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6FFFB" w14:textId="6A3FECD9" w:rsidR="0002312A" w:rsidRDefault="0002312A" w:rsidP="0002312A">
      <w:pPr>
        <w:pStyle w:val="Heading1"/>
      </w:pPr>
      <w:bookmarkStart w:id="0" w:name="_Hlk84581597"/>
      <w:r>
        <w:t>1NC</w:t>
      </w:r>
    </w:p>
    <w:p w14:paraId="61791008" w14:textId="02DF4CA4" w:rsidR="00A37E0E" w:rsidRDefault="00A37E0E" w:rsidP="007B1749">
      <w:pPr>
        <w:pStyle w:val="Heading2"/>
      </w:pPr>
      <w:r>
        <w:t>1</w:t>
      </w:r>
    </w:p>
    <w:p w14:paraId="5075A30D" w14:textId="77777777" w:rsidR="00151DF2" w:rsidRDefault="00151DF2" w:rsidP="00151DF2">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t>.</w:t>
      </w:r>
    </w:p>
    <w:p w14:paraId="4BFD1CF6" w14:textId="77777777" w:rsidR="00151DF2" w:rsidRDefault="00151DF2" w:rsidP="00151DF2"/>
    <w:p w14:paraId="484CF125" w14:textId="77777777" w:rsidR="00151DF2" w:rsidRDefault="00151DF2" w:rsidP="00151DF2">
      <w:pPr>
        <w:pStyle w:val="Heading4"/>
      </w:pPr>
      <w:r>
        <w:t xml:space="preserve">Private entities are </w:t>
      </w:r>
      <w:r w:rsidRPr="00B265A4">
        <w:rPr>
          <w:u w:val="single"/>
        </w:rPr>
        <w:t>non-governmental</w:t>
      </w:r>
      <w:r>
        <w:t>.</w:t>
      </w:r>
    </w:p>
    <w:p w14:paraId="4ACBE1DF" w14:textId="77777777" w:rsidR="00151DF2" w:rsidRPr="00B83284" w:rsidRDefault="00151DF2" w:rsidP="00151DF2">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0AA50227" w14:textId="77777777" w:rsidR="00151DF2" w:rsidRDefault="00151DF2" w:rsidP="00151DF2">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7505959" w14:textId="77777777" w:rsidR="00151DF2" w:rsidRPr="00B83284" w:rsidRDefault="00151DF2" w:rsidP="00151DF2">
      <w:pPr>
        <w:rPr>
          <w:sz w:val="16"/>
        </w:rPr>
      </w:pPr>
    </w:p>
    <w:p w14:paraId="60809A99" w14:textId="77777777" w:rsidR="00151DF2" w:rsidRPr="00C73B6C" w:rsidRDefault="00151DF2" w:rsidP="00151DF2">
      <w:pPr>
        <w:rPr>
          <w:sz w:val="12"/>
        </w:rPr>
      </w:pPr>
    </w:p>
    <w:p w14:paraId="40B7D5BF" w14:textId="77777777" w:rsidR="00151DF2" w:rsidRDefault="00151DF2" w:rsidP="00151DF2">
      <w:pPr>
        <w:pStyle w:val="Heading4"/>
      </w:pPr>
      <w:r>
        <w:t>That excludes governments and nations.</w:t>
      </w:r>
    </w:p>
    <w:p w14:paraId="678FC505" w14:textId="77777777" w:rsidR="00151DF2" w:rsidRPr="00C73B6C" w:rsidRDefault="00151DF2" w:rsidP="00151DF2">
      <w:proofErr w:type="spellStart"/>
      <w:r w:rsidRPr="00C73B6C">
        <w:rPr>
          <w:rStyle w:val="Style13ptBold"/>
        </w:rPr>
        <w:t>Upcounsel</w:t>
      </w:r>
      <w:proofErr w:type="spellEnd"/>
      <w:r>
        <w:t xml:space="preserve"> [</w:t>
      </w:r>
      <w:proofErr w:type="spellStart"/>
      <w:r w:rsidRPr="00C73B6C">
        <w:t>UpCounsel</w:t>
      </w:r>
      <w:proofErr w:type="spellEnd"/>
      <w:r w:rsidRPr="00C73B6C">
        <w:t xml:space="preserve">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11" w:history="1">
        <w:r w:rsidRPr="008E3DAC">
          <w:rPr>
            <w:rStyle w:val="Hyperlink"/>
          </w:rPr>
          <w:t>https://www.upcounsel.com/private-entity</w:t>
        </w:r>
      </w:hyperlink>
      <w:r>
        <w:t>] Justin</w:t>
      </w:r>
    </w:p>
    <w:p w14:paraId="11863958" w14:textId="77777777" w:rsidR="00151DF2" w:rsidRPr="00642217" w:rsidRDefault="00151DF2" w:rsidP="00151DF2">
      <w:r w:rsidRPr="00C73B6C">
        <w:rPr>
          <w:highlight w:val="green"/>
          <w:u w:val="single"/>
        </w:rPr>
        <w:t xml:space="preserve">A private entity </w:t>
      </w:r>
      <w:r w:rsidRPr="00694F6B">
        <w:rPr>
          <w:u w:val="single"/>
        </w:rPr>
        <w:t>can be</w:t>
      </w:r>
      <w:r w:rsidRPr="00642217">
        <w:rPr>
          <w:szCs w:val="12"/>
        </w:rPr>
        <w:t xml:space="preserve"> a partnership, corporation, individual, nonprofit organization, company, or</w:t>
      </w:r>
      <w:r w:rsidRPr="00C73B6C">
        <w:rPr>
          <w:u w:val="single"/>
        </w:rPr>
        <w:t xml:space="preserve"> </w:t>
      </w:r>
      <w:r w:rsidRPr="00C73B6C">
        <w:rPr>
          <w:highlight w:val="green"/>
          <w:u w:val="single"/>
        </w:rPr>
        <w:t>any</w:t>
      </w:r>
      <w:r w:rsidRPr="00C73B6C">
        <w:rPr>
          <w:u w:val="single"/>
        </w:rPr>
        <w:t xml:space="preserve"> other </w:t>
      </w:r>
      <w:r w:rsidRPr="00694F6B">
        <w:rPr>
          <w:u w:val="single"/>
        </w:rPr>
        <w:t xml:space="preserve">organized </w:t>
      </w:r>
      <w:r w:rsidRPr="00C73B6C">
        <w:rPr>
          <w:highlight w:val="green"/>
          <w:u w:val="single"/>
        </w:rPr>
        <w:t xml:space="preserve">group that is </w:t>
      </w:r>
      <w:r w:rsidRPr="00C73B6C">
        <w:rPr>
          <w:rStyle w:val="Emphasis"/>
          <w:highlight w:val="green"/>
        </w:rPr>
        <w:t xml:space="preserve">not </w:t>
      </w:r>
      <w:proofErr w:type="gramStart"/>
      <w:r w:rsidRPr="00C73B6C">
        <w:rPr>
          <w:rStyle w:val="Emphasis"/>
          <w:highlight w:val="green"/>
        </w:rPr>
        <w:t>government-affiliated</w:t>
      </w:r>
      <w:proofErr w:type="gramEnd"/>
      <w:r w:rsidRPr="00642217">
        <w:t>. Indian tribes and foreign public entities are not considered private entities.</w:t>
      </w:r>
    </w:p>
    <w:p w14:paraId="6552A75A" w14:textId="77777777" w:rsidR="00151DF2" w:rsidRDefault="00151DF2" w:rsidP="00151DF2">
      <w:pPr>
        <w:rPr>
          <w:sz w:val="12"/>
        </w:rPr>
      </w:pPr>
    </w:p>
    <w:p w14:paraId="2EEB255A" w14:textId="77777777" w:rsidR="00151DF2" w:rsidRDefault="00151DF2" w:rsidP="00151DF2">
      <w:pPr>
        <w:pStyle w:val="Heading4"/>
      </w:pPr>
      <w:r>
        <w:t>Violation—they advocate for “</w:t>
      </w:r>
      <w:r w:rsidRPr="002D58AC">
        <w:rPr>
          <w:u w:val="single"/>
        </w:rPr>
        <w:t>the commons</w:t>
      </w:r>
      <w:r>
        <w:t xml:space="preserve">” in which </w:t>
      </w:r>
      <w:r w:rsidRPr="002D58AC">
        <w:rPr>
          <w:u w:val="single"/>
        </w:rPr>
        <w:t>no individual</w:t>
      </w:r>
      <w:r>
        <w:t xml:space="preserve">, including governments, </w:t>
      </w:r>
      <w:r w:rsidRPr="002D58AC">
        <w:rPr>
          <w:u w:val="single"/>
        </w:rPr>
        <w:t>own property in outer space</w:t>
      </w:r>
      <w:r>
        <w:t xml:space="preserve">. </w:t>
      </w:r>
    </w:p>
    <w:p w14:paraId="0E04B8A1" w14:textId="77777777" w:rsidR="00151DF2" w:rsidRPr="002D58AC" w:rsidRDefault="00151DF2" w:rsidP="00151DF2"/>
    <w:p w14:paraId="662B9E2D" w14:textId="77777777" w:rsidR="00151DF2" w:rsidRDefault="00151DF2" w:rsidP="00151DF2">
      <w:pPr>
        <w:pStyle w:val="Heading4"/>
      </w:pPr>
      <w:r>
        <w:t>This bans appropriation by countries, which aren’t private entities.</w:t>
      </w:r>
    </w:p>
    <w:p w14:paraId="32600C33" w14:textId="77777777" w:rsidR="00151DF2" w:rsidRPr="00584C54" w:rsidRDefault="00151DF2" w:rsidP="00151DF2">
      <w:pPr>
        <w:rPr>
          <w:sz w:val="18"/>
          <w:szCs w:val="18"/>
        </w:rPr>
      </w:pPr>
      <w:r w:rsidRPr="00EB0C58">
        <w:rPr>
          <w:rStyle w:val="Style13ptBold"/>
        </w:rPr>
        <w:t>Babcock</w:t>
      </w:r>
      <w:r>
        <w:rPr>
          <w:rStyle w:val="Style13ptBold"/>
        </w:rPr>
        <w:t xml:space="preserve"> 19 </w:t>
      </w:r>
      <w:r w:rsidRPr="00584C54">
        <w:rPr>
          <w:rStyle w:val="Style13ptBold"/>
          <w:b w:val="0"/>
        </w:rPr>
        <w:t>[</w:t>
      </w:r>
      <w:r w:rsidRPr="00584C54">
        <w:t xml:space="preserve">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584C54">
        <w:t>LeBoeuf</w:t>
      </w:r>
      <w:proofErr w:type="spellEnd"/>
      <w:r w:rsidRPr="00584C54">
        <w:t xml:space="preserve">, Lamb, </w:t>
      </w:r>
      <w:proofErr w:type="spellStart"/>
      <w:r w:rsidRPr="00584C54">
        <w:t>Leiby</w:t>
      </w:r>
      <w:proofErr w:type="spellEnd"/>
      <w:r w:rsidRPr="00584C54">
        <w:t xml:space="preserve"> &amp; </w:t>
      </w:r>
      <w:proofErr w:type="spellStart"/>
      <w:r w:rsidRPr="00584C54">
        <w:t>MacRae</w:t>
      </w:r>
      <w:proofErr w:type="spellEnd"/>
      <w:r w:rsidRPr="00584C54">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Justin</w:t>
      </w:r>
    </w:p>
    <w:p w14:paraId="29C0D0ED" w14:textId="77777777" w:rsidR="00151DF2" w:rsidRDefault="00151DF2" w:rsidP="00151DF2">
      <w:pPr>
        <w:rPr>
          <w:sz w:val="12"/>
        </w:rPr>
      </w:pPr>
      <w:r w:rsidRPr="00C73B6C">
        <w:rPr>
          <w:highlight w:val="green"/>
          <w:u w:val="single"/>
        </w:rPr>
        <w:t xml:space="preserve">This Section </w:t>
      </w:r>
      <w:r w:rsidRPr="00C73B6C">
        <w:rPr>
          <w:rStyle w:val="Emphasis"/>
          <w:highlight w:val="green"/>
        </w:rPr>
        <w:t>discusses</w:t>
      </w:r>
      <w:r w:rsidRPr="002D58AC">
        <w:rPr>
          <w:u w:val="single"/>
        </w:rPr>
        <w:t xml:space="preserve"> what </w:t>
      </w:r>
      <w:r w:rsidRPr="00C73B6C">
        <w:rPr>
          <w:u w:val="single"/>
        </w:rPr>
        <w:t xml:space="preserve">about </w:t>
      </w:r>
      <w:r w:rsidRPr="00C73B6C">
        <w:rPr>
          <w:highlight w:val="green"/>
          <w:u w:val="single"/>
        </w:rPr>
        <w:t xml:space="preserve">space </w:t>
      </w:r>
      <w:r w:rsidRPr="00C73B6C">
        <w:rPr>
          <w:u w:val="single"/>
        </w:rPr>
        <w:t>makes it</w:t>
      </w:r>
      <w:r w:rsidRPr="002D58AC">
        <w:rPr>
          <w:u w:val="single"/>
        </w:rPr>
        <w:t xml:space="preserve"> </w:t>
      </w:r>
      <w:r w:rsidRPr="00C73B6C">
        <w:rPr>
          <w:rStyle w:val="Emphasis"/>
          <w:szCs w:val="26"/>
        </w:rPr>
        <w:t xml:space="preserve">more </w:t>
      </w:r>
      <w:r w:rsidRPr="00C73B6C">
        <w:rPr>
          <w:rStyle w:val="Emphasis"/>
          <w:szCs w:val="26"/>
          <w:highlight w:val="green"/>
        </w:rPr>
        <w:t xml:space="preserve">like a </w:t>
      </w:r>
      <w:proofErr w:type="gramStart"/>
      <w:r w:rsidRPr="00C73B6C">
        <w:rPr>
          <w:rStyle w:val="Emphasis"/>
          <w:szCs w:val="26"/>
          <w:highlight w:val="green"/>
        </w:rPr>
        <w:t>commons</w:t>
      </w:r>
      <w:proofErr w:type="gramEnd"/>
      <w:r w:rsidRPr="002D58AC">
        <w:rPr>
          <w:u w:val="single"/>
        </w:rPr>
        <w:t xml:space="preserve"> than private property</w:t>
      </w:r>
      <w:r w:rsidRPr="00C73B6C">
        <w:rPr>
          <w:sz w:val="12"/>
        </w:rPr>
        <w:t xml:space="preserve">. Indeed, </w:t>
      </w:r>
      <w:r w:rsidRPr="002D58AC">
        <w:rPr>
          <w:u w:val="single"/>
        </w:rPr>
        <w:t xml:space="preserve">early space treaties treated </w:t>
      </w:r>
      <w:r w:rsidRPr="00C73B6C">
        <w:rPr>
          <w:rStyle w:val="Emphasis"/>
        </w:rPr>
        <w:t xml:space="preserve">space as though it was a </w:t>
      </w:r>
      <w:proofErr w:type="gramStart"/>
      <w:r w:rsidRPr="00C73B6C">
        <w:rPr>
          <w:rStyle w:val="Emphasis"/>
        </w:rPr>
        <w:t>commons</w:t>
      </w:r>
      <w:proofErr w:type="gramEnd"/>
      <w:r w:rsidRPr="00C73B6C">
        <w:rPr>
          <w:sz w:val="12"/>
        </w:rPr>
        <w:t xml:space="preserve">.334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 1. </w:t>
      </w:r>
      <w:r w:rsidRPr="00C73B6C">
        <w:rPr>
          <w:rStyle w:val="Emphasis"/>
        </w:rPr>
        <w:t>Early Treaties and Analogous Areas</w:t>
      </w:r>
      <w:r w:rsidRPr="002D58AC">
        <w:rPr>
          <w:u w:val="single"/>
        </w:rPr>
        <w:t xml:space="preserve"> of the Globe</w:t>
      </w:r>
      <w:r w:rsidRPr="00C73B6C">
        <w:rPr>
          <w:sz w:val="12"/>
        </w:rPr>
        <w:t xml:space="preserve"> Early treaties, such as the 1968 Agreement on the Rescue of Astronauts, the Return of Astronauts, and the Return of Objects Launched into Outer Space, which “requires space-faring nations to rescue stranded astronauts and wayward objects and return them to the appropriate country,” “</w:t>
      </w:r>
      <w:r w:rsidRPr="002D58AC">
        <w:rPr>
          <w:u w:val="single"/>
        </w:rPr>
        <w:t>en</w:t>
      </w:r>
      <w:r w:rsidRPr="00C73B6C">
        <w:rPr>
          <w:highlight w:val="green"/>
          <w:u w:val="single"/>
        </w:rPr>
        <w:t xml:space="preserve">visions space as a commons beyond </w:t>
      </w:r>
      <w:r w:rsidRPr="00C73B6C">
        <w:rPr>
          <w:u w:val="single"/>
        </w:rPr>
        <w:t>the</w:t>
      </w:r>
      <w:r w:rsidRPr="002D58AC">
        <w:rPr>
          <w:u w:val="single"/>
        </w:rPr>
        <w:t xml:space="preserve"> </w:t>
      </w:r>
      <w:r w:rsidRPr="00C73B6C">
        <w:rPr>
          <w:rStyle w:val="Emphasis"/>
          <w:highlight w:val="green"/>
        </w:rPr>
        <w:t>possession</w:t>
      </w:r>
      <w:r w:rsidRPr="00C73B6C">
        <w:rPr>
          <w:rStyle w:val="Emphasis"/>
        </w:rPr>
        <w:t xml:space="preserve"> and control </w:t>
      </w:r>
      <w:r w:rsidRPr="00C73B6C">
        <w:rPr>
          <w:rStyle w:val="Emphasis"/>
          <w:highlight w:val="green"/>
        </w:rPr>
        <w:t>of any</w:t>
      </w:r>
      <w:r w:rsidRPr="00C73B6C">
        <w:rPr>
          <w:rStyle w:val="Emphasis"/>
        </w:rPr>
        <w:t xml:space="preserve"> one </w:t>
      </w:r>
      <w:r w:rsidRPr="00C73B6C">
        <w:rPr>
          <w:rStyle w:val="Emphasis"/>
          <w:highlight w:val="green"/>
        </w:rPr>
        <w:t>nation</w:t>
      </w:r>
      <w:r w:rsidRPr="00C73B6C">
        <w:rPr>
          <w:rStyle w:val="Emphasis"/>
        </w:rPr>
        <w:t xml:space="preserve"> or people</w:t>
      </w:r>
      <w:r w:rsidRPr="00C73B6C">
        <w:rPr>
          <w:sz w:val="12"/>
        </w:rPr>
        <w:t>.”336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C73B6C">
        <w:rPr>
          <w:sz w:val="12"/>
        </w:rPr>
        <w:t>arth</w:t>
      </w:r>
      <w:proofErr w:type="spellEnd"/>
      <w:r w:rsidRPr="00C73B6C">
        <w:rPr>
          <w:sz w:val="12"/>
        </w:rPr>
        <w:t>-bound assets,” and the 1975 Convention on Registration of Objects Launched into Outer Space, which “imposes a requirement that states maintain and submit to the [United Nations] thorough records of all objects launched into outer space.”337 Indeed, the 1967 OST “</w:t>
      </w:r>
      <w:r w:rsidRPr="00C73B6C">
        <w:rPr>
          <w:highlight w:val="green"/>
          <w:u w:val="single"/>
        </w:rPr>
        <w:t>allocates</w:t>
      </w:r>
      <w:r w:rsidRPr="002D58AC">
        <w:rPr>
          <w:u w:val="single"/>
        </w:rPr>
        <w:t xml:space="preserve"> the </w:t>
      </w:r>
      <w:r w:rsidRPr="00C73B6C">
        <w:rPr>
          <w:rStyle w:val="Emphasis"/>
        </w:rPr>
        <w:t xml:space="preserve">use of orbital </w:t>
      </w:r>
      <w:r w:rsidRPr="00C73B6C">
        <w:rPr>
          <w:rStyle w:val="Emphasis"/>
          <w:highlight w:val="green"/>
        </w:rPr>
        <w:t>space as if it were a common property resource</w:t>
      </w:r>
      <w:r w:rsidRPr="002D58AC">
        <w:rPr>
          <w:u w:val="single"/>
        </w:rPr>
        <w:t xml:space="preserve">”338 </w:t>
      </w:r>
      <w:r w:rsidRPr="00C73B6C">
        <w:rPr>
          <w:highlight w:val="green"/>
          <w:u w:val="single"/>
        </w:rPr>
        <w:t>by declaring</w:t>
      </w:r>
      <w:r w:rsidRPr="002D58AC">
        <w:rPr>
          <w:u w:val="single"/>
        </w:rPr>
        <w:t xml:space="preserve"> outer </w:t>
      </w:r>
      <w:r w:rsidRPr="00C73B6C">
        <w:rPr>
          <w:highlight w:val="green"/>
          <w:u w:val="single"/>
        </w:rPr>
        <w:t xml:space="preserve">space an </w:t>
      </w:r>
      <w:r w:rsidRPr="00C73B6C">
        <w:rPr>
          <w:rStyle w:val="Emphasis"/>
          <w:highlight w:val="green"/>
        </w:rPr>
        <w:t>open access resource and banning appropriation by</w:t>
      </w:r>
      <w:r w:rsidRPr="00C73B6C">
        <w:rPr>
          <w:rStyle w:val="Emphasis"/>
        </w:rPr>
        <w:t xml:space="preserve"> any </w:t>
      </w:r>
      <w:r w:rsidRPr="00C73B6C">
        <w:rPr>
          <w:rStyle w:val="Emphasis"/>
          <w:highlight w:val="green"/>
        </w:rPr>
        <w:t>country</w:t>
      </w:r>
      <w:r w:rsidRPr="00C73B6C">
        <w:rPr>
          <w:sz w:val="12"/>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w:t>
      </w:r>
      <w:r w:rsidRPr="00C73B6C">
        <w:rPr>
          <w:highlight w:val="green"/>
          <w:u w:val="single"/>
        </w:rPr>
        <w:t xml:space="preserve">space is a resource from which </w:t>
      </w:r>
      <w:r w:rsidRPr="00C73B6C">
        <w:rPr>
          <w:rStyle w:val="Emphasis"/>
          <w:highlight w:val="green"/>
        </w:rPr>
        <w:t>no nation</w:t>
      </w:r>
      <w:r w:rsidRPr="00C73B6C">
        <w:rPr>
          <w:rStyle w:val="Emphasis"/>
        </w:rPr>
        <w:t xml:space="preserve"> or private entity </w:t>
      </w:r>
      <w:r w:rsidRPr="00C73B6C">
        <w:rPr>
          <w:rStyle w:val="Emphasis"/>
          <w:highlight w:val="green"/>
        </w:rPr>
        <w:t>can be excluded</w:t>
      </w:r>
      <w:r w:rsidRPr="00C73B6C">
        <w:rPr>
          <w:sz w:val="12"/>
        </w:rPr>
        <w:t xml:space="preserve">”341—a true open access commons.342 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 “The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 2. Common Property 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A commons, or CPR, is frequently asserted to resist “privatization and/or commodification of those resources,” making it oppositional to a claim that something is private property.360 Sheila Foster and Christian </w:t>
      </w:r>
      <w:proofErr w:type="spellStart"/>
      <w:r w:rsidRPr="00C73B6C">
        <w:rPr>
          <w:sz w:val="12"/>
        </w:rPr>
        <w:t>Iaione’s</w:t>
      </w:r>
      <w:proofErr w:type="spellEnd"/>
      <w:r w:rsidRPr="00C73B6C">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651BEA1D" w14:textId="77777777" w:rsidR="00151DF2" w:rsidRDefault="00151DF2" w:rsidP="00151DF2">
      <w:pPr>
        <w:rPr>
          <w:sz w:val="12"/>
        </w:rPr>
      </w:pPr>
    </w:p>
    <w:p w14:paraId="7AF14874" w14:textId="77777777" w:rsidR="00151DF2" w:rsidRDefault="00151DF2" w:rsidP="00151DF2">
      <w:pPr>
        <w:pStyle w:val="Heading4"/>
      </w:pPr>
      <w:r>
        <w:t>Don’t let them shift out of the violation – inserted lines below.</w:t>
      </w:r>
    </w:p>
    <w:p w14:paraId="157575E4" w14:textId="77777777" w:rsidR="00151DF2" w:rsidRDefault="00151DF2" w:rsidP="00151DF2">
      <w:pPr>
        <w:rPr>
          <w:rStyle w:val="Emphasis"/>
        </w:rPr>
      </w:pPr>
      <w:r w:rsidRPr="00642217">
        <w:rPr>
          <w:rStyle w:val="Style13ptBold"/>
        </w:rPr>
        <w:t>1AC Vollmer</w:t>
      </w:r>
      <w:r>
        <w:t xml:space="preserve">- </w:t>
      </w:r>
      <w:r w:rsidRPr="00FE1C0C">
        <w:rPr>
          <w:rStyle w:val="StyleUnderline"/>
        </w:rPr>
        <w:t xml:space="preserve">Therefore, </w:t>
      </w:r>
      <w:r w:rsidRPr="00642217">
        <w:rPr>
          <w:rStyle w:val="Emphasis"/>
          <w:sz w:val="28"/>
          <w:szCs w:val="28"/>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p>
    <w:p w14:paraId="56386718" w14:textId="77777777" w:rsidR="00151DF2" w:rsidRDefault="00151DF2" w:rsidP="00151DF2">
      <w:pPr>
        <w:rPr>
          <w:rStyle w:val="Emphasis"/>
        </w:rPr>
      </w:pPr>
      <w:r w:rsidRPr="00642217">
        <w:rPr>
          <w:rStyle w:val="Style13ptBold"/>
        </w:rPr>
        <w:t>1AC Vollmer</w:t>
      </w:r>
      <w:r>
        <w:t xml:space="preserve">- </w:t>
      </w:r>
      <w:r w:rsidRPr="00D05584">
        <w:rPr>
          <w:rStyle w:val="StyleUnderline"/>
        </w:rPr>
        <w:t>shared</w:t>
      </w:r>
      <w:r w:rsidRPr="00867C6E">
        <w:rPr>
          <w:rStyle w:val="Emphasis"/>
          <w:highlight w:val="yellow"/>
        </w:rPr>
        <w:t xml:space="preserve"> </w:t>
      </w:r>
      <w:r w:rsidRPr="00642217">
        <w:rPr>
          <w:rStyle w:val="Emphasis"/>
          <w:sz w:val="28"/>
          <w:szCs w:val="28"/>
          <w:highlight w:val="yellow"/>
        </w:rPr>
        <w:t xml:space="preserve">global </w:t>
      </w:r>
      <w:r w:rsidRPr="00867C6E">
        <w:rPr>
          <w:rStyle w:val="Emphasis"/>
          <w:highlight w:val="yellow"/>
        </w:rPr>
        <w:t xml:space="preserve">liability will consider the responsibility of </w:t>
      </w:r>
      <w:r w:rsidRPr="00642217">
        <w:rPr>
          <w:rStyle w:val="Emphasis"/>
          <w:sz w:val="28"/>
          <w:szCs w:val="28"/>
        </w:rPr>
        <w:t>nation</w:t>
      </w:r>
      <w:r w:rsidRPr="00642217">
        <w:rPr>
          <w:rStyle w:val="StyleUnderline"/>
          <w:sz w:val="28"/>
          <w:szCs w:val="28"/>
        </w:rPr>
        <w:t>-</w:t>
      </w:r>
      <w:r w:rsidRPr="00642217">
        <w:rPr>
          <w:rStyle w:val="Emphasis"/>
          <w:sz w:val="28"/>
          <w:szCs w:val="28"/>
          <w:highlight w:val="yellow"/>
        </w:rPr>
        <w:t xml:space="preserve">states </w:t>
      </w:r>
      <w:r w:rsidRPr="00867C6E">
        <w:rPr>
          <w:rStyle w:val="Emphasis"/>
          <w:highlight w:val="yellow"/>
        </w:rPr>
        <w:t>and private entities in isolation</w:t>
      </w:r>
    </w:p>
    <w:p w14:paraId="4CD7F78F" w14:textId="77777777" w:rsidR="00151DF2" w:rsidRDefault="00151DF2" w:rsidP="00151DF2">
      <w:pPr>
        <w:rPr>
          <w:rStyle w:val="StyleUnderline"/>
        </w:rPr>
      </w:pPr>
      <w:r w:rsidRPr="00642217">
        <w:rPr>
          <w:rStyle w:val="Style13ptBold"/>
        </w:rPr>
        <w:t>1AC Silverstein</w:t>
      </w:r>
      <w:r>
        <w:t xml:space="preserve">- </w:t>
      </w:r>
      <w:r w:rsidRPr="00642217">
        <w:t xml:space="preserve">These costs, rooted in a failure to govern space as a </w:t>
      </w:r>
      <w:proofErr w:type="gramStart"/>
      <w:r w:rsidRPr="00642217">
        <w:t>commons</w:t>
      </w:r>
      <w:proofErr w:type="gramEnd"/>
      <w:r w:rsidRPr="00642217">
        <w:t>, will be</w:t>
      </w:r>
      <w:r w:rsidRPr="003714CF">
        <w:rPr>
          <w:sz w:val="12"/>
        </w:rPr>
        <w:t xml:space="preserve"> </w:t>
      </w:r>
      <w:r w:rsidRPr="00867C6E">
        <w:rPr>
          <w:rStyle w:val="StyleUnderline"/>
          <w:highlight w:val="yellow"/>
        </w:rPr>
        <w:t>borne by all space actors</w:t>
      </w:r>
      <w:r w:rsidRPr="008D7D08">
        <w:rPr>
          <w:rStyle w:val="StyleUnderline"/>
        </w:rPr>
        <w:t>, including emerging states</w:t>
      </w:r>
    </w:p>
    <w:p w14:paraId="1440FBBF" w14:textId="77777777" w:rsidR="00151DF2" w:rsidRDefault="00151DF2" w:rsidP="00151DF2">
      <w:pPr>
        <w:rPr>
          <w:rStyle w:val="Emphasis"/>
        </w:rPr>
      </w:pPr>
      <w:r w:rsidRPr="00642217">
        <w:rPr>
          <w:rStyle w:val="Style13ptBold"/>
        </w:rPr>
        <w:t xml:space="preserve">1AC </w:t>
      </w:r>
      <w:proofErr w:type="spellStart"/>
      <w:r w:rsidRPr="00642217">
        <w:rPr>
          <w:rStyle w:val="Style13ptBold"/>
        </w:rPr>
        <w:t>Dardot</w:t>
      </w:r>
      <w:proofErr w:type="spellEnd"/>
      <w:r>
        <w:t xml:space="preserve">- </w:t>
      </w:r>
      <w:r w:rsidRPr="00AC4D68">
        <w:rPr>
          <w:rStyle w:val="StyleUnderline"/>
        </w:rPr>
        <w:t xml:space="preserve">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p>
    <w:p w14:paraId="1C069D37" w14:textId="77777777" w:rsidR="00151DF2" w:rsidRDefault="00151DF2" w:rsidP="00151DF2">
      <w:pPr>
        <w:rPr>
          <w:rStyle w:val="Emphasis"/>
        </w:rPr>
      </w:pPr>
    </w:p>
    <w:p w14:paraId="44C9FDC1" w14:textId="77777777" w:rsidR="00151DF2" w:rsidRPr="00935ADE" w:rsidRDefault="00151DF2" w:rsidP="00151DF2">
      <w:pPr>
        <w:pStyle w:val="Heading4"/>
      </w:pPr>
      <w:r>
        <w:t xml:space="preserve">We’ll pre-empt plan text in a vacuum – 1] Anything else lets the 1ar recontextualize their advocacy in infinite different ways not grounded by their 1ac to moot neg offense 2] 1AC offense is based </w:t>
      </w:r>
      <w:proofErr w:type="gramStart"/>
      <w:r>
        <w:t>off of</w:t>
      </w:r>
      <w:proofErr w:type="gramEnd"/>
      <w:r>
        <w:t xml:space="preserve"> the implementation and effects of the advantage which even if they win it, vote neg on presumption </w:t>
      </w:r>
      <w:proofErr w:type="spellStart"/>
      <w:r>
        <w:t>cuz</w:t>
      </w:r>
      <w:proofErr w:type="spellEnd"/>
      <w:r>
        <w:t xml:space="preserve"> they can’t solve anything </w:t>
      </w:r>
    </w:p>
    <w:p w14:paraId="1418A67D" w14:textId="77777777" w:rsidR="00151DF2" w:rsidRPr="00642217" w:rsidRDefault="00151DF2" w:rsidP="00151DF2"/>
    <w:p w14:paraId="10B7C6EE" w14:textId="77777777" w:rsidR="00151DF2" w:rsidRDefault="00151DF2" w:rsidP="00151DF2">
      <w:pPr>
        <w:pStyle w:val="Heading4"/>
      </w:pPr>
      <w:r>
        <w:t>Standards</w:t>
      </w:r>
    </w:p>
    <w:p w14:paraId="755750CE" w14:textId="77777777" w:rsidR="00151DF2" w:rsidRDefault="00151DF2" w:rsidP="00151DF2">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aff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aff if there </w:t>
      </w:r>
      <w:r w:rsidRPr="00694F6B">
        <w:rPr>
          <w:u w:val="single"/>
        </w:rPr>
        <w:t>wasn’t</w:t>
      </w:r>
      <w:r w:rsidRPr="00694F6B">
        <w:t xml:space="preserve"> a legitimate aff.</w:t>
      </w:r>
    </w:p>
    <w:p w14:paraId="31C3DF74" w14:textId="77777777" w:rsidR="00151DF2" w:rsidRDefault="00151DF2" w:rsidP="00151DF2">
      <w:pPr>
        <w:pStyle w:val="Heading4"/>
      </w:pPr>
      <w:r>
        <w:t xml:space="preserve">2] </w:t>
      </w:r>
      <w:r w:rsidRPr="00694F6B">
        <w:t>Limits</w:t>
      </w:r>
      <w:r>
        <w:t>—</w:t>
      </w:r>
      <w:r w:rsidRPr="00694F6B">
        <w:t xml:space="preserve">tangentially related </w:t>
      </w:r>
      <w:proofErr w:type="spellStart"/>
      <w:r w:rsidRPr="00694F6B">
        <w:t>affs</w:t>
      </w:r>
      <w:proofErr w:type="spellEnd"/>
      <w:r w:rsidRPr="00694F6B">
        <w:t xml:space="preserve">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42603F48" w14:textId="77777777" w:rsidR="00151DF2" w:rsidRDefault="00151DF2" w:rsidP="00151DF2">
      <w:pPr>
        <w:pStyle w:val="Heading4"/>
      </w:pPr>
      <w:r>
        <w:t xml:space="preserve">Two impacts: </w:t>
      </w:r>
    </w:p>
    <w:p w14:paraId="01687458" w14:textId="77777777" w:rsidR="00151DF2" w:rsidRDefault="00151DF2" w:rsidP="00151DF2">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 xml:space="preserve">because they can spike out of links by defending governments and create infinite prep burdens of unpredictable </w:t>
      </w:r>
      <w:proofErr w:type="spellStart"/>
      <w:r>
        <w:t>affs</w:t>
      </w:r>
      <w:proofErr w:type="spellEnd"/>
      <w:r>
        <w:t>—</w:t>
      </w:r>
      <w:r w:rsidRPr="00694F6B">
        <w:rPr>
          <w:u w:val="single"/>
        </w:rPr>
        <w:t>exacerbated</w:t>
      </w:r>
      <w:r>
        <w:t xml:space="preserve"> by infinite preround prep.</w:t>
      </w:r>
    </w:p>
    <w:p w14:paraId="1F43F683" w14:textId="77777777" w:rsidR="00151DF2" w:rsidRDefault="00151DF2" w:rsidP="00151DF2">
      <w:pPr>
        <w:pStyle w:val="Heading4"/>
      </w:pPr>
      <w:r>
        <w:t xml:space="preserve">B] They </w:t>
      </w:r>
      <w:r w:rsidRPr="00694F6B">
        <w:rPr>
          <w:u w:val="single"/>
        </w:rPr>
        <w:t>inflate aff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 xml:space="preserve">overpowered </w:t>
      </w:r>
      <w:proofErr w:type="spellStart"/>
      <w:r w:rsidRPr="00694F6B">
        <w:rPr>
          <w:u w:val="single"/>
        </w:rPr>
        <w:t>affs</w:t>
      </w:r>
      <w:proofErr w:type="spellEnd"/>
      <w:r w:rsidRPr="00694F6B">
        <w:t>.</w:t>
      </w:r>
    </w:p>
    <w:p w14:paraId="0D54CF51" w14:textId="008F049B" w:rsidR="00151DF2" w:rsidRDefault="00151DF2" w:rsidP="00151DF2">
      <w:pPr>
        <w:pStyle w:val="Heading4"/>
      </w:pPr>
      <w:r>
        <w:t xml:space="preserve">CI – </w:t>
      </w:r>
      <w:proofErr w:type="spellStart"/>
      <w:r>
        <w:t>Intervnetion</w:t>
      </w:r>
      <w:proofErr w:type="spellEnd"/>
    </w:p>
    <w:p w14:paraId="3290D2AC" w14:textId="29A8BB06" w:rsidR="00151DF2" w:rsidRPr="00151DF2" w:rsidRDefault="00151DF2" w:rsidP="00151DF2">
      <w:pPr>
        <w:pStyle w:val="Heading4"/>
      </w:pPr>
      <w:r>
        <w:t xml:space="preserve">No </w:t>
      </w:r>
      <w:proofErr w:type="spellStart"/>
      <w:r>
        <w:t>rvis</w:t>
      </w:r>
      <w:proofErr w:type="spellEnd"/>
      <w:r>
        <w:t xml:space="preserve"> – illogical, baiting</w:t>
      </w:r>
    </w:p>
    <w:p w14:paraId="4B8BE24E" w14:textId="09A21F99" w:rsidR="00151DF2" w:rsidRPr="00151DF2" w:rsidRDefault="00151DF2" w:rsidP="00151DF2">
      <w:pPr>
        <w:pStyle w:val="Heading2"/>
      </w:pPr>
      <w:r>
        <w:t>2</w:t>
      </w:r>
    </w:p>
    <w:p w14:paraId="0618F14E" w14:textId="77777777" w:rsidR="00A37E0E" w:rsidRDefault="00A37E0E" w:rsidP="00A37E0E">
      <w:pPr>
        <w:pStyle w:val="Heading4"/>
      </w:pPr>
      <w:r>
        <w:t xml:space="preserve">Text – Private Appropriation of Outer Space except for Space Elevators is Unjust. </w:t>
      </w:r>
    </w:p>
    <w:p w14:paraId="05EE038C" w14:textId="77777777" w:rsidR="00A37E0E" w:rsidRDefault="00A37E0E" w:rsidP="00A37E0E">
      <w:pPr>
        <w:pStyle w:val="Heading4"/>
      </w:pPr>
      <w:r>
        <w:t xml:space="preserve">Space Elevators constitute Appropriation – they impede orbits. </w:t>
      </w:r>
    </w:p>
    <w:p w14:paraId="170ACCE8" w14:textId="77777777" w:rsidR="00A37E0E" w:rsidRPr="005F1160" w:rsidRDefault="00A37E0E" w:rsidP="00A37E0E">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2"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46398DB" w14:textId="77777777" w:rsidR="00A37E0E" w:rsidRPr="00C71C98" w:rsidRDefault="00A37E0E" w:rsidP="00A37E0E">
      <w:pPr>
        <w:rPr>
          <w:sz w:val="16"/>
        </w:rPr>
      </w:pPr>
      <w:r w:rsidRPr="00C71C98">
        <w:rPr>
          <w:u w:val="single"/>
        </w:rPr>
        <w:t xml:space="preserve">An Earth-based </w:t>
      </w:r>
      <w:r w:rsidRPr="002E74DF">
        <w:rPr>
          <w:rStyle w:val="Emphasis"/>
          <w:highlight w:val="cyan"/>
        </w:rPr>
        <w:t>space elevator would consist of</w:t>
      </w:r>
      <w:r w:rsidRPr="002E74DF">
        <w:rPr>
          <w:highlight w:val="cyan"/>
          <w:u w:val="single"/>
        </w:rPr>
        <w:t xml:space="preserve"> </w:t>
      </w:r>
      <w:r w:rsidRPr="00C71C98">
        <w:rPr>
          <w:u w:val="single"/>
        </w:rPr>
        <w:t xml:space="preserve">a </w:t>
      </w:r>
      <w:r w:rsidRPr="002E74DF">
        <w:rPr>
          <w:rStyle w:val="Emphasis"/>
          <w:highlight w:val="cyan"/>
        </w:rPr>
        <w:t>cable</w:t>
      </w:r>
      <w:r w:rsidRPr="002E74DF">
        <w:rPr>
          <w:highlight w:val="cyan"/>
          <w:u w:val="single"/>
        </w:rPr>
        <w:t xml:space="preserve"> </w:t>
      </w:r>
      <w:r w:rsidRPr="00C71C98">
        <w:rPr>
          <w:u w:val="single"/>
        </w:rPr>
        <w:t xml:space="preserve">with one end </w:t>
      </w:r>
      <w:r w:rsidRPr="002E74DF">
        <w:rPr>
          <w:rStyle w:val="Emphasis"/>
          <w:highlight w:val="cyan"/>
        </w:rPr>
        <w:t>attached</w:t>
      </w:r>
      <w:r w:rsidRPr="002E74DF">
        <w:rPr>
          <w:highlight w:val="cyan"/>
          <w:u w:val="single"/>
        </w:rPr>
        <w:t xml:space="preserve"> </w:t>
      </w:r>
      <w:r w:rsidRPr="002E74DF">
        <w:rPr>
          <w:rStyle w:val="Emphasis"/>
          <w:highlight w:val="cyan"/>
        </w:rPr>
        <w:t>to</w:t>
      </w:r>
      <w:r w:rsidRPr="002E74DF">
        <w:rPr>
          <w:highlight w:val="cyan"/>
          <w:u w:val="single"/>
        </w:rPr>
        <w:t xml:space="preserve"> </w:t>
      </w:r>
      <w:r w:rsidRPr="00C71C98">
        <w:rPr>
          <w:u w:val="single"/>
        </w:rPr>
        <w:t xml:space="preserve">the surface near the equator and the other end in </w:t>
      </w:r>
      <w:r w:rsidRPr="002E74DF">
        <w:rPr>
          <w:rStyle w:val="Emphasis"/>
          <w:highlight w:val="cyan"/>
        </w:rPr>
        <w:t>space</w:t>
      </w:r>
      <w:r w:rsidRPr="002E74DF">
        <w:rPr>
          <w:highlight w:val="cyan"/>
          <w:u w:val="single"/>
        </w:rPr>
        <w:t xml:space="preserve"> </w:t>
      </w:r>
      <w:r w:rsidRPr="002E74DF">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2E74DF">
        <w:rPr>
          <w:rStyle w:val="Emphasis"/>
          <w:highlight w:val="cyan"/>
        </w:rPr>
        <w:t>1967 Treaty’s</w:t>
      </w:r>
      <w:r w:rsidRPr="002E74DF">
        <w:rPr>
          <w:highlight w:val="cyan"/>
          <w:u w:val="single"/>
        </w:rPr>
        <w:t xml:space="preserve"> </w:t>
      </w:r>
      <w:r w:rsidRPr="00C71C98">
        <w:rPr>
          <w:u w:val="single"/>
        </w:rPr>
        <w:t xml:space="preserve">regime and </w:t>
      </w:r>
      <w:r w:rsidRPr="002E74DF">
        <w:rPr>
          <w:rStyle w:val="Emphasis"/>
          <w:highlight w:val="cyan"/>
        </w:rPr>
        <w:t>customary law</w:t>
      </w:r>
      <w:r w:rsidRPr="002E74DF">
        <w:rPr>
          <w:highlight w:val="cyan"/>
          <w:u w:val="single"/>
        </w:rPr>
        <w:t xml:space="preserve"> </w:t>
      </w:r>
      <w:r w:rsidRPr="002E74DF">
        <w:rPr>
          <w:rStyle w:val="Emphasis"/>
          <w:highlight w:val="cyan"/>
        </w:rPr>
        <w:t>enshrine</w:t>
      </w:r>
      <w:r w:rsidRPr="002E74DF">
        <w:rPr>
          <w:highlight w:val="cyan"/>
          <w:u w:val="single"/>
        </w:rPr>
        <w:t xml:space="preserve"> </w:t>
      </w:r>
      <w:r w:rsidRPr="00C71C98">
        <w:rPr>
          <w:u w:val="single"/>
        </w:rPr>
        <w:t xml:space="preserve">the </w:t>
      </w:r>
      <w:r w:rsidRPr="002E74DF">
        <w:rPr>
          <w:rStyle w:val="Emphasis"/>
          <w:highlight w:val="cyan"/>
        </w:rPr>
        <w:t xml:space="preserve">principle of </w:t>
      </w:r>
      <w:r w:rsidRPr="002E74DF">
        <w:rPr>
          <w:rStyle w:val="Emphasis"/>
          <w:highlight w:val="cyan"/>
          <w:bdr w:val="single" w:sz="18" w:space="0" w:color="auto"/>
        </w:rPr>
        <w:t>non-appropriation</w:t>
      </w:r>
      <w:r w:rsidRPr="002E74DF">
        <w:rPr>
          <w:highlight w:val="cyan"/>
          <w:u w:val="single"/>
          <w:bdr w:val="single" w:sz="18" w:space="0" w:color="auto"/>
        </w:rPr>
        <w:t xml:space="preserve"> </w:t>
      </w:r>
      <w:r w:rsidRPr="002E74DF">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2E74DF">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2E74DF">
        <w:rPr>
          <w:rStyle w:val="StyleUnderline"/>
          <w:highlight w:val="cyan"/>
        </w:rPr>
        <w:t>would result in the cable being held up</w:t>
      </w:r>
      <w:r w:rsidRPr="00C71C98">
        <w:rPr>
          <w:rStyle w:val="StyleUnderline"/>
        </w:rPr>
        <w:t xml:space="preserve">, under tension, </w:t>
      </w:r>
      <w:r w:rsidRPr="002E74DF">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BEBC25B" w14:textId="77777777" w:rsidR="00A37E0E" w:rsidRDefault="00A37E0E" w:rsidP="00A37E0E">
      <w:pPr>
        <w:pStyle w:val="Heading4"/>
      </w:pPr>
      <w:r>
        <w:t xml:space="preserve">Private Companies are pursuing Space Elevators. </w:t>
      </w:r>
    </w:p>
    <w:p w14:paraId="2E8BEAC3" w14:textId="77777777" w:rsidR="00A37E0E" w:rsidRPr="005F1160" w:rsidRDefault="00A37E0E" w:rsidP="00A37E0E">
      <w:r w:rsidRPr="005F1160">
        <w:rPr>
          <w:rStyle w:val="Style13ptBold"/>
        </w:rPr>
        <w:t>Alfano 15</w:t>
      </w:r>
      <w:r>
        <w:t xml:space="preserve"> Andrea Alfano 8-18-2015 “</w:t>
      </w:r>
      <w:r w:rsidRPr="005F1160">
        <w:t xml:space="preserve">All Of </w:t>
      </w:r>
      <w:r w:rsidRPr="005B71D9">
        <w:rPr>
          <w:rStyle w:val="Emphasis"/>
          <w:bdr w:val="single" w:sz="18" w:space="0" w:color="auto"/>
        </w:rPr>
        <w:t xml:space="preserve">These </w:t>
      </w:r>
      <w:r w:rsidRPr="0002312A">
        <w:rPr>
          <w:rStyle w:val="Emphasis"/>
          <w:highlight w:val="green"/>
          <w:bdr w:val="single" w:sz="18" w:space="0" w:color="auto"/>
        </w:rPr>
        <w:t>Companies Are Working On A Space Elevator</w:t>
      </w:r>
      <w:r>
        <w:t xml:space="preserve">” </w:t>
      </w:r>
      <w:hyperlink r:id="rId13" w:history="1">
        <w:r w:rsidRPr="00473E10">
          <w:rPr>
            <w:rStyle w:val="Hyperlink"/>
          </w:rPr>
          <w:t>https://www.techtimes.com/articles/77612/20150818/companies-working-space-elevator.htm</w:t>
        </w:r>
      </w:hyperlink>
      <w:r>
        <w:t xml:space="preserve"> (Writer at the Tech Times)//Elmer </w:t>
      </w:r>
    </w:p>
    <w:p w14:paraId="48B9FC2D" w14:textId="77777777" w:rsidR="00A37E0E" w:rsidRPr="00C71C98" w:rsidRDefault="00A37E0E" w:rsidP="00A37E0E">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2312A">
        <w:rPr>
          <w:rStyle w:val="Emphasis"/>
          <w:highlight w:val="green"/>
        </w:rPr>
        <w:t xml:space="preserve">private </w:t>
      </w:r>
      <w:r w:rsidRPr="005B71D9">
        <w:rPr>
          <w:rStyle w:val="Emphasis"/>
        </w:rPr>
        <w:t xml:space="preserve">space </w:t>
      </w:r>
      <w:r w:rsidRPr="0002312A">
        <w:rPr>
          <w:rStyle w:val="Emphasis"/>
          <w:highlight w:val="green"/>
        </w:rPr>
        <w:t>company Thoth</w:t>
      </w:r>
      <w:r w:rsidRPr="0002312A">
        <w:rPr>
          <w:rStyle w:val="StyleUnderline"/>
          <w:highlight w:val="green"/>
        </w:rPr>
        <w:t xml:space="preserve"> </w:t>
      </w:r>
      <w:r w:rsidRPr="00C71C98">
        <w:rPr>
          <w:rStyle w:val="StyleUnderline"/>
        </w:rPr>
        <w:t xml:space="preserve">Technology that was recently </w:t>
      </w:r>
      <w:r w:rsidRPr="0002312A">
        <w:rPr>
          <w:rStyle w:val="Emphasis"/>
          <w:highlight w:val="green"/>
        </w:rPr>
        <w:t>awarded</w:t>
      </w:r>
      <w:r w:rsidRPr="0002312A">
        <w:rPr>
          <w:rStyle w:val="StyleUnderline"/>
          <w:highlight w:val="green"/>
        </w:rPr>
        <w:t xml:space="preserve"> </w:t>
      </w:r>
      <w:r w:rsidRPr="00C71C98">
        <w:rPr>
          <w:rStyle w:val="StyleUnderline"/>
        </w:rPr>
        <w:t xml:space="preserve">a </w:t>
      </w:r>
      <w:r w:rsidRPr="0002312A">
        <w:rPr>
          <w:rStyle w:val="Emphasis"/>
          <w:highlight w:val="green"/>
        </w:rPr>
        <w:t>patent for</w:t>
      </w:r>
      <w:r w:rsidRPr="0002312A">
        <w:rPr>
          <w:rStyle w:val="StyleUnderline"/>
          <w:highlight w:val="green"/>
        </w:rPr>
        <w:t xml:space="preserve"> </w:t>
      </w:r>
      <w:r w:rsidRPr="00C71C98">
        <w:rPr>
          <w:rStyle w:val="StyleUnderline"/>
        </w:rPr>
        <w:t xml:space="preserve">its </w:t>
      </w:r>
      <w:r w:rsidRPr="0002312A">
        <w:rPr>
          <w:rStyle w:val="Emphasis"/>
          <w:highlight w:val="green"/>
        </w:rPr>
        <w:t>space elevator</w:t>
      </w:r>
      <w:r w:rsidRPr="0002312A">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2312A">
        <w:rPr>
          <w:rStyle w:val="Emphasis"/>
          <w:highlight w:val="green"/>
        </w:rPr>
        <w:t>LiftPort</w:t>
      </w:r>
      <w:proofErr w:type="spellEnd"/>
      <w:r w:rsidRPr="0002312A">
        <w:rPr>
          <w:rStyle w:val="Emphasis"/>
          <w:highlight w:val="green"/>
        </w:rPr>
        <w:t xml:space="preserve"> Group,</w:t>
      </w:r>
      <w:r w:rsidRPr="0002312A">
        <w:rPr>
          <w:rStyle w:val="StyleUnderline"/>
          <w:highlight w:val="green"/>
        </w:rPr>
        <w:t xml:space="preserve"> </w:t>
      </w:r>
      <w:r w:rsidRPr="00C71C98">
        <w:rPr>
          <w:rStyle w:val="StyleUnderline"/>
        </w:rPr>
        <w:t xml:space="preserve">founded by space entrepreneur Michael Laine in 2003. Its </w:t>
      </w:r>
      <w:r w:rsidRPr="0002312A">
        <w:rPr>
          <w:rStyle w:val="Emphasis"/>
          <w:highlight w:val="green"/>
        </w:rPr>
        <w:t>plan for a space elevator</w:t>
      </w:r>
      <w:r w:rsidRPr="0002312A">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w:t>
      </w:r>
      <w:r w:rsidRPr="0002312A">
        <w:rPr>
          <w:rStyle w:val="StyleUnderline"/>
        </w:rPr>
        <w:t xml:space="preserve">plans entail tethering a 12-mile-high inflatable space elevator to the Earth, </w:t>
      </w:r>
      <w:proofErr w:type="spellStart"/>
      <w:r w:rsidRPr="0002312A">
        <w:rPr>
          <w:rStyle w:val="StyleUnderline"/>
        </w:rPr>
        <w:t>LiftPort</w:t>
      </w:r>
      <w:proofErr w:type="spellEnd"/>
      <w:r w:rsidRPr="0002312A">
        <w:rPr>
          <w:rStyle w:val="StyleUnderline"/>
        </w:rPr>
        <w:t xml:space="preserve"> is shooting </w:t>
      </w:r>
      <w:r w:rsidRPr="0002312A">
        <w:rPr>
          <w:rStyle w:val="Emphasis"/>
          <w:bdr w:val="single" w:sz="18" w:space="0" w:color="auto"/>
        </w:rPr>
        <w:t>for the moon</w:t>
      </w:r>
      <w:r w:rsidRPr="0002312A">
        <w:rPr>
          <w:rStyle w:val="StyleUnderline"/>
        </w:rPr>
        <w:t>.</w:t>
      </w:r>
      <w:r w:rsidRPr="0002312A">
        <w:rPr>
          <w:sz w:val="16"/>
        </w:rPr>
        <w:t xml:space="preserve"> Originally, </w:t>
      </w:r>
      <w:proofErr w:type="spellStart"/>
      <w:r w:rsidRPr="0002312A">
        <w:rPr>
          <w:sz w:val="16"/>
        </w:rPr>
        <w:t>LiftPort</w:t>
      </w:r>
      <w:proofErr w:type="spellEnd"/>
      <w:r w:rsidRPr="0002312A">
        <w:rPr>
          <w:sz w:val="16"/>
        </w:rPr>
        <w:t xml:space="preserve"> had planned to build an Earth elevator, too, but it abandoned the idea in 2007 in favor of building a lunar elevator. The basic design</w:t>
      </w:r>
      <w:r w:rsidRPr="00C71C98">
        <w:rPr>
          <w:sz w:val="16"/>
        </w:rPr>
        <w:t xml:space="preserve">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w:t>
      </w:r>
      <w:r w:rsidRPr="0002312A">
        <w:rPr>
          <w:rStyle w:val="StyleUnderline"/>
        </w:rPr>
        <w:t xml:space="preserve">increase access to the </w:t>
      </w:r>
      <w:proofErr w:type="gramStart"/>
      <w:r w:rsidRPr="0002312A">
        <w:rPr>
          <w:rStyle w:val="StyleUnderline"/>
        </w:rPr>
        <w:t>moon in particular, because</w:t>
      </w:r>
      <w:proofErr w:type="gramEnd"/>
      <w:r w:rsidRPr="0002312A">
        <w:rPr>
          <w:rStyle w:val="StyleUnderline"/>
        </w:rPr>
        <w:t xml:space="preserve"> it is much easier to launch a rocket to the Lagrange Point and dock it at a space station than it is to get to the moon directly. There's a </w:t>
      </w:r>
      <w:r w:rsidRPr="0002312A">
        <w:rPr>
          <w:rStyle w:val="Emphasis"/>
        </w:rPr>
        <w:t>third</w:t>
      </w:r>
      <w:r w:rsidRPr="0002312A">
        <w:rPr>
          <w:rStyle w:val="StyleUnderline"/>
        </w:rPr>
        <w:t xml:space="preserve"> major </w:t>
      </w:r>
      <w:r w:rsidRPr="0002312A">
        <w:rPr>
          <w:rStyle w:val="Emphasis"/>
        </w:rPr>
        <w:t>company</w:t>
      </w:r>
      <w:r w:rsidRPr="0002312A">
        <w:rPr>
          <w:rStyle w:val="StyleUnderline"/>
        </w:rPr>
        <w:t xml:space="preserve"> based</w:t>
      </w:r>
      <w:r w:rsidRPr="00C71C98">
        <w:rPr>
          <w:rStyle w:val="StyleUnderline"/>
        </w:rPr>
        <w:t xml:space="preserve"> in Japan called </w:t>
      </w:r>
      <w:r w:rsidRPr="0002312A">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w:t>
      </w:r>
      <w:r w:rsidRPr="0002312A">
        <w:rPr>
          <w:rStyle w:val="StyleUnderline"/>
          <w:highlight w:val="green"/>
        </w:rPr>
        <w:t>plans to build</w:t>
      </w:r>
      <w:r w:rsidRPr="00C71C98">
        <w:rPr>
          <w:rStyle w:val="StyleUnderline"/>
        </w:rPr>
        <w:t xml:space="preserve"> </w:t>
      </w:r>
      <w:r w:rsidRPr="0002312A">
        <w:rPr>
          <w:rStyle w:val="StyleUnderline"/>
          <w:highlight w:val="green"/>
        </w:rPr>
        <w:t>an</w:t>
      </w:r>
      <w:r w:rsidRPr="00C71C98">
        <w:rPr>
          <w:rStyle w:val="StyleUnderline"/>
        </w:rPr>
        <w:t xml:space="preserve"> Earth </w:t>
      </w:r>
      <w:r w:rsidRPr="0002312A">
        <w:rPr>
          <w:rStyle w:val="Emphasis"/>
          <w:highlight w:val="green"/>
        </w:rPr>
        <w:t>elevator</w:t>
      </w:r>
      <w:r w:rsidRPr="00C71C98">
        <w:rPr>
          <w:rStyle w:val="StyleUnderline"/>
        </w:rPr>
        <w:t xml:space="preserve">. But its Earth elevator would consist of a </w:t>
      </w:r>
      <w:r w:rsidRPr="0002312A">
        <w:rPr>
          <w:rStyle w:val="StyleUnderline"/>
        </w:rPr>
        <w:t xml:space="preserve">cable </w:t>
      </w:r>
      <w:r w:rsidRPr="0002312A">
        <w:rPr>
          <w:rStyle w:val="Emphasis"/>
        </w:rPr>
        <w:t xml:space="preserve">tethered to </w:t>
      </w:r>
      <w:r w:rsidRPr="0002312A">
        <w:rPr>
          <w:rStyle w:val="StyleUnderline"/>
        </w:rPr>
        <w:t xml:space="preserve">the blue planet, a robotic cargo-carrier, a </w:t>
      </w:r>
      <w:r w:rsidRPr="0002312A">
        <w:rPr>
          <w:rStyle w:val="Emphasis"/>
        </w:rPr>
        <w:t>space station</w:t>
      </w:r>
      <w:r w:rsidRPr="0002312A">
        <w:rPr>
          <w:rStyle w:val="StyleUnderline"/>
        </w:rPr>
        <w:t xml:space="preserve">, and a counterweight. It essentially looks like </w:t>
      </w:r>
      <w:proofErr w:type="spellStart"/>
      <w:r w:rsidRPr="0002312A">
        <w:rPr>
          <w:rStyle w:val="StyleUnderline"/>
        </w:rPr>
        <w:t>LiftPort's</w:t>
      </w:r>
      <w:proofErr w:type="spellEnd"/>
      <w:r w:rsidRPr="0002312A">
        <w:rPr>
          <w:rStyle w:val="StyleUnderline"/>
        </w:rPr>
        <w:t xml:space="preserve"> </w:t>
      </w:r>
      <w:proofErr w:type="gramStart"/>
      <w:r w:rsidRPr="0002312A">
        <w:rPr>
          <w:rStyle w:val="StyleUnderline"/>
        </w:rPr>
        <w:t>plans, but</w:t>
      </w:r>
      <w:proofErr w:type="gramEnd"/>
      <w:r w:rsidRPr="0002312A">
        <w:rPr>
          <w:rStyle w:val="StyleUnderline"/>
        </w:rPr>
        <w:t xml:space="preserve"> stuck to the Earth instead of to the moon</w:t>
      </w:r>
      <w:r w:rsidRPr="0002312A">
        <w:rPr>
          <w:sz w:val="16"/>
        </w:rPr>
        <w:t>.</w:t>
      </w:r>
    </w:p>
    <w:p w14:paraId="23DE1918" w14:textId="77777777" w:rsidR="00A37E0E" w:rsidRPr="00001B27" w:rsidRDefault="00A37E0E" w:rsidP="00A37E0E">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1A756BB0" w14:textId="77777777" w:rsidR="00A37E0E" w:rsidRDefault="00A37E0E" w:rsidP="00A37E0E">
      <w:r>
        <w:t xml:space="preserve">Liam </w:t>
      </w:r>
      <w:r w:rsidRPr="006F17E7">
        <w:rPr>
          <w:rStyle w:val="Style13ptBold"/>
        </w:rPr>
        <w:t>O’Brien 16</w:t>
      </w:r>
      <w:r>
        <w:t>. University of Wollongong. 07/2016. “Nanotechnology in Space.” Young Scientists Journal; Canterbury, no. 19, p. 22.</w:t>
      </w:r>
    </w:p>
    <w:p w14:paraId="25B0FABB" w14:textId="77777777" w:rsidR="00A37E0E" w:rsidRDefault="00A37E0E" w:rsidP="00A37E0E">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2312A">
        <w:rPr>
          <w:rStyle w:val="Emphasis"/>
        </w:rPr>
        <w:t>space programs</w:t>
      </w:r>
      <w:r w:rsidRPr="0002312A">
        <w:rPr>
          <w:sz w:val="16"/>
        </w:rPr>
        <w:t xml:space="preserve"> </w:t>
      </w:r>
      <w:r w:rsidRPr="0002312A">
        <w:rPr>
          <w:rStyle w:val="StyleUnderline"/>
        </w:rPr>
        <w:t>over the past 60 years have led to a</w:t>
      </w:r>
      <w:r w:rsidRPr="0002312A">
        <w:rPr>
          <w:sz w:val="16"/>
        </w:rPr>
        <w:t xml:space="preserve"> </w:t>
      </w:r>
      <w:r w:rsidRPr="0002312A">
        <w:rPr>
          <w:rStyle w:val="Emphasis"/>
        </w:rPr>
        <w:t>multitude of beneficial impacts</w:t>
      </w:r>
      <w:r w:rsidRPr="0002312A">
        <w:rPr>
          <w:sz w:val="16"/>
        </w:rPr>
        <w:t xml:space="preserve"> </w:t>
      </w:r>
      <w:r w:rsidRPr="0002312A">
        <w:rPr>
          <w:rStyle w:val="StyleUnderline"/>
        </w:rPr>
        <w:t>for</w:t>
      </w:r>
      <w:r w:rsidRPr="0002312A">
        <w:rPr>
          <w:sz w:val="16"/>
        </w:rPr>
        <w:t xml:space="preserve"> </w:t>
      </w:r>
      <w:r w:rsidRPr="0002312A">
        <w:rPr>
          <w:rStyle w:val="Emphasis"/>
        </w:rPr>
        <w:t>everyday society</w:t>
      </w:r>
      <w:r w:rsidRPr="0002312A">
        <w:rPr>
          <w:sz w:val="16"/>
        </w:rPr>
        <w:t xml:space="preserve">. </w:t>
      </w:r>
      <w:r w:rsidRPr="002E74DF">
        <w:rPr>
          <w:rStyle w:val="Emphasis"/>
          <w:highlight w:val="cyan"/>
        </w:rPr>
        <w:t>Nanotech</w:t>
      </w:r>
      <w:r w:rsidRPr="00F84047">
        <w:rPr>
          <w:sz w:val="16"/>
        </w:rPr>
        <w:t xml:space="preserve">nology, </w:t>
      </w:r>
      <w:r w:rsidRPr="002E74DF">
        <w:rPr>
          <w:rStyle w:val="StyleUnderline"/>
          <w:highlight w:val="cyan"/>
        </w:rPr>
        <w:t>through</w:t>
      </w:r>
      <w:r w:rsidRPr="002E74DF">
        <w:rPr>
          <w:sz w:val="16"/>
          <w:highlight w:val="cyan"/>
        </w:rPr>
        <w:t xml:space="preserve"> </w:t>
      </w:r>
      <w:r w:rsidRPr="002E74DF">
        <w:rPr>
          <w:rStyle w:val="Emphasis"/>
          <w:highlight w:val="cyan"/>
        </w:rPr>
        <w:t>r</w:t>
      </w:r>
      <w:r w:rsidRPr="00F84047">
        <w:rPr>
          <w:sz w:val="16"/>
        </w:rPr>
        <w:t xml:space="preserve">esearch </w:t>
      </w:r>
      <w:r w:rsidRPr="002E74DF">
        <w:rPr>
          <w:rStyle w:val="Emphasis"/>
          <w:highlight w:val="cyan"/>
        </w:rPr>
        <w:t>and d</w:t>
      </w:r>
      <w:r w:rsidRPr="00F84047">
        <w:rPr>
          <w:sz w:val="16"/>
        </w:rPr>
        <w:t xml:space="preserve">evelopment </w:t>
      </w:r>
      <w:r w:rsidRPr="002E74DF">
        <w:rPr>
          <w:rStyle w:val="StyleUnderline"/>
          <w:highlight w:val="cyan"/>
        </w:rPr>
        <w:t>in</w:t>
      </w:r>
      <w:r w:rsidRPr="002E74DF">
        <w:rPr>
          <w:sz w:val="16"/>
          <w:highlight w:val="cyan"/>
        </w:rPr>
        <w:t xml:space="preserve"> </w:t>
      </w:r>
      <w:r w:rsidRPr="002E74DF">
        <w:rPr>
          <w:rStyle w:val="Emphasis"/>
          <w:highlight w:val="cyan"/>
        </w:rPr>
        <w:t>space</w:t>
      </w:r>
      <w:r w:rsidRPr="002E74DF">
        <w:rPr>
          <w:sz w:val="16"/>
          <w:highlight w:val="cyan"/>
        </w:rPr>
        <w:t xml:space="preserve"> </w:t>
      </w:r>
      <w:r w:rsidRPr="002E74DF">
        <w:rPr>
          <w:rStyle w:val="StyleUnderline"/>
          <w:highlight w:val="cyan"/>
        </w:rPr>
        <w:t>has</w:t>
      </w:r>
      <w:r w:rsidRPr="00F84047">
        <w:rPr>
          <w:rStyle w:val="StyleUnderline"/>
        </w:rPr>
        <w:t xml:space="preserve"> the </w:t>
      </w:r>
      <w:r w:rsidRPr="002E74DF">
        <w:rPr>
          <w:rStyle w:val="Emphasis"/>
          <w:highlight w:val="cyan"/>
        </w:rPr>
        <w:t xml:space="preserve">potential </w:t>
      </w:r>
      <w:r w:rsidRPr="0002312A">
        <w:rPr>
          <w:rStyle w:val="Emphasis"/>
        </w:rPr>
        <w:t>to do the same</w:t>
      </w:r>
      <w:r w:rsidRPr="0002312A">
        <w:rPr>
          <w:rStyle w:val="StyleUnderline"/>
        </w:rPr>
        <w:t>.</w:t>
      </w:r>
      <w:r w:rsidRPr="00F84047">
        <w:rPr>
          <w:rStyle w:val="StyleUnderline"/>
        </w:rPr>
        <w:t xml:space="preserve"> </w:t>
      </w:r>
      <w:r w:rsidRPr="0002312A">
        <w:rPr>
          <w:rStyle w:val="StyleUnderline"/>
        </w:rPr>
        <w:t>Potential</w:t>
      </w:r>
      <w:r w:rsidRPr="0002312A">
        <w:rPr>
          <w:sz w:val="16"/>
        </w:rPr>
        <w:t xml:space="preserve"> </w:t>
      </w:r>
      <w:r w:rsidRPr="0002312A">
        <w:rPr>
          <w:rStyle w:val="Emphasis"/>
          <w:highlight w:val="cyan"/>
        </w:rPr>
        <w:t>application</w:t>
      </w:r>
      <w:r w:rsidRPr="0002312A">
        <w:rPr>
          <w:rStyle w:val="StyleUnderline"/>
          <w:highlight w:val="cyan"/>
        </w:rPr>
        <w:t xml:space="preserve">s of </w:t>
      </w:r>
      <w:r w:rsidRPr="0002312A">
        <w:rPr>
          <w:rStyle w:val="Emphasis"/>
          <w:highlight w:val="cyan"/>
        </w:rPr>
        <w:t>nanotech</w:t>
      </w:r>
      <w:r w:rsidRPr="0002312A">
        <w:rPr>
          <w:sz w:val="16"/>
        </w:rPr>
        <w:t xml:space="preserve">nology </w:t>
      </w:r>
      <w:r w:rsidRPr="0002312A">
        <w:rPr>
          <w:rStyle w:val="StyleUnderline"/>
          <w:highlight w:val="cyan"/>
        </w:rPr>
        <w:t xml:space="preserve">in </w:t>
      </w:r>
      <w:r w:rsidRPr="0002312A">
        <w:rPr>
          <w:rStyle w:val="Emphasis"/>
          <w:highlight w:val="cyan"/>
        </w:rPr>
        <w:t>space</w:t>
      </w:r>
      <w:r w:rsidRPr="0002312A">
        <w:rPr>
          <w:sz w:val="16"/>
        </w:rPr>
        <w:t xml:space="preserve"> are numerous, many of them </w:t>
      </w:r>
      <w:r w:rsidRPr="0002312A">
        <w:rPr>
          <w:rStyle w:val="StyleUnderline"/>
        </w:rPr>
        <w:t>have the potential to</w:t>
      </w:r>
      <w:r w:rsidRPr="0002312A">
        <w:rPr>
          <w:sz w:val="16"/>
        </w:rPr>
        <w:t xml:space="preserve"> </w:t>
      </w:r>
      <w:r w:rsidRPr="0002312A">
        <w:rPr>
          <w:rStyle w:val="Emphasis"/>
        </w:rPr>
        <w:t xml:space="preserve">capture and </w:t>
      </w:r>
      <w:r w:rsidRPr="0002312A">
        <w:rPr>
          <w:rStyle w:val="Emphasis"/>
          <w:highlight w:val="cyan"/>
        </w:rPr>
        <w:t>inspire generations</w:t>
      </w:r>
      <w:r w:rsidRPr="0002312A">
        <w:rPr>
          <w:rStyle w:val="Emphasis"/>
        </w:rPr>
        <w:t xml:space="preserve"> to come</w:t>
      </w:r>
      <w:r w:rsidRPr="0002312A">
        <w:rPr>
          <w:sz w:val="16"/>
        </w:rPr>
        <w:t>. One of</w:t>
      </w:r>
      <w:r w:rsidRPr="00F84047">
        <w:rPr>
          <w:sz w:val="16"/>
        </w:rPr>
        <w:t xml:space="preserve"> these applications 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F84047">
        <w:rPr>
          <w:rStyle w:val="StyleUnderline"/>
        </w:rPr>
        <w:t xml:space="preserve">. By </w:t>
      </w:r>
      <w:r w:rsidRPr="002E74DF">
        <w:rPr>
          <w:rStyle w:val="StyleUnderline"/>
          <w:highlight w:val="cyan"/>
        </w:rPr>
        <w:t xml:space="preserve">using </w:t>
      </w:r>
      <w:r w:rsidRPr="002E74DF">
        <w:rPr>
          <w:rStyle w:val="Emphasis"/>
          <w:highlight w:val="cyan"/>
        </w:rPr>
        <w:t>c</w:t>
      </w:r>
      <w:r w:rsidRPr="00F84047">
        <w:rPr>
          <w:rStyle w:val="StyleUnderline"/>
        </w:rPr>
        <w:t xml:space="preserve">arbon </w:t>
      </w:r>
      <w:r w:rsidRPr="002E74DF">
        <w:rPr>
          <w:rStyle w:val="Emphasis"/>
          <w:highlight w:val="cyan"/>
        </w:rPr>
        <w:t>n</w:t>
      </w:r>
      <w:r w:rsidRPr="00F84047">
        <w:rPr>
          <w:rStyle w:val="StyleUnderline"/>
        </w:rPr>
        <w:t>ano</w:t>
      </w:r>
      <w:r w:rsidRPr="002E74DF">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2E74DF">
        <w:rPr>
          <w:rStyle w:val="Emphasis"/>
          <w:highlight w:val="cyan"/>
        </w:rPr>
        <w:t>benefits</w:t>
      </w:r>
      <w:r w:rsidRPr="00F84047">
        <w:rPr>
          <w:rStyle w:val="StyleUnderline"/>
        </w:rPr>
        <w:t xml:space="preserve"> of such a structure </w:t>
      </w:r>
      <w:r w:rsidRPr="002E74DF">
        <w:rPr>
          <w:rStyle w:val="StyleUnderline"/>
          <w:highlight w:val="cyan"/>
        </w:rPr>
        <w:t>would be</w:t>
      </w:r>
      <w:r w:rsidRPr="002E74DF">
        <w:rPr>
          <w:sz w:val="16"/>
          <w:highlight w:val="cyan"/>
        </w:rPr>
        <w:t xml:space="preserve"> </w:t>
      </w:r>
      <w:r w:rsidRPr="002E74DF">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2E74DF">
        <w:rPr>
          <w:rStyle w:val="StyleUnderline"/>
          <w:highlight w:val="cyan"/>
        </w:rPr>
        <w:t>Investing</w:t>
      </w:r>
      <w:r w:rsidRPr="002E74DF">
        <w:rPr>
          <w:sz w:val="16"/>
          <w:highlight w:val="cyan"/>
        </w:rPr>
        <w:t xml:space="preserve"> </w:t>
      </w:r>
      <w:r w:rsidRPr="002E74DF">
        <w:rPr>
          <w:rStyle w:val="Emphasis"/>
          <w:highlight w:val="cya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2E74DF">
        <w:rPr>
          <w:rStyle w:val="StyleUnderline"/>
          <w:highlight w:val="cyan"/>
        </w:rPr>
        <w:t>will</w:t>
      </w:r>
      <w:r w:rsidRPr="002E74DF">
        <w:rPr>
          <w:sz w:val="16"/>
          <w:highlight w:val="cyan"/>
        </w:rPr>
        <w:t xml:space="preserve"> </w:t>
      </w:r>
      <w:r w:rsidRPr="002E74DF">
        <w:rPr>
          <w:rStyle w:val="Emphasis"/>
          <w:highlight w:val="cya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2E74DF">
        <w:rPr>
          <w:rStyle w:val="StyleUnderline"/>
          <w:highlight w:val="cyan"/>
        </w:rPr>
        <w:t xml:space="preserve">With potentials to </w:t>
      </w:r>
      <w:r w:rsidRPr="002E74DF">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2E74DF">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w:t>
      </w:r>
      <w:r w:rsidRPr="0002312A">
        <w:rPr>
          <w:sz w:val="16"/>
        </w:rPr>
        <w:t xml:space="preserve">but in which an enormous amount can be done. </w:t>
      </w:r>
      <w:r w:rsidRPr="0002312A">
        <w:rPr>
          <w:rStyle w:val="StyleUnderline"/>
        </w:rPr>
        <w:t>There is</w:t>
      </w:r>
      <w:r w:rsidRPr="0002312A">
        <w:rPr>
          <w:sz w:val="16"/>
        </w:rPr>
        <w:t xml:space="preserve"> still </w:t>
      </w:r>
      <w:r w:rsidRPr="0002312A">
        <w:rPr>
          <w:rStyle w:val="Emphasis"/>
        </w:rPr>
        <w:t>plenty</w:t>
      </w:r>
      <w:r w:rsidRPr="0002312A">
        <w:rPr>
          <w:sz w:val="16"/>
        </w:rPr>
        <w:t xml:space="preserve"> more </w:t>
      </w:r>
      <w:r w:rsidRPr="0002312A">
        <w:rPr>
          <w:rStyle w:val="Emphasis"/>
        </w:rPr>
        <w:t>to achieve</w:t>
      </w:r>
      <w:r w:rsidRPr="0002312A">
        <w:rPr>
          <w:sz w:val="16"/>
        </w:rPr>
        <w:t>.</w:t>
      </w:r>
    </w:p>
    <w:p w14:paraId="69503F31" w14:textId="77777777" w:rsidR="00A37E0E" w:rsidRDefault="00A37E0E" w:rsidP="00A37E0E">
      <w:pPr>
        <w:pStyle w:val="Heading4"/>
      </w:pPr>
      <w:r>
        <w:t>Nanotech solves every existential threat</w:t>
      </w:r>
    </w:p>
    <w:p w14:paraId="46953BC1" w14:textId="77777777" w:rsidR="00A37E0E" w:rsidRPr="00717977" w:rsidRDefault="00A37E0E" w:rsidP="00A37E0E">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662225BD" w14:textId="4EAA9DD6" w:rsidR="00A37E0E" w:rsidRDefault="00A37E0E" w:rsidP="00A37E0E">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2E74DF">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2E74DF">
        <w:rPr>
          <w:rStyle w:val="StyleUnderline"/>
          <w:highlight w:val="cyan"/>
        </w:rPr>
        <w:t>scientists will</w:t>
      </w:r>
      <w:r w:rsidRPr="009F406B">
        <w:rPr>
          <w:rStyle w:val="StyleUnderline"/>
        </w:rPr>
        <w:t xml:space="preserve"> be able to </w:t>
      </w:r>
      <w:r w:rsidRPr="002E74DF">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2E74DF">
        <w:rPr>
          <w:rStyle w:val="StyleUnderline"/>
          <w:highlight w:val="cyan"/>
        </w:rPr>
        <w:t>nanorobot can grab a cell and repair it</w:t>
      </w:r>
      <w:r w:rsidRPr="009F406B">
        <w:rPr>
          <w:rStyle w:val="StyleUnderline"/>
        </w:rPr>
        <w:t xml:space="preserve">. This will </w:t>
      </w:r>
      <w:r w:rsidRPr="002E74DF">
        <w:rPr>
          <w:rStyle w:val="Emphasis"/>
          <w:highlight w:val="cyan"/>
        </w:rPr>
        <w:t>allow us to cure diseases</w:t>
      </w:r>
      <w:r w:rsidRPr="009F406B">
        <w:rPr>
          <w:rStyle w:val="StyleUnderline"/>
        </w:rPr>
        <w:t xml:space="preserve"> that have </w:t>
      </w:r>
      <w:r w:rsidRPr="002E74DF">
        <w:rPr>
          <w:rStyle w:val="StyleUnderline"/>
          <w:highlight w:val="cyan"/>
        </w:rPr>
        <w:t>never</w:t>
      </w:r>
      <w:r w:rsidRPr="009F406B">
        <w:rPr>
          <w:rStyle w:val="StyleUnderline"/>
        </w:rPr>
        <w:t xml:space="preserve"> been </w:t>
      </w:r>
      <w:r w:rsidRPr="002E74DF">
        <w:rPr>
          <w:rStyle w:val="StyleUnderline"/>
          <w:highlight w:val="cyan"/>
        </w:rPr>
        <w:t>cured before</w:t>
      </w:r>
      <w:r w:rsidRPr="009F406B">
        <w:rPr>
          <w:rStyle w:val="StyleUnderline"/>
        </w:rPr>
        <w:t xml:space="preserve">. Nanorobots could be </w:t>
      </w:r>
      <w:r w:rsidRPr="002E74DF">
        <w:rPr>
          <w:rStyle w:val="StyleUnderline"/>
          <w:highlight w:val="cyan"/>
        </w:rPr>
        <w:t>released into</w:t>
      </w:r>
      <w:r w:rsidRPr="009F406B">
        <w:rPr>
          <w:rStyle w:val="StyleUnderline"/>
        </w:rPr>
        <w:t xml:space="preserve"> the </w:t>
      </w:r>
      <w:r w:rsidRPr="002E74DF">
        <w:rPr>
          <w:rStyle w:val="StyleUnderline"/>
          <w:highlight w:val="cyan"/>
        </w:rPr>
        <w:t>blood stream</w:t>
      </w:r>
      <w:r w:rsidRPr="009F406B">
        <w:rPr>
          <w:rStyle w:val="StyleUnderline"/>
        </w:rPr>
        <w:t xml:space="preserve"> via pill or injection </w:t>
      </w:r>
      <w:r w:rsidRPr="002E74DF">
        <w:rPr>
          <w:rStyle w:val="StyleUnderline"/>
          <w:highlight w:val="cyan"/>
        </w:rPr>
        <w:t>to</w:t>
      </w:r>
      <w:r w:rsidRPr="009F406B">
        <w:rPr>
          <w:rStyle w:val="StyleUnderline"/>
        </w:rPr>
        <w:t xml:space="preserve"> find and </w:t>
      </w:r>
      <w:r w:rsidRPr="002E74DF">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2E74DF">
        <w:rPr>
          <w:rStyle w:val="StyleUnderline"/>
          <w:highlight w:val="cyan"/>
        </w:rPr>
        <w:t>perpetually</w:t>
      </w:r>
      <w:r w:rsidRPr="009F406B">
        <w:rPr>
          <w:rStyle w:val="StyleUnderline"/>
        </w:rPr>
        <w:t xml:space="preserve"> monitoring, identifying and </w:t>
      </w:r>
      <w:r w:rsidRPr="002E74DF">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w:t>
      </w:r>
      <w:r w:rsidRPr="0002312A">
        <w:rPr>
          <w:sz w:val="16"/>
        </w:rPr>
        <w:t xml:space="preserve">human clinical trials it </w:t>
      </w:r>
      <w:r w:rsidRPr="0002312A">
        <w:rPr>
          <w:rStyle w:val="StyleUnderline"/>
        </w:rPr>
        <w:t>could save the lives of 15000 women a year.</w:t>
      </w:r>
      <w:r w:rsidRPr="0002312A">
        <w:rPr>
          <w:sz w:val="16"/>
        </w:rPr>
        <w:t xml:space="preserve"> But it </w:t>
      </w:r>
      <w:r w:rsidRPr="0002312A">
        <w:rPr>
          <w:rStyle w:val="StyleUnderline"/>
        </w:rPr>
        <w:t xml:space="preserve">doesn't stop with cancer. Every disease is </w:t>
      </w:r>
      <w:proofErr w:type="gramStart"/>
      <w:r w:rsidRPr="0002312A">
        <w:rPr>
          <w:rStyle w:val="StyleUnderline"/>
        </w:rPr>
        <w:t>made out of</w:t>
      </w:r>
      <w:proofErr w:type="gramEnd"/>
      <w:r w:rsidRPr="0002312A">
        <w:rPr>
          <w:rStyle w:val="StyleUnderline"/>
        </w:rPr>
        <w:t xml:space="preserve"> the same atoms that everything else is.</w:t>
      </w:r>
      <w:r w:rsidRPr="0002312A">
        <w:rPr>
          <w:sz w:val="16"/>
        </w:rPr>
        <w:t xml:space="preserve"> </w:t>
      </w:r>
      <w:r w:rsidRPr="0002312A">
        <w:rPr>
          <w:rStyle w:val="StyleUnderline"/>
        </w:rPr>
        <w:t>All medical conditions are a result of atoms being out of place; a nanorobot could put them back where they belong</w:t>
      </w:r>
      <w:r w:rsidRPr="0002312A">
        <w:rPr>
          <w:sz w:val="16"/>
        </w:rPr>
        <w:t>, thus immediately alleviating the problem</w:t>
      </w:r>
      <w:r w:rsidRPr="00717977">
        <w:rPr>
          <w:sz w:val="16"/>
        </w:rPr>
        <w:t xml:space="preserve"> without the side effects that current day medication and treatments cause. </w:t>
      </w:r>
      <w:r w:rsidRPr="009F406B">
        <w:rPr>
          <w:rStyle w:val="StyleUnderline"/>
        </w:rPr>
        <w:t xml:space="preserve">What else can be repaired in the human body? EVERYTHING. From cancer to the common cold. </w:t>
      </w:r>
      <w:r w:rsidRPr="002E74DF">
        <w:rPr>
          <w:rStyle w:val="StyleUnderline"/>
          <w:highlight w:val="cyan"/>
        </w:rPr>
        <w:t>There is nothing</w:t>
      </w:r>
      <w:r w:rsidRPr="009F406B">
        <w:rPr>
          <w:rStyle w:val="StyleUnderline"/>
        </w:rPr>
        <w:t xml:space="preserve"> that </w:t>
      </w:r>
      <w:r w:rsidRPr="002E74DF">
        <w:rPr>
          <w:rStyle w:val="StyleUnderline"/>
          <w:highlight w:val="cyan"/>
        </w:rPr>
        <w:t>nanotechnology</w:t>
      </w:r>
      <w:r w:rsidRPr="009F406B">
        <w:rPr>
          <w:rStyle w:val="StyleUnderline"/>
        </w:rPr>
        <w:t xml:space="preserve"> </w:t>
      </w:r>
      <w:r w:rsidRPr="002E74DF">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2E74DF">
        <w:rPr>
          <w:rStyle w:val="Emphasis"/>
          <w:highlight w:val="cyan"/>
        </w:rPr>
        <w:t>eliminate diseases,</w:t>
      </w:r>
      <w:r w:rsidRPr="00321A75">
        <w:rPr>
          <w:rStyle w:val="Emphasis"/>
        </w:rPr>
        <w:t xml:space="preserve"> </w:t>
      </w:r>
      <w:r w:rsidRPr="002E74DF">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2E74DF">
        <w:rPr>
          <w:rStyle w:val="Emphasis"/>
          <w:highlight w:val="cyan"/>
        </w:rPr>
        <w:t>heal wounds</w:t>
      </w:r>
      <w:r w:rsidRPr="00321A75">
        <w:rPr>
          <w:rStyle w:val="Emphasis"/>
        </w:rPr>
        <w:t>,</w:t>
      </w:r>
      <w:r w:rsidRPr="009F406B">
        <w:rPr>
          <w:rStyle w:val="StyleUnderline"/>
        </w:rPr>
        <w:t xml:space="preserve"> reduce child mortality, </w:t>
      </w:r>
      <w:r w:rsidRPr="002E74DF">
        <w:rPr>
          <w:rStyle w:val="Emphasis"/>
          <w:highlight w:val="cyan"/>
        </w:rPr>
        <w:t xml:space="preserve">regenerate </w:t>
      </w:r>
      <w:proofErr w:type="gramStart"/>
      <w:r w:rsidRPr="002E74DF">
        <w:rPr>
          <w:rStyle w:val="Emphasis"/>
          <w:highlight w:val="cyan"/>
        </w:rPr>
        <w:t>limbs</w:t>
      </w:r>
      <w:proofErr w:type="gramEnd"/>
      <w:r w:rsidRPr="00321A75">
        <w:rPr>
          <w:rStyle w:val="StyleUnderline"/>
        </w:rPr>
        <w:t xml:space="preserve"> and organs, eliminate inflammatory/</w:t>
      </w:r>
      <w:r w:rsidRPr="002E74DF">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w:t>
      </w:r>
      <w:r w:rsidRPr="0002312A">
        <w:rPr>
          <w:sz w:val="16"/>
        </w:rPr>
        <w:t xml:space="preserve">to people suffering from Alzheimer’s, Parkinson's, brain injuries, </w:t>
      </w:r>
      <w:proofErr w:type="gramStart"/>
      <w:r w:rsidRPr="0002312A">
        <w:rPr>
          <w:sz w:val="16"/>
        </w:rPr>
        <w:t>tumors</w:t>
      </w:r>
      <w:proofErr w:type="gramEnd"/>
      <w:r w:rsidRPr="0002312A">
        <w:rPr>
          <w:sz w:val="16"/>
        </w:rPr>
        <w:t xml:space="preserve"> and neurological disorders. </w:t>
      </w:r>
      <w:proofErr w:type="spellStart"/>
      <w:r w:rsidRPr="0002312A">
        <w:rPr>
          <w:rStyle w:val="StyleUnderline"/>
        </w:rPr>
        <w:t>Nanoconstructs</w:t>
      </w:r>
      <w:proofErr w:type="spellEnd"/>
      <w:r w:rsidRPr="0002312A">
        <w:rPr>
          <w:rStyle w:val="StyleUnderline"/>
        </w:rPr>
        <w:t xml:space="preserve"> could deliver neuroprotective molecules directly to the brain to recover or protect nerve cells from damage or degeneration. </w:t>
      </w:r>
      <w:r w:rsidRPr="0002312A">
        <w:rPr>
          <w:sz w:val="16"/>
        </w:rPr>
        <w:t>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w:t>
      </w:r>
      <w:r w:rsidRPr="00717977">
        <w:rPr>
          <w:sz w:val="16"/>
        </w:rPr>
        <w:t xml:space="preserve">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 xml:space="preserve">nanorobots would eliminate the need for surgeries, incisions, side effects and </w:t>
      </w:r>
      <w:r w:rsidRPr="0002312A">
        <w:rPr>
          <w:rStyle w:val="StyleUnderline"/>
        </w:rPr>
        <w:t>recovery time</w:t>
      </w:r>
      <w:r w:rsidRPr="0002312A">
        <w:rPr>
          <w:sz w:val="16"/>
        </w:rPr>
        <w:t xml:space="preserve">. According to the American Academy of Periodontology there are links to poor dental health and stroke, heart disease, respiratory disease, osteoporosis, some </w:t>
      </w:r>
      <w:proofErr w:type="gramStart"/>
      <w:r w:rsidRPr="0002312A">
        <w:rPr>
          <w:sz w:val="16"/>
        </w:rPr>
        <w:t>cancers</w:t>
      </w:r>
      <w:proofErr w:type="gramEnd"/>
      <w:r w:rsidRPr="0002312A">
        <w:rPr>
          <w:sz w:val="16"/>
        </w:rPr>
        <w:t xml:space="preserve"> and diabetes. Nanorobots as </w:t>
      </w:r>
      <w:proofErr w:type="spellStart"/>
      <w:r w:rsidRPr="0002312A">
        <w:rPr>
          <w:sz w:val="16"/>
        </w:rPr>
        <w:t>nanodentistry</w:t>
      </w:r>
      <w:proofErr w:type="spellEnd"/>
      <w:r w:rsidRPr="0002312A">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02312A">
        <w:rPr>
          <w:rStyle w:val="StyleUnderline"/>
        </w:rPr>
        <w:t xml:space="preserve">Spider bites and ticks carrying </w:t>
      </w:r>
      <w:proofErr w:type="spellStart"/>
      <w:r w:rsidRPr="0002312A">
        <w:rPr>
          <w:rStyle w:val="StyleUnderline"/>
        </w:rPr>
        <w:t>lyme</w:t>
      </w:r>
      <w:proofErr w:type="spellEnd"/>
      <w:r w:rsidRPr="0002312A">
        <w:rPr>
          <w:rStyle w:val="StyleUnderline"/>
        </w:rPr>
        <w:t xml:space="preserve"> disease would be detected by nanorobots, blocking penetration</w:t>
      </w:r>
      <w:r w:rsidRPr="0002312A">
        <w:rPr>
          <w:sz w:val="16"/>
        </w:rPr>
        <w:t xml:space="preserve">. Other skin problems such as eczema would be repaired by dermal nanorobots. Is aging a disease? </w:t>
      </w:r>
      <w:r w:rsidRPr="0002312A">
        <w:rPr>
          <w:rStyle w:val="StyleUnderline"/>
        </w:rPr>
        <w:t xml:space="preserve">Could aging be cured? Yes. Since nanorobots would be able to repair single cells on the molecular level they would be able to repair damages created by aging. </w:t>
      </w:r>
      <w:r w:rsidRPr="0002312A">
        <w:rPr>
          <w:sz w:val="16"/>
        </w:rPr>
        <w:t xml:space="preserve">It's all the same to a nanorobot. Nanotechnology could repair damaged cells. </w:t>
      </w:r>
      <w:r w:rsidRPr="0002312A">
        <w:rPr>
          <w:rStyle w:val="Emphasis"/>
        </w:rPr>
        <w:t>Dead cells are the primary reason for aging and death</w:t>
      </w:r>
      <w:r w:rsidRPr="0002312A">
        <w:rPr>
          <w:rStyle w:val="StyleUnderline"/>
        </w:rPr>
        <w:t xml:space="preserve">; nanorobots could replace senescent (old) cells with non-senescent cells, or reprogram cells so they do not </w:t>
      </w:r>
      <w:proofErr w:type="spellStart"/>
      <w:r w:rsidRPr="0002312A">
        <w:rPr>
          <w:rStyle w:val="StyleUnderline"/>
        </w:rPr>
        <w:t>senescensce</w:t>
      </w:r>
      <w:proofErr w:type="spellEnd"/>
      <w:r w:rsidRPr="0002312A">
        <w:rPr>
          <w:rStyle w:val="StyleUnderline"/>
        </w:rPr>
        <w:t xml:space="preserve">, which would </w:t>
      </w:r>
      <w:r w:rsidRPr="0002312A">
        <w:rPr>
          <w:rStyle w:val="Emphasis"/>
        </w:rPr>
        <w:t>keep the body from aging</w:t>
      </w:r>
      <w:r w:rsidRPr="0002312A">
        <w:rPr>
          <w:rStyle w:val="StyleUnderline"/>
        </w:rPr>
        <w:t xml:space="preserve">. </w:t>
      </w:r>
      <w:r w:rsidRPr="0002312A">
        <w:rPr>
          <w:sz w:val="16"/>
        </w:rPr>
        <w:t xml:space="preserve">Not only would the inside of your body never get sick or age, but neither will the outside. Your skin will be young, elastic, dewy and wrinkle-free. Your hair will be thick, without gray, and intact. </w:t>
      </w:r>
      <w:r w:rsidRPr="0002312A">
        <w:rPr>
          <w:rStyle w:val="StyleUnderline"/>
        </w:rPr>
        <w:t xml:space="preserve">Your hearing, your eyesight and memory will be in perfect shape. </w:t>
      </w:r>
      <w:r w:rsidRPr="0002312A">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02312A">
        <w:rPr>
          <w:rStyle w:val="StyleUnderline"/>
        </w:rPr>
        <w:t>So</w:t>
      </w:r>
      <w:proofErr w:type="gramEnd"/>
      <w:r w:rsidRPr="0002312A">
        <w:rPr>
          <w:rStyle w:val="StyleUnderline"/>
        </w:rPr>
        <w:t xml:space="preserve"> if you never get sick and never get old could you live forever? Yes.</w:t>
      </w:r>
      <w:r w:rsidRPr="0002312A">
        <w:rPr>
          <w:sz w:val="16"/>
        </w:rPr>
        <w:t xml:space="preserve"> nanorobots could be programmed to rebuild older cells into younger copies on a regular basis </w:t>
      </w:r>
      <w:r w:rsidRPr="0002312A">
        <w:rPr>
          <w:rStyle w:val="StyleUnderline"/>
        </w:rPr>
        <w:t xml:space="preserve">thereby the </w:t>
      </w:r>
      <w:r w:rsidRPr="0002312A">
        <w:rPr>
          <w:rStyle w:val="Emphasis"/>
        </w:rPr>
        <w:t>human body could become immortal</w:t>
      </w:r>
      <w:r w:rsidRPr="0002312A">
        <w:rPr>
          <w:rStyle w:val="StyleUnderline"/>
        </w:rPr>
        <w:t>.</w:t>
      </w:r>
      <w:r w:rsidRPr="0002312A">
        <w:rPr>
          <w:sz w:val="16"/>
        </w:rPr>
        <w:t xml:space="preserve"> You could live a disease-free youthful life, forever. </w:t>
      </w:r>
      <w:proofErr w:type="gramStart"/>
      <w:r w:rsidRPr="0002312A">
        <w:rPr>
          <w:sz w:val="16"/>
        </w:rPr>
        <w:t>Of course</w:t>
      </w:r>
      <w:proofErr w:type="gramEnd"/>
      <w:r w:rsidRPr="0002312A">
        <w:rPr>
          <w:sz w:val="16"/>
        </w:rPr>
        <w:t xml:space="preserve"> immortality isn't for everyone and everyone should have the right to decide what they want or don't want for their own body. </w:t>
      </w:r>
      <w:r w:rsidRPr="0002312A">
        <w:rPr>
          <w:rStyle w:val="StyleUnderline"/>
        </w:rPr>
        <w:t>Death will be a choice rather than a requirement</w:t>
      </w:r>
      <w:r w:rsidRPr="0002312A">
        <w:rPr>
          <w:sz w:val="16"/>
        </w:rPr>
        <w:t xml:space="preserve">. There are well funded countries that have access to researchers and </w:t>
      </w:r>
      <w:proofErr w:type="gramStart"/>
      <w:r w:rsidRPr="0002312A">
        <w:rPr>
          <w:sz w:val="16"/>
        </w:rPr>
        <w:t>high tech</w:t>
      </w:r>
      <w:proofErr w:type="gramEnd"/>
      <w:r w:rsidRPr="0002312A">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02312A">
        <w:rPr>
          <w:sz w:val="16"/>
        </w:rPr>
        <w:t>example</w:t>
      </w:r>
      <w:proofErr w:type="gramEnd"/>
      <w:r w:rsidRPr="0002312A">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02312A">
        <w:rPr>
          <w:sz w:val="16"/>
        </w:rPr>
        <w:t>has to</w:t>
      </w:r>
      <w:proofErr w:type="gramEnd"/>
      <w:r w:rsidRPr="0002312A">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02312A">
        <w:rPr>
          <w:sz w:val="16"/>
        </w:rPr>
        <w:t>nutrients</w:t>
      </w:r>
      <w:proofErr w:type="gramEnd"/>
      <w:r w:rsidRPr="0002312A">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02312A">
        <w:rPr>
          <w:sz w:val="16"/>
        </w:rPr>
        <w:t>E.coli</w:t>
      </w:r>
      <w:proofErr w:type="gramEnd"/>
      <w:r w:rsidRPr="0002312A">
        <w:rPr>
          <w:sz w:val="16"/>
        </w:rPr>
        <w:t xml:space="preserve"> and other pathogens could be detected in soil and eliminated</w:t>
      </w:r>
      <w:r w:rsidRPr="00717977">
        <w:rPr>
          <w:sz w:val="16"/>
        </w:rPr>
        <w:t xml:space="preserve">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2E74DF">
        <w:rPr>
          <w:rStyle w:val="StyleUnderline"/>
          <w:highlight w:val="cyan"/>
        </w:rPr>
        <w:t>nano-filtration water purification</w:t>
      </w:r>
      <w:r w:rsidRPr="00717977">
        <w:rPr>
          <w:rStyle w:val="StyleUnderline"/>
        </w:rPr>
        <w:t xml:space="preserve"> device </w:t>
      </w:r>
      <w:r w:rsidRPr="002E74DF">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2E74DF">
        <w:rPr>
          <w:rStyle w:val="Emphasis"/>
          <w:highlight w:val="cyan"/>
        </w:rPr>
        <w:t xml:space="preserve">creates safe </w:t>
      </w:r>
      <w:r w:rsidRPr="00717977">
        <w:rPr>
          <w:rStyle w:val="Emphasis"/>
        </w:rPr>
        <w:t xml:space="preserve">and sterile </w:t>
      </w:r>
      <w:r w:rsidRPr="002E74DF">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2E74DF">
        <w:rPr>
          <w:rStyle w:val="Emphasis"/>
          <w:highlight w:val="cyan"/>
        </w:rPr>
        <w:t>Pollution</w:t>
      </w:r>
      <w:r w:rsidRPr="00717977">
        <w:rPr>
          <w:rStyle w:val="Emphasis"/>
        </w:rPr>
        <w:t xml:space="preserve"> in general, </w:t>
      </w:r>
      <w:r w:rsidRPr="002E74DF">
        <w:rPr>
          <w:rStyle w:val="Emphasis"/>
          <w:highlight w:val="cyan"/>
        </w:rPr>
        <w:t>global warming</w:t>
      </w:r>
      <w:r w:rsidRPr="00717977">
        <w:rPr>
          <w:rStyle w:val="StyleUnderline"/>
        </w:rPr>
        <w:t xml:space="preserve">, nuclear waste, oil spills, smog, and acid rain, </w:t>
      </w:r>
      <w:r w:rsidRPr="002E74DF">
        <w:rPr>
          <w:rStyle w:val="StyleUnderline"/>
          <w:highlight w:val="cyan"/>
        </w:rPr>
        <w:t>could be remedied</w:t>
      </w:r>
      <w:r w:rsidRPr="00717977">
        <w:rPr>
          <w:rStyle w:val="StyleUnderline"/>
        </w:rPr>
        <w:t xml:space="preserve"> and prevented </w:t>
      </w:r>
      <w:r w:rsidRPr="002E74DF">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2E74DF">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2E74DF">
        <w:rPr>
          <w:rStyle w:val="StyleUnderline"/>
          <w:highlight w:val="cyan"/>
        </w:rPr>
        <w:t>pull apart</w:t>
      </w:r>
      <w:r w:rsidRPr="00717977">
        <w:rPr>
          <w:rStyle w:val="StyleUnderline"/>
        </w:rPr>
        <w:t xml:space="preserve"> the </w:t>
      </w:r>
      <w:r w:rsidRPr="002E74DF">
        <w:rPr>
          <w:rStyle w:val="StyleUnderline"/>
          <w:highlight w:val="cyan"/>
        </w:rPr>
        <w:t>bad molecules and</w:t>
      </w:r>
      <w:r w:rsidRPr="00717977">
        <w:rPr>
          <w:rStyle w:val="StyleUnderline"/>
        </w:rPr>
        <w:t xml:space="preserve"> </w:t>
      </w:r>
      <w:r w:rsidRPr="002E74DF">
        <w:rPr>
          <w:rStyle w:val="StyleUnderline"/>
          <w:highlight w:val="cyan"/>
        </w:rPr>
        <w:t>reassemble</w:t>
      </w:r>
      <w:r w:rsidRPr="00717977">
        <w:rPr>
          <w:rStyle w:val="StyleUnderline"/>
        </w:rPr>
        <w:t xml:space="preserve"> the atoms </w:t>
      </w:r>
      <w:r w:rsidRPr="002E74DF">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041A93F3" w14:textId="77777777" w:rsidR="0002312A" w:rsidRPr="001A5EBB" w:rsidRDefault="0002312A" w:rsidP="0002312A">
      <w:pPr>
        <w:pStyle w:val="Heading4"/>
      </w:pPr>
      <w:r>
        <w:t xml:space="preserve">Pandemics are a </w:t>
      </w:r>
      <w:proofErr w:type="gramStart"/>
      <w:r w:rsidRPr="004762AB">
        <w:rPr>
          <w:u w:val="single"/>
        </w:rPr>
        <w:t>non-linear</w:t>
      </w:r>
      <w:r>
        <w:t xml:space="preserve"> threat multipliers</w:t>
      </w:r>
      <w:proofErr w:type="gramEnd"/>
      <w:r>
        <w:t xml:space="preserve"> that culminates in </w:t>
      </w:r>
      <w:r w:rsidRPr="004762AB">
        <w:rPr>
          <w:u w:val="single"/>
        </w:rPr>
        <w:t>extinction</w:t>
      </w:r>
    </w:p>
    <w:p w14:paraId="0AAA7E64" w14:textId="77777777" w:rsidR="0002312A" w:rsidRDefault="0002312A" w:rsidP="0002312A">
      <w:proofErr w:type="spellStart"/>
      <w:r w:rsidRPr="001A5EBB">
        <w:rPr>
          <w:rStyle w:val="Style13ptBold"/>
        </w:rPr>
        <w:t>Pamlin</w:t>
      </w:r>
      <w:proofErr w:type="spellEnd"/>
      <w:r w:rsidRPr="001A5EBB">
        <w:rPr>
          <w:rStyle w:val="Style13ptBold"/>
        </w:rPr>
        <w:t xml:space="preserve"> </w:t>
      </w:r>
      <w:r>
        <w:rPr>
          <w:rStyle w:val="Style13ptBold"/>
        </w:rPr>
        <w:t xml:space="preserve">and </w:t>
      </w:r>
      <w:r w:rsidRPr="001A5EBB">
        <w:rPr>
          <w:rStyle w:val="Style13ptBold"/>
        </w:rPr>
        <w:t>Armstrong 15</w:t>
      </w:r>
      <w:r w:rsidRPr="0045101A">
        <w:rPr>
          <w:sz w:val="18"/>
          <w:szCs w:val="20"/>
        </w:rPr>
        <w:t xml:space="preserve">, Dennis </w:t>
      </w:r>
      <w:proofErr w:type="spellStart"/>
      <w:r w:rsidRPr="0045101A">
        <w:rPr>
          <w:sz w:val="18"/>
          <w:szCs w:val="20"/>
        </w:rPr>
        <w:t>Pamlin</w:t>
      </w:r>
      <w:proofErr w:type="spellEnd"/>
      <w:r w:rsidRPr="0045101A">
        <w:rPr>
          <w:sz w:val="18"/>
          <w:szCs w:val="20"/>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49BF73C5" w14:textId="77777777" w:rsidR="0002312A" w:rsidRPr="004762AB" w:rsidRDefault="0002312A" w:rsidP="0002312A">
      <w:pPr>
        <w:rPr>
          <w:sz w:val="16"/>
        </w:rPr>
      </w:pPr>
      <w:r w:rsidRPr="004762AB">
        <w:rPr>
          <w:sz w:val="16"/>
        </w:rPr>
        <w:t xml:space="preserve">4 </w:t>
      </w:r>
      <w:r w:rsidRPr="0002312A">
        <w:rPr>
          <w:sz w:val="16"/>
        </w:rPr>
        <w:t xml:space="preserve">Global </w:t>
      </w:r>
      <w:r w:rsidRPr="0002312A">
        <w:rPr>
          <w:rStyle w:val="StyleUnderline"/>
        </w:rPr>
        <w:t>A pandemic</w:t>
      </w:r>
      <w:r w:rsidRPr="0002312A">
        <w:rPr>
          <w:sz w:val="16"/>
        </w:rPr>
        <w:t xml:space="preserve"> (from Greek π</w:t>
      </w:r>
      <w:proofErr w:type="spellStart"/>
      <w:r w:rsidRPr="0002312A">
        <w:rPr>
          <w:rFonts w:ascii="Arial" w:hAnsi="Arial" w:cs="Arial"/>
          <w:sz w:val="16"/>
        </w:rPr>
        <w:t>ᾶ</w:t>
      </w:r>
      <w:r w:rsidRPr="0002312A">
        <w:rPr>
          <w:sz w:val="16"/>
        </w:rPr>
        <w:t>ν</w:t>
      </w:r>
      <w:proofErr w:type="spellEnd"/>
      <w:r w:rsidRPr="0002312A">
        <w:rPr>
          <w:sz w:val="16"/>
        </w:rPr>
        <w:t xml:space="preserve">, pan, “all”, and </w:t>
      </w:r>
      <w:proofErr w:type="spellStart"/>
      <w:r w:rsidRPr="0002312A">
        <w:rPr>
          <w:sz w:val="16"/>
        </w:rPr>
        <w:t>δ</w:t>
      </w:r>
      <w:r w:rsidRPr="0002312A">
        <w:rPr>
          <w:rFonts w:ascii="Arial" w:hAnsi="Arial" w:cs="Arial"/>
          <w:sz w:val="16"/>
        </w:rPr>
        <w:t>ῆ</w:t>
      </w:r>
      <w:r w:rsidRPr="0002312A">
        <w:rPr>
          <w:sz w:val="16"/>
        </w:rPr>
        <w:t>μος</w:t>
      </w:r>
      <w:proofErr w:type="spellEnd"/>
      <w:r w:rsidRPr="0002312A">
        <w:rPr>
          <w:sz w:val="16"/>
        </w:rPr>
        <w:t xml:space="preserve"> demos, “people”) </w:t>
      </w:r>
      <w:r w:rsidRPr="0002312A">
        <w:rPr>
          <w:rStyle w:val="StyleUnderline"/>
        </w:rPr>
        <w:t xml:space="preserve">is an epidemic of infectious disease that has spread through human populations across a </w:t>
      </w:r>
      <w:r w:rsidRPr="0002312A">
        <w:rPr>
          <w:rStyle w:val="Emphasis"/>
        </w:rPr>
        <w:t>large region</w:t>
      </w:r>
      <w:r w:rsidRPr="0002312A">
        <w:rPr>
          <w:sz w:val="16"/>
        </w:rPr>
        <w:t xml:space="preserve">; </w:t>
      </w:r>
      <w:r w:rsidRPr="0002312A">
        <w:rPr>
          <w:rStyle w:val="StyleUnderline"/>
        </w:rPr>
        <w:t xml:space="preserve">for </w:t>
      </w:r>
      <w:proofErr w:type="gramStart"/>
      <w:r w:rsidRPr="0002312A">
        <w:rPr>
          <w:rStyle w:val="StyleUnderline"/>
        </w:rPr>
        <w:t>instance</w:t>
      </w:r>
      <w:proofErr w:type="gramEnd"/>
      <w:r w:rsidRPr="0002312A">
        <w:rPr>
          <w:rStyle w:val="StyleUnderline"/>
        </w:rPr>
        <w:t xml:space="preserve"> </w:t>
      </w:r>
      <w:r w:rsidRPr="0002312A">
        <w:rPr>
          <w:rStyle w:val="Emphasis"/>
        </w:rPr>
        <w:t>several continents</w:t>
      </w:r>
      <w:r w:rsidRPr="0002312A">
        <w:rPr>
          <w:rStyle w:val="StyleUnderline"/>
        </w:rPr>
        <w:t xml:space="preserve">, or even </w:t>
      </w:r>
      <w:r w:rsidRPr="0002312A">
        <w:rPr>
          <w:rStyle w:val="Emphasis"/>
        </w:rPr>
        <w:t>worldwide</w:t>
      </w:r>
      <w:r w:rsidRPr="0002312A">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02312A">
        <w:rPr>
          <w:sz w:val="16"/>
        </w:rPr>
        <w:t>civilisation</w:t>
      </w:r>
      <w:proofErr w:type="spellEnd"/>
      <w:r w:rsidRPr="0002312A">
        <w:rPr>
          <w:sz w:val="16"/>
        </w:rPr>
        <w:t xml:space="preserve"> – The case for a new category of risks 3.1 Current risks 3.1.4.1 Expected impact disaggregation 3.1.4.2 Probability Influenza subtypes266 </w:t>
      </w:r>
      <w:r w:rsidRPr="0002312A">
        <w:rPr>
          <w:rStyle w:val="StyleUnderline"/>
        </w:rPr>
        <w:t xml:space="preserve">Infectious diseases have been one of the </w:t>
      </w:r>
      <w:r w:rsidRPr="0002312A">
        <w:rPr>
          <w:rStyle w:val="Emphasis"/>
        </w:rPr>
        <w:t>greatest causes of mortality in history</w:t>
      </w:r>
      <w:r w:rsidRPr="0002312A">
        <w:rPr>
          <w:rStyle w:val="StyleUnderline"/>
        </w:rPr>
        <w:t>. Unlike many other global challenges pandemics have happened recently, as</w:t>
      </w:r>
      <w:r w:rsidRPr="004762AB">
        <w:rPr>
          <w:rStyle w:val="StyleUnderline"/>
        </w:rPr>
        <w:t xml:space="preserve"> we can see where reasonably good data exist. Plotting historic </w:t>
      </w:r>
      <w:r w:rsidRPr="00C62E98">
        <w:rPr>
          <w:rStyle w:val="StyleUnderline"/>
          <w:highlight w:val="green"/>
        </w:rPr>
        <w:t>epidemic</w:t>
      </w:r>
      <w:r w:rsidRPr="004762AB">
        <w:rPr>
          <w:rStyle w:val="StyleUnderline"/>
        </w:rPr>
        <w:t xml:space="preserve"> fatalities on a log scale reveals that these tend to </w:t>
      </w:r>
      <w:r w:rsidRPr="00C62E98">
        <w:rPr>
          <w:rStyle w:val="StyleUnderline"/>
          <w:highlight w:val="green"/>
        </w:rPr>
        <w:t xml:space="preserve">follow a </w:t>
      </w:r>
      <w:r w:rsidRPr="007B5173">
        <w:rPr>
          <w:rStyle w:val="Emphasis"/>
        </w:rPr>
        <w:t>power law with a</w:t>
      </w:r>
      <w:r w:rsidRPr="004762AB">
        <w:rPr>
          <w:rStyle w:val="Emphasis"/>
        </w:rPr>
        <w:t xml:space="preserve"> small </w:t>
      </w:r>
      <w:r w:rsidRPr="00C62E98">
        <w:rPr>
          <w:rStyle w:val="Emphasis"/>
          <w:highlight w:val="green"/>
        </w:rPr>
        <w:t>exponent</w:t>
      </w:r>
      <w:r w:rsidRPr="004762AB">
        <w:rPr>
          <w:sz w:val="16"/>
        </w:rPr>
        <w:t xml:space="preserve">: many plagues have been found to follow a power law with exponent 0.26.261 </w:t>
      </w:r>
      <w:r w:rsidRPr="004762AB">
        <w:rPr>
          <w:rStyle w:val="StyleUnderline"/>
        </w:rPr>
        <w:t xml:space="preserve">These kinds of power laws are </w:t>
      </w:r>
      <w:r w:rsidRPr="004762AB">
        <w:rPr>
          <w:rStyle w:val="Emphasis"/>
        </w:rPr>
        <w:t>heavy-tailed</w:t>
      </w:r>
      <w:r w:rsidRPr="004762AB">
        <w:rPr>
          <w:sz w:val="16"/>
        </w:rPr>
        <w:t xml:space="preserve">262 </w:t>
      </w:r>
      <w:r w:rsidRPr="00C62E98">
        <w:rPr>
          <w:rStyle w:val="StyleUnderline"/>
          <w:highlight w:val="green"/>
        </w:rPr>
        <w:t>to a significant degree</w:t>
      </w:r>
      <w:r w:rsidRPr="004762AB">
        <w:rPr>
          <w:sz w:val="16"/>
        </w:rPr>
        <w:t xml:space="preserve">.263 </w:t>
      </w:r>
      <w:r w:rsidRPr="004762AB">
        <w:rPr>
          <w:rStyle w:val="StyleUnderline"/>
        </w:rPr>
        <w:t xml:space="preserve">In consequence most of the fatalities are accounted for by the </w:t>
      </w:r>
      <w:r w:rsidRPr="004762AB">
        <w:rPr>
          <w:rStyle w:val="Emphasis"/>
        </w:rPr>
        <w:t>top few events</w:t>
      </w:r>
      <w:r w:rsidRPr="004762AB">
        <w:rPr>
          <w:sz w:val="16"/>
        </w:rPr>
        <w:t xml:space="preserve">.264 </w:t>
      </w:r>
      <w:r w:rsidRPr="004762AB">
        <w:rPr>
          <w:rStyle w:val="StyleUnderline"/>
        </w:rPr>
        <w:t>If this law holds for future pandemics as well</w:t>
      </w:r>
      <w:r w:rsidRPr="004762AB">
        <w:rPr>
          <w:sz w:val="16"/>
        </w:rPr>
        <w:t xml:space="preserve">,265 </w:t>
      </w:r>
      <w:r w:rsidRPr="004762AB">
        <w:rPr>
          <w:rStyle w:val="StyleUnderline"/>
        </w:rPr>
        <w:t xml:space="preserve">then the majority of people who will die from epidemics will likely die from the </w:t>
      </w:r>
      <w:r w:rsidRPr="004762AB">
        <w:rPr>
          <w:rStyle w:val="Emphasis"/>
        </w:rPr>
        <w:t>single largest pandemic</w:t>
      </w:r>
      <w:r w:rsidRPr="004762AB">
        <w:rPr>
          <w:sz w:val="16"/>
        </w:rPr>
        <w:t xml:space="preserve">. Most epidemic fatalities follow a power law, with some extreme events – such as the Black Death and Spanish Flu – being even more deadly.267 There are other grounds for suspecting that </w:t>
      </w:r>
      <w:r w:rsidRPr="004762AB">
        <w:rPr>
          <w:rStyle w:val="StyleUnderline"/>
        </w:rPr>
        <w:t xml:space="preserve">such a </w:t>
      </w:r>
      <w:proofErr w:type="spellStart"/>
      <w:r w:rsidRPr="004762AB">
        <w:rPr>
          <w:rStyle w:val="StyleUnderline"/>
        </w:rPr>
        <w:t>highimpact</w:t>
      </w:r>
      <w:proofErr w:type="spellEnd"/>
      <w:r w:rsidRPr="004762AB">
        <w:rPr>
          <w:rStyle w:val="StyleUnderline"/>
        </w:rPr>
        <w:t xml:space="preserve"> epidemic will </w:t>
      </w:r>
      <w:r w:rsidRPr="00C62E98">
        <w:rPr>
          <w:rStyle w:val="StyleUnderline"/>
          <w:highlight w:val="green"/>
        </w:rPr>
        <w:t xml:space="preserve">have a </w:t>
      </w:r>
      <w:r w:rsidRPr="00C62E98">
        <w:rPr>
          <w:rStyle w:val="Emphasis"/>
          <w:highlight w:val="green"/>
        </w:rPr>
        <w:t>great</w:t>
      </w:r>
      <w:r w:rsidRPr="004762AB">
        <w:rPr>
          <w:rStyle w:val="Emphasis"/>
        </w:rPr>
        <w:t xml:space="preserve">er </w:t>
      </w:r>
      <w:r w:rsidRPr="00C62E98">
        <w:rPr>
          <w:rStyle w:val="Emphasis"/>
          <w:highlight w:val="green"/>
        </w:rPr>
        <w:t>probability</w:t>
      </w:r>
      <w:r w:rsidRPr="004762AB">
        <w:rPr>
          <w:rStyle w:val="StyleUnderline"/>
        </w:rPr>
        <w:t xml:space="preserve"> than </w:t>
      </w:r>
      <w:r w:rsidRPr="004762AB">
        <w:rPr>
          <w:rStyle w:val="Emphasis"/>
        </w:rPr>
        <w:t>usually assumed</w:t>
      </w:r>
      <w:r w:rsidRPr="004762AB">
        <w:rPr>
          <w:sz w:val="16"/>
        </w:rPr>
        <w:t xml:space="preserve">. </w:t>
      </w:r>
      <w:r w:rsidRPr="00C62E98">
        <w:rPr>
          <w:rStyle w:val="StyleUnderline"/>
          <w:highlight w:val="green"/>
        </w:rPr>
        <w:t>All</w:t>
      </w:r>
      <w:r w:rsidRPr="004762AB">
        <w:rPr>
          <w:rStyle w:val="StyleUnderline"/>
        </w:rPr>
        <w:t xml:space="preserve"> the </w:t>
      </w:r>
      <w:r w:rsidRPr="00C62E98">
        <w:rPr>
          <w:rStyle w:val="StyleUnderline"/>
          <w:highlight w:val="green"/>
        </w:rPr>
        <w:t>features</w:t>
      </w:r>
      <w:r w:rsidRPr="004762AB">
        <w:rPr>
          <w:rStyle w:val="StyleUnderline"/>
        </w:rPr>
        <w:t xml:space="preserve"> of an extremely devastating disease </w:t>
      </w:r>
      <w:r w:rsidRPr="004762AB">
        <w:rPr>
          <w:rStyle w:val="Emphasis"/>
        </w:rPr>
        <w:t xml:space="preserve">already </w:t>
      </w:r>
      <w:r w:rsidRPr="00C62E98">
        <w:rPr>
          <w:rStyle w:val="Emphasis"/>
          <w:highlight w:val="green"/>
        </w:rPr>
        <w:t xml:space="preserve">exist </w:t>
      </w:r>
      <w:r w:rsidRPr="007B5173">
        <w:rPr>
          <w:rStyle w:val="Emphasis"/>
        </w:rPr>
        <w:t>in nature</w:t>
      </w:r>
      <w:r w:rsidRPr="004762AB">
        <w:rPr>
          <w:rStyle w:val="StyleUnderline"/>
        </w:rPr>
        <w:t>:</w:t>
      </w:r>
      <w:r w:rsidRPr="004762AB">
        <w:rPr>
          <w:sz w:val="16"/>
        </w:rPr>
        <w:t xml:space="preserve"> </w:t>
      </w:r>
      <w:r w:rsidRPr="004762AB">
        <w:rPr>
          <w:rStyle w:val="StyleUnderline"/>
        </w:rPr>
        <w:t>essentially</w:t>
      </w:r>
      <w:r w:rsidRPr="004762AB">
        <w:rPr>
          <w:sz w:val="16"/>
        </w:rPr>
        <w:t xml:space="preserve"> </w:t>
      </w:r>
      <w:r w:rsidRPr="00C62E98">
        <w:rPr>
          <w:rStyle w:val="Emphasis"/>
          <w:highlight w:val="green"/>
        </w:rPr>
        <w:t>incurable</w:t>
      </w:r>
      <w:r w:rsidRPr="004762AB">
        <w:rPr>
          <w:sz w:val="16"/>
        </w:rPr>
        <w:t xml:space="preserve"> (</w:t>
      </w:r>
      <w:r w:rsidRPr="004762AB">
        <w:rPr>
          <w:rStyle w:val="StyleUnderline"/>
        </w:rPr>
        <w:t>Ebola</w:t>
      </w:r>
      <w:r w:rsidRPr="004762AB">
        <w:rPr>
          <w:sz w:val="16"/>
        </w:rPr>
        <w:t xml:space="preserve">268), </w:t>
      </w:r>
      <w:r w:rsidRPr="004762AB">
        <w:rPr>
          <w:rStyle w:val="StyleUnderline"/>
        </w:rPr>
        <w:t xml:space="preserve">nearly always </w:t>
      </w:r>
      <w:r w:rsidRPr="00C62E98">
        <w:rPr>
          <w:rStyle w:val="Emphasis"/>
          <w:highlight w:val="green"/>
        </w:rPr>
        <w:t>fatal</w:t>
      </w:r>
      <w:r w:rsidRPr="004762AB">
        <w:rPr>
          <w:sz w:val="16"/>
        </w:rPr>
        <w:t xml:space="preserve"> (</w:t>
      </w:r>
      <w:r w:rsidRPr="004762AB">
        <w:rPr>
          <w:rStyle w:val="StyleUnderline"/>
        </w:rPr>
        <w:t>rabies</w:t>
      </w:r>
      <w:r w:rsidRPr="004762AB">
        <w:rPr>
          <w:sz w:val="16"/>
        </w:rPr>
        <w:t xml:space="preserve">269), </w:t>
      </w:r>
      <w:r w:rsidRPr="004762AB">
        <w:rPr>
          <w:rStyle w:val="Emphasis"/>
        </w:rPr>
        <w:t xml:space="preserve">extremely </w:t>
      </w:r>
      <w:r w:rsidRPr="00C62E98">
        <w:rPr>
          <w:rStyle w:val="Emphasis"/>
          <w:highlight w:val="green"/>
        </w:rPr>
        <w:t>infectious</w:t>
      </w:r>
      <w:r w:rsidRPr="004762AB">
        <w:rPr>
          <w:sz w:val="16"/>
        </w:rPr>
        <w:t xml:space="preserve"> (</w:t>
      </w:r>
      <w:r w:rsidRPr="004762AB">
        <w:rPr>
          <w:rStyle w:val="StyleUnderline"/>
        </w:rPr>
        <w:t>common cold</w:t>
      </w:r>
      <w:r w:rsidRPr="004762AB">
        <w:rPr>
          <w:sz w:val="16"/>
        </w:rPr>
        <w:t xml:space="preserve">270), </w:t>
      </w:r>
      <w:r w:rsidRPr="00C62E98">
        <w:rPr>
          <w:rStyle w:val="StyleUnderline"/>
          <w:highlight w:val="green"/>
        </w:rPr>
        <w:t>and</w:t>
      </w:r>
      <w:r w:rsidRPr="00C62E98">
        <w:rPr>
          <w:sz w:val="16"/>
          <w:highlight w:val="green"/>
        </w:rPr>
        <w:t xml:space="preserve"> </w:t>
      </w:r>
      <w:r w:rsidRPr="00C62E98">
        <w:rPr>
          <w:rStyle w:val="Emphasis"/>
          <w:highlight w:val="green"/>
        </w:rPr>
        <w:t>long incubation</w:t>
      </w:r>
      <w:r w:rsidRPr="004762AB">
        <w:rPr>
          <w:rStyle w:val="Emphasis"/>
        </w:rPr>
        <w:t xml:space="preserve"> periods</w:t>
      </w:r>
      <w:r w:rsidRPr="004762AB">
        <w:rPr>
          <w:sz w:val="16"/>
        </w:rPr>
        <w:t xml:space="preserve"> (</w:t>
      </w:r>
      <w:r w:rsidRPr="004762AB">
        <w:rPr>
          <w:rStyle w:val="StyleUnderline"/>
        </w:rPr>
        <w:t>HIV</w:t>
      </w:r>
      <w:r w:rsidRPr="004762AB">
        <w:rPr>
          <w:sz w:val="16"/>
        </w:rPr>
        <w:t xml:space="preserve">271). </w:t>
      </w:r>
      <w:r w:rsidRPr="007B5173">
        <w:rPr>
          <w:rStyle w:val="StyleUnderline"/>
        </w:rPr>
        <w:t xml:space="preserve">If </w:t>
      </w:r>
      <w:r w:rsidRPr="00C62E98">
        <w:rPr>
          <w:rStyle w:val="StyleUnderline"/>
          <w:highlight w:val="green"/>
        </w:rPr>
        <w:t>a pathogen</w:t>
      </w:r>
      <w:r w:rsidRPr="004762AB">
        <w:rPr>
          <w:rStyle w:val="StyleUnderline"/>
        </w:rPr>
        <w:t xml:space="preserve"> were to emerge that</w:t>
      </w:r>
      <w:r w:rsidRPr="004762AB">
        <w:rPr>
          <w:sz w:val="16"/>
        </w:rPr>
        <w:t xml:space="preserve"> somehow </w:t>
      </w:r>
      <w:r w:rsidRPr="00C62E98">
        <w:rPr>
          <w:rStyle w:val="Emphasis"/>
          <w:highlight w:val="green"/>
        </w:rPr>
        <w:t>combined</w:t>
      </w:r>
      <w:r w:rsidRPr="004762AB">
        <w:rPr>
          <w:rStyle w:val="Emphasis"/>
        </w:rPr>
        <w:t xml:space="preserve"> these </w:t>
      </w:r>
      <w:r w:rsidRPr="00C62E98">
        <w:rPr>
          <w:rStyle w:val="Emphasis"/>
          <w:highlight w:val="green"/>
        </w:rPr>
        <w:t>features</w:t>
      </w:r>
      <w:r w:rsidRPr="004762AB">
        <w:rPr>
          <w:sz w:val="16"/>
        </w:rPr>
        <w:t xml:space="preserve"> (</w:t>
      </w:r>
      <w:r w:rsidRPr="004762AB">
        <w:rPr>
          <w:rStyle w:val="StyleUnderline"/>
        </w:rPr>
        <w:t xml:space="preserve">and influenza has demonstrated </w:t>
      </w:r>
      <w:r w:rsidRPr="00C62E98">
        <w:rPr>
          <w:rStyle w:val="Emphasis"/>
          <w:highlight w:val="green"/>
        </w:rPr>
        <w:t>antigenic shift</w:t>
      </w:r>
      <w:r w:rsidRPr="004762AB">
        <w:rPr>
          <w:rStyle w:val="StyleUnderline"/>
        </w:rPr>
        <w:t xml:space="preserve">, the ability </w:t>
      </w:r>
      <w:r w:rsidRPr="007B5173">
        <w:rPr>
          <w:rStyle w:val="StyleUnderline"/>
        </w:rPr>
        <w:t>to combine features from</w:t>
      </w:r>
      <w:r w:rsidRPr="004762AB">
        <w:rPr>
          <w:rStyle w:val="StyleUnderline"/>
        </w:rPr>
        <w:t xml:space="preserve"> different viruses</w:t>
      </w:r>
      <w:r w:rsidRPr="004762AB">
        <w:rPr>
          <w:sz w:val="16"/>
        </w:rPr>
        <w:t xml:space="preserve">272), </w:t>
      </w:r>
      <w:r w:rsidRPr="004762AB">
        <w:rPr>
          <w:rStyle w:val="StyleUnderline"/>
        </w:rPr>
        <w:t xml:space="preserve">its </w:t>
      </w:r>
      <w:r w:rsidRPr="00C62E98">
        <w:rPr>
          <w:rStyle w:val="StyleUnderline"/>
          <w:highlight w:val="green"/>
        </w:rPr>
        <w:t xml:space="preserve">death toll </w:t>
      </w:r>
      <w:r w:rsidRPr="007B5173">
        <w:rPr>
          <w:rStyle w:val="StyleUnderline"/>
        </w:rPr>
        <w:t xml:space="preserve">would be </w:t>
      </w:r>
      <w:r w:rsidRPr="00C62E98">
        <w:rPr>
          <w:rStyle w:val="StyleUnderline"/>
          <w:highlight w:val="green"/>
        </w:rPr>
        <w:t>extreme</w:t>
      </w:r>
      <w:r w:rsidRPr="004762AB">
        <w:rPr>
          <w:rStyle w:val="StyleUnderline"/>
        </w:rPr>
        <w:t>.</w:t>
      </w:r>
      <w:r w:rsidRPr="004762AB">
        <w:rPr>
          <w:sz w:val="16"/>
        </w:rPr>
        <w:t xml:space="preserve"> </w:t>
      </w:r>
      <w:r w:rsidRPr="004762AB">
        <w:rPr>
          <w:rStyle w:val="StyleUnderline"/>
        </w:rPr>
        <w:t>Many relevant features of the world have changed considerably, making past comparisons problematic. The modern world has better sanitation and medical research</w:t>
      </w:r>
      <w:r w:rsidRPr="004762AB">
        <w:rPr>
          <w:sz w:val="16"/>
        </w:rPr>
        <w:t xml:space="preserve">, as well as national and supra-national institutions dedicated to combating diseases. Private insurers are also interested in modelling pandemic risks.273 </w:t>
      </w:r>
      <w:r w:rsidRPr="004762AB">
        <w:rPr>
          <w:rStyle w:val="StyleUnderline"/>
        </w:rPr>
        <w:t xml:space="preserve">Set against this is the fact that </w:t>
      </w:r>
      <w:r w:rsidRPr="007B5173">
        <w:rPr>
          <w:rStyle w:val="Emphasis"/>
        </w:rPr>
        <w:t xml:space="preserve">modern </w:t>
      </w:r>
      <w:r w:rsidRPr="00C62E98">
        <w:rPr>
          <w:rStyle w:val="Emphasis"/>
          <w:highlight w:val="green"/>
        </w:rPr>
        <w:t>transport</w:t>
      </w:r>
      <w:r w:rsidRPr="00C62E98">
        <w:rPr>
          <w:rStyle w:val="StyleUnderline"/>
          <w:highlight w:val="green"/>
        </w:rPr>
        <w:t xml:space="preserve"> and </w:t>
      </w:r>
      <w:r w:rsidRPr="00C62E98">
        <w:rPr>
          <w:rStyle w:val="Emphasis"/>
          <w:highlight w:val="green"/>
        </w:rPr>
        <w:t>dense</w:t>
      </w:r>
      <w:r w:rsidRPr="004762AB">
        <w:rPr>
          <w:rStyle w:val="Emphasis"/>
        </w:rPr>
        <w:t xml:space="preserve"> human </w:t>
      </w:r>
      <w:r w:rsidRPr="00C62E98">
        <w:rPr>
          <w:rStyle w:val="Emphasis"/>
          <w:highlight w:val="green"/>
        </w:rPr>
        <w:t>population</w:t>
      </w:r>
      <w:r w:rsidRPr="00C62E98">
        <w:rPr>
          <w:rStyle w:val="StyleUnderline"/>
          <w:highlight w:val="green"/>
        </w:rPr>
        <w:t xml:space="preserve"> allow </w:t>
      </w:r>
      <w:r w:rsidRPr="007B5173">
        <w:rPr>
          <w:rStyle w:val="StyleUnderline"/>
        </w:rPr>
        <w:t xml:space="preserve">infections </w:t>
      </w:r>
      <w:r w:rsidRPr="004762AB">
        <w:rPr>
          <w:rStyle w:val="StyleUnderline"/>
        </w:rPr>
        <w:t xml:space="preserve">to </w:t>
      </w:r>
      <w:r w:rsidRPr="00C62E98">
        <w:rPr>
          <w:rStyle w:val="StyleUnderline"/>
          <w:highlight w:val="green"/>
        </w:rPr>
        <w:t>spread</w:t>
      </w:r>
      <w:r w:rsidRPr="004762AB">
        <w:rPr>
          <w:rStyle w:val="StyleUnderline"/>
        </w:rPr>
        <w:t xml:space="preserve"> much more rapidly</w:t>
      </w:r>
      <w:r w:rsidRPr="004762A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4762AB">
        <w:rPr>
          <w:sz w:val="16"/>
        </w:rPr>
        <w:t>civilisation</w:t>
      </w:r>
      <w:proofErr w:type="spellEnd"/>
      <w:r w:rsidRPr="004762AB">
        <w:rPr>
          <w:sz w:val="16"/>
        </w:rPr>
        <w:t xml:space="preserve"> collapse would come from </w:t>
      </w:r>
      <w:r w:rsidRPr="004762AB">
        <w:rPr>
          <w:rStyle w:val="StyleUnderline"/>
        </w:rPr>
        <w:t>the</w:t>
      </w:r>
      <w:r w:rsidRPr="004762AB">
        <w:rPr>
          <w:sz w:val="16"/>
        </w:rPr>
        <w:t xml:space="preserve"> </w:t>
      </w:r>
      <w:r w:rsidRPr="00C62E98">
        <w:rPr>
          <w:rStyle w:val="Emphasis"/>
          <w:highlight w:val="green"/>
        </w:rPr>
        <w:t>ripple effect</w:t>
      </w:r>
      <w:r w:rsidRPr="004762AB">
        <w:rPr>
          <w:sz w:val="16"/>
        </w:rPr>
        <w:t xml:space="preserve"> </w:t>
      </w:r>
      <w:r w:rsidRPr="004762AB">
        <w:rPr>
          <w:rStyle w:val="StyleUnderline"/>
        </w:rPr>
        <w:t>of</w:t>
      </w:r>
      <w:r w:rsidRPr="004762AB">
        <w:rPr>
          <w:sz w:val="16"/>
        </w:rPr>
        <w:t xml:space="preserve"> the </w:t>
      </w:r>
      <w:r w:rsidRPr="004762AB">
        <w:rPr>
          <w:rStyle w:val="StyleUnderline"/>
        </w:rPr>
        <w:t>fatalities and</w:t>
      </w:r>
      <w:r w:rsidRPr="004762AB">
        <w:rPr>
          <w:sz w:val="16"/>
        </w:rPr>
        <w:t xml:space="preserve"> the </w:t>
      </w:r>
      <w:r w:rsidRPr="004762AB">
        <w:rPr>
          <w:rStyle w:val="StyleUnderline"/>
        </w:rPr>
        <w:t>policy responses</w:t>
      </w:r>
      <w:r w:rsidRPr="004762AB">
        <w:rPr>
          <w:sz w:val="16"/>
        </w:rPr>
        <w:t xml:space="preserve">. These </w:t>
      </w:r>
      <w:r w:rsidRPr="004762AB">
        <w:rPr>
          <w:rStyle w:val="StyleUnderline"/>
        </w:rPr>
        <w:t xml:space="preserve">would </w:t>
      </w:r>
      <w:r w:rsidRPr="00C62E98">
        <w:rPr>
          <w:rStyle w:val="StyleUnderline"/>
          <w:highlight w:val="green"/>
        </w:rPr>
        <w:t xml:space="preserve">include </w:t>
      </w:r>
      <w:r w:rsidRPr="00C62E98">
        <w:rPr>
          <w:rStyle w:val="Emphasis"/>
          <w:highlight w:val="green"/>
        </w:rPr>
        <w:t>political</w:t>
      </w:r>
      <w:r w:rsidRPr="004762AB">
        <w:rPr>
          <w:rStyle w:val="Emphasis"/>
        </w:rPr>
        <w:t xml:space="preserve"> and agricultural </w:t>
      </w:r>
      <w:r w:rsidRPr="00C62E98">
        <w:rPr>
          <w:rStyle w:val="Emphasis"/>
          <w:highlight w:val="green"/>
        </w:rPr>
        <w:t>disruption</w:t>
      </w:r>
      <w:r w:rsidRPr="004762AB">
        <w:rPr>
          <w:sz w:val="16"/>
        </w:rPr>
        <w:t xml:space="preserve"> </w:t>
      </w:r>
      <w:r w:rsidRPr="004762AB">
        <w:rPr>
          <w:rStyle w:val="StyleUnderline"/>
        </w:rPr>
        <w:t xml:space="preserve">as well as </w:t>
      </w:r>
      <w:r w:rsidRPr="007B5173">
        <w:rPr>
          <w:rStyle w:val="Emphasis"/>
        </w:rPr>
        <w:t>economic dislocation</w:t>
      </w:r>
      <w:r w:rsidRPr="007B5173">
        <w:rPr>
          <w:sz w:val="16"/>
        </w:rPr>
        <w:t xml:space="preserve"> </w:t>
      </w:r>
      <w:r w:rsidRPr="007B5173">
        <w:rPr>
          <w:rStyle w:val="StyleUnderline"/>
        </w:rPr>
        <w:t>and damage</w:t>
      </w:r>
      <w:r w:rsidRPr="004762AB">
        <w:rPr>
          <w:rStyle w:val="StyleUnderline"/>
        </w:rPr>
        <w:t xml:space="preserve"> to the world’s </w:t>
      </w:r>
      <w:r w:rsidRPr="004762AB">
        <w:rPr>
          <w:rStyle w:val="Emphasis"/>
        </w:rPr>
        <w:t>trade network</w:t>
      </w:r>
      <w:r w:rsidRPr="004762AB">
        <w:rPr>
          <w:sz w:val="16"/>
        </w:rPr>
        <w:t xml:space="preserve"> (</w:t>
      </w:r>
      <w:r w:rsidRPr="004762AB">
        <w:rPr>
          <w:rStyle w:val="StyleUnderline"/>
        </w:rPr>
        <w:t>including the food trade</w:t>
      </w:r>
      <w:r w:rsidRPr="004762AB">
        <w:rPr>
          <w:sz w:val="16"/>
        </w:rPr>
        <w:t xml:space="preserve">). </w:t>
      </w:r>
      <w:r w:rsidRPr="00C62E98">
        <w:rPr>
          <w:rStyle w:val="Emphasis"/>
          <w:highlight w:val="green"/>
        </w:rPr>
        <w:t>Extinction</w:t>
      </w:r>
      <w:r w:rsidRPr="004762AB">
        <w:rPr>
          <w:rStyle w:val="Emphasis"/>
        </w:rPr>
        <w:t xml:space="preserve"> risk</w:t>
      </w:r>
      <w:r w:rsidRPr="004762AB">
        <w:rPr>
          <w:rStyle w:val="StyleUnderline"/>
        </w:rPr>
        <w:t xml:space="preserve"> is</w:t>
      </w:r>
      <w:r w:rsidRPr="004762AB">
        <w:rPr>
          <w:sz w:val="16"/>
        </w:rPr>
        <w:t xml:space="preserve"> only </w:t>
      </w:r>
      <w:r w:rsidRPr="004762AB">
        <w:rPr>
          <w:rStyle w:val="StyleUnderline"/>
        </w:rPr>
        <w:t xml:space="preserve">possible if the aftermath of the epidemic </w:t>
      </w:r>
      <w:r w:rsidRPr="004762AB">
        <w:rPr>
          <w:rStyle w:val="Emphasis"/>
        </w:rPr>
        <w:t>fragments and diminishes human society</w:t>
      </w:r>
      <w:r w:rsidRPr="004762AB">
        <w:rPr>
          <w:rStyle w:val="StyleUnderline"/>
        </w:rPr>
        <w:t xml:space="preserve"> to the extent that </w:t>
      </w:r>
      <w:r w:rsidRPr="00C62E98">
        <w:rPr>
          <w:rStyle w:val="StyleUnderline"/>
          <w:highlight w:val="green"/>
        </w:rPr>
        <w:t xml:space="preserve">recovery </w:t>
      </w:r>
      <w:r w:rsidRPr="004762AB">
        <w:rPr>
          <w:rStyle w:val="StyleUnderline"/>
        </w:rPr>
        <w:t xml:space="preserve">becomes </w:t>
      </w:r>
      <w:r w:rsidRPr="00C62E98">
        <w:rPr>
          <w:rStyle w:val="StyleUnderline"/>
          <w:highlight w:val="green"/>
        </w:rPr>
        <w:t>impossible</w:t>
      </w:r>
      <w:r w:rsidRPr="004762AB">
        <w:rPr>
          <w:sz w:val="16"/>
        </w:rPr>
        <w:t xml:space="preserve">277 </w:t>
      </w:r>
      <w:r w:rsidRPr="004762AB">
        <w:rPr>
          <w:rStyle w:val="StyleUnderline"/>
        </w:rPr>
        <w:t xml:space="preserve">before </w:t>
      </w:r>
      <w:r w:rsidRPr="00C62E98">
        <w:rPr>
          <w:rStyle w:val="StyleUnderline"/>
          <w:highlight w:val="green"/>
        </w:rPr>
        <w:t xml:space="preserve">humanity succumbs to </w:t>
      </w:r>
      <w:r w:rsidRPr="00C62E98">
        <w:rPr>
          <w:rStyle w:val="Emphasis"/>
          <w:highlight w:val="green"/>
        </w:rPr>
        <w:t>other risks</w:t>
      </w:r>
      <w:r w:rsidRPr="004762AB">
        <w:rPr>
          <w:rStyle w:val="StyleUnderline"/>
        </w:rPr>
        <w:t xml:space="preserve"> (such as </w:t>
      </w:r>
      <w:r w:rsidRPr="004762AB">
        <w:rPr>
          <w:rStyle w:val="Emphasis"/>
        </w:rPr>
        <w:t>climate change</w:t>
      </w:r>
      <w:r w:rsidRPr="004762AB">
        <w:rPr>
          <w:rStyle w:val="StyleUnderline"/>
        </w:rPr>
        <w:t xml:space="preserve"> or </w:t>
      </w:r>
      <w:r w:rsidRPr="004762AB">
        <w:rPr>
          <w:rStyle w:val="Emphasis"/>
        </w:rPr>
        <w:t>further pandemics</w:t>
      </w:r>
      <w:r w:rsidRPr="004762AB">
        <w:rPr>
          <w:rStyle w:val="StyleUnderline"/>
        </w:rPr>
        <w:t>).</w:t>
      </w:r>
      <w:r w:rsidRPr="004762AB">
        <w:rPr>
          <w:sz w:val="16"/>
        </w:rPr>
        <w:t xml:space="preserve"> Five </w:t>
      </w:r>
      <w:r w:rsidRPr="004762AB">
        <w:rPr>
          <w:rStyle w:val="StyleUnderline"/>
        </w:rPr>
        <w:t>important factors in estimating the probabilities and impacts of the challenge</w:t>
      </w:r>
      <w:r w:rsidRPr="004762AB">
        <w:rPr>
          <w:sz w:val="16"/>
        </w:rPr>
        <w:t xml:space="preserve">: 1. What the true probability distribution for pandemics is, especially at the tail. 2. </w:t>
      </w:r>
      <w:r w:rsidRPr="004762AB">
        <w:rPr>
          <w:rStyle w:val="StyleUnderline"/>
        </w:rPr>
        <w:t>The capacity of modern international health systems to deal with an extreme pandemic</w:t>
      </w:r>
      <w:r w:rsidRPr="004762A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02760140" w14:textId="77777777" w:rsidR="0002312A" w:rsidRPr="00717977" w:rsidRDefault="0002312A" w:rsidP="00A37E0E">
      <w:pPr>
        <w:rPr>
          <w:sz w:val="16"/>
        </w:rPr>
      </w:pPr>
    </w:p>
    <w:p w14:paraId="470EC091" w14:textId="77777777" w:rsidR="00A37E0E" w:rsidRDefault="00A37E0E" w:rsidP="00A37E0E">
      <w:pPr>
        <w:pStyle w:val="Heading4"/>
      </w:pPr>
      <w:r>
        <w:t>Space Elevators solve unsafe launches</w:t>
      </w:r>
    </w:p>
    <w:p w14:paraId="1BFE4CA6" w14:textId="77777777" w:rsidR="00A37E0E" w:rsidRPr="000E7582" w:rsidRDefault="00A37E0E" w:rsidP="00A37E0E">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5CF4B35" w14:textId="77777777" w:rsidR="00A37E0E" w:rsidRDefault="00A37E0E" w:rsidP="00A37E0E">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w:t>
      </w:r>
      <w:r w:rsidRPr="0002312A">
        <w:rPr>
          <w:rStyle w:val="StyleUnderline"/>
        </w:rPr>
        <w:t xml:space="preserve">operations - the </w:t>
      </w:r>
      <w:r w:rsidRPr="0002312A">
        <w:rPr>
          <w:rStyle w:val="Emphasis"/>
        </w:rPr>
        <w:t>true threat</w:t>
      </w:r>
      <w:r w:rsidRPr="0002312A">
        <w:rPr>
          <w:rStyle w:val="StyleUnderline"/>
        </w:rPr>
        <w:t xml:space="preserve"> is </w:t>
      </w:r>
      <w:r w:rsidRPr="0002312A">
        <w:rPr>
          <w:rStyle w:val="Emphasis"/>
        </w:rPr>
        <w:t>self-derived</w:t>
      </w:r>
      <w:r w:rsidRPr="0002312A">
        <w:rPr>
          <w:rStyle w:val="StyleUnderline"/>
        </w:rPr>
        <w:t>. The current</w:t>
      </w:r>
      <w:r w:rsidRPr="0002312A">
        <w:rPr>
          <w:sz w:val="16"/>
        </w:rPr>
        <w:t xml:space="preserve"> </w:t>
      </w:r>
      <w:r w:rsidRPr="0002312A">
        <w:rPr>
          <w:rStyle w:val="Emphasis"/>
        </w:rPr>
        <w:t>limitations</w:t>
      </w:r>
      <w:r w:rsidRPr="0002312A">
        <w:rPr>
          <w:sz w:val="16"/>
        </w:rPr>
        <w:t xml:space="preserve"> </w:t>
      </w:r>
      <w:r w:rsidRPr="0002312A">
        <w:rPr>
          <w:rStyle w:val="StyleUnderline"/>
        </w:rPr>
        <w:t>of</w:t>
      </w:r>
      <w:r w:rsidRPr="0002312A">
        <w:rPr>
          <w:sz w:val="16"/>
        </w:rPr>
        <w:t xml:space="preserve"> </w:t>
      </w:r>
      <w:r w:rsidRPr="0002312A">
        <w:rPr>
          <w:rStyle w:val="Emphasis"/>
        </w:rPr>
        <w:t>spacefaring tech</w:t>
      </w:r>
      <w:r w:rsidRPr="0002312A">
        <w:rPr>
          <w:sz w:val="16"/>
        </w:rPr>
        <w:t xml:space="preserve">nology </w:t>
      </w:r>
      <w:r w:rsidRPr="0002312A">
        <w:rPr>
          <w:rStyle w:val="StyleUnderline"/>
        </w:rPr>
        <w:t>ensure that</w:t>
      </w:r>
      <w:r w:rsidRPr="0002312A">
        <w:rPr>
          <w:sz w:val="16"/>
        </w:rPr>
        <w:t xml:space="preserve"> </w:t>
      </w:r>
      <w:r w:rsidRPr="0002312A">
        <w:rPr>
          <w:rStyle w:val="Emphasis"/>
        </w:rPr>
        <w:t>every launch</w:t>
      </w:r>
      <w:r w:rsidRPr="0002312A">
        <w:rPr>
          <w:sz w:val="16"/>
        </w:rPr>
        <w:t xml:space="preserve"> </w:t>
      </w:r>
      <w:r w:rsidRPr="0002312A">
        <w:rPr>
          <w:rStyle w:val="StyleUnderline"/>
        </w:rPr>
        <w:t>is accompanied by</w:t>
      </w:r>
      <w:r w:rsidRPr="0002312A">
        <w:rPr>
          <w:sz w:val="16"/>
        </w:rPr>
        <w:t xml:space="preserve"> </w:t>
      </w:r>
      <w:r w:rsidRPr="0002312A">
        <w:rPr>
          <w:rStyle w:val="Emphasis"/>
        </w:rPr>
        <w:t>substantial</w:t>
      </w:r>
      <w:r w:rsidRPr="0002312A">
        <w:rPr>
          <w:sz w:val="16"/>
        </w:rPr>
        <w:t xml:space="preserve"> amounts of </w:t>
      </w:r>
      <w:r w:rsidRPr="0002312A">
        <w:rPr>
          <w:rStyle w:val="Emphasis"/>
        </w:rPr>
        <w:t>space debris</w:t>
      </w:r>
      <w:r w:rsidRPr="0002312A">
        <w:rPr>
          <w:rStyle w:val="StyleUnderline"/>
        </w:rPr>
        <w:t>. This debris ranges in size from dust grains to paint flecks to large derelict spacecraft and satellites.</w:t>
      </w:r>
      <w:r w:rsidRPr="0002312A">
        <w:rPr>
          <w:sz w:val="16"/>
        </w:rPr>
        <w:t xml:space="preserve"> According to NASA’s Orbital Debris Program Office, some 21.000 objects greater than 10 cm in size are currently being tracked in LEO. with the population below 10 cm substantially higher. </w:t>
      </w:r>
      <w:r w:rsidRPr="0002312A">
        <w:rPr>
          <w:rStyle w:val="StyleUnderline"/>
        </w:rPr>
        <w:t>Most debris produced at launch tends to be deposited with no supplemental velocity - hence these objects tend to follow the initial launch trajectory, which often orbits with high eccentricity and inclination. However, these</w:t>
      </w:r>
      <w:r w:rsidRPr="0002312A">
        <w:rPr>
          <w:sz w:val="16"/>
        </w:rPr>
        <w:t xml:space="preserve"> </w:t>
      </w:r>
      <w:r w:rsidRPr="0002312A">
        <w:rPr>
          <w:rStyle w:val="StyleUnderline"/>
        </w:rPr>
        <w:t>orbits</w:t>
      </w:r>
      <w:r w:rsidRPr="0002312A">
        <w:rPr>
          <w:sz w:val="16"/>
        </w:rPr>
        <w:t xml:space="preserve"> do </w:t>
      </w:r>
      <w:r w:rsidRPr="0002312A">
        <w:rPr>
          <w:rStyle w:val="Emphasis"/>
        </w:rPr>
        <w:t>intersect</w:t>
      </w:r>
      <w:r w:rsidRPr="0002312A">
        <w:rPr>
          <w:sz w:val="16"/>
        </w:rPr>
        <w:t xml:space="preserve"> </w:t>
      </w:r>
      <w:r w:rsidRPr="0002312A">
        <w:rPr>
          <w:rStyle w:val="StyleUnderline"/>
        </w:rPr>
        <w:t>with the orbits of</w:t>
      </w:r>
      <w:r w:rsidRPr="0002312A">
        <w:rPr>
          <w:sz w:val="16"/>
        </w:rPr>
        <w:t xml:space="preserve"> </w:t>
      </w:r>
      <w:r w:rsidRPr="0002312A">
        <w:rPr>
          <w:rStyle w:val="Emphasis"/>
        </w:rPr>
        <w:t>Earth’s artificial sat</w:t>
      </w:r>
      <w:r w:rsidRPr="0002312A">
        <w:rPr>
          <w:rStyle w:val="StyleUnderline"/>
        </w:rPr>
        <w:t>ellite population, resulting in</w:t>
      </w:r>
      <w:r w:rsidRPr="0002312A">
        <w:rPr>
          <w:sz w:val="16"/>
        </w:rPr>
        <w:t xml:space="preserve"> </w:t>
      </w:r>
      <w:r w:rsidRPr="0002312A">
        <w:rPr>
          <w:rStyle w:val="Emphasis"/>
        </w:rPr>
        <w:t>impacts</w:t>
      </w:r>
      <w:r w:rsidRPr="0002312A">
        <w:rPr>
          <w:sz w:val="16"/>
        </w:rPr>
        <w:t xml:space="preserve"> </w:t>
      </w:r>
      <w:proofErr w:type="spellStart"/>
      <w:r w:rsidRPr="0002312A">
        <w:rPr>
          <w:rStyle w:val="StyleUnderline"/>
        </w:rPr>
        <w:t>w'hich</w:t>
      </w:r>
      <w:proofErr w:type="spellEnd"/>
      <w:r w:rsidRPr="0002312A">
        <w:rPr>
          <w:sz w:val="16"/>
        </w:rPr>
        <w:t xml:space="preserve"> tend to </w:t>
      </w:r>
      <w:r w:rsidRPr="0002312A">
        <w:rPr>
          <w:rStyle w:val="StyleUnderline"/>
        </w:rPr>
        <w:t>produce</w:t>
      </w:r>
      <w:r w:rsidRPr="0002312A">
        <w:rPr>
          <w:sz w:val="16"/>
        </w:rPr>
        <w:t xml:space="preserve"> </w:t>
      </w:r>
      <w:r w:rsidRPr="0002312A">
        <w:rPr>
          <w:rStyle w:val="Emphasis"/>
        </w:rPr>
        <w:t>further debris</w:t>
      </w:r>
      <w:r w:rsidRPr="0002312A">
        <w:rPr>
          <w:sz w:val="16"/>
        </w:rPr>
        <w:t xml:space="preserve">. </w:t>
      </w:r>
      <w:proofErr w:type="gramStart"/>
      <w:r w:rsidRPr="0002312A">
        <w:rPr>
          <w:sz w:val="16"/>
        </w:rPr>
        <w:t>The vast majority of</w:t>
      </w:r>
      <w:proofErr w:type="gramEnd"/>
      <w:r w:rsidRPr="0002312A">
        <w:rPr>
          <w:sz w:val="16"/>
        </w:rPr>
        <w:t xml:space="preserve"> the low-size debris population is so-called fragmentation debris. This is produced during spacecraft deterioration, and in the most </w:t>
      </w:r>
      <w:proofErr w:type="spellStart"/>
      <w:r w:rsidRPr="0002312A">
        <w:rPr>
          <w:sz w:val="16"/>
        </w:rPr>
        <w:t>abun</w:t>
      </w:r>
      <w:proofErr w:type="spellEnd"/>
      <w:r w:rsidRPr="0002312A">
        <w:rPr>
          <w:sz w:val="16"/>
        </w:rPr>
        <w:t xml:space="preserve">- dance during spacecraft break-up and impacts. The first satellite-satellite collision occurred in 1961. resulting in a 400% increase in fragmentation debris (Johnson </w:t>
      </w:r>
      <w:proofErr w:type="gramStart"/>
      <w:r w:rsidRPr="0002312A">
        <w:rPr>
          <w:sz w:val="16"/>
        </w:rPr>
        <w:t>et al..</w:t>
      </w:r>
      <w:proofErr w:type="gramEnd"/>
      <w:r w:rsidRPr="0002312A">
        <w:rPr>
          <w:sz w:val="16"/>
        </w:rPr>
        <w:t xml:space="preserve"> 2008). Most notably, a substantial source of fragmentation debris was the deliberate destruction of the Fengyun 1C satellite by the People’s Republic of China, which created approximately 2.000 debris fragments. </w:t>
      </w:r>
      <w:r w:rsidRPr="0002312A">
        <w:rPr>
          <w:rStyle w:val="StyleUnderline"/>
        </w:rPr>
        <w:t>As with collisions of ‘natural debris’, debris-debris collisions tend to result in an increased count of debris fragments.</w:t>
      </w:r>
      <w:r w:rsidRPr="0002312A">
        <w:rPr>
          <w:sz w:val="16"/>
        </w:rPr>
        <w:t xml:space="preserve"> Since the late 1970s, it has been understood that </w:t>
      </w:r>
      <w:r w:rsidRPr="0002312A">
        <w:rPr>
          <w:rStyle w:val="StyleUnderline"/>
        </w:rPr>
        <w:t>man-made debris could pose an</w:t>
      </w:r>
      <w:r w:rsidRPr="0002312A">
        <w:rPr>
          <w:sz w:val="16"/>
        </w:rPr>
        <w:t xml:space="preserve"> </w:t>
      </w:r>
      <w:r w:rsidRPr="0002312A">
        <w:rPr>
          <w:rStyle w:val="Emphasis"/>
        </w:rPr>
        <w:t>existential risk</w:t>
      </w:r>
      <w:r w:rsidRPr="0002312A">
        <w:rPr>
          <w:sz w:val="16"/>
        </w:rPr>
        <w:t xml:space="preserve"> </w:t>
      </w:r>
      <w:r w:rsidRPr="0002312A">
        <w:rPr>
          <w:rStyle w:val="StyleUnderline"/>
        </w:rPr>
        <w:t>to</w:t>
      </w:r>
      <w:r w:rsidRPr="0002312A">
        <w:rPr>
          <w:sz w:val="16"/>
        </w:rPr>
        <w:t xml:space="preserve"> </w:t>
      </w:r>
      <w:r w:rsidRPr="0002312A">
        <w:rPr>
          <w:rStyle w:val="Emphasis"/>
        </w:rPr>
        <w:t>space op</w:t>
      </w:r>
      <w:r w:rsidRPr="0002312A">
        <w:rPr>
          <w:rStyle w:val="StyleUnderline"/>
        </w:rPr>
        <w:t>eration</w:t>
      </w:r>
      <w:r w:rsidRPr="0002312A">
        <w:rPr>
          <w:rStyle w:val="Emphasis"/>
        </w:rPr>
        <w:t>s</w:t>
      </w:r>
      <w:r w:rsidRPr="0002312A">
        <w:rPr>
          <w:sz w:val="16"/>
        </w:rPr>
        <w:t xml:space="preserve">. Kessler and </w:t>
      </w:r>
      <w:proofErr w:type="spellStart"/>
      <w:r w:rsidRPr="0002312A">
        <w:rPr>
          <w:sz w:val="16"/>
        </w:rPr>
        <w:t>Cour</w:t>
      </w:r>
      <w:proofErr w:type="spellEnd"/>
      <w:r w:rsidRPr="0002312A">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02312A">
        <w:rPr>
          <w:sz w:val="16"/>
        </w:rPr>
        <w:t>vrei</w:t>
      </w:r>
      <w:proofErr w:type="spellEnd"/>
      <w:r w:rsidRPr="0002312A">
        <w:rPr>
          <w:sz w:val="16"/>
        </w:rPr>
        <w:t xml:space="preserve">* and the cross-sectional area </w:t>
      </w:r>
      <w:proofErr w:type="spellStart"/>
      <w:r w:rsidRPr="0002312A">
        <w:rPr>
          <w:sz w:val="16"/>
        </w:rPr>
        <w:t>ct</w:t>
      </w:r>
      <w:proofErr w:type="spellEnd"/>
      <w:r w:rsidRPr="0002312A">
        <w:rPr>
          <w:sz w:val="16"/>
        </w:rPr>
        <w:t xml:space="preserve">: </w:t>
      </w:r>
      <w:r w:rsidRPr="0002312A">
        <w:t xml:space="preserve">[[EQUATION 13.5 OMITTED]] </w:t>
      </w:r>
      <w:r w:rsidRPr="0002312A">
        <w:rPr>
          <w:sz w:val="16"/>
        </w:rPr>
        <w:t xml:space="preserve">Each impact increases p without substantially altering </w:t>
      </w:r>
      <w:proofErr w:type="spellStart"/>
      <w:r w:rsidRPr="0002312A">
        <w:rPr>
          <w:sz w:val="16"/>
        </w:rPr>
        <w:t>vrel</w:t>
      </w:r>
      <w:proofErr w:type="spellEnd"/>
      <w:r w:rsidRPr="0002312A">
        <w:rPr>
          <w:sz w:val="16"/>
        </w:rPr>
        <w:t xml:space="preserve"> or o. </w:t>
      </w:r>
      <w:r w:rsidRPr="0002312A">
        <w:rPr>
          <w:rStyle w:val="StyleUnderline"/>
        </w:rPr>
        <w:t>We should</w:t>
      </w:r>
      <w:r w:rsidRPr="0002312A">
        <w:rPr>
          <w:sz w:val="16"/>
        </w:rPr>
        <w:t xml:space="preserve"> there- fore </w:t>
      </w:r>
      <w:r w:rsidRPr="0002312A">
        <w:rPr>
          <w:rStyle w:val="StyleUnderline"/>
        </w:rPr>
        <w:t>expect the impact rate (and hence the</w:t>
      </w:r>
      <w:r w:rsidRPr="0002312A">
        <w:rPr>
          <w:sz w:val="16"/>
        </w:rPr>
        <w:t xml:space="preserve"> </w:t>
      </w:r>
      <w:r w:rsidRPr="0002312A">
        <w:rPr>
          <w:rStyle w:val="Emphasis"/>
        </w:rPr>
        <w:t>density of objects</w:t>
      </w:r>
      <w:r w:rsidRPr="0002312A">
        <w:rPr>
          <w:sz w:val="16"/>
        </w:rPr>
        <w:t xml:space="preserve">) </w:t>
      </w:r>
      <w:r w:rsidRPr="0002312A">
        <w:rPr>
          <w:rStyle w:val="StyleUnderline"/>
        </w:rPr>
        <w:t>to continue</w:t>
      </w:r>
      <w:r w:rsidRPr="0002312A">
        <w:rPr>
          <w:sz w:val="16"/>
        </w:rPr>
        <w:t xml:space="preserve"> </w:t>
      </w:r>
      <w:r w:rsidRPr="0002312A">
        <w:rPr>
          <w:rStyle w:val="Emphasis"/>
        </w:rPr>
        <w:t>growing</w:t>
      </w:r>
      <w:r w:rsidRPr="0002312A">
        <w:rPr>
          <w:sz w:val="16"/>
        </w:rPr>
        <w:t xml:space="preserve"> </w:t>
      </w:r>
      <w:r w:rsidRPr="0002312A">
        <w:rPr>
          <w:rStyle w:val="StyleUnderline"/>
        </w:rPr>
        <w:t>at an</w:t>
      </w:r>
      <w:r w:rsidRPr="0002312A">
        <w:rPr>
          <w:sz w:val="16"/>
        </w:rPr>
        <w:t xml:space="preserve"> </w:t>
      </w:r>
      <w:r w:rsidRPr="0002312A">
        <w:rPr>
          <w:rStyle w:val="Emphasis"/>
        </w:rPr>
        <w:t>exponential rate</w:t>
      </w:r>
      <w:r w:rsidRPr="0002312A">
        <w:rPr>
          <w:sz w:val="16"/>
        </w:rPr>
        <w:t xml:space="preserve">: </w:t>
      </w:r>
      <w:r w:rsidRPr="0002312A">
        <w:t xml:space="preserve">[[EQUATION 13.6 OMITTED]] </w:t>
      </w:r>
      <w:r w:rsidRPr="0002312A">
        <w:rPr>
          <w:sz w:val="16"/>
        </w:rPr>
        <w:t xml:space="preserve">Kessler and </w:t>
      </w:r>
      <w:proofErr w:type="spellStart"/>
      <w:r w:rsidRPr="0002312A">
        <w:rPr>
          <w:sz w:val="16"/>
        </w:rPr>
        <w:t>Cour</w:t>
      </w:r>
      <w:proofErr w:type="spellEnd"/>
      <w:r w:rsidRPr="0002312A">
        <w:rPr>
          <w:sz w:val="16"/>
        </w:rPr>
        <w:t>-Palais (1978) predicted that by the year 2000, p would have increased beyond the critical value for generating a collisional cascade. As new collisions occur, these begin to increase ^</w:t>
      </w:r>
      <w:proofErr w:type="spellStart"/>
      <w:r w:rsidRPr="0002312A">
        <w:rPr>
          <w:sz w:val="16"/>
        </w:rPr>
        <w:t>jjp</w:t>
      </w:r>
      <w:proofErr w:type="spellEnd"/>
      <w:r w:rsidRPr="0002312A">
        <w:rPr>
          <w:sz w:val="16"/>
        </w:rPr>
        <w:t xml:space="preserve">, which in turn increases resulting in </w:t>
      </w:r>
      <w:proofErr w:type="gramStart"/>
      <w:r w:rsidRPr="0002312A">
        <w:rPr>
          <w:sz w:val="16"/>
        </w:rPr>
        <w:t>a rapid positive feedback</w:t>
      </w:r>
      <w:proofErr w:type="gramEnd"/>
      <w:r w:rsidRPr="0002312A">
        <w:rPr>
          <w:sz w:val="16"/>
        </w:rPr>
        <w:t xml:space="preserve">, with p and I reaching such large values that LEO is rendered completely unnavigable. This has not come to pass - </w:t>
      </w:r>
      <w:r w:rsidRPr="0002312A">
        <w:rPr>
          <w:rStyle w:val="StyleUnderline"/>
        </w:rPr>
        <w:t>LEO</w:t>
      </w:r>
      <w:r w:rsidRPr="0002312A">
        <w:rPr>
          <w:sz w:val="16"/>
        </w:rPr>
        <w:t xml:space="preserve"> </w:t>
      </w:r>
      <w:r w:rsidRPr="0002312A">
        <w:rPr>
          <w:rStyle w:val="Emphasis"/>
        </w:rPr>
        <w:t>remains navigable</w:t>
      </w:r>
      <w:r w:rsidRPr="0002312A">
        <w:rPr>
          <w:sz w:val="16"/>
        </w:rPr>
        <w:t xml:space="preserve">, partially </w:t>
      </w:r>
      <w:r w:rsidRPr="0002312A">
        <w:rPr>
          <w:rStyle w:val="StyleUnderline"/>
        </w:rPr>
        <w:t xml:space="preserve">due to a slight overprediction of debris produced by </w:t>
      </w:r>
      <w:r w:rsidRPr="0002312A">
        <w:rPr>
          <w:rStyle w:val="Emphasis"/>
        </w:rPr>
        <w:t>individual launches</w:t>
      </w:r>
      <w:r w:rsidRPr="0002312A">
        <w:rPr>
          <w:rStyle w:val="StyleUnderline"/>
        </w:rPr>
        <w:t xml:space="preserve">. The </w:t>
      </w:r>
      <w:proofErr w:type="spellStart"/>
      <w:r w:rsidRPr="0002312A">
        <w:rPr>
          <w:rStyle w:val="Emphasis"/>
        </w:rPr>
        <w:t>spectre</w:t>
      </w:r>
      <w:proofErr w:type="spellEnd"/>
      <w:r w:rsidRPr="0002312A">
        <w:rPr>
          <w:rStyle w:val="Emphasis"/>
        </w:rPr>
        <w:t xml:space="preserve"> of a collisional cascade</w:t>
      </w:r>
      <w:r w:rsidRPr="0002312A">
        <w:rPr>
          <w:sz w:val="16"/>
        </w:rPr>
        <w:t xml:space="preserve"> (often referred to as Kessler syndrome) </w:t>
      </w:r>
      <w:r w:rsidRPr="0002312A">
        <w:rPr>
          <w:rStyle w:val="StyleUnderline"/>
        </w:rPr>
        <w:t>still</w:t>
      </w:r>
      <w:r w:rsidRPr="0002312A">
        <w:rPr>
          <w:sz w:val="16"/>
        </w:rPr>
        <w:t xml:space="preserve"> </w:t>
      </w:r>
      <w:r w:rsidRPr="0002312A">
        <w:rPr>
          <w:rStyle w:val="Emphasis"/>
        </w:rPr>
        <w:t>looms over human space exploration</w:t>
      </w:r>
      <w:r w:rsidRPr="0002312A">
        <w:rPr>
          <w:rStyle w:val="StyleUnderline"/>
        </w:rPr>
        <w:t>, as debris counts continue to rise. Without a corresponding dedicated effort to reduce these counts</w:t>
      </w:r>
      <w:r w:rsidRPr="0002312A">
        <w:rPr>
          <w:sz w:val="16"/>
        </w:rPr>
        <w:t xml:space="preserve">, either </w:t>
      </w:r>
      <w:r w:rsidRPr="0002312A">
        <w:rPr>
          <w:rStyle w:val="StyleUnderline"/>
        </w:rPr>
        <w:t xml:space="preserve">through </w:t>
      </w:r>
      <w:r w:rsidRPr="0002312A">
        <w:rPr>
          <w:rStyle w:val="Emphasis"/>
        </w:rPr>
        <w:t>mitigating</w:t>
      </w:r>
      <w:r w:rsidRPr="0002312A">
        <w:rPr>
          <w:sz w:val="16"/>
        </w:rPr>
        <w:t xml:space="preserve"> strategies to reduce </w:t>
      </w:r>
      <w:r w:rsidRPr="0002312A">
        <w:rPr>
          <w:rStyle w:val="StyleUnderline"/>
        </w:rPr>
        <w:t>the</w:t>
      </w:r>
      <w:r w:rsidRPr="0002312A">
        <w:rPr>
          <w:sz w:val="16"/>
        </w:rPr>
        <w:t xml:space="preserve"> </w:t>
      </w:r>
      <w:r w:rsidRPr="0002312A">
        <w:rPr>
          <w:rStyle w:val="Emphasis"/>
        </w:rPr>
        <w:t>production of debris</w:t>
      </w:r>
      <w:r w:rsidRPr="0002312A">
        <w:rPr>
          <w:sz w:val="16"/>
        </w:rPr>
        <w:t xml:space="preserve"> </w:t>
      </w:r>
      <w:r w:rsidRPr="0002312A">
        <w:rPr>
          <w:rStyle w:val="StyleUnderline"/>
        </w:rPr>
        <w:t>during</w:t>
      </w:r>
      <w:r w:rsidRPr="0002312A">
        <w:rPr>
          <w:sz w:val="16"/>
        </w:rPr>
        <w:t xml:space="preserve"> </w:t>
      </w:r>
      <w:r w:rsidRPr="0002312A">
        <w:rPr>
          <w:rStyle w:val="Emphasis"/>
        </w:rPr>
        <w:t>launches</w:t>
      </w:r>
      <w:r w:rsidRPr="0002312A">
        <w:rPr>
          <w:sz w:val="16"/>
        </w:rPr>
        <w:t xml:space="preserve">, or through removal of debris fragments from LEO. </w:t>
      </w:r>
      <w:r w:rsidRPr="0002312A">
        <w:rPr>
          <w:rStyle w:val="StyleUnderline"/>
        </w:rPr>
        <w:t>we</w:t>
      </w:r>
      <w:r w:rsidRPr="0002312A">
        <w:rPr>
          <w:sz w:val="16"/>
        </w:rPr>
        <w:t xml:space="preserve"> </w:t>
      </w:r>
      <w:r w:rsidRPr="0002312A">
        <w:rPr>
          <w:rStyle w:val="Emphasis"/>
        </w:rPr>
        <w:t>cannot guarantee</w:t>
      </w:r>
      <w:r w:rsidRPr="0002312A">
        <w:rPr>
          <w:sz w:val="16"/>
        </w:rPr>
        <w:t xml:space="preserve"> the </w:t>
      </w:r>
      <w:r w:rsidRPr="0002312A">
        <w:rPr>
          <w:rStyle w:val="Emphasis"/>
        </w:rPr>
        <w:t>protect</w:t>
      </w:r>
      <w:r w:rsidRPr="0002312A">
        <w:rPr>
          <w:rStyle w:val="StyleUnderline"/>
        </w:rPr>
        <w:t>ion of</w:t>
      </w:r>
      <w:r w:rsidRPr="0002312A">
        <w:rPr>
          <w:sz w:val="16"/>
        </w:rPr>
        <w:t xml:space="preserve"> the </w:t>
      </w:r>
      <w:r w:rsidRPr="0002312A">
        <w:rPr>
          <w:rStyle w:val="Emphasis"/>
        </w:rPr>
        <w:t>current</w:t>
      </w:r>
      <w:r w:rsidRPr="0002312A">
        <w:rPr>
          <w:sz w:val="16"/>
        </w:rPr>
        <w:t xml:space="preserve"> flotilla of </w:t>
      </w:r>
      <w:r w:rsidRPr="0002312A">
        <w:rPr>
          <w:rStyle w:val="Emphasis"/>
        </w:rPr>
        <w:t>sat</w:t>
      </w:r>
      <w:r w:rsidRPr="0002312A">
        <w:rPr>
          <w:rStyle w:val="StyleUnderline"/>
        </w:rPr>
        <w:t>ellite</w:t>
      </w:r>
      <w:r w:rsidRPr="0002312A">
        <w:rPr>
          <w:rStyle w:val="Emphasis"/>
        </w:rPr>
        <w:t>s</w:t>
      </w:r>
      <w:r w:rsidRPr="0002312A">
        <w:rPr>
          <w:rStyle w:val="StyleUnderline"/>
        </w:rPr>
        <w:t>, leaving our highly</w:t>
      </w:r>
      <w:r w:rsidRPr="0002312A">
        <w:rPr>
          <w:sz w:val="16"/>
        </w:rPr>
        <w:t xml:space="preserve"> </w:t>
      </w:r>
      <w:r w:rsidRPr="0002312A">
        <w:rPr>
          <w:rStyle w:val="Emphasis"/>
        </w:rPr>
        <w:t>satellite-dependent society</w:t>
      </w:r>
      <w:r w:rsidRPr="0002312A">
        <w:rPr>
          <w:sz w:val="16"/>
        </w:rPr>
        <w:t xml:space="preserve"> </w:t>
      </w:r>
      <w:r w:rsidRPr="0002312A">
        <w:rPr>
          <w:rStyle w:val="StyleUnderline"/>
        </w:rPr>
        <w:t>at</w:t>
      </w:r>
      <w:r w:rsidRPr="0002312A">
        <w:rPr>
          <w:sz w:val="16"/>
        </w:rPr>
        <w:t xml:space="preserve"> </w:t>
      </w:r>
      <w:r w:rsidRPr="0002312A">
        <w:rPr>
          <w:rStyle w:val="Emphasis"/>
        </w:rPr>
        <w:t>deep risk</w:t>
      </w:r>
      <w:r w:rsidRPr="0002312A">
        <w:rPr>
          <w:sz w:val="16"/>
        </w:rPr>
        <w:t xml:space="preserve">. What strategies can be deployed to remove space debris? Almost all debris removal techniques rely on using the Earth’s atmosphere as a waste disposal sys- </w:t>
      </w:r>
      <w:proofErr w:type="spellStart"/>
      <w:r w:rsidRPr="0002312A">
        <w:rPr>
          <w:sz w:val="16"/>
        </w:rPr>
        <w:t>tem</w:t>
      </w:r>
      <w:proofErr w:type="spellEnd"/>
      <w:r w:rsidRPr="0002312A">
        <w:rPr>
          <w:sz w:val="16"/>
        </w:rPr>
        <w:t xml:space="preserve">. Most debris </w:t>
      </w:r>
      <w:proofErr w:type="gramStart"/>
      <w:r w:rsidRPr="0002312A">
        <w:rPr>
          <w:sz w:val="16"/>
        </w:rPr>
        <w:t>is</w:t>
      </w:r>
      <w:proofErr w:type="gramEnd"/>
      <w:r w:rsidRPr="0002312A">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 There are multiple proposed techniques for decelerating debris. Some </w:t>
      </w:r>
      <w:proofErr w:type="spellStart"/>
      <w:r w:rsidRPr="0002312A">
        <w:rPr>
          <w:sz w:val="16"/>
        </w:rPr>
        <w:t>mechani</w:t>
      </w:r>
      <w:proofErr w:type="spellEnd"/>
      <w:r w:rsidRPr="0002312A">
        <w:rPr>
          <w:sz w:val="16"/>
        </w:rPr>
        <w:t xml:space="preserve">- </w:t>
      </w:r>
      <w:proofErr w:type="spellStart"/>
      <w:r w:rsidRPr="0002312A">
        <w:rPr>
          <w:sz w:val="16"/>
        </w:rPr>
        <w:t>cal</w:t>
      </w:r>
      <w:proofErr w:type="spellEnd"/>
      <w:r w:rsidRPr="0002312A">
        <w:rPr>
          <w:sz w:val="16"/>
        </w:rPr>
        <w:t xml:space="preserve"> methods include capturing the debris using either a net or </w:t>
      </w:r>
      <w:proofErr w:type="gramStart"/>
      <w:r w:rsidRPr="0002312A">
        <w:rPr>
          <w:sz w:val="16"/>
        </w:rPr>
        <w:t>harpoon, and</w:t>
      </w:r>
      <w:proofErr w:type="gramEnd"/>
      <w:r w:rsidRPr="0002312A">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 The Japanese space agency JAXA’s </w:t>
      </w:r>
      <w:proofErr w:type="spellStart"/>
      <w:r w:rsidRPr="0002312A">
        <w:rPr>
          <w:sz w:val="16"/>
        </w:rPr>
        <w:t>Kounotori</w:t>
      </w:r>
      <w:proofErr w:type="spellEnd"/>
      <w:r w:rsidRPr="0002312A">
        <w:rPr>
          <w:sz w:val="16"/>
        </w:rPr>
        <w:t xml:space="preserve"> Integrated Tether Experiment (KITE) will trail a long conductive cable. As a current is passed through the cable, and the cable traverses the Earth’s magnetic field, th</w:t>
      </w:r>
      <w:r w:rsidRPr="00193A76">
        <w:rPr>
          <w:sz w:val="16"/>
        </w:rPr>
        <w:t>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2E74DF">
        <w:rPr>
          <w:rStyle w:val="StyleUnderline"/>
          <w:highlight w:val="cyan"/>
        </w:rPr>
        <w:t>A</w:t>
      </w:r>
      <w:r w:rsidRPr="00193A76">
        <w:rPr>
          <w:sz w:val="16"/>
        </w:rPr>
        <w:t xml:space="preserve"> more </w:t>
      </w:r>
      <w:r w:rsidRPr="00193A76">
        <w:rPr>
          <w:rStyle w:val="StyleUnderline"/>
        </w:rPr>
        <w:t xml:space="preserve">lateral </w:t>
      </w:r>
      <w:r w:rsidRPr="002E74DF">
        <w:rPr>
          <w:rStyle w:val="Emphasis"/>
          <w:highlight w:val="cyan"/>
        </w:rPr>
        <w:t>solution</w:t>
      </w:r>
      <w:r w:rsidRPr="002E74DF">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w:t>
      </w:r>
      <w:r w:rsidRPr="0002312A">
        <w:rPr>
          <w:rStyle w:val="StyleUnderline"/>
          <w:highlight w:val="cyan"/>
        </w:rPr>
        <w:t>lower-energy launch</w:t>
      </w:r>
      <w:r w:rsidRPr="00193A76">
        <w:rPr>
          <w:rStyle w:val="StyleUnderline"/>
        </w:rPr>
        <w:t xml:space="preserve"> </w:t>
      </w:r>
      <w:r w:rsidRPr="0002312A">
        <w:rPr>
          <w:rStyle w:val="StyleUnderline"/>
          <w:highlight w:val="cyan"/>
        </w:rPr>
        <w:t xml:space="preserve">mechanisms that </w:t>
      </w:r>
      <w:r w:rsidRPr="0002312A">
        <w:rPr>
          <w:rStyle w:val="Emphasis"/>
          <w:highlight w:val="cyan"/>
        </w:rPr>
        <w:t>do not rely on</w:t>
      </w:r>
      <w:r w:rsidRPr="00193A76">
        <w:rPr>
          <w:rStyle w:val="Emphasis"/>
        </w:rPr>
        <w:t xml:space="preserve"> powerful </w:t>
      </w:r>
      <w:r w:rsidRPr="0002312A">
        <w:rPr>
          <w:rStyle w:val="Emphasis"/>
          <w:highlight w:val="cyan"/>
        </w:rPr>
        <w:t>combustion</w:t>
      </w:r>
      <w:r w:rsidRPr="00193A76">
        <w:rPr>
          <w:rStyle w:val="StyleUnderline"/>
        </w:rPr>
        <w:t>. The</w:t>
      </w:r>
      <w:r w:rsidRPr="00193A76">
        <w:rPr>
          <w:sz w:val="16"/>
        </w:rPr>
        <w:t xml:space="preserve"> </w:t>
      </w:r>
      <w:r w:rsidRPr="0002312A">
        <w:rPr>
          <w:rStyle w:val="Emphasis"/>
          <w:highlight w:val="cyan"/>
        </w:rPr>
        <w:t>most famous</w:t>
      </w:r>
      <w:r w:rsidRPr="00193A76">
        <w:rPr>
          <w:sz w:val="16"/>
        </w:rPr>
        <w:t xml:space="preserve"> </w:t>
      </w:r>
      <w:r w:rsidRPr="00193A76">
        <w:rPr>
          <w:rStyle w:val="StyleUnderline"/>
        </w:rPr>
        <w:t xml:space="preserve">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2E74DF">
        <w:rPr>
          <w:rStyle w:val="Emphasis"/>
          <w:highlight w:val="cyan"/>
        </w:rPr>
        <w:t>‘Climber’</w:t>
      </w:r>
      <w:r w:rsidRPr="002E74DF">
        <w:rPr>
          <w:sz w:val="16"/>
          <w:highlight w:val="cyan"/>
        </w:rPr>
        <w:t xml:space="preserve"> </w:t>
      </w:r>
      <w:r w:rsidRPr="002E74DF">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2E74DF">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2E74DF">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2E74DF">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2E74DF">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2E74DF">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2E74DF">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2E74DF">
        <w:rPr>
          <w:rStyle w:val="Emphasis"/>
          <w:highlight w:val="cyan"/>
        </w:rPr>
        <w:t>must develop</w:t>
      </w:r>
      <w:r w:rsidRPr="002E74DF">
        <w:rPr>
          <w:sz w:val="16"/>
          <w:highlight w:val="cyan"/>
        </w:rPr>
        <w:t xml:space="preserve"> </w:t>
      </w:r>
      <w:r w:rsidRPr="002E74DF">
        <w:rPr>
          <w:rStyle w:val="StyleUnderline"/>
          <w:highlight w:val="cyan"/>
        </w:rPr>
        <w:t>a</w:t>
      </w:r>
      <w:r w:rsidRPr="002E74DF">
        <w:rPr>
          <w:sz w:val="16"/>
          <w:highlight w:val="cyan"/>
        </w:rPr>
        <w:t xml:space="preserve"> </w:t>
      </w:r>
      <w:r w:rsidRPr="002E74DF">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2E74DF">
        <w:rPr>
          <w:rStyle w:val="StyleUnderline"/>
          <w:highlight w:val="cyan"/>
        </w:rPr>
        <w:t>via</w:t>
      </w:r>
      <w:r w:rsidRPr="00193A76">
        <w:rPr>
          <w:sz w:val="16"/>
        </w:rPr>
        <w:t xml:space="preserve"> the construction of </w:t>
      </w:r>
      <w:r w:rsidRPr="002E74DF">
        <w:rPr>
          <w:rStyle w:val="StyleUnderline"/>
          <w:highlight w:val="cyan"/>
        </w:rPr>
        <w:t xml:space="preserve">a </w:t>
      </w:r>
      <w:r w:rsidRPr="002E74DF">
        <w:rPr>
          <w:rStyle w:val="Emphasis"/>
          <w:highlight w:val="cyan"/>
        </w:rPr>
        <w:t>space elevator</w:t>
      </w:r>
      <w:r w:rsidRPr="00193A76">
        <w:rPr>
          <w:sz w:val="16"/>
        </w:rPr>
        <w:t xml:space="preserve">, a maglev launch loop, rail gun, or some other form of non-rocket </w:t>
      </w:r>
      <w:r w:rsidRPr="0002312A">
        <w:rPr>
          <w:sz w:val="16"/>
        </w:rPr>
        <w:t xml:space="preserve">acceleration. </w:t>
      </w:r>
      <w:r w:rsidRPr="0002312A">
        <w:rPr>
          <w:rStyle w:val="StyleUnderline"/>
        </w:rPr>
        <w:t>If it</w:t>
      </w:r>
      <w:r w:rsidRPr="0002312A">
        <w:rPr>
          <w:sz w:val="16"/>
        </w:rPr>
        <w:t xml:space="preserve"> </w:t>
      </w:r>
      <w:r w:rsidRPr="0002312A">
        <w:rPr>
          <w:rStyle w:val="Emphasis"/>
        </w:rPr>
        <w:t>cannot</w:t>
      </w:r>
      <w:r w:rsidRPr="0002312A">
        <w:rPr>
          <w:sz w:val="16"/>
        </w:rPr>
        <w:t xml:space="preserve"> </w:t>
      </w:r>
      <w:r w:rsidRPr="0002312A">
        <w:rPr>
          <w:rStyle w:val="StyleUnderline"/>
        </w:rPr>
        <w:t>perform</w:t>
      </w:r>
      <w:r w:rsidRPr="0002312A">
        <w:rPr>
          <w:sz w:val="16"/>
        </w:rPr>
        <w:t xml:space="preserve"> </w:t>
      </w:r>
      <w:r w:rsidRPr="0002312A">
        <w:rPr>
          <w:rStyle w:val="Emphasis"/>
        </w:rPr>
        <w:t>pollution-free spacecraft launches</w:t>
      </w:r>
      <w:r w:rsidRPr="0002312A">
        <w:rPr>
          <w:sz w:val="16"/>
        </w:rPr>
        <w:t xml:space="preserve"> (or fully clean up its pollution), then </w:t>
      </w:r>
      <w:r w:rsidRPr="0002312A">
        <w:rPr>
          <w:rStyle w:val="StyleUnderline"/>
        </w:rPr>
        <w:t>it will eventually</w:t>
      </w:r>
      <w:r w:rsidRPr="0002312A">
        <w:rPr>
          <w:sz w:val="16"/>
        </w:rPr>
        <w:t xml:space="preserve"> </w:t>
      </w:r>
      <w:r w:rsidRPr="0002312A">
        <w:rPr>
          <w:rStyle w:val="Emphasis"/>
        </w:rPr>
        <w:t>succumb to Kessler syndrome</w:t>
      </w:r>
      <w:r w:rsidRPr="0002312A">
        <w:rPr>
          <w:rStyle w:val="StyleUnderline"/>
        </w:rPr>
        <w:t>, with</w:t>
      </w:r>
      <w:r w:rsidRPr="0002312A">
        <w:rPr>
          <w:sz w:val="16"/>
        </w:rPr>
        <w:t xml:space="preserve"> potentially </w:t>
      </w:r>
      <w:r w:rsidRPr="0002312A">
        <w:rPr>
          <w:rStyle w:val="Emphasis"/>
        </w:rPr>
        <w:t>drastic consequences</w:t>
      </w:r>
      <w:r w:rsidRPr="0002312A">
        <w:rPr>
          <w:sz w:val="16"/>
        </w:rPr>
        <w:t xml:space="preserve"> </w:t>
      </w:r>
      <w:r w:rsidRPr="0002312A">
        <w:rPr>
          <w:rStyle w:val="StyleUnderline"/>
        </w:rPr>
        <w:t xml:space="preserve">for future space use, with </w:t>
      </w:r>
      <w:r w:rsidRPr="0002312A">
        <w:rPr>
          <w:rStyle w:val="Emphasis"/>
        </w:rPr>
        <w:t xml:space="preserve">likely </w:t>
      </w:r>
      <w:proofErr w:type="spellStart"/>
      <w:r w:rsidRPr="0002312A">
        <w:rPr>
          <w:rStyle w:val="Emphasis"/>
        </w:rPr>
        <w:t>civilisation</w:t>
      </w:r>
      <w:proofErr w:type="spellEnd"/>
      <w:r w:rsidRPr="0002312A">
        <w:rPr>
          <w:rStyle w:val="Emphasis"/>
        </w:rPr>
        <w:t>-ending effects</w:t>
      </w:r>
      <w:r w:rsidRPr="0002312A">
        <w:rPr>
          <w:sz w:val="16"/>
        </w:rPr>
        <w:t xml:space="preserve"> (Solution C.13).</w:t>
      </w:r>
    </w:p>
    <w:p w14:paraId="51AA91E7" w14:textId="77777777" w:rsidR="00A37E0E" w:rsidRPr="0062481E" w:rsidRDefault="00A37E0E" w:rsidP="00A37E0E">
      <w:pPr>
        <w:pStyle w:val="Heading4"/>
      </w:pPr>
      <w:r>
        <w:t>Condo is good proving a CP is bad doesn’t prove the plan is good, a logical policy maker can always choose not to act. Logic outweighs – it’s the basis of all rational arguments.</w:t>
      </w:r>
    </w:p>
    <w:p w14:paraId="73151B19" w14:textId="7254569D" w:rsidR="00EC4506" w:rsidRDefault="00EC4506" w:rsidP="00EC4506">
      <w:pPr>
        <w:pStyle w:val="Heading2"/>
      </w:pPr>
      <w:r>
        <w:t>Case</w:t>
      </w:r>
    </w:p>
    <w:p w14:paraId="288BAE03" w14:textId="0AEF8DFA" w:rsidR="00EC4506" w:rsidRDefault="00EC4506" w:rsidP="00EC4506">
      <w:pPr>
        <w:pStyle w:val="Heading2"/>
      </w:pPr>
      <w:r>
        <w:t>Adv 1</w:t>
      </w:r>
    </w:p>
    <w:p w14:paraId="72253228" w14:textId="77777777" w:rsidR="00EC4506" w:rsidRPr="00C84EDD" w:rsidRDefault="00EC4506" w:rsidP="00EC4506">
      <w:pPr>
        <w:pStyle w:val="Heading4"/>
      </w:pPr>
      <w:r>
        <w:t xml:space="preserve">Physics and math proofs </w:t>
      </w:r>
      <w:r w:rsidRPr="00423198">
        <w:rPr>
          <w:u w:val="single"/>
        </w:rPr>
        <w:t>prove</w:t>
      </w:r>
      <w:r>
        <w:t xml:space="preserve"> no impact.</w:t>
      </w:r>
    </w:p>
    <w:p w14:paraId="180223B7" w14:textId="77777777" w:rsidR="00EC4506" w:rsidRDefault="00EC4506" w:rsidP="00EC4506">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Quora, 10/25/2017, https://www.quora.com/Is-the-Kessler-Syndrome-disputed-by-some-scientists</w:t>
      </w:r>
    </w:p>
    <w:p w14:paraId="2520EEA3" w14:textId="77777777" w:rsidR="00EC4506" w:rsidRPr="000C576A" w:rsidRDefault="00EC4506" w:rsidP="00EC4506">
      <w:pPr>
        <w:rPr>
          <w:rStyle w:val="StyleUnderline"/>
        </w:rPr>
      </w:pPr>
      <w:proofErr w:type="spellStart"/>
      <w:proofErr w:type="gramStart"/>
      <w:r w:rsidRPr="00BB446A">
        <w:rPr>
          <w:sz w:val="16"/>
        </w:rPr>
        <w:t>Lets</w:t>
      </w:r>
      <w:proofErr w:type="spellEnd"/>
      <w:proofErr w:type="gram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7B6F9DCE" w14:textId="77777777" w:rsidR="00EC4506" w:rsidRPr="000C576A" w:rsidRDefault="00EC4506" w:rsidP="00EC4506">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0C576A">
        <w:rPr>
          <w:rStyle w:val="StyleUnderline"/>
          <w:highlight w:val="green"/>
        </w:rPr>
        <w:t>lower</w:t>
      </w:r>
      <w:r w:rsidRPr="000C576A">
        <w:rPr>
          <w:sz w:val="16"/>
        </w:rPr>
        <w:t xml:space="preserve"> speeds</w:t>
      </w:r>
    </w:p>
    <w:p w14:paraId="0405E9B1" w14:textId="77777777" w:rsidR="00EC4506" w:rsidRPr="000C576A" w:rsidRDefault="00EC4506" w:rsidP="00EC4506">
      <w:pPr>
        <w:rPr>
          <w:sz w:val="16"/>
        </w:rPr>
      </w:pPr>
      <w:r w:rsidRPr="000C576A">
        <w:rPr>
          <w:sz w:val="16"/>
        </w:rPr>
        <w:t>Everything is in a torus</w:t>
      </w:r>
    </w:p>
    <w:p w14:paraId="71E2D688" w14:textId="77777777" w:rsidR="00EC4506" w:rsidRPr="000C576A" w:rsidRDefault="00EC4506" w:rsidP="00EC4506">
      <w:pPr>
        <w:rPr>
          <w:sz w:val="16"/>
        </w:rPr>
      </w:pPr>
      <w:r w:rsidRPr="000C576A">
        <w:rPr>
          <w:sz w:val="16"/>
        </w:rPr>
        <w:t>Altitude 100 km to 300 km, - 1000 km North to 1000 km South - and about 40,000 km long</w:t>
      </w:r>
    </w:p>
    <w:p w14:paraId="264D1831" w14:textId="77777777" w:rsidR="00EC4506" w:rsidRPr="000C576A" w:rsidRDefault="00EC4506" w:rsidP="00EC4506">
      <w:pPr>
        <w:rPr>
          <w:sz w:val="16"/>
        </w:rPr>
      </w:pPr>
      <w:r w:rsidRPr="000C576A">
        <w:rPr>
          <w:sz w:val="16"/>
        </w:rPr>
        <w:t>200 x 2000 x 40,000 = volume 16 billion cubic km -</w:t>
      </w:r>
    </w:p>
    <w:p w14:paraId="76A5E225" w14:textId="77777777" w:rsidR="00EC4506" w:rsidRPr="000C576A" w:rsidRDefault="00EC4506" w:rsidP="00EC4506">
      <w:pPr>
        <w:rPr>
          <w:rStyle w:val="StyleUnderline"/>
        </w:rPr>
      </w:pPr>
      <w:r w:rsidRPr="000C576A">
        <w:rPr>
          <w:rStyle w:val="StyleUnderline"/>
        </w:rPr>
        <w:t>18,000 Big bits - 100 mm - including 1,200 satellites</w:t>
      </w:r>
    </w:p>
    <w:p w14:paraId="54E1972E" w14:textId="77777777" w:rsidR="00EC4506" w:rsidRPr="000C576A" w:rsidRDefault="00EC4506" w:rsidP="00EC4506">
      <w:pPr>
        <w:rPr>
          <w:sz w:val="16"/>
        </w:rPr>
      </w:pPr>
      <w:r w:rsidRPr="000C576A">
        <w:rPr>
          <w:sz w:val="16"/>
        </w:rPr>
        <w:t>750,000 “bullets” - 10 mm</w:t>
      </w:r>
    </w:p>
    <w:p w14:paraId="6D71B5B8" w14:textId="77777777" w:rsidR="00EC4506" w:rsidRPr="000C576A" w:rsidRDefault="00EC4506" w:rsidP="00EC4506">
      <w:pPr>
        <w:rPr>
          <w:sz w:val="16"/>
        </w:rPr>
      </w:pPr>
      <w:r w:rsidRPr="000C576A">
        <w:rPr>
          <w:sz w:val="16"/>
        </w:rPr>
        <w:t>150 million bits 1 mm</w:t>
      </w:r>
    </w:p>
    <w:p w14:paraId="3E555745" w14:textId="77777777" w:rsidR="00EC4506" w:rsidRPr="000C576A" w:rsidRDefault="00EC4506" w:rsidP="00EC4506">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6B01BC9E" w14:textId="77777777" w:rsidR="00EC4506" w:rsidRPr="000C576A" w:rsidRDefault="00EC4506" w:rsidP="00EC4506">
      <w:pPr>
        <w:rPr>
          <w:rStyle w:val="Emphasis"/>
        </w:rPr>
      </w:pPr>
      <w:proofErr w:type="gramStart"/>
      <w:r w:rsidRPr="000C576A">
        <w:rPr>
          <w:sz w:val="16"/>
        </w:rPr>
        <w:t>So</w:t>
      </w:r>
      <w:proofErr w:type="gramEnd"/>
      <w:r w:rsidRPr="000C576A">
        <w:rPr>
          <w:sz w:val="16"/>
        </w:rPr>
        <w:t xml:space="preserve">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3CADEF56" w14:textId="77777777" w:rsidR="00EC4506" w:rsidRPr="000C576A" w:rsidRDefault="00EC4506" w:rsidP="00EC4506">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77C38C7B" w14:textId="77777777" w:rsidR="00EC4506" w:rsidRPr="000C576A" w:rsidRDefault="00EC4506" w:rsidP="00EC4506">
      <w:pPr>
        <w:rPr>
          <w:rStyle w:val="StyleUnderline"/>
        </w:rPr>
      </w:pPr>
      <w:r w:rsidRPr="000C576A">
        <w:rPr>
          <w:rStyle w:val="StyleUnderline"/>
        </w:rPr>
        <w:t>What happens if start some sort of cascade?</w:t>
      </w:r>
    </w:p>
    <w:p w14:paraId="23F14D83" w14:textId="77777777" w:rsidR="00EC4506" w:rsidRPr="000C576A" w:rsidRDefault="00EC4506" w:rsidP="00EC4506">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7B3753C2" w14:textId="77777777" w:rsidR="00EC4506" w:rsidRPr="000C576A" w:rsidRDefault="00EC4506" w:rsidP="00EC4506">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proofErr w:type="gramStart"/>
      <w:r w:rsidRPr="00423198">
        <w:rPr>
          <w:rStyle w:val="Emphasis"/>
          <w:highlight w:val="green"/>
        </w:rPr>
        <w:t>metallic</w:t>
      </w:r>
      <w:proofErr w:type="gramEnd"/>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14952A06" w14:textId="77777777" w:rsidR="00EC4506" w:rsidRPr="000C576A" w:rsidRDefault="00EC4506" w:rsidP="00EC4506">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3979D510" w14:textId="77777777" w:rsidR="00EC4506" w:rsidRPr="000C576A" w:rsidRDefault="00EC4506" w:rsidP="00EC4506">
      <w:pPr>
        <w:rPr>
          <w:sz w:val="16"/>
        </w:rPr>
      </w:pPr>
      <w:proofErr w:type="spellStart"/>
      <w:r w:rsidRPr="000C576A">
        <w:rPr>
          <w:sz w:val="16"/>
        </w:rPr>
        <w:t>Some time</w:t>
      </w:r>
      <w:proofErr w:type="spellEnd"/>
      <w:r w:rsidRPr="000C576A">
        <w:rPr>
          <w:sz w:val="16"/>
        </w:rPr>
        <w:t xml:space="preserve"> in the future when we have a lot </w:t>
      </w:r>
      <w:proofErr w:type="spellStart"/>
      <w:proofErr w:type="gramStart"/>
      <w:r w:rsidRPr="000C576A">
        <w:rPr>
          <w:sz w:val="16"/>
        </w:rPr>
        <w:t>mor,e</w:t>
      </w:r>
      <w:proofErr w:type="spellEnd"/>
      <w:proofErr w:type="gramEnd"/>
      <w:r w:rsidRPr="000C576A">
        <w:rPr>
          <w:sz w:val="16"/>
        </w:rPr>
        <w:t xml:space="preserve"> as in a 100,000 times as much stuff in orbit then the Kessler Syndrome may be possible</w:t>
      </w:r>
    </w:p>
    <w:p w14:paraId="11EF9916" w14:textId="77777777" w:rsidR="00EC4506" w:rsidRPr="000C576A" w:rsidRDefault="00EC4506" w:rsidP="00EC4506">
      <w:pPr>
        <w:rPr>
          <w:sz w:val="16"/>
        </w:rPr>
      </w:pPr>
      <w:r w:rsidRPr="000C576A">
        <w:rPr>
          <w:sz w:val="16"/>
        </w:rPr>
        <w:t xml:space="preserve">If you are worried about communication satellites way up there in geostationary </w:t>
      </w:r>
      <w:proofErr w:type="gramStart"/>
      <w:r w:rsidRPr="000C576A">
        <w:rPr>
          <w:sz w:val="16"/>
        </w:rPr>
        <w:t>orbit</w:t>
      </w:r>
      <w:proofErr w:type="gramEnd"/>
      <w:r w:rsidRPr="000C576A">
        <w:rPr>
          <w:sz w:val="16"/>
        </w:rPr>
        <w:t xml:space="preserve"> then the situation is even better - there is a LOT more space up there and we have boosted a lot less junk up to those orbits</w:t>
      </w:r>
    </w:p>
    <w:p w14:paraId="2FD0A567" w14:textId="77777777" w:rsidR="00EC4506" w:rsidRPr="000C576A" w:rsidRDefault="00EC4506" w:rsidP="00EC4506">
      <w:pPr>
        <w:rPr>
          <w:sz w:val="16"/>
        </w:rPr>
      </w:pPr>
      <w:r w:rsidRPr="000C576A">
        <w:rPr>
          <w:sz w:val="16"/>
        </w:rPr>
        <w:t>It is worth tracking the big bits and making sure that most satellites are safely de-orbited? - YES</w:t>
      </w:r>
    </w:p>
    <w:p w14:paraId="72663409" w14:textId="77777777" w:rsidR="00EC4506" w:rsidRPr="003A7012" w:rsidRDefault="00EC4506" w:rsidP="00EC4506">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02F9C0DF" w14:textId="77777777" w:rsidR="00710F51" w:rsidRDefault="00710F51" w:rsidP="00710F51">
      <w:pPr>
        <w:pStyle w:val="Heading4"/>
      </w:pPr>
      <w:r w:rsidRPr="002B216E">
        <w:rPr>
          <w:u w:val="single"/>
        </w:rPr>
        <w:t>Long timeframe</w:t>
      </w:r>
      <w:r>
        <w:t xml:space="preserve"> and </w:t>
      </w:r>
      <w:r w:rsidRPr="002B216E">
        <w:rPr>
          <w:u w:val="single"/>
        </w:rPr>
        <w:t>squo solves</w:t>
      </w:r>
    </w:p>
    <w:p w14:paraId="4268D532" w14:textId="77777777" w:rsidR="00710F51" w:rsidRPr="00C1246B" w:rsidRDefault="00710F51" w:rsidP="00710F51">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4AC7C31F" w14:textId="77777777" w:rsidR="00710F51" w:rsidRPr="002B216E" w:rsidRDefault="00710F51" w:rsidP="00710F51">
      <w:pPr>
        <w:rPr>
          <w:sz w:val="16"/>
        </w:rPr>
      </w:pPr>
      <w:r w:rsidRPr="002B216E">
        <w:rPr>
          <w:sz w:val="16"/>
        </w:rPr>
        <w:t>A. Practical Considerations: Feasible Solutions to the Space Debris Problem Are on Their Way</w:t>
      </w:r>
    </w:p>
    <w:p w14:paraId="6C955294" w14:textId="77777777" w:rsidR="00710F51" w:rsidRPr="002B216E" w:rsidRDefault="00710F51" w:rsidP="00710F51">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378DDB32" w14:textId="77777777" w:rsidR="00710F51" w:rsidRPr="002B216E" w:rsidRDefault="00710F51" w:rsidP="00710F51">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581EE880" w14:textId="77777777" w:rsidR="00710F51" w:rsidRPr="002B216E" w:rsidRDefault="00710F51" w:rsidP="00710F51">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w:t>
      </w:r>
      <w:proofErr w:type="gramStart"/>
      <w:r w:rsidRPr="002B216E">
        <w:rPr>
          <w:sz w:val="16"/>
        </w:rPr>
        <w:t>have to</w:t>
      </w:r>
      <w:proofErr w:type="gramEnd"/>
      <w:r w:rsidRPr="002B216E">
        <w:rPr>
          <w:sz w:val="16"/>
        </w:rPr>
        <w:t xml:space="preserve"> act. 102Link to the text of the note None of this is to say that interested parties should not act with great dispatch to address the space debris problem. Even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34CA6073" w14:textId="77777777" w:rsidR="00710F51" w:rsidRPr="002B216E" w:rsidRDefault="00710F51" w:rsidP="00710F51">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52E2EF79" w14:textId="77777777" w:rsidR="00710F51" w:rsidRPr="00423198" w:rsidRDefault="00710F51" w:rsidP="00710F51">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6709CAAC" w14:textId="77777777" w:rsidR="00710F51" w:rsidRPr="002B216E" w:rsidRDefault="00710F51" w:rsidP="00710F51">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7DB120E4" w14:textId="77777777" w:rsidR="00710F51" w:rsidRPr="002B216E" w:rsidRDefault="00710F51" w:rsidP="00710F51">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423198">
        <w:rPr>
          <w:rStyle w:val="Emphasis"/>
        </w:rPr>
        <w:t>New</w:t>
      </w:r>
      <w:proofErr w:type="gramEnd"/>
      <w:r w:rsidRPr="00423198">
        <w:rPr>
          <w:rStyle w:val="Emphasis"/>
        </w:rPr>
        <w:t xml:space="preserve">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0F47C710" w14:textId="77777777" w:rsidR="00710F51" w:rsidRPr="002B216E" w:rsidRDefault="00710F51" w:rsidP="00710F51">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1E8AABCB" w14:textId="75F9787A" w:rsidR="00710F51" w:rsidRPr="005F2223" w:rsidRDefault="00710F51" w:rsidP="00335960">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proofErr w:type="gramStart"/>
      <w:r w:rsidRPr="00491742">
        <w:rPr>
          <w:rStyle w:val="StyleUnderline"/>
        </w:rPr>
        <w:t>For</w:t>
      </w:r>
      <w:proofErr w:type="gramEnd"/>
      <w:r w:rsidRPr="00491742">
        <w:rPr>
          <w:rStyle w:val="StyleUnderline"/>
        </w:rPr>
        <w:t xml:space="preserve">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p>
    <w:p w14:paraId="55E73262" w14:textId="77777777" w:rsidR="00EC4506" w:rsidRDefault="00EC4506" w:rsidP="00EC4506"/>
    <w:p w14:paraId="119EDFFA" w14:textId="77777777" w:rsidR="00EC4506" w:rsidRDefault="00EC4506" w:rsidP="00EC4506">
      <w:pPr>
        <w:pStyle w:val="Heading4"/>
        <w:rPr>
          <w:rFonts w:cs="Arial"/>
        </w:rPr>
      </w:pPr>
      <w:r>
        <w:rPr>
          <w:rFonts w:cs="Arial"/>
        </w:rPr>
        <w:t xml:space="preserve">No Escalation over Satellites: </w:t>
      </w:r>
    </w:p>
    <w:p w14:paraId="17034401" w14:textId="77777777" w:rsidR="00EC4506" w:rsidRDefault="00EC4506" w:rsidP="00EC4506">
      <w:pPr>
        <w:pStyle w:val="Heading4"/>
        <w:rPr>
          <w:rFonts w:cs="Arial"/>
          <w:u w:val="single"/>
        </w:rPr>
      </w:pPr>
      <w:r>
        <w:rPr>
          <w:rFonts w:cs="Arial"/>
        </w:rPr>
        <w:t xml:space="preserve">1] </w:t>
      </w:r>
      <w:r w:rsidRPr="00FE4F08">
        <w:rPr>
          <w:rFonts w:cs="Arial"/>
          <w:u w:val="single"/>
        </w:rPr>
        <w:t>Planning Priorities</w:t>
      </w:r>
    </w:p>
    <w:p w14:paraId="73548718" w14:textId="77777777" w:rsidR="00EC4506" w:rsidRPr="00470926" w:rsidRDefault="00EC4506" w:rsidP="00EC4506">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CCF8E6C" w14:textId="77777777" w:rsidR="00EC4506" w:rsidRDefault="00EC4506" w:rsidP="00EC4506">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11976B87" w14:textId="77777777" w:rsidR="00EC4506" w:rsidRDefault="00EC4506" w:rsidP="00EC4506">
      <w:pPr>
        <w:pStyle w:val="Heading4"/>
        <w:rPr>
          <w:u w:val="single"/>
        </w:rPr>
      </w:pPr>
      <w:bookmarkStart w:id="1" w:name="_Hlk30232579"/>
      <w:r>
        <w:t xml:space="preserve">2] </w:t>
      </w:r>
      <w:r>
        <w:rPr>
          <w:u w:val="single"/>
        </w:rPr>
        <w:t>Military Precedent</w:t>
      </w:r>
    </w:p>
    <w:p w14:paraId="7904C68C" w14:textId="77777777" w:rsidR="00EC4506" w:rsidRPr="00470926" w:rsidRDefault="00EC4506" w:rsidP="00EC4506">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741E504" w14:textId="77777777" w:rsidR="00EC4506" w:rsidRDefault="00EC4506" w:rsidP="00EC4506">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0A6CF926" w14:textId="77777777" w:rsidR="00EC4506" w:rsidRPr="00EC4506" w:rsidRDefault="00EC4506" w:rsidP="00EC4506"/>
    <w:p w14:paraId="57D9D157" w14:textId="0BF1540F" w:rsidR="007B1749" w:rsidRDefault="00EC4506" w:rsidP="007B1749">
      <w:pPr>
        <w:pStyle w:val="Heading2"/>
      </w:pPr>
      <w:r>
        <w:t>Adv 2</w:t>
      </w:r>
    </w:p>
    <w:p w14:paraId="1B694037" w14:textId="77777777" w:rsidR="007B1749" w:rsidRPr="007B1749" w:rsidRDefault="007B1749" w:rsidP="007B1749"/>
    <w:p w14:paraId="6B65382F" w14:textId="7C96ABD8" w:rsidR="00186B94" w:rsidRDefault="00186B94" w:rsidP="00186B94">
      <w:pPr>
        <w:pStyle w:val="Heading3"/>
      </w:pPr>
      <w:r>
        <w:t>1NC – Framing</w:t>
      </w:r>
    </w:p>
    <w:p w14:paraId="394B9331" w14:textId="10101E70" w:rsidR="00186B94" w:rsidRPr="001C34F2" w:rsidRDefault="00186B94" w:rsidP="00186B94">
      <w:pPr>
        <w:pStyle w:val="Heading4"/>
        <w:rPr>
          <w:rFonts w:asciiTheme="majorHAnsi" w:hAnsiTheme="majorHAnsi" w:cstheme="majorHAnsi"/>
        </w:rPr>
      </w:pPr>
      <w:r w:rsidRPr="001C34F2">
        <w:rPr>
          <w:rFonts w:asciiTheme="majorHAnsi" w:hAnsiTheme="majorHAnsi" w:cstheme="majorHAnsi"/>
        </w:rPr>
        <w:t>Economic data</w:t>
      </w:r>
      <w:r>
        <w:rPr>
          <w:rFonts w:asciiTheme="majorHAnsi" w:hAnsiTheme="majorHAnsi" w:cstheme="majorHAnsi"/>
        </w:rPr>
        <w:t>’s good</w:t>
      </w:r>
      <w:r w:rsidRPr="001C34F2">
        <w:rPr>
          <w:rFonts w:asciiTheme="majorHAnsi" w:hAnsiTheme="majorHAnsi" w:cstheme="majorHAnsi"/>
        </w:rPr>
        <w:t xml:space="preserve">---rejecting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235A9D70" w14:textId="77777777" w:rsidR="00186B94" w:rsidRPr="001C34F2" w:rsidRDefault="00186B94" w:rsidP="00186B94">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xml:space="preserve">, *Greg Ip is a </w:t>
      </w:r>
      <w:proofErr w:type="gramStart"/>
      <w:r w:rsidRPr="001C34F2">
        <w:rPr>
          <w:rFonts w:asciiTheme="majorHAnsi" w:hAnsiTheme="majorHAnsi" w:cstheme="majorHAnsi"/>
        </w:rPr>
        <w:t>Canadian-American</w:t>
      </w:r>
      <w:proofErr w:type="gramEnd"/>
      <w:r w:rsidRPr="001C34F2">
        <w:rPr>
          <w:rFonts w:asciiTheme="majorHAnsi" w:hAnsiTheme="majorHAnsi" w:cstheme="majorHAnsi"/>
        </w:rPr>
        <w:t xml:space="preserve">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665694F9" w14:textId="5E81BC3E" w:rsidR="00186B94" w:rsidRDefault="00186B94" w:rsidP="00186B94">
      <w:pPr>
        <w:rPr>
          <w:rFonts w:asciiTheme="majorHAnsi" w:hAnsiTheme="majorHAnsi" w:cstheme="majorHAnsi"/>
          <w:sz w:val="16"/>
        </w:rPr>
      </w:pPr>
      <w:r w:rsidRPr="001C34F2">
        <w:rPr>
          <w:rFonts w:asciiTheme="majorHAnsi" w:hAnsiTheme="majorHAnsi" w:cstheme="maj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Paul Romer, the chief economist at the World Bank, derisively calls this approach “</w:t>
      </w:r>
      <w:proofErr w:type="spellStart"/>
      <w:r w:rsidRPr="001C34F2">
        <w:rPr>
          <w:rFonts w:asciiTheme="majorHAnsi" w:hAnsiTheme="majorHAnsi" w:cstheme="majorHAnsi"/>
          <w:sz w:val="16"/>
        </w:rPr>
        <w:t>mathiness</w:t>
      </w:r>
      <w:proofErr w:type="spellEnd"/>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proofErr w:type="gramStart"/>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proofErr w:type="gramEnd"/>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economists 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w:t>
      </w:r>
      <w:proofErr w:type="gramStart"/>
      <w:r w:rsidRPr="001C34F2">
        <w:rPr>
          <w:rStyle w:val="StyleUnderline"/>
          <w:rFonts w:asciiTheme="majorHAnsi" w:hAnsiTheme="majorHAnsi" w:cstheme="majorHAnsi"/>
        </w:rPr>
        <w:t>actually the</w:t>
      </w:r>
      <w:proofErr w:type="gramEnd"/>
      <w:r w:rsidRPr="001C34F2">
        <w:rPr>
          <w:rStyle w:val="StyleUnderline"/>
          <w:rFonts w:asciiTheme="majorHAnsi" w:hAnsiTheme="majorHAnsi" w:cstheme="majorHAnsi"/>
        </w:rPr>
        <w:t xml:space="preserv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321F8891" w14:textId="08EB0662" w:rsidR="00AE2FC1" w:rsidRDefault="00AE2FC1" w:rsidP="00AE2FC1">
      <w:pPr>
        <w:pStyle w:val="Heading4"/>
      </w:pPr>
      <w:r>
        <w:t xml:space="preserve">Hold the line on their impact evidence – all of it is a </w:t>
      </w:r>
      <w:proofErr w:type="gramStart"/>
      <w:r>
        <w:t>one line</w:t>
      </w:r>
      <w:proofErr w:type="gramEnd"/>
      <w:r>
        <w:t xml:space="preserve"> warrant which is not sufficient to answer our well-developed scenarios</w:t>
      </w:r>
    </w:p>
    <w:p w14:paraId="04C0F34D" w14:textId="77777777" w:rsidR="00AE2FC1" w:rsidRDefault="00AE2FC1" w:rsidP="00AE2FC1">
      <w:pPr>
        <w:pStyle w:val="Heading4"/>
      </w:pPr>
      <w:r>
        <w:t xml:space="preserve">Overview to their impact—have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 Don’t fill in gaps for them. Reject new 1ar ‘yes extinction’ evidence—we premised our 1nc strategy </w:t>
      </w:r>
      <w:proofErr w:type="gramStart"/>
      <w:r>
        <w:t>off of</w:t>
      </w:r>
      <w:proofErr w:type="gramEnd"/>
      <w:r>
        <w:t xml:space="preserve"> a horrible 1ac piece of impact evidence. </w:t>
      </w:r>
      <w:r w:rsidRPr="002A1477">
        <w:rPr>
          <w:u w:val="single"/>
        </w:rPr>
        <w:t>Study indicts</w:t>
      </w:r>
      <w:r>
        <w:t xml:space="preserve"> and answers to our impacts/transition solves but </w:t>
      </w:r>
      <w:r w:rsidRPr="002A1477">
        <w:rPr>
          <w:u w:val="single"/>
        </w:rPr>
        <w:t>discourages</w:t>
      </w:r>
      <w:r>
        <w:t xml:space="preserve"> sandbagging good </w:t>
      </w:r>
      <w:proofErr w:type="spellStart"/>
      <w:r>
        <w:t>ev</w:t>
      </w:r>
      <w:proofErr w:type="spellEnd"/>
      <w:r>
        <w:t xml:space="preserve"> until after we read the 1nc.</w:t>
      </w:r>
    </w:p>
    <w:p w14:paraId="0D8F6F0A" w14:textId="5610C9CF" w:rsidR="007B1749" w:rsidRDefault="007B1749" w:rsidP="007B1749">
      <w:pPr>
        <w:pStyle w:val="Heading3"/>
      </w:pPr>
      <w:r>
        <w:t>1NC – Environment</w:t>
      </w:r>
    </w:p>
    <w:p w14:paraId="49DA7E9A" w14:textId="5E37B7FB" w:rsidR="00B02CEB" w:rsidRPr="00B02CEB" w:rsidRDefault="00B02CEB" w:rsidP="00B02CEB">
      <w:pPr>
        <w:pStyle w:val="Heading4"/>
      </w:pPr>
      <w:r>
        <w:t xml:space="preserve">I’ll concede transition on Earth occurs </w:t>
      </w:r>
      <w:proofErr w:type="gramStart"/>
      <w:r>
        <w:t>as a result of</w:t>
      </w:r>
      <w:proofErr w:type="gramEnd"/>
      <w:r>
        <w:t xml:space="preserve"> the global commons, but that’s bad:</w:t>
      </w:r>
    </w:p>
    <w:p w14:paraId="52A37A58" w14:textId="77777777" w:rsidR="007B1749" w:rsidRPr="001C34F2" w:rsidRDefault="007B1749" w:rsidP="007B1749">
      <w:pPr>
        <w:pStyle w:val="Heading4"/>
        <w:rPr>
          <w:rFonts w:asciiTheme="majorHAnsi" w:hAnsiTheme="majorHAnsi" w:cstheme="majorHAnsi"/>
        </w:rPr>
      </w:pPr>
      <w:r w:rsidRPr="001C34F2">
        <w:rPr>
          <w:rFonts w:asciiTheme="majorHAnsi" w:hAnsiTheme="majorHAnsi" w:cstheme="majorHAnsi"/>
          <w:u w:val="single"/>
        </w:rPr>
        <w:t>No alternative</w:t>
      </w:r>
      <w:r w:rsidRPr="001C34F2">
        <w:rPr>
          <w:rFonts w:asciiTheme="majorHAnsi" w:hAnsiTheme="majorHAnsi" w:cstheme="majorHAnsi"/>
        </w:rPr>
        <w:t xml:space="preserve"> to growth for emissions – </w:t>
      </w:r>
      <w:r w:rsidRPr="001C34F2">
        <w:rPr>
          <w:rFonts w:asciiTheme="majorHAnsi" w:hAnsiTheme="majorHAnsi" w:cstheme="majorHAnsi"/>
          <w:u w:val="single"/>
        </w:rPr>
        <w:t>EKC is true</w:t>
      </w:r>
      <w:r w:rsidRPr="001C34F2">
        <w:rPr>
          <w:rFonts w:asciiTheme="majorHAnsi" w:hAnsiTheme="majorHAnsi" w:cstheme="majorHAnsi"/>
        </w:rPr>
        <w:t xml:space="preserve"> for </w:t>
      </w:r>
      <w:r w:rsidRPr="001C34F2">
        <w:rPr>
          <w:rFonts w:asciiTheme="majorHAnsi" w:hAnsiTheme="majorHAnsi" w:cstheme="majorHAnsi"/>
          <w:u w:val="single"/>
        </w:rPr>
        <w:t>developed countries</w:t>
      </w:r>
      <w:r w:rsidRPr="001C34F2">
        <w:rPr>
          <w:rFonts w:asciiTheme="majorHAnsi" w:hAnsiTheme="majorHAnsi" w:cstheme="majorHAnsi"/>
        </w:rPr>
        <w:t xml:space="preserve"> – their datasets include countries </w:t>
      </w:r>
      <w:r w:rsidRPr="001C34F2">
        <w:rPr>
          <w:rFonts w:asciiTheme="majorHAnsi" w:hAnsiTheme="majorHAnsi" w:cstheme="majorHAnsi"/>
          <w:u w:val="single"/>
        </w:rPr>
        <w:t>that haven’t</w:t>
      </w:r>
      <w:r w:rsidRPr="001C34F2">
        <w:rPr>
          <w:rFonts w:asciiTheme="majorHAnsi" w:hAnsiTheme="majorHAnsi" w:cstheme="majorHAnsi"/>
        </w:rPr>
        <w:t xml:space="preserve"> reached the </w:t>
      </w:r>
      <w:r w:rsidRPr="001C34F2">
        <w:rPr>
          <w:rFonts w:asciiTheme="majorHAnsi" w:hAnsiTheme="majorHAnsi" w:cstheme="majorHAnsi"/>
          <w:u w:val="single"/>
        </w:rPr>
        <w:t>tipping point</w:t>
      </w:r>
      <w:r w:rsidRPr="001C34F2">
        <w:rPr>
          <w:rFonts w:asciiTheme="majorHAnsi" w:hAnsiTheme="majorHAnsi" w:cstheme="majorHAnsi"/>
        </w:rPr>
        <w:t xml:space="preserve">. </w:t>
      </w:r>
    </w:p>
    <w:p w14:paraId="64996625" w14:textId="77777777" w:rsidR="007B1749" w:rsidRPr="001C34F2" w:rsidRDefault="007B1749" w:rsidP="007B1749">
      <w:pPr>
        <w:rPr>
          <w:rFonts w:asciiTheme="majorHAnsi" w:hAnsiTheme="majorHAnsi" w:cstheme="majorHAnsi"/>
          <w:sz w:val="16"/>
        </w:rPr>
      </w:pPr>
      <w:proofErr w:type="spellStart"/>
      <w:r w:rsidRPr="001C34F2">
        <w:rPr>
          <w:rStyle w:val="Style13ptBold"/>
          <w:rFonts w:asciiTheme="majorHAnsi" w:hAnsiTheme="majorHAnsi" w:cstheme="majorHAnsi"/>
        </w:rPr>
        <w:t>Acaravci</w:t>
      </w:r>
      <w:proofErr w:type="spellEnd"/>
      <w:r w:rsidRPr="001C34F2">
        <w:rPr>
          <w:rStyle w:val="Style13ptBold"/>
          <w:rFonts w:asciiTheme="majorHAnsi" w:hAnsiTheme="majorHAnsi" w:cstheme="majorHAnsi"/>
        </w:rPr>
        <w:t xml:space="preserve"> and </w:t>
      </w:r>
      <w:proofErr w:type="spellStart"/>
      <w:r w:rsidRPr="001C34F2">
        <w:rPr>
          <w:rStyle w:val="Style13ptBold"/>
          <w:rFonts w:asciiTheme="majorHAnsi" w:hAnsiTheme="majorHAnsi" w:cstheme="majorHAnsi"/>
        </w:rPr>
        <w:t>Akalin</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sz w:val="16"/>
        </w:rPr>
        <w:t xml:space="preserve"> [Ali </w:t>
      </w:r>
      <w:proofErr w:type="spellStart"/>
      <w:r w:rsidRPr="001C34F2">
        <w:rPr>
          <w:rFonts w:asciiTheme="majorHAnsi" w:hAnsiTheme="majorHAnsi" w:cstheme="majorHAnsi"/>
          <w:sz w:val="16"/>
        </w:rPr>
        <w:t>Acaravci</w:t>
      </w:r>
      <w:proofErr w:type="spellEnd"/>
      <w:r w:rsidRPr="001C34F2">
        <w:rPr>
          <w:rFonts w:asciiTheme="majorHAnsi" w:hAnsiTheme="majorHAnsi" w:cstheme="majorHAnsi"/>
          <w:sz w:val="16"/>
        </w:rPr>
        <w:t xml:space="preserve"> &amp; </w:t>
      </w:r>
      <w:proofErr w:type="spellStart"/>
      <w:r w:rsidRPr="001C34F2">
        <w:rPr>
          <w:rFonts w:asciiTheme="majorHAnsi" w:hAnsiTheme="majorHAnsi" w:cstheme="majorHAnsi"/>
          <w:sz w:val="16"/>
        </w:rPr>
        <w:t>Guray</w:t>
      </w:r>
      <w:proofErr w:type="spellEnd"/>
      <w:r w:rsidRPr="001C34F2">
        <w:rPr>
          <w:rFonts w:asciiTheme="majorHAnsi" w:hAnsiTheme="majorHAnsi" w:cstheme="majorHAnsi"/>
          <w:sz w:val="16"/>
        </w:rPr>
        <w:t xml:space="preserve"> </w:t>
      </w:r>
      <w:proofErr w:type="spellStart"/>
      <w:r w:rsidRPr="001C34F2">
        <w:rPr>
          <w:rFonts w:asciiTheme="majorHAnsi" w:hAnsiTheme="majorHAnsi" w:cstheme="majorHAnsi"/>
          <w:sz w:val="16"/>
        </w:rPr>
        <w:t>Akalin</w:t>
      </w:r>
      <w:proofErr w:type="spellEnd"/>
      <w:r w:rsidRPr="001C34F2">
        <w:rPr>
          <w:rFonts w:asciiTheme="majorHAnsi" w:hAnsiTheme="majorHAnsi" w:cstheme="majorHAnsi"/>
          <w:sz w:val="16"/>
        </w:rPr>
        <w:t xml:space="preserve">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6BF09406" w14:textId="220D89AB" w:rsidR="007B1749" w:rsidRDefault="007B1749" w:rsidP="007B1749">
      <w:pPr>
        <w:rPr>
          <w:rFonts w:asciiTheme="majorHAnsi" w:hAnsiTheme="majorHAnsi" w:cstheme="majorHAnsi"/>
          <w:sz w:val="16"/>
        </w:rPr>
      </w:pPr>
      <w:r w:rsidRPr="001C34F2">
        <w:rPr>
          <w:rFonts w:asciiTheme="majorHAnsi" w:hAnsiTheme="majorHAnsi" w:cstheme="majorHAnsi"/>
          <w:sz w:val="16"/>
        </w:rPr>
        <w:t xml:space="preserve">6. CONCLUSIONS AND POLICY IMPLICATIONS Since the early 1970s, especially after the United Nations Conference on the Human Environment in 1972, </w:t>
      </w:r>
      <w:r w:rsidRPr="001C34F2">
        <w:rPr>
          <w:rStyle w:val="StyleUnderline"/>
          <w:rFonts w:asciiTheme="majorHAnsi" w:hAnsiTheme="majorHAnsi" w:cstheme="majorHAnsi"/>
        </w:rPr>
        <w:t>the relationship between production and environmental concerns has been handled by different methods in different disciplines</w:t>
      </w:r>
      <w:r w:rsidRPr="001C34F2">
        <w:rPr>
          <w:rFonts w:asciiTheme="majorHAnsi" w:hAnsiTheme="majorHAnsi" w:cstheme="majorHAnsi"/>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1C34F2">
        <w:rPr>
          <w:rStyle w:val="Emphasis"/>
          <w:rFonts w:asciiTheme="majorHAnsi" w:hAnsiTheme="majorHAnsi" w:cstheme="majorHAnsi"/>
        </w:rPr>
        <w:t>Empirical studies on the environmental pollution</w:t>
      </w:r>
      <w:r w:rsidRPr="001C34F2">
        <w:rPr>
          <w:rFonts w:asciiTheme="majorHAnsi" w:hAnsiTheme="majorHAnsi" w:cstheme="majorHAnsi"/>
          <w:sz w:val="16"/>
        </w:rPr>
        <w:t>–</w:t>
      </w:r>
      <w:r w:rsidRPr="001C34F2">
        <w:rPr>
          <w:rStyle w:val="StyleUnderline"/>
          <w:rFonts w:asciiTheme="majorHAnsi" w:hAnsiTheme="majorHAnsi" w:cstheme="majorHAnsi"/>
        </w:rPr>
        <w:t xml:space="preserve">economic growth nexus explore the validity of the </w:t>
      </w:r>
      <w:r w:rsidRPr="001C34F2">
        <w:rPr>
          <w:rStyle w:val="Emphasis"/>
          <w:rFonts w:asciiTheme="majorHAnsi" w:hAnsiTheme="majorHAnsi" w:cstheme="majorHAnsi"/>
        </w:rPr>
        <w:t>EKC hypothesis</w:t>
      </w:r>
      <w:r w:rsidRPr="001C34F2">
        <w:rPr>
          <w:rFonts w:asciiTheme="majorHAnsi" w:hAnsiTheme="majorHAnsi" w:cstheme="majorHAnsi"/>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1C34F2">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w:t>
      </w:r>
      <w:r w:rsidRPr="001C34F2">
        <w:rPr>
          <w:rStyle w:val="StyleUnderline"/>
          <w:rFonts w:asciiTheme="majorHAnsi" w:hAnsiTheme="majorHAnsi" w:cstheme="majorHAnsi"/>
          <w:highlight w:val="green"/>
        </w:rPr>
        <w:t>is valid,</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 is both cause</w:t>
      </w:r>
      <w:r w:rsidRPr="001C34F2">
        <w:rPr>
          <w:rStyle w:val="StyleUnderline"/>
          <w:rFonts w:asciiTheme="majorHAnsi" w:hAnsiTheme="majorHAnsi" w:cstheme="majorHAnsi"/>
        </w:rPr>
        <w:t xml:space="preserve"> of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solution to</w:t>
      </w:r>
      <w:r w:rsidRPr="001C34F2">
        <w:rPr>
          <w:rStyle w:val="Emphasis"/>
          <w:rFonts w:asciiTheme="majorHAnsi" w:hAnsiTheme="majorHAnsi" w:cstheme="majorHAnsi"/>
        </w:rPr>
        <w:t xml:space="preserve"> environmental </w:t>
      </w:r>
      <w:r w:rsidRPr="001C34F2">
        <w:rPr>
          <w:rStyle w:val="Emphasis"/>
          <w:rFonts w:asciiTheme="majorHAnsi" w:hAnsiTheme="majorHAnsi" w:cstheme="majorHAnsi"/>
          <w:highlight w:val="green"/>
        </w:rPr>
        <w:t>pollution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1C34F2">
        <w:rPr>
          <w:rStyle w:val="StyleUnderline"/>
          <w:rFonts w:asciiTheme="majorHAnsi" w:hAnsiTheme="majorHAnsi" w:cstheme="majorHAnsi"/>
        </w:rPr>
        <w:t xml:space="preserve">In this </w:t>
      </w:r>
      <w:r w:rsidRPr="001C34F2">
        <w:rPr>
          <w:rStyle w:val="StyleUnderline"/>
          <w:rFonts w:asciiTheme="majorHAnsi" w:hAnsiTheme="majorHAnsi" w:cstheme="majorHAnsi"/>
          <w:highlight w:val="green"/>
        </w:rPr>
        <w:t>study</w:t>
      </w:r>
      <w:r w:rsidRPr="001C34F2">
        <w:rPr>
          <w:rStyle w:val="StyleUnderline"/>
          <w:rFonts w:asciiTheme="majorHAnsi" w:hAnsiTheme="majorHAnsi" w:cstheme="majorHAnsi"/>
        </w:rPr>
        <w:t xml:space="preserve">, the following two samples are </w:t>
      </w:r>
      <w:r w:rsidRPr="001C34F2">
        <w:rPr>
          <w:rStyle w:val="StyleUnderline"/>
          <w:rFonts w:asciiTheme="majorHAnsi" w:hAnsiTheme="majorHAnsi" w:cstheme="majorHAnsi"/>
          <w:highlight w:val="green"/>
        </w:rPr>
        <w:t>used</w:t>
      </w:r>
      <w:r w:rsidRPr="001C34F2">
        <w:rPr>
          <w:rFonts w:asciiTheme="majorHAnsi" w:hAnsiTheme="majorHAnsi" w:cstheme="majorHAnsi"/>
          <w:sz w:val="16"/>
        </w:rPr>
        <w:t>: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 xml:space="preserve">40 </w:t>
      </w:r>
      <w:proofErr w:type="spellStart"/>
      <w:r w:rsidRPr="001C34F2">
        <w:rPr>
          <w:rStyle w:val="Emphasis"/>
          <w:rFonts w:asciiTheme="majorHAnsi" w:hAnsiTheme="majorHAnsi" w:cstheme="majorHAnsi"/>
          <w:highlight w:val="green"/>
        </w:rPr>
        <w:t>highincome</w:t>
      </w:r>
      <w:proofErr w:type="spellEnd"/>
      <w:r w:rsidRPr="001C34F2">
        <w:rPr>
          <w:rStyle w:val="Emphasis"/>
          <w:rFonts w:asciiTheme="majorHAnsi" w:hAnsiTheme="majorHAnsi" w:cstheme="majorHAnsi"/>
          <w:highlight w:val="green"/>
        </w:rPr>
        <w:t xml:space="preserve"> </w:t>
      </w:r>
      <w:r w:rsidRPr="001C34F2">
        <w:rPr>
          <w:rStyle w:val="Emphasis"/>
          <w:rFonts w:asciiTheme="majorHAnsi" w:hAnsiTheme="majorHAnsi" w:cstheme="majorHAnsi"/>
        </w:rPr>
        <w:t>countries</w:t>
      </w:r>
      <w:r w:rsidRPr="001C34F2">
        <w:rPr>
          <w:rFonts w:asciiTheme="majorHAnsi" w:hAnsiTheme="majorHAnsi" w:cstheme="majorHAnsi"/>
          <w:sz w:val="16"/>
        </w:rPr>
        <w:t xml:space="preserve"> (OECD members and non-members) </w:t>
      </w:r>
      <w:r w:rsidRPr="001C34F2">
        <w:rPr>
          <w:rStyle w:val="StyleUnderline"/>
          <w:rFonts w:asciiTheme="majorHAnsi" w:hAnsiTheme="majorHAnsi" w:cstheme="majorHAnsi"/>
          <w:highlight w:val="green"/>
        </w:rPr>
        <w:t>and</w:t>
      </w:r>
      <w:r w:rsidRPr="001C34F2">
        <w:rPr>
          <w:rFonts w:asciiTheme="majorHAnsi" w:hAnsiTheme="majorHAnsi" w:cstheme="majorHAnsi"/>
          <w:sz w:val="16"/>
        </w:rPr>
        <w:t xml:space="preserve"> (ii) </w:t>
      </w:r>
      <w:r w:rsidRPr="001C34F2">
        <w:rPr>
          <w:rStyle w:val="Emphasis"/>
          <w:rFonts w:asciiTheme="majorHAnsi" w:hAnsiTheme="majorHAnsi" w:cstheme="majorHAnsi"/>
          <w:highlight w:val="green"/>
        </w:rPr>
        <w:t>33 upper middle-income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These countries are selected according to data available from related income groups</w:t>
      </w:r>
      <w:r w:rsidRPr="001C34F2">
        <w:rPr>
          <w:rFonts w:asciiTheme="majorHAnsi" w:hAnsiTheme="majorHAnsi" w:cstheme="majorHAnsi"/>
          <w:sz w:val="16"/>
        </w:rPr>
        <w:t>. The results from the dynamic panel data methods are as follows: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The Durbin–Hausman cointegration test shows that there is a long-term relationship between variables. (ii)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results</w:t>
      </w:r>
      <w:r w:rsidRPr="001C34F2">
        <w:rPr>
          <w:rStyle w:val="StyleUnderline"/>
          <w:rFonts w:asciiTheme="majorHAnsi" w:hAnsiTheme="majorHAnsi" w:cstheme="majorHAnsi"/>
        </w:rPr>
        <w:t xml:space="preserve"> from the CCE estimator </w:t>
      </w:r>
      <w:r w:rsidRPr="001C34F2">
        <w:rPr>
          <w:rStyle w:val="StyleUnderline"/>
          <w:rFonts w:asciiTheme="majorHAnsi" w:hAnsiTheme="majorHAnsi" w:cstheme="majorHAnsi"/>
          <w:highlight w:val="green"/>
        </w:rPr>
        <w:t>indicate</w:t>
      </w:r>
      <w:r w:rsidRPr="001C34F2">
        <w:rPr>
          <w:rStyle w:val="StyleUnderline"/>
          <w:rFonts w:asciiTheme="majorHAnsi" w:hAnsiTheme="majorHAnsi" w:cstheme="majorHAnsi"/>
        </w:rPr>
        <w:t xml:space="preserve"> that there </w:t>
      </w:r>
      <w:r w:rsidRPr="001C34F2">
        <w:rPr>
          <w:rStyle w:val="Emphasis"/>
          <w:rFonts w:asciiTheme="majorHAnsi" w:hAnsiTheme="majorHAnsi" w:cstheme="majorHAnsi"/>
        </w:rPr>
        <w:t xml:space="preserve">is evidence of </w:t>
      </w:r>
      <w:r w:rsidRPr="001C34F2">
        <w:rPr>
          <w:rStyle w:val="Emphasis"/>
          <w:rFonts w:asciiTheme="majorHAnsi" w:hAnsiTheme="majorHAnsi" w:cstheme="majorHAnsi"/>
          <w:highlight w:val="green"/>
        </w:rPr>
        <w:t>validity of</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green"/>
        </w:rPr>
        <w:t>EKC</w:t>
      </w:r>
      <w:r w:rsidRPr="001C34F2">
        <w:rPr>
          <w:rStyle w:val="Emphasis"/>
          <w:rFonts w:asciiTheme="majorHAnsi" w:hAnsiTheme="majorHAnsi" w:cstheme="majorHAnsi"/>
        </w:rPr>
        <w:t xml:space="preserve"> hypothesis </w:t>
      </w:r>
      <w:r w:rsidRPr="001C34F2">
        <w:rPr>
          <w:rStyle w:val="Emphasis"/>
          <w:rFonts w:asciiTheme="majorHAnsi" w:hAnsiTheme="majorHAnsi" w:cstheme="majorHAnsi"/>
          <w:highlight w:val="green"/>
        </w:rPr>
        <w:t>in developed countries</w:t>
      </w:r>
      <w:r w:rsidRPr="001C34F2">
        <w:rPr>
          <w:rFonts w:asciiTheme="majorHAnsi" w:hAnsiTheme="majorHAnsi" w:cstheme="majorHAnsi"/>
          <w:sz w:val="16"/>
        </w:rPr>
        <w:t xml:space="preserve">. (iii)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is </w:t>
      </w:r>
      <w:r w:rsidRPr="001C34F2">
        <w:rPr>
          <w:rStyle w:val="StyleUnderline"/>
          <w:rFonts w:asciiTheme="majorHAnsi" w:hAnsiTheme="majorHAnsi" w:cstheme="majorHAnsi"/>
          <w:highlight w:val="green"/>
        </w:rPr>
        <w:t>not valid in</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developing countries</w:t>
      </w:r>
      <w:r w:rsidRPr="001C34F2">
        <w:rPr>
          <w:rStyle w:val="StyleUnderline"/>
          <w:rFonts w:asciiTheme="majorHAnsi" w:hAnsiTheme="majorHAnsi" w:cstheme="majorHAnsi"/>
        </w:rPr>
        <w:t xml:space="preserve">. These results show that economic growth is </w:t>
      </w:r>
      <w:proofErr w:type="gramStart"/>
      <w:r w:rsidRPr="001C34F2">
        <w:rPr>
          <w:rStyle w:val="Emphasis"/>
          <w:rFonts w:asciiTheme="majorHAnsi" w:hAnsiTheme="majorHAnsi" w:cstheme="majorHAnsi"/>
        </w:rPr>
        <w:t>sufficient enough</w:t>
      </w:r>
      <w:proofErr w:type="gramEnd"/>
      <w:r w:rsidRPr="001C34F2">
        <w:rPr>
          <w:rStyle w:val="Emphasis"/>
          <w:rFonts w:asciiTheme="majorHAnsi" w:hAnsiTheme="majorHAnsi" w:cstheme="majorHAnsi"/>
        </w:rPr>
        <w:t xml:space="preserve"> to safeguard environmental quality for developed countries. </w:t>
      </w:r>
      <w:r w:rsidRPr="001C34F2">
        <w:rPr>
          <w:rStyle w:val="StyleUnderline"/>
          <w:rFonts w:asciiTheme="majorHAnsi" w:hAnsiTheme="majorHAnsi" w:cstheme="majorHAnsi"/>
        </w:rPr>
        <w:t xml:space="preserve">However, </w:t>
      </w:r>
      <w:r w:rsidRPr="001C34F2">
        <w:rPr>
          <w:rStyle w:val="Emphasis"/>
          <w:rFonts w:asciiTheme="majorHAnsi" w:hAnsiTheme="majorHAnsi" w:cstheme="majorHAnsi"/>
          <w:highlight w:val="green"/>
        </w:rPr>
        <w:t>developing countries have not</w:t>
      </w:r>
      <w:r w:rsidRPr="001C34F2">
        <w:rPr>
          <w:rStyle w:val="Emphasis"/>
          <w:rFonts w:asciiTheme="majorHAnsi" w:hAnsiTheme="majorHAnsi" w:cstheme="majorHAnsi"/>
        </w:rPr>
        <w:t xml:space="preserve"> yet </w:t>
      </w:r>
      <w:r w:rsidRPr="001C34F2">
        <w:rPr>
          <w:rStyle w:val="Emphasis"/>
          <w:rFonts w:asciiTheme="majorHAnsi" w:hAnsiTheme="majorHAnsi" w:cstheme="majorHAnsi"/>
          <w:highlight w:val="green"/>
        </w:rPr>
        <w:t>reached income</w:t>
      </w:r>
      <w:r w:rsidRPr="001C34F2">
        <w:rPr>
          <w:rStyle w:val="Emphasis"/>
          <w:rFonts w:asciiTheme="majorHAnsi" w:hAnsiTheme="majorHAnsi" w:cstheme="majorHAnsi"/>
        </w:rPr>
        <w:t xml:space="preserve"> levels </w:t>
      </w:r>
      <w:r w:rsidRPr="001C34F2">
        <w:rPr>
          <w:rStyle w:val="Emphasis"/>
          <w:rFonts w:asciiTheme="majorHAnsi" w:hAnsiTheme="majorHAnsi" w:cstheme="majorHAnsi"/>
          <w:highlight w:val="green"/>
        </w:rPr>
        <w:t>high enough to</w:t>
      </w:r>
      <w:r w:rsidRPr="001C34F2">
        <w:rPr>
          <w:rStyle w:val="Emphasis"/>
          <w:rFonts w:asciiTheme="majorHAnsi" w:hAnsiTheme="majorHAnsi" w:cstheme="majorHAnsi"/>
        </w:rPr>
        <w:t xml:space="preserve"> be able to </w:t>
      </w:r>
      <w:r w:rsidRPr="001C34F2">
        <w:rPr>
          <w:rStyle w:val="Emphasis"/>
          <w:rFonts w:asciiTheme="majorHAnsi" w:hAnsiTheme="majorHAnsi" w:cstheme="majorHAnsi"/>
          <w:highlight w:val="green"/>
        </w:rPr>
        <w:t>derive</w:t>
      </w:r>
      <w:r w:rsidRPr="001C34F2">
        <w:rPr>
          <w:rStyle w:val="Emphasis"/>
          <w:rFonts w:asciiTheme="majorHAnsi" w:hAnsiTheme="majorHAnsi" w:cstheme="majorHAnsi"/>
        </w:rPr>
        <w:t xml:space="preserve"> their </w:t>
      </w:r>
      <w:r w:rsidRPr="001C34F2">
        <w:rPr>
          <w:rStyle w:val="Emphasis"/>
          <w:rFonts w:asciiTheme="majorHAnsi" w:hAnsiTheme="majorHAnsi" w:cstheme="majorHAnsi"/>
          <w:highlight w:val="green"/>
        </w:rPr>
        <w:t>turning points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Therefore, </w:t>
      </w:r>
      <w:r w:rsidRPr="001C34F2">
        <w:rPr>
          <w:rStyle w:val="StyleUnderline"/>
          <w:rFonts w:asciiTheme="majorHAnsi" w:hAnsiTheme="majorHAnsi" w:cstheme="majorHAnsi"/>
          <w:highlight w:val="green"/>
        </w:rPr>
        <w:t>to reduce</w:t>
      </w:r>
      <w:r w:rsidRPr="001C34F2">
        <w:rPr>
          <w:rStyle w:val="StyleUnderline"/>
          <w:rFonts w:asciiTheme="majorHAnsi" w:hAnsiTheme="majorHAnsi" w:cstheme="majorHAnsi"/>
        </w:rPr>
        <w:t xml:space="preserve"> environmental </w:t>
      </w:r>
      <w:r w:rsidRPr="001C34F2">
        <w:rPr>
          <w:rStyle w:val="StyleUnderline"/>
          <w:rFonts w:asciiTheme="majorHAnsi" w:hAnsiTheme="majorHAnsi" w:cstheme="majorHAnsi"/>
          <w:highlight w:val="green"/>
        </w:rPr>
        <w:t xml:space="preserve">pollution </w:t>
      </w:r>
      <w:r w:rsidRPr="001C34F2">
        <w:rPr>
          <w:rStyle w:val="StyleUnderline"/>
          <w:rFonts w:asciiTheme="majorHAnsi" w:hAnsiTheme="majorHAnsi" w:cstheme="majorHAnsi"/>
        </w:rPr>
        <w:t xml:space="preserve">that comes with economic growth, </w:t>
      </w:r>
      <w:r w:rsidRPr="001C34F2">
        <w:rPr>
          <w:rStyle w:val="Emphasis"/>
          <w:rFonts w:asciiTheme="majorHAnsi" w:hAnsiTheme="majorHAnsi" w:cstheme="majorHAnsi"/>
          <w:highlight w:val="green"/>
        </w:rPr>
        <w:t>developing</w:t>
      </w:r>
      <w:r w:rsidRPr="001C34F2">
        <w:rPr>
          <w:rStyle w:val="StyleUnderline"/>
          <w:rFonts w:asciiTheme="majorHAnsi" w:hAnsiTheme="majorHAnsi" w:cstheme="majorHAnsi"/>
          <w:highlight w:val="green"/>
        </w:rPr>
        <w:t xml:space="preserve"> countries should give importance to R&amp;D</w:t>
      </w:r>
      <w:r w:rsidRPr="001C34F2">
        <w:rPr>
          <w:rStyle w:val="StyleUnderline"/>
          <w:rFonts w:asciiTheme="majorHAnsi" w:hAnsiTheme="majorHAnsi" w:cstheme="majorHAnsi"/>
        </w:rPr>
        <w:t xml:space="preserve"> activities and institutionalization of environmental awareness. An increase in environmental awareness is imperative and developing and developed countries must not forget the fact that the natural world of tomorrow will be created today.</w:t>
      </w:r>
      <w:r w:rsidRPr="001C34F2">
        <w:rPr>
          <w:rFonts w:asciiTheme="majorHAnsi" w:hAnsiTheme="majorHAnsi" w:cstheme="majorHAnsi"/>
          <w:sz w:val="16"/>
        </w:rPr>
        <w:t xml:space="preserve"> Also, </w:t>
      </w:r>
      <w:r w:rsidRPr="001C34F2">
        <w:rPr>
          <w:rStyle w:val="StyleUnderline"/>
          <w:rFonts w:asciiTheme="majorHAnsi" w:hAnsiTheme="majorHAnsi" w:cstheme="majorHAnsi"/>
        </w:rPr>
        <w:t xml:space="preserve">our findings show that </w:t>
      </w:r>
      <w:r w:rsidRPr="001C34F2">
        <w:rPr>
          <w:rStyle w:val="Emphasis"/>
          <w:rFonts w:asciiTheme="majorHAnsi" w:hAnsiTheme="majorHAnsi" w:cstheme="majorHAnsi"/>
        </w:rPr>
        <w:t>trade liberalization is not harmful for the environment</w:t>
      </w:r>
      <w:r w:rsidRPr="001C34F2">
        <w:rPr>
          <w:rStyle w:val="StyleUnderline"/>
          <w:rFonts w:asciiTheme="majorHAnsi" w:hAnsiTheme="majorHAnsi" w:cstheme="majorHAnsi"/>
        </w:rPr>
        <w:t xml:space="preserve"> in developed and developing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This means that the </w:t>
      </w:r>
      <w:r w:rsidRPr="001C34F2">
        <w:rPr>
          <w:rStyle w:val="StyleUnderline"/>
          <w:rFonts w:asciiTheme="majorHAnsi" w:hAnsiTheme="majorHAnsi" w:cstheme="majorHAnsi"/>
          <w:highlight w:val="green"/>
        </w:rPr>
        <w:t>increase of trade</w:t>
      </w:r>
      <w:r w:rsidRPr="001C34F2">
        <w:rPr>
          <w:rStyle w:val="StyleUnderline"/>
          <w:rFonts w:asciiTheme="majorHAnsi" w:hAnsiTheme="majorHAnsi" w:cstheme="majorHAnsi"/>
        </w:rPr>
        <w:t xml:space="preserve"> volume </w:t>
      </w:r>
      <w:r w:rsidRPr="001C34F2">
        <w:rPr>
          <w:rStyle w:val="Emphasis"/>
          <w:rFonts w:asciiTheme="majorHAnsi" w:hAnsiTheme="majorHAnsi" w:cstheme="majorHAnsi"/>
          <w:highlight w:val="green"/>
        </w:rPr>
        <w:t>will not produce</w:t>
      </w:r>
      <w:r w:rsidRPr="001C34F2">
        <w:rPr>
          <w:rStyle w:val="Emphasis"/>
          <w:rFonts w:asciiTheme="majorHAnsi" w:hAnsiTheme="majorHAnsi" w:cstheme="majorHAnsi"/>
        </w:rPr>
        <w:t xml:space="preserve"> more </w:t>
      </w:r>
      <w:r w:rsidRPr="001C34F2">
        <w:rPr>
          <w:rStyle w:val="Emphasis"/>
          <w:rFonts w:asciiTheme="majorHAnsi" w:hAnsiTheme="majorHAnsi" w:cstheme="majorHAnsi"/>
          <w:highlight w:val="green"/>
        </w:rPr>
        <w:t>carbon</w:t>
      </w:r>
      <w:r w:rsidRPr="001C34F2">
        <w:rPr>
          <w:rStyle w:val="Emphasis"/>
          <w:rFonts w:asciiTheme="majorHAnsi" w:hAnsiTheme="majorHAnsi" w:cstheme="majorHAnsi"/>
        </w:rPr>
        <w:t xml:space="preserve"> emissions</w:t>
      </w:r>
      <w:r w:rsidRPr="001C34F2">
        <w:rPr>
          <w:rFonts w:asciiTheme="majorHAnsi" w:hAnsiTheme="majorHAnsi" w:cstheme="majorHAnsi"/>
          <w:sz w:val="16"/>
        </w:rPr>
        <w:t xml:space="preserve">.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w:t>
      </w:r>
      <w:proofErr w:type="gramStart"/>
      <w:r w:rsidRPr="001C34F2">
        <w:rPr>
          <w:rFonts w:asciiTheme="majorHAnsi" w:hAnsiTheme="majorHAnsi" w:cstheme="majorHAnsi"/>
          <w:sz w:val="16"/>
        </w:rPr>
        <w:t>amount</w:t>
      </w:r>
      <w:proofErr w:type="gramEnd"/>
      <w:r w:rsidRPr="001C34F2">
        <w:rPr>
          <w:rFonts w:asciiTheme="majorHAnsi" w:hAnsiTheme="majorHAnsi" w:cstheme="majorHAnsi"/>
          <w:sz w:val="16"/>
        </w:rPr>
        <w:t xml:space="preserve"> of other pollutants.</w:t>
      </w:r>
    </w:p>
    <w:p w14:paraId="0F390AAA" w14:textId="77777777" w:rsidR="007B1749" w:rsidRPr="001C34F2" w:rsidRDefault="007B1749" w:rsidP="007B1749">
      <w:pPr>
        <w:pStyle w:val="Heading4"/>
        <w:rPr>
          <w:rFonts w:asciiTheme="majorHAnsi" w:hAnsiTheme="majorHAnsi" w:cstheme="majorHAnsi"/>
          <w:bCs w:val="0"/>
        </w:rPr>
      </w:pPr>
      <w:r w:rsidRPr="001C34F2">
        <w:rPr>
          <w:rFonts w:asciiTheme="majorHAnsi" w:hAnsiTheme="majorHAnsi" w:cstheme="majorHAnsi"/>
        </w:rPr>
        <w:t xml:space="preserve">It’s </w:t>
      </w:r>
      <w:r w:rsidRPr="001C34F2">
        <w:rPr>
          <w:rFonts w:asciiTheme="majorHAnsi" w:hAnsiTheme="majorHAnsi" w:cstheme="majorHAnsi"/>
          <w:u w:val="single"/>
        </w:rPr>
        <w:t>sustainable</w:t>
      </w:r>
      <w:r w:rsidRPr="001C34F2">
        <w:rPr>
          <w:rFonts w:asciiTheme="majorHAnsi" w:hAnsiTheme="majorHAnsi" w:cstheme="majorHAnsi"/>
        </w:rPr>
        <w:t xml:space="preserve"> – data proves we’re entering the </w:t>
      </w:r>
      <w:r w:rsidRPr="001C34F2">
        <w:rPr>
          <w:rFonts w:asciiTheme="majorHAnsi" w:hAnsiTheme="majorHAnsi" w:cstheme="majorHAnsi"/>
          <w:u w:val="single"/>
        </w:rPr>
        <w:t>golden age</w:t>
      </w:r>
    </w:p>
    <w:p w14:paraId="1A5AD754" w14:textId="77777777" w:rsidR="007B1749" w:rsidRPr="001C34F2" w:rsidRDefault="007B1749" w:rsidP="007B1749">
      <w:pPr>
        <w:rPr>
          <w:rFonts w:asciiTheme="majorHAnsi" w:hAnsiTheme="majorHAnsi" w:cstheme="majorHAnsi"/>
        </w:rPr>
      </w:pPr>
      <w:proofErr w:type="spellStart"/>
      <w:r w:rsidRPr="001C34F2">
        <w:rPr>
          <w:rFonts w:asciiTheme="majorHAnsi" w:hAnsiTheme="majorHAnsi" w:cstheme="majorHAnsi"/>
          <w:b/>
          <w:bCs/>
          <w:sz w:val="26"/>
        </w:rPr>
        <w:t>Hausfather</w:t>
      </w:r>
      <w:proofErr w:type="spellEnd"/>
      <w:r w:rsidRPr="001C34F2">
        <w:rPr>
          <w:rFonts w:asciiTheme="majorHAnsi" w:hAnsiTheme="majorHAnsi" w:cstheme="majorHAnsi"/>
          <w:b/>
          <w:bCs/>
          <w:sz w:val="26"/>
        </w:rPr>
        <w:t xml:space="preserve">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1C34F2">
        <w:rPr>
          <w:rFonts w:asciiTheme="majorHAnsi" w:hAnsiTheme="majorHAnsi" w:cstheme="majorHAnsi"/>
        </w:rPr>
        <w:t>Essess</w:t>
      </w:r>
      <w:proofErr w:type="spellEnd"/>
      <w:r w:rsidRPr="001C34F2">
        <w:rPr>
          <w:rFonts w:asciiTheme="majorHAnsi" w:hAnsiTheme="majorHAnsi" w:cstheme="maj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1C34F2">
        <w:rPr>
          <w:rFonts w:asciiTheme="majorHAnsi" w:hAnsiTheme="majorHAnsi" w:cstheme="majorHAnsi"/>
        </w:rPr>
        <w:t>masters</w:t>
      </w:r>
      <w:proofErr w:type="spellEnd"/>
      <w:r w:rsidRPr="001C34F2">
        <w:rPr>
          <w:rFonts w:asciiTheme="majorHAnsi" w:hAnsiTheme="majorHAnsi" w:cstheme="majorHAnsi"/>
        </w:rPr>
        <w:t xml:space="preserve">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A037481" w14:textId="77777777" w:rsidR="007B1749" w:rsidRPr="001C34F2" w:rsidRDefault="007B1749" w:rsidP="007B1749">
      <w:pPr>
        <w:rPr>
          <w:rFonts w:asciiTheme="majorHAnsi" w:hAnsiTheme="majorHAnsi" w:cstheme="majorHAnsi"/>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proofErr w:type="gramStart"/>
      <w:r w:rsidRPr="001C34F2">
        <w:rPr>
          <w:rFonts w:asciiTheme="majorHAnsi" w:hAnsiTheme="majorHAnsi" w:cstheme="majorHAnsi"/>
          <w:b/>
          <w:iCs/>
          <w:highlight w:val="green"/>
          <w:u w:val="single"/>
        </w:rPr>
        <w:t>absolutely decoupled</w:t>
      </w:r>
      <w:proofErr w:type="gramEnd"/>
      <w:r w:rsidRPr="001C34F2">
        <w:rPr>
          <w:rFonts w:asciiTheme="majorHAnsi" w:hAnsiTheme="majorHAnsi" w:cstheme="majorHAnsi"/>
          <w:sz w:val="16"/>
        </w:rPr>
        <w:t xml:space="preserve"> emissions from economic growth, both for terrestrial emissions (those within national borders) and consumption 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France, Spain, Poland, Romania, Netherlands, 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w:t>
      </w:r>
      <w:proofErr w:type="gramStart"/>
      <w:r w:rsidRPr="001C34F2">
        <w:rPr>
          <w:rFonts w:asciiTheme="majorHAnsi" w:hAnsiTheme="majorHAnsi" w:cstheme="majorHAnsi"/>
          <w:u w:val="single"/>
        </w:rPr>
        <w:t>amount</w:t>
      </w:r>
      <w:proofErr w:type="gramEnd"/>
      <w:r w:rsidRPr="001C34F2">
        <w:rPr>
          <w:rFonts w:asciiTheme="majorHAnsi" w:hAnsiTheme="majorHAnsi" w:cstheme="majorHAnsi"/>
          <w:u w:val="single"/>
        </w:rPr>
        <w:t xml:space="preserve">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1C34F2">
        <w:rPr>
          <w:rFonts w:asciiTheme="majorHAnsi" w:hAnsiTheme="majorHAnsi" w:cstheme="majorHAnsi"/>
          <w:sz w:val="16"/>
        </w:rPr>
        <w:t>pretty wide</w:t>
      </w:r>
      <w:proofErr w:type="gramEnd"/>
      <w:r w:rsidRPr="001C34F2">
        <w:rPr>
          <w:rFonts w:asciiTheme="majorHAnsi" w:hAnsiTheme="majorHAnsi" w:cstheme="maj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6FE1AFDC" w14:textId="77777777" w:rsidR="00EC4506" w:rsidRPr="009A583B" w:rsidRDefault="00EC4506" w:rsidP="00EC4506">
      <w:pPr>
        <w:pStyle w:val="Heading4"/>
        <w:rPr>
          <w:rFonts w:asciiTheme="majorHAnsi" w:hAnsiTheme="majorHAnsi" w:cstheme="majorHAnsi"/>
        </w:rPr>
      </w:pPr>
      <w:r w:rsidRPr="0029228A">
        <w:rPr>
          <w:rFonts w:asciiTheme="majorHAnsi" w:hAnsiTheme="majorHAnsi" w:cstheme="majorHAnsi"/>
        </w:rPr>
        <w:t xml:space="preserve">Transition </w:t>
      </w:r>
      <w:r>
        <w:rPr>
          <w:rFonts w:asciiTheme="majorHAnsi" w:hAnsiTheme="majorHAnsi" w:cstheme="majorHAnsi"/>
          <w:u w:val="single"/>
        </w:rPr>
        <w:t xml:space="preserve">is worse </w:t>
      </w:r>
      <w:r w:rsidRPr="0029228A">
        <w:rPr>
          <w:rFonts w:asciiTheme="majorHAnsi" w:hAnsiTheme="majorHAnsi" w:cstheme="majorHAnsi"/>
        </w:rPr>
        <w:t>for emissions</w:t>
      </w:r>
      <w:r>
        <w:rPr>
          <w:rFonts w:asciiTheme="majorHAnsi" w:hAnsiTheme="majorHAnsi" w:cstheme="majorHAnsi"/>
        </w:rPr>
        <w:t>–</w:t>
      </w:r>
      <w:r w:rsidRPr="009A583B">
        <w:rPr>
          <w:rFonts w:asciiTheme="majorHAnsi" w:hAnsiTheme="majorHAnsi" w:cstheme="majorHAnsi"/>
        </w:rPr>
        <w:t xml:space="preserve"> </w:t>
      </w:r>
      <w:r>
        <w:rPr>
          <w:rFonts w:asciiTheme="majorHAnsi" w:hAnsiTheme="majorHAnsi" w:cstheme="majorHAnsi"/>
        </w:rPr>
        <w:t xml:space="preserve">Socialist leaders value </w:t>
      </w:r>
      <w:r w:rsidRPr="009A583B">
        <w:rPr>
          <w:rFonts w:asciiTheme="majorHAnsi" w:hAnsiTheme="majorHAnsi" w:cstheme="majorHAnsi"/>
          <w:u w:val="single"/>
        </w:rPr>
        <w:t>victories over the environment</w:t>
      </w:r>
    </w:p>
    <w:p w14:paraId="4024710D" w14:textId="77777777" w:rsidR="00EC4506" w:rsidRPr="009A583B" w:rsidRDefault="00EC4506" w:rsidP="00EC4506">
      <w:pPr>
        <w:rPr>
          <w:rFonts w:asciiTheme="majorHAnsi" w:hAnsiTheme="majorHAnsi" w:cstheme="majorHAnsi"/>
        </w:rPr>
      </w:pPr>
      <w:r w:rsidRPr="001C34F2">
        <w:rPr>
          <w:rStyle w:val="Style13ptBold"/>
          <w:rFonts w:asciiTheme="majorHAnsi" w:hAnsiTheme="majorHAnsi" w:cstheme="majorHAnsi"/>
        </w:rPr>
        <w:t>Smith '19</w:t>
      </w:r>
      <w:r w:rsidRPr="001C34F2">
        <w:rPr>
          <w:rFonts w:asciiTheme="majorHAnsi" w:hAnsiTheme="majorHAnsi" w:cstheme="majorHAnsi"/>
        </w:rPr>
        <w:t xml:space="preserve"> [Noah; 4/5/19; Bloomberg Opinion columnist, former assistant professor of finance at Stony Brook University; "Dumping Capitalism Won’t Save the Planet," https://www.bloomberg.com/opinion/articles/2019-04-05/capitalism-is-more-likely-to-limit-climate-change-than-socialism]</w:t>
      </w:r>
      <w:r>
        <w:rPr>
          <w:rFonts w:asciiTheme="majorHAnsi" w:hAnsiTheme="majorHAnsi" w:cstheme="majorHAnsi"/>
        </w:rPr>
        <w:t xml:space="preserve"> Recut Jet</w:t>
      </w:r>
    </w:p>
    <w:p w14:paraId="5111C960" w14:textId="6F0EB8BE" w:rsidR="00EC4506" w:rsidRPr="001C34F2" w:rsidRDefault="00EC4506" w:rsidP="00EC4506">
      <w:pPr>
        <w:rPr>
          <w:rFonts w:asciiTheme="majorHAnsi" w:hAnsiTheme="majorHAnsi" w:cstheme="majorHAnsi"/>
          <w:u w:val="single"/>
        </w:rPr>
      </w:pPr>
      <w:r w:rsidRPr="001C34F2">
        <w:rPr>
          <w:rStyle w:val="StyleUnderline"/>
          <w:rFonts w:asciiTheme="majorHAnsi" w:hAnsiTheme="majorHAnsi" w:cstheme="majorHAnsi"/>
        </w:rPr>
        <w:t xml:space="preserve">It has become </w:t>
      </w:r>
      <w:r w:rsidRPr="001C34F2">
        <w:rPr>
          <w:rStyle w:val="Emphasis"/>
          <w:rFonts w:asciiTheme="majorHAnsi" w:hAnsiTheme="majorHAnsi" w:cstheme="majorHAnsi"/>
        </w:rPr>
        <w:t>fashionable</w:t>
      </w:r>
      <w:r w:rsidRPr="001C34F2">
        <w:rPr>
          <w:rFonts w:asciiTheme="majorHAnsi" w:hAnsiTheme="majorHAnsi" w:cstheme="majorHAnsi"/>
          <w:sz w:val="16"/>
        </w:rPr>
        <w:t xml:space="preserve"> on social media and </w:t>
      </w:r>
      <w:r w:rsidRPr="001C34F2">
        <w:rPr>
          <w:rStyle w:val="StyleUnderline"/>
          <w:rFonts w:asciiTheme="majorHAnsi" w:hAnsiTheme="majorHAnsi" w:cstheme="majorHAnsi"/>
        </w:rPr>
        <w:t xml:space="preserve">in certain publications to argue that </w:t>
      </w:r>
      <w:r w:rsidRPr="001C34F2">
        <w:rPr>
          <w:rStyle w:val="Emphasis"/>
          <w:rFonts w:asciiTheme="majorHAnsi" w:hAnsiTheme="majorHAnsi" w:cstheme="majorHAnsi"/>
        </w:rPr>
        <w:t>capitalism is killing the planet</w:t>
      </w:r>
      <w:r w:rsidRPr="001C34F2">
        <w:rPr>
          <w:rFonts w:asciiTheme="majorHAnsi" w:hAnsiTheme="majorHAnsi" w:cstheme="majorHAnsi"/>
          <w:sz w:val="16"/>
        </w:rPr>
        <w:t xml:space="preserve">. Even renowned investor Jeremy Grantham, hardly a radical, made that assertion last year.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basic idea</w:t>
      </w:r>
      <w:r w:rsidRPr="001C34F2">
        <w:rPr>
          <w:rStyle w:val="StyleUnderline"/>
          <w:rFonts w:asciiTheme="majorHAnsi" w:hAnsiTheme="majorHAnsi" w:cstheme="majorHAnsi"/>
        </w:rPr>
        <w:t xml:space="preserve"> is that the </w:t>
      </w:r>
      <w:r w:rsidRPr="001C34F2">
        <w:rPr>
          <w:rStyle w:val="Emphasis"/>
          <w:rFonts w:asciiTheme="majorHAnsi" w:hAnsiTheme="majorHAnsi" w:cstheme="majorHAnsi"/>
        </w:rPr>
        <w:t>profit motive</w:t>
      </w:r>
      <w:r w:rsidRPr="001C34F2">
        <w:rPr>
          <w:rStyle w:val="StyleUnderline"/>
          <w:rFonts w:asciiTheme="majorHAnsi" w:hAnsiTheme="majorHAnsi" w:cstheme="majorHAnsi"/>
        </w:rPr>
        <w:t xml:space="preserve"> drives the </w:t>
      </w:r>
      <w:r w:rsidRPr="001C34F2">
        <w:rPr>
          <w:rStyle w:val="Emphasis"/>
          <w:rFonts w:asciiTheme="majorHAnsi" w:hAnsiTheme="majorHAnsi" w:cstheme="majorHAnsi"/>
        </w:rPr>
        <w:t>private sector</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spew carbon</w:t>
      </w:r>
      <w:r w:rsidRPr="001C34F2">
        <w:rPr>
          <w:rFonts w:asciiTheme="majorHAnsi" w:hAnsiTheme="majorHAnsi" w:cstheme="majorHAnsi"/>
          <w:sz w:val="16"/>
        </w:rPr>
        <w:t xml:space="preserve"> into the air with reckless abandon. Though many economists and some climate activists believe that the problem is best addressed by modifying market incentives with a carbon tax, </w:t>
      </w:r>
      <w:r w:rsidRPr="001C34F2">
        <w:rPr>
          <w:rStyle w:val="StyleUnderline"/>
          <w:rFonts w:asciiTheme="majorHAnsi" w:hAnsiTheme="majorHAnsi" w:cstheme="majorHAnsi"/>
        </w:rPr>
        <w:t xml:space="preserve">many activists believe that the problem can’t be addressed </w:t>
      </w:r>
      <w:r w:rsidRPr="001C34F2">
        <w:rPr>
          <w:rStyle w:val="Emphasis"/>
          <w:rFonts w:asciiTheme="majorHAnsi" w:hAnsiTheme="majorHAnsi" w:cstheme="majorHAnsi"/>
        </w:rPr>
        <w:t>without rebuilding</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economy</w:t>
      </w:r>
      <w:r w:rsidRPr="001C34F2">
        <w:rPr>
          <w:rFonts w:asciiTheme="majorHAnsi" w:hAnsiTheme="majorHAnsi" w:cstheme="majorHAnsi"/>
          <w:sz w:val="16"/>
        </w:rPr>
        <w:t xml:space="preserve"> along centrally planned lines. </w:t>
      </w:r>
      <w:r w:rsidRPr="001C34F2">
        <w:rPr>
          <w:rStyle w:val="StyleUnderline"/>
          <w:rFonts w:asciiTheme="majorHAnsi" w:hAnsiTheme="majorHAnsi" w:cstheme="majorHAnsi"/>
        </w:rPr>
        <w:t>The climate threat is certainly dire</w:t>
      </w:r>
      <w:r w:rsidRPr="001C34F2">
        <w:rPr>
          <w:rFonts w:asciiTheme="majorHAnsi" w:hAnsiTheme="majorHAnsi" w:cstheme="majorHAnsi"/>
          <w:sz w:val="16"/>
        </w:rPr>
        <w:t xml:space="preserve">, and carbon taxes are unlikely to be enough to solve the problem. </w:t>
      </w:r>
      <w:r w:rsidRPr="001C34F2">
        <w:rPr>
          <w:rStyle w:val="StyleUnderline"/>
          <w:rFonts w:asciiTheme="majorHAnsi" w:hAnsiTheme="majorHAnsi" w:cstheme="majorHAnsi"/>
        </w:rPr>
        <w:t>But eco-socialism is</w:t>
      </w:r>
      <w:r w:rsidRPr="001C34F2">
        <w:rPr>
          <w:rFonts w:asciiTheme="majorHAnsi" w:hAnsiTheme="majorHAnsi" w:cstheme="majorHAnsi"/>
          <w:sz w:val="16"/>
        </w:rPr>
        <w:t xml:space="preserve"> probably </w:t>
      </w:r>
      <w:r w:rsidRPr="001C34F2">
        <w:rPr>
          <w:rStyle w:val="Emphasis"/>
          <w:rFonts w:asciiTheme="majorHAnsi" w:hAnsiTheme="majorHAnsi" w:cstheme="majorHAnsi"/>
        </w:rPr>
        <w:t>not</w:t>
      </w:r>
      <w:r w:rsidRPr="001C34F2">
        <w:rPr>
          <w:rStyle w:val="StyleUnderline"/>
          <w:rFonts w:asciiTheme="majorHAnsi" w:hAnsiTheme="majorHAnsi" w:cstheme="majorHAnsi"/>
        </w:rPr>
        <w:t xml:space="preserve"> going to be an </w:t>
      </w:r>
      <w:r w:rsidRPr="001C34F2">
        <w:rPr>
          <w:rStyle w:val="Emphasis"/>
          <w:rFonts w:asciiTheme="majorHAnsi" w:hAnsiTheme="majorHAnsi" w:cstheme="majorHAnsi"/>
        </w:rPr>
        <w:t>effective method</w:t>
      </w:r>
      <w:r w:rsidRPr="001C34F2">
        <w:rPr>
          <w:rStyle w:val="StyleUnderline"/>
          <w:rFonts w:asciiTheme="majorHAnsi" w:hAnsiTheme="majorHAnsi" w:cstheme="majorHAnsi"/>
        </w:rPr>
        <w:t xml:space="preserve"> of addressing that threat. </w:t>
      </w:r>
      <w:r w:rsidRPr="002E4AB9">
        <w:rPr>
          <w:rStyle w:val="Emphasis"/>
          <w:rFonts w:asciiTheme="majorHAnsi" w:hAnsiTheme="majorHAnsi" w:cstheme="majorHAnsi"/>
          <w:highlight w:val="green"/>
        </w:rPr>
        <w:t>Dismantling</w:t>
      </w:r>
      <w:r w:rsidRPr="002E4AB9">
        <w:rPr>
          <w:rStyle w:val="StyleUnderline"/>
          <w:rFonts w:asciiTheme="majorHAnsi" w:hAnsiTheme="majorHAnsi" w:cstheme="majorHAnsi"/>
          <w:highlight w:val="green"/>
        </w:rPr>
        <w:t xml:space="preserve"> an </w:t>
      </w:r>
      <w:r w:rsidRPr="002E4AB9">
        <w:rPr>
          <w:rStyle w:val="Emphasis"/>
          <w:rFonts w:asciiTheme="majorHAnsi" w:hAnsiTheme="majorHAnsi" w:cstheme="majorHAnsi"/>
          <w:highlight w:val="green"/>
        </w:rPr>
        <w:t>entire economic system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never easy</w:t>
      </w:r>
      <w:r w:rsidRPr="001C34F2">
        <w:rPr>
          <w:rStyle w:val="StyleUnderline"/>
          <w:rFonts w:asciiTheme="majorHAnsi" w:hAnsiTheme="majorHAnsi" w:cstheme="majorHAnsi"/>
        </w:rPr>
        <w:t xml:space="preserve">, and probably </w:t>
      </w:r>
      <w:r w:rsidRPr="002E4AB9">
        <w:rPr>
          <w:rStyle w:val="StyleUnderline"/>
          <w:rFonts w:asciiTheme="majorHAnsi" w:hAnsiTheme="majorHAnsi" w:cstheme="majorHAnsi"/>
          <w:highlight w:val="green"/>
        </w:rPr>
        <w:t xml:space="preserve">would </w:t>
      </w:r>
      <w:r w:rsidRPr="002E4AB9">
        <w:rPr>
          <w:rStyle w:val="Emphasis"/>
          <w:rFonts w:asciiTheme="majorHAnsi" w:hAnsiTheme="majorHAnsi" w:cstheme="majorHAnsi"/>
          <w:highlight w:val="green"/>
        </w:rPr>
        <w:t>touch off armed conflict</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major upheaval</w:t>
      </w:r>
      <w:r w:rsidRPr="001C34F2">
        <w:rPr>
          <w:rStyle w:val="StyleUnderline"/>
          <w:rFonts w:asciiTheme="majorHAnsi" w:hAnsiTheme="majorHAnsi" w:cstheme="majorHAnsi"/>
        </w:rPr>
        <w:t xml:space="preserve">. In the scramble </w:t>
      </w:r>
      <w:r w:rsidRPr="002E4AB9">
        <w:rPr>
          <w:rStyle w:val="StyleUnderline"/>
          <w:rFonts w:asciiTheme="majorHAnsi" w:hAnsiTheme="majorHAnsi" w:cstheme="majorHAnsi"/>
          <w:highlight w:val="green"/>
        </w:rPr>
        <w:t>to win</w:t>
      </w:r>
      <w:r w:rsidRPr="001C34F2">
        <w:rPr>
          <w:rStyle w:val="StyleUnderline"/>
          <w:rFonts w:asciiTheme="majorHAnsi" w:hAnsiTheme="majorHAnsi" w:cstheme="majorHAnsi"/>
        </w:rPr>
        <w:t xml:space="preserve"> those </w:t>
      </w:r>
      <w:r w:rsidRPr="002E4AB9">
        <w:rPr>
          <w:rStyle w:val="StyleUnderline"/>
          <w:rFonts w:asciiTheme="majorHAnsi" w:hAnsiTheme="majorHAnsi" w:cstheme="majorHAnsi"/>
          <w:highlight w:val="green"/>
        </w:rPr>
        <w:t>battles</w:t>
      </w:r>
      <w:r w:rsidRPr="001C34F2">
        <w:rPr>
          <w:rStyle w:val="StyleUnderline"/>
          <w:rFonts w:asciiTheme="majorHAnsi" w:hAnsiTheme="majorHAnsi" w:cstheme="majorHAnsi"/>
        </w:rPr>
        <w:t xml:space="preserve">, even the </w:t>
      </w:r>
      <w:r w:rsidRPr="002E4AB9">
        <w:rPr>
          <w:rStyle w:val="StyleUnderline"/>
          <w:rFonts w:asciiTheme="majorHAnsi" w:hAnsiTheme="majorHAnsi" w:cstheme="majorHAnsi"/>
          <w:highlight w:val="green"/>
        </w:rPr>
        <w:t>socialists would</w:t>
      </w:r>
      <w:r w:rsidRPr="001C34F2">
        <w:rPr>
          <w:rStyle w:val="StyleUnderline"/>
          <w:rFonts w:asciiTheme="majorHAnsi" w:hAnsiTheme="majorHAnsi" w:cstheme="majorHAnsi"/>
        </w:rPr>
        <w:t xml:space="preserve"> almost certainly </w:t>
      </w:r>
      <w:r w:rsidRPr="002E4AB9">
        <w:rPr>
          <w:rStyle w:val="StyleUnderline"/>
          <w:rFonts w:asciiTheme="majorHAnsi" w:hAnsiTheme="majorHAnsi" w:cstheme="majorHAnsi"/>
          <w:highlight w:val="green"/>
        </w:rPr>
        <w:t>abandon</w:t>
      </w:r>
      <w:r w:rsidRPr="001C34F2">
        <w:rPr>
          <w:rStyle w:val="StyleUnderline"/>
          <w:rFonts w:asciiTheme="majorHAnsi" w:hAnsiTheme="majorHAnsi" w:cstheme="majorHAnsi"/>
        </w:rPr>
        <w:t xml:space="preserve"> their </w:t>
      </w:r>
      <w:r w:rsidRPr="002E4AB9">
        <w:rPr>
          <w:rStyle w:val="StyleUnderline"/>
          <w:rFonts w:asciiTheme="majorHAnsi" w:hAnsiTheme="majorHAnsi" w:cstheme="majorHAnsi"/>
          <w:highlight w:val="green"/>
        </w:rPr>
        <w:t xml:space="preserve">limitation on </w:t>
      </w:r>
      <w:r w:rsidRPr="002E4AB9">
        <w:rPr>
          <w:rStyle w:val="Emphasis"/>
          <w:rFonts w:asciiTheme="majorHAnsi" w:hAnsiTheme="majorHAnsi" w:cstheme="majorHAnsi"/>
          <w:highlight w:val="green"/>
        </w:rPr>
        <w:t>fossil-fuel</w:t>
      </w:r>
      <w:r w:rsidRPr="001C34F2">
        <w:rPr>
          <w:rStyle w:val="Emphasis"/>
          <w:rFonts w:asciiTheme="majorHAnsi" w:hAnsiTheme="majorHAnsi" w:cstheme="majorHAnsi"/>
        </w:rPr>
        <w:t xml:space="preserve"> use</w:t>
      </w:r>
      <w:r w:rsidRPr="001C34F2">
        <w:rPr>
          <w:rFonts w:asciiTheme="majorHAnsi" w:hAnsiTheme="majorHAnsi" w:cstheme="majorHAnsi"/>
          <w:sz w:val="16"/>
        </w:rPr>
        <w:t xml:space="preserve"> — </w:t>
      </w:r>
      <w:r w:rsidRPr="001C34F2">
        <w:rPr>
          <w:rStyle w:val="StyleUnderline"/>
          <w:rFonts w:asciiTheme="majorHAnsi" w:hAnsiTheme="majorHAnsi" w:cstheme="majorHAnsi"/>
        </w:rPr>
        <w:t xml:space="preserve">either </w:t>
      </w:r>
      <w:r w:rsidRPr="002E4AB9">
        <w:rPr>
          <w:rStyle w:val="StyleUnderline"/>
          <w:rFonts w:asciiTheme="majorHAnsi" w:hAnsiTheme="majorHAnsi" w:cstheme="majorHAnsi"/>
          <w:highlight w:val="green"/>
        </w:rPr>
        <w:t xml:space="preserve">to support </w:t>
      </w:r>
      <w:r w:rsidRPr="002E4AB9">
        <w:rPr>
          <w:rStyle w:val="Emphasis"/>
          <w:rFonts w:asciiTheme="majorHAnsi" w:hAnsiTheme="majorHAnsi" w:cstheme="majorHAnsi"/>
          <w:highlight w:val="green"/>
        </w:rPr>
        <w:t>military efforts</w:t>
      </w:r>
      <w:r w:rsidRPr="002E4AB9">
        <w:rPr>
          <w:rStyle w:val="StyleUnderline"/>
          <w:rFonts w:asciiTheme="majorHAnsi" w:hAnsiTheme="majorHAnsi" w:cstheme="majorHAnsi"/>
          <w:highlight w:val="green"/>
        </w:rPr>
        <w:t>, or to keep the population</w:t>
      </w:r>
      <w:r w:rsidRPr="001C34F2">
        <w:rPr>
          <w:rStyle w:val="StyleUnderline"/>
          <w:rFonts w:asciiTheme="majorHAnsi" w:hAnsiTheme="majorHAnsi" w:cstheme="majorHAnsi"/>
        </w:rPr>
        <w:t xml:space="preserve"> </w:t>
      </w:r>
    </w:p>
    <w:p w14:paraId="01963B91" w14:textId="77777777" w:rsidR="00EC4506" w:rsidRPr="001C34F2" w:rsidRDefault="00EC4506" w:rsidP="007B1749">
      <w:pPr>
        <w:rPr>
          <w:rFonts w:asciiTheme="majorHAnsi" w:hAnsiTheme="majorHAnsi" w:cstheme="majorHAnsi"/>
          <w:sz w:val="16"/>
        </w:rPr>
      </w:pPr>
    </w:p>
    <w:bookmarkEnd w:id="0"/>
    <w:p w14:paraId="103BDC21" w14:textId="77777777" w:rsidR="007B1749" w:rsidRPr="001C34F2" w:rsidRDefault="007B1749" w:rsidP="007B1749">
      <w:pPr>
        <w:pStyle w:val="Heading3"/>
        <w:rPr>
          <w:rFonts w:asciiTheme="majorHAnsi" w:hAnsiTheme="majorHAnsi" w:cstheme="majorHAnsi"/>
        </w:rPr>
      </w:pPr>
      <w:r w:rsidRPr="001C34F2">
        <w:rPr>
          <w:rFonts w:asciiTheme="majorHAnsi" w:hAnsiTheme="majorHAnsi" w:cstheme="majorHAnsi"/>
        </w:rPr>
        <w:t>1NC – Poverty</w:t>
      </w:r>
    </w:p>
    <w:p w14:paraId="30CE7F4D" w14:textId="326756EB" w:rsidR="007B1749" w:rsidRPr="001C34F2" w:rsidRDefault="007B1749" w:rsidP="007B1749">
      <w:pPr>
        <w:pStyle w:val="Heading4"/>
        <w:rPr>
          <w:rFonts w:asciiTheme="majorHAnsi" w:hAnsiTheme="majorHAnsi" w:cstheme="majorHAnsi"/>
        </w:rPr>
      </w:pPr>
      <w:r w:rsidRPr="001C34F2">
        <w:rPr>
          <w:rFonts w:asciiTheme="majorHAnsi" w:hAnsiTheme="majorHAnsi" w:cstheme="majorHAnsi"/>
        </w:rPr>
        <w:t xml:space="preserve">Perceived status threats trigger </w:t>
      </w:r>
      <w:r w:rsidRPr="001C34F2">
        <w:rPr>
          <w:rFonts w:asciiTheme="majorHAnsi" w:hAnsiTheme="majorHAnsi" w:cstheme="majorHAnsi"/>
          <w:u w:val="single"/>
        </w:rPr>
        <w:t>psychological predispositions</w:t>
      </w:r>
      <w:r w:rsidRPr="001C34F2">
        <w:rPr>
          <w:rFonts w:asciiTheme="majorHAnsi" w:hAnsiTheme="majorHAnsi" w:cstheme="majorHAnsi"/>
        </w:rPr>
        <w:t xml:space="preserve"> that</w:t>
      </w:r>
      <w:r w:rsidRPr="001C34F2">
        <w:rPr>
          <w:rFonts w:asciiTheme="majorHAnsi" w:hAnsiTheme="majorHAnsi" w:cstheme="majorHAnsi"/>
          <w:u w:val="single"/>
        </w:rPr>
        <w:t xml:space="preserve"> favor authoritarianism</w:t>
      </w:r>
      <w:r w:rsidRPr="001C34F2">
        <w:rPr>
          <w:rFonts w:asciiTheme="majorHAnsi" w:hAnsiTheme="majorHAnsi" w:cstheme="majorHAnsi"/>
        </w:rPr>
        <w:t xml:space="preserve"> – leads to </w:t>
      </w:r>
      <w:r w:rsidRPr="001C34F2">
        <w:rPr>
          <w:rFonts w:asciiTheme="majorHAnsi" w:hAnsiTheme="majorHAnsi" w:cstheme="majorHAnsi"/>
          <w:u w:val="single"/>
        </w:rPr>
        <w:t>extremism</w:t>
      </w:r>
      <w:r w:rsidRPr="001C34F2">
        <w:rPr>
          <w:rFonts w:asciiTheme="majorHAnsi" w:hAnsiTheme="majorHAnsi" w:cstheme="majorHAnsi"/>
        </w:rPr>
        <w:t xml:space="preserve"> and </w:t>
      </w:r>
      <w:r w:rsidRPr="001C34F2">
        <w:rPr>
          <w:rFonts w:asciiTheme="majorHAnsi" w:hAnsiTheme="majorHAnsi" w:cstheme="majorHAnsi"/>
          <w:u w:val="single"/>
        </w:rPr>
        <w:t>far right backlash</w:t>
      </w:r>
      <w:r w:rsidRPr="001C34F2">
        <w:rPr>
          <w:rFonts w:asciiTheme="majorHAnsi" w:hAnsiTheme="majorHAnsi" w:cstheme="majorHAnsi"/>
        </w:rPr>
        <w:t xml:space="preserve">  </w:t>
      </w:r>
    </w:p>
    <w:p w14:paraId="7CF66A30" w14:textId="77777777" w:rsidR="007B1749" w:rsidRPr="001C34F2" w:rsidRDefault="007B1749" w:rsidP="007B1749">
      <w:pPr>
        <w:rPr>
          <w:rFonts w:asciiTheme="majorHAnsi" w:hAnsiTheme="majorHAnsi" w:cstheme="majorHAnsi"/>
          <w:sz w:val="16"/>
        </w:rPr>
      </w:pPr>
      <w:r w:rsidRPr="001C34F2">
        <w:rPr>
          <w:rStyle w:val="Style13ptBold"/>
          <w:rFonts w:asciiTheme="majorHAnsi" w:hAnsiTheme="majorHAnsi" w:cstheme="majorHAnsi"/>
        </w:rPr>
        <w:t>Stenner and Stern 21</w:t>
      </w:r>
      <w:r w:rsidRPr="001C34F2">
        <w:rPr>
          <w:rFonts w:asciiTheme="majorHAnsi" w:hAnsiTheme="majorHAnsi" w:cstheme="majorHAnsi"/>
          <w:sz w:val="16"/>
        </w:rPr>
        <w:t xml:space="preserve"> </w:t>
      </w:r>
      <w:r w:rsidRPr="001C34F2">
        <w:rPr>
          <w:rFonts w:asciiTheme="majorHAnsi" w:hAnsiTheme="majorHAnsi" w:cstheme="majorHAnsi"/>
        </w:rPr>
        <w:t>[Karen Stenner and Jessica Stern, 2/11/21, Foreign Policy, "how to live with authoritarians," https://foreignpolicy.com/2021/02/11/capitol-insurrection-trump-authoritarianism-psychology-innate-fear-envy-change-diversity-populism/, mm] Recut Jet</w:t>
      </w:r>
    </w:p>
    <w:p w14:paraId="14549CA4" w14:textId="77777777" w:rsidR="007B1749" w:rsidRPr="001C34F2" w:rsidRDefault="007B1749" w:rsidP="007B1749">
      <w:pPr>
        <w:rPr>
          <w:rFonts w:asciiTheme="majorHAnsi" w:hAnsiTheme="majorHAnsi" w:cstheme="majorHAnsi"/>
          <w:sz w:val="14"/>
        </w:rPr>
      </w:pPr>
      <w:r w:rsidRPr="001C34F2">
        <w:rPr>
          <w:rStyle w:val="StyleUnderline"/>
          <w:rFonts w:asciiTheme="majorHAnsi" w:hAnsiTheme="majorHAnsi" w:cstheme="majorHAnsi"/>
        </w:rPr>
        <w:t>Even after the</w:t>
      </w:r>
      <w:r w:rsidRPr="001C34F2">
        <w:rPr>
          <w:rFonts w:asciiTheme="majorHAnsi" w:hAnsiTheme="majorHAnsi" w:cstheme="majorHAnsi"/>
          <w:sz w:val="14"/>
        </w:rPr>
        <w:t xml:space="preserve"> Jan. 6 </w:t>
      </w:r>
      <w:r w:rsidRPr="001C34F2">
        <w:rPr>
          <w:rStyle w:val="StyleUnderline"/>
          <w:rFonts w:asciiTheme="majorHAnsi" w:hAnsiTheme="majorHAnsi" w:cstheme="majorHAnsi"/>
        </w:rPr>
        <w:t>insurrection</w:t>
      </w:r>
      <w:r w:rsidRPr="001C34F2">
        <w:rPr>
          <w:rFonts w:asciiTheme="majorHAnsi" w:hAnsiTheme="majorHAnsi" w:cstheme="majorHAnsi"/>
          <w:sz w:val="14"/>
        </w:rPr>
        <w:t xml:space="preserve"> at the U.S. Capitol, </w:t>
      </w:r>
      <w:r w:rsidRPr="001C34F2">
        <w:rPr>
          <w:rStyle w:val="StyleUnderline"/>
          <w:rFonts w:asciiTheme="majorHAnsi" w:hAnsiTheme="majorHAnsi" w:cstheme="majorHAnsi"/>
        </w:rPr>
        <w:t>60 percent of Republican</w:t>
      </w:r>
      <w:r w:rsidRPr="001C34F2">
        <w:rPr>
          <w:rFonts w:asciiTheme="majorHAnsi" w:hAnsiTheme="majorHAnsi" w:cstheme="majorHAnsi"/>
          <w:sz w:val="14"/>
        </w:rPr>
        <w:t xml:space="preserve"> and Republican-leaning </w:t>
      </w:r>
      <w:r w:rsidRPr="001C34F2">
        <w:rPr>
          <w:rStyle w:val="StyleUnderline"/>
          <w:rFonts w:asciiTheme="majorHAnsi" w:hAnsiTheme="majorHAnsi" w:cstheme="majorHAnsi"/>
        </w:rPr>
        <w:t>voters</w:t>
      </w:r>
      <w:r w:rsidRPr="001C34F2">
        <w:rPr>
          <w:rFonts w:asciiTheme="majorHAnsi" w:hAnsiTheme="majorHAnsi" w:cstheme="majorHAnsi"/>
          <w:sz w:val="14"/>
        </w:rPr>
        <w:t xml:space="preserve"> </w:t>
      </w:r>
      <w:r w:rsidRPr="001C34F2">
        <w:rPr>
          <w:rStyle w:val="StyleUnderline"/>
          <w:rFonts w:asciiTheme="majorHAnsi" w:hAnsiTheme="majorHAnsi" w:cstheme="majorHAnsi"/>
        </w:rPr>
        <w:t>still approved of</w:t>
      </w:r>
      <w:r w:rsidRPr="001C34F2">
        <w:rPr>
          <w:rFonts w:asciiTheme="majorHAnsi" w:hAnsiTheme="majorHAnsi" w:cstheme="majorHAnsi"/>
          <w:sz w:val="14"/>
        </w:rPr>
        <w:t xml:space="preserve"> Donald </w:t>
      </w:r>
      <w:r w:rsidRPr="001C34F2">
        <w:rPr>
          <w:rStyle w:val="StyleUnderline"/>
          <w:rFonts w:asciiTheme="majorHAnsi" w:hAnsiTheme="majorHAnsi" w:cstheme="majorHAnsi"/>
        </w:rPr>
        <w:t>Trump's</w:t>
      </w:r>
      <w:r w:rsidRPr="001C34F2">
        <w:rPr>
          <w:rFonts w:asciiTheme="majorHAnsi" w:hAnsiTheme="majorHAnsi" w:cstheme="majorHAnsi"/>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C34F2">
        <w:rPr>
          <w:rFonts w:asciiTheme="majorHAnsi" w:hAnsiTheme="majorHAnsi" w:cstheme="majorHAnsi"/>
          <w:sz w:val="14"/>
        </w:rPr>
        <w:t>blunderous</w:t>
      </w:r>
      <w:proofErr w:type="spellEnd"/>
      <w:r w:rsidRPr="001C34F2">
        <w:rPr>
          <w:rFonts w:asciiTheme="majorHAnsi" w:hAnsiTheme="majorHAnsi" w:cstheme="majorHAnsi"/>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1C34F2">
        <w:rPr>
          <w:rStyle w:val="StyleUnderline"/>
          <w:rFonts w:asciiTheme="majorHAnsi" w:hAnsiTheme="majorHAnsi" w:cstheme="majorHAnsi"/>
        </w:rPr>
        <w:t>Growing evidence suggests</w:t>
      </w:r>
      <w:r w:rsidRPr="001C34F2">
        <w:rPr>
          <w:rFonts w:asciiTheme="majorHAnsi" w:hAnsiTheme="majorHAnsi" w:cstheme="majorHAnsi"/>
          <w:sz w:val="14"/>
        </w:rPr>
        <w:t xml:space="preserve"> </w:t>
      </w:r>
      <w:r w:rsidRPr="001C34F2">
        <w:rPr>
          <w:rStyle w:val="StyleUnderline"/>
          <w:rFonts w:asciiTheme="majorHAnsi" w:hAnsiTheme="majorHAnsi" w:cstheme="majorHAnsi"/>
        </w:rPr>
        <w:t>that</w:t>
      </w:r>
      <w:r w:rsidRPr="001C34F2">
        <w:rPr>
          <w:rFonts w:asciiTheme="majorHAnsi" w:hAnsiTheme="majorHAnsi" w:cstheme="majorHAnsi"/>
          <w:sz w:val="14"/>
        </w:rPr>
        <w:t xml:space="preserve"> Trumpism and </w:t>
      </w:r>
      <w:r w:rsidRPr="001C34F2">
        <w:rPr>
          <w:rStyle w:val="StyleUnderline"/>
          <w:rFonts w:asciiTheme="majorHAnsi" w:hAnsiTheme="majorHAnsi" w:cstheme="majorHAnsi"/>
        </w:rPr>
        <w:t>right-wing populist movements</w:t>
      </w:r>
      <w:r w:rsidRPr="001C34F2">
        <w:rPr>
          <w:rFonts w:asciiTheme="majorHAnsi" w:hAnsiTheme="majorHAnsi" w:cstheme="majorHAnsi"/>
          <w:sz w:val="14"/>
        </w:rPr>
        <w:t xml:space="preserve"> like it </w:t>
      </w:r>
      <w:r w:rsidRPr="001C34F2">
        <w:rPr>
          <w:rStyle w:val="StyleUnderline"/>
          <w:rFonts w:asciiTheme="majorHAnsi" w:hAnsiTheme="majorHAnsi" w:cstheme="majorHAnsi"/>
        </w:rPr>
        <w:t>must prompt a serious reckoning</w:t>
      </w:r>
      <w:r w:rsidRPr="001C34F2">
        <w:rPr>
          <w:rFonts w:asciiTheme="majorHAnsi" w:hAnsiTheme="majorHAnsi" w:cstheme="majorHAnsi"/>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C34F2">
        <w:rPr>
          <w:rStyle w:val="StyleUnderline"/>
          <w:rFonts w:asciiTheme="majorHAnsi" w:hAnsiTheme="majorHAnsi" w:cstheme="majorHAnsi"/>
          <w:highlight w:val="green"/>
        </w:rPr>
        <w:t xml:space="preserve">decades of cross-national </w:t>
      </w:r>
      <w:r w:rsidRPr="001C34F2">
        <w:rPr>
          <w:rStyle w:val="StyleUnderline"/>
          <w:rFonts w:asciiTheme="majorHAnsi" w:hAnsiTheme="majorHAnsi" w:cstheme="majorHAnsi"/>
        </w:rPr>
        <w:t xml:space="preserve">empirical </w:t>
      </w:r>
      <w:r w:rsidRPr="001C34F2">
        <w:rPr>
          <w:rStyle w:val="StyleUnderline"/>
          <w:rFonts w:asciiTheme="majorHAnsi" w:hAnsiTheme="majorHAnsi" w:cstheme="majorHAnsi"/>
          <w:highlight w:val="green"/>
        </w:rPr>
        <w:t>research show that</w:t>
      </w:r>
      <w:r w:rsidRPr="001C34F2">
        <w:rPr>
          <w:rFonts w:asciiTheme="majorHAnsi" w:hAnsiTheme="majorHAnsi" w:cstheme="majorHAnsi"/>
          <w:sz w:val="14"/>
        </w:rPr>
        <w:t xml:space="preserve"> feelings and </w:t>
      </w:r>
      <w:r w:rsidRPr="001C34F2">
        <w:rPr>
          <w:rStyle w:val="Emphasis"/>
          <w:rFonts w:asciiTheme="majorHAnsi" w:hAnsiTheme="majorHAnsi" w:cstheme="majorHAnsi"/>
          <w:highlight w:val="green"/>
        </w:rPr>
        <w:t>perceptions of sociocultural threat</w:t>
      </w:r>
      <w:r w:rsidRPr="001C34F2">
        <w:rPr>
          <w:rStyle w:val="StyleUnderline"/>
          <w:rFonts w:asciiTheme="majorHAnsi" w:hAnsiTheme="majorHAnsi" w:cstheme="majorHAnsi"/>
          <w:highlight w:val="green"/>
        </w:rPr>
        <w:t xml:space="preserve"> are </w:t>
      </w:r>
      <w:r w:rsidRPr="001C34F2">
        <w:rPr>
          <w:rStyle w:val="StyleUnderline"/>
          <w:rFonts w:asciiTheme="majorHAnsi" w:hAnsiTheme="majorHAnsi" w:cstheme="majorHAnsi"/>
        </w:rPr>
        <w:t>the</w:t>
      </w:r>
      <w:r w:rsidRPr="001C34F2">
        <w:rPr>
          <w:rFonts w:asciiTheme="majorHAnsi" w:hAnsiTheme="majorHAnsi" w:cstheme="majorHAnsi"/>
          <w:sz w:val="14"/>
        </w:rPr>
        <w:t xml:space="preserve"> principal </w:t>
      </w:r>
      <w:r w:rsidRPr="001C34F2">
        <w:rPr>
          <w:rStyle w:val="Emphasis"/>
          <w:rFonts w:asciiTheme="majorHAnsi" w:hAnsiTheme="majorHAnsi" w:cstheme="majorHAnsi"/>
          <w:highlight w:val="green"/>
        </w:rPr>
        <w:t>drivers of surging authoritarian sentiment</w:t>
      </w:r>
      <w:r w:rsidRPr="001C34F2">
        <w:rPr>
          <w:rStyle w:val="Emphasis"/>
          <w:rFonts w:asciiTheme="majorHAnsi" w:hAnsiTheme="majorHAnsi" w:cstheme="majorHAnsi"/>
        </w:rPr>
        <w:t xml:space="preserve"> </w:t>
      </w:r>
      <w:r w:rsidRPr="001C34F2">
        <w:rPr>
          <w:rStyle w:val="StyleUnderline"/>
          <w:rFonts w:asciiTheme="majorHAnsi" w:hAnsiTheme="majorHAnsi" w:cstheme="majorHAnsi"/>
        </w:rPr>
        <w:t xml:space="preserve">among the electorate and the demagoguery that </w:t>
      </w:r>
      <w:proofErr w:type="gramStart"/>
      <w:r w:rsidRPr="001C34F2">
        <w:rPr>
          <w:rStyle w:val="StyleUnderline"/>
          <w:rFonts w:asciiTheme="majorHAnsi" w:hAnsiTheme="majorHAnsi" w:cstheme="majorHAnsi"/>
        </w:rPr>
        <w:t>rises up</w:t>
      </w:r>
      <w:proofErr w:type="gramEnd"/>
      <w:r w:rsidRPr="001C34F2">
        <w:rPr>
          <w:rStyle w:val="StyleUnderline"/>
          <w:rFonts w:asciiTheme="majorHAnsi" w:hAnsiTheme="majorHAnsi" w:cstheme="majorHAnsi"/>
        </w:rPr>
        <w:t xml:space="preserve"> to service it.</w:t>
      </w:r>
      <w:r w:rsidRPr="001C34F2">
        <w:rPr>
          <w:rFonts w:asciiTheme="majorHAnsi" w:hAnsiTheme="majorHAnsi" w:cstheme="majorHAnsi"/>
          <w:sz w:val="14"/>
        </w:rPr>
        <w:t xml:space="preserve"> In a modern, multicultural society, certain citizens simply become overwhelmed by growing complexity and rapid change. </w:t>
      </w:r>
      <w:r w:rsidRPr="001C34F2">
        <w:rPr>
          <w:rStyle w:val="StyleUnderline"/>
          <w:rFonts w:asciiTheme="majorHAnsi" w:hAnsiTheme="majorHAnsi" w:cstheme="majorHAnsi"/>
        </w:rPr>
        <w:t>These individuals fear a loss of their social order</w:t>
      </w:r>
      <w:r w:rsidRPr="001C34F2">
        <w:rPr>
          <w:rFonts w:asciiTheme="majorHAnsi" w:hAnsiTheme="majorHAnsi" w:cstheme="majorHAnsi"/>
          <w:sz w:val="14"/>
        </w:rPr>
        <w:t xml:space="preserve">, status, and familiar way of life. Whether rational or not, this trepidation provokes intolerance of threats to the collective order, in which they are unusually invested. </w:t>
      </w:r>
      <w:r w:rsidRPr="001C34F2">
        <w:rPr>
          <w:rStyle w:val="StyleUnderline"/>
          <w:rFonts w:asciiTheme="majorHAnsi" w:hAnsiTheme="majorHAnsi" w:cstheme="majorHAnsi"/>
        </w:rPr>
        <w:t>Trump's support,</w:t>
      </w:r>
      <w:r w:rsidRPr="001C34F2">
        <w:rPr>
          <w:rFonts w:asciiTheme="majorHAnsi" w:hAnsiTheme="majorHAnsi" w:cstheme="majorHAnsi"/>
          <w:sz w:val="14"/>
        </w:rPr>
        <w:t xml:space="preserve"> then, </w:t>
      </w:r>
      <w:r w:rsidRPr="001C34F2">
        <w:rPr>
          <w:rStyle w:val="StyleUnderline"/>
          <w:rFonts w:asciiTheme="majorHAnsi" w:hAnsiTheme="majorHAnsi" w:cstheme="majorHAnsi"/>
        </w:rPr>
        <w:t>is derived</w:t>
      </w:r>
      <w:r w:rsidRPr="001C34F2">
        <w:rPr>
          <w:rFonts w:asciiTheme="majorHAnsi" w:hAnsiTheme="majorHAnsi" w:cstheme="majorHAnsi"/>
          <w:sz w:val="14"/>
        </w:rPr>
        <w:t xml:space="preserve"> in large part </w:t>
      </w:r>
      <w:r w:rsidRPr="001C34F2">
        <w:rPr>
          <w:rStyle w:val="StyleUnderline"/>
          <w:rFonts w:asciiTheme="majorHAnsi" w:hAnsiTheme="majorHAnsi" w:cstheme="majorHAnsi"/>
        </w:rPr>
        <w:t xml:space="preserve">from those who believe he </w:t>
      </w:r>
      <w:r w:rsidRPr="001C34F2">
        <w:rPr>
          <w:rFonts w:asciiTheme="majorHAnsi" w:hAnsiTheme="majorHAnsi" w:cstheme="majorHAnsi"/>
          <w:sz w:val="14"/>
        </w:rPr>
        <w:t xml:space="preserve">understands and </w:t>
      </w:r>
      <w:r w:rsidRPr="001C34F2">
        <w:rPr>
          <w:rStyle w:val="StyleUnderline"/>
          <w:rFonts w:asciiTheme="majorHAnsi" w:hAnsiTheme="majorHAnsi" w:cstheme="majorHAnsi"/>
        </w:rPr>
        <w:t>speaks to these</w:t>
      </w:r>
      <w:r w:rsidRPr="001C34F2">
        <w:rPr>
          <w:rFonts w:asciiTheme="majorHAnsi" w:hAnsiTheme="majorHAnsi" w:cstheme="majorHAnsi"/>
          <w:sz w:val="14"/>
        </w:rPr>
        <w:t xml:space="preserve"> kinds of </w:t>
      </w:r>
      <w:r w:rsidRPr="001C34F2">
        <w:rPr>
          <w:rStyle w:val="StyleUnderline"/>
          <w:rFonts w:asciiTheme="majorHAnsi" w:hAnsiTheme="majorHAnsi" w:cstheme="majorHAnsi"/>
        </w:rPr>
        <w:t>fears</w:t>
      </w:r>
      <w:r w:rsidRPr="001C34F2">
        <w:rPr>
          <w:rFonts w:asciiTheme="majorHAnsi" w:hAnsiTheme="majorHAnsi" w:cstheme="majorHAnsi"/>
          <w:sz w:val="14"/>
        </w:rPr>
        <w:t xml:space="preserve">. </w:t>
      </w:r>
      <w:r w:rsidRPr="001C34F2">
        <w:rPr>
          <w:rStyle w:val="StyleUnderline"/>
          <w:rFonts w:asciiTheme="majorHAnsi" w:hAnsiTheme="majorHAnsi" w:cstheme="majorHAnsi"/>
        </w:rPr>
        <w:t>This finding is not meant to excuse Trump</w:t>
      </w:r>
      <w:r w:rsidRPr="001C34F2">
        <w:rPr>
          <w:rFonts w:asciiTheme="majorHAnsi" w:hAnsiTheme="majorHAnsi" w:cstheme="majorHAnsi"/>
          <w:sz w:val="14"/>
        </w:rPr>
        <w:t xml:space="preserve">, the overt racism of many of his supporters, nor the very real harm they have caused. </w:t>
      </w:r>
      <w:r w:rsidRPr="001C34F2">
        <w:rPr>
          <w:rStyle w:val="StyleUnderline"/>
          <w:rFonts w:asciiTheme="majorHAnsi" w:hAnsiTheme="majorHAnsi" w:cstheme="majorHAnsi"/>
        </w:rPr>
        <w:t>It is simply derived from decades of research</w:t>
      </w:r>
      <w:r w:rsidRPr="001C34F2">
        <w:rPr>
          <w:rFonts w:asciiTheme="majorHAnsi" w:hAnsiTheme="majorHAnsi" w:cstheme="majorHAnsi"/>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1C34F2">
        <w:rPr>
          <w:rStyle w:val="StyleUnderline"/>
          <w:rFonts w:asciiTheme="majorHAnsi" w:hAnsiTheme="majorHAnsi" w:cstheme="majorHAnsi"/>
          <w:highlight w:val="green"/>
        </w:rPr>
        <w:t>Authoritarianism is</w:t>
      </w:r>
      <w:r w:rsidRPr="001C34F2">
        <w:rPr>
          <w:rStyle w:val="StyleUnderline"/>
          <w:rFonts w:asciiTheme="majorHAnsi" w:hAnsiTheme="majorHAnsi" w:cstheme="majorHAnsi"/>
        </w:rPr>
        <w:t xml:space="preserve"> also </w:t>
      </w:r>
      <w:r w:rsidRPr="001C34F2">
        <w:rPr>
          <w:rStyle w:val="StyleUnderline"/>
          <w:rFonts w:asciiTheme="majorHAnsi" w:hAnsiTheme="majorHAnsi" w:cstheme="majorHAnsi"/>
          <w:highlight w:val="green"/>
        </w:rPr>
        <w:t>associated with</w:t>
      </w:r>
      <w:r w:rsidRPr="001C34F2">
        <w:rPr>
          <w:rStyle w:val="StyleUnderline"/>
          <w:rFonts w:asciiTheme="majorHAnsi" w:hAnsiTheme="majorHAnsi" w:cstheme="majorHAnsi"/>
        </w:rPr>
        <w:t xml:space="preserve"> some </w:t>
      </w:r>
      <w:r w:rsidRPr="001C34F2">
        <w:rPr>
          <w:rStyle w:val="Emphasis"/>
          <w:rFonts w:asciiTheme="majorHAnsi" w:hAnsiTheme="majorHAnsi" w:cstheme="majorHAnsi"/>
          <w:highlight w:val="green"/>
        </w:rPr>
        <w:t>cognitive limitations</w:t>
      </w:r>
      <w:r w:rsidRPr="001C34F2">
        <w:rPr>
          <w:rStyle w:val="StyleUnderline"/>
          <w:rFonts w:asciiTheme="majorHAnsi" w:hAnsiTheme="majorHAnsi" w:cstheme="majorHAnsi"/>
        </w:rPr>
        <w:t>. Comparative data suggests that the United States may be</w:t>
      </w:r>
      <w:r w:rsidRPr="001C34F2">
        <w:rPr>
          <w:rFonts w:asciiTheme="majorHAnsi" w:hAnsiTheme="majorHAnsi" w:cstheme="majorHAnsi"/>
          <w:sz w:val="14"/>
        </w:rPr>
        <w:t xml:space="preserve"> somewhat </w:t>
      </w:r>
      <w:r w:rsidRPr="001C34F2">
        <w:rPr>
          <w:rStyle w:val="StyleUnderline"/>
          <w:rFonts w:asciiTheme="majorHAnsi" w:hAnsiTheme="majorHAnsi" w:cstheme="majorHAnsi"/>
        </w:rPr>
        <w:t>overstocked with authoritarians</w:t>
      </w:r>
      <w:r w:rsidRPr="001C34F2">
        <w:rPr>
          <w:rFonts w:asciiTheme="majorHAnsi" w:hAnsiTheme="majorHAnsi" w:cstheme="majorHAnsi"/>
          <w:sz w:val="14"/>
        </w:rPr>
        <w:t>, though they may simply be more easily identifiable in the country's high-arousal political environment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This predisposition to favor </w:t>
      </w:r>
      <w:r w:rsidRPr="001C34F2">
        <w:rPr>
          <w:rStyle w:val="StyleUnderline"/>
          <w:rFonts w:asciiTheme="majorHAnsi" w:hAnsiTheme="majorHAnsi" w:cstheme="majorHAnsi"/>
        </w:rPr>
        <w:t xml:space="preserve">oneness and sameness exists on a spectrum, from very low to very high </w:t>
      </w:r>
      <w:r w:rsidRPr="001C34F2">
        <w:rPr>
          <w:rStyle w:val="StyleUnderline"/>
          <w:rFonts w:asciiTheme="majorHAnsi" w:hAnsiTheme="majorHAnsi" w:cstheme="majorHAnsi"/>
          <w:highlight w:val="green"/>
        </w:rPr>
        <w:t>authoritarianism</w:t>
      </w:r>
      <w:r w:rsidRPr="001C34F2">
        <w:rPr>
          <w:rStyle w:val="StyleUnderline"/>
          <w:rFonts w:asciiTheme="majorHAnsi" w:hAnsiTheme="majorHAnsi" w:cstheme="majorHAnsi"/>
        </w:rPr>
        <w:t>. Importantly, the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predisposition</w:t>
      </w:r>
      <w:r w:rsidRPr="001C34F2">
        <w:rPr>
          <w:rStyle w:val="StyleUnderline"/>
          <w:rFonts w:asciiTheme="majorHAnsi" w:hAnsiTheme="majorHAnsi" w:cstheme="majorHAnsi"/>
          <w:highlight w:val="green"/>
        </w:rPr>
        <w:t xml:space="preserve"> which is</w:t>
      </w:r>
      <w:r w:rsidRPr="001C34F2">
        <w:rPr>
          <w:rStyle w:val="StyleUnderline"/>
          <w:rFonts w:asciiTheme="majorHAnsi" w:hAnsiTheme="majorHAnsi" w:cstheme="majorHAnsi"/>
        </w:rPr>
        <w:t xml:space="preserve"> stable and enduring but </w:t>
      </w:r>
      <w:r w:rsidRPr="001C34F2">
        <w:rPr>
          <w:rStyle w:val="Emphasis"/>
          <w:rFonts w:asciiTheme="majorHAnsi" w:hAnsiTheme="majorHAnsi" w:cstheme="majorHAnsi"/>
          <w:highlight w:val="green"/>
        </w:rPr>
        <w:t xml:space="preserve">normally latent </w:t>
      </w:r>
      <w:r w:rsidRPr="001C34F2">
        <w:rPr>
          <w:rStyle w:val="StyleUnderline"/>
          <w:rFonts w:asciiTheme="majorHAnsi" w:hAnsiTheme="majorHAnsi" w:cstheme="majorHAnsi"/>
          <w:highlight w:val="green"/>
        </w:rPr>
        <w:t xml:space="preserve">is </w:t>
      </w:r>
      <w:r w:rsidRPr="001C34F2">
        <w:rPr>
          <w:rStyle w:val="StyleUnderline"/>
          <w:rFonts w:asciiTheme="majorHAnsi" w:hAnsiTheme="majorHAnsi" w:cstheme="majorHAnsi"/>
        </w:rPr>
        <w:t xml:space="preserve">activated and expressed when </w:t>
      </w:r>
      <w:r w:rsidRPr="001C34F2">
        <w:rPr>
          <w:rStyle w:val="StyleUnderline"/>
          <w:rFonts w:asciiTheme="majorHAnsi" w:hAnsiTheme="majorHAnsi" w:cstheme="majorHAnsi"/>
          <w:highlight w:val="green"/>
        </w:rPr>
        <w:t xml:space="preserve">triggered by </w:t>
      </w:r>
      <w:r w:rsidRPr="001C34F2">
        <w:rPr>
          <w:rStyle w:val="Emphasis"/>
          <w:rFonts w:asciiTheme="majorHAnsi" w:hAnsiTheme="majorHAnsi" w:cstheme="majorHAnsi"/>
          <w:highlight w:val="green"/>
        </w:rPr>
        <w:t xml:space="preserve">perceived </w:t>
      </w:r>
      <w:r w:rsidRPr="001C34F2">
        <w:rPr>
          <w:rStyle w:val="Emphasis"/>
          <w:rFonts w:asciiTheme="majorHAnsi" w:hAnsiTheme="majorHAnsi" w:cstheme="majorHAnsi"/>
        </w:rPr>
        <w:t xml:space="preserve">political or </w:t>
      </w:r>
      <w:r w:rsidRPr="001C34F2">
        <w:rPr>
          <w:rStyle w:val="Emphasis"/>
          <w:rFonts w:asciiTheme="majorHAnsi" w:hAnsiTheme="majorHAnsi" w:cstheme="majorHAnsi"/>
          <w:highlight w:val="green"/>
        </w:rPr>
        <w:t>social disorder</w:t>
      </w:r>
      <w:r w:rsidRPr="001C34F2">
        <w:rPr>
          <w:rFonts w:asciiTheme="majorHAnsi" w:hAnsiTheme="majorHAnsi" w:cstheme="majorHAnsi"/>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1C34F2">
        <w:rPr>
          <w:rFonts w:asciiTheme="majorHAnsi" w:hAnsiTheme="majorHAnsi" w:cstheme="majorHAnsi"/>
          <w:sz w:val="14"/>
        </w:rPr>
        <w:t>vote</w:t>
      </w:r>
      <w:proofErr w:type="gramEnd"/>
      <w:r w:rsidRPr="001C34F2">
        <w:rPr>
          <w:rFonts w:asciiTheme="majorHAnsi" w:hAnsiTheme="majorHAnsi" w:cstheme="majorHAnsi"/>
          <w:sz w:val="14"/>
        </w:rPr>
        <w:t xml:space="preserve"> ostensibly rooted in racial and ethnic intolerance was support for the death penalty and for the public whipping of sex criminals. In a recent </w:t>
      </w:r>
      <w:proofErr w:type="gramStart"/>
      <w:r w:rsidRPr="001C34F2">
        <w:rPr>
          <w:rFonts w:asciiTheme="majorHAnsi" w:hAnsiTheme="majorHAnsi" w:cstheme="majorHAnsi"/>
          <w:sz w:val="14"/>
        </w:rPr>
        <w:t>study[</w:t>
      </w:r>
      <w:proofErr w:type="gramEnd"/>
      <w:r w:rsidRPr="001C34F2">
        <w:rPr>
          <w:rFonts w:asciiTheme="majorHAnsi" w:hAnsiTheme="majorHAnsi" w:cstheme="majorHAnsi"/>
          <w:sz w:val="14"/>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C34F2">
        <w:rPr>
          <w:rFonts w:asciiTheme="majorHAnsi" w:hAnsiTheme="majorHAnsi" w:cstheme="majorHAnsi"/>
          <w:sz w:val="14"/>
        </w:rPr>
        <w:t>have to</w:t>
      </w:r>
      <w:proofErr w:type="gramEnd"/>
      <w:r w:rsidRPr="001C34F2">
        <w:rPr>
          <w:rFonts w:asciiTheme="majorHAnsi" w:hAnsiTheme="majorHAnsi" w:cstheme="majorHAnsi"/>
          <w:sz w:val="14"/>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1C34F2">
        <w:rPr>
          <w:rStyle w:val="StyleUnderline"/>
          <w:rFonts w:asciiTheme="majorHAnsi" w:hAnsiTheme="majorHAnsi" w:cstheme="majorHAnsi"/>
          <w:highlight w:val="green"/>
        </w:rPr>
        <w:t>dramatic</w:t>
      </w:r>
      <w:r w:rsidRPr="001C34F2">
        <w:rPr>
          <w:rStyle w:val="StyleUnderline"/>
          <w:rFonts w:asciiTheme="majorHAnsi" w:hAnsiTheme="majorHAnsi" w:cstheme="majorHAnsi"/>
        </w:rPr>
        <w:t xml:space="preserve"> social </w:t>
      </w:r>
      <w:r w:rsidRPr="001C34F2">
        <w:rPr>
          <w:rStyle w:val="StyleUnderline"/>
          <w:rFonts w:asciiTheme="majorHAnsi" w:hAnsiTheme="majorHAnsi" w:cstheme="majorHAnsi"/>
          <w:highlight w:val="green"/>
        </w:rPr>
        <w:t>disruption can lead to</w:t>
      </w:r>
      <w:r w:rsidRPr="001C34F2">
        <w:rPr>
          <w:rStyle w:val="StyleUnderline"/>
          <w:rFonts w:asciiTheme="majorHAnsi" w:hAnsiTheme="majorHAnsi" w:cstheme="majorHAnsi"/>
        </w:rPr>
        <w:t xml:space="preserve"> highly aversive </w:t>
      </w:r>
      <w:r w:rsidRPr="001C34F2">
        <w:rPr>
          <w:rStyle w:val="Emphasis"/>
          <w:rFonts w:asciiTheme="majorHAnsi" w:hAnsiTheme="majorHAnsi" w:cstheme="majorHAnsi"/>
          <w:highlight w:val="green"/>
        </w:rPr>
        <w:t>identity confusion</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causing people to</w:t>
      </w:r>
      <w:r w:rsidRPr="001C34F2">
        <w:rPr>
          <w:rStyle w:val="StyleUnderline"/>
          <w:rFonts w:asciiTheme="majorHAnsi" w:hAnsiTheme="majorHAnsi" w:cstheme="majorHAnsi"/>
        </w:rPr>
        <w:t xml:space="preserve"> demarcate and </w:t>
      </w:r>
      <w:r w:rsidRPr="001C34F2">
        <w:rPr>
          <w:rStyle w:val="StyleUnderline"/>
          <w:rFonts w:asciiTheme="majorHAnsi" w:hAnsiTheme="majorHAnsi" w:cstheme="majorHAnsi"/>
          <w:highlight w:val="green"/>
        </w:rPr>
        <w:t>identify with in-groups</w:t>
      </w:r>
      <w:r w:rsidRPr="001C34F2">
        <w:rPr>
          <w:rStyle w:val="StyleUnderline"/>
          <w:rFonts w:asciiTheme="majorHAnsi" w:hAnsiTheme="majorHAnsi" w:cstheme="majorHAnsi"/>
        </w:rPr>
        <w:t xml:space="preserve"> as opposed to people different from themselves</w:t>
      </w:r>
      <w:r w:rsidRPr="001C34F2">
        <w:rPr>
          <w:rFonts w:asciiTheme="majorHAnsi" w:hAnsiTheme="majorHAnsi" w:cstheme="majorHAnsi"/>
          <w:sz w:val="14"/>
        </w:rPr>
        <w:t xml:space="preserve">. </w:t>
      </w:r>
      <w:r w:rsidRPr="001C34F2">
        <w:rPr>
          <w:rStyle w:val="StyleUnderline"/>
          <w:rFonts w:asciiTheme="majorHAnsi" w:hAnsiTheme="majorHAnsi" w:cstheme="majorHAnsi"/>
        </w:rPr>
        <w:t>In these situations,</w:t>
      </w:r>
      <w:r w:rsidRPr="001C34F2">
        <w:rPr>
          <w:rFonts w:asciiTheme="majorHAnsi" w:hAnsiTheme="majorHAnsi" w:cstheme="majorHAnsi"/>
          <w:sz w:val="14"/>
        </w:rPr>
        <w:t xml:space="preserve"> he says, </w:t>
      </w:r>
      <w:r w:rsidRPr="001C34F2">
        <w:rPr>
          <w:rStyle w:val="Emphasis"/>
          <w:rFonts w:asciiTheme="majorHAnsi" w:hAnsiTheme="majorHAnsi" w:cstheme="majorHAnsi"/>
          <w:highlight w:val="green"/>
        </w:rPr>
        <w:t>people may be drawn</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green"/>
        </w:rPr>
        <w:t>to extremist groups</w:t>
      </w:r>
      <w:r w:rsidRPr="001C34F2">
        <w:rPr>
          <w:rStyle w:val="Emphasis"/>
          <w:rFonts w:asciiTheme="majorHAnsi" w:hAnsiTheme="majorHAnsi" w:cstheme="majorHAnsi"/>
        </w:rPr>
        <w:t xml:space="preserve"> </w:t>
      </w:r>
      <w:r w:rsidRPr="001C34F2">
        <w:rPr>
          <w:rFonts w:asciiTheme="majorHAnsi" w:hAnsiTheme="majorHAnsi" w:cstheme="majorHAnsi"/>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1C34F2">
        <w:rPr>
          <w:rStyle w:val="StyleUnderline"/>
          <w:rFonts w:asciiTheme="majorHAnsi" w:hAnsiTheme="majorHAnsi" w:cstheme="majorHAnsi"/>
          <w:highlight w:val="green"/>
        </w:rPr>
        <w:t>the most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important driver of</w:t>
      </w:r>
      <w:r w:rsidRPr="001C34F2">
        <w:rPr>
          <w:rStyle w:val="StyleUnderline"/>
          <w:rFonts w:asciiTheme="majorHAnsi" w:hAnsiTheme="majorHAnsi" w:cstheme="majorHAnsi"/>
        </w:rPr>
        <w:t xml:space="preserve"> electoral </w:t>
      </w:r>
      <w:r w:rsidRPr="001C34F2">
        <w:rPr>
          <w:rStyle w:val="StyleUnderline"/>
          <w:rFonts w:asciiTheme="majorHAnsi" w:hAnsiTheme="majorHAnsi" w:cstheme="majorHAnsi"/>
          <w:highlight w:val="green"/>
        </w:rPr>
        <w:t>support for Trump</w:t>
      </w:r>
      <w:r w:rsidRPr="001C34F2">
        <w:rPr>
          <w:rStyle w:val="StyleUnderline"/>
          <w:rFonts w:asciiTheme="majorHAnsi" w:hAnsiTheme="majorHAnsi" w:cstheme="majorHAnsi"/>
        </w:rPr>
        <w:t xml:space="preserve"> in 2016 </w:t>
      </w:r>
      <w:r w:rsidRPr="001C34F2">
        <w:rPr>
          <w:rStyle w:val="StyleUnderline"/>
          <w:rFonts w:asciiTheme="majorHAnsi" w:hAnsiTheme="majorHAnsi" w:cstheme="majorHAnsi"/>
          <w:highlight w:val="green"/>
        </w:rPr>
        <w:t>was a perceived status threat among</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high-status groups</w:t>
      </w:r>
      <w:r w:rsidRPr="001C34F2">
        <w:rPr>
          <w:rStyle w:val="StyleUnderline"/>
          <w:rFonts w:asciiTheme="majorHAnsi" w:hAnsiTheme="majorHAnsi" w:cstheme="majorHAnsi"/>
        </w:rPr>
        <w:t>, which she delineates as white people, Christians, and men. Specific anxieties included</w:t>
      </w:r>
      <w:r w:rsidRPr="001C34F2">
        <w:rPr>
          <w:rFonts w:asciiTheme="majorHAnsi" w:hAnsiTheme="majorHAnsi" w:cstheme="majorHAnsi"/>
          <w:sz w:val="14"/>
        </w:rPr>
        <w:t xml:space="preserve"> declining dominance as a percentage of the overall U.S. population, African </w:t>
      </w:r>
      <w:proofErr w:type="gramStart"/>
      <w:r w:rsidRPr="001C34F2">
        <w:rPr>
          <w:rFonts w:asciiTheme="majorHAnsi" w:hAnsiTheme="majorHAnsi" w:cstheme="majorHAnsi"/>
          <w:sz w:val="14"/>
        </w:rPr>
        <w:t>Americans'</w:t>
      </w:r>
      <w:proofErr w:type="gramEnd"/>
      <w:r w:rsidRPr="001C34F2">
        <w:rPr>
          <w:rFonts w:asciiTheme="majorHAnsi" w:hAnsiTheme="majorHAnsi" w:cstheme="majorHAnsi"/>
          <w:sz w:val="14"/>
        </w:rPr>
        <w:t xml:space="preserve"> perceived rising status, and </w:t>
      </w:r>
      <w:r w:rsidRPr="001C34F2">
        <w:rPr>
          <w:rStyle w:val="StyleUnderline"/>
          <w:rFonts w:asciiTheme="majorHAnsi" w:hAnsiTheme="majorHAnsi" w:cstheme="majorHAnsi"/>
        </w:rPr>
        <w:t>insecurity about U.S. global economic power which collectively left them feeling 'under siege.'</w:t>
      </w:r>
      <w:r w:rsidRPr="001C34F2">
        <w:rPr>
          <w:rFonts w:asciiTheme="majorHAnsi" w:hAnsiTheme="majorHAnsi" w:cstheme="majorHAnsi"/>
          <w:sz w:val="14"/>
        </w:rPr>
        <w:t xml:space="preserve"> A recent poll by the Pew Research Center shows that voters' attitudes about gender and race are even more divided today than they were four years ago. </w:t>
      </w:r>
      <w:proofErr w:type="gramStart"/>
      <w:r w:rsidRPr="001C34F2">
        <w:rPr>
          <w:rFonts w:asciiTheme="majorHAnsi" w:hAnsiTheme="majorHAnsi" w:cstheme="majorHAnsi"/>
          <w:sz w:val="14"/>
        </w:rPr>
        <w:t>All of</w:t>
      </w:r>
      <w:proofErr w:type="gramEnd"/>
      <w:r w:rsidRPr="001C34F2">
        <w:rPr>
          <w:rFonts w:asciiTheme="majorHAnsi" w:hAnsiTheme="majorHAnsi" w:cstheme="majorHAnsi"/>
          <w:sz w:val="14"/>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63788D57" w14:textId="181A7B40" w:rsidR="007B1749" w:rsidRPr="001C34F2" w:rsidRDefault="007B1749" w:rsidP="00186B94">
      <w:pPr>
        <w:pStyle w:val="Heading4"/>
      </w:pPr>
      <w:r w:rsidRPr="001C34F2">
        <w:t xml:space="preserve">Cap solves poverty--Collapse is </w:t>
      </w:r>
      <w:r w:rsidRPr="001C34F2">
        <w:rPr>
          <w:u w:val="single"/>
        </w:rPr>
        <w:t>not inevitable</w:t>
      </w:r>
      <w:r w:rsidRPr="001C34F2">
        <w:t xml:space="preserve"> and political reform is in the </w:t>
      </w:r>
      <w:r w:rsidRPr="001C34F2">
        <w:rPr>
          <w:u w:val="single"/>
        </w:rPr>
        <w:t>right direction</w:t>
      </w:r>
      <w:r w:rsidRPr="001C34F2">
        <w:t xml:space="preserve"> – the </w:t>
      </w:r>
      <w:r w:rsidR="00186B94">
        <w:t>plan</w:t>
      </w:r>
      <w:r w:rsidRPr="001C34F2">
        <w:t xml:space="preserve"> cedes </w:t>
      </w:r>
      <w:r w:rsidRPr="001C34F2">
        <w:rPr>
          <w:u w:val="single"/>
        </w:rPr>
        <w:t>influence</w:t>
      </w:r>
      <w:r w:rsidRPr="001C34F2">
        <w:t xml:space="preserve"> of left. </w:t>
      </w:r>
    </w:p>
    <w:p w14:paraId="22D33B04" w14:textId="4AF70138" w:rsidR="007B1749" w:rsidRPr="001C34F2" w:rsidRDefault="007B1749" w:rsidP="007B1749">
      <w:pPr>
        <w:rPr>
          <w:rFonts w:asciiTheme="majorHAnsi" w:hAnsiTheme="majorHAnsi" w:cstheme="majorHAnsi"/>
        </w:rPr>
      </w:pPr>
      <w:r w:rsidRPr="001C34F2">
        <w:rPr>
          <w:rStyle w:val="Style13ptBold"/>
          <w:rFonts w:asciiTheme="majorHAnsi" w:hAnsiTheme="majorHAnsi" w:cstheme="majorHAnsi"/>
        </w:rPr>
        <w:t xml:space="preserve">Teixeira and </w:t>
      </w:r>
      <w:proofErr w:type="spellStart"/>
      <w:r w:rsidRPr="001C34F2">
        <w:rPr>
          <w:rStyle w:val="Style13ptBold"/>
          <w:rFonts w:asciiTheme="majorHAnsi" w:hAnsiTheme="majorHAnsi" w:cstheme="majorHAnsi"/>
        </w:rPr>
        <w:t>Judis</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rPr>
        <w:t>—senior fellow at both The Century Foundation and American Progress AND editor-at-large at Talking Points Memo, former senior writer at The National Journal and a former senior editor at The New Republic (</w:t>
      </w:r>
      <w:proofErr w:type="spellStart"/>
      <w:r w:rsidRPr="001C34F2">
        <w:rPr>
          <w:rFonts w:asciiTheme="majorHAnsi" w:hAnsiTheme="majorHAnsi" w:cstheme="majorHAnsi"/>
        </w:rPr>
        <w:t>Ruy</w:t>
      </w:r>
      <w:proofErr w:type="spellEnd"/>
      <w:r w:rsidRPr="001C34F2">
        <w:rPr>
          <w:rFonts w:asciiTheme="majorHAnsi" w:hAnsiTheme="majorHAnsi" w:cstheme="majorHAnsi"/>
        </w:rPr>
        <w:t xml:space="preserve"> and John, “Why The Left Will (Eventually) Triumph: An Interview With </w:t>
      </w:r>
      <w:proofErr w:type="spellStart"/>
      <w:r w:rsidRPr="001C34F2">
        <w:rPr>
          <w:rFonts w:asciiTheme="majorHAnsi" w:hAnsiTheme="majorHAnsi" w:cstheme="majorHAnsi"/>
        </w:rPr>
        <w:t>Ruy</w:t>
      </w:r>
      <w:proofErr w:type="spellEnd"/>
      <w:r w:rsidRPr="001C34F2">
        <w:rPr>
          <w:rFonts w:asciiTheme="majorHAnsi" w:hAnsiTheme="majorHAnsi" w:cstheme="majorHAnsi"/>
        </w:rPr>
        <w:t xml:space="preserve"> Teixeira,” </w:t>
      </w:r>
      <w:hyperlink r:id="rId15" w:history="1">
        <w:r w:rsidRPr="001C34F2">
          <w:rPr>
            <w:rFonts w:asciiTheme="majorHAnsi" w:hAnsiTheme="majorHAnsi" w:cstheme="majorHAnsi"/>
          </w:rPr>
          <w:t>http://talkingpointsmemo.com/cafe/why-left-will-eventually-win-ruy-teixeira</w:t>
        </w:r>
      </w:hyperlink>
      <w:r w:rsidRPr="001C34F2">
        <w:rPr>
          <w:rFonts w:asciiTheme="majorHAnsi" w:hAnsiTheme="majorHAnsi" w:cstheme="majorHAnsi"/>
        </w:rPr>
        <w:t xml:space="preserve">, </w:t>
      </w:r>
      <w:proofErr w:type="spellStart"/>
      <w:r w:rsidRPr="001C34F2">
        <w:rPr>
          <w:rFonts w:asciiTheme="majorHAnsi" w:hAnsiTheme="majorHAnsi" w:cstheme="majorHAnsi"/>
        </w:rPr>
        <w:t>dml</w:t>
      </w:r>
      <w:proofErr w:type="spellEnd"/>
      <w:r w:rsidRPr="001C34F2">
        <w:rPr>
          <w:rFonts w:asciiTheme="majorHAnsi" w:hAnsiTheme="majorHAnsi" w:cstheme="majorHAnsi"/>
        </w:rPr>
        <w:t>)</w:t>
      </w:r>
      <w:r w:rsidR="00186B94">
        <w:rPr>
          <w:rFonts w:asciiTheme="majorHAnsi" w:hAnsiTheme="majorHAnsi" w:cstheme="majorHAnsi"/>
        </w:rPr>
        <w:t xml:space="preserve"> Recut Jet</w:t>
      </w:r>
    </w:p>
    <w:p w14:paraId="1C8BDE53" w14:textId="51598BF4" w:rsidR="007B1749" w:rsidRPr="001C34F2" w:rsidRDefault="007B1749" w:rsidP="007B1749">
      <w:pPr>
        <w:rPr>
          <w:rFonts w:asciiTheme="majorHAnsi" w:hAnsiTheme="majorHAnsi" w:cstheme="majorHAnsi"/>
          <w:sz w:val="16"/>
        </w:rPr>
      </w:pPr>
      <w:r w:rsidRPr="001C34F2">
        <w:rPr>
          <w:rFonts w:asciiTheme="majorHAnsi" w:hAnsiTheme="majorHAnsi" w:cstheme="majorHAnsi"/>
          <w:sz w:val="16"/>
        </w:rPr>
        <w:t xml:space="preserve">But if you look at </w:t>
      </w:r>
      <w:r w:rsidRPr="001C34F2">
        <w:rPr>
          <w:rFonts w:asciiTheme="majorHAnsi" w:hAnsiTheme="majorHAnsi" w:cstheme="majorHAnsi"/>
          <w:u w:val="single"/>
        </w:rPr>
        <w:t>other parts of the left</w:t>
      </w:r>
      <w:r w:rsidRPr="001C34F2">
        <w:rPr>
          <w:rFonts w:asciiTheme="majorHAnsi" w:hAnsiTheme="majorHAnsi" w:cstheme="majorHAnsi"/>
          <w:sz w:val="16"/>
        </w:rPr>
        <w:t xml:space="preserve">, they </w:t>
      </w:r>
      <w:r w:rsidRPr="001C34F2">
        <w:rPr>
          <w:rFonts w:asciiTheme="majorHAnsi" w:hAnsiTheme="majorHAnsi" w:cstheme="majorHAnsi"/>
          <w:u w:val="single"/>
        </w:rPr>
        <w:t xml:space="preserve">are </w:t>
      </w:r>
      <w:proofErr w:type="gramStart"/>
      <w:r w:rsidRPr="001C34F2">
        <w:rPr>
          <w:rFonts w:asciiTheme="majorHAnsi" w:hAnsiTheme="majorHAnsi" w:cstheme="majorHAnsi"/>
          <w:u w:val="single"/>
        </w:rPr>
        <w:t>actually doing</w:t>
      </w:r>
      <w:proofErr w:type="gramEnd"/>
      <w:r w:rsidRPr="001C34F2">
        <w:rPr>
          <w:rFonts w:asciiTheme="majorHAnsi" w:hAnsiTheme="majorHAnsi" w:cstheme="majorHAnsi"/>
          <w:u w:val="single"/>
        </w:rPr>
        <w:t xml:space="preserve"> relatively well. If you look at the Netherlands</w:t>
      </w:r>
      <w:r w:rsidRPr="001C34F2">
        <w:rPr>
          <w:rFonts w:asciiTheme="majorHAnsi" w:hAnsiTheme="majorHAnsi" w:cstheme="majorHAnsi"/>
          <w:sz w:val="16"/>
        </w:rPr>
        <w:t xml:space="preserve"> election, </w:t>
      </w:r>
      <w:r w:rsidRPr="001C34F2">
        <w:rPr>
          <w:rFonts w:asciiTheme="majorHAnsi" w:hAnsiTheme="majorHAnsi" w:cstheme="majorHAnsi"/>
          <w:u w:val="single"/>
        </w:rPr>
        <w:t>the green left did very well</w:t>
      </w:r>
      <w:r w:rsidRPr="001C34F2">
        <w:rPr>
          <w:rFonts w:asciiTheme="majorHAnsi" w:hAnsiTheme="majorHAnsi" w:cstheme="majorHAnsi"/>
          <w:sz w:val="16"/>
        </w:rPr>
        <w:t xml:space="preserve">, and if you add up the votes of the Socialist Party (a left-socialist party), the greens, Democrats 66 (a left social-liberal party) and the social democrats, </w:t>
      </w:r>
      <w:r w:rsidRPr="00EC4506">
        <w:rPr>
          <w:rFonts w:asciiTheme="majorHAnsi" w:hAnsiTheme="majorHAnsi" w:cstheme="majorHAnsi"/>
          <w:u w:val="single"/>
        </w:rPr>
        <w:t xml:space="preserve">the left </w:t>
      </w:r>
      <w:r w:rsidRPr="00EC4506">
        <w:rPr>
          <w:rFonts w:asciiTheme="majorHAnsi" w:hAnsiTheme="majorHAnsi" w:cstheme="majorHAnsi"/>
          <w:b/>
          <w:iCs/>
          <w:u w:val="single"/>
          <w:bdr w:val="single" w:sz="8" w:space="0" w:color="auto"/>
        </w:rPr>
        <w:t>hasn’t been totally decimated</w:t>
      </w:r>
      <w:r w:rsidRPr="001C34F2">
        <w:rPr>
          <w:rFonts w:asciiTheme="majorHAnsi" w:hAnsiTheme="majorHAnsi" w:cstheme="majorHAnsi"/>
          <w:sz w:val="16"/>
        </w:rPr>
        <w:t xml:space="preserve">. What has really been decimated is the Party of Labor, as the social democrats in the Netherlands are called. </w:t>
      </w:r>
      <w:r w:rsidRPr="001C34F2">
        <w:rPr>
          <w:rFonts w:asciiTheme="majorHAnsi" w:hAnsiTheme="majorHAnsi" w:cstheme="majorHAnsi"/>
          <w:u w:val="single"/>
        </w:rPr>
        <w:t>We are seeing the same thing in France</w:t>
      </w:r>
      <w:r w:rsidRPr="001C34F2">
        <w:rPr>
          <w:rFonts w:asciiTheme="majorHAnsi" w:hAnsiTheme="majorHAnsi" w:cstheme="majorHAnsi"/>
          <w:sz w:val="16"/>
        </w:rPr>
        <w:t xml:space="preserve"> where the Socialist Party (the French social democrats) candidate did terribly, but [independent socialist Jean-Luc] </w:t>
      </w:r>
      <w:proofErr w:type="spellStart"/>
      <w:r w:rsidRPr="001C34F2">
        <w:rPr>
          <w:rFonts w:asciiTheme="majorHAnsi" w:hAnsiTheme="majorHAnsi" w:cstheme="majorHAnsi"/>
          <w:sz w:val="16"/>
        </w:rPr>
        <w:t>Melenchon</w:t>
      </w:r>
      <w:proofErr w:type="spellEnd"/>
      <w:r w:rsidRPr="001C34F2">
        <w:rPr>
          <w:rFonts w:asciiTheme="majorHAnsi" w:hAnsiTheme="majorHAnsi" w:cstheme="majorHAnsi"/>
          <w:sz w:val="16"/>
        </w:rPr>
        <w:t xml:space="preserve"> did quite well. </w:t>
      </w:r>
      <w:r w:rsidRPr="001C34F2">
        <w:rPr>
          <w:rFonts w:asciiTheme="majorHAnsi" w:hAnsiTheme="majorHAnsi" w:cstheme="majorHAnsi"/>
          <w:u w:val="single"/>
        </w:rPr>
        <w:t xml:space="preserve">The </w:t>
      </w:r>
      <w:r w:rsidRPr="00EC4506">
        <w:rPr>
          <w:rFonts w:asciiTheme="majorHAnsi" w:hAnsiTheme="majorHAnsi" w:cstheme="majorHAnsi"/>
          <w:highlight w:val="green"/>
          <w:u w:val="single"/>
        </w:rPr>
        <w:t>left</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still has strength</w:t>
      </w:r>
      <w:r w:rsidRPr="001C34F2">
        <w:rPr>
          <w:rFonts w:asciiTheme="majorHAnsi" w:hAnsiTheme="majorHAnsi" w:cstheme="majorHAnsi"/>
          <w:u w:val="single"/>
        </w:rPr>
        <w:t xml:space="preserve">, but it is </w:t>
      </w:r>
      <w:r w:rsidRPr="001C34F2">
        <w:rPr>
          <w:rFonts w:asciiTheme="majorHAnsi" w:hAnsiTheme="majorHAnsi" w:cstheme="majorHAnsi"/>
          <w:b/>
          <w:iCs/>
          <w:u w:val="single"/>
          <w:bdr w:val="single" w:sz="8" w:space="0" w:color="auto"/>
        </w:rPr>
        <w:t>divided up among different political tendencies</w:t>
      </w:r>
      <w:r w:rsidRPr="001C34F2">
        <w:rPr>
          <w:rFonts w:asciiTheme="majorHAnsi" w:hAnsiTheme="majorHAnsi" w:cstheme="majorHAnsi"/>
          <w:u w:val="single"/>
        </w:rPr>
        <w:t xml:space="preserve">. It is going to </w:t>
      </w:r>
      <w:r w:rsidRPr="001C34F2">
        <w:rPr>
          <w:rFonts w:asciiTheme="majorHAnsi" w:hAnsiTheme="majorHAnsi" w:cstheme="majorHAnsi"/>
          <w:highlight w:val="green"/>
          <w:u w:val="single"/>
        </w:rPr>
        <w:t xml:space="preserve">have to </w:t>
      </w:r>
      <w:r w:rsidRPr="001C34F2">
        <w:rPr>
          <w:rFonts w:asciiTheme="majorHAnsi" w:hAnsiTheme="majorHAnsi" w:cstheme="majorHAnsi"/>
          <w:b/>
          <w:iCs/>
          <w:highlight w:val="green"/>
          <w:u w:val="single"/>
          <w:bdr w:val="single" w:sz="8" w:space="0" w:color="auto"/>
        </w:rPr>
        <w:t>reorganize itself around an economic program</w:t>
      </w:r>
      <w:r w:rsidRPr="001C34F2">
        <w:rPr>
          <w:rFonts w:asciiTheme="majorHAnsi" w:hAnsiTheme="majorHAnsi" w:cstheme="majorHAnsi"/>
          <w:u w:val="single"/>
        </w:rPr>
        <w:t xml:space="preserve"> that is going to deliver what people want, which is </w:t>
      </w:r>
      <w:r w:rsidRPr="001C34F2">
        <w:rPr>
          <w:rFonts w:asciiTheme="majorHAnsi" w:hAnsiTheme="majorHAnsi" w:cstheme="majorHAnsi"/>
          <w:b/>
          <w:iCs/>
          <w:highlight w:val="green"/>
          <w:u w:val="single"/>
          <w:bdr w:val="single" w:sz="8" w:space="0" w:color="auto"/>
        </w:rPr>
        <w:t>better growth</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better distribution</w:t>
      </w:r>
      <w:r w:rsidRPr="001C34F2">
        <w:rPr>
          <w:rFonts w:asciiTheme="majorHAnsi" w:hAnsiTheme="majorHAnsi" w:cstheme="majorHAnsi"/>
          <w:u w:val="single"/>
        </w:rPr>
        <w:t xml:space="preserve">. Until that happens, the left will be </w:t>
      </w:r>
      <w:r w:rsidRPr="001C34F2">
        <w:rPr>
          <w:rFonts w:asciiTheme="majorHAnsi" w:hAnsiTheme="majorHAnsi" w:cstheme="majorHAnsi"/>
          <w:b/>
          <w:iCs/>
          <w:u w:val="single"/>
          <w:bdr w:val="single" w:sz="8" w:space="0" w:color="auto"/>
        </w:rPr>
        <w:t>in a quagmire</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1C34F2">
        <w:rPr>
          <w:rFonts w:asciiTheme="majorHAnsi" w:hAnsiTheme="majorHAnsi" w:cstheme="majorHAnsi"/>
          <w:sz w:val="16"/>
        </w:rPr>
        <w:t>1890s;</w:t>
      </w:r>
      <w:proofErr w:type="gramEnd"/>
      <w:r w:rsidRPr="001C34F2">
        <w:rPr>
          <w:rFonts w:asciiTheme="majorHAnsi" w:hAnsiTheme="majorHAnsi" w:cstheme="majorHAnsi"/>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1C34F2">
        <w:rPr>
          <w:rFonts w:asciiTheme="majorHAnsi" w:hAnsiTheme="majorHAnsi" w:cstheme="majorHAnsi"/>
          <w:u w:val="single"/>
        </w:rPr>
        <w:t xml:space="preserve">Bad times do propel people into motion and produce protest and </w:t>
      </w:r>
      <w:proofErr w:type="gramStart"/>
      <w:r w:rsidRPr="001C34F2">
        <w:rPr>
          <w:rFonts w:asciiTheme="majorHAnsi" w:hAnsiTheme="majorHAnsi" w:cstheme="majorHAnsi"/>
          <w:u w:val="single"/>
        </w:rPr>
        <w:t>reaction, but</w:t>
      </w:r>
      <w:proofErr w:type="gramEnd"/>
      <w:r w:rsidRPr="001C34F2">
        <w:rPr>
          <w:rFonts w:asciiTheme="majorHAnsi" w:hAnsiTheme="majorHAnsi" w:cstheme="majorHAnsi"/>
          <w:u w:val="single"/>
        </w:rPr>
        <w:t xml:space="preserve"> looked at from when you can accomplish the goals of</w:t>
      </w:r>
      <w:r w:rsidRPr="001C34F2">
        <w:rPr>
          <w:rFonts w:asciiTheme="majorHAnsi" w:hAnsiTheme="majorHAnsi" w:cstheme="majorHAnsi"/>
          <w:sz w:val="16"/>
        </w:rPr>
        <w:t xml:space="preserve"> the left of </w:t>
      </w:r>
      <w:r w:rsidRPr="001C34F2">
        <w:rPr>
          <w:rFonts w:asciiTheme="majorHAnsi" w:hAnsiTheme="majorHAnsi" w:cstheme="majorHAnsi"/>
          <w:b/>
          <w:iCs/>
          <w:highlight w:val="green"/>
          <w:u w:val="single"/>
          <w:bdr w:val="single" w:sz="8" w:space="0" w:color="auto"/>
        </w:rPr>
        <w:t>making society better</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implementing important reforms</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is </w:t>
      </w:r>
      <w:r w:rsidRPr="001C34F2">
        <w:rPr>
          <w:rFonts w:asciiTheme="majorHAnsi" w:hAnsiTheme="majorHAnsi" w:cstheme="majorHAnsi"/>
          <w:b/>
          <w:iCs/>
          <w:u w:val="single"/>
          <w:bdr w:val="single" w:sz="8" w:space="0" w:color="auto"/>
        </w:rPr>
        <w:t>typically easier</w:t>
      </w:r>
      <w:r w:rsidRPr="001C34F2">
        <w:rPr>
          <w:rFonts w:asciiTheme="majorHAnsi" w:hAnsiTheme="majorHAnsi" w:cstheme="majorHAnsi"/>
          <w:u w:val="single"/>
        </w:rPr>
        <w:t xml:space="preserve"> when the economy is </w:t>
      </w:r>
      <w:r w:rsidRPr="001C34F2">
        <w:rPr>
          <w:rFonts w:asciiTheme="majorHAnsi" w:hAnsiTheme="majorHAnsi" w:cstheme="majorHAnsi"/>
          <w:b/>
          <w:iCs/>
          <w:u w:val="single"/>
          <w:bdr w:val="single" w:sz="8" w:space="0" w:color="auto"/>
        </w:rPr>
        <w:t>expanding fairly rapidly</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living standards are going up</w:t>
      </w:r>
      <w:r w:rsidRPr="001C34F2">
        <w:rPr>
          <w:rFonts w:asciiTheme="majorHAnsi" w:hAnsiTheme="majorHAnsi" w:cstheme="majorHAnsi"/>
          <w:u w:val="single"/>
        </w:rPr>
        <w:t xml:space="preserve"> than when the reverse is true. It is </w:t>
      </w:r>
      <w:r w:rsidRPr="001C34F2">
        <w:rPr>
          <w:rFonts w:asciiTheme="majorHAnsi" w:hAnsiTheme="majorHAnsi" w:cstheme="majorHAnsi"/>
          <w:b/>
          <w:iCs/>
          <w:u w:val="single"/>
          <w:bdr w:val="single" w:sz="8" w:space="0" w:color="auto"/>
        </w:rPr>
        <w:t>not a perfect relationship</w:t>
      </w:r>
      <w:r w:rsidRPr="001C34F2">
        <w:rPr>
          <w:rFonts w:asciiTheme="majorHAnsi" w:hAnsiTheme="majorHAnsi" w:cstheme="majorHAnsi"/>
          <w:u w:val="single"/>
        </w:rPr>
        <w:t xml:space="preserve">, but </w:t>
      </w:r>
      <w:r w:rsidRPr="001C34F2">
        <w:rPr>
          <w:rFonts w:asciiTheme="majorHAnsi" w:hAnsiTheme="majorHAnsi" w:cstheme="majorHAnsi"/>
          <w:b/>
          <w:iCs/>
          <w:u w:val="single"/>
          <w:bdr w:val="single" w:sz="8" w:space="0" w:color="auto"/>
        </w:rPr>
        <w:t>by and large</w:t>
      </w:r>
      <w:r w:rsidRPr="001C34F2">
        <w:rPr>
          <w:rFonts w:asciiTheme="majorHAnsi" w:hAnsiTheme="majorHAnsi" w:cstheme="majorHAnsi"/>
          <w:sz w:val="16"/>
        </w:rPr>
        <w:t xml:space="preserve"> I think </w:t>
      </w:r>
      <w:r w:rsidRPr="001C34F2">
        <w:rPr>
          <w:rFonts w:asciiTheme="majorHAnsi" w:hAnsiTheme="majorHAnsi" w:cstheme="majorHAnsi"/>
          <w:u w:val="single"/>
        </w:rPr>
        <w:t>it’s true. So</w:t>
      </w:r>
      <w:r w:rsidRPr="001C34F2">
        <w:rPr>
          <w:rFonts w:asciiTheme="majorHAnsi" w:hAnsiTheme="majorHAnsi" w:cstheme="majorHAnsi"/>
          <w:sz w:val="16"/>
        </w:rPr>
        <w:t xml:space="preserve"> yeah, </w:t>
      </w:r>
      <w:r w:rsidRPr="001C34F2">
        <w:rPr>
          <w:rFonts w:asciiTheme="majorHAnsi" w:hAnsiTheme="majorHAnsi" w:cstheme="majorHAnsi"/>
          <w:u w:val="single"/>
        </w:rPr>
        <w:t xml:space="preserve">Obama can get elected in a situation where he was aided by an economic downturn, but his ability to </w:t>
      </w:r>
      <w:r w:rsidRPr="001C34F2">
        <w:rPr>
          <w:rFonts w:asciiTheme="majorHAnsi" w:hAnsiTheme="majorHAnsi" w:cstheme="majorHAnsi"/>
          <w:b/>
          <w:iCs/>
          <w:u w:val="single"/>
          <w:bdr w:val="single" w:sz="8" w:space="0" w:color="auto"/>
        </w:rPr>
        <w:t>put together a progressive coalition</w:t>
      </w:r>
      <w:r w:rsidRPr="001C34F2">
        <w:rPr>
          <w:rFonts w:asciiTheme="majorHAnsi" w:hAnsiTheme="majorHAnsi" w:cstheme="majorHAnsi"/>
          <w:u w:val="single"/>
        </w:rPr>
        <w:t xml:space="preserve"> that could </w:t>
      </w:r>
      <w:r w:rsidRPr="001C34F2">
        <w:rPr>
          <w:rFonts w:asciiTheme="majorHAnsi" w:hAnsiTheme="majorHAnsi" w:cstheme="majorHAnsi"/>
          <w:b/>
          <w:iCs/>
          <w:u w:val="single"/>
          <w:bdr w:val="single" w:sz="8" w:space="0" w:color="auto"/>
        </w:rPr>
        <w:t>stick together for a long time</w:t>
      </w:r>
      <w:r w:rsidRPr="001C34F2">
        <w:rPr>
          <w:rFonts w:asciiTheme="majorHAnsi" w:hAnsiTheme="majorHAnsi" w:cstheme="majorHAnsi"/>
          <w:u w:val="single"/>
        </w:rPr>
        <w:t xml:space="preserve"> and continue to implement reforms was </w:t>
      </w:r>
      <w:r w:rsidRPr="00EC4506">
        <w:rPr>
          <w:rFonts w:asciiTheme="majorHAnsi" w:hAnsiTheme="majorHAnsi" w:cstheme="majorHAnsi"/>
          <w:b/>
          <w:iCs/>
          <w:u w:val="single"/>
          <w:bdr w:val="single" w:sz="8" w:space="0" w:color="auto"/>
        </w:rPr>
        <w:t xml:space="preserve">very much </w:t>
      </w:r>
      <w:r w:rsidRPr="001C34F2">
        <w:rPr>
          <w:rFonts w:asciiTheme="majorHAnsi" w:hAnsiTheme="majorHAnsi" w:cstheme="majorHAnsi"/>
          <w:b/>
          <w:iCs/>
          <w:highlight w:val="green"/>
          <w:u w:val="single"/>
          <w:bdr w:val="single" w:sz="8" w:space="0" w:color="auto"/>
        </w:rPr>
        <w:t>undermined by the economic situation</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the Republicans did well in the 1920s because they were really bad times? Teixeira: There was a sense of real uncertainty, real economic paranoia.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1C34F2">
        <w:rPr>
          <w:rFonts w:asciiTheme="majorHAnsi" w:hAnsiTheme="majorHAnsi" w:cstheme="majorHAnsi"/>
          <w:u w:val="single"/>
        </w:rPr>
        <w:t xml:space="preserve">Desperate times make for desperate measure sometimes. There is </w:t>
      </w:r>
      <w:r w:rsidRPr="001C34F2">
        <w:rPr>
          <w:rFonts w:asciiTheme="majorHAnsi" w:hAnsiTheme="majorHAnsi" w:cstheme="majorHAnsi"/>
          <w:b/>
          <w:iCs/>
          <w:u w:val="single"/>
          <w:bdr w:val="single" w:sz="8" w:space="0" w:color="auto"/>
        </w:rPr>
        <w:t>no guarantee they will help the left rather than the right</w:t>
      </w:r>
      <w:r w:rsidRPr="001C34F2">
        <w:rPr>
          <w:rFonts w:asciiTheme="majorHAnsi" w:hAnsiTheme="majorHAnsi" w:cstheme="majorHAnsi"/>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1C34F2">
        <w:rPr>
          <w:rFonts w:asciiTheme="majorHAnsi" w:hAnsiTheme="majorHAnsi" w:cstheme="majorHAnsi"/>
          <w:b/>
          <w:iCs/>
          <w:u w:val="single"/>
          <w:bdr w:val="single" w:sz="8" w:space="0" w:color="auto"/>
        </w:rPr>
        <w:t>in a general sense</w:t>
      </w:r>
      <w:r w:rsidRPr="001C34F2">
        <w:rPr>
          <w:rFonts w:asciiTheme="majorHAnsi" w:hAnsiTheme="majorHAnsi" w:cstheme="majorHAnsi"/>
          <w:u w:val="single"/>
        </w:rPr>
        <w:t xml:space="preserve">, </w:t>
      </w:r>
      <w:r w:rsidRPr="00186B94">
        <w:rPr>
          <w:rFonts w:asciiTheme="majorHAnsi" w:hAnsiTheme="majorHAnsi" w:cstheme="majorHAnsi"/>
          <w:u w:val="single"/>
        </w:rPr>
        <w:t xml:space="preserve">the </w:t>
      </w:r>
      <w:r w:rsidRPr="001C34F2">
        <w:rPr>
          <w:rFonts w:asciiTheme="majorHAnsi" w:hAnsiTheme="majorHAnsi" w:cstheme="majorHAnsi"/>
          <w:highlight w:val="green"/>
          <w:u w:val="single"/>
        </w:rPr>
        <w:t xml:space="preserve">left has the </w:t>
      </w:r>
      <w:r w:rsidRPr="001C34F2">
        <w:rPr>
          <w:rFonts w:asciiTheme="majorHAnsi" w:hAnsiTheme="majorHAnsi" w:cstheme="majorHAnsi"/>
          <w:b/>
          <w:iCs/>
          <w:highlight w:val="green"/>
          <w:u w:val="single"/>
          <w:bdr w:val="single" w:sz="8" w:space="0" w:color="auto"/>
        </w:rPr>
        <w:t>easiest time making advances</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improving society</w:t>
      </w:r>
      <w:r w:rsidRPr="00186B94">
        <w:rPr>
          <w:rFonts w:asciiTheme="majorHAnsi" w:hAnsiTheme="majorHAnsi" w:cstheme="majorHAnsi"/>
          <w:u w:val="single"/>
        </w:rPr>
        <w:t xml:space="preserve"> </w:t>
      </w:r>
      <w:r w:rsidRPr="001C34F2">
        <w:rPr>
          <w:rFonts w:asciiTheme="majorHAnsi" w:hAnsiTheme="majorHAnsi" w:cstheme="majorHAnsi"/>
          <w:highlight w:val="green"/>
          <w:u w:val="single"/>
        </w:rPr>
        <w:t>when things are going well</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rather than when are going poorly</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You have got Holland, Denmark, Germany, and Austria. Those are all countries that are doing </w:t>
      </w:r>
      <w:proofErr w:type="gramStart"/>
      <w:r w:rsidRPr="001C34F2">
        <w:rPr>
          <w:rFonts w:asciiTheme="majorHAnsi" w:hAnsiTheme="majorHAnsi" w:cstheme="majorHAnsi"/>
          <w:sz w:val="16"/>
        </w:rPr>
        <w:t>pretty well</w:t>
      </w:r>
      <w:proofErr w:type="gramEnd"/>
      <w:r w:rsidRPr="001C34F2">
        <w:rPr>
          <w:rFonts w:asciiTheme="majorHAnsi" w:hAnsiTheme="majorHAnsi" w:cstheme="majorHAnsi"/>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1C34F2">
        <w:rPr>
          <w:rFonts w:asciiTheme="majorHAnsi" w:hAnsiTheme="majorHAnsi" w:cstheme="majorHAnsi"/>
          <w:sz w:val="16"/>
        </w:rPr>
        <w:t>a number of</w:t>
      </w:r>
      <w:proofErr w:type="gramEnd"/>
      <w:r w:rsidRPr="001C34F2">
        <w:rPr>
          <w:rFonts w:asciiTheme="majorHAnsi" w:hAnsiTheme="majorHAnsi" w:cstheme="majorHAnsi"/>
          <w:sz w:val="16"/>
        </w:rPr>
        <w:t xml:space="preserve"> cuts in social services, wages haven’t been going up much, there is a lot more insecurity.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Isn’t Germany doing well? </w:t>
      </w:r>
      <w:proofErr w:type="gramStart"/>
      <w:r w:rsidRPr="001C34F2">
        <w:rPr>
          <w:rFonts w:asciiTheme="majorHAnsi" w:hAnsiTheme="majorHAnsi" w:cstheme="majorHAnsi"/>
          <w:sz w:val="16"/>
        </w:rPr>
        <w:t>Teixeira:.</w:t>
      </w:r>
      <w:proofErr w:type="gramEnd"/>
      <w:r w:rsidRPr="001C34F2">
        <w:rPr>
          <w:rFonts w:asciiTheme="majorHAnsi" w:hAnsiTheme="majorHAnsi" w:cstheme="majorHAnsi"/>
          <w:sz w:val="16"/>
        </w:rPr>
        <w:t xml:space="preserve"> Germany is doing relatively well, but it hasn’t been a period of expansive growth for them either. There is a lot of wage stagnation and compression there. </w:t>
      </w:r>
      <w:r w:rsidRPr="001C34F2">
        <w:rPr>
          <w:rFonts w:asciiTheme="majorHAnsi" w:hAnsiTheme="majorHAnsi" w:cstheme="majorHAnsi"/>
          <w:u w:val="single"/>
        </w:rPr>
        <w:t xml:space="preserve">I </w:t>
      </w:r>
      <w:r w:rsidRPr="001C34F2">
        <w:rPr>
          <w:rFonts w:asciiTheme="majorHAnsi" w:hAnsiTheme="majorHAnsi" w:cstheme="majorHAnsi"/>
          <w:b/>
          <w:iCs/>
          <w:u w:val="single"/>
          <w:bdr w:val="single" w:sz="8" w:space="0" w:color="auto"/>
        </w:rPr>
        <w:t>never meant to imply</w:t>
      </w:r>
      <w:r w:rsidRPr="001C34F2">
        <w:rPr>
          <w:rFonts w:asciiTheme="majorHAnsi" w:hAnsiTheme="majorHAnsi" w:cstheme="majorHAnsi"/>
          <w:u w:val="single"/>
        </w:rPr>
        <w:t xml:space="preserve"> that you can </w:t>
      </w:r>
      <w:r w:rsidRPr="001C34F2">
        <w:rPr>
          <w:rFonts w:asciiTheme="majorHAnsi" w:hAnsiTheme="majorHAnsi" w:cstheme="majorHAnsi"/>
          <w:b/>
          <w:iCs/>
          <w:u w:val="single"/>
          <w:bdr w:val="single" w:sz="8" w:space="0" w:color="auto"/>
        </w:rPr>
        <w:t>perfectly predict social reform from economic outcomes</w:t>
      </w:r>
      <w:r w:rsidRPr="001C34F2">
        <w:rPr>
          <w:rFonts w:asciiTheme="majorHAnsi" w:hAnsiTheme="majorHAnsi" w:cstheme="majorHAnsi"/>
          <w:u w:val="single"/>
        </w:rPr>
        <w:t>. But</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w:t>
      </w:r>
      <w:r w:rsidRPr="001C34F2">
        <w:rPr>
          <w:rFonts w:asciiTheme="majorHAnsi" w:hAnsiTheme="majorHAnsi" w:cstheme="majorHAnsi"/>
          <w:b/>
          <w:iCs/>
          <w:u w:val="single"/>
          <w:bdr w:val="single" w:sz="8" w:space="0" w:color="auto"/>
        </w:rPr>
        <w:t>provides an important lens</w:t>
      </w:r>
      <w:r w:rsidRPr="001C34F2">
        <w:rPr>
          <w:rFonts w:asciiTheme="majorHAnsi" w:hAnsiTheme="majorHAnsi" w:cstheme="majorHAnsi"/>
          <w:u w:val="single"/>
        </w:rPr>
        <w:t xml:space="preserve"> on when the left does well and when the left does poorly</w:t>
      </w:r>
      <w:r w:rsidRPr="001C34F2">
        <w:rPr>
          <w:rFonts w:asciiTheme="majorHAnsi" w:hAnsiTheme="majorHAnsi" w:cstheme="majorHAnsi"/>
          <w:sz w:val="16"/>
        </w:rPr>
        <w:t xml:space="preserve">. By and large </w:t>
      </w:r>
      <w:r w:rsidRPr="001C34F2">
        <w:rPr>
          <w:rFonts w:asciiTheme="majorHAnsi" w:hAnsiTheme="majorHAnsi" w:cstheme="majorHAnsi"/>
          <w:u w:val="single"/>
        </w:rPr>
        <w:t>when you look at Europe, you see the</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w:t>
      </w:r>
      <w:r w:rsidRPr="001C34F2">
        <w:rPr>
          <w:rFonts w:asciiTheme="majorHAnsi" w:hAnsiTheme="majorHAnsi" w:cstheme="majorHAnsi"/>
          <w:b/>
          <w:iCs/>
          <w:u w:val="single"/>
          <w:bdr w:val="single" w:sz="8" w:space="0" w:color="auto"/>
        </w:rPr>
        <w:t>dilemma</w:t>
      </w:r>
      <w:r w:rsidRPr="001C34F2">
        <w:rPr>
          <w:rFonts w:asciiTheme="majorHAnsi" w:hAnsiTheme="majorHAnsi" w:cstheme="majorHAnsi"/>
          <w:u w:val="single"/>
        </w:rPr>
        <w:t xml:space="preserve">] that the Eurozone has created in the economies. People are </w:t>
      </w:r>
      <w:r w:rsidRPr="001C34F2">
        <w:rPr>
          <w:rFonts w:asciiTheme="majorHAnsi" w:hAnsiTheme="majorHAnsi" w:cstheme="majorHAnsi"/>
          <w:b/>
          <w:iCs/>
          <w:u w:val="single"/>
          <w:bdr w:val="single" w:sz="8" w:space="0" w:color="auto"/>
        </w:rPr>
        <w:t>fearful</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pessimistic</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passive</w:t>
      </w:r>
      <w:r w:rsidRPr="001C34F2">
        <w:rPr>
          <w:rFonts w:asciiTheme="majorHAnsi" w:hAnsiTheme="majorHAnsi" w:cstheme="majorHAnsi"/>
          <w:u w:val="single"/>
        </w:rPr>
        <w:t xml:space="preserve">. This is </w:t>
      </w:r>
      <w:r w:rsidRPr="001C34F2">
        <w:rPr>
          <w:rFonts w:asciiTheme="majorHAnsi" w:hAnsiTheme="majorHAnsi" w:cstheme="majorHAnsi"/>
          <w:b/>
          <w:iCs/>
          <w:u w:val="single"/>
          <w:bdr w:val="single" w:sz="8" w:space="0" w:color="auto"/>
        </w:rPr>
        <w:t>very bad for the left</w:t>
      </w:r>
      <w:r w:rsidRPr="001C34F2">
        <w:rPr>
          <w:rFonts w:asciiTheme="majorHAnsi" w:hAnsiTheme="majorHAnsi" w:cstheme="majorHAnsi"/>
          <w:u w:val="single"/>
        </w:rPr>
        <w:t xml:space="preserve">. Until you </w:t>
      </w:r>
      <w:r w:rsidRPr="001C34F2">
        <w:rPr>
          <w:rFonts w:asciiTheme="majorHAnsi" w:hAnsiTheme="majorHAnsi" w:cstheme="majorHAnsi"/>
          <w:b/>
          <w:iCs/>
          <w:u w:val="single"/>
          <w:bdr w:val="single" w:sz="8" w:space="0" w:color="auto"/>
        </w:rPr>
        <w:t>break out</w:t>
      </w:r>
      <w:r w:rsidRPr="001C34F2">
        <w:rPr>
          <w:rFonts w:asciiTheme="majorHAnsi" w:hAnsiTheme="majorHAnsi" w:cstheme="majorHAnsi"/>
          <w:u w:val="single"/>
        </w:rPr>
        <w:t xml:space="preserve"> of that [dilemma]</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left is </w:t>
      </w:r>
      <w:r w:rsidRPr="001C34F2">
        <w:rPr>
          <w:rFonts w:asciiTheme="majorHAnsi" w:hAnsiTheme="majorHAnsi" w:cstheme="majorHAnsi"/>
          <w:b/>
          <w:iCs/>
          <w:u w:val="single"/>
          <w:bdr w:val="single" w:sz="8" w:space="0" w:color="auto"/>
        </w:rPr>
        <w:t>not going to be able to do that well</w:t>
      </w:r>
      <w:r w:rsidRPr="001C34F2">
        <w:rPr>
          <w:rFonts w:asciiTheme="majorHAnsi" w:hAnsiTheme="majorHAnsi" w:cstheme="majorHAnsi"/>
          <w:u w:val="single"/>
        </w:rPr>
        <w:t xml:space="preserve">, and the right is </w:t>
      </w:r>
      <w:r w:rsidRPr="001C34F2">
        <w:rPr>
          <w:rFonts w:asciiTheme="majorHAnsi" w:hAnsiTheme="majorHAnsi" w:cstheme="majorHAnsi"/>
          <w:b/>
          <w:iCs/>
          <w:u w:val="single"/>
          <w:bdr w:val="single" w:sz="8" w:space="0" w:color="auto"/>
        </w:rPr>
        <w:t>going to continue to do relatively well</w:t>
      </w:r>
      <w:r w:rsidRPr="001C34F2">
        <w:rPr>
          <w:rFonts w:asciiTheme="majorHAnsi" w:hAnsiTheme="majorHAnsi" w:cstheme="majorHAnsi"/>
          <w:u w:val="single"/>
        </w:rPr>
        <w:t xml:space="preserve"> compared to them, and you’ll see the </w:t>
      </w:r>
      <w:r w:rsidRPr="001C34F2">
        <w:rPr>
          <w:rFonts w:asciiTheme="majorHAnsi" w:hAnsiTheme="majorHAnsi" w:cstheme="majorHAnsi"/>
          <w:b/>
          <w:iCs/>
          <w:u w:val="single"/>
          <w:bdr w:val="single" w:sz="8" w:space="0" w:color="auto"/>
        </w:rPr>
        <w:t>continued rise in populism</w:t>
      </w:r>
      <w:r w:rsidRPr="001C34F2">
        <w:rPr>
          <w:rFonts w:asciiTheme="majorHAnsi" w:hAnsiTheme="majorHAnsi" w:cstheme="majorHAnsi"/>
          <w:u w:val="single"/>
        </w:rPr>
        <w:t xml:space="preserve"> because people have no faith in the system</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what </w:t>
      </w:r>
      <w:r w:rsidRPr="001C34F2">
        <w:rPr>
          <w:rFonts w:asciiTheme="majorHAnsi" w:hAnsiTheme="majorHAnsi" w:cstheme="majorHAnsi"/>
          <w:u w:val="single"/>
        </w:rPr>
        <w:t>I am trying</w:t>
      </w:r>
      <w:r w:rsidRPr="001C34F2">
        <w:rPr>
          <w:rFonts w:asciiTheme="majorHAnsi" w:hAnsiTheme="majorHAnsi" w:cstheme="majorHAnsi"/>
          <w:sz w:val="16"/>
        </w:rPr>
        <w:t xml:space="preserve"> to do is </w:t>
      </w:r>
      <w:r w:rsidRPr="001C34F2">
        <w:rPr>
          <w:rFonts w:asciiTheme="majorHAnsi" w:hAnsiTheme="majorHAnsi" w:cstheme="majorHAnsi"/>
          <w:u w:val="single"/>
        </w:rPr>
        <w:t xml:space="preserve">to </w:t>
      </w:r>
      <w:r w:rsidRPr="001C34F2">
        <w:rPr>
          <w:rFonts w:asciiTheme="majorHAnsi" w:hAnsiTheme="majorHAnsi" w:cstheme="majorHAnsi"/>
          <w:highlight w:val="green"/>
          <w:u w:val="single"/>
        </w:rPr>
        <w:t xml:space="preserve">get the left to focus on </w:t>
      </w:r>
      <w:r w:rsidRPr="001C34F2">
        <w:rPr>
          <w:rFonts w:asciiTheme="majorHAnsi" w:hAnsiTheme="majorHAnsi" w:cstheme="majorHAnsi"/>
          <w:b/>
          <w:iCs/>
          <w:highlight w:val="green"/>
          <w:u w:val="single"/>
          <w:bdr w:val="single" w:sz="8" w:space="0" w:color="auto"/>
        </w:rPr>
        <w:t>getting to a new stage of capitalist growth</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being able actually to deliver rising incomes</w:t>
      </w:r>
      <w:r w:rsidRPr="001C34F2">
        <w:rPr>
          <w:rFonts w:asciiTheme="majorHAnsi" w:hAnsiTheme="majorHAnsi" w:cstheme="majorHAnsi"/>
          <w:sz w:val="16"/>
        </w:rPr>
        <w:t xml:space="preserve">. There is No Alternative to the Left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w:t>
      </w:r>
      <w:r w:rsidRPr="00186B94">
        <w:rPr>
          <w:rFonts w:asciiTheme="majorHAnsi" w:hAnsiTheme="majorHAnsi" w:cstheme="majorHAnsi"/>
          <w:sz w:val="16"/>
        </w:rPr>
        <w:t xml:space="preserve">contains a contradiction. On the one hand, the left can’t get its program enacted </w:t>
      </w:r>
      <w:proofErr w:type="gramStart"/>
      <w:r w:rsidRPr="00186B94">
        <w:rPr>
          <w:rFonts w:asciiTheme="majorHAnsi" w:hAnsiTheme="majorHAnsi" w:cstheme="majorHAnsi"/>
          <w:sz w:val="16"/>
        </w:rPr>
        <w:t>as long as</w:t>
      </w:r>
      <w:proofErr w:type="gramEnd"/>
      <w:r w:rsidRPr="00186B94">
        <w:rPr>
          <w:rFonts w:asciiTheme="majorHAnsi" w:hAnsiTheme="majorHAnsi" w:cstheme="majorHAnsi"/>
          <w:sz w:val="16"/>
        </w:rPr>
        <w:t xml:space="preserve"> times are bad. On the other hand, the only way to get out of bad times is for the left to get its program enacted. Teixeira: I see what you are asking. I think </w:t>
      </w:r>
      <w:r w:rsidRPr="00186B94">
        <w:rPr>
          <w:rFonts w:asciiTheme="majorHAnsi" w:hAnsiTheme="majorHAnsi" w:cstheme="majorHAnsi"/>
          <w:u w:val="single"/>
        </w:rPr>
        <w:t xml:space="preserve">it is going to be </w:t>
      </w:r>
      <w:r w:rsidRPr="00186B94">
        <w:rPr>
          <w:rFonts w:asciiTheme="majorHAnsi" w:hAnsiTheme="majorHAnsi" w:cstheme="majorHAnsi"/>
          <w:b/>
          <w:iCs/>
          <w:u w:val="single"/>
          <w:bdr w:val="single" w:sz="8" w:space="0" w:color="auto"/>
        </w:rPr>
        <w:t>two steps forward</w:t>
      </w:r>
      <w:r w:rsidRPr="00186B94">
        <w:rPr>
          <w:rFonts w:asciiTheme="majorHAnsi" w:hAnsiTheme="majorHAnsi" w:cstheme="majorHAnsi"/>
          <w:u w:val="single"/>
        </w:rPr>
        <w:t xml:space="preserve">, </w:t>
      </w:r>
      <w:r w:rsidRPr="00186B94">
        <w:rPr>
          <w:rFonts w:asciiTheme="majorHAnsi" w:hAnsiTheme="majorHAnsi" w:cstheme="majorHAnsi"/>
          <w:b/>
          <w:iCs/>
          <w:u w:val="single"/>
          <w:bdr w:val="single" w:sz="8" w:space="0" w:color="auto"/>
        </w:rPr>
        <w:t>one step back</w:t>
      </w:r>
      <w:r w:rsidRPr="00186B94">
        <w:rPr>
          <w:rFonts w:asciiTheme="majorHAnsi" w:hAnsiTheme="majorHAnsi" w:cstheme="majorHAnsi"/>
          <w:u w:val="single"/>
        </w:rPr>
        <w:t>. We are</w:t>
      </w:r>
      <w:r w:rsidRPr="00186B94">
        <w:rPr>
          <w:rFonts w:asciiTheme="majorHAnsi" w:hAnsiTheme="majorHAnsi" w:cstheme="majorHAnsi"/>
          <w:sz w:val="16"/>
        </w:rPr>
        <w:t xml:space="preserve"> sort of </w:t>
      </w:r>
      <w:r w:rsidRPr="00186B94">
        <w:rPr>
          <w:rFonts w:asciiTheme="majorHAnsi" w:hAnsiTheme="majorHAnsi" w:cstheme="majorHAnsi"/>
          <w:b/>
          <w:iCs/>
          <w:u w:val="single"/>
          <w:bdr w:val="single" w:sz="8" w:space="0" w:color="auto"/>
        </w:rPr>
        <w:t>slouching</w:t>
      </w:r>
      <w:r w:rsidRPr="00186B94">
        <w:rPr>
          <w:rFonts w:asciiTheme="majorHAnsi" w:hAnsiTheme="majorHAnsi" w:cstheme="majorHAnsi"/>
          <w:u w:val="single"/>
        </w:rPr>
        <w:t xml:space="preserve"> toward the next stage of capitalism. I </w:t>
      </w:r>
      <w:r w:rsidRPr="00186B94">
        <w:rPr>
          <w:rFonts w:asciiTheme="majorHAnsi" w:hAnsiTheme="majorHAnsi" w:cstheme="majorHAnsi"/>
          <w:b/>
          <w:iCs/>
          <w:u w:val="single"/>
          <w:bdr w:val="single" w:sz="8" w:space="0" w:color="auto"/>
        </w:rPr>
        <w:t>don’t think it’s going to be pretty</w:t>
      </w:r>
      <w:r w:rsidRPr="00186B94">
        <w:rPr>
          <w:rFonts w:asciiTheme="majorHAnsi" w:hAnsiTheme="majorHAnsi" w:cstheme="majorHAnsi"/>
          <w:u w:val="single"/>
        </w:rPr>
        <w:t xml:space="preserve">. Political and economic factors are going to propel us in that direction. Ultimately, people want things to work better, they want their problems to be solved. And the </w:t>
      </w:r>
      <w:r w:rsidRPr="00186B94">
        <w:rPr>
          <w:rFonts w:asciiTheme="majorHAnsi" w:hAnsiTheme="majorHAnsi" w:cstheme="majorHAnsi"/>
          <w:b/>
          <w:iCs/>
          <w:u w:val="single"/>
          <w:bdr w:val="single" w:sz="8" w:space="0" w:color="auto"/>
        </w:rPr>
        <w:t>only way</w:t>
      </w:r>
      <w:r w:rsidRPr="00186B94">
        <w:rPr>
          <w:rFonts w:asciiTheme="majorHAnsi" w:hAnsiTheme="majorHAnsi" w:cstheme="majorHAnsi"/>
          <w:u w:val="single"/>
        </w:rPr>
        <w:t xml:space="preserve"> we are going to get there is along the road I have described</w:t>
      </w:r>
      <w:r w:rsidRPr="00186B94">
        <w:rPr>
          <w:rFonts w:asciiTheme="majorHAnsi" w:hAnsiTheme="majorHAnsi" w:cstheme="majorHAnsi"/>
          <w:sz w:val="16"/>
        </w:rPr>
        <w:t xml:space="preserve">. I think </w:t>
      </w:r>
      <w:r w:rsidRPr="00186B94">
        <w:rPr>
          <w:rFonts w:asciiTheme="majorHAnsi" w:hAnsiTheme="majorHAnsi" w:cstheme="majorHAnsi"/>
          <w:u w:val="single"/>
        </w:rPr>
        <w:t xml:space="preserve">this </w:t>
      </w:r>
      <w:r w:rsidRPr="00186B94">
        <w:rPr>
          <w:rFonts w:asciiTheme="majorHAnsi" w:hAnsiTheme="majorHAnsi" w:cstheme="majorHAnsi"/>
          <w:b/>
          <w:iCs/>
          <w:u w:val="single"/>
          <w:bdr w:val="single" w:sz="8" w:space="0" w:color="auto"/>
        </w:rPr>
        <w:t>equitable growth</w:t>
      </w:r>
      <w:r w:rsidRPr="00186B94">
        <w:rPr>
          <w:rFonts w:asciiTheme="majorHAnsi" w:hAnsiTheme="majorHAnsi" w:cstheme="majorHAnsi"/>
          <w:u w:val="single"/>
        </w:rPr>
        <w:t xml:space="preserve"> approach</w:t>
      </w:r>
      <w:r w:rsidRPr="00186B94">
        <w:rPr>
          <w:rFonts w:asciiTheme="majorHAnsi" w:hAnsiTheme="majorHAnsi" w:cstheme="majorHAnsi"/>
          <w:sz w:val="16"/>
        </w:rPr>
        <w:t xml:space="preserve"> that the Democrats united around </w:t>
      </w:r>
      <w:r w:rsidRPr="00186B94">
        <w:rPr>
          <w:rFonts w:asciiTheme="majorHAnsi" w:hAnsiTheme="majorHAnsi" w:cstheme="majorHAnsi"/>
          <w:u w:val="single"/>
        </w:rPr>
        <w:t>is the future</w:t>
      </w:r>
      <w:r w:rsidRPr="00186B94">
        <w:rPr>
          <w:rFonts w:asciiTheme="majorHAnsi" w:hAnsiTheme="majorHAnsi" w:cstheme="majorHAnsi"/>
          <w:sz w:val="16"/>
        </w:rPr>
        <w:t xml:space="preserve">. The level of growth is going to vary over time, but I think the Democrats are the ones who are going to put us there and I think they are going to be rewarded for it. </w:t>
      </w:r>
      <w:proofErr w:type="spellStart"/>
      <w:proofErr w:type="gramStart"/>
      <w:r w:rsidRPr="00186B94">
        <w:rPr>
          <w:rFonts w:asciiTheme="majorHAnsi" w:hAnsiTheme="majorHAnsi" w:cstheme="majorHAnsi"/>
          <w:sz w:val="16"/>
        </w:rPr>
        <w:t>Judis</w:t>
      </w:r>
      <w:proofErr w:type="spellEnd"/>
      <w:r w:rsidRPr="00186B94">
        <w:rPr>
          <w:rFonts w:asciiTheme="majorHAnsi" w:hAnsiTheme="majorHAnsi" w:cstheme="majorHAnsi"/>
          <w:sz w:val="16"/>
        </w:rPr>
        <w:t>:.</w:t>
      </w:r>
      <w:proofErr w:type="gramEnd"/>
      <w:r w:rsidRPr="00186B94">
        <w:rPr>
          <w:rFonts w:asciiTheme="majorHAnsi" w:hAnsiTheme="majorHAnsi" w:cstheme="majorHAnsi"/>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186B94">
        <w:rPr>
          <w:rFonts w:asciiTheme="majorHAnsi" w:hAnsiTheme="majorHAnsi" w:cstheme="majorHAnsi"/>
          <w:sz w:val="16"/>
        </w:rPr>
        <w:t>Teixeira:.</w:t>
      </w:r>
      <w:proofErr w:type="gramEnd"/>
      <w:r w:rsidRPr="00186B94">
        <w:rPr>
          <w:rFonts w:asciiTheme="majorHAnsi" w:hAnsiTheme="majorHAnsi" w:cstheme="majorHAnsi"/>
          <w:sz w:val="16"/>
        </w:rPr>
        <w:t xml:space="preserve"> That certainly could be the way it goes down, but </w:t>
      </w:r>
      <w:r w:rsidRPr="00186B94">
        <w:rPr>
          <w:rFonts w:asciiTheme="majorHAnsi" w:hAnsiTheme="majorHAnsi" w:cstheme="majorHAnsi"/>
          <w:u w:val="single"/>
        </w:rPr>
        <w:t xml:space="preserve">it’s </w:t>
      </w:r>
      <w:r w:rsidRPr="00186B94">
        <w:rPr>
          <w:rFonts w:asciiTheme="majorHAnsi" w:hAnsiTheme="majorHAnsi" w:cstheme="majorHAnsi"/>
          <w:b/>
          <w:iCs/>
          <w:u w:val="single"/>
          <w:bdr w:val="single" w:sz="8" w:space="0" w:color="auto"/>
        </w:rPr>
        <w:t>not clear we are required to have a recession</w:t>
      </w:r>
      <w:r w:rsidRPr="00186B94">
        <w:rPr>
          <w:rFonts w:asciiTheme="majorHAnsi" w:hAnsiTheme="majorHAnsi" w:cstheme="majorHAnsi"/>
          <w:sz w:val="16"/>
        </w:rPr>
        <w:t xml:space="preserve"> on the level we did in 2007 and 2008, </w:t>
      </w:r>
      <w:r w:rsidRPr="00186B94">
        <w:rPr>
          <w:rFonts w:asciiTheme="majorHAnsi" w:hAnsiTheme="majorHAnsi" w:cstheme="majorHAnsi"/>
          <w:u w:val="single"/>
        </w:rPr>
        <w:t>or whether this sort of rolling crisis we have combined with other political events might do it</w:t>
      </w:r>
      <w:r w:rsidRPr="00186B94">
        <w:rPr>
          <w:rFonts w:asciiTheme="majorHAnsi" w:hAnsiTheme="majorHAnsi" w:cstheme="majorHAnsi"/>
          <w:sz w:val="16"/>
        </w:rPr>
        <w:t xml:space="preserve">. I don’t know, it’s hard to predict, but I think the great economist Herbert Stein said, if something cannot go on forever, it will stop. </w:t>
      </w:r>
      <w:proofErr w:type="spellStart"/>
      <w:r w:rsidRPr="00186B94">
        <w:rPr>
          <w:rFonts w:asciiTheme="majorHAnsi" w:hAnsiTheme="majorHAnsi" w:cstheme="majorHAnsi"/>
          <w:sz w:val="16"/>
        </w:rPr>
        <w:t>Judis</w:t>
      </w:r>
      <w:proofErr w:type="spellEnd"/>
      <w:r w:rsidRPr="00186B94">
        <w:rPr>
          <w:rFonts w:asciiTheme="majorHAnsi" w:hAnsiTheme="majorHAnsi" w:cstheme="majorHAnsi"/>
          <w:sz w:val="16"/>
        </w:rPr>
        <w:t>: The great socialist Rosa Luxembourg said the choice was socialism or barbarism. I am not sayin</w:t>
      </w:r>
      <w:r w:rsidRPr="001C34F2">
        <w:rPr>
          <w:rFonts w:asciiTheme="majorHAnsi" w:hAnsiTheme="majorHAnsi" w:cstheme="majorHAnsi"/>
          <w:sz w:val="16"/>
        </w:rPr>
        <w:t xml:space="preserve">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w:t>
      </w:r>
      <w:r w:rsidRPr="00186B94">
        <w:rPr>
          <w:rFonts w:asciiTheme="majorHAnsi" w:hAnsiTheme="majorHAnsi" w:cstheme="majorHAnsi"/>
          <w:sz w:val="16"/>
        </w:rPr>
        <w:t xml:space="preserve">chaos. We have periods in history where things don’t happen in the best of all possible ways. Teixeira: </w:t>
      </w:r>
      <w:r w:rsidRPr="00186B94">
        <w:rPr>
          <w:rFonts w:asciiTheme="majorHAnsi" w:hAnsiTheme="majorHAnsi" w:cstheme="majorHAnsi"/>
          <w:u w:val="single"/>
        </w:rPr>
        <w:t xml:space="preserve">The trajectory is </w:t>
      </w:r>
      <w:r w:rsidRPr="00186B94">
        <w:rPr>
          <w:rFonts w:asciiTheme="majorHAnsi" w:hAnsiTheme="majorHAnsi" w:cstheme="majorHAnsi"/>
          <w:b/>
          <w:iCs/>
          <w:u w:val="single"/>
          <w:bdr w:val="single" w:sz="8" w:space="0" w:color="auto"/>
        </w:rPr>
        <w:t>ultimately going to take us</w:t>
      </w:r>
      <w:r w:rsidRPr="00186B94">
        <w:rPr>
          <w:rFonts w:asciiTheme="majorHAnsi" w:hAnsiTheme="majorHAnsi" w:cstheme="majorHAnsi"/>
          <w:u w:val="single"/>
        </w:rPr>
        <w:t xml:space="preserve"> to a </w:t>
      </w:r>
      <w:r w:rsidRPr="00186B94">
        <w:rPr>
          <w:rFonts w:asciiTheme="majorHAnsi" w:hAnsiTheme="majorHAnsi" w:cstheme="majorHAnsi"/>
          <w:b/>
          <w:iCs/>
          <w:u w:val="single"/>
          <w:bdr w:val="single" w:sz="8" w:space="0" w:color="auto"/>
        </w:rPr>
        <w:t>different</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better place</w:t>
      </w:r>
      <w:r w:rsidRPr="00186B94">
        <w:rPr>
          <w:rFonts w:asciiTheme="majorHAnsi" w:hAnsiTheme="majorHAnsi" w:cstheme="majorHAnsi"/>
          <w:sz w:val="16"/>
        </w:rPr>
        <w:t xml:space="preserve">. I think </w:t>
      </w:r>
      <w:r w:rsidRPr="00186B94">
        <w:rPr>
          <w:rFonts w:asciiTheme="majorHAnsi" w:hAnsiTheme="majorHAnsi" w:cstheme="majorHAnsi"/>
          <w:b/>
          <w:iCs/>
          <w:u w:val="single"/>
          <w:bdr w:val="single" w:sz="8" w:space="0" w:color="auto"/>
        </w:rPr>
        <w:t xml:space="preserve">eventually we will </w:t>
      </w:r>
      <w:proofErr w:type="gramStart"/>
      <w:r w:rsidRPr="00186B94">
        <w:rPr>
          <w:rFonts w:asciiTheme="majorHAnsi" w:hAnsiTheme="majorHAnsi" w:cstheme="majorHAnsi"/>
          <w:b/>
          <w:iCs/>
          <w:u w:val="single"/>
          <w:bdr w:val="single" w:sz="8" w:space="0" w:color="auto"/>
        </w:rPr>
        <w:t>adapt</w:t>
      </w:r>
      <w:proofErr w:type="gramEnd"/>
      <w:r w:rsidRPr="00186B94">
        <w:rPr>
          <w:rFonts w:asciiTheme="majorHAnsi" w:hAnsiTheme="majorHAnsi" w:cstheme="majorHAnsi"/>
          <w:u w:val="single"/>
        </w:rPr>
        <w:t xml:space="preserve"> and we will </w:t>
      </w:r>
      <w:r w:rsidRPr="00186B94">
        <w:rPr>
          <w:rFonts w:asciiTheme="majorHAnsi" w:hAnsiTheme="majorHAnsi" w:cstheme="majorHAnsi"/>
          <w:b/>
          <w:iCs/>
          <w:u w:val="single"/>
          <w:bdr w:val="single" w:sz="8" w:space="0" w:color="auto"/>
        </w:rPr>
        <w:t>get something better</w:t>
      </w:r>
      <w:r w:rsidRPr="00186B94">
        <w:rPr>
          <w:rFonts w:asciiTheme="majorHAnsi" w:hAnsiTheme="majorHAnsi" w:cstheme="majorHAnsi"/>
          <w:u w:val="single"/>
        </w:rPr>
        <w:t xml:space="preserve"> than we have because it is the </w:t>
      </w:r>
      <w:r w:rsidRPr="00186B94">
        <w:rPr>
          <w:rFonts w:asciiTheme="majorHAnsi" w:hAnsiTheme="majorHAnsi" w:cstheme="majorHAnsi"/>
          <w:b/>
          <w:iCs/>
          <w:u w:val="single"/>
          <w:bdr w:val="single" w:sz="8" w:space="0" w:color="auto"/>
        </w:rPr>
        <w:t>only solution to the ongoing problems</w:t>
      </w:r>
      <w:r w:rsidRPr="00186B94">
        <w:rPr>
          <w:rFonts w:asciiTheme="majorHAnsi" w:hAnsiTheme="majorHAnsi" w:cstheme="majorHAnsi"/>
          <w:u w:val="single"/>
        </w:rPr>
        <w:t xml:space="preserve">. </w:t>
      </w:r>
      <w:r w:rsidRPr="00186B94">
        <w:rPr>
          <w:rFonts w:asciiTheme="majorHAnsi" w:hAnsiTheme="majorHAnsi" w:cstheme="majorHAnsi"/>
          <w:b/>
          <w:iCs/>
          <w:u w:val="single"/>
          <w:bdr w:val="single" w:sz="8" w:space="0" w:color="auto"/>
        </w:rPr>
        <w:t>There is no alternative</w:t>
      </w:r>
      <w:r w:rsidRPr="00186B94">
        <w:rPr>
          <w:rFonts w:asciiTheme="majorHAnsi" w:hAnsiTheme="majorHAnsi" w:cstheme="majorHAnsi"/>
          <w:sz w:val="16"/>
        </w:rPr>
        <w:t xml:space="preserve">. </w:t>
      </w:r>
      <w:proofErr w:type="spellStart"/>
      <w:r w:rsidRPr="00186B94">
        <w:rPr>
          <w:rFonts w:asciiTheme="majorHAnsi" w:hAnsiTheme="majorHAnsi" w:cstheme="majorHAnsi"/>
          <w:sz w:val="16"/>
        </w:rPr>
        <w:t>Judis</w:t>
      </w:r>
      <w:proofErr w:type="spellEnd"/>
      <w:r w:rsidRPr="00186B94">
        <w:rPr>
          <w:rFonts w:asciiTheme="majorHAnsi" w:hAnsiTheme="majorHAnsi" w:cstheme="majorHAnsi"/>
          <w:sz w:val="16"/>
        </w:rPr>
        <w:t>: Countries are sometime structurally unable to do what is in their best interest. In the U.S., we have</w:t>
      </w:r>
      <w:r w:rsidRPr="001C34F2">
        <w:rPr>
          <w:rFonts w:asciiTheme="majorHAnsi" w:hAnsiTheme="majorHAnsi" w:cstheme="majorHAnsi"/>
          <w:sz w:val="16"/>
        </w:rPr>
        <w:t xml:space="preser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1C34F2">
        <w:rPr>
          <w:rFonts w:asciiTheme="majorHAnsi" w:hAnsiTheme="majorHAnsi" w:cstheme="majorHAnsi"/>
          <w:sz w:val="16"/>
        </w:rPr>
        <w:t>Of course</w:t>
      </w:r>
      <w:proofErr w:type="gramEnd"/>
      <w:r w:rsidRPr="001C34F2">
        <w:rPr>
          <w:rFonts w:asciiTheme="majorHAnsi" w:hAnsiTheme="majorHAnsi" w:cstheme="majorHAnsi"/>
          <w:sz w:val="16"/>
        </w:rPr>
        <w:t xml:space="preserve"> it is possible, but </w:t>
      </w:r>
      <w:r w:rsidRPr="001C34F2">
        <w:rPr>
          <w:rFonts w:asciiTheme="majorHAnsi" w:hAnsiTheme="majorHAnsi" w:cstheme="majorHAnsi"/>
          <w:u w:val="single"/>
        </w:rPr>
        <w:t xml:space="preserve">if you look at the history of the United States, </w:t>
      </w:r>
      <w:r w:rsidRPr="00186B94">
        <w:rPr>
          <w:rFonts w:asciiTheme="majorHAnsi" w:hAnsiTheme="majorHAnsi" w:cstheme="majorHAnsi"/>
          <w:b/>
          <w:iCs/>
          <w:u w:val="single"/>
          <w:bdr w:val="single" w:sz="8" w:space="0" w:color="auto"/>
        </w:rPr>
        <w:t>despite the anti-statist bias</w:t>
      </w:r>
      <w:r w:rsidRPr="00186B94">
        <w:rPr>
          <w:rFonts w:asciiTheme="majorHAnsi" w:hAnsiTheme="majorHAnsi" w:cstheme="majorHAnsi"/>
          <w:u w:val="single"/>
        </w:rPr>
        <w:t xml:space="preserve"> and </w:t>
      </w:r>
      <w:r w:rsidRPr="001C34F2">
        <w:rPr>
          <w:rFonts w:asciiTheme="majorHAnsi" w:hAnsiTheme="majorHAnsi" w:cstheme="majorHAnsi"/>
          <w:b/>
          <w:iCs/>
          <w:highlight w:val="green"/>
          <w:u w:val="single"/>
          <w:bdr w:val="single" w:sz="8" w:space="0" w:color="auto"/>
        </w:rPr>
        <w:t xml:space="preserve">despite </w:t>
      </w:r>
      <w:r w:rsidRPr="00186B94">
        <w:rPr>
          <w:rFonts w:asciiTheme="majorHAnsi" w:hAnsiTheme="majorHAnsi" w:cstheme="majorHAnsi"/>
          <w:b/>
          <w:iCs/>
          <w:u w:val="single"/>
          <w:bdr w:val="single" w:sz="8" w:space="0" w:color="auto"/>
        </w:rPr>
        <w:t xml:space="preserve">all the other </w:t>
      </w:r>
      <w:r w:rsidRPr="001C34F2">
        <w:rPr>
          <w:rFonts w:asciiTheme="majorHAnsi" w:hAnsiTheme="majorHAnsi" w:cstheme="majorHAnsi"/>
          <w:b/>
          <w:iCs/>
          <w:highlight w:val="green"/>
          <w:u w:val="single"/>
          <w:bdr w:val="single" w:sz="8" w:space="0" w:color="auto"/>
        </w:rPr>
        <w:t>political problems</w:t>
      </w:r>
      <w:r w:rsidRPr="001C34F2">
        <w:rPr>
          <w:rFonts w:asciiTheme="majorHAnsi" w:hAnsiTheme="majorHAnsi" w:cstheme="majorHAnsi"/>
          <w:u w:val="single"/>
        </w:rPr>
        <w:t xml:space="preserve">, the way </w:t>
      </w:r>
      <w:r w:rsidRPr="001C34F2">
        <w:rPr>
          <w:rFonts w:asciiTheme="majorHAnsi" w:hAnsiTheme="majorHAnsi" w:cstheme="majorHAnsi"/>
          <w:highlight w:val="green"/>
          <w:u w:val="single"/>
        </w:rPr>
        <w:t>the country has evolved</w:t>
      </w:r>
      <w:r w:rsidRPr="001C34F2">
        <w:rPr>
          <w:rFonts w:asciiTheme="majorHAnsi" w:hAnsiTheme="majorHAnsi" w:cstheme="majorHAnsi"/>
          <w:u w:val="single"/>
        </w:rPr>
        <w:t xml:space="preserve"> over time is </w:t>
      </w:r>
      <w:r w:rsidRPr="001C34F2">
        <w:rPr>
          <w:rFonts w:asciiTheme="majorHAnsi" w:hAnsiTheme="majorHAnsi" w:cstheme="majorHAnsi"/>
          <w:highlight w:val="green"/>
          <w:u w:val="single"/>
        </w:rPr>
        <w:t xml:space="preserve">toward a </w:t>
      </w:r>
      <w:r w:rsidRPr="001C34F2">
        <w:rPr>
          <w:rFonts w:asciiTheme="majorHAnsi" w:hAnsiTheme="majorHAnsi" w:cstheme="majorHAnsi"/>
          <w:b/>
          <w:iCs/>
          <w:highlight w:val="green"/>
          <w:u w:val="single"/>
          <w:bdr w:val="single" w:sz="8" w:space="0" w:color="auto"/>
        </w:rPr>
        <w:t>larger government</w:t>
      </w:r>
      <w:r w:rsidRPr="001C34F2">
        <w:rPr>
          <w:rFonts w:asciiTheme="majorHAnsi" w:hAnsiTheme="majorHAnsi" w:cstheme="majorHAnsi"/>
          <w:highlight w:val="green"/>
          <w:u w:val="single"/>
        </w:rPr>
        <w:t xml:space="preserve"> that </w:t>
      </w:r>
      <w:r w:rsidRPr="001C34F2">
        <w:rPr>
          <w:rFonts w:asciiTheme="majorHAnsi" w:hAnsiTheme="majorHAnsi" w:cstheme="majorHAnsi"/>
          <w:b/>
          <w:iCs/>
          <w:highlight w:val="green"/>
          <w:u w:val="single"/>
          <w:bdr w:val="single" w:sz="8" w:space="0" w:color="auto"/>
        </w:rPr>
        <w:t>does more</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provides more for people</w:t>
      </w:r>
      <w:r w:rsidRPr="001C34F2">
        <w:rPr>
          <w:rFonts w:asciiTheme="majorHAnsi" w:hAnsiTheme="majorHAnsi" w:cstheme="majorHAnsi"/>
          <w:u w:val="single"/>
        </w:rPr>
        <w:t xml:space="preserve">. And we </w:t>
      </w:r>
      <w:r w:rsidRPr="001C34F2">
        <w:rPr>
          <w:rFonts w:asciiTheme="majorHAnsi" w:hAnsiTheme="majorHAnsi" w:cstheme="majorHAnsi"/>
          <w:b/>
          <w:iCs/>
          <w:u w:val="single"/>
          <w:bdr w:val="single" w:sz="8" w:space="0" w:color="auto"/>
        </w:rPr>
        <w:t>obviously have evolved tremendously</w:t>
      </w:r>
      <w:r w:rsidRPr="001C34F2">
        <w:rPr>
          <w:rFonts w:asciiTheme="majorHAnsi" w:hAnsiTheme="majorHAnsi" w:cstheme="majorHAnsi"/>
          <w:u w:val="single"/>
        </w:rPr>
        <w:t xml:space="preserve"> in the social realm as well. Governments don’t do what is rational in the short term</w:t>
      </w:r>
      <w:r w:rsidRPr="001C34F2">
        <w:rPr>
          <w:rFonts w:asciiTheme="majorHAnsi" w:hAnsiTheme="majorHAnsi" w:cstheme="majorHAnsi"/>
          <w:sz w:val="16"/>
        </w:rPr>
        <w:t xml:space="preserve">, at least rational in the sense you are describing it, </w:t>
      </w:r>
      <w:r w:rsidRPr="001C34F2">
        <w:rPr>
          <w:rFonts w:asciiTheme="majorHAnsi" w:hAnsiTheme="majorHAnsi" w:cstheme="majorHAnsi"/>
          <w:u w:val="single"/>
        </w:rPr>
        <w:t xml:space="preserve">but political systems </w:t>
      </w:r>
      <w:r w:rsidRPr="001C34F2">
        <w:rPr>
          <w:rFonts w:asciiTheme="majorHAnsi" w:hAnsiTheme="majorHAnsi" w:cstheme="majorHAnsi"/>
          <w:b/>
          <w:iCs/>
          <w:u w:val="single"/>
          <w:bdr w:val="single" w:sz="8" w:space="0" w:color="auto"/>
        </w:rPr>
        <w:t>evolve over time</w:t>
      </w:r>
      <w:r w:rsidRPr="001C34F2">
        <w:rPr>
          <w:rFonts w:asciiTheme="majorHAnsi" w:hAnsiTheme="majorHAnsi" w:cstheme="majorHAnsi"/>
          <w:u w:val="single"/>
        </w:rPr>
        <w:t xml:space="preserve"> in a way that is consistent with the values and priorities of the left, and I expect that to continue over time</w:t>
      </w:r>
      <w:r w:rsidRPr="001C34F2">
        <w:rPr>
          <w:rFonts w:asciiTheme="majorHAnsi" w:hAnsiTheme="majorHAnsi" w:cstheme="majorHAnsi"/>
          <w:sz w:val="16"/>
        </w:rPr>
        <w:t xml:space="preserve">. The 2016 Election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1C34F2">
        <w:rPr>
          <w:rFonts w:asciiTheme="majorHAnsi" w:hAnsiTheme="majorHAnsi" w:cstheme="majorHAnsi"/>
          <w:sz w:val="16"/>
        </w:rPr>
        <w:t>a true fact</w:t>
      </w:r>
      <w:proofErr w:type="gramEnd"/>
      <w:r w:rsidRPr="001C34F2">
        <w:rPr>
          <w:rFonts w:asciiTheme="majorHAnsi" w:hAnsiTheme="majorHAnsi" w:cstheme="majorHAnsi"/>
          <w:sz w:val="16"/>
        </w:rPr>
        <w:t xml:space="preserve">. It’s growing over </w:t>
      </w:r>
      <w:proofErr w:type="gramStart"/>
      <w:r w:rsidRPr="001C34F2">
        <w:rPr>
          <w:rFonts w:asciiTheme="majorHAnsi" w:hAnsiTheme="majorHAnsi" w:cstheme="majorHAnsi"/>
          <w:sz w:val="16"/>
        </w:rPr>
        <w:t>time</w:t>
      </w:r>
      <w:proofErr w:type="gramEnd"/>
      <w:r w:rsidRPr="001C34F2">
        <w:rPr>
          <w:rFonts w:asciiTheme="majorHAnsi" w:hAnsiTheme="majorHAnsi" w:cstheme="majorHAnsi"/>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1C34F2">
        <w:rPr>
          <w:rFonts w:asciiTheme="majorHAnsi" w:hAnsiTheme="majorHAnsi" w:cstheme="majorHAnsi"/>
          <w:sz w:val="16"/>
        </w:rPr>
        <w:t>really not</w:t>
      </w:r>
      <w:proofErr w:type="gramEnd"/>
      <w:r w:rsidRPr="001C34F2">
        <w:rPr>
          <w:rFonts w:asciiTheme="majorHAnsi" w:hAnsiTheme="majorHAnsi" w:cstheme="majorHAnsi"/>
          <w:sz w:val="16"/>
        </w:rPr>
        <w:t xml:space="preserve"> that important and I don’t take your problems seriously, and frankly I don’t have much to offer you. And that’s </w:t>
      </w:r>
      <w:proofErr w:type="gramStart"/>
      <w:r w:rsidRPr="001C34F2">
        <w:rPr>
          <w:rFonts w:asciiTheme="majorHAnsi" w:hAnsiTheme="majorHAnsi" w:cstheme="majorHAnsi"/>
          <w:sz w:val="16"/>
        </w:rPr>
        <w:t>despite the fact that</w:t>
      </w:r>
      <w:proofErr w:type="gramEnd"/>
      <w:r w:rsidRPr="001C34F2">
        <w:rPr>
          <w:rFonts w:asciiTheme="majorHAnsi" w:hAnsiTheme="majorHAnsi" w:cstheme="majorHAnsi"/>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1C34F2">
        <w:rPr>
          <w:rFonts w:asciiTheme="majorHAnsi" w:hAnsiTheme="majorHAnsi" w:cstheme="majorHAnsi"/>
          <w:sz w:val="16"/>
        </w:rPr>
        <w:t>actually do</w:t>
      </w:r>
      <w:proofErr w:type="gramEnd"/>
      <w:r w:rsidRPr="001C34F2">
        <w:rPr>
          <w:rFonts w:asciiTheme="majorHAnsi" w:hAnsiTheme="majorHAnsi" w:cstheme="majorHAnsi"/>
          <w:sz w:val="16"/>
        </w:rPr>
        <w:t xml:space="preserve">. Almost all of it was about how he was a bad dude. </w:t>
      </w:r>
      <w:r w:rsidRPr="001C34F2">
        <w:rPr>
          <w:rFonts w:asciiTheme="majorHAnsi" w:hAnsiTheme="majorHAnsi" w:cstheme="majorHAnsi"/>
          <w:u w:val="single"/>
        </w:rPr>
        <w:t xml:space="preserve">Voters were </w:t>
      </w:r>
      <w:r w:rsidRPr="001C34F2">
        <w:rPr>
          <w:rFonts w:asciiTheme="majorHAnsi" w:hAnsiTheme="majorHAnsi" w:cstheme="majorHAnsi"/>
          <w:b/>
          <w:iCs/>
          <w:u w:val="single"/>
          <w:bdr w:val="single" w:sz="8" w:space="0" w:color="auto"/>
        </w:rPr>
        <w:t>fed up with stagnation</w:t>
      </w:r>
      <w:r w:rsidRPr="001C34F2">
        <w:rPr>
          <w:rFonts w:asciiTheme="majorHAnsi" w:hAnsiTheme="majorHAnsi" w:cstheme="majorHAnsi"/>
          <w:u w:val="single"/>
        </w:rPr>
        <w:t xml:space="preserve"> and with the Democrats and they </w:t>
      </w:r>
      <w:r w:rsidRPr="001C34F2">
        <w:rPr>
          <w:rFonts w:asciiTheme="majorHAnsi" w:hAnsiTheme="majorHAnsi" w:cstheme="majorHAnsi"/>
          <w:b/>
          <w:iCs/>
          <w:u w:val="single"/>
          <w:bdr w:val="single" w:sz="8" w:space="0" w:color="auto"/>
        </w:rPr>
        <w:t>turned to someone who thought could blow up the system</w:t>
      </w:r>
      <w:r w:rsidRPr="001C34F2">
        <w:rPr>
          <w:rFonts w:asciiTheme="majorHAnsi" w:hAnsiTheme="majorHAnsi" w:cstheme="majorHAnsi"/>
          <w:u w:val="single"/>
        </w:rPr>
        <w:t xml:space="preserve">. The way the Democrats and the left could </w:t>
      </w:r>
      <w:r w:rsidRPr="001C34F2">
        <w:rPr>
          <w:rFonts w:asciiTheme="majorHAnsi" w:hAnsiTheme="majorHAnsi" w:cstheme="majorHAnsi"/>
          <w:b/>
          <w:iCs/>
          <w:u w:val="single"/>
          <w:bdr w:val="single" w:sz="8" w:space="0" w:color="auto"/>
        </w:rPr>
        <w:t xml:space="preserve">mitigate that </w:t>
      </w:r>
      <w:r w:rsidRPr="00186B94">
        <w:rPr>
          <w:rFonts w:asciiTheme="majorHAnsi" w:hAnsiTheme="majorHAnsi" w:cstheme="majorHAnsi"/>
          <w:b/>
          <w:iCs/>
          <w:u w:val="single"/>
          <w:bdr w:val="single" w:sz="8" w:space="0" w:color="auto"/>
        </w:rPr>
        <w:t>problem</w:t>
      </w:r>
      <w:r w:rsidRPr="00186B94">
        <w:rPr>
          <w:rFonts w:asciiTheme="majorHAnsi" w:hAnsiTheme="majorHAnsi" w:cstheme="majorHAnsi"/>
          <w:u w:val="single"/>
        </w:rPr>
        <w:t xml:space="preserve"> is to show these voters that they </w:t>
      </w:r>
      <w:r w:rsidRPr="00186B94">
        <w:rPr>
          <w:rFonts w:asciiTheme="majorHAnsi" w:hAnsiTheme="majorHAnsi" w:cstheme="majorHAnsi"/>
          <w:b/>
          <w:iCs/>
          <w:u w:val="single"/>
          <w:bdr w:val="single" w:sz="8" w:space="0" w:color="auto"/>
        </w:rPr>
        <w:t>take their problems seriously</w:t>
      </w:r>
      <w:r w:rsidRPr="00186B94">
        <w:rPr>
          <w:rFonts w:asciiTheme="majorHAnsi" w:hAnsiTheme="majorHAnsi" w:cstheme="majorHAnsi"/>
          <w:sz w:val="16"/>
        </w:rPr>
        <w:t xml:space="preserve"> and have their interests in </w:t>
      </w:r>
      <w:proofErr w:type="gramStart"/>
      <w:r w:rsidRPr="00186B94">
        <w:rPr>
          <w:rFonts w:asciiTheme="majorHAnsi" w:hAnsiTheme="majorHAnsi" w:cstheme="majorHAnsi"/>
          <w:sz w:val="16"/>
        </w:rPr>
        <w:t>mind, and</w:t>
      </w:r>
      <w:proofErr w:type="gramEnd"/>
      <w:r w:rsidRPr="00186B94">
        <w:rPr>
          <w:rFonts w:asciiTheme="majorHAnsi" w:hAnsiTheme="majorHAnsi" w:cstheme="majorHAnsi"/>
          <w:sz w:val="16"/>
        </w:rPr>
        <w:t xml:space="preserve"> could improve their lives. </w:t>
      </w:r>
      <w:r w:rsidRPr="00186B94">
        <w:rPr>
          <w:rFonts w:asciiTheme="majorHAnsi" w:hAnsiTheme="majorHAnsi" w:cstheme="majorHAnsi"/>
          <w:u w:val="single"/>
        </w:rPr>
        <w:t xml:space="preserve">I </w:t>
      </w:r>
      <w:r w:rsidRPr="00186B94">
        <w:rPr>
          <w:rFonts w:asciiTheme="majorHAnsi" w:hAnsiTheme="majorHAnsi" w:cstheme="majorHAnsi"/>
          <w:b/>
          <w:iCs/>
          <w:u w:val="single"/>
          <w:bdr w:val="single" w:sz="8" w:space="0" w:color="auto"/>
        </w:rPr>
        <w:t>don’t think there is any way of doing that</w:t>
      </w:r>
      <w:r w:rsidRPr="00186B94">
        <w:rPr>
          <w:rFonts w:asciiTheme="majorHAnsi" w:hAnsiTheme="majorHAnsi" w:cstheme="majorHAnsi"/>
          <w:u w:val="single"/>
        </w:rPr>
        <w:t xml:space="preserve"> without a </w:t>
      </w:r>
      <w:r w:rsidRPr="00186B94">
        <w:rPr>
          <w:rFonts w:asciiTheme="majorHAnsi" w:hAnsiTheme="majorHAnsi" w:cstheme="majorHAnsi"/>
          <w:b/>
          <w:iCs/>
          <w:u w:val="single"/>
          <w:bdr w:val="single" w:sz="8" w:space="0" w:color="auto"/>
        </w:rPr>
        <w:t>new model of economic growth</w:t>
      </w:r>
      <w:r w:rsidRPr="00186B94">
        <w:rPr>
          <w:rFonts w:asciiTheme="majorHAnsi" w:hAnsiTheme="majorHAnsi" w:cstheme="majorHAnsi"/>
          <w:sz w:val="16"/>
        </w:rPr>
        <w:t>.</w:t>
      </w:r>
    </w:p>
    <w:p w14:paraId="0F644EFC" w14:textId="76EAEF59" w:rsidR="00186B94" w:rsidRDefault="00186B94" w:rsidP="00186B94">
      <w:pPr>
        <w:pStyle w:val="Heading3"/>
      </w:pPr>
      <w:r>
        <w:t>1NC – War</w:t>
      </w:r>
      <w:r>
        <w:tab/>
      </w:r>
    </w:p>
    <w:p w14:paraId="0B1EE01D" w14:textId="77777777" w:rsidR="00186B94" w:rsidRPr="001C34F2" w:rsidRDefault="00186B94" w:rsidP="00186B94">
      <w:pPr>
        <w:pStyle w:val="Heading4"/>
        <w:rPr>
          <w:rFonts w:asciiTheme="majorHAnsi" w:hAnsiTheme="majorHAnsi" w:cstheme="majorHAnsi"/>
          <w:bCs w:val="0"/>
        </w:rPr>
      </w:pPr>
      <w:r w:rsidRPr="001C34F2">
        <w:rPr>
          <w:rFonts w:asciiTheme="majorHAnsi" w:hAnsiTheme="majorHAnsi" w:cstheme="majorHAnsi"/>
        </w:rPr>
        <w:t>Capitalism solves war – its anti-imperialist.</w:t>
      </w:r>
    </w:p>
    <w:p w14:paraId="3A886305" w14:textId="77777777" w:rsidR="00186B94" w:rsidRPr="001C34F2" w:rsidRDefault="00186B94" w:rsidP="00186B94">
      <w:pPr>
        <w:rPr>
          <w:rFonts w:asciiTheme="majorHAnsi" w:hAnsiTheme="majorHAnsi" w:cstheme="majorHAnsi"/>
        </w:rPr>
      </w:pPr>
      <w:proofErr w:type="spellStart"/>
      <w:r w:rsidRPr="001C34F2">
        <w:rPr>
          <w:rStyle w:val="Style13ptBold"/>
          <w:rFonts w:asciiTheme="majorHAnsi" w:hAnsiTheme="majorHAnsi" w:cstheme="majorHAnsi"/>
        </w:rPr>
        <w:t>Mousseau</w:t>
      </w:r>
      <w:proofErr w:type="spellEnd"/>
      <w:r w:rsidRPr="001C34F2">
        <w:rPr>
          <w:rStyle w:val="Style13ptBold"/>
          <w:rFonts w:asciiTheme="majorHAnsi" w:hAnsiTheme="majorHAnsi" w:cstheme="majorHAnsi"/>
        </w:rPr>
        <w:t xml:space="preserve"> 19</w:t>
      </w:r>
      <w:r w:rsidRPr="001C34F2">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1D4B9049" w14:textId="77777777" w:rsidR="00186B94" w:rsidRPr="001C34F2" w:rsidRDefault="00186B94" w:rsidP="00186B94">
      <w:pPr>
        <w:rPr>
          <w:rFonts w:asciiTheme="majorHAnsi" w:hAnsiTheme="majorHAnsi" w:cstheme="majorHAnsi"/>
          <w:sz w:val="16"/>
        </w:rPr>
      </w:pPr>
      <w:r w:rsidRPr="001C34F2">
        <w:rPr>
          <w:rFonts w:asciiTheme="majorHAnsi" w:hAnsiTheme="majorHAnsi" w:cstheme="majorHAnsi"/>
          <w:sz w:val="16"/>
        </w:rPr>
        <w:t xml:space="preserve">Is war becoming obsolete?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wide agreement</w:t>
      </w:r>
      <w:r w:rsidRPr="001C34F2">
        <w:rPr>
          <w:rStyle w:val="StyleUnderline"/>
          <w:rFonts w:asciiTheme="majorHAnsi" w:hAnsiTheme="majorHAnsi" w:cstheme="majorHAnsi"/>
        </w:rPr>
        <w:t xml:space="preserve"> among scholars that </w:t>
      </w:r>
      <w:r w:rsidRPr="001C34F2">
        <w:rPr>
          <w:rStyle w:val="StyleUnderline"/>
          <w:rFonts w:asciiTheme="majorHAnsi" w:hAnsiTheme="majorHAnsi" w:cstheme="majorHAnsi"/>
          <w:highlight w:val="green"/>
        </w:rPr>
        <w:t xml:space="preserve">war </w:t>
      </w:r>
      <w:r w:rsidRPr="001C34F2">
        <w:rPr>
          <w:rStyle w:val="StyleUnderline"/>
          <w:rFonts w:asciiTheme="majorHAnsi" w:hAnsiTheme="majorHAnsi" w:cstheme="majorHAnsi"/>
        </w:rPr>
        <w:t xml:space="preserve">has been </w:t>
      </w:r>
      <w:r w:rsidRPr="001C34F2">
        <w:rPr>
          <w:rStyle w:val="StyleUnderline"/>
          <w:rFonts w:asciiTheme="majorHAnsi" w:hAnsiTheme="majorHAnsi" w:cstheme="majorHAnsi"/>
          <w:highlight w:val="green"/>
        </w:rPr>
        <w:t xml:space="preserve">in </w:t>
      </w:r>
      <w:r w:rsidRPr="001C34F2">
        <w:rPr>
          <w:rStyle w:val="Emphasis"/>
          <w:rFonts w:asciiTheme="majorHAnsi" w:hAnsiTheme="majorHAnsi" w:cstheme="majorHAnsi"/>
        </w:rPr>
        <w:t xml:space="preserve">sharp </w:t>
      </w:r>
      <w:r w:rsidRPr="001C34F2">
        <w:rPr>
          <w:rStyle w:val="Emphasis"/>
          <w:rFonts w:asciiTheme="majorHAnsi" w:hAnsiTheme="majorHAnsi" w:cstheme="majorHAnsi"/>
          <w:highlight w:val="green"/>
        </w:rPr>
        <w:t>decline</w:t>
      </w:r>
      <w:r w:rsidRPr="001C34F2">
        <w:rPr>
          <w:rStyle w:val="StyleUnderline"/>
          <w:rFonts w:asciiTheme="majorHAnsi" w:hAnsiTheme="majorHAnsi" w:cstheme="majorHAnsi"/>
        </w:rPr>
        <w:t xml:space="preserve"> </w:t>
      </w:r>
      <w:r w:rsidRPr="001C34F2">
        <w:rPr>
          <w:rFonts w:asciiTheme="majorHAnsi" w:hAnsiTheme="majorHAnsi" w:cstheme="majorHAnsi"/>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1C34F2">
        <w:rPr>
          <w:rFonts w:asciiTheme="majorHAnsi" w:hAnsiTheme="majorHAnsi" w:cstheme="majorHAnsi"/>
          <w:sz w:val="16"/>
        </w:rPr>
        <w:t>Thucydides's</w:t>
      </w:r>
      <w:proofErr w:type="spellEnd"/>
      <w:r w:rsidRPr="001C34F2">
        <w:rPr>
          <w:rFonts w:asciiTheme="majorHAnsi" w:hAnsiTheme="majorHAnsi" w:cstheme="majorHAnsi"/>
          <w:sz w:val="16"/>
        </w:rPr>
        <w:t xml:space="preserve"> Trap,” a reference to the ancient Greek's claim that Sparta's fear of Athens' growing power led to the Peloponnesian War.3 This article argues that </w:t>
      </w:r>
      <w:r w:rsidRPr="001C34F2">
        <w:rPr>
          <w:rStyle w:val="Emphasis"/>
          <w:rFonts w:asciiTheme="majorHAnsi" w:hAnsiTheme="majorHAnsi" w:cstheme="majorHAnsi"/>
        </w:rPr>
        <w:t>there is no Thucydides Trap</w:t>
      </w:r>
      <w:r w:rsidRPr="001C34F2">
        <w:rPr>
          <w:rFonts w:asciiTheme="majorHAnsi" w:hAnsiTheme="majorHAnsi" w:cstheme="majorHAnsi"/>
          <w:sz w:val="16"/>
        </w:rPr>
        <w:t xml:space="preserve"> in international politics. </w:t>
      </w:r>
      <w:r w:rsidRPr="001C34F2">
        <w:rPr>
          <w:rStyle w:val="StyleUnderline"/>
          <w:rFonts w:asciiTheme="majorHAnsi" w:hAnsiTheme="majorHAnsi" w:cstheme="majorHAnsi"/>
        </w:rPr>
        <w:t xml:space="preserve">Rather, the world is </w:t>
      </w:r>
      <w:r w:rsidRPr="001C34F2">
        <w:rPr>
          <w:rStyle w:val="Emphasis"/>
          <w:rFonts w:asciiTheme="majorHAnsi" w:hAnsiTheme="majorHAnsi" w:cstheme="majorHAnsi"/>
        </w:rPr>
        <w:t xml:space="preserve">moving rapidly </w:t>
      </w:r>
      <w:r w:rsidRPr="001C34F2">
        <w:rPr>
          <w:rStyle w:val="Emphasis"/>
          <w:rFonts w:asciiTheme="majorHAnsi" w:hAnsiTheme="majorHAnsi" w:cstheme="majorHAnsi"/>
          <w:highlight w:val="green"/>
        </w:rPr>
        <w:t xml:space="preserve">toward </w:t>
      </w:r>
      <w:r w:rsidRPr="001C34F2">
        <w:rPr>
          <w:rStyle w:val="Emphasis"/>
          <w:rFonts w:asciiTheme="majorHAnsi" w:hAnsiTheme="majorHAnsi" w:cstheme="majorHAnsi"/>
        </w:rPr>
        <w:t xml:space="preserve">permanent </w:t>
      </w:r>
      <w:r w:rsidRPr="001C34F2">
        <w:rPr>
          <w:rStyle w:val="Emphasis"/>
          <w:rFonts w:asciiTheme="majorHAnsi" w:hAnsiTheme="majorHAnsi" w:cstheme="majorHAnsi"/>
          <w:highlight w:val="green"/>
        </w:rPr>
        <w:t>peace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possibly in our lifetime</w:t>
      </w:r>
      <w:r w:rsidRPr="001C34F2">
        <w:rPr>
          <w:rFonts w:asciiTheme="majorHAnsi" w:hAnsiTheme="majorHAnsi" w:cstheme="majorHAnsi"/>
          <w:sz w:val="16"/>
        </w:rPr>
        <w:t xml:space="preserve">. Drawing on economic </w:t>
      </w:r>
      <w:proofErr w:type="gramStart"/>
      <w:r w:rsidRPr="001C34F2">
        <w:rPr>
          <w:rFonts w:asciiTheme="majorHAnsi" w:hAnsiTheme="majorHAnsi" w:cstheme="majorHAnsi"/>
          <w:sz w:val="16"/>
        </w:rPr>
        <w:t>norms</w:t>
      </w:r>
      <w:proofErr w:type="gramEnd"/>
      <w:r w:rsidRPr="001C34F2">
        <w:rPr>
          <w:rFonts w:asciiTheme="majorHAnsi" w:hAnsiTheme="majorHAnsi" w:cstheme="majorHAnsi"/>
          <w:sz w:val="16"/>
        </w:rPr>
        <w:t xml:space="preserve"> theory,4 I show that </w:t>
      </w:r>
      <w:r w:rsidRPr="001C34F2">
        <w:rPr>
          <w:rStyle w:val="StyleUnderline"/>
          <w:rFonts w:asciiTheme="majorHAnsi" w:hAnsiTheme="majorHAnsi" w:cstheme="majorHAnsi"/>
        </w:rPr>
        <w:t xml:space="preserve">what sometimes appears to be a Thucydides Trap may instead be a function of factors </w:t>
      </w:r>
      <w:r w:rsidRPr="001C34F2">
        <w:rPr>
          <w:rStyle w:val="Emphasis"/>
          <w:rFonts w:asciiTheme="majorHAnsi" w:hAnsiTheme="majorHAnsi" w:cstheme="majorHAnsi"/>
        </w:rPr>
        <w:t>strictly internal</w:t>
      </w:r>
      <w:r w:rsidRPr="001C34F2">
        <w:rPr>
          <w:rStyle w:val="StyleUnderline"/>
          <w:rFonts w:asciiTheme="majorHAnsi" w:hAnsiTheme="majorHAnsi" w:cstheme="majorHAnsi"/>
        </w:rPr>
        <w:t xml:space="preserve"> to states and that these factors </w:t>
      </w:r>
      <w:r w:rsidRPr="001C34F2">
        <w:rPr>
          <w:rStyle w:val="Emphasis"/>
          <w:rFonts w:asciiTheme="majorHAnsi" w:hAnsiTheme="majorHAnsi" w:cstheme="majorHAnsi"/>
        </w:rPr>
        <w:t>vary</w:t>
      </w:r>
      <w:r w:rsidRPr="001C34F2">
        <w:rPr>
          <w:rStyle w:val="StyleUnderline"/>
          <w:rFonts w:asciiTheme="majorHAnsi" w:hAnsiTheme="majorHAnsi" w:cstheme="majorHAnsi"/>
        </w:rPr>
        <w:t xml:space="preserve"> among them</w:t>
      </w:r>
      <w:r w:rsidRPr="001C34F2">
        <w:rPr>
          <w:rFonts w:asciiTheme="majorHAnsi" w:hAnsiTheme="majorHAnsi" w:cstheme="majorHAnsi"/>
          <w:sz w:val="16"/>
        </w:rPr>
        <w:t xml:space="preserve">. In brief,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states with</w:t>
      </w:r>
      <w:r w:rsidRPr="001C34F2">
        <w:rPr>
          <w:rStyle w:val="StyleUnderline"/>
          <w:rFonts w:asciiTheme="majorHAnsi" w:hAnsiTheme="majorHAnsi" w:cstheme="majorHAnsi"/>
        </w:rPr>
        <w:t xml:space="preserve"> advanced </w:t>
      </w:r>
      <w:r w:rsidRPr="001C34F2">
        <w:rPr>
          <w:rStyle w:val="StyleUnderline"/>
          <w:rFonts w:asciiTheme="majorHAnsi" w:hAnsiTheme="majorHAnsi" w:cstheme="majorHAnsi"/>
          <w:highlight w:val="green"/>
        </w:rPr>
        <w:t>market</w:t>
      </w:r>
      <w:r w:rsidRPr="001C34F2">
        <w:rPr>
          <w:rStyle w:val="StyleUnderline"/>
          <w:rFonts w:asciiTheme="majorHAnsi" w:hAnsiTheme="majorHAnsi" w:cstheme="majorHAnsi"/>
        </w:rPr>
        <w:t xml:space="preserve">-oriented </w:t>
      </w:r>
      <w:r w:rsidRPr="001C34F2">
        <w:rPr>
          <w:rStyle w:val="StyleUnderline"/>
          <w:rFonts w:asciiTheme="majorHAnsi" w:hAnsiTheme="majorHAnsi" w:cstheme="majorHAnsi"/>
          <w:highlight w:val="green"/>
        </w:rPr>
        <w:t>economies have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foremost </w:t>
      </w:r>
      <w:r w:rsidRPr="001C34F2">
        <w:rPr>
          <w:rStyle w:val="Emphasis"/>
          <w:rFonts w:asciiTheme="majorHAnsi" w:hAnsiTheme="majorHAnsi" w:cstheme="majorHAnsi"/>
          <w:highlight w:val="green"/>
        </w:rPr>
        <w:t>interests</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in the principle of </w:t>
      </w:r>
      <w:r w:rsidRPr="001C34F2">
        <w:rPr>
          <w:rStyle w:val="Emphasis"/>
          <w:rFonts w:asciiTheme="majorHAnsi" w:hAnsiTheme="majorHAnsi" w:cstheme="majorHAnsi"/>
        </w:rPr>
        <w:t>self-determination</w:t>
      </w:r>
      <w:r w:rsidRPr="001C34F2">
        <w:rPr>
          <w:rStyle w:val="StyleUnderline"/>
          <w:rFonts w:asciiTheme="majorHAnsi" w:hAnsiTheme="majorHAnsi" w:cstheme="majorHAnsi"/>
        </w:rPr>
        <w:t xml:space="preserve"> for all states, large and small, as the foundation for a </w:t>
      </w:r>
      <w:r w:rsidRPr="001C34F2">
        <w:rPr>
          <w:rStyle w:val="Emphasis"/>
          <w:rFonts w:asciiTheme="majorHAnsi" w:hAnsiTheme="majorHAnsi" w:cstheme="majorHAnsi"/>
        </w:rPr>
        <w:t>robust global marketplace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highlight w:val="green"/>
        </w:rPr>
        <w:t>War</w:t>
      </w:r>
      <w:r w:rsidRPr="001C34F2">
        <w:rPr>
          <w:rStyle w:val="StyleUnderline"/>
          <w:rFonts w:asciiTheme="majorHAnsi" w:hAnsiTheme="majorHAnsi" w:cstheme="majorHAnsi"/>
        </w:rPr>
        <w:t xml:space="preserve"> among these states, </w:t>
      </w:r>
      <w:r w:rsidRPr="001C34F2">
        <w:rPr>
          <w:rStyle w:val="Emphasis"/>
          <w:rFonts w:asciiTheme="majorHAnsi" w:hAnsiTheme="majorHAnsi" w:cstheme="majorHAnsi"/>
        </w:rPr>
        <w:t xml:space="preserve">even </w:t>
      </w:r>
      <w:proofErr w:type="gramStart"/>
      <w:r w:rsidRPr="001C34F2">
        <w:rPr>
          <w:rStyle w:val="Emphasis"/>
          <w:rFonts w:asciiTheme="majorHAnsi" w:hAnsiTheme="majorHAnsi" w:cstheme="majorHAnsi"/>
        </w:rPr>
        <w:t>making preparations</w:t>
      </w:r>
      <w:proofErr w:type="gramEnd"/>
      <w:r w:rsidRPr="001C34F2">
        <w:rPr>
          <w:rStyle w:val="StyleUnderline"/>
          <w:rFonts w:asciiTheme="majorHAnsi" w:hAnsiTheme="majorHAnsi" w:cstheme="majorHAnsi"/>
        </w:rPr>
        <w:t xml:space="preserve"> for war,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possible</w:t>
      </w:r>
      <w:r w:rsidRPr="001C34F2">
        <w:rPr>
          <w:rStyle w:val="StyleUnderline"/>
          <w:rFonts w:asciiTheme="majorHAnsi" w:hAnsiTheme="majorHAnsi" w:cstheme="majorHAnsi"/>
          <w:highlight w:val="green"/>
        </w:rPr>
        <w:t>, because</w:t>
      </w:r>
      <w:r w:rsidRPr="001C34F2">
        <w:rPr>
          <w:rStyle w:val="StyleUnderline"/>
          <w:rFonts w:asciiTheme="majorHAnsi" w:hAnsiTheme="majorHAnsi" w:cstheme="majorHAnsi"/>
        </w:rPr>
        <w:t xml:space="preserve"> they are in </w:t>
      </w:r>
      <w:r w:rsidRPr="001C34F2">
        <w:rPr>
          <w:rStyle w:val="StyleUnderline"/>
          <w:rFonts w:asciiTheme="majorHAnsi" w:hAnsiTheme="majorHAnsi" w:cstheme="majorHAnsi"/>
          <w:highlight w:val="green"/>
        </w:rPr>
        <w:t xml:space="preserve">a </w:t>
      </w:r>
      <w:r w:rsidRPr="001C34F2">
        <w:rPr>
          <w:rStyle w:val="Emphasis"/>
          <w:rFonts w:asciiTheme="majorHAnsi" w:hAnsiTheme="majorHAnsi" w:cstheme="majorHAnsi"/>
          <w:highlight w:val="green"/>
        </w:rPr>
        <w:t>natural alliance to</w:t>
      </w:r>
      <w:r w:rsidRPr="001C34F2">
        <w:rPr>
          <w:rStyle w:val="Emphasis"/>
          <w:rFonts w:asciiTheme="majorHAnsi" w:hAnsiTheme="majorHAnsi" w:cstheme="majorHAnsi"/>
        </w:rPr>
        <w:t xml:space="preserve"> preserve</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highlight w:val="green"/>
        </w:rPr>
        <w:t>protect the</w:t>
      </w:r>
      <w:r w:rsidRPr="001C34F2">
        <w:rPr>
          <w:rStyle w:val="Emphasis"/>
          <w:rFonts w:asciiTheme="majorHAnsi" w:hAnsiTheme="majorHAnsi" w:cstheme="majorHAnsi"/>
        </w:rPr>
        <w:t xml:space="preserve"> global </w:t>
      </w:r>
      <w:r w:rsidRPr="001C34F2">
        <w:rPr>
          <w:rStyle w:val="Emphasis"/>
          <w:rFonts w:asciiTheme="majorHAnsi" w:hAnsiTheme="majorHAnsi" w:cstheme="majorHAnsi"/>
          <w:highlight w:val="green"/>
        </w:rPr>
        <w:t>order</w:t>
      </w:r>
      <w:r w:rsidRPr="001C34F2">
        <w:rPr>
          <w:rFonts w:asciiTheme="majorHAnsi" w:hAnsiTheme="majorHAnsi" w:cstheme="majorHAnsi"/>
          <w:sz w:val="16"/>
        </w:rPr>
        <w:t xml:space="preserve">. In contrast,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 xml:space="preserve">states with </w:t>
      </w:r>
      <w:r w:rsidRPr="001C34F2">
        <w:rPr>
          <w:rStyle w:val="Emphasis"/>
          <w:rFonts w:asciiTheme="majorHAnsi" w:hAnsiTheme="majorHAnsi" w:cstheme="majorHAnsi"/>
          <w:highlight w:val="green"/>
        </w:rPr>
        <w:t>weak</w:t>
      </w:r>
      <w:r w:rsidRPr="001C34F2">
        <w:rPr>
          <w:rStyle w:val="Emphasis"/>
          <w:rFonts w:asciiTheme="majorHAnsi" w:hAnsiTheme="majorHAnsi" w:cstheme="majorHAnsi"/>
        </w:rPr>
        <w:t xml:space="preserve"> internal </w:t>
      </w:r>
      <w:r w:rsidRPr="001C34F2">
        <w:rPr>
          <w:rStyle w:val="Emphasis"/>
          <w:rFonts w:asciiTheme="majorHAnsi" w:hAnsiTheme="majorHAnsi" w:cstheme="majorHAnsi"/>
          <w:highlight w:val="green"/>
        </w:rPr>
        <w:t>markets</w:t>
      </w:r>
      <w:r w:rsidRPr="001C34F2">
        <w:rPr>
          <w:rStyle w:val="StyleUnderline"/>
          <w:rFonts w:asciiTheme="majorHAnsi" w:hAnsiTheme="majorHAnsi" w:cstheme="majorHAnsi"/>
          <w:highlight w:val="green"/>
        </w:rPr>
        <w:t xml:space="preserve"> have </w:t>
      </w:r>
      <w:r w:rsidRPr="001C34F2">
        <w:rPr>
          <w:rStyle w:val="Emphasis"/>
          <w:rFonts w:asciiTheme="majorHAnsi" w:hAnsiTheme="majorHAnsi" w:cstheme="majorHAnsi"/>
          <w:highlight w:val="green"/>
        </w:rPr>
        <w:t>little interest</w:t>
      </w:r>
      <w:r w:rsidRPr="001C34F2">
        <w:rPr>
          <w:rStyle w:val="StyleUnderline"/>
          <w:rFonts w:asciiTheme="majorHAnsi" w:hAnsiTheme="majorHAnsi" w:cstheme="majorHAnsi"/>
        </w:rPr>
        <w:t xml:space="preserve"> in the global marketplace; </w:t>
      </w:r>
      <w:r w:rsidRPr="001C34F2">
        <w:rPr>
          <w:rStyle w:val="StyleUnderline"/>
          <w:rFonts w:asciiTheme="majorHAnsi" w:hAnsiTheme="majorHAnsi" w:cstheme="majorHAnsi"/>
          <w:highlight w:val="green"/>
        </w:rPr>
        <w:t>they pursue</w:t>
      </w:r>
      <w:r w:rsidRPr="001C34F2">
        <w:rPr>
          <w:rStyle w:val="StyleUnderline"/>
          <w:rFonts w:asciiTheme="majorHAnsi" w:hAnsiTheme="majorHAnsi" w:cstheme="majorHAnsi"/>
        </w:rPr>
        <w:t xml:space="preserve"> wealth </w:t>
      </w:r>
      <w:r w:rsidRPr="001C34F2">
        <w:rPr>
          <w:rStyle w:val="Emphasis"/>
          <w:rFonts w:asciiTheme="majorHAnsi" w:hAnsiTheme="majorHAnsi" w:cstheme="majorHAnsi"/>
        </w:rPr>
        <w:t>not through commerce</w:t>
      </w:r>
      <w:r w:rsidRPr="001C34F2">
        <w:rPr>
          <w:rStyle w:val="StyleUnderline"/>
          <w:rFonts w:asciiTheme="majorHAnsi" w:hAnsiTheme="majorHAnsi" w:cstheme="majorHAnsi"/>
        </w:rPr>
        <w:t xml:space="preserve">, but through </w:t>
      </w:r>
      <w:r w:rsidRPr="001C34F2">
        <w:rPr>
          <w:rStyle w:val="Emphasis"/>
          <w:rFonts w:asciiTheme="majorHAnsi" w:hAnsiTheme="majorHAnsi" w:cstheme="majorHAnsi"/>
          <w:highlight w:val="green"/>
        </w:rPr>
        <w:t>wars of expansion</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demands for tribute</w:t>
      </w:r>
      <w:r w:rsidRPr="001C34F2">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2F8136C5" w14:textId="77777777" w:rsidR="00186B94" w:rsidRPr="00186B94" w:rsidRDefault="00186B94" w:rsidP="00186B94"/>
    <w:p w14:paraId="1604A4AC" w14:textId="77777777" w:rsidR="00186B94" w:rsidRPr="001C34F2" w:rsidRDefault="00186B94" w:rsidP="00186B94">
      <w:pPr>
        <w:pStyle w:val="Heading4"/>
        <w:rPr>
          <w:rFonts w:asciiTheme="majorHAnsi" w:hAnsiTheme="majorHAnsi" w:cstheme="majorHAnsi"/>
        </w:rPr>
      </w:pPr>
      <w:r>
        <w:rPr>
          <w:rFonts w:asciiTheme="majorHAnsi" w:hAnsiTheme="majorHAnsi" w:cstheme="majorHAnsi"/>
        </w:rPr>
        <w:t xml:space="preserve">Transition wars – </w:t>
      </w:r>
      <w:r w:rsidRPr="009A583B">
        <w:rPr>
          <w:rFonts w:asciiTheme="majorHAnsi" w:hAnsiTheme="majorHAnsi" w:cstheme="majorHAnsi"/>
          <w:u w:val="single"/>
        </w:rPr>
        <w:t>Low-growth</w:t>
      </w:r>
      <w:r w:rsidRPr="001C34F2">
        <w:rPr>
          <w:rFonts w:asciiTheme="majorHAnsi" w:hAnsiTheme="majorHAnsi" w:cstheme="majorHAnsi"/>
        </w:rPr>
        <w:t xml:space="preserve"> world causes </w:t>
      </w:r>
      <w:r w:rsidRPr="009A583B">
        <w:rPr>
          <w:rFonts w:asciiTheme="majorHAnsi" w:hAnsiTheme="majorHAnsi" w:cstheme="majorHAnsi"/>
          <w:u w:val="single"/>
        </w:rPr>
        <w:t xml:space="preserve">great power conflict </w:t>
      </w:r>
    </w:p>
    <w:p w14:paraId="4B2E2197" w14:textId="77777777" w:rsidR="00186B94" w:rsidRPr="009A583B" w:rsidRDefault="00186B94" w:rsidP="00186B94">
      <w:proofErr w:type="spellStart"/>
      <w:r w:rsidRPr="009A583B">
        <w:rPr>
          <w:rStyle w:val="Style13ptBold"/>
        </w:rPr>
        <w:t>Drezner</w:t>
      </w:r>
      <w:proofErr w:type="spellEnd"/>
      <w:r w:rsidRPr="009A583B">
        <w:rPr>
          <w:rStyle w:val="Style13ptBold"/>
        </w:rPr>
        <w:t xml:space="preserve"> 16 </w:t>
      </w:r>
      <w:r>
        <w:t>[</w:t>
      </w:r>
      <w:r w:rsidRPr="009A583B">
        <w:t xml:space="preserve">Daniel W. </w:t>
      </w:r>
      <w:proofErr w:type="spellStart"/>
      <w:r w:rsidRPr="009A583B">
        <w:t>Drezner</w:t>
      </w:r>
      <w:proofErr w:type="spellEnd"/>
      <w:r w:rsidRPr="009A583B">
        <w:t xml:space="preserve"> 16, nonresident senior fellow at the Brookings Institution, professor of international politics at the Fletcher School of Law and Diplomacy at Tufts University, May 2016, “Five Known Unknowns about the Next Generation Global Political Economy,” </w:t>
      </w:r>
      <w:hyperlink r:id="rId16" w:history="1">
        <w:r w:rsidRPr="009A583B">
          <w:rPr>
            <w:rStyle w:val="Hyperlink"/>
          </w:rPr>
          <w:t>https://www.brookings.edu/wp-content/uploads/2016/07/IOS-Drezner-web-1.pdf</w:t>
        </w:r>
      </w:hyperlink>
      <w:r>
        <w:t>]</w:t>
      </w:r>
    </w:p>
    <w:p w14:paraId="43CB8628" w14:textId="77777777" w:rsidR="00186B94" w:rsidRDefault="00186B94" w:rsidP="00186B94">
      <w:pPr>
        <w:rPr>
          <w:rFonts w:asciiTheme="majorHAnsi" w:hAnsiTheme="majorHAnsi" w:cstheme="majorHAnsi"/>
          <w:sz w:val="16"/>
        </w:rPr>
      </w:pPr>
      <w:r w:rsidRPr="009A583B">
        <w:rPr>
          <w:rFonts w:asciiTheme="majorHAnsi" w:hAnsiTheme="majorHAnsi" w:cstheme="majorHAnsi"/>
          <w:sz w:val="16"/>
        </w:rPr>
        <w:t xml:space="preserve">Geopolitical ambitions could reduce economic interdependence even further.120 </w:t>
      </w:r>
      <w:r w:rsidRPr="009A583B">
        <w:rPr>
          <w:rStyle w:val="StyleUnderline"/>
          <w:rFonts w:asciiTheme="majorHAnsi" w:hAnsiTheme="majorHAnsi" w:cstheme="majorHAnsi"/>
        </w:rPr>
        <w:t>Russia and China have territorial</w:t>
      </w:r>
      <w:r w:rsidRPr="009A583B">
        <w:rPr>
          <w:rFonts w:asciiTheme="majorHAnsi" w:hAnsiTheme="majorHAnsi" w:cstheme="majorHAnsi"/>
          <w:sz w:val="16"/>
        </w:rPr>
        <w:t xml:space="preserve"> and quasi-territorial </w:t>
      </w:r>
      <w:r w:rsidRPr="009A583B">
        <w:rPr>
          <w:rStyle w:val="StyleUnderline"/>
          <w:rFonts w:asciiTheme="majorHAnsi" w:hAnsiTheme="majorHAnsi" w:cstheme="majorHAnsi"/>
        </w:rPr>
        <w:t>ambitions beyond their</w:t>
      </w:r>
      <w:r w:rsidRPr="009A583B">
        <w:rPr>
          <w:rFonts w:asciiTheme="majorHAnsi" w:hAnsiTheme="majorHAnsi" w:cstheme="majorHAnsi"/>
          <w:sz w:val="16"/>
        </w:rPr>
        <w:t xml:space="preserve"> recognized </w:t>
      </w:r>
      <w:r w:rsidRPr="009A583B">
        <w:rPr>
          <w:rStyle w:val="StyleUnderline"/>
          <w:rFonts w:asciiTheme="majorHAnsi" w:hAnsiTheme="majorHAnsi" w:cstheme="majorHAnsi"/>
        </w:rPr>
        <w:t>borders, and the U</w:t>
      </w:r>
      <w:r w:rsidRPr="009A583B">
        <w:rPr>
          <w:rFonts w:asciiTheme="majorHAnsi" w:hAnsiTheme="majorHAnsi" w:cstheme="majorHAnsi"/>
          <w:sz w:val="16"/>
        </w:rPr>
        <w:t xml:space="preserve">nited </w:t>
      </w:r>
      <w:r w:rsidRPr="009A583B">
        <w:rPr>
          <w:rStyle w:val="StyleUnderline"/>
          <w:rFonts w:asciiTheme="majorHAnsi" w:hAnsiTheme="majorHAnsi" w:cstheme="majorHAnsi"/>
        </w:rPr>
        <w:t>S</w:t>
      </w:r>
      <w:r w:rsidRPr="009A583B">
        <w:rPr>
          <w:rFonts w:asciiTheme="majorHAnsi" w:hAnsiTheme="majorHAnsi" w:cstheme="majorHAnsi"/>
          <w:sz w:val="16"/>
        </w:rPr>
        <w:t xml:space="preserve">tates </w:t>
      </w:r>
      <w:r w:rsidRPr="009A583B">
        <w:rPr>
          <w:rStyle w:val="StyleUnderline"/>
          <w:rFonts w:asciiTheme="majorHAnsi" w:hAnsiTheme="majorHAnsi" w:cstheme="majorHAnsi"/>
        </w:rPr>
        <w:t>has attempted to counter</w:t>
      </w:r>
      <w:r w:rsidRPr="009A583B">
        <w:rPr>
          <w:rFonts w:asciiTheme="majorHAnsi" w:hAnsiTheme="majorHAnsi" w:cstheme="majorHAnsi"/>
          <w:sz w:val="16"/>
        </w:rPr>
        <w:t xml:space="preserve"> what it sees as </w:t>
      </w:r>
      <w:r w:rsidRPr="009A583B">
        <w:rPr>
          <w:rStyle w:val="StyleUnderline"/>
          <w:rFonts w:asciiTheme="majorHAnsi" w:hAnsiTheme="majorHAnsi" w:cstheme="majorHAnsi"/>
        </w:rPr>
        <w:t>revisionist b</w:t>
      </w:r>
      <w:r w:rsidRPr="001C34F2">
        <w:rPr>
          <w:rStyle w:val="StyleUnderline"/>
          <w:rFonts w:asciiTheme="majorHAnsi" w:hAnsiTheme="majorHAnsi" w:cstheme="majorHAnsi"/>
        </w:rPr>
        <w:t>ehavior by both</w:t>
      </w:r>
      <w:r w:rsidRPr="001C34F2">
        <w:rPr>
          <w:rFonts w:asciiTheme="majorHAnsi" w:hAnsiTheme="majorHAnsi" w:cstheme="majorHAnsi"/>
          <w:sz w:val="16"/>
        </w:rPr>
        <w:t xml:space="preserve"> countries</w:t>
      </w:r>
      <w:r w:rsidRPr="009A583B">
        <w:rPr>
          <w:rFonts w:asciiTheme="majorHAnsi" w:hAnsiTheme="majorHAnsi" w:cstheme="majorHAnsi"/>
          <w:sz w:val="16"/>
          <w:highlight w:val="green"/>
        </w:rPr>
        <w:t xml:space="preserve">. </w:t>
      </w:r>
      <w:r w:rsidRPr="009A583B">
        <w:rPr>
          <w:rStyle w:val="Emphasis"/>
          <w:rFonts w:asciiTheme="majorHAnsi" w:hAnsiTheme="majorHAnsi" w:cstheme="majorHAnsi"/>
          <w:highlight w:val="green"/>
        </w:rPr>
        <w:t xml:space="preserve">In </w:t>
      </w:r>
      <w:r w:rsidRPr="009A583B">
        <w:rPr>
          <w:rStyle w:val="Emphasis"/>
          <w:rFonts w:asciiTheme="majorHAnsi" w:hAnsiTheme="majorHAnsi" w:cstheme="majorHAnsi"/>
        </w:rPr>
        <w:t xml:space="preserve">a </w:t>
      </w:r>
      <w:r w:rsidRPr="009A583B">
        <w:rPr>
          <w:rStyle w:val="Emphasis"/>
          <w:rFonts w:asciiTheme="majorHAnsi" w:hAnsiTheme="majorHAnsi" w:cstheme="majorHAnsi"/>
          <w:highlight w:val="green"/>
        </w:rPr>
        <w:t xml:space="preserve">low-growth </w:t>
      </w:r>
      <w:r w:rsidRPr="009A583B">
        <w:rPr>
          <w:rStyle w:val="Emphasis"/>
          <w:rFonts w:asciiTheme="majorHAnsi" w:hAnsiTheme="majorHAnsi" w:cstheme="majorHAnsi"/>
        </w:rPr>
        <w:t>world</w:t>
      </w:r>
      <w:r w:rsidRPr="001C34F2">
        <w:rPr>
          <w:rFonts w:asciiTheme="majorHAnsi" w:hAnsiTheme="majorHAnsi" w:cstheme="majorHAnsi"/>
          <w:sz w:val="16"/>
        </w:rPr>
        <w:t xml:space="preserve">, it is possible that </w:t>
      </w:r>
      <w:r w:rsidRPr="009A583B">
        <w:rPr>
          <w:rStyle w:val="StyleUnderline"/>
          <w:rFonts w:asciiTheme="majorHAnsi" w:hAnsiTheme="majorHAnsi" w:cstheme="majorHAnsi"/>
          <w:highlight w:val="green"/>
        </w:rPr>
        <w:t>leaders</w:t>
      </w:r>
      <w:r w:rsidRPr="001C34F2">
        <w:rPr>
          <w:rFonts w:asciiTheme="majorHAnsi" w:hAnsiTheme="majorHAnsi" w:cstheme="majorHAnsi"/>
          <w:sz w:val="16"/>
        </w:rPr>
        <w:t xml:space="preserve"> of either country </w:t>
      </w:r>
      <w:r w:rsidRPr="001C34F2">
        <w:rPr>
          <w:rStyle w:val="StyleUnderline"/>
          <w:rFonts w:asciiTheme="majorHAnsi" w:hAnsiTheme="majorHAnsi" w:cstheme="majorHAnsi"/>
        </w:rPr>
        <w:t xml:space="preserve">would choose to </w:t>
      </w:r>
      <w:r w:rsidRPr="009A583B">
        <w:rPr>
          <w:rStyle w:val="Emphasis"/>
          <w:rFonts w:asciiTheme="majorHAnsi" w:hAnsiTheme="majorHAnsi" w:cstheme="majorHAnsi"/>
          <w:highlight w:val="green"/>
        </w:rPr>
        <w:t>prioritize</w:t>
      </w:r>
      <w:r w:rsidRPr="001C34F2">
        <w:rPr>
          <w:rStyle w:val="Emphasis"/>
          <w:rFonts w:asciiTheme="majorHAnsi" w:hAnsiTheme="majorHAnsi" w:cstheme="majorHAnsi"/>
        </w:rPr>
        <w:t xml:space="preserve"> their </w:t>
      </w:r>
      <w:r w:rsidRPr="009A583B">
        <w:rPr>
          <w:rStyle w:val="Emphasis"/>
          <w:rFonts w:asciiTheme="majorHAnsi" w:hAnsiTheme="majorHAnsi" w:cstheme="majorHAnsi"/>
          <w:highlight w:val="green"/>
        </w:rPr>
        <w:t>nationalist ambitions over</w:t>
      </w:r>
      <w:r w:rsidRPr="001C34F2">
        <w:rPr>
          <w:rStyle w:val="Emphasis"/>
          <w:rFonts w:asciiTheme="majorHAnsi" w:hAnsiTheme="majorHAnsi" w:cstheme="majorHAnsi"/>
        </w:rPr>
        <w:t xml:space="preserve"> economic </w:t>
      </w:r>
      <w:r w:rsidRPr="009A583B">
        <w:rPr>
          <w:rStyle w:val="Emphasis"/>
          <w:rFonts w:asciiTheme="majorHAnsi" w:hAnsiTheme="majorHAnsi" w:cstheme="majorHAnsi"/>
          <w:highlight w:val="green"/>
        </w:rPr>
        <w:t>growth</w:t>
      </w:r>
      <w:r w:rsidRPr="001C34F2">
        <w:rPr>
          <w:rFonts w:asciiTheme="majorHAnsi" w:hAnsiTheme="majorHAnsi" w:cstheme="majorHAnsi"/>
          <w:sz w:val="16"/>
        </w:rPr>
        <w:t xml:space="preserve">. More generally, </w:t>
      </w:r>
      <w:r w:rsidRPr="001C34F2">
        <w:rPr>
          <w:rStyle w:val="StyleUnderline"/>
          <w:rFonts w:asciiTheme="majorHAnsi" w:hAnsiTheme="majorHAnsi" w:cstheme="majorHAnsi"/>
        </w:rPr>
        <w:t xml:space="preserve">it could be that </w:t>
      </w:r>
      <w:r w:rsidRPr="009A583B">
        <w:rPr>
          <w:rStyle w:val="StyleUnderline"/>
          <w:rFonts w:asciiTheme="majorHAnsi" w:hAnsiTheme="majorHAnsi" w:cstheme="majorHAnsi"/>
        </w:rPr>
        <w:t>the</w:t>
      </w:r>
      <w:r w:rsidRPr="001C34F2">
        <w:rPr>
          <w:rStyle w:val="StyleUnderline"/>
          <w:rFonts w:asciiTheme="majorHAnsi" w:hAnsiTheme="majorHAnsi" w:cstheme="majorHAnsi"/>
        </w:rPr>
        <w:t xml:space="preserve"> </w:t>
      </w:r>
      <w:r w:rsidRPr="009A583B">
        <w:rPr>
          <w:rStyle w:val="Emphasis"/>
          <w:rFonts w:asciiTheme="majorHAnsi" w:hAnsiTheme="majorHAnsi" w:cstheme="majorHAnsi"/>
          <w:highlight w:val="green"/>
        </w:rPr>
        <w:t xml:space="preserve">expectation of </w:t>
      </w:r>
      <w:r w:rsidRPr="009A583B">
        <w:rPr>
          <w:rStyle w:val="Emphasis"/>
          <w:rFonts w:asciiTheme="majorHAnsi" w:hAnsiTheme="majorHAnsi" w:cstheme="majorHAnsi"/>
        </w:rPr>
        <w:t xml:space="preserve">future </w:t>
      </w:r>
      <w:r w:rsidRPr="009A583B">
        <w:rPr>
          <w:rStyle w:val="Emphasis"/>
          <w:rFonts w:asciiTheme="majorHAnsi" w:hAnsiTheme="majorHAnsi" w:cstheme="majorHAnsi"/>
          <w:highlight w:val="green"/>
        </w:rPr>
        <w:t>gains from interdependence</w:t>
      </w:r>
      <w:r w:rsidRPr="001C34F2">
        <w:rPr>
          <w:rFonts w:asciiTheme="majorHAnsi" w:hAnsiTheme="majorHAnsi" w:cstheme="majorHAnsi"/>
          <w:sz w:val="16"/>
        </w:rPr>
        <w:t>—</w:t>
      </w:r>
      <w:r w:rsidRPr="001C34F2">
        <w:rPr>
          <w:rStyle w:val="StyleUnderline"/>
          <w:rFonts w:asciiTheme="majorHAnsi" w:hAnsiTheme="majorHAnsi" w:cstheme="majorHAnsi"/>
        </w:rPr>
        <w:t>rather than existing levels of interdependence—</w:t>
      </w:r>
      <w:r w:rsidRPr="009A583B">
        <w:rPr>
          <w:rStyle w:val="StyleUnderline"/>
          <w:rFonts w:asciiTheme="majorHAnsi" w:hAnsiTheme="majorHAnsi" w:cstheme="majorHAnsi"/>
          <w:highlight w:val="green"/>
        </w:rPr>
        <w:t>constrains great power</w:t>
      </w:r>
      <w:r w:rsidRPr="001C34F2">
        <w:rPr>
          <w:rStyle w:val="StyleUnderline"/>
          <w:rFonts w:asciiTheme="majorHAnsi" w:hAnsiTheme="majorHAnsi" w:cstheme="majorHAnsi"/>
        </w:rPr>
        <w:t xml:space="preserve"> bellicosity</w:t>
      </w:r>
      <w:r w:rsidRPr="001C34F2">
        <w:rPr>
          <w:rFonts w:asciiTheme="majorHAnsi" w:hAnsiTheme="majorHAnsi" w:cstheme="majorHAnsi"/>
          <w:sz w:val="16"/>
        </w:rPr>
        <w:t xml:space="preserve">.121 </w:t>
      </w:r>
      <w:r w:rsidRPr="009A583B">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great </w:t>
      </w:r>
      <w:r w:rsidRPr="009A583B">
        <w:rPr>
          <w:rStyle w:val="StyleUnderline"/>
          <w:rFonts w:asciiTheme="majorHAnsi" w:hAnsiTheme="majorHAnsi" w:cstheme="majorHAnsi"/>
        </w:rPr>
        <w:t>powers expect</w:t>
      </w:r>
      <w:r w:rsidRPr="001C34F2">
        <w:rPr>
          <w:rFonts w:asciiTheme="majorHAnsi" w:hAnsiTheme="majorHAnsi" w:cstheme="majorHAnsi"/>
          <w:sz w:val="16"/>
        </w:rPr>
        <w:t xml:space="preserve"> that the </w:t>
      </w:r>
      <w:r w:rsidRPr="009A583B">
        <w:rPr>
          <w:rStyle w:val="StyleUnderline"/>
          <w:rFonts w:asciiTheme="majorHAnsi" w:hAnsiTheme="majorHAnsi" w:cstheme="majorHAnsi"/>
        </w:rPr>
        <w:t xml:space="preserve">future </w:t>
      </w:r>
      <w:r w:rsidRPr="009A583B">
        <w:rPr>
          <w:rStyle w:val="StyleUnderline"/>
          <w:rFonts w:asciiTheme="majorHAnsi" w:hAnsiTheme="majorHAnsi" w:cstheme="majorHAnsi"/>
          <w:highlight w:val="green"/>
        </w:rPr>
        <w:t>benefits of</w:t>
      </w:r>
      <w:r w:rsidRPr="001C34F2">
        <w:rPr>
          <w:rFonts w:asciiTheme="majorHAnsi" w:hAnsiTheme="majorHAnsi" w:cstheme="majorHAnsi"/>
          <w:sz w:val="16"/>
        </w:rPr>
        <w:t xml:space="preserve"> international </w:t>
      </w:r>
      <w:r w:rsidRPr="009A583B">
        <w:rPr>
          <w:rStyle w:val="StyleUnderline"/>
          <w:rFonts w:asciiTheme="majorHAnsi" w:hAnsiTheme="majorHAnsi" w:cstheme="majorHAnsi"/>
          <w:highlight w:val="green"/>
        </w:rPr>
        <w:t>trade</w:t>
      </w:r>
      <w:r w:rsidRPr="001C34F2">
        <w:rPr>
          <w:rStyle w:val="StyleUnderline"/>
          <w:rFonts w:asciiTheme="majorHAnsi" w:hAnsiTheme="majorHAnsi" w:cstheme="majorHAnsi"/>
        </w:rPr>
        <w:t xml:space="preserve"> and investment will </w:t>
      </w:r>
      <w:r w:rsidRPr="009A583B">
        <w:rPr>
          <w:rStyle w:val="StyleUnderline"/>
          <w:rFonts w:asciiTheme="majorHAnsi" w:hAnsiTheme="majorHAnsi" w:cstheme="majorHAnsi"/>
          <w:highlight w:val="green"/>
        </w:rPr>
        <w:t>wane</w:t>
      </w:r>
      <w:r w:rsidRPr="001C34F2">
        <w:rPr>
          <w:rFonts w:asciiTheme="majorHAnsi" w:hAnsiTheme="majorHAnsi" w:cstheme="majorHAnsi"/>
          <w:sz w:val="16"/>
        </w:rPr>
        <w:t xml:space="preserve">, then </w:t>
      </w:r>
      <w:r w:rsidRPr="009A583B">
        <w:rPr>
          <w:rStyle w:val="StyleUnderline"/>
          <w:rFonts w:asciiTheme="majorHAnsi" w:hAnsiTheme="majorHAnsi" w:cstheme="majorHAnsi"/>
        </w:rPr>
        <w:t>commercial</w:t>
      </w:r>
      <w:r w:rsidRPr="001C34F2">
        <w:rPr>
          <w:rStyle w:val="StyleUnderline"/>
          <w:rFonts w:asciiTheme="majorHAnsi" w:hAnsiTheme="majorHAnsi" w:cstheme="majorHAnsi"/>
        </w:rPr>
        <w:t xml:space="preserve"> </w:t>
      </w:r>
      <w:r w:rsidRPr="009A583B">
        <w:rPr>
          <w:rStyle w:val="StyleUnderline"/>
          <w:rFonts w:asciiTheme="majorHAnsi" w:hAnsiTheme="majorHAnsi" w:cstheme="majorHAnsi"/>
          <w:highlight w:val="green"/>
        </w:rPr>
        <w:t>constraints on revisionist behavior</w:t>
      </w:r>
      <w:r w:rsidRPr="001C34F2">
        <w:rPr>
          <w:rStyle w:val="StyleUnderline"/>
          <w:rFonts w:asciiTheme="majorHAnsi" w:hAnsiTheme="majorHAnsi" w:cstheme="majorHAnsi"/>
        </w:rPr>
        <w:t xml:space="preserve"> will </w:t>
      </w:r>
      <w:r w:rsidRPr="009A583B">
        <w:rPr>
          <w:rStyle w:val="StyleUnderline"/>
          <w:rFonts w:asciiTheme="majorHAnsi" w:hAnsiTheme="majorHAnsi" w:cstheme="majorHAnsi"/>
          <w:highlight w:val="green"/>
        </w:rPr>
        <w:t>lessen</w:t>
      </w:r>
      <w:r w:rsidRPr="001C34F2">
        <w:rPr>
          <w:rFonts w:asciiTheme="majorHAnsi" w:hAnsiTheme="majorHAnsi" w:cstheme="majorHAnsi"/>
          <w:sz w:val="16"/>
        </w:rPr>
        <w:t xml:space="preserve">. All else equal, </w:t>
      </w:r>
      <w:r w:rsidRPr="009A583B">
        <w:rPr>
          <w:rStyle w:val="StyleUnderline"/>
          <w:rFonts w:asciiTheme="majorHAnsi" w:hAnsiTheme="majorHAnsi" w:cstheme="majorHAnsi"/>
        </w:rPr>
        <w:t xml:space="preserve">this </w:t>
      </w:r>
      <w:r w:rsidRPr="009A583B">
        <w:rPr>
          <w:rStyle w:val="Emphasis"/>
          <w:rFonts w:asciiTheme="majorHAnsi" w:hAnsiTheme="majorHAnsi" w:cstheme="majorHAnsi"/>
        </w:rPr>
        <w:t>increases the likelihood of great power conflict</w:t>
      </w:r>
      <w:r w:rsidRPr="009A583B">
        <w:rPr>
          <w:rFonts w:asciiTheme="majorHAnsi" w:hAnsiTheme="majorHAnsi" w:cstheme="majorHAnsi"/>
          <w:sz w:val="16"/>
        </w:rPr>
        <w:t xml:space="preserve"> going forward.</w:t>
      </w:r>
    </w:p>
    <w:p w14:paraId="715E5F3F" w14:textId="77777777" w:rsidR="00186B94" w:rsidRPr="00186B94" w:rsidRDefault="00186B94" w:rsidP="00186B94"/>
    <w:p w14:paraId="7F65A4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28B6D" w14:textId="77777777" w:rsidR="00113309" w:rsidRDefault="00113309" w:rsidP="00AE2FC1">
      <w:pPr>
        <w:spacing w:after="0" w:line="240" w:lineRule="auto"/>
      </w:pPr>
      <w:r>
        <w:separator/>
      </w:r>
    </w:p>
  </w:endnote>
  <w:endnote w:type="continuationSeparator" w:id="0">
    <w:p w14:paraId="70BB85C1" w14:textId="77777777" w:rsidR="00113309" w:rsidRDefault="00113309" w:rsidP="00AE2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E9985" w14:textId="77777777" w:rsidR="00113309" w:rsidRDefault="00113309" w:rsidP="00AE2FC1">
      <w:pPr>
        <w:spacing w:after="0" w:line="240" w:lineRule="auto"/>
      </w:pPr>
      <w:r>
        <w:separator/>
      </w:r>
    </w:p>
  </w:footnote>
  <w:footnote w:type="continuationSeparator" w:id="0">
    <w:p w14:paraId="2663431B" w14:textId="77777777" w:rsidR="00113309" w:rsidRDefault="00113309" w:rsidP="00AE2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C3180C"/>
    <w:multiLevelType w:val="hybridMultilevel"/>
    <w:tmpl w:val="728C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749"/>
    <w:rsid w:val="000029E3"/>
    <w:rsid w:val="000029E8"/>
    <w:rsid w:val="00004225"/>
    <w:rsid w:val="000066CA"/>
    <w:rsid w:val="00007264"/>
    <w:rsid w:val="000076A9"/>
    <w:rsid w:val="00014FAD"/>
    <w:rsid w:val="00015D2A"/>
    <w:rsid w:val="000231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3309"/>
    <w:rsid w:val="00117316"/>
    <w:rsid w:val="001209B4"/>
    <w:rsid w:val="00127E4A"/>
    <w:rsid w:val="00151DF2"/>
    <w:rsid w:val="001761FC"/>
    <w:rsid w:val="00182655"/>
    <w:rsid w:val="001840F2"/>
    <w:rsid w:val="00185134"/>
    <w:rsid w:val="001856C6"/>
    <w:rsid w:val="00186B9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257"/>
    <w:rsid w:val="00274EDB"/>
    <w:rsid w:val="0027729E"/>
    <w:rsid w:val="002843B2"/>
    <w:rsid w:val="00284ED6"/>
    <w:rsid w:val="00290C5A"/>
    <w:rsid w:val="00290C92"/>
    <w:rsid w:val="0029647A"/>
    <w:rsid w:val="00296504"/>
    <w:rsid w:val="002B504B"/>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96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5F8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1D9"/>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F5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749"/>
    <w:rsid w:val="007B53D8"/>
    <w:rsid w:val="007C22C5"/>
    <w:rsid w:val="007C57E1"/>
    <w:rsid w:val="007C5811"/>
    <w:rsid w:val="007C7EF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0C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37E0E"/>
    <w:rsid w:val="00A431C6"/>
    <w:rsid w:val="00A54315"/>
    <w:rsid w:val="00A60FBC"/>
    <w:rsid w:val="00A65C0B"/>
    <w:rsid w:val="00A776BA"/>
    <w:rsid w:val="00A81FD2"/>
    <w:rsid w:val="00A8441A"/>
    <w:rsid w:val="00A8674A"/>
    <w:rsid w:val="00A96E24"/>
    <w:rsid w:val="00AA234A"/>
    <w:rsid w:val="00AA6F6E"/>
    <w:rsid w:val="00AB122B"/>
    <w:rsid w:val="00AB21B0"/>
    <w:rsid w:val="00AB48D3"/>
    <w:rsid w:val="00AE0243"/>
    <w:rsid w:val="00AE1BAD"/>
    <w:rsid w:val="00AE2124"/>
    <w:rsid w:val="00AE24BC"/>
    <w:rsid w:val="00AE2FC1"/>
    <w:rsid w:val="00AE3E3F"/>
    <w:rsid w:val="00AF2516"/>
    <w:rsid w:val="00AF4760"/>
    <w:rsid w:val="00AF55D4"/>
    <w:rsid w:val="00AF7AE2"/>
    <w:rsid w:val="00B02CEB"/>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D67D0"/>
    <w:rsid w:val="00CF5BF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5CC"/>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6026"/>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50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AE206"/>
  <w14:defaultImageDpi w14:val="300"/>
  <w15:docId w15:val="{CF08A90C-A29C-0443-81D2-DE9948262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F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5F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F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555F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555F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F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F80"/>
  </w:style>
  <w:style w:type="character" w:customStyle="1" w:styleId="Heading1Char">
    <w:name w:val="Heading 1 Char"/>
    <w:aliases w:val="Pocket Char"/>
    <w:basedOn w:val="DefaultParagraphFont"/>
    <w:link w:val="Heading1"/>
    <w:uiPriority w:val="9"/>
    <w:rsid w:val="00555F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F80"/>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1,Heading 3 Char1 Char Char Char,Heading 3 Char Char Char Char Char1,Citation Char Char Char Char Char,Citation Char1 Char Char Char,Heading 3 Char Char1 Char,Citation Char Char1 Char"/>
    <w:basedOn w:val="DefaultParagraphFont"/>
    <w:link w:val="Heading3"/>
    <w:uiPriority w:val="9"/>
    <w:rsid w:val="00555F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55F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55F8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55F80"/>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555F8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55F8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55F80"/>
    <w:rPr>
      <w:color w:val="auto"/>
      <w:u w:val="none"/>
    </w:rPr>
  </w:style>
  <w:style w:type="paragraph" w:styleId="DocumentMap">
    <w:name w:val="Document Map"/>
    <w:basedOn w:val="Normal"/>
    <w:link w:val="DocumentMapChar"/>
    <w:uiPriority w:val="99"/>
    <w:semiHidden/>
    <w:unhideWhenUsed/>
    <w:rsid w:val="00555F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F80"/>
    <w:rPr>
      <w:rFonts w:ascii="Lucida Grande" w:hAnsi="Lucida Grande" w:cs="Lucida Grande"/>
    </w:rPr>
  </w:style>
  <w:style w:type="paragraph" w:customStyle="1" w:styleId="textbold">
    <w:name w:val="text bold"/>
    <w:basedOn w:val="Normal"/>
    <w:link w:val="Emphasis"/>
    <w:autoRedefine/>
    <w:uiPriority w:val="20"/>
    <w:qFormat/>
    <w:rsid w:val="007B174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PlaceholderText1">
    <w:name w:val="Placeholder Text1"/>
    <w:basedOn w:val="Normal"/>
    <w:qFormat/>
    <w:rsid w:val="007B1749"/>
    <w:pPr>
      <w:keepNext/>
      <w:numPr>
        <w:numId w:val="12"/>
      </w:numPr>
      <w:outlineLvl w:val="0"/>
    </w:pPr>
    <w:rPr>
      <w:rFonts w:eastAsia="MS Gothic"/>
    </w:rPr>
  </w:style>
  <w:style w:type="numbering" w:customStyle="1" w:styleId="1ai1">
    <w:name w:val="1 / a / i1"/>
    <w:rsid w:val="007B1749"/>
    <w:pPr>
      <w:numPr>
        <w:numId w:val="12"/>
      </w:numPr>
    </w:p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7B17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7B1749"/>
    <w:pPr>
      <w:ind w:left="720"/>
      <w:contextualSpacing/>
    </w:pPr>
  </w:style>
  <w:style w:type="paragraph" w:customStyle="1" w:styleId="Emphasis1">
    <w:name w:val="Emphasis1"/>
    <w:basedOn w:val="Normal"/>
    <w:autoRedefine/>
    <w:uiPriority w:val="20"/>
    <w:qFormat/>
    <w:rsid w:val="0027425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TitleChar">
    <w:name w:val="Title Char"/>
    <w:aliases w:val="title Char,UNDERLINE Char,Cites and Cards Char,Bold Underlined Char,Block Heading Char,Read This Char"/>
    <w:basedOn w:val="DefaultParagraphFont"/>
    <w:link w:val="Title"/>
    <w:uiPriority w:val="6"/>
    <w:qFormat/>
    <w:rsid w:val="00274257"/>
    <w:rPr>
      <w:u w:val="single"/>
    </w:rPr>
  </w:style>
  <w:style w:type="paragraph" w:styleId="Title">
    <w:name w:val="Title"/>
    <w:aliases w:val="title,UNDERLINE,Cites and Cards,Bold Underlined,Block Heading,Read This"/>
    <w:basedOn w:val="Normal"/>
    <w:next w:val="Normal"/>
    <w:link w:val="TitleChar"/>
    <w:uiPriority w:val="6"/>
    <w:qFormat/>
    <w:rsid w:val="00274257"/>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27425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E2F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FC1"/>
    <w:rPr>
      <w:rFonts w:ascii="Calibri" w:hAnsi="Calibri" w:cs="Calibri"/>
      <w:sz w:val="22"/>
    </w:rPr>
  </w:style>
  <w:style w:type="paragraph" w:styleId="Footer">
    <w:name w:val="footer"/>
    <w:basedOn w:val="Normal"/>
    <w:link w:val="FooterChar"/>
    <w:uiPriority w:val="99"/>
    <w:unhideWhenUsed/>
    <w:rsid w:val="00AE2F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FC1"/>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times.com/articles/77612/20150818/companies-working-space-elevator.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legalissues.com/space-law-legal-aspects-of-the-space-elevator-transportation-syste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16/07/IOS-Drezner-web-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counsel.com/private-entity" TargetMode="External"/><Relationship Id="rId5" Type="http://schemas.openxmlformats.org/officeDocument/2006/relationships/numbering" Target="numbering.xml"/><Relationship Id="rId15" Type="http://schemas.openxmlformats.org/officeDocument/2006/relationships/hyperlink" Target="http://talkingpointsmemo.com/cafe/why-left-will-eventually-win-ruy-teixeira"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16236</Words>
  <Characters>92547</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2022-02-05T19:54:00Z</dcterms:created>
  <dcterms:modified xsi:type="dcterms:W3CDTF">2022-02-05T19:54:00Z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