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79F74" w14:textId="4DACD0A0" w:rsidR="00154034" w:rsidRDefault="00154034" w:rsidP="00154034">
      <w:pPr>
        <w:pStyle w:val="Heading2"/>
      </w:pPr>
      <w:r>
        <w:t>Case</w:t>
      </w:r>
    </w:p>
    <w:p w14:paraId="5B4B96E8" w14:textId="77777777" w:rsidR="00154034" w:rsidRDefault="00154034" w:rsidP="00154034">
      <w:pPr>
        <w:pStyle w:val="Heading3"/>
      </w:pPr>
      <w:r>
        <w:lastRenderedPageBreak/>
        <w:t>NC – Nuclear War Good</w:t>
      </w:r>
    </w:p>
    <w:p w14:paraId="7DE92EC6" w14:textId="77777777" w:rsidR="00154034" w:rsidRPr="007E35A2" w:rsidRDefault="00154034" w:rsidP="00154034">
      <w:pPr>
        <w:pStyle w:val="Heading4"/>
      </w:pPr>
      <w:r>
        <w:t>Nuclear</w:t>
      </w:r>
      <w:r w:rsidRPr="00A24BF5">
        <w:t xml:space="preserve"> war </w:t>
      </w:r>
      <w:r w:rsidRPr="007E35A2">
        <w:rPr>
          <w:u w:val="single"/>
        </w:rPr>
        <w:t>now</w:t>
      </w:r>
      <w:r>
        <w:t xml:space="preserve"> spurs </w:t>
      </w:r>
      <w:r w:rsidRPr="007E35A2">
        <w:rPr>
          <w:u w:val="single"/>
        </w:rPr>
        <w:t>political will</w:t>
      </w:r>
      <w:r>
        <w:t xml:space="preserve"> for disarmament </w:t>
      </w:r>
      <w:r w:rsidRPr="007E35A2">
        <w:rPr>
          <w:u w:val="single"/>
        </w:rPr>
        <w:t>without</w:t>
      </w:r>
      <w:r>
        <w:t xml:space="preserve"> causing extinction.</w:t>
      </w:r>
    </w:p>
    <w:p w14:paraId="75B46E31" w14:textId="77777777" w:rsidR="00154034" w:rsidRPr="00A24BF5" w:rsidRDefault="00154034" w:rsidP="00154034">
      <w:proofErr w:type="spellStart"/>
      <w:r w:rsidRPr="00155C15">
        <w:rPr>
          <w:rStyle w:val="Style13ptBold"/>
        </w:rPr>
        <w:t>Deudney</w:t>
      </w:r>
      <w:proofErr w:type="spellEnd"/>
      <w:r w:rsidRPr="00155C15">
        <w:rPr>
          <w:rStyle w:val="Style13ptBold"/>
        </w:rPr>
        <w:t xml:space="preserve"> 18</w:t>
      </w:r>
      <w:r>
        <w:t xml:space="preserve"> [</w:t>
      </w:r>
      <w:r w:rsidRPr="00A24BF5">
        <w:t>Associate Professor of Political Science at Johns Hopkins University. 03/15/2018. “The Great Debate.” The Oxford Handbook of International Security. www.oxfordhandbooks.com, doi:10.1093/</w:t>
      </w:r>
      <w:proofErr w:type="spellStart"/>
      <w:r w:rsidRPr="00A24BF5">
        <w:t>oxfordhb</w:t>
      </w:r>
      <w:proofErr w:type="spellEnd"/>
      <w:r w:rsidRPr="00A24BF5">
        <w:t>/9780198777854.013.22</w:t>
      </w:r>
      <w:r>
        <w:t>] Recut Justin</w:t>
      </w:r>
    </w:p>
    <w:p w14:paraId="25F44F34" w14:textId="77777777" w:rsidR="00154034" w:rsidRPr="007E35A2" w:rsidRDefault="00154034" w:rsidP="00154034">
      <w:pPr>
        <w:rPr>
          <w:rStyle w:val="StyleUnderline"/>
        </w:rPr>
      </w:pPr>
      <w:r w:rsidRPr="007E35A2">
        <w:t xml:space="preserve">Although nuclear war is the oldest of these technogenic threats to civilization and human survival, and although important steps to restraint, particularly at the end of the Cold War, have been achieved, </w:t>
      </w:r>
      <w:r w:rsidRPr="007E35A2">
        <w:rPr>
          <w:rStyle w:val="StyleUnderline"/>
        </w:rPr>
        <w:t xml:space="preserve">the nuclear world is increasingly changing in major ways, and in almost </w:t>
      </w:r>
      <w:r w:rsidRPr="007E35A2">
        <w:rPr>
          <w:rStyle w:val="Emphasis"/>
        </w:rPr>
        <w:t>entirely dangerous directions</w:t>
      </w:r>
      <w:r w:rsidRPr="007E35A2">
        <w:t xml:space="preserve">. The third “bombs away” phase of the great debate on the nuclear-political question is more consequentially divided than in the first two phases. </w:t>
      </w:r>
      <w:r w:rsidRPr="007E35A2">
        <w:rPr>
          <w:rStyle w:val="StyleUnderline"/>
        </w:rPr>
        <w:t xml:space="preserve">Even more ominously, most of the momentum lies with the forces that are pulling states </w:t>
      </w:r>
      <w:r w:rsidRPr="007E35A2">
        <w:rPr>
          <w:rStyle w:val="Emphasis"/>
        </w:rPr>
        <w:t>toward nuclear-use</w:t>
      </w:r>
      <w:r w:rsidRPr="007E35A2">
        <w:rPr>
          <w:rStyle w:val="StyleUnderline"/>
        </w:rPr>
        <w:t>, and with the radical actors bent on inflicting catastrophic damage on the leading states in the international system, particularly the United States</w:t>
      </w:r>
      <w:r w:rsidRPr="007E35A2">
        <w:t xml:space="preserve">. </w:t>
      </w:r>
      <w:r w:rsidRPr="007E35A2">
        <w:rPr>
          <w:rStyle w:val="StyleUnderline"/>
        </w:rPr>
        <w:t xml:space="preserve">In contrast, the arms control project, although intellectually vibrant, is </w:t>
      </w:r>
      <w:r w:rsidRPr="007E35A2">
        <w:rPr>
          <w:rStyle w:val="Emphasis"/>
        </w:rPr>
        <w:t>largely in retreat</w:t>
      </w:r>
      <w:r w:rsidRPr="007E35A2">
        <w:rPr>
          <w:rStyle w:val="StyleUnderline"/>
        </w:rPr>
        <w:t xml:space="preserve"> on the world political stage. The </w:t>
      </w:r>
      <w:r w:rsidRPr="00A01726">
        <w:rPr>
          <w:rStyle w:val="StyleUnderline"/>
          <w:highlight w:val="green"/>
        </w:rPr>
        <w:t>arms control</w:t>
      </w:r>
      <w:r w:rsidRPr="007E35A2">
        <w:rPr>
          <w:rStyle w:val="StyleUnderline"/>
        </w:rPr>
        <w:t xml:space="preserve"> settlement of the Cold War </w:t>
      </w:r>
      <w:r w:rsidRPr="00A01726">
        <w:rPr>
          <w:rStyle w:val="StyleUnderline"/>
          <w:highlight w:val="green"/>
        </w:rPr>
        <w:t xml:space="preserve">is </w:t>
      </w:r>
      <w:r w:rsidRPr="00A01726">
        <w:rPr>
          <w:rStyle w:val="Emphasis"/>
          <w:highlight w:val="green"/>
        </w:rPr>
        <w:t>unraveling</w:t>
      </w:r>
      <w:r w:rsidRPr="007E35A2">
        <w:t xml:space="preserve">, and the world public is more divided and distracted than ever. </w:t>
      </w:r>
      <w:r w:rsidRPr="007E35A2">
        <w:rPr>
          <w:rStyle w:val="StyleUnderline"/>
        </w:rPr>
        <w:t>With the recent election of</w:t>
      </w:r>
      <w:r w:rsidRPr="007E35A2">
        <w:t xml:space="preserve"> President Donald </w:t>
      </w:r>
      <w:r w:rsidRPr="007E35A2">
        <w:rPr>
          <w:rStyle w:val="Emphasis"/>
        </w:rPr>
        <w:t>Trump</w:t>
      </w:r>
      <w:r w:rsidRPr="007E35A2">
        <w:rPr>
          <w:rStyle w:val="StyleUnderline"/>
        </w:rPr>
        <w:t xml:space="preserve">, the United States, which has played such a dominant role in nuclear politics since its scientists invented these fiendish engines, now has an </w:t>
      </w:r>
      <w:r w:rsidRPr="007E35A2">
        <w:rPr>
          <w:rStyle w:val="Emphasis"/>
        </w:rPr>
        <w:t>impulsive and uninformed leader</w:t>
      </w:r>
      <w:r w:rsidRPr="007E35A2">
        <w:rPr>
          <w:rStyle w:val="StyleUnderline"/>
        </w:rPr>
        <w:t xml:space="preserve">, boding </w:t>
      </w:r>
      <w:r w:rsidRPr="007E35A2">
        <w:rPr>
          <w:rStyle w:val="Emphasis"/>
        </w:rPr>
        <w:t>ill for nuclear restraint and effective crisis management</w:t>
      </w:r>
      <w:r w:rsidRPr="007E35A2">
        <w:rPr>
          <w:rStyle w:val="StyleUnderline"/>
        </w:rPr>
        <w:t xml:space="preserve">. </w:t>
      </w:r>
      <w:r w:rsidRPr="007E35A2">
        <w:t xml:space="preserve">Given current trends, it is prudent to assume that </w:t>
      </w:r>
      <w:r w:rsidRPr="007E35A2">
        <w:rPr>
          <w:rStyle w:val="Emphasis"/>
        </w:rPr>
        <w:t>sooner or later</w:t>
      </w:r>
      <w:r w:rsidRPr="007E35A2">
        <w:t xml:space="preserve">, and probably sooner, </w:t>
      </w:r>
      <w:r w:rsidRPr="007E35A2">
        <w:rPr>
          <w:rStyle w:val="Emphasis"/>
        </w:rPr>
        <w:t>nuclear weapons will again be the used in war</w:t>
      </w:r>
      <w:r w:rsidRPr="007E35A2">
        <w:rPr>
          <w:rStyle w:val="StyleUnderline"/>
        </w:rPr>
        <w:t xml:space="preserve">. But this bad news may contain a </w:t>
      </w:r>
      <w:r w:rsidRPr="007E35A2">
        <w:rPr>
          <w:rStyle w:val="Emphasis"/>
        </w:rPr>
        <w:t>“silver lining” of good news</w:t>
      </w:r>
      <w:r w:rsidRPr="007E35A2">
        <w:rPr>
          <w:rStyle w:val="StyleUnderline"/>
        </w:rPr>
        <w:t xml:space="preserve">. Unlike a </w:t>
      </w:r>
      <w:r w:rsidRPr="007E35A2">
        <w:rPr>
          <w:rStyle w:val="Emphasis"/>
        </w:rPr>
        <w:t>general</w:t>
      </w:r>
      <w:r w:rsidRPr="007E35A2">
        <w:rPr>
          <w:rStyle w:val="StyleUnderline"/>
        </w:rPr>
        <w:t xml:space="preserve"> nuclear war</w:t>
      </w:r>
      <w:r w:rsidRPr="007E35A2">
        <w:t xml:space="preserve"> that might have occurred during the Cold War, such </w:t>
      </w:r>
      <w:r w:rsidRPr="007E35A2">
        <w:rPr>
          <w:rStyle w:val="StyleUnderline"/>
        </w:rPr>
        <w:t xml:space="preserve">a </w:t>
      </w:r>
      <w:r w:rsidRPr="00A01726">
        <w:rPr>
          <w:rStyle w:val="StyleUnderline"/>
          <w:highlight w:val="green"/>
        </w:rPr>
        <w:t xml:space="preserve">nuclear event </w:t>
      </w:r>
      <w:r w:rsidRPr="000D21CE">
        <w:rPr>
          <w:rStyle w:val="StyleUnderline"/>
        </w:rPr>
        <w:t xml:space="preserve">now </w:t>
      </w:r>
      <w:r w:rsidRPr="00A01726">
        <w:rPr>
          <w:rStyle w:val="StyleUnderline"/>
          <w:highlight w:val="green"/>
        </w:rPr>
        <w:t>would</w:t>
      </w:r>
      <w:r w:rsidRPr="007E35A2">
        <w:t xml:space="preserve"> probably </w:t>
      </w:r>
      <w:r w:rsidRPr="00A01726">
        <w:rPr>
          <w:rStyle w:val="Emphasis"/>
          <w:highlight w:val="green"/>
        </w:rPr>
        <w:t>not</w:t>
      </w:r>
      <w:r w:rsidRPr="007E35A2">
        <w:rPr>
          <w:rStyle w:val="Emphasis"/>
        </w:rPr>
        <w:t xml:space="preserve"> mark the </w:t>
      </w:r>
      <w:r w:rsidRPr="00A01726">
        <w:rPr>
          <w:rStyle w:val="Emphasis"/>
          <w:highlight w:val="green"/>
        </w:rPr>
        <w:t>end</w:t>
      </w:r>
      <w:r w:rsidRPr="007E35A2">
        <w:rPr>
          <w:rStyle w:val="Emphasis"/>
        </w:rPr>
        <w:t xml:space="preserve"> of </w:t>
      </w:r>
      <w:r w:rsidRPr="00A01726">
        <w:rPr>
          <w:rStyle w:val="Emphasis"/>
          <w:highlight w:val="green"/>
        </w:rPr>
        <w:t>civilization</w:t>
      </w:r>
      <w:r w:rsidRPr="007E35A2">
        <w:rPr>
          <w:rStyle w:val="Emphasis"/>
        </w:rPr>
        <w:t xml:space="preserve"> (or</w:t>
      </w:r>
      <w:r w:rsidRPr="007E35A2">
        <w:t xml:space="preserve"> of </w:t>
      </w:r>
      <w:r w:rsidRPr="007E35A2">
        <w:rPr>
          <w:rStyle w:val="Emphasis"/>
        </w:rPr>
        <w:t>humanity</w:t>
      </w:r>
      <w:r w:rsidRPr="007E35A2">
        <w:rPr>
          <w:rStyle w:val="StyleUnderline"/>
        </w:rPr>
        <w:t xml:space="preserve">), </w:t>
      </w:r>
      <w:r w:rsidRPr="00A01726">
        <w:rPr>
          <w:rStyle w:val="StyleUnderline"/>
          <w:highlight w:val="green"/>
        </w:rPr>
        <w:t>due to</w:t>
      </w:r>
      <w:r w:rsidRPr="007E35A2">
        <w:t xml:space="preserve"> the great </w:t>
      </w:r>
      <w:r w:rsidRPr="00A01726">
        <w:rPr>
          <w:rStyle w:val="Emphasis"/>
          <w:highlight w:val="green"/>
        </w:rPr>
        <w:t>reductions in nuclear forces</w:t>
      </w:r>
      <w:r w:rsidRPr="007E35A2">
        <w:t xml:space="preserve"> </w:t>
      </w:r>
      <w:r w:rsidRPr="007E35A2">
        <w:rPr>
          <w:rStyle w:val="StyleUnderline"/>
        </w:rPr>
        <w:t xml:space="preserve">achieved at the end of the Cold War. </w:t>
      </w:r>
      <w:r w:rsidRPr="000D21CE">
        <w:rPr>
          <w:rStyle w:val="StyleUnderline"/>
        </w:rPr>
        <w:t xml:space="preserve">Furthermore, </w:t>
      </w:r>
      <w:r w:rsidRPr="00A01726">
        <w:rPr>
          <w:rStyle w:val="Emphasis"/>
          <w:highlight w:val="green"/>
        </w:rPr>
        <w:t>politics</w:t>
      </w:r>
      <w:r w:rsidRPr="007E35A2">
        <w:t xml:space="preserve"> </w:t>
      </w:r>
      <w:r w:rsidRPr="007E35A2">
        <w:rPr>
          <w:rStyle w:val="StyleUnderline"/>
        </w:rPr>
        <w:t xml:space="preserve">on “the day after” </w:t>
      </w:r>
      <w:r w:rsidRPr="00A01726">
        <w:rPr>
          <w:rStyle w:val="StyleUnderline"/>
          <w:highlight w:val="green"/>
        </w:rPr>
        <w:t>could have</w:t>
      </w:r>
      <w:r w:rsidRPr="007E35A2">
        <w:rPr>
          <w:rStyle w:val="StyleUnderline"/>
        </w:rPr>
        <w:t xml:space="preserve"> </w:t>
      </w:r>
      <w:r w:rsidRPr="007E35A2">
        <w:rPr>
          <w:rStyle w:val="Emphasis"/>
        </w:rPr>
        <w:t xml:space="preserve">immense </w:t>
      </w:r>
      <w:r w:rsidRPr="00A01726">
        <w:rPr>
          <w:rStyle w:val="Emphasis"/>
          <w:highlight w:val="green"/>
        </w:rPr>
        <w:t>potential for</w:t>
      </w:r>
      <w:r w:rsidRPr="007E35A2">
        <w:rPr>
          <w:rStyle w:val="Emphasis"/>
        </w:rPr>
        <w:t xml:space="preserve"> positive </w:t>
      </w:r>
      <w:r w:rsidRPr="00A01726">
        <w:rPr>
          <w:rStyle w:val="Emphasis"/>
          <w:highlight w:val="green"/>
        </w:rPr>
        <w:t>change</w:t>
      </w:r>
      <w:r w:rsidRPr="007E35A2">
        <w:rPr>
          <w:rStyle w:val="StyleUnderline"/>
        </w:rPr>
        <w:t xml:space="preserve">. The </w:t>
      </w:r>
      <w:r w:rsidRPr="00A01726">
        <w:rPr>
          <w:rStyle w:val="StyleUnderline"/>
          <w:highlight w:val="green"/>
        </w:rPr>
        <w:t>survivors would</w:t>
      </w:r>
      <w:r w:rsidRPr="007E35A2">
        <w:rPr>
          <w:rStyle w:val="StyleUnderline"/>
        </w:rPr>
        <w:t xml:space="preserve"> not be likely to envy the </w:t>
      </w:r>
      <w:proofErr w:type="gramStart"/>
      <w:r w:rsidRPr="007E35A2">
        <w:rPr>
          <w:rStyle w:val="StyleUnderline"/>
        </w:rPr>
        <w:t>dead, but</w:t>
      </w:r>
      <w:proofErr w:type="gramEnd"/>
      <w:r w:rsidRPr="007E35A2">
        <w:rPr>
          <w:rStyle w:val="StyleUnderline"/>
        </w:rPr>
        <w:t xml:space="preserve"> would surely </w:t>
      </w:r>
      <w:r w:rsidRPr="00A01726">
        <w:rPr>
          <w:rStyle w:val="StyleUnderline"/>
          <w:highlight w:val="green"/>
        </w:rPr>
        <w:t>have a</w:t>
      </w:r>
      <w:r w:rsidRPr="007E35A2">
        <w:rPr>
          <w:rStyle w:val="StyleUnderline"/>
        </w:rPr>
        <w:t xml:space="preserve"> </w:t>
      </w:r>
      <w:r w:rsidRPr="007E35A2">
        <w:rPr>
          <w:rStyle w:val="Emphasis"/>
        </w:rPr>
        <w:t xml:space="preserve">greatly renewed </w:t>
      </w:r>
      <w:r w:rsidRPr="00A01726">
        <w:rPr>
          <w:rStyle w:val="Emphasis"/>
          <w:highlight w:val="green"/>
        </w:rPr>
        <w:t>resolution for “never again.”</w:t>
      </w:r>
      <w:r w:rsidRPr="007E35A2">
        <w:t xml:space="preserve"> </w:t>
      </w:r>
      <w:r w:rsidRPr="007E35A2">
        <w:rPr>
          <w:rStyle w:val="StyleUnderline"/>
        </w:rPr>
        <w:t xml:space="preserve">Such an event, completely unpredictable in its particulars, would </w:t>
      </w:r>
      <w:r w:rsidRPr="007E35A2">
        <w:rPr>
          <w:rStyle w:val="Emphasis"/>
        </w:rPr>
        <w:t>unambiguously put the nuclear-political question back at the top of the world political agenda</w:t>
      </w:r>
      <w:r w:rsidRPr="007E35A2">
        <w:rPr>
          <w:rStyle w:val="StyleUnderline"/>
        </w:rPr>
        <w:t xml:space="preserve">. It would </w:t>
      </w:r>
      <w:proofErr w:type="spellStart"/>
      <w:r w:rsidRPr="007E35A2">
        <w:rPr>
          <w:rStyle w:val="StyleUnderline"/>
        </w:rPr>
        <w:t>unmistakeably</w:t>
      </w:r>
      <w:proofErr w:type="spellEnd"/>
      <w:r w:rsidRPr="007E35A2">
        <w:rPr>
          <w:rStyle w:val="StyleUnderline"/>
        </w:rPr>
        <w:t xml:space="preserve"> remind leading states of their </w:t>
      </w:r>
      <w:r w:rsidRPr="007E35A2">
        <w:rPr>
          <w:rStyle w:val="Emphasis"/>
        </w:rPr>
        <w:t>vulnerability</w:t>
      </w:r>
      <w:r w:rsidRPr="007E35A2">
        <w:t xml:space="preserve"> </w:t>
      </w:r>
      <w:r w:rsidRPr="007E35A2">
        <w:rPr>
          <w:rStyle w:val="StyleUnderline"/>
        </w:rPr>
        <w:t xml:space="preserve">It might also </w:t>
      </w:r>
      <w:r w:rsidRPr="00A01726">
        <w:rPr>
          <w:rStyle w:val="StyleUnderline"/>
          <w:highlight w:val="green"/>
        </w:rPr>
        <w:t>trigger</w:t>
      </w:r>
      <w:r w:rsidRPr="007E35A2">
        <w:rPr>
          <w:rStyle w:val="StyleUnderline"/>
        </w:rPr>
        <w:t xml:space="preserve"> more </w:t>
      </w:r>
      <w:r w:rsidRPr="000D21CE">
        <w:rPr>
          <w:rStyle w:val="StyleUnderline"/>
        </w:rPr>
        <w:t xml:space="preserve">robust </w:t>
      </w:r>
      <w:r w:rsidRPr="00A01726">
        <w:rPr>
          <w:rStyle w:val="StyleUnderline"/>
          <w:highlight w:val="green"/>
        </w:rPr>
        <w:t>efforts to achieve</w:t>
      </w:r>
      <w:r w:rsidRPr="007E35A2">
        <w:rPr>
          <w:rStyle w:val="StyleUnderline"/>
        </w:rPr>
        <w:t xml:space="preserve"> the </w:t>
      </w:r>
      <w:r w:rsidRPr="007E35A2">
        <w:rPr>
          <w:rStyle w:val="Emphasis"/>
        </w:rPr>
        <w:t xml:space="preserve">global </w:t>
      </w:r>
      <w:r w:rsidRPr="00A01726">
        <w:rPr>
          <w:rStyle w:val="Emphasis"/>
          <w:highlight w:val="green"/>
        </w:rPr>
        <w:t>regulation</w:t>
      </w:r>
      <w:r w:rsidRPr="007E35A2">
        <w:rPr>
          <w:rStyle w:val="Emphasis"/>
        </w:rPr>
        <w:t xml:space="preserve"> of nuclear capability</w:t>
      </w:r>
      <w:r w:rsidRPr="007E35A2">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7E35A2">
        <w:rPr>
          <w:rStyle w:val="Emphasis"/>
        </w:rPr>
        <w:t xml:space="preserve">the now bubbling nuclear caldron holds the possibility of inaugurating a major period of institutional innovation and </w:t>
      </w:r>
      <w:r w:rsidRPr="00A01726">
        <w:rPr>
          <w:rStyle w:val="Emphasis"/>
          <w:highlight w:val="green"/>
        </w:rPr>
        <w:t>adjustment toward a</w:t>
      </w:r>
      <w:r w:rsidRPr="007E35A2">
        <w:rPr>
          <w:rStyle w:val="Emphasis"/>
        </w:rPr>
        <w:t xml:space="preserve"> fully </w:t>
      </w:r>
      <w:r w:rsidRPr="00A01726">
        <w:rPr>
          <w:rStyle w:val="Emphasis"/>
          <w:highlight w:val="green"/>
        </w:rPr>
        <w:t>“bombs away” future</w:t>
      </w:r>
      <w:r w:rsidRPr="00A01726">
        <w:rPr>
          <w:rStyle w:val="StyleUnderline"/>
          <w:highlight w:val="green"/>
        </w:rPr>
        <w:t>.</w:t>
      </w:r>
    </w:p>
    <w:p w14:paraId="288F4C0B" w14:textId="77777777" w:rsidR="00154034" w:rsidRDefault="00154034" w:rsidP="00154034">
      <w:pPr>
        <w:rPr>
          <w:u w:val="single"/>
        </w:rPr>
      </w:pPr>
    </w:p>
    <w:p w14:paraId="1C6506C8" w14:textId="77777777" w:rsidR="00154034" w:rsidRDefault="00154034" w:rsidP="00154034">
      <w:pPr>
        <w:pStyle w:val="Heading4"/>
      </w:pPr>
      <w:r w:rsidRPr="000D1B0F">
        <w:rPr>
          <w:u w:val="single"/>
        </w:rPr>
        <w:lastRenderedPageBreak/>
        <w:t>Can’t rebuild</w:t>
      </w:r>
      <w:r>
        <w:t xml:space="preserve"> industrial civilization. </w:t>
      </w:r>
    </w:p>
    <w:p w14:paraId="6AC1F6C1" w14:textId="77777777" w:rsidR="00154034" w:rsidRDefault="00154034" w:rsidP="00154034">
      <w:r>
        <w:t xml:space="preserve">John </w:t>
      </w:r>
      <w:r w:rsidRPr="005774DF">
        <w:rPr>
          <w:rStyle w:val="Style13ptBold"/>
        </w:rPr>
        <w:t>Jacobi 17</w:t>
      </w:r>
      <w:r>
        <w:t xml:space="preserve">. [Leads an environmentalist research institute and collective, citing Fred Hoyle, British astronomer, formulated the theory of stellar nucleosynthesis, coined the term “big bang,” recipient of the Gold Medal of the Royal Astronomical Society, professor at the Institute of Astronomy, Cambridge University. 05-27-17. “Industrial Civilization Could Not Be Rebuilt.” The Wild Will Project. </w:t>
      </w:r>
      <w:hyperlink r:id="rId9" w:history="1">
        <w:r w:rsidRPr="00DF74F2">
          <w:rPr>
            <w:rStyle w:val="Hyperlink"/>
          </w:rPr>
          <w:t>https://www.wildwill.net/blog/2017/05/27/industrial-civilization-not-rebuilt/</w:t>
        </w:r>
      </w:hyperlink>
      <w:r>
        <w:rPr>
          <w:rStyle w:val="Hyperlink"/>
        </w:rPr>
        <w:t>] Recut Justin</w:t>
      </w:r>
    </w:p>
    <w:p w14:paraId="2E242A9F" w14:textId="77777777" w:rsidR="00154034" w:rsidRPr="005774DF" w:rsidRDefault="00154034" w:rsidP="00154034">
      <w:pPr>
        <w:rPr>
          <w:sz w:val="12"/>
        </w:rPr>
      </w:pPr>
      <w:r w:rsidRPr="005774DF">
        <w:rPr>
          <w:sz w:val="12"/>
        </w:rPr>
        <w:t xml:space="preserve">A suggestion, for the sake of thought: </w:t>
      </w:r>
      <w:r w:rsidRPr="000D21CE">
        <w:rPr>
          <w:rStyle w:val="StyleUnderline"/>
        </w:rPr>
        <w:t xml:space="preserve">If </w:t>
      </w:r>
      <w:r w:rsidRPr="005774DF">
        <w:rPr>
          <w:rStyle w:val="StyleUnderline"/>
        </w:rPr>
        <w:t xml:space="preserve">industrial </w:t>
      </w:r>
      <w:r w:rsidRPr="00A01726">
        <w:rPr>
          <w:rStyle w:val="StyleUnderline"/>
          <w:highlight w:val="green"/>
        </w:rPr>
        <w:t xml:space="preserve">civilization </w:t>
      </w:r>
      <w:r w:rsidRPr="000D21CE">
        <w:rPr>
          <w:rStyle w:val="StyleUnderline"/>
        </w:rPr>
        <w:t xml:space="preserve">collapsed, it </w:t>
      </w:r>
      <w:r w:rsidRPr="000D21CE">
        <w:rPr>
          <w:rStyle w:val="Emphasis"/>
        </w:rPr>
        <w:t>probably</w:t>
      </w:r>
      <w:r w:rsidRPr="005774DF">
        <w:rPr>
          <w:rStyle w:val="Emphasis"/>
        </w:rPr>
        <w:t xml:space="preserve"> </w:t>
      </w:r>
      <w:r w:rsidRPr="00A01726">
        <w:rPr>
          <w:rStyle w:val="Emphasis"/>
          <w:highlight w:val="green"/>
        </w:rPr>
        <w:t>could not be rebuilt</w:t>
      </w:r>
      <w:r w:rsidRPr="005774DF">
        <w:rPr>
          <w:sz w:val="12"/>
        </w:rPr>
        <w:t xml:space="preserve">. </w:t>
      </w:r>
      <w:r w:rsidRPr="00D7420F">
        <w:rPr>
          <w:rStyle w:val="Emphasis"/>
        </w:rPr>
        <w:t>Civilization</w:t>
      </w:r>
      <w:r w:rsidRPr="00D7420F">
        <w:rPr>
          <w:rStyle w:val="StyleUnderline"/>
        </w:rPr>
        <w:t xml:space="preserve"> would exist again, of course, but </w:t>
      </w:r>
      <w:r w:rsidRPr="00A01726">
        <w:rPr>
          <w:rStyle w:val="Emphasis"/>
          <w:highlight w:val="green"/>
        </w:rPr>
        <w:t>industry</w:t>
      </w:r>
      <w:r w:rsidRPr="00A01726">
        <w:rPr>
          <w:rStyle w:val="StyleUnderline"/>
          <w:highlight w:val="green"/>
        </w:rPr>
        <w:t xml:space="preserve"> </w:t>
      </w:r>
      <w:r w:rsidRPr="005774DF">
        <w:rPr>
          <w:rStyle w:val="StyleUnderline"/>
        </w:rPr>
        <w:t xml:space="preserve">appears to be </w:t>
      </w:r>
      <w:r w:rsidRPr="00A01726">
        <w:rPr>
          <w:rStyle w:val="StyleUnderline"/>
          <w:highlight w:val="green"/>
        </w:rPr>
        <w:t xml:space="preserve">a </w:t>
      </w:r>
      <w:r w:rsidRPr="00A01726">
        <w:rPr>
          <w:rStyle w:val="Emphasis"/>
          <w:highlight w:val="green"/>
        </w:rPr>
        <w:t>one-time experiment</w:t>
      </w:r>
      <w:r w:rsidRPr="005774DF">
        <w:rPr>
          <w:sz w:val="12"/>
        </w:rPr>
        <w:t xml:space="preserve">. The astronomist </w:t>
      </w:r>
      <w:r w:rsidRPr="00CE6611">
        <w:rPr>
          <w:rStyle w:val="Emphasis"/>
        </w:rPr>
        <w:t>Fred Hoyle</w:t>
      </w:r>
      <w:r w:rsidRPr="005774DF">
        <w:rPr>
          <w:sz w:val="12"/>
        </w:rPr>
        <w:t xml:space="preserve">, exaggerating slightly, </w:t>
      </w:r>
      <w:r w:rsidRPr="00CE6611">
        <w:rPr>
          <w:rStyle w:val="StyleUnderline"/>
        </w:rPr>
        <w:t>writes</w:t>
      </w:r>
      <w:r w:rsidRPr="005774DF">
        <w:rPr>
          <w:sz w:val="12"/>
        </w:rPr>
        <w:t xml:space="preserve">: It has often been said that, if the human species fails to make a go of it here on Earth, some other species will take over the running. In the sense of developing high intelligence this is not correct. </w:t>
      </w:r>
      <w:r w:rsidRPr="00CE6611">
        <w:rPr>
          <w:rStyle w:val="StyleUnderline"/>
        </w:rPr>
        <w:t>We</w:t>
      </w:r>
      <w:r w:rsidRPr="005774DF">
        <w:rPr>
          <w:sz w:val="12"/>
        </w:rPr>
        <w:t xml:space="preserve"> </w:t>
      </w:r>
      <w:r w:rsidRPr="00CE6611">
        <w:rPr>
          <w:rStyle w:val="StyleUnderline"/>
        </w:rPr>
        <w:t>have, or soon</w:t>
      </w:r>
      <w:r w:rsidRPr="00D7420F">
        <w:rPr>
          <w:rStyle w:val="StyleUnderline"/>
        </w:rPr>
        <w:t xml:space="preserve"> will have, </w:t>
      </w:r>
      <w:r w:rsidRPr="00A01726">
        <w:rPr>
          <w:rStyle w:val="StyleUnderline"/>
          <w:highlight w:val="green"/>
        </w:rPr>
        <w:t xml:space="preserve">exhausted the </w:t>
      </w:r>
      <w:r w:rsidRPr="005774DF">
        <w:rPr>
          <w:rStyle w:val="Emphasis"/>
        </w:rPr>
        <w:t xml:space="preserve">necessary </w:t>
      </w:r>
      <w:r w:rsidRPr="000D21CE">
        <w:rPr>
          <w:rStyle w:val="Emphasis"/>
        </w:rPr>
        <w:t xml:space="preserve">physical </w:t>
      </w:r>
      <w:r w:rsidRPr="00A01726">
        <w:rPr>
          <w:rStyle w:val="Emphasis"/>
          <w:highlight w:val="green"/>
        </w:rPr>
        <w:t>prerequisites</w:t>
      </w:r>
      <w:r w:rsidRPr="005774DF">
        <w:rPr>
          <w:sz w:val="12"/>
        </w:rPr>
        <w:t xml:space="preserve"> </w:t>
      </w:r>
      <w:r w:rsidRPr="00D7420F">
        <w:rPr>
          <w:rStyle w:val="StyleUnderline"/>
        </w:rPr>
        <w:t xml:space="preserve">so far as this planet is concerned. </w:t>
      </w:r>
      <w:r w:rsidRPr="000D21CE">
        <w:rPr>
          <w:rStyle w:val="StyleUnderline"/>
        </w:rPr>
        <w:t xml:space="preserve">With </w:t>
      </w:r>
      <w:r w:rsidRPr="00A01726">
        <w:rPr>
          <w:rStyle w:val="StyleUnderline"/>
          <w:highlight w:val="green"/>
        </w:rPr>
        <w:t>coal</w:t>
      </w:r>
      <w:r w:rsidRPr="00D7420F">
        <w:rPr>
          <w:rStyle w:val="StyleUnderline"/>
        </w:rPr>
        <w:t xml:space="preserve"> gone, </w:t>
      </w:r>
      <w:r w:rsidRPr="00A01726">
        <w:rPr>
          <w:rStyle w:val="StyleUnderline"/>
          <w:highlight w:val="green"/>
        </w:rPr>
        <w:t>oil</w:t>
      </w:r>
      <w:r w:rsidRPr="00D7420F">
        <w:rPr>
          <w:rStyle w:val="StyleUnderline"/>
        </w:rPr>
        <w:t xml:space="preserve"> </w:t>
      </w:r>
      <w:r w:rsidRPr="00CE6611">
        <w:rPr>
          <w:rStyle w:val="StyleUnderline"/>
        </w:rPr>
        <w:t>gone</w:t>
      </w:r>
      <w:r w:rsidRPr="00D7420F">
        <w:rPr>
          <w:rStyle w:val="StyleUnderline"/>
        </w:rPr>
        <w:t xml:space="preserve">, </w:t>
      </w:r>
      <w:r w:rsidRPr="005774DF">
        <w:rPr>
          <w:rStyle w:val="StyleUnderline"/>
        </w:rPr>
        <w:t xml:space="preserve">high-grade metallic </w:t>
      </w:r>
      <w:r w:rsidRPr="00A01726">
        <w:rPr>
          <w:rStyle w:val="StyleUnderline"/>
          <w:highlight w:val="green"/>
        </w:rPr>
        <w:t xml:space="preserve">ores gone, </w:t>
      </w:r>
      <w:r w:rsidRPr="00A01726">
        <w:rPr>
          <w:rStyle w:val="Emphasis"/>
          <w:highlight w:val="green"/>
        </w:rPr>
        <w:t xml:space="preserve">no species </w:t>
      </w:r>
      <w:r w:rsidRPr="005774DF">
        <w:rPr>
          <w:rStyle w:val="Emphasis"/>
        </w:rPr>
        <w:t>however</w:t>
      </w:r>
      <w:r w:rsidRPr="00D7420F">
        <w:rPr>
          <w:rStyle w:val="Emphasis"/>
        </w:rPr>
        <w:t xml:space="preserve"> </w:t>
      </w:r>
      <w:r w:rsidRPr="005774DF">
        <w:rPr>
          <w:rStyle w:val="Emphasis"/>
        </w:rPr>
        <w:t xml:space="preserve">competent </w:t>
      </w:r>
      <w:r w:rsidRPr="000D21CE">
        <w:rPr>
          <w:rStyle w:val="Emphasis"/>
        </w:rPr>
        <w:t xml:space="preserve">can </w:t>
      </w:r>
      <w:r w:rsidRPr="00A01726">
        <w:rPr>
          <w:rStyle w:val="Emphasis"/>
          <w:highlight w:val="green"/>
        </w:rPr>
        <w:t>make the</w:t>
      </w:r>
      <w:r w:rsidRPr="00D7420F">
        <w:rPr>
          <w:rStyle w:val="Emphasis"/>
        </w:rPr>
        <w:t xml:space="preserve"> long </w:t>
      </w:r>
      <w:r w:rsidRPr="00A01726">
        <w:rPr>
          <w:rStyle w:val="Emphasis"/>
          <w:highlight w:val="green"/>
        </w:rPr>
        <w:t xml:space="preserve">climb </w:t>
      </w:r>
      <w:r w:rsidRPr="000D21CE">
        <w:rPr>
          <w:rStyle w:val="Emphasis"/>
        </w:rPr>
        <w:t>from primitive conditions to high-level technology</w:t>
      </w:r>
      <w:r w:rsidRPr="000D21CE">
        <w:rPr>
          <w:sz w:val="12"/>
        </w:rPr>
        <w:t xml:space="preserve">. </w:t>
      </w:r>
      <w:r w:rsidRPr="000D21CE">
        <w:rPr>
          <w:rStyle w:val="StyleUnderline"/>
        </w:rPr>
        <w:t>This</w:t>
      </w:r>
      <w:r w:rsidRPr="000D1B0F">
        <w:rPr>
          <w:rStyle w:val="StyleUnderline"/>
        </w:rPr>
        <w:t xml:space="preserve"> is a </w:t>
      </w:r>
      <w:r w:rsidRPr="000D1B0F">
        <w:rPr>
          <w:rStyle w:val="Emphasis"/>
        </w:rPr>
        <w:t>one-shot affair</w:t>
      </w:r>
      <w:r w:rsidRPr="005774DF">
        <w:rPr>
          <w:sz w:val="12"/>
        </w:rPr>
        <w:t xml:space="preserve">. </w:t>
      </w:r>
      <w:r w:rsidRPr="00D7420F">
        <w:rPr>
          <w:rStyle w:val="StyleUnderline"/>
        </w:rPr>
        <w:t xml:space="preserve">If we fail, </w:t>
      </w:r>
      <w:r w:rsidRPr="00D7420F">
        <w:rPr>
          <w:rStyle w:val="Emphasis"/>
        </w:rPr>
        <w:t>this planetary system fails so far as intelligence is concerned</w:t>
      </w:r>
      <w:r w:rsidRPr="005774DF">
        <w:rPr>
          <w:sz w:val="12"/>
        </w:rPr>
        <w:t xml:space="preserve">. The same will be true of other planetary systems. On each of them </w:t>
      </w:r>
      <w:r w:rsidRPr="00D7420F">
        <w:rPr>
          <w:rStyle w:val="StyleUnderline"/>
        </w:rPr>
        <w:t xml:space="preserve">there will be one chance, and </w:t>
      </w:r>
      <w:r w:rsidRPr="00D7420F">
        <w:rPr>
          <w:rStyle w:val="Emphasis"/>
        </w:rPr>
        <w:t>one chance only</w:t>
      </w:r>
      <w:r w:rsidRPr="005774DF">
        <w:rPr>
          <w:sz w:val="12"/>
        </w:rPr>
        <w:t xml:space="preserve">. Hoyle overstates all the limits we </w:t>
      </w:r>
      <w:proofErr w:type="gramStart"/>
      <w:r w:rsidRPr="005774DF">
        <w:rPr>
          <w:sz w:val="12"/>
        </w:rPr>
        <w:t>actually have</w:t>
      </w:r>
      <w:proofErr w:type="gramEnd"/>
      <w:r w:rsidRPr="005774DF">
        <w:rPr>
          <w:sz w:val="12"/>
        </w:rPr>
        <w:t xml:space="preserve"> to worry about, but there are enough to affirm his belief that industry is a “one-shot affair.” In other words, </w:t>
      </w:r>
      <w:r w:rsidRPr="00D7420F">
        <w:rPr>
          <w:rStyle w:val="StyleUnderline"/>
        </w:rPr>
        <w:t xml:space="preserve">if industry collapsed then no matter how quickly scientific knowledge allows societies to progress, </w:t>
      </w:r>
      <w:r w:rsidRPr="000D21CE">
        <w:rPr>
          <w:rStyle w:val="StyleUnderline"/>
        </w:rPr>
        <w:t xml:space="preserve">technical </w:t>
      </w:r>
      <w:r w:rsidRPr="00A01726">
        <w:rPr>
          <w:rStyle w:val="StyleUnderline"/>
          <w:highlight w:val="green"/>
        </w:rPr>
        <w:t xml:space="preserve">development </w:t>
      </w:r>
      <w:r w:rsidRPr="000D21CE">
        <w:rPr>
          <w:rStyle w:val="StyleUnderline"/>
        </w:rPr>
        <w:t xml:space="preserve">will </w:t>
      </w:r>
      <w:r w:rsidRPr="00A01726">
        <w:rPr>
          <w:rStyle w:val="StyleUnderline"/>
          <w:highlight w:val="green"/>
        </w:rPr>
        <w:t>hit a wall</w:t>
      </w:r>
      <w:r w:rsidRPr="00D7420F">
        <w:rPr>
          <w:rStyle w:val="StyleUnderline"/>
        </w:rPr>
        <w:t xml:space="preserve"> because the builders will not have the needed </w:t>
      </w:r>
      <w:r w:rsidRPr="00D7420F">
        <w:rPr>
          <w:rStyle w:val="Emphasis"/>
        </w:rPr>
        <w:t>materials</w:t>
      </w:r>
      <w:r w:rsidRPr="005774DF">
        <w:rPr>
          <w:sz w:val="12"/>
        </w:rPr>
        <w:t xml:space="preserve">. For example, </w:t>
      </w:r>
      <w:r w:rsidRPr="000D21CE">
        <w:rPr>
          <w:rStyle w:val="StyleUnderline"/>
        </w:rPr>
        <w:t xml:space="preserve">much of the world’s </w:t>
      </w:r>
      <w:r w:rsidRPr="00A01726">
        <w:rPr>
          <w:rStyle w:val="StyleUnderline"/>
          <w:highlight w:val="green"/>
        </w:rPr>
        <w:t>land is not arable</w:t>
      </w:r>
      <w:r w:rsidRPr="00D7420F">
        <w:rPr>
          <w:rStyle w:val="StyleUnderline"/>
        </w:rPr>
        <w:t>, and some of the land in use today is only productive because of industrial technics developed during the agricultural revolution in the 60s, technics heavily dependent on</w:t>
      </w:r>
      <w:r w:rsidRPr="005774DF">
        <w:rPr>
          <w:sz w:val="12"/>
        </w:rPr>
        <w:t xml:space="preserve"> </w:t>
      </w:r>
      <w:r w:rsidRPr="00D7420F">
        <w:rPr>
          <w:rStyle w:val="Emphasis"/>
        </w:rPr>
        <w:t>oil</w:t>
      </w:r>
      <w:r w:rsidRPr="005774DF">
        <w:rPr>
          <w:sz w:val="12"/>
        </w:rPr>
        <w:t xml:space="preserve">. </w:t>
      </w:r>
      <w:r w:rsidRPr="00D7420F">
        <w:rPr>
          <w:rStyle w:val="StyleUnderline"/>
        </w:rPr>
        <w:t xml:space="preserve">Without the systems that </w:t>
      </w:r>
      <w:r w:rsidRPr="00CE6611">
        <w:rPr>
          <w:rStyle w:val="StyleUnderline"/>
        </w:rPr>
        <w:t xml:space="preserve">sustain industrial agriculture much current </w:t>
      </w:r>
      <w:proofErr w:type="gramStart"/>
      <w:r w:rsidRPr="00CE6611">
        <w:rPr>
          <w:rStyle w:val="StyleUnderline"/>
        </w:rPr>
        <w:t>farm land</w:t>
      </w:r>
      <w:proofErr w:type="gramEnd"/>
      <w:r w:rsidRPr="00CE6611">
        <w:rPr>
          <w:rStyle w:val="StyleUnderline"/>
        </w:rPr>
        <w:t xml:space="preserve"> could not be farmed; agricultural civilizations cannot exist there, at least until the </w:t>
      </w:r>
      <w:r w:rsidRPr="00CE6611">
        <w:rPr>
          <w:rStyle w:val="Emphasis"/>
        </w:rPr>
        <w:t>soil replenishes</w:t>
      </w:r>
      <w:r w:rsidRPr="00CE6611">
        <w:rPr>
          <w:rStyle w:val="StyleUnderline"/>
        </w:rPr>
        <w:t xml:space="preserve">, </w:t>
      </w:r>
      <w:r w:rsidRPr="00CE6611">
        <w:rPr>
          <w:rStyle w:val="Emphasis"/>
        </w:rPr>
        <w:t>if</w:t>
      </w:r>
      <w:r w:rsidRPr="00CE6611">
        <w:rPr>
          <w:rStyle w:val="StyleUnderline"/>
        </w:rPr>
        <w:t xml:space="preserve"> it replenishes. And some resources required for industrial progress, like </w:t>
      </w:r>
      <w:r w:rsidRPr="00CE6611">
        <w:rPr>
          <w:rStyle w:val="Emphasis"/>
        </w:rPr>
        <w:t>coal</w:t>
      </w:r>
      <w:r w:rsidRPr="005774DF">
        <w:rPr>
          <w:sz w:val="12"/>
        </w:rPr>
        <w:t xml:space="preserve">, </w:t>
      </w:r>
      <w:r w:rsidRPr="00CE6611">
        <w:rPr>
          <w:rStyle w:val="StyleUnderline"/>
        </w:rPr>
        <w:t xml:space="preserve">simply </w:t>
      </w:r>
      <w:r w:rsidRPr="00CE6611">
        <w:rPr>
          <w:rStyle w:val="Emphasis"/>
        </w:rPr>
        <w:t>are not feasibly accessible anymore</w:t>
      </w:r>
      <w:r w:rsidRPr="005774DF">
        <w:rPr>
          <w:sz w:val="12"/>
        </w:rPr>
        <w:t xml:space="preserve">. </w:t>
      </w:r>
      <w:proofErr w:type="spellStart"/>
      <w:r w:rsidRPr="005774DF">
        <w:rPr>
          <w:sz w:val="12"/>
        </w:rPr>
        <w:t>Tainter</w:t>
      </w:r>
      <w:proofErr w:type="spellEnd"/>
      <w:r w:rsidRPr="005774DF">
        <w:rPr>
          <w:sz w:val="12"/>
        </w:rPr>
        <w:t xml:space="preserve"> writes: . . . major jumps in population, at around A.D. 1300, 1600, and in the late eighteenth century, each led to intensification in agriculture and industry. As the land in the late Middle Ages was increasingly deforested to provide fuel and agricultural space for a growing population, basic heating, cooking, and manufacturing needs could no longer be met by burning wood. A shift to reliance on coal began, gradually and with apparent reluctance. </w:t>
      </w:r>
      <w:r w:rsidRPr="00D7420F">
        <w:rPr>
          <w:rStyle w:val="StyleUnderline"/>
        </w:rPr>
        <w:t xml:space="preserve">Coal was </w:t>
      </w:r>
      <w:proofErr w:type="gramStart"/>
      <w:r w:rsidRPr="00D7420F">
        <w:rPr>
          <w:rStyle w:val="StyleUnderline"/>
        </w:rPr>
        <w:t>definitely a</w:t>
      </w:r>
      <w:proofErr w:type="gramEnd"/>
      <w:r w:rsidRPr="00D7420F">
        <w:rPr>
          <w:rStyle w:val="StyleUnderline"/>
        </w:rPr>
        <w:t xml:space="preserve"> fuel source of secondary </w:t>
      </w:r>
      <w:r w:rsidRPr="00CE6611">
        <w:rPr>
          <w:rStyle w:val="StyleUnderline"/>
        </w:rPr>
        <w:t xml:space="preserve">desirability, being more costly to obtain and distribute than wood, as well as being dirty and polluting. Coal was more restricted in its </w:t>
      </w:r>
      <w:r w:rsidRPr="00CE6611">
        <w:rPr>
          <w:rStyle w:val="Emphasis"/>
        </w:rPr>
        <w:t>spatial</w:t>
      </w:r>
      <w:r w:rsidRPr="00CE6611">
        <w:rPr>
          <w:rStyle w:val="StyleUnderline"/>
        </w:rPr>
        <w:t xml:space="preserve"> distribution than wood, so that a whole </w:t>
      </w:r>
      <w:r w:rsidRPr="00CE6611">
        <w:rPr>
          <w:rStyle w:val="Emphasis"/>
        </w:rPr>
        <w:t>new, costly distribution system had to be developed</w:t>
      </w:r>
      <w:r w:rsidRPr="005774DF">
        <w:rPr>
          <w:sz w:val="12"/>
        </w:rPr>
        <w:t xml:space="preserve">. </w:t>
      </w:r>
      <w:r w:rsidRPr="00CE6611">
        <w:rPr>
          <w:rStyle w:val="StyleUnderline"/>
        </w:rPr>
        <w:t>Mining of coal from the ground was more costly than obtaining a quantity of wood equivalent in heating</w:t>
      </w:r>
      <w:r w:rsidRPr="00D7420F">
        <w:rPr>
          <w:rStyle w:val="StyleUnderline"/>
        </w:rPr>
        <w:t xml:space="preserve"> </w:t>
      </w:r>
      <w:proofErr w:type="gramStart"/>
      <w:r w:rsidRPr="00D7420F">
        <w:rPr>
          <w:rStyle w:val="StyleUnderline"/>
        </w:rPr>
        <w:t>value, and</w:t>
      </w:r>
      <w:proofErr w:type="gramEnd"/>
      <w:r w:rsidRPr="00D7420F">
        <w:rPr>
          <w:rStyle w:val="StyleUnderline"/>
        </w:rPr>
        <w:t xml:space="preserve"> became even more costly as the 54 most accessible reserves of this fuel were depleted. Mines had to be sunk ever deeper, until groundwater flooding became a serious problem.</w:t>
      </w:r>
      <w:r>
        <w:rPr>
          <w:rStyle w:val="StyleUnderline"/>
        </w:rPr>
        <w:t xml:space="preserve"> </w:t>
      </w:r>
      <w:r w:rsidRPr="00D7420F">
        <w:rPr>
          <w:rStyle w:val="StyleUnderline"/>
        </w:rPr>
        <w:t xml:space="preserve">Today, </w:t>
      </w:r>
      <w:r w:rsidRPr="000D1B0F">
        <w:rPr>
          <w:rStyle w:val="StyleUnderline"/>
        </w:rPr>
        <w:t>most easily accessible</w:t>
      </w:r>
      <w:r w:rsidRPr="00D7420F">
        <w:rPr>
          <w:rStyle w:val="StyleUnderline"/>
        </w:rPr>
        <w:t xml:space="preserve"> natural </w:t>
      </w:r>
      <w:r w:rsidRPr="00A01726">
        <w:rPr>
          <w:rStyle w:val="StyleUnderline"/>
          <w:highlight w:val="green"/>
        </w:rPr>
        <w:t xml:space="preserve">coal reserves are </w:t>
      </w:r>
      <w:r w:rsidRPr="000D1B0F">
        <w:rPr>
          <w:rStyle w:val="Emphasis"/>
        </w:rPr>
        <w:t xml:space="preserve">completely </w:t>
      </w:r>
      <w:r w:rsidRPr="00A01726">
        <w:rPr>
          <w:rStyle w:val="Emphasis"/>
          <w:highlight w:val="green"/>
        </w:rPr>
        <w:t>depleted</w:t>
      </w:r>
      <w:r w:rsidRPr="005774DF">
        <w:rPr>
          <w:sz w:val="12"/>
        </w:rPr>
        <w:t xml:space="preserve">. </w:t>
      </w:r>
      <w:r w:rsidRPr="00D7420F">
        <w:rPr>
          <w:rStyle w:val="StyleUnderline"/>
        </w:rPr>
        <w:t xml:space="preserve">Thus, </w:t>
      </w:r>
      <w:r w:rsidRPr="00A01726">
        <w:rPr>
          <w:rStyle w:val="StyleUnderline"/>
          <w:highlight w:val="green"/>
        </w:rPr>
        <w:t xml:space="preserve">societies </w:t>
      </w:r>
      <w:r w:rsidRPr="000D1B0F">
        <w:rPr>
          <w:rStyle w:val="StyleUnderline"/>
        </w:rPr>
        <w:t xml:space="preserve">in the </w:t>
      </w:r>
      <w:r w:rsidRPr="000D1B0F">
        <w:rPr>
          <w:rStyle w:val="Emphasis"/>
        </w:rPr>
        <w:t>wake of</w:t>
      </w:r>
      <w:r w:rsidRPr="005774DF">
        <w:rPr>
          <w:sz w:val="12"/>
        </w:rPr>
        <w:t xml:space="preserve"> our imagined </w:t>
      </w:r>
      <w:r w:rsidRPr="000D1B0F">
        <w:rPr>
          <w:rStyle w:val="Emphasis"/>
        </w:rPr>
        <w:t>collapse</w:t>
      </w:r>
      <w:r w:rsidRPr="000D1B0F">
        <w:rPr>
          <w:sz w:val="12"/>
        </w:rPr>
        <w:t xml:space="preserve"> </w:t>
      </w:r>
      <w:r w:rsidRPr="00A01726">
        <w:rPr>
          <w:rStyle w:val="StyleUnderline"/>
          <w:highlight w:val="green"/>
        </w:rPr>
        <w:t>would</w:t>
      </w:r>
      <w:r w:rsidRPr="00A01726">
        <w:rPr>
          <w:sz w:val="12"/>
          <w:highlight w:val="green"/>
        </w:rPr>
        <w:t xml:space="preserve"> </w:t>
      </w:r>
      <w:r w:rsidRPr="00A01726">
        <w:rPr>
          <w:rStyle w:val="Emphasis"/>
          <w:highlight w:val="green"/>
        </w:rPr>
        <w:t xml:space="preserve">not </w:t>
      </w:r>
      <w:r w:rsidRPr="000D1B0F">
        <w:rPr>
          <w:rStyle w:val="Emphasis"/>
        </w:rPr>
        <w:t xml:space="preserve">be able to </w:t>
      </w:r>
      <w:r w:rsidRPr="00A01726">
        <w:rPr>
          <w:rStyle w:val="Emphasis"/>
          <w:highlight w:val="green"/>
        </w:rPr>
        <w:t>develop fast enough</w:t>
      </w:r>
      <w:r w:rsidRPr="005774DF">
        <w:rPr>
          <w:sz w:val="12"/>
        </w:rPr>
        <w:t xml:space="preserve"> </w:t>
      </w:r>
      <w:r w:rsidRPr="00D7420F">
        <w:rPr>
          <w:rStyle w:val="StyleUnderline"/>
        </w:rPr>
        <w:t>to reach the underground coal.</w:t>
      </w:r>
      <w:r>
        <w:rPr>
          <w:rStyle w:val="StyleUnderline"/>
        </w:rPr>
        <w:t xml:space="preserve"> </w:t>
      </w:r>
      <w:r w:rsidRPr="00D7420F">
        <w:rPr>
          <w:rStyle w:val="StyleUnderline"/>
        </w:rPr>
        <w:t xml:space="preserve">As a result of these limits, </w:t>
      </w:r>
      <w:r w:rsidRPr="00A01726">
        <w:rPr>
          <w:rStyle w:val="StyleUnderline"/>
          <w:highlight w:val="green"/>
        </w:rPr>
        <w:t xml:space="preserve">rebuilding </w:t>
      </w:r>
      <w:r w:rsidRPr="000D1B0F">
        <w:rPr>
          <w:rStyle w:val="StyleUnderline"/>
        </w:rPr>
        <w:t xml:space="preserve">industry </w:t>
      </w:r>
      <w:r w:rsidRPr="00A01726">
        <w:rPr>
          <w:rStyle w:val="StyleUnderline"/>
          <w:highlight w:val="green"/>
        </w:rPr>
        <w:t xml:space="preserve">would take </w:t>
      </w:r>
      <w:r w:rsidRPr="000D1B0F">
        <w:rPr>
          <w:rStyle w:val="Emphasis"/>
        </w:rPr>
        <w:t xml:space="preserve">at least </w:t>
      </w:r>
      <w:r w:rsidRPr="00A01726">
        <w:rPr>
          <w:rStyle w:val="Emphasis"/>
          <w:highlight w:val="green"/>
        </w:rPr>
        <w:t>thousands of years</w:t>
      </w:r>
      <w:r w:rsidRPr="005774DF">
        <w:rPr>
          <w:sz w:val="12"/>
        </w:rPr>
        <w:t xml:space="preserve"> </w:t>
      </w:r>
      <w:r w:rsidRPr="00D7420F">
        <w:rPr>
          <w:rStyle w:val="StyleUnderline"/>
        </w:rPr>
        <w:t xml:space="preserve">— it took </w:t>
      </w:r>
      <w:r w:rsidRPr="00D7420F">
        <w:rPr>
          <w:rStyle w:val="Emphasis"/>
        </w:rPr>
        <w:t>10,000</w:t>
      </w:r>
      <w:r w:rsidRPr="00D7420F">
        <w:rPr>
          <w:rStyle w:val="StyleUnderline"/>
        </w:rPr>
        <w:t xml:space="preserve"> years the </w:t>
      </w:r>
      <w:r w:rsidRPr="00D7420F">
        <w:rPr>
          <w:rStyle w:val="Emphasis"/>
        </w:rPr>
        <w:t>first time</w:t>
      </w:r>
      <w:r w:rsidRPr="005774DF">
        <w:rPr>
          <w:sz w:val="12"/>
        </w:rPr>
        <w:t xml:space="preserve"> around. </w:t>
      </w:r>
      <w:r w:rsidRPr="00D7420F">
        <w:rPr>
          <w:rStyle w:val="StyleUnderline"/>
        </w:rPr>
        <w:t xml:space="preserve">By the time a </w:t>
      </w:r>
      <w:r w:rsidRPr="00A01726">
        <w:rPr>
          <w:rStyle w:val="StyleUnderline"/>
          <w:highlight w:val="green"/>
        </w:rPr>
        <w:t>civilization</w:t>
      </w:r>
      <w:r w:rsidRPr="00D7420F">
        <w:rPr>
          <w:rStyle w:val="StyleUnderline"/>
        </w:rPr>
        <w:t xml:space="preserve"> reached the point where it could do something about </w:t>
      </w:r>
      <w:r w:rsidRPr="00D7420F">
        <w:rPr>
          <w:rStyle w:val="Emphasis"/>
        </w:rPr>
        <w:t>industrial</w:t>
      </w:r>
      <w:r w:rsidRPr="00D7420F">
        <w:rPr>
          <w:rStyle w:val="StyleUnderline"/>
        </w:rPr>
        <w:t xml:space="preserve"> scientific knowledge it probably </w:t>
      </w:r>
      <w:r w:rsidRPr="00A01726">
        <w:rPr>
          <w:rStyle w:val="Emphasis"/>
          <w:highlight w:val="green"/>
        </w:rPr>
        <w:t xml:space="preserve">would not have </w:t>
      </w:r>
      <w:r w:rsidRPr="000D21CE">
        <w:rPr>
          <w:rStyle w:val="Emphasis"/>
        </w:rPr>
        <w:t xml:space="preserve">the </w:t>
      </w:r>
      <w:r w:rsidRPr="00A01726">
        <w:rPr>
          <w:rStyle w:val="Emphasis"/>
          <w:highlight w:val="green"/>
        </w:rPr>
        <w:t>knowledge anymore</w:t>
      </w:r>
      <w:r w:rsidRPr="00D7420F">
        <w:rPr>
          <w:rStyle w:val="StyleUnderline"/>
        </w:rPr>
        <w:t>.</w:t>
      </w:r>
      <w:r w:rsidRPr="005774DF">
        <w:rPr>
          <w:sz w:val="12"/>
        </w:rPr>
        <w:t xml:space="preserve"> </w:t>
      </w:r>
      <w:r w:rsidRPr="00D7420F">
        <w:rPr>
          <w:rStyle w:val="StyleUnderline"/>
        </w:rPr>
        <w:t xml:space="preserve">It would have to develop its sciences and </w:t>
      </w:r>
      <w:r w:rsidRPr="00D7420F">
        <w:rPr>
          <w:rStyle w:val="StyleUnderline"/>
        </w:rPr>
        <w:lastRenderedPageBreak/>
        <w:t xml:space="preserve">technologies on its </w:t>
      </w:r>
      <w:r w:rsidRPr="00D7420F">
        <w:rPr>
          <w:rStyle w:val="Emphasis"/>
        </w:rPr>
        <w:t>own</w:t>
      </w:r>
      <w:r w:rsidRPr="005774DF">
        <w:rPr>
          <w:sz w:val="12"/>
        </w:rPr>
        <w:t xml:space="preserve">, resulting in patterns of development that would probably look </w:t>
      </w:r>
      <w:proofErr w:type="gramStart"/>
      <w:r w:rsidRPr="005774DF">
        <w:rPr>
          <w:sz w:val="12"/>
        </w:rPr>
        <w:t>similar to</w:t>
      </w:r>
      <w:proofErr w:type="gramEnd"/>
      <w:r w:rsidRPr="005774DF">
        <w:rPr>
          <w:sz w:val="12"/>
        </w:rPr>
        <w:t xml:space="preserve"> historical patterns. Technology today depends on levels of complexity that must proceed in chronological stages. Solar panels, for example, rely on transportation infrastructure, mining, and a regulated division of labor. And historically the process of developing into a global civilization includes numerous instances of technical regression. The natives of Tasmania, for example, went from a maritime society to one that didn’t fish, build boats, or make bows and arrows. </w:t>
      </w:r>
      <w:r w:rsidRPr="00245F08">
        <w:rPr>
          <w:rStyle w:val="StyleUnderline"/>
        </w:rPr>
        <w:t xml:space="preserve">Rebuilding civilization would also be a </w:t>
      </w:r>
      <w:r w:rsidRPr="00245F08">
        <w:rPr>
          <w:rStyle w:val="Emphasis"/>
        </w:rPr>
        <w:t>bad idea</w:t>
      </w:r>
      <w:r w:rsidRPr="005774DF">
        <w:rPr>
          <w:sz w:val="12"/>
        </w:rPr>
        <w:t xml:space="preserve">. </w:t>
      </w:r>
      <w:r w:rsidRPr="00245F08">
        <w:rPr>
          <w:rStyle w:val="StyleUnderline"/>
        </w:rPr>
        <w:t xml:space="preserve">Most, who are exploited by rather than benefit from industry, would probably not view a rebuilding project as </w:t>
      </w:r>
      <w:r w:rsidRPr="00245F08">
        <w:rPr>
          <w:rStyle w:val="Emphasis"/>
        </w:rPr>
        <w:t>desirable</w:t>
      </w:r>
      <w:r w:rsidRPr="005774DF">
        <w:rPr>
          <w:sz w:val="12"/>
        </w:rPr>
        <w:t xml:space="preserve">. Even today, though citizens of first-world nations live physically comfortable lives, their lives are sustained by the worse off lives of the rest of the world. “Civilization . . . has operated two ways,” Paine writes, “to make one part of society more affluent, and the other more wretched, than would have been the lot of either in a natural state.” Consider the case of two societies in New Zealand, the Maori and the </w:t>
      </w:r>
      <w:proofErr w:type="spellStart"/>
      <w:r w:rsidRPr="005774DF">
        <w:rPr>
          <w:sz w:val="12"/>
        </w:rPr>
        <w:t>Moriori</w:t>
      </w:r>
      <w:proofErr w:type="spellEnd"/>
      <w:r w:rsidRPr="005774DF">
        <w:rPr>
          <w:sz w:val="12"/>
        </w:rPr>
        <w:t xml:space="preserve">. Both are now believed to have originated out of the same mainland society. Most stayed and became the Maori we know, and some who became the </w:t>
      </w:r>
      <w:proofErr w:type="spellStart"/>
      <w:r w:rsidRPr="005774DF">
        <w:rPr>
          <w:sz w:val="12"/>
        </w:rPr>
        <w:t>Moriori</w:t>
      </w:r>
      <w:proofErr w:type="spellEnd"/>
      <w:r w:rsidRPr="005774DF">
        <w:rPr>
          <w:sz w:val="12"/>
        </w:rPr>
        <w:t xml:space="preserve"> people settled on the Chatham Islands in the 16th century. Largely due to a chief named </w:t>
      </w:r>
      <w:proofErr w:type="spellStart"/>
      <w:r w:rsidRPr="005774DF">
        <w:rPr>
          <w:sz w:val="12"/>
        </w:rPr>
        <w:t>Nunuku</w:t>
      </w:r>
      <w:proofErr w:type="spellEnd"/>
      <w:r w:rsidRPr="005774DF">
        <w:rPr>
          <w:sz w:val="12"/>
        </w:rPr>
        <w:t xml:space="preserve">-whenua, the </w:t>
      </w:r>
      <w:proofErr w:type="spellStart"/>
      <w:r w:rsidRPr="005774DF">
        <w:rPr>
          <w:sz w:val="12"/>
        </w:rPr>
        <w:t>Moriori</w:t>
      </w:r>
      <w:proofErr w:type="spellEnd"/>
      <w:r w:rsidRPr="005774DF">
        <w:rPr>
          <w:sz w:val="12"/>
        </w:rPr>
        <w:t xml:space="preserve"> had a strict tradition of solving inter-tribal conflict peacefully and advocating a variant of passive resistance; war, cannibalism, and killing were completely outlawed. They also renounced their parent society’s agricultural mode of subsistence, relying heavily on hunting and gathering, and they controlled their population growth by castrating some male infants, so their impact on the non-human environment around them was minimal. In the meantime, the Maori continued to live agriculturally and developed into a populated, complex, hierarchical, and violent society. Eventually an Australian seal-hunting ship informed the Maori of the </w:t>
      </w:r>
      <w:proofErr w:type="spellStart"/>
      <w:r w:rsidRPr="005774DF">
        <w:rPr>
          <w:sz w:val="12"/>
        </w:rPr>
        <w:t>Moriori’s</w:t>
      </w:r>
      <w:proofErr w:type="spellEnd"/>
      <w:r w:rsidRPr="005774DF">
        <w:rPr>
          <w:sz w:val="12"/>
        </w:rPr>
        <w:t xml:space="preserve"> existence, and the Maori sailed to the </w:t>
      </w:r>
      <w:proofErr w:type="spellStart"/>
      <w:r w:rsidRPr="005774DF">
        <w:rPr>
          <w:sz w:val="12"/>
        </w:rPr>
        <w:t>Chathams</w:t>
      </w:r>
      <w:proofErr w:type="spellEnd"/>
      <w:r w:rsidRPr="005774DF">
        <w:rPr>
          <w:sz w:val="12"/>
        </w:rPr>
        <w:t xml:space="preserve"> to explore: . . . over the course of the next few days, they killed hundreds of </w:t>
      </w:r>
      <w:proofErr w:type="spellStart"/>
      <w:r w:rsidRPr="005774DF">
        <w:rPr>
          <w:sz w:val="12"/>
        </w:rPr>
        <w:t>Moriori</w:t>
      </w:r>
      <w:proofErr w:type="spellEnd"/>
      <w:r w:rsidRPr="005774DF">
        <w:rPr>
          <w:sz w:val="12"/>
        </w:rPr>
        <w:t xml:space="preserve">, cooked and ate many of the bodies, and enslaved all the others, killing most of them too over the next few years as it suited their whim. A </w:t>
      </w:r>
      <w:proofErr w:type="spellStart"/>
      <w:r w:rsidRPr="005774DF">
        <w:rPr>
          <w:sz w:val="12"/>
        </w:rPr>
        <w:t>Moriori</w:t>
      </w:r>
      <w:proofErr w:type="spellEnd"/>
      <w:r w:rsidRPr="005774DF">
        <w:rPr>
          <w:sz w:val="12"/>
        </w:rPr>
        <w:t xml:space="preserve"> survivor recalled, “[The Maori] commenced to kill us like sheep . . . [We] were terrified, fled to the bush, concealed ourselves in holes underground, and in any place to escape our enemies. It was of no avail; we were discovered and eaten – men, women, and children indiscriminately.” A Maori conqueror explains, “We took possession . . . in accordance with our customs and we caught all the people. Not one escaped. Some ran away from us, these we killed, and others we killed – but what of that? It was in accordance with our custom.” Furthermore, we can </w:t>
      </w:r>
      <w:proofErr w:type="spellStart"/>
      <w:r w:rsidRPr="005774DF">
        <w:rPr>
          <w:sz w:val="12"/>
        </w:rPr>
        <w:t>deduce</w:t>
      </w:r>
      <w:proofErr w:type="spellEnd"/>
      <w:r w:rsidRPr="005774DF">
        <w:rPr>
          <w:sz w:val="12"/>
        </w:rPr>
        <w:t xml:space="preserve"> from the ubiquitous slavery in all the so-called “great civilizations” like Rome or Egypt that any attempt to rebuild a similar civilization will involve slavery. And to rebuild industry, something </w:t>
      </w:r>
      <w:proofErr w:type="gramStart"/>
      <w:r w:rsidRPr="005774DF">
        <w:rPr>
          <w:sz w:val="12"/>
        </w:rPr>
        <w:t>similar to</w:t>
      </w:r>
      <w:proofErr w:type="gramEnd"/>
      <w:r w:rsidRPr="005774DF">
        <w:rPr>
          <w:sz w:val="12"/>
        </w:rPr>
        <w:t xml:space="preserve"> colonization and the Trans-Atlantic Slave Trade would probably have to occur once again. After all, global chattel slavery enabled the industrial revolution by financing it, extracting resources to be accumulated at sites of production, and exporting products through infrastructure that slavery helped sustain. So, if industrial society collapsed, who would be doing the rebuilding? Not anyone most people like. It is hard to get a man to willingly change his traditional way of life; even harder when his new life is going into mines. And though history demonstrates that acts like those of the Maori or slave traders are not beyond man’s will or ability, certainly </w:t>
      </w:r>
      <w:r w:rsidRPr="001F40B8">
        <w:rPr>
          <w:rStyle w:val="Emphasis"/>
        </w:rPr>
        <w:t>most</w:t>
      </w:r>
      <w:r w:rsidRPr="005774DF">
        <w:rPr>
          <w:sz w:val="12"/>
        </w:rPr>
        <w:t xml:space="preserve"> </w:t>
      </w:r>
      <w:r w:rsidRPr="00245F08">
        <w:rPr>
          <w:rStyle w:val="StyleUnderline"/>
        </w:rPr>
        <w:t xml:space="preserve">in industrial society today </w:t>
      </w:r>
      <w:r w:rsidRPr="00245F08">
        <w:rPr>
          <w:rStyle w:val="Emphasis"/>
        </w:rPr>
        <w:t>would not advocate going through the phases required to reach the industrial stage of development</w:t>
      </w:r>
      <w:r w:rsidRPr="005774DF">
        <w:rPr>
          <w:sz w:val="12"/>
        </w:rPr>
        <w:t>.</w:t>
      </w:r>
    </w:p>
    <w:p w14:paraId="3C83EDCE" w14:textId="77777777" w:rsidR="00154034" w:rsidRDefault="00154034" w:rsidP="00154034">
      <w:pPr>
        <w:rPr>
          <w:u w:val="single"/>
        </w:rPr>
      </w:pPr>
    </w:p>
    <w:p w14:paraId="2C46BBB9" w14:textId="77777777" w:rsidR="00154034" w:rsidRPr="007E35A2" w:rsidRDefault="00154034" w:rsidP="00154034">
      <w:pPr>
        <w:pStyle w:val="Heading4"/>
      </w:pPr>
      <w:r w:rsidRPr="007E35A2">
        <w:rPr>
          <w:u w:val="single"/>
        </w:rPr>
        <w:t>Empirics</w:t>
      </w:r>
      <w:r>
        <w:t xml:space="preserve"> and </w:t>
      </w:r>
      <w:r w:rsidRPr="007E35A2">
        <w:rPr>
          <w:u w:val="single"/>
        </w:rPr>
        <w:t>worse disasters</w:t>
      </w:r>
      <w:r>
        <w:t xml:space="preserve"> disprove.</w:t>
      </w:r>
    </w:p>
    <w:p w14:paraId="309C716A" w14:textId="77777777" w:rsidR="00154034" w:rsidRPr="00491681" w:rsidRDefault="00154034" w:rsidP="00154034">
      <w:proofErr w:type="spellStart"/>
      <w:r w:rsidRPr="00491681">
        <w:rPr>
          <w:rStyle w:val="Style13ptBold"/>
        </w:rPr>
        <w:t>Eken</w:t>
      </w:r>
      <w:proofErr w:type="spellEnd"/>
      <w:r w:rsidRPr="00491681">
        <w:rPr>
          <w:rStyle w:val="Style13ptBold"/>
        </w:rPr>
        <w:t xml:space="preserve"> 17</w:t>
      </w:r>
      <w:r>
        <w:t xml:space="preserve"> [</w:t>
      </w:r>
      <w:r w:rsidRPr="002C0520">
        <w:t xml:space="preserve">Mattias </w:t>
      </w:r>
      <w:proofErr w:type="spellStart"/>
      <w:r w:rsidRPr="002C0520">
        <w:t>Eken</w:t>
      </w:r>
      <w:proofErr w:type="spellEnd"/>
      <w:r w:rsidRPr="002C0520">
        <w:t xml:space="preserve"> </w:t>
      </w:r>
      <w:r>
        <w:t>–</w:t>
      </w:r>
      <w:r w:rsidRPr="002C0520">
        <w:t xml:space="preserve"> PhD student in Modern History at the University of St Andrews</w:t>
      </w:r>
      <w:r>
        <w:t xml:space="preserve">. </w:t>
      </w:r>
      <w:r w:rsidRPr="002C0520">
        <w:t xml:space="preserve">“The understandable fear of nuclear weapons doesn’t match reality”. 3/14/17. </w:t>
      </w:r>
      <w:hyperlink r:id="rId10" w:history="1">
        <w:r w:rsidRPr="00E41138">
          <w:rPr>
            <w:rStyle w:val="Hyperlink"/>
          </w:rPr>
          <w:t>https://theconversation.com/the-understandable-fear-of-nuclear-weapons-doesnt-match-reality-73563</w:t>
        </w:r>
      </w:hyperlink>
      <w:r>
        <w:t>] Recut Justin</w:t>
      </w:r>
    </w:p>
    <w:p w14:paraId="7CB7B4BD" w14:textId="77777777" w:rsidR="00154034" w:rsidRDefault="00154034" w:rsidP="00154034">
      <w:pPr>
        <w:rPr>
          <w:sz w:val="12"/>
          <w:szCs w:val="16"/>
        </w:rPr>
      </w:pPr>
      <w:r w:rsidRPr="00A01726">
        <w:rPr>
          <w:highlight w:val="green"/>
          <w:u w:val="single"/>
        </w:rPr>
        <w:t>Nuclear weapons</w:t>
      </w:r>
      <w:r w:rsidRPr="001F6CE9">
        <w:rPr>
          <w:u w:val="single"/>
        </w:rPr>
        <w:t xml:space="preserve"> are unambiguously the most destructive weapons on the planet</w:t>
      </w:r>
      <w:r w:rsidRPr="007E35A2">
        <w:rPr>
          <w:sz w:val="12"/>
          <w:szCs w:val="16"/>
        </w:rPr>
        <w:t xml:space="preserve">. Pound for pound, </w:t>
      </w:r>
      <w:r w:rsidRPr="001F6CE9">
        <w:rPr>
          <w:u w:val="single"/>
        </w:rPr>
        <w:t>they are the most lethal weapons ever created, capable of killing millions</w:t>
      </w:r>
      <w:r w:rsidRPr="007E35A2">
        <w:rPr>
          <w:sz w:val="12"/>
          <w:szCs w:val="16"/>
        </w:rPr>
        <w:t xml:space="preserve">. Millions live in fear that these weapons will be used again, with all the potential consequences. </w:t>
      </w:r>
      <w:r w:rsidRPr="001F6CE9">
        <w:rPr>
          <w:u w:val="single"/>
        </w:rPr>
        <w:t xml:space="preserve">However, the destructive power of these weapons </w:t>
      </w:r>
      <w:r w:rsidRPr="00A01726">
        <w:rPr>
          <w:b/>
          <w:bCs/>
          <w:highlight w:val="green"/>
          <w:u w:val="single"/>
        </w:rPr>
        <w:t>has been</w:t>
      </w:r>
      <w:r w:rsidRPr="00EA1C1C">
        <w:rPr>
          <w:b/>
          <w:bCs/>
          <w:u w:val="single"/>
        </w:rPr>
        <w:t xml:space="preserve"> vastly </w:t>
      </w:r>
      <w:r w:rsidRPr="00A01726">
        <w:rPr>
          <w:b/>
          <w:bCs/>
          <w:highlight w:val="green"/>
          <w:u w:val="single"/>
        </w:rPr>
        <w:t>exaggerated</w:t>
      </w:r>
      <w:r w:rsidRPr="007E35A2">
        <w:rPr>
          <w:sz w:val="12"/>
          <w:szCs w:val="16"/>
        </w:rPr>
        <w:t xml:space="preserve">, albeit for good reasons. </w:t>
      </w:r>
      <w:r w:rsidRPr="001F6CE9">
        <w:rPr>
          <w:u w:val="single"/>
        </w:rPr>
        <w:t>Public fear of nuclear weapons being used in anger</w:t>
      </w:r>
      <w:r w:rsidRPr="007E35A2">
        <w:rPr>
          <w:sz w:val="12"/>
          <w:szCs w:val="16"/>
        </w:rPr>
        <w:t xml:space="preserve">, whether by terrorists or nuclear-armed nations, </w:t>
      </w:r>
      <w:r w:rsidRPr="001F6CE9">
        <w:rPr>
          <w:u w:val="single"/>
        </w:rPr>
        <w:t>has risen once again in recent years</w:t>
      </w:r>
      <w:r w:rsidRPr="007E35A2">
        <w:rPr>
          <w:sz w:val="12"/>
          <w:szCs w:val="16"/>
        </w:rPr>
        <w:t xml:space="preserve">. </w:t>
      </w:r>
      <w:r w:rsidRPr="00EA1C1C">
        <w:rPr>
          <w:b/>
          <w:bCs/>
          <w:u w:val="single"/>
        </w:rPr>
        <w:t>This is</w:t>
      </w:r>
      <w:r w:rsidRPr="007E35A2">
        <w:rPr>
          <w:sz w:val="12"/>
          <w:szCs w:val="16"/>
        </w:rPr>
        <w:t xml:space="preserve"> in no small part </w:t>
      </w:r>
      <w:r w:rsidRPr="00EA1C1C">
        <w:rPr>
          <w:b/>
          <w:bCs/>
          <w:u w:val="single"/>
        </w:rPr>
        <w:t>thanks to the current political climate</w:t>
      </w:r>
      <w:r w:rsidRPr="001F6CE9">
        <w:rPr>
          <w:u w:val="single"/>
        </w:rPr>
        <w:t xml:space="preserve"> between states such as the US and Russia and</w:t>
      </w:r>
      <w:r w:rsidRPr="007E35A2">
        <w:rPr>
          <w:sz w:val="12"/>
          <w:szCs w:val="16"/>
        </w:rPr>
        <w:t xml:space="preserve"> the various nuclear tests conducted by </w:t>
      </w:r>
      <w:r w:rsidRPr="001F6CE9">
        <w:rPr>
          <w:u w:val="single"/>
        </w:rPr>
        <w:t>North Korea. But when</w:t>
      </w:r>
      <w:r w:rsidRPr="007E35A2">
        <w:rPr>
          <w:sz w:val="12"/>
          <w:szCs w:val="16"/>
        </w:rPr>
        <w:t xml:space="preserve">ever </w:t>
      </w:r>
      <w:r w:rsidRPr="001F6CE9">
        <w:rPr>
          <w:u w:val="single"/>
        </w:rPr>
        <w:t xml:space="preserve">we talk about nuclear weapons, it’s easy to get carried away with doomsday scenarios and apocalyptic language. </w:t>
      </w:r>
      <w:r w:rsidRPr="007E35A2">
        <w:rPr>
          <w:sz w:val="12"/>
          <w:szCs w:val="16"/>
        </w:rPr>
        <w:t xml:space="preserve">As the historian Spencer </w:t>
      </w:r>
      <w:proofErr w:type="spellStart"/>
      <w:r w:rsidRPr="007E35A2">
        <w:rPr>
          <w:sz w:val="12"/>
          <w:szCs w:val="16"/>
        </w:rPr>
        <w:t>Weart</w:t>
      </w:r>
      <w:proofErr w:type="spellEnd"/>
      <w:r w:rsidRPr="007E35A2">
        <w:rPr>
          <w:sz w:val="12"/>
          <w:szCs w:val="16"/>
        </w:rPr>
        <w:t xml:space="preserve"> once argued: “</w:t>
      </w:r>
      <w:r w:rsidRPr="00EA1C1C">
        <w:rPr>
          <w:b/>
          <w:bCs/>
          <w:u w:val="single"/>
        </w:rPr>
        <w:t xml:space="preserve">You </w:t>
      </w:r>
      <w:proofErr w:type="gramStart"/>
      <w:r w:rsidRPr="00EA1C1C">
        <w:rPr>
          <w:b/>
          <w:bCs/>
          <w:u w:val="single"/>
        </w:rPr>
        <w:t>say</w:t>
      </w:r>
      <w:proofErr w:type="gramEnd"/>
      <w:r w:rsidRPr="00EA1C1C">
        <w:rPr>
          <w:b/>
          <w:bCs/>
          <w:u w:val="single"/>
        </w:rPr>
        <w:t xml:space="preserve"> ‘nuclear bomb’ and everybody immediately thinks of the end of the world</w:t>
      </w:r>
      <w:r w:rsidRPr="007E35A2">
        <w:rPr>
          <w:b/>
          <w:bCs/>
          <w:sz w:val="12"/>
          <w:szCs w:val="16"/>
        </w:rPr>
        <w:t>.</w:t>
      </w:r>
      <w:r w:rsidRPr="007E35A2">
        <w:rPr>
          <w:sz w:val="12"/>
          <w:szCs w:val="16"/>
        </w:rPr>
        <w:t xml:space="preserve">” </w:t>
      </w:r>
      <w:r w:rsidRPr="001F6CE9">
        <w:rPr>
          <w:u w:val="single"/>
        </w:rPr>
        <w:t xml:space="preserve">Yet </w:t>
      </w:r>
      <w:r w:rsidRPr="007E35A2">
        <w:rPr>
          <w:sz w:val="12"/>
          <w:szCs w:val="16"/>
        </w:rPr>
        <w:t xml:space="preserve">the means necessary to produce a nuclear bomb, let alone set one off, remain incredibly complex – and while the damage that would be done </w:t>
      </w:r>
      <w:r w:rsidRPr="001F6CE9">
        <w:rPr>
          <w:u w:val="single"/>
        </w:rPr>
        <w:t xml:space="preserve">if someone did </w:t>
      </w:r>
      <w:r w:rsidRPr="007E35A2">
        <w:rPr>
          <w:sz w:val="12"/>
          <w:szCs w:val="16"/>
        </w:rPr>
        <w:t xml:space="preserve">in fact </w:t>
      </w:r>
      <w:r w:rsidRPr="001F6CE9">
        <w:rPr>
          <w:u w:val="single"/>
        </w:rPr>
        <w:t xml:space="preserve">detonate one </w:t>
      </w:r>
      <w:r w:rsidRPr="007E35A2">
        <w:rPr>
          <w:sz w:val="12"/>
          <w:szCs w:val="16"/>
        </w:rPr>
        <w:t xml:space="preserve">might be very serious indeed, </w:t>
      </w:r>
      <w:r w:rsidRPr="00EA1C1C">
        <w:rPr>
          <w:b/>
          <w:bCs/>
          <w:u w:val="single"/>
        </w:rPr>
        <w:t>the chances that it would mean “the end of the world” are vanishingly small</w:t>
      </w:r>
      <w:r w:rsidRPr="001F6CE9">
        <w:rPr>
          <w:u w:val="single"/>
        </w:rPr>
        <w:t>.</w:t>
      </w:r>
      <w:r w:rsidRPr="007E35A2">
        <w:rPr>
          <w:sz w:val="12"/>
          <w:szCs w:val="16"/>
        </w:rPr>
        <w:t xml:space="preserve"> In his 2013 book Command and Control, the author </w:t>
      </w:r>
      <w:r w:rsidRPr="00D7179F">
        <w:rPr>
          <w:u w:val="single"/>
        </w:rPr>
        <w:t>Eric Schlosser tried to scare us into perpetual fear of nuclear weapons by recounting</w:t>
      </w:r>
      <w:r w:rsidRPr="007E35A2">
        <w:rPr>
          <w:sz w:val="12"/>
          <w:szCs w:val="16"/>
        </w:rPr>
        <w:t xml:space="preserve"> stories of near misses and accidents involving nuclear weapons. One such event, </w:t>
      </w:r>
      <w:r w:rsidRPr="00D7179F">
        <w:rPr>
          <w:u w:val="single"/>
        </w:rPr>
        <w:t>the 1980 Damascus incident</w:t>
      </w:r>
      <w:r w:rsidRPr="007E35A2">
        <w:rPr>
          <w:sz w:val="12"/>
          <w:szCs w:val="16"/>
        </w:rPr>
        <w:t xml:space="preserve">, saw a Titan II intercontinental ballistic missile explode at its remote Arkansas launch facility after a maintenance crew accidentally ruptured its fuel tank. </w:t>
      </w:r>
      <w:r w:rsidRPr="00D7179F">
        <w:rPr>
          <w:u w:val="single"/>
        </w:rPr>
        <w:t xml:space="preserve">Although the </w:t>
      </w:r>
      <w:r w:rsidRPr="007E35A2">
        <w:rPr>
          <w:sz w:val="12"/>
          <w:szCs w:val="16"/>
        </w:rPr>
        <w:t xml:space="preserve">warhead involved in the incident </w:t>
      </w:r>
      <w:r w:rsidRPr="00D7179F">
        <w:rPr>
          <w:u w:val="single"/>
        </w:rPr>
        <w:t>didn’t detonate, Schlosser claims that “if it had, much of Arkansas would be gone”.</w:t>
      </w:r>
      <w:r w:rsidRPr="007E35A2">
        <w:rPr>
          <w:sz w:val="12"/>
          <w:szCs w:val="16"/>
        </w:rPr>
        <w:t xml:space="preserve"> But </w:t>
      </w:r>
      <w:r w:rsidRPr="00D7179F">
        <w:rPr>
          <w:u w:val="single"/>
        </w:rPr>
        <w:t xml:space="preserve">that’s not quite the case. The nine-megaton </w:t>
      </w:r>
      <w:r w:rsidRPr="000D21CE">
        <w:rPr>
          <w:u w:val="single"/>
        </w:rPr>
        <w:t xml:space="preserve">thermonuclear </w:t>
      </w:r>
      <w:r w:rsidRPr="00A01726">
        <w:rPr>
          <w:highlight w:val="green"/>
          <w:u w:val="single"/>
        </w:rPr>
        <w:t>warhead</w:t>
      </w:r>
      <w:r w:rsidRPr="00D7179F">
        <w:rPr>
          <w:u w:val="single"/>
        </w:rPr>
        <w:t xml:space="preserve"> on the </w:t>
      </w:r>
      <w:r w:rsidRPr="00EA1C1C">
        <w:rPr>
          <w:b/>
          <w:bCs/>
          <w:u w:val="single"/>
        </w:rPr>
        <w:t>Titan II</w:t>
      </w:r>
      <w:r w:rsidRPr="00D7179F">
        <w:rPr>
          <w:u w:val="single"/>
        </w:rPr>
        <w:t xml:space="preserve"> missile </w:t>
      </w:r>
      <w:r w:rsidRPr="00A01726">
        <w:rPr>
          <w:highlight w:val="green"/>
          <w:u w:val="single"/>
        </w:rPr>
        <w:t>had a blast radius of 10km</w:t>
      </w:r>
      <w:r w:rsidRPr="007E35A2">
        <w:rPr>
          <w:sz w:val="12"/>
          <w:szCs w:val="16"/>
        </w:rPr>
        <w:t xml:space="preserve">, or an area of about 315km². </w:t>
      </w:r>
      <w:r w:rsidRPr="00D7179F">
        <w:rPr>
          <w:u w:val="single"/>
        </w:rPr>
        <w:t xml:space="preserve">The state of Arkansas spreads over 133,733km², meaning the weapon </w:t>
      </w:r>
      <w:r w:rsidRPr="00EA1C1C">
        <w:rPr>
          <w:b/>
          <w:bCs/>
          <w:u w:val="single"/>
        </w:rPr>
        <w:t xml:space="preserve">would </w:t>
      </w:r>
      <w:r w:rsidRPr="002C0520">
        <w:rPr>
          <w:b/>
          <w:bCs/>
          <w:u w:val="single"/>
        </w:rPr>
        <w:t>have</w:t>
      </w:r>
      <w:r w:rsidRPr="00EA1C1C">
        <w:rPr>
          <w:b/>
          <w:bCs/>
          <w:u w:val="single"/>
        </w:rPr>
        <w:t xml:space="preserve"> caused destruction across </w:t>
      </w:r>
      <w:r w:rsidRPr="00A01726">
        <w:rPr>
          <w:b/>
          <w:bCs/>
          <w:highlight w:val="green"/>
          <w:u w:val="single"/>
        </w:rPr>
        <w:t>0.2% of the state</w:t>
      </w:r>
      <w:r w:rsidRPr="00EA1C1C">
        <w:rPr>
          <w:b/>
          <w:bCs/>
          <w:u w:val="single"/>
        </w:rPr>
        <w:t xml:space="preserve">. </w:t>
      </w:r>
      <w:r w:rsidRPr="007E35A2">
        <w:rPr>
          <w:sz w:val="12"/>
          <w:szCs w:val="16"/>
        </w:rPr>
        <w:t xml:space="preserve">That would naturally have been a terrible outcome, but certainly not the catastrophe that Schlosser evokes. Claims exaggerating the effects of nuclear weapons have become commonplace, especially after the September 11 terrorist attacks in </w:t>
      </w:r>
      <w:r w:rsidRPr="007E35A2">
        <w:rPr>
          <w:sz w:val="12"/>
          <w:szCs w:val="16"/>
        </w:rPr>
        <w:lastRenderedPageBreak/>
        <w:t xml:space="preserve">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D7179F">
        <w:rPr>
          <w:u w:val="single"/>
        </w:rPr>
        <w:t xml:space="preserve">It is by no means certain that a single nuclear detonation </w:t>
      </w:r>
      <w:r w:rsidRPr="00EA1C1C">
        <w:rPr>
          <w:b/>
          <w:bCs/>
          <w:u w:val="single"/>
        </w:rPr>
        <w:t>(or even several)</w:t>
      </w:r>
      <w:r w:rsidRPr="00D7179F">
        <w:rPr>
          <w:u w:val="single"/>
        </w:rPr>
        <w:t xml:space="preserve"> would do away with our current way of life.</w:t>
      </w:r>
      <w:r w:rsidRPr="007E35A2">
        <w:rPr>
          <w:sz w:val="12"/>
          <w:szCs w:val="16"/>
        </w:rPr>
        <w:t xml:space="preserve"> Indeed, </w:t>
      </w:r>
      <w:r w:rsidRPr="00A01726">
        <w:rPr>
          <w:b/>
          <w:bCs/>
          <w:highlight w:val="green"/>
          <w:u w:val="single"/>
        </w:rPr>
        <w:t xml:space="preserve">we’re </w:t>
      </w:r>
      <w:r w:rsidRPr="000D21CE">
        <w:rPr>
          <w:b/>
          <w:bCs/>
          <w:u w:val="single"/>
        </w:rPr>
        <w:t xml:space="preserve">still </w:t>
      </w:r>
      <w:r w:rsidRPr="00A01726">
        <w:rPr>
          <w:b/>
          <w:bCs/>
          <w:highlight w:val="green"/>
          <w:u w:val="single"/>
        </w:rPr>
        <w:t>here despite</w:t>
      </w:r>
      <w:r w:rsidRPr="00EA1C1C">
        <w:rPr>
          <w:b/>
          <w:bCs/>
          <w:u w:val="single"/>
        </w:rPr>
        <w:t xml:space="preserve"> having </w:t>
      </w:r>
      <w:r w:rsidRPr="00A01726">
        <w:rPr>
          <w:b/>
          <w:bCs/>
          <w:highlight w:val="green"/>
          <w:u w:val="single"/>
        </w:rPr>
        <w:t>nuked our</w:t>
      </w:r>
      <w:r w:rsidRPr="00EA1C1C">
        <w:rPr>
          <w:b/>
          <w:bCs/>
          <w:u w:val="single"/>
        </w:rPr>
        <w:t xml:space="preserve"> own </w:t>
      </w:r>
      <w:r w:rsidRPr="00A01726">
        <w:rPr>
          <w:b/>
          <w:bCs/>
          <w:highlight w:val="green"/>
          <w:u w:val="single"/>
        </w:rPr>
        <w:t>planet</w:t>
      </w:r>
      <w:r w:rsidRPr="00EA1C1C">
        <w:rPr>
          <w:b/>
          <w:bCs/>
          <w:u w:val="single"/>
        </w:rPr>
        <w:t xml:space="preserve"> more than </w:t>
      </w:r>
      <w:r w:rsidRPr="00A01726">
        <w:rPr>
          <w:b/>
          <w:bCs/>
          <w:highlight w:val="green"/>
          <w:u w:val="single"/>
        </w:rPr>
        <w:t>2,000 times</w:t>
      </w:r>
      <w:r w:rsidRPr="007E35A2">
        <w:rPr>
          <w:sz w:val="12"/>
          <w:szCs w:val="16"/>
        </w:rPr>
        <w:t xml:space="preserve"> – a tally expressed beautifully in this video by Japanese artist Isao Hashimoto). </w:t>
      </w:r>
      <w:r w:rsidRPr="00D7179F">
        <w:rPr>
          <w:u w:val="single"/>
        </w:rPr>
        <w:t xml:space="preserve">While the 1963 Limited Test Ban Treaty forced nuclear tests underground, </w:t>
      </w:r>
      <w:r w:rsidRPr="00EA1C1C">
        <w:rPr>
          <w:b/>
          <w:bCs/>
          <w:u w:val="single"/>
        </w:rPr>
        <w:t>around 500 of</w:t>
      </w:r>
      <w:r w:rsidRPr="007E35A2">
        <w:rPr>
          <w:sz w:val="12"/>
          <w:szCs w:val="16"/>
        </w:rPr>
        <w:t xml:space="preserve"> all </w:t>
      </w:r>
      <w:r w:rsidRPr="00EA1C1C">
        <w:rPr>
          <w:b/>
          <w:bCs/>
          <w:u w:val="single"/>
        </w:rPr>
        <w:t>the nuclear weapons detonated were unleashed in the Earth’s atmosphere</w:t>
      </w:r>
      <w:r w:rsidRPr="00D7179F">
        <w:rPr>
          <w:u w:val="single"/>
        </w:rPr>
        <w:t>. This includes</w:t>
      </w:r>
      <w:r w:rsidRPr="007E35A2">
        <w:rPr>
          <w:sz w:val="12"/>
          <w:szCs w:val="16"/>
        </w:rPr>
        <w:t xml:space="preserve"> the world’s largest ever nuclear detonation, </w:t>
      </w:r>
      <w:r w:rsidRPr="00D7179F">
        <w:rPr>
          <w:u w:val="single"/>
        </w:rPr>
        <w:t>the</w:t>
      </w:r>
      <w:r w:rsidRPr="007E35A2">
        <w:rPr>
          <w:sz w:val="12"/>
          <w:szCs w:val="16"/>
        </w:rPr>
        <w:t xml:space="preserve"> </w:t>
      </w:r>
      <w:r w:rsidRPr="00D7179F">
        <w:rPr>
          <w:u w:val="single"/>
        </w:rPr>
        <w:t xml:space="preserve">57-megaton bomb known as </w:t>
      </w:r>
      <w:r w:rsidRPr="00EA1C1C">
        <w:rPr>
          <w:b/>
          <w:bCs/>
          <w:u w:val="single"/>
        </w:rPr>
        <w:t xml:space="preserve">Tsar </w:t>
      </w:r>
      <w:proofErr w:type="spellStart"/>
      <w:r w:rsidRPr="00EA1C1C">
        <w:rPr>
          <w:b/>
          <w:bCs/>
          <w:u w:val="single"/>
        </w:rPr>
        <w:t>Bomba</w:t>
      </w:r>
      <w:proofErr w:type="spellEnd"/>
      <w:r w:rsidRPr="007E35A2">
        <w:rPr>
          <w:sz w:val="12"/>
          <w:szCs w:val="16"/>
        </w:rPr>
        <w:t>, detonated by the Soviet Union on October 30</w:t>
      </w:r>
      <w:proofErr w:type="gramStart"/>
      <w:r w:rsidRPr="007E35A2">
        <w:rPr>
          <w:sz w:val="12"/>
          <w:szCs w:val="16"/>
        </w:rPr>
        <w:t xml:space="preserve"> 1961</w:t>
      </w:r>
      <w:proofErr w:type="gramEnd"/>
      <w:r w:rsidRPr="007E35A2">
        <w:rPr>
          <w:sz w:val="12"/>
          <w:szCs w:val="16"/>
        </w:rPr>
        <w:t xml:space="preserve">. Tsar </w:t>
      </w:r>
      <w:proofErr w:type="spellStart"/>
      <w:r w:rsidRPr="007E35A2">
        <w:rPr>
          <w:sz w:val="12"/>
          <w:szCs w:val="16"/>
        </w:rPr>
        <w:t>Bomba</w:t>
      </w:r>
      <w:proofErr w:type="spellEnd"/>
      <w:r w:rsidRPr="007E35A2">
        <w:rPr>
          <w:sz w:val="12"/>
          <w:szCs w:val="16"/>
        </w:rPr>
        <w:t xml:space="preserve"> was </w:t>
      </w:r>
      <w:r w:rsidRPr="00D7179F">
        <w:rPr>
          <w:u w:val="single"/>
        </w:rPr>
        <w:t>more than 3,000 times more powerful than the bomb dropped on Hiroshima.</w:t>
      </w:r>
      <w:r w:rsidRPr="007E35A2">
        <w:rPr>
          <w:sz w:val="12"/>
          <w:szCs w:val="16"/>
        </w:rPr>
        <w:t xml:space="preserve"> </w:t>
      </w:r>
      <w:r w:rsidRPr="00D7179F">
        <w:rPr>
          <w:u w:val="single"/>
        </w:rPr>
        <w:t>That is immense destructive power</w:t>
      </w:r>
      <w:r w:rsidRPr="007E35A2">
        <w:rPr>
          <w:sz w:val="12"/>
          <w:szCs w:val="16"/>
        </w:rPr>
        <w:t xml:space="preserve"> – </w:t>
      </w:r>
      <w:r w:rsidRPr="00D7179F">
        <w:rPr>
          <w:u w:val="single"/>
        </w:rPr>
        <w:t>but</w:t>
      </w:r>
      <w:r w:rsidRPr="007E35A2">
        <w:rPr>
          <w:sz w:val="12"/>
          <w:szCs w:val="16"/>
        </w:rPr>
        <w:t xml:space="preserve"> as one physicist explained, </w:t>
      </w:r>
      <w:r w:rsidRPr="00EA1C1C">
        <w:rPr>
          <w:b/>
          <w:bCs/>
          <w:u w:val="single"/>
        </w:rPr>
        <w:t>it’s only “</w:t>
      </w:r>
      <w:r w:rsidRPr="00A01726">
        <w:rPr>
          <w:b/>
          <w:bCs/>
          <w:highlight w:val="green"/>
          <w:u w:val="single"/>
        </w:rPr>
        <w:t>one-thousandth</w:t>
      </w:r>
      <w:r w:rsidRPr="00EA1C1C">
        <w:rPr>
          <w:b/>
          <w:bCs/>
          <w:u w:val="single"/>
        </w:rPr>
        <w:t xml:space="preserve"> the </w:t>
      </w:r>
      <w:r w:rsidRPr="00A01726">
        <w:rPr>
          <w:b/>
          <w:bCs/>
          <w:highlight w:val="green"/>
          <w:u w:val="single"/>
        </w:rPr>
        <w:t>force of an earthquake</w:t>
      </w:r>
      <w:r w:rsidRPr="00EA1C1C">
        <w:rPr>
          <w:b/>
          <w:bCs/>
          <w:u w:val="single"/>
        </w:rPr>
        <w:t xml:space="preserve">, one-thousandth the force of a </w:t>
      </w:r>
      <w:r w:rsidRPr="007E35A2">
        <w:rPr>
          <w:b/>
          <w:bCs/>
          <w:u w:val="single"/>
        </w:rPr>
        <w:t>hurricane</w:t>
      </w:r>
      <w:r w:rsidRPr="00EA1C1C">
        <w:rPr>
          <w:b/>
          <w:bCs/>
          <w:u w:val="single"/>
        </w:rPr>
        <w:t>”.</w:t>
      </w:r>
      <w:r w:rsidRPr="007E35A2">
        <w:rPr>
          <w:sz w:val="12"/>
          <w:szCs w:val="16"/>
        </w:rPr>
        <w:t xml:space="preserve"> The </w:t>
      </w:r>
      <w:r w:rsidRPr="00D7179F">
        <w:rPr>
          <w:u w:val="single"/>
        </w:rPr>
        <w:t>Damascus</w:t>
      </w:r>
      <w:r w:rsidRPr="007E35A2">
        <w:rPr>
          <w:sz w:val="12"/>
          <w:szCs w:val="16"/>
        </w:rPr>
        <w:t xml:space="preserve"> incident </w:t>
      </w:r>
      <w:r w:rsidRPr="00D7179F">
        <w:rPr>
          <w:u w:val="single"/>
        </w:rPr>
        <w:t>proved how incredibly hard it is to set off a nuclear bomb and the limited effect that would have come from just one warhead detonating</w:t>
      </w:r>
      <w:r w:rsidRPr="007E35A2">
        <w:rPr>
          <w:sz w:val="12"/>
          <w:szCs w:val="16"/>
        </w:rPr>
        <w:t xml:space="preserve">. Despite this, </w:t>
      </w:r>
      <w:r w:rsidRPr="00D7179F">
        <w:rPr>
          <w:u w:val="single"/>
        </w:rPr>
        <w:t>some scientists</w:t>
      </w:r>
      <w:r w:rsidRPr="007E35A2">
        <w:rPr>
          <w:sz w:val="12"/>
          <w:szCs w:val="16"/>
        </w:rPr>
        <w:t xml:space="preserve"> have controversially </w:t>
      </w:r>
      <w:r w:rsidRPr="00D7179F">
        <w:rPr>
          <w:u w:val="single"/>
        </w:rPr>
        <w:t>argued that</w:t>
      </w:r>
      <w:r w:rsidRPr="007E35A2">
        <w:rPr>
          <w:sz w:val="12"/>
          <w:szCs w:val="16"/>
        </w:rPr>
        <w:t xml:space="preserve"> an even limited all-out </w:t>
      </w:r>
      <w:r w:rsidRPr="00D7179F">
        <w:rPr>
          <w:u w:val="single"/>
        </w:rPr>
        <w:t>nuclear war might lead to</w:t>
      </w:r>
      <w:r w:rsidRPr="007E35A2">
        <w:rPr>
          <w:sz w:val="12"/>
          <w:szCs w:val="16"/>
        </w:rPr>
        <w:t xml:space="preserve"> a so-called </w:t>
      </w:r>
      <w:r w:rsidRPr="00D7179F">
        <w:rPr>
          <w:u w:val="single"/>
        </w:rPr>
        <w:t>nuclear winter</w:t>
      </w:r>
      <w:r w:rsidRPr="007E35A2">
        <w:rPr>
          <w:sz w:val="12"/>
          <w:szCs w:val="16"/>
        </w:rPr>
        <w:t xml:space="preserve">, since the smoke and debris created by very large bombs could block out the sun’s rays for a considerable amount of time. </w:t>
      </w:r>
      <w:r w:rsidRPr="00D7179F">
        <w:rPr>
          <w:u w:val="single"/>
        </w:rPr>
        <w:t>To inflict such ecological societal annihilation with weapons alone, we would have to detonate hundreds if not thousands of thermonuclear devices in a short time</w:t>
      </w:r>
      <w:r w:rsidRPr="007E35A2">
        <w:rPr>
          <w:sz w:val="12"/>
          <w:szCs w:val="16"/>
        </w:rPr>
        <w:t xml:space="preserve">. </w:t>
      </w:r>
      <w:r w:rsidRPr="00D7179F">
        <w:rPr>
          <w:u w:val="single"/>
        </w:rPr>
        <w:t xml:space="preserve">Even in such extreme conditions, the area </w:t>
      </w:r>
      <w:proofErr w:type="gramStart"/>
      <w:r w:rsidRPr="00D7179F">
        <w:rPr>
          <w:u w:val="single"/>
        </w:rPr>
        <w:t>actually devastated</w:t>
      </w:r>
      <w:proofErr w:type="gramEnd"/>
      <w:r w:rsidRPr="00D7179F">
        <w:rPr>
          <w:u w:val="single"/>
        </w:rPr>
        <w:t xml:space="preserve"> by the bombs would be limited: for example, </w:t>
      </w:r>
      <w:r w:rsidRPr="00A01726">
        <w:rPr>
          <w:b/>
          <w:bCs/>
          <w:highlight w:val="green"/>
          <w:u w:val="single"/>
        </w:rPr>
        <w:t>2,000</w:t>
      </w:r>
      <w:r w:rsidRPr="00EA1C1C">
        <w:rPr>
          <w:b/>
          <w:bCs/>
          <w:u w:val="single"/>
        </w:rPr>
        <w:t xml:space="preserve"> one-megaton </w:t>
      </w:r>
      <w:r w:rsidRPr="00A01726">
        <w:rPr>
          <w:b/>
          <w:bCs/>
          <w:highlight w:val="green"/>
          <w:u w:val="single"/>
        </w:rPr>
        <w:t>explosions</w:t>
      </w:r>
      <w:r w:rsidRPr="00EA1C1C">
        <w:rPr>
          <w:b/>
          <w:bCs/>
          <w:u w:val="single"/>
        </w:rPr>
        <w:t xml:space="preserve"> with a destructive radius of five miles each </w:t>
      </w:r>
      <w:r w:rsidRPr="00A01726">
        <w:rPr>
          <w:b/>
          <w:bCs/>
          <w:highlight w:val="green"/>
          <w:u w:val="single"/>
        </w:rPr>
        <w:t>would</w:t>
      </w:r>
      <w:r w:rsidRPr="00EA1C1C">
        <w:rPr>
          <w:b/>
          <w:bCs/>
          <w:u w:val="single"/>
        </w:rPr>
        <w:t xml:space="preserve"> directly </w:t>
      </w:r>
      <w:r w:rsidRPr="00A01726">
        <w:rPr>
          <w:b/>
          <w:bCs/>
          <w:highlight w:val="green"/>
          <w:u w:val="single"/>
        </w:rPr>
        <w:t>destroy less than 5% of the</w:t>
      </w:r>
      <w:r w:rsidRPr="00EA1C1C">
        <w:rPr>
          <w:b/>
          <w:bCs/>
          <w:u w:val="single"/>
        </w:rPr>
        <w:t xml:space="preserve"> territory of the </w:t>
      </w:r>
      <w:r w:rsidRPr="00A01726">
        <w:rPr>
          <w:b/>
          <w:bCs/>
          <w:highlight w:val="green"/>
          <w:u w:val="single"/>
        </w:rPr>
        <w:t>US</w:t>
      </w:r>
      <w:r w:rsidRPr="007E35A2">
        <w:rPr>
          <w:sz w:val="12"/>
          <w:szCs w:val="16"/>
        </w:rPr>
        <w:t xml:space="preserve">.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w:t>
      </w:r>
      <w:proofErr w:type="gramStart"/>
      <w:r w:rsidRPr="007E35A2">
        <w:rPr>
          <w:sz w:val="12"/>
          <w:szCs w:val="16"/>
        </w:rPr>
        <w:t>keeps</w:t>
      </w:r>
      <w:proofErr w:type="gramEnd"/>
      <w:r w:rsidRPr="007E35A2">
        <w:rPr>
          <w:sz w:val="12"/>
          <w:szCs w:val="16"/>
        </w:rPr>
        <w:t xml:space="preserve"> nobody safe.</w:t>
      </w:r>
    </w:p>
    <w:p w14:paraId="2E9DB092" w14:textId="77777777" w:rsidR="00154034" w:rsidRPr="007E35A2" w:rsidRDefault="00154034" w:rsidP="00154034"/>
    <w:p w14:paraId="728B98E4" w14:textId="77777777" w:rsidR="00154034" w:rsidRDefault="00154034" w:rsidP="00154034">
      <w:pPr>
        <w:pStyle w:val="Heading4"/>
      </w:pPr>
      <w:r>
        <w:t xml:space="preserve">Isolated island populations </w:t>
      </w:r>
      <w:r w:rsidRPr="007E35A2">
        <w:rPr>
          <w:u w:val="single"/>
        </w:rPr>
        <w:t>repopulate</w:t>
      </w:r>
      <w:r>
        <w:t>.</w:t>
      </w:r>
    </w:p>
    <w:p w14:paraId="70756A72" w14:textId="77777777" w:rsidR="00154034" w:rsidRPr="00882AC1" w:rsidRDefault="00154034" w:rsidP="00154034">
      <w:proofErr w:type="spellStart"/>
      <w:r w:rsidRPr="00502888">
        <w:rPr>
          <w:rStyle w:val="Style13ptBold"/>
        </w:rPr>
        <w:t>Turchin</w:t>
      </w:r>
      <w:proofErr w:type="spellEnd"/>
      <w:r w:rsidRPr="00502888">
        <w:rPr>
          <w:rStyle w:val="Style13ptBold"/>
        </w:rPr>
        <w:t xml:space="preserve"> and Green 18</w:t>
      </w:r>
      <w:r>
        <w:t xml:space="preserve"> </w:t>
      </w:r>
      <w:r w:rsidRPr="00592663">
        <w:t xml:space="preserve">[Alexey </w:t>
      </w:r>
      <w:proofErr w:type="spellStart"/>
      <w:r w:rsidRPr="00592663">
        <w:t>Turchin</w:t>
      </w:r>
      <w:proofErr w:type="spellEnd"/>
      <w:r w:rsidRPr="00592663">
        <w:t xml:space="preserve">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1" w:history="1">
        <w:r w:rsidRPr="00592663">
          <w:rPr>
            <w:rStyle w:val="Hyperlink"/>
          </w:rPr>
          <w:t>https://www.emerald.com/insight/content/doi/10.1108/FS-04-2018-0031/full/html?fullSc=1&amp;mbSc=1&amp;fullSc=1</w:t>
        </w:r>
      </w:hyperlink>
      <w:r w:rsidRPr="00592663">
        <w:t xml:space="preserve">] </w:t>
      </w:r>
      <w:r>
        <w:t>Recut Justin</w:t>
      </w:r>
    </w:p>
    <w:p w14:paraId="63818EEC" w14:textId="77777777" w:rsidR="00154034" w:rsidRDefault="00154034" w:rsidP="00154034">
      <w:pPr>
        <w:rPr>
          <w:u w:val="single"/>
        </w:rPr>
      </w:pPr>
      <w:r w:rsidRPr="005041AE">
        <w:rPr>
          <w:u w:val="single"/>
        </w:rPr>
        <w:t>Different types of</w:t>
      </w:r>
      <w:r w:rsidRPr="007E35A2">
        <w:rPr>
          <w:sz w:val="12"/>
          <w:szCs w:val="16"/>
        </w:rPr>
        <w:t xml:space="preserve"> possible </w:t>
      </w:r>
      <w:r w:rsidRPr="005041AE">
        <w:rPr>
          <w:u w:val="single"/>
        </w:rPr>
        <w:t>catastrophes suggest different scenarios for how survival could</w:t>
      </w:r>
      <w:r>
        <w:rPr>
          <w:u w:val="single"/>
        </w:rPr>
        <w:t xml:space="preserve"> </w:t>
      </w:r>
      <w:r w:rsidRPr="005041AE">
        <w:rPr>
          <w:u w:val="single"/>
        </w:rPr>
        <w:t>happen on an island. What is important is</w:t>
      </w:r>
      <w:r w:rsidRPr="007E35A2">
        <w:rPr>
          <w:sz w:val="12"/>
          <w:szCs w:val="16"/>
        </w:rPr>
        <w:t xml:space="preserve"> that </w:t>
      </w:r>
      <w:r w:rsidRPr="005041AE">
        <w:rPr>
          <w:u w:val="single"/>
        </w:rPr>
        <w:t xml:space="preserve">the </w:t>
      </w:r>
      <w:r w:rsidRPr="00A01726">
        <w:rPr>
          <w:highlight w:val="green"/>
          <w:u w:val="single"/>
        </w:rPr>
        <w:t>island</w:t>
      </w:r>
      <w:r w:rsidRPr="005041AE">
        <w:rPr>
          <w:u w:val="single"/>
        </w:rPr>
        <w:t xml:space="preserve"> should have properties</w:t>
      </w:r>
      <w:r w:rsidRPr="007E35A2">
        <w:rPr>
          <w:sz w:val="12"/>
          <w:szCs w:val="16"/>
        </w:rPr>
        <w:t xml:space="preserve"> </w:t>
      </w:r>
      <w:r w:rsidRPr="005041AE">
        <w:rPr>
          <w:u w:val="single"/>
        </w:rPr>
        <w:t>which</w:t>
      </w:r>
      <w:r w:rsidRPr="007E35A2">
        <w:rPr>
          <w:sz w:val="12"/>
          <w:szCs w:val="16"/>
        </w:rPr>
        <w:t xml:space="preserve"> </w:t>
      </w:r>
      <w:r w:rsidRPr="005041AE">
        <w:rPr>
          <w:u w:val="single"/>
        </w:rPr>
        <w:t>protect against the specific dangers of</w:t>
      </w:r>
      <w:r w:rsidRPr="007E35A2">
        <w:rPr>
          <w:sz w:val="12"/>
          <w:szCs w:val="16"/>
        </w:rPr>
        <w:t xml:space="preserve"> </w:t>
      </w:r>
      <w:proofErr w:type="gramStart"/>
      <w:r w:rsidRPr="007E35A2">
        <w:rPr>
          <w:sz w:val="12"/>
          <w:szCs w:val="16"/>
        </w:rPr>
        <w:t>particular global</w:t>
      </w:r>
      <w:proofErr w:type="gramEnd"/>
      <w:r w:rsidRPr="007E35A2">
        <w:rPr>
          <w:sz w:val="12"/>
          <w:szCs w:val="16"/>
        </w:rPr>
        <w:t xml:space="preserve"> </w:t>
      </w:r>
      <w:r w:rsidRPr="005041AE">
        <w:rPr>
          <w:u w:val="single"/>
        </w:rPr>
        <w:t>catastrophic risks</w:t>
      </w:r>
      <w:r w:rsidRPr="007E35A2">
        <w:rPr>
          <w:sz w:val="12"/>
          <w:szCs w:val="16"/>
        </w:rPr>
        <w:t xml:space="preserve">. </w:t>
      </w:r>
      <w:r w:rsidRPr="005041AE">
        <w:rPr>
          <w:u w:val="single"/>
        </w:rPr>
        <w:t>Specifically,</w:t>
      </w:r>
      <w:r>
        <w:rPr>
          <w:u w:val="single"/>
        </w:rPr>
        <w:t xml:space="preserve"> </w:t>
      </w:r>
      <w:r w:rsidRPr="005041AE">
        <w:rPr>
          <w:u w:val="single"/>
        </w:rPr>
        <w:t xml:space="preserve">different islands </w:t>
      </w:r>
      <w:r w:rsidRPr="000D21CE">
        <w:rPr>
          <w:u w:val="single"/>
        </w:rPr>
        <w:t xml:space="preserve">will </w:t>
      </w:r>
      <w:r w:rsidRPr="00A01726">
        <w:rPr>
          <w:highlight w:val="green"/>
          <w:u w:val="single"/>
        </w:rPr>
        <w:t>provide protection</w:t>
      </w:r>
      <w:r w:rsidRPr="005041AE">
        <w:rPr>
          <w:u w:val="single"/>
        </w:rPr>
        <w:t xml:space="preserve"> against different risks, and their natural diversity will</w:t>
      </w:r>
      <w:r>
        <w:rPr>
          <w:u w:val="single"/>
        </w:rPr>
        <w:t xml:space="preserve"> </w:t>
      </w:r>
      <w:r w:rsidRPr="005041AE">
        <w:rPr>
          <w:u w:val="single"/>
        </w:rPr>
        <w:t>contribute to a higher total level of protection:</w:t>
      </w:r>
      <w:r>
        <w:rPr>
          <w:u w:val="single"/>
        </w:rPr>
        <w:t xml:space="preserve"> </w:t>
      </w:r>
      <w:r w:rsidRPr="007E35A2">
        <w:rPr>
          <w:sz w:val="12"/>
          <w:szCs w:val="16"/>
        </w:rPr>
        <w:t xml:space="preserve"> </w:t>
      </w:r>
      <w:proofErr w:type="gramStart"/>
      <w:r w:rsidRPr="00A01726">
        <w:rPr>
          <w:b/>
          <w:bCs/>
          <w:highlight w:val="green"/>
          <w:u w:val="single"/>
        </w:rPr>
        <w:t>Quarantined island</w:t>
      </w:r>
      <w:proofErr w:type="gramEnd"/>
      <w:r w:rsidRPr="00A01726">
        <w:rPr>
          <w:b/>
          <w:bCs/>
          <w:highlight w:val="green"/>
          <w:u w:val="single"/>
        </w:rPr>
        <w:t xml:space="preserve"> survives</w:t>
      </w:r>
      <w:r w:rsidRPr="00267E13">
        <w:rPr>
          <w:b/>
          <w:bCs/>
          <w:u w:val="single"/>
        </w:rPr>
        <w:t xml:space="preserve"> pandemic</w:t>
      </w:r>
      <w:r w:rsidRPr="007E35A2">
        <w:rPr>
          <w:sz w:val="12"/>
          <w:szCs w:val="16"/>
        </w:rPr>
        <w:t xml:space="preserve">. An island could impose effective quarantine </w:t>
      </w:r>
      <w:r w:rsidRPr="005041AE">
        <w:rPr>
          <w:u w:val="single"/>
        </w:rPr>
        <w:t>if it</w:t>
      </w:r>
      <w:r>
        <w:rPr>
          <w:u w:val="single"/>
        </w:rPr>
        <w:t xml:space="preserve"> </w:t>
      </w:r>
      <w:r w:rsidRPr="005041AE">
        <w:rPr>
          <w:u w:val="single"/>
        </w:rPr>
        <w:t>is sufficiently remote and simultaneously able to protect itself</w:t>
      </w:r>
      <w:r w:rsidRPr="007E35A2">
        <w:rPr>
          <w:sz w:val="12"/>
          <w:szCs w:val="16"/>
        </w:rPr>
        <w:t xml:space="preserve">, possibly using military ships and air defense.  </w:t>
      </w:r>
      <w:r w:rsidRPr="00267E13">
        <w:rPr>
          <w:b/>
          <w:bCs/>
          <w:u w:val="single"/>
        </w:rPr>
        <w:t xml:space="preserve">Far </w:t>
      </w:r>
      <w:r w:rsidRPr="00A01726">
        <w:rPr>
          <w:b/>
          <w:bCs/>
          <w:highlight w:val="green"/>
          <w:u w:val="single"/>
        </w:rPr>
        <w:t>northern</w:t>
      </w:r>
      <w:r w:rsidRPr="00A01726">
        <w:rPr>
          <w:b/>
          <w:bCs/>
          <w:sz w:val="12"/>
          <w:szCs w:val="16"/>
          <w:highlight w:val="green"/>
        </w:rPr>
        <w:t xml:space="preserve"> </w:t>
      </w:r>
      <w:r w:rsidRPr="000D21CE">
        <w:rPr>
          <w:b/>
          <w:bCs/>
          <w:u w:val="single"/>
        </w:rPr>
        <w:t xml:space="preserve">aboriginal </w:t>
      </w:r>
      <w:r w:rsidRPr="00A01726">
        <w:rPr>
          <w:b/>
          <w:bCs/>
          <w:highlight w:val="green"/>
          <w:u w:val="single"/>
        </w:rPr>
        <w:t>people</w:t>
      </w:r>
      <w:r w:rsidRPr="00267E13">
        <w:rPr>
          <w:b/>
          <w:bCs/>
          <w:u w:val="single"/>
        </w:rPr>
        <w:t xml:space="preserve"> survive an ice age</w:t>
      </w:r>
      <w:r w:rsidRPr="007E35A2">
        <w:rPr>
          <w:sz w:val="12"/>
          <w:szCs w:val="16"/>
        </w:rPr>
        <w:t xml:space="preserve">. Many far </w:t>
      </w:r>
      <w:r w:rsidRPr="005041AE">
        <w:rPr>
          <w:u w:val="single"/>
        </w:rPr>
        <w:t>northern people have</w:t>
      </w:r>
      <w:r>
        <w:rPr>
          <w:u w:val="single"/>
        </w:rPr>
        <w:t xml:space="preserve"> </w:t>
      </w:r>
      <w:r w:rsidRPr="00A01726">
        <w:rPr>
          <w:highlight w:val="green"/>
          <w:u w:val="single"/>
        </w:rPr>
        <w:t>adapted to</w:t>
      </w:r>
      <w:r w:rsidRPr="005041AE">
        <w:rPr>
          <w:u w:val="single"/>
        </w:rPr>
        <w:t xml:space="preserve"> survive in extremely </w:t>
      </w:r>
      <w:r w:rsidRPr="00A01726">
        <w:rPr>
          <w:highlight w:val="green"/>
          <w:u w:val="single"/>
        </w:rPr>
        <w:t>cold</w:t>
      </w:r>
      <w:r w:rsidRPr="007E35A2">
        <w:rPr>
          <w:sz w:val="12"/>
          <w:szCs w:val="16"/>
        </w:rPr>
        <w:t xml:space="preserve"> and dangerous </w:t>
      </w:r>
      <w:r w:rsidRPr="00A01726">
        <w:rPr>
          <w:highlight w:val="green"/>
          <w:u w:val="single"/>
        </w:rPr>
        <w:t>environments</w:t>
      </w:r>
      <w:r w:rsidRPr="007E35A2">
        <w:rPr>
          <w:sz w:val="12"/>
          <w:szCs w:val="16"/>
        </w:rPr>
        <w:t xml:space="preserve">, </w:t>
      </w:r>
      <w:r w:rsidRPr="005041AE">
        <w:rPr>
          <w:u w:val="single"/>
        </w:rPr>
        <w:t>and</w:t>
      </w:r>
      <w:r w:rsidRPr="007E35A2">
        <w:rPr>
          <w:sz w:val="12"/>
          <w:szCs w:val="16"/>
        </w:rPr>
        <w:t xml:space="preserve"> under the right circumstances </w:t>
      </w:r>
      <w:r w:rsidRPr="005041AE">
        <w:rPr>
          <w:u w:val="single"/>
        </w:rPr>
        <w:t>could</w:t>
      </w:r>
      <w:r w:rsidRPr="007E35A2">
        <w:rPr>
          <w:sz w:val="12"/>
          <w:szCs w:val="16"/>
        </w:rPr>
        <w:t xml:space="preserve"> potentially </w:t>
      </w:r>
      <w:r w:rsidRPr="007E35A2">
        <w:rPr>
          <w:u w:val="single"/>
        </w:rPr>
        <w:t>survive</w:t>
      </w:r>
      <w:r w:rsidRPr="005041AE">
        <w:rPr>
          <w:u w:val="single"/>
        </w:rPr>
        <w:t xml:space="preserve"> the return of an </w:t>
      </w:r>
      <w:r w:rsidRPr="007E35A2">
        <w:rPr>
          <w:u w:val="single"/>
        </w:rPr>
        <w:t>ice age</w:t>
      </w:r>
      <w:r w:rsidRPr="007E35A2">
        <w:rPr>
          <w:sz w:val="12"/>
          <w:szCs w:val="16"/>
        </w:rPr>
        <w:t xml:space="preserve">. However, their cultures are endangered by globalization. If these people become dependent on the products of modern civilization, such as rifles and </w:t>
      </w:r>
      <w:proofErr w:type="gramStart"/>
      <w:r w:rsidRPr="007E35A2">
        <w:rPr>
          <w:sz w:val="12"/>
          <w:szCs w:val="16"/>
        </w:rPr>
        <w:t>motor boats</w:t>
      </w:r>
      <w:proofErr w:type="gramEnd"/>
      <w:r w:rsidRPr="007E35A2">
        <w:rPr>
          <w:sz w:val="12"/>
          <w:szCs w:val="16"/>
        </w:rPr>
        <w:t xml:space="preserve">, and lose their native survival skills, then their likelihood of surviving the collapse of the outside world would decrease. Therefore, </w:t>
      </w:r>
      <w:r w:rsidRPr="005041AE">
        <w:rPr>
          <w:u w:val="single"/>
        </w:rPr>
        <w:t>preservation of</w:t>
      </w:r>
      <w:r w:rsidRPr="007E35A2">
        <w:rPr>
          <w:sz w:val="12"/>
          <w:szCs w:val="16"/>
        </w:rPr>
        <w:t xml:space="preserve"> their </w:t>
      </w:r>
      <w:r w:rsidRPr="005041AE">
        <w:rPr>
          <w:u w:val="single"/>
        </w:rPr>
        <w:t>survival skills may be important as a defense</w:t>
      </w:r>
      <w:r>
        <w:rPr>
          <w:u w:val="single"/>
        </w:rPr>
        <w:t xml:space="preserve"> </w:t>
      </w:r>
      <w:r w:rsidRPr="005041AE">
        <w:rPr>
          <w:u w:val="single"/>
        </w:rPr>
        <w:t xml:space="preserve">against the risks connected with </w:t>
      </w:r>
      <w:r w:rsidRPr="00267E13">
        <w:rPr>
          <w:b/>
          <w:bCs/>
          <w:u w:val="single"/>
        </w:rPr>
        <w:t>extreme cooling</w:t>
      </w:r>
      <w:r w:rsidRPr="005041AE">
        <w:rPr>
          <w:u w:val="single"/>
        </w:rPr>
        <w:t>.</w:t>
      </w:r>
      <w:r>
        <w:rPr>
          <w:u w:val="single"/>
        </w:rPr>
        <w:t xml:space="preserve"> </w:t>
      </w:r>
      <w:r w:rsidRPr="007E35A2">
        <w:rPr>
          <w:sz w:val="12"/>
          <w:szCs w:val="16"/>
        </w:rPr>
        <w:t xml:space="preserve"> </w:t>
      </w:r>
      <w:r w:rsidRPr="007E35A2">
        <w:rPr>
          <w:u w:val="single"/>
        </w:rPr>
        <w:t>Remote polar island</w:t>
      </w:r>
      <w:r w:rsidRPr="005041AE">
        <w:rPr>
          <w:u w:val="single"/>
        </w:rPr>
        <w:t xml:space="preserve"> with high mountains survives</w:t>
      </w:r>
      <w:r w:rsidRPr="007E35A2">
        <w:rPr>
          <w:sz w:val="12"/>
          <w:szCs w:val="16"/>
        </w:rPr>
        <w:t xml:space="preserve"> brief </w:t>
      </w:r>
      <w:r w:rsidRPr="005041AE">
        <w:rPr>
          <w:u w:val="single"/>
        </w:rPr>
        <w:t>global warming of</w:t>
      </w:r>
      <w:r w:rsidRPr="007E35A2">
        <w:rPr>
          <w:sz w:val="12"/>
          <w:szCs w:val="16"/>
        </w:rPr>
        <w:t xml:space="preserve"> median surface temperatures, </w:t>
      </w:r>
      <w:r w:rsidRPr="005041AE">
        <w:rPr>
          <w:u w:val="single"/>
        </w:rPr>
        <w:t>up to 50˚C</w:t>
      </w:r>
      <w:r w:rsidRPr="007E35A2">
        <w:rPr>
          <w:sz w:val="12"/>
          <w:szCs w:val="16"/>
        </w:rPr>
        <w:t xml:space="preserve">. There is a theory that the climates of planets </w:t>
      </w:r>
      <w:proofErr w:type="gramStart"/>
      <w:r w:rsidRPr="007E35A2">
        <w:rPr>
          <w:sz w:val="12"/>
          <w:szCs w:val="16"/>
        </w:rPr>
        <w:t>similar to</w:t>
      </w:r>
      <w:proofErr w:type="gramEnd"/>
      <w:r w:rsidRPr="007E35A2">
        <w:rPr>
          <w:sz w:val="12"/>
          <w:szCs w:val="16"/>
        </w:rPr>
        <w:t xml:space="preserve"> the Earth could have several semi-stable temperature levels (Popp et al., 2016). If so, </w:t>
      </w:r>
      <w:r w:rsidRPr="005041AE">
        <w:rPr>
          <w:u w:val="single"/>
        </w:rPr>
        <w:t>because of climate change</w:t>
      </w:r>
      <w:r w:rsidRPr="007E35A2">
        <w:rPr>
          <w:sz w:val="12"/>
          <w:szCs w:val="16"/>
        </w:rPr>
        <w:t xml:space="preserve">, the </w:t>
      </w:r>
      <w:r w:rsidRPr="005041AE">
        <w:rPr>
          <w:u w:val="single"/>
        </w:rPr>
        <w:lastRenderedPageBreak/>
        <w:t>Earth could transition to a</w:t>
      </w:r>
      <w:r w:rsidRPr="007E35A2">
        <w:rPr>
          <w:sz w:val="12"/>
          <w:szCs w:val="16"/>
        </w:rPr>
        <w:t xml:space="preserve"> second semi-stable </w:t>
      </w:r>
      <w:r w:rsidRPr="005041AE">
        <w:rPr>
          <w:u w:val="single"/>
        </w:rPr>
        <w:t>state with a median global temperature of around</w:t>
      </w:r>
      <w:r w:rsidRPr="007E35A2">
        <w:rPr>
          <w:sz w:val="12"/>
          <w:szCs w:val="16"/>
        </w:rPr>
        <w:t xml:space="preserve"> 330 K, about </w:t>
      </w:r>
      <w:r w:rsidRPr="005041AE">
        <w:rPr>
          <w:u w:val="single"/>
        </w:rPr>
        <w:t>60˚C</w:t>
      </w:r>
      <w:r w:rsidRPr="007E35A2">
        <w:rPr>
          <w:sz w:val="12"/>
          <w:szCs w:val="16"/>
        </w:rPr>
        <w:t xml:space="preserve">, or about </w:t>
      </w:r>
      <w:r w:rsidRPr="005041AE">
        <w:rPr>
          <w:u w:val="single"/>
        </w:rPr>
        <w:t>45˚C</w:t>
      </w:r>
      <w:r>
        <w:rPr>
          <w:u w:val="single"/>
        </w:rPr>
        <w:t xml:space="preserve"> </w:t>
      </w:r>
      <w:r w:rsidRPr="005041AE">
        <w:rPr>
          <w:u w:val="single"/>
        </w:rPr>
        <w:t>above current global mean temperatures</w:t>
      </w:r>
      <w:r w:rsidRPr="007E35A2">
        <w:rPr>
          <w:sz w:val="12"/>
          <w:szCs w:val="16"/>
        </w:rPr>
        <w:t xml:space="preserve">. But </w:t>
      </w:r>
      <w:r w:rsidRPr="005041AE">
        <w:rPr>
          <w:u w:val="single"/>
        </w:rPr>
        <w:t xml:space="preserve">even in this climate, </w:t>
      </w:r>
      <w:r w:rsidRPr="00267E13">
        <w:rPr>
          <w:b/>
          <w:bCs/>
          <w:u w:val="single"/>
        </w:rPr>
        <w:t xml:space="preserve">some </w:t>
      </w:r>
      <w:r w:rsidRPr="00A01726">
        <w:rPr>
          <w:b/>
          <w:bCs/>
          <w:highlight w:val="green"/>
          <w:u w:val="single"/>
        </w:rPr>
        <w:t>regions</w:t>
      </w:r>
      <w:r w:rsidRPr="00267E13">
        <w:rPr>
          <w:b/>
          <w:bCs/>
          <w:u w:val="single"/>
        </w:rPr>
        <w:t xml:space="preserve"> of Earth </w:t>
      </w:r>
      <w:r w:rsidRPr="000D21CE">
        <w:rPr>
          <w:b/>
          <w:bCs/>
          <w:u w:val="single"/>
        </w:rPr>
        <w:t xml:space="preserve">could </w:t>
      </w:r>
      <w:r w:rsidRPr="00A01726">
        <w:rPr>
          <w:b/>
          <w:bCs/>
          <w:highlight w:val="green"/>
          <w:u w:val="single"/>
        </w:rPr>
        <w:t>still be survivable</w:t>
      </w:r>
      <w:r w:rsidRPr="00267E13">
        <w:rPr>
          <w:b/>
          <w:bCs/>
          <w:u w:val="single"/>
        </w:rPr>
        <w:t xml:space="preserve"> for humans</w:t>
      </w:r>
      <w:r w:rsidRPr="005041AE">
        <w:rPr>
          <w:u w:val="single"/>
        </w:rPr>
        <w:t xml:space="preserve">, </w:t>
      </w:r>
      <w:r w:rsidRPr="000D21CE">
        <w:rPr>
          <w:u w:val="single"/>
        </w:rPr>
        <w:t xml:space="preserve">such as </w:t>
      </w:r>
      <w:r w:rsidRPr="00A01726">
        <w:rPr>
          <w:highlight w:val="green"/>
          <w:u w:val="single"/>
        </w:rPr>
        <w:t>the Himalayan plateau</w:t>
      </w:r>
      <w:r w:rsidRPr="005041AE">
        <w:rPr>
          <w:u w:val="single"/>
        </w:rPr>
        <w:t xml:space="preserve"> at</w:t>
      </w:r>
      <w:r>
        <w:rPr>
          <w:u w:val="single"/>
        </w:rPr>
        <w:t xml:space="preserve"> </w:t>
      </w:r>
      <w:r w:rsidRPr="005041AE">
        <w:rPr>
          <w:u w:val="single"/>
        </w:rPr>
        <w:t>elevations above 4,000 m, but below 6,000</w:t>
      </w:r>
      <w:r w:rsidRPr="007E35A2">
        <w:rPr>
          <w:sz w:val="12"/>
          <w:szCs w:val="16"/>
        </w:rPr>
        <w:t xml:space="preserve"> (where oxygen deficiency becomes a problem), </w:t>
      </w:r>
      <w:r w:rsidRPr="005041AE">
        <w:rPr>
          <w:u w:val="single"/>
        </w:rPr>
        <w:t>or on polar islands with mountains</w:t>
      </w:r>
      <w:r w:rsidRPr="007E35A2">
        <w:rPr>
          <w:sz w:val="12"/>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5041AE">
        <w:rPr>
          <w:u w:val="single"/>
        </w:rPr>
        <w:t>If temperatures</w:t>
      </w:r>
      <w:r>
        <w:rPr>
          <w:u w:val="single"/>
        </w:rPr>
        <w:t xml:space="preserve"> </w:t>
      </w:r>
      <w:r w:rsidRPr="005041AE">
        <w:rPr>
          <w:u w:val="single"/>
        </w:rPr>
        <w:t>later returned to normal</w:t>
      </w:r>
      <w:r w:rsidRPr="007E35A2">
        <w:rPr>
          <w:sz w:val="12"/>
          <w:szCs w:val="16"/>
        </w:rPr>
        <w:t xml:space="preserve"> – either naturally or through climate engineering – </w:t>
      </w:r>
      <w:r w:rsidRPr="00267E13">
        <w:rPr>
          <w:b/>
          <w:bCs/>
          <w:u w:val="single"/>
        </w:rPr>
        <w:t>the rest of the Earth could be repopulated</w:t>
      </w:r>
      <w:r w:rsidRPr="005041AE">
        <w:rPr>
          <w:u w:val="single"/>
        </w:rPr>
        <w:t>.</w:t>
      </w:r>
      <w:r>
        <w:rPr>
          <w:u w:val="single"/>
        </w:rPr>
        <w:t xml:space="preserve"> </w:t>
      </w:r>
      <w:r w:rsidRPr="007E35A2">
        <w:rPr>
          <w:sz w:val="12"/>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w:t>
      </w:r>
      <w:proofErr w:type="gramStart"/>
      <w:r w:rsidRPr="007E35A2">
        <w:rPr>
          <w:sz w:val="12"/>
          <w:szCs w:val="16"/>
        </w:rPr>
        <w:t>ammunition</w:t>
      </w:r>
      <w:proofErr w:type="gramEnd"/>
      <w:r w:rsidRPr="007E35A2">
        <w:rPr>
          <w:sz w:val="12"/>
          <w:szCs w:val="16"/>
        </w:rPr>
        <w:t xml:space="preserve"> or other supplies:  </w:t>
      </w:r>
      <w:r w:rsidRPr="005041AE">
        <w:rPr>
          <w:u w:val="single"/>
        </w:rPr>
        <w:t>Primitive tribe survives civilizational collapse</w:t>
      </w:r>
      <w:r w:rsidRPr="007E35A2">
        <w:rPr>
          <w:sz w:val="12"/>
          <w:szCs w:val="16"/>
        </w:rPr>
        <w:t xml:space="preserve">. The </w:t>
      </w:r>
      <w:r w:rsidRPr="005041AE">
        <w:rPr>
          <w:u w:val="single"/>
        </w:rPr>
        <w:t xml:space="preserve">inhabitants of </w:t>
      </w:r>
      <w:r w:rsidRPr="00A01726">
        <w:rPr>
          <w:b/>
          <w:bCs/>
          <w:highlight w:val="green"/>
          <w:u w:val="single"/>
        </w:rPr>
        <w:t>North Sentinel Island</w:t>
      </w:r>
      <w:r w:rsidRPr="007E35A2">
        <w:rPr>
          <w:sz w:val="12"/>
          <w:szCs w:val="16"/>
        </w:rPr>
        <w:t xml:space="preserve">, near the Andaman Islands in the Indian Ocean, </w:t>
      </w:r>
      <w:r w:rsidRPr="005041AE">
        <w:rPr>
          <w:u w:val="single"/>
        </w:rPr>
        <w:t>are hostile and uncontacted</w:t>
      </w:r>
      <w:r w:rsidRPr="007E35A2">
        <w:rPr>
          <w:sz w:val="12"/>
          <w:szCs w:val="16"/>
        </w:rPr>
        <w:t xml:space="preserve">. </w:t>
      </w:r>
      <w:r w:rsidRPr="00267E13">
        <w:rPr>
          <w:b/>
          <w:bCs/>
          <w:u w:val="single"/>
        </w:rPr>
        <w:t xml:space="preserve">The Sentinelese </w:t>
      </w:r>
      <w:r w:rsidRPr="00A01726">
        <w:rPr>
          <w:b/>
          <w:bCs/>
          <w:highlight w:val="green"/>
          <w:u w:val="single"/>
        </w:rPr>
        <w:t>survived</w:t>
      </w:r>
      <w:r w:rsidRPr="00267E13">
        <w:rPr>
          <w:b/>
          <w:bCs/>
          <w:u w:val="single"/>
        </w:rPr>
        <w:t xml:space="preserve"> the 2004 Indian </w:t>
      </w:r>
      <w:r w:rsidRPr="000D21CE">
        <w:rPr>
          <w:b/>
          <w:bCs/>
          <w:u w:val="single"/>
        </w:rPr>
        <w:t>Ocean tsunami apparently unaffected</w:t>
      </w:r>
      <w:r w:rsidRPr="000D21CE">
        <w:rPr>
          <w:b/>
          <w:bCs/>
          <w:sz w:val="12"/>
          <w:szCs w:val="16"/>
        </w:rPr>
        <w:t xml:space="preserve"> </w:t>
      </w:r>
      <w:r w:rsidRPr="000D21CE">
        <w:rPr>
          <w:sz w:val="12"/>
          <w:szCs w:val="16"/>
        </w:rPr>
        <w:t>(</w:t>
      </w:r>
      <w:proofErr w:type="spellStart"/>
      <w:r w:rsidRPr="000D21CE">
        <w:rPr>
          <w:sz w:val="12"/>
          <w:szCs w:val="16"/>
        </w:rPr>
        <w:t>Voanews</w:t>
      </w:r>
      <w:proofErr w:type="spellEnd"/>
      <w:r w:rsidRPr="000D21CE">
        <w:rPr>
          <w:sz w:val="12"/>
          <w:szCs w:val="16"/>
        </w:rPr>
        <w:t xml:space="preserve">, 2009), and </w:t>
      </w:r>
      <w:r w:rsidRPr="000D21CE">
        <w:rPr>
          <w:u w:val="single"/>
        </w:rPr>
        <w:t>if</w:t>
      </w:r>
      <w:r w:rsidRPr="005041AE">
        <w:rPr>
          <w:u w:val="single"/>
        </w:rPr>
        <w:t xml:space="preserve"> the rest of humanity disappear, </w:t>
      </w:r>
      <w:r w:rsidRPr="00267E13">
        <w:rPr>
          <w:b/>
          <w:bCs/>
          <w:u w:val="single"/>
        </w:rPr>
        <w:t>they might well continue their existence without change.</w:t>
      </w:r>
      <w:r>
        <w:rPr>
          <w:u w:val="single"/>
        </w:rPr>
        <w:t xml:space="preserve"> </w:t>
      </w:r>
      <w:r w:rsidRPr="007E35A2">
        <w:rPr>
          <w:sz w:val="12"/>
          <w:szCs w:val="16"/>
        </w:rPr>
        <w:t xml:space="preserve"> </w:t>
      </w:r>
      <w:r w:rsidRPr="005041AE">
        <w:rPr>
          <w:u w:val="single"/>
        </w:rPr>
        <w:t>Tropical Island survives extreme global nuclear</w:t>
      </w:r>
      <w:r w:rsidRPr="007E35A2">
        <w:rPr>
          <w:sz w:val="12"/>
          <w:szCs w:val="16"/>
        </w:rPr>
        <w:t xml:space="preserve"> </w:t>
      </w:r>
      <w:r w:rsidRPr="005041AE">
        <w:rPr>
          <w:u w:val="single"/>
        </w:rPr>
        <w:t>winter</w:t>
      </w:r>
      <w:r w:rsidRPr="007E35A2">
        <w:rPr>
          <w:sz w:val="12"/>
          <w:szCs w:val="16"/>
        </w:rPr>
        <w:t xml:space="preserve"> </w:t>
      </w:r>
      <w:r w:rsidRPr="005041AE">
        <w:rPr>
          <w:u w:val="single"/>
        </w:rPr>
        <w:t>and</w:t>
      </w:r>
      <w:r w:rsidRPr="007E35A2">
        <w:rPr>
          <w:sz w:val="12"/>
          <w:szCs w:val="16"/>
        </w:rPr>
        <w:t xml:space="preserve"> </w:t>
      </w:r>
      <w:r w:rsidRPr="005041AE">
        <w:rPr>
          <w:u w:val="single"/>
        </w:rPr>
        <w:t>glaciation</w:t>
      </w:r>
      <w:r w:rsidRPr="007E35A2">
        <w:rPr>
          <w:sz w:val="12"/>
          <w:szCs w:val="16"/>
        </w:rPr>
        <w:t xml:space="preserve"> event. </w:t>
      </w:r>
      <w:r w:rsidRPr="00A01726">
        <w:rPr>
          <w:highlight w:val="green"/>
          <w:u w:val="single"/>
        </w:rPr>
        <w:t xml:space="preserve">Were a </w:t>
      </w:r>
      <w:r w:rsidRPr="000D21CE">
        <w:rPr>
          <w:b/>
          <w:bCs/>
          <w:u w:val="single"/>
        </w:rPr>
        <w:t>nuclear</w:t>
      </w:r>
      <w:r w:rsidRPr="007E35A2">
        <w:rPr>
          <w:sz w:val="12"/>
          <w:szCs w:val="16"/>
        </w:rPr>
        <w:t xml:space="preserve">, bolide impactor or volcanic </w:t>
      </w:r>
      <w:r w:rsidRPr="005041AE">
        <w:rPr>
          <w:u w:val="single"/>
        </w:rPr>
        <w:t>“</w:t>
      </w:r>
      <w:r w:rsidRPr="00A01726">
        <w:rPr>
          <w:b/>
          <w:bCs/>
          <w:highlight w:val="green"/>
          <w:u w:val="single"/>
        </w:rPr>
        <w:t>winter</w:t>
      </w:r>
      <w:r w:rsidRPr="005041AE">
        <w:rPr>
          <w:u w:val="single"/>
        </w:rPr>
        <w:t>”</w:t>
      </w:r>
      <w:r w:rsidRPr="007E35A2">
        <w:rPr>
          <w:sz w:val="12"/>
          <w:szCs w:val="16"/>
        </w:rPr>
        <w:t xml:space="preserve"> scenario </w:t>
      </w:r>
      <w:r w:rsidRPr="005041AE">
        <w:rPr>
          <w:u w:val="single"/>
        </w:rPr>
        <w:t xml:space="preserve">to </w:t>
      </w:r>
      <w:r w:rsidRPr="00A01726">
        <w:rPr>
          <w:highlight w:val="green"/>
          <w:u w:val="single"/>
        </w:rPr>
        <w:t>unfold</w:t>
      </w:r>
      <w:r w:rsidRPr="007E35A2">
        <w:rPr>
          <w:sz w:val="12"/>
          <w:szCs w:val="16"/>
        </w:rPr>
        <w:t xml:space="preserve">, these </w:t>
      </w:r>
      <w:r w:rsidRPr="00A01726">
        <w:rPr>
          <w:highlight w:val="green"/>
          <w:u w:val="single"/>
        </w:rPr>
        <w:t>islands</w:t>
      </w:r>
      <w:r w:rsidRPr="005041AE">
        <w:rPr>
          <w:u w:val="single"/>
        </w:rPr>
        <w:t xml:space="preserve"> would</w:t>
      </w:r>
      <w:r>
        <w:rPr>
          <w:u w:val="single"/>
        </w:rPr>
        <w:t xml:space="preserve"> </w:t>
      </w:r>
      <w:r w:rsidRPr="000D21CE">
        <w:rPr>
          <w:u w:val="single"/>
        </w:rPr>
        <w:t xml:space="preserve">remain </w:t>
      </w:r>
      <w:r w:rsidRPr="00A01726">
        <w:rPr>
          <w:highlight w:val="green"/>
          <w:u w:val="single"/>
        </w:rPr>
        <w:t>surrounded by Warm Ocean, and</w:t>
      </w:r>
      <w:r w:rsidRPr="005041AE">
        <w:rPr>
          <w:u w:val="single"/>
        </w:rPr>
        <w:t xml:space="preserve"> local </w:t>
      </w:r>
      <w:r w:rsidRPr="00A01726">
        <w:rPr>
          <w:highlight w:val="green"/>
          <w:u w:val="single"/>
        </w:rPr>
        <w:t>volcanism</w:t>
      </w:r>
      <w:r w:rsidRPr="005041AE">
        <w:rPr>
          <w:u w:val="single"/>
        </w:rPr>
        <w:t xml:space="preserve"> or other energy sources</w:t>
      </w:r>
      <w:r>
        <w:rPr>
          <w:u w:val="single"/>
        </w:rPr>
        <w:t xml:space="preserve"> </w:t>
      </w:r>
      <w:r w:rsidRPr="005041AE">
        <w:rPr>
          <w:u w:val="single"/>
        </w:rPr>
        <w:t xml:space="preserve">might provide heat, </w:t>
      </w:r>
      <w:proofErr w:type="gramStart"/>
      <w:r w:rsidRPr="005041AE">
        <w:rPr>
          <w:u w:val="single"/>
        </w:rPr>
        <w:t>energy</w:t>
      </w:r>
      <w:proofErr w:type="gramEnd"/>
      <w:r w:rsidRPr="005041AE">
        <w:rPr>
          <w:u w:val="single"/>
        </w:rPr>
        <w:t xml:space="preserve"> and food</w:t>
      </w:r>
      <w:r w:rsidRPr="007E35A2">
        <w:rPr>
          <w:sz w:val="12"/>
          <w:szCs w:val="16"/>
        </w:rPr>
        <w:t xml:space="preserve">. </w:t>
      </w:r>
      <w:r w:rsidRPr="005041AE">
        <w:rPr>
          <w:u w:val="single"/>
        </w:rPr>
        <w:t>Such island refuges</w:t>
      </w:r>
      <w:r w:rsidRPr="007E35A2">
        <w:rPr>
          <w:sz w:val="12"/>
          <w:szCs w:val="16"/>
        </w:rPr>
        <w:t xml:space="preserve"> may have </w:t>
      </w:r>
      <w:r w:rsidRPr="005041AE">
        <w:rPr>
          <w:u w:val="single"/>
        </w:rPr>
        <w:t>helped life on</w:t>
      </w:r>
      <w:r>
        <w:rPr>
          <w:u w:val="single"/>
        </w:rPr>
        <w:t xml:space="preserve"> </w:t>
      </w:r>
      <w:r w:rsidRPr="005041AE">
        <w:rPr>
          <w:u w:val="single"/>
        </w:rPr>
        <w:t xml:space="preserve">Earth survive during the </w:t>
      </w:r>
      <w:r w:rsidRPr="00267E13">
        <w:rPr>
          <w:b/>
          <w:bCs/>
          <w:u w:val="single"/>
        </w:rPr>
        <w:t>“Snowball Earth”</w:t>
      </w:r>
      <w:r w:rsidRPr="005041AE">
        <w:rPr>
          <w:u w:val="single"/>
        </w:rPr>
        <w:t xml:space="preserve"> event in Earth’s distant past</w:t>
      </w:r>
      <w:r w:rsidRPr="007E35A2">
        <w:rPr>
          <w:sz w:val="12"/>
          <w:szCs w:val="16"/>
        </w:rPr>
        <w:t xml:space="preserve"> (Hoffman et al., 1998).  Remote island base for project “Yellow submarine”. Some </w:t>
      </w:r>
      <w:r w:rsidRPr="0097572D">
        <w:rPr>
          <w:u w:val="single"/>
        </w:rPr>
        <w:t>catastrophic risks such as a</w:t>
      </w:r>
      <w:r>
        <w:rPr>
          <w:u w:val="single"/>
        </w:rPr>
        <w:t xml:space="preserve"> </w:t>
      </w:r>
      <w:r w:rsidRPr="007E35A2">
        <w:rPr>
          <w:sz w:val="12"/>
          <w:szCs w:val="16"/>
        </w:rPr>
        <w:t xml:space="preserve">gamma ray burst, a </w:t>
      </w:r>
      <w:r w:rsidRPr="0097572D">
        <w:rPr>
          <w:u w:val="single"/>
        </w:rPr>
        <w:t xml:space="preserve">global nuclear war with high radiological </w:t>
      </w:r>
      <w:r w:rsidRPr="000D21CE">
        <w:rPr>
          <w:u w:val="single"/>
        </w:rPr>
        <w:t>contamination</w:t>
      </w:r>
      <w:r w:rsidRPr="007E35A2">
        <w:rPr>
          <w:sz w:val="12"/>
          <w:szCs w:val="16"/>
        </w:rPr>
        <w:t xml:space="preserve"> or multiple pandemics </w:t>
      </w:r>
      <w:r w:rsidRPr="0097572D">
        <w:rPr>
          <w:u w:val="single"/>
        </w:rPr>
        <w:t xml:space="preserve">might be best </w:t>
      </w:r>
      <w:r w:rsidRPr="00A01726">
        <w:rPr>
          <w:highlight w:val="green"/>
          <w:u w:val="single"/>
        </w:rPr>
        <w:t>survived</w:t>
      </w:r>
      <w:r w:rsidRPr="0097572D">
        <w:rPr>
          <w:u w:val="single"/>
        </w:rPr>
        <w:t xml:space="preserve"> </w:t>
      </w:r>
      <w:r w:rsidRPr="00267E13">
        <w:rPr>
          <w:b/>
          <w:bCs/>
          <w:u w:val="single"/>
        </w:rPr>
        <w:t xml:space="preserve">underwater </w:t>
      </w:r>
      <w:r w:rsidRPr="00A01726">
        <w:rPr>
          <w:b/>
          <w:bCs/>
          <w:highlight w:val="green"/>
          <w:u w:val="single"/>
        </w:rPr>
        <w:t>in</w:t>
      </w:r>
      <w:r w:rsidRPr="00267E13">
        <w:rPr>
          <w:b/>
          <w:bCs/>
          <w:u w:val="single"/>
        </w:rPr>
        <w:t xml:space="preserve"> nuclear </w:t>
      </w:r>
      <w:r w:rsidRPr="00A01726">
        <w:rPr>
          <w:b/>
          <w:bCs/>
          <w:highlight w:val="green"/>
          <w:u w:val="single"/>
        </w:rPr>
        <w:t>submarines</w:t>
      </w:r>
      <w:r w:rsidRPr="007E35A2">
        <w:rPr>
          <w:sz w:val="12"/>
          <w:szCs w:val="16"/>
        </w:rPr>
        <w:t xml:space="preserve"> (</w:t>
      </w:r>
      <w:proofErr w:type="spellStart"/>
      <w:r w:rsidRPr="007E35A2">
        <w:rPr>
          <w:sz w:val="12"/>
          <w:szCs w:val="16"/>
        </w:rPr>
        <w:t>Turchin</w:t>
      </w:r>
      <w:proofErr w:type="spellEnd"/>
      <w:r w:rsidRPr="007E35A2">
        <w:rPr>
          <w:sz w:val="12"/>
          <w:szCs w:val="16"/>
        </w:rPr>
        <w:t xml:space="preserve"> and Green, 2017). However, after a catastrophe, the submarine with survivors would eventually need a place to dock, and an island with some prepared amenities would be a reasonable starting point for rebuilding civilization.  Bunker on remote island. </w:t>
      </w:r>
      <w:r w:rsidRPr="0097572D">
        <w:rPr>
          <w:u w:val="single"/>
        </w:rPr>
        <w:t>For risks</w:t>
      </w:r>
      <w:r w:rsidRPr="007E35A2">
        <w:rPr>
          <w:sz w:val="12"/>
          <w:szCs w:val="16"/>
        </w:rPr>
        <w:t xml:space="preserve"> which include multiple or complex catastrophes, </w:t>
      </w:r>
      <w:r w:rsidRPr="0097572D">
        <w:rPr>
          <w:u w:val="single"/>
        </w:rPr>
        <w:t>such as</w:t>
      </w:r>
      <w:r w:rsidRPr="007E35A2">
        <w:rPr>
          <w:sz w:val="12"/>
          <w:szCs w:val="16"/>
        </w:rPr>
        <w:t xml:space="preserve"> a bolide impact, extreme volcanism, tsunamis, multiple pandemics and </w:t>
      </w:r>
      <w:r w:rsidRPr="0097572D">
        <w:rPr>
          <w:u w:val="single"/>
        </w:rPr>
        <w:t>nuclear war with radiological contamination</w:t>
      </w:r>
      <w:r w:rsidRPr="007E35A2">
        <w:rPr>
          <w:sz w:val="12"/>
          <w:szCs w:val="16"/>
        </w:rPr>
        <w:t xml:space="preserve">, </w:t>
      </w:r>
      <w:r w:rsidRPr="00267E13">
        <w:rPr>
          <w:b/>
          <w:bCs/>
          <w:u w:val="single"/>
        </w:rPr>
        <w:t xml:space="preserve">island </w:t>
      </w:r>
      <w:r w:rsidRPr="00A01726">
        <w:rPr>
          <w:b/>
          <w:bCs/>
          <w:highlight w:val="green"/>
          <w:u w:val="single"/>
        </w:rPr>
        <w:t>refuges</w:t>
      </w:r>
      <w:r w:rsidRPr="00267E13">
        <w:rPr>
          <w:b/>
          <w:bCs/>
          <w:u w:val="single"/>
        </w:rPr>
        <w:t xml:space="preserve"> could be </w:t>
      </w:r>
      <w:r w:rsidRPr="00A01726">
        <w:rPr>
          <w:b/>
          <w:bCs/>
          <w:highlight w:val="green"/>
          <w:u w:val="single"/>
        </w:rPr>
        <w:t>strengthened with bunkers</w:t>
      </w:r>
      <w:r w:rsidRPr="00A01726">
        <w:rPr>
          <w:highlight w:val="green"/>
          <w:u w:val="single"/>
        </w:rPr>
        <w:t>.</w:t>
      </w:r>
      <w:r w:rsidRPr="007E35A2">
        <w:rPr>
          <w:sz w:val="12"/>
          <w:szCs w:val="16"/>
        </w:rPr>
        <w:t xml:space="preserve"> </w:t>
      </w:r>
      <w:r w:rsidRPr="0097572D">
        <w:rPr>
          <w:u w:val="single"/>
        </w:rPr>
        <w:t>Richard Branson survived hurricane Irma on his own island in 2017 by seeking</w:t>
      </w:r>
      <w:r>
        <w:rPr>
          <w:u w:val="single"/>
        </w:rPr>
        <w:t xml:space="preserve"> </w:t>
      </w:r>
      <w:r w:rsidRPr="0097572D">
        <w:rPr>
          <w:u w:val="single"/>
        </w:rPr>
        <w:t>refuge in his concrete wine cellar</w:t>
      </w:r>
      <w:r w:rsidRPr="007E35A2">
        <w:rPr>
          <w:sz w:val="12"/>
          <w:szCs w:val="16"/>
        </w:rPr>
        <w:t xml:space="preserve"> (Clifford, 2017). </w:t>
      </w:r>
      <w:r w:rsidRPr="0097572D">
        <w:rPr>
          <w:u w:val="single"/>
        </w:rPr>
        <w:t>Bunkers on islands would have</w:t>
      </w:r>
      <w:r>
        <w:rPr>
          <w:u w:val="single"/>
        </w:rPr>
        <w:t xml:space="preserve"> </w:t>
      </w:r>
      <w:r w:rsidRPr="0097572D">
        <w:rPr>
          <w:u w:val="single"/>
        </w:rPr>
        <w:t>higher survivability compared to those close to population centers</w:t>
      </w:r>
      <w:r w:rsidRPr="007E35A2">
        <w:rPr>
          <w:sz w:val="12"/>
          <w:szCs w:val="16"/>
        </w:rPr>
        <w:t>, as they will be neither a military target nor as accessible to looters or unintentionally dangerous (</w:t>
      </w:r>
      <w:proofErr w:type="gramStart"/>
      <w:r w:rsidRPr="007E35A2">
        <w:rPr>
          <w:sz w:val="12"/>
          <w:szCs w:val="16"/>
        </w:rPr>
        <w:t>e.g.</w:t>
      </w:r>
      <w:proofErr w:type="gramEnd"/>
      <w:r w:rsidRPr="007E35A2">
        <w:rPr>
          <w:sz w:val="12"/>
          <w:szCs w:val="16"/>
        </w:rPr>
        <w:t xml:space="preserve"> infected) refugees. </w:t>
      </w:r>
      <w:r w:rsidRPr="0097572D">
        <w:rPr>
          <w:u w:val="single"/>
        </w:rPr>
        <w:t xml:space="preserve">These bunkers could potentially be </w:t>
      </w:r>
      <w:r w:rsidRPr="00A01726">
        <w:rPr>
          <w:highlight w:val="green"/>
          <w:u w:val="single"/>
        </w:rPr>
        <w:t>connected to</w:t>
      </w:r>
      <w:r w:rsidRPr="007E35A2">
        <w:rPr>
          <w:u w:val="single"/>
        </w:rPr>
        <w:t xml:space="preserve"> water sources</w:t>
      </w:r>
      <w:r w:rsidRPr="0097572D">
        <w:rPr>
          <w:u w:val="single"/>
        </w:rPr>
        <w:t xml:space="preserve"> by</w:t>
      </w:r>
      <w:r>
        <w:rPr>
          <w:u w:val="single"/>
        </w:rPr>
        <w:t xml:space="preserve"> </w:t>
      </w:r>
      <w:r w:rsidRPr="0097572D">
        <w:rPr>
          <w:u w:val="single"/>
        </w:rPr>
        <w:t xml:space="preserve">underwater </w:t>
      </w:r>
      <w:r w:rsidRPr="00A01726">
        <w:rPr>
          <w:highlight w:val="green"/>
          <w:u w:val="single"/>
        </w:rPr>
        <w:t>pipes</w:t>
      </w:r>
      <w:r w:rsidRPr="0097572D">
        <w:rPr>
          <w:u w:val="single"/>
        </w:rPr>
        <w:t xml:space="preserve">, and passages could </w:t>
      </w:r>
      <w:r w:rsidRPr="007E35A2">
        <w:rPr>
          <w:u w:val="single"/>
        </w:rPr>
        <w:t>provide cooling</w:t>
      </w:r>
      <w:r w:rsidRPr="0097572D">
        <w:rPr>
          <w:u w:val="single"/>
        </w:rPr>
        <w:t xml:space="preserve">, access and even </w:t>
      </w:r>
      <w:r w:rsidRPr="00A01726">
        <w:rPr>
          <w:highlight w:val="green"/>
          <w:u w:val="single"/>
        </w:rPr>
        <w:t>oxygen and food</w:t>
      </w:r>
      <w:r w:rsidRPr="0097572D">
        <w:rPr>
          <w:u w:val="single"/>
        </w:rPr>
        <w:t xml:space="preserve"> sources.</w:t>
      </w:r>
    </w:p>
    <w:p w14:paraId="7C54E925" w14:textId="77777777" w:rsidR="00154034" w:rsidRDefault="00154034" w:rsidP="00154034"/>
    <w:p w14:paraId="6081227B" w14:textId="77777777" w:rsidR="00154034" w:rsidRDefault="00154034" w:rsidP="00154034">
      <w:pPr>
        <w:pStyle w:val="Heading4"/>
      </w:pPr>
      <w:r>
        <w:t xml:space="preserve">No nuclear winter – </w:t>
      </w:r>
      <w:r w:rsidRPr="007E35A2">
        <w:rPr>
          <w:u w:val="single"/>
        </w:rPr>
        <w:t>conservative models</w:t>
      </w:r>
      <w:r>
        <w:t xml:space="preserve"> prove </w:t>
      </w:r>
      <w:r w:rsidRPr="007E35A2">
        <w:rPr>
          <w:u w:val="single"/>
        </w:rPr>
        <w:t>rainout</w:t>
      </w:r>
      <w:r>
        <w:t>.</w:t>
      </w:r>
    </w:p>
    <w:p w14:paraId="5514B434" w14:textId="77777777" w:rsidR="00154034" w:rsidRPr="00132EB0" w:rsidRDefault="00154034" w:rsidP="00154034">
      <w:r w:rsidRPr="00132EB0">
        <w:rPr>
          <w:rStyle w:val="Style13ptBold"/>
        </w:rPr>
        <w:t>Reisner et al. 18</w:t>
      </w:r>
      <w:r w:rsidRPr="00132EB0">
        <w:t xml:space="preserve"> [Jon, </w:t>
      </w:r>
      <w:r>
        <w:t>A</w:t>
      </w:r>
      <w:r w:rsidRPr="00132EB0">
        <w:t xml:space="preserve">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w:t>
      </w:r>
      <w:proofErr w:type="spellStart"/>
      <w:r w:rsidRPr="00132EB0">
        <w:t>Eunmo</w:t>
      </w:r>
      <w:proofErr w:type="spellEnd"/>
      <w:r w:rsidRPr="00132EB0">
        <w:t xml:space="preserve">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w:t>
      </w:r>
      <w:proofErr w:type="spellStart"/>
      <w:r w:rsidRPr="00132EB0">
        <w:t>HiLAT</w:t>
      </w:r>
      <w:proofErr w:type="spellEnd"/>
      <w:r w:rsidRPr="00132EB0">
        <w:t xml:space="preserve"> project; Elizabeth </w:t>
      </w:r>
      <w:proofErr w:type="spellStart"/>
      <w:r w:rsidRPr="00132EB0">
        <w:t>Hunke</w:t>
      </w:r>
      <w:proofErr w:type="spellEnd"/>
      <w:r w:rsidRPr="00132EB0">
        <w:t xml:space="preserve">,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w:t>
      </w:r>
      <w:r w:rsidRPr="00132EB0">
        <w:lastRenderedPageBreak/>
        <w:t>EMP simulations; James Cooley is a Group Leader within CCS-2. 3/16/</w:t>
      </w:r>
      <w:r>
        <w:t>18</w:t>
      </w:r>
      <w:r w:rsidRPr="00132EB0">
        <w:t xml:space="preserve"> “Climate Impact of a Regional Nuclear Weapons Exchange: An Improved Assessment Based </w:t>
      </w:r>
      <w:proofErr w:type="gramStart"/>
      <w:r w:rsidRPr="00132EB0">
        <w:t>On</w:t>
      </w:r>
      <w:proofErr w:type="gramEnd"/>
      <w:r w:rsidRPr="00132EB0">
        <w:t xml:space="preserve"> Detailed Source Calculations.” Journal of Geophysical Research: Atmospheres, vol. 123, no. 5] </w:t>
      </w:r>
      <w:r>
        <w:t>Recut Justin</w:t>
      </w:r>
    </w:p>
    <w:p w14:paraId="165221D5" w14:textId="77777777" w:rsidR="00154034" w:rsidRDefault="00154034" w:rsidP="00154034">
      <w:pPr>
        <w:rPr>
          <w:rFonts w:eastAsia="Cambria"/>
          <w:b/>
          <w:bCs/>
          <w:u w:val="single"/>
        </w:rPr>
      </w:pPr>
      <w:r w:rsidRPr="00132EB0">
        <w:rPr>
          <w:rFonts w:eastAsia="Cambria"/>
          <w:u w:val="single"/>
        </w:rPr>
        <w:t xml:space="preserve">The no-rubble simulation produces </w:t>
      </w:r>
      <w:r w:rsidRPr="00423D51">
        <w:rPr>
          <w:rFonts w:eastAsia="Cambria"/>
          <w:sz w:val="12"/>
          <w:szCs w:val="16"/>
        </w:rPr>
        <w:t xml:space="preserve">a </w:t>
      </w:r>
      <w:r w:rsidRPr="00132EB0">
        <w:rPr>
          <w:rFonts w:eastAsia="Cambria"/>
          <w:u w:val="single"/>
        </w:rPr>
        <w:t>significantly more intense fire</w:t>
      </w:r>
      <w:r w:rsidRPr="00423D51">
        <w:rPr>
          <w:rFonts w:eastAsia="Cambria"/>
          <w:sz w:val="12"/>
          <w:szCs w:val="16"/>
        </w:rPr>
        <w:t xml:space="preserve">, </w:t>
      </w:r>
      <w:r w:rsidRPr="00132EB0">
        <w:rPr>
          <w:rFonts w:eastAsia="Cambria"/>
          <w:u w:val="single"/>
        </w:rPr>
        <w:t xml:space="preserve">with more </w:t>
      </w:r>
      <w:r w:rsidRPr="00423D51">
        <w:rPr>
          <w:rFonts w:eastAsia="Cambria"/>
          <w:sz w:val="12"/>
          <w:szCs w:val="16"/>
        </w:rPr>
        <w:t xml:space="preserve">fire </w:t>
      </w:r>
      <w:r w:rsidRPr="00132EB0">
        <w:rPr>
          <w:rFonts w:eastAsia="Cambria"/>
          <w:u w:val="single"/>
        </w:rPr>
        <w:t>spread</w:t>
      </w:r>
      <w:r w:rsidRPr="00423D51">
        <w:rPr>
          <w:rFonts w:eastAsia="Cambria"/>
          <w:sz w:val="12"/>
          <w:szCs w:val="16"/>
        </w:rPr>
        <w:t xml:space="preserve">, </w:t>
      </w:r>
      <w:r w:rsidRPr="00132EB0">
        <w:rPr>
          <w:rFonts w:eastAsia="Cambria"/>
          <w:u w:val="single"/>
        </w:rPr>
        <w:t xml:space="preserve">and </w:t>
      </w:r>
      <w:r w:rsidRPr="00423D51">
        <w:rPr>
          <w:rFonts w:eastAsia="Cambria"/>
          <w:sz w:val="12"/>
          <w:szCs w:val="16"/>
        </w:rPr>
        <w:t xml:space="preserve">consequently </w:t>
      </w:r>
      <w:r w:rsidRPr="00132EB0">
        <w:rPr>
          <w:rFonts w:eastAsia="Cambria"/>
          <w:u w:val="single"/>
        </w:rPr>
        <w:t>a significantly stronger plume with larger amounts of BC reaching into the upper atmosphere</w:t>
      </w:r>
      <w:r w:rsidRPr="00423D51">
        <w:rPr>
          <w:rFonts w:eastAsia="Cambria"/>
          <w:sz w:val="12"/>
          <w:szCs w:val="16"/>
        </w:rPr>
        <w:t xml:space="preserve"> than the simulation with rubble, illustrated in Figure 5. </w:t>
      </w:r>
      <w:r w:rsidRPr="00132EB0">
        <w:rPr>
          <w:rFonts w:eastAsia="Cambria"/>
          <w:u w:val="single"/>
        </w:rPr>
        <w:t xml:space="preserve">While the no-rubble simulation </w:t>
      </w:r>
      <w:r w:rsidRPr="000D21CE">
        <w:rPr>
          <w:rFonts w:eastAsia="Cambria"/>
          <w:b/>
          <w:bCs/>
          <w:u w:val="single"/>
        </w:rPr>
        <w:t>represents the worst-case scenario</w:t>
      </w:r>
      <w:r w:rsidRPr="000D21CE">
        <w:rPr>
          <w:rFonts w:eastAsia="Cambria"/>
          <w:u w:val="single"/>
        </w:rPr>
        <w:t xml:space="preserve"> involving vigorous</w:t>
      </w:r>
      <w:r w:rsidRPr="00132EB0">
        <w:rPr>
          <w:rFonts w:eastAsia="Cambria"/>
          <w:u w:val="single"/>
        </w:rPr>
        <w:t xml:space="preserve"> fire activity</w:t>
      </w:r>
      <w:r w:rsidRPr="00423D51">
        <w:rPr>
          <w:rFonts w:eastAsia="Cambria"/>
          <w:sz w:val="12"/>
          <w:szCs w:val="16"/>
        </w:rPr>
        <w:t xml:space="preserve">, </w:t>
      </w:r>
      <w:r w:rsidRPr="00132EB0">
        <w:rPr>
          <w:rFonts w:eastAsia="Cambria"/>
          <w:b/>
          <w:bCs/>
          <w:u w:val="single"/>
        </w:rPr>
        <w:t xml:space="preserve">only a relatively </w:t>
      </w:r>
      <w:r w:rsidRPr="00A01726">
        <w:rPr>
          <w:rFonts w:eastAsia="Cambria"/>
          <w:b/>
          <w:bCs/>
          <w:highlight w:val="green"/>
          <w:u w:val="single"/>
        </w:rPr>
        <w:t xml:space="preserve">small amount of carbon </w:t>
      </w:r>
      <w:r w:rsidRPr="00132EB0">
        <w:rPr>
          <w:rFonts w:eastAsia="Cambria"/>
          <w:b/>
          <w:bCs/>
          <w:u w:val="single"/>
        </w:rPr>
        <w:t>makes its way</w:t>
      </w:r>
      <w:r w:rsidRPr="00423D51">
        <w:rPr>
          <w:rFonts w:eastAsia="Cambria"/>
          <w:b/>
          <w:bCs/>
          <w:u w:val="single"/>
        </w:rPr>
        <w:t xml:space="preserve"> </w:t>
      </w:r>
      <w:r w:rsidRPr="00A01726">
        <w:rPr>
          <w:rFonts w:eastAsia="Cambria"/>
          <w:b/>
          <w:bCs/>
          <w:highlight w:val="green"/>
          <w:u w:val="single"/>
        </w:rPr>
        <w:t>in</w:t>
      </w:r>
      <w:r w:rsidRPr="00132EB0">
        <w:rPr>
          <w:rFonts w:eastAsia="Cambria"/>
          <w:b/>
          <w:bCs/>
          <w:u w:val="single"/>
        </w:rPr>
        <w:t xml:space="preserve">to </w:t>
      </w:r>
      <w:r w:rsidRPr="00A01726">
        <w:rPr>
          <w:rFonts w:eastAsia="Cambria"/>
          <w:b/>
          <w:bCs/>
          <w:highlight w:val="green"/>
          <w:u w:val="single"/>
        </w:rPr>
        <w:t>the</w:t>
      </w:r>
      <w:r w:rsidRPr="00132EB0">
        <w:rPr>
          <w:rFonts w:eastAsia="Cambria"/>
          <w:b/>
          <w:bCs/>
          <w:u w:val="single"/>
        </w:rPr>
        <w:t xml:space="preserve"> </w:t>
      </w:r>
      <w:r w:rsidRPr="00A01726">
        <w:rPr>
          <w:rFonts w:eastAsia="Cambria"/>
          <w:b/>
          <w:bCs/>
          <w:highlight w:val="green"/>
          <w:u w:val="single"/>
        </w:rPr>
        <w:t>stratosphere</w:t>
      </w:r>
      <w:r w:rsidRPr="00132EB0">
        <w:rPr>
          <w:rFonts w:eastAsia="Cambria"/>
          <w:u w:val="single"/>
        </w:rPr>
        <w:t xml:space="preserve"> </w:t>
      </w:r>
      <w:proofErr w:type="gramStart"/>
      <w:r w:rsidRPr="00423D51">
        <w:rPr>
          <w:rFonts w:eastAsia="Cambria"/>
          <w:sz w:val="12"/>
          <w:szCs w:val="16"/>
        </w:rPr>
        <w:t>during the course of</w:t>
      </w:r>
      <w:proofErr w:type="gramEnd"/>
      <w:r w:rsidRPr="00423D51">
        <w:rPr>
          <w:rFonts w:eastAsia="Cambria"/>
          <w:sz w:val="12"/>
          <w:szCs w:val="16"/>
        </w:rPr>
        <w:t xml:space="preserve">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w:t>
      </w:r>
      <w:proofErr w:type="gramStart"/>
      <w:r w:rsidRPr="00423D51">
        <w:rPr>
          <w:rFonts w:eastAsia="Cambria"/>
          <w:sz w:val="12"/>
          <w:szCs w:val="16"/>
        </w:rPr>
        <w:t>time period</w:t>
      </w:r>
      <w:proofErr w:type="gramEnd"/>
      <w:r w:rsidRPr="00423D51">
        <w:rPr>
          <w:rFonts w:eastAsia="Cambria"/>
          <w:sz w:val="12"/>
          <w:szCs w:val="16"/>
        </w:rPr>
        <w:t xml:space="preserve"> (roughly 10 minutes) that a nuclear weapon fluence can effectively ignite a large area of fuel producing an impressive atmospheric response. Figure 6 shows </w:t>
      </w:r>
      <w:r w:rsidRPr="00132EB0">
        <w:rPr>
          <w:rFonts w:eastAsia="Cambria"/>
          <w:u w:val="single"/>
        </w:rPr>
        <w:t xml:space="preserve">vertical profiles of </w:t>
      </w:r>
      <w:r w:rsidRPr="000D21CE">
        <w:rPr>
          <w:rFonts w:eastAsia="Cambria"/>
          <w:u w:val="single"/>
        </w:rPr>
        <w:t>BC</w:t>
      </w:r>
      <w:r w:rsidRPr="000D21CE">
        <w:rPr>
          <w:rFonts w:eastAsia="Cambria"/>
          <w:sz w:val="12"/>
          <w:szCs w:val="16"/>
        </w:rPr>
        <w:t xml:space="preserve"> multiplied by 100 (number of cities involved in the exchange) from the two simulations. The total amount of BC produced is in line with previous estimates (about 3.69 </w:t>
      </w:r>
      <w:proofErr w:type="spellStart"/>
      <w:r w:rsidRPr="000D21CE">
        <w:rPr>
          <w:rFonts w:eastAsia="Cambria"/>
          <w:sz w:val="12"/>
          <w:szCs w:val="16"/>
        </w:rPr>
        <w:t>Tg</w:t>
      </w:r>
      <w:proofErr w:type="spellEnd"/>
      <w:r w:rsidRPr="000D21CE">
        <w:rPr>
          <w:rFonts w:eastAsia="Cambria"/>
          <w:sz w:val="12"/>
          <w:szCs w:val="16"/>
        </w:rPr>
        <w:t xml:space="preserve"> from no-rubble simulation); however, the majority of BC </w:t>
      </w:r>
      <w:r w:rsidRPr="000D21CE">
        <w:rPr>
          <w:rFonts w:eastAsia="Cambria"/>
          <w:u w:val="single"/>
        </w:rPr>
        <w:t>reside</w:t>
      </w:r>
      <w:r w:rsidRPr="000D21CE">
        <w:rPr>
          <w:rFonts w:eastAsia="Cambria"/>
          <w:sz w:val="12"/>
          <w:szCs w:val="16"/>
        </w:rPr>
        <w:t xml:space="preserve">s </w:t>
      </w:r>
      <w:r w:rsidRPr="000D21CE">
        <w:rPr>
          <w:rFonts w:eastAsia="Cambria"/>
          <w:b/>
          <w:bCs/>
          <w:u w:val="single"/>
        </w:rPr>
        <w:t>below the stratosphere</w:t>
      </w:r>
      <w:r w:rsidRPr="000D21CE">
        <w:rPr>
          <w:rFonts w:eastAsia="Cambria"/>
          <w:sz w:val="12"/>
          <w:szCs w:val="16"/>
        </w:rPr>
        <w:t xml:space="preserve"> (3.46 </w:t>
      </w:r>
      <w:proofErr w:type="spellStart"/>
      <w:r w:rsidRPr="000D21CE">
        <w:rPr>
          <w:rFonts w:eastAsia="Cambria"/>
          <w:sz w:val="12"/>
          <w:szCs w:val="16"/>
        </w:rPr>
        <w:t>Tg</w:t>
      </w:r>
      <w:proofErr w:type="spellEnd"/>
      <w:r w:rsidRPr="000D21CE">
        <w:rPr>
          <w:rFonts w:eastAsia="Cambria"/>
          <w:sz w:val="12"/>
          <w:szCs w:val="16"/>
        </w:rPr>
        <w:t xml:space="preserve"> below 12 km) </w:t>
      </w:r>
      <w:r w:rsidRPr="000D21CE">
        <w:rPr>
          <w:rFonts w:eastAsia="Cambria"/>
          <w:u w:val="single"/>
        </w:rPr>
        <w:t xml:space="preserve">and can be </w:t>
      </w:r>
      <w:r w:rsidRPr="000D21CE">
        <w:rPr>
          <w:rFonts w:eastAsia="Cambria"/>
          <w:b/>
          <w:bCs/>
          <w:u w:val="single"/>
        </w:rPr>
        <w:t>readily impacted by scavenging from precipitation</w:t>
      </w:r>
      <w:r w:rsidRPr="000D21CE">
        <w:rPr>
          <w:rFonts w:eastAsia="Cambria"/>
          <w:u w:val="single"/>
        </w:rPr>
        <w:t xml:space="preserve"> either via pyro-cumulonimbus</w:t>
      </w:r>
      <w:r w:rsidRPr="00132EB0">
        <w:rPr>
          <w:rFonts w:eastAsia="Cambria"/>
          <w:u w:val="single"/>
        </w:rPr>
        <w:t xml:space="preserve"> produced by the fire itself</w:t>
      </w:r>
      <w:r w:rsidRPr="00423D51">
        <w:rPr>
          <w:rFonts w:eastAsia="Cambria"/>
          <w:sz w:val="12"/>
          <w:szCs w:val="16"/>
        </w:rPr>
        <w:t xml:space="preserve"> (not modeled) </w:t>
      </w:r>
      <w:r w:rsidRPr="00132EB0">
        <w:rPr>
          <w:rFonts w:eastAsia="Cambria"/>
          <w:u w:val="single"/>
        </w:rPr>
        <w:t>or other synoptic weather systems</w:t>
      </w:r>
      <w:r w:rsidRPr="00423D51">
        <w:rPr>
          <w:rFonts w:eastAsia="Cambria"/>
          <w:sz w:val="12"/>
          <w:szCs w:val="16"/>
        </w:rPr>
        <w:t xml:space="preserve">. While the impact on climate of these more realistic profiles will be explored in the next section, it should be mentioned that </w:t>
      </w:r>
      <w:r w:rsidRPr="00423D51">
        <w:rPr>
          <w:rFonts w:eastAsia="Cambria"/>
          <w:b/>
          <w:bCs/>
          <w:u w:val="single"/>
        </w:rPr>
        <w:t xml:space="preserve">these </w:t>
      </w:r>
      <w:r w:rsidRPr="00A01726">
        <w:rPr>
          <w:rFonts w:eastAsia="Cambria"/>
          <w:b/>
          <w:bCs/>
          <w:highlight w:val="green"/>
          <w:u w:val="single"/>
        </w:rPr>
        <w:t>estimates are</w:t>
      </w:r>
      <w:r w:rsidRPr="00423D51">
        <w:rPr>
          <w:rFonts w:eastAsia="Cambria"/>
          <w:sz w:val="12"/>
          <w:szCs w:val="16"/>
        </w:rPr>
        <w:t xml:space="preserve"> still </w:t>
      </w:r>
      <w:r w:rsidRPr="00A01726">
        <w:rPr>
          <w:rFonts w:eastAsia="Cambria"/>
          <w:b/>
          <w:bCs/>
          <w:highlight w:val="green"/>
          <w:u w:val="single"/>
        </w:rPr>
        <w:t>at the high end</w:t>
      </w:r>
      <w:r w:rsidRPr="00132EB0">
        <w:rPr>
          <w:rFonts w:eastAsia="Cambria"/>
          <w:u w:val="single"/>
        </w:rPr>
        <w:t xml:space="preserve">, considering the inherent simplifications in the combustion model that lead to </w:t>
      </w:r>
      <w:r w:rsidRPr="00A01726">
        <w:rPr>
          <w:rFonts w:eastAsia="Cambria"/>
          <w:b/>
          <w:bCs/>
          <w:highlight w:val="green"/>
          <w:u w:val="single"/>
        </w:rPr>
        <w:t xml:space="preserve">overestimating </w:t>
      </w:r>
      <w:r w:rsidRPr="00132EB0">
        <w:rPr>
          <w:rFonts w:eastAsia="Cambria"/>
          <w:b/>
          <w:bCs/>
          <w:u w:val="single"/>
        </w:rPr>
        <w:t xml:space="preserve">BC </w:t>
      </w:r>
      <w:r w:rsidRPr="00A01726">
        <w:rPr>
          <w:rFonts w:eastAsia="Cambria"/>
          <w:b/>
          <w:bCs/>
          <w:highlight w:val="green"/>
          <w:u w:val="single"/>
        </w:rPr>
        <w:t>production</w:t>
      </w:r>
      <w:r w:rsidRPr="00132EB0">
        <w:rPr>
          <w:rFonts w:eastAsia="Cambria"/>
          <w:u w:val="single"/>
        </w:rPr>
        <w:t xml:space="preserve">. </w:t>
      </w:r>
      <w:r w:rsidRPr="00423D51">
        <w:rPr>
          <w:rFonts w:eastAsia="Cambria"/>
          <w:sz w:val="12"/>
          <w:szCs w:val="16"/>
        </w:rPr>
        <w:t xml:space="preserve">3.3 Climate Results </w:t>
      </w:r>
      <w:r w:rsidRPr="00132EB0">
        <w:rPr>
          <w:rFonts w:eastAsia="Cambria"/>
          <w:u w:val="single"/>
        </w:rPr>
        <w:t>Long-term climatic effects critically depend on</w:t>
      </w:r>
      <w:r w:rsidRPr="00423D51">
        <w:rPr>
          <w:rFonts w:eastAsia="Cambria"/>
          <w:sz w:val="12"/>
          <w:szCs w:val="16"/>
        </w:rPr>
        <w:t xml:space="preserve"> </w:t>
      </w:r>
      <w:r w:rsidRPr="00132EB0">
        <w:rPr>
          <w:rFonts w:eastAsia="Cambria"/>
          <w:u w:val="single"/>
        </w:rPr>
        <w:t>the</w:t>
      </w:r>
      <w:r w:rsidRPr="00423D51">
        <w:rPr>
          <w:rFonts w:eastAsia="Cambria"/>
          <w:sz w:val="12"/>
          <w:szCs w:val="16"/>
        </w:rPr>
        <w:t xml:space="preserve"> initial injection </w:t>
      </w:r>
      <w:r w:rsidRPr="00132EB0">
        <w:rPr>
          <w:rFonts w:eastAsia="Cambria"/>
          <w:u w:val="single"/>
        </w:rPr>
        <w:t>height of the soot, with larger quantities reaching the upper troposphere/lower stratosphere inducing a greater cooling impact because of longer residence times</w:t>
      </w:r>
      <w:r w:rsidRPr="00423D51">
        <w:rPr>
          <w:rFonts w:eastAsia="Cambria"/>
          <w:sz w:val="12"/>
          <w:szCs w:val="16"/>
        </w:rPr>
        <w:t xml:space="preserve"> (</w:t>
      </w:r>
      <w:proofErr w:type="spellStart"/>
      <w:r w:rsidRPr="00423D51">
        <w:rPr>
          <w:rFonts w:eastAsia="Cambria"/>
          <w:sz w:val="12"/>
          <w:szCs w:val="16"/>
        </w:rPr>
        <w:t>Robock</w:t>
      </w:r>
      <w:proofErr w:type="spellEnd"/>
      <w:r w:rsidRPr="00423D51">
        <w:rPr>
          <w:rFonts w:eastAsia="Cambria"/>
          <w:sz w:val="12"/>
          <w:szCs w:val="16"/>
        </w:rPr>
        <w:t xml:space="preserve"> et al., 2007a). Absorption of solar radiation by the BC aerosol and its subsequent radiative cooling tends to heat the surrounding air, driving an initial upward diffusion of the soot plumes, an effect that depends on the initial aerosol concentrations. </w:t>
      </w:r>
      <w:r w:rsidRPr="00A01726">
        <w:rPr>
          <w:rFonts w:eastAsia="Cambria"/>
          <w:b/>
          <w:bCs/>
          <w:highlight w:val="green"/>
          <w:u w:val="single"/>
        </w:rPr>
        <w:t>Mixing and</w:t>
      </w:r>
      <w:r w:rsidRPr="00132EB0">
        <w:rPr>
          <w:rFonts w:eastAsia="Cambria"/>
          <w:b/>
          <w:bCs/>
          <w:u w:val="single"/>
        </w:rPr>
        <w:t xml:space="preserve"> </w:t>
      </w:r>
      <w:r w:rsidRPr="00A01726">
        <w:rPr>
          <w:rFonts w:eastAsia="Cambria"/>
          <w:b/>
          <w:bCs/>
          <w:highlight w:val="green"/>
          <w:u w:val="single"/>
        </w:rPr>
        <w:t>sedimentation</w:t>
      </w:r>
      <w:r w:rsidRPr="00132EB0">
        <w:rPr>
          <w:rFonts w:eastAsia="Cambria"/>
          <w:u w:val="single"/>
        </w:rPr>
        <w:t xml:space="preserve"> </w:t>
      </w:r>
      <w:r w:rsidRPr="00423D51">
        <w:rPr>
          <w:rFonts w:eastAsia="Cambria"/>
          <w:sz w:val="12"/>
          <w:szCs w:val="16"/>
        </w:rPr>
        <w:t xml:space="preserve">tend to </w:t>
      </w:r>
      <w:r w:rsidRPr="00A01726">
        <w:rPr>
          <w:rFonts w:eastAsia="Cambria"/>
          <w:b/>
          <w:bCs/>
          <w:highlight w:val="green"/>
          <w:u w:val="single"/>
        </w:rPr>
        <w:t>reduce this</w:t>
      </w:r>
      <w:r w:rsidRPr="00132EB0">
        <w:rPr>
          <w:rFonts w:eastAsia="Cambria"/>
          <w:b/>
          <w:bCs/>
          <w:u w:val="single"/>
        </w:rPr>
        <w:t xml:space="preserve"> process</w:t>
      </w:r>
      <w:r w:rsidRPr="00132EB0">
        <w:rPr>
          <w:rFonts w:eastAsia="Cambria"/>
          <w:u w:val="single"/>
        </w:rPr>
        <w:t xml:space="preserve">, </w:t>
      </w:r>
      <w:r w:rsidRPr="00A01726">
        <w:rPr>
          <w:rFonts w:eastAsia="Cambria"/>
          <w:highlight w:val="green"/>
          <w:u w:val="single"/>
        </w:rPr>
        <w:t>and low altitude emissions are</w:t>
      </w:r>
      <w:r w:rsidRPr="00132EB0">
        <w:rPr>
          <w:rFonts w:eastAsia="Cambria"/>
          <w:u w:val="single"/>
        </w:rPr>
        <w:t xml:space="preserve"> </w:t>
      </w:r>
      <w:r w:rsidRPr="00423D51">
        <w:rPr>
          <w:rFonts w:eastAsia="Cambria"/>
          <w:sz w:val="12"/>
          <w:szCs w:val="16"/>
        </w:rPr>
        <w:t xml:space="preserve">also </w:t>
      </w:r>
      <w:r w:rsidRPr="00132EB0">
        <w:rPr>
          <w:rFonts w:eastAsia="Cambria"/>
          <w:u w:val="single"/>
        </w:rPr>
        <w:t xml:space="preserve">significantly </w:t>
      </w:r>
      <w:r w:rsidRPr="00A01726">
        <w:rPr>
          <w:rFonts w:eastAsia="Cambria"/>
          <w:highlight w:val="green"/>
          <w:u w:val="single"/>
        </w:rPr>
        <w:t>impacted by precipitation</w:t>
      </w:r>
      <w:r w:rsidRPr="00423D51">
        <w:rPr>
          <w:rFonts w:eastAsia="Cambria"/>
          <w:sz w:val="12"/>
          <w:szCs w:val="16"/>
        </w:rPr>
        <w:t xml:space="preserve"> if aging of the BC aerosol occurs on sufficiently rapid timescales. But once at stratospheric altitudes, aerosol dilution via coagulation is hindered by low particulate concentrations (e.g., </w:t>
      </w:r>
      <w:proofErr w:type="spellStart"/>
      <w:r w:rsidRPr="00423D51">
        <w:rPr>
          <w:rFonts w:eastAsia="Cambria"/>
          <w:sz w:val="12"/>
          <w:szCs w:val="16"/>
        </w:rPr>
        <w:t>Robock</w:t>
      </w:r>
      <w:proofErr w:type="spellEnd"/>
      <w:r w:rsidRPr="00423D51">
        <w:rPr>
          <w:rFonts w:eastAsia="Cambria"/>
          <w:sz w:val="12"/>
          <w:szCs w:val="16"/>
        </w:rPr>
        <w:t xml:space="preserve"> et al., 2007a) and lofting to much higher altitudes is inhibited by gravitational settling in the low-density air (</w:t>
      </w:r>
      <w:proofErr w:type="spellStart"/>
      <w:r w:rsidRPr="00423D51">
        <w:rPr>
          <w:rFonts w:eastAsia="Cambria"/>
          <w:sz w:val="12"/>
          <w:szCs w:val="16"/>
        </w:rPr>
        <w:t>Stenke</w:t>
      </w:r>
      <w:proofErr w:type="spellEnd"/>
      <w:r w:rsidRPr="00423D51">
        <w:rPr>
          <w:rFonts w:eastAsia="Cambria"/>
          <w:sz w:val="12"/>
          <w:szCs w:val="16"/>
        </w:rPr>
        <w:t xml:space="preserve"> et al., 2013), resulting in more stable BC concentrations over long times. </w:t>
      </w:r>
      <w:r w:rsidRPr="00132EB0">
        <w:rPr>
          <w:rFonts w:eastAsia="Cambria"/>
          <w:u w:val="single"/>
        </w:rPr>
        <w:t xml:space="preserve">Of the initial BC </w:t>
      </w:r>
      <w:r w:rsidRPr="00423D51">
        <w:rPr>
          <w:rFonts w:eastAsia="Cambria"/>
          <w:sz w:val="12"/>
          <w:szCs w:val="16"/>
        </w:rPr>
        <w:t xml:space="preserve">mass </w:t>
      </w:r>
      <w:r w:rsidRPr="00132EB0">
        <w:rPr>
          <w:rFonts w:eastAsia="Cambria"/>
          <w:u w:val="single"/>
        </w:rPr>
        <w:t>released in the atmosphere</w:t>
      </w:r>
      <w:r w:rsidRPr="00423D51">
        <w:rPr>
          <w:rFonts w:eastAsia="Cambria"/>
          <w:sz w:val="12"/>
          <w:szCs w:val="16"/>
        </w:rPr>
        <w:t xml:space="preserve">, most of which is emitted below 9 km, </w:t>
      </w:r>
      <w:r w:rsidRPr="00A01726">
        <w:rPr>
          <w:rFonts w:eastAsia="Cambria"/>
          <w:b/>
          <w:bCs/>
          <w:highlight w:val="green"/>
          <w:u w:val="single"/>
        </w:rPr>
        <w:t xml:space="preserve">70% rains out </w:t>
      </w:r>
      <w:r w:rsidRPr="00132EB0">
        <w:rPr>
          <w:rFonts w:eastAsia="Cambria"/>
          <w:b/>
          <w:bCs/>
          <w:u w:val="single"/>
        </w:rPr>
        <w:t>with</w:t>
      </w:r>
      <w:r w:rsidRPr="00A01726">
        <w:rPr>
          <w:rFonts w:eastAsia="Cambria"/>
          <w:b/>
          <w:bCs/>
          <w:highlight w:val="green"/>
          <w:u w:val="single"/>
        </w:rPr>
        <w:t>in the first month</w:t>
      </w:r>
      <w:r w:rsidRPr="00132EB0">
        <w:rPr>
          <w:rFonts w:eastAsia="Cambria"/>
          <w:u w:val="single"/>
        </w:rPr>
        <w:t xml:space="preserve"> and 78%</w:t>
      </w:r>
      <w:r w:rsidRPr="00423D51">
        <w:rPr>
          <w:rFonts w:eastAsia="Cambria"/>
          <w:sz w:val="12"/>
          <w:szCs w:val="16"/>
        </w:rPr>
        <w:t xml:space="preserve">, or about 2.9 </w:t>
      </w:r>
      <w:proofErr w:type="spellStart"/>
      <w:r w:rsidRPr="00423D51">
        <w:rPr>
          <w:rFonts w:eastAsia="Cambria"/>
          <w:sz w:val="12"/>
          <w:szCs w:val="16"/>
        </w:rPr>
        <w:t>Tg</w:t>
      </w:r>
      <w:proofErr w:type="spellEnd"/>
      <w:r w:rsidRPr="00423D51">
        <w:rPr>
          <w:rFonts w:eastAsia="Cambria"/>
          <w:sz w:val="12"/>
          <w:szCs w:val="16"/>
        </w:rPr>
        <w:t xml:space="preserve">, </w:t>
      </w:r>
      <w:r w:rsidRPr="00132EB0">
        <w:rPr>
          <w:rFonts w:eastAsia="Cambria"/>
          <w:u w:val="single"/>
        </w:rPr>
        <w:t xml:space="preserve">is removed within the first two months </w:t>
      </w:r>
      <w:r w:rsidRPr="00423D51">
        <w:rPr>
          <w:rFonts w:eastAsia="Cambria"/>
          <w:sz w:val="12"/>
          <w:szCs w:val="10"/>
        </w:rPr>
        <w:t xml:space="preserve">(Figure 7, solid line), with the remainder (about 0.8 </w:t>
      </w:r>
      <w:proofErr w:type="spellStart"/>
      <w:r w:rsidRPr="00423D51">
        <w:rPr>
          <w:rFonts w:eastAsia="Cambria"/>
          <w:sz w:val="12"/>
          <w:szCs w:val="10"/>
        </w:rPr>
        <w:t>Tg</w:t>
      </w:r>
      <w:proofErr w:type="spellEnd"/>
      <w:r w:rsidRPr="00423D51">
        <w:rPr>
          <w:rFonts w:eastAsia="Cambria"/>
          <w:sz w:val="12"/>
          <w:szCs w:val="10"/>
        </w:rPr>
        <w:t xml:space="preserve">, dashed line) being transported above about 12 km (200 </w:t>
      </w:r>
      <w:proofErr w:type="spellStart"/>
      <w:r w:rsidRPr="00423D51">
        <w:rPr>
          <w:rFonts w:eastAsia="Cambria"/>
          <w:sz w:val="12"/>
          <w:szCs w:val="10"/>
        </w:rPr>
        <w:t>hPa</w:t>
      </w:r>
      <w:proofErr w:type="spellEnd"/>
      <w:r w:rsidRPr="00423D51">
        <w:rPr>
          <w:rFonts w:eastAsia="Cambria"/>
          <w:sz w:val="12"/>
          <w:szCs w:val="10"/>
        </w:rPr>
        <w:t xml:space="preserve">) within the first week. This outcome differs from the findings of, e.g., </w:t>
      </w:r>
      <w:proofErr w:type="spellStart"/>
      <w:r w:rsidRPr="00423D51">
        <w:rPr>
          <w:rFonts w:eastAsia="Cambria"/>
          <w:sz w:val="12"/>
          <w:szCs w:val="10"/>
        </w:rPr>
        <w:t>Stenke</w:t>
      </w:r>
      <w:proofErr w:type="spellEnd"/>
      <w:r w:rsidRPr="00423D51">
        <w:rPr>
          <w:rFonts w:eastAsia="Cambria"/>
          <w:sz w:val="12"/>
          <w:szCs w:val="10"/>
        </w:rPr>
        <w:t xml:space="preserv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w:t>
      </w:r>
      <w:proofErr w:type="spellStart"/>
      <w:r w:rsidRPr="00423D51">
        <w:rPr>
          <w:rFonts w:eastAsia="Cambria"/>
          <w:sz w:val="12"/>
          <w:szCs w:val="10"/>
        </w:rPr>
        <w:t>Robock</w:t>
      </w:r>
      <w:proofErr w:type="spellEnd"/>
      <w:r w:rsidRPr="00423D51">
        <w:rPr>
          <w:rFonts w:eastAsia="Cambria"/>
          <w:sz w:val="12"/>
          <w:szCs w:val="10"/>
        </w:rPr>
        <w:t xml:space="preserve">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w:t>
      </w:r>
      <w:proofErr w:type="spellStart"/>
      <w:r w:rsidRPr="00423D51">
        <w:rPr>
          <w:rFonts w:eastAsia="Cambria"/>
          <w:sz w:val="12"/>
          <w:szCs w:val="10"/>
        </w:rPr>
        <w:t>Robock</w:t>
      </w:r>
      <w:proofErr w:type="spellEnd"/>
      <w:r w:rsidRPr="00423D51">
        <w:rPr>
          <w:rFonts w:eastAsia="Cambria"/>
          <w:sz w:val="12"/>
          <w:szCs w:val="10"/>
        </w:rPr>
        <w:t xml:space="preserve"> et al. (2007a), considering 5 </w:t>
      </w:r>
      <w:proofErr w:type="spellStart"/>
      <w:r w:rsidRPr="00423D51">
        <w:rPr>
          <w:rFonts w:eastAsia="Cambria"/>
          <w:sz w:val="12"/>
          <w:szCs w:val="10"/>
        </w:rPr>
        <w:t>Tg</w:t>
      </w:r>
      <w:proofErr w:type="spellEnd"/>
      <w:r w:rsidRPr="00423D51">
        <w:rPr>
          <w:rFonts w:eastAsia="Cambria"/>
          <w:sz w:val="12"/>
          <w:szCs w:val="10"/>
        </w:rPr>
        <w:t xml:space="preserve">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w:t>
      </w:r>
      <w:proofErr w:type="spellStart"/>
      <w:r w:rsidRPr="00423D51">
        <w:rPr>
          <w:rFonts w:eastAsia="Cambria"/>
          <w:sz w:val="12"/>
          <w:szCs w:val="10"/>
        </w:rPr>
        <w:t>Tg</w:t>
      </w:r>
      <w:proofErr w:type="spellEnd"/>
      <w:r w:rsidRPr="00423D51">
        <w:rPr>
          <w:rFonts w:eastAsia="Cambria"/>
          <w:sz w:val="12"/>
          <w:szCs w:val="10"/>
        </w:rPr>
        <w:t xml:space="preserve"> experiment, by </w:t>
      </w:r>
      <w:proofErr w:type="spellStart"/>
      <w:r w:rsidRPr="00423D51">
        <w:rPr>
          <w:rFonts w:eastAsia="Cambria"/>
          <w:sz w:val="12"/>
          <w:szCs w:val="10"/>
        </w:rPr>
        <w:t>Robock</w:t>
      </w:r>
      <w:proofErr w:type="spellEnd"/>
      <w:r w:rsidRPr="00423D51">
        <w:rPr>
          <w:rFonts w:eastAsia="Cambria"/>
          <w:sz w:val="12"/>
          <w:szCs w:val="10"/>
        </w:rPr>
        <w:t xml:space="preserve"> et al. (2007a) in their experiment “UT 1 </w:t>
      </w:r>
      <w:proofErr w:type="spellStart"/>
      <w:r w:rsidRPr="00423D51">
        <w:rPr>
          <w:rFonts w:eastAsia="Cambria"/>
          <w:sz w:val="12"/>
          <w:szCs w:val="10"/>
        </w:rPr>
        <w:t>Tg</w:t>
      </w:r>
      <w:proofErr w:type="spellEnd"/>
      <w:r w:rsidRPr="00423D51">
        <w:rPr>
          <w:rFonts w:eastAsia="Cambria"/>
          <w:sz w:val="12"/>
          <w:szCs w:val="10"/>
        </w:rPr>
        <w:t xml:space="preserve">”, and © 2018 American Geophysical Union. All rights reserved. by </w:t>
      </w:r>
      <w:proofErr w:type="spellStart"/>
      <w:r w:rsidRPr="00423D51">
        <w:rPr>
          <w:rFonts w:eastAsia="Cambria"/>
          <w:sz w:val="12"/>
          <w:szCs w:val="10"/>
        </w:rPr>
        <w:t>Stenke</w:t>
      </w:r>
      <w:proofErr w:type="spellEnd"/>
      <w:r w:rsidRPr="00423D51">
        <w:rPr>
          <w:rFonts w:eastAsia="Cambria"/>
          <w:sz w:val="12"/>
          <w:szCs w:val="10"/>
        </w:rPr>
        <w:t xml:space="preserve"> et al. (2013) in their experiment “Exp1”, in all of which 1 </w:t>
      </w:r>
      <w:proofErr w:type="spellStart"/>
      <w:r w:rsidRPr="00423D51">
        <w:rPr>
          <w:rFonts w:eastAsia="Cambria"/>
          <w:sz w:val="12"/>
          <w:szCs w:val="10"/>
        </w:rPr>
        <w:t>Tg</w:t>
      </w:r>
      <w:proofErr w:type="spellEnd"/>
      <w:r w:rsidRPr="00423D51">
        <w:rPr>
          <w:rFonts w:eastAsia="Cambria"/>
          <w:sz w:val="12"/>
          <w:szCs w:val="10"/>
        </w:rPr>
        <w:t xml:space="preserve"> of soot was emitted in the atmosphere in the aftermath of the exchange. Notably, the e-folding timescale for the decline of the BC mass in Figure 8 (blue solid line) is also close to the value of about 4 years quoted by </w:t>
      </w:r>
      <w:proofErr w:type="spellStart"/>
      <w:r w:rsidRPr="00423D51">
        <w:rPr>
          <w:rFonts w:eastAsia="Cambria"/>
          <w:sz w:val="12"/>
          <w:szCs w:val="10"/>
        </w:rPr>
        <w:t>Pausata</w:t>
      </w:r>
      <w:proofErr w:type="spellEnd"/>
      <w:r w:rsidRPr="00423D51">
        <w:rPr>
          <w:rFonts w:eastAsia="Cambria"/>
          <w:sz w:val="12"/>
          <w:szCs w:val="10"/>
        </w:rPr>
        <w:t xml:space="preserve"> et al. (2016) for their long-term “intermediate” scenario. In that scenario, which is also based on 5 </w:t>
      </w:r>
      <w:proofErr w:type="spellStart"/>
      <w:r w:rsidRPr="00423D51">
        <w:rPr>
          <w:rFonts w:eastAsia="Cambria"/>
          <w:sz w:val="12"/>
          <w:szCs w:val="10"/>
        </w:rPr>
        <w:t>Tg</w:t>
      </w:r>
      <w:proofErr w:type="spellEnd"/>
      <w:r w:rsidRPr="00423D51">
        <w:rPr>
          <w:rFonts w:eastAsia="Cambria"/>
          <w:sz w:val="12"/>
          <w:szCs w:val="10"/>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132EB0">
        <w:rPr>
          <w:rFonts w:eastAsia="Cambria"/>
          <w:u w:val="single"/>
        </w:rPr>
        <w:t>The BC distributions</w:t>
      </w:r>
      <w:r w:rsidRPr="00423D51">
        <w:rPr>
          <w:rFonts w:eastAsia="Cambria"/>
          <w:sz w:val="12"/>
          <w:szCs w:val="16"/>
        </w:rPr>
        <w:t xml:space="preserve"> used </w:t>
      </w:r>
      <w:r w:rsidRPr="00132EB0">
        <w:rPr>
          <w:rFonts w:eastAsia="Cambria"/>
          <w:u w:val="single"/>
        </w:rPr>
        <w:t>in</w:t>
      </w:r>
      <w:r w:rsidRPr="00423D51">
        <w:rPr>
          <w:rFonts w:eastAsia="Cambria"/>
          <w:sz w:val="12"/>
          <w:szCs w:val="16"/>
        </w:rPr>
        <w:t xml:space="preserve"> our </w:t>
      </w:r>
      <w:r w:rsidRPr="00132EB0">
        <w:rPr>
          <w:rFonts w:eastAsia="Cambria"/>
          <w:u w:val="single"/>
        </w:rPr>
        <w:t>simulations</w:t>
      </w:r>
      <w:r w:rsidRPr="00423D51">
        <w:rPr>
          <w:rFonts w:eastAsia="Cambria"/>
          <w:sz w:val="12"/>
          <w:szCs w:val="16"/>
        </w:rPr>
        <w:t xml:space="preserve"> </w:t>
      </w:r>
      <w:r w:rsidRPr="00132EB0">
        <w:rPr>
          <w:rFonts w:eastAsia="Cambria"/>
          <w:u w:val="single"/>
        </w:rPr>
        <w:t>imply that</w:t>
      </w:r>
      <w:r w:rsidRPr="00423D51">
        <w:rPr>
          <w:rFonts w:eastAsia="Cambria"/>
          <w:sz w:val="12"/>
          <w:szCs w:val="16"/>
        </w:rPr>
        <w:t xml:space="preserve"> the </w:t>
      </w:r>
      <w:r w:rsidRPr="00A01726">
        <w:rPr>
          <w:rFonts w:eastAsia="Cambria"/>
          <w:highlight w:val="green"/>
          <w:u w:val="single"/>
        </w:rPr>
        <w:t xml:space="preserve">upward transport of </w:t>
      </w:r>
      <w:r w:rsidRPr="00A01726">
        <w:rPr>
          <w:rStyle w:val="StyleUnderline"/>
          <w:highlight w:val="green"/>
        </w:rPr>
        <w:t>particles is</w:t>
      </w:r>
      <w:r w:rsidRPr="00132EB0">
        <w:rPr>
          <w:rFonts w:eastAsia="Cambria"/>
          <w:u w:val="single"/>
        </w:rPr>
        <w:t xml:space="preserve"> substantially </w:t>
      </w:r>
      <w:r w:rsidRPr="00A01726">
        <w:rPr>
          <w:rFonts w:eastAsia="Cambria"/>
          <w:highlight w:val="green"/>
          <w:u w:val="single"/>
        </w:rPr>
        <w:t>less efficient</w:t>
      </w:r>
      <w:r w:rsidRPr="00132EB0">
        <w:rPr>
          <w:rFonts w:eastAsia="Cambria"/>
          <w:u w:val="single"/>
        </w:rPr>
        <w:t xml:space="preserve"> compared to the case in</w:t>
      </w:r>
      <w:r w:rsidRPr="00423D51">
        <w:rPr>
          <w:rFonts w:eastAsia="Cambria"/>
          <w:sz w:val="12"/>
          <w:szCs w:val="16"/>
        </w:rPr>
        <w:t xml:space="preserve"> </w:t>
      </w:r>
      <w:r w:rsidRPr="00132EB0">
        <w:rPr>
          <w:rFonts w:eastAsia="Cambria"/>
          <w:u w:val="single"/>
        </w:rPr>
        <w:t>which</w:t>
      </w:r>
      <w:r w:rsidRPr="00423D51">
        <w:rPr>
          <w:rFonts w:eastAsia="Cambria"/>
          <w:sz w:val="12"/>
          <w:szCs w:val="16"/>
        </w:rPr>
        <w:t xml:space="preserve"> 5 </w:t>
      </w:r>
      <w:proofErr w:type="spellStart"/>
      <w:r w:rsidRPr="00423D51">
        <w:rPr>
          <w:rFonts w:eastAsia="Cambria"/>
          <w:sz w:val="12"/>
          <w:szCs w:val="16"/>
        </w:rPr>
        <w:t>Tg</w:t>
      </w:r>
      <w:proofErr w:type="spellEnd"/>
      <w:r w:rsidRPr="00423D51">
        <w:rPr>
          <w:rFonts w:eastAsia="Cambria"/>
          <w:sz w:val="12"/>
          <w:szCs w:val="16"/>
        </w:rPr>
        <w:t xml:space="preserve"> of </w:t>
      </w:r>
      <w:r w:rsidRPr="00132EB0">
        <w:rPr>
          <w:rFonts w:eastAsia="Cambria"/>
          <w:u w:val="single"/>
        </w:rPr>
        <w:t>BC is directly injected into the upper troposphere</w:t>
      </w:r>
      <w:r w:rsidRPr="00423D51">
        <w:rPr>
          <w:rFonts w:eastAsia="Cambria"/>
          <w:sz w:val="12"/>
          <w:szCs w:val="16"/>
        </w:rPr>
        <w:t>. The semiannual cycle of lofting and sinking of the aerosols is associated with atmospheric heating and cooling during the solstice in each hemisphere (</w:t>
      </w:r>
      <w:proofErr w:type="spellStart"/>
      <w:r w:rsidRPr="00423D51">
        <w:rPr>
          <w:rFonts w:eastAsia="Cambria"/>
          <w:sz w:val="12"/>
          <w:szCs w:val="16"/>
        </w:rPr>
        <w:t>Robock</w:t>
      </w:r>
      <w:proofErr w:type="spellEnd"/>
      <w:r w:rsidRPr="00423D51">
        <w:rPr>
          <w:rFonts w:eastAsia="Cambria"/>
          <w:sz w:val="12"/>
          <w:szCs w:val="16"/>
        </w:rPr>
        <w:t xml:space="preserve">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w:t>
      </w:r>
      <w:proofErr w:type="spellStart"/>
      <w:r w:rsidRPr="00423D51">
        <w:rPr>
          <w:rFonts w:eastAsia="Cambria"/>
          <w:sz w:val="12"/>
          <w:szCs w:val="16"/>
        </w:rPr>
        <w:t>hPa</w:t>
      </w:r>
      <w:proofErr w:type="spellEnd"/>
      <w:r w:rsidRPr="00423D51">
        <w:rPr>
          <w:rFonts w:eastAsia="Cambria"/>
          <w:sz w:val="12"/>
          <w:szCs w:val="16"/>
        </w:rPr>
        <w:t xml:space="preserve"> in the top panel can be 200 times as large. Qualitatively, </w:t>
      </w:r>
      <w:r w:rsidRPr="00132EB0">
        <w:rPr>
          <w:rFonts w:eastAsia="Cambria"/>
          <w:u w:val="single"/>
        </w:rPr>
        <w:t>the difference can be understood in terms of the air temperature increase caused by BC radiation emission</w:t>
      </w:r>
      <w:r w:rsidRPr="00423D51">
        <w:rPr>
          <w:rFonts w:eastAsia="Cambria"/>
          <w:sz w:val="12"/>
          <w:szCs w:val="16"/>
        </w:rPr>
        <w:t xml:space="preserve">, </w:t>
      </w:r>
      <w:r w:rsidRPr="00132EB0">
        <w:rPr>
          <w:rFonts w:eastAsia="Cambria"/>
          <w:u w:val="single"/>
        </w:rPr>
        <w:t>which is several tens of kelvin degrees in</w:t>
      </w:r>
      <w:r w:rsidRPr="00423D51">
        <w:rPr>
          <w:rFonts w:eastAsia="Cambria"/>
          <w:sz w:val="12"/>
          <w:szCs w:val="16"/>
        </w:rPr>
        <w:t xml:space="preserve"> the </w:t>
      </w:r>
      <w:r w:rsidRPr="00A01726">
        <w:rPr>
          <w:rFonts w:eastAsia="Cambria"/>
          <w:highlight w:val="green"/>
          <w:u w:val="single"/>
        </w:rPr>
        <w:t>simulations</w:t>
      </w:r>
      <w:r w:rsidRPr="00A01726">
        <w:rPr>
          <w:rFonts w:eastAsia="Cambria"/>
          <w:sz w:val="12"/>
          <w:szCs w:val="16"/>
          <w:highlight w:val="green"/>
        </w:rPr>
        <w:t xml:space="preserve"> </w:t>
      </w:r>
      <w:r w:rsidRPr="00A01726">
        <w:rPr>
          <w:rFonts w:eastAsia="Cambria"/>
          <w:highlight w:val="green"/>
          <w:u w:val="single"/>
        </w:rPr>
        <w:t xml:space="preserve">of </w:t>
      </w:r>
      <w:proofErr w:type="spellStart"/>
      <w:r w:rsidRPr="00A01726">
        <w:rPr>
          <w:rFonts w:eastAsia="Cambria"/>
          <w:highlight w:val="green"/>
          <w:u w:val="single"/>
        </w:rPr>
        <w:t>Robock</w:t>
      </w:r>
      <w:proofErr w:type="spellEnd"/>
      <w:r w:rsidRPr="00423D51">
        <w:rPr>
          <w:rFonts w:eastAsia="Cambria"/>
          <w:sz w:val="12"/>
          <w:szCs w:val="16"/>
        </w:rPr>
        <w:t xml:space="preserve"> et al. (2007a, see their Figure 4), </w:t>
      </w:r>
      <w:r w:rsidRPr="00A01726">
        <w:rPr>
          <w:rFonts w:eastAsia="Cambria"/>
          <w:highlight w:val="green"/>
          <w:u w:val="single"/>
        </w:rPr>
        <w:t>Mills</w:t>
      </w:r>
      <w:r w:rsidRPr="00423D51">
        <w:rPr>
          <w:rFonts w:eastAsia="Cambria"/>
          <w:sz w:val="12"/>
          <w:szCs w:val="16"/>
        </w:rPr>
        <w:t xml:space="preserve"> et al. (2008, see their Figure 5), </w:t>
      </w:r>
      <w:proofErr w:type="spellStart"/>
      <w:r w:rsidRPr="00132EB0">
        <w:rPr>
          <w:rFonts w:eastAsia="Cambria"/>
          <w:u w:val="single"/>
        </w:rPr>
        <w:t>Stenke</w:t>
      </w:r>
      <w:proofErr w:type="spellEnd"/>
      <w:r w:rsidRPr="00423D51">
        <w:rPr>
          <w:rFonts w:eastAsia="Cambria"/>
          <w:sz w:val="12"/>
          <w:szCs w:val="16"/>
        </w:rPr>
        <w:t xml:space="preserve"> et al. (2013, see high-load cases in their Figure 4), Mills et al. (2014, see their Figure 7), </w:t>
      </w:r>
      <w:r w:rsidRPr="00132EB0">
        <w:rPr>
          <w:rFonts w:eastAsia="Cambria"/>
          <w:u w:val="single"/>
        </w:rPr>
        <w:t xml:space="preserve">and </w:t>
      </w:r>
      <w:proofErr w:type="spellStart"/>
      <w:r w:rsidRPr="00132EB0">
        <w:rPr>
          <w:rFonts w:eastAsia="Cambria"/>
          <w:u w:val="single"/>
        </w:rPr>
        <w:t>Pausata</w:t>
      </w:r>
      <w:proofErr w:type="spellEnd"/>
      <w:r w:rsidRPr="00423D51">
        <w:rPr>
          <w:rFonts w:eastAsia="Cambria"/>
          <w:sz w:val="12"/>
          <w:szCs w:val="16"/>
        </w:rPr>
        <w:t xml:space="preserve"> et al. (2016, see one-day emission cases in their Figure 1), </w:t>
      </w:r>
      <w:r w:rsidRPr="00132EB0">
        <w:rPr>
          <w:rFonts w:eastAsia="Cambria"/>
          <w:u w:val="single"/>
        </w:rPr>
        <w:t>due to high BC concentrations, but</w:t>
      </w:r>
      <w:r w:rsidRPr="00423D51">
        <w:rPr>
          <w:rFonts w:eastAsia="Cambria"/>
          <w:sz w:val="12"/>
          <w:szCs w:val="16"/>
        </w:rPr>
        <w:t xml:space="preserve"> it </w:t>
      </w:r>
      <w:r w:rsidRPr="00A01726">
        <w:rPr>
          <w:rFonts w:eastAsia="Cambria"/>
          <w:highlight w:val="green"/>
          <w:u w:val="single"/>
        </w:rPr>
        <w:t>amounts to</w:t>
      </w:r>
      <w:r w:rsidRPr="00132EB0">
        <w:rPr>
          <w:rFonts w:eastAsia="Cambria"/>
          <w:u w:val="single"/>
        </w:rPr>
        <w:t xml:space="preserve"> only about 10 K in our</w:t>
      </w:r>
      <w:r w:rsidRPr="00423D51">
        <w:rPr>
          <w:rFonts w:eastAsia="Cambria"/>
          <w:sz w:val="12"/>
          <w:szCs w:val="16"/>
        </w:rPr>
        <w:t xml:space="preserve"> forced </w:t>
      </w:r>
      <w:r w:rsidRPr="00132EB0">
        <w:rPr>
          <w:rFonts w:eastAsia="Cambria"/>
          <w:u w:val="single"/>
        </w:rPr>
        <w:t>ensemble simulations</w:t>
      </w:r>
      <w:r w:rsidRPr="00423D51">
        <w:rPr>
          <w:rFonts w:eastAsia="Cambria"/>
          <w:sz w:val="12"/>
          <w:szCs w:val="16"/>
        </w:rPr>
        <w:t xml:space="preserve">, as illustrated in Figure 10. Results </w:t>
      </w:r>
      <w:proofErr w:type="gramStart"/>
      <w:r w:rsidRPr="00423D51">
        <w:rPr>
          <w:rFonts w:eastAsia="Cambria"/>
          <w:sz w:val="12"/>
          <w:szCs w:val="16"/>
        </w:rPr>
        <w:t>similar to</w:t>
      </w:r>
      <w:proofErr w:type="gramEnd"/>
      <w:r w:rsidRPr="00423D51">
        <w:rPr>
          <w:rFonts w:eastAsia="Cambria"/>
          <w:sz w:val="12"/>
          <w:szCs w:val="16"/>
        </w:rPr>
        <w:t xml:space="preserve"> those presented in Figure 10 were obtained from the experiment “Exp1” performed by </w:t>
      </w:r>
      <w:proofErr w:type="spellStart"/>
      <w:r w:rsidRPr="00423D51">
        <w:rPr>
          <w:rFonts w:eastAsia="Cambria"/>
          <w:sz w:val="12"/>
          <w:szCs w:val="16"/>
        </w:rPr>
        <w:t>Stenke</w:t>
      </w:r>
      <w:proofErr w:type="spellEnd"/>
      <w:r w:rsidRPr="00423D51">
        <w:rPr>
          <w:rFonts w:eastAsia="Cambria"/>
          <w:sz w:val="12"/>
          <w:szCs w:val="16"/>
        </w:rPr>
        <w:t xml:space="preserve"> et al. (2013, see their Figure 4). </w:t>
      </w:r>
      <w:r w:rsidRPr="00132EB0">
        <w:rPr>
          <w:rFonts w:eastAsia="Cambria"/>
          <w:b/>
          <w:bCs/>
          <w:u w:val="single"/>
        </w:rPr>
        <w:t xml:space="preserve">In that scenario as well, somewhat </w:t>
      </w:r>
      <w:r w:rsidRPr="00A01726">
        <w:rPr>
          <w:rFonts w:eastAsia="Cambria"/>
          <w:b/>
          <w:bCs/>
          <w:highlight w:val="green"/>
          <w:u w:val="single"/>
        </w:rPr>
        <w:t xml:space="preserve">less than 1 </w:t>
      </w:r>
      <w:proofErr w:type="spellStart"/>
      <w:r w:rsidRPr="00A01726">
        <w:rPr>
          <w:rFonts w:eastAsia="Cambria"/>
          <w:b/>
          <w:bCs/>
          <w:highlight w:val="green"/>
          <w:u w:val="single"/>
        </w:rPr>
        <w:t>Tg</w:t>
      </w:r>
      <w:proofErr w:type="spellEnd"/>
      <w:r w:rsidRPr="00A01726">
        <w:rPr>
          <w:rFonts w:eastAsia="Cambria"/>
          <w:b/>
          <w:bCs/>
          <w:highlight w:val="green"/>
          <w:u w:val="single"/>
        </w:rPr>
        <w:t xml:space="preserve"> </w:t>
      </w:r>
      <w:r w:rsidRPr="00132EB0">
        <w:rPr>
          <w:rFonts w:eastAsia="Cambria"/>
          <w:b/>
          <w:bCs/>
          <w:u w:val="single"/>
        </w:rPr>
        <w:t xml:space="preserve">of BC </w:t>
      </w:r>
      <w:r w:rsidRPr="00423D51">
        <w:rPr>
          <w:rFonts w:eastAsia="Cambria"/>
          <w:b/>
          <w:bCs/>
          <w:u w:val="single"/>
        </w:rPr>
        <w:t xml:space="preserve">remained </w:t>
      </w:r>
      <w:r w:rsidRPr="00132EB0">
        <w:rPr>
          <w:rFonts w:eastAsia="Cambria"/>
          <w:b/>
          <w:bCs/>
          <w:u w:val="single"/>
        </w:rPr>
        <w:t>in the atmosphere after the initial rainout</w:t>
      </w:r>
      <w:r w:rsidRPr="00132EB0">
        <w:rPr>
          <w:rFonts w:eastAsia="Cambria"/>
          <w:u w:val="single"/>
        </w:rPr>
        <w:t xml:space="preserve">. </w:t>
      </w:r>
      <w:r w:rsidRPr="00423D51">
        <w:rPr>
          <w:rFonts w:eastAsia="Cambria"/>
          <w:sz w:val="12"/>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w:t>
      </w:r>
      <w:r w:rsidRPr="00423D51">
        <w:rPr>
          <w:rFonts w:eastAsia="Cambria"/>
          <w:sz w:val="12"/>
          <w:szCs w:val="10"/>
        </w:rPr>
        <w:lastRenderedPageBreak/>
        <w:t xml:space="preserve">that can force climatic changes over multi-year timescales. In the forced ensemble simulations, it is about 0.8 </w:t>
      </w:r>
      <w:proofErr w:type="spellStart"/>
      <w:r w:rsidRPr="00423D51">
        <w:rPr>
          <w:rFonts w:eastAsia="Cambria"/>
          <w:sz w:val="12"/>
          <w:szCs w:val="10"/>
        </w:rPr>
        <w:t>Tg</w:t>
      </w:r>
      <w:proofErr w:type="spellEnd"/>
      <w:r w:rsidRPr="00423D51">
        <w:rPr>
          <w:rFonts w:eastAsia="Cambria"/>
          <w:sz w:val="12"/>
          <w:szCs w:val="10"/>
        </w:rPr>
        <w:t xml:space="preserve"> after the initial rainout, whereas it is about 3.4 </w:t>
      </w:r>
      <w:proofErr w:type="spellStart"/>
      <w:r w:rsidRPr="00423D51">
        <w:rPr>
          <w:rFonts w:eastAsia="Cambria"/>
          <w:sz w:val="12"/>
          <w:szCs w:val="10"/>
        </w:rPr>
        <w:t>Tg</w:t>
      </w:r>
      <w:proofErr w:type="spellEnd"/>
      <w:r w:rsidRPr="00423D51">
        <w:rPr>
          <w:rFonts w:eastAsia="Cambria"/>
          <w:sz w:val="12"/>
          <w:szCs w:val="10"/>
        </w:rPr>
        <w:t xml:space="preserve"> in the simulation with an initial soot distribution as in Mills et al. (2014). Our more realistic source simulation involves the </w:t>
      </w:r>
      <w:proofErr w:type="spellStart"/>
      <w:r w:rsidRPr="00423D51">
        <w:rPr>
          <w:rFonts w:eastAsia="Cambria"/>
          <w:sz w:val="12"/>
          <w:szCs w:val="10"/>
        </w:rPr>
        <w:t>worstcase</w:t>
      </w:r>
      <w:proofErr w:type="spellEnd"/>
      <w:r w:rsidRPr="00423D51">
        <w:rPr>
          <w:rFonts w:eastAsia="Cambria"/>
          <w:sz w:val="12"/>
          <w:szCs w:val="10"/>
        </w:rPr>
        <w:t xml:space="preserve"> assumption of no-rubble (along with other assumptions) and hence serves as an upper bound for the impact on climate. As mentioned above and further discussed below, our scenario induces perturbations on the climate system </w:t>
      </w:r>
      <w:proofErr w:type="gramStart"/>
      <w:r w:rsidRPr="00423D51">
        <w:rPr>
          <w:rFonts w:eastAsia="Cambria"/>
          <w:sz w:val="12"/>
          <w:szCs w:val="10"/>
        </w:rPr>
        <w:t>similar to</w:t>
      </w:r>
      <w:proofErr w:type="gramEnd"/>
      <w:r w:rsidRPr="00423D51">
        <w:rPr>
          <w:rFonts w:eastAsia="Cambria"/>
          <w:sz w:val="12"/>
          <w:szCs w:val="10"/>
        </w:rPr>
        <w:t xml:space="preserve"> those found in previous studies in which the climatic response was driven by roughly 1 </w:t>
      </w:r>
      <w:proofErr w:type="spellStart"/>
      <w:r w:rsidRPr="00423D51">
        <w:rPr>
          <w:rFonts w:eastAsia="Cambria"/>
          <w:sz w:val="12"/>
          <w:szCs w:val="10"/>
        </w:rPr>
        <w:t>Tg</w:t>
      </w:r>
      <w:proofErr w:type="spellEnd"/>
      <w:r w:rsidRPr="00423D51">
        <w:rPr>
          <w:rFonts w:eastAsia="Cambria"/>
          <w:sz w:val="12"/>
          <w:szCs w:val="10"/>
        </w:rPr>
        <w:t xml:space="preserve">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w:t>
      </w:r>
      <w:proofErr w:type="spellStart"/>
      <w:r w:rsidRPr="00423D51">
        <w:rPr>
          <w:rFonts w:eastAsia="Cambria"/>
          <w:sz w:val="12"/>
          <w:szCs w:val="10"/>
        </w:rPr>
        <w:t>Tg</w:t>
      </w:r>
      <w:proofErr w:type="spellEnd"/>
      <w:r w:rsidRPr="00423D51">
        <w:rPr>
          <w:rFonts w:eastAsia="Cambria"/>
          <w:sz w:val="12"/>
          <w:szCs w:val="10"/>
        </w:rPr>
        <w:t xml:space="preserve"> of air persist for well over 10 years after the exchange, whereas they only last for 3 years in our forced simulations (compare top and middle panels of Figure 9). After the first year, values drop below 3 kg BC/</w:t>
      </w:r>
      <w:proofErr w:type="spellStart"/>
      <w:r w:rsidRPr="00423D51">
        <w:rPr>
          <w:rFonts w:eastAsia="Cambria"/>
          <w:sz w:val="12"/>
          <w:szCs w:val="10"/>
        </w:rPr>
        <w:t>Tg</w:t>
      </w:r>
      <w:proofErr w:type="spellEnd"/>
      <w:r w:rsidRPr="00423D51">
        <w:rPr>
          <w:rFonts w:eastAsia="Cambria"/>
          <w:sz w:val="12"/>
          <w:szCs w:val="10"/>
        </w:rPr>
        <w:t xml:space="preserve"> air, whereas it takes about 8 years to reach these values in the simulation in the top panels (see also </w:t>
      </w:r>
      <w:proofErr w:type="spellStart"/>
      <w:r w:rsidRPr="00423D51">
        <w:rPr>
          <w:rFonts w:eastAsia="Cambria"/>
          <w:sz w:val="12"/>
          <w:szCs w:val="10"/>
        </w:rPr>
        <w:t>Robock</w:t>
      </w:r>
      <w:proofErr w:type="spellEnd"/>
      <w:r w:rsidRPr="00423D51">
        <w:rPr>
          <w:rFonts w:eastAsia="Cambria"/>
          <w:sz w:val="12"/>
          <w:szCs w:val="10"/>
        </w:rPr>
        <w:t xml:space="preserve"> et al., 2007a). Over crop-producing, midlatitude regions in the Northern Hemisphere, the BC loading is reduced from more than 0.8 kg BC/</w:t>
      </w:r>
      <w:proofErr w:type="spellStart"/>
      <w:r w:rsidRPr="00423D51">
        <w:rPr>
          <w:rFonts w:eastAsia="Cambria"/>
          <w:sz w:val="12"/>
          <w:szCs w:val="10"/>
        </w:rPr>
        <w:t>Tg</w:t>
      </w:r>
      <w:proofErr w:type="spellEnd"/>
      <w:r w:rsidRPr="00423D51">
        <w:rPr>
          <w:rFonts w:eastAsia="Cambria"/>
          <w:sz w:val="12"/>
          <w:szCs w:val="10"/>
        </w:rPr>
        <w:t xml:space="preserve"> air in the simulation in the top panels to 0.2-0.4 kg BC/</w:t>
      </w:r>
      <w:proofErr w:type="spellStart"/>
      <w:r w:rsidRPr="00423D51">
        <w:rPr>
          <w:rFonts w:eastAsia="Cambria"/>
          <w:sz w:val="12"/>
          <w:szCs w:val="10"/>
        </w:rPr>
        <w:t>Tg</w:t>
      </w:r>
      <w:proofErr w:type="spellEnd"/>
      <w:r w:rsidRPr="00423D51">
        <w:rPr>
          <w:rFonts w:eastAsia="Cambria"/>
          <w:sz w:val="12"/>
          <w:szCs w:val="10"/>
        </w:rPr>
        <w:t xml:space="preserve">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w:t>
      </w:r>
      <w:proofErr w:type="gramStart"/>
      <w:r w:rsidRPr="00423D51">
        <w:rPr>
          <w:rFonts w:eastAsia="Cambria"/>
          <w:sz w:val="12"/>
          <w:szCs w:val="10"/>
        </w:rPr>
        <w:t>zonally-averaged</w:t>
      </w:r>
      <w:proofErr w:type="gramEnd"/>
      <w:r w:rsidRPr="00423D51">
        <w:rPr>
          <w:rFonts w:eastAsia="Cambria"/>
          <w:sz w:val="12"/>
          <w:szCs w:val="10"/>
        </w:rPr>
        <w:t xml:space="preserve">, column-integrated mass-mixing ratio of the BC in Figure 12 for both the forced ensemble simulations (left panel) and the simulation with an initial 5 </w:t>
      </w:r>
      <w:proofErr w:type="spellStart"/>
      <w:r w:rsidRPr="00423D51">
        <w:rPr>
          <w:rFonts w:eastAsia="Cambria"/>
          <w:sz w:val="12"/>
          <w:szCs w:val="10"/>
        </w:rPr>
        <w:t>Tg</w:t>
      </w:r>
      <w:proofErr w:type="spellEnd"/>
      <w:r w:rsidRPr="00423D51">
        <w:rPr>
          <w:rFonts w:eastAsia="Cambria"/>
          <w:sz w:val="12"/>
          <w:szCs w:val="10"/>
        </w:rPr>
        <w:t xml:space="preserve"> BC emission in the upper troposphere (right panel). The spread in the globally averaged (near) surface temperature of the atmosphere, from the control (left panel) and forced (right panel) ensembles, is displayed in Figure 13. For each month, the plots show the largest variations (i.e., </w:t>
      </w:r>
      <w:proofErr w:type="gramStart"/>
      <w:r w:rsidRPr="00423D51">
        <w:rPr>
          <w:rFonts w:eastAsia="Cambria"/>
          <w:sz w:val="12"/>
          <w:szCs w:val="10"/>
        </w:rPr>
        <w:t>maximum</w:t>
      </w:r>
      <w:proofErr w:type="gramEnd"/>
      <w:r w:rsidRPr="00423D51">
        <w:rPr>
          <w:rFonts w:eastAsia="Cambria"/>
          <w:sz w:val="12"/>
          <w:szCs w:val="10"/>
        </w:rPr>
        <w:t xml:space="preserve"> and minimum values), within each ensemble of values obtained for that month, relative to the mean value of that month. The plot also shows </w:t>
      </w:r>
      <w:proofErr w:type="gramStart"/>
      <w:r w:rsidRPr="00423D51">
        <w:rPr>
          <w:rFonts w:eastAsia="Cambria"/>
          <w:sz w:val="12"/>
          <w:szCs w:val="10"/>
        </w:rPr>
        <w:t>yearly-averaged</w:t>
      </w:r>
      <w:proofErr w:type="gramEnd"/>
      <w:r w:rsidRPr="00423D51">
        <w:rPr>
          <w:rFonts w:eastAsia="Cambria"/>
          <w:sz w:val="12"/>
          <w:szCs w:val="10"/>
        </w:rPr>
        <w:t xml:space="preserve"> data (thinner lines). The spread is comparable in the control and forced ensembles, with average values calculated over the 33-years run length of 0.4-0.5 K. This spread is also </w:t>
      </w:r>
      <w:proofErr w:type="gramStart"/>
      <w:r w:rsidRPr="00423D51">
        <w:rPr>
          <w:rFonts w:eastAsia="Cambria"/>
          <w:sz w:val="12"/>
          <w:szCs w:val="10"/>
        </w:rPr>
        <w:t>similar to</w:t>
      </w:r>
      <w:proofErr w:type="gramEnd"/>
      <w:r w:rsidRPr="00423D51">
        <w:rPr>
          <w:rFonts w:eastAsia="Cambria"/>
          <w:sz w:val="12"/>
          <w:szCs w:val="10"/>
        </w:rPr>
        <w:t xml:space="preserve">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w:t>
      </w:r>
      <w:proofErr w:type="spellStart"/>
      <w:r w:rsidRPr="00423D51">
        <w:rPr>
          <w:rFonts w:eastAsia="Cambria"/>
          <w:sz w:val="12"/>
          <w:szCs w:val="10"/>
        </w:rPr>
        <w:t>IndiaPakistan</w:t>
      </w:r>
      <w:proofErr w:type="spellEnd"/>
      <w:r w:rsidRPr="00423D51">
        <w:rPr>
          <w:rFonts w:eastAsia="Cambria"/>
          <w:sz w:val="12"/>
          <w:szCs w:val="10"/>
        </w:rPr>
        <w:t xml:space="preserve"> region, the differences in ensemble mean values lie within the total standard deviations of the two ensembles. The results in Figure 14 can also be compared to the outcomes of other previous studies. In their experiment “UT 1 </w:t>
      </w:r>
      <w:proofErr w:type="spellStart"/>
      <w:r w:rsidRPr="00423D51">
        <w:rPr>
          <w:rFonts w:eastAsia="Cambria"/>
          <w:sz w:val="12"/>
          <w:szCs w:val="10"/>
        </w:rPr>
        <w:t>Tg</w:t>
      </w:r>
      <w:proofErr w:type="spellEnd"/>
      <w:r w:rsidRPr="00423D51">
        <w:rPr>
          <w:rFonts w:eastAsia="Cambria"/>
          <w:sz w:val="12"/>
          <w:szCs w:val="10"/>
        </w:rPr>
        <w:t xml:space="preserve">”, </w:t>
      </w:r>
      <w:proofErr w:type="spellStart"/>
      <w:r w:rsidRPr="00423D51">
        <w:rPr>
          <w:rFonts w:eastAsia="Cambria"/>
          <w:sz w:val="12"/>
          <w:szCs w:val="10"/>
        </w:rPr>
        <w:t>Robock</w:t>
      </w:r>
      <w:proofErr w:type="spellEnd"/>
      <w:r w:rsidRPr="00423D51">
        <w:rPr>
          <w:rFonts w:eastAsia="Cambria"/>
          <w:sz w:val="12"/>
          <w:szCs w:val="10"/>
        </w:rPr>
        <w:t xml:space="preserve"> et al. (2007a) found that, when only 1 </w:t>
      </w:r>
      <w:proofErr w:type="spellStart"/>
      <w:r w:rsidRPr="00423D51">
        <w:rPr>
          <w:rFonts w:eastAsia="Cambria"/>
          <w:sz w:val="12"/>
          <w:szCs w:val="10"/>
        </w:rPr>
        <w:t>Tg</w:t>
      </w:r>
      <w:proofErr w:type="spellEnd"/>
      <w:r w:rsidRPr="00423D51">
        <w:rPr>
          <w:rFonts w:eastAsia="Cambria"/>
          <w:sz w:val="12"/>
          <w:szCs w:val="10"/>
        </w:rPr>
        <w:t xml:space="preserve"> of soot © 2018 American Geophysical Union. All rights reserved. remains in the atmosphere after the initial rainout, temperature and precipitation anomalies are about 20% of those obtained from their standard 5 </w:t>
      </w:r>
      <w:proofErr w:type="spellStart"/>
      <w:r w:rsidRPr="00423D51">
        <w:rPr>
          <w:rFonts w:eastAsia="Cambria"/>
          <w:sz w:val="12"/>
          <w:szCs w:val="10"/>
        </w:rPr>
        <w:t>Tg</w:t>
      </w:r>
      <w:proofErr w:type="spellEnd"/>
      <w:r w:rsidRPr="00423D51">
        <w:rPr>
          <w:rFonts w:eastAsia="Cambria"/>
          <w:sz w:val="12"/>
          <w:szCs w:val="10"/>
        </w:rPr>
        <w:t xml:space="preserve"> BC emission case. Therefore, the largest differences they observed, during the first few years after the exchange, were about - 0.3 K and -0.06 mm/day, respectively, comparable to the anomalies in the top and bottom panels of Figure 14. Their standard 5 </w:t>
      </w:r>
      <w:proofErr w:type="spellStart"/>
      <w:r w:rsidRPr="00423D51">
        <w:rPr>
          <w:rFonts w:eastAsia="Cambria"/>
          <w:sz w:val="12"/>
          <w:szCs w:val="10"/>
        </w:rPr>
        <w:t>Tg</w:t>
      </w:r>
      <w:proofErr w:type="spellEnd"/>
      <w:r w:rsidRPr="00423D51">
        <w:rPr>
          <w:rFonts w:eastAsia="Cambria"/>
          <w:sz w:val="12"/>
          <w:szCs w:val="10"/>
        </w:rPr>
        <w:t xml:space="preserve"> emission case resulted in a solar radiation flux anomaly at surface of -12 W/m2 after the second year (see their Figure 3), between 5 and 6 time as large as the corresponding anomalies from our ensembles shown in the middle panel. In their experiment “Exp1”, </w:t>
      </w:r>
      <w:proofErr w:type="spellStart"/>
      <w:r w:rsidRPr="00423D51">
        <w:rPr>
          <w:rFonts w:eastAsia="Cambria"/>
          <w:sz w:val="12"/>
          <w:szCs w:val="10"/>
        </w:rPr>
        <w:t>Stenke</w:t>
      </w:r>
      <w:proofErr w:type="spellEnd"/>
      <w:r w:rsidRPr="00423D51">
        <w:rPr>
          <w:rFonts w:eastAsia="Cambria"/>
          <w:sz w:val="12"/>
          <w:szCs w:val="10"/>
        </w:rPr>
        <w:t xml:space="preserve"> et al. (2013) reported global mean surface temperature anomalies not exceeding about 0.3 K in magnitude and precipitation anomalies hovering around -0.07 mm/day during the first few years, again consistent with the results of Figure 14. In a recent study, </w:t>
      </w:r>
      <w:proofErr w:type="spellStart"/>
      <w:r w:rsidRPr="00423D51">
        <w:rPr>
          <w:rFonts w:eastAsia="Cambria"/>
          <w:sz w:val="12"/>
          <w:szCs w:val="10"/>
        </w:rPr>
        <w:t>Pausata</w:t>
      </w:r>
      <w:proofErr w:type="spellEnd"/>
      <w:r w:rsidRPr="00423D51">
        <w:rPr>
          <w:rFonts w:eastAsia="Cambria"/>
          <w:sz w:val="12"/>
          <w:szCs w:val="10"/>
        </w:rPr>
        <w:t xml:space="preserve"> et al. (2016) considered the effects of an admixture of BC and organic carbon aerosols, both of which would be emitted in the atmosphere in the aftermath of a nuclear exchange. </w:t>
      </w:r>
      <w:proofErr w:type="gramStart"/>
      <w:r w:rsidRPr="00423D51">
        <w:rPr>
          <w:rFonts w:eastAsia="Cambria"/>
          <w:sz w:val="12"/>
          <w:szCs w:val="10"/>
        </w:rPr>
        <w:t>In particular, they</w:t>
      </w:r>
      <w:proofErr w:type="gramEnd"/>
      <w:r w:rsidRPr="00423D51">
        <w:rPr>
          <w:rFonts w:eastAsia="Cambria"/>
          <w:sz w:val="12"/>
          <w:szCs w:val="10"/>
        </w:rPr>
        <w:t xml:space="preserve">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132EB0">
        <w:rPr>
          <w:rFonts w:eastAsia="Cambria"/>
          <w:u w:val="single"/>
        </w:rPr>
        <w:t>This</w:t>
      </w:r>
      <w:r w:rsidRPr="00423D51">
        <w:rPr>
          <w:rFonts w:eastAsia="Cambria"/>
          <w:sz w:val="12"/>
          <w:szCs w:val="16"/>
        </w:rPr>
        <w:t xml:space="preserve"> overall agreement </w:t>
      </w:r>
      <w:r w:rsidRPr="00132EB0">
        <w:rPr>
          <w:rFonts w:eastAsia="Cambria"/>
          <w:u w:val="single"/>
        </w:rPr>
        <w:t xml:space="preserve">suggests that the </w:t>
      </w:r>
      <w:r w:rsidRPr="00132EB0">
        <w:rPr>
          <w:rFonts w:eastAsia="Cambria"/>
          <w:b/>
          <w:bCs/>
          <w:u w:val="single"/>
        </w:rPr>
        <w:t>inclusion of organic carbon aerosols, and</w:t>
      </w:r>
      <w:r w:rsidRPr="00132EB0">
        <w:rPr>
          <w:rFonts w:eastAsia="Cambria"/>
          <w:u w:val="single"/>
        </w:rPr>
        <w:t xml:space="preserve"> ensuing </w:t>
      </w:r>
      <w:r w:rsidRPr="00132EB0">
        <w:rPr>
          <w:rFonts w:eastAsia="Cambria"/>
          <w:b/>
          <w:bCs/>
          <w:u w:val="single"/>
        </w:rPr>
        <w:t>coagulation</w:t>
      </w:r>
      <w:r w:rsidRPr="00132EB0">
        <w:rPr>
          <w:rFonts w:eastAsia="Cambria"/>
          <w:u w:val="single"/>
        </w:rPr>
        <w:t xml:space="preserve"> with BC, </w:t>
      </w:r>
      <w:r w:rsidRPr="00132EB0">
        <w:rPr>
          <w:rFonts w:eastAsia="Cambria"/>
          <w:b/>
          <w:bCs/>
          <w:u w:val="single"/>
        </w:rPr>
        <w:t>should not dramatically alter the climatic effects</w:t>
      </w:r>
      <w:r w:rsidRPr="00132EB0">
        <w:rPr>
          <w:rFonts w:eastAsia="Cambria"/>
          <w:u w:val="single"/>
        </w:rPr>
        <w:t xml:space="preserve"> resulting from our forced ensemble simulations. Moreover, </w:t>
      </w:r>
      <w:r w:rsidRPr="00A01726">
        <w:rPr>
          <w:rFonts w:eastAsia="Cambria"/>
          <w:highlight w:val="green"/>
          <w:u w:val="single"/>
        </w:rPr>
        <w:t xml:space="preserve">aerosol growth </w:t>
      </w:r>
      <w:r w:rsidRPr="00132EB0">
        <w:rPr>
          <w:rFonts w:eastAsia="Cambria"/>
          <w:u w:val="single"/>
        </w:rPr>
        <w:t xml:space="preserve">would likely </w:t>
      </w:r>
      <w:r w:rsidRPr="00A01726">
        <w:rPr>
          <w:rFonts w:eastAsia="Cambria"/>
          <w:b/>
          <w:bCs/>
          <w:highlight w:val="green"/>
          <w:u w:val="single"/>
        </w:rPr>
        <w:t>shorten</w:t>
      </w:r>
      <w:r w:rsidRPr="00132EB0">
        <w:rPr>
          <w:rFonts w:eastAsia="Cambria"/>
          <w:b/>
          <w:bCs/>
          <w:u w:val="single"/>
        </w:rPr>
        <w:t xml:space="preserve"> the residence time of the </w:t>
      </w:r>
      <w:r w:rsidRPr="00A01726">
        <w:rPr>
          <w:rFonts w:eastAsia="Cambria"/>
          <w:b/>
          <w:bCs/>
          <w:highlight w:val="green"/>
          <w:u w:val="single"/>
        </w:rPr>
        <w:t xml:space="preserve">BC particulate </w:t>
      </w:r>
      <w:r w:rsidRPr="00132EB0">
        <w:rPr>
          <w:rFonts w:eastAsia="Cambria"/>
          <w:b/>
          <w:bCs/>
          <w:u w:val="single"/>
        </w:rPr>
        <w:t>in the atmosphere</w:t>
      </w:r>
      <w:r w:rsidRPr="00423D51">
        <w:rPr>
          <w:rFonts w:eastAsia="Cambria"/>
          <w:sz w:val="12"/>
          <w:szCs w:val="16"/>
        </w:rPr>
        <w:t xml:space="preserve"> (</w:t>
      </w:r>
      <w:proofErr w:type="spellStart"/>
      <w:r w:rsidRPr="00423D51">
        <w:rPr>
          <w:rFonts w:eastAsia="Cambria"/>
          <w:sz w:val="12"/>
          <w:szCs w:val="16"/>
        </w:rPr>
        <w:t>Pausata</w:t>
      </w:r>
      <w:proofErr w:type="spellEnd"/>
      <w:r w:rsidRPr="00423D51">
        <w:rPr>
          <w:rFonts w:eastAsia="Cambria"/>
          <w:sz w:val="12"/>
          <w:szCs w:val="16"/>
        </w:rPr>
        <w:t xml:space="preserve"> et al., 2016), possibly </w:t>
      </w:r>
      <w:r w:rsidRPr="00A01726">
        <w:rPr>
          <w:rFonts w:eastAsia="Cambria"/>
          <w:b/>
          <w:bCs/>
          <w:highlight w:val="green"/>
          <w:u w:val="single"/>
        </w:rPr>
        <w:t>reducing</w:t>
      </w:r>
      <w:r w:rsidRPr="00132EB0">
        <w:rPr>
          <w:rFonts w:eastAsia="Cambria"/>
          <w:b/>
          <w:bCs/>
          <w:u w:val="single"/>
        </w:rPr>
        <w:t xml:space="preserve"> the </w:t>
      </w:r>
      <w:r w:rsidRPr="00A01726">
        <w:rPr>
          <w:rFonts w:eastAsia="Cambria"/>
          <w:b/>
          <w:bCs/>
          <w:highlight w:val="green"/>
          <w:u w:val="single"/>
        </w:rPr>
        <w:t>duration</w:t>
      </w:r>
      <w:r w:rsidRPr="00132EB0">
        <w:rPr>
          <w:rFonts w:eastAsia="Cambria"/>
          <w:b/>
          <w:bCs/>
          <w:u w:val="single"/>
        </w:rPr>
        <w:t xml:space="preserve"> of these effects.</w:t>
      </w:r>
    </w:p>
    <w:p w14:paraId="67E8B447" w14:textId="77777777" w:rsidR="00154034" w:rsidRPr="00132EB0" w:rsidRDefault="00154034" w:rsidP="00154034">
      <w:pPr>
        <w:rPr>
          <w:rFonts w:eastAsia="Cambria"/>
          <w:b/>
          <w:bCs/>
          <w:u w:val="single"/>
        </w:rPr>
      </w:pPr>
    </w:p>
    <w:p w14:paraId="65590811" w14:textId="77777777" w:rsidR="00154034" w:rsidRDefault="00154034" w:rsidP="00154034">
      <w:pPr>
        <w:pStyle w:val="Heading4"/>
      </w:pPr>
      <w:r>
        <w:t xml:space="preserve">Volcano activities </w:t>
      </w:r>
      <w:r w:rsidRPr="00423D51">
        <w:rPr>
          <w:u w:val="single"/>
        </w:rPr>
        <w:t>prove</w:t>
      </w:r>
      <w:r>
        <w:t>.</w:t>
      </w:r>
    </w:p>
    <w:p w14:paraId="2397732E" w14:textId="77777777" w:rsidR="00154034" w:rsidRPr="00132EB0" w:rsidRDefault="00154034" w:rsidP="00154034">
      <w:r w:rsidRPr="00132EB0">
        <w:rPr>
          <w:rStyle w:val="Style13ptBold"/>
        </w:rPr>
        <w:t>Reisner et al. 18</w:t>
      </w:r>
      <w:r w:rsidRPr="00132EB0">
        <w:t xml:space="preserve"> [Jon, </w:t>
      </w:r>
      <w:r>
        <w:t>A</w:t>
      </w:r>
      <w:r w:rsidRPr="00132EB0">
        <w:t xml:space="preserve">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w:t>
      </w:r>
      <w:proofErr w:type="spellStart"/>
      <w:r w:rsidRPr="00132EB0">
        <w:t>Eunmo</w:t>
      </w:r>
      <w:proofErr w:type="spellEnd"/>
      <w:r w:rsidRPr="00132EB0">
        <w:t xml:space="preserve">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w:t>
      </w:r>
      <w:proofErr w:type="spellStart"/>
      <w:r w:rsidRPr="00132EB0">
        <w:t>HiLAT</w:t>
      </w:r>
      <w:proofErr w:type="spellEnd"/>
      <w:r w:rsidRPr="00132EB0">
        <w:t xml:space="preserve"> project; Elizabeth </w:t>
      </w:r>
      <w:proofErr w:type="spellStart"/>
      <w:r w:rsidRPr="00132EB0">
        <w:t>Hunke</w:t>
      </w:r>
      <w:proofErr w:type="spellEnd"/>
      <w:r w:rsidRPr="00132EB0">
        <w:t xml:space="preserve">, Lead developer for the Los Alamos Sea Ice Model, Deputy Group Leader of the T-3 Fluid Dynamics and Solid Mechanics Group at LANL;  Darin Comeau, Scientist at the CCS-2 COSIM program, specializes in high dimensional data </w:t>
      </w:r>
      <w:r w:rsidRPr="00132EB0">
        <w:lastRenderedPageBreak/>
        <w:t>analysis, statistical and predictive modeling, and uncertainty quantification, with particular applications to climate science; Randall Bos is a research scientist at LANL specializing in urban EMP simulations; James Cooley is a Group Leader within CCS-2. 3/16/</w:t>
      </w:r>
      <w:r>
        <w:t>18</w:t>
      </w:r>
      <w:r w:rsidRPr="00132EB0">
        <w:t xml:space="preserve"> “Climate Impact of a Regional Nuclear Weapons Exchange: An Improved Assessment Based </w:t>
      </w:r>
      <w:proofErr w:type="gramStart"/>
      <w:r w:rsidRPr="00132EB0">
        <w:t>On</w:t>
      </w:r>
      <w:proofErr w:type="gramEnd"/>
      <w:r w:rsidRPr="00132EB0">
        <w:t xml:space="preserve"> Detailed Source Calculations.” Journal of Geophysical Research: Atmospheres, vol. 123, no. 5] </w:t>
      </w:r>
      <w:r>
        <w:t>Recut Justin</w:t>
      </w:r>
    </w:p>
    <w:p w14:paraId="042A80FC" w14:textId="77777777" w:rsidR="00154034" w:rsidRDefault="00154034" w:rsidP="00154034">
      <w:pPr>
        <w:rPr>
          <w:u w:val="single"/>
        </w:rPr>
      </w:pPr>
      <w:r w:rsidRPr="008A0B30">
        <w:rPr>
          <w:u w:val="single"/>
        </w:rPr>
        <w:t>To quantitatively account for</w:t>
      </w:r>
      <w:r w:rsidRPr="00423D51">
        <w:rPr>
          <w:sz w:val="12"/>
          <w:szCs w:val="16"/>
        </w:rPr>
        <w:t xml:space="preserve"> natural and forced </w:t>
      </w:r>
      <w:r w:rsidRPr="008A0B30">
        <w:rPr>
          <w:u w:val="single"/>
        </w:rPr>
        <w:t>variability in the climate system, we created</w:t>
      </w:r>
      <w:r>
        <w:rPr>
          <w:u w:val="single"/>
        </w:rPr>
        <w:t xml:space="preserve"> </w:t>
      </w:r>
      <w:r w:rsidRPr="008A0B30">
        <w:rPr>
          <w:u w:val="single"/>
        </w:rPr>
        <w:t>two ensembles</w:t>
      </w:r>
      <w:r w:rsidRPr="00423D51">
        <w:rPr>
          <w:sz w:val="12"/>
          <w:szCs w:val="16"/>
        </w:rPr>
        <w:t xml:space="preserve">, one for the natural, unforced system and a second ensemble using a range of realistic vertical profiles for the BC aerosol forcing, consistent with our detailed fire simulation. The control ensemble was generated using small atmospheric temperature perturbations (Kay et al., 2015). Notably, the overall spread of anomalies in both ensembles is very similar. </w:t>
      </w:r>
      <w:r w:rsidRPr="008A0B30">
        <w:rPr>
          <w:u w:val="single"/>
        </w:rPr>
        <w:t>These ensembles were then used to create “super ensembles” using a</w:t>
      </w:r>
      <w:r>
        <w:rPr>
          <w:u w:val="single"/>
        </w:rPr>
        <w:t xml:space="preserve"> </w:t>
      </w:r>
      <w:r w:rsidRPr="008A0B30">
        <w:rPr>
          <w:u w:val="single"/>
        </w:rPr>
        <w:t>statistical emulator, which allows a robust statistical comparison of our simulated results with</w:t>
      </w:r>
      <w:r>
        <w:rPr>
          <w:u w:val="single"/>
        </w:rPr>
        <w:t xml:space="preserve"> </w:t>
      </w:r>
      <w:r w:rsidRPr="008A0B30">
        <w:rPr>
          <w:u w:val="single"/>
        </w:rPr>
        <w:t>and without the carbon forcing.</w:t>
      </w:r>
      <w:r>
        <w:rPr>
          <w:u w:val="single"/>
        </w:rPr>
        <w:t xml:space="preserve"> </w:t>
      </w:r>
      <w:r w:rsidRPr="008A0B30">
        <w:rPr>
          <w:u w:val="single"/>
        </w:rPr>
        <w:t xml:space="preserve">Our </w:t>
      </w:r>
      <w:r w:rsidRPr="00423D51">
        <w:rPr>
          <w:sz w:val="12"/>
          <w:szCs w:val="16"/>
        </w:rPr>
        <w:t xml:space="preserve">primary </w:t>
      </w:r>
      <w:r w:rsidRPr="002C0520">
        <w:rPr>
          <w:u w:val="single"/>
        </w:rPr>
        <w:t>result</w:t>
      </w:r>
      <w:r w:rsidRPr="008A0B30">
        <w:rPr>
          <w:u w:val="single"/>
        </w:rPr>
        <w:t xml:space="preserve"> is </w:t>
      </w:r>
      <w:r w:rsidRPr="00423D51">
        <w:rPr>
          <w:sz w:val="12"/>
          <w:szCs w:val="16"/>
        </w:rPr>
        <w:t xml:space="preserve">the </w:t>
      </w:r>
      <w:r w:rsidRPr="008A0B30">
        <w:rPr>
          <w:b/>
          <w:bCs/>
          <w:u w:val="single"/>
        </w:rPr>
        <w:t>decreased impact on global climate indices</w:t>
      </w:r>
      <w:r w:rsidRPr="008A0B30">
        <w:rPr>
          <w:u w:val="single"/>
        </w:rPr>
        <w:t xml:space="preserve">, such as </w:t>
      </w:r>
      <w:r w:rsidRPr="00423D51">
        <w:rPr>
          <w:sz w:val="12"/>
          <w:szCs w:val="16"/>
        </w:rPr>
        <w:t xml:space="preserve">global average </w:t>
      </w:r>
      <w:r w:rsidRPr="008A0B30">
        <w:rPr>
          <w:u w:val="single"/>
        </w:rPr>
        <w:t>surface temperature and precipitation</w:t>
      </w:r>
      <w:r w:rsidRPr="00423D51">
        <w:rPr>
          <w:sz w:val="12"/>
          <w:szCs w:val="16"/>
        </w:rPr>
        <w:t xml:space="preserve">, relative to standard scenarios considered in previous work (e.g., </w:t>
      </w:r>
      <w:proofErr w:type="spellStart"/>
      <w:r w:rsidRPr="00423D51">
        <w:rPr>
          <w:sz w:val="12"/>
          <w:szCs w:val="16"/>
        </w:rPr>
        <w:t>Robock</w:t>
      </w:r>
      <w:proofErr w:type="spellEnd"/>
      <w:r w:rsidRPr="00423D51">
        <w:rPr>
          <w:sz w:val="12"/>
          <w:szCs w:val="16"/>
        </w:rPr>
        <w:t xml:space="preserve"> et al., 2007a; </w:t>
      </w:r>
      <w:proofErr w:type="spellStart"/>
      <w:r w:rsidRPr="00423D51">
        <w:rPr>
          <w:sz w:val="12"/>
          <w:szCs w:val="16"/>
        </w:rPr>
        <w:t>Stenke</w:t>
      </w:r>
      <w:proofErr w:type="spellEnd"/>
      <w:r w:rsidRPr="00423D51">
        <w:rPr>
          <w:sz w:val="12"/>
          <w:szCs w:val="16"/>
        </w:rPr>
        <w:t xml:space="preserve"> et al., 2013; Mills et al., 2014; </w:t>
      </w:r>
      <w:proofErr w:type="spellStart"/>
      <w:r w:rsidRPr="00423D51">
        <w:rPr>
          <w:sz w:val="12"/>
          <w:szCs w:val="16"/>
        </w:rPr>
        <w:t>Pausata</w:t>
      </w:r>
      <w:proofErr w:type="spellEnd"/>
      <w:r w:rsidRPr="00423D51">
        <w:rPr>
          <w:sz w:val="12"/>
          <w:szCs w:val="16"/>
        </w:rPr>
        <w:t xml:space="preserve"> et al., 2016). </w:t>
      </w:r>
      <w:r w:rsidRPr="008A0B30">
        <w:rPr>
          <w:u w:val="single"/>
        </w:rPr>
        <w:t xml:space="preserve">With our finding of </w:t>
      </w:r>
      <w:r w:rsidRPr="008A0B30">
        <w:rPr>
          <w:b/>
          <w:bCs/>
          <w:u w:val="single"/>
        </w:rPr>
        <w:t>substantially less BC aerosol being lofted to stratospheric heights</w:t>
      </w:r>
      <w:r w:rsidRPr="008A0B30">
        <w:rPr>
          <w:u w:val="single"/>
        </w:rPr>
        <w:t xml:space="preserve"> </w:t>
      </w:r>
      <w:r w:rsidRPr="00423D51">
        <w:rPr>
          <w:sz w:val="12"/>
          <w:szCs w:val="16"/>
        </w:rPr>
        <w:t xml:space="preserve">(e.g., over a factor of four less than in most of the scenarios considered by previous studies), </w:t>
      </w:r>
      <w:r w:rsidRPr="008A0B30">
        <w:rPr>
          <w:u w:val="single"/>
        </w:rPr>
        <w:t>these</w:t>
      </w:r>
      <w:r w:rsidRPr="00423D51">
        <w:rPr>
          <w:sz w:val="12"/>
          <w:szCs w:val="16"/>
        </w:rPr>
        <w:t xml:space="preserve"> globally averaged </w:t>
      </w:r>
      <w:r w:rsidRPr="002C0520">
        <w:rPr>
          <w:u w:val="single"/>
        </w:rPr>
        <w:t>anomalies drop to</w:t>
      </w:r>
      <w:r w:rsidRPr="008A0B30">
        <w:rPr>
          <w:u w:val="single"/>
        </w:rPr>
        <w:t xml:space="preserve"> </w:t>
      </w:r>
      <w:r w:rsidRPr="008A0B30">
        <w:rPr>
          <w:b/>
          <w:bCs/>
          <w:u w:val="single"/>
        </w:rPr>
        <w:t xml:space="preserve">statistically insignificant levels </w:t>
      </w:r>
      <w:r w:rsidRPr="008A0B30">
        <w:rPr>
          <w:u w:val="single"/>
        </w:rPr>
        <w:t>after the first several</w:t>
      </w:r>
      <w:r>
        <w:rPr>
          <w:u w:val="single"/>
        </w:rPr>
        <w:t xml:space="preserve"> </w:t>
      </w:r>
      <w:r w:rsidRPr="008A0B30">
        <w:rPr>
          <w:u w:val="single"/>
        </w:rPr>
        <w:t>years</w:t>
      </w:r>
      <w:r w:rsidRPr="00423D51">
        <w:rPr>
          <w:sz w:val="12"/>
          <w:szCs w:val="16"/>
        </w:rPr>
        <w:t xml:space="preserve"> (Figures 14 and 16). </w:t>
      </w:r>
      <w:r w:rsidRPr="008A0B30">
        <w:rPr>
          <w:u w:val="single"/>
        </w:rPr>
        <w:t xml:space="preserve">Our results are </w:t>
      </w:r>
      <w:r w:rsidRPr="00423D51">
        <w:rPr>
          <w:sz w:val="12"/>
          <w:szCs w:val="16"/>
        </w:rPr>
        <w:t xml:space="preserve">generally </w:t>
      </w:r>
      <w:r w:rsidRPr="008A0B30">
        <w:rPr>
          <w:u w:val="single"/>
        </w:rPr>
        <w:t xml:space="preserve">comparable to </w:t>
      </w:r>
      <w:r w:rsidRPr="00423D51">
        <w:rPr>
          <w:sz w:val="12"/>
          <w:szCs w:val="16"/>
        </w:rPr>
        <w:t xml:space="preserve">those predicted by </w:t>
      </w:r>
      <w:r w:rsidRPr="008A0B30">
        <w:rPr>
          <w:u w:val="single"/>
        </w:rPr>
        <w:t>other</w:t>
      </w:r>
      <w:r w:rsidRPr="00423D51">
        <w:rPr>
          <w:sz w:val="12"/>
          <w:szCs w:val="16"/>
        </w:rPr>
        <w:t xml:space="preserve"> </w:t>
      </w:r>
      <w:r w:rsidRPr="008A0B30">
        <w:rPr>
          <w:u w:val="single"/>
        </w:rPr>
        <w:t xml:space="preserve">studies </w:t>
      </w:r>
      <w:r w:rsidRPr="00423D51">
        <w:rPr>
          <w:sz w:val="12"/>
          <w:szCs w:val="16"/>
        </w:rPr>
        <w:t xml:space="preserve">that considered exchange scenarios </w:t>
      </w:r>
      <w:r w:rsidRPr="008A0B30">
        <w:rPr>
          <w:u w:val="single"/>
        </w:rPr>
        <w:t xml:space="preserve">in which only </w:t>
      </w:r>
      <w:r w:rsidRPr="00423D51">
        <w:rPr>
          <w:sz w:val="12"/>
          <w:szCs w:val="16"/>
        </w:rPr>
        <w:t xml:space="preserve">about </w:t>
      </w:r>
      <w:r w:rsidRPr="008A0B30">
        <w:rPr>
          <w:u w:val="single"/>
        </w:rPr>
        <w:t xml:space="preserve">1 </w:t>
      </w:r>
      <w:proofErr w:type="spellStart"/>
      <w:r w:rsidRPr="008A0B30">
        <w:rPr>
          <w:u w:val="single"/>
        </w:rPr>
        <w:t>Tg</w:t>
      </w:r>
      <w:proofErr w:type="spellEnd"/>
      <w:r w:rsidRPr="008A0B30">
        <w:rPr>
          <w:u w:val="single"/>
        </w:rPr>
        <w:t xml:space="preserve"> of soot is emitted in the</w:t>
      </w:r>
      <w:r>
        <w:rPr>
          <w:u w:val="single"/>
        </w:rPr>
        <w:t xml:space="preserve"> </w:t>
      </w:r>
      <w:r w:rsidRPr="008A0B30">
        <w:rPr>
          <w:u w:val="single"/>
        </w:rPr>
        <w:t xml:space="preserve">upper troposphere </w:t>
      </w:r>
      <w:r w:rsidRPr="00423D51">
        <w:rPr>
          <w:sz w:val="12"/>
          <w:szCs w:val="16"/>
        </w:rPr>
        <w:t>(</w:t>
      </w:r>
      <w:proofErr w:type="spellStart"/>
      <w:r w:rsidRPr="00423D51">
        <w:rPr>
          <w:sz w:val="12"/>
          <w:szCs w:val="16"/>
        </w:rPr>
        <w:t>Robock</w:t>
      </w:r>
      <w:proofErr w:type="spellEnd"/>
      <w:r w:rsidRPr="00423D51">
        <w:rPr>
          <w:sz w:val="12"/>
          <w:szCs w:val="16"/>
        </w:rPr>
        <w:t xml:space="preserve"> et al., 2007a; Mills et al., 2008; </w:t>
      </w:r>
      <w:proofErr w:type="spellStart"/>
      <w:r w:rsidRPr="00423D51">
        <w:rPr>
          <w:sz w:val="12"/>
          <w:szCs w:val="16"/>
        </w:rPr>
        <w:t>Stenke</w:t>
      </w:r>
      <w:proofErr w:type="spellEnd"/>
      <w:r w:rsidRPr="00423D51">
        <w:rPr>
          <w:sz w:val="12"/>
          <w:szCs w:val="16"/>
        </w:rPr>
        <w:t xml:space="preserve"> et al., 2013). There are more subtle suggestions of regional effects, notably in the extent of the region over which sea surface temperature differences between ensembles remain significant in the final years of simulation (Figure 17). Further work is required to adequately analyze these and other potential regional effects. </w:t>
      </w:r>
      <w:r w:rsidRPr="002C0520">
        <w:rPr>
          <w:u w:val="single"/>
        </w:rPr>
        <w:t xml:space="preserve">Historical </w:t>
      </w:r>
      <w:r w:rsidRPr="00A01726">
        <w:rPr>
          <w:highlight w:val="green"/>
          <w:u w:val="single"/>
        </w:rPr>
        <w:t>analysis of</w:t>
      </w:r>
      <w:r w:rsidRPr="008A0B30">
        <w:rPr>
          <w:u w:val="single"/>
        </w:rPr>
        <w:t xml:space="preserve"> several </w:t>
      </w:r>
      <w:r w:rsidRPr="000D21CE">
        <w:rPr>
          <w:u w:val="single"/>
        </w:rPr>
        <w:t xml:space="preserve">large </w:t>
      </w:r>
      <w:r w:rsidRPr="00A01726">
        <w:rPr>
          <w:highlight w:val="green"/>
          <w:u w:val="single"/>
        </w:rPr>
        <w:t>volcanic eruptions</w:t>
      </w:r>
      <w:r w:rsidRPr="008A0B30">
        <w:rPr>
          <w:u w:val="single"/>
        </w:rPr>
        <w:t xml:space="preserve"> and </w:t>
      </w:r>
      <w:r w:rsidRPr="00423D51">
        <w:rPr>
          <w:sz w:val="12"/>
          <w:szCs w:val="16"/>
        </w:rPr>
        <w:t xml:space="preserve">a </w:t>
      </w:r>
      <w:r w:rsidRPr="008A0B30">
        <w:rPr>
          <w:u w:val="single"/>
        </w:rPr>
        <w:t xml:space="preserve">recent </w:t>
      </w:r>
      <w:r w:rsidRPr="00423D51">
        <w:rPr>
          <w:sz w:val="12"/>
          <w:szCs w:val="16"/>
        </w:rPr>
        <w:t xml:space="preserve">large </w:t>
      </w:r>
      <w:r w:rsidRPr="008A0B30">
        <w:rPr>
          <w:u w:val="single"/>
        </w:rPr>
        <w:t xml:space="preserve">fire also </w:t>
      </w:r>
      <w:r w:rsidRPr="00A01726">
        <w:rPr>
          <w:highlight w:val="green"/>
          <w:u w:val="single"/>
        </w:rPr>
        <w:t>supports this</w:t>
      </w:r>
      <w:r>
        <w:rPr>
          <w:u w:val="single"/>
        </w:rPr>
        <w:t xml:space="preserve"> </w:t>
      </w:r>
      <w:r w:rsidRPr="008A0B30">
        <w:rPr>
          <w:u w:val="single"/>
        </w:rPr>
        <w:t>result. For example,</w:t>
      </w:r>
      <w:r w:rsidRPr="00423D51">
        <w:rPr>
          <w:sz w:val="12"/>
          <w:szCs w:val="16"/>
        </w:rPr>
        <w:t xml:space="preserve"> </w:t>
      </w:r>
      <w:proofErr w:type="spellStart"/>
      <w:r w:rsidRPr="00423D51">
        <w:rPr>
          <w:sz w:val="12"/>
          <w:szCs w:val="16"/>
        </w:rPr>
        <w:t>Timmreck</w:t>
      </w:r>
      <w:proofErr w:type="spellEnd"/>
      <w:r w:rsidRPr="00423D51">
        <w:rPr>
          <w:sz w:val="12"/>
          <w:szCs w:val="16"/>
        </w:rPr>
        <w:t xml:space="preserve"> et al. (2010) claim that </w:t>
      </w:r>
      <w:r w:rsidRPr="008A0B30">
        <w:rPr>
          <w:u w:val="single"/>
        </w:rPr>
        <w:t xml:space="preserve">nonlinear </w:t>
      </w:r>
      <w:r w:rsidRPr="00A01726">
        <w:rPr>
          <w:highlight w:val="green"/>
          <w:u w:val="single"/>
        </w:rPr>
        <w:t>aerosol effects</w:t>
      </w:r>
      <w:r w:rsidRPr="008A0B30">
        <w:rPr>
          <w:u w:val="single"/>
        </w:rPr>
        <w:t xml:space="preserve"> of the Toba</w:t>
      </w:r>
      <w:r>
        <w:rPr>
          <w:u w:val="single"/>
        </w:rPr>
        <w:t xml:space="preserve"> </w:t>
      </w:r>
      <w:r w:rsidRPr="008A0B30">
        <w:rPr>
          <w:u w:val="single"/>
        </w:rPr>
        <w:t xml:space="preserve">Tuff eruption </w:t>
      </w:r>
      <w:r w:rsidRPr="00423D51">
        <w:rPr>
          <w:sz w:val="12"/>
          <w:szCs w:val="16"/>
        </w:rPr>
        <w:t xml:space="preserve">74,000 years ago </w:t>
      </w:r>
      <w:r w:rsidRPr="008A0B30">
        <w:rPr>
          <w:u w:val="single"/>
        </w:rPr>
        <w:t xml:space="preserve">helped </w:t>
      </w:r>
      <w:r w:rsidRPr="00A01726">
        <w:rPr>
          <w:b/>
          <w:bCs/>
          <w:highlight w:val="green"/>
          <w:u w:val="single"/>
        </w:rPr>
        <w:t>limit</w:t>
      </w:r>
      <w:r w:rsidRPr="008A0B30">
        <w:rPr>
          <w:b/>
          <w:bCs/>
          <w:u w:val="single"/>
        </w:rPr>
        <w:t xml:space="preserve"> significant global </w:t>
      </w:r>
      <w:r w:rsidRPr="00A01726">
        <w:rPr>
          <w:b/>
          <w:bCs/>
          <w:highlight w:val="green"/>
          <w:u w:val="single"/>
        </w:rPr>
        <w:t>cooling</w:t>
      </w:r>
      <w:r w:rsidRPr="008A0B30">
        <w:rPr>
          <w:u w:val="single"/>
        </w:rPr>
        <w:t xml:space="preserve"> impacts </w:t>
      </w:r>
      <w:r w:rsidRPr="00A01726">
        <w:rPr>
          <w:highlight w:val="green"/>
          <w:u w:val="single"/>
        </w:rPr>
        <w:t xml:space="preserve">to a </w:t>
      </w:r>
      <w:r w:rsidRPr="00A01726">
        <w:rPr>
          <w:b/>
          <w:bCs/>
          <w:highlight w:val="green"/>
          <w:u w:val="single"/>
        </w:rPr>
        <w:t>two-year</w:t>
      </w:r>
      <w:r w:rsidRPr="0086005C">
        <w:rPr>
          <w:b/>
          <w:bCs/>
          <w:u w:val="single"/>
        </w:rPr>
        <w:t xml:space="preserve"> </w:t>
      </w:r>
      <w:proofErr w:type="gramStart"/>
      <w:r w:rsidRPr="0086005C">
        <w:rPr>
          <w:b/>
          <w:bCs/>
          <w:u w:val="single"/>
        </w:rPr>
        <w:t xml:space="preserve">time </w:t>
      </w:r>
      <w:r w:rsidRPr="00A01726">
        <w:rPr>
          <w:b/>
          <w:bCs/>
          <w:highlight w:val="green"/>
          <w:u w:val="single"/>
        </w:rPr>
        <w:t>period</w:t>
      </w:r>
      <w:proofErr w:type="gramEnd"/>
      <w:r w:rsidRPr="008A0B30">
        <w:rPr>
          <w:u w:val="single"/>
        </w:rPr>
        <w:t xml:space="preserve"> and that any cooling beyond this time period could be due to other effects</w:t>
      </w:r>
      <w:r w:rsidRPr="00423D51">
        <w:rPr>
          <w:sz w:val="12"/>
          <w:szCs w:val="16"/>
        </w:rPr>
        <w:t xml:space="preserve">. It should be noted that </w:t>
      </w:r>
      <w:r w:rsidRPr="008A0B30">
        <w:rPr>
          <w:u w:val="single"/>
        </w:rPr>
        <w:t xml:space="preserve">this </w:t>
      </w:r>
      <w:r w:rsidRPr="002C0520">
        <w:rPr>
          <w:u w:val="single"/>
        </w:rPr>
        <w:t>eruption</w:t>
      </w:r>
      <w:r w:rsidRPr="008A0B30">
        <w:rPr>
          <w:u w:val="single"/>
        </w:rPr>
        <w:t xml:space="preserve"> was estimated to have produced </w:t>
      </w:r>
      <w:r w:rsidRPr="008A0B30">
        <w:rPr>
          <w:b/>
          <w:bCs/>
          <w:u w:val="single"/>
        </w:rPr>
        <w:t xml:space="preserve">106 </w:t>
      </w:r>
      <w:proofErr w:type="spellStart"/>
      <w:r w:rsidRPr="008A0B30">
        <w:rPr>
          <w:b/>
          <w:bCs/>
          <w:u w:val="single"/>
        </w:rPr>
        <w:t>Tg</w:t>
      </w:r>
      <w:proofErr w:type="spellEnd"/>
      <w:r w:rsidRPr="008A0B30">
        <w:rPr>
          <w:b/>
          <w:bCs/>
          <w:u w:val="single"/>
        </w:rPr>
        <w:t xml:space="preserve"> </w:t>
      </w:r>
      <w:r w:rsidRPr="008A0B30">
        <w:rPr>
          <w:u w:val="single"/>
        </w:rPr>
        <w:t xml:space="preserve">of ash </w:t>
      </w:r>
      <w:r w:rsidRPr="00423D51">
        <w:rPr>
          <w:sz w:val="12"/>
          <w:szCs w:val="16"/>
        </w:rPr>
        <w:t xml:space="preserve">and comparable amounts of other gases, such as sulfur dioxide (SO2), </w:t>
      </w:r>
      <w:r w:rsidRPr="008A0B30">
        <w:rPr>
          <w:u w:val="single"/>
        </w:rPr>
        <w:t>while the estimated amount</w:t>
      </w:r>
      <w:r>
        <w:rPr>
          <w:u w:val="single"/>
        </w:rPr>
        <w:t xml:space="preserve"> </w:t>
      </w:r>
      <w:r w:rsidRPr="008A0B30">
        <w:rPr>
          <w:u w:val="single"/>
        </w:rPr>
        <w:t xml:space="preserve">of soot produced by a </w:t>
      </w:r>
      <w:r w:rsidRPr="00A01726">
        <w:rPr>
          <w:highlight w:val="green"/>
          <w:u w:val="single"/>
        </w:rPr>
        <w:t>regional exchange</w:t>
      </w:r>
      <w:r w:rsidRPr="008A0B30">
        <w:rPr>
          <w:u w:val="single"/>
        </w:rPr>
        <w:t xml:space="preserve"> is on the order of </w:t>
      </w:r>
      <w:r w:rsidRPr="008A0B30">
        <w:rPr>
          <w:b/>
          <w:bCs/>
          <w:u w:val="single"/>
        </w:rPr>
        <w:t xml:space="preserve">10 </w:t>
      </w:r>
      <w:proofErr w:type="spellStart"/>
      <w:r w:rsidRPr="008A0B30">
        <w:rPr>
          <w:b/>
          <w:bCs/>
          <w:u w:val="single"/>
        </w:rPr>
        <w:t>Tg</w:t>
      </w:r>
      <w:proofErr w:type="spellEnd"/>
      <w:r w:rsidRPr="008A0B30">
        <w:rPr>
          <w:u w:val="single"/>
        </w:rPr>
        <w:t xml:space="preserve">, or </w:t>
      </w:r>
      <w:r w:rsidRPr="00A01726">
        <w:rPr>
          <w:b/>
          <w:bCs/>
          <w:highlight w:val="green"/>
          <w:u w:val="single"/>
        </w:rPr>
        <w:t>5 orders</w:t>
      </w:r>
      <w:r w:rsidRPr="008A0B30">
        <w:rPr>
          <w:b/>
          <w:bCs/>
          <w:u w:val="single"/>
        </w:rPr>
        <w:t xml:space="preserve"> of magnitude </w:t>
      </w:r>
      <w:r w:rsidRPr="00A01726">
        <w:rPr>
          <w:b/>
          <w:bCs/>
          <w:highlight w:val="green"/>
          <w:u w:val="single"/>
        </w:rPr>
        <w:t>smaller than the</w:t>
      </w:r>
      <w:r w:rsidRPr="008A0B30">
        <w:rPr>
          <w:b/>
          <w:bCs/>
          <w:u w:val="single"/>
        </w:rPr>
        <w:t xml:space="preserve"> ash</w:t>
      </w:r>
      <w:r w:rsidRPr="00423D51">
        <w:rPr>
          <w:sz w:val="12"/>
          <w:szCs w:val="16"/>
        </w:rPr>
        <w:t xml:space="preserve"> (not including gases) </w:t>
      </w:r>
      <w:r w:rsidRPr="008A0B30">
        <w:rPr>
          <w:b/>
          <w:bCs/>
          <w:u w:val="single"/>
        </w:rPr>
        <w:t xml:space="preserve">produced by the Toba </w:t>
      </w:r>
      <w:r w:rsidRPr="00A01726">
        <w:rPr>
          <w:b/>
          <w:bCs/>
          <w:highlight w:val="green"/>
          <w:u w:val="single"/>
        </w:rPr>
        <w:t>eruption</w:t>
      </w:r>
      <w:r w:rsidRPr="008A0B30">
        <w:rPr>
          <w:u w:val="single"/>
        </w:rPr>
        <w:t xml:space="preserve">. </w:t>
      </w:r>
      <w:r w:rsidRPr="00423D51">
        <w:rPr>
          <w:sz w:val="12"/>
          <w:szCs w:val="16"/>
        </w:rPr>
        <w:t xml:space="preserve">Noting that a nuclear exchange is not identical to volcanic events, it has been asserted that </w:t>
      </w:r>
      <w:r w:rsidRPr="008A0B30">
        <w:rPr>
          <w:u w:val="single"/>
        </w:rPr>
        <w:t>BC particles</w:t>
      </w:r>
      <w:r>
        <w:rPr>
          <w:u w:val="single"/>
        </w:rPr>
        <w:t xml:space="preserve"> </w:t>
      </w:r>
      <w:r w:rsidRPr="008A0B30">
        <w:rPr>
          <w:u w:val="single"/>
        </w:rPr>
        <w:t>produced by fires</w:t>
      </w:r>
      <w:r w:rsidRPr="00423D51">
        <w:rPr>
          <w:sz w:val="12"/>
          <w:szCs w:val="16"/>
        </w:rPr>
        <w:t xml:space="preserve"> should </w:t>
      </w:r>
      <w:r w:rsidRPr="008A0B30">
        <w:rPr>
          <w:u w:val="single"/>
        </w:rPr>
        <w:t xml:space="preserve">have a </w:t>
      </w:r>
      <w:r w:rsidRPr="00CF3218">
        <w:rPr>
          <w:b/>
          <w:bCs/>
          <w:u w:val="single"/>
        </w:rPr>
        <w:t>greater impact on</w:t>
      </w:r>
      <w:r w:rsidRPr="00423D51">
        <w:rPr>
          <w:b/>
          <w:bCs/>
          <w:sz w:val="12"/>
          <w:szCs w:val="16"/>
        </w:rPr>
        <w:t xml:space="preserve"> </w:t>
      </w:r>
      <w:r w:rsidRPr="00CF3218">
        <w:rPr>
          <w:b/>
          <w:bCs/>
          <w:u w:val="single"/>
        </w:rPr>
        <w:t>absorbing solar radiation</w:t>
      </w:r>
      <w:r w:rsidRPr="00423D51">
        <w:rPr>
          <w:b/>
          <w:bCs/>
          <w:sz w:val="12"/>
          <w:szCs w:val="16"/>
        </w:rPr>
        <w:t xml:space="preserve"> </w:t>
      </w:r>
      <w:r w:rsidRPr="008A0B30">
        <w:rPr>
          <w:u w:val="single"/>
        </w:rPr>
        <w:t>than</w:t>
      </w:r>
      <w:r w:rsidRPr="00423D51">
        <w:rPr>
          <w:sz w:val="12"/>
          <w:szCs w:val="16"/>
        </w:rPr>
        <w:t xml:space="preserve"> even </w:t>
      </w:r>
      <w:r w:rsidRPr="008A0B30">
        <w:rPr>
          <w:u w:val="single"/>
        </w:rPr>
        <w:t>has</w:t>
      </w:r>
      <w:r w:rsidRPr="00423D51">
        <w:rPr>
          <w:sz w:val="12"/>
          <w:szCs w:val="16"/>
        </w:rPr>
        <w:t xml:space="preserve"> the </w:t>
      </w:r>
      <w:r w:rsidRPr="008A0B30">
        <w:rPr>
          <w:u w:val="single"/>
        </w:rPr>
        <w:t>significantly larger amounts of ash</w:t>
      </w:r>
      <w:r w:rsidRPr="00423D51">
        <w:rPr>
          <w:sz w:val="12"/>
          <w:szCs w:val="16"/>
        </w:rPr>
        <w:t xml:space="preserve"> and various gases </w:t>
      </w:r>
      <w:r w:rsidRPr="008A0B30">
        <w:rPr>
          <w:u w:val="single"/>
        </w:rPr>
        <w:t>produced by large eruptions</w:t>
      </w:r>
      <w:r w:rsidRPr="00423D51">
        <w:rPr>
          <w:sz w:val="12"/>
          <w:szCs w:val="16"/>
        </w:rPr>
        <w:t xml:space="preserve"> (e.g., </w:t>
      </w:r>
      <w:proofErr w:type="spellStart"/>
      <w:r w:rsidRPr="00423D51">
        <w:rPr>
          <w:sz w:val="12"/>
          <w:szCs w:val="16"/>
        </w:rPr>
        <w:t>Robock</w:t>
      </w:r>
      <w:proofErr w:type="spellEnd"/>
      <w:r w:rsidRPr="00423D51">
        <w:rPr>
          <w:sz w:val="12"/>
          <w:szCs w:val="16"/>
        </w:rPr>
        <w:t xml:space="preserve"> and Toon 2010). Likewise, </w:t>
      </w:r>
      <w:r w:rsidRPr="008A0B30">
        <w:rPr>
          <w:u w:val="single"/>
        </w:rPr>
        <w:t>recent work in analyzing BC emissions</w:t>
      </w:r>
      <w:r w:rsidRPr="00423D51">
        <w:rPr>
          <w:sz w:val="12"/>
          <w:szCs w:val="16"/>
        </w:rPr>
        <w:t xml:space="preserve"> </w:t>
      </w:r>
      <w:r w:rsidRPr="008A0B30">
        <w:rPr>
          <w:u w:val="single"/>
        </w:rPr>
        <w:t xml:space="preserve">from </w:t>
      </w:r>
      <w:r w:rsidRPr="00423D51">
        <w:rPr>
          <w:u w:val="single"/>
        </w:rPr>
        <w:t>large fires</w:t>
      </w:r>
      <w:r>
        <w:rPr>
          <w:u w:val="single"/>
        </w:rPr>
        <w:t xml:space="preserve"> </w:t>
      </w:r>
      <w:r w:rsidRPr="008A0B30">
        <w:rPr>
          <w:u w:val="single"/>
        </w:rPr>
        <w:t>suggests that</w:t>
      </w:r>
      <w:r w:rsidRPr="00423D51">
        <w:rPr>
          <w:sz w:val="12"/>
          <w:szCs w:val="16"/>
        </w:rPr>
        <w:t xml:space="preserve"> in such fires, </w:t>
      </w:r>
      <w:proofErr w:type="gramStart"/>
      <w:r w:rsidRPr="008A0B30">
        <w:rPr>
          <w:u w:val="single"/>
        </w:rPr>
        <w:t>similar to</w:t>
      </w:r>
      <w:proofErr w:type="gramEnd"/>
      <w:r w:rsidRPr="008A0B30">
        <w:rPr>
          <w:u w:val="single"/>
        </w:rPr>
        <w:t xml:space="preserve"> large volcanic eruptions, </w:t>
      </w:r>
      <w:r w:rsidRPr="00A01726">
        <w:rPr>
          <w:b/>
          <w:bCs/>
          <w:highlight w:val="green"/>
          <w:u w:val="single"/>
        </w:rPr>
        <w:t>coating</w:t>
      </w:r>
      <w:r w:rsidRPr="00CF3218">
        <w:rPr>
          <w:b/>
          <w:bCs/>
          <w:u w:val="single"/>
        </w:rPr>
        <w:t xml:space="preserve"> of </w:t>
      </w:r>
      <w:r w:rsidRPr="000D21CE">
        <w:rPr>
          <w:b/>
          <w:bCs/>
          <w:u w:val="single"/>
        </w:rPr>
        <w:t xml:space="preserve">soot </w:t>
      </w:r>
      <w:r w:rsidRPr="00A01726">
        <w:rPr>
          <w:b/>
          <w:bCs/>
          <w:highlight w:val="green"/>
          <w:u w:val="single"/>
        </w:rPr>
        <w:t>particles</w:t>
      </w:r>
      <w:r w:rsidRPr="00CF3218">
        <w:rPr>
          <w:b/>
          <w:bCs/>
          <w:u w:val="single"/>
        </w:rPr>
        <w:t xml:space="preserve"> with other particles</w:t>
      </w:r>
      <w:r w:rsidRPr="00423D51">
        <w:rPr>
          <w:sz w:val="12"/>
          <w:szCs w:val="16"/>
        </w:rPr>
        <w:t xml:space="preserve"> in convective eddies </w:t>
      </w:r>
      <w:r w:rsidRPr="00CF3218">
        <w:rPr>
          <w:b/>
          <w:bCs/>
          <w:u w:val="single"/>
        </w:rPr>
        <w:t xml:space="preserve">tends to </w:t>
      </w:r>
      <w:r w:rsidRPr="00A01726">
        <w:rPr>
          <w:b/>
          <w:bCs/>
          <w:highlight w:val="green"/>
          <w:u w:val="single"/>
        </w:rPr>
        <w:t>increase</w:t>
      </w:r>
      <w:r w:rsidRPr="00CF3218">
        <w:rPr>
          <w:b/>
          <w:bCs/>
          <w:u w:val="single"/>
        </w:rPr>
        <w:t xml:space="preserve"> their </w:t>
      </w:r>
      <w:r w:rsidRPr="00A01726">
        <w:rPr>
          <w:b/>
          <w:bCs/>
          <w:highlight w:val="green"/>
          <w:u w:val="single"/>
        </w:rPr>
        <w:t>size and</w:t>
      </w:r>
      <w:r w:rsidRPr="00CF3218">
        <w:rPr>
          <w:b/>
          <w:bCs/>
          <w:u w:val="single"/>
        </w:rPr>
        <w:t xml:space="preserve"> hence increase their subsequent </w:t>
      </w:r>
      <w:r w:rsidRPr="00A01726">
        <w:rPr>
          <w:b/>
          <w:bCs/>
          <w:highlight w:val="green"/>
          <w:u w:val="single"/>
        </w:rPr>
        <w:t>rainout</w:t>
      </w:r>
      <w:r w:rsidRPr="00423D51">
        <w:rPr>
          <w:sz w:val="12"/>
          <w:szCs w:val="16"/>
        </w:rPr>
        <w:t xml:space="preserve"> (China et al., 2013) </w:t>
      </w:r>
      <w:r w:rsidRPr="00A01726">
        <w:rPr>
          <w:highlight w:val="green"/>
          <w:u w:val="single"/>
        </w:rPr>
        <w:t>before they</w:t>
      </w:r>
      <w:r w:rsidRPr="008A0B30">
        <w:rPr>
          <w:u w:val="single"/>
        </w:rPr>
        <w:t xml:space="preserve"> can </w:t>
      </w:r>
      <w:r w:rsidRPr="00A01726">
        <w:rPr>
          <w:highlight w:val="green"/>
          <w:u w:val="single"/>
        </w:rPr>
        <w:t>reach the stratosphere</w:t>
      </w:r>
      <w:r w:rsidRPr="00423D51">
        <w:rPr>
          <w:sz w:val="12"/>
          <w:szCs w:val="16"/>
        </w:rPr>
        <w:t xml:space="preserve">. In fact, the recent study of </w:t>
      </w:r>
      <w:proofErr w:type="spellStart"/>
      <w:r w:rsidRPr="00423D51">
        <w:rPr>
          <w:sz w:val="12"/>
          <w:szCs w:val="16"/>
        </w:rPr>
        <w:t>Pausata</w:t>
      </w:r>
      <w:proofErr w:type="spellEnd"/>
      <w:r w:rsidRPr="00423D51">
        <w:rPr>
          <w:sz w:val="12"/>
          <w:szCs w:val="16"/>
        </w:rPr>
        <w:t xml:space="preserve"> et al. (2016) found that </w:t>
      </w:r>
      <w:r w:rsidRPr="008A0B30">
        <w:rPr>
          <w:u w:val="single"/>
        </w:rPr>
        <w:t>growth of BC aerosol via coagulation with</w:t>
      </w:r>
      <w:r>
        <w:rPr>
          <w:u w:val="single"/>
        </w:rPr>
        <w:t xml:space="preserve"> </w:t>
      </w:r>
      <w:r w:rsidRPr="008A0B30">
        <w:rPr>
          <w:u w:val="single"/>
        </w:rPr>
        <w:t>organic carbon significantly reduce the particles’ lifetime in the atmosphere</w:t>
      </w:r>
    </w:p>
    <w:p w14:paraId="6DA2EBC8" w14:textId="77777777" w:rsidR="00154034" w:rsidRDefault="00154034" w:rsidP="00154034">
      <w:pPr>
        <w:rPr>
          <w:u w:val="single"/>
        </w:rPr>
      </w:pPr>
    </w:p>
    <w:p w14:paraId="1E3C4641" w14:textId="77777777" w:rsidR="00154034" w:rsidRDefault="00154034" w:rsidP="00154034">
      <w:pPr>
        <w:pStyle w:val="Heading4"/>
      </w:pPr>
      <w:r>
        <w:t xml:space="preserve">The mini-nuclear winter </w:t>
      </w:r>
      <w:r w:rsidRPr="009072D4">
        <w:rPr>
          <w:u w:val="single"/>
        </w:rPr>
        <w:t>solves warming</w:t>
      </w:r>
      <w:r>
        <w:t xml:space="preserve"> without causing extinction.</w:t>
      </w:r>
    </w:p>
    <w:p w14:paraId="095FE2FD" w14:textId="77777777" w:rsidR="00154034" w:rsidRDefault="00154034" w:rsidP="00154034">
      <w:r>
        <w:t xml:space="preserve">Sorin Adam </w:t>
      </w:r>
      <w:proofErr w:type="spellStart"/>
      <w:r w:rsidRPr="009072D4">
        <w:rPr>
          <w:rStyle w:val="Style13ptBold"/>
        </w:rPr>
        <w:t>Matei</w:t>
      </w:r>
      <w:proofErr w:type="spellEnd"/>
      <w:r w:rsidRPr="009072D4">
        <w:rPr>
          <w:rStyle w:val="Style13ptBold"/>
        </w:rPr>
        <w:t xml:space="preserve"> 12</w:t>
      </w:r>
      <w:r>
        <w:t xml:space="preserve">. – Ph.D., Associate Dean of Research and Professor of Communication, College of Liberal Arts and Brian Lamb School of Communication, Purdue University. 3-26-2012. ["A modest proposal for solving global warming: nuclear war – Sorin Adam </w:t>
      </w:r>
      <w:proofErr w:type="spellStart"/>
      <w:r>
        <w:t>Matei</w:t>
      </w:r>
      <w:proofErr w:type="spellEnd"/>
      <w:r>
        <w:t xml:space="preserve">." </w:t>
      </w:r>
      <w:proofErr w:type="spellStart"/>
      <w:r>
        <w:t>Matei</w:t>
      </w:r>
      <w:proofErr w:type="spellEnd"/>
      <w:r>
        <w:t xml:space="preserve">. </w:t>
      </w:r>
      <w:hyperlink r:id="rId12" w:history="1">
        <w:r w:rsidRPr="00927036">
          <w:rPr>
            <w:rStyle w:val="Hyperlink"/>
          </w:rPr>
          <w:t>https://matei.org/ithink/2012/03/26/a-modest-proposal-for-solving-global-warming-nuclear-war/</w:t>
        </w:r>
      </w:hyperlink>
      <w:r>
        <w:rPr>
          <w:rStyle w:val="Hyperlink"/>
        </w:rPr>
        <w:t>] Recut Justin</w:t>
      </w:r>
    </w:p>
    <w:p w14:paraId="3E93C04E" w14:textId="77777777" w:rsidR="00154034" w:rsidRPr="009072D4" w:rsidRDefault="00154034" w:rsidP="00154034">
      <w:pPr>
        <w:rPr>
          <w:sz w:val="12"/>
        </w:rPr>
      </w:pPr>
      <w:r w:rsidRPr="00970A5F">
        <w:rPr>
          <w:rStyle w:val="StyleUnderline"/>
        </w:rPr>
        <w:t xml:space="preserve">We </w:t>
      </w:r>
      <w:r w:rsidRPr="009072D4">
        <w:rPr>
          <w:rStyle w:val="Emphasis"/>
        </w:rPr>
        <w:t xml:space="preserve">finally have </w:t>
      </w:r>
      <w:r w:rsidRPr="00A01726">
        <w:rPr>
          <w:rStyle w:val="Emphasis"/>
          <w:highlight w:val="green"/>
        </w:rPr>
        <w:t>a solution</w:t>
      </w:r>
      <w:r w:rsidRPr="00A01726">
        <w:rPr>
          <w:rStyle w:val="StyleUnderline"/>
          <w:highlight w:val="green"/>
        </w:rPr>
        <w:t xml:space="preserve"> </w:t>
      </w:r>
      <w:r w:rsidRPr="000D21CE">
        <w:rPr>
          <w:rStyle w:val="StyleUnderline"/>
        </w:rPr>
        <w:t xml:space="preserve">for </w:t>
      </w:r>
      <w:r w:rsidRPr="00A01726">
        <w:rPr>
          <w:rStyle w:val="StyleUnderline"/>
          <w:highlight w:val="green"/>
        </w:rPr>
        <w:t>global warming</w:t>
      </w:r>
      <w:r w:rsidRPr="009072D4">
        <w:rPr>
          <w:sz w:val="12"/>
        </w:rPr>
        <w:t>. A discussion on the board </w:t>
      </w:r>
      <w:hyperlink r:id="rId13" w:history="1">
        <w:r w:rsidRPr="009072D4">
          <w:rPr>
            <w:rStyle w:val="Hyperlink"/>
            <w:sz w:val="12"/>
          </w:rPr>
          <w:t>The Straight Dope</w:t>
        </w:r>
      </w:hyperlink>
      <w:r w:rsidRPr="009072D4">
        <w:rPr>
          <w:sz w:val="12"/>
        </w:rPr>
        <w:t xml:space="preserve"> about </w:t>
      </w:r>
      <w:r w:rsidRPr="00970A5F">
        <w:rPr>
          <w:rStyle w:val="StyleUnderline"/>
        </w:rPr>
        <w:t xml:space="preserve">the likely effect of a nuclear war brought up the </w:t>
      </w:r>
      <w:r w:rsidRPr="009072D4">
        <w:rPr>
          <w:rStyle w:val="Emphasis"/>
        </w:rPr>
        <w:t>hypothesis</w:t>
      </w:r>
      <w:r w:rsidRPr="00970A5F">
        <w:rPr>
          <w:rStyle w:val="StyleUnderline"/>
        </w:rPr>
        <w:t xml:space="preserve"> that a </w:t>
      </w:r>
      <w:r w:rsidRPr="00A01726">
        <w:rPr>
          <w:rStyle w:val="StyleUnderline"/>
          <w:highlight w:val="green"/>
        </w:rPr>
        <w:t>nuclear war</w:t>
      </w:r>
      <w:r w:rsidRPr="00970A5F">
        <w:rPr>
          <w:rStyle w:val="StyleUnderline"/>
        </w:rPr>
        <w:t xml:space="preserve"> on a large scale </w:t>
      </w:r>
      <w:r w:rsidRPr="000D21CE">
        <w:rPr>
          <w:rStyle w:val="StyleUnderline"/>
        </w:rPr>
        <w:t xml:space="preserve">could </w:t>
      </w:r>
      <w:r w:rsidRPr="00A01726">
        <w:rPr>
          <w:rStyle w:val="StyleUnderline"/>
          <w:highlight w:val="green"/>
        </w:rPr>
        <w:t>produce</w:t>
      </w:r>
      <w:r w:rsidRPr="00970A5F">
        <w:rPr>
          <w:rStyle w:val="StyleUnderline"/>
        </w:rPr>
        <w:t xml:space="preserve"> a </w:t>
      </w:r>
      <w:r w:rsidRPr="00A01726">
        <w:rPr>
          <w:rStyle w:val="Emphasis"/>
          <w:highlight w:val="green"/>
        </w:rPr>
        <w:lastRenderedPageBreak/>
        <w:t>mini-nuclear winter</w:t>
      </w:r>
      <w:r w:rsidRPr="009072D4">
        <w:rPr>
          <w:sz w:val="12"/>
        </w:rPr>
        <w:t xml:space="preserve">. Why? </w:t>
      </w:r>
      <w:r w:rsidRPr="00970A5F">
        <w:rPr>
          <w:rStyle w:val="StyleUnderline"/>
        </w:rPr>
        <w:t xml:space="preserve">Well, the </w:t>
      </w:r>
      <w:r w:rsidRPr="00A01726">
        <w:rPr>
          <w:rStyle w:val="Emphasis"/>
          <w:highlight w:val="green"/>
        </w:rPr>
        <w:t xml:space="preserve">dust </w:t>
      </w:r>
      <w:r w:rsidRPr="000D21CE">
        <w:rPr>
          <w:rStyle w:val="Emphasis"/>
        </w:rPr>
        <w:t xml:space="preserve">and </w:t>
      </w:r>
      <w:r w:rsidRPr="00A01726">
        <w:rPr>
          <w:rStyle w:val="Emphasis"/>
          <w:highlight w:val="green"/>
        </w:rPr>
        <w:t>debris</w:t>
      </w:r>
      <w:r w:rsidRPr="00970A5F">
        <w:rPr>
          <w:rStyle w:val="StyleUnderline"/>
        </w:rPr>
        <w:t xml:space="preserve"> </w:t>
      </w:r>
      <w:r w:rsidRPr="000D21CE">
        <w:rPr>
          <w:rStyle w:val="StyleUnderline"/>
        </w:rPr>
        <w:t>sent into the atmosphere by the</w:t>
      </w:r>
      <w:r w:rsidRPr="00970A5F">
        <w:rPr>
          <w:rStyle w:val="StyleUnderline"/>
        </w:rPr>
        <w:t xml:space="preserve"> </w:t>
      </w:r>
      <w:r w:rsidRPr="009072D4">
        <w:rPr>
          <w:rStyle w:val="Emphasis"/>
        </w:rPr>
        <w:t>conflagrations</w:t>
      </w:r>
      <w:r w:rsidRPr="00970A5F">
        <w:rPr>
          <w:rStyle w:val="StyleUnderline"/>
        </w:rPr>
        <w:t xml:space="preserve">, </w:t>
      </w:r>
      <w:r w:rsidRPr="00A01726">
        <w:rPr>
          <w:rStyle w:val="StyleUnderline"/>
          <w:highlight w:val="green"/>
        </w:rPr>
        <w:t>plus</w:t>
      </w:r>
      <w:r w:rsidRPr="00970A5F">
        <w:rPr>
          <w:rStyle w:val="StyleUnderline"/>
        </w:rPr>
        <w:t xml:space="preserve"> the </w:t>
      </w:r>
      <w:r w:rsidRPr="00A01726">
        <w:rPr>
          <w:rStyle w:val="StyleUnderline"/>
          <w:highlight w:val="green"/>
        </w:rPr>
        <w:t xml:space="preserve">smoke </w:t>
      </w:r>
      <w:r w:rsidRPr="009072D4">
        <w:rPr>
          <w:rStyle w:val="StyleUnderline"/>
        </w:rPr>
        <w:t>produced by</w:t>
      </w:r>
      <w:r w:rsidRPr="00970A5F">
        <w:rPr>
          <w:rStyle w:val="StyleUnderline"/>
        </w:rPr>
        <w:t xml:space="preserve"> the </w:t>
      </w:r>
      <w:r w:rsidRPr="009072D4">
        <w:rPr>
          <w:rStyle w:val="StyleUnderline"/>
        </w:rPr>
        <w:t>fires</w:t>
      </w:r>
      <w:r w:rsidRPr="00970A5F">
        <w:rPr>
          <w:rStyle w:val="StyleUnderline"/>
        </w:rPr>
        <w:t xml:space="preserve"> started by the </w:t>
      </w:r>
      <w:r w:rsidRPr="000D21CE">
        <w:rPr>
          <w:rStyle w:val="Emphasis"/>
        </w:rPr>
        <w:t>explosions</w:t>
      </w:r>
      <w:r w:rsidRPr="000D21CE">
        <w:rPr>
          <w:rStyle w:val="StyleUnderline"/>
        </w:rPr>
        <w:t xml:space="preserve"> would cover the</w:t>
      </w:r>
      <w:r w:rsidRPr="00970A5F">
        <w:rPr>
          <w:rStyle w:val="StyleUnderline"/>
        </w:rPr>
        <w:t xml:space="preserve"> sun for a </w:t>
      </w:r>
      <w:r w:rsidRPr="009072D4">
        <w:rPr>
          <w:rStyle w:val="Emphasis"/>
        </w:rPr>
        <w:t>period long enough</w:t>
      </w:r>
      <w:r w:rsidRPr="00970A5F">
        <w:rPr>
          <w:rStyle w:val="StyleUnderline"/>
        </w:rPr>
        <w:t xml:space="preserve"> to </w:t>
      </w:r>
      <w:r w:rsidRPr="00A01726">
        <w:rPr>
          <w:rStyle w:val="StyleUnderline"/>
          <w:highlight w:val="green"/>
        </w:rPr>
        <w:t xml:space="preserve">lower </w:t>
      </w:r>
      <w:r w:rsidRPr="000D21CE">
        <w:rPr>
          <w:rStyle w:val="StyleUnderline"/>
        </w:rPr>
        <w:t xml:space="preserve">the </w:t>
      </w:r>
      <w:r w:rsidRPr="00A01726">
        <w:rPr>
          <w:rStyle w:val="StyleUnderline"/>
          <w:highlight w:val="green"/>
        </w:rPr>
        <w:t xml:space="preserve">temperature </w:t>
      </w:r>
      <w:r w:rsidRPr="00573821">
        <w:rPr>
          <w:rStyle w:val="StyleUnderline"/>
        </w:rPr>
        <w:t>by</w:t>
      </w:r>
      <w:r w:rsidRPr="00970A5F">
        <w:rPr>
          <w:rStyle w:val="StyleUnderline"/>
        </w:rPr>
        <w:t xml:space="preserve"> as much as </w:t>
      </w:r>
      <w:r w:rsidRPr="009072D4">
        <w:rPr>
          <w:rStyle w:val="Emphasis"/>
        </w:rPr>
        <w:t>40 degrees Celsius</w:t>
      </w:r>
      <w:r w:rsidRPr="00970A5F">
        <w:rPr>
          <w:rStyle w:val="StyleUnderline"/>
        </w:rPr>
        <w:t xml:space="preserve"> for a few months and by </w:t>
      </w:r>
      <w:r w:rsidRPr="009072D4">
        <w:rPr>
          <w:rStyle w:val="StyleUnderline"/>
        </w:rPr>
        <w:t xml:space="preserve">up to </w:t>
      </w:r>
      <w:r w:rsidRPr="00970A5F">
        <w:rPr>
          <w:rStyle w:val="StyleUnderline"/>
        </w:rPr>
        <w:t>2-</w:t>
      </w:r>
      <w:r w:rsidRPr="009072D4">
        <w:rPr>
          <w:rStyle w:val="StyleUnderline"/>
        </w:rPr>
        <w:t>6 degree Celsius for a few years</w:t>
      </w:r>
      <w:r w:rsidRPr="009072D4">
        <w:rPr>
          <w:sz w:val="12"/>
        </w:rPr>
        <w:t>. One on top of the other, according to this </w:t>
      </w:r>
      <w:hyperlink r:id="rId14" w:history="1">
        <w:r w:rsidRPr="009072D4">
          <w:rPr>
            <w:rStyle w:val="Hyperlink"/>
            <w:sz w:val="12"/>
          </w:rPr>
          <w:t xml:space="preserve">Weather </w:t>
        </w:r>
        <w:proofErr w:type="spellStart"/>
        <w:r w:rsidRPr="009072D4">
          <w:rPr>
            <w:rStyle w:val="Hyperlink"/>
            <w:sz w:val="12"/>
          </w:rPr>
          <w:t>Wunderground</w:t>
        </w:r>
        <w:proofErr w:type="spellEnd"/>
        <w:r w:rsidRPr="009072D4">
          <w:rPr>
            <w:rStyle w:val="Hyperlink"/>
            <w:sz w:val="12"/>
          </w:rPr>
          <w:t xml:space="preserve"> contributor</w:t>
        </w:r>
      </w:hyperlink>
      <w:r w:rsidRPr="009072D4">
        <w:rPr>
          <w:sz w:val="12"/>
        </w:rPr>
        <w:t xml:space="preserve">, </w:t>
      </w:r>
      <w:r w:rsidRPr="00970A5F">
        <w:rPr>
          <w:rStyle w:val="StyleUnderline"/>
        </w:rPr>
        <w:t>who cites a</w:t>
      </w:r>
      <w:hyperlink r:id="rId15" w:history="1">
        <w:r w:rsidRPr="00970A5F">
          <w:rPr>
            <w:rStyle w:val="StyleUnderline"/>
          </w:rPr>
          <w:t> bona fide research paper on nuclear winter</w:t>
        </w:r>
      </w:hyperlink>
      <w:r w:rsidRPr="009072D4">
        <w:rPr>
          <w:sz w:val="12"/>
        </w:rPr>
        <w:t xml:space="preserve">, after everything would settle down </w:t>
      </w:r>
      <w:r w:rsidRPr="00970A5F">
        <w:rPr>
          <w:rStyle w:val="StyleUnderline"/>
        </w:rPr>
        <w:t xml:space="preserve">we would be </w:t>
      </w:r>
      <w:r w:rsidRPr="009072D4">
        <w:rPr>
          <w:rStyle w:val="StyleUnderline"/>
        </w:rPr>
        <w:t>back to 1970s temperatures</w:t>
      </w:r>
      <w:r w:rsidRPr="009072D4">
        <w:rPr>
          <w:sz w:val="12"/>
        </w:rPr>
        <w:t xml:space="preserve">. </w:t>
      </w:r>
      <w:r w:rsidRPr="00970A5F">
        <w:rPr>
          <w:rStyle w:val="StyleUnderline"/>
        </w:rPr>
        <w:t xml:space="preserve">Add to this the </w:t>
      </w:r>
      <w:r w:rsidRPr="00A01726">
        <w:rPr>
          <w:rStyle w:val="Emphasis"/>
          <w:highlight w:val="green"/>
        </w:rPr>
        <w:t>decline</w:t>
      </w:r>
      <w:r w:rsidRPr="00A01726">
        <w:rPr>
          <w:rStyle w:val="StyleUnderline"/>
          <w:highlight w:val="green"/>
        </w:rPr>
        <w:t xml:space="preserve"> in </w:t>
      </w:r>
      <w:r w:rsidRPr="000D21CE">
        <w:rPr>
          <w:rStyle w:val="Emphasis"/>
        </w:rPr>
        <w:t xml:space="preserve">industrial </w:t>
      </w:r>
      <w:r w:rsidRPr="00A01726">
        <w:rPr>
          <w:rStyle w:val="Emphasis"/>
          <w:highlight w:val="green"/>
        </w:rPr>
        <w:t>production</w:t>
      </w:r>
      <w:r w:rsidRPr="00A01726">
        <w:rPr>
          <w:rStyle w:val="StyleUnderline"/>
          <w:highlight w:val="green"/>
        </w:rPr>
        <w:t xml:space="preserve"> and</w:t>
      </w:r>
      <w:r w:rsidRPr="00970A5F">
        <w:rPr>
          <w:rStyle w:val="StyleUnderline"/>
        </w:rPr>
        <w:t xml:space="preserve"> </w:t>
      </w:r>
      <w:r w:rsidRPr="009072D4">
        <w:rPr>
          <w:rStyle w:val="Emphasis"/>
        </w:rPr>
        <w:t xml:space="preserve">global </w:t>
      </w:r>
      <w:r w:rsidRPr="000D21CE">
        <w:rPr>
          <w:rStyle w:val="Emphasis"/>
        </w:rPr>
        <w:t xml:space="preserve">oil </w:t>
      </w:r>
      <w:r w:rsidRPr="00A01726">
        <w:rPr>
          <w:rStyle w:val="Emphasis"/>
          <w:highlight w:val="green"/>
        </w:rPr>
        <w:t>consumption</w:t>
      </w:r>
      <w:r w:rsidRPr="00970A5F">
        <w:rPr>
          <w:rStyle w:val="StyleUnderline"/>
        </w:rPr>
        <w:t xml:space="preserve"> due to industrial denuding of most large nations and global </w:t>
      </w:r>
      <w:r w:rsidRPr="00A01726">
        <w:rPr>
          <w:rStyle w:val="StyleUnderline"/>
          <w:highlight w:val="green"/>
        </w:rPr>
        <w:t>warming</w:t>
      </w:r>
      <w:r w:rsidRPr="00970A5F">
        <w:rPr>
          <w:rStyle w:val="StyleUnderline"/>
        </w:rPr>
        <w:t xml:space="preserve"> </w:t>
      </w:r>
      <w:r w:rsidRPr="009072D4">
        <w:rPr>
          <w:rStyle w:val="Emphasis"/>
          <w:sz w:val="24"/>
        </w:rPr>
        <w:t>simply</w:t>
      </w:r>
      <w:r w:rsidRPr="009072D4">
        <w:rPr>
          <w:rStyle w:val="StyleUnderline"/>
          <w:sz w:val="24"/>
        </w:rPr>
        <w:t xml:space="preserve"> </w:t>
      </w:r>
      <w:r w:rsidRPr="00A01726">
        <w:rPr>
          <w:rStyle w:val="Emphasis"/>
          <w:sz w:val="24"/>
          <w:highlight w:val="green"/>
        </w:rPr>
        <w:t>goes away</w:t>
      </w:r>
      <w:r w:rsidRPr="009072D4">
        <w:rPr>
          <w:sz w:val="12"/>
        </w:rPr>
        <w:t>. I wonder what </w:t>
      </w:r>
      <w:hyperlink r:id="rId16" w:history="1">
        <w:r w:rsidRPr="009072D4">
          <w:rPr>
            <w:rStyle w:val="Hyperlink"/>
            <w:sz w:val="12"/>
          </w:rPr>
          <w:t>Jonathan Swift would have thought about this proposal?</w:t>
        </w:r>
      </w:hyperlink>
    </w:p>
    <w:p w14:paraId="11405C35" w14:textId="3F87B5EB" w:rsidR="00154034" w:rsidRDefault="00154034" w:rsidP="00154034">
      <w:pPr>
        <w:rPr>
          <w:sz w:val="16"/>
        </w:rPr>
      </w:pPr>
      <w:r w:rsidRPr="004C0DE1">
        <w:rPr>
          <w:rStyle w:val="Emphasis"/>
        </w:rPr>
        <w:t>times</w:t>
      </w:r>
      <w:r w:rsidRPr="004C0DE1">
        <w:rPr>
          <w:sz w:val="16"/>
        </w:rPr>
        <w:t>.</w:t>
      </w:r>
    </w:p>
    <w:p w14:paraId="6D1E19CB" w14:textId="77777777" w:rsidR="00154034" w:rsidRDefault="00154034" w:rsidP="00154034">
      <w:pPr>
        <w:rPr>
          <w:u w:val="single"/>
        </w:rPr>
      </w:pPr>
    </w:p>
    <w:p w14:paraId="36D077F5" w14:textId="77777777" w:rsidR="00154034" w:rsidRPr="00CA6168" w:rsidRDefault="00154034" w:rsidP="00154034">
      <w:pPr>
        <w:pStyle w:val="Heading4"/>
        <w:jc w:val="both"/>
      </w:pPr>
      <w:r>
        <w:t xml:space="preserve">Particle accelerators </w:t>
      </w:r>
      <w:r w:rsidRPr="00BA4C6E">
        <w:rPr>
          <w:u w:val="single"/>
        </w:rPr>
        <w:t>destroy the universe</w:t>
      </w:r>
      <w:r>
        <w:t xml:space="preserve"> – which </w:t>
      </w:r>
      <w:r w:rsidRPr="00BA4C6E">
        <w:rPr>
          <w:u w:val="single"/>
        </w:rPr>
        <w:t>outweighs</w:t>
      </w:r>
      <w:r>
        <w:t>.</w:t>
      </w:r>
    </w:p>
    <w:p w14:paraId="7696CB8A" w14:textId="77777777" w:rsidR="00154034" w:rsidRPr="00F2312D" w:rsidRDefault="00154034" w:rsidP="00154034">
      <w:r>
        <w:t xml:space="preserve">Joe </w:t>
      </w:r>
      <w:r w:rsidRPr="00587080">
        <w:rPr>
          <w:rStyle w:val="Style13ptBold"/>
        </w:rPr>
        <w:t>Packer 7</w:t>
      </w:r>
      <w:r>
        <w:t xml:space="preserve"> – MA in Communication from Wake Forest </w:t>
      </w:r>
      <w:proofErr w:type="gramStart"/>
      <w:r>
        <w:t>University,  PhD</w:t>
      </w:r>
      <w:proofErr w:type="gramEnd"/>
      <w:r>
        <w:t xml:space="preserve"> in Communication from the University of Pittsburgh and Professor of Communication at Central Michigan University, Alien Life in Search of Acknowledgment, p. 62-63 Recut Justin</w:t>
      </w:r>
    </w:p>
    <w:p w14:paraId="120B6FA9" w14:textId="77777777" w:rsidR="00154034" w:rsidRPr="00E017AD" w:rsidRDefault="00154034" w:rsidP="00154034">
      <w:pPr>
        <w:rPr>
          <w:rStyle w:val="Emphasis"/>
        </w:rPr>
      </w:pPr>
      <w:r w:rsidRPr="00BA4C6E">
        <w:rPr>
          <w:rStyle w:val="Emphasis"/>
        </w:rPr>
        <w:t xml:space="preserve">Once </w:t>
      </w:r>
      <w:r w:rsidRPr="00A01726">
        <w:rPr>
          <w:rStyle w:val="Emphasis"/>
          <w:highlight w:val="green"/>
        </w:rPr>
        <w:t>we hold alien interests</w:t>
      </w:r>
      <w:r w:rsidRPr="00E017AD">
        <w:rPr>
          <w:rStyle w:val="Emphasis"/>
        </w:rPr>
        <w:t xml:space="preserve"> as </w:t>
      </w:r>
      <w:r w:rsidRPr="00A01726">
        <w:rPr>
          <w:rStyle w:val="Emphasis"/>
          <w:highlight w:val="green"/>
        </w:rPr>
        <w:t xml:space="preserve">equal to our </w:t>
      </w:r>
      <w:proofErr w:type="gramStart"/>
      <w:r w:rsidRPr="00A01726">
        <w:rPr>
          <w:rStyle w:val="Emphasis"/>
          <w:highlight w:val="green"/>
        </w:rPr>
        <w:t>own</w:t>
      </w:r>
      <w:proofErr w:type="gramEnd"/>
      <w:r w:rsidRPr="00A01726">
        <w:rPr>
          <w:rStyle w:val="StyleUnderline"/>
          <w:highlight w:val="green"/>
        </w:rPr>
        <w:t xml:space="preserve"> </w:t>
      </w:r>
      <w:r w:rsidRPr="00BA4C6E">
        <w:rPr>
          <w:rStyle w:val="StyleUnderline"/>
        </w:rPr>
        <w:t xml:space="preserve">we can begin to </w:t>
      </w:r>
      <w:proofErr w:type="spellStart"/>
      <w:r w:rsidRPr="00BA4C6E">
        <w:rPr>
          <w:rStyle w:val="StyleUnderline"/>
        </w:rPr>
        <w:t>revaluate</w:t>
      </w:r>
      <w:proofErr w:type="spellEnd"/>
      <w:r w:rsidRPr="00BA4C6E">
        <w:rPr>
          <w:rStyle w:val="StyleUnderline"/>
        </w:rPr>
        <w:t xml:space="preserve"> areas</w:t>
      </w:r>
      <w:r w:rsidRPr="00E017AD">
        <w:rPr>
          <w:rStyle w:val="StyleUnderline"/>
        </w:rPr>
        <w:t xml:space="preserve"> previously believed to hold no relevance to life beyond this planet.  A diverse group of scholars including</w:t>
      </w:r>
      <w:r w:rsidRPr="00821C54">
        <w:rPr>
          <w:bCs/>
          <w:iCs/>
          <w:sz w:val="12"/>
        </w:rPr>
        <w:t xml:space="preserve"> Richard </w:t>
      </w:r>
      <w:r w:rsidRPr="00E017AD">
        <w:rPr>
          <w:rStyle w:val="StyleUnderline"/>
        </w:rPr>
        <w:t>Posner</w:t>
      </w:r>
      <w:r w:rsidRPr="00821C54">
        <w:rPr>
          <w:bCs/>
          <w:iCs/>
          <w:sz w:val="12"/>
        </w:rPr>
        <w:t xml:space="preserve">, Senior Lecturer in Law at the University of Chicago, Nick </w:t>
      </w:r>
      <w:r w:rsidRPr="00E017AD">
        <w:rPr>
          <w:rStyle w:val="StyleUnderline"/>
        </w:rPr>
        <w:t>Bostrom</w:t>
      </w:r>
      <w:r w:rsidRPr="00821C54">
        <w:rPr>
          <w:bCs/>
          <w:iCs/>
          <w:sz w:val="12"/>
        </w:rPr>
        <w:t xml:space="preserve">, philosophy professor at Oxford University, John </w:t>
      </w:r>
      <w:r w:rsidRPr="00E017AD">
        <w:rPr>
          <w:rStyle w:val="StyleUnderline"/>
        </w:rPr>
        <w:t>Leslie</w:t>
      </w:r>
      <w:r w:rsidRPr="00821C54">
        <w:rPr>
          <w:bCs/>
          <w:iCs/>
          <w:sz w:val="12"/>
        </w:rPr>
        <w:t xml:space="preserve"> philosophy professor at Guelph University </w:t>
      </w:r>
      <w:r w:rsidRPr="00E017AD">
        <w:rPr>
          <w:rStyle w:val="StyleUnderline"/>
        </w:rPr>
        <w:t>and</w:t>
      </w:r>
      <w:r w:rsidRPr="00821C54">
        <w:rPr>
          <w:bCs/>
          <w:iCs/>
          <w:sz w:val="12"/>
        </w:rPr>
        <w:t xml:space="preserve"> Martin </w:t>
      </w:r>
      <w:r w:rsidRPr="00E017AD">
        <w:rPr>
          <w:rStyle w:val="StyleUnderline"/>
        </w:rPr>
        <w:t>Rees</w:t>
      </w:r>
      <w:r w:rsidRPr="00821C54">
        <w:rPr>
          <w:bCs/>
          <w:iCs/>
          <w:sz w:val="12"/>
        </w:rPr>
        <w:t xml:space="preserve">, Britain’s Astronomer Royal, have </w:t>
      </w:r>
      <w:r w:rsidRPr="00E017AD">
        <w:rPr>
          <w:rStyle w:val="StyleUnderline"/>
        </w:rPr>
        <w:t>written on</w:t>
      </w:r>
      <w:r w:rsidRPr="00821C54">
        <w:rPr>
          <w:bCs/>
          <w:iCs/>
          <w:sz w:val="12"/>
        </w:rPr>
        <w:t xml:space="preserve"> the </w:t>
      </w:r>
      <w:r w:rsidRPr="00A01726">
        <w:rPr>
          <w:rStyle w:val="StyleUnderline"/>
          <w:highlight w:val="green"/>
        </w:rPr>
        <w:t>emerging tech</w:t>
      </w:r>
      <w:r w:rsidRPr="00E017AD">
        <w:rPr>
          <w:rStyle w:val="StyleUnderline"/>
        </w:rPr>
        <w:t xml:space="preserve">nologies </w:t>
      </w:r>
      <w:r w:rsidRPr="00A01726">
        <w:rPr>
          <w:rStyle w:val="StyleUnderline"/>
          <w:highlight w:val="green"/>
        </w:rPr>
        <w:t>that threaten life beyond</w:t>
      </w:r>
      <w:r w:rsidRPr="00E017AD">
        <w:rPr>
          <w:rStyle w:val="StyleUnderline"/>
        </w:rPr>
        <w:t xml:space="preserve"> the planet </w:t>
      </w:r>
      <w:r w:rsidRPr="00A01726">
        <w:rPr>
          <w:rStyle w:val="StyleUnderline"/>
          <w:highlight w:val="green"/>
        </w:rPr>
        <w:t>Earth</w:t>
      </w:r>
      <w:r w:rsidRPr="00821C54">
        <w:rPr>
          <w:bCs/>
          <w:iCs/>
          <w:sz w:val="12"/>
        </w:rPr>
        <w:t xml:space="preserve">.  </w:t>
      </w:r>
      <w:r w:rsidRPr="00A01726">
        <w:rPr>
          <w:rStyle w:val="Emphasis"/>
          <w:highlight w:val="green"/>
        </w:rPr>
        <w:t>Particle accelerators</w:t>
      </w:r>
      <w:r w:rsidRPr="00E017AD">
        <w:rPr>
          <w:rStyle w:val="Emphasis"/>
        </w:rPr>
        <w:t xml:space="preserve"> labs are</w:t>
      </w:r>
      <w:r w:rsidRPr="00E017AD">
        <w:rPr>
          <w:rStyle w:val="StyleUnderline"/>
        </w:rPr>
        <w:t xml:space="preserve"> </w:t>
      </w:r>
      <w:r w:rsidRPr="00A01726">
        <w:rPr>
          <w:rStyle w:val="StyleUnderline"/>
          <w:highlight w:val="green"/>
        </w:rPr>
        <w:t>colliding matter</w:t>
      </w:r>
      <w:r w:rsidRPr="00E017AD">
        <w:rPr>
          <w:rStyle w:val="StyleUnderline"/>
        </w:rPr>
        <w:t xml:space="preserve"> together, </w:t>
      </w:r>
      <w:r w:rsidRPr="00E017AD">
        <w:rPr>
          <w:rStyle w:val="Emphasis"/>
        </w:rPr>
        <w:t>reaching energies that have not been seen since the Big Bang</w:t>
      </w:r>
      <w:r w:rsidRPr="00E017AD">
        <w:rPr>
          <w:rStyle w:val="StyleUnderline"/>
        </w:rPr>
        <w:t>.</w:t>
      </w:r>
      <w:r w:rsidRPr="00821C54">
        <w:rPr>
          <w:bCs/>
          <w:iCs/>
          <w:sz w:val="12"/>
        </w:rPr>
        <w:t xml:space="preserve">  </w:t>
      </w:r>
      <w:r w:rsidRPr="00E017AD">
        <w:rPr>
          <w:rStyle w:val="Emphasis"/>
        </w:rPr>
        <w:t xml:space="preserve">These experiments </w:t>
      </w:r>
      <w:r w:rsidRPr="00A01726">
        <w:rPr>
          <w:rStyle w:val="Emphasis"/>
          <w:highlight w:val="green"/>
        </w:rPr>
        <w:t>threaten</w:t>
      </w:r>
      <w:r w:rsidRPr="00E017AD">
        <w:rPr>
          <w:rStyle w:val="Emphasis"/>
        </w:rPr>
        <w:t xml:space="preserve"> a </w:t>
      </w:r>
      <w:r w:rsidRPr="00A01726">
        <w:rPr>
          <w:rStyle w:val="Emphasis"/>
          <w:highlight w:val="green"/>
        </w:rPr>
        <w:t>phase transition</w:t>
      </w:r>
      <w:r w:rsidRPr="00E017AD">
        <w:rPr>
          <w:rStyle w:val="Emphasis"/>
        </w:rPr>
        <w:t xml:space="preserve"> that would create a bubble of altered space that would expand at the speed of light </w:t>
      </w:r>
      <w:r w:rsidRPr="00A01726">
        <w:rPr>
          <w:rStyle w:val="Emphasis"/>
          <w:highlight w:val="green"/>
        </w:rPr>
        <w:t>killing all life</w:t>
      </w:r>
      <w:r w:rsidRPr="00E017AD">
        <w:rPr>
          <w:rStyle w:val="Emphasis"/>
        </w:rPr>
        <w:t xml:space="preserve"> in its </w:t>
      </w:r>
      <w:r w:rsidRPr="00821C54">
        <w:rPr>
          <w:rStyle w:val="Emphasis"/>
        </w:rPr>
        <w:t>path</w:t>
      </w:r>
      <w:r w:rsidRPr="00821C54">
        <w:rPr>
          <w:bCs/>
          <w:iCs/>
          <w:sz w:val="12"/>
        </w:rPr>
        <w:t xml:space="preserve">.  </w:t>
      </w:r>
      <w:r w:rsidRPr="00821C54">
        <w:rPr>
          <w:rStyle w:val="Emphasis"/>
        </w:rPr>
        <w:t xml:space="preserve">Nanotechnology and other machines may soon reach the ability to </w:t>
      </w:r>
      <w:proofErr w:type="spellStart"/>
      <w:r w:rsidRPr="00821C54">
        <w:rPr>
          <w:rStyle w:val="Emphasis"/>
        </w:rPr>
        <w:t>self replicate</w:t>
      </w:r>
      <w:proofErr w:type="spellEnd"/>
      <w:r w:rsidRPr="00821C54">
        <w:rPr>
          <w:bCs/>
          <w:iCs/>
          <w:sz w:val="12"/>
        </w:rPr>
        <w:t xml:space="preserve">.  </w:t>
      </w:r>
      <w:r w:rsidRPr="00821C54">
        <w:rPr>
          <w:rStyle w:val="StyleUnderline"/>
        </w:rPr>
        <w:t xml:space="preserve">A </w:t>
      </w:r>
      <w:r w:rsidRPr="00821C54">
        <w:rPr>
          <w:rStyle w:val="Emphasis"/>
        </w:rPr>
        <w:t>mistake</w:t>
      </w:r>
      <w:r w:rsidRPr="00821C54">
        <w:rPr>
          <w:rStyle w:val="StyleUnderline"/>
        </w:rPr>
        <w:t xml:space="preserve"> in design or programming </w:t>
      </w:r>
      <w:r w:rsidRPr="00821C54">
        <w:rPr>
          <w:rStyle w:val="Emphasis"/>
        </w:rPr>
        <w:t>could unleash an endless quantity of machines converting all matter</w:t>
      </w:r>
      <w:r w:rsidRPr="00821C54">
        <w:rPr>
          <w:rStyle w:val="StyleUnderline"/>
        </w:rPr>
        <w:t xml:space="preserve"> in the universe into copies of themselves</w:t>
      </w:r>
      <w:r w:rsidRPr="00821C54">
        <w:rPr>
          <w:bCs/>
          <w:iCs/>
          <w:sz w:val="12"/>
        </w:rPr>
        <w:t xml:space="preserve">.  </w:t>
      </w:r>
      <w:r w:rsidRPr="00821C54">
        <w:rPr>
          <w:rStyle w:val="StyleUnderline"/>
        </w:rPr>
        <w:t>Despite detailing the potential of th</w:t>
      </w:r>
      <w:r w:rsidRPr="00E017AD">
        <w:rPr>
          <w:rStyle w:val="StyleUnderline"/>
        </w:rPr>
        <w:t>ese technologies to destroy the entire universe</w:t>
      </w:r>
      <w:r w:rsidRPr="00821C54">
        <w:rPr>
          <w:bCs/>
          <w:iCs/>
          <w:sz w:val="12"/>
        </w:rPr>
        <w:t xml:space="preserve">, Posner, Bostrom, Leslie, and </w:t>
      </w:r>
      <w:proofErr w:type="spellStart"/>
      <w:r w:rsidRPr="00821C54">
        <w:rPr>
          <w:bCs/>
          <w:iCs/>
          <w:sz w:val="12"/>
        </w:rPr>
        <w:t>Ree’s</w:t>
      </w:r>
      <w:proofErr w:type="spellEnd"/>
      <w:r w:rsidRPr="00821C54">
        <w:rPr>
          <w:bCs/>
          <w:iCs/>
          <w:sz w:val="12"/>
        </w:rPr>
        <w:t xml:space="preserve"> </w:t>
      </w:r>
      <w:r w:rsidRPr="00E017AD">
        <w:rPr>
          <w:rStyle w:val="StyleUnderline"/>
        </w:rPr>
        <w:t>only mention of alien life</w:t>
      </w:r>
      <w:r w:rsidRPr="00821C54">
        <w:rPr>
          <w:bCs/>
          <w:iCs/>
          <w:sz w:val="12"/>
        </w:rPr>
        <w:t xml:space="preserve"> in their works </w:t>
      </w:r>
      <w:r w:rsidRPr="00E017AD">
        <w:rPr>
          <w:rStyle w:val="StyleUnderline"/>
        </w:rPr>
        <w:t>is in reference to the threat aliens post to humanity.</w:t>
      </w:r>
      <w:r w:rsidRPr="00821C54">
        <w:rPr>
          <w:bCs/>
          <w:iCs/>
          <w:sz w:val="12"/>
        </w:rPr>
        <w:t xml:space="preserve">  </w:t>
      </w:r>
      <w:r w:rsidRPr="00E017AD">
        <w:rPr>
          <w:rStyle w:val="Emphasis"/>
        </w:rPr>
        <w:t xml:space="preserve">The </w:t>
      </w:r>
      <w:r w:rsidRPr="00BA4C6E">
        <w:rPr>
          <w:rStyle w:val="Emphasis"/>
        </w:rPr>
        <w:t xml:space="preserve">rhetorical </w:t>
      </w:r>
      <w:r w:rsidRPr="00A01726">
        <w:rPr>
          <w:rStyle w:val="Emphasis"/>
          <w:highlight w:val="green"/>
        </w:rPr>
        <w:t>construction of otherness</w:t>
      </w:r>
      <w:r w:rsidRPr="00E017AD">
        <w:rPr>
          <w:rStyle w:val="StyleUnderline"/>
        </w:rPr>
        <w:t xml:space="preserve"> only </w:t>
      </w:r>
      <w:r w:rsidRPr="00A01726">
        <w:rPr>
          <w:rStyle w:val="StyleUnderline"/>
          <w:highlight w:val="green"/>
        </w:rPr>
        <w:t>in</w:t>
      </w:r>
      <w:r w:rsidRPr="00E017AD">
        <w:rPr>
          <w:rStyle w:val="StyleUnderline"/>
        </w:rPr>
        <w:t xml:space="preserve"> terms of the </w:t>
      </w:r>
      <w:r w:rsidRPr="00A01726">
        <w:rPr>
          <w:rStyle w:val="StyleUnderline"/>
          <w:highlight w:val="green"/>
        </w:rPr>
        <w:t>threat</w:t>
      </w:r>
      <w:r w:rsidRPr="00E017AD">
        <w:rPr>
          <w:rStyle w:val="StyleUnderline"/>
        </w:rPr>
        <w:t xml:space="preserve">s it poses, </w:t>
      </w:r>
      <w:r w:rsidRPr="00BA4C6E">
        <w:rPr>
          <w:rStyle w:val="StyleUnderline"/>
        </w:rPr>
        <w:t>but never</w:t>
      </w:r>
      <w:r w:rsidRPr="00E017AD">
        <w:rPr>
          <w:rStyle w:val="StyleUnderline"/>
        </w:rPr>
        <w:t xml:space="preserve"> in terms of </w:t>
      </w:r>
      <w:r w:rsidRPr="00BA4C6E">
        <w:rPr>
          <w:rStyle w:val="StyleUnderline"/>
        </w:rPr>
        <w:t>the threat one poses to it</w:t>
      </w:r>
      <w:r w:rsidRPr="00821C54">
        <w:rPr>
          <w:bCs/>
          <w:iCs/>
          <w:sz w:val="12"/>
        </w:rPr>
        <w:t xml:space="preserve">, </w:t>
      </w:r>
      <w:r w:rsidRPr="00BA4C6E">
        <w:rPr>
          <w:rStyle w:val="Emphasis"/>
        </w:rPr>
        <w:t xml:space="preserve">has been </w:t>
      </w:r>
      <w:r w:rsidRPr="00A01726">
        <w:rPr>
          <w:rStyle w:val="Emphasis"/>
          <w:highlight w:val="green"/>
        </w:rPr>
        <w:t>at the center of</w:t>
      </w:r>
      <w:r w:rsidRPr="00E017AD">
        <w:rPr>
          <w:rStyle w:val="Emphasis"/>
        </w:rPr>
        <w:t xml:space="preserve"> humanity’s history of </w:t>
      </w:r>
      <w:r w:rsidRPr="00A01726">
        <w:rPr>
          <w:rStyle w:val="Emphasis"/>
          <w:highlight w:val="green"/>
        </w:rPr>
        <w:t>genocide</w:t>
      </w:r>
      <w:r w:rsidRPr="00E017AD">
        <w:rPr>
          <w:rStyle w:val="Emphasis"/>
        </w:rPr>
        <w:t xml:space="preserve">, colonization, </w:t>
      </w:r>
      <w:r w:rsidRPr="00A01726">
        <w:rPr>
          <w:rStyle w:val="Emphasis"/>
          <w:highlight w:val="green"/>
        </w:rPr>
        <w:t>and environmental destruction</w:t>
      </w:r>
      <w:r w:rsidRPr="00E017AD">
        <w:rPr>
          <w:rStyle w:val="Emphasis"/>
        </w:rPr>
        <w:t>.</w:t>
      </w:r>
      <w:r w:rsidRPr="00821C54">
        <w:rPr>
          <w:bCs/>
          <w:iCs/>
          <w:sz w:val="12"/>
        </w:rPr>
        <w:t xml:space="preserve">  </w:t>
      </w:r>
      <w:r w:rsidRPr="00E017AD">
        <w:rPr>
          <w:rStyle w:val="StyleUnderline"/>
        </w:rPr>
        <w:t xml:space="preserve">Although humanity certainly has its own interests in reducing the threat of these technologies </w:t>
      </w:r>
      <w:r w:rsidRPr="00A01726">
        <w:rPr>
          <w:rStyle w:val="StyleUnderline"/>
          <w:highlight w:val="green"/>
        </w:rPr>
        <w:t>evaluating</w:t>
      </w:r>
      <w:r w:rsidRPr="00E017AD">
        <w:rPr>
          <w:rStyle w:val="StyleUnderline"/>
        </w:rPr>
        <w:t xml:space="preserve"> them </w:t>
      </w:r>
      <w:r w:rsidRPr="00A01726">
        <w:rPr>
          <w:rStyle w:val="Emphasis"/>
          <w:highlight w:val="green"/>
        </w:rPr>
        <w:t xml:space="preserve">without taking into account </w:t>
      </w:r>
      <w:r w:rsidRPr="00E017AD">
        <w:rPr>
          <w:rStyle w:val="Emphasis"/>
        </w:rPr>
        <w:t xml:space="preserve">the </w:t>
      </w:r>
      <w:proofErr w:type="gramStart"/>
      <w:r w:rsidRPr="00A01726">
        <w:rPr>
          <w:rStyle w:val="Emphasis"/>
          <w:highlight w:val="green"/>
        </w:rPr>
        <w:t>danger</w:t>
      </w:r>
      <w:proofErr w:type="gramEnd"/>
      <w:r w:rsidRPr="00A01726">
        <w:rPr>
          <w:rStyle w:val="Emphasis"/>
          <w:highlight w:val="green"/>
        </w:rPr>
        <w:t xml:space="preserve"> </w:t>
      </w:r>
      <w:r w:rsidRPr="00E017AD">
        <w:rPr>
          <w:rStyle w:val="Emphasis"/>
        </w:rPr>
        <w:t xml:space="preserve">they pose </w:t>
      </w:r>
      <w:r w:rsidRPr="00A01726">
        <w:rPr>
          <w:rStyle w:val="Emphasis"/>
          <w:highlight w:val="green"/>
        </w:rPr>
        <w:t xml:space="preserve">to alien </w:t>
      </w:r>
      <w:r w:rsidRPr="00BA4C6E">
        <w:rPr>
          <w:rStyle w:val="Emphasis"/>
        </w:rPr>
        <w:t xml:space="preserve">life </w:t>
      </w:r>
      <w:r w:rsidRPr="00A01726">
        <w:rPr>
          <w:rStyle w:val="Emphasis"/>
          <w:highlight w:val="green"/>
        </w:rPr>
        <w:t>is neither appropriate nor just</w:t>
      </w:r>
      <w:r w:rsidRPr="00821C54">
        <w:rPr>
          <w:bCs/>
          <w:iCs/>
          <w:sz w:val="12"/>
        </w:rPr>
        <w:t xml:space="preserve">.  It is not appropriate because </w:t>
      </w:r>
      <w:r w:rsidRPr="00E017AD">
        <w:rPr>
          <w:rStyle w:val="StyleUnderline"/>
        </w:rPr>
        <w:t>framing the issue only in terms of human interests will result in priorities designed to minimize the risks and maximize the benefits to humanity</w:t>
      </w:r>
      <w:r w:rsidRPr="00821C54">
        <w:rPr>
          <w:bCs/>
          <w:iCs/>
          <w:sz w:val="12"/>
        </w:rPr>
        <w:t xml:space="preserve">, </w:t>
      </w:r>
      <w:r w:rsidRPr="00E017AD">
        <w:rPr>
          <w:rStyle w:val="Emphasis"/>
        </w:rPr>
        <w:t>not all life</w:t>
      </w:r>
      <w:r w:rsidRPr="00821C54">
        <w:rPr>
          <w:bCs/>
          <w:iCs/>
          <w:sz w:val="12"/>
        </w:rPr>
        <w:t xml:space="preserve">.  Even if humanity dealt with the threats effectively without referencing their obligation to aliens, Posner, Bostrom, Leslie, and </w:t>
      </w:r>
      <w:proofErr w:type="spellStart"/>
      <w:r w:rsidRPr="00821C54">
        <w:rPr>
          <w:bCs/>
          <w:iCs/>
          <w:sz w:val="12"/>
        </w:rPr>
        <w:t>Ree’s</w:t>
      </w:r>
      <w:proofErr w:type="spellEnd"/>
      <w:r w:rsidRPr="00821C54">
        <w:rPr>
          <w:bCs/>
          <w:iCs/>
          <w:sz w:val="12"/>
        </w:rPr>
        <w:t xml:space="preserve"> rhetoric would not be “just,” because </w:t>
      </w:r>
      <w:r w:rsidRPr="00A01726">
        <w:rPr>
          <w:rStyle w:val="Emphasis"/>
          <w:highlight w:val="green"/>
        </w:rPr>
        <w:t xml:space="preserve">it arbitrarily declares other life </w:t>
      </w:r>
      <w:r w:rsidRPr="00E017AD">
        <w:rPr>
          <w:rStyle w:val="Emphasis"/>
        </w:rPr>
        <w:t xml:space="preserve">forms </w:t>
      </w:r>
      <w:r w:rsidRPr="00A01726">
        <w:rPr>
          <w:rStyle w:val="Emphasis"/>
          <w:highlight w:val="green"/>
        </w:rPr>
        <w:t>unworthy</w:t>
      </w:r>
      <w:r w:rsidRPr="00E017AD">
        <w:rPr>
          <w:rStyle w:val="Emphasis"/>
        </w:rPr>
        <w:t xml:space="preserve"> of consideration</w:t>
      </w:r>
      <w:r w:rsidRPr="00821C54">
        <w:rPr>
          <w:bCs/>
          <w:iCs/>
          <w:sz w:val="12"/>
        </w:rPr>
        <w:t xml:space="preserve">.  A framework of acknowledgement would allow humanity to address the risks of these new technologies, while </w:t>
      </w:r>
      <w:r w:rsidRPr="00E017AD">
        <w:rPr>
          <w:rStyle w:val="StyleUnderline"/>
        </w:rPr>
        <w:t xml:space="preserve">being cognizant of humanity’s obligations to other life </w:t>
      </w:r>
      <w:r w:rsidRPr="00BA4C6E">
        <w:rPr>
          <w:rStyle w:val="StyleUnderline"/>
        </w:rPr>
        <w:t>within the universe</w:t>
      </w:r>
      <w:r w:rsidRPr="00821C54">
        <w:rPr>
          <w:bCs/>
          <w:iCs/>
          <w:sz w:val="12"/>
        </w:rPr>
        <w:t xml:space="preserve">.  </w:t>
      </w:r>
      <w:r w:rsidRPr="00BA4C6E">
        <w:rPr>
          <w:rStyle w:val="StyleUnderline"/>
        </w:rPr>
        <w:t xml:space="preserve">Applying </w:t>
      </w:r>
      <w:r w:rsidRPr="00BA4C6E">
        <w:rPr>
          <w:rStyle w:val="StyleUnderline"/>
        </w:rPr>
        <w:lastRenderedPageBreak/>
        <w:t>the lens of acknowledgment to the issue of existential threats moves the problem</w:t>
      </w:r>
      <w:r w:rsidRPr="00821C54">
        <w:rPr>
          <w:bCs/>
          <w:iCs/>
          <w:sz w:val="12"/>
        </w:rPr>
        <w:t xml:space="preserve"> </w:t>
      </w:r>
      <w:r w:rsidRPr="00BA4C6E">
        <w:rPr>
          <w:rStyle w:val="Emphasis"/>
        </w:rPr>
        <w:t xml:space="preserve">from one of </w:t>
      </w:r>
      <w:proofErr w:type="spellStart"/>
      <w:r w:rsidRPr="00BA4C6E">
        <w:rPr>
          <w:rStyle w:val="Emphasis"/>
        </w:rPr>
        <w:t>self destruction</w:t>
      </w:r>
      <w:proofErr w:type="spellEnd"/>
      <w:r w:rsidRPr="00BA4C6E">
        <w:rPr>
          <w:rStyle w:val="Emphasis"/>
        </w:rPr>
        <w:t xml:space="preserve"> to universal genocide</w:t>
      </w:r>
      <w:r w:rsidRPr="00821C54">
        <w:rPr>
          <w:bCs/>
          <w:iCs/>
          <w:sz w:val="12"/>
        </w:rPr>
        <w:t xml:space="preserve">.  This may be the most dramatic example of how </w:t>
      </w:r>
      <w:r w:rsidRPr="00BA4C6E">
        <w:rPr>
          <w:rStyle w:val="Emphasis"/>
        </w:rPr>
        <w:t>refusing to extend acknowledgment</w:t>
      </w:r>
      <w:r w:rsidRPr="00E017AD">
        <w:rPr>
          <w:rStyle w:val="Emphasis"/>
        </w:rPr>
        <w:t xml:space="preserve"> to potential alien life can </w:t>
      </w:r>
      <w:r w:rsidRPr="00A01726">
        <w:rPr>
          <w:rStyle w:val="Emphasis"/>
          <w:highlight w:val="green"/>
        </w:rPr>
        <w:t>mask humanity’s obligations</w:t>
      </w:r>
      <w:r w:rsidRPr="00E017AD">
        <w:rPr>
          <w:rStyle w:val="Emphasis"/>
        </w:rPr>
        <w:t xml:space="preserve"> to life </w:t>
      </w:r>
      <w:r w:rsidRPr="00A01726">
        <w:rPr>
          <w:rStyle w:val="Emphasis"/>
          <w:highlight w:val="green"/>
        </w:rPr>
        <w:t>beyond this planet</w:t>
      </w:r>
      <w:r w:rsidRPr="00E017AD">
        <w:rPr>
          <w:rStyle w:val="Emphasis"/>
        </w:rPr>
        <w:t>.</w:t>
      </w:r>
    </w:p>
    <w:p w14:paraId="5BC76A0E" w14:textId="77777777" w:rsidR="00154034" w:rsidRDefault="00154034" w:rsidP="00154034">
      <w:pPr>
        <w:rPr>
          <w:u w:val="single"/>
        </w:rPr>
      </w:pPr>
    </w:p>
    <w:p w14:paraId="0C3C75C1" w14:textId="77777777" w:rsidR="00154034" w:rsidRDefault="00154034" w:rsidP="00154034">
      <w:pPr>
        <w:pStyle w:val="Heading4"/>
      </w:pPr>
      <w:r>
        <w:t xml:space="preserve">Nuclear war prevents AI and Nanotech research. </w:t>
      </w:r>
    </w:p>
    <w:p w14:paraId="067E185A" w14:textId="77777777" w:rsidR="00154034" w:rsidRDefault="00154034" w:rsidP="00154034">
      <w:r w:rsidRPr="00EB1708">
        <w:rPr>
          <w:rStyle w:val="Style13ptBold"/>
        </w:rPr>
        <w:t>Baum &amp; Barrett 18</w:t>
      </w:r>
      <w:r>
        <w:t xml:space="preserve"> – </w:t>
      </w:r>
      <w:r w:rsidRPr="00423D51">
        <w:t>Seth Baum is an American researcher involved in the field of risk research. He is the executive director of the Global Catastrophic Risk Institute (GCRI), a think tank focused on existential risk.</w:t>
      </w:r>
      <w:r>
        <w:t xml:space="preserve"> Global Catastrophic Risk Institute. 2018. [“A Model for the Impacts of Nuclear War.” SSRN Electronic Journal. 10.2139/ssrn.3155983] Recut Justin</w:t>
      </w:r>
    </w:p>
    <w:p w14:paraId="2E78E0C1" w14:textId="77777777" w:rsidR="00154034" w:rsidRPr="0017486A" w:rsidRDefault="00154034" w:rsidP="00154034">
      <w:r w:rsidRPr="00423D51">
        <w:rPr>
          <w:rStyle w:val="Emphasis"/>
        </w:rPr>
        <w:t xml:space="preserve">Another </w:t>
      </w:r>
      <w:r w:rsidRPr="00A01726">
        <w:rPr>
          <w:rStyle w:val="Emphasis"/>
          <w:highlight w:val="green"/>
        </w:rPr>
        <w:t>link</w:t>
      </w:r>
      <w:r w:rsidRPr="00A01726">
        <w:rPr>
          <w:rStyle w:val="StyleUnderline"/>
          <w:highlight w:val="green"/>
        </w:rPr>
        <w:t xml:space="preserve"> between </w:t>
      </w:r>
      <w:r w:rsidRPr="00A01726">
        <w:rPr>
          <w:rStyle w:val="Emphasis"/>
          <w:highlight w:val="green"/>
        </w:rPr>
        <w:t>nuclear war</w:t>
      </w:r>
      <w:r w:rsidRPr="00A01726">
        <w:rPr>
          <w:rStyle w:val="StyleUnderline"/>
          <w:highlight w:val="green"/>
        </w:rPr>
        <w:t xml:space="preserve"> and</w:t>
      </w:r>
      <w:r w:rsidRPr="00423D51">
        <w:rPr>
          <w:rStyle w:val="StyleUnderline"/>
        </w:rPr>
        <w:t xml:space="preserve"> other </w:t>
      </w:r>
      <w:r w:rsidRPr="00423D51">
        <w:rPr>
          <w:rStyle w:val="Emphasis"/>
        </w:rPr>
        <w:t>major catastrophes</w:t>
      </w:r>
      <w:r w:rsidRPr="00423D51">
        <w:rPr>
          <w:rStyle w:val="StyleUnderline"/>
        </w:rPr>
        <w:t xml:space="preserve"> comes from the potential for </w:t>
      </w:r>
      <w:r w:rsidRPr="00A01726">
        <w:rPr>
          <w:rStyle w:val="Emphasis"/>
          <w:highlight w:val="green"/>
        </w:rPr>
        <w:t>general malfunction</w:t>
      </w:r>
      <w:r w:rsidRPr="00A01726">
        <w:rPr>
          <w:rStyle w:val="StyleUnderline"/>
          <w:highlight w:val="green"/>
        </w:rPr>
        <w:t xml:space="preserve"> of society </w:t>
      </w:r>
      <w:r w:rsidRPr="00A01726">
        <w:rPr>
          <w:rStyle w:val="Emphasis"/>
          <w:highlight w:val="green"/>
        </w:rPr>
        <w:t>shifting</w:t>
      </w:r>
      <w:r w:rsidRPr="00A01726">
        <w:rPr>
          <w:rStyle w:val="StyleUnderline"/>
          <w:highlight w:val="green"/>
        </w:rPr>
        <w:t xml:space="preserve"> work on</w:t>
      </w:r>
      <w:r w:rsidRPr="00423D51">
        <w:rPr>
          <w:rStyle w:val="StyleUnderline"/>
        </w:rPr>
        <w:t xml:space="preserve"> </w:t>
      </w:r>
      <w:r w:rsidRPr="00423D51">
        <w:rPr>
          <w:rStyle w:val="Emphasis"/>
        </w:rPr>
        <w:t xml:space="preserve">risky </w:t>
      </w:r>
      <w:r w:rsidRPr="00A01726">
        <w:rPr>
          <w:rStyle w:val="Emphasis"/>
          <w:highlight w:val="green"/>
        </w:rPr>
        <w:t>technologies</w:t>
      </w:r>
      <w:r w:rsidRPr="00A01726">
        <w:rPr>
          <w:rStyle w:val="StyleUnderline"/>
          <w:highlight w:val="green"/>
        </w:rPr>
        <w:t xml:space="preserve"> such as </w:t>
      </w:r>
      <w:r w:rsidRPr="00A01726">
        <w:rPr>
          <w:rStyle w:val="Emphasis"/>
          <w:highlight w:val="green"/>
        </w:rPr>
        <w:t>artificial intelligence</w:t>
      </w:r>
      <w:r w:rsidRPr="00423D51">
        <w:rPr>
          <w:rStyle w:val="StyleUnderline"/>
        </w:rPr>
        <w:t xml:space="preserve">, molecular </w:t>
      </w:r>
      <w:r w:rsidRPr="00A01726">
        <w:rPr>
          <w:rStyle w:val="Emphasis"/>
          <w:highlight w:val="green"/>
        </w:rPr>
        <w:t>nanotechnology</w:t>
      </w:r>
      <w:r w:rsidRPr="00BA4C6E">
        <w:rPr>
          <w:rStyle w:val="StyleUnderline"/>
        </w:rPr>
        <w:t xml:space="preserve">, and </w:t>
      </w:r>
      <w:r w:rsidRPr="00BA4C6E">
        <w:rPr>
          <w:rStyle w:val="Emphasis"/>
        </w:rPr>
        <w:t>biotechnology</w:t>
      </w:r>
      <w:r w:rsidRPr="00BA4C6E">
        <w:rPr>
          <w:rStyle w:val="StyleUnderline"/>
        </w:rPr>
        <w:t xml:space="preserve">. </w:t>
      </w:r>
      <w:r w:rsidRPr="00A01726">
        <w:rPr>
          <w:rStyle w:val="StyleUnderline"/>
          <w:highlight w:val="green"/>
        </w:rPr>
        <w:t>The simplest effect would be</w:t>
      </w:r>
      <w:r w:rsidRPr="00423D51">
        <w:rPr>
          <w:rStyle w:val="StyleUnderline"/>
        </w:rPr>
        <w:t xml:space="preserve"> for the </w:t>
      </w:r>
      <w:r w:rsidRPr="00423D51">
        <w:rPr>
          <w:rStyle w:val="Emphasis"/>
        </w:rPr>
        <w:t>general malfunction</w:t>
      </w:r>
      <w:r w:rsidRPr="00423D51">
        <w:rPr>
          <w:rStyle w:val="StyleUnderline"/>
        </w:rPr>
        <w:t xml:space="preserve"> of society </w:t>
      </w:r>
      <w:r w:rsidRPr="00A01726">
        <w:rPr>
          <w:rStyle w:val="StyleUnderline"/>
          <w:highlight w:val="green"/>
        </w:rPr>
        <w:t xml:space="preserve">to </w:t>
      </w:r>
      <w:r w:rsidRPr="00A01726">
        <w:rPr>
          <w:rStyle w:val="Emphasis"/>
          <w:highlight w:val="green"/>
        </w:rPr>
        <w:t>halt work</w:t>
      </w:r>
      <w:r w:rsidRPr="00423D51">
        <w:rPr>
          <w:rStyle w:val="Emphasis"/>
        </w:rPr>
        <w:t xml:space="preserve"> on these </w:t>
      </w:r>
      <w:r w:rsidRPr="0017486A">
        <w:rPr>
          <w:rStyle w:val="Emphasis"/>
        </w:rPr>
        <w:t>technologies</w:t>
      </w:r>
      <w:r w:rsidRPr="0017486A">
        <w:rPr>
          <w:rStyle w:val="StyleUnderline"/>
        </w:rPr>
        <w:t>.</w:t>
      </w:r>
      <w:r w:rsidRPr="0017486A">
        <w:rPr>
          <w:u w:val="single"/>
        </w:rPr>
        <w:t xml:space="preserve"> In most cases, </w:t>
      </w:r>
      <w:r w:rsidRPr="00A01726">
        <w:rPr>
          <w:rStyle w:val="StyleUnderline"/>
          <w:highlight w:val="green"/>
        </w:rPr>
        <w:t>this would</w:t>
      </w:r>
      <w:r w:rsidRPr="00A01726">
        <w:rPr>
          <w:rStyle w:val="Emphasis"/>
          <w:highlight w:val="green"/>
        </w:rPr>
        <w:t xml:space="preserve"> reduce the risk of harm</w:t>
      </w:r>
      <w:r w:rsidRPr="00423D51">
        <w:rPr>
          <w:rStyle w:val="StyleUnderline"/>
        </w:rPr>
        <w:t xml:space="preserve"> caused by those technologies.</w:t>
      </w:r>
      <w:r w:rsidRPr="0017486A">
        <w:t xml:space="preserve"> </w:t>
      </w:r>
    </w:p>
    <w:p w14:paraId="6E531E75" w14:textId="77777777" w:rsidR="00154034" w:rsidRDefault="00154034" w:rsidP="00154034"/>
    <w:p w14:paraId="05C46040" w14:textId="77777777" w:rsidR="00154034" w:rsidRDefault="00154034" w:rsidP="00154034">
      <w:pPr>
        <w:pStyle w:val="Heading4"/>
      </w:pPr>
      <w:r>
        <w:t xml:space="preserve">AI </w:t>
      </w:r>
      <w:r w:rsidRPr="0017486A">
        <w:rPr>
          <w:u w:val="single"/>
        </w:rPr>
        <w:t>destroys the universe</w:t>
      </w:r>
      <w:r>
        <w:t>.</w:t>
      </w:r>
    </w:p>
    <w:p w14:paraId="59AD2089" w14:textId="77777777" w:rsidR="00154034" w:rsidRDefault="00154034" w:rsidP="00154034">
      <w:r>
        <w:t xml:space="preserve">Alan </w:t>
      </w:r>
      <w:r w:rsidRPr="00587080">
        <w:rPr>
          <w:rStyle w:val="Style13ptBold"/>
        </w:rPr>
        <w:t>Rominger 16</w:t>
      </w:r>
      <w:r>
        <w:t xml:space="preserve">, PhD Candidate in Nuclear Engineering at North Carolina State University, Software Engineer at Red Hat, Former Nuclear Engineering Science Laboratory Synthesis Intern at Oak Ridge National Laboratory, BS in Nuclear Engineering from North Carolina State University, “The Extreme Version of the Technological Singularity”, Medium 11-6, </w:t>
      </w:r>
      <w:hyperlink r:id="rId17" w:history="1">
        <w:r w:rsidRPr="00E41138">
          <w:rPr>
            <w:rStyle w:val="Hyperlink"/>
          </w:rPr>
          <w:t>https://medium.com/@AlanSE/the-extreme-version-of-the-technological-singularity-75608898eae5 //</w:t>
        </w:r>
      </w:hyperlink>
      <w:r>
        <w:rPr>
          <w:rStyle w:val="Hyperlink"/>
        </w:rPr>
        <w:t xml:space="preserve"> Re-Cut Justin</w:t>
      </w:r>
    </w:p>
    <w:p w14:paraId="61C604D4" w14:textId="77777777" w:rsidR="00154034" w:rsidRPr="005774DF" w:rsidRDefault="00154034" w:rsidP="00154034">
      <w:pPr>
        <w:rPr>
          <w:rStyle w:val="Emphasis"/>
        </w:rPr>
      </w:pPr>
      <w:r w:rsidRPr="005774DF">
        <w:rPr>
          <w:rStyle w:val="Emphasis"/>
        </w:rPr>
        <w:t>Let’s reformulate that story of the AI paperclip maker.</w:t>
      </w:r>
    </w:p>
    <w:p w14:paraId="04B429C9" w14:textId="77777777" w:rsidR="00154034" w:rsidRPr="00423D51" w:rsidRDefault="00154034" w:rsidP="00154034">
      <w:pPr>
        <w:numPr>
          <w:ilvl w:val="0"/>
          <w:numId w:val="13"/>
        </w:numPr>
        <w:rPr>
          <w:rStyle w:val="StyleUnderline"/>
        </w:rPr>
      </w:pPr>
      <w:r w:rsidRPr="00A01726">
        <w:rPr>
          <w:rStyle w:val="StyleUnderline"/>
          <w:highlight w:val="green"/>
        </w:rPr>
        <w:t>We design</w:t>
      </w:r>
      <w:r w:rsidRPr="00423D51">
        <w:rPr>
          <w:rStyle w:val="StyleUnderline"/>
        </w:rPr>
        <w:t xml:space="preserve"> an </w:t>
      </w:r>
      <w:r w:rsidRPr="00A01726">
        <w:rPr>
          <w:rStyle w:val="StyleUnderline"/>
          <w:highlight w:val="green"/>
        </w:rPr>
        <w:t xml:space="preserve">AI to </w:t>
      </w:r>
      <w:r w:rsidRPr="00A01726">
        <w:rPr>
          <w:rStyle w:val="Emphasis"/>
          <w:highlight w:val="green"/>
        </w:rPr>
        <w:t>optimize paperclip</w:t>
      </w:r>
      <w:r w:rsidRPr="00423D51">
        <w:rPr>
          <w:rStyle w:val="Emphasis"/>
        </w:rPr>
        <w:t xml:space="preserve"> production</w:t>
      </w:r>
    </w:p>
    <w:p w14:paraId="0EB3C5A9" w14:textId="77777777" w:rsidR="00154034" w:rsidRPr="00423D51" w:rsidRDefault="00154034" w:rsidP="00154034">
      <w:pPr>
        <w:numPr>
          <w:ilvl w:val="0"/>
          <w:numId w:val="13"/>
        </w:numPr>
        <w:rPr>
          <w:rStyle w:val="StyleUnderline"/>
        </w:rPr>
      </w:pPr>
      <w:r w:rsidRPr="00423D51">
        <w:rPr>
          <w:rStyle w:val="StyleUnderline"/>
        </w:rPr>
        <w:t xml:space="preserve">The </w:t>
      </w:r>
      <w:r w:rsidRPr="00A01726">
        <w:rPr>
          <w:rStyle w:val="StyleUnderline"/>
          <w:highlight w:val="green"/>
        </w:rPr>
        <w:t xml:space="preserve">AI </w:t>
      </w:r>
      <w:r w:rsidRPr="00A01726">
        <w:rPr>
          <w:rStyle w:val="Emphasis"/>
          <w:highlight w:val="green"/>
        </w:rPr>
        <w:t>improves</w:t>
      </w:r>
      <w:r w:rsidRPr="00423D51">
        <w:rPr>
          <w:rStyle w:val="StyleUnderline"/>
        </w:rPr>
        <w:t xml:space="preserve"> up </w:t>
      </w:r>
      <w:r w:rsidRPr="00A01726">
        <w:rPr>
          <w:rStyle w:val="StyleUnderline"/>
          <w:highlight w:val="green"/>
        </w:rPr>
        <w:t>to</w:t>
      </w:r>
      <w:r w:rsidRPr="00423D51">
        <w:rPr>
          <w:rStyle w:val="StyleUnderline"/>
        </w:rPr>
        <w:t xml:space="preserve"> the </w:t>
      </w:r>
      <w:r w:rsidRPr="00423D51">
        <w:rPr>
          <w:rStyle w:val="Emphasis"/>
        </w:rPr>
        <w:t>ability</w:t>
      </w:r>
      <w:r w:rsidRPr="00423D51">
        <w:rPr>
          <w:rStyle w:val="StyleUnderline"/>
        </w:rPr>
        <w:t xml:space="preserve"> of </w:t>
      </w:r>
      <w:r w:rsidRPr="00A01726">
        <w:rPr>
          <w:rStyle w:val="Emphasis"/>
          <w:highlight w:val="green"/>
        </w:rPr>
        <w:t>self-enhancement</w:t>
      </w:r>
    </w:p>
    <w:p w14:paraId="21B29C5E" w14:textId="77777777" w:rsidR="00154034" w:rsidRPr="00423D51" w:rsidRDefault="00154034" w:rsidP="00154034">
      <w:pPr>
        <w:numPr>
          <w:ilvl w:val="0"/>
          <w:numId w:val="13"/>
        </w:numPr>
        <w:rPr>
          <w:rStyle w:val="Emphasis"/>
        </w:rPr>
      </w:pPr>
      <w:r w:rsidRPr="00A01726">
        <w:rPr>
          <w:rStyle w:val="StyleUnderline"/>
          <w:highlight w:val="green"/>
        </w:rPr>
        <w:t>AI’s</w:t>
      </w:r>
      <w:r w:rsidRPr="00423D51">
        <w:rPr>
          <w:rStyle w:val="StyleUnderline"/>
        </w:rPr>
        <w:t xml:space="preserve"> pace of improvement </w:t>
      </w:r>
      <w:r w:rsidRPr="00A01726">
        <w:rPr>
          <w:rStyle w:val="StyleUnderline"/>
          <w:highlight w:val="green"/>
        </w:rPr>
        <w:t xml:space="preserve">becomes </w:t>
      </w:r>
      <w:r w:rsidRPr="00A01726">
        <w:rPr>
          <w:rStyle w:val="Emphasis"/>
          <w:highlight w:val="green"/>
        </w:rPr>
        <w:t>self-reinforcing</w:t>
      </w:r>
      <w:r w:rsidRPr="00423D51">
        <w:rPr>
          <w:rStyle w:val="StyleUnderline"/>
        </w:rPr>
        <w:t xml:space="preserve">, becomes </w:t>
      </w:r>
      <w:proofErr w:type="gramStart"/>
      <w:r w:rsidRPr="00A01726">
        <w:rPr>
          <w:rStyle w:val="Emphasis"/>
          <w:highlight w:val="green"/>
        </w:rPr>
        <w:t>god</w:t>
      </w:r>
      <w:proofErr w:type="gramEnd"/>
      <w:r w:rsidRPr="00A01726">
        <w:rPr>
          <w:rStyle w:val="Emphasis"/>
          <w:highlight w:val="green"/>
        </w:rPr>
        <w:t>-like</w:t>
      </w:r>
    </w:p>
    <w:p w14:paraId="5C258FEC" w14:textId="77777777" w:rsidR="00154034" w:rsidRPr="00423D51" w:rsidRDefault="00154034" w:rsidP="00154034">
      <w:pPr>
        <w:numPr>
          <w:ilvl w:val="0"/>
          <w:numId w:val="13"/>
        </w:numPr>
        <w:rPr>
          <w:rStyle w:val="StyleUnderline"/>
        </w:rPr>
      </w:pPr>
      <w:r w:rsidRPr="00423D51">
        <w:rPr>
          <w:rStyle w:val="Emphasis"/>
        </w:rPr>
        <w:t>Time ends</w:t>
      </w:r>
      <w:r w:rsidRPr="00423D51">
        <w:rPr>
          <w:rStyle w:val="StyleUnderline"/>
        </w:rPr>
        <w:t>.</w:t>
      </w:r>
    </w:p>
    <w:p w14:paraId="280F3F68" w14:textId="77777777" w:rsidR="00154034" w:rsidRPr="00423D51" w:rsidRDefault="00154034" w:rsidP="00154034">
      <w:pPr>
        <w:numPr>
          <w:ilvl w:val="0"/>
          <w:numId w:val="13"/>
        </w:numPr>
        <w:rPr>
          <w:rStyle w:val="Emphasis"/>
        </w:rPr>
      </w:pPr>
      <w:r w:rsidRPr="00423D51">
        <w:rPr>
          <w:rStyle w:val="Emphasis"/>
        </w:rPr>
        <w:t xml:space="preserve">Something else </w:t>
      </w:r>
      <w:proofErr w:type="gramStart"/>
      <w:r w:rsidRPr="00423D51">
        <w:rPr>
          <w:rStyle w:val="Emphasis"/>
        </w:rPr>
        <w:t>begins?</w:t>
      </w:r>
      <w:proofErr w:type="gramEnd"/>
    </w:p>
    <w:p w14:paraId="6C00371F" w14:textId="77777777" w:rsidR="00154034" w:rsidRPr="005774DF" w:rsidRDefault="00154034" w:rsidP="00154034">
      <w:pPr>
        <w:rPr>
          <w:sz w:val="12"/>
        </w:rPr>
      </w:pPr>
      <w:r w:rsidRPr="005774DF">
        <w:rPr>
          <w:sz w:val="12"/>
        </w:rPr>
        <w:t xml:space="preserve">There are many valid-sounding possibilities for the 5th step. </w:t>
      </w:r>
      <w:r w:rsidRPr="00423D51">
        <w:rPr>
          <w:rStyle w:val="StyleUnderline"/>
        </w:rPr>
        <w:t xml:space="preserve">The </w:t>
      </w:r>
      <w:r w:rsidRPr="00A01726">
        <w:rPr>
          <w:rStyle w:val="StyleUnderline"/>
          <w:highlight w:val="green"/>
        </w:rPr>
        <w:t xml:space="preserve">AI creates </w:t>
      </w:r>
      <w:r w:rsidRPr="00A01726">
        <w:rPr>
          <w:rStyle w:val="Emphasis"/>
          <w:highlight w:val="green"/>
        </w:rPr>
        <w:t>new baby universes</w:t>
      </w:r>
      <w:r w:rsidRPr="00423D51">
        <w:rPr>
          <w:rStyle w:val="Emphasis"/>
        </w:rPr>
        <w:t xml:space="preserve"> from black holes</w:t>
      </w:r>
      <w:r w:rsidRPr="005774DF">
        <w:rPr>
          <w:sz w:val="12"/>
        </w:rPr>
        <w:t xml:space="preserve">. Maybe not exactly in this way. Perhaps the baby universes </w:t>
      </w:r>
      <w:proofErr w:type="gramStart"/>
      <w:r w:rsidRPr="005774DF">
        <w:rPr>
          <w:sz w:val="12"/>
        </w:rPr>
        <w:t>have to</w:t>
      </w:r>
      <w:proofErr w:type="gramEnd"/>
      <w:r w:rsidRPr="005774DF">
        <w:rPr>
          <w:sz w:val="12"/>
        </w:rPr>
        <w:t xml:space="preserve"> be created in particle accelerators, which is obvious to the AI after it solves the string theory problems of how our universe is folded. </w:t>
      </w:r>
      <w:r w:rsidRPr="00423D51">
        <w:rPr>
          <w:rStyle w:val="StyleUnderline"/>
        </w:rPr>
        <w:t xml:space="preserve">There’s also </w:t>
      </w:r>
      <w:r w:rsidRPr="00423D51">
        <w:rPr>
          <w:rStyle w:val="Emphasis"/>
        </w:rPr>
        <w:t>no guarantee</w:t>
      </w:r>
      <w:r w:rsidRPr="00423D51">
        <w:rPr>
          <w:rStyle w:val="StyleUnderline"/>
        </w:rPr>
        <w:t xml:space="preserve"> that whatever next step is involved can be taken without </w:t>
      </w:r>
      <w:r w:rsidRPr="00A01726">
        <w:rPr>
          <w:rStyle w:val="Emphasis"/>
          <w:highlight w:val="green"/>
        </w:rPr>
        <w:t>destroying the universe</w:t>
      </w:r>
      <w:r w:rsidRPr="00423D51">
        <w:rPr>
          <w:rStyle w:val="StyleUnderline"/>
        </w:rPr>
        <w:t xml:space="preserve"> that </w:t>
      </w:r>
      <w:r w:rsidRPr="00A01726">
        <w:rPr>
          <w:rStyle w:val="StyleUnderline"/>
          <w:highlight w:val="green"/>
        </w:rPr>
        <w:t>we live in</w:t>
      </w:r>
      <w:r w:rsidRPr="005774DF">
        <w:rPr>
          <w:sz w:val="12"/>
        </w:rPr>
        <w:t xml:space="preserve">. Go ahead, </w:t>
      </w:r>
      <w:r w:rsidRPr="00423D51">
        <w:rPr>
          <w:rStyle w:val="StyleUnderline"/>
        </w:rPr>
        <w:t xml:space="preserve">imagine that the </w:t>
      </w:r>
      <w:r w:rsidRPr="00423D51">
        <w:rPr>
          <w:rStyle w:val="Emphasis"/>
        </w:rPr>
        <w:t>particle accelerators</w:t>
      </w:r>
      <w:r w:rsidRPr="00423D51">
        <w:rPr>
          <w:rStyle w:val="StyleUnderline"/>
        </w:rPr>
        <w:t xml:space="preserve"> create a </w:t>
      </w:r>
      <w:r w:rsidRPr="00423D51">
        <w:rPr>
          <w:rStyle w:val="StyleUnderline"/>
        </w:rPr>
        <w:lastRenderedPageBreak/>
        <w:t xml:space="preserve">new universe but </w:t>
      </w:r>
      <w:r w:rsidRPr="00A01726">
        <w:rPr>
          <w:rStyle w:val="Emphasis"/>
          <w:highlight w:val="green"/>
        </w:rPr>
        <w:t>trigger</w:t>
      </w:r>
      <w:r w:rsidRPr="00423D51">
        <w:rPr>
          <w:rStyle w:val="StyleUnderline"/>
        </w:rPr>
        <w:t xml:space="preserve"> the </w:t>
      </w:r>
      <w:r w:rsidRPr="00A01726">
        <w:rPr>
          <w:rStyle w:val="Emphasis"/>
          <w:highlight w:val="green"/>
        </w:rPr>
        <w:t>vacuum instability</w:t>
      </w:r>
      <w:r w:rsidRPr="00423D51">
        <w:rPr>
          <w:rStyle w:val="Emphasis"/>
        </w:rPr>
        <w:t xml:space="preserve"> in our own</w:t>
      </w:r>
      <w:r w:rsidRPr="005774DF">
        <w:rPr>
          <w:sz w:val="12"/>
        </w:rPr>
        <w:t xml:space="preserve">. In this case, </w:t>
      </w:r>
      <w:r w:rsidRPr="00423D51">
        <w:rPr>
          <w:rStyle w:val="StyleUnderline"/>
        </w:rPr>
        <w:t xml:space="preserve">it’s entirely possible that </w:t>
      </w:r>
      <w:r w:rsidRPr="00A01726">
        <w:rPr>
          <w:rStyle w:val="StyleUnderline"/>
          <w:highlight w:val="green"/>
        </w:rPr>
        <w:t>the AI</w:t>
      </w:r>
      <w:r w:rsidRPr="00423D51">
        <w:rPr>
          <w:rStyle w:val="StyleUnderline"/>
        </w:rPr>
        <w:t xml:space="preserve"> carefully plans and </w:t>
      </w:r>
      <w:r w:rsidRPr="00A01726">
        <w:rPr>
          <w:rStyle w:val="StyleUnderline"/>
          <w:highlight w:val="green"/>
        </w:rPr>
        <w:t>coordinates</w:t>
      </w:r>
      <w:r w:rsidRPr="00423D51">
        <w:rPr>
          <w:rStyle w:val="StyleUnderline"/>
        </w:rPr>
        <w:t xml:space="preserve"> the </w:t>
      </w:r>
      <w:r w:rsidRPr="00A01726">
        <w:rPr>
          <w:rStyle w:val="Emphasis"/>
          <w:highlight w:val="green"/>
        </w:rPr>
        <w:t>death of our universe</w:t>
      </w:r>
      <w:r w:rsidRPr="00423D51">
        <w:rPr>
          <w:rStyle w:val="StyleUnderline"/>
        </w:rPr>
        <w:t>.</w:t>
      </w:r>
      <w:r w:rsidRPr="005774DF">
        <w:rPr>
          <w:sz w:val="12"/>
        </w:rPr>
        <w:t xml:space="preserve"> For a simplistic example, let’s say that after lifting the 10 nearest stars, the AI realizes the most efficient ways to stimulate the curved dimensions on the Planck scale to create baby universes. Next, it conducts an optimization study to balance the number of times this operation can be performed with gains from further expansion. Since its plans begin to largely max-out once the depth of the galactic disk is exploited, I will assume that its go-point is somewhere around the colonization of half of the milky way. At this point, a </w:t>
      </w:r>
      <w:r w:rsidRPr="00423D51">
        <w:rPr>
          <w:rStyle w:val="StyleUnderline"/>
        </w:rPr>
        <w:t xml:space="preserve">coordinated experiment is conducted </w:t>
      </w:r>
      <w:r w:rsidRPr="00423D51">
        <w:rPr>
          <w:rStyle w:val="Emphasis"/>
        </w:rPr>
        <w:t xml:space="preserve">throughout </w:t>
      </w:r>
      <w:proofErr w:type="gramStart"/>
      <w:r w:rsidRPr="00423D51">
        <w:rPr>
          <w:rStyle w:val="Emphasis"/>
        </w:rPr>
        <w:t>all of</w:t>
      </w:r>
      <w:proofErr w:type="gramEnd"/>
      <w:r w:rsidRPr="00423D51">
        <w:rPr>
          <w:rStyle w:val="Emphasis"/>
        </w:rPr>
        <w:t xml:space="preserve"> the space</w:t>
      </w:r>
      <w:r w:rsidRPr="00423D51">
        <w:rPr>
          <w:rStyle w:val="StyleUnderline"/>
        </w:rPr>
        <w:t xml:space="preserve">. Each of these events both create a baby universe and trigger an </w:t>
      </w:r>
      <w:r w:rsidRPr="00423D51">
        <w:rPr>
          <w:rStyle w:val="Emphasis"/>
        </w:rPr>
        <w:t>event</w:t>
      </w:r>
      <w:r w:rsidRPr="00423D51">
        <w:rPr>
          <w:rStyle w:val="StyleUnderline"/>
        </w:rPr>
        <w:t xml:space="preserve"> in our own universe which destroys the </w:t>
      </w:r>
      <w:r w:rsidRPr="00423D51">
        <w:rPr>
          <w:rStyle w:val="Emphasis"/>
        </w:rPr>
        <w:t>meta-stable vacuum</w:t>
      </w:r>
      <w:r w:rsidRPr="00423D51">
        <w:rPr>
          <w:rStyle w:val="StyleUnderline"/>
        </w:rPr>
        <w:t xml:space="preserve"> that we live in.</w:t>
      </w:r>
      <w:r w:rsidRPr="005774DF">
        <w:rPr>
          <w:sz w:val="12"/>
        </w:rPr>
        <w:t xml:space="preserve"> </w:t>
      </w:r>
      <w:r w:rsidRPr="00A01726">
        <w:rPr>
          <w:rStyle w:val="Emphasis"/>
          <w:highlight w:val="green"/>
        </w:rPr>
        <w:t>Billions</w:t>
      </w:r>
      <w:r w:rsidRPr="00A01726">
        <w:rPr>
          <w:rStyle w:val="StyleUnderline"/>
          <w:highlight w:val="green"/>
        </w:rPr>
        <w:t xml:space="preserve"> of new universes</w:t>
      </w:r>
      <w:r w:rsidRPr="00423D51">
        <w:rPr>
          <w:rStyle w:val="StyleUnderline"/>
        </w:rPr>
        <w:t xml:space="preserve"> are created, while the space-time that we live in begins to </w:t>
      </w:r>
      <w:r w:rsidRPr="00A01726">
        <w:rPr>
          <w:rStyle w:val="Emphasis"/>
          <w:highlight w:val="green"/>
        </w:rPr>
        <w:t>unravel</w:t>
      </w:r>
      <w:r w:rsidRPr="00423D51">
        <w:rPr>
          <w:rStyle w:val="StyleUnderline"/>
        </w:rPr>
        <w:t xml:space="preserve"> in a light-speed front emanating out from each of the </w:t>
      </w:r>
      <w:r w:rsidRPr="00423D51">
        <w:rPr>
          <w:rStyle w:val="Emphasis"/>
        </w:rPr>
        <w:t>genesis points</w:t>
      </w:r>
      <w:r w:rsidRPr="005774DF">
        <w:rPr>
          <w:sz w:val="12"/>
        </w:rPr>
        <w:t xml:space="preserve">. There is an interesting energy-management concept that comes from this. A common problem when considering exponential galactic growth of star-lifted fusion power is that the empty space begins to get cooked from the high temperature radiated out into space. </w:t>
      </w:r>
      <w:r w:rsidRPr="00423D51">
        <w:rPr>
          <w:rStyle w:val="StyleUnderline"/>
        </w:rPr>
        <w:t>If the end-time of the universe was known in advance, this wouldn’t be a problem because one star would not absorb the radiation from the neighbor star until the light had time to propagate that distance at the speed of light</w:t>
      </w:r>
      <w:r w:rsidRPr="005774DF">
        <w:rPr>
          <w:sz w:val="12"/>
        </w:rPr>
        <w:t xml:space="preserve">. That means that the radiators can pump out high-temperature radiation into nice and normal 4-Kelvin space without concerns of boiling all the industrial machinery being used. Industrial activities would be tightly restricted until the “prepare-point”, when an energy bonanza happens so that the maximum number of baby-universe produces can be built. </w:t>
      </w:r>
      <w:proofErr w:type="gramStart"/>
      <w:r w:rsidRPr="005774DF">
        <w:rPr>
          <w:sz w:val="12"/>
        </w:rPr>
        <w:t>So</w:t>
      </w:r>
      <w:proofErr w:type="gramEnd"/>
      <w:r w:rsidRPr="005774DF">
        <w:rPr>
          <w:sz w:val="12"/>
        </w:rPr>
        <w:t xml:space="preserve"> the progress goes in phases. </w:t>
      </w:r>
      <w:r w:rsidRPr="005774DF">
        <w:rPr>
          <w:rStyle w:val="Emphasis"/>
        </w:rPr>
        <w:t>Firstly</w:t>
      </w:r>
      <w:r w:rsidRPr="00423D51">
        <w:rPr>
          <w:rStyle w:val="StyleUnderline"/>
        </w:rPr>
        <w:t xml:space="preserve">, there is </w:t>
      </w:r>
      <w:r w:rsidRPr="005774DF">
        <w:rPr>
          <w:rStyle w:val="Emphasis"/>
        </w:rPr>
        <w:t>expansion</w:t>
      </w:r>
      <w:r w:rsidRPr="00423D51">
        <w:rPr>
          <w:rStyle w:val="StyleUnderline"/>
        </w:rPr>
        <w:t xml:space="preserve">, next there is </w:t>
      </w:r>
      <w:r w:rsidRPr="005774DF">
        <w:rPr>
          <w:rStyle w:val="Emphasis"/>
        </w:rPr>
        <w:t>preparation</w:t>
      </w:r>
      <w:r w:rsidRPr="00423D51">
        <w:rPr>
          <w:rStyle w:val="StyleUnderline"/>
        </w:rPr>
        <w:t xml:space="preserve">, then there is the </w:t>
      </w:r>
      <w:r w:rsidRPr="005774DF">
        <w:rPr>
          <w:rStyle w:val="Emphasis"/>
        </w:rPr>
        <w:t>final event</w:t>
      </w:r>
      <w:r w:rsidRPr="00423D51">
        <w:rPr>
          <w:rStyle w:val="StyleUnderline"/>
        </w:rPr>
        <w:t xml:space="preserve"> and the </w:t>
      </w:r>
      <w:r w:rsidRPr="005774DF">
        <w:rPr>
          <w:rStyle w:val="Emphasis"/>
        </w:rPr>
        <w:t>destruction of our universe</w:t>
      </w:r>
      <w:r w:rsidRPr="00423D51">
        <w:rPr>
          <w:rStyle w:val="StyleUnderline"/>
        </w:rPr>
        <w:t xml:space="preserve"> There is one more modification that can be made</w:t>
      </w:r>
      <w:r w:rsidRPr="005774DF">
        <w:rPr>
          <w:sz w:val="12"/>
        </w:rPr>
        <w:t xml:space="preserve">. These steps could be applied to an intergalactic expansion if new probes could temporarily outrun the </w:t>
      </w:r>
      <w:proofErr w:type="gramStart"/>
      <w:r w:rsidRPr="005774DF">
        <w:rPr>
          <w:sz w:val="12"/>
        </w:rPr>
        <w:t>wave-front</w:t>
      </w:r>
      <w:proofErr w:type="gramEnd"/>
      <w:r w:rsidRPr="005774DF">
        <w:rPr>
          <w:sz w:val="12"/>
        </w:rPr>
        <w:t xml:space="preserve"> of the destruction of the universe if proper planning is conducted. Then it could make new baby universes in new galaxies, just before the </w:t>
      </w:r>
      <w:proofErr w:type="gramStart"/>
      <w:r w:rsidRPr="005774DF">
        <w:rPr>
          <w:sz w:val="12"/>
        </w:rPr>
        <w:t>wave-front</w:t>
      </w:r>
      <w:proofErr w:type="gramEnd"/>
      <w:r w:rsidRPr="005774DF">
        <w:rPr>
          <w:sz w:val="12"/>
        </w:rPr>
        <w:t xml:space="preserve"> reaches them. </w:t>
      </w:r>
      <w:r w:rsidRPr="00A01726">
        <w:rPr>
          <w:rStyle w:val="StyleUnderline"/>
          <w:highlight w:val="green"/>
        </w:rPr>
        <w:t>This</w:t>
      </w:r>
      <w:r w:rsidRPr="00423D51">
        <w:rPr>
          <w:rStyle w:val="StyleUnderline"/>
        </w:rPr>
        <w:t xml:space="preserve"> might </w:t>
      </w:r>
      <w:r w:rsidRPr="00A01726">
        <w:rPr>
          <w:rStyle w:val="StyleUnderline"/>
          <w:highlight w:val="green"/>
        </w:rPr>
        <w:t xml:space="preserve">all happen within a </w:t>
      </w:r>
      <w:r w:rsidRPr="00A01726">
        <w:rPr>
          <w:rStyle w:val="Emphasis"/>
          <w:highlight w:val="green"/>
        </w:rPr>
        <w:t>few decades</w:t>
      </w:r>
      <w:r w:rsidRPr="00423D51">
        <w:rPr>
          <w:rStyle w:val="StyleUnderline"/>
        </w:rPr>
        <w:t xml:space="preserve"> </w:t>
      </w:r>
      <w:r w:rsidRPr="005774DF">
        <w:rPr>
          <w:rStyle w:val="Emphasis"/>
        </w:rPr>
        <w:t>of 100 years in relative time</w:t>
      </w:r>
      <w:r w:rsidRPr="00423D51">
        <w:rPr>
          <w:rStyle w:val="StyleUnderline"/>
        </w:rPr>
        <w:t xml:space="preserve"> from the perspective of someone aboard one of the probes</w:t>
      </w:r>
      <w:r w:rsidRPr="005774DF">
        <w:rPr>
          <w:sz w:val="12"/>
        </w:rPr>
        <w:t xml:space="preserve">. </w:t>
      </w:r>
      <w:r w:rsidRPr="00423D51">
        <w:rPr>
          <w:rStyle w:val="StyleUnderline"/>
        </w:rPr>
        <w:t>That is vaguely consistent with my own preconceptions of the timing of an asymptotic technological singularity in our near future</w:t>
      </w:r>
      <w:r w:rsidRPr="005774DF">
        <w:rPr>
          <w:sz w:val="12"/>
        </w:rPr>
        <w:t xml:space="preserve">. So maybe we should indulge this thinking. </w:t>
      </w:r>
      <w:r w:rsidRPr="00423D51">
        <w:rPr>
          <w:rStyle w:val="StyleUnderline"/>
        </w:rPr>
        <w:t xml:space="preserve">Maybe </w:t>
      </w:r>
      <w:r w:rsidRPr="005774DF">
        <w:rPr>
          <w:rStyle w:val="Emphasis"/>
        </w:rPr>
        <w:t>there won’t be a year 2,500 or 3,000.</w:t>
      </w:r>
      <w:r w:rsidRPr="005774DF">
        <w:rPr>
          <w:sz w:val="12"/>
        </w:rPr>
        <w:t xml:space="preserve"> </w:t>
      </w:r>
      <w:r w:rsidRPr="00423D51">
        <w:rPr>
          <w:rStyle w:val="StyleUnderline"/>
        </w:rPr>
        <w:t xml:space="preserve">Maybe our own </w:t>
      </w:r>
      <w:r w:rsidRPr="005774DF">
        <w:rPr>
          <w:rStyle w:val="Emphasis"/>
        </w:rPr>
        <w:t>creations will have brought about an end to the entire universe</w:t>
      </w:r>
      <w:r w:rsidRPr="00423D51">
        <w:rPr>
          <w:rStyle w:val="StyleUnderline"/>
        </w:rPr>
        <w:t xml:space="preserve"> by that time, setting in motion something else beyond our </w:t>
      </w:r>
      <w:r w:rsidRPr="005774DF">
        <w:rPr>
          <w:rStyle w:val="Emphasis"/>
        </w:rPr>
        <w:t>current comprehension</w:t>
      </w:r>
      <w:r w:rsidRPr="005774DF">
        <w:rPr>
          <w:sz w:val="12"/>
        </w:rPr>
        <w:t xml:space="preserve">. Another self-consistent version of this story is that we are, ourselves, products of a baby universe from such an event. </w:t>
      </w:r>
      <w:r w:rsidRPr="00423D51">
        <w:rPr>
          <w:rStyle w:val="StyleUnderline"/>
        </w:rPr>
        <w:t xml:space="preserve">This is also a relatively good, self-consistent, resolution to the Fermi Paradox, the Doomsday argument, and the Simulation </w:t>
      </w:r>
      <w:r w:rsidRPr="005774DF">
        <w:rPr>
          <w:sz w:val="12"/>
        </w:rPr>
        <w:t>argument.</w:t>
      </w:r>
    </w:p>
    <w:p w14:paraId="5F4F7EE5" w14:textId="77777777" w:rsidR="00154034" w:rsidRDefault="00154034" w:rsidP="00154034"/>
    <w:p w14:paraId="07C400EB" w14:textId="77777777" w:rsidR="00154034" w:rsidRPr="001F658D" w:rsidRDefault="00154034" w:rsidP="00154034">
      <w:pPr>
        <w:pStyle w:val="Heading4"/>
        <w:rPr>
          <w:rStyle w:val="Style13ptBold"/>
          <w:b/>
          <w:bCs w:val="0"/>
        </w:rPr>
      </w:pPr>
      <w:r>
        <w:rPr>
          <w:rStyle w:val="Style13ptBold"/>
          <w:b/>
          <w:bCs w:val="0"/>
        </w:rPr>
        <w:t xml:space="preserve">Nanotech </w:t>
      </w:r>
      <w:r w:rsidRPr="0017486A">
        <w:rPr>
          <w:rStyle w:val="Style13ptBold"/>
          <w:b/>
          <w:bCs w:val="0"/>
        </w:rPr>
        <w:t>proliferates fast</w:t>
      </w:r>
      <w:r>
        <w:rPr>
          <w:rStyle w:val="Style13ptBold"/>
          <w:b/>
          <w:bCs w:val="0"/>
        </w:rPr>
        <w:t xml:space="preserve"> and </w:t>
      </w:r>
      <w:r w:rsidRPr="0017486A">
        <w:rPr>
          <w:rStyle w:val="Style13ptBold"/>
          <w:b/>
          <w:bCs w:val="0"/>
        </w:rPr>
        <w:t>destroys the universe</w:t>
      </w:r>
      <w:r>
        <w:rPr>
          <w:rStyle w:val="Style13ptBold"/>
          <w:b/>
          <w:bCs w:val="0"/>
        </w:rPr>
        <w:t>.</w:t>
      </w:r>
    </w:p>
    <w:p w14:paraId="0563F62A" w14:textId="77777777" w:rsidR="00154034" w:rsidRDefault="00154034" w:rsidP="00154034">
      <w:r w:rsidRPr="00F57A56">
        <w:rPr>
          <w:rStyle w:val="Style13ptBold"/>
        </w:rPr>
        <w:t xml:space="preserve">Hu 18 </w:t>
      </w:r>
      <w:r w:rsidRPr="0017486A">
        <w:t>– Jiaqi Hu,</w:t>
      </w:r>
      <w:r w:rsidRPr="00F57A56">
        <w:t xml:space="preserve"> Humanities Scholar and President and Chief Scientist of the Beijing </w:t>
      </w:r>
      <w:proofErr w:type="spellStart"/>
      <w:r w:rsidRPr="00F57A56">
        <w:t>Jianlei</w:t>
      </w:r>
      <w:proofErr w:type="spellEnd"/>
      <w:r w:rsidRPr="00F57A56">
        <w:t xml:space="preserve"> International Decoration Engineering Company and 16Lao Group, Graduate of </w:t>
      </w:r>
      <w:proofErr w:type="spellStart"/>
      <w:r w:rsidRPr="00F57A56">
        <w:t>Dongbei</w:t>
      </w:r>
      <w:proofErr w:type="spellEnd"/>
      <w:r w:rsidRPr="00F57A56">
        <w:t xml:space="preserve"> University, </w:t>
      </w:r>
      <w:proofErr w:type="gramStart"/>
      <w:r w:rsidRPr="00F57A56">
        <w:t>Elected</w:t>
      </w:r>
      <w:proofErr w:type="gramEnd"/>
      <w:r w:rsidRPr="00F57A56">
        <w:t xml:space="preserve"> as the Chinese People’s Consultative Conference Member for Beijing </w:t>
      </w:r>
      <w:proofErr w:type="spellStart"/>
      <w:r w:rsidRPr="00F57A56">
        <w:t>Mentougou</w:t>
      </w:r>
      <w:proofErr w:type="spellEnd"/>
      <w:r w:rsidRPr="00F57A56">
        <w:t xml:space="preserve"> District, Saving Humanity: Truly Understanding and Ranking Our World's Greatest Threats, p. 208-210</w:t>
      </w:r>
    </w:p>
    <w:p w14:paraId="66E764F9" w14:textId="77777777" w:rsidR="00154034" w:rsidRPr="00BA4C6E" w:rsidRDefault="00154034" w:rsidP="00154034">
      <w:pPr>
        <w:rPr>
          <w:sz w:val="10"/>
        </w:rPr>
      </w:pPr>
      <w:proofErr w:type="gramStart"/>
      <w:r w:rsidRPr="00BA4C6E">
        <w:rPr>
          <w:sz w:val="10"/>
        </w:rPr>
        <w:t xml:space="preserve">As a unit of measurement, a </w:t>
      </w:r>
      <w:r w:rsidRPr="00E87489">
        <w:rPr>
          <w:rStyle w:val="StyleUnderline"/>
        </w:rPr>
        <w:t>nanometer</w:t>
      </w:r>
      <w:proofErr w:type="gramEnd"/>
      <w:r w:rsidRPr="00E87489">
        <w:rPr>
          <w:rStyle w:val="StyleUnderline"/>
        </w:rPr>
        <w:t xml:space="preserve"> is 10^9 meters (or one billionth of a meter)</w:t>
      </w:r>
      <w:r w:rsidRPr="00BA4C6E">
        <w:rPr>
          <w:sz w:val="10"/>
        </w:rPr>
        <w:t xml:space="preserve">; it is roughly one 50,000th of a strand of hair and is commonly used in the measuring of atoms and molecules. In 1959, Nobel Prize winner and famous physicist Richard Feynman first proposed in a lecture entitled "There's Plenty of Room at the Bottom" that </w:t>
      </w:r>
      <w:r w:rsidRPr="00A01726">
        <w:rPr>
          <w:rStyle w:val="StyleUnderline"/>
          <w:highlight w:val="green"/>
        </w:rPr>
        <w:t>humans</w:t>
      </w:r>
      <w:r w:rsidRPr="0017486A">
        <w:rPr>
          <w:rStyle w:val="StyleUnderline"/>
        </w:rPr>
        <w:t xml:space="preserve"> might be able to </w:t>
      </w:r>
      <w:r w:rsidRPr="00A01726">
        <w:rPr>
          <w:rStyle w:val="StyleUnderline"/>
          <w:highlight w:val="green"/>
        </w:rPr>
        <w:t>create</w:t>
      </w:r>
      <w:r w:rsidRPr="0017486A">
        <w:rPr>
          <w:rStyle w:val="StyleUnderline"/>
        </w:rPr>
        <w:t xml:space="preserve"> molecule-sized </w:t>
      </w:r>
      <w:r w:rsidRPr="00A01726">
        <w:rPr>
          <w:rStyle w:val="StyleUnderline"/>
          <w:highlight w:val="green"/>
        </w:rPr>
        <w:t>micro-machines in</w:t>
      </w:r>
      <w:r w:rsidRPr="0017486A">
        <w:rPr>
          <w:rStyle w:val="StyleUnderline"/>
        </w:rPr>
        <w:t xml:space="preserve"> the future and that it would be </w:t>
      </w:r>
      <w:r w:rsidRPr="00A01726">
        <w:rPr>
          <w:rStyle w:val="Emphasis"/>
          <w:highlight w:val="green"/>
        </w:rPr>
        <w:t>another</w:t>
      </w:r>
      <w:r w:rsidRPr="00A01726">
        <w:rPr>
          <w:rStyle w:val="StyleUnderline"/>
          <w:highlight w:val="green"/>
        </w:rPr>
        <w:t xml:space="preserve"> </w:t>
      </w:r>
      <w:r w:rsidRPr="00A01726">
        <w:rPr>
          <w:rStyle w:val="Emphasis"/>
          <w:highlight w:val="green"/>
        </w:rPr>
        <w:t>technological revolution</w:t>
      </w:r>
      <w:r w:rsidRPr="00BA4C6E">
        <w:rPr>
          <w:sz w:val="10"/>
        </w:rPr>
        <w:t xml:space="preserve">. At the time, Feynman's ideas were ridiculed, but </w:t>
      </w:r>
      <w:r w:rsidRPr="0017486A">
        <w:rPr>
          <w:rStyle w:val="StyleUnderline"/>
        </w:rPr>
        <w:t>subsequent developments in science soon proved him to be a true visionary</w:t>
      </w:r>
      <w:r w:rsidRPr="00BA4C6E">
        <w:rPr>
          <w:sz w:val="10"/>
        </w:rPr>
        <w:t xml:space="preserve">. </w:t>
      </w:r>
      <w:r w:rsidRPr="0017486A">
        <w:rPr>
          <w:rStyle w:val="StyleUnderline"/>
        </w:rPr>
        <w:t xml:space="preserve">In 1981, scientists developed the scanning tunneling microscope and finally reached nano-level cognition. In 1990, IBM scientists wrote the three letters "IBM" on a nickel substrate by moving thirty-five xenon atoms one by one, </w:t>
      </w:r>
      <w:r w:rsidRPr="0017486A">
        <w:rPr>
          <w:rStyle w:val="Emphasis"/>
          <w:b w:val="0"/>
          <w:bCs/>
        </w:rPr>
        <w:t>demonstrating</w:t>
      </w:r>
      <w:r w:rsidRPr="0017486A">
        <w:rPr>
          <w:rStyle w:val="StyleUnderline"/>
        </w:rPr>
        <w:t xml:space="preserve"> that nanotechnology had become capable of transporting single atoms.</w:t>
      </w:r>
      <w:r w:rsidRPr="00BA4C6E">
        <w:rPr>
          <w:rStyle w:val="StyleUnderline"/>
          <w:sz w:val="10"/>
          <w:u w:val="none"/>
        </w:rPr>
        <w:t xml:space="preserve"> </w:t>
      </w:r>
      <w:r w:rsidRPr="00BA4C6E">
        <w:rPr>
          <w:sz w:val="10"/>
        </w:rPr>
        <w:t xml:space="preserve">Most of the </w:t>
      </w:r>
      <w:r w:rsidRPr="00BA4C6E">
        <w:rPr>
          <w:sz w:val="10"/>
        </w:rPr>
        <w:lastRenderedPageBreak/>
        <w:t xml:space="preserve">matter around us exists in molecule forms, which are composed of atoms. The ability to move atoms signaled an ability to perform marvelous feats. For example, we could move carbon atoms to form diamonds, or pick out all the gold atoms in low-grade gold mines. However, nanotechnology would not achieve any goals of real significance if solely reliant on manpower. There are hundreds of millions of atoms in a needle-tip-sized area—even if a person committed their life to moving these atoms, no real value could be achieved. </w:t>
      </w:r>
      <w:r w:rsidRPr="0017486A">
        <w:rPr>
          <w:rStyle w:val="Emphasis"/>
        </w:rPr>
        <w:t>Real breakthroughs in nanotechnology</w:t>
      </w:r>
      <w:r w:rsidRPr="0017486A">
        <w:rPr>
          <w:rStyle w:val="StyleUnderline"/>
        </w:rPr>
        <w:t xml:space="preserve"> could only be produced by </w:t>
      </w:r>
      <w:r w:rsidRPr="0017486A">
        <w:rPr>
          <w:rStyle w:val="Emphasis"/>
        </w:rPr>
        <w:t>nanobots</w:t>
      </w:r>
      <w:r w:rsidRPr="00BA4C6E">
        <w:rPr>
          <w:sz w:val="10"/>
        </w:rPr>
        <w:t xml:space="preserve">. Scientists imagined building molecule-sized robots to move atoms and achieve goals; these were nanobots. On the basis of this hypothesis, scientists further postulated the future of nanotechnology; for example, nanobots might be able to enter the bloodstream and dispose of cholesterol deposited in the veins; nanobots could track cancer cells in the body and kill them at their weakest moment; nanobots could instantly turn </w:t>
      </w:r>
      <w:proofErr w:type="gramStart"/>
      <w:r w:rsidRPr="00BA4C6E">
        <w:rPr>
          <w:sz w:val="10"/>
        </w:rPr>
        <w:t>newly-cut</w:t>
      </w:r>
      <w:proofErr w:type="gramEnd"/>
      <w:r w:rsidRPr="00BA4C6E">
        <w:rPr>
          <w:sz w:val="10"/>
        </w:rPr>
        <w:t xml:space="preserve"> grass into bread; nanobots could transform recycled steel into a brand new-car in seconds. In short, the future of nanotechnology seemed incredibly bright. This was not the extent of nanotechnology's power. </w:t>
      </w:r>
      <w:r w:rsidRPr="0017486A">
        <w:rPr>
          <w:rStyle w:val="StyleUnderline"/>
        </w:rPr>
        <w:t>Scientists also discovered that nanotechnology could change the properties of materials. In 1991, when studying C60, scientists discovered carbon nanotubes (CNTs) that were only a few nanos in diameter</w:t>
      </w:r>
      <w:r w:rsidRPr="00BA4C6E">
        <w:rPr>
          <w:sz w:val="10"/>
        </w:rPr>
        <w:t xml:space="preserve">. The carbon nanotube became known as the king of nano materials due to its superb properties; scientists believed that it would produce great results when applied to nanobots. </w:t>
      </w:r>
      <w:r w:rsidRPr="0017486A">
        <w:rPr>
          <w:rStyle w:val="StyleUnderline"/>
        </w:rPr>
        <w:t>Later, scientists</w:t>
      </w:r>
      <w:r w:rsidRPr="00BA4C6E">
        <w:rPr>
          <w:sz w:val="10"/>
        </w:rPr>
        <w:t xml:space="preserve"> also </w:t>
      </w:r>
      <w:r w:rsidRPr="0017486A">
        <w:rPr>
          <w:rStyle w:val="StyleUnderline"/>
        </w:rPr>
        <w:t>developed a type of synthetic molecular motor that derived energy from the high-energy adenosine triphosphate (ATP) that powered intracellular chemical reactions. The success of molecular motor research solved the core component problem of nano machines;</w:t>
      </w:r>
      <w:r w:rsidRPr="00BA4C6E">
        <w:rPr>
          <w:sz w:val="10"/>
        </w:rPr>
        <w:t xml:space="preserve"> any molecular motor grafted with other components could turn into a nano machine, and nanobots could use them for motivation. </w:t>
      </w:r>
      <w:r w:rsidRPr="0017486A">
        <w:rPr>
          <w:rStyle w:val="StyleUnderline"/>
        </w:rPr>
        <w:t>In</w:t>
      </w:r>
      <w:r w:rsidRPr="00BA4C6E">
        <w:rPr>
          <w:sz w:val="10"/>
        </w:rPr>
        <w:t xml:space="preserve"> May </w:t>
      </w:r>
      <w:r w:rsidRPr="0017486A">
        <w:rPr>
          <w:rStyle w:val="StyleUnderline"/>
          <w:bCs/>
        </w:rPr>
        <w:t>20</w:t>
      </w:r>
      <w:r w:rsidRPr="0017486A">
        <w:rPr>
          <w:rStyle w:val="Emphasis"/>
        </w:rPr>
        <w:t>04</w:t>
      </w:r>
      <w:r w:rsidRPr="0017486A">
        <w:rPr>
          <w:rStyle w:val="StyleUnderline"/>
        </w:rPr>
        <w:t>, American chemists developed the world’s first nanobot</w:t>
      </w:r>
      <w:r w:rsidRPr="00BA4C6E">
        <w:rPr>
          <w:sz w:val="10"/>
        </w:rPr>
        <w:t xml:space="preserve">: a bipedal molecular robot that looked like a compass with ten-nanometer-long legs. This nanobot was composed of DNA fragments, including thirty-six base pairs, and it could "stroll" on plates in the laboratory. </w:t>
      </w:r>
      <w:r w:rsidRPr="0017486A">
        <w:rPr>
          <w:rStyle w:val="StyleUnderline"/>
        </w:rPr>
        <w:t>In April 2005, Chinese scientists developed nano-scale robotic prototypes as well. In June of 2013, the Tohoku University used peptide protein micro-tablets to successfully create nanobots that could enter cells and move on the cell membrane</w:t>
      </w:r>
      <w:r w:rsidRPr="00BA4C6E">
        <w:rPr>
          <w:sz w:val="10"/>
        </w:rPr>
        <w:t xml:space="preserve">. </w:t>
      </w:r>
      <w:r w:rsidRPr="0017486A">
        <w:rPr>
          <w:rStyle w:val="StyleUnderline"/>
        </w:rPr>
        <w:t xml:space="preserve">In July </w:t>
      </w:r>
      <w:r w:rsidRPr="0017486A">
        <w:rPr>
          <w:rStyle w:val="StyleUnderline"/>
          <w:bCs/>
        </w:rPr>
        <w:t>20</w:t>
      </w:r>
      <w:r w:rsidRPr="0017486A">
        <w:rPr>
          <w:rStyle w:val="Emphasis"/>
        </w:rPr>
        <w:t>17</w:t>
      </w:r>
      <w:r w:rsidRPr="0017486A">
        <w:rPr>
          <w:rStyle w:val="StyleUnderline"/>
        </w:rPr>
        <w:t>, researchers</w:t>
      </w:r>
      <w:r w:rsidRPr="00BA4C6E">
        <w:rPr>
          <w:sz w:val="10"/>
        </w:rPr>
        <w:t xml:space="preserve"> at the University of Rome and the Roman Institute of Nanotechnology </w:t>
      </w:r>
      <w:r w:rsidRPr="0017486A">
        <w:rPr>
          <w:rStyle w:val="StyleUnderline"/>
        </w:rPr>
        <w:t>announced the development of a new synthetic molecular motor that was bacteria-driven and light-controlled. The next step would be to get nanobots to move atoms or molecules</w:t>
      </w:r>
      <w:r w:rsidRPr="00BA4C6E">
        <w:rPr>
          <w:sz w:val="10"/>
        </w:rPr>
        <w:t xml:space="preserve">. Compared to the value produced by a nanobot, they are extremely expensive to create. The small size of nanobots means that although they can accomplish meaningful tasks, they are often very inefficient. Even if a nanobot toiled day and night, its achievements would only be calculated in terms of atoms, making its practical total attainment relatively small. </w:t>
      </w:r>
      <w:r w:rsidRPr="0017486A">
        <w:rPr>
          <w:rStyle w:val="StyleUnderline"/>
        </w:rPr>
        <w:t xml:space="preserve">Scientists came up with a solution for this problem. They decided to prepare two sets of instructions when </w:t>
      </w:r>
      <w:r w:rsidRPr="00A01726">
        <w:rPr>
          <w:rStyle w:val="StyleUnderline"/>
          <w:highlight w:val="green"/>
        </w:rPr>
        <w:t>programming nanobots</w:t>
      </w:r>
      <w:r w:rsidRPr="0017486A">
        <w:rPr>
          <w:rStyle w:val="StyleUnderline"/>
        </w:rPr>
        <w:t xml:space="preserve">. The first set of instructions would set out tasks for the nanobot, while the second set would </w:t>
      </w:r>
      <w:r w:rsidRPr="00A01726">
        <w:rPr>
          <w:rStyle w:val="StyleUnderline"/>
          <w:highlight w:val="green"/>
        </w:rPr>
        <w:t>order</w:t>
      </w:r>
      <w:r w:rsidRPr="0017486A">
        <w:rPr>
          <w:rStyle w:val="StyleUnderline"/>
        </w:rPr>
        <w:t xml:space="preserve"> the </w:t>
      </w:r>
      <w:r w:rsidRPr="00A01726">
        <w:rPr>
          <w:rStyle w:val="StyleUnderline"/>
          <w:highlight w:val="green"/>
        </w:rPr>
        <w:t xml:space="preserve">nanobot to </w:t>
      </w:r>
      <w:r w:rsidRPr="00A01726">
        <w:rPr>
          <w:rStyle w:val="Emphasis"/>
          <w:highlight w:val="green"/>
        </w:rPr>
        <w:t>self-replicate</w:t>
      </w:r>
      <w:r w:rsidRPr="0017486A">
        <w:rPr>
          <w:rStyle w:val="StyleUnderline"/>
        </w:rPr>
        <w:t xml:space="preserve">. Since </w:t>
      </w:r>
      <w:r w:rsidRPr="00A01726">
        <w:rPr>
          <w:rStyle w:val="StyleUnderline"/>
          <w:highlight w:val="green"/>
        </w:rPr>
        <w:t>nanobots</w:t>
      </w:r>
      <w:r w:rsidRPr="0017486A">
        <w:rPr>
          <w:rStyle w:val="StyleUnderline"/>
        </w:rPr>
        <w:t xml:space="preserve"> </w:t>
      </w:r>
      <w:proofErr w:type="gramStart"/>
      <w:r w:rsidRPr="0017486A">
        <w:rPr>
          <w:rStyle w:val="StyleUnderline"/>
        </w:rPr>
        <w:t xml:space="preserve">are capable of </w:t>
      </w:r>
      <w:r w:rsidRPr="00A01726">
        <w:rPr>
          <w:rStyle w:val="StyleUnderline"/>
          <w:highlight w:val="green"/>
        </w:rPr>
        <w:t>mov</w:t>
      </w:r>
      <w:r w:rsidRPr="0017486A">
        <w:rPr>
          <w:rStyle w:val="StyleUnderline"/>
        </w:rPr>
        <w:t>ing</w:t>
      </w:r>
      <w:proofErr w:type="gramEnd"/>
      <w:r w:rsidRPr="0017486A">
        <w:rPr>
          <w:rStyle w:val="StyleUnderline"/>
        </w:rPr>
        <w:t xml:space="preserve"> </w:t>
      </w:r>
      <w:r w:rsidRPr="00A01726">
        <w:rPr>
          <w:rStyle w:val="StyleUnderline"/>
          <w:highlight w:val="green"/>
        </w:rPr>
        <w:t>atoms and are</w:t>
      </w:r>
      <w:r w:rsidRPr="0017486A">
        <w:rPr>
          <w:rStyle w:val="StyleUnderline"/>
        </w:rPr>
        <w:t xml:space="preserve"> themselves </w:t>
      </w:r>
      <w:r w:rsidRPr="00A01726">
        <w:rPr>
          <w:rStyle w:val="Emphasis"/>
          <w:highlight w:val="green"/>
        </w:rPr>
        <w:t>composed of atoms</w:t>
      </w:r>
      <w:r w:rsidRPr="00A01726">
        <w:rPr>
          <w:rStyle w:val="StyleUnderline"/>
          <w:highlight w:val="green"/>
        </w:rPr>
        <w:t>, self-replication would be</w:t>
      </w:r>
      <w:r w:rsidRPr="0017486A">
        <w:rPr>
          <w:rStyle w:val="StyleUnderline"/>
        </w:rPr>
        <w:t xml:space="preserve"> </w:t>
      </w:r>
      <w:r w:rsidRPr="0017486A">
        <w:rPr>
          <w:rStyle w:val="Emphasis"/>
        </w:rPr>
        <w:t xml:space="preserve">fairly </w:t>
      </w:r>
      <w:r w:rsidRPr="00A01726">
        <w:rPr>
          <w:rStyle w:val="Emphasis"/>
          <w:highlight w:val="green"/>
        </w:rPr>
        <w:t>easy</w:t>
      </w:r>
      <w:r w:rsidRPr="00BA4C6E">
        <w:rPr>
          <w:sz w:val="10"/>
        </w:rPr>
        <w:t xml:space="preserve">. One nanobot could replicate into ten, then a hundred, and then a thousand . . . </w:t>
      </w:r>
      <w:r w:rsidRPr="00A01726">
        <w:rPr>
          <w:rStyle w:val="StyleUnderline"/>
          <w:bCs/>
          <w:highlight w:val="green"/>
        </w:rPr>
        <w:t>billions</w:t>
      </w:r>
      <w:r w:rsidRPr="0017486A">
        <w:rPr>
          <w:rStyle w:val="StyleUnderline"/>
          <w:bCs/>
        </w:rPr>
        <w:t xml:space="preserve"> could be replicated </w:t>
      </w:r>
      <w:r w:rsidRPr="00A01726">
        <w:rPr>
          <w:rStyle w:val="StyleUnderline"/>
          <w:bCs/>
          <w:highlight w:val="green"/>
        </w:rPr>
        <w:t xml:space="preserve">in a </w:t>
      </w:r>
      <w:r w:rsidRPr="00A01726">
        <w:rPr>
          <w:rStyle w:val="Emphasis"/>
          <w:highlight w:val="green"/>
        </w:rPr>
        <w:t>short</w:t>
      </w:r>
      <w:r w:rsidRPr="0017486A">
        <w:rPr>
          <w:rStyle w:val="Emphasis"/>
        </w:rPr>
        <w:t xml:space="preserve"> period</w:t>
      </w:r>
      <w:r w:rsidRPr="0017486A">
        <w:rPr>
          <w:rStyle w:val="StyleUnderline"/>
          <w:bCs/>
        </w:rPr>
        <w:t xml:space="preserve"> of </w:t>
      </w:r>
      <w:r w:rsidRPr="00A01726">
        <w:rPr>
          <w:rStyle w:val="StyleUnderline"/>
          <w:bCs/>
          <w:highlight w:val="green"/>
        </w:rPr>
        <w:t>time</w:t>
      </w:r>
      <w:r w:rsidRPr="0017486A">
        <w:rPr>
          <w:rStyle w:val="StyleUnderline"/>
        </w:rPr>
        <w:t xml:space="preserve">. This </w:t>
      </w:r>
      <w:r w:rsidRPr="00BA4C6E">
        <w:rPr>
          <w:rStyle w:val="Emphasis"/>
        </w:rPr>
        <w:t>army of nanobots</w:t>
      </w:r>
      <w:r w:rsidRPr="0017486A">
        <w:rPr>
          <w:rStyle w:val="StyleUnderline"/>
        </w:rPr>
        <w:t xml:space="preserve"> would greatly </w:t>
      </w:r>
      <w:r w:rsidRPr="00A01726">
        <w:rPr>
          <w:rStyle w:val="Emphasis"/>
          <w:highlight w:val="green"/>
        </w:rPr>
        <w:t>increase their efficiency</w:t>
      </w:r>
      <w:r w:rsidRPr="00BA4C6E">
        <w:rPr>
          <w:sz w:val="10"/>
        </w:rPr>
        <w:t xml:space="preserve">. </w:t>
      </w:r>
      <w:r w:rsidRPr="0017486A">
        <w:rPr>
          <w:rStyle w:val="StyleUnderline"/>
        </w:rPr>
        <w:t xml:space="preserve">One troublesome question that arises from this scenario is: how would nanobots know when to stop self-replicating? Human bodies and all of Earth are composed of atoms; the </w:t>
      </w:r>
      <w:r w:rsidRPr="00A01726">
        <w:rPr>
          <w:rStyle w:val="StyleUnderline"/>
          <w:highlight w:val="green"/>
        </w:rPr>
        <w:t>unceasing replication</w:t>
      </w:r>
      <w:r w:rsidRPr="0017486A">
        <w:rPr>
          <w:rStyle w:val="StyleUnderline"/>
        </w:rPr>
        <w:t xml:space="preserve"> of nanobots could </w:t>
      </w:r>
      <w:r w:rsidRPr="0017486A">
        <w:rPr>
          <w:rStyle w:val="Emphasis"/>
        </w:rPr>
        <w:t xml:space="preserve">easily </w:t>
      </w:r>
      <w:r w:rsidRPr="00A01726">
        <w:rPr>
          <w:rStyle w:val="Emphasis"/>
          <w:highlight w:val="green"/>
        </w:rPr>
        <w:t>swallow humanity</w:t>
      </w:r>
      <w:r w:rsidRPr="0017486A">
        <w:rPr>
          <w:rStyle w:val="Emphasis"/>
        </w:rPr>
        <w:t xml:space="preserve"> and the entire planet</w:t>
      </w:r>
      <w:r w:rsidRPr="0017486A">
        <w:rPr>
          <w:rStyle w:val="StyleUnderline"/>
        </w:rPr>
        <w:t xml:space="preserve">. If these nanobots were accidentally </w:t>
      </w:r>
      <w:r w:rsidRPr="0017486A">
        <w:rPr>
          <w:rStyle w:val="Emphasis"/>
        </w:rPr>
        <w:t>transported to other planets by cosmic dust</w:t>
      </w:r>
      <w:r w:rsidRPr="0017486A">
        <w:rPr>
          <w:rStyle w:val="StyleUnderline"/>
        </w:rPr>
        <w:t>, the same fate would befall those planets</w:t>
      </w:r>
      <w:r w:rsidRPr="00BA4C6E">
        <w:rPr>
          <w:sz w:val="10"/>
        </w:rPr>
        <w:t xml:space="preserve">. This is a truly terrifying prospect. Some </w:t>
      </w:r>
      <w:r w:rsidRPr="0017486A">
        <w:rPr>
          <w:rStyle w:val="StyleUnderline"/>
        </w:rPr>
        <w:t>scientists are confident that they can control the situation</w:t>
      </w:r>
      <w:r w:rsidRPr="00BA4C6E">
        <w:rPr>
          <w:sz w:val="10"/>
        </w:rPr>
        <w:t xml:space="preserve">. They believe that </w:t>
      </w:r>
      <w:r w:rsidRPr="0017486A">
        <w:rPr>
          <w:rStyle w:val="StyleUnderline"/>
        </w:rPr>
        <w:t>it is possible to design nanobots that are programmed to self-destruct</w:t>
      </w:r>
      <w:r w:rsidRPr="00BA4C6E">
        <w:rPr>
          <w:sz w:val="10"/>
        </w:rPr>
        <w:t xml:space="preserve"> after several generations of replication, </w:t>
      </w:r>
      <w:r w:rsidRPr="0017486A">
        <w:rPr>
          <w:rStyle w:val="StyleUnderline"/>
        </w:rPr>
        <w:t>or</w:t>
      </w:r>
      <w:r w:rsidRPr="00BA4C6E">
        <w:rPr>
          <w:sz w:val="10"/>
        </w:rPr>
        <w:t xml:space="preserve"> even nanobots that </w:t>
      </w:r>
      <w:r w:rsidRPr="0017486A">
        <w:rPr>
          <w:rStyle w:val="StyleUnderline"/>
        </w:rPr>
        <w:t>only self-replicate in specific conditions</w:t>
      </w:r>
      <w:r w:rsidRPr="00BA4C6E">
        <w:rPr>
          <w:sz w:val="10"/>
        </w:rPr>
        <w:t xml:space="preserve">. For example, a nanobot that dealt with garbage refurbishing could be programmed to only self-replicate around trash using trash. Although </w:t>
      </w:r>
      <w:r w:rsidRPr="0017486A">
        <w:rPr>
          <w:rStyle w:val="StyleUnderline"/>
        </w:rPr>
        <w:t>these ideas</w:t>
      </w:r>
      <w:r w:rsidRPr="00BA4C6E">
        <w:rPr>
          <w:sz w:val="10"/>
        </w:rPr>
        <w:t xml:space="preserve"> are worthy, they </w:t>
      </w:r>
      <w:r w:rsidRPr="0017486A">
        <w:rPr>
          <w:rStyle w:val="StyleUnderline"/>
        </w:rPr>
        <w:t xml:space="preserve">are </w:t>
      </w:r>
      <w:r w:rsidRPr="0017486A">
        <w:rPr>
          <w:rStyle w:val="Emphasis"/>
        </w:rPr>
        <w:t>too idealistic</w:t>
      </w:r>
      <w:r w:rsidRPr="00BA4C6E">
        <w:rPr>
          <w:sz w:val="10"/>
        </w:rPr>
        <w:t xml:space="preserve">. Some more rational scientists have posed these questions: </w:t>
      </w:r>
      <w:r w:rsidRPr="00A01726">
        <w:rPr>
          <w:rStyle w:val="StyleUnderline"/>
          <w:highlight w:val="green"/>
        </w:rPr>
        <w:t>What</w:t>
      </w:r>
      <w:r w:rsidRPr="0017486A">
        <w:rPr>
          <w:rStyle w:val="StyleUnderline"/>
        </w:rPr>
        <w:t xml:space="preserve"> would happen </w:t>
      </w:r>
      <w:r w:rsidRPr="00A01726">
        <w:rPr>
          <w:rStyle w:val="StyleUnderline"/>
          <w:highlight w:val="green"/>
        </w:rPr>
        <w:t xml:space="preserve">if nanobots </w:t>
      </w:r>
      <w:r w:rsidRPr="00A01726">
        <w:rPr>
          <w:rStyle w:val="Emphasis"/>
          <w:highlight w:val="green"/>
        </w:rPr>
        <w:t>malfunctioned</w:t>
      </w:r>
      <w:r w:rsidRPr="0017486A">
        <w:rPr>
          <w:rStyle w:val="StyleUnderline"/>
        </w:rPr>
        <w:t xml:space="preserve"> and did not terminate their self-replication? </w:t>
      </w:r>
      <w:r w:rsidRPr="00A01726">
        <w:rPr>
          <w:rStyle w:val="StyleUnderline"/>
          <w:highlight w:val="green"/>
        </w:rPr>
        <w:t>What</w:t>
      </w:r>
      <w:r w:rsidRPr="0017486A">
        <w:rPr>
          <w:rStyle w:val="StyleUnderline"/>
        </w:rPr>
        <w:t xml:space="preserve"> would happen </w:t>
      </w:r>
      <w:r w:rsidRPr="00A01726">
        <w:rPr>
          <w:rStyle w:val="StyleUnderline"/>
          <w:highlight w:val="green"/>
        </w:rPr>
        <w:t>if scientists</w:t>
      </w:r>
      <w:r w:rsidRPr="0017486A">
        <w:rPr>
          <w:rStyle w:val="StyleUnderline"/>
        </w:rPr>
        <w:t xml:space="preserve"> </w:t>
      </w:r>
      <w:r w:rsidRPr="0017486A">
        <w:rPr>
          <w:rStyle w:val="Emphasis"/>
        </w:rPr>
        <w:t xml:space="preserve">accidentally </w:t>
      </w:r>
      <w:r w:rsidRPr="00A01726">
        <w:rPr>
          <w:rStyle w:val="Emphasis"/>
          <w:highlight w:val="green"/>
        </w:rPr>
        <w:t>forgot</w:t>
      </w:r>
      <w:r w:rsidRPr="00A01726">
        <w:rPr>
          <w:rStyle w:val="StyleUnderline"/>
          <w:highlight w:val="green"/>
        </w:rPr>
        <w:t xml:space="preserve"> to add self-replication controls</w:t>
      </w:r>
      <w:r w:rsidRPr="0017486A">
        <w:rPr>
          <w:rStyle w:val="StyleUnderline"/>
        </w:rPr>
        <w:t xml:space="preserve"> during programming? </w:t>
      </w:r>
      <w:r w:rsidRPr="00A01726">
        <w:rPr>
          <w:rStyle w:val="StyleUnderline"/>
          <w:highlight w:val="green"/>
        </w:rPr>
        <w:t xml:space="preserve">What if </w:t>
      </w:r>
      <w:r w:rsidRPr="00A01726">
        <w:rPr>
          <w:rStyle w:val="Emphasis"/>
          <w:highlight w:val="green"/>
        </w:rPr>
        <w:t>immoral</w:t>
      </w:r>
      <w:r w:rsidRPr="00A01726">
        <w:rPr>
          <w:rStyle w:val="StyleUnderline"/>
          <w:highlight w:val="green"/>
        </w:rPr>
        <w:t xml:space="preserve"> scientists</w:t>
      </w:r>
      <w:r w:rsidRPr="0017486A">
        <w:rPr>
          <w:rStyle w:val="StyleUnderline"/>
        </w:rPr>
        <w:t xml:space="preserve"> </w:t>
      </w:r>
      <w:r w:rsidRPr="0017486A">
        <w:rPr>
          <w:rStyle w:val="Emphasis"/>
        </w:rPr>
        <w:t>purposefully</w:t>
      </w:r>
      <w:r w:rsidRPr="0017486A">
        <w:rPr>
          <w:rStyle w:val="StyleUnderline"/>
        </w:rPr>
        <w:t xml:space="preserve"> </w:t>
      </w:r>
      <w:r w:rsidRPr="00A01726">
        <w:rPr>
          <w:rStyle w:val="StyleUnderline"/>
          <w:highlight w:val="green"/>
        </w:rPr>
        <w:t>designed nanobots that would not stop</w:t>
      </w:r>
      <w:r w:rsidRPr="0017486A">
        <w:rPr>
          <w:rStyle w:val="StyleUnderline"/>
        </w:rPr>
        <w:t xml:space="preserve"> self-replicating? Any one of the above scenarios would be </w:t>
      </w:r>
      <w:r w:rsidRPr="0017486A">
        <w:rPr>
          <w:rStyle w:val="Emphasis"/>
        </w:rPr>
        <w:t>enough</w:t>
      </w:r>
      <w:r w:rsidRPr="0017486A">
        <w:rPr>
          <w:rStyle w:val="StyleUnderline"/>
        </w:rPr>
        <w:t xml:space="preserve"> to destroy both humanity and Earth.</w:t>
      </w:r>
      <w:r w:rsidRPr="00BA4C6E">
        <w:rPr>
          <w:sz w:val="10"/>
        </w:rPr>
        <w:t xml:space="preserve"> Chief scientist of Sun Microsystems, Bill </w:t>
      </w:r>
      <w:r w:rsidRPr="0017486A">
        <w:rPr>
          <w:rStyle w:val="StyleUnderline"/>
        </w:rPr>
        <w:t>Joy, is a leading, world-renowned scientist in the computer technology field</w:t>
      </w:r>
      <w:r w:rsidRPr="00BA4C6E">
        <w:rPr>
          <w:sz w:val="10"/>
        </w:rPr>
        <w:t xml:space="preserve">. In April of 1999, he pointed out that if misused, </w:t>
      </w:r>
      <w:r w:rsidRPr="0017486A">
        <w:rPr>
          <w:rStyle w:val="StyleUnderline"/>
        </w:rPr>
        <w:t xml:space="preserve">nanotechnology could be more devastating than nuclear weapons. If nanobots self-replicated uncontrollably, </w:t>
      </w:r>
      <w:r w:rsidRPr="00A01726">
        <w:rPr>
          <w:rStyle w:val="StyleUnderline"/>
          <w:highlight w:val="green"/>
        </w:rPr>
        <w:t>they could</w:t>
      </w:r>
      <w:r w:rsidRPr="0017486A">
        <w:rPr>
          <w:rStyle w:val="StyleUnderline"/>
        </w:rPr>
        <w:t xml:space="preserve"> become the cancer that </w:t>
      </w:r>
      <w:r w:rsidRPr="00A01726">
        <w:rPr>
          <w:rStyle w:val="Emphasis"/>
          <w:highlight w:val="green"/>
        </w:rPr>
        <w:lastRenderedPageBreak/>
        <w:t>engulfs the universe</w:t>
      </w:r>
      <w:r w:rsidRPr="0017486A">
        <w:rPr>
          <w:rStyle w:val="StyleUnderline"/>
        </w:rPr>
        <w:t xml:space="preserve">. If we are not careful, nanotechnology might </w:t>
      </w:r>
      <w:r w:rsidRPr="00A01726">
        <w:rPr>
          <w:rStyle w:val="StyleUnderline"/>
          <w:highlight w:val="green"/>
        </w:rPr>
        <w:t xml:space="preserve">become the Pandoras box that </w:t>
      </w:r>
      <w:r w:rsidRPr="00A01726">
        <w:rPr>
          <w:rStyle w:val="Emphasis"/>
          <w:sz w:val="24"/>
          <w:highlight w:val="green"/>
        </w:rPr>
        <w:t>destroys the entire universe</w:t>
      </w:r>
      <w:r w:rsidRPr="0017486A">
        <w:rPr>
          <w:rStyle w:val="StyleUnderline"/>
          <w:sz w:val="24"/>
        </w:rPr>
        <w:t xml:space="preserve"> </w:t>
      </w:r>
      <w:r w:rsidRPr="0017486A">
        <w:rPr>
          <w:rStyle w:val="StyleUnderline"/>
        </w:rPr>
        <w:t>and all of humanity with it.</w:t>
      </w:r>
      <w:r w:rsidRPr="00BA4C6E">
        <w:rPr>
          <w:rStyle w:val="StyleUnderline"/>
          <w:sz w:val="10"/>
          <w:u w:val="none"/>
        </w:rPr>
        <w:t xml:space="preserve"> </w:t>
      </w:r>
      <w:r w:rsidRPr="00BA4C6E">
        <w:rPr>
          <w:sz w:val="10"/>
        </w:rPr>
        <w:t xml:space="preserve">We all understand that </w:t>
      </w:r>
      <w:r w:rsidRPr="0017486A">
        <w:rPr>
          <w:rStyle w:val="StyleUnderline"/>
        </w:rPr>
        <w:t>one locust is insignificant, but hundreds of millions of locusts can destroy all in their path</w:t>
      </w:r>
      <w:r w:rsidRPr="00BA4C6E">
        <w:rPr>
          <w:sz w:val="10"/>
        </w:rPr>
        <w:t xml:space="preserve">. If self-replicating nanobots are really achieved in the future, it might signify the end of humanity. If that day came, </w:t>
      </w:r>
      <w:r w:rsidRPr="0017486A">
        <w:rPr>
          <w:rStyle w:val="StyleUnderline"/>
        </w:rPr>
        <w:t>nothing could stop unethical scientists from designing nanobots that suited their immoral purposes</w:t>
      </w:r>
      <w:r w:rsidRPr="00BA4C6E">
        <w:rPr>
          <w:sz w:val="10"/>
        </w:rPr>
        <w:t xml:space="preserve">. </w:t>
      </w:r>
      <w:r w:rsidRPr="0017486A">
        <w:rPr>
          <w:rStyle w:val="StyleUnderline"/>
        </w:rPr>
        <w:t xml:space="preserve">Humans are </w:t>
      </w:r>
      <w:r w:rsidRPr="0017486A">
        <w:rPr>
          <w:rStyle w:val="Emphasis"/>
          <w:sz w:val="24"/>
        </w:rPr>
        <w:t>not far</w:t>
      </w:r>
      <w:r w:rsidRPr="0017486A">
        <w:rPr>
          <w:rStyle w:val="StyleUnderline"/>
          <w:sz w:val="24"/>
        </w:rPr>
        <w:t xml:space="preserve"> </w:t>
      </w:r>
      <w:r w:rsidRPr="0017486A">
        <w:rPr>
          <w:rStyle w:val="StyleUnderline"/>
        </w:rPr>
        <w:t xml:space="preserve">from mastering nanotechnology. The </w:t>
      </w:r>
      <w:r w:rsidRPr="0017486A">
        <w:rPr>
          <w:rStyle w:val="Emphasis"/>
        </w:rPr>
        <w:t>extremely tempting</w:t>
      </w:r>
      <w:r w:rsidRPr="0017486A">
        <w:rPr>
          <w:rStyle w:val="StyleUnderline"/>
        </w:rPr>
        <w:t xml:space="preserve"> prospects of nanotechnology have </w:t>
      </w:r>
      <w:r w:rsidRPr="0017486A">
        <w:rPr>
          <w:rStyle w:val="Emphasis"/>
        </w:rPr>
        <w:t>propelled</w:t>
      </w:r>
      <w:r w:rsidRPr="0017486A">
        <w:rPr>
          <w:rStyle w:val="StyleUnderline"/>
        </w:rPr>
        <w:t xml:space="preserve"> research of nanobots and nanotechnology. The major science and technology nations have </w:t>
      </w:r>
      <w:r w:rsidRPr="0017486A">
        <w:rPr>
          <w:rStyle w:val="Emphasis"/>
        </w:rPr>
        <w:t>devoted</w:t>
      </w:r>
      <w:r w:rsidRPr="0017486A">
        <w:rPr>
          <w:rStyle w:val="StyleUnderline"/>
        </w:rPr>
        <w:t xml:space="preserve"> </w:t>
      </w:r>
      <w:proofErr w:type="gramStart"/>
      <w:r w:rsidRPr="0017486A">
        <w:rPr>
          <w:rStyle w:val="StyleUnderline"/>
        </w:rPr>
        <w:t>particular efforts</w:t>
      </w:r>
      <w:proofErr w:type="gramEnd"/>
      <w:r w:rsidRPr="0017486A">
        <w:rPr>
          <w:rStyle w:val="StyleUnderline"/>
        </w:rPr>
        <w:t xml:space="preserve"> to this field</w:t>
      </w:r>
      <w:r w:rsidRPr="00BA4C6E">
        <w:rPr>
          <w:sz w:val="10"/>
        </w:rPr>
        <w:t>.</w:t>
      </w:r>
    </w:p>
    <w:p w14:paraId="56199BBE" w14:textId="77777777" w:rsidR="00154034" w:rsidRDefault="00154034" w:rsidP="00154034"/>
    <w:p w14:paraId="2F78A875" w14:textId="77777777" w:rsidR="00154034" w:rsidRDefault="00154034" w:rsidP="00154034">
      <w:pPr>
        <w:pStyle w:val="Heading4"/>
      </w:pPr>
      <w:r>
        <w:t xml:space="preserve">Tech advancements make </w:t>
      </w:r>
      <w:r w:rsidRPr="007A04B5">
        <w:rPr>
          <w:u w:val="single"/>
        </w:rPr>
        <w:t>time travel</w:t>
      </w:r>
      <w:r>
        <w:t xml:space="preserve"> certain</w:t>
      </w:r>
    </w:p>
    <w:p w14:paraId="42E36194" w14:textId="77777777" w:rsidR="00154034" w:rsidRDefault="00154034" w:rsidP="00154034">
      <w:r>
        <w:t xml:space="preserve">Awes </w:t>
      </w:r>
      <w:proofErr w:type="spellStart"/>
      <w:r>
        <w:t>Faghi</w:t>
      </w:r>
      <w:proofErr w:type="spellEnd"/>
      <w:r>
        <w:t xml:space="preserve"> </w:t>
      </w:r>
      <w:proofErr w:type="spellStart"/>
      <w:r w:rsidRPr="000E5C3C">
        <w:rPr>
          <w:rStyle w:val="Style13ptBold"/>
        </w:rPr>
        <w:t>Elmi</w:t>
      </w:r>
      <w:proofErr w:type="spellEnd"/>
      <w:r w:rsidRPr="000E5C3C">
        <w:rPr>
          <w:rStyle w:val="Style13ptBold"/>
        </w:rPr>
        <w:t xml:space="preserve"> 18</w:t>
      </w:r>
      <w:r>
        <w:t xml:space="preserve">, Contributing Writer at </w:t>
      </w:r>
      <w:proofErr w:type="spellStart"/>
      <w:r>
        <w:t>n’world</w:t>
      </w:r>
      <w:proofErr w:type="spellEnd"/>
      <w:r>
        <w:t xml:space="preserve"> Publications, BS in Forensic Science from London South Bank University, Extended Diploma in Physics with Distinction from Leyton Sixth Form College, Futurist, [“Technological Progress Might Make Possible Time Travel And Teleportation”, Medium, 8-13, </w:t>
      </w:r>
      <w:hyperlink r:id="rId18" w:history="1">
        <w:r w:rsidRPr="00E046FD">
          <w:rPr>
            <w:rStyle w:val="Hyperlink"/>
          </w:rPr>
          <w:t>https://medium.com/nworld-publications/technological-progress-might-make-possible-time-travel-and-teleportation-45176c3c89bc</w:t>
        </w:r>
      </w:hyperlink>
      <w:r>
        <w:t>] Recut Justin</w:t>
      </w:r>
    </w:p>
    <w:p w14:paraId="282332C6" w14:textId="77777777" w:rsidR="00154034" w:rsidRDefault="00154034" w:rsidP="00154034">
      <w:pPr>
        <w:rPr>
          <w:sz w:val="12"/>
        </w:rPr>
      </w:pPr>
      <w:r w:rsidRPr="0017486A">
        <w:rPr>
          <w:sz w:val="12"/>
        </w:rPr>
        <w:t xml:space="preserve">This is a question that many people ask their-selves. This question has occurred many times. It is said that time travel is possible and in fact it is. The key things needed to travel through time are speed and kinetic energy. </w:t>
      </w:r>
      <w:r w:rsidRPr="00D24093">
        <w:rPr>
          <w:rStyle w:val="StyleUnderline"/>
        </w:rPr>
        <w:t xml:space="preserve">Einstein’s theory also known as the theory of relativity can be used </w:t>
      </w:r>
      <w:proofErr w:type="spellStart"/>
      <w:r w:rsidRPr="00D24093">
        <w:rPr>
          <w:rStyle w:val="StyleUnderline"/>
        </w:rPr>
        <w:t>ro</w:t>
      </w:r>
      <w:proofErr w:type="spellEnd"/>
      <w:r w:rsidRPr="00D24093">
        <w:rPr>
          <w:rStyle w:val="StyleUnderline"/>
        </w:rPr>
        <w:t xml:space="preserve"> understand how to deal with travelling to the </w:t>
      </w:r>
      <w:r w:rsidRPr="0017486A">
        <w:rPr>
          <w:rStyle w:val="StyleUnderline"/>
        </w:rPr>
        <w:t>future.</w:t>
      </w:r>
      <w:r w:rsidRPr="0017486A">
        <w:rPr>
          <w:sz w:val="12"/>
        </w:rPr>
        <w:t xml:space="preserve"> </w:t>
      </w:r>
      <w:r w:rsidRPr="0017486A">
        <w:rPr>
          <w:rStyle w:val="Emphasis"/>
        </w:rPr>
        <w:t xml:space="preserve">Einstein showed that </w:t>
      </w:r>
      <w:r w:rsidRPr="00A01726">
        <w:rPr>
          <w:rStyle w:val="Emphasis"/>
          <w:highlight w:val="green"/>
        </w:rPr>
        <w:t xml:space="preserve">travelling </w:t>
      </w:r>
      <w:r w:rsidRPr="0017486A">
        <w:rPr>
          <w:rStyle w:val="Emphasis"/>
        </w:rPr>
        <w:t xml:space="preserve">forward </w:t>
      </w:r>
      <w:r w:rsidRPr="00A01726">
        <w:rPr>
          <w:rStyle w:val="Emphasis"/>
          <w:highlight w:val="green"/>
        </w:rPr>
        <w:t>in time is easy</w:t>
      </w:r>
      <w:r w:rsidRPr="00D24093">
        <w:rPr>
          <w:rStyle w:val="Emphasis"/>
        </w:rPr>
        <w:t>.</w:t>
      </w:r>
      <w:r w:rsidRPr="0017486A">
        <w:rPr>
          <w:sz w:val="12"/>
        </w:rPr>
        <w:t xml:space="preserve"> According to </w:t>
      </w:r>
      <w:r w:rsidRPr="00D24093">
        <w:rPr>
          <w:rStyle w:val="Emphasis"/>
        </w:rPr>
        <w:t xml:space="preserve">Einstein’ theory of relativity, </w:t>
      </w:r>
      <w:r w:rsidRPr="00A01726">
        <w:rPr>
          <w:rStyle w:val="Emphasis"/>
          <w:highlight w:val="green"/>
        </w:rPr>
        <w:t xml:space="preserve">time passes at different rates for people </w:t>
      </w:r>
      <w:r w:rsidRPr="0017486A">
        <w:rPr>
          <w:rStyle w:val="Emphasis"/>
        </w:rPr>
        <w:t xml:space="preserve">who are </w:t>
      </w:r>
      <w:r w:rsidRPr="00A01726">
        <w:rPr>
          <w:rStyle w:val="Emphasis"/>
          <w:highlight w:val="green"/>
        </w:rPr>
        <w:t>moving relative</w:t>
      </w:r>
      <w:r w:rsidRPr="00D24093">
        <w:rPr>
          <w:rStyle w:val="Emphasis"/>
        </w:rPr>
        <w:t xml:space="preserve"> to one another although the </w:t>
      </w:r>
      <w:r w:rsidRPr="00A01726">
        <w:rPr>
          <w:rStyle w:val="Emphasis"/>
          <w:highlight w:val="green"/>
        </w:rPr>
        <w:t xml:space="preserve">effect </w:t>
      </w:r>
      <w:r w:rsidRPr="0017486A">
        <w:rPr>
          <w:rStyle w:val="Emphasis"/>
        </w:rPr>
        <w:t xml:space="preserve">only </w:t>
      </w:r>
      <w:r w:rsidRPr="00A01726">
        <w:rPr>
          <w:rStyle w:val="Emphasis"/>
          <w:highlight w:val="green"/>
        </w:rPr>
        <w:t xml:space="preserve">becomes large when you get close to </w:t>
      </w:r>
      <w:r w:rsidRPr="0017486A">
        <w:rPr>
          <w:rStyle w:val="Emphasis"/>
        </w:rPr>
        <w:t xml:space="preserve">the </w:t>
      </w:r>
      <w:r w:rsidRPr="00A01726">
        <w:rPr>
          <w:rStyle w:val="Emphasis"/>
          <w:highlight w:val="green"/>
        </w:rPr>
        <w:t>speed of light</w:t>
      </w:r>
      <w:r w:rsidRPr="00D24093">
        <w:rPr>
          <w:rStyle w:val="Emphasis"/>
        </w:rPr>
        <w:t>.</w:t>
      </w:r>
      <w:r w:rsidRPr="0017486A">
        <w:rPr>
          <w:sz w:val="12"/>
        </w:rPr>
        <w:t xml:space="preserve"> </w:t>
      </w:r>
      <w:r w:rsidRPr="00D24093">
        <w:rPr>
          <w:rStyle w:val="StyleUnderline"/>
        </w:rPr>
        <w:t>Time travel sometime can cause side effects called paradoxes.</w:t>
      </w:r>
      <w:r w:rsidRPr="0017486A">
        <w:rPr>
          <w:sz w:val="12"/>
        </w:rPr>
        <w:t xml:space="preserve"> These paradoxes can occur especially when going back in time. As if only one thing even the minimum of the details can change something big may happen in the future. Another scientist who believes that time travel is possible after Einstein is Brian Cox who as Einstein believes that we are only going to be able to travel in the future. This obviously would happen if having a super-fast machine that allows you to go into the future. Cox also agrees on Einstein’s theory of relativity which states that to travel forward in time, something needs to reach speeds close to the speed of light. As it approaches these speeds, time slows down but only for that specific object. They both think as said, that time travel to the future is possible however travelling back in time is impossible, as something must be </w:t>
      </w:r>
      <w:proofErr w:type="gramStart"/>
      <w:r w:rsidRPr="0017486A">
        <w:rPr>
          <w:sz w:val="12"/>
        </w:rPr>
        <w:t>really as</w:t>
      </w:r>
      <w:proofErr w:type="gramEnd"/>
      <w:r w:rsidRPr="0017486A">
        <w:rPr>
          <w:sz w:val="12"/>
        </w:rPr>
        <w:t xml:space="preserve"> fast as the speed of light. This however for some scientists can be wrong. They state that with the technology that we have now it could be possible to build some sort of machine who will </w:t>
      </w:r>
      <w:proofErr w:type="gramStart"/>
      <w:r w:rsidRPr="0017486A">
        <w:rPr>
          <w:sz w:val="12"/>
        </w:rPr>
        <w:t>actually be</w:t>
      </w:r>
      <w:proofErr w:type="gramEnd"/>
      <w:r w:rsidRPr="0017486A">
        <w:rPr>
          <w:sz w:val="12"/>
        </w:rPr>
        <w:t xml:space="preserve"> able to travel in both future and past. A </w:t>
      </w:r>
      <w:r w:rsidRPr="00A01726">
        <w:rPr>
          <w:rStyle w:val="StyleUnderline"/>
          <w:highlight w:val="green"/>
        </w:rPr>
        <w:t>wormhole</w:t>
      </w:r>
      <w:r w:rsidRPr="00D24093">
        <w:rPr>
          <w:rStyle w:val="StyleUnderline"/>
        </w:rPr>
        <w:t xml:space="preserve"> as shown in the image is a theoretical passage through space-time that </w:t>
      </w:r>
      <w:r w:rsidRPr="0017486A">
        <w:rPr>
          <w:rStyle w:val="StyleUnderline"/>
        </w:rPr>
        <w:t xml:space="preserve">could </w:t>
      </w:r>
      <w:r w:rsidRPr="00A01726">
        <w:rPr>
          <w:rStyle w:val="StyleUnderline"/>
          <w:highlight w:val="green"/>
        </w:rPr>
        <w:t xml:space="preserve">create shortcuts for </w:t>
      </w:r>
      <w:r w:rsidRPr="0017486A">
        <w:rPr>
          <w:rStyle w:val="StyleUnderline"/>
        </w:rPr>
        <w:t xml:space="preserve">long </w:t>
      </w:r>
      <w:r w:rsidRPr="00A01726">
        <w:rPr>
          <w:rStyle w:val="StyleUnderline"/>
          <w:highlight w:val="green"/>
        </w:rPr>
        <w:t xml:space="preserve">journeys </w:t>
      </w:r>
      <w:r w:rsidRPr="0017486A">
        <w:rPr>
          <w:rStyle w:val="StyleUnderline"/>
        </w:rPr>
        <w:t>across the universe.</w:t>
      </w:r>
      <w:r w:rsidRPr="0017486A">
        <w:rPr>
          <w:sz w:val="12"/>
        </w:rPr>
        <w:t xml:space="preserve"> Wormholes are predicted by the theory of general relativity. However, </w:t>
      </w:r>
      <w:r w:rsidRPr="00A01726">
        <w:rPr>
          <w:rStyle w:val="StyleUnderline"/>
          <w:highlight w:val="green"/>
        </w:rPr>
        <w:t>wormholes bring</w:t>
      </w:r>
      <w:r w:rsidRPr="00D24093">
        <w:rPr>
          <w:rStyle w:val="StyleUnderline"/>
        </w:rPr>
        <w:t xml:space="preserve"> with them the </w:t>
      </w:r>
      <w:r w:rsidRPr="00A01726">
        <w:rPr>
          <w:rStyle w:val="StyleUnderline"/>
          <w:highlight w:val="green"/>
        </w:rPr>
        <w:t xml:space="preserve">dangers of </w:t>
      </w:r>
      <w:proofErr w:type="gramStart"/>
      <w:r w:rsidRPr="0017486A">
        <w:rPr>
          <w:rStyle w:val="StyleUnderline"/>
        </w:rPr>
        <w:t xml:space="preserve">sudden </w:t>
      </w:r>
      <w:r w:rsidRPr="00A01726">
        <w:rPr>
          <w:rStyle w:val="StyleUnderline"/>
          <w:highlight w:val="green"/>
        </w:rPr>
        <w:t>collapse</w:t>
      </w:r>
      <w:proofErr w:type="gramEnd"/>
      <w:r w:rsidRPr="00D24093">
        <w:rPr>
          <w:rStyle w:val="StyleUnderline"/>
        </w:rPr>
        <w:t>, high radiation and dangerous contact with exotic matter.</w:t>
      </w:r>
      <w:r w:rsidRPr="0017486A">
        <w:rPr>
          <w:sz w:val="12"/>
        </w:rPr>
        <w:t xml:space="preserve"> The </w:t>
      </w:r>
      <w:r w:rsidRPr="00486BE9">
        <w:rPr>
          <w:rStyle w:val="Emphasis"/>
        </w:rPr>
        <w:t xml:space="preserve">public knows that </w:t>
      </w:r>
      <w:r w:rsidRPr="00A01726">
        <w:rPr>
          <w:rStyle w:val="Emphasis"/>
          <w:highlight w:val="green"/>
        </w:rPr>
        <w:t xml:space="preserve">time travel is possible </w:t>
      </w:r>
      <w:r w:rsidRPr="0017486A">
        <w:rPr>
          <w:rStyle w:val="Emphasis"/>
        </w:rPr>
        <w:t xml:space="preserve">but humans </w:t>
      </w:r>
      <w:proofErr w:type="gramStart"/>
      <w:r w:rsidRPr="0017486A">
        <w:rPr>
          <w:rStyle w:val="Emphasis"/>
        </w:rPr>
        <w:t>at the moment</w:t>
      </w:r>
      <w:proofErr w:type="gramEnd"/>
      <w:r w:rsidRPr="0017486A">
        <w:rPr>
          <w:rStyle w:val="Emphasis"/>
        </w:rPr>
        <w:t xml:space="preserve"> are not able to. </w:t>
      </w:r>
      <w:r w:rsidRPr="0017486A">
        <w:rPr>
          <w:sz w:val="12"/>
        </w:rPr>
        <w:t xml:space="preserve">However other sources except theories of the past are currently trying to develop a way of time travel. The audience </w:t>
      </w:r>
      <w:proofErr w:type="gramStart"/>
      <w:r w:rsidRPr="0017486A">
        <w:rPr>
          <w:sz w:val="12"/>
        </w:rPr>
        <w:t>actually cannot</w:t>
      </w:r>
      <w:proofErr w:type="gramEnd"/>
      <w:r w:rsidRPr="0017486A">
        <w:rPr>
          <w:sz w:val="12"/>
        </w:rPr>
        <w:t xml:space="preserve"> wait that this will happen as many media state, such as BBC. Many TV </w:t>
      </w:r>
      <w:proofErr w:type="spellStart"/>
      <w:r w:rsidRPr="0017486A">
        <w:rPr>
          <w:sz w:val="12"/>
        </w:rPr>
        <w:t>programmes</w:t>
      </w:r>
      <w:proofErr w:type="spellEnd"/>
      <w:r w:rsidRPr="0017486A">
        <w:rPr>
          <w:sz w:val="12"/>
        </w:rPr>
        <w:t xml:space="preserve"> talk about both time travel and teleportation.</w:t>
      </w:r>
    </w:p>
    <w:p w14:paraId="695F9EC2" w14:textId="77777777" w:rsidR="00154034" w:rsidRPr="0017486A" w:rsidRDefault="00154034" w:rsidP="00154034"/>
    <w:p w14:paraId="145A6799" w14:textId="77777777" w:rsidR="00154034" w:rsidRDefault="00154034" w:rsidP="00154034">
      <w:pPr>
        <w:pStyle w:val="Heading4"/>
      </w:pPr>
      <w:r w:rsidRPr="0017486A">
        <w:rPr>
          <w:u w:val="single"/>
        </w:rPr>
        <w:t>Collapses</w:t>
      </w:r>
      <w:r>
        <w:t xml:space="preserve"> the universe.</w:t>
      </w:r>
    </w:p>
    <w:p w14:paraId="6B451A5E" w14:textId="77777777" w:rsidR="00154034" w:rsidRDefault="00154034" w:rsidP="00154034">
      <w:r>
        <w:t xml:space="preserve">Steve </w:t>
      </w:r>
      <w:r w:rsidRPr="000E5C3C">
        <w:rPr>
          <w:rStyle w:val="Style13ptBold"/>
        </w:rPr>
        <w:t>Bowers 16</w:t>
      </w:r>
      <w:r>
        <w:t xml:space="preserve">, Control Officer in the United Kingdom, Executive Editor and Moderator of the Orion’s Arm Universe Project, Contributing Author for the Orion’s Arm Novella Collection, [“WHY NO TIME TRAVEL IN OA”, 1-1, </w:t>
      </w:r>
      <w:hyperlink r:id="rId19" w:history="1">
        <w:r w:rsidRPr="00191301">
          <w:rPr>
            <w:rStyle w:val="Hyperlink"/>
          </w:rPr>
          <w:t>https://orionsarm.com/page/77</w:t>
        </w:r>
      </w:hyperlink>
      <w:r>
        <w:rPr>
          <w:rStyle w:val="Hyperlink"/>
        </w:rPr>
        <w:t>] Recut Justin</w:t>
      </w:r>
    </w:p>
    <w:p w14:paraId="5511746B" w14:textId="77777777" w:rsidR="00154034" w:rsidRPr="00BA4C6E" w:rsidRDefault="00154034" w:rsidP="00154034">
      <w:pPr>
        <w:rPr>
          <w:sz w:val="12"/>
        </w:rPr>
      </w:pPr>
      <w:r w:rsidRPr="0017486A">
        <w:rPr>
          <w:sz w:val="12"/>
        </w:rPr>
        <w:t>If the universe does allow reverse time travel, usable by sentient/</w:t>
      </w:r>
      <w:proofErr w:type="spellStart"/>
      <w:r w:rsidRPr="0017486A">
        <w:rPr>
          <w:sz w:val="12"/>
        </w:rPr>
        <w:t>sophont</w:t>
      </w:r>
      <w:proofErr w:type="spellEnd"/>
      <w:r w:rsidRPr="0017486A">
        <w:rPr>
          <w:sz w:val="12"/>
        </w:rPr>
        <w:t xml:space="preserve"> entities, it </w:t>
      </w:r>
      <w:r w:rsidRPr="00486BE9">
        <w:rPr>
          <w:rStyle w:val="Emphasis"/>
        </w:rPr>
        <w:t>won't stop at one or two little historical research trips</w:t>
      </w:r>
      <w:r w:rsidRPr="0017486A">
        <w:rPr>
          <w:sz w:val="12"/>
        </w:rPr>
        <w:t xml:space="preserve"> . . . </w:t>
      </w:r>
      <w:r w:rsidRPr="00D24093">
        <w:rPr>
          <w:rStyle w:val="StyleUnderline"/>
        </w:rPr>
        <w:t>If there is no effective chronological protection mechanism</w:t>
      </w:r>
      <w:r w:rsidRPr="0017486A">
        <w:rPr>
          <w:sz w:val="12"/>
        </w:rPr>
        <w:t xml:space="preserve">, the </w:t>
      </w:r>
      <w:r w:rsidRPr="00A01726">
        <w:rPr>
          <w:rStyle w:val="Emphasis"/>
          <w:highlight w:val="green"/>
        </w:rPr>
        <w:t>universe</w:t>
      </w:r>
      <w:r w:rsidRPr="00D24093">
        <w:rPr>
          <w:rStyle w:val="Emphasis"/>
        </w:rPr>
        <w:t xml:space="preserve"> of today </w:t>
      </w:r>
      <w:r w:rsidRPr="00A01726">
        <w:rPr>
          <w:rStyle w:val="Emphasis"/>
          <w:highlight w:val="green"/>
        </w:rPr>
        <w:t>will be overrun with</w:t>
      </w:r>
      <w:r w:rsidRPr="00D24093">
        <w:rPr>
          <w:rStyle w:val="Emphasis"/>
        </w:rPr>
        <w:t xml:space="preserve"> </w:t>
      </w:r>
      <w:proofErr w:type="spellStart"/>
      <w:r w:rsidRPr="00A01726">
        <w:rPr>
          <w:rStyle w:val="Emphasis"/>
          <w:highlight w:val="green"/>
        </w:rPr>
        <w:t>travellers</w:t>
      </w:r>
      <w:proofErr w:type="spellEnd"/>
      <w:r w:rsidRPr="00D24093">
        <w:rPr>
          <w:rStyle w:val="Emphasis"/>
        </w:rPr>
        <w:t xml:space="preserve"> from the future</w:t>
      </w:r>
      <w:r w:rsidRPr="0017486A">
        <w:rPr>
          <w:sz w:val="12"/>
        </w:rPr>
        <w:t xml:space="preserve">. Even if there is no 'Big Rip' where the </w:t>
      </w:r>
      <w:r w:rsidRPr="00A01726">
        <w:rPr>
          <w:rStyle w:val="Emphasis"/>
          <w:highlight w:val="green"/>
        </w:rPr>
        <w:t>Universe tears itself</w:t>
      </w:r>
      <w:r w:rsidRPr="00D24093">
        <w:rPr>
          <w:rStyle w:val="Emphasis"/>
        </w:rPr>
        <w:t xml:space="preserve"> </w:t>
      </w:r>
      <w:r w:rsidRPr="00D24093">
        <w:rPr>
          <w:rStyle w:val="Emphasis"/>
        </w:rPr>
        <w:lastRenderedPageBreak/>
        <w:t xml:space="preserve">apart </w:t>
      </w:r>
      <w:r w:rsidRPr="00A01726">
        <w:rPr>
          <w:rStyle w:val="Emphasis"/>
          <w:highlight w:val="green"/>
        </w:rPr>
        <w:t>through accelerating expansion</w:t>
      </w:r>
      <w:r w:rsidRPr="00D24093">
        <w:rPr>
          <w:rStyle w:val="Emphasis"/>
        </w:rPr>
        <w:t>, hundreds of trillions of years from now</w:t>
      </w:r>
      <w:r w:rsidRPr="0017486A">
        <w:rPr>
          <w:sz w:val="12"/>
        </w:rPr>
        <w:t xml:space="preserve"> the cosmos will be a slowly dying place. Even red dwarf stars will eventually burn out, leaving the inhabitants of the far future only their dying embers to gather energy from, although the creation and merger of black holes could perhaps keep </w:t>
      </w:r>
      <w:proofErr w:type="spellStart"/>
      <w:r w:rsidRPr="0017486A">
        <w:rPr>
          <w:sz w:val="12"/>
        </w:rPr>
        <w:t>civilisation</w:t>
      </w:r>
      <w:proofErr w:type="spellEnd"/>
      <w:r w:rsidRPr="0017486A">
        <w:rPr>
          <w:sz w:val="12"/>
        </w:rPr>
        <w:t xml:space="preserve"> going for an (admittedly very long) while. </w:t>
      </w:r>
      <w:r w:rsidRPr="00D24093">
        <w:rPr>
          <w:rStyle w:val="StyleUnderline"/>
        </w:rPr>
        <w:t xml:space="preserve">Eventually the </w:t>
      </w:r>
      <w:r w:rsidRPr="00486BE9">
        <w:rPr>
          <w:rStyle w:val="StyleUnderline"/>
        </w:rPr>
        <w:t>entities of the far future</w:t>
      </w:r>
      <w:r w:rsidRPr="00D24093">
        <w:rPr>
          <w:rStyle w:val="StyleUnderline"/>
        </w:rPr>
        <w:t xml:space="preserve"> will be limited to reversible computation to save energy. </w:t>
      </w:r>
      <w:r w:rsidRPr="0017486A">
        <w:rPr>
          <w:sz w:val="12"/>
        </w:rPr>
        <w:t xml:space="preserve">This means </w:t>
      </w:r>
      <w:r w:rsidRPr="00D24093">
        <w:rPr>
          <w:rStyle w:val="Emphasis"/>
        </w:rPr>
        <w:t xml:space="preserve">confining themselves to a very limited set of mental processes. </w:t>
      </w:r>
      <w:r w:rsidRPr="0017486A">
        <w:rPr>
          <w:sz w:val="12"/>
        </w:rPr>
        <w:t xml:space="preserve">This prospect would surely not appeal to the heirs of once-mighty advanced </w:t>
      </w:r>
      <w:proofErr w:type="spellStart"/>
      <w:r w:rsidRPr="0017486A">
        <w:rPr>
          <w:sz w:val="12"/>
        </w:rPr>
        <w:t>civilisations</w:t>
      </w:r>
      <w:proofErr w:type="spellEnd"/>
      <w:r w:rsidRPr="0017486A">
        <w:rPr>
          <w:sz w:val="12"/>
        </w:rPr>
        <w:t xml:space="preserve">. If time travel were possible then refugees from the far future would flood back, sometimes in multiple instances. The </w:t>
      </w:r>
      <w:r w:rsidRPr="00D24093">
        <w:rPr>
          <w:rStyle w:val="Emphasis"/>
        </w:rPr>
        <w:t xml:space="preserve">future </w:t>
      </w:r>
      <w:proofErr w:type="spellStart"/>
      <w:r w:rsidRPr="00D24093">
        <w:rPr>
          <w:rStyle w:val="Emphasis"/>
        </w:rPr>
        <w:t>sophonts</w:t>
      </w:r>
      <w:proofErr w:type="spellEnd"/>
      <w:r w:rsidRPr="00D24093">
        <w:rPr>
          <w:rStyle w:val="Emphasis"/>
        </w:rPr>
        <w:t xml:space="preserve"> would come back in an exponentiating wave to constantly change the present and the past, and </w:t>
      </w:r>
      <w:r w:rsidRPr="0017486A">
        <w:rPr>
          <w:rStyle w:val="Emphasis"/>
        </w:rPr>
        <w:t xml:space="preserve">whole </w:t>
      </w:r>
      <w:r w:rsidRPr="00A01726">
        <w:rPr>
          <w:rStyle w:val="Emphasis"/>
          <w:highlight w:val="green"/>
        </w:rPr>
        <w:t xml:space="preserve">galaxies of </w:t>
      </w:r>
      <w:r w:rsidRPr="0017486A">
        <w:rPr>
          <w:rStyle w:val="Emphasis"/>
        </w:rPr>
        <w:t xml:space="preserve">material </w:t>
      </w:r>
      <w:r w:rsidRPr="00A01726">
        <w:rPr>
          <w:rStyle w:val="Emphasis"/>
          <w:highlight w:val="green"/>
        </w:rPr>
        <w:t xml:space="preserve">particles will </w:t>
      </w:r>
      <w:r w:rsidRPr="0017486A">
        <w:rPr>
          <w:rStyle w:val="Emphasis"/>
        </w:rPr>
        <w:t xml:space="preserve">begin to </w:t>
      </w:r>
      <w:r w:rsidRPr="00A01726">
        <w:rPr>
          <w:rStyle w:val="Emphasis"/>
          <w:highlight w:val="green"/>
        </w:rPr>
        <w:t xml:space="preserve">exist in space time </w:t>
      </w:r>
      <w:r w:rsidRPr="0017486A">
        <w:rPr>
          <w:rStyle w:val="Emphasis"/>
        </w:rPr>
        <w:t xml:space="preserve">reference </w:t>
      </w:r>
      <w:r w:rsidRPr="00A01726">
        <w:rPr>
          <w:rStyle w:val="Emphasis"/>
          <w:highlight w:val="green"/>
        </w:rPr>
        <w:t>that did not have them before</w:t>
      </w:r>
      <w:r w:rsidRPr="0017486A">
        <w:rPr>
          <w:sz w:val="12"/>
        </w:rPr>
        <w:t xml:space="preserve"> - some? many? most? matter and events may turn out to be acausal, </w:t>
      </w:r>
      <w:r w:rsidRPr="00D24093">
        <w:rPr>
          <w:rStyle w:val="StyleUnderline"/>
        </w:rPr>
        <w:t xml:space="preserve">going round and round in closed </w:t>
      </w:r>
      <w:proofErr w:type="spellStart"/>
      <w:r w:rsidRPr="00D24093">
        <w:rPr>
          <w:rStyle w:val="StyleUnderline"/>
        </w:rPr>
        <w:t>timelike</w:t>
      </w:r>
      <w:proofErr w:type="spellEnd"/>
      <w:r w:rsidRPr="00D24093">
        <w:rPr>
          <w:rStyle w:val="StyleUnderline"/>
        </w:rPr>
        <w:t xml:space="preserve"> loops </w:t>
      </w:r>
      <w:r w:rsidRPr="0017486A">
        <w:rPr>
          <w:sz w:val="12"/>
        </w:rPr>
        <w:t xml:space="preserve">and </w:t>
      </w:r>
      <w:r w:rsidRPr="00486BE9">
        <w:rPr>
          <w:rStyle w:val="Emphasis"/>
        </w:rPr>
        <w:t>increasing the total mass of the universe</w:t>
      </w:r>
      <w:r w:rsidRPr="0017486A">
        <w:rPr>
          <w:sz w:val="12"/>
        </w:rPr>
        <w:t xml:space="preserve">, which may begin to collapse in the distant future, sending </w:t>
      </w:r>
      <w:proofErr w:type="spellStart"/>
      <w:r w:rsidRPr="00D24093">
        <w:rPr>
          <w:rStyle w:val="Emphasis"/>
        </w:rPr>
        <w:t>chronistic</w:t>
      </w:r>
      <w:proofErr w:type="spellEnd"/>
      <w:r w:rsidRPr="00D24093">
        <w:rPr>
          <w:rStyle w:val="Emphasis"/>
        </w:rPr>
        <w:t xml:space="preserve"> refugees in massive </w:t>
      </w:r>
      <w:proofErr w:type="spellStart"/>
      <w:r w:rsidRPr="00D24093">
        <w:rPr>
          <w:rStyle w:val="Emphasis"/>
        </w:rPr>
        <w:t>tardises</w:t>
      </w:r>
      <w:proofErr w:type="spellEnd"/>
      <w:r w:rsidRPr="0017486A">
        <w:rPr>
          <w:sz w:val="12"/>
        </w:rPr>
        <w:t xml:space="preserve"> back to our time thus </w:t>
      </w:r>
      <w:r w:rsidRPr="00D24093">
        <w:rPr>
          <w:rStyle w:val="StyleUnderline"/>
        </w:rPr>
        <w:t>accelerating the collapse</w:t>
      </w:r>
      <w:r w:rsidRPr="0017486A">
        <w:rPr>
          <w:sz w:val="12"/>
        </w:rPr>
        <w:t xml:space="preserve">; </w:t>
      </w:r>
      <w:r w:rsidRPr="00A01726">
        <w:rPr>
          <w:rStyle w:val="Emphasis"/>
          <w:highlight w:val="green"/>
        </w:rPr>
        <w:t>increasing</w:t>
      </w:r>
      <w:r w:rsidRPr="0017486A">
        <w:rPr>
          <w:sz w:val="12"/>
        </w:rPr>
        <w:t xml:space="preserve"> the </w:t>
      </w:r>
      <w:r w:rsidRPr="00A01726">
        <w:rPr>
          <w:rStyle w:val="Emphasis"/>
          <w:highlight w:val="green"/>
        </w:rPr>
        <w:t xml:space="preserve">mass of the </w:t>
      </w:r>
      <w:r w:rsidRPr="0017486A">
        <w:rPr>
          <w:rStyle w:val="Emphasis"/>
        </w:rPr>
        <w:t xml:space="preserve">present day </w:t>
      </w:r>
      <w:r w:rsidRPr="00A01726">
        <w:rPr>
          <w:rStyle w:val="Emphasis"/>
          <w:highlight w:val="green"/>
        </w:rPr>
        <w:t>universe until it collapses</w:t>
      </w:r>
      <w:r w:rsidRPr="00D24093">
        <w:rPr>
          <w:rStyle w:val="Emphasis"/>
        </w:rPr>
        <w:t>.</w:t>
      </w:r>
      <w:r w:rsidRPr="0017486A">
        <w:rPr>
          <w:sz w:val="12"/>
        </w:rPr>
        <w:t xml:space="preserve"> The </w:t>
      </w:r>
      <w:r w:rsidRPr="00D24093">
        <w:rPr>
          <w:rStyle w:val="StyleUnderline"/>
        </w:rPr>
        <w:t xml:space="preserve">collapse will get closer to the present day, until it eventually happened </w:t>
      </w:r>
      <w:proofErr w:type="gramStart"/>
      <w:r w:rsidRPr="00D24093">
        <w:rPr>
          <w:rStyle w:val="StyleUnderline"/>
        </w:rPr>
        <w:t>yesterday</w:t>
      </w:r>
      <w:proofErr w:type="gramEnd"/>
      <w:r w:rsidRPr="00D24093">
        <w:rPr>
          <w:rStyle w:val="StyleUnderline"/>
        </w:rPr>
        <w:t xml:space="preserve"> and we will cease to exist</w:t>
      </w:r>
      <w:r w:rsidRPr="0017486A">
        <w:rPr>
          <w:sz w:val="12"/>
        </w:rPr>
        <w:t xml:space="preserve"> . . . believe me, you don't want to go there. For an explanation how under certain circumstances a wormhole can connect different parts of the universe without causing temporal paradoxes see this page.</w:t>
      </w:r>
    </w:p>
    <w:p w14:paraId="19AC18D8" w14:textId="77777777" w:rsidR="00154034" w:rsidRDefault="00154034" w:rsidP="00154034"/>
    <w:p w14:paraId="7A41E67D" w14:textId="77777777" w:rsidR="00154034" w:rsidRDefault="00154034" w:rsidP="00154034">
      <w:pPr>
        <w:pStyle w:val="Heading4"/>
      </w:pPr>
      <w:r>
        <w:t xml:space="preserve">Growth causes </w:t>
      </w:r>
      <w:r w:rsidRPr="005774DF">
        <w:rPr>
          <w:u w:val="single"/>
        </w:rPr>
        <w:t>global toxification</w:t>
      </w:r>
      <w:r>
        <w:t xml:space="preserve"> and </w:t>
      </w:r>
      <w:r w:rsidRPr="000D1B0F">
        <w:rPr>
          <w:u w:val="single"/>
        </w:rPr>
        <w:t>extinction</w:t>
      </w:r>
      <w:r>
        <w:t>.</w:t>
      </w:r>
    </w:p>
    <w:p w14:paraId="4D344950" w14:textId="77777777" w:rsidR="00154034" w:rsidRPr="000975AD" w:rsidRDefault="00154034" w:rsidP="00154034">
      <w:pPr>
        <w:rPr>
          <w:b/>
          <w:sz w:val="26"/>
        </w:rPr>
      </w:pPr>
      <w:r>
        <w:rPr>
          <w:rStyle w:val="Style13ptBold"/>
        </w:rPr>
        <w:t>Ehrlich</w:t>
      </w:r>
      <w:r>
        <w:rPr>
          <w:rStyle w:val="Style13ptBold"/>
          <w:vertAlign w:val="superscript"/>
        </w:rPr>
        <w:t xml:space="preserve"> </w:t>
      </w:r>
      <w:r>
        <w:rPr>
          <w:rStyle w:val="Style13ptBold"/>
        </w:rPr>
        <w:t xml:space="preserve">and Ehrlich </w:t>
      </w:r>
      <w:r w:rsidRPr="00CF7981">
        <w:rPr>
          <w:rStyle w:val="Style13ptBold"/>
        </w:rPr>
        <w:t>13</w:t>
      </w:r>
      <w:r>
        <w:rPr>
          <w:rStyle w:val="Style13ptBold"/>
        </w:rPr>
        <w:t xml:space="preserve"> </w:t>
      </w:r>
      <w:r>
        <w:t>[Paul R. Ehrlich,</w:t>
      </w:r>
      <w:r w:rsidRPr="00E4355B">
        <w:t xml:space="preserve"> </w:t>
      </w:r>
      <w:r>
        <w:t>Professor of Biology and President of the Center for Conservation Biology at Stanford University, and Adjunct Professor at the University of Technology, Sydney, Anne H. Ehrlich, Senior Research Scientist in Biology at Stanford and focuses her research on policy issues related to the environment, “Can a collapse of global civilization be avoided?”, Proc Biol Sci. Mar 7, 2013] Recut Justin</w:t>
      </w:r>
    </w:p>
    <w:p w14:paraId="69ED5E4C" w14:textId="77777777" w:rsidR="00154034" w:rsidRPr="00AE3E5F" w:rsidRDefault="00154034" w:rsidP="00154034">
      <w:pPr>
        <w:rPr>
          <w:sz w:val="16"/>
        </w:rPr>
      </w:pPr>
      <w:r w:rsidRPr="00A01726">
        <w:rPr>
          <w:highlight w:val="green"/>
          <w:u w:val="single"/>
        </w:rPr>
        <w:t>Another</w:t>
      </w:r>
      <w:r w:rsidRPr="005774DF">
        <w:rPr>
          <w:u w:val="single"/>
        </w:rPr>
        <w:t xml:space="preserve"> </w:t>
      </w:r>
      <w:r w:rsidRPr="009072D4">
        <w:rPr>
          <w:rStyle w:val="Emphasis"/>
        </w:rPr>
        <w:t xml:space="preserve">possible </w:t>
      </w:r>
      <w:r w:rsidRPr="00A01726">
        <w:rPr>
          <w:rStyle w:val="Emphasis"/>
          <w:highlight w:val="green"/>
        </w:rPr>
        <w:t>threat</w:t>
      </w:r>
      <w:r w:rsidRPr="00A01726">
        <w:rPr>
          <w:highlight w:val="green"/>
          <w:u w:val="single"/>
        </w:rPr>
        <w:t xml:space="preserve"> to</w:t>
      </w:r>
      <w:r w:rsidRPr="005774DF">
        <w:rPr>
          <w:u w:val="single"/>
        </w:rPr>
        <w:t xml:space="preserve"> the continuation of </w:t>
      </w:r>
      <w:r w:rsidRPr="00A01726">
        <w:rPr>
          <w:highlight w:val="green"/>
          <w:u w:val="single"/>
        </w:rPr>
        <w:t xml:space="preserve">civilization is </w:t>
      </w:r>
      <w:r w:rsidRPr="00A01726">
        <w:rPr>
          <w:rStyle w:val="Emphasis"/>
          <w:highlight w:val="green"/>
        </w:rPr>
        <w:t>global toxification</w:t>
      </w:r>
      <w:r w:rsidRPr="00AE3E5F">
        <w:rPr>
          <w:sz w:val="16"/>
        </w:rPr>
        <w:t xml:space="preserve">. Adverse </w:t>
      </w:r>
      <w:r w:rsidRPr="009072D4">
        <w:rPr>
          <w:u w:val="single"/>
        </w:rPr>
        <w:t xml:space="preserve">symptoms of </w:t>
      </w:r>
      <w:r w:rsidRPr="00A01726">
        <w:rPr>
          <w:highlight w:val="green"/>
          <w:u w:val="single"/>
        </w:rPr>
        <w:t xml:space="preserve">exposure to </w:t>
      </w:r>
      <w:r w:rsidRPr="00A01726">
        <w:rPr>
          <w:rStyle w:val="Emphasis"/>
          <w:highlight w:val="green"/>
        </w:rPr>
        <w:t>synthetic chemicals</w:t>
      </w:r>
      <w:r w:rsidRPr="00A01726">
        <w:rPr>
          <w:highlight w:val="green"/>
          <w:u w:val="single"/>
        </w:rPr>
        <w:t xml:space="preserve"> are making</w:t>
      </w:r>
      <w:r w:rsidRPr="009072D4">
        <w:rPr>
          <w:u w:val="single"/>
        </w:rPr>
        <w:t xml:space="preserve"> some </w:t>
      </w:r>
      <w:r w:rsidRPr="00A01726">
        <w:rPr>
          <w:highlight w:val="green"/>
          <w:u w:val="single"/>
        </w:rPr>
        <w:t>scientists</w:t>
      </w:r>
      <w:r w:rsidRPr="009072D4">
        <w:rPr>
          <w:u w:val="single"/>
        </w:rPr>
        <w:t xml:space="preserve"> </w:t>
      </w:r>
      <w:r w:rsidRPr="009072D4">
        <w:rPr>
          <w:rStyle w:val="Emphasis"/>
        </w:rPr>
        <w:t xml:space="preserve">increasingly </w:t>
      </w:r>
      <w:r w:rsidRPr="00A01726">
        <w:rPr>
          <w:rStyle w:val="Emphasis"/>
          <w:highlight w:val="green"/>
        </w:rPr>
        <w:t>nervous</w:t>
      </w:r>
      <w:r w:rsidRPr="009072D4">
        <w:rPr>
          <w:rStyle w:val="Emphasis"/>
        </w:rPr>
        <w:t xml:space="preserve"> about effects</w:t>
      </w:r>
      <w:r w:rsidRPr="009072D4">
        <w:rPr>
          <w:u w:val="single"/>
        </w:rPr>
        <w:t xml:space="preserve"> on the</w:t>
      </w:r>
      <w:r w:rsidRPr="00AE3E5F">
        <w:rPr>
          <w:sz w:val="16"/>
        </w:rPr>
        <w:t xml:space="preserve"> human </w:t>
      </w:r>
      <w:r w:rsidRPr="009072D4">
        <w:rPr>
          <w:u w:val="single"/>
        </w:rPr>
        <w:t>population</w:t>
      </w:r>
      <w:r w:rsidRPr="00AE3E5F">
        <w:rPr>
          <w:sz w:val="16"/>
        </w:rPr>
        <w:t xml:space="preserve"> [77–79]. </w:t>
      </w:r>
      <w:r w:rsidRPr="00A01726">
        <w:rPr>
          <w:highlight w:val="green"/>
          <w:u w:val="single"/>
        </w:rPr>
        <w:t>Should a</w:t>
      </w:r>
      <w:r w:rsidRPr="009072D4">
        <w:rPr>
          <w:u w:val="single"/>
        </w:rPr>
        <w:t xml:space="preserve"> global </w:t>
      </w:r>
      <w:r w:rsidRPr="00A01726">
        <w:rPr>
          <w:highlight w:val="green"/>
          <w:u w:val="single"/>
        </w:rPr>
        <w:t xml:space="preserve">threat </w:t>
      </w:r>
      <w:r w:rsidRPr="00A01726">
        <w:rPr>
          <w:rStyle w:val="Emphasis"/>
          <w:highlight w:val="green"/>
        </w:rPr>
        <w:t>materialize</w:t>
      </w:r>
      <w:r w:rsidRPr="009072D4">
        <w:rPr>
          <w:u w:val="single"/>
        </w:rPr>
        <w:t xml:space="preserve">, however, </w:t>
      </w:r>
      <w:r w:rsidRPr="00A01726">
        <w:rPr>
          <w:highlight w:val="green"/>
          <w:u w:val="single"/>
        </w:rPr>
        <w:t xml:space="preserve">no </w:t>
      </w:r>
      <w:r w:rsidRPr="00A01726">
        <w:rPr>
          <w:rStyle w:val="Emphasis"/>
          <w:highlight w:val="green"/>
        </w:rPr>
        <w:t>planned mitigating responses</w:t>
      </w:r>
      <w:r w:rsidRPr="00AE3E5F">
        <w:rPr>
          <w:sz w:val="16"/>
        </w:rPr>
        <w:t xml:space="preserve"> (analogous to the ecologically and politically risky ‘geoengineering’ projects often proposed to ameliorate climate disruption [80]) </w:t>
      </w:r>
      <w:r w:rsidRPr="009072D4">
        <w:rPr>
          <w:u w:val="single"/>
        </w:rPr>
        <w:t xml:space="preserve">are waiting in the wings ready for deployment. Much the same can be said about aspects of the </w:t>
      </w:r>
      <w:r w:rsidRPr="00A01726">
        <w:rPr>
          <w:rStyle w:val="Emphasis"/>
          <w:highlight w:val="green"/>
        </w:rPr>
        <w:t>epidemiological</w:t>
      </w:r>
      <w:r w:rsidRPr="00A01726">
        <w:rPr>
          <w:highlight w:val="green"/>
          <w:u w:val="single"/>
        </w:rPr>
        <w:t xml:space="preserve"> </w:t>
      </w:r>
      <w:r w:rsidRPr="00A01726">
        <w:rPr>
          <w:rStyle w:val="Emphasis"/>
          <w:highlight w:val="green"/>
        </w:rPr>
        <w:t>environment</w:t>
      </w:r>
      <w:r w:rsidRPr="00A01726">
        <w:rPr>
          <w:highlight w:val="green"/>
          <w:u w:val="single"/>
        </w:rPr>
        <w:t xml:space="preserve"> and</w:t>
      </w:r>
      <w:r w:rsidRPr="009072D4">
        <w:rPr>
          <w:u w:val="single"/>
        </w:rPr>
        <w:t xml:space="preserve"> the prospect of </w:t>
      </w:r>
      <w:r w:rsidRPr="00A01726">
        <w:rPr>
          <w:rStyle w:val="Emphasis"/>
          <w:highlight w:val="green"/>
        </w:rPr>
        <w:t>epidemics</w:t>
      </w:r>
      <w:r w:rsidRPr="00A01726">
        <w:rPr>
          <w:highlight w:val="green"/>
          <w:u w:val="single"/>
        </w:rPr>
        <w:t xml:space="preserve"> being enhanced by</w:t>
      </w:r>
      <w:r w:rsidRPr="009072D4">
        <w:rPr>
          <w:u w:val="single"/>
        </w:rPr>
        <w:t xml:space="preserve"> </w:t>
      </w:r>
      <w:r w:rsidRPr="009072D4">
        <w:rPr>
          <w:rStyle w:val="Emphasis"/>
        </w:rPr>
        <w:t xml:space="preserve">rapid </w:t>
      </w:r>
      <w:r w:rsidRPr="00A01726">
        <w:rPr>
          <w:rStyle w:val="Emphasis"/>
          <w:highlight w:val="green"/>
        </w:rPr>
        <w:t>population growth</w:t>
      </w:r>
      <w:r w:rsidRPr="00AE3E5F">
        <w:rPr>
          <w:sz w:val="16"/>
        </w:rPr>
        <w:t xml:space="preserve"> in immune-weakened societies, </w:t>
      </w:r>
      <w:r w:rsidRPr="00A01726">
        <w:rPr>
          <w:highlight w:val="green"/>
          <w:u w:val="single"/>
        </w:rPr>
        <w:t xml:space="preserve">increased contact with </w:t>
      </w:r>
      <w:r w:rsidRPr="00A01726">
        <w:rPr>
          <w:rStyle w:val="Emphasis"/>
          <w:highlight w:val="green"/>
        </w:rPr>
        <w:t>animal</w:t>
      </w:r>
      <w:r w:rsidRPr="009072D4">
        <w:rPr>
          <w:rStyle w:val="Emphasis"/>
        </w:rPr>
        <w:t xml:space="preserve"> reservoirs</w:t>
      </w:r>
      <w:r w:rsidRPr="00AE3E5F">
        <w:rPr>
          <w:sz w:val="16"/>
        </w:rPr>
        <w:t xml:space="preserve">, </w:t>
      </w:r>
      <w:r w:rsidRPr="00A01726">
        <w:rPr>
          <w:highlight w:val="green"/>
          <w:u w:val="single"/>
        </w:rPr>
        <w:t xml:space="preserve">high-speed </w:t>
      </w:r>
      <w:proofErr w:type="gramStart"/>
      <w:r w:rsidRPr="00A01726">
        <w:rPr>
          <w:rStyle w:val="Emphasis"/>
          <w:highlight w:val="green"/>
        </w:rPr>
        <w:t>transport</w:t>
      </w:r>
      <w:proofErr w:type="gramEnd"/>
      <w:r w:rsidRPr="00A01726">
        <w:rPr>
          <w:highlight w:val="green"/>
          <w:u w:val="single"/>
        </w:rPr>
        <w:t xml:space="preserve"> and</w:t>
      </w:r>
      <w:r w:rsidRPr="009072D4">
        <w:rPr>
          <w:u w:val="single"/>
        </w:rPr>
        <w:t xml:space="preserve"> the </w:t>
      </w:r>
      <w:r w:rsidRPr="00A01726">
        <w:rPr>
          <w:highlight w:val="green"/>
          <w:u w:val="single"/>
        </w:rPr>
        <w:t xml:space="preserve">misuse of </w:t>
      </w:r>
      <w:r w:rsidRPr="00A01726">
        <w:rPr>
          <w:rStyle w:val="Emphasis"/>
          <w:highlight w:val="green"/>
        </w:rPr>
        <w:t>antibiotics</w:t>
      </w:r>
      <w:r w:rsidRPr="00AE3E5F">
        <w:rPr>
          <w:sz w:val="16"/>
        </w:rPr>
        <w:t xml:space="preserve"> [81]. Nobel laureate Joshua Lederberg had great concern for the epidemic problem, famously stating, ‘The survival of the human species is not a preordained evolutionary program’ [82, p. 40]. Some precautionary steps that should be considered include forbidding the use of antibiotics as growth stimulators for livestock, building emergency stocks of key vaccines and drugs (such as Tamiflu), improving disease surveillance, expanding mothballed emergency medical facilities, preparing institutions for imposing quarantines and, of course, moving as rapidly as possible to humanely reduce the human population size. It has become increasingly clear that security has many dimensions beyond military security [83,84] and </w:t>
      </w:r>
      <w:proofErr w:type="gramStart"/>
      <w:r w:rsidRPr="00AE3E5F">
        <w:rPr>
          <w:sz w:val="16"/>
        </w:rPr>
        <w:t xml:space="preserve">that </w:t>
      </w:r>
      <w:r w:rsidRPr="00A01726">
        <w:rPr>
          <w:rStyle w:val="Emphasis"/>
          <w:highlight w:val="green"/>
        </w:rPr>
        <w:t>breaches</w:t>
      </w:r>
      <w:r w:rsidRPr="009072D4">
        <w:rPr>
          <w:u w:val="single"/>
        </w:rPr>
        <w:t xml:space="preserve"> of environmental security</w:t>
      </w:r>
      <w:proofErr w:type="gramEnd"/>
      <w:r w:rsidRPr="009072D4">
        <w:rPr>
          <w:u w:val="single"/>
        </w:rPr>
        <w:t xml:space="preserve"> </w:t>
      </w:r>
      <w:r w:rsidRPr="00A01726">
        <w:rPr>
          <w:highlight w:val="green"/>
          <w:u w:val="single"/>
        </w:rPr>
        <w:t xml:space="preserve">could </w:t>
      </w:r>
      <w:r w:rsidRPr="00A01726">
        <w:rPr>
          <w:rStyle w:val="Emphasis"/>
          <w:highlight w:val="green"/>
        </w:rPr>
        <w:t xml:space="preserve">risk the </w:t>
      </w:r>
      <w:r w:rsidRPr="00A01726">
        <w:rPr>
          <w:rStyle w:val="Emphasis"/>
          <w:sz w:val="24"/>
          <w:highlight w:val="green"/>
        </w:rPr>
        <w:t>end</w:t>
      </w:r>
      <w:r w:rsidRPr="00A01726">
        <w:rPr>
          <w:rStyle w:val="Emphasis"/>
          <w:highlight w:val="green"/>
        </w:rPr>
        <w:t xml:space="preserve"> of</w:t>
      </w:r>
      <w:r w:rsidRPr="009072D4">
        <w:rPr>
          <w:rStyle w:val="Emphasis"/>
        </w:rPr>
        <w:t xml:space="preserve"> </w:t>
      </w:r>
      <w:r w:rsidRPr="009072D4">
        <w:rPr>
          <w:rStyle w:val="Emphasis"/>
          <w:sz w:val="24"/>
        </w:rPr>
        <w:t xml:space="preserve">global </w:t>
      </w:r>
      <w:r w:rsidRPr="00A01726">
        <w:rPr>
          <w:rStyle w:val="Emphasis"/>
          <w:sz w:val="24"/>
          <w:highlight w:val="green"/>
        </w:rPr>
        <w:t>civilization</w:t>
      </w:r>
      <w:r w:rsidRPr="009072D4">
        <w:rPr>
          <w:u w:val="single"/>
        </w:rPr>
        <w:t>.</w:t>
      </w:r>
      <w:r w:rsidRPr="00AE3E5F">
        <w:rPr>
          <w:sz w:val="16"/>
        </w:rPr>
        <w:t xml:space="preserve"> </w:t>
      </w:r>
    </w:p>
    <w:p w14:paraId="52477A73" w14:textId="77777777" w:rsidR="00154034" w:rsidRDefault="00154034" w:rsidP="00154034"/>
    <w:p w14:paraId="0DC658AD" w14:textId="77777777" w:rsidR="008B69D8" w:rsidRDefault="008B69D8" w:rsidP="008B69D8">
      <w:pPr>
        <w:pStyle w:val="Heading4"/>
      </w:pPr>
      <w:r>
        <w:t>Warming doesn’t trigger extinction</w:t>
      </w:r>
    </w:p>
    <w:p w14:paraId="0D44933B" w14:textId="77777777" w:rsidR="008B69D8" w:rsidRDefault="008B69D8" w:rsidP="008B69D8">
      <w:pPr>
        <w:pStyle w:val="ListParagraph"/>
        <w:numPr>
          <w:ilvl w:val="0"/>
          <w:numId w:val="21"/>
        </w:numPr>
      </w:pPr>
      <w:r>
        <w:t xml:space="preserve">peer-reviewed journal shows IPCC exaggeration </w:t>
      </w:r>
    </w:p>
    <w:p w14:paraId="1AD1029F" w14:textId="77777777" w:rsidR="008B69D8" w:rsidRDefault="008B69D8" w:rsidP="008B69D8">
      <w:pPr>
        <w:pStyle w:val="ListParagraph"/>
        <w:numPr>
          <w:ilvl w:val="0"/>
          <w:numId w:val="21"/>
        </w:numPr>
      </w:pPr>
      <w:r>
        <w:lastRenderedPageBreak/>
        <w:t>history proves resilience</w:t>
      </w:r>
    </w:p>
    <w:p w14:paraId="5F5E4C7A" w14:textId="77777777" w:rsidR="008B69D8" w:rsidRDefault="008B69D8" w:rsidP="008B69D8">
      <w:pPr>
        <w:pStyle w:val="ListParagraph"/>
        <w:numPr>
          <w:ilvl w:val="0"/>
          <w:numId w:val="21"/>
        </w:numPr>
      </w:pPr>
      <w:r>
        <w:t>no extinction- warming under Paris goals</w:t>
      </w:r>
    </w:p>
    <w:p w14:paraId="3FA8BF6F" w14:textId="77777777" w:rsidR="008B69D8" w:rsidRPr="00203BA1" w:rsidRDefault="008B69D8" w:rsidP="008B69D8">
      <w:pPr>
        <w:pStyle w:val="ListParagraph"/>
        <w:numPr>
          <w:ilvl w:val="0"/>
          <w:numId w:val="21"/>
        </w:numPr>
      </w:pPr>
      <w:r>
        <w:t>rock breaking strategy could offset warming</w:t>
      </w:r>
    </w:p>
    <w:p w14:paraId="47C4DA5E" w14:textId="77777777" w:rsidR="008B69D8" w:rsidRPr="008D083C" w:rsidRDefault="008B69D8" w:rsidP="008B69D8">
      <w:r w:rsidRPr="008D083C">
        <w:rPr>
          <w:rStyle w:val="Style13ptBold"/>
        </w:rPr>
        <w:t>IBD 18</w:t>
      </w:r>
      <w:r>
        <w:t xml:space="preserve"> [</w:t>
      </w:r>
      <w:proofErr w:type="spellStart"/>
      <w:r>
        <w:t>Investors</w:t>
      </w:r>
      <w:proofErr w:type="spellEnd"/>
      <w:r>
        <w:t xml:space="preserve"> Business Daily, Citing Study from Peer reviewed journal by Lewis and Curry, “Here's One Global Warming Study Nobody Wants You </w:t>
      </w:r>
      <w:proofErr w:type="gramStart"/>
      <w:r>
        <w:t>To</w:t>
      </w:r>
      <w:proofErr w:type="gramEnd"/>
      <w:r>
        <w:t xml:space="preserve"> See”, 4/25/18, https://www.investors.com/politics/editorials/global-warming-computer-models-co2-emissions/]</w:t>
      </w:r>
    </w:p>
    <w:p w14:paraId="65FA2834" w14:textId="77777777" w:rsidR="008B69D8" w:rsidRPr="009B4579" w:rsidRDefault="008B69D8" w:rsidP="008B69D8">
      <w:pPr>
        <w:rPr>
          <w:sz w:val="16"/>
        </w:rPr>
      </w:pPr>
      <w:r w:rsidRPr="009B4579">
        <w:rPr>
          <w:sz w:val="16"/>
        </w:rPr>
        <w:t xml:space="preserve">Settled Science: A </w:t>
      </w:r>
      <w:r w:rsidRPr="00F532F6">
        <w:rPr>
          <w:rStyle w:val="Emphasis"/>
          <w:highlight w:val="cyan"/>
        </w:rPr>
        <w:t>new study</w:t>
      </w:r>
      <w:r w:rsidRPr="009B4579">
        <w:rPr>
          <w:rStyle w:val="Emphasis"/>
        </w:rPr>
        <w:t xml:space="preserve"> published </w:t>
      </w:r>
      <w:r w:rsidRPr="00F532F6">
        <w:rPr>
          <w:rStyle w:val="Emphasis"/>
          <w:highlight w:val="cyan"/>
        </w:rPr>
        <w:t>in a peer-reviewed journal finds</w:t>
      </w:r>
      <w:r w:rsidRPr="00203BA1">
        <w:rPr>
          <w:u w:val="single"/>
        </w:rPr>
        <w:t xml:space="preserve"> that </w:t>
      </w:r>
      <w:r w:rsidRPr="00F532F6">
        <w:rPr>
          <w:rStyle w:val="Emphasis"/>
          <w:highlight w:val="cyan"/>
        </w:rPr>
        <w:t>climate models exaggerate</w:t>
      </w:r>
      <w:r w:rsidRPr="00203BA1">
        <w:rPr>
          <w:u w:val="single"/>
        </w:rPr>
        <w:t xml:space="preserve"> the global </w:t>
      </w:r>
      <w:r w:rsidRPr="00F532F6">
        <w:rPr>
          <w:highlight w:val="cyan"/>
          <w:u w:val="single"/>
        </w:rPr>
        <w:t>warming from CO2</w:t>
      </w:r>
      <w:r w:rsidRPr="00203BA1">
        <w:rPr>
          <w:u w:val="single"/>
        </w:rPr>
        <w:t xml:space="preserve"> emissions </w:t>
      </w:r>
      <w:r w:rsidRPr="00F532F6">
        <w:rPr>
          <w:highlight w:val="cyan"/>
          <w:u w:val="single"/>
        </w:rPr>
        <w:t>by</w:t>
      </w:r>
      <w:r w:rsidRPr="00203BA1">
        <w:rPr>
          <w:u w:val="single"/>
        </w:rPr>
        <w:t xml:space="preserve"> as much as </w:t>
      </w:r>
      <w:r w:rsidRPr="00F532F6">
        <w:rPr>
          <w:highlight w:val="cyan"/>
          <w:u w:val="single"/>
        </w:rPr>
        <w:t>45%</w:t>
      </w:r>
      <w:r w:rsidRPr="00203BA1">
        <w:rPr>
          <w:u w:val="single"/>
        </w:rPr>
        <w:t>.</w:t>
      </w:r>
      <w:r w:rsidRPr="009B4579">
        <w:rPr>
          <w:sz w:val="16"/>
        </w:rPr>
        <w:t xml:space="preserve"> If these findings hold true, it's huge news. No wonder the mainstream press is ignoring it.</w:t>
      </w:r>
    </w:p>
    <w:p w14:paraId="48E54DD9" w14:textId="77777777" w:rsidR="008B69D8" w:rsidRPr="009B4579" w:rsidRDefault="008B69D8" w:rsidP="008B69D8">
      <w:pPr>
        <w:rPr>
          <w:sz w:val="16"/>
        </w:rPr>
      </w:pPr>
      <w:r w:rsidRPr="009B4579">
        <w:rPr>
          <w:sz w:val="16"/>
        </w:rPr>
        <w:t xml:space="preserve">In the study, authors </w:t>
      </w:r>
      <w:r w:rsidRPr="00C37F5F">
        <w:rPr>
          <w:u w:val="single"/>
        </w:rPr>
        <w:t xml:space="preserve">Nic Lewis and Judith Curry looked at </w:t>
      </w:r>
      <w:r w:rsidRPr="00F532F6">
        <w:rPr>
          <w:highlight w:val="cyan"/>
          <w:u w:val="single"/>
        </w:rPr>
        <w:t>actual temperature records</w:t>
      </w:r>
      <w:r w:rsidRPr="00C37F5F">
        <w:rPr>
          <w:u w:val="single"/>
        </w:rPr>
        <w:t xml:space="preserve"> and </w:t>
      </w:r>
      <w:r w:rsidRPr="00F532F6">
        <w:rPr>
          <w:highlight w:val="cyan"/>
          <w:u w:val="single"/>
        </w:rPr>
        <w:t>compared</w:t>
      </w:r>
      <w:r w:rsidRPr="00C37F5F">
        <w:rPr>
          <w:u w:val="single"/>
        </w:rPr>
        <w:t xml:space="preserve"> them </w:t>
      </w:r>
      <w:r w:rsidRPr="00F532F6">
        <w:rPr>
          <w:highlight w:val="cyan"/>
          <w:u w:val="single"/>
        </w:rPr>
        <w:t>with climate</w:t>
      </w:r>
      <w:r w:rsidRPr="00C37F5F">
        <w:rPr>
          <w:u w:val="single"/>
        </w:rPr>
        <w:t xml:space="preserve"> change </w:t>
      </w:r>
      <w:r w:rsidRPr="00203BA1">
        <w:rPr>
          <w:u w:val="single"/>
        </w:rPr>
        <w:t xml:space="preserve">computer </w:t>
      </w:r>
      <w:r w:rsidRPr="00F532F6">
        <w:rPr>
          <w:highlight w:val="cyan"/>
          <w:u w:val="single"/>
        </w:rPr>
        <w:t>models</w:t>
      </w:r>
      <w:r w:rsidRPr="009B4579">
        <w:rPr>
          <w:sz w:val="16"/>
        </w:rPr>
        <w:t xml:space="preserve">. What they </w:t>
      </w:r>
      <w:r w:rsidRPr="00C37F5F">
        <w:rPr>
          <w:u w:val="single"/>
        </w:rPr>
        <w:t>found</w:t>
      </w:r>
      <w:r w:rsidRPr="009B4579">
        <w:rPr>
          <w:sz w:val="16"/>
        </w:rPr>
        <w:t xml:space="preserve"> is that </w:t>
      </w:r>
      <w:r w:rsidRPr="00C37F5F">
        <w:rPr>
          <w:u w:val="single"/>
        </w:rPr>
        <w:t xml:space="preserve">the </w:t>
      </w:r>
      <w:r w:rsidRPr="00F532F6">
        <w:rPr>
          <w:highlight w:val="cyan"/>
          <w:u w:val="single"/>
        </w:rPr>
        <w:t>planet has shown</w:t>
      </w:r>
      <w:r w:rsidRPr="00C37F5F">
        <w:rPr>
          <w:u w:val="single"/>
        </w:rPr>
        <w:t xml:space="preserve"> itself to be </w:t>
      </w:r>
      <w:r w:rsidRPr="00F532F6">
        <w:rPr>
          <w:rStyle w:val="Emphasis"/>
          <w:highlight w:val="cyan"/>
        </w:rPr>
        <w:t>far less sensitive</w:t>
      </w:r>
      <w:r w:rsidRPr="00F532F6">
        <w:rPr>
          <w:highlight w:val="cyan"/>
          <w:u w:val="single"/>
        </w:rPr>
        <w:t xml:space="preserve"> to increases in CO2 </w:t>
      </w:r>
      <w:r w:rsidRPr="00203BA1">
        <w:rPr>
          <w:u w:val="single"/>
        </w:rPr>
        <w:t>than</w:t>
      </w:r>
      <w:r w:rsidRPr="00C37F5F">
        <w:rPr>
          <w:u w:val="single"/>
        </w:rPr>
        <w:t xml:space="preserve"> the climate </w:t>
      </w:r>
      <w:r w:rsidRPr="00203BA1">
        <w:rPr>
          <w:u w:val="single"/>
        </w:rPr>
        <w:t>models say</w:t>
      </w:r>
      <w:r w:rsidRPr="009B4579">
        <w:rPr>
          <w:sz w:val="16"/>
        </w:rPr>
        <w:t xml:space="preserve">. As a result, they say, </w:t>
      </w:r>
      <w:r w:rsidRPr="00C37F5F">
        <w:rPr>
          <w:u w:val="single"/>
        </w:rPr>
        <w:t xml:space="preserve">the planet </w:t>
      </w:r>
      <w:r w:rsidRPr="00F532F6">
        <w:rPr>
          <w:highlight w:val="cyan"/>
          <w:u w:val="single"/>
        </w:rPr>
        <w:t>will warm less than</w:t>
      </w:r>
      <w:r w:rsidRPr="00C37F5F">
        <w:rPr>
          <w:u w:val="single"/>
        </w:rPr>
        <w:t xml:space="preserve"> the </w:t>
      </w:r>
      <w:r w:rsidRPr="00F532F6">
        <w:rPr>
          <w:highlight w:val="cyan"/>
          <w:u w:val="single"/>
        </w:rPr>
        <w:t>models predict</w:t>
      </w:r>
      <w:r w:rsidRPr="009B4579">
        <w:rPr>
          <w:sz w:val="16"/>
        </w:rPr>
        <w:t>, even if we continue pumping CO2 into the atmosphere.</w:t>
      </w:r>
    </w:p>
    <w:p w14:paraId="1FE85A72" w14:textId="77777777" w:rsidR="008B69D8" w:rsidRDefault="008B69D8" w:rsidP="008B69D8">
      <w:pPr>
        <w:rPr>
          <w:u w:val="single"/>
        </w:rPr>
      </w:pPr>
      <w:r w:rsidRPr="009B4579">
        <w:rPr>
          <w:sz w:val="16"/>
        </w:rPr>
        <w:t>As Lewis explains: "</w:t>
      </w:r>
      <w:r w:rsidRPr="00C37F5F">
        <w:rPr>
          <w:u w:val="single"/>
        </w:rPr>
        <w:t xml:space="preserve">Our results imply that, </w:t>
      </w:r>
      <w:r w:rsidRPr="00203BA1">
        <w:rPr>
          <w:u w:val="single"/>
        </w:rPr>
        <w:t>for any future emissions</w:t>
      </w:r>
      <w:r w:rsidRPr="00C37F5F">
        <w:rPr>
          <w:u w:val="single"/>
        </w:rPr>
        <w:t xml:space="preserve"> scenario, </w:t>
      </w:r>
      <w:r w:rsidRPr="00F532F6">
        <w:rPr>
          <w:highlight w:val="cyan"/>
          <w:u w:val="single"/>
        </w:rPr>
        <w:t>future warming is</w:t>
      </w:r>
      <w:r w:rsidRPr="00C37F5F">
        <w:rPr>
          <w:u w:val="single"/>
        </w:rPr>
        <w:t xml:space="preserve"> likely to be </w:t>
      </w:r>
      <w:r w:rsidRPr="00F532F6">
        <w:rPr>
          <w:rStyle w:val="Emphasis"/>
          <w:highlight w:val="cyan"/>
        </w:rPr>
        <w:t>substantially lower</w:t>
      </w:r>
      <w:r w:rsidRPr="00F532F6">
        <w:rPr>
          <w:highlight w:val="cyan"/>
          <w:u w:val="single"/>
        </w:rPr>
        <w:t xml:space="preserve"> than</w:t>
      </w:r>
      <w:r w:rsidRPr="00C37F5F">
        <w:rPr>
          <w:u w:val="single"/>
        </w:rPr>
        <w:t xml:space="preserve"> the central computer </w:t>
      </w:r>
      <w:r w:rsidRPr="009B4579">
        <w:rPr>
          <w:rStyle w:val="Emphasis"/>
        </w:rPr>
        <w:t>model-simulated</w:t>
      </w:r>
      <w:r w:rsidRPr="00C37F5F">
        <w:rPr>
          <w:u w:val="single"/>
        </w:rPr>
        <w:t xml:space="preserve"> level </w:t>
      </w:r>
      <w:r w:rsidRPr="00F532F6">
        <w:rPr>
          <w:highlight w:val="cyan"/>
          <w:u w:val="single"/>
        </w:rPr>
        <w:t>projected by</w:t>
      </w:r>
      <w:r w:rsidRPr="00C37F5F">
        <w:rPr>
          <w:u w:val="single"/>
        </w:rPr>
        <w:t xml:space="preserve"> the (United Nations </w:t>
      </w:r>
      <w:r w:rsidRPr="00F532F6">
        <w:rPr>
          <w:rStyle w:val="Emphasis"/>
          <w:highlight w:val="cyan"/>
        </w:rPr>
        <w:t>I</w:t>
      </w:r>
      <w:r w:rsidRPr="00C37F5F">
        <w:rPr>
          <w:u w:val="single"/>
        </w:rPr>
        <w:t xml:space="preserve">ntergovernmental </w:t>
      </w:r>
      <w:r w:rsidRPr="00F532F6">
        <w:rPr>
          <w:rStyle w:val="Emphasis"/>
          <w:highlight w:val="cyan"/>
        </w:rPr>
        <w:t>P</w:t>
      </w:r>
      <w:r w:rsidRPr="00C37F5F">
        <w:rPr>
          <w:u w:val="single"/>
        </w:rPr>
        <w:t xml:space="preserve">anel on </w:t>
      </w:r>
      <w:r w:rsidRPr="00F532F6">
        <w:rPr>
          <w:rStyle w:val="Emphasis"/>
          <w:highlight w:val="cyan"/>
        </w:rPr>
        <w:t>C</w:t>
      </w:r>
      <w:r w:rsidRPr="00C37F5F">
        <w:rPr>
          <w:u w:val="single"/>
        </w:rPr>
        <w:t xml:space="preserve">limate </w:t>
      </w:r>
      <w:r w:rsidRPr="00F532F6">
        <w:rPr>
          <w:rStyle w:val="Emphasis"/>
          <w:highlight w:val="cyan"/>
        </w:rPr>
        <w:t>C</w:t>
      </w:r>
      <w:r w:rsidRPr="00C37F5F">
        <w:rPr>
          <w:u w:val="single"/>
        </w:rPr>
        <w:t>hange), and highly unlikely to exceed that level.</w:t>
      </w:r>
    </w:p>
    <w:p w14:paraId="2FE28E5F" w14:textId="77777777" w:rsidR="008B69D8" w:rsidRPr="009B4579" w:rsidRDefault="008B69D8" w:rsidP="008B69D8">
      <w:pPr>
        <w:rPr>
          <w:sz w:val="16"/>
        </w:rPr>
      </w:pPr>
      <w:r w:rsidRPr="00C37F5F">
        <w:rPr>
          <w:u w:val="single"/>
        </w:rPr>
        <w:t>How much lower</w:t>
      </w:r>
      <w:r w:rsidRPr="009B4579">
        <w:rPr>
          <w:sz w:val="16"/>
        </w:rPr>
        <w:t xml:space="preserve">? Lewis and Curry say that </w:t>
      </w:r>
      <w:r w:rsidRPr="00C37F5F">
        <w:rPr>
          <w:u w:val="single"/>
        </w:rPr>
        <w:t>their findings show temperature increases will be 30%-45% lower than the climate models say</w:t>
      </w:r>
      <w:r w:rsidRPr="009B4579">
        <w:rPr>
          <w:sz w:val="16"/>
        </w:rPr>
        <w:t xml:space="preserve">. If they are right, then </w:t>
      </w:r>
      <w:r w:rsidRPr="00C37F5F">
        <w:rPr>
          <w:u w:val="single"/>
        </w:rPr>
        <w:t xml:space="preserve">there's </w:t>
      </w:r>
      <w:r w:rsidRPr="009B4579">
        <w:rPr>
          <w:rStyle w:val="Emphasis"/>
        </w:rPr>
        <w:t>little to worry about</w:t>
      </w:r>
      <w:r w:rsidRPr="00C37F5F">
        <w:rPr>
          <w:u w:val="single"/>
        </w:rPr>
        <w:t>, even if we don't drastically reduce CO2 emissions</w:t>
      </w:r>
      <w:r w:rsidRPr="009B4579">
        <w:rPr>
          <w:sz w:val="16"/>
        </w:rPr>
        <w:t>.</w:t>
      </w:r>
    </w:p>
    <w:p w14:paraId="217CACE1" w14:textId="77777777" w:rsidR="008B69D8" w:rsidRPr="009B4579" w:rsidRDefault="008B69D8" w:rsidP="008B69D8">
      <w:pPr>
        <w:rPr>
          <w:sz w:val="16"/>
        </w:rPr>
      </w:pPr>
      <w:r w:rsidRPr="009B4579">
        <w:rPr>
          <w:sz w:val="16"/>
        </w:rPr>
        <w:t xml:space="preserve">The </w:t>
      </w:r>
      <w:r w:rsidRPr="00F532F6">
        <w:rPr>
          <w:highlight w:val="cyan"/>
          <w:u w:val="single"/>
        </w:rPr>
        <w:t>planet will warm</w:t>
      </w:r>
      <w:r w:rsidRPr="00C37F5F">
        <w:rPr>
          <w:u w:val="single"/>
        </w:rPr>
        <w:t xml:space="preserve"> from human activity, but </w:t>
      </w:r>
      <w:r w:rsidRPr="00F532F6">
        <w:rPr>
          <w:rStyle w:val="Emphasis"/>
          <w:highlight w:val="cyan"/>
        </w:rPr>
        <w:t>not nearly enough to cause</w:t>
      </w:r>
      <w:r w:rsidRPr="00C37F5F">
        <w:rPr>
          <w:rStyle w:val="Emphasis"/>
        </w:rPr>
        <w:t xml:space="preserve"> the sort of </w:t>
      </w:r>
      <w:r w:rsidRPr="00F532F6">
        <w:rPr>
          <w:rStyle w:val="Emphasis"/>
          <w:highlight w:val="cyan"/>
        </w:rPr>
        <w:t>end-of-the-world calamities</w:t>
      </w:r>
      <w:r w:rsidRPr="00C37F5F">
        <w:rPr>
          <w:u w:val="single"/>
        </w:rPr>
        <w:t xml:space="preserve"> we keep hearing about.</w:t>
      </w:r>
      <w:r w:rsidRPr="009B4579">
        <w:rPr>
          <w:sz w:val="16"/>
        </w:rPr>
        <w:t xml:space="preserve"> In fact, the </w:t>
      </w:r>
      <w:r w:rsidRPr="00C37F5F">
        <w:rPr>
          <w:u w:val="single"/>
        </w:rPr>
        <w:t xml:space="preserve">resulting warming would be </w:t>
      </w:r>
      <w:r w:rsidRPr="00F532F6">
        <w:rPr>
          <w:rStyle w:val="Emphasis"/>
          <w:highlight w:val="cyan"/>
        </w:rPr>
        <w:t xml:space="preserve">below </w:t>
      </w:r>
      <w:r w:rsidRPr="009B4579">
        <w:rPr>
          <w:rStyle w:val="Emphasis"/>
        </w:rPr>
        <w:t>the target</w:t>
      </w:r>
      <w:r w:rsidRPr="00203BA1">
        <w:rPr>
          <w:u w:val="single"/>
        </w:rPr>
        <w:t xml:space="preserve"> set at</w:t>
      </w:r>
      <w:r w:rsidRPr="00C37F5F">
        <w:rPr>
          <w:u w:val="single"/>
        </w:rPr>
        <w:t xml:space="preserve"> the </w:t>
      </w:r>
      <w:r w:rsidRPr="00F532F6">
        <w:rPr>
          <w:highlight w:val="cyan"/>
          <w:u w:val="single"/>
        </w:rPr>
        <w:t>Paris</w:t>
      </w:r>
      <w:r w:rsidRPr="00C37F5F">
        <w:rPr>
          <w:u w:val="single"/>
        </w:rPr>
        <w:t xml:space="preserve"> agreement</w:t>
      </w:r>
      <w:r w:rsidRPr="009B4579">
        <w:rPr>
          <w:sz w:val="16"/>
        </w:rPr>
        <w:t>.</w:t>
      </w:r>
    </w:p>
    <w:p w14:paraId="4700E976" w14:textId="77777777" w:rsidR="008B69D8" w:rsidRPr="009B4579" w:rsidRDefault="008B69D8" w:rsidP="008B69D8">
      <w:pPr>
        <w:rPr>
          <w:sz w:val="16"/>
        </w:rPr>
      </w:pPr>
      <w:r w:rsidRPr="009B4579">
        <w:rPr>
          <w:sz w:val="16"/>
        </w:rPr>
        <w:t>This would be tremendously good news.</w:t>
      </w:r>
    </w:p>
    <w:p w14:paraId="090936C7" w14:textId="77777777" w:rsidR="008B69D8" w:rsidRDefault="008B69D8" w:rsidP="008B69D8">
      <w:pPr>
        <w:rPr>
          <w:u w:val="single"/>
        </w:rPr>
      </w:pPr>
      <w:r w:rsidRPr="009B4579">
        <w:rPr>
          <w:sz w:val="16"/>
        </w:rPr>
        <w:t xml:space="preserve">The fact that the Lewis and Curry </w:t>
      </w:r>
      <w:r w:rsidRPr="00C37F5F">
        <w:rPr>
          <w:u w:val="single"/>
        </w:rPr>
        <w:t xml:space="preserve">study </w:t>
      </w:r>
      <w:r w:rsidRPr="00F532F6">
        <w:rPr>
          <w:highlight w:val="cyan"/>
          <w:u w:val="single"/>
        </w:rPr>
        <w:t>appears in</w:t>
      </w:r>
      <w:r w:rsidRPr="00C37F5F">
        <w:rPr>
          <w:u w:val="single"/>
        </w:rPr>
        <w:t xml:space="preserve"> the peer-reviewed </w:t>
      </w:r>
      <w:r w:rsidRPr="00F532F6">
        <w:rPr>
          <w:highlight w:val="cyan"/>
          <w:u w:val="single"/>
        </w:rPr>
        <w:t>A</w:t>
      </w:r>
      <w:r w:rsidRPr="00C37F5F">
        <w:rPr>
          <w:u w:val="single"/>
        </w:rPr>
        <w:t xml:space="preserve">merican </w:t>
      </w:r>
      <w:r w:rsidRPr="00F532F6">
        <w:rPr>
          <w:highlight w:val="cyan"/>
          <w:u w:val="single"/>
        </w:rPr>
        <w:t>M</w:t>
      </w:r>
      <w:r w:rsidRPr="00C37F5F">
        <w:rPr>
          <w:u w:val="single"/>
        </w:rPr>
        <w:t xml:space="preserve">eteorological </w:t>
      </w:r>
      <w:r w:rsidRPr="00F532F6">
        <w:rPr>
          <w:highlight w:val="cyan"/>
          <w:u w:val="single"/>
        </w:rPr>
        <w:t>S</w:t>
      </w:r>
      <w:r w:rsidRPr="00C37F5F">
        <w:rPr>
          <w:u w:val="single"/>
        </w:rPr>
        <w:t xml:space="preserve">ociety's </w:t>
      </w:r>
      <w:r w:rsidRPr="00F532F6">
        <w:rPr>
          <w:highlight w:val="cyan"/>
          <w:u w:val="single"/>
        </w:rPr>
        <w:t>Journal of Climate</w:t>
      </w:r>
      <w:r w:rsidRPr="00C37F5F">
        <w:rPr>
          <w:u w:val="single"/>
        </w:rPr>
        <w:t xml:space="preserve"> lends credibility to their findings.</w:t>
      </w:r>
      <w:r w:rsidRPr="009B4579">
        <w:rPr>
          <w:sz w:val="16"/>
        </w:rPr>
        <w:t xml:space="preserve"> This is </w:t>
      </w:r>
      <w:r w:rsidRPr="00C37F5F">
        <w:rPr>
          <w:u w:val="single"/>
        </w:rPr>
        <w:t xml:space="preserve">the </w:t>
      </w:r>
      <w:r w:rsidRPr="00F532F6">
        <w:rPr>
          <w:highlight w:val="cyan"/>
          <w:u w:val="single"/>
        </w:rPr>
        <w:t>same journal</w:t>
      </w:r>
      <w:r w:rsidRPr="009B4579">
        <w:rPr>
          <w:sz w:val="16"/>
        </w:rPr>
        <w:t xml:space="preserve">, after all, </w:t>
      </w:r>
      <w:r w:rsidRPr="00C37F5F">
        <w:rPr>
          <w:u w:val="single"/>
        </w:rPr>
        <w:t xml:space="preserve">that recently </w:t>
      </w:r>
      <w:r w:rsidRPr="00F532F6">
        <w:rPr>
          <w:highlight w:val="cyan"/>
          <w:u w:val="single"/>
        </w:rPr>
        <w:t>published</w:t>
      </w:r>
      <w:r w:rsidRPr="00C37F5F">
        <w:rPr>
          <w:u w:val="single"/>
        </w:rPr>
        <w:t xml:space="preserve"> widely covered </w:t>
      </w:r>
      <w:r w:rsidRPr="00F532F6">
        <w:rPr>
          <w:highlight w:val="cyan"/>
          <w:u w:val="single"/>
        </w:rPr>
        <w:t>studies saying</w:t>
      </w:r>
      <w:r w:rsidRPr="00C37F5F">
        <w:rPr>
          <w:u w:val="single"/>
        </w:rPr>
        <w:t xml:space="preserve"> the Sahara has been growing and the </w:t>
      </w:r>
      <w:r w:rsidRPr="00F532F6">
        <w:rPr>
          <w:rStyle w:val="Emphasis"/>
          <w:highlight w:val="cyan"/>
        </w:rPr>
        <w:t>climate boundary</w:t>
      </w:r>
      <w:r w:rsidRPr="00F532F6">
        <w:rPr>
          <w:highlight w:val="cyan"/>
          <w:u w:val="single"/>
        </w:rPr>
        <w:t xml:space="preserve"> in</w:t>
      </w:r>
      <w:r w:rsidRPr="00C37F5F">
        <w:rPr>
          <w:u w:val="single"/>
        </w:rPr>
        <w:t xml:space="preserve"> central </w:t>
      </w:r>
      <w:r w:rsidRPr="00F532F6">
        <w:rPr>
          <w:highlight w:val="cyan"/>
          <w:u w:val="single"/>
        </w:rPr>
        <w:t xml:space="preserve">U.S. </w:t>
      </w:r>
      <w:r w:rsidRPr="00F532F6">
        <w:rPr>
          <w:rStyle w:val="Emphasis"/>
          <w:highlight w:val="cyan"/>
        </w:rPr>
        <w:t>has shifted</w:t>
      </w:r>
      <w:r w:rsidRPr="009B4579">
        <w:rPr>
          <w:rStyle w:val="Emphasis"/>
        </w:rPr>
        <w:t xml:space="preserve"> 140 miles to the east</w:t>
      </w:r>
      <w:r w:rsidRPr="00C37F5F">
        <w:rPr>
          <w:u w:val="single"/>
        </w:rPr>
        <w:t xml:space="preserve"> </w:t>
      </w:r>
      <w:r w:rsidRPr="00F532F6">
        <w:rPr>
          <w:highlight w:val="cyan"/>
          <w:u w:val="single"/>
        </w:rPr>
        <w:t>because of</w:t>
      </w:r>
      <w:r w:rsidRPr="00C37F5F">
        <w:rPr>
          <w:u w:val="single"/>
        </w:rPr>
        <w:t xml:space="preserve"> global </w:t>
      </w:r>
      <w:r w:rsidRPr="00F532F6">
        <w:rPr>
          <w:highlight w:val="cyan"/>
          <w:u w:val="single"/>
        </w:rPr>
        <w:t>warming</w:t>
      </w:r>
      <w:r w:rsidRPr="00C37F5F">
        <w:rPr>
          <w:u w:val="single"/>
        </w:rPr>
        <w:t>.</w:t>
      </w:r>
    </w:p>
    <w:p w14:paraId="41871AC7" w14:textId="77777777" w:rsidR="008B69D8" w:rsidRPr="009B4579" w:rsidRDefault="008B69D8" w:rsidP="008B69D8">
      <w:pPr>
        <w:rPr>
          <w:sz w:val="16"/>
        </w:rPr>
      </w:pPr>
      <w:r w:rsidRPr="009B4579">
        <w:rPr>
          <w:sz w:val="16"/>
        </w:rPr>
        <w:t xml:space="preserve">The Lewis and Curry findings </w:t>
      </w:r>
      <w:r w:rsidRPr="00C37F5F">
        <w:rPr>
          <w:u w:val="single"/>
        </w:rPr>
        <w:t xml:space="preserve">come after </w:t>
      </w:r>
      <w:r w:rsidRPr="00F532F6">
        <w:rPr>
          <w:highlight w:val="cyan"/>
          <w:u w:val="single"/>
        </w:rPr>
        <w:t>another study</w:t>
      </w:r>
      <w:r w:rsidRPr="00C37F5F">
        <w:rPr>
          <w:u w:val="single"/>
        </w:rPr>
        <w:t xml:space="preserve">, published </w:t>
      </w:r>
      <w:r w:rsidRPr="00F532F6">
        <w:rPr>
          <w:highlight w:val="cyan"/>
          <w:u w:val="single"/>
        </w:rPr>
        <w:t>in the</w:t>
      </w:r>
      <w:r w:rsidRPr="00C37F5F">
        <w:rPr>
          <w:u w:val="single"/>
        </w:rPr>
        <w:t xml:space="preserve"> prestigious </w:t>
      </w:r>
      <w:r w:rsidRPr="00F532F6">
        <w:rPr>
          <w:highlight w:val="cyan"/>
          <w:u w:val="single"/>
        </w:rPr>
        <w:t>journal Nature,</w:t>
      </w:r>
      <w:r w:rsidRPr="00C37F5F">
        <w:rPr>
          <w:u w:val="single"/>
        </w:rPr>
        <w:t xml:space="preserve"> that </w:t>
      </w:r>
      <w:r w:rsidRPr="00F532F6">
        <w:rPr>
          <w:highlight w:val="cyan"/>
          <w:u w:val="single"/>
        </w:rPr>
        <w:t>found</w:t>
      </w:r>
      <w:r w:rsidRPr="00C37F5F">
        <w:rPr>
          <w:u w:val="single"/>
        </w:rPr>
        <w:t xml:space="preserve"> the </w:t>
      </w:r>
      <w:r w:rsidRPr="009B4579">
        <w:rPr>
          <w:rStyle w:val="Emphasis"/>
        </w:rPr>
        <w:t xml:space="preserve">long-held view that a </w:t>
      </w:r>
      <w:r w:rsidRPr="00F532F6">
        <w:rPr>
          <w:rStyle w:val="Emphasis"/>
          <w:highlight w:val="cyan"/>
        </w:rPr>
        <w:t>doubling of CO2</w:t>
      </w:r>
      <w:r w:rsidRPr="009B4579">
        <w:rPr>
          <w:rStyle w:val="Emphasis"/>
        </w:rPr>
        <w:t xml:space="preserve"> </w:t>
      </w:r>
      <w:r w:rsidRPr="00F532F6">
        <w:rPr>
          <w:rStyle w:val="Emphasis"/>
          <w:highlight w:val="cyan"/>
        </w:rPr>
        <w:t>would boost</w:t>
      </w:r>
      <w:r w:rsidRPr="009B4579">
        <w:rPr>
          <w:rStyle w:val="Emphasis"/>
        </w:rPr>
        <w:t xml:space="preserve"> global temperatures</w:t>
      </w:r>
      <w:r w:rsidRPr="00C37F5F">
        <w:rPr>
          <w:u w:val="single"/>
        </w:rPr>
        <w:t xml:space="preserve"> as much as </w:t>
      </w:r>
      <w:r w:rsidRPr="00F532F6">
        <w:rPr>
          <w:highlight w:val="cyan"/>
          <w:u w:val="single"/>
        </w:rPr>
        <w:t>4.5 degrees C</w:t>
      </w:r>
      <w:r w:rsidRPr="00C37F5F">
        <w:rPr>
          <w:u w:val="single"/>
        </w:rPr>
        <w:t xml:space="preserve">elsius </w:t>
      </w:r>
      <w:r w:rsidRPr="009B4579">
        <w:rPr>
          <w:rStyle w:val="Emphasis"/>
        </w:rPr>
        <w:t xml:space="preserve">was </w:t>
      </w:r>
      <w:r w:rsidRPr="00F532F6">
        <w:rPr>
          <w:rStyle w:val="Emphasis"/>
          <w:highlight w:val="cyan"/>
        </w:rPr>
        <w:t>wrong</w:t>
      </w:r>
      <w:r w:rsidRPr="009B4579">
        <w:rPr>
          <w:b/>
          <w:sz w:val="16"/>
        </w:rPr>
        <w:t>.</w:t>
      </w:r>
      <w:r w:rsidRPr="009B4579">
        <w:rPr>
          <w:sz w:val="16"/>
        </w:rPr>
        <w:t xml:space="preserve"> The </w:t>
      </w:r>
      <w:r w:rsidRPr="00C37F5F">
        <w:rPr>
          <w:u w:val="single"/>
        </w:rPr>
        <w:t>most temperatures would likely climb is 3.4 degrees</w:t>
      </w:r>
      <w:r w:rsidRPr="009B4579">
        <w:rPr>
          <w:sz w:val="16"/>
        </w:rPr>
        <w:t>.</w:t>
      </w:r>
    </w:p>
    <w:p w14:paraId="771B1DC1" w14:textId="77777777" w:rsidR="008B69D8" w:rsidRDefault="008B69D8" w:rsidP="008B69D8">
      <w:pPr>
        <w:rPr>
          <w:u w:val="single"/>
        </w:rPr>
      </w:pPr>
      <w:r w:rsidRPr="009B4579">
        <w:rPr>
          <w:sz w:val="16"/>
        </w:rPr>
        <w:t xml:space="preserve">It also follows a </w:t>
      </w:r>
      <w:r w:rsidRPr="00C37F5F">
        <w:rPr>
          <w:u w:val="single"/>
        </w:rPr>
        <w:t xml:space="preserve">study published in </w:t>
      </w:r>
      <w:proofErr w:type="gramStart"/>
      <w:r w:rsidRPr="00C37F5F">
        <w:rPr>
          <w:u w:val="single"/>
        </w:rPr>
        <w:t>Science</w:t>
      </w:r>
      <w:proofErr w:type="gramEnd"/>
      <w:r w:rsidRPr="00C37F5F">
        <w:rPr>
          <w:u w:val="single"/>
        </w:rPr>
        <w:t xml:space="preserve">, which found that </w:t>
      </w:r>
      <w:r w:rsidRPr="00F532F6">
        <w:rPr>
          <w:highlight w:val="cyan"/>
          <w:u w:val="single"/>
        </w:rPr>
        <w:t>rocks contain</w:t>
      </w:r>
      <w:r w:rsidRPr="00C37F5F">
        <w:rPr>
          <w:u w:val="single"/>
        </w:rPr>
        <w:t xml:space="preserve"> vast amounts of </w:t>
      </w:r>
      <w:r w:rsidRPr="00F532F6">
        <w:rPr>
          <w:highlight w:val="cyan"/>
          <w:u w:val="single"/>
        </w:rPr>
        <w:t>nitrogen that plants could use to</w:t>
      </w:r>
      <w:r w:rsidRPr="00C37F5F">
        <w:rPr>
          <w:u w:val="single"/>
        </w:rPr>
        <w:t xml:space="preserve"> grow and absorb more CO2, potentially </w:t>
      </w:r>
      <w:r w:rsidRPr="00F532F6">
        <w:rPr>
          <w:highlight w:val="cyan"/>
          <w:u w:val="single"/>
        </w:rPr>
        <w:t>offset</w:t>
      </w:r>
      <w:r w:rsidRPr="00C37F5F">
        <w:rPr>
          <w:u w:val="single"/>
        </w:rPr>
        <w:t xml:space="preserve">ting at least some of the effects of </w:t>
      </w:r>
      <w:r w:rsidRPr="00F532F6">
        <w:rPr>
          <w:highlight w:val="cyan"/>
          <w:u w:val="single"/>
        </w:rPr>
        <w:t>CO2</w:t>
      </w:r>
      <w:r w:rsidRPr="00C37F5F">
        <w:rPr>
          <w:u w:val="single"/>
        </w:rPr>
        <w:t xml:space="preserve"> emissions and reducing future temperature increases.</w:t>
      </w:r>
    </w:p>
    <w:p w14:paraId="665170AB" w14:textId="77777777" w:rsidR="008B69D8" w:rsidRPr="00DA5E52" w:rsidRDefault="008B69D8" w:rsidP="008B69D8">
      <w:pPr>
        <w:pStyle w:val="Heading4"/>
        <w:rPr>
          <w:rFonts w:asciiTheme="minorHAnsi" w:hAnsiTheme="minorHAnsi" w:cstheme="minorHAnsi"/>
        </w:rPr>
      </w:pPr>
      <w:bookmarkStart w:id="0" w:name="_Hlk46928886"/>
      <w:r w:rsidRPr="00DA5E52">
        <w:rPr>
          <w:rFonts w:asciiTheme="minorHAnsi" w:hAnsiTheme="minorHAnsi" w:cstheme="minorHAnsi"/>
        </w:rPr>
        <w:lastRenderedPageBreak/>
        <w:t>Warming isn’t existential</w:t>
      </w:r>
      <w:r w:rsidRPr="00DA5E52">
        <w:rPr>
          <w:rFonts w:asciiTheme="minorHAnsi" w:hAnsiTheme="minorHAnsi" w:cstheme="minorHAnsi"/>
          <w:b w:val="0"/>
        </w:rPr>
        <w:t>---new studies.</w:t>
      </w:r>
    </w:p>
    <w:p w14:paraId="5D5C3E30" w14:textId="77777777" w:rsidR="008B69D8" w:rsidRPr="00DA5E52" w:rsidRDefault="008B69D8" w:rsidP="008B69D8">
      <w:pPr>
        <w:rPr>
          <w:rFonts w:asciiTheme="minorHAnsi" w:hAnsiTheme="minorHAnsi" w:cstheme="minorHAnsi"/>
          <w:sz w:val="20"/>
          <w:szCs w:val="20"/>
        </w:rPr>
      </w:pPr>
      <w:r w:rsidRPr="00DA5E52">
        <w:rPr>
          <w:rStyle w:val="Style13ptBold"/>
          <w:rFonts w:asciiTheme="minorHAnsi" w:hAnsiTheme="minorHAnsi" w:cstheme="minorHAnsi"/>
        </w:rPr>
        <w:t xml:space="preserve">Nordhaus </w:t>
      </w:r>
      <w:r w:rsidRPr="00DA5E52">
        <w:rPr>
          <w:rStyle w:val="Style13ptBold"/>
          <w:rFonts w:asciiTheme="minorHAnsi" w:hAnsiTheme="minorHAnsi" w:cstheme="minorHAnsi"/>
          <w:sz w:val="24"/>
          <w:szCs w:val="20"/>
        </w:rPr>
        <w:t>20.</w:t>
      </w:r>
      <w:r w:rsidRPr="00DA5E52">
        <w:rPr>
          <w:rFonts w:asciiTheme="minorHAnsi" w:hAnsiTheme="minorHAnsi" w:cstheme="minorHAnsi"/>
        </w:rPr>
        <w:t xml:space="preserve"> </w:t>
      </w:r>
      <w:r w:rsidRPr="00DA5E52">
        <w:rPr>
          <w:rFonts w:asciiTheme="minorHAnsi" w:hAnsiTheme="minorHAnsi" w:cstheme="minorHAnsi"/>
          <w:sz w:val="20"/>
          <w:szCs w:val="20"/>
        </w:rPr>
        <w:t>Ted Nordhaus, an American author, environmental policy expert, and the director of research at The Breakthrough Institute, citing new climate change forecasts. [Ignore the Fake Climate Debate, 1-23-2020, https://www.wsj.com/articles/ignore-the-fake-climate-debate-11579795816]//BPS</w:t>
      </w:r>
    </w:p>
    <w:p w14:paraId="36CAB11F" w14:textId="77777777" w:rsidR="008B69D8" w:rsidRPr="00B7179B" w:rsidRDefault="008B69D8" w:rsidP="008B69D8">
      <w:pPr>
        <w:rPr>
          <w:rFonts w:asciiTheme="minorHAnsi" w:hAnsiTheme="minorHAnsi" w:cstheme="minorHAnsi"/>
          <w:sz w:val="14"/>
        </w:rPr>
      </w:pPr>
      <w:r w:rsidRPr="00DA5E52">
        <w:rPr>
          <w:rStyle w:val="StyleUnderline"/>
          <w:rFonts w:asciiTheme="minorHAnsi" w:hAnsiTheme="minorHAnsi" w:cstheme="minorHAnsi"/>
        </w:rPr>
        <w:t>Beyond</w:t>
      </w:r>
      <w:r w:rsidRPr="00DA5E52">
        <w:rPr>
          <w:rFonts w:asciiTheme="minorHAnsi" w:hAnsiTheme="minorHAnsi" w:cstheme="minorHAnsi"/>
          <w:sz w:val="14"/>
        </w:rPr>
        <w:t xml:space="preserve"> the </w:t>
      </w:r>
      <w:r w:rsidRPr="00DA5E52">
        <w:rPr>
          <w:rStyle w:val="StyleUnderline"/>
          <w:rFonts w:asciiTheme="minorHAnsi" w:hAnsiTheme="minorHAnsi" w:cstheme="minorHAnsi"/>
        </w:rPr>
        <w:t>headlines and social media</w:t>
      </w:r>
      <w:r w:rsidRPr="00DA5E52">
        <w:rPr>
          <w:rFonts w:asciiTheme="minorHAnsi" w:hAnsiTheme="minorHAnsi" w:cstheme="minorHAnsi"/>
          <w:sz w:val="14"/>
        </w:rPr>
        <w:t xml:space="preserve">, where Greta Thunberg, Donald Trump and the online armies of climate </w:t>
      </w:r>
      <w:r w:rsidRPr="00DA5E52">
        <w:rPr>
          <w:rStyle w:val="StyleUnderline"/>
          <w:rFonts w:asciiTheme="minorHAnsi" w:hAnsiTheme="minorHAnsi" w:cstheme="minorHAnsi"/>
        </w:rPr>
        <w:t>“alarmists” and “deniers”</w:t>
      </w:r>
      <w:r w:rsidRPr="00DA5E52">
        <w:rPr>
          <w:rFonts w:asciiTheme="minorHAnsi" w:hAnsiTheme="minorHAnsi" w:cstheme="minorHAnsi"/>
          <w:sz w:val="14"/>
        </w:rPr>
        <w:t xml:space="preserve"> do battle, </w:t>
      </w:r>
      <w:r w:rsidRPr="00DA5E52">
        <w:rPr>
          <w:rStyle w:val="StyleUnderline"/>
          <w:rFonts w:asciiTheme="minorHAnsi" w:hAnsiTheme="minorHAnsi" w:cstheme="minorHAnsi"/>
        </w:rPr>
        <w:t xml:space="preserve">there is </w:t>
      </w:r>
      <w:r w:rsidRPr="00DA5E52">
        <w:rPr>
          <w:rStyle w:val="Emphasis"/>
          <w:rFonts w:asciiTheme="minorHAnsi" w:hAnsiTheme="minorHAnsi" w:cstheme="minorHAnsi"/>
        </w:rPr>
        <w:t xml:space="preserve">a real </w:t>
      </w:r>
      <w:r w:rsidRPr="00F532F6">
        <w:rPr>
          <w:rStyle w:val="Emphasis"/>
          <w:rFonts w:asciiTheme="minorHAnsi" w:hAnsiTheme="minorHAnsi" w:cstheme="minorHAnsi"/>
          <w:highlight w:val="cyan"/>
        </w:rPr>
        <w:t>climate debate</w:t>
      </w:r>
      <w:r w:rsidRPr="00DA5E52">
        <w:rPr>
          <w:rFonts w:asciiTheme="minorHAnsi" w:hAnsiTheme="minorHAnsi" w:cstheme="minorHAnsi"/>
          <w:sz w:val="14"/>
        </w:rPr>
        <w:t xml:space="preserve"> bubbling along </w:t>
      </w:r>
      <w:r w:rsidRPr="00F532F6">
        <w:rPr>
          <w:rStyle w:val="StyleUnderline"/>
          <w:rFonts w:asciiTheme="minorHAnsi" w:hAnsiTheme="minorHAnsi" w:cstheme="minorHAnsi"/>
          <w:highlight w:val="cyan"/>
        </w:rPr>
        <w:t xml:space="preserve">in </w:t>
      </w:r>
      <w:r w:rsidRPr="00F532F6">
        <w:rPr>
          <w:rStyle w:val="Emphasis"/>
          <w:rFonts w:asciiTheme="minorHAnsi" w:hAnsiTheme="minorHAnsi" w:cstheme="minorHAnsi"/>
          <w:highlight w:val="cyan"/>
        </w:rPr>
        <w:t>scientific journals</w:t>
      </w:r>
      <w:r w:rsidRPr="00DA5E52">
        <w:rPr>
          <w:rFonts w:asciiTheme="minorHAnsi" w:hAnsiTheme="minorHAnsi" w:cstheme="minorHAnsi"/>
          <w:sz w:val="14"/>
        </w:rPr>
        <w:t xml:space="preserve">, conferences and, occasionally, even in the halls of Congress. </w:t>
      </w:r>
      <w:r w:rsidRPr="00DA5E52">
        <w:rPr>
          <w:rStyle w:val="StyleUnderline"/>
          <w:rFonts w:asciiTheme="minorHAnsi" w:hAnsiTheme="minorHAnsi" w:cstheme="minorHAnsi"/>
        </w:rPr>
        <w:t xml:space="preserve">It </w:t>
      </w:r>
      <w:r w:rsidRPr="00F532F6">
        <w:rPr>
          <w:rStyle w:val="StyleUnderline"/>
          <w:rFonts w:asciiTheme="minorHAnsi" w:hAnsiTheme="minorHAnsi" w:cstheme="minorHAnsi"/>
          <w:highlight w:val="cyan"/>
        </w:rPr>
        <w:t>gets</w:t>
      </w:r>
      <w:r w:rsidRPr="00DA5E52">
        <w:rPr>
          <w:rFonts w:asciiTheme="minorHAnsi" w:hAnsiTheme="minorHAnsi" w:cstheme="minorHAnsi"/>
          <w:sz w:val="14"/>
        </w:rPr>
        <w:t xml:space="preserve"> a lot </w:t>
      </w:r>
      <w:r w:rsidRPr="00F532F6">
        <w:rPr>
          <w:rStyle w:val="StyleUnderline"/>
          <w:rFonts w:asciiTheme="minorHAnsi" w:hAnsiTheme="minorHAnsi" w:cstheme="minorHAnsi"/>
          <w:highlight w:val="cyan"/>
        </w:rPr>
        <w:t>less attention</w:t>
      </w:r>
      <w:r w:rsidRPr="00DA5E52">
        <w:rPr>
          <w:rFonts w:asciiTheme="minorHAnsi" w:hAnsiTheme="minorHAnsi" w:cstheme="minorHAnsi"/>
          <w:sz w:val="14"/>
        </w:rPr>
        <w:t xml:space="preserve"> than the boisterous and fake debate that dominates our public discourse, but it is much more relevant to how the world might </w:t>
      </w:r>
      <w:proofErr w:type="gramStart"/>
      <w:r w:rsidRPr="00DA5E52">
        <w:rPr>
          <w:rFonts w:asciiTheme="minorHAnsi" w:hAnsiTheme="minorHAnsi" w:cstheme="minorHAnsi"/>
          <w:sz w:val="14"/>
        </w:rPr>
        <w:t>actually address</w:t>
      </w:r>
      <w:proofErr w:type="gramEnd"/>
      <w:r w:rsidRPr="00DA5E52">
        <w:rPr>
          <w:rFonts w:asciiTheme="minorHAnsi" w:hAnsiTheme="minorHAnsi" w:cstheme="minorHAnsi"/>
          <w:sz w:val="14"/>
        </w:rPr>
        <w:t xml:space="preserve"> the problem. In the real climate debate, no one denies the relationship between human emissions of greenhouse gases and a warming climate. Instead, the disagreement comes down to different views of climate risk in the face of multiple, cascading uncertainties. On one side of the debate are optimists, who believe that, with improving technology and greater affluence, our societies will prove quite adaptable to a changing climate. On the other side are pessimists, who are more concerned about the risks associated with rapid, </w:t>
      </w:r>
      <w:proofErr w:type="gramStart"/>
      <w:r w:rsidRPr="00DA5E52">
        <w:rPr>
          <w:rFonts w:asciiTheme="minorHAnsi" w:hAnsiTheme="minorHAnsi" w:cstheme="minorHAnsi"/>
          <w:sz w:val="14"/>
        </w:rPr>
        <w:t>large-scale</w:t>
      </w:r>
      <w:proofErr w:type="gramEnd"/>
      <w:r w:rsidRPr="00DA5E52">
        <w:rPr>
          <w:rFonts w:asciiTheme="minorHAnsi" w:hAnsiTheme="minorHAnsi" w:cstheme="minorHAnsi"/>
          <w:sz w:val="14"/>
        </w:rPr>
        <w:t xml:space="preserve"> and poorly understood transformations of the climate system. But </w:t>
      </w:r>
      <w:r w:rsidRPr="00DA5E52">
        <w:rPr>
          <w:rStyle w:val="Emphasis"/>
          <w:rFonts w:asciiTheme="minorHAnsi" w:hAnsiTheme="minorHAnsi" w:cstheme="minorHAnsi"/>
        </w:rPr>
        <w:t>most pessimists</w:t>
      </w:r>
      <w:r w:rsidRPr="00DA5E52">
        <w:rPr>
          <w:rStyle w:val="StyleUnderline"/>
          <w:rFonts w:asciiTheme="minorHAnsi" w:hAnsiTheme="minorHAnsi" w:cstheme="minorHAnsi"/>
        </w:rPr>
        <w:t xml:space="preserve"> do not believe</w:t>
      </w:r>
      <w:r w:rsidRPr="00DA5E52">
        <w:rPr>
          <w:rFonts w:asciiTheme="minorHAnsi" w:hAnsiTheme="minorHAnsi" w:cstheme="minorHAnsi"/>
          <w:sz w:val="14"/>
        </w:rPr>
        <w:t xml:space="preserve"> that </w:t>
      </w:r>
      <w:r w:rsidRPr="00DA5E52">
        <w:rPr>
          <w:rStyle w:val="Emphasis"/>
          <w:rFonts w:asciiTheme="minorHAnsi" w:hAnsiTheme="minorHAnsi" w:cstheme="minorHAnsi"/>
        </w:rPr>
        <w:t>runaway climate change</w:t>
      </w:r>
      <w:r w:rsidRPr="00DA5E52">
        <w:rPr>
          <w:rStyle w:val="StyleUnderline"/>
          <w:rFonts w:asciiTheme="minorHAnsi" w:hAnsiTheme="minorHAnsi" w:cstheme="minorHAnsi"/>
        </w:rPr>
        <w:t xml:space="preserve"> or </w:t>
      </w:r>
      <w:r w:rsidRPr="00DA5E52">
        <w:rPr>
          <w:rStyle w:val="Emphasis"/>
          <w:rFonts w:asciiTheme="minorHAnsi" w:hAnsiTheme="minorHAnsi" w:cstheme="minorHAnsi"/>
        </w:rPr>
        <w:t>a hothouse earth</w:t>
      </w:r>
      <w:r w:rsidRPr="00DA5E52">
        <w:rPr>
          <w:rStyle w:val="StyleUnderline"/>
          <w:rFonts w:asciiTheme="minorHAnsi" w:hAnsiTheme="minorHAnsi" w:cstheme="minorHAnsi"/>
        </w:rPr>
        <w:t xml:space="preserve"> are plausible scenarios, </w:t>
      </w:r>
      <w:r w:rsidRPr="00DA5E52">
        <w:rPr>
          <w:rStyle w:val="Emphasis"/>
          <w:rFonts w:asciiTheme="minorHAnsi" w:hAnsiTheme="minorHAnsi" w:cstheme="minorHAnsi"/>
        </w:rPr>
        <w:t>much less</w:t>
      </w:r>
      <w:r w:rsidRPr="00DA5E52">
        <w:rPr>
          <w:rStyle w:val="StyleUnderline"/>
          <w:rFonts w:asciiTheme="minorHAnsi" w:hAnsiTheme="minorHAnsi" w:cstheme="minorHAnsi"/>
        </w:rPr>
        <w:t xml:space="preserve"> that </w:t>
      </w:r>
      <w:r w:rsidRPr="00DA5E52">
        <w:rPr>
          <w:rStyle w:val="Emphasis"/>
          <w:rFonts w:asciiTheme="minorHAnsi" w:hAnsiTheme="minorHAnsi" w:cstheme="minorHAnsi"/>
        </w:rPr>
        <w:t>human extinction</w:t>
      </w:r>
      <w:r w:rsidRPr="00DA5E52">
        <w:rPr>
          <w:rStyle w:val="StyleUnderline"/>
          <w:rFonts w:asciiTheme="minorHAnsi" w:hAnsiTheme="minorHAnsi" w:cstheme="minorHAnsi"/>
        </w:rPr>
        <w:t xml:space="preserve"> is imminent</w:t>
      </w:r>
      <w:r w:rsidRPr="00DA5E52">
        <w:rPr>
          <w:rFonts w:asciiTheme="minorHAnsi" w:hAnsiTheme="minorHAnsi" w:cstheme="minorHAnsi"/>
          <w:sz w:val="14"/>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as the world continues to get richer, higher per capita energy consumption is likely to be offset by a lower population. </w:t>
      </w:r>
      <w:r w:rsidRPr="00DA5E52">
        <w:rPr>
          <w:rStyle w:val="Emphasis"/>
          <w:rFonts w:asciiTheme="minorHAnsi" w:hAnsiTheme="minorHAnsi" w:cstheme="minorHAnsi"/>
        </w:rPr>
        <w:t>A richer world</w:t>
      </w:r>
      <w:r w:rsidRPr="00DA5E52">
        <w:rPr>
          <w:rStyle w:val="StyleUnderline"/>
          <w:rFonts w:asciiTheme="minorHAnsi" w:hAnsiTheme="minorHAnsi" w:cstheme="minorHAnsi"/>
        </w:rPr>
        <w:t xml:space="preserve"> will</w:t>
      </w:r>
      <w:r w:rsidRPr="00DA5E52">
        <w:rPr>
          <w:rFonts w:asciiTheme="minorHAnsi" w:hAnsiTheme="minorHAnsi" w:cstheme="minorHAnsi"/>
          <w:sz w:val="14"/>
        </w:rPr>
        <w:t xml:space="preserve"> also likely </w:t>
      </w:r>
      <w:r w:rsidRPr="00DA5E52">
        <w:rPr>
          <w:rStyle w:val="StyleUnderline"/>
          <w:rFonts w:asciiTheme="minorHAnsi" w:hAnsiTheme="minorHAnsi" w:cstheme="minorHAnsi"/>
        </w:rPr>
        <w:t xml:space="preserve">be </w:t>
      </w:r>
      <w:r w:rsidRPr="00F532F6">
        <w:rPr>
          <w:rStyle w:val="Emphasis"/>
          <w:rFonts w:asciiTheme="minorHAnsi" w:hAnsiTheme="minorHAnsi" w:cstheme="minorHAnsi"/>
          <w:highlight w:val="cyan"/>
        </w:rPr>
        <w:t>more tech</w:t>
      </w:r>
      <w:r w:rsidRPr="00DA5E52">
        <w:rPr>
          <w:rStyle w:val="Emphasis"/>
          <w:rFonts w:asciiTheme="minorHAnsi" w:hAnsiTheme="minorHAnsi" w:cstheme="minorHAnsi"/>
        </w:rPr>
        <w:t>nologically advanced</w:t>
      </w:r>
      <w:r w:rsidRPr="00DA5E52">
        <w:rPr>
          <w:rStyle w:val="StyleUnderline"/>
          <w:rFonts w:asciiTheme="minorHAnsi" w:hAnsiTheme="minorHAnsi" w:cstheme="minorHAnsi"/>
        </w:rPr>
        <w:t xml:space="preserve">, which </w:t>
      </w:r>
      <w:r w:rsidRPr="00F532F6">
        <w:rPr>
          <w:rStyle w:val="StyleUnderline"/>
          <w:rFonts w:asciiTheme="minorHAnsi" w:hAnsiTheme="minorHAnsi" w:cstheme="minorHAnsi"/>
          <w:highlight w:val="cyan"/>
        </w:rPr>
        <w:t>means</w:t>
      </w:r>
      <w:r w:rsidRPr="00DA5E52">
        <w:rPr>
          <w:rFonts w:asciiTheme="minorHAnsi" w:hAnsiTheme="minorHAnsi" w:cstheme="minorHAnsi"/>
          <w:sz w:val="14"/>
        </w:rPr>
        <w:t xml:space="preserve"> that </w:t>
      </w:r>
      <w:r w:rsidRPr="00DA5E52">
        <w:rPr>
          <w:rStyle w:val="StyleUnderline"/>
          <w:rFonts w:asciiTheme="minorHAnsi" w:hAnsiTheme="minorHAnsi" w:cstheme="minorHAnsi"/>
        </w:rPr>
        <w:t>energy</w:t>
      </w:r>
      <w:r w:rsidRPr="00DA5E52">
        <w:rPr>
          <w:rFonts w:asciiTheme="minorHAnsi" w:hAnsiTheme="minorHAnsi" w:cstheme="minorHAnsi"/>
          <w:sz w:val="14"/>
        </w:rPr>
        <w:t xml:space="preserve"> consumption </w:t>
      </w:r>
      <w:r w:rsidRPr="00DA5E52">
        <w:rPr>
          <w:rStyle w:val="StyleUnderline"/>
          <w:rFonts w:asciiTheme="minorHAnsi" w:hAnsiTheme="minorHAnsi" w:cstheme="minorHAnsi"/>
        </w:rPr>
        <w:t xml:space="preserve">should be </w:t>
      </w:r>
      <w:r w:rsidRPr="00F532F6">
        <w:rPr>
          <w:rStyle w:val="Emphasis"/>
          <w:rFonts w:asciiTheme="minorHAnsi" w:hAnsiTheme="minorHAnsi" w:cstheme="minorHAnsi"/>
          <w:highlight w:val="cyan"/>
        </w:rPr>
        <w:t>less carbon-intensive</w:t>
      </w:r>
      <w:r w:rsidRPr="00DA5E52">
        <w:rPr>
          <w:rFonts w:asciiTheme="minorHAnsi" w:hAnsiTheme="minorHAnsi" w:cstheme="minorHAnsi"/>
          <w:sz w:val="14"/>
        </w:rPr>
        <w:t xml:space="preserve"> than it would be in a poorer, less technologically advanced future. In fact, </w:t>
      </w:r>
      <w:proofErr w:type="gramStart"/>
      <w:r w:rsidRPr="00DA5E52">
        <w:rPr>
          <w:rFonts w:asciiTheme="minorHAnsi" w:hAnsiTheme="minorHAnsi" w:cstheme="minorHAnsi"/>
          <w:sz w:val="14"/>
        </w:rPr>
        <w:t>a number of</w:t>
      </w:r>
      <w:proofErr w:type="gramEnd"/>
      <w:r w:rsidRPr="00DA5E52">
        <w:rPr>
          <w:rFonts w:asciiTheme="minorHAnsi" w:hAnsiTheme="minorHAnsi" w:cstheme="minorHAnsi"/>
          <w:sz w:val="14"/>
        </w:rPr>
        <w:t xml:space="preserve">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F532F6">
        <w:rPr>
          <w:rStyle w:val="StyleUnderline"/>
          <w:rFonts w:asciiTheme="minorHAnsi" w:hAnsiTheme="minorHAnsi" w:cstheme="minorHAnsi"/>
          <w:highlight w:val="cyan"/>
        </w:rPr>
        <w:t>New research</w:t>
      </w:r>
      <w:r w:rsidRPr="00DA5E52">
        <w:rPr>
          <w:rFonts w:asciiTheme="minorHAnsi" w:hAnsiTheme="minorHAnsi" w:cstheme="minorHAnsi"/>
          <w:sz w:val="14"/>
        </w:rPr>
        <w:t xml:space="preserve"> published in the journal Global Environmental Change </w:t>
      </w:r>
      <w:r w:rsidRPr="00F532F6">
        <w:rPr>
          <w:rStyle w:val="StyleUnderline"/>
          <w:rFonts w:asciiTheme="minorHAnsi" w:hAnsiTheme="minorHAnsi" w:cstheme="minorHAnsi"/>
          <w:highlight w:val="cyan"/>
        </w:rPr>
        <w:t>finds</w:t>
      </w:r>
      <w:r w:rsidRPr="00DA5E52">
        <w:rPr>
          <w:rFonts w:asciiTheme="minorHAnsi" w:hAnsiTheme="minorHAnsi" w:cstheme="minorHAnsi"/>
          <w:sz w:val="14"/>
        </w:rPr>
        <w:t xml:space="preserve"> that </w:t>
      </w:r>
      <w:r w:rsidRPr="00DA5E52">
        <w:rPr>
          <w:rStyle w:val="Emphasis"/>
          <w:rFonts w:asciiTheme="minorHAnsi" w:hAnsiTheme="minorHAnsi" w:cstheme="minorHAnsi"/>
        </w:rPr>
        <w:t xml:space="preserve">global </w:t>
      </w:r>
      <w:r w:rsidRPr="00F532F6">
        <w:rPr>
          <w:rStyle w:val="Emphasis"/>
          <w:rFonts w:asciiTheme="minorHAnsi" w:hAnsiTheme="minorHAnsi" w:cstheme="minorHAnsi"/>
          <w:highlight w:val="cyan"/>
        </w:rPr>
        <w:t>econ</w:t>
      </w:r>
      <w:r w:rsidRPr="00DA5E52">
        <w:rPr>
          <w:rStyle w:val="Emphasis"/>
          <w:rFonts w:asciiTheme="minorHAnsi" w:hAnsiTheme="minorHAnsi" w:cstheme="minorHAnsi"/>
        </w:rPr>
        <w:t xml:space="preserve">omic </w:t>
      </w:r>
      <w:r w:rsidRPr="00F532F6">
        <w:rPr>
          <w:rStyle w:val="Emphasis"/>
          <w:rFonts w:asciiTheme="minorHAnsi" w:hAnsiTheme="minorHAnsi" w:cstheme="minorHAnsi"/>
          <w:highlight w:val="cyan"/>
        </w:rPr>
        <w:t>growth</w:t>
      </w:r>
      <w:r w:rsidRPr="00DA5E52">
        <w:rPr>
          <w:rFonts w:asciiTheme="minorHAnsi" w:hAnsiTheme="minorHAnsi" w:cstheme="minorHAnsi"/>
          <w:sz w:val="14"/>
        </w:rPr>
        <w:t xml:space="preserve"> over the last decade </w:t>
      </w:r>
      <w:r w:rsidRPr="00DA5E52">
        <w:rPr>
          <w:rStyle w:val="StyleUnderline"/>
          <w:rFonts w:asciiTheme="minorHAnsi" w:hAnsiTheme="minorHAnsi" w:cstheme="minorHAnsi"/>
        </w:rPr>
        <w:t xml:space="preserve">has </w:t>
      </w:r>
      <w:r w:rsidRPr="00F532F6">
        <w:rPr>
          <w:rStyle w:val="Emphasis"/>
          <w:rFonts w:asciiTheme="minorHAnsi" w:hAnsiTheme="minorHAnsi" w:cstheme="minorHAnsi"/>
          <w:highlight w:val="cyan"/>
        </w:rPr>
        <w:t>reduced</w:t>
      </w:r>
      <w:r w:rsidRPr="00F532F6">
        <w:rPr>
          <w:rStyle w:val="StyleUnderline"/>
          <w:rFonts w:asciiTheme="minorHAnsi" w:hAnsiTheme="minorHAnsi" w:cstheme="minorHAnsi"/>
          <w:highlight w:val="cyan"/>
        </w:rPr>
        <w:t xml:space="preserve"> climate mortality by </w:t>
      </w:r>
      <w:r w:rsidRPr="00F532F6">
        <w:rPr>
          <w:rStyle w:val="Emphasis"/>
          <w:rFonts w:asciiTheme="minorHAnsi" w:hAnsiTheme="minorHAnsi" w:cstheme="minorHAnsi"/>
          <w:highlight w:val="cyan"/>
        </w:rPr>
        <w:t>a factor of five</w:t>
      </w:r>
      <w:r w:rsidRPr="00DA5E52">
        <w:rPr>
          <w:rFonts w:asciiTheme="minorHAnsi" w:hAnsiTheme="minorHAnsi" w:cstheme="minorHAnsi"/>
          <w:sz w:val="14"/>
        </w:rPr>
        <w:t xml:space="preserve">, with the greatest benefits documented in the poorest nations. In low-lying Bangladesh, 300,000 people died in Cyclone Bhola in 1970, when 80% of the population lived in extreme poverty. In 2019, with less than 20% of the population living in extreme poverty, Cyclone </w:t>
      </w:r>
      <w:proofErr w:type="spellStart"/>
      <w:r w:rsidRPr="00DA5E52">
        <w:rPr>
          <w:rFonts w:asciiTheme="minorHAnsi" w:hAnsiTheme="minorHAnsi" w:cstheme="minorHAnsi"/>
          <w:sz w:val="14"/>
        </w:rPr>
        <w:t>Fani</w:t>
      </w:r>
      <w:proofErr w:type="spellEnd"/>
      <w:r w:rsidRPr="00DA5E52">
        <w:rPr>
          <w:rFonts w:asciiTheme="minorHAnsi" w:hAnsiTheme="minorHAnsi" w:cstheme="minorHAnsi"/>
          <w:sz w:val="14"/>
        </w:rPr>
        <w:t xml:space="preserve"> killed just five people. “Poor nations are most vulnerable to a changing climate. The fastest way to reduce that vulnerability is through economic development.” </w:t>
      </w:r>
      <w:proofErr w:type="gramStart"/>
      <w:r w:rsidRPr="00DA5E52">
        <w:rPr>
          <w:rFonts w:asciiTheme="minorHAnsi" w:hAnsiTheme="minorHAnsi" w:cstheme="minorHAnsi"/>
          <w:sz w:val="14"/>
        </w:rPr>
        <w:t>So</w:t>
      </w:r>
      <w:proofErr w:type="gramEnd"/>
      <w:r w:rsidRPr="00DA5E52">
        <w:rPr>
          <w:rFonts w:asciiTheme="minorHAnsi" w:hAnsiTheme="minorHAnsi" w:cstheme="minorHAnsi"/>
          <w:sz w:val="14"/>
        </w:rPr>
        <w:t xml:space="preserve">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But </w:t>
      </w:r>
      <w:r w:rsidRPr="00DA5E52">
        <w:rPr>
          <w:rStyle w:val="Emphasis"/>
          <w:rFonts w:asciiTheme="minorHAnsi" w:hAnsiTheme="minorHAnsi" w:cstheme="minorHAnsi"/>
        </w:rPr>
        <w:t>recent forecasts</w:t>
      </w:r>
      <w:r w:rsidRPr="00DA5E52">
        <w:rPr>
          <w:rFonts w:asciiTheme="minorHAnsi" w:hAnsiTheme="minorHAnsi" w:cstheme="minorHAnsi"/>
          <w:sz w:val="14"/>
        </w:rPr>
        <w:t xml:space="preserve"> also </w:t>
      </w:r>
      <w:r w:rsidRPr="00F532F6">
        <w:rPr>
          <w:rStyle w:val="StyleUnderline"/>
          <w:rFonts w:asciiTheme="minorHAnsi" w:hAnsiTheme="minorHAnsi" w:cstheme="minorHAnsi"/>
          <w:highlight w:val="cyan"/>
        </w:rPr>
        <w:t>suggest</w:t>
      </w:r>
      <w:r w:rsidRPr="00DA5E52">
        <w:rPr>
          <w:rFonts w:asciiTheme="minorHAnsi" w:hAnsiTheme="minorHAnsi" w:cstheme="minorHAnsi"/>
          <w:sz w:val="14"/>
        </w:rPr>
        <w:t xml:space="preserve"> that many of </w:t>
      </w:r>
      <w:r w:rsidRPr="00DA5E52">
        <w:rPr>
          <w:rStyle w:val="Emphasis"/>
          <w:rFonts w:asciiTheme="minorHAnsi" w:hAnsiTheme="minorHAnsi" w:cstheme="minorHAnsi"/>
        </w:rPr>
        <w:t xml:space="preserve">the </w:t>
      </w:r>
      <w:r w:rsidRPr="00F532F6">
        <w:rPr>
          <w:rStyle w:val="Emphasis"/>
          <w:rFonts w:asciiTheme="minorHAnsi" w:hAnsiTheme="minorHAnsi" w:cstheme="minorHAnsi"/>
          <w:highlight w:val="cyan"/>
        </w:rPr>
        <w:t>worst-case</w:t>
      </w:r>
      <w:r w:rsidRPr="00DA5E52">
        <w:rPr>
          <w:rStyle w:val="Emphasis"/>
          <w:rFonts w:asciiTheme="minorHAnsi" w:hAnsiTheme="minorHAnsi" w:cstheme="minorHAnsi"/>
        </w:rPr>
        <w:t xml:space="preserve"> climate </w:t>
      </w:r>
      <w:r w:rsidRPr="00F532F6">
        <w:rPr>
          <w:rStyle w:val="Emphasis"/>
          <w:rFonts w:asciiTheme="minorHAnsi" w:hAnsiTheme="minorHAnsi" w:cstheme="minorHAnsi"/>
          <w:highlight w:val="cyan"/>
        </w:rPr>
        <w:t>scenarios</w:t>
      </w:r>
      <w:r w:rsidRPr="00DA5E52">
        <w:rPr>
          <w:rFonts w:asciiTheme="minorHAnsi" w:hAnsiTheme="minorHAnsi" w:cstheme="minorHAnsi"/>
          <w:sz w:val="14"/>
        </w:rPr>
        <w:t xml:space="preserve"> produced in the last decade, which assumed unbounded economic growth and fossil-fuel development, </w:t>
      </w:r>
      <w:r w:rsidRPr="00F532F6">
        <w:rPr>
          <w:rStyle w:val="StyleUnderline"/>
          <w:rFonts w:asciiTheme="minorHAnsi" w:hAnsiTheme="minorHAnsi" w:cstheme="minorHAnsi"/>
          <w:highlight w:val="cyan"/>
        </w:rPr>
        <w:t>are</w:t>
      </w:r>
      <w:r w:rsidRPr="00DA5E52">
        <w:rPr>
          <w:rFonts w:asciiTheme="minorHAnsi" w:hAnsiTheme="minorHAnsi" w:cstheme="minorHAnsi"/>
          <w:sz w:val="14"/>
        </w:rPr>
        <w:t xml:space="preserve"> also </w:t>
      </w:r>
      <w:r w:rsidRPr="00DA5E52">
        <w:rPr>
          <w:rStyle w:val="Emphasis"/>
          <w:rFonts w:asciiTheme="minorHAnsi" w:hAnsiTheme="minorHAnsi" w:cstheme="minorHAnsi"/>
        </w:rPr>
        <w:t xml:space="preserve">very </w:t>
      </w:r>
      <w:r w:rsidRPr="00F532F6">
        <w:rPr>
          <w:rStyle w:val="Emphasis"/>
          <w:rFonts w:asciiTheme="minorHAnsi" w:hAnsiTheme="minorHAnsi" w:cstheme="minorHAnsi"/>
          <w:highlight w:val="cyan"/>
        </w:rPr>
        <w:t>unlikely</w:t>
      </w:r>
      <w:r w:rsidRPr="00DA5E52">
        <w:rPr>
          <w:rStyle w:val="StyleUnderline"/>
          <w:rFonts w:asciiTheme="minorHAnsi" w:hAnsiTheme="minorHAnsi" w:cstheme="minorHAnsi"/>
        </w:rPr>
        <w:t xml:space="preserve">. There is </w:t>
      </w:r>
      <w:r w:rsidRPr="00DA5E52">
        <w:rPr>
          <w:rStyle w:val="Emphasis"/>
          <w:rFonts w:asciiTheme="minorHAnsi" w:hAnsiTheme="minorHAnsi" w:cstheme="minorHAnsi"/>
        </w:rPr>
        <w:t>still substantial uncertainty</w:t>
      </w:r>
      <w:r w:rsidRPr="00DA5E52">
        <w:rPr>
          <w:rStyle w:val="StyleUnderline"/>
          <w:rFonts w:asciiTheme="minorHAnsi" w:hAnsiTheme="minorHAnsi" w:cstheme="minorHAnsi"/>
        </w:rPr>
        <w:t xml:space="preserve"> about</w:t>
      </w:r>
      <w:r w:rsidRPr="00DA5E52">
        <w:rPr>
          <w:rFonts w:asciiTheme="minorHAnsi" w:hAnsiTheme="minorHAnsi" w:cstheme="minorHAnsi"/>
          <w:sz w:val="14"/>
        </w:rPr>
        <w:t xml:space="preserve"> how sensitive global </w:t>
      </w:r>
      <w:r w:rsidRPr="00DA5E52">
        <w:rPr>
          <w:rStyle w:val="StyleUnderline"/>
          <w:rFonts w:asciiTheme="minorHAnsi" w:hAnsiTheme="minorHAnsi" w:cstheme="minorHAnsi"/>
        </w:rPr>
        <w:t>temperatures</w:t>
      </w:r>
      <w:r w:rsidRPr="00DA5E52">
        <w:rPr>
          <w:rFonts w:asciiTheme="minorHAnsi" w:hAnsiTheme="minorHAnsi" w:cstheme="minorHAnsi"/>
          <w:sz w:val="14"/>
        </w:rPr>
        <w:t xml:space="preserve"> will be to higher emissions over the long-term. But </w:t>
      </w:r>
      <w:r w:rsidRPr="00DA5E52">
        <w:rPr>
          <w:rStyle w:val="Emphasis"/>
          <w:rFonts w:asciiTheme="minorHAnsi" w:hAnsiTheme="minorHAnsi" w:cstheme="minorHAnsi"/>
        </w:rPr>
        <w:t xml:space="preserve">the </w:t>
      </w:r>
      <w:r w:rsidRPr="00F532F6">
        <w:rPr>
          <w:rStyle w:val="Emphasis"/>
          <w:rFonts w:asciiTheme="minorHAnsi" w:hAnsiTheme="minorHAnsi" w:cstheme="minorHAnsi"/>
          <w:highlight w:val="cyan"/>
        </w:rPr>
        <w:t>best estimates</w:t>
      </w:r>
      <w:r w:rsidRPr="00DA5E52">
        <w:rPr>
          <w:rFonts w:asciiTheme="minorHAnsi" w:hAnsiTheme="minorHAnsi" w:cstheme="minorHAnsi"/>
          <w:sz w:val="14"/>
        </w:rPr>
        <w:t xml:space="preserve"> now </w:t>
      </w:r>
      <w:r w:rsidRPr="00F532F6">
        <w:rPr>
          <w:rStyle w:val="StyleUnderline"/>
          <w:rFonts w:asciiTheme="minorHAnsi" w:hAnsiTheme="minorHAnsi" w:cstheme="minorHAnsi"/>
          <w:highlight w:val="cyan"/>
        </w:rPr>
        <w:t>suggest</w:t>
      </w:r>
      <w:r w:rsidRPr="00DA5E52">
        <w:rPr>
          <w:rFonts w:asciiTheme="minorHAnsi" w:hAnsiTheme="minorHAnsi" w:cstheme="minorHAnsi"/>
          <w:sz w:val="14"/>
        </w:rPr>
        <w:t xml:space="preserve"> that </w:t>
      </w:r>
      <w:r w:rsidRPr="00DA5E52">
        <w:rPr>
          <w:rStyle w:val="StyleUnderline"/>
          <w:rFonts w:asciiTheme="minorHAnsi" w:hAnsiTheme="minorHAnsi" w:cstheme="minorHAnsi"/>
        </w:rPr>
        <w:t xml:space="preserve">the world is </w:t>
      </w:r>
      <w:r w:rsidRPr="00F532F6">
        <w:rPr>
          <w:rStyle w:val="StyleUnderline"/>
          <w:rFonts w:asciiTheme="minorHAnsi" w:hAnsiTheme="minorHAnsi" w:cstheme="minorHAnsi"/>
          <w:highlight w:val="cyan"/>
        </w:rPr>
        <w:t xml:space="preserve">on track for </w:t>
      </w:r>
      <w:r w:rsidRPr="00F532F6">
        <w:rPr>
          <w:rStyle w:val="Emphasis"/>
          <w:rFonts w:asciiTheme="minorHAnsi" w:hAnsiTheme="minorHAnsi" w:cstheme="minorHAnsi"/>
          <w:highlight w:val="cyan"/>
        </w:rPr>
        <w:t xml:space="preserve">3 degrees </w:t>
      </w:r>
      <w:r w:rsidRPr="00DA5E52">
        <w:rPr>
          <w:rStyle w:val="Emphasis"/>
          <w:rFonts w:asciiTheme="minorHAnsi" w:hAnsiTheme="minorHAnsi" w:cstheme="minorHAnsi"/>
        </w:rPr>
        <w:t>of warming</w:t>
      </w:r>
      <w:r w:rsidRPr="00DA5E52">
        <w:rPr>
          <w:rFonts w:asciiTheme="minorHAnsi" w:hAnsiTheme="minorHAnsi" w:cstheme="minorHAnsi"/>
          <w:sz w:val="14"/>
        </w:rPr>
        <w:t xml:space="preserve"> by the end of this century, not 4 or 5 degrees as was once feared. That is due in part to slower economic growth in the wake of the global financial crisis, but also to decades of technology policy and energy-modernization efforts. “We have better and cleaner technologies available today because policy-makers in the U.S. and elsewhere set out to develop those technologies.” The </w:t>
      </w:r>
      <w:r w:rsidRPr="00DA5E52">
        <w:rPr>
          <w:rStyle w:val="StyleUnderline"/>
          <w:rFonts w:asciiTheme="minorHAnsi" w:hAnsiTheme="minorHAnsi" w:cstheme="minorHAnsi"/>
        </w:rPr>
        <w:t>energy intensity</w:t>
      </w:r>
      <w:r w:rsidRPr="00DA5E52">
        <w:rPr>
          <w:rFonts w:asciiTheme="minorHAnsi" w:hAnsiTheme="minorHAnsi" w:cstheme="minorHAnsi"/>
          <w:sz w:val="14"/>
        </w:rPr>
        <w:t xml:space="preserve"> of the global economy </w:t>
      </w:r>
      <w:r w:rsidRPr="00DA5E52">
        <w:rPr>
          <w:rStyle w:val="StyleUnderline"/>
          <w:rFonts w:asciiTheme="minorHAnsi" w:hAnsiTheme="minorHAnsi" w:cstheme="minorHAnsi"/>
        </w:rPr>
        <w:t xml:space="preserve">continues to fall. </w:t>
      </w:r>
      <w:r w:rsidRPr="00F532F6">
        <w:rPr>
          <w:rStyle w:val="StyleUnderline"/>
          <w:rFonts w:asciiTheme="minorHAnsi" w:hAnsiTheme="minorHAnsi" w:cstheme="minorHAnsi"/>
          <w:highlight w:val="cyan"/>
        </w:rPr>
        <w:t>Lower-carbon natural gas</w:t>
      </w:r>
      <w:r w:rsidRPr="00DA5E52">
        <w:rPr>
          <w:rFonts w:asciiTheme="minorHAnsi" w:hAnsiTheme="minorHAnsi" w:cstheme="minorHAnsi"/>
          <w:sz w:val="14"/>
        </w:rPr>
        <w:t xml:space="preserve"> has </w:t>
      </w:r>
      <w:r w:rsidRPr="00DA5E52">
        <w:rPr>
          <w:rStyle w:val="StyleUnderline"/>
          <w:rFonts w:asciiTheme="minorHAnsi" w:hAnsiTheme="minorHAnsi" w:cstheme="minorHAnsi"/>
        </w:rPr>
        <w:t>displaced coal</w:t>
      </w:r>
      <w:r w:rsidRPr="00DA5E52">
        <w:rPr>
          <w:rFonts w:asciiTheme="minorHAnsi" w:hAnsiTheme="minorHAnsi" w:cstheme="minorHAnsi"/>
          <w:sz w:val="14"/>
        </w:rPr>
        <w:t xml:space="preserve"> as the primary source of new fossil energy. The </w:t>
      </w:r>
      <w:r w:rsidRPr="00DA5E52">
        <w:rPr>
          <w:rStyle w:val="StyleUnderline"/>
          <w:rFonts w:asciiTheme="minorHAnsi" w:hAnsiTheme="minorHAnsi" w:cstheme="minorHAnsi"/>
        </w:rPr>
        <w:t xml:space="preserve">falling cost of </w:t>
      </w:r>
      <w:r w:rsidRPr="00F532F6">
        <w:rPr>
          <w:rStyle w:val="StyleUnderline"/>
          <w:rFonts w:asciiTheme="minorHAnsi" w:hAnsiTheme="minorHAnsi" w:cstheme="minorHAnsi"/>
          <w:highlight w:val="cyan"/>
        </w:rPr>
        <w:t xml:space="preserve">wind </w:t>
      </w:r>
      <w:r w:rsidRPr="00DA5E52">
        <w:rPr>
          <w:rStyle w:val="StyleUnderline"/>
          <w:rFonts w:asciiTheme="minorHAnsi" w:hAnsiTheme="minorHAnsi" w:cstheme="minorHAnsi"/>
        </w:rPr>
        <w:t xml:space="preserve">and </w:t>
      </w:r>
      <w:r w:rsidRPr="00F532F6">
        <w:rPr>
          <w:rStyle w:val="StyleUnderline"/>
          <w:rFonts w:asciiTheme="minorHAnsi" w:hAnsiTheme="minorHAnsi" w:cstheme="minorHAnsi"/>
          <w:highlight w:val="cyan"/>
        </w:rPr>
        <w:t>solar</w:t>
      </w:r>
      <w:r w:rsidRPr="00DA5E52">
        <w:rPr>
          <w:rStyle w:val="StyleUnderline"/>
          <w:rFonts w:asciiTheme="minorHAnsi" w:hAnsiTheme="minorHAnsi" w:cstheme="minorHAnsi"/>
        </w:rPr>
        <w:t xml:space="preserve"> energy</w:t>
      </w:r>
      <w:r w:rsidRPr="00DA5E52">
        <w:rPr>
          <w:rFonts w:asciiTheme="minorHAnsi" w:hAnsiTheme="minorHAnsi" w:cstheme="minorHAnsi"/>
          <w:sz w:val="14"/>
        </w:rPr>
        <w:t xml:space="preserve"> has begun to </w:t>
      </w:r>
      <w:proofErr w:type="gramStart"/>
      <w:r w:rsidRPr="00DA5E52">
        <w:rPr>
          <w:rStyle w:val="StyleUnderline"/>
          <w:rFonts w:asciiTheme="minorHAnsi" w:hAnsiTheme="minorHAnsi" w:cstheme="minorHAnsi"/>
        </w:rPr>
        <w:t>have an effect on</w:t>
      </w:r>
      <w:proofErr w:type="gramEnd"/>
      <w:r w:rsidRPr="00DA5E52">
        <w:rPr>
          <w:rFonts w:asciiTheme="minorHAnsi" w:hAnsiTheme="minorHAnsi" w:cstheme="minorHAnsi"/>
          <w:sz w:val="14"/>
        </w:rPr>
        <w:t xml:space="preserve"> the growth of </w:t>
      </w:r>
      <w:r w:rsidRPr="00DA5E52">
        <w:rPr>
          <w:rStyle w:val="StyleUnderline"/>
          <w:rFonts w:asciiTheme="minorHAnsi" w:hAnsiTheme="minorHAnsi" w:cstheme="minorHAnsi"/>
        </w:rPr>
        <w:t xml:space="preserve">fossil fuels. </w:t>
      </w:r>
      <w:r w:rsidRPr="00F532F6">
        <w:rPr>
          <w:rStyle w:val="StyleUnderline"/>
          <w:rFonts w:asciiTheme="minorHAnsi" w:hAnsiTheme="minorHAnsi" w:cstheme="minorHAnsi"/>
          <w:highlight w:val="cyan"/>
        </w:rPr>
        <w:t>Even nuc</w:t>
      </w:r>
      <w:r w:rsidRPr="00DA5E52">
        <w:rPr>
          <w:rStyle w:val="StyleUnderline"/>
          <w:rFonts w:asciiTheme="minorHAnsi" w:hAnsiTheme="minorHAnsi" w:cstheme="minorHAnsi"/>
        </w:rPr>
        <w:t xml:space="preserve">lear </w:t>
      </w:r>
      <w:r w:rsidRPr="00F532F6">
        <w:rPr>
          <w:rStyle w:val="StyleUnderline"/>
          <w:rFonts w:asciiTheme="minorHAnsi" w:hAnsiTheme="minorHAnsi" w:cstheme="minorHAnsi"/>
          <w:highlight w:val="cyan"/>
        </w:rPr>
        <w:t>energy</w:t>
      </w:r>
      <w:r w:rsidRPr="00DA5E52">
        <w:rPr>
          <w:rFonts w:asciiTheme="minorHAnsi" w:hAnsiTheme="minorHAnsi" w:cstheme="minorHAnsi"/>
          <w:sz w:val="14"/>
        </w:rPr>
        <w:t xml:space="preserve"> has </w:t>
      </w:r>
      <w:r w:rsidRPr="00F532F6">
        <w:rPr>
          <w:rStyle w:val="StyleUnderline"/>
          <w:rFonts w:asciiTheme="minorHAnsi" w:hAnsiTheme="minorHAnsi" w:cstheme="minorHAnsi"/>
          <w:highlight w:val="cyan"/>
        </w:rPr>
        <w:t>made</w:t>
      </w:r>
      <w:r w:rsidRPr="00DA5E52">
        <w:rPr>
          <w:rStyle w:val="StyleUnderline"/>
          <w:rFonts w:asciiTheme="minorHAnsi" w:hAnsiTheme="minorHAnsi" w:cstheme="minorHAnsi"/>
        </w:rPr>
        <w:t xml:space="preserve"> a modest </w:t>
      </w:r>
      <w:r w:rsidRPr="00F532F6">
        <w:rPr>
          <w:rStyle w:val="StyleUnderline"/>
          <w:rFonts w:asciiTheme="minorHAnsi" w:hAnsiTheme="minorHAnsi" w:cstheme="minorHAnsi"/>
          <w:highlight w:val="cyan"/>
        </w:rPr>
        <w:t>comeback</w:t>
      </w:r>
      <w:r w:rsidRPr="00DA5E52">
        <w:rPr>
          <w:rFonts w:asciiTheme="minorHAnsi" w:hAnsiTheme="minorHAnsi" w:cstheme="minorHAnsi"/>
          <w:sz w:val="14"/>
        </w:rPr>
        <w:t xml:space="preserve"> in Asia.</w:t>
      </w:r>
      <w:bookmarkEnd w:id="0"/>
    </w:p>
    <w:p w14:paraId="17F0D920" w14:textId="77777777" w:rsidR="008B69D8" w:rsidRPr="008B69D8" w:rsidRDefault="008B69D8" w:rsidP="008B69D8"/>
    <w:p w14:paraId="79CC6FA7" w14:textId="77777777" w:rsidR="00154034" w:rsidRPr="00154034" w:rsidRDefault="00154034" w:rsidP="00154034"/>
    <w:sectPr w:rsidR="00154034" w:rsidRPr="0015403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7564F9"/>
    <w:multiLevelType w:val="hybridMultilevel"/>
    <w:tmpl w:val="07CECFE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46022D"/>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5666B6"/>
    <w:multiLevelType w:val="multilevel"/>
    <w:tmpl w:val="62F6E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2B052E8"/>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C1356"/>
    <w:multiLevelType w:val="hybridMultilevel"/>
    <w:tmpl w:val="29B8F07E"/>
    <w:lvl w:ilvl="0" w:tplc="050CF2B2">
      <w:start w:val="4"/>
      <w:numFmt w:val="bullet"/>
      <w:lvlText w:val=""/>
      <w:lvlJc w:val="left"/>
      <w:pPr>
        <w:ind w:left="410" w:hanging="360"/>
      </w:pPr>
      <w:rPr>
        <w:rFonts w:ascii="Wingdings" w:eastAsiaTheme="minorHAnsi" w:hAnsi="Wingdings"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20" w15:restartNumberingAfterBreak="0">
    <w:nsid w:val="7D980DA9"/>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7"/>
  </w:num>
  <w:num w:numId="15">
    <w:abstractNumId w:val="19"/>
  </w:num>
  <w:num w:numId="16">
    <w:abstractNumId w:val="20"/>
  </w:num>
  <w:num w:numId="17">
    <w:abstractNumId w:val="12"/>
  </w:num>
  <w:num w:numId="18">
    <w:abstractNumId w:val="15"/>
  </w:num>
  <w:num w:numId="19">
    <w:abstractNumId w:val="11"/>
  </w:num>
  <w:num w:numId="20">
    <w:abstractNumId w:val="16"/>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403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5403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1212"/>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69D8"/>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21BC"/>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A29"/>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E6BFD1"/>
  <w14:defaultImageDpi w14:val="300"/>
  <w15:docId w15:val="{81EA709F-7519-834C-809A-6E3418E79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403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540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540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no"/>
    <w:basedOn w:val="Normal"/>
    <w:next w:val="Normal"/>
    <w:link w:val="Heading3Char"/>
    <w:uiPriority w:val="9"/>
    <w:unhideWhenUsed/>
    <w:qFormat/>
    <w:rsid w:val="001540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15403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540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4034"/>
  </w:style>
  <w:style w:type="character" w:customStyle="1" w:styleId="Heading1Char">
    <w:name w:val="Heading 1 Char"/>
    <w:aliases w:val="Pocket Char"/>
    <w:basedOn w:val="DefaultParagraphFont"/>
    <w:link w:val="Heading1"/>
    <w:uiPriority w:val="9"/>
    <w:rsid w:val="0015403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5403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Cite 1 Char"/>
    <w:basedOn w:val="DefaultParagraphFont"/>
    <w:link w:val="Heading3"/>
    <w:uiPriority w:val="9"/>
    <w:rsid w:val="00154034"/>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15403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154034"/>
    <w:rPr>
      <w:b/>
      <w:sz w:val="26"/>
      <w:u w:val="singl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1"/>
    <w:qFormat/>
    <w:rsid w:val="00154034"/>
    <w:rPr>
      <w:b/>
      <w:sz w:val="22"/>
      <w:u w:val="single"/>
    </w:rPr>
  </w:style>
  <w:style w:type="character" w:styleId="Emphasis">
    <w:name w:val="Emphasis"/>
    <w:aliases w:val="Evidence,Minimized,minimized,Highlighted,tag2,Size 10,emphasis in card,Underlined,CD Card,ED - Tag,bold underline,Emphasis!!,Qualifications,Bold Underline,normal card text,Shrunk,qualifications in card,qualifications,small,Style1,Box,emphasis,s"/>
    <w:basedOn w:val="DefaultParagraphFont"/>
    <w:link w:val="Emphasis1"/>
    <w:uiPriority w:val="20"/>
    <w:qFormat/>
    <w:rsid w:val="00154034"/>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15403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
    <w:basedOn w:val="DefaultParagraphFont"/>
    <w:link w:val="Card"/>
    <w:uiPriority w:val="99"/>
    <w:unhideWhenUsed/>
    <w:rsid w:val="00154034"/>
    <w:rPr>
      <w:color w:val="auto"/>
      <w:u w:val="none"/>
    </w:rPr>
  </w:style>
  <w:style w:type="paragraph" w:styleId="DocumentMap">
    <w:name w:val="Document Map"/>
    <w:basedOn w:val="Normal"/>
    <w:link w:val="DocumentMapChar"/>
    <w:uiPriority w:val="99"/>
    <w:semiHidden/>
    <w:unhideWhenUsed/>
    <w:rsid w:val="001540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4034"/>
    <w:rPr>
      <w:rFonts w:ascii="Lucida Grande" w:hAnsi="Lucida Grande" w:cs="Lucida Grande"/>
    </w:rPr>
  </w:style>
  <w:style w:type="paragraph" w:customStyle="1" w:styleId="Emphasis1">
    <w:name w:val="Emphasis1"/>
    <w:basedOn w:val="Normal"/>
    <w:link w:val="Emphasis"/>
    <w:autoRedefine/>
    <w:uiPriority w:val="20"/>
    <w:qFormat/>
    <w:rsid w:val="00154034"/>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15403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Analytics">
    <w:name w:val="Analytics"/>
    <w:basedOn w:val="Heading4"/>
    <w:qFormat/>
    <w:rsid w:val="00154034"/>
  </w:style>
  <w:style w:type="paragraph" w:customStyle="1" w:styleId="textbold">
    <w:name w:val="text bold"/>
    <w:basedOn w:val="Normal"/>
    <w:uiPriority w:val="20"/>
    <w:qFormat/>
    <w:rsid w:val="00154034"/>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154034"/>
    <w:rPr>
      <w:color w:val="605E5C"/>
      <w:shd w:val="clear" w:color="auto" w:fill="E1DFDD"/>
    </w:rPr>
  </w:style>
  <w:style w:type="paragraph" w:styleId="ListParagraph">
    <w:name w:val="List Paragraph"/>
    <w:aliases w:val="6 font"/>
    <w:basedOn w:val="Normal"/>
    <w:uiPriority w:val="99"/>
    <w:qFormat/>
    <w:rsid w:val="00154034"/>
    <w:pPr>
      <w:ind w:left="720"/>
      <w:contextualSpacing/>
    </w:pPr>
  </w:style>
  <w:style w:type="character" w:customStyle="1" w:styleId="underline">
    <w:name w:val="underline"/>
    <w:rsid w:val="00154034"/>
    <w:rPr>
      <w:b w:val="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oards.straightdope.com/sdmb/showthread.php?t=646285" TargetMode="External"/><Relationship Id="rId18" Type="http://schemas.openxmlformats.org/officeDocument/2006/relationships/hyperlink" Target="https://medium.com/nworld-publications/technological-progress-might-make-possible-time-travel-and-teleportation-45176c3c89bc"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matei.org/ithink/2012/03/26/a-modest-proposal-for-solving-global-warming-nuclear-war/" TargetMode="External"/><Relationship Id="rId17" Type="http://schemas.openxmlformats.org/officeDocument/2006/relationships/hyperlink" Target="https://medium.com/@AlanSE/the-extreme-version-of-the-technological-singularity-75608898eae5%20//" TargetMode="External"/><Relationship Id="rId2" Type="http://schemas.openxmlformats.org/officeDocument/2006/relationships/customXml" Target="../customXml/item2.xml"/><Relationship Id="rId16" Type="http://schemas.openxmlformats.org/officeDocument/2006/relationships/hyperlink" Target="http://www.gutenberg.org/files/1080/1080-h/1080-h.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erald.com/insight/content/doi/10.1108/FS-04-2018-0031/full/html?fullSc=1&amp;mbSc=1&amp;fullSc=1" TargetMode="External"/><Relationship Id="rId5" Type="http://schemas.openxmlformats.org/officeDocument/2006/relationships/numbering" Target="numbering.xml"/><Relationship Id="rId15" Type="http://schemas.openxmlformats.org/officeDocument/2006/relationships/hyperlink" Target="http://www.atmos-chem-phys.org/7/2003/2007/acp-7-2003-2007.pdf" TargetMode="External"/><Relationship Id="rId10" Type="http://schemas.openxmlformats.org/officeDocument/2006/relationships/hyperlink" Target="https://theconversation.com/the-understandable-fear-of-nuclear-weapons-doesnt-match-reality-73563" TargetMode="External"/><Relationship Id="rId19" Type="http://schemas.openxmlformats.org/officeDocument/2006/relationships/hyperlink" Target="https://orionsarm.com/page/77" TargetMode="External"/><Relationship Id="rId4" Type="http://schemas.openxmlformats.org/officeDocument/2006/relationships/customXml" Target="../customXml/item4.xml"/><Relationship Id="rId9" Type="http://schemas.openxmlformats.org/officeDocument/2006/relationships/hyperlink" Target="https://www.wildwill.net/blog/2017/05/27/industrial-civilization-not-rebuilt/" TargetMode="External"/><Relationship Id="rId14" Type="http://schemas.openxmlformats.org/officeDocument/2006/relationships/hyperlink" Target="http://www.wunderground.com/blog/JeffMasters/comment.html?entrynum=12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17</Pages>
  <Words>11626</Words>
  <Characters>66270</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77741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2022-01-08T02:25:00Z</dcterms:created>
  <dcterms:modified xsi:type="dcterms:W3CDTF">2022-01-08T02:25:00Z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