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50CF6" w14:textId="77777777" w:rsidR="003F6B64" w:rsidRPr="007E5485" w:rsidRDefault="003F6B64" w:rsidP="003F6B64"/>
    <w:p w14:paraId="122F300B" w14:textId="4F98DE40" w:rsidR="00E42E4C" w:rsidRDefault="00840D68" w:rsidP="00840D68">
      <w:pPr>
        <w:pStyle w:val="Heading1"/>
      </w:pPr>
      <w:r>
        <w:lastRenderedPageBreak/>
        <w:t>1AC</w:t>
      </w:r>
    </w:p>
    <w:p w14:paraId="3C567A40" w14:textId="77777777" w:rsidR="00840D68" w:rsidRDefault="00840D68" w:rsidP="00840D68">
      <w:pPr>
        <w:pStyle w:val="Heading3"/>
      </w:pPr>
      <w:r>
        <w:lastRenderedPageBreak/>
        <w:t>1AC – Plan</w:t>
      </w:r>
    </w:p>
    <w:p w14:paraId="5C9CB23B" w14:textId="77777777" w:rsidR="00840D68" w:rsidRDefault="00840D68" w:rsidP="00840D68">
      <w:pPr>
        <w:pStyle w:val="Heading4"/>
      </w:pPr>
      <w:r>
        <w:t>Plan – The appropriation of outer space through the production of space debris by private entities is unjust.</w:t>
      </w:r>
    </w:p>
    <w:p w14:paraId="026E5821" w14:textId="77777777" w:rsidR="00840D68" w:rsidRPr="00A91EED" w:rsidRDefault="00840D68" w:rsidP="00840D68"/>
    <w:p w14:paraId="5E37A388" w14:textId="77777777" w:rsidR="00840D68" w:rsidRDefault="00840D68" w:rsidP="00840D68">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789856F" w14:textId="77777777" w:rsidR="00840D68" w:rsidRPr="00612602" w:rsidRDefault="00840D68" w:rsidP="00840D68">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11D0A275" w14:textId="77777777" w:rsidR="00840D68" w:rsidRPr="00DC4B66" w:rsidRDefault="00840D68" w:rsidP="00840D68">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0BF51FA6" w14:textId="77777777" w:rsidR="00840D68" w:rsidRPr="00DA1231" w:rsidRDefault="00840D68" w:rsidP="00840D68">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AD7261">
        <w:rPr>
          <w:u w:val="single"/>
        </w:rPr>
        <w:lastRenderedPageBreak/>
        <w:t>“</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with </w:t>
      </w:r>
      <w:r w:rsidRPr="00721130">
        <w:rPr>
          <w:highlight w:val="green"/>
          <w:u w:val="single"/>
        </w:rPr>
        <w:t xml:space="preserve">regard to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55CBDF2C" w14:textId="77777777" w:rsidR="00840D68" w:rsidRPr="00DA1231" w:rsidRDefault="00840D68" w:rsidP="00840D68">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r w:rsidRPr="00721130">
        <w:rPr>
          <w:rStyle w:val="Emphasis"/>
        </w:rPr>
        <w:t>unclear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093D79D9" w14:textId="77777777" w:rsidR="00840D68" w:rsidRPr="00DA1231" w:rsidRDefault="00840D68" w:rsidP="00840D68">
      <w:pPr>
        <w:rPr>
          <w:sz w:val="16"/>
        </w:rPr>
      </w:pPr>
      <w:r w:rsidRPr="00DA1231">
        <w:rPr>
          <w:sz w:val="16"/>
        </w:rPr>
        <w:t xml:space="preserve">Due to the Treaty’s </w:t>
      </w:r>
      <w:r w:rsidRPr="00721130">
        <w:rPr>
          <w:sz w:val="16"/>
        </w:rPr>
        <w:t xml:space="preserve">weakness, </w:t>
      </w:r>
      <w:r w:rsidRPr="00721130">
        <w:rPr>
          <w:u w:val="single"/>
        </w:rPr>
        <w:t xml:space="preserve">many of the aforementioned 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16782BAA" w14:textId="77777777" w:rsidR="00840D68" w:rsidRPr="00DA1231" w:rsidRDefault="00840D68" w:rsidP="00840D68">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lastRenderedPageBreak/>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1B2FC438" w14:textId="77777777" w:rsidR="00840D68" w:rsidRDefault="00840D68" w:rsidP="00840D68"/>
    <w:p w14:paraId="1287594F" w14:textId="77777777" w:rsidR="00840D68" w:rsidRDefault="00840D68" w:rsidP="00840D68">
      <w:pPr>
        <w:pStyle w:val="Heading4"/>
      </w:pPr>
      <w:r>
        <w:t xml:space="preserve">Private entities are </w:t>
      </w:r>
      <w:r w:rsidRPr="00B265A4">
        <w:rPr>
          <w:u w:val="single"/>
        </w:rPr>
        <w:t>non-governmental</w:t>
      </w:r>
      <w:r>
        <w:t>.</w:t>
      </w:r>
    </w:p>
    <w:p w14:paraId="6D79F1AE" w14:textId="77777777" w:rsidR="00840D68" w:rsidRPr="00B83284" w:rsidRDefault="00840D68" w:rsidP="00840D68">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7A399313" w14:textId="77777777" w:rsidR="00840D68" w:rsidRDefault="00840D68" w:rsidP="00840D6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DCC2B47" w14:textId="77777777" w:rsidR="00840D68" w:rsidRPr="00B83284" w:rsidRDefault="00840D68" w:rsidP="00840D68">
      <w:pPr>
        <w:rPr>
          <w:sz w:val="16"/>
        </w:rPr>
      </w:pPr>
    </w:p>
    <w:p w14:paraId="6CA50181" w14:textId="77777777" w:rsidR="00840D68" w:rsidRPr="002E452C" w:rsidRDefault="00840D68" w:rsidP="00840D68">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1137B358" w14:textId="77777777" w:rsidR="00840D68" w:rsidRPr="002E452C" w:rsidRDefault="00840D68" w:rsidP="00840D68">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20E7E5A7" w14:textId="77777777" w:rsidR="00840D68" w:rsidRPr="00B81FFB" w:rsidRDefault="00840D68" w:rsidP="00840D68">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 xml:space="preserve">only 6% of the catalogued orbital population are functional objects. The number of non-functional </w:t>
      </w:r>
      <w:r w:rsidRPr="002E452C">
        <w:rPr>
          <w:rStyle w:val="StyleUnderline"/>
        </w:rPr>
        <w:lastRenderedPageBreak/>
        <w:t>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lastRenderedPageBreak/>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w:t>
      </w:r>
      <w:proofErr w:type="spellStart"/>
      <w:r w:rsidRPr="00B81FFB">
        <w:rPr>
          <w:sz w:val="8"/>
        </w:rPr>
        <w:t>omnes</w:t>
      </w:r>
      <w:proofErr w:type="spellEnd"/>
      <w:r w:rsidRPr="00B81FFB">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7B61F15C" w14:textId="77777777" w:rsidR="00840D68" w:rsidRDefault="00840D68" w:rsidP="00840D68"/>
    <w:p w14:paraId="77755160" w14:textId="77777777" w:rsidR="00840D68" w:rsidRDefault="00840D68" w:rsidP="00840D6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ABFD2EC" w14:textId="77777777" w:rsidR="00840D68" w:rsidRPr="00DC4B66" w:rsidRDefault="00840D68" w:rsidP="00840D6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5C0B9C19" w14:textId="77777777" w:rsidR="00840D68" w:rsidRDefault="00840D68" w:rsidP="00840D68">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w:t>
      </w:r>
      <w:r w:rsidRPr="00376EA0">
        <w:rPr>
          <w:sz w:val="16"/>
        </w:rPr>
        <w:lastRenderedPageBreak/>
        <w:t xml:space="preserve">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470484B" w14:textId="77777777" w:rsidR="00840D68" w:rsidRPr="00C73B6C" w:rsidRDefault="00840D68" w:rsidP="00840D68">
      <w:pPr>
        <w:rPr>
          <w:sz w:val="12"/>
        </w:rPr>
      </w:pPr>
    </w:p>
    <w:p w14:paraId="22923D97" w14:textId="77777777" w:rsidR="00840D68" w:rsidRPr="00DC4B66" w:rsidRDefault="00840D68" w:rsidP="00840D68">
      <w:pPr>
        <w:rPr>
          <w:u w:val="single"/>
        </w:rPr>
      </w:pPr>
    </w:p>
    <w:p w14:paraId="5F518340" w14:textId="77777777" w:rsidR="00840D68" w:rsidRDefault="00840D68" w:rsidP="00840D68">
      <w:pPr>
        <w:pStyle w:val="Heading3"/>
      </w:pPr>
      <w:r>
        <w:lastRenderedPageBreak/>
        <w:t>1AC – Adv – Debris</w:t>
      </w:r>
    </w:p>
    <w:p w14:paraId="55250D55" w14:textId="77777777" w:rsidR="00840D68" w:rsidRPr="00A8218A" w:rsidRDefault="00840D68" w:rsidP="00840D68">
      <w:pPr>
        <w:pStyle w:val="Heading4"/>
      </w:pPr>
      <w:r>
        <w:t xml:space="preserve">The advantage is </w:t>
      </w:r>
      <w:r w:rsidRPr="00A8218A">
        <w:rPr>
          <w:u w:val="single"/>
        </w:rPr>
        <w:t>Debris</w:t>
      </w:r>
      <w:r>
        <w:t xml:space="preserve"> –</w:t>
      </w:r>
    </w:p>
    <w:p w14:paraId="097D62FA" w14:textId="77777777" w:rsidR="00840D68" w:rsidRDefault="00840D68" w:rsidP="00840D68">
      <w:pPr>
        <w:pStyle w:val="Heading4"/>
      </w:pPr>
      <w:r>
        <w:t xml:space="preserve">Privatization of space leads to </w:t>
      </w:r>
      <w:r w:rsidRPr="00A73303">
        <w:rPr>
          <w:u w:val="single"/>
        </w:rPr>
        <w:t>unchecked debris</w:t>
      </w:r>
      <w:r>
        <w:t>.</w:t>
      </w:r>
    </w:p>
    <w:p w14:paraId="2A4AD648" w14:textId="77777777" w:rsidR="00840D68" w:rsidRPr="00367C57" w:rsidRDefault="00840D68" w:rsidP="00840D68">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140B4A3F" w14:textId="77777777" w:rsidR="00840D68" w:rsidRPr="00A73303" w:rsidRDefault="00840D68" w:rsidP="00840D68">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lastRenderedPageBreak/>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02C0E4F" w14:textId="77777777" w:rsidR="00840D68" w:rsidRPr="00367C57" w:rsidRDefault="00840D68" w:rsidP="00840D68">
      <w:pPr>
        <w:rPr>
          <w:sz w:val="16"/>
        </w:rPr>
      </w:pPr>
      <w:r w:rsidRPr="00367C57">
        <w:rPr>
          <w:noProof/>
          <w:sz w:val="16"/>
        </w:rPr>
        <w:drawing>
          <wp:inline distT="0" distB="0" distL="0" distR="0" wp14:anchorId="23274423" wp14:editId="346DC24A">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052DA1C1" w14:textId="77777777" w:rsidR="00840D68" w:rsidRDefault="00840D68" w:rsidP="00840D68">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A73303">
        <w:rPr>
          <w:sz w:val="16"/>
        </w:rPr>
        <w:lastRenderedPageBreak/>
        <w:t xml:space="preserve">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A73303">
        <w:rPr>
          <w:sz w:val="16"/>
        </w:rPr>
        <w:lastRenderedPageBreak/>
        <w:t xml:space="preserve">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2A30D4E" w14:textId="77777777" w:rsidR="00840D68" w:rsidRDefault="00840D68" w:rsidP="00840D68">
      <w:pPr>
        <w:rPr>
          <w:u w:val="single"/>
        </w:rPr>
      </w:pPr>
    </w:p>
    <w:p w14:paraId="044238EA" w14:textId="77777777" w:rsidR="00840D68" w:rsidRDefault="00840D68" w:rsidP="00840D68">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7B8E18BC" w14:textId="77777777" w:rsidR="00840D68" w:rsidRPr="00667B14" w:rsidRDefault="00840D68" w:rsidP="00840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557D930" w14:textId="77777777" w:rsidR="00840D68" w:rsidRPr="009228A1" w:rsidRDefault="00840D68" w:rsidP="00840D68">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w:t>
      </w:r>
      <w:r w:rsidRPr="009228A1">
        <w:rPr>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633C7B3" w14:textId="77777777" w:rsidR="00840D68" w:rsidRDefault="00840D68" w:rsidP="00840D68">
      <w:pPr>
        <w:rPr>
          <w:u w:val="single"/>
        </w:rPr>
      </w:pPr>
    </w:p>
    <w:p w14:paraId="6B80FFE2" w14:textId="77777777" w:rsidR="00840D68" w:rsidRPr="00A73303" w:rsidRDefault="00840D68" w:rsidP="00840D68">
      <w:pPr>
        <w:pStyle w:val="Heading4"/>
        <w:jc w:val="both"/>
      </w:pPr>
      <w:r>
        <w:t xml:space="preserve">Invisible tipping points trigger the </w:t>
      </w:r>
      <w:r w:rsidRPr="00A73303">
        <w:rPr>
          <w:u w:val="single"/>
        </w:rPr>
        <w:t>Kessler Syndrome</w:t>
      </w:r>
      <w:r>
        <w:t>.</w:t>
      </w:r>
    </w:p>
    <w:p w14:paraId="4EE5637B" w14:textId="77777777" w:rsidR="00840D68" w:rsidRPr="008F7C7F" w:rsidRDefault="00840D68" w:rsidP="00840D68">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5126528E" w14:textId="77777777" w:rsidR="00840D68" w:rsidRPr="00C7654E" w:rsidRDefault="00840D68" w:rsidP="00840D6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leaving low-</w:t>
      </w:r>
      <w:r w:rsidRPr="008B5709">
        <w:rPr>
          <w:u w:val="single"/>
        </w:rPr>
        <w:lastRenderedPageBreak/>
        <w:t xml:space="preserve">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639E881" w14:textId="77777777" w:rsidR="00840D68" w:rsidRPr="00A05D9C" w:rsidRDefault="00840D68" w:rsidP="00840D68"/>
    <w:p w14:paraId="36996B50" w14:textId="77777777" w:rsidR="00840D68" w:rsidRDefault="00840D68" w:rsidP="00840D68">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36B6BCB9" w14:textId="77777777" w:rsidR="00840D68" w:rsidRPr="00667B14" w:rsidRDefault="00840D68" w:rsidP="00840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B72C4D3" w14:textId="77777777" w:rsidR="00840D68" w:rsidRPr="00BE0EC1" w:rsidRDefault="00840D68" w:rsidP="00840D6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lastRenderedPageBreak/>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CF58E4C" w14:textId="77777777" w:rsidR="00840D68" w:rsidRDefault="00840D68" w:rsidP="00840D68">
      <w:r w:rsidRPr="00A44E95">
        <w:rPr>
          <w:noProof/>
        </w:rPr>
        <w:drawing>
          <wp:inline distT="0" distB="0" distL="0" distR="0" wp14:anchorId="71C366F9" wp14:editId="70525358">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360C391" w14:textId="77777777" w:rsidR="00840D68" w:rsidRPr="00FF4115" w:rsidRDefault="00840D68" w:rsidP="00840D68">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9A38A82" w14:textId="77777777" w:rsidR="00765002" w:rsidRPr="00FF4115" w:rsidRDefault="00765002" w:rsidP="00765002">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42057FAF" w14:textId="77777777" w:rsidR="00765002" w:rsidRDefault="00765002" w:rsidP="00765002">
      <w:r>
        <w:t>---To clarify this is the methodology for above chart.</w:t>
      </w:r>
    </w:p>
    <w:p w14:paraId="680029F9" w14:textId="77777777" w:rsidR="00765002" w:rsidRDefault="00765002" w:rsidP="00765002">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5" w:history="1">
        <w:r w:rsidRPr="008E3DAC">
          <w:rPr>
            <w:rStyle w:val="Hyperlink"/>
          </w:rPr>
          <w:t>https://sci-hub.se/10.1016/j.actaastro.2016.03.034</w:t>
        </w:r>
      </w:hyperlink>
      <w:r w:rsidRPr="00FF4115">
        <w:t>.</w:t>
      </w:r>
      <w:r>
        <w:t>] Justin</w:t>
      </w:r>
    </w:p>
    <w:p w14:paraId="695727A5" w14:textId="77777777" w:rsidR="00765002" w:rsidRDefault="00765002" w:rsidP="00765002">
      <w:pPr>
        <w:rPr>
          <w:sz w:val="16"/>
        </w:rPr>
      </w:pPr>
      <w:r w:rsidRPr="008B2DEF">
        <w:rPr>
          <w:sz w:val="16"/>
        </w:rPr>
        <w:lastRenderedPageBreak/>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23B4FDF" w14:textId="77777777" w:rsidR="00840D68" w:rsidRDefault="00840D68" w:rsidP="00840D68"/>
    <w:p w14:paraId="3873C859" w14:textId="77777777" w:rsidR="00840D68" w:rsidRPr="0036263B" w:rsidRDefault="00840D68" w:rsidP="00840D68">
      <w:pPr>
        <w:pStyle w:val="Heading4"/>
      </w:pPr>
      <w:r>
        <w:t xml:space="preserve">Debris triggers </w:t>
      </w:r>
      <w:r w:rsidRPr="0020445B">
        <w:rPr>
          <w:u w:val="single"/>
        </w:rPr>
        <w:t>miscalculated war</w:t>
      </w:r>
      <w:r>
        <w:t>.</w:t>
      </w:r>
    </w:p>
    <w:p w14:paraId="4CD9C9DD" w14:textId="77777777" w:rsidR="00840D68" w:rsidRPr="000F20C1" w:rsidRDefault="00840D68" w:rsidP="00840D68">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5A21F15C" w14:textId="77777777" w:rsidR="00840D68" w:rsidRDefault="00840D68" w:rsidP="00840D68">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w:t>
      </w:r>
      <w:r w:rsidRPr="009E63A2">
        <w:rPr>
          <w:rStyle w:val="StyleUnderline"/>
        </w:rPr>
        <w:lastRenderedPageBreak/>
        <w:t xml:space="preserve">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3353A99" w14:textId="77777777" w:rsidR="00840D68" w:rsidRDefault="00840D68" w:rsidP="00840D68">
      <w:pPr>
        <w:rPr>
          <w:rStyle w:val="StyleUnderline"/>
        </w:rPr>
      </w:pPr>
    </w:p>
    <w:p w14:paraId="0C15FA2B" w14:textId="77777777" w:rsidR="00840D68" w:rsidRPr="00A87F24" w:rsidRDefault="00840D68" w:rsidP="00840D68">
      <w:pPr>
        <w:pStyle w:val="Heading4"/>
        <w:rPr>
          <w:rStyle w:val="Style13ptBold"/>
          <w:b/>
          <w:bCs w:val="0"/>
        </w:rPr>
      </w:pPr>
      <w:r>
        <w:rPr>
          <w:rStyle w:val="Style13ptBold"/>
          <w:b/>
        </w:rPr>
        <w:t xml:space="preserve">Goes </w:t>
      </w:r>
      <w:r w:rsidRPr="00A73303">
        <w:rPr>
          <w:rStyle w:val="Style13ptBold"/>
          <w:b/>
        </w:rPr>
        <w:t>nuclear</w:t>
      </w:r>
      <w:r>
        <w:rPr>
          <w:rStyle w:val="Style13ptBold"/>
          <w:b/>
        </w:rPr>
        <w:t>.</w:t>
      </w:r>
    </w:p>
    <w:p w14:paraId="422AFD64" w14:textId="77777777" w:rsidR="00840D68" w:rsidRPr="002F7FDF" w:rsidRDefault="00840D68" w:rsidP="00840D68">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7" w:history="1">
        <w:r w:rsidRPr="005773F3">
          <w:rPr>
            <w:rStyle w:val="Hyperlink"/>
          </w:rPr>
          <w:t>https://www.baen.com/living_without_satellites</w:t>
        </w:r>
      </w:hyperlink>
      <w:r>
        <w:t xml:space="preserve">. </w:t>
      </w:r>
    </w:p>
    <w:p w14:paraId="0647C0E5" w14:textId="77777777" w:rsidR="00840D68" w:rsidRPr="007216D2" w:rsidRDefault="00840D68" w:rsidP="00840D68">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9BFC352" w14:textId="77777777" w:rsidR="00840D68" w:rsidRDefault="00840D68" w:rsidP="00840D68"/>
    <w:p w14:paraId="1CB4E820" w14:textId="77777777" w:rsidR="00840D68" w:rsidRPr="00A16AB1" w:rsidRDefault="00840D68" w:rsidP="00840D68">
      <w:pPr>
        <w:pStyle w:val="Heading4"/>
      </w:pPr>
      <w:r>
        <w:lastRenderedPageBreak/>
        <w:t xml:space="preserve">Public pressure </w:t>
      </w:r>
      <w:r w:rsidRPr="009E63A2">
        <w:rPr>
          <w:u w:val="single"/>
        </w:rPr>
        <w:t>forces</w:t>
      </w:r>
      <w:r>
        <w:t xml:space="preserve"> retaliation.</w:t>
      </w:r>
    </w:p>
    <w:p w14:paraId="6339C41A" w14:textId="77777777" w:rsidR="00840D68" w:rsidRPr="00D0048E" w:rsidRDefault="00840D68" w:rsidP="00840D68">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8" w:history="1">
        <w:r w:rsidRPr="00D0048E">
          <w:rPr>
            <w:rStyle w:val="Hyperlink"/>
          </w:rPr>
          <w:t>http://thebulletin.org/space-weapons-and-risk-nuclear-exchanges8346</w:t>
        </w:r>
      </w:hyperlink>
    </w:p>
    <w:p w14:paraId="3A25074A" w14:textId="77777777" w:rsidR="00840D68" w:rsidRPr="00131706" w:rsidRDefault="00840D68" w:rsidP="00840D68">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399586A9" w14:textId="77777777" w:rsidR="00840D68" w:rsidRDefault="00840D68" w:rsidP="00840D68"/>
    <w:p w14:paraId="385BE700" w14:textId="77777777" w:rsidR="00840D68" w:rsidRDefault="00840D68" w:rsidP="00840D68">
      <w:pPr>
        <w:pStyle w:val="Heading4"/>
      </w:pPr>
      <w:r>
        <w:t xml:space="preserve">Convergence of factors </w:t>
      </w:r>
      <w:r w:rsidRPr="00C1576D">
        <w:rPr>
          <w:u w:val="single"/>
        </w:rPr>
        <w:t>guarantee</w:t>
      </w:r>
      <w:r>
        <w:t xml:space="preserve"> space escalation. </w:t>
      </w:r>
    </w:p>
    <w:p w14:paraId="38B9AA2A" w14:textId="77777777" w:rsidR="00840D68" w:rsidRPr="00A80DF9" w:rsidRDefault="00840D68" w:rsidP="00840D68">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9" w:tgtFrame="_blank" w:history="1">
        <w:r w:rsidRPr="0094049C">
          <w:rPr>
            <w:rStyle w:val="Hyperlink"/>
          </w:rPr>
          <w:t>Moonstruck</w:t>
        </w:r>
      </w:hyperlink>
      <w:r w:rsidRPr="0094049C">
        <w:t>, a podcast about humans in space.</w:t>
      </w:r>
      <w:r>
        <w:t xml:space="preserve"> </w:t>
      </w:r>
      <w:r w:rsidRPr="0094049C">
        <w:t xml:space="preserve">"Why We Should Be Worried about a War in Space ," </w:t>
      </w:r>
      <w:r>
        <w:t xml:space="preserve">12-15-2017. </w:t>
      </w:r>
      <w:r w:rsidRPr="0094049C">
        <w:t>Atlantic,</w:t>
      </w:r>
      <w:r>
        <w:t xml:space="preserve"> </w:t>
      </w:r>
      <w:hyperlink r:id="rId20" w:history="1">
        <w:r>
          <w:rPr>
            <w:rStyle w:val="Hyperlink"/>
          </w:rPr>
          <w:t>https://www.theatlantic.com/science/archive/2017/12/why-we-should-be-worried-about-a-war-in-space/548507/</w:t>
        </w:r>
      </w:hyperlink>
    </w:p>
    <w:p w14:paraId="45C1EBD1" w14:textId="77777777" w:rsidR="00840D68" w:rsidRDefault="00840D68" w:rsidP="00840D68">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1"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2" w:tgtFrame="_blank" w:history="1">
        <w:r w:rsidRPr="00131706">
          <w:rPr>
            <w:rStyle w:val="Hyperlink"/>
            <w:sz w:val="12"/>
          </w:rPr>
          <w:t>already underway</w:t>
        </w:r>
      </w:hyperlink>
      <w:r w:rsidRPr="00131706">
        <w:rPr>
          <w:sz w:val="12"/>
        </w:rPr>
        <w:t xml:space="preserve">. No longer confined to the </w:t>
      </w:r>
      <w:hyperlink r:id="rId23"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 xml:space="preserve">on the </w:t>
      </w:r>
      <w:r w:rsidRPr="00916BB1">
        <w:rPr>
          <w:rStyle w:val="Emphasis"/>
          <w:highlight w:val="green"/>
        </w:rPr>
        <w:lastRenderedPageBreak/>
        <w:t>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4"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5"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6"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7"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With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8"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9"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0"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1"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3B80939B" w14:textId="77777777" w:rsidR="00840D68" w:rsidRPr="00831EB4" w:rsidRDefault="00840D68" w:rsidP="00840D68">
      <w:pPr>
        <w:pStyle w:val="StyleMinimizedTextArialNarrow9pt"/>
      </w:pPr>
    </w:p>
    <w:p w14:paraId="4EAB839D" w14:textId="77777777" w:rsidR="00840D68" w:rsidRPr="00831EB4" w:rsidRDefault="00840D68" w:rsidP="00840D68">
      <w:pPr>
        <w:pStyle w:val="Heading4"/>
        <w:rPr>
          <w:rStyle w:val="Style13ptBold"/>
          <w:b/>
          <w:bCs w:val="0"/>
        </w:rPr>
      </w:pPr>
      <w:r w:rsidRPr="00831EB4">
        <w:rPr>
          <w:rStyle w:val="Style13ptBold"/>
          <w:b/>
          <w:bCs w:val="0"/>
        </w:rPr>
        <w:lastRenderedPageBreak/>
        <w:t>No checks on escalation.</w:t>
      </w:r>
    </w:p>
    <w:p w14:paraId="24E503DD" w14:textId="77777777" w:rsidR="00840D68" w:rsidRPr="00581846" w:rsidRDefault="00840D68" w:rsidP="00840D68">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2" w:history="1">
        <w:r w:rsidRPr="008E3734">
          <w:rPr>
            <w:rStyle w:val="Hyperlink"/>
          </w:rPr>
          <w:t>https://nsiteam.com/social/wp-content/uploads/2018/08/SMA-White-Paper_Chinese-Persepectives-on-Space_-Aug-2018.pdf</w:t>
        </w:r>
      </w:hyperlink>
      <w:r>
        <w:t>, accessed 7-14</w:t>
      </w:r>
      <w:r w:rsidRPr="004B3D48">
        <w:t>-2019) bm</w:t>
      </w:r>
    </w:p>
    <w:p w14:paraId="00D2095C" w14:textId="77777777" w:rsidR="00840D68" w:rsidRPr="00A96B3A" w:rsidRDefault="00840D68" w:rsidP="00840D68">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5A432DF7" w14:textId="77777777" w:rsidR="00B816C3" w:rsidRDefault="00B816C3" w:rsidP="00B816C3">
      <w:pPr>
        <w:pStyle w:val="Heading4"/>
      </w:pPr>
      <w:r>
        <w:t xml:space="preserve">Even in rural areas, </w:t>
      </w:r>
      <w:proofErr w:type="spellStart"/>
      <w:r>
        <w:t>Starlink</w:t>
      </w:r>
      <w:proofErr w:type="spellEnd"/>
      <w:r>
        <w:t xml:space="preserve"> sucks – capacity limits, line of sight, cost.</w:t>
      </w:r>
    </w:p>
    <w:p w14:paraId="5E4749F9" w14:textId="77777777" w:rsidR="00B816C3" w:rsidRPr="00C71C78" w:rsidRDefault="00B816C3" w:rsidP="00B816C3">
      <w:r>
        <w:rPr>
          <w:rStyle w:val="Style13ptBold"/>
        </w:rPr>
        <w:t xml:space="preserve">Bode 21 </w:t>
      </w:r>
      <w:r>
        <w:t>“</w:t>
      </w:r>
      <w:proofErr w:type="spellStart"/>
      <w:r w:rsidRPr="00C71C78">
        <w:t>Starlink</w:t>
      </w:r>
      <w:proofErr w:type="spellEnd"/>
      <w:r w:rsidRPr="00C71C78">
        <w:t xml:space="preserve"> Reviews Show The Limitations Of Musk's Broadband Play</w:t>
      </w:r>
      <w:r>
        <w:t>” May 28, 2021, Karl Bode [</w:t>
      </w:r>
      <w:r w:rsidRPr="00C71C78">
        <w:t xml:space="preserve">Freelance writer, editor, and analyst with over two decades of experience writing about consumer protection, net neutrality, telecom, online advertising, media consolidation, monopoly power, and the streaming video space. My work has appeared at The Verge, </w:t>
      </w:r>
      <w:proofErr w:type="spellStart"/>
      <w:r w:rsidRPr="00C71C78">
        <w:t>Techdirt</w:t>
      </w:r>
      <w:proofErr w:type="spellEnd"/>
      <w:r w:rsidRPr="00C71C78">
        <w:t xml:space="preserve">, Ars </w:t>
      </w:r>
      <w:proofErr w:type="spellStart"/>
      <w:r w:rsidRPr="00C71C78">
        <w:t>Technica</w:t>
      </w:r>
      <w:proofErr w:type="spellEnd"/>
      <w:r w:rsidRPr="00C71C78">
        <w:t xml:space="preserve">, </w:t>
      </w:r>
      <w:proofErr w:type="spellStart"/>
      <w:r w:rsidRPr="00C71C78">
        <w:t>DSLReports</w:t>
      </w:r>
      <w:proofErr w:type="spellEnd"/>
      <w:r w:rsidRPr="00C71C78">
        <w:t xml:space="preserve">, Medium's </w:t>
      </w:r>
      <w:proofErr w:type="spellStart"/>
      <w:r w:rsidRPr="00C71C78">
        <w:t>OneZero</w:t>
      </w:r>
      <w:proofErr w:type="spellEnd"/>
      <w:r w:rsidRPr="00C71C78">
        <w:t>, and Vice's Motherboard.</w:t>
      </w:r>
      <w:r>
        <w:t xml:space="preserve">] </w:t>
      </w:r>
      <w:hyperlink r:id="rId33" w:history="1">
        <w:r w:rsidRPr="00321972">
          <w:rPr>
            <w:rStyle w:val="Hyperlink"/>
          </w:rPr>
          <w:t>https://www.techdirt.com/articles/20210518/09565246820/starlink-reviews-show-limitations-musks-broadband-play.shtml</w:t>
        </w:r>
      </w:hyperlink>
      <w:r>
        <w:t xml:space="preserve"> SM</w:t>
      </w:r>
    </w:p>
    <w:p w14:paraId="6FEDCF37" w14:textId="77777777" w:rsidR="00B816C3" w:rsidRPr="00A932CB" w:rsidRDefault="00B816C3" w:rsidP="00B816C3">
      <w:pPr>
        <w:rPr>
          <w:rStyle w:val="StyleUnderline"/>
        </w:rPr>
      </w:pPr>
      <w:r>
        <w:t xml:space="preserve">So we've already noted several times that while Elon Musk's </w:t>
      </w:r>
      <w:proofErr w:type="spellStart"/>
      <w:r>
        <w:t>Starlink</w:t>
      </w:r>
      <w:proofErr w:type="spellEnd"/>
      <w:r>
        <w:t xml:space="preserve"> internet broadband service will be a great thing for folks certainly out of the range of existing broadband options, it's not going to be the massive disruption many people assume. For one thing, </w:t>
      </w:r>
      <w:r w:rsidRPr="00B7331B">
        <w:rPr>
          <w:rStyle w:val="StyleUnderline"/>
        </w:rPr>
        <w:t xml:space="preserve">the </w:t>
      </w:r>
      <w:r w:rsidRPr="00A32349">
        <w:rPr>
          <w:rStyle w:val="StyleUnderline"/>
          <w:highlight w:val="green"/>
        </w:rPr>
        <w:t>service</w:t>
      </w:r>
      <w:r w:rsidRPr="00C71C78">
        <w:rPr>
          <w:rStyle w:val="StyleUnderline"/>
        </w:rPr>
        <w:t xml:space="preserve"> is </w:t>
      </w:r>
      <w:r w:rsidRPr="00A32349">
        <w:rPr>
          <w:rStyle w:val="StyleUnderline"/>
          <w:highlight w:val="green"/>
        </w:rPr>
        <w:t>only</w:t>
      </w:r>
      <w:r w:rsidRPr="00C71C78">
        <w:rPr>
          <w:rStyle w:val="StyleUnderline"/>
        </w:rPr>
        <w:t xml:space="preserve"> going to </w:t>
      </w:r>
      <w:r w:rsidRPr="00A32349">
        <w:rPr>
          <w:rStyle w:val="StyleUnderline"/>
          <w:highlight w:val="green"/>
        </w:rPr>
        <w:t xml:space="preserve">serve </w:t>
      </w:r>
      <w:r w:rsidRPr="00A32349">
        <w:rPr>
          <w:rStyle w:val="StyleUnderline"/>
        </w:rPr>
        <w:t xml:space="preserve">around </w:t>
      </w:r>
      <w:r w:rsidRPr="00A32349">
        <w:rPr>
          <w:rStyle w:val="StyleUnderline"/>
          <w:highlight w:val="green"/>
        </w:rPr>
        <w:t xml:space="preserve">800,000 </w:t>
      </w:r>
      <w:r w:rsidRPr="00B7331B">
        <w:rPr>
          <w:rStyle w:val="StyleUnderline"/>
        </w:rPr>
        <w:t xml:space="preserve">subscribers </w:t>
      </w:r>
      <w:r w:rsidRPr="00A32349">
        <w:rPr>
          <w:rStyle w:val="StyleUnderline"/>
          <w:highlight w:val="green"/>
        </w:rPr>
        <w:t>in a country where</w:t>
      </w:r>
      <w:r w:rsidRPr="00C71C78">
        <w:rPr>
          <w:rStyle w:val="StyleUnderline"/>
        </w:rPr>
        <w:t xml:space="preserve"> up to </w:t>
      </w:r>
      <w:r w:rsidRPr="00A32349">
        <w:rPr>
          <w:rStyle w:val="StyleUnderline"/>
          <w:highlight w:val="green"/>
        </w:rPr>
        <w:t>42 million</w:t>
      </w:r>
      <w:r w:rsidRPr="00C71C78">
        <w:rPr>
          <w:rStyle w:val="StyleUnderline"/>
        </w:rPr>
        <w:t xml:space="preserve"> Americans </w:t>
      </w:r>
      <w:r w:rsidRPr="00A32349">
        <w:rPr>
          <w:rStyle w:val="StyleUnderline"/>
          <w:highlight w:val="green"/>
        </w:rPr>
        <w:t xml:space="preserve">lack </w:t>
      </w:r>
      <w:r w:rsidRPr="00B7331B">
        <w:rPr>
          <w:rStyle w:val="StyleUnderline"/>
        </w:rPr>
        <w:t xml:space="preserve">broadband </w:t>
      </w:r>
      <w:r w:rsidRPr="00A32349">
        <w:rPr>
          <w:rStyle w:val="StyleUnderline"/>
          <w:highlight w:val="green"/>
        </w:rPr>
        <w:t>access and</w:t>
      </w:r>
      <w:r w:rsidRPr="00C71C78">
        <w:rPr>
          <w:rStyle w:val="StyleUnderline"/>
        </w:rPr>
        <w:t xml:space="preserve"> another </w:t>
      </w:r>
      <w:r w:rsidRPr="00A32349">
        <w:rPr>
          <w:rStyle w:val="StyleUnderline"/>
          <w:highlight w:val="green"/>
        </w:rPr>
        <w:t xml:space="preserve">83 million </w:t>
      </w:r>
      <w:r w:rsidRPr="00A32349">
        <w:rPr>
          <w:rStyle w:val="StyleUnderline"/>
        </w:rPr>
        <w:t>consumers</w:t>
      </w:r>
      <w:r w:rsidRPr="00C71C78">
        <w:rPr>
          <w:rStyle w:val="StyleUnderline"/>
        </w:rPr>
        <w:t xml:space="preserve"> </w:t>
      </w:r>
      <w:r w:rsidRPr="00B7331B">
        <w:rPr>
          <w:rStyle w:val="StyleUnderline"/>
        </w:rPr>
        <w:t xml:space="preserve">live </w:t>
      </w:r>
      <w:r w:rsidRPr="00A32349">
        <w:rPr>
          <w:rStyle w:val="StyleUnderline"/>
          <w:highlight w:val="green"/>
        </w:rPr>
        <w:t>under</w:t>
      </w:r>
      <w:r w:rsidRPr="00C71C78">
        <w:rPr>
          <w:rStyle w:val="StyleUnderline"/>
        </w:rPr>
        <w:t xml:space="preserve"> a broadband </w:t>
      </w:r>
      <w:r w:rsidRPr="00A32349">
        <w:rPr>
          <w:rStyle w:val="StyleUnderline"/>
          <w:highlight w:val="green"/>
        </w:rPr>
        <w:t>monopoly</w:t>
      </w:r>
      <w:r w:rsidRPr="00C71C78">
        <w:rPr>
          <w:rStyle w:val="StyleUnderline"/>
        </w:rPr>
        <w:t>.</w:t>
      </w:r>
      <w:r>
        <w:t xml:space="preserve"> So </w:t>
      </w:r>
      <w:r w:rsidRPr="00C71C78">
        <w:rPr>
          <w:rStyle w:val="StyleUnderline"/>
        </w:rPr>
        <w:t xml:space="preserve">even at the high-end, extremely optimistic, longer term goal of 6 million total </w:t>
      </w:r>
      <w:proofErr w:type="spellStart"/>
      <w:r w:rsidRPr="00C71C78">
        <w:rPr>
          <w:rStyle w:val="StyleUnderline"/>
        </w:rPr>
        <w:t>Starlink</w:t>
      </w:r>
      <w:proofErr w:type="spellEnd"/>
      <w:r w:rsidRPr="00C71C78">
        <w:rPr>
          <w:rStyle w:val="StyleUnderline"/>
        </w:rPr>
        <w:t xml:space="preserve"> subscribers</w:t>
      </w:r>
      <w:r w:rsidRPr="00A932CB">
        <w:rPr>
          <w:rStyle w:val="StyleUnderline"/>
        </w:rPr>
        <w:t>, we're talking about a small dent in a very big problem.</w:t>
      </w:r>
    </w:p>
    <w:p w14:paraId="11335131" w14:textId="77777777" w:rsidR="00B816C3" w:rsidRDefault="00B816C3" w:rsidP="00B816C3">
      <w:r w:rsidRPr="00A932CB">
        <w:rPr>
          <w:rStyle w:val="StyleUnderline"/>
        </w:rPr>
        <w:lastRenderedPageBreak/>
        <w:t>Another problem is that for many of America's underserved populations</w:t>
      </w:r>
      <w:r w:rsidRPr="00C71C78">
        <w:rPr>
          <w:rStyle w:val="StyleUnderline"/>
        </w:rPr>
        <w:t xml:space="preserve">, </w:t>
      </w:r>
      <w:r w:rsidRPr="00B7331B">
        <w:rPr>
          <w:rStyle w:val="StyleUnderline"/>
        </w:rPr>
        <w:t xml:space="preserve">the real issue is </w:t>
      </w:r>
      <w:r w:rsidRPr="00A932CB">
        <w:rPr>
          <w:rStyle w:val="StyleUnderline"/>
          <w:highlight w:val="green"/>
        </w:rPr>
        <w:t>cost.</w:t>
      </w:r>
      <w:r w:rsidRPr="00C71C78">
        <w:rPr>
          <w:rStyle w:val="StyleUnderline"/>
        </w:rPr>
        <w:t xml:space="preserve"> And given its $500 initial down payment for hardware, and $100 monthly price </w:t>
      </w:r>
      <w:r w:rsidRPr="00A932CB">
        <w:rPr>
          <w:rStyle w:val="StyleUnderline"/>
        </w:rPr>
        <w:t xml:space="preserve">tag, the service is going to be well </w:t>
      </w:r>
      <w:r w:rsidRPr="00B7331B">
        <w:rPr>
          <w:rStyle w:val="StyleUnderline"/>
          <w:highlight w:val="green"/>
        </w:rPr>
        <w:t>out of range for many</w:t>
      </w:r>
      <w:r w:rsidRPr="00C71C78">
        <w:rPr>
          <w:rStyle w:val="StyleUnderline"/>
        </w:rPr>
        <w:t xml:space="preserve"> </w:t>
      </w:r>
      <w:r w:rsidRPr="00B7331B">
        <w:rPr>
          <w:rStyle w:val="StyleUnderline"/>
        </w:rPr>
        <w:t>folks who really need it.</w:t>
      </w:r>
      <w:r w:rsidRPr="00B7331B">
        <w:t xml:space="preserve"> That said</w:t>
      </w:r>
      <w:r>
        <w:t>, if you can actually get it, and actually afford it, and currently have no access to fixed line service, it's going to be an upgrade. Probably, anyway.</w:t>
      </w:r>
    </w:p>
    <w:p w14:paraId="78BE80F7" w14:textId="77777777" w:rsidR="00B816C3" w:rsidRPr="00B7331B" w:rsidRDefault="00B816C3" w:rsidP="00B816C3">
      <w:r>
        <w:t xml:space="preserve">New reviews at outlets like The Verge have taken some additional bloom off the rose, noting </w:t>
      </w:r>
      <w:r w:rsidRPr="00C71C78">
        <w:rPr>
          <w:rStyle w:val="StyleUnderline"/>
        </w:rPr>
        <w:t xml:space="preserve">that </w:t>
      </w:r>
      <w:r w:rsidRPr="00A932CB">
        <w:rPr>
          <w:rStyle w:val="StyleUnderline"/>
          <w:highlight w:val="green"/>
        </w:rPr>
        <w:t xml:space="preserve">line of sight and </w:t>
      </w:r>
      <w:r w:rsidRPr="00B7331B">
        <w:rPr>
          <w:rStyle w:val="StyleUnderline"/>
        </w:rPr>
        <w:t xml:space="preserve">other </w:t>
      </w:r>
      <w:r w:rsidRPr="00A932CB">
        <w:rPr>
          <w:rStyle w:val="StyleUnderline"/>
          <w:highlight w:val="green"/>
        </w:rPr>
        <w:t xml:space="preserve">technical issues </w:t>
      </w:r>
      <w:r w:rsidRPr="00A932CB">
        <w:rPr>
          <w:rStyle w:val="StyleUnderline"/>
        </w:rPr>
        <w:t>are</w:t>
      </w:r>
      <w:r w:rsidRPr="00C71C78">
        <w:rPr>
          <w:rStyle w:val="StyleUnderline"/>
        </w:rPr>
        <w:t xml:space="preserve"> </w:t>
      </w:r>
      <w:r w:rsidRPr="00B7331B">
        <w:rPr>
          <w:rStyle w:val="StyleUnderline"/>
        </w:rPr>
        <w:t>marring the service</w:t>
      </w:r>
      <w:r w:rsidRPr="00B7331B">
        <w:t xml:space="preserve">, at least during its current, ongoing 10,000 user beta. Says The Verge's </w:t>
      </w:r>
      <w:proofErr w:type="spellStart"/>
      <w:r w:rsidRPr="00B7331B">
        <w:t>Nilay</w:t>
      </w:r>
      <w:proofErr w:type="spellEnd"/>
      <w:r w:rsidRPr="00B7331B">
        <w:t xml:space="preserve"> Patel:</w:t>
      </w:r>
    </w:p>
    <w:p w14:paraId="3F667E77" w14:textId="77777777" w:rsidR="00B816C3" w:rsidRPr="00C71C78" w:rsidRDefault="00B816C3" w:rsidP="00B816C3">
      <w:pPr>
        <w:rPr>
          <w:rStyle w:val="StyleUnderline"/>
        </w:rPr>
      </w:pPr>
      <w:r w:rsidRPr="00B7331B">
        <w:t>"</w:t>
      </w:r>
      <w:proofErr w:type="spellStart"/>
      <w:r w:rsidRPr="00B7331B">
        <w:t>Starlink</w:t>
      </w:r>
      <w:proofErr w:type="spellEnd"/>
      <w:r w:rsidRPr="00B7331B">
        <w:t xml:space="preserve">, a new satellite internet service from SpaceX, is a spectacular technical achievement that might one day do all of these things. But </w:t>
      </w:r>
      <w:r w:rsidRPr="00B7331B">
        <w:rPr>
          <w:rStyle w:val="StyleUnderline"/>
        </w:rPr>
        <w:t>right now it is also very m</w:t>
      </w:r>
      <w:r w:rsidRPr="00C71C78">
        <w:rPr>
          <w:rStyle w:val="StyleUnderline"/>
        </w:rPr>
        <w:t xml:space="preserve">uch a beta product that is </w:t>
      </w:r>
      <w:r w:rsidRPr="00A932CB">
        <w:rPr>
          <w:rStyle w:val="StyleUnderline"/>
          <w:highlight w:val="green"/>
        </w:rPr>
        <w:t>unreliable, inconsistent, and foiled by</w:t>
      </w:r>
      <w:r w:rsidRPr="00C71C78">
        <w:rPr>
          <w:rStyle w:val="StyleUnderline"/>
        </w:rPr>
        <w:t xml:space="preserve"> even the merest suggestion of </w:t>
      </w:r>
      <w:r w:rsidRPr="00A932CB">
        <w:rPr>
          <w:rStyle w:val="StyleUnderline"/>
          <w:highlight w:val="green"/>
        </w:rPr>
        <w:t>trees</w:t>
      </w:r>
      <w:r w:rsidRPr="00C71C78">
        <w:rPr>
          <w:rStyle w:val="StyleUnderline"/>
        </w:rPr>
        <w:t>."</w:t>
      </w:r>
    </w:p>
    <w:p w14:paraId="5A0E6316" w14:textId="77777777" w:rsidR="00B816C3" w:rsidRPr="00C71C78" w:rsidRDefault="00B816C3" w:rsidP="00B816C3">
      <w:pPr>
        <w:rPr>
          <w:rStyle w:val="StyleUnderline"/>
        </w:rPr>
      </w:pPr>
      <w:r>
        <w:t xml:space="preserve">Throughout the review, Patel makes it clear </w:t>
      </w:r>
      <w:r w:rsidRPr="00C71C78">
        <w:rPr>
          <w:rStyle w:val="StyleUnderline"/>
        </w:rPr>
        <w:t>these problems aren't small potatoes:</w:t>
      </w:r>
    </w:p>
    <w:p w14:paraId="74FC243F" w14:textId="77777777" w:rsidR="00B816C3" w:rsidRPr="00B7331B" w:rsidRDefault="00B816C3" w:rsidP="00B816C3">
      <w:r w:rsidRPr="00C71C78">
        <w:rPr>
          <w:rStyle w:val="StyleUnderline"/>
        </w:rPr>
        <w:t xml:space="preserve">"I am going to emphasize the line-of-sight requirement, since it is crucial to understanding what </w:t>
      </w:r>
      <w:proofErr w:type="spellStart"/>
      <w:r w:rsidRPr="00B7331B">
        <w:rPr>
          <w:rStyle w:val="StyleUnderline"/>
        </w:rPr>
        <w:t>Starlink</w:t>
      </w:r>
      <w:proofErr w:type="spellEnd"/>
      <w:r w:rsidRPr="00B7331B">
        <w:rPr>
          <w:rStyle w:val="StyleUnderline"/>
        </w:rPr>
        <w:t xml:space="preserve"> can and cannot do right now, and it’s an important reality check on what it might be able to do in the future.</w:t>
      </w:r>
      <w:r w:rsidRPr="00B7331B">
        <w:t xml:space="preserve"> Like the similarly over-hyped </w:t>
      </w:r>
      <w:proofErr w:type="spellStart"/>
      <w:r w:rsidRPr="00B7331B">
        <w:t>mmWave</w:t>
      </w:r>
      <w:proofErr w:type="spellEnd"/>
      <w:r w:rsidRPr="00B7331B">
        <w:t xml:space="preserve"> 5G, </w:t>
      </w:r>
      <w:proofErr w:type="spellStart"/>
      <w:r w:rsidRPr="00B7331B">
        <w:t>Starlink</w:t>
      </w:r>
      <w:proofErr w:type="spellEnd"/>
      <w:r w:rsidRPr="00B7331B">
        <w:t xml:space="preserve"> is remarkably delicate. </w:t>
      </w:r>
      <w:r w:rsidRPr="00B7331B">
        <w:rPr>
          <w:rStyle w:val="StyleUnderline"/>
        </w:rPr>
        <w:t xml:space="preserve">Even a single tree blocking the dish’s line of sight to the horizon will degrade and interrupt your </w:t>
      </w:r>
      <w:proofErr w:type="spellStart"/>
      <w:r w:rsidRPr="00B7331B">
        <w:rPr>
          <w:rStyle w:val="StyleUnderline"/>
        </w:rPr>
        <w:t>Starlink</w:t>
      </w:r>
      <w:proofErr w:type="spellEnd"/>
      <w:r w:rsidRPr="00B7331B">
        <w:rPr>
          <w:rStyle w:val="StyleUnderline"/>
        </w:rPr>
        <w:t xml:space="preserve"> signal.</w:t>
      </w:r>
      <w:r w:rsidRPr="00B7331B">
        <w:t xml:space="preserve"> Whatever satellite internet dreams you may have will run crashing into this reality until you can literally rise above."</w:t>
      </w:r>
    </w:p>
    <w:p w14:paraId="08077C40" w14:textId="77777777" w:rsidR="00B816C3" w:rsidRDefault="00B816C3" w:rsidP="00B816C3">
      <w:r w:rsidRPr="00B7331B">
        <w:rPr>
          <w:rStyle w:val="StyleUnderline"/>
        </w:rPr>
        <w:t xml:space="preserve">It's likely things will improve, but even at max capacity (see above) we're talking limited impact. It's clear Musk is mostly interested in using </w:t>
      </w:r>
      <w:proofErr w:type="spellStart"/>
      <w:r w:rsidRPr="00B7331B">
        <w:rPr>
          <w:rStyle w:val="StyleUnderline"/>
        </w:rPr>
        <w:t>Starlink</w:t>
      </w:r>
      <w:proofErr w:type="spellEnd"/>
      <w:r w:rsidRPr="00B7331B">
        <w:rPr>
          <w:rStyle w:val="StyleUnderline"/>
        </w:rPr>
        <w:t xml:space="preserve"> to fund and market Space X, even though he's acknowledged that profitability will be difficult and the low orbit satellite broadband market is paved with failure</w:t>
      </w:r>
      <w:r w:rsidRPr="00B7331B">
        <w:t>. There's also that whole polluting the night sky and derailing scientific research both Musk and US regulators seem largely apathetic to. So this system, while promising and assuming it survives, will impact business interests (shipping, nautical) far more than residential broadband.</w:t>
      </w:r>
    </w:p>
    <w:p w14:paraId="7221945E" w14:textId="77777777" w:rsidR="00B816C3" w:rsidRPr="0004799D" w:rsidRDefault="00B816C3" w:rsidP="00B816C3">
      <w:pPr>
        <w:rPr>
          <w:rFonts w:asciiTheme="minorHAnsi" w:hAnsiTheme="minorHAnsi" w:cstheme="minorHAnsi"/>
        </w:rPr>
      </w:pPr>
    </w:p>
    <w:p w14:paraId="0D45DA21" w14:textId="77777777" w:rsidR="00B816C3" w:rsidRPr="00B816C3" w:rsidRDefault="00B816C3" w:rsidP="00B816C3">
      <w:pPr>
        <w:pStyle w:val="Heading4"/>
        <w:rPr>
          <w:rFonts w:asciiTheme="majorHAnsi" w:hAnsiTheme="majorHAnsi" w:cstheme="majorHAnsi"/>
        </w:rPr>
      </w:pPr>
      <w:r w:rsidRPr="00B816C3">
        <w:rPr>
          <w:rFonts w:asciiTheme="majorHAnsi" w:hAnsiTheme="majorHAnsi" w:cstheme="majorHAnsi"/>
        </w:rPr>
        <w:t>Privatization is driving uncontrolled satellite internet constellations that profit at the expense of cooperation and sustainability – perpetuates internet inequality.</w:t>
      </w:r>
    </w:p>
    <w:p w14:paraId="4BCDE0C1" w14:textId="77777777" w:rsidR="00B816C3" w:rsidRPr="00B816C3" w:rsidRDefault="00B816C3" w:rsidP="00B816C3">
      <w:pPr>
        <w:rPr>
          <w:rFonts w:asciiTheme="majorHAnsi" w:hAnsiTheme="majorHAnsi" w:cstheme="majorHAnsi"/>
          <w:sz w:val="16"/>
        </w:rPr>
      </w:pPr>
      <w:r w:rsidRPr="00B816C3">
        <w:rPr>
          <w:rStyle w:val="Style13ptBold"/>
          <w:rFonts w:asciiTheme="majorHAnsi" w:hAnsiTheme="majorHAnsi" w:cstheme="majorHAnsi"/>
        </w:rPr>
        <w:t xml:space="preserve">Song and Bloom 20 </w:t>
      </w:r>
      <w:r w:rsidRPr="00B816C3">
        <w:rPr>
          <w:rFonts w:asciiTheme="majorHAnsi" w:hAnsiTheme="majorHAnsi" w:cstheme="majorHAnsi"/>
          <w:sz w:val="16"/>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B816C3">
        <w:rPr>
          <w:rFonts w:asciiTheme="majorHAnsi" w:hAnsiTheme="majorHAnsi" w:cstheme="majorHAnsi"/>
          <w:sz w:val="16"/>
        </w:rPr>
        <w:t>Rhizomatica</w:t>
      </w:r>
      <w:proofErr w:type="spellEnd"/>
      <w:r w:rsidRPr="00B816C3">
        <w:rPr>
          <w:rFonts w:asciiTheme="majorHAnsi" w:hAnsiTheme="majorHAnsi" w:cstheme="majorHAnsi"/>
          <w:sz w:val="16"/>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34" w:history="1">
        <w:r w:rsidRPr="00B816C3">
          <w:rPr>
            <w:rStyle w:val="Hyperlink"/>
            <w:rFonts w:asciiTheme="majorHAnsi" w:hAnsiTheme="majorHAnsi" w:cstheme="majorHAnsi"/>
            <w:sz w:val="16"/>
          </w:rPr>
          <w:t>https://www.salon.com/2020/11/14/big-tech-is-leading-the-new-space-race-heres-why-thats-a-problem/</w:t>
        </w:r>
      </w:hyperlink>
      <w:r w:rsidRPr="00B816C3">
        <w:rPr>
          <w:rFonts w:asciiTheme="majorHAnsi" w:hAnsiTheme="majorHAnsi" w:cstheme="majorHAnsi"/>
          <w:sz w:val="16"/>
        </w:rPr>
        <w:t xml:space="preserve"> SM</w:t>
      </w:r>
    </w:p>
    <w:p w14:paraId="44E2C398" w14:textId="3FC87DCC" w:rsidR="00B816C3" w:rsidRPr="00B816C3" w:rsidRDefault="00B816C3" w:rsidP="00B816C3">
      <w:pPr>
        <w:rPr>
          <w:rStyle w:val="StyleUnderline"/>
          <w:rFonts w:asciiTheme="majorHAnsi" w:hAnsiTheme="majorHAnsi" w:cstheme="majorHAnsi"/>
        </w:rPr>
      </w:pPr>
      <w:r w:rsidRPr="00B816C3">
        <w:rPr>
          <w:rStyle w:val="StyleUnderline"/>
          <w:rFonts w:asciiTheme="majorHAnsi" w:hAnsiTheme="majorHAnsi" w:cstheme="majorHAnsi"/>
        </w:rPr>
        <w:t>Big Tech is leading the new space race. Here's why that's a problem</w:t>
      </w:r>
      <w:r>
        <w:rPr>
          <w:rStyle w:val="StyleUnderline"/>
          <w:rFonts w:asciiTheme="majorHAnsi" w:hAnsiTheme="majorHAnsi" w:cstheme="majorHAnsi"/>
        </w:rPr>
        <w:t xml:space="preserve"> </w:t>
      </w:r>
      <w:r w:rsidRPr="00B816C3">
        <w:rPr>
          <w:rStyle w:val="StyleUnderline"/>
          <w:rFonts w:asciiTheme="majorHAnsi" w:hAnsiTheme="majorHAnsi" w:cstheme="majorHAnsi"/>
        </w:rPr>
        <w:t>New satellite tech could bring billions more online</w:t>
      </w:r>
      <w:r w:rsidRPr="00B816C3">
        <w:rPr>
          <w:rFonts w:asciiTheme="majorHAnsi" w:hAnsiTheme="majorHAnsi" w:cstheme="majorHAnsi"/>
          <w:sz w:val="16"/>
        </w:rPr>
        <w:t xml:space="preserve">. But will Big Tech bring their extractive ethos into space? 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 </w:t>
      </w:r>
      <w:r w:rsidRPr="00B816C3">
        <w:rPr>
          <w:rStyle w:val="StyleUnderline"/>
          <w:rFonts w:asciiTheme="majorHAnsi" w:hAnsiTheme="majorHAnsi" w:cstheme="majorHAnsi"/>
        </w:rPr>
        <w:t xml:space="preserve">One popular proposal </w:t>
      </w:r>
      <w:r w:rsidRPr="00B816C3">
        <w:rPr>
          <w:rStyle w:val="StyleUnderline"/>
          <w:rFonts w:asciiTheme="majorHAnsi" w:hAnsiTheme="majorHAnsi" w:cstheme="majorHAnsi"/>
        </w:rPr>
        <w:lastRenderedPageBreak/>
        <w:t>for ubiquitous connectivity comes from Low Earth Orbit (LEO) satellite constellations</w:t>
      </w:r>
      <w:r w:rsidRPr="00B816C3">
        <w:rPr>
          <w:rFonts w:asciiTheme="majorHAnsi" w:hAnsiTheme="majorHAnsi" w:cstheme="majorHAnsi"/>
          <w:sz w:val="16"/>
        </w:rPr>
        <w:t xml:space="preserve">. LEO boosters claims that such satellites will have the ability to deliver high-speed broadband anywhere on the planet. </w:t>
      </w:r>
      <w:r w:rsidRPr="00B816C3">
        <w:rPr>
          <w:rStyle w:val="StyleUnderline"/>
          <w:rFonts w:asciiTheme="majorHAnsi" w:hAnsiTheme="majorHAnsi" w:cstheme="majorHAnsi"/>
        </w:rPr>
        <w:t>These satellites provide internet access from space, and require placing thousands of satellites into orbit at a much closer proximity to Earth than traditional satellites.</w:t>
      </w:r>
      <w:r>
        <w:rPr>
          <w:rStyle w:val="StyleUnderline"/>
          <w:rFonts w:asciiTheme="majorHAnsi" w:hAnsiTheme="majorHAnsi" w:cstheme="majorHAnsi"/>
        </w:rPr>
        <w:t xml:space="preserve"> </w:t>
      </w:r>
      <w:r w:rsidRPr="00B816C3">
        <w:rPr>
          <w:rStyle w:val="StyleUnderline"/>
          <w:rFonts w:asciiTheme="majorHAnsi" w:hAnsiTheme="majorHAnsi" w:cstheme="majorHAnsi"/>
        </w:rPr>
        <w:t xml:space="preserve">The prospect of a globe-encircling mesh of broadband communication satellites has attracted the interest and investment of billionaires ranging from Bill Gates in the 1990s to Elon Musk and Jeff Bezos today. Currently there are at least four major LEO initiatives from the US and Europe, including </w:t>
      </w:r>
      <w:proofErr w:type="spellStart"/>
      <w:r w:rsidRPr="00B816C3">
        <w:rPr>
          <w:rStyle w:val="StyleUnderline"/>
          <w:rFonts w:asciiTheme="majorHAnsi" w:hAnsiTheme="majorHAnsi" w:cstheme="majorHAnsi"/>
        </w:rPr>
        <w:t>Starlink</w:t>
      </w:r>
      <w:proofErr w:type="spellEnd"/>
      <w:r w:rsidRPr="00B816C3">
        <w:rPr>
          <w:rStyle w:val="StyleUnderline"/>
          <w:rFonts w:asciiTheme="majorHAnsi" w:hAnsiTheme="majorHAnsi" w:cstheme="majorHAnsi"/>
        </w:rPr>
        <w:t xml:space="preserve"> (SpaceX), Project Kuiper (Amazon), </w:t>
      </w:r>
      <w:proofErr w:type="spellStart"/>
      <w:r w:rsidRPr="00B816C3">
        <w:rPr>
          <w:rStyle w:val="StyleUnderline"/>
          <w:rFonts w:asciiTheme="majorHAnsi" w:hAnsiTheme="majorHAnsi" w:cstheme="majorHAnsi"/>
        </w:rPr>
        <w:t>OneWeb</w:t>
      </w:r>
      <w:proofErr w:type="spellEnd"/>
      <w:r w:rsidRPr="00B816C3">
        <w:rPr>
          <w:rStyle w:val="StyleUnderline"/>
          <w:rFonts w:asciiTheme="majorHAnsi" w:hAnsiTheme="majorHAnsi" w:cstheme="majorHAnsi"/>
        </w:rPr>
        <w:t xml:space="preserve">, and </w:t>
      </w:r>
      <w:proofErr w:type="spellStart"/>
      <w:r w:rsidRPr="00B816C3">
        <w:rPr>
          <w:rStyle w:val="StyleUnderline"/>
          <w:rFonts w:asciiTheme="majorHAnsi" w:hAnsiTheme="majorHAnsi" w:cstheme="majorHAnsi"/>
        </w:rPr>
        <w:t>Telesat</w:t>
      </w:r>
      <w:proofErr w:type="spellEnd"/>
      <w:r w:rsidRPr="00B816C3">
        <w:rPr>
          <w:rStyle w:val="StyleUnderline"/>
          <w:rFonts w:asciiTheme="majorHAnsi" w:hAnsiTheme="majorHAnsi" w:cstheme="majorHAnsi"/>
        </w:rPr>
        <w:t>. China has announced at least three LEO constellations, and Russia one. The size and scope of these projects are massive</w:t>
      </w:r>
      <w:r w:rsidRPr="00B816C3">
        <w:rPr>
          <w:rFonts w:asciiTheme="majorHAnsi" w:hAnsiTheme="majorHAnsi" w:cstheme="majorHAnsi"/>
          <w:sz w:val="16"/>
        </w:rPr>
        <w:t>. To put current LEO satellite ambitions in context:</w:t>
      </w:r>
      <w:r w:rsidRPr="00B816C3">
        <w:rPr>
          <w:rStyle w:val="StyleUnderline"/>
          <w:rFonts w:asciiTheme="majorHAnsi" w:hAnsiTheme="majorHAnsi" w:cstheme="majorHAnsi"/>
        </w:rPr>
        <w:t xml:space="preserve"> the current total number of satellites of any kind orbiting Earth is just over 2,500. </w:t>
      </w:r>
      <w:proofErr w:type="spellStart"/>
      <w:r w:rsidRPr="00B816C3">
        <w:rPr>
          <w:rStyle w:val="StyleUnderline"/>
          <w:rFonts w:asciiTheme="majorHAnsi" w:hAnsiTheme="majorHAnsi" w:cstheme="majorHAnsi"/>
        </w:rPr>
        <w:t>Starlink</w:t>
      </w:r>
      <w:proofErr w:type="spellEnd"/>
      <w:r w:rsidRPr="00B816C3">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B816C3">
        <w:rPr>
          <w:rStyle w:val="StyleUnderline"/>
          <w:rFonts w:asciiTheme="majorHAnsi" w:hAnsiTheme="majorHAnsi" w:cstheme="majorHAnsi"/>
        </w:rPr>
        <w:t>OneWeb</w:t>
      </w:r>
      <w:proofErr w:type="spellEnd"/>
      <w:r>
        <w:rPr>
          <w:rStyle w:val="StyleUnderline"/>
          <w:rFonts w:asciiTheme="majorHAnsi" w:hAnsiTheme="majorHAnsi" w:cstheme="majorHAnsi"/>
        </w:rPr>
        <w:t xml:space="preserve"> </w:t>
      </w:r>
      <w:r w:rsidRPr="00B816C3">
        <w:rPr>
          <w:rStyle w:val="StyleUnderline"/>
          <w:rFonts w:asciiTheme="majorHAnsi" w:hAnsiTheme="majorHAnsi" w:cstheme="majorHAnsi"/>
        </w:rPr>
        <w:t>recently applied for permission to launch 48,000 satellites.</w:t>
      </w:r>
      <w:r>
        <w:rPr>
          <w:rStyle w:val="StyleUnderline"/>
          <w:rFonts w:asciiTheme="majorHAnsi" w:hAnsiTheme="majorHAnsi" w:cstheme="majorHAnsi"/>
        </w:rPr>
        <w:t xml:space="preserve"> </w:t>
      </w:r>
      <w:r w:rsidRPr="00B816C3">
        <w:rPr>
          <w:rFonts w:asciiTheme="majorHAnsi" w:hAnsiTheme="majorHAnsi" w:cstheme="majorHAnsi"/>
          <w:sz w:val="16"/>
        </w:rPr>
        <w:t xml:space="preserve">So what's not to love? 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B816C3">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r>
        <w:rPr>
          <w:rStyle w:val="StyleUnderline"/>
          <w:rFonts w:asciiTheme="majorHAnsi" w:hAnsiTheme="majorHAnsi" w:cstheme="majorHAnsi"/>
        </w:rPr>
        <w:t xml:space="preserve"> </w:t>
      </w:r>
      <w:r w:rsidRPr="00B816C3">
        <w:rPr>
          <w:rFonts w:asciiTheme="majorHAnsi" w:hAnsiTheme="majorHAnsi" w:cstheme="majorHAnsi"/>
          <w:sz w:val="16"/>
        </w:rPr>
        <w:t xml:space="preserve">Beyond that, LEO constellations have deeper and longer-term implications that have yet to find their way into mainstream public debate. For one, </w:t>
      </w:r>
      <w:r w:rsidRPr="00B816C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r>
        <w:rPr>
          <w:rStyle w:val="StyleUnderline"/>
          <w:rFonts w:asciiTheme="majorHAnsi" w:hAnsiTheme="majorHAnsi" w:cstheme="majorHAnsi"/>
        </w:rPr>
        <w:t xml:space="preserve"> </w:t>
      </w:r>
      <w:r w:rsidRPr="00B816C3">
        <w:rPr>
          <w:rFonts w:asciiTheme="majorHAnsi" w:hAnsiTheme="majorHAnsi" w:cstheme="majorHAnsi"/>
          <w:sz w:val="16"/>
        </w:rPr>
        <w:t xml:space="preserve">The scramble for space Over the past seven decades, as our ability to explore beyond our planet has evolved, </w:t>
      </w:r>
      <w:r w:rsidRPr="00B816C3">
        <w:rPr>
          <w:rStyle w:val="StyleUnderline"/>
          <w:rFonts w:asciiTheme="majorHAnsi" w:hAnsiTheme="majorHAnsi" w:cstheme="majorHAnsi"/>
        </w:rPr>
        <w:t>national security interests in space have aligned with commercial ones to an extent that they are nearly indistinguishable today</w:t>
      </w:r>
      <w:r w:rsidRPr="00B816C3">
        <w:rPr>
          <w:rFonts w:asciiTheme="majorHAnsi" w:hAnsiTheme="majorHAnsi" w:cstheme="majorHAnsi"/>
          <w:sz w:val="16"/>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B816C3">
        <w:rPr>
          <w:rStyle w:val="StyleUnderline"/>
          <w:rFonts w:asciiTheme="majorHAnsi" w:hAnsiTheme="majorHAnsi" w:cstheme="majorHAnsi"/>
        </w:rPr>
        <w:t xml:space="preserve">we are </w:t>
      </w:r>
      <w:r w:rsidRPr="00B816C3">
        <w:rPr>
          <w:rStyle w:val="StyleUnderline"/>
          <w:rFonts w:asciiTheme="majorHAnsi" w:hAnsiTheme="majorHAnsi" w:cstheme="majorHAnsi"/>
          <w:highlight w:val="green"/>
        </w:rPr>
        <w:t>in a</w:t>
      </w:r>
      <w:r w:rsidRPr="00B816C3">
        <w:rPr>
          <w:rStyle w:val="StyleUnderline"/>
          <w:rFonts w:asciiTheme="majorHAnsi" w:hAnsiTheme="majorHAnsi" w:cstheme="majorHAnsi"/>
        </w:rPr>
        <w:t xml:space="preserve"> decidedly </w:t>
      </w:r>
      <w:r w:rsidRPr="00B816C3">
        <w:rPr>
          <w:rStyle w:val="StyleUnderline"/>
          <w:rFonts w:asciiTheme="majorHAnsi" w:hAnsiTheme="majorHAnsi" w:cstheme="majorHAnsi"/>
          <w:highlight w:val="green"/>
        </w:rPr>
        <w:t>new phase of</w:t>
      </w:r>
      <w:r w:rsidRPr="00B816C3">
        <w:rPr>
          <w:rStyle w:val="StyleUnderline"/>
          <w:rFonts w:asciiTheme="majorHAnsi" w:hAnsiTheme="majorHAnsi" w:cstheme="majorHAnsi"/>
        </w:rPr>
        <w:t xml:space="preserve"> this relationship due to </w:t>
      </w:r>
      <w:r w:rsidRPr="00B816C3">
        <w:rPr>
          <w:rStyle w:val="StyleUnderline"/>
          <w:rFonts w:asciiTheme="majorHAnsi" w:hAnsiTheme="majorHAnsi" w:cstheme="majorHAnsi"/>
          <w:highlight w:val="green"/>
        </w:rPr>
        <w:t>tech</w:t>
      </w:r>
      <w:r w:rsidRPr="00B816C3">
        <w:rPr>
          <w:rStyle w:val="StyleUnderline"/>
          <w:rFonts w:asciiTheme="majorHAnsi" w:hAnsiTheme="majorHAnsi" w:cstheme="majorHAnsi"/>
        </w:rPr>
        <w:t xml:space="preserve">nological </w:t>
      </w:r>
      <w:r w:rsidRPr="00B816C3">
        <w:rPr>
          <w:rStyle w:val="StyleUnderline"/>
          <w:rFonts w:asciiTheme="majorHAnsi" w:hAnsiTheme="majorHAnsi" w:cstheme="majorHAnsi"/>
          <w:highlight w:val="green"/>
        </w:rPr>
        <w:t>advancement</w:t>
      </w:r>
      <w:r w:rsidRPr="00B816C3">
        <w:rPr>
          <w:rStyle w:val="StyleUnderline"/>
          <w:rFonts w:asciiTheme="majorHAnsi" w:hAnsiTheme="majorHAnsi" w:cstheme="majorHAnsi"/>
        </w:rPr>
        <w:t xml:space="preserve">, new </w:t>
      </w:r>
      <w:r w:rsidRPr="00B816C3">
        <w:rPr>
          <w:rStyle w:val="StyleUnderline"/>
          <w:rFonts w:asciiTheme="majorHAnsi" w:hAnsiTheme="majorHAnsi" w:cstheme="majorHAnsi"/>
          <w:highlight w:val="green"/>
        </w:rPr>
        <w:t>policy priorities and</w:t>
      </w:r>
      <w:r w:rsidRPr="00B816C3">
        <w:rPr>
          <w:rStyle w:val="StyleUnderline"/>
          <w:rFonts w:asciiTheme="majorHAnsi" w:hAnsiTheme="majorHAnsi" w:cstheme="majorHAnsi"/>
        </w:rPr>
        <w:t xml:space="preserve"> the rise of </w:t>
      </w:r>
      <w:r w:rsidRPr="00B816C3">
        <w:rPr>
          <w:rStyle w:val="StyleUnderline"/>
          <w:rFonts w:asciiTheme="majorHAnsi" w:hAnsiTheme="majorHAnsi" w:cstheme="majorHAnsi"/>
          <w:highlight w:val="green"/>
        </w:rPr>
        <w:t>private actors</w:t>
      </w:r>
      <w:r w:rsidRPr="00B816C3">
        <w:rPr>
          <w:rStyle w:val="StyleUnderline"/>
          <w:rFonts w:asciiTheme="majorHAnsi" w:hAnsiTheme="majorHAnsi" w:cstheme="majorHAnsi"/>
        </w:rPr>
        <w:t>.</w:t>
      </w:r>
      <w:r>
        <w:rPr>
          <w:rStyle w:val="StyleUnderline"/>
          <w:rFonts w:asciiTheme="majorHAnsi" w:hAnsiTheme="majorHAnsi" w:cstheme="majorHAnsi"/>
        </w:rPr>
        <w:t xml:space="preserve"> </w:t>
      </w:r>
      <w:r w:rsidRPr="00B816C3">
        <w:rPr>
          <w:rStyle w:val="StyleUnderline"/>
          <w:rFonts w:asciiTheme="majorHAnsi" w:hAnsiTheme="majorHAnsi" w:cstheme="majorHAnsi"/>
        </w:rPr>
        <w:t xml:space="preserve">As commercial launch capacity has increased and space exploration technologies have advanced, the </w:t>
      </w:r>
      <w:r w:rsidRPr="00B816C3">
        <w:rPr>
          <w:rStyle w:val="StyleUnderline"/>
          <w:rFonts w:asciiTheme="majorHAnsi" w:hAnsiTheme="majorHAnsi" w:cstheme="majorHAnsi"/>
          <w:highlight w:val="green"/>
        </w:rPr>
        <w:t>decades-old agreements around</w:t>
      </w:r>
      <w:r w:rsidRPr="00B816C3">
        <w:rPr>
          <w:rStyle w:val="StyleUnderline"/>
          <w:rFonts w:asciiTheme="majorHAnsi" w:hAnsiTheme="majorHAnsi" w:cstheme="majorHAnsi"/>
        </w:rPr>
        <w:t xml:space="preserve"> how we treat </w:t>
      </w:r>
      <w:r w:rsidRPr="00B816C3">
        <w:rPr>
          <w:rStyle w:val="StyleUnderline"/>
          <w:rFonts w:asciiTheme="majorHAnsi" w:hAnsiTheme="majorHAnsi" w:cstheme="majorHAnsi"/>
          <w:highlight w:val="green"/>
        </w:rPr>
        <w:t>space</w:t>
      </w:r>
      <w:r w:rsidRPr="00B816C3">
        <w:rPr>
          <w:rStyle w:val="StyleUnderline"/>
          <w:rFonts w:asciiTheme="majorHAnsi" w:hAnsiTheme="majorHAnsi" w:cstheme="majorHAnsi"/>
        </w:rPr>
        <w:t xml:space="preserve"> and recognize our solar system </w:t>
      </w:r>
      <w:r w:rsidRPr="00B816C3">
        <w:rPr>
          <w:rStyle w:val="StyleUnderline"/>
          <w:rFonts w:asciiTheme="majorHAnsi" w:hAnsiTheme="majorHAnsi" w:cstheme="majorHAnsi"/>
          <w:highlight w:val="green"/>
        </w:rPr>
        <w:t>as a commons</w:t>
      </w:r>
      <w:r w:rsidRPr="00B816C3">
        <w:rPr>
          <w:rStyle w:val="StyleUnderline"/>
          <w:rFonts w:asciiTheme="majorHAnsi" w:hAnsiTheme="majorHAnsi" w:cstheme="majorHAnsi"/>
        </w:rPr>
        <w:t xml:space="preserve"> for the benefit of all humanity </w:t>
      </w:r>
      <w:r w:rsidRPr="00B816C3">
        <w:rPr>
          <w:rStyle w:val="StyleUnderline"/>
          <w:rFonts w:asciiTheme="majorHAnsi" w:hAnsiTheme="majorHAnsi" w:cstheme="majorHAnsi"/>
          <w:highlight w:val="green"/>
        </w:rPr>
        <w:t>are beginning to unravel</w:t>
      </w:r>
      <w:r w:rsidRPr="00B816C3">
        <w:rPr>
          <w:rStyle w:val="StyleUnderline"/>
          <w:rFonts w:asciiTheme="majorHAnsi" w:hAnsiTheme="majorHAnsi" w:cstheme="majorHAnsi"/>
        </w:rPr>
        <w:t>.</w:t>
      </w:r>
      <w:r w:rsidRPr="00B816C3">
        <w:rPr>
          <w:rFonts w:asciiTheme="majorHAnsi" w:hAnsiTheme="majorHAnsi" w:cstheme="majorHAnsi"/>
          <w:sz w:val="16"/>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 It is necessary to better understand the deep ties of LEO companies to the hegemonic designs of national governments on near space. Recently, </w:t>
      </w:r>
      <w:r w:rsidRPr="00B816C3">
        <w:rPr>
          <w:rStyle w:val="StyleUnderline"/>
          <w:rFonts w:asciiTheme="majorHAnsi" w:hAnsiTheme="majorHAnsi" w:cstheme="majorHAnsi"/>
        </w:rPr>
        <w:t xml:space="preserve">in exchange for $28 million USD, </w:t>
      </w:r>
      <w:proofErr w:type="spellStart"/>
      <w:r w:rsidRPr="00B816C3">
        <w:rPr>
          <w:rStyle w:val="StyleUnderline"/>
          <w:rFonts w:asciiTheme="majorHAnsi" w:hAnsiTheme="majorHAnsi" w:cstheme="majorHAnsi"/>
        </w:rPr>
        <w:t>Starlink</w:t>
      </w:r>
      <w:proofErr w:type="spellEnd"/>
      <w:r w:rsidRPr="00B816C3">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B816C3">
        <w:rPr>
          <w:rFonts w:asciiTheme="majorHAnsi" w:hAnsiTheme="majorHAnsi" w:cstheme="majorHAnsi"/>
          <w:sz w:val="16"/>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SpaceX's connections to the military-industrial complex were made clear in comments by SpaceX </w:t>
      </w:r>
      <w:r w:rsidRPr="00B816C3">
        <w:rPr>
          <w:rFonts w:asciiTheme="majorHAnsi" w:hAnsiTheme="majorHAnsi" w:cstheme="majorHAnsi"/>
          <w:sz w:val="16"/>
        </w:rPr>
        <w:lastRenderedPageBreak/>
        <w:t xml:space="preserve">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 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B816C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B816C3">
        <w:rPr>
          <w:rStyle w:val="StyleUnderline"/>
          <w:rFonts w:asciiTheme="majorHAnsi" w:hAnsiTheme="majorHAnsi" w:cstheme="majorHAnsi"/>
          <w:highlight w:val="green"/>
        </w:rPr>
        <w:t>with</w:t>
      </w:r>
      <w:r w:rsidRPr="00B816C3">
        <w:rPr>
          <w:rStyle w:val="StyleUnderline"/>
          <w:rFonts w:asciiTheme="majorHAnsi" w:hAnsiTheme="majorHAnsi" w:cstheme="majorHAnsi"/>
        </w:rPr>
        <w:t xml:space="preserve"> material and economic </w:t>
      </w:r>
      <w:r w:rsidRPr="00B816C3">
        <w:rPr>
          <w:rStyle w:val="StyleUnderline"/>
          <w:rFonts w:asciiTheme="majorHAnsi" w:hAnsiTheme="majorHAnsi" w:cstheme="majorHAnsi"/>
          <w:highlight w:val="green"/>
        </w:rPr>
        <w:t>support from taxpayers</w:t>
      </w:r>
      <w:r w:rsidRPr="00B816C3">
        <w:rPr>
          <w:rStyle w:val="StyleUnderline"/>
          <w:rFonts w:asciiTheme="majorHAnsi" w:hAnsiTheme="majorHAnsi" w:cstheme="majorHAnsi"/>
        </w:rPr>
        <w:t xml:space="preserve"> through defense spending, the </w:t>
      </w:r>
      <w:r w:rsidRPr="00B816C3">
        <w:rPr>
          <w:rStyle w:val="StyleUnderline"/>
          <w:rFonts w:asciiTheme="majorHAnsi" w:hAnsiTheme="majorHAnsi" w:cstheme="majorHAnsi"/>
          <w:highlight w:val="green"/>
        </w:rPr>
        <w:t>profits</w:t>
      </w:r>
      <w:r w:rsidRPr="00B816C3">
        <w:rPr>
          <w:rStyle w:val="StyleUnderline"/>
          <w:rFonts w:asciiTheme="majorHAnsi" w:hAnsiTheme="majorHAnsi" w:cstheme="majorHAnsi"/>
        </w:rPr>
        <w:t xml:space="preserve"> from the colonization of our data-bodies </w:t>
      </w:r>
      <w:r w:rsidRPr="00B816C3">
        <w:rPr>
          <w:rStyle w:val="StyleUnderline"/>
          <w:rFonts w:asciiTheme="majorHAnsi" w:hAnsiTheme="majorHAnsi" w:cstheme="majorHAnsi"/>
          <w:highlight w:val="green"/>
        </w:rPr>
        <w:t>are</w:t>
      </w:r>
      <w:r w:rsidRPr="00B816C3">
        <w:rPr>
          <w:rStyle w:val="StyleUnderline"/>
          <w:rFonts w:asciiTheme="majorHAnsi" w:hAnsiTheme="majorHAnsi" w:cstheme="majorHAnsi"/>
        </w:rPr>
        <w:t xml:space="preserve"> being </w:t>
      </w:r>
      <w:r w:rsidRPr="00B816C3">
        <w:rPr>
          <w:rStyle w:val="StyleUnderline"/>
          <w:rFonts w:asciiTheme="majorHAnsi" w:hAnsiTheme="majorHAnsi" w:cstheme="majorHAnsi"/>
          <w:highlight w:val="green"/>
        </w:rPr>
        <w:t>invested in</w:t>
      </w:r>
      <w:r w:rsidRPr="00B816C3">
        <w:rPr>
          <w:rStyle w:val="StyleUnderline"/>
          <w:rFonts w:asciiTheme="majorHAnsi" w:hAnsiTheme="majorHAnsi" w:cstheme="majorHAnsi"/>
        </w:rPr>
        <w:t xml:space="preserve"> the </w:t>
      </w:r>
      <w:r w:rsidRPr="00B816C3">
        <w:rPr>
          <w:rStyle w:val="StyleUnderline"/>
          <w:rFonts w:asciiTheme="majorHAnsi" w:hAnsiTheme="majorHAnsi" w:cstheme="majorHAnsi"/>
          <w:highlight w:val="green"/>
        </w:rPr>
        <w:t>militarization</w:t>
      </w:r>
      <w:r w:rsidRPr="00B816C3">
        <w:rPr>
          <w:rStyle w:val="StyleUnderline"/>
          <w:rFonts w:asciiTheme="majorHAnsi" w:hAnsiTheme="majorHAnsi" w:cstheme="majorHAnsi"/>
        </w:rPr>
        <w:t xml:space="preserve">, </w:t>
      </w:r>
      <w:r w:rsidRPr="00B816C3">
        <w:rPr>
          <w:rStyle w:val="StyleUnderline"/>
          <w:rFonts w:asciiTheme="majorHAnsi" w:hAnsiTheme="majorHAnsi" w:cstheme="majorHAnsi"/>
          <w:highlight w:val="green"/>
        </w:rPr>
        <w:t xml:space="preserve">privatization </w:t>
      </w:r>
      <w:r w:rsidRPr="00B816C3">
        <w:rPr>
          <w:rStyle w:val="StyleUnderline"/>
          <w:rFonts w:asciiTheme="majorHAnsi" w:hAnsiTheme="majorHAnsi" w:cstheme="majorHAnsi"/>
        </w:rPr>
        <w:t xml:space="preserve">and colonization </w:t>
      </w:r>
      <w:r w:rsidRPr="00B816C3">
        <w:rPr>
          <w:rStyle w:val="StyleUnderline"/>
          <w:rFonts w:asciiTheme="majorHAnsi" w:hAnsiTheme="majorHAnsi" w:cstheme="majorHAnsi"/>
          <w:highlight w:val="green"/>
        </w:rPr>
        <w:t>of space</w:t>
      </w:r>
      <w:r w:rsidRPr="00B816C3">
        <w:rPr>
          <w:rStyle w:val="StyleUnderline"/>
          <w:rFonts w:asciiTheme="majorHAnsi" w:hAnsiTheme="majorHAnsi" w:cstheme="majorHAnsi"/>
        </w:rPr>
        <w:t>.</w:t>
      </w:r>
      <w:r>
        <w:rPr>
          <w:rStyle w:val="StyleUnderline"/>
          <w:rFonts w:asciiTheme="majorHAnsi" w:hAnsiTheme="majorHAnsi" w:cstheme="majorHAnsi"/>
        </w:rPr>
        <w:t xml:space="preserve"> </w:t>
      </w:r>
      <w:r w:rsidRPr="00B816C3">
        <w:rPr>
          <w:rFonts w:asciiTheme="majorHAnsi" w:hAnsiTheme="majorHAnsi" w:cstheme="majorHAnsi"/>
          <w:sz w:val="16"/>
        </w:rPr>
        <w:t xml:space="preserve">Telecommunications: driving inequality or empowering citizens? 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Digital technology plays a critical role in amplifying inequality, highlighting the need to reframe how we approach network technology development. Some governments and citizen groups understand the connection between economic mobility and tech skills development. </w:t>
      </w:r>
      <w:r w:rsidRPr="00B816C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B816C3">
        <w:rPr>
          <w:rFonts w:asciiTheme="majorHAnsi" w:hAnsiTheme="majorHAnsi" w:cstheme="majorHAnsi"/>
          <w:sz w:val="16"/>
        </w:rPr>
        <w:t xml:space="preserve">. It is also worth noting that B4RN's profits are reinvested locally, while revenues from LEO constellations are beamed straight out of the country. The failure to invest in alternatives that build local capacity replicates itself at the national level as well. </w:t>
      </w:r>
      <w:r w:rsidRPr="00B816C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B816C3">
        <w:rPr>
          <w:rFonts w:asciiTheme="majorHAnsi" w:hAnsiTheme="majorHAnsi" w:cstheme="majorHAnsi"/>
          <w:sz w:val="16"/>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r>
        <w:rPr>
          <w:rStyle w:val="StyleUnderline"/>
          <w:rFonts w:asciiTheme="majorHAnsi" w:hAnsiTheme="majorHAnsi" w:cstheme="majorHAnsi"/>
        </w:rPr>
        <w:t xml:space="preserve"> </w:t>
      </w:r>
      <w:r w:rsidRPr="00B816C3">
        <w:rPr>
          <w:rFonts w:asciiTheme="majorHAnsi" w:hAnsiTheme="majorHAnsi" w:cstheme="majorHAnsi"/>
          <w:sz w:val="16"/>
        </w:rPr>
        <w:t>Furthermore</w:t>
      </w:r>
      <w:r w:rsidRPr="00B816C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B816C3">
        <w:rPr>
          <w:rStyle w:val="StyleUnderline"/>
          <w:rFonts w:asciiTheme="majorHAnsi" w:hAnsiTheme="majorHAnsi" w:cstheme="majorHAnsi"/>
          <w:highlight w:val="green"/>
        </w:rPr>
        <w:t>constellations</w:t>
      </w:r>
      <w:r w:rsidRPr="00B816C3">
        <w:rPr>
          <w:rStyle w:val="StyleUnderline"/>
          <w:rFonts w:asciiTheme="majorHAnsi" w:hAnsiTheme="majorHAnsi" w:cstheme="majorHAnsi"/>
        </w:rPr>
        <w:t xml:space="preserve"> may ultimately </w:t>
      </w:r>
      <w:r w:rsidRPr="00B816C3">
        <w:rPr>
          <w:rStyle w:val="StyleUnderline"/>
          <w:rFonts w:asciiTheme="majorHAnsi" w:hAnsiTheme="majorHAnsi" w:cstheme="majorHAnsi"/>
          <w:highlight w:val="green"/>
        </w:rPr>
        <w:t>create a disincentive to invest</w:t>
      </w:r>
      <w:r w:rsidRPr="00B816C3">
        <w:rPr>
          <w:rStyle w:val="StyleUnderline"/>
          <w:rFonts w:asciiTheme="majorHAnsi" w:hAnsiTheme="majorHAnsi" w:cstheme="majorHAnsi"/>
        </w:rPr>
        <w:t xml:space="preserve">ment </w:t>
      </w:r>
      <w:r w:rsidRPr="00B816C3">
        <w:rPr>
          <w:rStyle w:val="StyleUnderline"/>
          <w:rFonts w:asciiTheme="majorHAnsi" w:hAnsiTheme="majorHAnsi" w:cstheme="majorHAnsi"/>
          <w:highlight w:val="green"/>
        </w:rPr>
        <w:t>in rural connectivity</w:t>
      </w:r>
      <w:r w:rsidRPr="00B816C3">
        <w:rPr>
          <w:rStyle w:val="StyleUnderline"/>
          <w:rFonts w:asciiTheme="majorHAnsi" w:hAnsiTheme="majorHAnsi" w:cstheme="majorHAnsi"/>
        </w:rPr>
        <w:t>, based on the assumption by service providers and governments that LEO constellations will address that gap.</w:t>
      </w:r>
      <w:r>
        <w:rPr>
          <w:rStyle w:val="StyleUnderline"/>
          <w:rFonts w:asciiTheme="majorHAnsi" w:hAnsiTheme="majorHAnsi" w:cstheme="majorHAnsi"/>
        </w:rPr>
        <w:t xml:space="preserve"> </w:t>
      </w:r>
      <w:r w:rsidRPr="00B816C3">
        <w:rPr>
          <w:rFonts w:asciiTheme="majorHAnsi" w:hAnsiTheme="majorHAnsi" w:cstheme="majorHAnsi"/>
          <w:sz w:val="16"/>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B816C3">
        <w:rPr>
          <w:rStyle w:val="StyleUnderline"/>
          <w:rFonts w:asciiTheme="majorHAnsi" w:hAnsiTheme="majorHAnsi" w:cstheme="majorHAnsi"/>
        </w:rPr>
        <w:t>. With their hands in essentially every layer of the communication stack</w:t>
      </w:r>
      <w:r w:rsidRPr="00B816C3">
        <w:rPr>
          <w:rStyle w:val="StyleUnderline"/>
          <w:rFonts w:asciiTheme="majorHAnsi" w:hAnsiTheme="majorHAnsi" w:cstheme="majorHAnsi"/>
          <w:highlight w:val="green"/>
        </w:rPr>
        <w:t>, it will prove challenging to regulate</w:t>
      </w:r>
      <w:r w:rsidRPr="00B816C3">
        <w:rPr>
          <w:rStyle w:val="StyleUnderline"/>
          <w:rFonts w:asciiTheme="majorHAnsi" w:hAnsiTheme="majorHAnsi" w:cstheme="majorHAnsi"/>
        </w:rPr>
        <w:t xml:space="preserve"> or even know about the data they harvest and how those are used to competitive advantage in other areas of their businesses.</w:t>
      </w:r>
      <w:r>
        <w:rPr>
          <w:rStyle w:val="StyleUnderline"/>
          <w:rFonts w:asciiTheme="majorHAnsi" w:hAnsiTheme="majorHAnsi" w:cstheme="majorHAnsi"/>
        </w:rPr>
        <w:t xml:space="preserve"> </w:t>
      </w:r>
      <w:r w:rsidRPr="00B816C3">
        <w:rPr>
          <w:rFonts w:asciiTheme="majorHAnsi" w:hAnsiTheme="majorHAnsi" w:cstheme="majorHAnsi"/>
          <w:sz w:val="16"/>
        </w:rPr>
        <w:t xml:space="preserve">At the time of their emergence, </w:t>
      </w:r>
      <w:r w:rsidRPr="00B816C3">
        <w:rPr>
          <w:rStyle w:val="StyleUnderline"/>
          <w:rFonts w:asciiTheme="majorHAnsi" w:hAnsiTheme="majorHAnsi" w:cstheme="majorHAnsi"/>
        </w:rPr>
        <w:t>both space exploration and the Internet served as beacons of hope and of potential transcendence for humanity</w:t>
      </w:r>
      <w:r w:rsidRPr="00B816C3">
        <w:rPr>
          <w:rFonts w:asciiTheme="majorHAnsi" w:hAnsiTheme="majorHAnsi" w:cstheme="majorHAnsi"/>
          <w:sz w:val="16"/>
        </w:rPr>
        <w:t xml:space="preserve">—one of shared imagination and resources, and of cooperation in human development. In both cases, </w:t>
      </w:r>
      <w:r w:rsidRPr="00B816C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B816C3">
        <w:rPr>
          <w:rStyle w:val="StyleUnderline"/>
          <w:rFonts w:asciiTheme="majorHAnsi" w:hAnsiTheme="majorHAnsi" w:cstheme="majorHAnsi"/>
          <w:highlight w:val="green"/>
        </w:rPr>
        <w:t>the question</w:t>
      </w:r>
      <w:r w:rsidRPr="00B816C3">
        <w:rPr>
          <w:rStyle w:val="StyleUnderline"/>
          <w:rFonts w:asciiTheme="majorHAnsi" w:hAnsiTheme="majorHAnsi" w:cstheme="majorHAnsi"/>
        </w:rPr>
        <w:t xml:space="preserve"> as to "</w:t>
      </w:r>
      <w:r w:rsidRPr="00B816C3">
        <w:rPr>
          <w:rStyle w:val="StyleUnderline"/>
          <w:rFonts w:asciiTheme="majorHAnsi" w:hAnsiTheme="majorHAnsi" w:cstheme="majorHAnsi"/>
          <w:highlight w:val="green"/>
        </w:rPr>
        <w:t>who</w:t>
      </w:r>
      <w:r w:rsidRPr="00B816C3">
        <w:rPr>
          <w:rStyle w:val="StyleUnderline"/>
          <w:rFonts w:asciiTheme="majorHAnsi" w:hAnsiTheme="majorHAnsi" w:cstheme="majorHAnsi"/>
        </w:rPr>
        <w:t xml:space="preserve"> gets to put their </w:t>
      </w:r>
      <w:r w:rsidRPr="00B816C3">
        <w:rPr>
          <w:rStyle w:val="StyleUnderline"/>
          <w:rFonts w:asciiTheme="majorHAnsi" w:hAnsiTheme="majorHAnsi" w:cstheme="majorHAnsi"/>
        </w:rPr>
        <w:lastRenderedPageBreak/>
        <w:t xml:space="preserve">satellites into low earth orbit?" </w:t>
      </w:r>
      <w:r w:rsidRPr="00B816C3">
        <w:rPr>
          <w:rStyle w:val="StyleUnderline"/>
          <w:rFonts w:asciiTheme="majorHAnsi" w:hAnsiTheme="majorHAnsi" w:cstheme="majorHAnsi"/>
          <w:highlight w:val="green"/>
        </w:rPr>
        <w:t>is</w:t>
      </w:r>
      <w:r w:rsidRPr="00B816C3">
        <w:rPr>
          <w:rStyle w:val="StyleUnderline"/>
          <w:rFonts w:asciiTheme="majorHAnsi" w:hAnsiTheme="majorHAnsi" w:cstheme="majorHAnsi"/>
        </w:rPr>
        <w:t xml:space="preserve"> more </w:t>
      </w:r>
      <w:r w:rsidRPr="00B816C3">
        <w:rPr>
          <w:rStyle w:val="StyleUnderline"/>
          <w:rFonts w:asciiTheme="majorHAnsi" w:hAnsiTheme="majorHAnsi" w:cstheme="majorHAnsi"/>
          <w:highlight w:val="green"/>
        </w:rPr>
        <w:t>important</w:t>
      </w:r>
      <w:r w:rsidRPr="00B816C3">
        <w:rPr>
          <w:rStyle w:val="StyleUnderline"/>
          <w:rFonts w:asciiTheme="majorHAnsi" w:hAnsiTheme="majorHAnsi" w:cstheme="majorHAnsi"/>
        </w:rPr>
        <w:t xml:space="preserve"> than we might think.</w:t>
      </w:r>
      <w:r w:rsidRPr="00B816C3">
        <w:rPr>
          <w:rFonts w:asciiTheme="majorHAnsi" w:hAnsiTheme="majorHAnsi" w:cstheme="majorHAnsi"/>
          <w:sz w:val="16"/>
        </w:rPr>
        <w:t xml:space="preserve"> Is space for everyone, or just a few huge corporations and global superpowers? This is the question we ask when we ask who gets to park their satellites in orbit. </w:t>
      </w:r>
      <w:r w:rsidRPr="00B816C3">
        <w:rPr>
          <w:rStyle w:val="StyleUnderline"/>
          <w:rFonts w:asciiTheme="majorHAnsi" w:hAnsiTheme="majorHAnsi" w:cstheme="majorHAnsi"/>
          <w:highlight w:val="green"/>
        </w:rPr>
        <w:t>There is</w:t>
      </w:r>
      <w:r w:rsidRPr="00B816C3">
        <w:rPr>
          <w:rStyle w:val="StyleUnderline"/>
          <w:rFonts w:asciiTheme="majorHAnsi" w:hAnsiTheme="majorHAnsi" w:cstheme="majorHAnsi"/>
        </w:rPr>
        <w:t xml:space="preserve"> an </w:t>
      </w:r>
      <w:r w:rsidRPr="00B816C3">
        <w:rPr>
          <w:rStyle w:val="StyleUnderline"/>
          <w:rFonts w:asciiTheme="majorHAnsi" w:hAnsiTheme="majorHAnsi" w:cstheme="majorHAnsi"/>
          <w:highlight w:val="green"/>
        </w:rPr>
        <w:t>opportunity to return to</w:t>
      </w:r>
      <w:r w:rsidRPr="00B816C3">
        <w:rPr>
          <w:rStyle w:val="StyleUnderline"/>
          <w:rFonts w:asciiTheme="majorHAnsi" w:hAnsiTheme="majorHAnsi" w:cstheme="majorHAnsi"/>
        </w:rPr>
        <w:t xml:space="preserve"> the spirit of </w:t>
      </w:r>
      <w:r w:rsidRPr="00B816C3">
        <w:rPr>
          <w:rStyle w:val="StyleUnderline"/>
          <w:rFonts w:asciiTheme="majorHAnsi" w:hAnsiTheme="majorHAnsi" w:cstheme="majorHAnsi"/>
          <w:highlight w:val="green"/>
        </w:rPr>
        <w:t>internationalism</w:t>
      </w:r>
      <w:r w:rsidRPr="00B816C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B816C3">
        <w:rPr>
          <w:rFonts w:asciiTheme="majorHAnsi" w:hAnsiTheme="majorHAnsi" w:cstheme="majorHAnsi"/>
          <w:sz w:val="16"/>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B816C3">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4BDBA42" w14:textId="77777777" w:rsidR="00840D68" w:rsidRPr="00B816C3" w:rsidRDefault="00840D68" w:rsidP="00840D68">
      <w:pPr>
        <w:rPr>
          <w:rFonts w:asciiTheme="majorHAnsi" w:hAnsiTheme="majorHAnsi" w:cstheme="majorHAnsi"/>
          <w:sz w:val="16"/>
        </w:rPr>
      </w:pPr>
    </w:p>
    <w:p w14:paraId="4D9F336B" w14:textId="77777777" w:rsidR="00840D68" w:rsidRPr="00635356" w:rsidRDefault="00840D68" w:rsidP="00840D6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F84731C" w14:textId="77777777" w:rsidR="00840D68" w:rsidRPr="00131706" w:rsidRDefault="00840D68" w:rsidP="00840D6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5"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36" w:history="1">
        <w:r w:rsidRPr="00131706">
          <w:rPr>
            <w:rStyle w:val="Hyperlink"/>
          </w:rPr>
          <w:t>https://ratical.org/radiation/NuclearExtinction/StevenStarr022815.html</w:t>
        </w:r>
      </w:hyperlink>
      <w:r w:rsidRPr="00131706">
        <w:rPr>
          <w:rStyle w:val="Hyperlink"/>
        </w:rPr>
        <w:t>]</w:t>
      </w:r>
      <w:r w:rsidRPr="00131706">
        <w:t xml:space="preserve"> TG </w:t>
      </w:r>
    </w:p>
    <w:p w14:paraId="4740FC99" w14:textId="77777777" w:rsidR="00840D68" w:rsidRPr="001E0213" w:rsidRDefault="00840D68" w:rsidP="00840D68">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7"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8"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9"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A7E837F" w14:textId="77777777" w:rsidR="00840D68" w:rsidRPr="00840D68" w:rsidRDefault="00840D68" w:rsidP="00840D68"/>
    <w:p w14:paraId="6D31B7E9" w14:textId="77777777" w:rsidR="00840D68" w:rsidRDefault="00840D68" w:rsidP="00840D68">
      <w:pPr>
        <w:pStyle w:val="Heading3"/>
      </w:pPr>
      <w:r>
        <w:lastRenderedPageBreak/>
        <w:t>1AC – Framing</w:t>
      </w:r>
    </w:p>
    <w:p w14:paraId="27695DC2" w14:textId="77777777" w:rsidR="00840D68" w:rsidRDefault="00840D68" w:rsidP="00840D68">
      <w:pPr>
        <w:rPr>
          <w:sz w:val="16"/>
        </w:rPr>
      </w:pPr>
    </w:p>
    <w:p w14:paraId="103E958D" w14:textId="77777777" w:rsidR="00840D68" w:rsidRDefault="00840D68" w:rsidP="00840D68">
      <w:pPr>
        <w:pStyle w:val="Heading4"/>
      </w:pPr>
      <w:r>
        <w:t xml:space="preserve">The standard is maximizing expected </w:t>
      </w:r>
      <w:proofErr w:type="spellStart"/>
      <w:r>
        <w:t>well being</w:t>
      </w:r>
      <w:proofErr w:type="spellEnd"/>
      <w:r>
        <w:t>.</w:t>
      </w:r>
    </w:p>
    <w:p w14:paraId="4BFBECEE" w14:textId="77777777" w:rsidR="00840D68" w:rsidRDefault="00840D68" w:rsidP="00840D68">
      <w:pPr>
        <w:pStyle w:val="Heading4"/>
      </w:pPr>
      <w:r>
        <w:t xml:space="preserve">Prefer – </w:t>
      </w:r>
    </w:p>
    <w:p w14:paraId="1ABD54D5" w14:textId="155D45D7" w:rsidR="00840D68" w:rsidRPr="00716136" w:rsidRDefault="00840D68" w:rsidP="00840D68">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6C6C3835" w14:textId="77777777" w:rsidR="00840D68" w:rsidRPr="00716136" w:rsidRDefault="00840D68" w:rsidP="00840D6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0EB53860" w14:textId="77777777" w:rsidR="00840D68" w:rsidRDefault="00840D68" w:rsidP="00840D68">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valuable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59407CBC" w14:textId="77777777" w:rsidR="00840D68" w:rsidRDefault="00840D68" w:rsidP="00840D68">
      <w:pPr>
        <w:rPr>
          <w:sz w:val="16"/>
        </w:rPr>
      </w:pPr>
    </w:p>
    <w:p w14:paraId="19FE2B8A" w14:textId="77777777"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lastRenderedPageBreak/>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46D90E8C" w14:textId="77777777"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4B362305" w14:textId="2F917110"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t xml:space="preserve">B] Comes before </w:t>
      </w:r>
      <w:r w:rsidRPr="002A192D">
        <w:rPr>
          <w:rFonts w:asciiTheme="majorHAnsi" w:hAnsiTheme="majorHAnsi" w:cstheme="majorHAnsi"/>
          <w:u w:val="single"/>
        </w:rPr>
        <w:t>value-to-life</w:t>
      </w:r>
      <w:r w:rsidRPr="002A192D">
        <w:rPr>
          <w:rFonts w:asciiTheme="majorHAnsi" w:hAnsiTheme="majorHAnsi" w:cstheme="majorHAnsi"/>
        </w:rPr>
        <w:t>.</w:t>
      </w:r>
    </w:p>
    <w:p w14:paraId="76EA645C" w14:textId="77777777" w:rsidR="00840D68" w:rsidRPr="002A192D" w:rsidRDefault="00840D68" w:rsidP="00840D68">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40"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19190CB1" w14:textId="77777777" w:rsidR="00840D68" w:rsidRPr="002A192D" w:rsidRDefault="00840D68" w:rsidP="00840D68">
      <w:pPr>
        <w:rPr>
          <w:rFonts w:asciiTheme="majorHAnsi" w:hAnsiTheme="majorHAnsi" w:cstheme="majorHAnsi"/>
        </w:rPr>
      </w:pPr>
      <w:r w:rsidRPr="002A192D">
        <w:rPr>
          <w:rFonts w:asciiTheme="majorHAnsi" w:hAnsiTheme="majorHAnsi" w:cstheme="majorHAnsi"/>
        </w:rPr>
        <w:t>**Bracketed to avoid triggers</w:t>
      </w:r>
    </w:p>
    <w:p w14:paraId="7108B219" w14:textId="77777777" w:rsidR="00840D68" w:rsidRPr="002A192D" w:rsidRDefault="00840D68" w:rsidP="00840D68">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2A192D">
        <w:rPr>
          <w:rFonts w:asciiTheme="majorHAnsi" w:hAnsiTheme="majorHAnsi" w:cstheme="majorHAnsi"/>
          <w:szCs w:val="26"/>
        </w:rPr>
        <w:t>utilitarians</w:t>
      </w:r>
      <w:proofErr w:type="spellEnd"/>
      <w:r w:rsidRPr="002A192D">
        <w:rPr>
          <w:rFonts w:asciiTheme="majorHAnsi" w:hAnsiTheme="majorHAnsi" w:cstheme="majorHAnsi"/>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 fact that all </w:t>
      </w:r>
      <w:r w:rsidRPr="002A192D">
        <w:rPr>
          <w:rStyle w:val="StyleUnderline"/>
          <w:rFonts w:asciiTheme="majorHAnsi" w:hAnsiTheme="majorHAnsi" w:cstheme="majorHAnsi"/>
          <w:sz w:val="26"/>
          <w:szCs w:val="26"/>
        </w:rPr>
        <w:lastRenderedPageBreak/>
        <w:t>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5A55414" w14:textId="3B5DB7B4" w:rsidR="00840D68" w:rsidRPr="002A192D" w:rsidRDefault="00840D68" w:rsidP="00840D68">
      <w:pPr>
        <w:pStyle w:val="Heading4"/>
        <w:rPr>
          <w:rFonts w:asciiTheme="majorHAnsi" w:hAnsiTheme="majorHAnsi" w:cstheme="majorHAnsi"/>
        </w:rPr>
      </w:pPr>
      <w:r>
        <w:rPr>
          <w:rFonts w:asciiTheme="majorHAnsi" w:hAnsiTheme="majorHAnsi" w:cstheme="majorHAnsi"/>
        </w:rPr>
        <w:t>C</w:t>
      </w:r>
      <w:r w:rsidRPr="002A192D">
        <w:rPr>
          <w:rFonts w:asciiTheme="majorHAnsi" w:hAnsiTheme="majorHAnsi" w:cstheme="majorHAnsi"/>
        </w:rPr>
        <w:t xml:space="preserve">] Mathematically </w:t>
      </w:r>
      <w:r w:rsidRPr="002A192D">
        <w:rPr>
          <w:rFonts w:asciiTheme="majorHAnsi" w:hAnsiTheme="majorHAnsi" w:cstheme="majorHAnsi"/>
          <w:u w:val="single"/>
        </w:rPr>
        <w:t>outweighs</w:t>
      </w:r>
      <w:r w:rsidRPr="002A192D">
        <w:rPr>
          <w:rFonts w:asciiTheme="majorHAnsi" w:hAnsiTheme="majorHAnsi" w:cstheme="majorHAnsi"/>
        </w:rPr>
        <w:t>.</w:t>
      </w:r>
    </w:p>
    <w:p w14:paraId="62976BCA" w14:textId="77777777" w:rsidR="00840D68" w:rsidRPr="002A192D" w:rsidRDefault="00840D68" w:rsidP="00840D68">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660F0D35" w14:textId="77777777" w:rsidR="00840D68" w:rsidRPr="002A192D" w:rsidRDefault="00840D68" w:rsidP="00840D68">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r w:rsidRPr="002A192D">
        <w:rPr>
          <w:rFonts w:asciiTheme="majorHAnsi" w:hAnsiTheme="majorHAnsi" w:cstheme="majorHAnsi"/>
          <w:szCs w:val="26"/>
        </w:rPr>
        <w:t>The</w:t>
      </w:r>
      <w:proofErr w:type="spell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 xml:space="preserve">to </w:t>
      </w:r>
      <w:r w:rsidRPr="002A192D">
        <w:rPr>
          <w:rStyle w:val="StyleUnderline"/>
          <w:rFonts w:asciiTheme="majorHAnsi" w:hAnsiTheme="majorHAnsi" w:cstheme="majorHAnsi"/>
          <w:sz w:val="26"/>
          <w:szCs w:val="26"/>
        </w:rPr>
        <w:lastRenderedPageBreak/>
        <w:t>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2883E7F1" w14:textId="77777777" w:rsidR="00840D68" w:rsidRPr="00840D68" w:rsidRDefault="00840D68" w:rsidP="00840D68"/>
    <w:sectPr w:rsidR="00840D68" w:rsidRPr="00840D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8274EA"/>
    <w:multiLevelType w:val="hybridMultilevel"/>
    <w:tmpl w:val="7810920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18"/>
  </w:num>
  <w:num w:numId="15">
    <w:abstractNumId w:val="13"/>
  </w:num>
  <w:num w:numId="16">
    <w:abstractNumId w:val="15"/>
  </w:num>
  <w:num w:numId="17">
    <w:abstractNumId w:val="20"/>
  </w:num>
  <w:num w:numId="18">
    <w:abstractNumId w:val="14"/>
  </w:num>
  <w:num w:numId="19">
    <w:abstractNumId w:val="11"/>
  </w:num>
  <w:num w:numId="20">
    <w:abstractNumId w:val="17"/>
  </w:num>
  <w:num w:numId="21">
    <w:abstractNumId w:val="22"/>
  </w:num>
  <w:num w:numId="22">
    <w:abstractNumId w:val="16"/>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EB0"/>
    <w:rsid w:val="003B1668"/>
    <w:rsid w:val="003C5F4C"/>
    <w:rsid w:val="003D5EA8"/>
    <w:rsid w:val="003D7B28"/>
    <w:rsid w:val="003E305E"/>
    <w:rsid w:val="003E34DB"/>
    <w:rsid w:val="003E5302"/>
    <w:rsid w:val="003E5BF1"/>
    <w:rsid w:val="003F2452"/>
    <w:rsid w:val="003F41EA"/>
    <w:rsid w:val="003F6B64"/>
    <w:rsid w:val="003F7DF0"/>
    <w:rsid w:val="004039AF"/>
    <w:rsid w:val="00407AFF"/>
    <w:rsid w:val="0041155D"/>
    <w:rsid w:val="004170BF"/>
    <w:rsid w:val="004270E3"/>
    <w:rsid w:val="004348DC"/>
    <w:rsid w:val="00434921"/>
    <w:rsid w:val="00435C4A"/>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002"/>
    <w:rsid w:val="00765FC8"/>
    <w:rsid w:val="00774CF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D6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55420"/>
    <w:rsid w:val="00A60FBC"/>
    <w:rsid w:val="00A65C0B"/>
    <w:rsid w:val="00A776BA"/>
    <w:rsid w:val="00A81FD2"/>
    <w:rsid w:val="00A8441A"/>
    <w:rsid w:val="00A8514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16C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5A49"/>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5A5B0"/>
  <w14:defaultImageDpi w14:val="300"/>
  <w15:docId w15:val="{56C29A39-5B11-5143-9DF0-0DFB7BFD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5420"/>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554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554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554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55420"/>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840D6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40D6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40D6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40D6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40D6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554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42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A55420"/>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5542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A5542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554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5420"/>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5542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55420"/>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A5542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55420"/>
    <w:rPr>
      <w:color w:val="auto"/>
      <w:u w:val="none"/>
    </w:rPr>
  </w:style>
  <w:style w:type="paragraph" w:styleId="DocumentMap">
    <w:name w:val="Document Map"/>
    <w:basedOn w:val="Normal"/>
    <w:link w:val="DocumentMapChar"/>
    <w:uiPriority w:val="99"/>
    <w:unhideWhenUsed/>
    <w:rsid w:val="00A554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55420"/>
    <w:rPr>
      <w:rFonts w:ascii="Lucida Grande" w:hAnsi="Lucida Grande" w:cs="Lucida Grande"/>
    </w:rPr>
  </w:style>
  <w:style w:type="character" w:customStyle="1" w:styleId="Heading5Char">
    <w:name w:val="Heading 5 Char"/>
    <w:aliases w:val="Text Char"/>
    <w:basedOn w:val="DefaultParagraphFont"/>
    <w:link w:val="Heading5"/>
    <w:rsid w:val="00840D68"/>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840D68"/>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40D6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40D6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40D68"/>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840D6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40D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40D68"/>
    <w:rPr>
      <w:color w:val="605E5C"/>
      <w:shd w:val="clear" w:color="auto" w:fill="E1DFDD"/>
    </w:rPr>
  </w:style>
  <w:style w:type="paragraph" w:styleId="ListParagraph">
    <w:name w:val="List Paragraph"/>
    <w:aliases w:val="6 font"/>
    <w:basedOn w:val="Normal"/>
    <w:uiPriority w:val="99"/>
    <w:unhideWhenUsed/>
    <w:qFormat/>
    <w:rsid w:val="00840D68"/>
    <w:pPr>
      <w:ind w:left="720"/>
      <w:contextualSpacing/>
    </w:pPr>
  </w:style>
  <w:style w:type="paragraph" w:customStyle="1" w:styleId="textbold">
    <w:name w:val="text bold"/>
    <w:basedOn w:val="Normal"/>
    <w:uiPriority w:val="20"/>
    <w:qFormat/>
    <w:rsid w:val="00840D6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840D68"/>
    <w:rPr>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40D68"/>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840D68"/>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40D68"/>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40D68"/>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40D68"/>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40D68"/>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40D68"/>
    <w:rPr>
      <w:rFonts w:ascii="Tahoma" w:hAnsi="Tahoma" w:cs="Tahoma"/>
      <w:szCs w:val="16"/>
    </w:rPr>
  </w:style>
  <w:style w:type="character" w:customStyle="1" w:styleId="BalloonTextChar">
    <w:name w:val="Balloon Text Char"/>
    <w:basedOn w:val="DefaultParagraphFont"/>
    <w:link w:val="BalloonText"/>
    <w:uiPriority w:val="99"/>
    <w:rsid w:val="00840D68"/>
    <w:rPr>
      <w:rFonts w:ascii="Tahoma" w:hAnsi="Tahoma" w:cs="Tahoma"/>
      <w:sz w:val="22"/>
      <w:szCs w:val="16"/>
    </w:rPr>
  </w:style>
  <w:style w:type="paragraph" w:styleId="Header">
    <w:name w:val="header"/>
    <w:basedOn w:val="Normal"/>
    <w:link w:val="HeaderChar"/>
    <w:uiPriority w:val="99"/>
    <w:unhideWhenUsed/>
    <w:qFormat/>
    <w:rsid w:val="00840D68"/>
    <w:pPr>
      <w:tabs>
        <w:tab w:val="center" w:pos="4680"/>
        <w:tab w:val="right" w:pos="9360"/>
      </w:tabs>
    </w:pPr>
  </w:style>
  <w:style w:type="character" w:customStyle="1" w:styleId="HeaderChar">
    <w:name w:val="Header Char"/>
    <w:basedOn w:val="DefaultParagraphFont"/>
    <w:link w:val="Header"/>
    <w:uiPriority w:val="99"/>
    <w:rsid w:val="00840D68"/>
    <w:rPr>
      <w:rFonts w:ascii="Calibri" w:hAnsi="Calibri" w:cs="Calibri"/>
      <w:sz w:val="22"/>
    </w:rPr>
  </w:style>
  <w:style w:type="paragraph" w:styleId="Footer">
    <w:name w:val="footer"/>
    <w:basedOn w:val="Normal"/>
    <w:link w:val="FooterChar"/>
    <w:uiPriority w:val="99"/>
    <w:unhideWhenUsed/>
    <w:rsid w:val="00840D68"/>
    <w:pPr>
      <w:tabs>
        <w:tab w:val="center" w:pos="4680"/>
        <w:tab w:val="right" w:pos="9360"/>
      </w:tabs>
    </w:pPr>
  </w:style>
  <w:style w:type="character" w:customStyle="1" w:styleId="FooterChar">
    <w:name w:val="Footer Char"/>
    <w:basedOn w:val="DefaultParagraphFont"/>
    <w:link w:val="Footer"/>
    <w:uiPriority w:val="99"/>
    <w:rsid w:val="00840D68"/>
    <w:rPr>
      <w:rFonts w:ascii="Calibri" w:hAnsi="Calibri" w:cs="Calibri"/>
      <w:sz w:val="22"/>
    </w:rPr>
  </w:style>
  <w:style w:type="character" w:customStyle="1" w:styleId="m4841727538114946087gmail-styleunderline">
    <w:name w:val="m_4841727538114946087gmail-styleunderline"/>
    <w:basedOn w:val="DefaultParagraphFont"/>
    <w:rsid w:val="00840D68"/>
  </w:style>
  <w:style w:type="paragraph" w:customStyle="1" w:styleId="Analytic">
    <w:name w:val="Analytic"/>
    <w:basedOn w:val="Normal"/>
    <w:link w:val="AnalyticChar"/>
    <w:autoRedefine/>
    <w:rsid w:val="00840D68"/>
    <w:rPr>
      <w:b/>
      <w:sz w:val="24"/>
    </w:rPr>
  </w:style>
  <w:style w:type="paragraph" w:customStyle="1" w:styleId="BreakTag">
    <w:name w:val="Break Tag"/>
    <w:basedOn w:val="Normal"/>
    <w:autoRedefine/>
    <w:uiPriority w:val="4"/>
    <w:qFormat/>
    <w:rsid w:val="00840D68"/>
    <w:pPr>
      <w:spacing w:before="240"/>
    </w:pPr>
    <w:rPr>
      <w:b/>
      <w:sz w:val="26"/>
    </w:rPr>
  </w:style>
  <w:style w:type="paragraph" w:customStyle="1" w:styleId="BreakBlock">
    <w:name w:val="Break Block"/>
    <w:basedOn w:val="Normal"/>
    <w:link w:val="BreakBlockChar"/>
    <w:autoRedefine/>
    <w:qFormat/>
    <w:rsid w:val="00840D6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40D68"/>
    <w:rPr>
      <w:rFonts w:ascii="Arial Bold" w:hAnsi="Arial Bold" w:cs="Calibri"/>
      <w:b/>
      <w:caps/>
      <w:sz w:val="32"/>
      <w:u w:val="single"/>
    </w:rPr>
  </w:style>
  <w:style w:type="character" w:customStyle="1" w:styleId="Mention1">
    <w:name w:val="Mention1"/>
    <w:basedOn w:val="DefaultParagraphFont"/>
    <w:uiPriority w:val="99"/>
    <w:semiHidden/>
    <w:unhideWhenUsed/>
    <w:rsid w:val="00840D68"/>
    <w:rPr>
      <w:color w:val="2B579A"/>
      <w:shd w:val="clear" w:color="auto" w:fill="E6E6E6"/>
    </w:rPr>
  </w:style>
  <w:style w:type="character" w:customStyle="1" w:styleId="UnresolvedMention1">
    <w:name w:val="Unresolved Mention1"/>
    <w:basedOn w:val="DefaultParagraphFont"/>
    <w:uiPriority w:val="99"/>
    <w:unhideWhenUsed/>
    <w:rsid w:val="00840D68"/>
    <w:rPr>
      <w:color w:val="808080"/>
      <w:shd w:val="clear" w:color="auto" w:fill="E6E6E6"/>
    </w:rPr>
  </w:style>
  <w:style w:type="paragraph" w:customStyle="1" w:styleId="evidencetext">
    <w:name w:val="evidence text"/>
    <w:basedOn w:val="Normal"/>
    <w:link w:val="evidencetextChar1"/>
    <w:qFormat/>
    <w:rsid w:val="00840D68"/>
    <w:pPr>
      <w:ind w:left="432" w:right="432"/>
    </w:pPr>
    <w:rPr>
      <w:color w:val="000000"/>
      <w:lang w:val="x-none" w:eastAsia="x-none"/>
    </w:rPr>
  </w:style>
  <w:style w:type="character" w:customStyle="1" w:styleId="evidencetextChar1">
    <w:name w:val="evidence text Char1"/>
    <w:link w:val="evidencetext"/>
    <w:rsid w:val="00840D68"/>
    <w:rPr>
      <w:rFonts w:ascii="Calibri" w:hAnsi="Calibri" w:cs="Calibri"/>
      <w:color w:val="000000"/>
      <w:sz w:val="22"/>
      <w:lang w:val="x-none" w:eastAsia="x-none"/>
    </w:rPr>
  </w:style>
  <w:style w:type="character" w:customStyle="1" w:styleId="Author-Date">
    <w:name w:val="Author-Date"/>
    <w:qFormat/>
    <w:rsid w:val="00840D68"/>
    <w:rPr>
      <w:b/>
      <w:sz w:val="24"/>
    </w:rPr>
  </w:style>
  <w:style w:type="paragraph" w:customStyle="1" w:styleId="Nothing">
    <w:name w:val="Nothing"/>
    <w:link w:val="NothingChar"/>
    <w:qFormat/>
    <w:rsid w:val="00840D68"/>
    <w:pPr>
      <w:jc w:val="both"/>
    </w:pPr>
    <w:rPr>
      <w:rFonts w:ascii="Times New Roman" w:eastAsia="Times New Roman" w:hAnsi="Times New Roman" w:cs="Times New Roman"/>
      <w:sz w:val="20"/>
    </w:rPr>
  </w:style>
  <w:style w:type="paragraph" w:customStyle="1" w:styleId="Style4">
    <w:name w:val="Style4"/>
    <w:basedOn w:val="Normal"/>
    <w:link w:val="Style4Char"/>
    <w:qFormat/>
    <w:rsid w:val="00840D68"/>
    <w:rPr>
      <w:rFonts w:eastAsia="Times New Roman"/>
      <w:u w:val="single"/>
    </w:rPr>
  </w:style>
  <w:style w:type="character" w:customStyle="1" w:styleId="Style4Char">
    <w:name w:val="Style4 Char"/>
    <w:link w:val="Style4"/>
    <w:rsid w:val="00840D68"/>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840D68"/>
    <w:rPr>
      <w:rFonts w:ascii="Calibri" w:hAnsi="Calibri" w:cs="Calibri"/>
      <w:u w:val="single"/>
    </w:rPr>
  </w:style>
  <w:style w:type="character" w:customStyle="1" w:styleId="term">
    <w:name w:val="term"/>
    <w:basedOn w:val="DefaultParagraphFont"/>
    <w:rsid w:val="00840D68"/>
  </w:style>
  <w:style w:type="character" w:customStyle="1" w:styleId="Style1Char">
    <w:name w:val="Style1 Char"/>
    <w:rsid w:val="00840D68"/>
    <w:rPr>
      <w:rFonts w:ascii="Times New Roman" w:eastAsia="SimSun" w:hAnsi="Times New Roman" w:cs="Times New Roman"/>
      <w:sz w:val="20"/>
      <w:szCs w:val="24"/>
      <w:u w:val="single"/>
      <w:lang w:eastAsia="zh-CN"/>
    </w:rPr>
  </w:style>
  <w:style w:type="character" w:customStyle="1" w:styleId="Styleunderline11pt">
    <w:name w:val="Style underline + 11 pt"/>
    <w:rsid w:val="00840D68"/>
    <w:rPr>
      <w:rFonts w:ascii="Times New Roman" w:hAnsi="Times New Roman"/>
      <w:sz w:val="20"/>
      <w:u w:val="single"/>
    </w:rPr>
  </w:style>
  <w:style w:type="paragraph" w:customStyle="1" w:styleId="Stylecard11pt">
    <w:name w:val="Style card + 11 pt"/>
    <w:basedOn w:val="Normal"/>
    <w:link w:val="Stylecard11ptChar"/>
    <w:qFormat/>
    <w:rsid w:val="00840D68"/>
    <w:pPr>
      <w:ind w:left="288" w:right="288"/>
    </w:pPr>
    <w:rPr>
      <w:rFonts w:eastAsia="SimSun"/>
      <w:lang w:eastAsia="zh-CN"/>
    </w:rPr>
  </w:style>
  <w:style w:type="character" w:customStyle="1" w:styleId="Stylecard11ptChar">
    <w:name w:val="Style card + 11 pt Char"/>
    <w:link w:val="Stylecard11pt"/>
    <w:rsid w:val="00840D68"/>
    <w:rPr>
      <w:rFonts w:ascii="Calibri" w:eastAsia="SimSun" w:hAnsi="Calibri" w:cs="Calibri"/>
      <w:sz w:val="22"/>
      <w:lang w:eastAsia="zh-CN"/>
    </w:rPr>
  </w:style>
  <w:style w:type="paragraph" w:customStyle="1" w:styleId="Minimize">
    <w:name w:val="Minimize"/>
    <w:basedOn w:val="Normal"/>
    <w:next w:val="Normal"/>
    <w:link w:val="MinimizeChar"/>
    <w:qFormat/>
    <w:rsid w:val="00840D68"/>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40D68"/>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40D68"/>
    <w:rPr>
      <w:rFonts w:ascii="Arial" w:eastAsiaTheme="minorHAnsi" w:hAnsi="Arial" w:cs="Arial"/>
      <w:sz w:val="22"/>
      <w:szCs w:val="22"/>
      <w:u w:val="single"/>
    </w:rPr>
  </w:style>
  <w:style w:type="paragraph" w:customStyle="1" w:styleId="cardtext">
    <w:name w:val="card text"/>
    <w:basedOn w:val="Normal"/>
    <w:link w:val="cardtextChar"/>
    <w:qFormat/>
    <w:rsid w:val="00840D68"/>
    <w:pPr>
      <w:ind w:left="288" w:right="288"/>
    </w:pPr>
  </w:style>
  <w:style w:type="character" w:customStyle="1" w:styleId="cardtextChar">
    <w:name w:val="card text Char"/>
    <w:basedOn w:val="DefaultParagraphFont"/>
    <w:link w:val="cardtext"/>
    <w:rsid w:val="00840D68"/>
    <w:rPr>
      <w:rFonts w:ascii="Calibri" w:hAnsi="Calibri" w:cs="Calibri"/>
      <w:sz w:val="22"/>
    </w:rPr>
  </w:style>
  <w:style w:type="character" w:customStyle="1" w:styleId="byline">
    <w:name w:val="byline"/>
    <w:basedOn w:val="DefaultParagraphFont"/>
    <w:rsid w:val="00840D68"/>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40D68"/>
    <w:rPr>
      <w:rFonts w:ascii="Arial" w:hAnsi="Arial"/>
      <w:b/>
      <w:sz w:val="24"/>
      <w:szCs w:val="22"/>
      <w:u w:val="single"/>
    </w:rPr>
  </w:style>
  <w:style w:type="paragraph" w:customStyle="1" w:styleId="StyleStyle411pt">
    <w:name w:val="Style Style4 + 11 pt"/>
    <w:basedOn w:val="Normal"/>
    <w:link w:val="StyleStyle411ptChar"/>
    <w:qFormat/>
    <w:rsid w:val="00840D6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40D68"/>
    <w:rPr>
      <w:rFonts w:ascii="Calibri" w:eastAsia="Times New Roman" w:hAnsi="Calibri" w:cs="Calibri"/>
      <w:sz w:val="22"/>
      <w:u w:val="single"/>
    </w:rPr>
  </w:style>
  <w:style w:type="character" w:customStyle="1" w:styleId="Style11ptUnderline">
    <w:name w:val="Style 11 pt Underline"/>
    <w:rsid w:val="00840D68"/>
    <w:rPr>
      <w:sz w:val="20"/>
      <w:u w:val="single"/>
    </w:rPr>
  </w:style>
  <w:style w:type="character" w:customStyle="1" w:styleId="Style11ptBoldUnderline">
    <w:name w:val="Style 11 pt Bold Underline"/>
    <w:rsid w:val="00840D68"/>
    <w:rPr>
      <w:b/>
      <w:bCs/>
      <w:sz w:val="20"/>
      <w:u w:val="single"/>
    </w:rPr>
  </w:style>
  <w:style w:type="character" w:customStyle="1" w:styleId="Style11pt">
    <w:name w:val="Style 11 pt"/>
    <w:rsid w:val="00840D68"/>
    <w:rPr>
      <w:sz w:val="20"/>
    </w:rPr>
  </w:style>
  <w:style w:type="paragraph" w:customStyle="1" w:styleId="StyleStyle411ptBold">
    <w:name w:val="Style Style4 + 11 pt Bold"/>
    <w:basedOn w:val="Normal"/>
    <w:link w:val="StyleStyle411ptBoldChar"/>
    <w:qFormat/>
    <w:rsid w:val="00840D68"/>
    <w:rPr>
      <w:rFonts w:eastAsia="Times New Roman"/>
      <w:b/>
      <w:bCs/>
      <w:u w:val="single"/>
    </w:rPr>
  </w:style>
  <w:style w:type="character" w:customStyle="1" w:styleId="StyleStyle411ptBoldChar">
    <w:name w:val="Style Style4 + 11 pt Bold Char"/>
    <w:basedOn w:val="DefaultParagraphFont"/>
    <w:link w:val="StyleStyle411ptBold"/>
    <w:rsid w:val="00840D68"/>
    <w:rPr>
      <w:rFonts w:ascii="Calibri" w:eastAsia="Times New Roman" w:hAnsi="Calibri" w:cs="Calibri"/>
      <w:b/>
      <w:bCs/>
      <w:sz w:val="22"/>
      <w:u w:val="single"/>
    </w:rPr>
  </w:style>
  <w:style w:type="paragraph" w:customStyle="1" w:styleId="BlockTitle">
    <w:name w:val="Block Title"/>
    <w:basedOn w:val="Normal"/>
    <w:next w:val="Normal"/>
    <w:qFormat/>
    <w:rsid w:val="00840D68"/>
    <w:pPr>
      <w:spacing w:after="120"/>
      <w:jc w:val="center"/>
      <w:outlineLvl w:val="0"/>
    </w:pPr>
    <w:rPr>
      <w:rFonts w:eastAsia="Times New Roman"/>
      <w:b/>
      <w:sz w:val="32"/>
      <w:szCs w:val="20"/>
      <w:u w:val="single"/>
    </w:rPr>
  </w:style>
  <w:style w:type="character" w:customStyle="1" w:styleId="Emphasis2">
    <w:name w:val="Emphasis2"/>
    <w:basedOn w:val="DefaultParagraphFont"/>
    <w:rsid w:val="00840D68"/>
    <w:rPr>
      <w:rFonts w:ascii="Franklin Gothic Heavy" w:hAnsi="Franklin Gothic Heavy"/>
      <w:iCs/>
      <w:u w:val="single"/>
    </w:rPr>
  </w:style>
  <w:style w:type="paragraph" w:customStyle="1" w:styleId="Cards">
    <w:name w:val="Cards"/>
    <w:basedOn w:val="Normal"/>
    <w:link w:val="CardsChar1"/>
    <w:qFormat/>
    <w:rsid w:val="00840D68"/>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40D68"/>
    <w:rPr>
      <w:rFonts w:ascii="Times New Roman" w:eastAsia="Times New Roman" w:hAnsi="Times New Roman" w:cs="Times New Roman"/>
      <w:sz w:val="20"/>
      <w:szCs w:val="24"/>
    </w:rPr>
  </w:style>
  <w:style w:type="character" w:customStyle="1" w:styleId="pmterms1">
    <w:name w:val="pmterms1"/>
    <w:basedOn w:val="DefaultParagraphFont"/>
    <w:rsid w:val="00840D68"/>
  </w:style>
  <w:style w:type="character" w:customStyle="1" w:styleId="hilite1">
    <w:name w:val="hilite1"/>
    <w:basedOn w:val="DefaultParagraphFont"/>
    <w:rsid w:val="00840D6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40D68"/>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840D68"/>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840D68"/>
    <w:rPr>
      <w:rFonts w:eastAsia="Times New Roman"/>
      <w:b/>
      <w:szCs w:val="20"/>
    </w:rPr>
  </w:style>
  <w:style w:type="character" w:customStyle="1" w:styleId="NormaltagChar">
    <w:name w:val="Normal tag Char"/>
    <w:basedOn w:val="DefaultParagraphFont"/>
    <w:link w:val="Normaltag"/>
    <w:uiPriority w:val="99"/>
    <w:locked/>
    <w:rsid w:val="00840D68"/>
    <w:rPr>
      <w:rFonts w:ascii="Calibri" w:eastAsia="Times New Roman" w:hAnsi="Calibri" w:cs="Calibri"/>
      <w:b/>
      <w:sz w:val="22"/>
      <w:szCs w:val="20"/>
    </w:rPr>
  </w:style>
  <w:style w:type="character" w:customStyle="1" w:styleId="DebateUnderline">
    <w:name w:val="Debate Underline"/>
    <w:qFormat/>
    <w:rsid w:val="00840D68"/>
    <w:rPr>
      <w:rFonts w:ascii="Times New Roman" w:hAnsi="Times New Roman"/>
      <w:sz w:val="20"/>
      <w:szCs w:val="24"/>
      <w:u w:val="thick"/>
    </w:rPr>
  </w:style>
  <w:style w:type="character" w:customStyle="1" w:styleId="blue">
    <w:name w:val="blue"/>
    <w:basedOn w:val="DefaultParagraphFont"/>
    <w:rsid w:val="00840D68"/>
    <w:rPr>
      <w:rFonts w:cs="Times New Roman"/>
    </w:rPr>
  </w:style>
  <w:style w:type="paragraph" w:customStyle="1" w:styleId="cites">
    <w:name w:val="cites"/>
    <w:link w:val="Heading1Char3"/>
    <w:autoRedefine/>
    <w:qFormat/>
    <w:rsid w:val="00840D68"/>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840D68"/>
    <w:rPr>
      <w:rFonts w:ascii="Times New Roman" w:eastAsia="Malgun Gothic" w:hAnsi="Times New Roman" w:cs="Times New Roman"/>
      <w:b/>
      <w:u w:val="single"/>
    </w:rPr>
  </w:style>
  <w:style w:type="paragraph" w:customStyle="1" w:styleId="tiny">
    <w:name w:val="tiny"/>
    <w:next w:val="Normal"/>
    <w:link w:val="tinyChar"/>
    <w:autoRedefine/>
    <w:qFormat/>
    <w:rsid w:val="00840D68"/>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840D68"/>
    <w:rPr>
      <w:rFonts w:ascii="Times New Roman" w:eastAsia="Malgun Gothic" w:hAnsi="Times New Roman" w:cs="Times New Roman"/>
      <w:sz w:val="12"/>
    </w:rPr>
  </w:style>
  <w:style w:type="character" w:customStyle="1" w:styleId="CitesChar2">
    <w:name w:val="Cites Char2"/>
    <w:link w:val="Cites0"/>
    <w:rsid w:val="00840D68"/>
    <w:rPr>
      <w:rFonts w:eastAsia="Times New Roman" w:cs="Times New Roman"/>
      <w:b/>
      <w:bCs/>
      <w:sz w:val="20"/>
      <w:szCs w:val="20"/>
    </w:rPr>
  </w:style>
  <w:style w:type="paragraph" w:customStyle="1" w:styleId="BlockTitle2">
    <w:name w:val="Block Title2"/>
    <w:basedOn w:val="Normal"/>
    <w:next w:val="Normal"/>
    <w:qFormat/>
    <w:rsid w:val="00840D68"/>
    <w:pPr>
      <w:spacing w:after="240"/>
      <w:jc w:val="center"/>
    </w:pPr>
    <w:rPr>
      <w:rFonts w:eastAsia="Times New Roman"/>
      <w:b/>
      <w:sz w:val="32"/>
      <w:u w:val="single"/>
      <w:lang w:bidi="en-US"/>
    </w:rPr>
  </w:style>
  <w:style w:type="paragraph" w:styleId="TOC1">
    <w:name w:val="toc 1"/>
    <w:basedOn w:val="Normal"/>
    <w:next w:val="Normal"/>
    <w:autoRedefine/>
    <w:uiPriority w:val="39"/>
    <w:rsid w:val="00840D68"/>
    <w:pPr>
      <w:spacing w:before="120" w:after="120"/>
    </w:pPr>
    <w:rPr>
      <w:rFonts w:eastAsia="Times New Roman"/>
      <w:b/>
      <w:u w:val="single"/>
      <w:lang w:bidi="en-US"/>
    </w:rPr>
  </w:style>
  <w:style w:type="paragraph" w:styleId="TOC9">
    <w:name w:val="toc 9"/>
    <w:basedOn w:val="Normal"/>
    <w:next w:val="Normal"/>
    <w:autoRedefine/>
    <w:rsid w:val="00840D68"/>
    <w:pPr>
      <w:ind w:left="1600"/>
    </w:pPr>
    <w:rPr>
      <w:rFonts w:eastAsia="Times New Roman"/>
      <w:sz w:val="20"/>
      <w:lang w:bidi="en-US"/>
    </w:rPr>
  </w:style>
  <w:style w:type="paragraph" w:customStyle="1" w:styleId="TxBrp1">
    <w:name w:val="TxBr_p1"/>
    <w:basedOn w:val="Normal"/>
    <w:qFormat/>
    <w:rsid w:val="00840D68"/>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40D68"/>
    <w:pPr>
      <w:spacing w:before="100" w:beforeAutospacing="1" w:after="100" w:afterAutospacing="1"/>
    </w:pPr>
    <w:rPr>
      <w:rFonts w:eastAsia="Times New Roman"/>
      <w:lang w:bidi="en-US"/>
    </w:rPr>
  </w:style>
  <w:style w:type="paragraph" w:customStyle="1" w:styleId="fullstory">
    <w:name w:val="fullstory"/>
    <w:basedOn w:val="Normal"/>
    <w:qFormat/>
    <w:rsid w:val="00840D68"/>
    <w:pPr>
      <w:spacing w:before="100" w:beforeAutospacing="1" w:after="100" w:afterAutospacing="1"/>
    </w:pPr>
    <w:rPr>
      <w:rFonts w:eastAsia="Times New Roman"/>
      <w:lang w:bidi="en-US"/>
    </w:rPr>
  </w:style>
  <w:style w:type="character" w:customStyle="1" w:styleId="standardcontent">
    <w:name w:val="standardcontent"/>
    <w:basedOn w:val="DefaultParagraphFont"/>
    <w:rsid w:val="00840D68"/>
  </w:style>
  <w:style w:type="paragraph" w:customStyle="1" w:styleId="hat">
    <w:name w:val="hat"/>
    <w:basedOn w:val="Normal"/>
    <w:next w:val="Normal"/>
    <w:link w:val="hatChar"/>
    <w:qFormat/>
    <w:rsid w:val="00840D6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40D68"/>
  </w:style>
  <w:style w:type="paragraph" w:customStyle="1" w:styleId="HotRouteChar">
    <w:name w:val="Hot Route! Char"/>
    <w:basedOn w:val="Normal"/>
    <w:qFormat/>
    <w:rsid w:val="00840D68"/>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40D68"/>
    <w:rPr>
      <w:rFonts w:cs="Times New Roman"/>
      <w:b/>
      <w:bCs/>
    </w:rPr>
  </w:style>
  <w:style w:type="paragraph" w:customStyle="1" w:styleId="Default">
    <w:name w:val="Default"/>
    <w:qFormat/>
    <w:rsid w:val="00840D6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40D68"/>
    <w:rPr>
      <w:rFonts w:ascii="Cambria" w:hAnsi="Cambria" w:cs="Times New Roman"/>
      <w:b/>
      <w:bCs/>
      <w:sz w:val="26"/>
      <w:szCs w:val="26"/>
    </w:rPr>
  </w:style>
  <w:style w:type="character" w:customStyle="1" w:styleId="UnderliningChar">
    <w:name w:val="Underlining Char"/>
    <w:basedOn w:val="DefaultParagraphFont"/>
    <w:link w:val="Underlining"/>
    <w:rsid w:val="00840D68"/>
    <w:rPr>
      <w:rFonts w:ascii="Arial Narrow" w:hAnsi="Arial Narrow" w:cs="Times New Roman"/>
      <w:u w:val="single"/>
    </w:rPr>
  </w:style>
  <w:style w:type="character" w:customStyle="1" w:styleId="CardCharChar1">
    <w:name w:val="Card Char Char1"/>
    <w:basedOn w:val="DefaultParagraphFont"/>
    <w:rsid w:val="00840D68"/>
    <w:rPr>
      <w:rFonts w:cs="Times New Roman"/>
      <w:b/>
      <w:bCs/>
      <w:sz w:val="28"/>
      <w:szCs w:val="28"/>
    </w:rPr>
  </w:style>
  <w:style w:type="paragraph" w:customStyle="1" w:styleId="Cites0">
    <w:name w:val="Cites"/>
    <w:basedOn w:val="Normal"/>
    <w:link w:val="CitesChar2"/>
    <w:qFormat/>
    <w:rsid w:val="00840D6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40D68"/>
    <w:rPr>
      <w:rFonts w:ascii="Times New Roman" w:eastAsia="Calibri" w:hAnsi="Times New Roman" w:cs="Times New Roman"/>
      <w:sz w:val="24"/>
      <w:szCs w:val="24"/>
    </w:rPr>
  </w:style>
  <w:style w:type="character" w:customStyle="1" w:styleId="apple-converted-space">
    <w:name w:val="apple-converted-space"/>
    <w:basedOn w:val="DefaultParagraphFont"/>
    <w:rsid w:val="00840D68"/>
  </w:style>
  <w:style w:type="character" w:customStyle="1" w:styleId="hit">
    <w:name w:val="hit"/>
    <w:basedOn w:val="DefaultParagraphFont"/>
    <w:rsid w:val="00840D68"/>
    <w:rPr>
      <w:rFonts w:cs="Times New Roman"/>
    </w:rPr>
  </w:style>
  <w:style w:type="paragraph" w:customStyle="1" w:styleId="SmallFont">
    <w:name w:val="Small Font"/>
    <w:basedOn w:val="Normal"/>
    <w:link w:val="SmallFontChar"/>
    <w:qFormat/>
    <w:rsid w:val="00840D68"/>
    <w:pPr>
      <w:spacing w:after="200"/>
      <w:jc w:val="both"/>
    </w:pPr>
    <w:rPr>
      <w:rFonts w:eastAsia="Calibri"/>
      <w:szCs w:val="18"/>
    </w:rPr>
  </w:style>
  <w:style w:type="character" w:customStyle="1" w:styleId="SmallFontChar">
    <w:name w:val="Small Font Char"/>
    <w:basedOn w:val="DefaultParagraphFont"/>
    <w:link w:val="SmallFont"/>
    <w:locked/>
    <w:rsid w:val="00840D68"/>
    <w:rPr>
      <w:rFonts w:ascii="Calibri" w:eastAsia="Calibri" w:hAnsi="Calibri" w:cs="Calibri"/>
      <w:sz w:val="22"/>
      <w:szCs w:val="18"/>
    </w:rPr>
  </w:style>
  <w:style w:type="character" w:customStyle="1" w:styleId="CircleChar1">
    <w:name w:val="Circle Char1"/>
    <w:basedOn w:val="DefaultParagraphFont"/>
    <w:rsid w:val="00840D68"/>
    <w:rPr>
      <w:rFonts w:cs="Times New Roman"/>
      <w:b/>
      <w:i/>
      <w:sz w:val="18"/>
      <w:szCs w:val="18"/>
      <w:u w:val="single"/>
      <w:lang w:val="en-US" w:eastAsia="en-US" w:bidi="ar-SA"/>
    </w:rPr>
  </w:style>
  <w:style w:type="paragraph" w:styleId="BodyText">
    <w:name w:val="Body Text"/>
    <w:basedOn w:val="Normal"/>
    <w:link w:val="BodyTextChar"/>
    <w:uiPriority w:val="99"/>
    <w:unhideWhenUsed/>
    <w:rsid w:val="00840D68"/>
    <w:pPr>
      <w:spacing w:after="120"/>
    </w:pPr>
  </w:style>
  <w:style w:type="character" w:customStyle="1" w:styleId="BodyTextChar">
    <w:name w:val="Body Text Char"/>
    <w:basedOn w:val="DefaultParagraphFont"/>
    <w:link w:val="BodyText"/>
    <w:uiPriority w:val="99"/>
    <w:rsid w:val="00840D68"/>
    <w:rPr>
      <w:rFonts w:ascii="Calibri" w:hAnsi="Calibri" w:cs="Calibri"/>
      <w:sz w:val="22"/>
    </w:rPr>
  </w:style>
  <w:style w:type="character" w:customStyle="1" w:styleId="verdana">
    <w:name w:val="verdana"/>
    <w:basedOn w:val="DefaultParagraphFont"/>
    <w:rsid w:val="00840D68"/>
  </w:style>
  <w:style w:type="character" w:customStyle="1" w:styleId="CardsChar1">
    <w:name w:val="Cards Char1"/>
    <w:link w:val="Cards"/>
    <w:rsid w:val="00840D68"/>
    <w:rPr>
      <w:rFonts w:ascii="Calibri" w:eastAsia="Times New Roman" w:hAnsi="Calibri" w:cs="Times New Roman"/>
      <w:sz w:val="20"/>
      <w:szCs w:val="20"/>
    </w:rPr>
  </w:style>
  <w:style w:type="paragraph" w:customStyle="1" w:styleId="BlockHeadings">
    <w:name w:val="Block Headings"/>
    <w:basedOn w:val="Normal"/>
    <w:link w:val="BlockHeadingsChar"/>
    <w:qFormat/>
    <w:rsid w:val="00840D6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40D68"/>
    <w:rPr>
      <w:rFonts w:ascii="Calibri" w:eastAsia="Times New Roman" w:hAnsi="Calibri" w:cs="Times New Roman"/>
      <w:b/>
      <w:sz w:val="20"/>
      <w:szCs w:val="20"/>
    </w:rPr>
  </w:style>
  <w:style w:type="paragraph" w:customStyle="1" w:styleId="loose">
    <w:name w:val="loose"/>
    <w:basedOn w:val="Normal"/>
    <w:qFormat/>
    <w:rsid w:val="00840D68"/>
    <w:pPr>
      <w:spacing w:before="210"/>
    </w:pPr>
    <w:rPr>
      <w:rFonts w:eastAsia="Times New Roman"/>
      <w:lang w:eastAsia="zh-CN" w:bidi="he-IL"/>
    </w:rPr>
  </w:style>
  <w:style w:type="character" w:customStyle="1" w:styleId="hit1">
    <w:name w:val="hit1"/>
    <w:basedOn w:val="DefaultParagraphFont"/>
    <w:rsid w:val="00840D68"/>
    <w:rPr>
      <w:b/>
      <w:bCs/>
      <w:color w:val="CC0033"/>
    </w:rPr>
  </w:style>
  <w:style w:type="character" w:customStyle="1" w:styleId="upper">
    <w:name w:val="upper"/>
    <w:basedOn w:val="DefaultParagraphFont"/>
    <w:rsid w:val="00840D68"/>
  </w:style>
  <w:style w:type="character" w:customStyle="1" w:styleId="Author">
    <w:name w:val="Author"/>
    <w:aliases w:val="Style Date"/>
    <w:basedOn w:val="DefaultParagraphFont"/>
    <w:qFormat/>
    <w:rsid w:val="00840D68"/>
    <w:rPr>
      <w:b/>
      <w:sz w:val="24"/>
    </w:rPr>
  </w:style>
  <w:style w:type="character" w:customStyle="1" w:styleId="SmallFont7pt">
    <w:name w:val="Small Font (7 pt)"/>
    <w:basedOn w:val="DefaultParagraphFont"/>
    <w:rsid w:val="00840D68"/>
    <w:rPr>
      <w:sz w:val="14"/>
    </w:rPr>
  </w:style>
  <w:style w:type="paragraph" w:customStyle="1" w:styleId="UnderlinedText">
    <w:name w:val="Underlined Text"/>
    <w:basedOn w:val="Normal"/>
    <w:qFormat/>
    <w:rsid w:val="00840D68"/>
    <w:rPr>
      <w:rFonts w:eastAsia="Times New Roman"/>
      <w:b/>
      <w:szCs w:val="20"/>
    </w:rPr>
  </w:style>
  <w:style w:type="character" w:customStyle="1" w:styleId="SmallText-New">
    <w:name w:val="Small Text - New"/>
    <w:basedOn w:val="DefaultParagraphFont"/>
    <w:rsid w:val="00840D68"/>
    <w:rPr>
      <w:rFonts w:ascii="Arial Narrow" w:hAnsi="Arial Narrow"/>
      <w:sz w:val="14"/>
    </w:rPr>
  </w:style>
  <w:style w:type="paragraph" w:customStyle="1" w:styleId="Smalltext">
    <w:name w:val="Small text"/>
    <w:aliases w:val="Quote1,Quote11"/>
    <w:basedOn w:val="Normal"/>
    <w:link w:val="SmalltextChar"/>
    <w:qFormat/>
    <w:rsid w:val="00840D68"/>
    <w:rPr>
      <w:rFonts w:ascii="Arial Narrow" w:eastAsia="Times New Roman" w:hAnsi="Arial Narrow"/>
    </w:rPr>
  </w:style>
  <w:style w:type="character" w:customStyle="1" w:styleId="Underlined-New">
    <w:name w:val="Underlined - New"/>
    <w:basedOn w:val="DefaultParagraphFont"/>
    <w:rsid w:val="00840D68"/>
    <w:rPr>
      <w:rFonts w:ascii="Arial Narrow" w:hAnsi="Arial Narrow"/>
      <w:sz w:val="16"/>
      <w:u w:val="single"/>
    </w:rPr>
  </w:style>
  <w:style w:type="paragraph" w:styleId="TOC2">
    <w:name w:val="toc 2"/>
    <w:basedOn w:val="Normal"/>
    <w:next w:val="Normal"/>
    <w:autoRedefine/>
    <w:uiPriority w:val="39"/>
    <w:rsid w:val="00840D68"/>
    <w:pPr>
      <w:ind w:left="200"/>
    </w:pPr>
    <w:rPr>
      <w:rFonts w:eastAsia="Times New Roman"/>
      <w:sz w:val="20"/>
      <w:lang w:bidi="en-US"/>
    </w:rPr>
  </w:style>
  <w:style w:type="paragraph" w:styleId="Caption">
    <w:name w:val="caption"/>
    <w:basedOn w:val="Normal"/>
    <w:next w:val="Normal"/>
    <w:qFormat/>
    <w:rsid w:val="00840D68"/>
    <w:rPr>
      <w:rFonts w:eastAsia="Times New Roman"/>
      <w:b/>
      <w:bCs/>
      <w:sz w:val="18"/>
      <w:szCs w:val="18"/>
      <w:lang w:bidi="en-US"/>
    </w:rPr>
  </w:style>
  <w:style w:type="paragraph" w:styleId="TOCHeading">
    <w:name w:val="TOC Heading"/>
    <w:basedOn w:val="Heading1"/>
    <w:next w:val="Normal"/>
    <w:uiPriority w:val="39"/>
    <w:qFormat/>
    <w:rsid w:val="00840D6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40D68"/>
    <w:rPr>
      <w:rFonts w:ascii="Arial Narrow" w:hAnsi="Arial Narrow"/>
      <w:dstrike w:val="0"/>
      <w:sz w:val="20"/>
      <w:bdr w:val="single" w:sz="2" w:space="0" w:color="auto"/>
      <w:vertAlign w:val="baseline"/>
    </w:rPr>
  </w:style>
  <w:style w:type="character" w:customStyle="1" w:styleId="style65">
    <w:name w:val="style65"/>
    <w:basedOn w:val="DefaultParagraphFont"/>
    <w:rsid w:val="00840D6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40D68"/>
    <w:rPr>
      <w:rFonts w:cs="Arial"/>
      <w:bCs/>
      <w:szCs w:val="26"/>
      <w:u w:val="single"/>
      <w:lang w:val="en-US" w:eastAsia="en-US" w:bidi="ar-SA"/>
    </w:rPr>
  </w:style>
  <w:style w:type="character" w:customStyle="1" w:styleId="qlabel">
    <w:name w:val="q_label"/>
    <w:basedOn w:val="DefaultParagraphFont"/>
    <w:rsid w:val="00840D68"/>
  </w:style>
  <w:style w:type="character" w:customStyle="1" w:styleId="alabel">
    <w:name w:val="a_label"/>
    <w:basedOn w:val="DefaultParagraphFont"/>
    <w:rsid w:val="00840D68"/>
  </w:style>
  <w:style w:type="character" w:customStyle="1" w:styleId="Style1Char1">
    <w:name w:val="Style1 Char1"/>
    <w:basedOn w:val="DefaultParagraphFont"/>
    <w:rsid w:val="00840D68"/>
    <w:rPr>
      <w:rFonts w:eastAsia="SimSun"/>
      <w:sz w:val="20"/>
      <w:szCs w:val="24"/>
      <w:u w:val="single"/>
      <w:lang w:val="en-US" w:eastAsia="zh-CN" w:bidi="ar-SA"/>
    </w:rPr>
  </w:style>
  <w:style w:type="character" w:customStyle="1" w:styleId="UnderlineCharChar">
    <w:name w:val="Underline Char Char"/>
    <w:basedOn w:val="DefaultParagraphFont"/>
    <w:rsid w:val="00840D6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40D68"/>
    <w:rPr>
      <w:rFonts w:eastAsia="MS Mincho"/>
      <w:b/>
      <w:u w:val="single"/>
      <w:lang w:val="en-US" w:eastAsia="en-US" w:bidi="ar-SA"/>
    </w:rPr>
  </w:style>
  <w:style w:type="character" w:customStyle="1" w:styleId="CardTextChar0">
    <w:name w:val="Card Text Char"/>
    <w:basedOn w:val="DefaultParagraphFont"/>
    <w:rsid w:val="00840D68"/>
    <w:rPr>
      <w:rFonts w:ascii="Times New Roman" w:eastAsia="Times New Roman" w:hAnsi="Times New Roman" w:cs="Times New Roman"/>
      <w:szCs w:val="24"/>
    </w:rPr>
  </w:style>
  <w:style w:type="character" w:customStyle="1" w:styleId="reduce2">
    <w:name w:val="reduce2"/>
    <w:basedOn w:val="DefaultParagraphFont"/>
    <w:rsid w:val="00840D68"/>
    <w:rPr>
      <w:rFonts w:ascii="Arial" w:hAnsi="Arial" w:cs="Arial"/>
      <w:color w:val="000000"/>
      <w:sz w:val="10"/>
      <w:szCs w:val="22"/>
    </w:rPr>
  </w:style>
  <w:style w:type="paragraph" w:customStyle="1" w:styleId="BoldUnderline">
    <w:name w:val="BoldUnderline"/>
    <w:link w:val="BoldUnderlineChar"/>
    <w:uiPriority w:val="99"/>
    <w:qFormat/>
    <w:rsid w:val="00840D68"/>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840D6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40D68"/>
    <w:rPr>
      <w:rFonts w:cs="Arial"/>
      <w:bCs/>
      <w:szCs w:val="26"/>
      <w:u w:val="single"/>
      <w:lang w:val="en-US" w:eastAsia="en-US" w:bidi="ar-SA"/>
    </w:rPr>
  </w:style>
  <w:style w:type="paragraph" w:customStyle="1" w:styleId="evidencetextChar">
    <w:name w:val="evidence text Char"/>
    <w:basedOn w:val="Normal"/>
    <w:qFormat/>
    <w:rsid w:val="00840D68"/>
    <w:pPr>
      <w:ind w:left="1728" w:right="1008"/>
    </w:pPr>
    <w:rPr>
      <w:rFonts w:eastAsia="Times New Roman"/>
      <w:color w:val="000000"/>
      <w:sz w:val="18"/>
    </w:rPr>
  </w:style>
  <w:style w:type="character" w:customStyle="1" w:styleId="underline2">
    <w:name w:val="underline2"/>
    <w:basedOn w:val="DefaultParagraphFont"/>
    <w:rsid w:val="00840D68"/>
    <w:rPr>
      <w:u w:val="single"/>
    </w:rPr>
  </w:style>
  <w:style w:type="character" w:customStyle="1" w:styleId="Style11ptUnderlineBorderSinglesolidlineAuto05pt">
    <w:name w:val="Style 11 pt Underline Border: : (Single solid line Auto  0.5 pt..."/>
    <w:rsid w:val="00840D6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40D68"/>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40D68"/>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840D68"/>
    <w:rPr>
      <w:u w:val="single"/>
    </w:rPr>
  </w:style>
  <w:style w:type="paragraph" w:customStyle="1" w:styleId="UnderlineChar4">
    <w:name w:val="Underline Char4"/>
    <w:basedOn w:val="Normal"/>
    <w:link w:val="UnderlineChar4Char"/>
    <w:qFormat/>
    <w:rsid w:val="00840D6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840D68"/>
    <w:rPr>
      <w:b/>
      <w:u w:val="single"/>
    </w:rPr>
  </w:style>
  <w:style w:type="paragraph" w:customStyle="1" w:styleId="BoldandUnderlineChar3">
    <w:name w:val="Bold and Underline Char3"/>
    <w:basedOn w:val="Normal"/>
    <w:link w:val="BoldandUnderlineChar3Char2"/>
    <w:qFormat/>
    <w:rsid w:val="00840D68"/>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840D68"/>
    <w:rPr>
      <w:rFonts w:eastAsia="Times New Roman"/>
      <w:u w:val="single"/>
    </w:rPr>
  </w:style>
  <w:style w:type="character" w:customStyle="1" w:styleId="StyleUnderlineChar11ptChar">
    <w:name w:val="Style Underline Char + 11 pt Char"/>
    <w:basedOn w:val="DefaultParagraphFont"/>
    <w:link w:val="StyleUnderlineChar11pt"/>
    <w:rsid w:val="00840D68"/>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840D68"/>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40D68"/>
    <w:rPr>
      <w:rFonts w:ascii="Calibri" w:eastAsia="Times New Roman" w:hAnsi="Calibri" w:cs="Calibri"/>
      <w:b/>
      <w:bCs/>
      <w:sz w:val="22"/>
      <w:u w:val="single"/>
    </w:rPr>
  </w:style>
  <w:style w:type="character" w:customStyle="1" w:styleId="inside-head">
    <w:name w:val="inside-head"/>
    <w:basedOn w:val="DefaultParagraphFont"/>
    <w:rsid w:val="00840D68"/>
  </w:style>
  <w:style w:type="paragraph" w:customStyle="1" w:styleId="Style3">
    <w:name w:val="Style3"/>
    <w:basedOn w:val="Normal"/>
    <w:link w:val="Style3Char"/>
    <w:qFormat/>
    <w:rsid w:val="00840D68"/>
    <w:rPr>
      <w:rFonts w:ascii="Arial Narrow" w:eastAsia="Times New Roman" w:hAnsi="Arial Narrow"/>
      <w:b/>
    </w:rPr>
  </w:style>
  <w:style w:type="character" w:customStyle="1" w:styleId="Style3Char">
    <w:name w:val="Style3 Char"/>
    <w:basedOn w:val="DefaultParagraphFont"/>
    <w:link w:val="Style3"/>
    <w:rsid w:val="00840D68"/>
    <w:rPr>
      <w:rFonts w:ascii="Arial Narrow" w:eastAsia="Times New Roman" w:hAnsi="Arial Narrow" w:cs="Calibri"/>
      <w:b/>
      <w:sz w:val="22"/>
    </w:rPr>
  </w:style>
  <w:style w:type="character" w:customStyle="1" w:styleId="7TimesNewRoman">
    <w:name w:val="7 Times New Roman"/>
    <w:rsid w:val="00840D6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40D68"/>
  </w:style>
  <w:style w:type="character" w:customStyle="1" w:styleId="officialsbureau">
    <w:name w:val="official_s_bureau"/>
    <w:basedOn w:val="DefaultParagraphFont"/>
    <w:rsid w:val="00840D68"/>
  </w:style>
  <w:style w:type="paragraph" w:customStyle="1" w:styleId="Stylecard11ptUnderline">
    <w:name w:val="Style card + 11 pt Underline"/>
    <w:basedOn w:val="Normal"/>
    <w:link w:val="Stylecard11ptUnderlineChar"/>
    <w:qFormat/>
    <w:rsid w:val="00840D68"/>
    <w:pPr>
      <w:ind w:left="288" w:right="288"/>
    </w:pPr>
    <w:rPr>
      <w:rFonts w:eastAsia="SimSun"/>
      <w:u w:val="single"/>
      <w:lang w:eastAsia="zh-CN"/>
    </w:rPr>
  </w:style>
  <w:style w:type="character" w:customStyle="1" w:styleId="Stylecard11ptUnderlineChar">
    <w:name w:val="Style card + 11 pt Underline Char"/>
    <w:link w:val="Stylecard11ptUnderline"/>
    <w:rsid w:val="00840D68"/>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840D68"/>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40D68"/>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840D6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40D68"/>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840D68"/>
    <w:rPr>
      <w:rFonts w:ascii="Calibri" w:eastAsia="SimSun" w:hAnsi="Calibri" w:cs="Calibri"/>
      <w:sz w:val="22"/>
      <w:u w:val="single"/>
      <w:lang w:eastAsia="zh-CN"/>
    </w:rPr>
  </w:style>
  <w:style w:type="paragraph" w:styleId="HTMLPreformatted">
    <w:name w:val="HTML Preformatted"/>
    <w:basedOn w:val="Normal"/>
    <w:link w:val="HTMLPreformattedChar"/>
    <w:rsid w:val="0084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40D6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40D68"/>
    <w:rPr>
      <w:u w:val="single"/>
    </w:rPr>
  </w:style>
  <w:style w:type="character" w:customStyle="1" w:styleId="StyleUnderlining11ptChar">
    <w:name w:val="Style Underlining + 11 pt Char"/>
    <w:basedOn w:val="DefaultParagraphFont"/>
    <w:link w:val="StyleUnderlining11pt"/>
    <w:rsid w:val="00840D68"/>
    <w:rPr>
      <w:rFonts w:ascii="Calibri" w:hAnsi="Calibri" w:cs="Calibri"/>
      <w:sz w:val="22"/>
      <w:u w:val="single"/>
    </w:rPr>
  </w:style>
  <w:style w:type="paragraph" w:customStyle="1" w:styleId="StyleCardText9pt">
    <w:name w:val="Style Card Text + 9 pt"/>
    <w:basedOn w:val="Normal"/>
    <w:link w:val="StyleCardText9ptChar"/>
    <w:qFormat/>
    <w:rsid w:val="00840D68"/>
    <w:pPr>
      <w:spacing w:after="200"/>
      <w:contextualSpacing/>
    </w:pPr>
    <w:rPr>
      <w:rFonts w:eastAsia="Calibri"/>
    </w:rPr>
  </w:style>
  <w:style w:type="character" w:customStyle="1" w:styleId="StyleCardText9ptChar">
    <w:name w:val="Style Card Text + 9 pt Char"/>
    <w:basedOn w:val="DefaultParagraphFont"/>
    <w:link w:val="StyleCardText9pt"/>
    <w:rsid w:val="00840D68"/>
    <w:rPr>
      <w:rFonts w:ascii="Calibri" w:eastAsia="Calibri" w:hAnsi="Calibri" w:cs="Calibri"/>
      <w:sz w:val="22"/>
    </w:rPr>
  </w:style>
  <w:style w:type="paragraph" w:styleId="Quote">
    <w:name w:val="Quote"/>
    <w:basedOn w:val="Normal"/>
    <w:next w:val="Normal"/>
    <w:link w:val="QuoteChar"/>
    <w:uiPriority w:val="29"/>
    <w:qFormat/>
    <w:rsid w:val="00840D68"/>
    <w:pPr>
      <w:widowControl w:val="0"/>
    </w:pPr>
    <w:rPr>
      <w:rFonts w:eastAsia="Times New Roman"/>
      <w:iCs/>
      <w:color w:val="000000"/>
      <w:lang w:bidi="en-US"/>
    </w:rPr>
  </w:style>
  <w:style w:type="character" w:customStyle="1" w:styleId="QuoteChar">
    <w:name w:val="Quote Char"/>
    <w:basedOn w:val="DefaultParagraphFont"/>
    <w:link w:val="Quote"/>
    <w:uiPriority w:val="29"/>
    <w:rsid w:val="00840D68"/>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840D68"/>
    <w:rPr>
      <w:rFonts w:ascii="Arial Narrow" w:hAnsi="Arial Narrow" w:cs="Times New Roman"/>
      <w:sz w:val="24"/>
      <w:u w:val="single"/>
    </w:rPr>
  </w:style>
  <w:style w:type="character" w:customStyle="1" w:styleId="ital-inline">
    <w:name w:val="ital-inline"/>
    <w:basedOn w:val="DefaultParagraphFont"/>
    <w:rsid w:val="00840D68"/>
  </w:style>
  <w:style w:type="character" w:customStyle="1" w:styleId="underlineChar">
    <w:name w:val="underline Char"/>
    <w:basedOn w:val="DefaultParagraphFont"/>
    <w:rsid w:val="00840D6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40D6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40D68"/>
    <w:rPr>
      <w:sz w:val="20"/>
      <w:u w:val="single"/>
    </w:rPr>
  </w:style>
  <w:style w:type="paragraph" w:styleId="BodyTextIndent2">
    <w:name w:val="Body Text Indent 2"/>
    <w:basedOn w:val="Normal"/>
    <w:link w:val="BodyTextIndent2Char"/>
    <w:unhideWhenUsed/>
    <w:rsid w:val="00840D68"/>
    <w:pPr>
      <w:spacing w:after="120" w:line="480" w:lineRule="auto"/>
      <w:ind w:left="360"/>
    </w:pPr>
  </w:style>
  <w:style w:type="character" w:customStyle="1" w:styleId="BodyTextIndent2Char">
    <w:name w:val="Body Text Indent 2 Char"/>
    <w:basedOn w:val="DefaultParagraphFont"/>
    <w:link w:val="BodyTextIndent2"/>
    <w:rsid w:val="00840D68"/>
    <w:rPr>
      <w:rFonts w:ascii="Calibri" w:hAnsi="Calibri" w:cs="Calibri"/>
      <w:sz w:val="22"/>
    </w:rPr>
  </w:style>
  <w:style w:type="paragraph" w:styleId="BodyTextIndent3">
    <w:name w:val="Body Text Indent 3"/>
    <w:basedOn w:val="Normal"/>
    <w:link w:val="BodyTextIndent3Char"/>
    <w:uiPriority w:val="99"/>
    <w:semiHidden/>
    <w:unhideWhenUsed/>
    <w:rsid w:val="00840D68"/>
    <w:pPr>
      <w:spacing w:after="120"/>
      <w:ind w:left="360"/>
    </w:pPr>
    <w:rPr>
      <w:szCs w:val="16"/>
    </w:rPr>
  </w:style>
  <w:style w:type="character" w:customStyle="1" w:styleId="BodyTextIndent3Char">
    <w:name w:val="Body Text Indent 3 Char"/>
    <w:basedOn w:val="DefaultParagraphFont"/>
    <w:link w:val="BodyTextIndent3"/>
    <w:uiPriority w:val="99"/>
    <w:semiHidden/>
    <w:rsid w:val="00840D68"/>
    <w:rPr>
      <w:rFonts w:ascii="Calibri" w:hAnsi="Calibri" w:cs="Calibri"/>
      <w:sz w:val="22"/>
      <w:szCs w:val="16"/>
    </w:rPr>
  </w:style>
  <w:style w:type="paragraph" w:styleId="BodyText2">
    <w:name w:val="Body Text 2"/>
    <w:basedOn w:val="Normal"/>
    <w:link w:val="BodyText2Char"/>
    <w:unhideWhenUsed/>
    <w:rsid w:val="00840D68"/>
    <w:pPr>
      <w:spacing w:after="120" w:line="480" w:lineRule="auto"/>
    </w:pPr>
  </w:style>
  <w:style w:type="character" w:customStyle="1" w:styleId="BodyText2Char">
    <w:name w:val="Body Text 2 Char"/>
    <w:basedOn w:val="DefaultParagraphFont"/>
    <w:link w:val="BodyText2"/>
    <w:rsid w:val="00840D68"/>
    <w:rPr>
      <w:rFonts w:ascii="Calibri" w:hAnsi="Calibri" w:cs="Calibri"/>
      <w:sz w:val="22"/>
    </w:rPr>
  </w:style>
  <w:style w:type="paragraph" w:styleId="BodyTextIndent">
    <w:name w:val="Body Text Indent"/>
    <w:basedOn w:val="Normal"/>
    <w:link w:val="BodyTextIndentChar"/>
    <w:uiPriority w:val="99"/>
    <w:unhideWhenUsed/>
    <w:rsid w:val="00840D68"/>
    <w:pPr>
      <w:spacing w:after="120"/>
      <w:ind w:left="360"/>
    </w:pPr>
  </w:style>
  <w:style w:type="character" w:customStyle="1" w:styleId="BodyTextIndentChar">
    <w:name w:val="Body Text Indent Char"/>
    <w:basedOn w:val="DefaultParagraphFont"/>
    <w:link w:val="BodyTextIndent"/>
    <w:uiPriority w:val="99"/>
    <w:rsid w:val="00840D68"/>
    <w:rPr>
      <w:rFonts w:ascii="Calibri" w:hAnsi="Calibri" w:cs="Calibri"/>
      <w:sz w:val="22"/>
    </w:rPr>
  </w:style>
  <w:style w:type="paragraph" w:styleId="BodyText3">
    <w:name w:val="Body Text 3"/>
    <w:basedOn w:val="Normal"/>
    <w:link w:val="BodyText3Char"/>
    <w:unhideWhenUsed/>
    <w:rsid w:val="00840D68"/>
    <w:pPr>
      <w:spacing w:after="120"/>
    </w:pPr>
    <w:rPr>
      <w:szCs w:val="16"/>
    </w:rPr>
  </w:style>
  <w:style w:type="character" w:customStyle="1" w:styleId="BodyText3Char">
    <w:name w:val="Body Text 3 Char"/>
    <w:basedOn w:val="DefaultParagraphFont"/>
    <w:link w:val="BodyText3"/>
    <w:rsid w:val="00840D68"/>
    <w:rPr>
      <w:rFonts w:ascii="Calibri" w:hAnsi="Calibri" w:cs="Calibri"/>
      <w:sz w:val="22"/>
      <w:szCs w:val="16"/>
    </w:rPr>
  </w:style>
  <w:style w:type="character" w:customStyle="1" w:styleId="StyleBold">
    <w:name w:val="Style Bold"/>
    <w:basedOn w:val="DefaultParagraphFont"/>
    <w:uiPriority w:val="9"/>
    <w:semiHidden/>
    <w:rsid w:val="00840D68"/>
    <w:rPr>
      <w:b/>
      <w:bCs/>
    </w:rPr>
  </w:style>
  <w:style w:type="character" w:customStyle="1" w:styleId="body-text">
    <w:name w:val="body-text"/>
    <w:basedOn w:val="DefaultParagraphFont"/>
    <w:rsid w:val="00840D68"/>
  </w:style>
  <w:style w:type="paragraph" w:customStyle="1" w:styleId="StyleStyle411ptBoldBorderSinglesolidlineAuto0">
    <w:name w:val="Style Style4 + 11 pt Bold Border: : (Single solid line Auto  0...."/>
    <w:basedOn w:val="Normal"/>
    <w:link w:val="StyleStyle411ptBoldBorderSinglesolidlineAuto0Char"/>
    <w:qFormat/>
    <w:rsid w:val="00840D6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40D68"/>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840D68"/>
    <w:rPr>
      <w:rFonts w:ascii="Tahoma" w:hAnsi="Tahoma" w:cs="Tahoma"/>
      <w:sz w:val="16"/>
      <w:szCs w:val="16"/>
    </w:rPr>
  </w:style>
  <w:style w:type="character" w:customStyle="1" w:styleId="globalcontentbody">
    <w:name w:val="globalcontentbody"/>
    <w:basedOn w:val="DefaultParagraphFont"/>
    <w:rsid w:val="00840D68"/>
  </w:style>
  <w:style w:type="paragraph" w:customStyle="1" w:styleId="StyleStyle112pt">
    <w:name w:val="Style Style1 + 12 pt"/>
    <w:basedOn w:val="Normal"/>
    <w:link w:val="StyleStyle112ptChar"/>
    <w:qFormat/>
    <w:rsid w:val="00840D68"/>
    <w:rPr>
      <w:rFonts w:eastAsia="SimSun"/>
      <w:u w:val="single"/>
      <w:lang w:eastAsia="zh-CN"/>
    </w:rPr>
  </w:style>
  <w:style w:type="character" w:customStyle="1" w:styleId="StyleStyle112ptChar">
    <w:name w:val="Style Style1 + 12 pt Char"/>
    <w:basedOn w:val="DefaultParagraphFont"/>
    <w:link w:val="StyleStyle112pt"/>
    <w:rsid w:val="00840D68"/>
    <w:rPr>
      <w:rFonts w:ascii="Calibri" w:eastAsia="SimSun" w:hAnsi="Calibri" w:cs="Calibri"/>
      <w:sz w:val="22"/>
      <w:u w:val="single"/>
      <w:lang w:eastAsia="zh-CN"/>
    </w:rPr>
  </w:style>
  <w:style w:type="paragraph" w:customStyle="1" w:styleId="MinimizedText">
    <w:name w:val="Minimized Text"/>
    <w:basedOn w:val="Normal"/>
    <w:link w:val="MinimizedTextChar"/>
    <w:qFormat/>
    <w:rsid w:val="00840D68"/>
    <w:rPr>
      <w:rFonts w:eastAsia="Times New Roman"/>
    </w:rPr>
  </w:style>
  <w:style w:type="character" w:customStyle="1" w:styleId="MinimizedTextChar">
    <w:name w:val="Minimized Text Char"/>
    <w:basedOn w:val="DefaultParagraphFont"/>
    <w:link w:val="MinimizedText"/>
    <w:rsid w:val="00840D68"/>
    <w:rPr>
      <w:rFonts w:ascii="Calibri" w:eastAsia="Times New Roman" w:hAnsi="Calibri" w:cs="Calibri"/>
      <w:sz w:val="22"/>
    </w:rPr>
  </w:style>
  <w:style w:type="character" w:customStyle="1" w:styleId="term1">
    <w:name w:val="term1"/>
    <w:basedOn w:val="DefaultParagraphFont"/>
    <w:rsid w:val="00840D68"/>
    <w:rPr>
      <w:b/>
      <w:bCs/>
    </w:rPr>
  </w:style>
  <w:style w:type="character" w:customStyle="1" w:styleId="Styleterm111ptUnderline">
    <w:name w:val="Style term1 + 11 pt Underline"/>
    <w:basedOn w:val="term1"/>
    <w:rsid w:val="00840D68"/>
    <w:rPr>
      <w:b/>
      <w:bCs/>
      <w:sz w:val="20"/>
      <w:u w:val="single"/>
    </w:rPr>
  </w:style>
  <w:style w:type="paragraph" w:customStyle="1" w:styleId="StyleMinimizedTextArialNarrow10pt">
    <w:name w:val="Style Minimized Text + Arial Narrow 10 pt"/>
    <w:basedOn w:val="MinimizedText"/>
    <w:link w:val="StyleMinimizedTextArialNarrow10ptChar"/>
    <w:qFormat/>
    <w:rsid w:val="00840D68"/>
    <w:rPr>
      <w:sz w:val="20"/>
    </w:rPr>
  </w:style>
  <w:style w:type="character" w:customStyle="1" w:styleId="StyleMinimizedTextArialNarrow10ptChar">
    <w:name w:val="Style Minimized Text + Arial Narrow 10 pt Char"/>
    <w:basedOn w:val="MinimizedTextChar"/>
    <w:link w:val="StyleMinimizedTextArialNarrow10pt"/>
    <w:rsid w:val="00840D68"/>
    <w:rPr>
      <w:rFonts w:ascii="Calibri" w:eastAsia="Times New Roman" w:hAnsi="Calibri" w:cs="Calibri"/>
      <w:sz w:val="20"/>
    </w:rPr>
  </w:style>
  <w:style w:type="character" w:customStyle="1" w:styleId="Styleunderline11ptBold">
    <w:name w:val="Style underline + 11 pt Bold"/>
    <w:basedOn w:val="underline"/>
    <w:rsid w:val="00840D6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40D6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40D68"/>
    <w:rPr>
      <w:rFonts w:ascii="Calibri" w:eastAsia="Times New Roman" w:hAnsi="Calibri" w:cs="Calibri"/>
      <w:sz w:val="22"/>
      <w:u w:val="single"/>
      <w:bdr w:val="single" w:sz="4" w:space="0" w:color="auto"/>
    </w:rPr>
  </w:style>
  <w:style w:type="character" w:customStyle="1" w:styleId="Style9pt">
    <w:name w:val="Style 9 pt"/>
    <w:basedOn w:val="DefaultParagraphFont"/>
    <w:rsid w:val="00840D68"/>
    <w:rPr>
      <w:rFonts w:ascii="Times New Roman" w:hAnsi="Times New Roman"/>
      <w:sz w:val="20"/>
    </w:rPr>
  </w:style>
  <w:style w:type="paragraph" w:customStyle="1" w:styleId="StyleStyle49pt3">
    <w:name w:val="Style Style4 + 9 pt3"/>
    <w:basedOn w:val="Style4"/>
    <w:link w:val="StyleStyle49pt3Char"/>
    <w:qFormat/>
    <w:rsid w:val="00840D68"/>
    <w:rPr>
      <w:rFonts w:cs="Times New Roman"/>
    </w:rPr>
  </w:style>
  <w:style w:type="character" w:customStyle="1" w:styleId="StyleStyle49pt3Char">
    <w:name w:val="Style Style4 + 9 pt3 Char"/>
    <w:basedOn w:val="Style4Char"/>
    <w:link w:val="StyleStyle49pt3"/>
    <w:rsid w:val="00840D68"/>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840D68"/>
    <w:rPr>
      <w:rFonts w:cs="Times New Roman"/>
      <w:b/>
      <w:bCs/>
    </w:rPr>
  </w:style>
  <w:style w:type="character" w:customStyle="1" w:styleId="StyleStyle4BoldChar">
    <w:name w:val="Style Style4 + Bold Char"/>
    <w:basedOn w:val="Style4Char"/>
    <w:link w:val="StyleStyle4Bold"/>
    <w:rsid w:val="00840D68"/>
    <w:rPr>
      <w:rFonts w:ascii="Calibri" w:eastAsia="Times New Roman" w:hAnsi="Calibri" w:cs="Times New Roman"/>
      <w:b/>
      <w:bCs/>
      <w:sz w:val="22"/>
      <w:u w:val="single"/>
    </w:rPr>
  </w:style>
  <w:style w:type="character" w:customStyle="1" w:styleId="CharChar11">
    <w:name w:val="Char Char11"/>
    <w:basedOn w:val="DefaultParagraphFont"/>
    <w:rsid w:val="00840D68"/>
    <w:rPr>
      <w:rFonts w:cs="Arial"/>
      <w:bCs/>
      <w:szCs w:val="26"/>
      <w:u w:val="single"/>
      <w:lang w:val="en-US" w:eastAsia="en-US" w:bidi="ar-SA"/>
    </w:rPr>
  </w:style>
  <w:style w:type="character" w:customStyle="1" w:styleId="authorbio">
    <w:name w:val="authorbio"/>
    <w:basedOn w:val="DefaultParagraphFont"/>
    <w:rsid w:val="00840D68"/>
  </w:style>
  <w:style w:type="character" w:customStyle="1" w:styleId="a">
    <w:name w:val="a"/>
    <w:basedOn w:val="DefaultParagraphFont"/>
    <w:rsid w:val="00840D68"/>
  </w:style>
  <w:style w:type="character" w:customStyle="1" w:styleId="StyleStyleUnderline411pt">
    <w:name w:val="Style Style Underline4 + 11 pt"/>
    <w:basedOn w:val="DefaultParagraphFont"/>
    <w:rsid w:val="00840D68"/>
    <w:rPr>
      <w:sz w:val="20"/>
      <w:u w:val="single"/>
    </w:rPr>
  </w:style>
  <w:style w:type="character" w:customStyle="1" w:styleId="StyleStyleUnderline411ptBold">
    <w:name w:val="Style Style Underline4 + 11 pt Bold"/>
    <w:basedOn w:val="DefaultParagraphFont"/>
    <w:rsid w:val="00840D68"/>
    <w:rPr>
      <w:b/>
      <w:bCs/>
      <w:sz w:val="20"/>
      <w:u w:val="single"/>
    </w:rPr>
  </w:style>
  <w:style w:type="character" w:customStyle="1" w:styleId="StyleStyleUnderline311pt">
    <w:name w:val="Style Style Underline3 + 11 pt"/>
    <w:basedOn w:val="DefaultParagraphFont"/>
    <w:rsid w:val="00840D68"/>
    <w:rPr>
      <w:sz w:val="20"/>
      <w:u w:val="single"/>
    </w:rPr>
  </w:style>
  <w:style w:type="character" w:customStyle="1" w:styleId="StyleStyleUnderline311ptBold">
    <w:name w:val="Style Style Underline3 + 11 pt Bold"/>
    <w:basedOn w:val="DefaultParagraphFont"/>
    <w:rsid w:val="00840D68"/>
    <w:rPr>
      <w:b/>
      <w:bCs/>
      <w:sz w:val="20"/>
      <w:u w:val="single"/>
    </w:rPr>
  </w:style>
  <w:style w:type="character" w:customStyle="1" w:styleId="StyleUnderline3">
    <w:name w:val="Style Underline3"/>
    <w:basedOn w:val="DefaultParagraphFont"/>
    <w:rsid w:val="00840D68"/>
    <w:rPr>
      <w:u w:val="single"/>
    </w:rPr>
  </w:style>
  <w:style w:type="paragraph" w:customStyle="1" w:styleId="StyleStyle111ptBorderSinglesolidlineAuto05ptL">
    <w:name w:val="Style Style1 + 11 pt Border: : (Single solid line Auto  0.5 pt L..."/>
    <w:link w:val="StyleStyle111ptBorderSinglesolidlineAuto05ptLChar"/>
    <w:qFormat/>
    <w:rsid w:val="00840D6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40D6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40D68"/>
    <w:rPr>
      <w:u w:val="single"/>
    </w:rPr>
  </w:style>
  <w:style w:type="character" w:customStyle="1" w:styleId="NothingChar">
    <w:name w:val="Nothing Char"/>
    <w:basedOn w:val="DefaultParagraphFont"/>
    <w:link w:val="Nothing"/>
    <w:rsid w:val="00840D68"/>
    <w:rPr>
      <w:rFonts w:ascii="Times New Roman" w:eastAsia="Times New Roman" w:hAnsi="Times New Roman" w:cs="Times New Roman"/>
      <w:sz w:val="20"/>
    </w:rPr>
  </w:style>
  <w:style w:type="character" w:customStyle="1" w:styleId="CardsFont12pt0">
    <w:name w:val="Cards + Font 12pt"/>
    <w:basedOn w:val="DefaultParagraphFont"/>
    <w:rsid w:val="00840D68"/>
    <w:rPr>
      <w:rFonts w:ascii="Times New Roman" w:eastAsia="Calibri" w:hAnsi="Times New Roman" w:cs="Times New Roman"/>
      <w:sz w:val="24"/>
      <w:szCs w:val="20"/>
      <w:u w:val="single"/>
    </w:rPr>
  </w:style>
  <w:style w:type="character" w:customStyle="1" w:styleId="SmallTextChar0">
    <w:name w:val="Small Text Char"/>
    <w:basedOn w:val="CardTextChar0"/>
    <w:rsid w:val="00840D68"/>
    <w:rPr>
      <w:rFonts w:ascii="Times New Roman" w:eastAsia="MS Mincho" w:hAnsi="Times New Roman" w:cs="Times New Roman"/>
      <w:sz w:val="15"/>
      <w:szCs w:val="24"/>
      <w:lang w:eastAsia="ja-JP"/>
    </w:rPr>
  </w:style>
  <w:style w:type="paragraph" w:customStyle="1" w:styleId="Circled">
    <w:name w:val="Circled"/>
    <w:link w:val="CircledChar"/>
    <w:qFormat/>
    <w:rsid w:val="00840D6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840D68"/>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840D6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40D68"/>
  </w:style>
  <w:style w:type="character" w:customStyle="1" w:styleId="part-of-speech">
    <w:name w:val="part-of-speech"/>
    <w:basedOn w:val="DefaultParagraphFont"/>
    <w:rsid w:val="00840D68"/>
  </w:style>
  <w:style w:type="character" w:customStyle="1" w:styleId="sep">
    <w:name w:val="sep"/>
    <w:basedOn w:val="DefaultParagraphFont"/>
    <w:rsid w:val="00840D68"/>
  </w:style>
  <w:style w:type="character" w:customStyle="1" w:styleId="pron">
    <w:name w:val="pron"/>
    <w:basedOn w:val="DefaultParagraphFont"/>
    <w:rsid w:val="00840D68"/>
  </w:style>
  <w:style w:type="paragraph" w:customStyle="1" w:styleId="StyleStyle4LatinTimesNewRomanAsianSimSun">
    <w:name w:val="Style Style4 + (Latin) Times New Roman (Asian) SimSun"/>
    <w:basedOn w:val="Normal"/>
    <w:link w:val="StyleStyle4LatinTimesNewRomanAsianSimSunChar"/>
    <w:qFormat/>
    <w:rsid w:val="00840D6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40D68"/>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40D6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40D68"/>
    <w:rPr>
      <w:rFonts w:ascii="Calibri" w:eastAsia="SimSun" w:hAnsi="Calibri" w:cs="Calibri"/>
      <w:b/>
      <w:bCs/>
      <w:sz w:val="22"/>
      <w:u w:val="single"/>
    </w:rPr>
  </w:style>
  <w:style w:type="character" w:customStyle="1" w:styleId="CharChar3">
    <w:name w:val="Char Char3"/>
    <w:basedOn w:val="DefaultParagraphFont"/>
    <w:rsid w:val="00840D68"/>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40D68"/>
    <w:rPr>
      <w:bCs/>
      <w:szCs w:val="26"/>
      <w:u w:val="single"/>
    </w:rPr>
  </w:style>
  <w:style w:type="paragraph" w:styleId="Subtitle">
    <w:name w:val="Subtitle"/>
    <w:aliases w:val="Underlined card text"/>
    <w:basedOn w:val="Normal"/>
    <w:next w:val="Normal"/>
    <w:link w:val="SubtitleChar"/>
    <w:uiPriority w:val="99"/>
    <w:qFormat/>
    <w:rsid w:val="00840D68"/>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840D68"/>
    <w:rPr>
      <w:color w:val="5A5A5A" w:themeColor="text1" w:themeTint="A5"/>
      <w:spacing w:val="15"/>
      <w:sz w:val="22"/>
      <w:szCs w:val="22"/>
    </w:rPr>
  </w:style>
  <w:style w:type="paragraph" w:customStyle="1" w:styleId="StyleStyle411pt1">
    <w:name w:val="Style Style4 + 11 pt1"/>
    <w:basedOn w:val="Style4"/>
    <w:link w:val="StyleStyle411pt1Char"/>
    <w:qFormat/>
    <w:rsid w:val="00840D68"/>
    <w:rPr>
      <w:rFonts w:cs="Times New Roman"/>
    </w:rPr>
  </w:style>
  <w:style w:type="character" w:customStyle="1" w:styleId="StyleStyle411pt1Char">
    <w:name w:val="Style Style4 + 11 pt1 Char"/>
    <w:basedOn w:val="Style4Char"/>
    <w:link w:val="StyleStyle411pt1"/>
    <w:rsid w:val="00840D68"/>
    <w:rPr>
      <w:rFonts w:ascii="Calibri" w:eastAsia="Times New Roman" w:hAnsi="Calibri" w:cs="Times New Roman"/>
      <w:sz w:val="22"/>
      <w:u w:val="single"/>
    </w:rPr>
  </w:style>
  <w:style w:type="character" w:customStyle="1" w:styleId="BoldandUnderlineCharChar2">
    <w:name w:val="Bold and Underline Char Char2"/>
    <w:basedOn w:val="DefaultParagraphFont"/>
    <w:rsid w:val="00840D68"/>
    <w:rPr>
      <w:b/>
      <w:u w:val="single"/>
      <w:lang w:val="en-US" w:eastAsia="en-US" w:bidi="ar-SA"/>
    </w:rPr>
  </w:style>
  <w:style w:type="character" w:customStyle="1" w:styleId="StyleUnderlineCharChar111pt">
    <w:name w:val="Style Underline Char Char1 + 11 pt"/>
    <w:basedOn w:val="DefaultParagraphFont"/>
    <w:rsid w:val="00840D6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40D6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40D6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40D68"/>
    <w:rPr>
      <w:sz w:val="22"/>
      <w:u w:val="single"/>
    </w:rPr>
  </w:style>
  <w:style w:type="paragraph" w:customStyle="1" w:styleId="StyleMinimizedTextArialNarrow9pt">
    <w:name w:val="Style Minimized Text + Arial Narrow 9 pt"/>
    <w:basedOn w:val="Normal"/>
    <w:link w:val="StyleMinimizedTextArialNarrow9ptChar"/>
    <w:qFormat/>
    <w:rsid w:val="00840D68"/>
    <w:rPr>
      <w:rFonts w:eastAsia="Times New Roman"/>
    </w:rPr>
  </w:style>
  <w:style w:type="character" w:customStyle="1" w:styleId="StyleMinimizedTextArialNarrow9ptChar">
    <w:name w:val="Style Minimized Text + Arial Narrow 9 pt Char"/>
    <w:basedOn w:val="DefaultParagraphFont"/>
    <w:link w:val="StyleMinimizedTextArialNarrow9pt"/>
    <w:rsid w:val="00840D68"/>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840D6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40D6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40D6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40D6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40D6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40D68"/>
    <w:rPr>
      <w:b w:val="0"/>
      <w:bCs/>
      <w:sz w:val="20"/>
      <w:u w:val="single"/>
      <w:lang w:val="en-US" w:eastAsia="en-US" w:bidi="ar-SA"/>
    </w:rPr>
  </w:style>
  <w:style w:type="character" w:customStyle="1" w:styleId="Styleunderline9pt">
    <w:name w:val="Style underline + 9 pt"/>
    <w:basedOn w:val="underline"/>
    <w:rsid w:val="00840D68"/>
    <w:rPr>
      <w:rFonts w:ascii="Times New Roman" w:hAnsi="Times New Roman" w:cs="Times New Roman"/>
      <w:b/>
      <w:sz w:val="20"/>
      <w:u w:val="single"/>
    </w:rPr>
  </w:style>
  <w:style w:type="character" w:customStyle="1" w:styleId="StyleTimesNewRoman9pt">
    <w:name w:val="Style Times New Roman 9 pt"/>
    <w:basedOn w:val="DefaultParagraphFont"/>
    <w:rsid w:val="00840D68"/>
    <w:rPr>
      <w:rFonts w:ascii="Times New Roman" w:hAnsi="Times New Roman"/>
      <w:sz w:val="20"/>
    </w:rPr>
  </w:style>
  <w:style w:type="character" w:customStyle="1" w:styleId="Styleunderline9pt1">
    <w:name w:val="Style underline + 9 pt1"/>
    <w:basedOn w:val="underline"/>
    <w:rsid w:val="00840D6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40D6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40D6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40D68"/>
    <w:rPr>
      <w:b/>
      <w:bCs/>
      <w:noProof w:val="0"/>
      <w:sz w:val="20"/>
      <w:u w:val="single"/>
      <w:lang w:val="en-US" w:eastAsia="en-US" w:bidi="ar-SA"/>
    </w:rPr>
  </w:style>
  <w:style w:type="character" w:customStyle="1" w:styleId="Hyperlink23">
    <w:name w:val="Hyperlink23"/>
    <w:basedOn w:val="DefaultParagraphFont"/>
    <w:rsid w:val="00840D68"/>
    <w:rPr>
      <w:color w:val="3300CC"/>
      <w:u w:val="single"/>
    </w:rPr>
  </w:style>
  <w:style w:type="paragraph" w:customStyle="1" w:styleId="cardCharChar">
    <w:name w:val="card Char Char"/>
    <w:basedOn w:val="Normal"/>
    <w:link w:val="cardCharCharChar"/>
    <w:qFormat/>
    <w:rsid w:val="00840D68"/>
    <w:pPr>
      <w:ind w:left="288" w:right="288"/>
    </w:pPr>
    <w:rPr>
      <w:rFonts w:eastAsia="Times New Roman"/>
      <w:szCs w:val="20"/>
    </w:rPr>
  </w:style>
  <w:style w:type="character" w:customStyle="1" w:styleId="cardCharCharChar">
    <w:name w:val="card Char Char Char"/>
    <w:basedOn w:val="DefaultParagraphFont"/>
    <w:link w:val="cardCharChar"/>
    <w:rsid w:val="00840D68"/>
    <w:rPr>
      <w:rFonts w:ascii="Calibri" w:eastAsia="Times New Roman" w:hAnsi="Calibri" w:cs="Calibri"/>
      <w:sz w:val="22"/>
      <w:szCs w:val="20"/>
    </w:rPr>
  </w:style>
  <w:style w:type="character" w:customStyle="1" w:styleId="StyleunderlineArialNarrow9ptBold">
    <w:name w:val="Style underline + Arial Narrow 9 pt Bold"/>
    <w:basedOn w:val="underline"/>
    <w:rsid w:val="00840D6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40D68"/>
  </w:style>
  <w:style w:type="character" w:customStyle="1" w:styleId="StylecardCharCharArialNarrow9ptChar">
    <w:name w:val="Style card Char Char + Arial Narrow 9 pt Char"/>
    <w:basedOn w:val="cardCharCharChar"/>
    <w:link w:val="StylecardCharCharArialNarrow9pt"/>
    <w:rsid w:val="00840D68"/>
    <w:rPr>
      <w:rFonts w:ascii="Calibri" w:eastAsia="Times New Roman" w:hAnsi="Calibri" w:cs="Calibri"/>
      <w:sz w:val="22"/>
      <w:szCs w:val="20"/>
    </w:rPr>
  </w:style>
  <w:style w:type="character" w:customStyle="1" w:styleId="UnderlineCharCharChar">
    <w:name w:val="Underline Char Char Char"/>
    <w:basedOn w:val="DefaultParagraphFont"/>
    <w:rsid w:val="00840D68"/>
    <w:rPr>
      <w:noProof w:val="0"/>
      <w:u w:val="single"/>
      <w:lang w:val="en-US" w:eastAsia="en-US" w:bidi="ar-SA"/>
    </w:rPr>
  </w:style>
  <w:style w:type="character" w:customStyle="1" w:styleId="CardTextChar1">
    <w:name w:val="Card Text Char1"/>
    <w:basedOn w:val="DefaultParagraphFont"/>
    <w:rsid w:val="00840D6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40D6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840D6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40D6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40D6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40D6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40D6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840D6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40D68"/>
    <w:rPr>
      <w:rFonts w:eastAsia="Times New Roman"/>
    </w:rPr>
  </w:style>
  <w:style w:type="character" w:customStyle="1" w:styleId="TextsmallChar">
    <w:name w:val="Textsmall Char"/>
    <w:basedOn w:val="DefaultParagraphFont"/>
    <w:link w:val="Textsmall"/>
    <w:rsid w:val="00840D68"/>
    <w:rPr>
      <w:rFonts w:ascii="Calibri" w:eastAsia="Times New Roman" w:hAnsi="Calibri" w:cs="Calibri"/>
      <w:sz w:val="22"/>
    </w:rPr>
  </w:style>
  <w:style w:type="character" w:customStyle="1" w:styleId="CharChar111">
    <w:name w:val="Char Char111"/>
    <w:basedOn w:val="DefaultParagraphFont"/>
    <w:rsid w:val="00840D68"/>
    <w:rPr>
      <w:rFonts w:cs="Arial"/>
      <w:bCs/>
      <w:szCs w:val="26"/>
      <w:u w:val="single"/>
      <w:lang w:val="en-US" w:eastAsia="en-US" w:bidi="ar-SA"/>
    </w:rPr>
  </w:style>
  <w:style w:type="character" w:customStyle="1" w:styleId="UnderlineBold">
    <w:name w:val="Underline + Bold"/>
    <w:uiPriority w:val="1"/>
    <w:qFormat/>
    <w:rsid w:val="00840D68"/>
    <w:rPr>
      <w:b/>
      <w:sz w:val="20"/>
      <w:u w:val="single"/>
    </w:rPr>
  </w:style>
  <w:style w:type="paragraph" w:customStyle="1" w:styleId="cardtextsmall">
    <w:name w:val="card text small"/>
    <w:basedOn w:val="Normal"/>
    <w:qFormat/>
    <w:rsid w:val="00840D68"/>
    <w:rPr>
      <w:rFonts w:ascii="Arial Narrow" w:eastAsia="Times New Roman" w:hAnsi="Arial Narrow"/>
    </w:rPr>
  </w:style>
  <w:style w:type="character" w:customStyle="1" w:styleId="AUnterdline">
    <w:name w:val="AUnterdline"/>
    <w:rsid w:val="00840D6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40D68"/>
    <w:rPr>
      <w:rFonts w:ascii="Times New Roman" w:hAnsi="Times New Roman"/>
      <w:b/>
      <w:bCs/>
      <w:sz w:val="20"/>
      <w:u w:val="single"/>
      <w:bdr w:val="single" w:sz="4" w:space="0" w:color="auto"/>
    </w:rPr>
  </w:style>
  <w:style w:type="character" w:customStyle="1" w:styleId="highlightedsearchterm">
    <w:name w:val="highlightedsearchterm"/>
    <w:rsid w:val="00840D68"/>
  </w:style>
  <w:style w:type="character" w:customStyle="1" w:styleId="StyleUnderline1">
    <w:name w:val="Style Underline1"/>
    <w:basedOn w:val="DefaultParagraphFont"/>
    <w:rsid w:val="00840D68"/>
    <w:rPr>
      <w:rFonts w:ascii="Times New Roman" w:hAnsi="Times New Roman"/>
      <w:sz w:val="20"/>
      <w:u w:val="single"/>
    </w:rPr>
  </w:style>
  <w:style w:type="paragraph" w:customStyle="1" w:styleId="CardIndented">
    <w:name w:val="Card (Indented)"/>
    <w:basedOn w:val="Normal"/>
    <w:link w:val="CardIndentedChar"/>
    <w:qFormat/>
    <w:rsid w:val="00840D68"/>
    <w:pPr>
      <w:ind w:left="288"/>
    </w:pPr>
  </w:style>
  <w:style w:type="paragraph" w:customStyle="1" w:styleId="StyleStyle49pt10">
    <w:name w:val="Style Style4 + 9 pt10"/>
    <w:basedOn w:val="Style4"/>
    <w:link w:val="StyleStyle49pt10Char"/>
    <w:qFormat/>
    <w:rsid w:val="00840D68"/>
    <w:rPr>
      <w:rFonts w:cs="Times New Roman"/>
    </w:rPr>
  </w:style>
  <w:style w:type="character" w:customStyle="1" w:styleId="StyleStyle49pt10Char">
    <w:name w:val="Style Style4 + 9 pt10 Char"/>
    <w:basedOn w:val="Style4Char"/>
    <w:link w:val="StyleStyle49pt10"/>
    <w:rsid w:val="00840D68"/>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840D68"/>
    <w:rPr>
      <w:rFonts w:cs="Times New Roman"/>
      <w:b/>
      <w:bCs/>
    </w:rPr>
  </w:style>
  <w:style w:type="character" w:customStyle="1" w:styleId="StyleStyle49ptBold7Char">
    <w:name w:val="Style Style4 + 9 pt Bold7 Char"/>
    <w:link w:val="StyleStyle49ptBold7"/>
    <w:rsid w:val="00840D6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40D68"/>
    <w:pPr>
      <w:ind w:left="288"/>
    </w:pPr>
    <w:rPr>
      <w:rFonts w:eastAsia="Times New Roman"/>
      <w:u w:val="single"/>
    </w:rPr>
  </w:style>
  <w:style w:type="character" w:customStyle="1" w:styleId="NormalUnderlineChar">
    <w:name w:val="Normal Underline Char"/>
    <w:link w:val="NormalUnderline"/>
    <w:rsid w:val="00840D68"/>
    <w:rPr>
      <w:rFonts w:ascii="Calibri" w:eastAsia="Times New Roman" w:hAnsi="Calibri" w:cs="Calibri"/>
      <w:sz w:val="22"/>
      <w:u w:val="single"/>
    </w:rPr>
  </w:style>
  <w:style w:type="character" w:customStyle="1" w:styleId="DontRead">
    <w:name w:val="Don't Read"/>
    <w:qFormat/>
    <w:rsid w:val="00840D68"/>
    <w:rPr>
      <w:rFonts w:ascii="Times New Roman" w:hAnsi="Times New Roman"/>
      <w:sz w:val="16"/>
    </w:rPr>
  </w:style>
  <w:style w:type="paragraph" w:customStyle="1" w:styleId="Underlinestyle">
    <w:name w:val="Underline style"/>
    <w:basedOn w:val="Normal"/>
    <w:qFormat/>
    <w:rsid w:val="00840D68"/>
    <w:rPr>
      <w:rFonts w:eastAsia="Times New Roman"/>
      <w:u w:val="single"/>
    </w:rPr>
  </w:style>
  <w:style w:type="character" w:customStyle="1" w:styleId="Style11ptUnderline3">
    <w:name w:val="Style 11 pt Underline3"/>
    <w:rsid w:val="00840D68"/>
    <w:rPr>
      <w:sz w:val="20"/>
      <w:u w:val="single"/>
    </w:rPr>
  </w:style>
  <w:style w:type="character" w:customStyle="1" w:styleId="27">
    <w:name w:val="27"/>
    <w:rsid w:val="00840D68"/>
    <w:rPr>
      <w:rFonts w:cs="Arial"/>
      <w:bCs/>
      <w:sz w:val="20"/>
      <w:u w:val="single"/>
      <w:lang w:val="en-US" w:eastAsia="en-US" w:bidi="ar-SA"/>
    </w:rPr>
  </w:style>
  <w:style w:type="character" w:customStyle="1" w:styleId="2">
    <w:name w:val="2"/>
    <w:rsid w:val="00840D68"/>
    <w:rPr>
      <w:rFonts w:cs="Arial"/>
      <w:bCs/>
      <w:sz w:val="20"/>
      <w:u w:val="single"/>
      <w:lang w:val="en-US" w:eastAsia="en-US" w:bidi="ar-SA"/>
    </w:rPr>
  </w:style>
  <w:style w:type="character" w:customStyle="1" w:styleId="Style9ptUnderline11">
    <w:name w:val="Style 9 pt Underline11"/>
    <w:basedOn w:val="DefaultParagraphFont"/>
    <w:rsid w:val="00840D68"/>
    <w:rPr>
      <w:sz w:val="20"/>
      <w:u w:val="single"/>
    </w:rPr>
  </w:style>
  <w:style w:type="character" w:customStyle="1" w:styleId="Style9ptBoldUnderline5">
    <w:name w:val="Style 9 pt Bold Underline5"/>
    <w:basedOn w:val="DefaultParagraphFont"/>
    <w:rsid w:val="00840D68"/>
    <w:rPr>
      <w:b/>
      <w:bCs/>
      <w:sz w:val="20"/>
      <w:u w:val="single"/>
    </w:rPr>
  </w:style>
  <w:style w:type="character" w:customStyle="1" w:styleId="CharChar114">
    <w:name w:val="Char Char114"/>
    <w:basedOn w:val="DefaultParagraphFont"/>
    <w:rsid w:val="00840D68"/>
    <w:rPr>
      <w:rFonts w:cs="Arial"/>
      <w:bCs/>
      <w:szCs w:val="26"/>
      <w:u w:val="single"/>
      <w:lang w:val="en-US" w:eastAsia="en-US" w:bidi="ar-SA"/>
    </w:rPr>
  </w:style>
  <w:style w:type="character" w:customStyle="1" w:styleId="CharChar113">
    <w:name w:val="Char Char113"/>
    <w:basedOn w:val="DefaultParagraphFont"/>
    <w:rsid w:val="00840D68"/>
    <w:rPr>
      <w:rFonts w:cs="Arial"/>
      <w:bCs/>
      <w:szCs w:val="26"/>
      <w:u w:val="single"/>
      <w:lang w:val="en-US" w:eastAsia="en-US" w:bidi="ar-SA"/>
    </w:rPr>
  </w:style>
  <w:style w:type="character" w:customStyle="1" w:styleId="CharChar112">
    <w:name w:val="Char Char112"/>
    <w:basedOn w:val="DefaultParagraphFont"/>
    <w:rsid w:val="00840D68"/>
    <w:rPr>
      <w:rFonts w:cs="Arial"/>
      <w:bCs/>
      <w:szCs w:val="26"/>
      <w:u w:val="single"/>
      <w:lang w:val="en-US" w:eastAsia="en-US" w:bidi="ar-SA"/>
    </w:rPr>
  </w:style>
  <w:style w:type="character" w:customStyle="1" w:styleId="ssl0">
    <w:name w:val="ss_l0"/>
    <w:basedOn w:val="DefaultParagraphFont"/>
    <w:rsid w:val="00840D68"/>
  </w:style>
  <w:style w:type="paragraph" w:styleId="CommentText">
    <w:name w:val="annotation text"/>
    <w:basedOn w:val="Normal"/>
    <w:link w:val="CommentTextChar"/>
    <w:uiPriority w:val="99"/>
    <w:rsid w:val="00840D68"/>
    <w:rPr>
      <w:szCs w:val="20"/>
    </w:rPr>
  </w:style>
  <w:style w:type="character" w:customStyle="1" w:styleId="CommentTextChar">
    <w:name w:val="Comment Text Char"/>
    <w:basedOn w:val="DefaultParagraphFont"/>
    <w:link w:val="CommentText"/>
    <w:uiPriority w:val="99"/>
    <w:rsid w:val="00840D68"/>
    <w:rPr>
      <w:rFonts w:ascii="Calibri" w:hAnsi="Calibri" w:cs="Calibri"/>
      <w:sz w:val="22"/>
      <w:szCs w:val="20"/>
    </w:rPr>
  </w:style>
  <w:style w:type="character" w:customStyle="1" w:styleId="CommentSubjectChar">
    <w:name w:val="Comment Subject Char"/>
    <w:basedOn w:val="CommentTextChar"/>
    <w:link w:val="CommentSubject"/>
    <w:rsid w:val="00840D68"/>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840D68"/>
    <w:rPr>
      <w:rFonts w:ascii="Times New Roman" w:hAnsi="Times New Roman" w:cs="Times New Roman"/>
      <w:b/>
      <w:bCs/>
    </w:rPr>
  </w:style>
  <w:style w:type="character" w:customStyle="1" w:styleId="CommentSubjectChar1">
    <w:name w:val="Comment Subject Char1"/>
    <w:basedOn w:val="CommentTextChar"/>
    <w:uiPriority w:val="99"/>
    <w:semiHidden/>
    <w:rsid w:val="00840D68"/>
    <w:rPr>
      <w:rFonts w:ascii="Calibri" w:hAnsi="Calibri" w:cs="Calibri"/>
      <w:b/>
      <w:bCs/>
      <w:sz w:val="22"/>
      <w:szCs w:val="20"/>
    </w:rPr>
  </w:style>
  <w:style w:type="paragraph" w:customStyle="1" w:styleId="WW-Default1">
    <w:name w:val="WW-Default1"/>
    <w:basedOn w:val="Normal"/>
    <w:qFormat/>
    <w:rsid w:val="00840D68"/>
    <w:pPr>
      <w:suppressAutoHyphens/>
    </w:pPr>
    <w:rPr>
      <w:rFonts w:eastAsia="Times New Roman"/>
      <w:b/>
      <w:bCs/>
      <w:szCs w:val="20"/>
      <w:lang w:eastAsia="ar-SA"/>
    </w:rPr>
  </w:style>
  <w:style w:type="paragraph" w:customStyle="1" w:styleId="Normal1">
    <w:name w:val="Normal1"/>
    <w:basedOn w:val="BodyText"/>
    <w:qFormat/>
    <w:rsid w:val="00840D68"/>
  </w:style>
  <w:style w:type="character" w:customStyle="1" w:styleId="zoomme">
    <w:name w:val="zoomme"/>
    <w:basedOn w:val="DefaultParagraphFont"/>
    <w:rsid w:val="00840D68"/>
  </w:style>
  <w:style w:type="character" w:customStyle="1" w:styleId="Date1">
    <w:name w:val="Date1"/>
    <w:basedOn w:val="DefaultParagraphFont"/>
    <w:rsid w:val="00840D68"/>
  </w:style>
  <w:style w:type="character" w:customStyle="1" w:styleId="classauthor">
    <w:name w:val="class=&quot;author&quot;"/>
    <w:basedOn w:val="DefaultParagraphFont"/>
    <w:rsid w:val="00840D68"/>
  </w:style>
  <w:style w:type="paragraph" w:customStyle="1" w:styleId="CardStyle">
    <w:name w:val="Card Style"/>
    <w:basedOn w:val="Normal"/>
    <w:link w:val="CardStyleChar"/>
    <w:qFormat/>
    <w:rsid w:val="00840D68"/>
    <w:rPr>
      <w:rFonts w:eastAsia="Times New Roman"/>
    </w:rPr>
  </w:style>
  <w:style w:type="character" w:customStyle="1" w:styleId="CharCharChar">
    <w:name w:val="Char Char Char"/>
    <w:basedOn w:val="DefaultParagraphFont"/>
    <w:rsid w:val="00840D68"/>
    <w:rPr>
      <w:rFonts w:cs="Arial"/>
      <w:bCs/>
      <w:szCs w:val="26"/>
      <w:u w:val="single"/>
      <w:lang w:val="en-US" w:eastAsia="en-US" w:bidi="ar-SA"/>
    </w:rPr>
  </w:style>
  <w:style w:type="character" w:customStyle="1" w:styleId="BoldUnderlineChar0">
    <w:name w:val="Bold Underline Char"/>
    <w:rsid w:val="00840D68"/>
    <w:rPr>
      <w:rFonts w:ascii="Times New Roman" w:eastAsia="Times New Roman" w:hAnsi="Times New Roman"/>
      <w:b/>
      <w:bCs/>
      <w:szCs w:val="24"/>
      <w:u w:val="single"/>
    </w:rPr>
  </w:style>
  <w:style w:type="character" w:customStyle="1" w:styleId="texto1">
    <w:name w:val="texto1"/>
    <w:rsid w:val="00840D68"/>
  </w:style>
  <w:style w:type="character" w:customStyle="1" w:styleId="apple-style-span">
    <w:name w:val="apple-style-span"/>
    <w:rsid w:val="00840D68"/>
  </w:style>
  <w:style w:type="paragraph" w:customStyle="1" w:styleId="citenon-bold">
    <w:name w:val="cite non-bold"/>
    <w:basedOn w:val="Normal"/>
    <w:link w:val="citenon-boldChar"/>
    <w:qFormat/>
    <w:rsid w:val="00840D6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40D6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40D68"/>
    <w:rPr>
      <w:rFonts w:ascii="Calibri" w:eastAsia="Times New Roman" w:hAnsi="Calibri" w:cs="Arial"/>
      <w:b/>
      <w:szCs w:val="28"/>
    </w:rPr>
  </w:style>
  <w:style w:type="paragraph" w:customStyle="1" w:styleId="Style23">
    <w:name w:val="Style23"/>
    <w:basedOn w:val="Normal"/>
    <w:uiPriority w:val="99"/>
    <w:qFormat/>
    <w:rsid w:val="00840D68"/>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40D68"/>
    <w:rPr>
      <w:rFonts w:ascii="Calibri" w:eastAsia="Times New Roman" w:hAnsi="Calibri" w:cs="Calibri"/>
      <w:sz w:val="22"/>
      <w:lang w:bidi="en-US"/>
    </w:rPr>
  </w:style>
  <w:style w:type="character" w:customStyle="1" w:styleId="gray">
    <w:name w:val="gray"/>
    <w:basedOn w:val="DefaultParagraphFont"/>
    <w:rsid w:val="00840D68"/>
  </w:style>
  <w:style w:type="paragraph" w:customStyle="1" w:styleId="Tagtemplate">
    <w:name w:val="Tagtemplate"/>
    <w:basedOn w:val="Normal"/>
    <w:link w:val="TagtemplateChar"/>
    <w:autoRedefine/>
    <w:qFormat/>
    <w:rsid w:val="00840D68"/>
    <w:pPr>
      <w:keepNext/>
      <w:keepLines/>
    </w:pPr>
    <w:rPr>
      <w:rFonts w:eastAsia="Calibri"/>
      <w:b/>
    </w:rPr>
  </w:style>
  <w:style w:type="character" w:customStyle="1" w:styleId="TagtemplateChar">
    <w:name w:val="Tagtemplate Char"/>
    <w:basedOn w:val="DefaultParagraphFont"/>
    <w:link w:val="Tagtemplate"/>
    <w:rsid w:val="00840D68"/>
    <w:rPr>
      <w:rFonts w:ascii="Calibri" w:eastAsia="Calibri" w:hAnsi="Calibri" w:cs="Calibri"/>
      <w:b/>
      <w:sz w:val="22"/>
    </w:rPr>
  </w:style>
  <w:style w:type="character" w:customStyle="1" w:styleId="Styleunderline11ptBorderSinglesolidlineAuto05p">
    <w:name w:val="Style underline + 11 pt Border: : (Single solid line Auto  0.5 p..."/>
    <w:rsid w:val="00840D68"/>
    <w:rPr>
      <w:sz w:val="20"/>
      <w:u w:val="single"/>
      <w:bdr w:val="single" w:sz="4" w:space="0" w:color="auto"/>
    </w:rPr>
  </w:style>
  <w:style w:type="paragraph" w:customStyle="1" w:styleId="Citation-FirstLine">
    <w:name w:val="Citation - First Line"/>
    <w:basedOn w:val="Normal"/>
    <w:next w:val="Normal"/>
    <w:autoRedefine/>
    <w:qFormat/>
    <w:rsid w:val="00840D68"/>
    <w:pPr>
      <w:spacing w:line="240" w:lineRule="atLeast"/>
      <w:jc w:val="both"/>
    </w:pPr>
    <w:rPr>
      <w:rFonts w:ascii="Book Antiqua" w:eastAsia="Times New Roman" w:hAnsi="Book Antiqua"/>
    </w:rPr>
  </w:style>
  <w:style w:type="character" w:customStyle="1" w:styleId="CardText-Underlined">
    <w:name w:val="Card Text - Underlined"/>
    <w:rsid w:val="00840D68"/>
    <w:rPr>
      <w:b/>
      <w:sz w:val="20"/>
      <w:u w:val="single"/>
    </w:rPr>
  </w:style>
  <w:style w:type="paragraph" w:customStyle="1" w:styleId="Citation-Complete">
    <w:name w:val="Citation - Complete"/>
    <w:basedOn w:val="Normal"/>
    <w:next w:val="Normal"/>
    <w:link w:val="Citation-CompleteChar"/>
    <w:autoRedefine/>
    <w:qFormat/>
    <w:rsid w:val="00840D6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40D68"/>
    <w:rPr>
      <w:rFonts w:ascii="Book Antiqua" w:eastAsia="Times New Roman" w:hAnsi="Book Antiqua" w:cs="Calibri"/>
      <w:sz w:val="22"/>
    </w:rPr>
  </w:style>
  <w:style w:type="character" w:customStyle="1" w:styleId="MicroTextChar">
    <w:name w:val="MicroText Char"/>
    <w:link w:val="MicroText"/>
    <w:rsid w:val="00840D68"/>
    <w:rPr>
      <w:rFonts w:ascii="Arial Narrow" w:hAnsi="Arial Narrow"/>
      <w:sz w:val="12"/>
    </w:rPr>
  </w:style>
  <w:style w:type="paragraph" w:customStyle="1" w:styleId="TagCite">
    <w:name w:val="Tag/Cite"/>
    <w:basedOn w:val="Normal"/>
    <w:qFormat/>
    <w:rsid w:val="00840D68"/>
    <w:rPr>
      <w:rFonts w:eastAsia="Times New Roman"/>
      <w:b/>
    </w:rPr>
  </w:style>
  <w:style w:type="character" w:customStyle="1" w:styleId="Style11ptItalicUnderline">
    <w:name w:val="Style 11 pt Italic Underline"/>
    <w:basedOn w:val="DefaultParagraphFont"/>
    <w:rsid w:val="00840D68"/>
    <w:rPr>
      <w:i/>
      <w:iCs/>
      <w:sz w:val="20"/>
      <w:u w:val="single"/>
    </w:rPr>
  </w:style>
  <w:style w:type="character" w:customStyle="1" w:styleId="Style11ptItalic">
    <w:name w:val="Style 11 pt Italic"/>
    <w:basedOn w:val="DefaultParagraphFont"/>
    <w:rsid w:val="00840D68"/>
    <w:rPr>
      <w:rFonts w:ascii="Times New Roman" w:hAnsi="Times New Roman"/>
      <w:i/>
      <w:iCs/>
      <w:sz w:val="20"/>
    </w:rPr>
  </w:style>
  <w:style w:type="character" w:customStyle="1" w:styleId="BoldandUnderlineChar">
    <w:name w:val="Bold and Underline Char"/>
    <w:basedOn w:val="DefaultParagraphFont"/>
    <w:link w:val="BoldandUnderline"/>
    <w:locked/>
    <w:rsid w:val="00840D68"/>
    <w:rPr>
      <w:b/>
      <w:u w:val="single"/>
    </w:rPr>
  </w:style>
  <w:style w:type="paragraph" w:customStyle="1" w:styleId="BoldandUnderline">
    <w:name w:val="Bold and Underline"/>
    <w:basedOn w:val="Normal"/>
    <w:link w:val="BoldandUnderlineChar"/>
    <w:qFormat/>
    <w:rsid w:val="00840D68"/>
    <w:rPr>
      <w:rFonts w:asciiTheme="minorHAnsi" w:hAnsiTheme="minorHAnsi" w:cstheme="minorBidi"/>
      <w:b/>
      <w:sz w:val="24"/>
      <w:u w:val="single"/>
    </w:rPr>
  </w:style>
  <w:style w:type="character" w:customStyle="1" w:styleId="hdr">
    <w:name w:val="hdr"/>
    <w:basedOn w:val="DefaultParagraphFont"/>
    <w:rsid w:val="00840D68"/>
  </w:style>
  <w:style w:type="paragraph" w:customStyle="1" w:styleId="StyleStyle49ptBold3">
    <w:name w:val="Style Style4 + 9 pt Bold3"/>
    <w:basedOn w:val="Style4"/>
    <w:link w:val="StyleStyle49ptBold3Char"/>
    <w:qFormat/>
    <w:rsid w:val="00840D68"/>
    <w:rPr>
      <w:rFonts w:cs="Times New Roman"/>
      <w:b/>
      <w:bCs/>
    </w:rPr>
  </w:style>
  <w:style w:type="character" w:customStyle="1" w:styleId="StyleStyle49ptBold3Char">
    <w:name w:val="Style Style4 + 9 pt Bold3 Char"/>
    <w:basedOn w:val="Style4Char"/>
    <w:link w:val="StyleStyle49ptBold3"/>
    <w:rsid w:val="00840D68"/>
    <w:rPr>
      <w:rFonts w:ascii="Calibri" w:eastAsia="Times New Roman" w:hAnsi="Calibri" w:cs="Times New Roman"/>
      <w:b/>
      <w:bCs/>
      <w:sz w:val="22"/>
      <w:u w:val="single"/>
    </w:rPr>
  </w:style>
  <w:style w:type="character" w:customStyle="1" w:styleId="Style9ptUnderline6">
    <w:name w:val="Style 9 pt Underline6"/>
    <w:basedOn w:val="DefaultParagraphFont"/>
    <w:rsid w:val="00840D68"/>
    <w:rPr>
      <w:sz w:val="20"/>
      <w:u w:val="single"/>
    </w:rPr>
  </w:style>
  <w:style w:type="character" w:customStyle="1" w:styleId="ct-with-fmlt">
    <w:name w:val="ct-with-fmlt"/>
    <w:basedOn w:val="DefaultParagraphFont"/>
    <w:rsid w:val="00840D68"/>
  </w:style>
  <w:style w:type="paragraph" w:customStyle="1" w:styleId="TagText">
    <w:name w:val="TagText"/>
    <w:basedOn w:val="Normal"/>
    <w:uiPriority w:val="99"/>
    <w:qFormat/>
    <w:rsid w:val="00840D68"/>
    <w:rPr>
      <w:b/>
    </w:rPr>
  </w:style>
  <w:style w:type="paragraph" w:customStyle="1" w:styleId="StyleStyle49pt">
    <w:name w:val="Style Style4 + 9 pt"/>
    <w:basedOn w:val="Normal"/>
    <w:link w:val="StyleStyle49ptChar"/>
    <w:qFormat/>
    <w:rsid w:val="00840D68"/>
    <w:rPr>
      <w:rFonts w:eastAsia="Times New Roman"/>
      <w:u w:val="single"/>
    </w:rPr>
  </w:style>
  <w:style w:type="character" w:customStyle="1" w:styleId="StyleStyle49ptChar">
    <w:name w:val="Style Style4 + 9 pt Char"/>
    <w:basedOn w:val="DefaultParagraphFont"/>
    <w:link w:val="StyleStyle49pt"/>
    <w:rsid w:val="00840D68"/>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840D68"/>
    <w:rPr>
      <w:rFonts w:eastAsia="Times New Roman"/>
      <w:b/>
      <w:bCs/>
      <w:u w:val="single"/>
    </w:rPr>
  </w:style>
  <w:style w:type="character" w:customStyle="1" w:styleId="StyleStyle49ptBoldChar">
    <w:name w:val="Style Style4 + 9 pt Bold Char"/>
    <w:basedOn w:val="DefaultParagraphFont"/>
    <w:link w:val="StyleStyle49ptBold"/>
    <w:rsid w:val="00840D68"/>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840D6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40D68"/>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840D6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40D68"/>
    <w:rPr>
      <w:rFonts w:ascii="Arial" w:eastAsia="Times New Roman" w:hAnsi="Arial" w:cs="Arial"/>
      <w:b/>
      <w:bCs/>
      <w:sz w:val="22"/>
      <w:u w:val="single"/>
    </w:rPr>
  </w:style>
  <w:style w:type="paragraph" w:customStyle="1" w:styleId="StyleUnderlined11pt">
    <w:name w:val="Style Underlined + 11 pt"/>
    <w:link w:val="StyleUnderlined11ptChar"/>
    <w:qFormat/>
    <w:rsid w:val="00840D6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40D68"/>
    <w:rPr>
      <w:rFonts w:ascii="Arial" w:eastAsia="Times New Roman" w:hAnsi="Arial" w:cs="Arial"/>
      <w:sz w:val="22"/>
      <w:u w:val="single"/>
    </w:rPr>
  </w:style>
  <w:style w:type="character" w:customStyle="1" w:styleId="newscontent">
    <w:name w:val="newscontent"/>
    <w:rsid w:val="00840D68"/>
  </w:style>
  <w:style w:type="character" w:customStyle="1" w:styleId="StyleUnderlinePatternClearYellow">
    <w:name w:val="Style Underline Pattern: Clear (Yellow)"/>
    <w:basedOn w:val="DefaultParagraphFont"/>
    <w:rsid w:val="00840D68"/>
    <w:rPr>
      <w:u w:val="single"/>
      <w:shd w:val="clear" w:color="auto" w:fill="00FF00"/>
    </w:rPr>
  </w:style>
  <w:style w:type="paragraph" w:customStyle="1" w:styleId="StyleUnderlineChar11pt3">
    <w:name w:val="Style Underline Char + 11 pt3"/>
    <w:link w:val="StyleUnderlineChar11pt3Char"/>
    <w:qFormat/>
    <w:rsid w:val="00840D6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40D68"/>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840D68"/>
    <w:rPr>
      <w:b w:val="0"/>
      <w:bCs/>
      <w:u w:val="single"/>
    </w:rPr>
  </w:style>
  <w:style w:type="character" w:customStyle="1" w:styleId="date-display-single">
    <w:name w:val="date-display-single"/>
    <w:basedOn w:val="DefaultParagraphFont"/>
    <w:rsid w:val="00840D68"/>
  </w:style>
  <w:style w:type="character" w:customStyle="1" w:styleId="CommentTextChar1">
    <w:name w:val="Comment Text Char1"/>
    <w:basedOn w:val="DefaultParagraphFont"/>
    <w:uiPriority w:val="99"/>
    <w:rsid w:val="00840D68"/>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40D68"/>
    <w:rPr>
      <w:rFonts w:ascii="Times New Roman" w:hAnsi="Times New Roman" w:cs="Times New Roman"/>
      <w:sz w:val="20"/>
    </w:rPr>
  </w:style>
  <w:style w:type="paragraph" w:customStyle="1" w:styleId="Cite2">
    <w:name w:val="Cite 2"/>
    <w:basedOn w:val="Normal"/>
    <w:qFormat/>
    <w:rsid w:val="00840D68"/>
    <w:rPr>
      <w:rFonts w:eastAsia="MS Mincho"/>
      <w:b/>
      <w:u w:val="single"/>
    </w:rPr>
  </w:style>
  <w:style w:type="character" w:customStyle="1" w:styleId="StyleunderlineBold">
    <w:name w:val="Style underline + Bold"/>
    <w:basedOn w:val="underline"/>
    <w:rsid w:val="00840D68"/>
    <w:rPr>
      <w:rFonts w:ascii="Times New Roman" w:hAnsi="Times New Roman" w:cs="Times New Roman"/>
      <w:bCs/>
      <w:sz w:val="20"/>
      <w:u w:val="single"/>
    </w:rPr>
  </w:style>
  <w:style w:type="paragraph" w:customStyle="1" w:styleId="cards0">
    <w:name w:val="cards"/>
    <w:basedOn w:val="Cites0"/>
    <w:qFormat/>
    <w:rsid w:val="00840D68"/>
    <w:pPr>
      <w:widowControl/>
      <w:jc w:val="left"/>
    </w:pPr>
    <w:rPr>
      <w:szCs w:val="22"/>
    </w:rPr>
  </w:style>
  <w:style w:type="character" w:customStyle="1" w:styleId="Style10ptUnderline">
    <w:name w:val="Style 10 pt Underline"/>
    <w:basedOn w:val="DefaultParagraphFont"/>
    <w:rsid w:val="00840D68"/>
    <w:rPr>
      <w:sz w:val="20"/>
      <w:u w:val="single"/>
    </w:rPr>
  </w:style>
  <w:style w:type="character" w:styleId="HTMLCite">
    <w:name w:val="HTML Cite"/>
    <w:uiPriority w:val="99"/>
    <w:rsid w:val="00840D68"/>
    <w:rPr>
      <w:i/>
      <w:iCs/>
    </w:rPr>
  </w:style>
  <w:style w:type="character" w:customStyle="1" w:styleId="slug-pub-date">
    <w:name w:val="slug-pub-date"/>
    <w:basedOn w:val="DefaultParagraphFont"/>
    <w:rsid w:val="00840D68"/>
  </w:style>
  <w:style w:type="character" w:customStyle="1" w:styleId="slug-vol">
    <w:name w:val="slug-vol"/>
    <w:basedOn w:val="DefaultParagraphFont"/>
    <w:rsid w:val="00840D68"/>
  </w:style>
  <w:style w:type="character" w:customStyle="1" w:styleId="slug-issue">
    <w:name w:val="slug-issue"/>
    <w:basedOn w:val="DefaultParagraphFont"/>
    <w:rsid w:val="00840D68"/>
  </w:style>
  <w:style w:type="character" w:customStyle="1" w:styleId="slug-pages">
    <w:name w:val="slug-pages"/>
    <w:basedOn w:val="DefaultParagraphFont"/>
    <w:rsid w:val="00840D6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40D68"/>
    <w:rPr>
      <w:b/>
      <w:bCs/>
      <w:strike w:val="0"/>
      <w:dstrike w:val="0"/>
      <w:sz w:val="24"/>
      <w:u w:val="none"/>
      <w:effect w:val="none"/>
    </w:rPr>
  </w:style>
  <w:style w:type="paragraph" w:customStyle="1" w:styleId="Tag2">
    <w:name w:val="Tag2"/>
    <w:basedOn w:val="Normal"/>
    <w:autoRedefine/>
    <w:qFormat/>
    <w:rsid w:val="00840D68"/>
    <w:pPr>
      <w:spacing w:before="120"/>
    </w:pPr>
    <w:rPr>
      <w:b/>
      <w:sz w:val="26"/>
    </w:rPr>
  </w:style>
  <w:style w:type="character" w:customStyle="1" w:styleId="tagchar">
    <w:name w:val="tagchar"/>
    <w:basedOn w:val="DefaultParagraphFont"/>
    <w:rsid w:val="00840D68"/>
  </w:style>
  <w:style w:type="paragraph" w:customStyle="1" w:styleId="NormalText">
    <w:name w:val="Normal Text"/>
    <w:basedOn w:val="Normal"/>
    <w:link w:val="NormalTextChar"/>
    <w:autoRedefine/>
    <w:qFormat/>
    <w:rsid w:val="00840D68"/>
    <w:pPr>
      <w:jc w:val="both"/>
    </w:pPr>
    <w:rPr>
      <w:rFonts w:eastAsia="Times New Roman"/>
      <w:szCs w:val="26"/>
    </w:rPr>
  </w:style>
  <w:style w:type="character" w:customStyle="1" w:styleId="pmterms11">
    <w:name w:val="pmterms11"/>
    <w:basedOn w:val="DefaultParagraphFont"/>
    <w:rsid w:val="00840D68"/>
    <w:rPr>
      <w:b/>
      <w:bCs/>
      <w:i w:val="0"/>
      <w:iCs w:val="0"/>
      <w:color w:val="000000"/>
    </w:rPr>
  </w:style>
  <w:style w:type="character" w:customStyle="1" w:styleId="StyleUnderlineChar9ptBold">
    <w:name w:val="Style Underline Char + 9 pt Bold"/>
    <w:basedOn w:val="DefaultParagraphFont"/>
    <w:rsid w:val="00840D68"/>
    <w:rPr>
      <w:rFonts w:ascii="Times New Roman" w:hAnsi="Times New Roman"/>
      <w:b/>
      <w:bCs/>
      <w:sz w:val="20"/>
      <w:u w:val="single"/>
      <w:lang w:val="en-US" w:eastAsia="en-US" w:bidi="ar-SA"/>
    </w:rPr>
  </w:style>
  <w:style w:type="character" w:customStyle="1" w:styleId="Style8pt">
    <w:name w:val="Style 8 pt"/>
    <w:basedOn w:val="DefaultParagraphFont"/>
    <w:rsid w:val="00840D68"/>
    <w:rPr>
      <w:sz w:val="20"/>
    </w:rPr>
  </w:style>
  <w:style w:type="character" w:customStyle="1" w:styleId="UnderlineChar5Char">
    <w:name w:val="Underline Char5 Char"/>
    <w:basedOn w:val="DefaultParagraphFont"/>
    <w:rsid w:val="00840D68"/>
    <w:rPr>
      <w:szCs w:val="24"/>
      <w:u w:val="single"/>
      <w:lang w:val="en-US" w:eastAsia="en-US" w:bidi="ar-SA"/>
    </w:rPr>
  </w:style>
  <w:style w:type="character" w:customStyle="1" w:styleId="BoldandUnderlineChar2Char1">
    <w:name w:val="Bold and Underline Char2 Char1"/>
    <w:basedOn w:val="DefaultParagraphFont"/>
    <w:rsid w:val="00840D6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40D6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40D68"/>
    <w:rPr>
      <w:szCs w:val="24"/>
      <w:u w:val="single"/>
      <w:lang w:val="en-US" w:eastAsia="en-US" w:bidi="ar-SA"/>
    </w:rPr>
  </w:style>
  <w:style w:type="paragraph" w:customStyle="1" w:styleId="Language">
    <w:name w:val="Language"/>
    <w:basedOn w:val="Normal"/>
    <w:link w:val="LanguageChar"/>
    <w:qFormat/>
    <w:rsid w:val="00840D68"/>
    <w:rPr>
      <w:rFonts w:eastAsia="Times New Roman"/>
      <w:strike/>
      <w:szCs w:val="20"/>
    </w:rPr>
  </w:style>
  <w:style w:type="character" w:customStyle="1" w:styleId="LanguageChar">
    <w:name w:val="Language Char"/>
    <w:basedOn w:val="DefaultParagraphFont"/>
    <w:link w:val="Language"/>
    <w:rsid w:val="00840D68"/>
    <w:rPr>
      <w:rFonts w:ascii="Calibri" w:eastAsia="Times New Roman" w:hAnsi="Calibri" w:cs="Calibri"/>
      <w:strike/>
      <w:sz w:val="22"/>
      <w:szCs w:val="20"/>
    </w:rPr>
  </w:style>
  <w:style w:type="paragraph" w:customStyle="1" w:styleId="UnderlineChar3">
    <w:name w:val="Underline Char3"/>
    <w:basedOn w:val="Normal"/>
    <w:link w:val="UnderlineChar3Char"/>
    <w:qFormat/>
    <w:rsid w:val="00840D68"/>
    <w:rPr>
      <w:rFonts w:eastAsia="Times New Roman"/>
      <w:u w:val="single"/>
    </w:rPr>
  </w:style>
  <w:style w:type="character" w:customStyle="1" w:styleId="UnderlineChar3Char">
    <w:name w:val="Underline Char3 Char"/>
    <w:basedOn w:val="DefaultParagraphFont"/>
    <w:link w:val="UnderlineChar3"/>
    <w:rsid w:val="00840D68"/>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840D68"/>
    <w:rPr>
      <w:rFonts w:eastAsia="Times New Roman"/>
      <w:b/>
      <w:u w:val="single"/>
    </w:rPr>
  </w:style>
  <w:style w:type="character" w:customStyle="1" w:styleId="BoldandUnderlineChar3CharChar">
    <w:name w:val="Bold and Underline Char3 Char Char"/>
    <w:basedOn w:val="DefaultParagraphFont"/>
    <w:link w:val="BoldandUnderlineChar3Char"/>
    <w:rsid w:val="00840D68"/>
    <w:rPr>
      <w:rFonts w:ascii="Calibri" w:eastAsia="Times New Roman" w:hAnsi="Calibri" w:cs="Calibri"/>
      <w:b/>
      <w:sz w:val="22"/>
      <w:u w:val="single"/>
    </w:rPr>
  </w:style>
  <w:style w:type="character" w:customStyle="1" w:styleId="UnderlineChar1">
    <w:name w:val="Underline Char1"/>
    <w:basedOn w:val="DefaultParagraphFont"/>
    <w:rsid w:val="00840D68"/>
    <w:rPr>
      <w:szCs w:val="24"/>
      <w:u w:val="single"/>
      <w:lang w:val="en-US" w:eastAsia="en-US" w:bidi="ar-SA"/>
    </w:rPr>
  </w:style>
  <w:style w:type="character" w:customStyle="1" w:styleId="BoldandUnderlineChar1Char2Char">
    <w:name w:val="Bold and Underline Char1 Char2 Char"/>
    <w:basedOn w:val="DefaultParagraphFont"/>
    <w:rsid w:val="00840D68"/>
    <w:rPr>
      <w:b/>
      <w:szCs w:val="24"/>
      <w:u w:val="single"/>
      <w:lang w:val="en-US" w:eastAsia="en-US" w:bidi="ar-SA"/>
    </w:rPr>
  </w:style>
  <w:style w:type="character" w:customStyle="1" w:styleId="SmalltextChar">
    <w:name w:val="Small text Char"/>
    <w:aliases w:val="Quote1 Char1"/>
    <w:link w:val="Smalltext"/>
    <w:rsid w:val="00840D68"/>
    <w:rPr>
      <w:rFonts w:ascii="Arial Narrow" w:eastAsia="Times New Roman" w:hAnsi="Arial Narrow" w:cs="Calibri"/>
      <w:sz w:val="22"/>
    </w:rPr>
  </w:style>
  <w:style w:type="paragraph" w:customStyle="1" w:styleId="HotRoute">
    <w:name w:val="Hot Route"/>
    <w:basedOn w:val="Normal"/>
    <w:link w:val="HotRouteChar0"/>
    <w:qFormat/>
    <w:rsid w:val="00840D68"/>
    <w:pPr>
      <w:ind w:left="144"/>
    </w:pPr>
    <w:rPr>
      <w:rFonts w:eastAsia="Times New Roman"/>
    </w:rPr>
  </w:style>
  <w:style w:type="paragraph" w:customStyle="1" w:styleId="Cardstyle0">
    <w:name w:val="Cardstyle"/>
    <w:basedOn w:val="Normal"/>
    <w:next w:val="Normal"/>
    <w:qFormat/>
    <w:rsid w:val="00840D68"/>
    <w:rPr>
      <w:rFonts w:eastAsia="Times New Roman"/>
    </w:rPr>
  </w:style>
  <w:style w:type="character" w:customStyle="1" w:styleId="Style12ptBoldUnderline1">
    <w:name w:val="Style 12 pt Bold Underline1"/>
    <w:basedOn w:val="DefaultParagraphFont"/>
    <w:rsid w:val="00840D68"/>
    <w:rPr>
      <w:b/>
      <w:bCs/>
      <w:sz w:val="24"/>
      <w:u w:val="single"/>
    </w:rPr>
  </w:style>
  <w:style w:type="character" w:customStyle="1" w:styleId="StyleEmphasisArial12ptBoldNotItalic">
    <w:name w:val="Style Emphasis + Arial 12 pt Bold Not Italic"/>
    <w:basedOn w:val="Emphasis"/>
    <w:rsid w:val="00840D68"/>
    <w:rPr>
      <w:rFonts w:ascii="Arial" w:hAnsi="Arial" w:cs="Times New Roman"/>
      <w:b w:val="0"/>
      <w:bCs/>
      <w:i/>
      <w:iCs/>
      <w:sz w:val="24"/>
      <w:u w:val="single"/>
      <w:bdr w:val="single" w:sz="8" w:space="0" w:color="auto"/>
    </w:rPr>
  </w:style>
  <w:style w:type="character" w:customStyle="1" w:styleId="DebateHighlighted">
    <w:name w:val="Debate Highlighted"/>
    <w:qFormat/>
    <w:rsid w:val="00840D6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40D68"/>
    <w:rPr>
      <w:rFonts w:ascii="SimSun" w:eastAsia="SimSun" w:hAnsi="SimSun"/>
      <w:sz w:val="15"/>
      <w:lang w:eastAsia="zh-CN"/>
    </w:rPr>
  </w:style>
  <w:style w:type="paragraph" w:customStyle="1" w:styleId="UnreadText">
    <w:name w:val="Unread Text"/>
    <w:basedOn w:val="Normal"/>
    <w:next w:val="Normal"/>
    <w:link w:val="UnreadTextChar"/>
    <w:autoRedefine/>
    <w:qFormat/>
    <w:rsid w:val="00840D68"/>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40D68"/>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40D68"/>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840D68"/>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40D68"/>
    <w:rPr>
      <w:rFonts w:ascii="Times New Roman" w:hAnsi="Times New Roman"/>
      <w:sz w:val="20"/>
      <w:u w:val="single"/>
      <w:bdr w:val="none" w:sz="0" w:space="0" w:color="auto"/>
      <w:shd w:val="clear" w:color="auto" w:fill="C0C0C0"/>
    </w:rPr>
  </w:style>
  <w:style w:type="character" w:customStyle="1" w:styleId="smallChar">
    <w:name w:val="small Char"/>
    <w:rsid w:val="00840D68"/>
    <w:rPr>
      <w:rFonts w:ascii="Calibri" w:eastAsia="Calibri" w:hAnsi="Calibri" w:cs="Calibri"/>
      <w:sz w:val="16"/>
      <w:szCs w:val="20"/>
      <w:lang w:val="x-none" w:eastAsia="x-none"/>
    </w:rPr>
  </w:style>
  <w:style w:type="paragraph" w:customStyle="1" w:styleId="HotRoute0">
    <w:name w:val="Hot Route!"/>
    <w:basedOn w:val="Normal"/>
    <w:qFormat/>
    <w:rsid w:val="00840D6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40D68"/>
    <w:rPr>
      <w:rFonts w:ascii="Times New Roman" w:hAnsi="Times New Roman" w:cs="Times New Roman"/>
      <w:sz w:val="16"/>
      <w:szCs w:val="16"/>
    </w:rPr>
  </w:style>
  <w:style w:type="character" w:customStyle="1" w:styleId="BodyText2Char1">
    <w:name w:val="Body Text 2 Char1"/>
    <w:basedOn w:val="DefaultParagraphFont"/>
    <w:semiHidden/>
    <w:rsid w:val="00840D68"/>
    <w:rPr>
      <w:rFonts w:ascii="Times New Roman" w:hAnsi="Times New Roman" w:cs="Times New Roman"/>
      <w:sz w:val="20"/>
    </w:rPr>
  </w:style>
  <w:style w:type="character" w:customStyle="1" w:styleId="Heading2Char1CharCharCharCharCharC">
    <w:name w:val="Heading 2 Char1 Char Char Char Char Char C"/>
    <w:rsid w:val="00840D68"/>
    <w:rPr>
      <w:rFonts w:cs="Arial"/>
      <w:b/>
      <w:bCs/>
      <w:iCs/>
      <w:sz w:val="24"/>
      <w:szCs w:val="28"/>
      <w:lang w:val="en-US" w:eastAsia="en-US" w:bidi="ar-SA"/>
    </w:rPr>
  </w:style>
  <w:style w:type="character" w:customStyle="1" w:styleId="underline1">
    <w:name w:val="underline1"/>
    <w:basedOn w:val="DefaultParagraphFont"/>
    <w:rsid w:val="00840D68"/>
    <w:rPr>
      <w:u w:val="single"/>
    </w:rPr>
  </w:style>
  <w:style w:type="character" w:customStyle="1" w:styleId="author0">
    <w:name w:val="author"/>
    <w:basedOn w:val="DefaultParagraphFont"/>
    <w:rsid w:val="00840D68"/>
    <w:rPr>
      <w:rFonts w:ascii="Times New Roman" w:hAnsi="Times New Roman"/>
      <w:b/>
      <w:sz w:val="24"/>
    </w:rPr>
  </w:style>
  <w:style w:type="character" w:customStyle="1" w:styleId="FontStyle291">
    <w:name w:val="Font Style291"/>
    <w:basedOn w:val="DefaultParagraphFont"/>
    <w:uiPriority w:val="99"/>
    <w:rsid w:val="00840D6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40D6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40D6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40D68"/>
    <w:rPr>
      <w:rFonts w:ascii="Calibri" w:eastAsia="Times New Roman" w:hAnsi="Calibri" w:cs="Calibri"/>
      <w:sz w:val="22"/>
    </w:rPr>
  </w:style>
  <w:style w:type="paragraph" w:customStyle="1" w:styleId="Cards1">
    <w:name w:val="Cards1"/>
    <w:basedOn w:val="Normal"/>
    <w:link w:val="Cards1Char"/>
    <w:qFormat/>
    <w:rsid w:val="00840D68"/>
    <w:pPr>
      <w:ind w:left="288"/>
    </w:pPr>
    <w:rPr>
      <w:rFonts w:eastAsia="Times New Roman"/>
      <w:u w:val="single"/>
    </w:rPr>
  </w:style>
  <w:style w:type="character" w:customStyle="1" w:styleId="Cards1Char">
    <w:name w:val="Cards1 Char"/>
    <w:basedOn w:val="DefaultParagraphFont"/>
    <w:link w:val="Cards1"/>
    <w:rsid w:val="00840D68"/>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840D6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40D68"/>
    <w:rPr>
      <w:rFonts w:ascii="Arial" w:eastAsia="Calibri" w:hAnsi="Arial" w:cs="Arial"/>
      <w:sz w:val="22"/>
      <w:szCs w:val="22"/>
      <w:u w:val="single"/>
    </w:rPr>
  </w:style>
  <w:style w:type="character" w:customStyle="1" w:styleId="EmphasizeThis">
    <w:name w:val="EmphasizeThis"/>
    <w:rsid w:val="00840D68"/>
    <w:rPr>
      <w:rFonts w:ascii="Georgia" w:hAnsi="Georgia"/>
      <w:b/>
      <w:iCs/>
      <w:sz w:val="24"/>
      <w:u w:val="thick"/>
    </w:rPr>
  </w:style>
  <w:style w:type="paragraph" w:customStyle="1" w:styleId="Stylecard8pt">
    <w:name w:val="Style card + 8 pt"/>
    <w:basedOn w:val="Normal"/>
    <w:link w:val="Stylecard8ptChar"/>
    <w:qFormat/>
    <w:rsid w:val="00840D68"/>
    <w:pPr>
      <w:ind w:left="288" w:right="288"/>
    </w:pPr>
    <w:rPr>
      <w:color w:val="000000"/>
      <w:u w:val="single"/>
      <w:lang w:eastAsia="ar-SA"/>
    </w:rPr>
  </w:style>
  <w:style w:type="character" w:customStyle="1" w:styleId="Stylecard8ptChar">
    <w:name w:val="Style card + 8 pt Char"/>
    <w:basedOn w:val="cardChar"/>
    <w:link w:val="Stylecard8pt"/>
    <w:rsid w:val="00840D68"/>
    <w:rPr>
      <w:rFonts w:ascii="Calibri" w:hAnsi="Calibri" w:cs="Calibri"/>
      <w:color w:val="000000"/>
      <w:sz w:val="22"/>
      <w:u w:val="single"/>
      <w:lang w:eastAsia="ar-SA"/>
    </w:rPr>
  </w:style>
  <w:style w:type="character" w:customStyle="1" w:styleId="bhl">
    <w:name w:val="bhl"/>
    <w:basedOn w:val="DefaultParagraphFont"/>
    <w:rsid w:val="00840D68"/>
  </w:style>
  <w:style w:type="paragraph" w:customStyle="1" w:styleId="TagGA11">
    <w:name w:val="Tag GA 11"/>
    <w:basedOn w:val="TOC1"/>
    <w:qFormat/>
    <w:rsid w:val="00840D68"/>
    <w:pPr>
      <w:spacing w:before="0" w:after="160"/>
    </w:pPr>
    <w:rPr>
      <w:rFonts w:eastAsia="Calibri"/>
      <w:u w:val="none"/>
      <w:lang w:bidi="ar-SA"/>
    </w:rPr>
  </w:style>
  <w:style w:type="paragraph" w:customStyle="1" w:styleId="CiteCard">
    <w:name w:val="Cite/Card"/>
    <w:basedOn w:val="TOC2"/>
    <w:qFormat/>
    <w:rsid w:val="00840D68"/>
    <w:pPr>
      <w:tabs>
        <w:tab w:val="left" w:pos="4360"/>
      </w:tabs>
      <w:ind w:left="220"/>
    </w:pPr>
    <w:rPr>
      <w:rFonts w:eastAsia="Calibri"/>
      <w:sz w:val="22"/>
      <w:lang w:bidi="ar-SA"/>
    </w:rPr>
  </w:style>
  <w:style w:type="character" w:customStyle="1" w:styleId="CardTextUnderlinedChar">
    <w:name w:val="Card Text Underlined Char"/>
    <w:basedOn w:val="DefaultParagraphFont"/>
    <w:rsid w:val="00840D68"/>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40D68"/>
    <w:rPr>
      <w:sz w:val="16"/>
      <w:szCs w:val="16"/>
    </w:rPr>
  </w:style>
  <w:style w:type="character" w:customStyle="1" w:styleId="DocumentMapChar1">
    <w:name w:val="Document Map Char1"/>
    <w:basedOn w:val="DefaultParagraphFont"/>
    <w:uiPriority w:val="99"/>
    <w:rsid w:val="00840D68"/>
    <w:rPr>
      <w:rFonts w:ascii="Tahoma" w:hAnsi="Tahoma" w:cs="Tahoma"/>
      <w:sz w:val="16"/>
      <w:szCs w:val="16"/>
    </w:rPr>
  </w:style>
  <w:style w:type="character" w:customStyle="1" w:styleId="addmd">
    <w:name w:val="addmd"/>
    <w:basedOn w:val="DefaultParagraphFont"/>
    <w:rsid w:val="00840D6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40D68"/>
    <w:rPr>
      <w:rFonts w:ascii="Arial" w:hAnsi="Arial"/>
      <w:b/>
      <w:sz w:val="26"/>
    </w:rPr>
  </w:style>
  <w:style w:type="paragraph" w:styleId="FootnoteText">
    <w:name w:val="footnote text"/>
    <w:basedOn w:val="Normal"/>
    <w:link w:val="FootnoteTextChar"/>
    <w:unhideWhenUsed/>
    <w:rsid w:val="00840D68"/>
    <w:rPr>
      <w:rFonts w:eastAsia="Calibri"/>
      <w:szCs w:val="20"/>
      <w:lang w:eastAsia="zh-CN"/>
    </w:rPr>
  </w:style>
  <w:style w:type="character" w:customStyle="1" w:styleId="FootnoteTextChar">
    <w:name w:val="Footnote Text Char"/>
    <w:basedOn w:val="DefaultParagraphFont"/>
    <w:link w:val="FootnoteText"/>
    <w:rsid w:val="00840D68"/>
    <w:rPr>
      <w:rFonts w:ascii="Calibri" w:eastAsia="Calibri" w:hAnsi="Calibri" w:cs="Calibri"/>
      <w:sz w:val="22"/>
      <w:szCs w:val="20"/>
      <w:lang w:eastAsia="zh-CN"/>
    </w:rPr>
  </w:style>
  <w:style w:type="character" w:customStyle="1" w:styleId="UnderlinedTextCharChar">
    <w:name w:val="Underlined Text Char Char"/>
    <w:basedOn w:val="DefaultParagraphFont"/>
    <w:rsid w:val="00840D68"/>
    <w:rPr>
      <w:rFonts w:cs="Arial"/>
      <w:bCs/>
      <w:noProof w:val="0"/>
      <w:szCs w:val="26"/>
      <w:u w:val="single"/>
      <w:lang w:val="en-US" w:eastAsia="en-US" w:bidi="ar-SA"/>
    </w:rPr>
  </w:style>
  <w:style w:type="character" w:customStyle="1" w:styleId="StyleTimesNewRoman12ptBold">
    <w:name w:val="Style Times New Roman 12 pt Bold"/>
    <w:rsid w:val="00840D68"/>
    <w:rPr>
      <w:b/>
      <w:bCs/>
      <w:sz w:val="24"/>
    </w:rPr>
  </w:style>
  <w:style w:type="character" w:customStyle="1" w:styleId="CardText1Char">
    <w:name w:val="Card Text 1 Char"/>
    <w:rsid w:val="00840D68"/>
    <w:rPr>
      <w:rFonts w:ascii="Georgia" w:hAnsi="Georgia"/>
      <w:color w:val="000000"/>
      <w:sz w:val="22"/>
      <w:szCs w:val="22"/>
      <w:u w:val="single"/>
    </w:rPr>
  </w:style>
  <w:style w:type="character" w:customStyle="1" w:styleId="BoldUnderlining">
    <w:name w:val="Bold Underlining"/>
    <w:rsid w:val="00840D68"/>
    <w:rPr>
      <w:u w:val="single"/>
    </w:rPr>
  </w:style>
  <w:style w:type="character" w:customStyle="1" w:styleId="Intemphasis">
    <w:name w:val="Intemphasis"/>
    <w:uiPriority w:val="1"/>
    <w:qFormat/>
    <w:rsid w:val="00840D6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40D68"/>
    <w:pPr>
      <w:ind w:left="288" w:right="288"/>
    </w:pPr>
    <w:rPr>
      <w:szCs w:val="16"/>
    </w:rPr>
  </w:style>
  <w:style w:type="character" w:customStyle="1" w:styleId="cardtextChar2">
    <w:name w:val="cardtext Char"/>
    <w:basedOn w:val="DefaultParagraphFont"/>
    <w:link w:val="cardtext0"/>
    <w:rsid w:val="00840D68"/>
    <w:rPr>
      <w:rFonts w:ascii="Calibri" w:hAnsi="Calibri" w:cs="Calibri"/>
      <w:sz w:val="22"/>
      <w:szCs w:val="16"/>
    </w:rPr>
  </w:style>
  <w:style w:type="character" w:customStyle="1" w:styleId="BoldUnderlineChar1">
    <w:name w:val="BoldUnderline Char1"/>
    <w:rsid w:val="00840D6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40D68"/>
    <w:pPr>
      <w:spacing w:after="200"/>
      <w:contextualSpacing/>
    </w:pPr>
    <w:rPr>
      <w:rFonts w:eastAsia="Calibri"/>
      <w:u w:val="single"/>
    </w:rPr>
  </w:style>
  <w:style w:type="character" w:customStyle="1" w:styleId="UnderlinedCardTextChar">
    <w:name w:val="Underlined Card Text Char"/>
    <w:link w:val="UnderlinedCardText"/>
    <w:rsid w:val="00840D68"/>
    <w:rPr>
      <w:rFonts w:ascii="Calibri" w:eastAsia="Calibri" w:hAnsi="Calibri" w:cs="Calibri"/>
      <w:sz w:val="22"/>
      <w:u w:val="single"/>
    </w:rPr>
  </w:style>
  <w:style w:type="character" w:customStyle="1" w:styleId="Hyperlink6">
    <w:name w:val="Hyperlink6"/>
    <w:basedOn w:val="DefaultParagraphFont"/>
    <w:rsid w:val="00840D68"/>
    <w:rPr>
      <w:color w:val="3300CC"/>
      <w:u w:val="single"/>
    </w:rPr>
  </w:style>
  <w:style w:type="paragraph" w:customStyle="1" w:styleId="Tag12">
    <w:name w:val="Tag12"/>
    <w:basedOn w:val="Normal"/>
    <w:qFormat/>
    <w:rsid w:val="00840D68"/>
    <w:pPr>
      <w:contextualSpacing/>
    </w:pPr>
    <w:rPr>
      <w:rFonts w:eastAsia="Cambria"/>
      <w:b/>
    </w:rPr>
  </w:style>
  <w:style w:type="paragraph" w:customStyle="1" w:styleId="Shrink8">
    <w:name w:val="Shrink8"/>
    <w:basedOn w:val="Normal"/>
    <w:qFormat/>
    <w:rsid w:val="00840D68"/>
    <w:rPr>
      <w:rFonts w:eastAsia="Cambria"/>
    </w:rPr>
  </w:style>
  <w:style w:type="character" w:customStyle="1" w:styleId="highlight2">
    <w:name w:val="highlight2"/>
    <w:rsid w:val="00840D68"/>
    <w:rPr>
      <w:rFonts w:ascii="Arial" w:hAnsi="Arial"/>
      <w:b/>
      <w:sz w:val="19"/>
      <w:u w:val="thick"/>
      <w:bdr w:val="none" w:sz="0" w:space="0" w:color="auto"/>
      <w:shd w:val="clear" w:color="auto" w:fill="auto"/>
    </w:rPr>
  </w:style>
  <w:style w:type="character" w:customStyle="1" w:styleId="citation">
    <w:name w:val="citation"/>
    <w:basedOn w:val="DefaultParagraphFont"/>
    <w:rsid w:val="00840D68"/>
  </w:style>
  <w:style w:type="paragraph" w:customStyle="1" w:styleId="UnderlineText">
    <w:name w:val="Underline Text"/>
    <w:basedOn w:val="Normal"/>
    <w:link w:val="UnderlineTextChar"/>
    <w:qFormat/>
    <w:rsid w:val="00840D68"/>
    <w:pPr>
      <w:ind w:left="288"/>
    </w:pPr>
    <w:rPr>
      <w:rFonts w:eastAsia="Times New Roman"/>
      <w:u w:val="single"/>
    </w:rPr>
  </w:style>
  <w:style w:type="character" w:customStyle="1" w:styleId="UnderlineTextChar">
    <w:name w:val="Underline Text Char"/>
    <w:basedOn w:val="DefaultParagraphFont"/>
    <w:link w:val="UnderlineText"/>
    <w:rsid w:val="00840D68"/>
    <w:rPr>
      <w:rFonts w:ascii="Calibri" w:eastAsia="Times New Roman" w:hAnsi="Calibri" w:cs="Calibri"/>
      <w:sz w:val="22"/>
      <w:u w:val="single"/>
    </w:rPr>
  </w:style>
  <w:style w:type="character" w:customStyle="1" w:styleId="il">
    <w:name w:val="il"/>
    <w:basedOn w:val="DefaultParagraphFont"/>
    <w:rsid w:val="00840D68"/>
  </w:style>
  <w:style w:type="character" w:customStyle="1" w:styleId="commentstext">
    <w:name w:val="comments_text"/>
    <w:uiPriority w:val="99"/>
    <w:rsid w:val="00840D68"/>
    <w:rPr>
      <w:rFonts w:cs="Times New Roman"/>
    </w:rPr>
  </w:style>
  <w:style w:type="paragraph" w:customStyle="1" w:styleId="Heading42">
    <w:name w:val="Heading 42"/>
    <w:basedOn w:val="Normal"/>
    <w:qFormat/>
    <w:rsid w:val="00840D68"/>
    <w:rPr>
      <w:rFonts w:eastAsia="Times New Roman"/>
    </w:rPr>
  </w:style>
  <w:style w:type="paragraph" w:customStyle="1" w:styleId="DebateNormal">
    <w:name w:val="DebateNormal"/>
    <w:basedOn w:val="Normal"/>
    <w:link w:val="DebateNormalChar"/>
    <w:qFormat/>
    <w:rsid w:val="00840D68"/>
    <w:pPr>
      <w:spacing w:line="276" w:lineRule="auto"/>
    </w:pPr>
    <w:rPr>
      <w:rFonts w:eastAsia="Calibri"/>
      <w:szCs w:val="20"/>
    </w:rPr>
  </w:style>
  <w:style w:type="character" w:customStyle="1" w:styleId="DebateNormalChar">
    <w:name w:val="DebateNormal Char"/>
    <w:basedOn w:val="DefaultParagraphFont"/>
    <w:link w:val="DebateNormal"/>
    <w:rsid w:val="00840D68"/>
    <w:rPr>
      <w:rFonts w:ascii="Calibri" w:eastAsia="Calibri" w:hAnsi="Calibri" w:cs="Calibri"/>
      <w:sz w:val="22"/>
      <w:szCs w:val="20"/>
    </w:rPr>
  </w:style>
  <w:style w:type="paragraph" w:customStyle="1" w:styleId="DebateEmphasis">
    <w:name w:val="DebateEmphasis"/>
    <w:basedOn w:val="Normal"/>
    <w:link w:val="DebateEmphasisChar"/>
    <w:qFormat/>
    <w:rsid w:val="00840D6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40D68"/>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40D68"/>
    <w:rPr>
      <w:rFonts w:ascii="Times New Roman" w:eastAsia="Cambria" w:hAnsi="Times New Roman" w:cs="Times New Roman"/>
      <w:sz w:val="20"/>
      <w:szCs w:val="22"/>
    </w:rPr>
  </w:style>
  <w:style w:type="paragraph" w:customStyle="1" w:styleId="NormalCite">
    <w:name w:val="NormalCite"/>
    <w:link w:val="NormalCiteChar"/>
    <w:qFormat/>
    <w:rsid w:val="00840D6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40D68"/>
    <w:rPr>
      <w:rFonts w:ascii="Times New Roman" w:eastAsiaTheme="minorHAnsi" w:hAnsi="Times New Roman" w:cs="Times New Roman"/>
      <w:sz w:val="18"/>
      <w:szCs w:val="22"/>
    </w:rPr>
  </w:style>
  <w:style w:type="character" w:customStyle="1" w:styleId="articletext">
    <w:name w:val="articletext"/>
    <w:basedOn w:val="DefaultParagraphFont"/>
    <w:rsid w:val="00840D68"/>
  </w:style>
  <w:style w:type="character" w:customStyle="1" w:styleId="grey10">
    <w:name w:val="grey10"/>
    <w:basedOn w:val="DefaultParagraphFont"/>
    <w:rsid w:val="00840D68"/>
  </w:style>
  <w:style w:type="character" w:customStyle="1" w:styleId="navy13bd">
    <w:name w:val="navy13bd"/>
    <w:basedOn w:val="DefaultParagraphFont"/>
    <w:rsid w:val="00840D68"/>
  </w:style>
  <w:style w:type="character" w:customStyle="1" w:styleId="Style9ptUnderline2">
    <w:name w:val="Style 9 pt Underline2"/>
    <w:basedOn w:val="DefaultParagraphFont"/>
    <w:rsid w:val="00840D68"/>
    <w:rPr>
      <w:sz w:val="20"/>
      <w:u w:val="single"/>
    </w:rPr>
  </w:style>
  <w:style w:type="character" w:customStyle="1" w:styleId="Style9ptBoldUnderline1">
    <w:name w:val="Style 9 pt Bold Underline1"/>
    <w:basedOn w:val="DefaultParagraphFont"/>
    <w:rsid w:val="00840D68"/>
    <w:rPr>
      <w:b/>
      <w:bCs/>
      <w:sz w:val="20"/>
      <w:u w:val="single"/>
    </w:rPr>
  </w:style>
  <w:style w:type="character" w:customStyle="1" w:styleId="TagsCharChar">
    <w:name w:val="Tags Char Char"/>
    <w:basedOn w:val="DefaultParagraphFont"/>
    <w:rsid w:val="00840D68"/>
    <w:rPr>
      <w:rFonts w:eastAsia="SimSun"/>
      <w:b/>
      <w:sz w:val="24"/>
      <w:lang w:val="en-US" w:eastAsia="zh-CN" w:bidi="ar-SA"/>
    </w:rPr>
  </w:style>
  <w:style w:type="paragraph" w:customStyle="1" w:styleId="cardCharCharCharChar">
    <w:name w:val="card Char Char Char Char"/>
    <w:basedOn w:val="Normal"/>
    <w:qFormat/>
    <w:rsid w:val="00840D68"/>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40D68"/>
    <w:rPr>
      <w:rFonts w:ascii="Times" w:eastAsia="Times New Roman" w:hAnsi="Times"/>
    </w:rPr>
  </w:style>
  <w:style w:type="paragraph" w:customStyle="1" w:styleId="CARD0">
    <w:name w:val="CARD"/>
    <w:basedOn w:val="Normal"/>
    <w:link w:val="CARDChar1"/>
    <w:qFormat/>
    <w:rsid w:val="00840D68"/>
    <w:rPr>
      <w:rFonts w:eastAsia="Times New Roman"/>
      <w:u w:val="single"/>
    </w:rPr>
  </w:style>
  <w:style w:type="character" w:customStyle="1" w:styleId="CARDChar1">
    <w:name w:val="CARD Char"/>
    <w:basedOn w:val="DefaultParagraphFont"/>
    <w:link w:val="CARD0"/>
    <w:rsid w:val="00840D68"/>
    <w:rPr>
      <w:rFonts w:ascii="Calibri" w:eastAsia="Times New Roman" w:hAnsi="Calibri" w:cs="Calibri"/>
      <w:sz w:val="22"/>
      <w:u w:val="single"/>
    </w:rPr>
  </w:style>
  <w:style w:type="paragraph" w:customStyle="1" w:styleId="Normal2">
    <w:name w:val="Normal2"/>
    <w:basedOn w:val="Normal"/>
    <w:qFormat/>
    <w:rsid w:val="00840D68"/>
    <w:rPr>
      <w:rFonts w:eastAsia="Times New Roman"/>
    </w:rPr>
  </w:style>
  <w:style w:type="character" w:customStyle="1" w:styleId="Style11ptThickunderline">
    <w:name w:val="Style 11 pt Thick underline"/>
    <w:rsid w:val="00840D68"/>
    <w:rPr>
      <w:rFonts w:ascii="Times New Roman" w:hAnsi="Times New Roman"/>
      <w:sz w:val="20"/>
      <w:u w:val="single"/>
    </w:rPr>
  </w:style>
  <w:style w:type="character" w:customStyle="1" w:styleId="Style11ptBoldThickunderline">
    <w:name w:val="Style 11 pt Bold Thick underline"/>
    <w:rsid w:val="00840D68"/>
    <w:rPr>
      <w:rFonts w:ascii="Times New Roman" w:hAnsi="Times New Roman"/>
      <w:b/>
      <w:bCs/>
      <w:sz w:val="20"/>
      <w:u w:val="single"/>
    </w:rPr>
  </w:style>
  <w:style w:type="character" w:styleId="FootnoteReference">
    <w:name w:val="footnote reference"/>
    <w:unhideWhenUsed/>
    <w:rsid w:val="00840D68"/>
    <w:rPr>
      <w:vertAlign w:val="superscript"/>
    </w:rPr>
  </w:style>
  <w:style w:type="character" w:customStyle="1" w:styleId="CharChar5">
    <w:name w:val="Char Char5"/>
    <w:rsid w:val="00840D6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40D6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40D68"/>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40D68"/>
    <w:rPr>
      <w:u w:val="single"/>
    </w:rPr>
  </w:style>
  <w:style w:type="character" w:customStyle="1" w:styleId="StyleUnderlineBoldIndent11ptChar">
    <w:name w:val="Style Underline + Bold Indent + 11 pt Char"/>
    <w:link w:val="StyleUnderlineBoldIndent11pt"/>
    <w:rsid w:val="00840D68"/>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40D68"/>
    <w:rPr>
      <w:b/>
      <w:bCs/>
      <w:u w:val="single"/>
    </w:rPr>
  </w:style>
  <w:style w:type="character" w:customStyle="1" w:styleId="StyleUnderlineBoldIndent11ptBoldChar">
    <w:name w:val="Style Underline + Bold Indent + 11 pt Bold Char"/>
    <w:link w:val="StyleUnderlineBoldIndent11ptBold"/>
    <w:rsid w:val="00840D68"/>
    <w:rPr>
      <w:rFonts w:ascii="Calibri" w:eastAsia="Times New Roman" w:hAnsi="Calibri" w:cs="Calibri"/>
      <w:b/>
      <w:bCs/>
      <w:sz w:val="22"/>
      <w:szCs w:val="20"/>
      <w:u w:val="single"/>
    </w:rPr>
  </w:style>
  <w:style w:type="paragraph" w:customStyle="1" w:styleId="Normal20pt">
    <w:name w:val="Normal  + 20 pt"/>
    <w:basedOn w:val="Normal"/>
    <w:uiPriority w:val="6"/>
    <w:qFormat/>
    <w:rsid w:val="00840D68"/>
    <w:rPr>
      <w:bCs/>
      <w:u w:val="single"/>
    </w:rPr>
  </w:style>
  <w:style w:type="character" w:customStyle="1" w:styleId="StyleStyle4CharTimesNewRoman11pt">
    <w:name w:val="Style Style4 Char + Times New Roman 11 pt"/>
    <w:basedOn w:val="DefaultParagraphFont"/>
    <w:rsid w:val="00840D68"/>
    <w:rPr>
      <w:rFonts w:ascii="Times New Roman" w:hAnsi="Times New Roman"/>
      <w:sz w:val="20"/>
      <w:szCs w:val="24"/>
      <w:u w:val="single"/>
      <w:lang w:val="en-US" w:eastAsia="en-US" w:bidi="ar-SA"/>
    </w:rPr>
  </w:style>
  <w:style w:type="paragraph" w:customStyle="1" w:styleId="author-name">
    <w:name w:val="author-name"/>
    <w:basedOn w:val="Normal"/>
    <w:qFormat/>
    <w:rsid w:val="00840D68"/>
    <w:pPr>
      <w:spacing w:before="100" w:beforeAutospacing="1" w:after="100" w:afterAutospacing="1"/>
    </w:pPr>
    <w:rPr>
      <w:rFonts w:eastAsia="Times New Roman"/>
    </w:rPr>
  </w:style>
  <w:style w:type="paragraph" w:customStyle="1" w:styleId="author-credentials">
    <w:name w:val="author-credentials"/>
    <w:basedOn w:val="Normal"/>
    <w:rsid w:val="00840D6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40D68"/>
    <w:rPr>
      <w:rFonts w:ascii="Consolas" w:hAnsi="Consolas" w:cs="Consolas"/>
      <w:sz w:val="20"/>
      <w:szCs w:val="20"/>
    </w:rPr>
  </w:style>
  <w:style w:type="character" w:customStyle="1" w:styleId="StyleStyle4CharTimesNewRoman11ptBold">
    <w:name w:val="Style Style4 Char + Times New Roman 11 pt Bold"/>
    <w:basedOn w:val="DefaultParagraphFont"/>
    <w:rsid w:val="00840D6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40D68"/>
    <w:rPr>
      <w:rFonts w:ascii="Times New Roman" w:hAnsi="Times New Roman"/>
      <w:i/>
      <w:iCs/>
      <w:sz w:val="20"/>
      <w:szCs w:val="24"/>
      <w:u w:val="single"/>
      <w:lang w:val="en-US" w:eastAsia="en-US" w:bidi="ar-SA"/>
    </w:rPr>
  </w:style>
  <w:style w:type="character" w:customStyle="1" w:styleId="headline">
    <w:name w:val="headline"/>
    <w:basedOn w:val="DefaultParagraphFont"/>
    <w:rsid w:val="00840D68"/>
  </w:style>
  <w:style w:type="character" w:customStyle="1" w:styleId="CharChar4">
    <w:name w:val="Char Char4"/>
    <w:basedOn w:val="DefaultParagraphFont"/>
    <w:rsid w:val="00840D68"/>
    <w:rPr>
      <w:rFonts w:cs="Arial"/>
      <w:b/>
      <w:bCs/>
      <w:iCs/>
      <w:szCs w:val="28"/>
      <w:lang w:val="en-US" w:eastAsia="en-US" w:bidi="ar-SA"/>
    </w:rPr>
  </w:style>
  <w:style w:type="character" w:customStyle="1" w:styleId="yshortcuts">
    <w:name w:val="yshortcuts"/>
    <w:basedOn w:val="DefaultParagraphFont"/>
    <w:rsid w:val="00840D68"/>
  </w:style>
  <w:style w:type="character" w:customStyle="1" w:styleId="HotRouteChar0">
    <w:name w:val="Hot Route Char"/>
    <w:link w:val="HotRoute"/>
    <w:rsid w:val="00840D68"/>
    <w:rPr>
      <w:rFonts w:ascii="Calibri" w:eastAsia="Times New Roman" w:hAnsi="Calibri" w:cs="Calibri"/>
      <w:sz w:val="22"/>
    </w:rPr>
  </w:style>
  <w:style w:type="paragraph" w:styleId="PlainText">
    <w:name w:val="Plain Text"/>
    <w:basedOn w:val="Normal"/>
    <w:link w:val="PlainTextChar"/>
    <w:rsid w:val="00840D68"/>
    <w:rPr>
      <w:rFonts w:ascii="Courier New" w:eastAsia="Times New Roman" w:hAnsi="Courier New" w:cs="Courier New"/>
      <w:szCs w:val="20"/>
    </w:rPr>
  </w:style>
  <w:style w:type="character" w:customStyle="1" w:styleId="PlainTextChar">
    <w:name w:val="Plain Text Char"/>
    <w:basedOn w:val="DefaultParagraphFont"/>
    <w:link w:val="PlainText"/>
    <w:rsid w:val="00840D68"/>
    <w:rPr>
      <w:rFonts w:ascii="Courier New" w:eastAsia="Times New Roman" w:hAnsi="Courier New" w:cs="Courier New"/>
      <w:sz w:val="22"/>
      <w:szCs w:val="20"/>
    </w:rPr>
  </w:style>
  <w:style w:type="character" w:customStyle="1" w:styleId="senselabelstart">
    <w:name w:val="sense_label start"/>
    <w:basedOn w:val="DefaultParagraphFont"/>
    <w:rsid w:val="00840D68"/>
  </w:style>
  <w:style w:type="character" w:customStyle="1" w:styleId="sensecontent">
    <w:name w:val="sense_content"/>
    <w:basedOn w:val="DefaultParagraphFont"/>
    <w:rsid w:val="00840D68"/>
  </w:style>
  <w:style w:type="character" w:customStyle="1" w:styleId="vi">
    <w:name w:val="vi"/>
    <w:basedOn w:val="DefaultParagraphFont"/>
    <w:rsid w:val="00840D68"/>
  </w:style>
  <w:style w:type="character" w:customStyle="1" w:styleId="italic">
    <w:name w:val="italic"/>
    <w:basedOn w:val="DefaultParagraphFont"/>
    <w:rsid w:val="00840D68"/>
  </w:style>
  <w:style w:type="paragraph" w:customStyle="1" w:styleId="Microtext0">
    <w:name w:val="Microtext"/>
    <w:basedOn w:val="Normal"/>
    <w:next w:val="Normal"/>
    <w:link w:val="MicrotextChar0"/>
    <w:qFormat/>
    <w:rsid w:val="00840D68"/>
    <w:rPr>
      <w:sz w:val="12"/>
    </w:rPr>
  </w:style>
  <w:style w:type="character" w:customStyle="1" w:styleId="MicrotextChar0">
    <w:name w:val="Microtext Char"/>
    <w:link w:val="Microtext0"/>
    <w:rsid w:val="00840D68"/>
    <w:rPr>
      <w:rFonts w:ascii="Calibri" w:hAnsi="Calibri" w:cs="Calibri"/>
      <w:sz w:val="12"/>
    </w:rPr>
  </w:style>
  <w:style w:type="character" w:customStyle="1" w:styleId="st">
    <w:name w:val="st"/>
    <w:basedOn w:val="DefaultParagraphFont"/>
    <w:rsid w:val="00840D68"/>
  </w:style>
  <w:style w:type="paragraph" w:customStyle="1" w:styleId="Style6">
    <w:name w:val="Style6"/>
    <w:basedOn w:val="Normal"/>
    <w:link w:val="Style6Char"/>
    <w:autoRedefine/>
    <w:qFormat/>
    <w:rsid w:val="00840D68"/>
    <w:rPr>
      <w:b/>
    </w:rPr>
  </w:style>
  <w:style w:type="character" w:customStyle="1" w:styleId="Style6Char">
    <w:name w:val="Style6 Char"/>
    <w:basedOn w:val="DefaultParagraphFont"/>
    <w:link w:val="Style6"/>
    <w:rsid w:val="00840D68"/>
    <w:rPr>
      <w:rFonts w:ascii="Calibri" w:hAnsi="Calibri" w:cs="Calibri"/>
      <w:b/>
      <w:sz w:val="22"/>
    </w:rPr>
  </w:style>
  <w:style w:type="paragraph" w:customStyle="1" w:styleId="Style11">
    <w:name w:val="Style11"/>
    <w:basedOn w:val="Normal"/>
    <w:link w:val="Style11Char"/>
    <w:qFormat/>
    <w:rsid w:val="00840D68"/>
    <w:rPr>
      <w:rFonts w:eastAsia="Times New Roman"/>
      <w:b/>
      <w:szCs w:val="20"/>
      <w:u w:val="thick"/>
    </w:rPr>
  </w:style>
  <w:style w:type="paragraph" w:customStyle="1" w:styleId="Style12">
    <w:name w:val="Style12"/>
    <w:basedOn w:val="Normal"/>
    <w:link w:val="Style12Char"/>
    <w:qFormat/>
    <w:rsid w:val="00840D68"/>
    <w:rPr>
      <w:rFonts w:eastAsia="Times New Roman"/>
      <w:b/>
      <w:u w:val="thick"/>
    </w:rPr>
  </w:style>
  <w:style w:type="character" w:customStyle="1" w:styleId="Style11Char">
    <w:name w:val="Style11 Char"/>
    <w:basedOn w:val="DefaultParagraphFont"/>
    <w:link w:val="Style11"/>
    <w:rsid w:val="00840D68"/>
    <w:rPr>
      <w:rFonts w:ascii="Calibri" w:eastAsia="Times New Roman" w:hAnsi="Calibri" w:cs="Calibri"/>
      <w:b/>
      <w:sz w:val="22"/>
      <w:szCs w:val="20"/>
      <w:u w:val="thick"/>
    </w:rPr>
  </w:style>
  <w:style w:type="character" w:customStyle="1" w:styleId="Style12Char">
    <w:name w:val="Style12 Char"/>
    <w:basedOn w:val="DefaultParagraphFont"/>
    <w:link w:val="Style12"/>
    <w:rsid w:val="00840D68"/>
    <w:rPr>
      <w:rFonts w:ascii="Calibri" w:eastAsia="Times New Roman" w:hAnsi="Calibri" w:cs="Calibri"/>
      <w:b/>
      <w:sz w:val="22"/>
      <w:u w:val="thick"/>
    </w:rPr>
  </w:style>
  <w:style w:type="character" w:customStyle="1" w:styleId="caps-label">
    <w:name w:val="caps-label"/>
    <w:basedOn w:val="DefaultParagraphFont"/>
    <w:rsid w:val="00840D68"/>
  </w:style>
  <w:style w:type="character" w:customStyle="1" w:styleId="wikiexternallink">
    <w:name w:val="wikiexternallink"/>
    <w:basedOn w:val="DefaultParagraphFont"/>
    <w:rsid w:val="00840D68"/>
  </w:style>
  <w:style w:type="character" w:customStyle="1" w:styleId="wikigeneratedlinkcontent">
    <w:name w:val="wikigeneratedlinkcontent"/>
    <w:basedOn w:val="DefaultParagraphFont"/>
    <w:rsid w:val="00840D68"/>
  </w:style>
  <w:style w:type="character" w:customStyle="1" w:styleId="ShrinkChar">
    <w:name w:val="Shrink Char"/>
    <w:link w:val="Shrink"/>
    <w:locked/>
    <w:rsid w:val="00840D68"/>
    <w:rPr>
      <w:rFonts w:ascii="Garamond" w:eastAsia="Times New Roman" w:hAnsi="Garamond"/>
      <w:sz w:val="12"/>
    </w:rPr>
  </w:style>
  <w:style w:type="paragraph" w:customStyle="1" w:styleId="Shrink">
    <w:name w:val="Shrink"/>
    <w:link w:val="ShrinkChar"/>
    <w:qFormat/>
    <w:rsid w:val="00840D68"/>
    <w:pPr>
      <w:ind w:left="288" w:right="288"/>
    </w:pPr>
    <w:rPr>
      <w:rFonts w:ascii="Garamond" w:eastAsia="Times New Roman" w:hAnsi="Garamond"/>
      <w:sz w:val="12"/>
    </w:rPr>
  </w:style>
  <w:style w:type="character" w:customStyle="1" w:styleId="aqj">
    <w:name w:val="aqj"/>
    <w:basedOn w:val="DefaultParagraphFont"/>
    <w:rsid w:val="00840D68"/>
  </w:style>
  <w:style w:type="character" w:customStyle="1" w:styleId="StyleStyleBoldUnderlineIntenseEmphasisUnderlineapple-style-s">
    <w:name w:val="Style Style Bold UnderlineIntense EmphasisUnderlineapple-style-s..."/>
    <w:basedOn w:val="DefaultParagraphFont"/>
    <w:rsid w:val="00840D68"/>
    <w:rPr>
      <w:b w:val="0"/>
      <w:bCs w:val="0"/>
      <w:sz w:val="22"/>
      <w:u w:val="single"/>
      <w:bdr w:val="none" w:sz="0" w:space="0" w:color="auto"/>
    </w:rPr>
  </w:style>
  <w:style w:type="paragraph" w:customStyle="1" w:styleId="blocktitle0">
    <w:name w:val="block title"/>
    <w:basedOn w:val="Normal"/>
    <w:link w:val="blocktitleChar"/>
    <w:autoRedefine/>
    <w:qFormat/>
    <w:rsid w:val="00840D68"/>
    <w:pPr>
      <w:spacing w:after="240"/>
      <w:jc w:val="center"/>
      <w:outlineLvl w:val="0"/>
    </w:pPr>
    <w:rPr>
      <w:rFonts w:eastAsia="Calibri"/>
      <w:b/>
      <w:caps/>
      <w:sz w:val="28"/>
      <w:szCs w:val="28"/>
      <w:lang w:val="es-ES"/>
    </w:rPr>
  </w:style>
  <w:style w:type="character" w:customStyle="1" w:styleId="Boxed">
    <w:name w:val="Boxed"/>
    <w:qFormat/>
    <w:rsid w:val="00840D68"/>
    <w:rPr>
      <w:rFonts w:ascii="Times New Roman" w:hAnsi="Times New Roman"/>
      <w:sz w:val="20"/>
      <w:bdr w:val="single" w:sz="6" w:space="0" w:color="auto"/>
    </w:rPr>
  </w:style>
  <w:style w:type="character" w:customStyle="1" w:styleId="UnderlineCard">
    <w:name w:val="Underline Card"/>
    <w:uiPriority w:val="6"/>
    <w:qFormat/>
    <w:rsid w:val="00840D68"/>
    <w:rPr>
      <w:rFonts w:ascii="Arial" w:hAnsi="Arial"/>
      <w:b w:val="0"/>
      <w:bCs/>
      <w:sz w:val="20"/>
      <w:u w:val="single"/>
    </w:rPr>
  </w:style>
  <w:style w:type="character" w:customStyle="1" w:styleId="story-author">
    <w:name w:val="story-author"/>
    <w:basedOn w:val="DefaultParagraphFont"/>
    <w:rsid w:val="00840D68"/>
  </w:style>
  <w:style w:type="paragraph" w:customStyle="1" w:styleId="type">
    <w:name w:val="type"/>
    <w:basedOn w:val="Normal"/>
    <w:qFormat/>
    <w:rsid w:val="00840D68"/>
    <w:pPr>
      <w:spacing w:before="100" w:beforeAutospacing="1" w:after="100" w:afterAutospacing="1"/>
    </w:pPr>
    <w:rPr>
      <w:rFonts w:eastAsia="Times New Roman"/>
    </w:rPr>
  </w:style>
  <w:style w:type="character" w:customStyle="1" w:styleId="institution">
    <w:name w:val="institution"/>
    <w:basedOn w:val="DefaultParagraphFont"/>
    <w:rsid w:val="00840D68"/>
  </w:style>
  <w:style w:type="character" w:customStyle="1" w:styleId="abodyblack3">
    <w:name w:val="abodyblack3"/>
    <w:basedOn w:val="DefaultParagraphFont"/>
    <w:rsid w:val="00840D68"/>
  </w:style>
  <w:style w:type="paragraph" w:customStyle="1" w:styleId="UnderlineChar2CharChar">
    <w:name w:val="Underline Char2 Char Char"/>
    <w:basedOn w:val="Normal"/>
    <w:link w:val="UnderlineChar2CharCharChar"/>
    <w:qFormat/>
    <w:rsid w:val="00840D68"/>
    <w:rPr>
      <w:rFonts w:eastAsia="MS Mincho"/>
      <w:szCs w:val="20"/>
      <w:u w:val="single"/>
    </w:rPr>
  </w:style>
  <w:style w:type="character" w:customStyle="1" w:styleId="UnderlineChar2CharCharChar">
    <w:name w:val="Underline Char2 Char Char Char"/>
    <w:link w:val="UnderlineChar2CharChar"/>
    <w:rsid w:val="00840D68"/>
    <w:rPr>
      <w:rFonts w:ascii="Calibri" w:eastAsia="MS Mincho" w:hAnsi="Calibri" w:cs="Calibri"/>
      <w:sz w:val="22"/>
      <w:szCs w:val="20"/>
      <w:u w:val="single"/>
    </w:rPr>
  </w:style>
  <w:style w:type="character" w:customStyle="1" w:styleId="CharacterStyle1">
    <w:name w:val="Character Style 1"/>
    <w:rsid w:val="00840D68"/>
    <w:rPr>
      <w:sz w:val="20"/>
      <w:szCs w:val="20"/>
    </w:rPr>
  </w:style>
  <w:style w:type="character" w:customStyle="1" w:styleId="FontStyle177">
    <w:name w:val="Font Style177"/>
    <w:basedOn w:val="DefaultParagraphFont"/>
    <w:uiPriority w:val="99"/>
    <w:rsid w:val="00840D68"/>
    <w:rPr>
      <w:rFonts w:ascii="Times New Roman" w:hAnsi="Times New Roman" w:cs="Times New Roman"/>
      <w:sz w:val="20"/>
      <w:szCs w:val="20"/>
    </w:rPr>
  </w:style>
  <w:style w:type="character" w:customStyle="1" w:styleId="FontStyle173">
    <w:name w:val="Font Style173"/>
    <w:basedOn w:val="DefaultParagraphFont"/>
    <w:uiPriority w:val="99"/>
    <w:rsid w:val="00840D68"/>
    <w:rPr>
      <w:rFonts w:ascii="Times New Roman" w:hAnsi="Times New Roman" w:cs="Times New Roman"/>
      <w:sz w:val="14"/>
      <w:szCs w:val="14"/>
    </w:rPr>
  </w:style>
  <w:style w:type="character" w:customStyle="1" w:styleId="FontStyle151">
    <w:name w:val="Font Style151"/>
    <w:basedOn w:val="DefaultParagraphFont"/>
    <w:uiPriority w:val="99"/>
    <w:rsid w:val="00840D68"/>
    <w:rPr>
      <w:rFonts w:ascii="Arial Narrow" w:hAnsi="Arial Narrow" w:cs="Arial Narrow"/>
      <w:b/>
      <w:bCs/>
      <w:sz w:val="12"/>
      <w:szCs w:val="12"/>
    </w:rPr>
  </w:style>
  <w:style w:type="character" w:customStyle="1" w:styleId="FontStyle156">
    <w:name w:val="Font Style156"/>
    <w:basedOn w:val="DefaultParagraphFont"/>
    <w:uiPriority w:val="99"/>
    <w:rsid w:val="00840D68"/>
    <w:rPr>
      <w:rFonts w:ascii="Arial Narrow" w:hAnsi="Arial Narrow" w:cs="Arial Narrow"/>
      <w:sz w:val="8"/>
      <w:szCs w:val="8"/>
    </w:rPr>
  </w:style>
  <w:style w:type="character" w:customStyle="1" w:styleId="FontStyle160">
    <w:name w:val="Font Style160"/>
    <w:basedOn w:val="DefaultParagraphFont"/>
    <w:uiPriority w:val="99"/>
    <w:rsid w:val="00840D68"/>
    <w:rPr>
      <w:rFonts w:ascii="Times New Roman" w:hAnsi="Times New Roman" w:cs="Times New Roman"/>
      <w:b/>
      <w:bCs/>
      <w:sz w:val="20"/>
      <w:szCs w:val="20"/>
    </w:rPr>
  </w:style>
  <w:style w:type="character" w:customStyle="1" w:styleId="FontStyle178">
    <w:name w:val="Font Style178"/>
    <w:basedOn w:val="DefaultParagraphFont"/>
    <w:uiPriority w:val="99"/>
    <w:rsid w:val="00840D68"/>
    <w:rPr>
      <w:rFonts w:ascii="Times New Roman" w:hAnsi="Times New Roman" w:cs="Times New Roman"/>
      <w:sz w:val="18"/>
      <w:szCs w:val="18"/>
    </w:rPr>
  </w:style>
  <w:style w:type="paragraph" w:customStyle="1" w:styleId="Style14">
    <w:name w:val="Style14"/>
    <w:basedOn w:val="Normal"/>
    <w:uiPriority w:val="99"/>
    <w:qFormat/>
    <w:rsid w:val="00840D6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40D6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40D68"/>
    <w:rPr>
      <w:rFonts w:ascii="Times New Roman" w:hAnsi="Times New Roman" w:cs="Times New Roman"/>
      <w:sz w:val="12"/>
      <w:szCs w:val="12"/>
    </w:rPr>
  </w:style>
  <w:style w:type="paragraph" w:customStyle="1" w:styleId="Style9">
    <w:name w:val="Style9"/>
    <w:basedOn w:val="Normal"/>
    <w:uiPriority w:val="99"/>
    <w:qFormat/>
    <w:rsid w:val="00840D6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40D6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40D6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40D68"/>
    <w:rPr>
      <w:rFonts w:ascii="Times New Roman" w:hAnsi="Times New Roman" w:cs="Times New Roman"/>
      <w:sz w:val="16"/>
      <w:szCs w:val="16"/>
    </w:rPr>
  </w:style>
  <w:style w:type="character" w:customStyle="1" w:styleId="f">
    <w:name w:val="f"/>
    <w:basedOn w:val="DefaultParagraphFont"/>
    <w:rsid w:val="00840D68"/>
  </w:style>
  <w:style w:type="character" w:customStyle="1" w:styleId="TagsChar2">
    <w:name w:val="Tags Char2"/>
    <w:rsid w:val="00840D68"/>
    <w:rPr>
      <w:b/>
      <w:sz w:val="24"/>
    </w:rPr>
  </w:style>
  <w:style w:type="paragraph" w:customStyle="1" w:styleId="CardsFont6ptChar">
    <w:name w:val="Cards + Font: 6 pt Char"/>
    <w:basedOn w:val="Normal"/>
    <w:link w:val="CardsFont6ptCharChar"/>
    <w:qFormat/>
    <w:rsid w:val="00840D6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40D68"/>
    <w:rPr>
      <w:rFonts w:ascii="Calibri" w:eastAsia="Times New Roman" w:hAnsi="Calibri" w:cs="Calibri"/>
      <w:sz w:val="12"/>
    </w:rPr>
  </w:style>
  <w:style w:type="character" w:customStyle="1" w:styleId="FontStyle172">
    <w:name w:val="Font Style172"/>
    <w:basedOn w:val="DefaultParagraphFont"/>
    <w:uiPriority w:val="99"/>
    <w:rsid w:val="00840D68"/>
    <w:rPr>
      <w:rFonts w:ascii="Times New Roman" w:hAnsi="Times New Roman" w:cs="Times New Roman"/>
      <w:b/>
      <w:bCs/>
      <w:sz w:val="16"/>
      <w:szCs w:val="16"/>
    </w:rPr>
  </w:style>
  <w:style w:type="paragraph" w:customStyle="1" w:styleId="Style18">
    <w:name w:val="Style18"/>
    <w:basedOn w:val="Normal"/>
    <w:uiPriority w:val="99"/>
    <w:qFormat/>
    <w:rsid w:val="00840D6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40D68"/>
    <w:rPr>
      <w:rFonts w:ascii="Times New Roman" w:hAnsi="Times New Roman" w:cs="Times New Roman"/>
      <w:i/>
      <w:iCs/>
      <w:sz w:val="16"/>
      <w:szCs w:val="16"/>
    </w:rPr>
  </w:style>
  <w:style w:type="character" w:customStyle="1" w:styleId="FontStyle162">
    <w:name w:val="Font Style162"/>
    <w:basedOn w:val="DefaultParagraphFont"/>
    <w:uiPriority w:val="99"/>
    <w:rsid w:val="00840D68"/>
    <w:rPr>
      <w:rFonts w:ascii="Times New Roman" w:hAnsi="Times New Roman" w:cs="Times New Roman"/>
      <w:b/>
      <w:bCs/>
      <w:sz w:val="18"/>
      <w:szCs w:val="18"/>
    </w:rPr>
  </w:style>
  <w:style w:type="character" w:customStyle="1" w:styleId="FontStyle167">
    <w:name w:val="Font Style167"/>
    <w:basedOn w:val="DefaultParagraphFont"/>
    <w:uiPriority w:val="99"/>
    <w:rsid w:val="00840D68"/>
    <w:rPr>
      <w:rFonts w:ascii="Times New Roman" w:hAnsi="Times New Roman" w:cs="Times New Roman"/>
      <w:sz w:val="10"/>
      <w:szCs w:val="10"/>
    </w:rPr>
  </w:style>
  <w:style w:type="character" w:customStyle="1" w:styleId="FontStyle174">
    <w:name w:val="Font Style174"/>
    <w:basedOn w:val="DefaultParagraphFont"/>
    <w:uiPriority w:val="99"/>
    <w:rsid w:val="00840D68"/>
    <w:rPr>
      <w:rFonts w:ascii="Arial Narrow" w:hAnsi="Arial Narrow" w:cs="Arial Narrow"/>
      <w:b/>
      <w:bCs/>
      <w:sz w:val="18"/>
      <w:szCs w:val="18"/>
    </w:rPr>
  </w:style>
  <w:style w:type="paragraph" w:customStyle="1" w:styleId="Style47">
    <w:name w:val="Style47"/>
    <w:basedOn w:val="Normal"/>
    <w:uiPriority w:val="99"/>
    <w:qFormat/>
    <w:rsid w:val="00840D6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40D68"/>
    <w:rPr>
      <w:rFonts w:ascii="Times New Roman" w:hAnsi="Times New Roman" w:cs="Times New Roman"/>
      <w:sz w:val="12"/>
      <w:szCs w:val="12"/>
    </w:rPr>
  </w:style>
  <w:style w:type="paragraph" w:customStyle="1" w:styleId="Style24">
    <w:name w:val="Style24"/>
    <w:basedOn w:val="Normal"/>
    <w:uiPriority w:val="99"/>
    <w:qFormat/>
    <w:rsid w:val="00840D6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40D6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40D6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40D68"/>
    <w:rPr>
      <w:rFonts w:ascii="Times New Roman" w:hAnsi="Times New Roman" w:cs="Times New Roman"/>
      <w:b/>
      <w:bCs/>
      <w:sz w:val="18"/>
      <w:szCs w:val="18"/>
    </w:rPr>
  </w:style>
  <w:style w:type="paragraph" w:customStyle="1" w:styleId="Style21">
    <w:name w:val="Style21"/>
    <w:basedOn w:val="Normal"/>
    <w:uiPriority w:val="99"/>
    <w:qFormat/>
    <w:rsid w:val="00840D6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40D68"/>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40D68"/>
    <w:rPr>
      <w:rFonts w:ascii="Calibri" w:hAnsi="Calibri"/>
      <w:sz w:val="20"/>
      <w:szCs w:val="20"/>
    </w:rPr>
  </w:style>
  <w:style w:type="paragraph" w:customStyle="1" w:styleId="Standard">
    <w:name w:val="Standard"/>
    <w:qFormat/>
    <w:rsid w:val="00840D6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40D68"/>
    <w:rPr>
      <w:color w:val="000000"/>
      <w:sz w:val="32"/>
      <w:szCs w:val="32"/>
    </w:rPr>
  </w:style>
  <w:style w:type="paragraph" w:customStyle="1" w:styleId="Cardnon-underlined">
    <w:name w:val="Card non-underlined"/>
    <w:basedOn w:val="Normal"/>
    <w:link w:val="Cardnon-underlinedChar"/>
    <w:autoRedefine/>
    <w:uiPriority w:val="99"/>
    <w:qFormat/>
    <w:rsid w:val="00840D68"/>
    <w:rPr>
      <w:rFonts w:eastAsia="Times New Roman"/>
      <w:szCs w:val="20"/>
    </w:rPr>
  </w:style>
  <w:style w:type="character" w:customStyle="1" w:styleId="Cardnon-underlinedChar">
    <w:name w:val="Card non-underlined Char"/>
    <w:basedOn w:val="DefaultParagraphFont"/>
    <w:link w:val="Cardnon-underlined"/>
    <w:uiPriority w:val="99"/>
    <w:rsid w:val="00840D68"/>
    <w:rPr>
      <w:rFonts w:ascii="Calibri" w:eastAsia="Times New Roman" w:hAnsi="Calibri" w:cs="Calibri"/>
      <w:sz w:val="22"/>
      <w:szCs w:val="20"/>
    </w:rPr>
  </w:style>
  <w:style w:type="numbering" w:customStyle="1" w:styleId="NoList1">
    <w:name w:val="No List1"/>
    <w:next w:val="NoList"/>
    <w:semiHidden/>
    <w:unhideWhenUsed/>
    <w:rsid w:val="00840D68"/>
  </w:style>
  <w:style w:type="character" w:customStyle="1" w:styleId="TitleChar2">
    <w:name w:val="Title Char2"/>
    <w:basedOn w:val="DefaultParagraphFont"/>
    <w:uiPriority w:val="10"/>
    <w:qFormat/>
    <w:locked/>
    <w:rsid w:val="00840D68"/>
    <w:rPr>
      <w:b/>
      <w:bCs/>
      <w:u w:val="single"/>
    </w:rPr>
  </w:style>
  <w:style w:type="paragraph" w:styleId="TOC3">
    <w:name w:val="toc 3"/>
    <w:basedOn w:val="Normal"/>
    <w:next w:val="Normal"/>
    <w:autoRedefine/>
    <w:rsid w:val="00840D68"/>
    <w:pPr>
      <w:ind w:left="400"/>
    </w:pPr>
    <w:rPr>
      <w:rFonts w:eastAsia="Times New Roman"/>
      <w:szCs w:val="20"/>
    </w:rPr>
  </w:style>
  <w:style w:type="paragraph" w:styleId="TOC4">
    <w:name w:val="toc 4"/>
    <w:basedOn w:val="Normal"/>
    <w:next w:val="Normal"/>
    <w:autoRedefine/>
    <w:rsid w:val="00840D68"/>
    <w:pPr>
      <w:ind w:left="600"/>
    </w:pPr>
    <w:rPr>
      <w:rFonts w:eastAsia="Times New Roman"/>
      <w:szCs w:val="20"/>
    </w:rPr>
  </w:style>
  <w:style w:type="paragraph" w:styleId="TOC5">
    <w:name w:val="toc 5"/>
    <w:basedOn w:val="Normal"/>
    <w:next w:val="Normal"/>
    <w:autoRedefine/>
    <w:rsid w:val="00840D68"/>
    <w:pPr>
      <w:ind w:left="800"/>
    </w:pPr>
    <w:rPr>
      <w:rFonts w:eastAsia="Times New Roman"/>
      <w:szCs w:val="20"/>
    </w:rPr>
  </w:style>
  <w:style w:type="paragraph" w:styleId="TOC6">
    <w:name w:val="toc 6"/>
    <w:basedOn w:val="Normal"/>
    <w:next w:val="Normal"/>
    <w:autoRedefine/>
    <w:rsid w:val="00840D68"/>
    <w:pPr>
      <w:ind w:left="1000"/>
    </w:pPr>
    <w:rPr>
      <w:rFonts w:eastAsia="Times New Roman"/>
      <w:szCs w:val="20"/>
    </w:rPr>
  </w:style>
  <w:style w:type="paragraph" w:styleId="TOC7">
    <w:name w:val="toc 7"/>
    <w:basedOn w:val="Normal"/>
    <w:next w:val="Normal"/>
    <w:autoRedefine/>
    <w:rsid w:val="00840D68"/>
    <w:pPr>
      <w:ind w:left="1200"/>
    </w:pPr>
    <w:rPr>
      <w:rFonts w:eastAsia="Times New Roman"/>
      <w:szCs w:val="20"/>
    </w:rPr>
  </w:style>
  <w:style w:type="paragraph" w:styleId="TOC8">
    <w:name w:val="toc 8"/>
    <w:basedOn w:val="Normal"/>
    <w:next w:val="Normal"/>
    <w:autoRedefine/>
    <w:rsid w:val="00840D68"/>
    <w:pPr>
      <w:ind w:left="1400"/>
    </w:pPr>
    <w:rPr>
      <w:rFonts w:eastAsia="Times New Roman"/>
      <w:szCs w:val="20"/>
    </w:rPr>
  </w:style>
  <w:style w:type="character" w:customStyle="1" w:styleId="allocatoragentsleft">
    <w:name w:val="al_locatoragentsleft"/>
    <w:basedOn w:val="DefaultParagraphFont"/>
    <w:rsid w:val="00840D68"/>
  </w:style>
  <w:style w:type="character" w:styleId="HTMLTypewriter">
    <w:name w:val="HTML Typewriter"/>
    <w:basedOn w:val="DefaultParagraphFont"/>
    <w:unhideWhenUsed/>
    <w:rsid w:val="00840D68"/>
    <w:rPr>
      <w:rFonts w:ascii="Courier New" w:eastAsia="Times New Roman" w:hAnsi="Courier New" w:cs="Courier New"/>
      <w:sz w:val="20"/>
      <w:szCs w:val="20"/>
    </w:rPr>
  </w:style>
  <w:style w:type="character" w:customStyle="1" w:styleId="caps">
    <w:name w:val="caps"/>
    <w:basedOn w:val="DefaultParagraphFont"/>
    <w:rsid w:val="00840D68"/>
  </w:style>
  <w:style w:type="character" w:customStyle="1" w:styleId="UnderlinesCharChar">
    <w:name w:val="Underlines Char Char"/>
    <w:basedOn w:val="DefaultParagraphFont"/>
    <w:rsid w:val="00840D68"/>
    <w:rPr>
      <w:rFonts w:cs="Arial"/>
      <w:b/>
      <w:bCs/>
      <w:noProof w:val="0"/>
      <w:sz w:val="22"/>
      <w:szCs w:val="26"/>
      <w:u w:val="single"/>
      <w:lang w:val="en-US" w:eastAsia="en-US" w:bidi="ar-SA"/>
    </w:rPr>
  </w:style>
  <w:style w:type="paragraph" w:customStyle="1" w:styleId="Carding">
    <w:name w:val="Carding"/>
    <w:basedOn w:val="Normal"/>
    <w:uiPriority w:val="99"/>
    <w:qFormat/>
    <w:rsid w:val="00840D68"/>
    <w:rPr>
      <w:rFonts w:eastAsia="Times New Roman"/>
      <w:sz w:val="18"/>
    </w:rPr>
  </w:style>
  <w:style w:type="character" w:customStyle="1" w:styleId="aunderline">
    <w:name w:val="aunderline"/>
    <w:basedOn w:val="DefaultParagraphFont"/>
    <w:rsid w:val="00840D68"/>
    <w:rPr>
      <w:rFonts w:ascii="Times New Roman" w:hAnsi="Times New Roman"/>
      <w:sz w:val="20"/>
      <w:szCs w:val="24"/>
      <w:u w:val="thick"/>
    </w:rPr>
  </w:style>
  <w:style w:type="character" w:customStyle="1" w:styleId="tagChar1">
    <w:name w:val="tag Char1"/>
    <w:basedOn w:val="DefaultParagraphFont"/>
    <w:rsid w:val="00840D68"/>
    <w:rPr>
      <w:b/>
      <w:noProof w:val="0"/>
      <w:sz w:val="24"/>
      <w:lang w:val="en-US" w:eastAsia="en-US" w:bidi="ar-SA"/>
    </w:rPr>
  </w:style>
  <w:style w:type="character" w:customStyle="1" w:styleId="tagChar2">
    <w:name w:val="tag Char2"/>
    <w:basedOn w:val="DefaultParagraphFont"/>
    <w:qFormat/>
    <w:rsid w:val="00840D68"/>
    <w:rPr>
      <w:b/>
      <w:noProof w:val="0"/>
      <w:sz w:val="24"/>
      <w:lang w:val="en-US" w:eastAsia="en-US" w:bidi="ar-SA"/>
    </w:rPr>
  </w:style>
  <w:style w:type="character" w:customStyle="1" w:styleId="Taggin-New">
    <w:name w:val="Taggin - New"/>
    <w:basedOn w:val="DefaultParagraphFont"/>
    <w:rsid w:val="00840D68"/>
    <w:rPr>
      <w:rFonts w:ascii="Arial Narrow" w:hAnsi="Arial Narrow"/>
      <w:b/>
      <w:sz w:val="22"/>
    </w:rPr>
  </w:style>
  <w:style w:type="character" w:customStyle="1" w:styleId="Boxing-New">
    <w:name w:val="Boxing - New"/>
    <w:basedOn w:val="DefaultParagraphFont"/>
    <w:rsid w:val="00840D68"/>
    <w:rPr>
      <w:rFonts w:ascii="Arial Narrow" w:hAnsi="Arial Narrow"/>
      <w:sz w:val="16"/>
      <w:u w:val="none"/>
      <w:bdr w:val="single" w:sz="4" w:space="0" w:color="auto"/>
    </w:rPr>
  </w:style>
  <w:style w:type="character" w:customStyle="1" w:styleId="ilad">
    <w:name w:val="il_ad"/>
    <w:rsid w:val="00840D68"/>
  </w:style>
  <w:style w:type="paragraph" w:customStyle="1" w:styleId="CardsHighlighted">
    <w:name w:val="Cards Highlighted"/>
    <w:next w:val="Normal"/>
    <w:link w:val="CardsHighlightedChar"/>
    <w:qFormat/>
    <w:rsid w:val="00840D6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40D6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40D68"/>
    <w:rPr>
      <w:rFonts w:ascii="Garamond" w:hAnsi="Garamond"/>
      <w:sz w:val="22"/>
      <w:szCs w:val="24"/>
      <w:u w:val="single"/>
      <w:lang w:val="en-US" w:eastAsia="en-US" w:bidi="ar-SA"/>
    </w:rPr>
  </w:style>
  <w:style w:type="paragraph" w:customStyle="1" w:styleId="Style2">
    <w:name w:val="Style2"/>
    <w:basedOn w:val="Heading4"/>
    <w:qFormat/>
    <w:rsid w:val="00840D68"/>
    <w:pPr>
      <w:spacing w:before="0"/>
    </w:pPr>
    <w:rPr>
      <w:rFonts w:eastAsia="Times New Roman" w:cs="Times New Roman"/>
      <w:iCs/>
      <w:caps/>
      <w:szCs w:val="20"/>
    </w:rPr>
  </w:style>
  <w:style w:type="character" w:customStyle="1" w:styleId="pagetitle">
    <w:name w:val="pagetitle"/>
    <w:basedOn w:val="DefaultParagraphFont"/>
    <w:rsid w:val="00840D68"/>
  </w:style>
  <w:style w:type="paragraph" w:customStyle="1" w:styleId="text">
    <w:name w:val="text"/>
    <w:basedOn w:val="Normal"/>
    <w:uiPriority w:val="99"/>
    <w:qFormat/>
    <w:rsid w:val="00840D68"/>
    <w:pPr>
      <w:spacing w:before="100" w:beforeAutospacing="1" w:after="100" w:afterAutospacing="1"/>
    </w:pPr>
    <w:rPr>
      <w:rFonts w:eastAsia="Times New Roman"/>
    </w:rPr>
  </w:style>
  <w:style w:type="character" w:customStyle="1" w:styleId="StyleUnderlineCharChar9ptBold1">
    <w:name w:val="Style Underline Char Char + 9 pt Bold1"/>
    <w:rsid w:val="00840D6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40D68"/>
    <w:rPr>
      <w:rFonts w:ascii="Times New Roman" w:hAnsi="Times New Roman"/>
      <w:sz w:val="20"/>
      <w:szCs w:val="24"/>
      <w:u w:val="single"/>
      <w:lang w:val="en-US" w:eastAsia="en-US" w:bidi="ar-SA"/>
    </w:rPr>
  </w:style>
  <w:style w:type="character" w:customStyle="1" w:styleId="Style9ptBoldUnderline">
    <w:name w:val="Style 9 pt Bold Underline"/>
    <w:rsid w:val="00840D68"/>
    <w:rPr>
      <w:b/>
      <w:bCs/>
      <w:sz w:val="20"/>
      <w:u w:val="single"/>
    </w:rPr>
  </w:style>
  <w:style w:type="paragraph" w:customStyle="1" w:styleId="StyleUnderline9pt0">
    <w:name w:val="Style Underline + 9 pt"/>
    <w:link w:val="StyleUnderline9ptChar"/>
    <w:qFormat/>
    <w:rsid w:val="00840D6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40D68"/>
    <w:rPr>
      <w:rFonts w:ascii="Arial" w:eastAsia="Times New Roman" w:hAnsi="Arial" w:cs="Times New Roman"/>
      <w:sz w:val="22"/>
      <w:szCs w:val="20"/>
      <w:u w:val="single"/>
    </w:rPr>
  </w:style>
  <w:style w:type="character" w:customStyle="1" w:styleId="StyleUnderlineChar1Bold">
    <w:name w:val="Style Underline Char1 + Bold"/>
    <w:rsid w:val="00840D6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40D6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40D68"/>
    <w:rPr>
      <w:rFonts w:ascii="Calibri" w:hAnsi="Calibri" w:cs="Calibri"/>
      <w:kern w:val="32"/>
      <w:sz w:val="22"/>
      <w:szCs w:val="20"/>
      <w:u w:val="single"/>
      <w:lang w:eastAsia="ar-SA"/>
    </w:rPr>
  </w:style>
  <w:style w:type="character" w:customStyle="1" w:styleId="TagsCharCharChar">
    <w:name w:val="Tags Char Char Char"/>
    <w:basedOn w:val="DefaultParagraphFont"/>
    <w:rsid w:val="00840D6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40D6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40D68"/>
    <w:rPr>
      <w:color w:val="000000"/>
      <w:sz w:val="20"/>
      <w:u w:val="single"/>
    </w:rPr>
  </w:style>
  <w:style w:type="character" w:customStyle="1" w:styleId="Style11ptBlack">
    <w:name w:val="Style 11 pt Black"/>
    <w:basedOn w:val="DefaultParagraphFont"/>
    <w:rsid w:val="00840D68"/>
    <w:rPr>
      <w:color w:val="000000"/>
      <w:sz w:val="20"/>
    </w:rPr>
  </w:style>
  <w:style w:type="character" w:customStyle="1" w:styleId="StyleUnderlineCharTimesBold">
    <w:name w:val="Style Underline Char + Times Bold"/>
    <w:basedOn w:val="DefaultParagraphFont"/>
    <w:rsid w:val="00840D68"/>
    <w:rPr>
      <w:rFonts w:ascii="Times" w:hAnsi="Times"/>
      <w:b w:val="0"/>
      <w:bCs/>
      <w:sz w:val="20"/>
      <w:u w:val="single"/>
    </w:rPr>
  </w:style>
  <w:style w:type="character" w:customStyle="1" w:styleId="blubigktbiz">
    <w:name w:val="blubigktbiz"/>
    <w:rsid w:val="00840D6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40D68"/>
  </w:style>
  <w:style w:type="character" w:customStyle="1" w:styleId="StyleevidencetextBorderSinglesolidlineAuto05ptLChar">
    <w:name w:val="Style evidence text + Border: : (Single solid line Auto  0.5 pt L... Char"/>
    <w:link w:val="StyleevidencetextBorderSinglesolidlineAuto05ptL"/>
    <w:rsid w:val="00840D68"/>
    <w:rPr>
      <w:rFonts w:ascii="Calibri" w:hAnsi="Calibri" w:cs="Calibri"/>
      <w:color w:val="000000"/>
      <w:sz w:val="22"/>
      <w:lang w:val="x-none" w:eastAsia="x-none"/>
    </w:rPr>
  </w:style>
  <w:style w:type="character" w:customStyle="1" w:styleId="Style4CharChar">
    <w:name w:val="Style4 Char Char"/>
    <w:basedOn w:val="DefaultParagraphFont"/>
    <w:rsid w:val="00840D6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40D68"/>
    <w:rPr>
      <w:rFonts w:ascii="Times New Roman" w:hAnsi="Times New Roman" w:cs="Times New Roman"/>
      <w:sz w:val="16"/>
      <w:szCs w:val="16"/>
    </w:rPr>
  </w:style>
  <w:style w:type="character" w:customStyle="1" w:styleId="StyleEmphasisArial12ptBold">
    <w:name w:val="Style Emphasis + Arial 12 pt Bold"/>
    <w:rsid w:val="00840D68"/>
    <w:rPr>
      <w:rFonts w:ascii="Arial" w:hAnsi="Arial"/>
      <w:b/>
      <w:bCs/>
      <w:i/>
      <w:iCs/>
      <w:sz w:val="24"/>
    </w:rPr>
  </w:style>
  <w:style w:type="character" w:customStyle="1" w:styleId="super">
    <w:name w:val="super"/>
    <w:rsid w:val="00840D68"/>
  </w:style>
  <w:style w:type="character" w:customStyle="1" w:styleId="text30">
    <w:name w:val="text30"/>
    <w:rsid w:val="00840D68"/>
  </w:style>
  <w:style w:type="character" w:customStyle="1" w:styleId="uppercase">
    <w:name w:val="uppercase"/>
    <w:rsid w:val="00840D68"/>
  </w:style>
  <w:style w:type="character" w:customStyle="1" w:styleId="bodytext0">
    <w:name w:val="bodytext"/>
    <w:rsid w:val="00840D68"/>
  </w:style>
  <w:style w:type="character" w:customStyle="1" w:styleId="entry-title">
    <w:name w:val="entry-title"/>
    <w:rsid w:val="00840D68"/>
  </w:style>
  <w:style w:type="character" w:customStyle="1" w:styleId="BodyTextIndentChar1">
    <w:name w:val="Body Text Indent Char1"/>
    <w:basedOn w:val="DefaultParagraphFont"/>
    <w:uiPriority w:val="99"/>
    <w:semiHidden/>
    <w:rsid w:val="00840D68"/>
    <w:rPr>
      <w:rFonts w:ascii="Times New Roman" w:hAnsi="Times New Roman" w:cs="Times New Roman"/>
      <w:sz w:val="20"/>
    </w:rPr>
  </w:style>
  <w:style w:type="character" w:customStyle="1" w:styleId="Style6pt">
    <w:name w:val="Style 6 pt"/>
    <w:basedOn w:val="DefaultParagraphFont"/>
    <w:qFormat/>
    <w:rsid w:val="00840D68"/>
    <w:rPr>
      <w:sz w:val="12"/>
    </w:rPr>
  </w:style>
  <w:style w:type="character" w:customStyle="1" w:styleId="CiteCharCharCharCharCharChar">
    <w:name w:val="Cite Char Char Char Char Char Char"/>
    <w:basedOn w:val="DefaultParagraphFont"/>
    <w:rsid w:val="00840D68"/>
    <w:rPr>
      <w:b/>
      <w:noProof w:val="0"/>
      <w:sz w:val="22"/>
      <w:szCs w:val="24"/>
      <w:u w:val="single"/>
      <w:lang w:val="en-US" w:eastAsia="en-US" w:bidi="ar-SA"/>
    </w:rPr>
  </w:style>
  <w:style w:type="character" w:customStyle="1" w:styleId="mainbody1">
    <w:name w:val="mainbody1"/>
    <w:basedOn w:val="DefaultParagraphFont"/>
    <w:rsid w:val="00840D68"/>
    <w:rPr>
      <w:rFonts w:ascii="Verdana" w:hAnsi="Verdana" w:hint="default"/>
      <w:color w:val="000000"/>
      <w:sz w:val="22"/>
      <w:szCs w:val="22"/>
    </w:rPr>
  </w:style>
  <w:style w:type="character" w:customStyle="1" w:styleId="ssl4">
    <w:name w:val="ss_l4"/>
    <w:basedOn w:val="DefaultParagraphFont"/>
    <w:rsid w:val="00840D68"/>
  </w:style>
  <w:style w:type="paragraph" w:customStyle="1" w:styleId="StyleNormalWeb11ptUnderline">
    <w:name w:val="Style Normal (Web) + 11 pt Underline"/>
    <w:basedOn w:val="NormalWeb"/>
    <w:link w:val="StyleNormalWeb11ptUnderlineChar"/>
    <w:qFormat/>
    <w:rsid w:val="00840D68"/>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40D68"/>
    <w:rPr>
      <w:rFonts w:ascii="Calibri" w:eastAsia="Calibri" w:hAnsi="Calibri" w:cs="Calibri"/>
      <w:sz w:val="22"/>
      <w:u w:val="single"/>
    </w:rPr>
  </w:style>
  <w:style w:type="character" w:customStyle="1" w:styleId="cit-first-element">
    <w:name w:val="cit-first-element"/>
    <w:basedOn w:val="DefaultParagraphFont"/>
    <w:rsid w:val="00840D68"/>
  </w:style>
  <w:style w:type="character" w:customStyle="1" w:styleId="title1">
    <w:name w:val="title1"/>
    <w:basedOn w:val="DefaultParagraphFont"/>
    <w:rsid w:val="00840D68"/>
  </w:style>
  <w:style w:type="character" w:customStyle="1" w:styleId="StyleThickunderline1">
    <w:name w:val="Style Thick underline1"/>
    <w:basedOn w:val="DefaultParagraphFont"/>
    <w:rsid w:val="00840D6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40D68"/>
    <w:rPr>
      <w:rFonts w:ascii="Georgia" w:hAnsi="Georgia"/>
    </w:rPr>
  </w:style>
  <w:style w:type="character" w:customStyle="1" w:styleId="FooterChar1">
    <w:name w:val="Footer Char1"/>
    <w:basedOn w:val="DefaultParagraphFont"/>
    <w:uiPriority w:val="99"/>
    <w:semiHidden/>
    <w:rsid w:val="00840D68"/>
    <w:rPr>
      <w:rFonts w:ascii="Georgia" w:hAnsi="Georgia"/>
    </w:rPr>
  </w:style>
  <w:style w:type="character" w:customStyle="1" w:styleId="AnalyticChar">
    <w:name w:val="Analytic Char"/>
    <w:basedOn w:val="DefaultParagraphFont"/>
    <w:link w:val="Analytic"/>
    <w:rsid w:val="00840D68"/>
    <w:rPr>
      <w:rFonts w:ascii="Calibri" w:hAnsi="Calibri" w:cs="Calibri"/>
      <w:b/>
    </w:rPr>
  </w:style>
  <w:style w:type="character" w:customStyle="1" w:styleId="UnderlineBold0">
    <w:name w:val="Underline Bold"/>
    <w:uiPriority w:val="6"/>
    <w:qFormat/>
    <w:rsid w:val="00840D68"/>
    <w:rPr>
      <w:b/>
      <w:sz w:val="20"/>
      <w:u w:val="single"/>
    </w:rPr>
  </w:style>
  <w:style w:type="paragraph" w:customStyle="1" w:styleId="Underline20">
    <w:name w:val="Underline2"/>
    <w:basedOn w:val="Normal"/>
    <w:link w:val="Underline2Char"/>
    <w:autoRedefine/>
    <w:uiPriority w:val="4"/>
    <w:qFormat/>
    <w:rsid w:val="00840D68"/>
    <w:rPr>
      <w:b/>
      <w:u w:val="single"/>
    </w:rPr>
  </w:style>
  <w:style w:type="character" w:customStyle="1" w:styleId="Underline2Char">
    <w:name w:val="Underline2 Char"/>
    <w:basedOn w:val="DefaultParagraphFont"/>
    <w:link w:val="Underline20"/>
    <w:uiPriority w:val="4"/>
    <w:rsid w:val="00840D68"/>
    <w:rPr>
      <w:rFonts w:ascii="Calibri" w:hAnsi="Calibri" w:cs="Calibri"/>
      <w:b/>
      <w:sz w:val="22"/>
      <w:u w:val="single"/>
    </w:rPr>
  </w:style>
  <w:style w:type="character" w:customStyle="1" w:styleId="NormalTextChar">
    <w:name w:val="Normal Text Char"/>
    <w:link w:val="NormalText"/>
    <w:rsid w:val="00840D68"/>
    <w:rPr>
      <w:rFonts w:ascii="Calibri" w:eastAsia="Times New Roman" w:hAnsi="Calibri" w:cs="Calibri"/>
      <w:sz w:val="22"/>
      <w:szCs w:val="26"/>
    </w:rPr>
  </w:style>
  <w:style w:type="paragraph" w:customStyle="1" w:styleId="TableParagraph">
    <w:name w:val="Table Paragraph"/>
    <w:basedOn w:val="Normal"/>
    <w:uiPriority w:val="1"/>
    <w:qFormat/>
    <w:rsid w:val="00840D68"/>
    <w:pPr>
      <w:widowControl w:val="0"/>
    </w:pPr>
  </w:style>
  <w:style w:type="character" w:customStyle="1" w:styleId="UnderlineChar0">
    <w:name w:val="UnderlineChar"/>
    <w:rsid w:val="00840D68"/>
    <w:rPr>
      <w:sz w:val="24"/>
      <w:u w:val="single"/>
      <w:shd w:val="clear" w:color="auto" w:fill="auto"/>
    </w:rPr>
  </w:style>
  <w:style w:type="character" w:customStyle="1" w:styleId="foreground">
    <w:name w:val="foreground"/>
    <w:basedOn w:val="DefaultParagraphFont"/>
    <w:rsid w:val="00840D68"/>
  </w:style>
  <w:style w:type="paragraph" w:customStyle="1" w:styleId="StyleCircled11pt">
    <w:name w:val="Style Circled + 11 pt"/>
    <w:basedOn w:val="Normal"/>
    <w:link w:val="StyleCircled11ptChar"/>
    <w:qFormat/>
    <w:rsid w:val="00840D68"/>
    <w:rPr>
      <w:rFonts w:eastAsia="Times New Roman"/>
      <w:b/>
      <w:bCs/>
      <w:sz w:val="20"/>
      <w:u w:val="single"/>
    </w:rPr>
  </w:style>
  <w:style w:type="character" w:customStyle="1" w:styleId="StyleCircled11ptChar">
    <w:name w:val="Style Circled + 11 pt Char"/>
    <w:link w:val="StyleCircled11pt"/>
    <w:rsid w:val="00840D68"/>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840D6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40D68"/>
    <w:rPr>
      <w:rFonts w:ascii="Times" w:eastAsia="Times New Roman" w:hAnsi="Times" w:cs="Calibri"/>
      <w:sz w:val="20"/>
      <w:szCs w:val="28"/>
      <w:u w:val="single"/>
    </w:rPr>
  </w:style>
  <w:style w:type="paragraph" w:customStyle="1" w:styleId="cite20">
    <w:name w:val="cite2"/>
    <w:basedOn w:val="Normal"/>
    <w:uiPriority w:val="99"/>
    <w:qFormat/>
    <w:rsid w:val="00840D68"/>
    <w:rPr>
      <w:rFonts w:eastAsia="Times New Roman"/>
      <w:color w:val="000000"/>
      <w:sz w:val="20"/>
      <w:szCs w:val="20"/>
    </w:rPr>
  </w:style>
  <w:style w:type="character" w:customStyle="1" w:styleId="postby">
    <w:name w:val="post_by"/>
    <w:basedOn w:val="DefaultParagraphFont"/>
    <w:rsid w:val="00840D68"/>
  </w:style>
  <w:style w:type="character" w:customStyle="1" w:styleId="Style11ptBorderSinglesolidlineAuto05ptLinewidth">
    <w:name w:val="Style 11 pt Border: : (Single solid line Auto  0.5 pt Line width)"/>
    <w:rsid w:val="00840D68"/>
    <w:rPr>
      <w:sz w:val="20"/>
      <w:bdr w:val="single" w:sz="4" w:space="0" w:color="auto" w:frame="1"/>
    </w:rPr>
  </w:style>
  <w:style w:type="character" w:customStyle="1" w:styleId="StyleUnderlineChar9ptBorderSinglesolidlineAuto0">
    <w:name w:val="Style Underline Char + 9 pt Border: : (Single solid line Auto  0..."/>
    <w:rsid w:val="00840D6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40D6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40D6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40D6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40D68"/>
    <w:rPr>
      <w:sz w:val="20"/>
      <w:szCs w:val="24"/>
      <w:u w:val="single"/>
      <w:bdr w:val="single" w:sz="4" w:space="0" w:color="auto"/>
      <w:lang w:val="en-US" w:eastAsia="en-US" w:bidi="ar-SA"/>
    </w:rPr>
  </w:style>
  <w:style w:type="character" w:customStyle="1" w:styleId="StyleLatinGaramondUnderline">
    <w:name w:val="Style (Latin) Garamond Underline"/>
    <w:rsid w:val="00840D68"/>
    <w:rPr>
      <w:rFonts w:ascii="Times New Roman" w:hAnsi="Times New Roman"/>
      <w:sz w:val="20"/>
      <w:u w:val="single"/>
    </w:rPr>
  </w:style>
  <w:style w:type="character" w:customStyle="1" w:styleId="StyleLatinGaramond">
    <w:name w:val="Style (Latin) Garamond"/>
    <w:rsid w:val="00840D68"/>
    <w:rPr>
      <w:rFonts w:ascii="Times New Roman" w:hAnsi="Times New Roman"/>
      <w:sz w:val="20"/>
    </w:rPr>
  </w:style>
  <w:style w:type="character" w:customStyle="1" w:styleId="styletimesnewroman12ptbold0">
    <w:name w:val="styletimesnewroman12ptbold"/>
    <w:basedOn w:val="DefaultParagraphFont"/>
    <w:rsid w:val="00840D68"/>
  </w:style>
  <w:style w:type="character" w:customStyle="1" w:styleId="CharCharCharCharChar">
    <w:name w:val="Char Char Char Char Char"/>
    <w:aliases w:val="Char Char Char Char,Char Char Char Char Char Char Char1,Heading 2 Char1 Char Char Char Char Char Char"/>
    <w:basedOn w:val="DefaultParagraphFont"/>
    <w:rsid w:val="00840D68"/>
    <w:rPr>
      <w:rFonts w:cs="Arial"/>
      <w:b/>
      <w:bCs/>
      <w:iCs/>
      <w:sz w:val="24"/>
      <w:szCs w:val="28"/>
      <w:lang w:val="en-US" w:eastAsia="en-US" w:bidi="ar-SA"/>
    </w:rPr>
  </w:style>
  <w:style w:type="character" w:customStyle="1" w:styleId="mainheading">
    <w:name w:val="mainheading"/>
    <w:basedOn w:val="DefaultParagraphFont"/>
    <w:rsid w:val="00840D68"/>
  </w:style>
  <w:style w:type="paragraph" w:customStyle="1" w:styleId="BoldandUnderlineChar2CharChar">
    <w:name w:val="Bold and Underline Char2 Char Char"/>
    <w:basedOn w:val="Normal"/>
    <w:link w:val="BoldandUnderlineChar2CharCharChar"/>
    <w:qFormat/>
    <w:rsid w:val="00840D6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40D68"/>
    <w:rPr>
      <w:rFonts w:ascii="Calibri" w:eastAsia="Times New Roman" w:hAnsi="Calibri" w:cs="Calibri"/>
      <w:b/>
      <w:sz w:val="22"/>
      <w:u w:val="single"/>
    </w:rPr>
  </w:style>
  <w:style w:type="character" w:customStyle="1" w:styleId="StyleUnderlineChar9ptChar">
    <w:name w:val="Style Underline Char + 9 pt Char"/>
    <w:basedOn w:val="UnderlineCharChar"/>
    <w:rsid w:val="00840D6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40D6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40D68"/>
    <w:rPr>
      <w:sz w:val="16"/>
    </w:rPr>
  </w:style>
  <w:style w:type="paragraph" w:customStyle="1" w:styleId="Reduce8pt">
    <w:name w:val="Reduce 8pt"/>
    <w:basedOn w:val="Normal"/>
    <w:link w:val="Reduce8ptCharChar"/>
    <w:qFormat/>
    <w:rsid w:val="00840D68"/>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40D68"/>
    <w:pPr>
      <w:contextualSpacing/>
    </w:pPr>
    <w:rPr>
      <w:rFonts w:eastAsia="Calibri"/>
    </w:rPr>
  </w:style>
  <w:style w:type="character" w:customStyle="1" w:styleId="CardIndentedChar">
    <w:name w:val="Card (Indented) Char"/>
    <w:link w:val="CardIndented"/>
    <w:locked/>
    <w:rsid w:val="00840D68"/>
    <w:rPr>
      <w:rFonts w:ascii="Calibri" w:hAnsi="Calibri" w:cs="Calibri"/>
      <w:sz w:val="22"/>
    </w:rPr>
  </w:style>
  <w:style w:type="character" w:customStyle="1" w:styleId="citenon-boldChar">
    <w:name w:val="cite non-bold Char"/>
    <w:basedOn w:val="DefaultParagraphFont"/>
    <w:link w:val="citenon-bold"/>
    <w:locked/>
    <w:rsid w:val="00840D68"/>
    <w:rPr>
      <w:rFonts w:ascii="Garamond" w:eastAsia="Times New Roman" w:hAnsi="Garamond" w:cs="Calibri"/>
      <w:sz w:val="22"/>
      <w:szCs w:val="20"/>
    </w:rPr>
  </w:style>
  <w:style w:type="character" w:customStyle="1" w:styleId="boldciteChar4">
    <w:name w:val="bold cite Char4"/>
    <w:link w:val="boldcite"/>
    <w:locked/>
    <w:rsid w:val="00840D68"/>
    <w:rPr>
      <w:rFonts w:eastAsia="Times New Roman" w:cs="Times New Roman"/>
      <w:b/>
      <w:color w:val="000000"/>
      <w:sz w:val="20"/>
      <w:u w:val="thick" w:color="000000"/>
    </w:rPr>
  </w:style>
  <w:style w:type="paragraph" w:customStyle="1" w:styleId="boldcite">
    <w:name w:val="bold cite"/>
    <w:basedOn w:val="Normal"/>
    <w:link w:val="boldciteChar4"/>
    <w:qFormat/>
    <w:rsid w:val="00840D6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40D6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40D68"/>
    <w:rPr>
      <w:rFonts w:eastAsia="Calibri"/>
      <w:b/>
    </w:rPr>
  </w:style>
  <w:style w:type="character" w:customStyle="1" w:styleId="HeadingsBaseChar">
    <w:name w:val="Headings Base Char"/>
    <w:basedOn w:val="DefaultParagraphFont"/>
    <w:link w:val="HeadingsBase"/>
    <w:locked/>
    <w:rsid w:val="00840D68"/>
    <w:rPr>
      <w:rFonts w:ascii="Times New Roman" w:hAnsi="Times New Roman" w:cs="Times New Roman"/>
      <w:b/>
      <w:sz w:val="32"/>
    </w:rPr>
  </w:style>
  <w:style w:type="paragraph" w:customStyle="1" w:styleId="HeadingsBase">
    <w:name w:val="Headings Base"/>
    <w:basedOn w:val="Normal"/>
    <w:link w:val="HeadingsBaseChar"/>
    <w:qFormat/>
    <w:rsid w:val="00840D6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40D6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40D68"/>
    <w:pPr>
      <w:spacing w:line="480" w:lineRule="auto"/>
      <w:ind w:firstLine="720"/>
    </w:pPr>
    <w:rPr>
      <w:rFonts w:eastAsia="Calibri"/>
    </w:rPr>
  </w:style>
  <w:style w:type="paragraph" w:customStyle="1" w:styleId="SchoolBlockQuote">
    <w:name w:val="School Block Quote"/>
    <w:basedOn w:val="SchoolPaper"/>
    <w:qFormat/>
    <w:rsid w:val="00840D68"/>
  </w:style>
  <w:style w:type="paragraph" w:customStyle="1" w:styleId="SchoolWorksCited">
    <w:name w:val="School Works Cited"/>
    <w:basedOn w:val="SchoolPaper"/>
    <w:qFormat/>
    <w:rsid w:val="00840D68"/>
  </w:style>
  <w:style w:type="paragraph" w:customStyle="1" w:styleId="BlockQuote">
    <w:name w:val="Block Quote"/>
    <w:basedOn w:val="Normal"/>
    <w:qFormat/>
    <w:rsid w:val="00840D68"/>
    <w:pPr>
      <w:ind w:left="720" w:right="720"/>
    </w:pPr>
    <w:rPr>
      <w:rFonts w:eastAsia="Calibri"/>
    </w:rPr>
  </w:style>
  <w:style w:type="paragraph" w:customStyle="1" w:styleId="PaperBody">
    <w:name w:val="Paper Body"/>
    <w:basedOn w:val="Normal"/>
    <w:qFormat/>
    <w:rsid w:val="00840D68"/>
    <w:pPr>
      <w:spacing w:line="480" w:lineRule="auto"/>
      <w:ind w:firstLine="720"/>
    </w:pPr>
    <w:rPr>
      <w:rFonts w:eastAsia="Calibri"/>
    </w:rPr>
  </w:style>
  <w:style w:type="paragraph" w:customStyle="1" w:styleId="PaperCitation">
    <w:name w:val="Paper Citation"/>
    <w:basedOn w:val="Normal"/>
    <w:qFormat/>
    <w:rsid w:val="00840D68"/>
    <w:pPr>
      <w:spacing w:line="480" w:lineRule="auto"/>
      <w:ind w:left="720" w:hanging="720"/>
    </w:pPr>
    <w:rPr>
      <w:rFonts w:eastAsia="Calibri"/>
    </w:rPr>
  </w:style>
  <w:style w:type="character" w:customStyle="1" w:styleId="hatChar">
    <w:name w:val="hat Char"/>
    <w:basedOn w:val="DefaultParagraphFont"/>
    <w:link w:val="hat"/>
    <w:locked/>
    <w:rsid w:val="00840D68"/>
    <w:rPr>
      <w:rFonts w:ascii="Calibri" w:eastAsia="Times New Roman" w:hAnsi="Calibri" w:cs="Calibri"/>
      <w:b/>
      <w:bCs/>
      <w:sz w:val="32"/>
      <w:u w:val="single"/>
      <w:lang w:bidi="en-US"/>
    </w:rPr>
  </w:style>
  <w:style w:type="paragraph" w:customStyle="1" w:styleId="WW-Default">
    <w:name w:val="WW-Default"/>
    <w:qFormat/>
    <w:rsid w:val="00840D68"/>
    <w:pPr>
      <w:suppressAutoHyphens/>
    </w:pPr>
    <w:rPr>
      <w:rFonts w:ascii="Georgia" w:eastAsia="Calibri" w:hAnsi="Georgia" w:cs="Calibri"/>
      <w:sz w:val="22"/>
      <w:szCs w:val="22"/>
      <w:lang w:eastAsia="ar-SA"/>
    </w:rPr>
  </w:style>
  <w:style w:type="paragraph" w:customStyle="1" w:styleId="B-TagCite">
    <w:name w:val="B-TagCite"/>
    <w:qFormat/>
    <w:rsid w:val="00840D6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40D68"/>
    <w:rPr>
      <w:rFonts w:ascii="Times New Roman" w:hAnsi="Times New Roman" w:cs="Times New Roman"/>
      <w:b/>
      <w:sz w:val="20"/>
    </w:rPr>
  </w:style>
  <w:style w:type="paragraph" w:customStyle="1" w:styleId="MicroText">
    <w:name w:val="MicroText"/>
    <w:basedOn w:val="Normal"/>
    <w:next w:val="Normal"/>
    <w:link w:val="MicroTextChar"/>
    <w:qFormat/>
    <w:rsid w:val="00840D68"/>
    <w:rPr>
      <w:rFonts w:ascii="Arial Narrow" w:hAnsi="Arial Narrow" w:cstheme="minorBidi"/>
      <w:sz w:val="12"/>
    </w:rPr>
  </w:style>
  <w:style w:type="character" w:customStyle="1" w:styleId="Footnote2Char">
    <w:name w:val="Footnote2 Char"/>
    <w:link w:val="Footnote2"/>
    <w:locked/>
    <w:rsid w:val="00840D68"/>
  </w:style>
  <w:style w:type="paragraph" w:customStyle="1" w:styleId="Footnote2">
    <w:name w:val="Footnote2"/>
    <w:basedOn w:val="Normal"/>
    <w:next w:val="Normal"/>
    <w:link w:val="Footnote2Char"/>
    <w:autoRedefine/>
    <w:qFormat/>
    <w:rsid w:val="00840D68"/>
    <w:pPr>
      <w:spacing w:after="120" w:line="480" w:lineRule="auto"/>
    </w:pPr>
    <w:rPr>
      <w:rFonts w:asciiTheme="minorHAnsi" w:hAnsiTheme="minorHAnsi" w:cstheme="minorBidi"/>
      <w:sz w:val="24"/>
    </w:rPr>
  </w:style>
  <w:style w:type="paragraph" w:customStyle="1" w:styleId="indent">
    <w:name w:val="indent"/>
    <w:basedOn w:val="Normal"/>
    <w:qFormat/>
    <w:rsid w:val="00840D68"/>
    <w:pPr>
      <w:spacing w:before="100" w:beforeAutospacing="1" w:after="100" w:afterAutospacing="1"/>
    </w:pPr>
    <w:rPr>
      <w:rFonts w:eastAsia="Times New Roman"/>
    </w:rPr>
  </w:style>
  <w:style w:type="paragraph" w:customStyle="1" w:styleId="PageHeaderLine1">
    <w:name w:val="PageHeaderLine1"/>
    <w:basedOn w:val="Normal"/>
    <w:qFormat/>
    <w:rsid w:val="00840D68"/>
    <w:pPr>
      <w:tabs>
        <w:tab w:val="right" w:pos="10800"/>
      </w:tabs>
    </w:pPr>
    <w:rPr>
      <w:rFonts w:eastAsia="Calibri"/>
      <w:b/>
    </w:rPr>
  </w:style>
  <w:style w:type="paragraph" w:customStyle="1" w:styleId="PageHeaderLine2">
    <w:name w:val="PageHeaderLine2"/>
    <w:basedOn w:val="Normal"/>
    <w:next w:val="Normal"/>
    <w:link w:val="PageHeaderLine2Char"/>
    <w:qFormat/>
    <w:rsid w:val="00840D6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40D68"/>
    <w:rPr>
      <w:rFonts w:ascii="Times New Roman" w:hAnsi="Times New Roman" w:cs="Times New Roman"/>
      <w:sz w:val="20"/>
    </w:rPr>
  </w:style>
  <w:style w:type="paragraph" w:customStyle="1" w:styleId="CardText1">
    <w:name w:val="CardText"/>
    <w:basedOn w:val="Normal"/>
    <w:link w:val="CardTextChar3"/>
    <w:qFormat/>
    <w:rsid w:val="00840D68"/>
    <w:pPr>
      <w:ind w:left="288"/>
    </w:pPr>
    <w:rPr>
      <w:rFonts w:ascii="Times New Roman" w:hAnsi="Times New Roman" w:cs="Times New Roman"/>
      <w:sz w:val="20"/>
    </w:rPr>
  </w:style>
  <w:style w:type="character" w:customStyle="1" w:styleId="stylestylebold12pt">
    <w:name w:val="stylestylebold12pt"/>
    <w:basedOn w:val="DefaultParagraphFont"/>
    <w:rsid w:val="00840D68"/>
  </w:style>
  <w:style w:type="character" w:customStyle="1" w:styleId="styleboldunderline">
    <w:name w:val="styleboldunderline"/>
    <w:basedOn w:val="DefaultParagraphFont"/>
    <w:rsid w:val="00840D68"/>
  </w:style>
  <w:style w:type="character" w:customStyle="1" w:styleId="box">
    <w:name w:val="box"/>
    <w:basedOn w:val="DefaultParagraphFont"/>
    <w:rsid w:val="00840D6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40D68"/>
    <w:rPr>
      <w:rFonts w:ascii="Arial Narrow" w:hAnsi="Arial Narrow" w:cs="Arial Narrow" w:hint="default"/>
      <w:sz w:val="18"/>
      <w:szCs w:val="18"/>
    </w:rPr>
  </w:style>
  <w:style w:type="character" w:customStyle="1" w:styleId="FontStyle14">
    <w:name w:val="Font Style14"/>
    <w:basedOn w:val="DefaultParagraphFont"/>
    <w:uiPriority w:val="99"/>
    <w:rsid w:val="00840D6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40D68"/>
    <w:rPr>
      <w:rFonts w:ascii="Arial Narrow" w:hAnsi="Arial Narrow" w:cs="Arial Narrow" w:hint="default"/>
      <w:b/>
      <w:bCs/>
      <w:sz w:val="10"/>
      <w:szCs w:val="10"/>
    </w:rPr>
  </w:style>
  <w:style w:type="character" w:customStyle="1" w:styleId="CardTagandCiteChar">
    <w:name w:val="Card Tag and Cite Char"/>
    <w:basedOn w:val="DefaultParagraphFont"/>
    <w:rsid w:val="00840D6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40D68"/>
    <w:rPr>
      <w:rFonts w:ascii="Arial Narrow" w:hAnsi="Arial Narrow"/>
      <w:b/>
      <w:color w:val="000000"/>
      <w:sz w:val="22"/>
      <w:szCs w:val="22"/>
      <w:u w:val="single"/>
    </w:rPr>
  </w:style>
  <w:style w:type="character" w:customStyle="1" w:styleId="SmallText0">
    <w:name w:val="SmallText"/>
    <w:rsid w:val="00840D68"/>
    <w:rPr>
      <w:color w:val="000000"/>
    </w:rPr>
  </w:style>
  <w:style w:type="character" w:customStyle="1" w:styleId="CitesChar1">
    <w:name w:val="Cites Char1"/>
    <w:basedOn w:val="DefaultParagraphFont"/>
    <w:rsid w:val="00840D68"/>
    <w:rPr>
      <w:b/>
      <w:bCs w:val="0"/>
      <w:szCs w:val="24"/>
      <w:u w:val="single"/>
      <w:lang w:val="en-US" w:eastAsia="en-US" w:bidi="ar-SA"/>
    </w:rPr>
  </w:style>
  <w:style w:type="character" w:customStyle="1" w:styleId="CardUnderlinedChar">
    <w:name w:val="Card Underlined Char"/>
    <w:basedOn w:val="DefaultParagraphFont"/>
    <w:rsid w:val="00840D68"/>
    <w:rPr>
      <w:rFonts w:ascii="Arial Narrow" w:hAnsi="Arial Narrow" w:hint="default"/>
      <w:sz w:val="22"/>
      <w:szCs w:val="24"/>
      <w:u w:val="single"/>
      <w:lang w:val="en-US" w:eastAsia="en-US" w:bidi="ar-SA"/>
    </w:rPr>
  </w:style>
  <w:style w:type="character" w:customStyle="1" w:styleId="underline3">
    <w:name w:val="underline3"/>
    <w:basedOn w:val="underline2"/>
    <w:rsid w:val="00840D68"/>
    <w:rPr>
      <w:rFonts w:ascii="Arial" w:hAnsi="Arial"/>
      <w:sz w:val="18"/>
      <w:u w:val="single"/>
      <w:bdr w:val="none" w:sz="0" w:space="0" w:color="auto" w:frame="1"/>
      <w:shd w:val="clear" w:color="auto" w:fill="FFFF00"/>
    </w:rPr>
  </w:style>
  <w:style w:type="character" w:customStyle="1" w:styleId="menu">
    <w:name w:val="menu"/>
    <w:basedOn w:val="DefaultParagraphFont"/>
    <w:rsid w:val="00840D68"/>
  </w:style>
  <w:style w:type="character" w:customStyle="1" w:styleId="itxtrst">
    <w:name w:val="itxtrst"/>
    <w:rsid w:val="00840D68"/>
  </w:style>
  <w:style w:type="character" w:customStyle="1" w:styleId="A-Underlining">
    <w:name w:val="A-Underlining"/>
    <w:basedOn w:val="DefaultParagraphFont"/>
    <w:rsid w:val="00840D68"/>
    <w:rPr>
      <w:rFonts w:ascii="Garamond" w:hAnsi="Garamond" w:hint="default"/>
      <w:color w:val="auto"/>
      <w:sz w:val="24"/>
      <w:u w:val="single"/>
    </w:rPr>
  </w:style>
  <w:style w:type="character" w:customStyle="1" w:styleId="StyleUnderlineBold0">
    <w:name w:val="Style Underline + Bold"/>
    <w:rsid w:val="00840D68"/>
    <w:rPr>
      <w:b/>
      <w:bCs/>
      <w:u w:val="single"/>
    </w:rPr>
  </w:style>
  <w:style w:type="character" w:customStyle="1" w:styleId="Underline-Highlighted">
    <w:name w:val="Underline-Highlighted"/>
    <w:uiPriority w:val="1"/>
    <w:qFormat/>
    <w:rsid w:val="00840D6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40D68"/>
  </w:style>
  <w:style w:type="character" w:customStyle="1" w:styleId="newsmain">
    <w:name w:val="news_main"/>
    <w:basedOn w:val="DefaultParagraphFont"/>
    <w:rsid w:val="00840D68"/>
  </w:style>
  <w:style w:type="character" w:customStyle="1" w:styleId="vitstoryheadline">
    <w:name w:val="vitstoryheadline"/>
    <w:rsid w:val="00840D68"/>
  </w:style>
  <w:style w:type="character" w:customStyle="1" w:styleId="AuthorDate0">
    <w:name w:val="Author Date"/>
    <w:rsid w:val="00840D68"/>
    <w:rPr>
      <w:b/>
      <w:bCs w:val="0"/>
      <w:sz w:val="24"/>
      <w:u w:val="thick"/>
    </w:rPr>
  </w:style>
  <w:style w:type="character" w:customStyle="1" w:styleId="red">
    <w:name w:val="red"/>
    <w:basedOn w:val="DefaultParagraphFont"/>
    <w:rsid w:val="00840D68"/>
  </w:style>
  <w:style w:type="character" w:customStyle="1" w:styleId="at">
    <w:name w:val="at"/>
    <w:rsid w:val="00840D68"/>
  </w:style>
  <w:style w:type="character" w:customStyle="1" w:styleId="org">
    <w:name w:val="org"/>
    <w:rsid w:val="00840D68"/>
  </w:style>
  <w:style w:type="character" w:customStyle="1" w:styleId="pnumber">
    <w:name w:val="pnumber"/>
    <w:rsid w:val="00840D68"/>
  </w:style>
  <w:style w:type="character" w:customStyle="1" w:styleId="ital">
    <w:name w:val="ital"/>
    <w:rsid w:val="00840D68"/>
  </w:style>
  <w:style w:type="character" w:customStyle="1" w:styleId="orgdiv">
    <w:name w:val="orgdiv"/>
    <w:rsid w:val="00840D68"/>
  </w:style>
  <w:style w:type="character" w:customStyle="1" w:styleId="orgname">
    <w:name w:val="orgname"/>
    <w:rsid w:val="00840D68"/>
  </w:style>
  <w:style w:type="character" w:customStyle="1" w:styleId="city">
    <w:name w:val="city"/>
    <w:rsid w:val="00840D68"/>
  </w:style>
  <w:style w:type="character" w:customStyle="1" w:styleId="state">
    <w:name w:val="state"/>
    <w:rsid w:val="00840D68"/>
  </w:style>
  <w:style w:type="character" w:customStyle="1" w:styleId="country">
    <w:name w:val="country"/>
    <w:rsid w:val="00840D68"/>
  </w:style>
  <w:style w:type="character" w:customStyle="1" w:styleId="articletitle">
    <w:name w:val="articletitle"/>
    <w:rsid w:val="00840D68"/>
    <w:rPr>
      <w:rFonts w:ascii="Times New Roman" w:hAnsi="Times New Roman" w:cs="Times New Roman" w:hint="default"/>
    </w:rPr>
  </w:style>
  <w:style w:type="character" w:customStyle="1" w:styleId="6pointChar">
    <w:name w:val="6 point Char"/>
    <w:rsid w:val="00840D68"/>
    <w:rPr>
      <w:rFonts w:ascii="Times New Roman" w:hAnsi="Times New Roman" w:cs="Times New Roman" w:hint="default"/>
      <w:sz w:val="12"/>
      <w:lang w:val="en-US" w:eastAsia="en-US"/>
    </w:rPr>
  </w:style>
  <w:style w:type="character" w:customStyle="1" w:styleId="StyleThickunderline">
    <w:name w:val="Style Thick underline"/>
    <w:qFormat/>
    <w:rsid w:val="00840D68"/>
    <w:rPr>
      <w:u w:val="thick"/>
    </w:rPr>
  </w:style>
  <w:style w:type="character" w:customStyle="1" w:styleId="Box0">
    <w:name w:val="Box!"/>
    <w:rsid w:val="00840D68"/>
    <w:rPr>
      <w:rFonts w:ascii="Garamond" w:hAnsi="Garamond" w:hint="default"/>
      <w:sz w:val="24"/>
      <w:u w:val="single"/>
      <w:bdr w:val="single" w:sz="4" w:space="0" w:color="auto" w:frame="1"/>
    </w:rPr>
  </w:style>
  <w:style w:type="character" w:customStyle="1" w:styleId="citechar">
    <w:name w:val="citechar"/>
    <w:basedOn w:val="DefaultParagraphFont"/>
    <w:rsid w:val="00840D68"/>
  </w:style>
  <w:style w:type="character" w:customStyle="1" w:styleId="underlinechar2">
    <w:name w:val="underlinechar"/>
    <w:basedOn w:val="DefaultParagraphFont"/>
    <w:rsid w:val="00840D68"/>
  </w:style>
  <w:style w:type="character" w:customStyle="1" w:styleId="CardUnderlineChar">
    <w:name w:val="Card Underline Char"/>
    <w:rsid w:val="00840D68"/>
    <w:rPr>
      <w:szCs w:val="24"/>
      <w:u w:val="single"/>
      <w:lang w:val="en-US" w:eastAsia="en-US" w:bidi="ar-SA"/>
    </w:rPr>
  </w:style>
  <w:style w:type="character" w:customStyle="1" w:styleId="tagciteChar">
    <w:name w:val="tag/cite Char"/>
    <w:basedOn w:val="DefaultParagraphFont"/>
    <w:rsid w:val="00840D68"/>
    <w:rPr>
      <w:b/>
      <w:bCs w:val="0"/>
      <w:sz w:val="24"/>
      <w:lang w:val="en-US" w:eastAsia="en-US" w:bidi="ar-SA"/>
    </w:rPr>
  </w:style>
  <w:style w:type="character" w:customStyle="1" w:styleId="8pointChar">
    <w:name w:val="8 point Char"/>
    <w:basedOn w:val="DefaultParagraphFont"/>
    <w:rsid w:val="00840D68"/>
    <w:rPr>
      <w:sz w:val="16"/>
      <w:lang w:val="en-US" w:eastAsia="en-US" w:bidi="ar-SA"/>
    </w:rPr>
  </w:style>
  <w:style w:type="character" w:customStyle="1" w:styleId="BoldText12pt">
    <w:name w:val="Bold Text 12 pt"/>
    <w:rsid w:val="00840D6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40D68"/>
  </w:style>
  <w:style w:type="table" w:styleId="TableGrid">
    <w:name w:val="Table Grid"/>
    <w:basedOn w:val="TableNormal"/>
    <w:rsid w:val="00840D6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40D68"/>
    <w:rPr>
      <w:b/>
      <w:bCs w:val="0"/>
      <w:sz w:val="24"/>
      <w:lang w:val="en-US" w:eastAsia="en-US" w:bidi="ar-SA"/>
    </w:rPr>
  </w:style>
  <w:style w:type="character" w:customStyle="1" w:styleId="Mention11">
    <w:name w:val="Mention11"/>
    <w:basedOn w:val="DefaultParagraphFont"/>
    <w:uiPriority w:val="99"/>
    <w:semiHidden/>
    <w:unhideWhenUsed/>
    <w:rsid w:val="00840D68"/>
    <w:rPr>
      <w:color w:val="2B579A"/>
      <w:shd w:val="clear" w:color="auto" w:fill="E6E6E6"/>
    </w:rPr>
  </w:style>
  <w:style w:type="paragraph" w:customStyle="1" w:styleId="Emphasize">
    <w:name w:val="Emphasize"/>
    <w:basedOn w:val="Normal"/>
    <w:uiPriority w:val="7"/>
    <w:qFormat/>
    <w:rsid w:val="00840D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40D6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40D68"/>
  </w:style>
  <w:style w:type="character" w:customStyle="1" w:styleId="Heading3Char2">
    <w:name w:val="Heading 3 Char2"/>
    <w:aliases w:val="Heading 3 Char Char Char4, Char Char1, Char Char Char4"/>
    <w:basedOn w:val="DefaultParagraphFont"/>
    <w:rsid w:val="00840D68"/>
    <w:rPr>
      <w:rFonts w:cs="Arial"/>
      <w:bCs/>
      <w:szCs w:val="26"/>
      <w:u w:val="single"/>
      <w:lang w:val="en-US" w:eastAsia="en-US" w:bidi="ar-SA"/>
    </w:rPr>
  </w:style>
  <w:style w:type="character" w:customStyle="1" w:styleId="Mention2">
    <w:name w:val="Mention2"/>
    <w:basedOn w:val="DefaultParagraphFont"/>
    <w:uiPriority w:val="99"/>
    <w:semiHidden/>
    <w:unhideWhenUsed/>
    <w:rsid w:val="00840D68"/>
    <w:rPr>
      <w:color w:val="2B579A"/>
      <w:shd w:val="clear" w:color="auto" w:fill="E6E6E6"/>
    </w:rPr>
  </w:style>
  <w:style w:type="paragraph" w:customStyle="1" w:styleId="FlashTag">
    <w:name w:val="FlashTag"/>
    <w:basedOn w:val="Normal"/>
    <w:link w:val="FlashTagChar"/>
    <w:autoRedefine/>
    <w:uiPriority w:val="4"/>
    <w:qFormat/>
    <w:rsid w:val="00840D68"/>
    <w:rPr>
      <w:rFonts w:asciiTheme="majorHAnsi" w:hAnsiTheme="majorHAnsi"/>
      <w:b/>
      <w:sz w:val="28"/>
    </w:rPr>
  </w:style>
  <w:style w:type="character" w:customStyle="1" w:styleId="FlashTagChar">
    <w:name w:val="FlashTag Char"/>
    <w:basedOn w:val="DefaultParagraphFont"/>
    <w:link w:val="FlashTag"/>
    <w:uiPriority w:val="4"/>
    <w:rsid w:val="00840D68"/>
    <w:rPr>
      <w:rFonts w:asciiTheme="majorHAnsi" w:hAnsiTheme="majorHAnsi" w:cs="Calibri"/>
      <w:b/>
      <w:sz w:val="28"/>
    </w:rPr>
  </w:style>
  <w:style w:type="paragraph" w:customStyle="1" w:styleId="Warrant">
    <w:name w:val="Warrant"/>
    <w:autoRedefine/>
    <w:uiPriority w:val="4"/>
    <w:qFormat/>
    <w:rsid w:val="00840D68"/>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40D68"/>
  </w:style>
  <w:style w:type="character" w:customStyle="1" w:styleId="m3965771245576658108gmail-styleunderline">
    <w:name w:val="m_3965771245576658108gmail-styleunderline"/>
    <w:basedOn w:val="DefaultParagraphFont"/>
    <w:rsid w:val="00840D68"/>
  </w:style>
  <w:style w:type="paragraph" w:customStyle="1" w:styleId="Header1">
    <w:name w:val="Header1"/>
    <w:aliases w:val="Header Char Char,Header Char Char Char Char Char Char Char Cha,Header Char2,Header Char1 Char,Char Char Char Cha"/>
    <w:basedOn w:val="Normal"/>
    <w:qFormat/>
    <w:rsid w:val="00840D68"/>
    <w:pPr>
      <w:tabs>
        <w:tab w:val="center" w:pos="4680"/>
        <w:tab w:val="right" w:pos="9360"/>
      </w:tabs>
    </w:pPr>
  </w:style>
  <w:style w:type="character" w:customStyle="1" w:styleId="EndnoteTextChar">
    <w:name w:val="Endnote Text Char"/>
    <w:basedOn w:val="DefaultParagraphFont"/>
    <w:link w:val="EndnoteText"/>
    <w:locked/>
    <w:rsid w:val="00840D68"/>
    <w:rPr>
      <w:rFonts w:ascii="Georgia" w:eastAsia="Times New Roman" w:hAnsi="Georgia"/>
      <w:szCs w:val="20"/>
    </w:rPr>
  </w:style>
  <w:style w:type="paragraph" w:styleId="EndnoteText">
    <w:name w:val="endnote text"/>
    <w:basedOn w:val="Normal"/>
    <w:link w:val="EndnoteTextChar"/>
    <w:unhideWhenUsed/>
    <w:rsid w:val="00840D68"/>
    <w:rPr>
      <w:rFonts w:ascii="Georgia" w:eastAsia="Times New Roman" w:hAnsi="Georgia" w:cstheme="minorBidi"/>
      <w:sz w:val="24"/>
      <w:szCs w:val="20"/>
    </w:rPr>
  </w:style>
  <w:style w:type="character" w:customStyle="1" w:styleId="EndnoteTextChar1">
    <w:name w:val="Endnote Text Char1"/>
    <w:basedOn w:val="DefaultParagraphFont"/>
    <w:semiHidden/>
    <w:rsid w:val="00840D68"/>
    <w:rPr>
      <w:rFonts w:ascii="Calibri" w:hAnsi="Calibri" w:cs="Calibri"/>
      <w:sz w:val="20"/>
      <w:szCs w:val="20"/>
    </w:rPr>
  </w:style>
  <w:style w:type="character" w:customStyle="1" w:styleId="DateChar">
    <w:name w:val="Date Char"/>
    <w:aliases w:val="date Char"/>
    <w:basedOn w:val="DefaultParagraphFont"/>
    <w:link w:val="Date"/>
    <w:uiPriority w:val="99"/>
    <w:locked/>
    <w:rsid w:val="00840D68"/>
    <w:rPr>
      <w:rFonts w:ascii="Georgia" w:eastAsia="Times New Roman" w:hAnsi="Georgia"/>
    </w:rPr>
  </w:style>
  <w:style w:type="paragraph" w:styleId="Date">
    <w:name w:val="Date"/>
    <w:aliases w:val="date"/>
    <w:basedOn w:val="Normal"/>
    <w:next w:val="Normal"/>
    <w:link w:val="DateChar"/>
    <w:uiPriority w:val="99"/>
    <w:unhideWhenUsed/>
    <w:rsid w:val="00840D68"/>
    <w:rPr>
      <w:rFonts w:ascii="Georgia" w:eastAsia="Times New Roman" w:hAnsi="Georgia" w:cstheme="minorBidi"/>
      <w:sz w:val="24"/>
    </w:rPr>
  </w:style>
  <w:style w:type="character" w:customStyle="1" w:styleId="DateChar1">
    <w:name w:val="Date Char1"/>
    <w:basedOn w:val="DefaultParagraphFont"/>
    <w:uiPriority w:val="99"/>
    <w:semiHidden/>
    <w:rsid w:val="00840D68"/>
    <w:rPr>
      <w:rFonts w:ascii="Calibri" w:hAnsi="Calibri" w:cs="Calibri"/>
      <w:sz w:val="22"/>
    </w:rPr>
  </w:style>
  <w:style w:type="character" w:customStyle="1" w:styleId="BodyTextFirstIndentChar">
    <w:name w:val="Body Text First Indent Char"/>
    <w:basedOn w:val="BodyTextChar"/>
    <w:link w:val="BodyTextFirstIndent"/>
    <w:locked/>
    <w:rsid w:val="00840D68"/>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40D68"/>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40D68"/>
    <w:rPr>
      <w:rFonts w:ascii="Calibri" w:hAnsi="Calibri" w:cs="Calibri"/>
      <w:sz w:val="22"/>
    </w:rPr>
  </w:style>
  <w:style w:type="character" w:customStyle="1" w:styleId="BodyTextIndent2Char1">
    <w:name w:val="Body Text Indent 2 Char1"/>
    <w:basedOn w:val="DefaultParagraphFont"/>
    <w:semiHidden/>
    <w:rsid w:val="00840D68"/>
    <w:rPr>
      <w:rFonts w:ascii="Calibri" w:hAnsi="Calibri" w:cs="Calibri"/>
    </w:rPr>
  </w:style>
  <w:style w:type="character" w:customStyle="1" w:styleId="PlainTextChar1">
    <w:name w:val="Plain Text Char1"/>
    <w:basedOn w:val="DefaultParagraphFont"/>
    <w:semiHidden/>
    <w:rsid w:val="00840D68"/>
    <w:rPr>
      <w:rFonts w:ascii="Consolas" w:hAnsi="Consolas" w:cs="Calibri"/>
      <w:sz w:val="21"/>
      <w:szCs w:val="21"/>
    </w:rPr>
  </w:style>
  <w:style w:type="character" w:customStyle="1" w:styleId="NoSpacingChar">
    <w:name w:val="No Spacing Char"/>
    <w:link w:val="NoSpacing"/>
    <w:uiPriority w:val="1"/>
    <w:qFormat/>
    <w:locked/>
    <w:rsid w:val="00840D68"/>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40D6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40D6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40D68"/>
    <w:rPr>
      <w:rFonts w:ascii="Calibri" w:hAnsi="Calibri" w:cs="Calibri"/>
      <w:i/>
      <w:iCs/>
      <w:color w:val="000000" w:themeColor="text1"/>
    </w:rPr>
  </w:style>
  <w:style w:type="paragraph" w:customStyle="1" w:styleId="CiteSpacing">
    <w:name w:val="Cite Spacing"/>
    <w:basedOn w:val="Normal"/>
    <w:uiPriority w:val="4"/>
    <w:qFormat/>
    <w:rsid w:val="00840D68"/>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40D68"/>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840D68"/>
    <w:rPr>
      <w:rFonts w:ascii="Calibri" w:eastAsia="Calibri" w:hAnsi="Calibri" w:cs="Calibri"/>
      <w:b/>
      <w:sz w:val="22"/>
    </w:rPr>
  </w:style>
  <w:style w:type="paragraph" w:customStyle="1" w:styleId="Heading2-Bold">
    <w:name w:val="Heading 2 - Bold"/>
    <w:basedOn w:val="Normal"/>
    <w:autoRedefine/>
    <w:uiPriority w:val="99"/>
    <w:qFormat/>
    <w:rsid w:val="00840D68"/>
    <w:rPr>
      <w:rFonts w:ascii="Garamond" w:eastAsia="Calibri" w:hAnsi="Garamond"/>
      <w:b/>
    </w:rPr>
  </w:style>
  <w:style w:type="paragraph" w:customStyle="1" w:styleId="tag">
    <w:name w:val="%tag"/>
    <w:basedOn w:val="Normal"/>
    <w:next w:val="Normal"/>
    <w:uiPriority w:val="99"/>
    <w:qFormat/>
    <w:rsid w:val="00840D68"/>
    <w:rPr>
      <w:rFonts w:ascii="Garamond" w:eastAsia="Calibri" w:hAnsi="Garamond"/>
      <w:bCs/>
      <w:sz w:val="18"/>
    </w:rPr>
  </w:style>
  <w:style w:type="character" w:customStyle="1" w:styleId="Style2Char">
    <w:name w:val="Style 2 Char"/>
    <w:link w:val="Style20"/>
    <w:uiPriority w:val="99"/>
    <w:locked/>
    <w:rsid w:val="00840D6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40D6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840D6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40D6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840D68"/>
    <w:rPr>
      <w:rFonts w:ascii="Georgia" w:eastAsia="Times New Roman" w:hAnsi="Georgia"/>
      <w:sz w:val="18"/>
      <w:szCs w:val="20"/>
      <w:lang w:val="x-none" w:eastAsia="x-none"/>
    </w:rPr>
  </w:style>
  <w:style w:type="paragraph" w:customStyle="1" w:styleId="textsmall0">
    <w:name w:val="textsmall"/>
    <w:basedOn w:val="Normal"/>
    <w:link w:val="textsmallChar0"/>
    <w:qFormat/>
    <w:rsid w:val="00840D6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40D6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40D6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40D68"/>
    <w:rPr>
      <w:rFonts w:ascii="Arial" w:eastAsia="Times New Roman" w:hAnsi="Arial" w:cs="Arial"/>
      <w:sz w:val="12"/>
    </w:rPr>
  </w:style>
  <w:style w:type="paragraph" w:customStyle="1" w:styleId="Micro">
    <w:name w:val="Micro"/>
    <w:basedOn w:val="Normal"/>
    <w:next w:val="Normal"/>
    <w:link w:val="MicroChar"/>
    <w:qFormat/>
    <w:rsid w:val="00840D68"/>
    <w:rPr>
      <w:rFonts w:ascii="Arial" w:eastAsia="Times New Roman" w:hAnsi="Arial" w:cs="Arial"/>
      <w:sz w:val="12"/>
    </w:rPr>
  </w:style>
  <w:style w:type="character" w:customStyle="1" w:styleId="CardNotUnderlinedChar1">
    <w:name w:val="Card Not Underlined Char1"/>
    <w:link w:val="CardNotUnderlined"/>
    <w:locked/>
    <w:rsid w:val="00840D68"/>
    <w:rPr>
      <w:rFonts w:ascii="Bell MT" w:eastAsia="Calibri" w:hAnsi="Bell MT"/>
      <w:szCs w:val="20"/>
    </w:rPr>
  </w:style>
  <w:style w:type="paragraph" w:customStyle="1" w:styleId="CardNotUnderlined">
    <w:name w:val="Card Not Underlined"/>
    <w:basedOn w:val="Normal"/>
    <w:link w:val="CardNotUnderlinedChar1"/>
    <w:autoRedefine/>
    <w:qFormat/>
    <w:rsid w:val="00840D68"/>
    <w:rPr>
      <w:rFonts w:ascii="Bell MT" w:eastAsia="Calibri" w:hAnsi="Bell MT" w:cstheme="minorBidi"/>
      <w:sz w:val="24"/>
      <w:szCs w:val="20"/>
    </w:rPr>
  </w:style>
  <w:style w:type="paragraph" w:customStyle="1" w:styleId="h-lead">
    <w:name w:val="h-lead"/>
    <w:basedOn w:val="Normal"/>
    <w:uiPriority w:val="99"/>
    <w:qFormat/>
    <w:rsid w:val="00840D68"/>
    <w:pPr>
      <w:spacing w:before="100" w:beforeAutospacing="1" w:after="100" w:afterAutospacing="1"/>
    </w:pPr>
    <w:rPr>
      <w:rFonts w:eastAsia="Times New Roman"/>
      <w:sz w:val="24"/>
    </w:rPr>
  </w:style>
  <w:style w:type="paragraph" w:customStyle="1" w:styleId="intro">
    <w:name w:val="intro"/>
    <w:basedOn w:val="Normal"/>
    <w:uiPriority w:val="99"/>
    <w:qFormat/>
    <w:rsid w:val="00840D6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40D6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40D6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40D6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40D68"/>
    <w:rPr>
      <w:rFonts w:eastAsia="Calibri"/>
    </w:rPr>
  </w:style>
  <w:style w:type="paragraph" w:customStyle="1" w:styleId="F3-TagAuthor">
    <w:name w:val="F3 - Tag/Author"/>
    <w:basedOn w:val="Normal"/>
    <w:uiPriority w:val="99"/>
    <w:qFormat/>
    <w:rsid w:val="00840D68"/>
    <w:rPr>
      <w:rFonts w:eastAsia="Times New Roman"/>
      <w:b/>
    </w:rPr>
  </w:style>
  <w:style w:type="paragraph" w:customStyle="1" w:styleId="F5-UnderlineNormal">
    <w:name w:val="F5 - Underline Normal"/>
    <w:basedOn w:val="Normal"/>
    <w:uiPriority w:val="99"/>
    <w:qFormat/>
    <w:rsid w:val="00840D68"/>
    <w:rPr>
      <w:rFonts w:eastAsia="Calibri"/>
      <w:u w:val="single"/>
    </w:rPr>
  </w:style>
  <w:style w:type="paragraph" w:customStyle="1" w:styleId="Brief-PrimarySource">
    <w:name w:val="Brief - Primary Source"/>
    <w:basedOn w:val="Normal"/>
    <w:uiPriority w:val="99"/>
    <w:qFormat/>
    <w:rsid w:val="00840D68"/>
    <w:rPr>
      <w:rFonts w:eastAsia="Times New Roman"/>
      <w:b/>
      <w:sz w:val="24"/>
      <w:u w:val="single"/>
    </w:rPr>
  </w:style>
  <w:style w:type="paragraph" w:customStyle="1" w:styleId="Brief-Underline">
    <w:name w:val="Brief - Underline"/>
    <w:basedOn w:val="Normal"/>
    <w:uiPriority w:val="99"/>
    <w:qFormat/>
    <w:rsid w:val="00840D68"/>
    <w:rPr>
      <w:rFonts w:eastAsia="Times New Roman"/>
      <w:u w:val="single"/>
    </w:rPr>
  </w:style>
  <w:style w:type="paragraph" w:customStyle="1" w:styleId="Brief">
    <w:name w:val="Brief"/>
    <w:basedOn w:val="Brief-PrimarySource"/>
    <w:uiPriority w:val="99"/>
    <w:qFormat/>
    <w:rsid w:val="00840D68"/>
    <w:rPr>
      <w:b w:val="0"/>
    </w:rPr>
  </w:style>
  <w:style w:type="paragraph" w:customStyle="1" w:styleId="CM2">
    <w:name w:val="CM2"/>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40D68"/>
    <w:pPr>
      <w:widowControl w:val="0"/>
      <w:spacing w:line="276" w:lineRule="atLeast"/>
    </w:pPr>
    <w:rPr>
      <w:color w:val="auto"/>
    </w:rPr>
  </w:style>
  <w:style w:type="paragraph" w:customStyle="1" w:styleId="CM34">
    <w:name w:val="CM34"/>
    <w:basedOn w:val="Default"/>
    <w:next w:val="Default"/>
    <w:uiPriority w:val="99"/>
    <w:qFormat/>
    <w:rsid w:val="00840D68"/>
    <w:pPr>
      <w:widowControl w:val="0"/>
    </w:pPr>
    <w:rPr>
      <w:color w:val="auto"/>
    </w:rPr>
  </w:style>
  <w:style w:type="paragraph" w:customStyle="1" w:styleId="CM56">
    <w:name w:val="CM56"/>
    <w:basedOn w:val="Default"/>
    <w:next w:val="Default"/>
    <w:uiPriority w:val="99"/>
    <w:qFormat/>
    <w:rsid w:val="00840D68"/>
    <w:pPr>
      <w:widowControl w:val="0"/>
    </w:pPr>
    <w:rPr>
      <w:rFonts w:eastAsia="Calibri"/>
      <w:color w:val="auto"/>
    </w:rPr>
  </w:style>
  <w:style w:type="paragraph" w:customStyle="1" w:styleId="CM58">
    <w:name w:val="CM58"/>
    <w:basedOn w:val="Default"/>
    <w:next w:val="Default"/>
    <w:uiPriority w:val="99"/>
    <w:qFormat/>
    <w:rsid w:val="00840D68"/>
    <w:pPr>
      <w:widowControl w:val="0"/>
    </w:pPr>
    <w:rPr>
      <w:rFonts w:eastAsia="Calibri"/>
      <w:color w:val="auto"/>
    </w:rPr>
  </w:style>
  <w:style w:type="paragraph" w:customStyle="1" w:styleId="CM57">
    <w:name w:val="CM57"/>
    <w:basedOn w:val="Default"/>
    <w:next w:val="Default"/>
    <w:uiPriority w:val="99"/>
    <w:qFormat/>
    <w:rsid w:val="00840D68"/>
    <w:pPr>
      <w:widowControl w:val="0"/>
    </w:pPr>
    <w:rPr>
      <w:rFonts w:eastAsia="Calibri"/>
      <w:color w:val="auto"/>
    </w:rPr>
  </w:style>
  <w:style w:type="paragraph" w:customStyle="1" w:styleId="CM1">
    <w:name w:val="CM1"/>
    <w:basedOn w:val="Default"/>
    <w:next w:val="Default"/>
    <w:uiPriority w:val="99"/>
    <w:qFormat/>
    <w:rsid w:val="00840D68"/>
    <w:pPr>
      <w:widowControl w:val="0"/>
    </w:pPr>
    <w:rPr>
      <w:rFonts w:eastAsia="Calibri"/>
      <w:color w:val="auto"/>
    </w:rPr>
  </w:style>
  <w:style w:type="paragraph" w:customStyle="1" w:styleId="CM49">
    <w:name w:val="CM49"/>
    <w:basedOn w:val="Default"/>
    <w:next w:val="Default"/>
    <w:uiPriority w:val="99"/>
    <w:qFormat/>
    <w:rsid w:val="00840D68"/>
    <w:pPr>
      <w:widowControl w:val="0"/>
    </w:pPr>
    <w:rPr>
      <w:rFonts w:eastAsia="Calibri"/>
      <w:color w:val="auto"/>
    </w:rPr>
  </w:style>
  <w:style w:type="paragraph" w:customStyle="1" w:styleId="CM41">
    <w:name w:val="CM41"/>
    <w:basedOn w:val="Default"/>
    <w:next w:val="Default"/>
    <w:uiPriority w:val="99"/>
    <w:qFormat/>
    <w:rsid w:val="00840D68"/>
    <w:pPr>
      <w:widowControl w:val="0"/>
    </w:pPr>
    <w:rPr>
      <w:rFonts w:eastAsia="Calibri"/>
      <w:color w:val="auto"/>
    </w:rPr>
  </w:style>
  <w:style w:type="paragraph" w:customStyle="1" w:styleId="3rdOrderPara">
    <w:name w:val="3rd Order Para"/>
    <w:basedOn w:val="Default"/>
    <w:next w:val="Default"/>
    <w:rsid w:val="00840D68"/>
    <w:pPr>
      <w:widowControl w:val="0"/>
    </w:pPr>
    <w:rPr>
      <w:rFonts w:eastAsia="Calibri"/>
      <w:color w:val="auto"/>
    </w:rPr>
  </w:style>
  <w:style w:type="paragraph" w:customStyle="1" w:styleId="2ndOrderPara">
    <w:name w:val="2nd Order Para"/>
    <w:basedOn w:val="Default"/>
    <w:next w:val="Default"/>
    <w:rsid w:val="00840D68"/>
    <w:pPr>
      <w:widowControl w:val="0"/>
    </w:pPr>
    <w:rPr>
      <w:rFonts w:eastAsia="Calibri"/>
      <w:color w:val="auto"/>
    </w:rPr>
  </w:style>
  <w:style w:type="paragraph" w:customStyle="1" w:styleId="Normal-SIGN2">
    <w:name w:val="Normal-SIGN2"/>
    <w:basedOn w:val="Default"/>
    <w:next w:val="Default"/>
    <w:qFormat/>
    <w:rsid w:val="00840D68"/>
    <w:pPr>
      <w:widowControl w:val="0"/>
    </w:pPr>
    <w:rPr>
      <w:rFonts w:eastAsia="Calibri"/>
      <w:color w:val="auto"/>
    </w:rPr>
  </w:style>
  <w:style w:type="paragraph" w:customStyle="1" w:styleId="Normal-SIGN1">
    <w:name w:val="Normal-SIGN1"/>
    <w:basedOn w:val="Default"/>
    <w:next w:val="Default"/>
    <w:uiPriority w:val="99"/>
    <w:qFormat/>
    <w:rsid w:val="00840D68"/>
    <w:pPr>
      <w:widowControl w:val="0"/>
    </w:pPr>
    <w:rPr>
      <w:rFonts w:eastAsia="Calibri"/>
      <w:color w:val="auto"/>
    </w:rPr>
  </w:style>
  <w:style w:type="paragraph" w:customStyle="1" w:styleId="CM3">
    <w:name w:val="CM3"/>
    <w:basedOn w:val="Default"/>
    <w:next w:val="Default"/>
    <w:uiPriority w:val="99"/>
    <w:qFormat/>
    <w:rsid w:val="00840D68"/>
    <w:pPr>
      <w:widowControl w:val="0"/>
      <w:spacing w:line="553" w:lineRule="atLeast"/>
    </w:pPr>
    <w:rPr>
      <w:rFonts w:eastAsia="Calibri"/>
      <w:color w:val="auto"/>
    </w:rPr>
  </w:style>
  <w:style w:type="paragraph" w:customStyle="1" w:styleId="CM33">
    <w:name w:val="CM33"/>
    <w:basedOn w:val="Default"/>
    <w:next w:val="Default"/>
    <w:uiPriority w:val="99"/>
    <w:qFormat/>
    <w:rsid w:val="00840D68"/>
    <w:pPr>
      <w:widowControl w:val="0"/>
    </w:pPr>
    <w:rPr>
      <w:rFonts w:eastAsia="Calibri"/>
      <w:color w:val="auto"/>
    </w:rPr>
  </w:style>
  <w:style w:type="paragraph" w:customStyle="1" w:styleId="CM37">
    <w:name w:val="CM37"/>
    <w:basedOn w:val="Default"/>
    <w:next w:val="Default"/>
    <w:uiPriority w:val="99"/>
    <w:qFormat/>
    <w:rsid w:val="00840D68"/>
    <w:pPr>
      <w:widowControl w:val="0"/>
    </w:pPr>
    <w:rPr>
      <w:rFonts w:eastAsia="Calibri"/>
      <w:color w:val="auto"/>
    </w:rPr>
  </w:style>
  <w:style w:type="paragraph" w:customStyle="1" w:styleId="CM7">
    <w:name w:val="CM7"/>
    <w:basedOn w:val="Default"/>
    <w:next w:val="Default"/>
    <w:uiPriority w:val="99"/>
    <w:qFormat/>
    <w:rsid w:val="00840D68"/>
    <w:pPr>
      <w:widowControl w:val="0"/>
      <w:spacing w:line="553" w:lineRule="atLeast"/>
    </w:pPr>
    <w:rPr>
      <w:rFonts w:eastAsia="Calibri"/>
      <w:color w:val="auto"/>
    </w:rPr>
  </w:style>
  <w:style w:type="paragraph" w:customStyle="1" w:styleId="Brief-SecondarySource">
    <w:name w:val="Brief - Secondary Source"/>
    <w:basedOn w:val="Normal"/>
    <w:qFormat/>
    <w:rsid w:val="00840D68"/>
    <w:rPr>
      <w:rFonts w:eastAsia="Times New Roman"/>
      <w:sz w:val="14"/>
      <w:szCs w:val="20"/>
    </w:rPr>
  </w:style>
  <w:style w:type="paragraph" w:customStyle="1" w:styleId="Brief-Card">
    <w:name w:val="Brief - Card"/>
    <w:basedOn w:val="Normal"/>
    <w:uiPriority w:val="99"/>
    <w:qFormat/>
    <w:rsid w:val="00840D68"/>
    <w:rPr>
      <w:rFonts w:eastAsia="Times New Roman"/>
    </w:rPr>
  </w:style>
  <w:style w:type="paragraph" w:customStyle="1" w:styleId="Pa2">
    <w:name w:val="Pa2"/>
    <w:basedOn w:val="Default"/>
    <w:next w:val="Default"/>
    <w:uiPriority w:val="99"/>
    <w:qFormat/>
    <w:rsid w:val="00840D6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40D68"/>
    <w:pPr>
      <w:widowControl w:val="0"/>
    </w:pPr>
    <w:rPr>
      <w:rFonts w:ascii="Arial Black" w:hAnsi="Arial Black"/>
      <w:color w:val="auto"/>
    </w:rPr>
  </w:style>
  <w:style w:type="paragraph" w:customStyle="1" w:styleId="Cover1">
    <w:name w:val="Cover 1"/>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40D68"/>
    <w:pPr>
      <w:widowControl w:val="0"/>
    </w:pPr>
    <w:rPr>
      <w:color w:val="auto"/>
    </w:rPr>
  </w:style>
  <w:style w:type="paragraph" w:customStyle="1" w:styleId="Pa11">
    <w:name w:val="Pa11"/>
    <w:basedOn w:val="Normal"/>
    <w:next w:val="Normal"/>
    <w:uiPriority w:val="99"/>
    <w:qFormat/>
    <w:rsid w:val="00840D6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40D6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40D6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840D68"/>
    <w:pPr>
      <w:widowControl w:val="0"/>
    </w:pPr>
    <w:rPr>
      <w:rFonts w:eastAsia="Calibri"/>
      <w:color w:val="auto"/>
    </w:rPr>
  </w:style>
  <w:style w:type="paragraph" w:customStyle="1" w:styleId="CM5">
    <w:name w:val="CM5"/>
    <w:basedOn w:val="Default"/>
    <w:next w:val="Default"/>
    <w:qFormat/>
    <w:rsid w:val="00840D68"/>
    <w:pPr>
      <w:widowControl w:val="0"/>
      <w:spacing w:line="553" w:lineRule="atLeast"/>
    </w:pPr>
    <w:rPr>
      <w:rFonts w:eastAsia="Calibri"/>
      <w:color w:val="auto"/>
    </w:rPr>
  </w:style>
  <w:style w:type="paragraph" w:customStyle="1" w:styleId="CM28">
    <w:name w:val="CM28"/>
    <w:basedOn w:val="Default"/>
    <w:next w:val="Default"/>
    <w:uiPriority w:val="99"/>
    <w:qFormat/>
    <w:rsid w:val="00840D68"/>
    <w:pPr>
      <w:widowControl w:val="0"/>
    </w:pPr>
    <w:rPr>
      <w:rFonts w:eastAsia="Calibri"/>
      <w:color w:val="auto"/>
    </w:rPr>
  </w:style>
  <w:style w:type="paragraph" w:customStyle="1" w:styleId="CM8">
    <w:name w:val="CM8"/>
    <w:basedOn w:val="Default"/>
    <w:next w:val="Default"/>
    <w:uiPriority w:val="99"/>
    <w:qFormat/>
    <w:rsid w:val="00840D68"/>
    <w:pPr>
      <w:widowControl w:val="0"/>
    </w:pPr>
    <w:rPr>
      <w:rFonts w:eastAsia="Calibri"/>
      <w:color w:val="auto"/>
    </w:rPr>
  </w:style>
  <w:style w:type="paragraph" w:customStyle="1" w:styleId="CM6">
    <w:name w:val="CM6"/>
    <w:basedOn w:val="Default"/>
    <w:next w:val="Default"/>
    <w:uiPriority w:val="99"/>
    <w:qFormat/>
    <w:rsid w:val="00840D68"/>
    <w:pPr>
      <w:widowControl w:val="0"/>
      <w:spacing w:line="553" w:lineRule="atLeast"/>
    </w:pPr>
    <w:rPr>
      <w:rFonts w:eastAsia="Calibri"/>
      <w:color w:val="auto"/>
    </w:rPr>
  </w:style>
  <w:style w:type="paragraph" w:customStyle="1" w:styleId="CM22">
    <w:name w:val="CM22"/>
    <w:basedOn w:val="Default"/>
    <w:next w:val="Default"/>
    <w:uiPriority w:val="99"/>
    <w:qFormat/>
    <w:rsid w:val="00840D68"/>
    <w:pPr>
      <w:widowControl w:val="0"/>
    </w:pPr>
    <w:rPr>
      <w:rFonts w:eastAsia="Calibri"/>
      <w:color w:val="auto"/>
    </w:rPr>
  </w:style>
  <w:style w:type="paragraph" w:customStyle="1" w:styleId="DoubleUnderlined">
    <w:name w:val="Double Underlined"/>
    <w:basedOn w:val="Heading2"/>
    <w:autoRedefine/>
    <w:uiPriority w:val="99"/>
    <w:qFormat/>
    <w:rsid w:val="00840D68"/>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40D6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840D6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40D6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40D6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40D6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40D68"/>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40D6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40D6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40D68"/>
  </w:style>
  <w:style w:type="paragraph" w:customStyle="1" w:styleId="StyleUnderliningTimesNewRomanBoldNounderlineKernat16">
    <w:name w:val="Style Underlining + Times New Roman Bold No underline Kern at 16..."/>
    <w:basedOn w:val="Normal"/>
    <w:uiPriority w:val="99"/>
    <w:qFormat/>
    <w:rsid w:val="00840D6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40D68"/>
    <w:rPr>
      <w:rFonts w:eastAsia="Times New Roman"/>
      <w:b/>
      <w:bCs/>
      <w:kern w:val="32"/>
      <w:sz w:val="32"/>
      <w:szCs w:val="32"/>
    </w:rPr>
  </w:style>
  <w:style w:type="paragraph" w:customStyle="1" w:styleId="StyleBoldUnderliningKernat16pt">
    <w:name w:val="Style Bold Underlining + Kern at 16 pt"/>
    <w:uiPriority w:val="99"/>
    <w:qFormat/>
    <w:rsid w:val="00840D6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40D68"/>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40D68"/>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40D6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40D68"/>
    <w:pPr>
      <w:ind w:left="400"/>
    </w:pPr>
    <w:rPr>
      <w:rFonts w:eastAsia="Times New Roman"/>
      <w:szCs w:val="20"/>
    </w:rPr>
  </w:style>
  <w:style w:type="paragraph" w:customStyle="1" w:styleId="Paste">
    <w:name w:val="Paste"/>
    <w:basedOn w:val="Normal"/>
    <w:qFormat/>
    <w:rsid w:val="00840D68"/>
    <w:rPr>
      <w:rFonts w:ascii="Arial Narrow" w:eastAsia="Times New Roman" w:hAnsi="Arial Narrow"/>
      <w:szCs w:val="20"/>
      <w:lang w:val="x-none" w:eastAsia="x-none"/>
    </w:rPr>
  </w:style>
  <w:style w:type="character" w:customStyle="1" w:styleId="UnderlineStyleChar">
    <w:name w:val="Underline Style Char"/>
    <w:link w:val="UnderlineStyle0"/>
    <w:locked/>
    <w:rsid w:val="00840D68"/>
    <w:rPr>
      <w:rFonts w:ascii="Georgia" w:eastAsia="Times New Roman" w:hAnsi="Georgia"/>
      <w:b/>
      <w:u w:val="single"/>
    </w:rPr>
  </w:style>
  <w:style w:type="paragraph" w:customStyle="1" w:styleId="UnderlineStyle0">
    <w:name w:val="Underline Style"/>
    <w:basedOn w:val="Normal"/>
    <w:link w:val="UnderlineStyleChar"/>
    <w:qFormat/>
    <w:rsid w:val="00840D68"/>
    <w:rPr>
      <w:rFonts w:ascii="Georgia" w:eastAsia="Times New Roman" w:hAnsi="Georgia" w:cstheme="minorBidi"/>
      <w:b/>
      <w:sz w:val="24"/>
      <w:u w:val="single"/>
    </w:rPr>
  </w:style>
  <w:style w:type="paragraph" w:customStyle="1" w:styleId="Normalization">
    <w:name w:val="Normalization"/>
    <w:basedOn w:val="Normal"/>
    <w:uiPriority w:val="99"/>
    <w:qFormat/>
    <w:rsid w:val="00840D68"/>
    <w:rPr>
      <w:rFonts w:eastAsia="Times New Roman"/>
      <w:sz w:val="18"/>
    </w:rPr>
  </w:style>
  <w:style w:type="paragraph" w:customStyle="1" w:styleId="BreifTitle">
    <w:name w:val="Breif Title"/>
    <w:basedOn w:val="Normal"/>
    <w:autoRedefine/>
    <w:uiPriority w:val="99"/>
    <w:qFormat/>
    <w:rsid w:val="00840D6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40D6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40D6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40D68"/>
    <w:rPr>
      <w:rFonts w:eastAsia="Times New Roman"/>
      <w:color w:val="333333"/>
    </w:rPr>
  </w:style>
  <w:style w:type="paragraph" w:customStyle="1" w:styleId="StyleTagandCiteFranklinGothicDemi">
    <w:name w:val="Style Tag and Cite + Franklin Gothic Demi"/>
    <w:basedOn w:val="Normal"/>
    <w:autoRedefine/>
    <w:uiPriority w:val="99"/>
    <w:qFormat/>
    <w:rsid w:val="00840D6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40D68"/>
    <w:rPr>
      <w:bCs/>
    </w:rPr>
  </w:style>
  <w:style w:type="paragraph" w:customStyle="1" w:styleId="tagCharCharCharCharCharCharChar">
    <w:name w:val="tag Char Char Char Char Char Char Char"/>
    <w:basedOn w:val="Normal"/>
    <w:uiPriority w:val="99"/>
    <w:qFormat/>
    <w:rsid w:val="00840D68"/>
    <w:rPr>
      <w:rFonts w:eastAsia="Times New Roman"/>
      <w:b/>
      <w:sz w:val="24"/>
      <w:szCs w:val="20"/>
    </w:rPr>
  </w:style>
  <w:style w:type="paragraph" w:customStyle="1" w:styleId="title-bold-medium">
    <w:name w:val="title-bold-medium"/>
    <w:basedOn w:val="Normal"/>
    <w:uiPriority w:val="99"/>
    <w:qFormat/>
    <w:rsid w:val="00840D6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40D6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40D68"/>
    <w:rPr>
      <w:rFonts w:ascii="Arial Narrow" w:eastAsia="Times New Roman" w:hAnsi="Arial Narrow"/>
      <w:b/>
      <w:sz w:val="24"/>
    </w:rPr>
  </w:style>
  <w:style w:type="paragraph" w:customStyle="1" w:styleId="BLOCKTITLE1">
    <w:name w:val="BLOCK TITLE"/>
    <w:basedOn w:val="Heading1"/>
    <w:uiPriority w:val="99"/>
    <w:qFormat/>
    <w:rsid w:val="00840D6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40D68"/>
    <w:pPr>
      <w:widowControl w:val="0"/>
      <w:autoSpaceDE w:val="0"/>
      <w:autoSpaceDN w:val="0"/>
      <w:adjustRightInd w:val="0"/>
    </w:pPr>
    <w:rPr>
      <w:sz w:val="24"/>
      <w:szCs w:val="20"/>
    </w:rPr>
  </w:style>
  <w:style w:type="paragraph" w:customStyle="1" w:styleId="BriefTitle1">
    <w:name w:val="Brief Title 1"/>
    <w:basedOn w:val="Normal"/>
    <w:uiPriority w:val="99"/>
    <w:qFormat/>
    <w:rsid w:val="00840D6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40D6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40D6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40D6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40D68"/>
    <w:pPr>
      <w:spacing w:before="100" w:beforeAutospacing="1" w:after="100" w:afterAutospacing="1"/>
    </w:pPr>
    <w:rPr>
      <w:rFonts w:eastAsia="Times New Roman"/>
    </w:rPr>
  </w:style>
  <w:style w:type="paragraph" w:customStyle="1" w:styleId="ToRead">
    <w:name w:val="To Read"/>
    <w:basedOn w:val="Normal"/>
    <w:uiPriority w:val="99"/>
    <w:qFormat/>
    <w:rsid w:val="00840D68"/>
    <w:pPr>
      <w:ind w:left="720"/>
    </w:pPr>
    <w:rPr>
      <w:rFonts w:ascii="Verdana" w:eastAsia="Times New Roman" w:hAnsi="Verdana"/>
      <w:b/>
      <w:u w:val="single"/>
    </w:rPr>
  </w:style>
  <w:style w:type="paragraph" w:customStyle="1" w:styleId="Style1">
    <w:name w:val="Style 1"/>
    <w:basedOn w:val="Normal"/>
    <w:uiPriority w:val="99"/>
    <w:qFormat/>
    <w:rsid w:val="00840D68"/>
    <w:pPr>
      <w:widowControl w:val="0"/>
      <w:ind w:firstLine="216"/>
    </w:pPr>
    <w:rPr>
      <w:rFonts w:eastAsia="Times New Roman"/>
      <w:noProof/>
      <w:color w:val="000000"/>
      <w:szCs w:val="20"/>
    </w:rPr>
  </w:style>
  <w:style w:type="paragraph" w:customStyle="1" w:styleId="Style40">
    <w:name w:val="Style 4"/>
    <w:basedOn w:val="Normal"/>
    <w:uiPriority w:val="99"/>
    <w:qFormat/>
    <w:rsid w:val="00840D6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40D6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40D6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40D68"/>
    <w:pPr>
      <w:ind w:left="1660"/>
    </w:pPr>
  </w:style>
  <w:style w:type="paragraph" w:customStyle="1" w:styleId="PageNumber1">
    <w:name w:val="Page Number1"/>
    <w:basedOn w:val="Normal"/>
    <w:next w:val="Normal"/>
    <w:uiPriority w:val="99"/>
    <w:qFormat/>
    <w:rsid w:val="00840D68"/>
    <w:rPr>
      <w:rFonts w:eastAsia="Times New Roman"/>
    </w:rPr>
  </w:style>
  <w:style w:type="paragraph" w:customStyle="1" w:styleId="Card1">
    <w:name w:val="Card1"/>
    <w:uiPriority w:val="99"/>
    <w:qFormat/>
    <w:rsid w:val="00840D6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40D6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40D68"/>
    <w:pPr>
      <w:ind w:left="288" w:right="288"/>
    </w:pPr>
    <w:rPr>
      <w:rFonts w:eastAsia="Times New Roman"/>
    </w:rPr>
  </w:style>
  <w:style w:type="paragraph" w:customStyle="1" w:styleId="CaseListNormal">
    <w:name w:val="Case List Normal"/>
    <w:basedOn w:val="Normal"/>
    <w:uiPriority w:val="99"/>
    <w:qFormat/>
    <w:rsid w:val="00840D68"/>
    <w:rPr>
      <w:rFonts w:ascii="Times" w:eastAsia="Times New Roman" w:hAnsi="Times"/>
      <w:szCs w:val="26"/>
    </w:rPr>
  </w:style>
  <w:style w:type="paragraph" w:customStyle="1" w:styleId="Body">
    <w:name w:val="Body"/>
    <w:basedOn w:val="Normal"/>
    <w:uiPriority w:val="99"/>
    <w:qFormat/>
    <w:rsid w:val="00840D68"/>
    <w:pPr>
      <w:outlineLvl w:val="3"/>
    </w:pPr>
    <w:rPr>
      <w:rFonts w:eastAsia="Times New Roman"/>
      <w:szCs w:val="20"/>
    </w:rPr>
  </w:style>
  <w:style w:type="paragraph" w:customStyle="1" w:styleId="3text">
    <w:name w:val="3text"/>
    <w:basedOn w:val="Normal"/>
    <w:uiPriority w:val="99"/>
    <w:qFormat/>
    <w:rsid w:val="00840D68"/>
    <w:pPr>
      <w:spacing w:before="100" w:beforeAutospacing="1" w:after="100" w:afterAutospacing="1"/>
    </w:pPr>
    <w:rPr>
      <w:rFonts w:eastAsia="Times New Roman"/>
      <w:sz w:val="24"/>
    </w:rPr>
  </w:style>
  <w:style w:type="paragraph" w:customStyle="1" w:styleId="TimesNewRoman12">
    <w:name w:val="TimesNewRoman12"/>
    <w:uiPriority w:val="99"/>
    <w:qFormat/>
    <w:rsid w:val="00840D6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40D6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40D6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40D68"/>
    <w:rPr>
      <w:rFonts w:eastAsia="Times New Roman"/>
      <w:color w:val="000000"/>
      <w:sz w:val="18"/>
    </w:rPr>
  </w:style>
  <w:style w:type="paragraph" w:customStyle="1" w:styleId="text1">
    <w:name w:val="text1"/>
    <w:basedOn w:val="Normal"/>
    <w:autoRedefine/>
    <w:uiPriority w:val="99"/>
    <w:qFormat/>
    <w:rsid w:val="00840D68"/>
    <w:rPr>
      <w:rFonts w:eastAsia="Times New Roman"/>
      <w:szCs w:val="20"/>
    </w:rPr>
  </w:style>
  <w:style w:type="paragraph" w:customStyle="1" w:styleId="RepeatBlockHeading">
    <w:name w:val="Repeat Block Heading"/>
    <w:basedOn w:val="Normal"/>
    <w:autoRedefine/>
    <w:uiPriority w:val="99"/>
    <w:qFormat/>
    <w:rsid w:val="00840D68"/>
    <w:pPr>
      <w:jc w:val="center"/>
    </w:pPr>
    <w:rPr>
      <w:rFonts w:eastAsia="Times New Roman"/>
      <w:b/>
      <w:smallCaps/>
      <w:color w:val="000000"/>
      <w:sz w:val="24"/>
      <w:u w:val="thick"/>
    </w:rPr>
  </w:style>
  <w:style w:type="paragraph" w:customStyle="1" w:styleId="story-headline">
    <w:name w:val="story-headline"/>
    <w:basedOn w:val="Normal"/>
    <w:uiPriority w:val="99"/>
    <w:qFormat/>
    <w:rsid w:val="00840D68"/>
    <w:pPr>
      <w:spacing w:before="72" w:after="72"/>
    </w:pPr>
    <w:rPr>
      <w:rFonts w:eastAsia="Times New Roman"/>
      <w:b/>
      <w:bCs/>
      <w:sz w:val="26"/>
      <w:szCs w:val="26"/>
    </w:rPr>
  </w:style>
  <w:style w:type="paragraph" w:customStyle="1" w:styleId="story-body">
    <w:name w:val="story-body"/>
    <w:basedOn w:val="Normal"/>
    <w:uiPriority w:val="99"/>
    <w:qFormat/>
    <w:rsid w:val="00840D68"/>
    <w:pPr>
      <w:spacing w:before="100" w:beforeAutospacing="1" w:after="100" w:afterAutospacing="1"/>
    </w:pPr>
    <w:rPr>
      <w:rFonts w:eastAsia="Times New Roman"/>
    </w:rPr>
  </w:style>
  <w:style w:type="paragraph" w:customStyle="1" w:styleId="story-dateline">
    <w:name w:val="story-dateline"/>
    <w:basedOn w:val="Normal"/>
    <w:uiPriority w:val="99"/>
    <w:qFormat/>
    <w:rsid w:val="00840D68"/>
    <w:rPr>
      <w:rFonts w:eastAsia="Times New Roman"/>
      <w:b/>
      <w:bCs/>
    </w:rPr>
  </w:style>
  <w:style w:type="paragraph" w:customStyle="1" w:styleId="TextofCards">
    <w:name w:val="Text of Cards"/>
    <w:basedOn w:val="Normal"/>
    <w:uiPriority w:val="99"/>
    <w:qFormat/>
    <w:rsid w:val="00840D68"/>
    <w:rPr>
      <w:rFonts w:eastAsia="Times New Roman"/>
      <w:color w:val="000000"/>
      <w:spacing w:val="6"/>
      <w:szCs w:val="23"/>
    </w:rPr>
  </w:style>
  <w:style w:type="paragraph" w:customStyle="1" w:styleId="Corpotesto">
    <w:name w:val="Corpo testo"/>
    <w:basedOn w:val="Normal"/>
    <w:uiPriority w:val="99"/>
    <w:qFormat/>
    <w:rsid w:val="00840D6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40D68"/>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840D68"/>
    <w:rPr>
      <w:rFonts w:eastAsia="Times New Roman" w:cs="Calibri"/>
      <w:b/>
      <w:bCs/>
    </w:rPr>
  </w:style>
  <w:style w:type="paragraph" w:customStyle="1" w:styleId="inside-copy">
    <w:name w:val="inside-copy"/>
    <w:basedOn w:val="Normal"/>
    <w:uiPriority w:val="99"/>
    <w:qFormat/>
    <w:rsid w:val="00840D6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40D6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40D6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40D68"/>
    <w:rPr>
      <w:rFonts w:ascii="Arial" w:hAnsi="Arial"/>
      <w:b w:val="0"/>
      <w:caps w:val="0"/>
      <w:sz w:val="20"/>
    </w:rPr>
  </w:style>
  <w:style w:type="paragraph" w:customStyle="1" w:styleId="ProjectTitleLine">
    <w:name w:val="Project Title Line"/>
    <w:basedOn w:val="Normal"/>
    <w:next w:val="Normal"/>
    <w:autoRedefine/>
    <w:uiPriority w:val="99"/>
    <w:qFormat/>
    <w:rsid w:val="00840D68"/>
    <w:pPr>
      <w:jc w:val="center"/>
    </w:pPr>
    <w:rPr>
      <w:rFonts w:eastAsia="Times New Roman"/>
      <w:caps/>
      <w:szCs w:val="20"/>
    </w:rPr>
  </w:style>
  <w:style w:type="paragraph" w:customStyle="1" w:styleId="LanguageStrike">
    <w:name w:val="Language Strike"/>
    <w:basedOn w:val="Normal"/>
    <w:next w:val="Normal"/>
    <w:uiPriority w:val="99"/>
    <w:qFormat/>
    <w:rsid w:val="00840D68"/>
    <w:rPr>
      <w:rFonts w:ascii="Arial Narrow" w:eastAsia="Times New Roman" w:hAnsi="Arial Narrow"/>
      <w:strike/>
    </w:rPr>
  </w:style>
  <w:style w:type="paragraph" w:customStyle="1" w:styleId="NormalVerdana">
    <w:name w:val="Normal + Verdana"/>
    <w:aliases w:val="10 pt,White,Normal + Arial"/>
    <w:basedOn w:val="Normal"/>
    <w:uiPriority w:val="99"/>
    <w:qFormat/>
    <w:rsid w:val="00840D68"/>
    <w:rPr>
      <w:rFonts w:eastAsia="Times New Roman"/>
      <w:szCs w:val="20"/>
      <w:u w:val="single"/>
    </w:rPr>
  </w:style>
  <w:style w:type="paragraph" w:customStyle="1" w:styleId="Normal10pt">
    <w:name w:val="Normal + 10 pt"/>
    <w:basedOn w:val="Normal"/>
    <w:uiPriority w:val="99"/>
    <w:qFormat/>
    <w:rsid w:val="00840D68"/>
    <w:rPr>
      <w:rFonts w:eastAsia="Times New Roman"/>
      <w:szCs w:val="20"/>
    </w:rPr>
  </w:style>
  <w:style w:type="paragraph" w:customStyle="1" w:styleId="cardChar1Char">
    <w:name w:val="card Char1 Char"/>
    <w:basedOn w:val="Normal"/>
    <w:uiPriority w:val="99"/>
    <w:qFormat/>
    <w:rsid w:val="00840D68"/>
    <w:pPr>
      <w:ind w:left="288" w:right="288"/>
    </w:pPr>
    <w:rPr>
      <w:rFonts w:eastAsia="Times New Roman"/>
      <w:szCs w:val="20"/>
    </w:rPr>
  </w:style>
  <w:style w:type="paragraph" w:customStyle="1" w:styleId="CM12">
    <w:name w:val="CM12"/>
    <w:basedOn w:val="Default"/>
    <w:next w:val="Default"/>
    <w:uiPriority w:val="99"/>
    <w:qFormat/>
    <w:rsid w:val="00840D6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40D68"/>
    <w:pPr>
      <w:widowControl w:val="0"/>
      <w:spacing w:after="480"/>
    </w:pPr>
    <w:rPr>
      <w:rFonts w:ascii="Granjon LT Std" w:hAnsi="Granjon LT Std"/>
      <w:color w:val="auto"/>
    </w:rPr>
  </w:style>
  <w:style w:type="paragraph" w:customStyle="1" w:styleId="CM10">
    <w:name w:val="CM10"/>
    <w:basedOn w:val="Default"/>
    <w:next w:val="Default"/>
    <w:uiPriority w:val="99"/>
    <w:qFormat/>
    <w:rsid w:val="00840D68"/>
    <w:pPr>
      <w:widowControl w:val="0"/>
      <w:spacing w:line="320" w:lineRule="atLeast"/>
    </w:pPr>
    <w:rPr>
      <w:rFonts w:ascii="Granjon LT Std" w:hAnsi="Granjon LT Std"/>
      <w:color w:val="auto"/>
    </w:rPr>
  </w:style>
  <w:style w:type="paragraph" w:customStyle="1" w:styleId="bold">
    <w:name w:val="bold"/>
    <w:basedOn w:val="Normal"/>
    <w:uiPriority w:val="99"/>
    <w:qFormat/>
    <w:rsid w:val="00840D6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40D68"/>
    <w:rPr>
      <w:rFonts w:ascii="Arial Narrow" w:eastAsia="Times New Roman" w:hAnsi="Arial Narrow"/>
      <w:strike/>
      <w:szCs w:val="20"/>
    </w:rPr>
  </w:style>
  <w:style w:type="paragraph" w:customStyle="1" w:styleId="textbodyblack">
    <w:name w:val="textbodyblack"/>
    <w:basedOn w:val="Normal"/>
    <w:uiPriority w:val="99"/>
    <w:qFormat/>
    <w:rsid w:val="00840D6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40D6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40D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40D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40D6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40D68"/>
    <w:rPr>
      <w:rFonts w:ascii="Georgia" w:eastAsia="Times New Roman" w:hAnsi="Georgia"/>
      <w:b/>
      <w:bCs/>
      <w:szCs w:val="16"/>
      <w:u w:val="single"/>
    </w:rPr>
  </w:style>
  <w:style w:type="paragraph" w:customStyle="1" w:styleId="CiteCorrected">
    <w:name w:val="Cite Corrected"/>
    <w:basedOn w:val="Normal"/>
    <w:link w:val="CiteCorrectedChar"/>
    <w:qFormat/>
    <w:rsid w:val="00840D68"/>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840D6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840D68"/>
    <w:pPr>
      <w:ind w:left="288"/>
    </w:pPr>
    <w:rPr>
      <w:rFonts w:eastAsia="SimSun"/>
      <w:szCs w:val="20"/>
      <w:lang w:eastAsia="zh-CN"/>
    </w:rPr>
  </w:style>
  <w:style w:type="paragraph" w:customStyle="1" w:styleId="story-body-text">
    <w:name w:val="story-body-text"/>
    <w:basedOn w:val="Normal"/>
    <w:uiPriority w:val="99"/>
    <w:qFormat/>
    <w:rsid w:val="00840D68"/>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40D6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40D68"/>
    <w:rPr>
      <w:u w:val="single"/>
    </w:rPr>
  </w:style>
  <w:style w:type="paragraph" w:customStyle="1" w:styleId="StyleCardText11ptUnderline">
    <w:name w:val="Style Card Text + 11 pt Underline"/>
    <w:link w:val="StyleCardText11ptUnderlineChar"/>
    <w:qFormat/>
    <w:rsid w:val="00840D6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40D68"/>
    <w:rPr>
      <w:rFonts w:ascii="Georgia" w:hAnsi="Georgia"/>
      <w:sz w:val="16"/>
    </w:rPr>
  </w:style>
  <w:style w:type="paragraph" w:customStyle="1" w:styleId="StyleMinimizedText11pt">
    <w:name w:val="Style Minimized Text + 11 pt"/>
    <w:basedOn w:val="Normal"/>
    <w:link w:val="StyleMinimizedText11ptChar"/>
    <w:qFormat/>
    <w:rsid w:val="00840D6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40D68"/>
    <w:rPr>
      <w:rFonts w:ascii="Georgia" w:hAnsi="Georgia"/>
      <w:sz w:val="16"/>
    </w:rPr>
  </w:style>
  <w:style w:type="paragraph" w:customStyle="1" w:styleId="StyleMinimizedText11pt1">
    <w:name w:val="Style Minimized Text + 11 pt1"/>
    <w:basedOn w:val="Normal"/>
    <w:link w:val="StyleMinimizedText11pt1Char"/>
    <w:qFormat/>
    <w:rsid w:val="00840D68"/>
    <w:rPr>
      <w:rFonts w:ascii="Georgia" w:hAnsi="Georgia" w:cstheme="minorBidi"/>
      <w:sz w:val="16"/>
    </w:rPr>
  </w:style>
  <w:style w:type="character" w:customStyle="1" w:styleId="Debate-CardSmalltextF2Char">
    <w:name w:val="Debate- Card Small text F2 Char"/>
    <w:link w:val="Debate-CardSmalltextF2"/>
    <w:locked/>
    <w:rsid w:val="00840D68"/>
    <w:rPr>
      <w:rFonts w:ascii="Arial Narrow" w:hAnsi="Arial Narrow"/>
      <w:sz w:val="16"/>
    </w:rPr>
  </w:style>
  <w:style w:type="paragraph" w:customStyle="1" w:styleId="Debate-CardSmalltextF2">
    <w:name w:val="Debate- Card Small text F2"/>
    <w:basedOn w:val="Normal"/>
    <w:next w:val="Normal"/>
    <w:link w:val="Debate-CardSmalltextF2Char"/>
    <w:qFormat/>
    <w:rsid w:val="00840D6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40D68"/>
    <w:rPr>
      <w:rFonts w:ascii="Arial Narrow" w:hAnsi="Arial Narrow"/>
      <w:b/>
      <w:sz w:val="18"/>
      <w:u w:val="single"/>
    </w:rPr>
  </w:style>
  <w:style w:type="paragraph" w:customStyle="1" w:styleId="Debate-EmphasizedText-F5">
    <w:name w:val="Debate- Emphasized Text- F5"/>
    <w:basedOn w:val="Normal"/>
    <w:link w:val="Debate-EmphasizedText-F5Char"/>
    <w:qFormat/>
    <w:rsid w:val="00840D6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40D6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40D6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40D6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40D68"/>
    <w:rPr>
      <w:rFonts w:ascii="Times New Roman" w:eastAsia="Times New Roman" w:hAnsi="Times New Roman"/>
      <w:sz w:val="16"/>
    </w:rPr>
  </w:style>
  <w:style w:type="character" w:customStyle="1" w:styleId="CardStyleChar">
    <w:name w:val="Card Style Char"/>
    <w:link w:val="CardStyle"/>
    <w:locked/>
    <w:rsid w:val="00840D68"/>
    <w:rPr>
      <w:rFonts w:ascii="Calibri" w:eastAsia="Times New Roman" w:hAnsi="Calibri" w:cs="Calibri"/>
      <w:sz w:val="22"/>
    </w:rPr>
  </w:style>
  <w:style w:type="paragraph" w:customStyle="1" w:styleId="emactive">
    <w:name w:val="emactive"/>
    <w:basedOn w:val="Normal"/>
    <w:uiPriority w:val="99"/>
    <w:qFormat/>
    <w:rsid w:val="00840D68"/>
    <w:pPr>
      <w:spacing w:before="100" w:beforeAutospacing="1" w:after="100" w:afterAutospacing="1"/>
    </w:pPr>
    <w:rPr>
      <w:rFonts w:eastAsia="Times New Roman"/>
      <w:sz w:val="24"/>
    </w:rPr>
  </w:style>
  <w:style w:type="paragraph" w:customStyle="1" w:styleId="emready">
    <w:name w:val="emready"/>
    <w:basedOn w:val="Normal"/>
    <w:uiPriority w:val="99"/>
    <w:qFormat/>
    <w:rsid w:val="00840D6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40D6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40D68"/>
    <w:rPr>
      <w:rFonts w:ascii="Georgia" w:eastAsia="Times New Roman" w:hAnsi="Georgia" w:cs="Times New Roman"/>
      <w:b/>
      <w:sz w:val="24"/>
      <w:u w:val="single"/>
    </w:rPr>
  </w:style>
  <w:style w:type="character" w:customStyle="1" w:styleId="CardHighlightChar">
    <w:name w:val="Card Highlight Char"/>
    <w:link w:val="CardHighlight"/>
    <w:locked/>
    <w:rsid w:val="00840D6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40D68"/>
    <w:pPr>
      <w:shd w:val="clear" w:color="auto" w:fill="66FFFF"/>
    </w:pPr>
    <w:rPr>
      <w:rFonts w:eastAsia="Calibri"/>
      <w:sz w:val="24"/>
      <w:u w:val="single"/>
    </w:rPr>
  </w:style>
  <w:style w:type="character" w:customStyle="1" w:styleId="BlockHeaderHiddenChar">
    <w:name w:val="Block Header Hidden Char"/>
    <w:link w:val="BlockHeaderHidden"/>
    <w:locked/>
    <w:rsid w:val="00840D6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40D6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40D68"/>
    <w:pPr>
      <w:spacing w:before="100" w:beforeAutospacing="1" w:after="100" w:afterAutospacing="1"/>
    </w:pPr>
    <w:rPr>
      <w:rFonts w:eastAsia="Times New Roman"/>
      <w:sz w:val="24"/>
    </w:rPr>
  </w:style>
  <w:style w:type="paragraph" w:customStyle="1" w:styleId="norma">
    <w:name w:val="norma"/>
    <w:basedOn w:val="Heading3"/>
    <w:uiPriority w:val="99"/>
    <w:qFormat/>
    <w:rsid w:val="00840D68"/>
    <w:rPr>
      <w:rFonts w:eastAsia="MS Gothic" w:cs="Arial"/>
      <w:sz w:val="24"/>
    </w:rPr>
  </w:style>
  <w:style w:type="paragraph" w:customStyle="1" w:styleId="nromal">
    <w:name w:val="nromal"/>
    <w:basedOn w:val="Normal"/>
    <w:uiPriority w:val="99"/>
    <w:qFormat/>
    <w:rsid w:val="00840D68"/>
    <w:pPr>
      <w:keepNext/>
      <w:keepLines/>
      <w:spacing w:before="200"/>
      <w:outlineLvl w:val="3"/>
    </w:pPr>
    <w:rPr>
      <w:rFonts w:eastAsia="Times New Roman" w:cs="Cambria"/>
      <w:b/>
      <w:iCs/>
    </w:rPr>
  </w:style>
  <w:style w:type="paragraph" w:customStyle="1" w:styleId="natural">
    <w:name w:val="natural"/>
    <w:basedOn w:val="Normal"/>
    <w:uiPriority w:val="99"/>
    <w:qFormat/>
    <w:rsid w:val="00840D68"/>
    <w:pPr>
      <w:keepNext/>
      <w:keepLines/>
      <w:spacing w:before="200"/>
      <w:outlineLvl w:val="3"/>
    </w:pPr>
    <w:rPr>
      <w:rFonts w:eastAsia="Times New Roman"/>
      <w:b/>
      <w:iCs/>
    </w:rPr>
  </w:style>
  <w:style w:type="paragraph" w:customStyle="1" w:styleId="nroaml">
    <w:name w:val="nroaml"/>
    <w:basedOn w:val="Normal"/>
    <w:uiPriority w:val="99"/>
    <w:qFormat/>
    <w:rsid w:val="00840D68"/>
    <w:pPr>
      <w:keepNext/>
      <w:keepLines/>
      <w:spacing w:before="200"/>
      <w:outlineLvl w:val="3"/>
    </w:pPr>
    <w:rPr>
      <w:rFonts w:eastAsia="Times New Roman"/>
      <w:b/>
      <w:iCs/>
    </w:rPr>
  </w:style>
  <w:style w:type="paragraph" w:customStyle="1" w:styleId="noraml">
    <w:name w:val="noraml"/>
    <w:basedOn w:val="Normal"/>
    <w:uiPriority w:val="99"/>
    <w:qFormat/>
    <w:rsid w:val="00840D6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40D68"/>
    <w:rPr>
      <w:rFonts w:ascii="Georgia" w:eastAsia="Calibri" w:hAnsi="Georgia"/>
      <w:sz w:val="16"/>
      <w:szCs w:val="16"/>
    </w:rPr>
  </w:style>
  <w:style w:type="paragraph" w:customStyle="1" w:styleId="SmallSizeParagraph">
    <w:name w:val="Small Size Paragraph"/>
    <w:basedOn w:val="Normal"/>
    <w:link w:val="SmallSizeParagraphChar"/>
    <w:qFormat/>
    <w:rsid w:val="00840D6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40D6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40D68"/>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840D6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40D68"/>
    <w:rPr>
      <w:rFonts w:ascii="Times New Roman" w:eastAsia="Times New Roman" w:hAnsi="Times New Roman" w:cs="Times New Roman"/>
      <w:strike/>
      <w:sz w:val="20"/>
    </w:rPr>
  </w:style>
  <w:style w:type="character" w:customStyle="1" w:styleId="CardT1Char">
    <w:name w:val="CardT1 Char"/>
    <w:link w:val="CardT1"/>
    <w:locked/>
    <w:rsid w:val="00840D68"/>
    <w:rPr>
      <w:rFonts w:ascii="Arial" w:eastAsia="Calibri" w:hAnsi="Arial" w:cs="Arial"/>
      <w:kern w:val="2"/>
      <w:sz w:val="14"/>
      <w:szCs w:val="14"/>
      <w:lang w:eastAsia="zh-TW"/>
    </w:rPr>
  </w:style>
  <w:style w:type="paragraph" w:customStyle="1" w:styleId="CardT1">
    <w:name w:val="CardT1"/>
    <w:basedOn w:val="Normal"/>
    <w:link w:val="CardT1Char"/>
    <w:qFormat/>
    <w:rsid w:val="00840D6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40D6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40D6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40D68"/>
    <w:pPr>
      <w:spacing w:before="100" w:beforeAutospacing="1" w:after="100" w:afterAutospacing="1"/>
    </w:pPr>
    <w:rPr>
      <w:rFonts w:eastAsia="Times New Roman"/>
      <w:sz w:val="24"/>
    </w:rPr>
  </w:style>
  <w:style w:type="paragraph" w:customStyle="1" w:styleId="CiteReal">
    <w:name w:val="Cite Real"/>
    <w:basedOn w:val="Normal"/>
    <w:next w:val="Normal"/>
    <w:qFormat/>
    <w:rsid w:val="00840D68"/>
    <w:rPr>
      <w:rFonts w:eastAsia="MS Mincho"/>
      <w:b/>
      <w:sz w:val="24"/>
      <w:u w:val="single"/>
    </w:rPr>
  </w:style>
  <w:style w:type="paragraph" w:customStyle="1" w:styleId="2909F619802848F09E01365C32F34654">
    <w:name w:val="2909F619802848F09E01365C32F34654"/>
    <w:uiPriority w:val="99"/>
    <w:qFormat/>
    <w:rsid w:val="00840D6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40D68"/>
    <w:rPr>
      <w:rFonts w:ascii="Georgia" w:eastAsia="Calibri" w:hAnsi="Georgia"/>
      <w:u w:val="single"/>
      <w:lang w:val="x-none" w:eastAsia="zh-CN"/>
    </w:rPr>
  </w:style>
  <w:style w:type="paragraph" w:customStyle="1" w:styleId="UnderlineS">
    <w:name w:val="Underline S"/>
    <w:basedOn w:val="Normal"/>
    <w:link w:val="UnderlineSChar"/>
    <w:qFormat/>
    <w:rsid w:val="00840D6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840D68"/>
    <w:rPr>
      <w:rFonts w:ascii="Georgia" w:eastAsia="SimSun" w:hAnsi="Georgia"/>
      <w:sz w:val="12"/>
    </w:rPr>
  </w:style>
  <w:style w:type="paragraph" w:customStyle="1" w:styleId="Ununderlined">
    <w:name w:val="Ununderlined"/>
    <w:basedOn w:val="Normal"/>
    <w:link w:val="UnunderlinedChar"/>
    <w:qFormat/>
    <w:rsid w:val="00840D68"/>
    <w:rPr>
      <w:rFonts w:ascii="Georgia" w:eastAsia="SimSun" w:hAnsi="Georgia" w:cstheme="minorBidi"/>
      <w:sz w:val="12"/>
    </w:rPr>
  </w:style>
  <w:style w:type="character" w:customStyle="1" w:styleId="HighlightingChar">
    <w:name w:val="Highlighting Char"/>
    <w:link w:val="Highlighting"/>
    <w:locked/>
    <w:rsid w:val="00840D68"/>
    <w:rPr>
      <w:rFonts w:ascii="Georgia" w:eastAsia="SimSun" w:hAnsi="Georgia"/>
      <w:u w:val="thick"/>
    </w:rPr>
  </w:style>
  <w:style w:type="paragraph" w:customStyle="1" w:styleId="Highlighting">
    <w:name w:val="Highlighting"/>
    <w:basedOn w:val="Normal"/>
    <w:link w:val="HighlightingChar"/>
    <w:autoRedefine/>
    <w:qFormat/>
    <w:rsid w:val="00840D68"/>
    <w:rPr>
      <w:rFonts w:ascii="Georgia" w:eastAsia="SimSun" w:hAnsi="Georgia" w:cstheme="minorBidi"/>
      <w:sz w:val="24"/>
      <w:u w:val="thick"/>
    </w:rPr>
  </w:style>
  <w:style w:type="character" w:customStyle="1" w:styleId="CITEChar0">
    <w:name w:val="CITE Char"/>
    <w:link w:val="CITE"/>
    <w:locked/>
    <w:rsid w:val="00840D6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40D68"/>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40D68"/>
    <w:pPr>
      <w:spacing w:before="100" w:beforeAutospacing="1" w:after="100" w:afterAutospacing="1"/>
    </w:pPr>
    <w:rPr>
      <w:rFonts w:eastAsia="Times New Roman"/>
      <w:sz w:val="24"/>
      <w:lang w:eastAsia="zh-CN"/>
    </w:rPr>
  </w:style>
  <w:style w:type="paragraph" w:customStyle="1" w:styleId="Analytics">
    <w:name w:val="Analytics"/>
    <w:basedOn w:val="Normal"/>
    <w:rsid w:val="00840D68"/>
    <w:rPr>
      <w:rFonts w:eastAsia="Calibri"/>
      <w:b/>
      <w:sz w:val="24"/>
    </w:rPr>
  </w:style>
  <w:style w:type="paragraph" w:customStyle="1" w:styleId="D345FF3D873148C5AE3FBF3267827368">
    <w:name w:val="D345FF3D873148C5AE3FBF3267827368"/>
    <w:uiPriority w:val="99"/>
    <w:qFormat/>
    <w:rsid w:val="00840D6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40D6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40D6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40D6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40D68"/>
    <w:rPr>
      <w:b/>
      <w:sz w:val="28"/>
    </w:rPr>
  </w:style>
  <w:style w:type="character" w:customStyle="1" w:styleId="SourcenameChar">
    <w:name w:val="Source name Char"/>
    <w:link w:val="Sourcename"/>
    <w:locked/>
    <w:rsid w:val="00840D6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40D68"/>
    <w:rPr>
      <w:b/>
      <w:bCs/>
      <w:sz w:val="20"/>
    </w:rPr>
  </w:style>
  <w:style w:type="character" w:customStyle="1" w:styleId="underlinedcardChar">
    <w:name w:val="underlined card Char"/>
    <w:link w:val="underlinedcard0"/>
    <w:locked/>
    <w:rsid w:val="00840D6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40D68"/>
    <w:rPr>
      <w:sz w:val="24"/>
      <w:u w:val="single"/>
    </w:rPr>
  </w:style>
  <w:style w:type="paragraph" w:customStyle="1" w:styleId="FullText">
    <w:name w:val="Full Text"/>
    <w:basedOn w:val="Normal"/>
    <w:uiPriority w:val="99"/>
    <w:qFormat/>
    <w:rsid w:val="00840D68"/>
    <w:rPr>
      <w:rFonts w:eastAsia="Times New Roman"/>
    </w:rPr>
  </w:style>
  <w:style w:type="character" w:customStyle="1" w:styleId="TextUnderlineChar">
    <w:name w:val="Text Underline Char"/>
    <w:link w:val="TextUnderline"/>
    <w:locked/>
    <w:rsid w:val="00840D6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40D6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840D6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40D6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40D6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40D6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840D68"/>
    <w:pPr>
      <w:spacing w:before="240"/>
      <w:outlineLvl w:val="2"/>
    </w:pPr>
    <w:rPr>
      <w:rFonts w:eastAsia="Times New Roman"/>
      <w:b/>
    </w:rPr>
  </w:style>
  <w:style w:type="character" w:customStyle="1" w:styleId="CiteCardChar">
    <w:name w:val="Cite_Card Char"/>
    <w:link w:val="CiteCard0"/>
    <w:locked/>
    <w:rsid w:val="00840D68"/>
    <w:rPr>
      <w:rFonts w:ascii="Times New Roman" w:eastAsia="Times New Roman" w:hAnsi="Times New Roman" w:cs="Arial"/>
      <w:bCs/>
      <w:sz w:val="20"/>
      <w:szCs w:val="20"/>
    </w:rPr>
  </w:style>
  <w:style w:type="paragraph" w:customStyle="1" w:styleId="CiteCard0">
    <w:name w:val="Cite_Card"/>
    <w:link w:val="CiteCardChar"/>
    <w:qFormat/>
    <w:rsid w:val="00840D6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40D68"/>
    <w:pPr>
      <w:widowControl w:val="0"/>
    </w:pPr>
    <w:rPr>
      <w:rFonts w:eastAsia="MS Mincho"/>
      <w:color w:val="auto"/>
    </w:rPr>
  </w:style>
  <w:style w:type="paragraph" w:customStyle="1" w:styleId="dropcap">
    <w:name w:val="dropcap"/>
    <w:basedOn w:val="Normal"/>
    <w:uiPriority w:val="99"/>
    <w:qFormat/>
    <w:rsid w:val="00840D68"/>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40D68"/>
    <w:rPr>
      <w:rFonts w:ascii="Georgia" w:eastAsia="Times New Roman" w:hAnsi="Georgia" w:cs="Calibri"/>
      <w:sz w:val="22"/>
      <w:u w:val="single"/>
    </w:rPr>
  </w:style>
  <w:style w:type="paragraph" w:customStyle="1" w:styleId="StyleStyle49pt6">
    <w:name w:val="Style Style4 + 9 pt6"/>
    <w:basedOn w:val="Style4"/>
    <w:link w:val="StyleStyle49pt6Char"/>
    <w:qFormat/>
    <w:rsid w:val="00840D68"/>
    <w:rPr>
      <w:rFonts w:ascii="Georgia" w:hAnsi="Georgia"/>
    </w:rPr>
  </w:style>
  <w:style w:type="character" w:customStyle="1" w:styleId="UnderlineCharCharCharCharChar">
    <w:name w:val="Underline Char Char Char Char Char"/>
    <w:link w:val="UnderlineCharCharCharChar"/>
    <w:locked/>
    <w:rsid w:val="00840D6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40D6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40D6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40D68"/>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40D6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40D68"/>
    <w:rPr>
      <w:rFonts w:ascii="Georgia" w:hAnsi="Georgia"/>
      <w:b/>
      <w:bCs/>
      <w:sz w:val="24"/>
      <w:u w:val="single"/>
    </w:rPr>
  </w:style>
  <w:style w:type="character" w:customStyle="1" w:styleId="DebatenoramlChar">
    <w:name w:val="Debatenoraml Char"/>
    <w:link w:val="Debatenoraml"/>
    <w:locked/>
    <w:rsid w:val="00840D68"/>
    <w:rPr>
      <w:rFonts w:ascii="Times New Roman" w:hAnsi="Times New Roman" w:cs="Times New Roman"/>
    </w:rPr>
  </w:style>
  <w:style w:type="paragraph" w:customStyle="1" w:styleId="Debatenoraml">
    <w:name w:val="Debatenoraml"/>
    <w:basedOn w:val="NoSpacing"/>
    <w:link w:val="DebatenoramlChar"/>
    <w:qFormat/>
    <w:rsid w:val="00840D68"/>
    <w:rPr>
      <w:rFonts w:eastAsiaTheme="minorEastAsia"/>
    </w:rPr>
  </w:style>
  <w:style w:type="paragraph" w:customStyle="1" w:styleId="SynergyTag">
    <w:name w:val="SynergyTag"/>
    <w:basedOn w:val="Normal"/>
    <w:uiPriority w:val="99"/>
    <w:qFormat/>
    <w:rsid w:val="00840D68"/>
    <w:rPr>
      <w:rFonts w:eastAsia="Calibri"/>
      <w:b/>
    </w:rPr>
  </w:style>
  <w:style w:type="character" w:customStyle="1" w:styleId="QualsChar">
    <w:name w:val="Quals Char"/>
    <w:link w:val="Quals"/>
    <w:locked/>
    <w:rsid w:val="00840D68"/>
    <w:rPr>
      <w:rFonts w:ascii="Georgia" w:eastAsia="Calibri" w:hAnsi="Georgia"/>
      <w:sz w:val="18"/>
    </w:rPr>
  </w:style>
  <w:style w:type="paragraph" w:customStyle="1" w:styleId="Quals">
    <w:name w:val="Quals"/>
    <w:basedOn w:val="Normal"/>
    <w:link w:val="QualsChar"/>
    <w:qFormat/>
    <w:rsid w:val="00840D68"/>
    <w:rPr>
      <w:rFonts w:ascii="Georgia" w:eastAsia="Calibri" w:hAnsi="Georgia" w:cstheme="minorBidi"/>
      <w:sz w:val="18"/>
    </w:rPr>
  </w:style>
  <w:style w:type="paragraph" w:customStyle="1" w:styleId="times">
    <w:name w:val="times"/>
    <w:basedOn w:val="Normal"/>
    <w:qFormat/>
    <w:rsid w:val="00840D68"/>
    <w:pPr>
      <w:spacing w:before="100" w:beforeAutospacing="1" w:after="100" w:afterAutospacing="1"/>
    </w:pPr>
    <w:rPr>
      <w:rFonts w:eastAsia="Times New Roman"/>
      <w:sz w:val="24"/>
    </w:rPr>
  </w:style>
  <w:style w:type="paragraph" w:customStyle="1" w:styleId="BodyA">
    <w:name w:val="Body A"/>
    <w:uiPriority w:val="99"/>
    <w:qFormat/>
    <w:rsid w:val="00840D68"/>
    <w:rPr>
      <w:rFonts w:ascii="Helvetica" w:eastAsia="ヒラギノ角ゴ Pro W3" w:hAnsi="Helvetica" w:cs="Times New Roman"/>
      <w:color w:val="000000"/>
      <w:szCs w:val="20"/>
    </w:rPr>
  </w:style>
  <w:style w:type="character" w:customStyle="1" w:styleId="StarredChar">
    <w:name w:val="Starred Char"/>
    <w:link w:val="Starred"/>
    <w:locked/>
    <w:rsid w:val="00840D68"/>
    <w:rPr>
      <w:rFonts w:ascii="Georgia" w:eastAsia="Times New Roman" w:hAnsi="Georgia"/>
      <w:b/>
      <w:caps/>
      <w:szCs w:val="28"/>
      <w:u w:val="single"/>
    </w:rPr>
  </w:style>
  <w:style w:type="paragraph" w:customStyle="1" w:styleId="Starred">
    <w:name w:val="Starred"/>
    <w:basedOn w:val="Normal"/>
    <w:link w:val="StarredChar"/>
    <w:qFormat/>
    <w:rsid w:val="00840D6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840D68"/>
    <w:rPr>
      <w:rFonts w:ascii="Georgia" w:eastAsia="Times New Roman" w:hAnsi="Georgia"/>
      <w:b/>
      <w:caps/>
      <w:szCs w:val="28"/>
      <w:u w:val="single"/>
    </w:rPr>
  </w:style>
  <w:style w:type="paragraph" w:customStyle="1" w:styleId="NotStarred">
    <w:name w:val="NotStarred"/>
    <w:basedOn w:val="Normal"/>
    <w:link w:val="NotStarredChar"/>
    <w:qFormat/>
    <w:rsid w:val="00840D6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840D6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40D6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40D68"/>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840D68"/>
    <w:rPr>
      <w:rFonts w:ascii="Georgia" w:eastAsia="Calibri" w:hAnsi="Georgia"/>
      <w:b/>
    </w:rPr>
  </w:style>
  <w:style w:type="paragraph" w:customStyle="1" w:styleId="H4Tag">
    <w:name w:val="H4 (Tag)"/>
    <w:basedOn w:val="Normal"/>
    <w:link w:val="H4TagChar1"/>
    <w:qFormat/>
    <w:rsid w:val="00840D68"/>
    <w:rPr>
      <w:rFonts w:ascii="Georgia" w:eastAsia="Calibri" w:hAnsi="Georgia" w:cstheme="minorBidi"/>
      <w:b/>
      <w:sz w:val="24"/>
    </w:rPr>
  </w:style>
  <w:style w:type="paragraph" w:customStyle="1" w:styleId="CM25">
    <w:name w:val="CM25"/>
    <w:basedOn w:val="Default"/>
    <w:next w:val="Default"/>
    <w:qFormat/>
    <w:rsid w:val="00840D6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40D68"/>
    <w:rPr>
      <w:rFonts w:ascii="Georgia" w:hAnsi="Georgia"/>
      <w:b/>
    </w:rPr>
  </w:style>
  <w:style w:type="paragraph" w:customStyle="1" w:styleId="Debate-CardTagandCite-F6">
    <w:name w:val="Debate- Card Tag and Cite- F6"/>
    <w:basedOn w:val="Normal"/>
    <w:link w:val="Debate-CardTagandCite-F6Char"/>
    <w:qFormat/>
    <w:rsid w:val="00840D68"/>
    <w:pPr>
      <w:contextualSpacing/>
    </w:pPr>
    <w:rPr>
      <w:rFonts w:ascii="Georgia" w:hAnsi="Georgia" w:cstheme="minorBidi"/>
      <w:b/>
      <w:sz w:val="24"/>
    </w:rPr>
  </w:style>
  <w:style w:type="character" w:customStyle="1" w:styleId="CardtextChar4">
    <w:name w:val="Card text Char"/>
    <w:link w:val="Cardtext3"/>
    <w:locked/>
    <w:rsid w:val="00840D68"/>
    <w:rPr>
      <w:rFonts w:ascii="Arial Narrow" w:hAnsi="Arial Narrow"/>
      <w:u w:val="single"/>
    </w:rPr>
  </w:style>
  <w:style w:type="paragraph" w:customStyle="1" w:styleId="Cardtext3">
    <w:name w:val="Card text"/>
    <w:link w:val="CardtextChar4"/>
    <w:qFormat/>
    <w:rsid w:val="00840D68"/>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40D68"/>
    <w:rPr>
      <w:rFonts w:ascii="Georgia" w:eastAsia="Times New Roman" w:hAnsi="Georgia"/>
      <w:b/>
      <w:szCs w:val="28"/>
      <w:u w:val="single"/>
    </w:rPr>
  </w:style>
  <w:style w:type="paragraph" w:customStyle="1" w:styleId="NewHeading2">
    <w:name w:val="NewHeading2"/>
    <w:basedOn w:val="Normal"/>
    <w:link w:val="NewHeading2Char"/>
    <w:qFormat/>
    <w:rsid w:val="00840D6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840D6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40D68"/>
    <w:rPr>
      <w:rFonts w:eastAsia="Calibri"/>
    </w:rPr>
  </w:style>
  <w:style w:type="paragraph" w:customStyle="1" w:styleId="TagLine">
    <w:name w:val="Tag Line"/>
    <w:basedOn w:val="Normal"/>
    <w:next w:val="FullText"/>
    <w:uiPriority w:val="99"/>
    <w:qFormat/>
    <w:rsid w:val="00840D68"/>
    <w:rPr>
      <w:rFonts w:ascii="Arial Narrow" w:eastAsia="Times New Roman" w:hAnsi="Arial Narrow"/>
      <w:b/>
      <w:sz w:val="28"/>
    </w:rPr>
  </w:style>
  <w:style w:type="paragraph" w:customStyle="1" w:styleId="Card6pt">
    <w:name w:val="Card 6pt"/>
    <w:basedOn w:val="Normal"/>
    <w:uiPriority w:val="99"/>
    <w:qFormat/>
    <w:rsid w:val="00840D68"/>
    <w:pPr>
      <w:ind w:left="288" w:right="288"/>
    </w:pPr>
    <w:rPr>
      <w:rFonts w:eastAsia="Calibri"/>
      <w:color w:val="000000"/>
      <w:sz w:val="12"/>
      <w:szCs w:val="20"/>
    </w:rPr>
  </w:style>
  <w:style w:type="character" w:customStyle="1" w:styleId="FullCiteChar">
    <w:name w:val="Full Cite Char"/>
    <w:link w:val="FullCite"/>
    <w:locked/>
    <w:rsid w:val="00840D68"/>
    <w:rPr>
      <w:rFonts w:ascii="Garamond" w:eastAsia="Calibri" w:hAnsi="Garamond"/>
    </w:rPr>
  </w:style>
  <w:style w:type="paragraph" w:customStyle="1" w:styleId="FullCite">
    <w:name w:val="Full Cite"/>
    <w:basedOn w:val="Normal"/>
    <w:next w:val="Normal"/>
    <w:link w:val="FullCiteChar"/>
    <w:qFormat/>
    <w:rsid w:val="00840D6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840D6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40D6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840D68"/>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840D68"/>
    <w:rPr>
      <w:rFonts w:ascii="Century Gothic" w:eastAsia="Times New Roman" w:hAnsi="Century Gothic"/>
    </w:rPr>
  </w:style>
  <w:style w:type="character" w:customStyle="1" w:styleId="StylecardThickunderlineChar">
    <w:name w:val="Style card + Thick underline Char"/>
    <w:link w:val="StylecardThickunderline"/>
    <w:locked/>
    <w:rsid w:val="00840D6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40D68"/>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840D6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40D68"/>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840D68"/>
    <w:pPr>
      <w:spacing w:after="200" w:line="276" w:lineRule="auto"/>
    </w:pPr>
    <w:rPr>
      <w:rFonts w:eastAsia="Calibri"/>
      <w:color w:val="auto"/>
      <w:sz w:val="22"/>
    </w:rPr>
  </w:style>
  <w:style w:type="paragraph" w:customStyle="1" w:styleId="font-null">
    <w:name w:val="font-null"/>
    <w:basedOn w:val="Normal"/>
    <w:uiPriority w:val="99"/>
    <w:qFormat/>
    <w:rsid w:val="00840D68"/>
    <w:pPr>
      <w:spacing w:before="100" w:beforeAutospacing="1" w:after="100" w:afterAutospacing="1"/>
    </w:pPr>
    <w:rPr>
      <w:rFonts w:eastAsia="Times New Roman"/>
      <w:sz w:val="24"/>
    </w:rPr>
  </w:style>
  <w:style w:type="paragraph" w:customStyle="1" w:styleId="rteindent1">
    <w:name w:val="rteindent1"/>
    <w:basedOn w:val="Normal"/>
    <w:uiPriority w:val="99"/>
    <w:qFormat/>
    <w:rsid w:val="00840D6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40D6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40D6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40D6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40D6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40D68"/>
    <w:pPr>
      <w:spacing w:before="100" w:beforeAutospacing="1" w:after="100" w:afterAutospacing="1"/>
    </w:pPr>
    <w:rPr>
      <w:rFonts w:eastAsia="Times New Roman"/>
      <w:sz w:val="24"/>
    </w:rPr>
  </w:style>
  <w:style w:type="paragraph" w:customStyle="1" w:styleId="class">
    <w:name w:val="class"/>
    <w:basedOn w:val="Normal"/>
    <w:uiPriority w:val="99"/>
    <w:qFormat/>
    <w:rsid w:val="00840D68"/>
    <w:pPr>
      <w:spacing w:before="100" w:beforeAutospacing="1" w:after="100" w:afterAutospacing="1"/>
    </w:pPr>
    <w:rPr>
      <w:rFonts w:eastAsia="Times New Roman"/>
      <w:sz w:val="24"/>
    </w:rPr>
  </w:style>
  <w:style w:type="character" w:customStyle="1" w:styleId="blocktitleChar">
    <w:name w:val="block title Char"/>
    <w:link w:val="blocktitle0"/>
    <w:locked/>
    <w:rsid w:val="00840D68"/>
    <w:rPr>
      <w:rFonts w:ascii="Calibri" w:eastAsia="Calibri" w:hAnsi="Calibri" w:cs="Calibri"/>
      <w:b/>
      <w:caps/>
      <w:sz w:val="28"/>
      <w:szCs w:val="28"/>
      <w:lang w:val="es-ES"/>
    </w:rPr>
  </w:style>
  <w:style w:type="paragraph" w:customStyle="1" w:styleId="Pa6">
    <w:name w:val="Pa6"/>
    <w:basedOn w:val="Normal"/>
    <w:next w:val="Normal"/>
    <w:uiPriority w:val="99"/>
    <w:qFormat/>
    <w:rsid w:val="00840D6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40D6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40D6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40D6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40D6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40D6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40D6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40D68"/>
    <w:rPr>
      <w:rFonts w:ascii="Georgia" w:eastAsia="SimSun" w:hAnsi="Georgia" w:cstheme="minorBidi"/>
      <w:b/>
      <w:bCs/>
      <w:sz w:val="24"/>
    </w:rPr>
  </w:style>
  <w:style w:type="paragraph" w:customStyle="1" w:styleId="summary">
    <w:name w:val="summary"/>
    <w:basedOn w:val="Normal"/>
    <w:uiPriority w:val="99"/>
    <w:qFormat/>
    <w:rsid w:val="00840D68"/>
    <w:pPr>
      <w:spacing w:before="100" w:beforeAutospacing="1" w:after="100" w:afterAutospacing="1"/>
    </w:pPr>
    <w:rPr>
      <w:rFonts w:eastAsia="Times New Roman"/>
      <w:sz w:val="24"/>
    </w:rPr>
  </w:style>
  <w:style w:type="paragraph" w:customStyle="1" w:styleId="Caption2">
    <w:name w:val="Caption2"/>
    <w:basedOn w:val="Normal"/>
    <w:uiPriority w:val="99"/>
    <w:qFormat/>
    <w:rsid w:val="00840D6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40D6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40D6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840D68"/>
    <w:pPr>
      <w:jc w:val="center"/>
    </w:pPr>
    <w:rPr>
      <w:rFonts w:ascii="Book Antiqua" w:eastAsia="Times New Roman" w:hAnsi="Book Antiqua"/>
      <w:b/>
      <w:sz w:val="28"/>
    </w:rPr>
  </w:style>
  <w:style w:type="paragraph" w:customStyle="1" w:styleId="Little">
    <w:name w:val="Little"/>
    <w:basedOn w:val="Normal"/>
    <w:next w:val="Normal"/>
    <w:link w:val="LittleChar"/>
    <w:qFormat/>
    <w:rsid w:val="00840D68"/>
    <w:pPr>
      <w:ind w:left="288"/>
    </w:pPr>
    <w:rPr>
      <w:rFonts w:ascii="Garamond" w:eastAsia="Times New Roman" w:hAnsi="Garamond"/>
    </w:rPr>
  </w:style>
  <w:style w:type="paragraph" w:customStyle="1" w:styleId="AAAcard">
    <w:name w:val="AAAcard"/>
    <w:basedOn w:val="Normal"/>
    <w:uiPriority w:val="99"/>
    <w:qFormat/>
    <w:rsid w:val="00840D68"/>
    <w:pPr>
      <w:ind w:left="288" w:right="288"/>
    </w:pPr>
    <w:rPr>
      <w:rFonts w:eastAsia="Times New Roman"/>
    </w:rPr>
  </w:style>
  <w:style w:type="paragraph" w:customStyle="1" w:styleId="Caption3">
    <w:name w:val="Caption3"/>
    <w:basedOn w:val="Normal"/>
    <w:uiPriority w:val="99"/>
    <w:qFormat/>
    <w:rsid w:val="00840D68"/>
    <w:pPr>
      <w:spacing w:before="100" w:beforeAutospacing="1" w:after="100" w:afterAutospacing="1"/>
    </w:pPr>
    <w:rPr>
      <w:rFonts w:eastAsia="Times New Roman"/>
      <w:sz w:val="24"/>
    </w:rPr>
  </w:style>
  <w:style w:type="paragraph" w:customStyle="1" w:styleId="body-12-5">
    <w:name w:val="body-12-5"/>
    <w:basedOn w:val="Normal"/>
    <w:uiPriority w:val="99"/>
    <w:qFormat/>
    <w:rsid w:val="00840D68"/>
    <w:pPr>
      <w:spacing w:before="100" w:beforeAutospacing="1" w:after="100" w:afterAutospacing="1"/>
    </w:pPr>
    <w:rPr>
      <w:rFonts w:eastAsia="Times New Roman"/>
      <w:sz w:val="24"/>
    </w:rPr>
  </w:style>
  <w:style w:type="paragraph" w:customStyle="1" w:styleId="infuse">
    <w:name w:val="infuse"/>
    <w:basedOn w:val="Normal"/>
    <w:uiPriority w:val="99"/>
    <w:qFormat/>
    <w:rsid w:val="00840D68"/>
    <w:pPr>
      <w:spacing w:before="100" w:beforeAutospacing="1" w:after="100" w:afterAutospacing="1"/>
    </w:pPr>
    <w:rPr>
      <w:rFonts w:eastAsia="Times New Roman"/>
      <w:sz w:val="24"/>
    </w:rPr>
  </w:style>
  <w:style w:type="paragraph" w:customStyle="1" w:styleId="fontreg">
    <w:name w:val="font_reg"/>
    <w:basedOn w:val="Normal"/>
    <w:uiPriority w:val="99"/>
    <w:qFormat/>
    <w:rsid w:val="00840D68"/>
    <w:pPr>
      <w:spacing w:before="100" w:beforeAutospacing="1" w:after="100" w:afterAutospacing="1"/>
    </w:pPr>
    <w:rPr>
      <w:rFonts w:eastAsia="Times New Roman"/>
      <w:sz w:val="24"/>
    </w:rPr>
  </w:style>
  <w:style w:type="paragraph" w:customStyle="1" w:styleId="CITEF3">
    <w:name w:val="CITE F3"/>
    <w:uiPriority w:val="99"/>
    <w:qFormat/>
    <w:rsid w:val="00840D6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40D6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40D6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40D6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40D68"/>
    <w:pPr>
      <w:spacing w:after="200"/>
    </w:pPr>
    <w:rPr>
      <w:rFonts w:ascii="Calibri" w:eastAsia="Calibri" w:hAnsi="Calibri" w:cs="Times New Roman"/>
      <w:sz w:val="20"/>
      <w:szCs w:val="20"/>
      <w:u w:val="single"/>
    </w:rPr>
  </w:style>
  <w:style w:type="paragraph" w:customStyle="1" w:styleId="hotroute1">
    <w:name w:val="hot route!"/>
    <w:basedOn w:val="Normal"/>
    <w:qFormat/>
    <w:rsid w:val="00840D68"/>
    <w:pPr>
      <w:ind w:left="144"/>
    </w:pPr>
    <w:rPr>
      <w:rFonts w:ascii="Cambria" w:eastAsia="Calibri" w:hAnsi="Cambria"/>
      <w:sz w:val="24"/>
    </w:rPr>
  </w:style>
  <w:style w:type="paragraph" w:customStyle="1" w:styleId="FreeFormA">
    <w:name w:val="Free Form A"/>
    <w:autoRedefine/>
    <w:uiPriority w:val="99"/>
    <w:qFormat/>
    <w:rsid w:val="00840D6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40D68"/>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40D6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40D68"/>
    <w:rPr>
      <w:rFonts w:ascii="Times New Roman" w:eastAsia="Times New Roman" w:hAnsi="Times New Roman" w:cs="Times New Roman"/>
      <w:sz w:val="10"/>
    </w:rPr>
  </w:style>
  <w:style w:type="paragraph" w:customStyle="1" w:styleId="subheader">
    <w:name w:val="subheader"/>
    <w:basedOn w:val="Normal"/>
    <w:uiPriority w:val="99"/>
    <w:qFormat/>
    <w:rsid w:val="00840D6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40D68"/>
    <w:pPr>
      <w:spacing w:before="100" w:beforeAutospacing="1" w:after="100" w:afterAutospacing="1"/>
    </w:pPr>
    <w:rPr>
      <w:rFonts w:eastAsia="Times New Roman"/>
      <w:sz w:val="24"/>
    </w:rPr>
  </w:style>
  <w:style w:type="paragraph" w:customStyle="1" w:styleId="more">
    <w:name w:val="more"/>
    <w:basedOn w:val="Normal"/>
    <w:uiPriority w:val="99"/>
    <w:qFormat/>
    <w:rsid w:val="00840D68"/>
    <w:pPr>
      <w:spacing w:before="100" w:beforeAutospacing="1" w:after="100" w:afterAutospacing="1"/>
    </w:pPr>
    <w:rPr>
      <w:rFonts w:eastAsia="Times New Roman"/>
      <w:sz w:val="24"/>
    </w:rPr>
  </w:style>
  <w:style w:type="paragraph" w:customStyle="1" w:styleId="story">
    <w:name w:val="story"/>
    <w:basedOn w:val="Normal"/>
    <w:uiPriority w:val="99"/>
    <w:qFormat/>
    <w:rsid w:val="00840D68"/>
    <w:pPr>
      <w:spacing w:before="100" w:beforeAutospacing="1" w:after="100" w:afterAutospacing="1"/>
    </w:pPr>
    <w:rPr>
      <w:rFonts w:eastAsia="Times New Roman"/>
      <w:sz w:val="24"/>
    </w:rPr>
  </w:style>
  <w:style w:type="paragraph" w:customStyle="1" w:styleId="H1numbered">
    <w:name w:val="H1 numbered"/>
    <w:basedOn w:val="Normal"/>
    <w:uiPriority w:val="99"/>
    <w:qFormat/>
    <w:rsid w:val="00840D68"/>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40D68"/>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40D6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40D6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40D6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40D6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40D6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40D68"/>
    <w:pPr>
      <w:widowControl w:val="0"/>
      <w:spacing w:after="63"/>
    </w:pPr>
    <w:rPr>
      <w:rFonts w:ascii="Arial" w:hAnsi="Arial"/>
      <w:color w:val="auto"/>
    </w:rPr>
  </w:style>
  <w:style w:type="paragraph" w:customStyle="1" w:styleId="CM35">
    <w:name w:val="CM35"/>
    <w:basedOn w:val="Default"/>
    <w:next w:val="Default"/>
    <w:uiPriority w:val="99"/>
    <w:qFormat/>
    <w:rsid w:val="00840D6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40D6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40D6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40D6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40D6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40D68"/>
    <w:rPr>
      <w:rFonts w:ascii="Georgia" w:hAnsi="Georgia"/>
      <w:sz w:val="24"/>
      <w:szCs w:val="24"/>
      <w:lang w:val="x-none" w:eastAsia="x-none"/>
    </w:rPr>
  </w:style>
  <w:style w:type="character" w:customStyle="1" w:styleId="StyleCards11ptUnderlineChar">
    <w:name w:val="Style Cards + 11 pt Underline Char"/>
    <w:link w:val="StyleCards11ptUnderline"/>
    <w:locked/>
    <w:rsid w:val="00840D6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40D68"/>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840D6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40D68"/>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40D6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40D68"/>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40D6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40D68"/>
    <w:rPr>
      <w:rFonts w:ascii="Georgia" w:hAnsi="Georgia" w:cstheme="minorBidi"/>
      <w:sz w:val="24"/>
      <w:lang w:val="x-none" w:eastAsia="x-none"/>
    </w:rPr>
  </w:style>
  <w:style w:type="character" w:customStyle="1" w:styleId="NormalFontChar">
    <w:name w:val="Normal Font Char"/>
    <w:link w:val="NormalFont"/>
    <w:locked/>
    <w:rsid w:val="00840D68"/>
    <w:rPr>
      <w:rFonts w:ascii="Times New Roman" w:eastAsia="Times New Roman" w:hAnsi="Times New Roman" w:cs="Times New Roman"/>
      <w:sz w:val="20"/>
      <w:szCs w:val="20"/>
    </w:rPr>
  </w:style>
  <w:style w:type="paragraph" w:customStyle="1" w:styleId="NormalFont">
    <w:name w:val="Normal Font"/>
    <w:link w:val="NormalFontChar"/>
    <w:qFormat/>
    <w:rsid w:val="00840D68"/>
    <w:rPr>
      <w:rFonts w:ascii="Times New Roman" w:eastAsia="Times New Roman" w:hAnsi="Times New Roman" w:cs="Times New Roman"/>
      <w:sz w:val="20"/>
      <w:szCs w:val="20"/>
    </w:rPr>
  </w:style>
  <w:style w:type="paragraph" w:customStyle="1" w:styleId="StyleSmall11pt">
    <w:name w:val="Style Small + 11 pt"/>
    <w:uiPriority w:val="99"/>
    <w:qFormat/>
    <w:rsid w:val="00840D6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40D6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40D68"/>
    <w:rPr>
      <w:u w:val="single"/>
      <w:lang w:val="x-none" w:eastAsia="x-none"/>
    </w:rPr>
  </w:style>
  <w:style w:type="character" w:customStyle="1" w:styleId="StyleNormalFont11ptBoldUnderlineChar">
    <w:name w:val="Style Normal Font + 11 pt Bold Underline Char"/>
    <w:link w:val="StyleNormalFont11ptBoldUnderline"/>
    <w:locked/>
    <w:rsid w:val="00840D6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40D68"/>
    <w:rPr>
      <w:b/>
      <w:bCs/>
      <w:u w:val="single"/>
      <w:lang w:val="x-none" w:eastAsia="x-none"/>
    </w:rPr>
  </w:style>
  <w:style w:type="paragraph" w:customStyle="1" w:styleId="Smallfont0">
    <w:name w:val="Smallfont"/>
    <w:basedOn w:val="Normal"/>
    <w:uiPriority w:val="99"/>
    <w:qFormat/>
    <w:rsid w:val="00840D68"/>
    <w:rPr>
      <w:rFonts w:eastAsia="Times New Roman"/>
      <w:sz w:val="15"/>
    </w:rPr>
  </w:style>
  <w:style w:type="paragraph" w:customStyle="1" w:styleId="formatvorlage2">
    <w:name w:val="formatvorlage2"/>
    <w:basedOn w:val="Normal"/>
    <w:uiPriority w:val="99"/>
    <w:qFormat/>
    <w:rsid w:val="00840D6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40D6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40D68"/>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840D6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40D68"/>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840D6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40D6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840D68"/>
    <w:pPr>
      <w:spacing w:before="100" w:beforeAutospacing="1" w:after="100" w:afterAutospacing="1"/>
    </w:pPr>
    <w:rPr>
      <w:rFonts w:eastAsia="Times New Roman"/>
      <w:sz w:val="24"/>
    </w:rPr>
  </w:style>
  <w:style w:type="paragraph" w:customStyle="1" w:styleId="i1">
    <w:name w:val="i1"/>
    <w:basedOn w:val="Normal"/>
    <w:uiPriority w:val="99"/>
    <w:qFormat/>
    <w:rsid w:val="00840D68"/>
    <w:pPr>
      <w:spacing w:before="100" w:beforeAutospacing="1" w:after="100" w:afterAutospacing="1"/>
    </w:pPr>
    <w:rPr>
      <w:rFonts w:eastAsia="Times New Roman"/>
      <w:sz w:val="24"/>
    </w:rPr>
  </w:style>
  <w:style w:type="paragraph" w:customStyle="1" w:styleId="question">
    <w:name w:val="question"/>
    <w:basedOn w:val="Normal"/>
    <w:uiPriority w:val="99"/>
    <w:qFormat/>
    <w:rsid w:val="00840D68"/>
    <w:pPr>
      <w:spacing w:before="100" w:beforeAutospacing="1" w:after="100" w:afterAutospacing="1"/>
    </w:pPr>
    <w:rPr>
      <w:rFonts w:eastAsia="Times New Roman"/>
      <w:sz w:val="24"/>
    </w:rPr>
  </w:style>
  <w:style w:type="paragraph" w:customStyle="1" w:styleId="bodycopy">
    <w:name w:val="bodycopy"/>
    <w:basedOn w:val="Normal"/>
    <w:uiPriority w:val="99"/>
    <w:qFormat/>
    <w:rsid w:val="00840D68"/>
    <w:pPr>
      <w:spacing w:before="100" w:beforeAutospacing="1" w:after="100" w:afterAutospacing="1"/>
    </w:pPr>
    <w:rPr>
      <w:rFonts w:eastAsia="Times New Roman"/>
      <w:sz w:val="24"/>
    </w:rPr>
  </w:style>
  <w:style w:type="paragraph" w:customStyle="1" w:styleId="Fifth">
    <w:name w:val="Fifth"/>
    <w:basedOn w:val="Normal"/>
    <w:link w:val="FifthChar"/>
    <w:qFormat/>
    <w:rsid w:val="00840D68"/>
    <w:rPr>
      <w:rFonts w:eastAsia="Calibri"/>
    </w:rPr>
  </w:style>
  <w:style w:type="paragraph" w:customStyle="1" w:styleId="NoteLevel22">
    <w:name w:val="Note Level 22"/>
    <w:basedOn w:val="Normal"/>
    <w:next w:val="Normal"/>
    <w:uiPriority w:val="99"/>
    <w:qFormat/>
    <w:rsid w:val="00840D68"/>
    <w:pPr>
      <w:keepNext/>
      <w:ind w:left="288" w:right="288"/>
    </w:pPr>
    <w:rPr>
      <w:rFonts w:eastAsia="MS Gothic"/>
      <w:szCs w:val="20"/>
    </w:rPr>
  </w:style>
  <w:style w:type="paragraph" w:customStyle="1" w:styleId="wp-caption-text">
    <w:name w:val="wp-caption-text"/>
    <w:basedOn w:val="Normal"/>
    <w:qFormat/>
    <w:rsid w:val="00840D68"/>
    <w:pPr>
      <w:spacing w:before="100" w:beforeAutospacing="1" w:after="100" w:afterAutospacing="1"/>
    </w:pPr>
    <w:rPr>
      <w:rFonts w:eastAsia="Times New Roman"/>
      <w:sz w:val="24"/>
    </w:rPr>
  </w:style>
  <w:style w:type="paragraph" w:customStyle="1" w:styleId="svarticle">
    <w:name w:val="svarticle"/>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40D68"/>
    <w:pPr>
      <w:spacing w:before="100" w:beforeAutospacing="1" w:after="100" w:afterAutospacing="1"/>
    </w:pPr>
  </w:style>
  <w:style w:type="paragraph" w:customStyle="1" w:styleId="description">
    <w:name w:val="description"/>
    <w:basedOn w:val="Normal"/>
    <w:uiPriority w:val="99"/>
    <w:qFormat/>
    <w:rsid w:val="00840D68"/>
    <w:pPr>
      <w:spacing w:before="100" w:beforeAutospacing="1" w:after="100" w:afterAutospacing="1"/>
    </w:pPr>
  </w:style>
  <w:style w:type="paragraph" w:customStyle="1" w:styleId="graf">
    <w:name w:val="graf"/>
    <w:basedOn w:val="Normal"/>
    <w:uiPriority w:val="99"/>
    <w:qFormat/>
    <w:rsid w:val="00840D68"/>
    <w:pPr>
      <w:spacing w:before="100" w:beforeAutospacing="1" w:after="100" w:afterAutospacing="1"/>
    </w:pPr>
  </w:style>
  <w:style w:type="paragraph" w:customStyle="1" w:styleId="column">
    <w:name w:val="column"/>
    <w:basedOn w:val="Normal"/>
    <w:uiPriority w:val="99"/>
    <w:qFormat/>
    <w:rsid w:val="00840D68"/>
    <w:pPr>
      <w:spacing w:before="100" w:beforeAutospacing="1" w:after="100" w:afterAutospacing="1"/>
    </w:pPr>
  </w:style>
  <w:style w:type="paragraph" w:customStyle="1" w:styleId="recirc-container">
    <w:name w:val="recirc-container"/>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40D6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40D68"/>
    <w:rPr>
      <w:rFonts w:ascii="Georgia" w:hAnsi="Georgia" w:hint="default"/>
      <w:i/>
      <w:iCs/>
      <w:color w:val="808080"/>
    </w:rPr>
  </w:style>
  <w:style w:type="character" w:customStyle="1" w:styleId="cardchar00">
    <w:name w:val="cardchar0"/>
    <w:basedOn w:val="DefaultParagraphFont"/>
    <w:rsid w:val="00840D68"/>
  </w:style>
  <w:style w:type="character" w:customStyle="1" w:styleId="UnderlineNon-bold">
    <w:name w:val="Underline Non - bold"/>
    <w:rsid w:val="00840D6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40D68"/>
  </w:style>
  <w:style w:type="character" w:customStyle="1" w:styleId="StyleHeading4UnderlinedsmalltextGaramondChar">
    <w:name w:val="Style Heading 4Underlinedsmall text + Garamond Char"/>
    <w:link w:val="StyleHeading4UnderlinedsmalltextGaramond"/>
    <w:locked/>
    <w:rsid w:val="00840D68"/>
    <w:rPr>
      <w:rFonts w:ascii="Calibri" w:hAnsi="Calibri" w:cs="Calibri"/>
      <w:sz w:val="22"/>
    </w:rPr>
  </w:style>
  <w:style w:type="character" w:customStyle="1" w:styleId="Heading5Char2">
    <w:name w:val="Heading 5 Char2"/>
    <w:rsid w:val="00840D6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40D68"/>
    <w:rPr>
      <w:rFonts w:ascii="Arial" w:hAnsi="Arial" w:cs="Arial"/>
      <w:vanish/>
      <w:sz w:val="16"/>
      <w:szCs w:val="16"/>
    </w:rPr>
  </w:style>
  <w:style w:type="paragraph" w:styleId="z-TopofForm">
    <w:name w:val="HTML Top of Form"/>
    <w:basedOn w:val="Normal"/>
    <w:next w:val="Normal"/>
    <w:link w:val="z-TopofFormChar"/>
    <w:hidden/>
    <w:uiPriority w:val="99"/>
    <w:unhideWhenUsed/>
    <w:rsid w:val="00840D6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40D68"/>
    <w:rPr>
      <w:rFonts w:ascii="Arial" w:hAnsi="Arial" w:cs="Arial"/>
      <w:vanish/>
      <w:sz w:val="16"/>
      <w:szCs w:val="16"/>
    </w:rPr>
  </w:style>
  <w:style w:type="character" w:customStyle="1" w:styleId="z-BottomofFormChar">
    <w:name w:val="z-Bottom of Form Char"/>
    <w:basedOn w:val="DefaultParagraphFont"/>
    <w:link w:val="z-BottomofForm"/>
    <w:uiPriority w:val="99"/>
    <w:rsid w:val="00840D6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40D6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40D68"/>
    <w:rPr>
      <w:rFonts w:ascii="Arial" w:hAnsi="Arial" w:cs="Arial"/>
      <w:vanish/>
      <w:sz w:val="16"/>
      <w:szCs w:val="16"/>
    </w:rPr>
  </w:style>
  <w:style w:type="character" w:customStyle="1" w:styleId="Style2CharChar">
    <w:name w:val="Style2 Char Char"/>
    <w:rsid w:val="00840D68"/>
    <w:rPr>
      <w:u w:val="thick"/>
      <w:lang w:val="en-US" w:eastAsia="en-US" w:bidi="ar-SA"/>
    </w:rPr>
  </w:style>
  <w:style w:type="character" w:customStyle="1" w:styleId="authordate1">
    <w:name w:val="authordate"/>
    <w:rsid w:val="00840D68"/>
  </w:style>
  <w:style w:type="character" w:customStyle="1" w:styleId="underline0">
    <w:name w:val="%underline"/>
    <w:rsid w:val="00840D68"/>
    <w:rPr>
      <w:rFonts w:ascii="Times New Roman" w:hAnsi="Times New Roman" w:cs="Times New Roman" w:hint="default"/>
      <w:strike w:val="0"/>
      <w:dstrike w:val="0"/>
      <w:sz w:val="16"/>
      <w:u w:val="none"/>
      <w:effect w:val="none"/>
    </w:rPr>
  </w:style>
  <w:style w:type="character" w:customStyle="1" w:styleId="AUNDERLINE0">
    <w:name w:val="AUNDERLINE"/>
    <w:qFormat/>
    <w:rsid w:val="00840D68"/>
    <w:rPr>
      <w:rFonts w:ascii="Times New Roman" w:hAnsi="Times New Roman" w:cs="Times New Roman" w:hint="default"/>
      <w:sz w:val="20"/>
      <w:u w:val="single"/>
    </w:rPr>
  </w:style>
  <w:style w:type="character" w:customStyle="1" w:styleId="UnderlinedCharChar">
    <w:name w:val="Underlined Char Char"/>
    <w:rsid w:val="00840D68"/>
    <w:rPr>
      <w:rFonts w:ascii="Garamond" w:hAnsi="Garamond" w:hint="default"/>
      <w:szCs w:val="28"/>
      <w:u w:val="single"/>
      <w:lang w:val="en-US" w:eastAsia="en-US" w:bidi="ar-SA"/>
    </w:rPr>
  </w:style>
  <w:style w:type="character" w:customStyle="1" w:styleId="slug-doi">
    <w:name w:val="slug-doi"/>
    <w:basedOn w:val="DefaultParagraphFont"/>
    <w:rsid w:val="00840D68"/>
  </w:style>
  <w:style w:type="character" w:customStyle="1" w:styleId="af">
    <w:name w:val="af"/>
    <w:basedOn w:val="DefaultParagraphFont"/>
    <w:rsid w:val="00840D68"/>
  </w:style>
  <w:style w:type="character" w:customStyle="1" w:styleId="ab">
    <w:name w:val="ab"/>
    <w:basedOn w:val="DefaultParagraphFont"/>
    <w:rsid w:val="00840D68"/>
  </w:style>
  <w:style w:type="character" w:customStyle="1" w:styleId="em">
    <w:name w:val="em"/>
    <w:basedOn w:val="DefaultParagraphFont"/>
    <w:rsid w:val="00840D68"/>
  </w:style>
  <w:style w:type="character" w:customStyle="1" w:styleId="au">
    <w:name w:val="au"/>
    <w:basedOn w:val="DefaultParagraphFont"/>
    <w:rsid w:val="00840D68"/>
  </w:style>
  <w:style w:type="character" w:customStyle="1" w:styleId="ti">
    <w:name w:val="ti"/>
    <w:basedOn w:val="DefaultParagraphFont"/>
    <w:rsid w:val="00840D68"/>
  </w:style>
  <w:style w:type="character" w:customStyle="1" w:styleId="subheadblue">
    <w:name w:val="subhead_blue"/>
    <w:basedOn w:val="DefaultParagraphFont"/>
    <w:rsid w:val="00840D68"/>
  </w:style>
  <w:style w:type="character" w:customStyle="1" w:styleId="affiliation">
    <w:name w:val="affiliation"/>
    <w:basedOn w:val="DefaultParagraphFont"/>
    <w:rsid w:val="00840D68"/>
  </w:style>
  <w:style w:type="character" w:customStyle="1" w:styleId="slug-doi-wrapper">
    <w:name w:val="slug-doi-wrapper"/>
    <w:basedOn w:val="DefaultParagraphFont"/>
    <w:rsid w:val="00840D68"/>
  </w:style>
  <w:style w:type="character" w:customStyle="1" w:styleId="slug-metadata-noteahead-of-print">
    <w:name w:val="slug-metadata-note ahead-of-print"/>
    <w:basedOn w:val="DefaultParagraphFont"/>
    <w:rsid w:val="00840D68"/>
  </w:style>
  <w:style w:type="character" w:customStyle="1" w:styleId="slug-ahead-of-print-date">
    <w:name w:val="slug-ahead-of-print-date"/>
    <w:basedOn w:val="DefaultParagraphFont"/>
    <w:rsid w:val="00840D68"/>
  </w:style>
  <w:style w:type="character" w:customStyle="1" w:styleId="medium-bold">
    <w:name w:val="medium-bold"/>
    <w:basedOn w:val="DefaultParagraphFont"/>
    <w:rsid w:val="00840D68"/>
  </w:style>
  <w:style w:type="character" w:customStyle="1" w:styleId="updated-short-citation">
    <w:name w:val="updated-short-citation"/>
    <w:basedOn w:val="DefaultParagraphFont"/>
    <w:rsid w:val="00840D68"/>
  </w:style>
  <w:style w:type="character" w:customStyle="1" w:styleId="goohl0">
    <w:name w:val="goohl0"/>
    <w:basedOn w:val="DefaultParagraphFont"/>
    <w:rsid w:val="00840D68"/>
  </w:style>
  <w:style w:type="character" w:customStyle="1" w:styleId="CharChar6">
    <w:name w:val="Char Char6"/>
    <w:rsid w:val="00840D68"/>
    <w:rPr>
      <w:rFonts w:ascii="Arial" w:hAnsi="Arial" w:cs="Arial" w:hint="default"/>
      <w:bCs/>
      <w:sz w:val="16"/>
      <w:szCs w:val="26"/>
      <w:lang w:val="en-US" w:eastAsia="en-US" w:bidi="ar-SA"/>
    </w:rPr>
  </w:style>
  <w:style w:type="character" w:customStyle="1" w:styleId="TagCharChar1">
    <w:name w:val="Tag Char Char1"/>
    <w:rsid w:val="00840D68"/>
    <w:rPr>
      <w:b/>
      <w:bCs w:val="0"/>
      <w:sz w:val="24"/>
      <w:szCs w:val="24"/>
      <w:lang w:val="en-US" w:eastAsia="en-US" w:bidi="ar-SA"/>
    </w:rPr>
  </w:style>
  <w:style w:type="character" w:customStyle="1" w:styleId="12TimesNewRoman">
    <w:name w:val="12 Times New Roman"/>
    <w:rsid w:val="00840D6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40D6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40D68"/>
    <w:rPr>
      <w:rFonts w:ascii="Times New Roman" w:hAnsi="Times New Roman" w:cs="Times New Roman" w:hint="default"/>
      <w:strike w:val="0"/>
      <w:dstrike w:val="0"/>
      <w:sz w:val="14"/>
      <w:u w:val="none"/>
      <w:effect w:val="none"/>
    </w:rPr>
  </w:style>
  <w:style w:type="character" w:customStyle="1" w:styleId="F8-UnderlineBold">
    <w:name w:val="F8 - Underline/Bold"/>
    <w:rsid w:val="00840D68"/>
    <w:rPr>
      <w:rFonts w:ascii="Times New Roman" w:hAnsi="Times New Roman" w:cs="Times New Roman" w:hint="default"/>
      <w:b/>
      <w:bCs w:val="0"/>
      <w:sz w:val="20"/>
      <w:u w:val="single"/>
    </w:rPr>
  </w:style>
  <w:style w:type="character" w:customStyle="1" w:styleId="F7-SmallFont">
    <w:name w:val="F7 - Small Font"/>
    <w:rsid w:val="00840D68"/>
    <w:rPr>
      <w:rFonts w:ascii="Times New Roman" w:hAnsi="Times New Roman" w:cs="Times New Roman" w:hint="default"/>
      <w:sz w:val="14"/>
    </w:rPr>
  </w:style>
  <w:style w:type="character" w:customStyle="1" w:styleId="Brief-Bold">
    <w:name w:val="Brief - Bold"/>
    <w:rsid w:val="00840D68"/>
    <w:rPr>
      <w:rFonts w:ascii="Times New Roman" w:hAnsi="Times New Roman" w:cs="Times New Roman" w:hint="default"/>
      <w:b/>
      <w:bCs w:val="0"/>
    </w:rPr>
  </w:style>
  <w:style w:type="character" w:customStyle="1" w:styleId="Card-Underline">
    <w:name w:val="Card - Underline"/>
    <w:rsid w:val="00840D68"/>
    <w:rPr>
      <w:rFonts w:ascii="Times New Roman" w:hAnsi="Times New Roman" w:cs="Times New Roman" w:hint="default"/>
      <w:u w:val="single"/>
    </w:rPr>
  </w:style>
  <w:style w:type="character" w:customStyle="1" w:styleId="beriefunderline">
    <w:name w:val="berief = underline"/>
    <w:rsid w:val="00840D68"/>
    <w:rPr>
      <w:rFonts w:ascii="Times New Roman" w:eastAsia="Times New Roman" w:hAnsi="Times New Roman" w:cs="Times New Roman" w:hint="default"/>
      <w:sz w:val="20"/>
      <w:u w:val="single"/>
    </w:rPr>
  </w:style>
  <w:style w:type="character" w:customStyle="1" w:styleId="BoldText10pt">
    <w:name w:val="Bold Text 10 pt"/>
    <w:rsid w:val="00840D6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40D68"/>
    <w:rPr>
      <w:i/>
      <w:iCs w:val="0"/>
    </w:rPr>
  </w:style>
  <w:style w:type="character" w:customStyle="1" w:styleId="eoeaheader">
    <w:name w:val="eoea_header"/>
    <w:basedOn w:val="DefaultParagraphFont"/>
    <w:rsid w:val="00840D68"/>
  </w:style>
  <w:style w:type="character" w:customStyle="1" w:styleId="SC4208902">
    <w:name w:val="SC.4.208902"/>
    <w:rsid w:val="00840D68"/>
    <w:rPr>
      <w:rFonts w:ascii="Century" w:hAnsi="Century" w:cs="Century" w:hint="default"/>
      <w:color w:val="000000"/>
      <w:sz w:val="22"/>
      <w:szCs w:val="22"/>
    </w:rPr>
  </w:style>
  <w:style w:type="character" w:customStyle="1" w:styleId="SC4208915">
    <w:name w:val="SC.4.208915"/>
    <w:rsid w:val="00840D68"/>
    <w:rPr>
      <w:rFonts w:ascii="Century" w:hAnsi="Century" w:cs="Century" w:hint="default"/>
      <w:color w:val="000000"/>
      <w:sz w:val="13"/>
      <w:szCs w:val="13"/>
    </w:rPr>
  </w:style>
  <w:style w:type="character" w:customStyle="1" w:styleId="SC273764">
    <w:name w:val="SC.2.73764"/>
    <w:rsid w:val="00840D68"/>
    <w:rPr>
      <w:rFonts w:ascii="Century" w:hAnsi="Century" w:cs="Century" w:hint="default"/>
      <w:color w:val="000000"/>
      <w:sz w:val="72"/>
      <w:szCs w:val="72"/>
    </w:rPr>
  </w:style>
  <w:style w:type="character" w:customStyle="1" w:styleId="SC273779">
    <w:name w:val="SC.2.73779"/>
    <w:rsid w:val="00840D68"/>
    <w:rPr>
      <w:rFonts w:ascii="Century" w:hAnsi="Century" w:cs="Century" w:hint="default"/>
      <w:color w:val="000000"/>
      <w:sz w:val="40"/>
      <w:szCs w:val="40"/>
    </w:rPr>
  </w:style>
  <w:style w:type="character" w:customStyle="1" w:styleId="SC273763">
    <w:name w:val="SC.2.73763"/>
    <w:rsid w:val="00840D68"/>
    <w:rPr>
      <w:rFonts w:ascii="Century" w:hAnsi="Century" w:cs="Century" w:hint="default"/>
      <w:b/>
      <w:bCs/>
      <w:color w:val="000000"/>
    </w:rPr>
  </w:style>
  <w:style w:type="character" w:customStyle="1" w:styleId="SC4208910">
    <w:name w:val="SC.4.208910"/>
    <w:rsid w:val="00840D68"/>
    <w:rPr>
      <w:rFonts w:ascii="Century" w:hAnsi="Century" w:cs="Century" w:hint="default"/>
      <w:color w:val="000000"/>
      <w:sz w:val="28"/>
      <w:szCs w:val="28"/>
    </w:rPr>
  </w:style>
  <w:style w:type="character" w:customStyle="1" w:styleId="SC4208911">
    <w:name w:val="SC.4.208911"/>
    <w:rsid w:val="00840D68"/>
    <w:rPr>
      <w:rFonts w:ascii="Century" w:hAnsi="Century" w:cs="Century" w:hint="default"/>
      <w:color w:val="000000"/>
    </w:rPr>
  </w:style>
  <w:style w:type="character" w:customStyle="1" w:styleId="articlesubtitle">
    <w:name w:val="article_sub_title"/>
    <w:basedOn w:val="DefaultParagraphFont"/>
    <w:rsid w:val="00840D68"/>
  </w:style>
  <w:style w:type="character" w:customStyle="1" w:styleId="newsdate2">
    <w:name w:val="news_date2"/>
    <w:basedOn w:val="DefaultParagraphFont"/>
    <w:rsid w:val="00840D68"/>
  </w:style>
  <w:style w:type="character" w:customStyle="1" w:styleId="readarticleheader">
    <w:name w:val="readarticleheader"/>
    <w:basedOn w:val="DefaultParagraphFont"/>
    <w:rsid w:val="00840D68"/>
  </w:style>
  <w:style w:type="character" w:customStyle="1" w:styleId="UnderlineChar20">
    <w:name w:val="Underline Char2"/>
    <w:rsid w:val="00840D68"/>
    <w:rPr>
      <w:rFonts w:ascii="Trebuchet MS" w:hAnsi="Trebuchet MS" w:hint="default"/>
      <w:u w:val="thick"/>
      <w:lang w:val="en-US" w:eastAsia="zh-CN" w:bidi="ar-SA"/>
    </w:rPr>
  </w:style>
  <w:style w:type="character" w:customStyle="1" w:styleId="BoldUnderliningChar">
    <w:name w:val="Bold Underlining Char"/>
    <w:rsid w:val="00840D68"/>
    <w:rPr>
      <w:rFonts w:ascii="Arial Narrow" w:eastAsia="Times New Roman" w:hAnsi="Arial Narrow" w:hint="default"/>
      <w:b/>
      <w:bCs w:val="0"/>
      <w:szCs w:val="24"/>
      <w:u w:val="single"/>
      <w:lang w:val="en-GB" w:eastAsia="en-US" w:bidi="ar-SA"/>
    </w:rPr>
  </w:style>
  <w:style w:type="character" w:customStyle="1" w:styleId="medium-normal1">
    <w:name w:val="medium-normal1"/>
    <w:rsid w:val="00840D68"/>
    <w:rPr>
      <w:rFonts w:ascii="Arial" w:hAnsi="Arial" w:cs="Arial" w:hint="default"/>
      <w:b w:val="0"/>
      <w:bCs w:val="0"/>
      <w:i w:val="0"/>
      <w:iCs w:val="0"/>
      <w:sz w:val="20"/>
      <w:szCs w:val="20"/>
    </w:rPr>
  </w:style>
  <w:style w:type="character" w:customStyle="1" w:styleId="UnderlinedCardChar0">
    <w:name w:val="Underlined Card Char"/>
    <w:rsid w:val="00840D68"/>
    <w:rPr>
      <w:rFonts w:ascii="Palatino Linotype" w:hAnsi="Palatino Linotype" w:hint="default"/>
      <w:u w:val="single"/>
      <w:lang w:val="en-US" w:eastAsia="en-US" w:bidi="ar-SA"/>
    </w:rPr>
  </w:style>
  <w:style w:type="character" w:customStyle="1" w:styleId="char">
    <w:name w:val="char"/>
    <w:basedOn w:val="DefaultParagraphFont"/>
    <w:rsid w:val="00840D68"/>
  </w:style>
  <w:style w:type="character" w:customStyle="1" w:styleId="UnderlineCharCharCharCharCharChar">
    <w:name w:val="Underline Char Char Char Char Char Char"/>
    <w:rsid w:val="00840D68"/>
    <w:rPr>
      <w:rFonts w:ascii="Arial Narrow" w:hAnsi="Arial Narrow" w:hint="default"/>
      <w:szCs w:val="24"/>
      <w:u w:val="single"/>
      <w:lang w:val="en-US" w:eastAsia="en-US" w:bidi="ar-SA"/>
    </w:rPr>
  </w:style>
  <w:style w:type="character" w:customStyle="1" w:styleId="klink">
    <w:name w:val="klink"/>
    <w:basedOn w:val="DefaultParagraphFont"/>
    <w:rsid w:val="00840D68"/>
  </w:style>
  <w:style w:type="character" w:customStyle="1" w:styleId="date10">
    <w:name w:val="date1"/>
    <w:basedOn w:val="DefaultParagraphFont"/>
    <w:rsid w:val="00840D68"/>
  </w:style>
  <w:style w:type="character" w:customStyle="1" w:styleId="bolding1">
    <w:name w:val="bolding1"/>
    <w:rsid w:val="00840D68"/>
    <w:rPr>
      <w:b/>
      <w:bCs/>
    </w:rPr>
  </w:style>
  <w:style w:type="character" w:customStyle="1" w:styleId="bookoptions1">
    <w:name w:val="book_options1"/>
    <w:rsid w:val="00840D68"/>
    <w:rPr>
      <w:b/>
      <w:bCs/>
      <w:color w:val="333366"/>
    </w:rPr>
  </w:style>
  <w:style w:type="character" w:customStyle="1" w:styleId="descriptionblock">
    <w:name w:val="description block"/>
    <w:basedOn w:val="DefaultParagraphFont"/>
    <w:rsid w:val="00840D68"/>
  </w:style>
  <w:style w:type="character" w:customStyle="1" w:styleId="detailsboxblock">
    <w:name w:val="detailsbox block"/>
    <w:basedOn w:val="DefaultParagraphFont"/>
    <w:rsid w:val="00840D68"/>
  </w:style>
  <w:style w:type="character" w:customStyle="1" w:styleId="Char3">
    <w:name w:val="Char3"/>
    <w:rsid w:val="00840D68"/>
    <w:rPr>
      <w:rFonts w:ascii="Arial" w:hAnsi="Arial" w:cs="Arial" w:hint="default"/>
      <w:bCs/>
      <w:u w:val="thick"/>
      <w:lang w:val="en-US" w:eastAsia="en-US" w:bidi="ar-SA"/>
    </w:rPr>
  </w:style>
  <w:style w:type="character" w:customStyle="1" w:styleId="texto11">
    <w:name w:val="texto11"/>
    <w:rsid w:val="00840D68"/>
    <w:rPr>
      <w:rFonts w:ascii="Arial" w:hAnsi="Arial" w:cs="Arial" w:hint="default"/>
      <w:b w:val="0"/>
      <w:bCs w:val="0"/>
      <w:i w:val="0"/>
      <w:iCs w:val="0"/>
      <w:caps w:val="0"/>
      <w:color w:val="000000"/>
      <w:sz w:val="26"/>
      <w:szCs w:val="26"/>
    </w:rPr>
  </w:style>
  <w:style w:type="character" w:customStyle="1" w:styleId="CardTagChar">
    <w:name w:val="Card Tag Char"/>
    <w:rsid w:val="00840D68"/>
    <w:rPr>
      <w:rFonts w:ascii="Arial Narrow" w:hAnsi="Arial Narrow" w:hint="default"/>
      <w:b/>
      <w:bCs w:val="0"/>
      <w:sz w:val="24"/>
      <w:szCs w:val="24"/>
      <w:lang w:val="en-US" w:eastAsia="en-US" w:bidi="ar-SA"/>
    </w:rPr>
  </w:style>
  <w:style w:type="character" w:customStyle="1" w:styleId="DebateCiteCharCharChar">
    <w:name w:val="Debate Cite Char Char Char"/>
    <w:rsid w:val="00840D68"/>
    <w:rPr>
      <w:b/>
      <w:bCs w:val="0"/>
      <w:sz w:val="32"/>
      <w:szCs w:val="32"/>
      <w:lang w:val="en-US" w:eastAsia="en-US" w:bidi="ar-SA"/>
    </w:rPr>
  </w:style>
  <w:style w:type="character" w:customStyle="1" w:styleId="TagChar3">
    <w:name w:val="Tag Char3"/>
    <w:rsid w:val="00840D68"/>
    <w:rPr>
      <w:rFonts w:ascii="Palatino Linotype" w:hAnsi="Palatino Linotype" w:hint="default"/>
      <w:b/>
      <w:bCs w:val="0"/>
      <w:sz w:val="24"/>
      <w:szCs w:val="24"/>
      <w:lang w:val="en-US" w:eastAsia="en-US" w:bidi="ar-SA"/>
    </w:rPr>
  </w:style>
  <w:style w:type="character" w:customStyle="1" w:styleId="TagandCiteChar">
    <w:name w:val="Tag and Cite Char"/>
    <w:rsid w:val="00840D68"/>
    <w:rPr>
      <w:color w:val="333333"/>
      <w:sz w:val="22"/>
      <w:szCs w:val="22"/>
      <w:lang w:val="en-US" w:eastAsia="en-US" w:bidi="ar-SA"/>
    </w:rPr>
  </w:style>
  <w:style w:type="character" w:customStyle="1" w:styleId="Style10ptBold">
    <w:name w:val="Style 10 pt Bold"/>
    <w:rsid w:val="00840D68"/>
    <w:rPr>
      <w:b/>
      <w:bCs/>
      <w:sz w:val="20"/>
    </w:rPr>
  </w:style>
  <w:style w:type="character" w:customStyle="1" w:styleId="text9">
    <w:name w:val="text9"/>
    <w:basedOn w:val="DefaultParagraphFont"/>
    <w:rsid w:val="00840D68"/>
  </w:style>
  <w:style w:type="character" w:customStyle="1" w:styleId="text21">
    <w:name w:val="text21"/>
    <w:basedOn w:val="DefaultParagraphFont"/>
    <w:rsid w:val="00840D68"/>
  </w:style>
  <w:style w:type="character" w:customStyle="1" w:styleId="text19">
    <w:name w:val="text19"/>
    <w:basedOn w:val="DefaultParagraphFont"/>
    <w:rsid w:val="00840D68"/>
  </w:style>
  <w:style w:type="character" w:customStyle="1" w:styleId="term2">
    <w:name w:val="term2"/>
    <w:rsid w:val="00840D68"/>
    <w:rPr>
      <w:b/>
      <w:bCs/>
    </w:rPr>
  </w:style>
  <w:style w:type="character" w:customStyle="1" w:styleId="pmterms12">
    <w:name w:val="pmterms12"/>
    <w:rsid w:val="00840D68"/>
    <w:rPr>
      <w:b/>
      <w:bCs/>
      <w:i w:val="0"/>
      <w:iCs w:val="0"/>
      <w:color w:val="000000"/>
    </w:rPr>
  </w:style>
  <w:style w:type="character" w:customStyle="1" w:styleId="ToReadChar">
    <w:name w:val="To Read Char"/>
    <w:rsid w:val="00840D68"/>
    <w:rPr>
      <w:rFonts w:ascii="Verdana" w:hAnsi="Verdana" w:hint="default"/>
      <w:b/>
      <w:bCs w:val="0"/>
      <w:szCs w:val="24"/>
      <w:u w:val="single"/>
      <w:lang w:val="en-US" w:eastAsia="en-US" w:bidi="ar-SA"/>
    </w:rPr>
  </w:style>
  <w:style w:type="character" w:customStyle="1" w:styleId="ToReadCharChar">
    <w:name w:val="To Read Char Char"/>
    <w:rsid w:val="00840D68"/>
    <w:rPr>
      <w:rFonts w:ascii="Verdana" w:hAnsi="Verdana" w:hint="default"/>
      <w:b/>
      <w:bCs w:val="0"/>
      <w:szCs w:val="24"/>
      <w:u w:val="single"/>
      <w:lang w:val="en-US" w:eastAsia="en-US" w:bidi="ar-SA"/>
    </w:rPr>
  </w:style>
  <w:style w:type="character" w:customStyle="1" w:styleId="bio">
    <w:name w:val="bio"/>
    <w:basedOn w:val="DefaultParagraphFont"/>
    <w:rsid w:val="00840D68"/>
  </w:style>
  <w:style w:type="character" w:customStyle="1" w:styleId="storytextstyle">
    <w:name w:val="storytextstyle"/>
    <w:basedOn w:val="DefaultParagraphFont"/>
    <w:rsid w:val="00840D68"/>
  </w:style>
  <w:style w:type="character" w:customStyle="1" w:styleId="cardunderlinedCharChar">
    <w:name w:val="card underlined Char Char"/>
    <w:rsid w:val="00840D68"/>
    <w:rPr>
      <w:rFonts w:ascii="Arial" w:hAnsi="Arial" w:cs="Arial" w:hint="default"/>
      <w:sz w:val="22"/>
      <w:szCs w:val="24"/>
      <w:u w:val="single"/>
      <w:lang w:val="en-US" w:eastAsia="en-US" w:bidi="ar-SA"/>
    </w:rPr>
  </w:style>
  <w:style w:type="character" w:customStyle="1" w:styleId="Style2Char0">
    <w:name w:val="Style2 Char"/>
    <w:rsid w:val="00840D68"/>
    <w:rPr>
      <w:rFonts w:ascii="Book Antiqua" w:hAnsi="Book Antiqua" w:hint="default"/>
      <w:u w:val="thick"/>
      <w:lang w:val="en-US" w:eastAsia="en-US" w:bidi="ar-SA"/>
    </w:rPr>
  </w:style>
  <w:style w:type="character" w:customStyle="1" w:styleId="Style2Char1">
    <w:name w:val="Style2 Char1"/>
    <w:rsid w:val="00840D68"/>
    <w:rPr>
      <w:rFonts w:ascii="Book Antiqua" w:hAnsi="Book Antiqua" w:hint="default"/>
      <w:szCs w:val="24"/>
      <w:u w:val="thick"/>
      <w:lang w:val="en-US" w:eastAsia="en-US" w:bidi="ar-SA"/>
    </w:rPr>
  </w:style>
  <w:style w:type="character" w:customStyle="1" w:styleId="articlehead21">
    <w:name w:val="articlehead21"/>
    <w:rsid w:val="00840D68"/>
    <w:rPr>
      <w:rFonts w:ascii="Arial" w:hAnsi="Arial" w:cs="Arial" w:hint="default"/>
      <w:b/>
      <w:bCs/>
      <w:color w:val="660000"/>
      <w:sz w:val="20"/>
      <w:szCs w:val="20"/>
    </w:rPr>
  </w:style>
  <w:style w:type="character" w:customStyle="1" w:styleId="TagCiteChar1">
    <w:name w:val="Tag/Cite Char1"/>
    <w:rsid w:val="00840D68"/>
    <w:rPr>
      <w:b/>
      <w:bCs w:val="0"/>
      <w:lang w:val="en-US" w:eastAsia="en-US" w:bidi="ar-SA"/>
    </w:rPr>
  </w:style>
  <w:style w:type="character" w:customStyle="1" w:styleId="goohl2">
    <w:name w:val="goohl2"/>
    <w:basedOn w:val="DefaultParagraphFont"/>
    <w:rsid w:val="00840D68"/>
  </w:style>
  <w:style w:type="character" w:customStyle="1" w:styleId="CardCharChar0">
    <w:name w:val="Card Char Char"/>
    <w:rsid w:val="00840D68"/>
    <w:rPr>
      <w:lang w:val="en-US" w:eastAsia="en-US" w:bidi="ar-SA"/>
    </w:rPr>
  </w:style>
  <w:style w:type="character" w:customStyle="1" w:styleId="BriefTitle1Char">
    <w:name w:val="Brief Title 1 Char"/>
    <w:rsid w:val="00840D68"/>
    <w:rPr>
      <w:b/>
      <w:bCs w:val="0"/>
      <w:u w:val="single"/>
      <w:lang w:val="en-US" w:eastAsia="en-US" w:bidi="ar-SA"/>
    </w:rPr>
  </w:style>
  <w:style w:type="character" w:customStyle="1" w:styleId="TagCiteCharChar">
    <w:name w:val="Tag/Cite Char Char"/>
    <w:rsid w:val="00840D68"/>
    <w:rPr>
      <w:b/>
      <w:bCs w:val="0"/>
      <w:lang w:val="en-US" w:eastAsia="en-US" w:bidi="ar-SA"/>
    </w:rPr>
  </w:style>
  <w:style w:type="character" w:customStyle="1" w:styleId="btx">
    <w:name w:val="btx"/>
    <w:basedOn w:val="DefaultParagraphFont"/>
    <w:rsid w:val="00840D68"/>
  </w:style>
  <w:style w:type="character" w:customStyle="1" w:styleId="CardChar10">
    <w:name w:val="Card Char1"/>
    <w:rsid w:val="00840D68"/>
    <w:rPr>
      <w:lang w:val="en-US" w:eastAsia="en-US" w:bidi="ar-SA"/>
    </w:rPr>
  </w:style>
  <w:style w:type="character" w:customStyle="1" w:styleId="prodgeneral1">
    <w:name w:val="prodgeneral1"/>
    <w:rsid w:val="00840D68"/>
    <w:rPr>
      <w:rFonts w:ascii="Verdana" w:hAnsi="Verdana" w:hint="default"/>
      <w:b w:val="0"/>
      <w:bCs w:val="0"/>
      <w:caps w:val="0"/>
      <w:color w:val="000000"/>
      <w:spacing w:val="0"/>
      <w:sz w:val="16"/>
      <w:szCs w:val="16"/>
    </w:rPr>
  </w:style>
  <w:style w:type="character" w:customStyle="1" w:styleId="summary1">
    <w:name w:val="summary1"/>
    <w:rsid w:val="00840D68"/>
    <w:rPr>
      <w:rFonts w:ascii="Arial" w:hAnsi="Arial" w:cs="Arial" w:hint="default"/>
      <w:sz w:val="18"/>
      <w:szCs w:val="18"/>
    </w:rPr>
  </w:style>
  <w:style w:type="character" w:customStyle="1" w:styleId="text3">
    <w:name w:val="text3"/>
    <w:basedOn w:val="DefaultParagraphFont"/>
    <w:rsid w:val="00840D68"/>
  </w:style>
  <w:style w:type="character" w:customStyle="1" w:styleId="cardtextsmallChar">
    <w:name w:val="card text small Char"/>
    <w:rsid w:val="00840D68"/>
    <w:rPr>
      <w:rFonts w:ascii="Arial Narrow" w:hAnsi="Arial Narrow" w:hint="default"/>
      <w:sz w:val="16"/>
      <w:szCs w:val="24"/>
      <w:lang w:val="en-US" w:eastAsia="en-US" w:bidi="ar-SA"/>
    </w:rPr>
  </w:style>
  <w:style w:type="character" w:customStyle="1" w:styleId="countrytitle1">
    <w:name w:val="countrytitle1"/>
    <w:rsid w:val="00840D68"/>
    <w:rPr>
      <w:rFonts w:ascii="Verdana" w:hAnsi="Verdana" w:hint="default"/>
      <w:b/>
      <w:bCs/>
      <w:color w:val="293643"/>
      <w:sz w:val="24"/>
      <w:szCs w:val="24"/>
    </w:rPr>
  </w:style>
  <w:style w:type="character" w:customStyle="1" w:styleId="storyheader1">
    <w:name w:val="storyheader1"/>
    <w:rsid w:val="00840D68"/>
    <w:rPr>
      <w:rFonts w:ascii="Verdana" w:hAnsi="Verdana" w:hint="default"/>
      <w:b/>
      <w:bCs/>
      <w:color w:val="000000"/>
      <w:sz w:val="21"/>
      <w:szCs w:val="21"/>
    </w:rPr>
  </w:style>
  <w:style w:type="character" w:customStyle="1" w:styleId="cardunderlinedChar0">
    <w:name w:val="card underlined Char"/>
    <w:rsid w:val="00840D68"/>
    <w:rPr>
      <w:rFonts w:ascii="Arial" w:hAnsi="Arial" w:cs="Arial" w:hint="default"/>
      <w:sz w:val="22"/>
      <w:szCs w:val="24"/>
      <w:u w:val="single"/>
      <w:lang w:val="en-US" w:eastAsia="en-US" w:bidi="ar-SA"/>
    </w:rPr>
  </w:style>
  <w:style w:type="character" w:customStyle="1" w:styleId="article1">
    <w:name w:val="article1"/>
    <w:rsid w:val="00840D68"/>
    <w:rPr>
      <w:rFonts w:ascii="Verdana" w:hAnsi="Verdana" w:hint="default"/>
      <w:color w:val="333333"/>
      <w:sz w:val="16"/>
      <w:szCs w:val="16"/>
    </w:rPr>
  </w:style>
  <w:style w:type="character" w:customStyle="1" w:styleId="story-posted-date1">
    <w:name w:val="story-posted-date1"/>
    <w:rsid w:val="00840D6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40D6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40D68"/>
  </w:style>
  <w:style w:type="character" w:customStyle="1" w:styleId="textmedium">
    <w:name w:val="textmedium"/>
    <w:basedOn w:val="DefaultParagraphFont"/>
    <w:rsid w:val="00840D68"/>
  </w:style>
  <w:style w:type="character" w:customStyle="1" w:styleId="citation1">
    <w:name w:val="citation1"/>
    <w:rsid w:val="00840D68"/>
    <w:rPr>
      <w:rFonts w:ascii="Verdana" w:hAnsi="Verdana" w:hint="default"/>
      <w:sz w:val="17"/>
      <w:szCs w:val="17"/>
    </w:rPr>
  </w:style>
  <w:style w:type="character" w:customStyle="1" w:styleId="hithighlite">
    <w:name w:val="hithighlite"/>
    <w:basedOn w:val="DefaultParagraphFont"/>
    <w:rsid w:val="00840D68"/>
  </w:style>
  <w:style w:type="character" w:customStyle="1" w:styleId="articlecontent">
    <w:name w:val="articlecontent"/>
    <w:basedOn w:val="DefaultParagraphFont"/>
    <w:rsid w:val="00840D68"/>
  </w:style>
  <w:style w:type="character" w:customStyle="1" w:styleId="fource1">
    <w:name w:val="fource1"/>
    <w:rsid w:val="00840D68"/>
    <w:rPr>
      <w:sz w:val="34"/>
      <w:szCs w:val="34"/>
    </w:rPr>
  </w:style>
  <w:style w:type="character" w:customStyle="1" w:styleId="LanguageStrikeChar">
    <w:name w:val="Language Strike Char"/>
    <w:rsid w:val="00840D68"/>
    <w:rPr>
      <w:rFonts w:ascii="Arial Narrow" w:hAnsi="Arial Narrow" w:hint="default"/>
      <w:strike/>
      <w:szCs w:val="24"/>
      <w:lang w:val="en-US" w:eastAsia="en-US" w:bidi="ar-SA"/>
    </w:rPr>
  </w:style>
  <w:style w:type="character" w:customStyle="1" w:styleId="normal11">
    <w:name w:val="normal1"/>
    <w:basedOn w:val="DefaultParagraphFont"/>
    <w:rsid w:val="00840D68"/>
  </w:style>
  <w:style w:type="character" w:customStyle="1" w:styleId="ds">
    <w:name w:val="ds"/>
    <w:basedOn w:val="DefaultParagraphFont"/>
    <w:rsid w:val="00840D68"/>
  </w:style>
  <w:style w:type="character" w:customStyle="1" w:styleId="UnderliningChar1">
    <w:name w:val="Underlining Char1"/>
    <w:rsid w:val="00840D68"/>
    <w:rPr>
      <w:rFonts w:ascii="Arial Narrow" w:hAnsi="Arial Narrow" w:hint="default"/>
      <w:szCs w:val="24"/>
      <w:u w:val="single"/>
      <w:lang w:val="en-US" w:eastAsia="en-US" w:bidi="ar-SA"/>
    </w:rPr>
  </w:style>
  <w:style w:type="character" w:customStyle="1" w:styleId="UnderliningChar2">
    <w:name w:val="Underlining Char2"/>
    <w:rsid w:val="00840D68"/>
    <w:rPr>
      <w:rFonts w:ascii="Arial Narrow" w:hAnsi="Arial Narrow" w:hint="default"/>
      <w:szCs w:val="24"/>
      <w:u w:val="single"/>
      <w:lang w:val="en-US" w:eastAsia="en-US" w:bidi="ar-SA"/>
    </w:rPr>
  </w:style>
  <w:style w:type="character" w:customStyle="1" w:styleId="MicroTextChar1">
    <w:name w:val="MicroText Char1"/>
    <w:rsid w:val="00840D68"/>
    <w:rPr>
      <w:rFonts w:ascii="Arial Narrow" w:hAnsi="Arial Narrow" w:hint="default"/>
      <w:sz w:val="12"/>
      <w:szCs w:val="24"/>
      <w:lang w:val="en-US" w:eastAsia="en-US" w:bidi="ar-SA"/>
    </w:rPr>
  </w:style>
  <w:style w:type="character" w:customStyle="1" w:styleId="DefaultPara">
    <w:name w:val="Default Para"/>
    <w:rsid w:val="00840D68"/>
    <w:rPr>
      <w:sz w:val="20"/>
    </w:rPr>
  </w:style>
  <w:style w:type="character" w:customStyle="1" w:styleId="SYSHYPERTEXT">
    <w:name w:val="SYS_HYPERTEXT"/>
    <w:rsid w:val="00840D68"/>
    <w:rPr>
      <w:color w:val="0000FF"/>
      <w:u w:val="single"/>
    </w:rPr>
  </w:style>
  <w:style w:type="character" w:customStyle="1" w:styleId="Hyperlink1">
    <w:name w:val="Hyperlink1"/>
    <w:rsid w:val="00840D6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40D6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40D68"/>
    <w:rPr>
      <w:rFonts w:ascii="Arial Narrow" w:hAnsi="Arial Narrow" w:hint="default"/>
      <w:noProof w:val="0"/>
      <w:szCs w:val="24"/>
      <w:u w:val="single"/>
      <w:lang w:val="en-US" w:eastAsia="en-US" w:bidi="ar-SA"/>
    </w:rPr>
  </w:style>
  <w:style w:type="character" w:customStyle="1" w:styleId="BlockHeading1Char">
    <w:name w:val="Block Heading 1 Char"/>
    <w:rsid w:val="00840D6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40D68"/>
    <w:rPr>
      <w:b/>
      <w:bCs w:val="0"/>
      <w:sz w:val="24"/>
      <w:szCs w:val="24"/>
      <w:u w:val="single"/>
      <w:lang w:val="en-US" w:eastAsia="en-US" w:bidi="ar-SA"/>
    </w:rPr>
  </w:style>
  <w:style w:type="character" w:customStyle="1" w:styleId="StyleTagTimesNewRomanChar">
    <w:name w:val="Style Tag + Times New Roman Char"/>
    <w:rsid w:val="00840D6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40D68"/>
    <w:rPr>
      <w:rFonts w:ascii="Arial Narrow" w:hAnsi="Arial Narrow" w:cs="Arial" w:hint="default"/>
      <w:b/>
      <w:bCs/>
      <w:iCs/>
      <w:sz w:val="24"/>
      <w:szCs w:val="28"/>
      <w:lang w:val="en-US" w:eastAsia="en-US" w:bidi="ar-SA"/>
    </w:rPr>
  </w:style>
  <w:style w:type="character" w:customStyle="1" w:styleId="UnderliningCharChar">
    <w:name w:val="Underlining Char Char"/>
    <w:rsid w:val="00840D68"/>
    <w:rPr>
      <w:rFonts w:ascii="Arial Narrow" w:hAnsi="Arial Narrow" w:hint="default"/>
      <w:szCs w:val="24"/>
      <w:u w:val="single"/>
      <w:lang w:val="en-US" w:eastAsia="en-US" w:bidi="ar-SA"/>
    </w:rPr>
  </w:style>
  <w:style w:type="character" w:customStyle="1" w:styleId="StyleArialNarrow12ptBold">
    <w:name w:val="Style Arial Narrow 12 pt Bold"/>
    <w:rsid w:val="00840D68"/>
    <w:rPr>
      <w:rFonts w:ascii="Arial Narrow" w:hAnsi="Arial Narrow" w:hint="default"/>
      <w:b/>
      <w:bCs/>
      <w:sz w:val="24"/>
    </w:rPr>
  </w:style>
  <w:style w:type="character" w:customStyle="1" w:styleId="Style1CharChar">
    <w:name w:val="Style1 Char Char"/>
    <w:rsid w:val="00840D6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40D6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40D68"/>
    <w:rPr>
      <w:noProof w:val="0"/>
      <w:u w:val="single"/>
      <w:lang w:val="en-US" w:eastAsia="en-US" w:bidi="ar-SA"/>
    </w:rPr>
  </w:style>
  <w:style w:type="character" w:customStyle="1" w:styleId="UnderlinedCharChar1">
    <w:name w:val="Underlined Char Char1"/>
    <w:rsid w:val="00840D68"/>
    <w:rPr>
      <w:rFonts w:ascii="Bell MT" w:eastAsia="Times New Roman" w:hAnsi="Bell MT" w:hint="default"/>
      <w:bCs/>
      <w:iCs/>
      <w:sz w:val="22"/>
      <w:u w:val="single"/>
    </w:rPr>
  </w:style>
  <w:style w:type="character" w:customStyle="1" w:styleId="Heading2CharChar2">
    <w:name w:val="Heading 2 Char Char2"/>
    <w:rsid w:val="00840D68"/>
    <w:rPr>
      <w:rFonts w:ascii="Arial" w:hAnsi="Arial" w:cs="Arial" w:hint="default"/>
      <w:b/>
      <w:bCs/>
      <w:iCs/>
      <w:sz w:val="22"/>
      <w:szCs w:val="28"/>
      <w:lang w:val="en-US" w:eastAsia="en-US" w:bidi="ar-SA"/>
    </w:rPr>
  </w:style>
  <w:style w:type="character" w:customStyle="1" w:styleId="doctitle">
    <w:name w:val="doctitle"/>
    <w:rsid w:val="00840D68"/>
  </w:style>
  <w:style w:type="character" w:customStyle="1" w:styleId="cardtext-underlined0">
    <w:name w:val="card text- underlined"/>
    <w:rsid w:val="00840D68"/>
    <w:rPr>
      <w:rFonts w:ascii="Garamond" w:hAnsi="Garamond" w:hint="default"/>
      <w:u w:val="single"/>
    </w:rPr>
  </w:style>
  <w:style w:type="character" w:customStyle="1" w:styleId="BodyText1">
    <w:name w:val="Body Text1"/>
    <w:basedOn w:val="DefaultParagraphFont"/>
    <w:rsid w:val="00840D6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40D68"/>
  </w:style>
  <w:style w:type="character" w:customStyle="1" w:styleId="BriefTitleChar">
    <w:name w:val="Brief Title Char"/>
    <w:basedOn w:val="DefaultParagraphFont"/>
    <w:rsid w:val="00840D68"/>
    <w:rPr>
      <w:b/>
      <w:bCs w:val="0"/>
      <w:sz w:val="24"/>
      <w:szCs w:val="24"/>
      <w:u w:val="single"/>
      <w:lang w:val="en-US" w:eastAsia="en-US" w:bidi="ar-SA"/>
    </w:rPr>
  </w:style>
  <w:style w:type="character" w:customStyle="1" w:styleId="BriefTitle2Char">
    <w:name w:val="Brief Title 2 Char"/>
    <w:basedOn w:val="BriefTitleChar"/>
    <w:rsid w:val="00840D6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40D6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40D68"/>
    <w:rPr>
      <w:rFonts w:ascii="Georgia" w:hAnsi="Georgia" w:hint="default"/>
      <w:b/>
      <w:bCs w:val="0"/>
      <w:sz w:val="24"/>
    </w:rPr>
  </w:style>
  <w:style w:type="character" w:customStyle="1" w:styleId="Emphasis20">
    <w:name w:val="Emphasis 2"/>
    <w:uiPriority w:val="1"/>
    <w:qFormat/>
    <w:rsid w:val="00840D6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40D68"/>
    <w:rPr>
      <w:rFonts w:ascii="AGaramond" w:hAnsi="AGaramond" w:cs="AGaramond" w:hint="default"/>
      <w:color w:val="211D1E"/>
      <w:sz w:val="14"/>
      <w:szCs w:val="14"/>
    </w:rPr>
  </w:style>
  <w:style w:type="character" w:customStyle="1" w:styleId="CharacterStyle2">
    <w:name w:val="Character Style 2"/>
    <w:uiPriority w:val="99"/>
    <w:rsid w:val="00840D68"/>
    <w:rPr>
      <w:sz w:val="20"/>
      <w:szCs w:val="20"/>
    </w:rPr>
  </w:style>
  <w:style w:type="character" w:customStyle="1" w:styleId="cross-head">
    <w:name w:val="cross-head"/>
    <w:rsid w:val="00840D68"/>
  </w:style>
  <w:style w:type="character" w:customStyle="1" w:styleId="dateline">
    <w:name w:val="dateline"/>
    <w:rsid w:val="00840D68"/>
  </w:style>
  <w:style w:type="character" w:customStyle="1" w:styleId="Subtitle1">
    <w:name w:val="Subtitle1"/>
    <w:rsid w:val="00840D68"/>
  </w:style>
  <w:style w:type="character" w:customStyle="1" w:styleId="metaorigin">
    <w:name w:val="meta_origin"/>
    <w:rsid w:val="00840D68"/>
  </w:style>
  <w:style w:type="character" w:customStyle="1" w:styleId="mandelbrotrefrag">
    <w:name w:val="mandelbrot_refrag"/>
    <w:rsid w:val="00840D68"/>
  </w:style>
  <w:style w:type="character" w:customStyle="1" w:styleId="eminfo">
    <w:name w:val="eminfo"/>
    <w:rsid w:val="00840D68"/>
  </w:style>
  <w:style w:type="character" w:customStyle="1" w:styleId="emhighlight">
    <w:name w:val="emhighlight"/>
    <w:rsid w:val="00840D68"/>
  </w:style>
  <w:style w:type="character" w:customStyle="1" w:styleId="name">
    <w:name w:val="name"/>
    <w:rsid w:val="00840D68"/>
  </w:style>
  <w:style w:type="character" w:customStyle="1" w:styleId="tkrname">
    <w:name w:val="tkrname"/>
    <w:rsid w:val="00840D68"/>
  </w:style>
  <w:style w:type="character" w:customStyle="1" w:styleId="tkrchange">
    <w:name w:val="tkrchange"/>
    <w:rsid w:val="00840D68"/>
  </w:style>
  <w:style w:type="character" w:customStyle="1" w:styleId="source-org">
    <w:name w:val="source-org"/>
    <w:rsid w:val="00840D68"/>
  </w:style>
  <w:style w:type="character" w:customStyle="1" w:styleId="updated">
    <w:name w:val="updated"/>
    <w:rsid w:val="00840D68"/>
  </w:style>
  <w:style w:type="character" w:customStyle="1" w:styleId="last">
    <w:name w:val="last"/>
    <w:rsid w:val="00840D68"/>
  </w:style>
  <w:style w:type="character" w:customStyle="1" w:styleId="Style11ptBoldUnderline1">
    <w:name w:val="Style 11 pt Bold Underline1"/>
    <w:rsid w:val="00840D68"/>
    <w:rPr>
      <w:b/>
      <w:bCs/>
      <w:sz w:val="20"/>
      <w:u w:val="single"/>
    </w:rPr>
  </w:style>
  <w:style w:type="character" w:customStyle="1" w:styleId="StyleStyleunderlineBold11pt">
    <w:name w:val="Style Style underline + Bold + 11 pt"/>
    <w:rsid w:val="00840D68"/>
    <w:rPr>
      <w:bCs/>
      <w:sz w:val="20"/>
      <w:u w:val="single"/>
    </w:rPr>
  </w:style>
  <w:style w:type="character" w:customStyle="1" w:styleId="StyleunderlineAsianTimesNewRomanBold">
    <w:name w:val="Style underline + (Asian) Times New Roman Bold"/>
    <w:rsid w:val="00840D6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40D68"/>
    <w:rPr>
      <w:b/>
      <w:bCs/>
      <w:sz w:val="20"/>
      <w:u w:val="single"/>
      <w:bdr w:val="single" w:sz="4" w:space="0" w:color="auto" w:frame="1"/>
    </w:rPr>
  </w:style>
  <w:style w:type="character" w:customStyle="1" w:styleId="A5">
    <w:name w:val="A5"/>
    <w:uiPriority w:val="99"/>
    <w:rsid w:val="00840D68"/>
    <w:rPr>
      <w:rFonts w:ascii="Times New Roman" w:hAnsi="Times New Roman" w:cs="Times New Roman" w:hint="default"/>
      <w:color w:val="000000"/>
      <w:sz w:val="13"/>
      <w:szCs w:val="13"/>
    </w:rPr>
  </w:style>
  <w:style w:type="character" w:customStyle="1" w:styleId="quotepeekbase">
    <w:name w:val="quotepeekbase"/>
    <w:rsid w:val="00840D68"/>
  </w:style>
  <w:style w:type="character" w:customStyle="1" w:styleId="cardChar11">
    <w:name w:val="card Char1"/>
    <w:rsid w:val="00840D68"/>
    <w:rPr>
      <w:rFonts w:ascii="Calibri" w:eastAsia="Calibri" w:hAnsi="Calibri" w:cs="Calibri" w:hint="default"/>
      <w:sz w:val="24"/>
      <w:szCs w:val="22"/>
      <w:lang w:val="x-none" w:eastAsia="x-none"/>
    </w:rPr>
  </w:style>
  <w:style w:type="character" w:customStyle="1" w:styleId="NormalCard">
    <w:name w:val="Normal Card"/>
    <w:uiPriority w:val="1"/>
    <w:qFormat/>
    <w:rsid w:val="00840D68"/>
    <w:rPr>
      <w:rFonts w:ascii="Times New Roman" w:hAnsi="Times New Roman" w:cs="Times New Roman" w:hint="default"/>
      <w:sz w:val="24"/>
    </w:rPr>
  </w:style>
  <w:style w:type="character" w:customStyle="1" w:styleId="HighlightedUnderline0">
    <w:name w:val="Highlighted Underline"/>
    <w:uiPriority w:val="1"/>
    <w:qFormat/>
    <w:rsid w:val="00840D6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40D68"/>
    <w:rPr>
      <w:rFonts w:ascii="Times New Roman" w:hAnsi="Times New Roman" w:cs="Times New Roman" w:hint="default"/>
      <w:sz w:val="16"/>
      <w:szCs w:val="16"/>
    </w:rPr>
  </w:style>
  <w:style w:type="character" w:customStyle="1" w:styleId="timebox">
    <w:name w:val="timebox"/>
    <w:rsid w:val="00840D68"/>
  </w:style>
  <w:style w:type="character" w:customStyle="1" w:styleId="Heading2Subtext">
    <w:name w:val="Heading 2 Subtext"/>
    <w:rsid w:val="00840D68"/>
    <w:rPr>
      <w:rFonts w:ascii="Times New Roman" w:hAnsi="Times New Roman" w:cs="Times New Roman" w:hint="default"/>
      <w:sz w:val="16"/>
    </w:rPr>
  </w:style>
  <w:style w:type="character" w:customStyle="1" w:styleId="-SmallText-">
    <w:name w:val="-Small Text-"/>
    <w:rsid w:val="00840D68"/>
    <w:rPr>
      <w:rFonts w:ascii="Garamond" w:hAnsi="Garamond" w:hint="default"/>
      <w:sz w:val="16"/>
    </w:rPr>
  </w:style>
  <w:style w:type="character" w:customStyle="1" w:styleId="label">
    <w:name w:val="label"/>
    <w:rsid w:val="00840D68"/>
  </w:style>
  <w:style w:type="character" w:customStyle="1" w:styleId="BoldUnderlineCharChar">
    <w:name w:val="BoldUnderline Char Char"/>
    <w:rsid w:val="00840D6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40D68"/>
  </w:style>
  <w:style w:type="character" w:customStyle="1" w:styleId="FontStyle477">
    <w:name w:val="Font Style477"/>
    <w:basedOn w:val="DefaultParagraphFont"/>
    <w:uiPriority w:val="99"/>
    <w:rsid w:val="00840D68"/>
    <w:rPr>
      <w:rFonts w:ascii="Times New Roman" w:hAnsi="Times New Roman" w:cs="Times New Roman" w:hint="default"/>
      <w:sz w:val="18"/>
      <w:szCs w:val="18"/>
    </w:rPr>
  </w:style>
  <w:style w:type="character" w:customStyle="1" w:styleId="FontStyle505">
    <w:name w:val="Font Style505"/>
    <w:basedOn w:val="DefaultParagraphFont"/>
    <w:uiPriority w:val="99"/>
    <w:rsid w:val="00840D68"/>
    <w:rPr>
      <w:rFonts w:ascii="Times New Roman" w:hAnsi="Times New Roman" w:cs="Times New Roman" w:hint="default"/>
      <w:sz w:val="18"/>
      <w:szCs w:val="18"/>
    </w:rPr>
  </w:style>
  <w:style w:type="character" w:customStyle="1" w:styleId="FontStyle514">
    <w:name w:val="Font Style514"/>
    <w:basedOn w:val="DefaultParagraphFont"/>
    <w:uiPriority w:val="99"/>
    <w:rsid w:val="00840D68"/>
    <w:rPr>
      <w:rFonts w:ascii="Times New Roman" w:hAnsi="Times New Roman" w:cs="Times New Roman" w:hint="default"/>
      <w:sz w:val="14"/>
      <w:szCs w:val="14"/>
    </w:rPr>
  </w:style>
  <w:style w:type="character" w:customStyle="1" w:styleId="FontStyle500">
    <w:name w:val="Font Style500"/>
    <w:basedOn w:val="DefaultParagraphFont"/>
    <w:uiPriority w:val="99"/>
    <w:rsid w:val="00840D68"/>
    <w:rPr>
      <w:rFonts w:ascii="Times New Roman" w:hAnsi="Times New Roman" w:cs="Times New Roman" w:hint="default"/>
      <w:b/>
      <w:bCs/>
      <w:sz w:val="16"/>
      <w:szCs w:val="16"/>
    </w:rPr>
  </w:style>
  <w:style w:type="character" w:customStyle="1" w:styleId="CardCite1">
    <w:name w:val="CardCite1"/>
    <w:qFormat/>
    <w:rsid w:val="00840D6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40D6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40D68"/>
    <w:rPr>
      <w:rFonts w:ascii="Times New Roman" w:hAnsi="Times New Roman" w:cs="Times New Roman" w:hint="default"/>
      <w:b/>
      <w:bCs/>
      <w:sz w:val="22"/>
      <w:szCs w:val="22"/>
    </w:rPr>
  </w:style>
  <w:style w:type="character" w:customStyle="1" w:styleId="CharacterStyle3">
    <w:name w:val="Character Style 3"/>
    <w:uiPriority w:val="99"/>
    <w:rsid w:val="00840D68"/>
    <w:rPr>
      <w:rFonts w:ascii="Bookman Old Style" w:hAnsi="Bookman Old Style" w:cs="Bookman Old Style" w:hint="default"/>
      <w:spacing w:val="-5"/>
      <w:sz w:val="18"/>
      <w:szCs w:val="18"/>
    </w:rPr>
  </w:style>
  <w:style w:type="character" w:customStyle="1" w:styleId="Style8pt1">
    <w:name w:val="Style 8 pt1"/>
    <w:rsid w:val="00840D68"/>
    <w:rPr>
      <w:rFonts w:ascii="Georgia" w:hAnsi="Georgia" w:hint="default"/>
      <w:sz w:val="16"/>
    </w:rPr>
  </w:style>
  <w:style w:type="character" w:customStyle="1" w:styleId="UnderlineStyleChar7">
    <w:name w:val="Underline Style Char7"/>
    <w:rsid w:val="00840D68"/>
    <w:rPr>
      <w:rFonts w:ascii="Garamond" w:hAnsi="Garamond" w:hint="default"/>
      <w:sz w:val="22"/>
      <w:szCs w:val="24"/>
      <w:u w:val="single"/>
      <w:lang w:val="en-US" w:eastAsia="en-US" w:bidi="ar-SA"/>
    </w:rPr>
  </w:style>
  <w:style w:type="character" w:customStyle="1" w:styleId="StyleArial6ptBold">
    <w:name w:val="Style Arial 6 pt Bold"/>
    <w:rsid w:val="00840D68"/>
    <w:rPr>
      <w:rFonts w:ascii="Arial" w:hAnsi="Arial" w:cs="Arial" w:hint="default"/>
      <w:bCs/>
      <w:sz w:val="12"/>
    </w:rPr>
  </w:style>
  <w:style w:type="character" w:customStyle="1" w:styleId="Heading2Char5">
    <w:name w:val="Heading 2 Char5"/>
    <w:rsid w:val="00840D68"/>
    <w:rPr>
      <w:rFonts w:ascii="Garamond" w:hAnsi="Garamond" w:cs="Arial" w:hint="default"/>
      <w:b/>
      <w:bCs/>
      <w:iCs/>
      <w:sz w:val="24"/>
      <w:szCs w:val="28"/>
      <w:lang w:val="en-US" w:eastAsia="en-US" w:bidi="ar-SA"/>
    </w:rPr>
  </w:style>
  <w:style w:type="character" w:customStyle="1" w:styleId="TagGreg">
    <w:name w:val="TagGreg"/>
    <w:uiPriority w:val="1"/>
    <w:qFormat/>
    <w:rsid w:val="00840D68"/>
    <w:rPr>
      <w:b/>
      <w:bCs w:val="0"/>
      <w:sz w:val="24"/>
    </w:rPr>
  </w:style>
  <w:style w:type="character" w:customStyle="1" w:styleId="StyleDebateUnderline10pt">
    <w:name w:val="Style Debate Underline + 10 pt"/>
    <w:rsid w:val="00840D68"/>
    <w:rPr>
      <w:rFonts w:ascii="Times New Roman" w:hAnsi="Times New Roman" w:cs="Times New Roman" w:hint="default"/>
      <w:sz w:val="20"/>
      <w:szCs w:val="20"/>
      <w:u w:val="single"/>
    </w:rPr>
  </w:style>
  <w:style w:type="character" w:customStyle="1" w:styleId="underlinedCharChar0">
    <w:name w:val="underlined Char Char"/>
    <w:locked/>
    <w:rsid w:val="00840D68"/>
    <w:rPr>
      <w:u w:val="single"/>
    </w:rPr>
  </w:style>
  <w:style w:type="character" w:customStyle="1" w:styleId="SourceBold">
    <w:name w:val="Source Bold"/>
    <w:rsid w:val="00840D68"/>
    <w:rPr>
      <w:rFonts w:ascii="Arial Narrow" w:hAnsi="Arial Narrow" w:hint="default"/>
      <w:b/>
      <w:bCs w:val="0"/>
      <w:strike w:val="0"/>
      <w:dstrike w:val="0"/>
      <w:sz w:val="24"/>
      <w:u w:val="none"/>
      <w:effect w:val="none"/>
    </w:rPr>
  </w:style>
  <w:style w:type="character" w:customStyle="1" w:styleId="2xBoldUnderline">
    <w:name w:val="2x_Bold_Underline"/>
    <w:rsid w:val="00840D68"/>
    <w:rPr>
      <w:b/>
      <w:bCs/>
      <w:sz w:val="24"/>
      <w:u w:val="thick"/>
    </w:rPr>
  </w:style>
  <w:style w:type="character" w:customStyle="1" w:styleId="Dottedunderline">
    <w:name w:val="Dotted underline"/>
    <w:rsid w:val="00840D68"/>
    <w:rPr>
      <w:u w:val="dotted"/>
    </w:rPr>
  </w:style>
  <w:style w:type="character" w:customStyle="1" w:styleId="readChar">
    <w:name w:val="read Char"/>
    <w:rsid w:val="00840D68"/>
    <w:rPr>
      <w:szCs w:val="22"/>
      <w:u w:val="single"/>
      <w:lang w:val="en-US" w:eastAsia="en-US" w:bidi="ar-SA"/>
    </w:rPr>
  </w:style>
  <w:style w:type="character" w:customStyle="1" w:styleId="underlining0">
    <w:name w:val="underlining"/>
    <w:rsid w:val="00840D68"/>
    <w:rPr>
      <w:u w:val="single"/>
    </w:rPr>
  </w:style>
  <w:style w:type="character" w:customStyle="1" w:styleId="btitle">
    <w:name w:val="btitle"/>
    <w:rsid w:val="00840D68"/>
  </w:style>
  <w:style w:type="character" w:customStyle="1" w:styleId="green">
    <w:name w:val="green"/>
    <w:rsid w:val="00840D68"/>
  </w:style>
  <w:style w:type="character" w:customStyle="1" w:styleId="BodyText20">
    <w:name w:val="Body Text2"/>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40D6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40D6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40D6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40D68"/>
    <w:rPr>
      <w:rFonts w:ascii="Sylfaen" w:hAnsi="Sylfaen" w:cs="Sylfaen" w:hint="default"/>
      <w:i/>
      <w:iCs/>
      <w:strike w:val="0"/>
      <w:dstrike w:val="0"/>
      <w:sz w:val="19"/>
      <w:szCs w:val="19"/>
      <w:u w:val="none"/>
      <w:effect w:val="none"/>
      <w:shd w:val="clear" w:color="auto" w:fill="FFFFFF"/>
    </w:rPr>
  </w:style>
  <w:style w:type="character" w:customStyle="1" w:styleId="1">
    <w:name w:val="1"/>
    <w:rsid w:val="00840D68"/>
    <w:rPr>
      <w:rFonts w:ascii="Arial" w:hAnsi="Arial" w:cs="Arial" w:hint="default"/>
      <w:bCs/>
      <w:sz w:val="20"/>
      <w:u w:val="single"/>
      <w:lang w:val="en-US" w:eastAsia="en-US" w:bidi="ar-SA"/>
    </w:rPr>
  </w:style>
  <w:style w:type="character" w:customStyle="1" w:styleId="CharChar31">
    <w:name w:val="Char Char31"/>
    <w:rsid w:val="00840D68"/>
    <w:rPr>
      <w:rFonts w:ascii="Arial" w:hAnsi="Arial" w:cs="Arial" w:hint="default"/>
      <w:b/>
      <w:bCs/>
      <w:iCs/>
      <w:lang w:val="en-US" w:eastAsia="en-US" w:bidi="ar-SA"/>
    </w:rPr>
  </w:style>
  <w:style w:type="character" w:customStyle="1" w:styleId="Subtitle2">
    <w:name w:val="Subtitle2"/>
    <w:rsid w:val="00840D68"/>
  </w:style>
  <w:style w:type="character" w:customStyle="1" w:styleId="drop">
    <w:name w:val="drop"/>
    <w:rsid w:val="00840D68"/>
  </w:style>
  <w:style w:type="character" w:customStyle="1" w:styleId="bioline">
    <w:name w:val="bioline"/>
    <w:rsid w:val="00840D68"/>
  </w:style>
  <w:style w:type="character" w:customStyle="1" w:styleId="articletitle0">
    <w:name w:val="article_title"/>
    <w:rsid w:val="00840D68"/>
  </w:style>
  <w:style w:type="character" w:customStyle="1" w:styleId="A4">
    <w:name w:val="A4"/>
    <w:uiPriority w:val="99"/>
    <w:rsid w:val="00840D68"/>
    <w:rPr>
      <w:color w:val="000000"/>
    </w:rPr>
  </w:style>
  <w:style w:type="character" w:customStyle="1" w:styleId="s2">
    <w:name w:val="s2"/>
    <w:rsid w:val="00840D68"/>
  </w:style>
  <w:style w:type="character" w:customStyle="1" w:styleId="s4">
    <w:name w:val="s4"/>
    <w:rsid w:val="00840D68"/>
  </w:style>
  <w:style w:type="character" w:customStyle="1" w:styleId="s5">
    <w:name w:val="s5"/>
    <w:rsid w:val="00840D68"/>
  </w:style>
  <w:style w:type="character" w:customStyle="1" w:styleId="cap">
    <w:name w:val="cap"/>
    <w:rsid w:val="00840D68"/>
  </w:style>
  <w:style w:type="character" w:customStyle="1" w:styleId="rightsnotice">
    <w:name w:val="rightsnotice"/>
    <w:rsid w:val="00840D68"/>
  </w:style>
  <w:style w:type="character" w:customStyle="1" w:styleId="Caption1">
    <w:name w:val="Caption1"/>
    <w:rsid w:val="00840D68"/>
  </w:style>
  <w:style w:type="character" w:customStyle="1" w:styleId="credit">
    <w:name w:val="credit"/>
    <w:rsid w:val="00840D68"/>
  </w:style>
  <w:style w:type="character" w:customStyle="1" w:styleId="scaps">
    <w:name w:val="scaps"/>
    <w:rsid w:val="00840D68"/>
  </w:style>
  <w:style w:type="character" w:customStyle="1" w:styleId="current-article">
    <w:name w:val="current-article"/>
    <w:rsid w:val="00840D68"/>
  </w:style>
  <w:style w:type="character" w:customStyle="1" w:styleId="related-current-indicator">
    <w:name w:val="related-current-indicator"/>
    <w:rsid w:val="00840D68"/>
  </w:style>
  <w:style w:type="character" w:customStyle="1" w:styleId="bylclear">
    <w:name w:val="bylclear"/>
    <w:rsid w:val="00840D68"/>
  </w:style>
  <w:style w:type="character" w:customStyle="1" w:styleId="timestamp">
    <w:name w:val="timestamp"/>
    <w:rsid w:val="00840D68"/>
  </w:style>
  <w:style w:type="character" w:customStyle="1" w:styleId="comments">
    <w:name w:val="comments"/>
    <w:rsid w:val="00840D68"/>
  </w:style>
  <w:style w:type="character" w:customStyle="1" w:styleId="essaytext">
    <w:name w:val="essaytext"/>
    <w:rsid w:val="00840D68"/>
  </w:style>
  <w:style w:type="character" w:customStyle="1" w:styleId="username">
    <w:name w:val="username"/>
    <w:rsid w:val="00840D68"/>
  </w:style>
  <w:style w:type="character" w:customStyle="1" w:styleId="toplinks">
    <w:name w:val="toplinks"/>
    <w:rsid w:val="00840D68"/>
  </w:style>
  <w:style w:type="character" w:customStyle="1" w:styleId="A3">
    <w:name w:val="A3"/>
    <w:uiPriority w:val="99"/>
    <w:rsid w:val="00840D68"/>
    <w:rPr>
      <w:rFonts w:ascii="Perpetua" w:hAnsi="Perpetua" w:cs="Perpetua" w:hint="default"/>
      <w:color w:val="000000"/>
      <w:sz w:val="15"/>
      <w:szCs w:val="15"/>
    </w:rPr>
  </w:style>
  <w:style w:type="character" w:customStyle="1" w:styleId="see">
    <w:name w:val="see"/>
    <w:rsid w:val="00840D68"/>
  </w:style>
  <w:style w:type="character" w:customStyle="1" w:styleId="first-letter">
    <w:name w:val="first-letter"/>
    <w:rsid w:val="00840D68"/>
  </w:style>
  <w:style w:type="character" w:customStyle="1" w:styleId="focusparagraph">
    <w:name w:val="focusparagraph"/>
    <w:rsid w:val="00840D68"/>
  </w:style>
  <w:style w:type="character" w:customStyle="1" w:styleId="lightblue">
    <w:name w:val="lightblue"/>
    <w:rsid w:val="00840D68"/>
  </w:style>
  <w:style w:type="character" w:customStyle="1" w:styleId="StyleUnderlineCharChar9pt">
    <w:name w:val="Style Underline Char Char + 9 pt"/>
    <w:rsid w:val="00840D6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40D68"/>
  </w:style>
  <w:style w:type="character" w:customStyle="1" w:styleId="Title10">
    <w:name w:val="Title1"/>
    <w:rsid w:val="00840D68"/>
  </w:style>
  <w:style w:type="character" w:customStyle="1" w:styleId="BoldandUnderlineCharCharCharChar">
    <w:name w:val="Bold and Underline Char Char Char Char"/>
    <w:rsid w:val="00840D68"/>
    <w:rPr>
      <w:b/>
      <w:bCs w:val="0"/>
      <w:noProof w:val="0"/>
      <w:u w:val="single"/>
      <w:lang w:val="en-US" w:eastAsia="en-US" w:bidi="ar-SA"/>
    </w:rPr>
  </w:style>
  <w:style w:type="character" w:customStyle="1" w:styleId="FontStyle29">
    <w:name w:val="Font Style29"/>
    <w:uiPriority w:val="99"/>
    <w:rsid w:val="00840D68"/>
    <w:rPr>
      <w:rFonts w:ascii="Arial" w:hAnsi="Arial" w:cs="Arial" w:hint="default"/>
      <w:sz w:val="14"/>
      <w:szCs w:val="14"/>
    </w:rPr>
  </w:style>
  <w:style w:type="character" w:customStyle="1" w:styleId="CardsUnderlined">
    <w:name w:val="Cards Underlined"/>
    <w:rsid w:val="00840D68"/>
    <w:rPr>
      <w:rFonts w:ascii="Helvetica" w:hAnsi="Helvetica" w:cs="Helvetica" w:hint="default"/>
      <w:sz w:val="22"/>
      <w:szCs w:val="24"/>
      <w:u w:val="thick"/>
    </w:rPr>
  </w:style>
  <w:style w:type="character" w:customStyle="1" w:styleId="titles">
    <w:name w:val="titles"/>
    <w:rsid w:val="00840D68"/>
  </w:style>
  <w:style w:type="character" w:customStyle="1" w:styleId="articletext0">
    <w:name w:val="article_text"/>
    <w:rsid w:val="00840D68"/>
  </w:style>
  <w:style w:type="character" w:customStyle="1" w:styleId="contentauthor">
    <w:name w:val="contentauthor"/>
    <w:rsid w:val="00840D68"/>
  </w:style>
  <w:style w:type="character" w:customStyle="1" w:styleId="subarticleheader">
    <w:name w:val="subarticleheader"/>
    <w:rsid w:val="00840D68"/>
  </w:style>
  <w:style w:type="character" w:customStyle="1" w:styleId="spelle">
    <w:name w:val="spelle"/>
    <w:rsid w:val="00840D68"/>
  </w:style>
  <w:style w:type="character" w:customStyle="1" w:styleId="grame">
    <w:name w:val="grame"/>
    <w:rsid w:val="00840D68"/>
  </w:style>
  <w:style w:type="character" w:customStyle="1" w:styleId="newstitle1">
    <w:name w:val="newstitle1"/>
    <w:rsid w:val="00840D68"/>
  </w:style>
  <w:style w:type="character" w:customStyle="1" w:styleId="copy">
    <w:name w:val="copy"/>
    <w:rsid w:val="00840D68"/>
  </w:style>
  <w:style w:type="character" w:customStyle="1" w:styleId="topheadline">
    <w:name w:val="topheadline"/>
    <w:rsid w:val="00840D68"/>
  </w:style>
  <w:style w:type="character" w:customStyle="1" w:styleId="Stylereduce27pt">
    <w:name w:val="Style reduce2 + 7 pt"/>
    <w:rsid w:val="00840D68"/>
    <w:rPr>
      <w:rFonts w:ascii="Times New Roman" w:hAnsi="Times New Roman" w:cs="Arial" w:hint="default"/>
      <w:color w:val="000000"/>
      <w:sz w:val="14"/>
      <w:szCs w:val="22"/>
    </w:rPr>
  </w:style>
  <w:style w:type="character" w:customStyle="1" w:styleId="srtitle">
    <w:name w:val="srtitle"/>
    <w:rsid w:val="00840D68"/>
  </w:style>
  <w:style w:type="character" w:customStyle="1" w:styleId="st1">
    <w:name w:val="st1"/>
    <w:rsid w:val="00840D68"/>
  </w:style>
  <w:style w:type="character" w:customStyle="1" w:styleId="StyleStyleGaramond">
    <w:name w:val="Style Style Garamond +"/>
    <w:rsid w:val="00840D68"/>
    <w:rPr>
      <w:rFonts w:ascii="Garamond" w:hAnsi="Garamond" w:cs="Times New Roman" w:hint="default"/>
      <w:sz w:val="20"/>
    </w:rPr>
  </w:style>
  <w:style w:type="character" w:customStyle="1" w:styleId="quotechar0">
    <w:name w:val="quotechar"/>
    <w:rsid w:val="00840D68"/>
  </w:style>
  <w:style w:type="character" w:customStyle="1" w:styleId="boldunderline0">
    <w:name w:val="boldunderline"/>
    <w:rsid w:val="00840D68"/>
  </w:style>
  <w:style w:type="character" w:customStyle="1" w:styleId="A8">
    <w:name w:val="A8"/>
    <w:rsid w:val="00840D68"/>
    <w:rPr>
      <w:rFonts w:ascii="Scala" w:hAnsi="Scala" w:cs="Scala" w:hint="default"/>
      <w:color w:val="000000"/>
      <w:sz w:val="15"/>
      <w:szCs w:val="15"/>
    </w:rPr>
  </w:style>
  <w:style w:type="character" w:customStyle="1" w:styleId="A0">
    <w:name w:val="A0"/>
    <w:uiPriority w:val="99"/>
    <w:rsid w:val="00840D68"/>
    <w:rPr>
      <w:rFonts w:ascii="Scala" w:hAnsi="Scala" w:cs="Scala" w:hint="default"/>
      <w:color w:val="000000"/>
      <w:sz w:val="16"/>
      <w:szCs w:val="16"/>
    </w:rPr>
  </w:style>
  <w:style w:type="character" w:customStyle="1" w:styleId="Date11">
    <w:name w:val="Date11"/>
    <w:rsid w:val="00840D68"/>
  </w:style>
  <w:style w:type="character" w:customStyle="1" w:styleId="Boxout">
    <w:name w:val="Box out"/>
    <w:uiPriority w:val="1"/>
    <w:qFormat/>
    <w:rsid w:val="00840D68"/>
    <w:rPr>
      <w:rFonts w:ascii="Tahoma" w:hAnsi="Tahoma" w:cs="Tahoma" w:hint="default"/>
      <w:b/>
      <w:bCs w:val="0"/>
      <w:sz w:val="20"/>
      <w:u w:val="single"/>
      <w:bdr w:val="none" w:sz="0" w:space="0" w:color="auto" w:frame="1"/>
      <w:shd w:val="clear" w:color="auto" w:fill="A9E8F5"/>
    </w:rPr>
  </w:style>
  <w:style w:type="character" w:customStyle="1" w:styleId="metad">
    <w:name w:val="metad"/>
    <w:rsid w:val="00840D68"/>
  </w:style>
  <w:style w:type="character" w:customStyle="1" w:styleId="sifr-alternate">
    <w:name w:val="sifr-alternate"/>
    <w:rsid w:val="00840D68"/>
  </w:style>
  <w:style w:type="character" w:customStyle="1" w:styleId="justify1">
    <w:name w:val="justify1"/>
    <w:rsid w:val="00840D68"/>
  </w:style>
  <w:style w:type="character" w:customStyle="1" w:styleId="artbody1">
    <w:name w:val="art_body1"/>
    <w:rsid w:val="00840D68"/>
    <w:rPr>
      <w:rFonts w:ascii="Arial" w:hAnsi="Arial" w:cs="Arial" w:hint="default"/>
    </w:rPr>
  </w:style>
  <w:style w:type="character" w:customStyle="1" w:styleId="A1">
    <w:name w:val="A1"/>
    <w:uiPriority w:val="99"/>
    <w:rsid w:val="00840D68"/>
    <w:rPr>
      <w:rFonts w:ascii="Book Antiqua" w:hAnsi="Book Antiqua" w:cs="Book Antiqua" w:hint="default"/>
      <w:color w:val="221E1F"/>
      <w:sz w:val="22"/>
      <w:szCs w:val="22"/>
    </w:rPr>
  </w:style>
  <w:style w:type="character" w:customStyle="1" w:styleId="reality">
    <w:name w:val="reality"/>
    <w:rsid w:val="00840D68"/>
  </w:style>
  <w:style w:type="character" w:customStyle="1" w:styleId="text2">
    <w:name w:val="text2"/>
    <w:rsid w:val="00840D68"/>
  </w:style>
  <w:style w:type="character" w:customStyle="1" w:styleId="StyleUnderlineChar2CharChar11pt">
    <w:name w:val="Style Underline Char2 Char Char + 11 pt"/>
    <w:rsid w:val="00840D68"/>
    <w:rPr>
      <w:rFonts w:ascii="Times New Roman" w:hAnsi="Times New Roman" w:cs="Times New Roman" w:hint="default"/>
      <w:sz w:val="20"/>
      <w:u w:val="single"/>
    </w:rPr>
  </w:style>
  <w:style w:type="character" w:customStyle="1" w:styleId="StyleStyleBoldUnderline11pt">
    <w:name w:val="Style Style Bold Underline + 11 pt"/>
    <w:rsid w:val="00840D68"/>
    <w:rPr>
      <w:b/>
      <w:bCs/>
      <w:sz w:val="20"/>
      <w:u w:val="single"/>
    </w:rPr>
  </w:style>
  <w:style w:type="character" w:customStyle="1" w:styleId="articlehead2">
    <w:name w:val="articlehead2"/>
    <w:rsid w:val="00840D68"/>
  </w:style>
  <w:style w:type="character" w:customStyle="1" w:styleId="pronset">
    <w:name w:val="pronset"/>
    <w:rsid w:val="00840D68"/>
  </w:style>
  <w:style w:type="character" w:customStyle="1" w:styleId="prondelim">
    <w:name w:val="prondelim"/>
    <w:rsid w:val="00840D68"/>
  </w:style>
  <w:style w:type="character" w:customStyle="1" w:styleId="prontoggle">
    <w:name w:val="pron_toggle"/>
    <w:rsid w:val="00840D68"/>
  </w:style>
  <w:style w:type="character" w:customStyle="1" w:styleId="boldface">
    <w:name w:val="boldface"/>
    <w:rsid w:val="00840D68"/>
  </w:style>
  <w:style w:type="character" w:customStyle="1" w:styleId="secondary-bf">
    <w:name w:val="secondary-bf"/>
    <w:rsid w:val="00840D68"/>
  </w:style>
  <w:style w:type="table" w:styleId="ColorfulGrid-Accent1">
    <w:name w:val="Colorful Grid Accent 1"/>
    <w:basedOn w:val="TableNormal"/>
    <w:link w:val="ColorfulGrid-Accent1Char"/>
    <w:uiPriority w:val="29"/>
    <w:unhideWhenUsed/>
    <w:rsid w:val="00840D6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40D68"/>
    <w:rPr>
      <w:rFonts w:ascii="Times New Roman" w:hAnsi="Times New Roman" w:cs="Times New Roman" w:hint="default"/>
      <w:iCs/>
      <w:color w:val="000000"/>
      <w:sz w:val="16"/>
    </w:rPr>
  </w:style>
  <w:style w:type="character" w:customStyle="1" w:styleId="Boxout0">
    <w:name w:val="Boxout"/>
    <w:uiPriority w:val="1"/>
    <w:qFormat/>
    <w:rsid w:val="00840D6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40D68"/>
  </w:style>
  <w:style w:type="character" w:customStyle="1" w:styleId="pg">
    <w:name w:val="pg"/>
    <w:rsid w:val="00840D68"/>
  </w:style>
  <w:style w:type="character" w:customStyle="1" w:styleId="detailtitle">
    <w:name w:val="detailtitle"/>
    <w:rsid w:val="00840D68"/>
  </w:style>
  <w:style w:type="character" w:customStyle="1" w:styleId="storydate">
    <w:name w:val="storydate"/>
    <w:rsid w:val="00840D68"/>
  </w:style>
  <w:style w:type="character" w:customStyle="1" w:styleId="preloadwrap">
    <w:name w:val="preloadwrap"/>
    <w:rsid w:val="00840D68"/>
  </w:style>
  <w:style w:type="character" w:customStyle="1" w:styleId="creditwrap">
    <w:name w:val="creditwrap"/>
    <w:rsid w:val="00840D68"/>
  </w:style>
  <w:style w:type="character" w:customStyle="1" w:styleId="DefaultChar1">
    <w:name w:val="Default Char1"/>
    <w:rsid w:val="00840D68"/>
    <w:rPr>
      <w:noProof w:val="0"/>
      <w:color w:val="000000"/>
      <w:lang w:val="en-US" w:eastAsia="en-US" w:bidi="ar-SA"/>
    </w:rPr>
  </w:style>
  <w:style w:type="character" w:customStyle="1" w:styleId="textunderlineChar0">
    <w:name w:val="text underline Char"/>
    <w:rsid w:val="00840D68"/>
    <w:rPr>
      <w:sz w:val="24"/>
      <w:szCs w:val="22"/>
      <w:u w:val="thick"/>
      <w:lang w:val="en-US" w:eastAsia="en-US" w:bidi="ar-SA"/>
    </w:rPr>
  </w:style>
  <w:style w:type="character" w:customStyle="1" w:styleId="BoldChar">
    <w:name w:val="Bold Char"/>
    <w:rsid w:val="00840D68"/>
    <w:rPr>
      <w:rFonts w:ascii="Times New Roman" w:eastAsia="Times New Roman" w:hAnsi="Times New Roman" w:cs="Times New Roman" w:hint="default"/>
      <w:b/>
      <w:bCs w:val="0"/>
      <w:szCs w:val="24"/>
    </w:rPr>
  </w:style>
  <w:style w:type="character" w:customStyle="1" w:styleId="pmterms31">
    <w:name w:val="pmterms31"/>
    <w:rsid w:val="00840D68"/>
    <w:rPr>
      <w:b/>
      <w:bCs/>
      <w:i w:val="0"/>
      <w:iCs w:val="0"/>
      <w:color w:val="000000"/>
    </w:rPr>
  </w:style>
  <w:style w:type="character" w:customStyle="1" w:styleId="copyrightdescription">
    <w:name w:val="copyrightdescription"/>
    <w:rsid w:val="00840D68"/>
  </w:style>
  <w:style w:type="character" w:customStyle="1" w:styleId="ft01">
    <w:name w:val="ft01"/>
    <w:rsid w:val="00840D68"/>
    <w:rPr>
      <w:rFonts w:ascii="Times" w:hAnsi="Times" w:cs="Times" w:hint="default"/>
      <w:color w:val="000000"/>
      <w:sz w:val="14"/>
      <w:szCs w:val="14"/>
    </w:rPr>
  </w:style>
  <w:style w:type="character" w:customStyle="1" w:styleId="ft11">
    <w:name w:val="ft11"/>
    <w:rsid w:val="00840D68"/>
    <w:rPr>
      <w:rFonts w:ascii="Times" w:hAnsi="Times" w:cs="Times" w:hint="default"/>
      <w:color w:val="000000"/>
      <w:sz w:val="17"/>
      <w:szCs w:val="17"/>
    </w:rPr>
  </w:style>
  <w:style w:type="character" w:customStyle="1" w:styleId="ft21">
    <w:name w:val="ft21"/>
    <w:rsid w:val="00840D68"/>
    <w:rPr>
      <w:rFonts w:ascii="Times" w:hAnsi="Times" w:cs="Times" w:hint="default"/>
      <w:color w:val="000000"/>
      <w:sz w:val="15"/>
      <w:szCs w:val="15"/>
    </w:rPr>
  </w:style>
  <w:style w:type="character" w:customStyle="1" w:styleId="ft31">
    <w:name w:val="ft31"/>
    <w:rsid w:val="00840D68"/>
    <w:rPr>
      <w:rFonts w:ascii="Times" w:hAnsi="Times" w:cs="Times" w:hint="default"/>
      <w:color w:val="000000"/>
      <w:sz w:val="15"/>
      <w:szCs w:val="15"/>
    </w:rPr>
  </w:style>
  <w:style w:type="character" w:customStyle="1" w:styleId="dquo">
    <w:name w:val="dquo"/>
    <w:rsid w:val="00840D68"/>
  </w:style>
  <w:style w:type="character" w:customStyle="1" w:styleId="caps2">
    <w:name w:val="caps2"/>
    <w:rsid w:val="00840D68"/>
  </w:style>
  <w:style w:type="character" w:customStyle="1" w:styleId="CardsFont12ptCharCharCharChar">
    <w:name w:val="Cards + Font: 12 pt Char Char Char Char"/>
    <w:rsid w:val="00840D68"/>
    <w:rPr>
      <w:sz w:val="24"/>
      <w:szCs w:val="24"/>
      <w:u w:val="thick"/>
      <w:lang w:val="en-US" w:eastAsia="en-US" w:bidi="ar-SA"/>
    </w:rPr>
  </w:style>
  <w:style w:type="character" w:customStyle="1" w:styleId="ccs">
    <w:name w:val="c cs"/>
    <w:rsid w:val="00840D68"/>
  </w:style>
  <w:style w:type="character" w:customStyle="1" w:styleId="UnderlinedEvChar">
    <w:name w:val="Underlined Ev Char"/>
    <w:rsid w:val="00840D68"/>
    <w:rPr>
      <w:rFonts w:ascii="Times New Roman" w:eastAsia="Times New Roman" w:hAnsi="Times New Roman" w:cs="Times New Roman" w:hint="default"/>
      <w:szCs w:val="24"/>
      <w:u w:val="single"/>
    </w:rPr>
  </w:style>
  <w:style w:type="character" w:customStyle="1" w:styleId="dropshadow">
    <w:name w:val="dropshadow"/>
    <w:rsid w:val="00840D68"/>
  </w:style>
  <w:style w:type="character" w:customStyle="1" w:styleId="d05ws">
    <w:name w:val="d05ws"/>
    <w:rsid w:val="00840D68"/>
  </w:style>
  <w:style w:type="character" w:customStyle="1" w:styleId="rzibod">
    <w:name w:val="rzibod"/>
    <w:rsid w:val="00840D68"/>
  </w:style>
  <w:style w:type="character" w:customStyle="1" w:styleId="StyleBold1">
    <w:name w:val="Style Bold1"/>
    <w:rsid w:val="00840D68"/>
    <w:rPr>
      <w:rFonts w:ascii="Georgia" w:hAnsi="Georgia" w:hint="default"/>
      <w:b/>
      <w:bCs/>
      <w:sz w:val="22"/>
    </w:rPr>
  </w:style>
  <w:style w:type="character" w:customStyle="1" w:styleId="headertext">
    <w:name w:val="headertext"/>
    <w:rsid w:val="00840D68"/>
  </w:style>
  <w:style w:type="character" w:customStyle="1" w:styleId="endnote-reference">
    <w:name w:val="endnote-reference"/>
    <w:rsid w:val="00840D68"/>
  </w:style>
  <w:style w:type="character" w:customStyle="1" w:styleId="officialsname">
    <w:name w:val="official_s_name"/>
    <w:rsid w:val="00840D68"/>
  </w:style>
  <w:style w:type="character" w:customStyle="1" w:styleId="audience">
    <w:name w:val="audience"/>
    <w:rsid w:val="00840D68"/>
  </w:style>
  <w:style w:type="character" w:customStyle="1" w:styleId="A7">
    <w:name w:val="A7"/>
    <w:uiPriority w:val="99"/>
    <w:rsid w:val="00840D68"/>
    <w:rPr>
      <w:rFonts w:ascii="Myriad Pro" w:hAnsi="Myriad Pro" w:cs="Myriad Pro" w:hint="default"/>
      <w:color w:val="0066B1"/>
      <w:sz w:val="22"/>
      <w:szCs w:val="22"/>
    </w:rPr>
  </w:style>
  <w:style w:type="character" w:customStyle="1" w:styleId="normalchar">
    <w:name w:val="normal__char"/>
    <w:rsid w:val="00840D68"/>
  </w:style>
  <w:style w:type="character" w:customStyle="1" w:styleId="hyperlink002cheading0020100200028block0020title0029char">
    <w:name w:val="hyperlink_002cheading_00201_0020_0028block_0020title_0029__char"/>
    <w:rsid w:val="00840D68"/>
  </w:style>
  <w:style w:type="character" w:customStyle="1" w:styleId="underline002cstyle0020bold0020underlinechar">
    <w:name w:val="underline_002cstyle_0020bold_0020underline__char"/>
    <w:rsid w:val="00840D68"/>
  </w:style>
  <w:style w:type="character" w:customStyle="1" w:styleId="copyboldblack">
    <w:name w:val="copyboldblack"/>
    <w:rsid w:val="00840D68"/>
  </w:style>
  <w:style w:type="character" w:customStyle="1" w:styleId="copybold">
    <w:name w:val="copybold"/>
    <w:rsid w:val="00840D68"/>
  </w:style>
  <w:style w:type="character" w:customStyle="1" w:styleId="author-date0">
    <w:name w:val="author-date"/>
    <w:rsid w:val="00840D68"/>
  </w:style>
  <w:style w:type="character" w:customStyle="1" w:styleId="hidden">
    <w:name w:val="hidden"/>
    <w:rsid w:val="00840D68"/>
  </w:style>
  <w:style w:type="character" w:customStyle="1" w:styleId="articlebegin">
    <w:name w:val="articlebegin"/>
    <w:rsid w:val="00840D68"/>
  </w:style>
  <w:style w:type="character" w:customStyle="1" w:styleId="mediaoverlay">
    <w:name w:val="mediaoverlay"/>
    <w:rsid w:val="00840D68"/>
  </w:style>
  <w:style w:type="character" w:customStyle="1" w:styleId="blogcaption">
    <w:name w:val="blog_caption"/>
    <w:rsid w:val="00840D68"/>
  </w:style>
  <w:style w:type="character" w:customStyle="1" w:styleId="commnet-abuzz">
    <w:name w:val="commnet-abuzz"/>
    <w:rsid w:val="00840D68"/>
  </w:style>
  <w:style w:type="character" w:customStyle="1" w:styleId="fbconnectbuttontext">
    <w:name w:val="fbconnectbutton_text"/>
    <w:rsid w:val="00840D68"/>
  </w:style>
  <w:style w:type="character" w:customStyle="1" w:styleId="fbsharecountinner">
    <w:name w:val="fb_share_count_inner"/>
    <w:rsid w:val="00840D68"/>
  </w:style>
  <w:style w:type="character" w:customStyle="1" w:styleId="stbuttontext">
    <w:name w:val="stbuttontext"/>
    <w:rsid w:val="00840D68"/>
  </w:style>
  <w:style w:type="character" w:customStyle="1" w:styleId="source">
    <w:name w:val="source"/>
    <w:rsid w:val="00840D68"/>
  </w:style>
  <w:style w:type="character" w:customStyle="1" w:styleId="pubdate">
    <w:name w:val="pubdate"/>
    <w:rsid w:val="00840D68"/>
  </w:style>
  <w:style w:type="character" w:customStyle="1" w:styleId="grey">
    <w:name w:val="grey"/>
    <w:rsid w:val="00840D68"/>
  </w:style>
  <w:style w:type="character" w:customStyle="1" w:styleId="postdate">
    <w:name w:val="post_date"/>
    <w:rsid w:val="00840D68"/>
  </w:style>
  <w:style w:type="character" w:customStyle="1" w:styleId="bdx">
    <w:name w:val="bdx"/>
    <w:rsid w:val="00840D68"/>
  </w:style>
  <w:style w:type="character" w:customStyle="1" w:styleId="bdl">
    <w:name w:val="bdl"/>
    <w:rsid w:val="00840D68"/>
  </w:style>
  <w:style w:type="character" w:customStyle="1" w:styleId="breadcrumbitemcurrent">
    <w:name w:val="breadcrumbitemcurrent"/>
    <w:rsid w:val="00840D68"/>
  </w:style>
  <w:style w:type="character" w:customStyle="1" w:styleId="bbl">
    <w:name w:val="bbl"/>
    <w:rsid w:val="00840D68"/>
  </w:style>
  <w:style w:type="character" w:customStyle="1" w:styleId="Date2">
    <w:name w:val="Date2"/>
    <w:rsid w:val="00840D68"/>
  </w:style>
  <w:style w:type="character" w:customStyle="1" w:styleId="company">
    <w:name w:val="company"/>
    <w:rsid w:val="00840D68"/>
  </w:style>
  <w:style w:type="character" w:customStyle="1" w:styleId="itxtnewhookspan">
    <w:name w:val="itxtnewhookspan"/>
    <w:rsid w:val="00840D68"/>
  </w:style>
  <w:style w:type="character" w:customStyle="1" w:styleId="gstxthlt">
    <w:name w:val="gstxt_hlt"/>
    <w:rsid w:val="00840D68"/>
  </w:style>
  <w:style w:type="character" w:customStyle="1" w:styleId="SubtleEmphasis1">
    <w:name w:val="Subtle Emphasis1"/>
    <w:uiPriority w:val="19"/>
    <w:qFormat/>
    <w:rsid w:val="00840D68"/>
    <w:rPr>
      <w:rFonts w:ascii="Times New Roman" w:hAnsi="Times New Roman" w:cs="Times New Roman" w:hint="default"/>
      <w:b/>
      <w:bCs w:val="0"/>
      <w:iCs/>
      <w:color w:val="auto"/>
      <w:sz w:val="22"/>
    </w:rPr>
  </w:style>
  <w:style w:type="character" w:customStyle="1" w:styleId="StyleBoldRed">
    <w:name w:val="Style Bold Red"/>
    <w:rsid w:val="00840D68"/>
    <w:rPr>
      <w:b/>
      <w:bCs/>
      <w:color w:val="auto"/>
    </w:rPr>
  </w:style>
  <w:style w:type="character" w:customStyle="1" w:styleId="StyleTimesNewRoman8pt">
    <w:name w:val="Style Times New Roman 8 pt"/>
    <w:rsid w:val="00840D68"/>
    <w:rPr>
      <w:rFonts w:ascii="Georgia" w:hAnsi="Georgia" w:hint="default"/>
      <w:sz w:val="16"/>
    </w:rPr>
  </w:style>
  <w:style w:type="character" w:customStyle="1" w:styleId="StyleStyle7pt8pt">
    <w:name w:val="Style Style 7 pt + 8 pt"/>
    <w:rsid w:val="00840D68"/>
    <w:rPr>
      <w:sz w:val="16"/>
    </w:rPr>
  </w:style>
  <w:style w:type="character" w:customStyle="1" w:styleId="StyleStyleThickunderlineBold1">
    <w:name w:val="Style Style Thick underline + Bold1"/>
    <w:rsid w:val="00840D68"/>
    <w:rPr>
      <w:b/>
      <w:bCs/>
      <w:u w:val="thick"/>
    </w:rPr>
  </w:style>
  <w:style w:type="character" w:customStyle="1" w:styleId="StyleUnderline2">
    <w:name w:val="Style Underline2"/>
    <w:rsid w:val="00840D68"/>
    <w:rPr>
      <w:u w:val="single"/>
    </w:rPr>
  </w:style>
  <w:style w:type="character" w:customStyle="1" w:styleId="ShrinkText">
    <w:name w:val="Shrink Text"/>
    <w:rsid w:val="00840D68"/>
    <w:rPr>
      <w:sz w:val="16"/>
    </w:rPr>
  </w:style>
  <w:style w:type="character" w:customStyle="1" w:styleId="smallcaps">
    <w:name w:val="smallcaps"/>
    <w:rsid w:val="00840D68"/>
  </w:style>
  <w:style w:type="character" w:customStyle="1" w:styleId="goldbldtext">
    <w:name w:val="goldbldtext"/>
    <w:rsid w:val="00840D68"/>
  </w:style>
  <w:style w:type="character" w:customStyle="1" w:styleId="cardshighlight0">
    <w:name w:val="cardshighlight"/>
    <w:rsid w:val="00840D68"/>
  </w:style>
  <w:style w:type="character" w:customStyle="1" w:styleId="cardsfont12pt1">
    <w:name w:val="cardsfont12pt"/>
    <w:rsid w:val="00840D68"/>
  </w:style>
  <w:style w:type="character" w:customStyle="1" w:styleId="ft1">
    <w:name w:val="ft1"/>
    <w:rsid w:val="00840D68"/>
  </w:style>
  <w:style w:type="character" w:customStyle="1" w:styleId="ft6">
    <w:name w:val="ft6"/>
    <w:rsid w:val="00840D68"/>
  </w:style>
  <w:style w:type="character" w:customStyle="1" w:styleId="kicker">
    <w:name w:val="kicker"/>
    <w:rsid w:val="00840D68"/>
  </w:style>
  <w:style w:type="character" w:customStyle="1" w:styleId="backcontent">
    <w:name w:val="backcontent"/>
    <w:rsid w:val="00840D68"/>
  </w:style>
  <w:style w:type="character" w:customStyle="1" w:styleId="daystmp">
    <w:name w:val="daystmp"/>
    <w:rsid w:val="00840D68"/>
  </w:style>
  <w:style w:type="character" w:customStyle="1" w:styleId="cardsfont12ptchar">
    <w:name w:val="cardsfont12ptchar"/>
    <w:rsid w:val="00840D68"/>
  </w:style>
  <w:style w:type="character" w:customStyle="1" w:styleId="gal">
    <w:name w:val="gal"/>
    <w:rsid w:val="00840D68"/>
  </w:style>
  <w:style w:type="character" w:customStyle="1" w:styleId="submitted">
    <w:name w:val="submitted"/>
    <w:rsid w:val="00840D68"/>
  </w:style>
  <w:style w:type="character" w:customStyle="1" w:styleId="imagedateline">
    <w:name w:val="image_dateline"/>
    <w:rsid w:val="00840D68"/>
  </w:style>
  <w:style w:type="character" w:customStyle="1" w:styleId="authordatecharchar">
    <w:name w:val="authordatecharchar"/>
    <w:rsid w:val="00840D68"/>
  </w:style>
  <w:style w:type="character" w:customStyle="1" w:styleId="style1char0">
    <w:name w:val="style1char"/>
    <w:rsid w:val="00840D68"/>
  </w:style>
  <w:style w:type="character" w:customStyle="1" w:styleId="tagcharchar0">
    <w:name w:val="tagcharchar"/>
    <w:rsid w:val="00840D68"/>
  </w:style>
  <w:style w:type="character" w:customStyle="1" w:styleId="underlinedcharchar2">
    <w:name w:val="underlinedcharchar"/>
    <w:rsid w:val="00840D68"/>
  </w:style>
  <w:style w:type="character" w:customStyle="1" w:styleId="BoxedChar">
    <w:name w:val="Boxed Char"/>
    <w:rsid w:val="00840D68"/>
    <w:rPr>
      <w:rFonts w:ascii="Arial Narrow" w:hAnsi="Arial Narrow" w:hint="default"/>
      <w:b/>
      <w:bCs w:val="0"/>
      <w:sz w:val="18"/>
      <w:bdr w:val="single" w:sz="6" w:space="0" w:color="auto" w:frame="1"/>
    </w:rPr>
  </w:style>
  <w:style w:type="character" w:customStyle="1" w:styleId="Style11ptUnderline2">
    <w:name w:val="Style 11 pt Underline2"/>
    <w:rsid w:val="00840D68"/>
    <w:rPr>
      <w:sz w:val="20"/>
      <w:u w:val="single"/>
    </w:rPr>
  </w:style>
  <w:style w:type="character" w:customStyle="1" w:styleId="Style11ptBoldUnderline2">
    <w:name w:val="Style 11 pt Bold Underline2"/>
    <w:rsid w:val="00840D68"/>
    <w:rPr>
      <w:b/>
      <w:bCs/>
      <w:sz w:val="20"/>
      <w:u w:val="single"/>
    </w:rPr>
  </w:style>
  <w:style w:type="character" w:customStyle="1" w:styleId="nw">
    <w:name w:val="nw"/>
    <w:rsid w:val="00840D68"/>
  </w:style>
  <w:style w:type="character" w:customStyle="1" w:styleId="Styleunderline11ptBoldBorderSinglesolidlineAuto">
    <w:name w:val="Style underline + 11 pt Bold Border: : (Single solid line Auto ..."/>
    <w:rsid w:val="00840D68"/>
    <w:rPr>
      <w:b/>
      <w:bCs/>
      <w:sz w:val="20"/>
      <w:u w:val="single"/>
      <w:bdr w:val="single" w:sz="4" w:space="0" w:color="auto" w:frame="1"/>
    </w:rPr>
  </w:style>
  <w:style w:type="character" w:customStyle="1" w:styleId="cardCharCharChar1">
    <w:name w:val="card Char Char Char1"/>
    <w:rsid w:val="00840D68"/>
    <w:rPr>
      <w:lang w:val="en-US" w:eastAsia="en-US" w:bidi="ar-SA"/>
    </w:rPr>
  </w:style>
  <w:style w:type="character" w:customStyle="1" w:styleId="authors1">
    <w:name w:val="authors1"/>
    <w:rsid w:val="00840D68"/>
    <w:rPr>
      <w:rFonts w:ascii="Verdana" w:hAnsi="Verdana" w:hint="default"/>
      <w:b/>
      <w:bCs/>
      <w:color w:val="006699"/>
      <w:sz w:val="20"/>
      <w:szCs w:val="20"/>
    </w:rPr>
  </w:style>
  <w:style w:type="character" w:customStyle="1" w:styleId="headlinesectionlarge">
    <w:name w:val="headline_section_large"/>
    <w:rsid w:val="00840D68"/>
  </w:style>
  <w:style w:type="character" w:customStyle="1" w:styleId="Styleunderline11ptBlack">
    <w:name w:val="Style underline + 11 pt Black"/>
    <w:rsid w:val="00840D68"/>
    <w:rPr>
      <w:color w:val="000000"/>
      <w:sz w:val="20"/>
      <w:u w:val="single"/>
    </w:rPr>
  </w:style>
  <w:style w:type="character" w:customStyle="1" w:styleId="Styleunderline11ptBoldBlack">
    <w:name w:val="Style underline + 11 pt Bold Black"/>
    <w:rsid w:val="00840D68"/>
    <w:rPr>
      <w:b/>
      <w:bCs/>
      <w:color w:val="000000"/>
      <w:sz w:val="20"/>
      <w:u w:val="single"/>
    </w:rPr>
  </w:style>
  <w:style w:type="character" w:customStyle="1" w:styleId="Style11ptBoldBlackUnderline">
    <w:name w:val="Style 11 pt Bold Black Underline"/>
    <w:rsid w:val="00840D68"/>
    <w:rPr>
      <w:b/>
      <w:bCs/>
      <w:color w:val="000000"/>
      <w:sz w:val="20"/>
      <w:u w:val="single"/>
    </w:rPr>
  </w:style>
  <w:style w:type="character" w:customStyle="1" w:styleId="Style11ptBoldBlackUnderlineBorderSinglesolidline">
    <w:name w:val="Style 11 pt Bold Black Underline Border: : (Single solid line ..."/>
    <w:rsid w:val="00840D68"/>
    <w:rPr>
      <w:b/>
      <w:bCs/>
      <w:color w:val="000000"/>
      <w:sz w:val="20"/>
      <w:u w:val="single"/>
      <w:bdr w:val="single" w:sz="4" w:space="0" w:color="auto" w:frame="1"/>
    </w:rPr>
  </w:style>
  <w:style w:type="character" w:customStyle="1" w:styleId="StyleLatinMeridien-Italic11ptItalicUnderline">
    <w:name w:val="Style (Latin) Meridien-Italic 11 pt Italic Underline"/>
    <w:rsid w:val="00840D68"/>
    <w:rPr>
      <w:rFonts w:ascii="Meridien-Italic" w:hAnsi="Meridien-Italic" w:hint="default"/>
      <w:i/>
      <w:iCs/>
      <w:sz w:val="20"/>
      <w:u w:val="single"/>
    </w:rPr>
  </w:style>
  <w:style w:type="character" w:customStyle="1" w:styleId="Citation-AuthorDate">
    <w:name w:val="Citation - Author/Date"/>
    <w:rsid w:val="00840D68"/>
    <w:rPr>
      <w:b/>
      <w:bCs w:val="0"/>
      <w:smallCaps/>
      <w:sz w:val="24"/>
      <w:u w:val="single"/>
    </w:rPr>
  </w:style>
  <w:style w:type="character" w:customStyle="1" w:styleId="underlinestylechar0">
    <w:name w:val="underlinestylechar"/>
    <w:rsid w:val="00840D68"/>
  </w:style>
  <w:style w:type="character" w:customStyle="1" w:styleId="highlight">
    <w:name w:val="highlight"/>
    <w:rsid w:val="00840D68"/>
  </w:style>
  <w:style w:type="character" w:customStyle="1" w:styleId="DottedUnderline0">
    <w:name w:val="Dotted Underline"/>
    <w:rsid w:val="00840D68"/>
    <w:rPr>
      <w:rFonts w:ascii="Times New Roman" w:hAnsi="Times New Roman" w:cs="Times New Roman" w:hint="default"/>
      <w:sz w:val="20"/>
      <w:u w:val="dottedHeavy"/>
    </w:rPr>
  </w:style>
  <w:style w:type="character" w:customStyle="1" w:styleId="titleauthoretc">
    <w:name w:val="titleauthoretc"/>
    <w:rsid w:val="00840D68"/>
  </w:style>
  <w:style w:type="character" w:customStyle="1" w:styleId="labeltext">
    <w:name w:val="labeltext"/>
    <w:rsid w:val="00840D68"/>
  </w:style>
  <w:style w:type="character" w:customStyle="1" w:styleId="viewlink">
    <w:name w:val="viewlink"/>
    <w:rsid w:val="00840D68"/>
  </w:style>
  <w:style w:type="character" w:customStyle="1" w:styleId="share">
    <w:name w:val="share"/>
    <w:rsid w:val="00840D68"/>
  </w:style>
  <w:style w:type="character" w:customStyle="1" w:styleId="inlinkchart">
    <w:name w:val="inlink_chart"/>
    <w:rsid w:val="00840D68"/>
  </w:style>
  <w:style w:type="character" w:customStyle="1" w:styleId="underLight">
    <w:name w:val="underLight"/>
    <w:uiPriority w:val="1"/>
    <w:qFormat/>
    <w:rsid w:val="00840D6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40D68"/>
  </w:style>
  <w:style w:type="character" w:customStyle="1" w:styleId="author-rss">
    <w:name w:val="author-rss"/>
    <w:rsid w:val="00840D68"/>
  </w:style>
  <w:style w:type="character" w:customStyle="1" w:styleId="fbsharecountwrapper">
    <w:name w:val="fb_share_count_wrapper"/>
    <w:rsid w:val="00840D68"/>
  </w:style>
  <w:style w:type="character" w:customStyle="1" w:styleId="fbbuttontext">
    <w:name w:val="fb_button_text"/>
    <w:rsid w:val="00840D68"/>
  </w:style>
  <w:style w:type="character" w:customStyle="1" w:styleId="hw">
    <w:name w:val="hw"/>
    <w:rsid w:val="00840D68"/>
  </w:style>
  <w:style w:type="character" w:customStyle="1" w:styleId="linktotop">
    <w:name w:val="linktotop"/>
    <w:rsid w:val="00840D68"/>
  </w:style>
  <w:style w:type="character" w:customStyle="1" w:styleId="maintextbldleft">
    <w:name w:val="maintextbldleft"/>
    <w:rsid w:val="00840D68"/>
  </w:style>
  <w:style w:type="character" w:customStyle="1" w:styleId="maintextleft">
    <w:name w:val="maintextleft"/>
    <w:rsid w:val="00840D68"/>
  </w:style>
  <w:style w:type="character" w:customStyle="1" w:styleId="descriptionstyle1block">
    <w:name w:val="description style1 block"/>
    <w:rsid w:val="00840D68"/>
  </w:style>
  <w:style w:type="character" w:customStyle="1" w:styleId="gutter-right-1">
    <w:name w:val="gutter-right-1"/>
    <w:basedOn w:val="DefaultParagraphFont"/>
    <w:rsid w:val="00840D68"/>
  </w:style>
  <w:style w:type="character" w:customStyle="1" w:styleId="ssl3">
    <w:name w:val="ss_l3"/>
    <w:rsid w:val="00840D68"/>
  </w:style>
  <w:style w:type="character" w:customStyle="1" w:styleId="FontStyle39">
    <w:name w:val="Font Style39"/>
    <w:uiPriority w:val="99"/>
    <w:rsid w:val="00840D68"/>
    <w:rPr>
      <w:rFonts w:ascii="Constantia" w:hAnsi="Constantia" w:cs="Constantia" w:hint="default"/>
      <w:b/>
      <w:bCs/>
      <w:sz w:val="18"/>
      <w:szCs w:val="18"/>
    </w:rPr>
  </w:style>
  <w:style w:type="character" w:customStyle="1" w:styleId="6">
    <w:name w:val="6"/>
    <w:rsid w:val="00840D68"/>
    <w:rPr>
      <w:rFonts w:ascii="Arial" w:hAnsi="Arial" w:cs="Arial" w:hint="default"/>
      <w:bCs/>
      <w:sz w:val="20"/>
      <w:u w:val="single"/>
      <w:lang w:val="en-US" w:eastAsia="en-US" w:bidi="ar-SA"/>
    </w:rPr>
  </w:style>
  <w:style w:type="character" w:customStyle="1" w:styleId="Header11">
    <w:name w:val="Header11"/>
    <w:rsid w:val="00840D68"/>
  </w:style>
  <w:style w:type="character" w:customStyle="1" w:styleId="posa">
    <w:name w:val="pos(a)"/>
    <w:basedOn w:val="DefaultParagraphFont"/>
    <w:rsid w:val="00840D68"/>
  </w:style>
  <w:style w:type="character" w:customStyle="1" w:styleId="u-hiddeninnarrowenv">
    <w:name w:val="u-hiddeninnarrowenv"/>
    <w:basedOn w:val="DefaultParagraphFont"/>
    <w:rsid w:val="00840D68"/>
  </w:style>
  <w:style w:type="character" w:customStyle="1" w:styleId="followbutton-bird">
    <w:name w:val="followbutton-bird"/>
    <w:basedOn w:val="DefaultParagraphFont"/>
    <w:rsid w:val="00840D68"/>
  </w:style>
  <w:style w:type="character" w:customStyle="1" w:styleId="tweetauthor-name">
    <w:name w:val="tweetauthor-name"/>
    <w:basedOn w:val="DefaultParagraphFont"/>
    <w:rsid w:val="00840D68"/>
  </w:style>
  <w:style w:type="character" w:customStyle="1" w:styleId="tweetauthor-verifiedbadge">
    <w:name w:val="tweetauthor-verifiedbadge"/>
    <w:basedOn w:val="DefaultParagraphFont"/>
    <w:rsid w:val="00840D68"/>
  </w:style>
  <w:style w:type="character" w:customStyle="1" w:styleId="tweetauthor-screenname">
    <w:name w:val="tweetauthor-screenname"/>
    <w:basedOn w:val="DefaultParagraphFont"/>
    <w:rsid w:val="00840D68"/>
  </w:style>
  <w:style w:type="character" w:customStyle="1" w:styleId="u-hiddenvisually">
    <w:name w:val="u-hiddenvisually"/>
    <w:basedOn w:val="DefaultParagraphFont"/>
    <w:rsid w:val="00840D68"/>
  </w:style>
  <w:style w:type="character" w:customStyle="1" w:styleId="tweetaction-stat">
    <w:name w:val="tweetaction-stat"/>
    <w:basedOn w:val="DefaultParagraphFont"/>
    <w:rsid w:val="00840D68"/>
  </w:style>
  <w:style w:type="character" w:customStyle="1" w:styleId="related">
    <w:name w:val="related"/>
    <w:basedOn w:val="DefaultParagraphFont"/>
    <w:rsid w:val="00840D68"/>
  </w:style>
  <w:style w:type="character" w:customStyle="1" w:styleId="related-content">
    <w:name w:val="related-content"/>
    <w:basedOn w:val="DefaultParagraphFont"/>
    <w:rsid w:val="00840D68"/>
  </w:style>
  <w:style w:type="character" w:customStyle="1" w:styleId="name-of-author">
    <w:name w:val="name-of-author"/>
    <w:basedOn w:val="DefaultParagraphFont"/>
    <w:rsid w:val="00840D68"/>
  </w:style>
  <w:style w:type="character" w:customStyle="1" w:styleId="first-name">
    <w:name w:val="first-name"/>
    <w:basedOn w:val="DefaultParagraphFont"/>
    <w:rsid w:val="00840D68"/>
  </w:style>
  <w:style w:type="character" w:customStyle="1" w:styleId="last-name">
    <w:name w:val="last-name"/>
    <w:basedOn w:val="DefaultParagraphFont"/>
    <w:rsid w:val="00840D68"/>
  </w:style>
  <w:style w:type="character" w:customStyle="1" w:styleId="caption10">
    <w:name w:val="caption1"/>
    <w:basedOn w:val="DefaultParagraphFont"/>
    <w:rsid w:val="00840D68"/>
  </w:style>
  <w:style w:type="character" w:customStyle="1" w:styleId="recirc-text">
    <w:name w:val="&quot;recirc-text”"/>
    <w:basedOn w:val="DefaultParagraphFont"/>
    <w:rsid w:val="00840D68"/>
  </w:style>
  <w:style w:type="character" w:customStyle="1" w:styleId="video-icon">
    <w:name w:val="video-icon"/>
    <w:basedOn w:val="DefaultParagraphFont"/>
    <w:rsid w:val="00840D68"/>
  </w:style>
  <w:style w:type="character" w:customStyle="1" w:styleId="powa-shot-play-btn-text">
    <w:name w:val="powa-shot-play-btn-text"/>
    <w:basedOn w:val="DefaultParagraphFont"/>
    <w:rsid w:val="00840D68"/>
  </w:style>
  <w:style w:type="character" w:customStyle="1" w:styleId="powa-shot-click">
    <w:name w:val="powa-shot-click"/>
    <w:basedOn w:val="DefaultParagraphFont"/>
    <w:rsid w:val="00840D68"/>
  </w:style>
  <w:style w:type="character" w:customStyle="1" w:styleId="wpv-blurb">
    <w:name w:val="wpv-blurb"/>
    <w:basedOn w:val="DefaultParagraphFont"/>
    <w:rsid w:val="00840D68"/>
  </w:style>
  <w:style w:type="character" w:customStyle="1" w:styleId="pb-caption">
    <w:name w:val="pb-caption"/>
    <w:basedOn w:val="DefaultParagraphFont"/>
    <w:rsid w:val="00840D68"/>
  </w:style>
  <w:style w:type="character" w:customStyle="1" w:styleId="Heading5Char1">
    <w:name w:val="Heading 5 Char1"/>
    <w:aliases w:val="Text Char1"/>
    <w:basedOn w:val="DefaultParagraphFont"/>
    <w:semiHidden/>
    <w:rsid w:val="00840D6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40D68"/>
    <w:rPr>
      <w:vertAlign w:val="baseline"/>
    </w:rPr>
  </w:style>
  <w:style w:type="character" w:customStyle="1" w:styleId="Heading7Char1">
    <w:name w:val="Heading 7 Char1"/>
    <w:basedOn w:val="DefaultParagraphFont"/>
    <w:semiHidden/>
    <w:rsid w:val="00840D6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40D6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40D6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40D68"/>
    <w:rPr>
      <w:rFonts w:ascii="Calibri" w:hAnsi="Calibri" w:cs="Calibri"/>
    </w:rPr>
  </w:style>
  <w:style w:type="numbering" w:customStyle="1" w:styleId="NoList2">
    <w:name w:val="No List2"/>
    <w:next w:val="NoList"/>
    <w:uiPriority w:val="99"/>
    <w:semiHidden/>
    <w:unhideWhenUsed/>
    <w:rsid w:val="00840D68"/>
  </w:style>
  <w:style w:type="numbering" w:customStyle="1" w:styleId="NoList3">
    <w:name w:val="No List3"/>
    <w:next w:val="NoList"/>
    <w:uiPriority w:val="99"/>
    <w:semiHidden/>
    <w:unhideWhenUsed/>
    <w:rsid w:val="00840D68"/>
  </w:style>
  <w:style w:type="numbering" w:customStyle="1" w:styleId="NoList4">
    <w:name w:val="No List4"/>
    <w:next w:val="NoList"/>
    <w:uiPriority w:val="99"/>
    <w:semiHidden/>
    <w:unhideWhenUsed/>
    <w:rsid w:val="00840D68"/>
  </w:style>
  <w:style w:type="numbering" w:customStyle="1" w:styleId="NoList5">
    <w:name w:val="No List5"/>
    <w:next w:val="NoList"/>
    <w:semiHidden/>
    <w:unhideWhenUsed/>
    <w:rsid w:val="00840D68"/>
  </w:style>
  <w:style w:type="paragraph" w:styleId="BlockText">
    <w:name w:val="Block Text"/>
    <w:basedOn w:val="Normal"/>
    <w:rsid w:val="00840D68"/>
    <w:pPr>
      <w:ind w:left="229" w:right="229"/>
    </w:pPr>
    <w:rPr>
      <w:rFonts w:ascii="Verdana" w:eastAsia="Times New Roman" w:hAnsi="Verdana"/>
      <w:szCs w:val="20"/>
    </w:rPr>
  </w:style>
  <w:style w:type="paragraph" w:styleId="NormalIndent">
    <w:name w:val="Normal Indent"/>
    <w:basedOn w:val="Normal"/>
    <w:rsid w:val="00840D68"/>
    <w:pPr>
      <w:ind w:left="720"/>
    </w:pPr>
    <w:rPr>
      <w:rFonts w:eastAsia="Times New Roman"/>
      <w:szCs w:val="20"/>
    </w:rPr>
  </w:style>
  <w:style w:type="paragraph" w:styleId="EnvelopeReturn">
    <w:name w:val="envelope return"/>
    <w:basedOn w:val="Normal"/>
    <w:rsid w:val="00840D68"/>
    <w:rPr>
      <w:rFonts w:eastAsia="Times New Roman"/>
      <w:sz w:val="24"/>
      <w:szCs w:val="20"/>
    </w:rPr>
  </w:style>
  <w:style w:type="paragraph" w:styleId="EnvelopeAddress">
    <w:name w:val="envelope address"/>
    <w:basedOn w:val="Normal"/>
    <w:rsid w:val="00840D6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40D68"/>
  </w:style>
  <w:style w:type="numbering" w:customStyle="1" w:styleId="NoList7">
    <w:name w:val="No List7"/>
    <w:next w:val="NoList"/>
    <w:semiHidden/>
    <w:unhideWhenUsed/>
    <w:rsid w:val="00840D68"/>
  </w:style>
  <w:style w:type="paragraph" w:styleId="ListBullet">
    <w:name w:val="List Bullet"/>
    <w:basedOn w:val="Normal"/>
    <w:link w:val="ListBulletChar"/>
    <w:uiPriority w:val="99"/>
    <w:unhideWhenUsed/>
    <w:rsid w:val="00840D68"/>
    <w:pPr>
      <w:tabs>
        <w:tab w:val="num" w:pos="360"/>
      </w:tabs>
      <w:ind w:left="360" w:hanging="360"/>
      <w:contextualSpacing/>
    </w:pPr>
    <w:rPr>
      <w:rFonts w:eastAsia="Calibri"/>
    </w:rPr>
  </w:style>
  <w:style w:type="table" w:styleId="MediumGrid1">
    <w:name w:val="Medium Grid 1"/>
    <w:basedOn w:val="TableNormal"/>
    <w:uiPriority w:val="67"/>
    <w:rsid w:val="00840D6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40D68"/>
    <w:rPr>
      <w:rFonts w:ascii="Arial Narrow" w:eastAsia="SimSun" w:hAnsi="Arial Narrow" w:cs="Calibri"/>
      <w:sz w:val="20"/>
      <w:szCs w:val="22"/>
    </w:rPr>
  </w:style>
  <w:style w:type="numbering" w:customStyle="1" w:styleId="NoList11">
    <w:name w:val="No List11"/>
    <w:next w:val="NoList"/>
    <w:uiPriority w:val="99"/>
    <w:semiHidden/>
    <w:unhideWhenUsed/>
    <w:rsid w:val="00840D68"/>
  </w:style>
  <w:style w:type="numbering" w:customStyle="1" w:styleId="NoList111">
    <w:name w:val="No List111"/>
    <w:next w:val="NoList"/>
    <w:uiPriority w:val="99"/>
    <w:semiHidden/>
    <w:unhideWhenUsed/>
    <w:rsid w:val="00840D68"/>
  </w:style>
  <w:style w:type="numbering" w:customStyle="1" w:styleId="NoList1111">
    <w:name w:val="No List1111"/>
    <w:next w:val="NoList"/>
    <w:uiPriority w:val="99"/>
    <w:semiHidden/>
    <w:unhideWhenUsed/>
    <w:rsid w:val="00840D68"/>
  </w:style>
  <w:style w:type="numbering" w:customStyle="1" w:styleId="NoList11111">
    <w:name w:val="No List11111"/>
    <w:next w:val="NoList"/>
    <w:uiPriority w:val="99"/>
    <w:semiHidden/>
    <w:unhideWhenUsed/>
    <w:rsid w:val="00840D68"/>
  </w:style>
  <w:style w:type="numbering" w:customStyle="1" w:styleId="NoList111111">
    <w:name w:val="No List111111"/>
    <w:next w:val="NoList"/>
    <w:uiPriority w:val="99"/>
    <w:semiHidden/>
    <w:unhideWhenUsed/>
    <w:rsid w:val="00840D68"/>
  </w:style>
  <w:style w:type="numbering" w:customStyle="1" w:styleId="NoList1111111">
    <w:name w:val="No List1111111"/>
    <w:next w:val="NoList"/>
    <w:uiPriority w:val="99"/>
    <w:semiHidden/>
    <w:unhideWhenUsed/>
    <w:rsid w:val="00840D68"/>
  </w:style>
  <w:style w:type="numbering" w:customStyle="1" w:styleId="NoList11111111">
    <w:name w:val="No List11111111"/>
    <w:next w:val="NoList"/>
    <w:uiPriority w:val="99"/>
    <w:semiHidden/>
    <w:unhideWhenUsed/>
    <w:rsid w:val="00840D68"/>
  </w:style>
  <w:style w:type="numbering" w:customStyle="1" w:styleId="NoList111111111">
    <w:name w:val="No List111111111"/>
    <w:next w:val="NoList"/>
    <w:uiPriority w:val="99"/>
    <w:semiHidden/>
    <w:unhideWhenUsed/>
    <w:rsid w:val="00840D68"/>
  </w:style>
  <w:style w:type="numbering" w:customStyle="1" w:styleId="NoList1111111111">
    <w:name w:val="No List1111111111"/>
    <w:next w:val="NoList"/>
    <w:uiPriority w:val="99"/>
    <w:semiHidden/>
    <w:unhideWhenUsed/>
    <w:rsid w:val="00840D68"/>
  </w:style>
  <w:style w:type="numbering" w:customStyle="1" w:styleId="NoList11111111111">
    <w:name w:val="No List11111111111"/>
    <w:next w:val="NoList"/>
    <w:uiPriority w:val="99"/>
    <w:semiHidden/>
    <w:unhideWhenUsed/>
    <w:rsid w:val="00840D68"/>
  </w:style>
  <w:style w:type="numbering" w:customStyle="1" w:styleId="NoList111111111111">
    <w:name w:val="No List111111111111"/>
    <w:next w:val="NoList"/>
    <w:uiPriority w:val="99"/>
    <w:semiHidden/>
    <w:unhideWhenUsed/>
    <w:rsid w:val="00840D68"/>
  </w:style>
  <w:style w:type="numbering" w:customStyle="1" w:styleId="NoList1111111111111">
    <w:name w:val="No List1111111111111"/>
    <w:next w:val="NoList"/>
    <w:uiPriority w:val="99"/>
    <w:semiHidden/>
    <w:unhideWhenUsed/>
    <w:rsid w:val="00840D68"/>
  </w:style>
  <w:style w:type="numbering" w:customStyle="1" w:styleId="NoList11111111111111">
    <w:name w:val="No List11111111111111"/>
    <w:next w:val="NoList"/>
    <w:uiPriority w:val="99"/>
    <w:semiHidden/>
    <w:unhideWhenUsed/>
    <w:rsid w:val="00840D68"/>
  </w:style>
  <w:style w:type="numbering" w:customStyle="1" w:styleId="NoList111111111111111">
    <w:name w:val="No List111111111111111"/>
    <w:next w:val="NoList"/>
    <w:uiPriority w:val="99"/>
    <w:semiHidden/>
    <w:unhideWhenUsed/>
    <w:rsid w:val="00840D68"/>
  </w:style>
  <w:style w:type="numbering" w:customStyle="1" w:styleId="NoList1111111111111111">
    <w:name w:val="No List1111111111111111"/>
    <w:next w:val="NoList"/>
    <w:uiPriority w:val="99"/>
    <w:semiHidden/>
    <w:unhideWhenUsed/>
    <w:rsid w:val="00840D68"/>
  </w:style>
  <w:style w:type="numbering" w:customStyle="1" w:styleId="NoList11111111111111111">
    <w:name w:val="No List11111111111111111"/>
    <w:next w:val="NoList"/>
    <w:uiPriority w:val="99"/>
    <w:semiHidden/>
    <w:unhideWhenUsed/>
    <w:rsid w:val="00840D68"/>
  </w:style>
  <w:style w:type="character" w:customStyle="1" w:styleId="FontStyle220">
    <w:name w:val="Font Style220"/>
    <w:basedOn w:val="DefaultParagraphFont"/>
    <w:uiPriority w:val="99"/>
    <w:rsid w:val="00840D68"/>
    <w:rPr>
      <w:rFonts w:ascii="Candara" w:hAnsi="Candara" w:cs="Candara" w:hint="default"/>
      <w:i/>
      <w:iCs/>
      <w:sz w:val="18"/>
      <w:szCs w:val="18"/>
    </w:rPr>
  </w:style>
  <w:style w:type="character" w:customStyle="1" w:styleId="FontStyle290">
    <w:name w:val="Font Style290"/>
    <w:basedOn w:val="DefaultParagraphFont"/>
    <w:uiPriority w:val="99"/>
    <w:rsid w:val="00840D6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40D68"/>
    <w:rPr>
      <w:rFonts w:ascii="Arial" w:hAnsi="Arial" w:cs="Arial"/>
      <w:b/>
      <w:bCs/>
      <w:sz w:val="16"/>
      <w:szCs w:val="16"/>
    </w:rPr>
  </w:style>
  <w:style w:type="paragraph" w:customStyle="1" w:styleId="analytic0">
    <w:name w:val="analytic"/>
    <w:basedOn w:val="Normal"/>
    <w:link w:val="analyticChar0"/>
    <w:uiPriority w:val="4"/>
    <w:qFormat/>
    <w:rsid w:val="00840D68"/>
    <w:pPr>
      <w:spacing w:before="120"/>
    </w:pPr>
    <w:rPr>
      <w:b/>
      <w:sz w:val="20"/>
    </w:rPr>
  </w:style>
  <w:style w:type="character" w:customStyle="1" w:styleId="analyticChar0">
    <w:name w:val="analytic Char"/>
    <w:basedOn w:val="DefaultParagraphFont"/>
    <w:link w:val="analytic0"/>
    <w:uiPriority w:val="4"/>
    <w:rsid w:val="00840D68"/>
    <w:rPr>
      <w:rFonts w:ascii="Calibri" w:hAnsi="Calibri" w:cs="Calibri"/>
      <w:b/>
      <w:sz w:val="20"/>
    </w:rPr>
  </w:style>
  <w:style w:type="character" w:customStyle="1" w:styleId="m-5498913268213319940gmail-styleunderline">
    <w:name w:val="m_-5498913268213319940gmail-styleunderline"/>
    <w:basedOn w:val="DefaultParagraphFont"/>
    <w:rsid w:val="00840D68"/>
  </w:style>
  <w:style w:type="paragraph" w:customStyle="1" w:styleId="speakable">
    <w:name w:val="speakable"/>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40D68"/>
  </w:style>
  <w:style w:type="character" w:customStyle="1" w:styleId="copyright">
    <w:name w:val="copyright"/>
    <w:basedOn w:val="DefaultParagraphFont"/>
    <w:rsid w:val="00840D68"/>
  </w:style>
  <w:style w:type="character" w:customStyle="1" w:styleId="TagCharCharCharChar">
    <w:name w:val="Tag Char Char Char Char"/>
    <w:basedOn w:val="DefaultParagraphFont"/>
    <w:rsid w:val="00840D68"/>
    <w:rPr>
      <w:rFonts w:ascii="Calibri" w:hAnsi="Calibri" w:cs="Calibri"/>
      <w:b/>
      <w:sz w:val="24"/>
    </w:rPr>
  </w:style>
  <w:style w:type="paragraph" w:customStyle="1" w:styleId="g-body">
    <w:name w:val="g-body"/>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40D68"/>
    <w:pPr>
      <w:spacing w:before="100" w:beforeAutospacing="1" w:after="100" w:afterAutospacing="1"/>
    </w:pPr>
    <w:rPr>
      <w:sz w:val="24"/>
    </w:rPr>
  </w:style>
  <w:style w:type="paragraph" w:customStyle="1" w:styleId="style41">
    <w:name w:val="style4"/>
    <w:basedOn w:val="Normal"/>
    <w:uiPriority w:val="99"/>
    <w:qFormat/>
    <w:rsid w:val="00840D68"/>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40D68"/>
    <w:pPr>
      <w:spacing w:before="100" w:beforeAutospacing="1" w:after="100" w:afterAutospacing="1"/>
    </w:pPr>
    <w:rPr>
      <w:rFonts w:ascii="Times New Roman" w:hAnsi="Times New Roman"/>
      <w:sz w:val="24"/>
    </w:rPr>
  </w:style>
  <w:style w:type="character" w:customStyle="1" w:styleId="adtext">
    <w:name w:val="adtext"/>
    <w:basedOn w:val="DefaultParagraphFont"/>
    <w:rsid w:val="00840D68"/>
  </w:style>
  <w:style w:type="character" w:customStyle="1" w:styleId="UL-Bold">
    <w:name w:val="UL-Bold"/>
    <w:basedOn w:val="DefaultParagraphFont"/>
    <w:rsid w:val="00840D68"/>
    <w:rPr>
      <w:u w:val="thick"/>
    </w:rPr>
  </w:style>
  <w:style w:type="character" w:customStyle="1" w:styleId="UL-None">
    <w:name w:val="UL-None"/>
    <w:basedOn w:val="DefaultParagraphFont"/>
    <w:rsid w:val="00840D68"/>
    <w:rPr>
      <w:strike w:val="0"/>
      <w:dstrike w:val="0"/>
      <w:u w:val="none"/>
      <w:effect w:val="none"/>
    </w:rPr>
  </w:style>
  <w:style w:type="character" w:customStyle="1" w:styleId="gl">
    <w:name w:val="gl"/>
    <w:basedOn w:val="DefaultParagraphFont"/>
    <w:rsid w:val="00840D68"/>
  </w:style>
  <w:style w:type="character" w:customStyle="1" w:styleId="qu730rj69h">
    <w:name w:val="qu730rj69h"/>
    <w:basedOn w:val="DefaultParagraphFont"/>
    <w:rsid w:val="00840D68"/>
  </w:style>
  <w:style w:type="paragraph" w:customStyle="1" w:styleId="optext">
    <w:name w:val="optext"/>
    <w:basedOn w:val="Normal"/>
    <w:uiPriority w:val="99"/>
    <w:qFormat/>
    <w:rsid w:val="00840D68"/>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40D68"/>
  </w:style>
  <w:style w:type="character" w:customStyle="1" w:styleId="icr880">
    <w:name w:val="icr880"/>
    <w:basedOn w:val="DefaultParagraphFont"/>
    <w:rsid w:val="00840D68"/>
  </w:style>
  <w:style w:type="character" w:customStyle="1" w:styleId="hx23q54">
    <w:name w:val="hx23q54"/>
    <w:basedOn w:val="DefaultParagraphFont"/>
    <w:rsid w:val="00840D68"/>
  </w:style>
  <w:style w:type="character" w:customStyle="1" w:styleId="m-5348258726587825636gmail-style13ptbold">
    <w:name w:val="m_-5348258726587825636gmail-style13ptbold"/>
    <w:basedOn w:val="DefaultParagraphFont"/>
    <w:rsid w:val="00840D68"/>
  </w:style>
  <w:style w:type="character" w:customStyle="1" w:styleId="m-5348258726587825636gmail-styleunderline">
    <w:name w:val="m_-5348258726587825636gmail-styleunderline"/>
    <w:basedOn w:val="DefaultParagraphFont"/>
    <w:rsid w:val="00840D68"/>
  </w:style>
  <w:style w:type="character" w:customStyle="1" w:styleId="UnderlineCharChar1">
    <w:name w:val="Underline Char Char1"/>
    <w:basedOn w:val="DefaultParagraphFont"/>
    <w:rsid w:val="00840D68"/>
    <w:rPr>
      <w:u w:val="single"/>
      <w:lang w:val="en-US" w:eastAsia="en-US" w:bidi="ar-SA"/>
    </w:rPr>
  </w:style>
  <w:style w:type="character" w:customStyle="1" w:styleId="m4385445901877740177gmail-styleunderline">
    <w:name w:val="m_4385445901877740177gmail-styleunderline"/>
    <w:basedOn w:val="DefaultParagraphFont"/>
    <w:rsid w:val="00840D68"/>
  </w:style>
  <w:style w:type="character" w:customStyle="1" w:styleId="CardsFont12ptCharChar">
    <w:name w:val="Cards + Font: 12 pt Char Char"/>
    <w:basedOn w:val="DefaultParagraphFont"/>
    <w:rsid w:val="00840D68"/>
    <w:rPr>
      <w:sz w:val="24"/>
      <w:szCs w:val="24"/>
      <w:u w:val="thick"/>
      <w:lang w:val="en-US" w:eastAsia="en-US" w:bidi="ar-SA"/>
    </w:rPr>
  </w:style>
  <w:style w:type="character" w:customStyle="1" w:styleId="NothingChar1">
    <w:name w:val="Nothing Char1"/>
    <w:basedOn w:val="DefaultParagraphFont"/>
    <w:rsid w:val="00840D68"/>
    <w:rPr>
      <w:lang w:val="en-US" w:eastAsia="en-US" w:bidi="ar-SA"/>
    </w:rPr>
  </w:style>
  <w:style w:type="paragraph" w:customStyle="1" w:styleId="useless">
    <w:name w:val="useless"/>
    <w:basedOn w:val="Normal"/>
    <w:uiPriority w:val="99"/>
    <w:qFormat/>
    <w:rsid w:val="00840D68"/>
    <w:rPr>
      <w:rFonts w:ascii="Times New Roman" w:eastAsia="Times New Roman" w:hAnsi="Times New Roman"/>
      <w:sz w:val="12"/>
    </w:rPr>
  </w:style>
  <w:style w:type="character" w:customStyle="1" w:styleId="DDIUnderline">
    <w:name w:val="DDI Underline"/>
    <w:qFormat/>
    <w:rsid w:val="00840D68"/>
    <w:rPr>
      <w:rFonts w:ascii="Times New Roman" w:hAnsi="Times New Roman"/>
      <w:sz w:val="24"/>
      <w:u w:val="single"/>
    </w:rPr>
  </w:style>
  <w:style w:type="character" w:customStyle="1" w:styleId="Char1">
    <w:name w:val="Char1"/>
    <w:basedOn w:val="DefaultParagraphFont"/>
    <w:rsid w:val="00840D68"/>
    <w:rPr>
      <w:rFonts w:cs="Arial"/>
      <w:b/>
      <w:bCs/>
      <w:iCs/>
      <w:sz w:val="24"/>
      <w:szCs w:val="28"/>
      <w:lang w:val="en-US" w:eastAsia="en-US" w:bidi="ar-SA"/>
    </w:rPr>
  </w:style>
  <w:style w:type="paragraph" w:customStyle="1" w:styleId="ALLCAPS">
    <w:name w:val="ALL CAPS"/>
    <w:basedOn w:val="Normal"/>
    <w:link w:val="ALLCAPSChar"/>
    <w:rsid w:val="00840D68"/>
    <w:rPr>
      <w:rFonts w:ascii="Times New Roman" w:eastAsia="Times New Roman" w:hAnsi="Times New Roman"/>
      <w:b/>
      <w:caps/>
    </w:rPr>
  </w:style>
  <w:style w:type="character" w:customStyle="1" w:styleId="ALLCAPSChar">
    <w:name w:val="ALL CAPS Char"/>
    <w:basedOn w:val="DefaultParagraphFont"/>
    <w:link w:val="ALLCAPS"/>
    <w:rsid w:val="00840D68"/>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840D68"/>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40D68"/>
    <w:rPr>
      <w:rFonts w:ascii="Times New Roman" w:eastAsia="Times New Roman" w:hAnsi="Times New Roman" w:cs="Calibri"/>
      <w:b/>
    </w:rPr>
  </w:style>
  <w:style w:type="character" w:customStyle="1" w:styleId="10ptnotbold">
    <w:name w:val="10ptnotbold"/>
    <w:basedOn w:val="DefaultParagraphFont"/>
    <w:rsid w:val="00840D68"/>
    <w:rPr>
      <w:sz w:val="20"/>
    </w:rPr>
  </w:style>
  <w:style w:type="character" w:customStyle="1" w:styleId="Cites-AuthorDate">
    <w:name w:val="Cites-Author/Date"/>
    <w:rsid w:val="00840D68"/>
    <w:rPr>
      <w:rFonts w:ascii="Helvetica" w:hAnsi="Helvetica"/>
      <w:b/>
      <w:sz w:val="22"/>
      <w:szCs w:val="24"/>
      <w:u w:val="thick"/>
    </w:rPr>
  </w:style>
  <w:style w:type="paragraph" w:customStyle="1" w:styleId="CiteTag">
    <w:name w:val="Cite/Tag"/>
    <w:basedOn w:val="Normal"/>
    <w:uiPriority w:val="99"/>
    <w:qFormat/>
    <w:rsid w:val="00840D68"/>
    <w:rPr>
      <w:rFonts w:ascii="Times New Roman" w:eastAsia="Cambria" w:hAnsi="Times New Roman"/>
      <w:b/>
    </w:rPr>
  </w:style>
  <w:style w:type="character" w:customStyle="1" w:styleId="CardsFont6ptChar1">
    <w:name w:val="Cards + Font: 6 pt Char1"/>
    <w:basedOn w:val="CardsChar"/>
    <w:link w:val="CardsFont6pt"/>
    <w:rsid w:val="00840D68"/>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40D68"/>
  </w:style>
  <w:style w:type="character" w:customStyle="1" w:styleId="m489902567989944824gmail-styleunderline">
    <w:name w:val="m_489902567989944824gmail-styleunderline"/>
    <w:basedOn w:val="DefaultParagraphFont"/>
    <w:rsid w:val="00840D68"/>
  </w:style>
  <w:style w:type="character" w:customStyle="1" w:styleId="UnresolvedMention2">
    <w:name w:val="Unresolved Mention2"/>
    <w:basedOn w:val="DefaultParagraphFont"/>
    <w:uiPriority w:val="99"/>
    <w:semiHidden/>
    <w:rsid w:val="00840D68"/>
    <w:rPr>
      <w:color w:val="808080"/>
      <w:shd w:val="clear" w:color="auto" w:fill="E6E6E6"/>
    </w:rPr>
  </w:style>
  <w:style w:type="character" w:customStyle="1" w:styleId="swauthor">
    <w:name w:val="sw_author"/>
    <w:rsid w:val="00840D68"/>
  </w:style>
  <w:style w:type="character" w:customStyle="1" w:styleId="UnderlineCharChar3">
    <w:name w:val="Underline Char Char3"/>
    <w:rsid w:val="00840D68"/>
    <w:rPr>
      <w:szCs w:val="24"/>
      <w:u w:val="single"/>
      <w:lang w:val="en-US" w:eastAsia="en-US" w:bidi="ar-SA"/>
    </w:rPr>
  </w:style>
  <w:style w:type="character" w:customStyle="1" w:styleId="tl8wme">
    <w:name w:val="tl8wme"/>
    <w:basedOn w:val="DefaultParagraphFont"/>
    <w:rsid w:val="00840D68"/>
  </w:style>
  <w:style w:type="character" w:customStyle="1" w:styleId="Mention3">
    <w:name w:val="Mention3"/>
    <w:basedOn w:val="DefaultParagraphFont"/>
    <w:uiPriority w:val="99"/>
    <w:semiHidden/>
    <w:unhideWhenUsed/>
    <w:rsid w:val="00840D68"/>
    <w:rPr>
      <w:color w:val="2B579A"/>
      <w:shd w:val="clear" w:color="auto" w:fill="E6E6E6"/>
    </w:rPr>
  </w:style>
  <w:style w:type="character" w:customStyle="1" w:styleId="m-5251091010484660064gmail-style13ptbold">
    <w:name w:val="m_-5251091010484660064gmail-style13ptbold"/>
    <w:basedOn w:val="DefaultParagraphFont"/>
    <w:rsid w:val="00840D68"/>
  </w:style>
  <w:style w:type="character" w:customStyle="1" w:styleId="m-5251091010484660064gmail-styleunderline">
    <w:name w:val="m_-5251091010484660064gmail-styleunderline"/>
    <w:basedOn w:val="DefaultParagraphFont"/>
    <w:rsid w:val="00840D68"/>
  </w:style>
  <w:style w:type="character" w:customStyle="1" w:styleId="tablecaption">
    <w:name w:val="tablecaption"/>
    <w:basedOn w:val="DefaultParagraphFont"/>
    <w:rsid w:val="00840D68"/>
  </w:style>
  <w:style w:type="character" w:customStyle="1" w:styleId="StyleLatinHelvetica105ptBlack">
    <w:name w:val="Style (Latin) Helvetica 10.5 pt Black"/>
    <w:basedOn w:val="DefaultParagraphFont"/>
    <w:rsid w:val="00840D68"/>
    <w:rPr>
      <w:rFonts w:ascii="Times New Roman" w:hAnsi="Times New Roman"/>
      <w:color w:val="000000"/>
      <w:sz w:val="21"/>
    </w:rPr>
  </w:style>
  <w:style w:type="character" w:customStyle="1" w:styleId="m-413333960618644972gmail-style13ptbold">
    <w:name w:val="m_-413333960618644972gmail-style13ptbold"/>
    <w:basedOn w:val="DefaultParagraphFont"/>
    <w:rsid w:val="00840D68"/>
  </w:style>
  <w:style w:type="character" w:customStyle="1" w:styleId="m-413333960618644972gmail-styleunderline">
    <w:name w:val="m_-413333960618644972gmail-styleunderline"/>
    <w:basedOn w:val="DefaultParagraphFont"/>
    <w:rsid w:val="00840D68"/>
  </w:style>
  <w:style w:type="character" w:customStyle="1" w:styleId="m8314098763611656848gmail-stylestylebold12pt">
    <w:name w:val="m_8314098763611656848gmail-stylestylebold12pt"/>
    <w:basedOn w:val="DefaultParagraphFont"/>
    <w:rsid w:val="00840D68"/>
  </w:style>
  <w:style w:type="character" w:customStyle="1" w:styleId="m8314098763611656848gmail-styleboldunderline">
    <w:name w:val="m_8314098763611656848gmail-styleboldunderline"/>
    <w:basedOn w:val="DefaultParagraphFont"/>
    <w:rsid w:val="00840D68"/>
  </w:style>
  <w:style w:type="paragraph" w:customStyle="1" w:styleId="Spacer">
    <w:name w:val="Spacer"/>
    <w:basedOn w:val="Heading1"/>
    <w:link w:val="SpacerChar"/>
    <w:autoRedefine/>
    <w:uiPriority w:val="4"/>
    <w:qFormat/>
    <w:rsid w:val="00840D6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40D68"/>
    <w:rPr>
      <w:rFonts w:ascii="Calibri" w:eastAsiaTheme="majorEastAsia" w:hAnsi="Calibri" w:cstheme="majorBidi"/>
      <w:b/>
      <w:bCs/>
      <w:szCs w:val="32"/>
    </w:rPr>
  </w:style>
  <w:style w:type="paragraph" w:customStyle="1" w:styleId="msonormal0">
    <w:name w:val="msonormal"/>
    <w:basedOn w:val="Normal"/>
    <w:rsid w:val="00840D68"/>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40D68"/>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40D68"/>
    <w:rPr>
      <w:rFonts w:ascii="Georgia" w:eastAsia="Times New Roman" w:hAnsi="Georgia" w:cs="Arial" w:hint="default"/>
      <w:b/>
      <w:bCs/>
      <w:kern w:val="32"/>
      <w:sz w:val="28"/>
      <w:szCs w:val="32"/>
    </w:rPr>
  </w:style>
  <w:style w:type="character" w:customStyle="1" w:styleId="SmallChar0">
    <w:name w:val="Small Char"/>
    <w:qFormat/>
    <w:rsid w:val="00840D68"/>
    <w:rPr>
      <w:rFonts w:ascii="Arial Narrow" w:hAnsi="Arial Narrow" w:cs="Times New Roman"/>
      <w:color w:val="000000"/>
      <w:sz w:val="16"/>
    </w:rPr>
  </w:style>
  <w:style w:type="character" w:customStyle="1" w:styleId="CiteReal0">
    <w:name w:val="CiteReal"/>
    <w:uiPriority w:val="1"/>
    <w:qFormat/>
    <w:rsid w:val="00840D68"/>
    <w:rPr>
      <w:rFonts w:ascii="Arial" w:hAnsi="Arial"/>
      <w:b/>
      <w:sz w:val="24"/>
      <w:u w:val="single"/>
    </w:rPr>
  </w:style>
  <w:style w:type="character" w:customStyle="1" w:styleId="dropcap1">
    <w:name w:val="dropcap1"/>
    <w:rsid w:val="00840D68"/>
  </w:style>
  <w:style w:type="paragraph" w:customStyle="1" w:styleId="Style31">
    <w:name w:val="Style31"/>
    <w:basedOn w:val="Normal"/>
    <w:uiPriority w:val="99"/>
    <w:rsid w:val="00840D68"/>
    <w:pPr>
      <w:spacing w:line="197" w:lineRule="exact"/>
      <w:jc w:val="both"/>
    </w:pPr>
    <w:rPr>
      <w:rFonts w:ascii="Palatino Linotype" w:hAnsi="Palatino Linotype" w:cs="Palatino Linotype"/>
    </w:rPr>
  </w:style>
  <w:style w:type="paragraph" w:customStyle="1" w:styleId="Style42">
    <w:name w:val="Style42"/>
    <w:basedOn w:val="Normal"/>
    <w:uiPriority w:val="99"/>
    <w:rsid w:val="00840D68"/>
    <w:pPr>
      <w:spacing w:line="202" w:lineRule="exact"/>
      <w:jc w:val="both"/>
    </w:pPr>
    <w:rPr>
      <w:rFonts w:ascii="Palatino Linotype" w:hAnsi="Palatino Linotype" w:cs="Palatino Linotype"/>
    </w:rPr>
  </w:style>
  <w:style w:type="paragraph" w:customStyle="1" w:styleId="Style51">
    <w:name w:val="Style51"/>
    <w:basedOn w:val="Normal"/>
    <w:uiPriority w:val="99"/>
    <w:rsid w:val="00840D68"/>
    <w:pPr>
      <w:spacing w:line="200" w:lineRule="exact"/>
      <w:jc w:val="both"/>
    </w:pPr>
    <w:rPr>
      <w:rFonts w:ascii="Palatino Linotype" w:hAnsi="Palatino Linotype" w:cs="Palatino Linotype"/>
    </w:rPr>
  </w:style>
  <w:style w:type="character" w:customStyle="1" w:styleId="FontStyle72">
    <w:name w:val="Font Style72"/>
    <w:uiPriority w:val="99"/>
    <w:rsid w:val="00840D68"/>
    <w:rPr>
      <w:rFonts w:ascii="Cambria" w:hAnsi="Cambria" w:cs="Cambria" w:hint="default"/>
      <w:sz w:val="16"/>
      <w:szCs w:val="16"/>
    </w:rPr>
  </w:style>
  <w:style w:type="character" w:customStyle="1" w:styleId="FontStyle73">
    <w:name w:val="Font Style73"/>
    <w:uiPriority w:val="99"/>
    <w:rsid w:val="00840D68"/>
    <w:rPr>
      <w:rFonts w:ascii="Cambria" w:hAnsi="Cambria" w:cs="Cambria" w:hint="default"/>
      <w:i/>
      <w:iCs/>
      <w:sz w:val="16"/>
      <w:szCs w:val="16"/>
    </w:rPr>
  </w:style>
  <w:style w:type="character" w:customStyle="1" w:styleId="UnderlinestyleChar2">
    <w:name w:val="Underline style Char2"/>
    <w:rsid w:val="00840D68"/>
    <w:rPr>
      <w:sz w:val="22"/>
      <w:szCs w:val="24"/>
      <w:u w:val="single"/>
      <w:lang w:val="en-US" w:eastAsia="en-US" w:bidi="ar-SA"/>
    </w:rPr>
  </w:style>
  <w:style w:type="paragraph" w:customStyle="1" w:styleId="CitationCharChar">
    <w:name w:val="Citation Char Char"/>
    <w:basedOn w:val="Normal"/>
    <w:uiPriority w:val="6"/>
    <w:qFormat/>
    <w:rsid w:val="00840D68"/>
    <w:pPr>
      <w:ind w:left="1440" w:right="1440"/>
    </w:pPr>
    <w:rPr>
      <w:rFonts w:ascii="Cambria" w:eastAsia="Verdana" w:hAnsi="Cambria" w:cs="Cambria"/>
      <w:szCs w:val="20"/>
      <w:u w:val="single"/>
    </w:rPr>
  </w:style>
  <w:style w:type="character" w:customStyle="1" w:styleId="FontStyle49">
    <w:name w:val="Font Style49"/>
    <w:uiPriority w:val="99"/>
    <w:rsid w:val="00840D68"/>
    <w:rPr>
      <w:rFonts w:ascii="Cambria" w:hAnsi="Cambria" w:cs="Cambria"/>
      <w:sz w:val="20"/>
      <w:szCs w:val="20"/>
    </w:rPr>
  </w:style>
  <w:style w:type="character" w:customStyle="1" w:styleId="FontStyle50">
    <w:name w:val="Font Style50"/>
    <w:uiPriority w:val="99"/>
    <w:rsid w:val="00840D6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40D6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40D68"/>
    <w:rPr>
      <w:rFonts w:ascii="Cambria" w:eastAsia="Cambria" w:hAnsi="Cambria" w:cs="Cambria"/>
      <w:spacing w:val="-3"/>
      <w:sz w:val="22"/>
      <w:szCs w:val="20"/>
    </w:rPr>
  </w:style>
  <w:style w:type="character" w:customStyle="1" w:styleId="kn">
    <w:name w:val="kn"/>
    <w:basedOn w:val="DefaultParagraphFont"/>
    <w:rsid w:val="00840D68"/>
  </w:style>
  <w:style w:type="character" w:customStyle="1" w:styleId="StyleStyleUnderlineUnderlineStyleBoldUnderlineIntenseEmphas">
    <w:name w:val="Style Style UnderlineUnderlineStyle Bold UnderlineIntense Emphas..."/>
    <w:basedOn w:val="DefaultParagraphFont"/>
    <w:rsid w:val="00840D68"/>
    <w:rPr>
      <w:b/>
      <w:bCs/>
      <w:sz w:val="26"/>
      <w:u w:val="single"/>
    </w:rPr>
  </w:style>
  <w:style w:type="character" w:customStyle="1" w:styleId="articoloinside">
    <w:name w:val="articolo_inside"/>
    <w:rsid w:val="00840D68"/>
  </w:style>
  <w:style w:type="paragraph" w:customStyle="1" w:styleId="pagetools">
    <w:name w:val="pagetools"/>
    <w:basedOn w:val="Normal"/>
    <w:rsid w:val="00840D68"/>
    <w:pPr>
      <w:spacing w:before="100" w:beforeAutospacing="1" w:after="100" w:afterAutospacing="1"/>
    </w:pPr>
    <w:rPr>
      <w:rFonts w:ascii="Cambria" w:eastAsia="Cambria" w:hAnsi="Cambria"/>
      <w:sz w:val="24"/>
    </w:rPr>
  </w:style>
  <w:style w:type="character" w:customStyle="1" w:styleId="desc">
    <w:name w:val="desc"/>
    <w:basedOn w:val="DefaultParagraphFont"/>
    <w:rsid w:val="00840D68"/>
  </w:style>
  <w:style w:type="character" w:customStyle="1" w:styleId="job">
    <w:name w:val="job"/>
    <w:basedOn w:val="DefaultParagraphFont"/>
    <w:rsid w:val="00840D68"/>
  </w:style>
  <w:style w:type="character" w:customStyle="1" w:styleId="publisher">
    <w:name w:val="publisher"/>
    <w:basedOn w:val="DefaultParagraphFont"/>
    <w:rsid w:val="00840D68"/>
  </w:style>
  <w:style w:type="character" w:customStyle="1" w:styleId="pubyear">
    <w:name w:val="pubyear"/>
    <w:basedOn w:val="DefaultParagraphFont"/>
    <w:rsid w:val="00840D68"/>
  </w:style>
  <w:style w:type="character" w:customStyle="1" w:styleId="pubcity">
    <w:name w:val="pubcity"/>
    <w:basedOn w:val="DefaultParagraphFont"/>
    <w:rsid w:val="00840D68"/>
  </w:style>
  <w:style w:type="character" w:customStyle="1" w:styleId="bodycontentlink">
    <w:name w:val="bodycontentlink"/>
    <w:basedOn w:val="DefaultParagraphFont"/>
    <w:rsid w:val="00840D68"/>
  </w:style>
  <w:style w:type="paragraph" w:customStyle="1" w:styleId="C-Text">
    <w:name w:val="C-Text"/>
    <w:basedOn w:val="Normal"/>
    <w:rsid w:val="00840D68"/>
    <w:pPr>
      <w:tabs>
        <w:tab w:val="num" w:pos="720"/>
      </w:tabs>
      <w:ind w:left="720" w:hanging="360"/>
    </w:pPr>
    <w:rPr>
      <w:rFonts w:ascii="Book Antiqua" w:hAnsi="Book Antiqua"/>
      <w:sz w:val="24"/>
    </w:rPr>
  </w:style>
  <w:style w:type="character" w:customStyle="1" w:styleId="ecdate">
    <w:name w:val="ec_date"/>
    <w:basedOn w:val="DefaultParagraphFont"/>
    <w:rsid w:val="00840D68"/>
    <w:rPr>
      <w:rFonts w:ascii="Symbol" w:hAnsi="Symbol" w:hint="default"/>
      <w:sz w:val="20"/>
      <w:szCs w:val="20"/>
      <w:shd w:val="clear" w:color="auto" w:fill="FFFFFF"/>
    </w:rPr>
  </w:style>
  <w:style w:type="paragraph" w:customStyle="1" w:styleId="ecmsonormal">
    <w:name w:val="ec_msonormal"/>
    <w:basedOn w:val="Normal"/>
    <w:rsid w:val="00840D6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40D68"/>
  </w:style>
  <w:style w:type="character" w:customStyle="1" w:styleId="articleheadline">
    <w:name w:val="articleheadline"/>
    <w:basedOn w:val="DefaultParagraphFont"/>
    <w:rsid w:val="00840D68"/>
  </w:style>
  <w:style w:type="paragraph" w:customStyle="1" w:styleId="u-intro">
    <w:name w:val="u-intro"/>
    <w:basedOn w:val="Normal"/>
    <w:rsid w:val="00840D68"/>
    <w:pPr>
      <w:spacing w:before="100" w:beforeAutospacing="1" w:after="100" w:afterAutospacing="1"/>
    </w:pPr>
    <w:rPr>
      <w:sz w:val="24"/>
    </w:rPr>
  </w:style>
  <w:style w:type="character" w:customStyle="1" w:styleId="u-byline">
    <w:name w:val="u-byline"/>
    <w:basedOn w:val="DefaultParagraphFont"/>
    <w:rsid w:val="00840D68"/>
  </w:style>
  <w:style w:type="character" w:customStyle="1" w:styleId="articlebya">
    <w:name w:val="articleby_a"/>
    <w:basedOn w:val="DefaultParagraphFont"/>
    <w:rsid w:val="00840D68"/>
  </w:style>
  <w:style w:type="character" w:customStyle="1" w:styleId="popupwinby">
    <w:name w:val="popupwinby"/>
    <w:basedOn w:val="DefaultParagraphFont"/>
    <w:rsid w:val="00840D68"/>
  </w:style>
  <w:style w:type="character" w:customStyle="1" w:styleId="storyheader">
    <w:name w:val="storyheader"/>
    <w:basedOn w:val="DefaultParagraphFont"/>
    <w:rsid w:val="00840D68"/>
  </w:style>
  <w:style w:type="character" w:customStyle="1" w:styleId="marron">
    <w:name w:val="marron"/>
    <w:basedOn w:val="DefaultParagraphFont"/>
    <w:rsid w:val="00840D68"/>
  </w:style>
  <w:style w:type="paragraph" w:customStyle="1" w:styleId="StyleNormalWeb10pt">
    <w:name w:val="Style Normal (Web) + 10 pt"/>
    <w:basedOn w:val="NormalWeb"/>
    <w:next w:val="Normal"/>
    <w:rsid w:val="00840D68"/>
    <w:rPr>
      <w:rFonts w:ascii="Bookman Old Style" w:eastAsiaTheme="minorHAnsi" w:hAnsi="Bookman Old Style"/>
      <w:sz w:val="20"/>
      <w:lang w:bidi="ar-SA"/>
    </w:rPr>
  </w:style>
  <w:style w:type="character" w:customStyle="1" w:styleId="StyleNormalWeb10ptChar">
    <w:name w:val="Style Normal (Web) + 10 pt Char"/>
    <w:basedOn w:val="DefaultParagraphFont"/>
    <w:rsid w:val="00840D68"/>
    <w:rPr>
      <w:szCs w:val="24"/>
      <w:lang w:val="en-US" w:eastAsia="en-US" w:bidi="ar-SA"/>
    </w:rPr>
  </w:style>
  <w:style w:type="paragraph" w:customStyle="1" w:styleId="TagCiteShells">
    <w:name w:val="Tag/Cite/Shells"/>
    <w:basedOn w:val="Normal"/>
    <w:rsid w:val="00840D68"/>
    <w:rPr>
      <w:b/>
    </w:rPr>
  </w:style>
  <w:style w:type="paragraph" w:customStyle="1" w:styleId="DefinitionTerm">
    <w:name w:val="Definition Term"/>
    <w:basedOn w:val="Normal"/>
    <w:next w:val="Normal"/>
    <w:rsid w:val="00840D68"/>
    <w:rPr>
      <w:snapToGrid w:val="0"/>
      <w:sz w:val="24"/>
    </w:rPr>
  </w:style>
  <w:style w:type="character" w:customStyle="1" w:styleId="Style3CharChar">
    <w:name w:val="Style3 Char Char"/>
    <w:basedOn w:val="DefaultParagraphFont"/>
    <w:rsid w:val="00840D6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40D68"/>
    <w:pPr>
      <w:spacing w:after="60"/>
    </w:pPr>
    <w:rPr>
      <w:rFonts w:eastAsia="Segoe UI" w:cs="Cambria"/>
      <w:caps/>
      <w:sz w:val="20"/>
      <w:lang w:eastAsia="zh-CN"/>
    </w:rPr>
  </w:style>
  <w:style w:type="character" w:customStyle="1" w:styleId="NormalChar0">
    <w:name w:val="Normal Char"/>
    <w:basedOn w:val="DefaultParagraphFont"/>
    <w:rsid w:val="00840D68"/>
    <w:rPr>
      <w:lang w:eastAsia="en-US"/>
    </w:rPr>
  </w:style>
  <w:style w:type="character" w:customStyle="1" w:styleId="BoldUnderlineChar2">
    <w:name w:val="Bold + Underline Char"/>
    <w:basedOn w:val="DefaultParagraphFont"/>
    <w:rsid w:val="00840D6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40D68"/>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40D68"/>
  </w:style>
  <w:style w:type="character" w:customStyle="1" w:styleId="CharacterStyle7">
    <w:name w:val="Character Style 7"/>
    <w:rsid w:val="00840D68"/>
    <w:rPr>
      <w:rFonts w:ascii="Trebuchet MS" w:hAnsi="Trebuchet MS" w:cs="Trebuchet MS"/>
      <w:sz w:val="20"/>
      <w:szCs w:val="20"/>
      <w:u w:val="single"/>
    </w:rPr>
  </w:style>
  <w:style w:type="character" w:customStyle="1" w:styleId="StyleStyle4Char">
    <w:name w:val="Style Style4 + Char"/>
    <w:basedOn w:val="DefaultParagraphFont"/>
    <w:rsid w:val="00840D6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40D6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40D68"/>
    <w:rPr>
      <w:rFonts w:ascii="Symbol" w:hAnsi="Symbol"/>
      <w:sz w:val="21"/>
      <w:szCs w:val="21"/>
      <w:u w:val="thick"/>
    </w:rPr>
  </w:style>
  <w:style w:type="character" w:customStyle="1" w:styleId="UnderlinedEvidenceCharChar">
    <w:name w:val="Underlined Evidence Char Char"/>
    <w:basedOn w:val="DefaultParagraphFont"/>
    <w:rsid w:val="00840D68"/>
    <w:rPr>
      <w:rFonts w:ascii="Symbol" w:hAnsi="Symbol"/>
      <w:sz w:val="21"/>
      <w:szCs w:val="21"/>
      <w:u w:val="thick"/>
      <w:lang w:val="en-US" w:eastAsia="en-US" w:bidi="ar-SA"/>
    </w:rPr>
  </w:style>
  <w:style w:type="character" w:styleId="PlaceholderText">
    <w:name w:val="Placeholder Text"/>
    <w:basedOn w:val="DefaultParagraphFont"/>
    <w:uiPriority w:val="99"/>
    <w:rsid w:val="00840D68"/>
    <w:rPr>
      <w:color w:val="808080"/>
    </w:rPr>
  </w:style>
  <w:style w:type="paragraph" w:customStyle="1" w:styleId="Cite8">
    <w:name w:val="Cite8"/>
    <w:basedOn w:val="Normal"/>
    <w:autoRedefine/>
    <w:qFormat/>
    <w:rsid w:val="00840D68"/>
    <w:rPr>
      <w:rFonts w:ascii="Trebuchet MS" w:eastAsia="Verdana" w:hAnsi="Trebuchet MS" w:cs="Cambria"/>
    </w:rPr>
  </w:style>
  <w:style w:type="paragraph" w:customStyle="1" w:styleId="8font">
    <w:name w:val="8font"/>
    <w:basedOn w:val="Normal"/>
    <w:next w:val="Normal"/>
    <w:autoRedefine/>
    <w:rsid w:val="00840D68"/>
    <w:rPr>
      <w:rFonts w:eastAsia="Cambria Math" w:cs="Cambria"/>
      <w:szCs w:val="16"/>
    </w:rPr>
  </w:style>
  <w:style w:type="character" w:customStyle="1" w:styleId="NoterefInText">
    <w:name w:val="_NoterefInText"/>
    <w:uiPriority w:val="99"/>
    <w:rsid w:val="00840D68"/>
    <w:rPr>
      <w:rFonts w:cs="AKDPE C+ Utopia"/>
      <w:color w:val="000000"/>
    </w:rPr>
  </w:style>
  <w:style w:type="character" w:customStyle="1" w:styleId="postauthor">
    <w:name w:val="postauthor"/>
    <w:basedOn w:val="DefaultParagraphFont"/>
    <w:rsid w:val="00840D68"/>
  </w:style>
  <w:style w:type="paragraph" w:customStyle="1" w:styleId="notes-source-hasnotes">
    <w:name w:val="notes-source-hasnotes"/>
    <w:basedOn w:val="Normal"/>
    <w:rsid w:val="00840D68"/>
    <w:pPr>
      <w:spacing w:before="100" w:beforeAutospacing="1" w:after="100" w:afterAutospacing="1"/>
    </w:pPr>
    <w:rPr>
      <w:rFonts w:ascii="Tahoma" w:hAnsi="Tahoma"/>
      <w:szCs w:val="20"/>
    </w:rPr>
  </w:style>
  <w:style w:type="character" w:customStyle="1" w:styleId="span">
    <w:name w:val="span"/>
    <w:basedOn w:val="DefaultParagraphFont"/>
    <w:rsid w:val="00840D68"/>
  </w:style>
  <w:style w:type="character" w:customStyle="1" w:styleId="maintitle">
    <w:name w:val="maintitle"/>
    <w:basedOn w:val="DefaultParagraphFont"/>
    <w:rsid w:val="00840D68"/>
  </w:style>
  <w:style w:type="character" w:customStyle="1" w:styleId="thirdparty-logo">
    <w:name w:val="thirdparty-logo"/>
    <w:basedOn w:val="DefaultParagraphFont"/>
    <w:rsid w:val="00840D68"/>
  </w:style>
  <w:style w:type="character" w:customStyle="1" w:styleId="posted">
    <w:name w:val="posted"/>
    <w:basedOn w:val="DefaultParagraphFont"/>
    <w:rsid w:val="00840D68"/>
  </w:style>
  <w:style w:type="character" w:customStyle="1" w:styleId="ticker">
    <w:name w:val="ticker"/>
    <w:basedOn w:val="DefaultParagraphFont"/>
    <w:rsid w:val="00840D68"/>
  </w:style>
  <w:style w:type="paragraph" w:customStyle="1" w:styleId="articlemeta">
    <w:name w:val="articlemeta"/>
    <w:basedOn w:val="Normal"/>
    <w:rsid w:val="00840D68"/>
    <w:pPr>
      <w:spacing w:before="100" w:beforeAutospacing="1" w:after="100" w:afterAutospacing="1"/>
    </w:pPr>
    <w:rPr>
      <w:rFonts w:ascii="Tahoma" w:hAnsi="Tahoma"/>
      <w:szCs w:val="20"/>
    </w:rPr>
  </w:style>
  <w:style w:type="character" w:customStyle="1" w:styleId="vcard">
    <w:name w:val="vcard"/>
    <w:basedOn w:val="DefaultParagraphFont"/>
    <w:rsid w:val="00840D68"/>
  </w:style>
  <w:style w:type="character" w:customStyle="1" w:styleId="print-footnote">
    <w:name w:val="print-footnote"/>
    <w:basedOn w:val="DefaultParagraphFont"/>
    <w:rsid w:val="00840D68"/>
  </w:style>
  <w:style w:type="character" w:customStyle="1" w:styleId="datestring">
    <w:name w:val="datestring"/>
    <w:basedOn w:val="DefaultParagraphFont"/>
    <w:rsid w:val="00840D68"/>
  </w:style>
  <w:style w:type="paragraph" w:customStyle="1" w:styleId="noindent0">
    <w:name w:val="no_indent"/>
    <w:basedOn w:val="Normal"/>
    <w:rsid w:val="00840D68"/>
    <w:pPr>
      <w:spacing w:before="100" w:beforeAutospacing="1" w:after="100" w:afterAutospacing="1"/>
    </w:pPr>
    <w:rPr>
      <w:rFonts w:ascii="Tahoma" w:hAnsi="Tahoma"/>
      <w:szCs w:val="20"/>
    </w:rPr>
  </w:style>
  <w:style w:type="character" w:customStyle="1" w:styleId="email">
    <w:name w:val="email"/>
    <w:basedOn w:val="DefaultParagraphFont"/>
    <w:rsid w:val="00840D68"/>
  </w:style>
  <w:style w:type="paragraph" w:customStyle="1" w:styleId="left">
    <w:name w:val="left"/>
    <w:basedOn w:val="Normal"/>
    <w:rsid w:val="00840D68"/>
    <w:pPr>
      <w:spacing w:before="100" w:beforeAutospacing="1" w:after="100" w:afterAutospacing="1"/>
    </w:pPr>
    <w:rPr>
      <w:rFonts w:ascii="Tahoma" w:hAnsi="Tahoma"/>
      <w:szCs w:val="20"/>
    </w:rPr>
  </w:style>
  <w:style w:type="paragraph" w:customStyle="1" w:styleId="right">
    <w:name w:val="right"/>
    <w:basedOn w:val="Normal"/>
    <w:rsid w:val="00840D68"/>
    <w:pPr>
      <w:spacing w:before="100" w:beforeAutospacing="1" w:after="100" w:afterAutospacing="1"/>
    </w:pPr>
    <w:rPr>
      <w:rFonts w:ascii="Tahoma" w:hAnsi="Tahoma"/>
      <w:szCs w:val="20"/>
    </w:rPr>
  </w:style>
  <w:style w:type="character" w:customStyle="1" w:styleId="gptad">
    <w:name w:val="gptad"/>
    <w:basedOn w:val="DefaultParagraphFont"/>
    <w:rsid w:val="00840D68"/>
  </w:style>
  <w:style w:type="paragraph" w:customStyle="1" w:styleId="creditpostedmodified">
    <w:name w:val="credit_posted_modified"/>
    <w:basedOn w:val="Normal"/>
    <w:rsid w:val="00840D68"/>
    <w:pPr>
      <w:spacing w:before="100" w:beforeAutospacing="1" w:after="100" w:afterAutospacing="1"/>
    </w:pPr>
    <w:rPr>
      <w:rFonts w:ascii="Tahoma" w:hAnsi="Tahoma"/>
      <w:szCs w:val="20"/>
    </w:rPr>
  </w:style>
  <w:style w:type="character" w:customStyle="1" w:styleId="creditline">
    <w:name w:val="creditline"/>
    <w:basedOn w:val="DefaultParagraphFont"/>
    <w:rsid w:val="00840D68"/>
  </w:style>
  <w:style w:type="character" w:customStyle="1" w:styleId="grd">
    <w:name w:val="grd"/>
    <w:basedOn w:val="DefaultParagraphFont"/>
    <w:rsid w:val="00840D68"/>
  </w:style>
  <w:style w:type="paragraph" w:customStyle="1" w:styleId="hs-text-container">
    <w:name w:val="hs-text-container"/>
    <w:basedOn w:val="Normal"/>
    <w:rsid w:val="00840D68"/>
    <w:pPr>
      <w:spacing w:before="100" w:beforeAutospacing="1" w:after="100" w:afterAutospacing="1"/>
    </w:pPr>
    <w:rPr>
      <w:rFonts w:ascii="Tahoma" w:hAnsi="Tahoma"/>
      <w:szCs w:val="20"/>
    </w:rPr>
  </w:style>
  <w:style w:type="character" w:customStyle="1" w:styleId="created">
    <w:name w:val="created"/>
    <w:basedOn w:val="DefaultParagraphFont"/>
    <w:rsid w:val="00840D68"/>
  </w:style>
  <w:style w:type="character" w:customStyle="1" w:styleId="changed">
    <w:name w:val="changed"/>
    <w:basedOn w:val="DefaultParagraphFont"/>
    <w:rsid w:val="00840D68"/>
  </w:style>
  <w:style w:type="character" w:customStyle="1" w:styleId="article-author-name">
    <w:name w:val="article-author-name"/>
    <w:basedOn w:val="DefaultParagraphFont"/>
    <w:rsid w:val="00840D68"/>
  </w:style>
  <w:style w:type="character" w:customStyle="1" w:styleId="bioexcerpt">
    <w:name w:val="bio_excerpt"/>
    <w:basedOn w:val="DefaultParagraphFont"/>
    <w:rsid w:val="00840D68"/>
  </w:style>
  <w:style w:type="character" w:customStyle="1" w:styleId="commentcount">
    <w:name w:val="comment_count"/>
    <w:basedOn w:val="DefaultParagraphFont"/>
    <w:rsid w:val="00840D68"/>
  </w:style>
  <w:style w:type="character" w:customStyle="1" w:styleId="searchtermshighlighted">
    <w:name w:val="searchtermshighlighted"/>
    <w:basedOn w:val="DefaultParagraphFont"/>
    <w:rsid w:val="00840D68"/>
  </w:style>
  <w:style w:type="character" w:customStyle="1" w:styleId="contributornametrigger">
    <w:name w:val="contributornametrigger"/>
    <w:basedOn w:val="DefaultParagraphFont"/>
    <w:rsid w:val="00840D68"/>
  </w:style>
  <w:style w:type="character" w:customStyle="1" w:styleId="bylinepipe">
    <w:name w:val="bylinepipe"/>
    <w:basedOn w:val="DefaultParagraphFont"/>
    <w:rsid w:val="00840D68"/>
  </w:style>
  <w:style w:type="character" w:customStyle="1" w:styleId="lucenesearchresulturlb">
    <w:name w:val="lucene_search_result_url_b"/>
    <w:basedOn w:val="DefaultParagraphFont"/>
    <w:rsid w:val="00840D68"/>
  </w:style>
  <w:style w:type="character" w:customStyle="1" w:styleId="faculty-title">
    <w:name w:val="faculty-title"/>
    <w:basedOn w:val="DefaultParagraphFont"/>
    <w:rsid w:val="00840D68"/>
  </w:style>
  <w:style w:type="character" w:customStyle="1" w:styleId="count">
    <w:name w:val="count"/>
    <w:basedOn w:val="DefaultParagraphFont"/>
    <w:rsid w:val="00840D68"/>
  </w:style>
  <w:style w:type="character" w:customStyle="1" w:styleId="volume">
    <w:name w:val="volume"/>
    <w:basedOn w:val="DefaultParagraphFont"/>
    <w:rsid w:val="00840D68"/>
  </w:style>
  <w:style w:type="character" w:customStyle="1" w:styleId="issue">
    <w:name w:val="issue"/>
    <w:basedOn w:val="DefaultParagraphFont"/>
    <w:rsid w:val="00840D68"/>
  </w:style>
  <w:style w:type="character" w:customStyle="1" w:styleId="pages">
    <w:name w:val="pages"/>
    <w:basedOn w:val="DefaultParagraphFont"/>
    <w:rsid w:val="00840D68"/>
  </w:style>
  <w:style w:type="character" w:customStyle="1" w:styleId="field-content">
    <w:name w:val="field-content"/>
    <w:basedOn w:val="DefaultParagraphFont"/>
    <w:rsid w:val="00840D68"/>
  </w:style>
  <w:style w:type="character" w:customStyle="1" w:styleId="person">
    <w:name w:val="person"/>
    <w:basedOn w:val="DefaultParagraphFont"/>
    <w:rsid w:val="00840D68"/>
  </w:style>
  <w:style w:type="character" w:customStyle="1" w:styleId="corresponding">
    <w:name w:val="corresponding"/>
    <w:basedOn w:val="DefaultParagraphFont"/>
    <w:rsid w:val="00840D68"/>
  </w:style>
  <w:style w:type="character" w:customStyle="1" w:styleId="entry-date">
    <w:name w:val="entry-date"/>
    <w:basedOn w:val="DefaultParagraphFont"/>
    <w:rsid w:val="00840D68"/>
  </w:style>
  <w:style w:type="paragraph" w:customStyle="1" w:styleId="entry-meta">
    <w:name w:val="entry-meta"/>
    <w:basedOn w:val="Normal"/>
    <w:rsid w:val="00840D68"/>
    <w:pPr>
      <w:spacing w:before="100" w:beforeAutospacing="1" w:after="100" w:afterAutospacing="1"/>
    </w:pPr>
    <w:rPr>
      <w:rFonts w:ascii="Tahoma" w:hAnsi="Tahoma"/>
      <w:szCs w:val="20"/>
    </w:rPr>
  </w:style>
  <w:style w:type="character" w:customStyle="1" w:styleId="post-time">
    <w:name w:val="post-time"/>
    <w:basedOn w:val="DefaultParagraphFont"/>
    <w:rsid w:val="00840D68"/>
  </w:style>
  <w:style w:type="character" w:customStyle="1" w:styleId="post-category">
    <w:name w:val="post-category"/>
    <w:basedOn w:val="DefaultParagraphFont"/>
    <w:rsid w:val="00840D68"/>
  </w:style>
  <w:style w:type="character" w:customStyle="1" w:styleId="post-author">
    <w:name w:val="post-author"/>
    <w:basedOn w:val="DefaultParagraphFont"/>
    <w:rsid w:val="00840D68"/>
  </w:style>
  <w:style w:type="character" w:customStyle="1" w:styleId="A10">
    <w:name w:val="A10"/>
    <w:uiPriority w:val="99"/>
    <w:rsid w:val="00840D68"/>
    <w:rPr>
      <w:rFonts w:cs="MS Mincho"/>
      <w:color w:val="000000"/>
      <w:sz w:val="11"/>
      <w:szCs w:val="11"/>
    </w:rPr>
  </w:style>
  <w:style w:type="paragraph" w:customStyle="1" w:styleId="Pa10">
    <w:name w:val="Pa10"/>
    <w:basedOn w:val="Default"/>
    <w:next w:val="Default"/>
    <w:uiPriority w:val="99"/>
    <w:rsid w:val="00840D6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40D68"/>
    <w:pPr>
      <w:widowControl w:val="0"/>
      <w:spacing w:line="241" w:lineRule="atLeast"/>
    </w:pPr>
    <w:rPr>
      <w:rFonts w:ascii="Verdana" w:eastAsiaTheme="minorEastAsia" w:hAnsi="Verdana" w:cs="Cambria"/>
      <w:color w:val="auto"/>
    </w:rPr>
  </w:style>
  <w:style w:type="character" w:customStyle="1" w:styleId="A9">
    <w:name w:val="A9"/>
    <w:uiPriority w:val="99"/>
    <w:rsid w:val="00840D68"/>
    <w:rPr>
      <w:rFonts w:cs="MS Mincho"/>
      <w:color w:val="000000"/>
      <w:sz w:val="14"/>
      <w:szCs w:val="14"/>
    </w:rPr>
  </w:style>
  <w:style w:type="paragraph" w:customStyle="1" w:styleId="articledetails">
    <w:name w:val="articledetails"/>
    <w:basedOn w:val="Normal"/>
    <w:rsid w:val="00840D68"/>
    <w:pPr>
      <w:spacing w:before="100" w:beforeAutospacing="1" w:after="100" w:afterAutospacing="1"/>
    </w:pPr>
    <w:rPr>
      <w:rFonts w:ascii="Tahoma" w:hAnsi="Tahoma"/>
      <w:szCs w:val="20"/>
    </w:rPr>
  </w:style>
  <w:style w:type="character" w:customStyle="1" w:styleId="posted-and-updated">
    <w:name w:val="posted-and-updated"/>
    <w:basedOn w:val="DefaultParagraphFont"/>
    <w:rsid w:val="00840D68"/>
  </w:style>
  <w:style w:type="paragraph" w:customStyle="1" w:styleId="aff">
    <w:name w:val="aff"/>
    <w:basedOn w:val="Normal"/>
    <w:rsid w:val="00840D68"/>
    <w:pPr>
      <w:spacing w:before="100" w:beforeAutospacing="1" w:after="100" w:afterAutospacing="1"/>
    </w:pPr>
    <w:rPr>
      <w:rFonts w:ascii="Tahoma" w:hAnsi="Tahoma"/>
      <w:szCs w:val="20"/>
    </w:rPr>
  </w:style>
  <w:style w:type="character" w:customStyle="1" w:styleId="entry-author">
    <w:name w:val="entry-author"/>
    <w:basedOn w:val="DefaultParagraphFont"/>
    <w:rsid w:val="00840D68"/>
  </w:style>
  <w:style w:type="character" w:customStyle="1" w:styleId="entry-author-name">
    <w:name w:val="entry-author-name"/>
    <w:basedOn w:val="DefaultParagraphFont"/>
    <w:rsid w:val="00840D68"/>
  </w:style>
  <w:style w:type="character" w:customStyle="1" w:styleId="arial11">
    <w:name w:val="arial_11"/>
    <w:basedOn w:val="DefaultParagraphFont"/>
    <w:rsid w:val="00840D68"/>
  </w:style>
  <w:style w:type="character" w:customStyle="1" w:styleId="contrib-degrees">
    <w:name w:val="contrib-degrees"/>
    <w:basedOn w:val="DefaultParagraphFont"/>
    <w:rsid w:val="00840D68"/>
  </w:style>
  <w:style w:type="character" w:customStyle="1" w:styleId="contrib-on-behalf-of">
    <w:name w:val="contrib-on-behalf-of"/>
    <w:basedOn w:val="DefaultParagraphFont"/>
    <w:rsid w:val="00840D68"/>
  </w:style>
  <w:style w:type="character" w:customStyle="1" w:styleId="pubtime">
    <w:name w:val="pubtime"/>
    <w:basedOn w:val="DefaultParagraphFont"/>
    <w:rsid w:val="00840D68"/>
  </w:style>
  <w:style w:type="character" w:customStyle="1" w:styleId="time">
    <w:name w:val="time"/>
    <w:basedOn w:val="DefaultParagraphFont"/>
    <w:rsid w:val="00840D68"/>
  </w:style>
  <w:style w:type="character" w:customStyle="1" w:styleId="fbcommentscount">
    <w:name w:val="fb_comments_count"/>
    <w:basedOn w:val="DefaultParagraphFont"/>
    <w:rsid w:val="00840D68"/>
  </w:style>
  <w:style w:type="character" w:customStyle="1" w:styleId="stsharethiscustom">
    <w:name w:val="st_sharethis_custom"/>
    <w:basedOn w:val="DefaultParagraphFont"/>
    <w:rsid w:val="00840D68"/>
  </w:style>
  <w:style w:type="paragraph" w:customStyle="1" w:styleId="permalinkable">
    <w:name w:val="permalinkable"/>
    <w:basedOn w:val="Normal"/>
    <w:rsid w:val="00840D68"/>
    <w:pPr>
      <w:spacing w:before="100" w:beforeAutospacing="1" w:after="100" w:afterAutospacing="1"/>
    </w:pPr>
    <w:rPr>
      <w:rFonts w:ascii="Tahoma" w:hAnsi="Tahoma"/>
      <w:szCs w:val="20"/>
    </w:rPr>
  </w:style>
  <w:style w:type="character" w:customStyle="1" w:styleId="post-date">
    <w:name w:val="post-date"/>
    <w:basedOn w:val="DefaultParagraphFont"/>
    <w:rsid w:val="00840D68"/>
  </w:style>
  <w:style w:type="character" w:customStyle="1" w:styleId="link-external">
    <w:name w:val="link-external"/>
    <w:basedOn w:val="DefaultParagraphFont"/>
    <w:rsid w:val="00840D68"/>
  </w:style>
  <w:style w:type="character" w:customStyle="1" w:styleId="articleauthor">
    <w:name w:val="article_author"/>
    <w:basedOn w:val="DefaultParagraphFont"/>
    <w:rsid w:val="00840D68"/>
  </w:style>
  <w:style w:type="character" w:customStyle="1" w:styleId="articleissue">
    <w:name w:val="article_issue"/>
    <w:basedOn w:val="DefaultParagraphFont"/>
    <w:rsid w:val="00840D68"/>
  </w:style>
  <w:style w:type="character" w:customStyle="1" w:styleId="a-size-large">
    <w:name w:val="a-size-large"/>
    <w:basedOn w:val="DefaultParagraphFont"/>
    <w:rsid w:val="00840D68"/>
  </w:style>
  <w:style w:type="character" w:customStyle="1" w:styleId="a-size-medium">
    <w:name w:val="a-size-medium"/>
    <w:basedOn w:val="DefaultParagraphFont"/>
    <w:rsid w:val="00840D68"/>
  </w:style>
  <w:style w:type="character" w:customStyle="1" w:styleId="contribution">
    <w:name w:val="contribution"/>
    <w:basedOn w:val="DefaultParagraphFont"/>
    <w:rsid w:val="00840D68"/>
  </w:style>
  <w:style w:type="character" w:customStyle="1" w:styleId="a-color-secondary">
    <w:name w:val="a-color-secondary"/>
    <w:basedOn w:val="DefaultParagraphFont"/>
    <w:rsid w:val="00840D68"/>
  </w:style>
  <w:style w:type="paragraph" w:customStyle="1" w:styleId="sbyline">
    <w:name w:val="sbyline"/>
    <w:basedOn w:val="Normal"/>
    <w:rsid w:val="00840D68"/>
    <w:pPr>
      <w:spacing w:before="100" w:beforeAutospacing="1" w:after="100" w:afterAutospacing="1"/>
    </w:pPr>
    <w:rPr>
      <w:rFonts w:ascii="Tahoma" w:hAnsi="Tahoma"/>
      <w:szCs w:val="20"/>
    </w:rPr>
  </w:style>
  <w:style w:type="character" w:customStyle="1" w:styleId="ui-author">
    <w:name w:val="ui-author"/>
    <w:basedOn w:val="DefaultParagraphFont"/>
    <w:rsid w:val="00840D68"/>
  </w:style>
  <w:style w:type="character" w:customStyle="1" w:styleId="ui-staffline">
    <w:name w:val="ui-staffline"/>
    <w:basedOn w:val="DefaultParagraphFont"/>
    <w:rsid w:val="00840D68"/>
  </w:style>
  <w:style w:type="paragraph" w:customStyle="1" w:styleId="promotion-tag-p">
    <w:name w:val="promotion-tag-p"/>
    <w:basedOn w:val="Normal"/>
    <w:rsid w:val="00840D68"/>
    <w:pPr>
      <w:spacing w:before="100" w:beforeAutospacing="1" w:after="100" w:afterAutospacing="1"/>
    </w:pPr>
    <w:rPr>
      <w:rFonts w:ascii="Tahoma" w:hAnsi="Tahoma"/>
      <w:szCs w:val="20"/>
    </w:rPr>
  </w:style>
  <w:style w:type="paragraph" w:customStyle="1" w:styleId="heading">
    <w:name w:val="heading"/>
    <w:basedOn w:val="Normal"/>
    <w:rsid w:val="00840D68"/>
    <w:pPr>
      <w:spacing w:before="100" w:beforeAutospacing="1" w:after="100" w:afterAutospacing="1"/>
    </w:pPr>
    <w:rPr>
      <w:rFonts w:ascii="Tahoma" w:hAnsi="Tahoma"/>
      <w:szCs w:val="20"/>
    </w:rPr>
  </w:style>
  <w:style w:type="character" w:customStyle="1" w:styleId="value">
    <w:name w:val="value"/>
    <w:basedOn w:val="DefaultParagraphFont"/>
    <w:rsid w:val="00840D68"/>
  </w:style>
  <w:style w:type="character" w:customStyle="1" w:styleId="specialissuelabel">
    <w:name w:val="specialissuelabel"/>
    <w:basedOn w:val="DefaultParagraphFont"/>
    <w:rsid w:val="00840D68"/>
  </w:style>
  <w:style w:type="character" w:customStyle="1" w:styleId="referencediv">
    <w:name w:val="referencediv"/>
    <w:basedOn w:val="DefaultParagraphFont"/>
    <w:rsid w:val="00840D68"/>
  </w:style>
  <w:style w:type="character" w:customStyle="1" w:styleId="wp-smiley">
    <w:name w:val="wp-smiley"/>
    <w:basedOn w:val="DefaultParagraphFont"/>
    <w:rsid w:val="00840D68"/>
  </w:style>
  <w:style w:type="character" w:customStyle="1" w:styleId="meta-prep">
    <w:name w:val="meta-prep"/>
    <w:basedOn w:val="DefaultParagraphFont"/>
    <w:rsid w:val="00840D68"/>
  </w:style>
  <w:style w:type="character" w:customStyle="1" w:styleId="artjournal">
    <w:name w:val="art_journal"/>
    <w:basedOn w:val="DefaultParagraphFont"/>
    <w:rsid w:val="00840D68"/>
  </w:style>
  <w:style w:type="character" w:customStyle="1" w:styleId="artdatevolumeissuepart">
    <w:name w:val="art_datevolumeissuepart"/>
    <w:basedOn w:val="DefaultParagraphFont"/>
    <w:rsid w:val="00840D68"/>
  </w:style>
  <w:style w:type="character" w:customStyle="1" w:styleId="artpages">
    <w:name w:val="art_pages"/>
    <w:basedOn w:val="DefaultParagraphFont"/>
    <w:rsid w:val="00840D68"/>
  </w:style>
  <w:style w:type="character" w:customStyle="1" w:styleId="singlehighlightclass">
    <w:name w:val="single_highlight_class"/>
    <w:basedOn w:val="DefaultParagraphFont"/>
    <w:rsid w:val="00840D68"/>
  </w:style>
  <w:style w:type="character" w:customStyle="1" w:styleId="degree">
    <w:name w:val="degree"/>
    <w:basedOn w:val="DefaultParagraphFont"/>
    <w:rsid w:val="00840D68"/>
  </w:style>
  <w:style w:type="character" w:customStyle="1" w:styleId="major">
    <w:name w:val="major"/>
    <w:basedOn w:val="DefaultParagraphFont"/>
    <w:rsid w:val="00840D68"/>
  </w:style>
  <w:style w:type="character" w:customStyle="1" w:styleId="authors">
    <w:name w:val="authors"/>
    <w:basedOn w:val="DefaultParagraphFont"/>
    <w:rsid w:val="00840D68"/>
  </w:style>
  <w:style w:type="character" w:customStyle="1" w:styleId="views">
    <w:name w:val="views"/>
    <w:basedOn w:val="DefaultParagraphFont"/>
    <w:rsid w:val="00840D68"/>
  </w:style>
  <w:style w:type="character" w:customStyle="1" w:styleId="stmainservices">
    <w:name w:val="stmainservices"/>
    <w:basedOn w:val="DefaultParagraphFont"/>
    <w:rsid w:val="00840D68"/>
  </w:style>
  <w:style w:type="character" w:customStyle="1" w:styleId="stbubblehcount">
    <w:name w:val="stbubble_hcount"/>
    <w:basedOn w:val="DefaultParagraphFont"/>
    <w:rsid w:val="00840D68"/>
  </w:style>
  <w:style w:type="paragraph" w:customStyle="1" w:styleId="Document">
    <w:name w:val="_Document"/>
    <w:basedOn w:val="Default"/>
    <w:next w:val="Default"/>
    <w:uiPriority w:val="99"/>
    <w:rsid w:val="00840D6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40D6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40D68"/>
    <w:pPr>
      <w:widowControl w:val="0"/>
    </w:pPr>
    <w:rPr>
      <w:rFonts w:ascii="AKDPE C+ Utopia" w:eastAsiaTheme="minorEastAsia" w:hAnsi="AKDPE C+ Utopia" w:cs="Cambria"/>
      <w:color w:val="auto"/>
    </w:rPr>
  </w:style>
  <w:style w:type="paragraph" w:customStyle="1" w:styleId="collapsed-hide">
    <w:name w:val="collapsed-hide"/>
    <w:basedOn w:val="Normal"/>
    <w:rsid w:val="00840D68"/>
    <w:pPr>
      <w:spacing w:before="100" w:beforeAutospacing="1" w:after="100" w:afterAutospacing="1"/>
    </w:pPr>
    <w:rPr>
      <w:rFonts w:ascii="Tahoma" w:hAnsi="Tahoma"/>
      <w:szCs w:val="20"/>
    </w:rPr>
  </w:style>
  <w:style w:type="paragraph" w:customStyle="1" w:styleId="Pa7">
    <w:name w:val="Pa7"/>
    <w:basedOn w:val="Default"/>
    <w:next w:val="Default"/>
    <w:uiPriority w:val="99"/>
    <w:rsid w:val="00840D68"/>
    <w:pPr>
      <w:widowControl w:val="0"/>
      <w:spacing w:line="211" w:lineRule="atLeast"/>
    </w:pPr>
    <w:rPr>
      <w:rFonts w:ascii="Courier New" w:eastAsiaTheme="minorEastAsia" w:hAnsi="Courier New" w:cs="Cambria"/>
      <w:color w:val="auto"/>
    </w:rPr>
  </w:style>
  <w:style w:type="paragraph" w:customStyle="1" w:styleId="odd">
    <w:name w:val="odd"/>
    <w:basedOn w:val="Normal"/>
    <w:rsid w:val="00840D68"/>
    <w:pPr>
      <w:spacing w:before="100" w:beforeAutospacing="1" w:after="100" w:afterAutospacing="1"/>
    </w:pPr>
    <w:rPr>
      <w:rFonts w:ascii="Tahoma" w:hAnsi="Tahoma"/>
      <w:szCs w:val="20"/>
    </w:rPr>
  </w:style>
  <w:style w:type="character" w:customStyle="1" w:styleId="article-date">
    <w:name w:val="article-date"/>
    <w:basedOn w:val="DefaultParagraphFont"/>
    <w:rsid w:val="00840D68"/>
  </w:style>
  <w:style w:type="character" w:customStyle="1" w:styleId="article-author">
    <w:name w:val="article-author"/>
    <w:basedOn w:val="DefaultParagraphFont"/>
    <w:rsid w:val="00840D68"/>
  </w:style>
  <w:style w:type="character" w:customStyle="1" w:styleId="tolocaltime">
    <w:name w:val="tolocaltime"/>
    <w:basedOn w:val="DefaultParagraphFont"/>
    <w:rsid w:val="00840D68"/>
  </w:style>
  <w:style w:type="character" w:customStyle="1" w:styleId="pb-byline">
    <w:name w:val="pb-byline"/>
    <w:basedOn w:val="DefaultParagraphFont"/>
    <w:rsid w:val="00840D68"/>
  </w:style>
  <w:style w:type="character" w:customStyle="1" w:styleId="pb-timestamp">
    <w:name w:val="pb-timestamp"/>
    <w:basedOn w:val="DefaultParagraphFont"/>
    <w:rsid w:val="00840D68"/>
  </w:style>
  <w:style w:type="paragraph" w:customStyle="1" w:styleId="Pa8">
    <w:name w:val="Pa8"/>
    <w:basedOn w:val="Default"/>
    <w:next w:val="Default"/>
    <w:uiPriority w:val="99"/>
    <w:rsid w:val="00840D6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40D6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40D68"/>
  </w:style>
  <w:style w:type="character" w:customStyle="1" w:styleId="even">
    <w:name w:val="even"/>
    <w:basedOn w:val="DefaultParagraphFont"/>
    <w:rsid w:val="00840D68"/>
  </w:style>
  <w:style w:type="paragraph" w:customStyle="1" w:styleId="volissue">
    <w:name w:val="volissue"/>
    <w:basedOn w:val="Normal"/>
    <w:rsid w:val="00840D68"/>
    <w:pPr>
      <w:spacing w:before="100" w:beforeAutospacing="1" w:after="100" w:afterAutospacing="1"/>
    </w:pPr>
    <w:rPr>
      <w:rFonts w:ascii="Tahoma" w:hAnsi="Tahoma"/>
      <w:szCs w:val="20"/>
    </w:rPr>
  </w:style>
  <w:style w:type="character" w:customStyle="1" w:styleId="view-count">
    <w:name w:val="view-count"/>
    <w:basedOn w:val="DefaultParagraphFont"/>
    <w:rsid w:val="00840D68"/>
  </w:style>
  <w:style w:type="character" w:customStyle="1" w:styleId="tChar">
    <w:name w:val="t Char"/>
    <w:rsid w:val="00840D68"/>
    <w:rPr>
      <w:rFonts w:ascii="Georgia" w:eastAsia="Times New Roman" w:hAnsi="Georgia" w:cs="Calibri"/>
      <w:b/>
      <w:lang w:val="x-none" w:eastAsia="x-none"/>
    </w:rPr>
  </w:style>
  <w:style w:type="paragraph" w:customStyle="1" w:styleId="BoldUnderlineChar20">
    <w:name w:val="BoldUnderline Char2"/>
    <w:link w:val="BoldUnderlineChar2Char"/>
    <w:rsid w:val="00840D6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40D68"/>
    <w:rPr>
      <w:rFonts w:ascii="Times New Roman" w:eastAsia="Times New Roman" w:hAnsi="Times New Roman" w:cs="Times New Roman"/>
      <w:b/>
      <w:sz w:val="20"/>
      <w:u w:val="single"/>
    </w:rPr>
  </w:style>
  <w:style w:type="character" w:customStyle="1" w:styleId="UnderlineCharChar4">
    <w:name w:val="Underline Char Char4"/>
    <w:rsid w:val="00840D68"/>
    <w:rPr>
      <w:szCs w:val="24"/>
      <w:u w:val="single"/>
      <w:lang w:val="en-US" w:eastAsia="en-US" w:bidi="ar-SA"/>
    </w:rPr>
  </w:style>
  <w:style w:type="character" w:customStyle="1" w:styleId="BoldUnderlineCharChar3">
    <w:name w:val="BoldUnderline Char Char3"/>
    <w:rsid w:val="00840D68"/>
    <w:rPr>
      <w:b/>
      <w:szCs w:val="24"/>
      <w:u w:val="single"/>
      <w:lang w:val="en-US" w:eastAsia="en-US" w:bidi="ar-SA"/>
    </w:rPr>
  </w:style>
  <w:style w:type="character" w:customStyle="1" w:styleId="BoldUnderlineCharChar2">
    <w:name w:val="BoldUnderline Char Char2"/>
    <w:rsid w:val="00840D68"/>
    <w:rPr>
      <w:b/>
      <w:szCs w:val="24"/>
      <w:u w:val="single"/>
      <w:lang w:val="en-US" w:eastAsia="en-US" w:bidi="ar-SA"/>
    </w:rPr>
  </w:style>
  <w:style w:type="paragraph" w:customStyle="1" w:styleId="UnderlineCard0">
    <w:name w:val="UnderlineCard"/>
    <w:basedOn w:val="Heading3"/>
    <w:link w:val="UnderlineCardChar"/>
    <w:qFormat/>
    <w:rsid w:val="00840D68"/>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840D68"/>
    <w:rPr>
      <w:rFonts w:ascii="Calibri" w:eastAsia="Calibri" w:hAnsi="Calibri" w:cs="Times New Roman"/>
      <w:sz w:val="20"/>
      <w:szCs w:val="20"/>
      <w:u w:val="single"/>
      <w:lang w:val="x-none" w:eastAsia="x-none"/>
    </w:rPr>
  </w:style>
  <w:style w:type="character" w:customStyle="1" w:styleId="5Notunderlined">
    <w:name w:val="5 Not underlined"/>
    <w:rsid w:val="00840D68"/>
    <w:rPr>
      <w:rFonts w:ascii="Times New Roman" w:hAnsi="Times New Roman"/>
      <w:sz w:val="16"/>
    </w:rPr>
  </w:style>
  <w:style w:type="character" w:customStyle="1" w:styleId="volume-issue">
    <w:name w:val="volume-issue"/>
    <w:rsid w:val="00840D68"/>
    <w:rPr>
      <w:rFonts w:cs="Times New Roman"/>
    </w:rPr>
  </w:style>
  <w:style w:type="character" w:customStyle="1" w:styleId="i">
    <w:name w:val="i"/>
    <w:basedOn w:val="DefaultParagraphFont"/>
    <w:uiPriority w:val="99"/>
    <w:rsid w:val="00840D68"/>
  </w:style>
  <w:style w:type="character" w:customStyle="1" w:styleId="storytext">
    <w:name w:val="storytext"/>
    <w:basedOn w:val="DefaultParagraphFont"/>
    <w:rsid w:val="00840D68"/>
  </w:style>
  <w:style w:type="character" w:customStyle="1" w:styleId="heading3char0">
    <w:name w:val="heading3char"/>
    <w:rsid w:val="00840D68"/>
  </w:style>
  <w:style w:type="character" w:customStyle="1" w:styleId="boldness1">
    <w:name w:val="boldness1"/>
    <w:rsid w:val="00840D68"/>
  </w:style>
  <w:style w:type="paragraph" w:customStyle="1" w:styleId="Cardd">
    <w:name w:val="Cardd"/>
    <w:basedOn w:val="Normal"/>
    <w:uiPriority w:val="4"/>
    <w:qFormat/>
    <w:rsid w:val="00840D68"/>
    <w:pPr>
      <w:ind w:left="288" w:right="288"/>
    </w:pPr>
  </w:style>
  <w:style w:type="paragraph" w:customStyle="1" w:styleId="document0">
    <w:name w:val="document"/>
    <w:basedOn w:val="Normal"/>
    <w:rsid w:val="00840D68"/>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40D68"/>
    <w:rPr>
      <w:rFonts w:cs="Arial"/>
      <w:bCs/>
      <w:szCs w:val="26"/>
      <w:u w:val="single"/>
      <w:lang w:val="en-US" w:eastAsia="en-US" w:bidi="ar-SA"/>
    </w:rPr>
  </w:style>
  <w:style w:type="character" w:customStyle="1" w:styleId="current-selection">
    <w:name w:val="current-selection"/>
    <w:basedOn w:val="DefaultParagraphFont"/>
    <w:rsid w:val="00840D68"/>
  </w:style>
  <w:style w:type="character" w:customStyle="1" w:styleId="a2">
    <w:name w:val="_"/>
    <w:basedOn w:val="DefaultParagraphFont"/>
    <w:rsid w:val="00840D68"/>
  </w:style>
  <w:style w:type="paragraph" w:customStyle="1" w:styleId="Shrink6">
    <w:name w:val="Shrink 6"/>
    <w:basedOn w:val="Normal"/>
    <w:qFormat/>
    <w:rsid w:val="00840D68"/>
    <w:rPr>
      <w:rFonts w:eastAsia="Calibri" w:cs="Times New Roman"/>
      <w:sz w:val="12"/>
    </w:rPr>
  </w:style>
  <w:style w:type="character" w:customStyle="1" w:styleId="messagecontent">
    <w:name w:val="message_content"/>
    <w:rsid w:val="00840D68"/>
  </w:style>
  <w:style w:type="character" w:customStyle="1" w:styleId="StyleUnderlineChar">
    <w:name w:val="Style Underline Char"/>
    <w:basedOn w:val="DefaultParagraphFont"/>
    <w:rsid w:val="00840D6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40D6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40D68"/>
    <w:rPr>
      <w:rFonts w:ascii="Calibri" w:eastAsia="Times New Roman" w:hAnsi="Calibri" w:cs="Arial"/>
      <w:b/>
      <w:bCs/>
      <w:kern w:val="32"/>
      <w:szCs w:val="32"/>
      <w:u w:val="single"/>
    </w:rPr>
  </w:style>
  <w:style w:type="character" w:customStyle="1" w:styleId="twelptblackblack1">
    <w:name w:val="twelptblackblack1"/>
    <w:basedOn w:val="DefaultParagraphFont"/>
    <w:rsid w:val="00840D68"/>
    <w:rPr>
      <w:rFonts w:ascii="Verdana" w:hAnsi="Verdana" w:hint="default"/>
      <w:color w:val="000000"/>
      <w:sz w:val="16"/>
      <w:szCs w:val="16"/>
    </w:rPr>
  </w:style>
  <w:style w:type="character" w:customStyle="1" w:styleId="Heading3CharCharCharChar1">
    <w:name w:val="Heading 3 Char Char Char Char1"/>
    <w:rsid w:val="00840D68"/>
    <w:rPr>
      <w:rFonts w:cs="Arial"/>
      <w:bCs/>
      <w:szCs w:val="26"/>
      <w:u w:val="single"/>
      <w:lang w:val="en-US" w:eastAsia="en-US" w:bidi="ar-SA"/>
    </w:rPr>
  </w:style>
  <w:style w:type="paragraph" w:customStyle="1" w:styleId="conintrotext">
    <w:name w:val="conintrotext"/>
    <w:basedOn w:val="Normal"/>
    <w:uiPriority w:val="99"/>
    <w:rsid w:val="00840D68"/>
    <w:pPr>
      <w:spacing w:before="100" w:beforeAutospacing="1" w:after="100" w:afterAutospacing="1"/>
    </w:pPr>
    <w:rPr>
      <w:rFonts w:eastAsia="Times New Roman"/>
      <w:sz w:val="24"/>
    </w:rPr>
  </w:style>
  <w:style w:type="character" w:customStyle="1" w:styleId="comment-body">
    <w:name w:val="comment-body"/>
    <w:rsid w:val="00840D68"/>
  </w:style>
  <w:style w:type="character" w:customStyle="1" w:styleId="UnderlineCharCharChar1">
    <w:name w:val="Underline Char Char Char1"/>
    <w:rsid w:val="00840D6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40D6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40D68"/>
    <w:rPr>
      <w:rFonts w:asciiTheme="minorHAnsi" w:eastAsia="MS Mincho" w:hAnsiTheme="minorHAnsi" w:cstheme="minorBidi"/>
      <w:b/>
      <w:sz w:val="24"/>
      <w:u w:val="single"/>
    </w:rPr>
  </w:style>
  <w:style w:type="character" w:customStyle="1" w:styleId="mw-headline">
    <w:name w:val="mw-headline"/>
    <w:rsid w:val="00840D68"/>
  </w:style>
  <w:style w:type="character" w:customStyle="1" w:styleId="flagicon">
    <w:name w:val="flagicon"/>
    <w:rsid w:val="00840D68"/>
  </w:style>
  <w:style w:type="paragraph" w:customStyle="1" w:styleId="assert">
    <w:name w:val="assert"/>
    <w:basedOn w:val="Normal"/>
    <w:uiPriority w:val="99"/>
    <w:rsid w:val="00840D68"/>
    <w:pPr>
      <w:spacing w:before="100" w:beforeAutospacing="1" w:after="100" w:afterAutospacing="1"/>
    </w:pPr>
    <w:rPr>
      <w:rFonts w:eastAsia="Times New Roman"/>
      <w:sz w:val="24"/>
    </w:rPr>
  </w:style>
  <w:style w:type="character" w:customStyle="1" w:styleId="apturelink">
    <w:name w:val="apturelink"/>
    <w:rsid w:val="00840D68"/>
  </w:style>
  <w:style w:type="character" w:customStyle="1" w:styleId="apturelinkicon">
    <w:name w:val="apturelinkicon"/>
    <w:rsid w:val="00840D68"/>
  </w:style>
  <w:style w:type="paragraph" w:customStyle="1" w:styleId="Default1">
    <w:name w:val="Default1"/>
    <w:basedOn w:val="Default"/>
    <w:next w:val="Default"/>
    <w:uiPriority w:val="99"/>
    <w:rsid w:val="00840D68"/>
    <w:rPr>
      <w:color w:val="auto"/>
    </w:rPr>
  </w:style>
  <w:style w:type="paragraph" w:customStyle="1" w:styleId="center">
    <w:name w:val="center"/>
    <w:basedOn w:val="Normal"/>
    <w:uiPriority w:val="99"/>
    <w:rsid w:val="00840D68"/>
    <w:pPr>
      <w:spacing w:before="100" w:beforeAutospacing="1" w:after="100" w:afterAutospacing="1"/>
    </w:pPr>
    <w:rPr>
      <w:rFonts w:eastAsia="Times New Roman"/>
      <w:sz w:val="24"/>
    </w:rPr>
  </w:style>
  <w:style w:type="character" w:customStyle="1" w:styleId="LittleChar">
    <w:name w:val="Little Char"/>
    <w:link w:val="Little"/>
    <w:rsid w:val="00840D68"/>
    <w:rPr>
      <w:rFonts w:ascii="Garamond" w:eastAsia="Times New Roman" w:hAnsi="Garamond" w:cs="Calibri"/>
      <w:sz w:val="22"/>
    </w:rPr>
  </w:style>
  <w:style w:type="character" w:customStyle="1" w:styleId="UnderlineChar1Char">
    <w:name w:val="Underline Char1 Char"/>
    <w:rsid w:val="00840D6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40D6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40D6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40D6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40D6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40D6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40D68"/>
    <w:rPr>
      <w:rFonts w:asciiTheme="minorHAnsi" w:eastAsia="MS Mincho" w:hAnsiTheme="minorHAnsi" w:cstheme="minorBidi"/>
      <w:b/>
      <w:sz w:val="24"/>
      <w:u w:val="single"/>
    </w:rPr>
  </w:style>
  <w:style w:type="paragraph" w:customStyle="1" w:styleId="CardBody">
    <w:name w:val="Card Body"/>
    <w:basedOn w:val="Normal"/>
    <w:link w:val="CardBodyChar"/>
    <w:rsid w:val="00840D68"/>
    <w:rPr>
      <w:rFonts w:eastAsia="Times New Roman"/>
    </w:rPr>
  </w:style>
  <w:style w:type="character" w:customStyle="1" w:styleId="CardBodyChar">
    <w:name w:val="Card Body Char"/>
    <w:link w:val="CardBody"/>
    <w:rsid w:val="00840D68"/>
    <w:rPr>
      <w:rFonts w:ascii="Calibri" w:eastAsia="Times New Roman" w:hAnsi="Calibri" w:cs="Calibri"/>
      <w:sz w:val="22"/>
    </w:rPr>
  </w:style>
  <w:style w:type="character" w:customStyle="1" w:styleId="ptitleinside">
    <w:name w:val="p_title_inside"/>
    <w:rsid w:val="00840D68"/>
  </w:style>
  <w:style w:type="paragraph" w:customStyle="1" w:styleId="StyleBoldandUnderlineChar11ptBorderSinglesolidline">
    <w:name w:val="Style Bold and Underline Char + 11 pt Border: : (Single solid line..."/>
    <w:link w:val="StyleBoldandUnderlineChar11ptBorderSinglesolidlineChar"/>
    <w:rsid w:val="00840D6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40D68"/>
    <w:rPr>
      <w:rFonts w:eastAsia="Times New Roman"/>
      <w:b/>
      <w:bCs/>
      <w:sz w:val="22"/>
      <w:szCs w:val="20"/>
      <w:u w:val="single"/>
      <w:bdr w:val="single" w:sz="4" w:space="0" w:color="auto"/>
    </w:rPr>
  </w:style>
  <w:style w:type="character" w:customStyle="1" w:styleId="Heading1CharChar1">
    <w:name w:val="Heading 1 Char Char1"/>
    <w:rsid w:val="00840D68"/>
    <w:rPr>
      <w:rFonts w:cs="Arial"/>
      <w:b/>
      <w:bCs/>
      <w:szCs w:val="32"/>
      <w:lang w:val="en-US" w:eastAsia="en-US" w:bidi="ar-SA"/>
    </w:rPr>
  </w:style>
  <w:style w:type="paragraph" w:customStyle="1" w:styleId="Indentation">
    <w:name w:val="Indentation"/>
    <w:basedOn w:val="Normal"/>
    <w:uiPriority w:val="99"/>
    <w:rsid w:val="00840D68"/>
    <w:pPr>
      <w:ind w:left="288" w:right="288"/>
    </w:pPr>
  </w:style>
  <w:style w:type="character" w:customStyle="1" w:styleId="StyleUnderlineCharChar9ptBold">
    <w:name w:val="Style Underline Char Char + 9 pt Bold"/>
    <w:rsid w:val="00840D6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40D68"/>
    <w:rPr>
      <w:rFonts w:eastAsia="Times New Roman"/>
      <w:u w:val="single"/>
    </w:rPr>
  </w:style>
  <w:style w:type="character" w:customStyle="1" w:styleId="StyleStyle4ArialNarrow9ptChar">
    <w:name w:val="Style Style4 + Arial Narrow 9 pt Char"/>
    <w:link w:val="StyleStyle4ArialNarrow9pt"/>
    <w:rsid w:val="00840D68"/>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840D68"/>
    <w:rPr>
      <w:rFonts w:eastAsia="Times New Roman"/>
      <w:b/>
      <w:bCs/>
      <w:u w:val="single"/>
    </w:rPr>
  </w:style>
  <w:style w:type="character" w:customStyle="1" w:styleId="StyleStyle4ArialNarrow9ptBoldChar">
    <w:name w:val="Style Style4 + Arial Narrow 9 pt Bold Char"/>
    <w:link w:val="StyleStyle4ArialNarrow9ptBold"/>
    <w:rsid w:val="00840D68"/>
    <w:rPr>
      <w:rFonts w:ascii="Calibri" w:eastAsia="Times New Roman" w:hAnsi="Calibri" w:cs="Calibri"/>
      <w:b/>
      <w:bCs/>
      <w:sz w:val="22"/>
      <w:u w:val="single"/>
    </w:rPr>
  </w:style>
  <w:style w:type="character" w:customStyle="1" w:styleId="StyleBoldandUnderlineCharChar29pt">
    <w:name w:val="Style Bold and Underline Char Char2 + 9 pt"/>
    <w:rsid w:val="00840D68"/>
    <w:rPr>
      <w:rFonts w:ascii="Times New Roman" w:hAnsi="Times New Roman"/>
      <w:b/>
      <w:bCs/>
      <w:noProof w:val="0"/>
      <w:sz w:val="20"/>
      <w:u w:val="single"/>
    </w:rPr>
  </w:style>
  <w:style w:type="character" w:customStyle="1" w:styleId="StyleUnderlineCharChar19pt">
    <w:name w:val="Style Underline Char Char1 + 9 pt"/>
    <w:rsid w:val="00840D6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40D6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40D68"/>
    <w:rPr>
      <w:rFonts w:ascii="Georgia" w:eastAsia="Times New Roman" w:hAnsi="Georgia"/>
      <w:b/>
      <w:smallCaps/>
      <w:sz w:val="24"/>
      <w:szCs w:val="24"/>
      <w:u w:val="single"/>
    </w:rPr>
  </w:style>
  <w:style w:type="character" w:customStyle="1" w:styleId="CardTextCharChar">
    <w:name w:val="Card Text Char Char"/>
    <w:rsid w:val="00840D68"/>
    <w:rPr>
      <w:rFonts w:ascii="Times New Roman" w:eastAsia="Times New Roman" w:hAnsi="Times New Roman" w:cs="Times New Roman"/>
      <w:sz w:val="20"/>
      <w:szCs w:val="20"/>
    </w:rPr>
  </w:style>
  <w:style w:type="character" w:customStyle="1" w:styleId="citeChar1">
    <w:name w:val="cite Char"/>
    <w:locked/>
    <w:rsid w:val="00840D6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40D6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40D6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40D68"/>
    <w:rPr>
      <w:i/>
      <w:iCs/>
      <w:sz w:val="20"/>
      <w:u w:val="single"/>
    </w:rPr>
  </w:style>
  <w:style w:type="character" w:customStyle="1" w:styleId="HIGHLIGHT0">
    <w:name w:val="HIGHLIGHT"/>
    <w:uiPriority w:val="1"/>
    <w:rsid w:val="00840D6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40D68"/>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40D68"/>
    <w:rPr>
      <w:rFonts w:ascii="Times New Roman" w:eastAsia="Times New Roman" w:hAnsi="Times New Roman" w:cs="Times New Roman"/>
      <w:b/>
      <w:sz w:val="28"/>
    </w:rPr>
  </w:style>
  <w:style w:type="character" w:customStyle="1" w:styleId="FifthChar">
    <w:name w:val="Fifth Char"/>
    <w:link w:val="Fifth"/>
    <w:rsid w:val="00840D68"/>
    <w:rPr>
      <w:rFonts w:ascii="Calibri" w:eastAsia="Calibri" w:hAnsi="Calibri" w:cs="Calibri"/>
      <w:sz w:val="22"/>
    </w:rPr>
  </w:style>
  <w:style w:type="paragraph" w:customStyle="1" w:styleId="Third">
    <w:name w:val="Third"/>
    <w:basedOn w:val="Normal"/>
    <w:link w:val="ThirdChar"/>
    <w:rsid w:val="00840D68"/>
    <w:rPr>
      <w:rFonts w:eastAsia="Times New Roman"/>
      <w:b/>
      <w:u w:val="single"/>
      <w:lang w:val="x-none" w:eastAsia="x-none"/>
    </w:rPr>
  </w:style>
  <w:style w:type="character" w:customStyle="1" w:styleId="ThirdChar">
    <w:name w:val="Third Char"/>
    <w:link w:val="Third"/>
    <w:rsid w:val="00840D68"/>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840D68"/>
    <w:pPr>
      <w:widowControl w:val="0"/>
      <w:jc w:val="both"/>
      <w:outlineLvl w:val="1"/>
    </w:pPr>
    <w:rPr>
      <w:rFonts w:ascii="Times New Roman" w:eastAsia="Times New Roman" w:hAnsi="Times New Roman" w:cs="Times New Roman"/>
      <w:b/>
    </w:rPr>
  </w:style>
  <w:style w:type="character" w:customStyle="1" w:styleId="CardsCharChar">
    <w:name w:val="Cards Char Char"/>
    <w:rsid w:val="00840D68"/>
    <w:rPr>
      <w:rFonts w:ascii="Times New Roman" w:eastAsia="Times New Roman" w:hAnsi="Times New Roman"/>
      <w:szCs w:val="24"/>
    </w:rPr>
  </w:style>
  <w:style w:type="character" w:customStyle="1" w:styleId="article-record-publication-volume-issue">
    <w:name w:val="article-record-publication-volume-issue"/>
    <w:rsid w:val="00840D68"/>
  </w:style>
  <w:style w:type="character" w:customStyle="1" w:styleId="NothingCharChar">
    <w:name w:val="Nothing Char Char"/>
    <w:link w:val="NothingCharCharChar"/>
    <w:rsid w:val="00840D68"/>
  </w:style>
  <w:style w:type="paragraph" w:customStyle="1" w:styleId="DebateUnderlineBoldChar">
    <w:name w:val="Debate Underline Bold Char"/>
    <w:basedOn w:val="Normal"/>
    <w:link w:val="DebateUnderlineBoldCharChar"/>
    <w:rsid w:val="00840D68"/>
    <w:pPr>
      <w:jc w:val="both"/>
    </w:pPr>
    <w:rPr>
      <w:rFonts w:eastAsia="Times New Roman"/>
      <w:b/>
      <w:u w:val="thick"/>
    </w:rPr>
  </w:style>
  <w:style w:type="character" w:customStyle="1" w:styleId="DebateUnderlineBoldCharChar">
    <w:name w:val="Debate Underline Bold Char Char"/>
    <w:link w:val="DebateUnderlineBoldChar"/>
    <w:rsid w:val="00840D68"/>
    <w:rPr>
      <w:rFonts w:ascii="Calibri" w:eastAsia="Times New Roman" w:hAnsi="Calibri" w:cs="Calibri"/>
      <w:b/>
      <w:sz w:val="22"/>
      <w:u w:val="thick"/>
    </w:rPr>
  </w:style>
  <w:style w:type="character" w:customStyle="1" w:styleId="resultbodyblack">
    <w:name w:val="resultbodyblack"/>
    <w:rsid w:val="00840D68"/>
    <w:rPr>
      <w:rFonts w:cs="Times New Roman"/>
    </w:rPr>
  </w:style>
  <w:style w:type="paragraph" w:customStyle="1" w:styleId="bloctitles">
    <w:name w:val="bloc titles"/>
    <w:basedOn w:val="Heading1"/>
    <w:next w:val="Normal"/>
    <w:link w:val="bloctitlesChar"/>
    <w:autoRedefine/>
    <w:rsid w:val="00840D68"/>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40D68"/>
    <w:rPr>
      <w:rFonts w:ascii="Calibri" w:eastAsia="Malgun Gothic" w:hAnsi="Calibri" w:cs="Arial"/>
      <w:b/>
      <w:bCs/>
      <w:sz w:val="28"/>
      <w:szCs w:val="32"/>
      <w:u w:val="single"/>
    </w:rPr>
  </w:style>
  <w:style w:type="paragraph" w:customStyle="1" w:styleId="CiteSmallText">
    <w:name w:val="Cite Small Text"/>
    <w:basedOn w:val="Normal"/>
    <w:uiPriority w:val="99"/>
    <w:rsid w:val="00840D68"/>
    <w:pPr>
      <w:widowControl w:val="0"/>
      <w:spacing w:after="200"/>
    </w:pPr>
    <w:rPr>
      <w:rFonts w:ascii="Helvetica Neue" w:hAnsi="Helvetica Neue"/>
      <w:b/>
      <w:sz w:val="18"/>
    </w:rPr>
  </w:style>
  <w:style w:type="character" w:customStyle="1" w:styleId="3TagCite">
    <w:name w:val="3 Tag/Cite"/>
    <w:rsid w:val="00840D68"/>
    <w:rPr>
      <w:rFonts w:ascii="Times New Roman" w:hAnsi="Times New Roman"/>
      <w:b/>
    </w:rPr>
  </w:style>
  <w:style w:type="character" w:customStyle="1" w:styleId="4Qualifications">
    <w:name w:val="4 Qualifications"/>
    <w:rsid w:val="00840D68"/>
    <w:rPr>
      <w:rFonts w:ascii="Times New Roman" w:hAnsi="Times New Roman"/>
      <w:sz w:val="19"/>
    </w:rPr>
  </w:style>
  <w:style w:type="character" w:customStyle="1" w:styleId="6Underlined">
    <w:name w:val="6 Underlined"/>
    <w:rsid w:val="00840D68"/>
    <w:rPr>
      <w:rFonts w:ascii="Times New Roman" w:hAnsi="Times New Roman"/>
      <w:b/>
      <w:sz w:val="21"/>
      <w:u w:val="single"/>
    </w:rPr>
  </w:style>
  <w:style w:type="paragraph" w:customStyle="1" w:styleId="Cards1CharChar">
    <w:name w:val="Cards1 Char Char"/>
    <w:basedOn w:val="Normal"/>
    <w:link w:val="Cards1CharCharChar"/>
    <w:rsid w:val="00840D68"/>
    <w:pPr>
      <w:autoSpaceDE w:val="0"/>
      <w:autoSpaceDN w:val="0"/>
      <w:adjustRightInd w:val="0"/>
      <w:ind w:left="432" w:right="432"/>
      <w:jc w:val="both"/>
    </w:pPr>
    <w:rPr>
      <w:lang w:val="x-none"/>
    </w:rPr>
  </w:style>
  <w:style w:type="character" w:customStyle="1" w:styleId="Cards1CharCharChar">
    <w:name w:val="Cards1 Char Char Char"/>
    <w:link w:val="Cards1CharChar"/>
    <w:rsid w:val="00840D68"/>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840D68"/>
    <w:rPr>
      <w:u w:val="single"/>
    </w:rPr>
  </w:style>
  <w:style w:type="paragraph" w:customStyle="1" w:styleId="UnderlineCharCharCharCharCharCharChar">
    <w:name w:val="Underline Char Char Char Char Char Char Char"/>
    <w:basedOn w:val="Normal"/>
    <w:link w:val="UnderlineCharCharCharCharCharCharCharChar"/>
    <w:rsid w:val="00840D68"/>
    <w:rPr>
      <w:rFonts w:asciiTheme="minorHAnsi" w:hAnsiTheme="minorHAnsi" w:cstheme="minorBidi"/>
      <w:sz w:val="24"/>
      <w:u w:val="single"/>
    </w:rPr>
  </w:style>
  <w:style w:type="paragraph" w:customStyle="1" w:styleId="CitesCharChar">
    <w:name w:val="Cites Char Char"/>
    <w:next w:val="Normal"/>
    <w:link w:val="CitesCharCharChar"/>
    <w:rsid w:val="00840D68"/>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840D68"/>
    <w:rPr>
      <w:rFonts w:ascii="Times New Roman" w:eastAsia="Times New Roman" w:hAnsi="Times New Roman" w:cs="Times New Roman"/>
      <w:sz w:val="20"/>
    </w:rPr>
  </w:style>
  <w:style w:type="character" w:customStyle="1" w:styleId="nohighlighting">
    <w:name w:val="no highlighting"/>
    <w:rsid w:val="00840D6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40D68"/>
    <w:rPr>
      <w:rFonts w:ascii="Cambria" w:hAnsi="Cambria" w:hint="default"/>
      <w:sz w:val="21"/>
      <w:u w:val="single"/>
    </w:rPr>
  </w:style>
  <w:style w:type="paragraph" w:customStyle="1" w:styleId="Swag">
    <w:name w:val="Swag"/>
    <w:basedOn w:val="Normal"/>
    <w:link w:val="SwagChar"/>
    <w:qFormat/>
    <w:rsid w:val="00840D68"/>
    <w:rPr>
      <w:color w:val="0000FF"/>
      <w:sz w:val="12"/>
      <w:u w:val="single"/>
    </w:rPr>
  </w:style>
  <w:style w:type="character" w:customStyle="1" w:styleId="SwagChar">
    <w:name w:val="Swag Char"/>
    <w:link w:val="Swag"/>
    <w:rsid w:val="00840D68"/>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840D6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40D6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40D6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40D6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40D68"/>
    <w:rPr>
      <w:rFonts w:ascii="Garamond" w:eastAsia="MS Mincho" w:hAnsi="Garamond"/>
    </w:rPr>
  </w:style>
  <w:style w:type="character" w:customStyle="1" w:styleId="StyleStyleCardTextLeft-075Right0Char">
    <w:name w:val="Style Style Card Text + Left:  -0.75&quot; + Right:  0&quot; Char"/>
    <w:link w:val="StyleStyleCardTextLeft-075Right0"/>
    <w:rsid w:val="00840D68"/>
    <w:rPr>
      <w:rFonts w:ascii="Garamond" w:eastAsia="MS Mincho" w:hAnsi="Garamond" w:cs="Calibri"/>
      <w:sz w:val="22"/>
    </w:rPr>
  </w:style>
  <w:style w:type="character" w:customStyle="1" w:styleId="CharChar61">
    <w:name w:val="Char Char61"/>
    <w:rsid w:val="00840D68"/>
    <w:rPr>
      <w:rFonts w:cs="Arial"/>
      <w:bCs/>
      <w:sz w:val="16"/>
      <w:szCs w:val="26"/>
      <w:lang w:val="en-US" w:eastAsia="en-US" w:bidi="ar-SA"/>
    </w:rPr>
  </w:style>
  <w:style w:type="character" w:customStyle="1" w:styleId="ListBulletChar">
    <w:name w:val="List Bullet Char"/>
    <w:link w:val="ListBullet"/>
    <w:uiPriority w:val="99"/>
    <w:rsid w:val="00840D68"/>
    <w:rPr>
      <w:rFonts w:ascii="Calibri" w:eastAsia="Calibri" w:hAnsi="Calibri" w:cs="Calibri"/>
      <w:sz w:val="22"/>
    </w:rPr>
  </w:style>
  <w:style w:type="paragraph" w:customStyle="1" w:styleId="subhead10">
    <w:name w:val="subhead1"/>
    <w:basedOn w:val="Normal"/>
    <w:uiPriority w:val="99"/>
    <w:rsid w:val="00840D68"/>
    <w:pPr>
      <w:spacing w:before="100" w:beforeAutospacing="1" w:after="100" w:afterAutospacing="1"/>
    </w:pPr>
    <w:rPr>
      <w:rFonts w:eastAsia="Times New Roman"/>
      <w:sz w:val="24"/>
    </w:rPr>
  </w:style>
  <w:style w:type="character" w:customStyle="1" w:styleId="styledate">
    <w:name w:val="styledate"/>
    <w:rsid w:val="00840D68"/>
  </w:style>
  <w:style w:type="character" w:customStyle="1" w:styleId="BoldandUnderlineChar1">
    <w:name w:val="Bold and Underline Char1"/>
    <w:rsid w:val="00840D68"/>
    <w:rPr>
      <w:b/>
      <w:szCs w:val="24"/>
      <w:u w:val="single"/>
      <w:lang w:val="en-US" w:eastAsia="en-US" w:bidi="ar-SA"/>
    </w:rPr>
  </w:style>
  <w:style w:type="character" w:customStyle="1" w:styleId="BoldandUnderlineChar1Char2">
    <w:name w:val="Bold and Underline Char1 Char2"/>
    <w:rsid w:val="00840D68"/>
    <w:rPr>
      <w:b/>
      <w:szCs w:val="24"/>
      <w:u w:val="single"/>
      <w:lang w:val="en-US" w:eastAsia="en-US" w:bidi="ar-SA"/>
    </w:rPr>
  </w:style>
  <w:style w:type="character" w:customStyle="1" w:styleId="BoldandUnderlineCharChar1">
    <w:name w:val="Bold and Underline Char Char1"/>
    <w:rsid w:val="00840D68"/>
    <w:rPr>
      <w:b/>
      <w:szCs w:val="24"/>
      <w:u w:val="single"/>
      <w:lang w:val="en-US" w:eastAsia="en-US" w:bidi="ar-SA"/>
    </w:rPr>
  </w:style>
  <w:style w:type="character" w:customStyle="1" w:styleId="BoldandUnderlineChar6">
    <w:name w:val="Bold and Underline Char6"/>
    <w:rsid w:val="00840D68"/>
    <w:rPr>
      <w:b/>
      <w:szCs w:val="24"/>
      <w:u w:val="single"/>
      <w:lang w:val="en-US" w:eastAsia="en-US" w:bidi="ar-SA"/>
    </w:rPr>
  </w:style>
  <w:style w:type="character" w:customStyle="1" w:styleId="title-link-wrapper">
    <w:name w:val="title-link-wrapper"/>
    <w:rsid w:val="00840D68"/>
  </w:style>
  <w:style w:type="character" w:customStyle="1" w:styleId="medium-font">
    <w:name w:val="medium-font"/>
    <w:rsid w:val="00840D68"/>
  </w:style>
  <w:style w:type="paragraph" w:customStyle="1" w:styleId="abstract">
    <w:name w:val="abstract"/>
    <w:basedOn w:val="Normal"/>
    <w:uiPriority w:val="99"/>
    <w:rsid w:val="00840D68"/>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40D68"/>
    <w:rPr>
      <w:rFonts w:eastAsia="Times New Roman"/>
      <w:b/>
      <w:bCs/>
      <w:u w:val="single"/>
    </w:rPr>
  </w:style>
  <w:style w:type="character" w:customStyle="1" w:styleId="StyleUnderlineChar11ptBold2Char">
    <w:name w:val="Style Underline Char + 11 pt Bold2 Char"/>
    <w:link w:val="StyleUnderlineChar11ptBold2"/>
    <w:rsid w:val="00840D68"/>
    <w:rPr>
      <w:rFonts w:ascii="Calibri" w:eastAsia="Times New Roman" w:hAnsi="Calibri" w:cs="Calibri"/>
      <w:b/>
      <w:bCs/>
      <w:sz w:val="22"/>
      <w:u w:val="single"/>
    </w:rPr>
  </w:style>
  <w:style w:type="character" w:customStyle="1" w:styleId="ReallySamllTextChar">
    <w:name w:val="ReallySamllText Char"/>
    <w:rsid w:val="00840D6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40D68"/>
    <w:rPr>
      <w:rFonts w:eastAsia="Times New Roman"/>
      <w:u w:val="single"/>
    </w:rPr>
  </w:style>
  <w:style w:type="character" w:customStyle="1" w:styleId="StyleStyleUnderlineTimesNewRoman11ptChar">
    <w:name w:val="Style Style Underline + Times New Roman + 11 pt Char"/>
    <w:link w:val="StyleStyleUnderlineTimesNewRoman11pt"/>
    <w:rsid w:val="00840D68"/>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40D6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40D68"/>
    <w:rPr>
      <w:rFonts w:ascii="Calibri" w:eastAsia="Times New Roman" w:hAnsi="Calibri" w:cs="Calibri"/>
      <w:sz w:val="22"/>
      <w:u w:val="single"/>
    </w:rPr>
  </w:style>
  <w:style w:type="character" w:customStyle="1" w:styleId="style10">
    <w:name w:val="style1"/>
    <w:rsid w:val="00840D68"/>
  </w:style>
  <w:style w:type="character" w:customStyle="1" w:styleId="pmtermsel">
    <w:name w:val="pmtermsel"/>
    <w:rsid w:val="00840D68"/>
  </w:style>
  <w:style w:type="character" w:customStyle="1" w:styleId="showipapr">
    <w:name w:val="show_ipapr"/>
    <w:rsid w:val="00840D68"/>
  </w:style>
  <w:style w:type="character" w:customStyle="1" w:styleId="dnindex">
    <w:name w:val="dnindex"/>
    <w:rsid w:val="00840D68"/>
  </w:style>
  <w:style w:type="character" w:customStyle="1" w:styleId="23">
    <w:name w:val="23"/>
    <w:rsid w:val="00840D68"/>
    <w:rPr>
      <w:rFonts w:ascii="Times New Roman" w:hAnsi="Times New Roman" w:cs="Arial"/>
      <w:bCs/>
      <w:sz w:val="20"/>
      <w:u w:val="single"/>
      <w:lang w:val="en-US" w:eastAsia="en-US" w:bidi="ar-SA"/>
    </w:rPr>
  </w:style>
  <w:style w:type="character" w:customStyle="1" w:styleId="33">
    <w:name w:val="33"/>
    <w:rsid w:val="00840D68"/>
    <w:rPr>
      <w:rFonts w:ascii="Times New Roman" w:hAnsi="Times New Roman" w:cs="Arial"/>
      <w:b/>
      <w:bCs/>
      <w:sz w:val="20"/>
      <w:u w:val="single"/>
      <w:lang w:val="en-US" w:eastAsia="en-US" w:bidi="ar-SA"/>
    </w:rPr>
  </w:style>
  <w:style w:type="character" w:customStyle="1" w:styleId="55">
    <w:name w:val="55"/>
    <w:rsid w:val="00840D68"/>
    <w:rPr>
      <w:rFonts w:cs="Arial"/>
      <w:bCs/>
      <w:sz w:val="20"/>
      <w:u w:val="single"/>
      <w:lang w:val="en-US" w:eastAsia="en-US" w:bidi="ar-SA"/>
    </w:rPr>
  </w:style>
  <w:style w:type="character" w:customStyle="1" w:styleId="authoraffil">
    <w:name w:val="authoraffil"/>
    <w:rsid w:val="00840D68"/>
  </w:style>
  <w:style w:type="character" w:customStyle="1" w:styleId="CharChar8">
    <w:name w:val="Char Char8"/>
    <w:rsid w:val="00840D68"/>
    <w:rPr>
      <w:rFonts w:ascii="Georgia" w:eastAsia="Times New Roman" w:hAnsi="Georgia"/>
      <w:b/>
      <w:bCs/>
      <w:sz w:val="30"/>
      <w:szCs w:val="28"/>
      <w:u w:val="single"/>
    </w:rPr>
  </w:style>
  <w:style w:type="character" w:customStyle="1" w:styleId="FontStyle13">
    <w:name w:val="Font Style13"/>
    <w:uiPriority w:val="99"/>
    <w:rsid w:val="00840D68"/>
    <w:rPr>
      <w:rFonts w:ascii="Constantia" w:hAnsi="Constantia" w:cs="Constantia"/>
      <w:sz w:val="18"/>
      <w:szCs w:val="18"/>
    </w:rPr>
  </w:style>
  <w:style w:type="character" w:customStyle="1" w:styleId="TagsCharCharCharChar">
    <w:name w:val="Tags Char Char Char Char"/>
    <w:rsid w:val="00840D68"/>
    <w:rPr>
      <w:rFonts w:ascii="Times New Roman" w:eastAsia="Times New Roman" w:hAnsi="Times New Roman" w:cs="Times New Roman"/>
      <w:b/>
      <w:sz w:val="24"/>
      <w:szCs w:val="24"/>
    </w:rPr>
  </w:style>
  <w:style w:type="character" w:customStyle="1" w:styleId="Citation1Char">
    <w:name w:val="Citation1 Char"/>
    <w:link w:val="Citation10"/>
    <w:locked/>
    <w:rsid w:val="00840D68"/>
    <w:rPr>
      <w:rFonts w:ascii="Georgia" w:hAnsi="Georgia"/>
      <w:b/>
      <w:u w:val="single"/>
    </w:rPr>
  </w:style>
  <w:style w:type="paragraph" w:customStyle="1" w:styleId="Citation10">
    <w:name w:val="Citation1"/>
    <w:basedOn w:val="Normal"/>
    <w:link w:val="Citation1Char"/>
    <w:qFormat/>
    <w:rsid w:val="00840D68"/>
    <w:rPr>
      <w:rFonts w:ascii="Georgia" w:hAnsi="Georgia" w:cstheme="minorBidi"/>
      <w:b/>
      <w:sz w:val="24"/>
      <w:u w:val="single"/>
    </w:rPr>
  </w:style>
  <w:style w:type="character" w:customStyle="1" w:styleId="TaglineChar">
    <w:name w:val="Tagline Char"/>
    <w:link w:val="Tagline0"/>
    <w:locked/>
    <w:rsid w:val="00840D68"/>
    <w:rPr>
      <w:rFonts w:ascii="Georgia" w:hAnsi="Georgia"/>
      <w:b/>
    </w:rPr>
  </w:style>
  <w:style w:type="paragraph" w:customStyle="1" w:styleId="Tagline0">
    <w:name w:val="Tagline"/>
    <w:basedOn w:val="Normal"/>
    <w:link w:val="TaglineChar"/>
    <w:qFormat/>
    <w:rsid w:val="00840D68"/>
    <w:rPr>
      <w:rFonts w:ascii="Georgia" w:hAnsi="Georgia" w:cstheme="minorBidi"/>
      <w:b/>
      <w:sz w:val="24"/>
    </w:rPr>
  </w:style>
  <w:style w:type="paragraph" w:customStyle="1" w:styleId="NothingCharCharChar">
    <w:name w:val="Nothing Char Char Char"/>
    <w:link w:val="NothingCharChar"/>
    <w:rsid w:val="00840D68"/>
    <w:pPr>
      <w:jc w:val="both"/>
    </w:pPr>
  </w:style>
  <w:style w:type="paragraph" w:customStyle="1" w:styleId="StyleLeft021">
    <w:name w:val="Style Left:  0.2&quot;1"/>
    <w:basedOn w:val="Normal"/>
    <w:uiPriority w:val="99"/>
    <w:rsid w:val="00840D6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40D6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40D68"/>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40D6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40D68"/>
    <w:rPr>
      <w:rFonts w:ascii="Calibri" w:eastAsia="Times New Roman" w:hAnsi="Calibri" w:cs="Calibri"/>
      <w:sz w:val="22"/>
      <w:u w:val="single"/>
      <w:bdr w:val="single" w:sz="4" w:space="0" w:color="auto"/>
    </w:rPr>
  </w:style>
  <w:style w:type="character" w:customStyle="1" w:styleId="boldcitationChar">
    <w:name w:val="bold citation Char"/>
    <w:rsid w:val="00840D68"/>
    <w:rPr>
      <w:rFonts w:ascii="Arial" w:hAnsi="Arial"/>
      <w:b/>
      <w:sz w:val="28"/>
      <w:szCs w:val="24"/>
      <w:u w:val="thick"/>
      <w:lang w:val="en-US" w:eastAsia="en-US" w:bidi="ar-SA"/>
    </w:rPr>
  </w:style>
  <w:style w:type="paragraph" w:customStyle="1" w:styleId="BlockTitle20">
    <w:name w:val="Block Title #2"/>
    <w:basedOn w:val="Normal"/>
    <w:uiPriority w:val="99"/>
    <w:rsid w:val="00840D6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40D68"/>
    <w:rPr>
      <w:b/>
    </w:rPr>
  </w:style>
  <w:style w:type="character" w:customStyle="1" w:styleId="BoldunderlineChar3">
    <w:name w:val="Bold/underline Char"/>
    <w:rsid w:val="00840D68"/>
    <w:rPr>
      <w:rFonts w:eastAsia="SimSun"/>
      <w:b/>
      <w:noProof w:val="0"/>
      <w:sz w:val="24"/>
      <w:szCs w:val="24"/>
      <w:u w:val="single"/>
      <w:lang w:val="en-US" w:eastAsia="zh-CN" w:bidi="ar-SA"/>
    </w:rPr>
  </w:style>
  <w:style w:type="character" w:customStyle="1" w:styleId="underlinetextchar0">
    <w:name w:val="underlinetextchar"/>
    <w:rsid w:val="00840D68"/>
  </w:style>
  <w:style w:type="character" w:customStyle="1" w:styleId="boldciteChar1">
    <w:name w:val="bold cite Char1"/>
    <w:rsid w:val="00840D68"/>
    <w:rPr>
      <w:b/>
      <w:sz w:val="28"/>
      <w:u w:val="thick" w:color="000000"/>
    </w:rPr>
  </w:style>
  <w:style w:type="character" w:customStyle="1" w:styleId="tagCharCharChar1">
    <w:name w:val="tag Char Char Char1"/>
    <w:rsid w:val="00840D68"/>
    <w:rPr>
      <w:b/>
      <w:sz w:val="24"/>
      <w:lang w:val="en-US" w:eastAsia="en-US" w:bidi="ar-SA"/>
    </w:rPr>
  </w:style>
  <w:style w:type="character" w:customStyle="1" w:styleId="underlinecardChar0">
    <w:name w:val="underline card Char"/>
    <w:rsid w:val="00840D68"/>
    <w:rPr>
      <w:rFonts w:ascii="Arial" w:hAnsi="Arial"/>
      <w:sz w:val="18"/>
      <w:szCs w:val="24"/>
      <w:u w:val="single"/>
      <w:lang w:val="en-US" w:eastAsia="en-US" w:bidi="ar-SA"/>
    </w:rPr>
  </w:style>
  <w:style w:type="paragraph" w:customStyle="1" w:styleId="date-comments">
    <w:name w:val="date-comments"/>
    <w:basedOn w:val="Normal"/>
    <w:uiPriority w:val="99"/>
    <w:rsid w:val="00840D68"/>
    <w:pPr>
      <w:spacing w:before="100" w:beforeAutospacing="1" w:after="100" w:afterAutospacing="1"/>
    </w:pPr>
    <w:rPr>
      <w:rFonts w:ascii="Times" w:hAnsi="Times"/>
      <w:szCs w:val="20"/>
    </w:rPr>
  </w:style>
  <w:style w:type="character" w:customStyle="1" w:styleId="articleauthor0">
    <w:name w:val="articleauthor"/>
    <w:rsid w:val="00840D68"/>
  </w:style>
  <w:style w:type="character" w:customStyle="1" w:styleId="bodysubtoc">
    <w:name w:val="bodysubtoc"/>
    <w:rsid w:val="00840D68"/>
  </w:style>
  <w:style w:type="character" w:customStyle="1" w:styleId="lefttitlesmaller">
    <w:name w:val="lefttitlesmaller"/>
    <w:rsid w:val="00840D68"/>
  </w:style>
  <w:style w:type="character" w:customStyle="1" w:styleId="mb">
    <w:name w:val="mb"/>
    <w:rsid w:val="00840D68"/>
  </w:style>
  <w:style w:type="character" w:customStyle="1" w:styleId="submitted-date">
    <w:name w:val="submitted-date"/>
    <w:rsid w:val="00840D68"/>
  </w:style>
  <w:style w:type="character" w:customStyle="1" w:styleId="submitted-time">
    <w:name w:val="submitted-time"/>
    <w:rsid w:val="00840D68"/>
  </w:style>
  <w:style w:type="character" w:customStyle="1" w:styleId="A20">
    <w:name w:val="A2"/>
    <w:uiPriority w:val="99"/>
    <w:rsid w:val="00840D68"/>
    <w:rPr>
      <w:rFonts w:ascii="Sabon LT Std" w:hAnsi="Sabon LT Std" w:cs="Sabon LT Std" w:hint="default"/>
      <w:color w:val="000000"/>
      <w:sz w:val="15"/>
      <w:szCs w:val="15"/>
    </w:rPr>
  </w:style>
  <w:style w:type="character" w:customStyle="1" w:styleId="searchword">
    <w:name w:val="searchword"/>
    <w:rsid w:val="00840D68"/>
  </w:style>
  <w:style w:type="paragraph" w:customStyle="1" w:styleId="Heading2Char2CharChar12">
    <w:name w:val="Heading 2 Char2 Char Char12"/>
    <w:aliases w:val="Char Char Char Char Char Char1 Char Char Char Char Char1,Char Char22"/>
    <w:next w:val="Normal"/>
    <w:uiPriority w:val="99"/>
    <w:rsid w:val="00840D6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40D68"/>
    <w:rPr>
      <w:rFonts w:ascii="Times New Roman" w:hAnsi="Times New Roman" w:cs="Times New Roman"/>
      <w:sz w:val="18"/>
      <w:szCs w:val="18"/>
    </w:rPr>
  </w:style>
  <w:style w:type="character" w:customStyle="1" w:styleId="bylines">
    <w:name w:val="bylines"/>
    <w:basedOn w:val="DefaultParagraphFont"/>
    <w:rsid w:val="00840D68"/>
  </w:style>
  <w:style w:type="character" w:customStyle="1" w:styleId="StyleStyleBoldUnderlineUnderlineIntenseEmphasis1apple-style-2">
    <w:name w:val="Style Style Bold UnderlineUnderlineIntense Emphasis1apple-style-...2"/>
    <w:basedOn w:val="DefaultParagraphFont"/>
    <w:rsid w:val="00840D68"/>
    <w:rPr>
      <w:b w:val="0"/>
      <w:bCs/>
      <w:sz w:val="22"/>
      <w:u w:val="single"/>
    </w:rPr>
  </w:style>
  <w:style w:type="character" w:customStyle="1" w:styleId="FontStyle57">
    <w:name w:val="Font Style57"/>
    <w:rsid w:val="00840D68"/>
    <w:rPr>
      <w:rFonts w:ascii="Georgia" w:hAnsi="Georgia" w:cs="Georgia"/>
      <w:b/>
      <w:bCs/>
      <w:sz w:val="14"/>
      <w:szCs w:val="14"/>
    </w:rPr>
  </w:style>
  <w:style w:type="character" w:customStyle="1" w:styleId="FontStyle89">
    <w:name w:val="Font Style89"/>
    <w:rsid w:val="00840D68"/>
    <w:rPr>
      <w:rFonts w:ascii="Times New Roman" w:hAnsi="Times New Roman" w:cs="Times New Roman"/>
      <w:b/>
      <w:bCs/>
      <w:smallCaps/>
      <w:spacing w:val="40"/>
      <w:sz w:val="16"/>
      <w:szCs w:val="16"/>
    </w:rPr>
  </w:style>
  <w:style w:type="character" w:customStyle="1" w:styleId="style3Char0">
    <w:name w:val="style 3 Char"/>
    <w:rsid w:val="00840D68"/>
    <w:rPr>
      <w:sz w:val="18"/>
      <w:szCs w:val="24"/>
      <w:lang w:val="en-US" w:eastAsia="en-US" w:bidi="ar-SA"/>
    </w:rPr>
  </w:style>
  <w:style w:type="paragraph" w:customStyle="1" w:styleId="003Cite">
    <w:name w:val="003Cite"/>
    <w:basedOn w:val="Normal"/>
    <w:rsid w:val="00840D68"/>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40D68"/>
    <w:pPr>
      <w:jc w:val="both"/>
    </w:pPr>
    <w:rPr>
      <w:b/>
      <w:color w:val="000000"/>
      <w:u w:val="single"/>
    </w:rPr>
  </w:style>
  <w:style w:type="character" w:customStyle="1" w:styleId="NormalBoldChar">
    <w:name w:val="Normal + Bold Char"/>
    <w:aliases w:val="Double Underline Char"/>
    <w:basedOn w:val="DefaultParagraphFont"/>
    <w:link w:val="NormalBold"/>
    <w:rsid w:val="00840D68"/>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840D68"/>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40D68"/>
    <w:rPr>
      <w:rFonts w:ascii="Times New Roman" w:eastAsia="Times New Roman" w:hAnsi="Times New Roman" w:cs="Times New Roman"/>
      <w:u w:val="thick"/>
      <w:lang w:val="x-none" w:eastAsia="x-none"/>
    </w:rPr>
  </w:style>
  <w:style w:type="character" w:customStyle="1" w:styleId="BlockHeadingsChar1">
    <w:name w:val="Block Headings Char1"/>
    <w:rsid w:val="00840D68"/>
    <w:rPr>
      <w:b/>
      <w:caps/>
    </w:rPr>
  </w:style>
  <w:style w:type="character" w:customStyle="1" w:styleId="Longcite">
    <w:name w:val="Longcite"/>
    <w:rsid w:val="00840D68"/>
    <w:rPr>
      <w:sz w:val="16"/>
    </w:rPr>
  </w:style>
  <w:style w:type="paragraph" w:customStyle="1" w:styleId="NormalUnderline0">
    <w:name w:val="Normal + Underline"/>
    <w:basedOn w:val="Normal"/>
    <w:link w:val="NormalUnderlineChar0"/>
    <w:rsid w:val="00840D68"/>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40D68"/>
    <w:rPr>
      <w:rFonts w:ascii="Times New Roman" w:eastAsia="Times New Roman" w:hAnsi="Times New Roman" w:cs="Times New Roman"/>
      <w:b/>
      <w:u w:val="single"/>
      <w:lang w:val="x-none" w:eastAsia="x-none"/>
    </w:rPr>
  </w:style>
  <w:style w:type="character" w:customStyle="1" w:styleId="FontStyle170">
    <w:name w:val="Font Style170"/>
    <w:uiPriority w:val="99"/>
    <w:rsid w:val="00840D68"/>
    <w:rPr>
      <w:rFonts w:ascii="Bookman Old Style" w:hAnsi="Bookman Old Style" w:cs="Bookman Old Style"/>
      <w:sz w:val="16"/>
      <w:szCs w:val="16"/>
    </w:rPr>
  </w:style>
  <w:style w:type="character" w:customStyle="1" w:styleId="FontStyle17">
    <w:name w:val="Font Style17"/>
    <w:uiPriority w:val="99"/>
    <w:rsid w:val="00840D68"/>
    <w:rPr>
      <w:rFonts w:ascii="Book Antiqua" w:hAnsi="Book Antiqua" w:cs="Book Antiqua"/>
      <w:i/>
      <w:iCs/>
      <w:spacing w:val="10"/>
      <w:sz w:val="22"/>
      <w:szCs w:val="22"/>
    </w:rPr>
  </w:style>
  <w:style w:type="character" w:customStyle="1" w:styleId="FontStyle329">
    <w:name w:val="Font Style329"/>
    <w:basedOn w:val="DefaultParagraphFont"/>
    <w:uiPriority w:val="99"/>
    <w:rsid w:val="00840D68"/>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40D68"/>
  </w:style>
  <w:style w:type="character" w:customStyle="1" w:styleId="DateTimeChar">
    <w:name w:val="DateTime Char"/>
    <w:basedOn w:val="DefaultParagraphFont"/>
    <w:link w:val="DateTime"/>
    <w:uiPriority w:val="4"/>
    <w:rsid w:val="00840D68"/>
    <w:rPr>
      <w:rFonts w:ascii="Calibri" w:hAnsi="Calibri" w:cs="Calibri"/>
      <w:sz w:val="22"/>
    </w:rPr>
  </w:style>
  <w:style w:type="paragraph" w:customStyle="1" w:styleId="Lecture">
    <w:name w:val="Lecture"/>
    <w:next w:val="BodyText"/>
    <w:link w:val="LectureChar"/>
    <w:autoRedefine/>
    <w:uiPriority w:val="4"/>
    <w:qFormat/>
    <w:rsid w:val="00840D6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40D68"/>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840D68"/>
  </w:style>
  <w:style w:type="character" w:customStyle="1" w:styleId="m-8559461887574130099gmail-styleunderline">
    <w:name w:val="m_-8559461887574130099gmail-styleunderline"/>
    <w:basedOn w:val="DefaultParagraphFont"/>
    <w:rsid w:val="00840D68"/>
  </w:style>
  <w:style w:type="paragraph" w:styleId="NoSpacing">
    <w:name w:val="No Spacing"/>
    <w:link w:val="NoSpacingChar"/>
    <w:uiPriority w:val="1"/>
    <w:qFormat/>
    <w:rsid w:val="00840D6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thebulletin.org/space-weapons-and-risk-nuclear-exchanges8346" TargetMode="External"/><Relationship Id="rId26"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9" Type="http://schemas.openxmlformats.org/officeDocument/2006/relationships/hyperlink" Target="https://www2.ucar.edu/atmosnews/just-published/3995/nuclear-war-and-ultraviolet-radiation" TargetMode="External"/><Relationship Id="rId21"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4" Type="http://schemas.openxmlformats.org/officeDocument/2006/relationships/hyperlink" Target="https://www.salon.com/2020/11/14/big-tech-is-leading-the-new-space-race-heres-why-thats-a-problem/"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2" Type="http://schemas.openxmlformats.org/officeDocument/2006/relationships/hyperlink" Target="https://nsiteam.com/social/wp-content/uploads/2018/08/SMA-White-Paper_Chinese-Persepectives-on-Space_-Aug-2018.pdf" TargetMode="External"/><Relationship Id="rId37" Type="http://schemas.openxmlformats.org/officeDocument/2006/relationships/hyperlink" Target="https://ratical.org/radiation/NuclearExtinction/StarrNuclearWinterOct09.pdf" TargetMode="External"/><Relationship Id="rId40"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8"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6" Type="http://schemas.openxmlformats.org/officeDocument/2006/relationships/hyperlink" Target="https://ratical.org/radiation/NuclearExtinction/StevenStarr022815.html"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moonstruckpodcast.com/" TargetMode="External"/><Relationship Id="rId31"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7"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0"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5" Type="http://schemas.openxmlformats.org/officeDocument/2006/relationships/hyperlink" Target="http://www.psr.or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baen.com/living_without_satellites" TargetMode="External"/><Relationship Id="rId25"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3" Type="http://schemas.openxmlformats.org/officeDocument/2006/relationships/hyperlink" Target="https://www.techdirt.com/articles/20210518/09565246820/starlink-reviews-show-limitations-musks-broadband-play.shtml" TargetMode="External"/><Relationship Id="rId38"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19121</Words>
  <Characters>102110</Characters>
  <Application>Microsoft Office Word</Application>
  <DocSecurity>0</DocSecurity>
  <Lines>1086</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2022-01-15T17:13:00Z</dcterms:created>
  <dcterms:modified xsi:type="dcterms:W3CDTF">2022-01-15T17:13:00Z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