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46EE" w14:textId="77777777" w:rsidR="00DA1CC7" w:rsidRPr="00DA1CC7" w:rsidRDefault="00DA1CC7" w:rsidP="00DA1CC7"/>
    <w:p w14:paraId="7B5595D2" w14:textId="10B89386" w:rsidR="00DA1CC7" w:rsidRDefault="00DA1CC7" w:rsidP="00DA1CC7">
      <w:pPr>
        <w:pStyle w:val="Heading1"/>
      </w:pPr>
      <w:r>
        <w:lastRenderedPageBreak/>
        <w:t>1AC</w:t>
      </w:r>
    </w:p>
    <w:p w14:paraId="5C400585" w14:textId="0C4983E5" w:rsidR="00936C96" w:rsidRDefault="00936C96" w:rsidP="00936C96">
      <w:pPr>
        <w:pStyle w:val="Heading3"/>
      </w:pPr>
      <w:r>
        <w:lastRenderedPageBreak/>
        <w:t>1AC – Plan</w:t>
      </w:r>
    </w:p>
    <w:p w14:paraId="1F20ABE4" w14:textId="77777777" w:rsidR="00936C96" w:rsidRDefault="00936C96" w:rsidP="00936C96">
      <w:pPr>
        <w:pStyle w:val="Heading4"/>
      </w:pPr>
      <w:r>
        <w:t>Plan – The appropriation of outer space through the production of orbital debris by private entities is unjust.</w:t>
      </w:r>
    </w:p>
    <w:p w14:paraId="436F04DF" w14:textId="77777777" w:rsidR="00936C96" w:rsidRDefault="00936C96" w:rsidP="00936C96"/>
    <w:p w14:paraId="151ABDF3" w14:textId="77777777" w:rsidR="00936C96" w:rsidRDefault="00936C96" w:rsidP="00936C96">
      <w:pPr>
        <w:pStyle w:val="Heading4"/>
      </w:pPr>
      <w:r>
        <w:t>Orbital debris is</w:t>
      </w:r>
    </w:p>
    <w:p w14:paraId="3DF5CC13" w14:textId="77777777" w:rsidR="00936C96" w:rsidRPr="00172966" w:rsidRDefault="00936C96" w:rsidP="00936C96">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19A2C29B" w14:textId="77777777" w:rsidR="00936C96" w:rsidRPr="00172966" w:rsidRDefault="00936C96" w:rsidP="00936C96">
      <w:pPr>
        <w:rPr>
          <w:sz w:val="16"/>
        </w:rPr>
      </w:pPr>
      <w:r w:rsidRPr="00172966">
        <w:rPr>
          <w:sz w:val="16"/>
        </w:rPr>
        <w:t>Orbital Debris</w:t>
      </w:r>
    </w:p>
    <w:p w14:paraId="141075A6" w14:textId="77777777" w:rsidR="00936C96" w:rsidRPr="00172966" w:rsidRDefault="00936C96" w:rsidP="00936C96">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567E23C4" w14:textId="77777777" w:rsidR="00936C96" w:rsidRDefault="00936C96" w:rsidP="00936C96">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402EF477" w14:textId="77777777" w:rsidR="00936C96" w:rsidRDefault="00936C96" w:rsidP="00936C96"/>
    <w:p w14:paraId="64654009" w14:textId="77777777" w:rsidR="00936C96" w:rsidRDefault="00936C96" w:rsidP="00936C96">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Only the affirmative can address the </w:t>
      </w:r>
      <w:r w:rsidRPr="0013765D">
        <w:rPr>
          <w:u w:val="single"/>
        </w:rPr>
        <w:t>underlying incentive problem</w:t>
      </w:r>
      <w:r>
        <w:t>.</w:t>
      </w:r>
    </w:p>
    <w:p w14:paraId="1B568C10" w14:textId="77777777" w:rsidR="00936C96" w:rsidRPr="009B41D4" w:rsidRDefault="00936C96" w:rsidP="00936C96">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6247FFC7" w14:textId="77777777" w:rsidR="00936C96" w:rsidRPr="00FB4B6B" w:rsidRDefault="00936C96" w:rsidP="00936C96">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lastRenderedPageBreak/>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F2C5772" w14:textId="77777777" w:rsidR="00936C96" w:rsidRPr="00BA44E4" w:rsidRDefault="00936C96" w:rsidP="00936C96">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6323AEAB" w14:textId="77777777" w:rsidR="00936C96" w:rsidRPr="00BA44E4" w:rsidRDefault="00936C96" w:rsidP="00936C96">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6AF0B281" w14:textId="77777777" w:rsidR="00936C96" w:rsidRPr="00BA44E4" w:rsidRDefault="00936C96" w:rsidP="00936C96">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2EFCFDA5" w14:textId="77777777" w:rsidR="00936C96" w:rsidRPr="00BA44E4" w:rsidRDefault="00936C96" w:rsidP="00936C96">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A9B634E" w14:textId="77777777" w:rsidR="00936C96" w:rsidRPr="00BA44E4" w:rsidRDefault="00936C96" w:rsidP="00936C96">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63D824C" w14:textId="77777777" w:rsidR="00936C96" w:rsidRPr="00BA44E4" w:rsidRDefault="00936C96" w:rsidP="00936C96">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30BC8B15" w14:textId="77777777" w:rsidR="00936C96" w:rsidRPr="00BA44E4" w:rsidRDefault="00936C96" w:rsidP="00936C96">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C3066A4" w14:textId="77777777" w:rsidR="00936C96" w:rsidRPr="00BA44E4" w:rsidRDefault="00936C96" w:rsidP="00936C96">
      <w:pPr>
        <w:rPr>
          <w:sz w:val="14"/>
        </w:rPr>
      </w:pPr>
      <w:r w:rsidRPr="00BA44E4">
        <w:rPr>
          <w:sz w:val="14"/>
        </w:rPr>
        <w:t>RESULTS</w:t>
      </w:r>
    </w:p>
    <w:p w14:paraId="77DE7C63" w14:textId="77777777" w:rsidR="00936C96" w:rsidRPr="00BA44E4" w:rsidRDefault="00936C96" w:rsidP="00936C96">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2D56E7DD" w14:textId="77777777" w:rsidR="00936C96" w:rsidRDefault="00936C96" w:rsidP="00936C96">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7A09D389" w14:textId="77777777" w:rsidR="00936C96" w:rsidRDefault="00936C96" w:rsidP="00936C96">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6052F32" w14:textId="77777777" w:rsidR="00936C96" w:rsidRDefault="00936C96" w:rsidP="00936C96">
      <w:pPr>
        <w:rPr>
          <w:sz w:val="14"/>
        </w:rPr>
      </w:pPr>
      <w:r>
        <w:rPr>
          <w:sz w:val="14"/>
        </w:rPr>
        <w:t>DISCUSSION</w:t>
      </w:r>
    </w:p>
    <w:p w14:paraId="6FF077E3" w14:textId="77777777" w:rsidR="00936C96" w:rsidRDefault="00936C96" w:rsidP="00936C96">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73440CA" w14:textId="77777777" w:rsidR="00936C96" w:rsidRDefault="00936C96" w:rsidP="00936C96">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2AA67301" w14:textId="77777777" w:rsidR="00936C96" w:rsidRDefault="00936C96" w:rsidP="00936C96">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4E96BD50" w14:textId="77777777" w:rsidR="00936C96" w:rsidRDefault="00936C96" w:rsidP="00936C96">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07E978A3" w14:textId="77777777" w:rsidR="00936C96" w:rsidRDefault="00936C96" w:rsidP="00936C96"/>
    <w:p w14:paraId="22C5BF23" w14:textId="77777777" w:rsidR="00936C96" w:rsidRDefault="00936C96" w:rsidP="00936C96">
      <w:pPr>
        <w:pStyle w:val="Heading3"/>
      </w:pPr>
      <w:r>
        <w:lastRenderedPageBreak/>
        <w:t>1AC – Advantage</w:t>
      </w:r>
    </w:p>
    <w:p w14:paraId="174264DA" w14:textId="77777777" w:rsidR="00936C96" w:rsidRDefault="00936C96" w:rsidP="00936C96">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6923CF71" w14:textId="77777777" w:rsidR="00936C96" w:rsidRPr="00297AF0" w:rsidRDefault="00936C96" w:rsidP="00936C96">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1DDA107F" w14:textId="77777777" w:rsidR="00936C96" w:rsidRPr="0077694C" w:rsidRDefault="00936C96" w:rsidP="00936C96">
      <w:pPr>
        <w:rPr>
          <w:sz w:val="14"/>
        </w:rPr>
      </w:pPr>
      <w:r w:rsidRPr="0077694C">
        <w:rPr>
          <w:sz w:val="14"/>
        </w:rPr>
        <w:t xml:space="preserve">In this paper </w:t>
      </w:r>
      <w:r w:rsidRPr="00297AF0">
        <w:rPr>
          <w:u w:val="single"/>
        </w:rPr>
        <w:t xml:space="preserve">we present a dynamic </w:t>
      </w:r>
      <w:proofErr w:type="spellStart"/>
      <w:r w:rsidRPr="00275260">
        <w:rPr>
          <w:highlight w:val="green"/>
          <w:u w:val="single"/>
        </w:rPr>
        <w:t>physico</w:t>
      </w:r>
      <w:proofErr w:type="spellEnd"/>
      <w:r w:rsidRPr="00275260">
        <w:rPr>
          <w:highlight w:val="green"/>
          <w:u w:val="single"/>
        </w:rPr>
        <w:t xml:space="preserve">-economic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51B7A7EF" w14:textId="77777777" w:rsidR="00936C96" w:rsidRPr="0077694C" w:rsidRDefault="00936C96" w:rsidP="00936C96">
      <w:pPr>
        <w:rPr>
          <w:sz w:val="14"/>
        </w:rPr>
      </w:pPr>
      <w:r w:rsidRPr="00B97E25">
        <w:rPr>
          <w:rStyle w:val="Emphasis"/>
          <w:sz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proofErr w:type="gramStart"/>
      <w:r w:rsidRPr="00B97E25">
        <w:rPr>
          <w:rStyle w:val="Emphasis"/>
          <w:highlight w:val="green"/>
        </w:rPr>
        <w:t>risks</w:t>
      </w:r>
      <w:proofErr w:type="gramEnd"/>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0DB266D3" w14:textId="77777777" w:rsidR="00936C96" w:rsidRPr="0077694C" w:rsidRDefault="00936C96" w:rsidP="00936C96">
      <w:pPr>
        <w:rPr>
          <w:sz w:val="14"/>
        </w:rPr>
      </w:pPr>
      <w:r w:rsidRPr="00B97E25">
        <w:rPr>
          <w:rStyle w:val="Emphasis"/>
          <w:sz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w:t>
      </w:r>
      <w:proofErr w:type="gramStart"/>
      <w:r w:rsidRPr="00F52977">
        <w:rPr>
          <w:highlight w:val="green"/>
          <w:u w:val="single"/>
        </w:rPr>
        <w:t>as long as</w:t>
      </w:r>
      <w:proofErr w:type="gramEnd"/>
      <w:r w:rsidRPr="0077694C">
        <w:rPr>
          <w:sz w:val="14"/>
        </w:rPr>
        <w:t xml:space="preserve"> debris objects can collide with each other and generate new fragments, </w:t>
      </w:r>
      <w:proofErr w:type="spellStart"/>
      <w:r w:rsidRPr="0077694C">
        <w:rPr>
          <w:sz w:val="14"/>
        </w:rPr>
        <w:t>i.e</w:t>
      </w:r>
      <w:proofErr w:type="spellEnd"/>
      <w:r w:rsidRPr="0077694C">
        <w:rPr>
          <w:sz w:val="14"/>
        </w:rPr>
        <w:t xml:space="preserv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101F6ED1" w14:textId="77777777" w:rsidR="00936C96" w:rsidRDefault="00936C96" w:rsidP="00936C96">
      <w:pPr>
        <w:rPr>
          <w:sz w:val="14"/>
        </w:rPr>
      </w:pPr>
      <w:r w:rsidRPr="00B97E25">
        <w:rPr>
          <w:rStyle w:val="Emphasis"/>
          <w:sz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xml:space="preserve">. Our results suggest </w:t>
      </w:r>
      <w:proofErr w:type="gramStart"/>
      <w:r w:rsidRPr="0077694C">
        <w:rPr>
          <w:sz w:val="14"/>
        </w:rPr>
        <w:t>that,</w:t>
      </w:r>
      <w:proofErr w:type="gramEnd"/>
      <w:r w:rsidRPr="0077694C">
        <w:rPr>
          <w:sz w:val="14"/>
        </w:rPr>
        <w:t xml:space="preserve">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20EB0A51" w14:textId="77777777" w:rsidR="00936C96" w:rsidRDefault="00936C96" w:rsidP="00936C96">
      <w:pPr>
        <w:rPr>
          <w:sz w:val="14"/>
        </w:rPr>
      </w:pPr>
    </w:p>
    <w:p w14:paraId="73F7765A" w14:textId="77777777" w:rsidR="00936C96" w:rsidRDefault="00936C96" w:rsidP="00936C96">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aff is our best shot making it </w:t>
      </w:r>
      <w:r w:rsidRPr="00E642CB">
        <w:rPr>
          <w:u w:val="single"/>
        </w:rPr>
        <w:t>try-or-die</w:t>
      </w:r>
      <w:r>
        <w:t>.</w:t>
      </w:r>
    </w:p>
    <w:p w14:paraId="77844BFC" w14:textId="77777777" w:rsidR="00936C96" w:rsidRPr="00E642CB" w:rsidRDefault="00936C96" w:rsidP="00936C96">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 xml:space="preserve">I am a Ph.D. student in Astronomy at Yale University. My research focuses on ultra-diffuse galaxies and their globular </w:t>
      </w:r>
      <w:r w:rsidRPr="00E642CB">
        <w:lastRenderedPageBreak/>
        <w:t>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2" w:history="1">
        <w:r w:rsidRPr="00EE4324">
          <w:rPr>
            <w:rStyle w:val="Hyperlink"/>
          </w:rPr>
          <w:t>https://astrobites.org/2022/02/24/space-sustainability/</w:t>
        </w:r>
      </w:hyperlink>
      <w:r>
        <w:t>] Justin</w:t>
      </w:r>
    </w:p>
    <w:p w14:paraId="2963F4F7" w14:textId="77777777" w:rsidR="00936C96" w:rsidRPr="00E642CB" w:rsidRDefault="00936C96" w:rsidP="00936C96">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7AB9694A" w14:textId="77777777" w:rsidR="00936C96" w:rsidRPr="00E642CB" w:rsidRDefault="00936C96" w:rsidP="00936C96">
      <w:pPr>
        <w:rPr>
          <w:sz w:val="14"/>
        </w:rPr>
      </w:pPr>
      <w:r w:rsidRPr="00E642CB">
        <w:rPr>
          <w:sz w:val="14"/>
        </w:rPr>
        <w:t>What’s up there?</w:t>
      </w:r>
    </w:p>
    <w:p w14:paraId="3609399D" w14:textId="77777777" w:rsidR="00936C96" w:rsidRPr="00E642CB" w:rsidRDefault="00936C96" w:rsidP="00936C96">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1AF40E16" w14:textId="77777777" w:rsidR="00936C96" w:rsidRPr="00E642CB" w:rsidRDefault="00936C96" w:rsidP="00936C96">
      <w:pPr>
        <w:rPr>
          <w:sz w:val="14"/>
        </w:rPr>
      </w:pPr>
      <w:r w:rsidRPr="00E642CB">
        <w:rPr>
          <w:sz w:val="14"/>
        </w:rPr>
        <w:t>Fig. 2: Number of tracked objects in Low-Earth Orbit (LEO) and Geo-synchronous orbit (GSO). Modified from Fig.2 of the paper.</w:t>
      </w:r>
    </w:p>
    <w:p w14:paraId="1FCD1180" w14:textId="77777777" w:rsidR="00936C96" w:rsidRPr="00E642CB" w:rsidRDefault="00936C96" w:rsidP="00936C96">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1925151F" w14:textId="77777777" w:rsidR="00936C96" w:rsidRPr="00E642CB" w:rsidRDefault="00936C96" w:rsidP="00936C96">
      <w:pPr>
        <w:rPr>
          <w:sz w:val="14"/>
        </w:rPr>
      </w:pPr>
      <w:r w:rsidRPr="00E642CB">
        <w:rPr>
          <w:sz w:val="14"/>
        </w:rPr>
        <w:t>What can be done?</w:t>
      </w:r>
    </w:p>
    <w:p w14:paraId="3EA813E3" w14:textId="77777777" w:rsidR="00936C96" w:rsidRPr="00CB5887" w:rsidRDefault="00936C96" w:rsidP="00936C96">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510FCC32" w14:textId="77777777" w:rsidR="00936C96" w:rsidRPr="00E642CB" w:rsidRDefault="00936C96" w:rsidP="00936C96">
      <w:pPr>
        <w:rPr>
          <w:sz w:val="14"/>
        </w:rPr>
      </w:pPr>
      <w:r w:rsidRPr="00E642CB">
        <w:rPr>
          <w:sz w:val="14"/>
        </w:rPr>
        <w:lastRenderedPageBreak/>
        <w:t>Looking towards the future</w:t>
      </w:r>
    </w:p>
    <w:p w14:paraId="6619871C" w14:textId="77777777" w:rsidR="00936C96" w:rsidRDefault="00936C96" w:rsidP="00936C96">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7C611B0E" w14:textId="77777777" w:rsidR="00936C96" w:rsidRDefault="00936C96" w:rsidP="00936C96"/>
    <w:p w14:paraId="3457D8C7" w14:textId="77777777" w:rsidR="00936C96" w:rsidRDefault="00936C96" w:rsidP="00936C96">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9242B54" w14:textId="77777777" w:rsidR="00936C96" w:rsidRPr="0039480E" w:rsidRDefault="00936C96" w:rsidP="00936C96">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3" w:history="1">
        <w:r w:rsidRPr="00EE4324">
          <w:rPr>
            <w:rStyle w:val="Hyperlink"/>
          </w:rPr>
          <w:t>https://aerospace.org/article/space-debris-101</w:t>
        </w:r>
      </w:hyperlink>
      <w:r>
        <w:t>] Justin</w:t>
      </w:r>
    </w:p>
    <w:p w14:paraId="6B9EF19B" w14:textId="77777777" w:rsidR="00936C96" w:rsidRPr="0039480E" w:rsidRDefault="00936C96" w:rsidP="00936C96">
      <w:pPr>
        <w:rPr>
          <w:sz w:val="14"/>
        </w:rPr>
      </w:pPr>
      <w:r w:rsidRPr="0039480E">
        <w:rPr>
          <w:sz w:val="14"/>
        </w:rPr>
        <w:t>Can you see space debris coming at you?</w:t>
      </w:r>
    </w:p>
    <w:p w14:paraId="4BA7BB13" w14:textId="77777777" w:rsidR="00936C96" w:rsidRPr="0039480E" w:rsidRDefault="00936C96" w:rsidP="00936C96">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7CC093CD" w14:textId="77777777" w:rsidR="00936C96" w:rsidRPr="0039480E" w:rsidRDefault="00936C96" w:rsidP="00936C96">
      <w:pPr>
        <w:rPr>
          <w:sz w:val="14"/>
        </w:rPr>
      </w:pPr>
      <w:r w:rsidRPr="0039480E">
        <w:rPr>
          <w:sz w:val="14"/>
        </w:rPr>
        <w:t>What is an on-orbit collision like?</w:t>
      </w:r>
    </w:p>
    <w:p w14:paraId="02F31FC1" w14:textId="77777777" w:rsidR="00936C96" w:rsidRPr="0039480E" w:rsidRDefault="00936C96" w:rsidP="00936C96">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4415E164" w14:textId="77777777" w:rsidR="00936C96" w:rsidRPr="0039480E" w:rsidRDefault="00936C96" w:rsidP="00936C96">
      <w:pPr>
        <w:rPr>
          <w:sz w:val="14"/>
        </w:rPr>
      </w:pPr>
      <w:r w:rsidRPr="0039480E">
        <w:rPr>
          <w:sz w:val="14"/>
        </w:rPr>
        <w:t>Do breakups look like the movies?</w:t>
      </w:r>
    </w:p>
    <w:p w14:paraId="16748E9A" w14:textId="77777777" w:rsidR="00936C96" w:rsidRPr="0039480E" w:rsidRDefault="00936C96" w:rsidP="00936C96">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108F6930" w14:textId="77777777" w:rsidR="00936C96" w:rsidRDefault="00936C96" w:rsidP="00936C96"/>
    <w:p w14:paraId="68C3159A" w14:textId="77777777" w:rsidR="00936C96" w:rsidRDefault="00936C96" w:rsidP="00936C96">
      <w:pPr>
        <w:pStyle w:val="Heading4"/>
      </w:pPr>
      <w:r>
        <w:t xml:space="preserve">Debris threatens </w:t>
      </w:r>
      <w:r w:rsidRPr="00C416A9">
        <w:rPr>
          <w:u w:val="single"/>
        </w:rPr>
        <w:t>catastrophic</w:t>
      </w:r>
      <w:r>
        <w:t xml:space="preserve"> global warming AND </w:t>
      </w:r>
      <w:r w:rsidRPr="00C416A9">
        <w:rPr>
          <w:u w:val="single"/>
        </w:rPr>
        <w:t>ozone depletion</w:t>
      </w:r>
      <w:r>
        <w:t>.</w:t>
      </w:r>
    </w:p>
    <w:p w14:paraId="1F209382" w14:textId="77777777" w:rsidR="00936C96" w:rsidRPr="00C416A9" w:rsidRDefault="00936C96" w:rsidP="00936C96">
      <w:r w:rsidRPr="00C416A9">
        <w:rPr>
          <w:rStyle w:val="Style13ptBold"/>
        </w:rPr>
        <w:t>Liu et al</w:t>
      </w:r>
      <w:r>
        <w:rPr>
          <w:rStyle w:val="Style13ptBold"/>
        </w:rPr>
        <w:t>.</w:t>
      </w:r>
      <w:r>
        <w:t xml:space="preserve"> 12/14/</w:t>
      </w:r>
      <w:r w:rsidRPr="00C416A9">
        <w:rPr>
          <w:rStyle w:val="Style13ptBold"/>
        </w:rPr>
        <w:t>21</w:t>
      </w:r>
      <w:r>
        <w:t xml:space="preserve"> [</w:t>
      </w:r>
      <w:proofErr w:type="spellStart"/>
      <w:r>
        <w:t>Liping</w:t>
      </w:r>
      <w:proofErr w:type="spellEnd"/>
      <w:r>
        <w:t xml:space="preserve"> Liu, </w:t>
      </w:r>
      <w:proofErr w:type="spellStart"/>
      <w:r>
        <w:t>Puqi</w:t>
      </w:r>
      <w:proofErr w:type="spellEnd"/>
      <w:r>
        <w:t xml:space="preserve"> Jia, </w:t>
      </w:r>
      <w:proofErr w:type="spellStart"/>
      <w:r>
        <w:t>Yalin</w:t>
      </w:r>
      <w:proofErr w:type="spellEnd"/>
      <w:r>
        <w:t xml:space="preserve"> Huang, and </w:t>
      </w:r>
      <w:proofErr w:type="spellStart"/>
      <w:r>
        <w:t>Jie</w:t>
      </w:r>
      <w:proofErr w:type="spellEnd"/>
      <w:r>
        <w:t xml:space="preserve"> Han. *Institute of Global Environmental Change, School of Human Settlements and Civil Engineering, </w:t>
      </w:r>
      <w:proofErr w:type="spellStart"/>
      <w:r>
        <w:t>Xi’anJiaotong</w:t>
      </w:r>
      <w:proofErr w:type="spellEnd"/>
      <w:r>
        <w:t xml:space="preserve"> University, Xi’an, 710049, People’s Republic of China **Department of Environmental Science and Engineering, College of Earth and Environmental Sciences, Lanzhou University, Lanzhou, 730000, People’s Republic of China. ***</w:t>
      </w:r>
      <w:r w:rsidRPr="00C416A9">
        <w:t>Department of Environmental Sciences, Fujian Normal University, Fuzhou, People’s Republic of China.</w:t>
      </w:r>
      <w:r>
        <w:t xml:space="preserve"> “</w:t>
      </w:r>
      <w:r w:rsidRPr="00C416A9">
        <w:t xml:space="preserve">Dawn of space tourism: It is time to address the environmental impact of </w:t>
      </w:r>
      <w:proofErr w:type="spellStart"/>
      <w:r w:rsidRPr="00C416A9">
        <w:t>anthropogenicdebrisupon</w:t>
      </w:r>
      <w:proofErr w:type="spellEnd"/>
      <w:r w:rsidRPr="00C416A9">
        <w:t xml:space="preserve"> above eart</w:t>
      </w:r>
      <w:r>
        <w:t xml:space="preserve">h.” </w:t>
      </w:r>
      <w:hyperlink r:id="rId14" w:history="1">
        <w:r w:rsidRPr="007777AB">
          <w:rPr>
            <w:rStyle w:val="Hyperlink"/>
          </w:rPr>
          <w:t>https://papers.ssrn.com/sol3/papers.cfm?abstract_id=3979481</w:t>
        </w:r>
      </w:hyperlink>
      <w:r>
        <w:t>] Justin</w:t>
      </w:r>
    </w:p>
    <w:p w14:paraId="3FC79E8B" w14:textId="77777777" w:rsidR="00936C96" w:rsidRPr="00C416A9" w:rsidRDefault="00936C96" w:rsidP="00936C96">
      <w:pPr>
        <w:rPr>
          <w:sz w:val="14"/>
        </w:rPr>
      </w:pPr>
      <w:r w:rsidRPr="00C416A9">
        <w:rPr>
          <w:sz w:val="14"/>
        </w:rPr>
        <w:lastRenderedPageBreak/>
        <w:t xml:space="preserve">Like the ‘ozone hole’, </w:t>
      </w:r>
      <w:r w:rsidRPr="00A50907">
        <w:rPr>
          <w:u w:val="single"/>
        </w:rPr>
        <w:t xml:space="preserve">changes in </w:t>
      </w:r>
      <w:r w:rsidRPr="00E4219B">
        <w:rPr>
          <w:highlight w:val="green"/>
          <w:u w:val="single"/>
        </w:rPr>
        <w:t>the</w:t>
      </w:r>
      <w:r w:rsidRPr="00C416A9">
        <w:rPr>
          <w:u w:val="single"/>
        </w:rPr>
        <w:t xml:space="preserve"> upper </w:t>
      </w:r>
      <w:r w:rsidRPr="00E4219B">
        <w:rPr>
          <w:highlight w:val="green"/>
          <w:u w:val="single"/>
        </w:rPr>
        <w:t xml:space="preserve">atmosphere have </w:t>
      </w:r>
      <w:r w:rsidRPr="00A50907">
        <w:rPr>
          <w:rStyle w:val="Emphasis"/>
        </w:rPr>
        <w:t xml:space="preserve">significant </w:t>
      </w:r>
      <w:r w:rsidRPr="00E4219B">
        <w:rPr>
          <w:rStyle w:val="Emphasis"/>
          <w:highlight w:val="green"/>
        </w:rPr>
        <w:t>impact</w:t>
      </w:r>
      <w:r w:rsidRPr="00E4219B">
        <w:rPr>
          <w:highlight w:val="green"/>
          <w:u w:val="single"/>
        </w:rPr>
        <w:t xml:space="preserve"> on the </w:t>
      </w:r>
      <w:r w:rsidRPr="00E4219B">
        <w:rPr>
          <w:rStyle w:val="Emphasis"/>
          <w:highlight w:val="green"/>
        </w:rPr>
        <w:t>environment</w:t>
      </w:r>
      <w:r w:rsidRPr="00C416A9">
        <w:rPr>
          <w:u w:val="single"/>
        </w:rPr>
        <w:t xml:space="preserve"> and </w:t>
      </w:r>
      <w:r w:rsidRPr="00A50907">
        <w:rPr>
          <w:rStyle w:val="Emphasis"/>
        </w:rPr>
        <w:t>climate</w:t>
      </w:r>
      <w:r w:rsidRPr="00C416A9">
        <w:rPr>
          <w:sz w:val="14"/>
        </w:rPr>
        <w:t xml:space="preserve"> on earth (</w:t>
      </w:r>
      <w:proofErr w:type="spellStart"/>
      <w:r w:rsidRPr="00C416A9">
        <w:rPr>
          <w:sz w:val="14"/>
        </w:rPr>
        <w:t>Laštovička</w:t>
      </w:r>
      <w:proofErr w:type="spellEnd"/>
      <w:r w:rsidRPr="00C416A9">
        <w:rPr>
          <w:sz w:val="14"/>
        </w:rPr>
        <w:t xml:space="preserve"> et al. 2006). As early as in 2010, NASA warned that </w:t>
      </w:r>
      <w:r w:rsidRPr="00A50907">
        <w:rPr>
          <w:rStyle w:val="StyleUnderline"/>
        </w:rPr>
        <w:t>the</w:t>
      </w:r>
      <w:r w:rsidRPr="00C416A9">
        <w:rPr>
          <w:u w:val="single"/>
        </w:rPr>
        <w:t xml:space="preserve"> upper layer of the earth's </w:t>
      </w:r>
      <w:r w:rsidRPr="00E4219B">
        <w:rPr>
          <w:highlight w:val="green"/>
          <w:u w:val="single"/>
        </w:rPr>
        <w:t>atmosphere</w:t>
      </w:r>
      <w:r w:rsidRPr="00C416A9">
        <w:rPr>
          <w:sz w:val="14"/>
        </w:rPr>
        <w:t xml:space="preserve"> had </w:t>
      </w:r>
      <w:r w:rsidRPr="00E4219B">
        <w:rPr>
          <w:highlight w:val="green"/>
          <w:u w:val="single"/>
        </w:rPr>
        <w:t xml:space="preserve">shrunk </w:t>
      </w:r>
      <w:r w:rsidRPr="00E4219B">
        <w:rPr>
          <w:rStyle w:val="Emphasis"/>
          <w:highlight w:val="green"/>
        </w:rPr>
        <w:t>abruptly</w:t>
      </w:r>
      <w:r w:rsidRPr="00A50907">
        <w:rPr>
          <w:u w:val="single"/>
        </w:rPr>
        <w:t xml:space="preserve"> in</w:t>
      </w:r>
      <w:r w:rsidRPr="00C416A9">
        <w:rPr>
          <w:sz w:val="14"/>
        </w:rPr>
        <w:t xml:space="preserve"> just </w:t>
      </w:r>
      <w:r w:rsidRPr="00A50907">
        <w:rPr>
          <w:u w:val="single"/>
        </w:rPr>
        <w:t>four decades</w:t>
      </w:r>
      <w:r w:rsidRPr="00C416A9">
        <w:rPr>
          <w:sz w:val="14"/>
        </w:rPr>
        <w:t xml:space="preserve">, </w:t>
      </w:r>
      <w:r w:rsidRPr="00C416A9">
        <w:rPr>
          <w:u w:val="single"/>
        </w:rPr>
        <w:t>which had abnormally low densities</w:t>
      </w:r>
      <w:r w:rsidRPr="00C416A9">
        <w:rPr>
          <w:sz w:val="14"/>
        </w:rPr>
        <w:t xml:space="preserve"> that were about </w:t>
      </w:r>
      <w:r w:rsidRPr="00C416A9">
        <w:rPr>
          <w:u w:val="single"/>
        </w:rPr>
        <w:t xml:space="preserve">30% lower than previous contractions on </w:t>
      </w:r>
      <w:r w:rsidRPr="00E4219B">
        <w:rPr>
          <w:rStyle w:val="Emphasis"/>
          <w:highlight w:val="green"/>
        </w:rPr>
        <w:t>record</w:t>
      </w:r>
      <w:r w:rsidRPr="00E4219B">
        <w:rPr>
          <w:highlight w:val="green"/>
          <w:u w:val="single"/>
        </w:rPr>
        <w:t xml:space="preserve"> since 1967</w:t>
      </w:r>
      <w:r w:rsidRPr="00C416A9">
        <w:rPr>
          <w:sz w:val="14"/>
        </w:rPr>
        <w:t xml:space="preserve"> (Derrick 2010). Studies showed that, unlike in the lower atmosphere, carbon dioxide (</w:t>
      </w:r>
      <w:r w:rsidRPr="00E4219B">
        <w:rPr>
          <w:highlight w:val="green"/>
          <w:u w:val="single"/>
        </w:rPr>
        <w:t>CO2</w:t>
      </w:r>
      <w:r w:rsidRPr="00C416A9">
        <w:rPr>
          <w:sz w:val="14"/>
        </w:rPr>
        <w:t xml:space="preserve">) acts as a ‘coolant’ in the upper atmosphere on earth, constantly </w:t>
      </w:r>
      <w:r w:rsidRPr="00A50907">
        <w:rPr>
          <w:u w:val="single"/>
        </w:rPr>
        <w:t xml:space="preserve">shedding </w:t>
      </w:r>
      <w:r w:rsidRPr="00E4219B">
        <w:rPr>
          <w:highlight w:val="green"/>
          <w:u w:val="single"/>
        </w:rPr>
        <w:t xml:space="preserve">heat via </w:t>
      </w:r>
      <w:r w:rsidRPr="00E4219B">
        <w:rPr>
          <w:rStyle w:val="Emphasis"/>
          <w:highlight w:val="green"/>
        </w:rPr>
        <w:t>infrared radiation</w:t>
      </w:r>
      <w:r w:rsidRPr="00E4219B">
        <w:rPr>
          <w:highlight w:val="green"/>
          <w:u w:val="single"/>
        </w:rPr>
        <w:t xml:space="preserve">. As </w:t>
      </w:r>
      <w:r w:rsidRPr="00A50907">
        <w:rPr>
          <w:u w:val="single"/>
        </w:rPr>
        <w:t>carbon dioxide</w:t>
      </w:r>
      <w:r w:rsidRPr="00C416A9">
        <w:rPr>
          <w:u w:val="single"/>
        </w:rPr>
        <w:t xml:space="preserve"> </w:t>
      </w:r>
      <w:r w:rsidRPr="00E4219B">
        <w:rPr>
          <w:highlight w:val="green"/>
          <w:u w:val="single"/>
        </w:rPr>
        <w:t xml:space="preserve">levels build </w:t>
      </w:r>
      <w:r w:rsidRPr="00A50907">
        <w:rPr>
          <w:u w:val="single"/>
        </w:rPr>
        <w:t>up</w:t>
      </w:r>
      <w:r w:rsidRPr="00C416A9">
        <w:rPr>
          <w:sz w:val="14"/>
        </w:rPr>
        <w:t xml:space="preserve"> on earth, </w:t>
      </w:r>
      <w:r w:rsidRPr="00E4219B">
        <w:rPr>
          <w:highlight w:val="green"/>
          <w:u w:val="single"/>
        </w:rPr>
        <w:t>it</w:t>
      </w:r>
      <w:r w:rsidRPr="00C416A9">
        <w:rPr>
          <w:sz w:val="14"/>
        </w:rPr>
        <w:t xml:space="preserve"> makes its way into the upper atmosphere and </w:t>
      </w:r>
      <w:r w:rsidRPr="00E4219B">
        <w:rPr>
          <w:rStyle w:val="Emphasis"/>
          <w:highlight w:val="green"/>
        </w:rPr>
        <w:t>magnifies</w:t>
      </w:r>
      <w:r w:rsidRPr="00E4219B">
        <w:rPr>
          <w:highlight w:val="green"/>
          <w:u w:val="single"/>
        </w:rPr>
        <w:t xml:space="preserve"> the</w:t>
      </w:r>
      <w:r w:rsidRPr="00C416A9">
        <w:rPr>
          <w:sz w:val="14"/>
        </w:rPr>
        <w:t xml:space="preserve"> cooling </w:t>
      </w:r>
      <w:r w:rsidRPr="00E4219B">
        <w:rPr>
          <w:highlight w:val="green"/>
          <w:u w:val="single"/>
        </w:rPr>
        <w:t>effect</w:t>
      </w:r>
      <w:r w:rsidRPr="00C416A9">
        <w:rPr>
          <w:u w:val="single"/>
        </w:rPr>
        <w:t xml:space="preserve"> during the ‘solar minimum’</w:t>
      </w:r>
      <w:r w:rsidRPr="00C416A9">
        <w:rPr>
          <w:sz w:val="14"/>
        </w:rPr>
        <w:t xml:space="preserve"> (Derrick 2010; </w:t>
      </w:r>
      <w:proofErr w:type="spellStart"/>
      <w:r w:rsidRPr="00C416A9">
        <w:rPr>
          <w:sz w:val="14"/>
        </w:rPr>
        <w:t>Laštovičkaet</w:t>
      </w:r>
      <w:proofErr w:type="spellEnd"/>
      <w:r w:rsidRPr="00C416A9">
        <w:rPr>
          <w:sz w:val="14"/>
        </w:rPr>
        <w:t xml:space="preserve"> al.2006). There are three known </w:t>
      </w:r>
      <w:r w:rsidRPr="00E4219B">
        <w:rPr>
          <w:highlight w:val="green"/>
          <w:u w:val="single"/>
        </w:rPr>
        <w:t>sources</w:t>
      </w:r>
      <w:r w:rsidRPr="00C416A9">
        <w:rPr>
          <w:u w:val="single"/>
        </w:rPr>
        <w:t xml:space="preserve"> of carbon dioxide</w:t>
      </w:r>
      <w:r w:rsidRPr="00C416A9">
        <w:rPr>
          <w:sz w:val="14"/>
        </w:rPr>
        <w:t xml:space="preserve"> in the thermosphere, </w:t>
      </w:r>
      <w:r w:rsidRPr="00E4219B">
        <w:rPr>
          <w:rStyle w:val="StyleUnderline"/>
          <w:highlight w:val="green"/>
        </w:rPr>
        <w:t>namely</w:t>
      </w:r>
      <w:r w:rsidRPr="00C416A9">
        <w:rPr>
          <w:sz w:val="14"/>
        </w:rPr>
        <w:t xml:space="preserve">, from the earth’s surface, </w:t>
      </w:r>
      <w:r w:rsidRPr="00C416A9">
        <w:rPr>
          <w:u w:val="single"/>
        </w:rPr>
        <w:t xml:space="preserve">emissions from </w:t>
      </w:r>
      <w:r w:rsidRPr="00E4219B">
        <w:rPr>
          <w:rStyle w:val="Emphasis"/>
          <w:highlight w:val="green"/>
        </w:rPr>
        <w:t>fuel combustion</w:t>
      </w:r>
      <w:r w:rsidRPr="00C416A9">
        <w:rPr>
          <w:u w:val="single"/>
        </w:rPr>
        <w:t xml:space="preserve"> during </w:t>
      </w:r>
      <w:r w:rsidRPr="00A50907">
        <w:rPr>
          <w:rStyle w:val="Emphasis"/>
        </w:rPr>
        <w:t>rocket flights</w:t>
      </w:r>
      <w:r w:rsidRPr="00C416A9">
        <w:rPr>
          <w:sz w:val="14"/>
        </w:rPr>
        <w:t xml:space="preserve">, </w:t>
      </w:r>
      <w:r w:rsidRPr="00E4219B">
        <w:rPr>
          <w:highlight w:val="green"/>
          <w:u w:val="single"/>
        </w:rPr>
        <w:t>and</w:t>
      </w:r>
      <w:r w:rsidRPr="00C416A9">
        <w:rPr>
          <w:sz w:val="14"/>
        </w:rPr>
        <w:t xml:space="preserve"> the </w:t>
      </w:r>
      <w:r w:rsidRPr="00E4219B">
        <w:rPr>
          <w:rStyle w:val="Emphasis"/>
          <w:highlight w:val="green"/>
        </w:rPr>
        <w:t>combustion</w:t>
      </w:r>
      <w:r w:rsidRPr="00E4219B">
        <w:rPr>
          <w:highlight w:val="green"/>
          <w:u w:val="single"/>
        </w:rPr>
        <w:t xml:space="preserve"> of </w:t>
      </w:r>
      <w:r w:rsidRPr="00E4219B">
        <w:rPr>
          <w:rStyle w:val="Emphasis"/>
          <w:highlight w:val="green"/>
        </w:rPr>
        <w:t>space</w:t>
      </w:r>
      <w:r w:rsidRPr="00E4219B">
        <w:rPr>
          <w:highlight w:val="green"/>
          <w:u w:val="single"/>
        </w:rPr>
        <w:t xml:space="preserve"> </w:t>
      </w:r>
      <w:r w:rsidRPr="00E4219B">
        <w:rPr>
          <w:rStyle w:val="Emphasis"/>
          <w:highlight w:val="green"/>
        </w:rPr>
        <w:t>debris</w:t>
      </w:r>
      <w:r w:rsidRPr="00C416A9">
        <w:rPr>
          <w:u w:val="single"/>
        </w:rPr>
        <w:t xml:space="preserve"> in the thermosphere</w:t>
      </w:r>
      <w:r w:rsidRPr="00C416A9">
        <w:rPr>
          <w:sz w:val="14"/>
        </w:rPr>
        <w:t xml:space="preserve">. Further, some </w:t>
      </w:r>
      <w:r w:rsidRPr="00E4219B">
        <w:rPr>
          <w:highlight w:val="green"/>
          <w:u w:val="single"/>
        </w:rPr>
        <w:t>metals and polymers</w:t>
      </w:r>
      <w:r w:rsidRPr="00C416A9">
        <w:rPr>
          <w:sz w:val="14"/>
        </w:rPr>
        <w:t xml:space="preserve"> in the orbit </w:t>
      </w:r>
      <w:r w:rsidRPr="00E4219B">
        <w:rPr>
          <w:highlight w:val="green"/>
          <w:u w:val="single"/>
        </w:rPr>
        <w:t xml:space="preserve">undergo </w:t>
      </w:r>
      <w:r w:rsidRPr="00E4219B">
        <w:rPr>
          <w:rStyle w:val="Emphasis"/>
          <w:highlight w:val="green"/>
        </w:rPr>
        <w:t>chemical</w:t>
      </w:r>
      <w:r w:rsidRPr="00E4219B">
        <w:rPr>
          <w:highlight w:val="green"/>
          <w:u w:val="single"/>
        </w:rPr>
        <w:t xml:space="preserve"> </w:t>
      </w:r>
      <w:r w:rsidRPr="00E4219B">
        <w:rPr>
          <w:rStyle w:val="Emphasis"/>
          <w:highlight w:val="green"/>
        </w:rPr>
        <w:t>reactions</w:t>
      </w:r>
      <w:r w:rsidRPr="00C416A9">
        <w:rPr>
          <w:u w:val="single"/>
        </w:rPr>
        <w:t xml:space="preserve"> when </w:t>
      </w:r>
      <w:r w:rsidRPr="00A50907">
        <w:rPr>
          <w:rStyle w:val="Emphasis"/>
        </w:rPr>
        <w:t>burning</w:t>
      </w:r>
      <w:r w:rsidRPr="00C416A9">
        <w:rPr>
          <w:u w:val="single"/>
        </w:rPr>
        <w:t xml:space="preserve"> through the atmosphere</w:t>
      </w:r>
      <w:r w:rsidRPr="00C416A9">
        <w:rPr>
          <w:sz w:val="14"/>
        </w:rPr>
        <w:t xml:space="preserve">, </w:t>
      </w:r>
      <w:r w:rsidRPr="00E4219B">
        <w:rPr>
          <w:highlight w:val="green"/>
          <w:u w:val="single"/>
        </w:rPr>
        <w:t xml:space="preserve">depleting </w:t>
      </w:r>
      <w:r w:rsidRPr="00E4219B">
        <w:rPr>
          <w:rStyle w:val="Emphasis"/>
          <w:highlight w:val="green"/>
        </w:rPr>
        <w:t>ozone</w:t>
      </w:r>
      <w:r w:rsidRPr="00C416A9">
        <w:rPr>
          <w:u w:val="single"/>
        </w:rPr>
        <w:t xml:space="preserve"> and </w:t>
      </w:r>
      <w:r w:rsidRPr="00E4219B">
        <w:rPr>
          <w:highlight w:val="green"/>
          <w:u w:val="single"/>
        </w:rPr>
        <w:t xml:space="preserve">generating </w:t>
      </w:r>
      <w:r w:rsidRPr="00E4219B">
        <w:rPr>
          <w:rStyle w:val="Emphasis"/>
          <w:highlight w:val="green"/>
        </w:rPr>
        <w:t>carbon</w:t>
      </w:r>
      <w:r w:rsidRPr="00E4219B">
        <w:rPr>
          <w:highlight w:val="green"/>
          <w:u w:val="single"/>
        </w:rPr>
        <w:t xml:space="preserve"> </w:t>
      </w:r>
      <w:r w:rsidRPr="00E4219B">
        <w:rPr>
          <w:rStyle w:val="Emphasis"/>
          <w:highlight w:val="green"/>
        </w:rPr>
        <w:t>oxides</w:t>
      </w:r>
      <w:r w:rsidRPr="00C416A9">
        <w:rPr>
          <w:sz w:val="14"/>
        </w:rPr>
        <w:t xml:space="preserve"> and nitrogen oxides </w:t>
      </w:r>
      <w:r w:rsidRPr="00C416A9">
        <w:rPr>
          <w:u w:val="single"/>
        </w:rPr>
        <w:t xml:space="preserve">in the </w:t>
      </w:r>
      <w:proofErr w:type="gramStart"/>
      <w:r w:rsidRPr="00C416A9">
        <w:rPr>
          <w:u w:val="single"/>
        </w:rPr>
        <w:t>thermosphere</w:t>
      </w:r>
      <w:r w:rsidRPr="00C416A9">
        <w:rPr>
          <w:sz w:val="14"/>
        </w:rPr>
        <w:t>(</w:t>
      </w:r>
      <w:proofErr w:type="spellStart"/>
      <w:proofErr w:type="gramEnd"/>
      <w:r w:rsidRPr="00C416A9">
        <w:rPr>
          <w:sz w:val="14"/>
        </w:rPr>
        <w:t>Staughton</w:t>
      </w:r>
      <w:proofErr w:type="spellEnd"/>
      <w:r w:rsidRPr="00C416A9">
        <w:rPr>
          <w:sz w:val="14"/>
        </w:rPr>
        <w:t xml:space="preserve"> 2020) (Fig. 1). Further, </w:t>
      </w:r>
      <w:r w:rsidRPr="00E4219B">
        <w:rPr>
          <w:highlight w:val="green"/>
          <w:u w:val="single"/>
        </w:rPr>
        <w:t>metallic debris</w:t>
      </w:r>
      <w:r w:rsidRPr="00C416A9">
        <w:rPr>
          <w:sz w:val="14"/>
        </w:rPr>
        <w:t xml:space="preserve"> such as tungsten, beryllium, aluminum </w:t>
      </w:r>
      <w:r w:rsidRPr="00C416A9">
        <w:rPr>
          <w:u w:val="single"/>
        </w:rPr>
        <w:t>may</w:t>
      </w:r>
      <w:r w:rsidRPr="00C416A9">
        <w:rPr>
          <w:sz w:val="14"/>
        </w:rPr>
        <w:t xml:space="preserve"> also </w:t>
      </w:r>
      <w:r w:rsidRPr="00E4219B">
        <w:rPr>
          <w:highlight w:val="green"/>
          <w:u w:val="single"/>
        </w:rPr>
        <w:t>undergo</w:t>
      </w:r>
      <w:r w:rsidRPr="00C416A9">
        <w:rPr>
          <w:u w:val="single"/>
        </w:rPr>
        <w:t xml:space="preserve"> </w:t>
      </w:r>
      <w:r w:rsidRPr="00A50907">
        <w:rPr>
          <w:rStyle w:val="Emphasis"/>
        </w:rPr>
        <w:t>chemical</w:t>
      </w:r>
      <w:r w:rsidRPr="00C416A9">
        <w:rPr>
          <w:u w:val="single"/>
        </w:rPr>
        <w:t xml:space="preserve"> </w:t>
      </w:r>
      <w:r w:rsidRPr="00E4219B">
        <w:rPr>
          <w:rStyle w:val="Emphasis"/>
          <w:highlight w:val="green"/>
        </w:rPr>
        <w:t>reactions</w:t>
      </w:r>
      <w:r w:rsidRPr="00E4219B">
        <w:rPr>
          <w:highlight w:val="green"/>
          <w:u w:val="single"/>
        </w:rPr>
        <w:t xml:space="preserve"> when they </w:t>
      </w:r>
      <w:r w:rsidRPr="00E4219B">
        <w:rPr>
          <w:rStyle w:val="Emphasis"/>
          <w:highlight w:val="green"/>
        </w:rPr>
        <w:t>re-enter</w:t>
      </w:r>
      <w:r w:rsidRPr="00C416A9">
        <w:rPr>
          <w:u w:val="single"/>
        </w:rPr>
        <w:t xml:space="preserve"> the </w:t>
      </w:r>
      <w:r w:rsidRPr="00A50907">
        <w:rPr>
          <w:rStyle w:val="Emphasis"/>
        </w:rPr>
        <w:t>atmosphere</w:t>
      </w:r>
      <w:r w:rsidRPr="00C416A9">
        <w:rPr>
          <w:sz w:val="14"/>
        </w:rPr>
        <w:t xml:space="preserve">, </w:t>
      </w:r>
      <w:r w:rsidRPr="00C416A9">
        <w:rPr>
          <w:u w:val="single"/>
        </w:rPr>
        <w:t xml:space="preserve">and </w:t>
      </w:r>
      <w:r w:rsidRPr="00A50907">
        <w:rPr>
          <w:u w:val="single"/>
        </w:rPr>
        <w:t>their impact</w:t>
      </w:r>
      <w:r w:rsidRPr="00C416A9">
        <w:rPr>
          <w:sz w:val="14"/>
        </w:rPr>
        <w:t xml:space="preserve"> on earth’s atmosphere </w:t>
      </w:r>
      <w:r w:rsidRPr="00C416A9">
        <w:rPr>
          <w:u w:val="single"/>
        </w:rPr>
        <w:t>is also worthy</w:t>
      </w:r>
      <w:r w:rsidRPr="00C416A9">
        <w:rPr>
          <w:sz w:val="14"/>
        </w:rPr>
        <w:t xml:space="preserve"> to research (Physics Today 2009). Also, </w:t>
      </w:r>
      <w:r w:rsidRPr="00C416A9">
        <w:rPr>
          <w:u w:val="single"/>
        </w:rPr>
        <w:t>emissions</w:t>
      </w:r>
      <w:r w:rsidRPr="00C416A9">
        <w:rPr>
          <w:sz w:val="14"/>
        </w:rPr>
        <w:t xml:space="preserve"> from solid fuels and liquid propellants during rocket launches can </w:t>
      </w:r>
      <w:r w:rsidRPr="00E4219B">
        <w:rPr>
          <w:highlight w:val="green"/>
          <w:u w:val="single"/>
        </w:rPr>
        <w:t xml:space="preserve">cause </w:t>
      </w:r>
      <w:r w:rsidRPr="00A50907">
        <w:rPr>
          <w:u w:val="single"/>
        </w:rPr>
        <w:t>pollution</w:t>
      </w:r>
      <w:r w:rsidRPr="00C416A9">
        <w:rPr>
          <w:sz w:val="14"/>
        </w:rPr>
        <w:t xml:space="preserve"> in the atmospheric environments, </w:t>
      </w:r>
      <w:r w:rsidRPr="00C416A9">
        <w:rPr>
          <w:u w:val="single"/>
        </w:rPr>
        <w:t>of which</w:t>
      </w:r>
      <w:r w:rsidRPr="00C416A9">
        <w:rPr>
          <w:sz w:val="14"/>
        </w:rPr>
        <w:t xml:space="preserve"> the </w:t>
      </w:r>
      <w:r w:rsidRPr="00E4219B">
        <w:rPr>
          <w:rStyle w:val="Emphasis"/>
          <w:highlight w:val="green"/>
        </w:rPr>
        <w:t>depletion</w:t>
      </w:r>
      <w:r w:rsidRPr="00E4219B">
        <w:rPr>
          <w:highlight w:val="green"/>
          <w:u w:val="single"/>
        </w:rPr>
        <w:t xml:space="preserve"> of stratospheric ozone</w:t>
      </w:r>
      <w:r w:rsidRPr="00C416A9">
        <w:rPr>
          <w:sz w:val="14"/>
        </w:rPr>
        <w:t xml:space="preserve"> is the most studied and concerning issue (Dallas et al. 2020).</w:t>
      </w:r>
    </w:p>
    <w:p w14:paraId="681A1CCD" w14:textId="77777777" w:rsidR="00936C96" w:rsidRDefault="00936C96" w:rsidP="00936C96"/>
    <w:p w14:paraId="4CCFCA4D" w14:textId="77777777" w:rsidR="00936C96" w:rsidRDefault="00936C96" w:rsidP="00936C96">
      <w:pPr>
        <w:pStyle w:val="Heading4"/>
        <w:jc w:val="both"/>
      </w:pPr>
      <w:r>
        <w:t xml:space="preserve">Global warming is </w:t>
      </w:r>
      <w:r w:rsidRPr="00E4219B">
        <w:rPr>
          <w:u w:val="single"/>
        </w:rPr>
        <w:t>existential</w:t>
      </w:r>
      <w:r>
        <w:t>.</w:t>
      </w:r>
    </w:p>
    <w:p w14:paraId="5A90C00A" w14:textId="77777777" w:rsidR="00936C96" w:rsidRDefault="00936C96" w:rsidP="00936C96">
      <w:r>
        <w:t xml:space="preserve">Simon </w:t>
      </w:r>
      <w:r w:rsidRPr="006518E2">
        <w:rPr>
          <w:rStyle w:val="Style13ptBold"/>
        </w:rPr>
        <w:t>Beard et al. 21</w:t>
      </w:r>
      <w:r>
        <w:t xml:space="preserve">. Centre for the Study of Existential Risk, University of Cambridge; Lauren Holt, Centre for the Study of Existential Risk, University of Cambridge; Asaf </w:t>
      </w:r>
      <w:proofErr w:type="spellStart"/>
      <w:r>
        <w:t>Tzachor</w:t>
      </w:r>
      <w:proofErr w:type="spellEnd"/>
      <w:r>
        <w:t xml:space="preserve">, Centre for the Study of Existential Risk, University of Cambridge. Cambridge Global Food Security Interdisciplinary Research Centre, University of Cambridge; Luke Kemp, Australia National University; Shahar </w:t>
      </w:r>
      <w:proofErr w:type="spellStart"/>
      <w:r>
        <w:t>Avin</w:t>
      </w:r>
      <w:proofErr w:type="spellEnd"/>
      <w:r>
        <w:t>, Centre for the Study of Existential Risk, University of Cambridge; Phil Torres, Institute of Philosophy, Leibniz University Hannover; Haydn Belfield, Leverhulme Centre for the Future of Intelligence, University of Cambridge, "Assessing Climate Change’s Contribution to Global Catastrophic Risk," Futures, Vol. 127, March 2021, ScienceDirect.</w:t>
      </w:r>
    </w:p>
    <w:p w14:paraId="7E243830" w14:textId="77777777" w:rsidR="00936C96" w:rsidRPr="000376E3" w:rsidRDefault="00936C96" w:rsidP="00936C96">
      <w:pPr>
        <w:rPr>
          <w:sz w:val="14"/>
        </w:rPr>
      </w:pPr>
      <w:r w:rsidRPr="000376E3">
        <w:rPr>
          <w:sz w:val="14"/>
        </w:rPr>
        <w:t xml:space="preserve">While most of the impacts of climate change so far have fallen within the range of what was experienced during the Holocene, the rate of change is faster than in the Holocene and </w:t>
      </w:r>
      <w:r w:rsidRPr="00236ED6">
        <w:rPr>
          <w:rStyle w:val="StyleUnderline"/>
        </w:rPr>
        <w:t>we are</w:t>
      </w:r>
      <w:r w:rsidRPr="000376E3">
        <w:rPr>
          <w:sz w:val="14"/>
        </w:rPr>
        <w:t xml:space="preserve"> now </w:t>
      </w:r>
      <w:r w:rsidRPr="00236ED6">
        <w:rPr>
          <w:rStyle w:val="StyleUnderline"/>
        </w:rPr>
        <w:t>beginning to see climate change</w:t>
      </w:r>
      <w:r w:rsidRPr="000376E3">
        <w:rPr>
          <w:sz w:val="14"/>
        </w:rPr>
        <w:t xml:space="preserve"> </w:t>
      </w:r>
      <w:r w:rsidRPr="00236ED6">
        <w:rPr>
          <w:rStyle w:val="Emphasis"/>
        </w:rPr>
        <w:t>push beyond</w:t>
      </w:r>
      <w:r w:rsidRPr="000376E3">
        <w:rPr>
          <w:sz w:val="14"/>
        </w:rPr>
        <w:t xml:space="preserve"> these </w:t>
      </w:r>
      <w:r w:rsidRPr="00236ED6">
        <w:rPr>
          <w:rStyle w:val="StyleUnderline"/>
        </w:rPr>
        <w:t>boundaries</w:t>
      </w:r>
      <w:r w:rsidRPr="000376E3">
        <w:rPr>
          <w:sz w:val="14"/>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E8C939B" w14:textId="77777777" w:rsidR="00936C96" w:rsidRPr="000376E3" w:rsidRDefault="00936C96" w:rsidP="00936C96">
      <w:pPr>
        <w:rPr>
          <w:sz w:val="14"/>
        </w:rPr>
      </w:pPr>
      <w:r w:rsidRPr="000376E3">
        <w:rPr>
          <w:sz w:val="14"/>
        </w:rPr>
        <w:t xml:space="preserve">As part of their discussion of BRIHN Baum and </w:t>
      </w:r>
      <w:proofErr w:type="spellStart"/>
      <w:r w:rsidRPr="000376E3">
        <w:rPr>
          <w:sz w:val="14"/>
        </w:rPr>
        <w:t>Handoh</w:t>
      </w:r>
      <w:proofErr w:type="spellEnd"/>
      <w:r w:rsidRPr="000376E3">
        <w:rPr>
          <w:sz w:val="14"/>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0376E3">
        <w:rPr>
          <w:sz w:val="14"/>
        </w:rPr>
        <w:t>Kareiva</w:t>
      </w:r>
      <w:proofErr w:type="spellEnd"/>
      <w:r w:rsidRPr="000376E3">
        <w:rPr>
          <w:sz w:val="14"/>
        </w:rPr>
        <w:t xml:space="preserve"> and Carranza (2018) argue that, despite currently falling outside of the area of high risk, </w:t>
      </w:r>
      <w:r w:rsidRPr="00E4219B">
        <w:rPr>
          <w:rStyle w:val="StyleUnderline"/>
          <w:highlight w:val="green"/>
        </w:rPr>
        <w:t>climate change</w:t>
      </w:r>
      <w:r w:rsidRPr="00236ED6">
        <w:rPr>
          <w:rStyle w:val="StyleUnderline"/>
        </w:rPr>
        <w:t xml:space="preserve"> has the</w:t>
      </w:r>
      <w:r w:rsidRPr="000376E3">
        <w:rPr>
          <w:sz w:val="14"/>
          <w:szCs w:val="16"/>
        </w:rPr>
        <w:t xml:space="preserve"> </w:t>
      </w:r>
      <w:r w:rsidRPr="00236ED6">
        <w:rPr>
          <w:rStyle w:val="Emphasis"/>
        </w:rPr>
        <w:t>clear potential</w:t>
      </w:r>
      <w:r w:rsidRPr="000376E3">
        <w:rPr>
          <w:sz w:val="14"/>
        </w:rPr>
        <w:t xml:space="preserve"> </w:t>
      </w:r>
      <w:r w:rsidRPr="00236ED6">
        <w:rPr>
          <w:rStyle w:val="StyleUnderline"/>
        </w:rPr>
        <w:t xml:space="preserve">to </w:t>
      </w:r>
      <w:r w:rsidRPr="00E4219B">
        <w:rPr>
          <w:rStyle w:val="StyleUnderline"/>
          <w:highlight w:val="green"/>
        </w:rPr>
        <w:t>push humanity</w:t>
      </w:r>
      <w:r w:rsidRPr="000376E3">
        <w:rPr>
          <w:sz w:val="14"/>
        </w:rPr>
        <w:t xml:space="preserve"> </w:t>
      </w:r>
      <w:r w:rsidRPr="00E4219B">
        <w:rPr>
          <w:rStyle w:val="Emphasis"/>
          <w:highlight w:val="green"/>
        </w:rPr>
        <w:t>across</w:t>
      </w:r>
      <w:r w:rsidRPr="000376E3">
        <w:rPr>
          <w:sz w:val="14"/>
        </w:rPr>
        <w:t xml:space="preserve"> </w:t>
      </w:r>
      <w:r w:rsidRPr="00236ED6">
        <w:rPr>
          <w:rStyle w:val="StyleUnderline"/>
        </w:rPr>
        <w:t>a threshold of</w:t>
      </w:r>
      <w:r w:rsidRPr="000376E3">
        <w:rPr>
          <w:sz w:val="14"/>
        </w:rPr>
        <w:t xml:space="preserve"> </w:t>
      </w:r>
      <w:r w:rsidRPr="00E4219B">
        <w:rPr>
          <w:rStyle w:val="Emphasis"/>
          <w:highlight w:val="green"/>
        </w:rPr>
        <w:t>irreversible loss</w:t>
      </w:r>
      <w:r w:rsidRPr="000376E3">
        <w:rPr>
          <w:sz w:val="14"/>
        </w:rPr>
        <w:t xml:space="preserve"> </w:t>
      </w:r>
      <w:r w:rsidRPr="00236ED6">
        <w:rPr>
          <w:rStyle w:val="StyleUnderline"/>
        </w:rPr>
        <w:t>by “changing major</w:t>
      </w:r>
      <w:r w:rsidRPr="000376E3">
        <w:rPr>
          <w:sz w:val="14"/>
        </w:rPr>
        <w:t xml:space="preserve"> </w:t>
      </w:r>
      <w:r w:rsidRPr="00236ED6">
        <w:rPr>
          <w:rStyle w:val="Emphasis"/>
        </w:rPr>
        <w:t>ocean circulation</w:t>
      </w:r>
      <w:r w:rsidRPr="000376E3">
        <w:rPr>
          <w:sz w:val="14"/>
        </w:rPr>
        <w:t xml:space="preserve"> </w:t>
      </w:r>
      <w:r w:rsidRPr="00236ED6">
        <w:rPr>
          <w:rStyle w:val="StyleUnderline"/>
        </w:rPr>
        <w:t>patterns, causing</w:t>
      </w:r>
      <w:r w:rsidRPr="000376E3">
        <w:rPr>
          <w:sz w:val="14"/>
        </w:rPr>
        <w:t xml:space="preserve"> </w:t>
      </w:r>
      <w:r w:rsidRPr="00236ED6">
        <w:rPr>
          <w:rStyle w:val="Emphasis"/>
        </w:rPr>
        <w:t>massive sea-level rise</w:t>
      </w:r>
      <w:r w:rsidRPr="000376E3">
        <w:rPr>
          <w:sz w:val="14"/>
        </w:rPr>
        <w:t xml:space="preserve">, </w:t>
      </w:r>
      <w:r w:rsidRPr="00236ED6">
        <w:rPr>
          <w:rStyle w:val="StyleUnderline"/>
        </w:rPr>
        <w:t>and increasing the</w:t>
      </w:r>
      <w:r w:rsidRPr="000376E3">
        <w:rPr>
          <w:sz w:val="14"/>
        </w:rPr>
        <w:t xml:space="preserve"> </w:t>
      </w:r>
      <w:r w:rsidRPr="00236ED6">
        <w:rPr>
          <w:rStyle w:val="Emphasis"/>
        </w:rPr>
        <w:t>frequency</w:t>
      </w:r>
      <w:r w:rsidRPr="000376E3">
        <w:rPr>
          <w:sz w:val="14"/>
        </w:rPr>
        <w:t xml:space="preserve"> </w:t>
      </w:r>
      <w:r w:rsidRPr="00236ED6">
        <w:rPr>
          <w:rStyle w:val="StyleUnderline"/>
        </w:rPr>
        <w:t>and</w:t>
      </w:r>
      <w:r w:rsidRPr="000376E3">
        <w:rPr>
          <w:sz w:val="14"/>
        </w:rPr>
        <w:t xml:space="preserve"> </w:t>
      </w:r>
      <w:r w:rsidRPr="00236ED6">
        <w:rPr>
          <w:rStyle w:val="Emphasis"/>
        </w:rPr>
        <w:t>severity</w:t>
      </w:r>
      <w:r w:rsidRPr="000376E3">
        <w:rPr>
          <w:sz w:val="14"/>
        </w:rPr>
        <w:t xml:space="preserve"> </w:t>
      </w:r>
      <w:r w:rsidRPr="00236ED6">
        <w:rPr>
          <w:rStyle w:val="StyleUnderline"/>
        </w:rPr>
        <w:t>of extreme events… that displace people, and ruin economies</w:t>
      </w:r>
      <w:r w:rsidRPr="000376E3">
        <w:rPr>
          <w:sz w:val="14"/>
        </w:rPr>
        <w:t xml:space="preserve">.” </w:t>
      </w:r>
      <w:r w:rsidRPr="00236ED6">
        <w:rPr>
          <w:rStyle w:val="StyleUnderline"/>
        </w:rPr>
        <w:t>Even if humanity was</w:t>
      </w:r>
      <w:r w:rsidRPr="000376E3">
        <w:rPr>
          <w:sz w:val="14"/>
        </w:rPr>
        <w:t xml:space="preserve"> </w:t>
      </w:r>
      <w:r w:rsidRPr="00236ED6">
        <w:rPr>
          <w:rStyle w:val="Emphasis"/>
        </w:rPr>
        <w:t>resilient</w:t>
      </w:r>
      <w:r w:rsidRPr="000376E3">
        <w:rPr>
          <w:sz w:val="14"/>
        </w:rPr>
        <w:t xml:space="preserve"> </w:t>
      </w:r>
      <w:r w:rsidRPr="00236ED6">
        <w:rPr>
          <w:rStyle w:val="StyleUnderline"/>
        </w:rPr>
        <w:t>to</w:t>
      </w:r>
      <w:r w:rsidRPr="000376E3">
        <w:rPr>
          <w:sz w:val="14"/>
        </w:rPr>
        <w:t xml:space="preserve"> each of these </w:t>
      </w:r>
      <w:r w:rsidRPr="00236ED6">
        <w:rPr>
          <w:rStyle w:val="StyleUnderline"/>
        </w:rPr>
        <w:t>individual impacts</w:t>
      </w:r>
      <w:r w:rsidRPr="000376E3">
        <w:rPr>
          <w:sz w:val="14"/>
        </w:rPr>
        <w:t xml:space="preserve">, a global catastrophe could occur if these </w:t>
      </w:r>
      <w:r w:rsidRPr="00236ED6">
        <w:rPr>
          <w:rStyle w:val="StyleUnderline"/>
        </w:rPr>
        <w:t>impacts</w:t>
      </w:r>
      <w:r w:rsidRPr="000376E3">
        <w:rPr>
          <w:sz w:val="14"/>
        </w:rPr>
        <w:t xml:space="preserve"> were to </w:t>
      </w:r>
      <w:r w:rsidRPr="00E4219B">
        <w:rPr>
          <w:rStyle w:val="StyleUnderline"/>
          <w:highlight w:val="green"/>
        </w:rPr>
        <w:t>occur</w:t>
      </w:r>
      <w:r w:rsidRPr="000376E3">
        <w:rPr>
          <w:sz w:val="14"/>
        </w:rPr>
        <w:t xml:space="preserve"> </w:t>
      </w:r>
      <w:r w:rsidRPr="00E4219B">
        <w:rPr>
          <w:rStyle w:val="Emphasis"/>
          <w:highlight w:val="green"/>
        </w:rPr>
        <w:t>rapidly</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simultaneously</w:t>
      </w:r>
      <w:r w:rsidRPr="000376E3">
        <w:rPr>
          <w:sz w:val="14"/>
        </w:rPr>
        <w:t xml:space="preserve">. </w:t>
      </w:r>
    </w:p>
    <w:p w14:paraId="0207790E" w14:textId="77777777" w:rsidR="00936C96" w:rsidRPr="000376E3" w:rsidRDefault="00936C96" w:rsidP="00936C96">
      <w:pPr>
        <w:rPr>
          <w:sz w:val="14"/>
        </w:rPr>
      </w:pPr>
      <w:r w:rsidRPr="000376E3">
        <w:rPr>
          <w:sz w:val="14"/>
        </w:rPr>
        <w:lastRenderedPageBreak/>
        <w:t xml:space="preserve">One scenario that has received comparatively more attention is that of the </w:t>
      </w:r>
      <w:r w:rsidRPr="00236ED6">
        <w:rPr>
          <w:rStyle w:val="StyleUnderline"/>
        </w:rPr>
        <w:t>global climate crossing a</w:t>
      </w:r>
      <w:r w:rsidRPr="000376E3">
        <w:rPr>
          <w:sz w:val="14"/>
        </w:rPr>
        <w:t xml:space="preserve"> </w:t>
      </w:r>
      <w:r w:rsidRPr="00E4219B">
        <w:rPr>
          <w:rStyle w:val="Emphasis"/>
          <w:highlight w:val="green"/>
        </w:rPr>
        <w:t>tipping point</w:t>
      </w:r>
      <w:r w:rsidRPr="000376E3">
        <w:rPr>
          <w:sz w:val="14"/>
        </w:rPr>
        <w:t xml:space="preserve"> </w:t>
      </w:r>
      <w:r w:rsidRPr="00236ED6">
        <w:rPr>
          <w:rStyle w:val="StyleUnderline"/>
        </w:rPr>
        <w:t xml:space="preserve">that would </w:t>
      </w:r>
      <w:r w:rsidRPr="00E4219B">
        <w:rPr>
          <w:rStyle w:val="StyleUnderline"/>
          <w:highlight w:val="green"/>
        </w:rPr>
        <w:t>trigger</w:t>
      </w:r>
      <w:r w:rsidRPr="000376E3">
        <w:rPr>
          <w:sz w:val="14"/>
        </w:rPr>
        <w:t xml:space="preserve"> environmental </w:t>
      </w:r>
      <w:r w:rsidRPr="00E4219B">
        <w:rPr>
          <w:rStyle w:val="Emphasis"/>
          <w:highlight w:val="green"/>
        </w:rPr>
        <w:t>feedback</w:t>
      </w:r>
      <w:r w:rsidRPr="000376E3">
        <w:rPr>
          <w:sz w:val="14"/>
        </w:rPr>
        <w:t xml:space="preserve"> </w:t>
      </w:r>
      <w:r w:rsidRPr="00236ED6">
        <w:rPr>
          <w:rStyle w:val="StyleUnderline"/>
        </w:rPr>
        <w:t>loops (such as</w:t>
      </w:r>
      <w:r w:rsidRPr="000376E3">
        <w:rPr>
          <w:sz w:val="14"/>
        </w:rPr>
        <w:t xml:space="preserve"> </w:t>
      </w:r>
      <w:r w:rsidRPr="00236ED6">
        <w:rPr>
          <w:rStyle w:val="Emphasis"/>
        </w:rPr>
        <w:t>declining albedo</w:t>
      </w:r>
      <w:r w:rsidRPr="000376E3">
        <w:rPr>
          <w:sz w:val="14"/>
        </w:rPr>
        <w:t xml:space="preserve"> </w:t>
      </w:r>
      <w:r w:rsidRPr="00236ED6">
        <w:rPr>
          <w:rStyle w:val="StyleUnderline"/>
        </w:rPr>
        <w:t>from melting ice or the release of</w:t>
      </w:r>
      <w:r w:rsidRPr="000376E3">
        <w:rPr>
          <w:sz w:val="14"/>
        </w:rPr>
        <w:t xml:space="preserve"> </w:t>
      </w:r>
      <w:r w:rsidRPr="00236ED6">
        <w:rPr>
          <w:rStyle w:val="Emphasis"/>
        </w:rPr>
        <w:t>methane</w:t>
      </w:r>
      <w:r w:rsidRPr="000376E3">
        <w:rPr>
          <w:sz w:val="14"/>
        </w:rPr>
        <w:t xml:space="preserve"> from clathrates) </w:t>
      </w:r>
      <w:r w:rsidRPr="00E4219B">
        <w:rPr>
          <w:rStyle w:val="StyleUnderline"/>
          <w:highlight w:val="green"/>
        </w:rPr>
        <w:t>and cascading effects</w:t>
      </w:r>
      <w:r w:rsidRPr="00236ED6">
        <w:rPr>
          <w:rStyle w:val="StyleUnderline"/>
        </w:rPr>
        <w:t xml:space="preserve"> (such a shifting</w:t>
      </w:r>
      <w:r w:rsidRPr="000376E3">
        <w:rPr>
          <w:sz w:val="14"/>
        </w:rPr>
        <w:t xml:space="preserve"> </w:t>
      </w:r>
      <w:r w:rsidRPr="00236ED6">
        <w:rPr>
          <w:rStyle w:val="Emphasis"/>
        </w:rPr>
        <w:t>rainfall patterns</w:t>
      </w:r>
      <w:r w:rsidRPr="000376E3">
        <w:rPr>
          <w:sz w:val="14"/>
        </w:rPr>
        <w:t xml:space="preserve"> </w:t>
      </w:r>
      <w:r w:rsidRPr="00236ED6">
        <w:rPr>
          <w:rStyle w:val="StyleUnderline"/>
        </w:rPr>
        <w:t>that trigger</w:t>
      </w:r>
      <w:r w:rsidRPr="000376E3">
        <w:rPr>
          <w:sz w:val="14"/>
        </w:rPr>
        <w:t xml:space="preserve"> </w:t>
      </w:r>
      <w:r w:rsidRPr="00236ED6">
        <w:rPr>
          <w:rStyle w:val="Emphasis"/>
        </w:rPr>
        <w:t>desertification</w:t>
      </w:r>
      <w:r w:rsidRPr="000376E3">
        <w:rPr>
          <w:sz w:val="14"/>
        </w:rPr>
        <w:t xml:space="preserve"> </w:t>
      </w:r>
      <w:r w:rsidRPr="00236ED6">
        <w:rPr>
          <w:rStyle w:val="StyleUnderline"/>
        </w:rPr>
        <w:t>and</w:t>
      </w:r>
      <w:r w:rsidRPr="000376E3">
        <w:rPr>
          <w:sz w:val="14"/>
        </w:rPr>
        <w:t xml:space="preserve"> </w:t>
      </w:r>
      <w:r w:rsidRPr="00236ED6">
        <w:rPr>
          <w:rStyle w:val="Emphasis"/>
        </w:rPr>
        <w:t>soil erosion</w:t>
      </w:r>
      <w:r w:rsidRPr="000376E3">
        <w:rPr>
          <w:sz w:val="14"/>
        </w:rPr>
        <w:t xml:space="preserve">). After this point, </w:t>
      </w:r>
      <w:r w:rsidRPr="00236ED6">
        <w:rPr>
          <w:rStyle w:val="StyleUnderline"/>
        </w:rPr>
        <w:t>anthropogenic activity may</w:t>
      </w:r>
      <w:r w:rsidRPr="000376E3">
        <w:rPr>
          <w:sz w:val="14"/>
        </w:rPr>
        <w:t xml:space="preserve"> </w:t>
      </w:r>
      <w:r w:rsidRPr="00236ED6">
        <w:rPr>
          <w:rStyle w:val="Emphasis"/>
        </w:rPr>
        <w:t>cease</w:t>
      </w:r>
      <w:r w:rsidRPr="000376E3">
        <w:rPr>
          <w:sz w:val="14"/>
        </w:rPr>
        <w:t xml:space="preserve"> </w:t>
      </w:r>
      <w:r w:rsidRPr="00236ED6">
        <w:rPr>
          <w:rStyle w:val="StyleUnderline"/>
        </w:rPr>
        <w:t>to be the</w:t>
      </w:r>
      <w:r w:rsidRPr="000376E3">
        <w:rPr>
          <w:sz w:val="14"/>
        </w:rPr>
        <w:t xml:space="preserve"> main </w:t>
      </w:r>
      <w:r w:rsidRPr="00236ED6">
        <w:rPr>
          <w:rStyle w:val="StyleUnderline"/>
        </w:rPr>
        <w:t>driver of climate change, making it</w:t>
      </w:r>
      <w:r w:rsidRPr="000376E3">
        <w:rPr>
          <w:sz w:val="14"/>
        </w:rPr>
        <w:t xml:space="preserve"> </w:t>
      </w:r>
      <w:r w:rsidRPr="00E4219B">
        <w:rPr>
          <w:rStyle w:val="Emphasis"/>
        </w:rPr>
        <w:t>accelerate</w:t>
      </w:r>
      <w:r w:rsidRPr="000376E3">
        <w:rPr>
          <w:sz w:val="14"/>
        </w:rPr>
        <w:t xml:space="preserve"> </w:t>
      </w:r>
      <w:r w:rsidRPr="00E4219B">
        <w:rPr>
          <w:rStyle w:val="StyleUnderline"/>
        </w:rPr>
        <w:t>and become</w:t>
      </w:r>
      <w:r w:rsidRPr="000376E3">
        <w:rPr>
          <w:sz w:val="14"/>
        </w:rPr>
        <w:t xml:space="preserve"> </w:t>
      </w:r>
      <w:r w:rsidRPr="00E4219B">
        <w:rPr>
          <w:rStyle w:val="Emphasis"/>
        </w:rPr>
        <w:t>harder to stop</w:t>
      </w:r>
      <w:r w:rsidRPr="000376E3">
        <w:rPr>
          <w:sz w:val="14"/>
        </w:rPr>
        <w:t xml:space="preserve"> (King et al. 2015).</w:t>
      </w:r>
    </w:p>
    <w:p w14:paraId="73BBB618" w14:textId="77777777" w:rsidR="00936C96" w:rsidRPr="000376E3" w:rsidRDefault="00936C96" w:rsidP="00936C96">
      <w:pPr>
        <w:rPr>
          <w:sz w:val="14"/>
        </w:rPr>
      </w:pPr>
      <w:r w:rsidRPr="000376E3">
        <w:rPr>
          <w:sz w:val="14"/>
        </w:rPr>
        <w:t xml:space="preserve">Other </w:t>
      </w:r>
      <w:r w:rsidRPr="004C702C">
        <w:rPr>
          <w:rStyle w:val="StyleUnderline"/>
        </w:rPr>
        <w:t>scenarios</w:t>
      </w:r>
      <w:r w:rsidRPr="000376E3">
        <w:rPr>
          <w:sz w:val="14"/>
        </w:rPr>
        <w:t xml:space="preserve"> can be </w:t>
      </w:r>
      <w:r w:rsidRPr="004C702C">
        <w:rPr>
          <w:rStyle w:val="StyleUnderline"/>
        </w:rPr>
        <w:t>discerned from the</w:t>
      </w:r>
      <w:r w:rsidRPr="000376E3">
        <w:rPr>
          <w:sz w:val="14"/>
        </w:rPr>
        <w:t xml:space="preserve"> </w:t>
      </w:r>
      <w:r w:rsidRPr="00425DDD">
        <w:rPr>
          <w:rStyle w:val="Emphasis"/>
        </w:rPr>
        <w:t>numerous historical cases</w:t>
      </w:r>
      <w:r w:rsidRPr="000376E3">
        <w:rPr>
          <w:sz w:val="14"/>
        </w:rPr>
        <w:t xml:space="preserve"> </w:t>
      </w:r>
      <w:r w:rsidRPr="00425DDD">
        <w:rPr>
          <w:rStyle w:val="StyleUnderline"/>
        </w:rPr>
        <w:t>in which</w:t>
      </w:r>
      <w:r w:rsidRPr="000376E3">
        <w:rPr>
          <w:sz w:val="14"/>
        </w:rPr>
        <w:t xml:space="preserve"> the modest, usually </w:t>
      </w:r>
      <w:r w:rsidRPr="00425DDD">
        <w:rPr>
          <w:rStyle w:val="Emphasis"/>
        </w:rPr>
        <w:t>regional</w:t>
      </w:r>
      <w:r w:rsidRPr="000376E3">
        <w:rPr>
          <w:sz w:val="14"/>
        </w:rPr>
        <w:t xml:space="preserve">, </w:t>
      </w:r>
      <w:r w:rsidRPr="00425DDD">
        <w:rPr>
          <w:rStyle w:val="StyleUnderline"/>
        </w:rPr>
        <w:t>climatic changes experienced</w:t>
      </w:r>
      <w:r w:rsidRPr="000376E3">
        <w:rPr>
          <w:sz w:val="14"/>
        </w:rPr>
        <w:t xml:space="preserve"> during the Holocene have been </w:t>
      </w:r>
      <w:r w:rsidRPr="00425DDD">
        <w:rPr>
          <w:rStyle w:val="StyleUnderline"/>
        </w:rPr>
        <w:t>implicated in the</w:t>
      </w:r>
      <w:r w:rsidRPr="000376E3">
        <w:rPr>
          <w:sz w:val="14"/>
        </w:rPr>
        <w:t xml:space="preserve"> </w:t>
      </w:r>
      <w:r w:rsidRPr="00425DDD">
        <w:rPr>
          <w:rStyle w:val="Emphasis"/>
        </w:rPr>
        <w:t>collapse</w:t>
      </w:r>
      <w:r w:rsidRPr="000376E3">
        <w:rPr>
          <w:sz w:val="14"/>
        </w:rPr>
        <w:t xml:space="preserve"> </w:t>
      </w:r>
      <w:r w:rsidRPr="00425DDD">
        <w:rPr>
          <w:rStyle w:val="StyleUnderline"/>
        </w:rPr>
        <w:t>of</w:t>
      </w:r>
      <w:r w:rsidRPr="000376E3">
        <w:rPr>
          <w:sz w:val="14"/>
        </w:rPr>
        <w:t xml:space="preserve"> previous </w:t>
      </w:r>
      <w:r w:rsidRPr="00425DDD">
        <w:rPr>
          <w:rStyle w:val="StyleUnderline"/>
        </w:rPr>
        <w:t>societies</w:t>
      </w:r>
      <w:r w:rsidRPr="000376E3">
        <w:rPr>
          <w:sz w:val="14"/>
        </w:rPr>
        <w:t xml:space="preserve">, including the Anasazi, the </w:t>
      </w:r>
      <w:proofErr w:type="spellStart"/>
      <w:r w:rsidRPr="000376E3">
        <w:rPr>
          <w:sz w:val="14"/>
        </w:rPr>
        <w:t>Tiwanaku</w:t>
      </w:r>
      <w:proofErr w:type="spellEnd"/>
      <w:r w:rsidRPr="000376E3">
        <w:rPr>
          <w:sz w:val="14"/>
        </w:rPr>
        <w:t xml:space="preserve">, the Akkadians, the Western Roman Empire, the lowland Maya, and dozens of others (Diamond 2005, Fagan 2008). These provide a precedent for how a </w:t>
      </w:r>
      <w:r w:rsidRPr="00425DDD">
        <w:rPr>
          <w:rStyle w:val="StyleUnderline"/>
        </w:rPr>
        <w:t>changing climate can</w:t>
      </w:r>
      <w:r w:rsidRPr="000376E3">
        <w:rPr>
          <w:sz w:val="14"/>
        </w:rPr>
        <w:t xml:space="preserve"> </w:t>
      </w:r>
      <w:r w:rsidRPr="00425DDD">
        <w:rPr>
          <w:rStyle w:val="Emphasis"/>
        </w:rPr>
        <w:t>trigger</w:t>
      </w:r>
      <w:r w:rsidRPr="000376E3">
        <w:rPr>
          <w:sz w:val="14"/>
        </w:rPr>
        <w:t xml:space="preserve"> or contribute to </w:t>
      </w:r>
      <w:r w:rsidRPr="00425DDD">
        <w:rPr>
          <w:rStyle w:val="StyleUnderline"/>
        </w:rPr>
        <w:t>societal breakdown</w:t>
      </w:r>
      <w:r w:rsidRPr="000376E3">
        <w:rPr>
          <w:sz w:val="14"/>
        </w:rPr>
        <w:t>.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2005; 2006). However, these need to be interpreted and generalized with care given the differences between pre-industrial and modern societies.</w:t>
      </w:r>
    </w:p>
    <w:p w14:paraId="0345B6C7" w14:textId="77777777" w:rsidR="00936C96" w:rsidRPr="000376E3" w:rsidRDefault="00936C96" w:rsidP="00936C96">
      <w:pPr>
        <w:rPr>
          <w:sz w:val="14"/>
        </w:rPr>
      </w:pPr>
      <w:r w:rsidRPr="000376E3">
        <w:rPr>
          <w:sz w:val="14"/>
        </w:rPr>
        <w:t>Societies also have a long history of adapting to, and recovering from, climate change induced collapses (</w:t>
      </w:r>
      <w:proofErr w:type="spellStart"/>
      <w:r w:rsidRPr="000376E3">
        <w:rPr>
          <w:sz w:val="14"/>
        </w:rPr>
        <w:t>McAnay</w:t>
      </w:r>
      <w:proofErr w:type="spellEnd"/>
      <w:r w:rsidRPr="000376E3">
        <w:rPr>
          <w:sz w:val="14"/>
        </w:rPr>
        <w:t xml:space="preserve"> and </w:t>
      </w:r>
      <w:proofErr w:type="spellStart"/>
      <w:r w:rsidRPr="000376E3">
        <w:rPr>
          <w:sz w:val="14"/>
        </w:rPr>
        <w:t>Yoffee</w:t>
      </w:r>
      <w:proofErr w:type="spellEnd"/>
      <w:r w:rsidRPr="000376E3">
        <w:rPr>
          <w:sz w:val="14"/>
        </w:rPr>
        <w:t xml:space="preserve"> 2009). However, </w:t>
      </w:r>
      <w:r w:rsidRPr="00406AF3">
        <w:rPr>
          <w:rStyle w:val="StyleUnderline"/>
        </w:rPr>
        <w:t>there are</w:t>
      </w:r>
      <w:r w:rsidRPr="000376E3">
        <w:rPr>
          <w:sz w:val="14"/>
        </w:rPr>
        <w:t xml:space="preserve"> two </w:t>
      </w:r>
      <w:r w:rsidRPr="00406AF3">
        <w:rPr>
          <w:rStyle w:val="StyleUnderline"/>
        </w:rPr>
        <w:t>reasons to be</w:t>
      </w:r>
      <w:r w:rsidRPr="000376E3">
        <w:rPr>
          <w:sz w:val="14"/>
        </w:rPr>
        <w:t xml:space="preserve"> </w:t>
      </w:r>
      <w:proofErr w:type="spellStart"/>
      <w:r w:rsidRPr="00E4219B">
        <w:rPr>
          <w:rStyle w:val="Emphasis"/>
          <w:highlight w:val="green"/>
        </w:rPr>
        <w:t>sceptical</w:t>
      </w:r>
      <w:proofErr w:type="spellEnd"/>
      <w:r w:rsidRPr="000376E3">
        <w:rPr>
          <w:sz w:val="14"/>
        </w:rPr>
        <w:t xml:space="preserve"> </w:t>
      </w:r>
      <w:r w:rsidRPr="00406AF3">
        <w:rPr>
          <w:rStyle w:val="StyleUnderline"/>
        </w:rPr>
        <w:t>that</w:t>
      </w:r>
      <w:r w:rsidRPr="000376E3">
        <w:rPr>
          <w:sz w:val="14"/>
        </w:rPr>
        <w:t xml:space="preserve"> such </w:t>
      </w:r>
      <w:r w:rsidRPr="00E4219B">
        <w:rPr>
          <w:rStyle w:val="Emphasis"/>
          <w:highlight w:val="green"/>
        </w:rPr>
        <w:t>resilience</w:t>
      </w:r>
      <w:r w:rsidRPr="000376E3">
        <w:rPr>
          <w:sz w:val="14"/>
        </w:rPr>
        <w:t xml:space="preserve"> </w:t>
      </w:r>
      <w:r w:rsidRPr="00406AF3">
        <w:rPr>
          <w:rStyle w:val="StyleUnderline"/>
        </w:rPr>
        <w:t>can be</w:t>
      </w:r>
      <w:r w:rsidRPr="000376E3">
        <w:rPr>
          <w:sz w:val="14"/>
        </w:rPr>
        <w:t xml:space="preserve"> easily </w:t>
      </w:r>
      <w:r w:rsidRPr="00406AF3">
        <w:rPr>
          <w:rStyle w:val="StyleUnderline"/>
        </w:rPr>
        <w:t>extrapolated into the future</w:t>
      </w:r>
      <w:r w:rsidRPr="000376E3">
        <w:rPr>
          <w:sz w:val="14"/>
        </w:rPr>
        <w:t xml:space="preserve">. First, </w:t>
      </w:r>
      <w:r w:rsidRPr="00406AF3">
        <w:rPr>
          <w:rStyle w:val="StyleUnderline"/>
        </w:rPr>
        <w:t>the relatively stable context of the Holocene</w:t>
      </w:r>
      <w:r w:rsidRPr="000376E3">
        <w:rPr>
          <w:sz w:val="14"/>
        </w:rPr>
        <w:t xml:space="preserve">, with well-functioning, resilient ecosystems, </w:t>
      </w:r>
      <w:r w:rsidRPr="00406AF3">
        <w:rPr>
          <w:rStyle w:val="StyleUnderline"/>
        </w:rPr>
        <w:t>has</w:t>
      </w:r>
      <w:r w:rsidRPr="000376E3">
        <w:rPr>
          <w:sz w:val="14"/>
        </w:rPr>
        <w:t xml:space="preserve"> </w:t>
      </w:r>
      <w:r w:rsidRPr="00406AF3">
        <w:rPr>
          <w:rStyle w:val="Emphasis"/>
        </w:rPr>
        <w:t>greatly assisted</w:t>
      </w:r>
      <w:r w:rsidRPr="000376E3">
        <w:rPr>
          <w:sz w:val="14"/>
        </w:rPr>
        <w:t xml:space="preserve"> </w:t>
      </w:r>
      <w:r w:rsidRPr="00406AF3">
        <w:rPr>
          <w:rStyle w:val="StyleUnderline"/>
        </w:rPr>
        <w:t xml:space="preserve">recovery, while </w:t>
      </w:r>
      <w:r w:rsidRPr="00E4219B">
        <w:rPr>
          <w:rStyle w:val="StyleUnderline"/>
        </w:rPr>
        <w:t>anthropogenic climate change is more</w:t>
      </w:r>
      <w:r w:rsidRPr="000376E3">
        <w:rPr>
          <w:sz w:val="14"/>
        </w:rPr>
        <w:t xml:space="preserve"> </w:t>
      </w:r>
      <w:r w:rsidRPr="00E4219B">
        <w:rPr>
          <w:rStyle w:val="Emphasis"/>
        </w:rPr>
        <w:t>rapid</w:t>
      </w:r>
      <w:r w:rsidRPr="000376E3">
        <w:rPr>
          <w:sz w:val="14"/>
        </w:rPr>
        <w:t xml:space="preserve">, </w:t>
      </w:r>
      <w:r w:rsidRPr="00E4219B">
        <w:rPr>
          <w:rStyle w:val="Emphasis"/>
        </w:rPr>
        <w:t>pervasive</w:t>
      </w:r>
      <w:r w:rsidRPr="000376E3">
        <w:rPr>
          <w:sz w:val="14"/>
        </w:rPr>
        <w:t xml:space="preserve">, </w:t>
      </w:r>
      <w:r w:rsidRPr="00E4219B">
        <w:rPr>
          <w:rStyle w:val="Emphasis"/>
        </w:rPr>
        <w:t>global</w:t>
      </w:r>
      <w:r w:rsidRPr="000376E3">
        <w:rPr>
          <w:sz w:val="14"/>
        </w:rPr>
        <w:t xml:space="preserve">, </w:t>
      </w:r>
      <w:r w:rsidRPr="00E4219B">
        <w:rPr>
          <w:rStyle w:val="StyleUnderline"/>
        </w:rPr>
        <w:t>and</w:t>
      </w:r>
      <w:r w:rsidRPr="000376E3">
        <w:rPr>
          <w:sz w:val="14"/>
        </w:rPr>
        <w:t xml:space="preserve"> </w:t>
      </w:r>
      <w:r w:rsidRPr="00E4219B">
        <w:rPr>
          <w:rStyle w:val="Emphasis"/>
        </w:rPr>
        <w:t>severe</w:t>
      </w:r>
      <w:r w:rsidRPr="000376E3">
        <w:rPr>
          <w:sz w:val="14"/>
        </w:rPr>
        <w:t xml:space="preserve">. </w:t>
      </w:r>
      <w:r w:rsidRPr="00E4219B">
        <w:rPr>
          <w:rStyle w:val="StyleUnderline"/>
        </w:rPr>
        <w:t>Large</w:t>
      </w:r>
      <w:r w:rsidRPr="00406AF3">
        <w:rPr>
          <w:rStyle w:val="StyleUnderline"/>
        </w:rPr>
        <w:t>-scale states did not emerge until the</w:t>
      </w:r>
      <w:r w:rsidRPr="000376E3">
        <w:rPr>
          <w:sz w:val="14"/>
        </w:rPr>
        <w:t xml:space="preserve"> </w:t>
      </w:r>
      <w:r w:rsidRPr="00406AF3">
        <w:rPr>
          <w:rStyle w:val="Emphasis"/>
        </w:rPr>
        <w:t>onset</w:t>
      </w:r>
      <w:r w:rsidRPr="000376E3">
        <w:rPr>
          <w:sz w:val="14"/>
        </w:rPr>
        <w:t xml:space="preserve"> </w:t>
      </w:r>
      <w:r w:rsidRPr="00406AF3">
        <w:rPr>
          <w:rStyle w:val="StyleUnderline"/>
        </w:rPr>
        <w:t>of the Holocene</w:t>
      </w:r>
      <w:r w:rsidRPr="000376E3">
        <w:rPr>
          <w:sz w:val="14"/>
        </w:rPr>
        <w:t xml:space="preserve"> (</w:t>
      </w:r>
      <w:proofErr w:type="spellStart"/>
      <w:r w:rsidRPr="000376E3">
        <w:rPr>
          <w:sz w:val="14"/>
        </w:rPr>
        <w:t>Richerson</w:t>
      </w:r>
      <w:proofErr w:type="spellEnd"/>
      <w:r w:rsidRPr="000376E3">
        <w:rPr>
          <w:sz w:val="14"/>
        </w:rPr>
        <w:t xml:space="preserve"> et al, 2001), </w:t>
      </w:r>
      <w:r w:rsidRPr="00406AF3">
        <w:rPr>
          <w:rStyle w:val="StyleUnderline"/>
        </w:rPr>
        <w:t>and societies</w:t>
      </w:r>
      <w:r w:rsidRPr="000376E3">
        <w:rPr>
          <w:sz w:val="14"/>
        </w:rPr>
        <w:t xml:space="preserve"> have since </w:t>
      </w:r>
      <w:r w:rsidRPr="00406AF3">
        <w:rPr>
          <w:rStyle w:val="StyleUnderline"/>
        </w:rPr>
        <w:t>remained in a</w:t>
      </w:r>
      <w:r w:rsidRPr="000376E3">
        <w:rPr>
          <w:sz w:val="14"/>
        </w:rPr>
        <w:t xml:space="preserve"> surprisingly </w:t>
      </w:r>
      <w:r w:rsidRPr="00406AF3">
        <w:rPr>
          <w:rStyle w:val="Emphasis"/>
        </w:rPr>
        <w:t>narrow climatic niche</w:t>
      </w:r>
      <w:r w:rsidRPr="000376E3">
        <w:rPr>
          <w:sz w:val="14"/>
        </w:rPr>
        <w:t xml:space="preserve"> of roughly 15 mean annual average temperature (Xu et al, 2020). A </w:t>
      </w:r>
      <w:r w:rsidRPr="00406AF3">
        <w:rPr>
          <w:rStyle w:val="StyleUnderline"/>
        </w:rPr>
        <w:t>return to</w:t>
      </w:r>
      <w:r w:rsidRPr="000376E3">
        <w:rPr>
          <w:sz w:val="14"/>
        </w:rPr>
        <w:t xml:space="preserve"> </w:t>
      </w:r>
      <w:r w:rsidRPr="00406AF3">
        <w:rPr>
          <w:rStyle w:val="Emphasis"/>
        </w:rPr>
        <w:t>agrarian</w:t>
      </w:r>
      <w:r w:rsidRPr="000376E3">
        <w:rPr>
          <w:sz w:val="14"/>
        </w:rPr>
        <w:t xml:space="preserve"> or hunter-gatherer </w:t>
      </w:r>
      <w:r w:rsidRPr="00406AF3">
        <w:rPr>
          <w:rStyle w:val="StyleUnderline"/>
        </w:rPr>
        <w:t>lifestyles could</w:t>
      </w:r>
      <w:r w:rsidRPr="000376E3">
        <w:rPr>
          <w:sz w:val="14"/>
        </w:rPr>
        <w:t xml:space="preserve"> thus </w:t>
      </w:r>
      <w:r w:rsidRPr="00406AF3">
        <w:rPr>
          <w:rStyle w:val="StyleUnderline"/>
        </w:rPr>
        <w:t>have more</w:t>
      </w:r>
      <w:r w:rsidRPr="000376E3">
        <w:rPr>
          <w:sz w:val="14"/>
        </w:rPr>
        <w:t xml:space="preserve"> </w:t>
      </w:r>
      <w:r w:rsidRPr="00406AF3">
        <w:rPr>
          <w:rStyle w:val="Emphasis"/>
        </w:rPr>
        <w:t>devastating</w:t>
      </w:r>
      <w:r w:rsidRPr="000376E3">
        <w:rPr>
          <w:sz w:val="14"/>
        </w:rPr>
        <w:t xml:space="preserve"> </w:t>
      </w:r>
      <w:r w:rsidRPr="00406AF3">
        <w:rPr>
          <w:rStyle w:val="StyleUnderline"/>
        </w:rPr>
        <w:t>and</w:t>
      </w:r>
      <w:r w:rsidRPr="000376E3">
        <w:rPr>
          <w:sz w:val="14"/>
        </w:rPr>
        <w:t xml:space="preserve"> </w:t>
      </w:r>
      <w:r w:rsidRPr="00406AF3">
        <w:rPr>
          <w:rStyle w:val="Emphasis"/>
        </w:rPr>
        <w:t>long-lasting</w:t>
      </w:r>
      <w:r w:rsidRPr="000376E3">
        <w:rPr>
          <w:sz w:val="14"/>
        </w:rPr>
        <w:t xml:space="preserve"> </w:t>
      </w:r>
      <w:r w:rsidRPr="00406AF3">
        <w:rPr>
          <w:rStyle w:val="StyleUnderline"/>
        </w:rPr>
        <w:t>effects in a world of rapid climate change and ecological disruption</w:t>
      </w:r>
      <w:r w:rsidRPr="000376E3">
        <w:rPr>
          <w:sz w:val="14"/>
        </w:rPr>
        <w:t xml:space="preserve"> (Gowder 2020).[12] Second, </w:t>
      </w:r>
      <w:r w:rsidRPr="00406AF3">
        <w:rPr>
          <w:rStyle w:val="StyleUnderline"/>
        </w:rPr>
        <w:t>modern human societie</w:t>
      </w:r>
      <w:r w:rsidRPr="000376E3">
        <w:rPr>
          <w:sz w:val="14"/>
        </w:rPr>
        <w:t xml:space="preserve">s may have </w:t>
      </w:r>
      <w:r w:rsidRPr="00406AF3">
        <w:rPr>
          <w:rStyle w:val="StyleUnderline"/>
        </w:rPr>
        <w:t>developed</w:t>
      </w:r>
      <w:r w:rsidRPr="000376E3">
        <w:rPr>
          <w:sz w:val="14"/>
        </w:rPr>
        <w:t xml:space="preserve"> </w:t>
      </w:r>
      <w:r w:rsidRPr="00E4219B">
        <w:rPr>
          <w:rStyle w:val="Emphasis"/>
          <w:highlight w:val="green"/>
        </w:rPr>
        <w:t>hidden fragilities</w:t>
      </w:r>
      <w:r w:rsidRPr="000376E3">
        <w:rPr>
          <w:sz w:val="14"/>
        </w:rPr>
        <w:t xml:space="preserve"> </w:t>
      </w:r>
      <w:r w:rsidRPr="00406AF3">
        <w:rPr>
          <w:rStyle w:val="StyleUnderline"/>
        </w:rPr>
        <w:t>that</w:t>
      </w:r>
      <w:r w:rsidRPr="000376E3">
        <w:rPr>
          <w:sz w:val="14"/>
        </w:rPr>
        <w:t xml:space="preserve"> </w:t>
      </w:r>
      <w:r w:rsidRPr="00E4219B">
        <w:rPr>
          <w:rStyle w:val="Emphasis"/>
          <w:highlight w:val="green"/>
        </w:rPr>
        <w:t>amplify</w:t>
      </w:r>
      <w:r w:rsidRPr="000376E3">
        <w:rPr>
          <w:sz w:val="14"/>
        </w:rPr>
        <w:t xml:space="preserve"> the </w:t>
      </w:r>
      <w:r w:rsidRPr="00E4219B">
        <w:rPr>
          <w:rStyle w:val="StyleUnderline"/>
          <w:highlight w:val="green"/>
        </w:rPr>
        <w:t>shocks</w:t>
      </w:r>
      <w:r w:rsidRPr="00406AF3">
        <w:rPr>
          <w:rStyle w:val="StyleUnderline"/>
        </w:rPr>
        <w:t xml:space="preserve"> posed by climate change</w:t>
      </w:r>
      <w:r w:rsidRPr="000376E3">
        <w:rPr>
          <w:sz w:val="14"/>
        </w:rPr>
        <w:t xml:space="preserve"> (Mannheim 2020) </w:t>
      </w:r>
      <w:r w:rsidRPr="00406AF3">
        <w:rPr>
          <w:rStyle w:val="StyleUnderline"/>
        </w:rPr>
        <w:t>and the</w:t>
      </w:r>
      <w:r w:rsidRPr="000376E3">
        <w:rPr>
          <w:sz w:val="14"/>
        </w:rPr>
        <w:t xml:space="preserve"> </w:t>
      </w:r>
      <w:r w:rsidRPr="00406AF3">
        <w:rPr>
          <w:rStyle w:val="Emphasis"/>
        </w:rPr>
        <w:t>complex</w:t>
      </w:r>
      <w:r w:rsidRPr="000376E3">
        <w:rPr>
          <w:sz w:val="14"/>
        </w:rPr>
        <w:t xml:space="preserve">, </w:t>
      </w:r>
      <w:r w:rsidRPr="00406AF3">
        <w:rPr>
          <w:rStyle w:val="Emphasis"/>
        </w:rPr>
        <w:t>tightly-coupled</w:t>
      </w:r>
      <w:r w:rsidRPr="000376E3">
        <w:rPr>
          <w:sz w:val="14"/>
        </w:rPr>
        <w:t xml:space="preserve"> </w:t>
      </w:r>
      <w:r w:rsidRPr="00406AF3">
        <w:rPr>
          <w:rStyle w:val="StyleUnderline"/>
        </w:rPr>
        <w:t>and</w:t>
      </w:r>
      <w:r w:rsidRPr="000376E3">
        <w:rPr>
          <w:sz w:val="14"/>
        </w:rPr>
        <w:t xml:space="preserve"> </w:t>
      </w:r>
      <w:r w:rsidRPr="00406AF3">
        <w:rPr>
          <w:rStyle w:val="Emphasis"/>
        </w:rPr>
        <w:t>interdependent</w:t>
      </w:r>
      <w:r w:rsidRPr="000376E3">
        <w:rPr>
          <w:sz w:val="14"/>
        </w:rPr>
        <w:t xml:space="preserve"> </w:t>
      </w:r>
      <w:r w:rsidRPr="00406AF3">
        <w:rPr>
          <w:rStyle w:val="StyleUnderline"/>
        </w:rPr>
        <w:t>nature of</w:t>
      </w:r>
      <w:r w:rsidRPr="000376E3">
        <w:rPr>
          <w:sz w:val="14"/>
        </w:rPr>
        <w:t xml:space="preserve"> our socio-economic </w:t>
      </w:r>
      <w:r w:rsidRPr="00406AF3">
        <w:rPr>
          <w:rStyle w:val="StyleUnderline"/>
        </w:rPr>
        <w:t>systems makes it more likely</w:t>
      </w:r>
      <w:r w:rsidRPr="000376E3">
        <w:rPr>
          <w:sz w:val="14"/>
        </w:rPr>
        <w:t xml:space="preserve"> that </w:t>
      </w:r>
      <w:r w:rsidRPr="00406AF3">
        <w:rPr>
          <w:rStyle w:val="StyleUnderline"/>
        </w:rPr>
        <w:t xml:space="preserve">the </w:t>
      </w:r>
      <w:r w:rsidRPr="00E4219B">
        <w:rPr>
          <w:rStyle w:val="StyleUnderline"/>
          <w:highlight w:val="green"/>
        </w:rPr>
        <w:t>failure</w:t>
      </w:r>
      <w:r w:rsidRPr="00406AF3">
        <w:rPr>
          <w:rStyle w:val="StyleUnderline"/>
        </w:rPr>
        <w:t xml:space="preserve"> of a</w:t>
      </w:r>
      <w:r w:rsidRPr="000376E3">
        <w:rPr>
          <w:sz w:val="14"/>
        </w:rPr>
        <w:t xml:space="preserve"> </w:t>
      </w:r>
      <w:r w:rsidRPr="00406AF3">
        <w:rPr>
          <w:rStyle w:val="Emphasis"/>
        </w:rPr>
        <w:t>few</w:t>
      </w:r>
      <w:r w:rsidRPr="000376E3">
        <w:rPr>
          <w:sz w:val="14"/>
        </w:rPr>
        <w:t xml:space="preserve"> key </w:t>
      </w:r>
      <w:r w:rsidRPr="00406AF3">
        <w:rPr>
          <w:rStyle w:val="StyleUnderline"/>
        </w:rPr>
        <w:t>states or industries</w:t>
      </w:r>
      <w:r w:rsidRPr="000376E3">
        <w:rPr>
          <w:sz w:val="14"/>
        </w:rPr>
        <w:t xml:space="preserve"> due to climate change </w:t>
      </w:r>
      <w:r w:rsidRPr="00406AF3">
        <w:rPr>
          <w:rStyle w:val="StyleUnderline"/>
        </w:rPr>
        <w:t>could</w:t>
      </w:r>
      <w:r w:rsidRPr="000376E3">
        <w:rPr>
          <w:sz w:val="14"/>
        </w:rPr>
        <w:t xml:space="preserve"> </w:t>
      </w:r>
      <w:r w:rsidRPr="00E4219B">
        <w:rPr>
          <w:rStyle w:val="Emphasis"/>
          <w:highlight w:val="green"/>
        </w:rPr>
        <w:t>cascade</w:t>
      </w:r>
      <w:r w:rsidRPr="000376E3">
        <w:rPr>
          <w:sz w:val="14"/>
        </w:rPr>
        <w:t xml:space="preserve"> </w:t>
      </w:r>
      <w:r w:rsidRPr="00406AF3">
        <w:rPr>
          <w:rStyle w:val="StyleUnderline"/>
        </w:rPr>
        <w:t>into a global collapse</w:t>
      </w:r>
      <w:r w:rsidRPr="000376E3">
        <w:rPr>
          <w:sz w:val="14"/>
        </w:rPr>
        <w:t xml:space="preserve"> (Kemp 2019b).</w:t>
      </w:r>
    </w:p>
    <w:p w14:paraId="2481A4AB" w14:textId="77777777" w:rsidR="00936C96" w:rsidRPr="000376E3" w:rsidRDefault="00936C96" w:rsidP="00936C96">
      <w:pPr>
        <w:rPr>
          <w:sz w:val="14"/>
        </w:rPr>
      </w:pPr>
      <w:r w:rsidRPr="000376E3">
        <w:rPr>
          <w:sz w:val="14"/>
        </w:rPr>
        <w:t xml:space="preserve">A third set of plausible scenarios stem from climate change’s broader environmental impacts. Apart from being a planetary boundary of its own, Steffen et al. (2015) point out that </w:t>
      </w:r>
      <w:r w:rsidRPr="00406AF3">
        <w:rPr>
          <w:rStyle w:val="StyleUnderline"/>
        </w:rPr>
        <w:t>climate change is</w:t>
      </w:r>
      <w:r w:rsidRPr="000376E3">
        <w:rPr>
          <w:sz w:val="14"/>
        </w:rPr>
        <w:t xml:space="preserve"> </w:t>
      </w:r>
      <w:r w:rsidRPr="00406AF3">
        <w:rPr>
          <w:rStyle w:val="Emphasis"/>
        </w:rPr>
        <w:t>intimately connected</w:t>
      </w:r>
      <w:r w:rsidRPr="000376E3">
        <w:rPr>
          <w:sz w:val="14"/>
        </w:rPr>
        <w:t xml:space="preserve"> </w:t>
      </w:r>
      <w:r w:rsidRPr="00E4219B">
        <w:rPr>
          <w:rStyle w:val="StyleUnderline"/>
          <w:highlight w:val="green"/>
        </w:rPr>
        <w:t>with</w:t>
      </w:r>
      <w:r w:rsidRPr="000376E3">
        <w:rPr>
          <w:sz w:val="14"/>
        </w:rPr>
        <w:t xml:space="preserve"> </w:t>
      </w:r>
      <w:r w:rsidRPr="00E4219B">
        <w:rPr>
          <w:rStyle w:val="Emphasis"/>
          <w:highlight w:val="green"/>
        </w:rPr>
        <w:t>other</w:t>
      </w:r>
      <w:r w:rsidRPr="000376E3">
        <w:rPr>
          <w:sz w:val="14"/>
        </w:rPr>
        <w:t xml:space="preserve"> </w:t>
      </w:r>
      <w:r w:rsidRPr="00406AF3">
        <w:rPr>
          <w:rStyle w:val="StyleUnderline"/>
        </w:rPr>
        <w:t xml:space="preserve">planetary </w:t>
      </w:r>
      <w:r w:rsidRPr="00E4219B">
        <w:rPr>
          <w:rStyle w:val="StyleUnderline"/>
          <w:highlight w:val="green"/>
        </w:rPr>
        <w:t>boundaries</w:t>
      </w:r>
      <w:r w:rsidRPr="000376E3">
        <w:rPr>
          <w:sz w:val="14"/>
        </w:rPr>
        <w:t xml:space="preserve"> (see Table 1). Climate change is thus identified by the authors as one of two ‘core' boundaries with the potential “to drive the Earth system into a new state should they be substantially and persistently transgressed.” This </w:t>
      </w:r>
      <w:r w:rsidRPr="00406AF3">
        <w:rPr>
          <w:rStyle w:val="StyleUnderline"/>
        </w:rPr>
        <w:t>transformative potential was elaborated</w:t>
      </w:r>
      <w:r w:rsidRPr="000376E3">
        <w:rPr>
          <w:sz w:val="14"/>
        </w:rPr>
        <w:t xml:space="preserve"> on in subsequent work </w:t>
      </w:r>
      <w:r w:rsidRPr="00406AF3">
        <w:rPr>
          <w:rStyle w:val="StyleUnderline"/>
        </w:rPr>
        <w:t>exploring how the world could be pushed towards a</w:t>
      </w:r>
      <w:r w:rsidRPr="000376E3">
        <w:rPr>
          <w:sz w:val="14"/>
        </w:rPr>
        <w:t xml:space="preserve"> ‘</w:t>
      </w:r>
      <w:r w:rsidRPr="00406AF3">
        <w:rPr>
          <w:rStyle w:val="Emphasis"/>
        </w:rPr>
        <w:t>Hothouse Earth</w:t>
      </w:r>
      <w:r w:rsidRPr="000376E3">
        <w:rPr>
          <w:sz w:val="14"/>
        </w:rPr>
        <w:t xml:space="preserve">’ </w:t>
      </w:r>
      <w:r w:rsidRPr="00406AF3">
        <w:rPr>
          <w:rStyle w:val="StyleUnderline"/>
        </w:rPr>
        <w:t>state</w:t>
      </w:r>
      <w:r w:rsidRPr="000376E3">
        <w:rPr>
          <w:sz w:val="14"/>
        </w:rPr>
        <w:t xml:space="preserve">, even </w:t>
      </w:r>
      <w:r w:rsidRPr="00406AF3">
        <w:rPr>
          <w:rStyle w:val="StyleUnderline"/>
        </w:rPr>
        <w:t>with</w:t>
      </w:r>
      <w:r w:rsidRPr="000376E3">
        <w:rPr>
          <w:sz w:val="14"/>
        </w:rPr>
        <w:t xml:space="preserve"> anthropogenic </w:t>
      </w:r>
      <w:r w:rsidRPr="00406AF3">
        <w:rPr>
          <w:rStyle w:val="StyleUnderline"/>
        </w:rPr>
        <w:t>temperature rises</w:t>
      </w:r>
      <w:r w:rsidRPr="000376E3">
        <w:rPr>
          <w:sz w:val="14"/>
        </w:rPr>
        <w:t xml:space="preserve"> as </w:t>
      </w:r>
      <w:r w:rsidRPr="00406AF3">
        <w:rPr>
          <w:rStyle w:val="Emphasis"/>
        </w:rPr>
        <w:t>low</w:t>
      </w:r>
      <w:r w:rsidRPr="000376E3">
        <w:rPr>
          <w:sz w:val="14"/>
        </w:rPr>
        <w:t xml:space="preserve"> as 2°C (Steffen et al. 2018).</w:t>
      </w:r>
    </w:p>
    <w:p w14:paraId="1C970CB1" w14:textId="77777777" w:rsidR="00936C96" w:rsidRPr="000376E3" w:rsidRDefault="00936C96" w:rsidP="00936C96">
      <w:pPr>
        <w:rPr>
          <w:sz w:val="14"/>
        </w:rPr>
      </w:pPr>
      <w:r w:rsidRPr="000376E3">
        <w:rPr>
          <w:sz w:val="14"/>
        </w:rPr>
        <w:t>[Figure omitted]</w:t>
      </w:r>
    </w:p>
    <w:p w14:paraId="69CEA13D" w14:textId="77777777" w:rsidR="00936C96" w:rsidRPr="000376E3" w:rsidRDefault="00936C96" w:rsidP="00936C96">
      <w:pPr>
        <w:rPr>
          <w:sz w:val="14"/>
        </w:rPr>
      </w:pPr>
      <w:r w:rsidRPr="000376E3">
        <w:rPr>
          <w:sz w:val="14"/>
        </w:rPr>
        <w:t xml:space="preserve">The </w:t>
      </w:r>
      <w:r w:rsidRPr="004A5F5D">
        <w:rPr>
          <w:rStyle w:val="StyleUnderline"/>
        </w:rPr>
        <w:t>connection between</w:t>
      </w:r>
      <w:r w:rsidRPr="000376E3">
        <w:rPr>
          <w:sz w:val="14"/>
        </w:rPr>
        <w:t xml:space="preserve"> </w:t>
      </w:r>
      <w:r w:rsidRPr="004A5F5D">
        <w:rPr>
          <w:rStyle w:val="Emphasis"/>
        </w:rPr>
        <w:t>climate change</w:t>
      </w:r>
      <w:r w:rsidRPr="000376E3">
        <w:rPr>
          <w:sz w:val="14"/>
        </w:rPr>
        <w:t xml:space="preserve"> </w:t>
      </w:r>
      <w:r w:rsidRPr="004A5F5D">
        <w:rPr>
          <w:rStyle w:val="StyleUnderline"/>
        </w:rPr>
        <w:t>and</w:t>
      </w:r>
      <w:r w:rsidRPr="000376E3">
        <w:rPr>
          <w:sz w:val="14"/>
        </w:rPr>
        <w:t xml:space="preserve"> </w:t>
      </w:r>
      <w:r w:rsidRPr="004A5F5D">
        <w:rPr>
          <w:rStyle w:val="Emphasis"/>
        </w:rPr>
        <w:t>biosphere integrity</w:t>
      </w:r>
      <w:r w:rsidRPr="000376E3">
        <w:rPr>
          <w:sz w:val="14"/>
        </w:rPr>
        <w:t xml:space="preserve"> (the survival of complex adaptive ecosystems supporting diverse forms of life) </w:t>
      </w:r>
      <w:r w:rsidRPr="004A5F5D">
        <w:rPr>
          <w:rStyle w:val="StyleUnderline"/>
        </w:rPr>
        <w:t>is</w:t>
      </w:r>
      <w:r w:rsidRPr="000376E3">
        <w:rPr>
          <w:sz w:val="14"/>
        </w:rPr>
        <w:t xml:space="preserve"> particularly </w:t>
      </w:r>
      <w:r w:rsidRPr="004A5F5D">
        <w:rPr>
          <w:rStyle w:val="StyleUnderline"/>
        </w:rPr>
        <w:t>strong</w:t>
      </w:r>
      <w:r w:rsidRPr="000376E3">
        <w:rPr>
          <w:sz w:val="14"/>
        </w:rPr>
        <w:t xml:space="preserve">. The </w:t>
      </w:r>
      <w:r w:rsidRPr="004A5F5D">
        <w:rPr>
          <w:rStyle w:val="Emphasis"/>
        </w:rPr>
        <w:t>IPCC</w:t>
      </w:r>
      <w:r w:rsidRPr="000376E3">
        <w:rPr>
          <w:sz w:val="14"/>
        </w:rPr>
        <w:t xml:space="preserve"> </w:t>
      </w:r>
      <w:r w:rsidRPr="004A5F5D">
        <w:rPr>
          <w:rStyle w:val="StyleUnderline"/>
        </w:rPr>
        <w:t>is</w:t>
      </w:r>
      <w:r w:rsidRPr="000376E3">
        <w:rPr>
          <w:sz w:val="14"/>
        </w:rPr>
        <w:t xml:space="preserve"> highly </w:t>
      </w:r>
      <w:r w:rsidRPr="004A5F5D">
        <w:rPr>
          <w:rStyle w:val="StyleUnderline"/>
        </w:rPr>
        <w:t>confident</w:t>
      </w:r>
      <w:r w:rsidRPr="000376E3">
        <w:rPr>
          <w:sz w:val="14"/>
        </w:rPr>
        <w:t xml:space="preserve"> that </w:t>
      </w:r>
      <w:r w:rsidRPr="004A5F5D">
        <w:rPr>
          <w:rStyle w:val="StyleUnderline"/>
        </w:rPr>
        <w:t>climate change is adversely impacting</w:t>
      </w:r>
      <w:r w:rsidRPr="000376E3">
        <w:rPr>
          <w:sz w:val="14"/>
        </w:rPr>
        <w:t xml:space="preserve"> </w:t>
      </w:r>
      <w:r w:rsidRPr="004A5F5D">
        <w:rPr>
          <w:rStyle w:val="Emphasis"/>
        </w:rPr>
        <w:t>terrestrial</w:t>
      </w:r>
      <w:r w:rsidRPr="000376E3">
        <w:rPr>
          <w:sz w:val="14"/>
        </w:rPr>
        <w:t xml:space="preserve"> </w:t>
      </w:r>
      <w:r w:rsidRPr="004A5F5D">
        <w:rPr>
          <w:rStyle w:val="StyleUnderline"/>
        </w:rPr>
        <w:t>ecosystems, contributing to</w:t>
      </w:r>
      <w:r w:rsidRPr="000376E3">
        <w:rPr>
          <w:sz w:val="14"/>
        </w:rPr>
        <w:t xml:space="preserve"> </w:t>
      </w:r>
      <w:r w:rsidRPr="004A5F5D">
        <w:rPr>
          <w:rStyle w:val="Emphasis"/>
        </w:rPr>
        <w:t>desertification</w:t>
      </w:r>
      <w:r w:rsidRPr="000376E3">
        <w:rPr>
          <w:sz w:val="14"/>
        </w:rPr>
        <w:t xml:space="preserve"> </w:t>
      </w:r>
      <w:r w:rsidRPr="004A5F5D">
        <w:rPr>
          <w:rStyle w:val="StyleUnderline"/>
        </w:rPr>
        <w:t>and</w:t>
      </w:r>
      <w:r w:rsidRPr="000376E3">
        <w:rPr>
          <w:sz w:val="14"/>
        </w:rPr>
        <w:t xml:space="preserve"> </w:t>
      </w:r>
      <w:r w:rsidRPr="004A5F5D">
        <w:rPr>
          <w:rStyle w:val="Emphasis"/>
        </w:rPr>
        <w:t>land degradation</w:t>
      </w:r>
      <w:r w:rsidRPr="000376E3">
        <w:rPr>
          <w:sz w:val="14"/>
        </w:rPr>
        <w:t xml:space="preserve"> </w:t>
      </w:r>
      <w:r w:rsidRPr="004A5F5D">
        <w:rPr>
          <w:rStyle w:val="StyleUnderline"/>
        </w:rPr>
        <w:t>in many areas and changing the range, abundance and seasonality of</w:t>
      </w:r>
      <w:r w:rsidRPr="000376E3">
        <w:rPr>
          <w:sz w:val="14"/>
        </w:rPr>
        <w:t xml:space="preserve"> many </w:t>
      </w:r>
      <w:r w:rsidRPr="004A5F5D">
        <w:rPr>
          <w:rStyle w:val="StyleUnderline"/>
        </w:rPr>
        <w:t>plant and animal species</w:t>
      </w:r>
      <w:r w:rsidRPr="000376E3">
        <w:rPr>
          <w:sz w:val="14"/>
        </w:rPr>
        <w:t xml:space="preserve"> (</w:t>
      </w:r>
      <w:proofErr w:type="spellStart"/>
      <w:r w:rsidRPr="000376E3">
        <w:rPr>
          <w:sz w:val="14"/>
        </w:rPr>
        <w:t>Arneth</w:t>
      </w:r>
      <w:proofErr w:type="spellEnd"/>
      <w:r w:rsidRPr="000376E3">
        <w:rPr>
          <w:sz w:val="14"/>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w:t>
      </w:r>
      <w:r w:rsidRPr="000376E3">
        <w:rPr>
          <w:sz w:val="14"/>
        </w:rPr>
        <w:lastRenderedPageBreak/>
        <w:t xml:space="preserve">coastal, and arctic ecosystems worst affected (Diaz et al. 2019). According to one estimate, climate change could cause 15-37% of all species to become ‘committed to extinction’ by mid-century (Thomas et al. 2004). </w:t>
      </w:r>
    </w:p>
    <w:p w14:paraId="370C912E" w14:textId="77777777" w:rsidR="00936C96" w:rsidRPr="000376E3" w:rsidRDefault="00936C96" w:rsidP="00936C96">
      <w:pPr>
        <w:rPr>
          <w:sz w:val="14"/>
        </w:rPr>
      </w:pPr>
      <w:r w:rsidRPr="00E4219B">
        <w:rPr>
          <w:rStyle w:val="StyleUnderline"/>
        </w:rPr>
        <w:t>Disruption</w:t>
      </w:r>
      <w:r w:rsidRPr="000376E3">
        <w:rPr>
          <w:sz w:val="14"/>
        </w:rPr>
        <w:t xml:space="preserve"> to biosphere integrity </w:t>
      </w:r>
      <w:r w:rsidRPr="00E4219B">
        <w:rPr>
          <w:rStyle w:val="StyleUnderline"/>
        </w:rPr>
        <w:t>can have</w:t>
      </w:r>
      <w:r w:rsidRPr="000376E3">
        <w:rPr>
          <w:sz w:val="14"/>
        </w:rPr>
        <w:t xml:space="preserve"> </w:t>
      </w:r>
      <w:r w:rsidRPr="00E4219B">
        <w:rPr>
          <w:rStyle w:val="Emphasis"/>
        </w:rPr>
        <w:t>profound</w:t>
      </w:r>
      <w:r w:rsidRPr="000376E3">
        <w:rPr>
          <w:sz w:val="14"/>
        </w:rPr>
        <w:t xml:space="preserve"> economic and social </w:t>
      </w:r>
      <w:r w:rsidRPr="00E4219B">
        <w:rPr>
          <w:rStyle w:val="StyleUnderline"/>
        </w:rPr>
        <w:t>repercussions</w:t>
      </w:r>
      <w:r w:rsidRPr="000376E3">
        <w:rPr>
          <w:sz w:val="14"/>
        </w:rPr>
        <w:t xml:space="preserve">, ranging from loss of ecosystem services and natural resources to the destruction of traditional knowledge and livelihoods. For instance, desertification, which threatens a quarter of Earth’s land area and a fifth of the population, is already estimated to cost developing nations 4-8%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0376E3">
        <w:rPr>
          <w:sz w:val="14"/>
        </w:rPr>
        <w:t>is</w:t>
      </w:r>
      <w:proofErr w:type="gramEnd"/>
      <w:r w:rsidRPr="000376E3">
        <w:rPr>
          <w:sz w:val="14"/>
        </w:rPr>
        <w:t xml:space="preserve"> </w:t>
      </w:r>
      <w:r w:rsidRPr="00E4219B">
        <w:rPr>
          <w:rStyle w:val="StyleUnderline"/>
        </w:rPr>
        <w:t>a</w:t>
      </w:r>
      <w:r w:rsidRPr="000376E3">
        <w:rPr>
          <w:sz w:val="14"/>
        </w:rPr>
        <w:t xml:space="preserve"> theoretical </w:t>
      </w:r>
      <w:r w:rsidRPr="00E4219B">
        <w:rPr>
          <w:rStyle w:val="StyleUnderline"/>
        </w:rPr>
        <w:t>possibility of</w:t>
      </w:r>
      <w:r w:rsidRPr="000376E3">
        <w:rPr>
          <w:sz w:val="14"/>
        </w:rPr>
        <w:t xml:space="preserve"> still </w:t>
      </w:r>
      <w:r w:rsidRPr="00E4219B">
        <w:rPr>
          <w:rStyle w:val="StyleUnderline"/>
        </w:rPr>
        <w:t>more</w:t>
      </w:r>
      <w:r w:rsidRPr="000376E3">
        <w:rPr>
          <w:sz w:val="14"/>
        </w:rPr>
        <w:t xml:space="preserve"> </w:t>
      </w:r>
      <w:r w:rsidRPr="00E4219B">
        <w:rPr>
          <w:rStyle w:val="Emphasis"/>
        </w:rPr>
        <w:t>profound regime shifts</w:t>
      </w:r>
      <w:r w:rsidRPr="000376E3">
        <w:rPr>
          <w:sz w:val="14"/>
        </w:rPr>
        <w:t xml:space="preserve"> </w:t>
      </w:r>
      <w:r w:rsidRPr="00E4219B">
        <w:rPr>
          <w:rStyle w:val="StyleUnderline"/>
        </w:rPr>
        <w:t>at the global level</w:t>
      </w:r>
      <w:r w:rsidRPr="000376E3">
        <w:rPr>
          <w:sz w:val="14"/>
        </w:rPr>
        <w:t xml:space="preserve"> (Rocha et al. 2018). However, the contribution of loss of biosphere integrity to GCR is yet to be assessed. </w:t>
      </w:r>
      <w:proofErr w:type="spellStart"/>
      <w:r w:rsidRPr="000376E3">
        <w:rPr>
          <w:sz w:val="14"/>
        </w:rPr>
        <w:t>Kareiva</w:t>
      </w:r>
      <w:proofErr w:type="spellEnd"/>
      <w:r w:rsidRPr="000376E3">
        <w:rPr>
          <w:sz w:val="14"/>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0376E3">
        <w:rPr>
          <w:sz w:val="14"/>
        </w:rPr>
        <w:t>Avin</w:t>
      </w:r>
      <w:proofErr w:type="spellEnd"/>
      <w:r w:rsidRPr="000376E3">
        <w:rPr>
          <w:sz w:val="14"/>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0376E3">
        <w:rPr>
          <w:sz w:val="14"/>
        </w:rPr>
        <w:t>sociotechnological</w:t>
      </w:r>
      <w:proofErr w:type="spellEnd"/>
      <w:r w:rsidRPr="000376E3">
        <w:rPr>
          <w:sz w:val="14"/>
        </w:rPr>
        <w:t>. Note that both these studies were conducted for largely conceptual purposes and should not be taken as rigorous analyses of this risk, this topic warrants further investigation.</w:t>
      </w:r>
    </w:p>
    <w:p w14:paraId="782A5A63" w14:textId="77777777" w:rsidR="00936C96" w:rsidRPr="000376E3" w:rsidRDefault="00936C96" w:rsidP="00936C96">
      <w:pPr>
        <w:rPr>
          <w:sz w:val="14"/>
          <w:szCs w:val="16"/>
        </w:rPr>
      </w:pPr>
      <w:r w:rsidRPr="000376E3">
        <w:rPr>
          <w:sz w:val="14"/>
          <w:szCs w:val="16"/>
        </w:rPr>
        <w:t>3.2 Classifying Climate Change’s Contributions to Global Catastrophic Risk</w:t>
      </w:r>
    </w:p>
    <w:p w14:paraId="0BDA8F83" w14:textId="77777777" w:rsidR="00936C96" w:rsidRPr="000376E3" w:rsidRDefault="00936C96" w:rsidP="00936C96">
      <w:pPr>
        <w:rPr>
          <w:sz w:val="14"/>
          <w:szCs w:val="16"/>
        </w:rPr>
      </w:pPr>
      <w:r w:rsidRPr="000376E3">
        <w:rPr>
          <w:sz w:val="14"/>
          <w:szCs w:val="16"/>
        </w:rPr>
        <w:t xml:space="preserve">Climate change's contribution to GCR goes well beyond its impact on the earth system. Taking </w:t>
      </w:r>
      <w:proofErr w:type="spellStart"/>
      <w:r w:rsidRPr="000376E3">
        <w:rPr>
          <w:sz w:val="14"/>
          <w:szCs w:val="16"/>
        </w:rPr>
        <w:t>Avin</w:t>
      </w:r>
      <w:proofErr w:type="spellEnd"/>
      <w:r w:rsidRPr="000376E3">
        <w:rPr>
          <w:sz w:val="14"/>
          <w:szCs w:val="16"/>
        </w:rPr>
        <w:t xml:space="preserve"> et al.’s list of critical systems, we note that previous studies have mostly focused on the effects of climate change on physical and biogeochemical systems (</w:t>
      </w:r>
      <w:proofErr w:type="gramStart"/>
      <w:r w:rsidRPr="000376E3">
        <w:rPr>
          <w:sz w:val="14"/>
          <w:szCs w:val="16"/>
        </w:rPr>
        <w:t>e.g.</w:t>
      </w:r>
      <w:proofErr w:type="gramEnd"/>
      <w:r w:rsidRPr="000376E3">
        <w:rPr>
          <w:sz w:val="14"/>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hazard/threat and our "ontological" vulnerabilities to it. A more comprehensive risk assessment must consider the higher-order critical systems threatened by climate change passively (through a lack of alternatives) and actively (through intentional design).</w:t>
      </w:r>
    </w:p>
    <w:p w14:paraId="5AC05EB1" w14:textId="77777777" w:rsidR="00936C96" w:rsidRPr="000376E3" w:rsidRDefault="00936C96" w:rsidP="00936C96">
      <w:pPr>
        <w:rPr>
          <w:sz w:val="14"/>
        </w:rPr>
      </w:pPr>
      <w:r w:rsidRPr="000376E3">
        <w:rPr>
          <w:sz w:val="14"/>
        </w:rPr>
        <w:t xml:space="preserve">The probability of a global catastrophe </w:t>
      </w:r>
      <w:r w:rsidRPr="004C702C">
        <w:rPr>
          <w:rStyle w:val="StyleUnderline"/>
        </w:rPr>
        <w:t>is higher when</w:t>
      </w:r>
      <w:r w:rsidRPr="000376E3">
        <w:rPr>
          <w:sz w:val="14"/>
        </w:rPr>
        <w:t xml:space="preserve"> </w:t>
      </w:r>
      <w:r w:rsidRPr="008E4E7B">
        <w:rPr>
          <w:rStyle w:val="Emphasis"/>
          <w:highlight w:val="green"/>
        </w:rPr>
        <w:t>socio-technological</w:t>
      </w:r>
      <w:r w:rsidRPr="008E4E7B">
        <w:rPr>
          <w:sz w:val="14"/>
          <w:highlight w:val="green"/>
        </w:rPr>
        <w:t xml:space="preserve"> </w:t>
      </w:r>
      <w:r w:rsidRPr="008E4E7B">
        <w:rPr>
          <w:rStyle w:val="StyleUnderline"/>
          <w:highlight w:val="green"/>
        </w:rPr>
        <w:t>and</w:t>
      </w:r>
      <w:r w:rsidRPr="008E4E7B">
        <w:rPr>
          <w:sz w:val="14"/>
          <w:highlight w:val="green"/>
        </w:rPr>
        <w:t xml:space="preserve"> </w:t>
      </w:r>
      <w:r w:rsidRPr="008E4E7B">
        <w:rPr>
          <w:rStyle w:val="Emphasis"/>
          <w:highlight w:val="green"/>
        </w:rPr>
        <w:t>environmental</w:t>
      </w:r>
      <w:r w:rsidRPr="008E4E7B">
        <w:rPr>
          <w:sz w:val="14"/>
          <w:highlight w:val="green"/>
        </w:rPr>
        <w:t xml:space="preserve"> </w:t>
      </w:r>
      <w:r w:rsidRPr="008E4E7B">
        <w:rPr>
          <w:rStyle w:val="StyleUnderline"/>
          <w:highlight w:val="green"/>
        </w:rPr>
        <w:t>systems are</w:t>
      </w:r>
      <w:r w:rsidRPr="000376E3">
        <w:rPr>
          <w:sz w:val="14"/>
        </w:rPr>
        <w:t xml:space="preserve"> </w:t>
      </w:r>
      <w:r w:rsidRPr="004C702C">
        <w:rPr>
          <w:rStyle w:val="Emphasis"/>
        </w:rPr>
        <w:t xml:space="preserve">tightly </w:t>
      </w:r>
      <w:r w:rsidRPr="008E4E7B">
        <w:rPr>
          <w:rStyle w:val="Emphasis"/>
          <w:highlight w:val="green"/>
        </w:rPr>
        <w:t>coupled</w:t>
      </w:r>
      <w:r w:rsidRPr="000376E3">
        <w:rPr>
          <w:sz w:val="14"/>
        </w:rPr>
        <w:t xml:space="preserve">, </w:t>
      </w:r>
      <w:r w:rsidRPr="00E4219B">
        <w:rPr>
          <w:rStyle w:val="StyleUnderline"/>
        </w:rPr>
        <w:t>creating a potential for</w:t>
      </w:r>
      <w:r w:rsidRPr="000376E3">
        <w:rPr>
          <w:sz w:val="14"/>
        </w:rPr>
        <w:t xml:space="preserve"> </w:t>
      </w:r>
      <w:r w:rsidRPr="00E4219B">
        <w:rPr>
          <w:rStyle w:val="Emphasis"/>
        </w:rPr>
        <w:t>reinforcing</w:t>
      </w:r>
      <w:r w:rsidRPr="000376E3">
        <w:rPr>
          <w:sz w:val="14"/>
        </w:rPr>
        <w:t xml:space="preserve"> </w:t>
      </w:r>
      <w:r w:rsidRPr="00E4219B">
        <w:rPr>
          <w:rStyle w:val="StyleUnderline"/>
        </w:rPr>
        <w:t>feedback loops</w:t>
      </w:r>
      <w:r w:rsidRPr="000376E3">
        <w:rPr>
          <w:sz w:val="14"/>
        </w:rPr>
        <w:t xml:space="preserve">. </w:t>
      </w:r>
      <w:r w:rsidRPr="00E4219B">
        <w:rPr>
          <w:rStyle w:val="StyleUnderline"/>
        </w:rPr>
        <w:t>If environmental change produces</w:t>
      </w:r>
      <w:r w:rsidRPr="000376E3">
        <w:rPr>
          <w:sz w:val="14"/>
        </w:rPr>
        <w:t xml:space="preserve"> </w:t>
      </w:r>
      <w:r w:rsidRPr="00E4219B">
        <w:rPr>
          <w:rStyle w:val="Emphasis"/>
        </w:rPr>
        <w:t>social changes</w:t>
      </w:r>
      <w:r w:rsidRPr="000376E3">
        <w:rPr>
          <w:sz w:val="14"/>
        </w:rPr>
        <w:t xml:space="preserve"> </w:t>
      </w:r>
      <w:r w:rsidRPr="00E4219B">
        <w:rPr>
          <w:rStyle w:val="StyleUnderline"/>
        </w:rPr>
        <w:t>that</w:t>
      </w:r>
      <w:r w:rsidRPr="000376E3">
        <w:rPr>
          <w:sz w:val="14"/>
        </w:rPr>
        <w:t xml:space="preserve"> </w:t>
      </w:r>
      <w:r w:rsidRPr="00E4219B">
        <w:rPr>
          <w:rStyle w:val="Emphasis"/>
        </w:rPr>
        <w:t>perpetuate</w:t>
      </w:r>
      <w:r w:rsidRPr="000376E3">
        <w:rPr>
          <w:sz w:val="14"/>
        </w:rPr>
        <w:t xml:space="preserve"> further </w:t>
      </w:r>
      <w:r w:rsidRPr="00E4219B">
        <w:rPr>
          <w:rStyle w:val="StyleUnderline"/>
        </w:rPr>
        <w:t>environmental change</w:t>
      </w:r>
      <w:r w:rsidRPr="000376E3">
        <w:rPr>
          <w:sz w:val="14"/>
        </w:rPr>
        <w:t xml:space="preserve">, then </w:t>
      </w:r>
      <w:r w:rsidRPr="00E4219B">
        <w:rPr>
          <w:rStyle w:val="StyleUnderline"/>
        </w:rPr>
        <w:t>this could</w:t>
      </w:r>
      <w:r w:rsidRPr="000376E3">
        <w:rPr>
          <w:sz w:val="14"/>
        </w:rPr>
        <w:t xml:space="preserve"> </w:t>
      </w:r>
      <w:r w:rsidRPr="00E4219B">
        <w:rPr>
          <w:rStyle w:val="Emphasis"/>
        </w:rPr>
        <w:t>actively</w:t>
      </w:r>
      <w:r w:rsidRPr="000376E3">
        <w:rPr>
          <w:sz w:val="14"/>
        </w:rPr>
        <w:t xml:space="preserve"> </w:t>
      </w:r>
      <w:r w:rsidRPr="00E4219B">
        <w:rPr>
          <w:rStyle w:val="StyleUnderline"/>
        </w:rPr>
        <w:t>work against</w:t>
      </w:r>
      <w:r w:rsidRPr="000376E3">
        <w:rPr>
          <w:sz w:val="14"/>
        </w:rPr>
        <w:t xml:space="preserve"> our </w:t>
      </w:r>
      <w:r w:rsidRPr="00E4219B">
        <w:rPr>
          <w:rStyle w:val="StyleUnderline"/>
        </w:rPr>
        <w:t>efforts at adaptation</w:t>
      </w:r>
      <w:r w:rsidRPr="000376E3">
        <w:rPr>
          <w:sz w:val="14"/>
        </w:rPr>
        <w:t xml:space="preserve">. When this change has the potential to produce significant harm, via human vulnerabilities and exposure, we </w:t>
      </w:r>
      <w:r w:rsidRPr="00E4219B">
        <w:rPr>
          <w:rStyle w:val="StyleUnderline"/>
        </w:rPr>
        <w:t>describe</w:t>
      </w:r>
      <w:r w:rsidRPr="000376E3">
        <w:rPr>
          <w:sz w:val="14"/>
        </w:rPr>
        <w:t xml:space="preserve"> such </w:t>
      </w:r>
      <w:r w:rsidRPr="00E4219B">
        <w:rPr>
          <w:rStyle w:val="StyleUnderline"/>
        </w:rPr>
        <w:t>loops as</w:t>
      </w:r>
      <w:r w:rsidRPr="000376E3">
        <w:rPr>
          <w:sz w:val="14"/>
        </w:rPr>
        <w:t xml:space="preserve"> ‘</w:t>
      </w:r>
      <w:r w:rsidRPr="00E4219B">
        <w:rPr>
          <w:rStyle w:val="Emphasis"/>
        </w:rPr>
        <w:t>global systems death spirals</w:t>
      </w:r>
      <w:r w:rsidRPr="000376E3">
        <w:rPr>
          <w:sz w:val="14"/>
        </w:rPr>
        <w:t xml:space="preserve">.’ These </w:t>
      </w:r>
      <w:r w:rsidRPr="00E4219B">
        <w:rPr>
          <w:rStyle w:val="StyleUnderline"/>
        </w:rPr>
        <w:t>spirals could produce</w:t>
      </w:r>
      <w:r w:rsidRPr="000376E3">
        <w:rPr>
          <w:sz w:val="14"/>
        </w:rPr>
        <w:t xml:space="preserve"> </w:t>
      </w:r>
      <w:r w:rsidRPr="00E4219B">
        <w:rPr>
          <w:rStyle w:val="Emphasis"/>
        </w:rPr>
        <w:t>self-perpetuating</w:t>
      </w:r>
      <w:r w:rsidRPr="000376E3">
        <w:rPr>
          <w:sz w:val="14"/>
        </w:rPr>
        <w:t xml:space="preserve"> </w:t>
      </w:r>
      <w:r w:rsidRPr="00E4219B">
        <w:rPr>
          <w:rStyle w:val="StyleUnderline"/>
        </w:rPr>
        <w:t>catastrophes, whereby</w:t>
      </w:r>
      <w:r w:rsidRPr="000376E3">
        <w:rPr>
          <w:sz w:val="14"/>
        </w:rPr>
        <w:t xml:space="preserve"> the </w:t>
      </w:r>
      <w:r w:rsidRPr="00E4219B">
        <w:rPr>
          <w:rStyle w:val="Emphasis"/>
        </w:rPr>
        <w:t>energy</w:t>
      </w:r>
      <w:r w:rsidRPr="000376E3">
        <w:rPr>
          <w:sz w:val="14"/>
        </w:rPr>
        <w:t xml:space="preserve"> </w:t>
      </w:r>
      <w:r w:rsidRPr="00E4219B">
        <w:rPr>
          <w:rStyle w:val="StyleUnderline"/>
        </w:rPr>
        <w:t>and</w:t>
      </w:r>
      <w:r w:rsidRPr="000376E3">
        <w:rPr>
          <w:sz w:val="14"/>
        </w:rPr>
        <w:t xml:space="preserve"> </w:t>
      </w:r>
      <w:r w:rsidRPr="00E4219B">
        <w:rPr>
          <w:rStyle w:val="Emphasis"/>
        </w:rPr>
        <w:t>resources</w:t>
      </w:r>
      <w:r w:rsidRPr="000376E3">
        <w:rPr>
          <w:sz w:val="14"/>
        </w:rPr>
        <w:t xml:space="preserve"> </w:t>
      </w:r>
      <w:r w:rsidRPr="00E4219B">
        <w:rPr>
          <w:rStyle w:val="StyleUnderline"/>
        </w:rPr>
        <w:t>required to reverse or adapt to collapse are beyond</w:t>
      </w:r>
      <w:r w:rsidRPr="000376E3">
        <w:rPr>
          <w:sz w:val="14"/>
        </w:rPr>
        <w:t xml:space="preserve"> the </w:t>
      </w:r>
      <w:r w:rsidRPr="00E4219B">
        <w:rPr>
          <w:rStyle w:val="StyleUnderline"/>
        </w:rPr>
        <w:t>means of dwindling human societies</w:t>
      </w:r>
      <w:r w:rsidRPr="000376E3">
        <w:rPr>
          <w:sz w:val="14"/>
        </w:rPr>
        <w:t xml:space="preserve">. Feedback loops like this could thus </w:t>
      </w:r>
      <w:r w:rsidRPr="00E4219B">
        <w:rPr>
          <w:rStyle w:val="StyleUnderline"/>
        </w:rPr>
        <w:t>create</w:t>
      </w:r>
      <w:r w:rsidRPr="000376E3">
        <w:rPr>
          <w:sz w:val="14"/>
        </w:rPr>
        <w:t xml:space="preserve"> </w:t>
      </w:r>
      <w:r w:rsidRPr="00E4219B">
        <w:rPr>
          <w:rStyle w:val="Emphasis"/>
        </w:rPr>
        <w:t>tipping points</w:t>
      </w:r>
      <w:r w:rsidRPr="000376E3">
        <w:rPr>
          <w:sz w:val="14"/>
        </w:rPr>
        <w:t xml:space="preserve"> </w:t>
      </w:r>
      <w:r w:rsidRPr="00E4219B">
        <w:rPr>
          <w:rStyle w:val="StyleUnderline"/>
        </w:rPr>
        <w:t>beyond which returning</w:t>
      </w:r>
      <w:r w:rsidRPr="000376E3">
        <w:rPr>
          <w:sz w:val="14"/>
        </w:rPr>
        <w:t xml:space="preserve"> to anything like present conditions </w:t>
      </w:r>
      <w:r w:rsidRPr="00E4219B">
        <w:rPr>
          <w:rStyle w:val="StyleUnderline"/>
        </w:rPr>
        <w:t>would become</w:t>
      </w:r>
      <w:r w:rsidRPr="000376E3">
        <w:rPr>
          <w:sz w:val="14"/>
        </w:rPr>
        <w:t xml:space="preserve"> </w:t>
      </w:r>
      <w:r w:rsidRPr="00E4219B">
        <w:rPr>
          <w:rStyle w:val="Emphasis"/>
        </w:rPr>
        <w:t>extremely</w:t>
      </w:r>
      <w:r w:rsidRPr="000376E3">
        <w:rPr>
          <w:sz w:val="14"/>
        </w:rPr>
        <w:t xml:space="preserve"> </w:t>
      </w:r>
      <w:r w:rsidRPr="00E4219B">
        <w:rPr>
          <w:rStyle w:val="StyleUnderline"/>
        </w:rPr>
        <w:t>difficult</w:t>
      </w:r>
      <w:r w:rsidRPr="000376E3">
        <w:rPr>
          <w:sz w:val="14"/>
        </w:rPr>
        <w:t xml:space="preserve">. Global systems would shift to very different states in which the </w:t>
      </w:r>
      <w:r w:rsidRPr="00E4219B">
        <w:rPr>
          <w:rStyle w:val="StyleUnderline"/>
        </w:rPr>
        <w:t>prospects for humanity would likely be</w:t>
      </w:r>
      <w:r w:rsidRPr="000376E3">
        <w:rPr>
          <w:sz w:val="14"/>
        </w:rPr>
        <w:t xml:space="preserve"> </w:t>
      </w:r>
      <w:r w:rsidRPr="00E4219B">
        <w:rPr>
          <w:rStyle w:val="Emphasis"/>
        </w:rPr>
        <w:t>bleaker</w:t>
      </w:r>
      <w:r w:rsidRPr="000376E3">
        <w:rPr>
          <w:sz w:val="14"/>
        </w:rPr>
        <w:t xml:space="preserve">. </w:t>
      </w:r>
    </w:p>
    <w:p w14:paraId="20FD9ECB" w14:textId="77777777" w:rsidR="00936C96" w:rsidRPr="000376E3" w:rsidRDefault="00936C96" w:rsidP="00936C96">
      <w:pPr>
        <w:rPr>
          <w:sz w:val="14"/>
        </w:rPr>
      </w:pPr>
      <w:r w:rsidRPr="000376E3">
        <w:rPr>
          <w:sz w:val="14"/>
        </w:rPr>
        <w:t xml:space="preserve">In the rest of this section, we explore just one potential spiral, between an ecological system (the biosphere) and two </w:t>
      </w:r>
      <w:proofErr w:type="spellStart"/>
      <w:r w:rsidRPr="000376E3">
        <w:rPr>
          <w:sz w:val="14"/>
        </w:rPr>
        <w:t>sociotechnological</w:t>
      </w:r>
      <w:proofErr w:type="spellEnd"/>
      <w:r w:rsidRPr="000376E3">
        <w:rPr>
          <w:sz w:val="14"/>
        </w:rPr>
        <w:t xml:space="preserve"> systems (the human food and global political systems). We explore each system and its interactions. Figure 2 illustrates our model of this spiral.</w:t>
      </w:r>
    </w:p>
    <w:p w14:paraId="3CC19A34" w14:textId="77777777" w:rsidR="00936C96" w:rsidRPr="000376E3" w:rsidRDefault="00936C96" w:rsidP="00936C96">
      <w:pPr>
        <w:rPr>
          <w:sz w:val="14"/>
        </w:rPr>
      </w:pPr>
      <w:r w:rsidRPr="000376E3">
        <w:rPr>
          <w:sz w:val="14"/>
        </w:rPr>
        <w:t>[Figure omitted]</w:t>
      </w:r>
    </w:p>
    <w:p w14:paraId="6A45892A" w14:textId="77777777" w:rsidR="00936C96" w:rsidRPr="000376E3" w:rsidRDefault="00936C96" w:rsidP="00936C96">
      <w:pPr>
        <w:rPr>
          <w:sz w:val="14"/>
        </w:rPr>
      </w:pPr>
      <w:r w:rsidRPr="000376E3">
        <w:rPr>
          <w:sz w:val="14"/>
        </w:rPr>
        <w:t>The human food system</w:t>
      </w:r>
    </w:p>
    <w:p w14:paraId="08AC0D04" w14:textId="77777777" w:rsidR="00936C96" w:rsidRPr="000376E3" w:rsidRDefault="00936C96" w:rsidP="00936C96">
      <w:pPr>
        <w:rPr>
          <w:sz w:val="14"/>
        </w:rPr>
      </w:pPr>
      <w:r w:rsidRPr="000376E3">
        <w:rPr>
          <w:sz w:val="14"/>
        </w:rPr>
        <w:t xml:space="preserve">Climate change’s </w:t>
      </w:r>
      <w:r w:rsidRPr="004A5F5D">
        <w:rPr>
          <w:rStyle w:val="StyleUnderline"/>
        </w:rPr>
        <w:t>impact</w:t>
      </w:r>
      <w:r w:rsidRPr="000376E3">
        <w:rPr>
          <w:sz w:val="14"/>
        </w:rPr>
        <w:t xml:space="preserve"> on biosphere integrity (discussed in the previous section) </w:t>
      </w:r>
      <w:r w:rsidRPr="004A5F5D">
        <w:rPr>
          <w:rStyle w:val="StyleUnderline"/>
        </w:rPr>
        <w:t xml:space="preserve">could </w:t>
      </w:r>
      <w:r w:rsidRPr="00E4219B">
        <w:rPr>
          <w:rStyle w:val="StyleUnderline"/>
          <w:highlight w:val="green"/>
        </w:rPr>
        <w:t>harm</w:t>
      </w:r>
      <w:r w:rsidRPr="004A5F5D">
        <w:rPr>
          <w:rStyle w:val="StyleUnderline"/>
        </w:rPr>
        <w:t xml:space="preserve"> the</w:t>
      </w:r>
      <w:r w:rsidRPr="000376E3">
        <w:rPr>
          <w:sz w:val="14"/>
        </w:rPr>
        <w:t xml:space="preserve"> human </w:t>
      </w:r>
      <w:r w:rsidRPr="00E4219B">
        <w:rPr>
          <w:rStyle w:val="Emphasis"/>
          <w:highlight w:val="green"/>
        </w:rPr>
        <w:t>food</w:t>
      </w:r>
      <w:r w:rsidRPr="004A5F5D">
        <w:rPr>
          <w:rStyle w:val="Emphasis"/>
        </w:rPr>
        <w:t xml:space="preserve"> system</w:t>
      </w:r>
      <w:r w:rsidRPr="000376E3">
        <w:rPr>
          <w:sz w:val="14"/>
        </w:rPr>
        <w:t xml:space="preserve"> </w:t>
      </w:r>
      <w:r w:rsidRPr="004A5F5D">
        <w:rPr>
          <w:rStyle w:val="StyleUnderline"/>
        </w:rPr>
        <w:t>due to loss of</w:t>
      </w:r>
      <w:r w:rsidRPr="000376E3">
        <w:rPr>
          <w:sz w:val="14"/>
        </w:rPr>
        <w:t xml:space="preserve"> </w:t>
      </w:r>
      <w:r w:rsidRPr="004A5F5D">
        <w:rPr>
          <w:rStyle w:val="Emphasis"/>
        </w:rPr>
        <w:t>ecosystem services</w:t>
      </w:r>
      <w:r w:rsidRPr="000376E3">
        <w:rPr>
          <w:sz w:val="14"/>
        </w:rPr>
        <w:t xml:space="preserve">, </w:t>
      </w:r>
      <w:r w:rsidRPr="004A5F5D">
        <w:rPr>
          <w:rStyle w:val="StyleUnderline"/>
        </w:rPr>
        <w:t>disruption of the cycles of</w:t>
      </w:r>
      <w:r w:rsidRPr="000376E3">
        <w:rPr>
          <w:sz w:val="14"/>
        </w:rPr>
        <w:t xml:space="preserve"> </w:t>
      </w:r>
      <w:r w:rsidRPr="004A5F5D">
        <w:rPr>
          <w:rStyle w:val="Emphasis"/>
        </w:rPr>
        <w:t>water</w:t>
      </w:r>
      <w:r w:rsidRPr="000376E3">
        <w:rPr>
          <w:sz w:val="14"/>
        </w:rPr>
        <w:t xml:space="preserve">, </w:t>
      </w:r>
      <w:r w:rsidRPr="004A5F5D">
        <w:rPr>
          <w:rStyle w:val="Emphasis"/>
        </w:rPr>
        <w:t>nitrogen</w:t>
      </w:r>
      <w:r w:rsidRPr="000376E3">
        <w:rPr>
          <w:sz w:val="14"/>
        </w:rPr>
        <w:t xml:space="preserve"> </w:t>
      </w:r>
      <w:r w:rsidRPr="004A5F5D">
        <w:rPr>
          <w:rStyle w:val="StyleUnderline"/>
        </w:rPr>
        <w:t>and</w:t>
      </w:r>
      <w:r w:rsidRPr="000376E3">
        <w:rPr>
          <w:sz w:val="14"/>
        </w:rPr>
        <w:t xml:space="preserve"> </w:t>
      </w:r>
      <w:r w:rsidRPr="004A5F5D">
        <w:rPr>
          <w:rStyle w:val="Emphasis"/>
        </w:rPr>
        <w:t>phosphates</w:t>
      </w:r>
      <w:r w:rsidRPr="000376E3">
        <w:rPr>
          <w:sz w:val="14"/>
        </w:rPr>
        <w:t xml:space="preserve">, </w:t>
      </w:r>
      <w:r w:rsidRPr="004A5F5D">
        <w:rPr>
          <w:rStyle w:val="StyleUnderline"/>
        </w:rPr>
        <w:t>and changes</w:t>
      </w:r>
      <w:r w:rsidRPr="000376E3">
        <w:rPr>
          <w:sz w:val="14"/>
        </w:rPr>
        <w:t xml:space="preserve"> in the dynamics of plant and animal health (</w:t>
      </w:r>
      <w:proofErr w:type="spellStart"/>
      <w:r w:rsidRPr="000376E3">
        <w:rPr>
          <w:sz w:val="14"/>
        </w:rPr>
        <w:t>Bélanger</w:t>
      </w:r>
      <w:proofErr w:type="spellEnd"/>
      <w:r w:rsidRPr="000376E3">
        <w:rPr>
          <w:sz w:val="14"/>
        </w:rPr>
        <w:t xml:space="preserve"> and Pilling 2019). </w:t>
      </w:r>
      <w:r w:rsidRPr="004A5F5D">
        <w:rPr>
          <w:rStyle w:val="StyleUnderline"/>
        </w:rPr>
        <w:t>Crossing this planetary boundary is</w:t>
      </w:r>
      <w:r w:rsidRPr="000376E3">
        <w:rPr>
          <w:sz w:val="14"/>
        </w:rPr>
        <w:t xml:space="preserve"> already </w:t>
      </w:r>
      <w:r w:rsidRPr="004A5F5D">
        <w:rPr>
          <w:rStyle w:val="StyleUnderline"/>
        </w:rPr>
        <w:t>having</w:t>
      </w:r>
      <w:r w:rsidRPr="000376E3">
        <w:rPr>
          <w:sz w:val="14"/>
        </w:rPr>
        <w:t xml:space="preserve"> </w:t>
      </w:r>
      <w:r w:rsidRPr="004A5F5D">
        <w:rPr>
          <w:rStyle w:val="Emphasis"/>
        </w:rPr>
        <w:t>severe</w:t>
      </w:r>
      <w:r w:rsidRPr="000376E3">
        <w:rPr>
          <w:sz w:val="14"/>
        </w:rPr>
        <w:t xml:space="preserve"> </w:t>
      </w:r>
      <w:r w:rsidRPr="004A5F5D">
        <w:rPr>
          <w:rStyle w:val="StyleUnderline"/>
        </w:rPr>
        <w:t>implications for</w:t>
      </w:r>
      <w:r w:rsidRPr="000376E3">
        <w:rPr>
          <w:sz w:val="14"/>
        </w:rPr>
        <w:t xml:space="preserve"> </w:t>
      </w:r>
      <w:r w:rsidRPr="004A5F5D">
        <w:rPr>
          <w:rStyle w:val="Emphasis"/>
        </w:rPr>
        <w:t>global food security</w:t>
      </w:r>
      <w:r w:rsidRPr="000376E3">
        <w:rPr>
          <w:sz w:val="14"/>
        </w:rPr>
        <w:t xml:space="preserve">, </w:t>
      </w:r>
      <w:r w:rsidRPr="00E4219B">
        <w:rPr>
          <w:rStyle w:val="StyleUnderline"/>
          <w:highlight w:val="green"/>
        </w:rPr>
        <w:t>including loss of</w:t>
      </w:r>
      <w:r w:rsidRPr="000376E3">
        <w:rPr>
          <w:sz w:val="14"/>
        </w:rPr>
        <w:t xml:space="preserve"> </w:t>
      </w:r>
      <w:r w:rsidRPr="00E4219B">
        <w:rPr>
          <w:rStyle w:val="Emphasis"/>
          <w:highlight w:val="green"/>
        </w:rPr>
        <w:t>soil</w:t>
      </w:r>
      <w:r w:rsidRPr="004A5F5D">
        <w:rPr>
          <w:rStyle w:val="Emphasis"/>
        </w:rPr>
        <w:t xml:space="preserve"> fertility</w:t>
      </w:r>
      <w:r w:rsidRPr="000376E3">
        <w:rPr>
          <w:sz w:val="14"/>
        </w:rPr>
        <w:t xml:space="preserve"> </w:t>
      </w:r>
      <w:r w:rsidRPr="00E4219B">
        <w:rPr>
          <w:rStyle w:val="StyleUnderline"/>
          <w:highlight w:val="green"/>
        </w:rPr>
        <w:t>and</w:t>
      </w:r>
      <w:r w:rsidRPr="000376E3">
        <w:rPr>
          <w:sz w:val="14"/>
        </w:rPr>
        <w:t xml:space="preserve"> insect-mediated </w:t>
      </w:r>
      <w:r w:rsidRPr="00E4219B">
        <w:rPr>
          <w:rStyle w:val="Emphasis"/>
          <w:highlight w:val="green"/>
        </w:rPr>
        <w:t>pollination</w:t>
      </w:r>
      <w:r w:rsidRPr="000376E3">
        <w:rPr>
          <w:sz w:val="14"/>
        </w:rPr>
        <w:t xml:space="preserve"> (Diaz et al. 2019).</w:t>
      </w:r>
    </w:p>
    <w:p w14:paraId="4B7C167D" w14:textId="77777777" w:rsidR="00936C96" w:rsidRPr="000376E3" w:rsidRDefault="00936C96" w:rsidP="00936C96">
      <w:pPr>
        <w:rPr>
          <w:sz w:val="14"/>
        </w:rPr>
      </w:pPr>
      <w:r w:rsidRPr="000376E3">
        <w:rPr>
          <w:sz w:val="14"/>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While global food productivity and production has increased dramatically over the past century to meet rising demand from an expanding global population and rising standard of living, these constraints and risks are increasing the vulnerability of our global food supply to rapid and </w:t>
      </w:r>
      <w:r w:rsidRPr="00425DDD">
        <w:rPr>
          <w:rStyle w:val="StyleUnderline"/>
        </w:rPr>
        <w:t>global disruptions</w:t>
      </w:r>
      <w:r w:rsidRPr="000376E3">
        <w:rPr>
          <w:sz w:val="14"/>
        </w:rPr>
        <w:t xml:space="preserve"> that </w:t>
      </w:r>
      <w:r w:rsidRPr="00425DDD">
        <w:rPr>
          <w:rStyle w:val="StyleUnderline"/>
        </w:rPr>
        <w:t>could constitute</w:t>
      </w:r>
      <w:r w:rsidRPr="000376E3">
        <w:rPr>
          <w:sz w:val="14"/>
        </w:rPr>
        <w:t xml:space="preserve"> </w:t>
      </w:r>
      <w:r w:rsidRPr="00425DDD">
        <w:rPr>
          <w:rStyle w:val="Emphasis"/>
        </w:rPr>
        <w:t>global catastrophes</w:t>
      </w:r>
      <w:r w:rsidRPr="000376E3">
        <w:rPr>
          <w:sz w:val="14"/>
        </w:rPr>
        <w:t xml:space="preserve"> (Baum et al. 2015). </w:t>
      </w:r>
    </w:p>
    <w:p w14:paraId="7277908D" w14:textId="77777777" w:rsidR="00936C96" w:rsidRPr="000376E3" w:rsidRDefault="00936C96" w:rsidP="00936C96">
      <w:pPr>
        <w:rPr>
          <w:sz w:val="14"/>
        </w:rPr>
      </w:pPr>
      <w:r w:rsidRPr="00425DDD">
        <w:rPr>
          <w:rStyle w:val="StyleUnderline"/>
        </w:rPr>
        <w:lastRenderedPageBreak/>
        <w:t>Climate change will</w:t>
      </w:r>
      <w:r w:rsidRPr="000376E3">
        <w:rPr>
          <w:sz w:val="14"/>
        </w:rPr>
        <w:t xml:space="preserve"> further </w:t>
      </w:r>
      <w:r w:rsidRPr="00425DDD">
        <w:rPr>
          <w:rStyle w:val="Emphasis"/>
        </w:rPr>
        <w:t>reduce</w:t>
      </w:r>
      <w:r w:rsidRPr="000376E3">
        <w:rPr>
          <w:sz w:val="14"/>
        </w:rPr>
        <w:t xml:space="preserve"> </w:t>
      </w:r>
      <w:r w:rsidRPr="00425DDD">
        <w:rPr>
          <w:rStyle w:val="StyleUnderline"/>
        </w:rPr>
        <w:t>food security</w:t>
      </w:r>
      <w:r w:rsidRPr="000376E3">
        <w:rPr>
          <w:sz w:val="14"/>
        </w:rPr>
        <w:t xml:space="preserve"> in at least three interconnected ways. First, </w:t>
      </w:r>
      <w:r w:rsidRPr="00425DDD">
        <w:rPr>
          <w:rStyle w:val="StyleUnderline"/>
        </w:rPr>
        <w:t>it will affect</w:t>
      </w:r>
      <w:r w:rsidRPr="000376E3">
        <w:rPr>
          <w:sz w:val="14"/>
        </w:rPr>
        <w:t xml:space="preserve"> </w:t>
      </w:r>
      <w:r w:rsidRPr="00425DDD">
        <w:rPr>
          <w:rStyle w:val="Emphasis"/>
        </w:rPr>
        <w:t>growing conditions</w:t>
      </w:r>
      <w:r w:rsidRPr="000376E3">
        <w:rPr>
          <w:sz w:val="14"/>
        </w:rPr>
        <w:t xml:space="preserve">, </w:t>
      </w:r>
      <w:r w:rsidRPr="00425DDD">
        <w:rPr>
          <w:rStyle w:val="StyleUnderline"/>
        </w:rPr>
        <w:t>including</w:t>
      </w:r>
      <w:r w:rsidRPr="000376E3">
        <w:rPr>
          <w:sz w:val="14"/>
        </w:rPr>
        <w:t xml:space="preserve"> </w:t>
      </w:r>
      <w:r w:rsidRPr="00425DDD">
        <w:rPr>
          <w:rStyle w:val="Emphasis"/>
        </w:rPr>
        <w:t>direct</w:t>
      </w:r>
      <w:r w:rsidRPr="000376E3">
        <w:rPr>
          <w:sz w:val="14"/>
        </w:rPr>
        <w:t xml:space="preserve"> </w:t>
      </w:r>
      <w:r w:rsidRPr="00425DDD">
        <w:rPr>
          <w:rStyle w:val="StyleUnderline"/>
        </w:rPr>
        <w:t>threats to agricultural yields</w:t>
      </w:r>
      <w:r w:rsidRPr="000376E3">
        <w:rPr>
          <w:sz w:val="14"/>
        </w:rPr>
        <w:t xml:space="preserve"> from heat, humidity, and precipitation in many regions; although initially improving conditions in some (Lott, </w:t>
      </w:r>
      <w:proofErr w:type="spellStart"/>
      <w:r w:rsidRPr="000376E3">
        <w:rPr>
          <w:sz w:val="14"/>
        </w:rPr>
        <w:t>Christidis</w:t>
      </w:r>
      <w:proofErr w:type="spellEnd"/>
      <w:r w:rsidRPr="000376E3">
        <w:rPr>
          <w:sz w:val="14"/>
        </w:rPr>
        <w:t xml:space="preserve"> and Stott 2013). Second, </w:t>
      </w:r>
      <w:r w:rsidRPr="00425DDD">
        <w:rPr>
          <w:rStyle w:val="StyleUnderline"/>
        </w:rPr>
        <w:t>it will increase the range of</w:t>
      </w:r>
      <w:r w:rsidRPr="000376E3">
        <w:rPr>
          <w:sz w:val="14"/>
        </w:rPr>
        <w:t xml:space="preserve"> agricultural </w:t>
      </w:r>
      <w:r w:rsidRPr="00425DDD">
        <w:rPr>
          <w:rStyle w:val="Emphasis"/>
        </w:rPr>
        <w:t>pests</w:t>
      </w:r>
      <w:r w:rsidRPr="000376E3">
        <w:rPr>
          <w:sz w:val="14"/>
        </w:rPr>
        <w:t xml:space="preserve"> </w:t>
      </w:r>
      <w:r w:rsidRPr="00425DDD">
        <w:rPr>
          <w:rStyle w:val="StyleUnderline"/>
        </w:rPr>
        <w:t>and</w:t>
      </w:r>
      <w:r w:rsidRPr="000376E3">
        <w:rPr>
          <w:sz w:val="14"/>
        </w:rPr>
        <w:t xml:space="preserve"> </w:t>
      </w:r>
      <w:r w:rsidRPr="00425DDD">
        <w:rPr>
          <w:rStyle w:val="Emphasis"/>
        </w:rPr>
        <w:t>diseases</w:t>
      </w:r>
      <w:r w:rsidRPr="000376E3">
        <w:rPr>
          <w:sz w:val="14"/>
        </w:rPr>
        <w:t xml:space="preserve"> (Harvell 2002). Third, </w:t>
      </w:r>
      <w:r w:rsidRPr="00425DDD">
        <w:rPr>
          <w:rStyle w:val="StyleUnderline"/>
        </w:rPr>
        <w:t xml:space="preserve">it will </w:t>
      </w:r>
      <w:r w:rsidRPr="00E4219B">
        <w:rPr>
          <w:rStyle w:val="StyleUnderline"/>
          <w:highlight w:val="green"/>
        </w:rPr>
        <w:t>increase</w:t>
      </w:r>
      <w:r w:rsidRPr="000376E3">
        <w:rPr>
          <w:sz w:val="14"/>
        </w:rPr>
        <w:t xml:space="preserve"> the occurrence of </w:t>
      </w:r>
      <w:r w:rsidRPr="00E4219B">
        <w:rPr>
          <w:rStyle w:val="Emphasis"/>
          <w:highlight w:val="green"/>
        </w:rPr>
        <w:t>extreme weather</w:t>
      </w:r>
      <w:r w:rsidRPr="00425DDD">
        <w:rPr>
          <w:rStyle w:val="Emphasis"/>
        </w:rPr>
        <w:t xml:space="preserve"> events</w:t>
      </w:r>
      <w:r w:rsidRPr="000376E3">
        <w:rPr>
          <w:sz w:val="14"/>
        </w:rPr>
        <w:t xml:space="preserve"> </w:t>
      </w:r>
      <w:r w:rsidRPr="00425DDD">
        <w:rPr>
          <w:rStyle w:val="StyleUnderline"/>
        </w:rPr>
        <w:t>that</w:t>
      </w:r>
      <w:r w:rsidRPr="000376E3">
        <w:rPr>
          <w:sz w:val="14"/>
        </w:rPr>
        <w:t xml:space="preserve"> </w:t>
      </w:r>
      <w:r w:rsidRPr="00425DDD">
        <w:rPr>
          <w:rStyle w:val="Emphasis"/>
        </w:rPr>
        <w:t>impair</w:t>
      </w:r>
      <w:r w:rsidRPr="000376E3">
        <w:rPr>
          <w:sz w:val="14"/>
        </w:rPr>
        <w:t xml:space="preserve"> </w:t>
      </w:r>
      <w:r w:rsidRPr="00425DDD">
        <w:rPr>
          <w:rStyle w:val="StyleUnderline"/>
        </w:rPr>
        <w:t>the integrity of food production and distribution networks</w:t>
      </w:r>
      <w:r w:rsidRPr="000376E3">
        <w:rPr>
          <w:sz w:val="14"/>
        </w:rPr>
        <w:t>, from production to harvest, post-harvest, transport, storage, and distribution, thereby increasing our vulnerability and exposure to supply shocks (Bailey et al. 2015). The IPCC estimates, with medium confidence, that at around 2°C of global warming the risk from permafrost degradation and food supply instabilities will be ‘very high’, while at around 3°C of global warming the risk from vegetation loss, wildfire damage, and dryland water scarcity will also be very high (</w:t>
      </w:r>
      <w:proofErr w:type="spellStart"/>
      <w:r w:rsidRPr="000376E3">
        <w:rPr>
          <w:sz w:val="14"/>
        </w:rPr>
        <w:t>Arneth</w:t>
      </w:r>
      <w:proofErr w:type="spellEnd"/>
      <w:r w:rsidRPr="000376E3">
        <w:rPr>
          <w:sz w:val="14"/>
        </w:rPr>
        <w:t xml:space="preserve"> et al. 2019). Very few studies have considered the impacts of 4°C of global warming or more; however, the IPCC highlighted one study finding that any potential agricultural gains from climate change will be lost by this point and there could be a decrease of 19% in maize yields and 68% in bean yields in Africa, an 8% reduction in yields in South Asia, and a substantial negative impact on fisheries by 2050 (Porter et al. 2014). Furthermore, multiple extreme weather events could disrupt food distribution networks (Baily and Wellesley 2017).</w:t>
      </w:r>
    </w:p>
    <w:p w14:paraId="6FF15493" w14:textId="77777777" w:rsidR="00936C96" w:rsidRPr="000376E3" w:rsidRDefault="00936C96" w:rsidP="00936C96">
      <w:pPr>
        <w:rPr>
          <w:sz w:val="14"/>
          <w:szCs w:val="16"/>
        </w:rPr>
      </w:pPr>
      <w:r w:rsidRPr="000376E3">
        <w:rPr>
          <w:sz w:val="14"/>
          <w:szCs w:val="16"/>
        </w:rPr>
        <w:t>While there are opportunities to adapt, disruption to the entire global food system cannot be resolved via food aid alone. Indeed, there is the potential for isolationist or heavy-handed responses that would do more harm than good. Given the high degree of interconnectivity and feedback within the global food system, our initial research suggests that any one of these climate change effects could trigger scenarios that would critically undermine the global food system’s ability to meet the minimum nutrition for well-being; making food security for all an unachievable goal, let alone rise to the challenge of continuing to grow (</w:t>
      </w:r>
      <w:proofErr w:type="spellStart"/>
      <w:r w:rsidRPr="000376E3">
        <w:rPr>
          <w:sz w:val="14"/>
          <w:szCs w:val="16"/>
        </w:rPr>
        <w:t>Tzachor</w:t>
      </w:r>
      <w:proofErr w:type="spellEnd"/>
      <w:r w:rsidRPr="000376E3">
        <w:rPr>
          <w:sz w:val="14"/>
          <w:szCs w:val="16"/>
        </w:rPr>
        <w:t xml:space="preserve"> 2019a; 2020); this would constitute what </w:t>
      </w:r>
      <w:proofErr w:type="spellStart"/>
      <w:r w:rsidRPr="000376E3">
        <w:rPr>
          <w:sz w:val="14"/>
          <w:szCs w:val="16"/>
        </w:rPr>
        <w:t>Kuhlemann</w:t>
      </w:r>
      <w:proofErr w:type="spellEnd"/>
      <w:r w:rsidRPr="000376E3">
        <w:rPr>
          <w:sz w:val="14"/>
          <w:szCs w:val="16"/>
        </w:rPr>
        <w:t xml:space="preserve"> (2019) terms a ‘threshold of significance.’</w:t>
      </w:r>
    </w:p>
    <w:p w14:paraId="18468636" w14:textId="77777777" w:rsidR="00936C96" w:rsidRPr="000376E3" w:rsidRDefault="00936C96" w:rsidP="00936C96">
      <w:pPr>
        <w:rPr>
          <w:sz w:val="14"/>
          <w:szCs w:val="16"/>
        </w:rPr>
      </w:pPr>
      <w:r w:rsidRPr="000376E3">
        <w:rPr>
          <w:sz w:val="14"/>
          <w:szCs w:val="16"/>
        </w:rPr>
        <w:t>The global political system</w:t>
      </w:r>
    </w:p>
    <w:p w14:paraId="6497945D" w14:textId="77777777" w:rsidR="00936C96" w:rsidRPr="000376E3" w:rsidRDefault="00936C96" w:rsidP="00936C96">
      <w:pPr>
        <w:rPr>
          <w:sz w:val="14"/>
        </w:rPr>
      </w:pPr>
      <w:r w:rsidRPr="00425DDD">
        <w:rPr>
          <w:rStyle w:val="StyleUnderline"/>
        </w:rPr>
        <w:t>Disrupting the</w:t>
      </w:r>
      <w:r w:rsidRPr="000376E3">
        <w:rPr>
          <w:sz w:val="14"/>
        </w:rPr>
        <w:t xml:space="preserve"> global </w:t>
      </w:r>
      <w:r w:rsidRPr="00425DDD">
        <w:rPr>
          <w:rStyle w:val="StyleUnderline"/>
        </w:rPr>
        <w:t>food system can</w:t>
      </w:r>
      <w:r w:rsidRPr="000376E3">
        <w:rPr>
          <w:sz w:val="14"/>
        </w:rPr>
        <w:t xml:space="preserve"> </w:t>
      </w:r>
      <w:r w:rsidRPr="00E4219B">
        <w:rPr>
          <w:rStyle w:val="Emphasis"/>
          <w:highlight w:val="green"/>
        </w:rPr>
        <w:t>create</w:t>
      </w:r>
      <w:r w:rsidRPr="000376E3">
        <w:rPr>
          <w:sz w:val="14"/>
        </w:rPr>
        <w:t xml:space="preserve"> </w:t>
      </w:r>
      <w:r w:rsidRPr="00425DDD">
        <w:rPr>
          <w:rStyle w:val="StyleUnderline"/>
        </w:rPr>
        <w:t>and</w:t>
      </w:r>
      <w:r w:rsidRPr="000376E3">
        <w:rPr>
          <w:sz w:val="14"/>
        </w:rPr>
        <w:t xml:space="preserve"> </w:t>
      </w:r>
      <w:r w:rsidRPr="00425DDD">
        <w:rPr>
          <w:rStyle w:val="Emphasis"/>
        </w:rPr>
        <w:t>exacerbate</w:t>
      </w:r>
      <w:r w:rsidRPr="000376E3">
        <w:rPr>
          <w:sz w:val="14"/>
        </w:rPr>
        <w:t xml:space="preserve"> </w:t>
      </w:r>
      <w:r w:rsidRPr="00745FF0">
        <w:rPr>
          <w:rStyle w:val="StyleUnderline"/>
        </w:rPr>
        <w:t xml:space="preserve">conflict and </w:t>
      </w:r>
      <w:r w:rsidRPr="00E4219B">
        <w:rPr>
          <w:rStyle w:val="StyleUnderline"/>
          <w:highlight w:val="green"/>
        </w:rPr>
        <w:t>state failure</w:t>
      </w:r>
      <w:r w:rsidRPr="000376E3">
        <w:rPr>
          <w:sz w:val="14"/>
        </w:rPr>
        <w:t xml:space="preserve"> (Brinkman and Hendrix 2011). However, once again, </w:t>
      </w:r>
      <w:r w:rsidRPr="00425DDD">
        <w:rPr>
          <w:rStyle w:val="StyleUnderline"/>
        </w:rPr>
        <w:t>this needs to be</w:t>
      </w:r>
      <w:r w:rsidRPr="000376E3">
        <w:rPr>
          <w:sz w:val="14"/>
        </w:rPr>
        <w:t xml:space="preserve"> seen </w:t>
      </w:r>
      <w:r w:rsidRPr="00425DDD">
        <w:rPr>
          <w:rStyle w:val="StyleUnderline"/>
        </w:rPr>
        <w:t>against the</w:t>
      </w:r>
      <w:r w:rsidRPr="000376E3">
        <w:rPr>
          <w:sz w:val="14"/>
        </w:rPr>
        <w:t xml:space="preserve"> </w:t>
      </w:r>
      <w:r w:rsidRPr="00425DDD">
        <w:rPr>
          <w:rStyle w:val="Emphasis"/>
        </w:rPr>
        <w:t>backdrop</w:t>
      </w:r>
      <w:r w:rsidRPr="000376E3">
        <w:rPr>
          <w:sz w:val="14"/>
        </w:rPr>
        <w:t xml:space="preserve"> </w:t>
      </w:r>
      <w:r w:rsidRPr="00425DDD">
        <w:rPr>
          <w:rStyle w:val="StyleUnderline"/>
        </w:rPr>
        <w:t>of a global political system under stress</w:t>
      </w:r>
      <w:r w:rsidRPr="000376E3">
        <w:rPr>
          <w:sz w:val="14"/>
        </w:rPr>
        <w:t xml:space="preserve">, with climate change as a significant contributing factor. </w:t>
      </w:r>
      <w:r w:rsidRPr="00425DDD">
        <w:rPr>
          <w:rStyle w:val="StyleUnderline"/>
        </w:rPr>
        <w:t>Climate change influences</w:t>
      </w:r>
      <w:r w:rsidRPr="000376E3">
        <w:rPr>
          <w:sz w:val="14"/>
        </w:rPr>
        <w:t xml:space="preserve"> </w:t>
      </w:r>
      <w:r w:rsidRPr="00425DDD">
        <w:rPr>
          <w:rStyle w:val="Emphasis"/>
        </w:rPr>
        <w:t>political systems</w:t>
      </w:r>
      <w:r w:rsidRPr="000376E3">
        <w:rPr>
          <w:sz w:val="14"/>
        </w:rPr>
        <w:t xml:space="preserve"> in many ways, from being a locus of activism and a stimulus for reform to </w:t>
      </w:r>
      <w:r w:rsidRPr="00425DDD">
        <w:rPr>
          <w:rStyle w:val="StyleUnderline"/>
        </w:rPr>
        <w:t>driving rising</w:t>
      </w:r>
      <w:r w:rsidRPr="000376E3">
        <w:rPr>
          <w:sz w:val="14"/>
        </w:rPr>
        <w:t xml:space="preserve"> </w:t>
      </w:r>
      <w:r w:rsidRPr="00425DDD">
        <w:rPr>
          <w:rStyle w:val="Emphasis"/>
        </w:rPr>
        <w:t>inequality</w:t>
      </w:r>
      <w:r w:rsidRPr="000376E3">
        <w:rPr>
          <w:sz w:val="14"/>
        </w:rPr>
        <w:t xml:space="preserve"> and </w:t>
      </w:r>
      <w:r w:rsidRPr="00425DDD">
        <w:rPr>
          <w:rStyle w:val="Emphasis"/>
        </w:rPr>
        <w:t>population displacement</w:t>
      </w:r>
      <w:r w:rsidRPr="000376E3">
        <w:rPr>
          <w:sz w:val="14"/>
        </w:rPr>
        <w:t xml:space="preserve"> (</w:t>
      </w:r>
      <w:proofErr w:type="spellStart"/>
      <w:r w:rsidRPr="000376E3">
        <w:rPr>
          <w:sz w:val="14"/>
        </w:rPr>
        <w:t>Arneth</w:t>
      </w:r>
      <w:proofErr w:type="spellEnd"/>
      <w:r w:rsidRPr="000376E3">
        <w:rPr>
          <w:sz w:val="14"/>
        </w:rPr>
        <w:t xml:space="preserve"> et al. 2019, </w:t>
      </w:r>
      <w:proofErr w:type="spellStart"/>
      <w:r w:rsidRPr="000376E3">
        <w:rPr>
          <w:sz w:val="14"/>
        </w:rPr>
        <w:t>Diffenbaugh</w:t>
      </w:r>
      <w:proofErr w:type="spellEnd"/>
      <w:r w:rsidRPr="000376E3">
        <w:rPr>
          <w:sz w:val="14"/>
        </w:rPr>
        <w:t xml:space="preserve"> and Burke 2019). This is not a new phenomenon, </w:t>
      </w:r>
      <w:r w:rsidRPr="00425DDD">
        <w:rPr>
          <w:rStyle w:val="StyleUnderline"/>
        </w:rPr>
        <w:t>changes in the climate</w:t>
      </w:r>
      <w:r w:rsidRPr="000376E3">
        <w:rPr>
          <w:sz w:val="14"/>
        </w:rPr>
        <w:t xml:space="preserve"> are believed to have </w:t>
      </w:r>
      <w:r w:rsidRPr="00425DDD">
        <w:rPr>
          <w:rStyle w:val="StyleUnderline"/>
        </w:rPr>
        <w:t>contributed to</w:t>
      </w:r>
      <w:r w:rsidRPr="000376E3">
        <w:rPr>
          <w:sz w:val="14"/>
        </w:rPr>
        <w:t xml:space="preserve"> </w:t>
      </w:r>
      <w:r w:rsidRPr="00425DDD">
        <w:rPr>
          <w:rStyle w:val="Emphasis"/>
        </w:rPr>
        <w:t>conflict</w:t>
      </w:r>
      <w:r w:rsidRPr="000376E3">
        <w:rPr>
          <w:sz w:val="14"/>
        </w:rPr>
        <w:t xml:space="preserve"> </w:t>
      </w:r>
      <w:r w:rsidRPr="00425DDD">
        <w:rPr>
          <w:rStyle w:val="StyleUnderline"/>
        </w:rPr>
        <w:t>between</w:t>
      </w:r>
      <w:r w:rsidRPr="000376E3">
        <w:rPr>
          <w:sz w:val="14"/>
        </w:rPr>
        <w:t xml:space="preserve"> people and </w:t>
      </w:r>
      <w:r w:rsidRPr="00425DDD">
        <w:rPr>
          <w:rStyle w:val="StyleUnderline"/>
        </w:rPr>
        <w:t>states</w:t>
      </w:r>
      <w:r w:rsidRPr="000376E3">
        <w:rPr>
          <w:sz w:val="14"/>
        </w:rPr>
        <w:t xml:space="preserve"> throughout human history, </w:t>
      </w:r>
      <w:r w:rsidRPr="00425DDD">
        <w:rPr>
          <w:rStyle w:val="StyleUnderline"/>
        </w:rPr>
        <w:t>driven by</w:t>
      </w:r>
      <w:r w:rsidRPr="000376E3">
        <w:rPr>
          <w:sz w:val="14"/>
        </w:rPr>
        <w:t xml:space="preserve"> </w:t>
      </w:r>
      <w:r w:rsidRPr="00425DDD">
        <w:rPr>
          <w:rStyle w:val="Emphasis"/>
        </w:rPr>
        <w:t>resource scarcity</w:t>
      </w:r>
      <w:r w:rsidRPr="000376E3">
        <w:rPr>
          <w:sz w:val="14"/>
        </w:rPr>
        <w:t xml:space="preserve">, </w:t>
      </w:r>
      <w:r w:rsidRPr="00425DDD">
        <w:rPr>
          <w:rStyle w:val="Emphasis"/>
        </w:rPr>
        <w:t>population displacement</w:t>
      </w:r>
      <w:r w:rsidRPr="000376E3">
        <w:rPr>
          <w:sz w:val="14"/>
        </w:rPr>
        <w:t xml:space="preserve">, </w:t>
      </w:r>
      <w:r w:rsidRPr="00425DDD">
        <w:rPr>
          <w:rStyle w:val="StyleUnderline"/>
        </w:rPr>
        <w:t>and</w:t>
      </w:r>
      <w:r w:rsidRPr="000376E3">
        <w:rPr>
          <w:sz w:val="14"/>
        </w:rPr>
        <w:t xml:space="preserve"> </w:t>
      </w:r>
      <w:r w:rsidRPr="00425DDD">
        <w:rPr>
          <w:rStyle w:val="Emphasis"/>
        </w:rPr>
        <w:t>inequality</w:t>
      </w:r>
      <w:r w:rsidRPr="000376E3">
        <w:rPr>
          <w:sz w:val="14"/>
        </w:rPr>
        <w:t xml:space="preserve"> (Lee 2009, Mach et al. 2019). As part of a comprehensive risk assessment of climate change, David </w:t>
      </w:r>
      <w:proofErr w:type="gramStart"/>
      <w:r w:rsidRPr="000376E3">
        <w:rPr>
          <w:sz w:val="14"/>
        </w:rPr>
        <w:t>King</w:t>
      </w:r>
      <w:proofErr w:type="gramEnd"/>
      <w:r w:rsidRPr="000376E3">
        <w:rPr>
          <w:sz w:val="14"/>
        </w:rPr>
        <w:t xml:space="preserve"> and colleagues (2015) conducted an </w:t>
      </w:r>
      <w:r w:rsidRPr="00425DDD">
        <w:rPr>
          <w:rStyle w:val="StyleUnderline"/>
        </w:rPr>
        <w:t>extensive literature review</w:t>
      </w:r>
      <w:r w:rsidRPr="000376E3">
        <w:rPr>
          <w:sz w:val="14"/>
        </w:rPr>
        <w:t xml:space="preserve"> on climate change and conflict and used this to </w:t>
      </w:r>
      <w:r w:rsidRPr="00425DDD">
        <w:rPr>
          <w:rStyle w:val="StyleUnderline"/>
        </w:rPr>
        <w:t>inform a</w:t>
      </w:r>
      <w:r w:rsidRPr="000376E3">
        <w:rPr>
          <w:sz w:val="14"/>
        </w:rPr>
        <w:t xml:space="preserve"> </w:t>
      </w:r>
      <w:r w:rsidRPr="00425DDD">
        <w:rPr>
          <w:rStyle w:val="Emphasis"/>
        </w:rPr>
        <w:t>series</w:t>
      </w:r>
      <w:r w:rsidRPr="000376E3">
        <w:rPr>
          <w:sz w:val="14"/>
        </w:rPr>
        <w:t xml:space="preserve"> </w:t>
      </w:r>
      <w:r w:rsidRPr="00425DDD">
        <w:rPr>
          <w:rStyle w:val="StyleUnderline"/>
        </w:rPr>
        <w:t>of international wargaming exercises</w:t>
      </w:r>
      <w:r w:rsidRPr="000376E3">
        <w:rPr>
          <w:sz w:val="14"/>
        </w:rPr>
        <w:t xml:space="preserve">. These </w:t>
      </w:r>
      <w:r w:rsidRPr="00425DDD">
        <w:rPr>
          <w:rStyle w:val="StyleUnderline"/>
        </w:rPr>
        <w:t>found</w:t>
      </w:r>
      <w:r w:rsidRPr="000376E3">
        <w:rPr>
          <w:sz w:val="14"/>
        </w:rPr>
        <w:t xml:space="preserve"> that </w:t>
      </w:r>
      <w:r w:rsidRPr="00425DDD">
        <w:rPr>
          <w:rStyle w:val="StyleUnderline"/>
        </w:rPr>
        <w:t xml:space="preserve">climate change is expected to </w:t>
      </w:r>
      <w:r w:rsidRPr="00E4219B">
        <w:rPr>
          <w:rStyle w:val="StyleUnderline"/>
          <w:highlight w:val="green"/>
        </w:rPr>
        <w:t>increase</w:t>
      </w:r>
      <w:r w:rsidRPr="000376E3">
        <w:rPr>
          <w:sz w:val="14"/>
        </w:rPr>
        <w:t xml:space="preserve"> </w:t>
      </w:r>
      <w:r w:rsidRPr="00E4219B">
        <w:rPr>
          <w:rStyle w:val="Emphasis"/>
          <w:highlight w:val="green"/>
        </w:rPr>
        <w:t>international conflict</w:t>
      </w:r>
      <w:r w:rsidRPr="000376E3">
        <w:rPr>
          <w:sz w:val="14"/>
        </w:rPr>
        <w:t xml:space="preserve"> while highlighting the role that population displacement, state failure, and water and food insecurity would play in this (see also </w:t>
      </w:r>
      <w:proofErr w:type="spellStart"/>
      <w:r w:rsidRPr="000376E3">
        <w:rPr>
          <w:sz w:val="14"/>
        </w:rPr>
        <w:t>Natalini</w:t>
      </w:r>
      <w:proofErr w:type="spellEnd"/>
      <w:r w:rsidRPr="000376E3">
        <w:rPr>
          <w:sz w:val="14"/>
        </w:rPr>
        <w:t>, Jones and Bravo 2015, Mach et al. 2019).</w:t>
      </w:r>
    </w:p>
    <w:p w14:paraId="2623B051" w14:textId="77777777" w:rsidR="00936C96" w:rsidRPr="000376E3" w:rsidRDefault="00936C96" w:rsidP="00936C96">
      <w:pPr>
        <w:rPr>
          <w:sz w:val="14"/>
        </w:rPr>
      </w:pPr>
      <w:r w:rsidRPr="000376E3">
        <w:rPr>
          <w:sz w:val="14"/>
        </w:rPr>
        <w:t xml:space="preserve">Quantitative studies of the impact of climate change on violence and conflict have provided more mixed results. A survey of empirical studies by </w:t>
      </w:r>
      <w:proofErr w:type="spellStart"/>
      <w:r w:rsidRPr="000376E3">
        <w:rPr>
          <w:sz w:val="14"/>
        </w:rPr>
        <w:t>Detges</w:t>
      </w:r>
      <w:proofErr w:type="spellEnd"/>
      <w:r w:rsidRPr="000376E3">
        <w:rPr>
          <w:sz w:val="14"/>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425DDD">
        <w:rPr>
          <w:rStyle w:val="StyleUnderline"/>
        </w:rPr>
        <w:t>climate change</w:t>
      </w:r>
      <w:r w:rsidRPr="000376E3">
        <w:rPr>
          <w:sz w:val="14"/>
        </w:rPr>
        <w:t xml:space="preserve"> may </w:t>
      </w:r>
      <w:r w:rsidRPr="00425DDD">
        <w:rPr>
          <w:rStyle w:val="StyleUnderline"/>
        </w:rPr>
        <w:t>contribute more by increasing</w:t>
      </w:r>
      <w:r w:rsidRPr="000376E3">
        <w:rPr>
          <w:sz w:val="14"/>
        </w:rPr>
        <w:t xml:space="preserve"> our </w:t>
      </w:r>
      <w:r w:rsidRPr="00425DDD">
        <w:rPr>
          <w:rStyle w:val="Emphasis"/>
        </w:rPr>
        <w:t>vulnerability</w:t>
      </w:r>
      <w:r w:rsidRPr="000376E3">
        <w:rPr>
          <w:sz w:val="14"/>
        </w:rPr>
        <w:t xml:space="preserve"> </w:t>
      </w:r>
      <w:r w:rsidRPr="00425DDD">
        <w:rPr>
          <w:rStyle w:val="StyleUnderline"/>
        </w:rPr>
        <w:t>to other conflict-inducing factors, such as</w:t>
      </w:r>
      <w:r w:rsidRPr="000376E3">
        <w:rPr>
          <w:sz w:val="14"/>
        </w:rPr>
        <w:t xml:space="preserve"> </w:t>
      </w:r>
      <w:r w:rsidRPr="00425DDD">
        <w:rPr>
          <w:rStyle w:val="Emphasis"/>
        </w:rPr>
        <w:t>loss of livelihood</w:t>
      </w:r>
      <w:r w:rsidRPr="000376E3">
        <w:rPr>
          <w:sz w:val="14"/>
        </w:rPr>
        <w:t xml:space="preserve">, </w:t>
      </w:r>
      <w:r w:rsidRPr="00425DDD">
        <w:rPr>
          <w:rStyle w:val="Emphasis"/>
        </w:rPr>
        <w:t>forced migration</w:t>
      </w:r>
      <w:r w:rsidRPr="000376E3">
        <w:rPr>
          <w:sz w:val="14"/>
        </w:rPr>
        <w:t xml:space="preserve">, </w:t>
      </w:r>
      <w:r w:rsidRPr="00425DDD">
        <w:rPr>
          <w:rStyle w:val="Emphasis"/>
        </w:rPr>
        <w:t>environmental change</w:t>
      </w:r>
      <w:r w:rsidRPr="000376E3">
        <w:rPr>
          <w:sz w:val="14"/>
        </w:rPr>
        <w:t xml:space="preserve">, </w:t>
      </w:r>
      <w:r w:rsidRPr="00425DDD">
        <w:rPr>
          <w:rStyle w:val="StyleUnderline"/>
        </w:rPr>
        <w:t>and</w:t>
      </w:r>
      <w:r w:rsidRPr="000376E3">
        <w:rPr>
          <w:sz w:val="14"/>
        </w:rPr>
        <w:t xml:space="preserve"> </w:t>
      </w:r>
      <w:r w:rsidRPr="00425DDD">
        <w:rPr>
          <w:rStyle w:val="Emphasis"/>
        </w:rPr>
        <w:t>food insecurity</w:t>
      </w:r>
      <w:r w:rsidRPr="000376E3">
        <w:rPr>
          <w:sz w:val="14"/>
        </w:rPr>
        <w:t>, than by acting as a direct cause of conflict (Schubert et al. 2008, Hsiang et al. 2013, Abel et al. 2019).[13]</w:t>
      </w:r>
    </w:p>
    <w:p w14:paraId="422FE8EB" w14:textId="77777777" w:rsidR="00936C96" w:rsidRPr="000376E3" w:rsidRDefault="00936C96" w:rsidP="00936C96">
      <w:pPr>
        <w:rPr>
          <w:sz w:val="14"/>
        </w:rPr>
      </w:pPr>
      <w:r w:rsidRPr="000376E3">
        <w:rPr>
          <w:sz w:val="14"/>
        </w:rPr>
        <w:t xml:space="preserve">Of </w:t>
      </w:r>
      <w:proofErr w:type="gramStart"/>
      <w:r w:rsidRPr="000376E3">
        <w:rPr>
          <w:sz w:val="14"/>
        </w:rPr>
        <w:t>particular relevance</w:t>
      </w:r>
      <w:proofErr w:type="gramEnd"/>
      <w:r w:rsidRPr="000376E3">
        <w:rPr>
          <w:sz w:val="14"/>
        </w:rPr>
        <w:t xml:space="preserve"> to GCR is the effect of climate change on the risk of nuclear war (</w:t>
      </w:r>
      <w:proofErr w:type="spellStart"/>
      <w:r w:rsidRPr="000376E3">
        <w:rPr>
          <w:sz w:val="14"/>
        </w:rPr>
        <w:t>Parthemore</w:t>
      </w:r>
      <w:proofErr w:type="spellEnd"/>
      <w:r w:rsidRPr="000376E3">
        <w:rPr>
          <w:sz w:val="14"/>
        </w:rPr>
        <w:t xml:space="preserve">, </w:t>
      </w:r>
      <w:proofErr w:type="spellStart"/>
      <w:r w:rsidRPr="000376E3">
        <w:rPr>
          <w:sz w:val="14"/>
        </w:rPr>
        <w:t>Femia</w:t>
      </w:r>
      <w:proofErr w:type="spellEnd"/>
      <w:r w:rsidRPr="000376E3">
        <w:rPr>
          <w:sz w:val="14"/>
        </w:rPr>
        <w:t xml:space="preserve"> and </w:t>
      </w:r>
      <w:proofErr w:type="spellStart"/>
      <w:r w:rsidRPr="000376E3">
        <w:rPr>
          <w:sz w:val="14"/>
        </w:rPr>
        <w:t>Werrell</w:t>
      </w:r>
      <w:proofErr w:type="spellEnd"/>
      <w:r w:rsidRPr="000376E3">
        <w:rPr>
          <w:sz w:val="14"/>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0376E3">
        <w:rPr>
          <w:sz w:val="14"/>
        </w:rPr>
        <w:t>Neufville</w:t>
      </w:r>
      <w:proofErr w:type="spellEnd"/>
      <w:r w:rsidRPr="000376E3">
        <w:rPr>
          <w:sz w:val="14"/>
        </w:rPr>
        <w:t xml:space="preserve"> and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0376E3">
        <w:rPr>
          <w:sz w:val="14"/>
        </w:rPr>
        <w:t>i.e.</w:t>
      </w:r>
      <w:proofErr w:type="gramEnd"/>
      <w:r w:rsidRPr="000376E3">
        <w:rPr>
          <w:sz w:val="14"/>
        </w:rPr>
        <w:t xml:space="preserve"> a little less than one a year). This suggests that </w:t>
      </w:r>
      <w:r w:rsidRPr="00425DDD">
        <w:rPr>
          <w:rStyle w:val="StyleUnderline"/>
        </w:rPr>
        <w:t>the</w:t>
      </w:r>
      <w:r w:rsidRPr="000376E3">
        <w:rPr>
          <w:sz w:val="14"/>
        </w:rPr>
        <w:t xml:space="preserve"> </w:t>
      </w:r>
      <w:r w:rsidRPr="00425DDD">
        <w:rPr>
          <w:rStyle w:val="Emphasis"/>
        </w:rPr>
        <w:t>absence</w:t>
      </w:r>
      <w:r w:rsidRPr="000376E3">
        <w:rPr>
          <w:sz w:val="14"/>
        </w:rPr>
        <w:t xml:space="preserve"> </w:t>
      </w:r>
      <w:r w:rsidRPr="00425DDD">
        <w:rPr>
          <w:rStyle w:val="StyleUnderline"/>
        </w:rPr>
        <w:t>of</w:t>
      </w:r>
      <w:r w:rsidRPr="000376E3">
        <w:rPr>
          <w:sz w:val="14"/>
        </w:rPr>
        <w:t xml:space="preserve"> </w:t>
      </w:r>
      <w:r w:rsidRPr="00E4219B">
        <w:rPr>
          <w:rStyle w:val="Emphasis"/>
          <w:highlight w:val="green"/>
        </w:rPr>
        <w:t>nuc</w:t>
      </w:r>
      <w:r w:rsidRPr="000376E3">
        <w:rPr>
          <w:sz w:val="14"/>
        </w:rPr>
        <w:t xml:space="preserve">lear </w:t>
      </w:r>
      <w:r w:rsidRPr="00E4219B">
        <w:rPr>
          <w:rStyle w:val="Emphasis"/>
          <w:highlight w:val="green"/>
        </w:rPr>
        <w:t>war</w:t>
      </w:r>
      <w:r w:rsidRPr="000376E3">
        <w:rPr>
          <w:sz w:val="14"/>
        </w:rPr>
        <w:t xml:space="preserve"> </w:t>
      </w:r>
      <w:r w:rsidRPr="00425DDD">
        <w:rPr>
          <w:rStyle w:val="StyleUnderline"/>
        </w:rPr>
        <w:t>was</w:t>
      </w:r>
      <w:r w:rsidRPr="000376E3">
        <w:rPr>
          <w:sz w:val="14"/>
        </w:rPr>
        <w:t xml:space="preserve"> less </w:t>
      </w:r>
      <w:r w:rsidRPr="00E4219B">
        <w:rPr>
          <w:rStyle w:val="StyleUnderline"/>
          <w:highlight w:val="green"/>
        </w:rPr>
        <w:t>due to</w:t>
      </w:r>
      <w:r w:rsidRPr="000376E3">
        <w:rPr>
          <w:sz w:val="14"/>
        </w:rPr>
        <w:t xml:space="preserve"> a lack of potential causes, than </w:t>
      </w:r>
      <w:r w:rsidRPr="00425DDD">
        <w:rPr>
          <w:rStyle w:val="StyleUnderline"/>
        </w:rPr>
        <w:t>the global political system’s</w:t>
      </w:r>
      <w:r w:rsidRPr="000376E3">
        <w:rPr>
          <w:sz w:val="14"/>
        </w:rPr>
        <w:t xml:space="preserve"> </w:t>
      </w:r>
      <w:r w:rsidRPr="00425DDD">
        <w:rPr>
          <w:rStyle w:val="Emphasis"/>
        </w:rPr>
        <w:t>ability to defuse</w:t>
      </w:r>
      <w:r w:rsidRPr="000376E3">
        <w:rPr>
          <w:sz w:val="14"/>
        </w:rPr>
        <w:t xml:space="preserve"> </w:t>
      </w:r>
      <w:r w:rsidRPr="00425DDD">
        <w:rPr>
          <w:rStyle w:val="StyleUnderline"/>
        </w:rPr>
        <w:t>them</w:t>
      </w:r>
      <w:r w:rsidRPr="000376E3">
        <w:rPr>
          <w:sz w:val="14"/>
        </w:rPr>
        <w:t xml:space="preserve">. Thus, the real </w:t>
      </w:r>
      <w:r w:rsidRPr="00425DDD">
        <w:rPr>
          <w:rStyle w:val="StyleUnderline"/>
        </w:rPr>
        <w:t>significance of climate change may be its capacity to</w:t>
      </w:r>
      <w:r w:rsidRPr="000376E3">
        <w:rPr>
          <w:sz w:val="14"/>
        </w:rPr>
        <w:t xml:space="preserve"> </w:t>
      </w:r>
      <w:r w:rsidRPr="00425DDD">
        <w:rPr>
          <w:rStyle w:val="Emphasis"/>
        </w:rPr>
        <w:t>undermine</w:t>
      </w:r>
      <w:r w:rsidRPr="000376E3">
        <w:rPr>
          <w:sz w:val="14"/>
        </w:rPr>
        <w:t xml:space="preserve"> </w:t>
      </w:r>
      <w:r w:rsidRPr="00425DDD">
        <w:rPr>
          <w:rStyle w:val="StyleUnderline"/>
        </w:rPr>
        <w:t>this system</w:t>
      </w:r>
      <w:r w:rsidRPr="000376E3">
        <w:rPr>
          <w:sz w:val="14"/>
        </w:rPr>
        <w:t xml:space="preserve">: </w:t>
      </w:r>
      <w:r w:rsidRPr="00425DDD">
        <w:rPr>
          <w:rStyle w:val="StyleUnderline"/>
        </w:rPr>
        <w:t>the combination of</w:t>
      </w:r>
      <w:r w:rsidRPr="000376E3">
        <w:rPr>
          <w:sz w:val="14"/>
        </w:rPr>
        <w:t xml:space="preserve"> </w:t>
      </w:r>
      <w:r w:rsidRPr="00E4219B">
        <w:rPr>
          <w:rStyle w:val="Emphasis"/>
          <w:highlight w:val="green"/>
        </w:rPr>
        <w:t>social</w:t>
      </w:r>
      <w:r w:rsidRPr="000376E3">
        <w:rPr>
          <w:sz w:val="14"/>
        </w:rPr>
        <w:t xml:space="preserve">, </w:t>
      </w:r>
      <w:r w:rsidRPr="00E4219B">
        <w:rPr>
          <w:rStyle w:val="Emphasis"/>
          <w:highlight w:val="green"/>
        </w:rPr>
        <w:t>political</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environmental</w:t>
      </w:r>
      <w:r w:rsidRPr="000376E3">
        <w:rPr>
          <w:sz w:val="14"/>
        </w:rPr>
        <w:t xml:space="preserve"> </w:t>
      </w:r>
      <w:r w:rsidRPr="00E4219B">
        <w:rPr>
          <w:rStyle w:val="StyleUnderline"/>
          <w:highlight w:val="green"/>
        </w:rPr>
        <w:t>disruption</w:t>
      </w:r>
      <w:r w:rsidRPr="00425DDD">
        <w:rPr>
          <w:rStyle w:val="StyleUnderline"/>
        </w:rPr>
        <w:t xml:space="preserve">, a lingering </w:t>
      </w:r>
      <w:r w:rsidRPr="00E4219B">
        <w:rPr>
          <w:rStyle w:val="StyleUnderline"/>
          <w:highlight w:val="green"/>
        </w:rPr>
        <w:t>sense of</w:t>
      </w:r>
      <w:r w:rsidRPr="000376E3">
        <w:rPr>
          <w:sz w:val="14"/>
        </w:rPr>
        <w:t xml:space="preserve"> </w:t>
      </w:r>
      <w:r w:rsidRPr="00425DDD">
        <w:rPr>
          <w:rStyle w:val="Emphasis"/>
        </w:rPr>
        <w:t xml:space="preserve">global </w:t>
      </w:r>
      <w:r w:rsidRPr="00E4219B">
        <w:rPr>
          <w:rStyle w:val="Emphasis"/>
          <w:highlight w:val="green"/>
        </w:rPr>
        <w:t>injustice</w:t>
      </w:r>
      <w:r w:rsidRPr="000376E3">
        <w:rPr>
          <w:sz w:val="14"/>
        </w:rPr>
        <w:t xml:space="preserve">, </w:t>
      </w:r>
      <w:r w:rsidRPr="00E4219B">
        <w:rPr>
          <w:rStyle w:val="StyleUnderline"/>
          <w:highlight w:val="green"/>
        </w:rPr>
        <w:t>and rising</w:t>
      </w:r>
      <w:r w:rsidRPr="000376E3">
        <w:rPr>
          <w:sz w:val="14"/>
        </w:rPr>
        <w:t xml:space="preserve"> </w:t>
      </w:r>
      <w:r w:rsidRPr="00E4219B">
        <w:rPr>
          <w:rStyle w:val="Emphasis"/>
          <w:highlight w:val="green"/>
        </w:rPr>
        <w:t>food</w:t>
      </w:r>
      <w:r w:rsidRPr="000376E3">
        <w:rPr>
          <w:sz w:val="14"/>
        </w:rPr>
        <w:t xml:space="preserve">, </w:t>
      </w:r>
      <w:r w:rsidRPr="00E4219B">
        <w:rPr>
          <w:rStyle w:val="Emphasis"/>
          <w:highlight w:val="green"/>
        </w:rPr>
        <w:t>water</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energy</w:t>
      </w:r>
      <w:r w:rsidRPr="000376E3">
        <w:rPr>
          <w:sz w:val="14"/>
        </w:rPr>
        <w:t xml:space="preserve"> </w:t>
      </w:r>
      <w:r w:rsidRPr="00E4219B">
        <w:rPr>
          <w:rStyle w:val="StyleUnderline"/>
          <w:highlight w:val="green"/>
        </w:rPr>
        <w:t>insecurity</w:t>
      </w:r>
      <w:r w:rsidRPr="00425DDD">
        <w:rPr>
          <w:rStyle w:val="StyleUnderline"/>
        </w:rPr>
        <w:t xml:space="preserve"> </w:t>
      </w:r>
      <w:r w:rsidRPr="00425DDD">
        <w:rPr>
          <w:rStyle w:val="StyleUnderline"/>
        </w:rPr>
        <w:lastRenderedPageBreak/>
        <w:t xml:space="preserve">could </w:t>
      </w:r>
      <w:r w:rsidRPr="00E4219B">
        <w:rPr>
          <w:rStyle w:val="StyleUnderline"/>
          <w:highlight w:val="green"/>
        </w:rPr>
        <w:t>increase</w:t>
      </w:r>
      <w:r w:rsidRPr="000376E3">
        <w:rPr>
          <w:sz w:val="14"/>
        </w:rPr>
        <w:t xml:space="preserve"> the </w:t>
      </w:r>
      <w:r w:rsidRPr="00425DDD">
        <w:rPr>
          <w:rStyle w:val="StyleUnderline"/>
        </w:rPr>
        <w:t xml:space="preserve">probability that </w:t>
      </w:r>
      <w:r w:rsidRPr="00E4219B">
        <w:rPr>
          <w:rStyle w:val="StyleUnderline"/>
          <w:highlight w:val="green"/>
        </w:rPr>
        <w:t>crises</w:t>
      </w:r>
      <w:r w:rsidRPr="000376E3">
        <w:rPr>
          <w:sz w:val="14"/>
        </w:rPr>
        <w:t xml:space="preserve"> </w:t>
      </w:r>
      <w:r w:rsidRPr="00E4219B">
        <w:rPr>
          <w:rStyle w:val="Emphasis"/>
          <w:highlight w:val="green"/>
        </w:rPr>
        <w:t>escalate</w:t>
      </w:r>
      <w:r w:rsidRPr="000376E3">
        <w:rPr>
          <w:sz w:val="14"/>
        </w:rPr>
        <w:t xml:space="preserve"> </w:t>
      </w:r>
      <w:r w:rsidRPr="00E4219B">
        <w:rPr>
          <w:rStyle w:val="StyleUnderline"/>
          <w:highlight w:val="green"/>
        </w:rPr>
        <w:t>or</w:t>
      </w:r>
      <w:r w:rsidRPr="00425DDD">
        <w:rPr>
          <w:rStyle w:val="StyleUnderline"/>
        </w:rPr>
        <w:t xml:space="preserve"> that</w:t>
      </w:r>
      <w:r w:rsidRPr="000376E3">
        <w:rPr>
          <w:sz w:val="14"/>
        </w:rPr>
        <w:t xml:space="preserve"> </w:t>
      </w:r>
      <w:r w:rsidRPr="00E4219B">
        <w:rPr>
          <w:rStyle w:val="Emphasis"/>
          <w:highlight w:val="green"/>
        </w:rPr>
        <w:t>false alarms</w:t>
      </w:r>
      <w:r w:rsidRPr="000376E3">
        <w:rPr>
          <w:sz w:val="14"/>
        </w:rPr>
        <w:t xml:space="preserve"> </w:t>
      </w:r>
      <w:r w:rsidRPr="00425DDD">
        <w:rPr>
          <w:rStyle w:val="StyleUnderline"/>
        </w:rPr>
        <w:t>are mistaken for genuine emergencies</w:t>
      </w:r>
      <w:r w:rsidRPr="000376E3">
        <w:rPr>
          <w:sz w:val="14"/>
        </w:rPr>
        <w:t>. This topic needs further research.</w:t>
      </w:r>
    </w:p>
    <w:p w14:paraId="430762E0" w14:textId="77777777" w:rsidR="00936C96" w:rsidRPr="000376E3" w:rsidRDefault="00936C96" w:rsidP="00936C96">
      <w:pPr>
        <w:rPr>
          <w:sz w:val="14"/>
        </w:rPr>
      </w:pPr>
      <w:r w:rsidRPr="000376E3">
        <w:rPr>
          <w:sz w:val="14"/>
        </w:rPr>
        <w:t>3.3 The emergence of a global systems death spiral</w:t>
      </w:r>
    </w:p>
    <w:p w14:paraId="0D690D9C" w14:textId="77777777" w:rsidR="00936C96" w:rsidRPr="000376E3" w:rsidRDefault="00936C96" w:rsidP="00936C96">
      <w:pPr>
        <w:rPr>
          <w:sz w:val="14"/>
        </w:rPr>
      </w:pPr>
      <w:r w:rsidRPr="000376E3">
        <w:rPr>
          <w:sz w:val="14"/>
        </w:rPr>
        <w:t>Yet, we should not conclude that a nuclear exchange is the only, or even most likely, scenario in which political instability might produce a global catastrophe. Conflict and political instability, even of moderate severity, are themselves two of the most significant drivers of biodiversity loss due to breakdowns in monitoring, governance, and (public and private) property rights (</w:t>
      </w:r>
      <w:proofErr w:type="spellStart"/>
      <w:r w:rsidRPr="000376E3">
        <w:rPr>
          <w:sz w:val="14"/>
        </w:rPr>
        <w:t>Baynham</w:t>
      </w:r>
      <w:proofErr w:type="spellEnd"/>
      <w:r w:rsidRPr="000376E3">
        <w:rPr>
          <w:sz w:val="14"/>
        </w:rPr>
        <w:t xml:space="preserve">-Herd et al. 2018). This </w:t>
      </w:r>
      <w:r w:rsidRPr="004A5F5D">
        <w:rPr>
          <w:rStyle w:val="StyleUnderline"/>
        </w:rPr>
        <w:t>closes a</w:t>
      </w:r>
      <w:r w:rsidRPr="000376E3">
        <w:rPr>
          <w:sz w:val="14"/>
        </w:rPr>
        <w:t xml:space="preserve"> potentially </w:t>
      </w:r>
      <w:r w:rsidRPr="004A5F5D">
        <w:rPr>
          <w:rStyle w:val="Emphasis"/>
        </w:rPr>
        <w:t>reinforcing</w:t>
      </w:r>
      <w:r w:rsidRPr="000376E3">
        <w:rPr>
          <w:sz w:val="14"/>
        </w:rPr>
        <w:t xml:space="preserve"> </w:t>
      </w:r>
      <w:r w:rsidRPr="004A5F5D">
        <w:rPr>
          <w:rStyle w:val="StyleUnderline"/>
        </w:rPr>
        <w:t>feedback loop between</w:t>
      </w:r>
      <w:r w:rsidRPr="000376E3">
        <w:rPr>
          <w:sz w:val="14"/>
        </w:rPr>
        <w:t xml:space="preserve"> </w:t>
      </w:r>
      <w:r w:rsidRPr="004A5F5D">
        <w:rPr>
          <w:rStyle w:val="Emphasis"/>
        </w:rPr>
        <w:t>loss of biosphere integrity</w:t>
      </w:r>
      <w:r w:rsidRPr="000376E3">
        <w:rPr>
          <w:sz w:val="14"/>
        </w:rPr>
        <w:t xml:space="preserve">, </w:t>
      </w:r>
      <w:r w:rsidRPr="004A5F5D">
        <w:rPr>
          <w:rStyle w:val="Emphasis"/>
        </w:rPr>
        <w:t>food insecurity</w:t>
      </w:r>
      <w:r w:rsidRPr="000376E3">
        <w:rPr>
          <w:sz w:val="14"/>
        </w:rPr>
        <w:t xml:space="preserve"> </w:t>
      </w:r>
      <w:r w:rsidRPr="004A5F5D">
        <w:rPr>
          <w:rStyle w:val="StyleUnderline"/>
        </w:rPr>
        <w:t>and</w:t>
      </w:r>
      <w:r w:rsidRPr="000376E3">
        <w:rPr>
          <w:sz w:val="14"/>
        </w:rPr>
        <w:t xml:space="preserve"> </w:t>
      </w:r>
      <w:r w:rsidRPr="004A5F5D">
        <w:rPr>
          <w:rStyle w:val="Emphasis"/>
        </w:rPr>
        <w:t>political breakdown</w:t>
      </w:r>
      <w:r w:rsidRPr="000376E3">
        <w:rPr>
          <w:sz w:val="14"/>
        </w:rPr>
        <w:t xml:space="preserve">. </w:t>
      </w:r>
    </w:p>
    <w:p w14:paraId="123BD22C" w14:textId="77777777" w:rsidR="00936C96" w:rsidRPr="000376E3" w:rsidRDefault="00936C96" w:rsidP="00936C96">
      <w:pPr>
        <w:rPr>
          <w:sz w:val="14"/>
        </w:rPr>
      </w:pPr>
      <w:r w:rsidRPr="000376E3">
        <w:rPr>
          <w:sz w:val="14"/>
        </w:rPr>
        <w:t xml:space="preserve">The </w:t>
      </w:r>
      <w:r w:rsidRPr="004A5F5D">
        <w:rPr>
          <w:rStyle w:val="StyleUnderline"/>
        </w:rPr>
        <w:t>mechanisms by which</w:t>
      </w:r>
      <w:r w:rsidRPr="000376E3">
        <w:rPr>
          <w:sz w:val="14"/>
        </w:rPr>
        <w:t xml:space="preserve"> these </w:t>
      </w:r>
      <w:r w:rsidRPr="004A5F5D">
        <w:rPr>
          <w:rStyle w:val="Emphasis"/>
        </w:rPr>
        <w:t>cascading</w:t>
      </w:r>
      <w:r w:rsidRPr="000376E3">
        <w:rPr>
          <w:sz w:val="14"/>
        </w:rPr>
        <w:t xml:space="preserve"> </w:t>
      </w:r>
      <w:r w:rsidRPr="004A5F5D">
        <w:rPr>
          <w:rStyle w:val="StyleUnderline"/>
        </w:rPr>
        <w:t>failures might spread include</w:t>
      </w:r>
      <w:r w:rsidRPr="000376E3">
        <w:rPr>
          <w:sz w:val="14"/>
        </w:rPr>
        <w:t xml:space="preserve"> many of </w:t>
      </w:r>
      <w:r w:rsidRPr="004A5F5D">
        <w:rPr>
          <w:rStyle w:val="StyleUnderline"/>
        </w:rPr>
        <w:t>the</w:t>
      </w:r>
      <w:r w:rsidRPr="000376E3">
        <w:rPr>
          <w:sz w:val="14"/>
        </w:rPr>
        <w:t xml:space="preserve"> </w:t>
      </w:r>
      <w:r w:rsidRPr="004A5F5D">
        <w:rPr>
          <w:rStyle w:val="Emphasis"/>
        </w:rPr>
        <w:t>natural</w:t>
      </w:r>
      <w:r w:rsidRPr="000376E3">
        <w:rPr>
          <w:sz w:val="14"/>
        </w:rPr>
        <w:t xml:space="preserve">, </w:t>
      </w:r>
      <w:r w:rsidRPr="004A5F5D">
        <w:rPr>
          <w:rStyle w:val="Emphasis"/>
        </w:rPr>
        <w:t>anthropogenic</w:t>
      </w:r>
      <w:r w:rsidRPr="000376E3">
        <w:rPr>
          <w:sz w:val="14"/>
        </w:rPr>
        <w:t xml:space="preserve">, </w:t>
      </w:r>
      <w:r w:rsidRPr="004A5F5D">
        <w:rPr>
          <w:rStyle w:val="StyleUnderline"/>
        </w:rPr>
        <w:t>and</w:t>
      </w:r>
      <w:r w:rsidRPr="000376E3">
        <w:rPr>
          <w:sz w:val="14"/>
        </w:rPr>
        <w:t xml:space="preserve"> </w:t>
      </w:r>
      <w:r w:rsidRPr="004A5F5D">
        <w:rPr>
          <w:rStyle w:val="Emphasis"/>
        </w:rPr>
        <w:t>replicator</w:t>
      </w:r>
      <w:r w:rsidRPr="000376E3">
        <w:rPr>
          <w:sz w:val="14"/>
        </w:rPr>
        <w:t xml:space="preserve"> </w:t>
      </w:r>
      <w:r w:rsidRPr="004A5F5D">
        <w:rPr>
          <w:rStyle w:val="StyleUnderline"/>
        </w:rPr>
        <w:t>effects identified</w:t>
      </w:r>
      <w:r w:rsidRPr="000376E3">
        <w:rPr>
          <w:sz w:val="14"/>
        </w:rPr>
        <w:t xml:space="preserve"> by </w:t>
      </w:r>
      <w:proofErr w:type="spellStart"/>
      <w:r w:rsidRPr="000376E3">
        <w:rPr>
          <w:sz w:val="14"/>
        </w:rPr>
        <w:t>Avin</w:t>
      </w:r>
      <w:proofErr w:type="spellEnd"/>
      <w:r w:rsidRPr="000376E3">
        <w:rPr>
          <w:sz w:val="14"/>
        </w:rPr>
        <w:t xml:space="preserve"> et al. (2018), </w:t>
      </w:r>
      <w:r w:rsidRPr="004A5F5D">
        <w:rPr>
          <w:rStyle w:val="StyleUnderline"/>
        </w:rPr>
        <w:t>making them harder to contain</w:t>
      </w:r>
      <w:r w:rsidRPr="000376E3">
        <w:rPr>
          <w:sz w:val="14"/>
        </w:rPr>
        <w:t xml:space="preserve">. At the natural level, </w:t>
      </w:r>
      <w:r w:rsidRPr="004A5F5D">
        <w:rPr>
          <w:rStyle w:val="StyleUnderline"/>
        </w:rPr>
        <w:t xml:space="preserve">climate change involves changes to the global atmospheric and biogeochemical systems </w:t>
      </w:r>
      <w:r w:rsidRPr="00E4219B">
        <w:rPr>
          <w:rStyle w:val="StyleUnderline"/>
        </w:rPr>
        <w:t>and poses other</w:t>
      </w:r>
      <w:r w:rsidRPr="000376E3">
        <w:rPr>
          <w:sz w:val="14"/>
        </w:rPr>
        <w:t xml:space="preserve"> </w:t>
      </w:r>
      <w:r w:rsidRPr="00E4219B">
        <w:rPr>
          <w:rStyle w:val="Emphasis"/>
        </w:rPr>
        <w:t>naturally spreading</w:t>
      </w:r>
      <w:r w:rsidRPr="000376E3">
        <w:rPr>
          <w:sz w:val="14"/>
        </w:rPr>
        <w:t xml:space="preserve"> </w:t>
      </w:r>
      <w:r w:rsidRPr="00E4219B">
        <w:rPr>
          <w:rStyle w:val="StyleUnderline"/>
        </w:rPr>
        <w:t>harms</w:t>
      </w:r>
      <w:r w:rsidRPr="000376E3">
        <w:rPr>
          <w:sz w:val="14"/>
        </w:rPr>
        <w:t xml:space="preserve">, like global ecological collapse. At the anthropogenic level, </w:t>
      </w:r>
      <w:r w:rsidRPr="004A5F5D">
        <w:rPr>
          <w:rStyle w:val="StyleUnderline"/>
        </w:rPr>
        <w:t>the</w:t>
      </w:r>
      <w:r w:rsidRPr="000376E3">
        <w:rPr>
          <w:sz w:val="14"/>
        </w:rPr>
        <w:t xml:space="preserve"> </w:t>
      </w:r>
      <w:r w:rsidRPr="004A5F5D">
        <w:rPr>
          <w:rStyle w:val="Emphasis"/>
        </w:rPr>
        <w:t>global interconnectedness</w:t>
      </w:r>
      <w:r w:rsidRPr="000376E3">
        <w:rPr>
          <w:sz w:val="14"/>
        </w:rPr>
        <w:t xml:space="preserve"> </w:t>
      </w:r>
      <w:r w:rsidRPr="004A5F5D">
        <w:rPr>
          <w:rStyle w:val="StyleUnderline"/>
        </w:rPr>
        <w:t>of</w:t>
      </w:r>
      <w:r w:rsidRPr="000376E3">
        <w:rPr>
          <w:sz w:val="14"/>
        </w:rPr>
        <w:t xml:space="preserve"> </w:t>
      </w:r>
      <w:proofErr w:type="spellStart"/>
      <w:r w:rsidRPr="000376E3">
        <w:rPr>
          <w:sz w:val="14"/>
        </w:rPr>
        <w:t>sociotechnological</w:t>
      </w:r>
      <w:proofErr w:type="spellEnd"/>
      <w:r w:rsidRPr="000376E3">
        <w:rPr>
          <w:sz w:val="14"/>
        </w:rPr>
        <w:t xml:space="preserve"> </w:t>
      </w:r>
      <w:r w:rsidRPr="004A5F5D">
        <w:rPr>
          <w:rStyle w:val="StyleUnderline"/>
        </w:rPr>
        <w:t>systems means</w:t>
      </w:r>
      <w:r w:rsidRPr="000376E3">
        <w:rPr>
          <w:sz w:val="14"/>
        </w:rPr>
        <w:t xml:space="preserve"> that </w:t>
      </w:r>
      <w:r w:rsidRPr="004A5F5D">
        <w:rPr>
          <w:rStyle w:val="StyleUnderline"/>
        </w:rPr>
        <w:t>while</w:t>
      </w:r>
      <w:r w:rsidRPr="000376E3">
        <w:rPr>
          <w:sz w:val="14"/>
        </w:rPr>
        <w:t xml:space="preserve"> </w:t>
      </w:r>
      <w:r w:rsidRPr="004A5F5D">
        <w:rPr>
          <w:rStyle w:val="Emphasis"/>
        </w:rPr>
        <w:t>small</w:t>
      </w:r>
      <w:r w:rsidRPr="000376E3">
        <w:rPr>
          <w:sz w:val="14"/>
        </w:rPr>
        <w:t xml:space="preserve"> </w:t>
      </w:r>
      <w:r w:rsidRPr="004A5F5D">
        <w:rPr>
          <w:rStyle w:val="StyleUnderline"/>
        </w:rPr>
        <w:t>shocks are easier to recover</w:t>
      </w:r>
      <w:r w:rsidRPr="000376E3">
        <w:rPr>
          <w:sz w:val="14"/>
        </w:rPr>
        <w:t xml:space="preserve"> from, </w:t>
      </w:r>
      <w:r w:rsidRPr="004A5F5D">
        <w:rPr>
          <w:rStyle w:val="StyleUnderline"/>
        </w:rPr>
        <w:t>larger shocks can be</w:t>
      </w:r>
      <w:r w:rsidRPr="000376E3">
        <w:rPr>
          <w:sz w:val="14"/>
        </w:rPr>
        <w:t xml:space="preserve"> </w:t>
      </w:r>
      <w:r w:rsidRPr="004A5F5D">
        <w:rPr>
          <w:rStyle w:val="Emphasis"/>
        </w:rPr>
        <w:t>harder</w:t>
      </w:r>
      <w:r w:rsidRPr="000376E3">
        <w:rPr>
          <w:sz w:val="14"/>
        </w:rPr>
        <w:t xml:space="preserve"> </w:t>
      </w:r>
      <w:r w:rsidRPr="004A5F5D">
        <w:rPr>
          <w:rStyle w:val="StyleUnderline"/>
        </w:rPr>
        <w:t>to contain and control</w:t>
      </w:r>
      <w:r w:rsidRPr="000376E3">
        <w:rPr>
          <w:sz w:val="14"/>
        </w:rPr>
        <w:t xml:space="preserve">. Finally, </w:t>
      </w:r>
      <w:proofErr w:type="gramStart"/>
      <w:r w:rsidRPr="004A5F5D">
        <w:rPr>
          <w:rStyle w:val="StyleUnderline"/>
        </w:rPr>
        <w:t>biological</w:t>
      </w:r>
      <w:proofErr w:type="gramEnd"/>
      <w:r w:rsidRPr="004A5F5D">
        <w:rPr>
          <w:rStyle w:val="StyleUnderline"/>
        </w:rPr>
        <w:t xml:space="preserve"> and informational replication</w:t>
      </w:r>
      <w:r w:rsidRPr="000376E3">
        <w:rPr>
          <w:sz w:val="14"/>
        </w:rPr>
        <w:t xml:space="preserve"> can also </w:t>
      </w:r>
      <w:r w:rsidRPr="00E4219B">
        <w:rPr>
          <w:rStyle w:val="StyleUnderline"/>
          <w:highlight w:val="green"/>
        </w:rPr>
        <w:t>spread</w:t>
      </w:r>
      <w:r w:rsidRPr="004A5F5D">
        <w:rPr>
          <w:rStyle w:val="StyleUnderline"/>
        </w:rPr>
        <w:t xml:space="preserve"> the</w:t>
      </w:r>
      <w:r w:rsidRPr="000376E3">
        <w:rPr>
          <w:sz w:val="14"/>
        </w:rPr>
        <w:t xml:space="preserve"> </w:t>
      </w:r>
      <w:r w:rsidRPr="004A5F5D">
        <w:rPr>
          <w:rStyle w:val="Emphasis"/>
        </w:rPr>
        <w:t>negative impacts</w:t>
      </w:r>
      <w:r w:rsidRPr="000376E3">
        <w:rPr>
          <w:sz w:val="14"/>
        </w:rPr>
        <w:t xml:space="preserve"> of climate change, </w:t>
      </w:r>
      <w:r w:rsidRPr="00E4219B">
        <w:rPr>
          <w:rStyle w:val="StyleUnderline"/>
        </w:rPr>
        <w:t>from</w:t>
      </w:r>
      <w:r w:rsidRPr="000376E3">
        <w:rPr>
          <w:sz w:val="14"/>
        </w:rPr>
        <w:t xml:space="preserve"> </w:t>
      </w:r>
      <w:r w:rsidRPr="00E4219B">
        <w:rPr>
          <w:rStyle w:val="Emphasis"/>
        </w:rPr>
        <w:t xml:space="preserve">vector-borne </w:t>
      </w:r>
      <w:r w:rsidRPr="00E4219B">
        <w:rPr>
          <w:rStyle w:val="Emphasis"/>
          <w:highlight w:val="green"/>
        </w:rPr>
        <w:t>diseases</w:t>
      </w:r>
      <w:r w:rsidRPr="000376E3">
        <w:rPr>
          <w:sz w:val="14"/>
        </w:rPr>
        <w:t xml:space="preserve"> </w:t>
      </w:r>
      <w:r w:rsidRPr="00E4219B">
        <w:rPr>
          <w:rStyle w:val="StyleUnderline"/>
          <w:highlight w:val="green"/>
        </w:rPr>
        <w:t>and</w:t>
      </w:r>
      <w:r w:rsidRPr="000376E3">
        <w:rPr>
          <w:sz w:val="14"/>
        </w:rPr>
        <w:t xml:space="preserve"> </w:t>
      </w:r>
      <w:r w:rsidRPr="00E4219B">
        <w:rPr>
          <w:rStyle w:val="Emphasis"/>
          <w:highlight w:val="green"/>
        </w:rPr>
        <w:t>invasive species</w:t>
      </w:r>
      <w:r w:rsidRPr="000376E3">
        <w:rPr>
          <w:sz w:val="14"/>
        </w:rPr>
        <w:t xml:space="preserve"> to climate fatalism and dangerous geoengineering technologies.</w:t>
      </w:r>
    </w:p>
    <w:p w14:paraId="1BFA93D0" w14:textId="77777777" w:rsidR="00936C96" w:rsidRPr="000376E3" w:rsidRDefault="00936C96" w:rsidP="00936C96">
      <w:pPr>
        <w:rPr>
          <w:sz w:val="14"/>
        </w:rPr>
      </w:pPr>
      <w:r w:rsidRPr="000376E3">
        <w:rPr>
          <w:sz w:val="14"/>
        </w:rPr>
        <w:t xml:space="preserve">Given these numerous spread mechanisms, critical system failures could precipitate global catastrophes. Furthermore, the </w:t>
      </w:r>
      <w:r w:rsidRPr="004A5F5D">
        <w:rPr>
          <w:rStyle w:val="StyleUnderline"/>
        </w:rPr>
        <w:t>spiral</w:t>
      </w:r>
      <w:r w:rsidRPr="000376E3">
        <w:rPr>
          <w:sz w:val="14"/>
        </w:rPr>
        <w:t xml:space="preserve"> we have explored </w:t>
      </w:r>
      <w:r w:rsidRPr="004A5F5D">
        <w:rPr>
          <w:rStyle w:val="StyleUnderline"/>
        </w:rPr>
        <w:t>is unlikely to be the</w:t>
      </w:r>
      <w:r w:rsidRPr="000376E3">
        <w:rPr>
          <w:sz w:val="14"/>
        </w:rPr>
        <w:t xml:space="preserve"> </w:t>
      </w:r>
      <w:r w:rsidRPr="004A5F5D">
        <w:rPr>
          <w:rStyle w:val="Emphasis"/>
        </w:rPr>
        <w:t>only</w:t>
      </w:r>
      <w:r w:rsidRPr="000376E3">
        <w:rPr>
          <w:sz w:val="14"/>
        </w:rPr>
        <w:t xml:space="preserve"> set of </w:t>
      </w:r>
      <w:r w:rsidRPr="004A5F5D">
        <w:rPr>
          <w:rStyle w:val="StyleUnderline"/>
        </w:rPr>
        <w:t>interlinked systemic disruptions</w:t>
      </w:r>
      <w:r w:rsidRPr="000376E3">
        <w:rPr>
          <w:sz w:val="14"/>
        </w:rPr>
        <w:t xml:space="preserve"> that </w:t>
      </w:r>
      <w:r w:rsidRPr="004A5F5D">
        <w:rPr>
          <w:rStyle w:val="StyleUnderline"/>
        </w:rPr>
        <w:t>climate change could initiate</w:t>
      </w:r>
      <w:r w:rsidRPr="000376E3">
        <w:rPr>
          <w:sz w:val="14"/>
        </w:rPr>
        <w:t xml:space="preserv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77056462" w14:textId="77777777" w:rsidR="00936C96" w:rsidRDefault="00936C96" w:rsidP="00936C96"/>
    <w:p w14:paraId="24E8EAEE" w14:textId="77777777" w:rsidR="00936C96" w:rsidRDefault="00936C96" w:rsidP="00936C96">
      <w:pPr>
        <w:pStyle w:val="Heading4"/>
      </w:pPr>
      <w:r>
        <w:t xml:space="preserve">Ozone depletion causes </w:t>
      </w:r>
      <w:r>
        <w:rPr>
          <w:u w:val="single"/>
        </w:rPr>
        <w:t>extinction</w:t>
      </w:r>
      <w:r>
        <w:t>.</w:t>
      </w:r>
    </w:p>
    <w:p w14:paraId="16897286" w14:textId="77777777" w:rsidR="00936C96" w:rsidRPr="000376E3" w:rsidRDefault="00936C96" w:rsidP="00936C96">
      <w:r w:rsidRPr="000376E3">
        <w:rPr>
          <w:rStyle w:val="Style13ptBold"/>
        </w:rPr>
        <w:t>Dogra</w:t>
      </w:r>
      <w:r>
        <w:t xml:space="preserve"> 6/26/</w:t>
      </w:r>
      <w:r w:rsidRPr="000376E3">
        <w:rPr>
          <w:rStyle w:val="Style13ptBold"/>
        </w:rPr>
        <w:t>20</w:t>
      </w:r>
      <w:r>
        <w:t xml:space="preserve"> [Sarthak, Author at the India Times. “</w:t>
      </w:r>
      <w:r w:rsidRPr="000376E3">
        <w:t xml:space="preserve">Ozone Layer Depletion Caused Mass Extinction </w:t>
      </w:r>
      <w:proofErr w:type="gramStart"/>
      <w:r w:rsidRPr="000376E3">
        <w:t>On</w:t>
      </w:r>
      <w:proofErr w:type="gramEnd"/>
      <w:r w:rsidRPr="000376E3">
        <w:t xml:space="preserve"> Earth, </w:t>
      </w:r>
      <w:r w:rsidRPr="00C616F2">
        <w:rPr>
          <w:b/>
          <w:bCs/>
        </w:rPr>
        <w:t xml:space="preserve">Which </w:t>
      </w:r>
      <w:r w:rsidRPr="00C616F2">
        <w:rPr>
          <w:b/>
          <w:bCs/>
          <w:sz w:val="28"/>
          <w:szCs w:val="28"/>
        </w:rPr>
        <w:t xml:space="preserve">May Repeat </w:t>
      </w:r>
      <w:r w:rsidRPr="00C616F2">
        <w:rPr>
          <w:b/>
          <w:bCs/>
        </w:rPr>
        <w:t>Say Scientists</w:t>
      </w:r>
      <w:r>
        <w:t xml:space="preserve">.” India Times. </w:t>
      </w:r>
      <w:hyperlink r:id="rId15" w:history="1">
        <w:r w:rsidRPr="007777AB">
          <w:rPr>
            <w:rStyle w:val="Hyperlink"/>
          </w:rPr>
          <w:t>https://www.indiatimes.com/technology/science-and-future/ozone-layer-depletion-mass-extinction-earth-516536.html</w:t>
        </w:r>
      </w:hyperlink>
      <w:r>
        <w:t>] Justin</w:t>
      </w:r>
    </w:p>
    <w:p w14:paraId="31FB2BCA" w14:textId="77777777" w:rsidR="00936C96" w:rsidRPr="00C616F2" w:rsidRDefault="00936C96" w:rsidP="00936C96">
      <w:pPr>
        <w:rPr>
          <w:sz w:val="24"/>
        </w:rPr>
      </w:pPr>
      <w:r w:rsidRPr="00C616F2">
        <w:t xml:space="preserve">Around </w:t>
      </w:r>
      <w:r w:rsidRPr="00C616F2">
        <w:rPr>
          <w:rStyle w:val="Emphasis"/>
          <w:highlight w:val="green"/>
        </w:rPr>
        <w:t>359 million</w:t>
      </w:r>
      <w:r w:rsidRPr="00C616F2">
        <w:rPr>
          <w:highlight w:val="green"/>
          <w:u w:val="single"/>
        </w:rPr>
        <w:t xml:space="preserve"> years ago</w:t>
      </w:r>
      <w:r w:rsidRPr="00C616F2">
        <w:t xml:space="preserve">, </w:t>
      </w:r>
      <w:r w:rsidRPr="00C616F2">
        <w:rPr>
          <w:highlight w:val="green"/>
          <w:u w:val="single"/>
        </w:rPr>
        <w:t xml:space="preserve">there was a </w:t>
      </w:r>
      <w:r w:rsidRPr="00C616F2">
        <w:rPr>
          <w:rStyle w:val="Emphasis"/>
          <w:highlight w:val="green"/>
        </w:rPr>
        <w:t>mass extinction</w:t>
      </w:r>
      <w:r w:rsidRPr="00C616F2">
        <w:rPr>
          <w:u w:val="single"/>
        </w:rPr>
        <w:t xml:space="preserve"> of terrestrial life</w:t>
      </w:r>
      <w:r w:rsidRPr="00C616F2">
        <w:t xml:space="preserve"> forms </w:t>
      </w:r>
      <w:r w:rsidRPr="00C616F2">
        <w:rPr>
          <w:u w:val="single"/>
        </w:rPr>
        <w:t>on Earth</w:t>
      </w:r>
      <w:r w:rsidRPr="00C616F2">
        <w:t xml:space="preserve">, and </w:t>
      </w:r>
      <w:r w:rsidRPr="00C616F2">
        <w:rPr>
          <w:u w:val="single"/>
        </w:rPr>
        <w:t xml:space="preserve">it all happened </w:t>
      </w:r>
      <w:r w:rsidRPr="00C616F2">
        <w:rPr>
          <w:highlight w:val="green"/>
          <w:u w:val="single"/>
        </w:rPr>
        <w:t xml:space="preserve">due to </w:t>
      </w:r>
      <w:r w:rsidRPr="00C616F2">
        <w:rPr>
          <w:rStyle w:val="Emphasis"/>
          <w:sz w:val="24"/>
          <w:highlight w:val="green"/>
        </w:rPr>
        <w:t>ozone</w:t>
      </w:r>
      <w:r w:rsidRPr="00C616F2">
        <w:rPr>
          <w:rStyle w:val="Emphasis"/>
          <w:sz w:val="24"/>
        </w:rPr>
        <w:t xml:space="preserve"> layer </w:t>
      </w:r>
      <w:r w:rsidRPr="00C616F2">
        <w:rPr>
          <w:rStyle w:val="Emphasis"/>
          <w:sz w:val="24"/>
          <w:highlight w:val="green"/>
        </w:rPr>
        <w:t>depletion</w:t>
      </w:r>
      <w:r w:rsidRPr="00C616F2">
        <w:rPr>
          <w:sz w:val="24"/>
        </w:rPr>
        <w:t>.</w:t>
      </w:r>
    </w:p>
    <w:p w14:paraId="0BCBA533" w14:textId="77777777" w:rsidR="00936C96" w:rsidRPr="00C616F2" w:rsidRDefault="00936C96" w:rsidP="00936C96">
      <w:r w:rsidRPr="00C616F2">
        <w:t xml:space="preserve">Much of the prevailing forest </w:t>
      </w:r>
      <w:r w:rsidRPr="00C616F2">
        <w:rPr>
          <w:highlight w:val="green"/>
          <w:u w:val="single"/>
        </w:rPr>
        <w:t>ecosystems and</w:t>
      </w:r>
      <w:r w:rsidRPr="00C616F2">
        <w:t xml:space="preserve"> species of </w:t>
      </w:r>
      <w:r w:rsidRPr="00C616F2">
        <w:rPr>
          <w:highlight w:val="green"/>
          <w:u w:val="single"/>
        </w:rPr>
        <w:t>fish</w:t>
      </w:r>
      <w:r w:rsidRPr="00C616F2">
        <w:t xml:space="preserve"> and </w:t>
      </w:r>
      <w:proofErr w:type="spellStart"/>
      <w:r w:rsidRPr="00C616F2">
        <w:t>tetrapods</w:t>
      </w:r>
      <w:proofErr w:type="spellEnd"/>
      <w:r w:rsidRPr="00C616F2">
        <w:t xml:space="preserve"> </w:t>
      </w:r>
      <w:r w:rsidRPr="00C616F2">
        <w:rPr>
          <w:highlight w:val="green"/>
          <w:u w:val="single"/>
        </w:rPr>
        <w:t xml:space="preserve">were </w:t>
      </w:r>
      <w:r w:rsidRPr="00C616F2">
        <w:rPr>
          <w:rStyle w:val="Emphasis"/>
          <w:highlight w:val="green"/>
        </w:rPr>
        <w:t>killed</w:t>
      </w:r>
      <w:r w:rsidRPr="00C616F2">
        <w:t xml:space="preserve"> during the last great mass extinction event. </w:t>
      </w:r>
    </w:p>
    <w:p w14:paraId="1E8D4D93" w14:textId="77777777" w:rsidR="00936C96" w:rsidRPr="00C616F2" w:rsidRDefault="00936C96" w:rsidP="00936C96">
      <w:r w:rsidRPr="00C616F2">
        <w:t xml:space="preserve">To date, the event was unexplained for its causes. Now scientists say that </w:t>
      </w:r>
      <w:r w:rsidRPr="00C616F2">
        <w:rPr>
          <w:u w:val="single"/>
        </w:rPr>
        <w:t xml:space="preserve">the mass extinction was </w:t>
      </w:r>
      <w:r w:rsidRPr="00C616F2">
        <w:rPr>
          <w:highlight w:val="green"/>
          <w:u w:val="single"/>
        </w:rPr>
        <w:t>caused by</w:t>
      </w:r>
      <w:r w:rsidRPr="00C616F2">
        <w:rPr>
          <w:u w:val="single"/>
        </w:rPr>
        <w:t xml:space="preserve"> </w:t>
      </w:r>
      <w:r w:rsidRPr="00C616F2">
        <w:rPr>
          <w:rStyle w:val="Emphasis"/>
        </w:rPr>
        <w:t xml:space="preserve">harmful </w:t>
      </w:r>
      <w:r w:rsidRPr="00C616F2">
        <w:rPr>
          <w:rStyle w:val="Emphasis"/>
          <w:highlight w:val="green"/>
        </w:rPr>
        <w:t>UV-B radiation</w:t>
      </w:r>
      <w:r w:rsidRPr="00C616F2">
        <w:rPr>
          <w:highlight w:val="green"/>
          <w:u w:val="single"/>
        </w:rPr>
        <w:t xml:space="preserve"> that entered</w:t>
      </w:r>
      <w:r w:rsidRPr="00C616F2">
        <w:t xml:space="preserve"> the Earth </w:t>
      </w:r>
      <w:r w:rsidRPr="00C616F2">
        <w:rPr>
          <w:u w:val="single"/>
        </w:rPr>
        <w:t>due to a reduced ozone layer</w:t>
      </w:r>
      <w:r w:rsidRPr="00C616F2">
        <w:t>.</w:t>
      </w:r>
    </w:p>
    <w:p w14:paraId="2DE5D526" w14:textId="77777777" w:rsidR="00936C96" w:rsidRPr="00C616F2" w:rsidRDefault="00936C96" w:rsidP="00936C96">
      <w:pPr>
        <w:rPr>
          <w:sz w:val="8"/>
          <w:szCs w:val="8"/>
        </w:rPr>
      </w:pPr>
      <w:r w:rsidRPr="00C616F2">
        <w:rPr>
          <w:sz w:val="8"/>
          <w:szCs w:val="8"/>
        </w:rPr>
        <w:t xml:space="preserve">Researchers at the University of Southampton have found out that the mass extinction at the transition of Earth from Devonian to Carboniferous (geological time periods) was “coincident with a major climatic warming.” The warming ended an intense Devonian glacial cycle but with it, caused the reduction of the ozone layer. Scientists </w:t>
      </w:r>
      <w:proofErr w:type="spellStart"/>
      <w:r w:rsidRPr="00C616F2">
        <w:rPr>
          <w:sz w:val="8"/>
          <w:szCs w:val="8"/>
        </w:rPr>
        <w:t>analysed</w:t>
      </w:r>
      <w:proofErr w:type="spellEnd"/>
      <w:r w:rsidRPr="00C616F2">
        <w:rPr>
          <w:sz w:val="8"/>
          <w:szCs w:val="8"/>
        </w:rPr>
        <w:t xml:space="preserve"> the rocks dating back to the time to conclude that, unlike other mass extinctions, volcanic eruptions were not the reason for this mass extinction. Such an extinction mechanism has been “newly discovered” as per the scientists and has serious consequences for Earth in today’s time, with global warming on the rise. Ozone layer experiment </w:t>
      </w:r>
      <w:proofErr w:type="gramStart"/>
      <w:r w:rsidRPr="00C616F2">
        <w:rPr>
          <w:sz w:val="8"/>
          <w:szCs w:val="8"/>
        </w:rPr>
        <w:t>The</w:t>
      </w:r>
      <w:proofErr w:type="gramEnd"/>
      <w:r w:rsidRPr="00C616F2">
        <w:rPr>
          <w:sz w:val="8"/>
          <w:szCs w:val="8"/>
        </w:rPr>
        <w:t xml:space="preserve"> team collected rock samples from the ice-capped and steep mountains of East Greenland as well as from the Andean Mountains above Lake Titicaca in Bolivia. While the former region </w:t>
      </w:r>
      <w:proofErr w:type="gramStart"/>
      <w:r w:rsidRPr="00C616F2">
        <w:rPr>
          <w:sz w:val="8"/>
          <w:szCs w:val="8"/>
        </w:rPr>
        <w:t>was located in</w:t>
      </w:r>
      <w:proofErr w:type="gramEnd"/>
      <w:r w:rsidRPr="00C616F2">
        <w:rPr>
          <w:sz w:val="8"/>
          <w:szCs w:val="8"/>
        </w:rPr>
        <w:t xml:space="preserve"> the southern hemisphere in the Devonian period, the latter was much closer to the Earth’s south pole at the time. The variation thus helped scientists judge what was happening at different locations at the time of the mass extinction. The team then dissolved the rocks in hydrofluoric acid, thus releasing microscopic plant spores, preserved in the cold climate for hundreds of millions of years. When the scientists examined these samples under a microscope, they found bizarre spines on the surface of many of the spores.</w:t>
      </w:r>
    </w:p>
    <w:p w14:paraId="652ED6FD" w14:textId="77777777" w:rsidR="00936C96" w:rsidRPr="00C616F2" w:rsidRDefault="00936C96" w:rsidP="00936C96">
      <w:r w:rsidRPr="00C616F2">
        <w:t xml:space="preserve">This was concluded to be a sign of a </w:t>
      </w:r>
      <w:r w:rsidRPr="00C616F2">
        <w:rPr>
          <w:highlight w:val="green"/>
          <w:u w:val="single"/>
        </w:rPr>
        <w:t>damaged DNA</w:t>
      </w:r>
      <w:r w:rsidRPr="00C616F2">
        <w:rPr>
          <w:u w:val="single"/>
        </w:rPr>
        <w:t xml:space="preserve"> because of </w:t>
      </w:r>
      <w:r w:rsidRPr="00C616F2">
        <w:rPr>
          <w:rStyle w:val="Emphasis"/>
        </w:rPr>
        <w:t>exposure to UV radiation</w:t>
      </w:r>
      <w:r w:rsidRPr="00C616F2">
        <w:t>. Many spores had even developed dark pigmented walls as a protection from the high UV levels.</w:t>
      </w:r>
    </w:p>
    <w:p w14:paraId="50FA8CFD" w14:textId="77777777" w:rsidR="00936C96" w:rsidRPr="00C616F2" w:rsidRDefault="00936C96" w:rsidP="00936C96">
      <w:r w:rsidRPr="00C616F2">
        <w:lastRenderedPageBreak/>
        <w:t>Ozone layer importance for life</w:t>
      </w:r>
    </w:p>
    <w:p w14:paraId="36FFA106" w14:textId="77777777" w:rsidR="00936C96" w:rsidRPr="00C616F2" w:rsidRDefault="00936C96" w:rsidP="00936C96">
      <w:r w:rsidRPr="00C616F2">
        <w:t xml:space="preserve">The mass extinction was thus, not caused by any geological event on Earth but due to high UV radiations on the planet, indicating a collapse in the ozone layer for a brief period. In this </w:t>
      </w:r>
      <w:proofErr w:type="gramStart"/>
      <w:r w:rsidRPr="00C616F2">
        <w:t>period,  a</w:t>
      </w:r>
      <w:proofErr w:type="gramEnd"/>
      <w:r w:rsidRPr="00C616F2">
        <w:t xml:space="preserve"> huge portion of the prevailing </w:t>
      </w:r>
      <w:r w:rsidRPr="00C616F2">
        <w:rPr>
          <w:u w:val="single"/>
        </w:rPr>
        <w:t xml:space="preserve">life on Earth died to due to exposure to </w:t>
      </w:r>
      <w:r w:rsidRPr="00C616F2">
        <w:rPr>
          <w:rStyle w:val="Emphasis"/>
        </w:rPr>
        <w:t>harmful</w:t>
      </w:r>
      <w:r w:rsidRPr="00C616F2">
        <w:rPr>
          <w:u w:val="single"/>
        </w:rPr>
        <w:t xml:space="preserve"> levels of UV radiation</w:t>
      </w:r>
      <w:r w:rsidRPr="00C616F2">
        <w:t>.</w:t>
      </w:r>
    </w:p>
    <w:p w14:paraId="07D1383A" w14:textId="77777777" w:rsidR="00936C96" w:rsidRPr="00C616F2" w:rsidRDefault="00936C96" w:rsidP="00936C96">
      <w:r w:rsidRPr="00C616F2">
        <w:t>The study is significant in a crucial aspect. Scientists warn that this is a fundamental aspect of planet Earth. Whenever it becomes too hot, its ozone layer is considerably depleted, allowing harmful UV radiations to enter the Earth’s atmosphere.</w:t>
      </w:r>
    </w:p>
    <w:p w14:paraId="0066C2C5" w14:textId="77777777" w:rsidR="00936C96" w:rsidRPr="00C616F2" w:rsidRDefault="00936C96" w:rsidP="00936C96">
      <w:r w:rsidRPr="00C616F2">
        <w:t>Now published in the journal Science Advances, the study concludes “</w:t>
      </w:r>
      <w:r w:rsidRPr="00C616F2">
        <w:rPr>
          <w:u w:val="single"/>
        </w:rPr>
        <w:t>ozone loss</w:t>
      </w:r>
      <w:r w:rsidRPr="00C616F2">
        <w:t xml:space="preserve"> during rapid warming </w:t>
      </w:r>
      <w:r w:rsidRPr="00C616F2">
        <w:rPr>
          <w:u w:val="single"/>
        </w:rPr>
        <w:t>is a</w:t>
      </w:r>
      <w:r w:rsidRPr="00C616F2">
        <w:t xml:space="preserve">n inherent Earth system process with the unavoidable </w:t>
      </w:r>
      <w:r w:rsidRPr="00C616F2">
        <w:rPr>
          <w:u w:val="single"/>
        </w:rPr>
        <w:t xml:space="preserve">conclusion that </w:t>
      </w:r>
      <w:r w:rsidRPr="00C616F2">
        <w:rPr>
          <w:highlight w:val="green"/>
          <w:u w:val="single"/>
        </w:rPr>
        <w:t xml:space="preserve">we should be </w:t>
      </w:r>
      <w:r w:rsidRPr="00C616F2">
        <w:rPr>
          <w:rStyle w:val="Emphasis"/>
          <w:highlight w:val="green"/>
        </w:rPr>
        <w:t>alert for</w:t>
      </w:r>
      <w:r w:rsidRPr="00C616F2">
        <w:rPr>
          <w:rStyle w:val="Emphasis"/>
        </w:rPr>
        <w:t xml:space="preserve"> such an eventuality in </w:t>
      </w:r>
      <w:r w:rsidRPr="00C616F2">
        <w:rPr>
          <w:rStyle w:val="Emphasis"/>
          <w:highlight w:val="green"/>
        </w:rPr>
        <w:t>the future</w:t>
      </w:r>
      <w:r w:rsidRPr="00C616F2">
        <w:t xml:space="preserve"> warming world.”</w:t>
      </w:r>
    </w:p>
    <w:p w14:paraId="014AADCD" w14:textId="77777777" w:rsidR="00936C96" w:rsidRDefault="00936C96" w:rsidP="00936C96">
      <w:pPr>
        <w:rPr>
          <w:sz w:val="14"/>
        </w:rPr>
      </w:pPr>
    </w:p>
    <w:p w14:paraId="28FA47B9" w14:textId="77777777" w:rsidR="00936C96" w:rsidRDefault="00936C96" w:rsidP="00936C96">
      <w:pPr>
        <w:pStyle w:val="Heading4"/>
      </w:pPr>
      <w:r>
        <w:t xml:space="preserve">Rivalrous orbits create space conflict and </w:t>
      </w:r>
      <w:r w:rsidRPr="0082664C">
        <w:rPr>
          <w:u w:val="single"/>
        </w:rPr>
        <w:t>turn</w:t>
      </w:r>
      <w:r>
        <w:t xml:space="preserve"> good satellites.</w:t>
      </w:r>
    </w:p>
    <w:p w14:paraId="249E598A" w14:textId="77777777" w:rsidR="00936C96" w:rsidRPr="004254A0" w:rsidRDefault="00936C96" w:rsidP="00936C96">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69DDCD4F" w14:textId="77777777" w:rsidR="00936C96" w:rsidRPr="004254A0" w:rsidRDefault="00936C96" w:rsidP="00936C96">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7D1A4928" w14:textId="77777777" w:rsidR="00936C96" w:rsidRPr="0082664C" w:rsidRDefault="00936C96" w:rsidP="00936C96">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w:t>
      </w:r>
      <w:r w:rsidRPr="004254A0">
        <w:rPr>
          <w:u w:val="single"/>
        </w:rPr>
        <w:lastRenderedPageBreak/>
        <w:t>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74756E3A" w14:textId="77777777" w:rsidR="00936C96" w:rsidRPr="004254A0" w:rsidRDefault="00936C96" w:rsidP="00936C96">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8129A16" w14:textId="77777777" w:rsidR="00936C96" w:rsidRPr="004254A0" w:rsidRDefault="00936C96" w:rsidP="00936C96">
      <w:pPr>
        <w:rPr>
          <w:sz w:val="14"/>
        </w:rPr>
      </w:pPr>
      <w:r w:rsidRPr="004254A0">
        <w:rPr>
          <w:sz w:val="14"/>
        </w:rPr>
        <w:t>A little history</w:t>
      </w:r>
    </w:p>
    <w:p w14:paraId="5CAE10F0" w14:textId="77777777" w:rsidR="00936C96" w:rsidRPr="004254A0" w:rsidRDefault="00936C96" w:rsidP="00936C96">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1CCCA3F4" w14:textId="77777777" w:rsidR="00936C96" w:rsidRPr="004254A0" w:rsidRDefault="00936C96" w:rsidP="00936C96">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1BA762B" w14:textId="77777777" w:rsidR="00936C96" w:rsidRPr="004254A0" w:rsidRDefault="00936C96" w:rsidP="00936C96">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1954481C" w14:textId="77777777" w:rsidR="00936C96" w:rsidRPr="004254A0" w:rsidRDefault="00936C96" w:rsidP="00936C96">
      <w:pPr>
        <w:rPr>
          <w:sz w:val="14"/>
        </w:rPr>
      </w:pPr>
      <w:r w:rsidRPr="004254A0">
        <w:rPr>
          <w:sz w:val="14"/>
        </w:rPr>
        <w:t>A lack of coordination</w:t>
      </w:r>
    </w:p>
    <w:p w14:paraId="515F10A5" w14:textId="77777777" w:rsidR="00936C96" w:rsidRPr="004254A0" w:rsidRDefault="00936C96" w:rsidP="00936C96">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470E65CE" w14:textId="77777777" w:rsidR="00936C96" w:rsidRPr="004254A0" w:rsidRDefault="00936C96" w:rsidP="00936C96">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0E645DD7" w14:textId="77777777" w:rsidR="00936C96" w:rsidRDefault="00936C96" w:rsidP="00936C96">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B70B7F4" w14:textId="77777777" w:rsidR="00936C96" w:rsidRDefault="00936C96" w:rsidP="00936C96">
      <w:pPr>
        <w:pStyle w:val="Heading4"/>
      </w:pPr>
      <w:r>
        <w:t xml:space="preserve">Triggers </w:t>
      </w:r>
      <w:r w:rsidRPr="00B70BA9">
        <w:rPr>
          <w:u w:val="single"/>
        </w:rPr>
        <w:t>space escalation</w:t>
      </w:r>
      <w:r>
        <w:t xml:space="preserve"> and nuclear war.</w:t>
      </w:r>
    </w:p>
    <w:p w14:paraId="6E4DE3FB" w14:textId="77777777" w:rsidR="00936C96" w:rsidRPr="00B70BA9" w:rsidRDefault="00936C96" w:rsidP="00936C96">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w:t>
      </w:r>
      <w:r>
        <w:lastRenderedPageBreak/>
        <w:t>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3D2FF3F1" w14:textId="77777777" w:rsidR="00936C96" w:rsidRPr="00B70BA9" w:rsidRDefault="00936C96" w:rsidP="00936C96">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3AE43C8" w14:textId="77777777" w:rsidR="00936C96" w:rsidRPr="00B70BA9" w:rsidRDefault="00936C96" w:rsidP="00936C96">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F6B4AAF" w14:textId="77777777" w:rsidR="00936C96" w:rsidRPr="00B70BA9" w:rsidRDefault="00936C96" w:rsidP="00936C96">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521D25AB" w14:textId="77777777" w:rsidR="00936C96" w:rsidRDefault="00936C96" w:rsidP="00936C96">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33AE1F8" w14:textId="77777777" w:rsidR="00936C96" w:rsidRDefault="00936C96" w:rsidP="00936C96">
      <w:pPr>
        <w:rPr>
          <w:sz w:val="14"/>
        </w:rPr>
      </w:pPr>
    </w:p>
    <w:p w14:paraId="44FBC08F" w14:textId="77777777" w:rsidR="00936C96" w:rsidRDefault="00936C96" w:rsidP="00936C96">
      <w:pPr>
        <w:pStyle w:val="Heading4"/>
      </w:pPr>
      <w:r>
        <w:t xml:space="preserve">Satellites are key to preventing </w:t>
      </w:r>
      <w:r>
        <w:rPr>
          <w:u w:val="single"/>
        </w:rPr>
        <w:t>droughts</w:t>
      </w:r>
      <w:r>
        <w:t xml:space="preserve">---they are a </w:t>
      </w:r>
      <w:r w:rsidRPr="00276DC2">
        <w:rPr>
          <w:u w:val="single"/>
        </w:rPr>
        <w:t>large conflict multiplier</w:t>
      </w:r>
      <w:r>
        <w:t xml:space="preserve"> AND triggers </w:t>
      </w:r>
      <w:r w:rsidRPr="00276DC2">
        <w:rPr>
          <w:u w:val="single"/>
        </w:rPr>
        <w:t xml:space="preserve">international security </w:t>
      </w:r>
      <w:proofErr w:type="gramStart"/>
      <w:r w:rsidRPr="00276DC2">
        <w:rPr>
          <w:u w:val="single"/>
        </w:rPr>
        <w:t>threats</w:t>
      </w:r>
      <w:proofErr w:type="gramEnd"/>
      <w:r>
        <w:t>.</w:t>
      </w:r>
    </w:p>
    <w:p w14:paraId="09170325" w14:textId="77777777" w:rsidR="00936C96" w:rsidRPr="00276DC2" w:rsidRDefault="00936C96" w:rsidP="00936C96">
      <w:proofErr w:type="spellStart"/>
      <w:r w:rsidRPr="00276DC2">
        <w:rPr>
          <w:rStyle w:val="Style13ptBold"/>
        </w:rPr>
        <w:t>Givetash</w:t>
      </w:r>
      <w:proofErr w:type="spellEnd"/>
      <w:r>
        <w:t xml:space="preserve"> 12/25/</w:t>
      </w:r>
      <w:r w:rsidRPr="00276DC2">
        <w:rPr>
          <w:rStyle w:val="Style13ptBold"/>
        </w:rPr>
        <w:t>18</w:t>
      </w:r>
      <w:r>
        <w:t xml:space="preserve"> [</w:t>
      </w:r>
      <w:r w:rsidRPr="00276DC2">
        <w:t xml:space="preserve">Linda </w:t>
      </w:r>
      <w:proofErr w:type="spellStart"/>
      <w:r w:rsidRPr="00276DC2">
        <w:t>Givetash</w:t>
      </w:r>
      <w:proofErr w:type="spellEnd"/>
      <w:r w:rsidRPr="00276DC2">
        <w:t xml:space="preserve"> is a Johannesburg-based freelance journalist.</w:t>
      </w:r>
      <w:r>
        <w:t xml:space="preserve"> “</w:t>
      </w:r>
      <w:r w:rsidRPr="00276DC2">
        <w:t>Early-warning tools aim to prevent 'water wars,' curb droughts</w:t>
      </w:r>
      <w:r>
        <w:t xml:space="preserve">.” NBC News. </w:t>
      </w:r>
      <w:hyperlink r:id="rId17" w:history="1">
        <w:r w:rsidRPr="007777AB">
          <w:rPr>
            <w:rStyle w:val="Hyperlink"/>
          </w:rPr>
          <w:t>https://www.nbcnews.com/news/world/early-warning-tools-aim-prevent-water-wars-curb-droughts-n917001</w:t>
        </w:r>
      </w:hyperlink>
      <w:r>
        <w:t xml:space="preserve">] Justin </w:t>
      </w:r>
    </w:p>
    <w:p w14:paraId="52E06A12" w14:textId="77777777" w:rsidR="00936C96" w:rsidRPr="00DC21D4" w:rsidRDefault="00936C96" w:rsidP="00936C96">
      <w:pPr>
        <w:rPr>
          <w:rStyle w:val="Emphasis"/>
        </w:rPr>
      </w:pPr>
      <w:r w:rsidRPr="00276DC2">
        <w:rPr>
          <w:sz w:val="14"/>
        </w:rPr>
        <w:t xml:space="preserve">LONDON — In a year of extreme heat and water-related tensions, </w:t>
      </w:r>
      <w:r w:rsidRPr="00276DC2">
        <w:rPr>
          <w:highlight w:val="green"/>
          <w:u w:val="single"/>
        </w:rPr>
        <w:t>researchers</w:t>
      </w:r>
      <w:r w:rsidRPr="00D55C5F">
        <w:rPr>
          <w:u w:val="single"/>
        </w:rPr>
        <w:t xml:space="preserve"> are trying to </w:t>
      </w:r>
      <w:r w:rsidRPr="00276DC2">
        <w:rPr>
          <w:highlight w:val="green"/>
          <w:u w:val="single"/>
        </w:rPr>
        <w:t>develop</w:t>
      </w:r>
      <w:r w:rsidRPr="00D55C5F">
        <w:rPr>
          <w:u w:val="single"/>
        </w:rPr>
        <w:t xml:space="preserve"> an </w:t>
      </w:r>
      <w:r w:rsidRPr="00DC21D4">
        <w:rPr>
          <w:rStyle w:val="Emphasis"/>
          <w:highlight w:val="green"/>
        </w:rPr>
        <w:t>early-warning system</w:t>
      </w:r>
      <w:r w:rsidRPr="00276DC2">
        <w:rPr>
          <w:highlight w:val="green"/>
          <w:u w:val="single"/>
        </w:rPr>
        <w:t xml:space="preserve"> to prevent</w:t>
      </w:r>
      <w:r w:rsidRPr="00276DC2">
        <w:rPr>
          <w:sz w:val="14"/>
        </w:rPr>
        <w:t xml:space="preserve"> the </w:t>
      </w:r>
      <w:r w:rsidRPr="00D55C5F">
        <w:rPr>
          <w:u w:val="single"/>
        </w:rPr>
        <w:t>devastating</w:t>
      </w:r>
      <w:r w:rsidRPr="00276DC2">
        <w:rPr>
          <w:sz w:val="14"/>
        </w:rPr>
        <w:t xml:space="preserve"> consequences of </w:t>
      </w:r>
      <w:r w:rsidRPr="00276DC2">
        <w:rPr>
          <w:highlight w:val="green"/>
          <w:u w:val="single"/>
        </w:rPr>
        <w:t xml:space="preserve">droughts that </w:t>
      </w:r>
      <w:r w:rsidRPr="00DC21D4">
        <w:rPr>
          <w:rStyle w:val="Emphasis"/>
          <w:highlight w:val="green"/>
        </w:rPr>
        <w:t>exacerbate</w:t>
      </w:r>
      <w:r w:rsidRPr="00DC21D4">
        <w:rPr>
          <w:rStyle w:val="Emphasis"/>
        </w:rPr>
        <w:t xml:space="preserve"> geopolitical </w:t>
      </w:r>
      <w:r w:rsidRPr="00DC21D4">
        <w:rPr>
          <w:rStyle w:val="Emphasis"/>
          <w:highlight w:val="green"/>
        </w:rPr>
        <w:t>tensions</w:t>
      </w:r>
      <w:r w:rsidRPr="00DC21D4">
        <w:rPr>
          <w:rStyle w:val="Emphasis"/>
        </w:rPr>
        <w:t>.</w:t>
      </w:r>
    </w:p>
    <w:p w14:paraId="06522742" w14:textId="77777777" w:rsidR="00936C96" w:rsidRPr="00276DC2" w:rsidRDefault="00936C96" w:rsidP="00936C96">
      <w:pPr>
        <w:rPr>
          <w:sz w:val="14"/>
        </w:rPr>
      </w:pPr>
      <w:r w:rsidRPr="00276DC2">
        <w:rPr>
          <w:sz w:val="14"/>
        </w:rPr>
        <w:t xml:space="preserve">The </w:t>
      </w:r>
      <w:r w:rsidRPr="00D55C5F">
        <w:rPr>
          <w:u w:val="single"/>
        </w:rPr>
        <w:t>Water</w:t>
      </w:r>
      <w:r w:rsidRPr="00276DC2">
        <w:rPr>
          <w:sz w:val="14"/>
        </w:rPr>
        <w:t xml:space="preserve">, </w:t>
      </w:r>
      <w:r w:rsidRPr="00D55C5F">
        <w:rPr>
          <w:u w:val="single"/>
        </w:rPr>
        <w:t>Peace</w:t>
      </w:r>
      <w:r w:rsidRPr="00276DC2">
        <w:rPr>
          <w:sz w:val="14"/>
        </w:rPr>
        <w:t xml:space="preserve"> </w:t>
      </w:r>
      <w:r w:rsidRPr="00D55C5F">
        <w:rPr>
          <w:u w:val="single"/>
        </w:rPr>
        <w:t xml:space="preserve">and Security </w:t>
      </w:r>
      <w:r w:rsidRPr="00276DC2">
        <w:rPr>
          <w:highlight w:val="green"/>
          <w:u w:val="single"/>
        </w:rPr>
        <w:t>partnership</w:t>
      </w:r>
      <w:r w:rsidRPr="00D55C5F">
        <w:rPr>
          <w:u w:val="single"/>
        </w:rPr>
        <w:t xml:space="preserve"> aims to </w:t>
      </w:r>
      <w:r w:rsidRPr="00276DC2">
        <w:rPr>
          <w:highlight w:val="green"/>
          <w:u w:val="single"/>
        </w:rPr>
        <w:t>find</w:t>
      </w:r>
      <w:r w:rsidRPr="00276DC2">
        <w:rPr>
          <w:sz w:val="14"/>
        </w:rPr>
        <w:t xml:space="preserve"> better </w:t>
      </w:r>
      <w:r w:rsidRPr="00276DC2">
        <w:rPr>
          <w:highlight w:val="green"/>
          <w:u w:val="single"/>
        </w:rPr>
        <w:t xml:space="preserve">methods to </w:t>
      </w:r>
      <w:r w:rsidRPr="00DC21D4">
        <w:rPr>
          <w:rStyle w:val="Emphasis"/>
          <w:highlight w:val="green"/>
        </w:rPr>
        <w:t>monitor</w:t>
      </w:r>
      <w:r w:rsidRPr="00276DC2">
        <w:rPr>
          <w:highlight w:val="green"/>
          <w:u w:val="single"/>
        </w:rPr>
        <w:t xml:space="preserve"> risks</w:t>
      </w:r>
      <w:r w:rsidRPr="00276DC2">
        <w:rPr>
          <w:sz w:val="14"/>
        </w:rPr>
        <w:t xml:space="preserve"> and trigger early interventions. </w:t>
      </w:r>
      <w:r w:rsidRPr="00D55C5F">
        <w:rPr>
          <w:u w:val="single"/>
        </w:rPr>
        <w:t xml:space="preserve">Such </w:t>
      </w:r>
      <w:r w:rsidRPr="00276DC2">
        <w:rPr>
          <w:highlight w:val="green"/>
          <w:u w:val="single"/>
        </w:rPr>
        <w:t>technology is necessary as</w:t>
      </w:r>
      <w:r w:rsidRPr="00276DC2">
        <w:rPr>
          <w:sz w:val="14"/>
        </w:rPr>
        <w:t xml:space="preserve"> climate change amplifies </w:t>
      </w:r>
      <w:r w:rsidRPr="00276DC2">
        <w:rPr>
          <w:highlight w:val="green"/>
          <w:u w:val="single"/>
        </w:rPr>
        <w:t xml:space="preserve">water shortages </w:t>
      </w:r>
      <w:r w:rsidRPr="00DC21D4">
        <w:rPr>
          <w:rStyle w:val="Emphasis"/>
          <w:highlight w:val="green"/>
        </w:rPr>
        <w:t>plaguing</w:t>
      </w:r>
      <w:r w:rsidRPr="00276DC2">
        <w:rPr>
          <w:highlight w:val="green"/>
          <w:u w:val="single"/>
        </w:rPr>
        <w:t xml:space="preserve"> countries</w:t>
      </w:r>
      <w:r w:rsidRPr="00D55C5F">
        <w:rPr>
          <w:u w:val="single"/>
        </w:rPr>
        <w:t xml:space="preserve"> across the globe</w:t>
      </w:r>
      <w:r w:rsidRPr="00276DC2">
        <w:rPr>
          <w:sz w:val="14"/>
        </w:rPr>
        <w:t>.</w:t>
      </w:r>
    </w:p>
    <w:p w14:paraId="18B8C5FA" w14:textId="77777777" w:rsidR="00936C96" w:rsidRPr="00276DC2" w:rsidRDefault="00936C96" w:rsidP="00936C96">
      <w:pPr>
        <w:rPr>
          <w:sz w:val="14"/>
        </w:rPr>
      </w:pPr>
      <w:r w:rsidRPr="00276DC2">
        <w:rPr>
          <w:sz w:val="14"/>
        </w:rPr>
        <w:t xml:space="preserve">The U.S. Department of Defense has warned that </w:t>
      </w:r>
      <w:r w:rsidRPr="00D55C5F">
        <w:rPr>
          <w:u w:val="single"/>
        </w:rPr>
        <w:t xml:space="preserve">water </w:t>
      </w:r>
      <w:r w:rsidRPr="00276DC2">
        <w:rPr>
          <w:highlight w:val="green"/>
          <w:u w:val="single"/>
        </w:rPr>
        <w:t xml:space="preserve">scarcity is a </w:t>
      </w:r>
      <w:r w:rsidRPr="00DC21D4">
        <w:rPr>
          <w:rStyle w:val="Emphasis"/>
          <w:highlight w:val="green"/>
        </w:rPr>
        <w:t>global security threat</w:t>
      </w:r>
      <w:r w:rsidRPr="00276DC2">
        <w:rPr>
          <w:sz w:val="14"/>
        </w:rPr>
        <w:t xml:space="preserve"> because </w:t>
      </w:r>
      <w:r w:rsidRPr="00D55C5F">
        <w:rPr>
          <w:u w:val="single"/>
        </w:rPr>
        <w:t xml:space="preserve">it </w:t>
      </w:r>
      <w:r w:rsidRPr="00276DC2">
        <w:rPr>
          <w:highlight w:val="green"/>
          <w:u w:val="single"/>
        </w:rPr>
        <w:t xml:space="preserve">drives </w:t>
      </w:r>
      <w:r w:rsidRPr="00DC21D4">
        <w:rPr>
          <w:rStyle w:val="Emphasis"/>
          <w:highlight w:val="green"/>
        </w:rPr>
        <w:t>instability</w:t>
      </w:r>
      <w:r w:rsidRPr="00276DC2">
        <w:rPr>
          <w:highlight w:val="green"/>
          <w:u w:val="single"/>
        </w:rPr>
        <w:t xml:space="preserve"> that</w:t>
      </w:r>
      <w:r w:rsidRPr="00D55C5F">
        <w:rPr>
          <w:u w:val="single"/>
        </w:rPr>
        <w:t xml:space="preserve"> can </w:t>
      </w:r>
      <w:r w:rsidRPr="00276DC2">
        <w:rPr>
          <w:highlight w:val="green"/>
          <w:u w:val="single"/>
        </w:rPr>
        <w:t>lead to</w:t>
      </w:r>
      <w:r w:rsidRPr="00D55C5F">
        <w:rPr>
          <w:u w:val="single"/>
        </w:rPr>
        <w:t xml:space="preserve"> wider </w:t>
      </w:r>
      <w:r w:rsidRPr="00DC21D4">
        <w:rPr>
          <w:rStyle w:val="Emphasis"/>
          <w:highlight w:val="green"/>
        </w:rPr>
        <w:t>terrorism</w:t>
      </w:r>
      <w:r w:rsidRPr="00276DC2">
        <w:rPr>
          <w:highlight w:val="green"/>
          <w:u w:val="single"/>
        </w:rPr>
        <w:t xml:space="preserve"> and </w:t>
      </w:r>
      <w:r w:rsidRPr="00DC21D4">
        <w:rPr>
          <w:rStyle w:val="Emphasis"/>
          <w:highlight w:val="green"/>
        </w:rPr>
        <w:t>violence</w:t>
      </w:r>
      <w:r w:rsidRPr="00276DC2">
        <w:rPr>
          <w:sz w:val="14"/>
        </w:rPr>
        <w:t>.</w:t>
      </w:r>
    </w:p>
    <w:p w14:paraId="038FC7BD" w14:textId="77777777" w:rsidR="00936C96" w:rsidRPr="00276DC2" w:rsidRDefault="00936C96" w:rsidP="00936C96">
      <w:pPr>
        <w:rPr>
          <w:sz w:val="14"/>
        </w:rPr>
      </w:pPr>
      <w:r w:rsidRPr="00276DC2">
        <w:rPr>
          <w:u w:val="single"/>
        </w:rPr>
        <w:t xml:space="preserve">The </w:t>
      </w:r>
      <w:r w:rsidRPr="00276DC2">
        <w:rPr>
          <w:highlight w:val="green"/>
          <w:u w:val="single"/>
        </w:rPr>
        <w:t>partnership</w:t>
      </w:r>
      <w:r w:rsidRPr="00276DC2">
        <w:rPr>
          <w:sz w:val="14"/>
        </w:rPr>
        <w:t xml:space="preserve"> — formed earlier this year by academics in Europe and the U.S. — aims to </w:t>
      </w:r>
      <w:r w:rsidRPr="00276DC2">
        <w:rPr>
          <w:highlight w:val="green"/>
          <w:u w:val="single"/>
        </w:rPr>
        <w:t>pinpoint</w:t>
      </w:r>
      <w:r w:rsidRPr="00276DC2">
        <w:rPr>
          <w:u w:val="single"/>
        </w:rPr>
        <w:t xml:space="preserve"> locations where </w:t>
      </w:r>
      <w:r w:rsidRPr="00276DC2">
        <w:rPr>
          <w:highlight w:val="green"/>
          <w:u w:val="single"/>
        </w:rPr>
        <w:t>water crises and</w:t>
      </w:r>
      <w:r w:rsidRPr="00276DC2">
        <w:rPr>
          <w:sz w:val="14"/>
        </w:rPr>
        <w:t xml:space="preserve"> other overlapping </w:t>
      </w:r>
      <w:r w:rsidRPr="00276DC2">
        <w:rPr>
          <w:highlight w:val="green"/>
          <w:u w:val="single"/>
        </w:rPr>
        <w:t>vulnerabilities</w:t>
      </w:r>
      <w:r w:rsidRPr="00276DC2">
        <w:rPr>
          <w:sz w:val="14"/>
        </w:rPr>
        <w:t xml:space="preserve"> could </w:t>
      </w:r>
      <w:r w:rsidRPr="00276DC2">
        <w:rPr>
          <w:u w:val="single"/>
        </w:rPr>
        <w:t>stir conflicts</w:t>
      </w:r>
      <w:r w:rsidRPr="00276DC2">
        <w:rPr>
          <w:sz w:val="14"/>
        </w:rPr>
        <w:t>.</w:t>
      </w:r>
    </w:p>
    <w:p w14:paraId="3DEE4ED0" w14:textId="77777777" w:rsidR="00936C96" w:rsidRPr="00276DC2" w:rsidRDefault="00936C96" w:rsidP="00936C96">
      <w:pPr>
        <w:rPr>
          <w:sz w:val="14"/>
        </w:rPr>
      </w:pPr>
      <w:r w:rsidRPr="00276DC2">
        <w:rPr>
          <w:sz w:val="14"/>
        </w:rPr>
        <w:lastRenderedPageBreak/>
        <w:t>"</w:t>
      </w:r>
      <w:r w:rsidRPr="00276DC2">
        <w:rPr>
          <w:u w:val="single"/>
        </w:rPr>
        <w:t xml:space="preserve">The idea is to </w:t>
      </w:r>
      <w:r w:rsidRPr="00276DC2">
        <w:rPr>
          <w:highlight w:val="green"/>
          <w:u w:val="single"/>
        </w:rPr>
        <w:t>identify hotspots</w:t>
      </w:r>
      <w:r w:rsidRPr="00276DC2">
        <w:rPr>
          <w:u w:val="single"/>
        </w:rPr>
        <w:t xml:space="preserve"> early</w:t>
      </w:r>
      <w:r w:rsidRPr="00276DC2">
        <w:rPr>
          <w:sz w:val="14"/>
        </w:rPr>
        <w:t xml:space="preserve"> enough </w:t>
      </w:r>
      <w:r w:rsidRPr="00276DC2">
        <w:rPr>
          <w:highlight w:val="green"/>
          <w:u w:val="single"/>
        </w:rPr>
        <w:t xml:space="preserve">so policy action can be </w:t>
      </w:r>
      <w:r w:rsidRPr="00DC21D4">
        <w:rPr>
          <w:rStyle w:val="Emphasis"/>
          <w:highlight w:val="green"/>
        </w:rPr>
        <w:t>taken</w:t>
      </w:r>
      <w:r w:rsidRPr="00276DC2">
        <w:rPr>
          <w:sz w:val="14"/>
        </w:rPr>
        <w:t xml:space="preserve"> before something escalates into violence," said Susanne </w:t>
      </w:r>
      <w:proofErr w:type="spellStart"/>
      <w:r w:rsidRPr="00276DC2">
        <w:rPr>
          <w:sz w:val="14"/>
        </w:rPr>
        <w:t>Schmeier</w:t>
      </w:r>
      <w:proofErr w:type="spellEnd"/>
      <w:r w:rsidRPr="00276DC2">
        <w:rPr>
          <w:sz w:val="14"/>
        </w:rPr>
        <w:t>, a lecturer in water law and diplomacy at IHE Delft and coordinator of the partnership.</w:t>
      </w:r>
    </w:p>
    <w:p w14:paraId="7A526164" w14:textId="77777777" w:rsidR="00936C96" w:rsidRPr="00276DC2" w:rsidRDefault="00936C96" w:rsidP="00936C96">
      <w:pPr>
        <w:rPr>
          <w:sz w:val="14"/>
        </w:rPr>
      </w:pPr>
      <w:proofErr w:type="spellStart"/>
      <w:r w:rsidRPr="00276DC2">
        <w:rPr>
          <w:sz w:val="14"/>
        </w:rPr>
        <w:t>Schmeier</w:t>
      </w:r>
      <w:proofErr w:type="spellEnd"/>
      <w:r w:rsidRPr="00276DC2">
        <w:rPr>
          <w:sz w:val="14"/>
        </w:rPr>
        <w:t xml:space="preserve"> cautioned against labeling events as "</w:t>
      </w:r>
      <w:r w:rsidRPr="00276DC2">
        <w:rPr>
          <w:highlight w:val="green"/>
          <w:u w:val="single"/>
        </w:rPr>
        <w:t>water wars</w:t>
      </w:r>
      <w:r w:rsidRPr="00276DC2">
        <w:rPr>
          <w:sz w:val="14"/>
        </w:rPr>
        <w:t xml:space="preserve">," explaining that there’s no evidence to suggest water scarcity directly triggers war. But it </w:t>
      </w:r>
      <w:r w:rsidRPr="00276DC2">
        <w:rPr>
          <w:u w:val="single"/>
        </w:rPr>
        <w:t xml:space="preserve">can </w:t>
      </w:r>
      <w:r w:rsidRPr="00276DC2">
        <w:rPr>
          <w:highlight w:val="green"/>
          <w:u w:val="single"/>
        </w:rPr>
        <w:t>compound tensions in regions</w:t>
      </w:r>
      <w:r w:rsidRPr="00276DC2">
        <w:rPr>
          <w:u w:val="single"/>
        </w:rPr>
        <w:t xml:space="preserve"> wracked </w:t>
      </w:r>
      <w:r w:rsidRPr="00276DC2">
        <w:rPr>
          <w:highlight w:val="green"/>
          <w:u w:val="single"/>
        </w:rPr>
        <w:t>with</w:t>
      </w:r>
      <w:r w:rsidRPr="00276DC2">
        <w:rPr>
          <w:u w:val="single"/>
        </w:rPr>
        <w:t xml:space="preserve"> </w:t>
      </w:r>
      <w:r w:rsidRPr="00DC21D4">
        <w:rPr>
          <w:rStyle w:val="Emphasis"/>
        </w:rPr>
        <w:t xml:space="preserve">political </w:t>
      </w:r>
      <w:r w:rsidRPr="00DC21D4">
        <w:rPr>
          <w:rStyle w:val="Emphasis"/>
          <w:highlight w:val="green"/>
        </w:rPr>
        <w:t>instability</w:t>
      </w:r>
      <w:r w:rsidRPr="00276DC2">
        <w:rPr>
          <w:highlight w:val="green"/>
          <w:u w:val="single"/>
        </w:rPr>
        <w:t xml:space="preserve"> or </w:t>
      </w:r>
      <w:r w:rsidRPr="00DC21D4">
        <w:rPr>
          <w:rStyle w:val="Emphasis"/>
          <w:highlight w:val="green"/>
        </w:rPr>
        <w:t>poverty</w:t>
      </w:r>
      <w:r w:rsidRPr="00276DC2">
        <w:rPr>
          <w:u w:val="single"/>
        </w:rPr>
        <w:t xml:space="preserve">. Water scarcity has been </w:t>
      </w:r>
      <w:r w:rsidRPr="00DC21D4">
        <w:rPr>
          <w:highlight w:val="green"/>
          <w:u w:val="single"/>
        </w:rPr>
        <w:t>attributed to</w:t>
      </w:r>
      <w:r w:rsidRPr="00276DC2">
        <w:rPr>
          <w:sz w:val="14"/>
        </w:rPr>
        <w:t xml:space="preserve"> playing a role in </w:t>
      </w:r>
      <w:r w:rsidRPr="00DC21D4">
        <w:rPr>
          <w:highlight w:val="green"/>
          <w:u w:val="single"/>
        </w:rPr>
        <w:t xml:space="preserve">Syria’s </w:t>
      </w:r>
      <w:r w:rsidRPr="00DC21D4">
        <w:rPr>
          <w:rStyle w:val="Emphasis"/>
          <w:highlight w:val="green"/>
        </w:rPr>
        <w:t>civil war</w:t>
      </w:r>
      <w:r w:rsidRPr="00DC21D4">
        <w:rPr>
          <w:highlight w:val="green"/>
          <w:u w:val="single"/>
        </w:rPr>
        <w:t xml:space="preserve"> and</w:t>
      </w:r>
      <w:r w:rsidRPr="00276DC2">
        <w:rPr>
          <w:sz w:val="14"/>
        </w:rPr>
        <w:t xml:space="preserve"> the </w:t>
      </w:r>
      <w:r w:rsidRPr="00276DC2">
        <w:rPr>
          <w:u w:val="single"/>
        </w:rPr>
        <w:t xml:space="preserve">spread of </w:t>
      </w:r>
      <w:r w:rsidRPr="00DC21D4">
        <w:rPr>
          <w:rStyle w:val="Emphasis"/>
          <w:highlight w:val="green"/>
        </w:rPr>
        <w:t>militant groups</w:t>
      </w:r>
      <w:r w:rsidRPr="00276DC2">
        <w:rPr>
          <w:u w:val="single"/>
        </w:rPr>
        <w:t xml:space="preserve"> such as </w:t>
      </w:r>
      <w:r w:rsidRPr="00DC21D4">
        <w:rPr>
          <w:rStyle w:val="Emphasis"/>
        </w:rPr>
        <w:t>Boko Haram</w:t>
      </w:r>
      <w:r w:rsidRPr="00276DC2">
        <w:rPr>
          <w:sz w:val="14"/>
        </w:rPr>
        <w:t xml:space="preserve"> in the Lake Chad basin.</w:t>
      </w:r>
    </w:p>
    <w:p w14:paraId="456F45BE" w14:textId="77777777" w:rsidR="00936C96" w:rsidRPr="00276DC2" w:rsidRDefault="00936C96" w:rsidP="00936C96">
      <w:pPr>
        <w:rPr>
          <w:sz w:val="14"/>
        </w:rPr>
      </w:pPr>
      <w:r w:rsidRPr="00276DC2">
        <w:rPr>
          <w:u w:val="single"/>
        </w:rPr>
        <w:t xml:space="preserve">The </w:t>
      </w:r>
      <w:r w:rsidRPr="00DC21D4">
        <w:rPr>
          <w:highlight w:val="green"/>
          <w:u w:val="single"/>
        </w:rPr>
        <w:t>warning system</w:t>
      </w:r>
      <w:r w:rsidRPr="00276DC2">
        <w:rPr>
          <w:sz w:val="14"/>
        </w:rPr>
        <w:t xml:space="preserve"> being </w:t>
      </w:r>
      <w:r w:rsidRPr="00276DC2">
        <w:rPr>
          <w:u w:val="single"/>
        </w:rPr>
        <w:t xml:space="preserve">developed </w:t>
      </w:r>
      <w:r w:rsidRPr="00DC21D4">
        <w:rPr>
          <w:highlight w:val="green"/>
          <w:u w:val="single"/>
        </w:rPr>
        <w:t>uses</w:t>
      </w:r>
      <w:r w:rsidRPr="00276DC2">
        <w:rPr>
          <w:u w:val="single"/>
        </w:rPr>
        <w:t xml:space="preserve"> a range of data including</w:t>
      </w:r>
      <w:r w:rsidRPr="00276DC2">
        <w:rPr>
          <w:sz w:val="14"/>
        </w:rPr>
        <w:t xml:space="preserve"> hydrological information and </w:t>
      </w:r>
      <w:r w:rsidRPr="00DC21D4">
        <w:rPr>
          <w:highlight w:val="green"/>
          <w:u w:val="single"/>
        </w:rPr>
        <w:t xml:space="preserve">satellite imaging to </w:t>
      </w:r>
      <w:r w:rsidRPr="00DC21D4">
        <w:rPr>
          <w:rStyle w:val="Emphasis"/>
          <w:highlight w:val="green"/>
        </w:rPr>
        <w:t>monitor</w:t>
      </w:r>
      <w:r w:rsidRPr="00DC21D4">
        <w:rPr>
          <w:rStyle w:val="Emphasis"/>
        </w:rPr>
        <w:t xml:space="preserve"> and calculate </w:t>
      </w:r>
      <w:r w:rsidRPr="00DC21D4">
        <w:rPr>
          <w:rStyle w:val="Emphasis"/>
          <w:highlight w:val="green"/>
        </w:rPr>
        <w:t>risks to water access</w:t>
      </w:r>
      <w:r w:rsidRPr="00276DC2">
        <w:rPr>
          <w:sz w:val="14"/>
        </w:rPr>
        <w:t xml:space="preserve"> around the globe. To determine the risk for conflicts, it tracks media reports in more than 100 languages by flagging a list of keywords in real time.</w:t>
      </w:r>
    </w:p>
    <w:p w14:paraId="58D37326" w14:textId="77777777" w:rsidR="00936C96" w:rsidRDefault="00936C96" w:rsidP="00936C96"/>
    <w:p w14:paraId="42F54C93" w14:textId="77777777" w:rsidR="00936C96" w:rsidRDefault="00936C96" w:rsidP="00936C96">
      <w:pPr>
        <w:pStyle w:val="Heading4"/>
      </w:pPr>
      <w:r>
        <w:t xml:space="preserve">Water wars </w:t>
      </w:r>
      <w:r>
        <w:rPr>
          <w:u w:val="single"/>
        </w:rPr>
        <w:t>escalate</w:t>
      </w:r>
      <w:r>
        <w:t xml:space="preserve"> and cause </w:t>
      </w:r>
      <w:r w:rsidRPr="006E619D">
        <w:rPr>
          <w:u w:val="single"/>
        </w:rPr>
        <w:t>global nuclear conflict</w:t>
      </w:r>
      <w:r>
        <w:t>.</w:t>
      </w:r>
    </w:p>
    <w:p w14:paraId="57878016" w14:textId="77777777" w:rsidR="00936C96" w:rsidRPr="00DF52A4" w:rsidRDefault="00936C96" w:rsidP="00936C96">
      <w:r w:rsidRPr="00DF52A4">
        <w:rPr>
          <w:rStyle w:val="Style13ptBold"/>
        </w:rPr>
        <w:t>Jamail</w:t>
      </w:r>
      <w:r>
        <w:t xml:space="preserve"> 2/11/</w:t>
      </w:r>
      <w:r w:rsidRPr="00DF52A4">
        <w:rPr>
          <w:rStyle w:val="Style13ptBold"/>
        </w:rPr>
        <w:t>19</w:t>
      </w:r>
      <w:r>
        <w:t xml:space="preserve"> [</w:t>
      </w:r>
      <w:proofErr w:type="spellStart"/>
      <w:r w:rsidRPr="00DF52A4">
        <w:t>Dahr</w:t>
      </w:r>
      <w:proofErr w:type="spellEnd"/>
      <w:r w:rsidRPr="00DF52A4">
        <w:t xml:space="preserve">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w:t>
      </w:r>
      <w:proofErr w:type="gramStart"/>
      <w:r w:rsidRPr="00DF52A4">
        <w:t>From</w:t>
      </w:r>
      <w:proofErr w:type="gramEnd"/>
      <w:r w:rsidRPr="00DF52A4">
        <w:t xml:space="preserve"> an Unembedded Journalist in Occupied Iraq (Haymarket Books, 2007). Jamail reported from Iraq for more than a year, as well as from Lebanon, Syria, </w:t>
      </w:r>
      <w:proofErr w:type="gramStart"/>
      <w:r w:rsidRPr="00DF52A4">
        <w:t>Jordan</w:t>
      </w:r>
      <w:proofErr w:type="gramEnd"/>
      <w:r w:rsidRPr="00DF52A4">
        <w:t xml:space="preserve"> and Turkey over the last 10 years, and has won the Izzy Award and the Martha Gellhorn Award for Investigative Journalism, among other awards. His third book, The Mass Destruction of Iraq: Why It Is Happening, and Who Is Responsible, co-written with William Rivers Pitt, is available now on Amazon. He lives and works in Washington State.</w:t>
      </w:r>
      <w:r>
        <w:t xml:space="preserve"> “</w:t>
      </w:r>
      <w:r w:rsidRPr="00DF52A4">
        <w:t>The World Is on the Brink of Widespread Water Wars</w:t>
      </w:r>
      <w:r>
        <w:t xml:space="preserve">.” Truthout. </w:t>
      </w:r>
      <w:hyperlink r:id="rId18" w:history="1">
        <w:r w:rsidRPr="007777AB">
          <w:rPr>
            <w:rStyle w:val="Hyperlink"/>
          </w:rPr>
          <w:t>https://truthout.org/articles/the-world-is-on-the-brink-of-widespread-water-wars/</w:t>
        </w:r>
      </w:hyperlink>
      <w:r>
        <w:t>] Justin</w:t>
      </w:r>
    </w:p>
    <w:p w14:paraId="0449C049" w14:textId="77777777" w:rsidR="00936C96" w:rsidRPr="00BB73BC" w:rsidRDefault="00936C96" w:rsidP="00936C96">
      <w:pPr>
        <w:rPr>
          <w:sz w:val="14"/>
        </w:rPr>
      </w:pPr>
      <w:r w:rsidRPr="006E619D">
        <w:rPr>
          <w:u w:val="single"/>
        </w:rPr>
        <w:t>The most recent</w:t>
      </w:r>
      <w:r w:rsidRPr="00BB73BC">
        <w:rPr>
          <w:sz w:val="14"/>
        </w:rPr>
        <w:t xml:space="preserve"> United Nations </w:t>
      </w:r>
      <w:r w:rsidRPr="00BB73BC">
        <w:rPr>
          <w:highlight w:val="green"/>
          <w:u w:val="single"/>
        </w:rPr>
        <w:t>I</w:t>
      </w:r>
      <w:r w:rsidRPr="00BB73BC">
        <w:rPr>
          <w:sz w:val="14"/>
        </w:rPr>
        <w:t xml:space="preserve">ntergovernmental </w:t>
      </w:r>
      <w:r w:rsidRPr="00BB73BC">
        <w:rPr>
          <w:highlight w:val="green"/>
          <w:u w:val="single"/>
        </w:rPr>
        <w:t>P</w:t>
      </w:r>
      <w:r w:rsidRPr="00BB73BC">
        <w:rPr>
          <w:sz w:val="14"/>
        </w:rPr>
        <w:t xml:space="preserve">anel on </w:t>
      </w:r>
      <w:r w:rsidRPr="00BB73BC">
        <w:rPr>
          <w:highlight w:val="green"/>
          <w:u w:val="single"/>
        </w:rPr>
        <w:t>C</w:t>
      </w:r>
      <w:r w:rsidRPr="00BB73BC">
        <w:rPr>
          <w:sz w:val="14"/>
          <w:highlight w:val="green"/>
        </w:rPr>
        <w:t>l</w:t>
      </w:r>
      <w:r w:rsidRPr="00BB73BC">
        <w:rPr>
          <w:sz w:val="14"/>
        </w:rPr>
        <w:t xml:space="preserve">imate </w:t>
      </w:r>
      <w:r w:rsidRPr="00BB73BC">
        <w:rPr>
          <w:highlight w:val="green"/>
          <w:u w:val="single"/>
        </w:rPr>
        <w:t>C</w:t>
      </w:r>
      <w:r w:rsidRPr="00BB73BC">
        <w:rPr>
          <w:sz w:val="14"/>
        </w:rPr>
        <w:t xml:space="preserve">hange </w:t>
      </w:r>
      <w:r w:rsidRPr="006E619D">
        <w:rPr>
          <w:u w:val="single"/>
        </w:rPr>
        <w:t xml:space="preserve">report </w:t>
      </w:r>
      <w:r w:rsidRPr="00BB73BC">
        <w:rPr>
          <w:highlight w:val="green"/>
          <w:u w:val="single"/>
        </w:rPr>
        <w:t>warned of</w:t>
      </w:r>
      <w:r w:rsidRPr="006E619D">
        <w:rPr>
          <w:u w:val="single"/>
        </w:rPr>
        <w:t xml:space="preserve"> increasingly </w:t>
      </w:r>
      <w:r w:rsidRPr="00DF52A4">
        <w:rPr>
          <w:rStyle w:val="Emphasis"/>
        </w:rPr>
        <w:t xml:space="preserve">intense </w:t>
      </w:r>
      <w:r w:rsidRPr="00DF52A4">
        <w:rPr>
          <w:rStyle w:val="Emphasis"/>
          <w:highlight w:val="green"/>
        </w:rPr>
        <w:t>droughts</w:t>
      </w:r>
      <w:r w:rsidRPr="00BB73BC">
        <w:rPr>
          <w:highlight w:val="green"/>
          <w:u w:val="single"/>
        </w:rPr>
        <w:t xml:space="preserve"> and</w:t>
      </w:r>
      <w:r w:rsidRPr="006E619D">
        <w:rPr>
          <w:u w:val="single"/>
        </w:rPr>
        <w:t xml:space="preserve"> </w:t>
      </w:r>
      <w:r w:rsidRPr="00DF52A4">
        <w:rPr>
          <w:rStyle w:val="Emphasis"/>
        </w:rPr>
        <w:t xml:space="preserve">mass </w:t>
      </w:r>
      <w:r w:rsidRPr="00DF52A4">
        <w:rPr>
          <w:rStyle w:val="Emphasis"/>
          <w:highlight w:val="green"/>
        </w:rPr>
        <w:t>water shortages</w:t>
      </w:r>
      <w:r w:rsidRPr="00BB73BC">
        <w:rPr>
          <w:sz w:val="14"/>
        </w:rPr>
        <w:t xml:space="preserve"> around large swaths of the globe.</w:t>
      </w:r>
    </w:p>
    <w:p w14:paraId="1C626067" w14:textId="77777777" w:rsidR="00936C96" w:rsidRPr="00BB73BC" w:rsidRDefault="00936C96" w:rsidP="00936C96">
      <w:pPr>
        <w:rPr>
          <w:sz w:val="14"/>
        </w:rPr>
      </w:pPr>
      <w:r w:rsidRPr="00BB73BC">
        <w:rPr>
          <w:sz w:val="14"/>
        </w:rPr>
        <w:t>But even more conservative organizations have been sounding the alarm. “</w:t>
      </w:r>
      <w:r w:rsidRPr="006E619D">
        <w:rPr>
          <w:u w:val="single"/>
        </w:rPr>
        <w:t xml:space="preserve">Water insecurity could </w:t>
      </w:r>
      <w:r w:rsidRPr="00BB73BC">
        <w:rPr>
          <w:highlight w:val="green"/>
          <w:u w:val="single"/>
        </w:rPr>
        <w:t>multiply</w:t>
      </w:r>
      <w:r w:rsidRPr="006E619D">
        <w:rPr>
          <w:u w:val="single"/>
        </w:rPr>
        <w:t xml:space="preserve"> the risk of </w:t>
      </w:r>
      <w:r w:rsidRPr="00BB73BC">
        <w:rPr>
          <w:highlight w:val="green"/>
          <w:u w:val="single"/>
        </w:rPr>
        <w:t>conflict</w:t>
      </w:r>
      <w:r w:rsidRPr="00BB73BC">
        <w:rPr>
          <w:sz w:val="14"/>
        </w:rPr>
        <w:t>,” warns one of the World Bank’s reports on the issue. “</w:t>
      </w:r>
      <w:r w:rsidRPr="00BB73BC">
        <w:rPr>
          <w:highlight w:val="green"/>
          <w:u w:val="single"/>
        </w:rPr>
        <w:t>Food price spikes</w:t>
      </w:r>
      <w:r w:rsidRPr="00BB73BC">
        <w:rPr>
          <w:sz w:val="14"/>
        </w:rPr>
        <w:t xml:space="preserve"> caused by droughts </w:t>
      </w:r>
      <w:r w:rsidRPr="006E619D">
        <w:rPr>
          <w:u w:val="single"/>
        </w:rPr>
        <w:t xml:space="preserve">can </w:t>
      </w:r>
      <w:r w:rsidRPr="00BB73BC">
        <w:rPr>
          <w:highlight w:val="green"/>
          <w:u w:val="single"/>
        </w:rPr>
        <w:t xml:space="preserve">inflame </w:t>
      </w:r>
      <w:r w:rsidRPr="00DF52A4">
        <w:rPr>
          <w:rStyle w:val="Emphasis"/>
          <w:highlight w:val="green"/>
        </w:rPr>
        <w:t>latent conflicts</w:t>
      </w:r>
      <w:r w:rsidRPr="006E619D">
        <w:rPr>
          <w:u w:val="single"/>
        </w:rPr>
        <w:t xml:space="preserve"> and </w:t>
      </w:r>
      <w:r w:rsidRPr="00BB73BC">
        <w:rPr>
          <w:highlight w:val="green"/>
          <w:u w:val="single"/>
        </w:rPr>
        <w:t>drive migration</w:t>
      </w:r>
      <w:r w:rsidRPr="006E619D">
        <w:rPr>
          <w:u w:val="single"/>
        </w:rPr>
        <w:t xml:space="preserve">. Where </w:t>
      </w:r>
      <w:r w:rsidRPr="00BB73BC">
        <w:rPr>
          <w:highlight w:val="green"/>
          <w:u w:val="single"/>
        </w:rPr>
        <w:t xml:space="preserve">economic growth is </w:t>
      </w:r>
      <w:r w:rsidRPr="00DF52A4">
        <w:rPr>
          <w:rStyle w:val="Emphasis"/>
          <w:highlight w:val="green"/>
        </w:rPr>
        <w:t>impacted</w:t>
      </w:r>
      <w:r w:rsidRPr="00BB73BC">
        <w:rPr>
          <w:sz w:val="14"/>
        </w:rPr>
        <w:t xml:space="preserve"> by rainfall, episodes of </w:t>
      </w:r>
      <w:r w:rsidRPr="006E619D">
        <w:rPr>
          <w:u w:val="single"/>
        </w:rPr>
        <w:t>droughts and floods have generated waves of migration and spikes in violence</w:t>
      </w:r>
      <w:r w:rsidRPr="00BB73BC">
        <w:rPr>
          <w:sz w:val="14"/>
        </w:rPr>
        <w:t xml:space="preserve"> within countries.”</w:t>
      </w:r>
    </w:p>
    <w:p w14:paraId="05190585" w14:textId="77777777" w:rsidR="00936C96" w:rsidRPr="00BB73BC" w:rsidRDefault="00936C96" w:rsidP="00936C96">
      <w:pPr>
        <w:rPr>
          <w:sz w:val="14"/>
        </w:rPr>
      </w:pPr>
      <w:r w:rsidRPr="00BB73BC">
        <w:rPr>
          <w:sz w:val="14"/>
        </w:rPr>
        <w:t xml:space="preserve">In some places </w:t>
      </w:r>
      <w:r w:rsidRPr="006E619D">
        <w:rPr>
          <w:u w:val="single"/>
        </w:rPr>
        <w:t>conflict is practically guaranteed</w:t>
      </w:r>
      <w:r w:rsidRPr="00BB73BC">
        <w:rPr>
          <w:sz w:val="14"/>
        </w:rPr>
        <w:t>.</w:t>
      </w:r>
    </w:p>
    <w:p w14:paraId="2BF57857" w14:textId="77777777" w:rsidR="00936C96" w:rsidRPr="00BB73BC" w:rsidRDefault="00936C96" w:rsidP="00936C96">
      <w:pPr>
        <w:rPr>
          <w:sz w:val="14"/>
        </w:rPr>
      </w:pPr>
      <w:r w:rsidRPr="00BB73BC">
        <w:rPr>
          <w:sz w:val="14"/>
        </w:rPr>
        <w:t>Meanwhile, a study published in the journal Global Environmental Change, looked at how “</w:t>
      </w:r>
      <w:r w:rsidRPr="00BB73BC">
        <w:rPr>
          <w:highlight w:val="green"/>
          <w:u w:val="single"/>
        </w:rPr>
        <w:t>hydro-political issues</w:t>
      </w:r>
      <w:r w:rsidRPr="00BB73BC">
        <w:rPr>
          <w:sz w:val="14"/>
        </w:rPr>
        <w:t xml:space="preserve">” — including tensions and potential conflicts — could </w:t>
      </w:r>
      <w:r w:rsidRPr="00BB73BC">
        <w:rPr>
          <w:highlight w:val="green"/>
          <w:u w:val="single"/>
        </w:rPr>
        <w:t>play out in countries</w:t>
      </w:r>
      <w:r w:rsidRPr="00BB73BC">
        <w:rPr>
          <w:u w:val="single"/>
        </w:rPr>
        <w:t xml:space="preserve"> expected to experience water shortages</w:t>
      </w:r>
      <w:r w:rsidRPr="00BB73BC">
        <w:rPr>
          <w:sz w:val="14"/>
        </w:rPr>
        <w:t xml:space="preserve"> coupled </w:t>
      </w:r>
      <w:r w:rsidRPr="00BB73BC">
        <w:rPr>
          <w:highlight w:val="green"/>
          <w:u w:val="single"/>
        </w:rPr>
        <w:t>with high populations and pre-existing</w:t>
      </w:r>
      <w:r w:rsidRPr="00BB73BC">
        <w:rPr>
          <w:u w:val="single"/>
        </w:rPr>
        <w:t xml:space="preserve"> geopolitical </w:t>
      </w:r>
      <w:r w:rsidRPr="00BB73BC">
        <w:rPr>
          <w:highlight w:val="green"/>
          <w:u w:val="single"/>
        </w:rPr>
        <w:t>tensions</w:t>
      </w:r>
      <w:r w:rsidRPr="00BB73BC">
        <w:rPr>
          <w:sz w:val="14"/>
        </w:rPr>
        <w:t>.</w:t>
      </w:r>
    </w:p>
    <w:p w14:paraId="03165DDA" w14:textId="77777777" w:rsidR="00936C96" w:rsidRPr="00DF52A4" w:rsidRDefault="00936C96" w:rsidP="00936C96">
      <w:pPr>
        <w:rPr>
          <w:rStyle w:val="Emphasis"/>
        </w:rPr>
      </w:pPr>
      <w:r w:rsidRPr="00BB73BC">
        <w:rPr>
          <w:sz w:val="14"/>
        </w:rPr>
        <w:t xml:space="preserve">The study warned that these factors could </w:t>
      </w:r>
      <w:r w:rsidRPr="00BB73BC">
        <w:rPr>
          <w:u w:val="single"/>
        </w:rPr>
        <w:t>combine to increase the likelihood of water-related tensions</w:t>
      </w:r>
      <w:r w:rsidRPr="00BB73BC">
        <w:rPr>
          <w:sz w:val="14"/>
        </w:rPr>
        <w:t xml:space="preserve"> — potentially </w:t>
      </w:r>
      <w:r w:rsidRPr="00DF52A4">
        <w:rPr>
          <w:highlight w:val="green"/>
          <w:u w:val="single"/>
        </w:rPr>
        <w:t>escalating</w:t>
      </w:r>
      <w:r w:rsidRPr="00BB73BC">
        <w:rPr>
          <w:u w:val="single"/>
        </w:rPr>
        <w:t xml:space="preserve"> into armed conflict in cross-boundary </w:t>
      </w:r>
      <w:r w:rsidRPr="00DF52A4">
        <w:rPr>
          <w:highlight w:val="green"/>
          <w:u w:val="single"/>
        </w:rPr>
        <w:t>river basins</w:t>
      </w:r>
      <w:r w:rsidRPr="00BB73BC">
        <w:rPr>
          <w:sz w:val="14"/>
        </w:rPr>
        <w:t xml:space="preserve"> in places around the world </w:t>
      </w:r>
      <w:r w:rsidRPr="00DF52A4">
        <w:rPr>
          <w:highlight w:val="green"/>
          <w:u w:val="single"/>
        </w:rPr>
        <w:t>by</w:t>
      </w:r>
      <w:r w:rsidRPr="00BB73BC">
        <w:rPr>
          <w:sz w:val="14"/>
        </w:rPr>
        <w:t xml:space="preserve"> 74.9 to </w:t>
      </w:r>
      <w:r w:rsidRPr="00DF52A4">
        <w:rPr>
          <w:rStyle w:val="Emphasis"/>
          <w:highlight w:val="green"/>
        </w:rPr>
        <w:t>95</w:t>
      </w:r>
      <w:r w:rsidRPr="00DF52A4">
        <w:rPr>
          <w:highlight w:val="green"/>
          <w:u w:val="single"/>
        </w:rPr>
        <w:t xml:space="preserve"> percent</w:t>
      </w:r>
      <w:r w:rsidRPr="00BB73BC">
        <w:rPr>
          <w:sz w:val="14"/>
        </w:rPr>
        <w:t xml:space="preserve">. This means that in some places </w:t>
      </w:r>
      <w:r w:rsidRPr="00DF52A4">
        <w:rPr>
          <w:highlight w:val="green"/>
          <w:u w:val="single"/>
        </w:rPr>
        <w:t xml:space="preserve">conflict is </w:t>
      </w:r>
      <w:r w:rsidRPr="00DF52A4">
        <w:rPr>
          <w:rStyle w:val="Emphasis"/>
        </w:rPr>
        <w:t xml:space="preserve">practically </w:t>
      </w:r>
      <w:r w:rsidRPr="00DF52A4">
        <w:rPr>
          <w:rStyle w:val="Emphasis"/>
          <w:highlight w:val="green"/>
        </w:rPr>
        <w:t>guaranteed</w:t>
      </w:r>
      <w:r w:rsidRPr="00DF52A4">
        <w:rPr>
          <w:rStyle w:val="Emphasis"/>
        </w:rPr>
        <w:t>.</w:t>
      </w:r>
    </w:p>
    <w:p w14:paraId="0C1B292C" w14:textId="77777777" w:rsidR="00936C96" w:rsidRPr="00BB73BC" w:rsidRDefault="00936C96" w:rsidP="00936C96">
      <w:pPr>
        <w:rPr>
          <w:sz w:val="14"/>
        </w:rPr>
      </w:pPr>
      <w:r w:rsidRPr="00BB73BC">
        <w:rPr>
          <w:u w:val="single"/>
        </w:rPr>
        <w:lastRenderedPageBreak/>
        <w:t>These areas include regions</w:t>
      </w:r>
      <w:r w:rsidRPr="00BB73BC">
        <w:rPr>
          <w:sz w:val="14"/>
        </w:rPr>
        <w:t xml:space="preserve"> situated </w:t>
      </w:r>
      <w:r w:rsidRPr="00BB73BC">
        <w:rPr>
          <w:u w:val="single"/>
        </w:rPr>
        <w:t>around</w:t>
      </w:r>
      <w:r w:rsidRPr="00BB73BC">
        <w:rPr>
          <w:sz w:val="14"/>
        </w:rPr>
        <w:t xml:space="preserve"> primary rivers in </w:t>
      </w:r>
      <w:r w:rsidRPr="00DF52A4">
        <w:rPr>
          <w:highlight w:val="green"/>
          <w:u w:val="single"/>
        </w:rPr>
        <w:t>Asia and North Africa</w:t>
      </w:r>
      <w:r w:rsidRPr="00BB73BC">
        <w:rPr>
          <w:sz w:val="14"/>
        </w:rPr>
        <w:t xml:space="preserve">. Noted rivers include </w:t>
      </w:r>
      <w:r w:rsidRPr="00BB73BC">
        <w:rPr>
          <w:u w:val="single"/>
        </w:rPr>
        <w:t>the Tigris and Euphrates</w:t>
      </w:r>
      <w:r w:rsidRPr="00BB73BC">
        <w:rPr>
          <w:sz w:val="14"/>
        </w:rPr>
        <w:t xml:space="preserve">, </w:t>
      </w:r>
      <w:r w:rsidRPr="00BB73BC">
        <w:rPr>
          <w:u w:val="single"/>
        </w:rPr>
        <w:t>the Indus</w:t>
      </w:r>
      <w:r w:rsidRPr="00BB73BC">
        <w:rPr>
          <w:sz w:val="14"/>
        </w:rPr>
        <w:t xml:space="preserve">, </w:t>
      </w:r>
      <w:r w:rsidRPr="00BB73BC">
        <w:rPr>
          <w:u w:val="single"/>
        </w:rPr>
        <w:t>the Nile</w:t>
      </w:r>
      <w:r w:rsidRPr="00BB73BC">
        <w:rPr>
          <w:sz w:val="14"/>
        </w:rPr>
        <w:t xml:space="preserve">, </w:t>
      </w:r>
      <w:r w:rsidRPr="00BB73BC">
        <w:rPr>
          <w:u w:val="single"/>
        </w:rPr>
        <w:t>and the Ganges-Brahmaputra</w:t>
      </w:r>
      <w:r w:rsidRPr="00BB73BC">
        <w:rPr>
          <w:sz w:val="14"/>
        </w:rPr>
        <w:t>.</w:t>
      </w:r>
    </w:p>
    <w:p w14:paraId="09074093" w14:textId="77777777" w:rsidR="00936C96" w:rsidRPr="00BB73BC" w:rsidRDefault="00936C96" w:rsidP="00936C96">
      <w:pPr>
        <w:rPr>
          <w:sz w:val="14"/>
        </w:rPr>
      </w:pPr>
      <w:r w:rsidRPr="00BB73BC">
        <w:rPr>
          <w:sz w:val="14"/>
        </w:rPr>
        <w:t xml:space="preserve">Consider the fact that </w:t>
      </w:r>
      <w:r w:rsidRPr="00BB73BC">
        <w:rPr>
          <w:u w:val="single"/>
        </w:rPr>
        <w:t>11 countries share the Nile River basin</w:t>
      </w:r>
      <w:r w:rsidRPr="00BB73BC">
        <w:rPr>
          <w:sz w:val="14"/>
        </w:rPr>
        <w:t xml:space="preserve">: Egypt, Burundi, Kenya, Eritrea, Ethiopia, Uganda, Rwanda, Sudan, South Sudan, </w:t>
      </w:r>
      <w:proofErr w:type="gramStart"/>
      <w:r w:rsidRPr="00BB73BC">
        <w:rPr>
          <w:sz w:val="14"/>
        </w:rPr>
        <w:t>Tanzania</w:t>
      </w:r>
      <w:proofErr w:type="gramEnd"/>
      <w:r w:rsidRPr="00BB73BC">
        <w:rPr>
          <w:sz w:val="14"/>
        </w:rPr>
        <w:t xml:space="preserve"> and the Democratic Republic of Congo. All told, </w:t>
      </w:r>
      <w:r w:rsidRPr="00BB73BC">
        <w:rPr>
          <w:u w:val="single"/>
        </w:rPr>
        <w:t>more than 300 million people already live in these countries</w:t>
      </w:r>
      <w:r w:rsidRPr="00BB73BC">
        <w:rPr>
          <w:sz w:val="14"/>
        </w:rPr>
        <w:t xml:space="preserve">, — a number that is projected to double in the coming decades, while the amount of </w:t>
      </w:r>
      <w:r w:rsidRPr="00BB73BC">
        <w:rPr>
          <w:u w:val="single"/>
        </w:rPr>
        <w:t xml:space="preserve">available water will </w:t>
      </w:r>
      <w:r w:rsidRPr="00DF52A4">
        <w:rPr>
          <w:rStyle w:val="Emphasis"/>
        </w:rPr>
        <w:t>continue to shrink</w:t>
      </w:r>
      <w:r w:rsidRPr="00BB73BC">
        <w:rPr>
          <w:sz w:val="14"/>
        </w:rPr>
        <w:t xml:space="preserve"> due to climate change.</w:t>
      </w:r>
    </w:p>
    <w:p w14:paraId="76450BB9" w14:textId="77777777" w:rsidR="00936C96" w:rsidRPr="00BB73BC" w:rsidRDefault="00936C96" w:rsidP="00936C96">
      <w:pPr>
        <w:rPr>
          <w:sz w:val="14"/>
        </w:rPr>
      </w:pPr>
      <w:r w:rsidRPr="00BB73BC">
        <w:rPr>
          <w:sz w:val="14"/>
        </w:rPr>
        <w:t xml:space="preserve">For those in the US thinking these potential conflicts will only occur in distant lands — think again. The study also warned of a </w:t>
      </w:r>
      <w:r w:rsidRPr="00BB73BC">
        <w:rPr>
          <w:u w:val="single"/>
        </w:rPr>
        <w:t>very high chance of these</w:t>
      </w:r>
      <w:r w:rsidRPr="00BB73BC">
        <w:rPr>
          <w:sz w:val="14"/>
        </w:rPr>
        <w:t xml:space="preserve"> “</w:t>
      </w:r>
      <w:r w:rsidRPr="00BB73BC">
        <w:rPr>
          <w:u w:val="single"/>
        </w:rPr>
        <w:t>hydro-political interactions</w:t>
      </w:r>
      <w:r w:rsidRPr="00BB73BC">
        <w:rPr>
          <w:sz w:val="14"/>
        </w:rPr>
        <w:t xml:space="preserve">” </w:t>
      </w:r>
      <w:r w:rsidRPr="00BB73BC">
        <w:rPr>
          <w:u w:val="single"/>
        </w:rPr>
        <w:t xml:space="preserve">in portions of the </w:t>
      </w:r>
      <w:r w:rsidRPr="00DF52A4">
        <w:rPr>
          <w:rStyle w:val="Emphasis"/>
          <w:highlight w:val="green"/>
        </w:rPr>
        <w:t>southwestern US</w:t>
      </w:r>
      <w:r w:rsidRPr="00DF52A4">
        <w:rPr>
          <w:rStyle w:val="Emphasis"/>
        </w:rPr>
        <w:t xml:space="preserve"> a</w:t>
      </w:r>
      <w:r w:rsidRPr="00BB73BC">
        <w:rPr>
          <w:u w:val="single"/>
        </w:rPr>
        <w:t xml:space="preserve">nd </w:t>
      </w:r>
      <w:r w:rsidRPr="00DF52A4">
        <w:rPr>
          <w:rStyle w:val="Emphasis"/>
          <w:highlight w:val="green"/>
        </w:rPr>
        <w:t>northern Mexico</w:t>
      </w:r>
      <w:r w:rsidRPr="00BB73BC">
        <w:rPr>
          <w:sz w:val="14"/>
        </w:rPr>
        <w:t>, around the Colorado River.</w:t>
      </w:r>
    </w:p>
    <w:p w14:paraId="51DFC254" w14:textId="77777777" w:rsidR="00936C96" w:rsidRPr="00BB73BC" w:rsidRDefault="00936C96" w:rsidP="00936C96">
      <w:pPr>
        <w:rPr>
          <w:sz w:val="14"/>
        </w:rPr>
      </w:pPr>
      <w:r w:rsidRPr="00BB73BC">
        <w:rPr>
          <w:sz w:val="14"/>
        </w:rPr>
        <w:t>India and Pakistan</w:t>
      </w:r>
    </w:p>
    <w:p w14:paraId="102EE8B6" w14:textId="77777777" w:rsidR="00936C96" w:rsidRPr="00BB73BC" w:rsidRDefault="00936C96" w:rsidP="00936C96">
      <w:pPr>
        <w:rPr>
          <w:sz w:val="14"/>
        </w:rPr>
      </w:pPr>
      <w:r w:rsidRPr="00BB73BC">
        <w:rPr>
          <w:u w:val="single"/>
        </w:rPr>
        <w:t>Potential tensions are</w:t>
      </w:r>
      <w:r w:rsidRPr="00BB73BC">
        <w:rPr>
          <w:sz w:val="14"/>
        </w:rPr>
        <w:t xml:space="preserve"> particularly </w:t>
      </w:r>
      <w:r w:rsidRPr="00BB73BC">
        <w:rPr>
          <w:u w:val="single"/>
        </w:rPr>
        <w:t xml:space="preserve">worrisome in </w:t>
      </w:r>
      <w:r w:rsidRPr="00DF52A4">
        <w:rPr>
          <w:highlight w:val="green"/>
          <w:u w:val="single"/>
        </w:rPr>
        <w:t>India and Pakistan</w:t>
      </w:r>
      <w:r w:rsidRPr="00BB73BC">
        <w:rPr>
          <w:sz w:val="14"/>
        </w:rPr>
        <w:t xml:space="preserve">, which are already rivals when it comes to water resources. For now, these two countries have an </w:t>
      </w:r>
      <w:r w:rsidRPr="00BB73BC">
        <w:rPr>
          <w:u w:val="single"/>
        </w:rPr>
        <w:t>agreement</w:t>
      </w:r>
      <w:r w:rsidRPr="00BB73BC">
        <w:rPr>
          <w:sz w:val="14"/>
        </w:rPr>
        <w:t xml:space="preserve">, albeit a </w:t>
      </w:r>
      <w:r w:rsidRPr="00BB73BC">
        <w:rPr>
          <w:u w:val="single"/>
        </w:rPr>
        <w:t>strained</w:t>
      </w:r>
      <w:r w:rsidRPr="00BB73BC">
        <w:rPr>
          <w:sz w:val="14"/>
        </w:rPr>
        <w:t xml:space="preserve"> one, over the Indus River and the sharing of its water, by way of the 1960 Indus Water Treaty.</w:t>
      </w:r>
    </w:p>
    <w:p w14:paraId="72A23993" w14:textId="77777777" w:rsidR="00936C96" w:rsidRPr="00BB73BC" w:rsidRDefault="00936C96" w:rsidP="00936C96">
      <w:pPr>
        <w:rPr>
          <w:sz w:val="14"/>
        </w:rPr>
      </w:pPr>
      <w:r w:rsidRPr="00BB73BC">
        <w:rPr>
          <w:sz w:val="14"/>
        </w:rPr>
        <w:t xml:space="preserve">However, </w:t>
      </w:r>
      <w:r w:rsidRPr="00DF52A4">
        <w:rPr>
          <w:highlight w:val="green"/>
          <w:u w:val="single"/>
        </w:rPr>
        <w:t>water claims</w:t>
      </w:r>
      <w:r w:rsidRPr="00BB73BC">
        <w:rPr>
          <w:u w:val="single"/>
        </w:rPr>
        <w:t xml:space="preserve"> have been central to their</w:t>
      </w:r>
      <w:r w:rsidRPr="00BB73BC">
        <w:rPr>
          <w:sz w:val="14"/>
        </w:rPr>
        <w:t xml:space="preserve"> ongoing, burning </w:t>
      </w:r>
      <w:r w:rsidRPr="00DF52A4">
        <w:rPr>
          <w:highlight w:val="green"/>
          <w:u w:val="single"/>
        </w:rPr>
        <w:t>dispute over</w:t>
      </w:r>
      <w:r w:rsidRPr="00BB73BC">
        <w:rPr>
          <w:sz w:val="14"/>
        </w:rPr>
        <w:t xml:space="preserve"> the </w:t>
      </w:r>
      <w:r w:rsidRPr="00DF52A4">
        <w:rPr>
          <w:highlight w:val="green"/>
          <w:u w:val="single"/>
        </w:rPr>
        <w:t>Kashmir</w:t>
      </w:r>
      <w:r w:rsidRPr="00BB73BC">
        <w:rPr>
          <w:sz w:val="14"/>
        </w:rPr>
        <w:t xml:space="preserve"> region, a flashpoint area there for more than 60 years and counting.</w:t>
      </w:r>
    </w:p>
    <w:p w14:paraId="5487A3BA" w14:textId="77777777" w:rsidR="00936C96" w:rsidRPr="00BB73BC" w:rsidRDefault="00936C96" w:rsidP="00936C96">
      <w:pPr>
        <w:rPr>
          <w:sz w:val="14"/>
        </w:rPr>
      </w:pPr>
      <w:r w:rsidRPr="00BB73BC">
        <w:rPr>
          <w:u w:val="single"/>
        </w:rPr>
        <w:t>The</w:t>
      </w:r>
      <w:r w:rsidRPr="00BB73BC">
        <w:rPr>
          <w:sz w:val="14"/>
        </w:rPr>
        <w:t xml:space="preserve"> </w:t>
      </w:r>
      <w:proofErr w:type="gramStart"/>
      <w:r w:rsidRPr="00BB73BC">
        <w:rPr>
          <w:sz w:val="14"/>
        </w:rPr>
        <w:t xml:space="preserve">aforementioned </w:t>
      </w:r>
      <w:r w:rsidRPr="00DF52A4">
        <w:rPr>
          <w:highlight w:val="green"/>
          <w:u w:val="single"/>
        </w:rPr>
        <w:t>treaty</w:t>
      </w:r>
      <w:proofErr w:type="gramEnd"/>
      <w:r w:rsidRPr="00DF52A4">
        <w:rPr>
          <w:highlight w:val="green"/>
          <w:u w:val="single"/>
        </w:rPr>
        <w:t xml:space="preserve"> is</w:t>
      </w:r>
      <w:r w:rsidRPr="00BB73BC">
        <w:rPr>
          <w:u w:val="single"/>
        </w:rPr>
        <w:t xml:space="preserve"> now </w:t>
      </w:r>
      <w:r w:rsidRPr="00DF52A4">
        <w:rPr>
          <w:rStyle w:val="Emphasis"/>
        </w:rPr>
        <w:t xml:space="preserve">more </w:t>
      </w:r>
      <w:r w:rsidRPr="00DF52A4">
        <w:rPr>
          <w:rStyle w:val="Emphasis"/>
          <w:highlight w:val="green"/>
        </w:rPr>
        <w:t>strained</w:t>
      </w:r>
      <w:r w:rsidRPr="00DF52A4">
        <w:rPr>
          <w:rStyle w:val="Emphasis"/>
        </w:rPr>
        <w:t xml:space="preserve"> than ever</w:t>
      </w:r>
      <w:r w:rsidRPr="00BB73BC">
        <w:rPr>
          <w:sz w:val="14"/>
        </w:rPr>
        <w:t xml:space="preserve">, </w:t>
      </w:r>
      <w:r w:rsidRPr="00BB73BC">
        <w:rPr>
          <w:u w:val="single"/>
        </w:rPr>
        <w:t>as Pakistan accuses India of limiting its water supply and violating the treaty</w:t>
      </w:r>
      <w:r w:rsidRPr="00BB73BC">
        <w:rPr>
          <w:sz w:val="14"/>
        </w:rPr>
        <w:t xml:space="preserve"> by placing dams over various rivers that flow from Kashmir into Pakistan.</w:t>
      </w:r>
    </w:p>
    <w:p w14:paraId="72A102FD" w14:textId="77777777" w:rsidR="00936C96" w:rsidRPr="00BB73BC" w:rsidRDefault="00936C96" w:rsidP="00936C96">
      <w:pPr>
        <w:rPr>
          <w:sz w:val="14"/>
        </w:rPr>
      </w:pPr>
      <w:r w:rsidRPr="00BB73BC">
        <w:rPr>
          <w:sz w:val="14"/>
        </w:rPr>
        <w:t xml:space="preserve">In fact, a 2018 report from the International Monetary Fund ranked Pakistan third among countries facing severe water shortages, </w:t>
      </w:r>
      <w:proofErr w:type="gramStart"/>
      <w:r w:rsidRPr="00BB73BC">
        <w:rPr>
          <w:sz w:val="14"/>
        </w:rPr>
        <w:t>This</w:t>
      </w:r>
      <w:proofErr w:type="gramEnd"/>
      <w:r w:rsidRPr="00BB73BC">
        <w:rPr>
          <w:sz w:val="14"/>
        </w:rPr>
        <w:t xml:space="preserve"> is largely due to the rapid melting of glaciers in the Himalaya that are the source of much of the water for the Indus.</w:t>
      </w:r>
    </w:p>
    <w:p w14:paraId="25FC9DBF" w14:textId="77777777" w:rsidR="00936C96" w:rsidRPr="00BB73BC" w:rsidRDefault="00936C96" w:rsidP="00936C96">
      <w:pPr>
        <w:rPr>
          <w:sz w:val="14"/>
        </w:rPr>
      </w:pPr>
      <w:r w:rsidRPr="00BB73BC">
        <w:rPr>
          <w:sz w:val="14"/>
        </w:rPr>
        <w:t>For those in the US thinking these potential conflicts will only occur in distant lands — think again.</w:t>
      </w:r>
    </w:p>
    <w:p w14:paraId="673C6959" w14:textId="77777777" w:rsidR="00936C96" w:rsidRPr="00BB73BC" w:rsidRDefault="00936C96" w:rsidP="00936C96">
      <w:pPr>
        <w:rPr>
          <w:sz w:val="14"/>
        </w:rPr>
      </w:pPr>
      <w:r w:rsidRPr="00BB73BC">
        <w:rPr>
          <w:sz w:val="14"/>
        </w:rPr>
        <w:t>To provide an idea of how quickly water resources are diminishing in both countries, statistics from Pakistan’s Islamabad Chamber of Commerce and Industry from 2018 show that water availability (per capita in cubic meters per year) shrank from 5,260 in 1951, to 940 in 2015, and are projected to shrink to 860 by just 2025.</w:t>
      </w:r>
    </w:p>
    <w:p w14:paraId="13A267AE" w14:textId="77777777" w:rsidR="00936C96" w:rsidRPr="00BB73BC" w:rsidRDefault="00936C96" w:rsidP="00936C96">
      <w:pPr>
        <w:rPr>
          <w:sz w:val="14"/>
        </w:rPr>
      </w:pPr>
      <w:r w:rsidRPr="00BB73BC">
        <w:rPr>
          <w:sz w:val="14"/>
        </w:rPr>
        <w:t>In India, the crisis is hardly better. According to that country’s Ministry of Statistics (2016) and the Indian Ministry of Water Resources (2010), the per capita available water in cubic meters per year was 5,177 in 1951, and 1,474 in 2015, and is projected to shrink to 1,341 in 2025.</w:t>
      </w:r>
    </w:p>
    <w:p w14:paraId="58704AB6" w14:textId="77777777" w:rsidR="00936C96" w:rsidRPr="00BB73BC" w:rsidRDefault="00936C96" w:rsidP="00936C96">
      <w:pPr>
        <w:rPr>
          <w:sz w:val="14"/>
        </w:rPr>
      </w:pPr>
      <w:proofErr w:type="gramStart"/>
      <w:r w:rsidRPr="00BB73BC">
        <w:rPr>
          <w:u w:val="single"/>
        </w:rPr>
        <w:t>Both of these</w:t>
      </w:r>
      <w:proofErr w:type="gramEnd"/>
      <w:r w:rsidRPr="00BB73BC">
        <w:rPr>
          <w:u w:val="single"/>
        </w:rPr>
        <w:t xml:space="preserve"> </w:t>
      </w:r>
      <w:r w:rsidRPr="00DF52A4">
        <w:rPr>
          <w:highlight w:val="green"/>
          <w:u w:val="single"/>
        </w:rPr>
        <w:t>countries are nuclear powers</w:t>
      </w:r>
      <w:r w:rsidRPr="00BB73BC">
        <w:rPr>
          <w:sz w:val="14"/>
        </w:rPr>
        <w:t xml:space="preserve">. </w:t>
      </w:r>
      <w:r w:rsidRPr="00DF52A4">
        <w:rPr>
          <w:highlight w:val="green"/>
          <w:u w:val="single"/>
        </w:rPr>
        <w:t>Given</w:t>
      </w:r>
      <w:r w:rsidRPr="00BB73BC">
        <w:rPr>
          <w:u w:val="single"/>
        </w:rPr>
        <w:t xml:space="preserve"> the </w:t>
      </w:r>
      <w:r w:rsidRPr="00DF52A4">
        <w:rPr>
          <w:highlight w:val="green"/>
          <w:u w:val="single"/>
        </w:rPr>
        <w:t>dire</w:t>
      </w:r>
      <w:r w:rsidRPr="00BB73BC">
        <w:rPr>
          <w:u w:val="single"/>
        </w:rPr>
        <w:t xml:space="preserve"> </w:t>
      </w:r>
      <w:r w:rsidRPr="00DF52A4">
        <w:rPr>
          <w:rStyle w:val="Emphasis"/>
        </w:rPr>
        <w:t xml:space="preserve">projections of </w:t>
      </w:r>
      <w:r w:rsidRPr="00DF52A4">
        <w:rPr>
          <w:rStyle w:val="Emphasis"/>
          <w:highlight w:val="green"/>
        </w:rPr>
        <w:t>water availability</w:t>
      </w:r>
      <w:r w:rsidRPr="00BB73BC">
        <w:rPr>
          <w:sz w:val="14"/>
        </w:rPr>
        <w:t xml:space="preserve"> as climate change progresses, </w:t>
      </w:r>
      <w:r w:rsidRPr="00BB73BC">
        <w:rPr>
          <w:u w:val="single"/>
        </w:rPr>
        <w:t xml:space="preserve">nightmare scenarios of </w:t>
      </w:r>
      <w:r w:rsidRPr="00DF52A4">
        <w:rPr>
          <w:highlight w:val="green"/>
          <w:u w:val="single"/>
        </w:rPr>
        <w:t>water wars</w:t>
      </w:r>
      <w:r w:rsidRPr="00BB73BC">
        <w:rPr>
          <w:u w:val="single"/>
        </w:rPr>
        <w:t xml:space="preserve"> that could </w:t>
      </w:r>
      <w:r w:rsidRPr="00DF52A4">
        <w:rPr>
          <w:highlight w:val="green"/>
          <w:u w:val="single"/>
        </w:rPr>
        <w:t xml:space="preserve">spark </w:t>
      </w:r>
      <w:r w:rsidRPr="00DF52A4">
        <w:rPr>
          <w:rStyle w:val="Emphasis"/>
          <w:highlight w:val="green"/>
        </w:rPr>
        <w:t>nuclear exchanges</w:t>
      </w:r>
      <w:r w:rsidRPr="00BB73BC">
        <w:rPr>
          <w:u w:val="single"/>
        </w:rPr>
        <w:t xml:space="preserve"> are now</w:t>
      </w:r>
      <w:r w:rsidRPr="00BB73BC">
        <w:rPr>
          <w:sz w:val="14"/>
        </w:rPr>
        <w:t xml:space="preserve"> becoming </w:t>
      </w:r>
      <w:r w:rsidRPr="00BB73BC">
        <w:rPr>
          <w:u w:val="single"/>
        </w:rPr>
        <w:t>possible</w:t>
      </w:r>
      <w:r w:rsidRPr="00BB73BC">
        <w:rPr>
          <w:sz w:val="14"/>
        </w:rPr>
        <w:t>.</w:t>
      </w:r>
    </w:p>
    <w:p w14:paraId="66EF136A" w14:textId="77777777" w:rsidR="00936C96" w:rsidRDefault="00936C96" w:rsidP="00936C96">
      <w:pPr>
        <w:rPr>
          <w:sz w:val="14"/>
        </w:rPr>
      </w:pPr>
      <w:r w:rsidRPr="00BB73BC">
        <w:rPr>
          <w:sz w:val="14"/>
        </w:rPr>
        <w:t xml:space="preserve">As if to underscore all of this, even </w:t>
      </w:r>
      <w:r w:rsidRPr="00BB73BC">
        <w:rPr>
          <w:u w:val="single"/>
        </w:rPr>
        <w:t>the US military</w:t>
      </w:r>
      <w:r w:rsidRPr="00BB73BC">
        <w:rPr>
          <w:sz w:val="14"/>
        </w:rPr>
        <w:t xml:space="preserve"> recently </w:t>
      </w:r>
      <w:r w:rsidRPr="00BB73BC">
        <w:rPr>
          <w:u w:val="single"/>
        </w:rPr>
        <w:t>warned</w:t>
      </w:r>
      <w:r w:rsidRPr="00BB73BC">
        <w:rPr>
          <w:sz w:val="14"/>
        </w:rPr>
        <w:t xml:space="preserve"> that </w:t>
      </w:r>
      <w:r w:rsidRPr="00BB73BC">
        <w:rPr>
          <w:u w:val="single"/>
        </w:rPr>
        <w:t>climate change is a worldwide threat</w:t>
      </w:r>
      <w:r w:rsidRPr="00BB73BC">
        <w:rPr>
          <w:sz w:val="14"/>
        </w:rPr>
        <w:t>. The military’s Worldwide Threat Assessment report warned that climate change and other types of environmental degradation threatened global stability because they are “</w:t>
      </w:r>
      <w:r w:rsidRPr="00BB73BC">
        <w:rPr>
          <w:u w:val="single"/>
        </w:rPr>
        <w:t xml:space="preserve">likely to </w:t>
      </w:r>
      <w:r w:rsidRPr="00DF52A4">
        <w:rPr>
          <w:highlight w:val="green"/>
          <w:u w:val="single"/>
        </w:rPr>
        <w:t xml:space="preserve">fuel </w:t>
      </w:r>
      <w:r w:rsidRPr="00DF52A4">
        <w:rPr>
          <w:rStyle w:val="Emphasis"/>
          <w:highlight w:val="green"/>
        </w:rPr>
        <w:t>competition</w:t>
      </w:r>
      <w:r w:rsidRPr="00BB73BC">
        <w:rPr>
          <w:u w:val="single"/>
        </w:rPr>
        <w:t xml:space="preserve"> for resources</w:t>
      </w:r>
      <w:r w:rsidRPr="00BB73BC">
        <w:rPr>
          <w:sz w:val="14"/>
        </w:rPr>
        <w:t xml:space="preserve">, </w:t>
      </w:r>
      <w:r w:rsidRPr="00DF52A4">
        <w:rPr>
          <w:highlight w:val="green"/>
          <w:u w:val="single"/>
        </w:rPr>
        <w:t xml:space="preserve">economic </w:t>
      </w:r>
      <w:r w:rsidRPr="00DF52A4">
        <w:rPr>
          <w:rStyle w:val="Emphasis"/>
          <w:highlight w:val="green"/>
        </w:rPr>
        <w:t>distress</w:t>
      </w:r>
      <w:r w:rsidRPr="00DF52A4">
        <w:rPr>
          <w:sz w:val="14"/>
        </w:rPr>
        <w:t>,</w:t>
      </w:r>
      <w:r w:rsidRPr="00BB73BC">
        <w:rPr>
          <w:sz w:val="14"/>
        </w:rPr>
        <w:t xml:space="preserve"> </w:t>
      </w:r>
      <w:r w:rsidRPr="00BB73BC">
        <w:rPr>
          <w:u w:val="single"/>
        </w:rPr>
        <w:t xml:space="preserve">and social </w:t>
      </w:r>
      <w:r w:rsidRPr="00DF52A4">
        <w:rPr>
          <w:rStyle w:val="Emphasis"/>
        </w:rPr>
        <w:t>discontent</w:t>
      </w:r>
      <w:r w:rsidRPr="00BB73BC">
        <w:rPr>
          <w:u w:val="single"/>
        </w:rPr>
        <w:t xml:space="preserve"> through 2019 and beyond</w:t>
      </w:r>
      <w:r w:rsidRPr="00BB73BC">
        <w:rPr>
          <w:sz w:val="14"/>
        </w:rPr>
        <w:t>.”</w:t>
      </w:r>
    </w:p>
    <w:p w14:paraId="7CC8A78A" w14:textId="77777777" w:rsidR="00936C96" w:rsidRDefault="00936C96" w:rsidP="00936C96">
      <w:pPr>
        <w:rPr>
          <w:sz w:val="14"/>
        </w:rPr>
      </w:pPr>
    </w:p>
    <w:p w14:paraId="38D057C3" w14:textId="77777777" w:rsidR="00936C96" w:rsidRDefault="00936C96" w:rsidP="00936C96">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2BC3ACC8" w14:textId="77777777" w:rsidR="00936C96" w:rsidRPr="00695E35" w:rsidRDefault="00936C96" w:rsidP="00936C96">
      <w:proofErr w:type="spellStart"/>
      <w:r w:rsidRPr="00EB7207">
        <w:rPr>
          <w:rStyle w:val="Style13ptBold"/>
        </w:rPr>
        <w:t>Silberg</w:t>
      </w:r>
      <w:proofErr w:type="spellEnd"/>
      <w:r>
        <w:t xml:space="preserve"> 1/26/</w:t>
      </w:r>
      <w:r w:rsidRPr="00EB7207">
        <w:rPr>
          <w:rStyle w:val="Style13ptBold"/>
        </w:rPr>
        <w:t>14</w:t>
      </w:r>
      <w:r>
        <w:t xml:space="preserve"> [Bob </w:t>
      </w:r>
      <w:proofErr w:type="spellStart"/>
      <w:r>
        <w:t>Silberg</w:t>
      </w:r>
      <w:proofErr w:type="spellEnd"/>
      <w:r>
        <w:t xml:space="preserve">, </w:t>
      </w:r>
      <w:r w:rsidRPr="00EB7207">
        <w:t>NASA’s Jet Propulsion Laboratory</w:t>
      </w:r>
      <w:r>
        <w:t>. “</w:t>
      </w:r>
      <w:r w:rsidRPr="00EB7207">
        <w:t>Satellites help power grid keep its balance</w:t>
      </w:r>
      <w:r>
        <w:t xml:space="preserve">.” Climate.NASA.Gov. </w:t>
      </w:r>
      <w:hyperlink r:id="rId19" w:history="1">
        <w:r w:rsidRPr="001F028B">
          <w:rPr>
            <w:rStyle w:val="Hyperlink"/>
          </w:rPr>
          <w:t>https://climate.nasa.gov/news/1027/satellites-help-power-grid-keep-its-balance/</w:t>
        </w:r>
      </w:hyperlink>
      <w:r>
        <w:t>] Justin</w:t>
      </w:r>
    </w:p>
    <w:p w14:paraId="0CC83F70" w14:textId="77777777" w:rsidR="00936C96" w:rsidRPr="00EB7207" w:rsidRDefault="00936C96" w:rsidP="00936C96">
      <w:pPr>
        <w:rPr>
          <w:rStyle w:val="Emphasis"/>
        </w:rPr>
      </w:pPr>
      <w:r w:rsidRPr="00695E35">
        <w:rPr>
          <w:highlight w:val="green"/>
          <w:u w:val="single"/>
        </w:rPr>
        <w:lastRenderedPageBreak/>
        <w:t>Imagine</w:t>
      </w:r>
      <w:r w:rsidRPr="00695E35">
        <w:rPr>
          <w:sz w:val="14"/>
        </w:rPr>
        <w:t xml:space="preserve"> a </w:t>
      </w:r>
      <w:r w:rsidRPr="00695E35">
        <w:rPr>
          <w:highlight w:val="green"/>
          <w:u w:val="single"/>
        </w:rPr>
        <w:t>generator pumping</w:t>
      </w:r>
      <w:r w:rsidRPr="003335D2">
        <w:rPr>
          <w:u w:val="single"/>
        </w:rPr>
        <w:t xml:space="preserve"> more </w:t>
      </w:r>
      <w:r w:rsidRPr="00695E35">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695E35">
        <w:rPr>
          <w:highlight w:val="green"/>
          <w:u w:val="single"/>
        </w:rPr>
        <w:t>inconsistently</w:t>
      </w:r>
      <w:r w:rsidRPr="003335D2">
        <w:rPr>
          <w:u w:val="single"/>
        </w:rPr>
        <w:t xml:space="preserve"> and </w:t>
      </w:r>
      <w:r w:rsidRPr="00695E35">
        <w:rPr>
          <w:highlight w:val="green"/>
          <w:u w:val="single"/>
        </w:rPr>
        <w:t>without</w:t>
      </w:r>
      <w:r w:rsidRPr="00695E35">
        <w:rPr>
          <w:sz w:val="14"/>
        </w:rPr>
        <w:t xml:space="preserve"> the </w:t>
      </w:r>
      <w:r w:rsidRPr="003335D2">
        <w:rPr>
          <w:u w:val="single"/>
        </w:rPr>
        <w:t xml:space="preserve">grid’s </w:t>
      </w:r>
      <w:r w:rsidRPr="00695E35">
        <w:rPr>
          <w:highlight w:val="green"/>
          <w:u w:val="single"/>
        </w:rPr>
        <w:t>caretakers</w:t>
      </w:r>
      <w:r w:rsidRPr="00695E35">
        <w:rPr>
          <w:sz w:val="14"/>
        </w:rPr>
        <w:t xml:space="preserve"> being able to see what it was doing. </w:t>
      </w:r>
      <w:r w:rsidRPr="00695E35">
        <w:rPr>
          <w:highlight w:val="green"/>
          <w:u w:val="single"/>
        </w:rPr>
        <w:t xml:space="preserve">How could they </w:t>
      </w:r>
      <w:r w:rsidRPr="00EB7207">
        <w:rPr>
          <w:rStyle w:val="Emphasis"/>
          <w:highlight w:val="green"/>
        </w:rPr>
        <w:t>maintain</w:t>
      </w:r>
      <w:r w:rsidRPr="00695E35">
        <w:rPr>
          <w:sz w:val="14"/>
        </w:rPr>
        <w:t xml:space="preserve"> the </w:t>
      </w:r>
      <w:r w:rsidRPr="003335D2">
        <w:rPr>
          <w:u w:val="single"/>
        </w:rPr>
        <w:t xml:space="preserve">critical </w:t>
      </w:r>
      <w:r w:rsidRPr="00695E35">
        <w:rPr>
          <w:highlight w:val="green"/>
          <w:u w:val="single"/>
        </w:rPr>
        <w:t>balance</w:t>
      </w:r>
      <w:r w:rsidRPr="003335D2">
        <w:rPr>
          <w:u w:val="single"/>
        </w:rPr>
        <w:t xml:space="preserve"> between generation and consumption</w:t>
      </w:r>
      <w:r w:rsidRPr="00695E35">
        <w:rPr>
          <w:sz w:val="14"/>
        </w:rPr>
        <w:t xml:space="preserve"> that the grid requires? A key to </w:t>
      </w:r>
      <w:r w:rsidRPr="00695E35">
        <w:rPr>
          <w:highlight w:val="green"/>
          <w:u w:val="single"/>
        </w:rPr>
        <w:t>the answer hovers</w:t>
      </w:r>
      <w:r w:rsidRPr="00695E35">
        <w:rPr>
          <w:sz w:val="14"/>
        </w:rPr>
        <w:t xml:space="preserve"> some </w:t>
      </w:r>
      <w:r w:rsidRPr="00EB7207">
        <w:rPr>
          <w:rStyle w:val="Emphasis"/>
          <w:highlight w:val="green"/>
        </w:rPr>
        <w:t>22,000 miles overhead</w:t>
      </w:r>
      <w:r w:rsidRPr="00EB7207">
        <w:rPr>
          <w:rStyle w:val="Emphasis"/>
        </w:rPr>
        <w:t>.</w:t>
      </w:r>
    </w:p>
    <w:p w14:paraId="793669CD" w14:textId="77777777" w:rsidR="00936C96" w:rsidRPr="00695E35" w:rsidRDefault="00936C96" w:rsidP="00936C96">
      <w:pPr>
        <w:rPr>
          <w:sz w:val="14"/>
        </w:rPr>
      </w:pPr>
      <w:r w:rsidRPr="00695E35">
        <w:rPr>
          <w:sz w:val="14"/>
        </w:rPr>
        <w:t xml:space="preserve">The amount of </w:t>
      </w:r>
      <w:r w:rsidRPr="00695E35">
        <w:rPr>
          <w:highlight w:val="green"/>
          <w:u w:val="single"/>
        </w:rPr>
        <w:t>electricity</w:t>
      </w:r>
      <w:r w:rsidRPr="003335D2">
        <w:rPr>
          <w:u w:val="single"/>
        </w:rPr>
        <w:t xml:space="preserve"> fed </w:t>
      </w:r>
      <w:r w:rsidRPr="00695E35">
        <w:rPr>
          <w:highlight w:val="green"/>
          <w:u w:val="single"/>
        </w:rPr>
        <w:t>in</w:t>
      </w:r>
      <w:r w:rsidRPr="003335D2">
        <w:rPr>
          <w:u w:val="single"/>
        </w:rPr>
        <w:t xml:space="preserve">to </w:t>
      </w:r>
      <w:r w:rsidRPr="00695E35">
        <w:rPr>
          <w:highlight w:val="green"/>
          <w:u w:val="single"/>
        </w:rPr>
        <w:t>a</w:t>
      </w:r>
      <w:r w:rsidRPr="00695E35">
        <w:rPr>
          <w:sz w:val="14"/>
        </w:rPr>
        <w:t xml:space="preserve">n electrical </w:t>
      </w:r>
      <w:r w:rsidRPr="00695E35">
        <w:rPr>
          <w:highlight w:val="green"/>
          <w:u w:val="single"/>
        </w:rPr>
        <w:t>grid</w:t>
      </w:r>
      <w:r w:rsidRPr="00695E35">
        <w:rPr>
          <w:sz w:val="14"/>
        </w:rPr>
        <w:t xml:space="preserve"> at any given moment </w:t>
      </w:r>
      <w:r w:rsidRPr="00695E35">
        <w:rPr>
          <w:highlight w:val="green"/>
          <w:u w:val="single"/>
        </w:rPr>
        <w:t>must equal</w:t>
      </w:r>
      <w:r w:rsidRPr="003335D2">
        <w:rPr>
          <w:u w:val="single"/>
        </w:rPr>
        <w:t xml:space="preserve"> the </w:t>
      </w:r>
      <w:r w:rsidRPr="00695E35">
        <w:rPr>
          <w:highlight w:val="green"/>
          <w:u w:val="single"/>
        </w:rPr>
        <w:t>amount</w:t>
      </w:r>
      <w:r w:rsidRPr="003335D2">
        <w:rPr>
          <w:u w:val="single"/>
        </w:rPr>
        <w:t xml:space="preserve"> that is being </w:t>
      </w:r>
      <w:r w:rsidRPr="00695E35">
        <w:rPr>
          <w:highlight w:val="green"/>
          <w:u w:val="single"/>
        </w:rPr>
        <w:t>used</w:t>
      </w:r>
      <w:r w:rsidRPr="003335D2">
        <w:rPr>
          <w:u w:val="single"/>
        </w:rPr>
        <w:t xml:space="preserve"> at that moment. </w:t>
      </w:r>
      <w:r w:rsidRPr="00695E35">
        <w:rPr>
          <w:highlight w:val="green"/>
          <w:u w:val="single"/>
        </w:rPr>
        <w:t>Too much or</w:t>
      </w:r>
      <w:r w:rsidRPr="003335D2">
        <w:rPr>
          <w:u w:val="single"/>
        </w:rPr>
        <w:t xml:space="preserve"> too </w:t>
      </w:r>
      <w:r w:rsidRPr="00695E35">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695E35">
        <w:rPr>
          <w:highlight w:val="green"/>
          <w:u w:val="single"/>
        </w:rPr>
        <w:t>trigger</w:t>
      </w:r>
      <w:r w:rsidRPr="003335D2">
        <w:rPr>
          <w:u w:val="single"/>
        </w:rPr>
        <w:t xml:space="preserve"> a power </w:t>
      </w:r>
      <w:r w:rsidRPr="00695E35">
        <w:rPr>
          <w:highlight w:val="green"/>
          <w:u w:val="single"/>
        </w:rPr>
        <w:t>outage</w:t>
      </w:r>
      <w:r w:rsidRPr="00695E35">
        <w:rPr>
          <w:sz w:val="14"/>
        </w:rPr>
        <w:t>. Nine of North America’s largest grids have special independent organizations charged with maintaining that balance.</w:t>
      </w:r>
    </w:p>
    <w:p w14:paraId="3785CD91" w14:textId="77777777" w:rsidR="00936C96" w:rsidRPr="00695E35" w:rsidRDefault="00936C96" w:rsidP="00936C96">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EB7207">
        <w:rPr>
          <w:rStyle w:val="Emphasis"/>
          <w:highlight w:val="green"/>
        </w:rPr>
        <w:t>rebalance</w:t>
      </w:r>
      <w:r w:rsidRPr="003335D2">
        <w:rPr>
          <w:u w:val="single"/>
        </w:rPr>
        <w:t xml:space="preserve"> the </w:t>
      </w:r>
      <w:r w:rsidRPr="00695E35">
        <w:rPr>
          <w:highlight w:val="green"/>
          <w:u w:val="single"/>
        </w:rPr>
        <w:t>grid’s intake and output</w:t>
      </w:r>
      <w:r w:rsidRPr="003335D2">
        <w:rPr>
          <w:u w:val="single"/>
        </w:rPr>
        <w:t xml:space="preserve"> every four seconds</w:t>
      </w:r>
      <w:r w:rsidRPr="00695E35">
        <w:rPr>
          <w:sz w:val="14"/>
        </w:rPr>
        <w:t xml:space="preserve">, </w:t>
      </w:r>
      <w:r w:rsidRPr="00695E35">
        <w:rPr>
          <w:highlight w:val="green"/>
          <w:u w:val="single"/>
        </w:rPr>
        <w:t>using</w:t>
      </w:r>
      <w:r w:rsidRPr="003335D2">
        <w:rPr>
          <w:u w:val="single"/>
        </w:rPr>
        <w:t xml:space="preserve"> </w:t>
      </w:r>
      <w:r w:rsidRPr="00EB7207">
        <w:rPr>
          <w:rStyle w:val="Emphasis"/>
        </w:rPr>
        <w:t xml:space="preserve">sophisticated </w:t>
      </w:r>
      <w:r w:rsidRPr="00EB7207">
        <w:rPr>
          <w:rStyle w:val="Emphasis"/>
          <w:highlight w:val="green"/>
        </w:rPr>
        <w:t>algorithms</w:t>
      </w:r>
      <w:r w:rsidRPr="00695E35">
        <w:rPr>
          <w:highlight w:val="green"/>
          <w:u w:val="single"/>
        </w:rPr>
        <w:t xml:space="preserve"> to </w:t>
      </w:r>
      <w:r w:rsidRPr="00EB7207">
        <w:rPr>
          <w:rStyle w:val="Emphasis"/>
          <w:highlight w:val="green"/>
        </w:rPr>
        <w:t>forecast</w:t>
      </w:r>
      <w:r w:rsidRPr="00EB7207">
        <w:rPr>
          <w:rStyle w:val="Emphasis"/>
        </w:rPr>
        <w:t xml:space="preserve"> demand</w:t>
      </w:r>
      <w:r w:rsidRPr="003335D2">
        <w:rPr>
          <w:u w:val="single"/>
        </w:rPr>
        <w:t xml:space="preserve"> </w:t>
      </w:r>
      <w:r w:rsidRPr="00695E35">
        <w:rPr>
          <w:highlight w:val="green"/>
          <w:u w:val="single"/>
        </w:rPr>
        <w:t>and</w:t>
      </w:r>
      <w:r w:rsidRPr="00695E35">
        <w:rPr>
          <w:sz w:val="14"/>
        </w:rPr>
        <w:t xml:space="preserve"> a variety of ways to </w:t>
      </w:r>
      <w:r w:rsidRPr="00695E35">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232C0354" w14:textId="77777777" w:rsidR="00936C96" w:rsidRPr="00695E35" w:rsidRDefault="00936C96" w:rsidP="00936C96">
      <w:pPr>
        <w:rPr>
          <w:sz w:val="14"/>
        </w:rPr>
      </w:pPr>
      <w:r w:rsidRPr="00695E35">
        <w:rPr>
          <w:sz w:val="14"/>
        </w:rPr>
        <w:t>More electricity than a power plant</w:t>
      </w:r>
    </w:p>
    <w:p w14:paraId="6A886436" w14:textId="77777777" w:rsidR="00936C96" w:rsidRPr="00695E35" w:rsidRDefault="00936C96" w:rsidP="00936C96">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0D795C63" w14:textId="77777777" w:rsidR="00936C96" w:rsidRPr="00695E35" w:rsidRDefault="00936C96" w:rsidP="00936C96">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03DA039B" w14:textId="77777777" w:rsidR="00936C96" w:rsidRPr="00695E35" w:rsidRDefault="00936C96" w:rsidP="00936C96">
      <w:pPr>
        <w:rPr>
          <w:sz w:val="14"/>
        </w:rPr>
      </w:pPr>
      <w:r w:rsidRPr="00695E35">
        <w:rPr>
          <w:sz w:val="14"/>
        </w:rPr>
        <w:t xml:space="preserve">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w:t>
      </w:r>
      <w:proofErr w:type="gramStart"/>
      <w:r w:rsidRPr="00695E35">
        <w:rPr>
          <w:sz w:val="14"/>
        </w:rPr>
        <w:t>So</w:t>
      </w:r>
      <w:proofErr w:type="gramEnd"/>
      <w:r w:rsidRPr="00695E35">
        <w:rPr>
          <w:sz w:val="14"/>
        </w:rPr>
        <w:t xml:space="preserve"> they know where the solar panels are and the size, angle and shading characteristics of each group.</w:t>
      </w:r>
    </w:p>
    <w:p w14:paraId="5DC90947" w14:textId="77777777" w:rsidR="00936C96" w:rsidRPr="00695E35" w:rsidRDefault="00936C96" w:rsidP="00936C96">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0475DCF0" w14:textId="77777777" w:rsidR="00936C96" w:rsidRPr="00695E35" w:rsidRDefault="00936C96" w:rsidP="00936C96">
      <w:pPr>
        <w:rPr>
          <w:sz w:val="14"/>
        </w:rPr>
      </w:pPr>
      <w:r w:rsidRPr="00695E35">
        <w:rPr>
          <w:sz w:val="14"/>
        </w:rPr>
        <w:t xml:space="preserve">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w:t>
      </w:r>
      <w:proofErr w:type="spellStart"/>
      <w:r w:rsidRPr="00695E35">
        <w:rPr>
          <w:sz w:val="14"/>
        </w:rPr>
        <w:t>Kankiewicz</w:t>
      </w:r>
      <w:proofErr w:type="spellEnd"/>
      <w:r w:rsidRPr="00695E35">
        <w:rPr>
          <w:sz w:val="14"/>
        </w:rPr>
        <w:t>, Solar Research Specialist at CPR. “You can say if it’s gone from here to here in the last hour, we predict that it’s going to go, say, 10 kilometers in that direction in two hours. For short-term forecasting, that's the most accurate method out there.”</w:t>
      </w:r>
    </w:p>
    <w:p w14:paraId="38A98521" w14:textId="77777777" w:rsidR="00936C96" w:rsidRPr="00695E35" w:rsidRDefault="00936C96" w:rsidP="00936C96">
      <w:pPr>
        <w:rPr>
          <w:sz w:val="14"/>
        </w:rPr>
      </w:pPr>
      <w:r w:rsidRPr="00695E35">
        <w:rPr>
          <w:sz w:val="14"/>
        </w:rPr>
        <w:t>Hour by hour</w:t>
      </w:r>
    </w:p>
    <w:p w14:paraId="5A6527B1" w14:textId="77777777" w:rsidR="00936C96" w:rsidRPr="00695E35" w:rsidRDefault="00936C96" w:rsidP="00936C96">
      <w:pPr>
        <w:rPr>
          <w:sz w:val="14"/>
        </w:rPr>
      </w:pPr>
      <w:r w:rsidRPr="00695E35">
        <w:rPr>
          <w:sz w:val="14"/>
        </w:rPr>
        <w:t>“</w:t>
      </w:r>
      <w:r w:rsidRPr="00AB399B">
        <w:rPr>
          <w:u w:val="single"/>
        </w:rPr>
        <w:t xml:space="preserve">We </w:t>
      </w:r>
      <w:r w:rsidRPr="00695E35">
        <w:rPr>
          <w:highlight w:val="green"/>
          <w:u w:val="single"/>
        </w:rPr>
        <w:t>model</w:t>
      </w:r>
      <w:r w:rsidRPr="00AB399B">
        <w:rPr>
          <w:u w:val="single"/>
        </w:rPr>
        <w:t xml:space="preserve"> each</w:t>
      </w:r>
      <w:r w:rsidRPr="00695E35">
        <w:rPr>
          <w:sz w:val="14"/>
        </w:rPr>
        <w:t xml:space="preserve"> of those nearly </w:t>
      </w:r>
      <w:r w:rsidRPr="00695E35">
        <w:rPr>
          <w:highlight w:val="green"/>
          <w:u w:val="single"/>
        </w:rPr>
        <w:t>200,000 systems individually</w:t>
      </w:r>
      <w:r w:rsidRPr="00AB399B">
        <w:rPr>
          <w:u w:val="single"/>
        </w:rPr>
        <w:t>,”</w:t>
      </w:r>
      <w:r w:rsidRPr="00695E35">
        <w:rPr>
          <w:sz w:val="14"/>
        </w:rPr>
        <w:t xml:space="preserve"> said Mark </w:t>
      </w:r>
      <w:proofErr w:type="spellStart"/>
      <w:r w:rsidRPr="00695E35">
        <w:rPr>
          <w:sz w:val="14"/>
        </w:rPr>
        <w:t>Liffmann</w:t>
      </w:r>
      <w:proofErr w:type="spellEnd"/>
      <w:r w:rsidRPr="00695E35">
        <w:rPr>
          <w:sz w:val="14"/>
        </w:rPr>
        <w:t xml:space="preserve">, who is Vice President of Business Development, </w:t>
      </w:r>
      <w:proofErr w:type="gramStart"/>
      <w:r w:rsidRPr="00695E35">
        <w:rPr>
          <w:sz w:val="14"/>
        </w:rPr>
        <w:t>Sales</w:t>
      </w:r>
      <w:proofErr w:type="gramEnd"/>
      <w:r w:rsidRPr="00695E35">
        <w:rPr>
          <w:sz w:val="14"/>
        </w:rPr>
        <w:t xml:space="preserve">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75B08FEF" w14:textId="77777777" w:rsidR="00936C96" w:rsidRPr="00695E35" w:rsidRDefault="00936C96" w:rsidP="00936C96">
      <w:pPr>
        <w:rPr>
          <w:sz w:val="14"/>
        </w:rPr>
      </w:pPr>
      <w:r w:rsidRPr="00695E35">
        <w:rPr>
          <w:sz w:val="14"/>
        </w:rPr>
        <w:t xml:space="preserve">CPR’s </w:t>
      </w:r>
      <w:r w:rsidRPr="00EB7207">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EB7207">
        <w:rPr>
          <w:highlight w:val="green"/>
          <w:u w:val="single"/>
        </w:rPr>
        <w:t>happen</w:t>
      </w:r>
      <w:r w:rsidRPr="00AB399B">
        <w:rPr>
          <w:u w:val="single"/>
        </w:rPr>
        <w:t xml:space="preserve"> </w:t>
      </w:r>
      <w:r w:rsidRPr="00EB7207">
        <w:rPr>
          <w:rStyle w:val="Emphasis"/>
        </w:rPr>
        <w:t xml:space="preserve">quickly </w:t>
      </w:r>
      <w:r w:rsidRPr="00EB7207">
        <w:rPr>
          <w:rStyle w:val="Emphasis"/>
          <w:highlight w:val="green"/>
        </w:rPr>
        <w:t>in real time</w:t>
      </w:r>
      <w:r w:rsidRPr="00695E35">
        <w:rPr>
          <w:sz w:val="14"/>
        </w:rPr>
        <w:t xml:space="preserve">,” </w:t>
      </w:r>
      <w:proofErr w:type="spellStart"/>
      <w:r w:rsidRPr="00695E35">
        <w:rPr>
          <w:sz w:val="14"/>
        </w:rPr>
        <w:t>Liffmann</w:t>
      </w:r>
      <w:proofErr w:type="spellEnd"/>
      <w:r w:rsidRPr="00695E35">
        <w:rPr>
          <w:sz w:val="14"/>
        </w:rPr>
        <w:t xml:space="preserve"> said. “You need the ongoing forecast continuously to be able to accurately calculate what solar panels are going to provide and therefore what traditional resources you are going to need to turn on and off.”</w:t>
      </w:r>
    </w:p>
    <w:p w14:paraId="118EAD7A" w14:textId="77777777" w:rsidR="00936C96" w:rsidRPr="00695E35" w:rsidRDefault="00936C96" w:rsidP="00936C96">
      <w:pPr>
        <w:rPr>
          <w:sz w:val="14"/>
        </w:rPr>
      </w:pPr>
      <w:r w:rsidRPr="00695E35">
        <w:rPr>
          <w:sz w:val="14"/>
        </w:rPr>
        <w:t xml:space="preserve">California ISO’s Blatchford points out that the </w:t>
      </w:r>
      <w:r w:rsidRPr="00EB7207">
        <w:rPr>
          <w:highlight w:val="green"/>
          <w:u w:val="single"/>
        </w:rPr>
        <w:t>monitoring and forecasting</w:t>
      </w:r>
      <w:r w:rsidRPr="00AB399B">
        <w:rPr>
          <w:u w:val="single"/>
        </w:rPr>
        <w:t xml:space="preserve"> that GOES </w:t>
      </w:r>
      <w:r w:rsidRPr="00EB7207">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29A1D94B" w14:textId="77777777" w:rsidR="00936C96" w:rsidRPr="00695E35" w:rsidRDefault="00936C96" w:rsidP="00936C96">
      <w:pPr>
        <w:rPr>
          <w:sz w:val="14"/>
        </w:rPr>
      </w:pPr>
      <w:r w:rsidRPr="00695E35">
        <w:rPr>
          <w:sz w:val="14"/>
        </w:rPr>
        <w:t>“The sun angle plays a big part in it, too,” he said. “A cloud 10 miles away from the plant could be in between the plant and the sun.”</w:t>
      </w:r>
    </w:p>
    <w:p w14:paraId="4119E006" w14:textId="77777777" w:rsidR="00936C96" w:rsidRPr="00695E35" w:rsidRDefault="00936C96" w:rsidP="00936C96">
      <w:pPr>
        <w:rPr>
          <w:sz w:val="14"/>
        </w:rPr>
      </w:pPr>
      <w:r w:rsidRPr="00695E35">
        <w:rPr>
          <w:sz w:val="14"/>
        </w:rPr>
        <w:t xml:space="preserve">Despite the challenges they present, having California’s single largest </w:t>
      </w:r>
      <w:r w:rsidRPr="00EB7207">
        <w:rPr>
          <w:highlight w:val="green"/>
          <w:u w:val="single"/>
        </w:rPr>
        <w:t>generator in the form of</w:t>
      </w:r>
      <w:r w:rsidRPr="00695E35">
        <w:rPr>
          <w:sz w:val="14"/>
        </w:rPr>
        <w:t xml:space="preserve"> 200,000 </w:t>
      </w:r>
      <w:r w:rsidRPr="00EB7207">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w:t>
      </w:r>
      <w:proofErr w:type="spellStart"/>
      <w:r w:rsidRPr="00695E35">
        <w:rPr>
          <w:sz w:val="14"/>
        </w:rPr>
        <w:t>Liffmann</w:t>
      </w:r>
      <w:proofErr w:type="spellEnd"/>
      <w:r w:rsidRPr="00695E35">
        <w:rPr>
          <w:sz w:val="14"/>
        </w:rPr>
        <w:t xml:space="preserve"> said. “One, you don’t have a single point of failure. </w:t>
      </w:r>
      <w:r w:rsidRPr="00EB7207">
        <w:rPr>
          <w:highlight w:val="green"/>
          <w:u w:val="single"/>
        </w:rPr>
        <w:lastRenderedPageBreak/>
        <w:t>If one system goes down</w:t>
      </w:r>
      <w:r w:rsidRPr="00695E35">
        <w:rPr>
          <w:sz w:val="14"/>
        </w:rPr>
        <w:t xml:space="preserve">, </w:t>
      </w:r>
      <w:r w:rsidRPr="00EB7207">
        <w:rPr>
          <w:highlight w:val="green"/>
          <w:u w:val="single"/>
        </w:rPr>
        <w:t>it’s a small percentage of</w:t>
      </w:r>
      <w:r w:rsidRPr="00695E35">
        <w:rPr>
          <w:u w:val="single"/>
        </w:rPr>
        <w:t xml:space="preserve"> the </w:t>
      </w:r>
      <w:r w:rsidRPr="00EB7207">
        <w:rPr>
          <w:highlight w:val="green"/>
          <w:u w:val="single"/>
        </w:rPr>
        <w:t>total generation</w:t>
      </w:r>
      <w:r w:rsidRPr="00695E35">
        <w:rPr>
          <w:sz w:val="14"/>
        </w:rPr>
        <w:t xml:space="preserve">. The other is that it smooths out a lot of the weather variation. </w:t>
      </w:r>
      <w:proofErr w:type="gramStart"/>
      <w:r w:rsidRPr="00695E35">
        <w:rPr>
          <w:sz w:val="14"/>
        </w:rPr>
        <w:t>As long as</w:t>
      </w:r>
      <w:proofErr w:type="gramEnd"/>
      <w:r w:rsidRPr="00695E35">
        <w:rPr>
          <w:sz w:val="14"/>
        </w:rPr>
        <w:t xml:space="preserve"> you can forecast it well, it’s a great benefit.”</w:t>
      </w:r>
    </w:p>
    <w:p w14:paraId="18B40E7D" w14:textId="77777777" w:rsidR="00936C96" w:rsidRDefault="00936C96" w:rsidP="00936C96">
      <w:pPr>
        <w:rPr>
          <w:sz w:val="14"/>
        </w:rPr>
      </w:pPr>
      <w:r w:rsidRPr="00695E35">
        <w:rPr>
          <w:sz w:val="14"/>
        </w:rPr>
        <w:t xml:space="preserve">And </w:t>
      </w:r>
      <w:r w:rsidRPr="00695E35">
        <w:rPr>
          <w:u w:val="single"/>
        </w:rPr>
        <w:t xml:space="preserve">the view from 22,000 miles up is </w:t>
      </w:r>
      <w:proofErr w:type="spellStart"/>
      <w:r w:rsidRPr="00695E35">
        <w:rPr>
          <w:u w:val="single"/>
        </w:rPr>
        <w:t>indispensible</w:t>
      </w:r>
      <w:proofErr w:type="spellEnd"/>
      <w:r w:rsidRPr="00695E35">
        <w:rPr>
          <w:u w:val="single"/>
        </w:rPr>
        <w:t xml:space="preserve"> to making those forecasts</w:t>
      </w:r>
      <w:r w:rsidRPr="00695E35">
        <w:rPr>
          <w:sz w:val="14"/>
        </w:rPr>
        <w:t xml:space="preserve">. “GOES </w:t>
      </w:r>
      <w:r w:rsidRPr="00EB7207">
        <w:rPr>
          <w:highlight w:val="green"/>
          <w:u w:val="single"/>
        </w:rPr>
        <w:t xml:space="preserve">satellites are the </w:t>
      </w:r>
      <w:r w:rsidRPr="00EB7207">
        <w:rPr>
          <w:rStyle w:val="Emphasis"/>
          <w:sz w:val="24"/>
          <w:highlight w:val="green"/>
        </w:rPr>
        <w:t>only</w:t>
      </w:r>
      <w:r w:rsidRPr="00EB7207">
        <w:rPr>
          <w:rStyle w:val="Emphasis"/>
          <w:sz w:val="24"/>
        </w:rPr>
        <w:t xml:space="preserve"> available </w:t>
      </w:r>
      <w:r w:rsidRPr="00EB7207">
        <w:rPr>
          <w:rStyle w:val="Emphasis"/>
          <w:sz w:val="24"/>
          <w:highlight w:val="green"/>
        </w:rPr>
        <w:t>source</w:t>
      </w:r>
      <w:r w:rsidRPr="00EB7207">
        <w:rPr>
          <w:sz w:val="16"/>
        </w:rPr>
        <w:t xml:space="preserve"> </w:t>
      </w:r>
      <w:r w:rsidRPr="00695E35">
        <w:rPr>
          <w:sz w:val="14"/>
        </w:rPr>
        <w:t xml:space="preserve">for the images we need over North America,” </w:t>
      </w:r>
      <w:proofErr w:type="spellStart"/>
      <w:r w:rsidRPr="00695E35">
        <w:rPr>
          <w:sz w:val="14"/>
        </w:rPr>
        <w:t>Kankiewicz</w:t>
      </w:r>
      <w:proofErr w:type="spellEnd"/>
      <w:r w:rsidRPr="00695E35">
        <w:rPr>
          <w:sz w:val="14"/>
        </w:rPr>
        <w:t xml:space="preserve"> said.</w:t>
      </w:r>
    </w:p>
    <w:p w14:paraId="4E9C8FC0" w14:textId="77777777" w:rsidR="00936C96" w:rsidRDefault="00936C96" w:rsidP="00936C96">
      <w:pPr>
        <w:rPr>
          <w:sz w:val="14"/>
        </w:rPr>
      </w:pPr>
    </w:p>
    <w:p w14:paraId="67439762" w14:textId="77777777" w:rsidR="00936C96" w:rsidRPr="00137DC2" w:rsidRDefault="00936C96" w:rsidP="00936C96">
      <w:pPr>
        <w:pStyle w:val="Heading4"/>
      </w:pPr>
      <w:r>
        <w:t xml:space="preserve">Grid security is an </w:t>
      </w:r>
      <w:r>
        <w:rPr>
          <w:u w:val="single"/>
        </w:rPr>
        <w:t>impact filter</w:t>
      </w:r>
      <w:r>
        <w:t>.</w:t>
      </w:r>
    </w:p>
    <w:p w14:paraId="27137441" w14:textId="77777777" w:rsidR="00936C96" w:rsidRPr="0041280F" w:rsidRDefault="00936C96" w:rsidP="00936C96">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305F9970" w14:textId="77777777" w:rsidR="00936C96" w:rsidRPr="00663035" w:rsidRDefault="00936C96" w:rsidP="00936C96">
      <w:pPr>
        <w:rPr>
          <w:sz w:val="14"/>
        </w:rPr>
      </w:pPr>
      <w:r w:rsidRPr="00663035">
        <w:rPr>
          <w:highlight w:val="green"/>
          <w:u w:val="single"/>
        </w:rPr>
        <w:t>Civilization relies on</w:t>
      </w:r>
      <w:r w:rsidRPr="00663035">
        <w:rPr>
          <w:sz w:val="14"/>
        </w:rPr>
        <w:t xml:space="preserve"> a network of highly interdependent </w:t>
      </w:r>
      <w:r w:rsidRPr="00E03E26">
        <w:rPr>
          <w:u w:val="single"/>
        </w:rPr>
        <w:t xml:space="preserve">critical </w:t>
      </w:r>
      <w:r w:rsidRPr="00663035">
        <w:rPr>
          <w:highlight w:val="green"/>
          <w:u w:val="single"/>
        </w:rPr>
        <w:t>infrastructure</w:t>
      </w:r>
      <w:r w:rsidRPr="00663035">
        <w:rPr>
          <w:sz w:val="14"/>
        </w:rPr>
        <w:t xml:space="preserve"> (CI) </w:t>
      </w:r>
      <w:r w:rsidRPr="00663035">
        <w:rPr>
          <w:highlight w:val="green"/>
          <w:u w:val="single"/>
        </w:rPr>
        <w:t>to provide</w:t>
      </w:r>
      <w:r w:rsidRPr="00E03E26">
        <w:rPr>
          <w:u w:val="single"/>
        </w:rPr>
        <w:t xml:space="preserve"> </w:t>
      </w:r>
      <w:proofErr w:type="gramStart"/>
      <w:r w:rsidRPr="00E03E26">
        <w:rPr>
          <w:u w:val="single"/>
        </w:rPr>
        <w:t xml:space="preserve">basic </w:t>
      </w:r>
      <w:r w:rsidRPr="00663035">
        <w:rPr>
          <w:highlight w:val="green"/>
          <w:u w:val="single"/>
        </w:rPr>
        <w:t>necessities</w:t>
      </w:r>
      <w:proofErr w:type="gramEnd"/>
      <w:r w:rsidRPr="00663035">
        <w:rPr>
          <w:sz w:val="14"/>
        </w:rPr>
        <w:t xml:space="preserve"> (</w:t>
      </w:r>
      <w:r w:rsidRPr="00663035">
        <w:rPr>
          <w:highlight w:val="green"/>
          <w:u w:val="single"/>
        </w:rPr>
        <w:t>water</w:t>
      </w:r>
      <w:r w:rsidRPr="00663035">
        <w:rPr>
          <w:sz w:val="14"/>
        </w:rPr>
        <w:t xml:space="preserve">, </w:t>
      </w:r>
      <w:r w:rsidRPr="00663035">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663035">
        <w:rPr>
          <w:highlight w:val="green"/>
          <w:u w:val="single"/>
        </w:rPr>
        <w:t>Industry</w:t>
      </w:r>
      <w:r w:rsidRPr="00663035">
        <w:rPr>
          <w:u w:val="single"/>
        </w:rPr>
        <w:t xml:space="preserve"> provides the means to </w:t>
      </w:r>
      <w:r w:rsidRPr="00663035">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663035">
        <w:rPr>
          <w:highlight w:val="green"/>
          <w:u w:val="single"/>
        </w:rPr>
        <w:t>role in</w:t>
      </w:r>
      <w:r w:rsidRPr="00663035">
        <w:rPr>
          <w:u w:val="single"/>
        </w:rPr>
        <w:t xml:space="preserve"> realizing</w:t>
      </w:r>
      <w:r w:rsidRPr="00663035">
        <w:rPr>
          <w:sz w:val="14"/>
        </w:rPr>
        <w:t xml:space="preserve"> various futures by allowing humanity to </w:t>
      </w:r>
      <w:r w:rsidRPr="00663035">
        <w:rPr>
          <w:highlight w:val="green"/>
          <w:u w:val="single"/>
        </w:rPr>
        <w:t>discover and utilize</w:t>
      </w:r>
      <w:r w:rsidRPr="00663035">
        <w:rPr>
          <w:u w:val="single"/>
        </w:rPr>
        <w:t xml:space="preserve"> new </w:t>
      </w:r>
      <w:r w:rsidRPr="00663035">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5E8E1D86" w14:textId="77777777" w:rsidR="00936C96" w:rsidRPr="00663035" w:rsidRDefault="00936C96" w:rsidP="00936C96">
      <w:pPr>
        <w:rPr>
          <w:sz w:val="14"/>
        </w:rPr>
      </w:pPr>
      <w:r w:rsidRPr="00663035">
        <w:rPr>
          <w:sz w:val="14"/>
        </w:rPr>
        <w:t xml:space="preserve">Though industry </w:t>
      </w:r>
      <w:proofErr w:type="gramStart"/>
      <w:r w:rsidRPr="00663035">
        <w:rPr>
          <w:sz w:val="14"/>
        </w:rPr>
        <w:t>is capable of resisting</w:t>
      </w:r>
      <w:proofErr w:type="gramEnd"/>
      <w:r w:rsidRPr="00663035">
        <w:rPr>
          <w:sz w:val="14"/>
        </w:rPr>
        <w:t xml:space="preserve"> small stressors, </w:t>
      </w:r>
      <w:r w:rsidRPr="00663035">
        <w:rPr>
          <w:u w:val="single"/>
        </w:rPr>
        <w:t>a</w:t>
      </w:r>
      <w:r w:rsidRPr="00663035">
        <w:rPr>
          <w:sz w:val="14"/>
        </w:rPr>
        <w:t xml:space="preserve"> sufficiently </w:t>
      </w:r>
      <w:r w:rsidRPr="00663035">
        <w:rPr>
          <w:highlight w:val="green"/>
          <w:u w:val="single"/>
        </w:rPr>
        <w:t>large event</w:t>
      </w:r>
      <w:r w:rsidRPr="00663035">
        <w:rPr>
          <w:u w:val="single"/>
        </w:rPr>
        <w:t xml:space="preserve"> can </w:t>
      </w:r>
      <w:r w:rsidRPr="00663035">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663035">
        <w:rPr>
          <w:highlight w:val="green"/>
          <w:u w:val="single"/>
        </w:rPr>
        <w:t>degraded</w:t>
      </w:r>
      <w:r w:rsidRPr="00663035">
        <w:rPr>
          <w:u w:val="single"/>
        </w:rPr>
        <w:t xml:space="preserve"> function of </w:t>
      </w:r>
      <w:r w:rsidRPr="00663035">
        <w:rPr>
          <w:highlight w:val="green"/>
          <w:u w:val="single"/>
        </w:rPr>
        <w:t>industry</w:t>
      </w:r>
      <w:r w:rsidRPr="00663035">
        <w:rPr>
          <w:sz w:val="14"/>
        </w:rPr>
        <w:t xml:space="preserve"> would drastically </w:t>
      </w:r>
      <w:r w:rsidRPr="00663035">
        <w:rPr>
          <w:highlight w:val="green"/>
          <w:u w:val="single"/>
        </w:rPr>
        <w:t>reduce</w:t>
      </w:r>
      <w:r w:rsidRPr="00663035">
        <w:rPr>
          <w:u w:val="single"/>
        </w:rPr>
        <w:t xml:space="preserve"> humanity’s </w:t>
      </w:r>
      <w:r w:rsidRPr="00663035">
        <w:rPr>
          <w:highlight w:val="green"/>
          <w:u w:val="single"/>
        </w:rPr>
        <w:t>capacity to coordinate</w:t>
      </w:r>
      <w:r w:rsidRPr="00663035">
        <w:rPr>
          <w:u w:val="single"/>
        </w:rPr>
        <w:t xml:space="preserve"> and deploy technology </w:t>
      </w:r>
      <w:r w:rsidRPr="00663035">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0D0F9498" w14:textId="77777777" w:rsidR="00936C96" w:rsidRPr="00663035" w:rsidRDefault="00936C96" w:rsidP="00936C96">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663035">
        <w:rPr>
          <w:sz w:val="14"/>
        </w:rPr>
        <w:t>value add</w:t>
      </w:r>
      <w:proofErr w:type="gramEnd"/>
      <w:r w:rsidRPr="00663035">
        <w:rPr>
          <w:sz w:val="14"/>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663035">
        <w:rPr>
          <w:sz w:val="14"/>
        </w:rPr>
        <w:t>it is clear that most</w:t>
      </w:r>
      <w:proofErr w:type="gramEnd"/>
      <w:r w:rsidRPr="00663035">
        <w:rPr>
          <w:sz w:val="14"/>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663035">
        <w:rPr>
          <w:sz w:val="14"/>
        </w:rPr>
        <w:t>a number of</w:t>
      </w:r>
      <w:proofErr w:type="gramEnd"/>
      <w:r w:rsidRPr="00663035">
        <w:rPr>
          <w:sz w:val="14"/>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663035">
        <w:rPr>
          <w:sz w:val="14"/>
        </w:rPr>
        <w:t>the majority of</w:t>
      </w:r>
      <w:proofErr w:type="gramEnd"/>
      <w:r w:rsidRPr="00663035">
        <w:rPr>
          <w:sz w:val="14"/>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663035">
        <w:rPr>
          <w:sz w:val="14"/>
        </w:rPr>
        <w:t>cyber attacks</w:t>
      </w:r>
      <w:proofErr w:type="spellEnd"/>
      <w:r w:rsidRPr="00663035">
        <w:rPr>
          <w:sz w:val="14"/>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w:t>
      </w:r>
      <w:r w:rsidRPr="00663035">
        <w:rPr>
          <w:sz w:val="14"/>
        </w:rPr>
        <w:lastRenderedPageBreak/>
        <w:t xml:space="preserve">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663035">
        <w:rPr>
          <w:sz w:val="14"/>
        </w:rPr>
        <w:t>Thus</w:t>
      </w:r>
      <w:proofErr w:type="gramEnd"/>
      <w:r w:rsidRPr="00663035">
        <w:rPr>
          <w:sz w:val="14"/>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663035">
        <w:rPr>
          <w:highlight w:val="green"/>
          <w:u w:val="single"/>
        </w:rPr>
        <w:t>If</w:t>
      </w:r>
      <w:r w:rsidRPr="00E03E26">
        <w:rPr>
          <w:u w:val="single"/>
        </w:rPr>
        <w:t xml:space="preserve"> the </w:t>
      </w:r>
      <w:r w:rsidRPr="00663035">
        <w:rPr>
          <w:highlight w:val="green"/>
          <w:u w:val="single"/>
        </w:rPr>
        <w:t>region</w:t>
      </w:r>
      <w:r w:rsidRPr="00663035">
        <w:rPr>
          <w:sz w:val="14"/>
        </w:rPr>
        <w:t xml:space="preserve"> over </w:t>
      </w:r>
      <w:r w:rsidRPr="00663035">
        <w:rPr>
          <w:u w:val="single"/>
        </w:rPr>
        <w:t xml:space="preserve">which </w:t>
      </w:r>
      <w:r w:rsidRPr="00663035">
        <w:rPr>
          <w:highlight w:val="green"/>
          <w:u w:val="single"/>
        </w:rPr>
        <w:t>electricity is disrupted had</w:t>
      </w:r>
      <w:r w:rsidRPr="00E03E26">
        <w:rPr>
          <w:u w:val="single"/>
        </w:rPr>
        <w:t xml:space="preserve"> significant </w:t>
      </w:r>
      <w:r w:rsidRPr="00663035">
        <w:rPr>
          <w:highlight w:val="green"/>
          <w:u w:val="single"/>
        </w:rPr>
        <w:t>agricultural production</w:t>
      </w:r>
      <w:r w:rsidRPr="00663035">
        <w:rPr>
          <w:sz w:val="14"/>
        </w:rPr>
        <w:t xml:space="preserve">, the </w:t>
      </w:r>
      <w:r w:rsidRPr="00663035">
        <w:rPr>
          <w:highlight w:val="green"/>
          <w:u w:val="single"/>
        </w:rPr>
        <w:t>catastrophe</w:t>
      </w:r>
      <w:r w:rsidRPr="00E03E26">
        <w:rPr>
          <w:u w:val="single"/>
        </w:rPr>
        <w:t xml:space="preserve"> could be </w:t>
      </w:r>
      <w:r w:rsidRPr="00663035">
        <w:rPr>
          <w:highlight w:val="green"/>
          <w:u w:val="single"/>
        </w:rPr>
        <w:t>accompanied by</w:t>
      </w:r>
      <w:r w:rsidRPr="00663035">
        <w:rPr>
          <w:sz w:val="14"/>
        </w:rPr>
        <w:t xml:space="preserve"> a ~ 10% </w:t>
      </w:r>
      <w:r w:rsidRPr="00663035">
        <w:rPr>
          <w:highlight w:val="green"/>
          <w:u w:val="single"/>
        </w:rPr>
        <w:t>food</w:t>
      </w:r>
      <w:r w:rsidRPr="00E03E26">
        <w:rPr>
          <w:u w:val="single"/>
        </w:rPr>
        <w:t xml:space="preserve"> production </w:t>
      </w:r>
      <w:r w:rsidRPr="00663035">
        <w:rPr>
          <w:highlight w:val="green"/>
          <w:u w:val="single"/>
        </w:rPr>
        <w:t>shortfall</w:t>
      </w:r>
      <w:r w:rsidRPr="00663035">
        <w:rPr>
          <w:sz w:val="14"/>
        </w:rPr>
        <w:t xml:space="preserve"> as well. It is uncertain whether countries outside the </w:t>
      </w:r>
      <w:r w:rsidRPr="00663035">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663035">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663035">
        <w:rPr>
          <w:highlight w:val="green"/>
          <w:u w:val="single"/>
        </w:rPr>
        <w:t>terrorists gaining</w:t>
      </w:r>
      <w:r w:rsidRPr="00E03E26">
        <w:rPr>
          <w:u w:val="single"/>
        </w:rPr>
        <w:t xml:space="preserve"> control of </w:t>
      </w:r>
      <w:r w:rsidRPr="00663035">
        <w:rPr>
          <w:highlight w:val="green"/>
          <w:u w:val="single"/>
        </w:rPr>
        <w:t>nuclear weapons</w:t>
      </w:r>
      <w:r w:rsidRPr="00663035">
        <w:rPr>
          <w:sz w:val="14"/>
        </w:rPr>
        <w:t xml:space="preserve">.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663035">
        <w:rPr>
          <w:sz w:val="14"/>
        </w:rPr>
        <w:t>in order to</w:t>
      </w:r>
      <w:proofErr w:type="gramEnd"/>
      <w:r w:rsidRPr="00663035">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29C448D0" w14:textId="77777777" w:rsidR="00936C96" w:rsidRPr="00663035" w:rsidRDefault="00936C96" w:rsidP="00936C96">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663035">
        <w:rPr>
          <w:highlight w:val="green"/>
          <w:u w:val="single"/>
        </w:rPr>
        <w:t>human needs</w:t>
      </w:r>
      <w:r w:rsidRPr="00E03E26">
        <w:rPr>
          <w:u w:val="single"/>
        </w:rPr>
        <w:t xml:space="preserve"> would </w:t>
      </w:r>
      <w:r w:rsidRPr="00663035">
        <w:rPr>
          <w:highlight w:val="green"/>
          <w:u w:val="single"/>
        </w:rPr>
        <w:t>need</w:t>
      </w:r>
      <w:r w:rsidRPr="00E03E26">
        <w:rPr>
          <w:u w:val="single"/>
        </w:rPr>
        <w:t xml:space="preserve"> to be met </w:t>
      </w:r>
      <w:r w:rsidRPr="00663035">
        <w:rPr>
          <w:highlight w:val="green"/>
          <w:u w:val="single"/>
        </w:rPr>
        <w:t>immediately</w:t>
      </w:r>
      <w:r w:rsidRPr="00663035">
        <w:rPr>
          <w:sz w:val="14"/>
        </w:rPr>
        <w:t xml:space="preserve"> (and continually) </w:t>
      </w:r>
      <w:r w:rsidRPr="00E03E26">
        <w:rPr>
          <w:u w:val="single"/>
        </w:rPr>
        <w:t xml:space="preserve">and since </w:t>
      </w:r>
      <w:r w:rsidRPr="00663035">
        <w:rPr>
          <w:highlight w:val="green"/>
          <w:u w:val="single"/>
        </w:rPr>
        <w:t>there is only a few months of</w:t>
      </w:r>
      <w:r w:rsidRPr="00E03E26">
        <w:rPr>
          <w:u w:val="single"/>
        </w:rPr>
        <w:t xml:space="preserve"> stored </w:t>
      </w:r>
      <w:r w:rsidRPr="00663035">
        <w:rPr>
          <w:highlight w:val="green"/>
          <w:u w:val="single"/>
        </w:rPr>
        <w:t>food</w:t>
      </w:r>
      <w:r w:rsidRPr="00663035">
        <w:rPr>
          <w:sz w:val="14"/>
        </w:rPr>
        <w:t xml:space="preserve">, </w:t>
      </w:r>
      <w:r w:rsidRPr="00663035">
        <w:rPr>
          <w:highlight w:val="green"/>
          <w:u w:val="single"/>
        </w:rPr>
        <w:t>it would</w:t>
      </w:r>
      <w:r w:rsidRPr="00E03E26">
        <w:rPr>
          <w:u w:val="single"/>
        </w:rPr>
        <w:t xml:space="preserve"> likely </w:t>
      </w:r>
      <w:r w:rsidRPr="00663035">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6A2A12E0" w14:textId="77777777" w:rsidR="00936C96" w:rsidRDefault="00936C96" w:rsidP="00936C96">
      <w:pPr>
        <w:rPr>
          <w:sz w:val="14"/>
        </w:rPr>
      </w:pPr>
    </w:p>
    <w:p w14:paraId="6B2307DE" w14:textId="77777777" w:rsidR="00936C96" w:rsidRDefault="00936C96" w:rsidP="00936C96">
      <w:pPr>
        <w:pStyle w:val="Heading4"/>
      </w:pPr>
      <w:r>
        <w:t xml:space="preserve">Debris triggers </w:t>
      </w:r>
      <w:r w:rsidRPr="006A63EE">
        <w:rPr>
          <w:u w:val="single"/>
        </w:rPr>
        <w:t>miscalculated war</w:t>
      </w:r>
      <w:r>
        <w:t>.</w:t>
      </w:r>
    </w:p>
    <w:p w14:paraId="39F1D073" w14:textId="77777777" w:rsidR="00936C96" w:rsidRPr="00A70361" w:rsidRDefault="00936C96" w:rsidP="00936C96">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20" w:history="1">
        <w:r w:rsidRPr="00BE0E32">
          <w:rPr>
            <w:rStyle w:val="Hyperlink"/>
          </w:rPr>
          <w:t>https://www.19fortyfive.com/2022/01/does-a-space-war-mean-a-nuclear-war/</w:t>
        </w:r>
      </w:hyperlink>
      <w:r>
        <w:t>] Justin</w:t>
      </w:r>
    </w:p>
    <w:p w14:paraId="0CD6AEE9" w14:textId="77777777" w:rsidR="00936C96" w:rsidRPr="00A70361" w:rsidRDefault="00936C96" w:rsidP="00936C96">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w:t>
      </w:r>
      <w:r w:rsidRPr="00A70361">
        <w:rPr>
          <w:sz w:val="16"/>
        </w:rPr>
        <w:lastRenderedPageBreak/>
        <w:t xml:space="preserve">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2300E009" w14:textId="77777777" w:rsidR="00936C96" w:rsidRPr="00A70361" w:rsidRDefault="00936C96" w:rsidP="00936C96">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739F865E" w14:textId="77777777" w:rsidR="00936C96" w:rsidRPr="00A70361" w:rsidRDefault="00936C96" w:rsidP="00936C96">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49F2C0D4" w14:textId="77777777" w:rsidR="00936C96" w:rsidRDefault="00936C96" w:rsidP="00936C96">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0DC6873" w14:textId="77777777" w:rsidR="00936C96" w:rsidRPr="00831EB4" w:rsidRDefault="00936C96" w:rsidP="00936C96">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229FB8AE" w14:textId="77777777" w:rsidR="00936C96" w:rsidRPr="00581846" w:rsidRDefault="00936C96" w:rsidP="00936C96">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1" w:history="1">
        <w:r w:rsidRPr="008E3734">
          <w:rPr>
            <w:rStyle w:val="Hyperlink"/>
          </w:rPr>
          <w:t>https://nsiteam.com/social/wp-content/uploads/2018/08/SMA-White-Paper_Chinese-Persepectives-on-Space_-Aug-2018.pdf</w:t>
        </w:r>
      </w:hyperlink>
      <w:r>
        <w:t>, accessed 7-14</w:t>
      </w:r>
      <w:r w:rsidRPr="004B3D48">
        <w:t>-2019) bm</w:t>
      </w:r>
    </w:p>
    <w:p w14:paraId="647CA7D4" w14:textId="77777777" w:rsidR="00936C96" w:rsidRPr="00B70BA9" w:rsidRDefault="00936C96" w:rsidP="00936C96">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w:t>
      </w:r>
      <w:r w:rsidRPr="00B70BA9">
        <w:rPr>
          <w:sz w:val="16"/>
        </w:rPr>
        <w:lastRenderedPageBreak/>
        <w:t xml:space="preserve">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1D3F5356" w14:textId="77777777" w:rsidR="00936C96" w:rsidRDefault="00936C96" w:rsidP="00936C96">
      <w:pPr>
        <w:pStyle w:val="Heading4"/>
      </w:pPr>
      <w:r>
        <w:t xml:space="preserve">No limited nuclear wars – </w:t>
      </w:r>
      <w:r w:rsidRPr="00784AC4">
        <w:rPr>
          <w:u w:val="single"/>
        </w:rPr>
        <w:t>extinction</w:t>
      </w:r>
      <w:r>
        <w:t xml:space="preserve">. </w:t>
      </w:r>
    </w:p>
    <w:p w14:paraId="216CC7D6" w14:textId="77777777" w:rsidR="00936C96" w:rsidRPr="00F35F0D" w:rsidRDefault="00936C96" w:rsidP="00936C96">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2" w:history="1">
        <w:r w:rsidRPr="0024235A">
          <w:rPr>
            <w:rStyle w:val="Hyperlink"/>
          </w:rPr>
          <w:t>https://metro.co.uk/2019/05/18/we-will-all-end-up-killing-each-other-and-one-nuclear-blast-could-do-it-9370115/</w:t>
        </w:r>
      </w:hyperlink>
      <w:r w:rsidRPr="00F35F0D">
        <w:t>]</w:t>
      </w:r>
      <w:r>
        <w:t xml:space="preserve"> Recut Justin</w:t>
      </w:r>
    </w:p>
    <w:p w14:paraId="653B1C0E" w14:textId="77777777" w:rsidR="00936C96" w:rsidRPr="00177BE1" w:rsidRDefault="00936C96" w:rsidP="00936C96">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7B03195" w14:textId="77777777" w:rsidR="00936C96" w:rsidRPr="00177BE1" w:rsidRDefault="00936C96" w:rsidP="00936C96">
      <w:pPr>
        <w:rPr>
          <w:sz w:val="14"/>
        </w:rPr>
      </w:pPr>
      <w:r w:rsidRPr="00177BE1">
        <w:rPr>
          <w:sz w:val="14"/>
        </w:rPr>
        <w:t>Most (93%) have been built by Russia and in the US, 3,100 of them are ready to fire within hours.</w:t>
      </w:r>
    </w:p>
    <w:p w14:paraId="2D6AFB92" w14:textId="77777777" w:rsidR="00936C96" w:rsidRPr="00177BE1" w:rsidRDefault="00936C96" w:rsidP="00936C96">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7C41CCBA" w14:textId="77777777" w:rsidR="00936C96" w:rsidRPr="00177BE1" w:rsidRDefault="00936C96" w:rsidP="00936C96">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035800B9" w14:textId="77777777" w:rsidR="00936C96" w:rsidRPr="00177BE1" w:rsidRDefault="00936C96" w:rsidP="00936C96">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2206424" w14:textId="77777777" w:rsidR="00936C96" w:rsidRPr="00177BE1" w:rsidRDefault="00936C96" w:rsidP="00936C96">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0FAE95FE" w14:textId="77777777" w:rsidR="00936C96" w:rsidRPr="00177BE1" w:rsidRDefault="00936C96" w:rsidP="00936C96">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7BCEDBE" w14:textId="77777777" w:rsidR="00936C96" w:rsidRPr="00177BE1" w:rsidRDefault="00936C96" w:rsidP="00936C96">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65F95BE7" w14:textId="77777777" w:rsidR="00936C96" w:rsidRPr="00177BE1" w:rsidRDefault="00936C96" w:rsidP="00936C96">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A478A81" w14:textId="77777777" w:rsidR="00936C96" w:rsidRPr="00177BE1" w:rsidRDefault="00936C96" w:rsidP="00936C96">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15994BAF" w14:textId="77777777" w:rsidR="00936C96" w:rsidRPr="00177BE1" w:rsidRDefault="00936C96" w:rsidP="00936C96">
      <w:pPr>
        <w:rPr>
          <w:u w:val="single"/>
        </w:rPr>
      </w:pPr>
      <w:r w:rsidRPr="00177BE1">
        <w:rPr>
          <w:sz w:val="14"/>
        </w:rPr>
        <w:lastRenderedPageBreak/>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4F943BA" w14:textId="77777777" w:rsidR="00936C96" w:rsidRPr="00177BE1" w:rsidRDefault="00936C96" w:rsidP="00936C96">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9A81787" w14:textId="77777777" w:rsidR="00936C96" w:rsidRPr="00177BE1" w:rsidRDefault="00936C96" w:rsidP="00936C96">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209B7188" w14:textId="77777777" w:rsidR="00936C96" w:rsidRPr="00177BE1" w:rsidRDefault="00936C96" w:rsidP="00936C96">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65F3FEF" w14:textId="77777777" w:rsidR="00936C96" w:rsidRPr="00177BE1" w:rsidRDefault="00936C96" w:rsidP="00936C96">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F2458EB" w14:textId="77777777" w:rsidR="00936C96" w:rsidRPr="00177BE1" w:rsidRDefault="00936C96" w:rsidP="00936C96">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073DF7B" w14:textId="77777777" w:rsidR="00936C96" w:rsidRPr="0094096E" w:rsidRDefault="00936C96" w:rsidP="00936C96">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10BABDA5" w14:textId="77777777" w:rsidR="009A5340" w:rsidRDefault="009A5340" w:rsidP="009A5340">
      <w:pPr>
        <w:pStyle w:val="Heading3"/>
      </w:pPr>
      <w:r>
        <w:lastRenderedPageBreak/>
        <w:t>1AC – Framing</w:t>
      </w:r>
    </w:p>
    <w:p w14:paraId="670A3031" w14:textId="77777777" w:rsidR="009A5340" w:rsidRDefault="009A5340" w:rsidP="009A5340"/>
    <w:p w14:paraId="0CE7AC0F" w14:textId="77777777" w:rsidR="009A5340" w:rsidRPr="002D44DC" w:rsidRDefault="009A5340" w:rsidP="009A5340">
      <w:pPr>
        <w:pStyle w:val="Heading4"/>
        <w:rPr>
          <w:rFonts w:cs="Calibri"/>
          <w:b w:val="0"/>
        </w:rPr>
      </w:pPr>
      <w:r w:rsidRPr="002D44DC">
        <w:rPr>
          <w:rFonts w:cs="Calibri"/>
        </w:rPr>
        <w:t xml:space="preserve">Extinction </w:t>
      </w:r>
      <w:r w:rsidRPr="002D44DC">
        <w:rPr>
          <w:rFonts w:cs="Calibri"/>
          <w:u w:val="single"/>
        </w:rPr>
        <w:t>outweighs</w:t>
      </w:r>
      <w:r w:rsidRPr="002D44DC">
        <w:rPr>
          <w:rFonts w:cs="Calibri"/>
        </w:rPr>
        <w:t xml:space="preserve">: </w:t>
      </w:r>
    </w:p>
    <w:p w14:paraId="2EC07046" w14:textId="77777777" w:rsidR="009A5340" w:rsidRPr="002D44DC" w:rsidRDefault="009A5340" w:rsidP="009A5340">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w:t>
      </w:r>
      <w:proofErr w:type="gramStart"/>
      <w:r w:rsidRPr="002D44DC">
        <w:rPr>
          <w:rFonts w:cs="Calibri"/>
        </w:rPr>
        <w:t>basic necessities</w:t>
      </w:r>
      <w:proofErr w:type="gramEnd"/>
      <w:r w:rsidRPr="002D44DC">
        <w:rPr>
          <w:rFonts w:cs="Calibri"/>
        </w:rPr>
        <w:t xml:space="preserve"> </w:t>
      </w:r>
    </w:p>
    <w:p w14:paraId="27A00972" w14:textId="77777777" w:rsidR="009A5340" w:rsidRPr="002D44DC" w:rsidRDefault="009A5340" w:rsidP="009A5340">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41970FFD" w14:textId="77777777" w:rsidR="009A5340" w:rsidRPr="002D44DC" w:rsidRDefault="009A5340" w:rsidP="009A5340">
      <w:r w:rsidRPr="002D44DC">
        <w:rPr>
          <w:rStyle w:val="Heading4Char"/>
          <w:rFonts w:cs="Calibri"/>
        </w:rPr>
        <w:t>MacAskill 14</w:t>
      </w:r>
      <w:r w:rsidRPr="002D44DC">
        <w:t xml:space="preserve"> [William, Oxford Philosopher and youngest tenured philosopher in the world, Normative Uncertainty, 2014]</w:t>
      </w:r>
    </w:p>
    <w:p w14:paraId="5B4D31E1" w14:textId="77777777" w:rsidR="009A5340" w:rsidRPr="002D44DC" w:rsidRDefault="009A5340" w:rsidP="009A5340">
      <w:pPr>
        <w:rPr>
          <w:sz w:val="14"/>
        </w:rPr>
      </w:pPr>
      <w:proofErr w:type="gramStart"/>
      <w:r w:rsidRPr="002D44DC">
        <w:rPr>
          <w:rStyle w:val="StyleUnderline"/>
        </w:rPr>
        <w:t>The human race</w:t>
      </w:r>
      <w:proofErr w:type="gramEnd"/>
      <w:r w:rsidRPr="002D44DC">
        <w:rPr>
          <w:rStyle w:val="StyleUnderline"/>
        </w:rPr>
        <w:t xml:space="preserv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D44DC">
        <w:rPr>
          <w:sz w:val="14"/>
        </w:rPr>
        <w:t>the human race</w:t>
      </w:r>
      <w:proofErr w:type="gramEnd"/>
      <w:r w:rsidRPr="002D44DC">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w:t>
      </w:r>
      <w:proofErr w:type="gramStart"/>
      <w:r w:rsidRPr="002D44DC">
        <w:rPr>
          <w:sz w:val="14"/>
        </w:rPr>
        <w:t>the human race</w:t>
      </w:r>
      <w:proofErr w:type="gramEnd"/>
      <w:r w:rsidRPr="002D44DC">
        <w:rPr>
          <w:sz w:val="14"/>
        </w:rPr>
        <w:t xml:space="preserv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w:t>
      </w:r>
      <w:proofErr w:type="gramStart"/>
      <w:r w:rsidRPr="002D44DC">
        <w:rPr>
          <w:sz w:val="14"/>
        </w:rPr>
        <w:t>the human race</w:t>
      </w:r>
      <w:proofErr w:type="gramEnd"/>
      <w:r w:rsidRPr="002D44DC">
        <w:rPr>
          <w:sz w:val="14"/>
        </w:rPr>
        <w:t xml:space="preserv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w:t>
      </w:r>
      <w:proofErr w:type="gramStart"/>
      <w:r w:rsidRPr="002D44DC">
        <w:rPr>
          <w:sz w:val="14"/>
        </w:rPr>
        <w:t>as long as</w:t>
      </w:r>
      <w:proofErr w:type="gramEnd"/>
      <w:r w:rsidRPr="002D44DC">
        <w:rPr>
          <w:sz w:val="14"/>
        </w:rPr>
        <w:t xml:space="preserve">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proofErr w:type="gramStart"/>
      <w:r w:rsidRPr="002D44DC">
        <w:rPr>
          <w:sz w:val="14"/>
        </w:rPr>
        <w:t>The</w:t>
      </w:r>
      <w:proofErr w:type="spellEnd"/>
      <w:proofErr w:type="gram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proofErr w:type="gramStart"/>
      <w:r w:rsidRPr="002D44DC">
        <w:rPr>
          <w:rStyle w:val="StyleUnderline"/>
        </w:rPr>
        <w:t>So</w:t>
      </w:r>
      <w:proofErr w:type="gramEnd"/>
      <w:r w:rsidRPr="002D44DC">
        <w:rPr>
          <w:rStyle w:val="StyleUnderline"/>
        </w:rPr>
        <w:t xml:space="preserve">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D44DC">
        <w:rPr>
          <w:sz w:val="14"/>
        </w:rPr>
        <w:t>at a later date</w:t>
      </w:r>
      <w:proofErr w:type="gramEnd"/>
      <w:r w:rsidRPr="002D44DC">
        <w:rPr>
          <w:sz w:val="14"/>
        </w:rPr>
        <w:t xml:space="preserv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w:t>
      </w:r>
      <w:proofErr w:type="gramStart"/>
      <w:r w:rsidRPr="002D44DC">
        <w:rPr>
          <w:sz w:val="14"/>
        </w:rPr>
        <w:t>So</w:t>
      </w:r>
      <w:proofErr w:type="gramEnd"/>
      <w:r w:rsidRPr="002D44DC">
        <w:rPr>
          <w:sz w:val="14"/>
        </w:rPr>
        <w:t xml:space="preserve">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w:t>
      </w:r>
      <w:proofErr w:type="gramStart"/>
      <w:r w:rsidRPr="002D44DC">
        <w:rPr>
          <w:sz w:val="14"/>
        </w:rPr>
        <w:t>the human race</w:t>
      </w:r>
      <w:proofErr w:type="gramEnd"/>
      <w:r w:rsidRPr="002D44DC">
        <w:rPr>
          <w:sz w:val="14"/>
        </w:rPr>
        <w:t xml:space="preserv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w:t>
      </w:r>
      <w:proofErr w:type="gramStart"/>
      <w:r w:rsidRPr="002D44DC">
        <w:rPr>
          <w:sz w:val="14"/>
        </w:rPr>
        <w:t>2)×</w:t>
      </w:r>
      <w:proofErr w:type="gramEnd"/>
      <w:r w:rsidRPr="002D44DC">
        <w:rPr>
          <w:sz w:val="14"/>
        </w:rPr>
        <w:t>(2×10^14)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 xml:space="preserve">let </w:t>
      </w:r>
      <w:proofErr w:type="gramStart"/>
      <w:r w:rsidRPr="002D44DC">
        <w:rPr>
          <w:sz w:val="14"/>
        </w:rPr>
        <w:t>the human race</w:t>
      </w:r>
      <w:proofErr w:type="gramEnd"/>
      <w:r w:rsidRPr="002D44DC">
        <w:rPr>
          <w:sz w:val="14"/>
        </w:rPr>
        <w:t xml:space="preserv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D44DC">
        <w:rPr>
          <w:sz w:val="14"/>
        </w:rPr>
        <w:t>×(</w:t>
      </w:r>
      <w:proofErr w:type="gramEnd"/>
      <w:r w:rsidRPr="002D44DC">
        <w:rPr>
          <w:sz w:val="14"/>
        </w:rPr>
        <w:t xml:space="preserve">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w:t>
      </w:r>
      <w:proofErr w:type="gramStart"/>
      <w:r w:rsidRPr="002D44DC">
        <w:rPr>
          <w:rStyle w:val="StyleUnderline"/>
        </w:rPr>
        <w:t>×(</w:t>
      </w:r>
      <w:proofErr w:type="gramEnd"/>
      <w:r w:rsidRPr="002D44DC">
        <w:rPr>
          <w:rStyle w:val="StyleUnderline"/>
        </w:rPr>
        <w:t>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w:t>
      </w:r>
      <w:r w:rsidRPr="002D44DC">
        <w:rPr>
          <w:rStyle w:val="StyleUnderline"/>
        </w:rPr>
        <w:lastRenderedPageBreak/>
        <w:t xml:space="preserve">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3B7F5DD4" w14:textId="77777777" w:rsidR="009A5340" w:rsidRDefault="009A5340" w:rsidP="009A5340"/>
    <w:p w14:paraId="203F66BC" w14:textId="77777777" w:rsidR="009A5340" w:rsidRPr="00F04E86" w:rsidRDefault="009A5340" w:rsidP="009A5340"/>
    <w:p w14:paraId="3B54F02C" w14:textId="77777777" w:rsidR="009A5340" w:rsidRDefault="009A5340" w:rsidP="009A5340"/>
    <w:p w14:paraId="448E9277" w14:textId="77777777" w:rsidR="009A5340" w:rsidRDefault="009A5340" w:rsidP="009A5340">
      <w:pPr>
        <w:pStyle w:val="Heading3"/>
      </w:pPr>
      <w:r>
        <w:lastRenderedPageBreak/>
        <w:tab/>
        <w:t>1AC – Underview</w:t>
      </w:r>
    </w:p>
    <w:p w14:paraId="2C95A7D6" w14:textId="77777777" w:rsidR="009A5340" w:rsidRPr="00FB72FC" w:rsidRDefault="009A5340" w:rsidP="009A5340">
      <w:pPr>
        <w:pStyle w:val="Heading4"/>
        <w:rPr>
          <w:bCs w:val="0"/>
        </w:rPr>
      </w:pPr>
      <w:r w:rsidRPr="00FB72FC">
        <w:t xml:space="preserve">1] 1AR theory is legit – anything else means </w:t>
      </w:r>
      <w:r w:rsidRPr="00FB72FC">
        <w:rPr>
          <w:u w:val="single"/>
        </w:rPr>
        <w:t>infinite abuse</w:t>
      </w:r>
      <w:r w:rsidRPr="00FB72FC">
        <w:t xml:space="preserve"> – drop the debater</w:t>
      </w:r>
      <w:r>
        <w:t xml:space="preserve">, competing </w:t>
      </w:r>
      <w:proofErr w:type="spellStart"/>
      <w:r>
        <w:t>interps</w:t>
      </w:r>
      <w:proofErr w:type="spellEnd"/>
      <w:r>
        <w:t>, and the highest layer</w:t>
      </w:r>
      <w:r w:rsidRPr="00FB72FC">
        <w:t xml:space="preserve"> – 1AR are </w:t>
      </w:r>
      <w:r w:rsidRPr="00FB72FC">
        <w:rPr>
          <w:u w:val="single"/>
        </w:rPr>
        <w:t>too short</w:t>
      </w:r>
      <w:r w:rsidRPr="00FB72FC">
        <w:t xml:space="preserve"> to make up for the time trade-off – no RVIs – 6 min 2NR means they can brute force me every time.</w:t>
      </w:r>
    </w:p>
    <w:p w14:paraId="045496F6" w14:textId="77777777" w:rsidR="009A5340" w:rsidRDefault="009A5340" w:rsidP="009A5340"/>
    <w:p w14:paraId="3C300328" w14:textId="77777777" w:rsidR="009A5340" w:rsidRPr="00F04E86" w:rsidRDefault="009A5340" w:rsidP="009A5340">
      <w:pPr>
        <w:tabs>
          <w:tab w:val="left" w:pos="2245"/>
        </w:tabs>
      </w:pPr>
    </w:p>
    <w:p w14:paraId="4208AC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9A27BF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5478386">
    <w:abstractNumId w:val="10"/>
  </w:num>
  <w:num w:numId="2" w16cid:durableId="1989819343">
    <w:abstractNumId w:val="8"/>
  </w:num>
  <w:num w:numId="3" w16cid:durableId="1346781932">
    <w:abstractNumId w:val="7"/>
  </w:num>
  <w:num w:numId="4" w16cid:durableId="2071149073">
    <w:abstractNumId w:val="6"/>
  </w:num>
  <w:num w:numId="5" w16cid:durableId="1416980172">
    <w:abstractNumId w:val="5"/>
  </w:num>
  <w:num w:numId="6" w16cid:durableId="388695587">
    <w:abstractNumId w:val="9"/>
  </w:num>
  <w:num w:numId="7" w16cid:durableId="77334149">
    <w:abstractNumId w:val="4"/>
  </w:num>
  <w:num w:numId="8" w16cid:durableId="1684547901">
    <w:abstractNumId w:val="3"/>
  </w:num>
  <w:num w:numId="9" w16cid:durableId="583685348">
    <w:abstractNumId w:val="2"/>
  </w:num>
  <w:num w:numId="10" w16cid:durableId="1305812629">
    <w:abstractNumId w:val="1"/>
  </w:num>
  <w:num w:numId="11" w16cid:durableId="833448722">
    <w:abstractNumId w:val="0"/>
  </w:num>
  <w:num w:numId="12" w16cid:durableId="1152521560">
    <w:abstractNumId w:val="12"/>
  </w:num>
  <w:num w:numId="13" w16cid:durableId="199903654">
    <w:abstractNumId w:val="23"/>
  </w:num>
  <w:num w:numId="14" w16cid:durableId="961427028">
    <w:abstractNumId w:val="20"/>
  </w:num>
  <w:num w:numId="15" w16cid:durableId="1753314598">
    <w:abstractNumId w:val="15"/>
  </w:num>
  <w:num w:numId="16" w16cid:durableId="190800083">
    <w:abstractNumId w:val="17"/>
  </w:num>
  <w:num w:numId="17" w16cid:durableId="1349671860">
    <w:abstractNumId w:val="21"/>
  </w:num>
  <w:num w:numId="18" w16cid:durableId="1665426522">
    <w:abstractNumId w:val="16"/>
  </w:num>
  <w:num w:numId="19" w16cid:durableId="425227310">
    <w:abstractNumId w:val="11"/>
  </w:num>
  <w:num w:numId="20" w16cid:durableId="1267615356">
    <w:abstractNumId w:val="19"/>
  </w:num>
  <w:num w:numId="21" w16cid:durableId="1062412345">
    <w:abstractNumId w:val="22"/>
  </w:num>
  <w:num w:numId="22" w16cid:durableId="1924026550">
    <w:abstractNumId w:val="13"/>
  </w:num>
  <w:num w:numId="23" w16cid:durableId="395976232">
    <w:abstractNumId w:val="18"/>
  </w:num>
  <w:num w:numId="24" w16cid:durableId="7252249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6C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C9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340"/>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A1CC7"/>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AE08A"/>
  <w14:defaultImageDpi w14:val="300"/>
  <w15:docId w15:val="{16099E0B-7142-F143-8871-69746FDC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6C96"/>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936C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36C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936C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36C9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936C9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36C9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36C9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36C9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36C9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36C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C9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936C9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936C9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936C9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36C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6C9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36C9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36C9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936C9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36C96"/>
    <w:rPr>
      <w:color w:val="auto"/>
      <w:u w:val="none"/>
    </w:rPr>
  </w:style>
  <w:style w:type="paragraph" w:styleId="DocumentMap">
    <w:name w:val="Document Map"/>
    <w:basedOn w:val="Normal"/>
    <w:link w:val="DocumentMapChar"/>
    <w:uiPriority w:val="99"/>
    <w:unhideWhenUsed/>
    <w:rsid w:val="00936C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36C96"/>
    <w:rPr>
      <w:rFonts w:ascii="Lucida Grande" w:hAnsi="Lucida Grande" w:cs="Lucida Grande"/>
    </w:rPr>
  </w:style>
  <w:style w:type="character" w:customStyle="1" w:styleId="Heading5Char">
    <w:name w:val="Heading 5 Char"/>
    <w:aliases w:val="Text Char"/>
    <w:basedOn w:val="DefaultParagraphFont"/>
    <w:link w:val="Heading5"/>
    <w:rsid w:val="00936C9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36C9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36C9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36C9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36C96"/>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936C96"/>
    <w:rPr>
      <w:color w:val="605E5C"/>
      <w:shd w:val="clear" w:color="auto" w:fill="E1DFDD"/>
    </w:rPr>
  </w:style>
  <w:style w:type="paragraph" w:styleId="ListParagraph">
    <w:name w:val="List Paragraph"/>
    <w:aliases w:val="6 font"/>
    <w:basedOn w:val="Normal"/>
    <w:uiPriority w:val="99"/>
    <w:unhideWhenUsed/>
    <w:qFormat/>
    <w:rsid w:val="00936C96"/>
    <w:pPr>
      <w:ind w:left="720"/>
      <w:contextualSpacing/>
    </w:pPr>
  </w:style>
  <w:style w:type="paragraph" w:customStyle="1" w:styleId="Emphasis1">
    <w:name w:val="Emphasis1"/>
    <w:basedOn w:val="Normal"/>
    <w:link w:val="Emphasis"/>
    <w:autoRedefine/>
    <w:uiPriority w:val="20"/>
    <w:qFormat/>
    <w:rsid w:val="00936C9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7"/>
    <w:qFormat/>
    <w:rsid w:val="00936C9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936C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936C96"/>
    <w:rPr>
      <w:u w:val="single"/>
    </w:rPr>
  </w:style>
  <w:style w:type="paragraph" w:styleId="Title">
    <w:name w:val="Title"/>
    <w:aliases w:val="Cites and Cards,UNDERLINE,Bold Underlined,title,Block Heading,Read This"/>
    <w:basedOn w:val="Normal"/>
    <w:next w:val="Normal"/>
    <w:link w:val="TitleChar"/>
    <w:uiPriority w:val="6"/>
    <w:qFormat/>
    <w:rsid w:val="00936C9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36C9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936C9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936C9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936C9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936C9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936C96"/>
    <w:rPr>
      <w:rFonts w:ascii="Tahoma" w:hAnsi="Tahoma" w:cs="Tahoma"/>
      <w:szCs w:val="16"/>
    </w:rPr>
  </w:style>
  <w:style w:type="character" w:customStyle="1" w:styleId="BalloonTextChar">
    <w:name w:val="Balloon Text Char"/>
    <w:basedOn w:val="DefaultParagraphFont"/>
    <w:link w:val="BalloonText"/>
    <w:uiPriority w:val="99"/>
    <w:rsid w:val="00936C96"/>
    <w:rPr>
      <w:rFonts w:ascii="Tahoma" w:hAnsi="Tahoma" w:cs="Tahoma"/>
      <w:sz w:val="22"/>
      <w:szCs w:val="16"/>
    </w:rPr>
  </w:style>
  <w:style w:type="paragraph" w:styleId="Header">
    <w:name w:val="header"/>
    <w:basedOn w:val="Normal"/>
    <w:link w:val="HeaderChar"/>
    <w:uiPriority w:val="99"/>
    <w:unhideWhenUsed/>
    <w:qFormat/>
    <w:rsid w:val="00936C96"/>
    <w:pPr>
      <w:tabs>
        <w:tab w:val="center" w:pos="4680"/>
        <w:tab w:val="right" w:pos="9360"/>
      </w:tabs>
    </w:pPr>
  </w:style>
  <w:style w:type="character" w:customStyle="1" w:styleId="HeaderChar">
    <w:name w:val="Header Char"/>
    <w:basedOn w:val="DefaultParagraphFont"/>
    <w:link w:val="Header"/>
    <w:uiPriority w:val="99"/>
    <w:rsid w:val="00936C96"/>
    <w:rPr>
      <w:rFonts w:ascii="Calibri" w:hAnsi="Calibri" w:cs="Calibri"/>
      <w:sz w:val="22"/>
    </w:rPr>
  </w:style>
  <w:style w:type="paragraph" w:styleId="Footer">
    <w:name w:val="footer"/>
    <w:basedOn w:val="Normal"/>
    <w:link w:val="FooterChar"/>
    <w:uiPriority w:val="99"/>
    <w:unhideWhenUsed/>
    <w:rsid w:val="00936C96"/>
    <w:pPr>
      <w:tabs>
        <w:tab w:val="center" w:pos="4680"/>
        <w:tab w:val="right" w:pos="9360"/>
      </w:tabs>
    </w:pPr>
  </w:style>
  <w:style w:type="character" w:customStyle="1" w:styleId="FooterChar">
    <w:name w:val="Footer Char"/>
    <w:basedOn w:val="DefaultParagraphFont"/>
    <w:link w:val="Footer"/>
    <w:uiPriority w:val="99"/>
    <w:rsid w:val="00936C96"/>
    <w:rPr>
      <w:rFonts w:ascii="Calibri" w:hAnsi="Calibri" w:cs="Calibri"/>
      <w:sz w:val="22"/>
    </w:rPr>
  </w:style>
  <w:style w:type="character" w:customStyle="1" w:styleId="m4841727538114946087gmail-styleunderline">
    <w:name w:val="m_4841727538114946087gmail-styleunderline"/>
    <w:basedOn w:val="DefaultParagraphFont"/>
    <w:rsid w:val="00936C96"/>
  </w:style>
  <w:style w:type="paragraph" w:customStyle="1" w:styleId="Analytic">
    <w:name w:val="Analytic"/>
    <w:basedOn w:val="Normal"/>
    <w:link w:val="AnalyticChar"/>
    <w:autoRedefine/>
    <w:rsid w:val="00936C96"/>
    <w:rPr>
      <w:b/>
      <w:sz w:val="24"/>
    </w:rPr>
  </w:style>
  <w:style w:type="paragraph" w:customStyle="1" w:styleId="BreakTag">
    <w:name w:val="Break Tag"/>
    <w:basedOn w:val="Normal"/>
    <w:autoRedefine/>
    <w:uiPriority w:val="4"/>
    <w:qFormat/>
    <w:rsid w:val="00936C96"/>
    <w:pPr>
      <w:spacing w:before="240"/>
    </w:pPr>
    <w:rPr>
      <w:b/>
      <w:sz w:val="26"/>
    </w:rPr>
  </w:style>
  <w:style w:type="paragraph" w:customStyle="1" w:styleId="BreakBlock">
    <w:name w:val="Break Block"/>
    <w:basedOn w:val="Normal"/>
    <w:link w:val="BreakBlockChar"/>
    <w:autoRedefine/>
    <w:qFormat/>
    <w:rsid w:val="00936C9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36C96"/>
    <w:rPr>
      <w:rFonts w:ascii="Arial Bold" w:hAnsi="Arial Bold" w:cs="Calibri"/>
      <w:b/>
      <w:caps/>
      <w:sz w:val="32"/>
      <w:u w:val="single"/>
    </w:rPr>
  </w:style>
  <w:style w:type="character" w:customStyle="1" w:styleId="Mention1">
    <w:name w:val="Mention1"/>
    <w:basedOn w:val="DefaultParagraphFont"/>
    <w:uiPriority w:val="99"/>
    <w:semiHidden/>
    <w:unhideWhenUsed/>
    <w:rsid w:val="00936C96"/>
    <w:rPr>
      <w:color w:val="2B579A"/>
      <w:shd w:val="clear" w:color="auto" w:fill="E6E6E6"/>
    </w:rPr>
  </w:style>
  <w:style w:type="character" w:customStyle="1" w:styleId="UnresolvedMention1">
    <w:name w:val="Unresolved Mention1"/>
    <w:basedOn w:val="DefaultParagraphFont"/>
    <w:uiPriority w:val="99"/>
    <w:unhideWhenUsed/>
    <w:rsid w:val="00936C96"/>
    <w:rPr>
      <w:color w:val="808080"/>
      <w:shd w:val="clear" w:color="auto" w:fill="E6E6E6"/>
    </w:rPr>
  </w:style>
  <w:style w:type="paragraph" w:customStyle="1" w:styleId="evidencetext">
    <w:name w:val="evidence text"/>
    <w:basedOn w:val="Normal"/>
    <w:link w:val="evidencetextChar1"/>
    <w:qFormat/>
    <w:rsid w:val="00936C96"/>
    <w:pPr>
      <w:ind w:left="432" w:right="432"/>
    </w:pPr>
    <w:rPr>
      <w:color w:val="000000"/>
      <w:lang w:val="x-none" w:eastAsia="x-none"/>
    </w:rPr>
  </w:style>
  <w:style w:type="character" w:customStyle="1" w:styleId="evidencetextChar1">
    <w:name w:val="evidence text Char1"/>
    <w:link w:val="evidencetext"/>
    <w:rsid w:val="00936C96"/>
    <w:rPr>
      <w:rFonts w:ascii="Calibri" w:hAnsi="Calibri" w:cs="Calibri"/>
      <w:color w:val="000000"/>
      <w:sz w:val="22"/>
      <w:lang w:val="x-none" w:eastAsia="x-none"/>
    </w:rPr>
  </w:style>
  <w:style w:type="character" w:customStyle="1" w:styleId="Author-Date">
    <w:name w:val="Author-Date"/>
    <w:qFormat/>
    <w:rsid w:val="00936C96"/>
    <w:rPr>
      <w:b/>
      <w:sz w:val="24"/>
    </w:rPr>
  </w:style>
  <w:style w:type="paragraph" w:customStyle="1" w:styleId="Nothing">
    <w:name w:val="Nothing"/>
    <w:link w:val="NothingChar"/>
    <w:qFormat/>
    <w:rsid w:val="00936C96"/>
    <w:pPr>
      <w:jc w:val="both"/>
    </w:pPr>
    <w:rPr>
      <w:rFonts w:ascii="Times New Roman" w:eastAsia="Times New Roman" w:hAnsi="Times New Roman" w:cs="Times New Roman"/>
      <w:sz w:val="20"/>
    </w:rPr>
  </w:style>
  <w:style w:type="paragraph" w:customStyle="1" w:styleId="Style4">
    <w:name w:val="Style4"/>
    <w:basedOn w:val="Normal"/>
    <w:link w:val="Style4Char"/>
    <w:qFormat/>
    <w:rsid w:val="00936C96"/>
    <w:rPr>
      <w:rFonts w:eastAsia="Times New Roman"/>
      <w:u w:val="single"/>
    </w:rPr>
  </w:style>
  <w:style w:type="character" w:customStyle="1" w:styleId="Style4Char">
    <w:name w:val="Style4 Char"/>
    <w:link w:val="Style4"/>
    <w:rsid w:val="00936C96"/>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36C96"/>
    <w:rPr>
      <w:rFonts w:ascii="Calibri" w:hAnsi="Calibri" w:cs="Calibri"/>
      <w:u w:val="single"/>
    </w:rPr>
  </w:style>
  <w:style w:type="character" w:customStyle="1" w:styleId="term">
    <w:name w:val="term"/>
    <w:basedOn w:val="DefaultParagraphFont"/>
    <w:rsid w:val="00936C96"/>
  </w:style>
  <w:style w:type="character" w:customStyle="1" w:styleId="Style1Char">
    <w:name w:val="Style1 Char"/>
    <w:rsid w:val="00936C96"/>
    <w:rPr>
      <w:rFonts w:ascii="Times New Roman" w:eastAsia="SimSun" w:hAnsi="Times New Roman" w:cs="Times New Roman"/>
      <w:sz w:val="20"/>
      <w:szCs w:val="24"/>
      <w:u w:val="single"/>
      <w:lang w:eastAsia="zh-CN"/>
    </w:rPr>
  </w:style>
  <w:style w:type="character" w:customStyle="1" w:styleId="Styleunderline11pt">
    <w:name w:val="Style underline + 11 pt"/>
    <w:rsid w:val="00936C96"/>
    <w:rPr>
      <w:rFonts w:ascii="Times New Roman" w:hAnsi="Times New Roman"/>
      <w:sz w:val="20"/>
      <w:u w:val="single"/>
    </w:rPr>
  </w:style>
  <w:style w:type="paragraph" w:customStyle="1" w:styleId="Stylecard11pt">
    <w:name w:val="Style card + 11 pt"/>
    <w:basedOn w:val="Normal"/>
    <w:link w:val="Stylecard11ptChar"/>
    <w:qFormat/>
    <w:rsid w:val="00936C96"/>
    <w:pPr>
      <w:ind w:left="288" w:right="288"/>
    </w:pPr>
    <w:rPr>
      <w:rFonts w:eastAsia="SimSun"/>
      <w:lang w:eastAsia="zh-CN"/>
    </w:rPr>
  </w:style>
  <w:style w:type="character" w:customStyle="1" w:styleId="Stylecard11ptChar">
    <w:name w:val="Style card + 11 pt Char"/>
    <w:link w:val="Stylecard11pt"/>
    <w:rsid w:val="00936C96"/>
    <w:rPr>
      <w:rFonts w:ascii="Calibri" w:eastAsia="SimSun" w:hAnsi="Calibri" w:cs="Calibri"/>
      <w:sz w:val="22"/>
      <w:lang w:eastAsia="zh-CN"/>
    </w:rPr>
  </w:style>
  <w:style w:type="paragraph" w:customStyle="1" w:styleId="Minimize">
    <w:name w:val="Minimize"/>
    <w:basedOn w:val="Normal"/>
    <w:next w:val="Normal"/>
    <w:link w:val="MinimizeChar"/>
    <w:qFormat/>
    <w:rsid w:val="00936C9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936C96"/>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936C96"/>
    <w:rPr>
      <w:rFonts w:ascii="Arial" w:eastAsiaTheme="minorHAnsi" w:hAnsi="Arial" w:cs="Arial"/>
      <w:sz w:val="22"/>
      <w:szCs w:val="22"/>
      <w:u w:val="single"/>
    </w:rPr>
  </w:style>
  <w:style w:type="paragraph" w:customStyle="1" w:styleId="cardtext">
    <w:name w:val="card text"/>
    <w:basedOn w:val="Normal"/>
    <w:link w:val="cardtextChar"/>
    <w:qFormat/>
    <w:rsid w:val="00936C96"/>
    <w:pPr>
      <w:ind w:left="288" w:right="288"/>
    </w:pPr>
  </w:style>
  <w:style w:type="character" w:customStyle="1" w:styleId="cardtextChar">
    <w:name w:val="card text Char"/>
    <w:basedOn w:val="DefaultParagraphFont"/>
    <w:link w:val="cardtext"/>
    <w:rsid w:val="00936C96"/>
    <w:rPr>
      <w:rFonts w:ascii="Calibri" w:hAnsi="Calibri" w:cs="Calibri"/>
      <w:sz w:val="22"/>
    </w:rPr>
  </w:style>
  <w:style w:type="character" w:customStyle="1" w:styleId="byline">
    <w:name w:val="byline"/>
    <w:basedOn w:val="DefaultParagraphFont"/>
    <w:rsid w:val="00936C9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36C96"/>
    <w:rPr>
      <w:rFonts w:ascii="Arial" w:hAnsi="Arial"/>
      <w:b/>
      <w:sz w:val="24"/>
      <w:szCs w:val="22"/>
      <w:u w:val="single"/>
    </w:rPr>
  </w:style>
  <w:style w:type="paragraph" w:customStyle="1" w:styleId="StyleStyle411pt">
    <w:name w:val="Style Style4 + 11 pt"/>
    <w:basedOn w:val="Normal"/>
    <w:link w:val="StyleStyle411ptChar"/>
    <w:qFormat/>
    <w:rsid w:val="00936C9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36C96"/>
    <w:rPr>
      <w:rFonts w:ascii="Calibri" w:eastAsia="Times New Roman" w:hAnsi="Calibri" w:cs="Calibri"/>
      <w:sz w:val="22"/>
      <w:u w:val="single"/>
    </w:rPr>
  </w:style>
  <w:style w:type="character" w:customStyle="1" w:styleId="Style11ptUnderline">
    <w:name w:val="Style 11 pt Underline"/>
    <w:rsid w:val="00936C96"/>
    <w:rPr>
      <w:sz w:val="20"/>
      <w:u w:val="single"/>
    </w:rPr>
  </w:style>
  <w:style w:type="character" w:customStyle="1" w:styleId="Style11ptBoldUnderline">
    <w:name w:val="Style 11 pt Bold Underline"/>
    <w:rsid w:val="00936C96"/>
    <w:rPr>
      <w:b/>
      <w:bCs/>
      <w:sz w:val="20"/>
      <w:u w:val="single"/>
    </w:rPr>
  </w:style>
  <w:style w:type="character" w:customStyle="1" w:styleId="Style11pt">
    <w:name w:val="Style 11 pt"/>
    <w:rsid w:val="00936C96"/>
    <w:rPr>
      <w:sz w:val="20"/>
    </w:rPr>
  </w:style>
  <w:style w:type="paragraph" w:customStyle="1" w:styleId="StyleStyle411ptBold">
    <w:name w:val="Style Style4 + 11 pt Bold"/>
    <w:basedOn w:val="Normal"/>
    <w:link w:val="StyleStyle411ptBoldChar"/>
    <w:qFormat/>
    <w:rsid w:val="00936C96"/>
    <w:rPr>
      <w:rFonts w:eastAsia="Times New Roman"/>
      <w:b/>
      <w:bCs/>
      <w:u w:val="single"/>
    </w:rPr>
  </w:style>
  <w:style w:type="character" w:customStyle="1" w:styleId="StyleStyle411ptBoldChar">
    <w:name w:val="Style Style4 + 11 pt Bold Char"/>
    <w:basedOn w:val="DefaultParagraphFont"/>
    <w:link w:val="StyleStyle411ptBold"/>
    <w:rsid w:val="00936C96"/>
    <w:rPr>
      <w:rFonts w:ascii="Calibri" w:eastAsia="Times New Roman" w:hAnsi="Calibri" w:cs="Calibri"/>
      <w:b/>
      <w:bCs/>
      <w:sz w:val="22"/>
      <w:u w:val="single"/>
    </w:rPr>
  </w:style>
  <w:style w:type="paragraph" w:customStyle="1" w:styleId="BlockTitle">
    <w:name w:val="Block Title"/>
    <w:basedOn w:val="Normal"/>
    <w:next w:val="Normal"/>
    <w:qFormat/>
    <w:rsid w:val="00936C96"/>
    <w:pPr>
      <w:spacing w:after="120"/>
      <w:jc w:val="center"/>
      <w:outlineLvl w:val="0"/>
    </w:pPr>
    <w:rPr>
      <w:rFonts w:eastAsia="Times New Roman"/>
      <w:b/>
      <w:sz w:val="32"/>
      <w:szCs w:val="20"/>
      <w:u w:val="single"/>
    </w:rPr>
  </w:style>
  <w:style w:type="character" w:customStyle="1" w:styleId="Emphasis2">
    <w:name w:val="Emphasis2"/>
    <w:basedOn w:val="DefaultParagraphFont"/>
    <w:rsid w:val="00936C96"/>
    <w:rPr>
      <w:rFonts w:ascii="Franklin Gothic Heavy" w:hAnsi="Franklin Gothic Heavy"/>
      <w:iCs/>
      <w:u w:val="single"/>
    </w:rPr>
  </w:style>
  <w:style w:type="paragraph" w:customStyle="1" w:styleId="Cards">
    <w:name w:val="Cards"/>
    <w:basedOn w:val="Normal"/>
    <w:link w:val="CardsChar1"/>
    <w:qFormat/>
    <w:rsid w:val="00936C9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36C96"/>
    <w:rPr>
      <w:rFonts w:ascii="Times New Roman" w:eastAsia="Times New Roman" w:hAnsi="Times New Roman" w:cs="Times New Roman"/>
      <w:sz w:val="20"/>
      <w:szCs w:val="24"/>
    </w:rPr>
  </w:style>
  <w:style w:type="character" w:customStyle="1" w:styleId="pmterms1">
    <w:name w:val="pmterms1"/>
    <w:basedOn w:val="DefaultParagraphFont"/>
    <w:rsid w:val="00936C96"/>
  </w:style>
  <w:style w:type="character" w:customStyle="1" w:styleId="hilite1">
    <w:name w:val="hilite1"/>
    <w:basedOn w:val="DefaultParagraphFont"/>
    <w:rsid w:val="00936C9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36C96"/>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36C96"/>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36C96"/>
    <w:rPr>
      <w:rFonts w:eastAsia="Times New Roman"/>
      <w:b/>
      <w:szCs w:val="20"/>
    </w:rPr>
  </w:style>
  <w:style w:type="character" w:customStyle="1" w:styleId="NormaltagChar">
    <w:name w:val="Normal tag Char"/>
    <w:basedOn w:val="DefaultParagraphFont"/>
    <w:link w:val="Normaltag"/>
    <w:uiPriority w:val="99"/>
    <w:locked/>
    <w:rsid w:val="00936C96"/>
    <w:rPr>
      <w:rFonts w:ascii="Calibri" w:eastAsia="Times New Roman" w:hAnsi="Calibri" w:cs="Calibri"/>
      <w:b/>
      <w:sz w:val="22"/>
      <w:szCs w:val="20"/>
    </w:rPr>
  </w:style>
  <w:style w:type="character" w:customStyle="1" w:styleId="DebateUnderline">
    <w:name w:val="Debate Underline"/>
    <w:qFormat/>
    <w:rsid w:val="00936C96"/>
    <w:rPr>
      <w:rFonts w:ascii="Times New Roman" w:hAnsi="Times New Roman"/>
      <w:sz w:val="20"/>
      <w:szCs w:val="24"/>
      <w:u w:val="thick"/>
    </w:rPr>
  </w:style>
  <w:style w:type="character" w:customStyle="1" w:styleId="blue">
    <w:name w:val="blue"/>
    <w:basedOn w:val="DefaultParagraphFont"/>
    <w:rsid w:val="00936C96"/>
    <w:rPr>
      <w:rFonts w:cs="Times New Roman"/>
    </w:rPr>
  </w:style>
  <w:style w:type="paragraph" w:customStyle="1" w:styleId="cites">
    <w:name w:val="cites"/>
    <w:link w:val="Heading1Char3"/>
    <w:autoRedefine/>
    <w:qFormat/>
    <w:rsid w:val="00936C96"/>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936C96"/>
    <w:rPr>
      <w:rFonts w:ascii="Times New Roman" w:eastAsia="Malgun Gothic" w:hAnsi="Times New Roman" w:cs="Times New Roman"/>
      <w:b/>
      <w:u w:val="single"/>
    </w:rPr>
  </w:style>
  <w:style w:type="paragraph" w:customStyle="1" w:styleId="tiny">
    <w:name w:val="tiny"/>
    <w:next w:val="Normal"/>
    <w:link w:val="tinyChar"/>
    <w:autoRedefine/>
    <w:qFormat/>
    <w:rsid w:val="00936C96"/>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36C96"/>
    <w:rPr>
      <w:rFonts w:ascii="Times New Roman" w:eastAsia="Malgun Gothic" w:hAnsi="Times New Roman" w:cs="Times New Roman"/>
      <w:sz w:val="12"/>
    </w:rPr>
  </w:style>
  <w:style w:type="character" w:customStyle="1" w:styleId="CitesChar2">
    <w:name w:val="Cites Char2"/>
    <w:link w:val="Cites0"/>
    <w:rsid w:val="00936C96"/>
    <w:rPr>
      <w:rFonts w:eastAsia="Times New Roman" w:cs="Times New Roman"/>
      <w:b/>
      <w:bCs/>
      <w:sz w:val="20"/>
      <w:szCs w:val="20"/>
    </w:rPr>
  </w:style>
  <w:style w:type="paragraph" w:customStyle="1" w:styleId="BlockTitle2">
    <w:name w:val="Block Title2"/>
    <w:basedOn w:val="Normal"/>
    <w:next w:val="Normal"/>
    <w:qFormat/>
    <w:rsid w:val="00936C96"/>
    <w:pPr>
      <w:spacing w:after="240"/>
      <w:jc w:val="center"/>
    </w:pPr>
    <w:rPr>
      <w:rFonts w:eastAsia="Times New Roman"/>
      <w:b/>
      <w:sz w:val="32"/>
      <w:u w:val="single"/>
      <w:lang w:bidi="en-US"/>
    </w:rPr>
  </w:style>
  <w:style w:type="paragraph" w:styleId="TOC1">
    <w:name w:val="toc 1"/>
    <w:basedOn w:val="Normal"/>
    <w:next w:val="Normal"/>
    <w:autoRedefine/>
    <w:uiPriority w:val="39"/>
    <w:rsid w:val="00936C96"/>
    <w:pPr>
      <w:spacing w:before="120" w:after="120"/>
    </w:pPr>
    <w:rPr>
      <w:rFonts w:eastAsia="Times New Roman"/>
      <w:b/>
      <w:u w:val="single"/>
      <w:lang w:bidi="en-US"/>
    </w:rPr>
  </w:style>
  <w:style w:type="paragraph" w:styleId="TOC9">
    <w:name w:val="toc 9"/>
    <w:basedOn w:val="Normal"/>
    <w:next w:val="Normal"/>
    <w:autoRedefine/>
    <w:rsid w:val="00936C96"/>
    <w:pPr>
      <w:ind w:left="1600"/>
    </w:pPr>
    <w:rPr>
      <w:rFonts w:eastAsia="Times New Roman"/>
      <w:sz w:val="20"/>
      <w:lang w:bidi="en-US"/>
    </w:rPr>
  </w:style>
  <w:style w:type="paragraph" w:customStyle="1" w:styleId="TxBrp1">
    <w:name w:val="TxBr_p1"/>
    <w:basedOn w:val="Normal"/>
    <w:qFormat/>
    <w:rsid w:val="00936C9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36C96"/>
    <w:pPr>
      <w:spacing w:before="100" w:beforeAutospacing="1" w:after="100" w:afterAutospacing="1"/>
    </w:pPr>
    <w:rPr>
      <w:rFonts w:eastAsia="Times New Roman"/>
      <w:lang w:bidi="en-US"/>
    </w:rPr>
  </w:style>
  <w:style w:type="paragraph" w:customStyle="1" w:styleId="fullstory">
    <w:name w:val="fullstory"/>
    <w:basedOn w:val="Normal"/>
    <w:qFormat/>
    <w:rsid w:val="00936C96"/>
    <w:pPr>
      <w:spacing w:before="100" w:beforeAutospacing="1" w:after="100" w:afterAutospacing="1"/>
    </w:pPr>
    <w:rPr>
      <w:rFonts w:eastAsia="Times New Roman"/>
      <w:lang w:bidi="en-US"/>
    </w:rPr>
  </w:style>
  <w:style w:type="character" w:customStyle="1" w:styleId="standardcontent">
    <w:name w:val="standardcontent"/>
    <w:basedOn w:val="DefaultParagraphFont"/>
    <w:rsid w:val="00936C96"/>
  </w:style>
  <w:style w:type="paragraph" w:customStyle="1" w:styleId="hat">
    <w:name w:val="hat"/>
    <w:basedOn w:val="Normal"/>
    <w:next w:val="Normal"/>
    <w:link w:val="hatChar"/>
    <w:qFormat/>
    <w:rsid w:val="00936C9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36C96"/>
  </w:style>
  <w:style w:type="paragraph" w:customStyle="1" w:styleId="HotRouteChar">
    <w:name w:val="Hot Route! Char"/>
    <w:basedOn w:val="Normal"/>
    <w:qFormat/>
    <w:rsid w:val="00936C9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36C96"/>
    <w:rPr>
      <w:rFonts w:cs="Times New Roman"/>
      <w:b/>
      <w:bCs/>
    </w:rPr>
  </w:style>
  <w:style w:type="paragraph" w:customStyle="1" w:styleId="Default">
    <w:name w:val="Default"/>
    <w:qFormat/>
    <w:rsid w:val="00936C9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36C96"/>
    <w:rPr>
      <w:rFonts w:ascii="Cambria" w:hAnsi="Cambria" w:cs="Times New Roman"/>
      <w:b/>
      <w:bCs/>
      <w:sz w:val="26"/>
      <w:szCs w:val="26"/>
    </w:rPr>
  </w:style>
  <w:style w:type="character" w:customStyle="1" w:styleId="UnderliningChar">
    <w:name w:val="Underlining Char"/>
    <w:basedOn w:val="DefaultParagraphFont"/>
    <w:link w:val="Underlining"/>
    <w:rsid w:val="00936C96"/>
    <w:rPr>
      <w:rFonts w:ascii="Arial Narrow" w:hAnsi="Arial Narrow" w:cs="Times New Roman"/>
      <w:u w:val="single"/>
    </w:rPr>
  </w:style>
  <w:style w:type="character" w:customStyle="1" w:styleId="CardCharChar1">
    <w:name w:val="Card Char Char1"/>
    <w:basedOn w:val="DefaultParagraphFont"/>
    <w:rsid w:val="00936C96"/>
    <w:rPr>
      <w:rFonts w:cs="Times New Roman"/>
      <w:b/>
      <w:bCs/>
      <w:sz w:val="28"/>
      <w:szCs w:val="28"/>
    </w:rPr>
  </w:style>
  <w:style w:type="paragraph" w:customStyle="1" w:styleId="Cites0">
    <w:name w:val="Cites"/>
    <w:basedOn w:val="Normal"/>
    <w:link w:val="CitesChar2"/>
    <w:qFormat/>
    <w:rsid w:val="00936C9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36C96"/>
    <w:rPr>
      <w:rFonts w:ascii="Times New Roman" w:eastAsia="Calibri" w:hAnsi="Times New Roman" w:cs="Times New Roman"/>
      <w:sz w:val="24"/>
      <w:szCs w:val="24"/>
    </w:rPr>
  </w:style>
  <w:style w:type="character" w:customStyle="1" w:styleId="apple-converted-space">
    <w:name w:val="apple-converted-space"/>
    <w:basedOn w:val="DefaultParagraphFont"/>
    <w:rsid w:val="00936C96"/>
  </w:style>
  <w:style w:type="character" w:customStyle="1" w:styleId="hit">
    <w:name w:val="hit"/>
    <w:basedOn w:val="DefaultParagraphFont"/>
    <w:rsid w:val="00936C96"/>
    <w:rPr>
      <w:rFonts w:cs="Times New Roman"/>
    </w:rPr>
  </w:style>
  <w:style w:type="paragraph" w:customStyle="1" w:styleId="SmallFont">
    <w:name w:val="Small Font"/>
    <w:basedOn w:val="Normal"/>
    <w:link w:val="SmallFontChar"/>
    <w:qFormat/>
    <w:rsid w:val="00936C96"/>
    <w:pPr>
      <w:spacing w:after="200"/>
      <w:jc w:val="both"/>
    </w:pPr>
    <w:rPr>
      <w:rFonts w:eastAsia="Calibri"/>
      <w:szCs w:val="18"/>
    </w:rPr>
  </w:style>
  <w:style w:type="character" w:customStyle="1" w:styleId="SmallFontChar">
    <w:name w:val="Small Font Char"/>
    <w:basedOn w:val="DefaultParagraphFont"/>
    <w:link w:val="SmallFont"/>
    <w:locked/>
    <w:rsid w:val="00936C96"/>
    <w:rPr>
      <w:rFonts w:ascii="Calibri" w:eastAsia="Calibri" w:hAnsi="Calibri" w:cs="Calibri"/>
      <w:sz w:val="22"/>
      <w:szCs w:val="18"/>
    </w:rPr>
  </w:style>
  <w:style w:type="character" w:customStyle="1" w:styleId="CircleChar1">
    <w:name w:val="Circle Char1"/>
    <w:basedOn w:val="DefaultParagraphFont"/>
    <w:rsid w:val="00936C96"/>
    <w:rPr>
      <w:rFonts w:cs="Times New Roman"/>
      <w:b/>
      <w:i/>
      <w:sz w:val="18"/>
      <w:szCs w:val="18"/>
      <w:u w:val="single"/>
      <w:lang w:val="en-US" w:eastAsia="en-US" w:bidi="ar-SA"/>
    </w:rPr>
  </w:style>
  <w:style w:type="paragraph" w:styleId="BodyText">
    <w:name w:val="Body Text"/>
    <w:basedOn w:val="Normal"/>
    <w:link w:val="BodyTextChar"/>
    <w:uiPriority w:val="99"/>
    <w:unhideWhenUsed/>
    <w:rsid w:val="00936C96"/>
    <w:pPr>
      <w:spacing w:after="120"/>
    </w:pPr>
  </w:style>
  <w:style w:type="character" w:customStyle="1" w:styleId="BodyTextChar">
    <w:name w:val="Body Text Char"/>
    <w:basedOn w:val="DefaultParagraphFont"/>
    <w:link w:val="BodyText"/>
    <w:uiPriority w:val="99"/>
    <w:rsid w:val="00936C96"/>
    <w:rPr>
      <w:rFonts w:ascii="Calibri" w:hAnsi="Calibri" w:cs="Calibri"/>
      <w:sz w:val="22"/>
    </w:rPr>
  </w:style>
  <w:style w:type="character" w:customStyle="1" w:styleId="verdana">
    <w:name w:val="verdana"/>
    <w:basedOn w:val="DefaultParagraphFont"/>
    <w:rsid w:val="00936C96"/>
  </w:style>
  <w:style w:type="character" w:customStyle="1" w:styleId="CardsChar1">
    <w:name w:val="Cards Char1"/>
    <w:link w:val="Cards"/>
    <w:rsid w:val="00936C96"/>
    <w:rPr>
      <w:rFonts w:ascii="Calibri" w:eastAsia="Times New Roman" w:hAnsi="Calibri" w:cs="Times New Roman"/>
      <w:sz w:val="20"/>
      <w:szCs w:val="20"/>
    </w:rPr>
  </w:style>
  <w:style w:type="paragraph" w:customStyle="1" w:styleId="BlockHeadings">
    <w:name w:val="Block Headings"/>
    <w:basedOn w:val="Normal"/>
    <w:link w:val="BlockHeadingsChar"/>
    <w:qFormat/>
    <w:rsid w:val="00936C9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36C96"/>
    <w:rPr>
      <w:rFonts w:ascii="Calibri" w:eastAsia="Times New Roman" w:hAnsi="Calibri" w:cs="Times New Roman"/>
      <w:b/>
      <w:sz w:val="20"/>
      <w:szCs w:val="20"/>
    </w:rPr>
  </w:style>
  <w:style w:type="paragraph" w:customStyle="1" w:styleId="loose">
    <w:name w:val="loose"/>
    <w:basedOn w:val="Normal"/>
    <w:qFormat/>
    <w:rsid w:val="00936C96"/>
    <w:pPr>
      <w:spacing w:before="210"/>
    </w:pPr>
    <w:rPr>
      <w:rFonts w:eastAsia="Times New Roman"/>
      <w:lang w:eastAsia="zh-CN" w:bidi="he-IL"/>
    </w:rPr>
  </w:style>
  <w:style w:type="character" w:customStyle="1" w:styleId="hit1">
    <w:name w:val="hit1"/>
    <w:basedOn w:val="DefaultParagraphFont"/>
    <w:rsid w:val="00936C96"/>
    <w:rPr>
      <w:b/>
      <w:bCs/>
      <w:color w:val="CC0033"/>
    </w:rPr>
  </w:style>
  <w:style w:type="character" w:customStyle="1" w:styleId="upper">
    <w:name w:val="upper"/>
    <w:basedOn w:val="DefaultParagraphFont"/>
    <w:rsid w:val="00936C96"/>
  </w:style>
  <w:style w:type="character" w:customStyle="1" w:styleId="Author">
    <w:name w:val="Author"/>
    <w:aliases w:val="Style Date"/>
    <w:basedOn w:val="DefaultParagraphFont"/>
    <w:qFormat/>
    <w:rsid w:val="00936C96"/>
    <w:rPr>
      <w:b/>
      <w:sz w:val="24"/>
    </w:rPr>
  </w:style>
  <w:style w:type="character" w:customStyle="1" w:styleId="SmallFont7pt">
    <w:name w:val="Small Font (7 pt)"/>
    <w:basedOn w:val="DefaultParagraphFont"/>
    <w:rsid w:val="00936C96"/>
    <w:rPr>
      <w:sz w:val="14"/>
    </w:rPr>
  </w:style>
  <w:style w:type="paragraph" w:customStyle="1" w:styleId="UnderlinedText">
    <w:name w:val="Underlined Text"/>
    <w:basedOn w:val="Normal"/>
    <w:qFormat/>
    <w:rsid w:val="00936C96"/>
    <w:rPr>
      <w:rFonts w:eastAsia="Times New Roman"/>
      <w:b/>
      <w:szCs w:val="20"/>
    </w:rPr>
  </w:style>
  <w:style w:type="character" w:customStyle="1" w:styleId="SmallText-New">
    <w:name w:val="Small Text - New"/>
    <w:basedOn w:val="DefaultParagraphFont"/>
    <w:rsid w:val="00936C96"/>
    <w:rPr>
      <w:rFonts w:ascii="Arial Narrow" w:hAnsi="Arial Narrow"/>
      <w:sz w:val="14"/>
    </w:rPr>
  </w:style>
  <w:style w:type="paragraph" w:customStyle="1" w:styleId="Smalltext">
    <w:name w:val="Small text"/>
    <w:aliases w:val="Quote1,Quote11"/>
    <w:basedOn w:val="Normal"/>
    <w:link w:val="SmalltextChar"/>
    <w:qFormat/>
    <w:rsid w:val="00936C96"/>
    <w:rPr>
      <w:rFonts w:ascii="Arial Narrow" w:eastAsia="Times New Roman" w:hAnsi="Arial Narrow"/>
    </w:rPr>
  </w:style>
  <w:style w:type="character" w:customStyle="1" w:styleId="Underlined-New">
    <w:name w:val="Underlined - New"/>
    <w:basedOn w:val="DefaultParagraphFont"/>
    <w:rsid w:val="00936C96"/>
    <w:rPr>
      <w:rFonts w:ascii="Arial Narrow" w:hAnsi="Arial Narrow"/>
      <w:sz w:val="16"/>
      <w:u w:val="single"/>
    </w:rPr>
  </w:style>
  <w:style w:type="paragraph" w:styleId="TOC2">
    <w:name w:val="toc 2"/>
    <w:basedOn w:val="Normal"/>
    <w:next w:val="Normal"/>
    <w:autoRedefine/>
    <w:uiPriority w:val="39"/>
    <w:rsid w:val="00936C96"/>
    <w:pPr>
      <w:ind w:left="200"/>
    </w:pPr>
    <w:rPr>
      <w:rFonts w:eastAsia="Times New Roman"/>
      <w:sz w:val="20"/>
      <w:lang w:bidi="en-US"/>
    </w:rPr>
  </w:style>
  <w:style w:type="paragraph" w:styleId="Caption">
    <w:name w:val="caption"/>
    <w:basedOn w:val="Normal"/>
    <w:next w:val="Normal"/>
    <w:qFormat/>
    <w:rsid w:val="00936C96"/>
    <w:rPr>
      <w:rFonts w:eastAsia="Times New Roman"/>
      <w:b/>
      <w:bCs/>
      <w:sz w:val="18"/>
      <w:szCs w:val="18"/>
      <w:lang w:bidi="en-US"/>
    </w:rPr>
  </w:style>
  <w:style w:type="paragraph" w:styleId="TOCHeading">
    <w:name w:val="TOC Heading"/>
    <w:basedOn w:val="Heading1"/>
    <w:next w:val="Normal"/>
    <w:uiPriority w:val="39"/>
    <w:qFormat/>
    <w:rsid w:val="00936C9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36C96"/>
    <w:rPr>
      <w:rFonts w:ascii="Arial Narrow" w:hAnsi="Arial Narrow"/>
      <w:dstrike w:val="0"/>
      <w:sz w:val="20"/>
      <w:bdr w:val="single" w:sz="2" w:space="0" w:color="auto"/>
      <w:vertAlign w:val="baseline"/>
    </w:rPr>
  </w:style>
  <w:style w:type="character" w:customStyle="1" w:styleId="style65">
    <w:name w:val="style65"/>
    <w:basedOn w:val="DefaultParagraphFont"/>
    <w:rsid w:val="00936C9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36C96"/>
    <w:rPr>
      <w:rFonts w:cs="Arial"/>
      <w:bCs/>
      <w:szCs w:val="26"/>
      <w:u w:val="single"/>
      <w:lang w:val="en-US" w:eastAsia="en-US" w:bidi="ar-SA"/>
    </w:rPr>
  </w:style>
  <w:style w:type="character" w:customStyle="1" w:styleId="qlabel">
    <w:name w:val="q_label"/>
    <w:basedOn w:val="DefaultParagraphFont"/>
    <w:rsid w:val="00936C96"/>
  </w:style>
  <w:style w:type="character" w:customStyle="1" w:styleId="alabel">
    <w:name w:val="a_label"/>
    <w:basedOn w:val="DefaultParagraphFont"/>
    <w:rsid w:val="00936C96"/>
  </w:style>
  <w:style w:type="character" w:customStyle="1" w:styleId="Style1Char1">
    <w:name w:val="Style1 Char1"/>
    <w:basedOn w:val="DefaultParagraphFont"/>
    <w:rsid w:val="00936C96"/>
    <w:rPr>
      <w:rFonts w:eastAsia="SimSun"/>
      <w:sz w:val="20"/>
      <w:szCs w:val="24"/>
      <w:u w:val="single"/>
      <w:lang w:val="en-US" w:eastAsia="zh-CN" w:bidi="ar-SA"/>
    </w:rPr>
  </w:style>
  <w:style w:type="character" w:customStyle="1" w:styleId="UnderlineCharChar">
    <w:name w:val="Underline Char Char"/>
    <w:basedOn w:val="DefaultParagraphFont"/>
    <w:rsid w:val="00936C9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36C96"/>
    <w:rPr>
      <w:rFonts w:eastAsia="MS Mincho"/>
      <w:b/>
      <w:u w:val="single"/>
      <w:lang w:val="en-US" w:eastAsia="en-US" w:bidi="ar-SA"/>
    </w:rPr>
  </w:style>
  <w:style w:type="character" w:customStyle="1" w:styleId="CardTextChar0">
    <w:name w:val="Card Text Char"/>
    <w:basedOn w:val="DefaultParagraphFont"/>
    <w:rsid w:val="00936C96"/>
    <w:rPr>
      <w:rFonts w:ascii="Times New Roman" w:eastAsia="Times New Roman" w:hAnsi="Times New Roman" w:cs="Times New Roman"/>
      <w:szCs w:val="24"/>
    </w:rPr>
  </w:style>
  <w:style w:type="character" w:customStyle="1" w:styleId="reduce2">
    <w:name w:val="reduce2"/>
    <w:basedOn w:val="DefaultParagraphFont"/>
    <w:rsid w:val="00936C96"/>
    <w:rPr>
      <w:rFonts w:ascii="Arial" w:hAnsi="Arial" w:cs="Arial"/>
      <w:color w:val="000000"/>
      <w:sz w:val="10"/>
      <w:szCs w:val="22"/>
    </w:rPr>
  </w:style>
  <w:style w:type="paragraph" w:customStyle="1" w:styleId="BoldUnderline">
    <w:name w:val="BoldUnderline"/>
    <w:link w:val="BoldUnderlineChar"/>
    <w:uiPriority w:val="99"/>
    <w:qFormat/>
    <w:rsid w:val="00936C96"/>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36C9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36C96"/>
    <w:rPr>
      <w:rFonts w:cs="Arial"/>
      <w:bCs/>
      <w:szCs w:val="26"/>
      <w:u w:val="single"/>
      <w:lang w:val="en-US" w:eastAsia="en-US" w:bidi="ar-SA"/>
    </w:rPr>
  </w:style>
  <w:style w:type="paragraph" w:customStyle="1" w:styleId="evidencetextChar">
    <w:name w:val="evidence text Char"/>
    <w:basedOn w:val="Normal"/>
    <w:qFormat/>
    <w:rsid w:val="00936C96"/>
    <w:pPr>
      <w:ind w:left="1728" w:right="1008"/>
    </w:pPr>
    <w:rPr>
      <w:rFonts w:eastAsia="Times New Roman"/>
      <w:color w:val="000000"/>
      <w:sz w:val="18"/>
    </w:rPr>
  </w:style>
  <w:style w:type="character" w:customStyle="1" w:styleId="underline2">
    <w:name w:val="underline2"/>
    <w:basedOn w:val="DefaultParagraphFont"/>
    <w:rsid w:val="00936C96"/>
    <w:rPr>
      <w:u w:val="single"/>
    </w:rPr>
  </w:style>
  <w:style w:type="character" w:customStyle="1" w:styleId="Style11ptUnderlineBorderSinglesolidlineAuto05pt">
    <w:name w:val="Style 11 pt Underline Border: : (Single solid line Auto  0.5 pt..."/>
    <w:rsid w:val="00936C9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36C9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36C96"/>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36C96"/>
    <w:rPr>
      <w:u w:val="single"/>
    </w:rPr>
  </w:style>
  <w:style w:type="paragraph" w:customStyle="1" w:styleId="UnderlineChar4">
    <w:name w:val="Underline Char4"/>
    <w:basedOn w:val="Normal"/>
    <w:link w:val="UnderlineChar4Char"/>
    <w:qFormat/>
    <w:rsid w:val="00936C96"/>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936C96"/>
    <w:rPr>
      <w:b/>
      <w:u w:val="single"/>
    </w:rPr>
  </w:style>
  <w:style w:type="paragraph" w:customStyle="1" w:styleId="BoldandUnderlineChar3">
    <w:name w:val="Bold and Underline Char3"/>
    <w:basedOn w:val="Normal"/>
    <w:link w:val="BoldandUnderlineChar3Char2"/>
    <w:qFormat/>
    <w:rsid w:val="00936C96"/>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936C96"/>
    <w:rPr>
      <w:rFonts w:eastAsia="Times New Roman"/>
      <w:u w:val="single"/>
    </w:rPr>
  </w:style>
  <w:style w:type="character" w:customStyle="1" w:styleId="StyleUnderlineChar11ptChar">
    <w:name w:val="Style Underline Char + 11 pt Char"/>
    <w:basedOn w:val="DefaultParagraphFont"/>
    <w:link w:val="StyleUnderlineChar11pt"/>
    <w:rsid w:val="00936C96"/>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36C9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36C96"/>
    <w:rPr>
      <w:rFonts w:ascii="Calibri" w:eastAsia="Times New Roman" w:hAnsi="Calibri" w:cs="Calibri"/>
      <w:b/>
      <w:bCs/>
      <w:sz w:val="22"/>
      <w:u w:val="single"/>
    </w:rPr>
  </w:style>
  <w:style w:type="character" w:customStyle="1" w:styleId="inside-head">
    <w:name w:val="inside-head"/>
    <w:basedOn w:val="DefaultParagraphFont"/>
    <w:rsid w:val="00936C96"/>
  </w:style>
  <w:style w:type="paragraph" w:customStyle="1" w:styleId="Style3">
    <w:name w:val="Style3"/>
    <w:basedOn w:val="Normal"/>
    <w:link w:val="Style3Char"/>
    <w:qFormat/>
    <w:rsid w:val="00936C96"/>
    <w:rPr>
      <w:rFonts w:ascii="Arial Narrow" w:eastAsia="Times New Roman" w:hAnsi="Arial Narrow"/>
      <w:b/>
    </w:rPr>
  </w:style>
  <w:style w:type="character" w:customStyle="1" w:styleId="Style3Char">
    <w:name w:val="Style3 Char"/>
    <w:basedOn w:val="DefaultParagraphFont"/>
    <w:link w:val="Style3"/>
    <w:rsid w:val="00936C96"/>
    <w:rPr>
      <w:rFonts w:ascii="Arial Narrow" w:eastAsia="Times New Roman" w:hAnsi="Arial Narrow" w:cs="Calibri"/>
      <w:b/>
      <w:sz w:val="22"/>
    </w:rPr>
  </w:style>
  <w:style w:type="character" w:customStyle="1" w:styleId="7TimesNewRoman">
    <w:name w:val="7 Times New Roman"/>
    <w:rsid w:val="00936C9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36C96"/>
  </w:style>
  <w:style w:type="character" w:customStyle="1" w:styleId="officialsbureau">
    <w:name w:val="official_s_bureau"/>
    <w:basedOn w:val="DefaultParagraphFont"/>
    <w:rsid w:val="00936C96"/>
  </w:style>
  <w:style w:type="paragraph" w:customStyle="1" w:styleId="Stylecard11ptUnderline">
    <w:name w:val="Style card + 11 pt Underline"/>
    <w:basedOn w:val="Normal"/>
    <w:link w:val="Stylecard11ptUnderlineChar"/>
    <w:qFormat/>
    <w:rsid w:val="00936C96"/>
    <w:pPr>
      <w:ind w:left="288" w:right="288"/>
    </w:pPr>
    <w:rPr>
      <w:rFonts w:eastAsia="SimSun"/>
      <w:u w:val="single"/>
      <w:lang w:eastAsia="zh-CN"/>
    </w:rPr>
  </w:style>
  <w:style w:type="character" w:customStyle="1" w:styleId="Stylecard11ptUnderlineChar">
    <w:name w:val="Style card + 11 pt Underline Char"/>
    <w:link w:val="Stylecard11ptUnderline"/>
    <w:rsid w:val="00936C96"/>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936C9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936C96"/>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36C9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36C96"/>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936C96"/>
    <w:rPr>
      <w:rFonts w:ascii="Calibri" w:eastAsia="SimSun" w:hAnsi="Calibri" w:cs="Calibri"/>
      <w:sz w:val="22"/>
      <w:u w:val="single"/>
      <w:lang w:eastAsia="zh-CN"/>
    </w:rPr>
  </w:style>
  <w:style w:type="paragraph" w:styleId="HTMLPreformatted">
    <w:name w:val="HTML Preformatted"/>
    <w:basedOn w:val="Normal"/>
    <w:link w:val="HTMLPreformattedChar"/>
    <w:rsid w:val="00936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36C9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36C96"/>
    <w:rPr>
      <w:u w:val="single"/>
    </w:rPr>
  </w:style>
  <w:style w:type="character" w:customStyle="1" w:styleId="StyleUnderlining11ptChar">
    <w:name w:val="Style Underlining + 11 pt Char"/>
    <w:basedOn w:val="DefaultParagraphFont"/>
    <w:link w:val="StyleUnderlining11pt"/>
    <w:rsid w:val="00936C96"/>
    <w:rPr>
      <w:rFonts w:ascii="Calibri" w:hAnsi="Calibri" w:cs="Calibri"/>
      <w:sz w:val="22"/>
      <w:u w:val="single"/>
    </w:rPr>
  </w:style>
  <w:style w:type="paragraph" w:customStyle="1" w:styleId="StyleCardText9pt">
    <w:name w:val="Style Card Text + 9 pt"/>
    <w:basedOn w:val="Normal"/>
    <w:link w:val="StyleCardText9ptChar"/>
    <w:qFormat/>
    <w:rsid w:val="00936C96"/>
    <w:pPr>
      <w:spacing w:after="200"/>
      <w:contextualSpacing/>
    </w:pPr>
    <w:rPr>
      <w:rFonts w:eastAsia="Calibri"/>
    </w:rPr>
  </w:style>
  <w:style w:type="character" w:customStyle="1" w:styleId="StyleCardText9ptChar">
    <w:name w:val="Style Card Text + 9 pt Char"/>
    <w:basedOn w:val="DefaultParagraphFont"/>
    <w:link w:val="StyleCardText9pt"/>
    <w:rsid w:val="00936C96"/>
    <w:rPr>
      <w:rFonts w:ascii="Calibri" w:eastAsia="Calibri" w:hAnsi="Calibri" w:cs="Calibri"/>
      <w:sz w:val="22"/>
    </w:rPr>
  </w:style>
  <w:style w:type="paragraph" w:styleId="Quote">
    <w:name w:val="Quote"/>
    <w:basedOn w:val="Normal"/>
    <w:next w:val="Normal"/>
    <w:link w:val="QuoteChar"/>
    <w:uiPriority w:val="29"/>
    <w:qFormat/>
    <w:rsid w:val="00936C96"/>
    <w:pPr>
      <w:widowControl w:val="0"/>
    </w:pPr>
    <w:rPr>
      <w:rFonts w:eastAsia="Times New Roman"/>
      <w:iCs/>
      <w:color w:val="000000"/>
      <w:lang w:bidi="en-US"/>
    </w:rPr>
  </w:style>
  <w:style w:type="character" w:customStyle="1" w:styleId="QuoteChar">
    <w:name w:val="Quote Char"/>
    <w:basedOn w:val="DefaultParagraphFont"/>
    <w:link w:val="Quote"/>
    <w:uiPriority w:val="29"/>
    <w:rsid w:val="00936C96"/>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36C96"/>
    <w:rPr>
      <w:rFonts w:ascii="Arial Narrow" w:hAnsi="Arial Narrow" w:cs="Times New Roman"/>
      <w:sz w:val="24"/>
      <w:u w:val="single"/>
    </w:rPr>
  </w:style>
  <w:style w:type="character" w:customStyle="1" w:styleId="ital-inline">
    <w:name w:val="ital-inline"/>
    <w:basedOn w:val="DefaultParagraphFont"/>
    <w:rsid w:val="00936C96"/>
  </w:style>
  <w:style w:type="character" w:customStyle="1" w:styleId="underlineChar">
    <w:name w:val="underline Char"/>
    <w:basedOn w:val="DefaultParagraphFont"/>
    <w:rsid w:val="00936C9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36C9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36C96"/>
    <w:rPr>
      <w:sz w:val="20"/>
      <w:u w:val="single"/>
    </w:rPr>
  </w:style>
  <w:style w:type="paragraph" w:styleId="BodyTextIndent2">
    <w:name w:val="Body Text Indent 2"/>
    <w:basedOn w:val="Normal"/>
    <w:link w:val="BodyTextIndent2Char"/>
    <w:unhideWhenUsed/>
    <w:rsid w:val="00936C96"/>
    <w:pPr>
      <w:spacing w:after="120" w:line="480" w:lineRule="auto"/>
      <w:ind w:left="360"/>
    </w:pPr>
  </w:style>
  <w:style w:type="character" w:customStyle="1" w:styleId="BodyTextIndent2Char">
    <w:name w:val="Body Text Indent 2 Char"/>
    <w:basedOn w:val="DefaultParagraphFont"/>
    <w:link w:val="BodyTextIndent2"/>
    <w:rsid w:val="00936C96"/>
    <w:rPr>
      <w:rFonts w:ascii="Calibri" w:hAnsi="Calibri" w:cs="Calibri"/>
      <w:sz w:val="22"/>
    </w:rPr>
  </w:style>
  <w:style w:type="paragraph" w:styleId="BodyTextIndent3">
    <w:name w:val="Body Text Indent 3"/>
    <w:basedOn w:val="Normal"/>
    <w:link w:val="BodyTextIndent3Char"/>
    <w:uiPriority w:val="99"/>
    <w:semiHidden/>
    <w:unhideWhenUsed/>
    <w:rsid w:val="00936C96"/>
    <w:pPr>
      <w:spacing w:after="120"/>
      <w:ind w:left="360"/>
    </w:pPr>
    <w:rPr>
      <w:szCs w:val="16"/>
    </w:rPr>
  </w:style>
  <w:style w:type="character" w:customStyle="1" w:styleId="BodyTextIndent3Char">
    <w:name w:val="Body Text Indent 3 Char"/>
    <w:basedOn w:val="DefaultParagraphFont"/>
    <w:link w:val="BodyTextIndent3"/>
    <w:uiPriority w:val="99"/>
    <w:semiHidden/>
    <w:rsid w:val="00936C96"/>
    <w:rPr>
      <w:rFonts w:ascii="Calibri" w:hAnsi="Calibri" w:cs="Calibri"/>
      <w:sz w:val="22"/>
      <w:szCs w:val="16"/>
    </w:rPr>
  </w:style>
  <w:style w:type="paragraph" w:styleId="BodyText2">
    <w:name w:val="Body Text 2"/>
    <w:basedOn w:val="Normal"/>
    <w:link w:val="BodyText2Char"/>
    <w:unhideWhenUsed/>
    <w:rsid w:val="00936C96"/>
    <w:pPr>
      <w:spacing w:after="120" w:line="480" w:lineRule="auto"/>
    </w:pPr>
  </w:style>
  <w:style w:type="character" w:customStyle="1" w:styleId="BodyText2Char">
    <w:name w:val="Body Text 2 Char"/>
    <w:basedOn w:val="DefaultParagraphFont"/>
    <w:link w:val="BodyText2"/>
    <w:rsid w:val="00936C96"/>
    <w:rPr>
      <w:rFonts w:ascii="Calibri" w:hAnsi="Calibri" w:cs="Calibri"/>
      <w:sz w:val="22"/>
    </w:rPr>
  </w:style>
  <w:style w:type="paragraph" w:styleId="BodyTextIndent">
    <w:name w:val="Body Text Indent"/>
    <w:basedOn w:val="Normal"/>
    <w:link w:val="BodyTextIndentChar"/>
    <w:uiPriority w:val="99"/>
    <w:unhideWhenUsed/>
    <w:rsid w:val="00936C96"/>
    <w:pPr>
      <w:spacing w:after="120"/>
      <w:ind w:left="360"/>
    </w:pPr>
  </w:style>
  <w:style w:type="character" w:customStyle="1" w:styleId="BodyTextIndentChar">
    <w:name w:val="Body Text Indent Char"/>
    <w:basedOn w:val="DefaultParagraphFont"/>
    <w:link w:val="BodyTextIndent"/>
    <w:uiPriority w:val="99"/>
    <w:rsid w:val="00936C96"/>
    <w:rPr>
      <w:rFonts w:ascii="Calibri" w:hAnsi="Calibri" w:cs="Calibri"/>
      <w:sz w:val="22"/>
    </w:rPr>
  </w:style>
  <w:style w:type="paragraph" w:styleId="BodyText3">
    <w:name w:val="Body Text 3"/>
    <w:basedOn w:val="Normal"/>
    <w:link w:val="BodyText3Char"/>
    <w:unhideWhenUsed/>
    <w:rsid w:val="00936C96"/>
    <w:pPr>
      <w:spacing w:after="120"/>
    </w:pPr>
    <w:rPr>
      <w:szCs w:val="16"/>
    </w:rPr>
  </w:style>
  <w:style w:type="character" w:customStyle="1" w:styleId="BodyText3Char">
    <w:name w:val="Body Text 3 Char"/>
    <w:basedOn w:val="DefaultParagraphFont"/>
    <w:link w:val="BodyText3"/>
    <w:rsid w:val="00936C96"/>
    <w:rPr>
      <w:rFonts w:ascii="Calibri" w:hAnsi="Calibri" w:cs="Calibri"/>
      <w:sz w:val="22"/>
      <w:szCs w:val="16"/>
    </w:rPr>
  </w:style>
  <w:style w:type="character" w:customStyle="1" w:styleId="StyleBold">
    <w:name w:val="Style Bold"/>
    <w:basedOn w:val="DefaultParagraphFont"/>
    <w:uiPriority w:val="9"/>
    <w:semiHidden/>
    <w:rsid w:val="00936C96"/>
    <w:rPr>
      <w:b/>
      <w:bCs/>
    </w:rPr>
  </w:style>
  <w:style w:type="character" w:customStyle="1" w:styleId="body-text">
    <w:name w:val="body-text"/>
    <w:basedOn w:val="DefaultParagraphFont"/>
    <w:rsid w:val="00936C96"/>
  </w:style>
  <w:style w:type="paragraph" w:customStyle="1" w:styleId="StyleStyle411ptBoldBorderSinglesolidlineAuto0">
    <w:name w:val="Style Style4 + 11 pt Bold Border: : (Single solid line Auto  0...."/>
    <w:basedOn w:val="Normal"/>
    <w:link w:val="StyleStyle411ptBoldBorderSinglesolidlineAuto0Char"/>
    <w:qFormat/>
    <w:rsid w:val="00936C9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36C96"/>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36C96"/>
    <w:rPr>
      <w:rFonts w:ascii="Tahoma" w:hAnsi="Tahoma" w:cs="Tahoma"/>
      <w:sz w:val="16"/>
      <w:szCs w:val="16"/>
    </w:rPr>
  </w:style>
  <w:style w:type="character" w:customStyle="1" w:styleId="globalcontentbody">
    <w:name w:val="globalcontentbody"/>
    <w:basedOn w:val="DefaultParagraphFont"/>
    <w:rsid w:val="00936C96"/>
  </w:style>
  <w:style w:type="paragraph" w:customStyle="1" w:styleId="StyleStyle112pt">
    <w:name w:val="Style Style1 + 12 pt"/>
    <w:basedOn w:val="Normal"/>
    <w:link w:val="StyleStyle112ptChar"/>
    <w:qFormat/>
    <w:rsid w:val="00936C96"/>
    <w:rPr>
      <w:rFonts w:eastAsia="SimSun"/>
      <w:u w:val="single"/>
      <w:lang w:eastAsia="zh-CN"/>
    </w:rPr>
  </w:style>
  <w:style w:type="character" w:customStyle="1" w:styleId="StyleStyle112ptChar">
    <w:name w:val="Style Style1 + 12 pt Char"/>
    <w:basedOn w:val="DefaultParagraphFont"/>
    <w:link w:val="StyleStyle112pt"/>
    <w:rsid w:val="00936C96"/>
    <w:rPr>
      <w:rFonts w:ascii="Calibri" w:eastAsia="SimSun" w:hAnsi="Calibri" w:cs="Calibri"/>
      <w:sz w:val="22"/>
      <w:u w:val="single"/>
      <w:lang w:eastAsia="zh-CN"/>
    </w:rPr>
  </w:style>
  <w:style w:type="paragraph" w:customStyle="1" w:styleId="MinimizedText">
    <w:name w:val="Minimized Text"/>
    <w:basedOn w:val="Normal"/>
    <w:link w:val="MinimizedTextChar"/>
    <w:qFormat/>
    <w:rsid w:val="00936C96"/>
    <w:rPr>
      <w:rFonts w:eastAsia="Times New Roman"/>
    </w:rPr>
  </w:style>
  <w:style w:type="character" w:customStyle="1" w:styleId="MinimizedTextChar">
    <w:name w:val="Minimized Text Char"/>
    <w:basedOn w:val="DefaultParagraphFont"/>
    <w:link w:val="MinimizedText"/>
    <w:rsid w:val="00936C96"/>
    <w:rPr>
      <w:rFonts w:ascii="Calibri" w:eastAsia="Times New Roman" w:hAnsi="Calibri" w:cs="Calibri"/>
      <w:sz w:val="22"/>
    </w:rPr>
  </w:style>
  <w:style w:type="character" w:customStyle="1" w:styleId="term1">
    <w:name w:val="term1"/>
    <w:basedOn w:val="DefaultParagraphFont"/>
    <w:rsid w:val="00936C96"/>
    <w:rPr>
      <w:b/>
      <w:bCs/>
    </w:rPr>
  </w:style>
  <w:style w:type="character" w:customStyle="1" w:styleId="Styleterm111ptUnderline">
    <w:name w:val="Style term1 + 11 pt Underline"/>
    <w:basedOn w:val="term1"/>
    <w:rsid w:val="00936C96"/>
    <w:rPr>
      <w:b/>
      <w:bCs/>
      <w:sz w:val="20"/>
      <w:u w:val="single"/>
    </w:rPr>
  </w:style>
  <w:style w:type="paragraph" w:customStyle="1" w:styleId="StyleMinimizedTextArialNarrow10pt">
    <w:name w:val="Style Minimized Text + Arial Narrow 10 pt"/>
    <w:basedOn w:val="MinimizedText"/>
    <w:link w:val="StyleMinimizedTextArialNarrow10ptChar"/>
    <w:qFormat/>
    <w:rsid w:val="00936C96"/>
    <w:rPr>
      <w:sz w:val="20"/>
    </w:rPr>
  </w:style>
  <w:style w:type="character" w:customStyle="1" w:styleId="StyleMinimizedTextArialNarrow10ptChar">
    <w:name w:val="Style Minimized Text + Arial Narrow 10 pt Char"/>
    <w:basedOn w:val="MinimizedTextChar"/>
    <w:link w:val="StyleMinimizedTextArialNarrow10pt"/>
    <w:rsid w:val="00936C96"/>
    <w:rPr>
      <w:rFonts w:ascii="Calibri" w:eastAsia="Times New Roman" w:hAnsi="Calibri" w:cs="Calibri"/>
      <w:sz w:val="20"/>
    </w:rPr>
  </w:style>
  <w:style w:type="character" w:customStyle="1" w:styleId="Styleunderline11ptBold">
    <w:name w:val="Style underline + 11 pt Bold"/>
    <w:basedOn w:val="underline"/>
    <w:rsid w:val="00936C9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36C9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36C96"/>
    <w:rPr>
      <w:rFonts w:ascii="Calibri" w:eastAsia="Times New Roman" w:hAnsi="Calibri" w:cs="Calibri"/>
      <w:sz w:val="22"/>
      <w:u w:val="single"/>
      <w:bdr w:val="single" w:sz="4" w:space="0" w:color="auto"/>
    </w:rPr>
  </w:style>
  <w:style w:type="character" w:customStyle="1" w:styleId="Style9pt">
    <w:name w:val="Style 9 pt"/>
    <w:basedOn w:val="DefaultParagraphFont"/>
    <w:rsid w:val="00936C96"/>
    <w:rPr>
      <w:rFonts w:ascii="Times New Roman" w:hAnsi="Times New Roman"/>
      <w:sz w:val="20"/>
    </w:rPr>
  </w:style>
  <w:style w:type="paragraph" w:customStyle="1" w:styleId="StyleStyle49pt3">
    <w:name w:val="Style Style4 + 9 pt3"/>
    <w:basedOn w:val="Style4"/>
    <w:link w:val="StyleStyle49pt3Char"/>
    <w:qFormat/>
    <w:rsid w:val="00936C96"/>
    <w:rPr>
      <w:rFonts w:cs="Times New Roman"/>
    </w:rPr>
  </w:style>
  <w:style w:type="character" w:customStyle="1" w:styleId="StyleStyle49pt3Char">
    <w:name w:val="Style Style4 + 9 pt3 Char"/>
    <w:basedOn w:val="Style4Char"/>
    <w:link w:val="StyleStyle49pt3"/>
    <w:rsid w:val="00936C96"/>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36C96"/>
    <w:rPr>
      <w:rFonts w:cs="Times New Roman"/>
      <w:b/>
      <w:bCs/>
    </w:rPr>
  </w:style>
  <w:style w:type="character" w:customStyle="1" w:styleId="StyleStyle4BoldChar">
    <w:name w:val="Style Style4 + Bold Char"/>
    <w:basedOn w:val="Style4Char"/>
    <w:link w:val="StyleStyle4Bold"/>
    <w:rsid w:val="00936C96"/>
    <w:rPr>
      <w:rFonts w:ascii="Calibri" w:eastAsia="Times New Roman" w:hAnsi="Calibri" w:cs="Times New Roman"/>
      <w:b/>
      <w:bCs/>
      <w:sz w:val="22"/>
      <w:u w:val="single"/>
    </w:rPr>
  </w:style>
  <w:style w:type="character" w:customStyle="1" w:styleId="CharChar11">
    <w:name w:val="Char Char11"/>
    <w:basedOn w:val="DefaultParagraphFont"/>
    <w:rsid w:val="00936C96"/>
    <w:rPr>
      <w:rFonts w:cs="Arial"/>
      <w:bCs/>
      <w:szCs w:val="26"/>
      <w:u w:val="single"/>
      <w:lang w:val="en-US" w:eastAsia="en-US" w:bidi="ar-SA"/>
    </w:rPr>
  </w:style>
  <w:style w:type="character" w:customStyle="1" w:styleId="authorbio">
    <w:name w:val="authorbio"/>
    <w:basedOn w:val="DefaultParagraphFont"/>
    <w:rsid w:val="00936C96"/>
  </w:style>
  <w:style w:type="character" w:customStyle="1" w:styleId="a">
    <w:name w:val="a"/>
    <w:basedOn w:val="DefaultParagraphFont"/>
    <w:rsid w:val="00936C96"/>
  </w:style>
  <w:style w:type="character" w:customStyle="1" w:styleId="StyleStyleUnderline411pt">
    <w:name w:val="Style Style Underline4 + 11 pt"/>
    <w:basedOn w:val="DefaultParagraphFont"/>
    <w:rsid w:val="00936C96"/>
    <w:rPr>
      <w:sz w:val="20"/>
      <w:u w:val="single"/>
    </w:rPr>
  </w:style>
  <w:style w:type="character" w:customStyle="1" w:styleId="StyleStyleUnderline411ptBold">
    <w:name w:val="Style Style Underline4 + 11 pt Bold"/>
    <w:basedOn w:val="DefaultParagraphFont"/>
    <w:rsid w:val="00936C96"/>
    <w:rPr>
      <w:b/>
      <w:bCs/>
      <w:sz w:val="20"/>
      <w:u w:val="single"/>
    </w:rPr>
  </w:style>
  <w:style w:type="character" w:customStyle="1" w:styleId="StyleStyleUnderline311pt">
    <w:name w:val="Style Style Underline3 + 11 pt"/>
    <w:basedOn w:val="DefaultParagraphFont"/>
    <w:rsid w:val="00936C96"/>
    <w:rPr>
      <w:sz w:val="20"/>
      <w:u w:val="single"/>
    </w:rPr>
  </w:style>
  <w:style w:type="character" w:customStyle="1" w:styleId="StyleStyleUnderline311ptBold">
    <w:name w:val="Style Style Underline3 + 11 pt Bold"/>
    <w:basedOn w:val="DefaultParagraphFont"/>
    <w:rsid w:val="00936C96"/>
    <w:rPr>
      <w:b/>
      <w:bCs/>
      <w:sz w:val="20"/>
      <w:u w:val="single"/>
    </w:rPr>
  </w:style>
  <w:style w:type="character" w:customStyle="1" w:styleId="StyleUnderline3">
    <w:name w:val="Style Underline3"/>
    <w:basedOn w:val="DefaultParagraphFont"/>
    <w:rsid w:val="00936C96"/>
    <w:rPr>
      <w:u w:val="single"/>
    </w:rPr>
  </w:style>
  <w:style w:type="paragraph" w:customStyle="1" w:styleId="StyleStyle111ptBorderSinglesolidlineAuto05ptL">
    <w:name w:val="Style Style1 + 11 pt Border: : (Single solid line Auto  0.5 pt L..."/>
    <w:link w:val="StyleStyle111ptBorderSinglesolidlineAuto05ptLChar"/>
    <w:qFormat/>
    <w:rsid w:val="00936C9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36C9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36C96"/>
    <w:rPr>
      <w:u w:val="single"/>
    </w:rPr>
  </w:style>
  <w:style w:type="character" w:customStyle="1" w:styleId="NothingChar">
    <w:name w:val="Nothing Char"/>
    <w:basedOn w:val="DefaultParagraphFont"/>
    <w:link w:val="Nothing"/>
    <w:rsid w:val="00936C96"/>
    <w:rPr>
      <w:rFonts w:ascii="Times New Roman" w:eastAsia="Times New Roman" w:hAnsi="Times New Roman" w:cs="Times New Roman"/>
      <w:sz w:val="20"/>
    </w:rPr>
  </w:style>
  <w:style w:type="character" w:customStyle="1" w:styleId="CardsFont12pt0">
    <w:name w:val="Cards + Font 12pt"/>
    <w:basedOn w:val="DefaultParagraphFont"/>
    <w:rsid w:val="00936C96"/>
    <w:rPr>
      <w:rFonts w:ascii="Times New Roman" w:eastAsia="Calibri" w:hAnsi="Times New Roman" w:cs="Times New Roman"/>
      <w:sz w:val="24"/>
      <w:szCs w:val="20"/>
      <w:u w:val="single"/>
    </w:rPr>
  </w:style>
  <w:style w:type="character" w:customStyle="1" w:styleId="SmallTextChar0">
    <w:name w:val="Small Text Char"/>
    <w:basedOn w:val="CardTextChar0"/>
    <w:rsid w:val="00936C96"/>
    <w:rPr>
      <w:rFonts w:ascii="Times New Roman" w:eastAsia="MS Mincho" w:hAnsi="Times New Roman" w:cs="Times New Roman"/>
      <w:sz w:val="15"/>
      <w:szCs w:val="24"/>
      <w:lang w:eastAsia="ja-JP"/>
    </w:rPr>
  </w:style>
  <w:style w:type="paragraph" w:customStyle="1" w:styleId="Circled">
    <w:name w:val="Circled"/>
    <w:link w:val="CircledChar"/>
    <w:qFormat/>
    <w:rsid w:val="00936C9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36C96"/>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36C9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36C96"/>
  </w:style>
  <w:style w:type="character" w:customStyle="1" w:styleId="part-of-speech">
    <w:name w:val="part-of-speech"/>
    <w:basedOn w:val="DefaultParagraphFont"/>
    <w:rsid w:val="00936C96"/>
  </w:style>
  <w:style w:type="character" w:customStyle="1" w:styleId="sep">
    <w:name w:val="sep"/>
    <w:basedOn w:val="DefaultParagraphFont"/>
    <w:rsid w:val="00936C96"/>
  </w:style>
  <w:style w:type="character" w:customStyle="1" w:styleId="pron">
    <w:name w:val="pron"/>
    <w:basedOn w:val="DefaultParagraphFont"/>
    <w:rsid w:val="00936C96"/>
  </w:style>
  <w:style w:type="paragraph" w:customStyle="1" w:styleId="StyleStyle4LatinTimesNewRomanAsianSimSun">
    <w:name w:val="Style Style4 + (Latin) Times New Roman (Asian) SimSun"/>
    <w:basedOn w:val="Normal"/>
    <w:link w:val="StyleStyle4LatinTimesNewRomanAsianSimSunChar"/>
    <w:qFormat/>
    <w:rsid w:val="00936C9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36C96"/>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36C9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36C96"/>
    <w:rPr>
      <w:rFonts w:ascii="Calibri" w:eastAsia="SimSun" w:hAnsi="Calibri" w:cs="Calibri"/>
      <w:b/>
      <w:bCs/>
      <w:sz w:val="22"/>
      <w:u w:val="single"/>
    </w:rPr>
  </w:style>
  <w:style w:type="character" w:customStyle="1" w:styleId="CharChar3">
    <w:name w:val="Char Char3"/>
    <w:basedOn w:val="DefaultParagraphFont"/>
    <w:rsid w:val="00936C9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36C96"/>
    <w:rPr>
      <w:bCs/>
      <w:szCs w:val="26"/>
      <w:u w:val="single"/>
    </w:rPr>
  </w:style>
  <w:style w:type="paragraph" w:styleId="Subtitle">
    <w:name w:val="Subtitle"/>
    <w:aliases w:val="Underlined card text"/>
    <w:basedOn w:val="Normal"/>
    <w:next w:val="Normal"/>
    <w:link w:val="SubtitleChar"/>
    <w:uiPriority w:val="99"/>
    <w:qFormat/>
    <w:rsid w:val="00936C96"/>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936C96"/>
    <w:rPr>
      <w:color w:val="5A5A5A" w:themeColor="text1" w:themeTint="A5"/>
      <w:spacing w:val="15"/>
      <w:sz w:val="22"/>
      <w:szCs w:val="22"/>
    </w:rPr>
  </w:style>
  <w:style w:type="paragraph" w:customStyle="1" w:styleId="StyleStyle411pt1">
    <w:name w:val="Style Style4 + 11 pt1"/>
    <w:basedOn w:val="Style4"/>
    <w:link w:val="StyleStyle411pt1Char"/>
    <w:qFormat/>
    <w:rsid w:val="00936C96"/>
    <w:rPr>
      <w:rFonts w:cs="Times New Roman"/>
    </w:rPr>
  </w:style>
  <w:style w:type="character" w:customStyle="1" w:styleId="StyleStyle411pt1Char">
    <w:name w:val="Style Style4 + 11 pt1 Char"/>
    <w:basedOn w:val="Style4Char"/>
    <w:link w:val="StyleStyle411pt1"/>
    <w:rsid w:val="00936C96"/>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36C96"/>
    <w:rPr>
      <w:b/>
      <w:u w:val="single"/>
      <w:lang w:val="en-US" w:eastAsia="en-US" w:bidi="ar-SA"/>
    </w:rPr>
  </w:style>
  <w:style w:type="character" w:customStyle="1" w:styleId="StyleUnderlineCharChar111pt">
    <w:name w:val="Style Underline Char Char1 + 11 pt"/>
    <w:basedOn w:val="DefaultParagraphFont"/>
    <w:rsid w:val="00936C9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36C9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36C9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36C96"/>
    <w:rPr>
      <w:sz w:val="22"/>
      <w:u w:val="single"/>
    </w:rPr>
  </w:style>
  <w:style w:type="paragraph" w:customStyle="1" w:styleId="StyleMinimizedTextArialNarrow9pt">
    <w:name w:val="Style Minimized Text + Arial Narrow 9 pt"/>
    <w:basedOn w:val="Normal"/>
    <w:link w:val="StyleMinimizedTextArialNarrow9ptChar"/>
    <w:qFormat/>
    <w:rsid w:val="00936C96"/>
    <w:rPr>
      <w:rFonts w:eastAsia="Times New Roman"/>
    </w:rPr>
  </w:style>
  <w:style w:type="character" w:customStyle="1" w:styleId="StyleMinimizedTextArialNarrow9ptChar">
    <w:name w:val="Style Minimized Text + Arial Narrow 9 pt Char"/>
    <w:basedOn w:val="DefaultParagraphFont"/>
    <w:link w:val="StyleMinimizedTextArialNarrow9pt"/>
    <w:rsid w:val="00936C9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36C9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36C9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36C9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36C9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36C9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36C96"/>
    <w:rPr>
      <w:b w:val="0"/>
      <w:bCs/>
      <w:sz w:val="20"/>
      <w:u w:val="single"/>
      <w:lang w:val="en-US" w:eastAsia="en-US" w:bidi="ar-SA"/>
    </w:rPr>
  </w:style>
  <w:style w:type="character" w:customStyle="1" w:styleId="Styleunderline9pt">
    <w:name w:val="Style underline + 9 pt"/>
    <w:basedOn w:val="underline"/>
    <w:rsid w:val="00936C96"/>
    <w:rPr>
      <w:rFonts w:ascii="Times New Roman" w:hAnsi="Times New Roman" w:cs="Times New Roman"/>
      <w:b/>
      <w:sz w:val="20"/>
      <w:u w:val="single"/>
    </w:rPr>
  </w:style>
  <w:style w:type="character" w:customStyle="1" w:styleId="StyleTimesNewRoman9pt">
    <w:name w:val="Style Times New Roman 9 pt"/>
    <w:basedOn w:val="DefaultParagraphFont"/>
    <w:rsid w:val="00936C96"/>
    <w:rPr>
      <w:rFonts w:ascii="Times New Roman" w:hAnsi="Times New Roman"/>
      <w:sz w:val="20"/>
    </w:rPr>
  </w:style>
  <w:style w:type="character" w:customStyle="1" w:styleId="Styleunderline9pt1">
    <w:name w:val="Style underline + 9 pt1"/>
    <w:basedOn w:val="underline"/>
    <w:rsid w:val="00936C9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36C9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36C9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36C96"/>
    <w:rPr>
      <w:b/>
      <w:bCs/>
      <w:noProof w:val="0"/>
      <w:sz w:val="20"/>
      <w:u w:val="single"/>
      <w:lang w:val="en-US" w:eastAsia="en-US" w:bidi="ar-SA"/>
    </w:rPr>
  </w:style>
  <w:style w:type="character" w:customStyle="1" w:styleId="Hyperlink23">
    <w:name w:val="Hyperlink23"/>
    <w:basedOn w:val="DefaultParagraphFont"/>
    <w:rsid w:val="00936C96"/>
    <w:rPr>
      <w:color w:val="3300CC"/>
      <w:u w:val="single"/>
    </w:rPr>
  </w:style>
  <w:style w:type="paragraph" w:customStyle="1" w:styleId="cardCharChar">
    <w:name w:val="card Char Char"/>
    <w:basedOn w:val="Normal"/>
    <w:link w:val="cardCharCharChar"/>
    <w:qFormat/>
    <w:rsid w:val="00936C96"/>
    <w:pPr>
      <w:ind w:left="288" w:right="288"/>
    </w:pPr>
    <w:rPr>
      <w:rFonts w:eastAsia="Times New Roman"/>
      <w:szCs w:val="20"/>
    </w:rPr>
  </w:style>
  <w:style w:type="character" w:customStyle="1" w:styleId="cardCharCharChar">
    <w:name w:val="card Char Char Char"/>
    <w:basedOn w:val="DefaultParagraphFont"/>
    <w:link w:val="cardCharChar"/>
    <w:rsid w:val="00936C96"/>
    <w:rPr>
      <w:rFonts w:ascii="Calibri" w:eastAsia="Times New Roman" w:hAnsi="Calibri" w:cs="Calibri"/>
      <w:sz w:val="22"/>
      <w:szCs w:val="20"/>
    </w:rPr>
  </w:style>
  <w:style w:type="character" w:customStyle="1" w:styleId="StyleunderlineArialNarrow9ptBold">
    <w:name w:val="Style underline + Arial Narrow 9 pt Bold"/>
    <w:basedOn w:val="underline"/>
    <w:rsid w:val="00936C9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36C96"/>
  </w:style>
  <w:style w:type="character" w:customStyle="1" w:styleId="StylecardCharCharArialNarrow9ptChar">
    <w:name w:val="Style card Char Char + Arial Narrow 9 pt Char"/>
    <w:basedOn w:val="cardCharCharChar"/>
    <w:link w:val="StylecardCharCharArialNarrow9pt"/>
    <w:rsid w:val="00936C96"/>
    <w:rPr>
      <w:rFonts w:ascii="Calibri" w:eastAsia="Times New Roman" w:hAnsi="Calibri" w:cs="Calibri"/>
      <w:sz w:val="22"/>
      <w:szCs w:val="20"/>
    </w:rPr>
  </w:style>
  <w:style w:type="character" w:customStyle="1" w:styleId="UnderlineCharCharChar">
    <w:name w:val="Underline Char Char Char"/>
    <w:basedOn w:val="DefaultParagraphFont"/>
    <w:rsid w:val="00936C96"/>
    <w:rPr>
      <w:noProof w:val="0"/>
      <w:u w:val="single"/>
      <w:lang w:val="en-US" w:eastAsia="en-US" w:bidi="ar-SA"/>
    </w:rPr>
  </w:style>
  <w:style w:type="character" w:customStyle="1" w:styleId="CardTextChar1">
    <w:name w:val="Card Text Char1"/>
    <w:basedOn w:val="DefaultParagraphFont"/>
    <w:rsid w:val="00936C9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36C9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36C9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36C9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36C9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36C9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36C9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36C9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36C96"/>
    <w:rPr>
      <w:rFonts w:eastAsia="Times New Roman"/>
    </w:rPr>
  </w:style>
  <w:style w:type="character" w:customStyle="1" w:styleId="TextsmallChar">
    <w:name w:val="Textsmall Char"/>
    <w:basedOn w:val="DefaultParagraphFont"/>
    <w:link w:val="Textsmall"/>
    <w:rsid w:val="00936C96"/>
    <w:rPr>
      <w:rFonts w:ascii="Calibri" w:eastAsia="Times New Roman" w:hAnsi="Calibri" w:cs="Calibri"/>
      <w:sz w:val="22"/>
    </w:rPr>
  </w:style>
  <w:style w:type="character" w:customStyle="1" w:styleId="CharChar111">
    <w:name w:val="Char Char111"/>
    <w:basedOn w:val="DefaultParagraphFont"/>
    <w:rsid w:val="00936C96"/>
    <w:rPr>
      <w:rFonts w:cs="Arial"/>
      <w:bCs/>
      <w:szCs w:val="26"/>
      <w:u w:val="single"/>
      <w:lang w:val="en-US" w:eastAsia="en-US" w:bidi="ar-SA"/>
    </w:rPr>
  </w:style>
  <w:style w:type="character" w:customStyle="1" w:styleId="UnderlineBold">
    <w:name w:val="Underline + Bold"/>
    <w:uiPriority w:val="1"/>
    <w:qFormat/>
    <w:rsid w:val="00936C96"/>
    <w:rPr>
      <w:b/>
      <w:sz w:val="20"/>
      <w:u w:val="single"/>
    </w:rPr>
  </w:style>
  <w:style w:type="paragraph" w:customStyle="1" w:styleId="cardtextsmall">
    <w:name w:val="card text small"/>
    <w:basedOn w:val="Normal"/>
    <w:qFormat/>
    <w:rsid w:val="00936C96"/>
    <w:rPr>
      <w:rFonts w:ascii="Arial Narrow" w:eastAsia="Times New Roman" w:hAnsi="Arial Narrow"/>
    </w:rPr>
  </w:style>
  <w:style w:type="character" w:customStyle="1" w:styleId="AUnterdline">
    <w:name w:val="AUnterdline"/>
    <w:rsid w:val="00936C9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36C96"/>
    <w:rPr>
      <w:rFonts w:ascii="Times New Roman" w:hAnsi="Times New Roman"/>
      <w:b/>
      <w:bCs/>
      <w:sz w:val="20"/>
      <w:u w:val="single"/>
      <w:bdr w:val="single" w:sz="4" w:space="0" w:color="auto"/>
    </w:rPr>
  </w:style>
  <w:style w:type="character" w:customStyle="1" w:styleId="highlightedsearchterm">
    <w:name w:val="highlightedsearchterm"/>
    <w:rsid w:val="00936C96"/>
  </w:style>
  <w:style w:type="character" w:customStyle="1" w:styleId="StyleUnderline1">
    <w:name w:val="Style Underline1"/>
    <w:basedOn w:val="DefaultParagraphFont"/>
    <w:rsid w:val="00936C96"/>
    <w:rPr>
      <w:rFonts w:ascii="Times New Roman" w:hAnsi="Times New Roman"/>
      <w:sz w:val="20"/>
      <w:u w:val="single"/>
    </w:rPr>
  </w:style>
  <w:style w:type="paragraph" w:customStyle="1" w:styleId="CardIndented">
    <w:name w:val="Card (Indented)"/>
    <w:basedOn w:val="Normal"/>
    <w:link w:val="CardIndentedChar"/>
    <w:qFormat/>
    <w:rsid w:val="00936C96"/>
    <w:pPr>
      <w:ind w:left="288"/>
    </w:pPr>
  </w:style>
  <w:style w:type="paragraph" w:customStyle="1" w:styleId="StyleStyle49pt10">
    <w:name w:val="Style Style4 + 9 pt10"/>
    <w:basedOn w:val="Style4"/>
    <w:link w:val="StyleStyle49pt10Char"/>
    <w:qFormat/>
    <w:rsid w:val="00936C96"/>
    <w:rPr>
      <w:rFonts w:cs="Times New Roman"/>
    </w:rPr>
  </w:style>
  <w:style w:type="character" w:customStyle="1" w:styleId="StyleStyle49pt10Char">
    <w:name w:val="Style Style4 + 9 pt10 Char"/>
    <w:basedOn w:val="Style4Char"/>
    <w:link w:val="StyleStyle49pt10"/>
    <w:rsid w:val="00936C96"/>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36C96"/>
    <w:rPr>
      <w:rFonts w:cs="Times New Roman"/>
      <w:b/>
      <w:bCs/>
    </w:rPr>
  </w:style>
  <w:style w:type="character" w:customStyle="1" w:styleId="StyleStyle49ptBold7Char">
    <w:name w:val="Style Style4 + 9 pt Bold7 Char"/>
    <w:link w:val="StyleStyle49ptBold7"/>
    <w:rsid w:val="00936C9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36C96"/>
    <w:pPr>
      <w:ind w:left="288"/>
    </w:pPr>
    <w:rPr>
      <w:rFonts w:eastAsia="Times New Roman"/>
      <w:u w:val="single"/>
    </w:rPr>
  </w:style>
  <w:style w:type="character" w:customStyle="1" w:styleId="NormalUnderlineChar">
    <w:name w:val="Normal Underline Char"/>
    <w:link w:val="NormalUnderline"/>
    <w:rsid w:val="00936C96"/>
    <w:rPr>
      <w:rFonts w:ascii="Calibri" w:eastAsia="Times New Roman" w:hAnsi="Calibri" w:cs="Calibri"/>
      <w:sz w:val="22"/>
      <w:u w:val="single"/>
    </w:rPr>
  </w:style>
  <w:style w:type="character" w:customStyle="1" w:styleId="DontRead">
    <w:name w:val="Don't Read"/>
    <w:qFormat/>
    <w:rsid w:val="00936C96"/>
    <w:rPr>
      <w:rFonts w:ascii="Times New Roman" w:hAnsi="Times New Roman"/>
      <w:sz w:val="16"/>
    </w:rPr>
  </w:style>
  <w:style w:type="paragraph" w:customStyle="1" w:styleId="Underlinestyle">
    <w:name w:val="Underline style"/>
    <w:basedOn w:val="Normal"/>
    <w:qFormat/>
    <w:rsid w:val="00936C96"/>
    <w:rPr>
      <w:rFonts w:eastAsia="Times New Roman"/>
      <w:u w:val="single"/>
    </w:rPr>
  </w:style>
  <w:style w:type="character" w:customStyle="1" w:styleId="Style11ptUnderline3">
    <w:name w:val="Style 11 pt Underline3"/>
    <w:rsid w:val="00936C96"/>
    <w:rPr>
      <w:sz w:val="20"/>
      <w:u w:val="single"/>
    </w:rPr>
  </w:style>
  <w:style w:type="character" w:customStyle="1" w:styleId="27">
    <w:name w:val="27"/>
    <w:rsid w:val="00936C96"/>
    <w:rPr>
      <w:rFonts w:cs="Arial"/>
      <w:bCs/>
      <w:sz w:val="20"/>
      <w:u w:val="single"/>
      <w:lang w:val="en-US" w:eastAsia="en-US" w:bidi="ar-SA"/>
    </w:rPr>
  </w:style>
  <w:style w:type="character" w:customStyle="1" w:styleId="2">
    <w:name w:val="2"/>
    <w:rsid w:val="00936C96"/>
    <w:rPr>
      <w:rFonts w:cs="Arial"/>
      <w:bCs/>
      <w:sz w:val="20"/>
      <w:u w:val="single"/>
      <w:lang w:val="en-US" w:eastAsia="en-US" w:bidi="ar-SA"/>
    </w:rPr>
  </w:style>
  <w:style w:type="character" w:customStyle="1" w:styleId="Style9ptUnderline11">
    <w:name w:val="Style 9 pt Underline11"/>
    <w:basedOn w:val="DefaultParagraphFont"/>
    <w:rsid w:val="00936C96"/>
    <w:rPr>
      <w:sz w:val="20"/>
      <w:u w:val="single"/>
    </w:rPr>
  </w:style>
  <w:style w:type="character" w:customStyle="1" w:styleId="Style9ptBoldUnderline5">
    <w:name w:val="Style 9 pt Bold Underline5"/>
    <w:basedOn w:val="DefaultParagraphFont"/>
    <w:rsid w:val="00936C96"/>
    <w:rPr>
      <w:b/>
      <w:bCs/>
      <w:sz w:val="20"/>
      <w:u w:val="single"/>
    </w:rPr>
  </w:style>
  <w:style w:type="character" w:customStyle="1" w:styleId="CharChar114">
    <w:name w:val="Char Char114"/>
    <w:basedOn w:val="DefaultParagraphFont"/>
    <w:rsid w:val="00936C96"/>
    <w:rPr>
      <w:rFonts w:cs="Arial"/>
      <w:bCs/>
      <w:szCs w:val="26"/>
      <w:u w:val="single"/>
      <w:lang w:val="en-US" w:eastAsia="en-US" w:bidi="ar-SA"/>
    </w:rPr>
  </w:style>
  <w:style w:type="character" w:customStyle="1" w:styleId="CharChar113">
    <w:name w:val="Char Char113"/>
    <w:basedOn w:val="DefaultParagraphFont"/>
    <w:rsid w:val="00936C96"/>
    <w:rPr>
      <w:rFonts w:cs="Arial"/>
      <w:bCs/>
      <w:szCs w:val="26"/>
      <w:u w:val="single"/>
      <w:lang w:val="en-US" w:eastAsia="en-US" w:bidi="ar-SA"/>
    </w:rPr>
  </w:style>
  <w:style w:type="character" w:customStyle="1" w:styleId="CharChar112">
    <w:name w:val="Char Char112"/>
    <w:basedOn w:val="DefaultParagraphFont"/>
    <w:rsid w:val="00936C96"/>
    <w:rPr>
      <w:rFonts w:cs="Arial"/>
      <w:bCs/>
      <w:szCs w:val="26"/>
      <w:u w:val="single"/>
      <w:lang w:val="en-US" w:eastAsia="en-US" w:bidi="ar-SA"/>
    </w:rPr>
  </w:style>
  <w:style w:type="character" w:customStyle="1" w:styleId="ssl0">
    <w:name w:val="ss_l0"/>
    <w:basedOn w:val="DefaultParagraphFont"/>
    <w:rsid w:val="00936C96"/>
  </w:style>
  <w:style w:type="paragraph" w:styleId="CommentText">
    <w:name w:val="annotation text"/>
    <w:basedOn w:val="Normal"/>
    <w:link w:val="CommentTextChar"/>
    <w:uiPriority w:val="99"/>
    <w:rsid w:val="00936C96"/>
    <w:rPr>
      <w:szCs w:val="20"/>
    </w:rPr>
  </w:style>
  <w:style w:type="character" w:customStyle="1" w:styleId="CommentTextChar">
    <w:name w:val="Comment Text Char"/>
    <w:basedOn w:val="DefaultParagraphFont"/>
    <w:link w:val="CommentText"/>
    <w:uiPriority w:val="99"/>
    <w:rsid w:val="00936C96"/>
    <w:rPr>
      <w:rFonts w:ascii="Calibri" w:hAnsi="Calibri" w:cs="Calibri"/>
      <w:sz w:val="22"/>
      <w:szCs w:val="20"/>
    </w:rPr>
  </w:style>
  <w:style w:type="character" w:customStyle="1" w:styleId="CommentSubjectChar">
    <w:name w:val="Comment Subject Char"/>
    <w:basedOn w:val="CommentTextChar"/>
    <w:link w:val="CommentSubject"/>
    <w:rsid w:val="00936C96"/>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936C96"/>
    <w:rPr>
      <w:rFonts w:ascii="Times New Roman" w:hAnsi="Times New Roman" w:cs="Times New Roman"/>
      <w:b/>
      <w:bCs/>
    </w:rPr>
  </w:style>
  <w:style w:type="character" w:customStyle="1" w:styleId="CommentSubjectChar1">
    <w:name w:val="Comment Subject Char1"/>
    <w:basedOn w:val="CommentTextChar"/>
    <w:uiPriority w:val="99"/>
    <w:semiHidden/>
    <w:rsid w:val="00936C96"/>
    <w:rPr>
      <w:rFonts w:ascii="Calibri" w:hAnsi="Calibri" w:cs="Calibri"/>
      <w:b/>
      <w:bCs/>
      <w:sz w:val="22"/>
      <w:szCs w:val="20"/>
    </w:rPr>
  </w:style>
  <w:style w:type="paragraph" w:customStyle="1" w:styleId="WW-Default1">
    <w:name w:val="WW-Default1"/>
    <w:basedOn w:val="Normal"/>
    <w:qFormat/>
    <w:rsid w:val="00936C96"/>
    <w:pPr>
      <w:suppressAutoHyphens/>
    </w:pPr>
    <w:rPr>
      <w:rFonts w:eastAsia="Times New Roman"/>
      <w:b/>
      <w:bCs/>
      <w:szCs w:val="20"/>
      <w:lang w:eastAsia="ar-SA"/>
    </w:rPr>
  </w:style>
  <w:style w:type="paragraph" w:customStyle="1" w:styleId="Normal1">
    <w:name w:val="Normal1"/>
    <w:basedOn w:val="BodyText"/>
    <w:qFormat/>
    <w:rsid w:val="00936C96"/>
  </w:style>
  <w:style w:type="character" w:customStyle="1" w:styleId="zoomme">
    <w:name w:val="zoomme"/>
    <w:basedOn w:val="DefaultParagraphFont"/>
    <w:rsid w:val="00936C96"/>
  </w:style>
  <w:style w:type="character" w:customStyle="1" w:styleId="Date1">
    <w:name w:val="Date1"/>
    <w:basedOn w:val="DefaultParagraphFont"/>
    <w:rsid w:val="00936C96"/>
  </w:style>
  <w:style w:type="character" w:customStyle="1" w:styleId="classauthor">
    <w:name w:val="class=&quot;author&quot;"/>
    <w:basedOn w:val="DefaultParagraphFont"/>
    <w:rsid w:val="00936C96"/>
  </w:style>
  <w:style w:type="paragraph" w:customStyle="1" w:styleId="CardStyle">
    <w:name w:val="Card Style"/>
    <w:basedOn w:val="Normal"/>
    <w:link w:val="CardStyleChar"/>
    <w:qFormat/>
    <w:rsid w:val="00936C96"/>
    <w:rPr>
      <w:rFonts w:eastAsia="Times New Roman"/>
    </w:rPr>
  </w:style>
  <w:style w:type="character" w:customStyle="1" w:styleId="CharCharChar">
    <w:name w:val="Char Char Char"/>
    <w:basedOn w:val="DefaultParagraphFont"/>
    <w:rsid w:val="00936C96"/>
    <w:rPr>
      <w:rFonts w:cs="Arial"/>
      <w:bCs/>
      <w:szCs w:val="26"/>
      <w:u w:val="single"/>
      <w:lang w:val="en-US" w:eastAsia="en-US" w:bidi="ar-SA"/>
    </w:rPr>
  </w:style>
  <w:style w:type="character" w:customStyle="1" w:styleId="BoldUnderlineChar0">
    <w:name w:val="Bold Underline Char"/>
    <w:rsid w:val="00936C96"/>
    <w:rPr>
      <w:rFonts w:ascii="Times New Roman" w:eastAsia="Times New Roman" w:hAnsi="Times New Roman"/>
      <w:b/>
      <w:bCs/>
      <w:szCs w:val="24"/>
      <w:u w:val="single"/>
    </w:rPr>
  </w:style>
  <w:style w:type="character" w:customStyle="1" w:styleId="texto1">
    <w:name w:val="texto1"/>
    <w:rsid w:val="00936C96"/>
  </w:style>
  <w:style w:type="character" w:customStyle="1" w:styleId="apple-style-span">
    <w:name w:val="apple-style-span"/>
    <w:rsid w:val="00936C96"/>
  </w:style>
  <w:style w:type="paragraph" w:customStyle="1" w:styleId="citenon-bold">
    <w:name w:val="cite non-bold"/>
    <w:basedOn w:val="Normal"/>
    <w:link w:val="citenon-boldChar"/>
    <w:qFormat/>
    <w:rsid w:val="00936C9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36C9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36C96"/>
    <w:rPr>
      <w:rFonts w:ascii="Calibri" w:eastAsia="Times New Roman" w:hAnsi="Calibri" w:cs="Arial"/>
      <w:b/>
      <w:szCs w:val="28"/>
    </w:rPr>
  </w:style>
  <w:style w:type="paragraph" w:customStyle="1" w:styleId="Style23">
    <w:name w:val="Style23"/>
    <w:basedOn w:val="Normal"/>
    <w:uiPriority w:val="99"/>
    <w:qFormat/>
    <w:rsid w:val="00936C9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36C96"/>
    <w:rPr>
      <w:rFonts w:ascii="Calibri" w:eastAsia="Times New Roman" w:hAnsi="Calibri" w:cs="Calibri"/>
      <w:sz w:val="22"/>
      <w:lang w:bidi="en-US"/>
    </w:rPr>
  </w:style>
  <w:style w:type="character" w:customStyle="1" w:styleId="gray">
    <w:name w:val="gray"/>
    <w:basedOn w:val="DefaultParagraphFont"/>
    <w:rsid w:val="00936C96"/>
  </w:style>
  <w:style w:type="paragraph" w:customStyle="1" w:styleId="Tagtemplate">
    <w:name w:val="Tagtemplate"/>
    <w:basedOn w:val="Normal"/>
    <w:link w:val="TagtemplateChar"/>
    <w:autoRedefine/>
    <w:qFormat/>
    <w:rsid w:val="00936C96"/>
    <w:pPr>
      <w:keepNext/>
      <w:keepLines/>
    </w:pPr>
    <w:rPr>
      <w:rFonts w:eastAsia="Calibri"/>
      <w:b/>
    </w:rPr>
  </w:style>
  <w:style w:type="character" w:customStyle="1" w:styleId="TagtemplateChar">
    <w:name w:val="Tagtemplate Char"/>
    <w:basedOn w:val="DefaultParagraphFont"/>
    <w:link w:val="Tagtemplate"/>
    <w:rsid w:val="00936C96"/>
    <w:rPr>
      <w:rFonts w:ascii="Calibri" w:eastAsia="Calibri" w:hAnsi="Calibri" w:cs="Calibri"/>
      <w:b/>
      <w:sz w:val="22"/>
    </w:rPr>
  </w:style>
  <w:style w:type="character" w:customStyle="1" w:styleId="Styleunderline11ptBorderSinglesolidlineAuto05p">
    <w:name w:val="Style underline + 11 pt Border: : (Single solid line Auto  0.5 p..."/>
    <w:rsid w:val="00936C96"/>
    <w:rPr>
      <w:sz w:val="20"/>
      <w:u w:val="single"/>
      <w:bdr w:val="single" w:sz="4" w:space="0" w:color="auto"/>
    </w:rPr>
  </w:style>
  <w:style w:type="paragraph" w:customStyle="1" w:styleId="Citation-FirstLine">
    <w:name w:val="Citation - First Line"/>
    <w:basedOn w:val="Normal"/>
    <w:next w:val="Normal"/>
    <w:autoRedefine/>
    <w:qFormat/>
    <w:rsid w:val="00936C96"/>
    <w:pPr>
      <w:spacing w:line="240" w:lineRule="atLeast"/>
      <w:jc w:val="both"/>
    </w:pPr>
    <w:rPr>
      <w:rFonts w:ascii="Book Antiqua" w:eastAsia="Times New Roman" w:hAnsi="Book Antiqua"/>
    </w:rPr>
  </w:style>
  <w:style w:type="character" w:customStyle="1" w:styleId="CardText-Underlined">
    <w:name w:val="Card Text - Underlined"/>
    <w:rsid w:val="00936C96"/>
    <w:rPr>
      <w:b/>
      <w:sz w:val="20"/>
      <w:u w:val="single"/>
    </w:rPr>
  </w:style>
  <w:style w:type="paragraph" w:customStyle="1" w:styleId="Citation-Complete">
    <w:name w:val="Citation - Complete"/>
    <w:basedOn w:val="Normal"/>
    <w:next w:val="Normal"/>
    <w:link w:val="Citation-CompleteChar"/>
    <w:autoRedefine/>
    <w:qFormat/>
    <w:rsid w:val="00936C9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36C96"/>
    <w:rPr>
      <w:rFonts w:ascii="Book Antiqua" w:eastAsia="Times New Roman" w:hAnsi="Book Antiqua" w:cs="Calibri"/>
      <w:sz w:val="22"/>
    </w:rPr>
  </w:style>
  <w:style w:type="character" w:customStyle="1" w:styleId="MicroTextChar">
    <w:name w:val="MicroText Char"/>
    <w:link w:val="MicroText"/>
    <w:rsid w:val="00936C96"/>
    <w:rPr>
      <w:rFonts w:ascii="Arial Narrow" w:hAnsi="Arial Narrow"/>
      <w:sz w:val="12"/>
    </w:rPr>
  </w:style>
  <w:style w:type="paragraph" w:customStyle="1" w:styleId="TagCite">
    <w:name w:val="Tag/Cite"/>
    <w:basedOn w:val="Normal"/>
    <w:qFormat/>
    <w:rsid w:val="00936C96"/>
    <w:rPr>
      <w:rFonts w:eastAsia="Times New Roman"/>
      <w:b/>
    </w:rPr>
  </w:style>
  <w:style w:type="character" w:customStyle="1" w:styleId="Style11ptItalicUnderline">
    <w:name w:val="Style 11 pt Italic Underline"/>
    <w:basedOn w:val="DefaultParagraphFont"/>
    <w:rsid w:val="00936C96"/>
    <w:rPr>
      <w:i/>
      <w:iCs/>
      <w:sz w:val="20"/>
      <w:u w:val="single"/>
    </w:rPr>
  </w:style>
  <w:style w:type="character" w:customStyle="1" w:styleId="Style11ptItalic">
    <w:name w:val="Style 11 pt Italic"/>
    <w:basedOn w:val="DefaultParagraphFont"/>
    <w:rsid w:val="00936C96"/>
    <w:rPr>
      <w:rFonts w:ascii="Times New Roman" w:hAnsi="Times New Roman"/>
      <w:i/>
      <w:iCs/>
      <w:sz w:val="20"/>
    </w:rPr>
  </w:style>
  <w:style w:type="character" w:customStyle="1" w:styleId="BoldandUnderlineChar">
    <w:name w:val="Bold and Underline Char"/>
    <w:basedOn w:val="DefaultParagraphFont"/>
    <w:link w:val="BoldandUnderline"/>
    <w:locked/>
    <w:rsid w:val="00936C96"/>
    <w:rPr>
      <w:b/>
      <w:u w:val="single"/>
    </w:rPr>
  </w:style>
  <w:style w:type="paragraph" w:customStyle="1" w:styleId="BoldandUnderline">
    <w:name w:val="Bold and Underline"/>
    <w:basedOn w:val="Normal"/>
    <w:link w:val="BoldandUnderlineChar"/>
    <w:qFormat/>
    <w:rsid w:val="00936C96"/>
    <w:rPr>
      <w:rFonts w:asciiTheme="minorHAnsi" w:hAnsiTheme="minorHAnsi" w:cstheme="minorBidi"/>
      <w:b/>
      <w:sz w:val="24"/>
      <w:u w:val="single"/>
    </w:rPr>
  </w:style>
  <w:style w:type="character" w:customStyle="1" w:styleId="hdr">
    <w:name w:val="hdr"/>
    <w:basedOn w:val="DefaultParagraphFont"/>
    <w:rsid w:val="00936C96"/>
  </w:style>
  <w:style w:type="paragraph" w:customStyle="1" w:styleId="StyleStyle49ptBold3">
    <w:name w:val="Style Style4 + 9 pt Bold3"/>
    <w:basedOn w:val="Style4"/>
    <w:link w:val="StyleStyle49ptBold3Char"/>
    <w:qFormat/>
    <w:rsid w:val="00936C96"/>
    <w:rPr>
      <w:rFonts w:cs="Times New Roman"/>
      <w:b/>
      <w:bCs/>
    </w:rPr>
  </w:style>
  <w:style w:type="character" w:customStyle="1" w:styleId="StyleStyle49ptBold3Char">
    <w:name w:val="Style Style4 + 9 pt Bold3 Char"/>
    <w:basedOn w:val="Style4Char"/>
    <w:link w:val="StyleStyle49ptBold3"/>
    <w:rsid w:val="00936C96"/>
    <w:rPr>
      <w:rFonts w:ascii="Calibri" w:eastAsia="Times New Roman" w:hAnsi="Calibri" w:cs="Times New Roman"/>
      <w:b/>
      <w:bCs/>
      <w:sz w:val="22"/>
      <w:u w:val="single"/>
    </w:rPr>
  </w:style>
  <w:style w:type="character" w:customStyle="1" w:styleId="Style9ptUnderline6">
    <w:name w:val="Style 9 pt Underline6"/>
    <w:basedOn w:val="DefaultParagraphFont"/>
    <w:rsid w:val="00936C96"/>
    <w:rPr>
      <w:sz w:val="20"/>
      <w:u w:val="single"/>
    </w:rPr>
  </w:style>
  <w:style w:type="character" w:customStyle="1" w:styleId="ct-with-fmlt">
    <w:name w:val="ct-with-fmlt"/>
    <w:basedOn w:val="DefaultParagraphFont"/>
    <w:rsid w:val="00936C96"/>
  </w:style>
  <w:style w:type="paragraph" w:customStyle="1" w:styleId="TagText">
    <w:name w:val="TagText"/>
    <w:basedOn w:val="Normal"/>
    <w:uiPriority w:val="99"/>
    <w:qFormat/>
    <w:rsid w:val="00936C96"/>
    <w:rPr>
      <w:b/>
    </w:rPr>
  </w:style>
  <w:style w:type="paragraph" w:customStyle="1" w:styleId="StyleStyle49pt">
    <w:name w:val="Style Style4 + 9 pt"/>
    <w:basedOn w:val="Normal"/>
    <w:link w:val="StyleStyle49ptChar"/>
    <w:qFormat/>
    <w:rsid w:val="00936C96"/>
    <w:rPr>
      <w:rFonts w:eastAsia="Times New Roman"/>
      <w:u w:val="single"/>
    </w:rPr>
  </w:style>
  <w:style w:type="character" w:customStyle="1" w:styleId="StyleStyle49ptChar">
    <w:name w:val="Style Style4 + 9 pt Char"/>
    <w:basedOn w:val="DefaultParagraphFont"/>
    <w:link w:val="StyleStyle49pt"/>
    <w:rsid w:val="00936C96"/>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36C96"/>
    <w:rPr>
      <w:rFonts w:eastAsia="Times New Roman"/>
      <w:b/>
      <w:bCs/>
      <w:u w:val="single"/>
    </w:rPr>
  </w:style>
  <w:style w:type="character" w:customStyle="1" w:styleId="StyleStyle49ptBoldChar">
    <w:name w:val="Style Style4 + 9 pt Bold Char"/>
    <w:basedOn w:val="DefaultParagraphFont"/>
    <w:link w:val="StyleStyle49ptBold"/>
    <w:rsid w:val="00936C96"/>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36C9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36C96"/>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36C9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36C96"/>
    <w:rPr>
      <w:rFonts w:ascii="Arial" w:eastAsia="Times New Roman" w:hAnsi="Arial" w:cs="Arial"/>
      <w:b/>
      <w:bCs/>
      <w:sz w:val="22"/>
      <w:u w:val="single"/>
    </w:rPr>
  </w:style>
  <w:style w:type="paragraph" w:customStyle="1" w:styleId="StyleUnderlined11pt">
    <w:name w:val="Style Underlined + 11 pt"/>
    <w:link w:val="StyleUnderlined11ptChar"/>
    <w:qFormat/>
    <w:rsid w:val="00936C9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36C96"/>
    <w:rPr>
      <w:rFonts w:ascii="Arial" w:eastAsia="Times New Roman" w:hAnsi="Arial" w:cs="Arial"/>
      <w:sz w:val="22"/>
      <w:u w:val="single"/>
    </w:rPr>
  </w:style>
  <w:style w:type="character" w:customStyle="1" w:styleId="newscontent">
    <w:name w:val="newscontent"/>
    <w:rsid w:val="00936C96"/>
  </w:style>
  <w:style w:type="character" w:customStyle="1" w:styleId="StyleUnderlinePatternClearYellow">
    <w:name w:val="Style Underline Pattern: Clear (Yellow)"/>
    <w:basedOn w:val="DefaultParagraphFont"/>
    <w:rsid w:val="00936C96"/>
    <w:rPr>
      <w:u w:val="single"/>
      <w:shd w:val="clear" w:color="auto" w:fill="00FF00"/>
    </w:rPr>
  </w:style>
  <w:style w:type="paragraph" w:customStyle="1" w:styleId="StyleUnderlineChar11pt3">
    <w:name w:val="Style Underline Char + 11 pt3"/>
    <w:link w:val="StyleUnderlineChar11pt3Char"/>
    <w:qFormat/>
    <w:rsid w:val="00936C9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36C96"/>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36C96"/>
    <w:rPr>
      <w:b w:val="0"/>
      <w:bCs/>
      <w:u w:val="single"/>
    </w:rPr>
  </w:style>
  <w:style w:type="character" w:customStyle="1" w:styleId="date-display-single">
    <w:name w:val="date-display-single"/>
    <w:basedOn w:val="DefaultParagraphFont"/>
    <w:rsid w:val="00936C96"/>
  </w:style>
  <w:style w:type="character" w:customStyle="1" w:styleId="CommentTextChar1">
    <w:name w:val="Comment Text Char1"/>
    <w:basedOn w:val="DefaultParagraphFont"/>
    <w:uiPriority w:val="99"/>
    <w:rsid w:val="00936C9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36C96"/>
    <w:rPr>
      <w:rFonts w:ascii="Times New Roman" w:hAnsi="Times New Roman" w:cs="Times New Roman"/>
      <w:sz w:val="20"/>
    </w:rPr>
  </w:style>
  <w:style w:type="paragraph" w:customStyle="1" w:styleId="Cite2">
    <w:name w:val="Cite 2"/>
    <w:basedOn w:val="Normal"/>
    <w:qFormat/>
    <w:rsid w:val="00936C96"/>
    <w:rPr>
      <w:rFonts w:eastAsia="MS Mincho"/>
      <w:b/>
      <w:u w:val="single"/>
    </w:rPr>
  </w:style>
  <w:style w:type="character" w:customStyle="1" w:styleId="StyleunderlineBold">
    <w:name w:val="Style underline + Bold"/>
    <w:basedOn w:val="underline"/>
    <w:rsid w:val="00936C96"/>
    <w:rPr>
      <w:rFonts w:ascii="Times New Roman" w:hAnsi="Times New Roman" w:cs="Times New Roman"/>
      <w:bCs/>
      <w:sz w:val="20"/>
      <w:u w:val="single"/>
    </w:rPr>
  </w:style>
  <w:style w:type="paragraph" w:customStyle="1" w:styleId="cards0">
    <w:name w:val="cards"/>
    <w:basedOn w:val="Cites0"/>
    <w:qFormat/>
    <w:rsid w:val="00936C96"/>
    <w:pPr>
      <w:widowControl/>
      <w:jc w:val="left"/>
    </w:pPr>
    <w:rPr>
      <w:szCs w:val="22"/>
    </w:rPr>
  </w:style>
  <w:style w:type="character" w:customStyle="1" w:styleId="Style10ptUnderline">
    <w:name w:val="Style 10 pt Underline"/>
    <w:basedOn w:val="DefaultParagraphFont"/>
    <w:rsid w:val="00936C96"/>
    <w:rPr>
      <w:sz w:val="20"/>
      <w:u w:val="single"/>
    </w:rPr>
  </w:style>
  <w:style w:type="character" w:styleId="HTMLCite">
    <w:name w:val="HTML Cite"/>
    <w:uiPriority w:val="99"/>
    <w:rsid w:val="00936C96"/>
    <w:rPr>
      <w:i/>
      <w:iCs/>
    </w:rPr>
  </w:style>
  <w:style w:type="character" w:customStyle="1" w:styleId="slug-pub-date">
    <w:name w:val="slug-pub-date"/>
    <w:basedOn w:val="DefaultParagraphFont"/>
    <w:rsid w:val="00936C96"/>
  </w:style>
  <w:style w:type="character" w:customStyle="1" w:styleId="slug-vol">
    <w:name w:val="slug-vol"/>
    <w:basedOn w:val="DefaultParagraphFont"/>
    <w:rsid w:val="00936C96"/>
  </w:style>
  <w:style w:type="character" w:customStyle="1" w:styleId="slug-issue">
    <w:name w:val="slug-issue"/>
    <w:basedOn w:val="DefaultParagraphFont"/>
    <w:rsid w:val="00936C96"/>
  </w:style>
  <w:style w:type="character" w:customStyle="1" w:styleId="slug-pages">
    <w:name w:val="slug-pages"/>
    <w:basedOn w:val="DefaultParagraphFont"/>
    <w:rsid w:val="00936C9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36C96"/>
    <w:rPr>
      <w:b/>
      <w:bCs/>
      <w:strike w:val="0"/>
      <w:dstrike w:val="0"/>
      <w:sz w:val="24"/>
      <w:u w:val="none"/>
      <w:effect w:val="none"/>
    </w:rPr>
  </w:style>
  <w:style w:type="paragraph" w:customStyle="1" w:styleId="Tag2">
    <w:name w:val="Tag2"/>
    <w:basedOn w:val="Normal"/>
    <w:autoRedefine/>
    <w:qFormat/>
    <w:rsid w:val="00936C96"/>
    <w:pPr>
      <w:spacing w:before="120"/>
    </w:pPr>
    <w:rPr>
      <w:b/>
      <w:sz w:val="26"/>
    </w:rPr>
  </w:style>
  <w:style w:type="character" w:customStyle="1" w:styleId="tagchar">
    <w:name w:val="tagchar"/>
    <w:basedOn w:val="DefaultParagraphFont"/>
    <w:rsid w:val="00936C96"/>
  </w:style>
  <w:style w:type="paragraph" w:customStyle="1" w:styleId="NormalText">
    <w:name w:val="Normal Text"/>
    <w:basedOn w:val="Normal"/>
    <w:link w:val="NormalTextChar"/>
    <w:autoRedefine/>
    <w:qFormat/>
    <w:rsid w:val="00936C96"/>
    <w:pPr>
      <w:jc w:val="both"/>
    </w:pPr>
    <w:rPr>
      <w:rFonts w:eastAsia="Times New Roman"/>
      <w:szCs w:val="26"/>
    </w:rPr>
  </w:style>
  <w:style w:type="character" w:customStyle="1" w:styleId="pmterms11">
    <w:name w:val="pmterms11"/>
    <w:basedOn w:val="DefaultParagraphFont"/>
    <w:rsid w:val="00936C96"/>
    <w:rPr>
      <w:b/>
      <w:bCs/>
      <w:i w:val="0"/>
      <w:iCs w:val="0"/>
      <w:color w:val="000000"/>
    </w:rPr>
  </w:style>
  <w:style w:type="character" w:customStyle="1" w:styleId="StyleUnderlineChar9ptBold">
    <w:name w:val="Style Underline Char + 9 pt Bold"/>
    <w:basedOn w:val="DefaultParagraphFont"/>
    <w:rsid w:val="00936C96"/>
    <w:rPr>
      <w:rFonts w:ascii="Times New Roman" w:hAnsi="Times New Roman"/>
      <w:b/>
      <w:bCs/>
      <w:sz w:val="20"/>
      <w:u w:val="single"/>
      <w:lang w:val="en-US" w:eastAsia="en-US" w:bidi="ar-SA"/>
    </w:rPr>
  </w:style>
  <w:style w:type="character" w:customStyle="1" w:styleId="Style8pt">
    <w:name w:val="Style 8 pt"/>
    <w:basedOn w:val="DefaultParagraphFont"/>
    <w:rsid w:val="00936C96"/>
    <w:rPr>
      <w:sz w:val="20"/>
    </w:rPr>
  </w:style>
  <w:style w:type="character" w:customStyle="1" w:styleId="UnderlineChar5Char">
    <w:name w:val="Underline Char5 Char"/>
    <w:basedOn w:val="DefaultParagraphFont"/>
    <w:rsid w:val="00936C96"/>
    <w:rPr>
      <w:szCs w:val="24"/>
      <w:u w:val="single"/>
      <w:lang w:val="en-US" w:eastAsia="en-US" w:bidi="ar-SA"/>
    </w:rPr>
  </w:style>
  <w:style w:type="character" w:customStyle="1" w:styleId="BoldandUnderlineChar2Char1">
    <w:name w:val="Bold and Underline Char2 Char1"/>
    <w:basedOn w:val="DefaultParagraphFont"/>
    <w:rsid w:val="00936C9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36C9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36C96"/>
    <w:rPr>
      <w:szCs w:val="24"/>
      <w:u w:val="single"/>
      <w:lang w:val="en-US" w:eastAsia="en-US" w:bidi="ar-SA"/>
    </w:rPr>
  </w:style>
  <w:style w:type="paragraph" w:customStyle="1" w:styleId="Language">
    <w:name w:val="Language"/>
    <w:basedOn w:val="Normal"/>
    <w:link w:val="LanguageChar"/>
    <w:qFormat/>
    <w:rsid w:val="00936C96"/>
    <w:rPr>
      <w:rFonts w:eastAsia="Times New Roman"/>
      <w:strike/>
      <w:szCs w:val="20"/>
    </w:rPr>
  </w:style>
  <w:style w:type="character" w:customStyle="1" w:styleId="LanguageChar">
    <w:name w:val="Language Char"/>
    <w:basedOn w:val="DefaultParagraphFont"/>
    <w:link w:val="Language"/>
    <w:rsid w:val="00936C96"/>
    <w:rPr>
      <w:rFonts w:ascii="Calibri" w:eastAsia="Times New Roman" w:hAnsi="Calibri" w:cs="Calibri"/>
      <w:strike/>
      <w:sz w:val="22"/>
      <w:szCs w:val="20"/>
    </w:rPr>
  </w:style>
  <w:style w:type="paragraph" w:customStyle="1" w:styleId="UnderlineChar3">
    <w:name w:val="Underline Char3"/>
    <w:basedOn w:val="Normal"/>
    <w:link w:val="UnderlineChar3Char"/>
    <w:qFormat/>
    <w:rsid w:val="00936C96"/>
    <w:rPr>
      <w:rFonts w:eastAsia="Times New Roman"/>
      <w:u w:val="single"/>
    </w:rPr>
  </w:style>
  <w:style w:type="character" w:customStyle="1" w:styleId="UnderlineChar3Char">
    <w:name w:val="Underline Char3 Char"/>
    <w:basedOn w:val="DefaultParagraphFont"/>
    <w:link w:val="UnderlineChar3"/>
    <w:rsid w:val="00936C9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36C96"/>
    <w:rPr>
      <w:rFonts w:eastAsia="Times New Roman"/>
      <w:b/>
      <w:u w:val="single"/>
    </w:rPr>
  </w:style>
  <w:style w:type="character" w:customStyle="1" w:styleId="BoldandUnderlineChar3CharChar">
    <w:name w:val="Bold and Underline Char3 Char Char"/>
    <w:basedOn w:val="DefaultParagraphFont"/>
    <w:link w:val="BoldandUnderlineChar3Char"/>
    <w:rsid w:val="00936C96"/>
    <w:rPr>
      <w:rFonts w:ascii="Calibri" w:eastAsia="Times New Roman" w:hAnsi="Calibri" w:cs="Calibri"/>
      <w:b/>
      <w:sz w:val="22"/>
      <w:u w:val="single"/>
    </w:rPr>
  </w:style>
  <w:style w:type="character" w:customStyle="1" w:styleId="UnderlineChar1">
    <w:name w:val="Underline Char1"/>
    <w:basedOn w:val="DefaultParagraphFont"/>
    <w:rsid w:val="00936C96"/>
    <w:rPr>
      <w:szCs w:val="24"/>
      <w:u w:val="single"/>
      <w:lang w:val="en-US" w:eastAsia="en-US" w:bidi="ar-SA"/>
    </w:rPr>
  </w:style>
  <w:style w:type="character" w:customStyle="1" w:styleId="BoldandUnderlineChar1Char2Char">
    <w:name w:val="Bold and Underline Char1 Char2 Char"/>
    <w:basedOn w:val="DefaultParagraphFont"/>
    <w:rsid w:val="00936C96"/>
    <w:rPr>
      <w:b/>
      <w:szCs w:val="24"/>
      <w:u w:val="single"/>
      <w:lang w:val="en-US" w:eastAsia="en-US" w:bidi="ar-SA"/>
    </w:rPr>
  </w:style>
  <w:style w:type="character" w:customStyle="1" w:styleId="SmalltextChar">
    <w:name w:val="Small text Char"/>
    <w:aliases w:val="Quote1 Char1"/>
    <w:link w:val="Smalltext"/>
    <w:rsid w:val="00936C96"/>
    <w:rPr>
      <w:rFonts w:ascii="Arial Narrow" w:eastAsia="Times New Roman" w:hAnsi="Arial Narrow" w:cs="Calibri"/>
      <w:sz w:val="22"/>
    </w:rPr>
  </w:style>
  <w:style w:type="paragraph" w:customStyle="1" w:styleId="HotRoute">
    <w:name w:val="Hot Route"/>
    <w:basedOn w:val="Normal"/>
    <w:link w:val="HotRouteChar0"/>
    <w:qFormat/>
    <w:rsid w:val="00936C96"/>
    <w:pPr>
      <w:ind w:left="144"/>
    </w:pPr>
    <w:rPr>
      <w:rFonts w:eastAsia="Times New Roman"/>
    </w:rPr>
  </w:style>
  <w:style w:type="paragraph" w:customStyle="1" w:styleId="Cardstyle0">
    <w:name w:val="Cardstyle"/>
    <w:basedOn w:val="Normal"/>
    <w:next w:val="Normal"/>
    <w:qFormat/>
    <w:rsid w:val="00936C96"/>
    <w:rPr>
      <w:rFonts w:eastAsia="Times New Roman"/>
    </w:rPr>
  </w:style>
  <w:style w:type="character" w:customStyle="1" w:styleId="Style12ptBoldUnderline1">
    <w:name w:val="Style 12 pt Bold Underline1"/>
    <w:basedOn w:val="DefaultParagraphFont"/>
    <w:rsid w:val="00936C96"/>
    <w:rPr>
      <w:b/>
      <w:bCs/>
      <w:sz w:val="24"/>
      <w:u w:val="single"/>
    </w:rPr>
  </w:style>
  <w:style w:type="character" w:customStyle="1" w:styleId="StyleEmphasisArial12ptBoldNotItalic">
    <w:name w:val="Style Emphasis + Arial 12 pt Bold Not Italic"/>
    <w:basedOn w:val="Emphasis"/>
    <w:rsid w:val="00936C96"/>
    <w:rPr>
      <w:rFonts w:ascii="Arial" w:hAnsi="Arial" w:cs="Times New Roman"/>
      <w:b w:val="0"/>
      <w:bCs/>
      <w:i/>
      <w:iCs/>
      <w:sz w:val="24"/>
      <w:u w:val="single"/>
      <w:bdr w:val="single" w:sz="8" w:space="0" w:color="auto"/>
    </w:rPr>
  </w:style>
  <w:style w:type="character" w:customStyle="1" w:styleId="DebateHighlighted">
    <w:name w:val="Debate Highlighted"/>
    <w:qFormat/>
    <w:rsid w:val="00936C9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36C96"/>
    <w:rPr>
      <w:rFonts w:ascii="SimSun" w:eastAsia="SimSun" w:hAnsi="SimSun"/>
      <w:sz w:val="15"/>
      <w:lang w:eastAsia="zh-CN"/>
    </w:rPr>
  </w:style>
  <w:style w:type="paragraph" w:customStyle="1" w:styleId="UnreadText">
    <w:name w:val="Unread Text"/>
    <w:basedOn w:val="Normal"/>
    <w:next w:val="Normal"/>
    <w:link w:val="UnreadTextChar"/>
    <w:autoRedefine/>
    <w:qFormat/>
    <w:rsid w:val="00936C9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936C9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36C9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36C9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36C96"/>
    <w:rPr>
      <w:rFonts w:ascii="Times New Roman" w:hAnsi="Times New Roman"/>
      <w:sz w:val="20"/>
      <w:u w:val="single"/>
      <w:bdr w:val="none" w:sz="0" w:space="0" w:color="auto"/>
      <w:shd w:val="clear" w:color="auto" w:fill="C0C0C0"/>
    </w:rPr>
  </w:style>
  <w:style w:type="character" w:customStyle="1" w:styleId="smallChar">
    <w:name w:val="small Char"/>
    <w:rsid w:val="00936C96"/>
    <w:rPr>
      <w:rFonts w:ascii="Calibri" w:eastAsia="Calibri" w:hAnsi="Calibri" w:cs="Calibri"/>
      <w:sz w:val="16"/>
      <w:szCs w:val="20"/>
      <w:lang w:val="x-none" w:eastAsia="x-none"/>
    </w:rPr>
  </w:style>
  <w:style w:type="paragraph" w:customStyle="1" w:styleId="HotRoute0">
    <w:name w:val="Hot Route!"/>
    <w:basedOn w:val="Normal"/>
    <w:qFormat/>
    <w:rsid w:val="00936C9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36C96"/>
    <w:rPr>
      <w:rFonts w:ascii="Times New Roman" w:hAnsi="Times New Roman" w:cs="Times New Roman"/>
      <w:sz w:val="16"/>
      <w:szCs w:val="16"/>
    </w:rPr>
  </w:style>
  <w:style w:type="character" w:customStyle="1" w:styleId="BodyText2Char1">
    <w:name w:val="Body Text 2 Char1"/>
    <w:basedOn w:val="DefaultParagraphFont"/>
    <w:semiHidden/>
    <w:rsid w:val="00936C96"/>
    <w:rPr>
      <w:rFonts w:ascii="Times New Roman" w:hAnsi="Times New Roman" w:cs="Times New Roman"/>
      <w:sz w:val="20"/>
    </w:rPr>
  </w:style>
  <w:style w:type="character" w:customStyle="1" w:styleId="Heading2Char1CharCharCharCharCharC">
    <w:name w:val="Heading 2 Char1 Char Char Char Char Char C"/>
    <w:rsid w:val="00936C96"/>
    <w:rPr>
      <w:rFonts w:cs="Arial"/>
      <w:b/>
      <w:bCs/>
      <w:iCs/>
      <w:sz w:val="24"/>
      <w:szCs w:val="28"/>
      <w:lang w:val="en-US" w:eastAsia="en-US" w:bidi="ar-SA"/>
    </w:rPr>
  </w:style>
  <w:style w:type="character" w:customStyle="1" w:styleId="underline1">
    <w:name w:val="underline1"/>
    <w:basedOn w:val="DefaultParagraphFont"/>
    <w:rsid w:val="00936C96"/>
    <w:rPr>
      <w:u w:val="single"/>
    </w:rPr>
  </w:style>
  <w:style w:type="character" w:customStyle="1" w:styleId="author0">
    <w:name w:val="author"/>
    <w:basedOn w:val="DefaultParagraphFont"/>
    <w:rsid w:val="00936C96"/>
    <w:rPr>
      <w:rFonts w:ascii="Times New Roman" w:hAnsi="Times New Roman"/>
      <w:b/>
      <w:sz w:val="24"/>
    </w:rPr>
  </w:style>
  <w:style w:type="character" w:customStyle="1" w:styleId="FontStyle291">
    <w:name w:val="Font Style291"/>
    <w:basedOn w:val="DefaultParagraphFont"/>
    <w:uiPriority w:val="99"/>
    <w:rsid w:val="00936C9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36C9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36C9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36C96"/>
    <w:rPr>
      <w:rFonts w:ascii="Calibri" w:eastAsia="Times New Roman" w:hAnsi="Calibri" w:cs="Calibri"/>
      <w:sz w:val="22"/>
    </w:rPr>
  </w:style>
  <w:style w:type="paragraph" w:customStyle="1" w:styleId="Cards1">
    <w:name w:val="Cards1"/>
    <w:basedOn w:val="Normal"/>
    <w:link w:val="Cards1Char"/>
    <w:qFormat/>
    <w:rsid w:val="00936C96"/>
    <w:pPr>
      <w:ind w:left="288"/>
    </w:pPr>
    <w:rPr>
      <w:rFonts w:eastAsia="Times New Roman"/>
      <w:u w:val="single"/>
    </w:rPr>
  </w:style>
  <w:style w:type="character" w:customStyle="1" w:styleId="Cards1Char">
    <w:name w:val="Cards1 Char"/>
    <w:basedOn w:val="DefaultParagraphFont"/>
    <w:link w:val="Cards1"/>
    <w:rsid w:val="00936C96"/>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36C9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36C96"/>
    <w:rPr>
      <w:rFonts w:ascii="Arial" w:eastAsia="Calibri" w:hAnsi="Arial" w:cs="Arial"/>
      <w:sz w:val="22"/>
      <w:szCs w:val="22"/>
      <w:u w:val="single"/>
    </w:rPr>
  </w:style>
  <w:style w:type="character" w:customStyle="1" w:styleId="EmphasizeThis">
    <w:name w:val="EmphasizeThis"/>
    <w:rsid w:val="00936C96"/>
    <w:rPr>
      <w:rFonts w:ascii="Georgia" w:hAnsi="Georgia"/>
      <w:b/>
      <w:iCs/>
      <w:sz w:val="24"/>
      <w:u w:val="thick"/>
    </w:rPr>
  </w:style>
  <w:style w:type="paragraph" w:customStyle="1" w:styleId="Stylecard8pt">
    <w:name w:val="Style card + 8 pt"/>
    <w:basedOn w:val="Normal"/>
    <w:link w:val="Stylecard8ptChar"/>
    <w:qFormat/>
    <w:rsid w:val="00936C96"/>
    <w:pPr>
      <w:ind w:left="288" w:right="288"/>
    </w:pPr>
    <w:rPr>
      <w:color w:val="000000"/>
      <w:u w:val="single"/>
      <w:lang w:eastAsia="ar-SA"/>
    </w:rPr>
  </w:style>
  <w:style w:type="character" w:customStyle="1" w:styleId="Stylecard8ptChar">
    <w:name w:val="Style card + 8 pt Char"/>
    <w:basedOn w:val="cardChar"/>
    <w:link w:val="Stylecard8pt"/>
    <w:rsid w:val="00936C96"/>
    <w:rPr>
      <w:rFonts w:ascii="Calibri" w:hAnsi="Calibri" w:cs="Calibri"/>
      <w:color w:val="000000"/>
      <w:sz w:val="22"/>
      <w:u w:val="single"/>
      <w:lang w:eastAsia="ar-SA"/>
    </w:rPr>
  </w:style>
  <w:style w:type="character" w:customStyle="1" w:styleId="bhl">
    <w:name w:val="bhl"/>
    <w:basedOn w:val="DefaultParagraphFont"/>
    <w:rsid w:val="00936C96"/>
  </w:style>
  <w:style w:type="paragraph" w:customStyle="1" w:styleId="TagGA11">
    <w:name w:val="Tag GA 11"/>
    <w:basedOn w:val="TOC1"/>
    <w:qFormat/>
    <w:rsid w:val="00936C96"/>
    <w:pPr>
      <w:spacing w:before="0" w:after="160"/>
    </w:pPr>
    <w:rPr>
      <w:rFonts w:eastAsia="Calibri"/>
      <w:u w:val="none"/>
      <w:lang w:bidi="ar-SA"/>
    </w:rPr>
  </w:style>
  <w:style w:type="paragraph" w:customStyle="1" w:styleId="CiteCard">
    <w:name w:val="Cite/Card"/>
    <w:basedOn w:val="TOC2"/>
    <w:qFormat/>
    <w:rsid w:val="00936C96"/>
    <w:pPr>
      <w:tabs>
        <w:tab w:val="left" w:pos="4360"/>
      </w:tabs>
      <w:ind w:left="220"/>
    </w:pPr>
    <w:rPr>
      <w:rFonts w:eastAsia="Calibri"/>
      <w:sz w:val="22"/>
      <w:lang w:bidi="ar-SA"/>
    </w:rPr>
  </w:style>
  <w:style w:type="character" w:customStyle="1" w:styleId="CardTextUnderlinedChar">
    <w:name w:val="Card Text Underlined Char"/>
    <w:basedOn w:val="DefaultParagraphFont"/>
    <w:rsid w:val="00936C9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36C96"/>
    <w:rPr>
      <w:sz w:val="16"/>
      <w:szCs w:val="16"/>
    </w:rPr>
  </w:style>
  <w:style w:type="character" w:customStyle="1" w:styleId="DocumentMapChar1">
    <w:name w:val="Document Map Char1"/>
    <w:basedOn w:val="DefaultParagraphFont"/>
    <w:uiPriority w:val="99"/>
    <w:rsid w:val="00936C96"/>
    <w:rPr>
      <w:rFonts w:ascii="Tahoma" w:hAnsi="Tahoma" w:cs="Tahoma"/>
      <w:sz w:val="16"/>
      <w:szCs w:val="16"/>
    </w:rPr>
  </w:style>
  <w:style w:type="character" w:customStyle="1" w:styleId="addmd">
    <w:name w:val="addmd"/>
    <w:basedOn w:val="DefaultParagraphFont"/>
    <w:rsid w:val="00936C9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36C96"/>
    <w:rPr>
      <w:rFonts w:ascii="Arial" w:hAnsi="Arial"/>
      <w:b/>
      <w:sz w:val="26"/>
    </w:rPr>
  </w:style>
  <w:style w:type="paragraph" w:styleId="FootnoteText">
    <w:name w:val="footnote text"/>
    <w:basedOn w:val="Normal"/>
    <w:link w:val="FootnoteTextChar"/>
    <w:unhideWhenUsed/>
    <w:rsid w:val="00936C96"/>
    <w:rPr>
      <w:rFonts w:eastAsia="Calibri"/>
      <w:szCs w:val="20"/>
      <w:lang w:eastAsia="zh-CN"/>
    </w:rPr>
  </w:style>
  <w:style w:type="character" w:customStyle="1" w:styleId="FootnoteTextChar">
    <w:name w:val="Footnote Text Char"/>
    <w:basedOn w:val="DefaultParagraphFont"/>
    <w:link w:val="FootnoteText"/>
    <w:rsid w:val="00936C96"/>
    <w:rPr>
      <w:rFonts w:ascii="Calibri" w:eastAsia="Calibri" w:hAnsi="Calibri" w:cs="Calibri"/>
      <w:sz w:val="22"/>
      <w:szCs w:val="20"/>
      <w:lang w:eastAsia="zh-CN"/>
    </w:rPr>
  </w:style>
  <w:style w:type="character" w:customStyle="1" w:styleId="UnderlinedTextCharChar">
    <w:name w:val="Underlined Text Char Char"/>
    <w:basedOn w:val="DefaultParagraphFont"/>
    <w:rsid w:val="00936C96"/>
    <w:rPr>
      <w:rFonts w:cs="Arial"/>
      <w:bCs/>
      <w:noProof w:val="0"/>
      <w:szCs w:val="26"/>
      <w:u w:val="single"/>
      <w:lang w:val="en-US" w:eastAsia="en-US" w:bidi="ar-SA"/>
    </w:rPr>
  </w:style>
  <w:style w:type="character" w:customStyle="1" w:styleId="StyleTimesNewRoman12ptBold">
    <w:name w:val="Style Times New Roman 12 pt Bold"/>
    <w:rsid w:val="00936C96"/>
    <w:rPr>
      <w:b/>
      <w:bCs/>
      <w:sz w:val="24"/>
    </w:rPr>
  </w:style>
  <w:style w:type="character" w:customStyle="1" w:styleId="CardText1Char">
    <w:name w:val="Card Text 1 Char"/>
    <w:rsid w:val="00936C96"/>
    <w:rPr>
      <w:rFonts w:ascii="Georgia" w:hAnsi="Georgia"/>
      <w:color w:val="000000"/>
      <w:sz w:val="22"/>
      <w:szCs w:val="22"/>
      <w:u w:val="single"/>
    </w:rPr>
  </w:style>
  <w:style w:type="character" w:customStyle="1" w:styleId="BoldUnderlining">
    <w:name w:val="Bold Underlining"/>
    <w:rsid w:val="00936C96"/>
    <w:rPr>
      <w:u w:val="single"/>
    </w:rPr>
  </w:style>
  <w:style w:type="character" w:customStyle="1" w:styleId="Intemphasis">
    <w:name w:val="Intemphasis"/>
    <w:uiPriority w:val="1"/>
    <w:qFormat/>
    <w:rsid w:val="00936C9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36C96"/>
    <w:pPr>
      <w:ind w:left="288" w:right="288"/>
    </w:pPr>
    <w:rPr>
      <w:szCs w:val="16"/>
    </w:rPr>
  </w:style>
  <w:style w:type="character" w:customStyle="1" w:styleId="cardtextChar2">
    <w:name w:val="cardtext Char"/>
    <w:basedOn w:val="DefaultParagraphFont"/>
    <w:link w:val="cardtext0"/>
    <w:rsid w:val="00936C96"/>
    <w:rPr>
      <w:rFonts w:ascii="Calibri" w:hAnsi="Calibri" w:cs="Calibri"/>
      <w:sz w:val="22"/>
      <w:szCs w:val="16"/>
    </w:rPr>
  </w:style>
  <w:style w:type="character" w:customStyle="1" w:styleId="BoldUnderlineChar1">
    <w:name w:val="BoldUnderline Char1"/>
    <w:rsid w:val="00936C9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36C96"/>
    <w:pPr>
      <w:spacing w:after="200"/>
      <w:contextualSpacing/>
    </w:pPr>
    <w:rPr>
      <w:rFonts w:eastAsia="Calibri"/>
      <w:u w:val="single"/>
    </w:rPr>
  </w:style>
  <w:style w:type="character" w:customStyle="1" w:styleId="UnderlinedCardTextChar">
    <w:name w:val="Underlined Card Text Char"/>
    <w:link w:val="UnderlinedCardText"/>
    <w:rsid w:val="00936C96"/>
    <w:rPr>
      <w:rFonts w:ascii="Calibri" w:eastAsia="Calibri" w:hAnsi="Calibri" w:cs="Calibri"/>
      <w:sz w:val="22"/>
      <w:u w:val="single"/>
    </w:rPr>
  </w:style>
  <w:style w:type="character" w:customStyle="1" w:styleId="Hyperlink6">
    <w:name w:val="Hyperlink6"/>
    <w:basedOn w:val="DefaultParagraphFont"/>
    <w:rsid w:val="00936C96"/>
    <w:rPr>
      <w:color w:val="3300CC"/>
      <w:u w:val="single"/>
    </w:rPr>
  </w:style>
  <w:style w:type="paragraph" w:customStyle="1" w:styleId="Tag12">
    <w:name w:val="Tag12"/>
    <w:basedOn w:val="Normal"/>
    <w:qFormat/>
    <w:rsid w:val="00936C96"/>
    <w:pPr>
      <w:contextualSpacing/>
    </w:pPr>
    <w:rPr>
      <w:rFonts w:eastAsia="Cambria"/>
      <w:b/>
    </w:rPr>
  </w:style>
  <w:style w:type="paragraph" w:customStyle="1" w:styleId="Shrink8">
    <w:name w:val="Shrink8"/>
    <w:basedOn w:val="Normal"/>
    <w:qFormat/>
    <w:rsid w:val="00936C96"/>
    <w:rPr>
      <w:rFonts w:eastAsia="Cambria"/>
    </w:rPr>
  </w:style>
  <w:style w:type="character" w:customStyle="1" w:styleId="highlight2">
    <w:name w:val="highlight2"/>
    <w:rsid w:val="00936C96"/>
    <w:rPr>
      <w:rFonts w:ascii="Arial" w:hAnsi="Arial"/>
      <w:b/>
      <w:sz w:val="19"/>
      <w:u w:val="thick"/>
      <w:bdr w:val="none" w:sz="0" w:space="0" w:color="auto"/>
      <w:shd w:val="clear" w:color="auto" w:fill="auto"/>
    </w:rPr>
  </w:style>
  <w:style w:type="character" w:customStyle="1" w:styleId="citation">
    <w:name w:val="citation"/>
    <w:basedOn w:val="DefaultParagraphFont"/>
    <w:rsid w:val="00936C96"/>
  </w:style>
  <w:style w:type="paragraph" w:customStyle="1" w:styleId="UnderlineText">
    <w:name w:val="Underline Text"/>
    <w:basedOn w:val="Normal"/>
    <w:link w:val="UnderlineTextChar"/>
    <w:qFormat/>
    <w:rsid w:val="00936C96"/>
    <w:pPr>
      <w:ind w:left="288"/>
    </w:pPr>
    <w:rPr>
      <w:rFonts w:eastAsia="Times New Roman"/>
      <w:u w:val="single"/>
    </w:rPr>
  </w:style>
  <w:style w:type="character" w:customStyle="1" w:styleId="UnderlineTextChar">
    <w:name w:val="Underline Text Char"/>
    <w:basedOn w:val="DefaultParagraphFont"/>
    <w:link w:val="UnderlineText"/>
    <w:rsid w:val="00936C96"/>
    <w:rPr>
      <w:rFonts w:ascii="Calibri" w:eastAsia="Times New Roman" w:hAnsi="Calibri" w:cs="Calibri"/>
      <w:sz w:val="22"/>
      <w:u w:val="single"/>
    </w:rPr>
  </w:style>
  <w:style w:type="character" w:customStyle="1" w:styleId="il">
    <w:name w:val="il"/>
    <w:basedOn w:val="DefaultParagraphFont"/>
    <w:rsid w:val="00936C96"/>
  </w:style>
  <w:style w:type="character" w:customStyle="1" w:styleId="commentstext">
    <w:name w:val="comments_text"/>
    <w:uiPriority w:val="99"/>
    <w:rsid w:val="00936C96"/>
    <w:rPr>
      <w:rFonts w:cs="Times New Roman"/>
    </w:rPr>
  </w:style>
  <w:style w:type="paragraph" w:customStyle="1" w:styleId="Heading42">
    <w:name w:val="Heading 42"/>
    <w:basedOn w:val="Normal"/>
    <w:qFormat/>
    <w:rsid w:val="00936C96"/>
    <w:rPr>
      <w:rFonts w:eastAsia="Times New Roman"/>
    </w:rPr>
  </w:style>
  <w:style w:type="paragraph" w:customStyle="1" w:styleId="DebateNormal">
    <w:name w:val="DebateNormal"/>
    <w:basedOn w:val="Normal"/>
    <w:link w:val="DebateNormalChar"/>
    <w:qFormat/>
    <w:rsid w:val="00936C96"/>
    <w:pPr>
      <w:spacing w:line="276" w:lineRule="auto"/>
    </w:pPr>
    <w:rPr>
      <w:rFonts w:eastAsia="Calibri"/>
      <w:szCs w:val="20"/>
    </w:rPr>
  </w:style>
  <w:style w:type="character" w:customStyle="1" w:styleId="DebateNormalChar">
    <w:name w:val="DebateNormal Char"/>
    <w:basedOn w:val="DefaultParagraphFont"/>
    <w:link w:val="DebateNormal"/>
    <w:rsid w:val="00936C96"/>
    <w:rPr>
      <w:rFonts w:ascii="Calibri" w:eastAsia="Calibri" w:hAnsi="Calibri" w:cs="Calibri"/>
      <w:sz w:val="22"/>
      <w:szCs w:val="20"/>
    </w:rPr>
  </w:style>
  <w:style w:type="paragraph" w:customStyle="1" w:styleId="DebateEmphasis">
    <w:name w:val="DebateEmphasis"/>
    <w:basedOn w:val="Normal"/>
    <w:link w:val="DebateEmphasisChar"/>
    <w:qFormat/>
    <w:rsid w:val="00936C9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36C96"/>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36C96"/>
    <w:rPr>
      <w:rFonts w:ascii="Times New Roman" w:eastAsia="Cambria" w:hAnsi="Times New Roman" w:cs="Times New Roman"/>
      <w:sz w:val="20"/>
      <w:szCs w:val="22"/>
    </w:rPr>
  </w:style>
  <w:style w:type="paragraph" w:customStyle="1" w:styleId="NormalCite">
    <w:name w:val="NormalCite"/>
    <w:link w:val="NormalCiteChar"/>
    <w:qFormat/>
    <w:rsid w:val="00936C9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36C96"/>
    <w:rPr>
      <w:rFonts w:ascii="Times New Roman" w:eastAsiaTheme="minorHAnsi" w:hAnsi="Times New Roman" w:cs="Times New Roman"/>
      <w:sz w:val="18"/>
      <w:szCs w:val="22"/>
    </w:rPr>
  </w:style>
  <w:style w:type="character" w:customStyle="1" w:styleId="articletext">
    <w:name w:val="articletext"/>
    <w:basedOn w:val="DefaultParagraphFont"/>
    <w:rsid w:val="00936C96"/>
  </w:style>
  <w:style w:type="character" w:customStyle="1" w:styleId="grey10">
    <w:name w:val="grey10"/>
    <w:basedOn w:val="DefaultParagraphFont"/>
    <w:rsid w:val="00936C96"/>
  </w:style>
  <w:style w:type="character" w:customStyle="1" w:styleId="navy13bd">
    <w:name w:val="navy13bd"/>
    <w:basedOn w:val="DefaultParagraphFont"/>
    <w:rsid w:val="00936C96"/>
  </w:style>
  <w:style w:type="character" w:customStyle="1" w:styleId="Style9ptUnderline2">
    <w:name w:val="Style 9 pt Underline2"/>
    <w:basedOn w:val="DefaultParagraphFont"/>
    <w:rsid w:val="00936C96"/>
    <w:rPr>
      <w:sz w:val="20"/>
      <w:u w:val="single"/>
    </w:rPr>
  </w:style>
  <w:style w:type="character" w:customStyle="1" w:styleId="Style9ptBoldUnderline1">
    <w:name w:val="Style 9 pt Bold Underline1"/>
    <w:basedOn w:val="DefaultParagraphFont"/>
    <w:rsid w:val="00936C96"/>
    <w:rPr>
      <w:b/>
      <w:bCs/>
      <w:sz w:val="20"/>
      <w:u w:val="single"/>
    </w:rPr>
  </w:style>
  <w:style w:type="character" w:customStyle="1" w:styleId="TagsCharChar">
    <w:name w:val="Tags Char Char"/>
    <w:basedOn w:val="DefaultParagraphFont"/>
    <w:rsid w:val="00936C96"/>
    <w:rPr>
      <w:rFonts w:eastAsia="SimSun"/>
      <w:b/>
      <w:sz w:val="24"/>
      <w:lang w:val="en-US" w:eastAsia="zh-CN" w:bidi="ar-SA"/>
    </w:rPr>
  </w:style>
  <w:style w:type="paragraph" w:customStyle="1" w:styleId="cardCharCharCharChar">
    <w:name w:val="card Char Char Char Char"/>
    <w:basedOn w:val="Normal"/>
    <w:qFormat/>
    <w:rsid w:val="00936C9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36C96"/>
    <w:rPr>
      <w:rFonts w:ascii="Times" w:eastAsia="Times New Roman" w:hAnsi="Times"/>
    </w:rPr>
  </w:style>
  <w:style w:type="paragraph" w:customStyle="1" w:styleId="CARD0">
    <w:name w:val="CARD"/>
    <w:basedOn w:val="Normal"/>
    <w:link w:val="CARDChar1"/>
    <w:qFormat/>
    <w:rsid w:val="00936C96"/>
    <w:rPr>
      <w:rFonts w:eastAsia="Times New Roman"/>
      <w:u w:val="single"/>
    </w:rPr>
  </w:style>
  <w:style w:type="character" w:customStyle="1" w:styleId="CARDChar1">
    <w:name w:val="CARD Char"/>
    <w:basedOn w:val="DefaultParagraphFont"/>
    <w:link w:val="CARD0"/>
    <w:rsid w:val="00936C96"/>
    <w:rPr>
      <w:rFonts w:ascii="Calibri" w:eastAsia="Times New Roman" w:hAnsi="Calibri" w:cs="Calibri"/>
      <w:sz w:val="22"/>
      <w:u w:val="single"/>
    </w:rPr>
  </w:style>
  <w:style w:type="paragraph" w:customStyle="1" w:styleId="Normal2">
    <w:name w:val="Normal2"/>
    <w:basedOn w:val="Normal"/>
    <w:qFormat/>
    <w:rsid w:val="00936C96"/>
    <w:rPr>
      <w:rFonts w:eastAsia="Times New Roman"/>
    </w:rPr>
  </w:style>
  <w:style w:type="character" w:customStyle="1" w:styleId="Style11ptThickunderline">
    <w:name w:val="Style 11 pt Thick underline"/>
    <w:rsid w:val="00936C96"/>
    <w:rPr>
      <w:rFonts w:ascii="Times New Roman" w:hAnsi="Times New Roman"/>
      <w:sz w:val="20"/>
      <w:u w:val="single"/>
    </w:rPr>
  </w:style>
  <w:style w:type="character" w:customStyle="1" w:styleId="Style11ptBoldThickunderline">
    <w:name w:val="Style 11 pt Bold Thick underline"/>
    <w:rsid w:val="00936C96"/>
    <w:rPr>
      <w:rFonts w:ascii="Times New Roman" w:hAnsi="Times New Roman"/>
      <w:b/>
      <w:bCs/>
      <w:sz w:val="20"/>
      <w:u w:val="single"/>
    </w:rPr>
  </w:style>
  <w:style w:type="character" w:styleId="FootnoteReference">
    <w:name w:val="footnote reference"/>
    <w:unhideWhenUsed/>
    <w:rsid w:val="00936C96"/>
    <w:rPr>
      <w:vertAlign w:val="superscript"/>
    </w:rPr>
  </w:style>
  <w:style w:type="character" w:customStyle="1" w:styleId="CharChar5">
    <w:name w:val="Char Char5"/>
    <w:rsid w:val="00936C9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36C9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36C9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36C96"/>
    <w:rPr>
      <w:u w:val="single"/>
    </w:rPr>
  </w:style>
  <w:style w:type="character" w:customStyle="1" w:styleId="StyleUnderlineBoldIndent11ptChar">
    <w:name w:val="Style Underline + Bold Indent + 11 pt Char"/>
    <w:link w:val="StyleUnderlineBoldIndent11pt"/>
    <w:rsid w:val="00936C9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36C96"/>
    <w:rPr>
      <w:b/>
      <w:bCs/>
      <w:u w:val="single"/>
    </w:rPr>
  </w:style>
  <w:style w:type="character" w:customStyle="1" w:styleId="StyleUnderlineBoldIndent11ptBoldChar">
    <w:name w:val="Style Underline + Bold Indent + 11 pt Bold Char"/>
    <w:link w:val="StyleUnderlineBoldIndent11ptBold"/>
    <w:rsid w:val="00936C96"/>
    <w:rPr>
      <w:rFonts w:ascii="Calibri" w:eastAsia="Times New Roman" w:hAnsi="Calibri" w:cs="Calibri"/>
      <w:b/>
      <w:bCs/>
      <w:sz w:val="22"/>
      <w:szCs w:val="20"/>
      <w:u w:val="single"/>
    </w:rPr>
  </w:style>
  <w:style w:type="paragraph" w:customStyle="1" w:styleId="Normal20pt">
    <w:name w:val="Normal  + 20 pt"/>
    <w:basedOn w:val="Normal"/>
    <w:uiPriority w:val="6"/>
    <w:qFormat/>
    <w:rsid w:val="00936C96"/>
    <w:rPr>
      <w:bCs/>
      <w:u w:val="single"/>
    </w:rPr>
  </w:style>
  <w:style w:type="character" w:customStyle="1" w:styleId="StyleStyle4CharTimesNewRoman11pt">
    <w:name w:val="Style Style4 Char + Times New Roman 11 pt"/>
    <w:basedOn w:val="DefaultParagraphFont"/>
    <w:rsid w:val="00936C96"/>
    <w:rPr>
      <w:rFonts w:ascii="Times New Roman" w:hAnsi="Times New Roman"/>
      <w:sz w:val="20"/>
      <w:szCs w:val="24"/>
      <w:u w:val="single"/>
      <w:lang w:val="en-US" w:eastAsia="en-US" w:bidi="ar-SA"/>
    </w:rPr>
  </w:style>
  <w:style w:type="paragraph" w:customStyle="1" w:styleId="author-name">
    <w:name w:val="author-name"/>
    <w:basedOn w:val="Normal"/>
    <w:qFormat/>
    <w:rsid w:val="00936C96"/>
    <w:pPr>
      <w:spacing w:before="100" w:beforeAutospacing="1" w:after="100" w:afterAutospacing="1"/>
    </w:pPr>
    <w:rPr>
      <w:rFonts w:eastAsia="Times New Roman"/>
    </w:rPr>
  </w:style>
  <w:style w:type="paragraph" w:customStyle="1" w:styleId="author-credentials">
    <w:name w:val="author-credentials"/>
    <w:basedOn w:val="Normal"/>
    <w:rsid w:val="00936C9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36C96"/>
    <w:rPr>
      <w:rFonts w:ascii="Consolas" w:hAnsi="Consolas" w:cs="Consolas"/>
      <w:sz w:val="20"/>
      <w:szCs w:val="20"/>
    </w:rPr>
  </w:style>
  <w:style w:type="character" w:customStyle="1" w:styleId="StyleStyle4CharTimesNewRoman11ptBold">
    <w:name w:val="Style Style4 Char + Times New Roman 11 pt Bold"/>
    <w:basedOn w:val="DefaultParagraphFont"/>
    <w:rsid w:val="00936C9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36C96"/>
    <w:rPr>
      <w:rFonts w:ascii="Times New Roman" w:hAnsi="Times New Roman"/>
      <w:i/>
      <w:iCs/>
      <w:sz w:val="20"/>
      <w:szCs w:val="24"/>
      <w:u w:val="single"/>
      <w:lang w:val="en-US" w:eastAsia="en-US" w:bidi="ar-SA"/>
    </w:rPr>
  </w:style>
  <w:style w:type="character" w:customStyle="1" w:styleId="headline">
    <w:name w:val="headline"/>
    <w:basedOn w:val="DefaultParagraphFont"/>
    <w:rsid w:val="00936C96"/>
  </w:style>
  <w:style w:type="character" w:customStyle="1" w:styleId="CharChar4">
    <w:name w:val="Char Char4"/>
    <w:basedOn w:val="DefaultParagraphFont"/>
    <w:rsid w:val="00936C96"/>
    <w:rPr>
      <w:rFonts w:cs="Arial"/>
      <w:b/>
      <w:bCs/>
      <w:iCs/>
      <w:szCs w:val="28"/>
      <w:lang w:val="en-US" w:eastAsia="en-US" w:bidi="ar-SA"/>
    </w:rPr>
  </w:style>
  <w:style w:type="character" w:customStyle="1" w:styleId="yshortcuts">
    <w:name w:val="yshortcuts"/>
    <w:basedOn w:val="DefaultParagraphFont"/>
    <w:rsid w:val="00936C96"/>
  </w:style>
  <w:style w:type="character" w:customStyle="1" w:styleId="HotRouteChar0">
    <w:name w:val="Hot Route Char"/>
    <w:link w:val="HotRoute"/>
    <w:rsid w:val="00936C96"/>
    <w:rPr>
      <w:rFonts w:ascii="Calibri" w:eastAsia="Times New Roman" w:hAnsi="Calibri" w:cs="Calibri"/>
      <w:sz w:val="22"/>
    </w:rPr>
  </w:style>
  <w:style w:type="paragraph" w:styleId="PlainText">
    <w:name w:val="Plain Text"/>
    <w:basedOn w:val="Normal"/>
    <w:link w:val="PlainTextChar"/>
    <w:rsid w:val="00936C96"/>
    <w:rPr>
      <w:rFonts w:ascii="Courier New" w:eastAsia="Times New Roman" w:hAnsi="Courier New" w:cs="Courier New"/>
      <w:szCs w:val="20"/>
    </w:rPr>
  </w:style>
  <w:style w:type="character" w:customStyle="1" w:styleId="PlainTextChar">
    <w:name w:val="Plain Text Char"/>
    <w:basedOn w:val="DefaultParagraphFont"/>
    <w:link w:val="PlainText"/>
    <w:rsid w:val="00936C96"/>
    <w:rPr>
      <w:rFonts w:ascii="Courier New" w:eastAsia="Times New Roman" w:hAnsi="Courier New" w:cs="Courier New"/>
      <w:sz w:val="22"/>
      <w:szCs w:val="20"/>
    </w:rPr>
  </w:style>
  <w:style w:type="character" w:customStyle="1" w:styleId="senselabelstart">
    <w:name w:val="sense_label start"/>
    <w:basedOn w:val="DefaultParagraphFont"/>
    <w:rsid w:val="00936C96"/>
  </w:style>
  <w:style w:type="character" w:customStyle="1" w:styleId="sensecontent">
    <w:name w:val="sense_content"/>
    <w:basedOn w:val="DefaultParagraphFont"/>
    <w:rsid w:val="00936C96"/>
  </w:style>
  <w:style w:type="character" w:customStyle="1" w:styleId="vi">
    <w:name w:val="vi"/>
    <w:basedOn w:val="DefaultParagraphFont"/>
    <w:rsid w:val="00936C96"/>
  </w:style>
  <w:style w:type="character" w:customStyle="1" w:styleId="italic">
    <w:name w:val="italic"/>
    <w:basedOn w:val="DefaultParagraphFont"/>
    <w:rsid w:val="00936C96"/>
  </w:style>
  <w:style w:type="paragraph" w:customStyle="1" w:styleId="Microtext0">
    <w:name w:val="Microtext"/>
    <w:basedOn w:val="Normal"/>
    <w:next w:val="Normal"/>
    <w:link w:val="MicrotextChar0"/>
    <w:qFormat/>
    <w:rsid w:val="00936C96"/>
    <w:rPr>
      <w:sz w:val="12"/>
    </w:rPr>
  </w:style>
  <w:style w:type="character" w:customStyle="1" w:styleId="MicrotextChar0">
    <w:name w:val="Microtext Char"/>
    <w:link w:val="Microtext0"/>
    <w:rsid w:val="00936C96"/>
    <w:rPr>
      <w:rFonts w:ascii="Calibri" w:hAnsi="Calibri" w:cs="Calibri"/>
      <w:sz w:val="12"/>
    </w:rPr>
  </w:style>
  <w:style w:type="character" w:customStyle="1" w:styleId="st">
    <w:name w:val="st"/>
    <w:basedOn w:val="DefaultParagraphFont"/>
    <w:rsid w:val="00936C96"/>
  </w:style>
  <w:style w:type="paragraph" w:customStyle="1" w:styleId="Style6">
    <w:name w:val="Style6"/>
    <w:basedOn w:val="Normal"/>
    <w:link w:val="Style6Char"/>
    <w:autoRedefine/>
    <w:qFormat/>
    <w:rsid w:val="00936C96"/>
    <w:rPr>
      <w:b/>
    </w:rPr>
  </w:style>
  <w:style w:type="character" w:customStyle="1" w:styleId="Style6Char">
    <w:name w:val="Style6 Char"/>
    <w:basedOn w:val="DefaultParagraphFont"/>
    <w:link w:val="Style6"/>
    <w:rsid w:val="00936C96"/>
    <w:rPr>
      <w:rFonts w:ascii="Calibri" w:hAnsi="Calibri" w:cs="Calibri"/>
      <w:b/>
      <w:sz w:val="22"/>
    </w:rPr>
  </w:style>
  <w:style w:type="paragraph" w:customStyle="1" w:styleId="Style11">
    <w:name w:val="Style11"/>
    <w:basedOn w:val="Normal"/>
    <w:link w:val="Style11Char"/>
    <w:qFormat/>
    <w:rsid w:val="00936C96"/>
    <w:rPr>
      <w:rFonts w:eastAsia="Times New Roman"/>
      <w:b/>
      <w:szCs w:val="20"/>
      <w:u w:val="thick"/>
    </w:rPr>
  </w:style>
  <w:style w:type="paragraph" w:customStyle="1" w:styleId="Style12">
    <w:name w:val="Style12"/>
    <w:basedOn w:val="Normal"/>
    <w:link w:val="Style12Char"/>
    <w:qFormat/>
    <w:rsid w:val="00936C96"/>
    <w:rPr>
      <w:rFonts w:eastAsia="Times New Roman"/>
      <w:b/>
      <w:u w:val="thick"/>
    </w:rPr>
  </w:style>
  <w:style w:type="character" w:customStyle="1" w:styleId="Style11Char">
    <w:name w:val="Style11 Char"/>
    <w:basedOn w:val="DefaultParagraphFont"/>
    <w:link w:val="Style11"/>
    <w:rsid w:val="00936C96"/>
    <w:rPr>
      <w:rFonts w:ascii="Calibri" w:eastAsia="Times New Roman" w:hAnsi="Calibri" w:cs="Calibri"/>
      <w:b/>
      <w:sz w:val="22"/>
      <w:szCs w:val="20"/>
      <w:u w:val="thick"/>
    </w:rPr>
  </w:style>
  <w:style w:type="character" w:customStyle="1" w:styleId="Style12Char">
    <w:name w:val="Style12 Char"/>
    <w:basedOn w:val="DefaultParagraphFont"/>
    <w:link w:val="Style12"/>
    <w:rsid w:val="00936C96"/>
    <w:rPr>
      <w:rFonts w:ascii="Calibri" w:eastAsia="Times New Roman" w:hAnsi="Calibri" w:cs="Calibri"/>
      <w:b/>
      <w:sz w:val="22"/>
      <w:u w:val="thick"/>
    </w:rPr>
  </w:style>
  <w:style w:type="character" w:customStyle="1" w:styleId="caps-label">
    <w:name w:val="caps-label"/>
    <w:basedOn w:val="DefaultParagraphFont"/>
    <w:rsid w:val="00936C96"/>
  </w:style>
  <w:style w:type="character" w:customStyle="1" w:styleId="wikiexternallink">
    <w:name w:val="wikiexternallink"/>
    <w:basedOn w:val="DefaultParagraphFont"/>
    <w:rsid w:val="00936C96"/>
  </w:style>
  <w:style w:type="character" w:customStyle="1" w:styleId="wikigeneratedlinkcontent">
    <w:name w:val="wikigeneratedlinkcontent"/>
    <w:basedOn w:val="DefaultParagraphFont"/>
    <w:rsid w:val="00936C96"/>
  </w:style>
  <w:style w:type="character" w:customStyle="1" w:styleId="ShrinkChar">
    <w:name w:val="Shrink Char"/>
    <w:link w:val="Shrink"/>
    <w:locked/>
    <w:rsid w:val="00936C96"/>
    <w:rPr>
      <w:rFonts w:ascii="Garamond" w:eastAsia="Times New Roman" w:hAnsi="Garamond"/>
      <w:sz w:val="12"/>
    </w:rPr>
  </w:style>
  <w:style w:type="paragraph" w:customStyle="1" w:styleId="Shrink">
    <w:name w:val="Shrink"/>
    <w:link w:val="ShrinkChar"/>
    <w:qFormat/>
    <w:rsid w:val="00936C96"/>
    <w:pPr>
      <w:ind w:left="288" w:right="288"/>
    </w:pPr>
    <w:rPr>
      <w:rFonts w:ascii="Garamond" w:eastAsia="Times New Roman" w:hAnsi="Garamond"/>
      <w:sz w:val="12"/>
    </w:rPr>
  </w:style>
  <w:style w:type="character" w:customStyle="1" w:styleId="aqj">
    <w:name w:val="aqj"/>
    <w:basedOn w:val="DefaultParagraphFont"/>
    <w:rsid w:val="00936C96"/>
  </w:style>
  <w:style w:type="character" w:customStyle="1" w:styleId="StyleStyleBoldUnderlineIntenseEmphasisUnderlineapple-style-s">
    <w:name w:val="Style Style Bold UnderlineIntense EmphasisUnderlineapple-style-s..."/>
    <w:basedOn w:val="DefaultParagraphFont"/>
    <w:rsid w:val="00936C96"/>
    <w:rPr>
      <w:b w:val="0"/>
      <w:bCs w:val="0"/>
      <w:sz w:val="22"/>
      <w:u w:val="single"/>
      <w:bdr w:val="none" w:sz="0" w:space="0" w:color="auto"/>
    </w:rPr>
  </w:style>
  <w:style w:type="paragraph" w:customStyle="1" w:styleId="blocktitle0">
    <w:name w:val="block title"/>
    <w:basedOn w:val="Normal"/>
    <w:link w:val="blocktitleChar"/>
    <w:autoRedefine/>
    <w:qFormat/>
    <w:rsid w:val="00936C96"/>
    <w:pPr>
      <w:spacing w:after="240"/>
      <w:jc w:val="center"/>
      <w:outlineLvl w:val="0"/>
    </w:pPr>
    <w:rPr>
      <w:rFonts w:eastAsia="Calibri"/>
      <w:b/>
      <w:caps/>
      <w:sz w:val="28"/>
      <w:szCs w:val="28"/>
      <w:lang w:val="es-ES"/>
    </w:rPr>
  </w:style>
  <w:style w:type="character" w:customStyle="1" w:styleId="Boxed">
    <w:name w:val="Boxed"/>
    <w:qFormat/>
    <w:rsid w:val="00936C96"/>
    <w:rPr>
      <w:rFonts w:ascii="Times New Roman" w:hAnsi="Times New Roman"/>
      <w:sz w:val="20"/>
      <w:bdr w:val="single" w:sz="6" w:space="0" w:color="auto"/>
    </w:rPr>
  </w:style>
  <w:style w:type="character" w:customStyle="1" w:styleId="UnderlineCard">
    <w:name w:val="Underline Card"/>
    <w:uiPriority w:val="6"/>
    <w:qFormat/>
    <w:rsid w:val="00936C96"/>
    <w:rPr>
      <w:rFonts w:ascii="Arial" w:hAnsi="Arial"/>
      <w:b w:val="0"/>
      <w:bCs/>
      <w:sz w:val="20"/>
      <w:u w:val="single"/>
    </w:rPr>
  </w:style>
  <w:style w:type="character" w:customStyle="1" w:styleId="story-author">
    <w:name w:val="story-author"/>
    <w:basedOn w:val="DefaultParagraphFont"/>
    <w:rsid w:val="00936C96"/>
  </w:style>
  <w:style w:type="paragraph" w:customStyle="1" w:styleId="type">
    <w:name w:val="type"/>
    <w:basedOn w:val="Normal"/>
    <w:qFormat/>
    <w:rsid w:val="00936C96"/>
    <w:pPr>
      <w:spacing w:before="100" w:beforeAutospacing="1" w:after="100" w:afterAutospacing="1"/>
    </w:pPr>
    <w:rPr>
      <w:rFonts w:eastAsia="Times New Roman"/>
    </w:rPr>
  </w:style>
  <w:style w:type="character" w:customStyle="1" w:styleId="institution">
    <w:name w:val="institution"/>
    <w:basedOn w:val="DefaultParagraphFont"/>
    <w:rsid w:val="00936C96"/>
  </w:style>
  <w:style w:type="character" w:customStyle="1" w:styleId="abodyblack3">
    <w:name w:val="abodyblack3"/>
    <w:basedOn w:val="DefaultParagraphFont"/>
    <w:rsid w:val="00936C96"/>
  </w:style>
  <w:style w:type="paragraph" w:customStyle="1" w:styleId="UnderlineChar2CharChar">
    <w:name w:val="Underline Char2 Char Char"/>
    <w:basedOn w:val="Normal"/>
    <w:link w:val="UnderlineChar2CharCharChar"/>
    <w:qFormat/>
    <w:rsid w:val="00936C96"/>
    <w:rPr>
      <w:rFonts w:eastAsia="MS Mincho"/>
      <w:szCs w:val="20"/>
      <w:u w:val="single"/>
    </w:rPr>
  </w:style>
  <w:style w:type="character" w:customStyle="1" w:styleId="UnderlineChar2CharCharChar">
    <w:name w:val="Underline Char2 Char Char Char"/>
    <w:link w:val="UnderlineChar2CharChar"/>
    <w:rsid w:val="00936C96"/>
    <w:rPr>
      <w:rFonts w:ascii="Calibri" w:eastAsia="MS Mincho" w:hAnsi="Calibri" w:cs="Calibri"/>
      <w:sz w:val="22"/>
      <w:szCs w:val="20"/>
      <w:u w:val="single"/>
    </w:rPr>
  </w:style>
  <w:style w:type="character" w:customStyle="1" w:styleId="CharacterStyle1">
    <w:name w:val="Character Style 1"/>
    <w:rsid w:val="00936C96"/>
    <w:rPr>
      <w:sz w:val="20"/>
      <w:szCs w:val="20"/>
    </w:rPr>
  </w:style>
  <w:style w:type="character" w:customStyle="1" w:styleId="FontStyle177">
    <w:name w:val="Font Style177"/>
    <w:basedOn w:val="DefaultParagraphFont"/>
    <w:uiPriority w:val="99"/>
    <w:rsid w:val="00936C96"/>
    <w:rPr>
      <w:rFonts w:ascii="Times New Roman" w:hAnsi="Times New Roman" w:cs="Times New Roman"/>
      <w:sz w:val="20"/>
      <w:szCs w:val="20"/>
    </w:rPr>
  </w:style>
  <w:style w:type="character" w:customStyle="1" w:styleId="FontStyle173">
    <w:name w:val="Font Style173"/>
    <w:basedOn w:val="DefaultParagraphFont"/>
    <w:uiPriority w:val="99"/>
    <w:rsid w:val="00936C96"/>
    <w:rPr>
      <w:rFonts w:ascii="Times New Roman" w:hAnsi="Times New Roman" w:cs="Times New Roman"/>
      <w:sz w:val="14"/>
      <w:szCs w:val="14"/>
    </w:rPr>
  </w:style>
  <w:style w:type="character" w:customStyle="1" w:styleId="FontStyle151">
    <w:name w:val="Font Style151"/>
    <w:basedOn w:val="DefaultParagraphFont"/>
    <w:uiPriority w:val="99"/>
    <w:rsid w:val="00936C96"/>
    <w:rPr>
      <w:rFonts w:ascii="Arial Narrow" w:hAnsi="Arial Narrow" w:cs="Arial Narrow"/>
      <w:b/>
      <w:bCs/>
      <w:sz w:val="12"/>
      <w:szCs w:val="12"/>
    </w:rPr>
  </w:style>
  <w:style w:type="character" w:customStyle="1" w:styleId="FontStyle156">
    <w:name w:val="Font Style156"/>
    <w:basedOn w:val="DefaultParagraphFont"/>
    <w:uiPriority w:val="99"/>
    <w:rsid w:val="00936C96"/>
    <w:rPr>
      <w:rFonts w:ascii="Arial Narrow" w:hAnsi="Arial Narrow" w:cs="Arial Narrow"/>
      <w:sz w:val="8"/>
      <w:szCs w:val="8"/>
    </w:rPr>
  </w:style>
  <w:style w:type="character" w:customStyle="1" w:styleId="FontStyle160">
    <w:name w:val="Font Style160"/>
    <w:basedOn w:val="DefaultParagraphFont"/>
    <w:uiPriority w:val="99"/>
    <w:rsid w:val="00936C96"/>
    <w:rPr>
      <w:rFonts w:ascii="Times New Roman" w:hAnsi="Times New Roman" w:cs="Times New Roman"/>
      <w:b/>
      <w:bCs/>
      <w:sz w:val="20"/>
      <w:szCs w:val="20"/>
    </w:rPr>
  </w:style>
  <w:style w:type="character" w:customStyle="1" w:styleId="FontStyle178">
    <w:name w:val="Font Style178"/>
    <w:basedOn w:val="DefaultParagraphFont"/>
    <w:uiPriority w:val="99"/>
    <w:rsid w:val="00936C96"/>
    <w:rPr>
      <w:rFonts w:ascii="Times New Roman" w:hAnsi="Times New Roman" w:cs="Times New Roman"/>
      <w:sz w:val="18"/>
      <w:szCs w:val="18"/>
    </w:rPr>
  </w:style>
  <w:style w:type="paragraph" w:customStyle="1" w:styleId="Style14">
    <w:name w:val="Style14"/>
    <w:basedOn w:val="Normal"/>
    <w:uiPriority w:val="99"/>
    <w:qFormat/>
    <w:rsid w:val="00936C9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36C9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36C96"/>
    <w:rPr>
      <w:rFonts w:ascii="Times New Roman" w:hAnsi="Times New Roman" w:cs="Times New Roman"/>
      <w:sz w:val="12"/>
      <w:szCs w:val="12"/>
    </w:rPr>
  </w:style>
  <w:style w:type="paragraph" w:customStyle="1" w:styleId="Style9">
    <w:name w:val="Style9"/>
    <w:basedOn w:val="Normal"/>
    <w:uiPriority w:val="99"/>
    <w:qFormat/>
    <w:rsid w:val="00936C9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36C9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36C9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36C96"/>
    <w:rPr>
      <w:rFonts w:ascii="Times New Roman" w:hAnsi="Times New Roman" w:cs="Times New Roman"/>
      <w:sz w:val="16"/>
      <w:szCs w:val="16"/>
    </w:rPr>
  </w:style>
  <w:style w:type="character" w:customStyle="1" w:styleId="f">
    <w:name w:val="f"/>
    <w:basedOn w:val="DefaultParagraphFont"/>
    <w:rsid w:val="00936C96"/>
  </w:style>
  <w:style w:type="character" w:customStyle="1" w:styleId="TagsChar2">
    <w:name w:val="Tags Char2"/>
    <w:rsid w:val="00936C96"/>
    <w:rPr>
      <w:b/>
      <w:sz w:val="24"/>
    </w:rPr>
  </w:style>
  <w:style w:type="paragraph" w:customStyle="1" w:styleId="CardsFont6ptChar">
    <w:name w:val="Cards + Font: 6 pt Char"/>
    <w:basedOn w:val="Normal"/>
    <w:link w:val="CardsFont6ptCharChar"/>
    <w:qFormat/>
    <w:rsid w:val="00936C9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36C96"/>
    <w:rPr>
      <w:rFonts w:ascii="Calibri" w:eastAsia="Times New Roman" w:hAnsi="Calibri" w:cs="Calibri"/>
      <w:sz w:val="12"/>
    </w:rPr>
  </w:style>
  <w:style w:type="character" w:customStyle="1" w:styleId="FontStyle172">
    <w:name w:val="Font Style172"/>
    <w:basedOn w:val="DefaultParagraphFont"/>
    <w:uiPriority w:val="99"/>
    <w:rsid w:val="00936C96"/>
    <w:rPr>
      <w:rFonts w:ascii="Times New Roman" w:hAnsi="Times New Roman" w:cs="Times New Roman"/>
      <w:b/>
      <w:bCs/>
      <w:sz w:val="16"/>
      <w:szCs w:val="16"/>
    </w:rPr>
  </w:style>
  <w:style w:type="paragraph" w:customStyle="1" w:styleId="Style18">
    <w:name w:val="Style18"/>
    <w:basedOn w:val="Normal"/>
    <w:uiPriority w:val="99"/>
    <w:qFormat/>
    <w:rsid w:val="00936C9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36C96"/>
    <w:rPr>
      <w:rFonts w:ascii="Times New Roman" w:hAnsi="Times New Roman" w:cs="Times New Roman"/>
      <w:i/>
      <w:iCs/>
      <w:sz w:val="16"/>
      <w:szCs w:val="16"/>
    </w:rPr>
  </w:style>
  <w:style w:type="character" w:customStyle="1" w:styleId="FontStyle162">
    <w:name w:val="Font Style162"/>
    <w:basedOn w:val="DefaultParagraphFont"/>
    <w:uiPriority w:val="99"/>
    <w:rsid w:val="00936C96"/>
    <w:rPr>
      <w:rFonts w:ascii="Times New Roman" w:hAnsi="Times New Roman" w:cs="Times New Roman"/>
      <w:b/>
      <w:bCs/>
      <w:sz w:val="18"/>
      <w:szCs w:val="18"/>
    </w:rPr>
  </w:style>
  <w:style w:type="character" w:customStyle="1" w:styleId="FontStyle167">
    <w:name w:val="Font Style167"/>
    <w:basedOn w:val="DefaultParagraphFont"/>
    <w:uiPriority w:val="99"/>
    <w:rsid w:val="00936C96"/>
    <w:rPr>
      <w:rFonts w:ascii="Times New Roman" w:hAnsi="Times New Roman" w:cs="Times New Roman"/>
      <w:sz w:val="10"/>
      <w:szCs w:val="10"/>
    </w:rPr>
  </w:style>
  <w:style w:type="character" w:customStyle="1" w:styleId="FontStyle174">
    <w:name w:val="Font Style174"/>
    <w:basedOn w:val="DefaultParagraphFont"/>
    <w:uiPriority w:val="99"/>
    <w:rsid w:val="00936C96"/>
    <w:rPr>
      <w:rFonts w:ascii="Arial Narrow" w:hAnsi="Arial Narrow" w:cs="Arial Narrow"/>
      <w:b/>
      <w:bCs/>
      <w:sz w:val="18"/>
      <w:szCs w:val="18"/>
    </w:rPr>
  </w:style>
  <w:style w:type="paragraph" w:customStyle="1" w:styleId="Style47">
    <w:name w:val="Style47"/>
    <w:basedOn w:val="Normal"/>
    <w:uiPriority w:val="99"/>
    <w:qFormat/>
    <w:rsid w:val="00936C9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36C96"/>
    <w:rPr>
      <w:rFonts w:ascii="Times New Roman" w:hAnsi="Times New Roman" w:cs="Times New Roman"/>
      <w:sz w:val="12"/>
      <w:szCs w:val="12"/>
    </w:rPr>
  </w:style>
  <w:style w:type="paragraph" w:customStyle="1" w:styleId="Style24">
    <w:name w:val="Style24"/>
    <w:basedOn w:val="Normal"/>
    <w:uiPriority w:val="99"/>
    <w:qFormat/>
    <w:rsid w:val="00936C9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36C9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36C9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36C96"/>
    <w:rPr>
      <w:rFonts w:ascii="Times New Roman" w:hAnsi="Times New Roman" w:cs="Times New Roman"/>
      <w:b/>
      <w:bCs/>
      <w:sz w:val="18"/>
      <w:szCs w:val="18"/>
    </w:rPr>
  </w:style>
  <w:style w:type="paragraph" w:customStyle="1" w:styleId="Style21">
    <w:name w:val="Style21"/>
    <w:basedOn w:val="Normal"/>
    <w:uiPriority w:val="99"/>
    <w:qFormat/>
    <w:rsid w:val="00936C9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36C9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36C96"/>
    <w:rPr>
      <w:rFonts w:ascii="Calibri" w:hAnsi="Calibri"/>
      <w:sz w:val="20"/>
      <w:szCs w:val="20"/>
    </w:rPr>
  </w:style>
  <w:style w:type="paragraph" w:customStyle="1" w:styleId="Standard">
    <w:name w:val="Standard"/>
    <w:qFormat/>
    <w:rsid w:val="00936C9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36C96"/>
    <w:rPr>
      <w:color w:val="000000"/>
      <w:sz w:val="32"/>
      <w:szCs w:val="32"/>
    </w:rPr>
  </w:style>
  <w:style w:type="paragraph" w:customStyle="1" w:styleId="Cardnon-underlined">
    <w:name w:val="Card non-underlined"/>
    <w:basedOn w:val="Normal"/>
    <w:link w:val="Cardnon-underlinedChar"/>
    <w:autoRedefine/>
    <w:uiPriority w:val="99"/>
    <w:qFormat/>
    <w:rsid w:val="00936C96"/>
    <w:rPr>
      <w:rFonts w:eastAsia="Times New Roman"/>
      <w:szCs w:val="20"/>
    </w:rPr>
  </w:style>
  <w:style w:type="character" w:customStyle="1" w:styleId="Cardnon-underlinedChar">
    <w:name w:val="Card non-underlined Char"/>
    <w:basedOn w:val="DefaultParagraphFont"/>
    <w:link w:val="Cardnon-underlined"/>
    <w:uiPriority w:val="99"/>
    <w:rsid w:val="00936C96"/>
    <w:rPr>
      <w:rFonts w:ascii="Calibri" w:eastAsia="Times New Roman" w:hAnsi="Calibri" w:cs="Calibri"/>
      <w:sz w:val="22"/>
      <w:szCs w:val="20"/>
    </w:rPr>
  </w:style>
  <w:style w:type="numbering" w:customStyle="1" w:styleId="NoList1">
    <w:name w:val="No List1"/>
    <w:next w:val="NoList"/>
    <w:semiHidden/>
    <w:unhideWhenUsed/>
    <w:rsid w:val="00936C96"/>
  </w:style>
  <w:style w:type="character" w:customStyle="1" w:styleId="TitleChar2">
    <w:name w:val="Title Char2"/>
    <w:basedOn w:val="DefaultParagraphFont"/>
    <w:uiPriority w:val="10"/>
    <w:qFormat/>
    <w:locked/>
    <w:rsid w:val="00936C96"/>
    <w:rPr>
      <w:b/>
      <w:bCs/>
      <w:u w:val="single"/>
    </w:rPr>
  </w:style>
  <w:style w:type="paragraph" w:styleId="TOC3">
    <w:name w:val="toc 3"/>
    <w:basedOn w:val="Normal"/>
    <w:next w:val="Normal"/>
    <w:autoRedefine/>
    <w:rsid w:val="00936C96"/>
    <w:pPr>
      <w:ind w:left="400"/>
    </w:pPr>
    <w:rPr>
      <w:rFonts w:eastAsia="Times New Roman"/>
      <w:szCs w:val="20"/>
    </w:rPr>
  </w:style>
  <w:style w:type="paragraph" w:styleId="TOC4">
    <w:name w:val="toc 4"/>
    <w:basedOn w:val="Normal"/>
    <w:next w:val="Normal"/>
    <w:autoRedefine/>
    <w:rsid w:val="00936C96"/>
    <w:pPr>
      <w:ind w:left="600"/>
    </w:pPr>
    <w:rPr>
      <w:rFonts w:eastAsia="Times New Roman"/>
      <w:szCs w:val="20"/>
    </w:rPr>
  </w:style>
  <w:style w:type="paragraph" w:styleId="TOC5">
    <w:name w:val="toc 5"/>
    <w:basedOn w:val="Normal"/>
    <w:next w:val="Normal"/>
    <w:autoRedefine/>
    <w:rsid w:val="00936C96"/>
    <w:pPr>
      <w:ind w:left="800"/>
    </w:pPr>
    <w:rPr>
      <w:rFonts w:eastAsia="Times New Roman"/>
      <w:szCs w:val="20"/>
    </w:rPr>
  </w:style>
  <w:style w:type="paragraph" w:styleId="TOC6">
    <w:name w:val="toc 6"/>
    <w:basedOn w:val="Normal"/>
    <w:next w:val="Normal"/>
    <w:autoRedefine/>
    <w:rsid w:val="00936C96"/>
    <w:pPr>
      <w:ind w:left="1000"/>
    </w:pPr>
    <w:rPr>
      <w:rFonts w:eastAsia="Times New Roman"/>
      <w:szCs w:val="20"/>
    </w:rPr>
  </w:style>
  <w:style w:type="paragraph" w:styleId="TOC7">
    <w:name w:val="toc 7"/>
    <w:basedOn w:val="Normal"/>
    <w:next w:val="Normal"/>
    <w:autoRedefine/>
    <w:rsid w:val="00936C96"/>
    <w:pPr>
      <w:ind w:left="1200"/>
    </w:pPr>
    <w:rPr>
      <w:rFonts w:eastAsia="Times New Roman"/>
      <w:szCs w:val="20"/>
    </w:rPr>
  </w:style>
  <w:style w:type="paragraph" w:styleId="TOC8">
    <w:name w:val="toc 8"/>
    <w:basedOn w:val="Normal"/>
    <w:next w:val="Normal"/>
    <w:autoRedefine/>
    <w:rsid w:val="00936C96"/>
    <w:pPr>
      <w:ind w:left="1400"/>
    </w:pPr>
    <w:rPr>
      <w:rFonts w:eastAsia="Times New Roman"/>
      <w:szCs w:val="20"/>
    </w:rPr>
  </w:style>
  <w:style w:type="character" w:customStyle="1" w:styleId="allocatoragentsleft">
    <w:name w:val="al_locatoragentsleft"/>
    <w:basedOn w:val="DefaultParagraphFont"/>
    <w:rsid w:val="00936C96"/>
  </w:style>
  <w:style w:type="character" w:styleId="HTMLTypewriter">
    <w:name w:val="HTML Typewriter"/>
    <w:basedOn w:val="DefaultParagraphFont"/>
    <w:unhideWhenUsed/>
    <w:rsid w:val="00936C96"/>
    <w:rPr>
      <w:rFonts w:ascii="Courier New" w:eastAsia="Times New Roman" w:hAnsi="Courier New" w:cs="Courier New"/>
      <w:sz w:val="20"/>
      <w:szCs w:val="20"/>
    </w:rPr>
  </w:style>
  <w:style w:type="character" w:customStyle="1" w:styleId="caps">
    <w:name w:val="caps"/>
    <w:basedOn w:val="DefaultParagraphFont"/>
    <w:rsid w:val="00936C96"/>
  </w:style>
  <w:style w:type="character" w:customStyle="1" w:styleId="UnderlinesCharChar">
    <w:name w:val="Underlines Char Char"/>
    <w:basedOn w:val="DefaultParagraphFont"/>
    <w:rsid w:val="00936C96"/>
    <w:rPr>
      <w:rFonts w:cs="Arial"/>
      <w:b/>
      <w:bCs/>
      <w:noProof w:val="0"/>
      <w:sz w:val="22"/>
      <w:szCs w:val="26"/>
      <w:u w:val="single"/>
      <w:lang w:val="en-US" w:eastAsia="en-US" w:bidi="ar-SA"/>
    </w:rPr>
  </w:style>
  <w:style w:type="paragraph" w:customStyle="1" w:styleId="Carding">
    <w:name w:val="Carding"/>
    <w:basedOn w:val="Normal"/>
    <w:uiPriority w:val="99"/>
    <w:qFormat/>
    <w:rsid w:val="00936C96"/>
    <w:rPr>
      <w:rFonts w:eastAsia="Times New Roman"/>
      <w:sz w:val="18"/>
    </w:rPr>
  </w:style>
  <w:style w:type="character" w:customStyle="1" w:styleId="aunderline">
    <w:name w:val="aunderline"/>
    <w:basedOn w:val="DefaultParagraphFont"/>
    <w:rsid w:val="00936C96"/>
    <w:rPr>
      <w:rFonts w:ascii="Times New Roman" w:hAnsi="Times New Roman"/>
      <w:sz w:val="20"/>
      <w:szCs w:val="24"/>
      <w:u w:val="thick"/>
    </w:rPr>
  </w:style>
  <w:style w:type="character" w:customStyle="1" w:styleId="tagChar1">
    <w:name w:val="tag Char1"/>
    <w:basedOn w:val="DefaultParagraphFont"/>
    <w:rsid w:val="00936C96"/>
    <w:rPr>
      <w:b/>
      <w:noProof w:val="0"/>
      <w:sz w:val="24"/>
      <w:lang w:val="en-US" w:eastAsia="en-US" w:bidi="ar-SA"/>
    </w:rPr>
  </w:style>
  <w:style w:type="character" w:customStyle="1" w:styleId="tagChar2">
    <w:name w:val="tag Char2"/>
    <w:basedOn w:val="DefaultParagraphFont"/>
    <w:qFormat/>
    <w:rsid w:val="00936C96"/>
    <w:rPr>
      <w:b/>
      <w:noProof w:val="0"/>
      <w:sz w:val="24"/>
      <w:lang w:val="en-US" w:eastAsia="en-US" w:bidi="ar-SA"/>
    </w:rPr>
  </w:style>
  <w:style w:type="character" w:customStyle="1" w:styleId="Taggin-New">
    <w:name w:val="Taggin - New"/>
    <w:basedOn w:val="DefaultParagraphFont"/>
    <w:rsid w:val="00936C96"/>
    <w:rPr>
      <w:rFonts w:ascii="Arial Narrow" w:hAnsi="Arial Narrow"/>
      <w:b/>
      <w:sz w:val="22"/>
    </w:rPr>
  </w:style>
  <w:style w:type="character" w:customStyle="1" w:styleId="Boxing-New">
    <w:name w:val="Boxing - New"/>
    <w:basedOn w:val="DefaultParagraphFont"/>
    <w:rsid w:val="00936C96"/>
    <w:rPr>
      <w:rFonts w:ascii="Arial Narrow" w:hAnsi="Arial Narrow"/>
      <w:sz w:val="16"/>
      <w:u w:val="none"/>
      <w:bdr w:val="single" w:sz="4" w:space="0" w:color="auto"/>
    </w:rPr>
  </w:style>
  <w:style w:type="character" w:customStyle="1" w:styleId="ilad">
    <w:name w:val="il_ad"/>
    <w:rsid w:val="00936C96"/>
  </w:style>
  <w:style w:type="paragraph" w:customStyle="1" w:styleId="CardsHighlighted">
    <w:name w:val="Cards Highlighted"/>
    <w:next w:val="Normal"/>
    <w:link w:val="CardsHighlightedChar"/>
    <w:qFormat/>
    <w:rsid w:val="00936C9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36C9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36C96"/>
    <w:rPr>
      <w:rFonts w:ascii="Garamond" w:hAnsi="Garamond"/>
      <w:sz w:val="22"/>
      <w:szCs w:val="24"/>
      <w:u w:val="single"/>
      <w:lang w:val="en-US" w:eastAsia="en-US" w:bidi="ar-SA"/>
    </w:rPr>
  </w:style>
  <w:style w:type="paragraph" w:customStyle="1" w:styleId="Style2">
    <w:name w:val="Style2"/>
    <w:basedOn w:val="Heading4"/>
    <w:qFormat/>
    <w:rsid w:val="00936C96"/>
    <w:pPr>
      <w:spacing w:before="0"/>
    </w:pPr>
    <w:rPr>
      <w:rFonts w:eastAsia="Times New Roman" w:cs="Times New Roman"/>
      <w:iCs/>
      <w:caps/>
      <w:szCs w:val="20"/>
    </w:rPr>
  </w:style>
  <w:style w:type="character" w:customStyle="1" w:styleId="pagetitle">
    <w:name w:val="pagetitle"/>
    <w:basedOn w:val="DefaultParagraphFont"/>
    <w:rsid w:val="00936C96"/>
  </w:style>
  <w:style w:type="paragraph" w:customStyle="1" w:styleId="text">
    <w:name w:val="text"/>
    <w:basedOn w:val="Normal"/>
    <w:uiPriority w:val="99"/>
    <w:qFormat/>
    <w:rsid w:val="00936C96"/>
    <w:pPr>
      <w:spacing w:before="100" w:beforeAutospacing="1" w:after="100" w:afterAutospacing="1"/>
    </w:pPr>
    <w:rPr>
      <w:rFonts w:eastAsia="Times New Roman"/>
    </w:rPr>
  </w:style>
  <w:style w:type="character" w:customStyle="1" w:styleId="StyleUnderlineCharChar9ptBold1">
    <w:name w:val="Style Underline Char Char + 9 pt Bold1"/>
    <w:rsid w:val="00936C9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36C96"/>
    <w:rPr>
      <w:rFonts w:ascii="Times New Roman" w:hAnsi="Times New Roman"/>
      <w:sz w:val="20"/>
      <w:szCs w:val="24"/>
      <w:u w:val="single"/>
      <w:lang w:val="en-US" w:eastAsia="en-US" w:bidi="ar-SA"/>
    </w:rPr>
  </w:style>
  <w:style w:type="character" w:customStyle="1" w:styleId="Style9ptBoldUnderline">
    <w:name w:val="Style 9 pt Bold Underline"/>
    <w:rsid w:val="00936C96"/>
    <w:rPr>
      <w:b/>
      <w:bCs/>
      <w:sz w:val="20"/>
      <w:u w:val="single"/>
    </w:rPr>
  </w:style>
  <w:style w:type="paragraph" w:customStyle="1" w:styleId="StyleUnderline9pt0">
    <w:name w:val="Style Underline + 9 pt"/>
    <w:link w:val="StyleUnderline9ptChar"/>
    <w:qFormat/>
    <w:rsid w:val="00936C9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36C96"/>
    <w:rPr>
      <w:rFonts w:ascii="Arial" w:eastAsia="Times New Roman" w:hAnsi="Arial" w:cs="Times New Roman"/>
      <w:sz w:val="22"/>
      <w:szCs w:val="20"/>
      <w:u w:val="single"/>
    </w:rPr>
  </w:style>
  <w:style w:type="character" w:customStyle="1" w:styleId="StyleUnderlineChar1Bold">
    <w:name w:val="Style Underline Char1 + Bold"/>
    <w:rsid w:val="00936C9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36C9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936C96"/>
    <w:rPr>
      <w:rFonts w:ascii="Calibri" w:hAnsi="Calibri" w:cs="Calibri"/>
      <w:kern w:val="32"/>
      <w:sz w:val="22"/>
      <w:szCs w:val="20"/>
      <w:u w:val="single"/>
      <w:lang w:eastAsia="ar-SA"/>
    </w:rPr>
  </w:style>
  <w:style w:type="character" w:customStyle="1" w:styleId="TagsCharCharChar">
    <w:name w:val="Tags Char Char Char"/>
    <w:basedOn w:val="DefaultParagraphFont"/>
    <w:rsid w:val="00936C9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36C9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36C96"/>
    <w:rPr>
      <w:color w:val="000000"/>
      <w:sz w:val="20"/>
      <w:u w:val="single"/>
    </w:rPr>
  </w:style>
  <w:style w:type="character" w:customStyle="1" w:styleId="Style11ptBlack">
    <w:name w:val="Style 11 pt Black"/>
    <w:basedOn w:val="DefaultParagraphFont"/>
    <w:rsid w:val="00936C96"/>
    <w:rPr>
      <w:color w:val="000000"/>
      <w:sz w:val="20"/>
    </w:rPr>
  </w:style>
  <w:style w:type="character" w:customStyle="1" w:styleId="StyleUnderlineCharTimesBold">
    <w:name w:val="Style Underline Char + Times Bold"/>
    <w:basedOn w:val="DefaultParagraphFont"/>
    <w:rsid w:val="00936C96"/>
    <w:rPr>
      <w:rFonts w:ascii="Times" w:hAnsi="Times"/>
      <w:b w:val="0"/>
      <w:bCs/>
      <w:sz w:val="20"/>
      <w:u w:val="single"/>
    </w:rPr>
  </w:style>
  <w:style w:type="character" w:customStyle="1" w:styleId="blubigktbiz">
    <w:name w:val="blubigktbiz"/>
    <w:rsid w:val="00936C9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36C96"/>
  </w:style>
  <w:style w:type="character" w:customStyle="1" w:styleId="StyleevidencetextBorderSinglesolidlineAuto05ptLChar">
    <w:name w:val="Style evidence text + Border: : (Single solid line Auto  0.5 pt L... Char"/>
    <w:link w:val="StyleevidencetextBorderSinglesolidlineAuto05ptL"/>
    <w:rsid w:val="00936C96"/>
    <w:rPr>
      <w:rFonts w:ascii="Calibri" w:hAnsi="Calibri" w:cs="Calibri"/>
      <w:color w:val="000000"/>
      <w:sz w:val="22"/>
      <w:lang w:val="x-none" w:eastAsia="x-none"/>
    </w:rPr>
  </w:style>
  <w:style w:type="character" w:customStyle="1" w:styleId="Style4CharChar">
    <w:name w:val="Style4 Char Char"/>
    <w:basedOn w:val="DefaultParagraphFont"/>
    <w:rsid w:val="00936C9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36C96"/>
    <w:rPr>
      <w:rFonts w:ascii="Times New Roman" w:hAnsi="Times New Roman" w:cs="Times New Roman"/>
      <w:sz w:val="16"/>
      <w:szCs w:val="16"/>
    </w:rPr>
  </w:style>
  <w:style w:type="character" w:customStyle="1" w:styleId="StyleEmphasisArial12ptBold">
    <w:name w:val="Style Emphasis + Arial 12 pt Bold"/>
    <w:rsid w:val="00936C96"/>
    <w:rPr>
      <w:rFonts w:ascii="Arial" w:hAnsi="Arial"/>
      <w:b/>
      <w:bCs/>
      <w:i/>
      <w:iCs/>
      <w:sz w:val="24"/>
    </w:rPr>
  </w:style>
  <w:style w:type="character" w:customStyle="1" w:styleId="super">
    <w:name w:val="super"/>
    <w:rsid w:val="00936C96"/>
  </w:style>
  <w:style w:type="character" w:customStyle="1" w:styleId="text30">
    <w:name w:val="text30"/>
    <w:rsid w:val="00936C96"/>
  </w:style>
  <w:style w:type="character" w:customStyle="1" w:styleId="uppercase">
    <w:name w:val="uppercase"/>
    <w:rsid w:val="00936C96"/>
  </w:style>
  <w:style w:type="character" w:customStyle="1" w:styleId="bodytext0">
    <w:name w:val="bodytext"/>
    <w:rsid w:val="00936C96"/>
  </w:style>
  <w:style w:type="character" w:customStyle="1" w:styleId="entry-title">
    <w:name w:val="entry-title"/>
    <w:rsid w:val="00936C96"/>
  </w:style>
  <w:style w:type="character" w:customStyle="1" w:styleId="BodyTextIndentChar1">
    <w:name w:val="Body Text Indent Char1"/>
    <w:basedOn w:val="DefaultParagraphFont"/>
    <w:uiPriority w:val="99"/>
    <w:semiHidden/>
    <w:rsid w:val="00936C96"/>
    <w:rPr>
      <w:rFonts w:ascii="Times New Roman" w:hAnsi="Times New Roman" w:cs="Times New Roman"/>
      <w:sz w:val="20"/>
    </w:rPr>
  </w:style>
  <w:style w:type="character" w:customStyle="1" w:styleId="Style6pt">
    <w:name w:val="Style 6 pt"/>
    <w:basedOn w:val="DefaultParagraphFont"/>
    <w:qFormat/>
    <w:rsid w:val="00936C96"/>
    <w:rPr>
      <w:sz w:val="12"/>
    </w:rPr>
  </w:style>
  <w:style w:type="character" w:customStyle="1" w:styleId="CiteCharCharCharCharCharChar">
    <w:name w:val="Cite Char Char Char Char Char Char"/>
    <w:basedOn w:val="DefaultParagraphFont"/>
    <w:rsid w:val="00936C96"/>
    <w:rPr>
      <w:b/>
      <w:noProof w:val="0"/>
      <w:sz w:val="22"/>
      <w:szCs w:val="24"/>
      <w:u w:val="single"/>
      <w:lang w:val="en-US" w:eastAsia="en-US" w:bidi="ar-SA"/>
    </w:rPr>
  </w:style>
  <w:style w:type="character" w:customStyle="1" w:styleId="mainbody1">
    <w:name w:val="mainbody1"/>
    <w:basedOn w:val="DefaultParagraphFont"/>
    <w:rsid w:val="00936C96"/>
    <w:rPr>
      <w:rFonts w:ascii="Verdana" w:hAnsi="Verdana" w:hint="default"/>
      <w:color w:val="000000"/>
      <w:sz w:val="22"/>
      <w:szCs w:val="22"/>
    </w:rPr>
  </w:style>
  <w:style w:type="character" w:customStyle="1" w:styleId="ssl4">
    <w:name w:val="ss_l4"/>
    <w:basedOn w:val="DefaultParagraphFont"/>
    <w:rsid w:val="00936C96"/>
  </w:style>
  <w:style w:type="paragraph" w:customStyle="1" w:styleId="StyleNormalWeb11ptUnderline">
    <w:name w:val="Style Normal (Web) + 11 pt Underline"/>
    <w:basedOn w:val="NormalWeb"/>
    <w:link w:val="StyleNormalWeb11ptUnderlineChar"/>
    <w:qFormat/>
    <w:rsid w:val="00936C9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36C96"/>
    <w:rPr>
      <w:rFonts w:ascii="Calibri" w:eastAsia="Calibri" w:hAnsi="Calibri" w:cs="Calibri"/>
      <w:sz w:val="22"/>
      <w:u w:val="single"/>
    </w:rPr>
  </w:style>
  <w:style w:type="character" w:customStyle="1" w:styleId="cit-first-element">
    <w:name w:val="cit-first-element"/>
    <w:basedOn w:val="DefaultParagraphFont"/>
    <w:rsid w:val="00936C96"/>
  </w:style>
  <w:style w:type="character" w:customStyle="1" w:styleId="title1">
    <w:name w:val="title1"/>
    <w:basedOn w:val="DefaultParagraphFont"/>
    <w:rsid w:val="00936C96"/>
  </w:style>
  <w:style w:type="character" w:customStyle="1" w:styleId="StyleThickunderline1">
    <w:name w:val="Style Thick underline1"/>
    <w:basedOn w:val="DefaultParagraphFont"/>
    <w:rsid w:val="00936C9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36C96"/>
    <w:rPr>
      <w:rFonts w:ascii="Georgia" w:hAnsi="Georgia"/>
    </w:rPr>
  </w:style>
  <w:style w:type="character" w:customStyle="1" w:styleId="FooterChar1">
    <w:name w:val="Footer Char1"/>
    <w:basedOn w:val="DefaultParagraphFont"/>
    <w:uiPriority w:val="99"/>
    <w:semiHidden/>
    <w:rsid w:val="00936C96"/>
    <w:rPr>
      <w:rFonts w:ascii="Georgia" w:hAnsi="Georgia"/>
    </w:rPr>
  </w:style>
  <w:style w:type="character" w:customStyle="1" w:styleId="AnalyticChar">
    <w:name w:val="Analytic Char"/>
    <w:basedOn w:val="DefaultParagraphFont"/>
    <w:link w:val="Analytic"/>
    <w:rsid w:val="00936C96"/>
    <w:rPr>
      <w:rFonts w:ascii="Calibri" w:hAnsi="Calibri" w:cs="Calibri"/>
      <w:b/>
    </w:rPr>
  </w:style>
  <w:style w:type="character" w:customStyle="1" w:styleId="UnderlineBold0">
    <w:name w:val="Underline Bold"/>
    <w:uiPriority w:val="6"/>
    <w:qFormat/>
    <w:rsid w:val="00936C96"/>
    <w:rPr>
      <w:b/>
      <w:sz w:val="20"/>
      <w:u w:val="single"/>
    </w:rPr>
  </w:style>
  <w:style w:type="paragraph" w:customStyle="1" w:styleId="Underline20">
    <w:name w:val="Underline2"/>
    <w:basedOn w:val="Normal"/>
    <w:link w:val="Underline2Char"/>
    <w:autoRedefine/>
    <w:uiPriority w:val="4"/>
    <w:qFormat/>
    <w:rsid w:val="00936C96"/>
    <w:rPr>
      <w:b/>
      <w:u w:val="single"/>
    </w:rPr>
  </w:style>
  <w:style w:type="character" w:customStyle="1" w:styleId="Underline2Char">
    <w:name w:val="Underline2 Char"/>
    <w:basedOn w:val="DefaultParagraphFont"/>
    <w:link w:val="Underline20"/>
    <w:uiPriority w:val="4"/>
    <w:rsid w:val="00936C96"/>
    <w:rPr>
      <w:rFonts w:ascii="Calibri" w:hAnsi="Calibri" w:cs="Calibri"/>
      <w:b/>
      <w:sz w:val="22"/>
      <w:u w:val="single"/>
    </w:rPr>
  </w:style>
  <w:style w:type="character" w:customStyle="1" w:styleId="NormalTextChar">
    <w:name w:val="Normal Text Char"/>
    <w:link w:val="NormalText"/>
    <w:rsid w:val="00936C96"/>
    <w:rPr>
      <w:rFonts w:ascii="Calibri" w:eastAsia="Times New Roman" w:hAnsi="Calibri" w:cs="Calibri"/>
      <w:sz w:val="22"/>
      <w:szCs w:val="26"/>
    </w:rPr>
  </w:style>
  <w:style w:type="paragraph" w:customStyle="1" w:styleId="TableParagraph">
    <w:name w:val="Table Paragraph"/>
    <w:basedOn w:val="Normal"/>
    <w:uiPriority w:val="1"/>
    <w:qFormat/>
    <w:rsid w:val="00936C96"/>
    <w:pPr>
      <w:widowControl w:val="0"/>
    </w:pPr>
  </w:style>
  <w:style w:type="character" w:customStyle="1" w:styleId="UnderlineChar0">
    <w:name w:val="UnderlineChar"/>
    <w:rsid w:val="00936C96"/>
    <w:rPr>
      <w:sz w:val="24"/>
      <w:u w:val="single"/>
      <w:shd w:val="clear" w:color="auto" w:fill="auto"/>
    </w:rPr>
  </w:style>
  <w:style w:type="character" w:customStyle="1" w:styleId="foreground">
    <w:name w:val="foreground"/>
    <w:basedOn w:val="DefaultParagraphFont"/>
    <w:rsid w:val="00936C96"/>
  </w:style>
  <w:style w:type="paragraph" w:customStyle="1" w:styleId="StyleCircled11pt">
    <w:name w:val="Style Circled + 11 pt"/>
    <w:basedOn w:val="Normal"/>
    <w:link w:val="StyleCircled11ptChar"/>
    <w:qFormat/>
    <w:rsid w:val="00936C96"/>
    <w:rPr>
      <w:rFonts w:eastAsia="Times New Roman"/>
      <w:b/>
      <w:bCs/>
      <w:sz w:val="20"/>
      <w:u w:val="single"/>
    </w:rPr>
  </w:style>
  <w:style w:type="character" w:customStyle="1" w:styleId="StyleCircled11ptChar">
    <w:name w:val="Style Circled + 11 pt Char"/>
    <w:link w:val="StyleCircled11pt"/>
    <w:rsid w:val="00936C9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936C9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36C96"/>
    <w:rPr>
      <w:rFonts w:ascii="Times" w:eastAsia="Times New Roman" w:hAnsi="Times" w:cs="Calibri"/>
      <w:sz w:val="20"/>
      <w:szCs w:val="28"/>
      <w:u w:val="single"/>
    </w:rPr>
  </w:style>
  <w:style w:type="paragraph" w:customStyle="1" w:styleId="cite20">
    <w:name w:val="cite2"/>
    <w:basedOn w:val="Normal"/>
    <w:uiPriority w:val="99"/>
    <w:qFormat/>
    <w:rsid w:val="00936C96"/>
    <w:rPr>
      <w:rFonts w:eastAsia="Times New Roman"/>
      <w:color w:val="000000"/>
      <w:sz w:val="20"/>
      <w:szCs w:val="20"/>
    </w:rPr>
  </w:style>
  <w:style w:type="character" w:customStyle="1" w:styleId="postby">
    <w:name w:val="post_by"/>
    <w:basedOn w:val="DefaultParagraphFont"/>
    <w:rsid w:val="00936C96"/>
  </w:style>
  <w:style w:type="character" w:customStyle="1" w:styleId="Style11ptBorderSinglesolidlineAuto05ptLinewidth">
    <w:name w:val="Style 11 pt Border: : (Single solid line Auto  0.5 pt Line width)"/>
    <w:rsid w:val="00936C96"/>
    <w:rPr>
      <w:sz w:val="20"/>
      <w:bdr w:val="single" w:sz="4" w:space="0" w:color="auto" w:frame="1"/>
    </w:rPr>
  </w:style>
  <w:style w:type="character" w:customStyle="1" w:styleId="StyleUnderlineChar9ptBorderSinglesolidlineAuto0">
    <w:name w:val="Style Underline Char + 9 pt Border: : (Single solid line Auto  0..."/>
    <w:rsid w:val="00936C9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36C9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36C9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36C9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36C96"/>
    <w:rPr>
      <w:sz w:val="20"/>
      <w:szCs w:val="24"/>
      <w:u w:val="single"/>
      <w:bdr w:val="single" w:sz="4" w:space="0" w:color="auto"/>
      <w:lang w:val="en-US" w:eastAsia="en-US" w:bidi="ar-SA"/>
    </w:rPr>
  </w:style>
  <w:style w:type="character" w:customStyle="1" w:styleId="StyleLatinGaramondUnderline">
    <w:name w:val="Style (Latin) Garamond Underline"/>
    <w:rsid w:val="00936C96"/>
    <w:rPr>
      <w:rFonts w:ascii="Times New Roman" w:hAnsi="Times New Roman"/>
      <w:sz w:val="20"/>
      <w:u w:val="single"/>
    </w:rPr>
  </w:style>
  <w:style w:type="character" w:customStyle="1" w:styleId="StyleLatinGaramond">
    <w:name w:val="Style (Latin) Garamond"/>
    <w:rsid w:val="00936C96"/>
    <w:rPr>
      <w:rFonts w:ascii="Times New Roman" w:hAnsi="Times New Roman"/>
      <w:sz w:val="20"/>
    </w:rPr>
  </w:style>
  <w:style w:type="character" w:customStyle="1" w:styleId="styletimesnewroman12ptbold0">
    <w:name w:val="styletimesnewroman12ptbold"/>
    <w:basedOn w:val="DefaultParagraphFont"/>
    <w:rsid w:val="00936C96"/>
  </w:style>
  <w:style w:type="character" w:customStyle="1" w:styleId="CharCharCharCharChar">
    <w:name w:val="Char Char Char Char Char"/>
    <w:aliases w:val="Char Char Char Char,Char Char Char Char Char Char Char1,Heading 2 Char1 Char Char Char Char Char Char"/>
    <w:basedOn w:val="DefaultParagraphFont"/>
    <w:rsid w:val="00936C96"/>
    <w:rPr>
      <w:rFonts w:cs="Arial"/>
      <w:b/>
      <w:bCs/>
      <w:iCs/>
      <w:sz w:val="24"/>
      <w:szCs w:val="28"/>
      <w:lang w:val="en-US" w:eastAsia="en-US" w:bidi="ar-SA"/>
    </w:rPr>
  </w:style>
  <w:style w:type="character" w:customStyle="1" w:styleId="mainheading">
    <w:name w:val="mainheading"/>
    <w:basedOn w:val="DefaultParagraphFont"/>
    <w:rsid w:val="00936C96"/>
  </w:style>
  <w:style w:type="paragraph" w:customStyle="1" w:styleId="BoldandUnderlineChar2CharChar">
    <w:name w:val="Bold and Underline Char2 Char Char"/>
    <w:basedOn w:val="Normal"/>
    <w:link w:val="BoldandUnderlineChar2CharCharChar"/>
    <w:qFormat/>
    <w:rsid w:val="00936C9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36C96"/>
    <w:rPr>
      <w:rFonts w:ascii="Calibri" w:eastAsia="Times New Roman" w:hAnsi="Calibri" w:cs="Calibri"/>
      <w:b/>
      <w:sz w:val="22"/>
      <w:u w:val="single"/>
    </w:rPr>
  </w:style>
  <w:style w:type="character" w:customStyle="1" w:styleId="StyleUnderlineChar9ptChar">
    <w:name w:val="Style Underline Char + 9 pt Char"/>
    <w:basedOn w:val="UnderlineCharChar"/>
    <w:rsid w:val="00936C9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36C9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36C96"/>
    <w:rPr>
      <w:sz w:val="16"/>
    </w:rPr>
  </w:style>
  <w:style w:type="paragraph" w:customStyle="1" w:styleId="Reduce8pt">
    <w:name w:val="Reduce 8pt"/>
    <w:basedOn w:val="Normal"/>
    <w:link w:val="Reduce8ptCharChar"/>
    <w:qFormat/>
    <w:rsid w:val="00936C96"/>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936C96"/>
    <w:pPr>
      <w:contextualSpacing/>
    </w:pPr>
    <w:rPr>
      <w:rFonts w:eastAsia="Calibri"/>
    </w:rPr>
  </w:style>
  <w:style w:type="character" w:customStyle="1" w:styleId="CardIndentedChar">
    <w:name w:val="Card (Indented) Char"/>
    <w:link w:val="CardIndented"/>
    <w:locked/>
    <w:rsid w:val="00936C96"/>
    <w:rPr>
      <w:rFonts w:ascii="Calibri" w:hAnsi="Calibri" w:cs="Calibri"/>
      <w:sz w:val="22"/>
    </w:rPr>
  </w:style>
  <w:style w:type="character" w:customStyle="1" w:styleId="citenon-boldChar">
    <w:name w:val="cite non-bold Char"/>
    <w:basedOn w:val="DefaultParagraphFont"/>
    <w:link w:val="citenon-bold"/>
    <w:locked/>
    <w:rsid w:val="00936C96"/>
    <w:rPr>
      <w:rFonts w:ascii="Garamond" w:eastAsia="Times New Roman" w:hAnsi="Garamond" w:cs="Calibri"/>
      <w:sz w:val="22"/>
      <w:szCs w:val="20"/>
    </w:rPr>
  </w:style>
  <w:style w:type="character" w:customStyle="1" w:styleId="boldciteChar4">
    <w:name w:val="bold cite Char4"/>
    <w:link w:val="boldcite"/>
    <w:locked/>
    <w:rsid w:val="00936C96"/>
    <w:rPr>
      <w:rFonts w:eastAsia="Times New Roman" w:cs="Times New Roman"/>
      <w:b/>
      <w:color w:val="000000"/>
      <w:sz w:val="20"/>
      <w:u w:val="thick" w:color="000000"/>
    </w:rPr>
  </w:style>
  <w:style w:type="paragraph" w:customStyle="1" w:styleId="boldcite">
    <w:name w:val="bold cite"/>
    <w:basedOn w:val="Normal"/>
    <w:link w:val="boldciteChar4"/>
    <w:qFormat/>
    <w:rsid w:val="00936C9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36C9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36C96"/>
    <w:rPr>
      <w:rFonts w:eastAsia="Calibri"/>
      <w:b/>
    </w:rPr>
  </w:style>
  <w:style w:type="character" w:customStyle="1" w:styleId="HeadingsBaseChar">
    <w:name w:val="Headings Base Char"/>
    <w:basedOn w:val="DefaultParagraphFont"/>
    <w:link w:val="HeadingsBase"/>
    <w:locked/>
    <w:rsid w:val="00936C96"/>
    <w:rPr>
      <w:rFonts w:ascii="Times New Roman" w:hAnsi="Times New Roman" w:cs="Times New Roman"/>
      <w:b/>
      <w:sz w:val="32"/>
    </w:rPr>
  </w:style>
  <w:style w:type="paragraph" w:customStyle="1" w:styleId="HeadingsBase">
    <w:name w:val="Headings Base"/>
    <w:basedOn w:val="Normal"/>
    <w:link w:val="HeadingsBaseChar"/>
    <w:qFormat/>
    <w:rsid w:val="00936C9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36C9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36C96"/>
    <w:pPr>
      <w:spacing w:line="480" w:lineRule="auto"/>
      <w:ind w:firstLine="720"/>
    </w:pPr>
    <w:rPr>
      <w:rFonts w:eastAsia="Calibri"/>
    </w:rPr>
  </w:style>
  <w:style w:type="paragraph" w:customStyle="1" w:styleId="SchoolBlockQuote">
    <w:name w:val="School Block Quote"/>
    <w:basedOn w:val="SchoolPaper"/>
    <w:qFormat/>
    <w:rsid w:val="00936C96"/>
  </w:style>
  <w:style w:type="paragraph" w:customStyle="1" w:styleId="SchoolWorksCited">
    <w:name w:val="School Works Cited"/>
    <w:basedOn w:val="SchoolPaper"/>
    <w:qFormat/>
    <w:rsid w:val="00936C96"/>
  </w:style>
  <w:style w:type="paragraph" w:customStyle="1" w:styleId="BlockQuote">
    <w:name w:val="Block Quote"/>
    <w:basedOn w:val="Normal"/>
    <w:qFormat/>
    <w:rsid w:val="00936C96"/>
    <w:pPr>
      <w:ind w:left="720" w:right="720"/>
    </w:pPr>
    <w:rPr>
      <w:rFonts w:eastAsia="Calibri"/>
    </w:rPr>
  </w:style>
  <w:style w:type="paragraph" w:customStyle="1" w:styleId="PaperBody">
    <w:name w:val="Paper Body"/>
    <w:basedOn w:val="Normal"/>
    <w:qFormat/>
    <w:rsid w:val="00936C96"/>
    <w:pPr>
      <w:spacing w:line="480" w:lineRule="auto"/>
      <w:ind w:firstLine="720"/>
    </w:pPr>
    <w:rPr>
      <w:rFonts w:eastAsia="Calibri"/>
    </w:rPr>
  </w:style>
  <w:style w:type="paragraph" w:customStyle="1" w:styleId="PaperCitation">
    <w:name w:val="Paper Citation"/>
    <w:basedOn w:val="Normal"/>
    <w:qFormat/>
    <w:rsid w:val="00936C96"/>
    <w:pPr>
      <w:spacing w:line="480" w:lineRule="auto"/>
      <w:ind w:left="720" w:hanging="720"/>
    </w:pPr>
    <w:rPr>
      <w:rFonts w:eastAsia="Calibri"/>
    </w:rPr>
  </w:style>
  <w:style w:type="character" w:customStyle="1" w:styleId="hatChar">
    <w:name w:val="hat Char"/>
    <w:basedOn w:val="DefaultParagraphFont"/>
    <w:link w:val="hat"/>
    <w:locked/>
    <w:rsid w:val="00936C96"/>
    <w:rPr>
      <w:rFonts w:ascii="Calibri" w:eastAsia="Times New Roman" w:hAnsi="Calibri" w:cs="Calibri"/>
      <w:b/>
      <w:bCs/>
      <w:sz w:val="32"/>
      <w:u w:val="single"/>
      <w:lang w:bidi="en-US"/>
    </w:rPr>
  </w:style>
  <w:style w:type="paragraph" w:customStyle="1" w:styleId="WW-Default">
    <w:name w:val="WW-Default"/>
    <w:qFormat/>
    <w:rsid w:val="00936C96"/>
    <w:pPr>
      <w:suppressAutoHyphens/>
    </w:pPr>
    <w:rPr>
      <w:rFonts w:ascii="Georgia" w:eastAsia="Calibri" w:hAnsi="Georgia" w:cs="Calibri"/>
      <w:sz w:val="22"/>
      <w:szCs w:val="22"/>
      <w:lang w:eastAsia="ar-SA"/>
    </w:rPr>
  </w:style>
  <w:style w:type="paragraph" w:customStyle="1" w:styleId="B-TagCite">
    <w:name w:val="B-TagCite"/>
    <w:qFormat/>
    <w:rsid w:val="00936C9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36C96"/>
    <w:rPr>
      <w:rFonts w:ascii="Times New Roman" w:hAnsi="Times New Roman" w:cs="Times New Roman"/>
      <w:b/>
      <w:sz w:val="20"/>
    </w:rPr>
  </w:style>
  <w:style w:type="paragraph" w:customStyle="1" w:styleId="MicroText">
    <w:name w:val="MicroText"/>
    <w:basedOn w:val="Normal"/>
    <w:next w:val="Normal"/>
    <w:link w:val="MicroTextChar"/>
    <w:qFormat/>
    <w:rsid w:val="00936C96"/>
    <w:rPr>
      <w:rFonts w:ascii="Arial Narrow" w:hAnsi="Arial Narrow" w:cstheme="minorBidi"/>
      <w:sz w:val="12"/>
    </w:rPr>
  </w:style>
  <w:style w:type="character" w:customStyle="1" w:styleId="Footnote2Char">
    <w:name w:val="Footnote2 Char"/>
    <w:link w:val="Footnote2"/>
    <w:locked/>
    <w:rsid w:val="00936C96"/>
  </w:style>
  <w:style w:type="paragraph" w:customStyle="1" w:styleId="Footnote2">
    <w:name w:val="Footnote2"/>
    <w:basedOn w:val="Normal"/>
    <w:next w:val="Normal"/>
    <w:link w:val="Footnote2Char"/>
    <w:autoRedefine/>
    <w:qFormat/>
    <w:rsid w:val="00936C96"/>
    <w:pPr>
      <w:spacing w:after="120" w:line="480" w:lineRule="auto"/>
    </w:pPr>
    <w:rPr>
      <w:rFonts w:asciiTheme="minorHAnsi" w:hAnsiTheme="minorHAnsi" w:cstheme="minorBidi"/>
      <w:sz w:val="24"/>
    </w:rPr>
  </w:style>
  <w:style w:type="paragraph" w:customStyle="1" w:styleId="indent">
    <w:name w:val="indent"/>
    <w:basedOn w:val="Normal"/>
    <w:qFormat/>
    <w:rsid w:val="00936C96"/>
    <w:pPr>
      <w:spacing w:before="100" w:beforeAutospacing="1" w:after="100" w:afterAutospacing="1"/>
    </w:pPr>
    <w:rPr>
      <w:rFonts w:eastAsia="Times New Roman"/>
    </w:rPr>
  </w:style>
  <w:style w:type="paragraph" w:customStyle="1" w:styleId="PageHeaderLine1">
    <w:name w:val="PageHeaderLine1"/>
    <w:basedOn w:val="Normal"/>
    <w:qFormat/>
    <w:rsid w:val="00936C96"/>
    <w:pPr>
      <w:tabs>
        <w:tab w:val="right" w:pos="10800"/>
      </w:tabs>
    </w:pPr>
    <w:rPr>
      <w:rFonts w:eastAsia="Calibri"/>
      <w:b/>
    </w:rPr>
  </w:style>
  <w:style w:type="paragraph" w:customStyle="1" w:styleId="PageHeaderLine2">
    <w:name w:val="PageHeaderLine2"/>
    <w:basedOn w:val="Normal"/>
    <w:next w:val="Normal"/>
    <w:link w:val="PageHeaderLine2Char"/>
    <w:qFormat/>
    <w:rsid w:val="00936C9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36C96"/>
    <w:rPr>
      <w:rFonts w:ascii="Times New Roman" w:hAnsi="Times New Roman" w:cs="Times New Roman"/>
      <w:sz w:val="20"/>
    </w:rPr>
  </w:style>
  <w:style w:type="paragraph" w:customStyle="1" w:styleId="CardText1">
    <w:name w:val="CardText"/>
    <w:basedOn w:val="Normal"/>
    <w:link w:val="CardTextChar3"/>
    <w:qFormat/>
    <w:rsid w:val="00936C96"/>
    <w:pPr>
      <w:ind w:left="288"/>
    </w:pPr>
    <w:rPr>
      <w:rFonts w:ascii="Times New Roman" w:hAnsi="Times New Roman" w:cs="Times New Roman"/>
      <w:sz w:val="20"/>
    </w:rPr>
  </w:style>
  <w:style w:type="character" w:customStyle="1" w:styleId="stylestylebold12pt">
    <w:name w:val="stylestylebold12pt"/>
    <w:basedOn w:val="DefaultParagraphFont"/>
    <w:rsid w:val="00936C96"/>
  </w:style>
  <w:style w:type="character" w:customStyle="1" w:styleId="styleboldunderline">
    <w:name w:val="styleboldunderline"/>
    <w:basedOn w:val="DefaultParagraphFont"/>
    <w:rsid w:val="00936C96"/>
  </w:style>
  <w:style w:type="character" w:customStyle="1" w:styleId="box">
    <w:name w:val="box"/>
    <w:basedOn w:val="DefaultParagraphFont"/>
    <w:rsid w:val="00936C9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36C96"/>
    <w:rPr>
      <w:rFonts w:ascii="Arial Narrow" w:hAnsi="Arial Narrow" w:cs="Arial Narrow" w:hint="default"/>
      <w:sz w:val="18"/>
      <w:szCs w:val="18"/>
    </w:rPr>
  </w:style>
  <w:style w:type="character" w:customStyle="1" w:styleId="FontStyle14">
    <w:name w:val="Font Style14"/>
    <w:basedOn w:val="DefaultParagraphFont"/>
    <w:uiPriority w:val="99"/>
    <w:rsid w:val="00936C9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36C96"/>
    <w:rPr>
      <w:rFonts w:ascii="Arial Narrow" w:hAnsi="Arial Narrow" w:cs="Arial Narrow" w:hint="default"/>
      <w:b/>
      <w:bCs/>
      <w:sz w:val="10"/>
      <w:szCs w:val="10"/>
    </w:rPr>
  </w:style>
  <w:style w:type="character" w:customStyle="1" w:styleId="CardTagandCiteChar">
    <w:name w:val="Card Tag and Cite Char"/>
    <w:basedOn w:val="DefaultParagraphFont"/>
    <w:rsid w:val="00936C9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36C96"/>
    <w:rPr>
      <w:rFonts w:ascii="Arial Narrow" w:hAnsi="Arial Narrow"/>
      <w:b/>
      <w:color w:val="000000"/>
      <w:sz w:val="22"/>
      <w:szCs w:val="22"/>
      <w:u w:val="single"/>
    </w:rPr>
  </w:style>
  <w:style w:type="character" w:customStyle="1" w:styleId="SmallText0">
    <w:name w:val="SmallText"/>
    <w:rsid w:val="00936C96"/>
    <w:rPr>
      <w:color w:val="000000"/>
    </w:rPr>
  </w:style>
  <w:style w:type="character" w:customStyle="1" w:styleId="CitesChar1">
    <w:name w:val="Cites Char1"/>
    <w:basedOn w:val="DefaultParagraphFont"/>
    <w:rsid w:val="00936C96"/>
    <w:rPr>
      <w:b/>
      <w:bCs w:val="0"/>
      <w:szCs w:val="24"/>
      <w:u w:val="single"/>
      <w:lang w:val="en-US" w:eastAsia="en-US" w:bidi="ar-SA"/>
    </w:rPr>
  </w:style>
  <w:style w:type="character" w:customStyle="1" w:styleId="CardUnderlinedChar">
    <w:name w:val="Card Underlined Char"/>
    <w:basedOn w:val="DefaultParagraphFont"/>
    <w:rsid w:val="00936C96"/>
    <w:rPr>
      <w:rFonts w:ascii="Arial Narrow" w:hAnsi="Arial Narrow" w:hint="default"/>
      <w:sz w:val="22"/>
      <w:szCs w:val="24"/>
      <w:u w:val="single"/>
      <w:lang w:val="en-US" w:eastAsia="en-US" w:bidi="ar-SA"/>
    </w:rPr>
  </w:style>
  <w:style w:type="character" w:customStyle="1" w:styleId="underline3">
    <w:name w:val="underline3"/>
    <w:basedOn w:val="underline2"/>
    <w:rsid w:val="00936C96"/>
    <w:rPr>
      <w:rFonts w:ascii="Arial" w:hAnsi="Arial"/>
      <w:sz w:val="18"/>
      <w:u w:val="single"/>
      <w:bdr w:val="none" w:sz="0" w:space="0" w:color="auto" w:frame="1"/>
      <w:shd w:val="clear" w:color="auto" w:fill="FFFF00"/>
    </w:rPr>
  </w:style>
  <w:style w:type="character" w:customStyle="1" w:styleId="menu">
    <w:name w:val="menu"/>
    <w:basedOn w:val="DefaultParagraphFont"/>
    <w:rsid w:val="00936C96"/>
  </w:style>
  <w:style w:type="character" w:customStyle="1" w:styleId="itxtrst">
    <w:name w:val="itxtrst"/>
    <w:rsid w:val="00936C96"/>
  </w:style>
  <w:style w:type="character" w:customStyle="1" w:styleId="A-Underlining">
    <w:name w:val="A-Underlining"/>
    <w:basedOn w:val="DefaultParagraphFont"/>
    <w:rsid w:val="00936C96"/>
    <w:rPr>
      <w:rFonts w:ascii="Garamond" w:hAnsi="Garamond" w:hint="default"/>
      <w:color w:val="auto"/>
      <w:sz w:val="24"/>
      <w:u w:val="single"/>
    </w:rPr>
  </w:style>
  <w:style w:type="character" w:customStyle="1" w:styleId="StyleUnderlineBold0">
    <w:name w:val="Style Underline + Bold"/>
    <w:rsid w:val="00936C96"/>
    <w:rPr>
      <w:b/>
      <w:bCs/>
      <w:u w:val="single"/>
    </w:rPr>
  </w:style>
  <w:style w:type="character" w:customStyle="1" w:styleId="Underline-Highlighted">
    <w:name w:val="Underline-Highlighted"/>
    <w:uiPriority w:val="1"/>
    <w:qFormat/>
    <w:rsid w:val="00936C9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36C96"/>
  </w:style>
  <w:style w:type="character" w:customStyle="1" w:styleId="newsmain">
    <w:name w:val="news_main"/>
    <w:basedOn w:val="DefaultParagraphFont"/>
    <w:rsid w:val="00936C96"/>
  </w:style>
  <w:style w:type="character" w:customStyle="1" w:styleId="vitstoryheadline">
    <w:name w:val="vitstoryheadline"/>
    <w:rsid w:val="00936C96"/>
  </w:style>
  <w:style w:type="character" w:customStyle="1" w:styleId="AuthorDate0">
    <w:name w:val="Author Date"/>
    <w:rsid w:val="00936C96"/>
    <w:rPr>
      <w:b/>
      <w:bCs w:val="0"/>
      <w:sz w:val="24"/>
      <w:u w:val="thick"/>
    </w:rPr>
  </w:style>
  <w:style w:type="character" w:customStyle="1" w:styleId="red">
    <w:name w:val="red"/>
    <w:basedOn w:val="DefaultParagraphFont"/>
    <w:rsid w:val="00936C96"/>
  </w:style>
  <w:style w:type="character" w:customStyle="1" w:styleId="at">
    <w:name w:val="at"/>
    <w:rsid w:val="00936C96"/>
  </w:style>
  <w:style w:type="character" w:customStyle="1" w:styleId="org">
    <w:name w:val="org"/>
    <w:rsid w:val="00936C96"/>
  </w:style>
  <w:style w:type="character" w:customStyle="1" w:styleId="pnumber">
    <w:name w:val="pnumber"/>
    <w:rsid w:val="00936C96"/>
  </w:style>
  <w:style w:type="character" w:customStyle="1" w:styleId="ital">
    <w:name w:val="ital"/>
    <w:rsid w:val="00936C96"/>
  </w:style>
  <w:style w:type="character" w:customStyle="1" w:styleId="orgdiv">
    <w:name w:val="orgdiv"/>
    <w:rsid w:val="00936C96"/>
  </w:style>
  <w:style w:type="character" w:customStyle="1" w:styleId="orgname">
    <w:name w:val="orgname"/>
    <w:rsid w:val="00936C96"/>
  </w:style>
  <w:style w:type="character" w:customStyle="1" w:styleId="city">
    <w:name w:val="city"/>
    <w:rsid w:val="00936C96"/>
  </w:style>
  <w:style w:type="character" w:customStyle="1" w:styleId="state">
    <w:name w:val="state"/>
    <w:rsid w:val="00936C96"/>
  </w:style>
  <w:style w:type="character" w:customStyle="1" w:styleId="country">
    <w:name w:val="country"/>
    <w:rsid w:val="00936C96"/>
  </w:style>
  <w:style w:type="character" w:customStyle="1" w:styleId="articletitle">
    <w:name w:val="articletitle"/>
    <w:rsid w:val="00936C96"/>
    <w:rPr>
      <w:rFonts w:ascii="Times New Roman" w:hAnsi="Times New Roman" w:cs="Times New Roman" w:hint="default"/>
    </w:rPr>
  </w:style>
  <w:style w:type="character" w:customStyle="1" w:styleId="6pointChar">
    <w:name w:val="6 point Char"/>
    <w:rsid w:val="00936C96"/>
    <w:rPr>
      <w:rFonts w:ascii="Times New Roman" w:hAnsi="Times New Roman" w:cs="Times New Roman" w:hint="default"/>
      <w:sz w:val="12"/>
      <w:lang w:val="en-US" w:eastAsia="en-US"/>
    </w:rPr>
  </w:style>
  <w:style w:type="character" w:customStyle="1" w:styleId="StyleThickunderline">
    <w:name w:val="Style Thick underline"/>
    <w:qFormat/>
    <w:rsid w:val="00936C96"/>
    <w:rPr>
      <w:u w:val="thick"/>
    </w:rPr>
  </w:style>
  <w:style w:type="character" w:customStyle="1" w:styleId="Box0">
    <w:name w:val="Box!"/>
    <w:rsid w:val="00936C96"/>
    <w:rPr>
      <w:rFonts w:ascii="Garamond" w:hAnsi="Garamond" w:hint="default"/>
      <w:sz w:val="24"/>
      <w:u w:val="single"/>
      <w:bdr w:val="single" w:sz="4" w:space="0" w:color="auto" w:frame="1"/>
    </w:rPr>
  </w:style>
  <w:style w:type="character" w:customStyle="1" w:styleId="citechar">
    <w:name w:val="citechar"/>
    <w:basedOn w:val="DefaultParagraphFont"/>
    <w:rsid w:val="00936C96"/>
  </w:style>
  <w:style w:type="character" w:customStyle="1" w:styleId="underlinechar2">
    <w:name w:val="underlinechar"/>
    <w:basedOn w:val="DefaultParagraphFont"/>
    <w:rsid w:val="00936C96"/>
  </w:style>
  <w:style w:type="character" w:customStyle="1" w:styleId="CardUnderlineChar">
    <w:name w:val="Card Underline Char"/>
    <w:rsid w:val="00936C96"/>
    <w:rPr>
      <w:szCs w:val="24"/>
      <w:u w:val="single"/>
      <w:lang w:val="en-US" w:eastAsia="en-US" w:bidi="ar-SA"/>
    </w:rPr>
  </w:style>
  <w:style w:type="character" w:customStyle="1" w:styleId="tagciteChar">
    <w:name w:val="tag/cite Char"/>
    <w:basedOn w:val="DefaultParagraphFont"/>
    <w:rsid w:val="00936C96"/>
    <w:rPr>
      <w:b/>
      <w:bCs w:val="0"/>
      <w:sz w:val="24"/>
      <w:lang w:val="en-US" w:eastAsia="en-US" w:bidi="ar-SA"/>
    </w:rPr>
  </w:style>
  <w:style w:type="character" w:customStyle="1" w:styleId="8pointChar">
    <w:name w:val="8 point Char"/>
    <w:basedOn w:val="DefaultParagraphFont"/>
    <w:rsid w:val="00936C96"/>
    <w:rPr>
      <w:sz w:val="16"/>
      <w:lang w:val="en-US" w:eastAsia="en-US" w:bidi="ar-SA"/>
    </w:rPr>
  </w:style>
  <w:style w:type="character" w:customStyle="1" w:styleId="BoldText12pt">
    <w:name w:val="Bold Text 12 pt"/>
    <w:rsid w:val="00936C9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36C96"/>
  </w:style>
  <w:style w:type="table" w:styleId="TableGrid">
    <w:name w:val="Table Grid"/>
    <w:basedOn w:val="TableNormal"/>
    <w:rsid w:val="00936C9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36C96"/>
    <w:rPr>
      <w:b/>
      <w:bCs w:val="0"/>
      <w:sz w:val="24"/>
      <w:lang w:val="en-US" w:eastAsia="en-US" w:bidi="ar-SA"/>
    </w:rPr>
  </w:style>
  <w:style w:type="character" w:customStyle="1" w:styleId="Mention11">
    <w:name w:val="Mention11"/>
    <w:basedOn w:val="DefaultParagraphFont"/>
    <w:uiPriority w:val="99"/>
    <w:semiHidden/>
    <w:unhideWhenUsed/>
    <w:rsid w:val="00936C96"/>
    <w:rPr>
      <w:color w:val="2B579A"/>
      <w:shd w:val="clear" w:color="auto" w:fill="E6E6E6"/>
    </w:rPr>
  </w:style>
  <w:style w:type="paragraph" w:customStyle="1" w:styleId="Emphasize">
    <w:name w:val="Emphasize"/>
    <w:basedOn w:val="Normal"/>
    <w:uiPriority w:val="7"/>
    <w:qFormat/>
    <w:rsid w:val="00936C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36C9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36C96"/>
  </w:style>
  <w:style w:type="character" w:customStyle="1" w:styleId="Heading3Char2">
    <w:name w:val="Heading 3 Char2"/>
    <w:aliases w:val="Heading 3 Char Char Char4, Char Char1, Char Char Char4"/>
    <w:basedOn w:val="DefaultParagraphFont"/>
    <w:rsid w:val="00936C96"/>
    <w:rPr>
      <w:rFonts w:cs="Arial"/>
      <w:bCs/>
      <w:szCs w:val="26"/>
      <w:u w:val="single"/>
      <w:lang w:val="en-US" w:eastAsia="en-US" w:bidi="ar-SA"/>
    </w:rPr>
  </w:style>
  <w:style w:type="character" w:customStyle="1" w:styleId="Mention2">
    <w:name w:val="Mention2"/>
    <w:basedOn w:val="DefaultParagraphFont"/>
    <w:uiPriority w:val="99"/>
    <w:semiHidden/>
    <w:unhideWhenUsed/>
    <w:rsid w:val="00936C96"/>
    <w:rPr>
      <w:color w:val="2B579A"/>
      <w:shd w:val="clear" w:color="auto" w:fill="E6E6E6"/>
    </w:rPr>
  </w:style>
  <w:style w:type="paragraph" w:customStyle="1" w:styleId="FlashTag">
    <w:name w:val="FlashTag"/>
    <w:basedOn w:val="Normal"/>
    <w:link w:val="FlashTagChar"/>
    <w:autoRedefine/>
    <w:uiPriority w:val="4"/>
    <w:qFormat/>
    <w:rsid w:val="00936C96"/>
    <w:rPr>
      <w:rFonts w:asciiTheme="majorHAnsi" w:hAnsiTheme="majorHAnsi"/>
      <w:b/>
      <w:sz w:val="28"/>
    </w:rPr>
  </w:style>
  <w:style w:type="character" w:customStyle="1" w:styleId="FlashTagChar">
    <w:name w:val="FlashTag Char"/>
    <w:basedOn w:val="DefaultParagraphFont"/>
    <w:link w:val="FlashTag"/>
    <w:uiPriority w:val="4"/>
    <w:rsid w:val="00936C96"/>
    <w:rPr>
      <w:rFonts w:asciiTheme="majorHAnsi" w:hAnsiTheme="majorHAnsi" w:cs="Calibri"/>
      <w:b/>
      <w:sz w:val="28"/>
    </w:rPr>
  </w:style>
  <w:style w:type="paragraph" w:customStyle="1" w:styleId="Warrant">
    <w:name w:val="Warrant"/>
    <w:autoRedefine/>
    <w:uiPriority w:val="4"/>
    <w:qFormat/>
    <w:rsid w:val="00936C9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36C96"/>
  </w:style>
  <w:style w:type="character" w:customStyle="1" w:styleId="m3965771245576658108gmail-styleunderline">
    <w:name w:val="m_3965771245576658108gmail-styleunderline"/>
    <w:basedOn w:val="DefaultParagraphFont"/>
    <w:rsid w:val="00936C96"/>
  </w:style>
  <w:style w:type="paragraph" w:customStyle="1" w:styleId="Header1">
    <w:name w:val="Header1"/>
    <w:aliases w:val="Header Char Char,Header Char Char Char Char Char Char Char Cha,Header Char2,Header Char1 Char,Char Char Char Cha"/>
    <w:basedOn w:val="Normal"/>
    <w:qFormat/>
    <w:rsid w:val="00936C96"/>
    <w:pPr>
      <w:tabs>
        <w:tab w:val="center" w:pos="4680"/>
        <w:tab w:val="right" w:pos="9360"/>
      </w:tabs>
    </w:pPr>
  </w:style>
  <w:style w:type="character" w:customStyle="1" w:styleId="EndnoteTextChar">
    <w:name w:val="Endnote Text Char"/>
    <w:basedOn w:val="DefaultParagraphFont"/>
    <w:link w:val="EndnoteText"/>
    <w:locked/>
    <w:rsid w:val="00936C96"/>
    <w:rPr>
      <w:rFonts w:ascii="Georgia" w:eastAsia="Times New Roman" w:hAnsi="Georgia"/>
      <w:szCs w:val="20"/>
    </w:rPr>
  </w:style>
  <w:style w:type="paragraph" w:styleId="EndnoteText">
    <w:name w:val="endnote text"/>
    <w:basedOn w:val="Normal"/>
    <w:link w:val="EndnoteTextChar"/>
    <w:unhideWhenUsed/>
    <w:rsid w:val="00936C96"/>
    <w:rPr>
      <w:rFonts w:ascii="Georgia" w:eastAsia="Times New Roman" w:hAnsi="Georgia" w:cstheme="minorBidi"/>
      <w:sz w:val="24"/>
      <w:szCs w:val="20"/>
    </w:rPr>
  </w:style>
  <w:style w:type="character" w:customStyle="1" w:styleId="EndnoteTextChar1">
    <w:name w:val="Endnote Text Char1"/>
    <w:basedOn w:val="DefaultParagraphFont"/>
    <w:semiHidden/>
    <w:rsid w:val="00936C96"/>
    <w:rPr>
      <w:rFonts w:ascii="Calibri" w:hAnsi="Calibri" w:cs="Calibri"/>
      <w:sz w:val="20"/>
      <w:szCs w:val="20"/>
    </w:rPr>
  </w:style>
  <w:style w:type="character" w:customStyle="1" w:styleId="DateChar">
    <w:name w:val="Date Char"/>
    <w:aliases w:val="date Char"/>
    <w:basedOn w:val="DefaultParagraphFont"/>
    <w:link w:val="Date"/>
    <w:uiPriority w:val="99"/>
    <w:locked/>
    <w:rsid w:val="00936C96"/>
    <w:rPr>
      <w:rFonts w:ascii="Georgia" w:eastAsia="Times New Roman" w:hAnsi="Georgia"/>
    </w:rPr>
  </w:style>
  <w:style w:type="paragraph" w:styleId="Date">
    <w:name w:val="Date"/>
    <w:aliases w:val="date"/>
    <w:basedOn w:val="Normal"/>
    <w:next w:val="Normal"/>
    <w:link w:val="DateChar"/>
    <w:uiPriority w:val="99"/>
    <w:unhideWhenUsed/>
    <w:rsid w:val="00936C96"/>
    <w:rPr>
      <w:rFonts w:ascii="Georgia" w:eastAsia="Times New Roman" w:hAnsi="Georgia" w:cstheme="minorBidi"/>
      <w:sz w:val="24"/>
    </w:rPr>
  </w:style>
  <w:style w:type="character" w:customStyle="1" w:styleId="DateChar1">
    <w:name w:val="Date Char1"/>
    <w:basedOn w:val="DefaultParagraphFont"/>
    <w:uiPriority w:val="99"/>
    <w:semiHidden/>
    <w:rsid w:val="00936C96"/>
    <w:rPr>
      <w:rFonts w:ascii="Calibri" w:hAnsi="Calibri" w:cs="Calibri"/>
      <w:sz w:val="22"/>
    </w:rPr>
  </w:style>
  <w:style w:type="character" w:customStyle="1" w:styleId="BodyTextFirstIndentChar">
    <w:name w:val="Body Text First Indent Char"/>
    <w:basedOn w:val="BodyTextChar"/>
    <w:link w:val="BodyTextFirstIndent"/>
    <w:locked/>
    <w:rsid w:val="00936C9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936C9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936C96"/>
    <w:rPr>
      <w:rFonts w:ascii="Calibri" w:hAnsi="Calibri" w:cs="Calibri"/>
      <w:sz w:val="22"/>
    </w:rPr>
  </w:style>
  <w:style w:type="character" w:customStyle="1" w:styleId="BodyTextIndent2Char1">
    <w:name w:val="Body Text Indent 2 Char1"/>
    <w:basedOn w:val="DefaultParagraphFont"/>
    <w:semiHidden/>
    <w:rsid w:val="00936C96"/>
    <w:rPr>
      <w:rFonts w:ascii="Calibri" w:hAnsi="Calibri" w:cs="Calibri"/>
    </w:rPr>
  </w:style>
  <w:style w:type="character" w:customStyle="1" w:styleId="PlainTextChar1">
    <w:name w:val="Plain Text Char1"/>
    <w:basedOn w:val="DefaultParagraphFont"/>
    <w:semiHidden/>
    <w:rsid w:val="00936C96"/>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936C9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936C9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36C9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36C96"/>
    <w:rPr>
      <w:rFonts w:ascii="Calibri" w:hAnsi="Calibri" w:cs="Calibri"/>
      <w:i/>
      <w:iCs/>
      <w:color w:val="000000" w:themeColor="text1"/>
    </w:rPr>
  </w:style>
  <w:style w:type="paragraph" w:customStyle="1" w:styleId="CiteSpacing">
    <w:name w:val="Cite Spacing"/>
    <w:basedOn w:val="Normal"/>
    <w:uiPriority w:val="4"/>
    <w:qFormat/>
    <w:rsid w:val="00936C9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36C96"/>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36C96"/>
    <w:rPr>
      <w:rFonts w:ascii="Calibri" w:eastAsia="Calibri" w:hAnsi="Calibri" w:cs="Calibri"/>
      <w:b/>
      <w:sz w:val="22"/>
    </w:rPr>
  </w:style>
  <w:style w:type="paragraph" w:customStyle="1" w:styleId="Heading2-Bold">
    <w:name w:val="Heading 2 - Bold"/>
    <w:basedOn w:val="Normal"/>
    <w:autoRedefine/>
    <w:uiPriority w:val="99"/>
    <w:qFormat/>
    <w:rsid w:val="00936C96"/>
    <w:rPr>
      <w:rFonts w:ascii="Garamond" w:eastAsia="Calibri" w:hAnsi="Garamond"/>
      <w:b/>
    </w:rPr>
  </w:style>
  <w:style w:type="paragraph" w:customStyle="1" w:styleId="tag">
    <w:name w:val="%tag"/>
    <w:basedOn w:val="Normal"/>
    <w:next w:val="Normal"/>
    <w:uiPriority w:val="99"/>
    <w:qFormat/>
    <w:rsid w:val="00936C96"/>
    <w:rPr>
      <w:rFonts w:ascii="Garamond" w:eastAsia="Calibri" w:hAnsi="Garamond"/>
      <w:bCs/>
      <w:sz w:val="18"/>
    </w:rPr>
  </w:style>
  <w:style w:type="character" w:customStyle="1" w:styleId="Style2Char">
    <w:name w:val="Style 2 Char"/>
    <w:link w:val="Style20"/>
    <w:uiPriority w:val="99"/>
    <w:locked/>
    <w:rsid w:val="00936C9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36C96"/>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936C9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36C96"/>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936C96"/>
    <w:rPr>
      <w:rFonts w:ascii="Georgia" w:eastAsia="Times New Roman" w:hAnsi="Georgia"/>
      <w:sz w:val="18"/>
      <w:szCs w:val="20"/>
      <w:lang w:val="x-none" w:eastAsia="x-none"/>
    </w:rPr>
  </w:style>
  <w:style w:type="paragraph" w:customStyle="1" w:styleId="textsmall0">
    <w:name w:val="textsmall"/>
    <w:basedOn w:val="Normal"/>
    <w:link w:val="textsmallChar0"/>
    <w:qFormat/>
    <w:rsid w:val="00936C9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936C9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36C9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936C96"/>
    <w:rPr>
      <w:rFonts w:ascii="Arial" w:eastAsia="Times New Roman" w:hAnsi="Arial" w:cs="Arial"/>
      <w:sz w:val="12"/>
    </w:rPr>
  </w:style>
  <w:style w:type="paragraph" w:customStyle="1" w:styleId="Micro">
    <w:name w:val="Micro"/>
    <w:basedOn w:val="Normal"/>
    <w:next w:val="Normal"/>
    <w:link w:val="MicroChar"/>
    <w:qFormat/>
    <w:rsid w:val="00936C96"/>
    <w:rPr>
      <w:rFonts w:ascii="Arial" w:eastAsia="Times New Roman" w:hAnsi="Arial" w:cs="Arial"/>
      <w:sz w:val="12"/>
    </w:rPr>
  </w:style>
  <w:style w:type="character" w:customStyle="1" w:styleId="CardNotUnderlinedChar1">
    <w:name w:val="Card Not Underlined Char1"/>
    <w:link w:val="CardNotUnderlined"/>
    <w:locked/>
    <w:rsid w:val="00936C96"/>
    <w:rPr>
      <w:rFonts w:ascii="Bell MT" w:eastAsia="Calibri" w:hAnsi="Bell MT"/>
      <w:szCs w:val="20"/>
    </w:rPr>
  </w:style>
  <w:style w:type="paragraph" w:customStyle="1" w:styleId="CardNotUnderlined">
    <w:name w:val="Card Not Underlined"/>
    <w:basedOn w:val="Normal"/>
    <w:link w:val="CardNotUnderlinedChar1"/>
    <w:autoRedefine/>
    <w:qFormat/>
    <w:rsid w:val="00936C96"/>
    <w:rPr>
      <w:rFonts w:ascii="Bell MT" w:eastAsia="Calibri" w:hAnsi="Bell MT" w:cstheme="minorBidi"/>
      <w:sz w:val="24"/>
      <w:szCs w:val="20"/>
    </w:rPr>
  </w:style>
  <w:style w:type="paragraph" w:customStyle="1" w:styleId="h-lead">
    <w:name w:val="h-lead"/>
    <w:basedOn w:val="Normal"/>
    <w:uiPriority w:val="99"/>
    <w:qFormat/>
    <w:rsid w:val="00936C96"/>
    <w:pPr>
      <w:spacing w:before="100" w:beforeAutospacing="1" w:after="100" w:afterAutospacing="1"/>
    </w:pPr>
    <w:rPr>
      <w:rFonts w:eastAsia="Times New Roman"/>
      <w:sz w:val="24"/>
    </w:rPr>
  </w:style>
  <w:style w:type="paragraph" w:customStyle="1" w:styleId="intro">
    <w:name w:val="intro"/>
    <w:basedOn w:val="Normal"/>
    <w:uiPriority w:val="99"/>
    <w:qFormat/>
    <w:rsid w:val="00936C9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36C9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36C9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36C9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36C96"/>
    <w:rPr>
      <w:rFonts w:eastAsia="Calibri"/>
    </w:rPr>
  </w:style>
  <w:style w:type="paragraph" w:customStyle="1" w:styleId="F3-TagAuthor">
    <w:name w:val="F3 - Tag/Author"/>
    <w:basedOn w:val="Normal"/>
    <w:uiPriority w:val="99"/>
    <w:qFormat/>
    <w:rsid w:val="00936C96"/>
    <w:rPr>
      <w:rFonts w:eastAsia="Times New Roman"/>
      <w:b/>
    </w:rPr>
  </w:style>
  <w:style w:type="paragraph" w:customStyle="1" w:styleId="F5-UnderlineNormal">
    <w:name w:val="F5 - Underline Normal"/>
    <w:basedOn w:val="Normal"/>
    <w:uiPriority w:val="99"/>
    <w:qFormat/>
    <w:rsid w:val="00936C96"/>
    <w:rPr>
      <w:rFonts w:eastAsia="Calibri"/>
      <w:u w:val="single"/>
    </w:rPr>
  </w:style>
  <w:style w:type="paragraph" w:customStyle="1" w:styleId="Brief-PrimarySource">
    <w:name w:val="Brief - Primary Source"/>
    <w:basedOn w:val="Normal"/>
    <w:uiPriority w:val="99"/>
    <w:qFormat/>
    <w:rsid w:val="00936C96"/>
    <w:rPr>
      <w:rFonts w:eastAsia="Times New Roman"/>
      <w:b/>
      <w:sz w:val="24"/>
      <w:u w:val="single"/>
    </w:rPr>
  </w:style>
  <w:style w:type="paragraph" w:customStyle="1" w:styleId="Brief-Underline">
    <w:name w:val="Brief - Underline"/>
    <w:basedOn w:val="Normal"/>
    <w:uiPriority w:val="99"/>
    <w:qFormat/>
    <w:rsid w:val="00936C96"/>
    <w:rPr>
      <w:rFonts w:eastAsia="Times New Roman"/>
      <w:u w:val="single"/>
    </w:rPr>
  </w:style>
  <w:style w:type="paragraph" w:customStyle="1" w:styleId="Brief">
    <w:name w:val="Brief"/>
    <w:basedOn w:val="Brief-PrimarySource"/>
    <w:uiPriority w:val="99"/>
    <w:qFormat/>
    <w:rsid w:val="00936C96"/>
    <w:rPr>
      <w:b w:val="0"/>
    </w:rPr>
  </w:style>
  <w:style w:type="paragraph" w:customStyle="1" w:styleId="CM2">
    <w:name w:val="CM2"/>
    <w:basedOn w:val="Normal"/>
    <w:next w:val="Normal"/>
    <w:uiPriority w:val="99"/>
    <w:qFormat/>
    <w:rsid w:val="00936C9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36C9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36C9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36C9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36C9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36C96"/>
    <w:pPr>
      <w:widowControl w:val="0"/>
      <w:spacing w:line="276" w:lineRule="atLeast"/>
    </w:pPr>
    <w:rPr>
      <w:color w:val="auto"/>
    </w:rPr>
  </w:style>
  <w:style w:type="paragraph" w:customStyle="1" w:styleId="CM34">
    <w:name w:val="CM34"/>
    <w:basedOn w:val="Default"/>
    <w:next w:val="Default"/>
    <w:uiPriority w:val="99"/>
    <w:qFormat/>
    <w:rsid w:val="00936C96"/>
    <w:pPr>
      <w:widowControl w:val="0"/>
    </w:pPr>
    <w:rPr>
      <w:color w:val="auto"/>
    </w:rPr>
  </w:style>
  <w:style w:type="paragraph" w:customStyle="1" w:styleId="CM56">
    <w:name w:val="CM56"/>
    <w:basedOn w:val="Default"/>
    <w:next w:val="Default"/>
    <w:uiPriority w:val="99"/>
    <w:qFormat/>
    <w:rsid w:val="00936C96"/>
    <w:pPr>
      <w:widowControl w:val="0"/>
    </w:pPr>
    <w:rPr>
      <w:rFonts w:eastAsia="Calibri"/>
      <w:color w:val="auto"/>
    </w:rPr>
  </w:style>
  <w:style w:type="paragraph" w:customStyle="1" w:styleId="CM58">
    <w:name w:val="CM58"/>
    <w:basedOn w:val="Default"/>
    <w:next w:val="Default"/>
    <w:uiPriority w:val="99"/>
    <w:qFormat/>
    <w:rsid w:val="00936C96"/>
    <w:pPr>
      <w:widowControl w:val="0"/>
    </w:pPr>
    <w:rPr>
      <w:rFonts w:eastAsia="Calibri"/>
      <w:color w:val="auto"/>
    </w:rPr>
  </w:style>
  <w:style w:type="paragraph" w:customStyle="1" w:styleId="CM57">
    <w:name w:val="CM57"/>
    <w:basedOn w:val="Default"/>
    <w:next w:val="Default"/>
    <w:uiPriority w:val="99"/>
    <w:qFormat/>
    <w:rsid w:val="00936C96"/>
    <w:pPr>
      <w:widowControl w:val="0"/>
    </w:pPr>
    <w:rPr>
      <w:rFonts w:eastAsia="Calibri"/>
      <w:color w:val="auto"/>
    </w:rPr>
  </w:style>
  <w:style w:type="paragraph" w:customStyle="1" w:styleId="CM1">
    <w:name w:val="CM1"/>
    <w:basedOn w:val="Default"/>
    <w:next w:val="Default"/>
    <w:uiPriority w:val="99"/>
    <w:qFormat/>
    <w:rsid w:val="00936C96"/>
    <w:pPr>
      <w:widowControl w:val="0"/>
    </w:pPr>
    <w:rPr>
      <w:rFonts w:eastAsia="Calibri"/>
      <w:color w:val="auto"/>
    </w:rPr>
  </w:style>
  <w:style w:type="paragraph" w:customStyle="1" w:styleId="CM49">
    <w:name w:val="CM49"/>
    <w:basedOn w:val="Default"/>
    <w:next w:val="Default"/>
    <w:uiPriority w:val="99"/>
    <w:qFormat/>
    <w:rsid w:val="00936C96"/>
    <w:pPr>
      <w:widowControl w:val="0"/>
    </w:pPr>
    <w:rPr>
      <w:rFonts w:eastAsia="Calibri"/>
      <w:color w:val="auto"/>
    </w:rPr>
  </w:style>
  <w:style w:type="paragraph" w:customStyle="1" w:styleId="CM41">
    <w:name w:val="CM41"/>
    <w:basedOn w:val="Default"/>
    <w:next w:val="Default"/>
    <w:uiPriority w:val="99"/>
    <w:qFormat/>
    <w:rsid w:val="00936C96"/>
    <w:pPr>
      <w:widowControl w:val="0"/>
    </w:pPr>
    <w:rPr>
      <w:rFonts w:eastAsia="Calibri"/>
      <w:color w:val="auto"/>
    </w:rPr>
  </w:style>
  <w:style w:type="paragraph" w:customStyle="1" w:styleId="3rdOrderPara">
    <w:name w:val="3rd Order Para"/>
    <w:basedOn w:val="Default"/>
    <w:next w:val="Default"/>
    <w:rsid w:val="00936C96"/>
    <w:pPr>
      <w:widowControl w:val="0"/>
    </w:pPr>
    <w:rPr>
      <w:rFonts w:eastAsia="Calibri"/>
      <w:color w:val="auto"/>
    </w:rPr>
  </w:style>
  <w:style w:type="paragraph" w:customStyle="1" w:styleId="2ndOrderPara">
    <w:name w:val="2nd Order Para"/>
    <w:basedOn w:val="Default"/>
    <w:next w:val="Default"/>
    <w:rsid w:val="00936C96"/>
    <w:pPr>
      <w:widowControl w:val="0"/>
    </w:pPr>
    <w:rPr>
      <w:rFonts w:eastAsia="Calibri"/>
      <w:color w:val="auto"/>
    </w:rPr>
  </w:style>
  <w:style w:type="paragraph" w:customStyle="1" w:styleId="Normal-SIGN2">
    <w:name w:val="Normal-SIGN2"/>
    <w:basedOn w:val="Default"/>
    <w:next w:val="Default"/>
    <w:qFormat/>
    <w:rsid w:val="00936C96"/>
    <w:pPr>
      <w:widowControl w:val="0"/>
    </w:pPr>
    <w:rPr>
      <w:rFonts w:eastAsia="Calibri"/>
      <w:color w:val="auto"/>
    </w:rPr>
  </w:style>
  <w:style w:type="paragraph" w:customStyle="1" w:styleId="Normal-SIGN1">
    <w:name w:val="Normal-SIGN1"/>
    <w:basedOn w:val="Default"/>
    <w:next w:val="Default"/>
    <w:uiPriority w:val="99"/>
    <w:qFormat/>
    <w:rsid w:val="00936C96"/>
    <w:pPr>
      <w:widowControl w:val="0"/>
    </w:pPr>
    <w:rPr>
      <w:rFonts w:eastAsia="Calibri"/>
      <w:color w:val="auto"/>
    </w:rPr>
  </w:style>
  <w:style w:type="paragraph" w:customStyle="1" w:styleId="CM3">
    <w:name w:val="CM3"/>
    <w:basedOn w:val="Default"/>
    <w:next w:val="Default"/>
    <w:uiPriority w:val="99"/>
    <w:qFormat/>
    <w:rsid w:val="00936C96"/>
    <w:pPr>
      <w:widowControl w:val="0"/>
      <w:spacing w:line="553" w:lineRule="atLeast"/>
    </w:pPr>
    <w:rPr>
      <w:rFonts w:eastAsia="Calibri"/>
      <w:color w:val="auto"/>
    </w:rPr>
  </w:style>
  <w:style w:type="paragraph" w:customStyle="1" w:styleId="CM33">
    <w:name w:val="CM33"/>
    <w:basedOn w:val="Default"/>
    <w:next w:val="Default"/>
    <w:uiPriority w:val="99"/>
    <w:qFormat/>
    <w:rsid w:val="00936C96"/>
    <w:pPr>
      <w:widowControl w:val="0"/>
    </w:pPr>
    <w:rPr>
      <w:rFonts w:eastAsia="Calibri"/>
      <w:color w:val="auto"/>
    </w:rPr>
  </w:style>
  <w:style w:type="paragraph" w:customStyle="1" w:styleId="CM37">
    <w:name w:val="CM37"/>
    <w:basedOn w:val="Default"/>
    <w:next w:val="Default"/>
    <w:uiPriority w:val="99"/>
    <w:qFormat/>
    <w:rsid w:val="00936C96"/>
    <w:pPr>
      <w:widowControl w:val="0"/>
    </w:pPr>
    <w:rPr>
      <w:rFonts w:eastAsia="Calibri"/>
      <w:color w:val="auto"/>
    </w:rPr>
  </w:style>
  <w:style w:type="paragraph" w:customStyle="1" w:styleId="CM7">
    <w:name w:val="CM7"/>
    <w:basedOn w:val="Default"/>
    <w:next w:val="Default"/>
    <w:uiPriority w:val="99"/>
    <w:qFormat/>
    <w:rsid w:val="00936C96"/>
    <w:pPr>
      <w:widowControl w:val="0"/>
      <w:spacing w:line="553" w:lineRule="atLeast"/>
    </w:pPr>
    <w:rPr>
      <w:rFonts w:eastAsia="Calibri"/>
      <w:color w:val="auto"/>
    </w:rPr>
  </w:style>
  <w:style w:type="paragraph" w:customStyle="1" w:styleId="Brief-SecondarySource">
    <w:name w:val="Brief - Secondary Source"/>
    <w:basedOn w:val="Normal"/>
    <w:qFormat/>
    <w:rsid w:val="00936C96"/>
    <w:rPr>
      <w:rFonts w:eastAsia="Times New Roman"/>
      <w:sz w:val="14"/>
      <w:szCs w:val="20"/>
    </w:rPr>
  </w:style>
  <w:style w:type="paragraph" w:customStyle="1" w:styleId="Brief-Card">
    <w:name w:val="Brief - Card"/>
    <w:basedOn w:val="Normal"/>
    <w:uiPriority w:val="99"/>
    <w:qFormat/>
    <w:rsid w:val="00936C96"/>
    <w:rPr>
      <w:rFonts w:eastAsia="Times New Roman"/>
    </w:rPr>
  </w:style>
  <w:style w:type="paragraph" w:customStyle="1" w:styleId="Pa2">
    <w:name w:val="Pa2"/>
    <w:basedOn w:val="Default"/>
    <w:next w:val="Default"/>
    <w:uiPriority w:val="99"/>
    <w:qFormat/>
    <w:rsid w:val="00936C9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36C9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36C9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36C9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36C96"/>
    <w:pPr>
      <w:widowControl w:val="0"/>
    </w:pPr>
    <w:rPr>
      <w:rFonts w:ascii="Arial Black" w:hAnsi="Arial Black"/>
      <w:color w:val="auto"/>
    </w:rPr>
  </w:style>
  <w:style w:type="paragraph" w:customStyle="1" w:styleId="Cover1">
    <w:name w:val="Cover 1"/>
    <w:basedOn w:val="Normal"/>
    <w:next w:val="Normal"/>
    <w:uiPriority w:val="99"/>
    <w:qFormat/>
    <w:rsid w:val="00936C9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36C9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36C96"/>
    <w:pPr>
      <w:widowControl w:val="0"/>
    </w:pPr>
    <w:rPr>
      <w:color w:val="auto"/>
    </w:rPr>
  </w:style>
  <w:style w:type="paragraph" w:customStyle="1" w:styleId="Pa11">
    <w:name w:val="Pa11"/>
    <w:basedOn w:val="Normal"/>
    <w:next w:val="Normal"/>
    <w:uiPriority w:val="99"/>
    <w:qFormat/>
    <w:rsid w:val="00936C9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36C9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36C9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36C96"/>
    <w:pPr>
      <w:widowControl w:val="0"/>
    </w:pPr>
    <w:rPr>
      <w:rFonts w:eastAsia="Calibri"/>
      <w:color w:val="auto"/>
    </w:rPr>
  </w:style>
  <w:style w:type="paragraph" w:customStyle="1" w:styleId="CM5">
    <w:name w:val="CM5"/>
    <w:basedOn w:val="Default"/>
    <w:next w:val="Default"/>
    <w:qFormat/>
    <w:rsid w:val="00936C96"/>
    <w:pPr>
      <w:widowControl w:val="0"/>
      <w:spacing w:line="553" w:lineRule="atLeast"/>
    </w:pPr>
    <w:rPr>
      <w:rFonts w:eastAsia="Calibri"/>
      <w:color w:val="auto"/>
    </w:rPr>
  </w:style>
  <w:style w:type="paragraph" w:customStyle="1" w:styleId="CM28">
    <w:name w:val="CM28"/>
    <w:basedOn w:val="Default"/>
    <w:next w:val="Default"/>
    <w:uiPriority w:val="99"/>
    <w:qFormat/>
    <w:rsid w:val="00936C96"/>
    <w:pPr>
      <w:widowControl w:val="0"/>
    </w:pPr>
    <w:rPr>
      <w:rFonts w:eastAsia="Calibri"/>
      <w:color w:val="auto"/>
    </w:rPr>
  </w:style>
  <w:style w:type="paragraph" w:customStyle="1" w:styleId="CM8">
    <w:name w:val="CM8"/>
    <w:basedOn w:val="Default"/>
    <w:next w:val="Default"/>
    <w:uiPriority w:val="99"/>
    <w:qFormat/>
    <w:rsid w:val="00936C96"/>
    <w:pPr>
      <w:widowControl w:val="0"/>
    </w:pPr>
    <w:rPr>
      <w:rFonts w:eastAsia="Calibri"/>
      <w:color w:val="auto"/>
    </w:rPr>
  </w:style>
  <w:style w:type="paragraph" w:customStyle="1" w:styleId="CM6">
    <w:name w:val="CM6"/>
    <w:basedOn w:val="Default"/>
    <w:next w:val="Default"/>
    <w:uiPriority w:val="99"/>
    <w:qFormat/>
    <w:rsid w:val="00936C96"/>
    <w:pPr>
      <w:widowControl w:val="0"/>
      <w:spacing w:line="553" w:lineRule="atLeast"/>
    </w:pPr>
    <w:rPr>
      <w:rFonts w:eastAsia="Calibri"/>
      <w:color w:val="auto"/>
    </w:rPr>
  </w:style>
  <w:style w:type="paragraph" w:customStyle="1" w:styleId="CM22">
    <w:name w:val="CM22"/>
    <w:basedOn w:val="Default"/>
    <w:next w:val="Default"/>
    <w:uiPriority w:val="99"/>
    <w:qFormat/>
    <w:rsid w:val="00936C96"/>
    <w:pPr>
      <w:widowControl w:val="0"/>
    </w:pPr>
    <w:rPr>
      <w:rFonts w:eastAsia="Calibri"/>
      <w:color w:val="auto"/>
    </w:rPr>
  </w:style>
  <w:style w:type="paragraph" w:customStyle="1" w:styleId="DoubleUnderlined">
    <w:name w:val="Double Underlined"/>
    <w:basedOn w:val="Heading2"/>
    <w:autoRedefine/>
    <w:uiPriority w:val="99"/>
    <w:qFormat/>
    <w:rsid w:val="00936C96"/>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36C9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36C9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36C9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36C9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36C9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36C9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36C9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36C9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36C96"/>
  </w:style>
  <w:style w:type="paragraph" w:customStyle="1" w:styleId="StyleUnderliningTimesNewRomanBoldNounderlineKernat16">
    <w:name w:val="Style Underlining + Times New Roman Bold No underline Kern at 16..."/>
    <w:basedOn w:val="Normal"/>
    <w:uiPriority w:val="99"/>
    <w:qFormat/>
    <w:rsid w:val="00936C9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36C96"/>
    <w:rPr>
      <w:rFonts w:eastAsia="Times New Roman"/>
      <w:b/>
      <w:bCs/>
      <w:kern w:val="32"/>
      <w:sz w:val="32"/>
      <w:szCs w:val="32"/>
    </w:rPr>
  </w:style>
  <w:style w:type="paragraph" w:customStyle="1" w:styleId="StyleBoldUnderliningKernat16pt">
    <w:name w:val="Style Bold Underlining + Kern at 16 pt"/>
    <w:uiPriority w:val="99"/>
    <w:qFormat/>
    <w:rsid w:val="00936C9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36C9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36C9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36C9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36C96"/>
    <w:pPr>
      <w:ind w:left="400"/>
    </w:pPr>
    <w:rPr>
      <w:rFonts w:eastAsia="Times New Roman"/>
      <w:szCs w:val="20"/>
    </w:rPr>
  </w:style>
  <w:style w:type="paragraph" w:customStyle="1" w:styleId="Paste">
    <w:name w:val="Paste"/>
    <w:basedOn w:val="Normal"/>
    <w:qFormat/>
    <w:rsid w:val="00936C96"/>
    <w:rPr>
      <w:rFonts w:ascii="Arial Narrow" w:eastAsia="Times New Roman" w:hAnsi="Arial Narrow"/>
      <w:szCs w:val="20"/>
      <w:lang w:val="x-none" w:eastAsia="x-none"/>
    </w:rPr>
  </w:style>
  <w:style w:type="character" w:customStyle="1" w:styleId="UnderlineStyleChar">
    <w:name w:val="Underline Style Char"/>
    <w:link w:val="UnderlineStyle0"/>
    <w:locked/>
    <w:rsid w:val="00936C96"/>
    <w:rPr>
      <w:rFonts w:ascii="Georgia" w:eastAsia="Times New Roman" w:hAnsi="Georgia"/>
      <w:b/>
      <w:u w:val="single"/>
    </w:rPr>
  </w:style>
  <w:style w:type="paragraph" w:customStyle="1" w:styleId="UnderlineStyle0">
    <w:name w:val="Underline Style"/>
    <w:basedOn w:val="Normal"/>
    <w:link w:val="UnderlineStyleChar"/>
    <w:qFormat/>
    <w:rsid w:val="00936C96"/>
    <w:rPr>
      <w:rFonts w:ascii="Georgia" w:eastAsia="Times New Roman" w:hAnsi="Georgia" w:cstheme="minorBidi"/>
      <w:b/>
      <w:sz w:val="24"/>
      <w:u w:val="single"/>
    </w:rPr>
  </w:style>
  <w:style w:type="paragraph" w:customStyle="1" w:styleId="Normalization">
    <w:name w:val="Normalization"/>
    <w:basedOn w:val="Normal"/>
    <w:uiPriority w:val="99"/>
    <w:qFormat/>
    <w:rsid w:val="00936C96"/>
    <w:rPr>
      <w:rFonts w:eastAsia="Times New Roman"/>
      <w:sz w:val="18"/>
    </w:rPr>
  </w:style>
  <w:style w:type="paragraph" w:customStyle="1" w:styleId="BreifTitle">
    <w:name w:val="Breif Title"/>
    <w:basedOn w:val="Normal"/>
    <w:autoRedefine/>
    <w:uiPriority w:val="99"/>
    <w:qFormat/>
    <w:rsid w:val="00936C9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36C9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36C9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36C96"/>
    <w:rPr>
      <w:rFonts w:eastAsia="Times New Roman"/>
      <w:color w:val="333333"/>
    </w:rPr>
  </w:style>
  <w:style w:type="paragraph" w:customStyle="1" w:styleId="StyleTagandCiteFranklinGothicDemi">
    <w:name w:val="Style Tag and Cite + Franklin Gothic Demi"/>
    <w:basedOn w:val="Normal"/>
    <w:autoRedefine/>
    <w:uiPriority w:val="99"/>
    <w:qFormat/>
    <w:rsid w:val="00936C9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36C96"/>
    <w:rPr>
      <w:bCs/>
    </w:rPr>
  </w:style>
  <w:style w:type="paragraph" w:customStyle="1" w:styleId="tagCharCharCharCharCharCharChar">
    <w:name w:val="tag Char Char Char Char Char Char Char"/>
    <w:basedOn w:val="Normal"/>
    <w:uiPriority w:val="99"/>
    <w:qFormat/>
    <w:rsid w:val="00936C96"/>
    <w:rPr>
      <w:rFonts w:eastAsia="Times New Roman"/>
      <w:b/>
      <w:sz w:val="24"/>
      <w:szCs w:val="20"/>
    </w:rPr>
  </w:style>
  <w:style w:type="paragraph" w:customStyle="1" w:styleId="title-bold-medium">
    <w:name w:val="title-bold-medium"/>
    <w:basedOn w:val="Normal"/>
    <w:uiPriority w:val="99"/>
    <w:qFormat/>
    <w:rsid w:val="00936C9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36C9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36C96"/>
    <w:rPr>
      <w:rFonts w:ascii="Arial Narrow" w:eastAsia="Times New Roman" w:hAnsi="Arial Narrow"/>
      <w:b/>
      <w:sz w:val="24"/>
    </w:rPr>
  </w:style>
  <w:style w:type="paragraph" w:customStyle="1" w:styleId="BLOCKTITLE1">
    <w:name w:val="BLOCK TITLE"/>
    <w:basedOn w:val="Heading1"/>
    <w:uiPriority w:val="99"/>
    <w:qFormat/>
    <w:rsid w:val="00936C9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36C96"/>
    <w:pPr>
      <w:widowControl w:val="0"/>
      <w:autoSpaceDE w:val="0"/>
      <w:autoSpaceDN w:val="0"/>
      <w:adjustRightInd w:val="0"/>
    </w:pPr>
    <w:rPr>
      <w:sz w:val="24"/>
      <w:szCs w:val="20"/>
    </w:rPr>
  </w:style>
  <w:style w:type="paragraph" w:customStyle="1" w:styleId="BriefTitle1">
    <w:name w:val="Brief Title 1"/>
    <w:basedOn w:val="Normal"/>
    <w:uiPriority w:val="99"/>
    <w:qFormat/>
    <w:rsid w:val="00936C9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36C9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36C9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36C9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36C96"/>
    <w:pPr>
      <w:spacing w:before="100" w:beforeAutospacing="1" w:after="100" w:afterAutospacing="1"/>
    </w:pPr>
    <w:rPr>
      <w:rFonts w:eastAsia="Times New Roman"/>
    </w:rPr>
  </w:style>
  <w:style w:type="paragraph" w:customStyle="1" w:styleId="ToRead">
    <w:name w:val="To Read"/>
    <w:basedOn w:val="Normal"/>
    <w:uiPriority w:val="99"/>
    <w:qFormat/>
    <w:rsid w:val="00936C96"/>
    <w:pPr>
      <w:ind w:left="720"/>
    </w:pPr>
    <w:rPr>
      <w:rFonts w:ascii="Verdana" w:eastAsia="Times New Roman" w:hAnsi="Verdana"/>
      <w:b/>
      <w:u w:val="single"/>
    </w:rPr>
  </w:style>
  <w:style w:type="paragraph" w:customStyle="1" w:styleId="Style1">
    <w:name w:val="Style 1"/>
    <w:basedOn w:val="Normal"/>
    <w:uiPriority w:val="99"/>
    <w:qFormat/>
    <w:rsid w:val="00936C96"/>
    <w:pPr>
      <w:widowControl w:val="0"/>
      <w:ind w:firstLine="216"/>
    </w:pPr>
    <w:rPr>
      <w:rFonts w:eastAsia="Times New Roman"/>
      <w:noProof/>
      <w:color w:val="000000"/>
      <w:szCs w:val="20"/>
    </w:rPr>
  </w:style>
  <w:style w:type="paragraph" w:customStyle="1" w:styleId="Style40">
    <w:name w:val="Style 4"/>
    <w:basedOn w:val="Normal"/>
    <w:uiPriority w:val="99"/>
    <w:qFormat/>
    <w:rsid w:val="00936C9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36C9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36C9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36C96"/>
    <w:pPr>
      <w:ind w:left="1660"/>
    </w:pPr>
  </w:style>
  <w:style w:type="paragraph" w:customStyle="1" w:styleId="PageNumber1">
    <w:name w:val="Page Number1"/>
    <w:basedOn w:val="Normal"/>
    <w:next w:val="Normal"/>
    <w:uiPriority w:val="99"/>
    <w:qFormat/>
    <w:rsid w:val="00936C96"/>
    <w:rPr>
      <w:rFonts w:eastAsia="Times New Roman"/>
    </w:rPr>
  </w:style>
  <w:style w:type="paragraph" w:customStyle="1" w:styleId="Card1">
    <w:name w:val="Card1"/>
    <w:uiPriority w:val="99"/>
    <w:qFormat/>
    <w:rsid w:val="00936C9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36C9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36C96"/>
    <w:pPr>
      <w:ind w:left="288" w:right="288"/>
    </w:pPr>
    <w:rPr>
      <w:rFonts w:eastAsia="Times New Roman"/>
    </w:rPr>
  </w:style>
  <w:style w:type="paragraph" w:customStyle="1" w:styleId="CaseListNormal">
    <w:name w:val="Case List Normal"/>
    <w:basedOn w:val="Normal"/>
    <w:uiPriority w:val="99"/>
    <w:qFormat/>
    <w:rsid w:val="00936C96"/>
    <w:rPr>
      <w:rFonts w:ascii="Times" w:eastAsia="Times New Roman" w:hAnsi="Times"/>
      <w:szCs w:val="26"/>
    </w:rPr>
  </w:style>
  <w:style w:type="paragraph" w:customStyle="1" w:styleId="Body">
    <w:name w:val="Body"/>
    <w:basedOn w:val="Normal"/>
    <w:uiPriority w:val="99"/>
    <w:qFormat/>
    <w:rsid w:val="00936C96"/>
    <w:pPr>
      <w:outlineLvl w:val="3"/>
    </w:pPr>
    <w:rPr>
      <w:rFonts w:eastAsia="Times New Roman"/>
      <w:szCs w:val="20"/>
    </w:rPr>
  </w:style>
  <w:style w:type="paragraph" w:customStyle="1" w:styleId="3text">
    <w:name w:val="3text"/>
    <w:basedOn w:val="Normal"/>
    <w:uiPriority w:val="99"/>
    <w:qFormat/>
    <w:rsid w:val="00936C96"/>
    <w:pPr>
      <w:spacing w:before="100" w:beforeAutospacing="1" w:after="100" w:afterAutospacing="1"/>
    </w:pPr>
    <w:rPr>
      <w:rFonts w:eastAsia="Times New Roman"/>
      <w:sz w:val="24"/>
    </w:rPr>
  </w:style>
  <w:style w:type="paragraph" w:customStyle="1" w:styleId="TimesNewRoman12">
    <w:name w:val="TimesNewRoman12"/>
    <w:uiPriority w:val="99"/>
    <w:qFormat/>
    <w:rsid w:val="00936C9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36C9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36C9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36C96"/>
    <w:rPr>
      <w:rFonts w:eastAsia="Times New Roman"/>
      <w:color w:val="000000"/>
      <w:sz w:val="18"/>
    </w:rPr>
  </w:style>
  <w:style w:type="paragraph" w:customStyle="1" w:styleId="text1">
    <w:name w:val="text1"/>
    <w:basedOn w:val="Normal"/>
    <w:autoRedefine/>
    <w:uiPriority w:val="99"/>
    <w:qFormat/>
    <w:rsid w:val="00936C96"/>
    <w:rPr>
      <w:rFonts w:eastAsia="Times New Roman"/>
      <w:szCs w:val="20"/>
    </w:rPr>
  </w:style>
  <w:style w:type="paragraph" w:customStyle="1" w:styleId="RepeatBlockHeading">
    <w:name w:val="Repeat Block Heading"/>
    <w:basedOn w:val="Normal"/>
    <w:autoRedefine/>
    <w:uiPriority w:val="99"/>
    <w:qFormat/>
    <w:rsid w:val="00936C96"/>
    <w:pPr>
      <w:jc w:val="center"/>
    </w:pPr>
    <w:rPr>
      <w:rFonts w:eastAsia="Times New Roman"/>
      <w:b/>
      <w:smallCaps/>
      <w:color w:val="000000"/>
      <w:sz w:val="24"/>
      <w:u w:val="thick"/>
    </w:rPr>
  </w:style>
  <w:style w:type="paragraph" w:customStyle="1" w:styleId="story-headline">
    <w:name w:val="story-headline"/>
    <w:basedOn w:val="Normal"/>
    <w:uiPriority w:val="99"/>
    <w:qFormat/>
    <w:rsid w:val="00936C96"/>
    <w:pPr>
      <w:spacing w:before="72" w:after="72"/>
    </w:pPr>
    <w:rPr>
      <w:rFonts w:eastAsia="Times New Roman"/>
      <w:b/>
      <w:bCs/>
      <w:sz w:val="26"/>
      <w:szCs w:val="26"/>
    </w:rPr>
  </w:style>
  <w:style w:type="paragraph" w:customStyle="1" w:styleId="story-body">
    <w:name w:val="story-body"/>
    <w:basedOn w:val="Normal"/>
    <w:uiPriority w:val="99"/>
    <w:qFormat/>
    <w:rsid w:val="00936C96"/>
    <w:pPr>
      <w:spacing w:before="100" w:beforeAutospacing="1" w:after="100" w:afterAutospacing="1"/>
    </w:pPr>
    <w:rPr>
      <w:rFonts w:eastAsia="Times New Roman"/>
    </w:rPr>
  </w:style>
  <w:style w:type="paragraph" w:customStyle="1" w:styleId="story-dateline">
    <w:name w:val="story-dateline"/>
    <w:basedOn w:val="Normal"/>
    <w:uiPriority w:val="99"/>
    <w:qFormat/>
    <w:rsid w:val="00936C96"/>
    <w:rPr>
      <w:rFonts w:eastAsia="Times New Roman"/>
      <w:b/>
      <w:bCs/>
    </w:rPr>
  </w:style>
  <w:style w:type="paragraph" w:customStyle="1" w:styleId="TextofCards">
    <w:name w:val="Text of Cards"/>
    <w:basedOn w:val="Normal"/>
    <w:uiPriority w:val="99"/>
    <w:qFormat/>
    <w:rsid w:val="00936C96"/>
    <w:rPr>
      <w:rFonts w:eastAsia="Times New Roman"/>
      <w:color w:val="000000"/>
      <w:spacing w:val="6"/>
      <w:szCs w:val="23"/>
    </w:rPr>
  </w:style>
  <w:style w:type="paragraph" w:customStyle="1" w:styleId="Corpotesto">
    <w:name w:val="Corpo testo"/>
    <w:basedOn w:val="Normal"/>
    <w:uiPriority w:val="99"/>
    <w:qFormat/>
    <w:rsid w:val="00936C9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36C96"/>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36C96"/>
    <w:rPr>
      <w:rFonts w:eastAsia="Times New Roman" w:cs="Calibri"/>
      <w:b/>
      <w:bCs/>
    </w:rPr>
  </w:style>
  <w:style w:type="paragraph" w:customStyle="1" w:styleId="inside-copy">
    <w:name w:val="inside-copy"/>
    <w:basedOn w:val="Normal"/>
    <w:uiPriority w:val="99"/>
    <w:qFormat/>
    <w:rsid w:val="00936C9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36C9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36C9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36C96"/>
    <w:rPr>
      <w:rFonts w:ascii="Arial" w:hAnsi="Arial"/>
      <w:b w:val="0"/>
      <w:caps w:val="0"/>
      <w:sz w:val="20"/>
    </w:rPr>
  </w:style>
  <w:style w:type="paragraph" w:customStyle="1" w:styleId="ProjectTitleLine">
    <w:name w:val="Project Title Line"/>
    <w:basedOn w:val="Normal"/>
    <w:next w:val="Normal"/>
    <w:autoRedefine/>
    <w:uiPriority w:val="99"/>
    <w:qFormat/>
    <w:rsid w:val="00936C96"/>
    <w:pPr>
      <w:jc w:val="center"/>
    </w:pPr>
    <w:rPr>
      <w:rFonts w:eastAsia="Times New Roman"/>
      <w:caps/>
      <w:szCs w:val="20"/>
    </w:rPr>
  </w:style>
  <w:style w:type="paragraph" w:customStyle="1" w:styleId="LanguageStrike">
    <w:name w:val="Language Strike"/>
    <w:basedOn w:val="Normal"/>
    <w:next w:val="Normal"/>
    <w:uiPriority w:val="99"/>
    <w:qFormat/>
    <w:rsid w:val="00936C96"/>
    <w:rPr>
      <w:rFonts w:ascii="Arial Narrow" w:eastAsia="Times New Roman" w:hAnsi="Arial Narrow"/>
      <w:strike/>
    </w:rPr>
  </w:style>
  <w:style w:type="paragraph" w:customStyle="1" w:styleId="NormalVerdana">
    <w:name w:val="Normal + Verdana"/>
    <w:aliases w:val="10 pt,White,Normal + Arial"/>
    <w:basedOn w:val="Normal"/>
    <w:uiPriority w:val="99"/>
    <w:qFormat/>
    <w:rsid w:val="00936C96"/>
    <w:rPr>
      <w:rFonts w:eastAsia="Times New Roman"/>
      <w:szCs w:val="20"/>
      <w:u w:val="single"/>
    </w:rPr>
  </w:style>
  <w:style w:type="paragraph" w:customStyle="1" w:styleId="Normal10pt">
    <w:name w:val="Normal + 10 pt"/>
    <w:basedOn w:val="Normal"/>
    <w:uiPriority w:val="99"/>
    <w:qFormat/>
    <w:rsid w:val="00936C96"/>
    <w:rPr>
      <w:rFonts w:eastAsia="Times New Roman"/>
      <w:szCs w:val="20"/>
    </w:rPr>
  </w:style>
  <w:style w:type="paragraph" w:customStyle="1" w:styleId="cardChar1Char">
    <w:name w:val="card Char1 Char"/>
    <w:basedOn w:val="Normal"/>
    <w:uiPriority w:val="99"/>
    <w:qFormat/>
    <w:rsid w:val="00936C96"/>
    <w:pPr>
      <w:ind w:left="288" w:right="288"/>
    </w:pPr>
    <w:rPr>
      <w:rFonts w:eastAsia="Times New Roman"/>
      <w:szCs w:val="20"/>
    </w:rPr>
  </w:style>
  <w:style w:type="paragraph" w:customStyle="1" w:styleId="CM12">
    <w:name w:val="CM12"/>
    <w:basedOn w:val="Default"/>
    <w:next w:val="Default"/>
    <w:uiPriority w:val="99"/>
    <w:qFormat/>
    <w:rsid w:val="00936C9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36C96"/>
    <w:pPr>
      <w:widowControl w:val="0"/>
      <w:spacing w:after="480"/>
    </w:pPr>
    <w:rPr>
      <w:rFonts w:ascii="Granjon LT Std" w:hAnsi="Granjon LT Std"/>
      <w:color w:val="auto"/>
    </w:rPr>
  </w:style>
  <w:style w:type="paragraph" w:customStyle="1" w:styleId="CM10">
    <w:name w:val="CM10"/>
    <w:basedOn w:val="Default"/>
    <w:next w:val="Default"/>
    <w:uiPriority w:val="99"/>
    <w:qFormat/>
    <w:rsid w:val="00936C96"/>
    <w:pPr>
      <w:widowControl w:val="0"/>
      <w:spacing w:line="320" w:lineRule="atLeast"/>
    </w:pPr>
    <w:rPr>
      <w:rFonts w:ascii="Granjon LT Std" w:hAnsi="Granjon LT Std"/>
      <w:color w:val="auto"/>
    </w:rPr>
  </w:style>
  <w:style w:type="paragraph" w:customStyle="1" w:styleId="bold">
    <w:name w:val="bold"/>
    <w:basedOn w:val="Normal"/>
    <w:uiPriority w:val="99"/>
    <w:qFormat/>
    <w:rsid w:val="00936C9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36C96"/>
    <w:rPr>
      <w:rFonts w:ascii="Arial Narrow" w:eastAsia="Times New Roman" w:hAnsi="Arial Narrow"/>
      <w:strike/>
      <w:szCs w:val="20"/>
    </w:rPr>
  </w:style>
  <w:style w:type="paragraph" w:customStyle="1" w:styleId="textbodyblack">
    <w:name w:val="textbodyblack"/>
    <w:basedOn w:val="Normal"/>
    <w:uiPriority w:val="99"/>
    <w:qFormat/>
    <w:rsid w:val="00936C9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36C9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36C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36C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36C9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36C96"/>
    <w:rPr>
      <w:rFonts w:ascii="Georgia" w:eastAsia="Times New Roman" w:hAnsi="Georgia"/>
      <w:b/>
      <w:bCs/>
      <w:szCs w:val="16"/>
      <w:u w:val="single"/>
    </w:rPr>
  </w:style>
  <w:style w:type="paragraph" w:customStyle="1" w:styleId="CiteCorrected">
    <w:name w:val="Cite Corrected"/>
    <w:basedOn w:val="Normal"/>
    <w:link w:val="CiteCorrectedChar"/>
    <w:qFormat/>
    <w:rsid w:val="00936C96"/>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936C9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36C96"/>
    <w:pPr>
      <w:ind w:left="288"/>
    </w:pPr>
    <w:rPr>
      <w:rFonts w:eastAsia="SimSun"/>
      <w:szCs w:val="20"/>
      <w:lang w:eastAsia="zh-CN"/>
    </w:rPr>
  </w:style>
  <w:style w:type="paragraph" w:customStyle="1" w:styleId="story-body-text">
    <w:name w:val="story-body-text"/>
    <w:basedOn w:val="Normal"/>
    <w:uiPriority w:val="99"/>
    <w:qFormat/>
    <w:rsid w:val="00936C9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36C9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36C96"/>
    <w:rPr>
      <w:u w:val="single"/>
    </w:rPr>
  </w:style>
  <w:style w:type="paragraph" w:customStyle="1" w:styleId="StyleCardText11ptUnderline">
    <w:name w:val="Style Card Text + 11 pt Underline"/>
    <w:link w:val="StyleCardText11ptUnderlineChar"/>
    <w:qFormat/>
    <w:rsid w:val="00936C9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36C96"/>
    <w:rPr>
      <w:rFonts w:ascii="Georgia" w:hAnsi="Georgia"/>
      <w:sz w:val="16"/>
    </w:rPr>
  </w:style>
  <w:style w:type="paragraph" w:customStyle="1" w:styleId="StyleMinimizedText11pt">
    <w:name w:val="Style Minimized Text + 11 pt"/>
    <w:basedOn w:val="Normal"/>
    <w:link w:val="StyleMinimizedText11ptChar"/>
    <w:qFormat/>
    <w:rsid w:val="00936C9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936C96"/>
    <w:rPr>
      <w:rFonts w:ascii="Georgia" w:hAnsi="Georgia"/>
      <w:sz w:val="16"/>
    </w:rPr>
  </w:style>
  <w:style w:type="paragraph" w:customStyle="1" w:styleId="StyleMinimizedText11pt1">
    <w:name w:val="Style Minimized Text + 11 pt1"/>
    <w:basedOn w:val="Normal"/>
    <w:link w:val="StyleMinimizedText11pt1Char"/>
    <w:qFormat/>
    <w:rsid w:val="00936C96"/>
    <w:rPr>
      <w:rFonts w:ascii="Georgia" w:hAnsi="Georgia" w:cstheme="minorBidi"/>
      <w:sz w:val="16"/>
    </w:rPr>
  </w:style>
  <w:style w:type="character" w:customStyle="1" w:styleId="Debate-CardSmalltextF2Char">
    <w:name w:val="Debate- Card Small text F2 Char"/>
    <w:link w:val="Debate-CardSmalltextF2"/>
    <w:locked/>
    <w:rsid w:val="00936C96"/>
    <w:rPr>
      <w:rFonts w:ascii="Arial Narrow" w:hAnsi="Arial Narrow"/>
      <w:sz w:val="16"/>
    </w:rPr>
  </w:style>
  <w:style w:type="paragraph" w:customStyle="1" w:styleId="Debate-CardSmalltextF2">
    <w:name w:val="Debate- Card Small text F2"/>
    <w:basedOn w:val="Normal"/>
    <w:next w:val="Normal"/>
    <w:link w:val="Debate-CardSmalltextF2Char"/>
    <w:qFormat/>
    <w:rsid w:val="00936C9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936C96"/>
    <w:rPr>
      <w:rFonts w:ascii="Arial Narrow" w:hAnsi="Arial Narrow"/>
      <w:b/>
      <w:sz w:val="18"/>
      <w:u w:val="single"/>
    </w:rPr>
  </w:style>
  <w:style w:type="paragraph" w:customStyle="1" w:styleId="Debate-EmphasizedText-F5">
    <w:name w:val="Debate- Emphasized Text- F5"/>
    <w:basedOn w:val="Normal"/>
    <w:link w:val="Debate-EmphasizedText-F5Char"/>
    <w:qFormat/>
    <w:rsid w:val="00936C9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936C9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36C9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936C9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36C96"/>
    <w:rPr>
      <w:rFonts w:ascii="Times New Roman" w:eastAsia="Times New Roman" w:hAnsi="Times New Roman"/>
      <w:sz w:val="16"/>
    </w:rPr>
  </w:style>
  <w:style w:type="character" w:customStyle="1" w:styleId="CardStyleChar">
    <w:name w:val="Card Style Char"/>
    <w:link w:val="CardStyle"/>
    <w:locked/>
    <w:rsid w:val="00936C96"/>
    <w:rPr>
      <w:rFonts w:ascii="Calibri" w:eastAsia="Times New Roman" w:hAnsi="Calibri" w:cs="Calibri"/>
      <w:sz w:val="22"/>
    </w:rPr>
  </w:style>
  <w:style w:type="paragraph" w:customStyle="1" w:styleId="emactive">
    <w:name w:val="emactive"/>
    <w:basedOn w:val="Normal"/>
    <w:uiPriority w:val="99"/>
    <w:qFormat/>
    <w:rsid w:val="00936C96"/>
    <w:pPr>
      <w:spacing w:before="100" w:beforeAutospacing="1" w:after="100" w:afterAutospacing="1"/>
    </w:pPr>
    <w:rPr>
      <w:rFonts w:eastAsia="Times New Roman"/>
      <w:sz w:val="24"/>
    </w:rPr>
  </w:style>
  <w:style w:type="paragraph" w:customStyle="1" w:styleId="emready">
    <w:name w:val="emready"/>
    <w:basedOn w:val="Normal"/>
    <w:uiPriority w:val="99"/>
    <w:qFormat/>
    <w:rsid w:val="00936C9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36C9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36C96"/>
    <w:rPr>
      <w:rFonts w:ascii="Georgia" w:eastAsia="Times New Roman" w:hAnsi="Georgia" w:cs="Times New Roman"/>
      <w:b/>
      <w:sz w:val="24"/>
      <w:u w:val="single"/>
    </w:rPr>
  </w:style>
  <w:style w:type="character" w:customStyle="1" w:styleId="CardHighlightChar">
    <w:name w:val="Card Highlight Char"/>
    <w:link w:val="CardHighlight"/>
    <w:locked/>
    <w:rsid w:val="00936C9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36C96"/>
    <w:pPr>
      <w:shd w:val="clear" w:color="auto" w:fill="66FFFF"/>
    </w:pPr>
    <w:rPr>
      <w:rFonts w:eastAsia="Calibri"/>
      <w:sz w:val="24"/>
      <w:u w:val="single"/>
    </w:rPr>
  </w:style>
  <w:style w:type="character" w:customStyle="1" w:styleId="BlockHeaderHiddenChar">
    <w:name w:val="Block Header Hidden Char"/>
    <w:link w:val="BlockHeaderHidden"/>
    <w:locked/>
    <w:rsid w:val="00936C9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36C9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36C96"/>
    <w:pPr>
      <w:spacing w:before="100" w:beforeAutospacing="1" w:after="100" w:afterAutospacing="1"/>
    </w:pPr>
    <w:rPr>
      <w:rFonts w:eastAsia="Times New Roman"/>
      <w:sz w:val="24"/>
    </w:rPr>
  </w:style>
  <w:style w:type="paragraph" w:customStyle="1" w:styleId="norma">
    <w:name w:val="norma"/>
    <w:basedOn w:val="Heading3"/>
    <w:uiPriority w:val="99"/>
    <w:qFormat/>
    <w:rsid w:val="00936C96"/>
    <w:rPr>
      <w:rFonts w:eastAsia="MS Gothic" w:cs="Arial"/>
      <w:sz w:val="24"/>
    </w:rPr>
  </w:style>
  <w:style w:type="paragraph" w:customStyle="1" w:styleId="nromal">
    <w:name w:val="nromal"/>
    <w:basedOn w:val="Normal"/>
    <w:uiPriority w:val="99"/>
    <w:qFormat/>
    <w:rsid w:val="00936C96"/>
    <w:pPr>
      <w:keepNext/>
      <w:keepLines/>
      <w:spacing w:before="200"/>
      <w:outlineLvl w:val="3"/>
    </w:pPr>
    <w:rPr>
      <w:rFonts w:eastAsia="Times New Roman" w:cs="Cambria"/>
      <w:b/>
      <w:iCs/>
    </w:rPr>
  </w:style>
  <w:style w:type="paragraph" w:customStyle="1" w:styleId="natural">
    <w:name w:val="natural"/>
    <w:basedOn w:val="Normal"/>
    <w:uiPriority w:val="99"/>
    <w:qFormat/>
    <w:rsid w:val="00936C96"/>
    <w:pPr>
      <w:keepNext/>
      <w:keepLines/>
      <w:spacing w:before="200"/>
      <w:outlineLvl w:val="3"/>
    </w:pPr>
    <w:rPr>
      <w:rFonts w:eastAsia="Times New Roman"/>
      <w:b/>
      <w:iCs/>
    </w:rPr>
  </w:style>
  <w:style w:type="paragraph" w:customStyle="1" w:styleId="nroaml">
    <w:name w:val="nroaml"/>
    <w:basedOn w:val="Normal"/>
    <w:uiPriority w:val="99"/>
    <w:qFormat/>
    <w:rsid w:val="00936C96"/>
    <w:pPr>
      <w:keepNext/>
      <w:keepLines/>
      <w:spacing w:before="200"/>
      <w:outlineLvl w:val="3"/>
    </w:pPr>
    <w:rPr>
      <w:rFonts w:eastAsia="Times New Roman"/>
      <w:b/>
      <w:iCs/>
    </w:rPr>
  </w:style>
  <w:style w:type="paragraph" w:customStyle="1" w:styleId="noraml">
    <w:name w:val="noraml"/>
    <w:basedOn w:val="Normal"/>
    <w:uiPriority w:val="99"/>
    <w:qFormat/>
    <w:rsid w:val="00936C9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36C96"/>
    <w:rPr>
      <w:rFonts w:ascii="Georgia" w:eastAsia="Calibri" w:hAnsi="Georgia"/>
      <w:sz w:val="16"/>
      <w:szCs w:val="16"/>
    </w:rPr>
  </w:style>
  <w:style w:type="paragraph" w:customStyle="1" w:styleId="SmallSizeParagraph">
    <w:name w:val="Small Size Paragraph"/>
    <w:basedOn w:val="Normal"/>
    <w:link w:val="SmallSizeParagraphChar"/>
    <w:qFormat/>
    <w:rsid w:val="00936C9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36C9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36C96"/>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36C9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36C96"/>
    <w:rPr>
      <w:rFonts w:ascii="Times New Roman" w:eastAsia="Times New Roman" w:hAnsi="Times New Roman" w:cs="Times New Roman"/>
      <w:strike/>
      <w:sz w:val="20"/>
    </w:rPr>
  </w:style>
  <w:style w:type="character" w:customStyle="1" w:styleId="CardT1Char">
    <w:name w:val="CardT1 Char"/>
    <w:link w:val="CardT1"/>
    <w:locked/>
    <w:rsid w:val="00936C96"/>
    <w:rPr>
      <w:rFonts w:ascii="Arial" w:eastAsia="Calibri" w:hAnsi="Arial" w:cs="Arial"/>
      <w:kern w:val="2"/>
      <w:sz w:val="14"/>
      <w:szCs w:val="14"/>
      <w:lang w:eastAsia="zh-TW"/>
    </w:rPr>
  </w:style>
  <w:style w:type="paragraph" w:customStyle="1" w:styleId="CardT1">
    <w:name w:val="CardT1"/>
    <w:basedOn w:val="Normal"/>
    <w:link w:val="CardT1Char"/>
    <w:qFormat/>
    <w:rsid w:val="00936C9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36C9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36C9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36C96"/>
    <w:pPr>
      <w:spacing w:before="100" w:beforeAutospacing="1" w:after="100" w:afterAutospacing="1"/>
    </w:pPr>
    <w:rPr>
      <w:rFonts w:eastAsia="Times New Roman"/>
      <w:sz w:val="24"/>
    </w:rPr>
  </w:style>
  <w:style w:type="paragraph" w:customStyle="1" w:styleId="CiteReal">
    <w:name w:val="Cite Real"/>
    <w:basedOn w:val="Normal"/>
    <w:next w:val="Normal"/>
    <w:qFormat/>
    <w:rsid w:val="00936C96"/>
    <w:rPr>
      <w:rFonts w:eastAsia="MS Mincho"/>
      <w:b/>
      <w:sz w:val="24"/>
      <w:u w:val="single"/>
    </w:rPr>
  </w:style>
  <w:style w:type="paragraph" w:customStyle="1" w:styleId="2909F619802848F09E01365C32F34654">
    <w:name w:val="2909F619802848F09E01365C32F34654"/>
    <w:uiPriority w:val="99"/>
    <w:qFormat/>
    <w:rsid w:val="00936C9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36C96"/>
    <w:rPr>
      <w:rFonts w:ascii="Georgia" w:eastAsia="Calibri" w:hAnsi="Georgia"/>
      <w:u w:val="single"/>
      <w:lang w:val="x-none" w:eastAsia="zh-CN"/>
    </w:rPr>
  </w:style>
  <w:style w:type="paragraph" w:customStyle="1" w:styleId="UnderlineS">
    <w:name w:val="Underline S"/>
    <w:basedOn w:val="Normal"/>
    <w:link w:val="UnderlineSChar"/>
    <w:qFormat/>
    <w:rsid w:val="00936C96"/>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936C96"/>
    <w:rPr>
      <w:rFonts w:ascii="Georgia" w:eastAsia="SimSun" w:hAnsi="Georgia"/>
      <w:sz w:val="12"/>
    </w:rPr>
  </w:style>
  <w:style w:type="paragraph" w:customStyle="1" w:styleId="Ununderlined">
    <w:name w:val="Ununderlined"/>
    <w:basedOn w:val="Normal"/>
    <w:link w:val="UnunderlinedChar"/>
    <w:qFormat/>
    <w:rsid w:val="00936C96"/>
    <w:rPr>
      <w:rFonts w:ascii="Georgia" w:eastAsia="SimSun" w:hAnsi="Georgia" w:cstheme="minorBidi"/>
      <w:sz w:val="12"/>
    </w:rPr>
  </w:style>
  <w:style w:type="character" w:customStyle="1" w:styleId="HighlightingChar">
    <w:name w:val="Highlighting Char"/>
    <w:link w:val="Highlighting"/>
    <w:locked/>
    <w:rsid w:val="00936C96"/>
    <w:rPr>
      <w:rFonts w:ascii="Georgia" w:eastAsia="SimSun" w:hAnsi="Georgia"/>
      <w:u w:val="thick"/>
    </w:rPr>
  </w:style>
  <w:style w:type="paragraph" w:customStyle="1" w:styleId="Highlighting">
    <w:name w:val="Highlighting"/>
    <w:basedOn w:val="Normal"/>
    <w:link w:val="HighlightingChar"/>
    <w:autoRedefine/>
    <w:qFormat/>
    <w:rsid w:val="00936C96"/>
    <w:rPr>
      <w:rFonts w:ascii="Georgia" w:eastAsia="SimSun" w:hAnsi="Georgia" w:cstheme="minorBidi"/>
      <w:sz w:val="24"/>
      <w:u w:val="thick"/>
    </w:rPr>
  </w:style>
  <w:style w:type="character" w:customStyle="1" w:styleId="CITEChar0">
    <w:name w:val="CITE Char"/>
    <w:link w:val="CITE"/>
    <w:locked/>
    <w:rsid w:val="00936C9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36C9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36C96"/>
    <w:pPr>
      <w:spacing w:before="100" w:beforeAutospacing="1" w:after="100" w:afterAutospacing="1"/>
    </w:pPr>
    <w:rPr>
      <w:rFonts w:eastAsia="Times New Roman"/>
      <w:sz w:val="24"/>
      <w:lang w:eastAsia="zh-CN"/>
    </w:rPr>
  </w:style>
  <w:style w:type="paragraph" w:customStyle="1" w:styleId="Analytics">
    <w:name w:val="Analytics"/>
    <w:basedOn w:val="Normal"/>
    <w:rsid w:val="00936C96"/>
    <w:rPr>
      <w:rFonts w:eastAsia="Calibri"/>
      <w:b/>
      <w:sz w:val="24"/>
    </w:rPr>
  </w:style>
  <w:style w:type="paragraph" w:customStyle="1" w:styleId="D345FF3D873148C5AE3FBF3267827368">
    <w:name w:val="D345FF3D873148C5AE3FBF3267827368"/>
    <w:uiPriority w:val="99"/>
    <w:qFormat/>
    <w:rsid w:val="00936C9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36C9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36C9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936C9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36C96"/>
    <w:rPr>
      <w:b/>
      <w:sz w:val="28"/>
    </w:rPr>
  </w:style>
  <w:style w:type="character" w:customStyle="1" w:styleId="SourcenameChar">
    <w:name w:val="Source name Char"/>
    <w:link w:val="Sourcename"/>
    <w:locked/>
    <w:rsid w:val="00936C9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36C96"/>
    <w:rPr>
      <w:b/>
      <w:bCs/>
      <w:sz w:val="20"/>
    </w:rPr>
  </w:style>
  <w:style w:type="character" w:customStyle="1" w:styleId="underlinedcardChar">
    <w:name w:val="underlined card Char"/>
    <w:link w:val="underlinedcard0"/>
    <w:locked/>
    <w:rsid w:val="00936C9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36C96"/>
    <w:rPr>
      <w:sz w:val="24"/>
      <w:u w:val="single"/>
    </w:rPr>
  </w:style>
  <w:style w:type="paragraph" w:customStyle="1" w:styleId="FullText">
    <w:name w:val="Full Text"/>
    <w:basedOn w:val="Normal"/>
    <w:uiPriority w:val="99"/>
    <w:qFormat/>
    <w:rsid w:val="00936C96"/>
    <w:rPr>
      <w:rFonts w:eastAsia="Times New Roman"/>
    </w:rPr>
  </w:style>
  <w:style w:type="character" w:customStyle="1" w:styleId="TextUnderlineChar">
    <w:name w:val="Text Underline Char"/>
    <w:link w:val="TextUnderline"/>
    <w:locked/>
    <w:rsid w:val="00936C9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36C96"/>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936C9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36C9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936C9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36C96"/>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936C96"/>
    <w:pPr>
      <w:spacing w:before="240"/>
      <w:outlineLvl w:val="2"/>
    </w:pPr>
    <w:rPr>
      <w:rFonts w:eastAsia="Times New Roman"/>
      <w:b/>
    </w:rPr>
  </w:style>
  <w:style w:type="character" w:customStyle="1" w:styleId="CiteCardChar">
    <w:name w:val="Cite_Card Char"/>
    <w:link w:val="CiteCard0"/>
    <w:locked/>
    <w:rsid w:val="00936C96"/>
    <w:rPr>
      <w:rFonts w:ascii="Times New Roman" w:eastAsia="Times New Roman" w:hAnsi="Times New Roman" w:cs="Arial"/>
      <w:bCs/>
      <w:sz w:val="20"/>
      <w:szCs w:val="20"/>
    </w:rPr>
  </w:style>
  <w:style w:type="paragraph" w:customStyle="1" w:styleId="CiteCard0">
    <w:name w:val="Cite_Card"/>
    <w:link w:val="CiteCardChar"/>
    <w:qFormat/>
    <w:rsid w:val="00936C9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36C96"/>
    <w:pPr>
      <w:widowControl w:val="0"/>
    </w:pPr>
    <w:rPr>
      <w:rFonts w:eastAsia="MS Mincho"/>
      <w:color w:val="auto"/>
    </w:rPr>
  </w:style>
  <w:style w:type="paragraph" w:customStyle="1" w:styleId="dropcap">
    <w:name w:val="dropcap"/>
    <w:basedOn w:val="Normal"/>
    <w:uiPriority w:val="99"/>
    <w:qFormat/>
    <w:rsid w:val="00936C9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36C96"/>
    <w:rPr>
      <w:rFonts w:ascii="Georgia" w:eastAsia="Times New Roman" w:hAnsi="Georgia" w:cs="Calibri"/>
      <w:sz w:val="22"/>
      <w:u w:val="single"/>
    </w:rPr>
  </w:style>
  <w:style w:type="paragraph" w:customStyle="1" w:styleId="StyleStyle49pt6">
    <w:name w:val="Style Style4 + 9 pt6"/>
    <w:basedOn w:val="Style4"/>
    <w:link w:val="StyleStyle49pt6Char"/>
    <w:qFormat/>
    <w:rsid w:val="00936C96"/>
    <w:rPr>
      <w:rFonts w:ascii="Georgia" w:hAnsi="Georgia"/>
    </w:rPr>
  </w:style>
  <w:style w:type="character" w:customStyle="1" w:styleId="UnderlineCharCharCharCharChar">
    <w:name w:val="Underline Char Char Char Char Char"/>
    <w:link w:val="UnderlineCharCharCharChar"/>
    <w:locked/>
    <w:rsid w:val="00936C9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36C9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36C9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36C96"/>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36C9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36C96"/>
    <w:rPr>
      <w:rFonts w:ascii="Georgia" w:hAnsi="Georgia"/>
      <w:b/>
      <w:bCs/>
      <w:sz w:val="24"/>
      <w:u w:val="single"/>
    </w:rPr>
  </w:style>
  <w:style w:type="character" w:customStyle="1" w:styleId="DebatenoramlChar">
    <w:name w:val="Debatenoraml Char"/>
    <w:link w:val="Debatenoraml"/>
    <w:locked/>
    <w:rsid w:val="00936C96"/>
    <w:rPr>
      <w:rFonts w:ascii="Times New Roman" w:hAnsi="Times New Roman" w:cs="Times New Roman"/>
    </w:rPr>
  </w:style>
  <w:style w:type="paragraph" w:customStyle="1" w:styleId="Debatenoraml">
    <w:name w:val="Debatenoraml"/>
    <w:basedOn w:val="NoSpacing"/>
    <w:link w:val="DebatenoramlChar"/>
    <w:qFormat/>
    <w:rsid w:val="00936C96"/>
    <w:rPr>
      <w:rFonts w:eastAsiaTheme="minorEastAsia"/>
    </w:rPr>
  </w:style>
  <w:style w:type="paragraph" w:customStyle="1" w:styleId="SynergyTag">
    <w:name w:val="SynergyTag"/>
    <w:basedOn w:val="Normal"/>
    <w:uiPriority w:val="99"/>
    <w:qFormat/>
    <w:rsid w:val="00936C96"/>
    <w:rPr>
      <w:rFonts w:eastAsia="Calibri"/>
      <w:b/>
    </w:rPr>
  </w:style>
  <w:style w:type="character" w:customStyle="1" w:styleId="QualsChar">
    <w:name w:val="Quals Char"/>
    <w:link w:val="Quals"/>
    <w:locked/>
    <w:rsid w:val="00936C96"/>
    <w:rPr>
      <w:rFonts w:ascii="Georgia" w:eastAsia="Calibri" w:hAnsi="Georgia"/>
      <w:sz w:val="18"/>
    </w:rPr>
  </w:style>
  <w:style w:type="paragraph" w:customStyle="1" w:styleId="Quals">
    <w:name w:val="Quals"/>
    <w:basedOn w:val="Normal"/>
    <w:link w:val="QualsChar"/>
    <w:qFormat/>
    <w:rsid w:val="00936C96"/>
    <w:rPr>
      <w:rFonts w:ascii="Georgia" w:eastAsia="Calibri" w:hAnsi="Georgia" w:cstheme="minorBidi"/>
      <w:sz w:val="18"/>
    </w:rPr>
  </w:style>
  <w:style w:type="paragraph" w:customStyle="1" w:styleId="times">
    <w:name w:val="times"/>
    <w:basedOn w:val="Normal"/>
    <w:qFormat/>
    <w:rsid w:val="00936C96"/>
    <w:pPr>
      <w:spacing w:before="100" w:beforeAutospacing="1" w:after="100" w:afterAutospacing="1"/>
    </w:pPr>
    <w:rPr>
      <w:rFonts w:eastAsia="Times New Roman"/>
      <w:sz w:val="24"/>
    </w:rPr>
  </w:style>
  <w:style w:type="paragraph" w:customStyle="1" w:styleId="BodyA">
    <w:name w:val="Body A"/>
    <w:uiPriority w:val="99"/>
    <w:qFormat/>
    <w:rsid w:val="00936C96"/>
    <w:rPr>
      <w:rFonts w:ascii="Helvetica" w:eastAsia="ヒラギノ角ゴ Pro W3" w:hAnsi="Helvetica" w:cs="Times New Roman"/>
      <w:color w:val="000000"/>
      <w:szCs w:val="20"/>
    </w:rPr>
  </w:style>
  <w:style w:type="character" w:customStyle="1" w:styleId="StarredChar">
    <w:name w:val="Starred Char"/>
    <w:link w:val="Starred"/>
    <w:locked/>
    <w:rsid w:val="00936C96"/>
    <w:rPr>
      <w:rFonts w:ascii="Georgia" w:eastAsia="Times New Roman" w:hAnsi="Georgia"/>
      <w:b/>
      <w:caps/>
      <w:szCs w:val="28"/>
      <w:u w:val="single"/>
    </w:rPr>
  </w:style>
  <w:style w:type="paragraph" w:customStyle="1" w:styleId="Starred">
    <w:name w:val="Starred"/>
    <w:basedOn w:val="Normal"/>
    <w:link w:val="StarredChar"/>
    <w:qFormat/>
    <w:rsid w:val="00936C96"/>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936C96"/>
    <w:rPr>
      <w:rFonts w:ascii="Georgia" w:eastAsia="Times New Roman" w:hAnsi="Georgia"/>
      <w:b/>
      <w:caps/>
      <w:szCs w:val="28"/>
      <w:u w:val="single"/>
    </w:rPr>
  </w:style>
  <w:style w:type="paragraph" w:customStyle="1" w:styleId="NotStarred">
    <w:name w:val="NotStarred"/>
    <w:basedOn w:val="Normal"/>
    <w:link w:val="NotStarredChar"/>
    <w:qFormat/>
    <w:rsid w:val="00936C96"/>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936C9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36C9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36C96"/>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36C96"/>
    <w:rPr>
      <w:rFonts w:ascii="Georgia" w:eastAsia="Calibri" w:hAnsi="Georgia"/>
      <w:b/>
    </w:rPr>
  </w:style>
  <w:style w:type="paragraph" w:customStyle="1" w:styleId="H4Tag">
    <w:name w:val="H4 (Tag)"/>
    <w:basedOn w:val="Normal"/>
    <w:link w:val="H4TagChar1"/>
    <w:qFormat/>
    <w:rsid w:val="00936C96"/>
    <w:rPr>
      <w:rFonts w:ascii="Georgia" w:eastAsia="Calibri" w:hAnsi="Georgia" w:cstheme="minorBidi"/>
      <w:b/>
      <w:sz w:val="24"/>
    </w:rPr>
  </w:style>
  <w:style w:type="paragraph" w:customStyle="1" w:styleId="CM25">
    <w:name w:val="CM25"/>
    <w:basedOn w:val="Default"/>
    <w:next w:val="Default"/>
    <w:qFormat/>
    <w:rsid w:val="00936C9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36C96"/>
    <w:rPr>
      <w:rFonts w:ascii="Georgia" w:hAnsi="Georgia"/>
      <w:b/>
    </w:rPr>
  </w:style>
  <w:style w:type="paragraph" w:customStyle="1" w:styleId="Debate-CardTagandCite-F6">
    <w:name w:val="Debate- Card Tag and Cite- F6"/>
    <w:basedOn w:val="Normal"/>
    <w:link w:val="Debate-CardTagandCite-F6Char"/>
    <w:qFormat/>
    <w:rsid w:val="00936C96"/>
    <w:pPr>
      <w:contextualSpacing/>
    </w:pPr>
    <w:rPr>
      <w:rFonts w:ascii="Georgia" w:hAnsi="Georgia" w:cstheme="minorBidi"/>
      <w:b/>
      <w:sz w:val="24"/>
    </w:rPr>
  </w:style>
  <w:style w:type="character" w:customStyle="1" w:styleId="CardtextChar4">
    <w:name w:val="Card text Char"/>
    <w:link w:val="Cardtext3"/>
    <w:locked/>
    <w:rsid w:val="00936C96"/>
    <w:rPr>
      <w:rFonts w:ascii="Arial Narrow" w:hAnsi="Arial Narrow"/>
      <w:u w:val="single"/>
    </w:rPr>
  </w:style>
  <w:style w:type="paragraph" w:customStyle="1" w:styleId="Cardtext3">
    <w:name w:val="Card text"/>
    <w:link w:val="CardtextChar4"/>
    <w:qFormat/>
    <w:rsid w:val="00936C9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36C96"/>
    <w:rPr>
      <w:rFonts w:ascii="Georgia" w:eastAsia="Times New Roman" w:hAnsi="Georgia"/>
      <w:b/>
      <w:szCs w:val="28"/>
      <w:u w:val="single"/>
    </w:rPr>
  </w:style>
  <w:style w:type="paragraph" w:customStyle="1" w:styleId="NewHeading2">
    <w:name w:val="NewHeading2"/>
    <w:basedOn w:val="Normal"/>
    <w:link w:val="NewHeading2Char"/>
    <w:qFormat/>
    <w:rsid w:val="00936C96"/>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936C9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36C96"/>
    <w:rPr>
      <w:rFonts w:eastAsia="Calibri"/>
    </w:rPr>
  </w:style>
  <w:style w:type="paragraph" w:customStyle="1" w:styleId="TagLine">
    <w:name w:val="Tag Line"/>
    <w:basedOn w:val="Normal"/>
    <w:next w:val="FullText"/>
    <w:uiPriority w:val="99"/>
    <w:qFormat/>
    <w:rsid w:val="00936C96"/>
    <w:rPr>
      <w:rFonts w:ascii="Arial Narrow" w:eastAsia="Times New Roman" w:hAnsi="Arial Narrow"/>
      <w:b/>
      <w:sz w:val="28"/>
    </w:rPr>
  </w:style>
  <w:style w:type="paragraph" w:customStyle="1" w:styleId="Card6pt">
    <w:name w:val="Card 6pt"/>
    <w:basedOn w:val="Normal"/>
    <w:uiPriority w:val="99"/>
    <w:qFormat/>
    <w:rsid w:val="00936C96"/>
    <w:pPr>
      <w:ind w:left="288" w:right="288"/>
    </w:pPr>
    <w:rPr>
      <w:rFonts w:eastAsia="Calibri"/>
      <w:color w:val="000000"/>
      <w:sz w:val="12"/>
      <w:szCs w:val="20"/>
    </w:rPr>
  </w:style>
  <w:style w:type="character" w:customStyle="1" w:styleId="FullCiteChar">
    <w:name w:val="Full Cite Char"/>
    <w:link w:val="FullCite"/>
    <w:locked/>
    <w:rsid w:val="00936C96"/>
    <w:rPr>
      <w:rFonts w:ascii="Garamond" w:eastAsia="Calibri" w:hAnsi="Garamond"/>
    </w:rPr>
  </w:style>
  <w:style w:type="paragraph" w:customStyle="1" w:styleId="FullCite">
    <w:name w:val="Full Cite"/>
    <w:basedOn w:val="Normal"/>
    <w:next w:val="Normal"/>
    <w:link w:val="FullCiteChar"/>
    <w:qFormat/>
    <w:rsid w:val="00936C96"/>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936C9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36C96"/>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936C96"/>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36C96"/>
    <w:rPr>
      <w:rFonts w:ascii="Century Gothic" w:eastAsia="Times New Roman" w:hAnsi="Century Gothic"/>
    </w:rPr>
  </w:style>
  <w:style w:type="character" w:customStyle="1" w:styleId="StylecardThickunderlineChar">
    <w:name w:val="Style card + Thick underline Char"/>
    <w:link w:val="StylecardThickunderline"/>
    <w:locked/>
    <w:rsid w:val="00936C9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36C96"/>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936C9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36C96"/>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936C96"/>
    <w:pPr>
      <w:spacing w:after="200" w:line="276" w:lineRule="auto"/>
    </w:pPr>
    <w:rPr>
      <w:rFonts w:eastAsia="Calibri"/>
      <w:color w:val="auto"/>
      <w:sz w:val="22"/>
    </w:rPr>
  </w:style>
  <w:style w:type="paragraph" w:customStyle="1" w:styleId="font-null">
    <w:name w:val="font-null"/>
    <w:basedOn w:val="Normal"/>
    <w:uiPriority w:val="99"/>
    <w:qFormat/>
    <w:rsid w:val="00936C96"/>
    <w:pPr>
      <w:spacing w:before="100" w:beforeAutospacing="1" w:after="100" w:afterAutospacing="1"/>
    </w:pPr>
    <w:rPr>
      <w:rFonts w:eastAsia="Times New Roman"/>
      <w:sz w:val="24"/>
    </w:rPr>
  </w:style>
  <w:style w:type="paragraph" w:customStyle="1" w:styleId="rteindent1">
    <w:name w:val="rteindent1"/>
    <w:basedOn w:val="Normal"/>
    <w:uiPriority w:val="99"/>
    <w:qFormat/>
    <w:rsid w:val="00936C9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36C9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36C9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36C9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36C9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36C96"/>
    <w:pPr>
      <w:spacing w:before="100" w:beforeAutospacing="1" w:after="100" w:afterAutospacing="1"/>
    </w:pPr>
    <w:rPr>
      <w:rFonts w:eastAsia="Times New Roman"/>
      <w:sz w:val="24"/>
    </w:rPr>
  </w:style>
  <w:style w:type="paragraph" w:customStyle="1" w:styleId="class">
    <w:name w:val="class"/>
    <w:basedOn w:val="Normal"/>
    <w:uiPriority w:val="99"/>
    <w:qFormat/>
    <w:rsid w:val="00936C96"/>
    <w:pPr>
      <w:spacing w:before="100" w:beforeAutospacing="1" w:after="100" w:afterAutospacing="1"/>
    </w:pPr>
    <w:rPr>
      <w:rFonts w:eastAsia="Times New Roman"/>
      <w:sz w:val="24"/>
    </w:rPr>
  </w:style>
  <w:style w:type="character" w:customStyle="1" w:styleId="blocktitleChar">
    <w:name w:val="block title Char"/>
    <w:link w:val="blocktitle0"/>
    <w:locked/>
    <w:rsid w:val="00936C96"/>
    <w:rPr>
      <w:rFonts w:ascii="Calibri" w:eastAsia="Calibri" w:hAnsi="Calibri" w:cs="Calibri"/>
      <w:b/>
      <w:caps/>
      <w:sz w:val="28"/>
      <w:szCs w:val="28"/>
      <w:lang w:val="es-ES"/>
    </w:rPr>
  </w:style>
  <w:style w:type="paragraph" w:customStyle="1" w:styleId="Pa6">
    <w:name w:val="Pa6"/>
    <w:basedOn w:val="Normal"/>
    <w:next w:val="Normal"/>
    <w:uiPriority w:val="99"/>
    <w:qFormat/>
    <w:rsid w:val="00936C9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36C9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36C9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36C9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36C9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36C9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36C9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36C96"/>
    <w:rPr>
      <w:rFonts w:ascii="Georgia" w:eastAsia="SimSun" w:hAnsi="Georgia" w:cstheme="minorBidi"/>
      <w:b/>
      <w:bCs/>
      <w:sz w:val="24"/>
    </w:rPr>
  </w:style>
  <w:style w:type="paragraph" w:customStyle="1" w:styleId="summary">
    <w:name w:val="summary"/>
    <w:basedOn w:val="Normal"/>
    <w:uiPriority w:val="99"/>
    <w:qFormat/>
    <w:rsid w:val="00936C96"/>
    <w:pPr>
      <w:spacing w:before="100" w:beforeAutospacing="1" w:after="100" w:afterAutospacing="1"/>
    </w:pPr>
    <w:rPr>
      <w:rFonts w:eastAsia="Times New Roman"/>
      <w:sz w:val="24"/>
    </w:rPr>
  </w:style>
  <w:style w:type="paragraph" w:customStyle="1" w:styleId="Caption2">
    <w:name w:val="Caption2"/>
    <w:basedOn w:val="Normal"/>
    <w:uiPriority w:val="99"/>
    <w:qFormat/>
    <w:rsid w:val="00936C9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36C9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36C96"/>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936C96"/>
    <w:pPr>
      <w:jc w:val="center"/>
    </w:pPr>
    <w:rPr>
      <w:rFonts w:ascii="Book Antiqua" w:eastAsia="Times New Roman" w:hAnsi="Book Antiqua"/>
      <w:b/>
      <w:sz w:val="28"/>
    </w:rPr>
  </w:style>
  <w:style w:type="paragraph" w:customStyle="1" w:styleId="Little">
    <w:name w:val="Little"/>
    <w:basedOn w:val="Normal"/>
    <w:next w:val="Normal"/>
    <w:link w:val="LittleChar"/>
    <w:qFormat/>
    <w:rsid w:val="00936C96"/>
    <w:pPr>
      <w:ind w:left="288"/>
    </w:pPr>
    <w:rPr>
      <w:rFonts w:ascii="Garamond" w:eastAsia="Times New Roman" w:hAnsi="Garamond"/>
    </w:rPr>
  </w:style>
  <w:style w:type="paragraph" w:customStyle="1" w:styleId="AAAcard">
    <w:name w:val="AAAcard"/>
    <w:basedOn w:val="Normal"/>
    <w:uiPriority w:val="99"/>
    <w:qFormat/>
    <w:rsid w:val="00936C96"/>
    <w:pPr>
      <w:ind w:left="288" w:right="288"/>
    </w:pPr>
    <w:rPr>
      <w:rFonts w:eastAsia="Times New Roman"/>
    </w:rPr>
  </w:style>
  <w:style w:type="paragraph" w:customStyle="1" w:styleId="Caption3">
    <w:name w:val="Caption3"/>
    <w:basedOn w:val="Normal"/>
    <w:uiPriority w:val="99"/>
    <w:qFormat/>
    <w:rsid w:val="00936C96"/>
    <w:pPr>
      <w:spacing w:before="100" w:beforeAutospacing="1" w:after="100" w:afterAutospacing="1"/>
    </w:pPr>
    <w:rPr>
      <w:rFonts w:eastAsia="Times New Roman"/>
      <w:sz w:val="24"/>
    </w:rPr>
  </w:style>
  <w:style w:type="paragraph" w:customStyle="1" w:styleId="body-12-5">
    <w:name w:val="body-12-5"/>
    <w:basedOn w:val="Normal"/>
    <w:uiPriority w:val="99"/>
    <w:qFormat/>
    <w:rsid w:val="00936C96"/>
    <w:pPr>
      <w:spacing w:before="100" w:beforeAutospacing="1" w:after="100" w:afterAutospacing="1"/>
    </w:pPr>
    <w:rPr>
      <w:rFonts w:eastAsia="Times New Roman"/>
      <w:sz w:val="24"/>
    </w:rPr>
  </w:style>
  <w:style w:type="paragraph" w:customStyle="1" w:styleId="infuse">
    <w:name w:val="infuse"/>
    <w:basedOn w:val="Normal"/>
    <w:uiPriority w:val="99"/>
    <w:qFormat/>
    <w:rsid w:val="00936C96"/>
    <w:pPr>
      <w:spacing w:before="100" w:beforeAutospacing="1" w:after="100" w:afterAutospacing="1"/>
    </w:pPr>
    <w:rPr>
      <w:rFonts w:eastAsia="Times New Roman"/>
      <w:sz w:val="24"/>
    </w:rPr>
  </w:style>
  <w:style w:type="paragraph" w:customStyle="1" w:styleId="fontreg">
    <w:name w:val="font_reg"/>
    <w:basedOn w:val="Normal"/>
    <w:uiPriority w:val="99"/>
    <w:qFormat/>
    <w:rsid w:val="00936C96"/>
    <w:pPr>
      <w:spacing w:before="100" w:beforeAutospacing="1" w:after="100" w:afterAutospacing="1"/>
    </w:pPr>
    <w:rPr>
      <w:rFonts w:eastAsia="Times New Roman"/>
      <w:sz w:val="24"/>
    </w:rPr>
  </w:style>
  <w:style w:type="paragraph" w:customStyle="1" w:styleId="CITEF3">
    <w:name w:val="CITE F3"/>
    <w:uiPriority w:val="99"/>
    <w:qFormat/>
    <w:rsid w:val="00936C9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36C9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36C9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36C9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36C96"/>
    <w:pPr>
      <w:spacing w:after="200"/>
    </w:pPr>
    <w:rPr>
      <w:rFonts w:ascii="Calibri" w:eastAsia="Calibri" w:hAnsi="Calibri" w:cs="Times New Roman"/>
      <w:sz w:val="20"/>
      <w:szCs w:val="20"/>
      <w:u w:val="single"/>
    </w:rPr>
  </w:style>
  <w:style w:type="paragraph" w:customStyle="1" w:styleId="hotroute1">
    <w:name w:val="hot route!"/>
    <w:basedOn w:val="Normal"/>
    <w:qFormat/>
    <w:rsid w:val="00936C96"/>
    <w:pPr>
      <w:ind w:left="144"/>
    </w:pPr>
    <w:rPr>
      <w:rFonts w:ascii="Cambria" w:eastAsia="Calibri" w:hAnsi="Cambria"/>
      <w:sz w:val="24"/>
    </w:rPr>
  </w:style>
  <w:style w:type="paragraph" w:customStyle="1" w:styleId="FreeFormA">
    <w:name w:val="Free Form A"/>
    <w:autoRedefine/>
    <w:uiPriority w:val="99"/>
    <w:qFormat/>
    <w:rsid w:val="00936C9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36C9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36C9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36C96"/>
    <w:rPr>
      <w:rFonts w:ascii="Times New Roman" w:eastAsia="Times New Roman" w:hAnsi="Times New Roman" w:cs="Times New Roman"/>
      <w:sz w:val="10"/>
    </w:rPr>
  </w:style>
  <w:style w:type="paragraph" w:customStyle="1" w:styleId="subheader">
    <w:name w:val="subheader"/>
    <w:basedOn w:val="Normal"/>
    <w:uiPriority w:val="99"/>
    <w:qFormat/>
    <w:rsid w:val="00936C9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36C96"/>
    <w:pPr>
      <w:spacing w:before="100" w:beforeAutospacing="1" w:after="100" w:afterAutospacing="1"/>
    </w:pPr>
    <w:rPr>
      <w:rFonts w:eastAsia="Times New Roman"/>
      <w:sz w:val="24"/>
    </w:rPr>
  </w:style>
  <w:style w:type="paragraph" w:customStyle="1" w:styleId="more">
    <w:name w:val="more"/>
    <w:basedOn w:val="Normal"/>
    <w:uiPriority w:val="99"/>
    <w:qFormat/>
    <w:rsid w:val="00936C96"/>
    <w:pPr>
      <w:spacing w:before="100" w:beforeAutospacing="1" w:after="100" w:afterAutospacing="1"/>
    </w:pPr>
    <w:rPr>
      <w:rFonts w:eastAsia="Times New Roman"/>
      <w:sz w:val="24"/>
    </w:rPr>
  </w:style>
  <w:style w:type="paragraph" w:customStyle="1" w:styleId="story">
    <w:name w:val="story"/>
    <w:basedOn w:val="Normal"/>
    <w:uiPriority w:val="99"/>
    <w:qFormat/>
    <w:rsid w:val="00936C96"/>
    <w:pPr>
      <w:spacing w:before="100" w:beforeAutospacing="1" w:after="100" w:afterAutospacing="1"/>
    </w:pPr>
    <w:rPr>
      <w:rFonts w:eastAsia="Times New Roman"/>
      <w:sz w:val="24"/>
    </w:rPr>
  </w:style>
  <w:style w:type="paragraph" w:customStyle="1" w:styleId="H1numbered">
    <w:name w:val="H1 numbered"/>
    <w:basedOn w:val="Normal"/>
    <w:uiPriority w:val="99"/>
    <w:qFormat/>
    <w:rsid w:val="00936C9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36C9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36C9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36C9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36C9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36C9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36C9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36C96"/>
    <w:pPr>
      <w:widowControl w:val="0"/>
      <w:spacing w:after="63"/>
    </w:pPr>
    <w:rPr>
      <w:rFonts w:ascii="Arial" w:hAnsi="Arial"/>
      <w:color w:val="auto"/>
    </w:rPr>
  </w:style>
  <w:style w:type="paragraph" w:customStyle="1" w:styleId="CM35">
    <w:name w:val="CM35"/>
    <w:basedOn w:val="Default"/>
    <w:next w:val="Default"/>
    <w:uiPriority w:val="99"/>
    <w:qFormat/>
    <w:rsid w:val="00936C9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36C9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36C9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36C9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36C9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36C96"/>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36C9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36C96"/>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36C9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36C96"/>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36C9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36C96"/>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36C9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36C96"/>
    <w:rPr>
      <w:rFonts w:ascii="Georgia" w:hAnsi="Georgia" w:cstheme="minorBidi"/>
      <w:sz w:val="24"/>
      <w:lang w:val="x-none" w:eastAsia="x-none"/>
    </w:rPr>
  </w:style>
  <w:style w:type="character" w:customStyle="1" w:styleId="NormalFontChar">
    <w:name w:val="Normal Font Char"/>
    <w:link w:val="NormalFont"/>
    <w:locked/>
    <w:rsid w:val="00936C96"/>
    <w:rPr>
      <w:rFonts w:ascii="Times New Roman" w:eastAsia="Times New Roman" w:hAnsi="Times New Roman" w:cs="Times New Roman"/>
      <w:sz w:val="20"/>
      <w:szCs w:val="20"/>
    </w:rPr>
  </w:style>
  <w:style w:type="paragraph" w:customStyle="1" w:styleId="NormalFont">
    <w:name w:val="Normal Font"/>
    <w:link w:val="NormalFontChar"/>
    <w:qFormat/>
    <w:rsid w:val="00936C96"/>
    <w:rPr>
      <w:rFonts w:ascii="Times New Roman" w:eastAsia="Times New Roman" w:hAnsi="Times New Roman" w:cs="Times New Roman"/>
      <w:sz w:val="20"/>
      <w:szCs w:val="20"/>
    </w:rPr>
  </w:style>
  <w:style w:type="paragraph" w:customStyle="1" w:styleId="StyleSmall11pt">
    <w:name w:val="Style Small + 11 pt"/>
    <w:uiPriority w:val="99"/>
    <w:qFormat/>
    <w:rsid w:val="00936C9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36C9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36C96"/>
    <w:rPr>
      <w:u w:val="single"/>
      <w:lang w:val="x-none" w:eastAsia="x-none"/>
    </w:rPr>
  </w:style>
  <w:style w:type="character" w:customStyle="1" w:styleId="StyleNormalFont11ptBoldUnderlineChar">
    <w:name w:val="Style Normal Font + 11 pt Bold Underline Char"/>
    <w:link w:val="StyleNormalFont11ptBoldUnderline"/>
    <w:locked/>
    <w:rsid w:val="00936C9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36C96"/>
    <w:rPr>
      <w:b/>
      <w:bCs/>
      <w:u w:val="single"/>
      <w:lang w:val="x-none" w:eastAsia="x-none"/>
    </w:rPr>
  </w:style>
  <w:style w:type="paragraph" w:customStyle="1" w:styleId="Smallfont0">
    <w:name w:val="Smallfont"/>
    <w:basedOn w:val="Normal"/>
    <w:uiPriority w:val="99"/>
    <w:qFormat/>
    <w:rsid w:val="00936C96"/>
    <w:rPr>
      <w:rFonts w:eastAsia="Times New Roman"/>
      <w:sz w:val="15"/>
    </w:rPr>
  </w:style>
  <w:style w:type="paragraph" w:customStyle="1" w:styleId="formatvorlage2">
    <w:name w:val="formatvorlage2"/>
    <w:basedOn w:val="Normal"/>
    <w:uiPriority w:val="99"/>
    <w:qFormat/>
    <w:rsid w:val="00936C9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36C9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36C96"/>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936C9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36C96"/>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936C9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36C96"/>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936C96"/>
    <w:pPr>
      <w:spacing w:before="100" w:beforeAutospacing="1" w:after="100" w:afterAutospacing="1"/>
    </w:pPr>
    <w:rPr>
      <w:rFonts w:eastAsia="Times New Roman"/>
      <w:sz w:val="24"/>
    </w:rPr>
  </w:style>
  <w:style w:type="paragraph" w:customStyle="1" w:styleId="i1">
    <w:name w:val="i1"/>
    <w:basedOn w:val="Normal"/>
    <w:uiPriority w:val="99"/>
    <w:qFormat/>
    <w:rsid w:val="00936C96"/>
    <w:pPr>
      <w:spacing w:before="100" w:beforeAutospacing="1" w:after="100" w:afterAutospacing="1"/>
    </w:pPr>
    <w:rPr>
      <w:rFonts w:eastAsia="Times New Roman"/>
      <w:sz w:val="24"/>
    </w:rPr>
  </w:style>
  <w:style w:type="paragraph" w:customStyle="1" w:styleId="question">
    <w:name w:val="question"/>
    <w:basedOn w:val="Normal"/>
    <w:uiPriority w:val="99"/>
    <w:qFormat/>
    <w:rsid w:val="00936C96"/>
    <w:pPr>
      <w:spacing w:before="100" w:beforeAutospacing="1" w:after="100" w:afterAutospacing="1"/>
    </w:pPr>
    <w:rPr>
      <w:rFonts w:eastAsia="Times New Roman"/>
      <w:sz w:val="24"/>
    </w:rPr>
  </w:style>
  <w:style w:type="paragraph" w:customStyle="1" w:styleId="bodycopy">
    <w:name w:val="bodycopy"/>
    <w:basedOn w:val="Normal"/>
    <w:uiPriority w:val="99"/>
    <w:qFormat/>
    <w:rsid w:val="00936C96"/>
    <w:pPr>
      <w:spacing w:before="100" w:beforeAutospacing="1" w:after="100" w:afterAutospacing="1"/>
    </w:pPr>
    <w:rPr>
      <w:rFonts w:eastAsia="Times New Roman"/>
      <w:sz w:val="24"/>
    </w:rPr>
  </w:style>
  <w:style w:type="paragraph" w:customStyle="1" w:styleId="Fifth">
    <w:name w:val="Fifth"/>
    <w:basedOn w:val="Normal"/>
    <w:link w:val="FifthChar"/>
    <w:qFormat/>
    <w:rsid w:val="00936C96"/>
    <w:rPr>
      <w:rFonts w:eastAsia="Calibri"/>
    </w:rPr>
  </w:style>
  <w:style w:type="paragraph" w:customStyle="1" w:styleId="NoteLevel22">
    <w:name w:val="Note Level 22"/>
    <w:basedOn w:val="Normal"/>
    <w:next w:val="Normal"/>
    <w:uiPriority w:val="99"/>
    <w:qFormat/>
    <w:rsid w:val="00936C96"/>
    <w:pPr>
      <w:keepNext/>
      <w:ind w:left="288" w:right="288"/>
    </w:pPr>
    <w:rPr>
      <w:rFonts w:eastAsia="MS Gothic"/>
      <w:szCs w:val="20"/>
    </w:rPr>
  </w:style>
  <w:style w:type="paragraph" w:customStyle="1" w:styleId="wp-caption-text">
    <w:name w:val="wp-caption-text"/>
    <w:basedOn w:val="Normal"/>
    <w:qFormat/>
    <w:rsid w:val="00936C96"/>
    <w:pPr>
      <w:spacing w:before="100" w:beforeAutospacing="1" w:after="100" w:afterAutospacing="1"/>
    </w:pPr>
    <w:rPr>
      <w:rFonts w:eastAsia="Times New Roman"/>
      <w:sz w:val="24"/>
    </w:rPr>
  </w:style>
  <w:style w:type="paragraph" w:customStyle="1" w:styleId="svarticle">
    <w:name w:val="svarticle"/>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36C9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36C96"/>
    <w:pPr>
      <w:spacing w:before="100" w:beforeAutospacing="1" w:after="100" w:afterAutospacing="1"/>
    </w:pPr>
  </w:style>
  <w:style w:type="paragraph" w:customStyle="1" w:styleId="description">
    <w:name w:val="description"/>
    <w:basedOn w:val="Normal"/>
    <w:uiPriority w:val="99"/>
    <w:qFormat/>
    <w:rsid w:val="00936C96"/>
    <w:pPr>
      <w:spacing w:before="100" w:beforeAutospacing="1" w:after="100" w:afterAutospacing="1"/>
    </w:pPr>
  </w:style>
  <w:style w:type="paragraph" w:customStyle="1" w:styleId="graf">
    <w:name w:val="graf"/>
    <w:basedOn w:val="Normal"/>
    <w:uiPriority w:val="99"/>
    <w:qFormat/>
    <w:rsid w:val="00936C96"/>
    <w:pPr>
      <w:spacing w:before="100" w:beforeAutospacing="1" w:after="100" w:afterAutospacing="1"/>
    </w:pPr>
  </w:style>
  <w:style w:type="paragraph" w:customStyle="1" w:styleId="column">
    <w:name w:val="column"/>
    <w:basedOn w:val="Normal"/>
    <w:uiPriority w:val="99"/>
    <w:qFormat/>
    <w:rsid w:val="00936C96"/>
    <w:pPr>
      <w:spacing w:before="100" w:beforeAutospacing="1" w:after="100" w:afterAutospacing="1"/>
    </w:pPr>
  </w:style>
  <w:style w:type="paragraph" w:customStyle="1" w:styleId="recirc-container">
    <w:name w:val="recirc-container"/>
    <w:basedOn w:val="Normal"/>
    <w:uiPriority w:val="99"/>
    <w:qFormat/>
    <w:rsid w:val="00936C9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36C9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36C9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36C9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36C96"/>
    <w:rPr>
      <w:rFonts w:ascii="Georgia" w:hAnsi="Georgia" w:hint="default"/>
      <w:i/>
      <w:iCs/>
      <w:color w:val="808080"/>
    </w:rPr>
  </w:style>
  <w:style w:type="character" w:customStyle="1" w:styleId="cardchar00">
    <w:name w:val="cardchar0"/>
    <w:basedOn w:val="DefaultParagraphFont"/>
    <w:rsid w:val="00936C96"/>
  </w:style>
  <w:style w:type="character" w:customStyle="1" w:styleId="UnderlineNon-bold">
    <w:name w:val="Underline Non - bold"/>
    <w:rsid w:val="00936C9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36C96"/>
  </w:style>
  <w:style w:type="character" w:customStyle="1" w:styleId="StyleHeading4UnderlinedsmalltextGaramondChar">
    <w:name w:val="Style Heading 4Underlinedsmall text + Garamond Char"/>
    <w:link w:val="StyleHeading4UnderlinedsmalltextGaramond"/>
    <w:locked/>
    <w:rsid w:val="00936C96"/>
    <w:rPr>
      <w:rFonts w:ascii="Calibri" w:hAnsi="Calibri" w:cs="Calibri"/>
      <w:sz w:val="22"/>
    </w:rPr>
  </w:style>
  <w:style w:type="character" w:customStyle="1" w:styleId="Heading5Char2">
    <w:name w:val="Heading 5 Char2"/>
    <w:rsid w:val="00936C9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36C96"/>
    <w:rPr>
      <w:rFonts w:ascii="Arial" w:hAnsi="Arial" w:cs="Arial"/>
      <w:vanish/>
      <w:sz w:val="16"/>
      <w:szCs w:val="16"/>
    </w:rPr>
  </w:style>
  <w:style w:type="paragraph" w:styleId="z-TopofForm">
    <w:name w:val="HTML Top of Form"/>
    <w:basedOn w:val="Normal"/>
    <w:next w:val="Normal"/>
    <w:link w:val="z-TopofFormChar"/>
    <w:hidden/>
    <w:uiPriority w:val="99"/>
    <w:unhideWhenUsed/>
    <w:rsid w:val="00936C9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36C96"/>
    <w:rPr>
      <w:rFonts w:ascii="Arial" w:hAnsi="Arial" w:cs="Arial"/>
      <w:vanish/>
      <w:sz w:val="16"/>
      <w:szCs w:val="16"/>
    </w:rPr>
  </w:style>
  <w:style w:type="character" w:customStyle="1" w:styleId="z-BottomofFormChar">
    <w:name w:val="z-Bottom of Form Char"/>
    <w:basedOn w:val="DefaultParagraphFont"/>
    <w:link w:val="z-BottomofForm"/>
    <w:uiPriority w:val="99"/>
    <w:rsid w:val="00936C9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36C9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36C96"/>
    <w:rPr>
      <w:rFonts w:ascii="Arial" w:hAnsi="Arial" w:cs="Arial"/>
      <w:vanish/>
      <w:sz w:val="16"/>
      <w:szCs w:val="16"/>
    </w:rPr>
  </w:style>
  <w:style w:type="character" w:customStyle="1" w:styleId="Style2CharChar">
    <w:name w:val="Style2 Char Char"/>
    <w:rsid w:val="00936C96"/>
    <w:rPr>
      <w:u w:val="thick"/>
      <w:lang w:val="en-US" w:eastAsia="en-US" w:bidi="ar-SA"/>
    </w:rPr>
  </w:style>
  <w:style w:type="character" w:customStyle="1" w:styleId="authordate1">
    <w:name w:val="authordate"/>
    <w:rsid w:val="00936C96"/>
  </w:style>
  <w:style w:type="character" w:customStyle="1" w:styleId="underline0">
    <w:name w:val="%underline"/>
    <w:rsid w:val="00936C96"/>
    <w:rPr>
      <w:rFonts w:ascii="Times New Roman" w:hAnsi="Times New Roman" w:cs="Times New Roman" w:hint="default"/>
      <w:strike w:val="0"/>
      <w:dstrike w:val="0"/>
      <w:sz w:val="16"/>
      <w:u w:val="none"/>
      <w:effect w:val="none"/>
    </w:rPr>
  </w:style>
  <w:style w:type="character" w:customStyle="1" w:styleId="AUNDERLINE0">
    <w:name w:val="AUNDERLINE"/>
    <w:qFormat/>
    <w:rsid w:val="00936C96"/>
    <w:rPr>
      <w:rFonts w:ascii="Times New Roman" w:hAnsi="Times New Roman" w:cs="Times New Roman" w:hint="default"/>
      <w:sz w:val="20"/>
      <w:u w:val="single"/>
    </w:rPr>
  </w:style>
  <w:style w:type="character" w:customStyle="1" w:styleId="UnderlinedCharChar">
    <w:name w:val="Underlined Char Char"/>
    <w:rsid w:val="00936C96"/>
    <w:rPr>
      <w:rFonts w:ascii="Garamond" w:hAnsi="Garamond" w:hint="default"/>
      <w:szCs w:val="28"/>
      <w:u w:val="single"/>
      <w:lang w:val="en-US" w:eastAsia="en-US" w:bidi="ar-SA"/>
    </w:rPr>
  </w:style>
  <w:style w:type="character" w:customStyle="1" w:styleId="slug-doi">
    <w:name w:val="slug-doi"/>
    <w:basedOn w:val="DefaultParagraphFont"/>
    <w:rsid w:val="00936C96"/>
  </w:style>
  <w:style w:type="character" w:customStyle="1" w:styleId="af">
    <w:name w:val="af"/>
    <w:basedOn w:val="DefaultParagraphFont"/>
    <w:rsid w:val="00936C96"/>
  </w:style>
  <w:style w:type="character" w:customStyle="1" w:styleId="ab">
    <w:name w:val="ab"/>
    <w:basedOn w:val="DefaultParagraphFont"/>
    <w:rsid w:val="00936C96"/>
  </w:style>
  <w:style w:type="character" w:customStyle="1" w:styleId="em">
    <w:name w:val="em"/>
    <w:basedOn w:val="DefaultParagraphFont"/>
    <w:rsid w:val="00936C96"/>
  </w:style>
  <w:style w:type="character" w:customStyle="1" w:styleId="au">
    <w:name w:val="au"/>
    <w:basedOn w:val="DefaultParagraphFont"/>
    <w:rsid w:val="00936C96"/>
  </w:style>
  <w:style w:type="character" w:customStyle="1" w:styleId="ti">
    <w:name w:val="ti"/>
    <w:basedOn w:val="DefaultParagraphFont"/>
    <w:rsid w:val="00936C96"/>
  </w:style>
  <w:style w:type="character" w:customStyle="1" w:styleId="subheadblue">
    <w:name w:val="subhead_blue"/>
    <w:basedOn w:val="DefaultParagraphFont"/>
    <w:rsid w:val="00936C96"/>
  </w:style>
  <w:style w:type="character" w:customStyle="1" w:styleId="affiliation">
    <w:name w:val="affiliation"/>
    <w:basedOn w:val="DefaultParagraphFont"/>
    <w:rsid w:val="00936C96"/>
  </w:style>
  <w:style w:type="character" w:customStyle="1" w:styleId="slug-doi-wrapper">
    <w:name w:val="slug-doi-wrapper"/>
    <w:basedOn w:val="DefaultParagraphFont"/>
    <w:rsid w:val="00936C96"/>
  </w:style>
  <w:style w:type="character" w:customStyle="1" w:styleId="slug-metadata-noteahead-of-print">
    <w:name w:val="slug-metadata-note ahead-of-print"/>
    <w:basedOn w:val="DefaultParagraphFont"/>
    <w:rsid w:val="00936C96"/>
  </w:style>
  <w:style w:type="character" w:customStyle="1" w:styleId="slug-ahead-of-print-date">
    <w:name w:val="slug-ahead-of-print-date"/>
    <w:basedOn w:val="DefaultParagraphFont"/>
    <w:rsid w:val="00936C96"/>
  </w:style>
  <w:style w:type="character" w:customStyle="1" w:styleId="medium-bold">
    <w:name w:val="medium-bold"/>
    <w:basedOn w:val="DefaultParagraphFont"/>
    <w:rsid w:val="00936C96"/>
  </w:style>
  <w:style w:type="character" w:customStyle="1" w:styleId="updated-short-citation">
    <w:name w:val="updated-short-citation"/>
    <w:basedOn w:val="DefaultParagraphFont"/>
    <w:rsid w:val="00936C96"/>
  </w:style>
  <w:style w:type="character" w:customStyle="1" w:styleId="goohl0">
    <w:name w:val="goohl0"/>
    <w:basedOn w:val="DefaultParagraphFont"/>
    <w:rsid w:val="00936C96"/>
  </w:style>
  <w:style w:type="character" w:customStyle="1" w:styleId="CharChar6">
    <w:name w:val="Char Char6"/>
    <w:rsid w:val="00936C96"/>
    <w:rPr>
      <w:rFonts w:ascii="Arial" w:hAnsi="Arial" w:cs="Arial" w:hint="default"/>
      <w:bCs/>
      <w:sz w:val="16"/>
      <w:szCs w:val="26"/>
      <w:lang w:val="en-US" w:eastAsia="en-US" w:bidi="ar-SA"/>
    </w:rPr>
  </w:style>
  <w:style w:type="character" w:customStyle="1" w:styleId="TagCharChar1">
    <w:name w:val="Tag Char Char1"/>
    <w:rsid w:val="00936C96"/>
    <w:rPr>
      <w:b/>
      <w:bCs w:val="0"/>
      <w:sz w:val="24"/>
      <w:szCs w:val="24"/>
      <w:lang w:val="en-US" w:eastAsia="en-US" w:bidi="ar-SA"/>
    </w:rPr>
  </w:style>
  <w:style w:type="character" w:customStyle="1" w:styleId="12TimesNewRoman">
    <w:name w:val="12 Times New Roman"/>
    <w:rsid w:val="00936C9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36C9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36C96"/>
    <w:rPr>
      <w:rFonts w:ascii="Times New Roman" w:hAnsi="Times New Roman" w:cs="Times New Roman" w:hint="default"/>
      <w:strike w:val="0"/>
      <w:dstrike w:val="0"/>
      <w:sz w:val="14"/>
      <w:u w:val="none"/>
      <w:effect w:val="none"/>
    </w:rPr>
  </w:style>
  <w:style w:type="character" w:customStyle="1" w:styleId="F8-UnderlineBold">
    <w:name w:val="F8 - Underline/Bold"/>
    <w:rsid w:val="00936C96"/>
    <w:rPr>
      <w:rFonts w:ascii="Times New Roman" w:hAnsi="Times New Roman" w:cs="Times New Roman" w:hint="default"/>
      <w:b/>
      <w:bCs w:val="0"/>
      <w:sz w:val="20"/>
      <w:u w:val="single"/>
    </w:rPr>
  </w:style>
  <w:style w:type="character" w:customStyle="1" w:styleId="F7-SmallFont">
    <w:name w:val="F7 - Small Font"/>
    <w:rsid w:val="00936C96"/>
    <w:rPr>
      <w:rFonts w:ascii="Times New Roman" w:hAnsi="Times New Roman" w:cs="Times New Roman" w:hint="default"/>
      <w:sz w:val="14"/>
    </w:rPr>
  </w:style>
  <w:style w:type="character" w:customStyle="1" w:styleId="Brief-Bold">
    <w:name w:val="Brief - Bold"/>
    <w:rsid w:val="00936C96"/>
    <w:rPr>
      <w:rFonts w:ascii="Times New Roman" w:hAnsi="Times New Roman" w:cs="Times New Roman" w:hint="default"/>
      <w:b/>
      <w:bCs w:val="0"/>
    </w:rPr>
  </w:style>
  <w:style w:type="character" w:customStyle="1" w:styleId="Card-Underline">
    <w:name w:val="Card - Underline"/>
    <w:rsid w:val="00936C96"/>
    <w:rPr>
      <w:rFonts w:ascii="Times New Roman" w:hAnsi="Times New Roman" w:cs="Times New Roman" w:hint="default"/>
      <w:u w:val="single"/>
    </w:rPr>
  </w:style>
  <w:style w:type="character" w:customStyle="1" w:styleId="beriefunderline">
    <w:name w:val="berief = underline"/>
    <w:rsid w:val="00936C96"/>
    <w:rPr>
      <w:rFonts w:ascii="Times New Roman" w:eastAsia="Times New Roman" w:hAnsi="Times New Roman" w:cs="Times New Roman" w:hint="default"/>
      <w:sz w:val="20"/>
      <w:u w:val="single"/>
    </w:rPr>
  </w:style>
  <w:style w:type="character" w:customStyle="1" w:styleId="BoldText10pt">
    <w:name w:val="Bold Text 10 pt"/>
    <w:rsid w:val="00936C9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36C96"/>
    <w:rPr>
      <w:i/>
      <w:iCs w:val="0"/>
    </w:rPr>
  </w:style>
  <w:style w:type="character" w:customStyle="1" w:styleId="eoeaheader">
    <w:name w:val="eoea_header"/>
    <w:basedOn w:val="DefaultParagraphFont"/>
    <w:rsid w:val="00936C96"/>
  </w:style>
  <w:style w:type="character" w:customStyle="1" w:styleId="SC4208902">
    <w:name w:val="SC.4.208902"/>
    <w:rsid w:val="00936C96"/>
    <w:rPr>
      <w:rFonts w:ascii="Century" w:hAnsi="Century" w:cs="Century" w:hint="default"/>
      <w:color w:val="000000"/>
      <w:sz w:val="22"/>
      <w:szCs w:val="22"/>
    </w:rPr>
  </w:style>
  <w:style w:type="character" w:customStyle="1" w:styleId="SC4208915">
    <w:name w:val="SC.4.208915"/>
    <w:rsid w:val="00936C96"/>
    <w:rPr>
      <w:rFonts w:ascii="Century" w:hAnsi="Century" w:cs="Century" w:hint="default"/>
      <w:color w:val="000000"/>
      <w:sz w:val="13"/>
      <w:szCs w:val="13"/>
    </w:rPr>
  </w:style>
  <w:style w:type="character" w:customStyle="1" w:styleId="SC273764">
    <w:name w:val="SC.2.73764"/>
    <w:rsid w:val="00936C96"/>
    <w:rPr>
      <w:rFonts w:ascii="Century" w:hAnsi="Century" w:cs="Century" w:hint="default"/>
      <w:color w:val="000000"/>
      <w:sz w:val="72"/>
      <w:szCs w:val="72"/>
    </w:rPr>
  </w:style>
  <w:style w:type="character" w:customStyle="1" w:styleId="SC273779">
    <w:name w:val="SC.2.73779"/>
    <w:rsid w:val="00936C96"/>
    <w:rPr>
      <w:rFonts w:ascii="Century" w:hAnsi="Century" w:cs="Century" w:hint="default"/>
      <w:color w:val="000000"/>
      <w:sz w:val="40"/>
      <w:szCs w:val="40"/>
    </w:rPr>
  </w:style>
  <w:style w:type="character" w:customStyle="1" w:styleId="SC273763">
    <w:name w:val="SC.2.73763"/>
    <w:rsid w:val="00936C96"/>
    <w:rPr>
      <w:rFonts w:ascii="Century" w:hAnsi="Century" w:cs="Century" w:hint="default"/>
      <w:b/>
      <w:bCs/>
      <w:color w:val="000000"/>
    </w:rPr>
  </w:style>
  <w:style w:type="character" w:customStyle="1" w:styleId="SC4208910">
    <w:name w:val="SC.4.208910"/>
    <w:rsid w:val="00936C96"/>
    <w:rPr>
      <w:rFonts w:ascii="Century" w:hAnsi="Century" w:cs="Century" w:hint="default"/>
      <w:color w:val="000000"/>
      <w:sz w:val="28"/>
      <w:szCs w:val="28"/>
    </w:rPr>
  </w:style>
  <w:style w:type="character" w:customStyle="1" w:styleId="SC4208911">
    <w:name w:val="SC.4.208911"/>
    <w:rsid w:val="00936C96"/>
    <w:rPr>
      <w:rFonts w:ascii="Century" w:hAnsi="Century" w:cs="Century" w:hint="default"/>
      <w:color w:val="000000"/>
    </w:rPr>
  </w:style>
  <w:style w:type="character" w:customStyle="1" w:styleId="articlesubtitle">
    <w:name w:val="article_sub_title"/>
    <w:basedOn w:val="DefaultParagraphFont"/>
    <w:rsid w:val="00936C96"/>
  </w:style>
  <w:style w:type="character" w:customStyle="1" w:styleId="newsdate2">
    <w:name w:val="news_date2"/>
    <w:basedOn w:val="DefaultParagraphFont"/>
    <w:rsid w:val="00936C96"/>
  </w:style>
  <w:style w:type="character" w:customStyle="1" w:styleId="readarticleheader">
    <w:name w:val="readarticleheader"/>
    <w:basedOn w:val="DefaultParagraphFont"/>
    <w:rsid w:val="00936C96"/>
  </w:style>
  <w:style w:type="character" w:customStyle="1" w:styleId="UnderlineChar20">
    <w:name w:val="Underline Char2"/>
    <w:rsid w:val="00936C96"/>
    <w:rPr>
      <w:rFonts w:ascii="Trebuchet MS" w:hAnsi="Trebuchet MS" w:hint="default"/>
      <w:u w:val="thick"/>
      <w:lang w:val="en-US" w:eastAsia="zh-CN" w:bidi="ar-SA"/>
    </w:rPr>
  </w:style>
  <w:style w:type="character" w:customStyle="1" w:styleId="BoldUnderliningChar">
    <w:name w:val="Bold Underlining Char"/>
    <w:rsid w:val="00936C96"/>
    <w:rPr>
      <w:rFonts w:ascii="Arial Narrow" w:eastAsia="Times New Roman" w:hAnsi="Arial Narrow" w:hint="default"/>
      <w:b/>
      <w:bCs w:val="0"/>
      <w:szCs w:val="24"/>
      <w:u w:val="single"/>
      <w:lang w:val="en-GB" w:eastAsia="en-US" w:bidi="ar-SA"/>
    </w:rPr>
  </w:style>
  <w:style w:type="character" w:customStyle="1" w:styleId="medium-normal1">
    <w:name w:val="medium-normal1"/>
    <w:rsid w:val="00936C96"/>
    <w:rPr>
      <w:rFonts w:ascii="Arial" w:hAnsi="Arial" w:cs="Arial" w:hint="default"/>
      <w:b w:val="0"/>
      <w:bCs w:val="0"/>
      <w:i w:val="0"/>
      <w:iCs w:val="0"/>
      <w:sz w:val="20"/>
      <w:szCs w:val="20"/>
    </w:rPr>
  </w:style>
  <w:style w:type="character" w:customStyle="1" w:styleId="UnderlinedCardChar0">
    <w:name w:val="Underlined Card Char"/>
    <w:rsid w:val="00936C96"/>
    <w:rPr>
      <w:rFonts w:ascii="Palatino Linotype" w:hAnsi="Palatino Linotype" w:hint="default"/>
      <w:u w:val="single"/>
      <w:lang w:val="en-US" w:eastAsia="en-US" w:bidi="ar-SA"/>
    </w:rPr>
  </w:style>
  <w:style w:type="character" w:customStyle="1" w:styleId="char">
    <w:name w:val="char"/>
    <w:basedOn w:val="DefaultParagraphFont"/>
    <w:rsid w:val="00936C96"/>
  </w:style>
  <w:style w:type="character" w:customStyle="1" w:styleId="UnderlineCharCharCharCharCharChar">
    <w:name w:val="Underline Char Char Char Char Char Char"/>
    <w:rsid w:val="00936C96"/>
    <w:rPr>
      <w:rFonts w:ascii="Arial Narrow" w:hAnsi="Arial Narrow" w:hint="default"/>
      <w:szCs w:val="24"/>
      <w:u w:val="single"/>
      <w:lang w:val="en-US" w:eastAsia="en-US" w:bidi="ar-SA"/>
    </w:rPr>
  </w:style>
  <w:style w:type="character" w:customStyle="1" w:styleId="klink">
    <w:name w:val="klink"/>
    <w:basedOn w:val="DefaultParagraphFont"/>
    <w:rsid w:val="00936C96"/>
  </w:style>
  <w:style w:type="character" w:customStyle="1" w:styleId="date10">
    <w:name w:val="date1"/>
    <w:basedOn w:val="DefaultParagraphFont"/>
    <w:rsid w:val="00936C96"/>
  </w:style>
  <w:style w:type="character" w:customStyle="1" w:styleId="bolding1">
    <w:name w:val="bolding1"/>
    <w:rsid w:val="00936C96"/>
    <w:rPr>
      <w:b/>
      <w:bCs/>
    </w:rPr>
  </w:style>
  <w:style w:type="character" w:customStyle="1" w:styleId="bookoptions1">
    <w:name w:val="book_options1"/>
    <w:rsid w:val="00936C96"/>
    <w:rPr>
      <w:b/>
      <w:bCs/>
      <w:color w:val="333366"/>
    </w:rPr>
  </w:style>
  <w:style w:type="character" w:customStyle="1" w:styleId="descriptionblock">
    <w:name w:val="description block"/>
    <w:basedOn w:val="DefaultParagraphFont"/>
    <w:rsid w:val="00936C96"/>
  </w:style>
  <w:style w:type="character" w:customStyle="1" w:styleId="detailsboxblock">
    <w:name w:val="detailsbox block"/>
    <w:basedOn w:val="DefaultParagraphFont"/>
    <w:rsid w:val="00936C96"/>
  </w:style>
  <w:style w:type="character" w:customStyle="1" w:styleId="Char3">
    <w:name w:val="Char3"/>
    <w:rsid w:val="00936C96"/>
    <w:rPr>
      <w:rFonts w:ascii="Arial" w:hAnsi="Arial" w:cs="Arial" w:hint="default"/>
      <w:bCs/>
      <w:u w:val="thick"/>
      <w:lang w:val="en-US" w:eastAsia="en-US" w:bidi="ar-SA"/>
    </w:rPr>
  </w:style>
  <w:style w:type="character" w:customStyle="1" w:styleId="texto11">
    <w:name w:val="texto11"/>
    <w:rsid w:val="00936C96"/>
    <w:rPr>
      <w:rFonts w:ascii="Arial" w:hAnsi="Arial" w:cs="Arial" w:hint="default"/>
      <w:b w:val="0"/>
      <w:bCs w:val="0"/>
      <w:i w:val="0"/>
      <w:iCs w:val="0"/>
      <w:caps w:val="0"/>
      <w:color w:val="000000"/>
      <w:sz w:val="26"/>
      <w:szCs w:val="26"/>
    </w:rPr>
  </w:style>
  <w:style w:type="character" w:customStyle="1" w:styleId="CardTagChar">
    <w:name w:val="Card Tag Char"/>
    <w:rsid w:val="00936C96"/>
    <w:rPr>
      <w:rFonts w:ascii="Arial Narrow" w:hAnsi="Arial Narrow" w:hint="default"/>
      <w:b/>
      <w:bCs w:val="0"/>
      <w:sz w:val="24"/>
      <w:szCs w:val="24"/>
      <w:lang w:val="en-US" w:eastAsia="en-US" w:bidi="ar-SA"/>
    </w:rPr>
  </w:style>
  <w:style w:type="character" w:customStyle="1" w:styleId="DebateCiteCharCharChar">
    <w:name w:val="Debate Cite Char Char Char"/>
    <w:rsid w:val="00936C96"/>
    <w:rPr>
      <w:b/>
      <w:bCs w:val="0"/>
      <w:sz w:val="32"/>
      <w:szCs w:val="32"/>
      <w:lang w:val="en-US" w:eastAsia="en-US" w:bidi="ar-SA"/>
    </w:rPr>
  </w:style>
  <w:style w:type="character" w:customStyle="1" w:styleId="TagChar3">
    <w:name w:val="Tag Char3"/>
    <w:rsid w:val="00936C96"/>
    <w:rPr>
      <w:rFonts w:ascii="Palatino Linotype" w:hAnsi="Palatino Linotype" w:hint="default"/>
      <w:b/>
      <w:bCs w:val="0"/>
      <w:sz w:val="24"/>
      <w:szCs w:val="24"/>
      <w:lang w:val="en-US" w:eastAsia="en-US" w:bidi="ar-SA"/>
    </w:rPr>
  </w:style>
  <w:style w:type="character" w:customStyle="1" w:styleId="TagandCiteChar">
    <w:name w:val="Tag and Cite Char"/>
    <w:rsid w:val="00936C96"/>
    <w:rPr>
      <w:color w:val="333333"/>
      <w:sz w:val="22"/>
      <w:szCs w:val="22"/>
      <w:lang w:val="en-US" w:eastAsia="en-US" w:bidi="ar-SA"/>
    </w:rPr>
  </w:style>
  <w:style w:type="character" w:customStyle="1" w:styleId="Style10ptBold">
    <w:name w:val="Style 10 pt Bold"/>
    <w:rsid w:val="00936C96"/>
    <w:rPr>
      <w:b/>
      <w:bCs/>
      <w:sz w:val="20"/>
    </w:rPr>
  </w:style>
  <w:style w:type="character" w:customStyle="1" w:styleId="text9">
    <w:name w:val="text9"/>
    <w:basedOn w:val="DefaultParagraphFont"/>
    <w:rsid w:val="00936C96"/>
  </w:style>
  <w:style w:type="character" w:customStyle="1" w:styleId="text21">
    <w:name w:val="text21"/>
    <w:basedOn w:val="DefaultParagraphFont"/>
    <w:rsid w:val="00936C96"/>
  </w:style>
  <w:style w:type="character" w:customStyle="1" w:styleId="text19">
    <w:name w:val="text19"/>
    <w:basedOn w:val="DefaultParagraphFont"/>
    <w:rsid w:val="00936C96"/>
  </w:style>
  <w:style w:type="character" w:customStyle="1" w:styleId="term2">
    <w:name w:val="term2"/>
    <w:rsid w:val="00936C96"/>
    <w:rPr>
      <w:b/>
      <w:bCs/>
    </w:rPr>
  </w:style>
  <w:style w:type="character" w:customStyle="1" w:styleId="pmterms12">
    <w:name w:val="pmterms12"/>
    <w:rsid w:val="00936C96"/>
    <w:rPr>
      <w:b/>
      <w:bCs/>
      <w:i w:val="0"/>
      <w:iCs w:val="0"/>
      <w:color w:val="000000"/>
    </w:rPr>
  </w:style>
  <w:style w:type="character" w:customStyle="1" w:styleId="ToReadChar">
    <w:name w:val="To Read Char"/>
    <w:rsid w:val="00936C96"/>
    <w:rPr>
      <w:rFonts w:ascii="Verdana" w:hAnsi="Verdana" w:hint="default"/>
      <w:b/>
      <w:bCs w:val="0"/>
      <w:szCs w:val="24"/>
      <w:u w:val="single"/>
      <w:lang w:val="en-US" w:eastAsia="en-US" w:bidi="ar-SA"/>
    </w:rPr>
  </w:style>
  <w:style w:type="character" w:customStyle="1" w:styleId="ToReadCharChar">
    <w:name w:val="To Read Char Char"/>
    <w:rsid w:val="00936C96"/>
    <w:rPr>
      <w:rFonts w:ascii="Verdana" w:hAnsi="Verdana" w:hint="default"/>
      <w:b/>
      <w:bCs w:val="0"/>
      <w:szCs w:val="24"/>
      <w:u w:val="single"/>
      <w:lang w:val="en-US" w:eastAsia="en-US" w:bidi="ar-SA"/>
    </w:rPr>
  </w:style>
  <w:style w:type="character" w:customStyle="1" w:styleId="bio">
    <w:name w:val="bio"/>
    <w:basedOn w:val="DefaultParagraphFont"/>
    <w:rsid w:val="00936C96"/>
  </w:style>
  <w:style w:type="character" w:customStyle="1" w:styleId="storytextstyle">
    <w:name w:val="storytextstyle"/>
    <w:basedOn w:val="DefaultParagraphFont"/>
    <w:rsid w:val="00936C96"/>
  </w:style>
  <w:style w:type="character" w:customStyle="1" w:styleId="cardunderlinedCharChar">
    <w:name w:val="card underlined Char Char"/>
    <w:rsid w:val="00936C96"/>
    <w:rPr>
      <w:rFonts w:ascii="Arial" w:hAnsi="Arial" w:cs="Arial" w:hint="default"/>
      <w:sz w:val="22"/>
      <w:szCs w:val="24"/>
      <w:u w:val="single"/>
      <w:lang w:val="en-US" w:eastAsia="en-US" w:bidi="ar-SA"/>
    </w:rPr>
  </w:style>
  <w:style w:type="character" w:customStyle="1" w:styleId="Style2Char0">
    <w:name w:val="Style2 Char"/>
    <w:rsid w:val="00936C96"/>
    <w:rPr>
      <w:rFonts w:ascii="Book Antiqua" w:hAnsi="Book Antiqua" w:hint="default"/>
      <w:u w:val="thick"/>
      <w:lang w:val="en-US" w:eastAsia="en-US" w:bidi="ar-SA"/>
    </w:rPr>
  </w:style>
  <w:style w:type="character" w:customStyle="1" w:styleId="Style2Char1">
    <w:name w:val="Style2 Char1"/>
    <w:rsid w:val="00936C96"/>
    <w:rPr>
      <w:rFonts w:ascii="Book Antiqua" w:hAnsi="Book Antiqua" w:hint="default"/>
      <w:szCs w:val="24"/>
      <w:u w:val="thick"/>
      <w:lang w:val="en-US" w:eastAsia="en-US" w:bidi="ar-SA"/>
    </w:rPr>
  </w:style>
  <w:style w:type="character" w:customStyle="1" w:styleId="articlehead21">
    <w:name w:val="articlehead21"/>
    <w:rsid w:val="00936C96"/>
    <w:rPr>
      <w:rFonts w:ascii="Arial" w:hAnsi="Arial" w:cs="Arial" w:hint="default"/>
      <w:b/>
      <w:bCs/>
      <w:color w:val="660000"/>
      <w:sz w:val="20"/>
      <w:szCs w:val="20"/>
    </w:rPr>
  </w:style>
  <w:style w:type="character" w:customStyle="1" w:styleId="TagCiteChar1">
    <w:name w:val="Tag/Cite Char1"/>
    <w:rsid w:val="00936C96"/>
    <w:rPr>
      <w:b/>
      <w:bCs w:val="0"/>
      <w:lang w:val="en-US" w:eastAsia="en-US" w:bidi="ar-SA"/>
    </w:rPr>
  </w:style>
  <w:style w:type="character" w:customStyle="1" w:styleId="goohl2">
    <w:name w:val="goohl2"/>
    <w:basedOn w:val="DefaultParagraphFont"/>
    <w:rsid w:val="00936C96"/>
  </w:style>
  <w:style w:type="character" w:customStyle="1" w:styleId="CardCharChar0">
    <w:name w:val="Card Char Char"/>
    <w:rsid w:val="00936C96"/>
    <w:rPr>
      <w:lang w:val="en-US" w:eastAsia="en-US" w:bidi="ar-SA"/>
    </w:rPr>
  </w:style>
  <w:style w:type="character" w:customStyle="1" w:styleId="BriefTitle1Char">
    <w:name w:val="Brief Title 1 Char"/>
    <w:rsid w:val="00936C96"/>
    <w:rPr>
      <w:b/>
      <w:bCs w:val="0"/>
      <w:u w:val="single"/>
      <w:lang w:val="en-US" w:eastAsia="en-US" w:bidi="ar-SA"/>
    </w:rPr>
  </w:style>
  <w:style w:type="character" w:customStyle="1" w:styleId="TagCiteCharChar">
    <w:name w:val="Tag/Cite Char Char"/>
    <w:rsid w:val="00936C96"/>
    <w:rPr>
      <w:b/>
      <w:bCs w:val="0"/>
      <w:lang w:val="en-US" w:eastAsia="en-US" w:bidi="ar-SA"/>
    </w:rPr>
  </w:style>
  <w:style w:type="character" w:customStyle="1" w:styleId="btx">
    <w:name w:val="btx"/>
    <w:basedOn w:val="DefaultParagraphFont"/>
    <w:rsid w:val="00936C96"/>
  </w:style>
  <w:style w:type="character" w:customStyle="1" w:styleId="CardChar10">
    <w:name w:val="Card Char1"/>
    <w:rsid w:val="00936C96"/>
    <w:rPr>
      <w:lang w:val="en-US" w:eastAsia="en-US" w:bidi="ar-SA"/>
    </w:rPr>
  </w:style>
  <w:style w:type="character" w:customStyle="1" w:styleId="prodgeneral1">
    <w:name w:val="prodgeneral1"/>
    <w:rsid w:val="00936C96"/>
    <w:rPr>
      <w:rFonts w:ascii="Verdana" w:hAnsi="Verdana" w:hint="default"/>
      <w:b w:val="0"/>
      <w:bCs w:val="0"/>
      <w:caps w:val="0"/>
      <w:color w:val="000000"/>
      <w:spacing w:val="0"/>
      <w:sz w:val="16"/>
      <w:szCs w:val="16"/>
    </w:rPr>
  </w:style>
  <w:style w:type="character" w:customStyle="1" w:styleId="summary1">
    <w:name w:val="summary1"/>
    <w:rsid w:val="00936C96"/>
    <w:rPr>
      <w:rFonts w:ascii="Arial" w:hAnsi="Arial" w:cs="Arial" w:hint="default"/>
      <w:sz w:val="18"/>
      <w:szCs w:val="18"/>
    </w:rPr>
  </w:style>
  <w:style w:type="character" w:customStyle="1" w:styleId="text3">
    <w:name w:val="text3"/>
    <w:basedOn w:val="DefaultParagraphFont"/>
    <w:rsid w:val="00936C96"/>
  </w:style>
  <w:style w:type="character" w:customStyle="1" w:styleId="cardtextsmallChar">
    <w:name w:val="card text small Char"/>
    <w:rsid w:val="00936C96"/>
    <w:rPr>
      <w:rFonts w:ascii="Arial Narrow" w:hAnsi="Arial Narrow" w:hint="default"/>
      <w:sz w:val="16"/>
      <w:szCs w:val="24"/>
      <w:lang w:val="en-US" w:eastAsia="en-US" w:bidi="ar-SA"/>
    </w:rPr>
  </w:style>
  <w:style w:type="character" w:customStyle="1" w:styleId="countrytitle1">
    <w:name w:val="countrytitle1"/>
    <w:rsid w:val="00936C96"/>
    <w:rPr>
      <w:rFonts w:ascii="Verdana" w:hAnsi="Verdana" w:hint="default"/>
      <w:b/>
      <w:bCs/>
      <w:color w:val="293643"/>
      <w:sz w:val="24"/>
      <w:szCs w:val="24"/>
    </w:rPr>
  </w:style>
  <w:style w:type="character" w:customStyle="1" w:styleId="storyheader1">
    <w:name w:val="storyheader1"/>
    <w:rsid w:val="00936C96"/>
    <w:rPr>
      <w:rFonts w:ascii="Verdana" w:hAnsi="Verdana" w:hint="default"/>
      <w:b/>
      <w:bCs/>
      <w:color w:val="000000"/>
      <w:sz w:val="21"/>
      <w:szCs w:val="21"/>
    </w:rPr>
  </w:style>
  <w:style w:type="character" w:customStyle="1" w:styleId="cardunderlinedChar0">
    <w:name w:val="card underlined Char"/>
    <w:rsid w:val="00936C96"/>
    <w:rPr>
      <w:rFonts w:ascii="Arial" w:hAnsi="Arial" w:cs="Arial" w:hint="default"/>
      <w:sz w:val="22"/>
      <w:szCs w:val="24"/>
      <w:u w:val="single"/>
      <w:lang w:val="en-US" w:eastAsia="en-US" w:bidi="ar-SA"/>
    </w:rPr>
  </w:style>
  <w:style w:type="character" w:customStyle="1" w:styleId="article1">
    <w:name w:val="article1"/>
    <w:rsid w:val="00936C96"/>
    <w:rPr>
      <w:rFonts w:ascii="Verdana" w:hAnsi="Verdana" w:hint="default"/>
      <w:color w:val="333333"/>
      <w:sz w:val="16"/>
      <w:szCs w:val="16"/>
    </w:rPr>
  </w:style>
  <w:style w:type="character" w:customStyle="1" w:styleId="story-posted-date1">
    <w:name w:val="story-posted-date1"/>
    <w:rsid w:val="00936C9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36C9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36C96"/>
  </w:style>
  <w:style w:type="character" w:customStyle="1" w:styleId="textmedium">
    <w:name w:val="textmedium"/>
    <w:basedOn w:val="DefaultParagraphFont"/>
    <w:rsid w:val="00936C96"/>
  </w:style>
  <w:style w:type="character" w:customStyle="1" w:styleId="citation1">
    <w:name w:val="citation1"/>
    <w:rsid w:val="00936C96"/>
    <w:rPr>
      <w:rFonts w:ascii="Verdana" w:hAnsi="Verdana" w:hint="default"/>
      <w:sz w:val="17"/>
      <w:szCs w:val="17"/>
    </w:rPr>
  </w:style>
  <w:style w:type="character" w:customStyle="1" w:styleId="hithighlite">
    <w:name w:val="hithighlite"/>
    <w:basedOn w:val="DefaultParagraphFont"/>
    <w:rsid w:val="00936C96"/>
  </w:style>
  <w:style w:type="character" w:customStyle="1" w:styleId="articlecontent">
    <w:name w:val="articlecontent"/>
    <w:basedOn w:val="DefaultParagraphFont"/>
    <w:rsid w:val="00936C96"/>
  </w:style>
  <w:style w:type="character" w:customStyle="1" w:styleId="fource1">
    <w:name w:val="fource1"/>
    <w:rsid w:val="00936C96"/>
    <w:rPr>
      <w:sz w:val="34"/>
      <w:szCs w:val="34"/>
    </w:rPr>
  </w:style>
  <w:style w:type="character" w:customStyle="1" w:styleId="LanguageStrikeChar">
    <w:name w:val="Language Strike Char"/>
    <w:rsid w:val="00936C96"/>
    <w:rPr>
      <w:rFonts w:ascii="Arial Narrow" w:hAnsi="Arial Narrow" w:hint="default"/>
      <w:strike/>
      <w:szCs w:val="24"/>
      <w:lang w:val="en-US" w:eastAsia="en-US" w:bidi="ar-SA"/>
    </w:rPr>
  </w:style>
  <w:style w:type="character" w:customStyle="1" w:styleId="normal11">
    <w:name w:val="normal1"/>
    <w:basedOn w:val="DefaultParagraphFont"/>
    <w:rsid w:val="00936C96"/>
  </w:style>
  <w:style w:type="character" w:customStyle="1" w:styleId="ds">
    <w:name w:val="ds"/>
    <w:basedOn w:val="DefaultParagraphFont"/>
    <w:rsid w:val="00936C96"/>
  </w:style>
  <w:style w:type="character" w:customStyle="1" w:styleId="UnderliningChar1">
    <w:name w:val="Underlining Char1"/>
    <w:rsid w:val="00936C96"/>
    <w:rPr>
      <w:rFonts w:ascii="Arial Narrow" w:hAnsi="Arial Narrow" w:hint="default"/>
      <w:szCs w:val="24"/>
      <w:u w:val="single"/>
      <w:lang w:val="en-US" w:eastAsia="en-US" w:bidi="ar-SA"/>
    </w:rPr>
  </w:style>
  <w:style w:type="character" w:customStyle="1" w:styleId="UnderliningChar2">
    <w:name w:val="Underlining Char2"/>
    <w:rsid w:val="00936C96"/>
    <w:rPr>
      <w:rFonts w:ascii="Arial Narrow" w:hAnsi="Arial Narrow" w:hint="default"/>
      <w:szCs w:val="24"/>
      <w:u w:val="single"/>
      <w:lang w:val="en-US" w:eastAsia="en-US" w:bidi="ar-SA"/>
    </w:rPr>
  </w:style>
  <w:style w:type="character" w:customStyle="1" w:styleId="MicroTextChar1">
    <w:name w:val="MicroText Char1"/>
    <w:rsid w:val="00936C96"/>
    <w:rPr>
      <w:rFonts w:ascii="Arial Narrow" w:hAnsi="Arial Narrow" w:hint="default"/>
      <w:sz w:val="12"/>
      <w:szCs w:val="24"/>
      <w:lang w:val="en-US" w:eastAsia="en-US" w:bidi="ar-SA"/>
    </w:rPr>
  </w:style>
  <w:style w:type="character" w:customStyle="1" w:styleId="DefaultPara">
    <w:name w:val="Default Para"/>
    <w:rsid w:val="00936C96"/>
    <w:rPr>
      <w:sz w:val="20"/>
    </w:rPr>
  </w:style>
  <w:style w:type="character" w:customStyle="1" w:styleId="SYSHYPERTEXT">
    <w:name w:val="SYS_HYPERTEXT"/>
    <w:rsid w:val="00936C96"/>
    <w:rPr>
      <w:color w:val="0000FF"/>
      <w:u w:val="single"/>
    </w:rPr>
  </w:style>
  <w:style w:type="character" w:customStyle="1" w:styleId="Hyperlink1">
    <w:name w:val="Hyperlink1"/>
    <w:rsid w:val="00936C9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36C9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36C96"/>
    <w:rPr>
      <w:rFonts w:ascii="Arial Narrow" w:hAnsi="Arial Narrow" w:hint="default"/>
      <w:noProof w:val="0"/>
      <w:szCs w:val="24"/>
      <w:u w:val="single"/>
      <w:lang w:val="en-US" w:eastAsia="en-US" w:bidi="ar-SA"/>
    </w:rPr>
  </w:style>
  <w:style w:type="character" w:customStyle="1" w:styleId="BlockHeading1Char">
    <w:name w:val="Block Heading 1 Char"/>
    <w:rsid w:val="00936C9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36C96"/>
    <w:rPr>
      <w:b/>
      <w:bCs w:val="0"/>
      <w:sz w:val="24"/>
      <w:szCs w:val="24"/>
      <w:u w:val="single"/>
      <w:lang w:val="en-US" w:eastAsia="en-US" w:bidi="ar-SA"/>
    </w:rPr>
  </w:style>
  <w:style w:type="character" w:customStyle="1" w:styleId="StyleTagTimesNewRomanChar">
    <w:name w:val="Style Tag + Times New Roman Char"/>
    <w:rsid w:val="00936C9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36C96"/>
    <w:rPr>
      <w:rFonts w:ascii="Arial Narrow" w:hAnsi="Arial Narrow" w:cs="Arial" w:hint="default"/>
      <w:b/>
      <w:bCs/>
      <w:iCs/>
      <w:sz w:val="24"/>
      <w:szCs w:val="28"/>
      <w:lang w:val="en-US" w:eastAsia="en-US" w:bidi="ar-SA"/>
    </w:rPr>
  </w:style>
  <w:style w:type="character" w:customStyle="1" w:styleId="UnderliningCharChar">
    <w:name w:val="Underlining Char Char"/>
    <w:rsid w:val="00936C96"/>
    <w:rPr>
      <w:rFonts w:ascii="Arial Narrow" w:hAnsi="Arial Narrow" w:hint="default"/>
      <w:szCs w:val="24"/>
      <w:u w:val="single"/>
      <w:lang w:val="en-US" w:eastAsia="en-US" w:bidi="ar-SA"/>
    </w:rPr>
  </w:style>
  <w:style w:type="character" w:customStyle="1" w:styleId="StyleArialNarrow12ptBold">
    <w:name w:val="Style Arial Narrow 12 pt Bold"/>
    <w:rsid w:val="00936C96"/>
    <w:rPr>
      <w:rFonts w:ascii="Arial Narrow" w:hAnsi="Arial Narrow" w:hint="default"/>
      <w:b/>
      <w:bCs/>
      <w:sz w:val="24"/>
    </w:rPr>
  </w:style>
  <w:style w:type="character" w:customStyle="1" w:styleId="Style1CharChar">
    <w:name w:val="Style1 Char Char"/>
    <w:rsid w:val="00936C9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36C9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36C96"/>
    <w:rPr>
      <w:noProof w:val="0"/>
      <w:u w:val="single"/>
      <w:lang w:val="en-US" w:eastAsia="en-US" w:bidi="ar-SA"/>
    </w:rPr>
  </w:style>
  <w:style w:type="character" w:customStyle="1" w:styleId="UnderlinedCharChar1">
    <w:name w:val="Underlined Char Char1"/>
    <w:rsid w:val="00936C96"/>
    <w:rPr>
      <w:rFonts w:ascii="Bell MT" w:eastAsia="Times New Roman" w:hAnsi="Bell MT" w:hint="default"/>
      <w:bCs/>
      <w:iCs/>
      <w:sz w:val="22"/>
      <w:u w:val="single"/>
    </w:rPr>
  </w:style>
  <w:style w:type="character" w:customStyle="1" w:styleId="Heading2CharChar2">
    <w:name w:val="Heading 2 Char Char2"/>
    <w:rsid w:val="00936C96"/>
    <w:rPr>
      <w:rFonts w:ascii="Arial" w:hAnsi="Arial" w:cs="Arial" w:hint="default"/>
      <w:b/>
      <w:bCs/>
      <w:iCs/>
      <w:sz w:val="22"/>
      <w:szCs w:val="28"/>
      <w:lang w:val="en-US" w:eastAsia="en-US" w:bidi="ar-SA"/>
    </w:rPr>
  </w:style>
  <w:style w:type="character" w:customStyle="1" w:styleId="doctitle">
    <w:name w:val="doctitle"/>
    <w:rsid w:val="00936C96"/>
  </w:style>
  <w:style w:type="character" w:customStyle="1" w:styleId="cardtext-underlined0">
    <w:name w:val="card text- underlined"/>
    <w:rsid w:val="00936C96"/>
    <w:rPr>
      <w:rFonts w:ascii="Garamond" w:hAnsi="Garamond" w:hint="default"/>
      <w:u w:val="single"/>
    </w:rPr>
  </w:style>
  <w:style w:type="character" w:customStyle="1" w:styleId="BodyText1">
    <w:name w:val="Body Text1"/>
    <w:basedOn w:val="DefaultParagraphFont"/>
    <w:rsid w:val="00936C9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36C96"/>
  </w:style>
  <w:style w:type="character" w:customStyle="1" w:styleId="BriefTitleChar">
    <w:name w:val="Brief Title Char"/>
    <w:basedOn w:val="DefaultParagraphFont"/>
    <w:rsid w:val="00936C96"/>
    <w:rPr>
      <w:b/>
      <w:bCs w:val="0"/>
      <w:sz w:val="24"/>
      <w:szCs w:val="24"/>
      <w:u w:val="single"/>
      <w:lang w:val="en-US" w:eastAsia="en-US" w:bidi="ar-SA"/>
    </w:rPr>
  </w:style>
  <w:style w:type="character" w:customStyle="1" w:styleId="BriefTitle2Char">
    <w:name w:val="Brief Title 2 Char"/>
    <w:basedOn w:val="BriefTitleChar"/>
    <w:rsid w:val="00936C9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36C9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36C96"/>
    <w:rPr>
      <w:rFonts w:ascii="Georgia" w:hAnsi="Georgia" w:hint="default"/>
      <w:b/>
      <w:bCs w:val="0"/>
      <w:sz w:val="24"/>
    </w:rPr>
  </w:style>
  <w:style w:type="character" w:customStyle="1" w:styleId="Emphasis20">
    <w:name w:val="Emphasis 2"/>
    <w:uiPriority w:val="1"/>
    <w:qFormat/>
    <w:rsid w:val="00936C9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36C96"/>
    <w:rPr>
      <w:rFonts w:ascii="AGaramond" w:hAnsi="AGaramond" w:cs="AGaramond" w:hint="default"/>
      <w:color w:val="211D1E"/>
      <w:sz w:val="14"/>
      <w:szCs w:val="14"/>
    </w:rPr>
  </w:style>
  <w:style w:type="character" w:customStyle="1" w:styleId="CharacterStyle2">
    <w:name w:val="Character Style 2"/>
    <w:uiPriority w:val="99"/>
    <w:rsid w:val="00936C96"/>
    <w:rPr>
      <w:sz w:val="20"/>
      <w:szCs w:val="20"/>
    </w:rPr>
  </w:style>
  <w:style w:type="character" w:customStyle="1" w:styleId="cross-head">
    <w:name w:val="cross-head"/>
    <w:rsid w:val="00936C96"/>
  </w:style>
  <w:style w:type="character" w:customStyle="1" w:styleId="dateline">
    <w:name w:val="dateline"/>
    <w:rsid w:val="00936C96"/>
  </w:style>
  <w:style w:type="character" w:customStyle="1" w:styleId="Subtitle1">
    <w:name w:val="Subtitle1"/>
    <w:rsid w:val="00936C96"/>
  </w:style>
  <w:style w:type="character" w:customStyle="1" w:styleId="metaorigin">
    <w:name w:val="meta_origin"/>
    <w:rsid w:val="00936C96"/>
  </w:style>
  <w:style w:type="character" w:customStyle="1" w:styleId="mandelbrotrefrag">
    <w:name w:val="mandelbrot_refrag"/>
    <w:rsid w:val="00936C96"/>
  </w:style>
  <w:style w:type="character" w:customStyle="1" w:styleId="eminfo">
    <w:name w:val="eminfo"/>
    <w:rsid w:val="00936C96"/>
  </w:style>
  <w:style w:type="character" w:customStyle="1" w:styleId="emhighlight">
    <w:name w:val="emhighlight"/>
    <w:rsid w:val="00936C96"/>
  </w:style>
  <w:style w:type="character" w:customStyle="1" w:styleId="name">
    <w:name w:val="name"/>
    <w:rsid w:val="00936C96"/>
  </w:style>
  <w:style w:type="character" w:customStyle="1" w:styleId="tkrname">
    <w:name w:val="tkrname"/>
    <w:rsid w:val="00936C96"/>
  </w:style>
  <w:style w:type="character" w:customStyle="1" w:styleId="tkrchange">
    <w:name w:val="tkrchange"/>
    <w:rsid w:val="00936C96"/>
  </w:style>
  <w:style w:type="character" w:customStyle="1" w:styleId="source-org">
    <w:name w:val="source-org"/>
    <w:rsid w:val="00936C96"/>
  </w:style>
  <w:style w:type="character" w:customStyle="1" w:styleId="updated">
    <w:name w:val="updated"/>
    <w:rsid w:val="00936C96"/>
  </w:style>
  <w:style w:type="character" w:customStyle="1" w:styleId="last">
    <w:name w:val="last"/>
    <w:rsid w:val="00936C96"/>
  </w:style>
  <w:style w:type="character" w:customStyle="1" w:styleId="Style11ptBoldUnderline1">
    <w:name w:val="Style 11 pt Bold Underline1"/>
    <w:rsid w:val="00936C96"/>
    <w:rPr>
      <w:b/>
      <w:bCs/>
      <w:sz w:val="20"/>
      <w:u w:val="single"/>
    </w:rPr>
  </w:style>
  <w:style w:type="character" w:customStyle="1" w:styleId="StyleStyleunderlineBold11pt">
    <w:name w:val="Style Style underline + Bold + 11 pt"/>
    <w:rsid w:val="00936C96"/>
    <w:rPr>
      <w:bCs/>
      <w:sz w:val="20"/>
      <w:u w:val="single"/>
    </w:rPr>
  </w:style>
  <w:style w:type="character" w:customStyle="1" w:styleId="StyleunderlineAsianTimesNewRomanBold">
    <w:name w:val="Style underline + (Asian) Times New Roman Bold"/>
    <w:rsid w:val="00936C9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36C96"/>
    <w:rPr>
      <w:b/>
      <w:bCs/>
      <w:sz w:val="20"/>
      <w:u w:val="single"/>
      <w:bdr w:val="single" w:sz="4" w:space="0" w:color="auto" w:frame="1"/>
    </w:rPr>
  </w:style>
  <w:style w:type="character" w:customStyle="1" w:styleId="A5">
    <w:name w:val="A5"/>
    <w:uiPriority w:val="99"/>
    <w:rsid w:val="00936C96"/>
    <w:rPr>
      <w:rFonts w:ascii="Times New Roman" w:hAnsi="Times New Roman" w:cs="Times New Roman" w:hint="default"/>
      <w:color w:val="000000"/>
      <w:sz w:val="13"/>
      <w:szCs w:val="13"/>
    </w:rPr>
  </w:style>
  <w:style w:type="character" w:customStyle="1" w:styleId="quotepeekbase">
    <w:name w:val="quotepeekbase"/>
    <w:rsid w:val="00936C96"/>
  </w:style>
  <w:style w:type="character" w:customStyle="1" w:styleId="cardChar11">
    <w:name w:val="card Char1"/>
    <w:rsid w:val="00936C96"/>
    <w:rPr>
      <w:rFonts w:ascii="Calibri" w:eastAsia="Calibri" w:hAnsi="Calibri" w:cs="Calibri" w:hint="default"/>
      <w:sz w:val="24"/>
      <w:szCs w:val="22"/>
      <w:lang w:val="x-none" w:eastAsia="x-none"/>
    </w:rPr>
  </w:style>
  <w:style w:type="character" w:customStyle="1" w:styleId="NormalCard">
    <w:name w:val="Normal Card"/>
    <w:uiPriority w:val="1"/>
    <w:qFormat/>
    <w:rsid w:val="00936C96"/>
    <w:rPr>
      <w:rFonts w:ascii="Times New Roman" w:hAnsi="Times New Roman" w:cs="Times New Roman" w:hint="default"/>
      <w:sz w:val="24"/>
    </w:rPr>
  </w:style>
  <w:style w:type="character" w:customStyle="1" w:styleId="HighlightedUnderline0">
    <w:name w:val="Highlighted Underline"/>
    <w:uiPriority w:val="1"/>
    <w:qFormat/>
    <w:rsid w:val="00936C9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36C96"/>
    <w:rPr>
      <w:rFonts w:ascii="Times New Roman" w:hAnsi="Times New Roman" w:cs="Times New Roman" w:hint="default"/>
      <w:sz w:val="16"/>
      <w:szCs w:val="16"/>
    </w:rPr>
  </w:style>
  <w:style w:type="character" w:customStyle="1" w:styleId="timebox">
    <w:name w:val="timebox"/>
    <w:rsid w:val="00936C96"/>
  </w:style>
  <w:style w:type="character" w:customStyle="1" w:styleId="Heading2Subtext">
    <w:name w:val="Heading 2 Subtext"/>
    <w:rsid w:val="00936C96"/>
    <w:rPr>
      <w:rFonts w:ascii="Times New Roman" w:hAnsi="Times New Roman" w:cs="Times New Roman" w:hint="default"/>
      <w:sz w:val="16"/>
    </w:rPr>
  </w:style>
  <w:style w:type="character" w:customStyle="1" w:styleId="-SmallText-">
    <w:name w:val="-Small Text-"/>
    <w:rsid w:val="00936C96"/>
    <w:rPr>
      <w:rFonts w:ascii="Garamond" w:hAnsi="Garamond" w:hint="default"/>
      <w:sz w:val="16"/>
    </w:rPr>
  </w:style>
  <w:style w:type="character" w:customStyle="1" w:styleId="label">
    <w:name w:val="label"/>
    <w:rsid w:val="00936C96"/>
  </w:style>
  <w:style w:type="character" w:customStyle="1" w:styleId="BoldUnderlineCharChar">
    <w:name w:val="BoldUnderline Char Char"/>
    <w:rsid w:val="00936C9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36C96"/>
  </w:style>
  <w:style w:type="character" w:customStyle="1" w:styleId="FontStyle477">
    <w:name w:val="Font Style477"/>
    <w:basedOn w:val="DefaultParagraphFont"/>
    <w:uiPriority w:val="99"/>
    <w:rsid w:val="00936C96"/>
    <w:rPr>
      <w:rFonts w:ascii="Times New Roman" w:hAnsi="Times New Roman" w:cs="Times New Roman" w:hint="default"/>
      <w:sz w:val="18"/>
      <w:szCs w:val="18"/>
    </w:rPr>
  </w:style>
  <w:style w:type="character" w:customStyle="1" w:styleId="FontStyle505">
    <w:name w:val="Font Style505"/>
    <w:basedOn w:val="DefaultParagraphFont"/>
    <w:uiPriority w:val="99"/>
    <w:rsid w:val="00936C96"/>
    <w:rPr>
      <w:rFonts w:ascii="Times New Roman" w:hAnsi="Times New Roman" w:cs="Times New Roman" w:hint="default"/>
      <w:sz w:val="18"/>
      <w:szCs w:val="18"/>
    </w:rPr>
  </w:style>
  <w:style w:type="character" w:customStyle="1" w:styleId="FontStyle514">
    <w:name w:val="Font Style514"/>
    <w:basedOn w:val="DefaultParagraphFont"/>
    <w:uiPriority w:val="99"/>
    <w:rsid w:val="00936C96"/>
    <w:rPr>
      <w:rFonts w:ascii="Times New Roman" w:hAnsi="Times New Roman" w:cs="Times New Roman" w:hint="default"/>
      <w:sz w:val="14"/>
      <w:szCs w:val="14"/>
    </w:rPr>
  </w:style>
  <w:style w:type="character" w:customStyle="1" w:styleId="FontStyle500">
    <w:name w:val="Font Style500"/>
    <w:basedOn w:val="DefaultParagraphFont"/>
    <w:uiPriority w:val="99"/>
    <w:rsid w:val="00936C96"/>
    <w:rPr>
      <w:rFonts w:ascii="Times New Roman" w:hAnsi="Times New Roman" w:cs="Times New Roman" w:hint="default"/>
      <w:b/>
      <w:bCs/>
      <w:sz w:val="16"/>
      <w:szCs w:val="16"/>
    </w:rPr>
  </w:style>
  <w:style w:type="character" w:customStyle="1" w:styleId="CardCite1">
    <w:name w:val="CardCite1"/>
    <w:qFormat/>
    <w:rsid w:val="00936C9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36C9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36C96"/>
    <w:rPr>
      <w:rFonts w:ascii="Times New Roman" w:hAnsi="Times New Roman" w:cs="Times New Roman" w:hint="default"/>
      <w:b/>
      <w:bCs/>
      <w:sz w:val="22"/>
      <w:szCs w:val="22"/>
    </w:rPr>
  </w:style>
  <w:style w:type="character" w:customStyle="1" w:styleId="CharacterStyle3">
    <w:name w:val="Character Style 3"/>
    <w:uiPriority w:val="99"/>
    <w:rsid w:val="00936C96"/>
    <w:rPr>
      <w:rFonts w:ascii="Bookman Old Style" w:hAnsi="Bookman Old Style" w:cs="Bookman Old Style" w:hint="default"/>
      <w:spacing w:val="-5"/>
      <w:sz w:val="18"/>
      <w:szCs w:val="18"/>
    </w:rPr>
  </w:style>
  <w:style w:type="character" w:customStyle="1" w:styleId="Style8pt1">
    <w:name w:val="Style 8 pt1"/>
    <w:rsid w:val="00936C96"/>
    <w:rPr>
      <w:rFonts w:ascii="Georgia" w:hAnsi="Georgia" w:hint="default"/>
      <w:sz w:val="16"/>
    </w:rPr>
  </w:style>
  <w:style w:type="character" w:customStyle="1" w:styleId="UnderlineStyleChar7">
    <w:name w:val="Underline Style Char7"/>
    <w:rsid w:val="00936C96"/>
    <w:rPr>
      <w:rFonts w:ascii="Garamond" w:hAnsi="Garamond" w:hint="default"/>
      <w:sz w:val="22"/>
      <w:szCs w:val="24"/>
      <w:u w:val="single"/>
      <w:lang w:val="en-US" w:eastAsia="en-US" w:bidi="ar-SA"/>
    </w:rPr>
  </w:style>
  <w:style w:type="character" w:customStyle="1" w:styleId="StyleArial6ptBold">
    <w:name w:val="Style Arial 6 pt Bold"/>
    <w:rsid w:val="00936C96"/>
    <w:rPr>
      <w:rFonts w:ascii="Arial" w:hAnsi="Arial" w:cs="Arial" w:hint="default"/>
      <w:bCs/>
      <w:sz w:val="12"/>
    </w:rPr>
  </w:style>
  <w:style w:type="character" w:customStyle="1" w:styleId="Heading2Char5">
    <w:name w:val="Heading 2 Char5"/>
    <w:rsid w:val="00936C96"/>
    <w:rPr>
      <w:rFonts w:ascii="Garamond" w:hAnsi="Garamond" w:cs="Arial" w:hint="default"/>
      <w:b/>
      <w:bCs/>
      <w:iCs/>
      <w:sz w:val="24"/>
      <w:szCs w:val="28"/>
      <w:lang w:val="en-US" w:eastAsia="en-US" w:bidi="ar-SA"/>
    </w:rPr>
  </w:style>
  <w:style w:type="character" w:customStyle="1" w:styleId="TagGreg">
    <w:name w:val="TagGreg"/>
    <w:uiPriority w:val="1"/>
    <w:qFormat/>
    <w:rsid w:val="00936C96"/>
    <w:rPr>
      <w:b/>
      <w:bCs w:val="0"/>
      <w:sz w:val="24"/>
    </w:rPr>
  </w:style>
  <w:style w:type="character" w:customStyle="1" w:styleId="StyleDebateUnderline10pt">
    <w:name w:val="Style Debate Underline + 10 pt"/>
    <w:rsid w:val="00936C96"/>
    <w:rPr>
      <w:rFonts w:ascii="Times New Roman" w:hAnsi="Times New Roman" w:cs="Times New Roman" w:hint="default"/>
      <w:sz w:val="20"/>
      <w:szCs w:val="20"/>
      <w:u w:val="single"/>
    </w:rPr>
  </w:style>
  <w:style w:type="character" w:customStyle="1" w:styleId="underlinedCharChar0">
    <w:name w:val="underlined Char Char"/>
    <w:locked/>
    <w:rsid w:val="00936C96"/>
    <w:rPr>
      <w:u w:val="single"/>
    </w:rPr>
  </w:style>
  <w:style w:type="character" w:customStyle="1" w:styleId="SourceBold">
    <w:name w:val="Source Bold"/>
    <w:rsid w:val="00936C96"/>
    <w:rPr>
      <w:rFonts w:ascii="Arial Narrow" w:hAnsi="Arial Narrow" w:hint="default"/>
      <w:b/>
      <w:bCs w:val="0"/>
      <w:strike w:val="0"/>
      <w:dstrike w:val="0"/>
      <w:sz w:val="24"/>
      <w:u w:val="none"/>
      <w:effect w:val="none"/>
    </w:rPr>
  </w:style>
  <w:style w:type="character" w:customStyle="1" w:styleId="2xBoldUnderline">
    <w:name w:val="2x_Bold_Underline"/>
    <w:rsid w:val="00936C96"/>
    <w:rPr>
      <w:b/>
      <w:bCs/>
      <w:sz w:val="24"/>
      <w:u w:val="thick"/>
    </w:rPr>
  </w:style>
  <w:style w:type="character" w:customStyle="1" w:styleId="Dottedunderline">
    <w:name w:val="Dotted underline"/>
    <w:rsid w:val="00936C96"/>
    <w:rPr>
      <w:u w:val="dotted"/>
    </w:rPr>
  </w:style>
  <w:style w:type="character" w:customStyle="1" w:styleId="readChar">
    <w:name w:val="read Char"/>
    <w:rsid w:val="00936C96"/>
    <w:rPr>
      <w:szCs w:val="22"/>
      <w:u w:val="single"/>
      <w:lang w:val="en-US" w:eastAsia="en-US" w:bidi="ar-SA"/>
    </w:rPr>
  </w:style>
  <w:style w:type="character" w:customStyle="1" w:styleId="underlining0">
    <w:name w:val="underlining"/>
    <w:rsid w:val="00936C96"/>
    <w:rPr>
      <w:u w:val="single"/>
    </w:rPr>
  </w:style>
  <w:style w:type="character" w:customStyle="1" w:styleId="btitle">
    <w:name w:val="btitle"/>
    <w:rsid w:val="00936C96"/>
  </w:style>
  <w:style w:type="character" w:customStyle="1" w:styleId="green">
    <w:name w:val="green"/>
    <w:rsid w:val="00936C96"/>
  </w:style>
  <w:style w:type="character" w:customStyle="1" w:styleId="BodyText20">
    <w:name w:val="Body Text2"/>
    <w:rsid w:val="00936C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36C9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36C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36C9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36C9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36C9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36C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36C96"/>
    <w:rPr>
      <w:rFonts w:ascii="Sylfaen" w:hAnsi="Sylfaen" w:cs="Sylfaen" w:hint="default"/>
      <w:i/>
      <w:iCs/>
      <w:strike w:val="0"/>
      <w:dstrike w:val="0"/>
      <w:sz w:val="19"/>
      <w:szCs w:val="19"/>
      <w:u w:val="none"/>
      <w:effect w:val="none"/>
      <w:shd w:val="clear" w:color="auto" w:fill="FFFFFF"/>
    </w:rPr>
  </w:style>
  <w:style w:type="character" w:customStyle="1" w:styleId="1">
    <w:name w:val="1"/>
    <w:rsid w:val="00936C96"/>
    <w:rPr>
      <w:rFonts w:ascii="Arial" w:hAnsi="Arial" w:cs="Arial" w:hint="default"/>
      <w:bCs/>
      <w:sz w:val="20"/>
      <w:u w:val="single"/>
      <w:lang w:val="en-US" w:eastAsia="en-US" w:bidi="ar-SA"/>
    </w:rPr>
  </w:style>
  <w:style w:type="character" w:customStyle="1" w:styleId="CharChar31">
    <w:name w:val="Char Char31"/>
    <w:rsid w:val="00936C96"/>
    <w:rPr>
      <w:rFonts w:ascii="Arial" w:hAnsi="Arial" w:cs="Arial" w:hint="default"/>
      <w:b/>
      <w:bCs/>
      <w:iCs/>
      <w:lang w:val="en-US" w:eastAsia="en-US" w:bidi="ar-SA"/>
    </w:rPr>
  </w:style>
  <w:style w:type="character" w:customStyle="1" w:styleId="Subtitle2">
    <w:name w:val="Subtitle2"/>
    <w:rsid w:val="00936C96"/>
  </w:style>
  <w:style w:type="character" w:customStyle="1" w:styleId="drop">
    <w:name w:val="drop"/>
    <w:rsid w:val="00936C96"/>
  </w:style>
  <w:style w:type="character" w:customStyle="1" w:styleId="bioline">
    <w:name w:val="bioline"/>
    <w:rsid w:val="00936C96"/>
  </w:style>
  <w:style w:type="character" w:customStyle="1" w:styleId="articletitle0">
    <w:name w:val="article_title"/>
    <w:rsid w:val="00936C96"/>
  </w:style>
  <w:style w:type="character" w:customStyle="1" w:styleId="A4">
    <w:name w:val="A4"/>
    <w:uiPriority w:val="99"/>
    <w:rsid w:val="00936C96"/>
    <w:rPr>
      <w:color w:val="000000"/>
    </w:rPr>
  </w:style>
  <w:style w:type="character" w:customStyle="1" w:styleId="s2">
    <w:name w:val="s2"/>
    <w:rsid w:val="00936C96"/>
  </w:style>
  <w:style w:type="character" w:customStyle="1" w:styleId="s4">
    <w:name w:val="s4"/>
    <w:rsid w:val="00936C96"/>
  </w:style>
  <w:style w:type="character" w:customStyle="1" w:styleId="s5">
    <w:name w:val="s5"/>
    <w:rsid w:val="00936C96"/>
  </w:style>
  <w:style w:type="character" w:customStyle="1" w:styleId="cap">
    <w:name w:val="cap"/>
    <w:rsid w:val="00936C96"/>
  </w:style>
  <w:style w:type="character" w:customStyle="1" w:styleId="rightsnotice">
    <w:name w:val="rightsnotice"/>
    <w:rsid w:val="00936C96"/>
  </w:style>
  <w:style w:type="character" w:customStyle="1" w:styleId="Caption1">
    <w:name w:val="Caption1"/>
    <w:rsid w:val="00936C96"/>
  </w:style>
  <w:style w:type="character" w:customStyle="1" w:styleId="credit">
    <w:name w:val="credit"/>
    <w:rsid w:val="00936C96"/>
  </w:style>
  <w:style w:type="character" w:customStyle="1" w:styleId="scaps">
    <w:name w:val="scaps"/>
    <w:rsid w:val="00936C96"/>
  </w:style>
  <w:style w:type="character" w:customStyle="1" w:styleId="current-article">
    <w:name w:val="current-article"/>
    <w:rsid w:val="00936C96"/>
  </w:style>
  <w:style w:type="character" w:customStyle="1" w:styleId="related-current-indicator">
    <w:name w:val="related-current-indicator"/>
    <w:rsid w:val="00936C96"/>
  </w:style>
  <w:style w:type="character" w:customStyle="1" w:styleId="bylclear">
    <w:name w:val="bylclear"/>
    <w:rsid w:val="00936C96"/>
  </w:style>
  <w:style w:type="character" w:customStyle="1" w:styleId="timestamp">
    <w:name w:val="timestamp"/>
    <w:rsid w:val="00936C96"/>
  </w:style>
  <w:style w:type="character" w:customStyle="1" w:styleId="comments">
    <w:name w:val="comments"/>
    <w:rsid w:val="00936C96"/>
  </w:style>
  <w:style w:type="character" w:customStyle="1" w:styleId="essaytext">
    <w:name w:val="essaytext"/>
    <w:rsid w:val="00936C96"/>
  </w:style>
  <w:style w:type="character" w:customStyle="1" w:styleId="username">
    <w:name w:val="username"/>
    <w:rsid w:val="00936C96"/>
  </w:style>
  <w:style w:type="character" w:customStyle="1" w:styleId="toplinks">
    <w:name w:val="toplinks"/>
    <w:rsid w:val="00936C96"/>
  </w:style>
  <w:style w:type="character" w:customStyle="1" w:styleId="A3">
    <w:name w:val="A3"/>
    <w:uiPriority w:val="99"/>
    <w:rsid w:val="00936C96"/>
    <w:rPr>
      <w:rFonts w:ascii="Perpetua" w:hAnsi="Perpetua" w:cs="Perpetua" w:hint="default"/>
      <w:color w:val="000000"/>
      <w:sz w:val="15"/>
      <w:szCs w:val="15"/>
    </w:rPr>
  </w:style>
  <w:style w:type="character" w:customStyle="1" w:styleId="see">
    <w:name w:val="see"/>
    <w:rsid w:val="00936C96"/>
  </w:style>
  <w:style w:type="character" w:customStyle="1" w:styleId="first-letter">
    <w:name w:val="first-letter"/>
    <w:rsid w:val="00936C96"/>
  </w:style>
  <w:style w:type="character" w:customStyle="1" w:styleId="focusparagraph">
    <w:name w:val="focusparagraph"/>
    <w:rsid w:val="00936C96"/>
  </w:style>
  <w:style w:type="character" w:customStyle="1" w:styleId="lightblue">
    <w:name w:val="lightblue"/>
    <w:rsid w:val="00936C96"/>
  </w:style>
  <w:style w:type="character" w:customStyle="1" w:styleId="StyleUnderlineCharChar9pt">
    <w:name w:val="Style Underline Char Char + 9 pt"/>
    <w:rsid w:val="00936C9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36C96"/>
  </w:style>
  <w:style w:type="character" w:customStyle="1" w:styleId="Title10">
    <w:name w:val="Title1"/>
    <w:rsid w:val="00936C96"/>
  </w:style>
  <w:style w:type="character" w:customStyle="1" w:styleId="BoldandUnderlineCharCharCharChar">
    <w:name w:val="Bold and Underline Char Char Char Char"/>
    <w:rsid w:val="00936C96"/>
    <w:rPr>
      <w:b/>
      <w:bCs w:val="0"/>
      <w:noProof w:val="0"/>
      <w:u w:val="single"/>
      <w:lang w:val="en-US" w:eastAsia="en-US" w:bidi="ar-SA"/>
    </w:rPr>
  </w:style>
  <w:style w:type="character" w:customStyle="1" w:styleId="FontStyle29">
    <w:name w:val="Font Style29"/>
    <w:uiPriority w:val="99"/>
    <w:rsid w:val="00936C96"/>
    <w:rPr>
      <w:rFonts w:ascii="Arial" w:hAnsi="Arial" w:cs="Arial" w:hint="default"/>
      <w:sz w:val="14"/>
      <w:szCs w:val="14"/>
    </w:rPr>
  </w:style>
  <w:style w:type="character" w:customStyle="1" w:styleId="CardsUnderlined">
    <w:name w:val="Cards Underlined"/>
    <w:rsid w:val="00936C96"/>
    <w:rPr>
      <w:rFonts w:ascii="Helvetica" w:hAnsi="Helvetica" w:cs="Helvetica" w:hint="default"/>
      <w:sz w:val="22"/>
      <w:szCs w:val="24"/>
      <w:u w:val="thick"/>
    </w:rPr>
  </w:style>
  <w:style w:type="character" w:customStyle="1" w:styleId="titles">
    <w:name w:val="titles"/>
    <w:rsid w:val="00936C96"/>
  </w:style>
  <w:style w:type="character" w:customStyle="1" w:styleId="articletext0">
    <w:name w:val="article_text"/>
    <w:rsid w:val="00936C96"/>
  </w:style>
  <w:style w:type="character" w:customStyle="1" w:styleId="contentauthor">
    <w:name w:val="contentauthor"/>
    <w:rsid w:val="00936C96"/>
  </w:style>
  <w:style w:type="character" w:customStyle="1" w:styleId="subarticleheader">
    <w:name w:val="subarticleheader"/>
    <w:rsid w:val="00936C96"/>
  </w:style>
  <w:style w:type="character" w:customStyle="1" w:styleId="spelle">
    <w:name w:val="spelle"/>
    <w:rsid w:val="00936C96"/>
  </w:style>
  <w:style w:type="character" w:customStyle="1" w:styleId="grame">
    <w:name w:val="grame"/>
    <w:rsid w:val="00936C96"/>
  </w:style>
  <w:style w:type="character" w:customStyle="1" w:styleId="newstitle1">
    <w:name w:val="newstitle1"/>
    <w:rsid w:val="00936C96"/>
  </w:style>
  <w:style w:type="character" w:customStyle="1" w:styleId="copy">
    <w:name w:val="copy"/>
    <w:rsid w:val="00936C96"/>
  </w:style>
  <w:style w:type="character" w:customStyle="1" w:styleId="topheadline">
    <w:name w:val="topheadline"/>
    <w:rsid w:val="00936C96"/>
  </w:style>
  <w:style w:type="character" w:customStyle="1" w:styleId="Stylereduce27pt">
    <w:name w:val="Style reduce2 + 7 pt"/>
    <w:rsid w:val="00936C96"/>
    <w:rPr>
      <w:rFonts w:ascii="Times New Roman" w:hAnsi="Times New Roman" w:cs="Arial" w:hint="default"/>
      <w:color w:val="000000"/>
      <w:sz w:val="14"/>
      <w:szCs w:val="22"/>
    </w:rPr>
  </w:style>
  <w:style w:type="character" w:customStyle="1" w:styleId="srtitle">
    <w:name w:val="srtitle"/>
    <w:rsid w:val="00936C96"/>
  </w:style>
  <w:style w:type="character" w:customStyle="1" w:styleId="st1">
    <w:name w:val="st1"/>
    <w:rsid w:val="00936C96"/>
  </w:style>
  <w:style w:type="character" w:customStyle="1" w:styleId="StyleStyleGaramond">
    <w:name w:val="Style Style Garamond +"/>
    <w:rsid w:val="00936C96"/>
    <w:rPr>
      <w:rFonts w:ascii="Garamond" w:hAnsi="Garamond" w:cs="Times New Roman" w:hint="default"/>
      <w:sz w:val="20"/>
    </w:rPr>
  </w:style>
  <w:style w:type="character" w:customStyle="1" w:styleId="quotechar0">
    <w:name w:val="quotechar"/>
    <w:rsid w:val="00936C96"/>
  </w:style>
  <w:style w:type="character" w:customStyle="1" w:styleId="boldunderline0">
    <w:name w:val="boldunderline"/>
    <w:rsid w:val="00936C96"/>
  </w:style>
  <w:style w:type="character" w:customStyle="1" w:styleId="A8">
    <w:name w:val="A8"/>
    <w:rsid w:val="00936C96"/>
    <w:rPr>
      <w:rFonts w:ascii="Scala" w:hAnsi="Scala" w:cs="Scala" w:hint="default"/>
      <w:color w:val="000000"/>
      <w:sz w:val="15"/>
      <w:szCs w:val="15"/>
    </w:rPr>
  </w:style>
  <w:style w:type="character" w:customStyle="1" w:styleId="A0">
    <w:name w:val="A0"/>
    <w:uiPriority w:val="99"/>
    <w:rsid w:val="00936C96"/>
    <w:rPr>
      <w:rFonts w:ascii="Scala" w:hAnsi="Scala" w:cs="Scala" w:hint="default"/>
      <w:color w:val="000000"/>
      <w:sz w:val="16"/>
      <w:szCs w:val="16"/>
    </w:rPr>
  </w:style>
  <w:style w:type="character" w:customStyle="1" w:styleId="Date11">
    <w:name w:val="Date11"/>
    <w:rsid w:val="00936C96"/>
  </w:style>
  <w:style w:type="character" w:customStyle="1" w:styleId="Boxout">
    <w:name w:val="Box out"/>
    <w:uiPriority w:val="1"/>
    <w:qFormat/>
    <w:rsid w:val="00936C96"/>
    <w:rPr>
      <w:rFonts w:ascii="Tahoma" w:hAnsi="Tahoma" w:cs="Tahoma" w:hint="default"/>
      <w:b/>
      <w:bCs w:val="0"/>
      <w:sz w:val="20"/>
      <w:u w:val="single"/>
      <w:bdr w:val="none" w:sz="0" w:space="0" w:color="auto" w:frame="1"/>
      <w:shd w:val="clear" w:color="auto" w:fill="A9E8F5"/>
    </w:rPr>
  </w:style>
  <w:style w:type="character" w:customStyle="1" w:styleId="metad">
    <w:name w:val="metad"/>
    <w:rsid w:val="00936C96"/>
  </w:style>
  <w:style w:type="character" w:customStyle="1" w:styleId="sifr-alternate">
    <w:name w:val="sifr-alternate"/>
    <w:rsid w:val="00936C96"/>
  </w:style>
  <w:style w:type="character" w:customStyle="1" w:styleId="justify1">
    <w:name w:val="justify1"/>
    <w:rsid w:val="00936C96"/>
  </w:style>
  <w:style w:type="character" w:customStyle="1" w:styleId="artbody1">
    <w:name w:val="art_body1"/>
    <w:rsid w:val="00936C96"/>
    <w:rPr>
      <w:rFonts w:ascii="Arial" w:hAnsi="Arial" w:cs="Arial" w:hint="default"/>
    </w:rPr>
  </w:style>
  <w:style w:type="character" w:customStyle="1" w:styleId="A1">
    <w:name w:val="A1"/>
    <w:uiPriority w:val="99"/>
    <w:rsid w:val="00936C96"/>
    <w:rPr>
      <w:rFonts w:ascii="Book Antiqua" w:hAnsi="Book Antiqua" w:cs="Book Antiqua" w:hint="default"/>
      <w:color w:val="221E1F"/>
      <w:sz w:val="22"/>
      <w:szCs w:val="22"/>
    </w:rPr>
  </w:style>
  <w:style w:type="character" w:customStyle="1" w:styleId="reality">
    <w:name w:val="reality"/>
    <w:rsid w:val="00936C96"/>
  </w:style>
  <w:style w:type="character" w:customStyle="1" w:styleId="text2">
    <w:name w:val="text2"/>
    <w:rsid w:val="00936C96"/>
  </w:style>
  <w:style w:type="character" w:customStyle="1" w:styleId="StyleUnderlineChar2CharChar11pt">
    <w:name w:val="Style Underline Char2 Char Char + 11 pt"/>
    <w:rsid w:val="00936C96"/>
    <w:rPr>
      <w:rFonts w:ascii="Times New Roman" w:hAnsi="Times New Roman" w:cs="Times New Roman" w:hint="default"/>
      <w:sz w:val="20"/>
      <w:u w:val="single"/>
    </w:rPr>
  </w:style>
  <w:style w:type="character" w:customStyle="1" w:styleId="StyleStyleBoldUnderline11pt">
    <w:name w:val="Style Style Bold Underline + 11 pt"/>
    <w:rsid w:val="00936C96"/>
    <w:rPr>
      <w:b/>
      <w:bCs/>
      <w:sz w:val="20"/>
      <w:u w:val="single"/>
    </w:rPr>
  </w:style>
  <w:style w:type="character" w:customStyle="1" w:styleId="articlehead2">
    <w:name w:val="articlehead2"/>
    <w:rsid w:val="00936C96"/>
  </w:style>
  <w:style w:type="character" w:customStyle="1" w:styleId="pronset">
    <w:name w:val="pronset"/>
    <w:rsid w:val="00936C96"/>
  </w:style>
  <w:style w:type="character" w:customStyle="1" w:styleId="prondelim">
    <w:name w:val="prondelim"/>
    <w:rsid w:val="00936C96"/>
  </w:style>
  <w:style w:type="character" w:customStyle="1" w:styleId="prontoggle">
    <w:name w:val="pron_toggle"/>
    <w:rsid w:val="00936C96"/>
  </w:style>
  <w:style w:type="character" w:customStyle="1" w:styleId="boldface">
    <w:name w:val="boldface"/>
    <w:rsid w:val="00936C96"/>
  </w:style>
  <w:style w:type="character" w:customStyle="1" w:styleId="secondary-bf">
    <w:name w:val="secondary-bf"/>
    <w:rsid w:val="00936C96"/>
  </w:style>
  <w:style w:type="table" w:styleId="ColorfulGrid-Accent1">
    <w:name w:val="Colorful Grid Accent 1"/>
    <w:basedOn w:val="TableNormal"/>
    <w:link w:val="ColorfulGrid-Accent1Char"/>
    <w:uiPriority w:val="29"/>
    <w:unhideWhenUsed/>
    <w:rsid w:val="00936C9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36C96"/>
    <w:rPr>
      <w:rFonts w:ascii="Times New Roman" w:hAnsi="Times New Roman" w:cs="Times New Roman" w:hint="default"/>
      <w:iCs/>
      <w:color w:val="000000"/>
      <w:sz w:val="16"/>
    </w:rPr>
  </w:style>
  <w:style w:type="character" w:customStyle="1" w:styleId="Boxout0">
    <w:name w:val="Boxout"/>
    <w:uiPriority w:val="1"/>
    <w:qFormat/>
    <w:rsid w:val="00936C9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36C96"/>
  </w:style>
  <w:style w:type="character" w:customStyle="1" w:styleId="pg">
    <w:name w:val="pg"/>
    <w:rsid w:val="00936C96"/>
  </w:style>
  <w:style w:type="character" w:customStyle="1" w:styleId="detailtitle">
    <w:name w:val="detailtitle"/>
    <w:rsid w:val="00936C96"/>
  </w:style>
  <w:style w:type="character" w:customStyle="1" w:styleId="storydate">
    <w:name w:val="storydate"/>
    <w:rsid w:val="00936C96"/>
  </w:style>
  <w:style w:type="character" w:customStyle="1" w:styleId="preloadwrap">
    <w:name w:val="preloadwrap"/>
    <w:rsid w:val="00936C96"/>
  </w:style>
  <w:style w:type="character" w:customStyle="1" w:styleId="creditwrap">
    <w:name w:val="creditwrap"/>
    <w:rsid w:val="00936C96"/>
  </w:style>
  <w:style w:type="character" w:customStyle="1" w:styleId="DefaultChar1">
    <w:name w:val="Default Char1"/>
    <w:rsid w:val="00936C96"/>
    <w:rPr>
      <w:noProof w:val="0"/>
      <w:color w:val="000000"/>
      <w:lang w:val="en-US" w:eastAsia="en-US" w:bidi="ar-SA"/>
    </w:rPr>
  </w:style>
  <w:style w:type="character" w:customStyle="1" w:styleId="textunderlineChar0">
    <w:name w:val="text underline Char"/>
    <w:rsid w:val="00936C96"/>
    <w:rPr>
      <w:sz w:val="24"/>
      <w:szCs w:val="22"/>
      <w:u w:val="thick"/>
      <w:lang w:val="en-US" w:eastAsia="en-US" w:bidi="ar-SA"/>
    </w:rPr>
  </w:style>
  <w:style w:type="character" w:customStyle="1" w:styleId="BoldChar">
    <w:name w:val="Bold Char"/>
    <w:rsid w:val="00936C96"/>
    <w:rPr>
      <w:rFonts w:ascii="Times New Roman" w:eastAsia="Times New Roman" w:hAnsi="Times New Roman" w:cs="Times New Roman" w:hint="default"/>
      <w:b/>
      <w:bCs w:val="0"/>
      <w:szCs w:val="24"/>
    </w:rPr>
  </w:style>
  <w:style w:type="character" w:customStyle="1" w:styleId="pmterms31">
    <w:name w:val="pmterms31"/>
    <w:rsid w:val="00936C96"/>
    <w:rPr>
      <w:b/>
      <w:bCs/>
      <w:i w:val="0"/>
      <w:iCs w:val="0"/>
      <w:color w:val="000000"/>
    </w:rPr>
  </w:style>
  <w:style w:type="character" w:customStyle="1" w:styleId="copyrightdescription">
    <w:name w:val="copyrightdescription"/>
    <w:rsid w:val="00936C96"/>
  </w:style>
  <w:style w:type="character" w:customStyle="1" w:styleId="ft01">
    <w:name w:val="ft01"/>
    <w:rsid w:val="00936C96"/>
    <w:rPr>
      <w:rFonts w:ascii="Times" w:hAnsi="Times" w:cs="Times" w:hint="default"/>
      <w:color w:val="000000"/>
      <w:sz w:val="14"/>
      <w:szCs w:val="14"/>
    </w:rPr>
  </w:style>
  <w:style w:type="character" w:customStyle="1" w:styleId="ft11">
    <w:name w:val="ft11"/>
    <w:rsid w:val="00936C96"/>
    <w:rPr>
      <w:rFonts w:ascii="Times" w:hAnsi="Times" w:cs="Times" w:hint="default"/>
      <w:color w:val="000000"/>
      <w:sz w:val="17"/>
      <w:szCs w:val="17"/>
    </w:rPr>
  </w:style>
  <w:style w:type="character" w:customStyle="1" w:styleId="ft21">
    <w:name w:val="ft21"/>
    <w:rsid w:val="00936C96"/>
    <w:rPr>
      <w:rFonts w:ascii="Times" w:hAnsi="Times" w:cs="Times" w:hint="default"/>
      <w:color w:val="000000"/>
      <w:sz w:val="15"/>
      <w:szCs w:val="15"/>
    </w:rPr>
  </w:style>
  <w:style w:type="character" w:customStyle="1" w:styleId="ft31">
    <w:name w:val="ft31"/>
    <w:rsid w:val="00936C96"/>
    <w:rPr>
      <w:rFonts w:ascii="Times" w:hAnsi="Times" w:cs="Times" w:hint="default"/>
      <w:color w:val="000000"/>
      <w:sz w:val="15"/>
      <w:szCs w:val="15"/>
    </w:rPr>
  </w:style>
  <w:style w:type="character" w:customStyle="1" w:styleId="dquo">
    <w:name w:val="dquo"/>
    <w:rsid w:val="00936C96"/>
  </w:style>
  <w:style w:type="character" w:customStyle="1" w:styleId="caps2">
    <w:name w:val="caps2"/>
    <w:rsid w:val="00936C96"/>
  </w:style>
  <w:style w:type="character" w:customStyle="1" w:styleId="CardsFont12ptCharCharCharChar">
    <w:name w:val="Cards + Font: 12 pt Char Char Char Char"/>
    <w:rsid w:val="00936C96"/>
    <w:rPr>
      <w:sz w:val="24"/>
      <w:szCs w:val="24"/>
      <w:u w:val="thick"/>
      <w:lang w:val="en-US" w:eastAsia="en-US" w:bidi="ar-SA"/>
    </w:rPr>
  </w:style>
  <w:style w:type="character" w:customStyle="1" w:styleId="ccs">
    <w:name w:val="c cs"/>
    <w:rsid w:val="00936C96"/>
  </w:style>
  <w:style w:type="character" w:customStyle="1" w:styleId="UnderlinedEvChar">
    <w:name w:val="Underlined Ev Char"/>
    <w:rsid w:val="00936C96"/>
    <w:rPr>
      <w:rFonts w:ascii="Times New Roman" w:eastAsia="Times New Roman" w:hAnsi="Times New Roman" w:cs="Times New Roman" w:hint="default"/>
      <w:szCs w:val="24"/>
      <w:u w:val="single"/>
    </w:rPr>
  </w:style>
  <w:style w:type="character" w:customStyle="1" w:styleId="dropshadow">
    <w:name w:val="dropshadow"/>
    <w:rsid w:val="00936C96"/>
  </w:style>
  <w:style w:type="character" w:customStyle="1" w:styleId="d05ws">
    <w:name w:val="d05ws"/>
    <w:rsid w:val="00936C96"/>
  </w:style>
  <w:style w:type="character" w:customStyle="1" w:styleId="rzibod">
    <w:name w:val="rzibod"/>
    <w:rsid w:val="00936C96"/>
  </w:style>
  <w:style w:type="character" w:customStyle="1" w:styleId="StyleBold1">
    <w:name w:val="Style Bold1"/>
    <w:rsid w:val="00936C96"/>
    <w:rPr>
      <w:rFonts w:ascii="Georgia" w:hAnsi="Georgia" w:hint="default"/>
      <w:b/>
      <w:bCs/>
      <w:sz w:val="22"/>
    </w:rPr>
  </w:style>
  <w:style w:type="character" w:customStyle="1" w:styleId="headertext">
    <w:name w:val="headertext"/>
    <w:rsid w:val="00936C96"/>
  </w:style>
  <w:style w:type="character" w:customStyle="1" w:styleId="endnote-reference">
    <w:name w:val="endnote-reference"/>
    <w:rsid w:val="00936C96"/>
  </w:style>
  <w:style w:type="character" w:customStyle="1" w:styleId="officialsname">
    <w:name w:val="official_s_name"/>
    <w:rsid w:val="00936C96"/>
  </w:style>
  <w:style w:type="character" w:customStyle="1" w:styleId="audience">
    <w:name w:val="audience"/>
    <w:rsid w:val="00936C96"/>
  </w:style>
  <w:style w:type="character" w:customStyle="1" w:styleId="A7">
    <w:name w:val="A7"/>
    <w:uiPriority w:val="99"/>
    <w:rsid w:val="00936C96"/>
    <w:rPr>
      <w:rFonts w:ascii="Myriad Pro" w:hAnsi="Myriad Pro" w:cs="Myriad Pro" w:hint="default"/>
      <w:color w:val="0066B1"/>
      <w:sz w:val="22"/>
      <w:szCs w:val="22"/>
    </w:rPr>
  </w:style>
  <w:style w:type="character" w:customStyle="1" w:styleId="normalchar">
    <w:name w:val="normal__char"/>
    <w:rsid w:val="00936C96"/>
  </w:style>
  <w:style w:type="character" w:customStyle="1" w:styleId="hyperlink002cheading0020100200028block0020title0029char">
    <w:name w:val="hyperlink_002cheading_00201_0020_0028block_0020title_0029__char"/>
    <w:rsid w:val="00936C96"/>
  </w:style>
  <w:style w:type="character" w:customStyle="1" w:styleId="underline002cstyle0020bold0020underlinechar">
    <w:name w:val="underline_002cstyle_0020bold_0020underline__char"/>
    <w:rsid w:val="00936C96"/>
  </w:style>
  <w:style w:type="character" w:customStyle="1" w:styleId="copyboldblack">
    <w:name w:val="copyboldblack"/>
    <w:rsid w:val="00936C96"/>
  </w:style>
  <w:style w:type="character" w:customStyle="1" w:styleId="copybold">
    <w:name w:val="copybold"/>
    <w:rsid w:val="00936C96"/>
  </w:style>
  <w:style w:type="character" w:customStyle="1" w:styleId="author-date0">
    <w:name w:val="author-date"/>
    <w:rsid w:val="00936C96"/>
  </w:style>
  <w:style w:type="character" w:customStyle="1" w:styleId="hidden">
    <w:name w:val="hidden"/>
    <w:rsid w:val="00936C96"/>
  </w:style>
  <w:style w:type="character" w:customStyle="1" w:styleId="articlebegin">
    <w:name w:val="articlebegin"/>
    <w:rsid w:val="00936C96"/>
  </w:style>
  <w:style w:type="character" w:customStyle="1" w:styleId="mediaoverlay">
    <w:name w:val="mediaoverlay"/>
    <w:rsid w:val="00936C96"/>
  </w:style>
  <w:style w:type="character" w:customStyle="1" w:styleId="blogcaption">
    <w:name w:val="blog_caption"/>
    <w:rsid w:val="00936C96"/>
  </w:style>
  <w:style w:type="character" w:customStyle="1" w:styleId="commnet-abuzz">
    <w:name w:val="commnet-abuzz"/>
    <w:rsid w:val="00936C96"/>
  </w:style>
  <w:style w:type="character" w:customStyle="1" w:styleId="fbconnectbuttontext">
    <w:name w:val="fbconnectbutton_text"/>
    <w:rsid w:val="00936C96"/>
  </w:style>
  <w:style w:type="character" w:customStyle="1" w:styleId="fbsharecountinner">
    <w:name w:val="fb_share_count_inner"/>
    <w:rsid w:val="00936C96"/>
  </w:style>
  <w:style w:type="character" w:customStyle="1" w:styleId="stbuttontext">
    <w:name w:val="stbuttontext"/>
    <w:rsid w:val="00936C96"/>
  </w:style>
  <w:style w:type="character" w:customStyle="1" w:styleId="source">
    <w:name w:val="source"/>
    <w:rsid w:val="00936C96"/>
  </w:style>
  <w:style w:type="character" w:customStyle="1" w:styleId="pubdate">
    <w:name w:val="pubdate"/>
    <w:rsid w:val="00936C96"/>
  </w:style>
  <w:style w:type="character" w:customStyle="1" w:styleId="grey">
    <w:name w:val="grey"/>
    <w:rsid w:val="00936C96"/>
  </w:style>
  <w:style w:type="character" w:customStyle="1" w:styleId="postdate">
    <w:name w:val="post_date"/>
    <w:rsid w:val="00936C96"/>
  </w:style>
  <w:style w:type="character" w:customStyle="1" w:styleId="bdx">
    <w:name w:val="bdx"/>
    <w:rsid w:val="00936C96"/>
  </w:style>
  <w:style w:type="character" w:customStyle="1" w:styleId="bdl">
    <w:name w:val="bdl"/>
    <w:rsid w:val="00936C96"/>
  </w:style>
  <w:style w:type="character" w:customStyle="1" w:styleId="breadcrumbitemcurrent">
    <w:name w:val="breadcrumbitemcurrent"/>
    <w:rsid w:val="00936C96"/>
  </w:style>
  <w:style w:type="character" w:customStyle="1" w:styleId="bbl">
    <w:name w:val="bbl"/>
    <w:rsid w:val="00936C96"/>
  </w:style>
  <w:style w:type="character" w:customStyle="1" w:styleId="Date2">
    <w:name w:val="Date2"/>
    <w:rsid w:val="00936C96"/>
  </w:style>
  <w:style w:type="character" w:customStyle="1" w:styleId="company">
    <w:name w:val="company"/>
    <w:rsid w:val="00936C96"/>
  </w:style>
  <w:style w:type="character" w:customStyle="1" w:styleId="itxtnewhookspan">
    <w:name w:val="itxtnewhookspan"/>
    <w:rsid w:val="00936C96"/>
  </w:style>
  <w:style w:type="character" w:customStyle="1" w:styleId="gstxthlt">
    <w:name w:val="gstxt_hlt"/>
    <w:rsid w:val="00936C96"/>
  </w:style>
  <w:style w:type="character" w:customStyle="1" w:styleId="SubtleEmphasis1">
    <w:name w:val="Subtle Emphasis1"/>
    <w:uiPriority w:val="19"/>
    <w:qFormat/>
    <w:rsid w:val="00936C96"/>
    <w:rPr>
      <w:rFonts w:ascii="Times New Roman" w:hAnsi="Times New Roman" w:cs="Times New Roman" w:hint="default"/>
      <w:b/>
      <w:bCs w:val="0"/>
      <w:iCs/>
      <w:color w:val="auto"/>
      <w:sz w:val="22"/>
    </w:rPr>
  </w:style>
  <w:style w:type="character" w:customStyle="1" w:styleId="StyleBoldRed">
    <w:name w:val="Style Bold Red"/>
    <w:rsid w:val="00936C96"/>
    <w:rPr>
      <w:b/>
      <w:bCs/>
      <w:color w:val="auto"/>
    </w:rPr>
  </w:style>
  <w:style w:type="character" w:customStyle="1" w:styleId="StyleTimesNewRoman8pt">
    <w:name w:val="Style Times New Roman 8 pt"/>
    <w:rsid w:val="00936C96"/>
    <w:rPr>
      <w:rFonts w:ascii="Georgia" w:hAnsi="Georgia" w:hint="default"/>
      <w:sz w:val="16"/>
    </w:rPr>
  </w:style>
  <w:style w:type="character" w:customStyle="1" w:styleId="StyleStyle7pt8pt">
    <w:name w:val="Style Style 7 pt + 8 pt"/>
    <w:rsid w:val="00936C96"/>
    <w:rPr>
      <w:sz w:val="16"/>
    </w:rPr>
  </w:style>
  <w:style w:type="character" w:customStyle="1" w:styleId="StyleStyleThickunderlineBold1">
    <w:name w:val="Style Style Thick underline + Bold1"/>
    <w:rsid w:val="00936C96"/>
    <w:rPr>
      <w:b/>
      <w:bCs/>
      <w:u w:val="thick"/>
    </w:rPr>
  </w:style>
  <w:style w:type="character" w:customStyle="1" w:styleId="StyleUnderline2">
    <w:name w:val="Style Underline2"/>
    <w:rsid w:val="00936C96"/>
    <w:rPr>
      <w:u w:val="single"/>
    </w:rPr>
  </w:style>
  <w:style w:type="character" w:customStyle="1" w:styleId="ShrinkText">
    <w:name w:val="Shrink Text"/>
    <w:rsid w:val="00936C96"/>
    <w:rPr>
      <w:sz w:val="16"/>
    </w:rPr>
  </w:style>
  <w:style w:type="character" w:customStyle="1" w:styleId="smallcaps">
    <w:name w:val="smallcaps"/>
    <w:rsid w:val="00936C96"/>
  </w:style>
  <w:style w:type="character" w:customStyle="1" w:styleId="goldbldtext">
    <w:name w:val="goldbldtext"/>
    <w:rsid w:val="00936C96"/>
  </w:style>
  <w:style w:type="character" w:customStyle="1" w:styleId="cardshighlight0">
    <w:name w:val="cardshighlight"/>
    <w:rsid w:val="00936C96"/>
  </w:style>
  <w:style w:type="character" w:customStyle="1" w:styleId="cardsfont12pt1">
    <w:name w:val="cardsfont12pt"/>
    <w:rsid w:val="00936C96"/>
  </w:style>
  <w:style w:type="character" w:customStyle="1" w:styleId="ft1">
    <w:name w:val="ft1"/>
    <w:rsid w:val="00936C96"/>
  </w:style>
  <w:style w:type="character" w:customStyle="1" w:styleId="ft6">
    <w:name w:val="ft6"/>
    <w:rsid w:val="00936C96"/>
  </w:style>
  <w:style w:type="character" w:customStyle="1" w:styleId="kicker">
    <w:name w:val="kicker"/>
    <w:rsid w:val="00936C96"/>
  </w:style>
  <w:style w:type="character" w:customStyle="1" w:styleId="backcontent">
    <w:name w:val="backcontent"/>
    <w:rsid w:val="00936C96"/>
  </w:style>
  <w:style w:type="character" w:customStyle="1" w:styleId="daystmp">
    <w:name w:val="daystmp"/>
    <w:rsid w:val="00936C96"/>
  </w:style>
  <w:style w:type="character" w:customStyle="1" w:styleId="cardsfont12ptchar">
    <w:name w:val="cardsfont12ptchar"/>
    <w:rsid w:val="00936C96"/>
  </w:style>
  <w:style w:type="character" w:customStyle="1" w:styleId="gal">
    <w:name w:val="gal"/>
    <w:rsid w:val="00936C96"/>
  </w:style>
  <w:style w:type="character" w:customStyle="1" w:styleId="submitted">
    <w:name w:val="submitted"/>
    <w:rsid w:val="00936C96"/>
  </w:style>
  <w:style w:type="character" w:customStyle="1" w:styleId="imagedateline">
    <w:name w:val="image_dateline"/>
    <w:rsid w:val="00936C96"/>
  </w:style>
  <w:style w:type="character" w:customStyle="1" w:styleId="authordatecharchar">
    <w:name w:val="authordatecharchar"/>
    <w:rsid w:val="00936C96"/>
  </w:style>
  <w:style w:type="character" w:customStyle="1" w:styleId="style1char0">
    <w:name w:val="style1char"/>
    <w:rsid w:val="00936C96"/>
  </w:style>
  <w:style w:type="character" w:customStyle="1" w:styleId="tagcharchar0">
    <w:name w:val="tagcharchar"/>
    <w:rsid w:val="00936C96"/>
  </w:style>
  <w:style w:type="character" w:customStyle="1" w:styleId="underlinedcharchar2">
    <w:name w:val="underlinedcharchar"/>
    <w:rsid w:val="00936C96"/>
  </w:style>
  <w:style w:type="character" w:customStyle="1" w:styleId="BoxedChar">
    <w:name w:val="Boxed Char"/>
    <w:rsid w:val="00936C96"/>
    <w:rPr>
      <w:rFonts w:ascii="Arial Narrow" w:hAnsi="Arial Narrow" w:hint="default"/>
      <w:b/>
      <w:bCs w:val="0"/>
      <w:sz w:val="18"/>
      <w:bdr w:val="single" w:sz="6" w:space="0" w:color="auto" w:frame="1"/>
    </w:rPr>
  </w:style>
  <w:style w:type="character" w:customStyle="1" w:styleId="Style11ptUnderline2">
    <w:name w:val="Style 11 pt Underline2"/>
    <w:rsid w:val="00936C96"/>
    <w:rPr>
      <w:sz w:val="20"/>
      <w:u w:val="single"/>
    </w:rPr>
  </w:style>
  <w:style w:type="character" w:customStyle="1" w:styleId="Style11ptBoldUnderline2">
    <w:name w:val="Style 11 pt Bold Underline2"/>
    <w:rsid w:val="00936C96"/>
    <w:rPr>
      <w:b/>
      <w:bCs/>
      <w:sz w:val="20"/>
      <w:u w:val="single"/>
    </w:rPr>
  </w:style>
  <w:style w:type="character" w:customStyle="1" w:styleId="nw">
    <w:name w:val="nw"/>
    <w:rsid w:val="00936C96"/>
  </w:style>
  <w:style w:type="character" w:customStyle="1" w:styleId="Styleunderline11ptBoldBorderSinglesolidlineAuto">
    <w:name w:val="Style underline + 11 pt Bold Border: : (Single solid line Auto ..."/>
    <w:rsid w:val="00936C96"/>
    <w:rPr>
      <w:b/>
      <w:bCs/>
      <w:sz w:val="20"/>
      <w:u w:val="single"/>
      <w:bdr w:val="single" w:sz="4" w:space="0" w:color="auto" w:frame="1"/>
    </w:rPr>
  </w:style>
  <w:style w:type="character" w:customStyle="1" w:styleId="cardCharCharChar1">
    <w:name w:val="card Char Char Char1"/>
    <w:rsid w:val="00936C96"/>
    <w:rPr>
      <w:lang w:val="en-US" w:eastAsia="en-US" w:bidi="ar-SA"/>
    </w:rPr>
  </w:style>
  <w:style w:type="character" w:customStyle="1" w:styleId="authors1">
    <w:name w:val="authors1"/>
    <w:rsid w:val="00936C96"/>
    <w:rPr>
      <w:rFonts w:ascii="Verdana" w:hAnsi="Verdana" w:hint="default"/>
      <w:b/>
      <w:bCs/>
      <w:color w:val="006699"/>
      <w:sz w:val="20"/>
      <w:szCs w:val="20"/>
    </w:rPr>
  </w:style>
  <w:style w:type="character" w:customStyle="1" w:styleId="headlinesectionlarge">
    <w:name w:val="headline_section_large"/>
    <w:rsid w:val="00936C96"/>
  </w:style>
  <w:style w:type="character" w:customStyle="1" w:styleId="Styleunderline11ptBlack">
    <w:name w:val="Style underline + 11 pt Black"/>
    <w:rsid w:val="00936C96"/>
    <w:rPr>
      <w:color w:val="000000"/>
      <w:sz w:val="20"/>
      <w:u w:val="single"/>
    </w:rPr>
  </w:style>
  <w:style w:type="character" w:customStyle="1" w:styleId="Styleunderline11ptBoldBlack">
    <w:name w:val="Style underline + 11 pt Bold Black"/>
    <w:rsid w:val="00936C96"/>
    <w:rPr>
      <w:b/>
      <w:bCs/>
      <w:color w:val="000000"/>
      <w:sz w:val="20"/>
      <w:u w:val="single"/>
    </w:rPr>
  </w:style>
  <w:style w:type="character" w:customStyle="1" w:styleId="Style11ptBoldBlackUnderline">
    <w:name w:val="Style 11 pt Bold Black Underline"/>
    <w:rsid w:val="00936C96"/>
    <w:rPr>
      <w:b/>
      <w:bCs/>
      <w:color w:val="000000"/>
      <w:sz w:val="20"/>
      <w:u w:val="single"/>
    </w:rPr>
  </w:style>
  <w:style w:type="character" w:customStyle="1" w:styleId="Style11ptBoldBlackUnderlineBorderSinglesolidline">
    <w:name w:val="Style 11 pt Bold Black Underline Border: : (Single solid line ..."/>
    <w:rsid w:val="00936C96"/>
    <w:rPr>
      <w:b/>
      <w:bCs/>
      <w:color w:val="000000"/>
      <w:sz w:val="20"/>
      <w:u w:val="single"/>
      <w:bdr w:val="single" w:sz="4" w:space="0" w:color="auto" w:frame="1"/>
    </w:rPr>
  </w:style>
  <w:style w:type="character" w:customStyle="1" w:styleId="StyleLatinMeridien-Italic11ptItalicUnderline">
    <w:name w:val="Style (Latin) Meridien-Italic 11 pt Italic Underline"/>
    <w:rsid w:val="00936C96"/>
    <w:rPr>
      <w:rFonts w:ascii="Meridien-Italic" w:hAnsi="Meridien-Italic" w:hint="default"/>
      <w:i/>
      <w:iCs/>
      <w:sz w:val="20"/>
      <w:u w:val="single"/>
    </w:rPr>
  </w:style>
  <w:style w:type="character" w:customStyle="1" w:styleId="Citation-AuthorDate">
    <w:name w:val="Citation - Author/Date"/>
    <w:rsid w:val="00936C96"/>
    <w:rPr>
      <w:b/>
      <w:bCs w:val="0"/>
      <w:smallCaps/>
      <w:sz w:val="24"/>
      <w:u w:val="single"/>
    </w:rPr>
  </w:style>
  <w:style w:type="character" w:customStyle="1" w:styleId="underlinestylechar0">
    <w:name w:val="underlinestylechar"/>
    <w:rsid w:val="00936C96"/>
  </w:style>
  <w:style w:type="character" w:customStyle="1" w:styleId="highlight">
    <w:name w:val="highlight"/>
    <w:rsid w:val="00936C96"/>
  </w:style>
  <w:style w:type="character" w:customStyle="1" w:styleId="DottedUnderline0">
    <w:name w:val="Dotted Underline"/>
    <w:rsid w:val="00936C96"/>
    <w:rPr>
      <w:rFonts w:ascii="Times New Roman" w:hAnsi="Times New Roman" w:cs="Times New Roman" w:hint="default"/>
      <w:sz w:val="20"/>
      <w:u w:val="dottedHeavy"/>
    </w:rPr>
  </w:style>
  <w:style w:type="character" w:customStyle="1" w:styleId="titleauthoretc">
    <w:name w:val="titleauthoretc"/>
    <w:rsid w:val="00936C96"/>
  </w:style>
  <w:style w:type="character" w:customStyle="1" w:styleId="labeltext">
    <w:name w:val="labeltext"/>
    <w:rsid w:val="00936C96"/>
  </w:style>
  <w:style w:type="character" w:customStyle="1" w:styleId="viewlink">
    <w:name w:val="viewlink"/>
    <w:rsid w:val="00936C96"/>
  </w:style>
  <w:style w:type="character" w:customStyle="1" w:styleId="share">
    <w:name w:val="share"/>
    <w:rsid w:val="00936C96"/>
  </w:style>
  <w:style w:type="character" w:customStyle="1" w:styleId="inlinkchart">
    <w:name w:val="inlink_chart"/>
    <w:rsid w:val="00936C96"/>
  </w:style>
  <w:style w:type="character" w:customStyle="1" w:styleId="underLight">
    <w:name w:val="underLight"/>
    <w:uiPriority w:val="1"/>
    <w:qFormat/>
    <w:rsid w:val="00936C9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36C96"/>
  </w:style>
  <w:style w:type="character" w:customStyle="1" w:styleId="author-rss">
    <w:name w:val="author-rss"/>
    <w:rsid w:val="00936C96"/>
  </w:style>
  <w:style w:type="character" w:customStyle="1" w:styleId="fbsharecountwrapper">
    <w:name w:val="fb_share_count_wrapper"/>
    <w:rsid w:val="00936C96"/>
  </w:style>
  <w:style w:type="character" w:customStyle="1" w:styleId="fbbuttontext">
    <w:name w:val="fb_button_text"/>
    <w:rsid w:val="00936C96"/>
  </w:style>
  <w:style w:type="character" w:customStyle="1" w:styleId="hw">
    <w:name w:val="hw"/>
    <w:rsid w:val="00936C96"/>
  </w:style>
  <w:style w:type="character" w:customStyle="1" w:styleId="linktotop">
    <w:name w:val="linktotop"/>
    <w:rsid w:val="00936C96"/>
  </w:style>
  <w:style w:type="character" w:customStyle="1" w:styleId="maintextbldleft">
    <w:name w:val="maintextbldleft"/>
    <w:rsid w:val="00936C96"/>
  </w:style>
  <w:style w:type="character" w:customStyle="1" w:styleId="maintextleft">
    <w:name w:val="maintextleft"/>
    <w:rsid w:val="00936C96"/>
  </w:style>
  <w:style w:type="character" w:customStyle="1" w:styleId="descriptionstyle1block">
    <w:name w:val="description style1 block"/>
    <w:rsid w:val="00936C96"/>
  </w:style>
  <w:style w:type="character" w:customStyle="1" w:styleId="gutter-right-1">
    <w:name w:val="gutter-right-1"/>
    <w:basedOn w:val="DefaultParagraphFont"/>
    <w:rsid w:val="00936C96"/>
  </w:style>
  <w:style w:type="character" w:customStyle="1" w:styleId="ssl3">
    <w:name w:val="ss_l3"/>
    <w:rsid w:val="00936C96"/>
  </w:style>
  <w:style w:type="character" w:customStyle="1" w:styleId="FontStyle39">
    <w:name w:val="Font Style39"/>
    <w:uiPriority w:val="99"/>
    <w:rsid w:val="00936C96"/>
    <w:rPr>
      <w:rFonts w:ascii="Constantia" w:hAnsi="Constantia" w:cs="Constantia" w:hint="default"/>
      <w:b/>
      <w:bCs/>
      <w:sz w:val="18"/>
      <w:szCs w:val="18"/>
    </w:rPr>
  </w:style>
  <w:style w:type="character" w:customStyle="1" w:styleId="6">
    <w:name w:val="6"/>
    <w:rsid w:val="00936C96"/>
    <w:rPr>
      <w:rFonts w:ascii="Arial" w:hAnsi="Arial" w:cs="Arial" w:hint="default"/>
      <w:bCs/>
      <w:sz w:val="20"/>
      <w:u w:val="single"/>
      <w:lang w:val="en-US" w:eastAsia="en-US" w:bidi="ar-SA"/>
    </w:rPr>
  </w:style>
  <w:style w:type="character" w:customStyle="1" w:styleId="Header11">
    <w:name w:val="Header11"/>
    <w:rsid w:val="00936C96"/>
  </w:style>
  <w:style w:type="character" w:customStyle="1" w:styleId="posa">
    <w:name w:val="pos(a)"/>
    <w:basedOn w:val="DefaultParagraphFont"/>
    <w:rsid w:val="00936C96"/>
  </w:style>
  <w:style w:type="character" w:customStyle="1" w:styleId="u-hiddeninnarrowenv">
    <w:name w:val="u-hiddeninnarrowenv"/>
    <w:basedOn w:val="DefaultParagraphFont"/>
    <w:rsid w:val="00936C96"/>
  </w:style>
  <w:style w:type="character" w:customStyle="1" w:styleId="followbutton-bird">
    <w:name w:val="followbutton-bird"/>
    <w:basedOn w:val="DefaultParagraphFont"/>
    <w:rsid w:val="00936C96"/>
  </w:style>
  <w:style w:type="character" w:customStyle="1" w:styleId="tweetauthor-name">
    <w:name w:val="tweetauthor-name"/>
    <w:basedOn w:val="DefaultParagraphFont"/>
    <w:rsid w:val="00936C96"/>
  </w:style>
  <w:style w:type="character" w:customStyle="1" w:styleId="tweetauthor-verifiedbadge">
    <w:name w:val="tweetauthor-verifiedbadge"/>
    <w:basedOn w:val="DefaultParagraphFont"/>
    <w:rsid w:val="00936C96"/>
  </w:style>
  <w:style w:type="character" w:customStyle="1" w:styleId="tweetauthor-screenname">
    <w:name w:val="tweetauthor-screenname"/>
    <w:basedOn w:val="DefaultParagraphFont"/>
    <w:rsid w:val="00936C96"/>
  </w:style>
  <w:style w:type="character" w:customStyle="1" w:styleId="u-hiddenvisually">
    <w:name w:val="u-hiddenvisually"/>
    <w:basedOn w:val="DefaultParagraphFont"/>
    <w:rsid w:val="00936C96"/>
  </w:style>
  <w:style w:type="character" w:customStyle="1" w:styleId="tweetaction-stat">
    <w:name w:val="tweetaction-stat"/>
    <w:basedOn w:val="DefaultParagraphFont"/>
    <w:rsid w:val="00936C96"/>
  </w:style>
  <w:style w:type="character" w:customStyle="1" w:styleId="related">
    <w:name w:val="related"/>
    <w:basedOn w:val="DefaultParagraphFont"/>
    <w:rsid w:val="00936C96"/>
  </w:style>
  <w:style w:type="character" w:customStyle="1" w:styleId="related-content">
    <w:name w:val="related-content"/>
    <w:basedOn w:val="DefaultParagraphFont"/>
    <w:rsid w:val="00936C96"/>
  </w:style>
  <w:style w:type="character" w:customStyle="1" w:styleId="name-of-author">
    <w:name w:val="name-of-author"/>
    <w:basedOn w:val="DefaultParagraphFont"/>
    <w:rsid w:val="00936C96"/>
  </w:style>
  <w:style w:type="character" w:customStyle="1" w:styleId="first-name">
    <w:name w:val="first-name"/>
    <w:basedOn w:val="DefaultParagraphFont"/>
    <w:rsid w:val="00936C96"/>
  </w:style>
  <w:style w:type="character" w:customStyle="1" w:styleId="last-name">
    <w:name w:val="last-name"/>
    <w:basedOn w:val="DefaultParagraphFont"/>
    <w:rsid w:val="00936C96"/>
  </w:style>
  <w:style w:type="character" w:customStyle="1" w:styleId="caption10">
    <w:name w:val="caption1"/>
    <w:basedOn w:val="DefaultParagraphFont"/>
    <w:rsid w:val="00936C96"/>
  </w:style>
  <w:style w:type="character" w:customStyle="1" w:styleId="recirc-text">
    <w:name w:val="&quot;recirc-text”"/>
    <w:basedOn w:val="DefaultParagraphFont"/>
    <w:rsid w:val="00936C96"/>
  </w:style>
  <w:style w:type="character" w:customStyle="1" w:styleId="video-icon">
    <w:name w:val="video-icon"/>
    <w:basedOn w:val="DefaultParagraphFont"/>
    <w:rsid w:val="00936C96"/>
  </w:style>
  <w:style w:type="character" w:customStyle="1" w:styleId="powa-shot-play-btn-text">
    <w:name w:val="powa-shot-play-btn-text"/>
    <w:basedOn w:val="DefaultParagraphFont"/>
    <w:rsid w:val="00936C96"/>
  </w:style>
  <w:style w:type="character" w:customStyle="1" w:styleId="powa-shot-click">
    <w:name w:val="powa-shot-click"/>
    <w:basedOn w:val="DefaultParagraphFont"/>
    <w:rsid w:val="00936C96"/>
  </w:style>
  <w:style w:type="character" w:customStyle="1" w:styleId="wpv-blurb">
    <w:name w:val="wpv-blurb"/>
    <w:basedOn w:val="DefaultParagraphFont"/>
    <w:rsid w:val="00936C96"/>
  </w:style>
  <w:style w:type="character" w:customStyle="1" w:styleId="pb-caption">
    <w:name w:val="pb-caption"/>
    <w:basedOn w:val="DefaultParagraphFont"/>
    <w:rsid w:val="00936C96"/>
  </w:style>
  <w:style w:type="character" w:customStyle="1" w:styleId="Heading5Char1">
    <w:name w:val="Heading 5 Char1"/>
    <w:aliases w:val="Text Char1"/>
    <w:basedOn w:val="DefaultParagraphFont"/>
    <w:semiHidden/>
    <w:rsid w:val="00936C9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36C96"/>
    <w:rPr>
      <w:vertAlign w:val="baseline"/>
    </w:rPr>
  </w:style>
  <w:style w:type="character" w:customStyle="1" w:styleId="Heading7Char1">
    <w:name w:val="Heading 7 Char1"/>
    <w:basedOn w:val="DefaultParagraphFont"/>
    <w:semiHidden/>
    <w:rsid w:val="00936C9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36C9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36C9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36C96"/>
    <w:rPr>
      <w:rFonts w:ascii="Calibri" w:hAnsi="Calibri" w:cs="Calibri"/>
    </w:rPr>
  </w:style>
  <w:style w:type="numbering" w:customStyle="1" w:styleId="NoList2">
    <w:name w:val="No List2"/>
    <w:next w:val="NoList"/>
    <w:uiPriority w:val="99"/>
    <w:semiHidden/>
    <w:unhideWhenUsed/>
    <w:rsid w:val="00936C96"/>
  </w:style>
  <w:style w:type="numbering" w:customStyle="1" w:styleId="NoList3">
    <w:name w:val="No List3"/>
    <w:next w:val="NoList"/>
    <w:uiPriority w:val="99"/>
    <w:semiHidden/>
    <w:unhideWhenUsed/>
    <w:rsid w:val="00936C96"/>
  </w:style>
  <w:style w:type="numbering" w:customStyle="1" w:styleId="NoList4">
    <w:name w:val="No List4"/>
    <w:next w:val="NoList"/>
    <w:uiPriority w:val="99"/>
    <w:semiHidden/>
    <w:unhideWhenUsed/>
    <w:rsid w:val="00936C96"/>
  </w:style>
  <w:style w:type="numbering" w:customStyle="1" w:styleId="NoList5">
    <w:name w:val="No List5"/>
    <w:next w:val="NoList"/>
    <w:semiHidden/>
    <w:unhideWhenUsed/>
    <w:rsid w:val="00936C96"/>
  </w:style>
  <w:style w:type="paragraph" w:styleId="BlockText">
    <w:name w:val="Block Text"/>
    <w:basedOn w:val="Normal"/>
    <w:rsid w:val="00936C96"/>
    <w:pPr>
      <w:ind w:left="229" w:right="229"/>
    </w:pPr>
    <w:rPr>
      <w:rFonts w:ascii="Verdana" w:eastAsia="Times New Roman" w:hAnsi="Verdana"/>
      <w:szCs w:val="20"/>
    </w:rPr>
  </w:style>
  <w:style w:type="paragraph" w:styleId="NormalIndent">
    <w:name w:val="Normal Indent"/>
    <w:basedOn w:val="Normal"/>
    <w:rsid w:val="00936C96"/>
    <w:pPr>
      <w:ind w:left="720"/>
    </w:pPr>
    <w:rPr>
      <w:rFonts w:eastAsia="Times New Roman"/>
      <w:szCs w:val="20"/>
    </w:rPr>
  </w:style>
  <w:style w:type="paragraph" w:styleId="EnvelopeReturn">
    <w:name w:val="envelope return"/>
    <w:basedOn w:val="Normal"/>
    <w:rsid w:val="00936C96"/>
    <w:rPr>
      <w:rFonts w:eastAsia="Times New Roman"/>
      <w:sz w:val="24"/>
      <w:szCs w:val="20"/>
    </w:rPr>
  </w:style>
  <w:style w:type="paragraph" w:styleId="EnvelopeAddress">
    <w:name w:val="envelope address"/>
    <w:basedOn w:val="Normal"/>
    <w:rsid w:val="00936C9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36C96"/>
  </w:style>
  <w:style w:type="numbering" w:customStyle="1" w:styleId="NoList7">
    <w:name w:val="No List7"/>
    <w:next w:val="NoList"/>
    <w:semiHidden/>
    <w:unhideWhenUsed/>
    <w:rsid w:val="00936C96"/>
  </w:style>
  <w:style w:type="paragraph" w:styleId="ListBullet">
    <w:name w:val="List Bullet"/>
    <w:basedOn w:val="Normal"/>
    <w:link w:val="ListBulletChar"/>
    <w:uiPriority w:val="99"/>
    <w:unhideWhenUsed/>
    <w:rsid w:val="00936C96"/>
    <w:pPr>
      <w:tabs>
        <w:tab w:val="num" w:pos="360"/>
      </w:tabs>
      <w:ind w:left="360" w:hanging="360"/>
      <w:contextualSpacing/>
    </w:pPr>
    <w:rPr>
      <w:rFonts w:eastAsia="Calibri"/>
    </w:rPr>
  </w:style>
  <w:style w:type="table" w:styleId="MediumGrid1">
    <w:name w:val="Medium Grid 1"/>
    <w:basedOn w:val="TableNormal"/>
    <w:uiPriority w:val="67"/>
    <w:rsid w:val="00936C9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36C96"/>
    <w:rPr>
      <w:rFonts w:ascii="Arial Narrow" w:eastAsia="SimSun" w:hAnsi="Arial Narrow" w:cs="Calibri"/>
      <w:sz w:val="20"/>
      <w:szCs w:val="22"/>
    </w:rPr>
  </w:style>
  <w:style w:type="numbering" w:customStyle="1" w:styleId="NoList11">
    <w:name w:val="No List11"/>
    <w:next w:val="NoList"/>
    <w:uiPriority w:val="99"/>
    <w:semiHidden/>
    <w:unhideWhenUsed/>
    <w:rsid w:val="00936C96"/>
  </w:style>
  <w:style w:type="numbering" w:customStyle="1" w:styleId="NoList111">
    <w:name w:val="No List111"/>
    <w:next w:val="NoList"/>
    <w:uiPriority w:val="99"/>
    <w:semiHidden/>
    <w:unhideWhenUsed/>
    <w:rsid w:val="00936C96"/>
  </w:style>
  <w:style w:type="numbering" w:customStyle="1" w:styleId="NoList1111">
    <w:name w:val="No List1111"/>
    <w:next w:val="NoList"/>
    <w:uiPriority w:val="99"/>
    <w:semiHidden/>
    <w:unhideWhenUsed/>
    <w:rsid w:val="00936C96"/>
  </w:style>
  <w:style w:type="numbering" w:customStyle="1" w:styleId="NoList11111">
    <w:name w:val="No List11111"/>
    <w:next w:val="NoList"/>
    <w:uiPriority w:val="99"/>
    <w:semiHidden/>
    <w:unhideWhenUsed/>
    <w:rsid w:val="00936C96"/>
  </w:style>
  <w:style w:type="numbering" w:customStyle="1" w:styleId="NoList111111">
    <w:name w:val="No List111111"/>
    <w:next w:val="NoList"/>
    <w:uiPriority w:val="99"/>
    <w:semiHidden/>
    <w:unhideWhenUsed/>
    <w:rsid w:val="00936C96"/>
  </w:style>
  <w:style w:type="numbering" w:customStyle="1" w:styleId="NoList1111111">
    <w:name w:val="No List1111111"/>
    <w:next w:val="NoList"/>
    <w:uiPriority w:val="99"/>
    <w:semiHidden/>
    <w:unhideWhenUsed/>
    <w:rsid w:val="00936C96"/>
  </w:style>
  <w:style w:type="numbering" w:customStyle="1" w:styleId="NoList11111111">
    <w:name w:val="No List11111111"/>
    <w:next w:val="NoList"/>
    <w:uiPriority w:val="99"/>
    <w:semiHidden/>
    <w:unhideWhenUsed/>
    <w:rsid w:val="00936C96"/>
  </w:style>
  <w:style w:type="numbering" w:customStyle="1" w:styleId="NoList111111111">
    <w:name w:val="No List111111111"/>
    <w:next w:val="NoList"/>
    <w:uiPriority w:val="99"/>
    <w:semiHidden/>
    <w:unhideWhenUsed/>
    <w:rsid w:val="00936C96"/>
  </w:style>
  <w:style w:type="numbering" w:customStyle="1" w:styleId="NoList1111111111">
    <w:name w:val="No List1111111111"/>
    <w:next w:val="NoList"/>
    <w:uiPriority w:val="99"/>
    <w:semiHidden/>
    <w:unhideWhenUsed/>
    <w:rsid w:val="00936C96"/>
  </w:style>
  <w:style w:type="numbering" w:customStyle="1" w:styleId="NoList11111111111">
    <w:name w:val="No List11111111111"/>
    <w:next w:val="NoList"/>
    <w:uiPriority w:val="99"/>
    <w:semiHidden/>
    <w:unhideWhenUsed/>
    <w:rsid w:val="00936C96"/>
  </w:style>
  <w:style w:type="numbering" w:customStyle="1" w:styleId="NoList111111111111">
    <w:name w:val="No List111111111111"/>
    <w:next w:val="NoList"/>
    <w:uiPriority w:val="99"/>
    <w:semiHidden/>
    <w:unhideWhenUsed/>
    <w:rsid w:val="00936C96"/>
  </w:style>
  <w:style w:type="numbering" w:customStyle="1" w:styleId="NoList1111111111111">
    <w:name w:val="No List1111111111111"/>
    <w:next w:val="NoList"/>
    <w:uiPriority w:val="99"/>
    <w:semiHidden/>
    <w:unhideWhenUsed/>
    <w:rsid w:val="00936C96"/>
  </w:style>
  <w:style w:type="numbering" w:customStyle="1" w:styleId="NoList11111111111111">
    <w:name w:val="No List11111111111111"/>
    <w:next w:val="NoList"/>
    <w:uiPriority w:val="99"/>
    <w:semiHidden/>
    <w:unhideWhenUsed/>
    <w:rsid w:val="00936C96"/>
  </w:style>
  <w:style w:type="numbering" w:customStyle="1" w:styleId="NoList111111111111111">
    <w:name w:val="No List111111111111111"/>
    <w:next w:val="NoList"/>
    <w:uiPriority w:val="99"/>
    <w:semiHidden/>
    <w:unhideWhenUsed/>
    <w:rsid w:val="00936C96"/>
  </w:style>
  <w:style w:type="numbering" w:customStyle="1" w:styleId="NoList1111111111111111">
    <w:name w:val="No List1111111111111111"/>
    <w:next w:val="NoList"/>
    <w:uiPriority w:val="99"/>
    <w:semiHidden/>
    <w:unhideWhenUsed/>
    <w:rsid w:val="00936C96"/>
  </w:style>
  <w:style w:type="numbering" w:customStyle="1" w:styleId="NoList11111111111111111">
    <w:name w:val="No List11111111111111111"/>
    <w:next w:val="NoList"/>
    <w:uiPriority w:val="99"/>
    <w:semiHidden/>
    <w:unhideWhenUsed/>
    <w:rsid w:val="00936C96"/>
  </w:style>
  <w:style w:type="character" w:customStyle="1" w:styleId="FontStyle220">
    <w:name w:val="Font Style220"/>
    <w:basedOn w:val="DefaultParagraphFont"/>
    <w:uiPriority w:val="99"/>
    <w:rsid w:val="00936C96"/>
    <w:rPr>
      <w:rFonts w:ascii="Candara" w:hAnsi="Candara" w:cs="Candara" w:hint="default"/>
      <w:i/>
      <w:iCs/>
      <w:sz w:val="18"/>
      <w:szCs w:val="18"/>
    </w:rPr>
  </w:style>
  <w:style w:type="character" w:customStyle="1" w:styleId="FontStyle290">
    <w:name w:val="Font Style290"/>
    <w:basedOn w:val="DefaultParagraphFont"/>
    <w:uiPriority w:val="99"/>
    <w:rsid w:val="00936C9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36C96"/>
    <w:rPr>
      <w:rFonts w:ascii="Arial" w:hAnsi="Arial" w:cs="Arial"/>
      <w:b/>
      <w:bCs/>
      <w:sz w:val="16"/>
      <w:szCs w:val="16"/>
    </w:rPr>
  </w:style>
  <w:style w:type="paragraph" w:customStyle="1" w:styleId="analytic0">
    <w:name w:val="analytic"/>
    <w:basedOn w:val="Normal"/>
    <w:link w:val="analyticChar0"/>
    <w:uiPriority w:val="4"/>
    <w:qFormat/>
    <w:rsid w:val="00936C96"/>
    <w:pPr>
      <w:spacing w:before="120"/>
    </w:pPr>
    <w:rPr>
      <w:b/>
      <w:sz w:val="20"/>
    </w:rPr>
  </w:style>
  <w:style w:type="character" w:customStyle="1" w:styleId="analyticChar0">
    <w:name w:val="analytic Char"/>
    <w:basedOn w:val="DefaultParagraphFont"/>
    <w:link w:val="analytic0"/>
    <w:uiPriority w:val="4"/>
    <w:rsid w:val="00936C96"/>
    <w:rPr>
      <w:rFonts w:ascii="Calibri" w:hAnsi="Calibri" w:cs="Calibri"/>
      <w:b/>
      <w:sz w:val="20"/>
    </w:rPr>
  </w:style>
  <w:style w:type="character" w:customStyle="1" w:styleId="m-5498913268213319940gmail-styleunderline">
    <w:name w:val="m_-5498913268213319940gmail-styleunderline"/>
    <w:basedOn w:val="DefaultParagraphFont"/>
    <w:rsid w:val="00936C96"/>
  </w:style>
  <w:style w:type="paragraph" w:customStyle="1" w:styleId="speakable">
    <w:name w:val="speakable"/>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36C96"/>
  </w:style>
  <w:style w:type="character" w:customStyle="1" w:styleId="copyright">
    <w:name w:val="copyright"/>
    <w:basedOn w:val="DefaultParagraphFont"/>
    <w:rsid w:val="00936C96"/>
  </w:style>
  <w:style w:type="character" w:customStyle="1" w:styleId="TagCharCharCharChar">
    <w:name w:val="Tag Char Char Char Char"/>
    <w:basedOn w:val="DefaultParagraphFont"/>
    <w:rsid w:val="00936C96"/>
    <w:rPr>
      <w:rFonts w:ascii="Calibri" w:hAnsi="Calibri" w:cs="Calibri"/>
      <w:b/>
      <w:sz w:val="24"/>
    </w:rPr>
  </w:style>
  <w:style w:type="paragraph" w:customStyle="1" w:styleId="g-body">
    <w:name w:val="g-body"/>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36C9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36C96"/>
    <w:pPr>
      <w:spacing w:before="100" w:beforeAutospacing="1" w:after="100" w:afterAutospacing="1"/>
    </w:pPr>
    <w:rPr>
      <w:sz w:val="24"/>
    </w:rPr>
  </w:style>
  <w:style w:type="paragraph" w:customStyle="1" w:styleId="style41">
    <w:name w:val="style4"/>
    <w:basedOn w:val="Normal"/>
    <w:uiPriority w:val="99"/>
    <w:qFormat/>
    <w:rsid w:val="00936C9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36C96"/>
    <w:pPr>
      <w:spacing w:before="100" w:beforeAutospacing="1" w:after="100" w:afterAutospacing="1"/>
    </w:pPr>
    <w:rPr>
      <w:rFonts w:ascii="Times New Roman" w:hAnsi="Times New Roman"/>
      <w:sz w:val="24"/>
    </w:rPr>
  </w:style>
  <w:style w:type="character" w:customStyle="1" w:styleId="adtext">
    <w:name w:val="adtext"/>
    <w:basedOn w:val="DefaultParagraphFont"/>
    <w:rsid w:val="00936C96"/>
  </w:style>
  <w:style w:type="character" w:customStyle="1" w:styleId="UL-Bold">
    <w:name w:val="UL-Bold"/>
    <w:basedOn w:val="DefaultParagraphFont"/>
    <w:rsid w:val="00936C96"/>
    <w:rPr>
      <w:u w:val="thick"/>
    </w:rPr>
  </w:style>
  <w:style w:type="character" w:customStyle="1" w:styleId="UL-None">
    <w:name w:val="UL-None"/>
    <w:basedOn w:val="DefaultParagraphFont"/>
    <w:rsid w:val="00936C96"/>
    <w:rPr>
      <w:strike w:val="0"/>
      <w:dstrike w:val="0"/>
      <w:u w:val="none"/>
      <w:effect w:val="none"/>
    </w:rPr>
  </w:style>
  <w:style w:type="character" w:customStyle="1" w:styleId="gl">
    <w:name w:val="gl"/>
    <w:basedOn w:val="DefaultParagraphFont"/>
    <w:rsid w:val="00936C96"/>
  </w:style>
  <w:style w:type="character" w:customStyle="1" w:styleId="qu730rj69h">
    <w:name w:val="qu730rj69h"/>
    <w:basedOn w:val="DefaultParagraphFont"/>
    <w:rsid w:val="00936C96"/>
  </w:style>
  <w:style w:type="paragraph" w:customStyle="1" w:styleId="optext">
    <w:name w:val="optext"/>
    <w:basedOn w:val="Normal"/>
    <w:uiPriority w:val="99"/>
    <w:qFormat/>
    <w:rsid w:val="00936C9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36C96"/>
  </w:style>
  <w:style w:type="character" w:customStyle="1" w:styleId="icr880">
    <w:name w:val="icr880"/>
    <w:basedOn w:val="DefaultParagraphFont"/>
    <w:rsid w:val="00936C96"/>
  </w:style>
  <w:style w:type="character" w:customStyle="1" w:styleId="hx23q54">
    <w:name w:val="hx23q54"/>
    <w:basedOn w:val="DefaultParagraphFont"/>
    <w:rsid w:val="00936C96"/>
  </w:style>
  <w:style w:type="character" w:customStyle="1" w:styleId="m-5348258726587825636gmail-style13ptbold">
    <w:name w:val="m_-5348258726587825636gmail-style13ptbold"/>
    <w:basedOn w:val="DefaultParagraphFont"/>
    <w:rsid w:val="00936C96"/>
  </w:style>
  <w:style w:type="character" w:customStyle="1" w:styleId="m-5348258726587825636gmail-styleunderline">
    <w:name w:val="m_-5348258726587825636gmail-styleunderline"/>
    <w:basedOn w:val="DefaultParagraphFont"/>
    <w:rsid w:val="00936C96"/>
  </w:style>
  <w:style w:type="character" w:customStyle="1" w:styleId="UnderlineCharChar1">
    <w:name w:val="Underline Char Char1"/>
    <w:basedOn w:val="DefaultParagraphFont"/>
    <w:rsid w:val="00936C96"/>
    <w:rPr>
      <w:u w:val="single"/>
      <w:lang w:val="en-US" w:eastAsia="en-US" w:bidi="ar-SA"/>
    </w:rPr>
  </w:style>
  <w:style w:type="character" w:customStyle="1" w:styleId="m4385445901877740177gmail-styleunderline">
    <w:name w:val="m_4385445901877740177gmail-styleunderline"/>
    <w:basedOn w:val="DefaultParagraphFont"/>
    <w:rsid w:val="00936C96"/>
  </w:style>
  <w:style w:type="character" w:customStyle="1" w:styleId="CardsFont12ptCharChar">
    <w:name w:val="Cards + Font: 12 pt Char Char"/>
    <w:basedOn w:val="DefaultParagraphFont"/>
    <w:rsid w:val="00936C96"/>
    <w:rPr>
      <w:sz w:val="24"/>
      <w:szCs w:val="24"/>
      <w:u w:val="thick"/>
      <w:lang w:val="en-US" w:eastAsia="en-US" w:bidi="ar-SA"/>
    </w:rPr>
  </w:style>
  <w:style w:type="character" w:customStyle="1" w:styleId="NothingChar1">
    <w:name w:val="Nothing Char1"/>
    <w:basedOn w:val="DefaultParagraphFont"/>
    <w:rsid w:val="00936C96"/>
    <w:rPr>
      <w:lang w:val="en-US" w:eastAsia="en-US" w:bidi="ar-SA"/>
    </w:rPr>
  </w:style>
  <w:style w:type="paragraph" w:customStyle="1" w:styleId="useless">
    <w:name w:val="useless"/>
    <w:basedOn w:val="Normal"/>
    <w:uiPriority w:val="99"/>
    <w:qFormat/>
    <w:rsid w:val="00936C96"/>
    <w:rPr>
      <w:rFonts w:ascii="Times New Roman" w:eastAsia="Times New Roman" w:hAnsi="Times New Roman"/>
      <w:sz w:val="12"/>
    </w:rPr>
  </w:style>
  <w:style w:type="character" w:customStyle="1" w:styleId="DDIUnderline">
    <w:name w:val="DDI Underline"/>
    <w:qFormat/>
    <w:rsid w:val="00936C96"/>
    <w:rPr>
      <w:rFonts w:ascii="Times New Roman" w:hAnsi="Times New Roman"/>
      <w:sz w:val="24"/>
      <w:u w:val="single"/>
    </w:rPr>
  </w:style>
  <w:style w:type="character" w:customStyle="1" w:styleId="Char1">
    <w:name w:val="Char1"/>
    <w:basedOn w:val="DefaultParagraphFont"/>
    <w:rsid w:val="00936C96"/>
    <w:rPr>
      <w:rFonts w:cs="Arial"/>
      <w:b/>
      <w:bCs/>
      <w:iCs/>
      <w:sz w:val="24"/>
      <w:szCs w:val="28"/>
      <w:lang w:val="en-US" w:eastAsia="en-US" w:bidi="ar-SA"/>
    </w:rPr>
  </w:style>
  <w:style w:type="paragraph" w:customStyle="1" w:styleId="ALLCAPS">
    <w:name w:val="ALL CAPS"/>
    <w:basedOn w:val="Normal"/>
    <w:link w:val="ALLCAPSChar"/>
    <w:rsid w:val="00936C96"/>
    <w:rPr>
      <w:rFonts w:ascii="Times New Roman" w:eastAsia="Times New Roman" w:hAnsi="Times New Roman"/>
      <w:b/>
      <w:caps/>
    </w:rPr>
  </w:style>
  <w:style w:type="character" w:customStyle="1" w:styleId="ALLCAPSChar">
    <w:name w:val="ALL CAPS Char"/>
    <w:basedOn w:val="DefaultParagraphFont"/>
    <w:link w:val="ALLCAPS"/>
    <w:rsid w:val="00936C96"/>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36C9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36C96"/>
    <w:rPr>
      <w:rFonts w:ascii="Times New Roman" w:eastAsia="Times New Roman" w:hAnsi="Times New Roman" w:cs="Calibri"/>
      <w:b/>
    </w:rPr>
  </w:style>
  <w:style w:type="character" w:customStyle="1" w:styleId="10ptnotbold">
    <w:name w:val="10ptnotbold"/>
    <w:basedOn w:val="DefaultParagraphFont"/>
    <w:rsid w:val="00936C96"/>
    <w:rPr>
      <w:sz w:val="20"/>
    </w:rPr>
  </w:style>
  <w:style w:type="character" w:customStyle="1" w:styleId="Cites-AuthorDate">
    <w:name w:val="Cites-Author/Date"/>
    <w:rsid w:val="00936C96"/>
    <w:rPr>
      <w:rFonts w:ascii="Helvetica" w:hAnsi="Helvetica"/>
      <w:b/>
      <w:sz w:val="22"/>
      <w:szCs w:val="24"/>
      <w:u w:val="thick"/>
    </w:rPr>
  </w:style>
  <w:style w:type="paragraph" w:customStyle="1" w:styleId="CiteTag">
    <w:name w:val="Cite/Tag"/>
    <w:basedOn w:val="Normal"/>
    <w:uiPriority w:val="99"/>
    <w:qFormat/>
    <w:rsid w:val="00936C96"/>
    <w:rPr>
      <w:rFonts w:ascii="Times New Roman" w:eastAsia="Cambria" w:hAnsi="Times New Roman"/>
      <w:b/>
    </w:rPr>
  </w:style>
  <w:style w:type="character" w:customStyle="1" w:styleId="CardsFont6ptChar1">
    <w:name w:val="Cards + Font: 6 pt Char1"/>
    <w:basedOn w:val="CardsChar"/>
    <w:link w:val="CardsFont6pt"/>
    <w:rsid w:val="00936C9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36C96"/>
  </w:style>
  <w:style w:type="character" w:customStyle="1" w:styleId="m489902567989944824gmail-styleunderline">
    <w:name w:val="m_489902567989944824gmail-styleunderline"/>
    <w:basedOn w:val="DefaultParagraphFont"/>
    <w:rsid w:val="00936C96"/>
  </w:style>
  <w:style w:type="character" w:customStyle="1" w:styleId="UnresolvedMention2">
    <w:name w:val="Unresolved Mention2"/>
    <w:basedOn w:val="DefaultParagraphFont"/>
    <w:uiPriority w:val="99"/>
    <w:semiHidden/>
    <w:rsid w:val="00936C96"/>
    <w:rPr>
      <w:color w:val="808080"/>
      <w:shd w:val="clear" w:color="auto" w:fill="E6E6E6"/>
    </w:rPr>
  </w:style>
  <w:style w:type="character" w:customStyle="1" w:styleId="swauthor">
    <w:name w:val="sw_author"/>
    <w:rsid w:val="00936C96"/>
  </w:style>
  <w:style w:type="character" w:customStyle="1" w:styleId="UnderlineCharChar3">
    <w:name w:val="Underline Char Char3"/>
    <w:rsid w:val="00936C96"/>
    <w:rPr>
      <w:szCs w:val="24"/>
      <w:u w:val="single"/>
      <w:lang w:val="en-US" w:eastAsia="en-US" w:bidi="ar-SA"/>
    </w:rPr>
  </w:style>
  <w:style w:type="character" w:customStyle="1" w:styleId="tl8wme">
    <w:name w:val="tl8wme"/>
    <w:basedOn w:val="DefaultParagraphFont"/>
    <w:rsid w:val="00936C96"/>
  </w:style>
  <w:style w:type="character" w:customStyle="1" w:styleId="Mention3">
    <w:name w:val="Mention3"/>
    <w:basedOn w:val="DefaultParagraphFont"/>
    <w:uiPriority w:val="99"/>
    <w:semiHidden/>
    <w:unhideWhenUsed/>
    <w:rsid w:val="00936C96"/>
    <w:rPr>
      <w:color w:val="2B579A"/>
      <w:shd w:val="clear" w:color="auto" w:fill="E6E6E6"/>
    </w:rPr>
  </w:style>
  <w:style w:type="character" w:customStyle="1" w:styleId="m-5251091010484660064gmail-style13ptbold">
    <w:name w:val="m_-5251091010484660064gmail-style13ptbold"/>
    <w:basedOn w:val="DefaultParagraphFont"/>
    <w:rsid w:val="00936C96"/>
  </w:style>
  <w:style w:type="character" w:customStyle="1" w:styleId="m-5251091010484660064gmail-styleunderline">
    <w:name w:val="m_-5251091010484660064gmail-styleunderline"/>
    <w:basedOn w:val="DefaultParagraphFont"/>
    <w:rsid w:val="00936C96"/>
  </w:style>
  <w:style w:type="character" w:customStyle="1" w:styleId="tablecaption">
    <w:name w:val="tablecaption"/>
    <w:basedOn w:val="DefaultParagraphFont"/>
    <w:rsid w:val="00936C96"/>
  </w:style>
  <w:style w:type="character" w:customStyle="1" w:styleId="StyleLatinHelvetica105ptBlack">
    <w:name w:val="Style (Latin) Helvetica 10.5 pt Black"/>
    <w:basedOn w:val="DefaultParagraphFont"/>
    <w:rsid w:val="00936C96"/>
    <w:rPr>
      <w:rFonts w:ascii="Times New Roman" w:hAnsi="Times New Roman"/>
      <w:color w:val="000000"/>
      <w:sz w:val="21"/>
    </w:rPr>
  </w:style>
  <w:style w:type="character" w:customStyle="1" w:styleId="m-413333960618644972gmail-style13ptbold">
    <w:name w:val="m_-413333960618644972gmail-style13ptbold"/>
    <w:basedOn w:val="DefaultParagraphFont"/>
    <w:rsid w:val="00936C96"/>
  </w:style>
  <w:style w:type="character" w:customStyle="1" w:styleId="m-413333960618644972gmail-styleunderline">
    <w:name w:val="m_-413333960618644972gmail-styleunderline"/>
    <w:basedOn w:val="DefaultParagraphFont"/>
    <w:rsid w:val="00936C96"/>
  </w:style>
  <w:style w:type="character" w:customStyle="1" w:styleId="m8314098763611656848gmail-stylestylebold12pt">
    <w:name w:val="m_8314098763611656848gmail-stylestylebold12pt"/>
    <w:basedOn w:val="DefaultParagraphFont"/>
    <w:rsid w:val="00936C96"/>
  </w:style>
  <w:style w:type="character" w:customStyle="1" w:styleId="m8314098763611656848gmail-styleboldunderline">
    <w:name w:val="m_8314098763611656848gmail-styleboldunderline"/>
    <w:basedOn w:val="DefaultParagraphFont"/>
    <w:rsid w:val="00936C96"/>
  </w:style>
  <w:style w:type="paragraph" w:customStyle="1" w:styleId="Spacer">
    <w:name w:val="Spacer"/>
    <w:basedOn w:val="Heading1"/>
    <w:link w:val="SpacerChar"/>
    <w:autoRedefine/>
    <w:uiPriority w:val="4"/>
    <w:qFormat/>
    <w:rsid w:val="00936C9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36C96"/>
    <w:rPr>
      <w:rFonts w:ascii="Calibri" w:eastAsiaTheme="majorEastAsia" w:hAnsi="Calibri" w:cstheme="majorBidi"/>
      <w:b/>
      <w:bCs/>
      <w:szCs w:val="32"/>
    </w:rPr>
  </w:style>
  <w:style w:type="paragraph" w:customStyle="1" w:styleId="msonormal0">
    <w:name w:val="msonormal"/>
    <w:basedOn w:val="Normal"/>
    <w:rsid w:val="00936C9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36C9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36C96"/>
    <w:rPr>
      <w:rFonts w:ascii="Georgia" w:eastAsia="Times New Roman" w:hAnsi="Georgia" w:cs="Arial" w:hint="default"/>
      <w:b/>
      <w:bCs/>
      <w:kern w:val="32"/>
      <w:sz w:val="28"/>
      <w:szCs w:val="32"/>
    </w:rPr>
  </w:style>
  <w:style w:type="character" w:customStyle="1" w:styleId="SmallChar0">
    <w:name w:val="Small Char"/>
    <w:qFormat/>
    <w:rsid w:val="00936C96"/>
    <w:rPr>
      <w:rFonts w:ascii="Arial Narrow" w:hAnsi="Arial Narrow" w:cs="Times New Roman"/>
      <w:color w:val="000000"/>
      <w:sz w:val="16"/>
    </w:rPr>
  </w:style>
  <w:style w:type="character" w:customStyle="1" w:styleId="CiteReal0">
    <w:name w:val="CiteReal"/>
    <w:uiPriority w:val="1"/>
    <w:qFormat/>
    <w:rsid w:val="00936C96"/>
    <w:rPr>
      <w:rFonts w:ascii="Arial" w:hAnsi="Arial"/>
      <w:b/>
      <w:sz w:val="24"/>
      <w:u w:val="single"/>
    </w:rPr>
  </w:style>
  <w:style w:type="character" w:customStyle="1" w:styleId="dropcap1">
    <w:name w:val="dropcap1"/>
    <w:rsid w:val="00936C96"/>
  </w:style>
  <w:style w:type="paragraph" w:customStyle="1" w:styleId="Style31">
    <w:name w:val="Style31"/>
    <w:basedOn w:val="Normal"/>
    <w:uiPriority w:val="99"/>
    <w:rsid w:val="00936C96"/>
    <w:pPr>
      <w:spacing w:line="197" w:lineRule="exact"/>
      <w:jc w:val="both"/>
    </w:pPr>
    <w:rPr>
      <w:rFonts w:ascii="Palatino Linotype" w:hAnsi="Palatino Linotype" w:cs="Palatino Linotype"/>
    </w:rPr>
  </w:style>
  <w:style w:type="paragraph" w:customStyle="1" w:styleId="Style42">
    <w:name w:val="Style42"/>
    <w:basedOn w:val="Normal"/>
    <w:uiPriority w:val="99"/>
    <w:rsid w:val="00936C96"/>
    <w:pPr>
      <w:spacing w:line="202" w:lineRule="exact"/>
      <w:jc w:val="both"/>
    </w:pPr>
    <w:rPr>
      <w:rFonts w:ascii="Palatino Linotype" w:hAnsi="Palatino Linotype" w:cs="Palatino Linotype"/>
    </w:rPr>
  </w:style>
  <w:style w:type="paragraph" w:customStyle="1" w:styleId="Style51">
    <w:name w:val="Style51"/>
    <w:basedOn w:val="Normal"/>
    <w:uiPriority w:val="99"/>
    <w:rsid w:val="00936C96"/>
    <w:pPr>
      <w:spacing w:line="200" w:lineRule="exact"/>
      <w:jc w:val="both"/>
    </w:pPr>
    <w:rPr>
      <w:rFonts w:ascii="Palatino Linotype" w:hAnsi="Palatino Linotype" w:cs="Palatino Linotype"/>
    </w:rPr>
  </w:style>
  <w:style w:type="character" w:customStyle="1" w:styleId="FontStyle72">
    <w:name w:val="Font Style72"/>
    <w:uiPriority w:val="99"/>
    <w:rsid w:val="00936C96"/>
    <w:rPr>
      <w:rFonts w:ascii="Cambria" w:hAnsi="Cambria" w:cs="Cambria" w:hint="default"/>
      <w:sz w:val="16"/>
      <w:szCs w:val="16"/>
    </w:rPr>
  </w:style>
  <w:style w:type="character" w:customStyle="1" w:styleId="FontStyle73">
    <w:name w:val="Font Style73"/>
    <w:uiPriority w:val="99"/>
    <w:rsid w:val="00936C96"/>
    <w:rPr>
      <w:rFonts w:ascii="Cambria" w:hAnsi="Cambria" w:cs="Cambria" w:hint="default"/>
      <w:i/>
      <w:iCs/>
      <w:sz w:val="16"/>
      <w:szCs w:val="16"/>
    </w:rPr>
  </w:style>
  <w:style w:type="character" w:customStyle="1" w:styleId="UnderlinestyleChar2">
    <w:name w:val="Underline style Char2"/>
    <w:rsid w:val="00936C96"/>
    <w:rPr>
      <w:sz w:val="22"/>
      <w:szCs w:val="24"/>
      <w:u w:val="single"/>
      <w:lang w:val="en-US" w:eastAsia="en-US" w:bidi="ar-SA"/>
    </w:rPr>
  </w:style>
  <w:style w:type="paragraph" w:customStyle="1" w:styleId="CitationCharChar">
    <w:name w:val="Citation Char Char"/>
    <w:basedOn w:val="Normal"/>
    <w:uiPriority w:val="6"/>
    <w:qFormat/>
    <w:rsid w:val="00936C96"/>
    <w:pPr>
      <w:ind w:left="1440" w:right="1440"/>
    </w:pPr>
    <w:rPr>
      <w:rFonts w:ascii="Cambria" w:eastAsia="Verdana" w:hAnsi="Cambria" w:cs="Cambria"/>
      <w:szCs w:val="20"/>
      <w:u w:val="single"/>
    </w:rPr>
  </w:style>
  <w:style w:type="character" w:customStyle="1" w:styleId="FontStyle49">
    <w:name w:val="Font Style49"/>
    <w:uiPriority w:val="99"/>
    <w:rsid w:val="00936C96"/>
    <w:rPr>
      <w:rFonts w:ascii="Cambria" w:hAnsi="Cambria" w:cs="Cambria"/>
      <w:sz w:val="20"/>
      <w:szCs w:val="20"/>
    </w:rPr>
  </w:style>
  <w:style w:type="character" w:customStyle="1" w:styleId="FontStyle50">
    <w:name w:val="Font Style50"/>
    <w:uiPriority w:val="99"/>
    <w:rsid w:val="00936C9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36C9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36C96"/>
    <w:rPr>
      <w:rFonts w:ascii="Cambria" w:eastAsia="Cambria" w:hAnsi="Cambria" w:cs="Cambria"/>
      <w:spacing w:val="-3"/>
      <w:sz w:val="22"/>
      <w:szCs w:val="20"/>
    </w:rPr>
  </w:style>
  <w:style w:type="character" w:customStyle="1" w:styleId="kn">
    <w:name w:val="kn"/>
    <w:basedOn w:val="DefaultParagraphFont"/>
    <w:rsid w:val="00936C96"/>
  </w:style>
  <w:style w:type="character" w:customStyle="1" w:styleId="StyleStyleUnderlineUnderlineStyleBoldUnderlineIntenseEmphas">
    <w:name w:val="Style Style UnderlineUnderlineStyle Bold UnderlineIntense Emphas..."/>
    <w:basedOn w:val="DefaultParagraphFont"/>
    <w:rsid w:val="00936C96"/>
    <w:rPr>
      <w:b/>
      <w:bCs/>
      <w:sz w:val="26"/>
      <w:u w:val="single"/>
    </w:rPr>
  </w:style>
  <w:style w:type="character" w:customStyle="1" w:styleId="articoloinside">
    <w:name w:val="articolo_inside"/>
    <w:rsid w:val="00936C96"/>
  </w:style>
  <w:style w:type="paragraph" w:customStyle="1" w:styleId="pagetools">
    <w:name w:val="pagetools"/>
    <w:basedOn w:val="Normal"/>
    <w:rsid w:val="00936C96"/>
    <w:pPr>
      <w:spacing w:before="100" w:beforeAutospacing="1" w:after="100" w:afterAutospacing="1"/>
    </w:pPr>
    <w:rPr>
      <w:rFonts w:ascii="Cambria" w:eastAsia="Cambria" w:hAnsi="Cambria"/>
      <w:sz w:val="24"/>
    </w:rPr>
  </w:style>
  <w:style w:type="character" w:customStyle="1" w:styleId="desc">
    <w:name w:val="desc"/>
    <w:basedOn w:val="DefaultParagraphFont"/>
    <w:rsid w:val="00936C96"/>
  </w:style>
  <w:style w:type="character" w:customStyle="1" w:styleId="job">
    <w:name w:val="job"/>
    <w:basedOn w:val="DefaultParagraphFont"/>
    <w:rsid w:val="00936C96"/>
  </w:style>
  <w:style w:type="character" w:customStyle="1" w:styleId="publisher">
    <w:name w:val="publisher"/>
    <w:basedOn w:val="DefaultParagraphFont"/>
    <w:rsid w:val="00936C96"/>
  </w:style>
  <w:style w:type="character" w:customStyle="1" w:styleId="pubyear">
    <w:name w:val="pubyear"/>
    <w:basedOn w:val="DefaultParagraphFont"/>
    <w:rsid w:val="00936C96"/>
  </w:style>
  <w:style w:type="character" w:customStyle="1" w:styleId="pubcity">
    <w:name w:val="pubcity"/>
    <w:basedOn w:val="DefaultParagraphFont"/>
    <w:rsid w:val="00936C96"/>
  </w:style>
  <w:style w:type="character" w:customStyle="1" w:styleId="bodycontentlink">
    <w:name w:val="bodycontentlink"/>
    <w:basedOn w:val="DefaultParagraphFont"/>
    <w:rsid w:val="00936C96"/>
  </w:style>
  <w:style w:type="paragraph" w:customStyle="1" w:styleId="C-Text">
    <w:name w:val="C-Text"/>
    <w:basedOn w:val="Normal"/>
    <w:rsid w:val="00936C96"/>
    <w:pPr>
      <w:tabs>
        <w:tab w:val="num" w:pos="720"/>
      </w:tabs>
      <w:ind w:left="720" w:hanging="360"/>
    </w:pPr>
    <w:rPr>
      <w:rFonts w:ascii="Book Antiqua" w:hAnsi="Book Antiqua"/>
      <w:sz w:val="24"/>
    </w:rPr>
  </w:style>
  <w:style w:type="character" w:customStyle="1" w:styleId="ecdate">
    <w:name w:val="ec_date"/>
    <w:basedOn w:val="DefaultParagraphFont"/>
    <w:rsid w:val="00936C96"/>
    <w:rPr>
      <w:rFonts w:ascii="Symbol" w:hAnsi="Symbol" w:hint="default"/>
      <w:sz w:val="20"/>
      <w:szCs w:val="20"/>
      <w:shd w:val="clear" w:color="auto" w:fill="FFFFFF"/>
    </w:rPr>
  </w:style>
  <w:style w:type="paragraph" w:customStyle="1" w:styleId="ecmsonormal">
    <w:name w:val="ec_msonormal"/>
    <w:basedOn w:val="Normal"/>
    <w:rsid w:val="00936C9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36C96"/>
  </w:style>
  <w:style w:type="character" w:customStyle="1" w:styleId="articleheadline">
    <w:name w:val="articleheadline"/>
    <w:basedOn w:val="DefaultParagraphFont"/>
    <w:rsid w:val="00936C96"/>
  </w:style>
  <w:style w:type="paragraph" w:customStyle="1" w:styleId="u-intro">
    <w:name w:val="u-intro"/>
    <w:basedOn w:val="Normal"/>
    <w:rsid w:val="00936C96"/>
    <w:pPr>
      <w:spacing w:before="100" w:beforeAutospacing="1" w:after="100" w:afterAutospacing="1"/>
    </w:pPr>
    <w:rPr>
      <w:sz w:val="24"/>
    </w:rPr>
  </w:style>
  <w:style w:type="character" w:customStyle="1" w:styleId="u-byline">
    <w:name w:val="u-byline"/>
    <w:basedOn w:val="DefaultParagraphFont"/>
    <w:rsid w:val="00936C96"/>
  </w:style>
  <w:style w:type="character" w:customStyle="1" w:styleId="articlebya">
    <w:name w:val="articleby_a"/>
    <w:basedOn w:val="DefaultParagraphFont"/>
    <w:rsid w:val="00936C96"/>
  </w:style>
  <w:style w:type="character" w:customStyle="1" w:styleId="popupwinby">
    <w:name w:val="popupwinby"/>
    <w:basedOn w:val="DefaultParagraphFont"/>
    <w:rsid w:val="00936C96"/>
  </w:style>
  <w:style w:type="character" w:customStyle="1" w:styleId="storyheader">
    <w:name w:val="storyheader"/>
    <w:basedOn w:val="DefaultParagraphFont"/>
    <w:rsid w:val="00936C96"/>
  </w:style>
  <w:style w:type="character" w:customStyle="1" w:styleId="marron">
    <w:name w:val="marron"/>
    <w:basedOn w:val="DefaultParagraphFont"/>
    <w:rsid w:val="00936C96"/>
  </w:style>
  <w:style w:type="paragraph" w:customStyle="1" w:styleId="StyleNormalWeb10pt">
    <w:name w:val="Style Normal (Web) + 10 pt"/>
    <w:basedOn w:val="NormalWeb"/>
    <w:next w:val="Normal"/>
    <w:rsid w:val="00936C96"/>
    <w:rPr>
      <w:rFonts w:ascii="Bookman Old Style" w:eastAsiaTheme="minorHAnsi" w:hAnsi="Bookman Old Style"/>
      <w:sz w:val="20"/>
      <w:lang w:bidi="ar-SA"/>
    </w:rPr>
  </w:style>
  <w:style w:type="character" w:customStyle="1" w:styleId="StyleNormalWeb10ptChar">
    <w:name w:val="Style Normal (Web) + 10 pt Char"/>
    <w:basedOn w:val="DefaultParagraphFont"/>
    <w:rsid w:val="00936C96"/>
    <w:rPr>
      <w:szCs w:val="24"/>
      <w:lang w:val="en-US" w:eastAsia="en-US" w:bidi="ar-SA"/>
    </w:rPr>
  </w:style>
  <w:style w:type="paragraph" w:customStyle="1" w:styleId="TagCiteShells">
    <w:name w:val="Tag/Cite/Shells"/>
    <w:basedOn w:val="Normal"/>
    <w:rsid w:val="00936C96"/>
    <w:rPr>
      <w:b/>
    </w:rPr>
  </w:style>
  <w:style w:type="paragraph" w:customStyle="1" w:styleId="DefinitionTerm">
    <w:name w:val="Definition Term"/>
    <w:basedOn w:val="Normal"/>
    <w:next w:val="Normal"/>
    <w:rsid w:val="00936C96"/>
    <w:rPr>
      <w:snapToGrid w:val="0"/>
      <w:sz w:val="24"/>
    </w:rPr>
  </w:style>
  <w:style w:type="character" w:customStyle="1" w:styleId="Style3CharChar">
    <w:name w:val="Style3 Char Char"/>
    <w:basedOn w:val="DefaultParagraphFont"/>
    <w:rsid w:val="00936C9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36C96"/>
    <w:pPr>
      <w:spacing w:after="60"/>
    </w:pPr>
    <w:rPr>
      <w:rFonts w:eastAsia="Segoe UI" w:cs="Cambria"/>
      <w:caps/>
      <w:sz w:val="20"/>
      <w:lang w:eastAsia="zh-CN"/>
    </w:rPr>
  </w:style>
  <w:style w:type="character" w:customStyle="1" w:styleId="NormalChar0">
    <w:name w:val="Normal Char"/>
    <w:basedOn w:val="DefaultParagraphFont"/>
    <w:rsid w:val="00936C96"/>
    <w:rPr>
      <w:lang w:eastAsia="en-US"/>
    </w:rPr>
  </w:style>
  <w:style w:type="character" w:customStyle="1" w:styleId="BoldUnderlineChar2">
    <w:name w:val="Bold + Underline Char"/>
    <w:basedOn w:val="DefaultParagraphFont"/>
    <w:rsid w:val="00936C9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36C9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936C96"/>
  </w:style>
  <w:style w:type="character" w:customStyle="1" w:styleId="CharacterStyle7">
    <w:name w:val="Character Style 7"/>
    <w:rsid w:val="00936C96"/>
    <w:rPr>
      <w:rFonts w:ascii="Trebuchet MS" w:hAnsi="Trebuchet MS" w:cs="Trebuchet MS"/>
      <w:sz w:val="20"/>
      <w:szCs w:val="20"/>
      <w:u w:val="single"/>
    </w:rPr>
  </w:style>
  <w:style w:type="character" w:customStyle="1" w:styleId="StyleStyle4Char">
    <w:name w:val="Style Style4 + Char"/>
    <w:basedOn w:val="DefaultParagraphFont"/>
    <w:rsid w:val="00936C9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36C9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36C96"/>
    <w:rPr>
      <w:rFonts w:ascii="Symbol" w:hAnsi="Symbol"/>
      <w:sz w:val="21"/>
      <w:szCs w:val="21"/>
      <w:u w:val="thick"/>
    </w:rPr>
  </w:style>
  <w:style w:type="character" w:customStyle="1" w:styleId="UnderlinedEvidenceCharChar">
    <w:name w:val="Underlined Evidence Char Char"/>
    <w:basedOn w:val="DefaultParagraphFont"/>
    <w:rsid w:val="00936C96"/>
    <w:rPr>
      <w:rFonts w:ascii="Symbol" w:hAnsi="Symbol"/>
      <w:sz w:val="21"/>
      <w:szCs w:val="21"/>
      <w:u w:val="thick"/>
      <w:lang w:val="en-US" w:eastAsia="en-US" w:bidi="ar-SA"/>
    </w:rPr>
  </w:style>
  <w:style w:type="character" w:styleId="PlaceholderText">
    <w:name w:val="Placeholder Text"/>
    <w:basedOn w:val="DefaultParagraphFont"/>
    <w:uiPriority w:val="99"/>
    <w:rsid w:val="00936C96"/>
    <w:rPr>
      <w:color w:val="808080"/>
    </w:rPr>
  </w:style>
  <w:style w:type="paragraph" w:customStyle="1" w:styleId="Cite8">
    <w:name w:val="Cite8"/>
    <w:basedOn w:val="Normal"/>
    <w:autoRedefine/>
    <w:qFormat/>
    <w:rsid w:val="00936C96"/>
    <w:rPr>
      <w:rFonts w:ascii="Trebuchet MS" w:eastAsia="Verdana" w:hAnsi="Trebuchet MS" w:cs="Cambria"/>
    </w:rPr>
  </w:style>
  <w:style w:type="paragraph" w:customStyle="1" w:styleId="8font">
    <w:name w:val="8font"/>
    <w:basedOn w:val="Normal"/>
    <w:next w:val="Normal"/>
    <w:autoRedefine/>
    <w:rsid w:val="00936C96"/>
    <w:rPr>
      <w:rFonts w:eastAsia="Cambria Math" w:cs="Cambria"/>
      <w:szCs w:val="16"/>
    </w:rPr>
  </w:style>
  <w:style w:type="character" w:customStyle="1" w:styleId="NoterefInText">
    <w:name w:val="_NoterefInText"/>
    <w:uiPriority w:val="99"/>
    <w:rsid w:val="00936C96"/>
    <w:rPr>
      <w:rFonts w:cs="AKDPE C+ Utopia"/>
      <w:color w:val="000000"/>
    </w:rPr>
  </w:style>
  <w:style w:type="character" w:customStyle="1" w:styleId="postauthor">
    <w:name w:val="postauthor"/>
    <w:basedOn w:val="DefaultParagraphFont"/>
    <w:rsid w:val="00936C96"/>
  </w:style>
  <w:style w:type="paragraph" w:customStyle="1" w:styleId="notes-source-hasnotes">
    <w:name w:val="notes-source-hasnotes"/>
    <w:basedOn w:val="Normal"/>
    <w:rsid w:val="00936C96"/>
    <w:pPr>
      <w:spacing w:before="100" w:beforeAutospacing="1" w:after="100" w:afterAutospacing="1"/>
    </w:pPr>
    <w:rPr>
      <w:rFonts w:ascii="Tahoma" w:hAnsi="Tahoma"/>
      <w:szCs w:val="20"/>
    </w:rPr>
  </w:style>
  <w:style w:type="character" w:customStyle="1" w:styleId="span">
    <w:name w:val="span"/>
    <w:basedOn w:val="DefaultParagraphFont"/>
    <w:rsid w:val="00936C96"/>
  </w:style>
  <w:style w:type="character" w:customStyle="1" w:styleId="maintitle">
    <w:name w:val="maintitle"/>
    <w:basedOn w:val="DefaultParagraphFont"/>
    <w:rsid w:val="00936C96"/>
  </w:style>
  <w:style w:type="character" w:customStyle="1" w:styleId="thirdparty-logo">
    <w:name w:val="thirdparty-logo"/>
    <w:basedOn w:val="DefaultParagraphFont"/>
    <w:rsid w:val="00936C96"/>
  </w:style>
  <w:style w:type="character" w:customStyle="1" w:styleId="posted">
    <w:name w:val="posted"/>
    <w:basedOn w:val="DefaultParagraphFont"/>
    <w:rsid w:val="00936C96"/>
  </w:style>
  <w:style w:type="character" w:customStyle="1" w:styleId="ticker">
    <w:name w:val="ticker"/>
    <w:basedOn w:val="DefaultParagraphFont"/>
    <w:rsid w:val="00936C96"/>
  </w:style>
  <w:style w:type="paragraph" w:customStyle="1" w:styleId="articlemeta">
    <w:name w:val="articlemeta"/>
    <w:basedOn w:val="Normal"/>
    <w:rsid w:val="00936C96"/>
    <w:pPr>
      <w:spacing w:before="100" w:beforeAutospacing="1" w:after="100" w:afterAutospacing="1"/>
    </w:pPr>
    <w:rPr>
      <w:rFonts w:ascii="Tahoma" w:hAnsi="Tahoma"/>
      <w:szCs w:val="20"/>
    </w:rPr>
  </w:style>
  <w:style w:type="character" w:customStyle="1" w:styleId="vcard">
    <w:name w:val="vcard"/>
    <w:basedOn w:val="DefaultParagraphFont"/>
    <w:rsid w:val="00936C96"/>
  </w:style>
  <w:style w:type="character" w:customStyle="1" w:styleId="print-footnote">
    <w:name w:val="print-footnote"/>
    <w:basedOn w:val="DefaultParagraphFont"/>
    <w:rsid w:val="00936C96"/>
  </w:style>
  <w:style w:type="character" w:customStyle="1" w:styleId="datestring">
    <w:name w:val="datestring"/>
    <w:basedOn w:val="DefaultParagraphFont"/>
    <w:rsid w:val="00936C96"/>
  </w:style>
  <w:style w:type="paragraph" w:customStyle="1" w:styleId="noindent0">
    <w:name w:val="no_indent"/>
    <w:basedOn w:val="Normal"/>
    <w:rsid w:val="00936C96"/>
    <w:pPr>
      <w:spacing w:before="100" w:beforeAutospacing="1" w:after="100" w:afterAutospacing="1"/>
    </w:pPr>
    <w:rPr>
      <w:rFonts w:ascii="Tahoma" w:hAnsi="Tahoma"/>
      <w:szCs w:val="20"/>
    </w:rPr>
  </w:style>
  <w:style w:type="character" w:customStyle="1" w:styleId="email">
    <w:name w:val="email"/>
    <w:basedOn w:val="DefaultParagraphFont"/>
    <w:rsid w:val="00936C96"/>
  </w:style>
  <w:style w:type="paragraph" w:customStyle="1" w:styleId="left">
    <w:name w:val="left"/>
    <w:basedOn w:val="Normal"/>
    <w:rsid w:val="00936C96"/>
    <w:pPr>
      <w:spacing w:before="100" w:beforeAutospacing="1" w:after="100" w:afterAutospacing="1"/>
    </w:pPr>
    <w:rPr>
      <w:rFonts w:ascii="Tahoma" w:hAnsi="Tahoma"/>
      <w:szCs w:val="20"/>
    </w:rPr>
  </w:style>
  <w:style w:type="paragraph" w:customStyle="1" w:styleId="right">
    <w:name w:val="right"/>
    <w:basedOn w:val="Normal"/>
    <w:rsid w:val="00936C96"/>
    <w:pPr>
      <w:spacing w:before="100" w:beforeAutospacing="1" w:after="100" w:afterAutospacing="1"/>
    </w:pPr>
    <w:rPr>
      <w:rFonts w:ascii="Tahoma" w:hAnsi="Tahoma"/>
      <w:szCs w:val="20"/>
    </w:rPr>
  </w:style>
  <w:style w:type="character" w:customStyle="1" w:styleId="gptad">
    <w:name w:val="gptad"/>
    <w:basedOn w:val="DefaultParagraphFont"/>
    <w:rsid w:val="00936C96"/>
  </w:style>
  <w:style w:type="paragraph" w:customStyle="1" w:styleId="creditpostedmodified">
    <w:name w:val="credit_posted_modified"/>
    <w:basedOn w:val="Normal"/>
    <w:rsid w:val="00936C96"/>
    <w:pPr>
      <w:spacing w:before="100" w:beforeAutospacing="1" w:after="100" w:afterAutospacing="1"/>
    </w:pPr>
    <w:rPr>
      <w:rFonts w:ascii="Tahoma" w:hAnsi="Tahoma"/>
      <w:szCs w:val="20"/>
    </w:rPr>
  </w:style>
  <w:style w:type="character" w:customStyle="1" w:styleId="creditline">
    <w:name w:val="creditline"/>
    <w:basedOn w:val="DefaultParagraphFont"/>
    <w:rsid w:val="00936C96"/>
  </w:style>
  <w:style w:type="character" w:customStyle="1" w:styleId="grd">
    <w:name w:val="grd"/>
    <w:basedOn w:val="DefaultParagraphFont"/>
    <w:rsid w:val="00936C96"/>
  </w:style>
  <w:style w:type="paragraph" w:customStyle="1" w:styleId="hs-text-container">
    <w:name w:val="hs-text-container"/>
    <w:basedOn w:val="Normal"/>
    <w:rsid w:val="00936C96"/>
    <w:pPr>
      <w:spacing w:before="100" w:beforeAutospacing="1" w:after="100" w:afterAutospacing="1"/>
    </w:pPr>
    <w:rPr>
      <w:rFonts w:ascii="Tahoma" w:hAnsi="Tahoma"/>
      <w:szCs w:val="20"/>
    </w:rPr>
  </w:style>
  <w:style w:type="character" w:customStyle="1" w:styleId="created">
    <w:name w:val="created"/>
    <w:basedOn w:val="DefaultParagraphFont"/>
    <w:rsid w:val="00936C96"/>
  </w:style>
  <w:style w:type="character" w:customStyle="1" w:styleId="changed">
    <w:name w:val="changed"/>
    <w:basedOn w:val="DefaultParagraphFont"/>
    <w:rsid w:val="00936C96"/>
  </w:style>
  <w:style w:type="character" w:customStyle="1" w:styleId="article-author-name">
    <w:name w:val="article-author-name"/>
    <w:basedOn w:val="DefaultParagraphFont"/>
    <w:rsid w:val="00936C96"/>
  </w:style>
  <w:style w:type="character" w:customStyle="1" w:styleId="bioexcerpt">
    <w:name w:val="bio_excerpt"/>
    <w:basedOn w:val="DefaultParagraphFont"/>
    <w:rsid w:val="00936C96"/>
  </w:style>
  <w:style w:type="character" w:customStyle="1" w:styleId="commentcount">
    <w:name w:val="comment_count"/>
    <w:basedOn w:val="DefaultParagraphFont"/>
    <w:rsid w:val="00936C96"/>
  </w:style>
  <w:style w:type="character" w:customStyle="1" w:styleId="searchtermshighlighted">
    <w:name w:val="searchtermshighlighted"/>
    <w:basedOn w:val="DefaultParagraphFont"/>
    <w:rsid w:val="00936C96"/>
  </w:style>
  <w:style w:type="character" w:customStyle="1" w:styleId="contributornametrigger">
    <w:name w:val="contributornametrigger"/>
    <w:basedOn w:val="DefaultParagraphFont"/>
    <w:rsid w:val="00936C96"/>
  </w:style>
  <w:style w:type="character" w:customStyle="1" w:styleId="bylinepipe">
    <w:name w:val="bylinepipe"/>
    <w:basedOn w:val="DefaultParagraphFont"/>
    <w:rsid w:val="00936C96"/>
  </w:style>
  <w:style w:type="character" w:customStyle="1" w:styleId="lucenesearchresulturlb">
    <w:name w:val="lucene_search_result_url_b"/>
    <w:basedOn w:val="DefaultParagraphFont"/>
    <w:rsid w:val="00936C96"/>
  </w:style>
  <w:style w:type="character" w:customStyle="1" w:styleId="faculty-title">
    <w:name w:val="faculty-title"/>
    <w:basedOn w:val="DefaultParagraphFont"/>
    <w:rsid w:val="00936C96"/>
  </w:style>
  <w:style w:type="character" w:customStyle="1" w:styleId="count">
    <w:name w:val="count"/>
    <w:basedOn w:val="DefaultParagraphFont"/>
    <w:rsid w:val="00936C96"/>
  </w:style>
  <w:style w:type="character" w:customStyle="1" w:styleId="volume">
    <w:name w:val="volume"/>
    <w:basedOn w:val="DefaultParagraphFont"/>
    <w:rsid w:val="00936C96"/>
  </w:style>
  <w:style w:type="character" w:customStyle="1" w:styleId="issue">
    <w:name w:val="issue"/>
    <w:basedOn w:val="DefaultParagraphFont"/>
    <w:rsid w:val="00936C96"/>
  </w:style>
  <w:style w:type="character" w:customStyle="1" w:styleId="pages">
    <w:name w:val="pages"/>
    <w:basedOn w:val="DefaultParagraphFont"/>
    <w:rsid w:val="00936C96"/>
  </w:style>
  <w:style w:type="character" w:customStyle="1" w:styleId="field-content">
    <w:name w:val="field-content"/>
    <w:basedOn w:val="DefaultParagraphFont"/>
    <w:rsid w:val="00936C96"/>
  </w:style>
  <w:style w:type="character" w:customStyle="1" w:styleId="person">
    <w:name w:val="person"/>
    <w:basedOn w:val="DefaultParagraphFont"/>
    <w:rsid w:val="00936C96"/>
  </w:style>
  <w:style w:type="character" w:customStyle="1" w:styleId="corresponding">
    <w:name w:val="corresponding"/>
    <w:basedOn w:val="DefaultParagraphFont"/>
    <w:rsid w:val="00936C96"/>
  </w:style>
  <w:style w:type="character" w:customStyle="1" w:styleId="entry-date">
    <w:name w:val="entry-date"/>
    <w:basedOn w:val="DefaultParagraphFont"/>
    <w:rsid w:val="00936C96"/>
  </w:style>
  <w:style w:type="paragraph" w:customStyle="1" w:styleId="entry-meta">
    <w:name w:val="entry-meta"/>
    <w:basedOn w:val="Normal"/>
    <w:rsid w:val="00936C96"/>
    <w:pPr>
      <w:spacing w:before="100" w:beforeAutospacing="1" w:after="100" w:afterAutospacing="1"/>
    </w:pPr>
    <w:rPr>
      <w:rFonts w:ascii="Tahoma" w:hAnsi="Tahoma"/>
      <w:szCs w:val="20"/>
    </w:rPr>
  </w:style>
  <w:style w:type="character" w:customStyle="1" w:styleId="post-time">
    <w:name w:val="post-time"/>
    <w:basedOn w:val="DefaultParagraphFont"/>
    <w:rsid w:val="00936C96"/>
  </w:style>
  <w:style w:type="character" w:customStyle="1" w:styleId="post-category">
    <w:name w:val="post-category"/>
    <w:basedOn w:val="DefaultParagraphFont"/>
    <w:rsid w:val="00936C96"/>
  </w:style>
  <w:style w:type="character" w:customStyle="1" w:styleId="post-author">
    <w:name w:val="post-author"/>
    <w:basedOn w:val="DefaultParagraphFont"/>
    <w:rsid w:val="00936C96"/>
  </w:style>
  <w:style w:type="character" w:customStyle="1" w:styleId="A10">
    <w:name w:val="A10"/>
    <w:uiPriority w:val="99"/>
    <w:rsid w:val="00936C96"/>
    <w:rPr>
      <w:rFonts w:cs="MS Mincho"/>
      <w:color w:val="000000"/>
      <w:sz w:val="11"/>
      <w:szCs w:val="11"/>
    </w:rPr>
  </w:style>
  <w:style w:type="paragraph" w:customStyle="1" w:styleId="Pa10">
    <w:name w:val="Pa10"/>
    <w:basedOn w:val="Default"/>
    <w:next w:val="Default"/>
    <w:uiPriority w:val="99"/>
    <w:rsid w:val="00936C9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36C96"/>
    <w:pPr>
      <w:widowControl w:val="0"/>
      <w:spacing w:line="241" w:lineRule="atLeast"/>
    </w:pPr>
    <w:rPr>
      <w:rFonts w:ascii="Verdana" w:eastAsiaTheme="minorEastAsia" w:hAnsi="Verdana" w:cs="Cambria"/>
      <w:color w:val="auto"/>
    </w:rPr>
  </w:style>
  <w:style w:type="character" w:customStyle="1" w:styleId="A9">
    <w:name w:val="A9"/>
    <w:uiPriority w:val="99"/>
    <w:rsid w:val="00936C96"/>
    <w:rPr>
      <w:rFonts w:cs="MS Mincho"/>
      <w:color w:val="000000"/>
      <w:sz w:val="14"/>
      <w:szCs w:val="14"/>
    </w:rPr>
  </w:style>
  <w:style w:type="paragraph" w:customStyle="1" w:styleId="articledetails">
    <w:name w:val="articledetails"/>
    <w:basedOn w:val="Normal"/>
    <w:rsid w:val="00936C96"/>
    <w:pPr>
      <w:spacing w:before="100" w:beforeAutospacing="1" w:after="100" w:afterAutospacing="1"/>
    </w:pPr>
    <w:rPr>
      <w:rFonts w:ascii="Tahoma" w:hAnsi="Tahoma"/>
      <w:szCs w:val="20"/>
    </w:rPr>
  </w:style>
  <w:style w:type="character" w:customStyle="1" w:styleId="posted-and-updated">
    <w:name w:val="posted-and-updated"/>
    <w:basedOn w:val="DefaultParagraphFont"/>
    <w:rsid w:val="00936C96"/>
  </w:style>
  <w:style w:type="paragraph" w:customStyle="1" w:styleId="aff">
    <w:name w:val="aff"/>
    <w:basedOn w:val="Normal"/>
    <w:rsid w:val="00936C96"/>
    <w:pPr>
      <w:spacing w:before="100" w:beforeAutospacing="1" w:after="100" w:afterAutospacing="1"/>
    </w:pPr>
    <w:rPr>
      <w:rFonts w:ascii="Tahoma" w:hAnsi="Tahoma"/>
      <w:szCs w:val="20"/>
    </w:rPr>
  </w:style>
  <w:style w:type="character" w:customStyle="1" w:styleId="entry-author">
    <w:name w:val="entry-author"/>
    <w:basedOn w:val="DefaultParagraphFont"/>
    <w:rsid w:val="00936C96"/>
  </w:style>
  <w:style w:type="character" w:customStyle="1" w:styleId="entry-author-name">
    <w:name w:val="entry-author-name"/>
    <w:basedOn w:val="DefaultParagraphFont"/>
    <w:rsid w:val="00936C96"/>
  </w:style>
  <w:style w:type="character" w:customStyle="1" w:styleId="arial11">
    <w:name w:val="arial_11"/>
    <w:basedOn w:val="DefaultParagraphFont"/>
    <w:rsid w:val="00936C96"/>
  </w:style>
  <w:style w:type="character" w:customStyle="1" w:styleId="contrib-degrees">
    <w:name w:val="contrib-degrees"/>
    <w:basedOn w:val="DefaultParagraphFont"/>
    <w:rsid w:val="00936C96"/>
  </w:style>
  <w:style w:type="character" w:customStyle="1" w:styleId="contrib-on-behalf-of">
    <w:name w:val="contrib-on-behalf-of"/>
    <w:basedOn w:val="DefaultParagraphFont"/>
    <w:rsid w:val="00936C96"/>
  </w:style>
  <w:style w:type="character" w:customStyle="1" w:styleId="pubtime">
    <w:name w:val="pubtime"/>
    <w:basedOn w:val="DefaultParagraphFont"/>
    <w:rsid w:val="00936C96"/>
  </w:style>
  <w:style w:type="character" w:customStyle="1" w:styleId="time">
    <w:name w:val="time"/>
    <w:basedOn w:val="DefaultParagraphFont"/>
    <w:rsid w:val="00936C96"/>
  </w:style>
  <w:style w:type="character" w:customStyle="1" w:styleId="fbcommentscount">
    <w:name w:val="fb_comments_count"/>
    <w:basedOn w:val="DefaultParagraphFont"/>
    <w:rsid w:val="00936C96"/>
  </w:style>
  <w:style w:type="character" w:customStyle="1" w:styleId="stsharethiscustom">
    <w:name w:val="st_sharethis_custom"/>
    <w:basedOn w:val="DefaultParagraphFont"/>
    <w:rsid w:val="00936C96"/>
  </w:style>
  <w:style w:type="paragraph" w:customStyle="1" w:styleId="permalinkable">
    <w:name w:val="permalinkable"/>
    <w:basedOn w:val="Normal"/>
    <w:rsid w:val="00936C96"/>
    <w:pPr>
      <w:spacing w:before="100" w:beforeAutospacing="1" w:after="100" w:afterAutospacing="1"/>
    </w:pPr>
    <w:rPr>
      <w:rFonts w:ascii="Tahoma" w:hAnsi="Tahoma"/>
      <w:szCs w:val="20"/>
    </w:rPr>
  </w:style>
  <w:style w:type="character" w:customStyle="1" w:styleId="post-date">
    <w:name w:val="post-date"/>
    <w:basedOn w:val="DefaultParagraphFont"/>
    <w:rsid w:val="00936C96"/>
  </w:style>
  <w:style w:type="character" w:customStyle="1" w:styleId="link-external">
    <w:name w:val="link-external"/>
    <w:basedOn w:val="DefaultParagraphFont"/>
    <w:rsid w:val="00936C96"/>
  </w:style>
  <w:style w:type="character" w:customStyle="1" w:styleId="articleauthor">
    <w:name w:val="article_author"/>
    <w:basedOn w:val="DefaultParagraphFont"/>
    <w:rsid w:val="00936C96"/>
  </w:style>
  <w:style w:type="character" w:customStyle="1" w:styleId="articleissue">
    <w:name w:val="article_issue"/>
    <w:basedOn w:val="DefaultParagraphFont"/>
    <w:rsid w:val="00936C96"/>
  </w:style>
  <w:style w:type="character" w:customStyle="1" w:styleId="a-size-large">
    <w:name w:val="a-size-large"/>
    <w:basedOn w:val="DefaultParagraphFont"/>
    <w:rsid w:val="00936C96"/>
  </w:style>
  <w:style w:type="character" w:customStyle="1" w:styleId="a-size-medium">
    <w:name w:val="a-size-medium"/>
    <w:basedOn w:val="DefaultParagraphFont"/>
    <w:rsid w:val="00936C96"/>
  </w:style>
  <w:style w:type="character" w:customStyle="1" w:styleId="contribution">
    <w:name w:val="contribution"/>
    <w:basedOn w:val="DefaultParagraphFont"/>
    <w:rsid w:val="00936C96"/>
  </w:style>
  <w:style w:type="character" w:customStyle="1" w:styleId="a-color-secondary">
    <w:name w:val="a-color-secondary"/>
    <w:basedOn w:val="DefaultParagraphFont"/>
    <w:rsid w:val="00936C96"/>
  </w:style>
  <w:style w:type="paragraph" w:customStyle="1" w:styleId="sbyline">
    <w:name w:val="sbyline"/>
    <w:basedOn w:val="Normal"/>
    <w:rsid w:val="00936C96"/>
    <w:pPr>
      <w:spacing w:before="100" w:beforeAutospacing="1" w:after="100" w:afterAutospacing="1"/>
    </w:pPr>
    <w:rPr>
      <w:rFonts w:ascii="Tahoma" w:hAnsi="Tahoma"/>
      <w:szCs w:val="20"/>
    </w:rPr>
  </w:style>
  <w:style w:type="character" w:customStyle="1" w:styleId="ui-author">
    <w:name w:val="ui-author"/>
    <w:basedOn w:val="DefaultParagraphFont"/>
    <w:rsid w:val="00936C96"/>
  </w:style>
  <w:style w:type="character" w:customStyle="1" w:styleId="ui-staffline">
    <w:name w:val="ui-staffline"/>
    <w:basedOn w:val="DefaultParagraphFont"/>
    <w:rsid w:val="00936C96"/>
  </w:style>
  <w:style w:type="paragraph" w:customStyle="1" w:styleId="promotion-tag-p">
    <w:name w:val="promotion-tag-p"/>
    <w:basedOn w:val="Normal"/>
    <w:rsid w:val="00936C96"/>
    <w:pPr>
      <w:spacing w:before="100" w:beforeAutospacing="1" w:after="100" w:afterAutospacing="1"/>
    </w:pPr>
    <w:rPr>
      <w:rFonts w:ascii="Tahoma" w:hAnsi="Tahoma"/>
      <w:szCs w:val="20"/>
    </w:rPr>
  </w:style>
  <w:style w:type="paragraph" w:customStyle="1" w:styleId="heading">
    <w:name w:val="heading"/>
    <w:basedOn w:val="Normal"/>
    <w:rsid w:val="00936C96"/>
    <w:pPr>
      <w:spacing w:before="100" w:beforeAutospacing="1" w:after="100" w:afterAutospacing="1"/>
    </w:pPr>
    <w:rPr>
      <w:rFonts w:ascii="Tahoma" w:hAnsi="Tahoma"/>
      <w:szCs w:val="20"/>
    </w:rPr>
  </w:style>
  <w:style w:type="character" w:customStyle="1" w:styleId="value">
    <w:name w:val="value"/>
    <w:basedOn w:val="DefaultParagraphFont"/>
    <w:rsid w:val="00936C96"/>
  </w:style>
  <w:style w:type="character" w:customStyle="1" w:styleId="specialissuelabel">
    <w:name w:val="specialissuelabel"/>
    <w:basedOn w:val="DefaultParagraphFont"/>
    <w:rsid w:val="00936C96"/>
  </w:style>
  <w:style w:type="character" w:customStyle="1" w:styleId="referencediv">
    <w:name w:val="referencediv"/>
    <w:basedOn w:val="DefaultParagraphFont"/>
    <w:rsid w:val="00936C96"/>
  </w:style>
  <w:style w:type="character" w:customStyle="1" w:styleId="wp-smiley">
    <w:name w:val="wp-smiley"/>
    <w:basedOn w:val="DefaultParagraphFont"/>
    <w:rsid w:val="00936C96"/>
  </w:style>
  <w:style w:type="character" w:customStyle="1" w:styleId="meta-prep">
    <w:name w:val="meta-prep"/>
    <w:basedOn w:val="DefaultParagraphFont"/>
    <w:rsid w:val="00936C96"/>
  </w:style>
  <w:style w:type="character" w:customStyle="1" w:styleId="artjournal">
    <w:name w:val="art_journal"/>
    <w:basedOn w:val="DefaultParagraphFont"/>
    <w:rsid w:val="00936C96"/>
  </w:style>
  <w:style w:type="character" w:customStyle="1" w:styleId="artdatevolumeissuepart">
    <w:name w:val="art_datevolumeissuepart"/>
    <w:basedOn w:val="DefaultParagraphFont"/>
    <w:rsid w:val="00936C96"/>
  </w:style>
  <w:style w:type="character" w:customStyle="1" w:styleId="artpages">
    <w:name w:val="art_pages"/>
    <w:basedOn w:val="DefaultParagraphFont"/>
    <w:rsid w:val="00936C96"/>
  </w:style>
  <w:style w:type="character" w:customStyle="1" w:styleId="singlehighlightclass">
    <w:name w:val="single_highlight_class"/>
    <w:basedOn w:val="DefaultParagraphFont"/>
    <w:rsid w:val="00936C96"/>
  </w:style>
  <w:style w:type="character" w:customStyle="1" w:styleId="degree">
    <w:name w:val="degree"/>
    <w:basedOn w:val="DefaultParagraphFont"/>
    <w:rsid w:val="00936C96"/>
  </w:style>
  <w:style w:type="character" w:customStyle="1" w:styleId="major">
    <w:name w:val="major"/>
    <w:basedOn w:val="DefaultParagraphFont"/>
    <w:rsid w:val="00936C96"/>
  </w:style>
  <w:style w:type="character" w:customStyle="1" w:styleId="authors">
    <w:name w:val="authors"/>
    <w:basedOn w:val="DefaultParagraphFont"/>
    <w:rsid w:val="00936C96"/>
  </w:style>
  <w:style w:type="character" w:customStyle="1" w:styleId="views">
    <w:name w:val="views"/>
    <w:basedOn w:val="DefaultParagraphFont"/>
    <w:rsid w:val="00936C96"/>
  </w:style>
  <w:style w:type="character" w:customStyle="1" w:styleId="stmainservices">
    <w:name w:val="stmainservices"/>
    <w:basedOn w:val="DefaultParagraphFont"/>
    <w:rsid w:val="00936C96"/>
  </w:style>
  <w:style w:type="character" w:customStyle="1" w:styleId="stbubblehcount">
    <w:name w:val="stbubble_hcount"/>
    <w:basedOn w:val="DefaultParagraphFont"/>
    <w:rsid w:val="00936C96"/>
  </w:style>
  <w:style w:type="paragraph" w:customStyle="1" w:styleId="Document">
    <w:name w:val="_Document"/>
    <w:basedOn w:val="Default"/>
    <w:next w:val="Default"/>
    <w:uiPriority w:val="99"/>
    <w:rsid w:val="00936C9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36C9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36C96"/>
    <w:pPr>
      <w:widowControl w:val="0"/>
    </w:pPr>
    <w:rPr>
      <w:rFonts w:ascii="AKDPE C+ Utopia" w:eastAsiaTheme="minorEastAsia" w:hAnsi="AKDPE C+ Utopia" w:cs="Cambria"/>
      <w:color w:val="auto"/>
    </w:rPr>
  </w:style>
  <w:style w:type="paragraph" w:customStyle="1" w:styleId="collapsed-hide">
    <w:name w:val="collapsed-hide"/>
    <w:basedOn w:val="Normal"/>
    <w:rsid w:val="00936C96"/>
    <w:pPr>
      <w:spacing w:before="100" w:beforeAutospacing="1" w:after="100" w:afterAutospacing="1"/>
    </w:pPr>
    <w:rPr>
      <w:rFonts w:ascii="Tahoma" w:hAnsi="Tahoma"/>
      <w:szCs w:val="20"/>
    </w:rPr>
  </w:style>
  <w:style w:type="paragraph" w:customStyle="1" w:styleId="Pa7">
    <w:name w:val="Pa7"/>
    <w:basedOn w:val="Default"/>
    <w:next w:val="Default"/>
    <w:uiPriority w:val="99"/>
    <w:rsid w:val="00936C96"/>
    <w:pPr>
      <w:widowControl w:val="0"/>
      <w:spacing w:line="211" w:lineRule="atLeast"/>
    </w:pPr>
    <w:rPr>
      <w:rFonts w:ascii="Courier New" w:eastAsiaTheme="minorEastAsia" w:hAnsi="Courier New" w:cs="Cambria"/>
      <w:color w:val="auto"/>
    </w:rPr>
  </w:style>
  <w:style w:type="paragraph" w:customStyle="1" w:styleId="odd">
    <w:name w:val="odd"/>
    <w:basedOn w:val="Normal"/>
    <w:rsid w:val="00936C96"/>
    <w:pPr>
      <w:spacing w:before="100" w:beforeAutospacing="1" w:after="100" w:afterAutospacing="1"/>
    </w:pPr>
    <w:rPr>
      <w:rFonts w:ascii="Tahoma" w:hAnsi="Tahoma"/>
      <w:szCs w:val="20"/>
    </w:rPr>
  </w:style>
  <w:style w:type="character" w:customStyle="1" w:styleId="article-date">
    <w:name w:val="article-date"/>
    <w:basedOn w:val="DefaultParagraphFont"/>
    <w:rsid w:val="00936C96"/>
  </w:style>
  <w:style w:type="character" w:customStyle="1" w:styleId="article-author">
    <w:name w:val="article-author"/>
    <w:basedOn w:val="DefaultParagraphFont"/>
    <w:rsid w:val="00936C96"/>
  </w:style>
  <w:style w:type="character" w:customStyle="1" w:styleId="tolocaltime">
    <w:name w:val="tolocaltime"/>
    <w:basedOn w:val="DefaultParagraphFont"/>
    <w:rsid w:val="00936C96"/>
  </w:style>
  <w:style w:type="character" w:customStyle="1" w:styleId="pb-byline">
    <w:name w:val="pb-byline"/>
    <w:basedOn w:val="DefaultParagraphFont"/>
    <w:rsid w:val="00936C96"/>
  </w:style>
  <w:style w:type="character" w:customStyle="1" w:styleId="pb-timestamp">
    <w:name w:val="pb-timestamp"/>
    <w:basedOn w:val="DefaultParagraphFont"/>
    <w:rsid w:val="00936C96"/>
  </w:style>
  <w:style w:type="paragraph" w:customStyle="1" w:styleId="Pa8">
    <w:name w:val="Pa8"/>
    <w:basedOn w:val="Default"/>
    <w:next w:val="Default"/>
    <w:uiPriority w:val="99"/>
    <w:rsid w:val="00936C9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36C9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36C96"/>
  </w:style>
  <w:style w:type="character" w:customStyle="1" w:styleId="even">
    <w:name w:val="even"/>
    <w:basedOn w:val="DefaultParagraphFont"/>
    <w:rsid w:val="00936C96"/>
  </w:style>
  <w:style w:type="paragraph" w:customStyle="1" w:styleId="volissue">
    <w:name w:val="volissue"/>
    <w:basedOn w:val="Normal"/>
    <w:rsid w:val="00936C96"/>
    <w:pPr>
      <w:spacing w:before="100" w:beforeAutospacing="1" w:after="100" w:afterAutospacing="1"/>
    </w:pPr>
    <w:rPr>
      <w:rFonts w:ascii="Tahoma" w:hAnsi="Tahoma"/>
      <w:szCs w:val="20"/>
    </w:rPr>
  </w:style>
  <w:style w:type="character" w:customStyle="1" w:styleId="view-count">
    <w:name w:val="view-count"/>
    <w:basedOn w:val="DefaultParagraphFont"/>
    <w:rsid w:val="00936C96"/>
  </w:style>
  <w:style w:type="character" w:customStyle="1" w:styleId="tChar">
    <w:name w:val="t Char"/>
    <w:rsid w:val="00936C96"/>
    <w:rPr>
      <w:rFonts w:ascii="Georgia" w:eastAsia="Times New Roman" w:hAnsi="Georgia" w:cs="Calibri"/>
      <w:b/>
      <w:lang w:val="x-none" w:eastAsia="x-none"/>
    </w:rPr>
  </w:style>
  <w:style w:type="paragraph" w:customStyle="1" w:styleId="BoldUnderlineChar20">
    <w:name w:val="BoldUnderline Char2"/>
    <w:link w:val="BoldUnderlineChar2Char"/>
    <w:rsid w:val="00936C9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36C96"/>
    <w:rPr>
      <w:rFonts w:ascii="Times New Roman" w:eastAsia="Times New Roman" w:hAnsi="Times New Roman" w:cs="Times New Roman"/>
      <w:b/>
      <w:sz w:val="20"/>
      <w:u w:val="single"/>
    </w:rPr>
  </w:style>
  <w:style w:type="character" w:customStyle="1" w:styleId="UnderlineCharChar4">
    <w:name w:val="Underline Char Char4"/>
    <w:rsid w:val="00936C96"/>
    <w:rPr>
      <w:szCs w:val="24"/>
      <w:u w:val="single"/>
      <w:lang w:val="en-US" w:eastAsia="en-US" w:bidi="ar-SA"/>
    </w:rPr>
  </w:style>
  <w:style w:type="character" w:customStyle="1" w:styleId="BoldUnderlineCharChar3">
    <w:name w:val="BoldUnderline Char Char3"/>
    <w:rsid w:val="00936C96"/>
    <w:rPr>
      <w:b/>
      <w:szCs w:val="24"/>
      <w:u w:val="single"/>
      <w:lang w:val="en-US" w:eastAsia="en-US" w:bidi="ar-SA"/>
    </w:rPr>
  </w:style>
  <w:style w:type="character" w:customStyle="1" w:styleId="BoldUnderlineCharChar2">
    <w:name w:val="BoldUnderline Char Char2"/>
    <w:rsid w:val="00936C96"/>
    <w:rPr>
      <w:b/>
      <w:szCs w:val="24"/>
      <w:u w:val="single"/>
      <w:lang w:val="en-US" w:eastAsia="en-US" w:bidi="ar-SA"/>
    </w:rPr>
  </w:style>
  <w:style w:type="paragraph" w:customStyle="1" w:styleId="UnderlineCard0">
    <w:name w:val="UnderlineCard"/>
    <w:basedOn w:val="Heading3"/>
    <w:link w:val="UnderlineCardChar"/>
    <w:qFormat/>
    <w:rsid w:val="00936C96"/>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936C96"/>
    <w:rPr>
      <w:rFonts w:ascii="Calibri" w:eastAsia="Calibri" w:hAnsi="Calibri" w:cs="Times New Roman"/>
      <w:sz w:val="20"/>
      <w:szCs w:val="20"/>
      <w:u w:val="single"/>
      <w:lang w:val="x-none" w:eastAsia="x-none"/>
    </w:rPr>
  </w:style>
  <w:style w:type="character" w:customStyle="1" w:styleId="5Notunderlined">
    <w:name w:val="5 Not underlined"/>
    <w:rsid w:val="00936C96"/>
    <w:rPr>
      <w:rFonts w:ascii="Times New Roman" w:hAnsi="Times New Roman"/>
      <w:sz w:val="16"/>
    </w:rPr>
  </w:style>
  <w:style w:type="character" w:customStyle="1" w:styleId="volume-issue">
    <w:name w:val="volume-issue"/>
    <w:rsid w:val="00936C96"/>
    <w:rPr>
      <w:rFonts w:cs="Times New Roman"/>
    </w:rPr>
  </w:style>
  <w:style w:type="character" w:customStyle="1" w:styleId="i">
    <w:name w:val="i"/>
    <w:basedOn w:val="DefaultParagraphFont"/>
    <w:uiPriority w:val="99"/>
    <w:rsid w:val="00936C96"/>
  </w:style>
  <w:style w:type="character" w:customStyle="1" w:styleId="storytext">
    <w:name w:val="storytext"/>
    <w:basedOn w:val="DefaultParagraphFont"/>
    <w:rsid w:val="00936C96"/>
  </w:style>
  <w:style w:type="character" w:customStyle="1" w:styleId="heading3char0">
    <w:name w:val="heading3char"/>
    <w:rsid w:val="00936C96"/>
  </w:style>
  <w:style w:type="character" w:customStyle="1" w:styleId="boldness1">
    <w:name w:val="boldness1"/>
    <w:rsid w:val="00936C96"/>
  </w:style>
  <w:style w:type="paragraph" w:customStyle="1" w:styleId="Cardd">
    <w:name w:val="Cardd"/>
    <w:basedOn w:val="Normal"/>
    <w:uiPriority w:val="4"/>
    <w:qFormat/>
    <w:rsid w:val="00936C96"/>
    <w:pPr>
      <w:ind w:left="288" w:right="288"/>
    </w:pPr>
  </w:style>
  <w:style w:type="paragraph" w:customStyle="1" w:styleId="document0">
    <w:name w:val="document"/>
    <w:basedOn w:val="Normal"/>
    <w:rsid w:val="00936C9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936C96"/>
    <w:rPr>
      <w:rFonts w:cs="Arial"/>
      <w:bCs/>
      <w:szCs w:val="26"/>
      <w:u w:val="single"/>
      <w:lang w:val="en-US" w:eastAsia="en-US" w:bidi="ar-SA"/>
    </w:rPr>
  </w:style>
  <w:style w:type="character" w:customStyle="1" w:styleId="current-selection">
    <w:name w:val="current-selection"/>
    <w:basedOn w:val="DefaultParagraphFont"/>
    <w:rsid w:val="00936C96"/>
  </w:style>
  <w:style w:type="character" w:customStyle="1" w:styleId="a2">
    <w:name w:val="_"/>
    <w:basedOn w:val="DefaultParagraphFont"/>
    <w:rsid w:val="00936C96"/>
  </w:style>
  <w:style w:type="paragraph" w:customStyle="1" w:styleId="Shrink6">
    <w:name w:val="Shrink 6"/>
    <w:basedOn w:val="Normal"/>
    <w:qFormat/>
    <w:rsid w:val="00936C96"/>
    <w:rPr>
      <w:rFonts w:eastAsia="Calibri" w:cs="Times New Roman"/>
      <w:sz w:val="12"/>
    </w:rPr>
  </w:style>
  <w:style w:type="character" w:customStyle="1" w:styleId="messagecontent">
    <w:name w:val="message_content"/>
    <w:rsid w:val="00936C96"/>
  </w:style>
  <w:style w:type="character" w:customStyle="1" w:styleId="StyleUnderlineChar">
    <w:name w:val="Style Underline Char"/>
    <w:basedOn w:val="DefaultParagraphFont"/>
    <w:rsid w:val="00936C9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36C9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36C96"/>
    <w:rPr>
      <w:rFonts w:ascii="Calibri" w:eastAsia="Times New Roman" w:hAnsi="Calibri" w:cs="Arial"/>
      <w:b/>
      <w:bCs/>
      <w:kern w:val="32"/>
      <w:szCs w:val="32"/>
      <w:u w:val="single"/>
    </w:rPr>
  </w:style>
  <w:style w:type="character" w:customStyle="1" w:styleId="twelptblackblack1">
    <w:name w:val="twelptblackblack1"/>
    <w:basedOn w:val="DefaultParagraphFont"/>
    <w:rsid w:val="00936C96"/>
    <w:rPr>
      <w:rFonts w:ascii="Verdana" w:hAnsi="Verdana" w:hint="default"/>
      <w:color w:val="000000"/>
      <w:sz w:val="16"/>
      <w:szCs w:val="16"/>
    </w:rPr>
  </w:style>
  <w:style w:type="character" w:customStyle="1" w:styleId="Heading3CharCharCharChar1">
    <w:name w:val="Heading 3 Char Char Char Char1"/>
    <w:rsid w:val="00936C96"/>
    <w:rPr>
      <w:rFonts w:cs="Arial"/>
      <w:bCs/>
      <w:szCs w:val="26"/>
      <w:u w:val="single"/>
      <w:lang w:val="en-US" w:eastAsia="en-US" w:bidi="ar-SA"/>
    </w:rPr>
  </w:style>
  <w:style w:type="paragraph" w:customStyle="1" w:styleId="conintrotext">
    <w:name w:val="conintrotext"/>
    <w:basedOn w:val="Normal"/>
    <w:uiPriority w:val="99"/>
    <w:rsid w:val="00936C96"/>
    <w:pPr>
      <w:spacing w:before="100" w:beforeAutospacing="1" w:after="100" w:afterAutospacing="1"/>
    </w:pPr>
    <w:rPr>
      <w:rFonts w:eastAsia="Times New Roman"/>
      <w:sz w:val="24"/>
    </w:rPr>
  </w:style>
  <w:style w:type="character" w:customStyle="1" w:styleId="comment-body">
    <w:name w:val="comment-body"/>
    <w:rsid w:val="00936C96"/>
  </w:style>
  <w:style w:type="character" w:customStyle="1" w:styleId="UnderlineCharCharChar1">
    <w:name w:val="Underline Char Char Char1"/>
    <w:rsid w:val="00936C9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36C9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36C96"/>
    <w:rPr>
      <w:rFonts w:asciiTheme="minorHAnsi" w:eastAsia="MS Mincho" w:hAnsiTheme="minorHAnsi" w:cstheme="minorBidi"/>
      <w:b/>
      <w:sz w:val="24"/>
      <w:u w:val="single"/>
    </w:rPr>
  </w:style>
  <w:style w:type="character" w:customStyle="1" w:styleId="mw-headline">
    <w:name w:val="mw-headline"/>
    <w:rsid w:val="00936C96"/>
  </w:style>
  <w:style w:type="character" w:customStyle="1" w:styleId="flagicon">
    <w:name w:val="flagicon"/>
    <w:rsid w:val="00936C96"/>
  </w:style>
  <w:style w:type="paragraph" w:customStyle="1" w:styleId="assert">
    <w:name w:val="assert"/>
    <w:basedOn w:val="Normal"/>
    <w:uiPriority w:val="99"/>
    <w:rsid w:val="00936C96"/>
    <w:pPr>
      <w:spacing w:before="100" w:beforeAutospacing="1" w:after="100" w:afterAutospacing="1"/>
    </w:pPr>
    <w:rPr>
      <w:rFonts w:eastAsia="Times New Roman"/>
      <w:sz w:val="24"/>
    </w:rPr>
  </w:style>
  <w:style w:type="character" w:customStyle="1" w:styleId="apturelink">
    <w:name w:val="apturelink"/>
    <w:rsid w:val="00936C96"/>
  </w:style>
  <w:style w:type="character" w:customStyle="1" w:styleId="apturelinkicon">
    <w:name w:val="apturelinkicon"/>
    <w:rsid w:val="00936C96"/>
  </w:style>
  <w:style w:type="paragraph" w:customStyle="1" w:styleId="Default1">
    <w:name w:val="Default1"/>
    <w:basedOn w:val="Default"/>
    <w:next w:val="Default"/>
    <w:uiPriority w:val="99"/>
    <w:rsid w:val="00936C96"/>
    <w:rPr>
      <w:color w:val="auto"/>
    </w:rPr>
  </w:style>
  <w:style w:type="paragraph" w:customStyle="1" w:styleId="center">
    <w:name w:val="center"/>
    <w:basedOn w:val="Normal"/>
    <w:uiPriority w:val="99"/>
    <w:rsid w:val="00936C96"/>
    <w:pPr>
      <w:spacing w:before="100" w:beforeAutospacing="1" w:after="100" w:afterAutospacing="1"/>
    </w:pPr>
    <w:rPr>
      <w:rFonts w:eastAsia="Times New Roman"/>
      <w:sz w:val="24"/>
    </w:rPr>
  </w:style>
  <w:style w:type="character" w:customStyle="1" w:styleId="LittleChar">
    <w:name w:val="Little Char"/>
    <w:link w:val="Little"/>
    <w:rsid w:val="00936C96"/>
    <w:rPr>
      <w:rFonts w:ascii="Garamond" w:eastAsia="Times New Roman" w:hAnsi="Garamond" w:cs="Calibri"/>
      <w:sz w:val="22"/>
    </w:rPr>
  </w:style>
  <w:style w:type="character" w:customStyle="1" w:styleId="UnderlineChar1Char">
    <w:name w:val="Underline Char1 Char"/>
    <w:rsid w:val="00936C9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36C9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36C96"/>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36C9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36C96"/>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36C9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36C96"/>
    <w:rPr>
      <w:rFonts w:asciiTheme="minorHAnsi" w:eastAsia="MS Mincho" w:hAnsiTheme="minorHAnsi" w:cstheme="minorBidi"/>
      <w:b/>
      <w:sz w:val="24"/>
      <w:u w:val="single"/>
    </w:rPr>
  </w:style>
  <w:style w:type="paragraph" w:customStyle="1" w:styleId="CardBody">
    <w:name w:val="Card Body"/>
    <w:basedOn w:val="Normal"/>
    <w:link w:val="CardBodyChar"/>
    <w:rsid w:val="00936C96"/>
    <w:rPr>
      <w:rFonts w:eastAsia="Times New Roman"/>
    </w:rPr>
  </w:style>
  <w:style w:type="character" w:customStyle="1" w:styleId="CardBodyChar">
    <w:name w:val="Card Body Char"/>
    <w:link w:val="CardBody"/>
    <w:rsid w:val="00936C96"/>
    <w:rPr>
      <w:rFonts w:ascii="Calibri" w:eastAsia="Times New Roman" w:hAnsi="Calibri" w:cs="Calibri"/>
      <w:sz w:val="22"/>
    </w:rPr>
  </w:style>
  <w:style w:type="character" w:customStyle="1" w:styleId="ptitleinside">
    <w:name w:val="p_title_inside"/>
    <w:rsid w:val="00936C96"/>
  </w:style>
  <w:style w:type="paragraph" w:customStyle="1" w:styleId="StyleBoldandUnderlineChar11ptBorderSinglesolidline">
    <w:name w:val="Style Bold and Underline Char + 11 pt Border: : (Single solid line..."/>
    <w:link w:val="StyleBoldandUnderlineChar11ptBorderSinglesolidlineChar"/>
    <w:rsid w:val="00936C9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36C96"/>
    <w:rPr>
      <w:rFonts w:eastAsia="Times New Roman"/>
      <w:b/>
      <w:bCs/>
      <w:sz w:val="22"/>
      <w:szCs w:val="20"/>
      <w:u w:val="single"/>
      <w:bdr w:val="single" w:sz="4" w:space="0" w:color="auto"/>
    </w:rPr>
  </w:style>
  <w:style w:type="character" w:customStyle="1" w:styleId="Heading1CharChar1">
    <w:name w:val="Heading 1 Char Char1"/>
    <w:rsid w:val="00936C96"/>
    <w:rPr>
      <w:rFonts w:cs="Arial"/>
      <w:b/>
      <w:bCs/>
      <w:szCs w:val="32"/>
      <w:lang w:val="en-US" w:eastAsia="en-US" w:bidi="ar-SA"/>
    </w:rPr>
  </w:style>
  <w:style w:type="paragraph" w:customStyle="1" w:styleId="Indentation">
    <w:name w:val="Indentation"/>
    <w:basedOn w:val="Normal"/>
    <w:uiPriority w:val="99"/>
    <w:rsid w:val="00936C96"/>
    <w:pPr>
      <w:ind w:left="288" w:right="288"/>
    </w:pPr>
  </w:style>
  <w:style w:type="character" w:customStyle="1" w:styleId="StyleUnderlineCharChar9ptBold">
    <w:name w:val="Style Underline Char Char + 9 pt Bold"/>
    <w:rsid w:val="00936C9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36C96"/>
    <w:rPr>
      <w:rFonts w:eastAsia="Times New Roman"/>
      <w:u w:val="single"/>
    </w:rPr>
  </w:style>
  <w:style w:type="character" w:customStyle="1" w:styleId="StyleStyle4ArialNarrow9ptChar">
    <w:name w:val="Style Style4 + Arial Narrow 9 pt Char"/>
    <w:link w:val="StyleStyle4ArialNarrow9pt"/>
    <w:rsid w:val="00936C96"/>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936C96"/>
    <w:rPr>
      <w:rFonts w:eastAsia="Times New Roman"/>
      <w:b/>
      <w:bCs/>
      <w:u w:val="single"/>
    </w:rPr>
  </w:style>
  <w:style w:type="character" w:customStyle="1" w:styleId="StyleStyle4ArialNarrow9ptBoldChar">
    <w:name w:val="Style Style4 + Arial Narrow 9 pt Bold Char"/>
    <w:link w:val="StyleStyle4ArialNarrow9ptBold"/>
    <w:rsid w:val="00936C96"/>
    <w:rPr>
      <w:rFonts w:ascii="Calibri" w:eastAsia="Times New Roman" w:hAnsi="Calibri" w:cs="Calibri"/>
      <w:b/>
      <w:bCs/>
      <w:sz w:val="22"/>
      <w:u w:val="single"/>
    </w:rPr>
  </w:style>
  <w:style w:type="character" w:customStyle="1" w:styleId="StyleBoldandUnderlineCharChar29pt">
    <w:name w:val="Style Bold and Underline Char Char2 + 9 pt"/>
    <w:rsid w:val="00936C96"/>
    <w:rPr>
      <w:rFonts w:ascii="Times New Roman" w:hAnsi="Times New Roman"/>
      <w:b/>
      <w:bCs/>
      <w:noProof w:val="0"/>
      <w:sz w:val="20"/>
      <w:u w:val="single"/>
    </w:rPr>
  </w:style>
  <w:style w:type="character" w:customStyle="1" w:styleId="StyleUnderlineCharChar19pt">
    <w:name w:val="Style Underline Char Char1 + 9 pt"/>
    <w:rsid w:val="00936C9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36C9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36C96"/>
    <w:rPr>
      <w:rFonts w:ascii="Georgia" w:eastAsia="Times New Roman" w:hAnsi="Georgia"/>
      <w:b/>
      <w:smallCaps/>
      <w:sz w:val="24"/>
      <w:szCs w:val="24"/>
      <w:u w:val="single"/>
    </w:rPr>
  </w:style>
  <w:style w:type="character" w:customStyle="1" w:styleId="CardTextCharChar">
    <w:name w:val="Card Text Char Char"/>
    <w:rsid w:val="00936C96"/>
    <w:rPr>
      <w:rFonts w:ascii="Times New Roman" w:eastAsia="Times New Roman" w:hAnsi="Times New Roman" w:cs="Times New Roman"/>
      <w:sz w:val="20"/>
      <w:szCs w:val="20"/>
    </w:rPr>
  </w:style>
  <w:style w:type="character" w:customStyle="1" w:styleId="citeChar1">
    <w:name w:val="cite Char"/>
    <w:locked/>
    <w:rsid w:val="00936C9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36C9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36C9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36C96"/>
    <w:rPr>
      <w:i/>
      <w:iCs/>
      <w:sz w:val="20"/>
      <w:u w:val="single"/>
    </w:rPr>
  </w:style>
  <w:style w:type="character" w:customStyle="1" w:styleId="HIGHLIGHT0">
    <w:name w:val="HIGHLIGHT"/>
    <w:uiPriority w:val="1"/>
    <w:rsid w:val="00936C9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36C9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36C96"/>
    <w:rPr>
      <w:rFonts w:ascii="Times New Roman" w:eastAsia="Times New Roman" w:hAnsi="Times New Roman" w:cs="Times New Roman"/>
      <w:b/>
      <w:sz w:val="28"/>
    </w:rPr>
  </w:style>
  <w:style w:type="character" w:customStyle="1" w:styleId="FifthChar">
    <w:name w:val="Fifth Char"/>
    <w:link w:val="Fifth"/>
    <w:rsid w:val="00936C96"/>
    <w:rPr>
      <w:rFonts w:ascii="Calibri" w:eastAsia="Calibri" w:hAnsi="Calibri" w:cs="Calibri"/>
      <w:sz w:val="22"/>
    </w:rPr>
  </w:style>
  <w:style w:type="paragraph" w:customStyle="1" w:styleId="Third">
    <w:name w:val="Third"/>
    <w:basedOn w:val="Normal"/>
    <w:link w:val="ThirdChar"/>
    <w:rsid w:val="00936C96"/>
    <w:rPr>
      <w:rFonts w:eastAsia="Times New Roman"/>
      <w:b/>
      <w:u w:val="single"/>
      <w:lang w:val="x-none" w:eastAsia="x-none"/>
    </w:rPr>
  </w:style>
  <w:style w:type="character" w:customStyle="1" w:styleId="ThirdChar">
    <w:name w:val="Third Char"/>
    <w:link w:val="Third"/>
    <w:rsid w:val="00936C96"/>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936C96"/>
    <w:pPr>
      <w:widowControl w:val="0"/>
      <w:jc w:val="both"/>
      <w:outlineLvl w:val="1"/>
    </w:pPr>
    <w:rPr>
      <w:rFonts w:ascii="Times New Roman" w:eastAsia="Times New Roman" w:hAnsi="Times New Roman" w:cs="Times New Roman"/>
      <w:b/>
    </w:rPr>
  </w:style>
  <w:style w:type="character" w:customStyle="1" w:styleId="CardsCharChar">
    <w:name w:val="Cards Char Char"/>
    <w:rsid w:val="00936C96"/>
    <w:rPr>
      <w:rFonts w:ascii="Times New Roman" w:eastAsia="Times New Roman" w:hAnsi="Times New Roman"/>
      <w:szCs w:val="24"/>
    </w:rPr>
  </w:style>
  <w:style w:type="character" w:customStyle="1" w:styleId="article-record-publication-volume-issue">
    <w:name w:val="article-record-publication-volume-issue"/>
    <w:rsid w:val="00936C96"/>
  </w:style>
  <w:style w:type="character" w:customStyle="1" w:styleId="NothingCharChar">
    <w:name w:val="Nothing Char Char"/>
    <w:link w:val="NothingCharCharChar"/>
    <w:rsid w:val="00936C96"/>
  </w:style>
  <w:style w:type="paragraph" w:customStyle="1" w:styleId="DebateUnderlineBoldChar">
    <w:name w:val="Debate Underline Bold Char"/>
    <w:basedOn w:val="Normal"/>
    <w:link w:val="DebateUnderlineBoldCharChar"/>
    <w:rsid w:val="00936C96"/>
    <w:pPr>
      <w:jc w:val="both"/>
    </w:pPr>
    <w:rPr>
      <w:rFonts w:eastAsia="Times New Roman"/>
      <w:b/>
      <w:u w:val="thick"/>
    </w:rPr>
  </w:style>
  <w:style w:type="character" w:customStyle="1" w:styleId="DebateUnderlineBoldCharChar">
    <w:name w:val="Debate Underline Bold Char Char"/>
    <w:link w:val="DebateUnderlineBoldChar"/>
    <w:rsid w:val="00936C96"/>
    <w:rPr>
      <w:rFonts w:ascii="Calibri" w:eastAsia="Times New Roman" w:hAnsi="Calibri" w:cs="Calibri"/>
      <w:b/>
      <w:sz w:val="22"/>
      <w:u w:val="thick"/>
    </w:rPr>
  </w:style>
  <w:style w:type="character" w:customStyle="1" w:styleId="resultbodyblack">
    <w:name w:val="resultbodyblack"/>
    <w:rsid w:val="00936C96"/>
    <w:rPr>
      <w:rFonts w:cs="Times New Roman"/>
    </w:rPr>
  </w:style>
  <w:style w:type="paragraph" w:customStyle="1" w:styleId="bloctitles">
    <w:name w:val="bloc titles"/>
    <w:basedOn w:val="Heading1"/>
    <w:next w:val="Normal"/>
    <w:link w:val="bloctitlesChar"/>
    <w:autoRedefine/>
    <w:rsid w:val="00936C9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936C96"/>
    <w:rPr>
      <w:rFonts w:ascii="Calibri" w:eastAsia="Malgun Gothic" w:hAnsi="Calibri" w:cs="Arial"/>
      <w:b/>
      <w:bCs/>
      <w:sz w:val="28"/>
      <w:szCs w:val="32"/>
      <w:u w:val="single"/>
    </w:rPr>
  </w:style>
  <w:style w:type="paragraph" w:customStyle="1" w:styleId="CiteSmallText">
    <w:name w:val="Cite Small Text"/>
    <w:basedOn w:val="Normal"/>
    <w:uiPriority w:val="99"/>
    <w:rsid w:val="00936C96"/>
    <w:pPr>
      <w:widowControl w:val="0"/>
      <w:spacing w:after="200"/>
    </w:pPr>
    <w:rPr>
      <w:rFonts w:ascii="Helvetica Neue" w:hAnsi="Helvetica Neue"/>
      <w:b/>
      <w:sz w:val="18"/>
    </w:rPr>
  </w:style>
  <w:style w:type="character" w:customStyle="1" w:styleId="3TagCite">
    <w:name w:val="3 Tag/Cite"/>
    <w:rsid w:val="00936C96"/>
    <w:rPr>
      <w:rFonts w:ascii="Times New Roman" w:hAnsi="Times New Roman"/>
      <w:b/>
    </w:rPr>
  </w:style>
  <w:style w:type="character" w:customStyle="1" w:styleId="4Qualifications">
    <w:name w:val="4 Qualifications"/>
    <w:rsid w:val="00936C96"/>
    <w:rPr>
      <w:rFonts w:ascii="Times New Roman" w:hAnsi="Times New Roman"/>
      <w:sz w:val="19"/>
    </w:rPr>
  </w:style>
  <w:style w:type="character" w:customStyle="1" w:styleId="6Underlined">
    <w:name w:val="6 Underlined"/>
    <w:rsid w:val="00936C96"/>
    <w:rPr>
      <w:rFonts w:ascii="Times New Roman" w:hAnsi="Times New Roman"/>
      <w:b/>
      <w:sz w:val="21"/>
      <w:u w:val="single"/>
    </w:rPr>
  </w:style>
  <w:style w:type="paragraph" w:customStyle="1" w:styleId="Cards1CharChar">
    <w:name w:val="Cards1 Char Char"/>
    <w:basedOn w:val="Normal"/>
    <w:link w:val="Cards1CharCharChar"/>
    <w:rsid w:val="00936C96"/>
    <w:pPr>
      <w:autoSpaceDE w:val="0"/>
      <w:autoSpaceDN w:val="0"/>
      <w:adjustRightInd w:val="0"/>
      <w:ind w:left="432" w:right="432"/>
      <w:jc w:val="both"/>
    </w:pPr>
    <w:rPr>
      <w:lang w:val="x-none"/>
    </w:rPr>
  </w:style>
  <w:style w:type="character" w:customStyle="1" w:styleId="Cards1CharCharChar">
    <w:name w:val="Cards1 Char Char Char"/>
    <w:link w:val="Cards1CharChar"/>
    <w:rsid w:val="00936C96"/>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936C96"/>
    <w:rPr>
      <w:u w:val="single"/>
    </w:rPr>
  </w:style>
  <w:style w:type="paragraph" w:customStyle="1" w:styleId="UnderlineCharCharCharCharCharCharChar">
    <w:name w:val="Underline Char Char Char Char Char Char Char"/>
    <w:basedOn w:val="Normal"/>
    <w:link w:val="UnderlineCharCharCharCharCharCharCharChar"/>
    <w:rsid w:val="00936C96"/>
    <w:rPr>
      <w:rFonts w:asciiTheme="minorHAnsi" w:hAnsiTheme="minorHAnsi" w:cstheme="minorBidi"/>
      <w:sz w:val="24"/>
      <w:u w:val="single"/>
    </w:rPr>
  </w:style>
  <w:style w:type="paragraph" w:customStyle="1" w:styleId="CitesCharChar">
    <w:name w:val="Cites Char Char"/>
    <w:next w:val="Normal"/>
    <w:link w:val="CitesCharCharChar"/>
    <w:rsid w:val="00936C96"/>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36C96"/>
    <w:rPr>
      <w:rFonts w:ascii="Times New Roman" w:eastAsia="Times New Roman" w:hAnsi="Times New Roman" w:cs="Times New Roman"/>
      <w:sz w:val="20"/>
    </w:rPr>
  </w:style>
  <w:style w:type="character" w:customStyle="1" w:styleId="nohighlighting">
    <w:name w:val="no highlighting"/>
    <w:rsid w:val="00936C9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36C96"/>
    <w:rPr>
      <w:rFonts w:ascii="Cambria" w:hAnsi="Cambria" w:hint="default"/>
      <w:sz w:val="21"/>
      <w:u w:val="single"/>
    </w:rPr>
  </w:style>
  <w:style w:type="paragraph" w:customStyle="1" w:styleId="Swag">
    <w:name w:val="Swag"/>
    <w:basedOn w:val="Normal"/>
    <w:link w:val="SwagChar"/>
    <w:qFormat/>
    <w:rsid w:val="00936C96"/>
    <w:rPr>
      <w:color w:val="0000FF"/>
      <w:sz w:val="12"/>
      <w:u w:val="single"/>
    </w:rPr>
  </w:style>
  <w:style w:type="character" w:customStyle="1" w:styleId="SwagChar">
    <w:name w:val="Swag Char"/>
    <w:link w:val="Swag"/>
    <w:rsid w:val="00936C96"/>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936C9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36C9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36C9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36C9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36C96"/>
    <w:rPr>
      <w:rFonts w:ascii="Garamond" w:eastAsia="MS Mincho" w:hAnsi="Garamond"/>
    </w:rPr>
  </w:style>
  <w:style w:type="character" w:customStyle="1" w:styleId="StyleStyleCardTextLeft-075Right0Char">
    <w:name w:val="Style Style Card Text + Left:  -0.75&quot; + Right:  0&quot; Char"/>
    <w:link w:val="StyleStyleCardTextLeft-075Right0"/>
    <w:rsid w:val="00936C96"/>
    <w:rPr>
      <w:rFonts w:ascii="Garamond" w:eastAsia="MS Mincho" w:hAnsi="Garamond" w:cs="Calibri"/>
      <w:sz w:val="22"/>
    </w:rPr>
  </w:style>
  <w:style w:type="character" w:customStyle="1" w:styleId="CharChar61">
    <w:name w:val="Char Char61"/>
    <w:rsid w:val="00936C96"/>
    <w:rPr>
      <w:rFonts w:cs="Arial"/>
      <w:bCs/>
      <w:sz w:val="16"/>
      <w:szCs w:val="26"/>
      <w:lang w:val="en-US" w:eastAsia="en-US" w:bidi="ar-SA"/>
    </w:rPr>
  </w:style>
  <w:style w:type="character" w:customStyle="1" w:styleId="ListBulletChar">
    <w:name w:val="List Bullet Char"/>
    <w:link w:val="ListBullet"/>
    <w:uiPriority w:val="99"/>
    <w:rsid w:val="00936C96"/>
    <w:rPr>
      <w:rFonts w:ascii="Calibri" w:eastAsia="Calibri" w:hAnsi="Calibri" w:cs="Calibri"/>
      <w:sz w:val="22"/>
    </w:rPr>
  </w:style>
  <w:style w:type="paragraph" w:customStyle="1" w:styleId="subhead10">
    <w:name w:val="subhead1"/>
    <w:basedOn w:val="Normal"/>
    <w:uiPriority w:val="99"/>
    <w:rsid w:val="00936C96"/>
    <w:pPr>
      <w:spacing w:before="100" w:beforeAutospacing="1" w:after="100" w:afterAutospacing="1"/>
    </w:pPr>
    <w:rPr>
      <w:rFonts w:eastAsia="Times New Roman"/>
      <w:sz w:val="24"/>
    </w:rPr>
  </w:style>
  <w:style w:type="character" w:customStyle="1" w:styleId="styledate">
    <w:name w:val="styledate"/>
    <w:rsid w:val="00936C96"/>
  </w:style>
  <w:style w:type="character" w:customStyle="1" w:styleId="BoldandUnderlineChar1">
    <w:name w:val="Bold and Underline Char1"/>
    <w:rsid w:val="00936C96"/>
    <w:rPr>
      <w:b/>
      <w:szCs w:val="24"/>
      <w:u w:val="single"/>
      <w:lang w:val="en-US" w:eastAsia="en-US" w:bidi="ar-SA"/>
    </w:rPr>
  </w:style>
  <w:style w:type="character" w:customStyle="1" w:styleId="BoldandUnderlineChar1Char2">
    <w:name w:val="Bold and Underline Char1 Char2"/>
    <w:rsid w:val="00936C96"/>
    <w:rPr>
      <w:b/>
      <w:szCs w:val="24"/>
      <w:u w:val="single"/>
      <w:lang w:val="en-US" w:eastAsia="en-US" w:bidi="ar-SA"/>
    </w:rPr>
  </w:style>
  <w:style w:type="character" w:customStyle="1" w:styleId="BoldandUnderlineCharChar1">
    <w:name w:val="Bold and Underline Char Char1"/>
    <w:rsid w:val="00936C96"/>
    <w:rPr>
      <w:b/>
      <w:szCs w:val="24"/>
      <w:u w:val="single"/>
      <w:lang w:val="en-US" w:eastAsia="en-US" w:bidi="ar-SA"/>
    </w:rPr>
  </w:style>
  <w:style w:type="character" w:customStyle="1" w:styleId="BoldandUnderlineChar6">
    <w:name w:val="Bold and Underline Char6"/>
    <w:rsid w:val="00936C96"/>
    <w:rPr>
      <w:b/>
      <w:szCs w:val="24"/>
      <w:u w:val="single"/>
      <w:lang w:val="en-US" w:eastAsia="en-US" w:bidi="ar-SA"/>
    </w:rPr>
  </w:style>
  <w:style w:type="character" w:customStyle="1" w:styleId="title-link-wrapper">
    <w:name w:val="title-link-wrapper"/>
    <w:rsid w:val="00936C96"/>
  </w:style>
  <w:style w:type="character" w:customStyle="1" w:styleId="medium-font">
    <w:name w:val="medium-font"/>
    <w:rsid w:val="00936C96"/>
  </w:style>
  <w:style w:type="paragraph" w:customStyle="1" w:styleId="abstract">
    <w:name w:val="abstract"/>
    <w:basedOn w:val="Normal"/>
    <w:uiPriority w:val="99"/>
    <w:rsid w:val="00936C9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936C96"/>
    <w:rPr>
      <w:rFonts w:eastAsia="Times New Roman"/>
      <w:b/>
      <w:bCs/>
      <w:u w:val="single"/>
    </w:rPr>
  </w:style>
  <w:style w:type="character" w:customStyle="1" w:styleId="StyleUnderlineChar11ptBold2Char">
    <w:name w:val="Style Underline Char + 11 pt Bold2 Char"/>
    <w:link w:val="StyleUnderlineChar11ptBold2"/>
    <w:rsid w:val="00936C96"/>
    <w:rPr>
      <w:rFonts w:ascii="Calibri" w:eastAsia="Times New Roman" w:hAnsi="Calibri" w:cs="Calibri"/>
      <w:b/>
      <w:bCs/>
      <w:sz w:val="22"/>
      <w:u w:val="single"/>
    </w:rPr>
  </w:style>
  <w:style w:type="character" w:customStyle="1" w:styleId="ReallySamllTextChar">
    <w:name w:val="ReallySamllText Char"/>
    <w:rsid w:val="00936C9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36C96"/>
    <w:rPr>
      <w:rFonts w:eastAsia="Times New Roman"/>
      <w:u w:val="single"/>
    </w:rPr>
  </w:style>
  <w:style w:type="character" w:customStyle="1" w:styleId="StyleStyleUnderlineTimesNewRoman11ptChar">
    <w:name w:val="Style Style Underline + Times New Roman + 11 pt Char"/>
    <w:link w:val="StyleStyleUnderlineTimesNewRoman11pt"/>
    <w:rsid w:val="00936C96"/>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36C9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936C96"/>
    <w:rPr>
      <w:rFonts w:ascii="Calibri" w:eastAsia="Times New Roman" w:hAnsi="Calibri" w:cs="Calibri"/>
      <w:sz w:val="22"/>
      <w:u w:val="single"/>
    </w:rPr>
  </w:style>
  <w:style w:type="character" w:customStyle="1" w:styleId="style10">
    <w:name w:val="style1"/>
    <w:rsid w:val="00936C96"/>
  </w:style>
  <w:style w:type="character" w:customStyle="1" w:styleId="pmtermsel">
    <w:name w:val="pmtermsel"/>
    <w:rsid w:val="00936C96"/>
  </w:style>
  <w:style w:type="character" w:customStyle="1" w:styleId="showipapr">
    <w:name w:val="show_ipapr"/>
    <w:rsid w:val="00936C96"/>
  </w:style>
  <w:style w:type="character" w:customStyle="1" w:styleId="dnindex">
    <w:name w:val="dnindex"/>
    <w:rsid w:val="00936C96"/>
  </w:style>
  <w:style w:type="character" w:customStyle="1" w:styleId="23">
    <w:name w:val="23"/>
    <w:rsid w:val="00936C96"/>
    <w:rPr>
      <w:rFonts w:ascii="Times New Roman" w:hAnsi="Times New Roman" w:cs="Arial"/>
      <w:bCs/>
      <w:sz w:val="20"/>
      <w:u w:val="single"/>
      <w:lang w:val="en-US" w:eastAsia="en-US" w:bidi="ar-SA"/>
    </w:rPr>
  </w:style>
  <w:style w:type="character" w:customStyle="1" w:styleId="33">
    <w:name w:val="33"/>
    <w:rsid w:val="00936C96"/>
    <w:rPr>
      <w:rFonts w:ascii="Times New Roman" w:hAnsi="Times New Roman" w:cs="Arial"/>
      <w:b/>
      <w:bCs/>
      <w:sz w:val="20"/>
      <w:u w:val="single"/>
      <w:lang w:val="en-US" w:eastAsia="en-US" w:bidi="ar-SA"/>
    </w:rPr>
  </w:style>
  <w:style w:type="character" w:customStyle="1" w:styleId="55">
    <w:name w:val="55"/>
    <w:rsid w:val="00936C96"/>
    <w:rPr>
      <w:rFonts w:cs="Arial"/>
      <w:bCs/>
      <w:sz w:val="20"/>
      <w:u w:val="single"/>
      <w:lang w:val="en-US" w:eastAsia="en-US" w:bidi="ar-SA"/>
    </w:rPr>
  </w:style>
  <w:style w:type="character" w:customStyle="1" w:styleId="authoraffil">
    <w:name w:val="authoraffil"/>
    <w:rsid w:val="00936C96"/>
  </w:style>
  <w:style w:type="character" w:customStyle="1" w:styleId="CharChar8">
    <w:name w:val="Char Char8"/>
    <w:rsid w:val="00936C96"/>
    <w:rPr>
      <w:rFonts w:ascii="Georgia" w:eastAsia="Times New Roman" w:hAnsi="Georgia"/>
      <w:b/>
      <w:bCs/>
      <w:sz w:val="30"/>
      <w:szCs w:val="28"/>
      <w:u w:val="single"/>
    </w:rPr>
  </w:style>
  <w:style w:type="character" w:customStyle="1" w:styleId="FontStyle13">
    <w:name w:val="Font Style13"/>
    <w:uiPriority w:val="99"/>
    <w:rsid w:val="00936C96"/>
    <w:rPr>
      <w:rFonts w:ascii="Constantia" w:hAnsi="Constantia" w:cs="Constantia"/>
      <w:sz w:val="18"/>
      <w:szCs w:val="18"/>
    </w:rPr>
  </w:style>
  <w:style w:type="character" w:customStyle="1" w:styleId="TagsCharCharCharChar">
    <w:name w:val="Tags Char Char Char Char"/>
    <w:rsid w:val="00936C96"/>
    <w:rPr>
      <w:rFonts w:ascii="Times New Roman" w:eastAsia="Times New Roman" w:hAnsi="Times New Roman" w:cs="Times New Roman"/>
      <w:b/>
      <w:sz w:val="24"/>
      <w:szCs w:val="24"/>
    </w:rPr>
  </w:style>
  <w:style w:type="character" w:customStyle="1" w:styleId="Citation1Char">
    <w:name w:val="Citation1 Char"/>
    <w:link w:val="Citation10"/>
    <w:locked/>
    <w:rsid w:val="00936C96"/>
    <w:rPr>
      <w:rFonts w:ascii="Georgia" w:hAnsi="Georgia"/>
      <w:b/>
      <w:u w:val="single"/>
    </w:rPr>
  </w:style>
  <w:style w:type="paragraph" w:customStyle="1" w:styleId="Citation10">
    <w:name w:val="Citation1"/>
    <w:basedOn w:val="Normal"/>
    <w:link w:val="Citation1Char"/>
    <w:qFormat/>
    <w:rsid w:val="00936C96"/>
    <w:rPr>
      <w:rFonts w:ascii="Georgia" w:hAnsi="Georgia" w:cstheme="minorBidi"/>
      <w:b/>
      <w:sz w:val="24"/>
      <w:u w:val="single"/>
    </w:rPr>
  </w:style>
  <w:style w:type="character" w:customStyle="1" w:styleId="TaglineChar">
    <w:name w:val="Tagline Char"/>
    <w:link w:val="Tagline0"/>
    <w:locked/>
    <w:rsid w:val="00936C96"/>
    <w:rPr>
      <w:rFonts w:ascii="Georgia" w:hAnsi="Georgia"/>
      <w:b/>
    </w:rPr>
  </w:style>
  <w:style w:type="paragraph" w:customStyle="1" w:styleId="Tagline0">
    <w:name w:val="Tagline"/>
    <w:basedOn w:val="Normal"/>
    <w:link w:val="TaglineChar"/>
    <w:qFormat/>
    <w:rsid w:val="00936C96"/>
    <w:rPr>
      <w:rFonts w:ascii="Georgia" w:hAnsi="Georgia" w:cstheme="minorBidi"/>
      <w:b/>
      <w:sz w:val="24"/>
    </w:rPr>
  </w:style>
  <w:style w:type="paragraph" w:customStyle="1" w:styleId="NothingCharCharChar">
    <w:name w:val="Nothing Char Char Char"/>
    <w:link w:val="NothingCharChar"/>
    <w:rsid w:val="00936C96"/>
    <w:pPr>
      <w:jc w:val="both"/>
    </w:pPr>
  </w:style>
  <w:style w:type="paragraph" w:customStyle="1" w:styleId="StyleLeft021">
    <w:name w:val="Style Left:  0.2&quot;1"/>
    <w:basedOn w:val="Normal"/>
    <w:uiPriority w:val="99"/>
    <w:rsid w:val="00936C9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36C9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36C96"/>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36C9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36C96"/>
    <w:rPr>
      <w:rFonts w:ascii="Calibri" w:eastAsia="Times New Roman" w:hAnsi="Calibri" w:cs="Calibri"/>
      <w:sz w:val="22"/>
      <w:u w:val="single"/>
      <w:bdr w:val="single" w:sz="4" w:space="0" w:color="auto"/>
    </w:rPr>
  </w:style>
  <w:style w:type="character" w:customStyle="1" w:styleId="boldcitationChar">
    <w:name w:val="bold citation Char"/>
    <w:rsid w:val="00936C96"/>
    <w:rPr>
      <w:rFonts w:ascii="Arial" w:hAnsi="Arial"/>
      <w:b/>
      <w:sz w:val="28"/>
      <w:szCs w:val="24"/>
      <w:u w:val="thick"/>
      <w:lang w:val="en-US" w:eastAsia="en-US" w:bidi="ar-SA"/>
    </w:rPr>
  </w:style>
  <w:style w:type="paragraph" w:customStyle="1" w:styleId="BlockTitle20">
    <w:name w:val="Block Title #2"/>
    <w:basedOn w:val="Normal"/>
    <w:uiPriority w:val="99"/>
    <w:rsid w:val="00936C9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936C96"/>
    <w:rPr>
      <w:b/>
    </w:rPr>
  </w:style>
  <w:style w:type="character" w:customStyle="1" w:styleId="BoldunderlineChar3">
    <w:name w:val="Bold/underline Char"/>
    <w:rsid w:val="00936C96"/>
    <w:rPr>
      <w:rFonts w:eastAsia="SimSun"/>
      <w:b/>
      <w:noProof w:val="0"/>
      <w:sz w:val="24"/>
      <w:szCs w:val="24"/>
      <w:u w:val="single"/>
      <w:lang w:val="en-US" w:eastAsia="zh-CN" w:bidi="ar-SA"/>
    </w:rPr>
  </w:style>
  <w:style w:type="character" w:customStyle="1" w:styleId="underlinetextchar0">
    <w:name w:val="underlinetextchar"/>
    <w:rsid w:val="00936C96"/>
  </w:style>
  <w:style w:type="character" w:customStyle="1" w:styleId="boldciteChar1">
    <w:name w:val="bold cite Char1"/>
    <w:rsid w:val="00936C96"/>
    <w:rPr>
      <w:b/>
      <w:sz w:val="28"/>
      <w:u w:val="thick" w:color="000000"/>
    </w:rPr>
  </w:style>
  <w:style w:type="character" w:customStyle="1" w:styleId="tagCharCharChar1">
    <w:name w:val="tag Char Char Char1"/>
    <w:rsid w:val="00936C96"/>
    <w:rPr>
      <w:b/>
      <w:sz w:val="24"/>
      <w:lang w:val="en-US" w:eastAsia="en-US" w:bidi="ar-SA"/>
    </w:rPr>
  </w:style>
  <w:style w:type="character" w:customStyle="1" w:styleId="underlinecardChar0">
    <w:name w:val="underline card Char"/>
    <w:rsid w:val="00936C96"/>
    <w:rPr>
      <w:rFonts w:ascii="Arial" w:hAnsi="Arial"/>
      <w:sz w:val="18"/>
      <w:szCs w:val="24"/>
      <w:u w:val="single"/>
      <w:lang w:val="en-US" w:eastAsia="en-US" w:bidi="ar-SA"/>
    </w:rPr>
  </w:style>
  <w:style w:type="paragraph" w:customStyle="1" w:styleId="date-comments">
    <w:name w:val="date-comments"/>
    <w:basedOn w:val="Normal"/>
    <w:uiPriority w:val="99"/>
    <w:rsid w:val="00936C96"/>
    <w:pPr>
      <w:spacing w:before="100" w:beforeAutospacing="1" w:after="100" w:afterAutospacing="1"/>
    </w:pPr>
    <w:rPr>
      <w:rFonts w:ascii="Times" w:hAnsi="Times"/>
      <w:szCs w:val="20"/>
    </w:rPr>
  </w:style>
  <w:style w:type="character" w:customStyle="1" w:styleId="articleauthor0">
    <w:name w:val="articleauthor"/>
    <w:rsid w:val="00936C96"/>
  </w:style>
  <w:style w:type="character" w:customStyle="1" w:styleId="bodysubtoc">
    <w:name w:val="bodysubtoc"/>
    <w:rsid w:val="00936C96"/>
  </w:style>
  <w:style w:type="character" w:customStyle="1" w:styleId="lefttitlesmaller">
    <w:name w:val="lefttitlesmaller"/>
    <w:rsid w:val="00936C96"/>
  </w:style>
  <w:style w:type="character" w:customStyle="1" w:styleId="mb">
    <w:name w:val="mb"/>
    <w:rsid w:val="00936C96"/>
  </w:style>
  <w:style w:type="character" w:customStyle="1" w:styleId="submitted-date">
    <w:name w:val="submitted-date"/>
    <w:rsid w:val="00936C96"/>
  </w:style>
  <w:style w:type="character" w:customStyle="1" w:styleId="submitted-time">
    <w:name w:val="submitted-time"/>
    <w:rsid w:val="00936C96"/>
  </w:style>
  <w:style w:type="character" w:customStyle="1" w:styleId="A20">
    <w:name w:val="A2"/>
    <w:uiPriority w:val="99"/>
    <w:rsid w:val="00936C96"/>
    <w:rPr>
      <w:rFonts w:ascii="Sabon LT Std" w:hAnsi="Sabon LT Std" w:cs="Sabon LT Std" w:hint="default"/>
      <w:color w:val="000000"/>
      <w:sz w:val="15"/>
      <w:szCs w:val="15"/>
    </w:rPr>
  </w:style>
  <w:style w:type="character" w:customStyle="1" w:styleId="searchword">
    <w:name w:val="searchword"/>
    <w:rsid w:val="00936C96"/>
  </w:style>
  <w:style w:type="paragraph" w:customStyle="1" w:styleId="Heading2Char2CharChar12">
    <w:name w:val="Heading 2 Char2 Char Char12"/>
    <w:aliases w:val="Char Char Char Char Char Char1 Char Char Char Char Char1,Char Char22"/>
    <w:next w:val="Normal"/>
    <w:uiPriority w:val="99"/>
    <w:rsid w:val="00936C9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36C96"/>
    <w:rPr>
      <w:rFonts w:ascii="Times New Roman" w:hAnsi="Times New Roman" w:cs="Times New Roman"/>
      <w:sz w:val="18"/>
      <w:szCs w:val="18"/>
    </w:rPr>
  </w:style>
  <w:style w:type="character" w:customStyle="1" w:styleId="bylines">
    <w:name w:val="bylines"/>
    <w:basedOn w:val="DefaultParagraphFont"/>
    <w:rsid w:val="00936C96"/>
  </w:style>
  <w:style w:type="character" w:customStyle="1" w:styleId="StyleStyleBoldUnderlineUnderlineIntenseEmphasis1apple-style-2">
    <w:name w:val="Style Style Bold UnderlineUnderlineIntense Emphasis1apple-style-...2"/>
    <w:basedOn w:val="DefaultParagraphFont"/>
    <w:rsid w:val="00936C96"/>
    <w:rPr>
      <w:b w:val="0"/>
      <w:bCs/>
      <w:sz w:val="22"/>
      <w:u w:val="single"/>
    </w:rPr>
  </w:style>
  <w:style w:type="character" w:customStyle="1" w:styleId="FontStyle57">
    <w:name w:val="Font Style57"/>
    <w:rsid w:val="00936C96"/>
    <w:rPr>
      <w:rFonts w:ascii="Georgia" w:hAnsi="Georgia" w:cs="Georgia"/>
      <w:b/>
      <w:bCs/>
      <w:sz w:val="14"/>
      <w:szCs w:val="14"/>
    </w:rPr>
  </w:style>
  <w:style w:type="character" w:customStyle="1" w:styleId="FontStyle89">
    <w:name w:val="Font Style89"/>
    <w:rsid w:val="00936C96"/>
    <w:rPr>
      <w:rFonts w:ascii="Times New Roman" w:hAnsi="Times New Roman" w:cs="Times New Roman"/>
      <w:b/>
      <w:bCs/>
      <w:smallCaps/>
      <w:spacing w:val="40"/>
      <w:sz w:val="16"/>
      <w:szCs w:val="16"/>
    </w:rPr>
  </w:style>
  <w:style w:type="character" w:customStyle="1" w:styleId="style3Char0">
    <w:name w:val="style 3 Char"/>
    <w:rsid w:val="00936C96"/>
    <w:rPr>
      <w:sz w:val="18"/>
      <w:szCs w:val="24"/>
      <w:lang w:val="en-US" w:eastAsia="en-US" w:bidi="ar-SA"/>
    </w:rPr>
  </w:style>
  <w:style w:type="paragraph" w:customStyle="1" w:styleId="003Cite">
    <w:name w:val="003Cite"/>
    <w:basedOn w:val="Normal"/>
    <w:rsid w:val="00936C9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936C96"/>
    <w:pPr>
      <w:jc w:val="both"/>
    </w:pPr>
    <w:rPr>
      <w:b/>
      <w:color w:val="000000"/>
      <w:u w:val="single"/>
    </w:rPr>
  </w:style>
  <w:style w:type="character" w:customStyle="1" w:styleId="NormalBoldChar">
    <w:name w:val="Normal + Bold Char"/>
    <w:aliases w:val="Double Underline Char"/>
    <w:basedOn w:val="DefaultParagraphFont"/>
    <w:link w:val="NormalBold"/>
    <w:rsid w:val="00936C96"/>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936C9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36C96"/>
    <w:rPr>
      <w:rFonts w:ascii="Times New Roman" w:eastAsia="Times New Roman" w:hAnsi="Times New Roman" w:cs="Times New Roman"/>
      <w:u w:val="thick"/>
      <w:lang w:val="x-none" w:eastAsia="x-none"/>
    </w:rPr>
  </w:style>
  <w:style w:type="character" w:customStyle="1" w:styleId="BlockHeadingsChar1">
    <w:name w:val="Block Headings Char1"/>
    <w:rsid w:val="00936C96"/>
    <w:rPr>
      <w:b/>
      <w:caps/>
    </w:rPr>
  </w:style>
  <w:style w:type="character" w:customStyle="1" w:styleId="Longcite">
    <w:name w:val="Longcite"/>
    <w:rsid w:val="00936C96"/>
    <w:rPr>
      <w:sz w:val="16"/>
    </w:rPr>
  </w:style>
  <w:style w:type="paragraph" w:customStyle="1" w:styleId="NormalUnderline0">
    <w:name w:val="Normal + Underline"/>
    <w:basedOn w:val="Normal"/>
    <w:link w:val="NormalUnderlineChar0"/>
    <w:rsid w:val="00936C9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36C96"/>
    <w:rPr>
      <w:rFonts w:ascii="Times New Roman" w:eastAsia="Times New Roman" w:hAnsi="Times New Roman" w:cs="Times New Roman"/>
      <w:b/>
      <w:u w:val="single"/>
      <w:lang w:val="x-none" w:eastAsia="x-none"/>
    </w:rPr>
  </w:style>
  <w:style w:type="character" w:customStyle="1" w:styleId="FontStyle170">
    <w:name w:val="Font Style170"/>
    <w:uiPriority w:val="99"/>
    <w:rsid w:val="00936C96"/>
    <w:rPr>
      <w:rFonts w:ascii="Bookman Old Style" w:hAnsi="Bookman Old Style" w:cs="Bookman Old Style"/>
      <w:sz w:val="16"/>
      <w:szCs w:val="16"/>
    </w:rPr>
  </w:style>
  <w:style w:type="character" w:customStyle="1" w:styleId="FontStyle17">
    <w:name w:val="Font Style17"/>
    <w:uiPriority w:val="99"/>
    <w:rsid w:val="00936C96"/>
    <w:rPr>
      <w:rFonts w:ascii="Book Antiqua" w:hAnsi="Book Antiqua" w:cs="Book Antiqua"/>
      <w:i/>
      <w:iCs/>
      <w:spacing w:val="10"/>
      <w:sz w:val="22"/>
      <w:szCs w:val="22"/>
    </w:rPr>
  </w:style>
  <w:style w:type="character" w:customStyle="1" w:styleId="FontStyle329">
    <w:name w:val="Font Style329"/>
    <w:basedOn w:val="DefaultParagraphFont"/>
    <w:uiPriority w:val="99"/>
    <w:rsid w:val="00936C9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936C96"/>
  </w:style>
  <w:style w:type="character" w:customStyle="1" w:styleId="DateTimeChar">
    <w:name w:val="DateTime Char"/>
    <w:basedOn w:val="DefaultParagraphFont"/>
    <w:link w:val="DateTime"/>
    <w:uiPriority w:val="4"/>
    <w:rsid w:val="00936C96"/>
    <w:rPr>
      <w:rFonts w:ascii="Calibri" w:hAnsi="Calibri" w:cs="Calibri"/>
      <w:sz w:val="22"/>
    </w:rPr>
  </w:style>
  <w:style w:type="paragraph" w:customStyle="1" w:styleId="Lecture">
    <w:name w:val="Lecture"/>
    <w:next w:val="BodyText"/>
    <w:link w:val="LectureChar"/>
    <w:autoRedefine/>
    <w:uiPriority w:val="4"/>
    <w:qFormat/>
    <w:rsid w:val="00936C96"/>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36C96"/>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936C96"/>
  </w:style>
  <w:style w:type="character" w:customStyle="1" w:styleId="m-8559461887574130099gmail-styleunderline">
    <w:name w:val="m_-8559461887574130099gmail-styleunderline"/>
    <w:basedOn w:val="DefaultParagraphFont"/>
    <w:rsid w:val="00936C96"/>
  </w:style>
  <w:style w:type="paragraph" w:styleId="NoSpacing">
    <w:name w:val="No Spacing"/>
    <w:link w:val="NoSpacingChar"/>
    <w:uiPriority w:val="1"/>
    <w:qFormat/>
    <w:rsid w:val="00936C9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article/space-debris-101" TargetMode="External"/><Relationship Id="rId18" Type="http://schemas.openxmlformats.org/officeDocument/2006/relationships/hyperlink" Target="https://truthout.org/articles/the-world-is-on-the-brink-of-widespread-water-wars/" TargetMode="External"/><Relationship Id="rId3" Type="http://schemas.openxmlformats.org/officeDocument/2006/relationships/customXml" Target="../customXml/item3.xml"/><Relationship Id="rId21" Type="http://schemas.openxmlformats.org/officeDocument/2006/relationships/hyperlink" Target="https://nsiteam.com/social/wp-content/uploads/2018/08/SMA-White-Paper_Chinese-Persepectives-on-Space_-Aug-2018.pdf" TargetMode="Externa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nbcnews.com/news/world/early-warning-tools-aim-prevent-water-wars-curb-droughts-n917001"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diatimes.com/technology/science-and-future/ozone-layer-depletion-mass-extinction-earth-516536.html"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climate.nasa.gov/news/1027/satellites-help-power-grid-keep-its-balance/"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papers.ssrn.com/sol3/papers.cfm?abstract_id=3979481" TargetMode="External"/><Relationship Id="rId22" Type="http://schemas.openxmlformats.org/officeDocument/2006/relationships/hyperlink" Target="https://metro.co.uk/2019/05/18/we-will-all-end-up-killing-each-other-and-one-nuclear-blast-could-do-it-9370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15370</Words>
  <Characters>87610</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1</cp:revision>
  <dcterms:created xsi:type="dcterms:W3CDTF">2022-04-24T14:05:00Z</dcterms:created>
  <dcterms:modified xsi:type="dcterms:W3CDTF">2022-04-24T14:31:00Z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