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32390" w14:textId="47473782" w:rsidR="00DB7F59" w:rsidRDefault="00DB7F59" w:rsidP="00DB7F59">
      <w:pPr>
        <w:pStyle w:val="Heading1"/>
      </w:pPr>
      <w:r>
        <w:t>1AC</w:t>
      </w:r>
    </w:p>
    <w:p w14:paraId="481928B1" w14:textId="2100532A" w:rsidR="00DB7F59" w:rsidRDefault="00DB7F59" w:rsidP="00DB7F59">
      <w:pPr>
        <w:pStyle w:val="Heading3"/>
      </w:pPr>
      <w:r>
        <w:lastRenderedPageBreak/>
        <w:t>1AC – Plan</w:t>
      </w:r>
    </w:p>
    <w:p w14:paraId="083AE572" w14:textId="77777777" w:rsidR="00DB7F59" w:rsidRDefault="00DB7F59" w:rsidP="00DB7F59">
      <w:pPr>
        <w:pStyle w:val="Heading4"/>
      </w:pPr>
      <w:r>
        <w:t>Plan – The appropriation of outer space through the production of orbital debris by private entities is unjust.</w:t>
      </w:r>
    </w:p>
    <w:p w14:paraId="56810368" w14:textId="77777777" w:rsidR="00DB7F59" w:rsidRDefault="00DB7F59" w:rsidP="00DB7F59"/>
    <w:p w14:paraId="2E6C8114" w14:textId="77777777" w:rsidR="00DB7F59" w:rsidRDefault="00DB7F59" w:rsidP="00DB7F59">
      <w:pPr>
        <w:pStyle w:val="Heading4"/>
      </w:pPr>
      <w:r>
        <w:t>Orbital debris is</w:t>
      </w:r>
    </w:p>
    <w:p w14:paraId="13A09D02" w14:textId="77777777" w:rsidR="00DB7F59" w:rsidRPr="00172966" w:rsidRDefault="00DB7F59" w:rsidP="00DB7F59">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13B406CF" w14:textId="77777777" w:rsidR="00DB7F59" w:rsidRPr="00172966" w:rsidRDefault="00DB7F59" w:rsidP="00DB7F59">
      <w:pPr>
        <w:rPr>
          <w:sz w:val="16"/>
        </w:rPr>
      </w:pPr>
      <w:r w:rsidRPr="00172966">
        <w:rPr>
          <w:sz w:val="16"/>
        </w:rPr>
        <w:t>Orbital Debris</w:t>
      </w:r>
    </w:p>
    <w:p w14:paraId="7C75E5B3" w14:textId="77777777" w:rsidR="00DB7F59" w:rsidRPr="00172966" w:rsidRDefault="00DB7F59" w:rsidP="00DB7F59">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51F9EE33" w14:textId="77777777" w:rsidR="00DB7F59" w:rsidRDefault="00DB7F59" w:rsidP="00DB7F59">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C340333" w14:textId="77777777" w:rsidR="00DB7F59" w:rsidRDefault="00DB7F59" w:rsidP="00DB7F59"/>
    <w:p w14:paraId="726BB236" w14:textId="77777777" w:rsidR="00DB7F59" w:rsidRDefault="00DB7F59" w:rsidP="00DB7F59">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28A0B708" w14:textId="77777777" w:rsidR="00DB7F59" w:rsidRPr="009B41D4" w:rsidRDefault="00DB7F59" w:rsidP="00DB7F59">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389A79A9" w14:textId="77777777" w:rsidR="00DB7F59" w:rsidRPr="00FB4B6B" w:rsidRDefault="00DB7F59" w:rsidP="00DB7F59">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w:t>
      </w:r>
      <w:r w:rsidRPr="00BA44E4">
        <w:rPr>
          <w:sz w:val="14"/>
        </w:rPr>
        <w:lastRenderedPageBreak/>
        <w:t xml:space="preserve">the tragedy of the commons has often been a game of catch-up with substantial social costs. The </w:t>
      </w:r>
      <w:r w:rsidRPr="00FB4B6B">
        <w:rPr>
          <w:u w:val="single"/>
        </w:rPr>
        <w:t>infant space industry can avert these costs before they escalate.</w:t>
      </w:r>
    </w:p>
    <w:p w14:paraId="193A1460" w14:textId="77777777" w:rsidR="00DB7F59" w:rsidRPr="00BA44E4" w:rsidRDefault="00DB7F59" w:rsidP="00DB7F59">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642C6164" w14:textId="77777777" w:rsidR="00DB7F59" w:rsidRPr="00BA44E4" w:rsidRDefault="00DB7F59" w:rsidP="00DB7F59">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15A13437" w14:textId="77777777" w:rsidR="00DB7F59" w:rsidRPr="00BA44E4" w:rsidRDefault="00DB7F59" w:rsidP="00DB7F59">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645CD142" w14:textId="77777777" w:rsidR="00DB7F59" w:rsidRPr="00BA44E4" w:rsidRDefault="00DB7F59" w:rsidP="00DB7F59">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7D4C26B" w14:textId="77777777" w:rsidR="00DB7F59" w:rsidRPr="00BA44E4" w:rsidRDefault="00DB7F59" w:rsidP="00DB7F59">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18335CDD" w14:textId="77777777" w:rsidR="00DB7F59" w:rsidRPr="00BA44E4" w:rsidRDefault="00DB7F59" w:rsidP="00DB7F59">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057E4389" w14:textId="77777777" w:rsidR="00DB7F59" w:rsidRPr="00BA44E4" w:rsidRDefault="00DB7F59" w:rsidP="00DB7F59">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57F1898D" w14:textId="77777777" w:rsidR="00DB7F59" w:rsidRPr="00BA44E4" w:rsidRDefault="00DB7F59" w:rsidP="00DB7F59">
      <w:pPr>
        <w:rPr>
          <w:sz w:val="14"/>
        </w:rPr>
      </w:pPr>
      <w:r w:rsidRPr="00BA44E4">
        <w:rPr>
          <w:sz w:val="14"/>
        </w:rPr>
        <w:t>RESULTS</w:t>
      </w:r>
    </w:p>
    <w:p w14:paraId="6836DB8F" w14:textId="77777777" w:rsidR="00DB7F59" w:rsidRPr="00BA44E4" w:rsidRDefault="00DB7F59" w:rsidP="00DB7F59">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1B91E806" w14:textId="77777777" w:rsidR="00DB7F59" w:rsidRDefault="00DB7F59" w:rsidP="00DB7F59">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77EF74F" w14:textId="77777777" w:rsidR="00DB7F59" w:rsidRDefault="00DB7F59" w:rsidP="00DB7F59">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CE27653" w14:textId="77777777" w:rsidR="00DB7F59" w:rsidRDefault="00DB7F59" w:rsidP="00DB7F59">
      <w:pPr>
        <w:rPr>
          <w:sz w:val="14"/>
        </w:rPr>
      </w:pPr>
      <w:r>
        <w:rPr>
          <w:sz w:val="14"/>
        </w:rPr>
        <w:t>DISCUSSION</w:t>
      </w:r>
    </w:p>
    <w:p w14:paraId="46E24C2F" w14:textId="77777777" w:rsidR="00DB7F59" w:rsidRDefault="00DB7F59" w:rsidP="00DB7F59">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2916EA1" w14:textId="77777777" w:rsidR="00DB7F59" w:rsidRDefault="00DB7F59" w:rsidP="00DB7F59">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504E023C" w14:textId="77777777" w:rsidR="00DB7F59" w:rsidRDefault="00DB7F59" w:rsidP="00DB7F59">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BB8996D" w14:textId="77777777" w:rsidR="00DB7F59" w:rsidRDefault="00DB7F59" w:rsidP="00DB7F59">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53E2DE70" w14:textId="77777777" w:rsidR="00DB7F59" w:rsidRDefault="00DB7F59" w:rsidP="00DB7F59">
      <w:pPr>
        <w:rPr>
          <w:sz w:val="16"/>
        </w:rPr>
      </w:pPr>
    </w:p>
    <w:p w14:paraId="417C417C" w14:textId="77777777" w:rsidR="00DB7F59" w:rsidRDefault="00DB7F59" w:rsidP="00DB7F59">
      <w:pPr>
        <w:pStyle w:val="Heading3"/>
      </w:pPr>
      <w:r>
        <w:lastRenderedPageBreak/>
        <w:t>1AC – Advantage</w:t>
      </w:r>
    </w:p>
    <w:p w14:paraId="609FB623" w14:textId="77777777" w:rsidR="000F0E72" w:rsidRDefault="000F0E72" w:rsidP="000F0E72">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6A1B386D" w14:textId="77777777" w:rsidR="000F0E72" w:rsidRPr="00297AF0" w:rsidRDefault="000F0E72" w:rsidP="000F0E72">
      <w:r w:rsidRPr="00297AF0">
        <w:rPr>
          <w:rStyle w:val="Style13ptBold"/>
        </w:rPr>
        <w:t>Rao and Rondina</w:t>
      </w:r>
      <w:r>
        <w:t xml:space="preserve"> 2/16/</w:t>
      </w:r>
      <w:r w:rsidRPr="00297AF0">
        <w:rPr>
          <w:rStyle w:val="Style13ptBold"/>
        </w:rPr>
        <w:t>22</w:t>
      </w:r>
      <w:r>
        <w:t xml:space="preserve"> [Akhil Rao and Giacomo Rondina. *Middlebury College in the Department of Economics. **University of California, San Diego. “</w:t>
      </w:r>
      <w:r w:rsidRPr="00297AF0">
        <w:t>Open access to orbit and runaway space debris growth</w:t>
      </w:r>
      <w:r>
        <w:t xml:space="preserve">.” </w:t>
      </w:r>
      <w:hyperlink r:id="rId11" w:history="1">
        <w:r w:rsidRPr="00291C20">
          <w:rPr>
            <w:rStyle w:val="Hyperlink"/>
          </w:rPr>
          <w:t>https://arxiv.org/pdf/2202.07442.pdf</w:t>
        </w:r>
      </w:hyperlink>
      <w:r>
        <w:t>] Justin</w:t>
      </w:r>
    </w:p>
    <w:p w14:paraId="31509407" w14:textId="77777777" w:rsidR="000F0E72" w:rsidRPr="0077694C" w:rsidRDefault="000F0E72" w:rsidP="000F0E72">
      <w:pPr>
        <w:rPr>
          <w:sz w:val="14"/>
        </w:rPr>
      </w:pPr>
      <w:r w:rsidRPr="0077694C">
        <w:rPr>
          <w:sz w:val="14"/>
        </w:rPr>
        <w:t xml:space="preserve">In this paper </w:t>
      </w:r>
      <w:r w:rsidRPr="00297AF0">
        <w:rPr>
          <w:u w:val="single"/>
        </w:rPr>
        <w:t xml:space="preserve">we present a dynamic </w:t>
      </w:r>
      <w:r w:rsidRPr="00275260">
        <w:rPr>
          <w:highlight w:val="green"/>
          <w:u w:val="single"/>
        </w:rPr>
        <w:t xml:space="preserve">physico-economic </w:t>
      </w:r>
      <w:r w:rsidRPr="00B97E25">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275260">
        <w:rPr>
          <w:highlight w:val="green"/>
          <w:u w:val="single"/>
        </w:rPr>
        <w:t>with</w:t>
      </w:r>
      <w:r w:rsidRPr="0077694C">
        <w:rPr>
          <w:sz w:val="14"/>
        </w:rPr>
        <w:t xml:space="preserve"> endogenous </w:t>
      </w:r>
      <w:r w:rsidRPr="00297AF0">
        <w:rPr>
          <w:u w:val="single"/>
        </w:rPr>
        <w:t xml:space="preserve">collision probability and </w:t>
      </w:r>
      <w:r w:rsidRPr="00275260">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stability of openaccess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7B4B8FA1" w14:textId="77777777" w:rsidR="000F0E72" w:rsidRPr="0077694C" w:rsidRDefault="000F0E72" w:rsidP="000F0E72">
      <w:pPr>
        <w:rPr>
          <w:sz w:val="14"/>
        </w:rPr>
      </w:pPr>
      <w:r w:rsidRPr="00B97E25">
        <w:rPr>
          <w:rStyle w:val="Emphasis"/>
          <w:sz w:val="24"/>
          <w:highlight w:val="green"/>
        </w:rPr>
        <w:t>First</w:t>
      </w:r>
      <w:r w:rsidRPr="0077694C">
        <w:rPr>
          <w:sz w:val="14"/>
        </w:rPr>
        <w:t xml:space="preserve">, under open access </w:t>
      </w:r>
      <w:r w:rsidRPr="00275260">
        <w:rPr>
          <w:highlight w:val="green"/>
          <w:u w:val="single"/>
        </w:rPr>
        <w:t>too many firms</w:t>
      </w:r>
      <w:r w:rsidRPr="00297AF0">
        <w:rPr>
          <w:u w:val="single"/>
        </w:rPr>
        <w:t xml:space="preserve"> will </w:t>
      </w:r>
      <w:r w:rsidRPr="00275260">
        <w:rPr>
          <w:highlight w:val="green"/>
          <w:u w:val="single"/>
        </w:rPr>
        <w:t xml:space="preserve">launch satellites because they won’t </w:t>
      </w:r>
      <w:r w:rsidRPr="00B97E25">
        <w:rPr>
          <w:rStyle w:val="Emphasis"/>
          <w:highlight w:val="green"/>
        </w:rPr>
        <w:t>internalize</w:t>
      </w:r>
      <w:r w:rsidRPr="00B97E25">
        <w:rPr>
          <w:rStyle w:val="Emphasis"/>
        </w:rPr>
        <w:t xml:space="preserve"> the </w:t>
      </w:r>
      <w:proofErr w:type="gramStart"/>
      <w:r w:rsidRPr="00B97E25">
        <w:rPr>
          <w:rStyle w:val="Emphasis"/>
          <w:highlight w:val="green"/>
        </w:rPr>
        <w:t>risks</w:t>
      </w:r>
      <w:proofErr w:type="gramEnd"/>
      <w:r w:rsidRPr="00275260">
        <w:rPr>
          <w:highlight w:val="green"/>
          <w:u w:val="single"/>
        </w:rPr>
        <w:t xml:space="preserve"> they impose on</w:t>
      </w:r>
      <w:r w:rsidRPr="0077694C">
        <w:rPr>
          <w:sz w:val="14"/>
        </w:rPr>
        <w:t xml:space="preserve"> other orbit </w:t>
      </w:r>
      <w:r w:rsidRPr="00275260">
        <w:rPr>
          <w:highlight w:val="green"/>
          <w:u w:val="single"/>
        </w:rPr>
        <w:t>users</w:t>
      </w:r>
      <w:r w:rsidRPr="0077694C">
        <w:rPr>
          <w:sz w:val="14"/>
        </w:rPr>
        <w:t xml:space="preserve">. Though </w:t>
      </w:r>
      <w:r w:rsidRPr="00275260">
        <w:rPr>
          <w:highlight w:val="green"/>
          <w:u w:val="single"/>
        </w:rPr>
        <w:t>profit maximizing satellite owners</w:t>
      </w:r>
      <w:r w:rsidRPr="0077694C">
        <w:rPr>
          <w:sz w:val="14"/>
        </w:rPr>
        <w:t xml:space="preserve"> have incentives to reduce launches as the risk of a collision grows, they </w:t>
      </w:r>
      <w:r w:rsidRPr="00275260">
        <w:rPr>
          <w:highlight w:val="green"/>
          <w:u w:val="single"/>
        </w:rPr>
        <w:t xml:space="preserve">do </w:t>
      </w:r>
      <w:r w:rsidRPr="00B97E25">
        <w:rPr>
          <w:rStyle w:val="Emphasis"/>
          <w:highlight w:val="green"/>
        </w:rPr>
        <w:t>not</w:t>
      </w:r>
      <w:r w:rsidRPr="00275260">
        <w:rPr>
          <w:highlight w:val="green"/>
          <w:u w:val="single"/>
        </w:rPr>
        <w:t xml:space="preserve"> respond to debris</w:t>
      </w:r>
      <w:r w:rsidRPr="00297AF0">
        <w:rPr>
          <w:u w:val="single"/>
        </w:rPr>
        <w:t xml:space="preserve"> growth</w:t>
      </w:r>
      <w:r w:rsidRPr="0077694C">
        <w:rPr>
          <w:sz w:val="14"/>
        </w:rPr>
        <w:t xml:space="preserve"> or collision risk </w:t>
      </w:r>
      <w:r w:rsidRPr="00B97E25">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1CD21172" w14:textId="77777777" w:rsidR="000F0E72" w:rsidRPr="0077694C" w:rsidRDefault="000F0E72" w:rsidP="000F0E72">
      <w:pPr>
        <w:rPr>
          <w:sz w:val="14"/>
        </w:rPr>
      </w:pPr>
      <w:r w:rsidRPr="00B97E25">
        <w:rPr>
          <w:rStyle w:val="Emphasis"/>
          <w:sz w:val="24"/>
          <w:highlight w:val="green"/>
        </w:rPr>
        <w:t>Second</w:t>
      </w:r>
      <w:r w:rsidRPr="0077694C">
        <w:rPr>
          <w:sz w:val="14"/>
        </w:rPr>
        <w:t xml:space="preserve">, </w:t>
      </w:r>
      <w:r w:rsidRPr="00F52977">
        <w:rPr>
          <w:highlight w:val="green"/>
          <w:u w:val="single"/>
        </w:rPr>
        <w:t>Kessler</w:t>
      </w:r>
      <w:r w:rsidRPr="00297AF0">
        <w:rPr>
          <w:u w:val="single"/>
        </w:rPr>
        <w:t xml:space="preserve"> Syndrome is </w:t>
      </w:r>
      <w:r w:rsidRPr="00B97E25">
        <w:rPr>
          <w:rStyle w:val="Emphasis"/>
          <w:highlight w:val="green"/>
        </w:rPr>
        <w:t>possible</w:t>
      </w:r>
      <w:r w:rsidRPr="00F52977">
        <w:rPr>
          <w:highlight w:val="green"/>
          <w:u w:val="single"/>
        </w:rPr>
        <w:t xml:space="preserve"> </w:t>
      </w:r>
      <w:proofErr w:type="gramStart"/>
      <w:r w:rsidRPr="00F52977">
        <w:rPr>
          <w:highlight w:val="green"/>
          <w:u w:val="single"/>
        </w:rPr>
        <w:t>as long as</w:t>
      </w:r>
      <w:proofErr w:type="gramEnd"/>
      <w:r w:rsidRPr="0077694C">
        <w:rPr>
          <w:sz w:val="14"/>
        </w:rPr>
        <w:t xml:space="preserve"> debris objects can collide with each other and generate new fragments, i.e the new fragment formation </w:t>
      </w:r>
      <w:r w:rsidRPr="00F52977">
        <w:rPr>
          <w:highlight w:val="green"/>
          <w:u w:val="single"/>
        </w:rPr>
        <w:t xml:space="preserve">debris coupling </w:t>
      </w:r>
      <w:r w:rsidRPr="00B97E25">
        <w:rPr>
          <w:rStyle w:val="Emphasis"/>
          <w:highlight w:val="green"/>
        </w:rPr>
        <w:t>exists</w:t>
      </w:r>
      <w:r w:rsidRPr="0077694C">
        <w:rPr>
          <w:sz w:val="14"/>
        </w:rPr>
        <w:t xml:space="preserve">. </w:t>
      </w:r>
      <w:r w:rsidRPr="00B97E25">
        <w:rPr>
          <w:rStyle w:val="Emphasis"/>
          <w:highlight w:val="green"/>
        </w:rPr>
        <w:t>Engineering studies</w:t>
      </w:r>
      <w:r w:rsidRPr="00F52977">
        <w:rPr>
          <w:highlight w:val="green"/>
          <w:u w:val="single"/>
        </w:rPr>
        <w:t xml:space="preserve"> indicate</w:t>
      </w:r>
      <w:r w:rsidRPr="00297AF0">
        <w:rPr>
          <w:u w:val="single"/>
        </w:rPr>
        <w:t xml:space="preserve"> that </w:t>
      </w:r>
      <w:r w:rsidRPr="00F52977">
        <w:rPr>
          <w:highlight w:val="green"/>
          <w:u w:val="single"/>
        </w:rPr>
        <w:t>this</w:t>
      </w:r>
      <w:r w:rsidRPr="00297AF0">
        <w:rPr>
          <w:u w:val="single"/>
        </w:rPr>
        <w:t xml:space="preserve"> coupling does </w:t>
      </w:r>
      <w:r w:rsidRPr="0077694C">
        <w:rPr>
          <w:sz w:val="14"/>
        </w:rPr>
        <w:t xml:space="preserve">in fact </w:t>
      </w:r>
      <w:r w:rsidRPr="00F52977">
        <w:rPr>
          <w:highlight w:val="green"/>
          <w:u w:val="single"/>
        </w:rPr>
        <w:t>exist</w:t>
      </w:r>
      <w:r w:rsidRPr="0077694C">
        <w:rPr>
          <w:sz w:val="14"/>
        </w:rPr>
        <w:t xml:space="preserve">. Due to open access, </w:t>
      </w:r>
      <w:r w:rsidRPr="00297AF0">
        <w:rPr>
          <w:u w:val="single"/>
        </w:rPr>
        <w:t xml:space="preserve">even </w:t>
      </w:r>
      <w:r w:rsidRPr="00F52977">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F52977">
        <w:rPr>
          <w:highlight w:val="green"/>
          <w:u w:val="single"/>
        </w:rPr>
        <w:t>launch satellites</w:t>
      </w:r>
      <w:r w:rsidRPr="0077694C">
        <w:rPr>
          <w:sz w:val="14"/>
        </w:rPr>
        <w:t xml:space="preserve"> despite recognizing their role in causing Kessler Syndrome and </w:t>
      </w:r>
      <w:r w:rsidRPr="00F52977">
        <w:rPr>
          <w:highlight w:val="green"/>
          <w:u w:val="single"/>
        </w:rPr>
        <w:t>even after</w:t>
      </w:r>
      <w:r w:rsidRPr="0077694C">
        <w:rPr>
          <w:u w:val="single"/>
        </w:rPr>
        <w:t xml:space="preserve"> the Kessler </w:t>
      </w:r>
      <w:r w:rsidRPr="00F52977">
        <w:rPr>
          <w:highlight w:val="green"/>
          <w:u w:val="single"/>
        </w:rPr>
        <w:t xml:space="preserve">threshold has been </w:t>
      </w:r>
      <w:r w:rsidRPr="00B97E25">
        <w:rPr>
          <w:rStyle w:val="Emphasis"/>
          <w:highlight w:val="green"/>
        </w:rPr>
        <w:t>crossed</w:t>
      </w:r>
      <w:r w:rsidRPr="0077694C">
        <w:rPr>
          <w:sz w:val="14"/>
        </w:rPr>
        <w:t>.</w:t>
      </w:r>
    </w:p>
    <w:p w14:paraId="41F402ED" w14:textId="77777777" w:rsidR="000F0E72" w:rsidRDefault="000F0E72" w:rsidP="000F0E72">
      <w:pPr>
        <w:rPr>
          <w:sz w:val="14"/>
        </w:rPr>
      </w:pPr>
      <w:r w:rsidRPr="00B97E25">
        <w:rPr>
          <w:rStyle w:val="Emphasis"/>
          <w:sz w:val="24"/>
          <w:highlight w:val="green"/>
        </w:rPr>
        <w:t>Third</w:t>
      </w:r>
      <w:r w:rsidRPr="0077694C">
        <w:rPr>
          <w:sz w:val="14"/>
        </w:rPr>
        <w:t xml:space="preserve">, under open access </w:t>
      </w:r>
      <w:r w:rsidRPr="00F52977">
        <w:rPr>
          <w:highlight w:val="green"/>
          <w:u w:val="single"/>
        </w:rPr>
        <w:t>Kessler</w:t>
      </w:r>
      <w:r w:rsidRPr="0077694C">
        <w:rPr>
          <w:u w:val="single"/>
        </w:rPr>
        <w:t xml:space="preserve"> Syndrome is</w:t>
      </w:r>
      <w:r w:rsidRPr="0077694C">
        <w:rPr>
          <w:sz w:val="14"/>
        </w:rPr>
        <w:t xml:space="preserve"> more </w:t>
      </w:r>
      <w:r w:rsidRPr="00F52977">
        <w:rPr>
          <w:highlight w:val="green"/>
          <w:u w:val="single"/>
        </w:rPr>
        <w:t>likely as</w:t>
      </w:r>
      <w:r w:rsidRPr="0077694C">
        <w:rPr>
          <w:u w:val="single"/>
        </w:rPr>
        <w:t xml:space="preserve"> the </w:t>
      </w:r>
      <w:r w:rsidRPr="00B97E25">
        <w:rPr>
          <w:rStyle w:val="Emphasis"/>
        </w:rPr>
        <w:t xml:space="preserve">excess </w:t>
      </w:r>
      <w:r w:rsidRPr="00B97E25">
        <w:rPr>
          <w:rStyle w:val="Emphasis"/>
          <w:highlight w:val="green"/>
        </w:rPr>
        <w:t>return</w:t>
      </w:r>
      <w:r w:rsidRPr="00F52977">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F52977">
        <w:rPr>
          <w:highlight w:val="green"/>
          <w:u w:val="single"/>
        </w:rPr>
        <w:t>new</w:t>
      </w:r>
      <w:r w:rsidRPr="0077694C">
        <w:rPr>
          <w:u w:val="single"/>
        </w:rPr>
        <w:t xml:space="preserve"> commercial </w:t>
      </w:r>
      <w:r w:rsidRPr="00F52977">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F52977">
        <w:rPr>
          <w:highlight w:val="green"/>
          <w:u w:val="single"/>
        </w:rPr>
        <w:t xml:space="preserve">make orbit use </w:t>
      </w:r>
      <w:r w:rsidRPr="00B97E25">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F52977">
        <w:rPr>
          <w:highlight w:val="green"/>
          <w:u w:val="single"/>
        </w:rPr>
        <w:t>Kessler</w:t>
      </w:r>
      <w:r w:rsidRPr="0077694C">
        <w:rPr>
          <w:u w:val="single"/>
        </w:rPr>
        <w:t xml:space="preserve"> Syndrome </w:t>
      </w:r>
      <w:r w:rsidRPr="00F52977">
        <w:rPr>
          <w:highlight w:val="green"/>
          <w:u w:val="single"/>
        </w:rPr>
        <w:t>occurring</w:t>
      </w:r>
      <w:r w:rsidRPr="0077694C">
        <w:rPr>
          <w:u w:val="single"/>
        </w:rPr>
        <w:t xml:space="preserve"> as </w:t>
      </w:r>
      <w:r w:rsidRPr="00B97E25">
        <w:rPr>
          <w:rStyle w:val="Emphasis"/>
        </w:rPr>
        <w:t xml:space="preserve">early as </w:t>
      </w:r>
      <w:r w:rsidRPr="00B97E25">
        <w:rPr>
          <w:rStyle w:val="Emphasis"/>
          <w:highlight w:val="green"/>
        </w:rPr>
        <w:t>2035</w:t>
      </w:r>
      <w:r w:rsidRPr="0077694C">
        <w:rPr>
          <w:sz w:val="14"/>
        </w:rPr>
        <w:t xml:space="preserve">. Our results suggest </w:t>
      </w:r>
      <w:proofErr w:type="gramStart"/>
      <w:r w:rsidRPr="0077694C">
        <w:rPr>
          <w:sz w:val="14"/>
        </w:rPr>
        <w:t>that,</w:t>
      </w:r>
      <w:proofErr w:type="gramEnd"/>
      <w:r w:rsidRPr="0077694C">
        <w:rPr>
          <w:sz w:val="14"/>
        </w:rPr>
        <w:t xml:space="preserve">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492126FF" w14:textId="77777777" w:rsidR="000F0E72" w:rsidRDefault="000F0E72" w:rsidP="000F0E72">
      <w:pPr>
        <w:rPr>
          <w:sz w:val="14"/>
        </w:rPr>
      </w:pPr>
    </w:p>
    <w:p w14:paraId="17E1E9DE" w14:textId="26E2F6EE" w:rsidR="000F0E72" w:rsidRDefault="000F0E72" w:rsidP="000F0E72">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rsidR="005F5663">
        <w:t xml:space="preserve"> – it’s space’s </w:t>
      </w:r>
      <w:r w:rsidR="005F5663" w:rsidRPr="005F5663">
        <w:rPr>
          <w:u w:val="single"/>
        </w:rPr>
        <w:t>Sword of Damocles</w:t>
      </w:r>
      <w:r w:rsidR="005F5663">
        <w:rPr>
          <w:u w:val="single"/>
        </w:rPr>
        <w:t>.</w:t>
      </w:r>
    </w:p>
    <w:p w14:paraId="50D5AC55" w14:textId="77777777" w:rsidR="000F0E72" w:rsidRPr="00E642CB" w:rsidRDefault="000F0E72" w:rsidP="000F0E72">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w:t>
      </w:r>
      <w:proofErr w:type="gramStart"/>
      <w:r>
        <w:t>Internally</w:t>
      </w:r>
      <w:proofErr w:type="gramEnd"/>
      <w:r>
        <w:t xml:space="preserve"> citing James Blake * </w:t>
      </w:r>
      <w:r w:rsidRPr="00E642CB">
        <w:t xml:space="preserve">I am a Ph.D. student in Astronomy at Yale University. My research focuses on ultra-diffuse galaxies and their globular </w:t>
      </w:r>
      <w:r w:rsidRPr="00E642CB">
        <w:lastRenderedPageBreak/>
        <w:t>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2" w:history="1">
        <w:r w:rsidRPr="00EE4324">
          <w:rPr>
            <w:rStyle w:val="Hyperlink"/>
          </w:rPr>
          <w:t>https://astrobites.org/2022/02/24/space-sustainability/</w:t>
        </w:r>
      </w:hyperlink>
      <w:r>
        <w:t>] Justin</w:t>
      </w:r>
    </w:p>
    <w:p w14:paraId="30412C0C" w14:textId="77777777" w:rsidR="000F0E72" w:rsidRPr="00E642CB" w:rsidRDefault="000F0E72" w:rsidP="000F0E72">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4F4382CE" w14:textId="77777777" w:rsidR="000F0E72" w:rsidRPr="00E642CB" w:rsidRDefault="000F0E72" w:rsidP="000F0E72">
      <w:pPr>
        <w:rPr>
          <w:sz w:val="14"/>
        </w:rPr>
      </w:pPr>
      <w:r w:rsidRPr="00E642CB">
        <w:rPr>
          <w:sz w:val="14"/>
        </w:rPr>
        <w:t>What’s up there?</w:t>
      </w:r>
    </w:p>
    <w:p w14:paraId="6BFDE662" w14:textId="77777777" w:rsidR="000F0E72" w:rsidRPr="00E642CB" w:rsidRDefault="000F0E72" w:rsidP="000F0E72">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067C3DBC" w14:textId="77777777" w:rsidR="000F0E72" w:rsidRPr="00E642CB" w:rsidRDefault="000F0E72" w:rsidP="000F0E72">
      <w:pPr>
        <w:rPr>
          <w:sz w:val="14"/>
        </w:rPr>
      </w:pPr>
      <w:r w:rsidRPr="00E642CB">
        <w:rPr>
          <w:sz w:val="14"/>
        </w:rPr>
        <w:t>Fig. 2: Number of tracked objects in Low-Earth Orbit (LEO) and Geo-synchronous orbit (GSO). Modified from Fig.2 of the paper.</w:t>
      </w:r>
    </w:p>
    <w:p w14:paraId="6758F9C9" w14:textId="77777777" w:rsidR="000F0E72" w:rsidRPr="00E642CB" w:rsidRDefault="000F0E72" w:rsidP="000F0E72">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5B737F77" w14:textId="77777777" w:rsidR="000F0E72" w:rsidRPr="00E642CB" w:rsidRDefault="000F0E72" w:rsidP="000F0E72">
      <w:pPr>
        <w:rPr>
          <w:sz w:val="14"/>
        </w:rPr>
      </w:pPr>
      <w:r w:rsidRPr="00E642CB">
        <w:rPr>
          <w:sz w:val="14"/>
        </w:rPr>
        <w:t>What can be done?</w:t>
      </w:r>
    </w:p>
    <w:p w14:paraId="78EDE433" w14:textId="77777777" w:rsidR="000F0E72" w:rsidRPr="00CB5887" w:rsidRDefault="000F0E72" w:rsidP="000F0E72">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59586EEA" w14:textId="77777777" w:rsidR="000F0E72" w:rsidRPr="00E642CB" w:rsidRDefault="000F0E72" w:rsidP="000F0E72">
      <w:pPr>
        <w:rPr>
          <w:sz w:val="14"/>
        </w:rPr>
      </w:pPr>
      <w:r w:rsidRPr="00E642CB">
        <w:rPr>
          <w:sz w:val="14"/>
        </w:rPr>
        <w:lastRenderedPageBreak/>
        <w:t>Looking towards the future</w:t>
      </w:r>
    </w:p>
    <w:p w14:paraId="30A3E08C" w14:textId="77777777" w:rsidR="000F0E72" w:rsidRDefault="000F0E72" w:rsidP="000F0E72">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19EA3706" w14:textId="77777777" w:rsidR="000F0E72" w:rsidRDefault="000F0E72" w:rsidP="000F0E72"/>
    <w:p w14:paraId="494DA4B1" w14:textId="77777777" w:rsidR="000F0E72" w:rsidRDefault="000F0E72" w:rsidP="000F0E72">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42B3E707" w14:textId="77777777" w:rsidR="000F0E72" w:rsidRPr="0039480E" w:rsidRDefault="000F0E72" w:rsidP="000F0E72">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3" w:history="1">
        <w:r w:rsidRPr="00EE4324">
          <w:rPr>
            <w:rStyle w:val="Hyperlink"/>
          </w:rPr>
          <w:t>https://aerospace.org/article/space-debris-101</w:t>
        </w:r>
      </w:hyperlink>
      <w:r>
        <w:t>] Justin</w:t>
      </w:r>
    </w:p>
    <w:p w14:paraId="0AB2D163" w14:textId="77777777" w:rsidR="000F0E72" w:rsidRPr="0039480E" w:rsidRDefault="000F0E72" w:rsidP="000F0E72">
      <w:pPr>
        <w:rPr>
          <w:sz w:val="14"/>
        </w:rPr>
      </w:pPr>
      <w:r w:rsidRPr="0039480E">
        <w:rPr>
          <w:sz w:val="14"/>
        </w:rPr>
        <w:t>Can you see space debris coming at you?</w:t>
      </w:r>
    </w:p>
    <w:p w14:paraId="09176E47" w14:textId="77777777" w:rsidR="000F0E72" w:rsidRPr="0039480E" w:rsidRDefault="000F0E72" w:rsidP="000F0E72">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62EE4CD1" w14:textId="77777777" w:rsidR="000F0E72" w:rsidRPr="0039480E" w:rsidRDefault="000F0E72" w:rsidP="000F0E72">
      <w:pPr>
        <w:rPr>
          <w:sz w:val="14"/>
        </w:rPr>
      </w:pPr>
      <w:r w:rsidRPr="0039480E">
        <w:rPr>
          <w:sz w:val="14"/>
        </w:rPr>
        <w:t>What is an on-orbit collision like?</w:t>
      </w:r>
    </w:p>
    <w:p w14:paraId="6B05E283" w14:textId="77777777" w:rsidR="000F0E72" w:rsidRPr="0039480E" w:rsidRDefault="000F0E72" w:rsidP="000F0E72">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5BCFADB4" w14:textId="77777777" w:rsidR="000F0E72" w:rsidRPr="0039480E" w:rsidRDefault="000F0E72" w:rsidP="000F0E72">
      <w:pPr>
        <w:rPr>
          <w:sz w:val="14"/>
        </w:rPr>
      </w:pPr>
      <w:r w:rsidRPr="0039480E">
        <w:rPr>
          <w:sz w:val="14"/>
        </w:rPr>
        <w:t>Do breakups look like the movies?</w:t>
      </w:r>
    </w:p>
    <w:p w14:paraId="4947C4CE" w14:textId="77777777" w:rsidR="000F0E72" w:rsidRPr="0039480E" w:rsidRDefault="000F0E72" w:rsidP="000F0E72">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6155FAAF" w14:textId="77777777" w:rsidR="000F0E72" w:rsidRDefault="000F0E72" w:rsidP="000F0E72"/>
    <w:p w14:paraId="19230BD5" w14:textId="77777777" w:rsidR="00DB7F59" w:rsidRDefault="00DB7F59" w:rsidP="00DB7F59">
      <w:pPr>
        <w:pStyle w:val="Heading4"/>
      </w:pPr>
      <w:r>
        <w:t xml:space="preserve">Current regulatory guidelines </w:t>
      </w:r>
      <w:r w:rsidRPr="00966BE3">
        <w:rPr>
          <w:u w:val="single"/>
        </w:rPr>
        <w:t>fail</w:t>
      </w:r>
      <w:r>
        <w:t xml:space="preserve"> – answers neg turns.</w:t>
      </w:r>
    </w:p>
    <w:p w14:paraId="7089ACEA" w14:textId="77777777" w:rsidR="00DB7F59" w:rsidRPr="005D6684" w:rsidRDefault="00DB7F59" w:rsidP="00DB7F59">
      <w:r w:rsidRPr="005D6684">
        <w:rPr>
          <w:rStyle w:val="Style13ptBold"/>
        </w:rPr>
        <w:t>Boley and Byers 21</w:t>
      </w:r>
      <w:r>
        <w:t xml:space="preserve">. Aaron Boley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6CBB723C" w14:textId="77777777" w:rsidR="00DB7F59" w:rsidRPr="005D6684" w:rsidRDefault="00DB7F59" w:rsidP="00DB7F59">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w:t>
      </w:r>
      <w:r w:rsidRPr="00B809EA">
        <w:rPr>
          <w:u w:val="single"/>
        </w:rPr>
        <w:lastRenderedPageBreak/>
        <w:t xml:space="preserve">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Others have similar plans, including OneWeb, Amazon, Telesat,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6E1A50EB" w14:textId="77777777" w:rsidR="00DB7F59" w:rsidRPr="005D6684" w:rsidRDefault="00DB7F59" w:rsidP="00DB7F59">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Te addition of satellite mega-constellations and the general proliferation of low-cost satellites in LEO stresses the environment further5–</w:t>
      </w:r>
      <w:proofErr w:type="gramStart"/>
      <w:r w:rsidRPr="005D6684">
        <w:rPr>
          <w:sz w:val="14"/>
        </w:rPr>
        <w:t>8 .</w:t>
      </w:r>
      <w:proofErr w:type="gramEnd"/>
    </w:p>
    <w:p w14:paraId="029F4195" w14:textId="77777777" w:rsidR="00DB7F59" w:rsidRPr="005D6684" w:rsidRDefault="00DB7F59" w:rsidP="00DB7F59">
      <w:pPr>
        <w:rPr>
          <w:sz w:val="14"/>
        </w:rPr>
      </w:pPr>
      <w:r w:rsidRPr="005D6684">
        <w:rPr>
          <w:sz w:val="14"/>
        </w:rPr>
        <w:t>[Omitted Figures 1 and 2]</w:t>
      </w:r>
    </w:p>
    <w:p w14:paraId="32A3AE7F" w14:textId="77777777" w:rsidR="00DB7F59" w:rsidRPr="005D6684" w:rsidRDefault="00DB7F59" w:rsidP="00DB7F59">
      <w:pPr>
        <w:rPr>
          <w:sz w:val="14"/>
        </w:rPr>
      </w:pPr>
      <w:r w:rsidRPr="005D6684">
        <w:rPr>
          <w:sz w:val="14"/>
        </w:rPr>
        <w:t>Results</w:t>
      </w:r>
    </w:p>
    <w:p w14:paraId="4C6A0EE9" w14:textId="77777777" w:rsidR="00DB7F59" w:rsidRPr="005D6684" w:rsidRDefault="00DB7F59" w:rsidP="00DB7F59">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1BCAEA25" w14:textId="77777777" w:rsidR="00DB7F59" w:rsidRPr="005D6684" w:rsidRDefault="00DB7F59" w:rsidP="00DB7F59">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2855DB0" w14:textId="77777777" w:rsidR="00DB7F59" w:rsidRPr="005D6684" w:rsidRDefault="00DB7F59" w:rsidP="00DB7F59">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61681761" w14:textId="77777777" w:rsidR="00DB7F59" w:rsidRPr="005D6684" w:rsidRDefault="00DB7F59" w:rsidP="00DB7F59">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w:t>
      </w:r>
      <w:r w:rsidRPr="005D6684">
        <w:rPr>
          <w:u w:val="single"/>
        </w:rPr>
        <w:lastRenderedPageBreak/>
        <w:t xml:space="preserve">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difcult to project. Figure 3 is </w:t>
      </w:r>
      <w:proofErr w:type="gramStart"/>
      <w:r w:rsidRPr="005D6684">
        <w:rPr>
          <w:sz w:val="14"/>
        </w:rPr>
        <w:t>similar to</w:t>
      </w:r>
      <w:proofErr w:type="gramEnd"/>
      <w:r w:rsidRPr="005D6684">
        <w:rPr>
          <w:sz w:val="14"/>
        </w:rPr>
        <w:t xml:space="preserve"> the righthand portion of Fig. 2 but includes the Starlink and OneWeb megaconstellations as fled (and amended) with the FCC (see “Methods”). Te large density spikes show that some shells will have satellite number densities in excess of n = 10−6 km−</w:t>
      </w:r>
      <w:proofErr w:type="gramStart"/>
      <w:r w:rsidRPr="005D6684">
        <w:rPr>
          <w:sz w:val="14"/>
        </w:rPr>
        <w:t>3 .</w:t>
      </w:r>
      <w:proofErr w:type="gramEnd"/>
    </w:p>
    <w:p w14:paraId="7155DA66" w14:textId="77777777" w:rsidR="00DB7F59" w:rsidRPr="005D6684" w:rsidRDefault="00DB7F59" w:rsidP="00DB7F59">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05A8660E" w14:textId="77777777" w:rsidR="00DB7F59" w:rsidRPr="005D6684" w:rsidRDefault="00DB7F59" w:rsidP="00DB7F59">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4BE9BA55" w14:textId="7A2127BF" w:rsidR="00DB7F59" w:rsidRPr="000F0E72" w:rsidRDefault="00DB7F59" w:rsidP="00DB7F59">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xml:space="preserve">, either. Te India 2019 ASAT test was conducted at an altitude below 300 km in an efort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609E3C0D" w14:textId="77777777" w:rsidR="00DB7F59" w:rsidRDefault="00DB7F59" w:rsidP="00DB7F59">
      <w:pPr>
        <w:pStyle w:val="Heading4"/>
      </w:pPr>
      <w:r>
        <w:t xml:space="preserve">Rivalrous orbits create space conflict and </w:t>
      </w:r>
      <w:r w:rsidRPr="0082664C">
        <w:rPr>
          <w:u w:val="single"/>
        </w:rPr>
        <w:t>turn</w:t>
      </w:r>
      <w:r>
        <w:t xml:space="preserve"> good satellites.</w:t>
      </w:r>
    </w:p>
    <w:p w14:paraId="3172A227" w14:textId="77777777" w:rsidR="00DB7F59" w:rsidRPr="004254A0" w:rsidRDefault="00DB7F59" w:rsidP="00DB7F59">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15C38D6F" w14:textId="77777777" w:rsidR="00DB7F59" w:rsidRPr="004254A0" w:rsidRDefault="00DB7F59" w:rsidP="00DB7F59">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0A1597F2" w14:textId="77777777" w:rsidR="00DB7F59" w:rsidRPr="0082664C" w:rsidRDefault="00DB7F59" w:rsidP="00DB7F59">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w:t>
      </w:r>
      <w:r w:rsidRPr="004254A0">
        <w:rPr>
          <w:u w:val="single"/>
        </w:rPr>
        <w:lastRenderedPageBreak/>
        <w:t xml:space="preserve">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7972D05D" w14:textId="77777777" w:rsidR="00DB7F59" w:rsidRPr="004254A0" w:rsidRDefault="00DB7F59" w:rsidP="00DB7F59">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4B07B7E" w14:textId="77777777" w:rsidR="00DB7F59" w:rsidRPr="004254A0" w:rsidRDefault="00DB7F59" w:rsidP="00DB7F59">
      <w:pPr>
        <w:rPr>
          <w:sz w:val="14"/>
        </w:rPr>
      </w:pPr>
      <w:r w:rsidRPr="004254A0">
        <w:rPr>
          <w:sz w:val="14"/>
        </w:rPr>
        <w:t>A little history</w:t>
      </w:r>
    </w:p>
    <w:p w14:paraId="417E666B" w14:textId="77777777" w:rsidR="00DB7F59" w:rsidRPr="004254A0" w:rsidRDefault="00DB7F59" w:rsidP="00DB7F59">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292BE1F3" w14:textId="77777777" w:rsidR="00DB7F59" w:rsidRPr="004254A0" w:rsidRDefault="00DB7F59" w:rsidP="00DB7F59">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13880145" w14:textId="77777777" w:rsidR="00DB7F59" w:rsidRPr="004254A0" w:rsidRDefault="00DB7F59" w:rsidP="00DB7F59">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63A56D4F" w14:textId="77777777" w:rsidR="00DB7F59" w:rsidRPr="004254A0" w:rsidRDefault="00DB7F59" w:rsidP="00DB7F59">
      <w:pPr>
        <w:rPr>
          <w:sz w:val="14"/>
        </w:rPr>
      </w:pPr>
      <w:r w:rsidRPr="004254A0">
        <w:rPr>
          <w:sz w:val="14"/>
        </w:rPr>
        <w:t>A lack of coordination</w:t>
      </w:r>
    </w:p>
    <w:p w14:paraId="5C5F6735" w14:textId="77777777" w:rsidR="00DB7F59" w:rsidRPr="004254A0" w:rsidRDefault="00DB7F59" w:rsidP="00DB7F59">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53075197" w14:textId="77777777" w:rsidR="00DB7F59" w:rsidRPr="004254A0" w:rsidRDefault="00DB7F59" w:rsidP="00DB7F59">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AD1F8ED" w14:textId="77777777" w:rsidR="00DB7F59" w:rsidRDefault="00DB7F59" w:rsidP="00DB7F59">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4478B97" w14:textId="77777777" w:rsidR="00DB7F59" w:rsidRDefault="00DB7F59" w:rsidP="00DB7F59">
      <w:pPr>
        <w:pStyle w:val="Heading4"/>
      </w:pPr>
      <w:r>
        <w:lastRenderedPageBreak/>
        <w:t xml:space="preserve">Triggers </w:t>
      </w:r>
      <w:r w:rsidRPr="00B70BA9">
        <w:rPr>
          <w:u w:val="single"/>
        </w:rPr>
        <w:t>space escalation</w:t>
      </w:r>
      <w:r>
        <w:t xml:space="preserve"> and nuclear war.</w:t>
      </w:r>
    </w:p>
    <w:p w14:paraId="07C3047D" w14:textId="77777777" w:rsidR="00DB7F59" w:rsidRPr="00B70BA9" w:rsidRDefault="00DB7F59" w:rsidP="00DB7F59">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5F8FE0B6" w14:textId="77777777" w:rsidR="00DB7F59" w:rsidRPr="00B70BA9" w:rsidRDefault="00DB7F59" w:rsidP="00DB7F59">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DAC93E3" w14:textId="77777777" w:rsidR="00DB7F59" w:rsidRPr="00B70BA9" w:rsidRDefault="00DB7F59" w:rsidP="00DB7F59">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50B24946" w14:textId="77777777" w:rsidR="00DB7F59" w:rsidRPr="00B70BA9" w:rsidRDefault="00DB7F59" w:rsidP="00DB7F59">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62B1EC27" w14:textId="77777777" w:rsidR="00DB7F59" w:rsidRDefault="00DB7F59" w:rsidP="00DB7F59">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017F5CA2" w14:textId="77777777" w:rsidR="000F0E72" w:rsidRPr="00DE79D4" w:rsidRDefault="000F0E72" w:rsidP="000F0E72">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0E1153C0" w14:textId="77777777" w:rsidR="000F0E72" w:rsidRPr="00DE79D4" w:rsidRDefault="000F0E72" w:rsidP="000F0E72">
      <w:r w:rsidRPr="00DE79D4">
        <w:t xml:space="preserve">Josy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49C69643" w14:textId="77777777" w:rsidR="000F0E72" w:rsidRPr="00B272AA" w:rsidRDefault="000F0E72" w:rsidP="000F0E72">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627F5F71" w14:textId="77777777" w:rsidR="000F0E72" w:rsidRPr="003F2E74" w:rsidRDefault="000F0E72" w:rsidP="000F0E72">
      <w:pPr>
        <w:pStyle w:val="Heading4"/>
        <w:rPr>
          <w:rStyle w:val="Style13ptBold"/>
          <w:b/>
          <w:bCs w:val="0"/>
        </w:rPr>
      </w:pPr>
      <w:r w:rsidRPr="003F2E74">
        <w:rPr>
          <w:rStyle w:val="Style13ptBold"/>
          <w:b/>
        </w:rPr>
        <w:t>Ozone collapse causes extinction.</w:t>
      </w:r>
    </w:p>
    <w:p w14:paraId="4B7D6524" w14:textId="77777777" w:rsidR="000F0E72" w:rsidRPr="00E14CC9" w:rsidRDefault="000F0E72" w:rsidP="000F0E72">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w:t>
      </w:r>
      <w:r w:rsidRPr="00B37F40">
        <w:lastRenderedPageBreak/>
        <w:t xml:space="preserve">27, 2020, </w:t>
      </w:r>
      <w:hyperlink w:history="1">
        <w:r w:rsidRPr="00B37F40">
          <w:rPr>
            <w:rStyle w:val="Hyperlink"/>
          </w:rPr>
          <w:t>https://www.sciencetimes.com/articles/25838/20200527/repeat-one-biggest-extinctions-caused-ozone-layer-erosion-359m-years.htm</w:t>
        </w:r>
      </w:hyperlink>
      <w:r>
        <w:t>] BD</w:t>
      </w:r>
    </w:p>
    <w:p w14:paraId="249DEFEB" w14:textId="77777777" w:rsidR="000F0E72" w:rsidRPr="00E07AE1" w:rsidRDefault="000F0E72" w:rsidP="000F0E72">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5A09DC0B" w14:textId="77777777" w:rsidR="000F0E72" w:rsidRPr="00B844AE" w:rsidRDefault="000F0E72" w:rsidP="000F0E72">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474B6B63" w14:textId="77777777" w:rsidR="000F0E72" w:rsidRPr="00B844AE" w:rsidRDefault="000F0E72" w:rsidP="000F0E72">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33638331" w14:textId="77777777" w:rsidR="000F0E72" w:rsidRPr="00B844AE" w:rsidRDefault="000F0E72" w:rsidP="000F0E72">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0BACBA8F" w14:textId="77777777" w:rsidR="000F0E72" w:rsidRPr="00E07AE1" w:rsidRDefault="000F0E72" w:rsidP="000F0E72">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7C7DA58F" w14:textId="77777777" w:rsidR="000F0E72" w:rsidRPr="00B844AE" w:rsidRDefault="000F0E72" w:rsidP="000F0E72">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B456631" w14:textId="77777777" w:rsidR="000F0E72" w:rsidRPr="00B844AE" w:rsidRDefault="000F0E72" w:rsidP="000F0E72">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06E60C2" w14:textId="77777777" w:rsidR="000F0E72" w:rsidRPr="00B844AE" w:rsidRDefault="000F0E72" w:rsidP="000F0E72">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582CF2A" w14:textId="77777777" w:rsidR="000F0E72" w:rsidRPr="00B844AE" w:rsidRDefault="000F0E72" w:rsidP="000F0E72">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56524C2F" w14:textId="77777777" w:rsidR="000F0E72" w:rsidRPr="00E14CC9" w:rsidRDefault="000F0E72" w:rsidP="000F0E72">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2E417D51" w14:textId="77777777" w:rsidR="000F0E72" w:rsidRPr="00E07AE1" w:rsidRDefault="000F0E72" w:rsidP="000F0E72">
      <w:pPr>
        <w:rPr>
          <w:rStyle w:val="Emphasis"/>
        </w:rPr>
      </w:pPr>
      <w:r w:rsidRPr="00E07AE1">
        <w:rPr>
          <w:rStyle w:val="Emphasis"/>
        </w:rPr>
        <w:t>From Climate Change to Climate Emergency</w:t>
      </w:r>
    </w:p>
    <w:p w14:paraId="217168E4" w14:textId="77777777" w:rsidR="000F0E72" w:rsidRPr="00E07AE1" w:rsidRDefault="000F0E72" w:rsidP="000F0E72">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16D1ABDA" w14:textId="77777777" w:rsidR="000F0E72" w:rsidRPr="00B844AE" w:rsidRDefault="000F0E72" w:rsidP="000F0E72">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5EBD7952" w14:textId="77777777" w:rsidR="00DB7F59" w:rsidRDefault="00DB7F59" w:rsidP="00DB7F59"/>
    <w:p w14:paraId="46582E0B" w14:textId="77777777" w:rsidR="000F0E72" w:rsidRDefault="000F0E72" w:rsidP="000F0E72">
      <w:pPr>
        <w:pStyle w:val="Heading4"/>
      </w:pPr>
      <w:r>
        <w:lastRenderedPageBreak/>
        <w:t xml:space="preserve">Satellites </w:t>
      </w:r>
      <w:r w:rsidRPr="00C56E26">
        <w:rPr>
          <w:u w:val="single"/>
        </w:rPr>
        <w:t>revolutionize</w:t>
      </w:r>
      <w:r>
        <w:t xml:space="preserve"> acidification response.</w:t>
      </w:r>
    </w:p>
    <w:p w14:paraId="3FEB2EF1" w14:textId="77777777" w:rsidR="000F0E72" w:rsidRPr="00784AC4" w:rsidRDefault="000F0E72" w:rsidP="000F0E72">
      <w:r w:rsidRPr="00784AC4">
        <w:rPr>
          <w:rStyle w:val="Style13ptBold"/>
        </w:rPr>
        <w:t>Newton 20</w:t>
      </w:r>
      <w:r>
        <w:t xml:space="preserve"> – </w:t>
      </w:r>
      <w:r w:rsidRPr="00784AC4">
        <w:t>A freelance writer originally hailing from England, he moved to Berlin in 2012 and hasn’t looked back. Prior to this, he gained a MScEcon in Strategic Studies from Aberystywth,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6" w:history="1">
        <w:r w:rsidRPr="001A64CC">
          <w:rPr>
            <w:rStyle w:val="Hyperlink"/>
          </w:rPr>
          <w:t>https://en.reset.org/satellite-technology-could-hold-key-measuring-oceans-increasing-acidification-08112020/</w:t>
        </w:r>
      </w:hyperlink>
      <w:r>
        <w:t>] Justin</w:t>
      </w:r>
    </w:p>
    <w:p w14:paraId="3C74B050" w14:textId="77777777" w:rsidR="000F0E72" w:rsidRPr="00784AC4" w:rsidRDefault="000F0E72" w:rsidP="000F0E72">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r w:rsidRPr="00B844AE">
        <w:rPr>
          <w:rStyle w:val="Emphasis"/>
          <w:highlight w:val="green"/>
        </w:rPr>
        <w:t>revolutionise</w:t>
      </w:r>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639CC1F4" w14:textId="77777777" w:rsidR="000F0E72" w:rsidRPr="00784AC4" w:rsidRDefault="000F0E72" w:rsidP="000F0E72">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0FC9A621" w14:textId="77777777" w:rsidR="000F0E72" w:rsidRPr="00784AC4" w:rsidRDefault="000F0E72" w:rsidP="000F0E72">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Tropomi (TROPOspheric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the satellite can detect the presence of compounds such as sulphur dioxide and nitrogen dioxide.</w:t>
      </w:r>
    </w:p>
    <w:p w14:paraId="45F6F676" w14:textId="77777777" w:rsidR="000F0E72" w:rsidRPr="00784AC4" w:rsidRDefault="000F0E72" w:rsidP="000F0E72">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2E59E8BB" w14:textId="77777777" w:rsidR="000F0E72" w:rsidRPr="00784AC4" w:rsidRDefault="000F0E72" w:rsidP="000F0E72">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4A421BEF" w14:textId="77777777" w:rsidR="000F0E72" w:rsidRPr="00784AC4" w:rsidRDefault="000F0E72" w:rsidP="000F0E72">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programmes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65367D08" w14:textId="77777777" w:rsidR="000F0E72" w:rsidRPr="00784AC4" w:rsidRDefault="000F0E72" w:rsidP="000F0E72">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76679A9B" w14:textId="77777777" w:rsidR="000F0E72" w:rsidRPr="00784AC4" w:rsidRDefault="000F0E72" w:rsidP="000F0E72">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7FA3326D" w14:textId="77777777" w:rsidR="000F0E72" w:rsidRPr="00784AC4" w:rsidRDefault="000F0E72" w:rsidP="000F0E72">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centimetres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32D28532" w14:textId="77777777" w:rsidR="000F0E72" w:rsidRPr="00784AC4" w:rsidRDefault="000F0E72" w:rsidP="000F0E72">
      <w:pPr>
        <w:rPr>
          <w:u w:val="single"/>
        </w:rPr>
      </w:pPr>
      <w:r w:rsidRPr="00784AC4">
        <w:rPr>
          <w:sz w:val="14"/>
        </w:rPr>
        <w:lastRenderedPageBreak/>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514CA3E8" w14:textId="77777777" w:rsidR="000F0E72" w:rsidRPr="00784AC4" w:rsidRDefault="000F0E72" w:rsidP="000F0E72">
      <w:pPr>
        <w:rPr>
          <w:sz w:val="14"/>
        </w:rPr>
      </w:pPr>
      <w:r w:rsidRPr="00784AC4">
        <w:rPr>
          <w:sz w:val="14"/>
        </w:rPr>
        <w:t>Are Satellites Up to the Task?</w:t>
      </w:r>
    </w:p>
    <w:p w14:paraId="0438E5D5" w14:textId="77777777" w:rsidR="000F0E72" w:rsidRPr="00784AC4" w:rsidRDefault="000F0E72" w:rsidP="000F0E72">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5D5DB19" w14:textId="77777777" w:rsidR="000F0E72" w:rsidRDefault="000F0E72" w:rsidP="000F0E72">
      <w:pPr>
        <w:pStyle w:val="Heading4"/>
      </w:pPr>
      <w:r>
        <w:t xml:space="preserve">Extinction – </w:t>
      </w:r>
      <w:r w:rsidRPr="00A02DAA">
        <w:rPr>
          <w:u w:val="single"/>
        </w:rPr>
        <w:t>empirics</w:t>
      </w:r>
      <w:r>
        <w:t>.</w:t>
      </w:r>
    </w:p>
    <w:p w14:paraId="484302D5" w14:textId="77777777" w:rsidR="000F0E72" w:rsidRPr="00A02DAA" w:rsidRDefault="000F0E72" w:rsidP="000F0E72">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7"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4DD07A6C" w14:textId="77777777" w:rsidR="000F0E72" w:rsidRPr="00A02DAA" w:rsidRDefault="000F0E72" w:rsidP="000F0E72">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51F5614B" w14:textId="77777777" w:rsidR="000F0E72" w:rsidRPr="00A02DAA" w:rsidRDefault="000F0E72" w:rsidP="000F0E72">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w:t>
      </w:r>
      <w:proofErr w:type="gramStart"/>
      <w:r w:rsidRPr="00A02DAA">
        <w:rPr>
          <w:sz w:val="14"/>
        </w:rPr>
        <w:t>oil</w:t>
      </w:r>
      <w:proofErr w:type="gramEnd"/>
      <w:r w:rsidRPr="00A02DAA">
        <w:rPr>
          <w:sz w:val="14"/>
        </w:rPr>
        <w:t xml:space="preserve">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4DA24ED7" w14:textId="77777777" w:rsidR="000F0E72" w:rsidRPr="00A02DAA" w:rsidRDefault="000F0E72" w:rsidP="000F0E72">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66B76AB7" w14:textId="77777777" w:rsidR="000F0E72" w:rsidRPr="00A02DAA" w:rsidRDefault="000F0E72" w:rsidP="000F0E72">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2585DBCE" w14:textId="77777777" w:rsidR="000F0E72" w:rsidRPr="00A02DAA" w:rsidRDefault="000F0E72" w:rsidP="000F0E72">
      <w:pPr>
        <w:rPr>
          <w:sz w:val="14"/>
        </w:rPr>
      </w:pPr>
      <w:r w:rsidRPr="00A02DAA">
        <w:rPr>
          <w:sz w:val="14"/>
        </w:rPr>
        <w:t>The oceans acidified because the meteorite impact vaporised rocks containing sulphates and carbonates, causing sulphuric acid and carbonic acid to rain down. The mass die-off of plants on land after the strike also increased CO2 in the atmosphere.</w:t>
      </w:r>
    </w:p>
    <w:p w14:paraId="1B4E21D7" w14:textId="77777777" w:rsidR="000F0E72" w:rsidRPr="00A02DAA" w:rsidRDefault="000F0E72" w:rsidP="000F0E72">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said Michael Henehan at the GFZ German research centre for geosciences in Potsdam, who led the study. “Before we had the idea, but we did not have the empirical proof.”</w:t>
      </w:r>
    </w:p>
    <w:p w14:paraId="1F74EAD5" w14:textId="77777777" w:rsidR="000F0E72" w:rsidRPr="00A02DAA" w:rsidRDefault="000F0E72" w:rsidP="000F0E72">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6361A9EB" w14:textId="77777777" w:rsidR="000F0E72" w:rsidRPr="00A02DAA" w:rsidRDefault="000F0E72" w:rsidP="000F0E72">
      <w:pPr>
        <w:rPr>
          <w:sz w:val="14"/>
        </w:rPr>
      </w:pPr>
      <w:r w:rsidRPr="00A02DAA">
        <w:rPr>
          <w:sz w:val="14"/>
        </w:rPr>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34C09395" w14:textId="77777777" w:rsidR="000F0E72" w:rsidRPr="00A02DAA" w:rsidRDefault="000F0E72" w:rsidP="000F0E72">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5AEA9498" w14:textId="77777777" w:rsidR="000F0E72" w:rsidRPr="00A02DAA" w:rsidRDefault="000F0E72" w:rsidP="000F0E72">
      <w:pPr>
        <w:rPr>
          <w:sz w:val="14"/>
        </w:rPr>
      </w:pPr>
      <w:r w:rsidRPr="00A02DAA">
        <w:rPr>
          <w:sz w:val="14"/>
        </w:rPr>
        <w:lastRenderedPageBreak/>
        <w:t>The research, published in the journal Proceedings of the National Academy of Sciences, analysed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74536069" w14:textId="77777777" w:rsidR="000F0E72" w:rsidRPr="00A02DAA" w:rsidRDefault="000F0E72" w:rsidP="000F0E72">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3DA68A24" w14:textId="77777777" w:rsidR="000F0E72" w:rsidRPr="00A02DAA" w:rsidRDefault="000F0E72" w:rsidP="000F0E72">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390E536E" w14:textId="77777777" w:rsidR="000F0E72" w:rsidRPr="00A02DAA" w:rsidRDefault="000F0E72" w:rsidP="000F0E72">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75A38052" w14:textId="77777777" w:rsidR="000F0E72" w:rsidRPr="00A02DAA" w:rsidRDefault="000F0E72" w:rsidP="000F0E72">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1C7EB012" w14:textId="77777777" w:rsidR="000F0E72" w:rsidRPr="00A02DAA" w:rsidRDefault="000F0E72" w:rsidP="000F0E72">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433553C4" w14:textId="77777777" w:rsidR="000F0E72" w:rsidRPr="00C62E98" w:rsidRDefault="000F0E72" w:rsidP="000F0E72">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FDB6D01" w14:textId="77777777" w:rsidR="000F0E72" w:rsidRPr="0094096E" w:rsidRDefault="000F0E72" w:rsidP="000F0E72">
      <w:pPr>
        <w:rPr>
          <w:sz w:val="14"/>
        </w:rPr>
      </w:pPr>
    </w:p>
    <w:p w14:paraId="5B81434D" w14:textId="77777777" w:rsidR="00DB7F59" w:rsidRDefault="00DB7F59" w:rsidP="00DB7F59"/>
    <w:p w14:paraId="7C0FE1FF" w14:textId="77777777" w:rsidR="000F0E72" w:rsidRDefault="000F0E72" w:rsidP="000F0E72">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085DEA40" w14:textId="77777777" w:rsidR="000F0E72" w:rsidRPr="00695E35" w:rsidRDefault="000F0E72" w:rsidP="000F0E72">
      <w:r w:rsidRPr="00EB7207">
        <w:rPr>
          <w:rStyle w:val="Style13ptBold"/>
        </w:rPr>
        <w:t>Silberg</w:t>
      </w:r>
      <w:r>
        <w:t xml:space="preserve"> 1/26/</w:t>
      </w:r>
      <w:r w:rsidRPr="00EB7207">
        <w:rPr>
          <w:rStyle w:val="Style13ptBold"/>
        </w:rPr>
        <w:t>14</w:t>
      </w:r>
      <w:r>
        <w:t xml:space="preserve"> [Bob Silberg, </w:t>
      </w:r>
      <w:r w:rsidRPr="00EB7207">
        <w:t>NASA’s Jet Propulsion Laboratory</w:t>
      </w:r>
      <w:r>
        <w:t>. “</w:t>
      </w:r>
      <w:r w:rsidRPr="00EB7207">
        <w:t>Satellites help power grid keep its balance</w:t>
      </w:r>
      <w:r>
        <w:t xml:space="preserve">.” Climate.NASA.Gov. </w:t>
      </w:r>
      <w:hyperlink r:id="rId18" w:history="1">
        <w:r w:rsidRPr="001F028B">
          <w:rPr>
            <w:rStyle w:val="Hyperlink"/>
          </w:rPr>
          <w:t>https://climate.nasa.gov/news/1027/satellites-help-power-grid-keep-its-balance/</w:t>
        </w:r>
      </w:hyperlink>
      <w:r>
        <w:t>] Justin</w:t>
      </w:r>
    </w:p>
    <w:p w14:paraId="15F06169" w14:textId="77777777" w:rsidR="000F0E72" w:rsidRPr="00EB7207" w:rsidRDefault="000F0E72" w:rsidP="000F0E72">
      <w:pPr>
        <w:rPr>
          <w:rStyle w:val="Emphasis"/>
        </w:rPr>
      </w:pPr>
      <w:r w:rsidRPr="00695E35">
        <w:rPr>
          <w:highlight w:val="green"/>
          <w:u w:val="single"/>
        </w:rPr>
        <w:t>Imagine</w:t>
      </w:r>
      <w:r w:rsidRPr="00695E35">
        <w:rPr>
          <w:sz w:val="14"/>
        </w:rPr>
        <w:t xml:space="preserve"> a </w:t>
      </w:r>
      <w:r w:rsidRPr="00695E35">
        <w:rPr>
          <w:highlight w:val="green"/>
          <w:u w:val="single"/>
        </w:rPr>
        <w:t>generator pumping</w:t>
      </w:r>
      <w:r w:rsidRPr="003335D2">
        <w:rPr>
          <w:u w:val="single"/>
        </w:rPr>
        <w:t xml:space="preserve"> more </w:t>
      </w:r>
      <w:r w:rsidRPr="00695E35">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695E35">
        <w:rPr>
          <w:highlight w:val="green"/>
          <w:u w:val="single"/>
        </w:rPr>
        <w:t>inconsistently</w:t>
      </w:r>
      <w:r w:rsidRPr="003335D2">
        <w:rPr>
          <w:u w:val="single"/>
        </w:rPr>
        <w:t xml:space="preserve"> and </w:t>
      </w:r>
      <w:r w:rsidRPr="00695E35">
        <w:rPr>
          <w:highlight w:val="green"/>
          <w:u w:val="single"/>
        </w:rPr>
        <w:t>without</w:t>
      </w:r>
      <w:r w:rsidRPr="00695E35">
        <w:rPr>
          <w:sz w:val="14"/>
        </w:rPr>
        <w:t xml:space="preserve"> the </w:t>
      </w:r>
      <w:r w:rsidRPr="003335D2">
        <w:rPr>
          <w:u w:val="single"/>
        </w:rPr>
        <w:t xml:space="preserve">grid’s </w:t>
      </w:r>
      <w:r w:rsidRPr="00695E35">
        <w:rPr>
          <w:highlight w:val="green"/>
          <w:u w:val="single"/>
        </w:rPr>
        <w:t>caretakers</w:t>
      </w:r>
      <w:r w:rsidRPr="00695E35">
        <w:rPr>
          <w:sz w:val="14"/>
        </w:rPr>
        <w:t xml:space="preserve"> being able to see what it was doing. </w:t>
      </w:r>
      <w:r w:rsidRPr="00695E35">
        <w:rPr>
          <w:highlight w:val="green"/>
          <w:u w:val="single"/>
        </w:rPr>
        <w:t xml:space="preserve">How could they </w:t>
      </w:r>
      <w:r w:rsidRPr="00EB7207">
        <w:rPr>
          <w:rStyle w:val="Emphasis"/>
          <w:highlight w:val="green"/>
        </w:rPr>
        <w:t>maintain</w:t>
      </w:r>
      <w:r w:rsidRPr="00695E35">
        <w:rPr>
          <w:sz w:val="14"/>
        </w:rPr>
        <w:t xml:space="preserve"> the </w:t>
      </w:r>
      <w:r w:rsidRPr="003335D2">
        <w:rPr>
          <w:u w:val="single"/>
        </w:rPr>
        <w:t xml:space="preserve">critical </w:t>
      </w:r>
      <w:r w:rsidRPr="00695E35">
        <w:rPr>
          <w:highlight w:val="green"/>
          <w:u w:val="single"/>
        </w:rPr>
        <w:t>balance</w:t>
      </w:r>
      <w:r w:rsidRPr="003335D2">
        <w:rPr>
          <w:u w:val="single"/>
        </w:rPr>
        <w:t xml:space="preserve"> between generation and consumption</w:t>
      </w:r>
      <w:r w:rsidRPr="00695E35">
        <w:rPr>
          <w:sz w:val="14"/>
        </w:rPr>
        <w:t xml:space="preserve"> that the grid requires? A key to </w:t>
      </w:r>
      <w:r w:rsidRPr="00695E35">
        <w:rPr>
          <w:highlight w:val="green"/>
          <w:u w:val="single"/>
        </w:rPr>
        <w:t>the answer hovers</w:t>
      </w:r>
      <w:r w:rsidRPr="00695E35">
        <w:rPr>
          <w:sz w:val="14"/>
        </w:rPr>
        <w:t xml:space="preserve"> some </w:t>
      </w:r>
      <w:r w:rsidRPr="00EB7207">
        <w:rPr>
          <w:rStyle w:val="Emphasis"/>
          <w:highlight w:val="green"/>
        </w:rPr>
        <w:t>22,000 miles overhead</w:t>
      </w:r>
      <w:r w:rsidRPr="00EB7207">
        <w:rPr>
          <w:rStyle w:val="Emphasis"/>
        </w:rPr>
        <w:t>.</w:t>
      </w:r>
    </w:p>
    <w:p w14:paraId="41D5A98C" w14:textId="77777777" w:rsidR="000F0E72" w:rsidRPr="00695E35" w:rsidRDefault="000F0E72" w:rsidP="000F0E72">
      <w:pPr>
        <w:rPr>
          <w:sz w:val="14"/>
        </w:rPr>
      </w:pPr>
      <w:r w:rsidRPr="00695E35">
        <w:rPr>
          <w:sz w:val="14"/>
        </w:rPr>
        <w:t xml:space="preserve">The amount of </w:t>
      </w:r>
      <w:r w:rsidRPr="00695E35">
        <w:rPr>
          <w:highlight w:val="green"/>
          <w:u w:val="single"/>
        </w:rPr>
        <w:t>electricity</w:t>
      </w:r>
      <w:r w:rsidRPr="003335D2">
        <w:rPr>
          <w:u w:val="single"/>
        </w:rPr>
        <w:t xml:space="preserve"> fed </w:t>
      </w:r>
      <w:r w:rsidRPr="00695E35">
        <w:rPr>
          <w:highlight w:val="green"/>
          <w:u w:val="single"/>
        </w:rPr>
        <w:t>in</w:t>
      </w:r>
      <w:r w:rsidRPr="003335D2">
        <w:rPr>
          <w:u w:val="single"/>
        </w:rPr>
        <w:t xml:space="preserve">to </w:t>
      </w:r>
      <w:r w:rsidRPr="00695E35">
        <w:rPr>
          <w:highlight w:val="green"/>
          <w:u w:val="single"/>
        </w:rPr>
        <w:t>a</w:t>
      </w:r>
      <w:r w:rsidRPr="00695E35">
        <w:rPr>
          <w:sz w:val="14"/>
        </w:rPr>
        <w:t xml:space="preserve">n electrical </w:t>
      </w:r>
      <w:r w:rsidRPr="00695E35">
        <w:rPr>
          <w:highlight w:val="green"/>
          <w:u w:val="single"/>
        </w:rPr>
        <w:t>grid</w:t>
      </w:r>
      <w:r w:rsidRPr="00695E35">
        <w:rPr>
          <w:sz w:val="14"/>
        </w:rPr>
        <w:t xml:space="preserve"> at any given moment </w:t>
      </w:r>
      <w:r w:rsidRPr="00695E35">
        <w:rPr>
          <w:highlight w:val="green"/>
          <w:u w:val="single"/>
        </w:rPr>
        <w:t>must equal</w:t>
      </w:r>
      <w:r w:rsidRPr="003335D2">
        <w:rPr>
          <w:u w:val="single"/>
        </w:rPr>
        <w:t xml:space="preserve"> the </w:t>
      </w:r>
      <w:r w:rsidRPr="00695E35">
        <w:rPr>
          <w:highlight w:val="green"/>
          <w:u w:val="single"/>
        </w:rPr>
        <w:t>amount</w:t>
      </w:r>
      <w:r w:rsidRPr="003335D2">
        <w:rPr>
          <w:u w:val="single"/>
        </w:rPr>
        <w:t xml:space="preserve"> that is being </w:t>
      </w:r>
      <w:r w:rsidRPr="00695E35">
        <w:rPr>
          <w:highlight w:val="green"/>
          <w:u w:val="single"/>
        </w:rPr>
        <w:t>used</w:t>
      </w:r>
      <w:r w:rsidRPr="003335D2">
        <w:rPr>
          <w:u w:val="single"/>
        </w:rPr>
        <w:t xml:space="preserve"> at that moment. </w:t>
      </w:r>
      <w:r w:rsidRPr="00695E35">
        <w:rPr>
          <w:highlight w:val="green"/>
          <w:u w:val="single"/>
        </w:rPr>
        <w:t>Too much or</w:t>
      </w:r>
      <w:r w:rsidRPr="003335D2">
        <w:rPr>
          <w:u w:val="single"/>
        </w:rPr>
        <w:t xml:space="preserve"> too </w:t>
      </w:r>
      <w:r w:rsidRPr="00695E35">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695E35">
        <w:rPr>
          <w:highlight w:val="green"/>
          <w:u w:val="single"/>
        </w:rPr>
        <w:t>trigger</w:t>
      </w:r>
      <w:r w:rsidRPr="003335D2">
        <w:rPr>
          <w:u w:val="single"/>
        </w:rPr>
        <w:t xml:space="preserve"> a power </w:t>
      </w:r>
      <w:r w:rsidRPr="00695E35">
        <w:rPr>
          <w:highlight w:val="green"/>
          <w:u w:val="single"/>
        </w:rPr>
        <w:t>outage</w:t>
      </w:r>
      <w:r w:rsidRPr="00695E35">
        <w:rPr>
          <w:sz w:val="14"/>
        </w:rPr>
        <w:t>. Nine of North America’s largest grids have special independent organizations charged with maintaining that balance.</w:t>
      </w:r>
    </w:p>
    <w:p w14:paraId="3CD646BD" w14:textId="77777777" w:rsidR="000F0E72" w:rsidRPr="00695E35" w:rsidRDefault="000F0E72" w:rsidP="000F0E72">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EB7207">
        <w:rPr>
          <w:rStyle w:val="Emphasis"/>
          <w:highlight w:val="green"/>
        </w:rPr>
        <w:t>rebalance</w:t>
      </w:r>
      <w:r w:rsidRPr="003335D2">
        <w:rPr>
          <w:u w:val="single"/>
        </w:rPr>
        <w:t xml:space="preserve"> the </w:t>
      </w:r>
      <w:r w:rsidRPr="00695E35">
        <w:rPr>
          <w:highlight w:val="green"/>
          <w:u w:val="single"/>
        </w:rPr>
        <w:t>grid’s intake and output</w:t>
      </w:r>
      <w:r w:rsidRPr="003335D2">
        <w:rPr>
          <w:u w:val="single"/>
        </w:rPr>
        <w:t xml:space="preserve"> every four seconds</w:t>
      </w:r>
      <w:r w:rsidRPr="00695E35">
        <w:rPr>
          <w:sz w:val="14"/>
        </w:rPr>
        <w:t xml:space="preserve">, </w:t>
      </w:r>
      <w:r w:rsidRPr="00695E35">
        <w:rPr>
          <w:highlight w:val="green"/>
          <w:u w:val="single"/>
        </w:rPr>
        <w:t>using</w:t>
      </w:r>
      <w:r w:rsidRPr="003335D2">
        <w:rPr>
          <w:u w:val="single"/>
        </w:rPr>
        <w:t xml:space="preserve"> </w:t>
      </w:r>
      <w:r w:rsidRPr="00EB7207">
        <w:rPr>
          <w:rStyle w:val="Emphasis"/>
        </w:rPr>
        <w:t xml:space="preserve">sophisticated </w:t>
      </w:r>
      <w:r w:rsidRPr="00EB7207">
        <w:rPr>
          <w:rStyle w:val="Emphasis"/>
          <w:highlight w:val="green"/>
        </w:rPr>
        <w:t>algorithms</w:t>
      </w:r>
      <w:r w:rsidRPr="00695E35">
        <w:rPr>
          <w:highlight w:val="green"/>
          <w:u w:val="single"/>
        </w:rPr>
        <w:t xml:space="preserve"> to </w:t>
      </w:r>
      <w:r w:rsidRPr="00EB7207">
        <w:rPr>
          <w:rStyle w:val="Emphasis"/>
          <w:highlight w:val="green"/>
        </w:rPr>
        <w:t>forecast</w:t>
      </w:r>
      <w:r w:rsidRPr="00EB7207">
        <w:rPr>
          <w:rStyle w:val="Emphasis"/>
        </w:rPr>
        <w:t xml:space="preserve"> demand</w:t>
      </w:r>
      <w:r w:rsidRPr="003335D2">
        <w:rPr>
          <w:u w:val="single"/>
        </w:rPr>
        <w:t xml:space="preserve"> </w:t>
      </w:r>
      <w:r w:rsidRPr="00695E35">
        <w:rPr>
          <w:highlight w:val="green"/>
          <w:u w:val="single"/>
        </w:rPr>
        <w:t>and</w:t>
      </w:r>
      <w:r w:rsidRPr="00695E35">
        <w:rPr>
          <w:sz w:val="14"/>
        </w:rPr>
        <w:t xml:space="preserve"> a variety of ways to </w:t>
      </w:r>
      <w:r w:rsidRPr="00695E35">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03648333" w14:textId="77777777" w:rsidR="000F0E72" w:rsidRPr="00695E35" w:rsidRDefault="000F0E72" w:rsidP="000F0E72">
      <w:pPr>
        <w:rPr>
          <w:sz w:val="14"/>
        </w:rPr>
      </w:pPr>
      <w:r w:rsidRPr="00695E35">
        <w:rPr>
          <w:sz w:val="14"/>
        </w:rPr>
        <w:t>More electricity than a power plant</w:t>
      </w:r>
    </w:p>
    <w:p w14:paraId="4209FA64" w14:textId="77777777" w:rsidR="000F0E72" w:rsidRPr="00695E35" w:rsidRDefault="000F0E72" w:rsidP="000F0E72">
      <w:pPr>
        <w:rPr>
          <w:sz w:val="14"/>
        </w:rPr>
      </w:pPr>
      <w:r w:rsidRPr="00695E35">
        <w:rPr>
          <w:sz w:val="14"/>
        </w:rPr>
        <w:lastRenderedPageBreak/>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13D7B761" w14:textId="77777777" w:rsidR="000F0E72" w:rsidRPr="00695E35" w:rsidRDefault="000F0E72" w:rsidP="000F0E72">
      <w:pPr>
        <w:rPr>
          <w:sz w:val="14"/>
        </w:rPr>
      </w:pPr>
      <w:r w:rsidRPr="00695E35">
        <w:rPr>
          <w:sz w:val="14"/>
        </w:rPr>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55A2D10A" w14:textId="77777777" w:rsidR="000F0E72" w:rsidRPr="00695E35" w:rsidRDefault="000F0E72" w:rsidP="000F0E72">
      <w:pPr>
        <w:rPr>
          <w:sz w:val="14"/>
        </w:rPr>
      </w:pPr>
      <w:r w:rsidRPr="00695E35">
        <w:rPr>
          <w:sz w:val="14"/>
        </w:rPr>
        <w:t xml:space="preserve">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w:t>
      </w:r>
      <w:proofErr w:type="gramStart"/>
      <w:r w:rsidRPr="00695E35">
        <w:rPr>
          <w:sz w:val="14"/>
        </w:rPr>
        <w:t>So</w:t>
      </w:r>
      <w:proofErr w:type="gramEnd"/>
      <w:r w:rsidRPr="00695E35">
        <w:rPr>
          <w:sz w:val="14"/>
        </w:rPr>
        <w:t xml:space="preserve"> they know where the solar panels are and the size, angle and shading characteristics of each group.</w:t>
      </w:r>
    </w:p>
    <w:p w14:paraId="623A4D70" w14:textId="77777777" w:rsidR="000F0E72" w:rsidRPr="00695E35" w:rsidRDefault="000F0E72" w:rsidP="000F0E72">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71B9B599" w14:textId="77777777" w:rsidR="000F0E72" w:rsidRPr="00695E35" w:rsidRDefault="000F0E72" w:rsidP="000F0E72">
      <w:pPr>
        <w:rPr>
          <w:sz w:val="14"/>
        </w:rPr>
      </w:pPr>
      <w:r w:rsidRPr="00695E35">
        <w:rPr>
          <w:sz w:val="14"/>
        </w:rPr>
        <w:t>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Kankiewicz, Solar Research Specialist at CPR. “You can say if it’s gone from here to here in the last hour, we predict that it’s going to go, say, 10 kilometers in that direction in two hours. For short-term forecasting, that's the most accurate method out there.”</w:t>
      </w:r>
    </w:p>
    <w:p w14:paraId="7C78AEB5" w14:textId="77777777" w:rsidR="000F0E72" w:rsidRPr="00695E35" w:rsidRDefault="000F0E72" w:rsidP="000F0E72">
      <w:pPr>
        <w:rPr>
          <w:sz w:val="14"/>
        </w:rPr>
      </w:pPr>
      <w:r w:rsidRPr="00695E35">
        <w:rPr>
          <w:sz w:val="14"/>
        </w:rPr>
        <w:t>Hour by hour</w:t>
      </w:r>
    </w:p>
    <w:p w14:paraId="3CD346F9" w14:textId="77777777" w:rsidR="000F0E72" w:rsidRPr="00695E35" w:rsidRDefault="000F0E72" w:rsidP="000F0E72">
      <w:pPr>
        <w:rPr>
          <w:sz w:val="14"/>
        </w:rPr>
      </w:pPr>
      <w:r w:rsidRPr="00695E35">
        <w:rPr>
          <w:sz w:val="14"/>
        </w:rPr>
        <w:t>“</w:t>
      </w:r>
      <w:r w:rsidRPr="00AB399B">
        <w:rPr>
          <w:u w:val="single"/>
        </w:rPr>
        <w:t xml:space="preserve">We </w:t>
      </w:r>
      <w:r w:rsidRPr="00695E35">
        <w:rPr>
          <w:highlight w:val="green"/>
          <w:u w:val="single"/>
        </w:rPr>
        <w:t>model</w:t>
      </w:r>
      <w:r w:rsidRPr="00AB399B">
        <w:rPr>
          <w:u w:val="single"/>
        </w:rPr>
        <w:t xml:space="preserve"> each</w:t>
      </w:r>
      <w:r w:rsidRPr="00695E35">
        <w:rPr>
          <w:sz w:val="14"/>
        </w:rPr>
        <w:t xml:space="preserve"> of those nearly </w:t>
      </w:r>
      <w:r w:rsidRPr="00695E35">
        <w:rPr>
          <w:highlight w:val="green"/>
          <w:u w:val="single"/>
        </w:rPr>
        <w:t>200,000 systems individually</w:t>
      </w:r>
      <w:r w:rsidRPr="00AB399B">
        <w:rPr>
          <w:u w:val="single"/>
        </w:rPr>
        <w:t>,”</w:t>
      </w:r>
      <w:r w:rsidRPr="00695E35">
        <w:rPr>
          <w:sz w:val="14"/>
        </w:rPr>
        <w:t xml:space="preserve"> said Mark Liffmann, who is Vice President of Business Development, </w:t>
      </w:r>
      <w:proofErr w:type="gramStart"/>
      <w:r w:rsidRPr="00695E35">
        <w:rPr>
          <w:sz w:val="14"/>
        </w:rPr>
        <w:t>Sales</w:t>
      </w:r>
      <w:proofErr w:type="gramEnd"/>
      <w:r w:rsidRPr="00695E35">
        <w:rPr>
          <w:sz w:val="14"/>
        </w:rPr>
        <w:t xml:space="preserve">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1056839E" w14:textId="77777777" w:rsidR="000F0E72" w:rsidRPr="00695E35" w:rsidRDefault="000F0E72" w:rsidP="000F0E72">
      <w:pPr>
        <w:rPr>
          <w:sz w:val="14"/>
        </w:rPr>
      </w:pPr>
      <w:r w:rsidRPr="00695E35">
        <w:rPr>
          <w:sz w:val="14"/>
        </w:rPr>
        <w:t xml:space="preserve">CPR’s </w:t>
      </w:r>
      <w:r w:rsidRPr="00EB7207">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EB7207">
        <w:rPr>
          <w:highlight w:val="green"/>
          <w:u w:val="single"/>
        </w:rPr>
        <w:t>happen</w:t>
      </w:r>
      <w:r w:rsidRPr="00AB399B">
        <w:rPr>
          <w:u w:val="single"/>
        </w:rPr>
        <w:t xml:space="preserve"> </w:t>
      </w:r>
      <w:r w:rsidRPr="00EB7207">
        <w:rPr>
          <w:rStyle w:val="Emphasis"/>
        </w:rPr>
        <w:t xml:space="preserve">quickly </w:t>
      </w:r>
      <w:r w:rsidRPr="00EB7207">
        <w:rPr>
          <w:rStyle w:val="Emphasis"/>
          <w:highlight w:val="green"/>
        </w:rPr>
        <w:t>in real time</w:t>
      </w:r>
      <w:r w:rsidRPr="00695E35">
        <w:rPr>
          <w:sz w:val="14"/>
        </w:rPr>
        <w:t>,” Liffmann said. “You need the ongoing forecast continuously to be able to accurately calculate what solar panels are going to provide and therefore what traditional resources you are going to need to turn on and off.”</w:t>
      </w:r>
    </w:p>
    <w:p w14:paraId="620410F9" w14:textId="77777777" w:rsidR="000F0E72" w:rsidRPr="00695E35" w:rsidRDefault="000F0E72" w:rsidP="000F0E72">
      <w:pPr>
        <w:rPr>
          <w:sz w:val="14"/>
        </w:rPr>
      </w:pPr>
      <w:r w:rsidRPr="00695E35">
        <w:rPr>
          <w:sz w:val="14"/>
        </w:rPr>
        <w:t xml:space="preserve">California ISO’s Blatchford points out that the </w:t>
      </w:r>
      <w:r w:rsidRPr="00EB7207">
        <w:rPr>
          <w:highlight w:val="green"/>
          <w:u w:val="single"/>
        </w:rPr>
        <w:t>monitoring and forecasting</w:t>
      </w:r>
      <w:r w:rsidRPr="00AB399B">
        <w:rPr>
          <w:u w:val="single"/>
        </w:rPr>
        <w:t xml:space="preserve"> that GOES </w:t>
      </w:r>
      <w:r w:rsidRPr="00EB7207">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510C12B9" w14:textId="77777777" w:rsidR="000F0E72" w:rsidRPr="00695E35" w:rsidRDefault="000F0E72" w:rsidP="000F0E72">
      <w:pPr>
        <w:rPr>
          <w:sz w:val="14"/>
        </w:rPr>
      </w:pPr>
      <w:r w:rsidRPr="00695E35">
        <w:rPr>
          <w:sz w:val="14"/>
        </w:rPr>
        <w:t>“The sun angle plays a big part in it, too,” he said. “A cloud 10 miles away from the plant could be in between the plant and the sun.”</w:t>
      </w:r>
    </w:p>
    <w:p w14:paraId="57371D1F" w14:textId="77777777" w:rsidR="000F0E72" w:rsidRPr="00695E35" w:rsidRDefault="000F0E72" w:rsidP="000F0E72">
      <w:pPr>
        <w:rPr>
          <w:sz w:val="14"/>
        </w:rPr>
      </w:pPr>
      <w:r w:rsidRPr="00695E35">
        <w:rPr>
          <w:sz w:val="14"/>
        </w:rPr>
        <w:t xml:space="preserve">Despite the challenges they present, having California’s single largest </w:t>
      </w:r>
      <w:r w:rsidRPr="00EB7207">
        <w:rPr>
          <w:highlight w:val="green"/>
          <w:u w:val="single"/>
        </w:rPr>
        <w:t>generator in the form of</w:t>
      </w:r>
      <w:r w:rsidRPr="00695E35">
        <w:rPr>
          <w:sz w:val="14"/>
        </w:rPr>
        <w:t xml:space="preserve"> 200,000 </w:t>
      </w:r>
      <w:r w:rsidRPr="00EB7207">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Liffmann said. “One, you don’t have a single point of failure. </w:t>
      </w:r>
      <w:r w:rsidRPr="00EB7207">
        <w:rPr>
          <w:highlight w:val="green"/>
          <w:u w:val="single"/>
        </w:rPr>
        <w:t>If one system goes down</w:t>
      </w:r>
      <w:r w:rsidRPr="00695E35">
        <w:rPr>
          <w:sz w:val="14"/>
        </w:rPr>
        <w:t xml:space="preserve">, </w:t>
      </w:r>
      <w:r w:rsidRPr="00EB7207">
        <w:rPr>
          <w:highlight w:val="green"/>
          <w:u w:val="single"/>
        </w:rPr>
        <w:t>it’s a small percentage of</w:t>
      </w:r>
      <w:r w:rsidRPr="00695E35">
        <w:rPr>
          <w:u w:val="single"/>
        </w:rPr>
        <w:t xml:space="preserve"> the </w:t>
      </w:r>
      <w:r w:rsidRPr="00EB7207">
        <w:rPr>
          <w:highlight w:val="green"/>
          <w:u w:val="single"/>
        </w:rPr>
        <w:t>total generation</w:t>
      </w:r>
      <w:r w:rsidRPr="00695E35">
        <w:rPr>
          <w:sz w:val="14"/>
        </w:rPr>
        <w:t xml:space="preserve">. The other is that it smooths out a lot of the weather variation. </w:t>
      </w:r>
      <w:proofErr w:type="gramStart"/>
      <w:r w:rsidRPr="00695E35">
        <w:rPr>
          <w:sz w:val="14"/>
        </w:rPr>
        <w:t>As long as</w:t>
      </w:r>
      <w:proofErr w:type="gramEnd"/>
      <w:r w:rsidRPr="00695E35">
        <w:rPr>
          <w:sz w:val="14"/>
        </w:rPr>
        <w:t xml:space="preserve"> you can forecast it well, it’s a great benefit.”</w:t>
      </w:r>
    </w:p>
    <w:p w14:paraId="786506E6" w14:textId="77777777" w:rsidR="000F0E72" w:rsidRDefault="000F0E72" w:rsidP="000F0E72">
      <w:pPr>
        <w:rPr>
          <w:sz w:val="14"/>
        </w:rPr>
      </w:pPr>
      <w:r w:rsidRPr="00695E35">
        <w:rPr>
          <w:sz w:val="14"/>
        </w:rPr>
        <w:t xml:space="preserve">And </w:t>
      </w:r>
      <w:r w:rsidRPr="00695E35">
        <w:rPr>
          <w:u w:val="single"/>
        </w:rPr>
        <w:t>the view from 22,000 miles up is indispensible to making those forecasts</w:t>
      </w:r>
      <w:r w:rsidRPr="00695E35">
        <w:rPr>
          <w:sz w:val="14"/>
        </w:rPr>
        <w:t xml:space="preserve">. “GOES </w:t>
      </w:r>
      <w:r w:rsidRPr="00EB7207">
        <w:rPr>
          <w:highlight w:val="green"/>
          <w:u w:val="single"/>
        </w:rPr>
        <w:t xml:space="preserve">satellites are the </w:t>
      </w:r>
      <w:r w:rsidRPr="00EB7207">
        <w:rPr>
          <w:rStyle w:val="Emphasis"/>
          <w:sz w:val="24"/>
          <w:highlight w:val="green"/>
        </w:rPr>
        <w:t>only</w:t>
      </w:r>
      <w:r w:rsidRPr="00EB7207">
        <w:rPr>
          <w:rStyle w:val="Emphasis"/>
          <w:sz w:val="24"/>
        </w:rPr>
        <w:t xml:space="preserve"> available </w:t>
      </w:r>
      <w:r w:rsidRPr="00EB7207">
        <w:rPr>
          <w:rStyle w:val="Emphasis"/>
          <w:sz w:val="24"/>
          <w:highlight w:val="green"/>
        </w:rPr>
        <w:t>source</w:t>
      </w:r>
      <w:r w:rsidRPr="00EB7207">
        <w:rPr>
          <w:sz w:val="16"/>
        </w:rPr>
        <w:t xml:space="preserve"> </w:t>
      </w:r>
      <w:r w:rsidRPr="00695E35">
        <w:rPr>
          <w:sz w:val="14"/>
        </w:rPr>
        <w:t>for the images we need over North America,” Kankiewicz said.</w:t>
      </w:r>
    </w:p>
    <w:p w14:paraId="40A08FDB" w14:textId="77777777" w:rsidR="00DB7F59" w:rsidRPr="00137DC2" w:rsidRDefault="00DB7F59" w:rsidP="00DB7F59">
      <w:pPr>
        <w:pStyle w:val="Heading4"/>
      </w:pPr>
      <w:r>
        <w:t xml:space="preserve">Grid security is an </w:t>
      </w:r>
      <w:r>
        <w:rPr>
          <w:u w:val="single"/>
        </w:rPr>
        <w:t>impact filter</w:t>
      </w:r>
      <w:r>
        <w:t>.</w:t>
      </w:r>
    </w:p>
    <w:p w14:paraId="6ABB9F38" w14:textId="77777777" w:rsidR="00DB7F59" w:rsidRPr="0041280F" w:rsidRDefault="00DB7F59" w:rsidP="00DB7F59">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AD81F4E" w14:textId="77777777" w:rsidR="00DB7F59" w:rsidRPr="00137DC2" w:rsidRDefault="00DB7F59" w:rsidP="00DB7F59">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 xml:space="preserve">to provide </w:t>
      </w:r>
      <w:proofErr w:type="gramStart"/>
      <w:r w:rsidRPr="00137DC2">
        <w:rPr>
          <w:rStyle w:val="StyleUnderline"/>
        </w:rPr>
        <w:t>basic necessities</w:t>
      </w:r>
      <w:proofErr w:type="gramEnd"/>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lastRenderedPageBreak/>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1035C5C3" w14:textId="77777777" w:rsidR="00DB7F59" w:rsidRPr="0094096E" w:rsidRDefault="00DB7F59" w:rsidP="00DB7F59">
      <w:pPr>
        <w:rPr>
          <w:sz w:val="14"/>
        </w:rPr>
      </w:pPr>
      <w:r w:rsidRPr="0094096E">
        <w:rPr>
          <w:sz w:val="14"/>
        </w:rPr>
        <w:t xml:space="preserve">Though industry </w:t>
      </w:r>
      <w:proofErr w:type="gramStart"/>
      <w:r w:rsidRPr="0094096E">
        <w:rPr>
          <w:sz w:val="14"/>
        </w:rPr>
        <w:t>is capable of resisting</w:t>
      </w:r>
      <w:proofErr w:type="gramEnd"/>
      <w:r w:rsidRPr="0094096E">
        <w:rPr>
          <w:sz w:val="14"/>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79F075D2" w14:textId="77777777" w:rsidR="00DB7F59" w:rsidRPr="0094096E" w:rsidRDefault="00DB7F59" w:rsidP="00DB7F59">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94096E">
        <w:rPr>
          <w:sz w:val="14"/>
          <w:szCs w:val="16"/>
        </w:rPr>
        <w:t>it is clear that most</w:t>
      </w:r>
      <w:proofErr w:type="gramEnd"/>
      <w:r w:rsidRPr="0094096E">
        <w:rPr>
          <w:sz w:val="14"/>
          <w:szCs w:val="16"/>
        </w:rPr>
        <w:t xml:space="preserve"> academic and institutional emphasis has been on “ordinary” rather than extreme disasters, and risks from industry to the public and environment rather than widespread failures of industrial services causing harm.</w:t>
      </w:r>
    </w:p>
    <w:p w14:paraId="18E4EB08" w14:textId="77777777" w:rsidR="00DB7F59" w:rsidRPr="0094096E" w:rsidRDefault="00DB7F59" w:rsidP="00DB7F59">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proofErr w:type="gramStart"/>
      <w:r w:rsidRPr="00697263">
        <w:rPr>
          <w:rStyle w:val="StyleUnderline"/>
        </w:rPr>
        <w:t>a number of</w:t>
      </w:r>
      <w:proofErr w:type="gramEnd"/>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94096E">
        <w:rPr>
          <w:sz w:val="14"/>
        </w:rPr>
        <w:t>the majority of</w:t>
      </w:r>
      <w:proofErr w:type="gramEnd"/>
      <w:r w:rsidRPr="0094096E">
        <w:rPr>
          <w:sz w:val="14"/>
        </w:rPr>
        <w:t xml:space="preserve">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2119618F" w14:textId="77777777" w:rsidR="00DB7F59" w:rsidRPr="0094096E" w:rsidRDefault="00DB7F59" w:rsidP="00DB7F59">
      <w:pPr>
        <w:rPr>
          <w:sz w:val="14"/>
        </w:rPr>
      </w:pPr>
      <w:r w:rsidRPr="0094096E">
        <w:rPr>
          <w:sz w:val="14"/>
        </w:rPr>
        <w:t xml:space="preserve">Lastly, </w:t>
      </w:r>
      <w:r w:rsidRPr="0094096E">
        <w:rPr>
          <w:rStyle w:val="StyleUnderline"/>
        </w:rPr>
        <w:t>both physical</w:t>
      </w:r>
      <w:r w:rsidRPr="0094096E">
        <w:rPr>
          <w:sz w:val="14"/>
        </w:rPr>
        <w:t xml:space="preserve"> [6, 8, 69, 89, 111] and </w:t>
      </w:r>
      <w:r w:rsidRPr="0094096E">
        <w:rPr>
          <w:rStyle w:val="StyleUnderline"/>
        </w:rPr>
        <w:t>cyber attacks</w:t>
      </w:r>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65C061A5" w14:textId="77777777" w:rsidR="00DB7F59" w:rsidRPr="0094096E" w:rsidRDefault="00DB7F59" w:rsidP="00DB7F59">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206EE7B6" w14:textId="77777777" w:rsidR="00DB7F59" w:rsidRPr="0094096E" w:rsidRDefault="00DB7F59" w:rsidP="00DB7F59">
      <w:pPr>
        <w:rPr>
          <w:sz w:val="14"/>
        </w:rPr>
      </w:pPr>
      <w:r w:rsidRPr="0094096E">
        <w:rPr>
          <w:sz w:val="14"/>
        </w:rPr>
        <w:lastRenderedPageBreak/>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9BBF2C1" w14:textId="77777777" w:rsidR="00DB7F59" w:rsidRDefault="00DB7F59" w:rsidP="00DB7F59">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xml:space="preserve">, through denial of webpage services to consumers, disruption to supervisory control and data acquisition (SCADA) operating systems, or sustained widespread power outages [3, 72, 118, 120]. </w:t>
      </w:r>
      <w:proofErr w:type="gramStart"/>
      <w:r w:rsidRPr="0094096E">
        <w:rPr>
          <w:sz w:val="14"/>
        </w:rPr>
        <w:t>Thus</w:t>
      </w:r>
      <w:proofErr w:type="gramEnd"/>
      <w:r w:rsidRPr="0094096E">
        <w:rPr>
          <w:sz w:val="14"/>
        </w:rPr>
        <w:t xml:space="preserve"> global or regional loss of the Internet could have similar implications.</w:t>
      </w:r>
    </w:p>
    <w:p w14:paraId="1A5CB473" w14:textId="77777777" w:rsidR="00DB7F59" w:rsidRDefault="00DB7F59" w:rsidP="00DB7F59">
      <w:pPr>
        <w:rPr>
          <w:sz w:val="14"/>
        </w:rPr>
      </w:pPr>
      <w:r w:rsidRPr="0094096E">
        <w:rPr>
          <w:sz w:val="14"/>
        </w:rPr>
        <w:t xml:space="preserve">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94096E">
        <w:rPr>
          <w:sz w:val="14"/>
        </w:rPr>
        <w:t>in order to</w:t>
      </w:r>
      <w:proofErr w:type="gramEnd"/>
      <w:r w:rsidRPr="0094096E">
        <w:rPr>
          <w:sz w:val="14"/>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71836D8D" w14:textId="77777777" w:rsidR="00DB7F59" w:rsidRPr="00452115" w:rsidRDefault="00DB7F59" w:rsidP="00DB7F59">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5A0EA8E4" w14:textId="77777777" w:rsidR="00DB7F59" w:rsidRDefault="00DB7F59" w:rsidP="00DB7F59">
      <w:pPr>
        <w:pStyle w:val="Heading4"/>
      </w:pPr>
      <w:r>
        <w:t xml:space="preserve">Debris triggers </w:t>
      </w:r>
      <w:r w:rsidRPr="006A63EE">
        <w:rPr>
          <w:u w:val="single"/>
        </w:rPr>
        <w:t>miscalculated war</w:t>
      </w:r>
      <w:r>
        <w:t>.</w:t>
      </w:r>
    </w:p>
    <w:p w14:paraId="7F72179A" w14:textId="77777777" w:rsidR="00DB7F59" w:rsidRPr="00A70361" w:rsidRDefault="00DB7F59" w:rsidP="00DB7F59">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 xml:space="preserve">Does A Space War Mean A Nuclear </w:t>
      </w:r>
      <w:proofErr w:type="gramStart"/>
      <w:r w:rsidRPr="00A70361">
        <w:t>War?</w:t>
      </w:r>
      <w:r>
        <w:t>,</w:t>
      </w:r>
      <w:proofErr w:type="gramEnd"/>
      <w:r>
        <w:t xml:space="preserve">” </w:t>
      </w:r>
      <w:hyperlink r:id="rId19" w:history="1">
        <w:r w:rsidRPr="00BE0E32">
          <w:rPr>
            <w:rStyle w:val="Hyperlink"/>
          </w:rPr>
          <w:t>https://www.19fortyfive.com/2022/01/does-a-space-war-mean-a-nuclear-war/</w:t>
        </w:r>
      </w:hyperlink>
      <w:r>
        <w:t>] Justin</w:t>
      </w:r>
    </w:p>
    <w:p w14:paraId="57007AE9" w14:textId="77777777" w:rsidR="00DB7F59" w:rsidRPr="00A70361" w:rsidRDefault="00DB7F59" w:rsidP="00DB7F59">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w:t>
      </w:r>
      <w:r w:rsidRPr="00A70361">
        <w:rPr>
          <w:sz w:val="16"/>
        </w:rPr>
        <w:lastRenderedPageBreak/>
        <w:t xml:space="preserve">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4878222C" w14:textId="77777777" w:rsidR="00DB7F59" w:rsidRPr="00A70361" w:rsidRDefault="00DB7F59" w:rsidP="00DB7F59">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3C3D08B" w14:textId="77777777" w:rsidR="00DB7F59" w:rsidRPr="00A70361" w:rsidRDefault="00DB7F59" w:rsidP="00DB7F59">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4A24472D" w14:textId="77777777" w:rsidR="00DB7F59" w:rsidRDefault="00DB7F59" w:rsidP="00DB7F59">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0E5F252" w14:textId="77777777" w:rsidR="00DB7F59" w:rsidRDefault="00DB7F59" w:rsidP="00DB7F59">
      <w:pPr>
        <w:pStyle w:val="Heading4"/>
      </w:pPr>
      <w:r>
        <w:t xml:space="preserve">No limited nuclear wars – </w:t>
      </w:r>
      <w:r w:rsidRPr="00784AC4">
        <w:rPr>
          <w:u w:val="single"/>
        </w:rPr>
        <w:t>extinction</w:t>
      </w:r>
      <w:r>
        <w:t xml:space="preserve">. </w:t>
      </w:r>
    </w:p>
    <w:p w14:paraId="208E137A" w14:textId="77777777" w:rsidR="00DB7F59" w:rsidRPr="00F35F0D" w:rsidRDefault="00DB7F59" w:rsidP="00DB7F59">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058DE114" w14:textId="77777777" w:rsidR="00DB7F59" w:rsidRPr="00177BE1" w:rsidRDefault="00DB7F59" w:rsidP="00DB7F59">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2F0060C2" w14:textId="77777777" w:rsidR="00DB7F59" w:rsidRPr="00177BE1" w:rsidRDefault="00DB7F59" w:rsidP="00DB7F59">
      <w:pPr>
        <w:rPr>
          <w:sz w:val="14"/>
        </w:rPr>
      </w:pPr>
      <w:r w:rsidRPr="00177BE1">
        <w:rPr>
          <w:sz w:val="14"/>
        </w:rPr>
        <w:t>Most (93%) have been built by Russia and in the US, 3,100 of them are ready to fire within hours.</w:t>
      </w:r>
    </w:p>
    <w:p w14:paraId="3C8CB790" w14:textId="77777777" w:rsidR="00DB7F59" w:rsidRPr="00177BE1" w:rsidRDefault="00DB7F59" w:rsidP="00DB7F59">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7D6AD4EB" w14:textId="77777777" w:rsidR="00DB7F59" w:rsidRPr="00177BE1" w:rsidRDefault="00DB7F59" w:rsidP="00DB7F59">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067731C3" w14:textId="77777777" w:rsidR="00DB7F59" w:rsidRPr="00177BE1" w:rsidRDefault="00DB7F59" w:rsidP="00DB7F59">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 xml:space="preserve">What just one nuclear warhead can do is unimaginable. We’ve drawn some of the key features to scale against cityscapes in the UK for a Russian SS-18 RS 20V (NATO designation ‘Satan’) 500kT warhead. US </w:t>
      </w:r>
      <w:r w:rsidRPr="00177BE1">
        <w:rPr>
          <w:sz w:val="14"/>
        </w:rPr>
        <w:lastRenderedPageBreak/>
        <w:t>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25BCB905" w14:textId="77777777" w:rsidR="00DB7F59" w:rsidRPr="00177BE1" w:rsidRDefault="00DB7F59" w:rsidP="00DB7F59">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5412AA9D" w14:textId="77777777" w:rsidR="00DB7F59" w:rsidRPr="00177BE1" w:rsidRDefault="00DB7F59" w:rsidP="00DB7F59">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6B2832E8" w14:textId="77777777" w:rsidR="00DB7F59" w:rsidRPr="00177BE1" w:rsidRDefault="00DB7F59" w:rsidP="00DB7F59">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0035E160" w14:textId="77777777" w:rsidR="00DB7F59" w:rsidRPr="00177BE1" w:rsidRDefault="00DB7F59" w:rsidP="00DB7F59">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2E13D35A" w14:textId="77777777" w:rsidR="00DB7F59" w:rsidRPr="00177BE1" w:rsidRDefault="00DB7F59" w:rsidP="00DB7F59">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99FF55E" w14:textId="77777777" w:rsidR="00DB7F59" w:rsidRPr="00177BE1" w:rsidRDefault="00DB7F59" w:rsidP="00DB7F59">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1894FEED" w14:textId="77777777" w:rsidR="00DB7F59" w:rsidRPr="00177BE1" w:rsidRDefault="00DB7F59" w:rsidP="00DB7F59">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27049387" w14:textId="77777777" w:rsidR="00DB7F59" w:rsidRPr="00177BE1" w:rsidRDefault="00DB7F59" w:rsidP="00DB7F59">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59C7C2E" w14:textId="77777777" w:rsidR="00DB7F59" w:rsidRPr="00177BE1" w:rsidRDefault="00DB7F59" w:rsidP="00DB7F59">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F54DE42" w14:textId="77777777" w:rsidR="00DB7F59" w:rsidRPr="00177BE1" w:rsidRDefault="00DB7F59" w:rsidP="00DB7F59">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45DF5308" w14:textId="77777777" w:rsidR="00DB7F59" w:rsidRPr="00177BE1" w:rsidRDefault="00DB7F59" w:rsidP="00DB7F59">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23813792" w14:textId="77777777" w:rsidR="00DB7F59" w:rsidRPr="0094096E" w:rsidRDefault="00DB7F59" w:rsidP="00DB7F59">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F3D9177" w14:textId="77777777" w:rsidR="00DB7F59" w:rsidRDefault="00DB7F59" w:rsidP="00DB7F59">
      <w:pPr>
        <w:pStyle w:val="Heading4"/>
      </w:pPr>
      <w:r>
        <w:lastRenderedPageBreak/>
        <w:t xml:space="preserve">Satellites enable </w:t>
      </w:r>
      <w:r w:rsidRPr="00C62E98">
        <w:rPr>
          <w:u w:val="single"/>
        </w:rPr>
        <w:t>digitalized agriculture</w:t>
      </w:r>
      <w:r>
        <w:t xml:space="preserve"> – solves </w:t>
      </w:r>
      <w:r w:rsidRPr="00C62E98">
        <w:rPr>
          <w:u w:val="single"/>
        </w:rPr>
        <w:t>food insecurity</w:t>
      </w:r>
      <w:r>
        <w:t>.</w:t>
      </w:r>
    </w:p>
    <w:p w14:paraId="68024943" w14:textId="77777777" w:rsidR="00DB7F59" w:rsidRDefault="00DB7F59" w:rsidP="00DB7F59">
      <w:r w:rsidRPr="00BC10CA">
        <w:t xml:space="preserve">Prof. Dr. Nevin </w:t>
      </w:r>
      <w:r w:rsidRPr="00BC10CA">
        <w:rPr>
          <w:rStyle w:val="Style13ptBold"/>
        </w:rPr>
        <w:t>Demirbaş 18</w:t>
      </w:r>
      <w:r>
        <w:t xml:space="preserve"> – Professor, Department of Agricultural Economics, Ege University, “</w:t>
      </w:r>
      <w:r w:rsidRPr="00BC10CA">
        <w:t>Precision Agriculture in Terms of Food Security : Needs for The Future</w:t>
      </w:r>
      <w:r>
        <w:t xml:space="preserve">,” </w:t>
      </w:r>
      <w:hyperlink r:id="rId21" w:history="1">
        <w:r w:rsidRPr="00062733">
          <w:rPr>
            <w:rStyle w:val="Hyperlink"/>
          </w:rPr>
          <w:t>https://www.researchgate.net/publication/328655146_Precision_Agriculture_in_Terms_of_Food_Security_Needs_for_The_Future</w:t>
        </w:r>
      </w:hyperlink>
    </w:p>
    <w:p w14:paraId="3AC170AC" w14:textId="77777777" w:rsidR="00DB7F59" w:rsidRDefault="00DB7F59" w:rsidP="00DB7F59">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environmentis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w:t>
      </w:r>
      <w:proofErr w:type="gramStart"/>
      <w:r w:rsidRPr="00BC10CA">
        <w:rPr>
          <w:sz w:val="16"/>
        </w:rPr>
        <w:t>regional</w:t>
      </w:r>
      <w:proofErr w:type="gramEnd"/>
      <w:r w:rsidRPr="00BC10CA">
        <w:rPr>
          <w:sz w:val="16"/>
        </w:rPr>
        <w:t xml:space="preserve">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(Hakkim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analyse and manage spatial and temporal variability within fields for optimum productivity and profitability, sustainability and protection of the land resource by minimizing the production costs. Increasing environmental consciousness of the </w:t>
      </w:r>
      <w:proofErr w:type="gramStart"/>
      <w:r w:rsidRPr="00BC10CA">
        <w:rPr>
          <w:sz w:val="16"/>
        </w:rPr>
        <w:t>general public</w:t>
      </w:r>
      <w:proofErr w:type="gramEnd"/>
      <w:r w:rsidRPr="00BC10CA">
        <w:rPr>
          <w:sz w:val="16"/>
        </w:rPr>
        <w:t xml:space="preserve">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(Schönfeld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w:t>
      </w:r>
      <w:proofErr w:type="gramStart"/>
      <w:r w:rsidRPr="00BC10CA">
        <w:rPr>
          <w:rStyle w:val="StyleUnderline"/>
        </w:rPr>
        <w:t xml:space="preserve">in order </w:t>
      </w:r>
      <w:r w:rsidRPr="00C62E98">
        <w:rPr>
          <w:rStyle w:val="StyleUnderline"/>
        </w:rPr>
        <w:t>to</w:t>
      </w:r>
      <w:proofErr w:type="gramEnd"/>
      <w:r w:rsidRPr="00C62E98">
        <w:rPr>
          <w:rStyle w:val="StyleUnderline"/>
        </w:rPr>
        <w:t xml:space="preserve">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2A0C4E74" w14:textId="77777777" w:rsidR="00DB7F59" w:rsidRPr="00A17C83" w:rsidRDefault="00DB7F59" w:rsidP="00DB7F59">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352A750F" w14:textId="77777777" w:rsidR="00DB7F59" w:rsidRPr="00A17C83" w:rsidRDefault="00DB7F59" w:rsidP="00DB7F59">
      <w:r w:rsidRPr="00A17C83">
        <w:rPr>
          <w:rStyle w:val="Style13ptBold"/>
        </w:rPr>
        <w:t xml:space="preserve">Cribb 19 </w:t>
      </w:r>
      <w:r>
        <w:rPr>
          <w:rStyle w:val="Style13ptBold"/>
          <w:b w:val="0"/>
        </w:rPr>
        <w:t xml:space="preserve">– </w:t>
      </w:r>
      <w:r w:rsidRPr="00A17C83">
        <w:rPr>
          <w:rStyle w:val="Style13ptBold"/>
          <w:b w:val="0"/>
        </w:rPr>
        <w:t>Julian</w:t>
      </w:r>
      <w:r>
        <w:rPr>
          <w:rStyle w:val="Style13ptBold"/>
          <w:b w:val="0"/>
        </w:rPr>
        <w:t xml:space="preserve"> is an</w:t>
      </w:r>
      <w:r w:rsidRPr="00A17C83">
        <w:t xml:space="preserve"> </w:t>
      </w:r>
      <w:r>
        <w:t>a</w:t>
      </w:r>
      <w:r w:rsidRPr="00A17C83">
        <w:t xml:space="preserve">uthor, journalist, </w:t>
      </w:r>
      <w:proofErr w:type="gramStart"/>
      <w:r w:rsidRPr="00A17C83">
        <w:t>editor</w:t>
      </w:r>
      <w:proofErr w:type="gramEnd"/>
      <w:r w:rsidRPr="00A17C83">
        <w:t xml:space="preserve"> and science communicator. He is principal of Julian Cribb &amp; Associates who provide specialist consultancy in the communication of science, agriculture, food, mining, </w:t>
      </w:r>
      <w:proofErr w:type="gramStart"/>
      <w:r w:rsidRPr="00A17C83">
        <w:t>energy</w:t>
      </w:r>
      <w:proofErr w:type="gramEnd"/>
      <w:r w:rsidRPr="00A17C83">
        <w:t xml:space="preserve"> and the environment. His career includes appointments as newspaper editor, scientific editor for director of national awareness for Australia’s science </w:t>
      </w:r>
      <w:r w:rsidRPr="00A17C83">
        <w:lastRenderedPageBreak/>
        <w:t xml:space="preserve">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2" w:history="1">
        <w:r w:rsidRPr="00A17C83">
          <w:rPr>
            <w:rStyle w:val="Hyperlink"/>
          </w:rPr>
          <w:t>https://www.cambridge.org/core/books/food-or-war/food-as-an-existential-risk/8C45279588CD572FE805B7E240DE7368</w:t>
        </w:r>
      </w:hyperlink>
      <w:r w:rsidRPr="00A17C83">
        <w:t>] Justin</w:t>
      </w:r>
    </w:p>
    <w:p w14:paraId="38D98DC7" w14:textId="77777777" w:rsidR="00DB7F59" w:rsidRPr="008551FE" w:rsidRDefault="00DB7F59" w:rsidP="00DB7F59">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8551FE">
        <w:rPr>
          <w:sz w:val="12"/>
        </w:rPr>
        <w:t>plant</w:t>
      </w:r>
      <w:proofErr w:type="gramEnd"/>
      <w:r w:rsidRPr="008551FE">
        <w:rPr>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w:t>
      </w:r>
      <w:proofErr w:type="gramStart"/>
      <w:r w:rsidRPr="00C62E98">
        <w:rPr>
          <w:u w:val="single"/>
        </w:rPr>
        <w:t>nutrients</w:t>
      </w:r>
      <w:proofErr w:type="gramEnd"/>
      <w:r w:rsidRPr="00C62E98">
        <w:rPr>
          <w:u w:val="single"/>
        </w:rPr>
        <w:t xml:space="preserve">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mid century – unless there is radical change in the world diet and </w:t>
      </w:r>
      <w:proofErr w:type="gramStart"/>
      <w:r w:rsidRPr="008551FE">
        <w:rPr>
          <w:sz w:val="12"/>
        </w:rPr>
        <w:t>the means by which</w:t>
      </w:r>
      <w:proofErr w:type="gramEnd"/>
      <w:r w:rsidRPr="008551FE">
        <w:rPr>
          <w:sz w:val="12"/>
        </w:rPr>
        <w:t xml:space="preserve">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w:t>
      </w:r>
      <w:proofErr w:type="gramStart"/>
      <w:r w:rsidRPr="008551FE">
        <w:rPr>
          <w:sz w:val="12"/>
        </w:rPr>
        <w:t>materials</w:t>
      </w:r>
      <w:proofErr w:type="gramEnd"/>
      <w:r w:rsidRPr="008551FE">
        <w:rPr>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favour the evolution of novel pathogens such as, for example, the new flu strains seen every year – which arise mainly from places </w:t>
      </w:r>
      <w:r w:rsidRPr="008551FE">
        <w:rPr>
          <w:sz w:val="12"/>
        </w:rPr>
        <w:lastRenderedPageBreak/>
        <w:t xml:space="preserve">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Nipah, Ebola, Marburg, Lassa and Hanta, Lujo, Junin, Machupo,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6E85A735" w14:textId="5377E32C" w:rsidR="00E42E4C" w:rsidRDefault="00DB7F59" w:rsidP="00DB7F59">
      <w:pPr>
        <w:pStyle w:val="Heading3"/>
      </w:pPr>
      <w:r>
        <w:lastRenderedPageBreak/>
        <w:t>1AC – Framing</w:t>
      </w:r>
    </w:p>
    <w:p w14:paraId="6700991A" w14:textId="77777777" w:rsidR="00F04E86" w:rsidRDefault="00F04E86" w:rsidP="00F04E86"/>
    <w:p w14:paraId="3696A2CF" w14:textId="77777777" w:rsidR="00F04E86" w:rsidRPr="002D44DC" w:rsidRDefault="00F04E86" w:rsidP="00F04E86">
      <w:pPr>
        <w:pStyle w:val="Heading4"/>
        <w:rPr>
          <w:rFonts w:cs="Calibri"/>
          <w:b w:val="0"/>
        </w:rPr>
      </w:pPr>
      <w:r w:rsidRPr="002D44DC">
        <w:rPr>
          <w:rFonts w:cs="Calibri"/>
        </w:rPr>
        <w:t xml:space="preserve">Extinction </w:t>
      </w:r>
      <w:r w:rsidRPr="002D44DC">
        <w:rPr>
          <w:rFonts w:cs="Calibri"/>
          <w:u w:val="single"/>
        </w:rPr>
        <w:t>outweighs</w:t>
      </w:r>
      <w:r w:rsidRPr="002D44DC">
        <w:rPr>
          <w:rFonts w:cs="Calibri"/>
        </w:rPr>
        <w:t xml:space="preserve">: </w:t>
      </w:r>
    </w:p>
    <w:p w14:paraId="4BF09E24" w14:textId="77777777" w:rsidR="00F04E86" w:rsidRPr="002D44DC" w:rsidRDefault="00F04E86" w:rsidP="00F04E86">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w:t>
      </w:r>
      <w:proofErr w:type="gramStart"/>
      <w:r w:rsidRPr="002D44DC">
        <w:rPr>
          <w:rFonts w:cs="Calibri"/>
        </w:rPr>
        <w:t>basic necessities</w:t>
      </w:r>
      <w:proofErr w:type="gramEnd"/>
      <w:r w:rsidRPr="002D44DC">
        <w:rPr>
          <w:rFonts w:cs="Calibri"/>
        </w:rPr>
        <w:t xml:space="preserve"> </w:t>
      </w:r>
    </w:p>
    <w:p w14:paraId="68EFA31E" w14:textId="77777777" w:rsidR="00F04E86" w:rsidRPr="002D44DC" w:rsidRDefault="00F04E86" w:rsidP="00F04E86">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4C51A025" w14:textId="77777777" w:rsidR="00F04E86" w:rsidRPr="002D44DC" w:rsidRDefault="00F04E86" w:rsidP="00F04E86">
      <w:r w:rsidRPr="002D44DC">
        <w:rPr>
          <w:rStyle w:val="Heading4Char"/>
          <w:rFonts w:cs="Calibri"/>
        </w:rPr>
        <w:t>MacAskill 14</w:t>
      </w:r>
      <w:r w:rsidRPr="002D44DC">
        <w:t xml:space="preserve"> [William, Oxford Philosopher and youngest tenured philosopher in the world, Normative Uncertainty, 2014]</w:t>
      </w:r>
    </w:p>
    <w:p w14:paraId="72799B02" w14:textId="77777777" w:rsidR="00F04E86" w:rsidRPr="002D44DC" w:rsidRDefault="00F04E86" w:rsidP="00F04E86">
      <w:pPr>
        <w:rPr>
          <w:sz w:val="14"/>
        </w:rPr>
      </w:pPr>
      <w:proofErr w:type="gramStart"/>
      <w:r w:rsidRPr="002D44DC">
        <w:rPr>
          <w:rStyle w:val="StyleUnderline"/>
        </w:rPr>
        <w:t>The human race</w:t>
      </w:r>
      <w:proofErr w:type="gramEnd"/>
      <w:r w:rsidRPr="002D44DC">
        <w:rPr>
          <w:rStyle w:val="StyleUnderline"/>
        </w:rPr>
        <w:t xml:space="preserve"> might go extinct </w:t>
      </w:r>
      <w:r w:rsidRPr="002D44DC">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D44DC">
        <w:rPr>
          <w:sz w:val="14"/>
        </w:rPr>
        <w:t>the human race</w:t>
      </w:r>
      <w:proofErr w:type="gramEnd"/>
      <w:r w:rsidRPr="002D44DC">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2D44DC">
        <w:rPr>
          <w:sz w:val="14"/>
        </w:rPr>
        <w:t>the human race</w:t>
      </w:r>
      <w:proofErr w:type="gramEnd"/>
      <w:r w:rsidRPr="002D44DC">
        <w:rPr>
          <w:sz w:val="14"/>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w:t>
      </w:r>
      <w:proofErr w:type="gramStart"/>
      <w:r w:rsidRPr="002D44DC">
        <w:rPr>
          <w:sz w:val="14"/>
        </w:rPr>
        <w:t>the human race</w:t>
      </w:r>
      <w:proofErr w:type="gramEnd"/>
      <w:r w:rsidRPr="002D44DC">
        <w:rPr>
          <w:sz w:val="14"/>
        </w:rPr>
        <w:t xml:space="preserv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w:t>
      </w:r>
      <w:proofErr w:type="gramStart"/>
      <w:r w:rsidRPr="002D44DC">
        <w:rPr>
          <w:sz w:val="14"/>
        </w:rPr>
        <w:t>as long as</w:t>
      </w:r>
      <w:proofErr w:type="gramEnd"/>
      <w:r w:rsidRPr="002D44DC">
        <w:rPr>
          <w:sz w:val="14"/>
        </w:rPr>
        <w:t xml:space="preserve">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gramStart"/>
      <w:r w:rsidRPr="002D44DC">
        <w:rPr>
          <w:sz w:val="14"/>
        </w:rPr>
        <w:t>The</w:t>
      </w:r>
      <w:proofErr w:type="gram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proofErr w:type="gramStart"/>
      <w:r w:rsidRPr="002D44DC">
        <w:rPr>
          <w:rStyle w:val="StyleUnderline"/>
        </w:rPr>
        <w:t>So</w:t>
      </w:r>
      <w:proofErr w:type="gramEnd"/>
      <w:r w:rsidRPr="002D44DC">
        <w:rPr>
          <w:rStyle w:val="StyleUnderline"/>
        </w:rPr>
        <w:t xml:space="preserve">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D44DC">
        <w:rPr>
          <w:sz w:val="14"/>
        </w:rPr>
        <w:t>at a later date</w:t>
      </w:r>
      <w:proofErr w:type="gramEnd"/>
      <w:r w:rsidRPr="002D44DC">
        <w:rPr>
          <w:sz w:val="14"/>
        </w:rPr>
        <w:t xml:space="preserv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w:t>
      </w:r>
      <w:proofErr w:type="gramStart"/>
      <w:r w:rsidRPr="002D44DC">
        <w:rPr>
          <w:sz w:val="14"/>
        </w:rPr>
        <w:t>So</w:t>
      </w:r>
      <w:proofErr w:type="gramEnd"/>
      <w:r w:rsidRPr="002D44DC">
        <w:rPr>
          <w:sz w:val="14"/>
        </w:rPr>
        <w:t xml:space="preserve">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w:t>
      </w:r>
      <w:proofErr w:type="gramStart"/>
      <w:r w:rsidRPr="002D44DC">
        <w:rPr>
          <w:sz w:val="14"/>
        </w:rPr>
        <w:t>the human race</w:t>
      </w:r>
      <w:proofErr w:type="gramEnd"/>
      <w:r w:rsidRPr="002D44DC">
        <w:rPr>
          <w:sz w:val="14"/>
        </w:rPr>
        <w:t xml:space="preserv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credences, the expected benefit of letting the human race go extinct now would be (.8-.</w:t>
      </w:r>
      <w:proofErr w:type="gramStart"/>
      <w:r w:rsidRPr="002D44DC">
        <w:rPr>
          <w:sz w:val="14"/>
        </w:rPr>
        <w:t>2)×</w:t>
      </w:r>
      <w:proofErr w:type="gramEnd"/>
      <w:r w:rsidRPr="002D44DC">
        <w:rPr>
          <w:sz w:val="14"/>
        </w:rPr>
        <w:t>(2×10^14)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 xml:space="preserve">let </w:t>
      </w:r>
      <w:proofErr w:type="gramStart"/>
      <w:r w:rsidRPr="002D44DC">
        <w:rPr>
          <w:sz w:val="14"/>
        </w:rPr>
        <w:t>the human race</w:t>
      </w:r>
      <w:proofErr w:type="gramEnd"/>
      <w:r w:rsidRPr="002D44DC">
        <w:rPr>
          <w:sz w:val="14"/>
        </w:rPr>
        <w:t xml:space="preserv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2D44DC">
        <w:rPr>
          <w:sz w:val="14"/>
        </w:rPr>
        <w:t>×(</w:t>
      </w:r>
      <w:proofErr w:type="gramEnd"/>
      <w:r w:rsidRPr="002D44DC">
        <w:rPr>
          <w:sz w:val="14"/>
        </w:rPr>
        <w:t xml:space="preserve">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w:t>
      </w:r>
      <w:proofErr w:type="gramStart"/>
      <w:r w:rsidRPr="002D44DC">
        <w:rPr>
          <w:rStyle w:val="StyleUnderline"/>
        </w:rPr>
        <w:t>×(</w:t>
      </w:r>
      <w:proofErr w:type="gramEnd"/>
      <w:r w:rsidRPr="002D44DC">
        <w:rPr>
          <w:rStyle w:val="StyleUnderline"/>
        </w:rPr>
        <w:t>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w:t>
      </w:r>
      <w:r w:rsidRPr="002D44DC">
        <w:rPr>
          <w:rStyle w:val="StyleUnderline"/>
        </w:rPr>
        <w:lastRenderedPageBreak/>
        <w:t xml:space="preserve">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4F791A4F" w14:textId="1A05F417" w:rsidR="00DB7F59" w:rsidRDefault="00DB7F59" w:rsidP="00DB7F59"/>
    <w:p w14:paraId="7171D392" w14:textId="36CE713D" w:rsidR="00F04E86" w:rsidRPr="00F04E86" w:rsidRDefault="00F04E86" w:rsidP="00F04E86"/>
    <w:p w14:paraId="28DB0BE6" w14:textId="76644F1E" w:rsidR="00F04E86" w:rsidRDefault="00F04E86" w:rsidP="00F04E86"/>
    <w:p w14:paraId="4C2241FF" w14:textId="77777777" w:rsidR="00F04E86" w:rsidRDefault="00F04E86" w:rsidP="00F04E86">
      <w:pPr>
        <w:pStyle w:val="Heading3"/>
      </w:pPr>
      <w:r>
        <w:lastRenderedPageBreak/>
        <w:tab/>
        <w:t>1AC – Underview</w:t>
      </w:r>
    </w:p>
    <w:p w14:paraId="594ABC4F" w14:textId="77777777" w:rsidR="00F04E86" w:rsidRPr="00FB72FC" w:rsidRDefault="00F04E86" w:rsidP="00F04E86">
      <w:pPr>
        <w:pStyle w:val="Heading4"/>
        <w:rPr>
          <w:bCs w:val="0"/>
        </w:rPr>
      </w:pPr>
      <w:r w:rsidRPr="00FB72FC">
        <w:t xml:space="preserve">1] 1AR theory is legit – anything else means </w:t>
      </w:r>
      <w:r w:rsidRPr="00FB72FC">
        <w:rPr>
          <w:u w:val="single"/>
        </w:rPr>
        <w:t>infinite abuse</w:t>
      </w:r>
      <w:r w:rsidRPr="00FB72FC">
        <w:t xml:space="preserve"> – drop the debater</w:t>
      </w:r>
      <w:r>
        <w:t>, competing interps, and the highest layer</w:t>
      </w:r>
      <w:r w:rsidRPr="00FB72FC">
        <w:t xml:space="preserve"> – 1AR are </w:t>
      </w:r>
      <w:r w:rsidRPr="00FB72FC">
        <w:rPr>
          <w:u w:val="single"/>
        </w:rPr>
        <w:t>too short</w:t>
      </w:r>
      <w:r w:rsidRPr="00FB72FC">
        <w:t xml:space="preserve"> to make up for the time trade-off – no RVIs – 6 min 2NR means they can brute force me every time.</w:t>
      </w:r>
    </w:p>
    <w:p w14:paraId="23271963" w14:textId="77777777" w:rsidR="00F04E86" w:rsidRDefault="00F04E86" w:rsidP="00F04E86"/>
    <w:p w14:paraId="013C2691" w14:textId="2E05BA04" w:rsidR="00F04E86" w:rsidRPr="00F04E86" w:rsidRDefault="00F04E86" w:rsidP="00F04E86">
      <w:pPr>
        <w:tabs>
          <w:tab w:val="left" w:pos="2245"/>
        </w:tabs>
      </w:pPr>
    </w:p>
    <w:sectPr w:rsidR="00F04E86" w:rsidRPr="00F04E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729107">
    <w:abstractNumId w:val="10"/>
  </w:num>
  <w:num w:numId="2" w16cid:durableId="991182593">
    <w:abstractNumId w:val="8"/>
  </w:num>
  <w:num w:numId="3" w16cid:durableId="1032532212">
    <w:abstractNumId w:val="7"/>
  </w:num>
  <w:num w:numId="4" w16cid:durableId="1402873531">
    <w:abstractNumId w:val="6"/>
  </w:num>
  <w:num w:numId="5" w16cid:durableId="1562134259">
    <w:abstractNumId w:val="5"/>
  </w:num>
  <w:num w:numId="6" w16cid:durableId="103817324">
    <w:abstractNumId w:val="9"/>
  </w:num>
  <w:num w:numId="7" w16cid:durableId="469976027">
    <w:abstractNumId w:val="4"/>
  </w:num>
  <w:num w:numId="8" w16cid:durableId="866404754">
    <w:abstractNumId w:val="3"/>
  </w:num>
  <w:num w:numId="9" w16cid:durableId="1146557145">
    <w:abstractNumId w:val="2"/>
  </w:num>
  <w:num w:numId="10" w16cid:durableId="340468698">
    <w:abstractNumId w:val="1"/>
  </w:num>
  <w:num w:numId="11" w16cid:durableId="1243030700">
    <w:abstractNumId w:val="0"/>
  </w:num>
  <w:num w:numId="12" w16cid:durableId="91292421">
    <w:abstractNumId w:val="12"/>
  </w:num>
  <w:num w:numId="13" w16cid:durableId="7752270">
    <w:abstractNumId w:val="23"/>
  </w:num>
  <w:num w:numId="14" w16cid:durableId="1341854327">
    <w:abstractNumId w:val="20"/>
  </w:num>
  <w:num w:numId="15" w16cid:durableId="38404670">
    <w:abstractNumId w:val="15"/>
  </w:num>
  <w:num w:numId="16" w16cid:durableId="815298109">
    <w:abstractNumId w:val="17"/>
  </w:num>
  <w:num w:numId="17" w16cid:durableId="1647004844">
    <w:abstractNumId w:val="21"/>
  </w:num>
  <w:num w:numId="18" w16cid:durableId="864827334">
    <w:abstractNumId w:val="16"/>
  </w:num>
  <w:num w:numId="19" w16cid:durableId="1552232157">
    <w:abstractNumId w:val="11"/>
  </w:num>
  <w:num w:numId="20" w16cid:durableId="356810550">
    <w:abstractNumId w:val="19"/>
  </w:num>
  <w:num w:numId="21" w16cid:durableId="250478665">
    <w:abstractNumId w:val="22"/>
  </w:num>
  <w:num w:numId="22" w16cid:durableId="495338411">
    <w:abstractNumId w:val="13"/>
  </w:num>
  <w:num w:numId="23" w16cid:durableId="994259569">
    <w:abstractNumId w:val="18"/>
  </w:num>
  <w:num w:numId="24" w16cid:durableId="14475074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7F59"/>
    <w:rsid w:val="000029E3"/>
    <w:rsid w:val="000029E8"/>
    <w:rsid w:val="00004225"/>
    <w:rsid w:val="000066CA"/>
    <w:rsid w:val="00007264"/>
    <w:rsid w:val="000076A9"/>
    <w:rsid w:val="000123F0"/>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0E72"/>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1568"/>
    <w:rsid w:val="00516A88"/>
    <w:rsid w:val="00522065"/>
    <w:rsid w:val="005224F2"/>
    <w:rsid w:val="00533F1C"/>
    <w:rsid w:val="00536D8B"/>
    <w:rsid w:val="005379C3"/>
    <w:rsid w:val="005519C2"/>
    <w:rsid w:val="005521C3"/>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66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3FC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5D1"/>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CE1DF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A52"/>
    <w:rsid w:val="00D61A4E"/>
    <w:rsid w:val="00D634EA"/>
    <w:rsid w:val="00D713A1"/>
    <w:rsid w:val="00D77956"/>
    <w:rsid w:val="00D80AC2"/>
    <w:rsid w:val="00D80F0C"/>
    <w:rsid w:val="00D92077"/>
    <w:rsid w:val="00D951E2"/>
    <w:rsid w:val="00D9565A"/>
    <w:rsid w:val="00DB2337"/>
    <w:rsid w:val="00DB5F87"/>
    <w:rsid w:val="00DB699B"/>
    <w:rsid w:val="00DB7F59"/>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E8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CFDD8"/>
  <w14:defaultImageDpi w14:val="300"/>
  <w15:docId w15:val="{497D682B-7EEF-4145-90B7-FC9447E28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E72"/>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F0E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F0E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F0E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F0E72"/>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DB7F5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DB7F5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B7F5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B7F5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B7F5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F0E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E7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0F0E72"/>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0F0E7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0F0E7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F0E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0E72"/>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F0E7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F0E72"/>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0F0E7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F0E72"/>
    <w:rPr>
      <w:color w:val="auto"/>
      <w:u w:val="none"/>
    </w:rPr>
  </w:style>
  <w:style w:type="paragraph" w:styleId="DocumentMap">
    <w:name w:val="Document Map"/>
    <w:basedOn w:val="Normal"/>
    <w:link w:val="DocumentMapChar"/>
    <w:uiPriority w:val="99"/>
    <w:unhideWhenUsed/>
    <w:rsid w:val="000F0E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F0E72"/>
    <w:rPr>
      <w:rFonts w:ascii="Lucida Grande" w:hAnsi="Lucida Grande" w:cs="Lucida Grande"/>
    </w:rPr>
  </w:style>
  <w:style w:type="character" w:customStyle="1" w:styleId="Heading5Char">
    <w:name w:val="Heading 5 Char"/>
    <w:aliases w:val="Text Char"/>
    <w:basedOn w:val="DefaultParagraphFont"/>
    <w:link w:val="Heading5"/>
    <w:rsid w:val="00DB7F5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DB7F5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DB7F5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DB7F5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DB7F59"/>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DB7F59"/>
    <w:rPr>
      <w:color w:val="605E5C"/>
      <w:shd w:val="clear" w:color="auto" w:fill="E1DFDD"/>
    </w:rPr>
  </w:style>
  <w:style w:type="paragraph" w:styleId="ListParagraph">
    <w:name w:val="List Paragraph"/>
    <w:aliases w:val="6 font"/>
    <w:basedOn w:val="Normal"/>
    <w:uiPriority w:val="99"/>
    <w:unhideWhenUsed/>
    <w:qFormat/>
    <w:rsid w:val="00DB7F59"/>
    <w:pPr>
      <w:ind w:left="720"/>
      <w:contextualSpacing/>
    </w:pPr>
  </w:style>
  <w:style w:type="paragraph" w:customStyle="1" w:styleId="Emphasis1">
    <w:name w:val="Emphasis1"/>
    <w:basedOn w:val="Normal"/>
    <w:link w:val="Emphasis"/>
    <w:autoRedefine/>
    <w:uiPriority w:val="20"/>
    <w:qFormat/>
    <w:rsid w:val="00DB7F5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DB7F5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B7F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DB7F59"/>
    <w:rPr>
      <w:u w:val="single"/>
    </w:rPr>
  </w:style>
  <w:style w:type="paragraph" w:styleId="Title">
    <w:name w:val="Title"/>
    <w:aliases w:val="Cites and Cards,UNDERLINE,Bold Underlined,title,Block Heading,Read This"/>
    <w:basedOn w:val="Normal"/>
    <w:next w:val="Normal"/>
    <w:link w:val="TitleChar"/>
    <w:uiPriority w:val="6"/>
    <w:qFormat/>
    <w:rsid w:val="00DB7F5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B7F5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DB7F59"/>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DB7F5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DB7F5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DB7F5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DB7F59"/>
    <w:rPr>
      <w:rFonts w:ascii="Tahoma" w:hAnsi="Tahoma" w:cs="Tahoma"/>
      <w:szCs w:val="16"/>
    </w:rPr>
  </w:style>
  <w:style w:type="character" w:customStyle="1" w:styleId="BalloonTextChar">
    <w:name w:val="Balloon Text Char"/>
    <w:basedOn w:val="DefaultParagraphFont"/>
    <w:link w:val="BalloonText"/>
    <w:uiPriority w:val="99"/>
    <w:rsid w:val="00DB7F59"/>
    <w:rPr>
      <w:rFonts w:ascii="Tahoma" w:hAnsi="Tahoma" w:cs="Tahoma"/>
      <w:sz w:val="22"/>
      <w:szCs w:val="16"/>
    </w:rPr>
  </w:style>
  <w:style w:type="paragraph" w:styleId="Header">
    <w:name w:val="header"/>
    <w:basedOn w:val="Normal"/>
    <w:link w:val="HeaderChar"/>
    <w:uiPriority w:val="99"/>
    <w:unhideWhenUsed/>
    <w:qFormat/>
    <w:rsid w:val="00DB7F59"/>
    <w:pPr>
      <w:tabs>
        <w:tab w:val="center" w:pos="4680"/>
        <w:tab w:val="right" w:pos="9360"/>
      </w:tabs>
    </w:pPr>
  </w:style>
  <w:style w:type="character" w:customStyle="1" w:styleId="HeaderChar">
    <w:name w:val="Header Char"/>
    <w:basedOn w:val="DefaultParagraphFont"/>
    <w:link w:val="Header"/>
    <w:uiPriority w:val="99"/>
    <w:rsid w:val="00DB7F59"/>
    <w:rPr>
      <w:rFonts w:ascii="Calibri" w:hAnsi="Calibri" w:cs="Calibri"/>
      <w:sz w:val="22"/>
    </w:rPr>
  </w:style>
  <w:style w:type="paragraph" w:styleId="Footer">
    <w:name w:val="footer"/>
    <w:basedOn w:val="Normal"/>
    <w:link w:val="FooterChar"/>
    <w:uiPriority w:val="99"/>
    <w:unhideWhenUsed/>
    <w:rsid w:val="00DB7F59"/>
    <w:pPr>
      <w:tabs>
        <w:tab w:val="center" w:pos="4680"/>
        <w:tab w:val="right" w:pos="9360"/>
      </w:tabs>
    </w:pPr>
  </w:style>
  <w:style w:type="character" w:customStyle="1" w:styleId="FooterChar">
    <w:name w:val="Footer Char"/>
    <w:basedOn w:val="DefaultParagraphFont"/>
    <w:link w:val="Footer"/>
    <w:uiPriority w:val="99"/>
    <w:rsid w:val="00DB7F59"/>
    <w:rPr>
      <w:rFonts w:ascii="Calibri" w:hAnsi="Calibri" w:cs="Calibri"/>
      <w:sz w:val="22"/>
    </w:rPr>
  </w:style>
  <w:style w:type="character" w:customStyle="1" w:styleId="m4841727538114946087gmail-styleunderline">
    <w:name w:val="m_4841727538114946087gmail-styleunderline"/>
    <w:basedOn w:val="DefaultParagraphFont"/>
    <w:rsid w:val="00DB7F59"/>
  </w:style>
  <w:style w:type="paragraph" w:customStyle="1" w:styleId="Analytic">
    <w:name w:val="Analytic"/>
    <w:basedOn w:val="Normal"/>
    <w:link w:val="AnalyticChar"/>
    <w:autoRedefine/>
    <w:rsid w:val="00DB7F59"/>
    <w:rPr>
      <w:b/>
      <w:sz w:val="24"/>
    </w:rPr>
  </w:style>
  <w:style w:type="paragraph" w:customStyle="1" w:styleId="BreakTag">
    <w:name w:val="Break Tag"/>
    <w:basedOn w:val="Normal"/>
    <w:autoRedefine/>
    <w:uiPriority w:val="4"/>
    <w:qFormat/>
    <w:rsid w:val="00DB7F59"/>
    <w:pPr>
      <w:spacing w:before="240"/>
    </w:pPr>
    <w:rPr>
      <w:b/>
      <w:sz w:val="26"/>
    </w:rPr>
  </w:style>
  <w:style w:type="paragraph" w:customStyle="1" w:styleId="BreakBlock">
    <w:name w:val="Break Block"/>
    <w:basedOn w:val="Normal"/>
    <w:link w:val="BreakBlockChar"/>
    <w:autoRedefine/>
    <w:qFormat/>
    <w:rsid w:val="00DB7F5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B7F59"/>
    <w:rPr>
      <w:rFonts w:ascii="Arial Bold" w:hAnsi="Arial Bold" w:cs="Calibri"/>
      <w:b/>
      <w:caps/>
      <w:sz w:val="32"/>
      <w:u w:val="single"/>
    </w:rPr>
  </w:style>
  <w:style w:type="character" w:customStyle="1" w:styleId="Mention1">
    <w:name w:val="Mention1"/>
    <w:basedOn w:val="DefaultParagraphFont"/>
    <w:uiPriority w:val="99"/>
    <w:semiHidden/>
    <w:unhideWhenUsed/>
    <w:rsid w:val="00DB7F59"/>
    <w:rPr>
      <w:color w:val="2B579A"/>
      <w:shd w:val="clear" w:color="auto" w:fill="E6E6E6"/>
    </w:rPr>
  </w:style>
  <w:style w:type="character" w:customStyle="1" w:styleId="UnresolvedMention1">
    <w:name w:val="Unresolved Mention1"/>
    <w:basedOn w:val="DefaultParagraphFont"/>
    <w:uiPriority w:val="99"/>
    <w:unhideWhenUsed/>
    <w:rsid w:val="00DB7F59"/>
    <w:rPr>
      <w:color w:val="808080"/>
      <w:shd w:val="clear" w:color="auto" w:fill="E6E6E6"/>
    </w:rPr>
  </w:style>
  <w:style w:type="paragraph" w:customStyle="1" w:styleId="evidencetext">
    <w:name w:val="evidence text"/>
    <w:basedOn w:val="Normal"/>
    <w:link w:val="evidencetextChar1"/>
    <w:qFormat/>
    <w:rsid w:val="00DB7F59"/>
    <w:pPr>
      <w:ind w:left="432" w:right="432"/>
    </w:pPr>
    <w:rPr>
      <w:color w:val="000000"/>
      <w:lang w:val="x-none" w:eastAsia="x-none"/>
    </w:rPr>
  </w:style>
  <w:style w:type="character" w:customStyle="1" w:styleId="evidencetextChar1">
    <w:name w:val="evidence text Char1"/>
    <w:link w:val="evidencetext"/>
    <w:rsid w:val="00DB7F59"/>
    <w:rPr>
      <w:rFonts w:ascii="Calibri" w:hAnsi="Calibri" w:cs="Calibri"/>
      <w:color w:val="000000"/>
      <w:sz w:val="22"/>
      <w:lang w:val="x-none" w:eastAsia="x-none"/>
    </w:rPr>
  </w:style>
  <w:style w:type="character" w:customStyle="1" w:styleId="Author-Date">
    <w:name w:val="Author-Date"/>
    <w:qFormat/>
    <w:rsid w:val="00DB7F59"/>
    <w:rPr>
      <w:b/>
      <w:sz w:val="24"/>
    </w:rPr>
  </w:style>
  <w:style w:type="paragraph" w:customStyle="1" w:styleId="Nothing">
    <w:name w:val="Nothing"/>
    <w:link w:val="NothingChar"/>
    <w:qFormat/>
    <w:rsid w:val="00DB7F59"/>
    <w:pPr>
      <w:jc w:val="both"/>
    </w:pPr>
    <w:rPr>
      <w:rFonts w:ascii="Times New Roman" w:eastAsia="Times New Roman" w:hAnsi="Times New Roman" w:cs="Times New Roman"/>
      <w:sz w:val="20"/>
    </w:rPr>
  </w:style>
  <w:style w:type="paragraph" w:customStyle="1" w:styleId="Style4">
    <w:name w:val="Style4"/>
    <w:basedOn w:val="Normal"/>
    <w:link w:val="Style4Char"/>
    <w:qFormat/>
    <w:rsid w:val="00DB7F59"/>
    <w:rPr>
      <w:rFonts w:eastAsia="Times New Roman"/>
      <w:u w:val="single"/>
    </w:rPr>
  </w:style>
  <w:style w:type="character" w:customStyle="1" w:styleId="Style4Char">
    <w:name w:val="Style4 Char"/>
    <w:link w:val="Style4"/>
    <w:rsid w:val="00DB7F5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DB7F59"/>
    <w:rPr>
      <w:rFonts w:ascii="Calibri" w:hAnsi="Calibri" w:cs="Calibri"/>
      <w:u w:val="single"/>
    </w:rPr>
  </w:style>
  <w:style w:type="character" w:customStyle="1" w:styleId="term">
    <w:name w:val="term"/>
    <w:basedOn w:val="DefaultParagraphFont"/>
    <w:rsid w:val="00DB7F59"/>
  </w:style>
  <w:style w:type="character" w:customStyle="1" w:styleId="Style1Char">
    <w:name w:val="Style1 Char"/>
    <w:rsid w:val="00DB7F59"/>
    <w:rPr>
      <w:rFonts w:ascii="Times New Roman" w:eastAsia="SimSun" w:hAnsi="Times New Roman" w:cs="Times New Roman"/>
      <w:sz w:val="20"/>
      <w:szCs w:val="24"/>
      <w:u w:val="single"/>
      <w:lang w:eastAsia="zh-CN"/>
    </w:rPr>
  </w:style>
  <w:style w:type="character" w:customStyle="1" w:styleId="Styleunderline11pt">
    <w:name w:val="Style underline + 11 pt"/>
    <w:rsid w:val="00DB7F59"/>
    <w:rPr>
      <w:rFonts w:ascii="Times New Roman" w:hAnsi="Times New Roman"/>
      <w:sz w:val="20"/>
      <w:u w:val="single"/>
    </w:rPr>
  </w:style>
  <w:style w:type="paragraph" w:customStyle="1" w:styleId="Stylecard11pt">
    <w:name w:val="Style card + 11 pt"/>
    <w:basedOn w:val="Normal"/>
    <w:link w:val="Stylecard11ptChar"/>
    <w:qFormat/>
    <w:rsid w:val="00DB7F59"/>
    <w:pPr>
      <w:ind w:left="288" w:right="288"/>
    </w:pPr>
    <w:rPr>
      <w:rFonts w:eastAsia="SimSun"/>
      <w:lang w:eastAsia="zh-CN"/>
    </w:rPr>
  </w:style>
  <w:style w:type="character" w:customStyle="1" w:styleId="Stylecard11ptChar">
    <w:name w:val="Style card + 11 pt Char"/>
    <w:link w:val="Stylecard11pt"/>
    <w:rsid w:val="00DB7F59"/>
    <w:rPr>
      <w:rFonts w:ascii="Calibri" w:eastAsia="SimSun" w:hAnsi="Calibri" w:cs="Calibri"/>
      <w:sz w:val="22"/>
      <w:lang w:eastAsia="zh-CN"/>
    </w:rPr>
  </w:style>
  <w:style w:type="paragraph" w:customStyle="1" w:styleId="Minimize">
    <w:name w:val="Minimize"/>
    <w:basedOn w:val="Normal"/>
    <w:next w:val="Normal"/>
    <w:link w:val="MinimizeChar"/>
    <w:qFormat/>
    <w:rsid w:val="00DB7F5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DB7F59"/>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DB7F59"/>
    <w:rPr>
      <w:rFonts w:ascii="Arial" w:eastAsiaTheme="minorHAnsi" w:hAnsi="Arial" w:cs="Arial"/>
      <w:sz w:val="22"/>
      <w:szCs w:val="22"/>
      <w:u w:val="single"/>
    </w:rPr>
  </w:style>
  <w:style w:type="paragraph" w:customStyle="1" w:styleId="cardtext">
    <w:name w:val="card text"/>
    <w:basedOn w:val="Normal"/>
    <w:link w:val="cardtextChar"/>
    <w:qFormat/>
    <w:rsid w:val="00DB7F59"/>
    <w:pPr>
      <w:ind w:left="288" w:right="288"/>
    </w:pPr>
  </w:style>
  <w:style w:type="character" w:customStyle="1" w:styleId="cardtextChar">
    <w:name w:val="card text Char"/>
    <w:basedOn w:val="DefaultParagraphFont"/>
    <w:link w:val="cardtext"/>
    <w:rsid w:val="00DB7F59"/>
    <w:rPr>
      <w:rFonts w:ascii="Calibri" w:hAnsi="Calibri" w:cs="Calibri"/>
      <w:sz w:val="22"/>
    </w:rPr>
  </w:style>
  <w:style w:type="character" w:customStyle="1" w:styleId="byline">
    <w:name w:val="byline"/>
    <w:basedOn w:val="DefaultParagraphFont"/>
    <w:rsid w:val="00DB7F5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DB7F59"/>
    <w:rPr>
      <w:rFonts w:ascii="Arial" w:hAnsi="Arial"/>
      <w:b/>
      <w:sz w:val="24"/>
      <w:szCs w:val="22"/>
      <w:u w:val="single"/>
    </w:rPr>
  </w:style>
  <w:style w:type="paragraph" w:customStyle="1" w:styleId="StyleStyle411pt">
    <w:name w:val="Style Style4 + 11 pt"/>
    <w:basedOn w:val="Normal"/>
    <w:link w:val="StyleStyle411ptChar"/>
    <w:qFormat/>
    <w:rsid w:val="00DB7F5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B7F59"/>
    <w:rPr>
      <w:rFonts w:ascii="Calibri" w:eastAsia="Times New Roman" w:hAnsi="Calibri" w:cs="Calibri"/>
      <w:sz w:val="22"/>
      <w:u w:val="single"/>
    </w:rPr>
  </w:style>
  <w:style w:type="character" w:customStyle="1" w:styleId="Style11ptUnderline">
    <w:name w:val="Style 11 pt Underline"/>
    <w:rsid w:val="00DB7F59"/>
    <w:rPr>
      <w:sz w:val="20"/>
      <w:u w:val="single"/>
    </w:rPr>
  </w:style>
  <w:style w:type="character" w:customStyle="1" w:styleId="Style11ptBoldUnderline">
    <w:name w:val="Style 11 pt Bold Underline"/>
    <w:rsid w:val="00DB7F59"/>
    <w:rPr>
      <w:b/>
      <w:bCs/>
      <w:sz w:val="20"/>
      <w:u w:val="single"/>
    </w:rPr>
  </w:style>
  <w:style w:type="character" w:customStyle="1" w:styleId="Style11pt">
    <w:name w:val="Style 11 pt"/>
    <w:rsid w:val="00DB7F59"/>
    <w:rPr>
      <w:sz w:val="20"/>
    </w:rPr>
  </w:style>
  <w:style w:type="paragraph" w:customStyle="1" w:styleId="StyleStyle411ptBold">
    <w:name w:val="Style Style4 + 11 pt Bold"/>
    <w:basedOn w:val="Normal"/>
    <w:link w:val="StyleStyle411ptBoldChar"/>
    <w:qFormat/>
    <w:rsid w:val="00DB7F59"/>
    <w:rPr>
      <w:rFonts w:eastAsia="Times New Roman"/>
      <w:b/>
      <w:bCs/>
      <w:u w:val="single"/>
    </w:rPr>
  </w:style>
  <w:style w:type="character" w:customStyle="1" w:styleId="StyleStyle411ptBoldChar">
    <w:name w:val="Style Style4 + 11 pt Bold Char"/>
    <w:basedOn w:val="DefaultParagraphFont"/>
    <w:link w:val="StyleStyle411ptBold"/>
    <w:rsid w:val="00DB7F59"/>
    <w:rPr>
      <w:rFonts w:ascii="Calibri" w:eastAsia="Times New Roman" w:hAnsi="Calibri" w:cs="Calibri"/>
      <w:b/>
      <w:bCs/>
      <w:sz w:val="22"/>
      <w:u w:val="single"/>
    </w:rPr>
  </w:style>
  <w:style w:type="paragraph" w:customStyle="1" w:styleId="BlockTitle">
    <w:name w:val="Block Title"/>
    <w:basedOn w:val="Normal"/>
    <w:next w:val="Normal"/>
    <w:qFormat/>
    <w:rsid w:val="00DB7F59"/>
    <w:pPr>
      <w:spacing w:after="120"/>
      <w:jc w:val="center"/>
      <w:outlineLvl w:val="0"/>
    </w:pPr>
    <w:rPr>
      <w:rFonts w:eastAsia="Times New Roman"/>
      <w:b/>
      <w:sz w:val="32"/>
      <w:szCs w:val="20"/>
      <w:u w:val="single"/>
    </w:rPr>
  </w:style>
  <w:style w:type="character" w:customStyle="1" w:styleId="Emphasis2">
    <w:name w:val="Emphasis2"/>
    <w:basedOn w:val="DefaultParagraphFont"/>
    <w:rsid w:val="00DB7F59"/>
    <w:rPr>
      <w:rFonts w:ascii="Franklin Gothic Heavy" w:hAnsi="Franklin Gothic Heavy"/>
      <w:iCs/>
      <w:u w:val="single"/>
    </w:rPr>
  </w:style>
  <w:style w:type="paragraph" w:customStyle="1" w:styleId="Cards">
    <w:name w:val="Cards"/>
    <w:basedOn w:val="Normal"/>
    <w:link w:val="CardsChar1"/>
    <w:qFormat/>
    <w:rsid w:val="00DB7F5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B7F59"/>
    <w:rPr>
      <w:rFonts w:ascii="Times New Roman" w:eastAsia="Times New Roman" w:hAnsi="Times New Roman" w:cs="Times New Roman"/>
      <w:sz w:val="20"/>
      <w:szCs w:val="24"/>
    </w:rPr>
  </w:style>
  <w:style w:type="character" w:customStyle="1" w:styleId="pmterms1">
    <w:name w:val="pmterms1"/>
    <w:basedOn w:val="DefaultParagraphFont"/>
    <w:rsid w:val="00DB7F59"/>
  </w:style>
  <w:style w:type="character" w:customStyle="1" w:styleId="hilite1">
    <w:name w:val="hilite1"/>
    <w:basedOn w:val="DefaultParagraphFont"/>
    <w:rsid w:val="00DB7F5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B7F5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DB7F5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DB7F59"/>
    <w:rPr>
      <w:rFonts w:eastAsia="Times New Roman"/>
      <w:b/>
      <w:szCs w:val="20"/>
    </w:rPr>
  </w:style>
  <w:style w:type="character" w:customStyle="1" w:styleId="NormaltagChar">
    <w:name w:val="Normal tag Char"/>
    <w:basedOn w:val="DefaultParagraphFont"/>
    <w:link w:val="Normaltag"/>
    <w:uiPriority w:val="99"/>
    <w:locked/>
    <w:rsid w:val="00DB7F59"/>
    <w:rPr>
      <w:rFonts w:ascii="Calibri" w:eastAsia="Times New Roman" w:hAnsi="Calibri" w:cs="Calibri"/>
      <w:b/>
      <w:sz w:val="22"/>
      <w:szCs w:val="20"/>
    </w:rPr>
  </w:style>
  <w:style w:type="character" w:customStyle="1" w:styleId="DebateUnderline">
    <w:name w:val="Debate Underline"/>
    <w:qFormat/>
    <w:rsid w:val="00DB7F59"/>
    <w:rPr>
      <w:rFonts w:ascii="Times New Roman" w:hAnsi="Times New Roman"/>
      <w:sz w:val="20"/>
      <w:szCs w:val="24"/>
      <w:u w:val="thick"/>
    </w:rPr>
  </w:style>
  <w:style w:type="character" w:customStyle="1" w:styleId="blue">
    <w:name w:val="blue"/>
    <w:basedOn w:val="DefaultParagraphFont"/>
    <w:rsid w:val="00DB7F59"/>
    <w:rPr>
      <w:rFonts w:cs="Times New Roman"/>
    </w:rPr>
  </w:style>
  <w:style w:type="paragraph" w:customStyle="1" w:styleId="cites">
    <w:name w:val="cites"/>
    <w:link w:val="Heading1Char3"/>
    <w:autoRedefine/>
    <w:qFormat/>
    <w:rsid w:val="00DB7F59"/>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DB7F59"/>
    <w:rPr>
      <w:rFonts w:ascii="Times New Roman" w:eastAsia="Malgun Gothic" w:hAnsi="Times New Roman" w:cs="Times New Roman"/>
      <w:b/>
      <w:u w:val="single"/>
    </w:rPr>
  </w:style>
  <w:style w:type="paragraph" w:customStyle="1" w:styleId="tiny">
    <w:name w:val="tiny"/>
    <w:next w:val="Normal"/>
    <w:link w:val="tinyChar"/>
    <w:autoRedefine/>
    <w:qFormat/>
    <w:rsid w:val="00DB7F5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DB7F59"/>
    <w:rPr>
      <w:rFonts w:ascii="Times New Roman" w:eastAsia="Malgun Gothic" w:hAnsi="Times New Roman" w:cs="Times New Roman"/>
      <w:sz w:val="12"/>
    </w:rPr>
  </w:style>
  <w:style w:type="character" w:customStyle="1" w:styleId="CitesChar2">
    <w:name w:val="Cites Char2"/>
    <w:link w:val="Cites0"/>
    <w:rsid w:val="00DB7F59"/>
    <w:rPr>
      <w:rFonts w:eastAsia="Times New Roman" w:cs="Times New Roman"/>
      <w:b/>
      <w:bCs/>
      <w:sz w:val="20"/>
      <w:szCs w:val="20"/>
    </w:rPr>
  </w:style>
  <w:style w:type="paragraph" w:customStyle="1" w:styleId="BlockTitle2">
    <w:name w:val="Block Title2"/>
    <w:basedOn w:val="Normal"/>
    <w:next w:val="Normal"/>
    <w:qFormat/>
    <w:rsid w:val="00DB7F59"/>
    <w:pPr>
      <w:spacing w:after="240"/>
      <w:jc w:val="center"/>
    </w:pPr>
    <w:rPr>
      <w:rFonts w:eastAsia="Times New Roman"/>
      <w:b/>
      <w:sz w:val="32"/>
      <w:u w:val="single"/>
      <w:lang w:bidi="en-US"/>
    </w:rPr>
  </w:style>
  <w:style w:type="paragraph" w:styleId="TOC1">
    <w:name w:val="toc 1"/>
    <w:basedOn w:val="Normal"/>
    <w:next w:val="Normal"/>
    <w:autoRedefine/>
    <w:uiPriority w:val="39"/>
    <w:rsid w:val="00DB7F59"/>
    <w:pPr>
      <w:spacing w:before="120" w:after="120"/>
    </w:pPr>
    <w:rPr>
      <w:rFonts w:eastAsia="Times New Roman"/>
      <w:b/>
      <w:u w:val="single"/>
      <w:lang w:bidi="en-US"/>
    </w:rPr>
  </w:style>
  <w:style w:type="paragraph" w:styleId="TOC9">
    <w:name w:val="toc 9"/>
    <w:basedOn w:val="Normal"/>
    <w:next w:val="Normal"/>
    <w:autoRedefine/>
    <w:rsid w:val="00DB7F59"/>
    <w:pPr>
      <w:ind w:left="1600"/>
    </w:pPr>
    <w:rPr>
      <w:rFonts w:eastAsia="Times New Roman"/>
      <w:sz w:val="20"/>
      <w:lang w:bidi="en-US"/>
    </w:rPr>
  </w:style>
  <w:style w:type="paragraph" w:customStyle="1" w:styleId="TxBrp1">
    <w:name w:val="TxBr_p1"/>
    <w:basedOn w:val="Normal"/>
    <w:qFormat/>
    <w:rsid w:val="00DB7F5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B7F59"/>
    <w:pPr>
      <w:spacing w:before="100" w:beforeAutospacing="1" w:after="100" w:afterAutospacing="1"/>
    </w:pPr>
    <w:rPr>
      <w:rFonts w:eastAsia="Times New Roman"/>
      <w:lang w:bidi="en-US"/>
    </w:rPr>
  </w:style>
  <w:style w:type="paragraph" w:customStyle="1" w:styleId="fullstory">
    <w:name w:val="fullstory"/>
    <w:basedOn w:val="Normal"/>
    <w:qFormat/>
    <w:rsid w:val="00DB7F59"/>
    <w:pPr>
      <w:spacing w:before="100" w:beforeAutospacing="1" w:after="100" w:afterAutospacing="1"/>
    </w:pPr>
    <w:rPr>
      <w:rFonts w:eastAsia="Times New Roman"/>
      <w:lang w:bidi="en-US"/>
    </w:rPr>
  </w:style>
  <w:style w:type="character" w:customStyle="1" w:styleId="standardcontent">
    <w:name w:val="standardcontent"/>
    <w:basedOn w:val="DefaultParagraphFont"/>
    <w:rsid w:val="00DB7F59"/>
  </w:style>
  <w:style w:type="paragraph" w:customStyle="1" w:styleId="hat">
    <w:name w:val="hat"/>
    <w:basedOn w:val="Normal"/>
    <w:next w:val="Normal"/>
    <w:link w:val="hatChar"/>
    <w:qFormat/>
    <w:rsid w:val="00DB7F5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B7F59"/>
  </w:style>
  <w:style w:type="paragraph" w:customStyle="1" w:styleId="HotRouteChar">
    <w:name w:val="Hot Route! Char"/>
    <w:basedOn w:val="Normal"/>
    <w:qFormat/>
    <w:rsid w:val="00DB7F5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DB7F59"/>
    <w:rPr>
      <w:rFonts w:cs="Times New Roman"/>
      <w:b/>
      <w:bCs/>
    </w:rPr>
  </w:style>
  <w:style w:type="paragraph" w:customStyle="1" w:styleId="Default">
    <w:name w:val="Default"/>
    <w:qFormat/>
    <w:rsid w:val="00DB7F5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B7F59"/>
    <w:rPr>
      <w:rFonts w:ascii="Cambria" w:hAnsi="Cambria" w:cs="Times New Roman"/>
      <w:b/>
      <w:bCs/>
      <w:sz w:val="26"/>
      <w:szCs w:val="26"/>
    </w:rPr>
  </w:style>
  <w:style w:type="character" w:customStyle="1" w:styleId="UnderliningChar">
    <w:name w:val="Underlining Char"/>
    <w:basedOn w:val="DefaultParagraphFont"/>
    <w:link w:val="Underlining"/>
    <w:rsid w:val="00DB7F59"/>
    <w:rPr>
      <w:rFonts w:ascii="Arial Narrow" w:hAnsi="Arial Narrow" w:cs="Times New Roman"/>
      <w:u w:val="single"/>
    </w:rPr>
  </w:style>
  <w:style w:type="character" w:customStyle="1" w:styleId="CardCharChar1">
    <w:name w:val="Card Char Char1"/>
    <w:basedOn w:val="DefaultParagraphFont"/>
    <w:rsid w:val="00DB7F59"/>
    <w:rPr>
      <w:rFonts w:cs="Times New Roman"/>
      <w:b/>
      <w:bCs/>
      <w:sz w:val="28"/>
      <w:szCs w:val="28"/>
    </w:rPr>
  </w:style>
  <w:style w:type="paragraph" w:customStyle="1" w:styleId="Cites0">
    <w:name w:val="Cites"/>
    <w:basedOn w:val="Normal"/>
    <w:link w:val="CitesChar2"/>
    <w:qFormat/>
    <w:rsid w:val="00DB7F5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DB7F59"/>
    <w:rPr>
      <w:rFonts w:ascii="Times New Roman" w:eastAsia="Calibri" w:hAnsi="Times New Roman" w:cs="Times New Roman"/>
      <w:sz w:val="24"/>
      <w:szCs w:val="24"/>
    </w:rPr>
  </w:style>
  <w:style w:type="character" w:customStyle="1" w:styleId="apple-converted-space">
    <w:name w:val="apple-converted-space"/>
    <w:basedOn w:val="DefaultParagraphFont"/>
    <w:rsid w:val="00DB7F59"/>
  </w:style>
  <w:style w:type="character" w:customStyle="1" w:styleId="hit">
    <w:name w:val="hit"/>
    <w:basedOn w:val="DefaultParagraphFont"/>
    <w:rsid w:val="00DB7F59"/>
    <w:rPr>
      <w:rFonts w:cs="Times New Roman"/>
    </w:rPr>
  </w:style>
  <w:style w:type="paragraph" w:customStyle="1" w:styleId="SmallFont">
    <w:name w:val="Small Font"/>
    <w:basedOn w:val="Normal"/>
    <w:link w:val="SmallFontChar"/>
    <w:qFormat/>
    <w:rsid w:val="00DB7F59"/>
    <w:pPr>
      <w:spacing w:after="200"/>
      <w:jc w:val="both"/>
    </w:pPr>
    <w:rPr>
      <w:rFonts w:eastAsia="Calibri"/>
      <w:szCs w:val="18"/>
    </w:rPr>
  </w:style>
  <w:style w:type="character" w:customStyle="1" w:styleId="SmallFontChar">
    <w:name w:val="Small Font Char"/>
    <w:basedOn w:val="DefaultParagraphFont"/>
    <w:link w:val="SmallFont"/>
    <w:locked/>
    <w:rsid w:val="00DB7F59"/>
    <w:rPr>
      <w:rFonts w:ascii="Calibri" w:eastAsia="Calibri" w:hAnsi="Calibri" w:cs="Calibri"/>
      <w:sz w:val="22"/>
      <w:szCs w:val="18"/>
    </w:rPr>
  </w:style>
  <w:style w:type="character" w:customStyle="1" w:styleId="CircleChar1">
    <w:name w:val="Circle Char1"/>
    <w:basedOn w:val="DefaultParagraphFont"/>
    <w:rsid w:val="00DB7F59"/>
    <w:rPr>
      <w:rFonts w:cs="Times New Roman"/>
      <w:b/>
      <w:i/>
      <w:sz w:val="18"/>
      <w:szCs w:val="18"/>
      <w:u w:val="single"/>
      <w:lang w:val="en-US" w:eastAsia="en-US" w:bidi="ar-SA"/>
    </w:rPr>
  </w:style>
  <w:style w:type="paragraph" w:styleId="BodyText">
    <w:name w:val="Body Text"/>
    <w:basedOn w:val="Normal"/>
    <w:link w:val="BodyTextChar"/>
    <w:uiPriority w:val="99"/>
    <w:unhideWhenUsed/>
    <w:rsid w:val="00DB7F59"/>
    <w:pPr>
      <w:spacing w:after="120"/>
    </w:pPr>
  </w:style>
  <w:style w:type="character" w:customStyle="1" w:styleId="BodyTextChar">
    <w:name w:val="Body Text Char"/>
    <w:basedOn w:val="DefaultParagraphFont"/>
    <w:link w:val="BodyText"/>
    <w:uiPriority w:val="99"/>
    <w:rsid w:val="00DB7F59"/>
    <w:rPr>
      <w:rFonts w:ascii="Calibri" w:hAnsi="Calibri" w:cs="Calibri"/>
      <w:sz w:val="22"/>
    </w:rPr>
  </w:style>
  <w:style w:type="character" w:customStyle="1" w:styleId="verdana">
    <w:name w:val="verdana"/>
    <w:basedOn w:val="DefaultParagraphFont"/>
    <w:rsid w:val="00DB7F59"/>
  </w:style>
  <w:style w:type="character" w:customStyle="1" w:styleId="CardsChar1">
    <w:name w:val="Cards Char1"/>
    <w:link w:val="Cards"/>
    <w:rsid w:val="00DB7F59"/>
    <w:rPr>
      <w:rFonts w:ascii="Calibri" w:eastAsia="Times New Roman" w:hAnsi="Calibri" w:cs="Times New Roman"/>
      <w:sz w:val="20"/>
      <w:szCs w:val="20"/>
    </w:rPr>
  </w:style>
  <w:style w:type="paragraph" w:customStyle="1" w:styleId="BlockHeadings">
    <w:name w:val="Block Headings"/>
    <w:basedOn w:val="Normal"/>
    <w:link w:val="BlockHeadingsChar"/>
    <w:qFormat/>
    <w:rsid w:val="00DB7F5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B7F59"/>
    <w:rPr>
      <w:rFonts w:ascii="Calibri" w:eastAsia="Times New Roman" w:hAnsi="Calibri" w:cs="Times New Roman"/>
      <w:b/>
      <w:sz w:val="20"/>
      <w:szCs w:val="20"/>
    </w:rPr>
  </w:style>
  <w:style w:type="paragraph" w:customStyle="1" w:styleId="loose">
    <w:name w:val="loose"/>
    <w:basedOn w:val="Normal"/>
    <w:qFormat/>
    <w:rsid w:val="00DB7F59"/>
    <w:pPr>
      <w:spacing w:before="210"/>
    </w:pPr>
    <w:rPr>
      <w:rFonts w:eastAsia="Times New Roman"/>
      <w:lang w:eastAsia="zh-CN" w:bidi="he-IL"/>
    </w:rPr>
  </w:style>
  <w:style w:type="character" w:customStyle="1" w:styleId="hit1">
    <w:name w:val="hit1"/>
    <w:basedOn w:val="DefaultParagraphFont"/>
    <w:rsid w:val="00DB7F59"/>
    <w:rPr>
      <w:b/>
      <w:bCs/>
      <w:color w:val="CC0033"/>
    </w:rPr>
  </w:style>
  <w:style w:type="character" w:customStyle="1" w:styleId="upper">
    <w:name w:val="upper"/>
    <w:basedOn w:val="DefaultParagraphFont"/>
    <w:rsid w:val="00DB7F59"/>
  </w:style>
  <w:style w:type="character" w:customStyle="1" w:styleId="Author">
    <w:name w:val="Author"/>
    <w:aliases w:val="Style Date"/>
    <w:basedOn w:val="DefaultParagraphFont"/>
    <w:qFormat/>
    <w:rsid w:val="00DB7F59"/>
    <w:rPr>
      <w:b/>
      <w:sz w:val="24"/>
    </w:rPr>
  </w:style>
  <w:style w:type="character" w:customStyle="1" w:styleId="SmallFont7pt">
    <w:name w:val="Small Font (7 pt)"/>
    <w:basedOn w:val="DefaultParagraphFont"/>
    <w:rsid w:val="00DB7F59"/>
    <w:rPr>
      <w:sz w:val="14"/>
    </w:rPr>
  </w:style>
  <w:style w:type="paragraph" w:customStyle="1" w:styleId="UnderlinedText">
    <w:name w:val="Underlined Text"/>
    <w:basedOn w:val="Normal"/>
    <w:qFormat/>
    <w:rsid w:val="00DB7F59"/>
    <w:rPr>
      <w:rFonts w:eastAsia="Times New Roman"/>
      <w:b/>
      <w:szCs w:val="20"/>
    </w:rPr>
  </w:style>
  <w:style w:type="character" w:customStyle="1" w:styleId="SmallText-New">
    <w:name w:val="Small Text - New"/>
    <w:basedOn w:val="DefaultParagraphFont"/>
    <w:rsid w:val="00DB7F59"/>
    <w:rPr>
      <w:rFonts w:ascii="Arial Narrow" w:hAnsi="Arial Narrow"/>
      <w:sz w:val="14"/>
    </w:rPr>
  </w:style>
  <w:style w:type="paragraph" w:customStyle="1" w:styleId="Smalltext">
    <w:name w:val="Small text"/>
    <w:aliases w:val="Quote1,Quote11"/>
    <w:basedOn w:val="Normal"/>
    <w:link w:val="SmalltextChar"/>
    <w:qFormat/>
    <w:rsid w:val="00DB7F59"/>
    <w:rPr>
      <w:rFonts w:ascii="Arial Narrow" w:eastAsia="Times New Roman" w:hAnsi="Arial Narrow"/>
    </w:rPr>
  </w:style>
  <w:style w:type="character" w:customStyle="1" w:styleId="Underlined-New">
    <w:name w:val="Underlined - New"/>
    <w:basedOn w:val="DefaultParagraphFont"/>
    <w:rsid w:val="00DB7F59"/>
    <w:rPr>
      <w:rFonts w:ascii="Arial Narrow" w:hAnsi="Arial Narrow"/>
      <w:sz w:val="16"/>
      <w:u w:val="single"/>
    </w:rPr>
  </w:style>
  <w:style w:type="paragraph" w:styleId="TOC2">
    <w:name w:val="toc 2"/>
    <w:basedOn w:val="Normal"/>
    <w:next w:val="Normal"/>
    <w:autoRedefine/>
    <w:uiPriority w:val="39"/>
    <w:rsid w:val="00DB7F59"/>
    <w:pPr>
      <w:ind w:left="200"/>
    </w:pPr>
    <w:rPr>
      <w:rFonts w:eastAsia="Times New Roman"/>
      <w:sz w:val="20"/>
      <w:lang w:bidi="en-US"/>
    </w:rPr>
  </w:style>
  <w:style w:type="paragraph" w:styleId="Caption">
    <w:name w:val="caption"/>
    <w:basedOn w:val="Normal"/>
    <w:next w:val="Normal"/>
    <w:qFormat/>
    <w:rsid w:val="00DB7F59"/>
    <w:rPr>
      <w:rFonts w:eastAsia="Times New Roman"/>
      <w:b/>
      <w:bCs/>
      <w:sz w:val="18"/>
      <w:szCs w:val="18"/>
      <w:lang w:bidi="en-US"/>
    </w:rPr>
  </w:style>
  <w:style w:type="paragraph" w:styleId="TOCHeading">
    <w:name w:val="TOC Heading"/>
    <w:basedOn w:val="Heading1"/>
    <w:next w:val="Normal"/>
    <w:uiPriority w:val="39"/>
    <w:qFormat/>
    <w:rsid w:val="00DB7F5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B7F59"/>
    <w:rPr>
      <w:rFonts w:ascii="Arial Narrow" w:hAnsi="Arial Narrow"/>
      <w:dstrike w:val="0"/>
      <w:sz w:val="20"/>
      <w:bdr w:val="single" w:sz="2" w:space="0" w:color="auto"/>
      <w:vertAlign w:val="baseline"/>
    </w:rPr>
  </w:style>
  <w:style w:type="character" w:customStyle="1" w:styleId="style65">
    <w:name w:val="style65"/>
    <w:basedOn w:val="DefaultParagraphFont"/>
    <w:rsid w:val="00DB7F5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B7F59"/>
    <w:rPr>
      <w:rFonts w:cs="Arial"/>
      <w:bCs/>
      <w:szCs w:val="26"/>
      <w:u w:val="single"/>
      <w:lang w:val="en-US" w:eastAsia="en-US" w:bidi="ar-SA"/>
    </w:rPr>
  </w:style>
  <w:style w:type="character" w:customStyle="1" w:styleId="qlabel">
    <w:name w:val="q_label"/>
    <w:basedOn w:val="DefaultParagraphFont"/>
    <w:rsid w:val="00DB7F59"/>
  </w:style>
  <w:style w:type="character" w:customStyle="1" w:styleId="alabel">
    <w:name w:val="a_label"/>
    <w:basedOn w:val="DefaultParagraphFont"/>
    <w:rsid w:val="00DB7F59"/>
  </w:style>
  <w:style w:type="character" w:customStyle="1" w:styleId="Style1Char1">
    <w:name w:val="Style1 Char1"/>
    <w:basedOn w:val="DefaultParagraphFont"/>
    <w:rsid w:val="00DB7F59"/>
    <w:rPr>
      <w:rFonts w:eastAsia="SimSun"/>
      <w:sz w:val="20"/>
      <w:szCs w:val="24"/>
      <w:u w:val="single"/>
      <w:lang w:val="en-US" w:eastAsia="zh-CN" w:bidi="ar-SA"/>
    </w:rPr>
  </w:style>
  <w:style w:type="character" w:customStyle="1" w:styleId="UnderlineCharChar">
    <w:name w:val="Underline Char Char"/>
    <w:basedOn w:val="DefaultParagraphFont"/>
    <w:rsid w:val="00DB7F5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B7F59"/>
    <w:rPr>
      <w:rFonts w:eastAsia="MS Mincho"/>
      <w:b/>
      <w:u w:val="single"/>
      <w:lang w:val="en-US" w:eastAsia="en-US" w:bidi="ar-SA"/>
    </w:rPr>
  </w:style>
  <w:style w:type="character" w:customStyle="1" w:styleId="CardTextChar0">
    <w:name w:val="Card Text Char"/>
    <w:basedOn w:val="DefaultParagraphFont"/>
    <w:rsid w:val="00DB7F59"/>
    <w:rPr>
      <w:rFonts w:ascii="Times New Roman" w:eastAsia="Times New Roman" w:hAnsi="Times New Roman" w:cs="Times New Roman"/>
      <w:szCs w:val="24"/>
    </w:rPr>
  </w:style>
  <w:style w:type="character" w:customStyle="1" w:styleId="reduce2">
    <w:name w:val="reduce2"/>
    <w:basedOn w:val="DefaultParagraphFont"/>
    <w:rsid w:val="00DB7F59"/>
    <w:rPr>
      <w:rFonts w:ascii="Arial" w:hAnsi="Arial" w:cs="Arial"/>
      <w:color w:val="000000"/>
      <w:sz w:val="10"/>
      <w:szCs w:val="22"/>
    </w:rPr>
  </w:style>
  <w:style w:type="paragraph" w:customStyle="1" w:styleId="BoldUnderline">
    <w:name w:val="BoldUnderline"/>
    <w:link w:val="BoldUnderlineChar"/>
    <w:uiPriority w:val="99"/>
    <w:qFormat/>
    <w:rsid w:val="00DB7F5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DB7F5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B7F59"/>
    <w:rPr>
      <w:rFonts w:cs="Arial"/>
      <w:bCs/>
      <w:szCs w:val="26"/>
      <w:u w:val="single"/>
      <w:lang w:val="en-US" w:eastAsia="en-US" w:bidi="ar-SA"/>
    </w:rPr>
  </w:style>
  <w:style w:type="paragraph" w:customStyle="1" w:styleId="evidencetextChar">
    <w:name w:val="evidence text Char"/>
    <w:basedOn w:val="Normal"/>
    <w:qFormat/>
    <w:rsid w:val="00DB7F59"/>
    <w:pPr>
      <w:ind w:left="1728" w:right="1008"/>
    </w:pPr>
    <w:rPr>
      <w:rFonts w:eastAsia="Times New Roman"/>
      <w:color w:val="000000"/>
      <w:sz w:val="18"/>
    </w:rPr>
  </w:style>
  <w:style w:type="character" w:customStyle="1" w:styleId="underline2">
    <w:name w:val="underline2"/>
    <w:basedOn w:val="DefaultParagraphFont"/>
    <w:rsid w:val="00DB7F59"/>
    <w:rPr>
      <w:u w:val="single"/>
    </w:rPr>
  </w:style>
  <w:style w:type="character" w:customStyle="1" w:styleId="Style11ptUnderlineBorderSinglesolidlineAuto05pt">
    <w:name w:val="Style 11 pt Underline Border: : (Single solid line Auto  0.5 pt..."/>
    <w:rsid w:val="00DB7F5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B7F5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B7F5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DB7F59"/>
    <w:rPr>
      <w:u w:val="single"/>
    </w:rPr>
  </w:style>
  <w:style w:type="paragraph" w:customStyle="1" w:styleId="UnderlineChar4">
    <w:name w:val="Underline Char4"/>
    <w:basedOn w:val="Normal"/>
    <w:link w:val="UnderlineChar4Char"/>
    <w:qFormat/>
    <w:rsid w:val="00DB7F5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DB7F59"/>
    <w:rPr>
      <w:b/>
      <w:u w:val="single"/>
    </w:rPr>
  </w:style>
  <w:style w:type="paragraph" w:customStyle="1" w:styleId="BoldandUnderlineChar3">
    <w:name w:val="Bold and Underline Char3"/>
    <w:basedOn w:val="Normal"/>
    <w:link w:val="BoldandUnderlineChar3Char2"/>
    <w:qFormat/>
    <w:rsid w:val="00DB7F5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DB7F59"/>
    <w:rPr>
      <w:rFonts w:eastAsia="Times New Roman"/>
      <w:u w:val="single"/>
    </w:rPr>
  </w:style>
  <w:style w:type="character" w:customStyle="1" w:styleId="StyleUnderlineChar11ptChar">
    <w:name w:val="Style Underline Char + 11 pt Char"/>
    <w:basedOn w:val="DefaultParagraphFont"/>
    <w:link w:val="StyleUnderlineChar11pt"/>
    <w:rsid w:val="00DB7F5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DB7F5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B7F59"/>
    <w:rPr>
      <w:rFonts w:ascii="Calibri" w:eastAsia="Times New Roman" w:hAnsi="Calibri" w:cs="Calibri"/>
      <w:b/>
      <w:bCs/>
      <w:sz w:val="22"/>
      <w:u w:val="single"/>
    </w:rPr>
  </w:style>
  <w:style w:type="character" w:customStyle="1" w:styleId="inside-head">
    <w:name w:val="inside-head"/>
    <w:basedOn w:val="DefaultParagraphFont"/>
    <w:rsid w:val="00DB7F59"/>
  </w:style>
  <w:style w:type="paragraph" w:customStyle="1" w:styleId="Style3">
    <w:name w:val="Style3"/>
    <w:basedOn w:val="Normal"/>
    <w:link w:val="Style3Char"/>
    <w:qFormat/>
    <w:rsid w:val="00DB7F59"/>
    <w:rPr>
      <w:rFonts w:ascii="Arial Narrow" w:eastAsia="Times New Roman" w:hAnsi="Arial Narrow"/>
      <w:b/>
    </w:rPr>
  </w:style>
  <w:style w:type="character" w:customStyle="1" w:styleId="Style3Char">
    <w:name w:val="Style3 Char"/>
    <w:basedOn w:val="DefaultParagraphFont"/>
    <w:link w:val="Style3"/>
    <w:rsid w:val="00DB7F59"/>
    <w:rPr>
      <w:rFonts w:ascii="Arial Narrow" w:eastAsia="Times New Roman" w:hAnsi="Arial Narrow" w:cs="Calibri"/>
      <w:b/>
      <w:sz w:val="22"/>
    </w:rPr>
  </w:style>
  <w:style w:type="character" w:customStyle="1" w:styleId="7TimesNewRoman">
    <w:name w:val="7 Times New Roman"/>
    <w:rsid w:val="00DB7F5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B7F59"/>
  </w:style>
  <w:style w:type="character" w:customStyle="1" w:styleId="officialsbureau">
    <w:name w:val="official_s_bureau"/>
    <w:basedOn w:val="DefaultParagraphFont"/>
    <w:rsid w:val="00DB7F59"/>
  </w:style>
  <w:style w:type="paragraph" w:customStyle="1" w:styleId="Stylecard11ptUnderline">
    <w:name w:val="Style card + 11 pt Underline"/>
    <w:basedOn w:val="Normal"/>
    <w:link w:val="Stylecard11ptUnderlineChar"/>
    <w:qFormat/>
    <w:rsid w:val="00DB7F59"/>
    <w:pPr>
      <w:ind w:left="288" w:right="288"/>
    </w:pPr>
    <w:rPr>
      <w:rFonts w:eastAsia="SimSun"/>
      <w:u w:val="single"/>
      <w:lang w:eastAsia="zh-CN"/>
    </w:rPr>
  </w:style>
  <w:style w:type="character" w:customStyle="1" w:styleId="Stylecard11ptUnderlineChar">
    <w:name w:val="Style card + 11 pt Underline Char"/>
    <w:link w:val="Stylecard11ptUnderline"/>
    <w:rsid w:val="00DB7F59"/>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DB7F5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DB7F59"/>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DB7F5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B7F5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DB7F59"/>
    <w:rPr>
      <w:rFonts w:ascii="Calibri" w:eastAsia="SimSun" w:hAnsi="Calibri" w:cs="Calibri"/>
      <w:sz w:val="22"/>
      <w:u w:val="single"/>
      <w:lang w:eastAsia="zh-CN"/>
    </w:rPr>
  </w:style>
  <w:style w:type="paragraph" w:styleId="HTMLPreformatted">
    <w:name w:val="HTML Preformatted"/>
    <w:basedOn w:val="Normal"/>
    <w:link w:val="HTMLPreformattedChar"/>
    <w:rsid w:val="00DB7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B7F5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B7F59"/>
    <w:rPr>
      <w:u w:val="single"/>
    </w:rPr>
  </w:style>
  <w:style w:type="character" w:customStyle="1" w:styleId="StyleUnderlining11ptChar">
    <w:name w:val="Style Underlining + 11 pt Char"/>
    <w:basedOn w:val="DefaultParagraphFont"/>
    <w:link w:val="StyleUnderlining11pt"/>
    <w:rsid w:val="00DB7F59"/>
    <w:rPr>
      <w:rFonts w:ascii="Calibri" w:hAnsi="Calibri" w:cs="Calibri"/>
      <w:sz w:val="22"/>
      <w:u w:val="single"/>
    </w:rPr>
  </w:style>
  <w:style w:type="paragraph" w:customStyle="1" w:styleId="StyleCardText9pt">
    <w:name w:val="Style Card Text + 9 pt"/>
    <w:basedOn w:val="Normal"/>
    <w:link w:val="StyleCardText9ptChar"/>
    <w:qFormat/>
    <w:rsid w:val="00DB7F59"/>
    <w:pPr>
      <w:spacing w:after="200"/>
      <w:contextualSpacing/>
    </w:pPr>
    <w:rPr>
      <w:rFonts w:eastAsia="Calibri"/>
    </w:rPr>
  </w:style>
  <w:style w:type="character" w:customStyle="1" w:styleId="StyleCardText9ptChar">
    <w:name w:val="Style Card Text + 9 pt Char"/>
    <w:basedOn w:val="DefaultParagraphFont"/>
    <w:link w:val="StyleCardText9pt"/>
    <w:rsid w:val="00DB7F59"/>
    <w:rPr>
      <w:rFonts w:ascii="Calibri" w:eastAsia="Calibri" w:hAnsi="Calibri" w:cs="Calibri"/>
      <w:sz w:val="22"/>
    </w:rPr>
  </w:style>
  <w:style w:type="paragraph" w:styleId="Quote">
    <w:name w:val="Quote"/>
    <w:basedOn w:val="Normal"/>
    <w:next w:val="Normal"/>
    <w:link w:val="QuoteChar"/>
    <w:uiPriority w:val="29"/>
    <w:qFormat/>
    <w:rsid w:val="00DB7F59"/>
    <w:pPr>
      <w:widowControl w:val="0"/>
    </w:pPr>
    <w:rPr>
      <w:rFonts w:eastAsia="Times New Roman"/>
      <w:iCs/>
      <w:color w:val="000000"/>
      <w:lang w:bidi="en-US"/>
    </w:rPr>
  </w:style>
  <w:style w:type="character" w:customStyle="1" w:styleId="QuoteChar">
    <w:name w:val="Quote Char"/>
    <w:basedOn w:val="DefaultParagraphFont"/>
    <w:link w:val="Quote"/>
    <w:uiPriority w:val="29"/>
    <w:rsid w:val="00DB7F5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DB7F59"/>
    <w:rPr>
      <w:rFonts w:ascii="Arial Narrow" w:hAnsi="Arial Narrow" w:cs="Times New Roman"/>
      <w:sz w:val="24"/>
      <w:u w:val="single"/>
    </w:rPr>
  </w:style>
  <w:style w:type="character" w:customStyle="1" w:styleId="ital-inline">
    <w:name w:val="ital-inline"/>
    <w:basedOn w:val="DefaultParagraphFont"/>
    <w:rsid w:val="00DB7F59"/>
  </w:style>
  <w:style w:type="character" w:customStyle="1" w:styleId="underlineChar">
    <w:name w:val="underline Char"/>
    <w:basedOn w:val="DefaultParagraphFont"/>
    <w:rsid w:val="00DB7F5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B7F5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B7F59"/>
    <w:rPr>
      <w:sz w:val="20"/>
      <w:u w:val="single"/>
    </w:rPr>
  </w:style>
  <w:style w:type="paragraph" w:styleId="BodyTextIndent2">
    <w:name w:val="Body Text Indent 2"/>
    <w:basedOn w:val="Normal"/>
    <w:link w:val="BodyTextIndent2Char"/>
    <w:unhideWhenUsed/>
    <w:rsid w:val="00DB7F59"/>
    <w:pPr>
      <w:spacing w:after="120" w:line="480" w:lineRule="auto"/>
      <w:ind w:left="360"/>
    </w:pPr>
  </w:style>
  <w:style w:type="character" w:customStyle="1" w:styleId="BodyTextIndent2Char">
    <w:name w:val="Body Text Indent 2 Char"/>
    <w:basedOn w:val="DefaultParagraphFont"/>
    <w:link w:val="BodyTextIndent2"/>
    <w:rsid w:val="00DB7F59"/>
    <w:rPr>
      <w:rFonts w:ascii="Calibri" w:hAnsi="Calibri" w:cs="Calibri"/>
      <w:sz w:val="22"/>
    </w:rPr>
  </w:style>
  <w:style w:type="paragraph" w:styleId="BodyTextIndent3">
    <w:name w:val="Body Text Indent 3"/>
    <w:basedOn w:val="Normal"/>
    <w:link w:val="BodyTextIndent3Char"/>
    <w:uiPriority w:val="99"/>
    <w:semiHidden/>
    <w:unhideWhenUsed/>
    <w:rsid w:val="00DB7F59"/>
    <w:pPr>
      <w:spacing w:after="120"/>
      <w:ind w:left="360"/>
    </w:pPr>
    <w:rPr>
      <w:szCs w:val="16"/>
    </w:rPr>
  </w:style>
  <w:style w:type="character" w:customStyle="1" w:styleId="BodyTextIndent3Char">
    <w:name w:val="Body Text Indent 3 Char"/>
    <w:basedOn w:val="DefaultParagraphFont"/>
    <w:link w:val="BodyTextIndent3"/>
    <w:uiPriority w:val="99"/>
    <w:semiHidden/>
    <w:rsid w:val="00DB7F59"/>
    <w:rPr>
      <w:rFonts w:ascii="Calibri" w:hAnsi="Calibri" w:cs="Calibri"/>
      <w:sz w:val="22"/>
      <w:szCs w:val="16"/>
    </w:rPr>
  </w:style>
  <w:style w:type="paragraph" w:styleId="BodyText2">
    <w:name w:val="Body Text 2"/>
    <w:basedOn w:val="Normal"/>
    <w:link w:val="BodyText2Char"/>
    <w:unhideWhenUsed/>
    <w:rsid w:val="00DB7F59"/>
    <w:pPr>
      <w:spacing w:after="120" w:line="480" w:lineRule="auto"/>
    </w:pPr>
  </w:style>
  <w:style w:type="character" w:customStyle="1" w:styleId="BodyText2Char">
    <w:name w:val="Body Text 2 Char"/>
    <w:basedOn w:val="DefaultParagraphFont"/>
    <w:link w:val="BodyText2"/>
    <w:rsid w:val="00DB7F59"/>
    <w:rPr>
      <w:rFonts w:ascii="Calibri" w:hAnsi="Calibri" w:cs="Calibri"/>
      <w:sz w:val="22"/>
    </w:rPr>
  </w:style>
  <w:style w:type="paragraph" w:styleId="BodyTextIndent">
    <w:name w:val="Body Text Indent"/>
    <w:basedOn w:val="Normal"/>
    <w:link w:val="BodyTextIndentChar"/>
    <w:uiPriority w:val="99"/>
    <w:unhideWhenUsed/>
    <w:rsid w:val="00DB7F59"/>
    <w:pPr>
      <w:spacing w:after="120"/>
      <w:ind w:left="360"/>
    </w:pPr>
  </w:style>
  <w:style w:type="character" w:customStyle="1" w:styleId="BodyTextIndentChar">
    <w:name w:val="Body Text Indent Char"/>
    <w:basedOn w:val="DefaultParagraphFont"/>
    <w:link w:val="BodyTextIndent"/>
    <w:uiPriority w:val="99"/>
    <w:rsid w:val="00DB7F59"/>
    <w:rPr>
      <w:rFonts w:ascii="Calibri" w:hAnsi="Calibri" w:cs="Calibri"/>
      <w:sz w:val="22"/>
    </w:rPr>
  </w:style>
  <w:style w:type="paragraph" w:styleId="BodyText3">
    <w:name w:val="Body Text 3"/>
    <w:basedOn w:val="Normal"/>
    <w:link w:val="BodyText3Char"/>
    <w:unhideWhenUsed/>
    <w:rsid w:val="00DB7F59"/>
    <w:pPr>
      <w:spacing w:after="120"/>
    </w:pPr>
    <w:rPr>
      <w:szCs w:val="16"/>
    </w:rPr>
  </w:style>
  <w:style w:type="character" w:customStyle="1" w:styleId="BodyText3Char">
    <w:name w:val="Body Text 3 Char"/>
    <w:basedOn w:val="DefaultParagraphFont"/>
    <w:link w:val="BodyText3"/>
    <w:rsid w:val="00DB7F59"/>
    <w:rPr>
      <w:rFonts w:ascii="Calibri" w:hAnsi="Calibri" w:cs="Calibri"/>
      <w:sz w:val="22"/>
      <w:szCs w:val="16"/>
    </w:rPr>
  </w:style>
  <w:style w:type="character" w:customStyle="1" w:styleId="StyleBold">
    <w:name w:val="Style Bold"/>
    <w:basedOn w:val="DefaultParagraphFont"/>
    <w:uiPriority w:val="9"/>
    <w:semiHidden/>
    <w:rsid w:val="00DB7F59"/>
    <w:rPr>
      <w:b/>
      <w:bCs/>
    </w:rPr>
  </w:style>
  <w:style w:type="character" w:customStyle="1" w:styleId="body-text">
    <w:name w:val="body-text"/>
    <w:basedOn w:val="DefaultParagraphFont"/>
    <w:rsid w:val="00DB7F59"/>
  </w:style>
  <w:style w:type="paragraph" w:customStyle="1" w:styleId="StyleStyle411ptBoldBorderSinglesolidlineAuto0">
    <w:name w:val="Style Style4 + 11 pt Bold Border: : (Single solid line Auto  0...."/>
    <w:basedOn w:val="Normal"/>
    <w:link w:val="StyleStyle411ptBoldBorderSinglesolidlineAuto0Char"/>
    <w:qFormat/>
    <w:rsid w:val="00DB7F5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B7F5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DB7F59"/>
    <w:rPr>
      <w:rFonts w:ascii="Tahoma" w:hAnsi="Tahoma" w:cs="Tahoma"/>
      <w:sz w:val="16"/>
      <w:szCs w:val="16"/>
    </w:rPr>
  </w:style>
  <w:style w:type="character" w:customStyle="1" w:styleId="globalcontentbody">
    <w:name w:val="globalcontentbody"/>
    <w:basedOn w:val="DefaultParagraphFont"/>
    <w:rsid w:val="00DB7F59"/>
  </w:style>
  <w:style w:type="paragraph" w:customStyle="1" w:styleId="StyleStyle112pt">
    <w:name w:val="Style Style1 + 12 pt"/>
    <w:basedOn w:val="Normal"/>
    <w:link w:val="StyleStyle112ptChar"/>
    <w:qFormat/>
    <w:rsid w:val="00DB7F59"/>
    <w:rPr>
      <w:rFonts w:eastAsia="SimSun"/>
      <w:u w:val="single"/>
      <w:lang w:eastAsia="zh-CN"/>
    </w:rPr>
  </w:style>
  <w:style w:type="character" w:customStyle="1" w:styleId="StyleStyle112ptChar">
    <w:name w:val="Style Style1 + 12 pt Char"/>
    <w:basedOn w:val="DefaultParagraphFont"/>
    <w:link w:val="StyleStyle112pt"/>
    <w:rsid w:val="00DB7F59"/>
    <w:rPr>
      <w:rFonts w:ascii="Calibri" w:eastAsia="SimSun" w:hAnsi="Calibri" w:cs="Calibri"/>
      <w:sz w:val="22"/>
      <w:u w:val="single"/>
      <w:lang w:eastAsia="zh-CN"/>
    </w:rPr>
  </w:style>
  <w:style w:type="paragraph" w:customStyle="1" w:styleId="MinimizedText">
    <w:name w:val="Minimized Text"/>
    <w:basedOn w:val="Normal"/>
    <w:link w:val="MinimizedTextChar"/>
    <w:qFormat/>
    <w:rsid w:val="00DB7F59"/>
    <w:rPr>
      <w:rFonts w:eastAsia="Times New Roman"/>
    </w:rPr>
  </w:style>
  <w:style w:type="character" w:customStyle="1" w:styleId="MinimizedTextChar">
    <w:name w:val="Minimized Text Char"/>
    <w:basedOn w:val="DefaultParagraphFont"/>
    <w:link w:val="MinimizedText"/>
    <w:rsid w:val="00DB7F59"/>
    <w:rPr>
      <w:rFonts w:ascii="Calibri" w:eastAsia="Times New Roman" w:hAnsi="Calibri" w:cs="Calibri"/>
      <w:sz w:val="22"/>
    </w:rPr>
  </w:style>
  <w:style w:type="character" w:customStyle="1" w:styleId="term1">
    <w:name w:val="term1"/>
    <w:basedOn w:val="DefaultParagraphFont"/>
    <w:rsid w:val="00DB7F59"/>
    <w:rPr>
      <w:b/>
      <w:bCs/>
    </w:rPr>
  </w:style>
  <w:style w:type="character" w:customStyle="1" w:styleId="Styleterm111ptUnderline">
    <w:name w:val="Style term1 + 11 pt Underline"/>
    <w:basedOn w:val="term1"/>
    <w:rsid w:val="00DB7F59"/>
    <w:rPr>
      <w:b/>
      <w:bCs/>
      <w:sz w:val="20"/>
      <w:u w:val="single"/>
    </w:rPr>
  </w:style>
  <w:style w:type="paragraph" w:customStyle="1" w:styleId="StyleMinimizedTextArialNarrow10pt">
    <w:name w:val="Style Minimized Text + Arial Narrow 10 pt"/>
    <w:basedOn w:val="MinimizedText"/>
    <w:link w:val="StyleMinimizedTextArialNarrow10ptChar"/>
    <w:qFormat/>
    <w:rsid w:val="00DB7F59"/>
    <w:rPr>
      <w:sz w:val="20"/>
    </w:rPr>
  </w:style>
  <w:style w:type="character" w:customStyle="1" w:styleId="StyleMinimizedTextArialNarrow10ptChar">
    <w:name w:val="Style Minimized Text + Arial Narrow 10 pt Char"/>
    <w:basedOn w:val="MinimizedTextChar"/>
    <w:link w:val="StyleMinimizedTextArialNarrow10pt"/>
    <w:rsid w:val="00DB7F59"/>
    <w:rPr>
      <w:rFonts w:ascii="Calibri" w:eastAsia="Times New Roman" w:hAnsi="Calibri" w:cs="Calibri"/>
      <w:sz w:val="20"/>
    </w:rPr>
  </w:style>
  <w:style w:type="character" w:customStyle="1" w:styleId="Styleunderline11ptBold">
    <w:name w:val="Style underline + 11 pt Bold"/>
    <w:basedOn w:val="underline"/>
    <w:rsid w:val="00DB7F5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B7F5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B7F59"/>
    <w:rPr>
      <w:rFonts w:ascii="Calibri" w:eastAsia="Times New Roman" w:hAnsi="Calibri" w:cs="Calibri"/>
      <w:sz w:val="22"/>
      <w:u w:val="single"/>
      <w:bdr w:val="single" w:sz="4" w:space="0" w:color="auto"/>
    </w:rPr>
  </w:style>
  <w:style w:type="character" w:customStyle="1" w:styleId="Style9pt">
    <w:name w:val="Style 9 pt"/>
    <w:basedOn w:val="DefaultParagraphFont"/>
    <w:rsid w:val="00DB7F59"/>
    <w:rPr>
      <w:rFonts w:ascii="Times New Roman" w:hAnsi="Times New Roman"/>
      <w:sz w:val="20"/>
    </w:rPr>
  </w:style>
  <w:style w:type="paragraph" w:customStyle="1" w:styleId="StyleStyle49pt3">
    <w:name w:val="Style Style4 + 9 pt3"/>
    <w:basedOn w:val="Style4"/>
    <w:link w:val="StyleStyle49pt3Char"/>
    <w:qFormat/>
    <w:rsid w:val="00DB7F59"/>
    <w:rPr>
      <w:rFonts w:cs="Times New Roman"/>
    </w:rPr>
  </w:style>
  <w:style w:type="character" w:customStyle="1" w:styleId="StyleStyle49pt3Char">
    <w:name w:val="Style Style4 + 9 pt3 Char"/>
    <w:basedOn w:val="Style4Char"/>
    <w:link w:val="StyleStyle49pt3"/>
    <w:rsid w:val="00DB7F5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DB7F59"/>
    <w:rPr>
      <w:rFonts w:cs="Times New Roman"/>
      <w:b/>
      <w:bCs/>
    </w:rPr>
  </w:style>
  <w:style w:type="character" w:customStyle="1" w:styleId="StyleStyle4BoldChar">
    <w:name w:val="Style Style4 + Bold Char"/>
    <w:basedOn w:val="Style4Char"/>
    <w:link w:val="StyleStyle4Bold"/>
    <w:rsid w:val="00DB7F59"/>
    <w:rPr>
      <w:rFonts w:ascii="Calibri" w:eastAsia="Times New Roman" w:hAnsi="Calibri" w:cs="Times New Roman"/>
      <w:b/>
      <w:bCs/>
      <w:sz w:val="22"/>
      <w:u w:val="single"/>
    </w:rPr>
  </w:style>
  <w:style w:type="character" w:customStyle="1" w:styleId="CharChar11">
    <w:name w:val="Char Char11"/>
    <w:basedOn w:val="DefaultParagraphFont"/>
    <w:rsid w:val="00DB7F59"/>
    <w:rPr>
      <w:rFonts w:cs="Arial"/>
      <w:bCs/>
      <w:szCs w:val="26"/>
      <w:u w:val="single"/>
      <w:lang w:val="en-US" w:eastAsia="en-US" w:bidi="ar-SA"/>
    </w:rPr>
  </w:style>
  <w:style w:type="character" w:customStyle="1" w:styleId="authorbio">
    <w:name w:val="authorbio"/>
    <w:basedOn w:val="DefaultParagraphFont"/>
    <w:rsid w:val="00DB7F59"/>
  </w:style>
  <w:style w:type="character" w:customStyle="1" w:styleId="a">
    <w:name w:val="a"/>
    <w:basedOn w:val="DefaultParagraphFont"/>
    <w:rsid w:val="00DB7F59"/>
  </w:style>
  <w:style w:type="character" w:customStyle="1" w:styleId="StyleStyleUnderline411pt">
    <w:name w:val="Style Style Underline4 + 11 pt"/>
    <w:basedOn w:val="DefaultParagraphFont"/>
    <w:rsid w:val="00DB7F59"/>
    <w:rPr>
      <w:sz w:val="20"/>
      <w:u w:val="single"/>
    </w:rPr>
  </w:style>
  <w:style w:type="character" w:customStyle="1" w:styleId="StyleStyleUnderline411ptBold">
    <w:name w:val="Style Style Underline4 + 11 pt Bold"/>
    <w:basedOn w:val="DefaultParagraphFont"/>
    <w:rsid w:val="00DB7F59"/>
    <w:rPr>
      <w:b/>
      <w:bCs/>
      <w:sz w:val="20"/>
      <w:u w:val="single"/>
    </w:rPr>
  </w:style>
  <w:style w:type="character" w:customStyle="1" w:styleId="StyleStyleUnderline311pt">
    <w:name w:val="Style Style Underline3 + 11 pt"/>
    <w:basedOn w:val="DefaultParagraphFont"/>
    <w:rsid w:val="00DB7F59"/>
    <w:rPr>
      <w:sz w:val="20"/>
      <w:u w:val="single"/>
    </w:rPr>
  </w:style>
  <w:style w:type="character" w:customStyle="1" w:styleId="StyleStyleUnderline311ptBold">
    <w:name w:val="Style Style Underline3 + 11 pt Bold"/>
    <w:basedOn w:val="DefaultParagraphFont"/>
    <w:rsid w:val="00DB7F59"/>
    <w:rPr>
      <w:b/>
      <w:bCs/>
      <w:sz w:val="20"/>
      <w:u w:val="single"/>
    </w:rPr>
  </w:style>
  <w:style w:type="character" w:customStyle="1" w:styleId="StyleUnderline3">
    <w:name w:val="Style Underline3"/>
    <w:basedOn w:val="DefaultParagraphFont"/>
    <w:rsid w:val="00DB7F59"/>
    <w:rPr>
      <w:u w:val="single"/>
    </w:rPr>
  </w:style>
  <w:style w:type="paragraph" w:customStyle="1" w:styleId="StyleStyle111ptBorderSinglesolidlineAuto05ptL">
    <w:name w:val="Style Style1 + 11 pt Border: : (Single solid line Auto  0.5 pt L..."/>
    <w:link w:val="StyleStyle111ptBorderSinglesolidlineAuto05ptLChar"/>
    <w:qFormat/>
    <w:rsid w:val="00DB7F5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B7F5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B7F59"/>
    <w:rPr>
      <w:u w:val="single"/>
    </w:rPr>
  </w:style>
  <w:style w:type="character" w:customStyle="1" w:styleId="NothingChar">
    <w:name w:val="Nothing Char"/>
    <w:basedOn w:val="DefaultParagraphFont"/>
    <w:link w:val="Nothing"/>
    <w:rsid w:val="00DB7F59"/>
    <w:rPr>
      <w:rFonts w:ascii="Times New Roman" w:eastAsia="Times New Roman" w:hAnsi="Times New Roman" w:cs="Times New Roman"/>
      <w:sz w:val="20"/>
    </w:rPr>
  </w:style>
  <w:style w:type="character" w:customStyle="1" w:styleId="CardsFont12pt0">
    <w:name w:val="Cards + Font 12pt"/>
    <w:basedOn w:val="DefaultParagraphFont"/>
    <w:rsid w:val="00DB7F59"/>
    <w:rPr>
      <w:rFonts w:ascii="Times New Roman" w:eastAsia="Calibri" w:hAnsi="Times New Roman" w:cs="Times New Roman"/>
      <w:sz w:val="24"/>
      <w:szCs w:val="20"/>
      <w:u w:val="single"/>
    </w:rPr>
  </w:style>
  <w:style w:type="character" w:customStyle="1" w:styleId="SmallTextChar0">
    <w:name w:val="Small Text Char"/>
    <w:basedOn w:val="CardTextChar0"/>
    <w:rsid w:val="00DB7F59"/>
    <w:rPr>
      <w:rFonts w:ascii="Times New Roman" w:eastAsia="MS Mincho" w:hAnsi="Times New Roman" w:cs="Times New Roman"/>
      <w:sz w:val="15"/>
      <w:szCs w:val="24"/>
      <w:lang w:eastAsia="ja-JP"/>
    </w:rPr>
  </w:style>
  <w:style w:type="paragraph" w:customStyle="1" w:styleId="Circled">
    <w:name w:val="Circled"/>
    <w:link w:val="CircledChar"/>
    <w:qFormat/>
    <w:rsid w:val="00DB7F5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DB7F5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DB7F5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B7F59"/>
  </w:style>
  <w:style w:type="character" w:customStyle="1" w:styleId="part-of-speech">
    <w:name w:val="part-of-speech"/>
    <w:basedOn w:val="DefaultParagraphFont"/>
    <w:rsid w:val="00DB7F59"/>
  </w:style>
  <w:style w:type="character" w:customStyle="1" w:styleId="sep">
    <w:name w:val="sep"/>
    <w:basedOn w:val="DefaultParagraphFont"/>
    <w:rsid w:val="00DB7F59"/>
  </w:style>
  <w:style w:type="character" w:customStyle="1" w:styleId="pron">
    <w:name w:val="pron"/>
    <w:basedOn w:val="DefaultParagraphFont"/>
    <w:rsid w:val="00DB7F59"/>
  </w:style>
  <w:style w:type="paragraph" w:customStyle="1" w:styleId="StyleStyle4LatinTimesNewRomanAsianSimSun">
    <w:name w:val="Style Style4 + (Latin) Times New Roman (Asian) SimSun"/>
    <w:basedOn w:val="Normal"/>
    <w:link w:val="StyleStyle4LatinTimesNewRomanAsianSimSunChar"/>
    <w:qFormat/>
    <w:rsid w:val="00DB7F5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B7F5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B7F5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B7F59"/>
    <w:rPr>
      <w:rFonts w:ascii="Calibri" w:eastAsia="SimSun" w:hAnsi="Calibri" w:cs="Calibri"/>
      <w:b/>
      <w:bCs/>
      <w:sz w:val="22"/>
      <w:u w:val="single"/>
    </w:rPr>
  </w:style>
  <w:style w:type="character" w:customStyle="1" w:styleId="CharChar3">
    <w:name w:val="Char Char3"/>
    <w:basedOn w:val="DefaultParagraphFont"/>
    <w:rsid w:val="00DB7F5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B7F59"/>
    <w:rPr>
      <w:bCs/>
      <w:szCs w:val="26"/>
      <w:u w:val="single"/>
    </w:rPr>
  </w:style>
  <w:style w:type="paragraph" w:styleId="Subtitle">
    <w:name w:val="Subtitle"/>
    <w:aliases w:val="Underlined card text"/>
    <w:basedOn w:val="Normal"/>
    <w:next w:val="Normal"/>
    <w:link w:val="SubtitleChar"/>
    <w:uiPriority w:val="99"/>
    <w:qFormat/>
    <w:rsid w:val="00DB7F5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DB7F59"/>
    <w:rPr>
      <w:color w:val="5A5A5A" w:themeColor="text1" w:themeTint="A5"/>
      <w:spacing w:val="15"/>
      <w:sz w:val="22"/>
      <w:szCs w:val="22"/>
    </w:rPr>
  </w:style>
  <w:style w:type="paragraph" w:customStyle="1" w:styleId="StyleStyle411pt1">
    <w:name w:val="Style Style4 + 11 pt1"/>
    <w:basedOn w:val="Style4"/>
    <w:link w:val="StyleStyle411pt1Char"/>
    <w:qFormat/>
    <w:rsid w:val="00DB7F59"/>
    <w:rPr>
      <w:rFonts w:cs="Times New Roman"/>
    </w:rPr>
  </w:style>
  <w:style w:type="character" w:customStyle="1" w:styleId="StyleStyle411pt1Char">
    <w:name w:val="Style Style4 + 11 pt1 Char"/>
    <w:basedOn w:val="Style4Char"/>
    <w:link w:val="StyleStyle411pt1"/>
    <w:rsid w:val="00DB7F5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DB7F59"/>
    <w:rPr>
      <w:b/>
      <w:u w:val="single"/>
      <w:lang w:val="en-US" w:eastAsia="en-US" w:bidi="ar-SA"/>
    </w:rPr>
  </w:style>
  <w:style w:type="character" w:customStyle="1" w:styleId="StyleUnderlineCharChar111pt">
    <w:name w:val="Style Underline Char Char1 + 11 pt"/>
    <w:basedOn w:val="DefaultParagraphFont"/>
    <w:rsid w:val="00DB7F5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B7F5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B7F5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B7F59"/>
    <w:rPr>
      <w:sz w:val="22"/>
      <w:u w:val="single"/>
    </w:rPr>
  </w:style>
  <w:style w:type="paragraph" w:customStyle="1" w:styleId="StyleMinimizedTextArialNarrow9pt">
    <w:name w:val="Style Minimized Text + Arial Narrow 9 pt"/>
    <w:basedOn w:val="Normal"/>
    <w:link w:val="StyleMinimizedTextArialNarrow9ptChar"/>
    <w:qFormat/>
    <w:rsid w:val="00DB7F59"/>
    <w:rPr>
      <w:rFonts w:eastAsia="Times New Roman"/>
    </w:rPr>
  </w:style>
  <w:style w:type="character" w:customStyle="1" w:styleId="StyleMinimizedTextArialNarrow9ptChar">
    <w:name w:val="Style Minimized Text + Arial Narrow 9 pt Char"/>
    <w:basedOn w:val="DefaultParagraphFont"/>
    <w:link w:val="StyleMinimizedTextArialNarrow9pt"/>
    <w:rsid w:val="00DB7F5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DB7F5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B7F5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B7F5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B7F5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B7F5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B7F59"/>
    <w:rPr>
      <w:b w:val="0"/>
      <w:bCs/>
      <w:sz w:val="20"/>
      <w:u w:val="single"/>
      <w:lang w:val="en-US" w:eastAsia="en-US" w:bidi="ar-SA"/>
    </w:rPr>
  </w:style>
  <w:style w:type="character" w:customStyle="1" w:styleId="Styleunderline9pt">
    <w:name w:val="Style underline + 9 pt"/>
    <w:basedOn w:val="underline"/>
    <w:rsid w:val="00DB7F59"/>
    <w:rPr>
      <w:rFonts w:ascii="Times New Roman" w:hAnsi="Times New Roman" w:cs="Times New Roman"/>
      <w:b/>
      <w:sz w:val="20"/>
      <w:u w:val="single"/>
    </w:rPr>
  </w:style>
  <w:style w:type="character" w:customStyle="1" w:styleId="StyleTimesNewRoman9pt">
    <w:name w:val="Style Times New Roman 9 pt"/>
    <w:basedOn w:val="DefaultParagraphFont"/>
    <w:rsid w:val="00DB7F59"/>
    <w:rPr>
      <w:rFonts w:ascii="Times New Roman" w:hAnsi="Times New Roman"/>
      <w:sz w:val="20"/>
    </w:rPr>
  </w:style>
  <w:style w:type="character" w:customStyle="1" w:styleId="Styleunderline9pt1">
    <w:name w:val="Style underline + 9 pt1"/>
    <w:basedOn w:val="underline"/>
    <w:rsid w:val="00DB7F5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B7F5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B7F5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B7F59"/>
    <w:rPr>
      <w:b/>
      <w:bCs/>
      <w:noProof w:val="0"/>
      <w:sz w:val="20"/>
      <w:u w:val="single"/>
      <w:lang w:val="en-US" w:eastAsia="en-US" w:bidi="ar-SA"/>
    </w:rPr>
  </w:style>
  <w:style w:type="character" w:customStyle="1" w:styleId="Hyperlink23">
    <w:name w:val="Hyperlink23"/>
    <w:basedOn w:val="DefaultParagraphFont"/>
    <w:rsid w:val="00DB7F59"/>
    <w:rPr>
      <w:color w:val="3300CC"/>
      <w:u w:val="single"/>
    </w:rPr>
  </w:style>
  <w:style w:type="paragraph" w:customStyle="1" w:styleId="cardCharChar">
    <w:name w:val="card Char Char"/>
    <w:basedOn w:val="Normal"/>
    <w:link w:val="cardCharCharChar"/>
    <w:qFormat/>
    <w:rsid w:val="00DB7F59"/>
    <w:pPr>
      <w:ind w:left="288" w:right="288"/>
    </w:pPr>
    <w:rPr>
      <w:rFonts w:eastAsia="Times New Roman"/>
      <w:szCs w:val="20"/>
    </w:rPr>
  </w:style>
  <w:style w:type="character" w:customStyle="1" w:styleId="cardCharCharChar">
    <w:name w:val="card Char Char Char"/>
    <w:basedOn w:val="DefaultParagraphFont"/>
    <w:link w:val="cardCharChar"/>
    <w:rsid w:val="00DB7F59"/>
    <w:rPr>
      <w:rFonts w:ascii="Calibri" w:eastAsia="Times New Roman" w:hAnsi="Calibri" w:cs="Calibri"/>
      <w:sz w:val="22"/>
      <w:szCs w:val="20"/>
    </w:rPr>
  </w:style>
  <w:style w:type="character" w:customStyle="1" w:styleId="StyleunderlineArialNarrow9ptBold">
    <w:name w:val="Style underline + Arial Narrow 9 pt Bold"/>
    <w:basedOn w:val="underline"/>
    <w:rsid w:val="00DB7F5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B7F59"/>
  </w:style>
  <w:style w:type="character" w:customStyle="1" w:styleId="StylecardCharCharArialNarrow9ptChar">
    <w:name w:val="Style card Char Char + Arial Narrow 9 pt Char"/>
    <w:basedOn w:val="cardCharCharChar"/>
    <w:link w:val="StylecardCharCharArialNarrow9pt"/>
    <w:rsid w:val="00DB7F59"/>
    <w:rPr>
      <w:rFonts w:ascii="Calibri" w:eastAsia="Times New Roman" w:hAnsi="Calibri" w:cs="Calibri"/>
      <w:sz w:val="22"/>
      <w:szCs w:val="20"/>
    </w:rPr>
  </w:style>
  <w:style w:type="character" w:customStyle="1" w:styleId="UnderlineCharCharChar">
    <w:name w:val="Underline Char Char Char"/>
    <w:basedOn w:val="DefaultParagraphFont"/>
    <w:rsid w:val="00DB7F59"/>
    <w:rPr>
      <w:noProof w:val="0"/>
      <w:u w:val="single"/>
      <w:lang w:val="en-US" w:eastAsia="en-US" w:bidi="ar-SA"/>
    </w:rPr>
  </w:style>
  <w:style w:type="character" w:customStyle="1" w:styleId="CardTextChar1">
    <w:name w:val="Card Text Char1"/>
    <w:basedOn w:val="DefaultParagraphFont"/>
    <w:rsid w:val="00DB7F5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B7F5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DB7F5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B7F5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B7F5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B7F5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B7F5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DB7F5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B7F59"/>
    <w:rPr>
      <w:rFonts w:eastAsia="Times New Roman"/>
    </w:rPr>
  </w:style>
  <w:style w:type="character" w:customStyle="1" w:styleId="TextsmallChar">
    <w:name w:val="Textsmall Char"/>
    <w:basedOn w:val="DefaultParagraphFont"/>
    <w:link w:val="Textsmall"/>
    <w:rsid w:val="00DB7F59"/>
    <w:rPr>
      <w:rFonts w:ascii="Calibri" w:eastAsia="Times New Roman" w:hAnsi="Calibri" w:cs="Calibri"/>
      <w:sz w:val="22"/>
    </w:rPr>
  </w:style>
  <w:style w:type="character" w:customStyle="1" w:styleId="CharChar111">
    <w:name w:val="Char Char111"/>
    <w:basedOn w:val="DefaultParagraphFont"/>
    <w:rsid w:val="00DB7F59"/>
    <w:rPr>
      <w:rFonts w:cs="Arial"/>
      <w:bCs/>
      <w:szCs w:val="26"/>
      <w:u w:val="single"/>
      <w:lang w:val="en-US" w:eastAsia="en-US" w:bidi="ar-SA"/>
    </w:rPr>
  </w:style>
  <w:style w:type="character" w:customStyle="1" w:styleId="UnderlineBold">
    <w:name w:val="Underline + Bold"/>
    <w:uiPriority w:val="1"/>
    <w:qFormat/>
    <w:rsid w:val="00DB7F59"/>
    <w:rPr>
      <w:b/>
      <w:sz w:val="20"/>
      <w:u w:val="single"/>
    </w:rPr>
  </w:style>
  <w:style w:type="paragraph" w:customStyle="1" w:styleId="cardtextsmall">
    <w:name w:val="card text small"/>
    <w:basedOn w:val="Normal"/>
    <w:qFormat/>
    <w:rsid w:val="00DB7F59"/>
    <w:rPr>
      <w:rFonts w:ascii="Arial Narrow" w:eastAsia="Times New Roman" w:hAnsi="Arial Narrow"/>
    </w:rPr>
  </w:style>
  <w:style w:type="character" w:customStyle="1" w:styleId="AUnterdline">
    <w:name w:val="AUnterdline"/>
    <w:rsid w:val="00DB7F5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B7F59"/>
    <w:rPr>
      <w:rFonts w:ascii="Times New Roman" w:hAnsi="Times New Roman"/>
      <w:b/>
      <w:bCs/>
      <w:sz w:val="20"/>
      <w:u w:val="single"/>
      <w:bdr w:val="single" w:sz="4" w:space="0" w:color="auto"/>
    </w:rPr>
  </w:style>
  <w:style w:type="character" w:customStyle="1" w:styleId="highlightedsearchterm">
    <w:name w:val="highlightedsearchterm"/>
    <w:rsid w:val="00DB7F59"/>
  </w:style>
  <w:style w:type="character" w:customStyle="1" w:styleId="StyleUnderline1">
    <w:name w:val="Style Underline1"/>
    <w:basedOn w:val="DefaultParagraphFont"/>
    <w:rsid w:val="00DB7F59"/>
    <w:rPr>
      <w:rFonts w:ascii="Times New Roman" w:hAnsi="Times New Roman"/>
      <w:sz w:val="20"/>
      <w:u w:val="single"/>
    </w:rPr>
  </w:style>
  <w:style w:type="paragraph" w:customStyle="1" w:styleId="CardIndented">
    <w:name w:val="Card (Indented)"/>
    <w:basedOn w:val="Normal"/>
    <w:link w:val="CardIndentedChar"/>
    <w:qFormat/>
    <w:rsid w:val="00DB7F59"/>
    <w:pPr>
      <w:ind w:left="288"/>
    </w:pPr>
  </w:style>
  <w:style w:type="paragraph" w:customStyle="1" w:styleId="StyleStyle49pt10">
    <w:name w:val="Style Style4 + 9 pt10"/>
    <w:basedOn w:val="Style4"/>
    <w:link w:val="StyleStyle49pt10Char"/>
    <w:qFormat/>
    <w:rsid w:val="00DB7F59"/>
    <w:rPr>
      <w:rFonts w:cs="Times New Roman"/>
    </w:rPr>
  </w:style>
  <w:style w:type="character" w:customStyle="1" w:styleId="StyleStyle49pt10Char">
    <w:name w:val="Style Style4 + 9 pt10 Char"/>
    <w:basedOn w:val="Style4Char"/>
    <w:link w:val="StyleStyle49pt10"/>
    <w:rsid w:val="00DB7F5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DB7F59"/>
    <w:rPr>
      <w:rFonts w:cs="Times New Roman"/>
      <w:b/>
      <w:bCs/>
    </w:rPr>
  </w:style>
  <w:style w:type="character" w:customStyle="1" w:styleId="StyleStyle49ptBold7Char">
    <w:name w:val="Style Style4 + 9 pt Bold7 Char"/>
    <w:link w:val="StyleStyle49ptBold7"/>
    <w:rsid w:val="00DB7F5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B7F59"/>
    <w:pPr>
      <w:ind w:left="288"/>
    </w:pPr>
    <w:rPr>
      <w:rFonts w:eastAsia="Times New Roman"/>
      <w:u w:val="single"/>
    </w:rPr>
  </w:style>
  <w:style w:type="character" w:customStyle="1" w:styleId="NormalUnderlineChar">
    <w:name w:val="Normal Underline Char"/>
    <w:link w:val="NormalUnderline"/>
    <w:rsid w:val="00DB7F59"/>
    <w:rPr>
      <w:rFonts w:ascii="Calibri" w:eastAsia="Times New Roman" w:hAnsi="Calibri" w:cs="Calibri"/>
      <w:sz w:val="22"/>
      <w:u w:val="single"/>
    </w:rPr>
  </w:style>
  <w:style w:type="character" w:customStyle="1" w:styleId="DontRead">
    <w:name w:val="Don't Read"/>
    <w:qFormat/>
    <w:rsid w:val="00DB7F59"/>
    <w:rPr>
      <w:rFonts w:ascii="Times New Roman" w:hAnsi="Times New Roman"/>
      <w:sz w:val="16"/>
    </w:rPr>
  </w:style>
  <w:style w:type="paragraph" w:customStyle="1" w:styleId="Underlinestyle">
    <w:name w:val="Underline style"/>
    <w:basedOn w:val="Normal"/>
    <w:qFormat/>
    <w:rsid w:val="00DB7F59"/>
    <w:rPr>
      <w:rFonts w:eastAsia="Times New Roman"/>
      <w:u w:val="single"/>
    </w:rPr>
  </w:style>
  <w:style w:type="character" w:customStyle="1" w:styleId="Style11ptUnderline3">
    <w:name w:val="Style 11 pt Underline3"/>
    <w:rsid w:val="00DB7F59"/>
    <w:rPr>
      <w:sz w:val="20"/>
      <w:u w:val="single"/>
    </w:rPr>
  </w:style>
  <w:style w:type="character" w:customStyle="1" w:styleId="27">
    <w:name w:val="27"/>
    <w:rsid w:val="00DB7F59"/>
    <w:rPr>
      <w:rFonts w:cs="Arial"/>
      <w:bCs/>
      <w:sz w:val="20"/>
      <w:u w:val="single"/>
      <w:lang w:val="en-US" w:eastAsia="en-US" w:bidi="ar-SA"/>
    </w:rPr>
  </w:style>
  <w:style w:type="character" w:customStyle="1" w:styleId="2">
    <w:name w:val="2"/>
    <w:rsid w:val="00DB7F59"/>
    <w:rPr>
      <w:rFonts w:cs="Arial"/>
      <w:bCs/>
      <w:sz w:val="20"/>
      <w:u w:val="single"/>
      <w:lang w:val="en-US" w:eastAsia="en-US" w:bidi="ar-SA"/>
    </w:rPr>
  </w:style>
  <w:style w:type="character" w:customStyle="1" w:styleId="Style9ptUnderline11">
    <w:name w:val="Style 9 pt Underline11"/>
    <w:basedOn w:val="DefaultParagraphFont"/>
    <w:rsid w:val="00DB7F59"/>
    <w:rPr>
      <w:sz w:val="20"/>
      <w:u w:val="single"/>
    </w:rPr>
  </w:style>
  <w:style w:type="character" w:customStyle="1" w:styleId="Style9ptBoldUnderline5">
    <w:name w:val="Style 9 pt Bold Underline5"/>
    <w:basedOn w:val="DefaultParagraphFont"/>
    <w:rsid w:val="00DB7F59"/>
    <w:rPr>
      <w:b/>
      <w:bCs/>
      <w:sz w:val="20"/>
      <w:u w:val="single"/>
    </w:rPr>
  </w:style>
  <w:style w:type="character" w:customStyle="1" w:styleId="CharChar114">
    <w:name w:val="Char Char114"/>
    <w:basedOn w:val="DefaultParagraphFont"/>
    <w:rsid w:val="00DB7F59"/>
    <w:rPr>
      <w:rFonts w:cs="Arial"/>
      <w:bCs/>
      <w:szCs w:val="26"/>
      <w:u w:val="single"/>
      <w:lang w:val="en-US" w:eastAsia="en-US" w:bidi="ar-SA"/>
    </w:rPr>
  </w:style>
  <w:style w:type="character" w:customStyle="1" w:styleId="CharChar113">
    <w:name w:val="Char Char113"/>
    <w:basedOn w:val="DefaultParagraphFont"/>
    <w:rsid w:val="00DB7F59"/>
    <w:rPr>
      <w:rFonts w:cs="Arial"/>
      <w:bCs/>
      <w:szCs w:val="26"/>
      <w:u w:val="single"/>
      <w:lang w:val="en-US" w:eastAsia="en-US" w:bidi="ar-SA"/>
    </w:rPr>
  </w:style>
  <w:style w:type="character" w:customStyle="1" w:styleId="CharChar112">
    <w:name w:val="Char Char112"/>
    <w:basedOn w:val="DefaultParagraphFont"/>
    <w:rsid w:val="00DB7F59"/>
    <w:rPr>
      <w:rFonts w:cs="Arial"/>
      <w:bCs/>
      <w:szCs w:val="26"/>
      <w:u w:val="single"/>
      <w:lang w:val="en-US" w:eastAsia="en-US" w:bidi="ar-SA"/>
    </w:rPr>
  </w:style>
  <w:style w:type="character" w:customStyle="1" w:styleId="ssl0">
    <w:name w:val="ss_l0"/>
    <w:basedOn w:val="DefaultParagraphFont"/>
    <w:rsid w:val="00DB7F59"/>
  </w:style>
  <w:style w:type="paragraph" w:styleId="CommentText">
    <w:name w:val="annotation text"/>
    <w:basedOn w:val="Normal"/>
    <w:link w:val="CommentTextChar"/>
    <w:uiPriority w:val="99"/>
    <w:rsid w:val="00DB7F59"/>
    <w:rPr>
      <w:szCs w:val="20"/>
    </w:rPr>
  </w:style>
  <w:style w:type="character" w:customStyle="1" w:styleId="CommentTextChar">
    <w:name w:val="Comment Text Char"/>
    <w:basedOn w:val="DefaultParagraphFont"/>
    <w:link w:val="CommentText"/>
    <w:uiPriority w:val="99"/>
    <w:rsid w:val="00DB7F59"/>
    <w:rPr>
      <w:rFonts w:ascii="Calibri" w:hAnsi="Calibri" w:cs="Calibri"/>
      <w:sz w:val="22"/>
      <w:szCs w:val="20"/>
    </w:rPr>
  </w:style>
  <w:style w:type="character" w:customStyle="1" w:styleId="CommentSubjectChar">
    <w:name w:val="Comment Subject Char"/>
    <w:basedOn w:val="CommentTextChar"/>
    <w:link w:val="CommentSubject"/>
    <w:rsid w:val="00DB7F59"/>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DB7F59"/>
    <w:rPr>
      <w:rFonts w:ascii="Times New Roman" w:hAnsi="Times New Roman" w:cs="Times New Roman"/>
      <w:b/>
      <w:bCs/>
    </w:rPr>
  </w:style>
  <w:style w:type="character" w:customStyle="1" w:styleId="CommentSubjectChar1">
    <w:name w:val="Comment Subject Char1"/>
    <w:basedOn w:val="CommentTextChar"/>
    <w:uiPriority w:val="99"/>
    <w:semiHidden/>
    <w:rsid w:val="00DB7F59"/>
    <w:rPr>
      <w:rFonts w:ascii="Calibri" w:hAnsi="Calibri" w:cs="Calibri"/>
      <w:b/>
      <w:bCs/>
      <w:sz w:val="22"/>
      <w:szCs w:val="20"/>
    </w:rPr>
  </w:style>
  <w:style w:type="paragraph" w:customStyle="1" w:styleId="WW-Default1">
    <w:name w:val="WW-Default1"/>
    <w:basedOn w:val="Normal"/>
    <w:qFormat/>
    <w:rsid w:val="00DB7F59"/>
    <w:pPr>
      <w:suppressAutoHyphens/>
    </w:pPr>
    <w:rPr>
      <w:rFonts w:eastAsia="Times New Roman"/>
      <w:b/>
      <w:bCs/>
      <w:szCs w:val="20"/>
      <w:lang w:eastAsia="ar-SA"/>
    </w:rPr>
  </w:style>
  <w:style w:type="paragraph" w:customStyle="1" w:styleId="Normal1">
    <w:name w:val="Normal1"/>
    <w:basedOn w:val="BodyText"/>
    <w:qFormat/>
    <w:rsid w:val="00DB7F59"/>
  </w:style>
  <w:style w:type="character" w:customStyle="1" w:styleId="zoomme">
    <w:name w:val="zoomme"/>
    <w:basedOn w:val="DefaultParagraphFont"/>
    <w:rsid w:val="00DB7F59"/>
  </w:style>
  <w:style w:type="character" w:customStyle="1" w:styleId="Date1">
    <w:name w:val="Date1"/>
    <w:basedOn w:val="DefaultParagraphFont"/>
    <w:rsid w:val="00DB7F59"/>
  </w:style>
  <w:style w:type="character" w:customStyle="1" w:styleId="classauthor">
    <w:name w:val="class=&quot;author&quot;"/>
    <w:basedOn w:val="DefaultParagraphFont"/>
    <w:rsid w:val="00DB7F59"/>
  </w:style>
  <w:style w:type="paragraph" w:customStyle="1" w:styleId="CardStyle">
    <w:name w:val="Card Style"/>
    <w:basedOn w:val="Normal"/>
    <w:link w:val="CardStyleChar"/>
    <w:qFormat/>
    <w:rsid w:val="00DB7F59"/>
    <w:rPr>
      <w:rFonts w:eastAsia="Times New Roman"/>
    </w:rPr>
  </w:style>
  <w:style w:type="character" w:customStyle="1" w:styleId="CharCharChar">
    <w:name w:val="Char Char Char"/>
    <w:basedOn w:val="DefaultParagraphFont"/>
    <w:rsid w:val="00DB7F59"/>
    <w:rPr>
      <w:rFonts w:cs="Arial"/>
      <w:bCs/>
      <w:szCs w:val="26"/>
      <w:u w:val="single"/>
      <w:lang w:val="en-US" w:eastAsia="en-US" w:bidi="ar-SA"/>
    </w:rPr>
  </w:style>
  <w:style w:type="character" w:customStyle="1" w:styleId="BoldUnderlineChar0">
    <w:name w:val="Bold Underline Char"/>
    <w:rsid w:val="00DB7F59"/>
    <w:rPr>
      <w:rFonts w:ascii="Times New Roman" w:eastAsia="Times New Roman" w:hAnsi="Times New Roman"/>
      <w:b/>
      <w:bCs/>
      <w:szCs w:val="24"/>
      <w:u w:val="single"/>
    </w:rPr>
  </w:style>
  <w:style w:type="character" w:customStyle="1" w:styleId="texto1">
    <w:name w:val="texto1"/>
    <w:rsid w:val="00DB7F59"/>
  </w:style>
  <w:style w:type="character" w:customStyle="1" w:styleId="apple-style-span">
    <w:name w:val="apple-style-span"/>
    <w:rsid w:val="00DB7F59"/>
  </w:style>
  <w:style w:type="paragraph" w:customStyle="1" w:styleId="citenon-bold">
    <w:name w:val="cite non-bold"/>
    <w:basedOn w:val="Normal"/>
    <w:link w:val="citenon-boldChar"/>
    <w:qFormat/>
    <w:rsid w:val="00DB7F5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B7F5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B7F59"/>
    <w:rPr>
      <w:rFonts w:ascii="Calibri" w:eastAsia="Times New Roman" w:hAnsi="Calibri" w:cs="Arial"/>
      <w:b/>
      <w:szCs w:val="28"/>
    </w:rPr>
  </w:style>
  <w:style w:type="paragraph" w:customStyle="1" w:styleId="Style23">
    <w:name w:val="Style23"/>
    <w:basedOn w:val="Normal"/>
    <w:uiPriority w:val="99"/>
    <w:qFormat/>
    <w:rsid w:val="00DB7F5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B7F59"/>
    <w:rPr>
      <w:rFonts w:ascii="Calibri" w:eastAsia="Times New Roman" w:hAnsi="Calibri" w:cs="Calibri"/>
      <w:sz w:val="22"/>
      <w:lang w:bidi="en-US"/>
    </w:rPr>
  </w:style>
  <w:style w:type="character" w:customStyle="1" w:styleId="gray">
    <w:name w:val="gray"/>
    <w:basedOn w:val="DefaultParagraphFont"/>
    <w:rsid w:val="00DB7F59"/>
  </w:style>
  <w:style w:type="paragraph" w:customStyle="1" w:styleId="Tagtemplate">
    <w:name w:val="Tagtemplate"/>
    <w:basedOn w:val="Normal"/>
    <w:link w:val="TagtemplateChar"/>
    <w:autoRedefine/>
    <w:qFormat/>
    <w:rsid w:val="00DB7F59"/>
    <w:pPr>
      <w:keepNext/>
      <w:keepLines/>
    </w:pPr>
    <w:rPr>
      <w:rFonts w:eastAsia="Calibri"/>
      <w:b/>
    </w:rPr>
  </w:style>
  <w:style w:type="character" w:customStyle="1" w:styleId="TagtemplateChar">
    <w:name w:val="Tagtemplate Char"/>
    <w:basedOn w:val="DefaultParagraphFont"/>
    <w:link w:val="Tagtemplate"/>
    <w:rsid w:val="00DB7F59"/>
    <w:rPr>
      <w:rFonts w:ascii="Calibri" w:eastAsia="Calibri" w:hAnsi="Calibri" w:cs="Calibri"/>
      <w:b/>
      <w:sz w:val="22"/>
    </w:rPr>
  </w:style>
  <w:style w:type="character" w:customStyle="1" w:styleId="Styleunderline11ptBorderSinglesolidlineAuto05p">
    <w:name w:val="Style underline + 11 pt Border: : (Single solid line Auto  0.5 p..."/>
    <w:rsid w:val="00DB7F59"/>
    <w:rPr>
      <w:sz w:val="20"/>
      <w:u w:val="single"/>
      <w:bdr w:val="single" w:sz="4" w:space="0" w:color="auto"/>
    </w:rPr>
  </w:style>
  <w:style w:type="paragraph" w:customStyle="1" w:styleId="Citation-FirstLine">
    <w:name w:val="Citation - First Line"/>
    <w:basedOn w:val="Normal"/>
    <w:next w:val="Normal"/>
    <w:autoRedefine/>
    <w:qFormat/>
    <w:rsid w:val="00DB7F59"/>
    <w:pPr>
      <w:spacing w:line="240" w:lineRule="atLeast"/>
      <w:jc w:val="both"/>
    </w:pPr>
    <w:rPr>
      <w:rFonts w:ascii="Book Antiqua" w:eastAsia="Times New Roman" w:hAnsi="Book Antiqua"/>
    </w:rPr>
  </w:style>
  <w:style w:type="character" w:customStyle="1" w:styleId="CardText-Underlined">
    <w:name w:val="Card Text - Underlined"/>
    <w:rsid w:val="00DB7F59"/>
    <w:rPr>
      <w:b/>
      <w:sz w:val="20"/>
      <w:u w:val="single"/>
    </w:rPr>
  </w:style>
  <w:style w:type="paragraph" w:customStyle="1" w:styleId="Citation-Complete">
    <w:name w:val="Citation - Complete"/>
    <w:basedOn w:val="Normal"/>
    <w:next w:val="Normal"/>
    <w:link w:val="Citation-CompleteChar"/>
    <w:autoRedefine/>
    <w:qFormat/>
    <w:rsid w:val="00DB7F5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B7F59"/>
    <w:rPr>
      <w:rFonts w:ascii="Book Antiqua" w:eastAsia="Times New Roman" w:hAnsi="Book Antiqua" w:cs="Calibri"/>
      <w:sz w:val="22"/>
    </w:rPr>
  </w:style>
  <w:style w:type="character" w:customStyle="1" w:styleId="MicroTextChar">
    <w:name w:val="MicroText Char"/>
    <w:link w:val="MicroText"/>
    <w:rsid w:val="00DB7F59"/>
    <w:rPr>
      <w:rFonts w:ascii="Arial Narrow" w:hAnsi="Arial Narrow"/>
      <w:sz w:val="12"/>
    </w:rPr>
  </w:style>
  <w:style w:type="paragraph" w:customStyle="1" w:styleId="TagCite">
    <w:name w:val="Tag/Cite"/>
    <w:basedOn w:val="Normal"/>
    <w:qFormat/>
    <w:rsid w:val="00DB7F59"/>
    <w:rPr>
      <w:rFonts w:eastAsia="Times New Roman"/>
      <w:b/>
    </w:rPr>
  </w:style>
  <w:style w:type="character" w:customStyle="1" w:styleId="Style11ptItalicUnderline">
    <w:name w:val="Style 11 pt Italic Underline"/>
    <w:basedOn w:val="DefaultParagraphFont"/>
    <w:rsid w:val="00DB7F59"/>
    <w:rPr>
      <w:i/>
      <w:iCs/>
      <w:sz w:val="20"/>
      <w:u w:val="single"/>
    </w:rPr>
  </w:style>
  <w:style w:type="character" w:customStyle="1" w:styleId="Style11ptItalic">
    <w:name w:val="Style 11 pt Italic"/>
    <w:basedOn w:val="DefaultParagraphFont"/>
    <w:rsid w:val="00DB7F59"/>
    <w:rPr>
      <w:rFonts w:ascii="Times New Roman" w:hAnsi="Times New Roman"/>
      <w:i/>
      <w:iCs/>
      <w:sz w:val="20"/>
    </w:rPr>
  </w:style>
  <w:style w:type="character" w:customStyle="1" w:styleId="BoldandUnderlineChar">
    <w:name w:val="Bold and Underline Char"/>
    <w:basedOn w:val="DefaultParagraphFont"/>
    <w:link w:val="BoldandUnderline"/>
    <w:locked/>
    <w:rsid w:val="00DB7F59"/>
    <w:rPr>
      <w:b/>
      <w:u w:val="single"/>
    </w:rPr>
  </w:style>
  <w:style w:type="paragraph" w:customStyle="1" w:styleId="BoldandUnderline">
    <w:name w:val="Bold and Underline"/>
    <w:basedOn w:val="Normal"/>
    <w:link w:val="BoldandUnderlineChar"/>
    <w:qFormat/>
    <w:rsid w:val="00DB7F59"/>
    <w:rPr>
      <w:rFonts w:asciiTheme="minorHAnsi" w:hAnsiTheme="minorHAnsi" w:cstheme="minorBidi"/>
      <w:b/>
      <w:sz w:val="24"/>
      <w:u w:val="single"/>
    </w:rPr>
  </w:style>
  <w:style w:type="character" w:customStyle="1" w:styleId="hdr">
    <w:name w:val="hdr"/>
    <w:basedOn w:val="DefaultParagraphFont"/>
    <w:rsid w:val="00DB7F59"/>
  </w:style>
  <w:style w:type="paragraph" w:customStyle="1" w:styleId="StyleStyle49ptBold3">
    <w:name w:val="Style Style4 + 9 pt Bold3"/>
    <w:basedOn w:val="Style4"/>
    <w:link w:val="StyleStyle49ptBold3Char"/>
    <w:qFormat/>
    <w:rsid w:val="00DB7F59"/>
    <w:rPr>
      <w:rFonts w:cs="Times New Roman"/>
      <w:b/>
      <w:bCs/>
    </w:rPr>
  </w:style>
  <w:style w:type="character" w:customStyle="1" w:styleId="StyleStyle49ptBold3Char">
    <w:name w:val="Style Style4 + 9 pt Bold3 Char"/>
    <w:basedOn w:val="Style4Char"/>
    <w:link w:val="StyleStyle49ptBold3"/>
    <w:rsid w:val="00DB7F59"/>
    <w:rPr>
      <w:rFonts w:ascii="Calibri" w:eastAsia="Times New Roman" w:hAnsi="Calibri" w:cs="Times New Roman"/>
      <w:b/>
      <w:bCs/>
      <w:sz w:val="22"/>
      <w:u w:val="single"/>
    </w:rPr>
  </w:style>
  <w:style w:type="character" w:customStyle="1" w:styleId="Style9ptUnderline6">
    <w:name w:val="Style 9 pt Underline6"/>
    <w:basedOn w:val="DefaultParagraphFont"/>
    <w:rsid w:val="00DB7F59"/>
    <w:rPr>
      <w:sz w:val="20"/>
      <w:u w:val="single"/>
    </w:rPr>
  </w:style>
  <w:style w:type="character" w:customStyle="1" w:styleId="ct-with-fmlt">
    <w:name w:val="ct-with-fmlt"/>
    <w:basedOn w:val="DefaultParagraphFont"/>
    <w:rsid w:val="00DB7F59"/>
  </w:style>
  <w:style w:type="paragraph" w:customStyle="1" w:styleId="TagText">
    <w:name w:val="TagText"/>
    <w:basedOn w:val="Normal"/>
    <w:uiPriority w:val="99"/>
    <w:qFormat/>
    <w:rsid w:val="00DB7F59"/>
    <w:rPr>
      <w:b/>
    </w:rPr>
  </w:style>
  <w:style w:type="paragraph" w:customStyle="1" w:styleId="StyleStyle49pt">
    <w:name w:val="Style Style4 + 9 pt"/>
    <w:basedOn w:val="Normal"/>
    <w:link w:val="StyleStyle49ptChar"/>
    <w:qFormat/>
    <w:rsid w:val="00DB7F59"/>
    <w:rPr>
      <w:rFonts w:eastAsia="Times New Roman"/>
      <w:u w:val="single"/>
    </w:rPr>
  </w:style>
  <w:style w:type="character" w:customStyle="1" w:styleId="StyleStyle49ptChar">
    <w:name w:val="Style Style4 + 9 pt Char"/>
    <w:basedOn w:val="DefaultParagraphFont"/>
    <w:link w:val="StyleStyle49pt"/>
    <w:rsid w:val="00DB7F5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DB7F59"/>
    <w:rPr>
      <w:rFonts w:eastAsia="Times New Roman"/>
      <w:b/>
      <w:bCs/>
      <w:u w:val="single"/>
    </w:rPr>
  </w:style>
  <w:style w:type="character" w:customStyle="1" w:styleId="StyleStyle49ptBoldChar">
    <w:name w:val="Style Style4 + 9 pt Bold Char"/>
    <w:basedOn w:val="DefaultParagraphFont"/>
    <w:link w:val="StyleStyle49ptBold"/>
    <w:rsid w:val="00DB7F5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DB7F5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B7F5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DB7F5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B7F59"/>
    <w:rPr>
      <w:rFonts w:ascii="Arial" w:eastAsia="Times New Roman" w:hAnsi="Arial" w:cs="Arial"/>
      <w:b/>
      <w:bCs/>
      <w:sz w:val="22"/>
      <w:u w:val="single"/>
    </w:rPr>
  </w:style>
  <w:style w:type="paragraph" w:customStyle="1" w:styleId="StyleUnderlined11pt">
    <w:name w:val="Style Underlined + 11 pt"/>
    <w:link w:val="StyleUnderlined11ptChar"/>
    <w:qFormat/>
    <w:rsid w:val="00DB7F5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B7F59"/>
    <w:rPr>
      <w:rFonts w:ascii="Arial" w:eastAsia="Times New Roman" w:hAnsi="Arial" w:cs="Arial"/>
      <w:sz w:val="22"/>
      <w:u w:val="single"/>
    </w:rPr>
  </w:style>
  <w:style w:type="character" w:customStyle="1" w:styleId="newscontent">
    <w:name w:val="newscontent"/>
    <w:rsid w:val="00DB7F59"/>
  </w:style>
  <w:style w:type="character" w:customStyle="1" w:styleId="StyleUnderlinePatternClearYellow">
    <w:name w:val="Style Underline Pattern: Clear (Yellow)"/>
    <w:basedOn w:val="DefaultParagraphFont"/>
    <w:rsid w:val="00DB7F59"/>
    <w:rPr>
      <w:u w:val="single"/>
      <w:shd w:val="clear" w:color="auto" w:fill="00FF00"/>
    </w:rPr>
  </w:style>
  <w:style w:type="paragraph" w:customStyle="1" w:styleId="StyleUnderlineChar11pt3">
    <w:name w:val="Style Underline Char + 11 pt3"/>
    <w:link w:val="StyleUnderlineChar11pt3Char"/>
    <w:qFormat/>
    <w:rsid w:val="00DB7F5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B7F5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DB7F59"/>
    <w:rPr>
      <w:b w:val="0"/>
      <w:bCs/>
      <w:u w:val="single"/>
    </w:rPr>
  </w:style>
  <w:style w:type="character" w:customStyle="1" w:styleId="date-display-single">
    <w:name w:val="date-display-single"/>
    <w:basedOn w:val="DefaultParagraphFont"/>
    <w:rsid w:val="00DB7F59"/>
  </w:style>
  <w:style w:type="character" w:customStyle="1" w:styleId="CommentTextChar1">
    <w:name w:val="Comment Text Char1"/>
    <w:basedOn w:val="DefaultParagraphFont"/>
    <w:uiPriority w:val="99"/>
    <w:rsid w:val="00DB7F5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B7F59"/>
    <w:rPr>
      <w:rFonts w:ascii="Times New Roman" w:hAnsi="Times New Roman" w:cs="Times New Roman"/>
      <w:sz w:val="20"/>
    </w:rPr>
  </w:style>
  <w:style w:type="paragraph" w:customStyle="1" w:styleId="Cite2">
    <w:name w:val="Cite 2"/>
    <w:basedOn w:val="Normal"/>
    <w:qFormat/>
    <w:rsid w:val="00DB7F59"/>
    <w:rPr>
      <w:rFonts w:eastAsia="MS Mincho"/>
      <w:b/>
      <w:u w:val="single"/>
    </w:rPr>
  </w:style>
  <w:style w:type="character" w:customStyle="1" w:styleId="StyleunderlineBold">
    <w:name w:val="Style underline + Bold"/>
    <w:basedOn w:val="underline"/>
    <w:rsid w:val="00DB7F59"/>
    <w:rPr>
      <w:rFonts w:ascii="Times New Roman" w:hAnsi="Times New Roman" w:cs="Times New Roman"/>
      <w:bCs/>
      <w:sz w:val="20"/>
      <w:u w:val="single"/>
    </w:rPr>
  </w:style>
  <w:style w:type="paragraph" w:customStyle="1" w:styleId="cards0">
    <w:name w:val="cards"/>
    <w:basedOn w:val="Cites0"/>
    <w:qFormat/>
    <w:rsid w:val="00DB7F59"/>
    <w:pPr>
      <w:widowControl/>
      <w:jc w:val="left"/>
    </w:pPr>
    <w:rPr>
      <w:szCs w:val="22"/>
    </w:rPr>
  </w:style>
  <w:style w:type="character" w:customStyle="1" w:styleId="Style10ptUnderline">
    <w:name w:val="Style 10 pt Underline"/>
    <w:basedOn w:val="DefaultParagraphFont"/>
    <w:rsid w:val="00DB7F59"/>
    <w:rPr>
      <w:sz w:val="20"/>
      <w:u w:val="single"/>
    </w:rPr>
  </w:style>
  <w:style w:type="character" w:styleId="HTMLCite">
    <w:name w:val="HTML Cite"/>
    <w:uiPriority w:val="99"/>
    <w:rsid w:val="00DB7F59"/>
    <w:rPr>
      <w:i/>
      <w:iCs/>
    </w:rPr>
  </w:style>
  <w:style w:type="character" w:customStyle="1" w:styleId="slug-pub-date">
    <w:name w:val="slug-pub-date"/>
    <w:basedOn w:val="DefaultParagraphFont"/>
    <w:rsid w:val="00DB7F59"/>
  </w:style>
  <w:style w:type="character" w:customStyle="1" w:styleId="slug-vol">
    <w:name w:val="slug-vol"/>
    <w:basedOn w:val="DefaultParagraphFont"/>
    <w:rsid w:val="00DB7F59"/>
  </w:style>
  <w:style w:type="character" w:customStyle="1" w:styleId="slug-issue">
    <w:name w:val="slug-issue"/>
    <w:basedOn w:val="DefaultParagraphFont"/>
    <w:rsid w:val="00DB7F59"/>
  </w:style>
  <w:style w:type="character" w:customStyle="1" w:styleId="slug-pages">
    <w:name w:val="slug-pages"/>
    <w:basedOn w:val="DefaultParagraphFont"/>
    <w:rsid w:val="00DB7F5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B7F59"/>
    <w:rPr>
      <w:b/>
      <w:bCs/>
      <w:strike w:val="0"/>
      <w:dstrike w:val="0"/>
      <w:sz w:val="24"/>
      <w:u w:val="none"/>
      <w:effect w:val="none"/>
    </w:rPr>
  </w:style>
  <w:style w:type="paragraph" w:customStyle="1" w:styleId="Tag2">
    <w:name w:val="Tag2"/>
    <w:basedOn w:val="Normal"/>
    <w:autoRedefine/>
    <w:qFormat/>
    <w:rsid w:val="00DB7F59"/>
    <w:pPr>
      <w:spacing w:before="120"/>
    </w:pPr>
    <w:rPr>
      <w:b/>
      <w:sz w:val="26"/>
    </w:rPr>
  </w:style>
  <w:style w:type="character" w:customStyle="1" w:styleId="tagchar">
    <w:name w:val="tagchar"/>
    <w:basedOn w:val="DefaultParagraphFont"/>
    <w:rsid w:val="00DB7F59"/>
  </w:style>
  <w:style w:type="paragraph" w:customStyle="1" w:styleId="NormalText">
    <w:name w:val="Normal Text"/>
    <w:basedOn w:val="Normal"/>
    <w:link w:val="NormalTextChar"/>
    <w:autoRedefine/>
    <w:qFormat/>
    <w:rsid w:val="00DB7F59"/>
    <w:pPr>
      <w:jc w:val="both"/>
    </w:pPr>
    <w:rPr>
      <w:rFonts w:eastAsia="Times New Roman"/>
      <w:szCs w:val="26"/>
    </w:rPr>
  </w:style>
  <w:style w:type="character" w:customStyle="1" w:styleId="pmterms11">
    <w:name w:val="pmterms11"/>
    <w:basedOn w:val="DefaultParagraphFont"/>
    <w:rsid w:val="00DB7F59"/>
    <w:rPr>
      <w:b/>
      <w:bCs/>
      <w:i w:val="0"/>
      <w:iCs w:val="0"/>
      <w:color w:val="000000"/>
    </w:rPr>
  </w:style>
  <w:style w:type="character" w:customStyle="1" w:styleId="StyleUnderlineChar9ptBold">
    <w:name w:val="Style Underline Char + 9 pt Bold"/>
    <w:basedOn w:val="DefaultParagraphFont"/>
    <w:rsid w:val="00DB7F59"/>
    <w:rPr>
      <w:rFonts w:ascii="Times New Roman" w:hAnsi="Times New Roman"/>
      <w:b/>
      <w:bCs/>
      <w:sz w:val="20"/>
      <w:u w:val="single"/>
      <w:lang w:val="en-US" w:eastAsia="en-US" w:bidi="ar-SA"/>
    </w:rPr>
  </w:style>
  <w:style w:type="character" w:customStyle="1" w:styleId="Style8pt">
    <w:name w:val="Style 8 pt"/>
    <w:basedOn w:val="DefaultParagraphFont"/>
    <w:rsid w:val="00DB7F59"/>
    <w:rPr>
      <w:sz w:val="20"/>
    </w:rPr>
  </w:style>
  <w:style w:type="character" w:customStyle="1" w:styleId="UnderlineChar5Char">
    <w:name w:val="Underline Char5 Char"/>
    <w:basedOn w:val="DefaultParagraphFont"/>
    <w:rsid w:val="00DB7F59"/>
    <w:rPr>
      <w:szCs w:val="24"/>
      <w:u w:val="single"/>
      <w:lang w:val="en-US" w:eastAsia="en-US" w:bidi="ar-SA"/>
    </w:rPr>
  </w:style>
  <w:style w:type="character" w:customStyle="1" w:styleId="BoldandUnderlineChar2Char1">
    <w:name w:val="Bold and Underline Char2 Char1"/>
    <w:basedOn w:val="DefaultParagraphFont"/>
    <w:rsid w:val="00DB7F5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B7F5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B7F59"/>
    <w:rPr>
      <w:szCs w:val="24"/>
      <w:u w:val="single"/>
      <w:lang w:val="en-US" w:eastAsia="en-US" w:bidi="ar-SA"/>
    </w:rPr>
  </w:style>
  <w:style w:type="paragraph" w:customStyle="1" w:styleId="Language">
    <w:name w:val="Language"/>
    <w:basedOn w:val="Normal"/>
    <w:link w:val="LanguageChar"/>
    <w:qFormat/>
    <w:rsid w:val="00DB7F59"/>
    <w:rPr>
      <w:rFonts w:eastAsia="Times New Roman"/>
      <w:strike/>
      <w:szCs w:val="20"/>
    </w:rPr>
  </w:style>
  <w:style w:type="character" w:customStyle="1" w:styleId="LanguageChar">
    <w:name w:val="Language Char"/>
    <w:basedOn w:val="DefaultParagraphFont"/>
    <w:link w:val="Language"/>
    <w:rsid w:val="00DB7F59"/>
    <w:rPr>
      <w:rFonts w:ascii="Calibri" w:eastAsia="Times New Roman" w:hAnsi="Calibri" w:cs="Calibri"/>
      <w:strike/>
      <w:sz w:val="22"/>
      <w:szCs w:val="20"/>
    </w:rPr>
  </w:style>
  <w:style w:type="paragraph" w:customStyle="1" w:styleId="UnderlineChar3">
    <w:name w:val="Underline Char3"/>
    <w:basedOn w:val="Normal"/>
    <w:link w:val="UnderlineChar3Char"/>
    <w:qFormat/>
    <w:rsid w:val="00DB7F59"/>
    <w:rPr>
      <w:rFonts w:eastAsia="Times New Roman"/>
      <w:u w:val="single"/>
    </w:rPr>
  </w:style>
  <w:style w:type="character" w:customStyle="1" w:styleId="UnderlineChar3Char">
    <w:name w:val="Underline Char3 Char"/>
    <w:basedOn w:val="DefaultParagraphFont"/>
    <w:link w:val="UnderlineChar3"/>
    <w:rsid w:val="00DB7F5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DB7F59"/>
    <w:rPr>
      <w:rFonts w:eastAsia="Times New Roman"/>
      <w:b/>
      <w:u w:val="single"/>
    </w:rPr>
  </w:style>
  <w:style w:type="character" w:customStyle="1" w:styleId="BoldandUnderlineChar3CharChar">
    <w:name w:val="Bold and Underline Char3 Char Char"/>
    <w:basedOn w:val="DefaultParagraphFont"/>
    <w:link w:val="BoldandUnderlineChar3Char"/>
    <w:rsid w:val="00DB7F59"/>
    <w:rPr>
      <w:rFonts w:ascii="Calibri" w:eastAsia="Times New Roman" w:hAnsi="Calibri" w:cs="Calibri"/>
      <w:b/>
      <w:sz w:val="22"/>
      <w:u w:val="single"/>
    </w:rPr>
  </w:style>
  <w:style w:type="character" w:customStyle="1" w:styleId="UnderlineChar1">
    <w:name w:val="Underline Char1"/>
    <w:basedOn w:val="DefaultParagraphFont"/>
    <w:rsid w:val="00DB7F59"/>
    <w:rPr>
      <w:szCs w:val="24"/>
      <w:u w:val="single"/>
      <w:lang w:val="en-US" w:eastAsia="en-US" w:bidi="ar-SA"/>
    </w:rPr>
  </w:style>
  <w:style w:type="character" w:customStyle="1" w:styleId="BoldandUnderlineChar1Char2Char">
    <w:name w:val="Bold and Underline Char1 Char2 Char"/>
    <w:basedOn w:val="DefaultParagraphFont"/>
    <w:rsid w:val="00DB7F59"/>
    <w:rPr>
      <w:b/>
      <w:szCs w:val="24"/>
      <w:u w:val="single"/>
      <w:lang w:val="en-US" w:eastAsia="en-US" w:bidi="ar-SA"/>
    </w:rPr>
  </w:style>
  <w:style w:type="character" w:customStyle="1" w:styleId="SmalltextChar">
    <w:name w:val="Small text Char"/>
    <w:aliases w:val="Quote1 Char1"/>
    <w:link w:val="Smalltext"/>
    <w:rsid w:val="00DB7F59"/>
    <w:rPr>
      <w:rFonts w:ascii="Arial Narrow" w:eastAsia="Times New Roman" w:hAnsi="Arial Narrow" w:cs="Calibri"/>
      <w:sz w:val="22"/>
    </w:rPr>
  </w:style>
  <w:style w:type="paragraph" w:customStyle="1" w:styleId="HotRoute">
    <w:name w:val="Hot Route"/>
    <w:basedOn w:val="Normal"/>
    <w:link w:val="HotRouteChar0"/>
    <w:qFormat/>
    <w:rsid w:val="00DB7F59"/>
    <w:pPr>
      <w:ind w:left="144"/>
    </w:pPr>
    <w:rPr>
      <w:rFonts w:eastAsia="Times New Roman"/>
    </w:rPr>
  </w:style>
  <w:style w:type="paragraph" w:customStyle="1" w:styleId="Cardstyle0">
    <w:name w:val="Cardstyle"/>
    <w:basedOn w:val="Normal"/>
    <w:next w:val="Normal"/>
    <w:qFormat/>
    <w:rsid w:val="00DB7F59"/>
    <w:rPr>
      <w:rFonts w:eastAsia="Times New Roman"/>
    </w:rPr>
  </w:style>
  <w:style w:type="character" w:customStyle="1" w:styleId="Style12ptBoldUnderline1">
    <w:name w:val="Style 12 pt Bold Underline1"/>
    <w:basedOn w:val="DefaultParagraphFont"/>
    <w:rsid w:val="00DB7F59"/>
    <w:rPr>
      <w:b/>
      <w:bCs/>
      <w:sz w:val="24"/>
      <w:u w:val="single"/>
    </w:rPr>
  </w:style>
  <w:style w:type="character" w:customStyle="1" w:styleId="StyleEmphasisArial12ptBoldNotItalic">
    <w:name w:val="Style Emphasis + Arial 12 pt Bold Not Italic"/>
    <w:basedOn w:val="Emphasis"/>
    <w:rsid w:val="00DB7F59"/>
    <w:rPr>
      <w:rFonts w:ascii="Arial" w:hAnsi="Arial" w:cs="Times New Roman"/>
      <w:b w:val="0"/>
      <w:bCs/>
      <w:i/>
      <w:iCs/>
      <w:sz w:val="24"/>
      <w:u w:val="single"/>
      <w:bdr w:val="single" w:sz="8" w:space="0" w:color="auto"/>
    </w:rPr>
  </w:style>
  <w:style w:type="character" w:customStyle="1" w:styleId="DebateHighlighted">
    <w:name w:val="Debate Highlighted"/>
    <w:qFormat/>
    <w:rsid w:val="00DB7F5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B7F59"/>
    <w:rPr>
      <w:rFonts w:ascii="SimSun" w:eastAsia="SimSun" w:hAnsi="SimSun"/>
      <w:sz w:val="15"/>
      <w:lang w:eastAsia="zh-CN"/>
    </w:rPr>
  </w:style>
  <w:style w:type="paragraph" w:customStyle="1" w:styleId="UnreadText">
    <w:name w:val="Unread Text"/>
    <w:basedOn w:val="Normal"/>
    <w:next w:val="Normal"/>
    <w:link w:val="UnreadTextChar"/>
    <w:autoRedefine/>
    <w:qFormat/>
    <w:rsid w:val="00DB7F5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DB7F5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DB7F5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DB7F5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B7F59"/>
    <w:rPr>
      <w:rFonts w:ascii="Times New Roman" w:hAnsi="Times New Roman"/>
      <w:sz w:val="20"/>
      <w:u w:val="single"/>
      <w:bdr w:val="none" w:sz="0" w:space="0" w:color="auto"/>
      <w:shd w:val="clear" w:color="auto" w:fill="C0C0C0"/>
    </w:rPr>
  </w:style>
  <w:style w:type="character" w:customStyle="1" w:styleId="smallChar">
    <w:name w:val="small Char"/>
    <w:rsid w:val="00DB7F59"/>
    <w:rPr>
      <w:rFonts w:ascii="Calibri" w:eastAsia="Calibri" w:hAnsi="Calibri" w:cs="Calibri"/>
      <w:sz w:val="16"/>
      <w:szCs w:val="20"/>
      <w:lang w:val="x-none" w:eastAsia="x-none"/>
    </w:rPr>
  </w:style>
  <w:style w:type="paragraph" w:customStyle="1" w:styleId="HotRoute0">
    <w:name w:val="Hot Route!"/>
    <w:basedOn w:val="Normal"/>
    <w:qFormat/>
    <w:rsid w:val="00DB7F5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B7F59"/>
    <w:rPr>
      <w:rFonts w:ascii="Times New Roman" w:hAnsi="Times New Roman" w:cs="Times New Roman"/>
      <w:sz w:val="16"/>
      <w:szCs w:val="16"/>
    </w:rPr>
  </w:style>
  <w:style w:type="character" w:customStyle="1" w:styleId="BodyText2Char1">
    <w:name w:val="Body Text 2 Char1"/>
    <w:basedOn w:val="DefaultParagraphFont"/>
    <w:semiHidden/>
    <w:rsid w:val="00DB7F59"/>
    <w:rPr>
      <w:rFonts w:ascii="Times New Roman" w:hAnsi="Times New Roman" w:cs="Times New Roman"/>
      <w:sz w:val="20"/>
    </w:rPr>
  </w:style>
  <w:style w:type="character" w:customStyle="1" w:styleId="Heading2Char1CharCharCharCharCharC">
    <w:name w:val="Heading 2 Char1 Char Char Char Char Char C"/>
    <w:rsid w:val="00DB7F59"/>
    <w:rPr>
      <w:rFonts w:cs="Arial"/>
      <w:b/>
      <w:bCs/>
      <w:iCs/>
      <w:sz w:val="24"/>
      <w:szCs w:val="28"/>
      <w:lang w:val="en-US" w:eastAsia="en-US" w:bidi="ar-SA"/>
    </w:rPr>
  </w:style>
  <w:style w:type="character" w:customStyle="1" w:styleId="underline1">
    <w:name w:val="underline1"/>
    <w:basedOn w:val="DefaultParagraphFont"/>
    <w:rsid w:val="00DB7F59"/>
    <w:rPr>
      <w:u w:val="single"/>
    </w:rPr>
  </w:style>
  <w:style w:type="character" w:customStyle="1" w:styleId="author0">
    <w:name w:val="author"/>
    <w:basedOn w:val="DefaultParagraphFont"/>
    <w:rsid w:val="00DB7F59"/>
    <w:rPr>
      <w:rFonts w:ascii="Times New Roman" w:hAnsi="Times New Roman"/>
      <w:b/>
      <w:sz w:val="24"/>
    </w:rPr>
  </w:style>
  <w:style w:type="character" w:customStyle="1" w:styleId="FontStyle291">
    <w:name w:val="Font Style291"/>
    <w:basedOn w:val="DefaultParagraphFont"/>
    <w:uiPriority w:val="99"/>
    <w:rsid w:val="00DB7F5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B7F5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B7F5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B7F59"/>
    <w:rPr>
      <w:rFonts w:ascii="Calibri" w:eastAsia="Times New Roman" w:hAnsi="Calibri" w:cs="Calibri"/>
      <w:sz w:val="22"/>
    </w:rPr>
  </w:style>
  <w:style w:type="paragraph" w:customStyle="1" w:styleId="Cards1">
    <w:name w:val="Cards1"/>
    <w:basedOn w:val="Normal"/>
    <w:link w:val="Cards1Char"/>
    <w:qFormat/>
    <w:rsid w:val="00DB7F59"/>
    <w:pPr>
      <w:ind w:left="288"/>
    </w:pPr>
    <w:rPr>
      <w:rFonts w:eastAsia="Times New Roman"/>
      <w:u w:val="single"/>
    </w:rPr>
  </w:style>
  <w:style w:type="character" w:customStyle="1" w:styleId="Cards1Char">
    <w:name w:val="Cards1 Char"/>
    <w:basedOn w:val="DefaultParagraphFont"/>
    <w:link w:val="Cards1"/>
    <w:rsid w:val="00DB7F5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DB7F5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B7F59"/>
    <w:rPr>
      <w:rFonts w:ascii="Arial" w:eastAsia="Calibri" w:hAnsi="Arial" w:cs="Arial"/>
      <w:sz w:val="22"/>
      <w:szCs w:val="22"/>
      <w:u w:val="single"/>
    </w:rPr>
  </w:style>
  <w:style w:type="character" w:customStyle="1" w:styleId="EmphasizeThis">
    <w:name w:val="EmphasizeThis"/>
    <w:rsid w:val="00DB7F59"/>
    <w:rPr>
      <w:rFonts w:ascii="Georgia" w:hAnsi="Georgia"/>
      <w:b/>
      <w:iCs/>
      <w:sz w:val="24"/>
      <w:u w:val="thick"/>
    </w:rPr>
  </w:style>
  <w:style w:type="paragraph" w:customStyle="1" w:styleId="Stylecard8pt">
    <w:name w:val="Style card + 8 pt"/>
    <w:basedOn w:val="Normal"/>
    <w:link w:val="Stylecard8ptChar"/>
    <w:qFormat/>
    <w:rsid w:val="00DB7F59"/>
    <w:pPr>
      <w:ind w:left="288" w:right="288"/>
    </w:pPr>
    <w:rPr>
      <w:color w:val="000000"/>
      <w:u w:val="single"/>
      <w:lang w:eastAsia="ar-SA"/>
    </w:rPr>
  </w:style>
  <w:style w:type="character" w:customStyle="1" w:styleId="Stylecard8ptChar">
    <w:name w:val="Style card + 8 pt Char"/>
    <w:basedOn w:val="cardChar"/>
    <w:link w:val="Stylecard8pt"/>
    <w:rsid w:val="00DB7F59"/>
    <w:rPr>
      <w:rFonts w:ascii="Calibri" w:hAnsi="Calibri" w:cs="Calibri"/>
      <w:color w:val="000000"/>
      <w:sz w:val="22"/>
      <w:u w:val="single"/>
      <w:lang w:eastAsia="ar-SA"/>
    </w:rPr>
  </w:style>
  <w:style w:type="character" w:customStyle="1" w:styleId="bhl">
    <w:name w:val="bhl"/>
    <w:basedOn w:val="DefaultParagraphFont"/>
    <w:rsid w:val="00DB7F59"/>
  </w:style>
  <w:style w:type="paragraph" w:customStyle="1" w:styleId="TagGA11">
    <w:name w:val="Tag GA 11"/>
    <w:basedOn w:val="TOC1"/>
    <w:qFormat/>
    <w:rsid w:val="00DB7F59"/>
    <w:pPr>
      <w:spacing w:before="0" w:after="160"/>
    </w:pPr>
    <w:rPr>
      <w:rFonts w:eastAsia="Calibri"/>
      <w:u w:val="none"/>
      <w:lang w:bidi="ar-SA"/>
    </w:rPr>
  </w:style>
  <w:style w:type="paragraph" w:customStyle="1" w:styleId="CiteCard">
    <w:name w:val="Cite/Card"/>
    <w:basedOn w:val="TOC2"/>
    <w:qFormat/>
    <w:rsid w:val="00DB7F59"/>
    <w:pPr>
      <w:tabs>
        <w:tab w:val="left" w:pos="4360"/>
      </w:tabs>
      <w:ind w:left="220"/>
    </w:pPr>
    <w:rPr>
      <w:rFonts w:eastAsia="Calibri"/>
      <w:sz w:val="22"/>
      <w:lang w:bidi="ar-SA"/>
    </w:rPr>
  </w:style>
  <w:style w:type="character" w:customStyle="1" w:styleId="CardTextUnderlinedChar">
    <w:name w:val="Card Text Underlined Char"/>
    <w:basedOn w:val="DefaultParagraphFont"/>
    <w:rsid w:val="00DB7F5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DB7F59"/>
    <w:rPr>
      <w:sz w:val="16"/>
      <w:szCs w:val="16"/>
    </w:rPr>
  </w:style>
  <w:style w:type="character" w:customStyle="1" w:styleId="DocumentMapChar1">
    <w:name w:val="Document Map Char1"/>
    <w:basedOn w:val="DefaultParagraphFont"/>
    <w:uiPriority w:val="99"/>
    <w:rsid w:val="00DB7F59"/>
    <w:rPr>
      <w:rFonts w:ascii="Tahoma" w:hAnsi="Tahoma" w:cs="Tahoma"/>
      <w:sz w:val="16"/>
      <w:szCs w:val="16"/>
    </w:rPr>
  </w:style>
  <w:style w:type="character" w:customStyle="1" w:styleId="addmd">
    <w:name w:val="addmd"/>
    <w:basedOn w:val="DefaultParagraphFont"/>
    <w:rsid w:val="00DB7F5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B7F59"/>
    <w:rPr>
      <w:rFonts w:ascii="Arial" w:hAnsi="Arial"/>
      <w:b/>
      <w:sz w:val="26"/>
    </w:rPr>
  </w:style>
  <w:style w:type="paragraph" w:styleId="FootnoteText">
    <w:name w:val="footnote text"/>
    <w:basedOn w:val="Normal"/>
    <w:link w:val="FootnoteTextChar"/>
    <w:unhideWhenUsed/>
    <w:rsid w:val="00DB7F59"/>
    <w:rPr>
      <w:rFonts w:eastAsia="Calibri"/>
      <w:szCs w:val="20"/>
      <w:lang w:eastAsia="zh-CN"/>
    </w:rPr>
  </w:style>
  <w:style w:type="character" w:customStyle="1" w:styleId="FootnoteTextChar">
    <w:name w:val="Footnote Text Char"/>
    <w:basedOn w:val="DefaultParagraphFont"/>
    <w:link w:val="FootnoteText"/>
    <w:rsid w:val="00DB7F59"/>
    <w:rPr>
      <w:rFonts w:ascii="Calibri" w:eastAsia="Calibri" w:hAnsi="Calibri" w:cs="Calibri"/>
      <w:sz w:val="22"/>
      <w:szCs w:val="20"/>
      <w:lang w:eastAsia="zh-CN"/>
    </w:rPr>
  </w:style>
  <w:style w:type="character" w:customStyle="1" w:styleId="UnderlinedTextCharChar">
    <w:name w:val="Underlined Text Char Char"/>
    <w:basedOn w:val="DefaultParagraphFont"/>
    <w:rsid w:val="00DB7F59"/>
    <w:rPr>
      <w:rFonts w:cs="Arial"/>
      <w:bCs/>
      <w:noProof w:val="0"/>
      <w:szCs w:val="26"/>
      <w:u w:val="single"/>
      <w:lang w:val="en-US" w:eastAsia="en-US" w:bidi="ar-SA"/>
    </w:rPr>
  </w:style>
  <w:style w:type="character" w:customStyle="1" w:styleId="StyleTimesNewRoman12ptBold">
    <w:name w:val="Style Times New Roman 12 pt Bold"/>
    <w:rsid w:val="00DB7F59"/>
    <w:rPr>
      <w:b/>
      <w:bCs/>
      <w:sz w:val="24"/>
    </w:rPr>
  </w:style>
  <w:style w:type="character" w:customStyle="1" w:styleId="CardText1Char">
    <w:name w:val="Card Text 1 Char"/>
    <w:rsid w:val="00DB7F59"/>
    <w:rPr>
      <w:rFonts w:ascii="Georgia" w:hAnsi="Georgia"/>
      <w:color w:val="000000"/>
      <w:sz w:val="22"/>
      <w:szCs w:val="22"/>
      <w:u w:val="single"/>
    </w:rPr>
  </w:style>
  <w:style w:type="character" w:customStyle="1" w:styleId="BoldUnderlining">
    <w:name w:val="Bold Underlining"/>
    <w:rsid w:val="00DB7F59"/>
    <w:rPr>
      <w:u w:val="single"/>
    </w:rPr>
  </w:style>
  <w:style w:type="character" w:customStyle="1" w:styleId="Intemphasis">
    <w:name w:val="Intemphasis"/>
    <w:uiPriority w:val="1"/>
    <w:qFormat/>
    <w:rsid w:val="00DB7F5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B7F59"/>
    <w:pPr>
      <w:ind w:left="288" w:right="288"/>
    </w:pPr>
    <w:rPr>
      <w:szCs w:val="16"/>
    </w:rPr>
  </w:style>
  <w:style w:type="character" w:customStyle="1" w:styleId="cardtextChar2">
    <w:name w:val="cardtext Char"/>
    <w:basedOn w:val="DefaultParagraphFont"/>
    <w:link w:val="cardtext0"/>
    <w:rsid w:val="00DB7F59"/>
    <w:rPr>
      <w:rFonts w:ascii="Calibri" w:hAnsi="Calibri" w:cs="Calibri"/>
      <w:sz w:val="22"/>
      <w:szCs w:val="16"/>
    </w:rPr>
  </w:style>
  <w:style w:type="character" w:customStyle="1" w:styleId="BoldUnderlineChar1">
    <w:name w:val="BoldUnderline Char1"/>
    <w:rsid w:val="00DB7F5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B7F59"/>
    <w:pPr>
      <w:spacing w:after="200"/>
      <w:contextualSpacing/>
    </w:pPr>
    <w:rPr>
      <w:rFonts w:eastAsia="Calibri"/>
      <w:u w:val="single"/>
    </w:rPr>
  </w:style>
  <w:style w:type="character" w:customStyle="1" w:styleId="UnderlinedCardTextChar">
    <w:name w:val="Underlined Card Text Char"/>
    <w:link w:val="UnderlinedCardText"/>
    <w:rsid w:val="00DB7F59"/>
    <w:rPr>
      <w:rFonts w:ascii="Calibri" w:eastAsia="Calibri" w:hAnsi="Calibri" w:cs="Calibri"/>
      <w:sz w:val="22"/>
      <w:u w:val="single"/>
    </w:rPr>
  </w:style>
  <w:style w:type="character" w:customStyle="1" w:styleId="Hyperlink6">
    <w:name w:val="Hyperlink6"/>
    <w:basedOn w:val="DefaultParagraphFont"/>
    <w:rsid w:val="00DB7F59"/>
    <w:rPr>
      <w:color w:val="3300CC"/>
      <w:u w:val="single"/>
    </w:rPr>
  </w:style>
  <w:style w:type="paragraph" w:customStyle="1" w:styleId="Tag12">
    <w:name w:val="Tag12"/>
    <w:basedOn w:val="Normal"/>
    <w:qFormat/>
    <w:rsid w:val="00DB7F59"/>
    <w:pPr>
      <w:contextualSpacing/>
    </w:pPr>
    <w:rPr>
      <w:rFonts w:eastAsia="Cambria"/>
      <w:b/>
    </w:rPr>
  </w:style>
  <w:style w:type="paragraph" w:customStyle="1" w:styleId="Shrink8">
    <w:name w:val="Shrink8"/>
    <w:basedOn w:val="Normal"/>
    <w:qFormat/>
    <w:rsid w:val="00DB7F59"/>
    <w:rPr>
      <w:rFonts w:eastAsia="Cambria"/>
    </w:rPr>
  </w:style>
  <w:style w:type="character" w:customStyle="1" w:styleId="highlight2">
    <w:name w:val="highlight2"/>
    <w:rsid w:val="00DB7F59"/>
    <w:rPr>
      <w:rFonts w:ascii="Arial" w:hAnsi="Arial"/>
      <w:b/>
      <w:sz w:val="19"/>
      <w:u w:val="thick"/>
      <w:bdr w:val="none" w:sz="0" w:space="0" w:color="auto"/>
      <w:shd w:val="clear" w:color="auto" w:fill="auto"/>
    </w:rPr>
  </w:style>
  <w:style w:type="character" w:customStyle="1" w:styleId="citation">
    <w:name w:val="citation"/>
    <w:basedOn w:val="DefaultParagraphFont"/>
    <w:rsid w:val="00DB7F59"/>
  </w:style>
  <w:style w:type="paragraph" w:customStyle="1" w:styleId="UnderlineText">
    <w:name w:val="Underline Text"/>
    <w:basedOn w:val="Normal"/>
    <w:link w:val="UnderlineTextChar"/>
    <w:qFormat/>
    <w:rsid w:val="00DB7F59"/>
    <w:pPr>
      <w:ind w:left="288"/>
    </w:pPr>
    <w:rPr>
      <w:rFonts w:eastAsia="Times New Roman"/>
      <w:u w:val="single"/>
    </w:rPr>
  </w:style>
  <w:style w:type="character" w:customStyle="1" w:styleId="UnderlineTextChar">
    <w:name w:val="Underline Text Char"/>
    <w:basedOn w:val="DefaultParagraphFont"/>
    <w:link w:val="UnderlineText"/>
    <w:rsid w:val="00DB7F59"/>
    <w:rPr>
      <w:rFonts w:ascii="Calibri" w:eastAsia="Times New Roman" w:hAnsi="Calibri" w:cs="Calibri"/>
      <w:sz w:val="22"/>
      <w:u w:val="single"/>
    </w:rPr>
  </w:style>
  <w:style w:type="character" w:customStyle="1" w:styleId="il">
    <w:name w:val="il"/>
    <w:basedOn w:val="DefaultParagraphFont"/>
    <w:rsid w:val="00DB7F59"/>
  </w:style>
  <w:style w:type="character" w:customStyle="1" w:styleId="commentstext">
    <w:name w:val="comments_text"/>
    <w:uiPriority w:val="99"/>
    <w:rsid w:val="00DB7F59"/>
    <w:rPr>
      <w:rFonts w:cs="Times New Roman"/>
    </w:rPr>
  </w:style>
  <w:style w:type="paragraph" w:customStyle="1" w:styleId="Heading42">
    <w:name w:val="Heading 42"/>
    <w:basedOn w:val="Normal"/>
    <w:qFormat/>
    <w:rsid w:val="00DB7F59"/>
    <w:rPr>
      <w:rFonts w:eastAsia="Times New Roman"/>
    </w:rPr>
  </w:style>
  <w:style w:type="paragraph" w:customStyle="1" w:styleId="DebateNormal">
    <w:name w:val="DebateNormal"/>
    <w:basedOn w:val="Normal"/>
    <w:link w:val="DebateNormalChar"/>
    <w:qFormat/>
    <w:rsid w:val="00DB7F59"/>
    <w:pPr>
      <w:spacing w:line="276" w:lineRule="auto"/>
    </w:pPr>
    <w:rPr>
      <w:rFonts w:eastAsia="Calibri"/>
      <w:szCs w:val="20"/>
    </w:rPr>
  </w:style>
  <w:style w:type="character" w:customStyle="1" w:styleId="DebateNormalChar">
    <w:name w:val="DebateNormal Char"/>
    <w:basedOn w:val="DefaultParagraphFont"/>
    <w:link w:val="DebateNormal"/>
    <w:rsid w:val="00DB7F59"/>
    <w:rPr>
      <w:rFonts w:ascii="Calibri" w:eastAsia="Calibri" w:hAnsi="Calibri" w:cs="Calibri"/>
      <w:sz w:val="22"/>
      <w:szCs w:val="20"/>
    </w:rPr>
  </w:style>
  <w:style w:type="paragraph" w:customStyle="1" w:styleId="DebateEmphasis">
    <w:name w:val="DebateEmphasis"/>
    <w:basedOn w:val="Normal"/>
    <w:link w:val="DebateEmphasisChar"/>
    <w:qFormat/>
    <w:rsid w:val="00DB7F5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B7F59"/>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DB7F59"/>
    <w:rPr>
      <w:rFonts w:ascii="Times New Roman" w:eastAsia="Cambria" w:hAnsi="Times New Roman" w:cs="Times New Roman"/>
      <w:sz w:val="20"/>
      <w:szCs w:val="22"/>
    </w:rPr>
  </w:style>
  <w:style w:type="paragraph" w:customStyle="1" w:styleId="NormalCite">
    <w:name w:val="NormalCite"/>
    <w:link w:val="NormalCiteChar"/>
    <w:qFormat/>
    <w:rsid w:val="00DB7F5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B7F59"/>
    <w:rPr>
      <w:rFonts w:ascii="Times New Roman" w:eastAsiaTheme="minorHAnsi" w:hAnsi="Times New Roman" w:cs="Times New Roman"/>
      <w:sz w:val="18"/>
      <w:szCs w:val="22"/>
    </w:rPr>
  </w:style>
  <w:style w:type="character" w:customStyle="1" w:styleId="articletext">
    <w:name w:val="articletext"/>
    <w:basedOn w:val="DefaultParagraphFont"/>
    <w:rsid w:val="00DB7F59"/>
  </w:style>
  <w:style w:type="character" w:customStyle="1" w:styleId="grey10">
    <w:name w:val="grey10"/>
    <w:basedOn w:val="DefaultParagraphFont"/>
    <w:rsid w:val="00DB7F59"/>
  </w:style>
  <w:style w:type="character" w:customStyle="1" w:styleId="navy13bd">
    <w:name w:val="navy13bd"/>
    <w:basedOn w:val="DefaultParagraphFont"/>
    <w:rsid w:val="00DB7F59"/>
  </w:style>
  <w:style w:type="character" w:customStyle="1" w:styleId="Style9ptUnderline2">
    <w:name w:val="Style 9 pt Underline2"/>
    <w:basedOn w:val="DefaultParagraphFont"/>
    <w:rsid w:val="00DB7F59"/>
    <w:rPr>
      <w:sz w:val="20"/>
      <w:u w:val="single"/>
    </w:rPr>
  </w:style>
  <w:style w:type="character" w:customStyle="1" w:styleId="Style9ptBoldUnderline1">
    <w:name w:val="Style 9 pt Bold Underline1"/>
    <w:basedOn w:val="DefaultParagraphFont"/>
    <w:rsid w:val="00DB7F59"/>
    <w:rPr>
      <w:b/>
      <w:bCs/>
      <w:sz w:val="20"/>
      <w:u w:val="single"/>
    </w:rPr>
  </w:style>
  <w:style w:type="character" w:customStyle="1" w:styleId="TagsCharChar">
    <w:name w:val="Tags Char Char"/>
    <w:basedOn w:val="DefaultParagraphFont"/>
    <w:rsid w:val="00DB7F59"/>
    <w:rPr>
      <w:rFonts w:eastAsia="SimSun"/>
      <w:b/>
      <w:sz w:val="24"/>
      <w:lang w:val="en-US" w:eastAsia="zh-CN" w:bidi="ar-SA"/>
    </w:rPr>
  </w:style>
  <w:style w:type="paragraph" w:customStyle="1" w:styleId="cardCharCharCharChar">
    <w:name w:val="card Char Char Char Char"/>
    <w:basedOn w:val="Normal"/>
    <w:qFormat/>
    <w:rsid w:val="00DB7F5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DB7F59"/>
    <w:rPr>
      <w:rFonts w:ascii="Times" w:eastAsia="Times New Roman" w:hAnsi="Times"/>
    </w:rPr>
  </w:style>
  <w:style w:type="paragraph" w:customStyle="1" w:styleId="CARD0">
    <w:name w:val="CARD"/>
    <w:basedOn w:val="Normal"/>
    <w:link w:val="CARDChar1"/>
    <w:qFormat/>
    <w:rsid w:val="00DB7F59"/>
    <w:rPr>
      <w:rFonts w:eastAsia="Times New Roman"/>
      <w:u w:val="single"/>
    </w:rPr>
  </w:style>
  <w:style w:type="character" w:customStyle="1" w:styleId="CARDChar1">
    <w:name w:val="CARD Char"/>
    <w:basedOn w:val="DefaultParagraphFont"/>
    <w:link w:val="CARD0"/>
    <w:rsid w:val="00DB7F59"/>
    <w:rPr>
      <w:rFonts w:ascii="Calibri" w:eastAsia="Times New Roman" w:hAnsi="Calibri" w:cs="Calibri"/>
      <w:sz w:val="22"/>
      <w:u w:val="single"/>
    </w:rPr>
  </w:style>
  <w:style w:type="paragraph" w:customStyle="1" w:styleId="Normal2">
    <w:name w:val="Normal2"/>
    <w:basedOn w:val="Normal"/>
    <w:qFormat/>
    <w:rsid w:val="00DB7F59"/>
    <w:rPr>
      <w:rFonts w:eastAsia="Times New Roman"/>
    </w:rPr>
  </w:style>
  <w:style w:type="character" w:customStyle="1" w:styleId="Style11ptThickunderline">
    <w:name w:val="Style 11 pt Thick underline"/>
    <w:rsid w:val="00DB7F59"/>
    <w:rPr>
      <w:rFonts w:ascii="Times New Roman" w:hAnsi="Times New Roman"/>
      <w:sz w:val="20"/>
      <w:u w:val="single"/>
    </w:rPr>
  </w:style>
  <w:style w:type="character" w:customStyle="1" w:styleId="Style11ptBoldThickunderline">
    <w:name w:val="Style 11 pt Bold Thick underline"/>
    <w:rsid w:val="00DB7F59"/>
    <w:rPr>
      <w:rFonts w:ascii="Times New Roman" w:hAnsi="Times New Roman"/>
      <w:b/>
      <w:bCs/>
      <w:sz w:val="20"/>
      <w:u w:val="single"/>
    </w:rPr>
  </w:style>
  <w:style w:type="character" w:styleId="FootnoteReference">
    <w:name w:val="footnote reference"/>
    <w:unhideWhenUsed/>
    <w:rsid w:val="00DB7F59"/>
    <w:rPr>
      <w:vertAlign w:val="superscript"/>
    </w:rPr>
  </w:style>
  <w:style w:type="character" w:customStyle="1" w:styleId="CharChar5">
    <w:name w:val="Char Char5"/>
    <w:rsid w:val="00DB7F5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B7F5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B7F5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DB7F59"/>
    <w:rPr>
      <w:u w:val="single"/>
    </w:rPr>
  </w:style>
  <w:style w:type="character" w:customStyle="1" w:styleId="StyleUnderlineBoldIndent11ptChar">
    <w:name w:val="Style Underline + Bold Indent + 11 pt Char"/>
    <w:link w:val="StyleUnderlineBoldIndent11pt"/>
    <w:rsid w:val="00DB7F5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B7F59"/>
    <w:rPr>
      <w:b/>
      <w:bCs/>
      <w:u w:val="single"/>
    </w:rPr>
  </w:style>
  <w:style w:type="character" w:customStyle="1" w:styleId="StyleUnderlineBoldIndent11ptBoldChar">
    <w:name w:val="Style Underline + Bold Indent + 11 pt Bold Char"/>
    <w:link w:val="StyleUnderlineBoldIndent11ptBold"/>
    <w:rsid w:val="00DB7F59"/>
    <w:rPr>
      <w:rFonts w:ascii="Calibri" w:eastAsia="Times New Roman" w:hAnsi="Calibri" w:cs="Calibri"/>
      <w:b/>
      <w:bCs/>
      <w:sz w:val="22"/>
      <w:szCs w:val="20"/>
      <w:u w:val="single"/>
    </w:rPr>
  </w:style>
  <w:style w:type="paragraph" w:customStyle="1" w:styleId="Normal20pt">
    <w:name w:val="Normal  + 20 pt"/>
    <w:basedOn w:val="Normal"/>
    <w:uiPriority w:val="6"/>
    <w:qFormat/>
    <w:rsid w:val="00DB7F59"/>
    <w:rPr>
      <w:bCs/>
      <w:u w:val="single"/>
    </w:rPr>
  </w:style>
  <w:style w:type="character" w:customStyle="1" w:styleId="StyleStyle4CharTimesNewRoman11pt">
    <w:name w:val="Style Style4 Char + Times New Roman 11 pt"/>
    <w:basedOn w:val="DefaultParagraphFont"/>
    <w:rsid w:val="00DB7F59"/>
    <w:rPr>
      <w:rFonts w:ascii="Times New Roman" w:hAnsi="Times New Roman"/>
      <w:sz w:val="20"/>
      <w:szCs w:val="24"/>
      <w:u w:val="single"/>
      <w:lang w:val="en-US" w:eastAsia="en-US" w:bidi="ar-SA"/>
    </w:rPr>
  </w:style>
  <w:style w:type="paragraph" w:customStyle="1" w:styleId="author-name">
    <w:name w:val="author-name"/>
    <w:basedOn w:val="Normal"/>
    <w:qFormat/>
    <w:rsid w:val="00DB7F59"/>
    <w:pPr>
      <w:spacing w:before="100" w:beforeAutospacing="1" w:after="100" w:afterAutospacing="1"/>
    </w:pPr>
    <w:rPr>
      <w:rFonts w:eastAsia="Times New Roman"/>
    </w:rPr>
  </w:style>
  <w:style w:type="paragraph" w:customStyle="1" w:styleId="author-credentials">
    <w:name w:val="author-credentials"/>
    <w:basedOn w:val="Normal"/>
    <w:rsid w:val="00DB7F5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B7F59"/>
    <w:rPr>
      <w:rFonts w:ascii="Consolas" w:hAnsi="Consolas" w:cs="Consolas"/>
      <w:sz w:val="20"/>
      <w:szCs w:val="20"/>
    </w:rPr>
  </w:style>
  <w:style w:type="character" w:customStyle="1" w:styleId="StyleStyle4CharTimesNewRoman11ptBold">
    <w:name w:val="Style Style4 Char + Times New Roman 11 pt Bold"/>
    <w:basedOn w:val="DefaultParagraphFont"/>
    <w:rsid w:val="00DB7F5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B7F59"/>
    <w:rPr>
      <w:rFonts w:ascii="Times New Roman" w:hAnsi="Times New Roman"/>
      <w:i/>
      <w:iCs/>
      <w:sz w:val="20"/>
      <w:szCs w:val="24"/>
      <w:u w:val="single"/>
      <w:lang w:val="en-US" w:eastAsia="en-US" w:bidi="ar-SA"/>
    </w:rPr>
  </w:style>
  <w:style w:type="character" w:customStyle="1" w:styleId="headline">
    <w:name w:val="headline"/>
    <w:basedOn w:val="DefaultParagraphFont"/>
    <w:rsid w:val="00DB7F59"/>
  </w:style>
  <w:style w:type="character" w:customStyle="1" w:styleId="CharChar4">
    <w:name w:val="Char Char4"/>
    <w:basedOn w:val="DefaultParagraphFont"/>
    <w:rsid w:val="00DB7F59"/>
    <w:rPr>
      <w:rFonts w:cs="Arial"/>
      <w:b/>
      <w:bCs/>
      <w:iCs/>
      <w:szCs w:val="28"/>
      <w:lang w:val="en-US" w:eastAsia="en-US" w:bidi="ar-SA"/>
    </w:rPr>
  </w:style>
  <w:style w:type="character" w:customStyle="1" w:styleId="yshortcuts">
    <w:name w:val="yshortcuts"/>
    <w:basedOn w:val="DefaultParagraphFont"/>
    <w:rsid w:val="00DB7F59"/>
  </w:style>
  <w:style w:type="character" w:customStyle="1" w:styleId="HotRouteChar0">
    <w:name w:val="Hot Route Char"/>
    <w:link w:val="HotRoute"/>
    <w:rsid w:val="00DB7F59"/>
    <w:rPr>
      <w:rFonts w:ascii="Calibri" w:eastAsia="Times New Roman" w:hAnsi="Calibri" w:cs="Calibri"/>
      <w:sz w:val="22"/>
    </w:rPr>
  </w:style>
  <w:style w:type="paragraph" w:styleId="PlainText">
    <w:name w:val="Plain Text"/>
    <w:basedOn w:val="Normal"/>
    <w:link w:val="PlainTextChar"/>
    <w:rsid w:val="00DB7F59"/>
    <w:rPr>
      <w:rFonts w:ascii="Courier New" w:eastAsia="Times New Roman" w:hAnsi="Courier New" w:cs="Courier New"/>
      <w:szCs w:val="20"/>
    </w:rPr>
  </w:style>
  <w:style w:type="character" w:customStyle="1" w:styleId="PlainTextChar">
    <w:name w:val="Plain Text Char"/>
    <w:basedOn w:val="DefaultParagraphFont"/>
    <w:link w:val="PlainText"/>
    <w:rsid w:val="00DB7F59"/>
    <w:rPr>
      <w:rFonts w:ascii="Courier New" w:eastAsia="Times New Roman" w:hAnsi="Courier New" w:cs="Courier New"/>
      <w:sz w:val="22"/>
      <w:szCs w:val="20"/>
    </w:rPr>
  </w:style>
  <w:style w:type="character" w:customStyle="1" w:styleId="senselabelstart">
    <w:name w:val="sense_label start"/>
    <w:basedOn w:val="DefaultParagraphFont"/>
    <w:rsid w:val="00DB7F59"/>
  </w:style>
  <w:style w:type="character" w:customStyle="1" w:styleId="sensecontent">
    <w:name w:val="sense_content"/>
    <w:basedOn w:val="DefaultParagraphFont"/>
    <w:rsid w:val="00DB7F59"/>
  </w:style>
  <w:style w:type="character" w:customStyle="1" w:styleId="vi">
    <w:name w:val="vi"/>
    <w:basedOn w:val="DefaultParagraphFont"/>
    <w:rsid w:val="00DB7F59"/>
  </w:style>
  <w:style w:type="character" w:customStyle="1" w:styleId="italic">
    <w:name w:val="italic"/>
    <w:basedOn w:val="DefaultParagraphFont"/>
    <w:rsid w:val="00DB7F59"/>
  </w:style>
  <w:style w:type="paragraph" w:customStyle="1" w:styleId="Microtext0">
    <w:name w:val="Microtext"/>
    <w:basedOn w:val="Normal"/>
    <w:next w:val="Normal"/>
    <w:link w:val="MicrotextChar0"/>
    <w:qFormat/>
    <w:rsid w:val="00DB7F59"/>
    <w:rPr>
      <w:sz w:val="12"/>
    </w:rPr>
  </w:style>
  <w:style w:type="character" w:customStyle="1" w:styleId="MicrotextChar0">
    <w:name w:val="Microtext Char"/>
    <w:link w:val="Microtext0"/>
    <w:rsid w:val="00DB7F59"/>
    <w:rPr>
      <w:rFonts w:ascii="Calibri" w:hAnsi="Calibri" w:cs="Calibri"/>
      <w:sz w:val="12"/>
    </w:rPr>
  </w:style>
  <w:style w:type="character" w:customStyle="1" w:styleId="st">
    <w:name w:val="st"/>
    <w:basedOn w:val="DefaultParagraphFont"/>
    <w:rsid w:val="00DB7F59"/>
  </w:style>
  <w:style w:type="paragraph" w:customStyle="1" w:styleId="Style6">
    <w:name w:val="Style6"/>
    <w:basedOn w:val="Normal"/>
    <w:link w:val="Style6Char"/>
    <w:autoRedefine/>
    <w:qFormat/>
    <w:rsid w:val="00DB7F59"/>
    <w:rPr>
      <w:b/>
    </w:rPr>
  </w:style>
  <w:style w:type="character" w:customStyle="1" w:styleId="Style6Char">
    <w:name w:val="Style6 Char"/>
    <w:basedOn w:val="DefaultParagraphFont"/>
    <w:link w:val="Style6"/>
    <w:rsid w:val="00DB7F59"/>
    <w:rPr>
      <w:rFonts w:ascii="Calibri" w:hAnsi="Calibri" w:cs="Calibri"/>
      <w:b/>
      <w:sz w:val="22"/>
    </w:rPr>
  </w:style>
  <w:style w:type="paragraph" w:customStyle="1" w:styleId="Style11">
    <w:name w:val="Style11"/>
    <w:basedOn w:val="Normal"/>
    <w:link w:val="Style11Char"/>
    <w:qFormat/>
    <w:rsid w:val="00DB7F59"/>
    <w:rPr>
      <w:rFonts w:eastAsia="Times New Roman"/>
      <w:b/>
      <w:szCs w:val="20"/>
      <w:u w:val="thick"/>
    </w:rPr>
  </w:style>
  <w:style w:type="paragraph" w:customStyle="1" w:styleId="Style12">
    <w:name w:val="Style12"/>
    <w:basedOn w:val="Normal"/>
    <w:link w:val="Style12Char"/>
    <w:qFormat/>
    <w:rsid w:val="00DB7F59"/>
    <w:rPr>
      <w:rFonts w:eastAsia="Times New Roman"/>
      <w:b/>
      <w:u w:val="thick"/>
    </w:rPr>
  </w:style>
  <w:style w:type="character" w:customStyle="1" w:styleId="Style11Char">
    <w:name w:val="Style11 Char"/>
    <w:basedOn w:val="DefaultParagraphFont"/>
    <w:link w:val="Style11"/>
    <w:rsid w:val="00DB7F59"/>
    <w:rPr>
      <w:rFonts w:ascii="Calibri" w:eastAsia="Times New Roman" w:hAnsi="Calibri" w:cs="Calibri"/>
      <w:b/>
      <w:sz w:val="22"/>
      <w:szCs w:val="20"/>
      <w:u w:val="thick"/>
    </w:rPr>
  </w:style>
  <w:style w:type="character" w:customStyle="1" w:styleId="Style12Char">
    <w:name w:val="Style12 Char"/>
    <w:basedOn w:val="DefaultParagraphFont"/>
    <w:link w:val="Style12"/>
    <w:rsid w:val="00DB7F59"/>
    <w:rPr>
      <w:rFonts w:ascii="Calibri" w:eastAsia="Times New Roman" w:hAnsi="Calibri" w:cs="Calibri"/>
      <w:b/>
      <w:sz w:val="22"/>
      <w:u w:val="thick"/>
    </w:rPr>
  </w:style>
  <w:style w:type="character" w:customStyle="1" w:styleId="caps-label">
    <w:name w:val="caps-label"/>
    <w:basedOn w:val="DefaultParagraphFont"/>
    <w:rsid w:val="00DB7F59"/>
  </w:style>
  <w:style w:type="character" w:customStyle="1" w:styleId="wikiexternallink">
    <w:name w:val="wikiexternallink"/>
    <w:basedOn w:val="DefaultParagraphFont"/>
    <w:rsid w:val="00DB7F59"/>
  </w:style>
  <w:style w:type="character" w:customStyle="1" w:styleId="wikigeneratedlinkcontent">
    <w:name w:val="wikigeneratedlinkcontent"/>
    <w:basedOn w:val="DefaultParagraphFont"/>
    <w:rsid w:val="00DB7F59"/>
  </w:style>
  <w:style w:type="character" w:customStyle="1" w:styleId="ShrinkChar">
    <w:name w:val="Shrink Char"/>
    <w:link w:val="Shrink"/>
    <w:locked/>
    <w:rsid w:val="00DB7F59"/>
    <w:rPr>
      <w:rFonts w:ascii="Garamond" w:eastAsia="Times New Roman" w:hAnsi="Garamond"/>
      <w:sz w:val="12"/>
    </w:rPr>
  </w:style>
  <w:style w:type="paragraph" w:customStyle="1" w:styleId="Shrink">
    <w:name w:val="Shrink"/>
    <w:link w:val="ShrinkChar"/>
    <w:qFormat/>
    <w:rsid w:val="00DB7F59"/>
    <w:pPr>
      <w:ind w:left="288" w:right="288"/>
    </w:pPr>
    <w:rPr>
      <w:rFonts w:ascii="Garamond" w:eastAsia="Times New Roman" w:hAnsi="Garamond"/>
      <w:sz w:val="12"/>
    </w:rPr>
  </w:style>
  <w:style w:type="character" w:customStyle="1" w:styleId="aqj">
    <w:name w:val="aqj"/>
    <w:basedOn w:val="DefaultParagraphFont"/>
    <w:rsid w:val="00DB7F59"/>
  </w:style>
  <w:style w:type="character" w:customStyle="1" w:styleId="StyleStyleBoldUnderlineIntenseEmphasisUnderlineapple-style-s">
    <w:name w:val="Style Style Bold UnderlineIntense EmphasisUnderlineapple-style-s..."/>
    <w:basedOn w:val="DefaultParagraphFont"/>
    <w:rsid w:val="00DB7F59"/>
    <w:rPr>
      <w:b w:val="0"/>
      <w:bCs w:val="0"/>
      <w:sz w:val="22"/>
      <w:u w:val="single"/>
      <w:bdr w:val="none" w:sz="0" w:space="0" w:color="auto"/>
    </w:rPr>
  </w:style>
  <w:style w:type="paragraph" w:customStyle="1" w:styleId="blocktitle0">
    <w:name w:val="block title"/>
    <w:basedOn w:val="Normal"/>
    <w:link w:val="blocktitleChar"/>
    <w:autoRedefine/>
    <w:qFormat/>
    <w:rsid w:val="00DB7F59"/>
    <w:pPr>
      <w:spacing w:after="240"/>
      <w:jc w:val="center"/>
      <w:outlineLvl w:val="0"/>
    </w:pPr>
    <w:rPr>
      <w:rFonts w:eastAsia="Calibri"/>
      <w:b/>
      <w:caps/>
      <w:sz w:val="28"/>
      <w:szCs w:val="28"/>
      <w:lang w:val="es-ES"/>
    </w:rPr>
  </w:style>
  <w:style w:type="character" w:customStyle="1" w:styleId="Boxed">
    <w:name w:val="Boxed"/>
    <w:qFormat/>
    <w:rsid w:val="00DB7F59"/>
    <w:rPr>
      <w:rFonts w:ascii="Times New Roman" w:hAnsi="Times New Roman"/>
      <w:sz w:val="20"/>
      <w:bdr w:val="single" w:sz="6" w:space="0" w:color="auto"/>
    </w:rPr>
  </w:style>
  <w:style w:type="character" w:customStyle="1" w:styleId="UnderlineCard">
    <w:name w:val="Underline Card"/>
    <w:uiPriority w:val="6"/>
    <w:qFormat/>
    <w:rsid w:val="00DB7F59"/>
    <w:rPr>
      <w:rFonts w:ascii="Arial" w:hAnsi="Arial"/>
      <w:b w:val="0"/>
      <w:bCs/>
      <w:sz w:val="20"/>
      <w:u w:val="single"/>
    </w:rPr>
  </w:style>
  <w:style w:type="character" w:customStyle="1" w:styleId="story-author">
    <w:name w:val="story-author"/>
    <w:basedOn w:val="DefaultParagraphFont"/>
    <w:rsid w:val="00DB7F59"/>
  </w:style>
  <w:style w:type="paragraph" w:customStyle="1" w:styleId="type">
    <w:name w:val="type"/>
    <w:basedOn w:val="Normal"/>
    <w:qFormat/>
    <w:rsid w:val="00DB7F59"/>
    <w:pPr>
      <w:spacing w:before="100" w:beforeAutospacing="1" w:after="100" w:afterAutospacing="1"/>
    </w:pPr>
    <w:rPr>
      <w:rFonts w:eastAsia="Times New Roman"/>
    </w:rPr>
  </w:style>
  <w:style w:type="character" w:customStyle="1" w:styleId="institution">
    <w:name w:val="institution"/>
    <w:basedOn w:val="DefaultParagraphFont"/>
    <w:rsid w:val="00DB7F59"/>
  </w:style>
  <w:style w:type="character" w:customStyle="1" w:styleId="abodyblack3">
    <w:name w:val="abodyblack3"/>
    <w:basedOn w:val="DefaultParagraphFont"/>
    <w:rsid w:val="00DB7F59"/>
  </w:style>
  <w:style w:type="paragraph" w:customStyle="1" w:styleId="UnderlineChar2CharChar">
    <w:name w:val="Underline Char2 Char Char"/>
    <w:basedOn w:val="Normal"/>
    <w:link w:val="UnderlineChar2CharCharChar"/>
    <w:qFormat/>
    <w:rsid w:val="00DB7F59"/>
    <w:rPr>
      <w:rFonts w:eastAsia="MS Mincho"/>
      <w:szCs w:val="20"/>
      <w:u w:val="single"/>
    </w:rPr>
  </w:style>
  <w:style w:type="character" w:customStyle="1" w:styleId="UnderlineChar2CharCharChar">
    <w:name w:val="Underline Char2 Char Char Char"/>
    <w:link w:val="UnderlineChar2CharChar"/>
    <w:rsid w:val="00DB7F59"/>
    <w:rPr>
      <w:rFonts w:ascii="Calibri" w:eastAsia="MS Mincho" w:hAnsi="Calibri" w:cs="Calibri"/>
      <w:sz w:val="22"/>
      <w:szCs w:val="20"/>
      <w:u w:val="single"/>
    </w:rPr>
  </w:style>
  <w:style w:type="character" w:customStyle="1" w:styleId="CharacterStyle1">
    <w:name w:val="Character Style 1"/>
    <w:rsid w:val="00DB7F59"/>
    <w:rPr>
      <w:sz w:val="20"/>
      <w:szCs w:val="20"/>
    </w:rPr>
  </w:style>
  <w:style w:type="character" w:customStyle="1" w:styleId="FontStyle177">
    <w:name w:val="Font Style177"/>
    <w:basedOn w:val="DefaultParagraphFont"/>
    <w:uiPriority w:val="99"/>
    <w:rsid w:val="00DB7F59"/>
    <w:rPr>
      <w:rFonts w:ascii="Times New Roman" w:hAnsi="Times New Roman" w:cs="Times New Roman"/>
      <w:sz w:val="20"/>
      <w:szCs w:val="20"/>
    </w:rPr>
  </w:style>
  <w:style w:type="character" w:customStyle="1" w:styleId="FontStyle173">
    <w:name w:val="Font Style173"/>
    <w:basedOn w:val="DefaultParagraphFont"/>
    <w:uiPriority w:val="99"/>
    <w:rsid w:val="00DB7F59"/>
    <w:rPr>
      <w:rFonts w:ascii="Times New Roman" w:hAnsi="Times New Roman" w:cs="Times New Roman"/>
      <w:sz w:val="14"/>
      <w:szCs w:val="14"/>
    </w:rPr>
  </w:style>
  <w:style w:type="character" w:customStyle="1" w:styleId="FontStyle151">
    <w:name w:val="Font Style151"/>
    <w:basedOn w:val="DefaultParagraphFont"/>
    <w:uiPriority w:val="99"/>
    <w:rsid w:val="00DB7F59"/>
    <w:rPr>
      <w:rFonts w:ascii="Arial Narrow" w:hAnsi="Arial Narrow" w:cs="Arial Narrow"/>
      <w:b/>
      <w:bCs/>
      <w:sz w:val="12"/>
      <w:szCs w:val="12"/>
    </w:rPr>
  </w:style>
  <w:style w:type="character" w:customStyle="1" w:styleId="FontStyle156">
    <w:name w:val="Font Style156"/>
    <w:basedOn w:val="DefaultParagraphFont"/>
    <w:uiPriority w:val="99"/>
    <w:rsid w:val="00DB7F59"/>
    <w:rPr>
      <w:rFonts w:ascii="Arial Narrow" w:hAnsi="Arial Narrow" w:cs="Arial Narrow"/>
      <w:sz w:val="8"/>
      <w:szCs w:val="8"/>
    </w:rPr>
  </w:style>
  <w:style w:type="character" w:customStyle="1" w:styleId="FontStyle160">
    <w:name w:val="Font Style160"/>
    <w:basedOn w:val="DefaultParagraphFont"/>
    <w:uiPriority w:val="99"/>
    <w:rsid w:val="00DB7F59"/>
    <w:rPr>
      <w:rFonts w:ascii="Times New Roman" w:hAnsi="Times New Roman" w:cs="Times New Roman"/>
      <w:b/>
      <w:bCs/>
      <w:sz w:val="20"/>
      <w:szCs w:val="20"/>
    </w:rPr>
  </w:style>
  <w:style w:type="character" w:customStyle="1" w:styleId="FontStyle178">
    <w:name w:val="Font Style178"/>
    <w:basedOn w:val="DefaultParagraphFont"/>
    <w:uiPriority w:val="99"/>
    <w:rsid w:val="00DB7F59"/>
    <w:rPr>
      <w:rFonts w:ascii="Times New Roman" w:hAnsi="Times New Roman" w:cs="Times New Roman"/>
      <w:sz w:val="18"/>
      <w:szCs w:val="18"/>
    </w:rPr>
  </w:style>
  <w:style w:type="paragraph" w:customStyle="1" w:styleId="Style14">
    <w:name w:val="Style14"/>
    <w:basedOn w:val="Normal"/>
    <w:uiPriority w:val="99"/>
    <w:qFormat/>
    <w:rsid w:val="00DB7F5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B7F5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B7F59"/>
    <w:rPr>
      <w:rFonts w:ascii="Times New Roman" w:hAnsi="Times New Roman" w:cs="Times New Roman"/>
      <w:sz w:val="12"/>
      <w:szCs w:val="12"/>
    </w:rPr>
  </w:style>
  <w:style w:type="paragraph" w:customStyle="1" w:styleId="Style9">
    <w:name w:val="Style9"/>
    <w:basedOn w:val="Normal"/>
    <w:uiPriority w:val="99"/>
    <w:qFormat/>
    <w:rsid w:val="00DB7F5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B7F5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B7F5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B7F59"/>
    <w:rPr>
      <w:rFonts w:ascii="Times New Roman" w:hAnsi="Times New Roman" w:cs="Times New Roman"/>
      <w:sz w:val="16"/>
      <w:szCs w:val="16"/>
    </w:rPr>
  </w:style>
  <w:style w:type="character" w:customStyle="1" w:styleId="f">
    <w:name w:val="f"/>
    <w:basedOn w:val="DefaultParagraphFont"/>
    <w:rsid w:val="00DB7F59"/>
  </w:style>
  <w:style w:type="character" w:customStyle="1" w:styleId="TagsChar2">
    <w:name w:val="Tags Char2"/>
    <w:rsid w:val="00DB7F59"/>
    <w:rPr>
      <w:b/>
      <w:sz w:val="24"/>
    </w:rPr>
  </w:style>
  <w:style w:type="paragraph" w:customStyle="1" w:styleId="CardsFont6ptChar">
    <w:name w:val="Cards + Font: 6 pt Char"/>
    <w:basedOn w:val="Normal"/>
    <w:link w:val="CardsFont6ptCharChar"/>
    <w:qFormat/>
    <w:rsid w:val="00DB7F5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B7F59"/>
    <w:rPr>
      <w:rFonts w:ascii="Calibri" w:eastAsia="Times New Roman" w:hAnsi="Calibri" w:cs="Calibri"/>
      <w:sz w:val="12"/>
    </w:rPr>
  </w:style>
  <w:style w:type="character" w:customStyle="1" w:styleId="FontStyle172">
    <w:name w:val="Font Style172"/>
    <w:basedOn w:val="DefaultParagraphFont"/>
    <w:uiPriority w:val="99"/>
    <w:rsid w:val="00DB7F59"/>
    <w:rPr>
      <w:rFonts w:ascii="Times New Roman" w:hAnsi="Times New Roman" w:cs="Times New Roman"/>
      <w:b/>
      <w:bCs/>
      <w:sz w:val="16"/>
      <w:szCs w:val="16"/>
    </w:rPr>
  </w:style>
  <w:style w:type="paragraph" w:customStyle="1" w:styleId="Style18">
    <w:name w:val="Style18"/>
    <w:basedOn w:val="Normal"/>
    <w:uiPriority w:val="99"/>
    <w:qFormat/>
    <w:rsid w:val="00DB7F5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B7F59"/>
    <w:rPr>
      <w:rFonts w:ascii="Times New Roman" w:hAnsi="Times New Roman" w:cs="Times New Roman"/>
      <w:i/>
      <w:iCs/>
      <w:sz w:val="16"/>
      <w:szCs w:val="16"/>
    </w:rPr>
  </w:style>
  <w:style w:type="character" w:customStyle="1" w:styleId="FontStyle162">
    <w:name w:val="Font Style162"/>
    <w:basedOn w:val="DefaultParagraphFont"/>
    <w:uiPriority w:val="99"/>
    <w:rsid w:val="00DB7F59"/>
    <w:rPr>
      <w:rFonts w:ascii="Times New Roman" w:hAnsi="Times New Roman" w:cs="Times New Roman"/>
      <w:b/>
      <w:bCs/>
      <w:sz w:val="18"/>
      <w:szCs w:val="18"/>
    </w:rPr>
  </w:style>
  <w:style w:type="character" w:customStyle="1" w:styleId="FontStyle167">
    <w:name w:val="Font Style167"/>
    <w:basedOn w:val="DefaultParagraphFont"/>
    <w:uiPriority w:val="99"/>
    <w:rsid w:val="00DB7F59"/>
    <w:rPr>
      <w:rFonts w:ascii="Times New Roman" w:hAnsi="Times New Roman" w:cs="Times New Roman"/>
      <w:sz w:val="10"/>
      <w:szCs w:val="10"/>
    </w:rPr>
  </w:style>
  <w:style w:type="character" w:customStyle="1" w:styleId="FontStyle174">
    <w:name w:val="Font Style174"/>
    <w:basedOn w:val="DefaultParagraphFont"/>
    <w:uiPriority w:val="99"/>
    <w:rsid w:val="00DB7F59"/>
    <w:rPr>
      <w:rFonts w:ascii="Arial Narrow" w:hAnsi="Arial Narrow" w:cs="Arial Narrow"/>
      <w:b/>
      <w:bCs/>
      <w:sz w:val="18"/>
      <w:szCs w:val="18"/>
    </w:rPr>
  </w:style>
  <w:style w:type="paragraph" w:customStyle="1" w:styleId="Style47">
    <w:name w:val="Style47"/>
    <w:basedOn w:val="Normal"/>
    <w:uiPriority w:val="99"/>
    <w:qFormat/>
    <w:rsid w:val="00DB7F5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B7F59"/>
    <w:rPr>
      <w:rFonts w:ascii="Times New Roman" w:hAnsi="Times New Roman" w:cs="Times New Roman"/>
      <w:sz w:val="12"/>
      <w:szCs w:val="12"/>
    </w:rPr>
  </w:style>
  <w:style w:type="paragraph" w:customStyle="1" w:styleId="Style24">
    <w:name w:val="Style24"/>
    <w:basedOn w:val="Normal"/>
    <w:uiPriority w:val="99"/>
    <w:qFormat/>
    <w:rsid w:val="00DB7F5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B7F5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B7F5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B7F59"/>
    <w:rPr>
      <w:rFonts w:ascii="Times New Roman" w:hAnsi="Times New Roman" w:cs="Times New Roman"/>
      <w:b/>
      <w:bCs/>
      <w:sz w:val="18"/>
      <w:szCs w:val="18"/>
    </w:rPr>
  </w:style>
  <w:style w:type="paragraph" w:customStyle="1" w:styleId="Style21">
    <w:name w:val="Style21"/>
    <w:basedOn w:val="Normal"/>
    <w:uiPriority w:val="99"/>
    <w:qFormat/>
    <w:rsid w:val="00DB7F5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B7F5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DB7F59"/>
    <w:rPr>
      <w:rFonts w:ascii="Calibri" w:hAnsi="Calibri"/>
      <w:sz w:val="20"/>
      <w:szCs w:val="20"/>
    </w:rPr>
  </w:style>
  <w:style w:type="paragraph" w:customStyle="1" w:styleId="Standard">
    <w:name w:val="Standard"/>
    <w:qFormat/>
    <w:rsid w:val="00DB7F5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B7F59"/>
    <w:rPr>
      <w:color w:val="000000"/>
      <w:sz w:val="32"/>
      <w:szCs w:val="32"/>
    </w:rPr>
  </w:style>
  <w:style w:type="paragraph" w:customStyle="1" w:styleId="Cardnon-underlined">
    <w:name w:val="Card non-underlined"/>
    <w:basedOn w:val="Normal"/>
    <w:link w:val="Cardnon-underlinedChar"/>
    <w:autoRedefine/>
    <w:uiPriority w:val="99"/>
    <w:qFormat/>
    <w:rsid w:val="00DB7F59"/>
    <w:rPr>
      <w:rFonts w:eastAsia="Times New Roman"/>
      <w:szCs w:val="20"/>
    </w:rPr>
  </w:style>
  <w:style w:type="character" w:customStyle="1" w:styleId="Cardnon-underlinedChar">
    <w:name w:val="Card non-underlined Char"/>
    <w:basedOn w:val="DefaultParagraphFont"/>
    <w:link w:val="Cardnon-underlined"/>
    <w:uiPriority w:val="99"/>
    <w:rsid w:val="00DB7F59"/>
    <w:rPr>
      <w:rFonts w:ascii="Calibri" w:eastAsia="Times New Roman" w:hAnsi="Calibri" w:cs="Calibri"/>
      <w:sz w:val="22"/>
      <w:szCs w:val="20"/>
    </w:rPr>
  </w:style>
  <w:style w:type="numbering" w:customStyle="1" w:styleId="NoList1">
    <w:name w:val="No List1"/>
    <w:next w:val="NoList"/>
    <w:semiHidden/>
    <w:unhideWhenUsed/>
    <w:rsid w:val="00DB7F59"/>
  </w:style>
  <w:style w:type="character" w:customStyle="1" w:styleId="TitleChar2">
    <w:name w:val="Title Char2"/>
    <w:basedOn w:val="DefaultParagraphFont"/>
    <w:uiPriority w:val="10"/>
    <w:qFormat/>
    <w:locked/>
    <w:rsid w:val="00DB7F59"/>
    <w:rPr>
      <w:b/>
      <w:bCs/>
      <w:u w:val="single"/>
    </w:rPr>
  </w:style>
  <w:style w:type="paragraph" w:styleId="TOC3">
    <w:name w:val="toc 3"/>
    <w:basedOn w:val="Normal"/>
    <w:next w:val="Normal"/>
    <w:autoRedefine/>
    <w:rsid w:val="00DB7F59"/>
    <w:pPr>
      <w:ind w:left="400"/>
    </w:pPr>
    <w:rPr>
      <w:rFonts w:eastAsia="Times New Roman"/>
      <w:szCs w:val="20"/>
    </w:rPr>
  </w:style>
  <w:style w:type="paragraph" w:styleId="TOC4">
    <w:name w:val="toc 4"/>
    <w:basedOn w:val="Normal"/>
    <w:next w:val="Normal"/>
    <w:autoRedefine/>
    <w:rsid w:val="00DB7F59"/>
    <w:pPr>
      <w:ind w:left="600"/>
    </w:pPr>
    <w:rPr>
      <w:rFonts w:eastAsia="Times New Roman"/>
      <w:szCs w:val="20"/>
    </w:rPr>
  </w:style>
  <w:style w:type="paragraph" w:styleId="TOC5">
    <w:name w:val="toc 5"/>
    <w:basedOn w:val="Normal"/>
    <w:next w:val="Normal"/>
    <w:autoRedefine/>
    <w:rsid w:val="00DB7F59"/>
    <w:pPr>
      <w:ind w:left="800"/>
    </w:pPr>
    <w:rPr>
      <w:rFonts w:eastAsia="Times New Roman"/>
      <w:szCs w:val="20"/>
    </w:rPr>
  </w:style>
  <w:style w:type="paragraph" w:styleId="TOC6">
    <w:name w:val="toc 6"/>
    <w:basedOn w:val="Normal"/>
    <w:next w:val="Normal"/>
    <w:autoRedefine/>
    <w:rsid w:val="00DB7F59"/>
    <w:pPr>
      <w:ind w:left="1000"/>
    </w:pPr>
    <w:rPr>
      <w:rFonts w:eastAsia="Times New Roman"/>
      <w:szCs w:val="20"/>
    </w:rPr>
  </w:style>
  <w:style w:type="paragraph" w:styleId="TOC7">
    <w:name w:val="toc 7"/>
    <w:basedOn w:val="Normal"/>
    <w:next w:val="Normal"/>
    <w:autoRedefine/>
    <w:rsid w:val="00DB7F59"/>
    <w:pPr>
      <w:ind w:left="1200"/>
    </w:pPr>
    <w:rPr>
      <w:rFonts w:eastAsia="Times New Roman"/>
      <w:szCs w:val="20"/>
    </w:rPr>
  </w:style>
  <w:style w:type="paragraph" w:styleId="TOC8">
    <w:name w:val="toc 8"/>
    <w:basedOn w:val="Normal"/>
    <w:next w:val="Normal"/>
    <w:autoRedefine/>
    <w:rsid w:val="00DB7F59"/>
    <w:pPr>
      <w:ind w:left="1400"/>
    </w:pPr>
    <w:rPr>
      <w:rFonts w:eastAsia="Times New Roman"/>
      <w:szCs w:val="20"/>
    </w:rPr>
  </w:style>
  <w:style w:type="character" w:customStyle="1" w:styleId="allocatoragentsleft">
    <w:name w:val="al_locatoragentsleft"/>
    <w:basedOn w:val="DefaultParagraphFont"/>
    <w:rsid w:val="00DB7F59"/>
  </w:style>
  <w:style w:type="character" w:styleId="HTMLTypewriter">
    <w:name w:val="HTML Typewriter"/>
    <w:basedOn w:val="DefaultParagraphFont"/>
    <w:unhideWhenUsed/>
    <w:rsid w:val="00DB7F59"/>
    <w:rPr>
      <w:rFonts w:ascii="Courier New" w:eastAsia="Times New Roman" w:hAnsi="Courier New" w:cs="Courier New"/>
      <w:sz w:val="20"/>
      <w:szCs w:val="20"/>
    </w:rPr>
  </w:style>
  <w:style w:type="character" w:customStyle="1" w:styleId="caps">
    <w:name w:val="caps"/>
    <w:basedOn w:val="DefaultParagraphFont"/>
    <w:rsid w:val="00DB7F59"/>
  </w:style>
  <w:style w:type="character" w:customStyle="1" w:styleId="UnderlinesCharChar">
    <w:name w:val="Underlines Char Char"/>
    <w:basedOn w:val="DefaultParagraphFont"/>
    <w:rsid w:val="00DB7F59"/>
    <w:rPr>
      <w:rFonts w:cs="Arial"/>
      <w:b/>
      <w:bCs/>
      <w:noProof w:val="0"/>
      <w:sz w:val="22"/>
      <w:szCs w:val="26"/>
      <w:u w:val="single"/>
      <w:lang w:val="en-US" w:eastAsia="en-US" w:bidi="ar-SA"/>
    </w:rPr>
  </w:style>
  <w:style w:type="paragraph" w:customStyle="1" w:styleId="Carding">
    <w:name w:val="Carding"/>
    <w:basedOn w:val="Normal"/>
    <w:uiPriority w:val="99"/>
    <w:qFormat/>
    <w:rsid w:val="00DB7F59"/>
    <w:rPr>
      <w:rFonts w:eastAsia="Times New Roman"/>
      <w:sz w:val="18"/>
    </w:rPr>
  </w:style>
  <w:style w:type="character" w:customStyle="1" w:styleId="aunderline">
    <w:name w:val="aunderline"/>
    <w:basedOn w:val="DefaultParagraphFont"/>
    <w:rsid w:val="00DB7F59"/>
    <w:rPr>
      <w:rFonts w:ascii="Times New Roman" w:hAnsi="Times New Roman"/>
      <w:sz w:val="20"/>
      <w:szCs w:val="24"/>
      <w:u w:val="thick"/>
    </w:rPr>
  </w:style>
  <w:style w:type="character" w:customStyle="1" w:styleId="tagChar1">
    <w:name w:val="tag Char1"/>
    <w:basedOn w:val="DefaultParagraphFont"/>
    <w:rsid w:val="00DB7F59"/>
    <w:rPr>
      <w:b/>
      <w:noProof w:val="0"/>
      <w:sz w:val="24"/>
      <w:lang w:val="en-US" w:eastAsia="en-US" w:bidi="ar-SA"/>
    </w:rPr>
  </w:style>
  <w:style w:type="character" w:customStyle="1" w:styleId="tagChar2">
    <w:name w:val="tag Char2"/>
    <w:basedOn w:val="DefaultParagraphFont"/>
    <w:qFormat/>
    <w:rsid w:val="00DB7F59"/>
    <w:rPr>
      <w:b/>
      <w:noProof w:val="0"/>
      <w:sz w:val="24"/>
      <w:lang w:val="en-US" w:eastAsia="en-US" w:bidi="ar-SA"/>
    </w:rPr>
  </w:style>
  <w:style w:type="character" w:customStyle="1" w:styleId="Taggin-New">
    <w:name w:val="Taggin - New"/>
    <w:basedOn w:val="DefaultParagraphFont"/>
    <w:rsid w:val="00DB7F59"/>
    <w:rPr>
      <w:rFonts w:ascii="Arial Narrow" w:hAnsi="Arial Narrow"/>
      <w:b/>
      <w:sz w:val="22"/>
    </w:rPr>
  </w:style>
  <w:style w:type="character" w:customStyle="1" w:styleId="Boxing-New">
    <w:name w:val="Boxing - New"/>
    <w:basedOn w:val="DefaultParagraphFont"/>
    <w:rsid w:val="00DB7F59"/>
    <w:rPr>
      <w:rFonts w:ascii="Arial Narrow" w:hAnsi="Arial Narrow"/>
      <w:sz w:val="16"/>
      <w:u w:val="none"/>
      <w:bdr w:val="single" w:sz="4" w:space="0" w:color="auto"/>
    </w:rPr>
  </w:style>
  <w:style w:type="character" w:customStyle="1" w:styleId="ilad">
    <w:name w:val="il_ad"/>
    <w:rsid w:val="00DB7F59"/>
  </w:style>
  <w:style w:type="paragraph" w:customStyle="1" w:styleId="CardsHighlighted">
    <w:name w:val="Cards Highlighted"/>
    <w:next w:val="Normal"/>
    <w:link w:val="CardsHighlightedChar"/>
    <w:qFormat/>
    <w:rsid w:val="00DB7F5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B7F5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B7F59"/>
    <w:rPr>
      <w:rFonts w:ascii="Garamond" w:hAnsi="Garamond"/>
      <w:sz w:val="22"/>
      <w:szCs w:val="24"/>
      <w:u w:val="single"/>
      <w:lang w:val="en-US" w:eastAsia="en-US" w:bidi="ar-SA"/>
    </w:rPr>
  </w:style>
  <w:style w:type="paragraph" w:customStyle="1" w:styleId="Style2">
    <w:name w:val="Style2"/>
    <w:basedOn w:val="Heading4"/>
    <w:qFormat/>
    <w:rsid w:val="00DB7F59"/>
    <w:pPr>
      <w:spacing w:before="0"/>
    </w:pPr>
    <w:rPr>
      <w:rFonts w:eastAsia="Times New Roman" w:cs="Times New Roman"/>
      <w:iCs/>
      <w:caps/>
      <w:szCs w:val="20"/>
    </w:rPr>
  </w:style>
  <w:style w:type="character" w:customStyle="1" w:styleId="pagetitle">
    <w:name w:val="pagetitle"/>
    <w:basedOn w:val="DefaultParagraphFont"/>
    <w:rsid w:val="00DB7F59"/>
  </w:style>
  <w:style w:type="paragraph" w:customStyle="1" w:styleId="text">
    <w:name w:val="text"/>
    <w:basedOn w:val="Normal"/>
    <w:uiPriority w:val="99"/>
    <w:qFormat/>
    <w:rsid w:val="00DB7F59"/>
    <w:pPr>
      <w:spacing w:before="100" w:beforeAutospacing="1" w:after="100" w:afterAutospacing="1"/>
    </w:pPr>
    <w:rPr>
      <w:rFonts w:eastAsia="Times New Roman"/>
    </w:rPr>
  </w:style>
  <w:style w:type="character" w:customStyle="1" w:styleId="StyleUnderlineCharChar9ptBold1">
    <w:name w:val="Style Underline Char Char + 9 pt Bold1"/>
    <w:rsid w:val="00DB7F5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B7F59"/>
    <w:rPr>
      <w:rFonts w:ascii="Times New Roman" w:hAnsi="Times New Roman"/>
      <w:sz w:val="20"/>
      <w:szCs w:val="24"/>
      <w:u w:val="single"/>
      <w:lang w:val="en-US" w:eastAsia="en-US" w:bidi="ar-SA"/>
    </w:rPr>
  </w:style>
  <w:style w:type="character" w:customStyle="1" w:styleId="Style9ptBoldUnderline">
    <w:name w:val="Style 9 pt Bold Underline"/>
    <w:rsid w:val="00DB7F59"/>
    <w:rPr>
      <w:b/>
      <w:bCs/>
      <w:sz w:val="20"/>
      <w:u w:val="single"/>
    </w:rPr>
  </w:style>
  <w:style w:type="paragraph" w:customStyle="1" w:styleId="StyleUnderline9pt0">
    <w:name w:val="Style Underline + 9 pt"/>
    <w:link w:val="StyleUnderline9ptChar"/>
    <w:qFormat/>
    <w:rsid w:val="00DB7F5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B7F59"/>
    <w:rPr>
      <w:rFonts w:ascii="Arial" w:eastAsia="Times New Roman" w:hAnsi="Arial" w:cs="Times New Roman"/>
      <w:sz w:val="22"/>
      <w:szCs w:val="20"/>
      <w:u w:val="single"/>
    </w:rPr>
  </w:style>
  <w:style w:type="character" w:customStyle="1" w:styleId="StyleUnderlineChar1Bold">
    <w:name w:val="Style Underline Char1 + Bold"/>
    <w:rsid w:val="00DB7F5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B7F5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DB7F59"/>
    <w:rPr>
      <w:rFonts w:ascii="Calibri" w:hAnsi="Calibri" w:cs="Calibri"/>
      <w:kern w:val="32"/>
      <w:sz w:val="22"/>
      <w:szCs w:val="20"/>
      <w:u w:val="single"/>
      <w:lang w:eastAsia="ar-SA"/>
    </w:rPr>
  </w:style>
  <w:style w:type="character" w:customStyle="1" w:styleId="TagsCharCharChar">
    <w:name w:val="Tags Char Char Char"/>
    <w:basedOn w:val="DefaultParagraphFont"/>
    <w:rsid w:val="00DB7F5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B7F5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DB7F59"/>
    <w:rPr>
      <w:color w:val="000000"/>
      <w:sz w:val="20"/>
      <w:u w:val="single"/>
    </w:rPr>
  </w:style>
  <w:style w:type="character" w:customStyle="1" w:styleId="Style11ptBlack">
    <w:name w:val="Style 11 pt Black"/>
    <w:basedOn w:val="DefaultParagraphFont"/>
    <w:rsid w:val="00DB7F59"/>
    <w:rPr>
      <w:color w:val="000000"/>
      <w:sz w:val="20"/>
    </w:rPr>
  </w:style>
  <w:style w:type="character" w:customStyle="1" w:styleId="StyleUnderlineCharTimesBold">
    <w:name w:val="Style Underline Char + Times Bold"/>
    <w:basedOn w:val="DefaultParagraphFont"/>
    <w:rsid w:val="00DB7F59"/>
    <w:rPr>
      <w:rFonts w:ascii="Times" w:hAnsi="Times"/>
      <w:b w:val="0"/>
      <w:bCs/>
      <w:sz w:val="20"/>
      <w:u w:val="single"/>
    </w:rPr>
  </w:style>
  <w:style w:type="character" w:customStyle="1" w:styleId="blubigktbiz">
    <w:name w:val="blubigktbiz"/>
    <w:rsid w:val="00DB7F5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B7F59"/>
  </w:style>
  <w:style w:type="character" w:customStyle="1" w:styleId="StyleevidencetextBorderSinglesolidlineAuto05ptLChar">
    <w:name w:val="Style evidence text + Border: : (Single solid line Auto  0.5 pt L... Char"/>
    <w:link w:val="StyleevidencetextBorderSinglesolidlineAuto05ptL"/>
    <w:rsid w:val="00DB7F59"/>
    <w:rPr>
      <w:rFonts w:ascii="Calibri" w:hAnsi="Calibri" w:cs="Calibri"/>
      <w:color w:val="000000"/>
      <w:sz w:val="22"/>
      <w:lang w:val="x-none" w:eastAsia="x-none"/>
    </w:rPr>
  </w:style>
  <w:style w:type="character" w:customStyle="1" w:styleId="Style4CharChar">
    <w:name w:val="Style4 Char Char"/>
    <w:basedOn w:val="DefaultParagraphFont"/>
    <w:rsid w:val="00DB7F5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B7F59"/>
    <w:rPr>
      <w:rFonts w:ascii="Times New Roman" w:hAnsi="Times New Roman" w:cs="Times New Roman"/>
      <w:sz w:val="16"/>
      <w:szCs w:val="16"/>
    </w:rPr>
  </w:style>
  <w:style w:type="character" w:customStyle="1" w:styleId="StyleEmphasisArial12ptBold">
    <w:name w:val="Style Emphasis + Arial 12 pt Bold"/>
    <w:rsid w:val="00DB7F59"/>
    <w:rPr>
      <w:rFonts w:ascii="Arial" w:hAnsi="Arial"/>
      <w:b/>
      <w:bCs/>
      <w:i/>
      <w:iCs/>
      <w:sz w:val="24"/>
    </w:rPr>
  </w:style>
  <w:style w:type="character" w:customStyle="1" w:styleId="super">
    <w:name w:val="super"/>
    <w:rsid w:val="00DB7F59"/>
  </w:style>
  <w:style w:type="character" w:customStyle="1" w:styleId="text30">
    <w:name w:val="text30"/>
    <w:rsid w:val="00DB7F59"/>
  </w:style>
  <w:style w:type="character" w:customStyle="1" w:styleId="uppercase">
    <w:name w:val="uppercase"/>
    <w:rsid w:val="00DB7F59"/>
  </w:style>
  <w:style w:type="character" w:customStyle="1" w:styleId="bodytext0">
    <w:name w:val="bodytext"/>
    <w:rsid w:val="00DB7F59"/>
  </w:style>
  <w:style w:type="character" w:customStyle="1" w:styleId="entry-title">
    <w:name w:val="entry-title"/>
    <w:rsid w:val="00DB7F59"/>
  </w:style>
  <w:style w:type="character" w:customStyle="1" w:styleId="BodyTextIndentChar1">
    <w:name w:val="Body Text Indent Char1"/>
    <w:basedOn w:val="DefaultParagraphFont"/>
    <w:uiPriority w:val="99"/>
    <w:semiHidden/>
    <w:rsid w:val="00DB7F59"/>
    <w:rPr>
      <w:rFonts w:ascii="Times New Roman" w:hAnsi="Times New Roman" w:cs="Times New Roman"/>
      <w:sz w:val="20"/>
    </w:rPr>
  </w:style>
  <w:style w:type="character" w:customStyle="1" w:styleId="Style6pt">
    <w:name w:val="Style 6 pt"/>
    <w:basedOn w:val="DefaultParagraphFont"/>
    <w:qFormat/>
    <w:rsid w:val="00DB7F59"/>
    <w:rPr>
      <w:sz w:val="12"/>
    </w:rPr>
  </w:style>
  <w:style w:type="character" w:customStyle="1" w:styleId="CiteCharCharCharCharCharChar">
    <w:name w:val="Cite Char Char Char Char Char Char"/>
    <w:basedOn w:val="DefaultParagraphFont"/>
    <w:rsid w:val="00DB7F59"/>
    <w:rPr>
      <w:b/>
      <w:noProof w:val="0"/>
      <w:sz w:val="22"/>
      <w:szCs w:val="24"/>
      <w:u w:val="single"/>
      <w:lang w:val="en-US" w:eastAsia="en-US" w:bidi="ar-SA"/>
    </w:rPr>
  </w:style>
  <w:style w:type="character" w:customStyle="1" w:styleId="mainbody1">
    <w:name w:val="mainbody1"/>
    <w:basedOn w:val="DefaultParagraphFont"/>
    <w:rsid w:val="00DB7F59"/>
    <w:rPr>
      <w:rFonts w:ascii="Verdana" w:hAnsi="Verdana" w:hint="default"/>
      <w:color w:val="000000"/>
      <w:sz w:val="22"/>
      <w:szCs w:val="22"/>
    </w:rPr>
  </w:style>
  <w:style w:type="character" w:customStyle="1" w:styleId="ssl4">
    <w:name w:val="ss_l4"/>
    <w:basedOn w:val="DefaultParagraphFont"/>
    <w:rsid w:val="00DB7F59"/>
  </w:style>
  <w:style w:type="paragraph" w:customStyle="1" w:styleId="StyleNormalWeb11ptUnderline">
    <w:name w:val="Style Normal (Web) + 11 pt Underline"/>
    <w:basedOn w:val="NormalWeb"/>
    <w:link w:val="StyleNormalWeb11ptUnderlineChar"/>
    <w:qFormat/>
    <w:rsid w:val="00DB7F5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B7F59"/>
    <w:rPr>
      <w:rFonts w:ascii="Calibri" w:eastAsia="Calibri" w:hAnsi="Calibri" w:cs="Calibri"/>
      <w:sz w:val="22"/>
      <w:u w:val="single"/>
    </w:rPr>
  </w:style>
  <w:style w:type="character" w:customStyle="1" w:styleId="cit-first-element">
    <w:name w:val="cit-first-element"/>
    <w:basedOn w:val="DefaultParagraphFont"/>
    <w:rsid w:val="00DB7F59"/>
  </w:style>
  <w:style w:type="character" w:customStyle="1" w:styleId="title1">
    <w:name w:val="title1"/>
    <w:basedOn w:val="DefaultParagraphFont"/>
    <w:rsid w:val="00DB7F59"/>
  </w:style>
  <w:style w:type="character" w:customStyle="1" w:styleId="StyleThickunderline1">
    <w:name w:val="Style Thick underline1"/>
    <w:basedOn w:val="DefaultParagraphFont"/>
    <w:rsid w:val="00DB7F5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B7F59"/>
    <w:rPr>
      <w:rFonts w:ascii="Georgia" w:hAnsi="Georgia"/>
    </w:rPr>
  </w:style>
  <w:style w:type="character" w:customStyle="1" w:styleId="FooterChar1">
    <w:name w:val="Footer Char1"/>
    <w:basedOn w:val="DefaultParagraphFont"/>
    <w:uiPriority w:val="99"/>
    <w:semiHidden/>
    <w:rsid w:val="00DB7F59"/>
    <w:rPr>
      <w:rFonts w:ascii="Georgia" w:hAnsi="Georgia"/>
    </w:rPr>
  </w:style>
  <w:style w:type="character" w:customStyle="1" w:styleId="AnalyticChar">
    <w:name w:val="Analytic Char"/>
    <w:basedOn w:val="DefaultParagraphFont"/>
    <w:link w:val="Analytic"/>
    <w:rsid w:val="00DB7F59"/>
    <w:rPr>
      <w:rFonts w:ascii="Calibri" w:hAnsi="Calibri" w:cs="Calibri"/>
      <w:b/>
    </w:rPr>
  </w:style>
  <w:style w:type="character" w:customStyle="1" w:styleId="UnderlineBold0">
    <w:name w:val="Underline Bold"/>
    <w:uiPriority w:val="6"/>
    <w:qFormat/>
    <w:rsid w:val="00DB7F59"/>
    <w:rPr>
      <w:b/>
      <w:sz w:val="20"/>
      <w:u w:val="single"/>
    </w:rPr>
  </w:style>
  <w:style w:type="paragraph" w:customStyle="1" w:styleId="Underline20">
    <w:name w:val="Underline2"/>
    <w:basedOn w:val="Normal"/>
    <w:link w:val="Underline2Char"/>
    <w:autoRedefine/>
    <w:uiPriority w:val="4"/>
    <w:qFormat/>
    <w:rsid w:val="00DB7F59"/>
    <w:rPr>
      <w:b/>
      <w:u w:val="single"/>
    </w:rPr>
  </w:style>
  <w:style w:type="character" w:customStyle="1" w:styleId="Underline2Char">
    <w:name w:val="Underline2 Char"/>
    <w:basedOn w:val="DefaultParagraphFont"/>
    <w:link w:val="Underline20"/>
    <w:uiPriority w:val="4"/>
    <w:rsid w:val="00DB7F59"/>
    <w:rPr>
      <w:rFonts w:ascii="Calibri" w:hAnsi="Calibri" w:cs="Calibri"/>
      <w:b/>
      <w:sz w:val="22"/>
      <w:u w:val="single"/>
    </w:rPr>
  </w:style>
  <w:style w:type="character" w:customStyle="1" w:styleId="NormalTextChar">
    <w:name w:val="Normal Text Char"/>
    <w:link w:val="NormalText"/>
    <w:rsid w:val="00DB7F59"/>
    <w:rPr>
      <w:rFonts w:ascii="Calibri" w:eastAsia="Times New Roman" w:hAnsi="Calibri" w:cs="Calibri"/>
      <w:sz w:val="22"/>
      <w:szCs w:val="26"/>
    </w:rPr>
  </w:style>
  <w:style w:type="paragraph" w:customStyle="1" w:styleId="TableParagraph">
    <w:name w:val="Table Paragraph"/>
    <w:basedOn w:val="Normal"/>
    <w:uiPriority w:val="1"/>
    <w:qFormat/>
    <w:rsid w:val="00DB7F59"/>
    <w:pPr>
      <w:widowControl w:val="0"/>
    </w:pPr>
  </w:style>
  <w:style w:type="character" w:customStyle="1" w:styleId="UnderlineChar0">
    <w:name w:val="UnderlineChar"/>
    <w:rsid w:val="00DB7F59"/>
    <w:rPr>
      <w:sz w:val="24"/>
      <w:u w:val="single"/>
      <w:shd w:val="clear" w:color="auto" w:fill="auto"/>
    </w:rPr>
  </w:style>
  <w:style w:type="character" w:customStyle="1" w:styleId="foreground">
    <w:name w:val="foreground"/>
    <w:basedOn w:val="DefaultParagraphFont"/>
    <w:rsid w:val="00DB7F59"/>
  </w:style>
  <w:style w:type="paragraph" w:customStyle="1" w:styleId="StyleCircled11pt">
    <w:name w:val="Style Circled + 11 pt"/>
    <w:basedOn w:val="Normal"/>
    <w:link w:val="StyleCircled11ptChar"/>
    <w:qFormat/>
    <w:rsid w:val="00DB7F59"/>
    <w:rPr>
      <w:rFonts w:eastAsia="Times New Roman"/>
      <w:b/>
      <w:bCs/>
      <w:sz w:val="20"/>
      <w:u w:val="single"/>
    </w:rPr>
  </w:style>
  <w:style w:type="character" w:customStyle="1" w:styleId="StyleCircled11ptChar">
    <w:name w:val="Style Circled + 11 pt Char"/>
    <w:link w:val="StyleCircled11pt"/>
    <w:rsid w:val="00DB7F5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DB7F5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B7F59"/>
    <w:rPr>
      <w:rFonts w:ascii="Times" w:eastAsia="Times New Roman" w:hAnsi="Times" w:cs="Calibri"/>
      <w:sz w:val="20"/>
      <w:szCs w:val="28"/>
      <w:u w:val="single"/>
    </w:rPr>
  </w:style>
  <w:style w:type="paragraph" w:customStyle="1" w:styleId="cite20">
    <w:name w:val="cite2"/>
    <w:basedOn w:val="Normal"/>
    <w:uiPriority w:val="99"/>
    <w:qFormat/>
    <w:rsid w:val="00DB7F59"/>
    <w:rPr>
      <w:rFonts w:eastAsia="Times New Roman"/>
      <w:color w:val="000000"/>
      <w:sz w:val="20"/>
      <w:szCs w:val="20"/>
    </w:rPr>
  </w:style>
  <w:style w:type="character" w:customStyle="1" w:styleId="postby">
    <w:name w:val="post_by"/>
    <w:basedOn w:val="DefaultParagraphFont"/>
    <w:rsid w:val="00DB7F59"/>
  </w:style>
  <w:style w:type="character" w:customStyle="1" w:styleId="Style11ptBorderSinglesolidlineAuto05ptLinewidth">
    <w:name w:val="Style 11 pt Border: : (Single solid line Auto  0.5 pt Line width)"/>
    <w:rsid w:val="00DB7F59"/>
    <w:rPr>
      <w:sz w:val="20"/>
      <w:bdr w:val="single" w:sz="4" w:space="0" w:color="auto" w:frame="1"/>
    </w:rPr>
  </w:style>
  <w:style w:type="character" w:customStyle="1" w:styleId="StyleUnderlineChar9ptBorderSinglesolidlineAuto0">
    <w:name w:val="Style Underline Char + 9 pt Border: : (Single solid line Auto  0..."/>
    <w:rsid w:val="00DB7F5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B7F5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B7F5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B7F5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B7F59"/>
    <w:rPr>
      <w:sz w:val="20"/>
      <w:szCs w:val="24"/>
      <w:u w:val="single"/>
      <w:bdr w:val="single" w:sz="4" w:space="0" w:color="auto"/>
      <w:lang w:val="en-US" w:eastAsia="en-US" w:bidi="ar-SA"/>
    </w:rPr>
  </w:style>
  <w:style w:type="character" w:customStyle="1" w:styleId="StyleLatinGaramondUnderline">
    <w:name w:val="Style (Latin) Garamond Underline"/>
    <w:rsid w:val="00DB7F59"/>
    <w:rPr>
      <w:rFonts w:ascii="Times New Roman" w:hAnsi="Times New Roman"/>
      <w:sz w:val="20"/>
      <w:u w:val="single"/>
    </w:rPr>
  </w:style>
  <w:style w:type="character" w:customStyle="1" w:styleId="StyleLatinGaramond">
    <w:name w:val="Style (Latin) Garamond"/>
    <w:rsid w:val="00DB7F59"/>
    <w:rPr>
      <w:rFonts w:ascii="Times New Roman" w:hAnsi="Times New Roman"/>
      <w:sz w:val="20"/>
    </w:rPr>
  </w:style>
  <w:style w:type="character" w:customStyle="1" w:styleId="styletimesnewroman12ptbold0">
    <w:name w:val="styletimesnewroman12ptbold"/>
    <w:basedOn w:val="DefaultParagraphFont"/>
    <w:rsid w:val="00DB7F59"/>
  </w:style>
  <w:style w:type="character" w:customStyle="1" w:styleId="CharCharCharCharChar">
    <w:name w:val="Char Char Char Char Char"/>
    <w:aliases w:val="Char Char Char Char,Char Char Char Char Char Char Char1,Heading 2 Char1 Char Char Char Char Char Char"/>
    <w:basedOn w:val="DefaultParagraphFont"/>
    <w:rsid w:val="00DB7F59"/>
    <w:rPr>
      <w:rFonts w:cs="Arial"/>
      <w:b/>
      <w:bCs/>
      <w:iCs/>
      <w:sz w:val="24"/>
      <w:szCs w:val="28"/>
      <w:lang w:val="en-US" w:eastAsia="en-US" w:bidi="ar-SA"/>
    </w:rPr>
  </w:style>
  <w:style w:type="character" w:customStyle="1" w:styleId="mainheading">
    <w:name w:val="mainheading"/>
    <w:basedOn w:val="DefaultParagraphFont"/>
    <w:rsid w:val="00DB7F59"/>
  </w:style>
  <w:style w:type="paragraph" w:customStyle="1" w:styleId="BoldandUnderlineChar2CharChar">
    <w:name w:val="Bold and Underline Char2 Char Char"/>
    <w:basedOn w:val="Normal"/>
    <w:link w:val="BoldandUnderlineChar2CharCharChar"/>
    <w:qFormat/>
    <w:rsid w:val="00DB7F5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B7F59"/>
    <w:rPr>
      <w:rFonts w:ascii="Calibri" w:eastAsia="Times New Roman" w:hAnsi="Calibri" w:cs="Calibri"/>
      <w:b/>
      <w:sz w:val="22"/>
      <w:u w:val="single"/>
    </w:rPr>
  </w:style>
  <w:style w:type="character" w:customStyle="1" w:styleId="StyleUnderlineChar9ptChar">
    <w:name w:val="Style Underline Char + 9 pt Char"/>
    <w:basedOn w:val="UnderlineCharChar"/>
    <w:rsid w:val="00DB7F5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B7F5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B7F59"/>
    <w:rPr>
      <w:sz w:val="16"/>
    </w:rPr>
  </w:style>
  <w:style w:type="paragraph" w:customStyle="1" w:styleId="Reduce8pt">
    <w:name w:val="Reduce 8pt"/>
    <w:basedOn w:val="Normal"/>
    <w:link w:val="Reduce8ptCharChar"/>
    <w:qFormat/>
    <w:rsid w:val="00DB7F5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DB7F59"/>
    <w:pPr>
      <w:contextualSpacing/>
    </w:pPr>
    <w:rPr>
      <w:rFonts w:eastAsia="Calibri"/>
    </w:rPr>
  </w:style>
  <w:style w:type="character" w:customStyle="1" w:styleId="CardIndentedChar">
    <w:name w:val="Card (Indented) Char"/>
    <w:link w:val="CardIndented"/>
    <w:locked/>
    <w:rsid w:val="00DB7F59"/>
    <w:rPr>
      <w:rFonts w:ascii="Calibri" w:hAnsi="Calibri" w:cs="Calibri"/>
      <w:sz w:val="22"/>
    </w:rPr>
  </w:style>
  <w:style w:type="character" w:customStyle="1" w:styleId="citenon-boldChar">
    <w:name w:val="cite non-bold Char"/>
    <w:basedOn w:val="DefaultParagraphFont"/>
    <w:link w:val="citenon-bold"/>
    <w:locked/>
    <w:rsid w:val="00DB7F59"/>
    <w:rPr>
      <w:rFonts w:ascii="Garamond" w:eastAsia="Times New Roman" w:hAnsi="Garamond" w:cs="Calibri"/>
      <w:sz w:val="22"/>
      <w:szCs w:val="20"/>
    </w:rPr>
  </w:style>
  <w:style w:type="character" w:customStyle="1" w:styleId="boldciteChar4">
    <w:name w:val="bold cite Char4"/>
    <w:link w:val="boldcite"/>
    <w:locked/>
    <w:rsid w:val="00DB7F59"/>
    <w:rPr>
      <w:rFonts w:eastAsia="Times New Roman" w:cs="Times New Roman"/>
      <w:b/>
      <w:color w:val="000000"/>
      <w:sz w:val="20"/>
      <w:u w:val="thick" w:color="000000"/>
    </w:rPr>
  </w:style>
  <w:style w:type="paragraph" w:customStyle="1" w:styleId="boldcite">
    <w:name w:val="bold cite"/>
    <w:basedOn w:val="Normal"/>
    <w:link w:val="boldciteChar4"/>
    <w:qFormat/>
    <w:rsid w:val="00DB7F5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B7F5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B7F59"/>
    <w:rPr>
      <w:rFonts w:eastAsia="Calibri"/>
      <w:b/>
    </w:rPr>
  </w:style>
  <w:style w:type="character" w:customStyle="1" w:styleId="HeadingsBaseChar">
    <w:name w:val="Headings Base Char"/>
    <w:basedOn w:val="DefaultParagraphFont"/>
    <w:link w:val="HeadingsBase"/>
    <w:locked/>
    <w:rsid w:val="00DB7F59"/>
    <w:rPr>
      <w:rFonts w:ascii="Times New Roman" w:hAnsi="Times New Roman" w:cs="Times New Roman"/>
      <w:b/>
      <w:sz w:val="32"/>
    </w:rPr>
  </w:style>
  <w:style w:type="paragraph" w:customStyle="1" w:styleId="HeadingsBase">
    <w:name w:val="Headings Base"/>
    <w:basedOn w:val="Normal"/>
    <w:link w:val="HeadingsBaseChar"/>
    <w:qFormat/>
    <w:rsid w:val="00DB7F5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B7F5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B7F59"/>
    <w:pPr>
      <w:spacing w:line="480" w:lineRule="auto"/>
      <w:ind w:firstLine="720"/>
    </w:pPr>
    <w:rPr>
      <w:rFonts w:eastAsia="Calibri"/>
    </w:rPr>
  </w:style>
  <w:style w:type="paragraph" w:customStyle="1" w:styleId="SchoolBlockQuote">
    <w:name w:val="School Block Quote"/>
    <w:basedOn w:val="SchoolPaper"/>
    <w:qFormat/>
    <w:rsid w:val="00DB7F59"/>
  </w:style>
  <w:style w:type="paragraph" w:customStyle="1" w:styleId="SchoolWorksCited">
    <w:name w:val="School Works Cited"/>
    <w:basedOn w:val="SchoolPaper"/>
    <w:qFormat/>
    <w:rsid w:val="00DB7F59"/>
  </w:style>
  <w:style w:type="paragraph" w:customStyle="1" w:styleId="BlockQuote">
    <w:name w:val="Block Quote"/>
    <w:basedOn w:val="Normal"/>
    <w:qFormat/>
    <w:rsid w:val="00DB7F59"/>
    <w:pPr>
      <w:ind w:left="720" w:right="720"/>
    </w:pPr>
    <w:rPr>
      <w:rFonts w:eastAsia="Calibri"/>
    </w:rPr>
  </w:style>
  <w:style w:type="paragraph" w:customStyle="1" w:styleId="PaperBody">
    <w:name w:val="Paper Body"/>
    <w:basedOn w:val="Normal"/>
    <w:qFormat/>
    <w:rsid w:val="00DB7F59"/>
    <w:pPr>
      <w:spacing w:line="480" w:lineRule="auto"/>
      <w:ind w:firstLine="720"/>
    </w:pPr>
    <w:rPr>
      <w:rFonts w:eastAsia="Calibri"/>
    </w:rPr>
  </w:style>
  <w:style w:type="paragraph" w:customStyle="1" w:styleId="PaperCitation">
    <w:name w:val="Paper Citation"/>
    <w:basedOn w:val="Normal"/>
    <w:qFormat/>
    <w:rsid w:val="00DB7F59"/>
    <w:pPr>
      <w:spacing w:line="480" w:lineRule="auto"/>
      <w:ind w:left="720" w:hanging="720"/>
    </w:pPr>
    <w:rPr>
      <w:rFonts w:eastAsia="Calibri"/>
    </w:rPr>
  </w:style>
  <w:style w:type="character" w:customStyle="1" w:styleId="hatChar">
    <w:name w:val="hat Char"/>
    <w:basedOn w:val="DefaultParagraphFont"/>
    <w:link w:val="hat"/>
    <w:locked/>
    <w:rsid w:val="00DB7F59"/>
    <w:rPr>
      <w:rFonts w:ascii="Calibri" w:eastAsia="Times New Roman" w:hAnsi="Calibri" w:cs="Calibri"/>
      <w:b/>
      <w:bCs/>
      <w:sz w:val="32"/>
      <w:u w:val="single"/>
      <w:lang w:bidi="en-US"/>
    </w:rPr>
  </w:style>
  <w:style w:type="paragraph" w:customStyle="1" w:styleId="WW-Default">
    <w:name w:val="WW-Default"/>
    <w:qFormat/>
    <w:rsid w:val="00DB7F59"/>
    <w:pPr>
      <w:suppressAutoHyphens/>
    </w:pPr>
    <w:rPr>
      <w:rFonts w:ascii="Georgia" w:eastAsia="Calibri" w:hAnsi="Georgia" w:cs="Calibri"/>
      <w:sz w:val="22"/>
      <w:szCs w:val="22"/>
      <w:lang w:eastAsia="ar-SA"/>
    </w:rPr>
  </w:style>
  <w:style w:type="paragraph" w:customStyle="1" w:styleId="B-TagCite">
    <w:name w:val="B-TagCite"/>
    <w:qFormat/>
    <w:rsid w:val="00DB7F5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B7F59"/>
    <w:rPr>
      <w:rFonts w:ascii="Times New Roman" w:hAnsi="Times New Roman" w:cs="Times New Roman"/>
      <w:b/>
      <w:sz w:val="20"/>
    </w:rPr>
  </w:style>
  <w:style w:type="paragraph" w:customStyle="1" w:styleId="MicroText">
    <w:name w:val="MicroText"/>
    <w:basedOn w:val="Normal"/>
    <w:next w:val="Normal"/>
    <w:link w:val="MicroTextChar"/>
    <w:qFormat/>
    <w:rsid w:val="00DB7F59"/>
    <w:rPr>
      <w:rFonts w:ascii="Arial Narrow" w:hAnsi="Arial Narrow" w:cstheme="minorBidi"/>
      <w:sz w:val="12"/>
    </w:rPr>
  </w:style>
  <w:style w:type="character" w:customStyle="1" w:styleId="Footnote2Char">
    <w:name w:val="Footnote2 Char"/>
    <w:link w:val="Footnote2"/>
    <w:locked/>
    <w:rsid w:val="00DB7F59"/>
  </w:style>
  <w:style w:type="paragraph" w:customStyle="1" w:styleId="Footnote2">
    <w:name w:val="Footnote2"/>
    <w:basedOn w:val="Normal"/>
    <w:next w:val="Normal"/>
    <w:link w:val="Footnote2Char"/>
    <w:autoRedefine/>
    <w:qFormat/>
    <w:rsid w:val="00DB7F59"/>
    <w:pPr>
      <w:spacing w:after="120" w:line="480" w:lineRule="auto"/>
    </w:pPr>
    <w:rPr>
      <w:rFonts w:asciiTheme="minorHAnsi" w:hAnsiTheme="minorHAnsi" w:cstheme="minorBidi"/>
      <w:sz w:val="24"/>
    </w:rPr>
  </w:style>
  <w:style w:type="paragraph" w:customStyle="1" w:styleId="indent">
    <w:name w:val="indent"/>
    <w:basedOn w:val="Normal"/>
    <w:qFormat/>
    <w:rsid w:val="00DB7F59"/>
    <w:pPr>
      <w:spacing w:before="100" w:beforeAutospacing="1" w:after="100" w:afterAutospacing="1"/>
    </w:pPr>
    <w:rPr>
      <w:rFonts w:eastAsia="Times New Roman"/>
    </w:rPr>
  </w:style>
  <w:style w:type="paragraph" w:customStyle="1" w:styleId="PageHeaderLine1">
    <w:name w:val="PageHeaderLine1"/>
    <w:basedOn w:val="Normal"/>
    <w:qFormat/>
    <w:rsid w:val="00DB7F59"/>
    <w:pPr>
      <w:tabs>
        <w:tab w:val="right" w:pos="10800"/>
      </w:tabs>
    </w:pPr>
    <w:rPr>
      <w:rFonts w:eastAsia="Calibri"/>
      <w:b/>
    </w:rPr>
  </w:style>
  <w:style w:type="paragraph" w:customStyle="1" w:styleId="PageHeaderLine2">
    <w:name w:val="PageHeaderLine2"/>
    <w:basedOn w:val="Normal"/>
    <w:next w:val="Normal"/>
    <w:link w:val="PageHeaderLine2Char"/>
    <w:qFormat/>
    <w:rsid w:val="00DB7F5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B7F59"/>
    <w:rPr>
      <w:rFonts w:ascii="Times New Roman" w:hAnsi="Times New Roman" w:cs="Times New Roman"/>
      <w:sz w:val="20"/>
    </w:rPr>
  </w:style>
  <w:style w:type="paragraph" w:customStyle="1" w:styleId="CardText1">
    <w:name w:val="CardText"/>
    <w:basedOn w:val="Normal"/>
    <w:link w:val="CardTextChar3"/>
    <w:qFormat/>
    <w:rsid w:val="00DB7F59"/>
    <w:pPr>
      <w:ind w:left="288"/>
    </w:pPr>
    <w:rPr>
      <w:rFonts w:ascii="Times New Roman" w:hAnsi="Times New Roman" w:cs="Times New Roman"/>
      <w:sz w:val="20"/>
    </w:rPr>
  </w:style>
  <w:style w:type="character" w:customStyle="1" w:styleId="stylestylebold12pt">
    <w:name w:val="stylestylebold12pt"/>
    <w:basedOn w:val="DefaultParagraphFont"/>
    <w:rsid w:val="00DB7F59"/>
  </w:style>
  <w:style w:type="character" w:customStyle="1" w:styleId="styleboldunderline">
    <w:name w:val="styleboldunderline"/>
    <w:basedOn w:val="DefaultParagraphFont"/>
    <w:rsid w:val="00DB7F59"/>
  </w:style>
  <w:style w:type="character" w:customStyle="1" w:styleId="box">
    <w:name w:val="box"/>
    <w:basedOn w:val="DefaultParagraphFont"/>
    <w:rsid w:val="00DB7F5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B7F59"/>
    <w:rPr>
      <w:rFonts w:ascii="Arial Narrow" w:hAnsi="Arial Narrow" w:cs="Arial Narrow" w:hint="default"/>
      <w:sz w:val="18"/>
      <w:szCs w:val="18"/>
    </w:rPr>
  </w:style>
  <w:style w:type="character" w:customStyle="1" w:styleId="FontStyle14">
    <w:name w:val="Font Style14"/>
    <w:basedOn w:val="DefaultParagraphFont"/>
    <w:uiPriority w:val="99"/>
    <w:rsid w:val="00DB7F5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B7F59"/>
    <w:rPr>
      <w:rFonts w:ascii="Arial Narrow" w:hAnsi="Arial Narrow" w:cs="Arial Narrow" w:hint="default"/>
      <w:b/>
      <w:bCs/>
      <w:sz w:val="10"/>
      <w:szCs w:val="10"/>
    </w:rPr>
  </w:style>
  <w:style w:type="character" w:customStyle="1" w:styleId="CardTagandCiteChar">
    <w:name w:val="Card Tag and Cite Char"/>
    <w:basedOn w:val="DefaultParagraphFont"/>
    <w:rsid w:val="00DB7F5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B7F59"/>
    <w:rPr>
      <w:rFonts w:ascii="Arial Narrow" w:hAnsi="Arial Narrow"/>
      <w:b/>
      <w:color w:val="000000"/>
      <w:sz w:val="22"/>
      <w:szCs w:val="22"/>
      <w:u w:val="single"/>
    </w:rPr>
  </w:style>
  <w:style w:type="character" w:customStyle="1" w:styleId="SmallText0">
    <w:name w:val="SmallText"/>
    <w:rsid w:val="00DB7F59"/>
    <w:rPr>
      <w:color w:val="000000"/>
    </w:rPr>
  </w:style>
  <w:style w:type="character" w:customStyle="1" w:styleId="CitesChar1">
    <w:name w:val="Cites Char1"/>
    <w:basedOn w:val="DefaultParagraphFont"/>
    <w:rsid w:val="00DB7F59"/>
    <w:rPr>
      <w:b/>
      <w:bCs w:val="0"/>
      <w:szCs w:val="24"/>
      <w:u w:val="single"/>
      <w:lang w:val="en-US" w:eastAsia="en-US" w:bidi="ar-SA"/>
    </w:rPr>
  </w:style>
  <w:style w:type="character" w:customStyle="1" w:styleId="CardUnderlinedChar">
    <w:name w:val="Card Underlined Char"/>
    <w:basedOn w:val="DefaultParagraphFont"/>
    <w:rsid w:val="00DB7F59"/>
    <w:rPr>
      <w:rFonts w:ascii="Arial Narrow" w:hAnsi="Arial Narrow" w:hint="default"/>
      <w:sz w:val="22"/>
      <w:szCs w:val="24"/>
      <w:u w:val="single"/>
      <w:lang w:val="en-US" w:eastAsia="en-US" w:bidi="ar-SA"/>
    </w:rPr>
  </w:style>
  <w:style w:type="character" w:customStyle="1" w:styleId="underline3">
    <w:name w:val="underline3"/>
    <w:basedOn w:val="underline2"/>
    <w:rsid w:val="00DB7F59"/>
    <w:rPr>
      <w:rFonts w:ascii="Arial" w:hAnsi="Arial"/>
      <w:sz w:val="18"/>
      <w:u w:val="single"/>
      <w:bdr w:val="none" w:sz="0" w:space="0" w:color="auto" w:frame="1"/>
      <w:shd w:val="clear" w:color="auto" w:fill="FFFF00"/>
    </w:rPr>
  </w:style>
  <w:style w:type="character" w:customStyle="1" w:styleId="menu">
    <w:name w:val="menu"/>
    <w:basedOn w:val="DefaultParagraphFont"/>
    <w:rsid w:val="00DB7F59"/>
  </w:style>
  <w:style w:type="character" w:customStyle="1" w:styleId="itxtrst">
    <w:name w:val="itxtrst"/>
    <w:rsid w:val="00DB7F59"/>
  </w:style>
  <w:style w:type="character" w:customStyle="1" w:styleId="A-Underlining">
    <w:name w:val="A-Underlining"/>
    <w:basedOn w:val="DefaultParagraphFont"/>
    <w:rsid w:val="00DB7F59"/>
    <w:rPr>
      <w:rFonts w:ascii="Garamond" w:hAnsi="Garamond" w:hint="default"/>
      <w:color w:val="auto"/>
      <w:sz w:val="24"/>
      <w:u w:val="single"/>
    </w:rPr>
  </w:style>
  <w:style w:type="character" w:customStyle="1" w:styleId="StyleUnderlineBold0">
    <w:name w:val="Style Underline + Bold"/>
    <w:rsid w:val="00DB7F59"/>
    <w:rPr>
      <w:b/>
      <w:bCs/>
      <w:u w:val="single"/>
    </w:rPr>
  </w:style>
  <w:style w:type="character" w:customStyle="1" w:styleId="Underline-Highlighted">
    <w:name w:val="Underline-Highlighted"/>
    <w:uiPriority w:val="1"/>
    <w:qFormat/>
    <w:rsid w:val="00DB7F5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B7F59"/>
  </w:style>
  <w:style w:type="character" w:customStyle="1" w:styleId="newsmain">
    <w:name w:val="news_main"/>
    <w:basedOn w:val="DefaultParagraphFont"/>
    <w:rsid w:val="00DB7F59"/>
  </w:style>
  <w:style w:type="character" w:customStyle="1" w:styleId="vitstoryheadline">
    <w:name w:val="vitstoryheadline"/>
    <w:rsid w:val="00DB7F59"/>
  </w:style>
  <w:style w:type="character" w:customStyle="1" w:styleId="AuthorDate0">
    <w:name w:val="Author Date"/>
    <w:rsid w:val="00DB7F59"/>
    <w:rPr>
      <w:b/>
      <w:bCs w:val="0"/>
      <w:sz w:val="24"/>
      <w:u w:val="thick"/>
    </w:rPr>
  </w:style>
  <w:style w:type="character" w:customStyle="1" w:styleId="red">
    <w:name w:val="red"/>
    <w:basedOn w:val="DefaultParagraphFont"/>
    <w:rsid w:val="00DB7F59"/>
  </w:style>
  <w:style w:type="character" w:customStyle="1" w:styleId="at">
    <w:name w:val="at"/>
    <w:rsid w:val="00DB7F59"/>
  </w:style>
  <w:style w:type="character" w:customStyle="1" w:styleId="org">
    <w:name w:val="org"/>
    <w:rsid w:val="00DB7F59"/>
  </w:style>
  <w:style w:type="character" w:customStyle="1" w:styleId="pnumber">
    <w:name w:val="pnumber"/>
    <w:rsid w:val="00DB7F59"/>
  </w:style>
  <w:style w:type="character" w:customStyle="1" w:styleId="ital">
    <w:name w:val="ital"/>
    <w:rsid w:val="00DB7F59"/>
  </w:style>
  <w:style w:type="character" w:customStyle="1" w:styleId="orgdiv">
    <w:name w:val="orgdiv"/>
    <w:rsid w:val="00DB7F59"/>
  </w:style>
  <w:style w:type="character" w:customStyle="1" w:styleId="orgname">
    <w:name w:val="orgname"/>
    <w:rsid w:val="00DB7F59"/>
  </w:style>
  <w:style w:type="character" w:customStyle="1" w:styleId="city">
    <w:name w:val="city"/>
    <w:rsid w:val="00DB7F59"/>
  </w:style>
  <w:style w:type="character" w:customStyle="1" w:styleId="state">
    <w:name w:val="state"/>
    <w:rsid w:val="00DB7F59"/>
  </w:style>
  <w:style w:type="character" w:customStyle="1" w:styleId="country">
    <w:name w:val="country"/>
    <w:rsid w:val="00DB7F59"/>
  </w:style>
  <w:style w:type="character" w:customStyle="1" w:styleId="articletitle">
    <w:name w:val="articletitle"/>
    <w:rsid w:val="00DB7F59"/>
    <w:rPr>
      <w:rFonts w:ascii="Times New Roman" w:hAnsi="Times New Roman" w:cs="Times New Roman" w:hint="default"/>
    </w:rPr>
  </w:style>
  <w:style w:type="character" w:customStyle="1" w:styleId="6pointChar">
    <w:name w:val="6 point Char"/>
    <w:rsid w:val="00DB7F59"/>
    <w:rPr>
      <w:rFonts w:ascii="Times New Roman" w:hAnsi="Times New Roman" w:cs="Times New Roman" w:hint="default"/>
      <w:sz w:val="12"/>
      <w:lang w:val="en-US" w:eastAsia="en-US"/>
    </w:rPr>
  </w:style>
  <w:style w:type="character" w:customStyle="1" w:styleId="StyleThickunderline">
    <w:name w:val="Style Thick underline"/>
    <w:qFormat/>
    <w:rsid w:val="00DB7F59"/>
    <w:rPr>
      <w:u w:val="thick"/>
    </w:rPr>
  </w:style>
  <w:style w:type="character" w:customStyle="1" w:styleId="Box0">
    <w:name w:val="Box!"/>
    <w:rsid w:val="00DB7F59"/>
    <w:rPr>
      <w:rFonts w:ascii="Garamond" w:hAnsi="Garamond" w:hint="default"/>
      <w:sz w:val="24"/>
      <w:u w:val="single"/>
      <w:bdr w:val="single" w:sz="4" w:space="0" w:color="auto" w:frame="1"/>
    </w:rPr>
  </w:style>
  <w:style w:type="character" w:customStyle="1" w:styleId="citechar">
    <w:name w:val="citechar"/>
    <w:basedOn w:val="DefaultParagraphFont"/>
    <w:rsid w:val="00DB7F59"/>
  </w:style>
  <w:style w:type="character" w:customStyle="1" w:styleId="underlinechar2">
    <w:name w:val="underlinechar"/>
    <w:basedOn w:val="DefaultParagraphFont"/>
    <w:rsid w:val="00DB7F59"/>
  </w:style>
  <w:style w:type="character" w:customStyle="1" w:styleId="CardUnderlineChar">
    <w:name w:val="Card Underline Char"/>
    <w:rsid w:val="00DB7F59"/>
    <w:rPr>
      <w:szCs w:val="24"/>
      <w:u w:val="single"/>
      <w:lang w:val="en-US" w:eastAsia="en-US" w:bidi="ar-SA"/>
    </w:rPr>
  </w:style>
  <w:style w:type="character" w:customStyle="1" w:styleId="tagciteChar">
    <w:name w:val="tag/cite Char"/>
    <w:basedOn w:val="DefaultParagraphFont"/>
    <w:rsid w:val="00DB7F59"/>
    <w:rPr>
      <w:b/>
      <w:bCs w:val="0"/>
      <w:sz w:val="24"/>
      <w:lang w:val="en-US" w:eastAsia="en-US" w:bidi="ar-SA"/>
    </w:rPr>
  </w:style>
  <w:style w:type="character" w:customStyle="1" w:styleId="8pointChar">
    <w:name w:val="8 point Char"/>
    <w:basedOn w:val="DefaultParagraphFont"/>
    <w:rsid w:val="00DB7F59"/>
    <w:rPr>
      <w:sz w:val="16"/>
      <w:lang w:val="en-US" w:eastAsia="en-US" w:bidi="ar-SA"/>
    </w:rPr>
  </w:style>
  <w:style w:type="character" w:customStyle="1" w:styleId="BoldText12pt">
    <w:name w:val="Bold Text 12 pt"/>
    <w:rsid w:val="00DB7F5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B7F59"/>
  </w:style>
  <w:style w:type="table" w:styleId="TableGrid">
    <w:name w:val="Table Grid"/>
    <w:basedOn w:val="TableNormal"/>
    <w:rsid w:val="00DB7F5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B7F59"/>
    <w:rPr>
      <w:b/>
      <w:bCs w:val="0"/>
      <w:sz w:val="24"/>
      <w:lang w:val="en-US" w:eastAsia="en-US" w:bidi="ar-SA"/>
    </w:rPr>
  </w:style>
  <w:style w:type="character" w:customStyle="1" w:styleId="Mention11">
    <w:name w:val="Mention11"/>
    <w:basedOn w:val="DefaultParagraphFont"/>
    <w:uiPriority w:val="99"/>
    <w:semiHidden/>
    <w:unhideWhenUsed/>
    <w:rsid w:val="00DB7F59"/>
    <w:rPr>
      <w:color w:val="2B579A"/>
      <w:shd w:val="clear" w:color="auto" w:fill="E6E6E6"/>
    </w:rPr>
  </w:style>
  <w:style w:type="paragraph" w:customStyle="1" w:styleId="Emphasize">
    <w:name w:val="Emphasize"/>
    <w:basedOn w:val="Normal"/>
    <w:uiPriority w:val="7"/>
    <w:qFormat/>
    <w:rsid w:val="00DB7F5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DB7F5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B7F59"/>
  </w:style>
  <w:style w:type="character" w:customStyle="1" w:styleId="Heading3Char2">
    <w:name w:val="Heading 3 Char2"/>
    <w:aliases w:val="Heading 3 Char Char Char4, Char Char1, Char Char Char4"/>
    <w:basedOn w:val="DefaultParagraphFont"/>
    <w:rsid w:val="00DB7F59"/>
    <w:rPr>
      <w:rFonts w:cs="Arial"/>
      <w:bCs/>
      <w:szCs w:val="26"/>
      <w:u w:val="single"/>
      <w:lang w:val="en-US" w:eastAsia="en-US" w:bidi="ar-SA"/>
    </w:rPr>
  </w:style>
  <w:style w:type="character" w:customStyle="1" w:styleId="Mention2">
    <w:name w:val="Mention2"/>
    <w:basedOn w:val="DefaultParagraphFont"/>
    <w:uiPriority w:val="99"/>
    <w:semiHidden/>
    <w:unhideWhenUsed/>
    <w:rsid w:val="00DB7F59"/>
    <w:rPr>
      <w:color w:val="2B579A"/>
      <w:shd w:val="clear" w:color="auto" w:fill="E6E6E6"/>
    </w:rPr>
  </w:style>
  <w:style w:type="paragraph" w:customStyle="1" w:styleId="FlashTag">
    <w:name w:val="FlashTag"/>
    <w:basedOn w:val="Normal"/>
    <w:link w:val="FlashTagChar"/>
    <w:autoRedefine/>
    <w:uiPriority w:val="4"/>
    <w:qFormat/>
    <w:rsid w:val="00DB7F59"/>
    <w:rPr>
      <w:rFonts w:asciiTheme="majorHAnsi" w:hAnsiTheme="majorHAnsi"/>
      <w:b/>
      <w:sz w:val="28"/>
    </w:rPr>
  </w:style>
  <w:style w:type="character" w:customStyle="1" w:styleId="FlashTagChar">
    <w:name w:val="FlashTag Char"/>
    <w:basedOn w:val="DefaultParagraphFont"/>
    <w:link w:val="FlashTag"/>
    <w:uiPriority w:val="4"/>
    <w:rsid w:val="00DB7F59"/>
    <w:rPr>
      <w:rFonts w:asciiTheme="majorHAnsi" w:hAnsiTheme="majorHAnsi" w:cs="Calibri"/>
      <w:b/>
      <w:sz w:val="28"/>
    </w:rPr>
  </w:style>
  <w:style w:type="paragraph" w:customStyle="1" w:styleId="Warrant">
    <w:name w:val="Warrant"/>
    <w:autoRedefine/>
    <w:uiPriority w:val="4"/>
    <w:qFormat/>
    <w:rsid w:val="00DB7F5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DB7F59"/>
  </w:style>
  <w:style w:type="character" w:customStyle="1" w:styleId="m3965771245576658108gmail-styleunderline">
    <w:name w:val="m_3965771245576658108gmail-styleunderline"/>
    <w:basedOn w:val="DefaultParagraphFont"/>
    <w:rsid w:val="00DB7F59"/>
  </w:style>
  <w:style w:type="paragraph" w:customStyle="1" w:styleId="Header1">
    <w:name w:val="Header1"/>
    <w:aliases w:val="Header Char Char,Header Char Char Char Char Char Char Char Cha,Header Char2,Header Char1 Char,Char Char Char Cha"/>
    <w:basedOn w:val="Normal"/>
    <w:qFormat/>
    <w:rsid w:val="00DB7F59"/>
    <w:pPr>
      <w:tabs>
        <w:tab w:val="center" w:pos="4680"/>
        <w:tab w:val="right" w:pos="9360"/>
      </w:tabs>
    </w:pPr>
  </w:style>
  <w:style w:type="character" w:customStyle="1" w:styleId="EndnoteTextChar">
    <w:name w:val="Endnote Text Char"/>
    <w:basedOn w:val="DefaultParagraphFont"/>
    <w:link w:val="EndnoteText"/>
    <w:locked/>
    <w:rsid w:val="00DB7F59"/>
    <w:rPr>
      <w:rFonts w:ascii="Georgia" w:eastAsia="Times New Roman" w:hAnsi="Georgia"/>
      <w:szCs w:val="20"/>
    </w:rPr>
  </w:style>
  <w:style w:type="paragraph" w:styleId="EndnoteText">
    <w:name w:val="endnote text"/>
    <w:basedOn w:val="Normal"/>
    <w:link w:val="EndnoteTextChar"/>
    <w:unhideWhenUsed/>
    <w:rsid w:val="00DB7F59"/>
    <w:rPr>
      <w:rFonts w:ascii="Georgia" w:eastAsia="Times New Roman" w:hAnsi="Georgia" w:cstheme="minorBidi"/>
      <w:sz w:val="24"/>
      <w:szCs w:val="20"/>
    </w:rPr>
  </w:style>
  <w:style w:type="character" w:customStyle="1" w:styleId="EndnoteTextChar1">
    <w:name w:val="Endnote Text Char1"/>
    <w:basedOn w:val="DefaultParagraphFont"/>
    <w:semiHidden/>
    <w:rsid w:val="00DB7F59"/>
    <w:rPr>
      <w:rFonts w:ascii="Calibri" w:hAnsi="Calibri" w:cs="Calibri"/>
      <w:sz w:val="20"/>
      <w:szCs w:val="20"/>
    </w:rPr>
  </w:style>
  <w:style w:type="character" w:customStyle="1" w:styleId="DateChar">
    <w:name w:val="Date Char"/>
    <w:aliases w:val="date Char"/>
    <w:basedOn w:val="DefaultParagraphFont"/>
    <w:link w:val="Date"/>
    <w:uiPriority w:val="99"/>
    <w:locked/>
    <w:rsid w:val="00DB7F59"/>
    <w:rPr>
      <w:rFonts w:ascii="Georgia" w:eastAsia="Times New Roman" w:hAnsi="Georgia"/>
    </w:rPr>
  </w:style>
  <w:style w:type="paragraph" w:styleId="Date">
    <w:name w:val="Date"/>
    <w:aliases w:val="date"/>
    <w:basedOn w:val="Normal"/>
    <w:next w:val="Normal"/>
    <w:link w:val="DateChar"/>
    <w:uiPriority w:val="99"/>
    <w:unhideWhenUsed/>
    <w:rsid w:val="00DB7F59"/>
    <w:rPr>
      <w:rFonts w:ascii="Georgia" w:eastAsia="Times New Roman" w:hAnsi="Georgia" w:cstheme="minorBidi"/>
      <w:sz w:val="24"/>
    </w:rPr>
  </w:style>
  <w:style w:type="character" w:customStyle="1" w:styleId="DateChar1">
    <w:name w:val="Date Char1"/>
    <w:basedOn w:val="DefaultParagraphFont"/>
    <w:uiPriority w:val="99"/>
    <w:semiHidden/>
    <w:rsid w:val="00DB7F59"/>
    <w:rPr>
      <w:rFonts w:ascii="Calibri" w:hAnsi="Calibri" w:cs="Calibri"/>
      <w:sz w:val="22"/>
    </w:rPr>
  </w:style>
  <w:style w:type="character" w:customStyle="1" w:styleId="BodyTextFirstIndentChar">
    <w:name w:val="Body Text First Indent Char"/>
    <w:basedOn w:val="BodyTextChar"/>
    <w:link w:val="BodyTextFirstIndent"/>
    <w:locked/>
    <w:rsid w:val="00DB7F5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DB7F5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DB7F59"/>
    <w:rPr>
      <w:rFonts w:ascii="Calibri" w:hAnsi="Calibri" w:cs="Calibri"/>
      <w:sz w:val="22"/>
    </w:rPr>
  </w:style>
  <w:style w:type="character" w:customStyle="1" w:styleId="BodyTextIndent2Char1">
    <w:name w:val="Body Text Indent 2 Char1"/>
    <w:basedOn w:val="DefaultParagraphFont"/>
    <w:semiHidden/>
    <w:rsid w:val="00DB7F59"/>
    <w:rPr>
      <w:rFonts w:ascii="Calibri" w:hAnsi="Calibri" w:cs="Calibri"/>
    </w:rPr>
  </w:style>
  <w:style w:type="character" w:customStyle="1" w:styleId="PlainTextChar1">
    <w:name w:val="Plain Text Char1"/>
    <w:basedOn w:val="DefaultParagraphFont"/>
    <w:semiHidden/>
    <w:rsid w:val="00DB7F59"/>
    <w:rPr>
      <w:rFonts w:ascii="Consolas" w:hAnsi="Consolas" w:cs="Calibri"/>
      <w:sz w:val="21"/>
      <w:szCs w:val="21"/>
    </w:rPr>
  </w:style>
  <w:style w:type="character" w:customStyle="1" w:styleId="NoSpacingChar">
    <w:name w:val="No Spacing Char"/>
    <w:link w:val="NoSpacing"/>
    <w:uiPriority w:val="1"/>
    <w:qFormat/>
    <w:locked/>
    <w:rsid w:val="00DB7F5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DB7F5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B7F5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B7F59"/>
    <w:rPr>
      <w:rFonts w:ascii="Calibri" w:hAnsi="Calibri" w:cs="Calibri"/>
      <w:i/>
      <w:iCs/>
      <w:color w:val="000000" w:themeColor="text1"/>
    </w:rPr>
  </w:style>
  <w:style w:type="paragraph" w:customStyle="1" w:styleId="CiteSpacing">
    <w:name w:val="Cite Spacing"/>
    <w:basedOn w:val="Normal"/>
    <w:uiPriority w:val="4"/>
    <w:qFormat/>
    <w:rsid w:val="00DB7F5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B7F5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DB7F59"/>
    <w:rPr>
      <w:rFonts w:ascii="Calibri" w:eastAsia="Calibri" w:hAnsi="Calibri" w:cs="Calibri"/>
      <w:b/>
      <w:sz w:val="22"/>
    </w:rPr>
  </w:style>
  <w:style w:type="paragraph" w:customStyle="1" w:styleId="Heading2-Bold">
    <w:name w:val="Heading 2 - Bold"/>
    <w:basedOn w:val="Normal"/>
    <w:autoRedefine/>
    <w:uiPriority w:val="99"/>
    <w:qFormat/>
    <w:rsid w:val="00DB7F59"/>
    <w:rPr>
      <w:rFonts w:ascii="Garamond" w:eastAsia="Calibri" w:hAnsi="Garamond"/>
      <w:b/>
    </w:rPr>
  </w:style>
  <w:style w:type="paragraph" w:customStyle="1" w:styleId="tag">
    <w:name w:val="%tag"/>
    <w:basedOn w:val="Normal"/>
    <w:next w:val="Normal"/>
    <w:uiPriority w:val="99"/>
    <w:qFormat/>
    <w:rsid w:val="00DB7F59"/>
    <w:rPr>
      <w:rFonts w:ascii="Garamond" w:eastAsia="Calibri" w:hAnsi="Garamond"/>
      <w:bCs/>
      <w:sz w:val="18"/>
    </w:rPr>
  </w:style>
  <w:style w:type="character" w:customStyle="1" w:styleId="Style2Char">
    <w:name w:val="Style 2 Char"/>
    <w:link w:val="Style20"/>
    <w:uiPriority w:val="99"/>
    <w:locked/>
    <w:rsid w:val="00DB7F5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B7F5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DB7F5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B7F5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DB7F59"/>
    <w:rPr>
      <w:rFonts w:ascii="Georgia" w:eastAsia="Times New Roman" w:hAnsi="Georgia"/>
      <w:sz w:val="18"/>
      <w:szCs w:val="20"/>
      <w:lang w:val="x-none" w:eastAsia="x-none"/>
    </w:rPr>
  </w:style>
  <w:style w:type="paragraph" w:customStyle="1" w:styleId="textsmall0">
    <w:name w:val="textsmall"/>
    <w:basedOn w:val="Normal"/>
    <w:link w:val="textsmallChar0"/>
    <w:qFormat/>
    <w:rsid w:val="00DB7F5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B7F5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B7F5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B7F59"/>
    <w:rPr>
      <w:rFonts w:ascii="Arial" w:eastAsia="Times New Roman" w:hAnsi="Arial" w:cs="Arial"/>
      <w:sz w:val="12"/>
    </w:rPr>
  </w:style>
  <w:style w:type="paragraph" w:customStyle="1" w:styleId="Micro">
    <w:name w:val="Micro"/>
    <w:basedOn w:val="Normal"/>
    <w:next w:val="Normal"/>
    <w:link w:val="MicroChar"/>
    <w:qFormat/>
    <w:rsid w:val="00DB7F59"/>
    <w:rPr>
      <w:rFonts w:ascii="Arial" w:eastAsia="Times New Roman" w:hAnsi="Arial" w:cs="Arial"/>
      <w:sz w:val="12"/>
    </w:rPr>
  </w:style>
  <w:style w:type="character" w:customStyle="1" w:styleId="CardNotUnderlinedChar1">
    <w:name w:val="Card Not Underlined Char1"/>
    <w:link w:val="CardNotUnderlined"/>
    <w:locked/>
    <w:rsid w:val="00DB7F59"/>
    <w:rPr>
      <w:rFonts w:ascii="Bell MT" w:eastAsia="Calibri" w:hAnsi="Bell MT"/>
      <w:szCs w:val="20"/>
    </w:rPr>
  </w:style>
  <w:style w:type="paragraph" w:customStyle="1" w:styleId="CardNotUnderlined">
    <w:name w:val="Card Not Underlined"/>
    <w:basedOn w:val="Normal"/>
    <w:link w:val="CardNotUnderlinedChar1"/>
    <w:autoRedefine/>
    <w:qFormat/>
    <w:rsid w:val="00DB7F59"/>
    <w:rPr>
      <w:rFonts w:ascii="Bell MT" w:eastAsia="Calibri" w:hAnsi="Bell MT" w:cstheme="minorBidi"/>
      <w:sz w:val="24"/>
      <w:szCs w:val="20"/>
    </w:rPr>
  </w:style>
  <w:style w:type="paragraph" w:customStyle="1" w:styleId="h-lead">
    <w:name w:val="h-lead"/>
    <w:basedOn w:val="Normal"/>
    <w:uiPriority w:val="99"/>
    <w:qFormat/>
    <w:rsid w:val="00DB7F59"/>
    <w:pPr>
      <w:spacing w:before="100" w:beforeAutospacing="1" w:after="100" w:afterAutospacing="1"/>
    </w:pPr>
    <w:rPr>
      <w:rFonts w:eastAsia="Times New Roman"/>
      <w:sz w:val="24"/>
    </w:rPr>
  </w:style>
  <w:style w:type="paragraph" w:customStyle="1" w:styleId="intro">
    <w:name w:val="intro"/>
    <w:basedOn w:val="Normal"/>
    <w:uiPriority w:val="99"/>
    <w:qFormat/>
    <w:rsid w:val="00DB7F5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B7F5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B7F5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B7F5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B7F59"/>
    <w:rPr>
      <w:rFonts w:eastAsia="Calibri"/>
    </w:rPr>
  </w:style>
  <w:style w:type="paragraph" w:customStyle="1" w:styleId="F3-TagAuthor">
    <w:name w:val="F3 - Tag/Author"/>
    <w:basedOn w:val="Normal"/>
    <w:uiPriority w:val="99"/>
    <w:qFormat/>
    <w:rsid w:val="00DB7F59"/>
    <w:rPr>
      <w:rFonts w:eastAsia="Times New Roman"/>
      <w:b/>
    </w:rPr>
  </w:style>
  <w:style w:type="paragraph" w:customStyle="1" w:styleId="F5-UnderlineNormal">
    <w:name w:val="F5 - Underline Normal"/>
    <w:basedOn w:val="Normal"/>
    <w:uiPriority w:val="99"/>
    <w:qFormat/>
    <w:rsid w:val="00DB7F59"/>
    <w:rPr>
      <w:rFonts w:eastAsia="Calibri"/>
      <w:u w:val="single"/>
    </w:rPr>
  </w:style>
  <w:style w:type="paragraph" w:customStyle="1" w:styleId="Brief-PrimarySource">
    <w:name w:val="Brief - Primary Source"/>
    <w:basedOn w:val="Normal"/>
    <w:uiPriority w:val="99"/>
    <w:qFormat/>
    <w:rsid w:val="00DB7F59"/>
    <w:rPr>
      <w:rFonts w:eastAsia="Times New Roman"/>
      <w:b/>
      <w:sz w:val="24"/>
      <w:u w:val="single"/>
    </w:rPr>
  </w:style>
  <w:style w:type="paragraph" w:customStyle="1" w:styleId="Brief-Underline">
    <w:name w:val="Brief - Underline"/>
    <w:basedOn w:val="Normal"/>
    <w:uiPriority w:val="99"/>
    <w:qFormat/>
    <w:rsid w:val="00DB7F59"/>
    <w:rPr>
      <w:rFonts w:eastAsia="Times New Roman"/>
      <w:u w:val="single"/>
    </w:rPr>
  </w:style>
  <w:style w:type="paragraph" w:customStyle="1" w:styleId="Brief">
    <w:name w:val="Brief"/>
    <w:basedOn w:val="Brief-PrimarySource"/>
    <w:uiPriority w:val="99"/>
    <w:qFormat/>
    <w:rsid w:val="00DB7F59"/>
    <w:rPr>
      <w:b w:val="0"/>
    </w:rPr>
  </w:style>
  <w:style w:type="paragraph" w:customStyle="1" w:styleId="CM2">
    <w:name w:val="CM2"/>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B7F59"/>
    <w:pPr>
      <w:widowControl w:val="0"/>
      <w:spacing w:line="276" w:lineRule="atLeast"/>
    </w:pPr>
    <w:rPr>
      <w:color w:val="auto"/>
    </w:rPr>
  </w:style>
  <w:style w:type="paragraph" w:customStyle="1" w:styleId="CM34">
    <w:name w:val="CM34"/>
    <w:basedOn w:val="Default"/>
    <w:next w:val="Default"/>
    <w:uiPriority w:val="99"/>
    <w:qFormat/>
    <w:rsid w:val="00DB7F59"/>
    <w:pPr>
      <w:widowControl w:val="0"/>
    </w:pPr>
    <w:rPr>
      <w:color w:val="auto"/>
    </w:rPr>
  </w:style>
  <w:style w:type="paragraph" w:customStyle="1" w:styleId="CM56">
    <w:name w:val="CM56"/>
    <w:basedOn w:val="Default"/>
    <w:next w:val="Default"/>
    <w:uiPriority w:val="99"/>
    <w:qFormat/>
    <w:rsid w:val="00DB7F59"/>
    <w:pPr>
      <w:widowControl w:val="0"/>
    </w:pPr>
    <w:rPr>
      <w:rFonts w:eastAsia="Calibri"/>
      <w:color w:val="auto"/>
    </w:rPr>
  </w:style>
  <w:style w:type="paragraph" w:customStyle="1" w:styleId="CM58">
    <w:name w:val="CM58"/>
    <w:basedOn w:val="Default"/>
    <w:next w:val="Default"/>
    <w:uiPriority w:val="99"/>
    <w:qFormat/>
    <w:rsid w:val="00DB7F59"/>
    <w:pPr>
      <w:widowControl w:val="0"/>
    </w:pPr>
    <w:rPr>
      <w:rFonts w:eastAsia="Calibri"/>
      <w:color w:val="auto"/>
    </w:rPr>
  </w:style>
  <w:style w:type="paragraph" w:customStyle="1" w:styleId="CM57">
    <w:name w:val="CM57"/>
    <w:basedOn w:val="Default"/>
    <w:next w:val="Default"/>
    <w:uiPriority w:val="99"/>
    <w:qFormat/>
    <w:rsid w:val="00DB7F59"/>
    <w:pPr>
      <w:widowControl w:val="0"/>
    </w:pPr>
    <w:rPr>
      <w:rFonts w:eastAsia="Calibri"/>
      <w:color w:val="auto"/>
    </w:rPr>
  </w:style>
  <w:style w:type="paragraph" w:customStyle="1" w:styleId="CM1">
    <w:name w:val="CM1"/>
    <w:basedOn w:val="Default"/>
    <w:next w:val="Default"/>
    <w:uiPriority w:val="99"/>
    <w:qFormat/>
    <w:rsid w:val="00DB7F59"/>
    <w:pPr>
      <w:widowControl w:val="0"/>
    </w:pPr>
    <w:rPr>
      <w:rFonts w:eastAsia="Calibri"/>
      <w:color w:val="auto"/>
    </w:rPr>
  </w:style>
  <w:style w:type="paragraph" w:customStyle="1" w:styleId="CM49">
    <w:name w:val="CM49"/>
    <w:basedOn w:val="Default"/>
    <w:next w:val="Default"/>
    <w:uiPriority w:val="99"/>
    <w:qFormat/>
    <w:rsid w:val="00DB7F59"/>
    <w:pPr>
      <w:widowControl w:val="0"/>
    </w:pPr>
    <w:rPr>
      <w:rFonts w:eastAsia="Calibri"/>
      <w:color w:val="auto"/>
    </w:rPr>
  </w:style>
  <w:style w:type="paragraph" w:customStyle="1" w:styleId="CM41">
    <w:name w:val="CM41"/>
    <w:basedOn w:val="Default"/>
    <w:next w:val="Default"/>
    <w:uiPriority w:val="99"/>
    <w:qFormat/>
    <w:rsid w:val="00DB7F59"/>
    <w:pPr>
      <w:widowControl w:val="0"/>
    </w:pPr>
    <w:rPr>
      <w:rFonts w:eastAsia="Calibri"/>
      <w:color w:val="auto"/>
    </w:rPr>
  </w:style>
  <w:style w:type="paragraph" w:customStyle="1" w:styleId="3rdOrderPara">
    <w:name w:val="3rd Order Para"/>
    <w:basedOn w:val="Default"/>
    <w:next w:val="Default"/>
    <w:rsid w:val="00DB7F59"/>
    <w:pPr>
      <w:widowControl w:val="0"/>
    </w:pPr>
    <w:rPr>
      <w:rFonts w:eastAsia="Calibri"/>
      <w:color w:val="auto"/>
    </w:rPr>
  </w:style>
  <w:style w:type="paragraph" w:customStyle="1" w:styleId="2ndOrderPara">
    <w:name w:val="2nd Order Para"/>
    <w:basedOn w:val="Default"/>
    <w:next w:val="Default"/>
    <w:rsid w:val="00DB7F59"/>
    <w:pPr>
      <w:widowControl w:val="0"/>
    </w:pPr>
    <w:rPr>
      <w:rFonts w:eastAsia="Calibri"/>
      <w:color w:val="auto"/>
    </w:rPr>
  </w:style>
  <w:style w:type="paragraph" w:customStyle="1" w:styleId="Normal-SIGN2">
    <w:name w:val="Normal-SIGN2"/>
    <w:basedOn w:val="Default"/>
    <w:next w:val="Default"/>
    <w:qFormat/>
    <w:rsid w:val="00DB7F59"/>
    <w:pPr>
      <w:widowControl w:val="0"/>
    </w:pPr>
    <w:rPr>
      <w:rFonts w:eastAsia="Calibri"/>
      <w:color w:val="auto"/>
    </w:rPr>
  </w:style>
  <w:style w:type="paragraph" w:customStyle="1" w:styleId="Normal-SIGN1">
    <w:name w:val="Normal-SIGN1"/>
    <w:basedOn w:val="Default"/>
    <w:next w:val="Default"/>
    <w:uiPriority w:val="99"/>
    <w:qFormat/>
    <w:rsid w:val="00DB7F59"/>
    <w:pPr>
      <w:widowControl w:val="0"/>
    </w:pPr>
    <w:rPr>
      <w:rFonts w:eastAsia="Calibri"/>
      <w:color w:val="auto"/>
    </w:rPr>
  </w:style>
  <w:style w:type="paragraph" w:customStyle="1" w:styleId="CM3">
    <w:name w:val="CM3"/>
    <w:basedOn w:val="Default"/>
    <w:next w:val="Default"/>
    <w:uiPriority w:val="99"/>
    <w:qFormat/>
    <w:rsid w:val="00DB7F59"/>
    <w:pPr>
      <w:widowControl w:val="0"/>
      <w:spacing w:line="553" w:lineRule="atLeast"/>
    </w:pPr>
    <w:rPr>
      <w:rFonts w:eastAsia="Calibri"/>
      <w:color w:val="auto"/>
    </w:rPr>
  </w:style>
  <w:style w:type="paragraph" w:customStyle="1" w:styleId="CM33">
    <w:name w:val="CM33"/>
    <w:basedOn w:val="Default"/>
    <w:next w:val="Default"/>
    <w:uiPriority w:val="99"/>
    <w:qFormat/>
    <w:rsid w:val="00DB7F59"/>
    <w:pPr>
      <w:widowControl w:val="0"/>
    </w:pPr>
    <w:rPr>
      <w:rFonts w:eastAsia="Calibri"/>
      <w:color w:val="auto"/>
    </w:rPr>
  </w:style>
  <w:style w:type="paragraph" w:customStyle="1" w:styleId="CM37">
    <w:name w:val="CM37"/>
    <w:basedOn w:val="Default"/>
    <w:next w:val="Default"/>
    <w:uiPriority w:val="99"/>
    <w:qFormat/>
    <w:rsid w:val="00DB7F59"/>
    <w:pPr>
      <w:widowControl w:val="0"/>
    </w:pPr>
    <w:rPr>
      <w:rFonts w:eastAsia="Calibri"/>
      <w:color w:val="auto"/>
    </w:rPr>
  </w:style>
  <w:style w:type="paragraph" w:customStyle="1" w:styleId="CM7">
    <w:name w:val="CM7"/>
    <w:basedOn w:val="Default"/>
    <w:next w:val="Default"/>
    <w:uiPriority w:val="99"/>
    <w:qFormat/>
    <w:rsid w:val="00DB7F59"/>
    <w:pPr>
      <w:widowControl w:val="0"/>
      <w:spacing w:line="553" w:lineRule="atLeast"/>
    </w:pPr>
    <w:rPr>
      <w:rFonts w:eastAsia="Calibri"/>
      <w:color w:val="auto"/>
    </w:rPr>
  </w:style>
  <w:style w:type="paragraph" w:customStyle="1" w:styleId="Brief-SecondarySource">
    <w:name w:val="Brief - Secondary Source"/>
    <w:basedOn w:val="Normal"/>
    <w:qFormat/>
    <w:rsid w:val="00DB7F59"/>
    <w:rPr>
      <w:rFonts w:eastAsia="Times New Roman"/>
      <w:sz w:val="14"/>
      <w:szCs w:val="20"/>
    </w:rPr>
  </w:style>
  <w:style w:type="paragraph" w:customStyle="1" w:styleId="Brief-Card">
    <w:name w:val="Brief - Card"/>
    <w:basedOn w:val="Normal"/>
    <w:uiPriority w:val="99"/>
    <w:qFormat/>
    <w:rsid w:val="00DB7F59"/>
    <w:rPr>
      <w:rFonts w:eastAsia="Times New Roman"/>
    </w:rPr>
  </w:style>
  <w:style w:type="paragraph" w:customStyle="1" w:styleId="Pa2">
    <w:name w:val="Pa2"/>
    <w:basedOn w:val="Default"/>
    <w:next w:val="Default"/>
    <w:uiPriority w:val="99"/>
    <w:qFormat/>
    <w:rsid w:val="00DB7F5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B7F59"/>
    <w:pPr>
      <w:widowControl w:val="0"/>
    </w:pPr>
    <w:rPr>
      <w:rFonts w:ascii="Arial Black" w:hAnsi="Arial Black"/>
      <w:color w:val="auto"/>
    </w:rPr>
  </w:style>
  <w:style w:type="paragraph" w:customStyle="1" w:styleId="Cover1">
    <w:name w:val="Cover 1"/>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B7F59"/>
    <w:pPr>
      <w:widowControl w:val="0"/>
    </w:pPr>
    <w:rPr>
      <w:color w:val="auto"/>
    </w:rPr>
  </w:style>
  <w:style w:type="paragraph" w:customStyle="1" w:styleId="Pa11">
    <w:name w:val="Pa11"/>
    <w:basedOn w:val="Normal"/>
    <w:next w:val="Normal"/>
    <w:uiPriority w:val="99"/>
    <w:qFormat/>
    <w:rsid w:val="00DB7F5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B7F5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B7F5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DB7F59"/>
    <w:pPr>
      <w:widowControl w:val="0"/>
    </w:pPr>
    <w:rPr>
      <w:rFonts w:eastAsia="Calibri"/>
      <w:color w:val="auto"/>
    </w:rPr>
  </w:style>
  <w:style w:type="paragraph" w:customStyle="1" w:styleId="CM5">
    <w:name w:val="CM5"/>
    <w:basedOn w:val="Default"/>
    <w:next w:val="Default"/>
    <w:qFormat/>
    <w:rsid w:val="00DB7F59"/>
    <w:pPr>
      <w:widowControl w:val="0"/>
      <w:spacing w:line="553" w:lineRule="atLeast"/>
    </w:pPr>
    <w:rPr>
      <w:rFonts w:eastAsia="Calibri"/>
      <w:color w:val="auto"/>
    </w:rPr>
  </w:style>
  <w:style w:type="paragraph" w:customStyle="1" w:styleId="CM28">
    <w:name w:val="CM28"/>
    <w:basedOn w:val="Default"/>
    <w:next w:val="Default"/>
    <w:uiPriority w:val="99"/>
    <w:qFormat/>
    <w:rsid w:val="00DB7F59"/>
    <w:pPr>
      <w:widowControl w:val="0"/>
    </w:pPr>
    <w:rPr>
      <w:rFonts w:eastAsia="Calibri"/>
      <w:color w:val="auto"/>
    </w:rPr>
  </w:style>
  <w:style w:type="paragraph" w:customStyle="1" w:styleId="CM8">
    <w:name w:val="CM8"/>
    <w:basedOn w:val="Default"/>
    <w:next w:val="Default"/>
    <w:uiPriority w:val="99"/>
    <w:qFormat/>
    <w:rsid w:val="00DB7F59"/>
    <w:pPr>
      <w:widowControl w:val="0"/>
    </w:pPr>
    <w:rPr>
      <w:rFonts w:eastAsia="Calibri"/>
      <w:color w:val="auto"/>
    </w:rPr>
  </w:style>
  <w:style w:type="paragraph" w:customStyle="1" w:styleId="CM6">
    <w:name w:val="CM6"/>
    <w:basedOn w:val="Default"/>
    <w:next w:val="Default"/>
    <w:uiPriority w:val="99"/>
    <w:qFormat/>
    <w:rsid w:val="00DB7F59"/>
    <w:pPr>
      <w:widowControl w:val="0"/>
      <w:spacing w:line="553" w:lineRule="atLeast"/>
    </w:pPr>
    <w:rPr>
      <w:rFonts w:eastAsia="Calibri"/>
      <w:color w:val="auto"/>
    </w:rPr>
  </w:style>
  <w:style w:type="paragraph" w:customStyle="1" w:styleId="CM22">
    <w:name w:val="CM22"/>
    <w:basedOn w:val="Default"/>
    <w:next w:val="Default"/>
    <w:uiPriority w:val="99"/>
    <w:qFormat/>
    <w:rsid w:val="00DB7F59"/>
    <w:pPr>
      <w:widowControl w:val="0"/>
    </w:pPr>
    <w:rPr>
      <w:rFonts w:eastAsia="Calibri"/>
      <w:color w:val="auto"/>
    </w:rPr>
  </w:style>
  <w:style w:type="paragraph" w:customStyle="1" w:styleId="DoubleUnderlined">
    <w:name w:val="Double Underlined"/>
    <w:basedOn w:val="Heading2"/>
    <w:autoRedefine/>
    <w:uiPriority w:val="99"/>
    <w:qFormat/>
    <w:rsid w:val="00DB7F5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DB7F5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DB7F5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B7F5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B7F5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B7F5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B7F5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B7F5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B7F5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B7F59"/>
  </w:style>
  <w:style w:type="paragraph" w:customStyle="1" w:styleId="StyleUnderliningTimesNewRomanBoldNounderlineKernat16">
    <w:name w:val="Style Underlining + Times New Roman Bold No underline Kern at 16..."/>
    <w:basedOn w:val="Normal"/>
    <w:uiPriority w:val="99"/>
    <w:qFormat/>
    <w:rsid w:val="00DB7F5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B7F59"/>
    <w:rPr>
      <w:rFonts w:eastAsia="Times New Roman"/>
      <w:b/>
      <w:bCs/>
      <w:kern w:val="32"/>
      <w:sz w:val="32"/>
      <w:szCs w:val="32"/>
    </w:rPr>
  </w:style>
  <w:style w:type="paragraph" w:customStyle="1" w:styleId="StyleBoldUnderliningKernat16pt">
    <w:name w:val="Style Bold Underlining + Kern at 16 pt"/>
    <w:uiPriority w:val="99"/>
    <w:qFormat/>
    <w:rsid w:val="00DB7F5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B7F5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B7F5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B7F5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B7F59"/>
    <w:pPr>
      <w:ind w:left="400"/>
    </w:pPr>
    <w:rPr>
      <w:rFonts w:eastAsia="Times New Roman"/>
      <w:szCs w:val="20"/>
    </w:rPr>
  </w:style>
  <w:style w:type="paragraph" w:customStyle="1" w:styleId="Paste">
    <w:name w:val="Paste"/>
    <w:basedOn w:val="Normal"/>
    <w:qFormat/>
    <w:rsid w:val="00DB7F59"/>
    <w:rPr>
      <w:rFonts w:ascii="Arial Narrow" w:eastAsia="Times New Roman" w:hAnsi="Arial Narrow"/>
      <w:szCs w:val="20"/>
      <w:lang w:val="x-none" w:eastAsia="x-none"/>
    </w:rPr>
  </w:style>
  <w:style w:type="character" w:customStyle="1" w:styleId="UnderlineStyleChar">
    <w:name w:val="Underline Style Char"/>
    <w:link w:val="UnderlineStyle0"/>
    <w:locked/>
    <w:rsid w:val="00DB7F59"/>
    <w:rPr>
      <w:rFonts w:ascii="Georgia" w:eastAsia="Times New Roman" w:hAnsi="Georgia"/>
      <w:b/>
      <w:u w:val="single"/>
    </w:rPr>
  </w:style>
  <w:style w:type="paragraph" w:customStyle="1" w:styleId="UnderlineStyle0">
    <w:name w:val="Underline Style"/>
    <w:basedOn w:val="Normal"/>
    <w:link w:val="UnderlineStyleChar"/>
    <w:qFormat/>
    <w:rsid w:val="00DB7F59"/>
    <w:rPr>
      <w:rFonts w:ascii="Georgia" w:eastAsia="Times New Roman" w:hAnsi="Georgia" w:cstheme="minorBidi"/>
      <w:b/>
      <w:sz w:val="24"/>
      <w:u w:val="single"/>
    </w:rPr>
  </w:style>
  <w:style w:type="paragraph" w:customStyle="1" w:styleId="Normalization">
    <w:name w:val="Normalization"/>
    <w:basedOn w:val="Normal"/>
    <w:uiPriority w:val="99"/>
    <w:qFormat/>
    <w:rsid w:val="00DB7F59"/>
    <w:rPr>
      <w:rFonts w:eastAsia="Times New Roman"/>
      <w:sz w:val="18"/>
    </w:rPr>
  </w:style>
  <w:style w:type="paragraph" w:customStyle="1" w:styleId="BreifTitle">
    <w:name w:val="Breif Title"/>
    <w:basedOn w:val="Normal"/>
    <w:autoRedefine/>
    <w:uiPriority w:val="99"/>
    <w:qFormat/>
    <w:rsid w:val="00DB7F5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B7F5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B7F5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B7F59"/>
    <w:rPr>
      <w:rFonts w:eastAsia="Times New Roman"/>
      <w:color w:val="333333"/>
    </w:rPr>
  </w:style>
  <w:style w:type="paragraph" w:customStyle="1" w:styleId="StyleTagandCiteFranklinGothicDemi">
    <w:name w:val="Style Tag and Cite + Franklin Gothic Demi"/>
    <w:basedOn w:val="Normal"/>
    <w:autoRedefine/>
    <w:uiPriority w:val="99"/>
    <w:qFormat/>
    <w:rsid w:val="00DB7F5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B7F59"/>
    <w:rPr>
      <w:bCs/>
    </w:rPr>
  </w:style>
  <w:style w:type="paragraph" w:customStyle="1" w:styleId="tagCharCharCharCharCharCharChar">
    <w:name w:val="tag Char Char Char Char Char Char Char"/>
    <w:basedOn w:val="Normal"/>
    <w:uiPriority w:val="99"/>
    <w:qFormat/>
    <w:rsid w:val="00DB7F59"/>
    <w:rPr>
      <w:rFonts w:eastAsia="Times New Roman"/>
      <w:b/>
      <w:sz w:val="24"/>
      <w:szCs w:val="20"/>
    </w:rPr>
  </w:style>
  <w:style w:type="paragraph" w:customStyle="1" w:styleId="title-bold-medium">
    <w:name w:val="title-bold-medium"/>
    <w:basedOn w:val="Normal"/>
    <w:uiPriority w:val="99"/>
    <w:qFormat/>
    <w:rsid w:val="00DB7F5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B7F5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B7F59"/>
    <w:rPr>
      <w:rFonts w:ascii="Arial Narrow" w:eastAsia="Times New Roman" w:hAnsi="Arial Narrow"/>
      <w:b/>
      <w:sz w:val="24"/>
    </w:rPr>
  </w:style>
  <w:style w:type="paragraph" w:customStyle="1" w:styleId="BLOCKTITLE1">
    <w:name w:val="BLOCK TITLE"/>
    <w:basedOn w:val="Heading1"/>
    <w:uiPriority w:val="99"/>
    <w:qFormat/>
    <w:rsid w:val="00DB7F5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B7F59"/>
    <w:pPr>
      <w:widowControl w:val="0"/>
      <w:autoSpaceDE w:val="0"/>
      <w:autoSpaceDN w:val="0"/>
      <w:adjustRightInd w:val="0"/>
    </w:pPr>
    <w:rPr>
      <w:sz w:val="24"/>
      <w:szCs w:val="20"/>
    </w:rPr>
  </w:style>
  <w:style w:type="paragraph" w:customStyle="1" w:styleId="BriefTitle1">
    <w:name w:val="Brief Title 1"/>
    <w:basedOn w:val="Normal"/>
    <w:uiPriority w:val="99"/>
    <w:qFormat/>
    <w:rsid w:val="00DB7F5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B7F5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B7F5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B7F5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B7F59"/>
    <w:pPr>
      <w:spacing w:before="100" w:beforeAutospacing="1" w:after="100" w:afterAutospacing="1"/>
    </w:pPr>
    <w:rPr>
      <w:rFonts w:eastAsia="Times New Roman"/>
    </w:rPr>
  </w:style>
  <w:style w:type="paragraph" w:customStyle="1" w:styleId="ToRead">
    <w:name w:val="To Read"/>
    <w:basedOn w:val="Normal"/>
    <w:uiPriority w:val="99"/>
    <w:qFormat/>
    <w:rsid w:val="00DB7F59"/>
    <w:pPr>
      <w:ind w:left="720"/>
    </w:pPr>
    <w:rPr>
      <w:rFonts w:ascii="Verdana" w:eastAsia="Times New Roman" w:hAnsi="Verdana"/>
      <w:b/>
      <w:u w:val="single"/>
    </w:rPr>
  </w:style>
  <w:style w:type="paragraph" w:customStyle="1" w:styleId="Style1">
    <w:name w:val="Style 1"/>
    <w:basedOn w:val="Normal"/>
    <w:uiPriority w:val="99"/>
    <w:qFormat/>
    <w:rsid w:val="00DB7F59"/>
    <w:pPr>
      <w:widowControl w:val="0"/>
      <w:ind w:firstLine="216"/>
    </w:pPr>
    <w:rPr>
      <w:rFonts w:eastAsia="Times New Roman"/>
      <w:noProof/>
      <w:color w:val="000000"/>
      <w:szCs w:val="20"/>
    </w:rPr>
  </w:style>
  <w:style w:type="paragraph" w:customStyle="1" w:styleId="Style40">
    <w:name w:val="Style 4"/>
    <w:basedOn w:val="Normal"/>
    <w:uiPriority w:val="99"/>
    <w:qFormat/>
    <w:rsid w:val="00DB7F5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B7F5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B7F5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B7F59"/>
    <w:pPr>
      <w:ind w:left="1660"/>
    </w:pPr>
  </w:style>
  <w:style w:type="paragraph" w:customStyle="1" w:styleId="PageNumber1">
    <w:name w:val="Page Number1"/>
    <w:basedOn w:val="Normal"/>
    <w:next w:val="Normal"/>
    <w:uiPriority w:val="99"/>
    <w:qFormat/>
    <w:rsid w:val="00DB7F59"/>
    <w:rPr>
      <w:rFonts w:eastAsia="Times New Roman"/>
    </w:rPr>
  </w:style>
  <w:style w:type="paragraph" w:customStyle="1" w:styleId="Card1">
    <w:name w:val="Card1"/>
    <w:uiPriority w:val="99"/>
    <w:qFormat/>
    <w:rsid w:val="00DB7F5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B7F5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B7F59"/>
    <w:pPr>
      <w:ind w:left="288" w:right="288"/>
    </w:pPr>
    <w:rPr>
      <w:rFonts w:eastAsia="Times New Roman"/>
    </w:rPr>
  </w:style>
  <w:style w:type="paragraph" w:customStyle="1" w:styleId="CaseListNormal">
    <w:name w:val="Case List Normal"/>
    <w:basedOn w:val="Normal"/>
    <w:uiPriority w:val="99"/>
    <w:qFormat/>
    <w:rsid w:val="00DB7F59"/>
    <w:rPr>
      <w:rFonts w:ascii="Times" w:eastAsia="Times New Roman" w:hAnsi="Times"/>
      <w:szCs w:val="26"/>
    </w:rPr>
  </w:style>
  <w:style w:type="paragraph" w:customStyle="1" w:styleId="Body">
    <w:name w:val="Body"/>
    <w:basedOn w:val="Normal"/>
    <w:uiPriority w:val="99"/>
    <w:qFormat/>
    <w:rsid w:val="00DB7F59"/>
    <w:pPr>
      <w:outlineLvl w:val="3"/>
    </w:pPr>
    <w:rPr>
      <w:rFonts w:eastAsia="Times New Roman"/>
      <w:szCs w:val="20"/>
    </w:rPr>
  </w:style>
  <w:style w:type="paragraph" w:customStyle="1" w:styleId="3text">
    <w:name w:val="3text"/>
    <w:basedOn w:val="Normal"/>
    <w:uiPriority w:val="99"/>
    <w:qFormat/>
    <w:rsid w:val="00DB7F59"/>
    <w:pPr>
      <w:spacing w:before="100" w:beforeAutospacing="1" w:after="100" w:afterAutospacing="1"/>
    </w:pPr>
    <w:rPr>
      <w:rFonts w:eastAsia="Times New Roman"/>
      <w:sz w:val="24"/>
    </w:rPr>
  </w:style>
  <w:style w:type="paragraph" w:customStyle="1" w:styleId="TimesNewRoman12">
    <w:name w:val="TimesNewRoman12"/>
    <w:uiPriority w:val="99"/>
    <w:qFormat/>
    <w:rsid w:val="00DB7F5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B7F5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B7F5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B7F59"/>
    <w:rPr>
      <w:rFonts w:eastAsia="Times New Roman"/>
      <w:color w:val="000000"/>
      <w:sz w:val="18"/>
    </w:rPr>
  </w:style>
  <w:style w:type="paragraph" w:customStyle="1" w:styleId="text1">
    <w:name w:val="text1"/>
    <w:basedOn w:val="Normal"/>
    <w:autoRedefine/>
    <w:uiPriority w:val="99"/>
    <w:qFormat/>
    <w:rsid w:val="00DB7F59"/>
    <w:rPr>
      <w:rFonts w:eastAsia="Times New Roman"/>
      <w:szCs w:val="20"/>
    </w:rPr>
  </w:style>
  <w:style w:type="paragraph" w:customStyle="1" w:styleId="RepeatBlockHeading">
    <w:name w:val="Repeat Block Heading"/>
    <w:basedOn w:val="Normal"/>
    <w:autoRedefine/>
    <w:uiPriority w:val="99"/>
    <w:qFormat/>
    <w:rsid w:val="00DB7F59"/>
    <w:pPr>
      <w:jc w:val="center"/>
    </w:pPr>
    <w:rPr>
      <w:rFonts w:eastAsia="Times New Roman"/>
      <w:b/>
      <w:smallCaps/>
      <w:color w:val="000000"/>
      <w:sz w:val="24"/>
      <w:u w:val="thick"/>
    </w:rPr>
  </w:style>
  <w:style w:type="paragraph" w:customStyle="1" w:styleId="story-headline">
    <w:name w:val="story-headline"/>
    <w:basedOn w:val="Normal"/>
    <w:uiPriority w:val="99"/>
    <w:qFormat/>
    <w:rsid w:val="00DB7F59"/>
    <w:pPr>
      <w:spacing w:before="72" w:after="72"/>
    </w:pPr>
    <w:rPr>
      <w:rFonts w:eastAsia="Times New Roman"/>
      <w:b/>
      <w:bCs/>
      <w:sz w:val="26"/>
      <w:szCs w:val="26"/>
    </w:rPr>
  </w:style>
  <w:style w:type="paragraph" w:customStyle="1" w:styleId="story-body">
    <w:name w:val="story-body"/>
    <w:basedOn w:val="Normal"/>
    <w:uiPriority w:val="99"/>
    <w:qFormat/>
    <w:rsid w:val="00DB7F59"/>
    <w:pPr>
      <w:spacing w:before="100" w:beforeAutospacing="1" w:after="100" w:afterAutospacing="1"/>
    </w:pPr>
    <w:rPr>
      <w:rFonts w:eastAsia="Times New Roman"/>
    </w:rPr>
  </w:style>
  <w:style w:type="paragraph" w:customStyle="1" w:styleId="story-dateline">
    <w:name w:val="story-dateline"/>
    <w:basedOn w:val="Normal"/>
    <w:uiPriority w:val="99"/>
    <w:qFormat/>
    <w:rsid w:val="00DB7F59"/>
    <w:rPr>
      <w:rFonts w:eastAsia="Times New Roman"/>
      <w:b/>
      <w:bCs/>
    </w:rPr>
  </w:style>
  <w:style w:type="paragraph" w:customStyle="1" w:styleId="TextofCards">
    <w:name w:val="Text of Cards"/>
    <w:basedOn w:val="Normal"/>
    <w:uiPriority w:val="99"/>
    <w:qFormat/>
    <w:rsid w:val="00DB7F59"/>
    <w:rPr>
      <w:rFonts w:eastAsia="Times New Roman"/>
      <w:color w:val="000000"/>
      <w:spacing w:val="6"/>
      <w:szCs w:val="23"/>
    </w:rPr>
  </w:style>
  <w:style w:type="paragraph" w:customStyle="1" w:styleId="Corpotesto">
    <w:name w:val="Corpo testo"/>
    <w:basedOn w:val="Normal"/>
    <w:uiPriority w:val="99"/>
    <w:qFormat/>
    <w:rsid w:val="00DB7F5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B7F5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DB7F59"/>
    <w:rPr>
      <w:rFonts w:eastAsia="Times New Roman" w:cs="Calibri"/>
      <w:b/>
      <w:bCs/>
    </w:rPr>
  </w:style>
  <w:style w:type="paragraph" w:customStyle="1" w:styleId="inside-copy">
    <w:name w:val="inside-copy"/>
    <w:basedOn w:val="Normal"/>
    <w:uiPriority w:val="99"/>
    <w:qFormat/>
    <w:rsid w:val="00DB7F5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B7F5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B7F5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B7F59"/>
    <w:rPr>
      <w:rFonts w:ascii="Arial" w:hAnsi="Arial"/>
      <w:b w:val="0"/>
      <w:caps w:val="0"/>
      <w:sz w:val="20"/>
    </w:rPr>
  </w:style>
  <w:style w:type="paragraph" w:customStyle="1" w:styleId="ProjectTitleLine">
    <w:name w:val="Project Title Line"/>
    <w:basedOn w:val="Normal"/>
    <w:next w:val="Normal"/>
    <w:autoRedefine/>
    <w:uiPriority w:val="99"/>
    <w:qFormat/>
    <w:rsid w:val="00DB7F59"/>
    <w:pPr>
      <w:jc w:val="center"/>
    </w:pPr>
    <w:rPr>
      <w:rFonts w:eastAsia="Times New Roman"/>
      <w:caps/>
      <w:szCs w:val="20"/>
    </w:rPr>
  </w:style>
  <w:style w:type="paragraph" w:customStyle="1" w:styleId="LanguageStrike">
    <w:name w:val="Language Strike"/>
    <w:basedOn w:val="Normal"/>
    <w:next w:val="Normal"/>
    <w:uiPriority w:val="99"/>
    <w:qFormat/>
    <w:rsid w:val="00DB7F59"/>
    <w:rPr>
      <w:rFonts w:ascii="Arial Narrow" w:eastAsia="Times New Roman" w:hAnsi="Arial Narrow"/>
      <w:strike/>
    </w:rPr>
  </w:style>
  <w:style w:type="paragraph" w:customStyle="1" w:styleId="NormalVerdana">
    <w:name w:val="Normal + Verdana"/>
    <w:aliases w:val="10 pt,White,Normal + Arial"/>
    <w:basedOn w:val="Normal"/>
    <w:uiPriority w:val="99"/>
    <w:qFormat/>
    <w:rsid w:val="00DB7F59"/>
    <w:rPr>
      <w:rFonts w:eastAsia="Times New Roman"/>
      <w:szCs w:val="20"/>
      <w:u w:val="single"/>
    </w:rPr>
  </w:style>
  <w:style w:type="paragraph" w:customStyle="1" w:styleId="Normal10pt">
    <w:name w:val="Normal + 10 pt"/>
    <w:basedOn w:val="Normal"/>
    <w:uiPriority w:val="99"/>
    <w:qFormat/>
    <w:rsid w:val="00DB7F59"/>
    <w:rPr>
      <w:rFonts w:eastAsia="Times New Roman"/>
      <w:szCs w:val="20"/>
    </w:rPr>
  </w:style>
  <w:style w:type="paragraph" w:customStyle="1" w:styleId="cardChar1Char">
    <w:name w:val="card Char1 Char"/>
    <w:basedOn w:val="Normal"/>
    <w:uiPriority w:val="99"/>
    <w:qFormat/>
    <w:rsid w:val="00DB7F59"/>
    <w:pPr>
      <w:ind w:left="288" w:right="288"/>
    </w:pPr>
    <w:rPr>
      <w:rFonts w:eastAsia="Times New Roman"/>
      <w:szCs w:val="20"/>
    </w:rPr>
  </w:style>
  <w:style w:type="paragraph" w:customStyle="1" w:styleId="CM12">
    <w:name w:val="CM12"/>
    <w:basedOn w:val="Default"/>
    <w:next w:val="Default"/>
    <w:uiPriority w:val="99"/>
    <w:qFormat/>
    <w:rsid w:val="00DB7F5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B7F59"/>
    <w:pPr>
      <w:widowControl w:val="0"/>
      <w:spacing w:after="480"/>
    </w:pPr>
    <w:rPr>
      <w:rFonts w:ascii="Granjon LT Std" w:hAnsi="Granjon LT Std"/>
      <w:color w:val="auto"/>
    </w:rPr>
  </w:style>
  <w:style w:type="paragraph" w:customStyle="1" w:styleId="CM10">
    <w:name w:val="CM10"/>
    <w:basedOn w:val="Default"/>
    <w:next w:val="Default"/>
    <w:uiPriority w:val="99"/>
    <w:qFormat/>
    <w:rsid w:val="00DB7F59"/>
    <w:pPr>
      <w:widowControl w:val="0"/>
      <w:spacing w:line="320" w:lineRule="atLeast"/>
    </w:pPr>
    <w:rPr>
      <w:rFonts w:ascii="Granjon LT Std" w:hAnsi="Granjon LT Std"/>
      <w:color w:val="auto"/>
    </w:rPr>
  </w:style>
  <w:style w:type="paragraph" w:customStyle="1" w:styleId="bold">
    <w:name w:val="bold"/>
    <w:basedOn w:val="Normal"/>
    <w:uiPriority w:val="99"/>
    <w:qFormat/>
    <w:rsid w:val="00DB7F5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B7F59"/>
    <w:rPr>
      <w:rFonts w:ascii="Arial Narrow" w:eastAsia="Times New Roman" w:hAnsi="Arial Narrow"/>
      <w:strike/>
      <w:szCs w:val="20"/>
    </w:rPr>
  </w:style>
  <w:style w:type="paragraph" w:customStyle="1" w:styleId="textbodyblack">
    <w:name w:val="textbodyblack"/>
    <w:basedOn w:val="Normal"/>
    <w:uiPriority w:val="99"/>
    <w:qFormat/>
    <w:rsid w:val="00DB7F5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B7F5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B7F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B7F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B7F5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B7F59"/>
    <w:rPr>
      <w:rFonts w:ascii="Georgia" w:eastAsia="Times New Roman" w:hAnsi="Georgia"/>
      <w:b/>
      <w:bCs/>
      <w:szCs w:val="16"/>
      <w:u w:val="single"/>
    </w:rPr>
  </w:style>
  <w:style w:type="paragraph" w:customStyle="1" w:styleId="CiteCorrected">
    <w:name w:val="Cite Corrected"/>
    <w:basedOn w:val="Normal"/>
    <w:link w:val="CiteCorrectedChar"/>
    <w:qFormat/>
    <w:rsid w:val="00DB7F5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DB7F5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DB7F59"/>
    <w:pPr>
      <w:ind w:left="288"/>
    </w:pPr>
    <w:rPr>
      <w:rFonts w:eastAsia="SimSun"/>
      <w:szCs w:val="20"/>
      <w:lang w:eastAsia="zh-CN"/>
    </w:rPr>
  </w:style>
  <w:style w:type="paragraph" w:customStyle="1" w:styleId="story-body-text">
    <w:name w:val="story-body-text"/>
    <w:basedOn w:val="Normal"/>
    <w:uiPriority w:val="99"/>
    <w:qFormat/>
    <w:rsid w:val="00DB7F5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B7F5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B7F59"/>
    <w:rPr>
      <w:u w:val="single"/>
    </w:rPr>
  </w:style>
  <w:style w:type="paragraph" w:customStyle="1" w:styleId="StyleCardText11ptUnderline">
    <w:name w:val="Style Card Text + 11 pt Underline"/>
    <w:link w:val="StyleCardText11ptUnderlineChar"/>
    <w:qFormat/>
    <w:rsid w:val="00DB7F5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B7F59"/>
    <w:rPr>
      <w:rFonts w:ascii="Georgia" w:hAnsi="Georgia"/>
      <w:sz w:val="16"/>
    </w:rPr>
  </w:style>
  <w:style w:type="paragraph" w:customStyle="1" w:styleId="StyleMinimizedText11pt">
    <w:name w:val="Style Minimized Text + 11 pt"/>
    <w:basedOn w:val="Normal"/>
    <w:link w:val="StyleMinimizedText11ptChar"/>
    <w:qFormat/>
    <w:rsid w:val="00DB7F5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B7F59"/>
    <w:rPr>
      <w:rFonts w:ascii="Georgia" w:hAnsi="Georgia"/>
      <w:sz w:val="16"/>
    </w:rPr>
  </w:style>
  <w:style w:type="paragraph" w:customStyle="1" w:styleId="StyleMinimizedText11pt1">
    <w:name w:val="Style Minimized Text + 11 pt1"/>
    <w:basedOn w:val="Normal"/>
    <w:link w:val="StyleMinimizedText11pt1Char"/>
    <w:qFormat/>
    <w:rsid w:val="00DB7F59"/>
    <w:rPr>
      <w:rFonts w:ascii="Georgia" w:hAnsi="Georgia" w:cstheme="minorBidi"/>
      <w:sz w:val="16"/>
    </w:rPr>
  </w:style>
  <w:style w:type="character" w:customStyle="1" w:styleId="Debate-CardSmalltextF2Char">
    <w:name w:val="Debate- Card Small text F2 Char"/>
    <w:link w:val="Debate-CardSmalltextF2"/>
    <w:locked/>
    <w:rsid w:val="00DB7F59"/>
    <w:rPr>
      <w:rFonts w:ascii="Arial Narrow" w:hAnsi="Arial Narrow"/>
      <w:sz w:val="16"/>
    </w:rPr>
  </w:style>
  <w:style w:type="paragraph" w:customStyle="1" w:styleId="Debate-CardSmalltextF2">
    <w:name w:val="Debate- Card Small text F2"/>
    <w:basedOn w:val="Normal"/>
    <w:next w:val="Normal"/>
    <w:link w:val="Debate-CardSmalltextF2Char"/>
    <w:qFormat/>
    <w:rsid w:val="00DB7F5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B7F59"/>
    <w:rPr>
      <w:rFonts w:ascii="Arial Narrow" w:hAnsi="Arial Narrow"/>
      <w:b/>
      <w:sz w:val="18"/>
      <w:u w:val="single"/>
    </w:rPr>
  </w:style>
  <w:style w:type="paragraph" w:customStyle="1" w:styleId="Debate-EmphasizedText-F5">
    <w:name w:val="Debate- Emphasized Text- F5"/>
    <w:basedOn w:val="Normal"/>
    <w:link w:val="Debate-EmphasizedText-F5Char"/>
    <w:qFormat/>
    <w:rsid w:val="00DB7F5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B7F5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B7F5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B7F5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B7F59"/>
    <w:rPr>
      <w:rFonts w:ascii="Times New Roman" w:eastAsia="Times New Roman" w:hAnsi="Times New Roman"/>
      <w:sz w:val="16"/>
    </w:rPr>
  </w:style>
  <w:style w:type="character" w:customStyle="1" w:styleId="CardStyleChar">
    <w:name w:val="Card Style Char"/>
    <w:link w:val="CardStyle"/>
    <w:locked/>
    <w:rsid w:val="00DB7F59"/>
    <w:rPr>
      <w:rFonts w:ascii="Calibri" w:eastAsia="Times New Roman" w:hAnsi="Calibri" w:cs="Calibri"/>
      <w:sz w:val="22"/>
    </w:rPr>
  </w:style>
  <w:style w:type="paragraph" w:customStyle="1" w:styleId="emactive">
    <w:name w:val="emactive"/>
    <w:basedOn w:val="Normal"/>
    <w:uiPriority w:val="99"/>
    <w:qFormat/>
    <w:rsid w:val="00DB7F59"/>
    <w:pPr>
      <w:spacing w:before="100" w:beforeAutospacing="1" w:after="100" w:afterAutospacing="1"/>
    </w:pPr>
    <w:rPr>
      <w:rFonts w:eastAsia="Times New Roman"/>
      <w:sz w:val="24"/>
    </w:rPr>
  </w:style>
  <w:style w:type="paragraph" w:customStyle="1" w:styleId="emready">
    <w:name w:val="emready"/>
    <w:basedOn w:val="Normal"/>
    <w:uiPriority w:val="99"/>
    <w:qFormat/>
    <w:rsid w:val="00DB7F5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B7F5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B7F59"/>
    <w:rPr>
      <w:rFonts w:ascii="Georgia" w:eastAsia="Times New Roman" w:hAnsi="Georgia" w:cs="Times New Roman"/>
      <w:b/>
      <w:sz w:val="24"/>
      <w:u w:val="single"/>
    </w:rPr>
  </w:style>
  <w:style w:type="character" w:customStyle="1" w:styleId="CardHighlightChar">
    <w:name w:val="Card Highlight Char"/>
    <w:link w:val="CardHighlight"/>
    <w:locked/>
    <w:rsid w:val="00DB7F5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B7F59"/>
    <w:pPr>
      <w:shd w:val="clear" w:color="auto" w:fill="66FFFF"/>
    </w:pPr>
    <w:rPr>
      <w:rFonts w:eastAsia="Calibri"/>
      <w:sz w:val="24"/>
      <w:u w:val="single"/>
    </w:rPr>
  </w:style>
  <w:style w:type="character" w:customStyle="1" w:styleId="BlockHeaderHiddenChar">
    <w:name w:val="Block Header Hidden Char"/>
    <w:link w:val="BlockHeaderHidden"/>
    <w:locked/>
    <w:rsid w:val="00DB7F5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B7F5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B7F59"/>
    <w:pPr>
      <w:spacing w:before="100" w:beforeAutospacing="1" w:after="100" w:afterAutospacing="1"/>
    </w:pPr>
    <w:rPr>
      <w:rFonts w:eastAsia="Times New Roman"/>
      <w:sz w:val="24"/>
    </w:rPr>
  </w:style>
  <w:style w:type="paragraph" w:customStyle="1" w:styleId="norma">
    <w:name w:val="norma"/>
    <w:basedOn w:val="Heading3"/>
    <w:uiPriority w:val="99"/>
    <w:qFormat/>
    <w:rsid w:val="00DB7F59"/>
    <w:rPr>
      <w:rFonts w:eastAsia="MS Gothic" w:cs="Arial"/>
      <w:sz w:val="24"/>
    </w:rPr>
  </w:style>
  <w:style w:type="paragraph" w:customStyle="1" w:styleId="nromal">
    <w:name w:val="nromal"/>
    <w:basedOn w:val="Normal"/>
    <w:uiPriority w:val="99"/>
    <w:qFormat/>
    <w:rsid w:val="00DB7F59"/>
    <w:pPr>
      <w:keepNext/>
      <w:keepLines/>
      <w:spacing w:before="200"/>
      <w:outlineLvl w:val="3"/>
    </w:pPr>
    <w:rPr>
      <w:rFonts w:eastAsia="Times New Roman" w:cs="Cambria"/>
      <w:b/>
      <w:iCs/>
    </w:rPr>
  </w:style>
  <w:style w:type="paragraph" w:customStyle="1" w:styleId="natural">
    <w:name w:val="natural"/>
    <w:basedOn w:val="Normal"/>
    <w:uiPriority w:val="99"/>
    <w:qFormat/>
    <w:rsid w:val="00DB7F59"/>
    <w:pPr>
      <w:keepNext/>
      <w:keepLines/>
      <w:spacing w:before="200"/>
      <w:outlineLvl w:val="3"/>
    </w:pPr>
    <w:rPr>
      <w:rFonts w:eastAsia="Times New Roman"/>
      <w:b/>
      <w:iCs/>
    </w:rPr>
  </w:style>
  <w:style w:type="paragraph" w:customStyle="1" w:styleId="nroaml">
    <w:name w:val="nroaml"/>
    <w:basedOn w:val="Normal"/>
    <w:uiPriority w:val="99"/>
    <w:qFormat/>
    <w:rsid w:val="00DB7F59"/>
    <w:pPr>
      <w:keepNext/>
      <w:keepLines/>
      <w:spacing w:before="200"/>
      <w:outlineLvl w:val="3"/>
    </w:pPr>
    <w:rPr>
      <w:rFonts w:eastAsia="Times New Roman"/>
      <w:b/>
      <w:iCs/>
    </w:rPr>
  </w:style>
  <w:style w:type="paragraph" w:customStyle="1" w:styleId="noraml">
    <w:name w:val="noraml"/>
    <w:basedOn w:val="Normal"/>
    <w:uiPriority w:val="99"/>
    <w:qFormat/>
    <w:rsid w:val="00DB7F5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B7F59"/>
    <w:rPr>
      <w:rFonts w:ascii="Georgia" w:eastAsia="Calibri" w:hAnsi="Georgia"/>
      <w:sz w:val="16"/>
      <w:szCs w:val="16"/>
    </w:rPr>
  </w:style>
  <w:style w:type="paragraph" w:customStyle="1" w:styleId="SmallSizeParagraph">
    <w:name w:val="Small Size Paragraph"/>
    <w:basedOn w:val="Normal"/>
    <w:link w:val="SmallSizeParagraphChar"/>
    <w:qFormat/>
    <w:rsid w:val="00DB7F5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B7F5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B7F5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DB7F5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B7F59"/>
    <w:rPr>
      <w:rFonts w:ascii="Times New Roman" w:eastAsia="Times New Roman" w:hAnsi="Times New Roman" w:cs="Times New Roman"/>
      <w:strike/>
      <w:sz w:val="20"/>
    </w:rPr>
  </w:style>
  <w:style w:type="character" w:customStyle="1" w:styleId="CardT1Char">
    <w:name w:val="CardT1 Char"/>
    <w:link w:val="CardT1"/>
    <w:locked/>
    <w:rsid w:val="00DB7F59"/>
    <w:rPr>
      <w:rFonts w:ascii="Arial" w:eastAsia="Calibri" w:hAnsi="Arial" w:cs="Arial"/>
      <w:kern w:val="2"/>
      <w:sz w:val="14"/>
      <w:szCs w:val="14"/>
      <w:lang w:eastAsia="zh-TW"/>
    </w:rPr>
  </w:style>
  <w:style w:type="paragraph" w:customStyle="1" w:styleId="CardT1">
    <w:name w:val="CardT1"/>
    <w:basedOn w:val="Normal"/>
    <w:link w:val="CardT1Char"/>
    <w:qFormat/>
    <w:rsid w:val="00DB7F5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B7F5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B7F5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B7F59"/>
    <w:pPr>
      <w:spacing w:before="100" w:beforeAutospacing="1" w:after="100" w:afterAutospacing="1"/>
    </w:pPr>
    <w:rPr>
      <w:rFonts w:eastAsia="Times New Roman"/>
      <w:sz w:val="24"/>
    </w:rPr>
  </w:style>
  <w:style w:type="paragraph" w:customStyle="1" w:styleId="CiteReal">
    <w:name w:val="Cite Real"/>
    <w:basedOn w:val="Normal"/>
    <w:next w:val="Normal"/>
    <w:qFormat/>
    <w:rsid w:val="00DB7F59"/>
    <w:rPr>
      <w:rFonts w:eastAsia="MS Mincho"/>
      <w:b/>
      <w:sz w:val="24"/>
      <w:u w:val="single"/>
    </w:rPr>
  </w:style>
  <w:style w:type="paragraph" w:customStyle="1" w:styleId="2909F619802848F09E01365C32F34654">
    <w:name w:val="2909F619802848F09E01365C32F34654"/>
    <w:uiPriority w:val="99"/>
    <w:qFormat/>
    <w:rsid w:val="00DB7F5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B7F59"/>
    <w:rPr>
      <w:rFonts w:ascii="Georgia" w:eastAsia="Calibri" w:hAnsi="Georgia"/>
      <w:u w:val="single"/>
      <w:lang w:val="x-none" w:eastAsia="zh-CN"/>
    </w:rPr>
  </w:style>
  <w:style w:type="paragraph" w:customStyle="1" w:styleId="UnderlineS">
    <w:name w:val="Underline S"/>
    <w:basedOn w:val="Normal"/>
    <w:link w:val="UnderlineSChar"/>
    <w:qFormat/>
    <w:rsid w:val="00DB7F5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DB7F59"/>
    <w:rPr>
      <w:rFonts w:ascii="Georgia" w:eastAsia="SimSun" w:hAnsi="Georgia"/>
      <w:sz w:val="12"/>
    </w:rPr>
  </w:style>
  <w:style w:type="paragraph" w:customStyle="1" w:styleId="Ununderlined">
    <w:name w:val="Ununderlined"/>
    <w:basedOn w:val="Normal"/>
    <w:link w:val="UnunderlinedChar"/>
    <w:qFormat/>
    <w:rsid w:val="00DB7F59"/>
    <w:rPr>
      <w:rFonts w:ascii="Georgia" w:eastAsia="SimSun" w:hAnsi="Georgia" w:cstheme="minorBidi"/>
      <w:sz w:val="12"/>
    </w:rPr>
  </w:style>
  <w:style w:type="character" w:customStyle="1" w:styleId="HighlightingChar">
    <w:name w:val="Highlighting Char"/>
    <w:link w:val="Highlighting"/>
    <w:locked/>
    <w:rsid w:val="00DB7F59"/>
    <w:rPr>
      <w:rFonts w:ascii="Georgia" w:eastAsia="SimSun" w:hAnsi="Georgia"/>
      <w:u w:val="thick"/>
    </w:rPr>
  </w:style>
  <w:style w:type="paragraph" w:customStyle="1" w:styleId="Highlighting">
    <w:name w:val="Highlighting"/>
    <w:basedOn w:val="Normal"/>
    <w:link w:val="HighlightingChar"/>
    <w:autoRedefine/>
    <w:qFormat/>
    <w:rsid w:val="00DB7F59"/>
    <w:rPr>
      <w:rFonts w:ascii="Georgia" w:eastAsia="SimSun" w:hAnsi="Georgia" w:cstheme="minorBidi"/>
      <w:sz w:val="24"/>
      <w:u w:val="thick"/>
    </w:rPr>
  </w:style>
  <w:style w:type="character" w:customStyle="1" w:styleId="CITEChar0">
    <w:name w:val="CITE Char"/>
    <w:link w:val="CITE"/>
    <w:locked/>
    <w:rsid w:val="00DB7F5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B7F5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B7F59"/>
    <w:pPr>
      <w:spacing w:before="100" w:beforeAutospacing="1" w:after="100" w:afterAutospacing="1"/>
    </w:pPr>
    <w:rPr>
      <w:rFonts w:eastAsia="Times New Roman"/>
      <w:sz w:val="24"/>
      <w:lang w:eastAsia="zh-CN"/>
    </w:rPr>
  </w:style>
  <w:style w:type="paragraph" w:customStyle="1" w:styleId="Analytics">
    <w:name w:val="Analytics"/>
    <w:basedOn w:val="Normal"/>
    <w:rsid w:val="00DB7F59"/>
    <w:rPr>
      <w:rFonts w:eastAsia="Calibri"/>
      <w:b/>
      <w:sz w:val="24"/>
    </w:rPr>
  </w:style>
  <w:style w:type="paragraph" w:customStyle="1" w:styleId="D345FF3D873148C5AE3FBF3267827368">
    <w:name w:val="D345FF3D873148C5AE3FBF3267827368"/>
    <w:uiPriority w:val="99"/>
    <w:qFormat/>
    <w:rsid w:val="00DB7F5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B7F5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B7F5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B7F5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B7F59"/>
    <w:rPr>
      <w:b/>
      <w:sz w:val="28"/>
    </w:rPr>
  </w:style>
  <w:style w:type="character" w:customStyle="1" w:styleId="SourcenameChar">
    <w:name w:val="Source name Char"/>
    <w:link w:val="Sourcename"/>
    <w:locked/>
    <w:rsid w:val="00DB7F5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B7F59"/>
    <w:rPr>
      <w:b/>
      <w:bCs/>
      <w:sz w:val="20"/>
    </w:rPr>
  </w:style>
  <w:style w:type="character" w:customStyle="1" w:styleId="underlinedcardChar">
    <w:name w:val="underlined card Char"/>
    <w:link w:val="underlinedcard0"/>
    <w:locked/>
    <w:rsid w:val="00DB7F5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B7F59"/>
    <w:rPr>
      <w:sz w:val="24"/>
      <w:u w:val="single"/>
    </w:rPr>
  </w:style>
  <w:style w:type="paragraph" w:customStyle="1" w:styleId="FullText">
    <w:name w:val="Full Text"/>
    <w:basedOn w:val="Normal"/>
    <w:uiPriority w:val="99"/>
    <w:qFormat/>
    <w:rsid w:val="00DB7F59"/>
    <w:rPr>
      <w:rFonts w:eastAsia="Times New Roman"/>
    </w:rPr>
  </w:style>
  <w:style w:type="character" w:customStyle="1" w:styleId="TextUnderlineChar">
    <w:name w:val="Text Underline Char"/>
    <w:link w:val="TextUnderline"/>
    <w:locked/>
    <w:rsid w:val="00DB7F5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B7F5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DB7F5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B7F5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B7F5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B7F5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DB7F59"/>
    <w:pPr>
      <w:spacing w:before="240"/>
      <w:outlineLvl w:val="2"/>
    </w:pPr>
    <w:rPr>
      <w:rFonts w:eastAsia="Times New Roman"/>
      <w:b/>
    </w:rPr>
  </w:style>
  <w:style w:type="character" w:customStyle="1" w:styleId="CiteCardChar">
    <w:name w:val="Cite_Card Char"/>
    <w:link w:val="CiteCard0"/>
    <w:locked/>
    <w:rsid w:val="00DB7F59"/>
    <w:rPr>
      <w:rFonts w:ascii="Times New Roman" w:eastAsia="Times New Roman" w:hAnsi="Times New Roman" w:cs="Arial"/>
      <w:bCs/>
      <w:sz w:val="20"/>
      <w:szCs w:val="20"/>
    </w:rPr>
  </w:style>
  <w:style w:type="paragraph" w:customStyle="1" w:styleId="CiteCard0">
    <w:name w:val="Cite_Card"/>
    <w:link w:val="CiteCardChar"/>
    <w:qFormat/>
    <w:rsid w:val="00DB7F5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B7F59"/>
    <w:pPr>
      <w:widowControl w:val="0"/>
    </w:pPr>
    <w:rPr>
      <w:rFonts w:eastAsia="MS Mincho"/>
      <w:color w:val="auto"/>
    </w:rPr>
  </w:style>
  <w:style w:type="paragraph" w:customStyle="1" w:styleId="dropcap">
    <w:name w:val="dropcap"/>
    <w:basedOn w:val="Normal"/>
    <w:uiPriority w:val="99"/>
    <w:qFormat/>
    <w:rsid w:val="00DB7F5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B7F59"/>
    <w:rPr>
      <w:rFonts w:ascii="Georgia" w:eastAsia="Times New Roman" w:hAnsi="Georgia" w:cs="Calibri"/>
      <w:sz w:val="22"/>
      <w:u w:val="single"/>
    </w:rPr>
  </w:style>
  <w:style w:type="paragraph" w:customStyle="1" w:styleId="StyleStyle49pt6">
    <w:name w:val="Style Style4 + 9 pt6"/>
    <w:basedOn w:val="Style4"/>
    <w:link w:val="StyleStyle49pt6Char"/>
    <w:qFormat/>
    <w:rsid w:val="00DB7F59"/>
    <w:rPr>
      <w:rFonts w:ascii="Georgia" w:hAnsi="Georgia"/>
    </w:rPr>
  </w:style>
  <w:style w:type="character" w:customStyle="1" w:styleId="UnderlineCharCharCharCharChar">
    <w:name w:val="Underline Char Char Char Char Char"/>
    <w:link w:val="UnderlineCharCharCharChar"/>
    <w:locked/>
    <w:rsid w:val="00DB7F5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B7F5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B7F5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B7F5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B7F5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B7F59"/>
    <w:rPr>
      <w:rFonts w:ascii="Georgia" w:hAnsi="Georgia"/>
      <w:b/>
      <w:bCs/>
      <w:sz w:val="24"/>
      <w:u w:val="single"/>
    </w:rPr>
  </w:style>
  <w:style w:type="character" w:customStyle="1" w:styleId="DebatenoramlChar">
    <w:name w:val="Debatenoraml Char"/>
    <w:link w:val="Debatenoraml"/>
    <w:locked/>
    <w:rsid w:val="00DB7F59"/>
    <w:rPr>
      <w:rFonts w:ascii="Times New Roman" w:hAnsi="Times New Roman" w:cs="Times New Roman"/>
    </w:rPr>
  </w:style>
  <w:style w:type="paragraph" w:customStyle="1" w:styleId="Debatenoraml">
    <w:name w:val="Debatenoraml"/>
    <w:basedOn w:val="NoSpacing"/>
    <w:link w:val="DebatenoramlChar"/>
    <w:qFormat/>
    <w:rsid w:val="00DB7F59"/>
    <w:rPr>
      <w:rFonts w:eastAsiaTheme="minorEastAsia"/>
    </w:rPr>
  </w:style>
  <w:style w:type="paragraph" w:customStyle="1" w:styleId="SynergyTag">
    <w:name w:val="SynergyTag"/>
    <w:basedOn w:val="Normal"/>
    <w:uiPriority w:val="99"/>
    <w:qFormat/>
    <w:rsid w:val="00DB7F59"/>
    <w:rPr>
      <w:rFonts w:eastAsia="Calibri"/>
      <w:b/>
    </w:rPr>
  </w:style>
  <w:style w:type="character" w:customStyle="1" w:styleId="QualsChar">
    <w:name w:val="Quals Char"/>
    <w:link w:val="Quals"/>
    <w:locked/>
    <w:rsid w:val="00DB7F59"/>
    <w:rPr>
      <w:rFonts w:ascii="Georgia" w:eastAsia="Calibri" w:hAnsi="Georgia"/>
      <w:sz w:val="18"/>
    </w:rPr>
  </w:style>
  <w:style w:type="paragraph" w:customStyle="1" w:styleId="Quals">
    <w:name w:val="Quals"/>
    <w:basedOn w:val="Normal"/>
    <w:link w:val="QualsChar"/>
    <w:qFormat/>
    <w:rsid w:val="00DB7F59"/>
    <w:rPr>
      <w:rFonts w:ascii="Georgia" w:eastAsia="Calibri" w:hAnsi="Georgia" w:cstheme="minorBidi"/>
      <w:sz w:val="18"/>
    </w:rPr>
  </w:style>
  <w:style w:type="paragraph" w:customStyle="1" w:styleId="times">
    <w:name w:val="times"/>
    <w:basedOn w:val="Normal"/>
    <w:qFormat/>
    <w:rsid w:val="00DB7F59"/>
    <w:pPr>
      <w:spacing w:before="100" w:beforeAutospacing="1" w:after="100" w:afterAutospacing="1"/>
    </w:pPr>
    <w:rPr>
      <w:rFonts w:eastAsia="Times New Roman"/>
      <w:sz w:val="24"/>
    </w:rPr>
  </w:style>
  <w:style w:type="paragraph" w:customStyle="1" w:styleId="BodyA">
    <w:name w:val="Body A"/>
    <w:uiPriority w:val="99"/>
    <w:qFormat/>
    <w:rsid w:val="00DB7F59"/>
    <w:rPr>
      <w:rFonts w:ascii="Helvetica" w:eastAsia="ヒラギノ角ゴ Pro W3" w:hAnsi="Helvetica" w:cs="Times New Roman"/>
      <w:color w:val="000000"/>
      <w:szCs w:val="20"/>
    </w:rPr>
  </w:style>
  <w:style w:type="character" w:customStyle="1" w:styleId="StarredChar">
    <w:name w:val="Starred Char"/>
    <w:link w:val="Starred"/>
    <w:locked/>
    <w:rsid w:val="00DB7F59"/>
    <w:rPr>
      <w:rFonts w:ascii="Georgia" w:eastAsia="Times New Roman" w:hAnsi="Georgia"/>
      <w:b/>
      <w:caps/>
      <w:szCs w:val="28"/>
      <w:u w:val="single"/>
    </w:rPr>
  </w:style>
  <w:style w:type="paragraph" w:customStyle="1" w:styleId="Starred">
    <w:name w:val="Starred"/>
    <w:basedOn w:val="Normal"/>
    <w:link w:val="StarredChar"/>
    <w:qFormat/>
    <w:rsid w:val="00DB7F5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DB7F59"/>
    <w:rPr>
      <w:rFonts w:ascii="Georgia" w:eastAsia="Times New Roman" w:hAnsi="Georgia"/>
      <w:b/>
      <w:caps/>
      <w:szCs w:val="28"/>
      <w:u w:val="single"/>
    </w:rPr>
  </w:style>
  <w:style w:type="paragraph" w:customStyle="1" w:styleId="NotStarred">
    <w:name w:val="NotStarred"/>
    <w:basedOn w:val="Normal"/>
    <w:link w:val="NotStarredChar"/>
    <w:qFormat/>
    <w:rsid w:val="00DB7F5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DB7F5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B7F5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B7F5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DB7F59"/>
    <w:rPr>
      <w:rFonts w:ascii="Georgia" w:eastAsia="Calibri" w:hAnsi="Georgia"/>
      <w:b/>
    </w:rPr>
  </w:style>
  <w:style w:type="paragraph" w:customStyle="1" w:styleId="H4Tag">
    <w:name w:val="H4 (Tag)"/>
    <w:basedOn w:val="Normal"/>
    <w:link w:val="H4TagChar1"/>
    <w:qFormat/>
    <w:rsid w:val="00DB7F59"/>
    <w:rPr>
      <w:rFonts w:ascii="Georgia" w:eastAsia="Calibri" w:hAnsi="Georgia" w:cstheme="minorBidi"/>
      <w:b/>
      <w:sz w:val="24"/>
    </w:rPr>
  </w:style>
  <w:style w:type="paragraph" w:customStyle="1" w:styleId="CM25">
    <w:name w:val="CM25"/>
    <w:basedOn w:val="Default"/>
    <w:next w:val="Default"/>
    <w:qFormat/>
    <w:rsid w:val="00DB7F5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B7F59"/>
    <w:rPr>
      <w:rFonts w:ascii="Georgia" w:hAnsi="Georgia"/>
      <w:b/>
    </w:rPr>
  </w:style>
  <w:style w:type="paragraph" w:customStyle="1" w:styleId="Debate-CardTagandCite-F6">
    <w:name w:val="Debate- Card Tag and Cite- F6"/>
    <w:basedOn w:val="Normal"/>
    <w:link w:val="Debate-CardTagandCite-F6Char"/>
    <w:qFormat/>
    <w:rsid w:val="00DB7F59"/>
    <w:pPr>
      <w:contextualSpacing/>
    </w:pPr>
    <w:rPr>
      <w:rFonts w:ascii="Georgia" w:hAnsi="Georgia" w:cstheme="minorBidi"/>
      <w:b/>
      <w:sz w:val="24"/>
    </w:rPr>
  </w:style>
  <w:style w:type="character" w:customStyle="1" w:styleId="CardtextChar4">
    <w:name w:val="Card text Char"/>
    <w:link w:val="Cardtext3"/>
    <w:locked/>
    <w:rsid w:val="00DB7F59"/>
    <w:rPr>
      <w:rFonts w:ascii="Arial Narrow" w:hAnsi="Arial Narrow"/>
      <w:u w:val="single"/>
    </w:rPr>
  </w:style>
  <w:style w:type="paragraph" w:customStyle="1" w:styleId="Cardtext3">
    <w:name w:val="Card text"/>
    <w:link w:val="CardtextChar4"/>
    <w:qFormat/>
    <w:rsid w:val="00DB7F5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B7F59"/>
    <w:rPr>
      <w:rFonts w:ascii="Georgia" w:eastAsia="Times New Roman" w:hAnsi="Georgia"/>
      <w:b/>
      <w:szCs w:val="28"/>
      <w:u w:val="single"/>
    </w:rPr>
  </w:style>
  <w:style w:type="paragraph" w:customStyle="1" w:styleId="NewHeading2">
    <w:name w:val="NewHeading2"/>
    <w:basedOn w:val="Normal"/>
    <w:link w:val="NewHeading2Char"/>
    <w:qFormat/>
    <w:rsid w:val="00DB7F5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DB7F5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B7F59"/>
    <w:rPr>
      <w:rFonts w:eastAsia="Calibri"/>
    </w:rPr>
  </w:style>
  <w:style w:type="paragraph" w:customStyle="1" w:styleId="TagLine">
    <w:name w:val="Tag Line"/>
    <w:basedOn w:val="Normal"/>
    <w:next w:val="FullText"/>
    <w:uiPriority w:val="99"/>
    <w:qFormat/>
    <w:rsid w:val="00DB7F59"/>
    <w:rPr>
      <w:rFonts w:ascii="Arial Narrow" w:eastAsia="Times New Roman" w:hAnsi="Arial Narrow"/>
      <w:b/>
      <w:sz w:val="28"/>
    </w:rPr>
  </w:style>
  <w:style w:type="paragraph" w:customStyle="1" w:styleId="Card6pt">
    <w:name w:val="Card 6pt"/>
    <w:basedOn w:val="Normal"/>
    <w:uiPriority w:val="99"/>
    <w:qFormat/>
    <w:rsid w:val="00DB7F59"/>
    <w:pPr>
      <w:ind w:left="288" w:right="288"/>
    </w:pPr>
    <w:rPr>
      <w:rFonts w:eastAsia="Calibri"/>
      <w:color w:val="000000"/>
      <w:sz w:val="12"/>
      <w:szCs w:val="20"/>
    </w:rPr>
  </w:style>
  <w:style w:type="character" w:customStyle="1" w:styleId="FullCiteChar">
    <w:name w:val="Full Cite Char"/>
    <w:link w:val="FullCite"/>
    <w:locked/>
    <w:rsid w:val="00DB7F59"/>
    <w:rPr>
      <w:rFonts w:ascii="Garamond" w:eastAsia="Calibri" w:hAnsi="Garamond"/>
    </w:rPr>
  </w:style>
  <w:style w:type="paragraph" w:customStyle="1" w:styleId="FullCite">
    <w:name w:val="Full Cite"/>
    <w:basedOn w:val="Normal"/>
    <w:next w:val="Normal"/>
    <w:link w:val="FullCiteChar"/>
    <w:qFormat/>
    <w:rsid w:val="00DB7F5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DB7F5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B7F5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DB7F5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DB7F59"/>
    <w:rPr>
      <w:rFonts w:ascii="Century Gothic" w:eastAsia="Times New Roman" w:hAnsi="Century Gothic"/>
    </w:rPr>
  </w:style>
  <w:style w:type="character" w:customStyle="1" w:styleId="StylecardThickunderlineChar">
    <w:name w:val="Style card + Thick underline Char"/>
    <w:link w:val="StylecardThickunderline"/>
    <w:locked/>
    <w:rsid w:val="00DB7F5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B7F5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DB7F5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B7F5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DB7F59"/>
    <w:pPr>
      <w:spacing w:after="200" w:line="276" w:lineRule="auto"/>
    </w:pPr>
    <w:rPr>
      <w:rFonts w:eastAsia="Calibri"/>
      <w:color w:val="auto"/>
      <w:sz w:val="22"/>
    </w:rPr>
  </w:style>
  <w:style w:type="paragraph" w:customStyle="1" w:styleId="font-null">
    <w:name w:val="font-null"/>
    <w:basedOn w:val="Normal"/>
    <w:uiPriority w:val="99"/>
    <w:qFormat/>
    <w:rsid w:val="00DB7F59"/>
    <w:pPr>
      <w:spacing w:before="100" w:beforeAutospacing="1" w:after="100" w:afterAutospacing="1"/>
    </w:pPr>
    <w:rPr>
      <w:rFonts w:eastAsia="Times New Roman"/>
      <w:sz w:val="24"/>
    </w:rPr>
  </w:style>
  <w:style w:type="paragraph" w:customStyle="1" w:styleId="rteindent1">
    <w:name w:val="rteindent1"/>
    <w:basedOn w:val="Normal"/>
    <w:uiPriority w:val="99"/>
    <w:qFormat/>
    <w:rsid w:val="00DB7F5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B7F5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B7F5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B7F5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B7F5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B7F59"/>
    <w:pPr>
      <w:spacing w:before="100" w:beforeAutospacing="1" w:after="100" w:afterAutospacing="1"/>
    </w:pPr>
    <w:rPr>
      <w:rFonts w:eastAsia="Times New Roman"/>
      <w:sz w:val="24"/>
    </w:rPr>
  </w:style>
  <w:style w:type="paragraph" w:customStyle="1" w:styleId="class">
    <w:name w:val="class"/>
    <w:basedOn w:val="Normal"/>
    <w:uiPriority w:val="99"/>
    <w:qFormat/>
    <w:rsid w:val="00DB7F59"/>
    <w:pPr>
      <w:spacing w:before="100" w:beforeAutospacing="1" w:after="100" w:afterAutospacing="1"/>
    </w:pPr>
    <w:rPr>
      <w:rFonts w:eastAsia="Times New Roman"/>
      <w:sz w:val="24"/>
    </w:rPr>
  </w:style>
  <w:style w:type="character" w:customStyle="1" w:styleId="blocktitleChar">
    <w:name w:val="block title Char"/>
    <w:link w:val="blocktitle0"/>
    <w:locked/>
    <w:rsid w:val="00DB7F59"/>
    <w:rPr>
      <w:rFonts w:ascii="Calibri" w:eastAsia="Calibri" w:hAnsi="Calibri" w:cs="Calibri"/>
      <w:b/>
      <w:caps/>
      <w:sz w:val="28"/>
      <w:szCs w:val="28"/>
      <w:lang w:val="es-ES"/>
    </w:rPr>
  </w:style>
  <w:style w:type="paragraph" w:customStyle="1" w:styleId="Pa6">
    <w:name w:val="Pa6"/>
    <w:basedOn w:val="Normal"/>
    <w:next w:val="Normal"/>
    <w:uiPriority w:val="99"/>
    <w:qFormat/>
    <w:rsid w:val="00DB7F5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B7F5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B7F5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B7F5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B7F5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B7F5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B7F5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B7F59"/>
    <w:rPr>
      <w:rFonts w:ascii="Georgia" w:eastAsia="SimSun" w:hAnsi="Georgia" w:cstheme="minorBidi"/>
      <w:b/>
      <w:bCs/>
      <w:sz w:val="24"/>
    </w:rPr>
  </w:style>
  <w:style w:type="paragraph" w:customStyle="1" w:styleId="summary">
    <w:name w:val="summary"/>
    <w:basedOn w:val="Normal"/>
    <w:uiPriority w:val="99"/>
    <w:qFormat/>
    <w:rsid w:val="00DB7F59"/>
    <w:pPr>
      <w:spacing w:before="100" w:beforeAutospacing="1" w:after="100" w:afterAutospacing="1"/>
    </w:pPr>
    <w:rPr>
      <w:rFonts w:eastAsia="Times New Roman"/>
      <w:sz w:val="24"/>
    </w:rPr>
  </w:style>
  <w:style w:type="paragraph" w:customStyle="1" w:styleId="Caption2">
    <w:name w:val="Caption2"/>
    <w:basedOn w:val="Normal"/>
    <w:uiPriority w:val="99"/>
    <w:qFormat/>
    <w:rsid w:val="00DB7F5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B7F5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B7F5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DB7F59"/>
    <w:pPr>
      <w:jc w:val="center"/>
    </w:pPr>
    <w:rPr>
      <w:rFonts w:ascii="Book Antiqua" w:eastAsia="Times New Roman" w:hAnsi="Book Antiqua"/>
      <w:b/>
      <w:sz w:val="28"/>
    </w:rPr>
  </w:style>
  <w:style w:type="paragraph" w:customStyle="1" w:styleId="Little">
    <w:name w:val="Little"/>
    <w:basedOn w:val="Normal"/>
    <w:next w:val="Normal"/>
    <w:link w:val="LittleChar"/>
    <w:qFormat/>
    <w:rsid w:val="00DB7F59"/>
    <w:pPr>
      <w:ind w:left="288"/>
    </w:pPr>
    <w:rPr>
      <w:rFonts w:ascii="Garamond" w:eastAsia="Times New Roman" w:hAnsi="Garamond"/>
    </w:rPr>
  </w:style>
  <w:style w:type="paragraph" w:customStyle="1" w:styleId="AAAcard">
    <w:name w:val="AAAcard"/>
    <w:basedOn w:val="Normal"/>
    <w:uiPriority w:val="99"/>
    <w:qFormat/>
    <w:rsid w:val="00DB7F59"/>
    <w:pPr>
      <w:ind w:left="288" w:right="288"/>
    </w:pPr>
    <w:rPr>
      <w:rFonts w:eastAsia="Times New Roman"/>
    </w:rPr>
  </w:style>
  <w:style w:type="paragraph" w:customStyle="1" w:styleId="Caption3">
    <w:name w:val="Caption3"/>
    <w:basedOn w:val="Normal"/>
    <w:uiPriority w:val="99"/>
    <w:qFormat/>
    <w:rsid w:val="00DB7F59"/>
    <w:pPr>
      <w:spacing w:before="100" w:beforeAutospacing="1" w:after="100" w:afterAutospacing="1"/>
    </w:pPr>
    <w:rPr>
      <w:rFonts w:eastAsia="Times New Roman"/>
      <w:sz w:val="24"/>
    </w:rPr>
  </w:style>
  <w:style w:type="paragraph" w:customStyle="1" w:styleId="body-12-5">
    <w:name w:val="body-12-5"/>
    <w:basedOn w:val="Normal"/>
    <w:uiPriority w:val="99"/>
    <w:qFormat/>
    <w:rsid w:val="00DB7F59"/>
    <w:pPr>
      <w:spacing w:before="100" w:beforeAutospacing="1" w:after="100" w:afterAutospacing="1"/>
    </w:pPr>
    <w:rPr>
      <w:rFonts w:eastAsia="Times New Roman"/>
      <w:sz w:val="24"/>
    </w:rPr>
  </w:style>
  <w:style w:type="paragraph" w:customStyle="1" w:styleId="infuse">
    <w:name w:val="infuse"/>
    <w:basedOn w:val="Normal"/>
    <w:uiPriority w:val="99"/>
    <w:qFormat/>
    <w:rsid w:val="00DB7F59"/>
    <w:pPr>
      <w:spacing w:before="100" w:beforeAutospacing="1" w:after="100" w:afterAutospacing="1"/>
    </w:pPr>
    <w:rPr>
      <w:rFonts w:eastAsia="Times New Roman"/>
      <w:sz w:val="24"/>
    </w:rPr>
  </w:style>
  <w:style w:type="paragraph" w:customStyle="1" w:styleId="fontreg">
    <w:name w:val="font_reg"/>
    <w:basedOn w:val="Normal"/>
    <w:uiPriority w:val="99"/>
    <w:qFormat/>
    <w:rsid w:val="00DB7F59"/>
    <w:pPr>
      <w:spacing w:before="100" w:beforeAutospacing="1" w:after="100" w:afterAutospacing="1"/>
    </w:pPr>
    <w:rPr>
      <w:rFonts w:eastAsia="Times New Roman"/>
      <w:sz w:val="24"/>
    </w:rPr>
  </w:style>
  <w:style w:type="paragraph" w:customStyle="1" w:styleId="CITEF3">
    <w:name w:val="CITE F3"/>
    <w:uiPriority w:val="99"/>
    <w:qFormat/>
    <w:rsid w:val="00DB7F5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B7F5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B7F5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B7F5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B7F59"/>
    <w:pPr>
      <w:spacing w:after="200"/>
    </w:pPr>
    <w:rPr>
      <w:rFonts w:ascii="Calibri" w:eastAsia="Calibri" w:hAnsi="Calibri" w:cs="Times New Roman"/>
      <w:sz w:val="20"/>
      <w:szCs w:val="20"/>
      <w:u w:val="single"/>
    </w:rPr>
  </w:style>
  <w:style w:type="paragraph" w:customStyle="1" w:styleId="hotroute1">
    <w:name w:val="hot route!"/>
    <w:basedOn w:val="Normal"/>
    <w:qFormat/>
    <w:rsid w:val="00DB7F59"/>
    <w:pPr>
      <w:ind w:left="144"/>
    </w:pPr>
    <w:rPr>
      <w:rFonts w:ascii="Cambria" w:eastAsia="Calibri" w:hAnsi="Cambria"/>
      <w:sz w:val="24"/>
    </w:rPr>
  </w:style>
  <w:style w:type="paragraph" w:customStyle="1" w:styleId="FreeFormA">
    <w:name w:val="Free Form A"/>
    <w:autoRedefine/>
    <w:uiPriority w:val="99"/>
    <w:qFormat/>
    <w:rsid w:val="00DB7F5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B7F5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B7F5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B7F59"/>
    <w:rPr>
      <w:rFonts w:ascii="Times New Roman" w:eastAsia="Times New Roman" w:hAnsi="Times New Roman" w:cs="Times New Roman"/>
      <w:sz w:val="10"/>
    </w:rPr>
  </w:style>
  <w:style w:type="paragraph" w:customStyle="1" w:styleId="subheader">
    <w:name w:val="subheader"/>
    <w:basedOn w:val="Normal"/>
    <w:uiPriority w:val="99"/>
    <w:qFormat/>
    <w:rsid w:val="00DB7F5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B7F59"/>
    <w:pPr>
      <w:spacing w:before="100" w:beforeAutospacing="1" w:after="100" w:afterAutospacing="1"/>
    </w:pPr>
    <w:rPr>
      <w:rFonts w:eastAsia="Times New Roman"/>
      <w:sz w:val="24"/>
    </w:rPr>
  </w:style>
  <w:style w:type="paragraph" w:customStyle="1" w:styleId="more">
    <w:name w:val="more"/>
    <w:basedOn w:val="Normal"/>
    <w:uiPriority w:val="99"/>
    <w:qFormat/>
    <w:rsid w:val="00DB7F59"/>
    <w:pPr>
      <w:spacing w:before="100" w:beforeAutospacing="1" w:after="100" w:afterAutospacing="1"/>
    </w:pPr>
    <w:rPr>
      <w:rFonts w:eastAsia="Times New Roman"/>
      <w:sz w:val="24"/>
    </w:rPr>
  </w:style>
  <w:style w:type="paragraph" w:customStyle="1" w:styleId="story">
    <w:name w:val="story"/>
    <w:basedOn w:val="Normal"/>
    <w:uiPriority w:val="99"/>
    <w:qFormat/>
    <w:rsid w:val="00DB7F59"/>
    <w:pPr>
      <w:spacing w:before="100" w:beforeAutospacing="1" w:after="100" w:afterAutospacing="1"/>
    </w:pPr>
    <w:rPr>
      <w:rFonts w:eastAsia="Times New Roman"/>
      <w:sz w:val="24"/>
    </w:rPr>
  </w:style>
  <w:style w:type="paragraph" w:customStyle="1" w:styleId="H1numbered">
    <w:name w:val="H1 numbered"/>
    <w:basedOn w:val="Normal"/>
    <w:uiPriority w:val="99"/>
    <w:qFormat/>
    <w:rsid w:val="00DB7F5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B7F5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B7F5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B7F5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B7F5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B7F5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B7F5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B7F59"/>
    <w:pPr>
      <w:widowControl w:val="0"/>
      <w:spacing w:after="63"/>
    </w:pPr>
    <w:rPr>
      <w:rFonts w:ascii="Arial" w:hAnsi="Arial"/>
      <w:color w:val="auto"/>
    </w:rPr>
  </w:style>
  <w:style w:type="paragraph" w:customStyle="1" w:styleId="CM35">
    <w:name w:val="CM35"/>
    <w:basedOn w:val="Default"/>
    <w:next w:val="Default"/>
    <w:uiPriority w:val="99"/>
    <w:qFormat/>
    <w:rsid w:val="00DB7F5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B7F5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B7F5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B7F5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B7F5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B7F5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DB7F5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B7F5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DB7F5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B7F5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B7F5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B7F5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B7F5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B7F59"/>
    <w:rPr>
      <w:rFonts w:ascii="Georgia" w:hAnsi="Georgia" w:cstheme="minorBidi"/>
      <w:sz w:val="24"/>
      <w:lang w:val="x-none" w:eastAsia="x-none"/>
    </w:rPr>
  </w:style>
  <w:style w:type="character" w:customStyle="1" w:styleId="NormalFontChar">
    <w:name w:val="Normal Font Char"/>
    <w:link w:val="NormalFont"/>
    <w:locked/>
    <w:rsid w:val="00DB7F59"/>
    <w:rPr>
      <w:rFonts w:ascii="Times New Roman" w:eastAsia="Times New Roman" w:hAnsi="Times New Roman" w:cs="Times New Roman"/>
      <w:sz w:val="20"/>
      <w:szCs w:val="20"/>
    </w:rPr>
  </w:style>
  <w:style w:type="paragraph" w:customStyle="1" w:styleId="NormalFont">
    <w:name w:val="Normal Font"/>
    <w:link w:val="NormalFontChar"/>
    <w:qFormat/>
    <w:rsid w:val="00DB7F59"/>
    <w:rPr>
      <w:rFonts w:ascii="Times New Roman" w:eastAsia="Times New Roman" w:hAnsi="Times New Roman" w:cs="Times New Roman"/>
      <w:sz w:val="20"/>
      <w:szCs w:val="20"/>
    </w:rPr>
  </w:style>
  <w:style w:type="paragraph" w:customStyle="1" w:styleId="StyleSmall11pt">
    <w:name w:val="Style Small + 11 pt"/>
    <w:uiPriority w:val="99"/>
    <w:qFormat/>
    <w:rsid w:val="00DB7F5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B7F5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B7F59"/>
    <w:rPr>
      <w:u w:val="single"/>
      <w:lang w:val="x-none" w:eastAsia="x-none"/>
    </w:rPr>
  </w:style>
  <w:style w:type="character" w:customStyle="1" w:styleId="StyleNormalFont11ptBoldUnderlineChar">
    <w:name w:val="Style Normal Font + 11 pt Bold Underline Char"/>
    <w:link w:val="StyleNormalFont11ptBoldUnderline"/>
    <w:locked/>
    <w:rsid w:val="00DB7F5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B7F59"/>
    <w:rPr>
      <w:b/>
      <w:bCs/>
      <w:u w:val="single"/>
      <w:lang w:val="x-none" w:eastAsia="x-none"/>
    </w:rPr>
  </w:style>
  <w:style w:type="paragraph" w:customStyle="1" w:styleId="Smallfont0">
    <w:name w:val="Smallfont"/>
    <w:basedOn w:val="Normal"/>
    <w:uiPriority w:val="99"/>
    <w:qFormat/>
    <w:rsid w:val="00DB7F59"/>
    <w:rPr>
      <w:rFonts w:eastAsia="Times New Roman"/>
      <w:sz w:val="15"/>
    </w:rPr>
  </w:style>
  <w:style w:type="paragraph" w:customStyle="1" w:styleId="formatvorlage2">
    <w:name w:val="formatvorlage2"/>
    <w:basedOn w:val="Normal"/>
    <w:uiPriority w:val="99"/>
    <w:qFormat/>
    <w:rsid w:val="00DB7F5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B7F5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B7F59"/>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DB7F5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B7F59"/>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DB7F5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B7F5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DB7F59"/>
    <w:pPr>
      <w:spacing w:before="100" w:beforeAutospacing="1" w:after="100" w:afterAutospacing="1"/>
    </w:pPr>
    <w:rPr>
      <w:rFonts w:eastAsia="Times New Roman"/>
      <w:sz w:val="24"/>
    </w:rPr>
  </w:style>
  <w:style w:type="paragraph" w:customStyle="1" w:styleId="i1">
    <w:name w:val="i1"/>
    <w:basedOn w:val="Normal"/>
    <w:uiPriority w:val="99"/>
    <w:qFormat/>
    <w:rsid w:val="00DB7F59"/>
    <w:pPr>
      <w:spacing w:before="100" w:beforeAutospacing="1" w:after="100" w:afterAutospacing="1"/>
    </w:pPr>
    <w:rPr>
      <w:rFonts w:eastAsia="Times New Roman"/>
      <w:sz w:val="24"/>
    </w:rPr>
  </w:style>
  <w:style w:type="paragraph" w:customStyle="1" w:styleId="question">
    <w:name w:val="question"/>
    <w:basedOn w:val="Normal"/>
    <w:uiPriority w:val="99"/>
    <w:qFormat/>
    <w:rsid w:val="00DB7F59"/>
    <w:pPr>
      <w:spacing w:before="100" w:beforeAutospacing="1" w:after="100" w:afterAutospacing="1"/>
    </w:pPr>
    <w:rPr>
      <w:rFonts w:eastAsia="Times New Roman"/>
      <w:sz w:val="24"/>
    </w:rPr>
  </w:style>
  <w:style w:type="paragraph" w:customStyle="1" w:styleId="bodycopy">
    <w:name w:val="bodycopy"/>
    <w:basedOn w:val="Normal"/>
    <w:uiPriority w:val="99"/>
    <w:qFormat/>
    <w:rsid w:val="00DB7F59"/>
    <w:pPr>
      <w:spacing w:before="100" w:beforeAutospacing="1" w:after="100" w:afterAutospacing="1"/>
    </w:pPr>
    <w:rPr>
      <w:rFonts w:eastAsia="Times New Roman"/>
      <w:sz w:val="24"/>
    </w:rPr>
  </w:style>
  <w:style w:type="paragraph" w:customStyle="1" w:styleId="Fifth">
    <w:name w:val="Fifth"/>
    <w:basedOn w:val="Normal"/>
    <w:link w:val="FifthChar"/>
    <w:qFormat/>
    <w:rsid w:val="00DB7F59"/>
    <w:rPr>
      <w:rFonts w:eastAsia="Calibri"/>
    </w:rPr>
  </w:style>
  <w:style w:type="paragraph" w:customStyle="1" w:styleId="NoteLevel22">
    <w:name w:val="Note Level 22"/>
    <w:basedOn w:val="Normal"/>
    <w:next w:val="Normal"/>
    <w:uiPriority w:val="99"/>
    <w:qFormat/>
    <w:rsid w:val="00DB7F59"/>
    <w:pPr>
      <w:keepNext/>
      <w:ind w:left="288" w:right="288"/>
    </w:pPr>
    <w:rPr>
      <w:rFonts w:eastAsia="MS Gothic"/>
      <w:szCs w:val="20"/>
    </w:rPr>
  </w:style>
  <w:style w:type="paragraph" w:customStyle="1" w:styleId="wp-caption-text">
    <w:name w:val="wp-caption-text"/>
    <w:basedOn w:val="Normal"/>
    <w:qFormat/>
    <w:rsid w:val="00DB7F59"/>
    <w:pPr>
      <w:spacing w:before="100" w:beforeAutospacing="1" w:after="100" w:afterAutospacing="1"/>
    </w:pPr>
    <w:rPr>
      <w:rFonts w:eastAsia="Times New Roman"/>
      <w:sz w:val="24"/>
    </w:rPr>
  </w:style>
  <w:style w:type="paragraph" w:customStyle="1" w:styleId="svarticle">
    <w:name w:val="svarticle"/>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B7F59"/>
    <w:pPr>
      <w:spacing w:before="100" w:beforeAutospacing="1" w:after="100" w:afterAutospacing="1"/>
    </w:pPr>
  </w:style>
  <w:style w:type="paragraph" w:customStyle="1" w:styleId="description">
    <w:name w:val="description"/>
    <w:basedOn w:val="Normal"/>
    <w:uiPriority w:val="99"/>
    <w:qFormat/>
    <w:rsid w:val="00DB7F59"/>
    <w:pPr>
      <w:spacing w:before="100" w:beforeAutospacing="1" w:after="100" w:afterAutospacing="1"/>
    </w:pPr>
  </w:style>
  <w:style w:type="paragraph" w:customStyle="1" w:styleId="graf">
    <w:name w:val="graf"/>
    <w:basedOn w:val="Normal"/>
    <w:uiPriority w:val="99"/>
    <w:qFormat/>
    <w:rsid w:val="00DB7F59"/>
    <w:pPr>
      <w:spacing w:before="100" w:beforeAutospacing="1" w:after="100" w:afterAutospacing="1"/>
    </w:pPr>
  </w:style>
  <w:style w:type="paragraph" w:customStyle="1" w:styleId="column">
    <w:name w:val="column"/>
    <w:basedOn w:val="Normal"/>
    <w:uiPriority w:val="99"/>
    <w:qFormat/>
    <w:rsid w:val="00DB7F59"/>
    <w:pPr>
      <w:spacing w:before="100" w:beforeAutospacing="1" w:after="100" w:afterAutospacing="1"/>
    </w:pPr>
  </w:style>
  <w:style w:type="paragraph" w:customStyle="1" w:styleId="recirc-container">
    <w:name w:val="recirc-container"/>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B7F5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B7F59"/>
    <w:rPr>
      <w:rFonts w:ascii="Georgia" w:hAnsi="Georgia" w:hint="default"/>
      <w:i/>
      <w:iCs/>
      <w:color w:val="808080"/>
    </w:rPr>
  </w:style>
  <w:style w:type="character" w:customStyle="1" w:styleId="cardchar00">
    <w:name w:val="cardchar0"/>
    <w:basedOn w:val="DefaultParagraphFont"/>
    <w:rsid w:val="00DB7F59"/>
  </w:style>
  <w:style w:type="character" w:customStyle="1" w:styleId="UnderlineNon-bold">
    <w:name w:val="Underline Non - bold"/>
    <w:rsid w:val="00DB7F5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B7F59"/>
  </w:style>
  <w:style w:type="character" w:customStyle="1" w:styleId="StyleHeading4UnderlinedsmalltextGaramondChar">
    <w:name w:val="Style Heading 4Underlinedsmall text + Garamond Char"/>
    <w:link w:val="StyleHeading4UnderlinedsmalltextGaramond"/>
    <w:locked/>
    <w:rsid w:val="00DB7F59"/>
    <w:rPr>
      <w:rFonts w:ascii="Calibri" w:hAnsi="Calibri" w:cs="Calibri"/>
      <w:sz w:val="22"/>
    </w:rPr>
  </w:style>
  <w:style w:type="character" w:customStyle="1" w:styleId="Heading5Char2">
    <w:name w:val="Heading 5 Char2"/>
    <w:rsid w:val="00DB7F5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B7F59"/>
    <w:rPr>
      <w:rFonts w:ascii="Arial" w:hAnsi="Arial" w:cs="Arial"/>
      <w:vanish/>
      <w:sz w:val="16"/>
      <w:szCs w:val="16"/>
    </w:rPr>
  </w:style>
  <w:style w:type="paragraph" w:styleId="z-TopofForm">
    <w:name w:val="HTML Top of Form"/>
    <w:basedOn w:val="Normal"/>
    <w:next w:val="Normal"/>
    <w:link w:val="z-TopofFormChar"/>
    <w:hidden/>
    <w:uiPriority w:val="99"/>
    <w:unhideWhenUsed/>
    <w:rsid w:val="00DB7F5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B7F59"/>
    <w:rPr>
      <w:rFonts w:ascii="Arial" w:hAnsi="Arial" w:cs="Arial"/>
      <w:vanish/>
      <w:sz w:val="16"/>
      <w:szCs w:val="16"/>
    </w:rPr>
  </w:style>
  <w:style w:type="character" w:customStyle="1" w:styleId="z-BottomofFormChar">
    <w:name w:val="z-Bottom of Form Char"/>
    <w:basedOn w:val="DefaultParagraphFont"/>
    <w:link w:val="z-BottomofForm"/>
    <w:uiPriority w:val="99"/>
    <w:rsid w:val="00DB7F5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B7F5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B7F59"/>
    <w:rPr>
      <w:rFonts w:ascii="Arial" w:hAnsi="Arial" w:cs="Arial"/>
      <w:vanish/>
      <w:sz w:val="16"/>
      <w:szCs w:val="16"/>
    </w:rPr>
  </w:style>
  <w:style w:type="character" w:customStyle="1" w:styleId="Style2CharChar">
    <w:name w:val="Style2 Char Char"/>
    <w:rsid w:val="00DB7F59"/>
    <w:rPr>
      <w:u w:val="thick"/>
      <w:lang w:val="en-US" w:eastAsia="en-US" w:bidi="ar-SA"/>
    </w:rPr>
  </w:style>
  <w:style w:type="character" w:customStyle="1" w:styleId="authordate1">
    <w:name w:val="authordate"/>
    <w:rsid w:val="00DB7F59"/>
  </w:style>
  <w:style w:type="character" w:customStyle="1" w:styleId="underline0">
    <w:name w:val="%underline"/>
    <w:rsid w:val="00DB7F59"/>
    <w:rPr>
      <w:rFonts w:ascii="Times New Roman" w:hAnsi="Times New Roman" w:cs="Times New Roman" w:hint="default"/>
      <w:strike w:val="0"/>
      <w:dstrike w:val="0"/>
      <w:sz w:val="16"/>
      <w:u w:val="none"/>
      <w:effect w:val="none"/>
    </w:rPr>
  </w:style>
  <w:style w:type="character" w:customStyle="1" w:styleId="AUNDERLINE0">
    <w:name w:val="AUNDERLINE"/>
    <w:qFormat/>
    <w:rsid w:val="00DB7F59"/>
    <w:rPr>
      <w:rFonts w:ascii="Times New Roman" w:hAnsi="Times New Roman" w:cs="Times New Roman" w:hint="default"/>
      <w:sz w:val="20"/>
      <w:u w:val="single"/>
    </w:rPr>
  </w:style>
  <w:style w:type="character" w:customStyle="1" w:styleId="UnderlinedCharChar">
    <w:name w:val="Underlined Char Char"/>
    <w:rsid w:val="00DB7F59"/>
    <w:rPr>
      <w:rFonts w:ascii="Garamond" w:hAnsi="Garamond" w:hint="default"/>
      <w:szCs w:val="28"/>
      <w:u w:val="single"/>
      <w:lang w:val="en-US" w:eastAsia="en-US" w:bidi="ar-SA"/>
    </w:rPr>
  </w:style>
  <w:style w:type="character" w:customStyle="1" w:styleId="slug-doi">
    <w:name w:val="slug-doi"/>
    <w:basedOn w:val="DefaultParagraphFont"/>
    <w:rsid w:val="00DB7F59"/>
  </w:style>
  <w:style w:type="character" w:customStyle="1" w:styleId="af">
    <w:name w:val="af"/>
    <w:basedOn w:val="DefaultParagraphFont"/>
    <w:rsid w:val="00DB7F59"/>
  </w:style>
  <w:style w:type="character" w:customStyle="1" w:styleId="ab">
    <w:name w:val="ab"/>
    <w:basedOn w:val="DefaultParagraphFont"/>
    <w:rsid w:val="00DB7F59"/>
  </w:style>
  <w:style w:type="character" w:customStyle="1" w:styleId="em">
    <w:name w:val="em"/>
    <w:basedOn w:val="DefaultParagraphFont"/>
    <w:rsid w:val="00DB7F59"/>
  </w:style>
  <w:style w:type="character" w:customStyle="1" w:styleId="au">
    <w:name w:val="au"/>
    <w:basedOn w:val="DefaultParagraphFont"/>
    <w:rsid w:val="00DB7F59"/>
  </w:style>
  <w:style w:type="character" w:customStyle="1" w:styleId="ti">
    <w:name w:val="ti"/>
    <w:basedOn w:val="DefaultParagraphFont"/>
    <w:rsid w:val="00DB7F59"/>
  </w:style>
  <w:style w:type="character" w:customStyle="1" w:styleId="subheadblue">
    <w:name w:val="subhead_blue"/>
    <w:basedOn w:val="DefaultParagraphFont"/>
    <w:rsid w:val="00DB7F59"/>
  </w:style>
  <w:style w:type="character" w:customStyle="1" w:styleId="affiliation">
    <w:name w:val="affiliation"/>
    <w:basedOn w:val="DefaultParagraphFont"/>
    <w:rsid w:val="00DB7F59"/>
  </w:style>
  <w:style w:type="character" w:customStyle="1" w:styleId="slug-doi-wrapper">
    <w:name w:val="slug-doi-wrapper"/>
    <w:basedOn w:val="DefaultParagraphFont"/>
    <w:rsid w:val="00DB7F59"/>
  </w:style>
  <w:style w:type="character" w:customStyle="1" w:styleId="slug-metadata-noteahead-of-print">
    <w:name w:val="slug-metadata-note ahead-of-print"/>
    <w:basedOn w:val="DefaultParagraphFont"/>
    <w:rsid w:val="00DB7F59"/>
  </w:style>
  <w:style w:type="character" w:customStyle="1" w:styleId="slug-ahead-of-print-date">
    <w:name w:val="slug-ahead-of-print-date"/>
    <w:basedOn w:val="DefaultParagraphFont"/>
    <w:rsid w:val="00DB7F59"/>
  </w:style>
  <w:style w:type="character" w:customStyle="1" w:styleId="medium-bold">
    <w:name w:val="medium-bold"/>
    <w:basedOn w:val="DefaultParagraphFont"/>
    <w:rsid w:val="00DB7F59"/>
  </w:style>
  <w:style w:type="character" w:customStyle="1" w:styleId="updated-short-citation">
    <w:name w:val="updated-short-citation"/>
    <w:basedOn w:val="DefaultParagraphFont"/>
    <w:rsid w:val="00DB7F59"/>
  </w:style>
  <w:style w:type="character" w:customStyle="1" w:styleId="goohl0">
    <w:name w:val="goohl0"/>
    <w:basedOn w:val="DefaultParagraphFont"/>
    <w:rsid w:val="00DB7F59"/>
  </w:style>
  <w:style w:type="character" w:customStyle="1" w:styleId="CharChar6">
    <w:name w:val="Char Char6"/>
    <w:rsid w:val="00DB7F59"/>
    <w:rPr>
      <w:rFonts w:ascii="Arial" w:hAnsi="Arial" w:cs="Arial" w:hint="default"/>
      <w:bCs/>
      <w:sz w:val="16"/>
      <w:szCs w:val="26"/>
      <w:lang w:val="en-US" w:eastAsia="en-US" w:bidi="ar-SA"/>
    </w:rPr>
  </w:style>
  <w:style w:type="character" w:customStyle="1" w:styleId="TagCharChar1">
    <w:name w:val="Tag Char Char1"/>
    <w:rsid w:val="00DB7F59"/>
    <w:rPr>
      <w:b/>
      <w:bCs w:val="0"/>
      <w:sz w:val="24"/>
      <w:szCs w:val="24"/>
      <w:lang w:val="en-US" w:eastAsia="en-US" w:bidi="ar-SA"/>
    </w:rPr>
  </w:style>
  <w:style w:type="character" w:customStyle="1" w:styleId="12TimesNewRoman">
    <w:name w:val="12 Times New Roman"/>
    <w:rsid w:val="00DB7F5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B7F5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B7F59"/>
    <w:rPr>
      <w:rFonts w:ascii="Times New Roman" w:hAnsi="Times New Roman" w:cs="Times New Roman" w:hint="default"/>
      <w:strike w:val="0"/>
      <w:dstrike w:val="0"/>
      <w:sz w:val="14"/>
      <w:u w:val="none"/>
      <w:effect w:val="none"/>
    </w:rPr>
  </w:style>
  <w:style w:type="character" w:customStyle="1" w:styleId="F8-UnderlineBold">
    <w:name w:val="F8 - Underline/Bold"/>
    <w:rsid w:val="00DB7F59"/>
    <w:rPr>
      <w:rFonts w:ascii="Times New Roman" w:hAnsi="Times New Roman" w:cs="Times New Roman" w:hint="default"/>
      <w:b/>
      <w:bCs w:val="0"/>
      <w:sz w:val="20"/>
      <w:u w:val="single"/>
    </w:rPr>
  </w:style>
  <w:style w:type="character" w:customStyle="1" w:styleId="F7-SmallFont">
    <w:name w:val="F7 - Small Font"/>
    <w:rsid w:val="00DB7F59"/>
    <w:rPr>
      <w:rFonts w:ascii="Times New Roman" w:hAnsi="Times New Roman" w:cs="Times New Roman" w:hint="default"/>
      <w:sz w:val="14"/>
    </w:rPr>
  </w:style>
  <w:style w:type="character" w:customStyle="1" w:styleId="Brief-Bold">
    <w:name w:val="Brief - Bold"/>
    <w:rsid w:val="00DB7F59"/>
    <w:rPr>
      <w:rFonts w:ascii="Times New Roman" w:hAnsi="Times New Roman" w:cs="Times New Roman" w:hint="default"/>
      <w:b/>
      <w:bCs w:val="0"/>
    </w:rPr>
  </w:style>
  <w:style w:type="character" w:customStyle="1" w:styleId="Card-Underline">
    <w:name w:val="Card - Underline"/>
    <w:rsid w:val="00DB7F59"/>
    <w:rPr>
      <w:rFonts w:ascii="Times New Roman" w:hAnsi="Times New Roman" w:cs="Times New Roman" w:hint="default"/>
      <w:u w:val="single"/>
    </w:rPr>
  </w:style>
  <w:style w:type="character" w:customStyle="1" w:styleId="beriefunderline">
    <w:name w:val="berief = underline"/>
    <w:rsid w:val="00DB7F59"/>
    <w:rPr>
      <w:rFonts w:ascii="Times New Roman" w:eastAsia="Times New Roman" w:hAnsi="Times New Roman" w:cs="Times New Roman" w:hint="default"/>
      <w:sz w:val="20"/>
      <w:u w:val="single"/>
    </w:rPr>
  </w:style>
  <w:style w:type="character" w:customStyle="1" w:styleId="BoldText10pt">
    <w:name w:val="Bold Text 10 pt"/>
    <w:rsid w:val="00DB7F5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B7F59"/>
    <w:rPr>
      <w:i/>
      <w:iCs w:val="0"/>
    </w:rPr>
  </w:style>
  <w:style w:type="character" w:customStyle="1" w:styleId="eoeaheader">
    <w:name w:val="eoea_header"/>
    <w:basedOn w:val="DefaultParagraphFont"/>
    <w:rsid w:val="00DB7F59"/>
  </w:style>
  <w:style w:type="character" w:customStyle="1" w:styleId="SC4208902">
    <w:name w:val="SC.4.208902"/>
    <w:rsid w:val="00DB7F59"/>
    <w:rPr>
      <w:rFonts w:ascii="Century" w:hAnsi="Century" w:cs="Century" w:hint="default"/>
      <w:color w:val="000000"/>
      <w:sz w:val="22"/>
      <w:szCs w:val="22"/>
    </w:rPr>
  </w:style>
  <w:style w:type="character" w:customStyle="1" w:styleId="SC4208915">
    <w:name w:val="SC.4.208915"/>
    <w:rsid w:val="00DB7F59"/>
    <w:rPr>
      <w:rFonts w:ascii="Century" w:hAnsi="Century" w:cs="Century" w:hint="default"/>
      <w:color w:val="000000"/>
      <w:sz w:val="13"/>
      <w:szCs w:val="13"/>
    </w:rPr>
  </w:style>
  <w:style w:type="character" w:customStyle="1" w:styleId="SC273764">
    <w:name w:val="SC.2.73764"/>
    <w:rsid w:val="00DB7F59"/>
    <w:rPr>
      <w:rFonts w:ascii="Century" w:hAnsi="Century" w:cs="Century" w:hint="default"/>
      <w:color w:val="000000"/>
      <w:sz w:val="72"/>
      <w:szCs w:val="72"/>
    </w:rPr>
  </w:style>
  <w:style w:type="character" w:customStyle="1" w:styleId="SC273779">
    <w:name w:val="SC.2.73779"/>
    <w:rsid w:val="00DB7F59"/>
    <w:rPr>
      <w:rFonts w:ascii="Century" w:hAnsi="Century" w:cs="Century" w:hint="default"/>
      <w:color w:val="000000"/>
      <w:sz w:val="40"/>
      <w:szCs w:val="40"/>
    </w:rPr>
  </w:style>
  <w:style w:type="character" w:customStyle="1" w:styleId="SC273763">
    <w:name w:val="SC.2.73763"/>
    <w:rsid w:val="00DB7F59"/>
    <w:rPr>
      <w:rFonts w:ascii="Century" w:hAnsi="Century" w:cs="Century" w:hint="default"/>
      <w:b/>
      <w:bCs/>
      <w:color w:val="000000"/>
    </w:rPr>
  </w:style>
  <w:style w:type="character" w:customStyle="1" w:styleId="SC4208910">
    <w:name w:val="SC.4.208910"/>
    <w:rsid w:val="00DB7F59"/>
    <w:rPr>
      <w:rFonts w:ascii="Century" w:hAnsi="Century" w:cs="Century" w:hint="default"/>
      <w:color w:val="000000"/>
      <w:sz w:val="28"/>
      <w:szCs w:val="28"/>
    </w:rPr>
  </w:style>
  <w:style w:type="character" w:customStyle="1" w:styleId="SC4208911">
    <w:name w:val="SC.4.208911"/>
    <w:rsid w:val="00DB7F59"/>
    <w:rPr>
      <w:rFonts w:ascii="Century" w:hAnsi="Century" w:cs="Century" w:hint="default"/>
      <w:color w:val="000000"/>
    </w:rPr>
  </w:style>
  <w:style w:type="character" w:customStyle="1" w:styleId="articlesubtitle">
    <w:name w:val="article_sub_title"/>
    <w:basedOn w:val="DefaultParagraphFont"/>
    <w:rsid w:val="00DB7F59"/>
  </w:style>
  <w:style w:type="character" w:customStyle="1" w:styleId="newsdate2">
    <w:name w:val="news_date2"/>
    <w:basedOn w:val="DefaultParagraphFont"/>
    <w:rsid w:val="00DB7F59"/>
  </w:style>
  <w:style w:type="character" w:customStyle="1" w:styleId="readarticleheader">
    <w:name w:val="readarticleheader"/>
    <w:basedOn w:val="DefaultParagraphFont"/>
    <w:rsid w:val="00DB7F59"/>
  </w:style>
  <w:style w:type="character" w:customStyle="1" w:styleId="UnderlineChar20">
    <w:name w:val="Underline Char2"/>
    <w:rsid w:val="00DB7F59"/>
    <w:rPr>
      <w:rFonts w:ascii="Trebuchet MS" w:hAnsi="Trebuchet MS" w:hint="default"/>
      <w:u w:val="thick"/>
      <w:lang w:val="en-US" w:eastAsia="zh-CN" w:bidi="ar-SA"/>
    </w:rPr>
  </w:style>
  <w:style w:type="character" w:customStyle="1" w:styleId="BoldUnderliningChar">
    <w:name w:val="Bold Underlining Char"/>
    <w:rsid w:val="00DB7F59"/>
    <w:rPr>
      <w:rFonts w:ascii="Arial Narrow" w:eastAsia="Times New Roman" w:hAnsi="Arial Narrow" w:hint="default"/>
      <w:b/>
      <w:bCs w:val="0"/>
      <w:szCs w:val="24"/>
      <w:u w:val="single"/>
      <w:lang w:val="en-GB" w:eastAsia="en-US" w:bidi="ar-SA"/>
    </w:rPr>
  </w:style>
  <w:style w:type="character" w:customStyle="1" w:styleId="medium-normal1">
    <w:name w:val="medium-normal1"/>
    <w:rsid w:val="00DB7F59"/>
    <w:rPr>
      <w:rFonts w:ascii="Arial" w:hAnsi="Arial" w:cs="Arial" w:hint="default"/>
      <w:b w:val="0"/>
      <w:bCs w:val="0"/>
      <w:i w:val="0"/>
      <w:iCs w:val="0"/>
      <w:sz w:val="20"/>
      <w:szCs w:val="20"/>
    </w:rPr>
  </w:style>
  <w:style w:type="character" w:customStyle="1" w:styleId="UnderlinedCardChar0">
    <w:name w:val="Underlined Card Char"/>
    <w:rsid w:val="00DB7F59"/>
    <w:rPr>
      <w:rFonts w:ascii="Palatino Linotype" w:hAnsi="Palatino Linotype" w:hint="default"/>
      <w:u w:val="single"/>
      <w:lang w:val="en-US" w:eastAsia="en-US" w:bidi="ar-SA"/>
    </w:rPr>
  </w:style>
  <w:style w:type="character" w:customStyle="1" w:styleId="char">
    <w:name w:val="char"/>
    <w:basedOn w:val="DefaultParagraphFont"/>
    <w:rsid w:val="00DB7F59"/>
  </w:style>
  <w:style w:type="character" w:customStyle="1" w:styleId="UnderlineCharCharCharCharCharChar">
    <w:name w:val="Underline Char Char Char Char Char Char"/>
    <w:rsid w:val="00DB7F59"/>
    <w:rPr>
      <w:rFonts w:ascii="Arial Narrow" w:hAnsi="Arial Narrow" w:hint="default"/>
      <w:szCs w:val="24"/>
      <w:u w:val="single"/>
      <w:lang w:val="en-US" w:eastAsia="en-US" w:bidi="ar-SA"/>
    </w:rPr>
  </w:style>
  <w:style w:type="character" w:customStyle="1" w:styleId="klink">
    <w:name w:val="klink"/>
    <w:basedOn w:val="DefaultParagraphFont"/>
    <w:rsid w:val="00DB7F59"/>
  </w:style>
  <w:style w:type="character" w:customStyle="1" w:styleId="date10">
    <w:name w:val="date1"/>
    <w:basedOn w:val="DefaultParagraphFont"/>
    <w:rsid w:val="00DB7F59"/>
  </w:style>
  <w:style w:type="character" w:customStyle="1" w:styleId="bolding1">
    <w:name w:val="bolding1"/>
    <w:rsid w:val="00DB7F59"/>
    <w:rPr>
      <w:b/>
      <w:bCs/>
    </w:rPr>
  </w:style>
  <w:style w:type="character" w:customStyle="1" w:styleId="bookoptions1">
    <w:name w:val="book_options1"/>
    <w:rsid w:val="00DB7F59"/>
    <w:rPr>
      <w:b/>
      <w:bCs/>
      <w:color w:val="333366"/>
    </w:rPr>
  </w:style>
  <w:style w:type="character" w:customStyle="1" w:styleId="descriptionblock">
    <w:name w:val="description block"/>
    <w:basedOn w:val="DefaultParagraphFont"/>
    <w:rsid w:val="00DB7F59"/>
  </w:style>
  <w:style w:type="character" w:customStyle="1" w:styleId="detailsboxblock">
    <w:name w:val="detailsbox block"/>
    <w:basedOn w:val="DefaultParagraphFont"/>
    <w:rsid w:val="00DB7F59"/>
  </w:style>
  <w:style w:type="character" w:customStyle="1" w:styleId="Char3">
    <w:name w:val="Char3"/>
    <w:rsid w:val="00DB7F59"/>
    <w:rPr>
      <w:rFonts w:ascii="Arial" w:hAnsi="Arial" w:cs="Arial" w:hint="default"/>
      <w:bCs/>
      <w:u w:val="thick"/>
      <w:lang w:val="en-US" w:eastAsia="en-US" w:bidi="ar-SA"/>
    </w:rPr>
  </w:style>
  <w:style w:type="character" w:customStyle="1" w:styleId="texto11">
    <w:name w:val="texto11"/>
    <w:rsid w:val="00DB7F59"/>
    <w:rPr>
      <w:rFonts w:ascii="Arial" w:hAnsi="Arial" w:cs="Arial" w:hint="default"/>
      <w:b w:val="0"/>
      <w:bCs w:val="0"/>
      <w:i w:val="0"/>
      <w:iCs w:val="0"/>
      <w:caps w:val="0"/>
      <w:color w:val="000000"/>
      <w:sz w:val="26"/>
      <w:szCs w:val="26"/>
    </w:rPr>
  </w:style>
  <w:style w:type="character" w:customStyle="1" w:styleId="CardTagChar">
    <w:name w:val="Card Tag Char"/>
    <w:rsid w:val="00DB7F59"/>
    <w:rPr>
      <w:rFonts w:ascii="Arial Narrow" w:hAnsi="Arial Narrow" w:hint="default"/>
      <w:b/>
      <w:bCs w:val="0"/>
      <w:sz w:val="24"/>
      <w:szCs w:val="24"/>
      <w:lang w:val="en-US" w:eastAsia="en-US" w:bidi="ar-SA"/>
    </w:rPr>
  </w:style>
  <w:style w:type="character" w:customStyle="1" w:styleId="DebateCiteCharCharChar">
    <w:name w:val="Debate Cite Char Char Char"/>
    <w:rsid w:val="00DB7F59"/>
    <w:rPr>
      <w:b/>
      <w:bCs w:val="0"/>
      <w:sz w:val="32"/>
      <w:szCs w:val="32"/>
      <w:lang w:val="en-US" w:eastAsia="en-US" w:bidi="ar-SA"/>
    </w:rPr>
  </w:style>
  <w:style w:type="character" w:customStyle="1" w:styleId="TagChar3">
    <w:name w:val="Tag Char3"/>
    <w:rsid w:val="00DB7F59"/>
    <w:rPr>
      <w:rFonts w:ascii="Palatino Linotype" w:hAnsi="Palatino Linotype" w:hint="default"/>
      <w:b/>
      <w:bCs w:val="0"/>
      <w:sz w:val="24"/>
      <w:szCs w:val="24"/>
      <w:lang w:val="en-US" w:eastAsia="en-US" w:bidi="ar-SA"/>
    </w:rPr>
  </w:style>
  <w:style w:type="character" w:customStyle="1" w:styleId="TagandCiteChar">
    <w:name w:val="Tag and Cite Char"/>
    <w:rsid w:val="00DB7F59"/>
    <w:rPr>
      <w:color w:val="333333"/>
      <w:sz w:val="22"/>
      <w:szCs w:val="22"/>
      <w:lang w:val="en-US" w:eastAsia="en-US" w:bidi="ar-SA"/>
    </w:rPr>
  </w:style>
  <w:style w:type="character" w:customStyle="1" w:styleId="Style10ptBold">
    <w:name w:val="Style 10 pt Bold"/>
    <w:rsid w:val="00DB7F59"/>
    <w:rPr>
      <w:b/>
      <w:bCs/>
      <w:sz w:val="20"/>
    </w:rPr>
  </w:style>
  <w:style w:type="character" w:customStyle="1" w:styleId="text9">
    <w:name w:val="text9"/>
    <w:basedOn w:val="DefaultParagraphFont"/>
    <w:rsid w:val="00DB7F59"/>
  </w:style>
  <w:style w:type="character" w:customStyle="1" w:styleId="text21">
    <w:name w:val="text21"/>
    <w:basedOn w:val="DefaultParagraphFont"/>
    <w:rsid w:val="00DB7F59"/>
  </w:style>
  <w:style w:type="character" w:customStyle="1" w:styleId="text19">
    <w:name w:val="text19"/>
    <w:basedOn w:val="DefaultParagraphFont"/>
    <w:rsid w:val="00DB7F59"/>
  </w:style>
  <w:style w:type="character" w:customStyle="1" w:styleId="term2">
    <w:name w:val="term2"/>
    <w:rsid w:val="00DB7F59"/>
    <w:rPr>
      <w:b/>
      <w:bCs/>
    </w:rPr>
  </w:style>
  <w:style w:type="character" w:customStyle="1" w:styleId="pmterms12">
    <w:name w:val="pmterms12"/>
    <w:rsid w:val="00DB7F59"/>
    <w:rPr>
      <w:b/>
      <w:bCs/>
      <w:i w:val="0"/>
      <w:iCs w:val="0"/>
      <w:color w:val="000000"/>
    </w:rPr>
  </w:style>
  <w:style w:type="character" w:customStyle="1" w:styleId="ToReadChar">
    <w:name w:val="To Read Char"/>
    <w:rsid w:val="00DB7F59"/>
    <w:rPr>
      <w:rFonts w:ascii="Verdana" w:hAnsi="Verdana" w:hint="default"/>
      <w:b/>
      <w:bCs w:val="0"/>
      <w:szCs w:val="24"/>
      <w:u w:val="single"/>
      <w:lang w:val="en-US" w:eastAsia="en-US" w:bidi="ar-SA"/>
    </w:rPr>
  </w:style>
  <w:style w:type="character" w:customStyle="1" w:styleId="ToReadCharChar">
    <w:name w:val="To Read Char Char"/>
    <w:rsid w:val="00DB7F59"/>
    <w:rPr>
      <w:rFonts w:ascii="Verdana" w:hAnsi="Verdana" w:hint="default"/>
      <w:b/>
      <w:bCs w:val="0"/>
      <w:szCs w:val="24"/>
      <w:u w:val="single"/>
      <w:lang w:val="en-US" w:eastAsia="en-US" w:bidi="ar-SA"/>
    </w:rPr>
  </w:style>
  <w:style w:type="character" w:customStyle="1" w:styleId="bio">
    <w:name w:val="bio"/>
    <w:basedOn w:val="DefaultParagraphFont"/>
    <w:rsid w:val="00DB7F59"/>
  </w:style>
  <w:style w:type="character" w:customStyle="1" w:styleId="storytextstyle">
    <w:name w:val="storytextstyle"/>
    <w:basedOn w:val="DefaultParagraphFont"/>
    <w:rsid w:val="00DB7F59"/>
  </w:style>
  <w:style w:type="character" w:customStyle="1" w:styleId="cardunderlinedCharChar">
    <w:name w:val="card underlined Char Char"/>
    <w:rsid w:val="00DB7F59"/>
    <w:rPr>
      <w:rFonts w:ascii="Arial" w:hAnsi="Arial" w:cs="Arial" w:hint="default"/>
      <w:sz w:val="22"/>
      <w:szCs w:val="24"/>
      <w:u w:val="single"/>
      <w:lang w:val="en-US" w:eastAsia="en-US" w:bidi="ar-SA"/>
    </w:rPr>
  </w:style>
  <w:style w:type="character" w:customStyle="1" w:styleId="Style2Char0">
    <w:name w:val="Style2 Char"/>
    <w:rsid w:val="00DB7F59"/>
    <w:rPr>
      <w:rFonts w:ascii="Book Antiqua" w:hAnsi="Book Antiqua" w:hint="default"/>
      <w:u w:val="thick"/>
      <w:lang w:val="en-US" w:eastAsia="en-US" w:bidi="ar-SA"/>
    </w:rPr>
  </w:style>
  <w:style w:type="character" w:customStyle="1" w:styleId="Style2Char1">
    <w:name w:val="Style2 Char1"/>
    <w:rsid w:val="00DB7F59"/>
    <w:rPr>
      <w:rFonts w:ascii="Book Antiqua" w:hAnsi="Book Antiqua" w:hint="default"/>
      <w:szCs w:val="24"/>
      <w:u w:val="thick"/>
      <w:lang w:val="en-US" w:eastAsia="en-US" w:bidi="ar-SA"/>
    </w:rPr>
  </w:style>
  <w:style w:type="character" w:customStyle="1" w:styleId="articlehead21">
    <w:name w:val="articlehead21"/>
    <w:rsid w:val="00DB7F59"/>
    <w:rPr>
      <w:rFonts w:ascii="Arial" w:hAnsi="Arial" w:cs="Arial" w:hint="default"/>
      <w:b/>
      <w:bCs/>
      <w:color w:val="660000"/>
      <w:sz w:val="20"/>
      <w:szCs w:val="20"/>
    </w:rPr>
  </w:style>
  <w:style w:type="character" w:customStyle="1" w:styleId="TagCiteChar1">
    <w:name w:val="Tag/Cite Char1"/>
    <w:rsid w:val="00DB7F59"/>
    <w:rPr>
      <w:b/>
      <w:bCs w:val="0"/>
      <w:lang w:val="en-US" w:eastAsia="en-US" w:bidi="ar-SA"/>
    </w:rPr>
  </w:style>
  <w:style w:type="character" w:customStyle="1" w:styleId="goohl2">
    <w:name w:val="goohl2"/>
    <w:basedOn w:val="DefaultParagraphFont"/>
    <w:rsid w:val="00DB7F59"/>
  </w:style>
  <w:style w:type="character" w:customStyle="1" w:styleId="CardCharChar0">
    <w:name w:val="Card Char Char"/>
    <w:rsid w:val="00DB7F59"/>
    <w:rPr>
      <w:lang w:val="en-US" w:eastAsia="en-US" w:bidi="ar-SA"/>
    </w:rPr>
  </w:style>
  <w:style w:type="character" w:customStyle="1" w:styleId="BriefTitle1Char">
    <w:name w:val="Brief Title 1 Char"/>
    <w:rsid w:val="00DB7F59"/>
    <w:rPr>
      <w:b/>
      <w:bCs w:val="0"/>
      <w:u w:val="single"/>
      <w:lang w:val="en-US" w:eastAsia="en-US" w:bidi="ar-SA"/>
    </w:rPr>
  </w:style>
  <w:style w:type="character" w:customStyle="1" w:styleId="TagCiteCharChar">
    <w:name w:val="Tag/Cite Char Char"/>
    <w:rsid w:val="00DB7F59"/>
    <w:rPr>
      <w:b/>
      <w:bCs w:val="0"/>
      <w:lang w:val="en-US" w:eastAsia="en-US" w:bidi="ar-SA"/>
    </w:rPr>
  </w:style>
  <w:style w:type="character" w:customStyle="1" w:styleId="btx">
    <w:name w:val="btx"/>
    <w:basedOn w:val="DefaultParagraphFont"/>
    <w:rsid w:val="00DB7F59"/>
  </w:style>
  <w:style w:type="character" w:customStyle="1" w:styleId="CardChar10">
    <w:name w:val="Card Char1"/>
    <w:rsid w:val="00DB7F59"/>
    <w:rPr>
      <w:lang w:val="en-US" w:eastAsia="en-US" w:bidi="ar-SA"/>
    </w:rPr>
  </w:style>
  <w:style w:type="character" w:customStyle="1" w:styleId="prodgeneral1">
    <w:name w:val="prodgeneral1"/>
    <w:rsid w:val="00DB7F59"/>
    <w:rPr>
      <w:rFonts w:ascii="Verdana" w:hAnsi="Verdana" w:hint="default"/>
      <w:b w:val="0"/>
      <w:bCs w:val="0"/>
      <w:caps w:val="0"/>
      <w:color w:val="000000"/>
      <w:spacing w:val="0"/>
      <w:sz w:val="16"/>
      <w:szCs w:val="16"/>
    </w:rPr>
  </w:style>
  <w:style w:type="character" w:customStyle="1" w:styleId="summary1">
    <w:name w:val="summary1"/>
    <w:rsid w:val="00DB7F59"/>
    <w:rPr>
      <w:rFonts w:ascii="Arial" w:hAnsi="Arial" w:cs="Arial" w:hint="default"/>
      <w:sz w:val="18"/>
      <w:szCs w:val="18"/>
    </w:rPr>
  </w:style>
  <w:style w:type="character" w:customStyle="1" w:styleId="text3">
    <w:name w:val="text3"/>
    <w:basedOn w:val="DefaultParagraphFont"/>
    <w:rsid w:val="00DB7F59"/>
  </w:style>
  <w:style w:type="character" w:customStyle="1" w:styleId="cardtextsmallChar">
    <w:name w:val="card text small Char"/>
    <w:rsid w:val="00DB7F59"/>
    <w:rPr>
      <w:rFonts w:ascii="Arial Narrow" w:hAnsi="Arial Narrow" w:hint="default"/>
      <w:sz w:val="16"/>
      <w:szCs w:val="24"/>
      <w:lang w:val="en-US" w:eastAsia="en-US" w:bidi="ar-SA"/>
    </w:rPr>
  </w:style>
  <w:style w:type="character" w:customStyle="1" w:styleId="countrytitle1">
    <w:name w:val="countrytitle1"/>
    <w:rsid w:val="00DB7F59"/>
    <w:rPr>
      <w:rFonts w:ascii="Verdana" w:hAnsi="Verdana" w:hint="default"/>
      <w:b/>
      <w:bCs/>
      <w:color w:val="293643"/>
      <w:sz w:val="24"/>
      <w:szCs w:val="24"/>
    </w:rPr>
  </w:style>
  <w:style w:type="character" w:customStyle="1" w:styleId="storyheader1">
    <w:name w:val="storyheader1"/>
    <w:rsid w:val="00DB7F59"/>
    <w:rPr>
      <w:rFonts w:ascii="Verdana" w:hAnsi="Verdana" w:hint="default"/>
      <w:b/>
      <w:bCs/>
      <w:color w:val="000000"/>
      <w:sz w:val="21"/>
      <w:szCs w:val="21"/>
    </w:rPr>
  </w:style>
  <w:style w:type="character" w:customStyle="1" w:styleId="cardunderlinedChar0">
    <w:name w:val="card underlined Char"/>
    <w:rsid w:val="00DB7F59"/>
    <w:rPr>
      <w:rFonts w:ascii="Arial" w:hAnsi="Arial" w:cs="Arial" w:hint="default"/>
      <w:sz w:val="22"/>
      <w:szCs w:val="24"/>
      <w:u w:val="single"/>
      <w:lang w:val="en-US" w:eastAsia="en-US" w:bidi="ar-SA"/>
    </w:rPr>
  </w:style>
  <w:style w:type="character" w:customStyle="1" w:styleId="article1">
    <w:name w:val="article1"/>
    <w:rsid w:val="00DB7F59"/>
    <w:rPr>
      <w:rFonts w:ascii="Verdana" w:hAnsi="Verdana" w:hint="default"/>
      <w:color w:val="333333"/>
      <w:sz w:val="16"/>
      <w:szCs w:val="16"/>
    </w:rPr>
  </w:style>
  <w:style w:type="character" w:customStyle="1" w:styleId="story-posted-date1">
    <w:name w:val="story-posted-date1"/>
    <w:rsid w:val="00DB7F5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B7F5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B7F59"/>
  </w:style>
  <w:style w:type="character" w:customStyle="1" w:styleId="textmedium">
    <w:name w:val="textmedium"/>
    <w:basedOn w:val="DefaultParagraphFont"/>
    <w:rsid w:val="00DB7F59"/>
  </w:style>
  <w:style w:type="character" w:customStyle="1" w:styleId="citation1">
    <w:name w:val="citation1"/>
    <w:rsid w:val="00DB7F59"/>
    <w:rPr>
      <w:rFonts w:ascii="Verdana" w:hAnsi="Verdana" w:hint="default"/>
      <w:sz w:val="17"/>
      <w:szCs w:val="17"/>
    </w:rPr>
  </w:style>
  <w:style w:type="character" w:customStyle="1" w:styleId="hithighlite">
    <w:name w:val="hithighlite"/>
    <w:basedOn w:val="DefaultParagraphFont"/>
    <w:rsid w:val="00DB7F59"/>
  </w:style>
  <w:style w:type="character" w:customStyle="1" w:styleId="articlecontent">
    <w:name w:val="articlecontent"/>
    <w:basedOn w:val="DefaultParagraphFont"/>
    <w:rsid w:val="00DB7F59"/>
  </w:style>
  <w:style w:type="character" w:customStyle="1" w:styleId="fource1">
    <w:name w:val="fource1"/>
    <w:rsid w:val="00DB7F59"/>
    <w:rPr>
      <w:sz w:val="34"/>
      <w:szCs w:val="34"/>
    </w:rPr>
  </w:style>
  <w:style w:type="character" w:customStyle="1" w:styleId="LanguageStrikeChar">
    <w:name w:val="Language Strike Char"/>
    <w:rsid w:val="00DB7F59"/>
    <w:rPr>
      <w:rFonts w:ascii="Arial Narrow" w:hAnsi="Arial Narrow" w:hint="default"/>
      <w:strike/>
      <w:szCs w:val="24"/>
      <w:lang w:val="en-US" w:eastAsia="en-US" w:bidi="ar-SA"/>
    </w:rPr>
  </w:style>
  <w:style w:type="character" w:customStyle="1" w:styleId="normal11">
    <w:name w:val="normal1"/>
    <w:basedOn w:val="DefaultParagraphFont"/>
    <w:rsid w:val="00DB7F59"/>
  </w:style>
  <w:style w:type="character" w:customStyle="1" w:styleId="ds">
    <w:name w:val="ds"/>
    <w:basedOn w:val="DefaultParagraphFont"/>
    <w:rsid w:val="00DB7F59"/>
  </w:style>
  <w:style w:type="character" w:customStyle="1" w:styleId="UnderliningChar1">
    <w:name w:val="Underlining Char1"/>
    <w:rsid w:val="00DB7F59"/>
    <w:rPr>
      <w:rFonts w:ascii="Arial Narrow" w:hAnsi="Arial Narrow" w:hint="default"/>
      <w:szCs w:val="24"/>
      <w:u w:val="single"/>
      <w:lang w:val="en-US" w:eastAsia="en-US" w:bidi="ar-SA"/>
    </w:rPr>
  </w:style>
  <w:style w:type="character" w:customStyle="1" w:styleId="UnderliningChar2">
    <w:name w:val="Underlining Char2"/>
    <w:rsid w:val="00DB7F59"/>
    <w:rPr>
      <w:rFonts w:ascii="Arial Narrow" w:hAnsi="Arial Narrow" w:hint="default"/>
      <w:szCs w:val="24"/>
      <w:u w:val="single"/>
      <w:lang w:val="en-US" w:eastAsia="en-US" w:bidi="ar-SA"/>
    </w:rPr>
  </w:style>
  <w:style w:type="character" w:customStyle="1" w:styleId="MicroTextChar1">
    <w:name w:val="MicroText Char1"/>
    <w:rsid w:val="00DB7F59"/>
    <w:rPr>
      <w:rFonts w:ascii="Arial Narrow" w:hAnsi="Arial Narrow" w:hint="default"/>
      <w:sz w:val="12"/>
      <w:szCs w:val="24"/>
      <w:lang w:val="en-US" w:eastAsia="en-US" w:bidi="ar-SA"/>
    </w:rPr>
  </w:style>
  <w:style w:type="character" w:customStyle="1" w:styleId="DefaultPara">
    <w:name w:val="Default Para"/>
    <w:rsid w:val="00DB7F59"/>
    <w:rPr>
      <w:sz w:val="20"/>
    </w:rPr>
  </w:style>
  <w:style w:type="character" w:customStyle="1" w:styleId="SYSHYPERTEXT">
    <w:name w:val="SYS_HYPERTEXT"/>
    <w:rsid w:val="00DB7F59"/>
    <w:rPr>
      <w:color w:val="0000FF"/>
      <w:u w:val="single"/>
    </w:rPr>
  </w:style>
  <w:style w:type="character" w:customStyle="1" w:styleId="Hyperlink1">
    <w:name w:val="Hyperlink1"/>
    <w:rsid w:val="00DB7F5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B7F5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B7F59"/>
    <w:rPr>
      <w:rFonts w:ascii="Arial Narrow" w:hAnsi="Arial Narrow" w:hint="default"/>
      <w:noProof w:val="0"/>
      <w:szCs w:val="24"/>
      <w:u w:val="single"/>
      <w:lang w:val="en-US" w:eastAsia="en-US" w:bidi="ar-SA"/>
    </w:rPr>
  </w:style>
  <w:style w:type="character" w:customStyle="1" w:styleId="BlockHeading1Char">
    <w:name w:val="Block Heading 1 Char"/>
    <w:rsid w:val="00DB7F5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B7F59"/>
    <w:rPr>
      <w:b/>
      <w:bCs w:val="0"/>
      <w:sz w:val="24"/>
      <w:szCs w:val="24"/>
      <w:u w:val="single"/>
      <w:lang w:val="en-US" w:eastAsia="en-US" w:bidi="ar-SA"/>
    </w:rPr>
  </w:style>
  <w:style w:type="character" w:customStyle="1" w:styleId="StyleTagTimesNewRomanChar">
    <w:name w:val="Style Tag + Times New Roman Char"/>
    <w:rsid w:val="00DB7F5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B7F59"/>
    <w:rPr>
      <w:rFonts w:ascii="Arial Narrow" w:hAnsi="Arial Narrow" w:cs="Arial" w:hint="default"/>
      <w:b/>
      <w:bCs/>
      <w:iCs/>
      <w:sz w:val="24"/>
      <w:szCs w:val="28"/>
      <w:lang w:val="en-US" w:eastAsia="en-US" w:bidi="ar-SA"/>
    </w:rPr>
  </w:style>
  <w:style w:type="character" w:customStyle="1" w:styleId="UnderliningCharChar">
    <w:name w:val="Underlining Char Char"/>
    <w:rsid w:val="00DB7F59"/>
    <w:rPr>
      <w:rFonts w:ascii="Arial Narrow" w:hAnsi="Arial Narrow" w:hint="default"/>
      <w:szCs w:val="24"/>
      <w:u w:val="single"/>
      <w:lang w:val="en-US" w:eastAsia="en-US" w:bidi="ar-SA"/>
    </w:rPr>
  </w:style>
  <w:style w:type="character" w:customStyle="1" w:styleId="StyleArialNarrow12ptBold">
    <w:name w:val="Style Arial Narrow 12 pt Bold"/>
    <w:rsid w:val="00DB7F59"/>
    <w:rPr>
      <w:rFonts w:ascii="Arial Narrow" w:hAnsi="Arial Narrow" w:hint="default"/>
      <w:b/>
      <w:bCs/>
      <w:sz w:val="24"/>
    </w:rPr>
  </w:style>
  <w:style w:type="character" w:customStyle="1" w:styleId="Style1CharChar">
    <w:name w:val="Style1 Char Char"/>
    <w:rsid w:val="00DB7F5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B7F5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B7F59"/>
    <w:rPr>
      <w:noProof w:val="0"/>
      <w:u w:val="single"/>
      <w:lang w:val="en-US" w:eastAsia="en-US" w:bidi="ar-SA"/>
    </w:rPr>
  </w:style>
  <w:style w:type="character" w:customStyle="1" w:styleId="UnderlinedCharChar1">
    <w:name w:val="Underlined Char Char1"/>
    <w:rsid w:val="00DB7F59"/>
    <w:rPr>
      <w:rFonts w:ascii="Bell MT" w:eastAsia="Times New Roman" w:hAnsi="Bell MT" w:hint="default"/>
      <w:bCs/>
      <w:iCs/>
      <w:sz w:val="22"/>
      <w:u w:val="single"/>
    </w:rPr>
  </w:style>
  <w:style w:type="character" w:customStyle="1" w:styleId="Heading2CharChar2">
    <w:name w:val="Heading 2 Char Char2"/>
    <w:rsid w:val="00DB7F59"/>
    <w:rPr>
      <w:rFonts w:ascii="Arial" w:hAnsi="Arial" w:cs="Arial" w:hint="default"/>
      <w:b/>
      <w:bCs/>
      <w:iCs/>
      <w:sz w:val="22"/>
      <w:szCs w:val="28"/>
      <w:lang w:val="en-US" w:eastAsia="en-US" w:bidi="ar-SA"/>
    </w:rPr>
  </w:style>
  <w:style w:type="character" w:customStyle="1" w:styleId="doctitle">
    <w:name w:val="doctitle"/>
    <w:rsid w:val="00DB7F59"/>
  </w:style>
  <w:style w:type="character" w:customStyle="1" w:styleId="cardtext-underlined0">
    <w:name w:val="card text- underlined"/>
    <w:rsid w:val="00DB7F59"/>
    <w:rPr>
      <w:rFonts w:ascii="Garamond" w:hAnsi="Garamond" w:hint="default"/>
      <w:u w:val="single"/>
    </w:rPr>
  </w:style>
  <w:style w:type="character" w:customStyle="1" w:styleId="BodyText1">
    <w:name w:val="Body Text1"/>
    <w:basedOn w:val="DefaultParagraphFont"/>
    <w:rsid w:val="00DB7F5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B7F59"/>
  </w:style>
  <w:style w:type="character" w:customStyle="1" w:styleId="BriefTitleChar">
    <w:name w:val="Brief Title Char"/>
    <w:basedOn w:val="DefaultParagraphFont"/>
    <w:rsid w:val="00DB7F59"/>
    <w:rPr>
      <w:b/>
      <w:bCs w:val="0"/>
      <w:sz w:val="24"/>
      <w:szCs w:val="24"/>
      <w:u w:val="single"/>
      <w:lang w:val="en-US" w:eastAsia="en-US" w:bidi="ar-SA"/>
    </w:rPr>
  </w:style>
  <w:style w:type="character" w:customStyle="1" w:styleId="BriefTitle2Char">
    <w:name w:val="Brief Title 2 Char"/>
    <w:basedOn w:val="BriefTitleChar"/>
    <w:rsid w:val="00DB7F5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B7F5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B7F59"/>
    <w:rPr>
      <w:rFonts w:ascii="Georgia" w:hAnsi="Georgia" w:hint="default"/>
      <w:b/>
      <w:bCs w:val="0"/>
      <w:sz w:val="24"/>
    </w:rPr>
  </w:style>
  <w:style w:type="character" w:customStyle="1" w:styleId="Emphasis20">
    <w:name w:val="Emphasis 2"/>
    <w:uiPriority w:val="1"/>
    <w:qFormat/>
    <w:rsid w:val="00DB7F5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B7F59"/>
    <w:rPr>
      <w:rFonts w:ascii="AGaramond" w:hAnsi="AGaramond" w:cs="AGaramond" w:hint="default"/>
      <w:color w:val="211D1E"/>
      <w:sz w:val="14"/>
      <w:szCs w:val="14"/>
    </w:rPr>
  </w:style>
  <w:style w:type="character" w:customStyle="1" w:styleId="CharacterStyle2">
    <w:name w:val="Character Style 2"/>
    <w:uiPriority w:val="99"/>
    <w:rsid w:val="00DB7F59"/>
    <w:rPr>
      <w:sz w:val="20"/>
      <w:szCs w:val="20"/>
    </w:rPr>
  </w:style>
  <w:style w:type="character" w:customStyle="1" w:styleId="cross-head">
    <w:name w:val="cross-head"/>
    <w:rsid w:val="00DB7F59"/>
  </w:style>
  <w:style w:type="character" w:customStyle="1" w:styleId="dateline">
    <w:name w:val="dateline"/>
    <w:rsid w:val="00DB7F59"/>
  </w:style>
  <w:style w:type="character" w:customStyle="1" w:styleId="Subtitle1">
    <w:name w:val="Subtitle1"/>
    <w:rsid w:val="00DB7F59"/>
  </w:style>
  <w:style w:type="character" w:customStyle="1" w:styleId="metaorigin">
    <w:name w:val="meta_origin"/>
    <w:rsid w:val="00DB7F59"/>
  </w:style>
  <w:style w:type="character" w:customStyle="1" w:styleId="mandelbrotrefrag">
    <w:name w:val="mandelbrot_refrag"/>
    <w:rsid w:val="00DB7F59"/>
  </w:style>
  <w:style w:type="character" w:customStyle="1" w:styleId="eminfo">
    <w:name w:val="eminfo"/>
    <w:rsid w:val="00DB7F59"/>
  </w:style>
  <w:style w:type="character" w:customStyle="1" w:styleId="emhighlight">
    <w:name w:val="emhighlight"/>
    <w:rsid w:val="00DB7F59"/>
  </w:style>
  <w:style w:type="character" w:customStyle="1" w:styleId="name">
    <w:name w:val="name"/>
    <w:rsid w:val="00DB7F59"/>
  </w:style>
  <w:style w:type="character" w:customStyle="1" w:styleId="tkrname">
    <w:name w:val="tkrname"/>
    <w:rsid w:val="00DB7F59"/>
  </w:style>
  <w:style w:type="character" w:customStyle="1" w:styleId="tkrchange">
    <w:name w:val="tkrchange"/>
    <w:rsid w:val="00DB7F59"/>
  </w:style>
  <w:style w:type="character" w:customStyle="1" w:styleId="source-org">
    <w:name w:val="source-org"/>
    <w:rsid w:val="00DB7F59"/>
  </w:style>
  <w:style w:type="character" w:customStyle="1" w:styleId="updated">
    <w:name w:val="updated"/>
    <w:rsid w:val="00DB7F59"/>
  </w:style>
  <w:style w:type="character" w:customStyle="1" w:styleId="last">
    <w:name w:val="last"/>
    <w:rsid w:val="00DB7F59"/>
  </w:style>
  <w:style w:type="character" w:customStyle="1" w:styleId="Style11ptBoldUnderline1">
    <w:name w:val="Style 11 pt Bold Underline1"/>
    <w:rsid w:val="00DB7F59"/>
    <w:rPr>
      <w:b/>
      <w:bCs/>
      <w:sz w:val="20"/>
      <w:u w:val="single"/>
    </w:rPr>
  </w:style>
  <w:style w:type="character" w:customStyle="1" w:styleId="StyleStyleunderlineBold11pt">
    <w:name w:val="Style Style underline + Bold + 11 pt"/>
    <w:rsid w:val="00DB7F59"/>
    <w:rPr>
      <w:bCs/>
      <w:sz w:val="20"/>
      <w:u w:val="single"/>
    </w:rPr>
  </w:style>
  <w:style w:type="character" w:customStyle="1" w:styleId="StyleunderlineAsianTimesNewRomanBold">
    <w:name w:val="Style underline + (Asian) Times New Roman Bold"/>
    <w:rsid w:val="00DB7F5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B7F59"/>
    <w:rPr>
      <w:b/>
      <w:bCs/>
      <w:sz w:val="20"/>
      <w:u w:val="single"/>
      <w:bdr w:val="single" w:sz="4" w:space="0" w:color="auto" w:frame="1"/>
    </w:rPr>
  </w:style>
  <w:style w:type="character" w:customStyle="1" w:styleId="A5">
    <w:name w:val="A5"/>
    <w:uiPriority w:val="99"/>
    <w:rsid w:val="00DB7F59"/>
    <w:rPr>
      <w:rFonts w:ascii="Times New Roman" w:hAnsi="Times New Roman" w:cs="Times New Roman" w:hint="default"/>
      <w:color w:val="000000"/>
      <w:sz w:val="13"/>
      <w:szCs w:val="13"/>
    </w:rPr>
  </w:style>
  <w:style w:type="character" w:customStyle="1" w:styleId="quotepeekbase">
    <w:name w:val="quotepeekbase"/>
    <w:rsid w:val="00DB7F59"/>
  </w:style>
  <w:style w:type="character" w:customStyle="1" w:styleId="cardChar11">
    <w:name w:val="card Char1"/>
    <w:rsid w:val="00DB7F59"/>
    <w:rPr>
      <w:rFonts w:ascii="Calibri" w:eastAsia="Calibri" w:hAnsi="Calibri" w:cs="Calibri" w:hint="default"/>
      <w:sz w:val="24"/>
      <w:szCs w:val="22"/>
      <w:lang w:val="x-none" w:eastAsia="x-none"/>
    </w:rPr>
  </w:style>
  <w:style w:type="character" w:customStyle="1" w:styleId="NormalCard">
    <w:name w:val="Normal Card"/>
    <w:uiPriority w:val="1"/>
    <w:qFormat/>
    <w:rsid w:val="00DB7F59"/>
    <w:rPr>
      <w:rFonts w:ascii="Times New Roman" w:hAnsi="Times New Roman" w:cs="Times New Roman" w:hint="default"/>
      <w:sz w:val="24"/>
    </w:rPr>
  </w:style>
  <w:style w:type="character" w:customStyle="1" w:styleId="HighlightedUnderline0">
    <w:name w:val="Highlighted Underline"/>
    <w:uiPriority w:val="1"/>
    <w:qFormat/>
    <w:rsid w:val="00DB7F5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B7F59"/>
    <w:rPr>
      <w:rFonts w:ascii="Times New Roman" w:hAnsi="Times New Roman" w:cs="Times New Roman" w:hint="default"/>
      <w:sz w:val="16"/>
      <w:szCs w:val="16"/>
    </w:rPr>
  </w:style>
  <w:style w:type="character" w:customStyle="1" w:styleId="timebox">
    <w:name w:val="timebox"/>
    <w:rsid w:val="00DB7F59"/>
  </w:style>
  <w:style w:type="character" w:customStyle="1" w:styleId="Heading2Subtext">
    <w:name w:val="Heading 2 Subtext"/>
    <w:rsid w:val="00DB7F59"/>
    <w:rPr>
      <w:rFonts w:ascii="Times New Roman" w:hAnsi="Times New Roman" w:cs="Times New Roman" w:hint="default"/>
      <w:sz w:val="16"/>
    </w:rPr>
  </w:style>
  <w:style w:type="character" w:customStyle="1" w:styleId="-SmallText-">
    <w:name w:val="-Small Text-"/>
    <w:rsid w:val="00DB7F59"/>
    <w:rPr>
      <w:rFonts w:ascii="Garamond" w:hAnsi="Garamond" w:hint="default"/>
      <w:sz w:val="16"/>
    </w:rPr>
  </w:style>
  <w:style w:type="character" w:customStyle="1" w:styleId="label">
    <w:name w:val="label"/>
    <w:rsid w:val="00DB7F59"/>
  </w:style>
  <w:style w:type="character" w:customStyle="1" w:styleId="BoldUnderlineCharChar">
    <w:name w:val="BoldUnderline Char Char"/>
    <w:rsid w:val="00DB7F5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B7F59"/>
  </w:style>
  <w:style w:type="character" w:customStyle="1" w:styleId="FontStyle477">
    <w:name w:val="Font Style477"/>
    <w:basedOn w:val="DefaultParagraphFont"/>
    <w:uiPriority w:val="99"/>
    <w:rsid w:val="00DB7F59"/>
    <w:rPr>
      <w:rFonts w:ascii="Times New Roman" w:hAnsi="Times New Roman" w:cs="Times New Roman" w:hint="default"/>
      <w:sz w:val="18"/>
      <w:szCs w:val="18"/>
    </w:rPr>
  </w:style>
  <w:style w:type="character" w:customStyle="1" w:styleId="FontStyle505">
    <w:name w:val="Font Style505"/>
    <w:basedOn w:val="DefaultParagraphFont"/>
    <w:uiPriority w:val="99"/>
    <w:rsid w:val="00DB7F59"/>
    <w:rPr>
      <w:rFonts w:ascii="Times New Roman" w:hAnsi="Times New Roman" w:cs="Times New Roman" w:hint="default"/>
      <w:sz w:val="18"/>
      <w:szCs w:val="18"/>
    </w:rPr>
  </w:style>
  <w:style w:type="character" w:customStyle="1" w:styleId="FontStyle514">
    <w:name w:val="Font Style514"/>
    <w:basedOn w:val="DefaultParagraphFont"/>
    <w:uiPriority w:val="99"/>
    <w:rsid w:val="00DB7F59"/>
    <w:rPr>
      <w:rFonts w:ascii="Times New Roman" w:hAnsi="Times New Roman" w:cs="Times New Roman" w:hint="default"/>
      <w:sz w:val="14"/>
      <w:szCs w:val="14"/>
    </w:rPr>
  </w:style>
  <w:style w:type="character" w:customStyle="1" w:styleId="FontStyle500">
    <w:name w:val="Font Style500"/>
    <w:basedOn w:val="DefaultParagraphFont"/>
    <w:uiPriority w:val="99"/>
    <w:rsid w:val="00DB7F59"/>
    <w:rPr>
      <w:rFonts w:ascii="Times New Roman" w:hAnsi="Times New Roman" w:cs="Times New Roman" w:hint="default"/>
      <w:b/>
      <w:bCs/>
      <w:sz w:val="16"/>
      <w:szCs w:val="16"/>
    </w:rPr>
  </w:style>
  <w:style w:type="character" w:customStyle="1" w:styleId="CardCite1">
    <w:name w:val="CardCite1"/>
    <w:qFormat/>
    <w:rsid w:val="00DB7F5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B7F5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B7F59"/>
    <w:rPr>
      <w:rFonts w:ascii="Times New Roman" w:hAnsi="Times New Roman" w:cs="Times New Roman" w:hint="default"/>
      <w:b/>
      <w:bCs/>
      <w:sz w:val="22"/>
      <w:szCs w:val="22"/>
    </w:rPr>
  </w:style>
  <w:style w:type="character" w:customStyle="1" w:styleId="CharacterStyle3">
    <w:name w:val="Character Style 3"/>
    <w:uiPriority w:val="99"/>
    <w:rsid w:val="00DB7F59"/>
    <w:rPr>
      <w:rFonts w:ascii="Bookman Old Style" w:hAnsi="Bookman Old Style" w:cs="Bookman Old Style" w:hint="default"/>
      <w:spacing w:val="-5"/>
      <w:sz w:val="18"/>
      <w:szCs w:val="18"/>
    </w:rPr>
  </w:style>
  <w:style w:type="character" w:customStyle="1" w:styleId="Style8pt1">
    <w:name w:val="Style 8 pt1"/>
    <w:rsid w:val="00DB7F59"/>
    <w:rPr>
      <w:rFonts w:ascii="Georgia" w:hAnsi="Georgia" w:hint="default"/>
      <w:sz w:val="16"/>
    </w:rPr>
  </w:style>
  <w:style w:type="character" w:customStyle="1" w:styleId="UnderlineStyleChar7">
    <w:name w:val="Underline Style Char7"/>
    <w:rsid w:val="00DB7F59"/>
    <w:rPr>
      <w:rFonts w:ascii="Garamond" w:hAnsi="Garamond" w:hint="default"/>
      <w:sz w:val="22"/>
      <w:szCs w:val="24"/>
      <w:u w:val="single"/>
      <w:lang w:val="en-US" w:eastAsia="en-US" w:bidi="ar-SA"/>
    </w:rPr>
  </w:style>
  <w:style w:type="character" w:customStyle="1" w:styleId="StyleArial6ptBold">
    <w:name w:val="Style Arial 6 pt Bold"/>
    <w:rsid w:val="00DB7F59"/>
    <w:rPr>
      <w:rFonts w:ascii="Arial" w:hAnsi="Arial" w:cs="Arial" w:hint="default"/>
      <w:bCs/>
      <w:sz w:val="12"/>
    </w:rPr>
  </w:style>
  <w:style w:type="character" w:customStyle="1" w:styleId="Heading2Char5">
    <w:name w:val="Heading 2 Char5"/>
    <w:rsid w:val="00DB7F59"/>
    <w:rPr>
      <w:rFonts w:ascii="Garamond" w:hAnsi="Garamond" w:cs="Arial" w:hint="default"/>
      <w:b/>
      <w:bCs/>
      <w:iCs/>
      <w:sz w:val="24"/>
      <w:szCs w:val="28"/>
      <w:lang w:val="en-US" w:eastAsia="en-US" w:bidi="ar-SA"/>
    </w:rPr>
  </w:style>
  <w:style w:type="character" w:customStyle="1" w:styleId="TagGreg">
    <w:name w:val="TagGreg"/>
    <w:uiPriority w:val="1"/>
    <w:qFormat/>
    <w:rsid w:val="00DB7F59"/>
    <w:rPr>
      <w:b/>
      <w:bCs w:val="0"/>
      <w:sz w:val="24"/>
    </w:rPr>
  </w:style>
  <w:style w:type="character" w:customStyle="1" w:styleId="StyleDebateUnderline10pt">
    <w:name w:val="Style Debate Underline + 10 pt"/>
    <w:rsid w:val="00DB7F59"/>
    <w:rPr>
      <w:rFonts w:ascii="Times New Roman" w:hAnsi="Times New Roman" w:cs="Times New Roman" w:hint="default"/>
      <w:sz w:val="20"/>
      <w:szCs w:val="20"/>
      <w:u w:val="single"/>
    </w:rPr>
  </w:style>
  <w:style w:type="character" w:customStyle="1" w:styleId="underlinedCharChar0">
    <w:name w:val="underlined Char Char"/>
    <w:locked/>
    <w:rsid w:val="00DB7F59"/>
    <w:rPr>
      <w:u w:val="single"/>
    </w:rPr>
  </w:style>
  <w:style w:type="character" w:customStyle="1" w:styleId="SourceBold">
    <w:name w:val="Source Bold"/>
    <w:rsid w:val="00DB7F59"/>
    <w:rPr>
      <w:rFonts w:ascii="Arial Narrow" w:hAnsi="Arial Narrow" w:hint="default"/>
      <w:b/>
      <w:bCs w:val="0"/>
      <w:strike w:val="0"/>
      <w:dstrike w:val="0"/>
      <w:sz w:val="24"/>
      <w:u w:val="none"/>
      <w:effect w:val="none"/>
    </w:rPr>
  </w:style>
  <w:style w:type="character" w:customStyle="1" w:styleId="2xBoldUnderline">
    <w:name w:val="2x_Bold_Underline"/>
    <w:rsid w:val="00DB7F59"/>
    <w:rPr>
      <w:b/>
      <w:bCs/>
      <w:sz w:val="24"/>
      <w:u w:val="thick"/>
    </w:rPr>
  </w:style>
  <w:style w:type="character" w:customStyle="1" w:styleId="Dottedunderline">
    <w:name w:val="Dotted underline"/>
    <w:rsid w:val="00DB7F59"/>
    <w:rPr>
      <w:u w:val="dotted"/>
    </w:rPr>
  </w:style>
  <w:style w:type="character" w:customStyle="1" w:styleId="readChar">
    <w:name w:val="read Char"/>
    <w:rsid w:val="00DB7F59"/>
    <w:rPr>
      <w:szCs w:val="22"/>
      <w:u w:val="single"/>
      <w:lang w:val="en-US" w:eastAsia="en-US" w:bidi="ar-SA"/>
    </w:rPr>
  </w:style>
  <w:style w:type="character" w:customStyle="1" w:styleId="underlining0">
    <w:name w:val="underlining"/>
    <w:rsid w:val="00DB7F59"/>
    <w:rPr>
      <w:u w:val="single"/>
    </w:rPr>
  </w:style>
  <w:style w:type="character" w:customStyle="1" w:styleId="btitle">
    <w:name w:val="btitle"/>
    <w:rsid w:val="00DB7F59"/>
  </w:style>
  <w:style w:type="character" w:customStyle="1" w:styleId="green">
    <w:name w:val="green"/>
    <w:rsid w:val="00DB7F59"/>
  </w:style>
  <w:style w:type="character" w:customStyle="1" w:styleId="BodyText20">
    <w:name w:val="Body Text2"/>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B7F5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B7F5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B7F5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B7F59"/>
    <w:rPr>
      <w:rFonts w:ascii="Sylfaen" w:hAnsi="Sylfaen" w:cs="Sylfaen" w:hint="default"/>
      <w:i/>
      <w:iCs/>
      <w:strike w:val="0"/>
      <w:dstrike w:val="0"/>
      <w:sz w:val="19"/>
      <w:szCs w:val="19"/>
      <w:u w:val="none"/>
      <w:effect w:val="none"/>
      <w:shd w:val="clear" w:color="auto" w:fill="FFFFFF"/>
    </w:rPr>
  </w:style>
  <w:style w:type="character" w:customStyle="1" w:styleId="1">
    <w:name w:val="1"/>
    <w:rsid w:val="00DB7F59"/>
    <w:rPr>
      <w:rFonts w:ascii="Arial" w:hAnsi="Arial" w:cs="Arial" w:hint="default"/>
      <w:bCs/>
      <w:sz w:val="20"/>
      <w:u w:val="single"/>
      <w:lang w:val="en-US" w:eastAsia="en-US" w:bidi="ar-SA"/>
    </w:rPr>
  </w:style>
  <w:style w:type="character" w:customStyle="1" w:styleId="CharChar31">
    <w:name w:val="Char Char31"/>
    <w:rsid w:val="00DB7F59"/>
    <w:rPr>
      <w:rFonts w:ascii="Arial" w:hAnsi="Arial" w:cs="Arial" w:hint="default"/>
      <w:b/>
      <w:bCs/>
      <w:iCs/>
      <w:lang w:val="en-US" w:eastAsia="en-US" w:bidi="ar-SA"/>
    </w:rPr>
  </w:style>
  <w:style w:type="character" w:customStyle="1" w:styleId="Subtitle2">
    <w:name w:val="Subtitle2"/>
    <w:rsid w:val="00DB7F59"/>
  </w:style>
  <w:style w:type="character" w:customStyle="1" w:styleId="drop">
    <w:name w:val="drop"/>
    <w:rsid w:val="00DB7F59"/>
  </w:style>
  <w:style w:type="character" w:customStyle="1" w:styleId="bioline">
    <w:name w:val="bioline"/>
    <w:rsid w:val="00DB7F59"/>
  </w:style>
  <w:style w:type="character" w:customStyle="1" w:styleId="articletitle0">
    <w:name w:val="article_title"/>
    <w:rsid w:val="00DB7F59"/>
  </w:style>
  <w:style w:type="character" w:customStyle="1" w:styleId="A4">
    <w:name w:val="A4"/>
    <w:uiPriority w:val="99"/>
    <w:rsid w:val="00DB7F59"/>
    <w:rPr>
      <w:color w:val="000000"/>
    </w:rPr>
  </w:style>
  <w:style w:type="character" w:customStyle="1" w:styleId="s2">
    <w:name w:val="s2"/>
    <w:rsid w:val="00DB7F59"/>
  </w:style>
  <w:style w:type="character" w:customStyle="1" w:styleId="s4">
    <w:name w:val="s4"/>
    <w:rsid w:val="00DB7F59"/>
  </w:style>
  <w:style w:type="character" w:customStyle="1" w:styleId="s5">
    <w:name w:val="s5"/>
    <w:rsid w:val="00DB7F59"/>
  </w:style>
  <w:style w:type="character" w:customStyle="1" w:styleId="cap">
    <w:name w:val="cap"/>
    <w:rsid w:val="00DB7F59"/>
  </w:style>
  <w:style w:type="character" w:customStyle="1" w:styleId="rightsnotice">
    <w:name w:val="rightsnotice"/>
    <w:rsid w:val="00DB7F59"/>
  </w:style>
  <w:style w:type="character" w:customStyle="1" w:styleId="Caption1">
    <w:name w:val="Caption1"/>
    <w:rsid w:val="00DB7F59"/>
  </w:style>
  <w:style w:type="character" w:customStyle="1" w:styleId="credit">
    <w:name w:val="credit"/>
    <w:rsid w:val="00DB7F59"/>
  </w:style>
  <w:style w:type="character" w:customStyle="1" w:styleId="scaps">
    <w:name w:val="scaps"/>
    <w:rsid w:val="00DB7F59"/>
  </w:style>
  <w:style w:type="character" w:customStyle="1" w:styleId="current-article">
    <w:name w:val="current-article"/>
    <w:rsid w:val="00DB7F59"/>
  </w:style>
  <w:style w:type="character" w:customStyle="1" w:styleId="related-current-indicator">
    <w:name w:val="related-current-indicator"/>
    <w:rsid w:val="00DB7F59"/>
  </w:style>
  <w:style w:type="character" w:customStyle="1" w:styleId="bylclear">
    <w:name w:val="bylclear"/>
    <w:rsid w:val="00DB7F59"/>
  </w:style>
  <w:style w:type="character" w:customStyle="1" w:styleId="timestamp">
    <w:name w:val="timestamp"/>
    <w:rsid w:val="00DB7F59"/>
  </w:style>
  <w:style w:type="character" w:customStyle="1" w:styleId="comments">
    <w:name w:val="comments"/>
    <w:rsid w:val="00DB7F59"/>
  </w:style>
  <w:style w:type="character" w:customStyle="1" w:styleId="essaytext">
    <w:name w:val="essaytext"/>
    <w:rsid w:val="00DB7F59"/>
  </w:style>
  <w:style w:type="character" w:customStyle="1" w:styleId="username">
    <w:name w:val="username"/>
    <w:rsid w:val="00DB7F59"/>
  </w:style>
  <w:style w:type="character" w:customStyle="1" w:styleId="toplinks">
    <w:name w:val="toplinks"/>
    <w:rsid w:val="00DB7F59"/>
  </w:style>
  <w:style w:type="character" w:customStyle="1" w:styleId="A3">
    <w:name w:val="A3"/>
    <w:uiPriority w:val="99"/>
    <w:rsid w:val="00DB7F59"/>
    <w:rPr>
      <w:rFonts w:ascii="Perpetua" w:hAnsi="Perpetua" w:cs="Perpetua" w:hint="default"/>
      <w:color w:val="000000"/>
      <w:sz w:val="15"/>
      <w:szCs w:val="15"/>
    </w:rPr>
  </w:style>
  <w:style w:type="character" w:customStyle="1" w:styleId="see">
    <w:name w:val="see"/>
    <w:rsid w:val="00DB7F59"/>
  </w:style>
  <w:style w:type="character" w:customStyle="1" w:styleId="first-letter">
    <w:name w:val="first-letter"/>
    <w:rsid w:val="00DB7F59"/>
  </w:style>
  <w:style w:type="character" w:customStyle="1" w:styleId="focusparagraph">
    <w:name w:val="focusparagraph"/>
    <w:rsid w:val="00DB7F59"/>
  </w:style>
  <w:style w:type="character" w:customStyle="1" w:styleId="lightblue">
    <w:name w:val="lightblue"/>
    <w:rsid w:val="00DB7F59"/>
  </w:style>
  <w:style w:type="character" w:customStyle="1" w:styleId="StyleUnderlineCharChar9pt">
    <w:name w:val="Style Underline Char Char + 9 pt"/>
    <w:rsid w:val="00DB7F5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B7F59"/>
  </w:style>
  <w:style w:type="character" w:customStyle="1" w:styleId="Title10">
    <w:name w:val="Title1"/>
    <w:rsid w:val="00DB7F59"/>
  </w:style>
  <w:style w:type="character" w:customStyle="1" w:styleId="BoldandUnderlineCharCharCharChar">
    <w:name w:val="Bold and Underline Char Char Char Char"/>
    <w:rsid w:val="00DB7F59"/>
    <w:rPr>
      <w:b/>
      <w:bCs w:val="0"/>
      <w:noProof w:val="0"/>
      <w:u w:val="single"/>
      <w:lang w:val="en-US" w:eastAsia="en-US" w:bidi="ar-SA"/>
    </w:rPr>
  </w:style>
  <w:style w:type="character" w:customStyle="1" w:styleId="FontStyle29">
    <w:name w:val="Font Style29"/>
    <w:uiPriority w:val="99"/>
    <w:rsid w:val="00DB7F59"/>
    <w:rPr>
      <w:rFonts w:ascii="Arial" w:hAnsi="Arial" w:cs="Arial" w:hint="default"/>
      <w:sz w:val="14"/>
      <w:szCs w:val="14"/>
    </w:rPr>
  </w:style>
  <w:style w:type="character" w:customStyle="1" w:styleId="CardsUnderlined">
    <w:name w:val="Cards Underlined"/>
    <w:rsid w:val="00DB7F59"/>
    <w:rPr>
      <w:rFonts w:ascii="Helvetica" w:hAnsi="Helvetica" w:cs="Helvetica" w:hint="default"/>
      <w:sz w:val="22"/>
      <w:szCs w:val="24"/>
      <w:u w:val="thick"/>
    </w:rPr>
  </w:style>
  <w:style w:type="character" w:customStyle="1" w:styleId="titles">
    <w:name w:val="titles"/>
    <w:rsid w:val="00DB7F59"/>
  </w:style>
  <w:style w:type="character" w:customStyle="1" w:styleId="articletext0">
    <w:name w:val="article_text"/>
    <w:rsid w:val="00DB7F59"/>
  </w:style>
  <w:style w:type="character" w:customStyle="1" w:styleId="contentauthor">
    <w:name w:val="contentauthor"/>
    <w:rsid w:val="00DB7F59"/>
  </w:style>
  <w:style w:type="character" w:customStyle="1" w:styleId="subarticleheader">
    <w:name w:val="subarticleheader"/>
    <w:rsid w:val="00DB7F59"/>
  </w:style>
  <w:style w:type="character" w:customStyle="1" w:styleId="spelle">
    <w:name w:val="spelle"/>
    <w:rsid w:val="00DB7F59"/>
  </w:style>
  <w:style w:type="character" w:customStyle="1" w:styleId="grame">
    <w:name w:val="grame"/>
    <w:rsid w:val="00DB7F59"/>
  </w:style>
  <w:style w:type="character" w:customStyle="1" w:styleId="newstitle1">
    <w:name w:val="newstitle1"/>
    <w:rsid w:val="00DB7F59"/>
  </w:style>
  <w:style w:type="character" w:customStyle="1" w:styleId="copy">
    <w:name w:val="copy"/>
    <w:rsid w:val="00DB7F59"/>
  </w:style>
  <w:style w:type="character" w:customStyle="1" w:styleId="topheadline">
    <w:name w:val="topheadline"/>
    <w:rsid w:val="00DB7F59"/>
  </w:style>
  <w:style w:type="character" w:customStyle="1" w:styleId="Stylereduce27pt">
    <w:name w:val="Style reduce2 + 7 pt"/>
    <w:rsid w:val="00DB7F59"/>
    <w:rPr>
      <w:rFonts w:ascii="Times New Roman" w:hAnsi="Times New Roman" w:cs="Arial" w:hint="default"/>
      <w:color w:val="000000"/>
      <w:sz w:val="14"/>
      <w:szCs w:val="22"/>
    </w:rPr>
  </w:style>
  <w:style w:type="character" w:customStyle="1" w:styleId="srtitle">
    <w:name w:val="srtitle"/>
    <w:rsid w:val="00DB7F59"/>
  </w:style>
  <w:style w:type="character" w:customStyle="1" w:styleId="st1">
    <w:name w:val="st1"/>
    <w:rsid w:val="00DB7F59"/>
  </w:style>
  <w:style w:type="character" w:customStyle="1" w:styleId="StyleStyleGaramond">
    <w:name w:val="Style Style Garamond +"/>
    <w:rsid w:val="00DB7F59"/>
    <w:rPr>
      <w:rFonts w:ascii="Garamond" w:hAnsi="Garamond" w:cs="Times New Roman" w:hint="default"/>
      <w:sz w:val="20"/>
    </w:rPr>
  </w:style>
  <w:style w:type="character" w:customStyle="1" w:styleId="quotechar0">
    <w:name w:val="quotechar"/>
    <w:rsid w:val="00DB7F59"/>
  </w:style>
  <w:style w:type="character" w:customStyle="1" w:styleId="boldunderline0">
    <w:name w:val="boldunderline"/>
    <w:rsid w:val="00DB7F59"/>
  </w:style>
  <w:style w:type="character" w:customStyle="1" w:styleId="A8">
    <w:name w:val="A8"/>
    <w:rsid w:val="00DB7F59"/>
    <w:rPr>
      <w:rFonts w:ascii="Scala" w:hAnsi="Scala" w:cs="Scala" w:hint="default"/>
      <w:color w:val="000000"/>
      <w:sz w:val="15"/>
      <w:szCs w:val="15"/>
    </w:rPr>
  </w:style>
  <w:style w:type="character" w:customStyle="1" w:styleId="A0">
    <w:name w:val="A0"/>
    <w:uiPriority w:val="99"/>
    <w:rsid w:val="00DB7F59"/>
    <w:rPr>
      <w:rFonts w:ascii="Scala" w:hAnsi="Scala" w:cs="Scala" w:hint="default"/>
      <w:color w:val="000000"/>
      <w:sz w:val="16"/>
      <w:szCs w:val="16"/>
    </w:rPr>
  </w:style>
  <w:style w:type="character" w:customStyle="1" w:styleId="Date11">
    <w:name w:val="Date11"/>
    <w:rsid w:val="00DB7F59"/>
  </w:style>
  <w:style w:type="character" w:customStyle="1" w:styleId="Boxout">
    <w:name w:val="Box out"/>
    <w:uiPriority w:val="1"/>
    <w:qFormat/>
    <w:rsid w:val="00DB7F59"/>
    <w:rPr>
      <w:rFonts w:ascii="Tahoma" w:hAnsi="Tahoma" w:cs="Tahoma" w:hint="default"/>
      <w:b/>
      <w:bCs w:val="0"/>
      <w:sz w:val="20"/>
      <w:u w:val="single"/>
      <w:bdr w:val="none" w:sz="0" w:space="0" w:color="auto" w:frame="1"/>
      <w:shd w:val="clear" w:color="auto" w:fill="A9E8F5"/>
    </w:rPr>
  </w:style>
  <w:style w:type="character" w:customStyle="1" w:styleId="metad">
    <w:name w:val="metad"/>
    <w:rsid w:val="00DB7F59"/>
  </w:style>
  <w:style w:type="character" w:customStyle="1" w:styleId="sifr-alternate">
    <w:name w:val="sifr-alternate"/>
    <w:rsid w:val="00DB7F59"/>
  </w:style>
  <w:style w:type="character" w:customStyle="1" w:styleId="justify1">
    <w:name w:val="justify1"/>
    <w:rsid w:val="00DB7F59"/>
  </w:style>
  <w:style w:type="character" w:customStyle="1" w:styleId="artbody1">
    <w:name w:val="art_body1"/>
    <w:rsid w:val="00DB7F59"/>
    <w:rPr>
      <w:rFonts w:ascii="Arial" w:hAnsi="Arial" w:cs="Arial" w:hint="default"/>
    </w:rPr>
  </w:style>
  <w:style w:type="character" w:customStyle="1" w:styleId="A1">
    <w:name w:val="A1"/>
    <w:uiPriority w:val="99"/>
    <w:rsid w:val="00DB7F59"/>
    <w:rPr>
      <w:rFonts w:ascii="Book Antiqua" w:hAnsi="Book Antiqua" w:cs="Book Antiqua" w:hint="default"/>
      <w:color w:val="221E1F"/>
      <w:sz w:val="22"/>
      <w:szCs w:val="22"/>
    </w:rPr>
  </w:style>
  <w:style w:type="character" w:customStyle="1" w:styleId="reality">
    <w:name w:val="reality"/>
    <w:rsid w:val="00DB7F59"/>
  </w:style>
  <w:style w:type="character" w:customStyle="1" w:styleId="text2">
    <w:name w:val="text2"/>
    <w:rsid w:val="00DB7F59"/>
  </w:style>
  <w:style w:type="character" w:customStyle="1" w:styleId="StyleUnderlineChar2CharChar11pt">
    <w:name w:val="Style Underline Char2 Char Char + 11 pt"/>
    <w:rsid w:val="00DB7F59"/>
    <w:rPr>
      <w:rFonts w:ascii="Times New Roman" w:hAnsi="Times New Roman" w:cs="Times New Roman" w:hint="default"/>
      <w:sz w:val="20"/>
      <w:u w:val="single"/>
    </w:rPr>
  </w:style>
  <w:style w:type="character" w:customStyle="1" w:styleId="StyleStyleBoldUnderline11pt">
    <w:name w:val="Style Style Bold Underline + 11 pt"/>
    <w:rsid w:val="00DB7F59"/>
    <w:rPr>
      <w:b/>
      <w:bCs/>
      <w:sz w:val="20"/>
      <w:u w:val="single"/>
    </w:rPr>
  </w:style>
  <w:style w:type="character" w:customStyle="1" w:styleId="articlehead2">
    <w:name w:val="articlehead2"/>
    <w:rsid w:val="00DB7F59"/>
  </w:style>
  <w:style w:type="character" w:customStyle="1" w:styleId="pronset">
    <w:name w:val="pronset"/>
    <w:rsid w:val="00DB7F59"/>
  </w:style>
  <w:style w:type="character" w:customStyle="1" w:styleId="prondelim">
    <w:name w:val="prondelim"/>
    <w:rsid w:val="00DB7F59"/>
  </w:style>
  <w:style w:type="character" w:customStyle="1" w:styleId="prontoggle">
    <w:name w:val="pron_toggle"/>
    <w:rsid w:val="00DB7F59"/>
  </w:style>
  <w:style w:type="character" w:customStyle="1" w:styleId="boldface">
    <w:name w:val="boldface"/>
    <w:rsid w:val="00DB7F59"/>
  </w:style>
  <w:style w:type="character" w:customStyle="1" w:styleId="secondary-bf">
    <w:name w:val="secondary-bf"/>
    <w:rsid w:val="00DB7F59"/>
  </w:style>
  <w:style w:type="table" w:styleId="ColorfulGrid-Accent1">
    <w:name w:val="Colorful Grid Accent 1"/>
    <w:basedOn w:val="TableNormal"/>
    <w:link w:val="ColorfulGrid-Accent1Char"/>
    <w:uiPriority w:val="29"/>
    <w:unhideWhenUsed/>
    <w:rsid w:val="00DB7F5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B7F59"/>
    <w:rPr>
      <w:rFonts w:ascii="Times New Roman" w:hAnsi="Times New Roman" w:cs="Times New Roman" w:hint="default"/>
      <w:iCs/>
      <w:color w:val="000000"/>
      <w:sz w:val="16"/>
    </w:rPr>
  </w:style>
  <w:style w:type="character" w:customStyle="1" w:styleId="Boxout0">
    <w:name w:val="Boxout"/>
    <w:uiPriority w:val="1"/>
    <w:qFormat/>
    <w:rsid w:val="00DB7F5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B7F59"/>
  </w:style>
  <w:style w:type="character" w:customStyle="1" w:styleId="pg">
    <w:name w:val="pg"/>
    <w:rsid w:val="00DB7F59"/>
  </w:style>
  <w:style w:type="character" w:customStyle="1" w:styleId="detailtitle">
    <w:name w:val="detailtitle"/>
    <w:rsid w:val="00DB7F59"/>
  </w:style>
  <w:style w:type="character" w:customStyle="1" w:styleId="storydate">
    <w:name w:val="storydate"/>
    <w:rsid w:val="00DB7F59"/>
  </w:style>
  <w:style w:type="character" w:customStyle="1" w:styleId="preloadwrap">
    <w:name w:val="preloadwrap"/>
    <w:rsid w:val="00DB7F59"/>
  </w:style>
  <w:style w:type="character" w:customStyle="1" w:styleId="creditwrap">
    <w:name w:val="creditwrap"/>
    <w:rsid w:val="00DB7F59"/>
  </w:style>
  <w:style w:type="character" w:customStyle="1" w:styleId="DefaultChar1">
    <w:name w:val="Default Char1"/>
    <w:rsid w:val="00DB7F59"/>
    <w:rPr>
      <w:noProof w:val="0"/>
      <w:color w:val="000000"/>
      <w:lang w:val="en-US" w:eastAsia="en-US" w:bidi="ar-SA"/>
    </w:rPr>
  </w:style>
  <w:style w:type="character" w:customStyle="1" w:styleId="textunderlineChar0">
    <w:name w:val="text underline Char"/>
    <w:rsid w:val="00DB7F59"/>
    <w:rPr>
      <w:sz w:val="24"/>
      <w:szCs w:val="22"/>
      <w:u w:val="thick"/>
      <w:lang w:val="en-US" w:eastAsia="en-US" w:bidi="ar-SA"/>
    </w:rPr>
  </w:style>
  <w:style w:type="character" w:customStyle="1" w:styleId="BoldChar">
    <w:name w:val="Bold Char"/>
    <w:rsid w:val="00DB7F59"/>
    <w:rPr>
      <w:rFonts w:ascii="Times New Roman" w:eastAsia="Times New Roman" w:hAnsi="Times New Roman" w:cs="Times New Roman" w:hint="default"/>
      <w:b/>
      <w:bCs w:val="0"/>
      <w:szCs w:val="24"/>
    </w:rPr>
  </w:style>
  <w:style w:type="character" w:customStyle="1" w:styleId="pmterms31">
    <w:name w:val="pmterms31"/>
    <w:rsid w:val="00DB7F59"/>
    <w:rPr>
      <w:b/>
      <w:bCs/>
      <w:i w:val="0"/>
      <w:iCs w:val="0"/>
      <w:color w:val="000000"/>
    </w:rPr>
  </w:style>
  <w:style w:type="character" w:customStyle="1" w:styleId="copyrightdescription">
    <w:name w:val="copyrightdescription"/>
    <w:rsid w:val="00DB7F59"/>
  </w:style>
  <w:style w:type="character" w:customStyle="1" w:styleId="ft01">
    <w:name w:val="ft01"/>
    <w:rsid w:val="00DB7F59"/>
    <w:rPr>
      <w:rFonts w:ascii="Times" w:hAnsi="Times" w:cs="Times" w:hint="default"/>
      <w:color w:val="000000"/>
      <w:sz w:val="14"/>
      <w:szCs w:val="14"/>
    </w:rPr>
  </w:style>
  <w:style w:type="character" w:customStyle="1" w:styleId="ft11">
    <w:name w:val="ft11"/>
    <w:rsid w:val="00DB7F59"/>
    <w:rPr>
      <w:rFonts w:ascii="Times" w:hAnsi="Times" w:cs="Times" w:hint="default"/>
      <w:color w:val="000000"/>
      <w:sz w:val="17"/>
      <w:szCs w:val="17"/>
    </w:rPr>
  </w:style>
  <w:style w:type="character" w:customStyle="1" w:styleId="ft21">
    <w:name w:val="ft21"/>
    <w:rsid w:val="00DB7F59"/>
    <w:rPr>
      <w:rFonts w:ascii="Times" w:hAnsi="Times" w:cs="Times" w:hint="default"/>
      <w:color w:val="000000"/>
      <w:sz w:val="15"/>
      <w:szCs w:val="15"/>
    </w:rPr>
  </w:style>
  <w:style w:type="character" w:customStyle="1" w:styleId="ft31">
    <w:name w:val="ft31"/>
    <w:rsid w:val="00DB7F59"/>
    <w:rPr>
      <w:rFonts w:ascii="Times" w:hAnsi="Times" w:cs="Times" w:hint="default"/>
      <w:color w:val="000000"/>
      <w:sz w:val="15"/>
      <w:szCs w:val="15"/>
    </w:rPr>
  </w:style>
  <w:style w:type="character" w:customStyle="1" w:styleId="dquo">
    <w:name w:val="dquo"/>
    <w:rsid w:val="00DB7F59"/>
  </w:style>
  <w:style w:type="character" w:customStyle="1" w:styleId="caps2">
    <w:name w:val="caps2"/>
    <w:rsid w:val="00DB7F59"/>
  </w:style>
  <w:style w:type="character" w:customStyle="1" w:styleId="CardsFont12ptCharCharCharChar">
    <w:name w:val="Cards + Font: 12 pt Char Char Char Char"/>
    <w:rsid w:val="00DB7F59"/>
    <w:rPr>
      <w:sz w:val="24"/>
      <w:szCs w:val="24"/>
      <w:u w:val="thick"/>
      <w:lang w:val="en-US" w:eastAsia="en-US" w:bidi="ar-SA"/>
    </w:rPr>
  </w:style>
  <w:style w:type="character" w:customStyle="1" w:styleId="ccs">
    <w:name w:val="c cs"/>
    <w:rsid w:val="00DB7F59"/>
  </w:style>
  <w:style w:type="character" w:customStyle="1" w:styleId="UnderlinedEvChar">
    <w:name w:val="Underlined Ev Char"/>
    <w:rsid w:val="00DB7F59"/>
    <w:rPr>
      <w:rFonts w:ascii="Times New Roman" w:eastAsia="Times New Roman" w:hAnsi="Times New Roman" w:cs="Times New Roman" w:hint="default"/>
      <w:szCs w:val="24"/>
      <w:u w:val="single"/>
    </w:rPr>
  </w:style>
  <w:style w:type="character" w:customStyle="1" w:styleId="dropshadow">
    <w:name w:val="dropshadow"/>
    <w:rsid w:val="00DB7F59"/>
  </w:style>
  <w:style w:type="character" w:customStyle="1" w:styleId="d05ws">
    <w:name w:val="d05ws"/>
    <w:rsid w:val="00DB7F59"/>
  </w:style>
  <w:style w:type="character" w:customStyle="1" w:styleId="rzibod">
    <w:name w:val="rzibod"/>
    <w:rsid w:val="00DB7F59"/>
  </w:style>
  <w:style w:type="character" w:customStyle="1" w:styleId="StyleBold1">
    <w:name w:val="Style Bold1"/>
    <w:rsid w:val="00DB7F59"/>
    <w:rPr>
      <w:rFonts w:ascii="Georgia" w:hAnsi="Georgia" w:hint="default"/>
      <w:b/>
      <w:bCs/>
      <w:sz w:val="22"/>
    </w:rPr>
  </w:style>
  <w:style w:type="character" w:customStyle="1" w:styleId="headertext">
    <w:name w:val="headertext"/>
    <w:rsid w:val="00DB7F59"/>
  </w:style>
  <w:style w:type="character" w:customStyle="1" w:styleId="endnote-reference">
    <w:name w:val="endnote-reference"/>
    <w:rsid w:val="00DB7F59"/>
  </w:style>
  <w:style w:type="character" w:customStyle="1" w:styleId="officialsname">
    <w:name w:val="official_s_name"/>
    <w:rsid w:val="00DB7F59"/>
  </w:style>
  <w:style w:type="character" w:customStyle="1" w:styleId="audience">
    <w:name w:val="audience"/>
    <w:rsid w:val="00DB7F59"/>
  </w:style>
  <w:style w:type="character" w:customStyle="1" w:styleId="A7">
    <w:name w:val="A7"/>
    <w:uiPriority w:val="99"/>
    <w:rsid w:val="00DB7F59"/>
    <w:rPr>
      <w:rFonts w:ascii="Myriad Pro" w:hAnsi="Myriad Pro" w:cs="Myriad Pro" w:hint="default"/>
      <w:color w:val="0066B1"/>
      <w:sz w:val="22"/>
      <w:szCs w:val="22"/>
    </w:rPr>
  </w:style>
  <w:style w:type="character" w:customStyle="1" w:styleId="normalchar">
    <w:name w:val="normal__char"/>
    <w:rsid w:val="00DB7F59"/>
  </w:style>
  <w:style w:type="character" w:customStyle="1" w:styleId="hyperlink002cheading0020100200028block0020title0029char">
    <w:name w:val="hyperlink_002cheading_00201_0020_0028block_0020title_0029__char"/>
    <w:rsid w:val="00DB7F59"/>
  </w:style>
  <w:style w:type="character" w:customStyle="1" w:styleId="underline002cstyle0020bold0020underlinechar">
    <w:name w:val="underline_002cstyle_0020bold_0020underline__char"/>
    <w:rsid w:val="00DB7F59"/>
  </w:style>
  <w:style w:type="character" w:customStyle="1" w:styleId="copyboldblack">
    <w:name w:val="copyboldblack"/>
    <w:rsid w:val="00DB7F59"/>
  </w:style>
  <w:style w:type="character" w:customStyle="1" w:styleId="copybold">
    <w:name w:val="copybold"/>
    <w:rsid w:val="00DB7F59"/>
  </w:style>
  <w:style w:type="character" w:customStyle="1" w:styleId="author-date0">
    <w:name w:val="author-date"/>
    <w:rsid w:val="00DB7F59"/>
  </w:style>
  <w:style w:type="character" w:customStyle="1" w:styleId="hidden">
    <w:name w:val="hidden"/>
    <w:rsid w:val="00DB7F59"/>
  </w:style>
  <w:style w:type="character" w:customStyle="1" w:styleId="articlebegin">
    <w:name w:val="articlebegin"/>
    <w:rsid w:val="00DB7F59"/>
  </w:style>
  <w:style w:type="character" w:customStyle="1" w:styleId="mediaoverlay">
    <w:name w:val="mediaoverlay"/>
    <w:rsid w:val="00DB7F59"/>
  </w:style>
  <w:style w:type="character" w:customStyle="1" w:styleId="blogcaption">
    <w:name w:val="blog_caption"/>
    <w:rsid w:val="00DB7F59"/>
  </w:style>
  <w:style w:type="character" w:customStyle="1" w:styleId="commnet-abuzz">
    <w:name w:val="commnet-abuzz"/>
    <w:rsid w:val="00DB7F59"/>
  </w:style>
  <w:style w:type="character" w:customStyle="1" w:styleId="fbconnectbuttontext">
    <w:name w:val="fbconnectbutton_text"/>
    <w:rsid w:val="00DB7F59"/>
  </w:style>
  <w:style w:type="character" w:customStyle="1" w:styleId="fbsharecountinner">
    <w:name w:val="fb_share_count_inner"/>
    <w:rsid w:val="00DB7F59"/>
  </w:style>
  <w:style w:type="character" w:customStyle="1" w:styleId="stbuttontext">
    <w:name w:val="stbuttontext"/>
    <w:rsid w:val="00DB7F59"/>
  </w:style>
  <w:style w:type="character" w:customStyle="1" w:styleId="source">
    <w:name w:val="source"/>
    <w:rsid w:val="00DB7F59"/>
  </w:style>
  <w:style w:type="character" w:customStyle="1" w:styleId="pubdate">
    <w:name w:val="pubdate"/>
    <w:rsid w:val="00DB7F59"/>
  </w:style>
  <w:style w:type="character" w:customStyle="1" w:styleId="grey">
    <w:name w:val="grey"/>
    <w:rsid w:val="00DB7F59"/>
  </w:style>
  <w:style w:type="character" w:customStyle="1" w:styleId="postdate">
    <w:name w:val="post_date"/>
    <w:rsid w:val="00DB7F59"/>
  </w:style>
  <w:style w:type="character" w:customStyle="1" w:styleId="bdx">
    <w:name w:val="bdx"/>
    <w:rsid w:val="00DB7F59"/>
  </w:style>
  <w:style w:type="character" w:customStyle="1" w:styleId="bdl">
    <w:name w:val="bdl"/>
    <w:rsid w:val="00DB7F59"/>
  </w:style>
  <w:style w:type="character" w:customStyle="1" w:styleId="breadcrumbitemcurrent">
    <w:name w:val="breadcrumbitemcurrent"/>
    <w:rsid w:val="00DB7F59"/>
  </w:style>
  <w:style w:type="character" w:customStyle="1" w:styleId="bbl">
    <w:name w:val="bbl"/>
    <w:rsid w:val="00DB7F59"/>
  </w:style>
  <w:style w:type="character" w:customStyle="1" w:styleId="Date2">
    <w:name w:val="Date2"/>
    <w:rsid w:val="00DB7F59"/>
  </w:style>
  <w:style w:type="character" w:customStyle="1" w:styleId="company">
    <w:name w:val="company"/>
    <w:rsid w:val="00DB7F59"/>
  </w:style>
  <w:style w:type="character" w:customStyle="1" w:styleId="itxtnewhookspan">
    <w:name w:val="itxtnewhookspan"/>
    <w:rsid w:val="00DB7F59"/>
  </w:style>
  <w:style w:type="character" w:customStyle="1" w:styleId="gstxthlt">
    <w:name w:val="gstxt_hlt"/>
    <w:rsid w:val="00DB7F59"/>
  </w:style>
  <w:style w:type="character" w:customStyle="1" w:styleId="SubtleEmphasis1">
    <w:name w:val="Subtle Emphasis1"/>
    <w:uiPriority w:val="19"/>
    <w:qFormat/>
    <w:rsid w:val="00DB7F59"/>
    <w:rPr>
      <w:rFonts w:ascii="Times New Roman" w:hAnsi="Times New Roman" w:cs="Times New Roman" w:hint="default"/>
      <w:b/>
      <w:bCs w:val="0"/>
      <w:iCs/>
      <w:color w:val="auto"/>
      <w:sz w:val="22"/>
    </w:rPr>
  </w:style>
  <w:style w:type="character" w:customStyle="1" w:styleId="StyleBoldRed">
    <w:name w:val="Style Bold Red"/>
    <w:rsid w:val="00DB7F59"/>
    <w:rPr>
      <w:b/>
      <w:bCs/>
      <w:color w:val="auto"/>
    </w:rPr>
  </w:style>
  <w:style w:type="character" w:customStyle="1" w:styleId="StyleTimesNewRoman8pt">
    <w:name w:val="Style Times New Roman 8 pt"/>
    <w:rsid w:val="00DB7F59"/>
    <w:rPr>
      <w:rFonts w:ascii="Georgia" w:hAnsi="Georgia" w:hint="default"/>
      <w:sz w:val="16"/>
    </w:rPr>
  </w:style>
  <w:style w:type="character" w:customStyle="1" w:styleId="StyleStyle7pt8pt">
    <w:name w:val="Style Style 7 pt + 8 pt"/>
    <w:rsid w:val="00DB7F59"/>
    <w:rPr>
      <w:sz w:val="16"/>
    </w:rPr>
  </w:style>
  <w:style w:type="character" w:customStyle="1" w:styleId="StyleStyleThickunderlineBold1">
    <w:name w:val="Style Style Thick underline + Bold1"/>
    <w:rsid w:val="00DB7F59"/>
    <w:rPr>
      <w:b/>
      <w:bCs/>
      <w:u w:val="thick"/>
    </w:rPr>
  </w:style>
  <w:style w:type="character" w:customStyle="1" w:styleId="StyleUnderline2">
    <w:name w:val="Style Underline2"/>
    <w:rsid w:val="00DB7F59"/>
    <w:rPr>
      <w:u w:val="single"/>
    </w:rPr>
  </w:style>
  <w:style w:type="character" w:customStyle="1" w:styleId="ShrinkText">
    <w:name w:val="Shrink Text"/>
    <w:rsid w:val="00DB7F59"/>
    <w:rPr>
      <w:sz w:val="16"/>
    </w:rPr>
  </w:style>
  <w:style w:type="character" w:customStyle="1" w:styleId="smallcaps">
    <w:name w:val="smallcaps"/>
    <w:rsid w:val="00DB7F59"/>
  </w:style>
  <w:style w:type="character" w:customStyle="1" w:styleId="goldbldtext">
    <w:name w:val="goldbldtext"/>
    <w:rsid w:val="00DB7F59"/>
  </w:style>
  <w:style w:type="character" w:customStyle="1" w:styleId="cardshighlight0">
    <w:name w:val="cardshighlight"/>
    <w:rsid w:val="00DB7F59"/>
  </w:style>
  <w:style w:type="character" w:customStyle="1" w:styleId="cardsfont12pt1">
    <w:name w:val="cardsfont12pt"/>
    <w:rsid w:val="00DB7F59"/>
  </w:style>
  <w:style w:type="character" w:customStyle="1" w:styleId="ft1">
    <w:name w:val="ft1"/>
    <w:rsid w:val="00DB7F59"/>
  </w:style>
  <w:style w:type="character" w:customStyle="1" w:styleId="ft6">
    <w:name w:val="ft6"/>
    <w:rsid w:val="00DB7F59"/>
  </w:style>
  <w:style w:type="character" w:customStyle="1" w:styleId="kicker">
    <w:name w:val="kicker"/>
    <w:rsid w:val="00DB7F59"/>
  </w:style>
  <w:style w:type="character" w:customStyle="1" w:styleId="backcontent">
    <w:name w:val="backcontent"/>
    <w:rsid w:val="00DB7F59"/>
  </w:style>
  <w:style w:type="character" w:customStyle="1" w:styleId="daystmp">
    <w:name w:val="daystmp"/>
    <w:rsid w:val="00DB7F59"/>
  </w:style>
  <w:style w:type="character" w:customStyle="1" w:styleId="cardsfont12ptchar">
    <w:name w:val="cardsfont12ptchar"/>
    <w:rsid w:val="00DB7F59"/>
  </w:style>
  <w:style w:type="character" w:customStyle="1" w:styleId="gal">
    <w:name w:val="gal"/>
    <w:rsid w:val="00DB7F59"/>
  </w:style>
  <w:style w:type="character" w:customStyle="1" w:styleId="submitted">
    <w:name w:val="submitted"/>
    <w:rsid w:val="00DB7F59"/>
  </w:style>
  <w:style w:type="character" w:customStyle="1" w:styleId="imagedateline">
    <w:name w:val="image_dateline"/>
    <w:rsid w:val="00DB7F59"/>
  </w:style>
  <w:style w:type="character" w:customStyle="1" w:styleId="authordatecharchar">
    <w:name w:val="authordatecharchar"/>
    <w:rsid w:val="00DB7F59"/>
  </w:style>
  <w:style w:type="character" w:customStyle="1" w:styleId="style1char0">
    <w:name w:val="style1char"/>
    <w:rsid w:val="00DB7F59"/>
  </w:style>
  <w:style w:type="character" w:customStyle="1" w:styleId="tagcharchar0">
    <w:name w:val="tagcharchar"/>
    <w:rsid w:val="00DB7F59"/>
  </w:style>
  <w:style w:type="character" w:customStyle="1" w:styleId="underlinedcharchar2">
    <w:name w:val="underlinedcharchar"/>
    <w:rsid w:val="00DB7F59"/>
  </w:style>
  <w:style w:type="character" w:customStyle="1" w:styleId="BoxedChar">
    <w:name w:val="Boxed Char"/>
    <w:rsid w:val="00DB7F59"/>
    <w:rPr>
      <w:rFonts w:ascii="Arial Narrow" w:hAnsi="Arial Narrow" w:hint="default"/>
      <w:b/>
      <w:bCs w:val="0"/>
      <w:sz w:val="18"/>
      <w:bdr w:val="single" w:sz="6" w:space="0" w:color="auto" w:frame="1"/>
    </w:rPr>
  </w:style>
  <w:style w:type="character" w:customStyle="1" w:styleId="Style11ptUnderline2">
    <w:name w:val="Style 11 pt Underline2"/>
    <w:rsid w:val="00DB7F59"/>
    <w:rPr>
      <w:sz w:val="20"/>
      <w:u w:val="single"/>
    </w:rPr>
  </w:style>
  <w:style w:type="character" w:customStyle="1" w:styleId="Style11ptBoldUnderline2">
    <w:name w:val="Style 11 pt Bold Underline2"/>
    <w:rsid w:val="00DB7F59"/>
    <w:rPr>
      <w:b/>
      <w:bCs/>
      <w:sz w:val="20"/>
      <w:u w:val="single"/>
    </w:rPr>
  </w:style>
  <w:style w:type="character" w:customStyle="1" w:styleId="nw">
    <w:name w:val="nw"/>
    <w:rsid w:val="00DB7F59"/>
  </w:style>
  <w:style w:type="character" w:customStyle="1" w:styleId="Styleunderline11ptBoldBorderSinglesolidlineAuto">
    <w:name w:val="Style underline + 11 pt Bold Border: : (Single solid line Auto ..."/>
    <w:rsid w:val="00DB7F59"/>
    <w:rPr>
      <w:b/>
      <w:bCs/>
      <w:sz w:val="20"/>
      <w:u w:val="single"/>
      <w:bdr w:val="single" w:sz="4" w:space="0" w:color="auto" w:frame="1"/>
    </w:rPr>
  </w:style>
  <w:style w:type="character" w:customStyle="1" w:styleId="cardCharCharChar1">
    <w:name w:val="card Char Char Char1"/>
    <w:rsid w:val="00DB7F59"/>
    <w:rPr>
      <w:lang w:val="en-US" w:eastAsia="en-US" w:bidi="ar-SA"/>
    </w:rPr>
  </w:style>
  <w:style w:type="character" w:customStyle="1" w:styleId="authors1">
    <w:name w:val="authors1"/>
    <w:rsid w:val="00DB7F59"/>
    <w:rPr>
      <w:rFonts w:ascii="Verdana" w:hAnsi="Verdana" w:hint="default"/>
      <w:b/>
      <w:bCs/>
      <w:color w:val="006699"/>
      <w:sz w:val="20"/>
      <w:szCs w:val="20"/>
    </w:rPr>
  </w:style>
  <w:style w:type="character" w:customStyle="1" w:styleId="headlinesectionlarge">
    <w:name w:val="headline_section_large"/>
    <w:rsid w:val="00DB7F59"/>
  </w:style>
  <w:style w:type="character" w:customStyle="1" w:styleId="Styleunderline11ptBlack">
    <w:name w:val="Style underline + 11 pt Black"/>
    <w:rsid w:val="00DB7F59"/>
    <w:rPr>
      <w:color w:val="000000"/>
      <w:sz w:val="20"/>
      <w:u w:val="single"/>
    </w:rPr>
  </w:style>
  <w:style w:type="character" w:customStyle="1" w:styleId="Styleunderline11ptBoldBlack">
    <w:name w:val="Style underline + 11 pt Bold Black"/>
    <w:rsid w:val="00DB7F59"/>
    <w:rPr>
      <w:b/>
      <w:bCs/>
      <w:color w:val="000000"/>
      <w:sz w:val="20"/>
      <w:u w:val="single"/>
    </w:rPr>
  </w:style>
  <w:style w:type="character" w:customStyle="1" w:styleId="Style11ptBoldBlackUnderline">
    <w:name w:val="Style 11 pt Bold Black Underline"/>
    <w:rsid w:val="00DB7F59"/>
    <w:rPr>
      <w:b/>
      <w:bCs/>
      <w:color w:val="000000"/>
      <w:sz w:val="20"/>
      <w:u w:val="single"/>
    </w:rPr>
  </w:style>
  <w:style w:type="character" w:customStyle="1" w:styleId="Style11ptBoldBlackUnderlineBorderSinglesolidline">
    <w:name w:val="Style 11 pt Bold Black Underline Border: : (Single solid line ..."/>
    <w:rsid w:val="00DB7F59"/>
    <w:rPr>
      <w:b/>
      <w:bCs/>
      <w:color w:val="000000"/>
      <w:sz w:val="20"/>
      <w:u w:val="single"/>
      <w:bdr w:val="single" w:sz="4" w:space="0" w:color="auto" w:frame="1"/>
    </w:rPr>
  </w:style>
  <w:style w:type="character" w:customStyle="1" w:styleId="StyleLatinMeridien-Italic11ptItalicUnderline">
    <w:name w:val="Style (Latin) Meridien-Italic 11 pt Italic Underline"/>
    <w:rsid w:val="00DB7F59"/>
    <w:rPr>
      <w:rFonts w:ascii="Meridien-Italic" w:hAnsi="Meridien-Italic" w:hint="default"/>
      <w:i/>
      <w:iCs/>
      <w:sz w:val="20"/>
      <w:u w:val="single"/>
    </w:rPr>
  </w:style>
  <w:style w:type="character" w:customStyle="1" w:styleId="Citation-AuthorDate">
    <w:name w:val="Citation - Author/Date"/>
    <w:rsid w:val="00DB7F59"/>
    <w:rPr>
      <w:b/>
      <w:bCs w:val="0"/>
      <w:smallCaps/>
      <w:sz w:val="24"/>
      <w:u w:val="single"/>
    </w:rPr>
  </w:style>
  <w:style w:type="character" w:customStyle="1" w:styleId="underlinestylechar0">
    <w:name w:val="underlinestylechar"/>
    <w:rsid w:val="00DB7F59"/>
  </w:style>
  <w:style w:type="character" w:customStyle="1" w:styleId="highlight">
    <w:name w:val="highlight"/>
    <w:rsid w:val="00DB7F59"/>
  </w:style>
  <w:style w:type="character" w:customStyle="1" w:styleId="DottedUnderline0">
    <w:name w:val="Dotted Underline"/>
    <w:rsid w:val="00DB7F59"/>
    <w:rPr>
      <w:rFonts w:ascii="Times New Roman" w:hAnsi="Times New Roman" w:cs="Times New Roman" w:hint="default"/>
      <w:sz w:val="20"/>
      <w:u w:val="dottedHeavy"/>
    </w:rPr>
  </w:style>
  <w:style w:type="character" w:customStyle="1" w:styleId="titleauthoretc">
    <w:name w:val="titleauthoretc"/>
    <w:rsid w:val="00DB7F59"/>
  </w:style>
  <w:style w:type="character" w:customStyle="1" w:styleId="labeltext">
    <w:name w:val="labeltext"/>
    <w:rsid w:val="00DB7F59"/>
  </w:style>
  <w:style w:type="character" w:customStyle="1" w:styleId="viewlink">
    <w:name w:val="viewlink"/>
    <w:rsid w:val="00DB7F59"/>
  </w:style>
  <w:style w:type="character" w:customStyle="1" w:styleId="share">
    <w:name w:val="share"/>
    <w:rsid w:val="00DB7F59"/>
  </w:style>
  <w:style w:type="character" w:customStyle="1" w:styleId="inlinkchart">
    <w:name w:val="inlink_chart"/>
    <w:rsid w:val="00DB7F59"/>
  </w:style>
  <w:style w:type="character" w:customStyle="1" w:styleId="underLight">
    <w:name w:val="underLight"/>
    <w:uiPriority w:val="1"/>
    <w:qFormat/>
    <w:rsid w:val="00DB7F5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B7F59"/>
  </w:style>
  <w:style w:type="character" w:customStyle="1" w:styleId="author-rss">
    <w:name w:val="author-rss"/>
    <w:rsid w:val="00DB7F59"/>
  </w:style>
  <w:style w:type="character" w:customStyle="1" w:styleId="fbsharecountwrapper">
    <w:name w:val="fb_share_count_wrapper"/>
    <w:rsid w:val="00DB7F59"/>
  </w:style>
  <w:style w:type="character" w:customStyle="1" w:styleId="fbbuttontext">
    <w:name w:val="fb_button_text"/>
    <w:rsid w:val="00DB7F59"/>
  </w:style>
  <w:style w:type="character" w:customStyle="1" w:styleId="hw">
    <w:name w:val="hw"/>
    <w:rsid w:val="00DB7F59"/>
  </w:style>
  <w:style w:type="character" w:customStyle="1" w:styleId="linktotop">
    <w:name w:val="linktotop"/>
    <w:rsid w:val="00DB7F59"/>
  </w:style>
  <w:style w:type="character" w:customStyle="1" w:styleId="maintextbldleft">
    <w:name w:val="maintextbldleft"/>
    <w:rsid w:val="00DB7F59"/>
  </w:style>
  <w:style w:type="character" w:customStyle="1" w:styleId="maintextleft">
    <w:name w:val="maintextleft"/>
    <w:rsid w:val="00DB7F59"/>
  </w:style>
  <w:style w:type="character" w:customStyle="1" w:styleId="descriptionstyle1block">
    <w:name w:val="description style1 block"/>
    <w:rsid w:val="00DB7F59"/>
  </w:style>
  <w:style w:type="character" w:customStyle="1" w:styleId="gutter-right-1">
    <w:name w:val="gutter-right-1"/>
    <w:basedOn w:val="DefaultParagraphFont"/>
    <w:rsid w:val="00DB7F59"/>
  </w:style>
  <w:style w:type="character" w:customStyle="1" w:styleId="ssl3">
    <w:name w:val="ss_l3"/>
    <w:rsid w:val="00DB7F59"/>
  </w:style>
  <w:style w:type="character" w:customStyle="1" w:styleId="FontStyle39">
    <w:name w:val="Font Style39"/>
    <w:uiPriority w:val="99"/>
    <w:rsid w:val="00DB7F59"/>
    <w:rPr>
      <w:rFonts w:ascii="Constantia" w:hAnsi="Constantia" w:cs="Constantia" w:hint="default"/>
      <w:b/>
      <w:bCs/>
      <w:sz w:val="18"/>
      <w:szCs w:val="18"/>
    </w:rPr>
  </w:style>
  <w:style w:type="character" w:customStyle="1" w:styleId="6">
    <w:name w:val="6"/>
    <w:rsid w:val="00DB7F59"/>
    <w:rPr>
      <w:rFonts w:ascii="Arial" w:hAnsi="Arial" w:cs="Arial" w:hint="default"/>
      <w:bCs/>
      <w:sz w:val="20"/>
      <w:u w:val="single"/>
      <w:lang w:val="en-US" w:eastAsia="en-US" w:bidi="ar-SA"/>
    </w:rPr>
  </w:style>
  <w:style w:type="character" w:customStyle="1" w:styleId="Header11">
    <w:name w:val="Header11"/>
    <w:rsid w:val="00DB7F59"/>
  </w:style>
  <w:style w:type="character" w:customStyle="1" w:styleId="posa">
    <w:name w:val="pos(a)"/>
    <w:basedOn w:val="DefaultParagraphFont"/>
    <w:rsid w:val="00DB7F59"/>
  </w:style>
  <w:style w:type="character" w:customStyle="1" w:styleId="u-hiddeninnarrowenv">
    <w:name w:val="u-hiddeninnarrowenv"/>
    <w:basedOn w:val="DefaultParagraphFont"/>
    <w:rsid w:val="00DB7F59"/>
  </w:style>
  <w:style w:type="character" w:customStyle="1" w:styleId="followbutton-bird">
    <w:name w:val="followbutton-bird"/>
    <w:basedOn w:val="DefaultParagraphFont"/>
    <w:rsid w:val="00DB7F59"/>
  </w:style>
  <w:style w:type="character" w:customStyle="1" w:styleId="tweetauthor-name">
    <w:name w:val="tweetauthor-name"/>
    <w:basedOn w:val="DefaultParagraphFont"/>
    <w:rsid w:val="00DB7F59"/>
  </w:style>
  <w:style w:type="character" w:customStyle="1" w:styleId="tweetauthor-verifiedbadge">
    <w:name w:val="tweetauthor-verifiedbadge"/>
    <w:basedOn w:val="DefaultParagraphFont"/>
    <w:rsid w:val="00DB7F59"/>
  </w:style>
  <w:style w:type="character" w:customStyle="1" w:styleId="tweetauthor-screenname">
    <w:name w:val="tweetauthor-screenname"/>
    <w:basedOn w:val="DefaultParagraphFont"/>
    <w:rsid w:val="00DB7F59"/>
  </w:style>
  <w:style w:type="character" w:customStyle="1" w:styleId="u-hiddenvisually">
    <w:name w:val="u-hiddenvisually"/>
    <w:basedOn w:val="DefaultParagraphFont"/>
    <w:rsid w:val="00DB7F59"/>
  </w:style>
  <w:style w:type="character" w:customStyle="1" w:styleId="tweetaction-stat">
    <w:name w:val="tweetaction-stat"/>
    <w:basedOn w:val="DefaultParagraphFont"/>
    <w:rsid w:val="00DB7F59"/>
  </w:style>
  <w:style w:type="character" w:customStyle="1" w:styleId="related">
    <w:name w:val="related"/>
    <w:basedOn w:val="DefaultParagraphFont"/>
    <w:rsid w:val="00DB7F59"/>
  </w:style>
  <w:style w:type="character" w:customStyle="1" w:styleId="related-content">
    <w:name w:val="related-content"/>
    <w:basedOn w:val="DefaultParagraphFont"/>
    <w:rsid w:val="00DB7F59"/>
  </w:style>
  <w:style w:type="character" w:customStyle="1" w:styleId="name-of-author">
    <w:name w:val="name-of-author"/>
    <w:basedOn w:val="DefaultParagraphFont"/>
    <w:rsid w:val="00DB7F59"/>
  </w:style>
  <w:style w:type="character" w:customStyle="1" w:styleId="first-name">
    <w:name w:val="first-name"/>
    <w:basedOn w:val="DefaultParagraphFont"/>
    <w:rsid w:val="00DB7F59"/>
  </w:style>
  <w:style w:type="character" w:customStyle="1" w:styleId="last-name">
    <w:name w:val="last-name"/>
    <w:basedOn w:val="DefaultParagraphFont"/>
    <w:rsid w:val="00DB7F59"/>
  </w:style>
  <w:style w:type="character" w:customStyle="1" w:styleId="caption10">
    <w:name w:val="caption1"/>
    <w:basedOn w:val="DefaultParagraphFont"/>
    <w:rsid w:val="00DB7F59"/>
  </w:style>
  <w:style w:type="character" w:customStyle="1" w:styleId="recirc-text">
    <w:name w:val="&quot;recirc-text”"/>
    <w:basedOn w:val="DefaultParagraphFont"/>
    <w:rsid w:val="00DB7F59"/>
  </w:style>
  <w:style w:type="character" w:customStyle="1" w:styleId="video-icon">
    <w:name w:val="video-icon"/>
    <w:basedOn w:val="DefaultParagraphFont"/>
    <w:rsid w:val="00DB7F59"/>
  </w:style>
  <w:style w:type="character" w:customStyle="1" w:styleId="powa-shot-play-btn-text">
    <w:name w:val="powa-shot-play-btn-text"/>
    <w:basedOn w:val="DefaultParagraphFont"/>
    <w:rsid w:val="00DB7F59"/>
  </w:style>
  <w:style w:type="character" w:customStyle="1" w:styleId="powa-shot-click">
    <w:name w:val="powa-shot-click"/>
    <w:basedOn w:val="DefaultParagraphFont"/>
    <w:rsid w:val="00DB7F59"/>
  </w:style>
  <w:style w:type="character" w:customStyle="1" w:styleId="wpv-blurb">
    <w:name w:val="wpv-blurb"/>
    <w:basedOn w:val="DefaultParagraphFont"/>
    <w:rsid w:val="00DB7F59"/>
  </w:style>
  <w:style w:type="character" w:customStyle="1" w:styleId="pb-caption">
    <w:name w:val="pb-caption"/>
    <w:basedOn w:val="DefaultParagraphFont"/>
    <w:rsid w:val="00DB7F59"/>
  </w:style>
  <w:style w:type="character" w:customStyle="1" w:styleId="Heading5Char1">
    <w:name w:val="Heading 5 Char1"/>
    <w:aliases w:val="Text Char1"/>
    <w:basedOn w:val="DefaultParagraphFont"/>
    <w:semiHidden/>
    <w:rsid w:val="00DB7F5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B7F59"/>
    <w:rPr>
      <w:vertAlign w:val="baseline"/>
    </w:rPr>
  </w:style>
  <w:style w:type="character" w:customStyle="1" w:styleId="Heading7Char1">
    <w:name w:val="Heading 7 Char1"/>
    <w:basedOn w:val="DefaultParagraphFont"/>
    <w:semiHidden/>
    <w:rsid w:val="00DB7F5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B7F5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B7F5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B7F59"/>
    <w:rPr>
      <w:rFonts w:ascii="Calibri" w:hAnsi="Calibri" w:cs="Calibri"/>
    </w:rPr>
  </w:style>
  <w:style w:type="numbering" w:customStyle="1" w:styleId="NoList2">
    <w:name w:val="No List2"/>
    <w:next w:val="NoList"/>
    <w:uiPriority w:val="99"/>
    <w:semiHidden/>
    <w:unhideWhenUsed/>
    <w:rsid w:val="00DB7F59"/>
  </w:style>
  <w:style w:type="numbering" w:customStyle="1" w:styleId="NoList3">
    <w:name w:val="No List3"/>
    <w:next w:val="NoList"/>
    <w:uiPriority w:val="99"/>
    <w:semiHidden/>
    <w:unhideWhenUsed/>
    <w:rsid w:val="00DB7F59"/>
  </w:style>
  <w:style w:type="numbering" w:customStyle="1" w:styleId="NoList4">
    <w:name w:val="No List4"/>
    <w:next w:val="NoList"/>
    <w:uiPriority w:val="99"/>
    <w:semiHidden/>
    <w:unhideWhenUsed/>
    <w:rsid w:val="00DB7F59"/>
  </w:style>
  <w:style w:type="numbering" w:customStyle="1" w:styleId="NoList5">
    <w:name w:val="No List5"/>
    <w:next w:val="NoList"/>
    <w:semiHidden/>
    <w:unhideWhenUsed/>
    <w:rsid w:val="00DB7F59"/>
  </w:style>
  <w:style w:type="paragraph" w:styleId="BlockText">
    <w:name w:val="Block Text"/>
    <w:basedOn w:val="Normal"/>
    <w:rsid w:val="00DB7F59"/>
    <w:pPr>
      <w:ind w:left="229" w:right="229"/>
    </w:pPr>
    <w:rPr>
      <w:rFonts w:ascii="Verdana" w:eastAsia="Times New Roman" w:hAnsi="Verdana"/>
      <w:szCs w:val="20"/>
    </w:rPr>
  </w:style>
  <w:style w:type="paragraph" w:styleId="NormalIndent">
    <w:name w:val="Normal Indent"/>
    <w:basedOn w:val="Normal"/>
    <w:rsid w:val="00DB7F59"/>
    <w:pPr>
      <w:ind w:left="720"/>
    </w:pPr>
    <w:rPr>
      <w:rFonts w:eastAsia="Times New Roman"/>
      <w:szCs w:val="20"/>
    </w:rPr>
  </w:style>
  <w:style w:type="paragraph" w:styleId="EnvelopeReturn">
    <w:name w:val="envelope return"/>
    <w:basedOn w:val="Normal"/>
    <w:rsid w:val="00DB7F59"/>
    <w:rPr>
      <w:rFonts w:eastAsia="Times New Roman"/>
      <w:sz w:val="24"/>
      <w:szCs w:val="20"/>
    </w:rPr>
  </w:style>
  <w:style w:type="paragraph" w:styleId="EnvelopeAddress">
    <w:name w:val="envelope address"/>
    <w:basedOn w:val="Normal"/>
    <w:rsid w:val="00DB7F5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DB7F59"/>
  </w:style>
  <w:style w:type="numbering" w:customStyle="1" w:styleId="NoList7">
    <w:name w:val="No List7"/>
    <w:next w:val="NoList"/>
    <w:semiHidden/>
    <w:unhideWhenUsed/>
    <w:rsid w:val="00DB7F59"/>
  </w:style>
  <w:style w:type="paragraph" w:styleId="ListBullet">
    <w:name w:val="List Bullet"/>
    <w:basedOn w:val="Normal"/>
    <w:link w:val="ListBulletChar"/>
    <w:uiPriority w:val="99"/>
    <w:unhideWhenUsed/>
    <w:rsid w:val="00DB7F59"/>
    <w:pPr>
      <w:tabs>
        <w:tab w:val="num" w:pos="360"/>
      </w:tabs>
      <w:ind w:left="360" w:hanging="360"/>
      <w:contextualSpacing/>
    </w:pPr>
    <w:rPr>
      <w:rFonts w:eastAsia="Calibri"/>
    </w:rPr>
  </w:style>
  <w:style w:type="table" w:styleId="MediumGrid1">
    <w:name w:val="Medium Grid 1"/>
    <w:basedOn w:val="TableNormal"/>
    <w:uiPriority w:val="67"/>
    <w:rsid w:val="00DB7F5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B7F59"/>
    <w:rPr>
      <w:rFonts w:ascii="Arial Narrow" w:eastAsia="SimSun" w:hAnsi="Arial Narrow" w:cs="Calibri"/>
      <w:sz w:val="20"/>
      <w:szCs w:val="22"/>
    </w:rPr>
  </w:style>
  <w:style w:type="numbering" w:customStyle="1" w:styleId="NoList11">
    <w:name w:val="No List11"/>
    <w:next w:val="NoList"/>
    <w:uiPriority w:val="99"/>
    <w:semiHidden/>
    <w:unhideWhenUsed/>
    <w:rsid w:val="00DB7F59"/>
  </w:style>
  <w:style w:type="numbering" w:customStyle="1" w:styleId="NoList111">
    <w:name w:val="No List111"/>
    <w:next w:val="NoList"/>
    <w:uiPriority w:val="99"/>
    <w:semiHidden/>
    <w:unhideWhenUsed/>
    <w:rsid w:val="00DB7F59"/>
  </w:style>
  <w:style w:type="numbering" w:customStyle="1" w:styleId="NoList1111">
    <w:name w:val="No List1111"/>
    <w:next w:val="NoList"/>
    <w:uiPriority w:val="99"/>
    <w:semiHidden/>
    <w:unhideWhenUsed/>
    <w:rsid w:val="00DB7F59"/>
  </w:style>
  <w:style w:type="numbering" w:customStyle="1" w:styleId="NoList11111">
    <w:name w:val="No List11111"/>
    <w:next w:val="NoList"/>
    <w:uiPriority w:val="99"/>
    <w:semiHidden/>
    <w:unhideWhenUsed/>
    <w:rsid w:val="00DB7F59"/>
  </w:style>
  <w:style w:type="numbering" w:customStyle="1" w:styleId="NoList111111">
    <w:name w:val="No List111111"/>
    <w:next w:val="NoList"/>
    <w:uiPriority w:val="99"/>
    <w:semiHidden/>
    <w:unhideWhenUsed/>
    <w:rsid w:val="00DB7F59"/>
  </w:style>
  <w:style w:type="numbering" w:customStyle="1" w:styleId="NoList1111111">
    <w:name w:val="No List1111111"/>
    <w:next w:val="NoList"/>
    <w:uiPriority w:val="99"/>
    <w:semiHidden/>
    <w:unhideWhenUsed/>
    <w:rsid w:val="00DB7F59"/>
  </w:style>
  <w:style w:type="numbering" w:customStyle="1" w:styleId="NoList11111111">
    <w:name w:val="No List11111111"/>
    <w:next w:val="NoList"/>
    <w:uiPriority w:val="99"/>
    <w:semiHidden/>
    <w:unhideWhenUsed/>
    <w:rsid w:val="00DB7F59"/>
  </w:style>
  <w:style w:type="numbering" w:customStyle="1" w:styleId="NoList111111111">
    <w:name w:val="No List111111111"/>
    <w:next w:val="NoList"/>
    <w:uiPriority w:val="99"/>
    <w:semiHidden/>
    <w:unhideWhenUsed/>
    <w:rsid w:val="00DB7F59"/>
  </w:style>
  <w:style w:type="numbering" w:customStyle="1" w:styleId="NoList1111111111">
    <w:name w:val="No List1111111111"/>
    <w:next w:val="NoList"/>
    <w:uiPriority w:val="99"/>
    <w:semiHidden/>
    <w:unhideWhenUsed/>
    <w:rsid w:val="00DB7F59"/>
  </w:style>
  <w:style w:type="numbering" w:customStyle="1" w:styleId="NoList11111111111">
    <w:name w:val="No List11111111111"/>
    <w:next w:val="NoList"/>
    <w:uiPriority w:val="99"/>
    <w:semiHidden/>
    <w:unhideWhenUsed/>
    <w:rsid w:val="00DB7F59"/>
  </w:style>
  <w:style w:type="numbering" w:customStyle="1" w:styleId="NoList111111111111">
    <w:name w:val="No List111111111111"/>
    <w:next w:val="NoList"/>
    <w:uiPriority w:val="99"/>
    <w:semiHidden/>
    <w:unhideWhenUsed/>
    <w:rsid w:val="00DB7F59"/>
  </w:style>
  <w:style w:type="numbering" w:customStyle="1" w:styleId="NoList1111111111111">
    <w:name w:val="No List1111111111111"/>
    <w:next w:val="NoList"/>
    <w:uiPriority w:val="99"/>
    <w:semiHidden/>
    <w:unhideWhenUsed/>
    <w:rsid w:val="00DB7F59"/>
  </w:style>
  <w:style w:type="numbering" w:customStyle="1" w:styleId="NoList11111111111111">
    <w:name w:val="No List11111111111111"/>
    <w:next w:val="NoList"/>
    <w:uiPriority w:val="99"/>
    <w:semiHidden/>
    <w:unhideWhenUsed/>
    <w:rsid w:val="00DB7F59"/>
  </w:style>
  <w:style w:type="numbering" w:customStyle="1" w:styleId="NoList111111111111111">
    <w:name w:val="No List111111111111111"/>
    <w:next w:val="NoList"/>
    <w:uiPriority w:val="99"/>
    <w:semiHidden/>
    <w:unhideWhenUsed/>
    <w:rsid w:val="00DB7F59"/>
  </w:style>
  <w:style w:type="numbering" w:customStyle="1" w:styleId="NoList1111111111111111">
    <w:name w:val="No List1111111111111111"/>
    <w:next w:val="NoList"/>
    <w:uiPriority w:val="99"/>
    <w:semiHidden/>
    <w:unhideWhenUsed/>
    <w:rsid w:val="00DB7F59"/>
  </w:style>
  <w:style w:type="numbering" w:customStyle="1" w:styleId="NoList11111111111111111">
    <w:name w:val="No List11111111111111111"/>
    <w:next w:val="NoList"/>
    <w:uiPriority w:val="99"/>
    <w:semiHidden/>
    <w:unhideWhenUsed/>
    <w:rsid w:val="00DB7F59"/>
  </w:style>
  <w:style w:type="character" w:customStyle="1" w:styleId="FontStyle220">
    <w:name w:val="Font Style220"/>
    <w:basedOn w:val="DefaultParagraphFont"/>
    <w:uiPriority w:val="99"/>
    <w:rsid w:val="00DB7F59"/>
    <w:rPr>
      <w:rFonts w:ascii="Candara" w:hAnsi="Candara" w:cs="Candara" w:hint="default"/>
      <w:i/>
      <w:iCs/>
      <w:sz w:val="18"/>
      <w:szCs w:val="18"/>
    </w:rPr>
  </w:style>
  <w:style w:type="character" w:customStyle="1" w:styleId="FontStyle290">
    <w:name w:val="Font Style290"/>
    <w:basedOn w:val="DefaultParagraphFont"/>
    <w:uiPriority w:val="99"/>
    <w:rsid w:val="00DB7F5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B7F59"/>
    <w:rPr>
      <w:rFonts w:ascii="Arial" w:hAnsi="Arial" w:cs="Arial"/>
      <w:b/>
      <w:bCs/>
      <w:sz w:val="16"/>
      <w:szCs w:val="16"/>
    </w:rPr>
  </w:style>
  <w:style w:type="paragraph" w:customStyle="1" w:styleId="analytic0">
    <w:name w:val="analytic"/>
    <w:basedOn w:val="Normal"/>
    <w:link w:val="analyticChar0"/>
    <w:uiPriority w:val="4"/>
    <w:qFormat/>
    <w:rsid w:val="00DB7F59"/>
    <w:pPr>
      <w:spacing w:before="120"/>
    </w:pPr>
    <w:rPr>
      <w:b/>
      <w:sz w:val="20"/>
    </w:rPr>
  </w:style>
  <w:style w:type="character" w:customStyle="1" w:styleId="analyticChar0">
    <w:name w:val="analytic Char"/>
    <w:basedOn w:val="DefaultParagraphFont"/>
    <w:link w:val="analytic0"/>
    <w:uiPriority w:val="4"/>
    <w:rsid w:val="00DB7F59"/>
    <w:rPr>
      <w:rFonts w:ascii="Calibri" w:hAnsi="Calibri" w:cs="Calibri"/>
      <w:b/>
      <w:sz w:val="20"/>
    </w:rPr>
  </w:style>
  <w:style w:type="character" w:customStyle="1" w:styleId="m-5498913268213319940gmail-styleunderline">
    <w:name w:val="m_-5498913268213319940gmail-styleunderline"/>
    <w:basedOn w:val="DefaultParagraphFont"/>
    <w:rsid w:val="00DB7F59"/>
  </w:style>
  <w:style w:type="paragraph" w:customStyle="1" w:styleId="speakable">
    <w:name w:val="speakable"/>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B7F59"/>
  </w:style>
  <w:style w:type="character" w:customStyle="1" w:styleId="copyright">
    <w:name w:val="copyright"/>
    <w:basedOn w:val="DefaultParagraphFont"/>
    <w:rsid w:val="00DB7F59"/>
  </w:style>
  <w:style w:type="character" w:customStyle="1" w:styleId="TagCharCharCharChar">
    <w:name w:val="Tag Char Char Char Char"/>
    <w:basedOn w:val="DefaultParagraphFont"/>
    <w:rsid w:val="00DB7F59"/>
    <w:rPr>
      <w:rFonts w:ascii="Calibri" w:hAnsi="Calibri" w:cs="Calibri"/>
      <w:b/>
      <w:sz w:val="24"/>
    </w:rPr>
  </w:style>
  <w:style w:type="paragraph" w:customStyle="1" w:styleId="g-body">
    <w:name w:val="g-body"/>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B7F59"/>
    <w:pPr>
      <w:spacing w:before="100" w:beforeAutospacing="1" w:after="100" w:afterAutospacing="1"/>
    </w:pPr>
    <w:rPr>
      <w:sz w:val="24"/>
    </w:rPr>
  </w:style>
  <w:style w:type="paragraph" w:customStyle="1" w:styleId="style41">
    <w:name w:val="style4"/>
    <w:basedOn w:val="Normal"/>
    <w:uiPriority w:val="99"/>
    <w:qFormat/>
    <w:rsid w:val="00DB7F5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B7F59"/>
    <w:pPr>
      <w:spacing w:before="100" w:beforeAutospacing="1" w:after="100" w:afterAutospacing="1"/>
    </w:pPr>
    <w:rPr>
      <w:rFonts w:ascii="Times New Roman" w:hAnsi="Times New Roman"/>
      <w:sz w:val="24"/>
    </w:rPr>
  </w:style>
  <w:style w:type="character" w:customStyle="1" w:styleId="adtext">
    <w:name w:val="adtext"/>
    <w:basedOn w:val="DefaultParagraphFont"/>
    <w:rsid w:val="00DB7F59"/>
  </w:style>
  <w:style w:type="character" w:customStyle="1" w:styleId="UL-Bold">
    <w:name w:val="UL-Bold"/>
    <w:basedOn w:val="DefaultParagraphFont"/>
    <w:rsid w:val="00DB7F59"/>
    <w:rPr>
      <w:u w:val="thick"/>
    </w:rPr>
  </w:style>
  <w:style w:type="character" w:customStyle="1" w:styleId="UL-None">
    <w:name w:val="UL-None"/>
    <w:basedOn w:val="DefaultParagraphFont"/>
    <w:rsid w:val="00DB7F59"/>
    <w:rPr>
      <w:strike w:val="0"/>
      <w:dstrike w:val="0"/>
      <w:u w:val="none"/>
      <w:effect w:val="none"/>
    </w:rPr>
  </w:style>
  <w:style w:type="character" w:customStyle="1" w:styleId="gl">
    <w:name w:val="gl"/>
    <w:basedOn w:val="DefaultParagraphFont"/>
    <w:rsid w:val="00DB7F59"/>
  </w:style>
  <w:style w:type="character" w:customStyle="1" w:styleId="qu730rj69h">
    <w:name w:val="qu730rj69h"/>
    <w:basedOn w:val="DefaultParagraphFont"/>
    <w:rsid w:val="00DB7F59"/>
  </w:style>
  <w:style w:type="paragraph" w:customStyle="1" w:styleId="optext">
    <w:name w:val="optext"/>
    <w:basedOn w:val="Normal"/>
    <w:uiPriority w:val="99"/>
    <w:qFormat/>
    <w:rsid w:val="00DB7F5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B7F59"/>
  </w:style>
  <w:style w:type="character" w:customStyle="1" w:styleId="icr880">
    <w:name w:val="icr880"/>
    <w:basedOn w:val="DefaultParagraphFont"/>
    <w:rsid w:val="00DB7F59"/>
  </w:style>
  <w:style w:type="character" w:customStyle="1" w:styleId="hx23q54">
    <w:name w:val="hx23q54"/>
    <w:basedOn w:val="DefaultParagraphFont"/>
    <w:rsid w:val="00DB7F59"/>
  </w:style>
  <w:style w:type="character" w:customStyle="1" w:styleId="m-5348258726587825636gmail-style13ptbold">
    <w:name w:val="m_-5348258726587825636gmail-style13ptbold"/>
    <w:basedOn w:val="DefaultParagraphFont"/>
    <w:rsid w:val="00DB7F59"/>
  </w:style>
  <w:style w:type="character" w:customStyle="1" w:styleId="m-5348258726587825636gmail-styleunderline">
    <w:name w:val="m_-5348258726587825636gmail-styleunderline"/>
    <w:basedOn w:val="DefaultParagraphFont"/>
    <w:rsid w:val="00DB7F59"/>
  </w:style>
  <w:style w:type="character" w:customStyle="1" w:styleId="UnderlineCharChar1">
    <w:name w:val="Underline Char Char1"/>
    <w:basedOn w:val="DefaultParagraphFont"/>
    <w:rsid w:val="00DB7F59"/>
    <w:rPr>
      <w:u w:val="single"/>
      <w:lang w:val="en-US" w:eastAsia="en-US" w:bidi="ar-SA"/>
    </w:rPr>
  </w:style>
  <w:style w:type="character" w:customStyle="1" w:styleId="m4385445901877740177gmail-styleunderline">
    <w:name w:val="m_4385445901877740177gmail-styleunderline"/>
    <w:basedOn w:val="DefaultParagraphFont"/>
    <w:rsid w:val="00DB7F59"/>
  </w:style>
  <w:style w:type="character" w:customStyle="1" w:styleId="CardsFont12ptCharChar">
    <w:name w:val="Cards + Font: 12 pt Char Char"/>
    <w:basedOn w:val="DefaultParagraphFont"/>
    <w:rsid w:val="00DB7F59"/>
    <w:rPr>
      <w:sz w:val="24"/>
      <w:szCs w:val="24"/>
      <w:u w:val="thick"/>
      <w:lang w:val="en-US" w:eastAsia="en-US" w:bidi="ar-SA"/>
    </w:rPr>
  </w:style>
  <w:style w:type="character" w:customStyle="1" w:styleId="NothingChar1">
    <w:name w:val="Nothing Char1"/>
    <w:basedOn w:val="DefaultParagraphFont"/>
    <w:rsid w:val="00DB7F59"/>
    <w:rPr>
      <w:lang w:val="en-US" w:eastAsia="en-US" w:bidi="ar-SA"/>
    </w:rPr>
  </w:style>
  <w:style w:type="paragraph" w:customStyle="1" w:styleId="useless">
    <w:name w:val="useless"/>
    <w:basedOn w:val="Normal"/>
    <w:uiPriority w:val="99"/>
    <w:qFormat/>
    <w:rsid w:val="00DB7F59"/>
    <w:rPr>
      <w:rFonts w:ascii="Times New Roman" w:eastAsia="Times New Roman" w:hAnsi="Times New Roman"/>
      <w:sz w:val="12"/>
    </w:rPr>
  </w:style>
  <w:style w:type="character" w:customStyle="1" w:styleId="DDIUnderline">
    <w:name w:val="DDI Underline"/>
    <w:qFormat/>
    <w:rsid w:val="00DB7F59"/>
    <w:rPr>
      <w:rFonts w:ascii="Times New Roman" w:hAnsi="Times New Roman"/>
      <w:sz w:val="24"/>
      <w:u w:val="single"/>
    </w:rPr>
  </w:style>
  <w:style w:type="character" w:customStyle="1" w:styleId="Char1">
    <w:name w:val="Char1"/>
    <w:basedOn w:val="DefaultParagraphFont"/>
    <w:rsid w:val="00DB7F59"/>
    <w:rPr>
      <w:rFonts w:cs="Arial"/>
      <w:b/>
      <w:bCs/>
      <w:iCs/>
      <w:sz w:val="24"/>
      <w:szCs w:val="28"/>
      <w:lang w:val="en-US" w:eastAsia="en-US" w:bidi="ar-SA"/>
    </w:rPr>
  </w:style>
  <w:style w:type="paragraph" w:customStyle="1" w:styleId="ALLCAPS">
    <w:name w:val="ALL CAPS"/>
    <w:basedOn w:val="Normal"/>
    <w:link w:val="ALLCAPSChar"/>
    <w:rsid w:val="00DB7F59"/>
    <w:rPr>
      <w:rFonts w:ascii="Times New Roman" w:eastAsia="Times New Roman" w:hAnsi="Times New Roman"/>
      <w:b/>
      <w:caps/>
    </w:rPr>
  </w:style>
  <w:style w:type="character" w:customStyle="1" w:styleId="ALLCAPSChar">
    <w:name w:val="ALL CAPS Char"/>
    <w:basedOn w:val="DefaultParagraphFont"/>
    <w:link w:val="ALLCAPS"/>
    <w:rsid w:val="00DB7F5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DB7F5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B7F59"/>
    <w:rPr>
      <w:rFonts w:ascii="Times New Roman" w:eastAsia="Times New Roman" w:hAnsi="Times New Roman" w:cs="Calibri"/>
      <w:b/>
    </w:rPr>
  </w:style>
  <w:style w:type="character" w:customStyle="1" w:styleId="10ptnotbold">
    <w:name w:val="10ptnotbold"/>
    <w:basedOn w:val="DefaultParagraphFont"/>
    <w:rsid w:val="00DB7F59"/>
    <w:rPr>
      <w:sz w:val="20"/>
    </w:rPr>
  </w:style>
  <w:style w:type="character" w:customStyle="1" w:styleId="Cites-AuthorDate">
    <w:name w:val="Cites-Author/Date"/>
    <w:rsid w:val="00DB7F59"/>
    <w:rPr>
      <w:rFonts w:ascii="Helvetica" w:hAnsi="Helvetica"/>
      <w:b/>
      <w:sz w:val="22"/>
      <w:szCs w:val="24"/>
      <w:u w:val="thick"/>
    </w:rPr>
  </w:style>
  <w:style w:type="paragraph" w:customStyle="1" w:styleId="CiteTag">
    <w:name w:val="Cite/Tag"/>
    <w:basedOn w:val="Normal"/>
    <w:uiPriority w:val="99"/>
    <w:qFormat/>
    <w:rsid w:val="00DB7F59"/>
    <w:rPr>
      <w:rFonts w:ascii="Times New Roman" w:eastAsia="Cambria" w:hAnsi="Times New Roman"/>
      <w:b/>
    </w:rPr>
  </w:style>
  <w:style w:type="character" w:customStyle="1" w:styleId="CardsFont6ptChar1">
    <w:name w:val="Cards + Font: 6 pt Char1"/>
    <w:basedOn w:val="CardsChar"/>
    <w:link w:val="CardsFont6pt"/>
    <w:rsid w:val="00DB7F5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B7F59"/>
  </w:style>
  <w:style w:type="character" w:customStyle="1" w:styleId="m489902567989944824gmail-styleunderline">
    <w:name w:val="m_489902567989944824gmail-styleunderline"/>
    <w:basedOn w:val="DefaultParagraphFont"/>
    <w:rsid w:val="00DB7F59"/>
  </w:style>
  <w:style w:type="character" w:customStyle="1" w:styleId="UnresolvedMention2">
    <w:name w:val="Unresolved Mention2"/>
    <w:basedOn w:val="DefaultParagraphFont"/>
    <w:uiPriority w:val="99"/>
    <w:semiHidden/>
    <w:rsid w:val="00DB7F59"/>
    <w:rPr>
      <w:color w:val="808080"/>
      <w:shd w:val="clear" w:color="auto" w:fill="E6E6E6"/>
    </w:rPr>
  </w:style>
  <w:style w:type="character" w:customStyle="1" w:styleId="swauthor">
    <w:name w:val="sw_author"/>
    <w:rsid w:val="00DB7F59"/>
  </w:style>
  <w:style w:type="character" w:customStyle="1" w:styleId="UnderlineCharChar3">
    <w:name w:val="Underline Char Char3"/>
    <w:rsid w:val="00DB7F59"/>
    <w:rPr>
      <w:szCs w:val="24"/>
      <w:u w:val="single"/>
      <w:lang w:val="en-US" w:eastAsia="en-US" w:bidi="ar-SA"/>
    </w:rPr>
  </w:style>
  <w:style w:type="character" w:customStyle="1" w:styleId="tl8wme">
    <w:name w:val="tl8wme"/>
    <w:basedOn w:val="DefaultParagraphFont"/>
    <w:rsid w:val="00DB7F59"/>
  </w:style>
  <w:style w:type="character" w:customStyle="1" w:styleId="Mention3">
    <w:name w:val="Mention3"/>
    <w:basedOn w:val="DefaultParagraphFont"/>
    <w:uiPriority w:val="99"/>
    <w:semiHidden/>
    <w:unhideWhenUsed/>
    <w:rsid w:val="00DB7F59"/>
    <w:rPr>
      <w:color w:val="2B579A"/>
      <w:shd w:val="clear" w:color="auto" w:fill="E6E6E6"/>
    </w:rPr>
  </w:style>
  <w:style w:type="character" w:customStyle="1" w:styleId="m-5251091010484660064gmail-style13ptbold">
    <w:name w:val="m_-5251091010484660064gmail-style13ptbold"/>
    <w:basedOn w:val="DefaultParagraphFont"/>
    <w:rsid w:val="00DB7F59"/>
  </w:style>
  <w:style w:type="character" w:customStyle="1" w:styleId="m-5251091010484660064gmail-styleunderline">
    <w:name w:val="m_-5251091010484660064gmail-styleunderline"/>
    <w:basedOn w:val="DefaultParagraphFont"/>
    <w:rsid w:val="00DB7F59"/>
  </w:style>
  <w:style w:type="character" w:customStyle="1" w:styleId="tablecaption">
    <w:name w:val="tablecaption"/>
    <w:basedOn w:val="DefaultParagraphFont"/>
    <w:rsid w:val="00DB7F59"/>
  </w:style>
  <w:style w:type="character" w:customStyle="1" w:styleId="StyleLatinHelvetica105ptBlack">
    <w:name w:val="Style (Latin) Helvetica 10.5 pt Black"/>
    <w:basedOn w:val="DefaultParagraphFont"/>
    <w:rsid w:val="00DB7F59"/>
    <w:rPr>
      <w:rFonts w:ascii="Times New Roman" w:hAnsi="Times New Roman"/>
      <w:color w:val="000000"/>
      <w:sz w:val="21"/>
    </w:rPr>
  </w:style>
  <w:style w:type="character" w:customStyle="1" w:styleId="m-413333960618644972gmail-style13ptbold">
    <w:name w:val="m_-413333960618644972gmail-style13ptbold"/>
    <w:basedOn w:val="DefaultParagraphFont"/>
    <w:rsid w:val="00DB7F59"/>
  </w:style>
  <w:style w:type="character" w:customStyle="1" w:styleId="m-413333960618644972gmail-styleunderline">
    <w:name w:val="m_-413333960618644972gmail-styleunderline"/>
    <w:basedOn w:val="DefaultParagraphFont"/>
    <w:rsid w:val="00DB7F59"/>
  </w:style>
  <w:style w:type="character" w:customStyle="1" w:styleId="m8314098763611656848gmail-stylestylebold12pt">
    <w:name w:val="m_8314098763611656848gmail-stylestylebold12pt"/>
    <w:basedOn w:val="DefaultParagraphFont"/>
    <w:rsid w:val="00DB7F59"/>
  </w:style>
  <w:style w:type="character" w:customStyle="1" w:styleId="m8314098763611656848gmail-styleboldunderline">
    <w:name w:val="m_8314098763611656848gmail-styleboldunderline"/>
    <w:basedOn w:val="DefaultParagraphFont"/>
    <w:rsid w:val="00DB7F59"/>
  </w:style>
  <w:style w:type="paragraph" w:customStyle="1" w:styleId="Spacer">
    <w:name w:val="Spacer"/>
    <w:basedOn w:val="Heading1"/>
    <w:link w:val="SpacerChar"/>
    <w:autoRedefine/>
    <w:uiPriority w:val="4"/>
    <w:qFormat/>
    <w:rsid w:val="00DB7F5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B7F59"/>
    <w:rPr>
      <w:rFonts w:ascii="Calibri" w:eastAsiaTheme="majorEastAsia" w:hAnsi="Calibri" w:cstheme="majorBidi"/>
      <w:b/>
      <w:bCs/>
      <w:szCs w:val="32"/>
    </w:rPr>
  </w:style>
  <w:style w:type="paragraph" w:customStyle="1" w:styleId="msonormal0">
    <w:name w:val="msonormal"/>
    <w:basedOn w:val="Normal"/>
    <w:rsid w:val="00DB7F5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B7F5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B7F59"/>
    <w:rPr>
      <w:rFonts w:ascii="Georgia" w:eastAsia="Times New Roman" w:hAnsi="Georgia" w:cs="Arial" w:hint="default"/>
      <w:b/>
      <w:bCs/>
      <w:kern w:val="32"/>
      <w:sz w:val="28"/>
      <w:szCs w:val="32"/>
    </w:rPr>
  </w:style>
  <w:style w:type="character" w:customStyle="1" w:styleId="SmallChar0">
    <w:name w:val="Small Char"/>
    <w:qFormat/>
    <w:rsid w:val="00DB7F59"/>
    <w:rPr>
      <w:rFonts w:ascii="Arial Narrow" w:hAnsi="Arial Narrow" w:cs="Times New Roman"/>
      <w:color w:val="000000"/>
      <w:sz w:val="16"/>
    </w:rPr>
  </w:style>
  <w:style w:type="character" w:customStyle="1" w:styleId="CiteReal0">
    <w:name w:val="CiteReal"/>
    <w:uiPriority w:val="1"/>
    <w:qFormat/>
    <w:rsid w:val="00DB7F59"/>
    <w:rPr>
      <w:rFonts w:ascii="Arial" w:hAnsi="Arial"/>
      <w:b/>
      <w:sz w:val="24"/>
      <w:u w:val="single"/>
    </w:rPr>
  </w:style>
  <w:style w:type="character" w:customStyle="1" w:styleId="dropcap1">
    <w:name w:val="dropcap1"/>
    <w:rsid w:val="00DB7F59"/>
  </w:style>
  <w:style w:type="paragraph" w:customStyle="1" w:styleId="Style31">
    <w:name w:val="Style31"/>
    <w:basedOn w:val="Normal"/>
    <w:uiPriority w:val="99"/>
    <w:rsid w:val="00DB7F59"/>
    <w:pPr>
      <w:spacing w:line="197" w:lineRule="exact"/>
      <w:jc w:val="both"/>
    </w:pPr>
    <w:rPr>
      <w:rFonts w:ascii="Palatino Linotype" w:hAnsi="Palatino Linotype" w:cs="Palatino Linotype"/>
    </w:rPr>
  </w:style>
  <w:style w:type="paragraph" w:customStyle="1" w:styleId="Style42">
    <w:name w:val="Style42"/>
    <w:basedOn w:val="Normal"/>
    <w:uiPriority w:val="99"/>
    <w:rsid w:val="00DB7F59"/>
    <w:pPr>
      <w:spacing w:line="202" w:lineRule="exact"/>
      <w:jc w:val="both"/>
    </w:pPr>
    <w:rPr>
      <w:rFonts w:ascii="Palatino Linotype" w:hAnsi="Palatino Linotype" w:cs="Palatino Linotype"/>
    </w:rPr>
  </w:style>
  <w:style w:type="paragraph" w:customStyle="1" w:styleId="Style51">
    <w:name w:val="Style51"/>
    <w:basedOn w:val="Normal"/>
    <w:uiPriority w:val="99"/>
    <w:rsid w:val="00DB7F59"/>
    <w:pPr>
      <w:spacing w:line="200" w:lineRule="exact"/>
      <w:jc w:val="both"/>
    </w:pPr>
    <w:rPr>
      <w:rFonts w:ascii="Palatino Linotype" w:hAnsi="Palatino Linotype" w:cs="Palatino Linotype"/>
    </w:rPr>
  </w:style>
  <w:style w:type="character" w:customStyle="1" w:styleId="FontStyle72">
    <w:name w:val="Font Style72"/>
    <w:uiPriority w:val="99"/>
    <w:rsid w:val="00DB7F59"/>
    <w:rPr>
      <w:rFonts w:ascii="Cambria" w:hAnsi="Cambria" w:cs="Cambria" w:hint="default"/>
      <w:sz w:val="16"/>
      <w:szCs w:val="16"/>
    </w:rPr>
  </w:style>
  <w:style w:type="character" w:customStyle="1" w:styleId="FontStyle73">
    <w:name w:val="Font Style73"/>
    <w:uiPriority w:val="99"/>
    <w:rsid w:val="00DB7F59"/>
    <w:rPr>
      <w:rFonts w:ascii="Cambria" w:hAnsi="Cambria" w:cs="Cambria" w:hint="default"/>
      <w:i/>
      <w:iCs/>
      <w:sz w:val="16"/>
      <w:szCs w:val="16"/>
    </w:rPr>
  </w:style>
  <w:style w:type="character" w:customStyle="1" w:styleId="UnderlinestyleChar2">
    <w:name w:val="Underline style Char2"/>
    <w:rsid w:val="00DB7F59"/>
    <w:rPr>
      <w:sz w:val="22"/>
      <w:szCs w:val="24"/>
      <w:u w:val="single"/>
      <w:lang w:val="en-US" w:eastAsia="en-US" w:bidi="ar-SA"/>
    </w:rPr>
  </w:style>
  <w:style w:type="paragraph" w:customStyle="1" w:styleId="CitationCharChar">
    <w:name w:val="Citation Char Char"/>
    <w:basedOn w:val="Normal"/>
    <w:uiPriority w:val="6"/>
    <w:qFormat/>
    <w:rsid w:val="00DB7F59"/>
    <w:pPr>
      <w:ind w:left="1440" w:right="1440"/>
    </w:pPr>
    <w:rPr>
      <w:rFonts w:ascii="Cambria" w:eastAsia="Verdana" w:hAnsi="Cambria" w:cs="Cambria"/>
      <w:szCs w:val="20"/>
      <w:u w:val="single"/>
    </w:rPr>
  </w:style>
  <w:style w:type="character" w:customStyle="1" w:styleId="FontStyle49">
    <w:name w:val="Font Style49"/>
    <w:uiPriority w:val="99"/>
    <w:rsid w:val="00DB7F59"/>
    <w:rPr>
      <w:rFonts w:ascii="Cambria" w:hAnsi="Cambria" w:cs="Cambria"/>
      <w:sz w:val="20"/>
      <w:szCs w:val="20"/>
    </w:rPr>
  </w:style>
  <w:style w:type="character" w:customStyle="1" w:styleId="FontStyle50">
    <w:name w:val="Font Style50"/>
    <w:uiPriority w:val="99"/>
    <w:rsid w:val="00DB7F5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B7F5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B7F59"/>
    <w:rPr>
      <w:rFonts w:ascii="Cambria" w:eastAsia="Cambria" w:hAnsi="Cambria" w:cs="Cambria"/>
      <w:spacing w:val="-3"/>
      <w:sz w:val="22"/>
      <w:szCs w:val="20"/>
    </w:rPr>
  </w:style>
  <w:style w:type="character" w:customStyle="1" w:styleId="kn">
    <w:name w:val="kn"/>
    <w:basedOn w:val="DefaultParagraphFont"/>
    <w:rsid w:val="00DB7F59"/>
  </w:style>
  <w:style w:type="character" w:customStyle="1" w:styleId="StyleStyleUnderlineUnderlineStyleBoldUnderlineIntenseEmphas">
    <w:name w:val="Style Style UnderlineUnderlineStyle Bold UnderlineIntense Emphas..."/>
    <w:basedOn w:val="DefaultParagraphFont"/>
    <w:rsid w:val="00DB7F59"/>
    <w:rPr>
      <w:b/>
      <w:bCs/>
      <w:sz w:val="26"/>
      <w:u w:val="single"/>
    </w:rPr>
  </w:style>
  <w:style w:type="character" w:customStyle="1" w:styleId="articoloinside">
    <w:name w:val="articolo_inside"/>
    <w:rsid w:val="00DB7F59"/>
  </w:style>
  <w:style w:type="paragraph" w:customStyle="1" w:styleId="pagetools">
    <w:name w:val="pagetools"/>
    <w:basedOn w:val="Normal"/>
    <w:rsid w:val="00DB7F59"/>
    <w:pPr>
      <w:spacing w:before="100" w:beforeAutospacing="1" w:after="100" w:afterAutospacing="1"/>
    </w:pPr>
    <w:rPr>
      <w:rFonts w:ascii="Cambria" w:eastAsia="Cambria" w:hAnsi="Cambria"/>
      <w:sz w:val="24"/>
    </w:rPr>
  </w:style>
  <w:style w:type="character" w:customStyle="1" w:styleId="desc">
    <w:name w:val="desc"/>
    <w:basedOn w:val="DefaultParagraphFont"/>
    <w:rsid w:val="00DB7F59"/>
  </w:style>
  <w:style w:type="character" w:customStyle="1" w:styleId="job">
    <w:name w:val="job"/>
    <w:basedOn w:val="DefaultParagraphFont"/>
    <w:rsid w:val="00DB7F59"/>
  </w:style>
  <w:style w:type="character" w:customStyle="1" w:styleId="publisher">
    <w:name w:val="publisher"/>
    <w:basedOn w:val="DefaultParagraphFont"/>
    <w:rsid w:val="00DB7F59"/>
  </w:style>
  <w:style w:type="character" w:customStyle="1" w:styleId="pubyear">
    <w:name w:val="pubyear"/>
    <w:basedOn w:val="DefaultParagraphFont"/>
    <w:rsid w:val="00DB7F59"/>
  </w:style>
  <w:style w:type="character" w:customStyle="1" w:styleId="pubcity">
    <w:name w:val="pubcity"/>
    <w:basedOn w:val="DefaultParagraphFont"/>
    <w:rsid w:val="00DB7F59"/>
  </w:style>
  <w:style w:type="character" w:customStyle="1" w:styleId="bodycontentlink">
    <w:name w:val="bodycontentlink"/>
    <w:basedOn w:val="DefaultParagraphFont"/>
    <w:rsid w:val="00DB7F59"/>
  </w:style>
  <w:style w:type="paragraph" w:customStyle="1" w:styleId="C-Text">
    <w:name w:val="C-Text"/>
    <w:basedOn w:val="Normal"/>
    <w:rsid w:val="00DB7F59"/>
    <w:pPr>
      <w:tabs>
        <w:tab w:val="num" w:pos="720"/>
      </w:tabs>
      <w:ind w:left="720" w:hanging="360"/>
    </w:pPr>
    <w:rPr>
      <w:rFonts w:ascii="Book Antiqua" w:hAnsi="Book Antiqua"/>
      <w:sz w:val="24"/>
    </w:rPr>
  </w:style>
  <w:style w:type="character" w:customStyle="1" w:styleId="ecdate">
    <w:name w:val="ec_date"/>
    <w:basedOn w:val="DefaultParagraphFont"/>
    <w:rsid w:val="00DB7F59"/>
    <w:rPr>
      <w:rFonts w:ascii="Symbol" w:hAnsi="Symbol" w:hint="default"/>
      <w:sz w:val="20"/>
      <w:szCs w:val="20"/>
      <w:shd w:val="clear" w:color="auto" w:fill="FFFFFF"/>
    </w:rPr>
  </w:style>
  <w:style w:type="paragraph" w:customStyle="1" w:styleId="ecmsonormal">
    <w:name w:val="ec_msonormal"/>
    <w:basedOn w:val="Normal"/>
    <w:rsid w:val="00DB7F5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B7F59"/>
  </w:style>
  <w:style w:type="character" w:customStyle="1" w:styleId="articleheadline">
    <w:name w:val="articleheadline"/>
    <w:basedOn w:val="DefaultParagraphFont"/>
    <w:rsid w:val="00DB7F59"/>
  </w:style>
  <w:style w:type="paragraph" w:customStyle="1" w:styleId="u-intro">
    <w:name w:val="u-intro"/>
    <w:basedOn w:val="Normal"/>
    <w:rsid w:val="00DB7F59"/>
    <w:pPr>
      <w:spacing w:before="100" w:beforeAutospacing="1" w:after="100" w:afterAutospacing="1"/>
    </w:pPr>
    <w:rPr>
      <w:sz w:val="24"/>
    </w:rPr>
  </w:style>
  <w:style w:type="character" w:customStyle="1" w:styleId="u-byline">
    <w:name w:val="u-byline"/>
    <w:basedOn w:val="DefaultParagraphFont"/>
    <w:rsid w:val="00DB7F59"/>
  </w:style>
  <w:style w:type="character" w:customStyle="1" w:styleId="articlebya">
    <w:name w:val="articleby_a"/>
    <w:basedOn w:val="DefaultParagraphFont"/>
    <w:rsid w:val="00DB7F59"/>
  </w:style>
  <w:style w:type="character" w:customStyle="1" w:styleId="popupwinby">
    <w:name w:val="popupwinby"/>
    <w:basedOn w:val="DefaultParagraphFont"/>
    <w:rsid w:val="00DB7F59"/>
  </w:style>
  <w:style w:type="character" w:customStyle="1" w:styleId="storyheader">
    <w:name w:val="storyheader"/>
    <w:basedOn w:val="DefaultParagraphFont"/>
    <w:rsid w:val="00DB7F59"/>
  </w:style>
  <w:style w:type="character" w:customStyle="1" w:styleId="marron">
    <w:name w:val="marron"/>
    <w:basedOn w:val="DefaultParagraphFont"/>
    <w:rsid w:val="00DB7F59"/>
  </w:style>
  <w:style w:type="paragraph" w:customStyle="1" w:styleId="StyleNormalWeb10pt">
    <w:name w:val="Style Normal (Web) + 10 pt"/>
    <w:basedOn w:val="NormalWeb"/>
    <w:next w:val="Normal"/>
    <w:rsid w:val="00DB7F59"/>
    <w:rPr>
      <w:rFonts w:ascii="Bookman Old Style" w:eastAsiaTheme="minorHAnsi" w:hAnsi="Bookman Old Style"/>
      <w:sz w:val="20"/>
      <w:lang w:bidi="ar-SA"/>
    </w:rPr>
  </w:style>
  <w:style w:type="character" w:customStyle="1" w:styleId="StyleNormalWeb10ptChar">
    <w:name w:val="Style Normal (Web) + 10 pt Char"/>
    <w:basedOn w:val="DefaultParagraphFont"/>
    <w:rsid w:val="00DB7F59"/>
    <w:rPr>
      <w:szCs w:val="24"/>
      <w:lang w:val="en-US" w:eastAsia="en-US" w:bidi="ar-SA"/>
    </w:rPr>
  </w:style>
  <w:style w:type="paragraph" w:customStyle="1" w:styleId="TagCiteShells">
    <w:name w:val="Tag/Cite/Shells"/>
    <w:basedOn w:val="Normal"/>
    <w:rsid w:val="00DB7F59"/>
    <w:rPr>
      <w:b/>
    </w:rPr>
  </w:style>
  <w:style w:type="paragraph" w:customStyle="1" w:styleId="DefinitionTerm">
    <w:name w:val="Definition Term"/>
    <w:basedOn w:val="Normal"/>
    <w:next w:val="Normal"/>
    <w:rsid w:val="00DB7F59"/>
    <w:rPr>
      <w:snapToGrid w:val="0"/>
      <w:sz w:val="24"/>
    </w:rPr>
  </w:style>
  <w:style w:type="character" w:customStyle="1" w:styleId="Style3CharChar">
    <w:name w:val="Style3 Char Char"/>
    <w:basedOn w:val="DefaultParagraphFont"/>
    <w:rsid w:val="00DB7F5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B7F59"/>
    <w:pPr>
      <w:spacing w:after="60"/>
    </w:pPr>
    <w:rPr>
      <w:rFonts w:eastAsia="Segoe UI" w:cs="Cambria"/>
      <w:caps/>
      <w:sz w:val="20"/>
      <w:lang w:eastAsia="zh-CN"/>
    </w:rPr>
  </w:style>
  <w:style w:type="character" w:customStyle="1" w:styleId="NormalChar0">
    <w:name w:val="Normal Char"/>
    <w:basedOn w:val="DefaultParagraphFont"/>
    <w:rsid w:val="00DB7F59"/>
    <w:rPr>
      <w:lang w:eastAsia="en-US"/>
    </w:rPr>
  </w:style>
  <w:style w:type="character" w:customStyle="1" w:styleId="BoldUnderlineChar2">
    <w:name w:val="Bold + Underline Char"/>
    <w:basedOn w:val="DefaultParagraphFont"/>
    <w:rsid w:val="00DB7F5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B7F5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DB7F59"/>
  </w:style>
  <w:style w:type="character" w:customStyle="1" w:styleId="CharacterStyle7">
    <w:name w:val="Character Style 7"/>
    <w:rsid w:val="00DB7F59"/>
    <w:rPr>
      <w:rFonts w:ascii="Trebuchet MS" w:hAnsi="Trebuchet MS" w:cs="Trebuchet MS"/>
      <w:sz w:val="20"/>
      <w:szCs w:val="20"/>
      <w:u w:val="single"/>
    </w:rPr>
  </w:style>
  <w:style w:type="character" w:customStyle="1" w:styleId="StyleStyle4Char">
    <w:name w:val="Style Style4 + Char"/>
    <w:basedOn w:val="DefaultParagraphFont"/>
    <w:rsid w:val="00DB7F5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B7F5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B7F59"/>
    <w:rPr>
      <w:rFonts w:ascii="Symbol" w:hAnsi="Symbol"/>
      <w:sz w:val="21"/>
      <w:szCs w:val="21"/>
      <w:u w:val="thick"/>
    </w:rPr>
  </w:style>
  <w:style w:type="character" w:customStyle="1" w:styleId="UnderlinedEvidenceCharChar">
    <w:name w:val="Underlined Evidence Char Char"/>
    <w:basedOn w:val="DefaultParagraphFont"/>
    <w:rsid w:val="00DB7F59"/>
    <w:rPr>
      <w:rFonts w:ascii="Symbol" w:hAnsi="Symbol"/>
      <w:sz w:val="21"/>
      <w:szCs w:val="21"/>
      <w:u w:val="thick"/>
      <w:lang w:val="en-US" w:eastAsia="en-US" w:bidi="ar-SA"/>
    </w:rPr>
  </w:style>
  <w:style w:type="character" w:styleId="PlaceholderText">
    <w:name w:val="Placeholder Text"/>
    <w:basedOn w:val="DefaultParagraphFont"/>
    <w:uiPriority w:val="99"/>
    <w:rsid w:val="00DB7F59"/>
    <w:rPr>
      <w:color w:val="808080"/>
    </w:rPr>
  </w:style>
  <w:style w:type="paragraph" w:customStyle="1" w:styleId="Cite8">
    <w:name w:val="Cite8"/>
    <w:basedOn w:val="Normal"/>
    <w:autoRedefine/>
    <w:qFormat/>
    <w:rsid w:val="00DB7F59"/>
    <w:rPr>
      <w:rFonts w:ascii="Trebuchet MS" w:eastAsia="Verdana" w:hAnsi="Trebuchet MS" w:cs="Cambria"/>
    </w:rPr>
  </w:style>
  <w:style w:type="paragraph" w:customStyle="1" w:styleId="8font">
    <w:name w:val="8font"/>
    <w:basedOn w:val="Normal"/>
    <w:next w:val="Normal"/>
    <w:autoRedefine/>
    <w:rsid w:val="00DB7F59"/>
    <w:rPr>
      <w:rFonts w:eastAsia="Cambria Math" w:cs="Cambria"/>
      <w:szCs w:val="16"/>
    </w:rPr>
  </w:style>
  <w:style w:type="character" w:customStyle="1" w:styleId="NoterefInText">
    <w:name w:val="_NoterefInText"/>
    <w:uiPriority w:val="99"/>
    <w:rsid w:val="00DB7F59"/>
    <w:rPr>
      <w:rFonts w:cs="AKDPE C+ Utopia"/>
      <w:color w:val="000000"/>
    </w:rPr>
  </w:style>
  <w:style w:type="character" w:customStyle="1" w:styleId="postauthor">
    <w:name w:val="postauthor"/>
    <w:basedOn w:val="DefaultParagraphFont"/>
    <w:rsid w:val="00DB7F59"/>
  </w:style>
  <w:style w:type="paragraph" w:customStyle="1" w:styleId="notes-source-hasnotes">
    <w:name w:val="notes-source-hasnotes"/>
    <w:basedOn w:val="Normal"/>
    <w:rsid w:val="00DB7F59"/>
    <w:pPr>
      <w:spacing w:before="100" w:beforeAutospacing="1" w:after="100" w:afterAutospacing="1"/>
    </w:pPr>
    <w:rPr>
      <w:rFonts w:ascii="Tahoma" w:hAnsi="Tahoma"/>
      <w:szCs w:val="20"/>
    </w:rPr>
  </w:style>
  <w:style w:type="character" w:customStyle="1" w:styleId="span">
    <w:name w:val="span"/>
    <w:basedOn w:val="DefaultParagraphFont"/>
    <w:rsid w:val="00DB7F59"/>
  </w:style>
  <w:style w:type="character" w:customStyle="1" w:styleId="maintitle">
    <w:name w:val="maintitle"/>
    <w:basedOn w:val="DefaultParagraphFont"/>
    <w:rsid w:val="00DB7F59"/>
  </w:style>
  <w:style w:type="character" w:customStyle="1" w:styleId="thirdparty-logo">
    <w:name w:val="thirdparty-logo"/>
    <w:basedOn w:val="DefaultParagraphFont"/>
    <w:rsid w:val="00DB7F59"/>
  </w:style>
  <w:style w:type="character" w:customStyle="1" w:styleId="posted">
    <w:name w:val="posted"/>
    <w:basedOn w:val="DefaultParagraphFont"/>
    <w:rsid w:val="00DB7F59"/>
  </w:style>
  <w:style w:type="character" w:customStyle="1" w:styleId="ticker">
    <w:name w:val="ticker"/>
    <w:basedOn w:val="DefaultParagraphFont"/>
    <w:rsid w:val="00DB7F59"/>
  </w:style>
  <w:style w:type="paragraph" w:customStyle="1" w:styleId="articlemeta">
    <w:name w:val="articlemeta"/>
    <w:basedOn w:val="Normal"/>
    <w:rsid w:val="00DB7F59"/>
    <w:pPr>
      <w:spacing w:before="100" w:beforeAutospacing="1" w:after="100" w:afterAutospacing="1"/>
    </w:pPr>
    <w:rPr>
      <w:rFonts w:ascii="Tahoma" w:hAnsi="Tahoma"/>
      <w:szCs w:val="20"/>
    </w:rPr>
  </w:style>
  <w:style w:type="character" w:customStyle="1" w:styleId="vcard">
    <w:name w:val="vcard"/>
    <w:basedOn w:val="DefaultParagraphFont"/>
    <w:rsid w:val="00DB7F59"/>
  </w:style>
  <w:style w:type="character" w:customStyle="1" w:styleId="print-footnote">
    <w:name w:val="print-footnote"/>
    <w:basedOn w:val="DefaultParagraphFont"/>
    <w:rsid w:val="00DB7F59"/>
  </w:style>
  <w:style w:type="character" w:customStyle="1" w:styleId="datestring">
    <w:name w:val="datestring"/>
    <w:basedOn w:val="DefaultParagraphFont"/>
    <w:rsid w:val="00DB7F59"/>
  </w:style>
  <w:style w:type="paragraph" w:customStyle="1" w:styleId="noindent0">
    <w:name w:val="no_indent"/>
    <w:basedOn w:val="Normal"/>
    <w:rsid w:val="00DB7F59"/>
    <w:pPr>
      <w:spacing w:before="100" w:beforeAutospacing="1" w:after="100" w:afterAutospacing="1"/>
    </w:pPr>
    <w:rPr>
      <w:rFonts w:ascii="Tahoma" w:hAnsi="Tahoma"/>
      <w:szCs w:val="20"/>
    </w:rPr>
  </w:style>
  <w:style w:type="character" w:customStyle="1" w:styleId="email">
    <w:name w:val="email"/>
    <w:basedOn w:val="DefaultParagraphFont"/>
    <w:rsid w:val="00DB7F59"/>
  </w:style>
  <w:style w:type="paragraph" w:customStyle="1" w:styleId="left">
    <w:name w:val="left"/>
    <w:basedOn w:val="Normal"/>
    <w:rsid w:val="00DB7F59"/>
    <w:pPr>
      <w:spacing w:before="100" w:beforeAutospacing="1" w:after="100" w:afterAutospacing="1"/>
    </w:pPr>
    <w:rPr>
      <w:rFonts w:ascii="Tahoma" w:hAnsi="Tahoma"/>
      <w:szCs w:val="20"/>
    </w:rPr>
  </w:style>
  <w:style w:type="paragraph" w:customStyle="1" w:styleId="right">
    <w:name w:val="right"/>
    <w:basedOn w:val="Normal"/>
    <w:rsid w:val="00DB7F59"/>
    <w:pPr>
      <w:spacing w:before="100" w:beforeAutospacing="1" w:after="100" w:afterAutospacing="1"/>
    </w:pPr>
    <w:rPr>
      <w:rFonts w:ascii="Tahoma" w:hAnsi="Tahoma"/>
      <w:szCs w:val="20"/>
    </w:rPr>
  </w:style>
  <w:style w:type="character" w:customStyle="1" w:styleId="gptad">
    <w:name w:val="gptad"/>
    <w:basedOn w:val="DefaultParagraphFont"/>
    <w:rsid w:val="00DB7F59"/>
  </w:style>
  <w:style w:type="paragraph" w:customStyle="1" w:styleId="creditpostedmodified">
    <w:name w:val="credit_posted_modified"/>
    <w:basedOn w:val="Normal"/>
    <w:rsid w:val="00DB7F59"/>
    <w:pPr>
      <w:spacing w:before="100" w:beforeAutospacing="1" w:after="100" w:afterAutospacing="1"/>
    </w:pPr>
    <w:rPr>
      <w:rFonts w:ascii="Tahoma" w:hAnsi="Tahoma"/>
      <w:szCs w:val="20"/>
    </w:rPr>
  </w:style>
  <w:style w:type="character" w:customStyle="1" w:styleId="creditline">
    <w:name w:val="creditline"/>
    <w:basedOn w:val="DefaultParagraphFont"/>
    <w:rsid w:val="00DB7F59"/>
  </w:style>
  <w:style w:type="character" w:customStyle="1" w:styleId="grd">
    <w:name w:val="grd"/>
    <w:basedOn w:val="DefaultParagraphFont"/>
    <w:rsid w:val="00DB7F59"/>
  </w:style>
  <w:style w:type="paragraph" w:customStyle="1" w:styleId="hs-text-container">
    <w:name w:val="hs-text-container"/>
    <w:basedOn w:val="Normal"/>
    <w:rsid w:val="00DB7F59"/>
    <w:pPr>
      <w:spacing w:before="100" w:beforeAutospacing="1" w:after="100" w:afterAutospacing="1"/>
    </w:pPr>
    <w:rPr>
      <w:rFonts w:ascii="Tahoma" w:hAnsi="Tahoma"/>
      <w:szCs w:val="20"/>
    </w:rPr>
  </w:style>
  <w:style w:type="character" w:customStyle="1" w:styleId="created">
    <w:name w:val="created"/>
    <w:basedOn w:val="DefaultParagraphFont"/>
    <w:rsid w:val="00DB7F59"/>
  </w:style>
  <w:style w:type="character" w:customStyle="1" w:styleId="changed">
    <w:name w:val="changed"/>
    <w:basedOn w:val="DefaultParagraphFont"/>
    <w:rsid w:val="00DB7F59"/>
  </w:style>
  <w:style w:type="character" w:customStyle="1" w:styleId="article-author-name">
    <w:name w:val="article-author-name"/>
    <w:basedOn w:val="DefaultParagraphFont"/>
    <w:rsid w:val="00DB7F59"/>
  </w:style>
  <w:style w:type="character" w:customStyle="1" w:styleId="bioexcerpt">
    <w:name w:val="bio_excerpt"/>
    <w:basedOn w:val="DefaultParagraphFont"/>
    <w:rsid w:val="00DB7F59"/>
  </w:style>
  <w:style w:type="character" w:customStyle="1" w:styleId="commentcount">
    <w:name w:val="comment_count"/>
    <w:basedOn w:val="DefaultParagraphFont"/>
    <w:rsid w:val="00DB7F59"/>
  </w:style>
  <w:style w:type="character" w:customStyle="1" w:styleId="searchtermshighlighted">
    <w:name w:val="searchtermshighlighted"/>
    <w:basedOn w:val="DefaultParagraphFont"/>
    <w:rsid w:val="00DB7F59"/>
  </w:style>
  <w:style w:type="character" w:customStyle="1" w:styleId="contributornametrigger">
    <w:name w:val="contributornametrigger"/>
    <w:basedOn w:val="DefaultParagraphFont"/>
    <w:rsid w:val="00DB7F59"/>
  </w:style>
  <w:style w:type="character" w:customStyle="1" w:styleId="bylinepipe">
    <w:name w:val="bylinepipe"/>
    <w:basedOn w:val="DefaultParagraphFont"/>
    <w:rsid w:val="00DB7F59"/>
  </w:style>
  <w:style w:type="character" w:customStyle="1" w:styleId="lucenesearchresulturlb">
    <w:name w:val="lucene_search_result_url_b"/>
    <w:basedOn w:val="DefaultParagraphFont"/>
    <w:rsid w:val="00DB7F59"/>
  </w:style>
  <w:style w:type="character" w:customStyle="1" w:styleId="faculty-title">
    <w:name w:val="faculty-title"/>
    <w:basedOn w:val="DefaultParagraphFont"/>
    <w:rsid w:val="00DB7F59"/>
  </w:style>
  <w:style w:type="character" w:customStyle="1" w:styleId="count">
    <w:name w:val="count"/>
    <w:basedOn w:val="DefaultParagraphFont"/>
    <w:rsid w:val="00DB7F59"/>
  </w:style>
  <w:style w:type="character" w:customStyle="1" w:styleId="volume">
    <w:name w:val="volume"/>
    <w:basedOn w:val="DefaultParagraphFont"/>
    <w:rsid w:val="00DB7F59"/>
  </w:style>
  <w:style w:type="character" w:customStyle="1" w:styleId="issue">
    <w:name w:val="issue"/>
    <w:basedOn w:val="DefaultParagraphFont"/>
    <w:rsid w:val="00DB7F59"/>
  </w:style>
  <w:style w:type="character" w:customStyle="1" w:styleId="pages">
    <w:name w:val="pages"/>
    <w:basedOn w:val="DefaultParagraphFont"/>
    <w:rsid w:val="00DB7F59"/>
  </w:style>
  <w:style w:type="character" w:customStyle="1" w:styleId="field-content">
    <w:name w:val="field-content"/>
    <w:basedOn w:val="DefaultParagraphFont"/>
    <w:rsid w:val="00DB7F59"/>
  </w:style>
  <w:style w:type="character" w:customStyle="1" w:styleId="person">
    <w:name w:val="person"/>
    <w:basedOn w:val="DefaultParagraphFont"/>
    <w:rsid w:val="00DB7F59"/>
  </w:style>
  <w:style w:type="character" w:customStyle="1" w:styleId="corresponding">
    <w:name w:val="corresponding"/>
    <w:basedOn w:val="DefaultParagraphFont"/>
    <w:rsid w:val="00DB7F59"/>
  </w:style>
  <w:style w:type="character" w:customStyle="1" w:styleId="entry-date">
    <w:name w:val="entry-date"/>
    <w:basedOn w:val="DefaultParagraphFont"/>
    <w:rsid w:val="00DB7F59"/>
  </w:style>
  <w:style w:type="paragraph" w:customStyle="1" w:styleId="entry-meta">
    <w:name w:val="entry-meta"/>
    <w:basedOn w:val="Normal"/>
    <w:rsid w:val="00DB7F59"/>
    <w:pPr>
      <w:spacing w:before="100" w:beforeAutospacing="1" w:after="100" w:afterAutospacing="1"/>
    </w:pPr>
    <w:rPr>
      <w:rFonts w:ascii="Tahoma" w:hAnsi="Tahoma"/>
      <w:szCs w:val="20"/>
    </w:rPr>
  </w:style>
  <w:style w:type="character" w:customStyle="1" w:styleId="post-time">
    <w:name w:val="post-time"/>
    <w:basedOn w:val="DefaultParagraphFont"/>
    <w:rsid w:val="00DB7F59"/>
  </w:style>
  <w:style w:type="character" w:customStyle="1" w:styleId="post-category">
    <w:name w:val="post-category"/>
    <w:basedOn w:val="DefaultParagraphFont"/>
    <w:rsid w:val="00DB7F59"/>
  </w:style>
  <w:style w:type="character" w:customStyle="1" w:styleId="post-author">
    <w:name w:val="post-author"/>
    <w:basedOn w:val="DefaultParagraphFont"/>
    <w:rsid w:val="00DB7F59"/>
  </w:style>
  <w:style w:type="character" w:customStyle="1" w:styleId="A10">
    <w:name w:val="A10"/>
    <w:uiPriority w:val="99"/>
    <w:rsid w:val="00DB7F59"/>
    <w:rPr>
      <w:rFonts w:cs="MS Mincho"/>
      <w:color w:val="000000"/>
      <w:sz w:val="11"/>
      <w:szCs w:val="11"/>
    </w:rPr>
  </w:style>
  <w:style w:type="paragraph" w:customStyle="1" w:styleId="Pa10">
    <w:name w:val="Pa10"/>
    <w:basedOn w:val="Default"/>
    <w:next w:val="Default"/>
    <w:uiPriority w:val="99"/>
    <w:rsid w:val="00DB7F5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B7F59"/>
    <w:pPr>
      <w:widowControl w:val="0"/>
      <w:spacing w:line="241" w:lineRule="atLeast"/>
    </w:pPr>
    <w:rPr>
      <w:rFonts w:ascii="Verdana" w:eastAsiaTheme="minorEastAsia" w:hAnsi="Verdana" w:cs="Cambria"/>
      <w:color w:val="auto"/>
    </w:rPr>
  </w:style>
  <w:style w:type="character" w:customStyle="1" w:styleId="A9">
    <w:name w:val="A9"/>
    <w:uiPriority w:val="99"/>
    <w:rsid w:val="00DB7F59"/>
    <w:rPr>
      <w:rFonts w:cs="MS Mincho"/>
      <w:color w:val="000000"/>
      <w:sz w:val="14"/>
      <w:szCs w:val="14"/>
    </w:rPr>
  </w:style>
  <w:style w:type="paragraph" w:customStyle="1" w:styleId="articledetails">
    <w:name w:val="articledetails"/>
    <w:basedOn w:val="Normal"/>
    <w:rsid w:val="00DB7F59"/>
    <w:pPr>
      <w:spacing w:before="100" w:beforeAutospacing="1" w:after="100" w:afterAutospacing="1"/>
    </w:pPr>
    <w:rPr>
      <w:rFonts w:ascii="Tahoma" w:hAnsi="Tahoma"/>
      <w:szCs w:val="20"/>
    </w:rPr>
  </w:style>
  <w:style w:type="character" w:customStyle="1" w:styleId="posted-and-updated">
    <w:name w:val="posted-and-updated"/>
    <w:basedOn w:val="DefaultParagraphFont"/>
    <w:rsid w:val="00DB7F59"/>
  </w:style>
  <w:style w:type="paragraph" w:customStyle="1" w:styleId="aff">
    <w:name w:val="aff"/>
    <w:basedOn w:val="Normal"/>
    <w:rsid w:val="00DB7F59"/>
    <w:pPr>
      <w:spacing w:before="100" w:beforeAutospacing="1" w:after="100" w:afterAutospacing="1"/>
    </w:pPr>
    <w:rPr>
      <w:rFonts w:ascii="Tahoma" w:hAnsi="Tahoma"/>
      <w:szCs w:val="20"/>
    </w:rPr>
  </w:style>
  <w:style w:type="character" w:customStyle="1" w:styleId="entry-author">
    <w:name w:val="entry-author"/>
    <w:basedOn w:val="DefaultParagraphFont"/>
    <w:rsid w:val="00DB7F59"/>
  </w:style>
  <w:style w:type="character" w:customStyle="1" w:styleId="entry-author-name">
    <w:name w:val="entry-author-name"/>
    <w:basedOn w:val="DefaultParagraphFont"/>
    <w:rsid w:val="00DB7F59"/>
  </w:style>
  <w:style w:type="character" w:customStyle="1" w:styleId="arial11">
    <w:name w:val="arial_11"/>
    <w:basedOn w:val="DefaultParagraphFont"/>
    <w:rsid w:val="00DB7F59"/>
  </w:style>
  <w:style w:type="character" w:customStyle="1" w:styleId="contrib-degrees">
    <w:name w:val="contrib-degrees"/>
    <w:basedOn w:val="DefaultParagraphFont"/>
    <w:rsid w:val="00DB7F59"/>
  </w:style>
  <w:style w:type="character" w:customStyle="1" w:styleId="contrib-on-behalf-of">
    <w:name w:val="contrib-on-behalf-of"/>
    <w:basedOn w:val="DefaultParagraphFont"/>
    <w:rsid w:val="00DB7F59"/>
  </w:style>
  <w:style w:type="character" w:customStyle="1" w:styleId="pubtime">
    <w:name w:val="pubtime"/>
    <w:basedOn w:val="DefaultParagraphFont"/>
    <w:rsid w:val="00DB7F59"/>
  </w:style>
  <w:style w:type="character" w:customStyle="1" w:styleId="time">
    <w:name w:val="time"/>
    <w:basedOn w:val="DefaultParagraphFont"/>
    <w:rsid w:val="00DB7F59"/>
  </w:style>
  <w:style w:type="character" w:customStyle="1" w:styleId="fbcommentscount">
    <w:name w:val="fb_comments_count"/>
    <w:basedOn w:val="DefaultParagraphFont"/>
    <w:rsid w:val="00DB7F59"/>
  </w:style>
  <w:style w:type="character" w:customStyle="1" w:styleId="stsharethiscustom">
    <w:name w:val="st_sharethis_custom"/>
    <w:basedOn w:val="DefaultParagraphFont"/>
    <w:rsid w:val="00DB7F59"/>
  </w:style>
  <w:style w:type="paragraph" w:customStyle="1" w:styleId="permalinkable">
    <w:name w:val="permalinkable"/>
    <w:basedOn w:val="Normal"/>
    <w:rsid w:val="00DB7F59"/>
    <w:pPr>
      <w:spacing w:before="100" w:beforeAutospacing="1" w:after="100" w:afterAutospacing="1"/>
    </w:pPr>
    <w:rPr>
      <w:rFonts w:ascii="Tahoma" w:hAnsi="Tahoma"/>
      <w:szCs w:val="20"/>
    </w:rPr>
  </w:style>
  <w:style w:type="character" w:customStyle="1" w:styleId="post-date">
    <w:name w:val="post-date"/>
    <w:basedOn w:val="DefaultParagraphFont"/>
    <w:rsid w:val="00DB7F59"/>
  </w:style>
  <w:style w:type="character" w:customStyle="1" w:styleId="link-external">
    <w:name w:val="link-external"/>
    <w:basedOn w:val="DefaultParagraphFont"/>
    <w:rsid w:val="00DB7F59"/>
  </w:style>
  <w:style w:type="character" w:customStyle="1" w:styleId="articleauthor">
    <w:name w:val="article_author"/>
    <w:basedOn w:val="DefaultParagraphFont"/>
    <w:rsid w:val="00DB7F59"/>
  </w:style>
  <w:style w:type="character" w:customStyle="1" w:styleId="articleissue">
    <w:name w:val="article_issue"/>
    <w:basedOn w:val="DefaultParagraphFont"/>
    <w:rsid w:val="00DB7F59"/>
  </w:style>
  <w:style w:type="character" w:customStyle="1" w:styleId="a-size-large">
    <w:name w:val="a-size-large"/>
    <w:basedOn w:val="DefaultParagraphFont"/>
    <w:rsid w:val="00DB7F59"/>
  </w:style>
  <w:style w:type="character" w:customStyle="1" w:styleId="a-size-medium">
    <w:name w:val="a-size-medium"/>
    <w:basedOn w:val="DefaultParagraphFont"/>
    <w:rsid w:val="00DB7F59"/>
  </w:style>
  <w:style w:type="character" w:customStyle="1" w:styleId="contribution">
    <w:name w:val="contribution"/>
    <w:basedOn w:val="DefaultParagraphFont"/>
    <w:rsid w:val="00DB7F59"/>
  </w:style>
  <w:style w:type="character" w:customStyle="1" w:styleId="a-color-secondary">
    <w:name w:val="a-color-secondary"/>
    <w:basedOn w:val="DefaultParagraphFont"/>
    <w:rsid w:val="00DB7F59"/>
  </w:style>
  <w:style w:type="paragraph" w:customStyle="1" w:styleId="sbyline">
    <w:name w:val="sbyline"/>
    <w:basedOn w:val="Normal"/>
    <w:rsid w:val="00DB7F59"/>
    <w:pPr>
      <w:spacing w:before="100" w:beforeAutospacing="1" w:after="100" w:afterAutospacing="1"/>
    </w:pPr>
    <w:rPr>
      <w:rFonts w:ascii="Tahoma" w:hAnsi="Tahoma"/>
      <w:szCs w:val="20"/>
    </w:rPr>
  </w:style>
  <w:style w:type="character" w:customStyle="1" w:styleId="ui-author">
    <w:name w:val="ui-author"/>
    <w:basedOn w:val="DefaultParagraphFont"/>
    <w:rsid w:val="00DB7F59"/>
  </w:style>
  <w:style w:type="character" w:customStyle="1" w:styleId="ui-staffline">
    <w:name w:val="ui-staffline"/>
    <w:basedOn w:val="DefaultParagraphFont"/>
    <w:rsid w:val="00DB7F59"/>
  </w:style>
  <w:style w:type="paragraph" w:customStyle="1" w:styleId="promotion-tag-p">
    <w:name w:val="promotion-tag-p"/>
    <w:basedOn w:val="Normal"/>
    <w:rsid w:val="00DB7F59"/>
    <w:pPr>
      <w:spacing w:before="100" w:beforeAutospacing="1" w:after="100" w:afterAutospacing="1"/>
    </w:pPr>
    <w:rPr>
      <w:rFonts w:ascii="Tahoma" w:hAnsi="Tahoma"/>
      <w:szCs w:val="20"/>
    </w:rPr>
  </w:style>
  <w:style w:type="paragraph" w:customStyle="1" w:styleId="heading">
    <w:name w:val="heading"/>
    <w:basedOn w:val="Normal"/>
    <w:rsid w:val="00DB7F59"/>
    <w:pPr>
      <w:spacing w:before="100" w:beforeAutospacing="1" w:after="100" w:afterAutospacing="1"/>
    </w:pPr>
    <w:rPr>
      <w:rFonts w:ascii="Tahoma" w:hAnsi="Tahoma"/>
      <w:szCs w:val="20"/>
    </w:rPr>
  </w:style>
  <w:style w:type="character" w:customStyle="1" w:styleId="value">
    <w:name w:val="value"/>
    <w:basedOn w:val="DefaultParagraphFont"/>
    <w:rsid w:val="00DB7F59"/>
  </w:style>
  <w:style w:type="character" w:customStyle="1" w:styleId="specialissuelabel">
    <w:name w:val="specialissuelabel"/>
    <w:basedOn w:val="DefaultParagraphFont"/>
    <w:rsid w:val="00DB7F59"/>
  </w:style>
  <w:style w:type="character" w:customStyle="1" w:styleId="referencediv">
    <w:name w:val="referencediv"/>
    <w:basedOn w:val="DefaultParagraphFont"/>
    <w:rsid w:val="00DB7F59"/>
  </w:style>
  <w:style w:type="character" w:customStyle="1" w:styleId="wp-smiley">
    <w:name w:val="wp-smiley"/>
    <w:basedOn w:val="DefaultParagraphFont"/>
    <w:rsid w:val="00DB7F59"/>
  </w:style>
  <w:style w:type="character" w:customStyle="1" w:styleId="meta-prep">
    <w:name w:val="meta-prep"/>
    <w:basedOn w:val="DefaultParagraphFont"/>
    <w:rsid w:val="00DB7F59"/>
  </w:style>
  <w:style w:type="character" w:customStyle="1" w:styleId="artjournal">
    <w:name w:val="art_journal"/>
    <w:basedOn w:val="DefaultParagraphFont"/>
    <w:rsid w:val="00DB7F59"/>
  </w:style>
  <w:style w:type="character" w:customStyle="1" w:styleId="artdatevolumeissuepart">
    <w:name w:val="art_datevolumeissuepart"/>
    <w:basedOn w:val="DefaultParagraphFont"/>
    <w:rsid w:val="00DB7F59"/>
  </w:style>
  <w:style w:type="character" w:customStyle="1" w:styleId="artpages">
    <w:name w:val="art_pages"/>
    <w:basedOn w:val="DefaultParagraphFont"/>
    <w:rsid w:val="00DB7F59"/>
  </w:style>
  <w:style w:type="character" w:customStyle="1" w:styleId="singlehighlightclass">
    <w:name w:val="single_highlight_class"/>
    <w:basedOn w:val="DefaultParagraphFont"/>
    <w:rsid w:val="00DB7F59"/>
  </w:style>
  <w:style w:type="character" w:customStyle="1" w:styleId="degree">
    <w:name w:val="degree"/>
    <w:basedOn w:val="DefaultParagraphFont"/>
    <w:rsid w:val="00DB7F59"/>
  </w:style>
  <w:style w:type="character" w:customStyle="1" w:styleId="major">
    <w:name w:val="major"/>
    <w:basedOn w:val="DefaultParagraphFont"/>
    <w:rsid w:val="00DB7F59"/>
  </w:style>
  <w:style w:type="character" w:customStyle="1" w:styleId="authors">
    <w:name w:val="authors"/>
    <w:basedOn w:val="DefaultParagraphFont"/>
    <w:rsid w:val="00DB7F59"/>
  </w:style>
  <w:style w:type="character" w:customStyle="1" w:styleId="views">
    <w:name w:val="views"/>
    <w:basedOn w:val="DefaultParagraphFont"/>
    <w:rsid w:val="00DB7F59"/>
  </w:style>
  <w:style w:type="character" w:customStyle="1" w:styleId="stmainservices">
    <w:name w:val="stmainservices"/>
    <w:basedOn w:val="DefaultParagraphFont"/>
    <w:rsid w:val="00DB7F59"/>
  </w:style>
  <w:style w:type="character" w:customStyle="1" w:styleId="stbubblehcount">
    <w:name w:val="stbubble_hcount"/>
    <w:basedOn w:val="DefaultParagraphFont"/>
    <w:rsid w:val="00DB7F59"/>
  </w:style>
  <w:style w:type="paragraph" w:customStyle="1" w:styleId="Document">
    <w:name w:val="_Document"/>
    <w:basedOn w:val="Default"/>
    <w:next w:val="Default"/>
    <w:uiPriority w:val="99"/>
    <w:rsid w:val="00DB7F5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B7F5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B7F59"/>
    <w:pPr>
      <w:widowControl w:val="0"/>
    </w:pPr>
    <w:rPr>
      <w:rFonts w:ascii="AKDPE C+ Utopia" w:eastAsiaTheme="minorEastAsia" w:hAnsi="AKDPE C+ Utopia" w:cs="Cambria"/>
      <w:color w:val="auto"/>
    </w:rPr>
  </w:style>
  <w:style w:type="paragraph" w:customStyle="1" w:styleId="collapsed-hide">
    <w:name w:val="collapsed-hide"/>
    <w:basedOn w:val="Normal"/>
    <w:rsid w:val="00DB7F59"/>
    <w:pPr>
      <w:spacing w:before="100" w:beforeAutospacing="1" w:after="100" w:afterAutospacing="1"/>
    </w:pPr>
    <w:rPr>
      <w:rFonts w:ascii="Tahoma" w:hAnsi="Tahoma"/>
      <w:szCs w:val="20"/>
    </w:rPr>
  </w:style>
  <w:style w:type="paragraph" w:customStyle="1" w:styleId="Pa7">
    <w:name w:val="Pa7"/>
    <w:basedOn w:val="Default"/>
    <w:next w:val="Default"/>
    <w:uiPriority w:val="99"/>
    <w:rsid w:val="00DB7F59"/>
    <w:pPr>
      <w:widowControl w:val="0"/>
      <w:spacing w:line="211" w:lineRule="atLeast"/>
    </w:pPr>
    <w:rPr>
      <w:rFonts w:ascii="Courier New" w:eastAsiaTheme="minorEastAsia" w:hAnsi="Courier New" w:cs="Cambria"/>
      <w:color w:val="auto"/>
    </w:rPr>
  </w:style>
  <w:style w:type="paragraph" w:customStyle="1" w:styleId="odd">
    <w:name w:val="odd"/>
    <w:basedOn w:val="Normal"/>
    <w:rsid w:val="00DB7F59"/>
    <w:pPr>
      <w:spacing w:before="100" w:beforeAutospacing="1" w:after="100" w:afterAutospacing="1"/>
    </w:pPr>
    <w:rPr>
      <w:rFonts w:ascii="Tahoma" w:hAnsi="Tahoma"/>
      <w:szCs w:val="20"/>
    </w:rPr>
  </w:style>
  <w:style w:type="character" w:customStyle="1" w:styleId="article-date">
    <w:name w:val="article-date"/>
    <w:basedOn w:val="DefaultParagraphFont"/>
    <w:rsid w:val="00DB7F59"/>
  </w:style>
  <w:style w:type="character" w:customStyle="1" w:styleId="article-author">
    <w:name w:val="article-author"/>
    <w:basedOn w:val="DefaultParagraphFont"/>
    <w:rsid w:val="00DB7F59"/>
  </w:style>
  <w:style w:type="character" w:customStyle="1" w:styleId="tolocaltime">
    <w:name w:val="tolocaltime"/>
    <w:basedOn w:val="DefaultParagraphFont"/>
    <w:rsid w:val="00DB7F59"/>
  </w:style>
  <w:style w:type="character" w:customStyle="1" w:styleId="pb-byline">
    <w:name w:val="pb-byline"/>
    <w:basedOn w:val="DefaultParagraphFont"/>
    <w:rsid w:val="00DB7F59"/>
  </w:style>
  <w:style w:type="character" w:customStyle="1" w:styleId="pb-timestamp">
    <w:name w:val="pb-timestamp"/>
    <w:basedOn w:val="DefaultParagraphFont"/>
    <w:rsid w:val="00DB7F59"/>
  </w:style>
  <w:style w:type="paragraph" w:customStyle="1" w:styleId="Pa8">
    <w:name w:val="Pa8"/>
    <w:basedOn w:val="Default"/>
    <w:next w:val="Default"/>
    <w:uiPriority w:val="99"/>
    <w:rsid w:val="00DB7F5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B7F5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B7F59"/>
  </w:style>
  <w:style w:type="character" w:customStyle="1" w:styleId="even">
    <w:name w:val="even"/>
    <w:basedOn w:val="DefaultParagraphFont"/>
    <w:rsid w:val="00DB7F59"/>
  </w:style>
  <w:style w:type="paragraph" w:customStyle="1" w:styleId="volissue">
    <w:name w:val="volissue"/>
    <w:basedOn w:val="Normal"/>
    <w:rsid w:val="00DB7F59"/>
    <w:pPr>
      <w:spacing w:before="100" w:beforeAutospacing="1" w:after="100" w:afterAutospacing="1"/>
    </w:pPr>
    <w:rPr>
      <w:rFonts w:ascii="Tahoma" w:hAnsi="Tahoma"/>
      <w:szCs w:val="20"/>
    </w:rPr>
  </w:style>
  <w:style w:type="character" w:customStyle="1" w:styleId="view-count">
    <w:name w:val="view-count"/>
    <w:basedOn w:val="DefaultParagraphFont"/>
    <w:rsid w:val="00DB7F59"/>
  </w:style>
  <w:style w:type="character" w:customStyle="1" w:styleId="tChar">
    <w:name w:val="t Char"/>
    <w:rsid w:val="00DB7F59"/>
    <w:rPr>
      <w:rFonts w:ascii="Georgia" w:eastAsia="Times New Roman" w:hAnsi="Georgia" w:cs="Calibri"/>
      <w:b/>
      <w:lang w:val="x-none" w:eastAsia="x-none"/>
    </w:rPr>
  </w:style>
  <w:style w:type="paragraph" w:customStyle="1" w:styleId="BoldUnderlineChar20">
    <w:name w:val="BoldUnderline Char2"/>
    <w:link w:val="BoldUnderlineChar2Char"/>
    <w:rsid w:val="00DB7F5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B7F59"/>
    <w:rPr>
      <w:rFonts w:ascii="Times New Roman" w:eastAsia="Times New Roman" w:hAnsi="Times New Roman" w:cs="Times New Roman"/>
      <w:b/>
      <w:sz w:val="20"/>
      <w:u w:val="single"/>
    </w:rPr>
  </w:style>
  <w:style w:type="character" w:customStyle="1" w:styleId="UnderlineCharChar4">
    <w:name w:val="Underline Char Char4"/>
    <w:rsid w:val="00DB7F59"/>
    <w:rPr>
      <w:szCs w:val="24"/>
      <w:u w:val="single"/>
      <w:lang w:val="en-US" w:eastAsia="en-US" w:bidi="ar-SA"/>
    </w:rPr>
  </w:style>
  <w:style w:type="character" w:customStyle="1" w:styleId="BoldUnderlineCharChar3">
    <w:name w:val="BoldUnderline Char Char3"/>
    <w:rsid w:val="00DB7F59"/>
    <w:rPr>
      <w:b/>
      <w:szCs w:val="24"/>
      <w:u w:val="single"/>
      <w:lang w:val="en-US" w:eastAsia="en-US" w:bidi="ar-SA"/>
    </w:rPr>
  </w:style>
  <w:style w:type="character" w:customStyle="1" w:styleId="BoldUnderlineCharChar2">
    <w:name w:val="BoldUnderline Char Char2"/>
    <w:rsid w:val="00DB7F59"/>
    <w:rPr>
      <w:b/>
      <w:szCs w:val="24"/>
      <w:u w:val="single"/>
      <w:lang w:val="en-US" w:eastAsia="en-US" w:bidi="ar-SA"/>
    </w:rPr>
  </w:style>
  <w:style w:type="paragraph" w:customStyle="1" w:styleId="UnderlineCard0">
    <w:name w:val="UnderlineCard"/>
    <w:basedOn w:val="Heading3"/>
    <w:link w:val="UnderlineCardChar"/>
    <w:qFormat/>
    <w:rsid w:val="00DB7F5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DB7F59"/>
    <w:rPr>
      <w:rFonts w:ascii="Calibri" w:eastAsia="Calibri" w:hAnsi="Calibri" w:cs="Times New Roman"/>
      <w:sz w:val="20"/>
      <w:szCs w:val="20"/>
      <w:u w:val="single"/>
      <w:lang w:val="x-none" w:eastAsia="x-none"/>
    </w:rPr>
  </w:style>
  <w:style w:type="character" w:customStyle="1" w:styleId="5Notunderlined">
    <w:name w:val="5 Not underlined"/>
    <w:rsid w:val="00DB7F59"/>
    <w:rPr>
      <w:rFonts w:ascii="Times New Roman" w:hAnsi="Times New Roman"/>
      <w:sz w:val="16"/>
    </w:rPr>
  </w:style>
  <w:style w:type="character" w:customStyle="1" w:styleId="volume-issue">
    <w:name w:val="volume-issue"/>
    <w:rsid w:val="00DB7F59"/>
    <w:rPr>
      <w:rFonts w:cs="Times New Roman"/>
    </w:rPr>
  </w:style>
  <w:style w:type="character" w:customStyle="1" w:styleId="i">
    <w:name w:val="i"/>
    <w:basedOn w:val="DefaultParagraphFont"/>
    <w:uiPriority w:val="99"/>
    <w:rsid w:val="00DB7F59"/>
  </w:style>
  <w:style w:type="character" w:customStyle="1" w:styleId="storytext">
    <w:name w:val="storytext"/>
    <w:basedOn w:val="DefaultParagraphFont"/>
    <w:rsid w:val="00DB7F59"/>
  </w:style>
  <w:style w:type="character" w:customStyle="1" w:styleId="heading3char0">
    <w:name w:val="heading3char"/>
    <w:rsid w:val="00DB7F59"/>
  </w:style>
  <w:style w:type="character" w:customStyle="1" w:styleId="boldness1">
    <w:name w:val="boldness1"/>
    <w:rsid w:val="00DB7F59"/>
  </w:style>
  <w:style w:type="paragraph" w:customStyle="1" w:styleId="Cardd">
    <w:name w:val="Cardd"/>
    <w:basedOn w:val="Normal"/>
    <w:uiPriority w:val="4"/>
    <w:qFormat/>
    <w:rsid w:val="00DB7F59"/>
    <w:pPr>
      <w:ind w:left="288" w:right="288"/>
    </w:pPr>
  </w:style>
  <w:style w:type="paragraph" w:customStyle="1" w:styleId="document0">
    <w:name w:val="document"/>
    <w:basedOn w:val="Normal"/>
    <w:rsid w:val="00DB7F5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DB7F59"/>
    <w:rPr>
      <w:rFonts w:cs="Arial"/>
      <w:bCs/>
      <w:szCs w:val="26"/>
      <w:u w:val="single"/>
      <w:lang w:val="en-US" w:eastAsia="en-US" w:bidi="ar-SA"/>
    </w:rPr>
  </w:style>
  <w:style w:type="character" w:customStyle="1" w:styleId="current-selection">
    <w:name w:val="current-selection"/>
    <w:basedOn w:val="DefaultParagraphFont"/>
    <w:rsid w:val="00DB7F59"/>
  </w:style>
  <w:style w:type="character" w:customStyle="1" w:styleId="a2">
    <w:name w:val="_"/>
    <w:basedOn w:val="DefaultParagraphFont"/>
    <w:rsid w:val="00DB7F59"/>
  </w:style>
  <w:style w:type="paragraph" w:customStyle="1" w:styleId="Shrink6">
    <w:name w:val="Shrink 6"/>
    <w:basedOn w:val="Normal"/>
    <w:qFormat/>
    <w:rsid w:val="00DB7F59"/>
    <w:rPr>
      <w:rFonts w:eastAsia="Calibri" w:cs="Times New Roman"/>
      <w:sz w:val="12"/>
    </w:rPr>
  </w:style>
  <w:style w:type="character" w:customStyle="1" w:styleId="messagecontent">
    <w:name w:val="message_content"/>
    <w:rsid w:val="00DB7F59"/>
  </w:style>
  <w:style w:type="character" w:customStyle="1" w:styleId="StyleUnderlineChar">
    <w:name w:val="Style Underline Char"/>
    <w:basedOn w:val="DefaultParagraphFont"/>
    <w:rsid w:val="00DB7F5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B7F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B7F59"/>
    <w:rPr>
      <w:rFonts w:ascii="Calibri" w:eastAsia="Times New Roman" w:hAnsi="Calibri" w:cs="Arial"/>
      <w:b/>
      <w:bCs/>
      <w:kern w:val="32"/>
      <w:szCs w:val="32"/>
      <w:u w:val="single"/>
    </w:rPr>
  </w:style>
  <w:style w:type="character" w:customStyle="1" w:styleId="twelptblackblack1">
    <w:name w:val="twelptblackblack1"/>
    <w:basedOn w:val="DefaultParagraphFont"/>
    <w:rsid w:val="00DB7F59"/>
    <w:rPr>
      <w:rFonts w:ascii="Verdana" w:hAnsi="Verdana" w:hint="default"/>
      <w:color w:val="000000"/>
      <w:sz w:val="16"/>
      <w:szCs w:val="16"/>
    </w:rPr>
  </w:style>
  <w:style w:type="character" w:customStyle="1" w:styleId="Heading3CharCharCharChar1">
    <w:name w:val="Heading 3 Char Char Char Char1"/>
    <w:rsid w:val="00DB7F59"/>
    <w:rPr>
      <w:rFonts w:cs="Arial"/>
      <w:bCs/>
      <w:szCs w:val="26"/>
      <w:u w:val="single"/>
      <w:lang w:val="en-US" w:eastAsia="en-US" w:bidi="ar-SA"/>
    </w:rPr>
  </w:style>
  <w:style w:type="paragraph" w:customStyle="1" w:styleId="conintrotext">
    <w:name w:val="conintrotext"/>
    <w:basedOn w:val="Normal"/>
    <w:uiPriority w:val="99"/>
    <w:rsid w:val="00DB7F59"/>
    <w:pPr>
      <w:spacing w:before="100" w:beforeAutospacing="1" w:after="100" w:afterAutospacing="1"/>
    </w:pPr>
    <w:rPr>
      <w:rFonts w:eastAsia="Times New Roman"/>
      <w:sz w:val="24"/>
    </w:rPr>
  </w:style>
  <w:style w:type="character" w:customStyle="1" w:styleId="comment-body">
    <w:name w:val="comment-body"/>
    <w:rsid w:val="00DB7F59"/>
  </w:style>
  <w:style w:type="character" w:customStyle="1" w:styleId="UnderlineCharCharChar1">
    <w:name w:val="Underline Char Char Char1"/>
    <w:rsid w:val="00DB7F5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B7F5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B7F59"/>
    <w:rPr>
      <w:rFonts w:asciiTheme="minorHAnsi" w:eastAsia="MS Mincho" w:hAnsiTheme="minorHAnsi" w:cstheme="minorBidi"/>
      <w:b/>
      <w:sz w:val="24"/>
      <w:u w:val="single"/>
    </w:rPr>
  </w:style>
  <w:style w:type="character" w:customStyle="1" w:styleId="mw-headline">
    <w:name w:val="mw-headline"/>
    <w:rsid w:val="00DB7F59"/>
  </w:style>
  <w:style w:type="character" w:customStyle="1" w:styleId="flagicon">
    <w:name w:val="flagicon"/>
    <w:rsid w:val="00DB7F59"/>
  </w:style>
  <w:style w:type="paragraph" w:customStyle="1" w:styleId="assert">
    <w:name w:val="assert"/>
    <w:basedOn w:val="Normal"/>
    <w:uiPriority w:val="99"/>
    <w:rsid w:val="00DB7F59"/>
    <w:pPr>
      <w:spacing w:before="100" w:beforeAutospacing="1" w:after="100" w:afterAutospacing="1"/>
    </w:pPr>
    <w:rPr>
      <w:rFonts w:eastAsia="Times New Roman"/>
      <w:sz w:val="24"/>
    </w:rPr>
  </w:style>
  <w:style w:type="character" w:customStyle="1" w:styleId="apturelink">
    <w:name w:val="apturelink"/>
    <w:rsid w:val="00DB7F59"/>
  </w:style>
  <w:style w:type="character" w:customStyle="1" w:styleId="apturelinkicon">
    <w:name w:val="apturelinkicon"/>
    <w:rsid w:val="00DB7F59"/>
  </w:style>
  <w:style w:type="paragraph" w:customStyle="1" w:styleId="Default1">
    <w:name w:val="Default1"/>
    <w:basedOn w:val="Default"/>
    <w:next w:val="Default"/>
    <w:uiPriority w:val="99"/>
    <w:rsid w:val="00DB7F59"/>
    <w:rPr>
      <w:color w:val="auto"/>
    </w:rPr>
  </w:style>
  <w:style w:type="paragraph" w:customStyle="1" w:styleId="center">
    <w:name w:val="center"/>
    <w:basedOn w:val="Normal"/>
    <w:uiPriority w:val="99"/>
    <w:rsid w:val="00DB7F59"/>
    <w:pPr>
      <w:spacing w:before="100" w:beforeAutospacing="1" w:after="100" w:afterAutospacing="1"/>
    </w:pPr>
    <w:rPr>
      <w:rFonts w:eastAsia="Times New Roman"/>
      <w:sz w:val="24"/>
    </w:rPr>
  </w:style>
  <w:style w:type="character" w:customStyle="1" w:styleId="LittleChar">
    <w:name w:val="Little Char"/>
    <w:link w:val="Little"/>
    <w:rsid w:val="00DB7F59"/>
    <w:rPr>
      <w:rFonts w:ascii="Garamond" w:eastAsia="Times New Roman" w:hAnsi="Garamond" w:cs="Calibri"/>
      <w:sz w:val="22"/>
    </w:rPr>
  </w:style>
  <w:style w:type="character" w:customStyle="1" w:styleId="UnderlineChar1Char">
    <w:name w:val="Underline Char1 Char"/>
    <w:rsid w:val="00DB7F5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B7F5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B7F5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B7F5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B7F5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B7F5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B7F59"/>
    <w:rPr>
      <w:rFonts w:asciiTheme="minorHAnsi" w:eastAsia="MS Mincho" w:hAnsiTheme="minorHAnsi" w:cstheme="minorBidi"/>
      <w:b/>
      <w:sz w:val="24"/>
      <w:u w:val="single"/>
    </w:rPr>
  </w:style>
  <w:style w:type="paragraph" w:customStyle="1" w:styleId="CardBody">
    <w:name w:val="Card Body"/>
    <w:basedOn w:val="Normal"/>
    <w:link w:val="CardBodyChar"/>
    <w:rsid w:val="00DB7F59"/>
    <w:rPr>
      <w:rFonts w:eastAsia="Times New Roman"/>
    </w:rPr>
  </w:style>
  <w:style w:type="character" w:customStyle="1" w:styleId="CardBodyChar">
    <w:name w:val="Card Body Char"/>
    <w:link w:val="CardBody"/>
    <w:rsid w:val="00DB7F59"/>
    <w:rPr>
      <w:rFonts w:ascii="Calibri" w:eastAsia="Times New Roman" w:hAnsi="Calibri" w:cs="Calibri"/>
      <w:sz w:val="22"/>
    </w:rPr>
  </w:style>
  <w:style w:type="character" w:customStyle="1" w:styleId="ptitleinside">
    <w:name w:val="p_title_inside"/>
    <w:rsid w:val="00DB7F59"/>
  </w:style>
  <w:style w:type="paragraph" w:customStyle="1" w:styleId="StyleBoldandUnderlineChar11ptBorderSinglesolidline">
    <w:name w:val="Style Bold and Underline Char + 11 pt Border: : (Single solid line..."/>
    <w:link w:val="StyleBoldandUnderlineChar11ptBorderSinglesolidlineChar"/>
    <w:rsid w:val="00DB7F5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B7F59"/>
    <w:rPr>
      <w:rFonts w:eastAsia="Times New Roman"/>
      <w:b/>
      <w:bCs/>
      <w:sz w:val="22"/>
      <w:szCs w:val="20"/>
      <w:u w:val="single"/>
      <w:bdr w:val="single" w:sz="4" w:space="0" w:color="auto"/>
    </w:rPr>
  </w:style>
  <w:style w:type="character" w:customStyle="1" w:styleId="Heading1CharChar1">
    <w:name w:val="Heading 1 Char Char1"/>
    <w:rsid w:val="00DB7F59"/>
    <w:rPr>
      <w:rFonts w:cs="Arial"/>
      <w:b/>
      <w:bCs/>
      <w:szCs w:val="32"/>
      <w:lang w:val="en-US" w:eastAsia="en-US" w:bidi="ar-SA"/>
    </w:rPr>
  </w:style>
  <w:style w:type="paragraph" w:customStyle="1" w:styleId="Indentation">
    <w:name w:val="Indentation"/>
    <w:basedOn w:val="Normal"/>
    <w:uiPriority w:val="99"/>
    <w:rsid w:val="00DB7F59"/>
    <w:pPr>
      <w:ind w:left="288" w:right="288"/>
    </w:pPr>
  </w:style>
  <w:style w:type="character" w:customStyle="1" w:styleId="StyleUnderlineCharChar9ptBold">
    <w:name w:val="Style Underline Char Char + 9 pt Bold"/>
    <w:rsid w:val="00DB7F5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B7F59"/>
    <w:rPr>
      <w:rFonts w:eastAsia="Times New Roman"/>
      <w:u w:val="single"/>
    </w:rPr>
  </w:style>
  <w:style w:type="character" w:customStyle="1" w:styleId="StyleStyle4ArialNarrow9ptChar">
    <w:name w:val="Style Style4 + Arial Narrow 9 pt Char"/>
    <w:link w:val="StyleStyle4ArialNarrow9pt"/>
    <w:rsid w:val="00DB7F59"/>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DB7F59"/>
    <w:rPr>
      <w:rFonts w:eastAsia="Times New Roman"/>
      <w:b/>
      <w:bCs/>
      <w:u w:val="single"/>
    </w:rPr>
  </w:style>
  <w:style w:type="character" w:customStyle="1" w:styleId="StyleStyle4ArialNarrow9ptBoldChar">
    <w:name w:val="Style Style4 + Arial Narrow 9 pt Bold Char"/>
    <w:link w:val="StyleStyle4ArialNarrow9ptBold"/>
    <w:rsid w:val="00DB7F59"/>
    <w:rPr>
      <w:rFonts w:ascii="Calibri" w:eastAsia="Times New Roman" w:hAnsi="Calibri" w:cs="Calibri"/>
      <w:b/>
      <w:bCs/>
      <w:sz w:val="22"/>
      <w:u w:val="single"/>
    </w:rPr>
  </w:style>
  <w:style w:type="character" w:customStyle="1" w:styleId="StyleBoldandUnderlineCharChar29pt">
    <w:name w:val="Style Bold and Underline Char Char2 + 9 pt"/>
    <w:rsid w:val="00DB7F59"/>
    <w:rPr>
      <w:rFonts w:ascii="Times New Roman" w:hAnsi="Times New Roman"/>
      <w:b/>
      <w:bCs/>
      <w:noProof w:val="0"/>
      <w:sz w:val="20"/>
      <w:u w:val="single"/>
    </w:rPr>
  </w:style>
  <w:style w:type="character" w:customStyle="1" w:styleId="StyleUnderlineCharChar19pt">
    <w:name w:val="Style Underline Char Char1 + 9 pt"/>
    <w:rsid w:val="00DB7F5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B7F5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B7F59"/>
    <w:rPr>
      <w:rFonts w:ascii="Georgia" w:eastAsia="Times New Roman" w:hAnsi="Georgia"/>
      <w:b/>
      <w:smallCaps/>
      <w:sz w:val="24"/>
      <w:szCs w:val="24"/>
      <w:u w:val="single"/>
    </w:rPr>
  </w:style>
  <w:style w:type="character" w:customStyle="1" w:styleId="CardTextCharChar">
    <w:name w:val="Card Text Char Char"/>
    <w:rsid w:val="00DB7F59"/>
    <w:rPr>
      <w:rFonts w:ascii="Times New Roman" w:eastAsia="Times New Roman" w:hAnsi="Times New Roman" w:cs="Times New Roman"/>
      <w:sz w:val="20"/>
      <w:szCs w:val="20"/>
    </w:rPr>
  </w:style>
  <w:style w:type="character" w:customStyle="1" w:styleId="citeChar1">
    <w:name w:val="cite Char"/>
    <w:locked/>
    <w:rsid w:val="00DB7F5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B7F5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B7F5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B7F59"/>
    <w:rPr>
      <w:i/>
      <w:iCs/>
      <w:sz w:val="20"/>
      <w:u w:val="single"/>
    </w:rPr>
  </w:style>
  <w:style w:type="character" w:customStyle="1" w:styleId="HIGHLIGHT0">
    <w:name w:val="HIGHLIGHT"/>
    <w:uiPriority w:val="1"/>
    <w:rsid w:val="00DB7F5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B7F5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B7F59"/>
    <w:rPr>
      <w:rFonts w:ascii="Times New Roman" w:eastAsia="Times New Roman" w:hAnsi="Times New Roman" w:cs="Times New Roman"/>
      <w:b/>
      <w:sz w:val="28"/>
    </w:rPr>
  </w:style>
  <w:style w:type="character" w:customStyle="1" w:styleId="FifthChar">
    <w:name w:val="Fifth Char"/>
    <w:link w:val="Fifth"/>
    <w:rsid w:val="00DB7F59"/>
    <w:rPr>
      <w:rFonts w:ascii="Calibri" w:eastAsia="Calibri" w:hAnsi="Calibri" w:cs="Calibri"/>
      <w:sz w:val="22"/>
    </w:rPr>
  </w:style>
  <w:style w:type="paragraph" w:customStyle="1" w:styleId="Third">
    <w:name w:val="Third"/>
    <w:basedOn w:val="Normal"/>
    <w:link w:val="ThirdChar"/>
    <w:rsid w:val="00DB7F59"/>
    <w:rPr>
      <w:rFonts w:eastAsia="Times New Roman"/>
      <w:b/>
      <w:u w:val="single"/>
      <w:lang w:val="x-none" w:eastAsia="x-none"/>
    </w:rPr>
  </w:style>
  <w:style w:type="character" w:customStyle="1" w:styleId="ThirdChar">
    <w:name w:val="Third Char"/>
    <w:link w:val="Third"/>
    <w:rsid w:val="00DB7F59"/>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DB7F59"/>
    <w:pPr>
      <w:widowControl w:val="0"/>
      <w:jc w:val="both"/>
      <w:outlineLvl w:val="1"/>
    </w:pPr>
    <w:rPr>
      <w:rFonts w:ascii="Times New Roman" w:eastAsia="Times New Roman" w:hAnsi="Times New Roman" w:cs="Times New Roman"/>
      <w:b/>
    </w:rPr>
  </w:style>
  <w:style w:type="character" w:customStyle="1" w:styleId="CardsCharChar">
    <w:name w:val="Cards Char Char"/>
    <w:rsid w:val="00DB7F59"/>
    <w:rPr>
      <w:rFonts w:ascii="Times New Roman" w:eastAsia="Times New Roman" w:hAnsi="Times New Roman"/>
      <w:szCs w:val="24"/>
    </w:rPr>
  </w:style>
  <w:style w:type="character" w:customStyle="1" w:styleId="article-record-publication-volume-issue">
    <w:name w:val="article-record-publication-volume-issue"/>
    <w:rsid w:val="00DB7F59"/>
  </w:style>
  <w:style w:type="character" w:customStyle="1" w:styleId="NothingCharChar">
    <w:name w:val="Nothing Char Char"/>
    <w:link w:val="NothingCharCharChar"/>
    <w:rsid w:val="00DB7F59"/>
  </w:style>
  <w:style w:type="paragraph" w:customStyle="1" w:styleId="DebateUnderlineBoldChar">
    <w:name w:val="Debate Underline Bold Char"/>
    <w:basedOn w:val="Normal"/>
    <w:link w:val="DebateUnderlineBoldCharChar"/>
    <w:rsid w:val="00DB7F59"/>
    <w:pPr>
      <w:jc w:val="both"/>
    </w:pPr>
    <w:rPr>
      <w:rFonts w:eastAsia="Times New Roman"/>
      <w:b/>
      <w:u w:val="thick"/>
    </w:rPr>
  </w:style>
  <w:style w:type="character" w:customStyle="1" w:styleId="DebateUnderlineBoldCharChar">
    <w:name w:val="Debate Underline Bold Char Char"/>
    <w:link w:val="DebateUnderlineBoldChar"/>
    <w:rsid w:val="00DB7F59"/>
    <w:rPr>
      <w:rFonts w:ascii="Calibri" w:eastAsia="Times New Roman" w:hAnsi="Calibri" w:cs="Calibri"/>
      <w:b/>
      <w:sz w:val="22"/>
      <w:u w:val="thick"/>
    </w:rPr>
  </w:style>
  <w:style w:type="character" w:customStyle="1" w:styleId="resultbodyblack">
    <w:name w:val="resultbodyblack"/>
    <w:rsid w:val="00DB7F59"/>
    <w:rPr>
      <w:rFonts w:cs="Times New Roman"/>
    </w:rPr>
  </w:style>
  <w:style w:type="paragraph" w:customStyle="1" w:styleId="bloctitles">
    <w:name w:val="bloc titles"/>
    <w:basedOn w:val="Heading1"/>
    <w:next w:val="Normal"/>
    <w:link w:val="bloctitlesChar"/>
    <w:autoRedefine/>
    <w:rsid w:val="00DB7F5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B7F59"/>
    <w:rPr>
      <w:rFonts w:ascii="Calibri" w:eastAsia="Malgun Gothic" w:hAnsi="Calibri" w:cs="Arial"/>
      <w:b/>
      <w:bCs/>
      <w:sz w:val="28"/>
      <w:szCs w:val="32"/>
      <w:u w:val="single"/>
    </w:rPr>
  </w:style>
  <w:style w:type="paragraph" w:customStyle="1" w:styleId="CiteSmallText">
    <w:name w:val="Cite Small Text"/>
    <w:basedOn w:val="Normal"/>
    <w:uiPriority w:val="99"/>
    <w:rsid w:val="00DB7F59"/>
    <w:pPr>
      <w:widowControl w:val="0"/>
      <w:spacing w:after="200"/>
    </w:pPr>
    <w:rPr>
      <w:rFonts w:ascii="Helvetica Neue" w:hAnsi="Helvetica Neue"/>
      <w:b/>
      <w:sz w:val="18"/>
    </w:rPr>
  </w:style>
  <w:style w:type="character" w:customStyle="1" w:styleId="3TagCite">
    <w:name w:val="3 Tag/Cite"/>
    <w:rsid w:val="00DB7F59"/>
    <w:rPr>
      <w:rFonts w:ascii="Times New Roman" w:hAnsi="Times New Roman"/>
      <w:b/>
    </w:rPr>
  </w:style>
  <w:style w:type="character" w:customStyle="1" w:styleId="4Qualifications">
    <w:name w:val="4 Qualifications"/>
    <w:rsid w:val="00DB7F59"/>
    <w:rPr>
      <w:rFonts w:ascii="Times New Roman" w:hAnsi="Times New Roman"/>
      <w:sz w:val="19"/>
    </w:rPr>
  </w:style>
  <w:style w:type="character" w:customStyle="1" w:styleId="6Underlined">
    <w:name w:val="6 Underlined"/>
    <w:rsid w:val="00DB7F59"/>
    <w:rPr>
      <w:rFonts w:ascii="Times New Roman" w:hAnsi="Times New Roman"/>
      <w:b/>
      <w:sz w:val="21"/>
      <w:u w:val="single"/>
    </w:rPr>
  </w:style>
  <w:style w:type="paragraph" w:customStyle="1" w:styleId="Cards1CharChar">
    <w:name w:val="Cards1 Char Char"/>
    <w:basedOn w:val="Normal"/>
    <w:link w:val="Cards1CharCharChar"/>
    <w:rsid w:val="00DB7F59"/>
    <w:pPr>
      <w:autoSpaceDE w:val="0"/>
      <w:autoSpaceDN w:val="0"/>
      <w:adjustRightInd w:val="0"/>
      <w:ind w:left="432" w:right="432"/>
      <w:jc w:val="both"/>
    </w:pPr>
    <w:rPr>
      <w:lang w:val="x-none"/>
    </w:rPr>
  </w:style>
  <w:style w:type="character" w:customStyle="1" w:styleId="Cards1CharCharChar">
    <w:name w:val="Cards1 Char Char Char"/>
    <w:link w:val="Cards1CharChar"/>
    <w:rsid w:val="00DB7F59"/>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DB7F59"/>
    <w:rPr>
      <w:u w:val="single"/>
    </w:rPr>
  </w:style>
  <w:style w:type="paragraph" w:customStyle="1" w:styleId="UnderlineCharCharCharCharCharCharChar">
    <w:name w:val="Underline Char Char Char Char Char Char Char"/>
    <w:basedOn w:val="Normal"/>
    <w:link w:val="UnderlineCharCharCharCharCharCharCharChar"/>
    <w:rsid w:val="00DB7F59"/>
    <w:rPr>
      <w:rFonts w:asciiTheme="minorHAnsi" w:hAnsiTheme="minorHAnsi" w:cstheme="minorBidi"/>
      <w:sz w:val="24"/>
      <w:u w:val="single"/>
    </w:rPr>
  </w:style>
  <w:style w:type="paragraph" w:customStyle="1" w:styleId="CitesCharChar">
    <w:name w:val="Cites Char Char"/>
    <w:next w:val="Normal"/>
    <w:link w:val="CitesCharCharChar"/>
    <w:rsid w:val="00DB7F5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DB7F59"/>
    <w:rPr>
      <w:rFonts w:ascii="Times New Roman" w:eastAsia="Times New Roman" w:hAnsi="Times New Roman" w:cs="Times New Roman"/>
      <w:sz w:val="20"/>
    </w:rPr>
  </w:style>
  <w:style w:type="character" w:customStyle="1" w:styleId="nohighlighting">
    <w:name w:val="no highlighting"/>
    <w:rsid w:val="00DB7F5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B7F59"/>
    <w:rPr>
      <w:rFonts w:ascii="Cambria" w:hAnsi="Cambria" w:hint="default"/>
      <w:sz w:val="21"/>
      <w:u w:val="single"/>
    </w:rPr>
  </w:style>
  <w:style w:type="paragraph" w:customStyle="1" w:styleId="Swag">
    <w:name w:val="Swag"/>
    <w:basedOn w:val="Normal"/>
    <w:link w:val="SwagChar"/>
    <w:qFormat/>
    <w:rsid w:val="00DB7F59"/>
    <w:rPr>
      <w:color w:val="0000FF"/>
      <w:sz w:val="12"/>
      <w:u w:val="single"/>
    </w:rPr>
  </w:style>
  <w:style w:type="character" w:customStyle="1" w:styleId="SwagChar">
    <w:name w:val="Swag Char"/>
    <w:link w:val="Swag"/>
    <w:rsid w:val="00DB7F59"/>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DB7F5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B7F5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B7F5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B7F5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B7F59"/>
    <w:rPr>
      <w:rFonts w:ascii="Garamond" w:eastAsia="MS Mincho" w:hAnsi="Garamond"/>
    </w:rPr>
  </w:style>
  <w:style w:type="character" w:customStyle="1" w:styleId="StyleStyleCardTextLeft-075Right0Char">
    <w:name w:val="Style Style Card Text + Left:  -0.75&quot; + Right:  0&quot; Char"/>
    <w:link w:val="StyleStyleCardTextLeft-075Right0"/>
    <w:rsid w:val="00DB7F59"/>
    <w:rPr>
      <w:rFonts w:ascii="Garamond" w:eastAsia="MS Mincho" w:hAnsi="Garamond" w:cs="Calibri"/>
      <w:sz w:val="22"/>
    </w:rPr>
  </w:style>
  <w:style w:type="character" w:customStyle="1" w:styleId="CharChar61">
    <w:name w:val="Char Char61"/>
    <w:rsid w:val="00DB7F59"/>
    <w:rPr>
      <w:rFonts w:cs="Arial"/>
      <w:bCs/>
      <w:sz w:val="16"/>
      <w:szCs w:val="26"/>
      <w:lang w:val="en-US" w:eastAsia="en-US" w:bidi="ar-SA"/>
    </w:rPr>
  </w:style>
  <w:style w:type="character" w:customStyle="1" w:styleId="ListBulletChar">
    <w:name w:val="List Bullet Char"/>
    <w:link w:val="ListBullet"/>
    <w:uiPriority w:val="99"/>
    <w:rsid w:val="00DB7F59"/>
    <w:rPr>
      <w:rFonts w:ascii="Calibri" w:eastAsia="Calibri" w:hAnsi="Calibri" w:cs="Calibri"/>
      <w:sz w:val="22"/>
    </w:rPr>
  </w:style>
  <w:style w:type="paragraph" w:customStyle="1" w:styleId="subhead10">
    <w:name w:val="subhead1"/>
    <w:basedOn w:val="Normal"/>
    <w:uiPriority w:val="99"/>
    <w:rsid w:val="00DB7F59"/>
    <w:pPr>
      <w:spacing w:before="100" w:beforeAutospacing="1" w:after="100" w:afterAutospacing="1"/>
    </w:pPr>
    <w:rPr>
      <w:rFonts w:eastAsia="Times New Roman"/>
      <w:sz w:val="24"/>
    </w:rPr>
  </w:style>
  <w:style w:type="character" w:customStyle="1" w:styleId="styledate">
    <w:name w:val="styledate"/>
    <w:rsid w:val="00DB7F59"/>
  </w:style>
  <w:style w:type="character" w:customStyle="1" w:styleId="BoldandUnderlineChar1">
    <w:name w:val="Bold and Underline Char1"/>
    <w:rsid w:val="00DB7F59"/>
    <w:rPr>
      <w:b/>
      <w:szCs w:val="24"/>
      <w:u w:val="single"/>
      <w:lang w:val="en-US" w:eastAsia="en-US" w:bidi="ar-SA"/>
    </w:rPr>
  </w:style>
  <w:style w:type="character" w:customStyle="1" w:styleId="BoldandUnderlineChar1Char2">
    <w:name w:val="Bold and Underline Char1 Char2"/>
    <w:rsid w:val="00DB7F59"/>
    <w:rPr>
      <w:b/>
      <w:szCs w:val="24"/>
      <w:u w:val="single"/>
      <w:lang w:val="en-US" w:eastAsia="en-US" w:bidi="ar-SA"/>
    </w:rPr>
  </w:style>
  <w:style w:type="character" w:customStyle="1" w:styleId="BoldandUnderlineCharChar1">
    <w:name w:val="Bold and Underline Char Char1"/>
    <w:rsid w:val="00DB7F59"/>
    <w:rPr>
      <w:b/>
      <w:szCs w:val="24"/>
      <w:u w:val="single"/>
      <w:lang w:val="en-US" w:eastAsia="en-US" w:bidi="ar-SA"/>
    </w:rPr>
  </w:style>
  <w:style w:type="character" w:customStyle="1" w:styleId="BoldandUnderlineChar6">
    <w:name w:val="Bold and Underline Char6"/>
    <w:rsid w:val="00DB7F59"/>
    <w:rPr>
      <w:b/>
      <w:szCs w:val="24"/>
      <w:u w:val="single"/>
      <w:lang w:val="en-US" w:eastAsia="en-US" w:bidi="ar-SA"/>
    </w:rPr>
  </w:style>
  <w:style w:type="character" w:customStyle="1" w:styleId="title-link-wrapper">
    <w:name w:val="title-link-wrapper"/>
    <w:rsid w:val="00DB7F59"/>
  </w:style>
  <w:style w:type="character" w:customStyle="1" w:styleId="medium-font">
    <w:name w:val="medium-font"/>
    <w:rsid w:val="00DB7F59"/>
  </w:style>
  <w:style w:type="paragraph" w:customStyle="1" w:styleId="abstract">
    <w:name w:val="abstract"/>
    <w:basedOn w:val="Normal"/>
    <w:uiPriority w:val="99"/>
    <w:rsid w:val="00DB7F5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B7F59"/>
    <w:rPr>
      <w:rFonts w:eastAsia="Times New Roman"/>
      <w:b/>
      <w:bCs/>
      <w:u w:val="single"/>
    </w:rPr>
  </w:style>
  <w:style w:type="character" w:customStyle="1" w:styleId="StyleUnderlineChar11ptBold2Char">
    <w:name w:val="Style Underline Char + 11 pt Bold2 Char"/>
    <w:link w:val="StyleUnderlineChar11ptBold2"/>
    <w:rsid w:val="00DB7F59"/>
    <w:rPr>
      <w:rFonts w:ascii="Calibri" w:eastAsia="Times New Roman" w:hAnsi="Calibri" w:cs="Calibri"/>
      <w:b/>
      <w:bCs/>
      <w:sz w:val="22"/>
      <w:u w:val="single"/>
    </w:rPr>
  </w:style>
  <w:style w:type="character" w:customStyle="1" w:styleId="ReallySamllTextChar">
    <w:name w:val="ReallySamllText Char"/>
    <w:rsid w:val="00DB7F5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B7F59"/>
    <w:rPr>
      <w:rFonts w:eastAsia="Times New Roman"/>
      <w:u w:val="single"/>
    </w:rPr>
  </w:style>
  <w:style w:type="character" w:customStyle="1" w:styleId="StyleStyleUnderlineTimesNewRoman11ptChar">
    <w:name w:val="Style Style Underline + Times New Roman + 11 pt Char"/>
    <w:link w:val="StyleStyleUnderlineTimesNewRoman11pt"/>
    <w:rsid w:val="00DB7F59"/>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B7F5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B7F59"/>
    <w:rPr>
      <w:rFonts w:ascii="Calibri" w:eastAsia="Times New Roman" w:hAnsi="Calibri" w:cs="Calibri"/>
      <w:sz w:val="22"/>
      <w:u w:val="single"/>
    </w:rPr>
  </w:style>
  <w:style w:type="character" w:customStyle="1" w:styleId="style10">
    <w:name w:val="style1"/>
    <w:rsid w:val="00DB7F59"/>
  </w:style>
  <w:style w:type="character" w:customStyle="1" w:styleId="pmtermsel">
    <w:name w:val="pmtermsel"/>
    <w:rsid w:val="00DB7F59"/>
  </w:style>
  <w:style w:type="character" w:customStyle="1" w:styleId="showipapr">
    <w:name w:val="show_ipapr"/>
    <w:rsid w:val="00DB7F59"/>
  </w:style>
  <w:style w:type="character" w:customStyle="1" w:styleId="dnindex">
    <w:name w:val="dnindex"/>
    <w:rsid w:val="00DB7F59"/>
  </w:style>
  <w:style w:type="character" w:customStyle="1" w:styleId="23">
    <w:name w:val="23"/>
    <w:rsid w:val="00DB7F59"/>
    <w:rPr>
      <w:rFonts w:ascii="Times New Roman" w:hAnsi="Times New Roman" w:cs="Arial"/>
      <w:bCs/>
      <w:sz w:val="20"/>
      <w:u w:val="single"/>
      <w:lang w:val="en-US" w:eastAsia="en-US" w:bidi="ar-SA"/>
    </w:rPr>
  </w:style>
  <w:style w:type="character" w:customStyle="1" w:styleId="33">
    <w:name w:val="33"/>
    <w:rsid w:val="00DB7F59"/>
    <w:rPr>
      <w:rFonts w:ascii="Times New Roman" w:hAnsi="Times New Roman" w:cs="Arial"/>
      <w:b/>
      <w:bCs/>
      <w:sz w:val="20"/>
      <w:u w:val="single"/>
      <w:lang w:val="en-US" w:eastAsia="en-US" w:bidi="ar-SA"/>
    </w:rPr>
  </w:style>
  <w:style w:type="character" w:customStyle="1" w:styleId="55">
    <w:name w:val="55"/>
    <w:rsid w:val="00DB7F59"/>
    <w:rPr>
      <w:rFonts w:cs="Arial"/>
      <w:bCs/>
      <w:sz w:val="20"/>
      <w:u w:val="single"/>
      <w:lang w:val="en-US" w:eastAsia="en-US" w:bidi="ar-SA"/>
    </w:rPr>
  </w:style>
  <w:style w:type="character" w:customStyle="1" w:styleId="authoraffil">
    <w:name w:val="authoraffil"/>
    <w:rsid w:val="00DB7F59"/>
  </w:style>
  <w:style w:type="character" w:customStyle="1" w:styleId="CharChar8">
    <w:name w:val="Char Char8"/>
    <w:rsid w:val="00DB7F59"/>
    <w:rPr>
      <w:rFonts w:ascii="Georgia" w:eastAsia="Times New Roman" w:hAnsi="Georgia"/>
      <w:b/>
      <w:bCs/>
      <w:sz w:val="30"/>
      <w:szCs w:val="28"/>
      <w:u w:val="single"/>
    </w:rPr>
  </w:style>
  <w:style w:type="character" w:customStyle="1" w:styleId="FontStyle13">
    <w:name w:val="Font Style13"/>
    <w:uiPriority w:val="99"/>
    <w:rsid w:val="00DB7F59"/>
    <w:rPr>
      <w:rFonts w:ascii="Constantia" w:hAnsi="Constantia" w:cs="Constantia"/>
      <w:sz w:val="18"/>
      <w:szCs w:val="18"/>
    </w:rPr>
  </w:style>
  <w:style w:type="character" w:customStyle="1" w:styleId="TagsCharCharCharChar">
    <w:name w:val="Tags Char Char Char Char"/>
    <w:rsid w:val="00DB7F59"/>
    <w:rPr>
      <w:rFonts w:ascii="Times New Roman" w:eastAsia="Times New Roman" w:hAnsi="Times New Roman" w:cs="Times New Roman"/>
      <w:b/>
      <w:sz w:val="24"/>
      <w:szCs w:val="24"/>
    </w:rPr>
  </w:style>
  <w:style w:type="character" w:customStyle="1" w:styleId="Citation1Char">
    <w:name w:val="Citation1 Char"/>
    <w:link w:val="Citation10"/>
    <w:locked/>
    <w:rsid w:val="00DB7F59"/>
    <w:rPr>
      <w:rFonts w:ascii="Georgia" w:hAnsi="Georgia"/>
      <w:b/>
      <w:u w:val="single"/>
    </w:rPr>
  </w:style>
  <w:style w:type="paragraph" w:customStyle="1" w:styleId="Citation10">
    <w:name w:val="Citation1"/>
    <w:basedOn w:val="Normal"/>
    <w:link w:val="Citation1Char"/>
    <w:qFormat/>
    <w:rsid w:val="00DB7F59"/>
    <w:rPr>
      <w:rFonts w:ascii="Georgia" w:hAnsi="Georgia" w:cstheme="minorBidi"/>
      <w:b/>
      <w:sz w:val="24"/>
      <w:u w:val="single"/>
    </w:rPr>
  </w:style>
  <w:style w:type="character" w:customStyle="1" w:styleId="TaglineChar">
    <w:name w:val="Tagline Char"/>
    <w:link w:val="Tagline0"/>
    <w:locked/>
    <w:rsid w:val="00DB7F59"/>
    <w:rPr>
      <w:rFonts w:ascii="Georgia" w:hAnsi="Georgia"/>
      <w:b/>
    </w:rPr>
  </w:style>
  <w:style w:type="paragraph" w:customStyle="1" w:styleId="Tagline0">
    <w:name w:val="Tagline"/>
    <w:basedOn w:val="Normal"/>
    <w:link w:val="TaglineChar"/>
    <w:qFormat/>
    <w:rsid w:val="00DB7F59"/>
    <w:rPr>
      <w:rFonts w:ascii="Georgia" w:hAnsi="Georgia" w:cstheme="minorBidi"/>
      <w:b/>
      <w:sz w:val="24"/>
    </w:rPr>
  </w:style>
  <w:style w:type="paragraph" w:customStyle="1" w:styleId="NothingCharCharChar">
    <w:name w:val="Nothing Char Char Char"/>
    <w:link w:val="NothingCharChar"/>
    <w:rsid w:val="00DB7F59"/>
    <w:pPr>
      <w:jc w:val="both"/>
    </w:pPr>
  </w:style>
  <w:style w:type="paragraph" w:customStyle="1" w:styleId="StyleLeft021">
    <w:name w:val="Style Left:  0.2&quot;1"/>
    <w:basedOn w:val="Normal"/>
    <w:uiPriority w:val="99"/>
    <w:rsid w:val="00DB7F5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B7F5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B7F59"/>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B7F5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B7F59"/>
    <w:rPr>
      <w:rFonts w:ascii="Calibri" w:eastAsia="Times New Roman" w:hAnsi="Calibri" w:cs="Calibri"/>
      <w:sz w:val="22"/>
      <w:u w:val="single"/>
      <w:bdr w:val="single" w:sz="4" w:space="0" w:color="auto"/>
    </w:rPr>
  </w:style>
  <w:style w:type="character" w:customStyle="1" w:styleId="boldcitationChar">
    <w:name w:val="bold citation Char"/>
    <w:rsid w:val="00DB7F59"/>
    <w:rPr>
      <w:rFonts w:ascii="Arial" w:hAnsi="Arial"/>
      <w:b/>
      <w:sz w:val="28"/>
      <w:szCs w:val="24"/>
      <w:u w:val="thick"/>
      <w:lang w:val="en-US" w:eastAsia="en-US" w:bidi="ar-SA"/>
    </w:rPr>
  </w:style>
  <w:style w:type="paragraph" w:customStyle="1" w:styleId="BlockTitle20">
    <w:name w:val="Block Title #2"/>
    <w:basedOn w:val="Normal"/>
    <w:uiPriority w:val="99"/>
    <w:rsid w:val="00DB7F5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DB7F59"/>
    <w:rPr>
      <w:b/>
    </w:rPr>
  </w:style>
  <w:style w:type="character" w:customStyle="1" w:styleId="BoldunderlineChar3">
    <w:name w:val="Bold/underline Char"/>
    <w:rsid w:val="00DB7F59"/>
    <w:rPr>
      <w:rFonts w:eastAsia="SimSun"/>
      <w:b/>
      <w:noProof w:val="0"/>
      <w:sz w:val="24"/>
      <w:szCs w:val="24"/>
      <w:u w:val="single"/>
      <w:lang w:val="en-US" w:eastAsia="zh-CN" w:bidi="ar-SA"/>
    </w:rPr>
  </w:style>
  <w:style w:type="character" w:customStyle="1" w:styleId="underlinetextchar0">
    <w:name w:val="underlinetextchar"/>
    <w:rsid w:val="00DB7F59"/>
  </w:style>
  <w:style w:type="character" w:customStyle="1" w:styleId="boldciteChar1">
    <w:name w:val="bold cite Char1"/>
    <w:rsid w:val="00DB7F59"/>
    <w:rPr>
      <w:b/>
      <w:sz w:val="28"/>
      <w:u w:val="thick" w:color="000000"/>
    </w:rPr>
  </w:style>
  <w:style w:type="character" w:customStyle="1" w:styleId="tagCharCharChar1">
    <w:name w:val="tag Char Char Char1"/>
    <w:rsid w:val="00DB7F59"/>
    <w:rPr>
      <w:b/>
      <w:sz w:val="24"/>
      <w:lang w:val="en-US" w:eastAsia="en-US" w:bidi="ar-SA"/>
    </w:rPr>
  </w:style>
  <w:style w:type="character" w:customStyle="1" w:styleId="underlinecardChar0">
    <w:name w:val="underline card Char"/>
    <w:rsid w:val="00DB7F59"/>
    <w:rPr>
      <w:rFonts w:ascii="Arial" w:hAnsi="Arial"/>
      <w:sz w:val="18"/>
      <w:szCs w:val="24"/>
      <w:u w:val="single"/>
      <w:lang w:val="en-US" w:eastAsia="en-US" w:bidi="ar-SA"/>
    </w:rPr>
  </w:style>
  <w:style w:type="paragraph" w:customStyle="1" w:styleId="date-comments">
    <w:name w:val="date-comments"/>
    <w:basedOn w:val="Normal"/>
    <w:uiPriority w:val="99"/>
    <w:rsid w:val="00DB7F59"/>
    <w:pPr>
      <w:spacing w:before="100" w:beforeAutospacing="1" w:after="100" w:afterAutospacing="1"/>
    </w:pPr>
    <w:rPr>
      <w:rFonts w:ascii="Times" w:hAnsi="Times"/>
      <w:szCs w:val="20"/>
    </w:rPr>
  </w:style>
  <w:style w:type="character" w:customStyle="1" w:styleId="articleauthor0">
    <w:name w:val="articleauthor"/>
    <w:rsid w:val="00DB7F59"/>
  </w:style>
  <w:style w:type="character" w:customStyle="1" w:styleId="bodysubtoc">
    <w:name w:val="bodysubtoc"/>
    <w:rsid w:val="00DB7F59"/>
  </w:style>
  <w:style w:type="character" w:customStyle="1" w:styleId="lefttitlesmaller">
    <w:name w:val="lefttitlesmaller"/>
    <w:rsid w:val="00DB7F59"/>
  </w:style>
  <w:style w:type="character" w:customStyle="1" w:styleId="mb">
    <w:name w:val="mb"/>
    <w:rsid w:val="00DB7F59"/>
  </w:style>
  <w:style w:type="character" w:customStyle="1" w:styleId="submitted-date">
    <w:name w:val="submitted-date"/>
    <w:rsid w:val="00DB7F59"/>
  </w:style>
  <w:style w:type="character" w:customStyle="1" w:styleId="submitted-time">
    <w:name w:val="submitted-time"/>
    <w:rsid w:val="00DB7F59"/>
  </w:style>
  <w:style w:type="character" w:customStyle="1" w:styleId="A20">
    <w:name w:val="A2"/>
    <w:uiPriority w:val="99"/>
    <w:rsid w:val="00DB7F59"/>
    <w:rPr>
      <w:rFonts w:ascii="Sabon LT Std" w:hAnsi="Sabon LT Std" w:cs="Sabon LT Std" w:hint="default"/>
      <w:color w:val="000000"/>
      <w:sz w:val="15"/>
      <w:szCs w:val="15"/>
    </w:rPr>
  </w:style>
  <w:style w:type="character" w:customStyle="1" w:styleId="searchword">
    <w:name w:val="searchword"/>
    <w:rsid w:val="00DB7F59"/>
  </w:style>
  <w:style w:type="paragraph" w:customStyle="1" w:styleId="Heading2Char2CharChar12">
    <w:name w:val="Heading 2 Char2 Char Char12"/>
    <w:aliases w:val="Char Char Char Char Char Char1 Char Char Char Char Char1,Char Char22"/>
    <w:next w:val="Normal"/>
    <w:uiPriority w:val="99"/>
    <w:rsid w:val="00DB7F5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B7F59"/>
    <w:rPr>
      <w:rFonts w:ascii="Times New Roman" w:hAnsi="Times New Roman" w:cs="Times New Roman"/>
      <w:sz w:val="18"/>
      <w:szCs w:val="18"/>
    </w:rPr>
  </w:style>
  <w:style w:type="character" w:customStyle="1" w:styleId="bylines">
    <w:name w:val="bylines"/>
    <w:basedOn w:val="DefaultParagraphFont"/>
    <w:rsid w:val="00DB7F59"/>
  </w:style>
  <w:style w:type="character" w:customStyle="1" w:styleId="StyleStyleBoldUnderlineUnderlineIntenseEmphasis1apple-style-2">
    <w:name w:val="Style Style Bold UnderlineUnderlineIntense Emphasis1apple-style-...2"/>
    <w:basedOn w:val="DefaultParagraphFont"/>
    <w:rsid w:val="00DB7F59"/>
    <w:rPr>
      <w:b w:val="0"/>
      <w:bCs/>
      <w:sz w:val="22"/>
      <w:u w:val="single"/>
    </w:rPr>
  </w:style>
  <w:style w:type="character" w:customStyle="1" w:styleId="FontStyle57">
    <w:name w:val="Font Style57"/>
    <w:rsid w:val="00DB7F59"/>
    <w:rPr>
      <w:rFonts w:ascii="Georgia" w:hAnsi="Georgia" w:cs="Georgia"/>
      <w:b/>
      <w:bCs/>
      <w:sz w:val="14"/>
      <w:szCs w:val="14"/>
    </w:rPr>
  </w:style>
  <w:style w:type="character" w:customStyle="1" w:styleId="FontStyle89">
    <w:name w:val="Font Style89"/>
    <w:rsid w:val="00DB7F59"/>
    <w:rPr>
      <w:rFonts w:ascii="Times New Roman" w:hAnsi="Times New Roman" w:cs="Times New Roman"/>
      <w:b/>
      <w:bCs/>
      <w:smallCaps/>
      <w:spacing w:val="40"/>
      <w:sz w:val="16"/>
      <w:szCs w:val="16"/>
    </w:rPr>
  </w:style>
  <w:style w:type="character" w:customStyle="1" w:styleId="style3Char0">
    <w:name w:val="style 3 Char"/>
    <w:rsid w:val="00DB7F59"/>
    <w:rPr>
      <w:sz w:val="18"/>
      <w:szCs w:val="24"/>
      <w:lang w:val="en-US" w:eastAsia="en-US" w:bidi="ar-SA"/>
    </w:rPr>
  </w:style>
  <w:style w:type="paragraph" w:customStyle="1" w:styleId="003Cite">
    <w:name w:val="003Cite"/>
    <w:basedOn w:val="Normal"/>
    <w:rsid w:val="00DB7F5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DB7F59"/>
    <w:pPr>
      <w:jc w:val="both"/>
    </w:pPr>
    <w:rPr>
      <w:b/>
      <w:color w:val="000000"/>
      <w:u w:val="single"/>
    </w:rPr>
  </w:style>
  <w:style w:type="character" w:customStyle="1" w:styleId="NormalBoldChar">
    <w:name w:val="Normal + Bold Char"/>
    <w:aliases w:val="Double Underline Char"/>
    <w:basedOn w:val="DefaultParagraphFont"/>
    <w:link w:val="NormalBold"/>
    <w:rsid w:val="00DB7F59"/>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DB7F5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B7F59"/>
    <w:rPr>
      <w:rFonts w:ascii="Times New Roman" w:eastAsia="Times New Roman" w:hAnsi="Times New Roman" w:cs="Times New Roman"/>
      <w:u w:val="thick"/>
      <w:lang w:val="x-none" w:eastAsia="x-none"/>
    </w:rPr>
  </w:style>
  <w:style w:type="character" w:customStyle="1" w:styleId="BlockHeadingsChar1">
    <w:name w:val="Block Headings Char1"/>
    <w:rsid w:val="00DB7F59"/>
    <w:rPr>
      <w:b/>
      <w:caps/>
    </w:rPr>
  </w:style>
  <w:style w:type="character" w:customStyle="1" w:styleId="Longcite">
    <w:name w:val="Longcite"/>
    <w:rsid w:val="00DB7F59"/>
    <w:rPr>
      <w:sz w:val="16"/>
    </w:rPr>
  </w:style>
  <w:style w:type="paragraph" w:customStyle="1" w:styleId="NormalUnderline0">
    <w:name w:val="Normal + Underline"/>
    <w:basedOn w:val="Normal"/>
    <w:link w:val="NormalUnderlineChar0"/>
    <w:rsid w:val="00DB7F5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B7F59"/>
    <w:rPr>
      <w:rFonts w:ascii="Times New Roman" w:eastAsia="Times New Roman" w:hAnsi="Times New Roman" w:cs="Times New Roman"/>
      <w:b/>
      <w:u w:val="single"/>
      <w:lang w:val="x-none" w:eastAsia="x-none"/>
    </w:rPr>
  </w:style>
  <w:style w:type="character" w:customStyle="1" w:styleId="FontStyle170">
    <w:name w:val="Font Style170"/>
    <w:uiPriority w:val="99"/>
    <w:rsid w:val="00DB7F59"/>
    <w:rPr>
      <w:rFonts w:ascii="Bookman Old Style" w:hAnsi="Bookman Old Style" w:cs="Bookman Old Style"/>
      <w:sz w:val="16"/>
      <w:szCs w:val="16"/>
    </w:rPr>
  </w:style>
  <w:style w:type="character" w:customStyle="1" w:styleId="FontStyle17">
    <w:name w:val="Font Style17"/>
    <w:uiPriority w:val="99"/>
    <w:rsid w:val="00DB7F59"/>
    <w:rPr>
      <w:rFonts w:ascii="Book Antiqua" w:hAnsi="Book Antiqua" w:cs="Book Antiqua"/>
      <w:i/>
      <w:iCs/>
      <w:spacing w:val="10"/>
      <w:sz w:val="22"/>
      <w:szCs w:val="22"/>
    </w:rPr>
  </w:style>
  <w:style w:type="character" w:customStyle="1" w:styleId="FontStyle329">
    <w:name w:val="Font Style329"/>
    <w:basedOn w:val="DefaultParagraphFont"/>
    <w:uiPriority w:val="99"/>
    <w:rsid w:val="00DB7F5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B7F59"/>
  </w:style>
  <w:style w:type="character" w:customStyle="1" w:styleId="DateTimeChar">
    <w:name w:val="DateTime Char"/>
    <w:basedOn w:val="DefaultParagraphFont"/>
    <w:link w:val="DateTime"/>
    <w:uiPriority w:val="4"/>
    <w:rsid w:val="00DB7F59"/>
    <w:rPr>
      <w:rFonts w:ascii="Calibri" w:hAnsi="Calibri" w:cs="Calibri"/>
      <w:sz w:val="22"/>
    </w:rPr>
  </w:style>
  <w:style w:type="paragraph" w:customStyle="1" w:styleId="Lecture">
    <w:name w:val="Lecture"/>
    <w:next w:val="BodyText"/>
    <w:link w:val="LectureChar"/>
    <w:autoRedefine/>
    <w:uiPriority w:val="4"/>
    <w:qFormat/>
    <w:rsid w:val="00DB7F5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B7F5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DB7F59"/>
  </w:style>
  <w:style w:type="character" w:customStyle="1" w:styleId="m-8559461887574130099gmail-styleunderline">
    <w:name w:val="m_-8559461887574130099gmail-styleunderline"/>
    <w:basedOn w:val="DefaultParagraphFont"/>
    <w:rsid w:val="00DB7F59"/>
  </w:style>
  <w:style w:type="paragraph" w:styleId="NoSpacing">
    <w:name w:val="No Spacing"/>
    <w:link w:val="NoSpacingChar"/>
    <w:uiPriority w:val="1"/>
    <w:qFormat/>
    <w:rsid w:val="00DB7F5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article/space-debris-101" TargetMode="External"/><Relationship Id="rId18" Type="http://schemas.openxmlformats.org/officeDocument/2006/relationships/hyperlink" Target="https://climate.nasa.gov/news/1027/satellites-help-power-grid-keep-its-balance/" TargetMode="External"/><Relationship Id="rId3" Type="http://schemas.openxmlformats.org/officeDocument/2006/relationships/customXml" Target="../customXml/item3.xml"/><Relationship Id="rId21" Type="http://schemas.openxmlformats.org/officeDocument/2006/relationships/hyperlink" Target="https://www.researchgate.net/publication/328655146_Precision_Agriculture_in_Terms_of_Food_Security_Needs_for_The_Future," TargetMode="Externa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theguardian.com/environment/2019/oct/21/ocean-acidification-can-cause-mass-extinctions-fossils-reveal" TargetMode="External"/><Relationship Id="rId2" Type="http://schemas.openxmlformats.org/officeDocument/2006/relationships/customXml" Target="../customXml/item2.xml"/><Relationship Id="rId16" Type="http://schemas.openxmlformats.org/officeDocument/2006/relationships/hyperlink" Target="https://en.reset.org/satellite-technology-could-hold-key-measuring-oceans-increasing-acidification-08112020/"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2202.07442.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fontTable" Target="fontTable.xm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cambridge.org/core/books/food-or-war/food-as-an-existential-risk/8C45279588CD572FE805B7E240DE73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31</Pages>
  <Words>15469</Words>
  <Characters>88175</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2022-04-23T23:22:00Z</dcterms:created>
  <dcterms:modified xsi:type="dcterms:W3CDTF">2022-04-23T23:40:00Z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