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41C1D1" w14:textId="0721843E" w:rsidR="00482D8D" w:rsidRDefault="00482D8D" w:rsidP="008B112D">
      <w:pPr>
        <w:pStyle w:val="Heading1"/>
      </w:pPr>
      <w:r>
        <w:t>1AC R</w:t>
      </w:r>
      <w:r w:rsidR="008B112D">
        <w:t>2</w:t>
      </w:r>
      <w:r>
        <w:t xml:space="preserve"> TOC</w:t>
      </w:r>
    </w:p>
    <w:p w14:paraId="306399DC" w14:textId="36560244" w:rsidR="00AA0FBB" w:rsidRDefault="00AA0FBB" w:rsidP="00482D8D">
      <w:pPr>
        <w:pStyle w:val="Heading3"/>
      </w:pPr>
      <w:r>
        <w:lastRenderedPageBreak/>
        <w:t>1AC – Underview</w:t>
      </w:r>
    </w:p>
    <w:p w14:paraId="40757B54" w14:textId="4492F485" w:rsidR="00AA0FBB" w:rsidRDefault="00AA0FBB" w:rsidP="00AA0FBB">
      <w:pPr>
        <w:pStyle w:val="Heading4"/>
      </w:pPr>
      <w:r>
        <w:t xml:space="preserve">1] </w:t>
      </w:r>
      <w:r>
        <w:t xml:space="preserve">Reject negative alternative advocacies </w:t>
      </w:r>
      <w:proofErr w:type="gramStart"/>
      <w:r>
        <w:t>i.e.</w:t>
      </w:r>
      <w:proofErr w:type="gramEnd"/>
      <w:r>
        <w:t xml:space="preserve"> anything besides the squo</w:t>
      </w:r>
    </w:p>
    <w:p w14:paraId="76090CFF" w14:textId="77777777" w:rsidR="00AA0FBB" w:rsidRDefault="00AA0FBB" w:rsidP="00AA0FBB">
      <w:pPr>
        <w:pStyle w:val="Heading4"/>
      </w:pPr>
      <w:r>
        <w:t xml:space="preserve">A] They get access to infinite alternative </w:t>
      </w:r>
      <w:proofErr w:type="gramStart"/>
      <w:r>
        <w:t>advocacies</w:t>
      </w:r>
      <w:proofErr w:type="gramEnd"/>
      <w:r>
        <w:t xml:space="preserve"> but I only get one aff</w:t>
      </w:r>
    </w:p>
    <w:p w14:paraId="5444776A" w14:textId="77777777" w:rsidR="00AA0FBB" w:rsidRDefault="00AA0FBB" w:rsidP="00AA0FBB">
      <w:pPr>
        <w:pStyle w:val="Heading4"/>
      </w:pPr>
      <w:r>
        <w:t xml:space="preserve">B] I can’t predict every alternative advocacy which means </w:t>
      </w:r>
      <w:proofErr w:type="spellStart"/>
      <w:r>
        <w:t>its</w:t>
      </w:r>
      <w:proofErr w:type="spellEnd"/>
      <w:r>
        <w:t xml:space="preserve"> impossible to test their desirability</w:t>
      </w:r>
    </w:p>
    <w:p w14:paraId="61A6032F" w14:textId="77777777" w:rsidR="00AA0FBB" w:rsidRPr="00CA2A4F" w:rsidRDefault="00AA0FBB" w:rsidP="00AA0FBB">
      <w:pPr>
        <w:pStyle w:val="Heading4"/>
      </w:pPr>
      <w:r>
        <w:t>C] They don’t disprove the general thesis of the aff</w:t>
      </w:r>
    </w:p>
    <w:p w14:paraId="38D50E92" w14:textId="77777777" w:rsidR="00AA0FBB" w:rsidRPr="00FD7F63" w:rsidRDefault="00AA0FBB" w:rsidP="00AA0FBB">
      <w:pPr>
        <w:pStyle w:val="Heading4"/>
      </w:pPr>
      <w:r>
        <w:t>D] Negating requires a complete absence of an existing action not an alternative</w:t>
      </w:r>
    </w:p>
    <w:p w14:paraId="609CD17A" w14:textId="77777777" w:rsidR="00AA0FBB" w:rsidRDefault="00AA0FBB" w:rsidP="00AA0FBB">
      <w:pPr>
        <w:rPr>
          <w:rStyle w:val="Emphasis"/>
        </w:rPr>
      </w:pPr>
      <w:r w:rsidRPr="00F3167B">
        <w:rPr>
          <w:rStyle w:val="Emphasis"/>
          <w:highlight w:val="green"/>
        </w:rPr>
        <w:t>Negate: to deny the existence of</w:t>
      </w:r>
    </w:p>
    <w:p w14:paraId="7B1D185F" w14:textId="77777777" w:rsidR="00AA0FBB" w:rsidRDefault="00AA0FBB" w:rsidP="00AA0FBB">
      <w:r w:rsidRPr="00FD7F63">
        <w:rPr>
          <w:rStyle w:val="Style13ptBold"/>
          <w:sz w:val="24"/>
        </w:rPr>
        <w:t>That’s Dictionary.com</w:t>
      </w:r>
      <w:r w:rsidRPr="00FD7F63">
        <w:rPr>
          <w:rStyle w:val="Emphasis"/>
          <w:rFonts w:cstheme="majorBidi"/>
          <w:b w:val="0"/>
        </w:rPr>
        <w:t xml:space="preserve">- “Negate” </w:t>
      </w:r>
      <w:r w:rsidRPr="00FD7F63">
        <w:t xml:space="preserve">https://www.dictionary.com/browse/negate. </w:t>
      </w:r>
      <w:r>
        <w:t>VHS AI</w:t>
      </w:r>
    </w:p>
    <w:p w14:paraId="263CF9A9" w14:textId="77777777" w:rsidR="00AA0FBB" w:rsidRDefault="00AA0FBB" w:rsidP="00AA0FBB">
      <w:pPr>
        <w:pStyle w:val="Heading4"/>
      </w:pPr>
      <w:r>
        <w:t>E] Forces debaters to prep out every possible alternative advocacy which is impossible</w:t>
      </w:r>
    </w:p>
    <w:p w14:paraId="0C4299B2" w14:textId="77777777" w:rsidR="00AA0FBB" w:rsidRDefault="00AA0FBB" w:rsidP="00AA0FBB">
      <w:pPr>
        <w:pStyle w:val="Heading4"/>
      </w:pPr>
      <w:r>
        <w:t xml:space="preserve">F] Moots the entire aff since you can just fiat an actor responsible for aff harms which means the aff can never weigh the case </w:t>
      </w:r>
    </w:p>
    <w:p w14:paraId="76B95A1C" w14:textId="393D8E32" w:rsidR="00AA0FBB" w:rsidRPr="00D85905" w:rsidRDefault="00AA0FBB" w:rsidP="00AA0FBB">
      <w:pPr>
        <w:pStyle w:val="Heading4"/>
      </w:pPr>
      <w:r>
        <w:t xml:space="preserve">G] </w:t>
      </w:r>
      <w:r w:rsidRPr="00CA79B4">
        <w:rPr>
          <w:u w:val="single"/>
        </w:rPr>
        <w:t>Affirming is harder</w:t>
      </w:r>
      <w:r>
        <w:t xml:space="preserve"> - A] 7-4-6-3-time skew makes every 1ar speech a time crunch that can’t justify a proactive obligation B] They know the aff but we don’t know the </w:t>
      </w:r>
      <w:proofErr w:type="gramStart"/>
      <w:r>
        <w:t>NC</w:t>
      </w:r>
      <w:proofErr w:type="gramEnd"/>
      <w:r>
        <w:t xml:space="preserve"> so the burden is on them. Structural skew O/W on reversibility since it can’t be changed.</w:t>
      </w:r>
    </w:p>
    <w:p w14:paraId="3FC2DDEE" w14:textId="3775B215" w:rsidR="00AA0FBB" w:rsidRDefault="00AA0FBB" w:rsidP="00AA0FBB">
      <w:pPr>
        <w:pStyle w:val="Heading4"/>
      </w:pPr>
      <w:r>
        <w:t>2</w:t>
      </w:r>
      <w:r w:rsidRPr="00361031">
        <w:t xml:space="preserve">] </w:t>
      </w:r>
      <w:r w:rsidRPr="00100AB4">
        <w:t xml:space="preserve">No neg analytics - I don’t have time to cover 100 </w:t>
      </w:r>
      <w:proofErr w:type="spellStart"/>
      <w:r w:rsidRPr="00100AB4">
        <w:t>blippy</w:t>
      </w:r>
      <w:proofErr w:type="spellEnd"/>
      <w:r w:rsidRPr="00100AB4">
        <w:t xml:space="preserve"> arguments in the NC since you can read 7 min of analytics and extend any of them to win. </w:t>
      </w:r>
    </w:p>
    <w:p w14:paraId="31C8D3BF" w14:textId="77777777" w:rsidR="00AA0FBB" w:rsidRPr="00D85905" w:rsidRDefault="00AA0FBB" w:rsidP="00AA0FBB"/>
    <w:p w14:paraId="00700987" w14:textId="3E2D4123" w:rsidR="00AA0FBB" w:rsidRDefault="00AA0FBB" w:rsidP="00AA0FBB">
      <w:pPr>
        <w:pStyle w:val="Heading4"/>
      </w:pPr>
      <w:r>
        <w:t>3</w:t>
      </w:r>
      <w:r>
        <w:t xml:space="preserve">] </w:t>
      </w:r>
      <w:r w:rsidRPr="00100AB4">
        <w:t xml:space="preserve">The neg may not read meta-theory – I only have time to check abuse 1 time but you can do it in the </w:t>
      </w:r>
      <w:r>
        <w:t>NC</w:t>
      </w:r>
      <w:r w:rsidRPr="00100AB4">
        <w:t xml:space="preserve"> and 2</w:t>
      </w:r>
      <w:r>
        <w:t>N</w:t>
      </w:r>
      <w:r w:rsidRPr="00100AB4">
        <w:t xml:space="preserve">, up-layering my attempt means we never get to the best norm. This means reject any reason why an aff spike is bad since they claim aff theory is unfair. </w:t>
      </w:r>
    </w:p>
    <w:p w14:paraId="6928B75A" w14:textId="77777777" w:rsidR="00AA0FBB" w:rsidRPr="00AA0FBB" w:rsidRDefault="00AA0FBB" w:rsidP="00AA0FBB"/>
    <w:p w14:paraId="52064AC2" w14:textId="4D013C3D" w:rsidR="00AA0FBB" w:rsidRDefault="00AA0FBB" w:rsidP="00AA0FBB">
      <w:pPr>
        <w:pStyle w:val="Heading4"/>
      </w:pPr>
      <w:r>
        <w:t>4</w:t>
      </w:r>
      <w:r>
        <w:t xml:space="preserve">] </w:t>
      </w:r>
      <w:r w:rsidRPr="00100AB4">
        <w:t xml:space="preserve">Theory or K indicts on spikes is drop the </w:t>
      </w:r>
      <w:proofErr w:type="spellStart"/>
      <w:r w:rsidRPr="00100AB4">
        <w:t>arg</w:t>
      </w:r>
      <w:proofErr w:type="spellEnd"/>
      <w:r>
        <w:t xml:space="preserve"> – </w:t>
      </w:r>
      <w:r w:rsidRPr="00100AB4">
        <w:t>my theory paradigms are simply presented models for debate</w:t>
      </w:r>
    </w:p>
    <w:p w14:paraId="4370DA7C" w14:textId="77777777" w:rsidR="00AA0FBB" w:rsidRPr="00AA0FBB" w:rsidRDefault="00AA0FBB" w:rsidP="00AA0FBB"/>
    <w:p w14:paraId="566ED775" w14:textId="18C61A36" w:rsidR="00AA0FBB" w:rsidRDefault="00AA0FBB" w:rsidP="00AA0FBB">
      <w:pPr>
        <w:pStyle w:val="Heading4"/>
      </w:pPr>
      <w:r>
        <w:t>5</w:t>
      </w:r>
      <w:r>
        <w:t xml:space="preserve">] Combo shells are bad – 1] Can’t norm set since </w:t>
      </w:r>
      <w:proofErr w:type="spellStart"/>
      <w:r>
        <w:t>its</w:t>
      </w:r>
      <w:proofErr w:type="spellEnd"/>
      <w:r>
        <w:t xml:space="preserve"> only a specific instance 2] still allows for the abuse of a combination of the planks separately to occur which doesn’t solve abuse</w:t>
      </w:r>
    </w:p>
    <w:p w14:paraId="02E84DE2" w14:textId="77777777" w:rsidR="00AA0FBB" w:rsidRPr="00AA0FBB" w:rsidRDefault="00AA0FBB" w:rsidP="00AA0FBB"/>
    <w:p w14:paraId="7916D8B6" w14:textId="1DCBE43B" w:rsidR="00AA0FBB" w:rsidRDefault="00AA0FBB" w:rsidP="00AA0FBB">
      <w:pPr>
        <w:pStyle w:val="Heading4"/>
      </w:pPr>
      <w:r>
        <w:lastRenderedPageBreak/>
        <w:t>7</w:t>
      </w:r>
      <w:r>
        <w:t xml:space="preserve">] </w:t>
      </w:r>
      <w:r w:rsidRPr="00100AB4">
        <w:t xml:space="preserve">No neg arguments – skews me to answer those. Answering this </w:t>
      </w:r>
      <w:proofErr w:type="gramStart"/>
      <w:r w:rsidRPr="00100AB4">
        <w:t>triggers</w:t>
      </w:r>
      <w:proofErr w:type="gramEnd"/>
      <w:r w:rsidRPr="00100AB4">
        <w:t xml:space="preserve"> a contradiction since it relies on an analytic argument and those affirm since I spoke first and they were your fault for creating.</w:t>
      </w:r>
    </w:p>
    <w:p w14:paraId="682076AB" w14:textId="77777777" w:rsidR="00AA0FBB" w:rsidRPr="00AA0FBB" w:rsidRDefault="00AA0FBB" w:rsidP="00AA0FBB"/>
    <w:p w14:paraId="51129261" w14:textId="40058F9F" w:rsidR="00B66BC1" w:rsidRDefault="00B66BC1" w:rsidP="00482D8D">
      <w:pPr>
        <w:pStyle w:val="Heading3"/>
      </w:pPr>
      <w:r>
        <w:lastRenderedPageBreak/>
        <w:t>1AC – disclosure</w:t>
      </w:r>
    </w:p>
    <w:p w14:paraId="1CF974BB" w14:textId="12C3D0C3" w:rsidR="00B66BC1" w:rsidRPr="009A0BAF" w:rsidRDefault="00B66BC1" w:rsidP="00B66BC1">
      <w:pPr>
        <w:pStyle w:val="Heading4"/>
        <w:rPr>
          <w:rFonts w:cs="Calibri"/>
        </w:rPr>
      </w:pPr>
      <w:r w:rsidRPr="009A0BAF">
        <w:rPr>
          <w:rFonts w:cs="Calibri"/>
        </w:rPr>
        <w:t xml:space="preserve">Interpretation: Debaters must disclose all constructive positions on open source with highlighting on the </w:t>
      </w:r>
      <w:r>
        <w:rPr>
          <w:rFonts w:cs="Calibri"/>
        </w:rPr>
        <w:t>20</w:t>
      </w:r>
      <w:r>
        <w:rPr>
          <w:rFonts w:cs="Calibri"/>
        </w:rPr>
        <w:t>21-22</w:t>
      </w:r>
      <w:r w:rsidRPr="009A0BAF">
        <w:rPr>
          <w:rFonts w:cs="Calibri"/>
        </w:rPr>
        <w:t xml:space="preserve"> NDCA LD wiki after the round in which they read them. </w:t>
      </w:r>
    </w:p>
    <w:p w14:paraId="28FFF085" w14:textId="278FDBA5" w:rsidR="00B66BC1" w:rsidRDefault="00B66BC1" w:rsidP="00B66BC1">
      <w:pPr>
        <w:pStyle w:val="Heading4"/>
        <w:rPr>
          <w:rFonts w:cs="Calibri"/>
        </w:rPr>
      </w:pPr>
      <w:r w:rsidRPr="009A0BAF">
        <w:rPr>
          <w:rFonts w:cs="Calibri"/>
        </w:rPr>
        <w:t xml:space="preserve">Violation – </w:t>
      </w:r>
      <w:r>
        <w:rPr>
          <w:rFonts w:cs="Calibri"/>
        </w:rPr>
        <w:t xml:space="preserve">screenshots in the doc prove I </w:t>
      </w:r>
      <w:proofErr w:type="gramStart"/>
      <w:r>
        <w:rPr>
          <w:rFonts w:cs="Calibri"/>
        </w:rPr>
        <w:t>do</w:t>
      </w:r>
      <w:proofErr w:type="gramEnd"/>
      <w:r>
        <w:rPr>
          <w:rFonts w:cs="Calibri"/>
        </w:rPr>
        <w:t xml:space="preserve"> and they don’t</w:t>
      </w:r>
    </w:p>
    <w:p w14:paraId="54EA0868" w14:textId="07510A19" w:rsidR="008B112D" w:rsidRPr="008B112D" w:rsidRDefault="008B112D" w:rsidP="008B112D">
      <w:r>
        <w:rPr>
          <w:noProof/>
        </w:rPr>
        <w:drawing>
          <wp:inline distT="0" distB="0" distL="0" distR="0" wp14:anchorId="4AFD092B" wp14:editId="7E17C05A">
            <wp:extent cx="5486400" cy="1126490"/>
            <wp:effectExtent l="0" t="0" r="0" b="3810"/>
            <wp:docPr id="2" name="Picture 2" descr="Tabl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Table&#10;&#10;Description automatically generated"/>
                    <pic:cNvPicPr/>
                  </pic:nvPicPr>
                  <pic:blipFill>
                    <a:blip r:embed="rId11"/>
                    <a:stretch>
                      <a:fillRect/>
                    </a:stretch>
                  </pic:blipFill>
                  <pic:spPr>
                    <a:xfrm>
                      <a:off x="0" y="0"/>
                      <a:ext cx="5486400" cy="1126490"/>
                    </a:xfrm>
                    <a:prstGeom prst="rect">
                      <a:avLst/>
                    </a:prstGeom>
                  </pic:spPr>
                </pic:pic>
              </a:graphicData>
            </a:graphic>
          </wp:inline>
        </w:drawing>
      </w:r>
    </w:p>
    <w:p w14:paraId="5F23D783" w14:textId="1C21A8E5" w:rsidR="00B66BC1" w:rsidRPr="008B112D" w:rsidRDefault="00B66BC1" w:rsidP="00B66BC1">
      <w:pPr>
        <w:pStyle w:val="Heading4"/>
        <w:rPr>
          <w:rFonts w:eastAsia="Times New Roman"/>
          <w:szCs w:val="20"/>
        </w:rPr>
      </w:pPr>
      <w:r>
        <w:rPr>
          <w:rFonts w:cs="Calibri"/>
        </w:rPr>
        <w:t>1]</w:t>
      </w:r>
      <w:r w:rsidR="008B112D">
        <w:rPr>
          <w:rFonts w:eastAsia="Times New Roman"/>
          <w:szCs w:val="20"/>
        </w:rPr>
        <w:t xml:space="preserve"> </w:t>
      </w:r>
      <w:r w:rsidR="00E210AC">
        <w:t>Levels the playing field</w:t>
      </w:r>
    </w:p>
    <w:p w14:paraId="7D0FB05A" w14:textId="77777777" w:rsidR="00B66BC1" w:rsidRDefault="00B66BC1" w:rsidP="00B66BC1">
      <w:r w:rsidRPr="003F6E4C">
        <w:rPr>
          <w:rStyle w:val="Style13ptBold"/>
        </w:rPr>
        <w:t>Overing 18</w:t>
      </w:r>
      <w:r>
        <w:t xml:space="preserve"> – Bob Overing, LD Scholar (“</w:t>
      </w:r>
      <w:r w:rsidRPr="003F6E4C">
        <w:t>Holiday Disclos</w:t>
      </w:r>
      <w:r>
        <w:t>ure Post #6 – 10 Things Edition”</w:t>
      </w:r>
      <w:r w:rsidRPr="003F6E4C">
        <w:t xml:space="preserve"> JANUARY 12, 2018</w:t>
      </w:r>
      <w:r>
        <w:t xml:space="preserve">. </w:t>
      </w:r>
      <w:r w:rsidRPr="003F6E4C">
        <w:t>http://www.premierdebate.com/disclosure-post-6/</w:t>
      </w:r>
      <w:r>
        <w:t>)</w:t>
      </w:r>
    </w:p>
    <w:p w14:paraId="5DED5EE2" w14:textId="77777777" w:rsidR="00B66BC1" w:rsidRPr="00D37464" w:rsidRDefault="00B66BC1" w:rsidP="00B66BC1">
      <w:pPr>
        <w:rPr>
          <w:szCs w:val="26"/>
        </w:rPr>
      </w:pPr>
      <w:r w:rsidRPr="00D37464">
        <w:rPr>
          <w:b/>
          <w:sz w:val="26"/>
          <w:szCs w:val="26"/>
          <w:u w:val="single"/>
        </w:rPr>
        <w:t>Open source improves on usual disclosure practices</w:t>
      </w:r>
      <w:r w:rsidRPr="00D37464">
        <w:rPr>
          <w:szCs w:val="26"/>
        </w:rPr>
        <w:t xml:space="preserve"> in the obvious way – </w:t>
      </w:r>
      <w:r w:rsidRPr="00F95724">
        <w:rPr>
          <w:b/>
          <w:sz w:val="26"/>
          <w:szCs w:val="26"/>
          <w:highlight w:val="green"/>
          <w:u w:val="single"/>
        </w:rPr>
        <w:t>you can read their ev</w:t>
      </w:r>
      <w:r w:rsidRPr="00D37464">
        <w:rPr>
          <w:b/>
          <w:sz w:val="26"/>
          <w:szCs w:val="26"/>
          <w:u w:val="single"/>
        </w:rPr>
        <w:t xml:space="preserve">idence </w:t>
      </w:r>
      <w:r w:rsidRPr="00F95724">
        <w:rPr>
          <w:b/>
          <w:sz w:val="26"/>
          <w:szCs w:val="26"/>
          <w:highlight w:val="green"/>
          <w:u w:val="single"/>
        </w:rPr>
        <w:t>for better prep</w:t>
      </w:r>
      <w:r w:rsidRPr="00D37464">
        <w:rPr>
          <w:rStyle w:val="Emphasis"/>
        </w:rPr>
        <w:t>aration</w:t>
      </w:r>
      <w:r w:rsidRPr="00D37464">
        <w:rPr>
          <w:szCs w:val="26"/>
        </w:rPr>
        <w:t xml:space="preserve"> – and in </w:t>
      </w:r>
      <w:proofErr w:type="gramStart"/>
      <w:r w:rsidRPr="00D37464">
        <w:rPr>
          <w:szCs w:val="26"/>
        </w:rPr>
        <w:t>a number of</w:t>
      </w:r>
      <w:proofErr w:type="gramEnd"/>
      <w:r w:rsidRPr="00D37464">
        <w:rPr>
          <w:szCs w:val="26"/>
        </w:rPr>
        <w:t xml:space="preserve"> smaller ways too. </w:t>
      </w:r>
      <w:r w:rsidRPr="00D37464">
        <w:rPr>
          <w:b/>
          <w:sz w:val="26"/>
          <w:szCs w:val="26"/>
          <w:u w:val="single"/>
        </w:rPr>
        <w:t>It solves the analytics problem</w:t>
      </w:r>
      <w:r w:rsidRPr="00D37464">
        <w:rPr>
          <w:szCs w:val="26"/>
        </w:rPr>
        <w:t xml:space="preserve"> I discussed above, </w:t>
      </w:r>
      <w:r w:rsidRPr="00D37464">
        <w:rPr>
          <w:b/>
          <w:sz w:val="26"/>
          <w:szCs w:val="26"/>
          <w:u w:val="single"/>
        </w:rPr>
        <w:t xml:space="preserve">so </w:t>
      </w:r>
      <w:r w:rsidRPr="00F95724">
        <w:rPr>
          <w:b/>
          <w:sz w:val="26"/>
          <w:szCs w:val="26"/>
          <w:highlight w:val="green"/>
          <w:u w:val="single"/>
        </w:rPr>
        <w:t>round-altering uncarded arguments are available</w:t>
      </w:r>
      <w:r w:rsidRPr="00D37464">
        <w:rPr>
          <w:szCs w:val="26"/>
        </w:rPr>
        <w:t xml:space="preserve"> (though this doesn’t really apply to Harvard-Westlake), </w:t>
      </w:r>
      <w:r w:rsidRPr="00D37464">
        <w:rPr>
          <w:b/>
          <w:sz w:val="26"/>
          <w:szCs w:val="26"/>
          <w:u w:val="single"/>
        </w:rPr>
        <w:t xml:space="preserve">and </w:t>
      </w:r>
      <w:r w:rsidRPr="00F95724">
        <w:rPr>
          <w:b/>
          <w:sz w:val="26"/>
          <w:szCs w:val="26"/>
          <w:highlight w:val="green"/>
          <w:u w:val="single"/>
        </w:rPr>
        <w:t>it gives access to evidence from paywalled articles</w:t>
      </w:r>
      <w:r w:rsidRPr="00D37464">
        <w:rPr>
          <w:szCs w:val="26"/>
        </w:rPr>
        <w:t xml:space="preserve">. </w:t>
      </w:r>
      <w:r w:rsidRPr="00D37464">
        <w:rPr>
          <w:b/>
          <w:sz w:val="26"/>
          <w:szCs w:val="26"/>
          <w:u w:val="single"/>
        </w:rPr>
        <w:t xml:space="preserve">Every season I coach debaters who lack access to major databases; </w:t>
      </w:r>
      <w:r w:rsidRPr="00F95724">
        <w:rPr>
          <w:b/>
          <w:sz w:val="26"/>
          <w:szCs w:val="26"/>
          <w:highlight w:val="green"/>
          <w:u w:val="single"/>
        </w:rPr>
        <w:t>for schools without robust online library offerings or</w:t>
      </w:r>
      <w:r w:rsidRPr="00D37464">
        <w:rPr>
          <w:b/>
          <w:sz w:val="26"/>
          <w:szCs w:val="26"/>
          <w:u w:val="single"/>
        </w:rPr>
        <w:t xml:space="preserve"> teams without </w:t>
      </w:r>
      <w:r w:rsidRPr="00F95724">
        <w:rPr>
          <w:b/>
          <w:sz w:val="26"/>
          <w:szCs w:val="26"/>
          <w:highlight w:val="green"/>
          <w:u w:val="single"/>
        </w:rPr>
        <w:t>college coaches</w:t>
      </w:r>
      <w:r w:rsidRPr="00D37464">
        <w:rPr>
          <w:b/>
          <w:sz w:val="26"/>
          <w:szCs w:val="26"/>
          <w:u w:val="single"/>
        </w:rPr>
        <w:t>, this matters a lot</w:t>
      </w:r>
      <w:r w:rsidRPr="00D37464">
        <w:rPr>
          <w:szCs w:val="26"/>
        </w:rPr>
        <w:t>.</w:t>
      </w:r>
    </w:p>
    <w:p w14:paraId="6A2DCB20" w14:textId="08E2A9CB" w:rsidR="008B112D" w:rsidRDefault="00B66BC1" w:rsidP="008B112D">
      <w:pPr>
        <w:pStyle w:val="Heading4"/>
      </w:pPr>
      <w:r>
        <w:rPr>
          <w:rFonts w:cs="Calibri"/>
        </w:rPr>
        <w:t>2]</w:t>
      </w:r>
      <w:r w:rsidRPr="009A0BAF">
        <w:rPr>
          <w:rFonts w:cs="Calibri"/>
        </w:rPr>
        <w:t xml:space="preserve"> Evidence ethics – open source is the only way to verify </w:t>
      </w:r>
      <w:r>
        <w:rPr>
          <w:rFonts w:cs="Calibri"/>
        </w:rPr>
        <w:t>pre-round</w:t>
      </w:r>
      <w:r w:rsidRPr="009A0BAF">
        <w:rPr>
          <w:rFonts w:cs="Calibri"/>
        </w:rPr>
        <w:t xml:space="preserve"> that cards aren’t miscut</w:t>
      </w:r>
      <w:r>
        <w:rPr>
          <w:rFonts w:cs="Calibri"/>
        </w:rPr>
        <w:t xml:space="preserve"> or</w:t>
      </w:r>
      <w:r w:rsidRPr="009A0BAF">
        <w:rPr>
          <w:rFonts w:cs="Calibri"/>
        </w:rPr>
        <w:t xml:space="preserve"> highlighted or bracketed unethically. That’s a voter – maintaining ethical </w:t>
      </w:r>
      <w:proofErr w:type="spellStart"/>
      <w:r w:rsidRPr="009A0BAF">
        <w:rPr>
          <w:rFonts w:cs="Calibri"/>
        </w:rPr>
        <w:t>ev</w:t>
      </w:r>
      <w:proofErr w:type="spellEnd"/>
      <w:r w:rsidRPr="009A0BAF">
        <w:rPr>
          <w:rFonts w:cs="Calibri"/>
        </w:rPr>
        <w:t xml:space="preserve"> practices is key to being good academics and we should be able to verify you didn’t cheat</w:t>
      </w:r>
      <w:r w:rsidR="008B112D">
        <w:rPr>
          <w:rFonts w:cs="Calibri"/>
        </w:rPr>
        <w:t>.</w:t>
      </w:r>
      <w:r w:rsidR="008B112D">
        <w:t xml:space="preserve"> </w:t>
      </w:r>
      <w:r w:rsidR="008B112D">
        <w:t>Not disclosing certain rounds because they’re lay incentivizes lying by calling everything lay and doesn’t solve our offense since those cards can still be evidence ethics and read against other people.</w:t>
      </w:r>
    </w:p>
    <w:p w14:paraId="48B20B7B" w14:textId="09D2A23A" w:rsidR="00B66BC1" w:rsidRPr="00B66BC1" w:rsidRDefault="008B112D" w:rsidP="008B112D">
      <w:pPr>
        <w:pStyle w:val="Heading4"/>
      </w:pPr>
      <w:r>
        <w:t xml:space="preserve">CI on 1ac theory – 1n has sufficient time to justify norms. No RVIs otherwise </w:t>
      </w:r>
      <w:proofErr w:type="gramStart"/>
      <w:r>
        <w:t>7 minute</w:t>
      </w:r>
      <w:proofErr w:type="gramEnd"/>
      <w:r>
        <w:t xml:space="preserve"> 1n would just beat the 1 minute shell.</w:t>
      </w:r>
    </w:p>
    <w:p w14:paraId="714979B8" w14:textId="5271EEA6" w:rsidR="00482D8D" w:rsidRDefault="00482D8D" w:rsidP="00482D8D">
      <w:pPr>
        <w:pStyle w:val="Heading3"/>
      </w:pPr>
      <w:r>
        <w:lastRenderedPageBreak/>
        <w:t>1AC – Plan</w:t>
      </w:r>
    </w:p>
    <w:p w14:paraId="2ACF6AFA" w14:textId="6C55C824" w:rsidR="00482D8D" w:rsidRDefault="008B112D" w:rsidP="00482D8D">
      <w:pPr>
        <w:pStyle w:val="Heading4"/>
      </w:pPr>
      <w:r>
        <w:t>The negative and I affirm</w:t>
      </w:r>
      <w:r w:rsidR="00482D8D">
        <w:t xml:space="preserve"> – The appropriation of outer space through the production of orbital debris by private entities is unjust. I’ll defend the resolution as a value statement.</w:t>
      </w:r>
    </w:p>
    <w:p w14:paraId="7247B848" w14:textId="77777777" w:rsidR="00482D8D" w:rsidRDefault="00482D8D" w:rsidP="00482D8D"/>
    <w:p w14:paraId="44759C97" w14:textId="77777777" w:rsidR="00482D8D" w:rsidRDefault="00482D8D" w:rsidP="00482D8D">
      <w:pPr>
        <w:pStyle w:val="Heading4"/>
      </w:pPr>
      <w:r>
        <w:t>Orbital debris is</w:t>
      </w:r>
    </w:p>
    <w:p w14:paraId="6F051F33" w14:textId="77777777" w:rsidR="00482D8D" w:rsidRPr="00172966" w:rsidRDefault="00482D8D" w:rsidP="00482D8D">
      <w:r w:rsidRPr="00172966">
        <w:rPr>
          <w:rStyle w:val="Style13ptBold"/>
        </w:rPr>
        <w:t>NASA.gov</w:t>
      </w:r>
      <w:r>
        <w:rPr>
          <w:rStyle w:val="Style13ptBold"/>
        </w:rPr>
        <w:t xml:space="preserve"> 21</w:t>
      </w:r>
      <w:r>
        <w:t xml:space="preserve"> [NASA – 5/26/21. “</w:t>
      </w:r>
      <w:r w:rsidRPr="00172966">
        <w:t>Space Debris and Human Spacecraft</w:t>
      </w:r>
      <w:r>
        <w:t xml:space="preserve">.” </w:t>
      </w:r>
      <w:hyperlink r:id="rId12" w:history="1">
        <w:r w:rsidRPr="00EE4324">
          <w:rPr>
            <w:rStyle w:val="Hyperlink"/>
          </w:rPr>
          <w:t>https://www.nasa.gov/mission_pages/station/news/orbital_debris.html</w:t>
        </w:r>
      </w:hyperlink>
      <w:r>
        <w:t>] Justin</w:t>
      </w:r>
    </w:p>
    <w:p w14:paraId="328AD945" w14:textId="77777777" w:rsidR="00482D8D" w:rsidRPr="00172966" w:rsidRDefault="00482D8D" w:rsidP="00482D8D">
      <w:pPr>
        <w:rPr>
          <w:sz w:val="16"/>
        </w:rPr>
      </w:pPr>
      <w:r w:rsidRPr="00172966">
        <w:rPr>
          <w:sz w:val="16"/>
        </w:rPr>
        <w:t>Orbital Debris</w:t>
      </w:r>
    </w:p>
    <w:p w14:paraId="13BDFBB8" w14:textId="77777777" w:rsidR="00482D8D" w:rsidRPr="00172966" w:rsidRDefault="00482D8D" w:rsidP="00482D8D">
      <w:pPr>
        <w:rPr>
          <w:sz w:val="16"/>
        </w:rPr>
      </w:pPr>
      <w:r w:rsidRPr="00172966">
        <w:rPr>
          <w:sz w:val="16"/>
        </w:rPr>
        <w:t>Space debris encompasses both natural meteoroid and artificial (human-made) orbital debris. Meteoroids are in orbit about the sun, while most artificial debris is in orbit about the Earth (hence the term “orbital” debris).</w:t>
      </w:r>
    </w:p>
    <w:p w14:paraId="7A6E788A" w14:textId="77777777" w:rsidR="00482D8D" w:rsidRDefault="00482D8D" w:rsidP="00482D8D">
      <w:pPr>
        <w:rPr>
          <w:sz w:val="16"/>
        </w:rPr>
      </w:pPr>
      <w:r w:rsidRPr="00172966">
        <w:rPr>
          <w:sz w:val="16"/>
        </w:rPr>
        <w:t xml:space="preserve">Orbital debris is </w:t>
      </w:r>
      <w:r w:rsidRPr="00D4680C">
        <w:rPr>
          <w:highlight w:val="green"/>
          <w:u w:val="single"/>
        </w:rPr>
        <w:t xml:space="preserve">any </w:t>
      </w:r>
      <w:r w:rsidRPr="00D4680C">
        <w:rPr>
          <w:rStyle w:val="Emphasis"/>
          <w:highlight w:val="green"/>
        </w:rPr>
        <w:t>human-made object</w:t>
      </w:r>
      <w:r w:rsidRPr="00D4680C">
        <w:rPr>
          <w:highlight w:val="green"/>
          <w:u w:val="single"/>
        </w:rPr>
        <w:t xml:space="preserve"> in orbit</w:t>
      </w:r>
      <w:r w:rsidRPr="00172966">
        <w:rPr>
          <w:u w:val="single"/>
        </w:rPr>
        <w:t xml:space="preserve"> about the Earth </w:t>
      </w:r>
      <w:r w:rsidRPr="00D4680C">
        <w:rPr>
          <w:highlight w:val="green"/>
          <w:u w:val="single"/>
        </w:rPr>
        <w:t xml:space="preserve">that </w:t>
      </w:r>
      <w:r w:rsidRPr="00D4680C">
        <w:rPr>
          <w:rStyle w:val="Emphasis"/>
          <w:highlight w:val="green"/>
        </w:rPr>
        <w:t>no longer serves a useful function</w:t>
      </w:r>
      <w:r w:rsidRPr="00172966">
        <w:rPr>
          <w:sz w:val="16"/>
        </w:rPr>
        <w:t xml:space="preserve">. Such debris includes </w:t>
      </w:r>
      <w:r w:rsidRPr="00172966">
        <w:rPr>
          <w:rStyle w:val="Emphasis"/>
        </w:rPr>
        <w:t>nonfunctional</w:t>
      </w:r>
      <w:r w:rsidRPr="00172966">
        <w:rPr>
          <w:u w:val="single"/>
        </w:rPr>
        <w:t xml:space="preserve"> spacecraft</w:t>
      </w:r>
      <w:r w:rsidRPr="00172966">
        <w:rPr>
          <w:sz w:val="16"/>
        </w:rPr>
        <w:t xml:space="preserve">, </w:t>
      </w:r>
      <w:r w:rsidRPr="00172966">
        <w:rPr>
          <w:rStyle w:val="Emphasis"/>
        </w:rPr>
        <w:t>abandoned</w:t>
      </w:r>
      <w:r w:rsidRPr="00172966">
        <w:rPr>
          <w:u w:val="single"/>
        </w:rPr>
        <w:t xml:space="preserve"> launch vehicle stages</w:t>
      </w:r>
      <w:r w:rsidRPr="00172966">
        <w:rPr>
          <w:sz w:val="16"/>
        </w:rPr>
        <w:t xml:space="preserve">, </w:t>
      </w:r>
      <w:r w:rsidRPr="00172966">
        <w:rPr>
          <w:u w:val="single"/>
        </w:rPr>
        <w:t xml:space="preserve">mission-related </w:t>
      </w:r>
      <w:r w:rsidRPr="00172966">
        <w:rPr>
          <w:rStyle w:val="Emphasis"/>
        </w:rPr>
        <w:t>debris</w:t>
      </w:r>
      <w:r w:rsidRPr="00172966">
        <w:rPr>
          <w:sz w:val="16"/>
        </w:rPr>
        <w:t xml:space="preserve">, </w:t>
      </w:r>
      <w:r w:rsidRPr="00172966">
        <w:rPr>
          <w:u w:val="single"/>
        </w:rPr>
        <w:t xml:space="preserve">and </w:t>
      </w:r>
      <w:r w:rsidRPr="00172966">
        <w:rPr>
          <w:rStyle w:val="Emphasis"/>
        </w:rPr>
        <w:t>fragmentation</w:t>
      </w:r>
      <w:r w:rsidRPr="00172966">
        <w:rPr>
          <w:u w:val="single"/>
        </w:rPr>
        <w:t xml:space="preserve"> debris</w:t>
      </w:r>
      <w:r w:rsidRPr="00172966">
        <w:rPr>
          <w:sz w:val="16"/>
        </w:rPr>
        <w:t>.</w:t>
      </w:r>
    </w:p>
    <w:p w14:paraId="04611D6D" w14:textId="77777777" w:rsidR="00482D8D" w:rsidRDefault="00482D8D" w:rsidP="00482D8D">
      <w:pPr>
        <w:pStyle w:val="Heading4"/>
      </w:pPr>
      <w:r>
        <w:t>Articles are defined in context to how they are used.</w:t>
      </w:r>
    </w:p>
    <w:p w14:paraId="7B1336E6" w14:textId="77777777" w:rsidR="00482D8D" w:rsidRDefault="00482D8D" w:rsidP="00482D8D"/>
    <w:p w14:paraId="2B2DFDA2" w14:textId="77777777" w:rsidR="00482D8D" w:rsidRDefault="00482D8D" w:rsidP="00482D8D">
      <w:pPr>
        <w:pStyle w:val="Heading4"/>
      </w:pPr>
      <w:r>
        <w:t>Outer Space definition</w:t>
      </w:r>
    </w:p>
    <w:p w14:paraId="1E67EEDE" w14:textId="77777777" w:rsidR="00482D8D" w:rsidRDefault="00482D8D" w:rsidP="00482D8D">
      <w:proofErr w:type="spellStart"/>
      <w:r w:rsidRPr="0092692B">
        <w:rPr>
          <w:rStyle w:val="Style13ptBold"/>
        </w:rPr>
        <w:t>DoC</w:t>
      </w:r>
      <w:proofErr w:type="spellEnd"/>
      <w:r w:rsidRPr="0092692B">
        <w:rPr>
          <w:rStyle w:val="Style13ptBold"/>
        </w:rPr>
        <w:t xml:space="preserve"> 16</w:t>
      </w:r>
      <w:r>
        <w:t xml:space="preserve"> [Department of Commerce; February 22, 2016; National Oceanic &amp; Atmospheric Administration, “Where is Space?”, </w:t>
      </w:r>
      <w:hyperlink r:id="rId13" w:history="1">
        <w:r w:rsidRPr="00D63099">
          <w:rPr>
            <w:rStyle w:val="Hyperlink"/>
          </w:rPr>
          <w:t>https://www.nesdis.noaa.gov/news/where-space</w:t>
        </w:r>
      </w:hyperlink>
      <w:r>
        <w:t xml:space="preserve">] </w:t>
      </w:r>
      <w:proofErr w:type="spellStart"/>
      <w:r>
        <w:t>brett</w:t>
      </w:r>
      <w:proofErr w:type="spellEnd"/>
    </w:p>
    <w:p w14:paraId="14438B46" w14:textId="77777777" w:rsidR="00482D8D" w:rsidRPr="00AD1F05" w:rsidRDefault="00482D8D" w:rsidP="00482D8D">
      <w:pPr>
        <w:rPr>
          <w:sz w:val="16"/>
        </w:rPr>
      </w:pPr>
      <w:r w:rsidRPr="00AD1F05">
        <w:rPr>
          <w:sz w:val="16"/>
        </w:rPr>
        <w:t xml:space="preserve">But where is “space” exactly? This may seem like a simple question, but any answer beyond “up” may be more complicated than you think. Although </w:t>
      </w:r>
      <w:r w:rsidRPr="00D4680C">
        <w:rPr>
          <w:rStyle w:val="StyleUnderline"/>
          <w:highlight w:val="green"/>
        </w:rPr>
        <w:t>most</w:t>
      </w:r>
      <w:r w:rsidRPr="00AD1F05">
        <w:rPr>
          <w:sz w:val="16"/>
        </w:rPr>
        <w:t xml:space="preserve"> people </w:t>
      </w:r>
      <w:r w:rsidRPr="00AD1F05">
        <w:rPr>
          <w:rStyle w:val="StyleUnderline"/>
        </w:rPr>
        <w:t>are</w:t>
      </w:r>
      <w:r w:rsidRPr="00AD1F05">
        <w:rPr>
          <w:sz w:val="16"/>
        </w:rPr>
        <w:t xml:space="preserve"> generally </w:t>
      </w:r>
      <w:r w:rsidRPr="00AD1F05">
        <w:rPr>
          <w:rStyle w:val="StyleUnderline"/>
        </w:rPr>
        <w:t xml:space="preserve">in </w:t>
      </w:r>
      <w:r w:rsidRPr="00D4680C">
        <w:rPr>
          <w:rStyle w:val="Emphasis"/>
          <w:highlight w:val="green"/>
        </w:rPr>
        <w:t>agree</w:t>
      </w:r>
      <w:r w:rsidRPr="00AD1F05">
        <w:rPr>
          <w:rStyle w:val="StyleUnderline"/>
        </w:rPr>
        <w:t>ment</w:t>
      </w:r>
      <w:r w:rsidRPr="00AD1F05">
        <w:rPr>
          <w:sz w:val="16"/>
        </w:rPr>
        <w:t xml:space="preserve"> that </w:t>
      </w:r>
      <w:r w:rsidRPr="00D4680C">
        <w:rPr>
          <w:rStyle w:val="Emphasis"/>
          <w:highlight w:val="green"/>
        </w:rPr>
        <w:t>space begins when Earth’s atmosphere ends</w:t>
      </w:r>
      <w:r w:rsidRPr="00AD1F05">
        <w:rPr>
          <w:sz w:val="16"/>
        </w:rPr>
        <w:t>— where exactly that is depends on who you ask.</w:t>
      </w:r>
    </w:p>
    <w:p w14:paraId="7E42C0FC" w14:textId="77777777" w:rsidR="00482D8D" w:rsidRPr="00AD1F05" w:rsidRDefault="00482D8D" w:rsidP="00482D8D">
      <w:pPr>
        <w:rPr>
          <w:sz w:val="16"/>
          <w:szCs w:val="16"/>
        </w:rPr>
      </w:pPr>
      <w:r w:rsidRPr="00AD1F05">
        <w:rPr>
          <w:sz w:val="16"/>
          <w:szCs w:val="16"/>
        </w:rPr>
        <w:t xml:space="preserve">International law states that outer space shall be free for exploration and use by all, but there is no definitive law stating where national air space actually </w:t>
      </w:r>
      <w:proofErr w:type="gramStart"/>
      <w:r w:rsidRPr="00AD1F05">
        <w:rPr>
          <w:sz w:val="16"/>
          <w:szCs w:val="16"/>
        </w:rPr>
        <w:t>ends</w:t>
      </w:r>
      <w:proofErr w:type="gramEnd"/>
      <w:r w:rsidRPr="00AD1F05">
        <w:rPr>
          <w:sz w:val="16"/>
          <w:szCs w:val="16"/>
        </w:rPr>
        <w:t xml:space="preserve"> and outer space begins. This leaves the door open for a variety of interpretations.</w:t>
      </w:r>
    </w:p>
    <w:p w14:paraId="61F28B77" w14:textId="77777777" w:rsidR="00482D8D" w:rsidRPr="00AD1F05" w:rsidRDefault="00482D8D" w:rsidP="00482D8D">
      <w:pPr>
        <w:rPr>
          <w:sz w:val="16"/>
        </w:rPr>
      </w:pPr>
      <w:r w:rsidRPr="00AD1F05">
        <w:rPr>
          <w:sz w:val="16"/>
        </w:rPr>
        <w:t xml:space="preserve">A common definition of space is known as </w:t>
      </w:r>
      <w:r w:rsidRPr="00D4680C">
        <w:rPr>
          <w:rStyle w:val="Emphasis"/>
          <w:highlight w:val="green"/>
        </w:rPr>
        <w:t xml:space="preserve">the </w:t>
      </w:r>
      <w:proofErr w:type="spellStart"/>
      <w:r w:rsidRPr="00D4680C">
        <w:rPr>
          <w:rStyle w:val="Emphasis"/>
          <w:highlight w:val="green"/>
        </w:rPr>
        <w:t>Kármán</w:t>
      </w:r>
      <w:proofErr w:type="spellEnd"/>
      <w:r w:rsidRPr="00D4680C">
        <w:rPr>
          <w:rStyle w:val="Emphasis"/>
          <w:highlight w:val="green"/>
        </w:rPr>
        <w:t xml:space="preserve"> Line</w:t>
      </w:r>
      <w:r w:rsidRPr="00AD1F05">
        <w:rPr>
          <w:sz w:val="16"/>
        </w:rPr>
        <w:t xml:space="preserve">, </w:t>
      </w:r>
      <w:r w:rsidRPr="00AD1F05">
        <w:rPr>
          <w:rStyle w:val="StyleUnderline"/>
        </w:rPr>
        <w:t>an imaginary boundary 100 kilometers</w:t>
      </w:r>
      <w:r w:rsidRPr="00AD1F05">
        <w:rPr>
          <w:sz w:val="16"/>
        </w:rPr>
        <w:t xml:space="preserve"> (</w:t>
      </w:r>
      <w:r w:rsidRPr="00D4680C">
        <w:rPr>
          <w:rStyle w:val="Emphasis"/>
          <w:highlight w:val="green"/>
        </w:rPr>
        <w:t>62 miles</w:t>
      </w:r>
      <w:r w:rsidRPr="00AD1F05">
        <w:rPr>
          <w:sz w:val="16"/>
        </w:rPr>
        <w:t xml:space="preserve">) </w:t>
      </w:r>
      <w:r w:rsidRPr="00D4680C">
        <w:rPr>
          <w:rStyle w:val="StyleUnderline"/>
          <w:highlight w:val="green"/>
        </w:rPr>
        <w:t>above mean sea level</w:t>
      </w:r>
      <w:r w:rsidRPr="00AD1F05">
        <w:rPr>
          <w:sz w:val="16"/>
        </w:rPr>
        <w:t xml:space="preserve">. In theory, once this 100 km line is crossed, </w:t>
      </w:r>
      <w:r w:rsidRPr="00AD1F05">
        <w:rPr>
          <w:rStyle w:val="StyleUnderline"/>
        </w:rPr>
        <w:t xml:space="preserve">the </w:t>
      </w:r>
      <w:r w:rsidRPr="00D4680C">
        <w:rPr>
          <w:rStyle w:val="Emphasis"/>
          <w:highlight w:val="green"/>
        </w:rPr>
        <w:t>atmosphere</w:t>
      </w:r>
      <w:r w:rsidRPr="00C52D74">
        <w:rPr>
          <w:rStyle w:val="Emphasis"/>
        </w:rPr>
        <w:t xml:space="preserve"> becomes </w:t>
      </w:r>
      <w:r w:rsidRPr="00D4680C">
        <w:rPr>
          <w:rStyle w:val="Emphasis"/>
          <w:highlight w:val="green"/>
        </w:rPr>
        <w:t>too thin</w:t>
      </w:r>
      <w:r w:rsidRPr="00AD1F05">
        <w:rPr>
          <w:rStyle w:val="StyleUnderline"/>
        </w:rPr>
        <w:t xml:space="preserve"> to provide enough lift </w:t>
      </w:r>
      <w:r w:rsidRPr="00D4680C">
        <w:rPr>
          <w:rStyle w:val="StyleUnderline"/>
          <w:highlight w:val="green"/>
        </w:rPr>
        <w:t>for conventional aircraft</w:t>
      </w:r>
      <w:r w:rsidRPr="00AD1F05">
        <w:rPr>
          <w:rStyle w:val="StyleUnderline"/>
        </w:rPr>
        <w:t xml:space="preserve"> to maintain flight</w:t>
      </w:r>
      <w:r w:rsidRPr="00AD1F05">
        <w:rPr>
          <w:sz w:val="16"/>
        </w:rPr>
        <w:t xml:space="preserve">. At this altitude, </w:t>
      </w:r>
      <w:r w:rsidRPr="00AD1F05">
        <w:rPr>
          <w:rStyle w:val="StyleUnderline"/>
        </w:rPr>
        <w:t>a conventional plane would need to reach orbital velocity or risk falling back to Earth</w:t>
      </w:r>
      <w:r w:rsidRPr="00AD1F05">
        <w:rPr>
          <w:sz w:val="16"/>
        </w:rPr>
        <w:t>.</w:t>
      </w:r>
    </w:p>
    <w:p w14:paraId="30DD4141" w14:textId="77777777" w:rsidR="00482D8D" w:rsidRPr="00AD1F05" w:rsidRDefault="00482D8D" w:rsidP="00482D8D">
      <w:pPr>
        <w:rPr>
          <w:sz w:val="16"/>
        </w:rPr>
      </w:pPr>
      <w:r w:rsidRPr="00AD1F05">
        <w:rPr>
          <w:rStyle w:val="StyleUnderline"/>
        </w:rPr>
        <w:t xml:space="preserve">The </w:t>
      </w:r>
      <w:r w:rsidRPr="00C52D74">
        <w:rPr>
          <w:rStyle w:val="Emphasis"/>
        </w:rPr>
        <w:t>world governing body for aeronautic and astronautic records</w:t>
      </w:r>
      <w:r w:rsidRPr="00AD1F05">
        <w:rPr>
          <w:rStyle w:val="StyleUnderline"/>
        </w:rPr>
        <w:t>, the</w:t>
      </w:r>
      <w:r w:rsidRPr="00AD1F05">
        <w:rPr>
          <w:sz w:val="16"/>
        </w:rPr>
        <w:t xml:space="preserve"> Fédération </w:t>
      </w:r>
      <w:proofErr w:type="spellStart"/>
      <w:r w:rsidRPr="00AD1F05">
        <w:rPr>
          <w:sz w:val="16"/>
        </w:rPr>
        <w:t>Aéronautique</w:t>
      </w:r>
      <w:proofErr w:type="spellEnd"/>
      <w:r w:rsidRPr="00AD1F05">
        <w:rPr>
          <w:sz w:val="16"/>
        </w:rPr>
        <w:t xml:space="preserve"> </w:t>
      </w:r>
      <w:proofErr w:type="spellStart"/>
      <w:r w:rsidRPr="00AD1F05">
        <w:rPr>
          <w:sz w:val="16"/>
        </w:rPr>
        <w:t>Internationale</w:t>
      </w:r>
      <w:proofErr w:type="spellEnd"/>
      <w:r w:rsidRPr="00AD1F05">
        <w:rPr>
          <w:sz w:val="16"/>
        </w:rPr>
        <w:t xml:space="preserve"> (</w:t>
      </w:r>
      <w:r w:rsidRPr="00AD1F05">
        <w:rPr>
          <w:rStyle w:val="Emphasis"/>
        </w:rPr>
        <w:t>FAI</w:t>
      </w:r>
      <w:r w:rsidRPr="00AD1F05">
        <w:rPr>
          <w:sz w:val="16"/>
        </w:rPr>
        <w:t xml:space="preserve">), </w:t>
      </w:r>
      <w:r w:rsidRPr="00AD1F05">
        <w:rPr>
          <w:rStyle w:val="StyleUnderline"/>
        </w:rPr>
        <w:t xml:space="preserve">and </w:t>
      </w:r>
      <w:r w:rsidRPr="00D4680C">
        <w:rPr>
          <w:rStyle w:val="StyleUnderline"/>
          <w:highlight w:val="green"/>
        </w:rPr>
        <w:t>many</w:t>
      </w:r>
      <w:r w:rsidRPr="00AD1F05">
        <w:rPr>
          <w:rStyle w:val="StyleUnderline"/>
        </w:rPr>
        <w:t xml:space="preserve"> other </w:t>
      </w:r>
      <w:r w:rsidRPr="00D4680C">
        <w:rPr>
          <w:rStyle w:val="StyleUnderline"/>
          <w:highlight w:val="green"/>
        </w:rPr>
        <w:t xml:space="preserve">organizations use the </w:t>
      </w:r>
      <w:proofErr w:type="spellStart"/>
      <w:r w:rsidRPr="00D4680C">
        <w:rPr>
          <w:rStyle w:val="Emphasis"/>
          <w:highlight w:val="green"/>
        </w:rPr>
        <w:t>Kármán</w:t>
      </w:r>
      <w:proofErr w:type="spellEnd"/>
      <w:r w:rsidRPr="00D4680C">
        <w:rPr>
          <w:rStyle w:val="Emphasis"/>
          <w:highlight w:val="green"/>
        </w:rPr>
        <w:t xml:space="preserve"> Line</w:t>
      </w:r>
      <w:r w:rsidRPr="00AD1F05">
        <w:rPr>
          <w:rStyle w:val="StyleUnderline"/>
        </w:rPr>
        <w:t xml:space="preserve"> </w:t>
      </w:r>
      <w:r w:rsidRPr="00AD1F05">
        <w:rPr>
          <w:sz w:val="16"/>
        </w:rPr>
        <w:t>as a way of determining when space flight has been achieved.</w:t>
      </w:r>
    </w:p>
    <w:p w14:paraId="331D191B" w14:textId="77777777" w:rsidR="00482D8D" w:rsidRDefault="00482D8D" w:rsidP="00482D8D"/>
    <w:p w14:paraId="7E58E703" w14:textId="77777777" w:rsidR="00482D8D" w:rsidRDefault="00482D8D" w:rsidP="00482D8D">
      <w:pPr>
        <w:pStyle w:val="Heading4"/>
      </w:pPr>
      <w:r>
        <w:t xml:space="preserve">Private entities are </w:t>
      </w:r>
      <w:r w:rsidRPr="00B265A4">
        <w:rPr>
          <w:u w:val="single"/>
        </w:rPr>
        <w:t>non-governmental</w:t>
      </w:r>
      <w:r>
        <w:t>.</w:t>
      </w:r>
    </w:p>
    <w:p w14:paraId="33A365DC" w14:textId="77777777" w:rsidR="00482D8D" w:rsidRPr="00B83284" w:rsidRDefault="00482D8D" w:rsidP="00482D8D">
      <w:r w:rsidRPr="00B83284">
        <w:rPr>
          <w:rStyle w:val="Style13ptBold"/>
        </w:rPr>
        <w:t>Dunk 11</w:t>
      </w:r>
      <w:r>
        <w:t xml:space="preserve"> – Frans G. von der Dunk, 2011, [“</w:t>
      </w:r>
      <w:r w:rsidRPr="00B83284">
        <w:t xml:space="preserve">The Origins of </w:t>
      </w:r>
      <w:proofErr w:type="spellStart"/>
      <w:r w:rsidRPr="00B83284">
        <w:t>Authorisation</w:t>
      </w:r>
      <w:proofErr w:type="spellEnd"/>
      <w:r w:rsidRPr="00B83284">
        <w:t>: Article VI of the Outer Space Treaty and International Space Law</w:t>
      </w:r>
      <w:r>
        <w:t>,” University of Nebraska] Justin</w:t>
      </w:r>
    </w:p>
    <w:p w14:paraId="5073BBB8" w14:textId="1F6D5777" w:rsidR="00482D8D" w:rsidRPr="004017AF" w:rsidRDefault="00482D8D" w:rsidP="00482D8D">
      <w:pPr>
        <w:rPr>
          <w:sz w:val="16"/>
        </w:rPr>
      </w:pPr>
      <w:r w:rsidRPr="00B83284">
        <w:rPr>
          <w:sz w:val="16"/>
        </w:rPr>
        <w:lastRenderedPageBreak/>
        <w:t xml:space="preserve">4. </w:t>
      </w:r>
      <w:r w:rsidRPr="00B83284">
        <w:rPr>
          <w:highlight w:val="green"/>
          <w:u w:val="single"/>
        </w:rPr>
        <w:t>Interpreting</w:t>
      </w:r>
      <w:r w:rsidRPr="00B83284">
        <w:rPr>
          <w:u w:val="single"/>
        </w:rPr>
        <w:t xml:space="preserve"> Article VI of </w:t>
      </w:r>
      <w:r w:rsidRPr="00B83284">
        <w:rPr>
          <w:highlight w:val="green"/>
          <w:u w:val="single"/>
        </w:rPr>
        <w:t xml:space="preserve">the </w:t>
      </w:r>
      <w:r w:rsidRPr="00B265A4">
        <w:rPr>
          <w:rStyle w:val="Emphasis"/>
          <w:highlight w:val="green"/>
        </w:rPr>
        <w:t>Outer</w:t>
      </w:r>
      <w:r w:rsidRPr="00B83284">
        <w:rPr>
          <w:highlight w:val="green"/>
          <w:u w:val="single"/>
        </w:rPr>
        <w:t xml:space="preserve"> </w:t>
      </w:r>
      <w:r w:rsidRPr="00B265A4">
        <w:rPr>
          <w:rStyle w:val="Emphasis"/>
          <w:highlight w:val="green"/>
        </w:rPr>
        <w:t>Space</w:t>
      </w:r>
      <w:r w:rsidRPr="00B83284">
        <w:rPr>
          <w:highlight w:val="green"/>
          <w:u w:val="single"/>
        </w:rPr>
        <w:t xml:space="preserve"> </w:t>
      </w:r>
      <w:r w:rsidRPr="00B265A4">
        <w:rPr>
          <w:rStyle w:val="Emphasis"/>
          <w:highlight w:val="green"/>
        </w:rPr>
        <w:t>Treaty</w:t>
      </w:r>
      <w:r w:rsidRPr="00B83284">
        <w:rPr>
          <w:sz w:val="16"/>
        </w:rPr>
        <w:t xml:space="preserve"> One main novel feature of Article VI stood out with reference to the role of private enterprise in this context. Contrary to the version of the concept applicable under general international law, where “direct state responsibility” only pertained to acts somehow directly attributable to a state and states could only be addressed for acts by private actors under “indirect,” “due care”/“due diligence” responsibility,18 Article VI made no difference as to whether the activities at issue were the state’s own (“whether such activities are carried on by governmental agencies” . . .) or those of </w:t>
      </w:r>
      <w:r w:rsidRPr="00B83284">
        <w:rPr>
          <w:rStyle w:val="Emphasis"/>
          <w:highlight w:val="green"/>
        </w:rPr>
        <w:t>private actors</w:t>
      </w:r>
      <w:r w:rsidRPr="00B83284">
        <w:rPr>
          <w:rStyle w:val="Emphasis"/>
        </w:rPr>
        <w:t xml:space="preserve"> (. . . “or by </w:t>
      </w:r>
      <w:r w:rsidRPr="00B83284">
        <w:rPr>
          <w:rStyle w:val="Emphasis"/>
          <w:highlight w:val="green"/>
        </w:rPr>
        <w:t>non-governmental entities</w:t>
      </w:r>
      <w:r w:rsidRPr="00B83284">
        <w:rPr>
          <w:rStyle w:val="Emphasis"/>
        </w:rPr>
        <w:t>”).</w:t>
      </w:r>
      <w:r w:rsidRPr="00B83284">
        <w:rPr>
          <w:sz w:val="16"/>
        </w:rPr>
        <w:t xml:space="preserve"> The interests of the Soviet Union in ensuring that, whomever would </w:t>
      </w:r>
      <w:proofErr w:type="gramStart"/>
      <w:r w:rsidRPr="00B83284">
        <w:rPr>
          <w:sz w:val="16"/>
        </w:rPr>
        <w:t>actually conduct</w:t>
      </w:r>
      <w:proofErr w:type="gramEnd"/>
      <w:r w:rsidRPr="00B83284">
        <w:rPr>
          <w:sz w:val="16"/>
        </w:rPr>
        <w:t xml:space="preserve"> a certain space activity, some state or other could be held responsible for its compliance with applicable rules of space law to that extent had prevailed. However, the general acceptance of Article VI as cornerstone of the Outer Space Treaty unfortunately was far from the end of the story. Partly, this was the consequence of key principles being left undefined.</w:t>
      </w:r>
    </w:p>
    <w:p w14:paraId="6A51B083" w14:textId="77777777" w:rsidR="004017AF" w:rsidRPr="0076788C" w:rsidRDefault="004017AF" w:rsidP="004017AF">
      <w:pPr>
        <w:pStyle w:val="Heading4"/>
      </w:pPr>
      <w:r w:rsidRPr="0076788C">
        <w:t xml:space="preserve">Resolved is defined as </w:t>
      </w:r>
      <w:r>
        <w:t>“</w:t>
      </w:r>
      <w:r w:rsidRPr="0076788C">
        <w:t xml:space="preserve">settle or </w:t>
      </w:r>
      <w:r w:rsidRPr="0076788C">
        <w:rPr>
          <w:rStyle w:val="Emphasis"/>
          <w:b/>
          <w:iCs w:val="0"/>
          <w:u w:val="none"/>
        </w:rPr>
        <w:t>find a solution</w:t>
      </w:r>
      <w:r w:rsidRPr="0076788C">
        <w:t xml:space="preserve"> </w:t>
      </w:r>
      <w:r w:rsidRPr="0076788C">
        <w:rPr>
          <w:rStyle w:val="Emphasis"/>
          <w:b/>
          <w:iCs w:val="0"/>
          <w:u w:val="none"/>
        </w:rPr>
        <w:t>to</w:t>
      </w:r>
      <w:r w:rsidRPr="0076788C">
        <w:t xml:space="preserve"> (</w:t>
      </w:r>
      <w:r w:rsidRPr="0076788C">
        <w:rPr>
          <w:rStyle w:val="Emphasis"/>
          <w:b/>
          <w:iCs w:val="0"/>
          <w:u w:val="none"/>
        </w:rPr>
        <w:t>a</w:t>
      </w:r>
      <w:r w:rsidRPr="0076788C">
        <w:t xml:space="preserve"> problem, dispute, or </w:t>
      </w:r>
      <w:r w:rsidRPr="0076788C">
        <w:rPr>
          <w:rStyle w:val="Emphasis"/>
          <w:b/>
          <w:iCs w:val="0"/>
          <w:u w:val="none"/>
        </w:rPr>
        <w:t>contentious matter</w:t>
      </w:r>
      <w:r w:rsidRPr="0076788C">
        <w:t>)</w:t>
      </w:r>
      <w:r>
        <w:t>”</w:t>
      </w:r>
      <w:r w:rsidRPr="0076788C">
        <w:t xml:space="preserve"> so resolved means the resolution has been </w:t>
      </w:r>
      <w:r>
        <w:t>already proven</w:t>
      </w:r>
      <w:r w:rsidRPr="0076788C">
        <w:t xml:space="preserve"> true. </w:t>
      </w:r>
    </w:p>
    <w:p w14:paraId="5AED90F7" w14:textId="77777777" w:rsidR="004017AF" w:rsidRDefault="004017AF" w:rsidP="004017AF">
      <w:hyperlink r:id="rId14" w:history="1">
        <w:r w:rsidRPr="00291C20">
          <w:rPr>
            <w:rStyle w:val="Hyperlink"/>
          </w:rPr>
          <w:t>https://www.lexico.com/en/definition/resolve</w:t>
        </w:r>
      </w:hyperlink>
    </w:p>
    <w:p w14:paraId="66DF4BD7" w14:textId="77777777" w:rsidR="004017AF" w:rsidRDefault="004017AF" w:rsidP="004017AF"/>
    <w:p w14:paraId="02F54F8C" w14:textId="77777777" w:rsidR="00482D8D" w:rsidRDefault="00482D8D" w:rsidP="00482D8D"/>
    <w:p w14:paraId="17F96F33" w14:textId="77777777" w:rsidR="00482D8D" w:rsidRDefault="00482D8D" w:rsidP="00482D8D">
      <w:pPr>
        <w:pStyle w:val="Heading3"/>
      </w:pPr>
      <w:r>
        <w:lastRenderedPageBreak/>
        <w:t>1AC – Advantage</w:t>
      </w:r>
    </w:p>
    <w:p w14:paraId="572BB9FD" w14:textId="77777777" w:rsidR="00482D8D" w:rsidRDefault="00482D8D" w:rsidP="00482D8D">
      <w:pPr>
        <w:pStyle w:val="Heading4"/>
      </w:pPr>
      <w:r>
        <w:t xml:space="preserve">The private sector </w:t>
      </w:r>
      <w:r w:rsidRPr="00297AF0">
        <w:rPr>
          <w:u w:val="single"/>
        </w:rPr>
        <w:t>locks in</w:t>
      </w:r>
      <w:r>
        <w:t xml:space="preserve"> the Kessler Syndrome as a </w:t>
      </w:r>
      <w:r w:rsidRPr="00297AF0">
        <w:rPr>
          <w:u w:val="single"/>
        </w:rPr>
        <w:t xml:space="preserve">structurally </w:t>
      </w:r>
      <w:r>
        <w:rPr>
          <w:u w:val="single"/>
        </w:rPr>
        <w:t>inevitability</w:t>
      </w:r>
      <w:r>
        <w:t xml:space="preserve"> by 2035. The debris threat </w:t>
      </w:r>
      <w:r w:rsidRPr="00297AF0">
        <w:rPr>
          <w:u w:val="single"/>
        </w:rPr>
        <w:t>isn’t internalized</w:t>
      </w:r>
      <w:r>
        <w:t xml:space="preserve">, </w:t>
      </w:r>
      <w:r w:rsidRPr="00275260">
        <w:rPr>
          <w:u w:val="single"/>
        </w:rPr>
        <w:t>engineering studies</w:t>
      </w:r>
      <w:r>
        <w:t xml:space="preserve">, </w:t>
      </w:r>
      <w:r w:rsidRPr="00297AF0">
        <w:rPr>
          <w:u w:val="single"/>
        </w:rPr>
        <w:t>profit-motive</w:t>
      </w:r>
      <w:r>
        <w:t xml:space="preserve"> AND </w:t>
      </w:r>
      <w:r w:rsidRPr="00297AF0">
        <w:rPr>
          <w:u w:val="single"/>
        </w:rPr>
        <w:t>inefficient guidelines</w:t>
      </w:r>
      <w:r>
        <w:t>.</w:t>
      </w:r>
    </w:p>
    <w:p w14:paraId="438B142C" w14:textId="77777777" w:rsidR="00482D8D" w:rsidRPr="00297AF0" w:rsidRDefault="00482D8D" w:rsidP="00482D8D">
      <w:r w:rsidRPr="00297AF0">
        <w:rPr>
          <w:rStyle w:val="Style13ptBold"/>
        </w:rPr>
        <w:t xml:space="preserve">Rao and </w:t>
      </w:r>
      <w:proofErr w:type="spellStart"/>
      <w:r w:rsidRPr="00297AF0">
        <w:rPr>
          <w:rStyle w:val="Style13ptBold"/>
        </w:rPr>
        <w:t>Rondina</w:t>
      </w:r>
      <w:proofErr w:type="spellEnd"/>
      <w:r>
        <w:t xml:space="preserve"> 2/16/</w:t>
      </w:r>
      <w:r w:rsidRPr="00297AF0">
        <w:rPr>
          <w:rStyle w:val="Style13ptBold"/>
        </w:rPr>
        <w:t>22</w:t>
      </w:r>
      <w:r>
        <w:t xml:space="preserve"> [Akhil Rao and Giacomo </w:t>
      </w:r>
      <w:proofErr w:type="spellStart"/>
      <w:r>
        <w:t>Rondina</w:t>
      </w:r>
      <w:proofErr w:type="spellEnd"/>
      <w:r>
        <w:t>. *Middlebury College in the Department of Economics. **University of California, San Diego. “</w:t>
      </w:r>
      <w:r w:rsidRPr="00297AF0">
        <w:t>Open access to orbit and runaway space debris growth</w:t>
      </w:r>
      <w:r>
        <w:t xml:space="preserve">.” </w:t>
      </w:r>
      <w:hyperlink r:id="rId15" w:history="1">
        <w:r w:rsidRPr="00291C20">
          <w:rPr>
            <w:rStyle w:val="Hyperlink"/>
          </w:rPr>
          <w:t>https://arxiv.org/pdf/2202.07442.pdf</w:t>
        </w:r>
      </w:hyperlink>
      <w:r>
        <w:t>] Justin</w:t>
      </w:r>
    </w:p>
    <w:p w14:paraId="4991C017" w14:textId="77777777" w:rsidR="00482D8D" w:rsidRPr="0077694C" w:rsidRDefault="00482D8D" w:rsidP="00482D8D">
      <w:pPr>
        <w:rPr>
          <w:sz w:val="14"/>
        </w:rPr>
      </w:pPr>
      <w:r w:rsidRPr="0077694C">
        <w:rPr>
          <w:sz w:val="14"/>
        </w:rPr>
        <w:t xml:space="preserve">In this paper </w:t>
      </w:r>
      <w:r w:rsidRPr="00297AF0">
        <w:rPr>
          <w:u w:val="single"/>
        </w:rPr>
        <w:t xml:space="preserve">we present a dynamic </w:t>
      </w:r>
      <w:proofErr w:type="spellStart"/>
      <w:r w:rsidRPr="00D4680C">
        <w:rPr>
          <w:highlight w:val="green"/>
          <w:u w:val="single"/>
        </w:rPr>
        <w:t>physico</w:t>
      </w:r>
      <w:proofErr w:type="spellEnd"/>
      <w:r w:rsidRPr="00D4680C">
        <w:rPr>
          <w:highlight w:val="green"/>
          <w:u w:val="single"/>
        </w:rPr>
        <w:t xml:space="preserve">-economic </w:t>
      </w:r>
      <w:r w:rsidRPr="00D4680C">
        <w:rPr>
          <w:rStyle w:val="Emphasis"/>
          <w:highlight w:val="green"/>
        </w:rPr>
        <w:t>model of orbit</w:t>
      </w:r>
      <w:r w:rsidRPr="00B97E25">
        <w:rPr>
          <w:rStyle w:val="Emphasis"/>
        </w:rPr>
        <w:t xml:space="preserve"> use</w:t>
      </w:r>
      <w:r w:rsidRPr="00297AF0">
        <w:rPr>
          <w:u w:val="single"/>
        </w:rPr>
        <w:t xml:space="preserve"> </w:t>
      </w:r>
      <w:r w:rsidRPr="00275260">
        <w:rPr>
          <w:u w:val="single"/>
        </w:rPr>
        <w:t>under</w:t>
      </w:r>
      <w:r w:rsidRPr="0077694C">
        <w:rPr>
          <w:sz w:val="14"/>
        </w:rPr>
        <w:t xml:space="preserve"> rational </w:t>
      </w:r>
      <w:r w:rsidRPr="00297AF0">
        <w:rPr>
          <w:u w:val="single"/>
        </w:rPr>
        <w:t xml:space="preserve">expectations </w:t>
      </w:r>
      <w:r w:rsidRPr="00D4680C">
        <w:rPr>
          <w:highlight w:val="green"/>
          <w:u w:val="single"/>
        </w:rPr>
        <w:t>with</w:t>
      </w:r>
      <w:r w:rsidRPr="0077694C">
        <w:rPr>
          <w:sz w:val="14"/>
        </w:rPr>
        <w:t xml:space="preserve"> endogenous </w:t>
      </w:r>
      <w:r w:rsidRPr="00297AF0">
        <w:rPr>
          <w:u w:val="single"/>
        </w:rPr>
        <w:t xml:space="preserve">collision probability and </w:t>
      </w:r>
      <w:r w:rsidRPr="00D4680C">
        <w:rPr>
          <w:highlight w:val="green"/>
          <w:u w:val="single"/>
        </w:rPr>
        <w:t>Kessler Syndrome</w:t>
      </w:r>
      <w:r w:rsidRPr="00297AF0">
        <w:rPr>
          <w:u w:val="single"/>
        </w:rPr>
        <w:t>. We show</w:t>
      </w:r>
      <w:r w:rsidRPr="0077694C">
        <w:rPr>
          <w:sz w:val="14"/>
        </w:rPr>
        <w:t xml:space="preserve"> how both </w:t>
      </w:r>
      <w:r w:rsidRPr="00297AF0">
        <w:rPr>
          <w:u w:val="single"/>
        </w:rPr>
        <w:t>economic and physical parameters drive equilibrium</w:t>
      </w:r>
      <w:r w:rsidRPr="0077694C">
        <w:rPr>
          <w:sz w:val="14"/>
        </w:rPr>
        <w:t xml:space="preserve"> short- </w:t>
      </w:r>
      <w:r w:rsidRPr="00297AF0">
        <w:rPr>
          <w:u w:val="single"/>
        </w:rPr>
        <w:t>and</w:t>
      </w:r>
      <w:r w:rsidRPr="0077694C">
        <w:rPr>
          <w:sz w:val="14"/>
        </w:rPr>
        <w:t xml:space="preserve"> long-run </w:t>
      </w:r>
      <w:r w:rsidRPr="00297AF0">
        <w:rPr>
          <w:u w:val="single"/>
        </w:rPr>
        <w:t>orbital-use patterns</w:t>
      </w:r>
      <w:r w:rsidRPr="0077694C">
        <w:rPr>
          <w:sz w:val="14"/>
        </w:rPr>
        <w:t xml:space="preserve">, </w:t>
      </w:r>
      <w:r w:rsidRPr="00297AF0">
        <w:rPr>
          <w:u w:val="single"/>
        </w:rPr>
        <w:t>derive the marginal external cost of a satellite</w:t>
      </w:r>
      <w:r w:rsidRPr="0077694C">
        <w:rPr>
          <w:sz w:val="14"/>
        </w:rPr>
        <w:t xml:space="preserve">, </w:t>
      </w:r>
      <w:r w:rsidRPr="00297AF0">
        <w:rPr>
          <w:u w:val="single"/>
        </w:rPr>
        <w:t>explore the</w:t>
      </w:r>
      <w:r w:rsidRPr="0077694C">
        <w:rPr>
          <w:sz w:val="14"/>
        </w:rPr>
        <w:t xml:space="preserve"> multiplicity and </w:t>
      </w:r>
      <w:r w:rsidRPr="00297AF0">
        <w:rPr>
          <w:u w:val="single"/>
        </w:rPr>
        <w:t xml:space="preserve">stability of </w:t>
      </w:r>
      <w:proofErr w:type="spellStart"/>
      <w:r w:rsidRPr="00297AF0">
        <w:rPr>
          <w:u w:val="single"/>
        </w:rPr>
        <w:t>openaccess</w:t>
      </w:r>
      <w:proofErr w:type="spellEnd"/>
      <w:r w:rsidRPr="00297AF0">
        <w:rPr>
          <w:u w:val="single"/>
        </w:rPr>
        <w:t xml:space="preserve"> steady states</w:t>
      </w:r>
      <w:r w:rsidRPr="0077694C">
        <w:rPr>
          <w:sz w:val="14"/>
        </w:rPr>
        <w:t xml:space="preserve">, </w:t>
      </w:r>
      <w:r w:rsidRPr="00297AF0">
        <w:rPr>
          <w:u w:val="single"/>
        </w:rPr>
        <w:t>and examine the relationships</w:t>
      </w:r>
      <w:r w:rsidRPr="0077694C">
        <w:rPr>
          <w:sz w:val="14"/>
        </w:rPr>
        <w:t xml:space="preserve"> between open-access orbit use, optimal orbit use, and Kessler Syndrome. </w:t>
      </w:r>
      <w:r w:rsidRPr="00275260">
        <w:rPr>
          <w:u w:val="single"/>
        </w:rPr>
        <w:t>We</w:t>
      </w:r>
      <w:r w:rsidRPr="00297AF0">
        <w:rPr>
          <w:u w:val="single"/>
        </w:rPr>
        <w:t xml:space="preserve"> then calibrate the model to</w:t>
      </w:r>
      <w:r w:rsidRPr="0077694C">
        <w:rPr>
          <w:sz w:val="14"/>
        </w:rPr>
        <w:t xml:space="preserve"> an important region of </w:t>
      </w:r>
      <w:r w:rsidRPr="00297AF0">
        <w:rPr>
          <w:u w:val="single"/>
        </w:rPr>
        <w:t xml:space="preserve">LEO and estimate the </w:t>
      </w:r>
      <w:r w:rsidRPr="00B97E25">
        <w:rPr>
          <w:rStyle w:val="Emphasis"/>
        </w:rPr>
        <w:t>likely times</w:t>
      </w:r>
      <w:r w:rsidRPr="0077694C">
        <w:rPr>
          <w:sz w:val="14"/>
        </w:rPr>
        <w:t xml:space="preserve"> when </w:t>
      </w:r>
      <w:r w:rsidRPr="00297AF0">
        <w:rPr>
          <w:u w:val="single"/>
        </w:rPr>
        <w:t>Kessler Syndrome will occur</w:t>
      </w:r>
      <w:r w:rsidRPr="0077694C">
        <w:rPr>
          <w:sz w:val="14"/>
        </w:rPr>
        <w:t xml:space="preserve"> under different patterns of satellite industry economics. We highlight three messages regarding orbital-use management.</w:t>
      </w:r>
    </w:p>
    <w:p w14:paraId="7782FF9A" w14:textId="77777777" w:rsidR="00482D8D" w:rsidRPr="0077694C" w:rsidRDefault="00482D8D" w:rsidP="00482D8D">
      <w:pPr>
        <w:rPr>
          <w:sz w:val="14"/>
        </w:rPr>
      </w:pPr>
      <w:r w:rsidRPr="00D4680C">
        <w:rPr>
          <w:rStyle w:val="Emphasis"/>
          <w:sz w:val="24"/>
          <w:highlight w:val="green"/>
        </w:rPr>
        <w:t>First</w:t>
      </w:r>
      <w:r w:rsidRPr="0077694C">
        <w:rPr>
          <w:sz w:val="14"/>
        </w:rPr>
        <w:t xml:space="preserve">, under open access </w:t>
      </w:r>
      <w:r w:rsidRPr="00D4680C">
        <w:rPr>
          <w:highlight w:val="green"/>
          <w:u w:val="single"/>
        </w:rPr>
        <w:t>too many firms</w:t>
      </w:r>
      <w:r w:rsidRPr="00297AF0">
        <w:rPr>
          <w:u w:val="single"/>
        </w:rPr>
        <w:t xml:space="preserve"> will </w:t>
      </w:r>
      <w:r w:rsidRPr="00D4680C">
        <w:rPr>
          <w:highlight w:val="green"/>
          <w:u w:val="single"/>
        </w:rPr>
        <w:t xml:space="preserve">launch satellites because they won’t </w:t>
      </w:r>
      <w:r w:rsidRPr="00D4680C">
        <w:rPr>
          <w:rStyle w:val="Emphasis"/>
          <w:highlight w:val="green"/>
        </w:rPr>
        <w:t>internalize</w:t>
      </w:r>
      <w:r w:rsidRPr="00B97E25">
        <w:rPr>
          <w:rStyle w:val="Emphasis"/>
        </w:rPr>
        <w:t xml:space="preserve"> the </w:t>
      </w:r>
      <w:proofErr w:type="gramStart"/>
      <w:r w:rsidRPr="00D4680C">
        <w:rPr>
          <w:rStyle w:val="Emphasis"/>
          <w:highlight w:val="green"/>
        </w:rPr>
        <w:t>risks</w:t>
      </w:r>
      <w:proofErr w:type="gramEnd"/>
      <w:r w:rsidRPr="00D4680C">
        <w:rPr>
          <w:highlight w:val="green"/>
          <w:u w:val="single"/>
        </w:rPr>
        <w:t xml:space="preserve"> they impose on</w:t>
      </w:r>
      <w:r w:rsidRPr="0077694C">
        <w:rPr>
          <w:sz w:val="14"/>
        </w:rPr>
        <w:t xml:space="preserve"> other orbit </w:t>
      </w:r>
      <w:r w:rsidRPr="00D4680C">
        <w:rPr>
          <w:highlight w:val="green"/>
          <w:u w:val="single"/>
        </w:rPr>
        <w:t>users</w:t>
      </w:r>
      <w:r w:rsidRPr="0077694C">
        <w:rPr>
          <w:sz w:val="14"/>
        </w:rPr>
        <w:t xml:space="preserve">. Though </w:t>
      </w:r>
      <w:r w:rsidRPr="00D4680C">
        <w:rPr>
          <w:highlight w:val="green"/>
          <w:u w:val="single"/>
        </w:rPr>
        <w:t>profit maximizing satellite owners</w:t>
      </w:r>
      <w:r w:rsidRPr="0077694C">
        <w:rPr>
          <w:sz w:val="14"/>
        </w:rPr>
        <w:t xml:space="preserve"> have incentives to reduce launches as the risk of a collision grows, they </w:t>
      </w:r>
      <w:r w:rsidRPr="00D4680C">
        <w:rPr>
          <w:highlight w:val="green"/>
          <w:u w:val="single"/>
        </w:rPr>
        <w:t xml:space="preserve">do </w:t>
      </w:r>
      <w:r w:rsidRPr="00D4680C">
        <w:rPr>
          <w:rStyle w:val="Emphasis"/>
          <w:highlight w:val="green"/>
        </w:rPr>
        <w:t>not</w:t>
      </w:r>
      <w:r w:rsidRPr="00D4680C">
        <w:rPr>
          <w:highlight w:val="green"/>
          <w:u w:val="single"/>
        </w:rPr>
        <w:t xml:space="preserve"> respond to debris</w:t>
      </w:r>
      <w:r w:rsidRPr="00297AF0">
        <w:rPr>
          <w:u w:val="single"/>
        </w:rPr>
        <w:t xml:space="preserve"> growth</w:t>
      </w:r>
      <w:r w:rsidRPr="0077694C">
        <w:rPr>
          <w:sz w:val="14"/>
        </w:rPr>
        <w:t xml:space="preserve"> or collision risk </w:t>
      </w:r>
      <w:r w:rsidRPr="00D4680C">
        <w:rPr>
          <w:rStyle w:val="Emphasis"/>
          <w:highlight w:val="green"/>
        </w:rPr>
        <w:t>optimally</w:t>
      </w:r>
      <w:r w:rsidRPr="00297AF0">
        <w:rPr>
          <w:u w:val="single"/>
        </w:rPr>
        <w:t>. This inefficiency is independent of</w:t>
      </w:r>
      <w:r w:rsidRPr="0077694C">
        <w:rPr>
          <w:sz w:val="14"/>
        </w:rPr>
        <w:t xml:space="preserve"> whether </w:t>
      </w:r>
      <w:r w:rsidRPr="00297AF0">
        <w:rPr>
          <w:u w:val="single"/>
        </w:rPr>
        <w:t>Kessler Syndrome</w:t>
      </w:r>
      <w:r w:rsidRPr="0077694C">
        <w:rPr>
          <w:sz w:val="14"/>
        </w:rPr>
        <w:t xml:space="preserve"> is possible or not. Unlike many other bioeconomic commons problems, higher discount rates can induce less (rather than more) open-access overexploitation.</w:t>
      </w:r>
    </w:p>
    <w:p w14:paraId="7794C18F" w14:textId="77777777" w:rsidR="00482D8D" w:rsidRPr="0077694C" w:rsidRDefault="00482D8D" w:rsidP="00482D8D">
      <w:pPr>
        <w:rPr>
          <w:sz w:val="14"/>
        </w:rPr>
      </w:pPr>
      <w:r w:rsidRPr="00D4680C">
        <w:rPr>
          <w:rStyle w:val="Emphasis"/>
          <w:sz w:val="24"/>
          <w:highlight w:val="green"/>
        </w:rPr>
        <w:t>Second</w:t>
      </w:r>
      <w:r w:rsidRPr="0077694C">
        <w:rPr>
          <w:sz w:val="14"/>
        </w:rPr>
        <w:t xml:space="preserve">, </w:t>
      </w:r>
      <w:r w:rsidRPr="00D4680C">
        <w:rPr>
          <w:highlight w:val="green"/>
          <w:u w:val="single"/>
        </w:rPr>
        <w:t>Kessler</w:t>
      </w:r>
      <w:r w:rsidRPr="00297AF0">
        <w:rPr>
          <w:u w:val="single"/>
        </w:rPr>
        <w:t xml:space="preserve"> Syndrome is </w:t>
      </w:r>
      <w:r w:rsidRPr="00D4680C">
        <w:rPr>
          <w:rStyle w:val="Emphasis"/>
          <w:highlight w:val="green"/>
        </w:rPr>
        <w:t>possible</w:t>
      </w:r>
      <w:r w:rsidRPr="00D4680C">
        <w:rPr>
          <w:highlight w:val="green"/>
          <w:u w:val="single"/>
        </w:rPr>
        <w:t xml:space="preserve"> </w:t>
      </w:r>
      <w:proofErr w:type="gramStart"/>
      <w:r w:rsidRPr="00D4680C">
        <w:rPr>
          <w:highlight w:val="green"/>
          <w:u w:val="single"/>
        </w:rPr>
        <w:t>as long as</w:t>
      </w:r>
      <w:proofErr w:type="gramEnd"/>
      <w:r w:rsidRPr="0077694C">
        <w:rPr>
          <w:sz w:val="14"/>
        </w:rPr>
        <w:t xml:space="preserve"> debris objects can collide with each other and generate new fragments, </w:t>
      </w:r>
      <w:proofErr w:type="spellStart"/>
      <w:r w:rsidRPr="0077694C">
        <w:rPr>
          <w:sz w:val="14"/>
        </w:rPr>
        <w:t>i.e</w:t>
      </w:r>
      <w:proofErr w:type="spellEnd"/>
      <w:r w:rsidRPr="0077694C">
        <w:rPr>
          <w:sz w:val="14"/>
        </w:rPr>
        <w:t xml:space="preserve"> the new fragment formation </w:t>
      </w:r>
      <w:r w:rsidRPr="00D4680C">
        <w:rPr>
          <w:highlight w:val="green"/>
          <w:u w:val="single"/>
        </w:rPr>
        <w:t xml:space="preserve">debris coupling </w:t>
      </w:r>
      <w:r w:rsidRPr="00D4680C">
        <w:rPr>
          <w:rStyle w:val="Emphasis"/>
          <w:highlight w:val="green"/>
        </w:rPr>
        <w:t>exists</w:t>
      </w:r>
      <w:r w:rsidRPr="0077694C">
        <w:rPr>
          <w:sz w:val="14"/>
        </w:rPr>
        <w:t xml:space="preserve">. </w:t>
      </w:r>
      <w:r w:rsidRPr="00D4680C">
        <w:rPr>
          <w:rStyle w:val="Emphasis"/>
          <w:highlight w:val="green"/>
        </w:rPr>
        <w:t>Engineering studies</w:t>
      </w:r>
      <w:r w:rsidRPr="00D4680C">
        <w:rPr>
          <w:highlight w:val="green"/>
          <w:u w:val="single"/>
        </w:rPr>
        <w:t xml:space="preserve"> indicate</w:t>
      </w:r>
      <w:r w:rsidRPr="00297AF0">
        <w:rPr>
          <w:u w:val="single"/>
        </w:rPr>
        <w:t xml:space="preserve"> that </w:t>
      </w:r>
      <w:r w:rsidRPr="00D4680C">
        <w:rPr>
          <w:highlight w:val="green"/>
          <w:u w:val="single"/>
        </w:rPr>
        <w:t>this</w:t>
      </w:r>
      <w:r w:rsidRPr="00297AF0">
        <w:rPr>
          <w:u w:val="single"/>
        </w:rPr>
        <w:t xml:space="preserve"> coupling does </w:t>
      </w:r>
      <w:r w:rsidRPr="0077694C">
        <w:rPr>
          <w:sz w:val="14"/>
        </w:rPr>
        <w:t xml:space="preserve">in fact </w:t>
      </w:r>
      <w:r w:rsidRPr="00D4680C">
        <w:rPr>
          <w:highlight w:val="green"/>
          <w:u w:val="single"/>
        </w:rPr>
        <w:t>exist</w:t>
      </w:r>
      <w:r w:rsidRPr="0077694C">
        <w:rPr>
          <w:sz w:val="14"/>
        </w:rPr>
        <w:t xml:space="preserve">. Due to open access, </w:t>
      </w:r>
      <w:r w:rsidRPr="00297AF0">
        <w:rPr>
          <w:u w:val="single"/>
        </w:rPr>
        <w:t xml:space="preserve">even </w:t>
      </w:r>
      <w:r w:rsidRPr="00D4680C">
        <w:rPr>
          <w:highlight w:val="green"/>
          <w:u w:val="single"/>
        </w:rPr>
        <w:t>profit maximizing firms</w:t>
      </w:r>
      <w:r w:rsidRPr="00297AF0">
        <w:rPr>
          <w:u w:val="single"/>
        </w:rPr>
        <w:t xml:space="preserve"> with rational expectations</w:t>
      </w:r>
      <w:r w:rsidRPr="0077694C">
        <w:rPr>
          <w:sz w:val="14"/>
        </w:rPr>
        <w:t xml:space="preserve"> may </w:t>
      </w:r>
      <w:r w:rsidRPr="00297AF0">
        <w:rPr>
          <w:u w:val="single"/>
        </w:rPr>
        <w:t xml:space="preserve">continue to </w:t>
      </w:r>
      <w:r w:rsidRPr="00D4680C">
        <w:rPr>
          <w:highlight w:val="green"/>
          <w:u w:val="single"/>
        </w:rPr>
        <w:t>launch satellites</w:t>
      </w:r>
      <w:r w:rsidRPr="0077694C">
        <w:rPr>
          <w:sz w:val="14"/>
        </w:rPr>
        <w:t xml:space="preserve"> despite recognizing their role in causing Kessler Syndrome and </w:t>
      </w:r>
      <w:r w:rsidRPr="00D4680C">
        <w:rPr>
          <w:highlight w:val="green"/>
          <w:u w:val="single"/>
        </w:rPr>
        <w:t>even after</w:t>
      </w:r>
      <w:r w:rsidRPr="0077694C">
        <w:rPr>
          <w:u w:val="single"/>
        </w:rPr>
        <w:t xml:space="preserve"> the Kessler </w:t>
      </w:r>
      <w:r w:rsidRPr="00D4680C">
        <w:rPr>
          <w:highlight w:val="green"/>
          <w:u w:val="single"/>
        </w:rPr>
        <w:t xml:space="preserve">threshold has been </w:t>
      </w:r>
      <w:r w:rsidRPr="00D4680C">
        <w:rPr>
          <w:rStyle w:val="Emphasis"/>
          <w:highlight w:val="green"/>
        </w:rPr>
        <w:t>crossed</w:t>
      </w:r>
      <w:r w:rsidRPr="0077694C">
        <w:rPr>
          <w:sz w:val="14"/>
        </w:rPr>
        <w:t>.</w:t>
      </w:r>
    </w:p>
    <w:p w14:paraId="20D28CA7" w14:textId="77777777" w:rsidR="00482D8D" w:rsidRDefault="00482D8D" w:rsidP="00482D8D">
      <w:pPr>
        <w:rPr>
          <w:sz w:val="14"/>
        </w:rPr>
      </w:pPr>
      <w:r w:rsidRPr="00D4680C">
        <w:rPr>
          <w:rStyle w:val="Emphasis"/>
          <w:sz w:val="24"/>
          <w:highlight w:val="green"/>
        </w:rPr>
        <w:t>Third</w:t>
      </w:r>
      <w:r w:rsidRPr="0077694C">
        <w:rPr>
          <w:sz w:val="14"/>
        </w:rPr>
        <w:t xml:space="preserve">, under open access </w:t>
      </w:r>
      <w:r w:rsidRPr="00D4680C">
        <w:rPr>
          <w:highlight w:val="green"/>
          <w:u w:val="single"/>
        </w:rPr>
        <w:t>Kessler</w:t>
      </w:r>
      <w:r w:rsidRPr="0077694C">
        <w:rPr>
          <w:u w:val="single"/>
        </w:rPr>
        <w:t xml:space="preserve"> Syndrome is</w:t>
      </w:r>
      <w:r w:rsidRPr="0077694C">
        <w:rPr>
          <w:sz w:val="14"/>
        </w:rPr>
        <w:t xml:space="preserve"> more </w:t>
      </w:r>
      <w:r w:rsidRPr="00D4680C">
        <w:rPr>
          <w:highlight w:val="green"/>
          <w:u w:val="single"/>
        </w:rPr>
        <w:t>likely as</w:t>
      </w:r>
      <w:r w:rsidRPr="0077694C">
        <w:rPr>
          <w:u w:val="single"/>
        </w:rPr>
        <w:t xml:space="preserve"> the </w:t>
      </w:r>
      <w:r w:rsidRPr="00B97E25">
        <w:rPr>
          <w:rStyle w:val="Emphasis"/>
        </w:rPr>
        <w:t xml:space="preserve">excess </w:t>
      </w:r>
      <w:r w:rsidRPr="00D4680C">
        <w:rPr>
          <w:rStyle w:val="Emphasis"/>
          <w:highlight w:val="green"/>
        </w:rPr>
        <w:t>return</w:t>
      </w:r>
      <w:r w:rsidRPr="00D4680C">
        <w:rPr>
          <w:highlight w:val="green"/>
          <w:u w:val="single"/>
        </w:rPr>
        <w:t xml:space="preserve"> on a satellite rises</w:t>
      </w:r>
      <w:r w:rsidRPr="0077694C">
        <w:rPr>
          <w:sz w:val="14"/>
        </w:rPr>
        <w:t xml:space="preserve">, </w:t>
      </w:r>
      <w:r w:rsidRPr="0077694C">
        <w:rPr>
          <w:u w:val="single"/>
        </w:rPr>
        <w:t>even if firms will respond to orbital congestion by launching fewer satellites</w:t>
      </w:r>
      <w:r w:rsidRPr="0077694C">
        <w:rPr>
          <w:sz w:val="14"/>
        </w:rPr>
        <w:t xml:space="preserve">. As launch costs fall and </w:t>
      </w:r>
      <w:r w:rsidRPr="00D4680C">
        <w:rPr>
          <w:highlight w:val="green"/>
          <w:u w:val="single"/>
        </w:rPr>
        <w:t>new</w:t>
      </w:r>
      <w:r w:rsidRPr="0077694C">
        <w:rPr>
          <w:u w:val="single"/>
        </w:rPr>
        <w:t xml:space="preserve"> commercial </w:t>
      </w:r>
      <w:r w:rsidRPr="00D4680C">
        <w:rPr>
          <w:highlight w:val="green"/>
          <w:u w:val="single"/>
        </w:rPr>
        <w:t>satellite applications become viable</w:t>
      </w:r>
      <w:r w:rsidRPr="0077694C">
        <w:rPr>
          <w:sz w:val="14"/>
        </w:rPr>
        <w:t xml:space="preserve">, </w:t>
      </w:r>
      <w:r w:rsidRPr="00F52977">
        <w:rPr>
          <w:u w:val="single"/>
        </w:rPr>
        <w:t>LEO</w:t>
      </w:r>
      <w:r w:rsidRPr="0077694C">
        <w:rPr>
          <w:u w:val="single"/>
        </w:rPr>
        <w:t xml:space="preserve"> is</w:t>
      </w:r>
      <w:r w:rsidRPr="0077694C">
        <w:rPr>
          <w:sz w:val="14"/>
        </w:rPr>
        <w:t xml:space="preserve"> thus </w:t>
      </w:r>
      <w:r w:rsidRPr="0077694C">
        <w:rPr>
          <w:u w:val="single"/>
        </w:rPr>
        <w:t>increasingly</w:t>
      </w:r>
      <w:r w:rsidRPr="0077694C">
        <w:rPr>
          <w:sz w:val="14"/>
        </w:rPr>
        <w:t xml:space="preserve"> and </w:t>
      </w:r>
      <w:r w:rsidRPr="0077694C">
        <w:rPr>
          <w:u w:val="single"/>
        </w:rPr>
        <w:t>inefficiently likely to experience Kessler Syndrome</w:t>
      </w:r>
      <w:r w:rsidRPr="0077694C">
        <w:rPr>
          <w:sz w:val="14"/>
        </w:rPr>
        <w:t xml:space="preserve">. While it may seem paradoxical that </w:t>
      </w:r>
      <w:r w:rsidRPr="0077694C">
        <w:rPr>
          <w:u w:val="single"/>
        </w:rPr>
        <w:t xml:space="preserve">the very changes which </w:t>
      </w:r>
      <w:r w:rsidRPr="00D4680C">
        <w:rPr>
          <w:highlight w:val="green"/>
          <w:u w:val="single"/>
        </w:rPr>
        <w:t xml:space="preserve">make orbit use </w:t>
      </w:r>
      <w:r w:rsidRPr="00D4680C">
        <w:rPr>
          <w:rStyle w:val="Emphasis"/>
          <w:highlight w:val="green"/>
        </w:rPr>
        <w:t>profitable</w:t>
      </w:r>
      <w:r w:rsidRPr="0077694C">
        <w:rPr>
          <w:sz w:val="14"/>
        </w:rPr>
        <w:t xml:space="preserve"> can also </w:t>
      </w:r>
      <w:r w:rsidRPr="0077694C">
        <w:rPr>
          <w:u w:val="single"/>
        </w:rPr>
        <w:t>increase the risk of resource collapse</w:t>
      </w:r>
      <w:r w:rsidRPr="0077694C">
        <w:rPr>
          <w:sz w:val="14"/>
        </w:rPr>
        <w:t xml:space="preserve">, such dynamics occur frequently in bioeconomic commons problems. Calibrated simulations reveal </w:t>
      </w:r>
      <w:r w:rsidRPr="0077694C">
        <w:rPr>
          <w:u w:val="single"/>
        </w:rPr>
        <w:t>that space economy growth rates</w:t>
      </w:r>
      <w:r w:rsidRPr="0077694C">
        <w:rPr>
          <w:sz w:val="14"/>
        </w:rPr>
        <w:t xml:space="preserve"> projected by investment banks and industry associations </w:t>
      </w:r>
      <w:r w:rsidRPr="0077694C">
        <w:rPr>
          <w:u w:val="single"/>
        </w:rPr>
        <w:t xml:space="preserve">are consistent with </w:t>
      </w:r>
      <w:r w:rsidRPr="00D4680C">
        <w:rPr>
          <w:highlight w:val="green"/>
          <w:u w:val="single"/>
        </w:rPr>
        <w:t>Kessler</w:t>
      </w:r>
      <w:r w:rsidRPr="0077694C">
        <w:rPr>
          <w:u w:val="single"/>
        </w:rPr>
        <w:t xml:space="preserve"> Syndrome </w:t>
      </w:r>
      <w:r w:rsidRPr="00D4680C">
        <w:rPr>
          <w:highlight w:val="green"/>
          <w:u w:val="single"/>
        </w:rPr>
        <w:t>occurring</w:t>
      </w:r>
      <w:r w:rsidRPr="0077694C">
        <w:rPr>
          <w:u w:val="single"/>
        </w:rPr>
        <w:t xml:space="preserve"> as </w:t>
      </w:r>
      <w:r w:rsidRPr="00B97E25">
        <w:rPr>
          <w:rStyle w:val="Emphasis"/>
        </w:rPr>
        <w:t xml:space="preserve">early as </w:t>
      </w:r>
      <w:r w:rsidRPr="00D4680C">
        <w:rPr>
          <w:rStyle w:val="Emphasis"/>
          <w:highlight w:val="green"/>
        </w:rPr>
        <w:t>2035</w:t>
      </w:r>
      <w:r w:rsidRPr="0077694C">
        <w:rPr>
          <w:sz w:val="14"/>
        </w:rPr>
        <w:t xml:space="preserve">. Our results suggest </w:t>
      </w:r>
      <w:proofErr w:type="gramStart"/>
      <w:r w:rsidRPr="0077694C">
        <w:rPr>
          <w:sz w:val="14"/>
        </w:rPr>
        <w:t>that,</w:t>
      </w:r>
      <w:proofErr w:type="gramEnd"/>
      <w:r w:rsidRPr="0077694C">
        <w:rPr>
          <w:sz w:val="14"/>
        </w:rPr>
        <w:t xml:space="preserve"> absent institutional reform, continued growth of the space economy may trigger Kessler Syndrome in the near future. This can occur even in regions perceived to have relatively high rates of natural renewability, providing new evidence that compliance with the 25-year rule is insufficient to ensure sustainable orbit use.</w:t>
      </w:r>
    </w:p>
    <w:p w14:paraId="486AA654" w14:textId="77777777" w:rsidR="00482D8D" w:rsidRDefault="00482D8D" w:rsidP="00482D8D"/>
    <w:p w14:paraId="3E7BBF2E" w14:textId="77777777" w:rsidR="00482D8D" w:rsidRDefault="00482D8D" w:rsidP="00482D8D">
      <w:pPr>
        <w:pStyle w:val="Heading4"/>
        <w:jc w:val="both"/>
      </w:pPr>
      <w:r>
        <w:t xml:space="preserve">Fragmentation leads to </w:t>
      </w:r>
      <w:r w:rsidRPr="0039480E">
        <w:rPr>
          <w:u w:val="single"/>
        </w:rPr>
        <w:t>speedy debris</w:t>
      </w:r>
      <w:r>
        <w:t xml:space="preserve"> – that’s </w:t>
      </w:r>
      <w:r w:rsidRPr="0039480E">
        <w:rPr>
          <w:u w:val="single"/>
        </w:rPr>
        <w:t>laws of physics</w:t>
      </w:r>
      <w:r>
        <w:t>.</w:t>
      </w:r>
    </w:p>
    <w:p w14:paraId="2C62194F" w14:textId="77777777" w:rsidR="00482D8D" w:rsidRPr="0039480E" w:rsidRDefault="00482D8D" w:rsidP="00482D8D">
      <w:r w:rsidRPr="0039480E">
        <w:rPr>
          <w:rStyle w:val="Style13ptBold"/>
        </w:rPr>
        <w:t>Aerospace.org n.d.</w:t>
      </w:r>
      <w:r>
        <w:t xml:space="preserve"> [</w:t>
      </w:r>
      <w:r w:rsidRPr="0039480E">
        <w:t xml:space="preserve">As an independent, nonprofit corporation operating the only FFRDC for the space enterprise, The Aerospace Corporation performs objective technical analyses and </w:t>
      </w:r>
      <w:r w:rsidRPr="0039480E">
        <w:lastRenderedPageBreak/>
        <w:t>assessments for a variety of government, civil, and commercial customers.</w:t>
      </w:r>
      <w:r>
        <w:t xml:space="preserve"> “</w:t>
      </w:r>
      <w:r w:rsidRPr="0039480E">
        <w:t>SPACE DEBRIS 101</w:t>
      </w:r>
      <w:r>
        <w:t xml:space="preserve">.” AEROSPACE. </w:t>
      </w:r>
      <w:hyperlink r:id="rId16" w:history="1">
        <w:r w:rsidRPr="00EE4324">
          <w:rPr>
            <w:rStyle w:val="Hyperlink"/>
          </w:rPr>
          <w:t>https://aerospace.org/article/space-debris-101</w:t>
        </w:r>
      </w:hyperlink>
      <w:r>
        <w:t>] Justin</w:t>
      </w:r>
    </w:p>
    <w:p w14:paraId="4A71BE1F" w14:textId="77777777" w:rsidR="00482D8D" w:rsidRPr="0039480E" w:rsidRDefault="00482D8D" w:rsidP="00482D8D">
      <w:pPr>
        <w:rPr>
          <w:sz w:val="14"/>
        </w:rPr>
      </w:pPr>
      <w:r w:rsidRPr="0039480E">
        <w:rPr>
          <w:sz w:val="14"/>
        </w:rPr>
        <w:t>Can you see space debris coming at you?</w:t>
      </w:r>
    </w:p>
    <w:p w14:paraId="08977D9D" w14:textId="77777777" w:rsidR="00482D8D" w:rsidRPr="0039480E" w:rsidRDefault="00482D8D" w:rsidP="00482D8D">
      <w:pPr>
        <w:rPr>
          <w:sz w:val="14"/>
        </w:rPr>
      </w:pPr>
      <w:r w:rsidRPr="0039480E">
        <w:rPr>
          <w:sz w:val="14"/>
        </w:rPr>
        <w:t xml:space="preserve">It is very unlikely that you would see space debris.  Relative to a person in orbit, </w:t>
      </w:r>
      <w:r w:rsidRPr="00D4680C">
        <w:rPr>
          <w:highlight w:val="green"/>
          <w:u w:val="single"/>
        </w:rPr>
        <w:t>space debris</w:t>
      </w:r>
      <w:r w:rsidRPr="00242935">
        <w:rPr>
          <w:u w:val="single"/>
        </w:rPr>
        <w:t xml:space="preserve"> is </w:t>
      </w:r>
      <w:r w:rsidRPr="00D4680C">
        <w:rPr>
          <w:highlight w:val="green"/>
          <w:u w:val="single"/>
        </w:rPr>
        <w:t>mov</w:t>
      </w:r>
      <w:r w:rsidRPr="00242935">
        <w:rPr>
          <w:u w:val="single"/>
        </w:rPr>
        <w:t xml:space="preserve">ing about </w:t>
      </w:r>
      <w:r w:rsidRPr="00D4680C">
        <w:rPr>
          <w:rStyle w:val="Emphasis"/>
          <w:highlight w:val="green"/>
        </w:rPr>
        <w:t>ten times faster than a bullet</w:t>
      </w:r>
      <w:r w:rsidRPr="0039480E">
        <w:rPr>
          <w:sz w:val="14"/>
        </w:rPr>
        <w:t xml:space="preserve">, and </w:t>
      </w:r>
      <w:proofErr w:type="gramStart"/>
      <w:r w:rsidRPr="0039480E">
        <w:rPr>
          <w:sz w:val="14"/>
        </w:rPr>
        <w:t>the vast majority of</w:t>
      </w:r>
      <w:proofErr w:type="gramEnd"/>
      <w:r w:rsidRPr="0039480E">
        <w:rPr>
          <w:sz w:val="14"/>
        </w:rPr>
        <w:t xml:space="preserve"> debris is as small as or smaller than a bullet. No one can see a bullet coming, let alone an object moving ten times faster.</w:t>
      </w:r>
    </w:p>
    <w:p w14:paraId="36BA950D" w14:textId="77777777" w:rsidR="00482D8D" w:rsidRPr="0039480E" w:rsidRDefault="00482D8D" w:rsidP="00482D8D">
      <w:pPr>
        <w:rPr>
          <w:sz w:val="14"/>
        </w:rPr>
      </w:pPr>
      <w:r w:rsidRPr="0039480E">
        <w:rPr>
          <w:sz w:val="14"/>
        </w:rPr>
        <w:t>What is an on-orbit collision like?</w:t>
      </w:r>
    </w:p>
    <w:p w14:paraId="2EF4E339" w14:textId="77777777" w:rsidR="00482D8D" w:rsidRPr="0039480E" w:rsidRDefault="00482D8D" w:rsidP="00482D8D">
      <w:pPr>
        <w:rPr>
          <w:sz w:val="14"/>
        </w:rPr>
      </w:pPr>
      <w:r w:rsidRPr="0039480E">
        <w:rPr>
          <w:sz w:val="14"/>
        </w:rPr>
        <w:t xml:space="preserve">It looks more like an explosion of each object, as if they passed through each other and exploded on the other side.  </w:t>
      </w:r>
      <w:r w:rsidRPr="00242935">
        <w:rPr>
          <w:u w:val="single"/>
        </w:rPr>
        <w:t xml:space="preserve">A </w:t>
      </w:r>
      <w:r w:rsidRPr="00D4680C">
        <w:rPr>
          <w:highlight w:val="green"/>
          <w:u w:val="single"/>
        </w:rPr>
        <w:t xml:space="preserve">hyper-velocity </w:t>
      </w:r>
      <w:r w:rsidRPr="00D4680C">
        <w:rPr>
          <w:rStyle w:val="Emphasis"/>
          <w:highlight w:val="green"/>
        </w:rPr>
        <w:t>collision</w:t>
      </w:r>
      <w:r w:rsidRPr="0039480E">
        <w:rPr>
          <w:sz w:val="14"/>
        </w:rPr>
        <w:t xml:space="preserve"> like those </w:t>
      </w:r>
      <w:r w:rsidRPr="00242935">
        <w:rPr>
          <w:u w:val="single"/>
        </w:rPr>
        <w:t xml:space="preserve">at orbital speed </w:t>
      </w:r>
      <w:r w:rsidRPr="0039480E">
        <w:rPr>
          <w:rStyle w:val="Emphasis"/>
        </w:rPr>
        <w:t>doesn’t behave</w:t>
      </w:r>
      <w:r w:rsidRPr="00242935">
        <w:rPr>
          <w:u w:val="single"/>
        </w:rPr>
        <w:t xml:space="preserve"> like collisions that we are used to seeing</w:t>
      </w:r>
      <w:r w:rsidRPr="0039480E">
        <w:rPr>
          <w:sz w:val="14"/>
        </w:rPr>
        <w:t xml:space="preserve">. The </w:t>
      </w:r>
      <w:r w:rsidRPr="00242935">
        <w:rPr>
          <w:u w:val="single"/>
        </w:rPr>
        <w:t>objects</w:t>
      </w:r>
      <w:r w:rsidRPr="0039480E">
        <w:rPr>
          <w:sz w:val="14"/>
        </w:rPr>
        <w:t xml:space="preserve"> are </w:t>
      </w:r>
      <w:r w:rsidRPr="00242935">
        <w:rPr>
          <w:u w:val="single"/>
        </w:rPr>
        <w:t>moving so fast</w:t>
      </w:r>
      <w:r w:rsidRPr="0039480E">
        <w:rPr>
          <w:sz w:val="14"/>
        </w:rPr>
        <w:t xml:space="preserve"> that </w:t>
      </w:r>
      <w:r w:rsidRPr="00242935">
        <w:rPr>
          <w:u w:val="single"/>
        </w:rPr>
        <w:t xml:space="preserve">they </w:t>
      </w:r>
      <w:r w:rsidRPr="00D4680C">
        <w:rPr>
          <w:highlight w:val="green"/>
          <w:u w:val="single"/>
        </w:rPr>
        <w:t xml:space="preserve">travel through each other </w:t>
      </w:r>
      <w:r w:rsidRPr="00D4680C">
        <w:rPr>
          <w:rStyle w:val="Emphasis"/>
          <w:highlight w:val="green"/>
        </w:rPr>
        <w:t>faster than</w:t>
      </w:r>
      <w:r w:rsidRPr="0039480E">
        <w:rPr>
          <w:rStyle w:val="Emphasis"/>
        </w:rPr>
        <w:t xml:space="preserve"> the </w:t>
      </w:r>
      <w:r w:rsidRPr="00D4680C">
        <w:rPr>
          <w:rStyle w:val="Emphasis"/>
          <w:highlight w:val="green"/>
        </w:rPr>
        <w:t>shock</w:t>
      </w:r>
      <w:r w:rsidRPr="00D4680C">
        <w:rPr>
          <w:highlight w:val="green"/>
          <w:u w:val="single"/>
        </w:rPr>
        <w:t xml:space="preserve"> </w:t>
      </w:r>
      <w:r w:rsidRPr="00D4680C">
        <w:rPr>
          <w:rStyle w:val="Emphasis"/>
          <w:highlight w:val="green"/>
        </w:rPr>
        <w:t>waves</w:t>
      </w:r>
      <w:r w:rsidRPr="0039480E">
        <w:rPr>
          <w:sz w:val="14"/>
        </w:rPr>
        <w:t xml:space="preserve"> can </w:t>
      </w:r>
      <w:r w:rsidRPr="0039480E">
        <w:rPr>
          <w:rStyle w:val="Emphasis"/>
        </w:rPr>
        <w:t>travel</w:t>
      </w:r>
      <w:r w:rsidRPr="0039480E">
        <w:rPr>
          <w:sz w:val="14"/>
        </w:rPr>
        <w:t xml:space="preserve">. The shock waves in the structures of each object then shatter them into fragments of varying sizes and, in the process, </w:t>
      </w:r>
      <w:r w:rsidRPr="00D4680C">
        <w:rPr>
          <w:highlight w:val="green"/>
          <w:u w:val="single"/>
        </w:rPr>
        <w:t xml:space="preserve">give each fragment a </w:t>
      </w:r>
      <w:r w:rsidRPr="00D4680C">
        <w:rPr>
          <w:rStyle w:val="Emphasis"/>
          <w:highlight w:val="green"/>
        </w:rPr>
        <w:t>boost</w:t>
      </w:r>
      <w:r w:rsidRPr="00242935">
        <w:rPr>
          <w:u w:val="single"/>
        </w:rPr>
        <w:t xml:space="preserve"> in a different direction</w:t>
      </w:r>
      <w:r w:rsidRPr="0039480E">
        <w:rPr>
          <w:sz w:val="14"/>
        </w:rPr>
        <w:t xml:space="preserve">. Each one of these fragments is then in a different orbit than the original object and </w:t>
      </w:r>
      <w:r w:rsidRPr="00242935">
        <w:rPr>
          <w:u w:val="single"/>
        </w:rPr>
        <w:t>will move</w:t>
      </w:r>
      <w:r w:rsidRPr="0039480E">
        <w:rPr>
          <w:sz w:val="14"/>
        </w:rPr>
        <w:t xml:space="preserve"> away </w:t>
      </w:r>
      <w:r w:rsidRPr="00D4680C">
        <w:rPr>
          <w:highlight w:val="green"/>
          <w:u w:val="single"/>
        </w:rPr>
        <w:t>according to</w:t>
      </w:r>
      <w:r w:rsidRPr="00242935">
        <w:rPr>
          <w:u w:val="single"/>
        </w:rPr>
        <w:t xml:space="preserve"> the </w:t>
      </w:r>
      <w:r w:rsidRPr="00D4680C">
        <w:rPr>
          <w:rStyle w:val="Emphasis"/>
          <w:highlight w:val="green"/>
        </w:rPr>
        <w:t>laws of orbital motion</w:t>
      </w:r>
      <w:r w:rsidRPr="0039480E">
        <w:rPr>
          <w:sz w:val="14"/>
        </w:rPr>
        <w:t>. With thousands of fragments, each moving in slightly different directions, it looks a lot like an explosion.</w:t>
      </w:r>
    </w:p>
    <w:p w14:paraId="03BDD0D6" w14:textId="77777777" w:rsidR="00482D8D" w:rsidRPr="0039480E" w:rsidRDefault="00482D8D" w:rsidP="00482D8D">
      <w:pPr>
        <w:rPr>
          <w:sz w:val="14"/>
        </w:rPr>
      </w:pPr>
      <w:r w:rsidRPr="0039480E">
        <w:rPr>
          <w:sz w:val="14"/>
        </w:rPr>
        <w:t>Do breakups look like the movies?</w:t>
      </w:r>
    </w:p>
    <w:p w14:paraId="24014E07" w14:textId="77777777" w:rsidR="00482D8D" w:rsidRPr="0039480E" w:rsidRDefault="00482D8D" w:rsidP="00482D8D">
      <w:pPr>
        <w:rPr>
          <w:sz w:val="14"/>
        </w:rPr>
      </w:pPr>
      <w:r w:rsidRPr="0039480E">
        <w:rPr>
          <w:sz w:val="14"/>
        </w:rPr>
        <w:t xml:space="preserve">For dramatic purposes, movies, TV, and commercials tend to show space breakups at a much slower speed than they would happen at in real life. A breakup in space, especially </w:t>
      </w:r>
      <w:r w:rsidRPr="00242935">
        <w:rPr>
          <w:u w:val="single"/>
        </w:rPr>
        <w:t xml:space="preserve">a </w:t>
      </w:r>
      <w:r w:rsidRPr="00D4680C">
        <w:rPr>
          <w:highlight w:val="green"/>
          <w:u w:val="single"/>
        </w:rPr>
        <w:t>collision</w:t>
      </w:r>
      <w:r w:rsidRPr="0039480E">
        <w:rPr>
          <w:sz w:val="14"/>
        </w:rPr>
        <w:t xml:space="preserve">, can </w:t>
      </w:r>
      <w:r w:rsidRPr="00D4680C">
        <w:rPr>
          <w:highlight w:val="green"/>
          <w:u w:val="single"/>
        </w:rPr>
        <w:t xml:space="preserve">involve a </w:t>
      </w:r>
      <w:r w:rsidRPr="00D4680C">
        <w:rPr>
          <w:rStyle w:val="Emphasis"/>
          <w:highlight w:val="green"/>
        </w:rPr>
        <w:t>lot of energy</w:t>
      </w:r>
      <w:r w:rsidRPr="00242935">
        <w:rPr>
          <w:u w:val="single"/>
        </w:rPr>
        <w:t xml:space="preserve">, and the </w:t>
      </w:r>
      <w:r w:rsidRPr="00D4680C">
        <w:rPr>
          <w:highlight w:val="green"/>
          <w:u w:val="single"/>
        </w:rPr>
        <w:t>pieces are flung</w:t>
      </w:r>
      <w:r w:rsidRPr="0039480E">
        <w:rPr>
          <w:sz w:val="14"/>
        </w:rPr>
        <w:t xml:space="preserve"> away </w:t>
      </w:r>
      <w:r w:rsidRPr="00D4680C">
        <w:rPr>
          <w:highlight w:val="green"/>
          <w:u w:val="single"/>
        </w:rPr>
        <w:t xml:space="preserve">at </w:t>
      </w:r>
      <w:r w:rsidRPr="00D4680C">
        <w:rPr>
          <w:rStyle w:val="Emphasis"/>
          <w:highlight w:val="green"/>
        </w:rPr>
        <w:t>extremely high speeds</w:t>
      </w:r>
      <w:r w:rsidRPr="0039480E">
        <w:rPr>
          <w:rStyle w:val="Emphasis"/>
        </w:rPr>
        <w:t>.</w:t>
      </w:r>
      <w:r w:rsidRPr="0039480E">
        <w:rPr>
          <w:sz w:val="14"/>
        </w:rPr>
        <w:t xml:space="preserve"> Since </w:t>
      </w:r>
      <w:r w:rsidRPr="00242935">
        <w:rPr>
          <w:u w:val="single"/>
        </w:rPr>
        <w:t xml:space="preserve">there is </w:t>
      </w:r>
      <w:r w:rsidRPr="00D4680C">
        <w:rPr>
          <w:rStyle w:val="Emphasis"/>
          <w:highlight w:val="green"/>
        </w:rPr>
        <w:t>no air</w:t>
      </w:r>
      <w:r w:rsidRPr="00D4680C">
        <w:rPr>
          <w:highlight w:val="green"/>
          <w:u w:val="single"/>
        </w:rPr>
        <w:t xml:space="preserve"> to slow</w:t>
      </w:r>
      <w:r w:rsidRPr="00242935">
        <w:rPr>
          <w:u w:val="single"/>
        </w:rPr>
        <w:t xml:space="preserve"> the </w:t>
      </w:r>
      <w:r w:rsidRPr="00D4680C">
        <w:rPr>
          <w:highlight w:val="green"/>
          <w:u w:val="single"/>
        </w:rPr>
        <w:t>pieces down</w:t>
      </w:r>
      <w:r w:rsidRPr="0039480E">
        <w:rPr>
          <w:sz w:val="14"/>
        </w:rPr>
        <w:t xml:space="preserve"> the fragments would all fly away from one another and rapidly </w:t>
      </w:r>
      <w:proofErr w:type="gramStart"/>
      <w:r w:rsidRPr="0039480E">
        <w:rPr>
          <w:sz w:val="14"/>
        </w:rPr>
        <w:t>disappear from view</w:t>
      </w:r>
      <w:proofErr w:type="gramEnd"/>
      <w:r w:rsidRPr="0039480E">
        <w:rPr>
          <w:sz w:val="14"/>
        </w:rPr>
        <w:t>. For many breakups, a softball-sized fragment would fly the length of the space station (a little less than a football field) in less than half a second. If you were watching it from nearby, you would see a flash, and the object that broke up would just disappear and be gone. It would be very unlikely for you to see pieces drifting away. Similarly, a low orbit space collision is unlikely to look much like a car crash — the speeds are much too high. The collisions would look like explosions to a nearby observer.</w:t>
      </w:r>
    </w:p>
    <w:p w14:paraId="320213F6" w14:textId="77777777" w:rsidR="00482D8D" w:rsidRDefault="00482D8D" w:rsidP="00482D8D">
      <w:pPr>
        <w:rPr>
          <w:sz w:val="14"/>
        </w:rPr>
      </w:pPr>
    </w:p>
    <w:p w14:paraId="14C497B1" w14:textId="77777777" w:rsidR="00482D8D" w:rsidRDefault="00482D8D" w:rsidP="00482D8D">
      <w:pPr>
        <w:pStyle w:val="Heading4"/>
      </w:pPr>
      <w:r>
        <w:t xml:space="preserve">Debris triggers </w:t>
      </w:r>
      <w:r w:rsidRPr="006A63EE">
        <w:rPr>
          <w:u w:val="single"/>
        </w:rPr>
        <w:t>miscalculated war</w:t>
      </w:r>
      <w:r>
        <w:t>.</w:t>
      </w:r>
    </w:p>
    <w:p w14:paraId="54FC142D" w14:textId="77777777" w:rsidR="00482D8D" w:rsidRPr="00A70361" w:rsidRDefault="00482D8D" w:rsidP="00482D8D">
      <w:r w:rsidRPr="00304C12">
        <w:t>Robert</w:t>
      </w:r>
      <w:r>
        <w:rPr>
          <w:rStyle w:val="Style13ptBold"/>
        </w:rPr>
        <w:t xml:space="preserve"> </w:t>
      </w:r>
      <w:r w:rsidRPr="0050332C">
        <w:rPr>
          <w:rStyle w:val="Style13ptBold"/>
        </w:rPr>
        <w:t>Farley 22</w:t>
      </w:r>
      <w:r>
        <w:t xml:space="preserve">, </w:t>
      </w:r>
      <w:r w:rsidRPr="00A70361">
        <w:t>Now a 1945 Contributing Editor, Dr. Robert Farley is a Senior Lecturer at the Patterson School at the University of Kentucky. Dr. Farley is the author of Grounded: The Case for Abolishing the United States Air Force (University Press of Kentucky, 2014), the Battleship Book (</w:t>
      </w:r>
      <w:proofErr w:type="spellStart"/>
      <w:r w:rsidRPr="00A70361">
        <w:t>Wildside</w:t>
      </w:r>
      <w:proofErr w:type="spellEnd"/>
      <w:r w:rsidRPr="00A70361">
        <w:t>, 2016), and Patents for Power: Intellectual Property Law and the Diffusion of Military Technology (University of Chicago, 2020).</w:t>
      </w:r>
      <w:r>
        <w:t xml:space="preserve"> 1/9/22. [19 </w:t>
      </w:r>
      <w:proofErr w:type="spellStart"/>
      <w:r>
        <w:t>Fourty</w:t>
      </w:r>
      <w:proofErr w:type="spellEnd"/>
      <w:r>
        <w:t xml:space="preserve"> Five, “</w:t>
      </w:r>
      <w:r w:rsidRPr="00A70361">
        <w:t xml:space="preserve">Does A Space War Mean A Nuclear </w:t>
      </w:r>
      <w:proofErr w:type="gramStart"/>
      <w:r w:rsidRPr="00A70361">
        <w:t>War?</w:t>
      </w:r>
      <w:r>
        <w:t>,</w:t>
      </w:r>
      <w:proofErr w:type="gramEnd"/>
      <w:r>
        <w:t xml:space="preserve">” </w:t>
      </w:r>
      <w:hyperlink r:id="rId17" w:history="1">
        <w:r w:rsidRPr="00BE0E32">
          <w:rPr>
            <w:rStyle w:val="Hyperlink"/>
          </w:rPr>
          <w:t>https://www.19fortyfive.com/2022/01/does-a-space-war-mean-a-nuclear-war/</w:t>
        </w:r>
      </w:hyperlink>
      <w:r>
        <w:t>] Justin</w:t>
      </w:r>
    </w:p>
    <w:p w14:paraId="659EE8FF" w14:textId="77777777" w:rsidR="00482D8D" w:rsidRPr="00A70361" w:rsidRDefault="00482D8D" w:rsidP="00482D8D">
      <w:pPr>
        <w:rPr>
          <w:u w:val="single"/>
        </w:rPr>
      </w:pPr>
      <w:r w:rsidRPr="00A70361">
        <w:rPr>
          <w:sz w:val="16"/>
        </w:rPr>
        <w:t xml:space="preserve">The recent Russian anti-satellite test didn’t tell the world anything new, but it did reaffirm the peril posed by warfare in space. </w:t>
      </w:r>
      <w:r w:rsidRPr="00D4680C">
        <w:rPr>
          <w:highlight w:val="green"/>
          <w:u w:val="single"/>
        </w:rPr>
        <w:t>Debris</w:t>
      </w:r>
      <w:r w:rsidRPr="00A70361">
        <w:rPr>
          <w:sz w:val="16"/>
        </w:rPr>
        <w:t xml:space="preserve"> from explosions could </w:t>
      </w:r>
      <w:r w:rsidRPr="00D4680C">
        <w:rPr>
          <w:highlight w:val="green"/>
          <w:u w:val="single"/>
        </w:rPr>
        <w:t>make</w:t>
      </w:r>
      <w:r w:rsidRPr="00A70361">
        <w:rPr>
          <w:sz w:val="16"/>
        </w:rPr>
        <w:t xml:space="preserve"> some </w:t>
      </w:r>
      <w:r w:rsidRPr="00A70361">
        <w:rPr>
          <w:u w:val="single"/>
        </w:rPr>
        <w:t xml:space="preserve">earth </w:t>
      </w:r>
      <w:r w:rsidRPr="00D4680C">
        <w:rPr>
          <w:highlight w:val="green"/>
          <w:u w:val="single"/>
        </w:rPr>
        <w:t>orbits</w:t>
      </w:r>
      <w:r w:rsidRPr="00A70361">
        <w:rPr>
          <w:sz w:val="16"/>
        </w:rPr>
        <w:t xml:space="preserve"> remarkably </w:t>
      </w:r>
      <w:r w:rsidRPr="00D4680C">
        <w:rPr>
          <w:rStyle w:val="Emphasis"/>
          <w:highlight w:val="green"/>
        </w:rPr>
        <w:t>risky</w:t>
      </w:r>
      <w:r w:rsidRPr="00A70361">
        <w:rPr>
          <w:u w:val="single"/>
        </w:rPr>
        <w:t xml:space="preserve"> to use</w:t>
      </w:r>
      <w:r w:rsidRPr="00A70361">
        <w:rPr>
          <w:sz w:val="16"/>
        </w:rPr>
        <w:t xml:space="preserve"> for both civilian and military purposes. But </w:t>
      </w:r>
      <w:r w:rsidRPr="00A70361">
        <w:rPr>
          <w:u w:val="single"/>
        </w:rPr>
        <w:t>the test</w:t>
      </w:r>
      <w:r w:rsidRPr="00A70361">
        <w:rPr>
          <w:sz w:val="16"/>
        </w:rPr>
        <w:t xml:space="preserve"> also </w:t>
      </w:r>
      <w:r w:rsidRPr="00A70361">
        <w:rPr>
          <w:u w:val="single"/>
        </w:rPr>
        <w:t>highlighted a</w:t>
      </w:r>
      <w:r w:rsidRPr="00A70361">
        <w:rPr>
          <w:sz w:val="16"/>
        </w:rPr>
        <w:t xml:space="preserve"> less visible </w:t>
      </w:r>
      <w:r w:rsidRPr="00A70361">
        <w:rPr>
          <w:rStyle w:val="Emphasis"/>
        </w:rPr>
        <w:t>danger</w:t>
      </w:r>
      <w:r w:rsidRPr="00A70361">
        <w:rPr>
          <w:u w:val="single"/>
        </w:rPr>
        <w:t xml:space="preserve">; </w:t>
      </w:r>
      <w:r w:rsidRPr="00D4680C">
        <w:rPr>
          <w:highlight w:val="green"/>
          <w:u w:val="single"/>
        </w:rPr>
        <w:t xml:space="preserve">attacks on </w:t>
      </w:r>
      <w:r w:rsidRPr="00D4680C">
        <w:rPr>
          <w:rStyle w:val="Emphasis"/>
          <w:highlight w:val="green"/>
        </w:rPr>
        <w:t>nuclear</w:t>
      </w:r>
      <w:r w:rsidRPr="00A70361">
        <w:rPr>
          <w:u w:val="single"/>
        </w:rPr>
        <w:t xml:space="preserve"> </w:t>
      </w:r>
      <w:r w:rsidRPr="00A70361">
        <w:rPr>
          <w:rStyle w:val="Emphasis"/>
        </w:rPr>
        <w:t>command</w:t>
      </w:r>
      <w:r w:rsidRPr="00A70361">
        <w:rPr>
          <w:u w:val="single"/>
        </w:rPr>
        <w:t xml:space="preserve"> and </w:t>
      </w:r>
      <w:r w:rsidRPr="00A70361">
        <w:rPr>
          <w:rStyle w:val="Emphasis"/>
        </w:rPr>
        <w:t>control</w:t>
      </w:r>
      <w:r w:rsidRPr="00A70361">
        <w:rPr>
          <w:u w:val="single"/>
        </w:rPr>
        <w:t xml:space="preserve"> </w:t>
      </w:r>
      <w:r w:rsidRPr="00D4680C">
        <w:rPr>
          <w:rStyle w:val="Emphasis"/>
          <w:highlight w:val="green"/>
        </w:rPr>
        <w:t>satellites</w:t>
      </w:r>
      <w:r w:rsidRPr="00A70361">
        <w:rPr>
          <w:sz w:val="16"/>
        </w:rPr>
        <w:t xml:space="preserve"> could </w:t>
      </w:r>
      <w:r w:rsidRPr="00A70361">
        <w:rPr>
          <w:u w:val="single"/>
        </w:rPr>
        <w:t xml:space="preserve">rapidly </w:t>
      </w:r>
      <w:r w:rsidRPr="00D4680C">
        <w:rPr>
          <w:rStyle w:val="Emphasis"/>
          <w:highlight w:val="green"/>
        </w:rPr>
        <w:t>produce</w:t>
      </w:r>
      <w:r w:rsidRPr="00A70361">
        <w:rPr>
          <w:sz w:val="16"/>
        </w:rPr>
        <w:t xml:space="preserve"> an extremely </w:t>
      </w:r>
      <w:r w:rsidRPr="00A70361">
        <w:rPr>
          <w:rStyle w:val="Emphasis"/>
        </w:rPr>
        <w:t>dangerous</w:t>
      </w:r>
      <w:r w:rsidRPr="00A70361">
        <w:rPr>
          <w:u w:val="single"/>
        </w:rPr>
        <w:t xml:space="preserve"> </w:t>
      </w:r>
      <w:r w:rsidRPr="00D4680C">
        <w:rPr>
          <w:rStyle w:val="Emphasis"/>
          <w:highlight w:val="green"/>
        </w:rPr>
        <w:t>escalatory</w:t>
      </w:r>
      <w:r w:rsidRPr="00D4680C">
        <w:rPr>
          <w:highlight w:val="green"/>
          <w:u w:val="single"/>
        </w:rPr>
        <w:t xml:space="preserve"> </w:t>
      </w:r>
      <w:r w:rsidRPr="00D4680C">
        <w:rPr>
          <w:rStyle w:val="Emphasis"/>
          <w:highlight w:val="green"/>
        </w:rPr>
        <w:t>situation</w:t>
      </w:r>
      <w:r w:rsidRPr="00A70361">
        <w:rPr>
          <w:sz w:val="16"/>
        </w:rPr>
        <w:t xml:space="preserve"> in a war </w:t>
      </w:r>
      <w:r w:rsidRPr="00A70361">
        <w:rPr>
          <w:u w:val="single"/>
        </w:rPr>
        <w:t>between nuclear powers</w:t>
      </w:r>
      <w:r w:rsidRPr="00A70361">
        <w:rPr>
          <w:sz w:val="16"/>
        </w:rPr>
        <w:t xml:space="preserve">. James Acton and Thomas Macdonald drew attention to this problem in a recent article at Inside Defense. As Acton and MacDonald point out, </w:t>
      </w:r>
      <w:r w:rsidRPr="00A70361">
        <w:rPr>
          <w:u w:val="single"/>
        </w:rPr>
        <w:t xml:space="preserve">nuclear </w:t>
      </w:r>
      <w:r w:rsidRPr="00A70361">
        <w:rPr>
          <w:rStyle w:val="Emphasis"/>
        </w:rPr>
        <w:t>command</w:t>
      </w:r>
      <w:r w:rsidRPr="00A70361">
        <w:rPr>
          <w:u w:val="single"/>
        </w:rPr>
        <w:t xml:space="preserve"> and </w:t>
      </w:r>
      <w:r w:rsidRPr="00A70361">
        <w:rPr>
          <w:rStyle w:val="Emphasis"/>
        </w:rPr>
        <w:t>control</w:t>
      </w:r>
      <w:r w:rsidRPr="00A70361">
        <w:rPr>
          <w:u w:val="single"/>
        </w:rPr>
        <w:t xml:space="preserve"> </w:t>
      </w:r>
      <w:r w:rsidRPr="00D4680C">
        <w:rPr>
          <w:rStyle w:val="Emphasis"/>
          <w:highlight w:val="green"/>
        </w:rPr>
        <w:t>satellites</w:t>
      </w:r>
      <w:r w:rsidRPr="00A70361">
        <w:rPr>
          <w:u w:val="single"/>
        </w:rPr>
        <w:t xml:space="preserve"> are </w:t>
      </w:r>
      <w:r w:rsidRPr="00D4680C">
        <w:rPr>
          <w:highlight w:val="green"/>
          <w:u w:val="single"/>
        </w:rPr>
        <w:t xml:space="preserve">the </w:t>
      </w:r>
      <w:r w:rsidRPr="00D4680C">
        <w:rPr>
          <w:rStyle w:val="Emphasis"/>
          <w:highlight w:val="green"/>
        </w:rPr>
        <w:t>connective</w:t>
      </w:r>
      <w:r w:rsidRPr="00D4680C">
        <w:rPr>
          <w:highlight w:val="green"/>
          <w:u w:val="single"/>
        </w:rPr>
        <w:t xml:space="preserve"> tissue of</w:t>
      </w:r>
      <w:r w:rsidRPr="00A70361">
        <w:rPr>
          <w:sz w:val="16"/>
        </w:rPr>
        <w:t xml:space="preserve"> nuclear </w:t>
      </w:r>
      <w:r w:rsidRPr="00D4680C">
        <w:rPr>
          <w:rStyle w:val="Emphasis"/>
          <w:highlight w:val="green"/>
        </w:rPr>
        <w:t>deterrence</w:t>
      </w:r>
      <w:r w:rsidRPr="00D4680C">
        <w:rPr>
          <w:highlight w:val="green"/>
          <w:u w:val="single"/>
        </w:rPr>
        <w:t xml:space="preserve">, </w:t>
      </w:r>
      <w:r w:rsidRPr="00D4680C">
        <w:rPr>
          <w:rStyle w:val="Emphasis"/>
          <w:highlight w:val="green"/>
        </w:rPr>
        <w:t>assuring</w:t>
      </w:r>
      <w:r w:rsidRPr="00D4680C">
        <w:rPr>
          <w:highlight w:val="green"/>
          <w:u w:val="single"/>
        </w:rPr>
        <w:t xml:space="preserve"> countries</w:t>
      </w:r>
      <w:r w:rsidRPr="00A70361">
        <w:rPr>
          <w:sz w:val="16"/>
        </w:rPr>
        <w:t xml:space="preserve"> that </w:t>
      </w:r>
      <w:r w:rsidRPr="00A70361">
        <w:rPr>
          <w:u w:val="single"/>
        </w:rPr>
        <w:t xml:space="preserve">they’re </w:t>
      </w:r>
      <w:r w:rsidRPr="00D4680C">
        <w:rPr>
          <w:rStyle w:val="Emphasis"/>
          <w:highlight w:val="green"/>
        </w:rPr>
        <w:t>no</w:t>
      </w:r>
      <w:r w:rsidRPr="00A70361">
        <w:rPr>
          <w:rStyle w:val="Emphasis"/>
        </w:rPr>
        <w:t>t</w:t>
      </w:r>
      <w:r w:rsidRPr="00A70361">
        <w:rPr>
          <w:u w:val="single"/>
        </w:rPr>
        <w:t xml:space="preserve"> being </w:t>
      </w:r>
      <w:r w:rsidRPr="00D4680C">
        <w:rPr>
          <w:highlight w:val="green"/>
          <w:u w:val="single"/>
        </w:rPr>
        <w:t>attack</w:t>
      </w:r>
      <w:r w:rsidRPr="00A70361">
        <w:rPr>
          <w:u w:val="single"/>
        </w:rPr>
        <w:t xml:space="preserve">ed </w:t>
      </w:r>
      <w:r w:rsidRPr="00D4680C">
        <w:rPr>
          <w:highlight w:val="green"/>
          <w:u w:val="single"/>
        </w:rPr>
        <w:t>and</w:t>
      </w:r>
      <w:r w:rsidRPr="00A70361">
        <w:rPr>
          <w:sz w:val="16"/>
        </w:rPr>
        <w:t xml:space="preserve"> that </w:t>
      </w:r>
      <w:r w:rsidRPr="00D4680C">
        <w:rPr>
          <w:highlight w:val="green"/>
          <w:u w:val="single"/>
        </w:rPr>
        <w:t>they’ll</w:t>
      </w:r>
      <w:r w:rsidRPr="00A70361">
        <w:rPr>
          <w:u w:val="single"/>
        </w:rPr>
        <w:t xml:space="preserve"> be able to </w:t>
      </w:r>
      <w:r w:rsidRPr="00D4680C">
        <w:rPr>
          <w:rStyle w:val="Emphasis"/>
          <w:highlight w:val="green"/>
        </w:rPr>
        <w:t>respond</w:t>
      </w:r>
      <w:r w:rsidRPr="00D4680C">
        <w:rPr>
          <w:highlight w:val="green"/>
          <w:u w:val="single"/>
        </w:rPr>
        <w:t xml:space="preserve"> </w:t>
      </w:r>
      <w:r w:rsidRPr="00D4680C">
        <w:rPr>
          <w:rStyle w:val="Emphasis"/>
          <w:highlight w:val="green"/>
        </w:rPr>
        <w:t>quickly</w:t>
      </w:r>
      <w:r w:rsidRPr="00A70361">
        <w:rPr>
          <w:u w:val="single"/>
        </w:rPr>
        <w:t xml:space="preserve"> if they are.</w:t>
      </w:r>
    </w:p>
    <w:p w14:paraId="1C5D78FF" w14:textId="77777777" w:rsidR="00482D8D" w:rsidRPr="00A70361" w:rsidRDefault="00482D8D" w:rsidP="00482D8D">
      <w:pPr>
        <w:rPr>
          <w:sz w:val="16"/>
        </w:rPr>
      </w:pPr>
      <w:r w:rsidRPr="00A70361">
        <w:rPr>
          <w:sz w:val="16"/>
        </w:rPr>
        <w:lastRenderedPageBreak/>
        <w:t xml:space="preserve">For a long time, </w:t>
      </w:r>
      <w:r w:rsidRPr="00A70361">
        <w:rPr>
          <w:u w:val="single"/>
        </w:rPr>
        <w:t xml:space="preserve">these strategic early-warning </w:t>
      </w:r>
      <w:r w:rsidRPr="00D4680C">
        <w:rPr>
          <w:highlight w:val="green"/>
          <w:u w:val="single"/>
        </w:rPr>
        <w:t>satellites</w:t>
      </w:r>
      <w:r w:rsidRPr="00A70361">
        <w:rPr>
          <w:sz w:val="16"/>
        </w:rPr>
        <w:t xml:space="preserve"> were akin to a </w:t>
      </w:r>
      <w:r w:rsidRPr="00D4680C">
        <w:rPr>
          <w:rStyle w:val="Emphasis"/>
          <w:highlight w:val="green"/>
        </w:rPr>
        <w:t>center</w:t>
      </w:r>
      <w:r w:rsidRPr="00D4680C">
        <w:rPr>
          <w:highlight w:val="green"/>
          <w:u w:val="single"/>
        </w:rPr>
        <w:t xml:space="preserve"> of</w:t>
      </w:r>
      <w:r w:rsidRPr="00A70361">
        <w:rPr>
          <w:sz w:val="16"/>
        </w:rPr>
        <w:t xml:space="preserve"> gravity in </w:t>
      </w:r>
      <w:r w:rsidRPr="00D4680C">
        <w:rPr>
          <w:rStyle w:val="Emphasis"/>
          <w:highlight w:val="green"/>
        </w:rPr>
        <w:t>ICBM</w:t>
      </w:r>
      <w:r w:rsidRPr="00A70361">
        <w:rPr>
          <w:u w:val="single"/>
        </w:rPr>
        <w:t xml:space="preserve"> warfare. Nuclear deterrence requires </w:t>
      </w:r>
      <w:r w:rsidRPr="00A70361">
        <w:rPr>
          <w:rStyle w:val="Emphasis"/>
        </w:rPr>
        <w:t>awareness</w:t>
      </w:r>
      <w:r w:rsidRPr="00A70361">
        <w:rPr>
          <w:sz w:val="16"/>
        </w:rPr>
        <w:t xml:space="preserve"> that an attack is underway. </w:t>
      </w:r>
      <w:r w:rsidRPr="00D4680C">
        <w:rPr>
          <w:highlight w:val="green"/>
          <w:u w:val="single"/>
        </w:rPr>
        <w:t>Attacks</w:t>
      </w:r>
      <w:r w:rsidRPr="00A70361">
        <w:rPr>
          <w:u w:val="single"/>
        </w:rPr>
        <w:t xml:space="preserve"> on</w:t>
      </w:r>
      <w:r w:rsidRPr="00A70361">
        <w:rPr>
          <w:sz w:val="16"/>
        </w:rPr>
        <w:t xml:space="preserve"> the </w:t>
      </w:r>
      <w:r w:rsidRPr="00A70361">
        <w:rPr>
          <w:rStyle w:val="Emphasis"/>
        </w:rPr>
        <w:t>monitoring</w:t>
      </w:r>
      <w:r w:rsidRPr="00A70361">
        <w:rPr>
          <w:u w:val="single"/>
        </w:rPr>
        <w:t xml:space="preserve"> system could</w:t>
      </w:r>
      <w:r w:rsidRPr="00A70361">
        <w:rPr>
          <w:sz w:val="16"/>
        </w:rPr>
        <w:t xml:space="preserve"> easily </w:t>
      </w:r>
      <w:r w:rsidRPr="00A70361">
        <w:rPr>
          <w:u w:val="single"/>
        </w:rPr>
        <w:t xml:space="preserve">be read as an attempt to </w:t>
      </w:r>
      <w:r w:rsidRPr="00A70361">
        <w:rPr>
          <w:strike/>
          <w:u w:val="single"/>
        </w:rPr>
        <w:t>blind</w:t>
      </w:r>
      <w:r w:rsidRPr="00A70361">
        <w:rPr>
          <w:u w:val="single"/>
        </w:rPr>
        <w:t xml:space="preserve"> an opponent in </w:t>
      </w:r>
      <w:r w:rsidRPr="00A70361">
        <w:rPr>
          <w:rStyle w:val="Emphasis"/>
        </w:rPr>
        <w:t>preparation</w:t>
      </w:r>
      <w:r w:rsidRPr="00A70361">
        <w:rPr>
          <w:sz w:val="16"/>
        </w:rPr>
        <w:t xml:space="preserve"> </w:t>
      </w:r>
      <w:r w:rsidRPr="00A70361">
        <w:rPr>
          <w:u w:val="single"/>
        </w:rPr>
        <w:t xml:space="preserve">for </w:t>
      </w:r>
      <w:r w:rsidRPr="00A70361">
        <w:rPr>
          <w:rStyle w:val="Emphasis"/>
        </w:rPr>
        <w:t>general</w:t>
      </w:r>
      <w:r w:rsidRPr="00A70361">
        <w:rPr>
          <w:u w:val="single"/>
        </w:rPr>
        <w:t xml:space="preserve"> </w:t>
      </w:r>
      <w:proofErr w:type="gramStart"/>
      <w:r w:rsidRPr="00A70361">
        <w:rPr>
          <w:u w:val="single"/>
        </w:rPr>
        <w:t>war, and</w:t>
      </w:r>
      <w:proofErr w:type="gramEnd"/>
      <w:r w:rsidRPr="00A70361">
        <w:rPr>
          <w:u w:val="single"/>
        </w:rPr>
        <w:t xml:space="preserve"> could</w:t>
      </w:r>
      <w:r w:rsidRPr="00A70361">
        <w:rPr>
          <w:sz w:val="16"/>
        </w:rPr>
        <w:t xml:space="preserve"> themselves </w:t>
      </w:r>
      <w:r w:rsidRPr="00D4680C">
        <w:rPr>
          <w:highlight w:val="green"/>
          <w:u w:val="single"/>
        </w:rPr>
        <w:t xml:space="preserve">incur </w:t>
      </w:r>
      <w:r w:rsidRPr="0050332C">
        <w:rPr>
          <w:rStyle w:val="Emphasis"/>
        </w:rPr>
        <w:t>nuclear</w:t>
      </w:r>
      <w:r w:rsidRPr="0050332C">
        <w:rPr>
          <w:u w:val="single"/>
        </w:rPr>
        <w:t xml:space="preserve"> </w:t>
      </w:r>
      <w:r w:rsidRPr="00D4680C">
        <w:rPr>
          <w:rStyle w:val="Emphasis"/>
          <w:highlight w:val="green"/>
        </w:rPr>
        <w:t>retaliation</w:t>
      </w:r>
      <w:r w:rsidRPr="00A70361">
        <w:rPr>
          <w:sz w:val="16"/>
        </w:rPr>
        <w:t xml:space="preserve">. Thus, </w:t>
      </w:r>
      <w:r w:rsidRPr="00A70361">
        <w:rPr>
          <w:u w:val="single"/>
        </w:rPr>
        <w:t xml:space="preserve">the nuclear command and control satellites are </w:t>
      </w:r>
      <w:r w:rsidRPr="00A70361">
        <w:rPr>
          <w:rStyle w:val="Emphasis"/>
        </w:rPr>
        <w:t>critical</w:t>
      </w:r>
      <w:r w:rsidRPr="00A70361">
        <w:rPr>
          <w:sz w:val="16"/>
        </w:rPr>
        <w:t xml:space="preserve"> to the maintenance of nuclear deterrence. </w:t>
      </w:r>
      <w:r w:rsidRPr="00A70361">
        <w:rPr>
          <w:u w:val="single"/>
        </w:rPr>
        <w:t>They make it possible to distribute an order</w:t>
      </w:r>
      <w:r w:rsidRPr="00A70361">
        <w:rPr>
          <w:sz w:val="16"/>
        </w:rPr>
        <w:t xml:space="preserve"> from the chief of government </w:t>
      </w:r>
      <w:r w:rsidRPr="00A70361">
        <w:rPr>
          <w:u w:val="single"/>
        </w:rPr>
        <w:t>to</w:t>
      </w:r>
      <w:r w:rsidRPr="00A70361">
        <w:rPr>
          <w:sz w:val="16"/>
        </w:rPr>
        <w:t xml:space="preserve"> the </w:t>
      </w:r>
      <w:r w:rsidRPr="00A70361">
        <w:rPr>
          <w:rStyle w:val="Emphasis"/>
        </w:rPr>
        <w:t>nuclear</w:t>
      </w:r>
      <w:r w:rsidRPr="00A70361">
        <w:rPr>
          <w:u w:val="single"/>
        </w:rPr>
        <w:t xml:space="preserve"> </w:t>
      </w:r>
      <w:r w:rsidRPr="00A70361">
        <w:rPr>
          <w:rStyle w:val="Emphasis"/>
        </w:rPr>
        <w:t>delivery</w:t>
      </w:r>
      <w:r w:rsidRPr="00A70361">
        <w:rPr>
          <w:u w:val="single"/>
        </w:rPr>
        <w:t xml:space="preserve"> </w:t>
      </w:r>
      <w:r w:rsidRPr="00A70361">
        <w:rPr>
          <w:rStyle w:val="Emphasis"/>
        </w:rPr>
        <w:t>systems</w:t>
      </w:r>
      <w:r w:rsidRPr="00A70361">
        <w:rPr>
          <w:u w:val="single"/>
        </w:rPr>
        <w:t xml:space="preserve"> themselves</w:t>
      </w:r>
      <w:r w:rsidRPr="00A70361">
        <w:rPr>
          <w:sz w:val="16"/>
        </w:rPr>
        <w:t xml:space="preserve">. Consequently, their </w:t>
      </w:r>
      <w:r w:rsidRPr="00A70361">
        <w:rPr>
          <w:u w:val="single"/>
        </w:rPr>
        <w:t xml:space="preserve">destruction might lead to </w:t>
      </w:r>
      <w:r w:rsidRPr="00A70361">
        <w:rPr>
          <w:rStyle w:val="Emphasis"/>
        </w:rPr>
        <w:t>hesitation</w:t>
      </w:r>
      <w:r w:rsidRPr="00A70361">
        <w:rPr>
          <w:u w:val="single"/>
        </w:rPr>
        <w:t xml:space="preserve"> or </w:t>
      </w:r>
      <w:r w:rsidRPr="00A70361">
        <w:rPr>
          <w:rStyle w:val="Emphasis"/>
        </w:rPr>
        <w:t>delay</w:t>
      </w:r>
      <w:r w:rsidRPr="00A70361">
        <w:rPr>
          <w:sz w:val="16"/>
        </w:rPr>
        <w:t xml:space="preserve"> in performing a nuclear launch order.</w:t>
      </w:r>
    </w:p>
    <w:p w14:paraId="48F799DD" w14:textId="77777777" w:rsidR="00482D8D" w:rsidRPr="00A70361" w:rsidRDefault="00482D8D" w:rsidP="00482D8D">
      <w:pPr>
        <w:rPr>
          <w:u w:val="single"/>
        </w:rPr>
      </w:pPr>
      <w:r w:rsidRPr="00A70361">
        <w:rPr>
          <w:sz w:val="16"/>
        </w:rPr>
        <w:t xml:space="preserve">It was only later that the relevance of satellites for conventional warfare became clear. </w:t>
      </w:r>
      <w:r w:rsidRPr="00D4680C">
        <w:rPr>
          <w:highlight w:val="green"/>
          <w:u w:val="single"/>
        </w:rPr>
        <w:t>Satellites</w:t>
      </w:r>
      <w:r w:rsidRPr="00A70361">
        <w:rPr>
          <w:u w:val="single"/>
        </w:rPr>
        <w:t xml:space="preserve"> could </w:t>
      </w:r>
      <w:r w:rsidRPr="00A70361">
        <w:rPr>
          <w:rStyle w:val="Emphasis"/>
        </w:rPr>
        <w:t>reconnoiter</w:t>
      </w:r>
      <w:r w:rsidRPr="00A70361">
        <w:rPr>
          <w:u w:val="single"/>
        </w:rPr>
        <w:t xml:space="preserve"> enemy</w:t>
      </w:r>
      <w:r w:rsidRPr="00A70361">
        <w:rPr>
          <w:sz w:val="16"/>
        </w:rPr>
        <w:t xml:space="preserve"> positions </w:t>
      </w:r>
      <w:r w:rsidRPr="00A70361">
        <w:rPr>
          <w:u w:val="single"/>
        </w:rPr>
        <w:t>and</w:t>
      </w:r>
      <w:r w:rsidRPr="00A70361">
        <w:rPr>
          <w:sz w:val="16"/>
        </w:rPr>
        <w:t xml:space="preserve">, more importantly, </w:t>
      </w:r>
      <w:r w:rsidRPr="00D4680C">
        <w:rPr>
          <w:highlight w:val="green"/>
          <w:u w:val="single"/>
        </w:rPr>
        <w:t xml:space="preserve">provide </w:t>
      </w:r>
      <w:r w:rsidRPr="00D4680C">
        <w:rPr>
          <w:rStyle w:val="Emphasis"/>
          <w:highlight w:val="green"/>
        </w:rPr>
        <w:t>comm</w:t>
      </w:r>
      <w:r w:rsidRPr="0050332C">
        <w:rPr>
          <w:rStyle w:val="Emphasis"/>
        </w:rPr>
        <w:t>unication</w:t>
      </w:r>
      <w:r w:rsidRPr="00D4680C">
        <w:rPr>
          <w:rStyle w:val="Emphasis"/>
          <w:highlight w:val="green"/>
        </w:rPr>
        <w:t>s</w:t>
      </w:r>
      <w:r w:rsidRPr="00A70361">
        <w:rPr>
          <w:sz w:val="16"/>
        </w:rPr>
        <w:t xml:space="preserve"> for friendly forces. </w:t>
      </w:r>
      <w:r w:rsidRPr="00A70361">
        <w:rPr>
          <w:u w:val="single"/>
        </w:rPr>
        <w:t xml:space="preserve">Indeed, the </w:t>
      </w:r>
      <w:r w:rsidRPr="00D4680C">
        <w:rPr>
          <w:rStyle w:val="Emphasis"/>
          <w:highlight w:val="green"/>
        </w:rPr>
        <w:t>expansion</w:t>
      </w:r>
      <w:r w:rsidRPr="00A70361">
        <w:rPr>
          <w:u w:val="single"/>
        </w:rPr>
        <w:t xml:space="preserve"> of</w:t>
      </w:r>
      <w:r w:rsidRPr="00A70361">
        <w:rPr>
          <w:sz w:val="16"/>
        </w:rPr>
        <w:t xml:space="preserve"> the role of </w:t>
      </w:r>
      <w:r w:rsidRPr="00A70361">
        <w:rPr>
          <w:u w:val="single"/>
        </w:rPr>
        <w:t>satellites in</w:t>
      </w:r>
      <w:r w:rsidRPr="00A70361">
        <w:rPr>
          <w:sz w:val="16"/>
        </w:rPr>
        <w:t xml:space="preserve"> conventional </w:t>
      </w:r>
      <w:r w:rsidRPr="00A70361">
        <w:rPr>
          <w:rStyle w:val="Emphasis"/>
        </w:rPr>
        <w:t>warfare</w:t>
      </w:r>
      <w:r w:rsidRPr="00A70361">
        <w:rPr>
          <w:u w:val="single"/>
        </w:rPr>
        <w:t xml:space="preserve"> has </w:t>
      </w:r>
      <w:r w:rsidRPr="00D4680C">
        <w:rPr>
          <w:rStyle w:val="Emphasis"/>
          <w:highlight w:val="green"/>
        </w:rPr>
        <w:t>complicat</w:t>
      </w:r>
      <w:r w:rsidRPr="0050332C">
        <w:rPr>
          <w:rStyle w:val="Emphasis"/>
        </w:rPr>
        <w:t>ed</w:t>
      </w:r>
      <w:r w:rsidRPr="00A70361">
        <w:rPr>
          <w:sz w:val="16"/>
        </w:rPr>
        <w:t xml:space="preserve"> the prospect of </w:t>
      </w:r>
      <w:r w:rsidRPr="0050332C">
        <w:rPr>
          <w:rStyle w:val="Emphasis"/>
        </w:rPr>
        <w:t>space</w:t>
      </w:r>
      <w:r w:rsidRPr="0050332C">
        <w:rPr>
          <w:u w:val="single"/>
        </w:rPr>
        <w:t xml:space="preserve"> </w:t>
      </w:r>
      <w:r w:rsidRPr="00D4680C">
        <w:rPr>
          <w:rStyle w:val="Emphasis"/>
          <w:highlight w:val="green"/>
        </w:rPr>
        <w:t>war</w:t>
      </w:r>
      <w:r w:rsidRPr="00A70361">
        <w:rPr>
          <w:rStyle w:val="Emphasis"/>
        </w:rPr>
        <w:t>fare</w:t>
      </w:r>
      <w:r w:rsidRPr="00A70361">
        <w:rPr>
          <w:u w:val="single"/>
        </w:rPr>
        <w:t>. States have</w:t>
      </w:r>
      <w:r w:rsidRPr="00A70361">
        <w:rPr>
          <w:sz w:val="16"/>
        </w:rPr>
        <w:t xml:space="preserve"> a clear </w:t>
      </w:r>
      <w:r w:rsidRPr="00A70361">
        <w:rPr>
          <w:u w:val="single"/>
        </w:rPr>
        <w:t xml:space="preserve">reason for </w:t>
      </w:r>
      <w:r w:rsidRPr="00A70361">
        <w:rPr>
          <w:rStyle w:val="Emphasis"/>
        </w:rPr>
        <w:t>targeting</w:t>
      </w:r>
      <w:r w:rsidRPr="00A70361">
        <w:rPr>
          <w:sz w:val="16"/>
        </w:rPr>
        <w:t xml:space="preserve"> enemy </w:t>
      </w:r>
      <w:r w:rsidRPr="00A70361">
        <w:rPr>
          <w:u w:val="single"/>
        </w:rPr>
        <w:t>satellites which support conventional warfare</w:t>
      </w:r>
      <w:r w:rsidRPr="00A70361">
        <w:rPr>
          <w:sz w:val="16"/>
        </w:rPr>
        <w:t xml:space="preserve">, as those satellites enable the most lethal part of the kill chain, the communications and recon networks that link targets with shooters. Thus, we now have a situation in which </w:t>
      </w:r>
      <w:r w:rsidRPr="0050332C">
        <w:rPr>
          <w:u w:val="single"/>
        </w:rPr>
        <w:t xml:space="preserve">space military assets have both </w:t>
      </w:r>
      <w:r w:rsidRPr="0050332C">
        <w:rPr>
          <w:rStyle w:val="Emphasis"/>
        </w:rPr>
        <w:t>nuclear</w:t>
      </w:r>
      <w:r w:rsidRPr="0050332C">
        <w:rPr>
          <w:u w:val="single"/>
        </w:rPr>
        <w:t xml:space="preserve"> and </w:t>
      </w:r>
      <w:r w:rsidRPr="0050332C">
        <w:rPr>
          <w:rStyle w:val="Emphasis"/>
        </w:rPr>
        <w:t>conventional</w:t>
      </w:r>
      <w:r w:rsidRPr="0050332C">
        <w:rPr>
          <w:u w:val="single"/>
        </w:rPr>
        <w:t xml:space="preserve"> roles</w:t>
      </w:r>
      <w:r w:rsidRPr="00A70361">
        <w:rPr>
          <w:sz w:val="16"/>
        </w:rPr>
        <w:t xml:space="preserve">. In a conflict </w:t>
      </w:r>
      <w:r w:rsidRPr="00D4680C">
        <w:rPr>
          <w:rStyle w:val="Emphasis"/>
          <w:highlight w:val="green"/>
        </w:rPr>
        <w:t>confusion</w:t>
      </w:r>
      <w:r w:rsidRPr="00D4680C">
        <w:rPr>
          <w:highlight w:val="green"/>
          <w:u w:val="single"/>
        </w:rPr>
        <w:t xml:space="preserve"> and </w:t>
      </w:r>
      <w:r w:rsidRPr="00D4680C">
        <w:rPr>
          <w:rStyle w:val="Emphasis"/>
          <w:highlight w:val="green"/>
        </w:rPr>
        <w:t>misperception</w:t>
      </w:r>
      <w:r w:rsidRPr="00A70361">
        <w:rPr>
          <w:sz w:val="16"/>
        </w:rPr>
        <w:t xml:space="preserve"> could rapidly become lethal.  If one combatant views an </w:t>
      </w:r>
      <w:r w:rsidRPr="00A70361">
        <w:rPr>
          <w:rStyle w:val="Emphasis"/>
        </w:rPr>
        <w:t>attack</w:t>
      </w:r>
      <w:r w:rsidRPr="00A70361">
        <w:rPr>
          <w:u w:val="single"/>
        </w:rPr>
        <w:t xml:space="preserve"> against nuclear command and control as </w:t>
      </w:r>
      <w:r w:rsidRPr="00D4680C">
        <w:rPr>
          <w:highlight w:val="green"/>
          <w:u w:val="single"/>
        </w:rPr>
        <w:t xml:space="preserve">a </w:t>
      </w:r>
      <w:r w:rsidRPr="00D4680C">
        <w:rPr>
          <w:rStyle w:val="Emphasis"/>
          <w:highlight w:val="green"/>
        </w:rPr>
        <w:t>prelude</w:t>
      </w:r>
      <w:r w:rsidRPr="00D4680C">
        <w:rPr>
          <w:highlight w:val="green"/>
          <w:u w:val="single"/>
        </w:rPr>
        <w:t xml:space="preserve"> to</w:t>
      </w:r>
      <w:r w:rsidRPr="00A70361">
        <w:rPr>
          <w:sz w:val="16"/>
        </w:rPr>
        <w:t xml:space="preserve"> a general </w:t>
      </w:r>
      <w:r w:rsidRPr="00D4680C">
        <w:rPr>
          <w:highlight w:val="green"/>
          <w:u w:val="single"/>
        </w:rPr>
        <w:t>nuclear attack</w:t>
      </w:r>
      <w:r w:rsidRPr="00A70361">
        <w:rPr>
          <w:u w:val="single"/>
        </w:rPr>
        <w:t>, it might</w:t>
      </w:r>
      <w:r w:rsidRPr="00A70361">
        <w:rPr>
          <w:sz w:val="16"/>
        </w:rPr>
        <w:t xml:space="preserve"> choose to </w:t>
      </w:r>
      <w:r w:rsidRPr="00D4680C">
        <w:rPr>
          <w:rStyle w:val="Emphasis"/>
          <w:highlight w:val="green"/>
        </w:rPr>
        <w:t>pre</w:t>
      </w:r>
      <w:r w:rsidRPr="00D4680C">
        <w:rPr>
          <w:highlight w:val="green"/>
          <w:u w:val="single"/>
        </w:rPr>
        <w:t>-</w:t>
      </w:r>
      <w:r w:rsidRPr="00D4680C">
        <w:rPr>
          <w:rStyle w:val="Emphasis"/>
          <w:highlight w:val="green"/>
        </w:rPr>
        <w:t>empt</w:t>
      </w:r>
      <w:r w:rsidRPr="00D4680C">
        <w:rPr>
          <w:highlight w:val="green"/>
          <w:u w:val="single"/>
        </w:rPr>
        <w:t>.</w:t>
      </w:r>
    </w:p>
    <w:p w14:paraId="5DD69B36" w14:textId="77777777" w:rsidR="00482D8D" w:rsidRDefault="00482D8D" w:rsidP="00482D8D">
      <w:pPr>
        <w:rPr>
          <w:sz w:val="16"/>
        </w:rPr>
      </w:pPr>
      <w:r w:rsidRPr="00A70361">
        <w:rPr>
          <w:sz w:val="16"/>
        </w:rPr>
        <w:t>Nuclear powers have dealt with problems in this general category for a good long while; would a conventional attack against tactical nuclear staging areas represent an escalation, for example?  Would the use of ballistic missiles that can carry either conventional or nuclear weapons trigger a nuclear response? Do attacks against air defense networks that have both strategic and tactical responsibilities run the risk of triggering a nuclear response?   There’s also the danger that damage to communications networks designated for conventional combat could force traffic onto the nuclear control systems, further confusing the issue.</w:t>
      </w:r>
    </w:p>
    <w:p w14:paraId="0D0D3DFD" w14:textId="77777777" w:rsidR="00482D8D" w:rsidRDefault="00482D8D" w:rsidP="00482D8D"/>
    <w:p w14:paraId="500FBE71" w14:textId="77777777" w:rsidR="00482D8D" w:rsidRPr="00831EB4" w:rsidRDefault="00482D8D" w:rsidP="00482D8D">
      <w:pPr>
        <w:pStyle w:val="Heading4"/>
        <w:rPr>
          <w:rStyle w:val="Style13ptBold"/>
          <w:b/>
          <w:bCs w:val="0"/>
        </w:rPr>
      </w:pPr>
      <w:r w:rsidRPr="00283EEC">
        <w:rPr>
          <w:rStyle w:val="Style13ptBold"/>
          <w:b/>
          <w:bCs w:val="0"/>
        </w:rPr>
        <w:t>No checks</w:t>
      </w:r>
      <w:r w:rsidRPr="00831EB4">
        <w:rPr>
          <w:rStyle w:val="Style13ptBold"/>
          <w:b/>
          <w:bCs w:val="0"/>
        </w:rPr>
        <w:t xml:space="preserve"> on escalation.</w:t>
      </w:r>
    </w:p>
    <w:p w14:paraId="0709E359" w14:textId="77777777" w:rsidR="00482D8D" w:rsidRPr="00581846" w:rsidRDefault="00482D8D" w:rsidP="00482D8D">
      <w:pPr>
        <w:rPr>
          <w:rStyle w:val="Style13ptBold"/>
        </w:rPr>
      </w:pPr>
      <w:r w:rsidRPr="00881088">
        <w:rPr>
          <w:rStyle w:val="Style13ptBold"/>
        </w:rPr>
        <w:t>MacDonald 18</w:t>
      </w:r>
      <w:r>
        <w:t>.</w:t>
      </w:r>
      <w:r w:rsidRPr="004B3D48">
        <w:t xml:space="preserve"> </w:t>
      </w:r>
      <w:r>
        <w:t>Bruce W. MacDonald, professor at the Johns Hopkins University School of Advanced International Studies (SAIS),</w:t>
      </w:r>
      <w:r w:rsidRPr="004B3D48">
        <w:t xml:space="preserve"> ("</w:t>
      </w:r>
      <w:r>
        <w:t>Outer Space; Earthly Escalation? Chinese Perspectives on Space Operations and Escalation</w:t>
      </w:r>
      <w:r w:rsidRPr="004B3D48">
        <w:t xml:space="preserve">," </w:t>
      </w:r>
      <w:r>
        <w:t>August 2018</w:t>
      </w:r>
      <w:r w:rsidRPr="004B3D48">
        <w:t xml:space="preserve">, </w:t>
      </w:r>
      <w:r>
        <w:rPr>
          <w:i/>
        </w:rPr>
        <w:t>NSI</w:t>
      </w:r>
      <w:r>
        <w:t xml:space="preserve"> white paper, </w:t>
      </w:r>
      <w:hyperlink r:id="rId18" w:history="1">
        <w:r w:rsidRPr="008E3734">
          <w:rPr>
            <w:rStyle w:val="Hyperlink"/>
          </w:rPr>
          <w:t>https://nsiteam.com/social/wp-content/uploads/2018/08/SMA-White-Paper_Chinese-Persepectives-on-Space_-Aug-2018.pdf</w:t>
        </w:r>
      </w:hyperlink>
      <w:r>
        <w:t>, accessed 7-14</w:t>
      </w:r>
      <w:r w:rsidRPr="004B3D48">
        <w:t>-2019) bm</w:t>
      </w:r>
    </w:p>
    <w:p w14:paraId="21638F32" w14:textId="77777777" w:rsidR="00482D8D" w:rsidRDefault="00482D8D" w:rsidP="00482D8D">
      <w:pPr>
        <w:rPr>
          <w:rStyle w:val="Emphasis"/>
        </w:rPr>
      </w:pPr>
      <w:r w:rsidRPr="00B70BA9">
        <w:rPr>
          <w:sz w:val="16"/>
        </w:rPr>
        <w:t xml:space="preserve">Challenges across all five phases: </w:t>
      </w:r>
      <w:r w:rsidRPr="00283EEC">
        <w:rPr>
          <w:rStyle w:val="StyleUnderline"/>
        </w:rPr>
        <w:t xml:space="preserve">Another escalation threat is </w:t>
      </w:r>
      <w:r w:rsidRPr="00B70BA9">
        <w:rPr>
          <w:rStyle w:val="StyleUnderline"/>
        </w:rPr>
        <w:t xml:space="preserve">the </w:t>
      </w:r>
      <w:r w:rsidRPr="00D4680C">
        <w:rPr>
          <w:rStyle w:val="StyleUnderline"/>
          <w:highlight w:val="green"/>
        </w:rPr>
        <w:t>inexperience</w:t>
      </w:r>
      <w:r w:rsidRPr="00283EEC">
        <w:rPr>
          <w:rStyle w:val="StyleUnderline"/>
        </w:rPr>
        <w:t xml:space="preserve"> that </w:t>
      </w:r>
      <w:r w:rsidRPr="00D4680C">
        <w:rPr>
          <w:rStyle w:val="StyleUnderline"/>
          <w:highlight w:val="green"/>
        </w:rPr>
        <w:t xml:space="preserve">nations share </w:t>
      </w:r>
      <w:r w:rsidRPr="00283EEC">
        <w:rPr>
          <w:rStyle w:val="StyleUnderline"/>
        </w:rPr>
        <w:t>in</w:t>
      </w:r>
      <w:r w:rsidRPr="00B70BA9">
        <w:rPr>
          <w:sz w:val="16"/>
        </w:rPr>
        <w:t xml:space="preserve"> the </w:t>
      </w:r>
      <w:r w:rsidRPr="00283EEC">
        <w:rPr>
          <w:rStyle w:val="StyleUnderline"/>
        </w:rPr>
        <w:t>space</w:t>
      </w:r>
      <w:r w:rsidRPr="00B70BA9">
        <w:rPr>
          <w:sz w:val="16"/>
        </w:rPr>
        <w:t xml:space="preserve"> and cyber domains, </w:t>
      </w:r>
      <w:r w:rsidRPr="00283EEC">
        <w:rPr>
          <w:rStyle w:val="StyleUnderline"/>
        </w:rPr>
        <w:t>unlike in conventional domains of conflict and in the nuclear domain to a lesser extent</w:t>
      </w:r>
      <w:r w:rsidRPr="00B70BA9">
        <w:rPr>
          <w:sz w:val="16"/>
        </w:rPr>
        <w:t xml:space="preserve">. </w:t>
      </w:r>
      <w:r w:rsidRPr="00283EEC">
        <w:rPr>
          <w:rStyle w:val="Emphasis"/>
        </w:rPr>
        <w:t>This inexperience</w:t>
      </w:r>
      <w:r w:rsidRPr="00283EEC">
        <w:rPr>
          <w:rStyle w:val="StyleUnderline"/>
        </w:rPr>
        <w:t xml:space="preserve"> </w:t>
      </w:r>
      <w:r w:rsidRPr="00D4680C">
        <w:rPr>
          <w:rStyle w:val="StyleUnderline"/>
          <w:highlight w:val="green"/>
        </w:rPr>
        <w:t xml:space="preserve">gives </w:t>
      </w:r>
      <w:r w:rsidRPr="00B809EA">
        <w:rPr>
          <w:rStyle w:val="StyleUnderline"/>
        </w:rPr>
        <w:t xml:space="preserve">rise to </w:t>
      </w:r>
      <w:r w:rsidRPr="00D4680C">
        <w:rPr>
          <w:rStyle w:val="StyleUnderline"/>
          <w:highlight w:val="green"/>
        </w:rPr>
        <w:t xml:space="preserve">a </w:t>
      </w:r>
      <w:r w:rsidRPr="00D4680C">
        <w:rPr>
          <w:rStyle w:val="Emphasis"/>
          <w:highlight w:val="green"/>
        </w:rPr>
        <w:t>“sorcerer’s apprentice”</w:t>
      </w:r>
      <w:r w:rsidRPr="00D4680C">
        <w:rPr>
          <w:sz w:val="16"/>
          <w:highlight w:val="green"/>
        </w:rPr>
        <w:t xml:space="preserve"> </w:t>
      </w:r>
      <w:r w:rsidRPr="00D4680C">
        <w:rPr>
          <w:rStyle w:val="StyleUnderline"/>
          <w:highlight w:val="green"/>
        </w:rPr>
        <w:t>problem</w:t>
      </w:r>
      <w:r w:rsidRPr="00B70BA9">
        <w:rPr>
          <w:sz w:val="16"/>
        </w:rPr>
        <w:t xml:space="preserve">, </w:t>
      </w:r>
      <w:r w:rsidRPr="00B809EA">
        <w:rPr>
          <w:rStyle w:val="StyleUnderline"/>
        </w:rPr>
        <w:t xml:space="preserve">placing leaders at risk of </w:t>
      </w:r>
      <w:r w:rsidRPr="00283EEC">
        <w:rPr>
          <w:rStyle w:val="Emphasis"/>
        </w:rPr>
        <w:t xml:space="preserve">making potentially </w:t>
      </w:r>
      <w:r w:rsidRPr="00D4680C">
        <w:rPr>
          <w:rStyle w:val="Emphasis"/>
          <w:highlight w:val="green"/>
        </w:rPr>
        <w:t xml:space="preserve">unwise judgment </w:t>
      </w:r>
      <w:r w:rsidRPr="00283EEC">
        <w:rPr>
          <w:rStyle w:val="Emphasis"/>
        </w:rPr>
        <w:t>calls</w:t>
      </w:r>
      <w:r w:rsidRPr="00283EEC">
        <w:rPr>
          <w:rStyle w:val="StyleUnderline"/>
        </w:rPr>
        <w:t xml:space="preserve"> without </w:t>
      </w:r>
      <w:r w:rsidRPr="00283EEC">
        <w:rPr>
          <w:rStyle w:val="Emphasis"/>
        </w:rPr>
        <w:t>a full grasp of their implications</w:t>
      </w:r>
      <w:r w:rsidRPr="00B70BA9">
        <w:rPr>
          <w:sz w:val="16"/>
        </w:rPr>
        <w:t xml:space="preserve">. The space and cyber domains are sufficiently new and dynamic that </w:t>
      </w:r>
      <w:r w:rsidRPr="00B809EA">
        <w:rPr>
          <w:rStyle w:val="StyleUnderline"/>
        </w:rPr>
        <w:t xml:space="preserve">such decisions are </w:t>
      </w:r>
      <w:r w:rsidRPr="00D4680C">
        <w:rPr>
          <w:rStyle w:val="Emphasis"/>
          <w:highlight w:val="green"/>
        </w:rPr>
        <w:t>highly likely</w:t>
      </w:r>
      <w:r w:rsidRPr="00B70BA9">
        <w:rPr>
          <w:sz w:val="16"/>
        </w:rPr>
        <w:t xml:space="preserve">. </w:t>
      </w:r>
      <w:r w:rsidRPr="00283EEC">
        <w:rPr>
          <w:rStyle w:val="StyleUnderline"/>
        </w:rPr>
        <w:t>Adding to this uncertainty is the ever-growing interdependence of infrastructures within and among advanced countries, making the impact of major attacks against a country’s space</w:t>
      </w:r>
      <w:r w:rsidRPr="00B70BA9">
        <w:rPr>
          <w:sz w:val="16"/>
        </w:rPr>
        <w:t xml:space="preserve"> and/or cyber </w:t>
      </w:r>
      <w:r w:rsidRPr="00283EEC">
        <w:rPr>
          <w:rStyle w:val="StyleUnderline"/>
        </w:rPr>
        <w:t>infrastructure</w:t>
      </w:r>
      <w:r w:rsidRPr="00B70BA9">
        <w:rPr>
          <w:sz w:val="16"/>
        </w:rPr>
        <w:t xml:space="preserve">s </w:t>
      </w:r>
      <w:r w:rsidRPr="00283EEC">
        <w:rPr>
          <w:rStyle w:val="Emphasis"/>
        </w:rPr>
        <w:t>inherently unknowable.</w:t>
      </w:r>
      <w:r w:rsidRPr="00B70BA9">
        <w:rPr>
          <w:sz w:val="16"/>
        </w:rPr>
        <w:t xml:space="preserve"> In considering all these factors, it is important to keep in mind that events in space do not happen in isolation. Any space conflict would likely be part of a multidimensional field of play, with space being important because of the effects it has on the earth. Significant instability in space is unlikely to lead to war if there is stability in other domains and in the larger geopolitical relationship between participants, while conflict could easily spread to a stable space domain if war in other domains appeared preferable to the alternative. While any use of nuclear weapons would pose a serious threat of escalation to full-scale nuclear war, any use of space or cyber offense would not pose a comparable escalation threat. That </w:t>
      </w:r>
      <w:r w:rsidRPr="00B70BA9">
        <w:rPr>
          <w:sz w:val="16"/>
        </w:rPr>
        <w:lastRenderedPageBreak/>
        <w:t xml:space="preserve">said, </w:t>
      </w:r>
      <w:r w:rsidRPr="00283EEC">
        <w:rPr>
          <w:rStyle w:val="StyleUnderline"/>
        </w:rPr>
        <w:t xml:space="preserve">a series of reciprocal </w:t>
      </w:r>
      <w:r w:rsidRPr="00D4680C">
        <w:rPr>
          <w:rStyle w:val="StyleUnderline"/>
          <w:highlight w:val="green"/>
        </w:rPr>
        <w:t xml:space="preserve">escalations </w:t>
      </w:r>
      <w:r w:rsidRPr="00B809EA">
        <w:rPr>
          <w:rStyle w:val="StyleUnderline"/>
        </w:rPr>
        <w:t xml:space="preserve">could </w:t>
      </w:r>
      <w:r w:rsidRPr="00283EEC">
        <w:rPr>
          <w:rStyle w:val="Emphasis"/>
        </w:rPr>
        <w:t xml:space="preserve">easily </w:t>
      </w:r>
      <w:r w:rsidRPr="00D4680C">
        <w:rPr>
          <w:rStyle w:val="Emphasis"/>
          <w:highlight w:val="green"/>
        </w:rPr>
        <w:t>become unstable</w:t>
      </w:r>
      <w:r w:rsidRPr="00D4680C">
        <w:rPr>
          <w:rStyle w:val="StyleUnderline"/>
          <w:highlight w:val="green"/>
        </w:rPr>
        <w:t xml:space="preserve">. </w:t>
      </w:r>
      <w:r w:rsidRPr="00D4680C">
        <w:rPr>
          <w:rStyle w:val="Emphasis"/>
          <w:highlight w:val="green"/>
        </w:rPr>
        <w:t xml:space="preserve">No </w:t>
      </w:r>
      <w:r w:rsidRPr="00283EEC">
        <w:rPr>
          <w:rStyle w:val="Emphasis"/>
        </w:rPr>
        <w:t xml:space="preserve">clear-cut escalation </w:t>
      </w:r>
      <w:r w:rsidRPr="00D4680C">
        <w:rPr>
          <w:rStyle w:val="Emphasis"/>
          <w:highlight w:val="green"/>
        </w:rPr>
        <w:t>barrier exists</w:t>
      </w:r>
      <w:r w:rsidRPr="00D4680C">
        <w:rPr>
          <w:rStyle w:val="StyleUnderline"/>
          <w:highlight w:val="green"/>
        </w:rPr>
        <w:t xml:space="preserve"> in</w:t>
      </w:r>
      <w:r w:rsidRPr="00283EEC">
        <w:rPr>
          <w:rStyle w:val="StyleUnderline"/>
        </w:rPr>
        <w:t xml:space="preserve"> the </w:t>
      </w:r>
      <w:r w:rsidRPr="00D4680C">
        <w:rPr>
          <w:rStyle w:val="StyleUnderline"/>
          <w:highlight w:val="green"/>
        </w:rPr>
        <w:t>space</w:t>
      </w:r>
      <w:r w:rsidRPr="00B70BA9">
        <w:rPr>
          <w:sz w:val="16"/>
        </w:rPr>
        <w:t xml:space="preserve"> and cyber </w:t>
      </w:r>
      <w:proofErr w:type="gramStart"/>
      <w:r w:rsidRPr="00283EEC">
        <w:rPr>
          <w:rStyle w:val="StyleUnderline"/>
        </w:rPr>
        <w:t>domains</w:t>
      </w:r>
      <w:r w:rsidRPr="00B70BA9">
        <w:rPr>
          <w:sz w:val="16"/>
        </w:rPr>
        <w:t xml:space="preserve">, </w:t>
      </w:r>
      <w:r w:rsidRPr="00D4680C">
        <w:rPr>
          <w:rStyle w:val="StyleUnderline"/>
          <w:highlight w:val="green"/>
        </w:rPr>
        <w:t>and</w:t>
      </w:r>
      <w:proofErr w:type="gramEnd"/>
      <w:r w:rsidRPr="00D4680C">
        <w:rPr>
          <w:rStyle w:val="StyleUnderline"/>
          <w:highlight w:val="green"/>
        </w:rPr>
        <w:t xml:space="preserve"> given </w:t>
      </w:r>
      <w:r w:rsidRPr="00283EEC">
        <w:rPr>
          <w:rStyle w:val="StyleUnderline"/>
        </w:rPr>
        <w:t xml:space="preserve">the short-term </w:t>
      </w:r>
      <w:r w:rsidRPr="00B809EA">
        <w:rPr>
          <w:rStyle w:val="StyleUnderline"/>
        </w:rPr>
        <w:t xml:space="preserve">tactical </w:t>
      </w:r>
      <w:r w:rsidRPr="00D4680C">
        <w:rPr>
          <w:rStyle w:val="StyleUnderline"/>
          <w:highlight w:val="green"/>
        </w:rPr>
        <w:t>benefits</w:t>
      </w:r>
      <w:r w:rsidRPr="00283EEC">
        <w:rPr>
          <w:rStyle w:val="StyleUnderline"/>
        </w:rPr>
        <w:t xml:space="preserve"> of escalating ahead of an adversary, </w:t>
      </w:r>
      <w:r w:rsidRPr="00D4680C">
        <w:rPr>
          <w:rStyle w:val="Emphasis"/>
          <w:highlight w:val="green"/>
        </w:rPr>
        <w:t xml:space="preserve">each </w:t>
      </w:r>
      <w:r w:rsidRPr="00283EEC">
        <w:rPr>
          <w:rStyle w:val="Emphasis"/>
        </w:rPr>
        <w:t xml:space="preserve">additional escalation could </w:t>
      </w:r>
      <w:r w:rsidRPr="00D4680C">
        <w:rPr>
          <w:rStyle w:val="Emphasis"/>
          <w:highlight w:val="green"/>
        </w:rPr>
        <w:t xml:space="preserve">create </w:t>
      </w:r>
      <w:r w:rsidRPr="00283EEC">
        <w:rPr>
          <w:rStyle w:val="Emphasis"/>
        </w:rPr>
        <w:t xml:space="preserve">incentives for </w:t>
      </w:r>
      <w:r w:rsidRPr="00D4680C">
        <w:rPr>
          <w:rStyle w:val="Emphasis"/>
          <w:highlight w:val="green"/>
        </w:rPr>
        <w:t>further escalation</w:t>
      </w:r>
      <w:r w:rsidRPr="00283EEC">
        <w:rPr>
          <w:rStyle w:val="StyleUnderline"/>
        </w:rPr>
        <w:t xml:space="preserve"> that an adversary would not always anticipate</w:t>
      </w:r>
      <w:r w:rsidRPr="00B70BA9">
        <w:rPr>
          <w:sz w:val="16"/>
        </w:rPr>
        <w:t xml:space="preserve">. </w:t>
      </w:r>
      <w:r w:rsidRPr="00D4680C">
        <w:rPr>
          <w:rStyle w:val="Emphasis"/>
          <w:highlight w:val="green"/>
        </w:rPr>
        <w:t xml:space="preserve">Escalation </w:t>
      </w:r>
      <w:r w:rsidRPr="00283EEC">
        <w:rPr>
          <w:rStyle w:val="Emphasis"/>
        </w:rPr>
        <w:t>in space</w:t>
      </w:r>
      <w:r w:rsidRPr="00B70BA9">
        <w:rPr>
          <w:sz w:val="16"/>
        </w:rPr>
        <w:t xml:space="preserve">, then, </w:t>
      </w:r>
      <w:r w:rsidRPr="00D4680C">
        <w:rPr>
          <w:rStyle w:val="Emphasis"/>
          <w:highlight w:val="green"/>
        </w:rPr>
        <w:t>is a slippery slope with few off-ramps.</w:t>
      </w:r>
    </w:p>
    <w:p w14:paraId="03793E0B" w14:textId="77777777" w:rsidR="00482D8D" w:rsidRPr="00B70BA9" w:rsidRDefault="00482D8D" w:rsidP="00482D8D"/>
    <w:p w14:paraId="5D4DED68" w14:textId="6C9F86D1" w:rsidR="00482D8D" w:rsidRDefault="004017AF" w:rsidP="00482D8D">
      <w:pPr>
        <w:pStyle w:val="Heading4"/>
      </w:pPr>
      <w:r>
        <w:rPr>
          <w:u w:val="single"/>
        </w:rPr>
        <w:t>E</w:t>
      </w:r>
      <w:r w:rsidR="00482D8D" w:rsidRPr="00784AC4">
        <w:rPr>
          <w:u w:val="single"/>
        </w:rPr>
        <w:t>xtinction</w:t>
      </w:r>
      <w:r>
        <w:t xml:space="preserve"> and </w:t>
      </w:r>
      <w:r>
        <w:t>GCD</w:t>
      </w:r>
      <w:r w:rsidR="00B66BC1">
        <w:t xml:space="preserve"> –</w:t>
      </w:r>
      <w:r>
        <w:t xml:space="preserve"> I am the greatest conceivable debater so vote for me because I am infinitely good. To prove this, I will make them contest the aff and say they are not under my control.</w:t>
      </w:r>
    </w:p>
    <w:p w14:paraId="11999E94" w14:textId="77777777" w:rsidR="00482D8D" w:rsidRPr="00F35F0D" w:rsidRDefault="00482D8D" w:rsidP="00482D8D">
      <w:r w:rsidRPr="00F35F0D">
        <w:rPr>
          <w:rStyle w:val="Style13ptBold"/>
        </w:rPr>
        <w:t xml:space="preserve">Webber </w:t>
      </w:r>
      <w:r>
        <w:rPr>
          <w:rStyle w:val="Style13ptBold"/>
        </w:rPr>
        <w:t>19</w:t>
      </w:r>
      <w:r w:rsidRPr="00F35F0D">
        <w:t xml:space="preserve"> </w:t>
      </w:r>
      <w:r>
        <w:t xml:space="preserve">– </w:t>
      </w:r>
      <w:r w:rsidRPr="00F35F0D">
        <w:t xml:space="preserve">Dr Philip Webber has written widely on nuclear issues and is Chair of Scientists for Global Responsibility (SGR) – a membership </w:t>
      </w:r>
      <w:proofErr w:type="spellStart"/>
      <w:r w:rsidRPr="00F35F0D">
        <w:t>organisation</w:t>
      </w:r>
      <w:proofErr w:type="spellEnd"/>
      <w:r w:rsidRPr="00F35F0D">
        <w:t xml:space="preserve"> promoting responsible science and technology. We will all end up killing each other and one nuclear blast could do it. </w:t>
      </w:r>
      <w:r>
        <w:t>5/18/19</w:t>
      </w:r>
      <w:r w:rsidRPr="00F35F0D">
        <w:t>.</w:t>
      </w:r>
      <w:r>
        <w:t xml:space="preserve"> [METRO.UK “</w:t>
      </w:r>
      <w:r w:rsidRPr="00177BE1">
        <w:t>We will all end up killing each other and one nuclear blast could do it</w:t>
      </w:r>
      <w:r>
        <w:t>,”</w:t>
      </w:r>
      <w:r w:rsidRPr="00F35F0D">
        <w:t xml:space="preserve"> </w:t>
      </w:r>
      <w:hyperlink r:id="rId19" w:history="1">
        <w:r w:rsidRPr="0024235A">
          <w:rPr>
            <w:rStyle w:val="Hyperlink"/>
          </w:rPr>
          <w:t>https://metro.co.uk/2019/05/18/we-will-all-end-up-killing-each-other-and-one-nuclear-blast-could-do-it-9370115/</w:t>
        </w:r>
      </w:hyperlink>
      <w:r w:rsidRPr="00F35F0D">
        <w:t>]</w:t>
      </w:r>
      <w:r>
        <w:t xml:space="preserve"> Recut Justin</w:t>
      </w:r>
    </w:p>
    <w:p w14:paraId="4D65478A" w14:textId="77777777" w:rsidR="00482D8D" w:rsidRPr="00177BE1" w:rsidRDefault="00482D8D" w:rsidP="00482D8D">
      <w:pPr>
        <w:rPr>
          <w:u w:val="single"/>
        </w:rPr>
      </w:pPr>
      <w:r w:rsidRPr="00177BE1">
        <w:rPr>
          <w:sz w:val="14"/>
        </w:rPr>
        <w:t xml:space="preserve">The </w:t>
      </w:r>
      <w:r w:rsidRPr="00D4680C">
        <w:rPr>
          <w:highlight w:val="green"/>
          <w:u w:val="single"/>
        </w:rPr>
        <w:t>nuclear</w:t>
      </w:r>
      <w:r w:rsidRPr="00177BE1">
        <w:rPr>
          <w:u w:val="single"/>
        </w:rPr>
        <w:t xml:space="preserve"> armed </w:t>
      </w:r>
      <w:r w:rsidRPr="00D4680C">
        <w:rPr>
          <w:highlight w:val="green"/>
          <w:u w:val="single"/>
        </w:rPr>
        <w:t>nations have</w:t>
      </w:r>
      <w:r w:rsidRPr="00177BE1">
        <w:rPr>
          <w:u w:val="single"/>
        </w:rPr>
        <w:t xml:space="preserve"> </w:t>
      </w:r>
      <w:r w:rsidRPr="0008456F">
        <w:rPr>
          <w:u w:val="single"/>
        </w:rPr>
        <w:t xml:space="preserve">inadvertently created a </w:t>
      </w:r>
      <w:r w:rsidRPr="0008456F">
        <w:rPr>
          <w:rStyle w:val="Emphasis"/>
        </w:rPr>
        <w:t>global Doomsday machine</w:t>
      </w:r>
      <w:r w:rsidRPr="00177BE1">
        <w:rPr>
          <w:u w:val="single"/>
        </w:rPr>
        <w:t xml:space="preserve">, built with </w:t>
      </w:r>
      <w:r w:rsidRPr="00D4680C">
        <w:rPr>
          <w:highlight w:val="green"/>
          <w:u w:val="single"/>
        </w:rPr>
        <w:t>15,000 nuclear weapons.</w:t>
      </w:r>
    </w:p>
    <w:p w14:paraId="417666AE" w14:textId="77777777" w:rsidR="00482D8D" w:rsidRPr="00177BE1" w:rsidRDefault="00482D8D" w:rsidP="00482D8D">
      <w:pPr>
        <w:rPr>
          <w:sz w:val="14"/>
        </w:rPr>
      </w:pPr>
      <w:r w:rsidRPr="00177BE1">
        <w:rPr>
          <w:sz w:val="14"/>
        </w:rPr>
        <w:t>Most (93%) have been built by Russia and in the US, 3,100 of them are ready to fire within hours.</w:t>
      </w:r>
    </w:p>
    <w:p w14:paraId="764DEA1D" w14:textId="77777777" w:rsidR="00482D8D" w:rsidRPr="00177BE1" w:rsidRDefault="00482D8D" w:rsidP="00482D8D">
      <w:pPr>
        <w:rPr>
          <w:sz w:val="14"/>
        </w:rPr>
      </w:pPr>
      <w:r w:rsidRPr="00D4680C">
        <w:rPr>
          <w:rStyle w:val="Emphasis"/>
          <w:highlight w:val="green"/>
        </w:rPr>
        <w:t xml:space="preserve">Pre-programmed </w:t>
      </w:r>
      <w:r w:rsidRPr="0008456F">
        <w:rPr>
          <w:rStyle w:val="Emphasis"/>
        </w:rPr>
        <w:t>targets</w:t>
      </w:r>
      <w:r w:rsidRPr="00177BE1">
        <w:rPr>
          <w:u w:val="single"/>
        </w:rPr>
        <w:t xml:space="preserve"> include main </w:t>
      </w:r>
      <w:r w:rsidRPr="00177BE1">
        <w:rPr>
          <w:rStyle w:val="Emphasis"/>
        </w:rPr>
        <w:t>cities</w:t>
      </w:r>
      <w:r w:rsidRPr="00177BE1">
        <w:rPr>
          <w:sz w:val="14"/>
        </w:rPr>
        <w:t xml:space="preserve"> as well as a range of military and civilian targets across the world primarily in the UK, Europe, US, </w:t>
      </w:r>
      <w:proofErr w:type="gramStart"/>
      <w:r w:rsidRPr="00177BE1">
        <w:rPr>
          <w:sz w:val="14"/>
        </w:rPr>
        <w:t>Russia</w:t>
      </w:r>
      <w:proofErr w:type="gramEnd"/>
      <w:r w:rsidRPr="00177BE1">
        <w:rPr>
          <w:sz w:val="14"/>
        </w:rPr>
        <w:t xml:space="preserve"> and China but also in Japan, Australia and South America.</w:t>
      </w:r>
    </w:p>
    <w:p w14:paraId="261B50A0" w14:textId="77777777" w:rsidR="00482D8D" w:rsidRPr="00177BE1" w:rsidRDefault="00482D8D" w:rsidP="00482D8D">
      <w:pPr>
        <w:rPr>
          <w:u w:val="single"/>
        </w:rPr>
      </w:pPr>
      <w:r w:rsidRPr="00D4680C">
        <w:rPr>
          <w:rStyle w:val="Emphasis"/>
          <w:highlight w:val="green"/>
        </w:rPr>
        <w:t>One</w:t>
      </w:r>
      <w:r w:rsidRPr="00177BE1">
        <w:rPr>
          <w:u w:val="single"/>
        </w:rPr>
        <w:t xml:space="preserve"> nuclear </w:t>
      </w:r>
      <w:r w:rsidRPr="00D4680C">
        <w:rPr>
          <w:highlight w:val="green"/>
          <w:u w:val="single"/>
        </w:rPr>
        <w:t>blast</w:t>
      </w:r>
      <w:r w:rsidRPr="00177BE1">
        <w:rPr>
          <w:sz w:val="14"/>
        </w:rPr>
        <w:t xml:space="preserve">, one mistake, one </w:t>
      </w:r>
      <w:proofErr w:type="spellStart"/>
      <w:r w:rsidRPr="00177BE1">
        <w:rPr>
          <w:sz w:val="14"/>
        </w:rPr>
        <w:t>cyber attack</w:t>
      </w:r>
      <w:proofErr w:type="spellEnd"/>
      <w:r w:rsidRPr="00177BE1">
        <w:rPr>
          <w:sz w:val="14"/>
        </w:rPr>
        <w:t xml:space="preserve"> </w:t>
      </w:r>
      <w:r w:rsidRPr="00177BE1">
        <w:rPr>
          <w:u w:val="single"/>
        </w:rPr>
        <w:t xml:space="preserve">could </w:t>
      </w:r>
      <w:r w:rsidRPr="00D4680C">
        <w:rPr>
          <w:highlight w:val="green"/>
          <w:u w:val="single"/>
        </w:rPr>
        <w:t>trigger it.</w:t>
      </w:r>
    </w:p>
    <w:p w14:paraId="00F0C7CC" w14:textId="77777777" w:rsidR="00482D8D" w:rsidRPr="00177BE1" w:rsidRDefault="00482D8D" w:rsidP="00482D8D">
      <w:pPr>
        <w:rPr>
          <w:sz w:val="14"/>
        </w:rPr>
      </w:pPr>
      <w:r w:rsidRPr="00177BE1">
        <w:rPr>
          <w:sz w:val="14"/>
        </w:rPr>
        <w:t>But first a reminder about the incredible destructive power of a nuclear weapon.</w:t>
      </w:r>
      <w:r>
        <w:rPr>
          <w:sz w:val="14"/>
        </w:rPr>
        <w:t xml:space="preserve"> </w:t>
      </w:r>
      <w:r w:rsidRPr="00177BE1">
        <w:rPr>
          <w:sz w:val="14"/>
        </w:rPr>
        <w:t>Modern nuclear warheads are typically 20 times larger than either of the two bombs that obliterated Hiroshima and Nagasaki at the end of the Second World War.</w:t>
      </w:r>
      <w:r>
        <w:rPr>
          <w:sz w:val="14"/>
        </w:rPr>
        <w:t xml:space="preserve"> </w:t>
      </w:r>
      <w:r w:rsidRPr="00177BE1">
        <w:rPr>
          <w:sz w:val="14"/>
        </w:rPr>
        <w:t>What just one nuclear warhead can do is unimaginable. We’ve drawn some of the key features to scale against cityscapes in the UK for a Russian SS-18 RS 20V (NATO designation ‘Satan’) 500kT warhead. US submarines deploy a similar weapon – the Trident II Mk5, 475kT warhead.</w:t>
      </w:r>
      <w:r>
        <w:rPr>
          <w:sz w:val="14"/>
        </w:rPr>
        <w:t xml:space="preserve"> </w:t>
      </w:r>
      <w:r w:rsidRPr="00177BE1">
        <w:rPr>
          <w:sz w:val="14"/>
        </w:rPr>
        <w:t>A deafening, terrifying noise will be created, like an intense thunder that lasts for 10 seconds or longer.</w:t>
      </w:r>
    </w:p>
    <w:p w14:paraId="302D7D08" w14:textId="77777777" w:rsidR="00482D8D" w:rsidRPr="00177BE1" w:rsidRDefault="00482D8D" w:rsidP="00482D8D">
      <w:pPr>
        <w:rPr>
          <w:u w:val="single"/>
        </w:rPr>
      </w:pPr>
      <w:r w:rsidRPr="00177BE1">
        <w:rPr>
          <w:sz w:val="14"/>
        </w:rPr>
        <w:t xml:space="preserve">After a blinding flash of light bright destroying the retina of anyone looking, and </w:t>
      </w:r>
      <w:r w:rsidRPr="00177BE1">
        <w:rPr>
          <w:u w:val="single"/>
        </w:rPr>
        <w:t xml:space="preserve">a </w:t>
      </w:r>
      <w:r w:rsidRPr="00177BE1">
        <w:rPr>
          <w:rStyle w:val="Emphasis"/>
        </w:rPr>
        <w:t>violent</w:t>
      </w:r>
      <w:r w:rsidRPr="00177BE1">
        <w:rPr>
          <w:u w:val="single"/>
        </w:rPr>
        <w:t xml:space="preserve"> electromagnetic pulse </w:t>
      </w:r>
      <w:r w:rsidRPr="00D4680C">
        <w:rPr>
          <w:highlight w:val="green"/>
          <w:u w:val="single"/>
        </w:rPr>
        <w:t>(</w:t>
      </w:r>
      <w:r w:rsidRPr="00D4680C">
        <w:rPr>
          <w:rStyle w:val="Emphasis"/>
          <w:highlight w:val="green"/>
        </w:rPr>
        <w:t>EMP</w:t>
      </w:r>
      <w:r w:rsidRPr="00D4680C">
        <w:rPr>
          <w:highlight w:val="green"/>
          <w:u w:val="single"/>
        </w:rPr>
        <w:t xml:space="preserve">) </w:t>
      </w:r>
      <w:r w:rsidRPr="00177BE1">
        <w:rPr>
          <w:u w:val="single"/>
        </w:rPr>
        <w:t xml:space="preserve">knocking out </w:t>
      </w:r>
      <w:r w:rsidRPr="00177BE1">
        <w:rPr>
          <w:rStyle w:val="Emphasis"/>
        </w:rPr>
        <w:t>electrical</w:t>
      </w:r>
      <w:r w:rsidRPr="00177BE1">
        <w:rPr>
          <w:u w:val="single"/>
        </w:rPr>
        <w:t xml:space="preserve"> </w:t>
      </w:r>
      <w:r w:rsidRPr="00177BE1">
        <w:rPr>
          <w:rStyle w:val="Emphasis"/>
        </w:rPr>
        <w:t>equipment</w:t>
      </w:r>
      <w:r w:rsidRPr="00177BE1">
        <w:rPr>
          <w:sz w:val="14"/>
        </w:rPr>
        <w:t xml:space="preserve"> several miles away, a bomb of this size quickly </w:t>
      </w:r>
      <w:r w:rsidRPr="00D4680C">
        <w:rPr>
          <w:highlight w:val="green"/>
          <w:u w:val="single"/>
        </w:rPr>
        <w:t>forms a</w:t>
      </w:r>
      <w:r w:rsidRPr="00177BE1">
        <w:rPr>
          <w:u w:val="single"/>
        </w:rPr>
        <w:t xml:space="preserve">n incandescent </w:t>
      </w:r>
      <w:r w:rsidRPr="00D4680C">
        <w:rPr>
          <w:rStyle w:val="Emphasis"/>
          <w:highlight w:val="green"/>
        </w:rPr>
        <w:t>fireball</w:t>
      </w:r>
      <w:r w:rsidRPr="00177BE1">
        <w:rPr>
          <w:u w:val="single"/>
        </w:rPr>
        <w:t xml:space="preserve"> 850 </w:t>
      </w:r>
      <w:proofErr w:type="spellStart"/>
      <w:r w:rsidRPr="00177BE1">
        <w:rPr>
          <w:u w:val="single"/>
        </w:rPr>
        <w:t>metres</w:t>
      </w:r>
      <w:proofErr w:type="spellEnd"/>
      <w:r w:rsidRPr="00177BE1">
        <w:rPr>
          <w:u w:val="single"/>
        </w:rPr>
        <w:t xml:space="preserve"> across.</w:t>
      </w:r>
    </w:p>
    <w:p w14:paraId="5C225DEB" w14:textId="77777777" w:rsidR="00482D8D" w:rsidRPr="00177BE1" w:rsidRDefault="00482D8D" w:rsidP="00482D8D">
      <w:pPr>
        <w:rPr>
          <w:sz w:val="14"/>
        </w:rPr>
      </w:pPr>
      <w:r w:rsidRPr="00177BE1">
        <w:rPr>
          <w:sz w:val="14"/>
        </w:rPr>
        <w:t>This is about the same height as the world’s tallest building, the Burj Khalifa. Drawn against the London Canary Wharf financial district or the Manchester skyline, the huge fireball dwarfs one Canary Sq. (240m), the South Tower Deansgate (201m) and the Beetham Tower Hilton, (170m).</w:t>
      </w:r>
      <w:r>
        <w:rPr>
          <w:sz w:val="14"/>
        </w:rPr>
        <w:t xml:space="preserve"> </w:t>
      </w:r>
      <w:r w:rsidRPr="00177BE1">
        <w:rPr>
          <w:sz w:val="14"/>
        </w:rPr>
        <w:t xml:space="preserve">The fireball engulfs both city </w:t>
      </w:r>
      <w:proofErr w:type="spellStart"/>
      <w:r w:rsidRPr="00177BE1">
        <w:rPr>
          <w:sz w:val="14"/>
        </w:rPr>
        <w:t>centres</w:t>
      </w:r>
      <w:proofErr w:type="spellEnd"/>
      <w:r w:rsidRPr="00177BE1">
        <w:rPr>
          <w:sz w:val="14"/>
        </w:rPr>
        <w:t xml:space="preserve"> completely, melting glass and steel and forms an intensely radioactive 60m deep crater zone of molten earth and debris.</w:t>
      </w:r>
      <w:r>
        <w:rPr>
          <w:sz w:val="14"/>
        </w:rPr>
        <w:t xml:space="preserve"> </w:t>
      </w:r>
      <w:r w:rsidRPr="00177BE1">
        <w:rPr>
          <w:sz w:val="14"/>
        </w:rPr>
        <w:t xml:space="preserve">A devastating supersonic blast wave flattens everything within a radius of two to three km, the entire Manchester </w:t>
      </w:r>
      <w:proofErr w:type="spellStart"/>
      <w:r w:rsidRPr="00177BE1">
        <w:rPr>
          <w:sz w:val="14"/>
        </w:rPr>
        <w:t>centre</w:t>
      </w:r>
      <w:proofErr w:type="spellEnd"/>
      <w:r w:rsidRPr="00177BE1">
        <w:rPr>
          <w:sz w:val="14"/>
        </w:rPr>
        <w:t>, an area larger than the City of London, with lighter damage out to eight km.</w:t>
      </w:r>
      <w:r>
        <w:rPr>
          <w:sz w:val="14"/>
        </w:rPr>
        <w:t xml:space="preserve"> </w:t>
      </w:r>
      <w:r w:rsidRPr="00177BE1">
        <w:rPr>
          <w:sz w:val="14"/>
        </w:rPr>
        <w:t>Most people in these areas would be killed or very seriously injured.</w:t>
      </w:r>
    </w:p>
    <w:p w14:paraId="2D79E6B0" w14:textId="77777777" w:rsidR="00482D8D" w:rsidRPr="00177BE1" w:rsidRDefault="00482D8D" w:rsidP="00482D8D">
      <w:pPr>
        <w:rPr>
          <w:sz w:val="14"/>
        </w:rPr>
      </w:pPr>
      <w:r w:rsidRPr="00177BE1">
        <w:rPr>
          <w:u w:val="single"/>
        </w:rPr>
        <w:t xml:space="preserve">The </w:t>
      </w:r>
      <w:r w:rsidRPr="00177BE1">
        <w:rPr>
          <w:rStyle w:val="Emphasis"/>
        </w:rPr>
        <w:t>fireball</w:t>
      </w:r>
      <w:r w:rsidRPr="00177BE1">
        <w:rPr>
          <w:u w:val="single"/>
        </w:rPr>
        <w:t xml:space="preserve"> </w:t>
      </w:r>
      <w:r w:rsidRPr="00177BE1">
        <w:rPr>
          <w:rStyle w:val="Emphasis"/>
        </w:rPr>
        <w:t>quickly</w:t>
      </w:r>
      <w:r w:rsidRPr="00177BE1">
        <w:rPr>
          <w:u w:val="single"/>
        </w:rPr>
        <w:t xml:space="preserve"> </w:t>
      </w:r>
      <w:r w:rsidRPr="00177BE1">
        <w:rPr>
          <w:rStyle w:val="Emphasis"/>
        </w:rPr>
        <w:t>rises</w:t>
      </w:r>
      <w:r w:rsidRPr="00177BE1">
        <w:rPr>
          <w:u w:val="single"/>
        </w:rPr>
        <w:t xml:space="preserve"> forming an enormous characteristic mushroom shaped cloud </w:t>
      </w:r>
      <w:r w:rsidRPr="00D4680C">
        <w:rPr>
          <w:rStyle w:val="Emphasis"/>
          <w:highlight w:val="green"/>
        </w:rPr>
        <w:t>raining</w:t>
      </w:r>
      <w:r w:rsidRPr="00177BE1">
        <w:rPr>
          <w:u w:val="single"/>
        </w:rPr>
        <w:t xml:space="preserve"> highly radioactive particles (</w:t>
      </w:r>
      <w:r w:rsidRPr="00D4680C">
        <w:rPr>
          <w:rStyle w:val="Emphasis"/>
          <w:highlight w:val="green"/>
        </w:rPr>
        <w:t>fallout</w:t>
      </w:r>
      <w:r w:rsidRPr="00177BE1">
        <w:rPr>
          <w:u w:val="single"/>
        </w:rPr>
        <w:t>).</w:t>
      </w:r>
      <w:r w:rsidRPr="00177BE1">
        <w:rPr>
          <w:sz w:val="14"/>
        </w:rPr>
        <w:t xml:space="preserve"> It rises to 60,000 ft (18,000m) – twice the altitude of Everest – and is 15 miles, 24km across.</w:t>
      </w:r>
    </w:p>
    <w:p w14:paraId="3893B5B8" w14:textId="77777777" w:rsidR="00482D8D" w:rsidRPr="00177BE1" w:rsidRDefault="00482D8D" w:rsidP="00482D8D">
      <w:pPr>
        <w:rPr>
          <w:sz w:val="14"/>
        </w:rPr>
      </w:pPr>
      <w:r w:rsidRPr="00177BE1">
        <w:rPr>
          <w:u w:val="single"/>
        </w:rPr>
        <w:t xml:space="preserve">This is </w:t>
      </w:r>
      <w:r w:rsidRPr="00177BE1">
        <w:rPr>
          <w:rStyle w:val="Emphasis"/>
        </w:rPr>
        <w:t>one</w:t>
      </w:r>
      <w:r w:rsidRPr="00177BE1">
        <w:rPr>
          <w:u w:val="single"/>
        </w:rPr>
        <w:t xml:space="preserve"> warhead</w:t>
      </w:r>
      <w:r w:rsidRPr="00177BE1">
        <w:rPr>
          <w:sz w:val="14"/>
        </w:rPr>
        <w:t xml:space="preserve">. There are 10 such warheads on each of Russia’s 46 missiles (460 in total) and 48 on each of eight US Trident submarines (384 in total). </w:t>
      </w:r>
      <w:proofErr w:type="gramStart"/>
      <w:r w:rsidRPr="00177BE1">
        <w:rPr>
          <w:sz w:val="14"/>
        </w:rPr>
        <w:t>In reality, in</w:t>
      </w:r>
      <w:proofErr w:type="gramEnd"/>
      <w:r w:rsidRPr="00177BE1">
        <w:rPr>
          <w:sz w:val="14"/>
        </w:rPr>
        <w:t xml:space="preserve"> a nuclear conflict all of these warheads and a further 956 ready-to-fire are likely to be launched.</w:t>
      </w:r>
    </w:p>
    <w:p w14:paraId="15AF2E23" w14:textId="77777777" w:rsidR="00482D8D" w:rsidRPr="00177BE1" w:rsidRDefault="00482D8D" w:rsidP="00482D8D">
      <w:pPr>
        <w:rPr>
          <w:sz w:val="14"/>
        </w:rPr>
      </w:pPr>
      <w:r w:rsidRPr="00177BE1">
        <w:rPr>
          <w:sz w:val="14"/>
        </w:rPr>
        <w:lastRenderedPageBreak/>
        <w:t xml:space="preserve">Whilst this scale of destruction is horrific and </w:t>
      </w:r>
      <w:r w:rsidRPr="00177BE1">
        <w:rPr>
          <w:rStyle w:val="Emphasis"/>
        </w:rPr>
        <w:t>hundreds</w:t>
      </w:r>
      <w:r w:rsidRPr="00177BE1">
        <w:rPr>
          <w:u w:val="single"/>
        </w:rPr>
        <w:t xml:space="preserve"> of </w:t>
      </w:r>
      <w:r w:rsidRPr="00D4680C">
        <w:rPr>
          <w:highlight w:val="green"/>
          <w:u w:val="single"/>
        </w:rPr>
        <w:t>millions</w:t>
      </w:r>
      <w:r w:rsidRPr="00177BE1">
        <w:rPr>
          <w:u w:val="single"/>
        </w:rPr>
        <w:t xml:space="preserve"> of people would be </w:t>
      </w:r>
      <w:r w:rsidRPr="00D4680C">
        <w:rPr>
          <w:highlight w:val="green"/>
          <w:u w:val="single"/>
        </w:rPr>
        <w:t xml:space="preserve">killed in a </w:t>
      </w:r>
      <w:r w:rsidRPr="00D4680C">
        <w:rPr>
          <w:rStyle w:val="Emphasis"/>
          <w:highlight w:val="green"/>
        </w:rPr>
        <w:t>few hours</w:t>
      </w:r>
      <w:r w:rsidRPr="00177BE1">
        <w:rPr>
          <w:u w:val="single"/>
        </w:rPr>
        <w:t xml:space="preserve"> from a combination of </w:t>
      </w:r>
      <w:r w:rsidRPr="00D4680C">
        <w:rPr>
          <w:rStyle w:val="Emphasis"/>
          <w:highlight w:val="green"/>
        </w:rPr>
        <w:t>blast</w:t>
      </w:r>
      <w:r w:rsidRPr="00D4680C">
        <w:rPr>
          <w:highlight w:val="green"/>
          <w:u w:val="single"/>
        </w:rPr>
        <w:t xml:space="preserve">, </w:t>
      </w:r>
      <w:r w:rsidRPr="00D4680C">
        <w:rPr>
          <w:rStyle w:val="Emphasis"/>
          <w:highlight w:val="green"/>
        </w:rPr>
        <w:t>radiation</w:t>
      </w:r>
      <w:r w:rsidRPr="00D4680C">
        <w:rPr>
          <w:highlight w:val="green"/>
          <w:u w:val="single"/>
        </w:rPr>
        <w:t xml:space="preserve"> and</w:t>
      </w:r>
      <w:r w:rsidRPr="00177BE1">
        <w:rPr>
          <w:u w:val="single"/>
        </w:rPr>
        <w:t xml:space="preserve"> </w:t>
      </w:r>
      <w:r w:rsidRPr="00177BE1">
        <w:rPr>
          <w:rStyle w:val="Emphasis"/>
        </w:rPr>
        <w:t>huge</w:t>
      </w:r>
      <w:r w:rsidRPr="00177BE1">
        <w:rPr>
          <w:u w:val="single"/>
        </w:rPr>
        <w:t xml:space="preserve"> </w:t>
      </w:r>
      <w:r w:rsidRPr="00177BE1">
        <w:rPr>
          <w:rStyle w:val="Emphasis"/>
        </w:rPr>
        <w:t>fires</w:t>
      </w:r>
      <w:r w:rsidRPr="00177BE1">
        <w:rPr>
          <w:u w:val="single"/>
        </w:rPr>
        <w:t xml:space="preserve">, there are also </w:t>
      </w:r>
      <w:r w:rsidRPr="00177BE1">
        <w:rPr>
          <w:rStyle w:val="Emphasis"/>
        </w:rPr>
        <w:t>terrible</w:t>
      </w:r>
      <w:r w:rsidRPr="00177BE1">
        <w:rPr>
          <w:u w:val="single"/>
        </w:rPr>
        <w:t xml:space="preserve"> longer-term effects</w:t>
      </w:r>
      <w:r w:rsidRPr="00177BE1">
        <w:rPr>
          <w:sz w:val="14"/>
        </w:rPr>
        <w:t>.</w:t>
      </w:r>
    </w:p>
    <w:p w14:paraId="7C89A377" w14:textId="77777777" w:rsidR="00482D8D" w:rsidRPr="00177BE1" w:rsidRDefault="00482D8D" w:rsidP="00482D8D">
      <w:pPr>
        <w:rPr>
          <w:u w:val="single"/>
        </w:rPr>
      </w:pPr>
      <w:r w:rsidRPr="00177BE1">
        <w:rPr>
          <w:sz w:val="14"/>
        </w:rPr>
        <w:t xml:space="preserve">Scientists predict that </w:t>
      </w:r>
      <w:r w:rsidRPr="00177BE1">
        <w:rPr>
          <w:u w:val="single"/>
        </w:rPr>
        <w:t xml:space="preserve">huge city-wide </w:t>
      </w:r>
      <w:r w:rsidRPr="00D4680C">
        <w:rPr>
          <w:rStyle w:val="Emphasis"/>
          <w:highlight w:val="green"/>
        </w:rPr>
        <w:t>firestorms</w:t>
      </w:r>
      <w:r w:rsidRPr="00177BE1">
        <w:rPr>
          <w:u w:val="single"/>
        </w:rPr>
        <w:t xml:space="preserve"> combined </w:t>
      </w:r>
      <w:r w:rsidRPr="00D4680C">
        <w:rPr>
          <w:highlight w:val="green"/>
          <w:u w:val="single"/>
        </w:rPr>
        <w:t>with</w:t>
      </w:r>
      <w:r w:rsidRPr="00177BE1">
        <w:rPr>
          <w:u w:val="single"/>
        </w:rPr>
        <w:t xml:space="preserve"> very the </w:t>
      </w:r>
      <w:r w:rsidRPr="00177BE1">
        <w:rPr>
          <w:rStyle w:val="Emphasis"/>
        </w:rPr>
        <w:t xml:space="preserve">high-altitude </w:t>
      </w:r>
      <w:r w:rsidRPr="00D4680C">
        <w:rPr>
          <w:rStyle w:val="Emphasis"/>
          <w:highlight w:val="green"/>
        </w:rPr>
        <w:t>debris clouds</w:t>
      </w:r>
      <w:r w:rsidRPr="00177BE1">
        <w:rPr>
          <w:u w:val="single"/>
        </w:rPr>
        <w:t xml:space="preserve"> would </w:t>
      </w:r>
      <w:r w:rsidRPr="00177BE1">
        <w:rPr>
          <w:rStyle w:val="Emphasis"/>
        </w:rPr>
        <w:t>severely</w:t>
      </w:r>
      <w:r w:rsidRPr="00177BE1">
        <w:rPr>
          <w:u w:val="single"/>
        </w:rPr>
        <w:t xml:space="preserve"> </w:t>
      </w:r>
      <w:r w:rsidRPr="00D4680C">
        <w:rPr>
          <w:highlight w:val="green"/>
          <w:u w:val="single"/>
        </w:rPr>
        <w:t>reduce sunlight</w:t>
      </w:r>
      <w:r w:rsidRPr="00177BE1">
        <w:rPr>
          <w:u w:val="single"/>
        </w:rPr>
        <w:t xml:space="preserve"> levels </w:t>
      </w:r>
      <w:r w:rsidRPr="00D4680C">
        <w:rPr>
          <w:highlight w:val="green"/>
          <w:u w:val="single"/>
        </w:rPr>
        <w:t xml:space="preserve">and </w:t>
      </w:r>
      <w:r w:rsidRPr="00D4680C">
        <w:rPr>
          <w:rStyle w:val="Emphasis"/>
          <w:highlight w:val="green"/>
        </w:rPr>
        <w:t>disrupt</w:t>
      </w:r>
      <w:r w:rsidRPr="00D4680C">
        <w:rPr>
          <w:highlight w:val="green"/>
          <w:u w:val="single"/>
        </w:rPr>
        <w:t xml:space="preserve"> </w:t>
      </w:r>
      <w:r w:rsidRPr="00177BE1">
        <w:rPr>
          <w:u w:val="single"/>
        </w:rPr>
        <w:t xml:space="preserve">the world’s </w:t>
      </w:r>
      <w:r w:rsidRPr="00D4680C">
        <w:rPr>
          <w:highlight w:val="green"/>
          <w:u w:val="single"/>
        </w:rPr>
        <w:t>climate</w:t>
      </w:r>
      <w:r w:rsidRPr="00177BE1">
        <w:rPr>
          <w:u w:val="single"/>
        </w:rPr>
        <w:t xml:space="preserve"> for a </w:t>
      </w:r>
      <w:r w:rsidRPr="00177BE1">
        <w:rPr>
          <w:rStyle w:val="Emphasis"/>
        </w:rPr>
        <w:t>decade</w:t>
      </w:r>
      <w:r w:rsidRPr="00177BE1">
        <w:rPr>
          <w:u w:val="single"/>
        </w:rPr>
        <w:t xml:space="preserve"> </w:t>
      </w:r>
      <w:r w:rsidRPr="00D4680C">
        <w:rPr>
          <w:highlight w:val="green"/>
          <w:u w:val="single"/>
        </w:rPr>
        <w:t xml:space="preserve">causing </w:t>
      </w:r>
      <w:r w:rsidRPr="00D4680C">
        <w:rPr>
          <w:rStyle w:val="Emphasis"/>
          <w:highlight w:val="green"/>
        </w:rPr>
        <w:t>drought</w:t>
      </w:r>
      <w:r w:rsidRPr="00177BE1">
        <w:rPr>
          <w:sz w:val="14"/>
        </w:rPr>
        <w:t xml:space="preserve">, a </w:t>
      </w:r>
      <w:r w:rsidRPr="00177BE1">
        <w:rPr>
          <w:u w:val="single"/>
        </w:rPr>
        <w:t xml:space="preserve">prolonged </w:t>
      </w:r>
      <w:r w:rsidRPr="00D4680C">
        <w:rPr>
          <w:rStyle w:val="Emphasis"/>
          <w:highlight w:val="green"/>
        </w:rPr>
        <w:t>winter</w:t>
      </w:r>
      <w:r w:rsidRPr="00177BE1">
        <w:rPr>
          <w:u w:val="single"/>
        </w:rPr>
        <w:t xml:space="preserve">, global </w:t>
      </w:r>
      <w:proofErr w:type="gramStart"/>
      <w:r w:rsidRPr="00D4680C">
        <w:rPr>
          <w:rStyle w:val="Emphasis"/>
          <w:highlight w:val="green"/>
        </w:rPr>
        <w:t>famine</w:t>
      </w:r>
      <w:proofErr w:type="gramEnd"/>
      <w:r w:rsidRPr="00D4680C">
        <w:rPr>
          <w:highlight w:val="green"/>
          <w:u w:val="single"/>
        </w:rPr>
        <w:t xml:space="preserve"> and </w:t>
      </w:r>
      <w:r w:rsidRPr="00D4680C">
        <w:rPr>
          <w:rStyle w:val="Emphasis"/>
          <w:highlight w:val="green"/>
        </w:rPr>
        <w:t>catastrophic</w:t>
      </w:r>
      <w:r w:rsidRPr="00D4680C">
        <w:rPr>
          <w:highlight w:val="green"/>
          <w:u w:val="single"/>
        </w:rPr>
        <w:t xml:space="preserve"> impacts</w:t>
      </w:r>
      <w:r w:rsidRPr="00177BE1">
        <w:rPr>
          <w:u w:val="single"/>
        </w:rPr>
        <w:t xml:space="preserve"> for all life on earth and </w:t>
      </w:r>
      <w:r w:rsidRPr="00D4680C">
        <w:rPr>
          <w:highlight w:val="green"/>
          <w:u w:val="single"/>
        </w:rPr>
        <w:t xml:space="preserve">in the </w:t>
      </w:r>
      <w:r w:rsidRPr="00D4680C">
        <w:rPr>
          <w:rStyle w:val="Emphasis"/>
          <w:highlight w:val="green"/>
        </w:rPr>
        <w:t>seas</w:t>
      </w:r>
      <w:r w:rsidRPr="00D4680C">
        <w:rPr>
          <w:highlight w:val="green"/>
          <w:u w:val="single"/>
        </w:rPr>
        <w:t xml:space="preserve"> due to </w:t>
      </w:r>
      <w:r w:rsidRPr="00D4680C">
        <w:rPr>
          <w:rStyle w:val="Emphasis"/>
          <w:highlight w:val="green"/>
        </w:rPr>
        <w:t>intense</w:t>
      </w:r>
      <w:r w:rsidRPr="00177BE1">
        <w:rPr>
          <w:u w:val="single"/>
        </w:rPr>
        <w:t xml:space="preserve"> levels of </w:t>
      </w:r>
      <w:r w:rsidRPr="00D4680C">
        <w:rPr>
          <w:highlight w:val="green"/>
          <w:u w:val="single"/>
        </w:rPr>
        <w:t>UV with</w:t>
      </w:r>
      <w:r w:rsidRPr="00177BE1">
        <w:rPr>
          <w:u w:val="single"/>
        </w:rPr>
        <w:t xml:space="preserve"> the </w:t>
      </w:r>
      <w:r w:rsidRPr="00D4680C">
        <w:rPr>
          <w:rStyle w:val="Emphasis"/>
          <w:highlight w:val="green"/>
        </w:rPr>
        <w:t>destruction</w:t>
      </w:r>
      <w:r w:rsidRPr="00D4680C">
        <w:rPr>
          <w:highlight w:val="green"/>
          <w:u w:val="single"/>
        </w:rPr>
        <w:t xml:space="preserve"> of</w:t>
      </w:r>
      <w:r w:rsidRPr="00177BE1">
        <w:rPr>
          <w:u w:val="single"/>
        </w:rPr>
        <w:t xml:space="preserve"> the </w:t>
      </w:r>
      <w:r w:rsidRPr="00D4680C">
        <w:rPr>
          <w:rStyle w:val="Emphasis"/>
          <w:highlight w:val="green"/>
        </w:rPr>
        <w:t>ozone</w:t>
      </w:r>
      <w:r w:rsidRPr="00177BE1">
        <w:rPr>
          <w:u w:val="single"/>
        </w:rPr>
        <w:t xml:space="preserve"> layer.</w:t>
      </w:r>
    </w:p>
    <w:p w14:paraId="4751199F" w14:textId="77777777" w:rsidR="00482D8D" w:rsidRPr="00177BE1" w:rsidRDefault="00482D8D" w:rsidP="00482D8D">
      <w:pPr>
        <w:rPr>
          <w:sz w:val="14"/>
        </w:rPr>
      </w:pPr>
      <w:r w:rsidRPr="00177BE1">
        <w:rPr>
          <w:sz w:val="14"/>
        </w:rPr>
        <w:t>But even at the level of a few hundred nuclear warheads, the consequences of a nuclear war would be extremely severe across the world far beyond the areas hit directly.</w:t>
      </w:r>
      <w:r>
        <w:rPr>
          <w:sz w:val="14"/>
        </w:rPr>
        <w:t xml:space="preserve"> </w:t>
      </w:r>
      <w:r w:rsidRPr="00177BE1">
        <w:rPr>
          <w:sz w:val="14"/>
        </w:rPr>
        <w:t>A nuclear conflict between India and Pakistan with ‘only’ 100 small warheads would kill hundreds of millions and cause climate damage leading to a global famine.</w:t>
      </w:r>
      <w:r>
        <w:rPr>
          <w:sz w:val="14"/>
        </w:rPr>
        <w:t xml:space="preserve"> </w:t>
      </w:r>
      <w:r w:rsidRPr="00177BE1">
        <w:rPr>
          <w:sz w:val="14"/>
        </w:rPr>
        <w:t>The sheer destructive nature of nuclear explosions combined with long lasting radiation, means that nuclear weapons are of no military use.</w:t>
      </w:r>
      <w:r>
        <w:rPr>
          <w:sz w:val="14"/>
        </w:rPr>
        <w:t xml:space="preserve"> </w:t>
      </w:r>
      <w:r w:rsidRPr="00177BE1">
        <w:rPr>
          <w:sz w:val="14"/>
        </w:rPr>
        <w:t>‘Enemy’ territory would be unusable for years because of intense radiation – especially when nuclear power stations and reprocessing plants are hit.</w:t>
      </w:r>
    </w:p>
    <w:p w14:paraId="0D50B950" w14:textId="77777777" w:rsidR="00482D8D" w:rsidRPr="00177BE1" w:rsidRDefault="00482D8D" w:rsidP="00482D8D">
      <w:pPr>
        <w:rPr>
          <w:u w:val="single"/>
        </w:rPr>
      </w:pPr>
      <w:r w:rsidRPr="00177BE1">
        <w:rPr>
          <w:sz w:val="14"/>
        </w:rPr>
        <w:t xml:space="preserve">Even if your own country is not hit, </w:t>
      </w:r>
      <w:r w:rsidRPr="00D4680C">
        <w:rPr>
          <w:rStyle w:val="Emphasis"/>
          <w:highlight w:val="green"/>
        </w:rPr>
        <w:t>radiation</w:t>
      </w:r>
      <w:r w:rsidRPr="00D4680C">
        <w:rPr>
          <w:highlight w:val="green"/>
          <w:u w:val="single"/>
        </w:rPr>
        <w:t xml:space="preserve"> and</w:t>
      </w:r>
      <w:r w:rsidRPr="00177BE1">
        <w:rPr>
          <w:u w:val="single"/>
        </w:rPr>
        <w:t xml:space="preserve"> climate </w:t>
      </w:r>
      <w:r w:rsidRPr="00D4680C">
        <w:rPr>
          <w:rStyle w:val="Emphasis"/>
          <w:highlight w:val="green"/>
        </w:rPr>
        <w:t>damage</w:t>
      </w:r>
      <w:r w:rsidRPr="00177BE1">
        <w:rPr>
          <w:u w:val="single"/>
        </w:rPr>
        <w:t xml:space="preserve"> will </w:t>
      </w:r>
      <w:r w:rsidRPr="00D4680C">
        <w:rPr>
          <w:highlight w:val="green"/>
          <w:u w:val="single"/>
        </w:rPr>
        <w:t xml:space="preserve">spread </w:t>
      </w:r>
      <w:r w:rsidRPr="00D4680C">
        <w:rPr>
          <w:rStyle w:val="Emphasis"/>
          <w:highlight w:val="green"/>
        </w:rPr>
        <w:t>across</w:t>
      </w:r>
      <w:r w:rsidRPr="00D4680C">
        <w:rPr>
          <w:highlight w:val="green"/>
          <w:u w:val="single"/>
        </w:rPr>
        <w:t xml:space="preserve"> the </w:t>
      </w:r>
      <w:r w:rsidRPr="00D4680C">
        <w:rPr>
          <w:rStyle w:val="Emphasis"/>
          <w:highlight w:val="green"/>
        </w:rPr>
        <w:t>globe</w:t>
      </w:r>
      <w:r w:rsidRPr="00177BE1">
        <w:rPr>
          <w:u w:val="single"/>
        </w:rPr>
        <w:t xml:space="preserve">. </w:t>
      </w:r>
      <w:r w:rsidRPr="00177BE1">
        <w:rPr>
          <w:rStyle w:val="Emphasis"/>
        </w:rPr>
        <w:t xml:space="preserve">No one </w:t>
      </w:r>
      <w:r w:rsidRPr="00177BE1">
        <w:rPr>
          <w:u w:val="single"/>
        </w:rPr>
        <w:t>escapes the consequences.</w:t>
      </w:r>
    </w:p>
    <w:p w14:paraId="6CE1EFA7" w14:textId="77777777" w:rsidR="00482D8D" w:rsidRPr="00177BE1" w:rsidRDefault="00482D8D" w:rsidP="00482D8D">
      <w:pPr>
        <w:rPr>
          <w:rStyle w:val="Emphasis"/>
          <w:sz w:val="8"/>
          <w:szCs w:val="8"/>
        </w:rPr>
      </w:pPr>
      <w:r w:rsidRPr="00177BE1">
        <w:rPr>
          <w:sz w:val="8"/>
          <w:szCs w:val="8"/>
        </w:rPr>
        <w:t xml:space="preserve">But the nuclear nations argue that they build and keep nuclear weapons to make sure that they are never used. After all no one would be stupid enough to </w:t>
      </w:r>
      <w:proofErr w:type="gramStart"/>
      <w:r w:rsidRPr="00177BE1">
        <w:rPr>
          <w:sz w:val="8"/>
          <w:szCs w:val="8"/>
        </w:rPr>
        <w:t>actually launch</w:t>
      </w:r>
      <w:proofErr w:type="gramEnd"/>
      <w:r w:rsidRPr="00177BE1">
        <w:rPr>
          <w:sz w:val="8"/>
          <w:szCs w:val="8"/>
        </w:rPr>
        <w:t xml:space="preserve"> a nuclear weapon facing such terrible retaliation? It sounds obvious. If you threaten any attacker with terrible nuclear devastation of course they won’t attack you. That might be true most of the time. It is very unlikely that any country would launch a nuclear attack deliberately. But there are two very major problems. First, a terrorist </w:t>
      </w:r>
      <w:proofErr w:type="spellStart"/>
      <w:r w:rsidRPr="00177BE1">
        <w:rPr>
          <w:sz w:val="8"/>
          <w:szCs w:val="8"/>
        </w:rPr>
        <w:t>organisation</w:t>
      </w:r>
      <w:proofErr w:type="spellEnd"/>
      <w:r w:rsidRPr="00177BE1">
        <w:rPr>
          <w:sz w:val="8"/>
          <w:szCs w:val="8"/>
        </w:rPr>
        <w:t xml:space="preserve"> with a nuclear weapon cannot be deterred in this way. Secondly, there are several ways in which a nuclear war can start by mistake. A report by the prestigious Chatham House in 2014 documents 30 instances between 1962 and 2002 when nuclear weapons came within minutes of being launched due to miscalculation, miscommunication, or technical errors. What prevented their use on many of these occasions was the intervention of individuals who, against military orders, either refused to </w:t>
      </w:r>
      <w:proofErr w:type="spellStart"/>
      <w:r w:rsidRPr="00177BE1">
        <w:rPr>
          <w:sz w:val="8"/>
          <w:szCs w:val="8"/>
        </w:rPr>
        <w:t>authorise</w:t>
      </w:r>
      <w:proofErr w:type="spellEnd"/>
      <w:r w:rsidRPr="00177BE1">
        <w:rPr>
          <w:sz w:val="8"/>
          <w:szCs w:val="8"/>
        </w:rPr>
        <w:t xml:space="preserve"> a nuclear strike or relay information that would have led to launch. Examples include a weather rocket launch mistaken for an attack on Russia, a US satellite misinterpreting sunlight reflecting off clouds as multiple missiles firings, a 42c chip fault creating a false warning of 220 missiles launched at the United States. Such risks are heightened during political crises.</w:t>
      </w:r>
    </w:p>
    <w:p w14:paraId="32B3BF59" w14:textId="77777777" w:rsidR="00482D8D" w:rsidRPr="00177BE1" w:rsidRDefault="00482D8D" w:rsidP="00482D8D">
      <w:pPr>
        <w:rPr>
          <w:u w:val="single"/>
        </w:rPr>
      </w:pPr>
      <w:r w:rsidRPr="00177BE1">
        <w:rPr>
          <w:u w:val="single"/>
        </w:rPr>
        <w:t>The risk of mistake is very high because</w:t>
      </w:r>
      <w:r w:rsidRPr="00177BE1">
        <w:rPr>
          <w:sz w:val="14"/>
        </w:rPr>
        <w:t xml:space="preserve">, in a hangover from the Cold War, </w:t>
      </w:r>
      <w:r w:rsidRPr="00177BE1">
        <w:rPr>
          <w:u w:val="single"/>
        </w:rPr>
        <w:t xml:space="preserve">the USA and Russia each keep </w:t>
      </w:r>
      <w:r w:rsidRPr="0008456F">
        <w:rPr>
          <w:u w:val="single"/>
        </w:rPr>
        <w:t xml:space="preserve">900 warheads </w:t>
      </w:r>
      <w:r w:rsidRPr="00D4680C">
        <w:rPr>
          <w:rStyle w:val="Emphasis"/>
          <w:highlight w:val="green"/>
        </w:rPr>
        <w:t>ready</w:t>
      </w:r>
      <w:r w:rsidRPr="00D4680C">
        <w:rPr>
          <w:highlight w:val="green"/>
          <w:u w:val="single"/>
        </w:rPr>
        <w:t xml:space="preserve"> to </w:t>
      </w:r>
      <w:r w:rsidRPr="00D4680C">
        <w:rPr>
          <w:rStyle w:val="Emphasis"/>
          <w:highlight w:val="green"/>
        </w:rPr>
        <w:t>fire</w:t>
      </w:r>
      <w:r w:rsidRPr="00D4680C">
        <w:rPr>
          <w:highlight w:val="green"/>
          <w:u w:val="single"/>
        </w:rPr>
        <w:t xml:space="preserve"> in</w:t>
      </w:r>
      <w:r w:rsidRPr="00177BE1">
        <w:rPr>
          <w:u w:val="single"/>
        </w:rPr>
        <w:t xml:space="preserve"> a </w:t>
      </w:r>
      <w:r w:rsidRPr="00177BE1">
        <w:rPr>
          <w:rStyle w:val="Emphasis"/>
        </w:rPr>
        <w:t>few</w:t>
      </w:r>
      <w:r w:rsidRPr="00177BE1">
        <w:rPr>
          <w:u w:val="single"/>
        </w:rPr>
        <w:t xml:space="preserve"> </w:t>
      </w:r>
      <w:r w:rsidRPr="00D4680C">
        <w:rPr>
          <w:highlight w:val="green"/>
          <w:u w:val="single"/>
        </w:rPr>
        <w:t>minutes</w:t>
      </w:r>
      <w:r w:rsidRPr="00177BE1">
        <w:rPr>
          <w:u w:val="single"/>
        </w:rPr>
        <w:t>, in a ‘launch on warning’ status, should a warning of nuclear attack come in.</w:t>
      </w:r>
    </w:p>
    <w:p w14:paraId="34C07F8A" w14:textId="77777777" w:rsidR="00482D8D" w:rsidRPr="00177BE1" w:rsidRDefault="00482D8D" w:rsidP="00482D8D">
      <w:pPr>
        <w:rPr>
          <w:u w:val="single"/>
        </w:rPr>
      </w:pPr>
      <w:r w:rsidRPr="00177BE1">
        <w:rPr>
          <w:u w:val="single"/>
        </w:rPr>
        <w:t xml:space="preserve">These nuclear weapons </w:t>
      </w:r>
      <w:r w:rsidRPr="00177BE1">
        <w:rPr>
          <w:rStyle w:val="Emphasis"/>
        </w:rPr>
        <w:t>form</w:t>
      </w:r>
      <w:r w:rsidRPr="00177BE1">
        <w:rPr>
          <w:u w:val="single"/>
        </w:rPr>
        <w:t xml:space="preserve"> a </w:t>
      </w:r>
      <w:r w:rsidRPr="00177BE1">
        <w:rPr>
          <w:rStyle w:val="Emphasis"/>
        </w:rPr>
        <w:t>dangerous</w:t>
      </w:r>
      <w:r w:rsidRPr="00177BE1">
        <w:rPr>
          <w:u w:val="single"/>
        </w:rPr>
        <w:t xml:space="preserve"> nuclear stand-off – rather like two people </w:t>
      </w:r>
      <w:r w:rsidRPr="00177BE1">
        <w:rPr>
          <w:rStyle w:val="Emphasis"/>
        </w:rPr>
        <w:t>holding</w:t>
      </w:r>
      <w:r w:rsidRPr="00177BE1">
        <w:rPr>
          <w:u w:val="single"/>
        </w:rPr>
        <w:t xml:space="preserve"> </w:t>
      </w:r>
      <w:r w:rsidRPr="00177BE1">
        <w:rPr>
          <w:rStyle w:val="Emphasis"/>
        </w:rPr>
        <w:t>guns</w:t>
      </w:r>
      <w:r w:rsidRPr="00177BE1">
        <w:rPr>
          <w:u w:val="single"/>
        </w:rPr>
        <w:t xml:space="preserve"> to each other’s heads.</w:t>
      </w:r>
    </w:p>
    <w:p w14:paraId="57E9B28A" w14:textId="77777777" w:rsidR="00482D8D" w:rsidRPr="0094096E" w:rsidRDefault="00482D8D" w:rsidP="00482D8D">
      <w:pPr>
        <w:rPr>
          <w:u w:val="single"/>
        </w:rPr>
      </w:pPr>
      <w:r w:rsidRPr="00177BE1">
        <w:rPr>
          <w:u w:val="single"/>
        </w:rPr>
        <w:t xml:space="preserve">With only a few minutes to evaluate a warning of nuclear attack before warheads would strike, </w:t>
      </w:r>
      <w:r w:rsidRPr="00177BE1">
        <w:rPr>
          <w:rStyle w:val="Emphasis"/>
        </w:rPr>
        <w:t>one mistake can trigger disaster</w:t>
      </w:r>
      <w:r w:rsidRPr="00177BE1">
        <w:rPr>
          <w:u w:val="single"/>
        </w:rPr>
        <w:t>. A similar nuclear stand-off exists between India and Pakistan.</w:t>
      </w:r>
    </w:p>
    <w:p w14:paraId="3B733711" w14:textId="77777777" w:rsidR="00482D8D" w:rsidRDefault="00482D8D" w:rsidP="00482D8D"/>
    <w:p w14:paraId="4E146656" w14:textId="77777777" w:rsidR="00482D8D" w:rsidRDefault="00482D8D" w:rsidP="00482D8D">
      <w:pPr>
        <w:pStyle w:val="Heading3"/>
      </w:pPr>
      <w:r>
        <w:lastRenderedPageBreak/>
        <w:t>1AC – Framework</w:t>
      </w:r>
    </w:p>
    <w:p w14:paraId="7FA6BEF0" w14:textId="77777777" w:rsidR="00482D8D" w:rsidRDefault="00482D8D" w:rsidP="00482D8D">
      <w:pPr>
        <w:pStyle w:val="Heading4"/>
      </w:pPr>
      <w:r>
        <w:t>Permissibility and presumption affirm.</w:t>
      </w:r>
    </w:p>
    <w:p w14:paraId="3AF80B41" w14:textId="77777777" w:rsidR="00482D8D" w:rsidRDefault="00482D8D" w:rsidP="00482D8D">
      <w:pPr>
        <w:keepNext/>
        <w:keepLines/>
        <w:spacing w:before="40" w:after="0"/>
        <w:outlineLvl w:val="3"/>
        <w:rPr>
          <w:rFonts w:eastAsiaTheme="majorEastAsia"/>
          <w:b/>
          <w:bCs/>
          <w:sz w:val="26"/>
          <w:szCs w:val="26"/>
        </w:rPr>
      </w:pPr>
      <w:r>
        <w:rPr>
          <w:rFonts w:eastAsiaTheme="majorEastAsia"/>
          <w:b/>
          <w:bCs/>
          <w:sz w:val="26"/>
          <w:szCs w:val="26"/>
        </w:rPr>
        <w:t xml:space="preserve">A] </w:t>
      </w:r>
      <w:r>
        <w:rPr>
          <w:rFonts w:eastAsiaTheme="majorEastAsia"/>
          <w:b/>
          <w:bCs/>
          <w:sz w:val="26"/>
          <w:szCs w:val="26"/>
          <w:u w:val="single"/>
        </w:rPr>
        <w:t>Freeze</w:t>
      </w:r>
      <w:r>
        <w:rPr>
          <w:rFonts w:eastAsiaTheme="majorEastAsia"/>
          <w:b/>
          <w:bCs/>
          <w:sz w:val="26"/>
          <w:szCs w:val="26"/>
        </w:rPr>
        <w:t>- otherwise we would not be able to justify morally neutral actions since there isn’t a prohibition and we would have to prove an obligation.</w:t>
      </w:r>
    </w:p>
    <w:p w14:paraId="58D47F13" w14:textId="77777777" w:rsidR="00482D8D" w:rsidRDefault="00482D8D" w:rsidP="00482D8D">
      <w:pPr>
        <w:keepNext/>
        <w:keepLines/>
        <w:spacing w:before="40" w:after="0"/>
        <w:outlineLvl w:val="3"/>
        <w:rPr>
          <w:rFonts w:eastAsiaTheme="majorEastAsia"/>
          <w:b/>
          <w:bCs/>
          <w:sz w:val="26"/>
          <w:szCs w:val="26"/>
        </w:rPr>
      </w:pPr>
      <w:r>
        <w:rPr>
          <w:rFonts w:eastAsiaTheme="majorEastAsia"/>
          <w:b/>
          <w:bCs/>
          <w:sz w:val="26"/>
          <w:szCs w:val="26"/>
        </w:rPr>
        <w:t xml:space="preserve">B] </w:t>
      </w:r>
      <w:r>
        <w:rPr>
          <w:rFonts w:eastAsiaTheme="majorEastAsia"/>
          <w:b/>
          <w:bCs/>
          <w:sz w:val="26"/>
          <w:szCs w:val="26"/>
          <w:u w:val="single"/>
        </w:rPr>
        <w:t>Trivialism</w:t>
      </w:r>
      <w:r>
        <w:rPr>
          <w:rFonts w:eastAsiaTheme="majorEastAsia"/>
          <w:b/>
          <w:bCs/>
          <w:sz w:val="26"/>
          <w:szCs w:val="26"/>
        </w:rPr>
        <w:t xml:space="preserve">- statements are true until proven false, if I told you my </w:t>
      </w:r>
      <w:proofErr w:type="gramStart"/>
      <w:r>
        <w:rPr>
          <w:rFonts w:eastAsiaTheme="majorEastAsia"/>
          <w:b/>
          <w:bCs/>
          <w:sz w:val="26"/>
          <w:szCs w:val="26"/>
        </w:rPr>
        <w:t>name</w:t>
      </w:r>
      <w:proofErr w:type="gramEnd"/>
      <w:r>
        <w:rPr>
          <w:rFonts w:eastAsiaTheme="majorEastAsia"/>
          <w:b/>
          <w:bCs/>
          <w:sz w:val="26"/>
          <w:szCs w:val="26"/>
        </w:rPr>
        <w:t xml:space="preserve"> you’d believe me.</w:t>
      </w:r>
    </w:p>
    <w:p w14:paraId="6B1BDA29" w14:textId="77777777" w:rsidR="00482D8D" w:rsidRPr="00B40916" w:rsidRDefault="00482D8D" w:rsidP="00482D8D">
      <w:pPr>
        <w:pStyle w:val="Heading4"/>
      </w:pPr>
      <w:r w:rsidRPr="00B40916">
        <w:t xml:space="preserve">C] </w:t>
      </w:r>
      <w:r w:rsidRPr="00B40916">
        <w:rPr>
          <w:u w:val="single"/>
        </w:rPr>
        <w:t>Negation Theory</w:t>
      </w:r>
      <w:r w:rsidRPr="00B40916">
        <w:t>- Negating requires a complete absence of an existing obligation</w:t>
      </w:r>
    </w:p>
    <w:p w14:paraId="268D4411" w14:textId="77777777" w:rsidR="00482D8D" w:rsidRDefault="00482D8D" w:rsidP="00482D8D">
      <w:pPr>
        <w:rPr>
          <w:rStyle w:val="Emphasis"/>
        </w:rPr>
      </w:pPr>
      <w:r w:rsidRPr="00D4680C">
        <w:rPr>
          <w:rStyle w:val="Emphasis"/>
          <w:highlight w:val="green"/>
        </w:rPr>
        <w:t>Negate: to deny the existence of</w:t>
      </w:r>
    </w:p>
    <w:p w14:paraId="14790CAE" w14:textId="77777777" w:rsidR="00482D8D" w:rsidRDefault="00482D8D" w:rsidP="00482D8D">
      <w:pPr>
        <w:rPr>
          <w:rStyle w:val="Emphasis"/>
          <w:b w:val="0"/>
        </w:rPr>
      </w:pPr>
      <w:r>
        <w:rPr>
          <w:rStyle w:val="Style13ptBold"/>
          <w:sz w:val="24"/>
        </w:rPr>
        <w:t>That’s Dictionary.com</w:t>
      </w:r>
      <w:r>
        <w:rPr>
          <w:rStyle w:val="Emphasis"/>
        </w:rPr>
        <w:t xml:space="preserve">- “Negate” </w:t>
      </w:r>
      <w:r>
        <w:t xml:space="preserve">https://www.dictionary.com/browse/negate. </w:t>
      </w:r>
    </w:p>
    <w:p w14:paraId="02E83426" w14:textId="77777777" w:rsidR="00482D8D" w:rsidRDefault="00482D8D" w:rsidP="00482D8D">
      <w:pPr>
        <w:pStyle w:val="Heading4"/>
        <w:rPr>
          <w:rStyle w:val="Hyperlink"/>
        </w:rPr>
      </w:pPr>
      <w:r>
        <w:t>D</w:t>
      </w:r>
      <w:r w:rsidRPr="00B40916">
        <w:t xml:space="preserve">] </w:t>
      </w:r>
      <w:r w:rsidRPr="00B40916">
        <w:rPr>
          <w:u w:val="single"/>
        </w:rPr>
        <w:t>The Law of Excluded Middles</w:t>
      </w:r>
      <w:r>
        <w:t>-</w:t>
      </w:r>
      <w:r w:rsidRPr="00B40916">
        <w:t xml:space="preserve"> if something is not false, it must be true, which means that if something is not prohibited, it must be obligatory, and permissibility is the same as obligatory. </w:t>
      </w:r>
    </w:p>
    <w:p w14:paraId="21254D7B" w14:textId="77777777" w:rsidR="00482D8D" w:rsidRPr="005C3A23" w:rsidRDefault="00482D8D" w:rsidP="00482D8D"/>
    <w:p w14:paraId="2F1A1997" w14:textId="77777777" w:rsidR="00482D8D" w:rsidRPr="00E35695" w:rsidRDefault="00482D8D" w:rsidP="00482D8D">
      <w:pPr>
        <w:pStyle w:val="Heading4"/>
        <w:rPr>
          <w:rFonts w:cs="Calibri"/>
          <w:b w:val="0"/>
          <w:bCs w:val="0"/>
        </w:rPr>
      </w:pPr>
      <w:r w:rsidRPr="00E35695">
        <w:rPr>
          <w:rFonts w:cs="Calibri"/>
        </w:rPr>
        <w:t xml:space="preserve">The meta-ethic is </w:t>
      </w:r>
      <w:r w:rsidRPr="00E35695">
        <w:rPr>
          <w:rFonts w:cs="Calibri"/>
          <w:u w:val="single"/>
        </w:rPr>
        <w:t>moral naturalism</w:t>
      </w:r>
      <w:r w:rsidRPr="00E35695">
        <w:rPr>
          <w:rFonts w:cs="Calibri"/>
        </w:rPr>
        <w:t>.</w:t>
      </w:r>
      <w:r w:rsidRPr="00E35695">
        <w:rPr>
          <w:rFonts w:cs="Calibri"/>
          <w:b w:val="0"/>
        </w:rPr>
        <w:t xml:space="preserve"> </w:t>
      </w:r>
      <w:r w:rsidRPr="00E35695">
        <w:rPr>
          <w:rFonts w:cs="Calibri"/>
          <w:shd w:val="clear" w:color="auto" w:fill="FFFFFF"/>
        </w:rPr>
        <w:t xml:space="preserve">Non-natural moral facts are </w:t>
      </w:r>
      <w:r w:rsidRPr="00E35695">
        <w:rPr>
          <w:rFonts w:cs="Calibri"/>
          <w:u w:val="single"/>
          <w:shd w:val="clear" w:color="auto" w:fill="FFFFFF"/>
        </w:rPr>
        <w:t>epistemically inaccessible</w:t>
      </w:r>
      <w:r w:rsidRPr="00E35695">
        <w:rPr>
          <w:rFonts w:eastAsia="Times New Roman" w:cs="Calibri"/>
          <w:sz w:val="16"/>
          <w:shd w:val="clear" w:color="auto" w:fill="FFFFFF"/>
        </w:rPr>
        <w:t xml:space="preserve"> </w:t>
      </w:r>
    </w:p>
    <w:p w14:paraId="17547F4A" w14:textId="77777777" w:rsidR="00482D8D" w:rsidRPr="00E35695" w:rsidRDefault="00482D8D" w:rsidP="00482D8D">
      <w:r w:rsidRPr="00E35695">
        <w:rPr>
          <w:rStyle w:val="Style13ptBold"/>
        </w:rPr>
        <w:t>Papineau 7</w:t>
      </w:r>
      <w:r w:rsidRPr="00E35695">
        <w:t xml:space="preserve"> [David, Academic philosopher. He works as Professor of Philosophy of Science at King's College London, having previously taught for several years at Cambridge University and been a fellow of Robinson College, Cambridge, “Naturalism”. </w:t>
      </w:r>
      <w:hyperlink r:id="rId20" w:history="1">
        <w:r w:rsidRPr="00E35695">
          <w:t>http://plato.stanford.edu/entries/naturalism/</w:t>
        </w:r>
      </w:hyperlink>
      <w:r w:rsidRPr="00E35695">
        <w:t xml:space="preserve">] </w:t>
      </w:r>
    </w:p>
    <w:p w14:paraId="1FA3EDA9" w14:textId="77777777" w:rsidR="00482D8D" w:rsidRPr="00E35695" w:rsidRDefault="00482D8D" w:rsidP="00482D8D">
      <w:pPr>
        <w:rPr>
          <w:b/>
          <w:sz w:val="12"/>
        </w:rPr>
      </w:pPr>
      <w:r w:rsidRPr="00E35695">
        <w:rPr>
          <w:sz w:val="12"/>
        </w:rPr>
        <w:t>Moore took this argument to show that moral facts comprise a distinct species of non-natural fact. However, any such non-naturalist view of morality</w:t>
      </w:r>
      <w:r w:rsidRPr="00E35695">
        <w:rPr>
          <w:u w:val="single"/>
        </w:rPr>
        <w:t xml:space="preserve"> </w:t>
      </w:r>
      <w:r w:rsidRPr="00E35695">
        <w:rPr>
          <w:sz w:val="12"/>
        </w:rPr>
        <w:t xml:space="preserve">faces immediate difficulties, deriving ultimately from the kind of causal closure thesis discussed above. If </w:t>
      </w:r>
      <w:r w:rsidRPr="00D4680C">
        <w:rPr>
          <w:b/>
          <w:highlight w:val="green"/>
          <w:u w:val="single"/>
        </w:rPr>
        <w:t>all physical effects are due to</w:t>
      </w:r>
      <w:r w:rsidRPr="00E35695">
        <w:rPr>
          <w:b/>
          <w:u w:val="single"/>
        </w:rPr>
        <w:t xml:space="preserve"> a limited range of </w:t>
      </w:r>
      <w:r w:rsidRPr="00D4680C">
        <w:rPr>
          <w:b/>
          <w:highlight w:val="green"/>
          <w:u w:val="single"/>
        </w:rPr>
        <w:t>natural causes</w:t>
      </w:r>
      <w:r w:rsidRPr="00E35695">
        <w:rPr>
          <w:b/>
          <w:u w:val="single"/>
        </w:rPr>
        <w:t xml:space="preserve">, and </w:t>
      </w:r>
      <w:r w:rsidRPr="00D4680C">
        <w:rPr>
          <w:b/>
          <w:highlight w:val="green"/>
          <w:u w:val="single"/>
        </w:rPr>
        <w:t xml:space="preserve">if moral facts lie outside this </w:t>
      </w:r>
      <w:r w:rsidRPr="00E35695">
        <w:rPr>
          <w:b/>
          <w:u w:val="single"/>
        </w:rPr>
        <w:t xml:space="preserve">range, </w:t>
      </w:r>
      <w:r w:rsidRPr="00D4680C">
        <w:rPr>
          <w:b/>
          <w:highlight w:val="green"/>
          <w:u w:val="single"/>
        </w:rPr>
        <w:t>then</w:t>
      </w:r>
      <w:r w:rsidRPr="00E35695">
        <w:rPr>
          <w:b/>
          <w:u w:val="single"/>
        </w:rPr>
        <w:t xml:space="preserve"> it </w:t>
      </w:r>
      <w:proofErr w:type="gramStart"/>
      <w:r w:rsidRPr="00E35695">
        <w:rPr>
          <w:b/>
          <w:u w:val="single"/>
        </w:rPr>
        <w:t>follow</w:t>
      </w:r>
      <w:proofErr w:type="gramEnd"/>
      <w:r w:rsidRPr="00E35695">
        <w:rPr>
          <w:b/>
          <w:u w:val="single"/>
        </w:rPr>
        <w:t xml:space="preserve"> that </w:t>
      </w:r>
      <w:r w:rsidRPr="003D1AFD">
        <w:rPr>
          <w:b/>
          <w:u w:val="single"/>
        </w:rPr>
        <w:t xml:space="preserve">moral facts can </w:t>
      </w:r>
      <w:r w:rsidRPr="00D4680C">
        <w:rPr>
          <w:b/>
          <w:highlight w:val="green"/>
          <w:u w:val="single"/>
        </w:rPr>
        <w:t xml:space="preserve">never make any difference </w:t>
      </w:r>
      <w:r w:rsidRPr="00E35695">
        <w:rPr>
          <w:b/>
          <w:u w:val="single"/>
        </w:rPr>
        <w:t>to what happens in the physical world</w:t>
      </w:r>
      <w:r w:rsidRPr="00E35695">
        <w:rPr>
          <w:sz w:val="12"/>
        </w:rPr>
        <w:t xml:space="preserve"> (Harman, 1986). At first sight </w:t>
      </w:r>
      <w:r w:rsidRPr="00D4680C">
        <w:rPr>
          <w:b/>
          <w:highlight w:val="green"/>
          <w:u w:val="single"/>
        </w:rPr>
        <w:t>this</w:t>
      </w:r>
      <w:r w:rsidRPr="00E35695">
        <w:rPr>
          <w:sz w:val="12"/>
        </w:rPr>
        <w:t xml:space="preserve"> may seem tolerable (perhaps moral facts indeed don't have any physical effects). </w:t>
      </w:r>
      <w:r w:rsidRPr="003D1AFD">
        <w:rPr>
          <w:sz w:val="12"/>
        </w:rPr>
        <w:t xml:space="preserve">But it </w:t>
      </w:r>
      <w:r w:rsidRPr="003D1AFD">
        <w:rPr>
          <w:b/>
          <w:u w:val="single"/>
        </w:rPr>
        <w:t>has</w:t>
      </w:r>
      <w:r w:rsidRPr="003D1AFD">
        <w:rPr>
          <w:sz w:val="12"/>
        </w:rPr>
        <w:t xml:space="preserve"> </w:t>
      </w:r>
      <w:r w:rsidRPr="003D1AFD">
        <w:rPr>
          <w:b/>
          <w:u w:val="single"/>
        </w:rPr>
        <w:t>very awkward epistemological consequences.</w:t>
      </w:r>
      <w:r w:rsidRPr="003D1AFD">
        <w:rPr>
          <w:sz w:val="12"/>
        </w:rPr>
        <w:t xml:space="preserve"> For</w:t>
      </w:r>
      <w:r w:rsidRPr="00E35695">
        <w:rPr>
          <w:sz w:val="12"/>
        </w:rPr>
        <w:t xml:space="preserve"> beings like us, </w:t>
      </w:r>
      <w:r w:rsidRPr="00D4680C">
        <w:rPr>
          <w:b/>
          <w:highlight w:val="green"/>
          <w:u w:val="single"/>
        </w:rPr>
        <w:t>knowledge</w:t>
      </w:r>
      <w:r w:rsidRPr="00E35695">
        <w:rPr>
          <w:b/>
          <w:u w:val="single"/>
        </w:rPr>
        <w:t xml:space="preserve"> of the spatiotemporal world </w:t>
      </w:r>
      <w:r w:rsidRPr="003D1AFD">
        <w:rPr>
          <w:b/>
          <w:u w:val="single"/>
        </w:rPr>
        <w:t xml:space="preserve">is </w:t>
      </w:r>
      <w:r w:rsidRPr="00D4680C">
        <w:rPr>
          <w:b/>
          <w:highlight w:val="green"/>
          <w:u w:val="single"/>
        </w:rPr>
        <w:t xml:space="preserve">mediated by physical </w:t>
      </w:r>
      <w:r w:rsidRPr="003D1AFD">
        <w:rPr>
          <w:b/>
          <w:u w:val="single"/>
        </w:rPr>
        <w:t xml:space="preserve">processes involving our sense organs and cognitive </w:t>
      </w:r>
      <w:r w:rsidRPr="00D4680C">
        <w:rPr>
          <w:b/>
          <w:highlight w:val="green"/>
          <w:u w:val="single"/>
        </w:rPr>
        <w:t xml:space="preserve">systems. If </w:t>
      </w:r>
      <w:r w:rsidRPr="00E35695">
        <w:rPr>
          <w:b/>
          <w:u w:val="single"/>
        </w:rPr>
        <w:t xml:space="preserve">moral </w:t>
      </w:r>
      <w:r w:rsidRPr="00D4680C">
        <w:rPr>
          <w:b/>
          <w:highlight w:val="green"/>
          <w:u w:val="single"/>
        </w:rPr>
        <w:t xml:space="preserve">facts cannot influence the physical </w:t>
      </w:r>
      <w:r w:rsidRPr="003D1AFD">
        <w:rPr>
          <w:b/>
          <w:u w:val="single"/>
        </w:rPr>
        <w:t>world, then</w:t>
      </w:r>
      <w:r w:rsidRPr="00E35695">
        <w:rPr>
          <w:b/>
          <w:u w:val="single"/>
        </w:rPr>
        <w:t xml:space="preserve"> it is </w:t>
      </w:r>
      <w:r w:rsidRPr="00D4680C">
        <w:rPr>
          <w:b/>
          <w:highlight w:val="green"/>
          <w:u w:val="single"/>
        </w:rPr>
        <w:t>hard to</w:t>
      </w:r>
      <w:r w:rsidRPr="00E35695">
        <w:rPr>
          <w:b/>
          <w:u w:val="single"/>
        </w:rPr>
        <w:t xml:space="preserve"> see how we can </w:t>
      </w:r>
      <w:r w:rsidRPr="00D4680C">
        <w:rPr>
          <w:b/>
          <w:highlight w:val="green"/>
          <w:u w:val="single"/>
        </w:rPr>
        <w:t xml:space="preserve">have </w:t>
      </w:r>
      <w:r w:rsidRPr="003D1AFD">
        <w:rPr>
          <w:b/>
          <w:u w:val="single"/>
        </w:rPr>
        <w:t xml:space="preserve">any </w:t>
      </w:r>
      <w:r w:rsidRPr="00D4680C">
        <w:rPr>
          <w:b/>
          <w:highlight w:val="green"/>
          <w:u w:val="single"/>
        </w:rPr>
        <w:t>knowledge of them</w:t>
      </w:r>
      <w:r w:rsidRPr="00E35695">
        <w:rPr>
          <w:b/>
          <w:sz w:val="12"/>
        </w:rPr>
        <w:t>.</w:t>
      </w:r>
    </w:p>
    <w:p w14:paraId="6EE13393" w14:textId="77777777" w:rsidR="00482D8D" w:rsidRDefault="00482D8D" w:rsidP="00482D8D"/>
    <w:p w14:paraId="37DC1CDB" w14:textId="4195AAF8" w:rsidR="00482D8D" w:rsidRPr="00E35695" w:rsidRDefault="00482D8D" w:rsidP="0087667F">
      <w:pPr>
        <w:pStyle w:val="Heading4"/>
        <w:spacing w:line="276" w:lineRule="auto"/>
      </w:pPr>
      <w:r w:rsidRPr="002D44DC">
        <w:rPr>
          <w:rFonts w:cs="Calibri"/>
        </w:rPr>
        <w:t xml:space="preserve">Thus, the standard is </w:t>
      </w:r>
      <w:r w:rsidRPr="002D44DC">
        <w:rPr>
          <w:rFonts w:cs="Calibri"/>
          <w:u w:val="single"/>
        </w:rPr>
        <w:t>maximizing expected wellbeing</w:t>
      </w:r>
      <w:r w:rsidRPr="002D44DC">
        <w:rPr>
          <w:rFonts w:cs="Calibri"/>
        </w:rPr>
        <w:t xml:space="preserve">. </w:t>
      </w:r>
      <w:r>
        <w:rPr>
          <w:rFonts w:cs="Calibri"/>
        </w:rPr>
        <w:t xml:space="preserve">To clarify, hedonic act utilitarianism. </w:t>
      </w:r>
    </w:p>
    <w:p w14:paraId="124BE1E4" w14:textId="77777777" w:rsidR="00482D8D" w:rsidRPr="002D44DC" w:rsidRDefault="00482D8D" w:rsidP="00482D8D">
      <w:pPr>
        <w:pStyle w:val="Heading4"/>
        <w:rPr>
          <w:rFonts w:cs="Calibri"/>
        </w:rPr>
      </w:pPr>
      <w:r w:rsidRPr="002D44DC">
        <w:rPr>
          <w:rFonts w:cs="Calibri"/>
        </w:rPr>
        <w:t>Prefer:</w:t>
      </w:r>
    </w:p>
    <w:p w14:paraId="0425A3A0" w14:textId="77777777" w:rsidR="00482D8D" w:rsidRPr="002D44DC" w:rsidRDefault="00482D8D" w:rsidP="00482D8D">
      <w:pPr>
        <w:pStyle w:val="Heading4"/>
        <w:rPr>
          <w:rFonts w:cs="Calibri"/>
          <w:bCs w:val="0"/>
        </w:rPr>
      </w:pPr>
      <w:r>
        <w:rPr>
          <w:rFonts w:cs="Calibri"/>
        </w:rPr>
        <w:t>1</w:t>
      </w:r>
      <w:r w:rsidRPr="002D44DC">
        <w:rPr>
          <w:rFonts w:cs="Calibri"/>
        </w:rPr>
        <w:t xml:space="preserve">] No </w:t>
      </w:r>
      <w:r w:rsidRPr="002D44DC">
        <w:rPr>
          <w:rFonts w:cs="Calibri"/>
          <w:u w:val="single"/>
        </w:rPr>
        <w:t>intent-foresight</w:t>
      </w:r>
      <w:r w:rsidRPr="002D44DC">
        <w:rPr>
          <w:rFonts w:cs="Calibri"/>
        </w:rPr>
        <w:t xml:space="preserve"> distinction for states.</w:t>
      </w:r>
    </w:p>
    <w:p w14:paraId="3302E2A7" w14:textId="77777777" w:rsidR="00482D8D" w:rsidRPr="002D44DC" w:rsidRDefault="00482D8D" w:rsidP="00482D8D">
      <w:pPr>
        <w:rPr>
          <w:rStyle w:val="StyleUnderline"/>
          <w:sz w:val="16"/>
        </w:rPr>
      </w:pPr>
      <w:r w:rsidRPr="002D44DC">
        <w:rPr>
          <w:rStyle w:val="Style13ptBold"/>
        </w:rPr>
        <w:t xml:space="preserve">Enoch 07 </w:t>
      </w:r>
      <w:r w:rsidRPr="002D44DC">
        <w:t xml:space="preserve">Enoch, D [The Faculty of Law, The Hebrew </w:t>
      </w:r>
      <w:proofErr w:type="spellStart"/>
      <w:r w:rsidRPr="002D44DC">
        <w:t>Unviersity</w:t>
      </w:r>
      <w:proofErr w:type="spellEnd"/>
      <w:r w:rsidRPr="002D44DC">
        <w:t xml:space="preserve">, Mount Scopus Campus, </w:t>
      </w:r>
      <w:proofErr w:type="spellStart"/>
      <w:r w:rsidRPr="002D44DC">
        <w:t>Jersusalem</w:t>
      </w:r>
      <w:proofErr w:type="spellEnd"/>
      <w:r w:rsidRPr="002D44DC">
        <w:t xml:space="preserve">]. (2007). INTENDING, FORESEEING, AND THE STATE. Legal Theory, 13(02). </w:t>
      </w:r>
      <w:r w:rsidRPr="002D44DC">
        <w:lastRenderedPageBreak/>
        <w:t>doi:10.1017/s1352325207070048 https://www.cambridge.org/core/journals/legal-theory/article/intending-foreseeing-and-the-state/76B18896B94D5490ED0512D8E8DC54B2</w:t>
      </w:r>
    </w:p>
    <w:p w14:paraId="10BDFCFC" w14:textId="77777777" w:rsidR="00482D8D" w:rsidRPr="002D44DC" w:rsidRDefault="00482D8D" w:rsidP="00482D8D">
      <w:r w:rsidRPr="002D44DC">
        <w:t xml:space="preserve">The general difficulty of the intending-foreseeing distinction here stemmed, you will recall, from the feeling that </w:t>
      </w:r>
      <w:r w:rsidRPr="002D44DC">
        <w:rPr>
          <w:rStyle w:val="StyleUnderline"/>
        </w:rPr>
        <w:t xml:space="preserve">attempting to </w:t>
      </w:r>
      <w:r w:rsidRPr="00D4680C">
        <w:rPr>
          <w:rStyle w:val="StyleUnderline"/>
          <w:highlight w:val="green"/>
        </w:rPr>
        <w:t>pick and choose among</w:t>
      </w:r>
      <w:r w:rsidRPr="002D44DC">
        <w:rPr>
          <w:rStyle w:val="StyleUnderline"/>
        </w:rPr>
        <w:t xml:space="preserve"> the </w:t>
      </w:r>
      <w:r w:rsidRPr="00D4680C">
        <w:rPr>
          <w:rStyle w:val="StyleUnderline"/>
          <w:highlight w:val="green"/>
        </w:rPr>
        <w:t>foreseen consequences</w:t>
      </w:r>
      <w:r w:rsidRPr="002D44DC">
        <w:rPr>
          <w:rStyle w:val="StyleUnderline"/>
        </w:rPr>
        <w:t xml:space="preserve"> of one’s actions those one is more and those one is less responsible for looks more like the preparation of a defense than like a genuine attempt to determine what is to be done. Hiding behind the intending-foreseeing distinction seems like an attempt to </w:t>
      </w:r>
      <w:r w:rsidRPr="00D4680C">
        <w:rPr>
          <w:rStyle w:val="StyleUnderline"/>
          <w:highlight w:val="green"/>
        </w:rPr>
        <w:t>evade responsibility</w:t>
      </w:r>
      <w:r w:rsidRPr="002D44DC">
        <w:rPr>
          <w:rStyle w:val="StyleUnderline"/>
        </w:rPr>
        <w:t xml:space="preserve">, and so thinking about the distinction in terms of responsibility serves </w:t>
      </w:r>
      <w:r w:rsidRPr="002D44DC">
        <w:t xml:space="preserve">39. Anderson &amp; </w:t>
      </w:r>
      <w:proofErr w:type="spellStart"/>
      <w:r w:rsidRPr="002D44DC">
        <w:t>Pildes</w:t>
      </w:r>
      <w:proofErr w:type="spellEnd"/>
      <w:r w:rsidRPr="002D44DC">
        <w:t xml:space="preserve">, supra note 38. I will use this text as my example of an expressive theory here. 40. See id. at 1554, 1564. 41. For a general critique, see Mathew D. Adler, Expressive Theories of Law: A Skeptical Overview, 148 U. PA. L. REV. 1363 (1999–2000). 42. As Adler repeatedly notes, the understanding of expression Anderson &amp; </w:t>
      </w:r>
      <w:proofErr w:type="spellStart"/>
      <w:r w:rsidRPr="002D44DC">
        <w:t>Pildes</w:t>
      </w:r>
      <w:proofErr w:type="spellEnd"/>
      <w:r w:rsidRPr="002D44DC">
        <w:t xml:space="preserve"> work with is amazingly broad, so that “To express an attitude through action is to act on the reasons the attitude gives us”; Anderson &amp; </w:t>
      </w:r>
      <w:proofErr w:type="spellStart"/>
      <w:r w:rsidRPr="002D44DC">
        <w:t>Pildes</w:t>
      </w:r>
      <w:proofErr w:type="spellEnd"/>
      <w:r w:rsidRPr="002D44DC">
        <w:t xml:space="preserve">, supra note 38, at 1510. If this is so, it seems that expression drops out of the </w:t>
      </w:r>
      <w:proofErr w:type="gramStart"/>
      <w:r w:rsidRPr="002D44DC">
        <w:t>picture</w:t>
      </w:r>
      <w:proofErr w:type="gramEnd"/>
      <w:r w:rsidRPr="002D44DC">
        <w:t xml:space="preserve"> and everything done with it can be done directly in terms of reasons. 43. This may be true of what Anderson and </w:t>
      </w:r>
      <w:proofErr w:type="spellStart"/>
      <w:r w:rsidRPr="002D44DC">
        <w:t>Pildes</w:t>
      </w:r>
      <w:proofErr w:type="spellEnd"/>
      <w:r w:rsidRPr="002D44DC">
        <w:t xml:space="preserve"> have in mind when they say that “expressive norms regulate actions by regulating the acceptable justifications for doing them”; id. at 1511. http://journals.cambridge.org Downloaded: 03 Aug 2014 IP address: 134.153.184.170 Intending, Foreseeing, and the State 91 </w:t>
      </w:r>
      <w:r w:rsidRPr="002D44DC">
        <w:rPr>
          <w:rStyle w:val="StyleUnderline"/>
        </w:rPr>
        <w:t>to reduce even further the plausibility of attributing to it intrinsic moral significance. This consideration—however weighty in general—seems to me very weighty when applied to state action and to the decisions of state officials</w:t>
      </w:r>
      <w:r w:rsidRPr="002D44DC">
        <w:t xml:space="preserve">. For perhaps it may be argued that individuals are not required to undertake a global perspective, one that equally </w:t>
      </w:r>
      <w:proofErr w:type="gramStart"/>
      <w:r w:rsidRPr="002D44DC">
        <w:t>takes into account</w:t>
      </w:r>
      <w:proofErr w:type="gramEnd"/>
      <w:r w:rsidRPr="002D44DC">
        <w:t xml:space="preserve"> all foreseen consequences of their actions. Perhaps, in other words, individuals are entitled to (roughly) settle for having a good will, and beyond that let chips fall where they may. But this is precisely what stateswomen and statesmen—and certainly </w:t>
      </w:r>
      <w:r w:rsidRPr="002D44DC">
        <w:rPr>
          <w:rStyle w:val="StyleUnderline"/>
        </w:rPr>
        <w:t>states—are not entitled to settle</w:t>
      </w:r>
      <w:r w:rsidRPr="002D44DC">
        <w:t xml:space="preserve"> for.</w:t>
      </w:r>
      <w:r w:rsidRPr="002D44DC">
        <w:rPr>
          <w:rStyle w:val="StyleUnderline"/>
        </w:rPr>
        <w:t xml:space="preserve">44 </w:t>
      </w:r>
      <w:r w:rsidRPr="00D4680C">
        <w:rPr>
          <w:rStyle w:val="StyleUnderline"/>
          <w:highlight w:val="green"/>
        </w:rPr>
        <w:t xml:space="preserve">In </w:t>
      </w:r>
      <w:r w:rsidRPr="002D44DC">
        <w:rPr>
          <w:rStyle w:val="StyleUnderline"/>
        </w:rPr>
        <w:t xml:space="preserve">making </w:t>
      </w:r>
      <w:r w:rsidRPr="00D4680C">
        <w:rPr>
          <w:rStyle w:val="StyleUnderline"/>
          <w:highlight w:val="green"/>
        </w:rPr>
        <w:t xml:space="preserve">policy </w:t>
      </w:r>
      <w:r w:rsidRPr="002D44DC">
        <w:rPr>
          <w:rStyle w:val="StyleUnderline"/>
        </w:rPr>
        <w:t xml:space="preserve">decisions, it is precisely </w:t>
      </w:r>
      <w:r w:rsidRPr="00D4680C">
        <w:rPr>
          <w:rStyle w:val="StyleUnderline"/>
          <w:highlight w:val="green"/>
        </w:rPr>
        <w:t>the global</w:t>
      </w:r>
      <w:r w:rsidRPr="002D44DC">
        <w:rPr>
          <w:rStyle w:val="StyleUnderline"/>
        </w:rPr>
        <w:t xml:space="preserve"> (or at least statewide, or nationwide, or something of this sort) perspective that </w:t>
      </w:r>
      <w:r w:rsidRPr="00D4680C">
        <w:rPr>
          <w:rStyle w:val="StyleUnderline"/>
          <w:highlight w:val="green"/>
        </w:rPr>
        <w:t>must be undertaken</w:t>
      </w:r>
      <w:r w:rsidRPr="002D44DC">
        <w:t xml:space="preserve">. Perhaps, for instance, an individual doctor is entitled to give her patient a scarce drug without thinking about tomorrow’s patients (I say “perhaps” because I am genuinely not sure about this), but surely </w:t>
      </w:r>
      <w:r w:rsidRPr="002D44DC">
        <w:rPr>
          <w:rStyle w:val="StyleUnderline"/>
        </w:rPr>
        <w:t xml:space="preserve">when a state committee tries to formulate </w:t>
      </w:r>
      <w:r w:rsidRPr="00D4680C">
        <w:rPr>
          <w:rStyle w:val="StyleUnderline"/>
          <w:highlight w:val="green"/>
        </w:rPr>
        <w:t>rules for</w:t>
      </w:r>
      <w:r w:rsidRPr="002D44DC">
        <w:rPr>
          <w:rStyle w:val="StyleUnderline"/>
        </w:rPr>
        <w:t xml:space="preserve"> the </w:t>
      </w:r>
      <w:r w:rsidRPr="00D4680C">
        <w:rPr>
          <w:rStyle w:val="StyleUnderline"/>
          <w:highlight w:val="green"/>
        </w:rPr>
        <w:t xml:space="preserve">allocation </w:t>
      </w:r>
      <w:r w:rsidRPr="002D44DC">
        <w:rPr>
          <w:rStyle w:val="StyleUnderline"/>
        </w:rPr>
        <w:t xml:space="preserve">of scarce medical drugs and treatments, it </w:t>
      </w:r>
      <w:r w:rsidRPr="00D4680C">
        <w:rPr>
          <w:rStyle w:val="StyleUnderline"/>
          <w:highlight w:val="green"/>
        </w:rPr>
        <w:t xml:space="preserve">cannot hide behind </w:t>
      </w:r>
      <w:r w:rsidRPr="002D44DC">
        <w:rPr>
          <w:rStyle w:val="StyleUnderline"/>
        </w:rPr>
        <w:t xml:space="preserve">the </w:t>
      </w:r>
      <w:r w:rsidRPr="00D4680C">
        <w:rPr>
          <w:rStyle w:val="StyleUnderline"/>
          <w:highlight w:val="green"/>
        </w:rPr>
        <w:t xml:space="preserve">intending-foreseeing </w:t>
      </w:r>
      <w:r w:rsidRPr="002D44DC">
        <w:rPr>
          <w:rStyle w:val="StyleUnderline"/>
        </w:rPr>
        <w:t xml:space="preserve">distinction, arguing that if it allows45 the doctor to give the drug to today’s patient, the </w:t>
      </w:r>
      <w:proofErr w:type="spellStart"/>
      <w:r w:rsidRPr="002D44DC">
        <w:rPr>
          <w:rStyle w:val="StyleUnderline"/>
        </w:rPr>
        <w:t>dxeath</w:t>
      </w:r>
      <w:proofErr w:type="spellEnd"/>
      <w:r w:rsidRPr="002D44DC">
        <w:rPr>
          <w:rStyle w:val="StyleUnderline"/>
        </w:rPr>
        <w:t xml:space="preserve"> of tomorrow’s patient is merely foreseen and not intended. When </w:t>
      </w:r>
      <w:proofErr w:type="gramStart"/>
      <w:r w:rsidRPr="002D44DC">
        <w:rPr>
          <w:rStyle w:val="StyleUnderline"/>
        </w:rPr>
        <w:t>making a policy-decision</w:t>
      </w:r>
      <w:proofErr w:type="gramEnd"/>
      <w:r w:rsidRPr="002D44DC">
        <w:rPr>
          <w:rStyle w:val="StyleUnderline"/>
        </w:rPr>
        <w:t xml:space="preserve">, this is clearly unacceptable. </w:t>
      </w:r>
      <w:r w:rsidRPr="002D44DC">
        <w:t xml:space="preserve">Or think about it this way (I follow Daryl Levinson here):46 perhaps restrictions on the responsibility of individuals are justified because individuals are autonomous, because much of the value in their lives comes from personal pursuits and relationships that are possible only if their responsibility for what goes on in the (more impersonal) world is restricted. But none of this is true of </w:t>
      </w:r>
      <w:r w:rsidRPr="002D44DC">
        <w:rPr>
          <w:rStyle w:val="StyleUnderline"/>
        </w:rPr>
        <w:t xml:space="preserve">states and </w:t>
      </w:r>
      <w:r w:rsidRPr="00D4680C">
        <w:rPr>
          <w:rStyle w:val="StyleUnderline"/>
          <w:highlight w:val="green"/>
        </w:rPr>
        <w:t>governments</w:t>
      </w:r>
      <w:r w:rsidRPr="002D44DC">
        <w:rPr>
          <w:rStyle w:val="StyleUnderline"/>
        </w:rPr>
        <w:t>.</w:t>
      </w:r>
      <w:r w:rsidRPr="002D44DC">
        <w:t xml:space="preserve"> </w:t>
      </w:r>
      <w:r w:rsidRPr="002D44DC">
        <w:rPr>
          <w:rStyle w:val="StyleUnderline"/>
        </w:rPr>
        <w:t xml:space="preserve">They have no special relationships and pursuits, no personal interests, no autonomous lives to lead in anything like the sense in which these ideas are plausible when applied to </w:t>
      </w:r>
      <w:proofErr w:type="gramStart"/>
      <w:r w:rsidRPr="002D44DC">
        <w:rPr>
          <w:rStyle w:val="StyleUnderline"/>
        </w:rPr>
        <w:t>individuals</w:t>
      </w:r>
      <w:proofErr w:type="gramEnd"/>
      <w:r w:rsidRPr="002D44DC">
        <w:rPr>
          <w:rStyle w:val="StyleUnderline"/>
        </w:rPr>
        <w:t xml:space="preserve"> persons. </w:t>
      </w:r>
      <w:proofErr w:type="gramStart"/>
      <w:r w:rsidRPr="002D44DC">
        <w:rPr>
          <w:rStyle w:val="StyleUnderline"/>
        </w:rPr>
        <w:t>So</w:t>
      </w:r>
      <w:proofErr w:type="gramEnd"/>
      <w:r w:rsidRPr="002D44DC">
        <w:rPr>
          <w:rStyle w:val="StyleUnderline"/>
        </w:rPr>
        <w:t xml:space="preserve"> there is no reason to restrict the responsibility of states in anything like the way the responsibility of individuals is arguably restricted.47 States and state officials </w:t>
      </w:r>
      <w:r w:rsidRPr="00D4680C">
        <w:rPr>
          <w:rStyle w:val="StyleUnderline"/>
          <w:highlight w:val="green"/>
        </w:rPr>
        <w:t>have</w:t>
      </w:r>
      <w:r w:rsidRPr="002D44DC">
        <w:rPr>
          <w:rStyle w:val="StyleUnderline"/>
        </w:rPr>
        <w:t xml:space="preserve"> much more comprehensive </w:t>
      </w:r>
      <w:r w:rsidRPr="00D4680C">
        <w:rPr>
          <w:rStyle w:val="StyleUnderline"/>
          <w:highlight w:val="green"/>
        </w:rPr>
        <w:t>responsibilities</w:t>
      </w:r>
      <w:r w:rsidRPr="002D44DC">
        <w:rPr>
          <w:rStyle w:val="StyleUnderline"/>
        </w:rPr>
        <w:t xml:space="preserve"> than individuals do. Hiding behind </w:t>
      </w:r>
      <w:r w:rsidRPr="00D4680C">
        <w:rPr>
          <w:rStyle w:val="StyleUnderline"/>
          <w:highlight w:val="green"/>
        </w:rPr>
        <w:t xml:space="preserve">the </w:t>
      </w:r>
      <w:r w:rsidRPr="002D44DC">
        <w:rPr>
          <w:rStyle w:val="StyleUnderline"/>
        </w:rPr>
        <w:t xml:space="preserve">intending-foreseeing </w:t>
      </w:r>
      <w:r w:rsidRPr="00D4680C">
        <w:rPr>
          <w:rStyle w:val="StyleUnderline"/>
          <w:highlight w:val="green"/>
        </w:rPr>
        <w:t>distinction</w:t>
      </w:r>
      <w:r w:rsidRPr="002D44DC">
        <w:rPr>
          <w:rStyle w:val="StyleUnderline"/>
        </w:rPr>
        <w:t xml:space="preserve"> thus more clearly constitutes an </w:t>
      </w:r>
      <w:r w:rsidRPr="00D4680C">
        <w:rPr>
          <w:rStyle w:val="StyleUnderline"/>
          <w:highlight w:val="green"/>
        </w:rPr>
        <w:t>evasion of responsibility</w:t>
      </w:r>
      <w:r w:rsidRPr="002D44DC">
        <w:rPr>
          <w:rStyle w:val="StyleUnderline"/>
        </w:rPr>
        <w:t xml:space="preserve"> </w:t>
      </w:r>
      <w:r w:rsidRPr="002D44DC">
        <w:rPr>
          <w:rStyle w:val="StyleUnderline"/>
        </w:rPr>
        <w:lastRenderedPageBreak/>
        <w:t xml:space="preserve">in the case of the former. </w:t>
      </w:r>
      <w:proofErr w:type="gramStart"/>
      <w:r w:rsidRPr="002D44DC">
        <w:rPr>
          <w:rStyle w:val="StyleUnderline"/>
        </w:rPr>
        <w:t>So</w:t>
      </w:r>
      <w:proofErr w:type="gramEnd"/>
      <w:r w:rsidRPr="002D44DC">
        <w:rPr>
          <w:rStyle w:val="StyleUnderline"/>
        </w:rPr>
        <w:t xml:space="preserve"> the evading-responsibility worry has much more force against the intending-foreseeing distinction when applied to state action than elsewhere.</w:t>
      </w:r>
    </w:p>
    <w:p w14:paraId="0D4D6763" w14:textId="40DCEB62" w:rsidR="00C77CE2" w:rsidRDefault="00482D8D" w:rsidP="00C77CE2">
      <w:pPr>
        <w:pStyle w:val="Heading4"/>
        <w:rPr>
          <w:rFonts w:cs="Calibri"/>
        </w:rPr>
      </w:pPr>
      <w:r>
        <w:rPr>
          <w:rFonts w:cs="Calibri"/>
        </w:rPr>
        <w:t>2</w:t>
      </w:r>
      <w:r w:rsidRPr="002D44DC">
        <w:rPr>
          <w:rFonts w:cs="Calibri"/>
        </w:rPr>
        <w:t xml:space="preserve">] Only consequentialism explains degrees of wrongness—if I break a promise to meet for lunch, that is not as bad as breaking a promise to not kill. Only consequences explain why which is intuitive. Outweighs—a) </w:t>
      </w:r>
      <w:r w:rsidRPr="002D44DC">
        <w:rPr>
          <w:rFonts w:cs="Calibri"/>
          <w:u w:val="single"/>
        </w:rPr>
        <w:t>parsimony</w:t>
      </w:r>
      <w:r w:rsidRPr="002D44DC">
        <w:rPr>
          <w:rFonts w:cs="Calibri"/>
        </w:rPr>
        <w:t xml:space="preserve">—metaphysics relies on long chains of questionable claims that make conclusions less likely b) </w:t>
      </w:r>
      <w:r w:rsidRPr="002D44DC">
        <w:rPr>
          <w:rFonts w:cs="Calibri"/>
          <w:u w:val="single"/>
        </w:rPr>
        <w:t>hijacks</w:t>
      </w:r>
      <w:r w:rsidRPr="002D44DC">
        <w:rPr>
          <w:rFonts w:cs="Calibri"/>
        </w:rPr>
        <w:t xml:space="preserve">—intuitions are inevitable since every framework must take some starting point. </w:t>
      </w:r>
    </w:p>
    <w:p w14:paraId="6501DD56" w14:textId="7B218B78" w:rsidR="00482D8D" w:rsidRDefault="00E210AC" w:rsidP="00F40203">
      <w:pPr>
        <w:pStyle w:val="Heading4"/>
      </w:pPr>
      <w:r>
        <w:t xml:space="preserve">4] The negative cannot contest the affirmative framework provided that the affirmative framework is maximizing expected wellbeing </w:t>
      </w:r>
      <w:r w:rsidR="00F40203">
        <w:t xml:space="preserve">– the 1nc is always reactive and can </w:t>
      </w:r>
      <w:proofErr w:type="spellStart"/>
      <w:r w:rsidR="00F40203">
        <w:t>uplayer</w:t>
      </w:r>
      <w:proofErr w:type="spellEnd"/>
      <w:r w:rsidR="00F40203">
        <w:t xml:space="preserve"> the aff with things like procedurals and Ks – only AFC rectifies that by forcing the 1n to commit to the aff on substance.</w:t>
      </w:r>
    </w:p>
    <w:p w14:paraId="50F0619F" w14:textId="77777777" w:rsidR="00F40203" w:rsidRPr="00F40203" w:rsidRDefault="00F40203" w:rsidP="00F40203"/>
    <w:p w14:paraId="139506D5" w14:textId="77777777" w:rsidR="00482D8D" w:rsidRPr="002D44DC" w:rsidRDefault="00482D8D" w:rsidP="00482D8D">
      <w:pPr>
        <w:pStyle w:val="Heading4"/>
        <w:rPr>
          <w:rFonts w:cs="Calibri"/>
        </w:rPr>
      </w:pPr>
      <w:r w:rsidRPr="002D44DC">
        <w:rPr>
          <w:rFonts w:cs="Calibri"/>
        </w:rPr>
        <w:t xml:space="preserve">Impact calc – </w:t>
      </w:r>
    </w:p>
    <w:p w14:paraId="5733E402" w14:textId="77777777" w:rsidR="00482D8D" w:rsidRPr="002D44DC" w:rsidRDefault="00482D8D" w:rsidP="00482D8D">
      <w:pPr>
        <w:pStyle w:val="Heading4"/>
        <w:rPr>
          <w:rFonts w:cs="Calibri"/>
          <w:b w:val="0"/>
        </w:rPr>
      </w:pPr>
      <w:r w:rsidRPr="002D44DC">
        <w:rPr>
          <w:rFonts w:cs="Calibri"/>
        </w:rPr>
        <w:t xml:space="preserve">1] Extinction </w:t>
      </w:r>
      <w:r w:rsidRPr="002D44DC">
        <w:rPr>
          <w:rFonts w:cs="Calibri"/>
          <w:u w:val="single"/>
        </w:rPr>
        <w:t>outweighs</w:t>
      </w:r>
      <w:r w:rsidRPr="002D44DC">
        <w:rPr>
          <w:rFonts w:cs="Calibri"/>
        </w:rPr>
        <w:t xml:space="preserve">: </w:t>
      </w:r>
    </w:p>
    <w:p w14:paraId="7CBEF744" w14:textId="6DD391AE" w:rsidR="00482D8D" w:rsidRPr="004017AF" w:rsidRDefault="00482D8D" w:rsidP="00482D8D">
      <w:pPr>
        <w:pStyle w:val="Heading4"/>
      </w:pPr>
      <w:r w:rsidRPr="002D44DC">
        <w:rPr>
          <w:rFonts w:cs="Calibri"/>
        </w:rPr>
        <w:t xml:space="preserve">A] </w:t>
      </w:r>
      <w:r w:rsidRPr="002D44DC">
        <w:rPr>
          <w:rFonts w:cs="Calibri"/>
          <w:u w:val="single"/>
        </w:rPr>
        <w:t>Structural violence</w:t>
      </w:r>
      <w:r w:rsidRPr="002D44DC">
        <w:rPr>
          <w:rFonts w:cs="Calibri"/>
        </w:rPr>
        <w:t xml:space="preserve">- death causes suffering because people can’t get access to resources and </w:t>
      </w:r>
      <w:proofErr w:type="gramStart"/>
      <w:r w:rsidRPr="002D44DC">
        <w:rPr>
          <w:rFonts w:cs="Calibri"/>
        </w:rPr>
        <w:t>basic necessities</w:t>
      </w:r>
      <w:proofErr w:type="gramEnd"/>
      <w:r w:rsidR="004017AF">
        <w:rPr>
          <w:rFonts w:cs="Calibri"/>
        </w:rPr>
        <w:t xml:space="preserve">. </w:t>
      </w:r>
      <w:r w:rsidR="004017AF" w:rsidRPr="00D75B1C">
        <w:t xml:space="preserve">Negating affirms because it assumes that the 1ac is a statement that is worthy of contestation which means are arguments are legitimate. </w:t>
      </w:r>
      <w:r w:rsidRPr="002D44DC">
        <w:rPr>
          <w:rFonts w:cs="Calibri"/>
        </w:rPr>
        <w:t xml:space="preserve"> </w:t>
      </w:r>
    </w:p>
    <w:p w14:paraId="4520E40A" w14:textId="77777777" w:rsidR="00482D8D" w:rsidRPr="002D44DC" w:rsidRDefault="00482D8D" w:rsidP="00482D8D">
      <w:pPr>
        <w:pStyle w:val="Heading4"/>
        <w:rPr>
          <w:rFonts w:cs="Calibri"/>
        </w:rPr>
      </w:pPr>
      <w:r w:rsidRPr="002D44DC">
        <w:rPr>
          <w:rFonts w:cs="Calibri"/>
        </w:rPr>
        <w:t xml:space="preserve">B] Mathematically </w:t>
      </w:r>
      <w:r w:rsidRPr="002D44DC">
        <w:rPr>
          <w:rFonts w:cs="Calibri"/>
          <w:u w:val="single"/>
        </w:rPr>
        <w:t>outweighs</w:t>
      </w:r>
      <w:r w:rsidRPr="002D44DC">
        <w:rPr>
          <w:rFonts w:cs="Calibri"/>
        </w:rPr>
        <w:t>.</w:t>
      </w:r>
    </w:p>
    <w:p w14:paraId="19D922AF" w14:textId="77777777" w:rsidR="00482D8D" w:rsidRPr="002D44DC" w:rsidRDefault="00482D8D" w:rsidP="00482D8D">
      <w:r w:rsidRPr="002D44DC">
        <w:rPr>
          <w:rStyle w:val="Heading4Char"/>
          <w:rFonts w:cs="Calibri"/>
        </w:rPr>
        <w:t>MacAskill 14</w:t>
      </w:r>
      <w:r w:rsidRPr="002D44DC">
        <w:t xml:space="preserve"> [William, Oxford Philosopher and youngest tenured philosopher in the world, Normative Uncertainty, 2014]</w:t>
      </w:r>
    </w:p>
    <w:p w14:paraId="3A145F41" w14:textId="77777777" w:rsidR="00482D8D" w:rsidRPr="002D44DC" w:rsidRDefault="00482D8D" w:rsidP="00482D8D">
      <w:pPr>
        <w:rPr>
          <w:sz w:val="14"/>
        </w:rPr>
      </w:pPr>
      <w:proofErr w:type="gramStart"/>
      <w:r w:rsidRPr="002D44DC">
        <w:rPr>
          <w:rStyle w:val="StyleUnderline"/>
        </w:rPr>
        <w:t>The human race</w:t>
      </w:r>
      <w:proofErr w:type="gramEnd"/>
      <w:r w:rsidRPr="002D44DC">
        <w:rPr>
          <w:rStyle w:val="StyleUnderline"/>
        </w:rPr>
        <w:t xml:space="preserve"> might go extinct </w:t>
      </w:r>
      <w:r w:rsidRPr="002D44DC">
        <w:rPr>
          <w:sz w:val="14"/>
        </w:rPr>
        <w:t xml:space="preserve">from a number of causes: asteroids, </w:t>
      </w:r>
      <w:proofErr w:type="spellStart"/>
      <w:r w:rsidRPr="002D44DC">
        <w:rPr>
          <w:sz w:val="14"/>
        </w:rPr>
        <w:t>supervolcanoes</w:t>
      </w:r>
      <w:proofErr w:type="spellEnd"/>
      <w:r w:rsidRPr="002D44DC">
        <w:rPr>
          <w:sz w:val="14"/>
        </w:rPr>
        <w:t xml:space="preserve">, runaway climate change, pandemics, nuclear war, and the development and use of dangerous new technologies such as synthetic biology, all pose risks (even if very small) to the continued survival of the human race.184 And </w:t>
      </w:r>
      <w:r w:rsidRPr="002D44DC">
        <w:rPr>
          <w:rStyle w:val="StyleUnderline"/>
        </w:rPr>
        <w:t xml:space="preserve">different moral views give opposing answers to question of whether this would be a </w:t>
      </w:r>
      <w:r w:rsidRPr="002D44DC">
        <w:rPr>
          <w:sz w:val="14"/>
        </w:rPr>
        <w:t>good</w:t>
      </w:r>
      <w:r w:rsidRPr="002D44DC">
        <w:rPr>
          <w:rStyle w:val="StyleUnderline"/>
        </w:rPr>
        <w:t xml:space="preserve"> </w:t>
      </w:r>
      <w:r w:rsidRPr="002D44DC">
        <w:rPr>
          <w:sz w:val="14"/>
        </w:rPr>
        <w:t xml:space="preserve">or a </w:t>
      </w:r>
      <w:r w:rsidRPr="002D44DC">
        <w:rPr>
          <w:rStyle w:val="StyleUnderline"/>
        </w:rPr>
        <w:t>bad thing</w:t>
      </w:r>
      <w:r w:rsidRPr="002D44DC">
        <w:rPr>
          <w:sz w:val="14"/>
        </w:rPr>
        <w:t xml:space="preserve">. It might seem obvious that human extinction would be a very bad thing, both because of the loss of potential future lives, and because of the loss of the scientific and artistic progress that we would make in the future. But the issue is at least unclear. The continuation of </w:t>
      </w:r>
      <w:proofErr w:type="gramStart"/>
      <w:r w:rsidRPr="002D44DC">
        <w:rPr>
          <w:sz w:val="14"/>
        </w:rPr>
        <w:t>the human race</w:t>
      </w:r>
      <w:proofErr w:type="gramEnd"/>
      <w:r w:rsidRPr="002D44DC">
        <w:rPr>
          <w:sz w:val="14"/>
        </w:rPr>
        <w:t xml:space="preserve"> would be a mixed bag: inevitably, it would involve both upsides and downsides. And if one regards it as much more important to avoid bad things happening than to promote good things happening then one could plausibly regard human extinction as a good </w:t>
      </w:r>
      <w:proofErr w:type="spellStart"/>
      <w:r w:rsidRPr="002D44DC">
        <w:rPr>
          <w:sz w:val="14"/>
        </w:rPr>
        <w:t>thing.For</w:t>
      </w:r>
      <w:proofErr w:type="spellEnd"/>
      <w:r w:rsidRPr="002D44DC">
        <w:rPr>
          <w:sz w:val="14"/>
        </w:rPr>
        <w:t xml:space="preserve"> example, one might regard the prevention of </w:t>
      </w:r>
      <w:proofErr w:type="spellStart"/>
      <w:r w:rsidRPr="002D44DC">
        <w:rPr>
          <w:sz w:val="14"/>
        </w:rPr>
        <w:t>bads</w:t>
      </w:r>
      <w:proofErr w:type="spellEnd"/>
      <w:r w:rsidRPr="002D44DC">
        <w:rPr>
          <w:sz w:val="14"/>
        </w:rPr>
        <w:t xml:space="preserve"> as being in general more important that the promotion of goods, as defended historically by G. E. Moore,185 and more recently by Thomas Hurka.186 One could weight the prevention of suffering as being much more important that the promotion of happiness. Or one could weight the prevention of objective </w:t>
      </w:r>
      <w:proofErr w:type="spellStart"/>
      <w:r w:rsidRPr="002D44DC">
        <w:rPr>
          <w:sz w:val="14"/>
        </w:rPr>
        <w:t>bads</w:t>
      </w:r>
      <w:proofErr w:type="spellEnd"/>
      <w:r w:rsidRPr="002D44DC">
        <w:rPr>
          <w:sz w:val="14"/>
        </w:rPr>
        <w:t xml:space="preserve">, such as war and genocide, as being much more important than the promotion of objective goods, such as scientific and artistic progress. If </w:t>
      </w:r>
      <w:proofErr w:type="gramStart"/>
      <w:r w:rsidRPr="002D44DC">
        <w:rPr>
          <w:sz w:val="14"/>
        </w:rPr>
        <w:t>the human race</w:t>
      </w:r>
      <w:proofErr w:type="gramEnd"/>
      <w:r w:rsidRPr="002D44DC">
        <w:rPr>
          <w:sz w:val="14"/>
        </w:rPr>
        <w:t xml:space="preserve"> continues its future will inevitably involve suffering as well as happiness, and objective </w:t>
      </w:r>
      <w:proofErr w:type="spellStart"/>
      <w:r w:rsidRPr="002D44DC">
        <w:rPr>
          <w:sz w:val="14"/>
        </w:rPr>
        <w:t>bads</w:t>
      </w:r>
      <w:proofErr w:type="spellEnd"/>
      <w:r w:rsidRPr="002D44DC">
        <w:rPr>
          <w:sz w:val="14"/>
        </w:rPr>
        <w:t xml:space="preserve"> as well as objective goods. So, if one weights the </w:t>
      </w:r>
      <w:proofErr w:type="spellStart"/>
      <w:r w:rsidRPr="002D44DC">
        <w:rPr>
          <w:sz w:val="14"/>
        </w:rPr>
        <w:t>bads</w:t>
      </w:r>
      <w:proofErr w:type="spellEnd"/>
      <w:r w:rsidRPr="002D44DC">
        <w:rPr>
          <w:sz w:val="14"/>
        </w:rPr>
        <w:t xml:space="preserve"> sufficiently heavily against the goods, or if one is sufficiently pessimistic about humanity’s ability to achieve good outcomes, then one will regard human extinction as a good thing.187 </w:t>
      </w:r>
      <w:r w:rsidRPr="002D44DC">
        <w:rPr>
          <w:rStyle w:val="StyleUnderline"/>
        </w:rPr>
        <w:t xml:space="preserve">However, even if we believe in a moral view </w:t>
      </w:r>
      <w:r w:rsidRPr="002D44DC">
        <w:rPr>
          <w:sz w:val="14"/>
        </w:rPr>
        <w:t xml:space="preserve">according to </w:t>
      </w:r>
      <w:r w:rsidRPr="002D44DC">
        <w:rPr>
          <w:rStyle w:val="StyleUnderline"/>
        </w:rPr>
        <w:t xml:space="preserve">which human extinction would be a good thing, </w:t>
      </w:r>
      <w:r w:rsidRPr="00D4680C">
        <w:rPr>
          <w:rStyle w:val="StyleUnderline"/>
          <w:highlight w:val="green"/>
        </w:rPr>
        <w:t xml:space="preserve">we </w:t>
      </w:r>
      <w:r w:rsidRPr="002D44DC">
        <w:rPr>
          <w:rStyle w:val="StyleUnderline"/>
        </w:rPr>
        <w:t xml:space="preserve">still </w:t>
      </w:r>
      <w:r w:rsidRPr="00D4680C">
        <w:rPr>
          <w:rStyle w:val="StyleUnderline"/>
          <w:highlight w:val="green"/>
        </w:rPr>
        <w:t xml:space="preserve">have </w:t>
      </w:r>
      <w:r w:rsidRPr="002D44DC">
        <w:rPr>
          <w:rStyle w:val="Emphasis"/>
        </w:rPr>
        <w:t>s</w:t>
      </w:r>
      <w:r>
        <w:rPr>
          <w:rStyle w:val="Emphasis"/>
        </w:rPr>
        <w:tab/>
      </w:r>
      <w:proofErr w:type="spellStart"/>
      <w:r w:rsidRPr="002D44DC">
        <w:rPr>
          <w:rStyle w:val="Emphasis"/>
        </w:rPr>
        <w:t>trong</w:t>
      </w:r>
      <w:proofErr w:type="spellEnd"/>
      <w:r w:rsidRPr="002D44DC">
        <w:rPr>
          <w:rStyle w:val="Emphasis"/>
        </w:rPr>
        <w:t xml:space="preserve"> </w:t>
      </w:r>
      <w:r w:rsidRPr="00D4680C">
        <w:rPr>
          <w:rStyle w:val="Emphasis"/>
          <w:highlight w:val="green"/>
        </w:rPr>
        <w:t xml:space="preserve">reason to prevent </w:t>
      </w:r>
      <w:r w:rsidRPr="002D44DC">
        <w:rPr>
          <w:rStyle w:val="Emphasis"/>
        </w:rPr>
        <w:t xml:space="preserve">near-term human </w:t>
      </w:r>
      <w:r w:rsidRPr="00D4680C">
        <w:rPr>
          <w:rStyle w:val="Emphasis"/>
          <w:highlight w:val="green"/>
        </w:rPr>
        <w:t>extinction</w:t>
      </w:r>
      <w:r w:rsidRPr="002D44DC">
        <w:rPr>
          <w:sz w:val="14"/>
        </w:rPr>
        <w:t xml:space="preserve">. To see this, we must note three points. </w:t>
      </w:r>
      <w:r w:rsidRPr="002D44DC">
        <w:rPr>
          <w:rStyle w:val="StyleUnderline"/>
        </w:rPr>
        <w:t>First</w:t>
      </w:r>
      <w:r w:rsidRPr="002D44DC">
        <w:rPr>
          <w:sz w:val="14"/>
        </w:rPr>
        <w:t xml:space="preserve">, we should note that the </w:t>
      </w:r>
      <w:r w:rsidRPr="002D44DC">
        <w:rPr>
          <w:rStyle w:val="StyleUnderline"/>
        </w:rPr>
        <w:t>extinction</w:t>
      </w:r>
      <w:r w:rsidRPr="002D44DC">
        <w:rPr>
          <w:sz w:val="14"/>
        </w:rPr>
        <w:t xml:space="preserve"> of </w:t>
      </w:r>
      <w:proofErr w:type="gramStart"/>
      <w:r w:rsidRPr="002D44DC">
        <w:rPr>
          <w:sz w:val="14"/>
        </w:rPr>
        <w:t>the human race</w:t>
      </w:r>
      <w:proofErr w:type="gramEnd"/>
      <w:r w:rsidRPr="002D44DC">
        <w:rPr>
          <w:sz w:val="14"/>
        </w:rPr>
        <w:t xml:space="preserve"> </w:t>
      </w:r>
      <w:r w:rsidRPr="002D44DC">
        <w:rPr>
          <w:rStyle w:val="StyleUnderline"/>
        </w:rPr>
        <w:t xml:space="preserve">is </w:t>
      </w:r>
      <w:r w:rsidRPr="002D44DC">
        <w:rPr>
          <w:sz w:val="14"/>
        </w:rPr>
        <w:t xml:space="preserve">an </w:t>
      </w:r>
      <w:r w:rsidRPr="00D4680C">
        <w:rPr>
          <w:rStyle w:val="StyleUnderline"/>
          <w:highlight w:val="green"/>
        </w:rPr>
        <w:t xml:space="preserve">extremely </w:t>
      </w:r>
      <w:r w:rsidRPr="00D4680C">
        <w:rPr>
          <w:rStyle w:val="Emphasis"/>
          <w:highlight w:val="green"/>
        </w:rPr>
        <w:t>high stakes</w:t>
      </w:r>
      <w:r w:rsidRPr="002D44DC">
        <w:rPr>
          <w:sz w:val="14"/>
        </w:rPr>
        <w:t xml:space="preserve"> moral issue. Humanity could be around for a very long time: if humans survive </w:t>
      </w:r>
      <w:proofErr w:type="gramStart"/>
      <w:r w:rsidRPr="002D44DC">
        <w:rPr>
          <w:sz w:val="14"/>
        </w:rPr>
        <w:t>as long as</w:t>
      </w:r>
      <w:proofErr w:type="gramEnd"/>
      <w:r w:rsidRPr="002D44DC">
        <w:rPr>
          <w:sz w:val="14"/>
        </w:rPr>
        <w:t xml:space="preserve"> the median mammal species, we will last another two million years. On this estimate, </w:t>
      </w:r>
      <w:r w:rsidRPr="002D44DC">
        <w:rPr>
          <w:rStyle w:val="StyleUnderline"/>
        </w:rPr>
        <w:t xml:space="preserve">the number of humans in existence </w:t>
      </w:r>
      <w:r w:rsidRPr="002D44DC">
        <w:rPr>
          <w:sz w:val="14"/>
        </w:rPr>
        <w:t>in the</w:t>
      </w:r>
      <w:r w:rsidRPr="002D44DC">
        <w:rPr>
          <w:rStyle w:val="StyleUnderline"/>
        </w:rPr>
        <w:t xml:space="preserve"> </w:t>
      </w:r>
      <w:proofErr w:type="spellStart"/>
      <w:proofErr w:type="gramStart"/>
      <w:r w:rsidRPr="002D44DC">
        <w:rPr>
          <w:sz w:val="14"/>
        </w:rPr>
        <w:t>The</w:t>
      </w:r>
      <w:proofErr w:type="spellEnd"/>
      <w:proofErr w:type="gramEnd"/>
      <w:r w:rsidRPr="002D44DC">
        <w:rPr>
          <w:sz w:val="14"/>
        </w:rPr>
        <w:t xml:space="preserve"> future, </w:t>
      </w:r>
      <w:r w:rsidRPr="002D44DC">
        <w:rPr>
          <w:rStyle w:val="StyleUnderline"/>
        </w:rPr>
        <w:t>given that we don’t go extinct</w:t>
      </w:r>
      <w:r w:rsidRPr="002D44DC">
        <w:rPr>
          <w:sz w:val="14"/>
        </w:rPr>
        <w:t xml:space="preserve"> any time soon, </w:t>
      </w:r>
      <w:r w:rsidRPr="002D44DC">
        <w:rPr>
          <w:rStyle w:val="StyleUnderline"/>
        </w:rPr>
        <w:t xml:space="preserve">would be </w:t>
      </w:r>
      <w:r w:rsidRPr="00D4680C">
        <w:rPr>
          <w:rStyle w:val="Emphasis"/>
          <w:highlight w:val="green"/>
        </w:rPr>
        <w:t>2×10^14</w:t>
      </w:r>
      <w:r w:rsidRPr="002D44DC">
        <w:rPr>
          <w:sz w:val="14"/>
        </w:rPr>
        <w:t xml:space="preserve">. </w:t>
      </w:r>
      <w:proofErr w:type="gramStart"/>
      <w:r w:rsidRPr="002D44DC">
        <w:rPr>
          <w:rStyle w:val="StyleUnderline"/>
        </w:rPr>
        <w:t>So</w:t>
      </w:r>
      <w:proofErr w:type="gramEnd"/>
      <w:r w:rsidRPr="002D44DC">
        <w:rPr>
          <w:rStyle w:val="StyleUnderline"/>
        </w:rPr>
        <w:t xml:space="preserve"> if it is good to bring new people into existence, then it’s very good to prevent </w:t>
      </w:r>
      <w:r w:rsidRPr="002D44DC">
        <w:rPr>
          <w:sz w:val="14"/>
        </w:rPr>
        <w:t>human</w:t>
      </w:r>
      <w:r w:rsidRPr="002D44DC">
        <w:rPr>
          <w:rStyle w:val="StyleUnderline"/>
        </w:rPr>
        <w:t xml:space="preserve"> extinction. </w:t>
      </w:r>
      <w:r w:rsidRPr="002D44DC">
        <w:rPr>
          <w:rStyle w:val="StyleUnderline"/>
        </w:rPr>
        <w:lastRenderedPageBreak/>
        <w:t>Second</w:t>
      </w:r>
      <w:r w:rsidRPr="002D44DC">
        <w:rPr>
          <w:sz w:val="14"/>
        </w:rPr>
        <w:t xml:space="preserve">, human </w:t>
      </w:r>
      <w:r w:rsidRPr="00D4680C">
        <w:rPr>
          <w:rStyle w:val="Emphasis"/>
          <w:highlight w:val="green"/>
        </w:rPr>
        <w:t>extinction is</w:t>
      </w:r>
      <w:r w:rsidRPr="002D44DC">
        <w:rPr>
          <w:rStyle w:val="Emphasis"/>
        </w:rPr>
        <w:t xml:space="preserve"> by its nature an </w:t>
      </w:r>
      <w:r w:rsidRPr="00D4680C">
        <w:rPr>
          <w:rStyle w:val="Emphasis"/>
          <w:highlight w:val="green"/>
        </w:rPr>
        <w:t>irreversible</w:t>
      </w:r>
      <w:r w:rsidRPr="002D44DC">
        <w:rPr>
          <w:rStyle w:val="Emphasis"/>
        </w:rPr>
        <w:t xml:space="preserve"> scenario</w:t>
      </w:r>
      <w:r w:rsidRPr="002D44DC">
        <w:rPr>
          <w:sz w:val="14"/>
        </w:rPr>
        <w:t xml:space="preserve">. If we continue to exist, then we always have the option of letting ourselves go extinct in the future (or, perhaps more realistically, of considerably reducing population size). But if we go extinct, then we can’t magically bring ourselves back into existence </w:t>
      </w:r>
      <w:proofErr w:type="gramStart"/>
      <w:r w:rsidRPr="002D44DC">
        <w:rPr>
          <w:sz w:val="14"/>
        </w:rPr>
        <w:t>at a later date</w:t>
      </w:r>
      <w:proofErr w:type="gramEnd"/>
      <w:r w:rsidRPr="002D44DC">
        <w:rPr>
          <w:sz w:val="14"/>
        </w:rPr>
        <w:t xml:space="preserve">. </w:t>
      </w:r>
      <w:r w:rsidRPr="002D44DC">
        <w:rPr>
          <w:rStyle w:val="StyleUnderline"/>
        </w:rPr>
        <w:t>Third, we should expect</w:t>
      </w:r>
      <w:r w:rsidRPr="002D44DC">
        <w:rPr>
          <w:sz w:val="14"/>
        </w:rPr>
        <w:t xml:space="preserve"> ourselves </w:t>
      </w:r>
      <w:r w:rsidRPr="002D44DC">
        <w:rPr>
          <w:rStyle w:val="StyleUnderline"/>
        </w:rPr>
        <w:t>to progress, morally</w:t>
      </w:r>
      <w:r w:rsidRPr="002D44DC">
        <w:rPr>
          <w:sz w:val="14"/>
        </w:rPr>
        <w:t xml:space="preserve">, over the next few centuries, </w:t>
      </w:r>
      <w:r w:rsidRPr="002D44DC">
        <w:rPr>
          <w:rStyle w:val="StyleUnderline"/>
        </w:rPr>
        <w:t>as we have</w:t>
      </w:r>
      <w:r w:rsidRPr="002D44DC">
        <w:rPr>
          <w:sz w:val="14"/>
        </w:rPr>
        <w:t xml:space="preserve"> progressed </w:t>
      </w:r>
      <w:r w:rsidRPr="002D44DC">
        <w:rPr>
          <w:rStyle w:val="StyleUnderline"/>
        </w:rPr>
        <w:t>in the past.</w:t>
      </w:r>
      <w:r w:rsidRPr="002D44DC">
        <w:rPr>
          <w:sz w:val="14"/>
        </w:rPr>
        <w:t xml:space="preserve"> </w:t>
      </w:r>
      <w:proofErr w:type="gramStart"/>
      <w:r w:rsidRPr="002D44DC">
        <w:rPr>
          <w:sz w:val="14"/>
        </w:rPr>
        <w:t>So</w:t>
      </w:r>
      <w:proofErr w:type="gramEnd"/>
      <w:r w:rsidRPr="002D44DC">
        <w:rPr>
          <w:sz w:val="14"/>
        </w:rPr>
        <w:t xml:space="preserve"> we should expect that </w:t>
      </w:r>
      <w:r w:rsidRPr="00D4680C">
        <w:rPr>
          <w:rStyle w:val="StyleUnderline"/>
          <w:highlight w:val="green"/>
        </w:rPr>
        <w:t xml:space="preserve">in </w:t>
      </w:r>
      <w:r w:rsidRPr="002D44DC">
        <w:rPr>
          <w:rStyle w:val="StyleUnderline"/>
        </w:rPr>
        <w:t xml:space="preserve">a few centuries’ </w:t>
      </w:r>
      <w:r w:rsidRPr="00D4680C">
        <w:rPr>
          <w:rStyle w:val="StyleUnderline"/>
          <w:highlight w:val="green"/>
        </w:rPr>
        <w:t xml:space="preserve">time we will have </w:t>
      </w:r>
      <w:r w:rsidRPr="00D4680C">
        <w:rPr>
          <w:rStyle w:val="Emphasis"/>
          <w:highlight w:val="green"/>
        </w:rPr>
        <w:t>better evidence about how to evaluate</w:t>
      </w:r>
      <w:r w:rsidRPr="002D44DC">
        <w:rPr>
          <w:rStyle w:val="Emphasis"/>
        </w:rPr>
        <w:t xml:space="preserve"> human </w:t>
      </w:r>
      <w:r w:rsidRPr="00D4680C">
        <w:rPr>
          <w:rStyle w:val="Emphasis"/>
          <w:highlight w:val="green"/>
        </w:rPr>
        <w:t>extinction</w:t>
      </w:r>
      <w:r w:rsidRPr="002D44DC">
        <w:rPr>
          <w:sz w:val="14"/>
        </w:rPr>
        <w:t xml:space="preserve"> than we currently have. Given these three factors, it would be better to prevent the near-term extinction of </w:t>
      </w:r>
      <w:proofErr w:type="gramStart"/>
      <w:r w:rsidRPr="002D44DC">
        <w:rPr>
          <w:sz w:val="14"/>
        </w:rPr>
        <w:t>the human race</w:t>
      </w:r>
      <w:proofErr w:type="gramEnd"/>
      <w:r w:rsidRPr="002D44DC">
        <w:rPr>
          <w:sz w:val="14"/>
        </w:rPr>
        <w:t xml:space="preserve">, even if we thought that the extinction of the human race would actually be a very good thing. To make this concrete, I’ll give the following simple but illustrative model. </w:t>
      </w:r>
      <w:r w:rsidRPr="002D44DC">
        <w:rPr>
          <w:rStyle w:val="StyleUnderline"/>
        </w:rPr>
        <w:t>Suppose that we have</w:t>
      </w:r>
      <w:r w:rsidRPr="002D44DC">
        <w:rPr>
          <w:sz w:val="14"/>
        </w:rPr>
        <w:t xml:space="preserve"> 0.8 credence that it is a bad thing to produce new people, and </w:t>
      </w:r>
      <w:r w:rsidRPr="002D44DC">
        <w:rPr>
          <w:rStyle w:val="StyleUnderline"/>
        </w:rPr>
        <w:t>0.2</w:t>
      </w:r>
      <w:r w:rsidRPr="002D44DC">
        <w:rPr>
          <w:sz w:val="14"/>
        </w:rPr>
        <w:t xml:space="preserve"> </w:t>
      </w:r>
      <w:r w:rsidRPr="002D44DC">
        <w:rPr>
          <w:rStyle w:val="StyleUnderline"/>
        </w:rPr>
        <w:t>certain that it’s a good thing to produce new people</w:t>
      </w:r>
      <w:r w:rsidRPr="002D44DC">
        <w:rPr>
          <w:sz w:val="14"/>
        </w:rPr>
        <w:t xml:space="preserve">; and the degree to which it is good to produce new people, if it is good, is the same as the degree to which it is bad to produce new people, if it is bad. That is, I’m supposing, for simplicity, that we know that one new life has one unit of value; we just don’t know whether that unit is positive or negative. And let’s use our estimate of 2×10^14 people who would exist in the </w:t>
      </w:r>
      <w:proofErr w:type="gramStart"/>
      <w:r w:rsidRPr="002D44DC">
        <w:rPr>
          <w:sz w:val="14"/>
        </w:rPr>
        <w:t>future, if</w:t>
      </w:r>
      <w:proofErr w:type="gramEnd"/>
      <w:r w:rsidRPr="002D44DC">
        <w:rPr>
          <w:sz w:val="14"/>
        </w:rPr>
        <w:t xml:space="preserve"> we avoid near-term human extinction. Given our stipulated </w:t>
      </w:r>
      <w:proofErr w:type="spellStart"/>
      <w:r w:rsidRPr="002D44DC">
        <w:rPr>
          <w:sz w:val="14"/>
        </w:rPr>
        <w:t>credences</w:t>
      </w:r>
      <w:proofErr w:type="spellEnd"/>
      <w:r w:rsidRPr="002D44DC">
        <w:rPr>
          <w:sz w:val="14"/>
        </w:rPr>
        <w:t>, the expected benefit of letting the human race go extinct now would be (.8-.</w:t>
      </w:r>
      <w:proofErr w:type="gramStart"/>
      <w:r w:rsidRPr="002D44DC">
        <w:rPr>
          <w:sz w:val="14"/>
        </w:rPr>
        <w:t>2)×</w:t>
      </w:r>
      <w:proofErr w:type="gramEnd"/>
      <w:r w:rsidRPr="002D44DC">
        <w:rPr>
          <w:sz w:val="14"/>
        </w:rPr>
        <w:t>(2×10^14) = 1.2×(10^14). Suppose that,</w:t>
      </w:r>
      <w:r w:rsidRPr="002D44DC">
        <w:rPr>
          <w:rStyle w:val="StyleUnderline"/>
        </w:rPr>
        <w:t xml:space="preserve"> </w:t>
      </w:r>
      <w:r w:rsidRPr="00D4680C">
        <w:rPr>
          <w:rStyle w:val="StyleUnderline"/>
          <w:highlight w:val="green"/>
        </w:rPr>
        <w:t>if we</w:t>
      </w:r>
      <w:r w:rsidRPr="002D44DC">
        <w:rPr>
          <w:rStyle w:val="StyleUnderline"/>
        </w:rPr>
        <w:t xml:space="preserve"> </w:t>
      </w:r>
      <w:r w:rsidRPr="002D44DC">
        <w:rPr>
          <w:sz w:val="14"/>
        </w:rPr>
        <w:t xml:space="preserve">let </w:t>
      </w:r>
      <w:proofErr w:type="gramStart"/>
      <w:r w:rsidRPr="002D44DC">
        <w:rPr>
          <w:sz w:val="14"/>
        </w:rPr>
        <w:t>the human race</w:t>
      </w:r>
      <w:proofErr w:type="gramEnd"/>
      <w:r w:rsidRPr="002D44DC">
        <w:rPr>
          <w:sz w:val="14"/>
        </w:rPr>
        <w:t xml:space="preserve"> continue and</w:t>
      </w:r>
      <w:r w:rsidRPr="002D44DC">
        <w:rPr>
          <w:rStyle w:val="StyleUnderline"/>
        </w:rPr>
        <w:t xml:space="preserve"> </w:t>
      </w:r>
      <w:r w:rsidRPr="00D4680C">
        <w:rPr>
          <w:rStyle w:val="StyleUnderline"/>
          <w:highlight w:val="green"/>
        </w:rPr>
        <w:t>did research</w:t>
      </w:r>
      <w:r w:rsidRPr="002D44DC">
        <w:rPr>
          <w:rStyle w:val="StyleUnderline"/>
        </w:rPr>
        <w:t xml:space="preserve"> for 300 years, </w:t>
      </w:r>
      <w:r w:rsidRPr="00D4680C">
        <w:rPr>
          <w:rStyle w:val="StyleUnderline"/>
          <w:highlight w:val="green"/>
        </w:rPr>
        <w:t xml:space="preserve">we would know </w:t>
      </w:r>
      <w:r w:rsidRPr="00D4680C">
        <w:rPr>
          <w:rStyle w:val="Emphasis"/>
          <w:highlight w:val="green"/>
        </w:rPr>
        <w:t>for certain</w:t>
      </w:r>
      <w:r w:rsidRPr="00D4680C">
        <w:rPr>
          <w:rStyle w:val="StyleUnderline"/>
          <w:highlight w:val="green"/>
        </w:rPr>
        <w:t xml:space="preserve"> whether </w:t>
      </w:r>
      <w:r w:rsidRPr="002D44DC">
        <w:rPr>
          <w:rStyle w:val="StyleUnderline"/>
        </w:rPr>
        <w:t xml:space="preserve">or not additional </w:t>
      </w:r>
      <w:r w:rsidRPr="00D4680C">
        <w:rPr>
          <w:rStyle w:val="StyleUnderline"/>
          <w:highlight w:val="green"/>
        </w:rPr>
        <w:t>people</w:t>
      </w:r>
      <w:r w:rsidRPr="002D44DC">
        <w:rPr>
          <w:rStyle w:val="StyleUnderline"/>
        </w:rPr>
        <w:t xml:space="preserve"> are of </w:t>
      </w:r>
      <w:r w:rsidRPr="00D4680C">
        <w:rPr>
          <w:rStyle w:val="Emphasis"/>
          <w:highlight w:val="green"/>
        </w:rPr>
        <w:t>positive</w:t>
      </w:r>
      <w:r w:rsidRPr="002D44DC">
        <w:rPr>
          <w:rStyle w:val="Emphasis"/>
        </w:rPr>
        <w:t xml:space="preserve"> or negative value</w:t>
      </w:r>
      <w:r w:rsidRPr="002D44DC">
        <w:rPr>
          <w:sz w:val="14"/>
        </w:rPr>
        <w:t xml:space="preserve">. If so, then with the </w:t>
      </w:r>
      <w:proofErr w:type="spellStart"/>
      <w:r w:rsidRPr="002D44DC">
        <w:rPr>
          <w:sz w:val="14"/>
        </w:rPr>
        <w:t>credences</w:t>
      </w:r>
      <w:proofErr w:type="spellEnd"/>
      <w:r w:rsidRPr="002D44DC">
        <w:rPr>
          <w:sz w:val="14"/>
        </w:rPr>
        <w:t xml:space="preserve"> above we should think it 80% likely that we will find out that it is a bad thing to produce new people, and 20% likely that we will find out that it’s a good thing to produce new people. So there’s an 80% chance of a loss of 3</w:t>
      </w:r>
      <w:proofErr w:type="gramStart"/>
      <w:r w:rsidRPr="002D44DC">
        <w:rPr>
          <w:sz w:val="14"/>
        </w:rPr>
        <w:t>×(</w:t>
      </w:r>
      <w:proofErr w:type="gramEnd"/>
      <w:r w:rsidRPr="002D44DC">
        <w:rPr>
          <w:sz w:val="14"/>
        </w:rPr>
        <w:t xml:space="preserve">10^10) (because of the delay of letting the human race go extinct), the expected value of which is 2.4×(10^10). But </w:t>
      </w:r>
      <w:r w:rsidRPr="002D44DC">
        <w:rPr>
          <w:rStyle w:val="StyleUnderline"/>
        </w:rPr>
        <w:t>there’s</w:t>
      </w:r>
      <w:r w:rsidRPr="002D44DC">
        <w:rPr>
          <w:sz w:val="14"/>
        </w:rPr>
        <w:t xml:space="preserve"> also </w:t>
      </w:r>
      <w:r w:rsidRPr="002D44DC">
        <w:rPr>
          <w:rStyle w:val="StyleUnderline"/>
        </w:rPr>
        <w:t>a 20% chance of a gain of 2</w:t>
      </w:r>
      <w:proofErr w:type="gramStart"/>
      <w:r w:rsidRPr="002D44DC">
        <w:rPr>
          <w:rStyle w:val="StyleUnderline"/>
        </w:rPr>
        <w:t>×(</w:t>
      </w:r>
      <w:proofErr w:type="gramEnd"/>
      <w:r w:rsidRPr="002D44DC">
        <w:rPr>
          <w:rStyle w:val="StyleUnderline"/>
        </w:rPr>
        <w:t>10^14),</w:t>
      </w:r>
      <w:r w:rsidRPr="002D44DC">
        <w:rPr>
          <w:sz w:val="14"/>
        </w:rPr>
        <w:t xml:space="preserve"> </w:t>
      </w:r>
      <w:r w:rsidRPr="002D44DC">
        <w:rPr>
          <w:rStyle w:val="StyleUnderline"/>
        </w:rPr>
        <w:t>the expected value of which is 4×(10^13).</w:t>
      </w:r>
      <w:r w:rsidRPr="002D44DC">
        <w:rPr>
          <w:sz w:val="14"/>
        </w:rPr>
        <w:t xml:space="preserve"> That is, </w:t>
      </w:r>
      <w:r w:rsidRPr="002D44DC">
        <w:rPr>
          <w:rStyle w:val="StyleUnderline"/>
        </w:rPr>
        <w:t xml:space="preserve">in expected value terms, </w:t>
      </w:r>
      <w:r w:rsidRPr="00D4680C">
        <w:rPr>
          <w:rStyle w:val="StyleUnderline"/>
          <w:highlight w:val="green"/>
        </w:rPr>
        <w:t>the cost of waiting</w:t>
      </w:r>
      <w:r w:rsidRPr="002D44DC">
        <w:rPr>
          <w:rStyle w:val="StyleUnderline"/>
        </w:rPr>
        <w:t xml:space="preserve"> </w:t>
      </w:r>
      <w:r w:rsidRPr="002D44DC">
        <w:rPr>
          <w:sz w:val="14"/>
        </w:rPr>
        <w:t>for a few hundred years</w:t>
      </w:r>
      <w:r w:rsidRPr="002D44DC">
        <w:rPr>
          <w:rStyle w:val="StyleUnderline"/>
        </w:rPr>
        <w:t xml:space="preserve"> </w:t>
      </w:r>
      <w:r w:rsidRPr="00D4680C">
        <w:rPr>
          <w:rStyle w:val="StyleUnderline"/>
          <w:highlight w:val="green"/>
        </w:rPr>
        <w:t xml:space="preserve">is </w:t>
      </w:r>
      <w:r w:rsidRPr="002D44DC">
        <w:rPr>
          <w:rStyle w:val="Emphasis"/>
        </w:rPr>
        <w:t xml:space="preserve">vanishingly </w:t>
      </w:r>
      <w:r w:rsidRPr="00D4680C">
        <w:rPr>
          <w:rStyle w:val="Emphasis"/>
          <w:highlight w:val="green"/>
        </w:rPr>
        <w:t>small</w:t>
      </w:r>
      <w:r w:rsidRPr="00D4680C">
        <w:rPr>
          <w:rStyle w:val="StyleUnderline"/>
          <w:highlight w:val="green"/>
        </w:rPr>
        <w:t xml:space="preserve"> compared with</w:t>
      </w:r>
      <w:r w:rsidRPr="002D44DC">
        <w:rPr>
          <w:rStyle w:val="StyleUnderline"/>
        </w:rPr>
        <w:t xml:space="preserve"> </w:t>
      </w:r>
      <w:r w:rsidRPr="002D44DC">
        <w:rPr>
          <w:sz w:val="14"/>
        </w:rPr>
        <w:t xml:space="preserve">the </w:t>
      </w:r>
      <w:r w:rsidRPr="002D44DC">
        <w:rPr>
          <w:rStyle w:val="Emphasis"/>
        </w:rPr>
        <w:t xml:space="preserve">benefit of </w:t>
      </w:r>
      <w:r w:rsidRPr="00D4680C">
        <w:rPr>
          <w:rStyle w:val="Emphasis"/>
          <w:highlight w:val="green"/>
        </w:rPr>
        <w:t xml:space="preserve">keeping </w:t>
      </w:r>
      <w:r w:rsidRPr="002D44DC">
        <w:rPr>
          <w:rStyle w:val="Emphasis"/>
        </w:rPr>
        <w:t xml:space="preserve">one’s </w:t>
      </w:r>
      <w:r w:rsidRPr="00D4680C">
        <w:rPr>
          <w:rStyle w:val="Emphasis"/>
          <w:highlight w:val="green"/>
        </w:rPr>
        <w:t>options open</w:t>
      </w:r>
      <w:r w:rsidRPr="002D44DC">
        <w:rPr>
          <w:rStyle w:val="StyleUnderline"/>
        </w:rPr>
        <w:t xml:space="preserve"> </w:t>
      </w:r>
      <w:r w:rsidRPr="002D44DC">
        <w:rPr>
          <w:sz w:val="14"/>
        </w:rPr>
        <w:t>while one gains new information.</w:t>
      </w:r>
    </w:p>
    <w:p w14:paraId="3A97059F" w14:textId="2E2AABCA" w:rsidR="00482D8D" w:rsidRPr="004017AF" w:rsidRDefault="00482D8D" w:rsidP="00482D8D">
      <w:pPr>
        <w:pStyle w:val="Heading4"/>
      </w:pPr>
      <w:r w:rsidRPr="002D44DC">
        <w:rPr>
          <w:rFonts w:cs="Calibri"/>
        </w:rPr>
        <w:t xml:space="preserve">2] Calc indicts </w:t>
      </w:r>
      <w:r w:rsidRPr="002D44DC">
        <w:rPr>
          <w:rFonts w:cs="Calibri"/>
          <w:u w:val="single"/>
        </w:rPr>
        <w:t>fail</w:t>
      </w:r>
      <w:r w:rsidRPr="002D44DC">
        <w:rPr>
          <w:rFonts w:cs="Calibri"/>
        </w:rPr>
        <w:t xml:space="preserve">: A] </w:t>
      </w:r>
      <w:r w:rsidRPr="002D44DC">
        <w:rPr>
          <w:rFonts w:cs="Calibri"/>
          <w:u w:val="single"/>
        </w:rPr>
        <w:t>Ethics</w:t>
      </w:r>
      <w:r w:rsidRPr="002D44DC">
        <w:rPr>
          <w:rFonts w:cs="Calibri"/>
        </w:rPr>
        <w:t xml:space="preserve">- it would indict everything </w:t>
      </w:r>
      <w:proofErr w:type="spellStart"/>
      <w:r w:rsidRPr="002D44DC">
        <w:rPr>
          <w:rFonts w:cs="Calibri"/>
        </w:rPr>
        <w:t>cuz</w:t>
      </w:r>
      <w:proofErr w:type="spellEnd"/>
      <w:r w:rsidRPr="002D44DC">
        <w:rPr>
          <w:rFonts w:cs="Calibri"/>
        </w:rPr>
        <w:t xml:space="preserve"> they use events to understand how ethics have worked B] </w:t>
      </w:r>
      <w:r w:rsidRPr="002D44DC">
        <w:rPr>
          <w:rFonts w:cs="Calibri"/>
          <w:u w:val="single"/>
        </w:rPr>
        <w:t>Reciprocity</w:t>
      </w:r>
      <w:r w:rsidRPr="002D44DC">
        <w:rPr>
          <w:rFonts w:cs="Calibri"/>
        </w:rPr>
        <w:t xml:space="preserve">- they are NIBs that create a 2:1 skew where I </w:t>
      </w:r>
      <w:proofErr w:type="gramStart"/>
      <w:r w:rsidRPr="002D44DC">
        <w:rPr>
          <w:rFonts w:cs="Calibri"/>
        </w:rPr>
        <w:t>have to</w:t>
      </w:r>
      <w:proofErr w:type="gramEnd"/>
      <w:r w:rsidRPr="002D44DC">
        <w:rPr>
          <w:rFonts w:cs="Calibri"/>
        </w:rPr>
        <w:t xml:space="preserve"> answer them to access offense while they only have to win one C] </w:t>
      </w:r>
      <w:r w:rsidR="004017AF">
        <w:t>Action</w:t>
      </w:r>
      <w:r w:rsidR="004017AF" w:rsidRPr="00E9086D">
        <w:t xml:space="preserve"> under one framework doesn’t preclude another. I can still have an obligation under the categorical imperative, even if the aff is bad under Hobbes so framing issues don’t exclude the offense.</w:t>
      </w:r>
    </w:p>
    <w:p w14:paraId="4EBF89C4" w14:textId="77777777" w:rsidR="00482D8D" w:rsidRDefault="00482D8D" w:rsidP="00482D8D"/>
    <w:p w14:paraId="2514F859" w14:textId="27BC8AB2" w:rsidR="00482D8D" w:rsidRDefault="00482D8D" w:rsidP="00482D8D">
      <w:pPr>
        <w:pStyle w:val="Heading3"/>
      </w:pPr>
      <w:r>
        <w:lastRenderedPageBreak/>
        <w:t>1AC – Underview</w:t>
      </w:r>
      <w:r w:rsidR="00AA0FBB">
        <w:t xml:space="preserve"> 2</w:t>
      </w:r>
    </w:p>
    <w:p w14:paraId="3088477F" w14:textId="77777777" w:rsidR="00482D8D" w:rsidRPr="00FB72FC" w:rsidRDefault="00482D8D" w:rsidP="00482D8D">
      <w:pPr>
        <w:pStyle w:val="Heading4"/>
        <w:rPr>
          <w:bCs w:val="0"/>
        </w:rPr>
      </w:pPr>
      <w:r>
        <w:t xml:space="preserve">1] </w:t>
      </w:r>
      <w:r w:rsidRPr="00FB72FC">
        <w:t xml:space="preserve">1AR theory is legit – anything else means </w:t>
      </w:r>
      <w:r w:rsidRPr="00FB72FC">
        <w:rPr>
          <w:u w:val="single"/>
        </w:rPr>
        <w:t>infinite abuse</w:t>
      </w:r>
      <w:r w:rsidRPr="00FB72FC">
        <w:t xml:space="preserve"> – drop the debater, competing </w:t>
      </w:r>
      <w:proofErr w:type="spellStart"/>
      <w:r w:rsidRPr="00FB72FC">
        <w:t>interps</w:t>
      </w:r>
      <w:proofErr w:type="spellEnd"/>
      <w:r w:rsidRPr="00FB72FC">
        <w:t xml:space="preserve">, and the highest layer – 1AR are </w:t>
      </w:r>
      <w:r w:rsidRPr="00FB72FC">
        <w:rPr>
          <w:u w:val="single"/>
        </w:rPr>
        <w:t>too short</w:t>
      </w:r>
      <w:r w:rsidRPr="00FB72FC">
        <w:t xml:space="preserve"> to make up for the time trade-off – no RVIs – 6 min 2NR means they can brute force me every time.</w:t>
      </w:r>
      <w:r>
        <w:t xml:space="preserve"> Fairness is a gateway issue to the ballot and education is the reason schools fund debate.</w:t>
      </w:r>
    </w:p>
    <w:p w14:paraId="28B20EEB"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FBB0E5" w14:textId="77777777" w:rsidR="00620DD3" w:rsidRDefault="00620DD3" w:rsidP="004017AF">
      <w:pPr>
        <w:spacing w:after="0" w:line="240" w:lineRule="auto"/>
      </w:pPr>
      <w:r>
        <w:separator/>
      </w:r>
    </w:p>
  </w:endnote>
  <w:endnote w:type="continuationSeparator" w:id="0">
    <w:p w14:paraId="5BD56DF6" w14:textId="77777777" w:rsidR="00620DD3" w:rsidRDefault="00620DD3" w:rsidP="004017A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C47099" w14:textId="77777777" w:rsidR="00620DD3" w:rsidRDefault="00620DD3" w:rsidP="004017AF">
      <w:pPr>
        <w:spacing w:after="0" w:line="240" w:lineRule="auto"/>
      </w:pPr>
      <w:r>
        <w:separator/>
      </w:r>
    </w:p>
  </w:footnote>
  <w:footnote w:type="continuationSeparator" w:id="0">
    <w:p w14:paraId="17288EBC" w14:textId="77777777" w:rsidR="00620DD3" w:rsidRDefault="00620DD3" w:rsidP="004017A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527930B8"/>
    <w:multiLevelType w:val="multilevel"/>
    <w:tmpl w:val="A2D8CF42"/>
    <w:lvl w:ilvl="0">
      <w:start w:val="1"/>
      <w:numFmt w:val="decimal"/>
      <w:lvlText w:val="%1."/>
      <w:lvlJc w:val="left"/>
      <w:pPr>
        <w:tabs>
          <w:tab w:val="num" w:pos="720"/>
        </w:tabs>
        <w:ind w:left="720" w:hanging="360"/>
      </w:pPr>
      <w:rPr>
        <w:b/>
        <w:bCs/>
        <w:sz w:val="26"/>
        <w:szCs w:val="26"/>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679502069">
    <w:abstractNumId w:val="10"/>
  </w:num>
  <w:num w:numId="2" w16cid:durableId="604968499">
    <w:abstractNumId w:val="8"/>
  </w:num>
  <w:num w:numId="3" w16cid:durableId="612713370">
    <w:abstractNumId w:val="7"/>
  </w:num>
  <w:num w:numId="4" w16cid:durableId="1794251571">
    <w:abstractNumId w:val="6"/>
  </w:num>
  <w:num w:numId="5" w16cid:durableId="604195769">
    <w:abstractNumId w:val="5"/>
  </w:num>
  <w:num w:numId="6" w16cid:durableId="917636852">
    <w:abstractNumId w:val="9"/>
  </w:num>
  <w:num w:numId="7" w16cid:durableId="1488715848">
    <w:abstractNumId w:val="4"/>
  </w:num>
  <w:num w:numId="8" w16cid:durableId="1667200668">
    <w:abstractNumId w:val="3"/>
  </w:num>
  <w:num w:numId="9" w16cid:durableId="388187239">
    <w:abstractNumId w:val="2"/>
  </w:num>
  <w:num w:numId="10" w16cid:durableId="502084445">
    <w:abstractNumId w:val="1"/>
  </w:num>
  <w:num w:numId="11" w16cid:durableId="487012704">
    <w:abstractNumId w:val="0"/>
  </w:num>
  <w:num w:numId="12" w16cid:durableId="3500568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7"/>
  <w:proofState w:spelling="clean" w:grammar="clean"/>
  <w:attachedTemplate r:id="rId1"/>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482D8D"/>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4019C"/>
    <w:rsid w:val="00052FB1"/>
    <w:rsid w:val="00054276"/>
    <w:rsid w:val="000547B1"/>
    <w:rsid w:val="0005509B"/>
    <w:rsid w:val="0006091E"/>
    <w:rsid w:val="0006318D"/>
    <w:rsid w:val="000638C1"/>
    <w:rsid w:val="00065FEE"/>
    <w:rsid w:val="00066E3C"/>
    <w:rsid w:val="00072718"/>
    <w:rsid w:val="0007381E"/>
    <w:rsid w:val="00076094"/>
    <w:rsid w:val="0008785F"/>
    <w:rsid w:val="00090CBE"/>
    <w:rsid w:val="00094DEC"/>
    <w:rsid w:val="000A2D8A"/>
    <w:rsid w:val="000A4B6C"/>
    <w:rsid w:val="000C3759"/>
    <w:rsid w:val="000D26A6"/>
    <w:rsid w:val="000D2B90"/>
    <w:rsid w:val="000D6ED8"/>
    <w:rsid w:val="000D717B"/>
    <w:rsid w:val="000F12B9"/>
    <w:rsid w:val="00100B28"/>
    <w:rsid w:val="00117316"/>
    <w:rsid w:val="001209B4"/>
    <w:rsid w:val="00127E4A"/>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0374"/>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070CB"/>
    <w:rsid w:val="003106B3"/>
    <w:rsid w:val="003114F2"/>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4299"/>
    <w:rsid w:val="003D5EA8"/>
    <w:rsid w:val="003D7B28"/>
    <w:rsid w:val="003E305E"/>
    <w:rsid w:val="003E34DB"/>
    <w:rsid w:val="003E5302"/>
    <w:rsid w:val="003E5BF1"/>
    <w:rsid w:val="003F2452"/>
    <w:rsid w:val="003F41EA"/>
    <w:rsid w:val="003F7DF0"/>
    <w:rsid w:val="004017AF"/>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82D8D"/>
    <w:rsid w:val="00496BB2"/>
    <w:rsid w:val="004B37B4"/>
    <w:rsid w:val="004B5D68"/>
    <w:rsid w:val="004B72B4"/>
    <w:rsid w:val="004C0314"/>
    <w:rsid w:val="004C0D3D"/>
    <w:rsid w:val="004C213E"/>
    <w:rsid w:val="004C376C"/>
    <w:rsid w:val="004C657F"/>
    <w:rsid w:val="004D17D8"/>
    <w:rsid w:val="004D52D8"/>
    <w:rsid w:val="004E355B"/>
    <w:rsid w:val="005028E5"/>
    <w:rsid w:val="00503735"/>
    <w:rsid w:val="005041E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0DD3"/>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B14BC"/>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67F"/>
    <w:rsid w:val="0087680F"/>
    <w:rsid w:val="00876D81"/>
    <w:rsid w:val="00881D86"/>
    <w:rsid w:val="00883306"/>
    <w:rsid w:val="008904F9"/>
    <w:rsid w:val="00890E4C"/>
    <w:rsid w:val="00890E74"/>
    <w:rsid w:val="00892798"/>
    <w:rsid w:val="0089418F"/>
    <w:rsid w:val="00897C29"/>
    <w:rsid w:val="008A1A9C"/>
    <w:rsid w:val="008A4633"/>
    <w:rsid w:val="008B032E"/>
    <w:rsid w:val="008B112D"/>
    <w:rsid w:val="008C0FA2"/>
    <w:rsid w:val="008C2342"/>
    <w:rsid w:val="008C77B6"/>
    <w:rsid w:val="008D1B91"/>
    <w:rsid w:val="008D60A8"/>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3AB"/>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0FBB"/>
    <w:rsid w:val="00AA472D"/>
    <w:rsid w:val="00AA6F6E"/>
    <w:rsid w:val="00AB122B"/>
    <w:rsid w:val="00AB21B0"/>
    <w:rsid w:val="00AB48D3"/>
    <w:rsid w:val="00AE0243"/>
    <w:rsid w:val="00AE1BAD"/>
    <w:rsid w:val="00AE2124"/>
    <w:rsid w:val="00AE24BC"/>
    <w:rsid w:val="00AE3E3F"/>
    <w:rsid w:val="00AF2516"/>
    <w:rsid w:val="00AF4760"/>
    <w:rsid w:val="00AF55D4"/>
    <w:rsid w:val="00AF6DBC"/>
    <w:rsid w:val="00AF7883"/>
    <w:rsid w:val="00AF7AE2"/>
    <w:rsid w:val="00B0505F"/>
    <w:rsid w:val="00B05C2D"/>
    <w:rsid w:val="00B12933"/>
    <w:rsid w:val="00B12B88"/>
    <w:rsid w:val="00B137E0"/>
    <w:rsid w:val="00B13BC8"/>
    <w:rsid w:val="00B24662"/>
    <w:rsid w:val="00B3569C"/>
    <w:rsid w:val="00B43676"/>
    <w:rsid w:val="00B5602D"/>
    <w:rsid w:val="00B566AF"/>
    <w:rsid w:val="00B60125"/>
    <w:rsid w:val="00B6656B"/>
    <w:rsid w:val="00B66BC1"/>
    <w:rsid w:val="00B70C87"/>
    <w:rsid w:val="00B71625"/>
    <w:rsid w:val="00B75C54"/>
    <w:rsid w:val="00B8710E"/>
    <w:rsid w:val="00B92A93"/>
    <w:rsid w:val="00BA17A8"/>
    <w:rsid w:val="00BA3C33"/>
    <w:rsid w:val="00BB0878"/>
    <w:rsid w:val="00BB1879"/>
    <w:rsid w:val="00BC0ABE"/>
    <w:rsid w:val="00BC30DB"/>
    <w:rsid w:val="00BC64FF"/>
    <w:rsid w:val="00BC7393"/>
    <w:rsid w:val="00BC7C37"/>
    <w:rsid w:val="00BD2244"/>
    <w:rsid w:val="00BE6472"/>
    <w:rsid w:val="00BF29B8"/>
    <w:rsid w:val="00BF38FE"/>
    <w:rsid w:val="00BF46EA"/>
    <w:rsid w:val="00C07769"/>
    <w:rsid w:val="00C07D05"/>
    <w:rsid w:val="00C10856"/>
    <w:rsid w:val="00C203FA"/>
    <w:rsid w:val="00C211C5"/>
    <w:rsid w:val="00C244F5"/>
    <w:rsid w:val="00C3164F"/>
    <w:rsid w:val="00C31B5E"/>
    <w:rsid w:val="00C34D3E"/>
    <w:rsid w:val="00C35B37"/>
    <w:rsid w:val="00C3747A"/>
    <w:rsid w:val="00C37F29"/>
    <w:rsid w:val="00C56618"/>
    <w:rsid w:val="00C56DCC"/>
    <w:rsid w:val="00C57075"/>
    <w:rsid w:val="00C72AFE"/>
    <w:rsid w:val="00C77CE2"/>
    <w:rsid w:val="00C81619"/>
    <w:rsid w:val="00CA013C"/>
    <w:rsid w:val="00CA6D6D"/>
    <w:rsid w:val="00CC7A4E"/>
    <w:rsid w:val="00CD1359"/>
    <w:rsid w:val="00CD4C83"/>
    <w:rsid w:val="00CD67D8"/>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AC2"/>
    <w:rsid w:val="00D80F0C"/>
    <w:rsid w:val="00D85905"/>
    <w:rsid w:val="00D92077"/>
    <w:rsid w:val="00D951E2"/>
    <w:rsid w:val="00D9565A"/>
    <w:rsid w:val="00DB2337"/>
    <w:rsid w:val="00DB5F87"/>
    <w:rsid w:val="00DB699B"/>
    <w:rsid w:val="00DC0376"/>
    <w:rsid w:val="00DC099B"/>
    <w:rsid w:val="00DC2BE5"/>
    <w:rsid w:val="00DD4CD4"/>
    <w:rsid w:val="00DD65A2"/>
    <w:rsid w:val="00DD6770"/>
    <w:rsid w:val="00DE0749"/>
    <w:rsid w:val="00DE141A"/>
    <w:rsid w:val="00DE1CE2"/>
    <w:rsid w:val="00DF1210"/>
    <w:rsid w:val="00DF2746"/>
    <w:rsid w:val="00DF31E9"/>
    <w:rsid w:val="00DF400D"/>
    <w:rsid w:val="00DF5C23"/>
    <w:rsid w:val="00E01DAD"/>
    <w:rsid w:val="00E021DC"/>
    <w:rsid w:val="00E03F91"/>
    <w:rsid w:val="00E064EF"/>
    <w:rsid w:val="00E064F2"/>
    <w:rsid w:val="00E0717B"/>
    <w:rsid w:val="00E15598"/>
    <w:rsid w:val="00E20D65"/>
    <w:rsid w:val="00E210AC"/>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A7429"/>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0203"/>
    <w:rsid w:val="00F43EA3"/>
    <w:rsid w:val="00F50C55"/>
    <w:rsid w:val="00F57FFB"/>
    <w:rsid w:val="00F601E6"/>
    <w:rsid w:val="00F73954"/>
    <w:rsid w:val="00F85E64"/>
    <w:rsid w:val="00F91019"/>
    <w:rsid w:val="00F94060"/>
    <w:rsid w:val="00FA56F6"/>
    <w:rsid w:val="00FB329D"/>
    <w:rsid w:val="00FB3E51"/>
    <w:rsid w:val="00FC27E3"/>
    <w:rsid w:val="00FC74C7"/>
    <w:rsid w:val="00FD451D"/>
    <w:rsid w:val="00FD5B22"/>
    <w:rsid w:val="00FE1B01"/>
    <w:rsid w:val="00FE738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5DB4F51"/>
  <w14:defaultImageDpi w14:val="300"/>
  <w15:docId w15:val="{38189076-4620-2543-99AE-BC183603D6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482D8D"/>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482D8D"/>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482D8D"/>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 Char Char Char Char Char Char,Heading 3 Char Char, Char Char, Char Char Char Char Char Char Char,Heading 3 Char1,No Underline,Text 7,3: Cite,Index Headers,Bold Cite,Heading 3 Char1 Char Char,Citation Char Char Char Char,unread card"/>
    <w:basedOn w:val="Normal"/>
    <w:next w:val="Normal"/>
    <w:link w:val="Heading3Char"/>
    <w:uiPriority w:val="9"/>
    <w:unhideWhenUsed/>
    <w:qFormat/>
    <w:rsid w:val="00482D8D"/>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C Tagline,Big card,body,Normal Tag,heading 2,Ch,Heading 2 Char2 Char,Heading 2 Char1 Char Char,No Spacing211,No Spacing12,No Spacing2111,ta,small text,Heading 2 Char Char Char Char,no read,TAG,No Spacing111111,No Spacing4,small space,T,B T"/>
    <w:basedOn w:val="Normal"/>
    <w:next w:val="Normal"/>
    <w:link w:val="Heading4Char"/>
    <w:uiPriority w:val="9"/>
    <w:unhideWhenUsed/>
    <w:qFormat/>
    <w:rsid w:val="00482D8D"/>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482D8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82D8D"/>
  </w:style>
  <w:style w:type="character" w:customStyle="1" w:styleId="Heading1Char">
    <w:name w:val="Heading 1 Char"/>
    <w:aliases w:val="Pocket Char"/>
    <w:basedOn w:val="DefaultParagraphFont"/>
    <w:link w:val="Heading1"/>
    <w:uiPriority w:val="9"/>
    <w:rsid w:val="00482D8D"/>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482D8D"/>
    <w:rPr>
      <w:rFonts w:ascii="Calibri" w:eastAsiaTheme="majorEastAsia" w:hAnsi="Calibri" w:cstheme="majorBidi"/>
      <w:b/>
      <w:bCs/>
      <w:sz w:val="44"/>
      <w:szCs w:val="44"/>
      <w:u w:val="double"/>
    </w:rPr>
  </w:style>
  <w:style w:type="character" w:customStyle="1" w:styleId="Heading3Char">
    <w:name w:val="Heading 3 Char"/>
    <w:aliases w:val="Block Char,Char Char Char Char Char Char Char Char,Heading 3 Char Char Char, Char Char Char, Char Char Char Char Char Char Char Char,Heading 3 Char1 Char,No Underline Char,Text 7 Char,3: Cite Char,Index Headers Char,Bold Cite Char"/>
    <w:basedOn w:val="DefaultParagraphFont"/>
    <w:link w:val="Heading3"/>
    <w:uiPriority w:val="9"/>
    <w:rsid w:val="00482D8D"/>
    <w:rPr>
      <w:rFonts w:ascii="Calibri" w:eastAsiaTheme="majorEastAsia" w:hAnsi="Calibri" w:cstheme="majorBidi"/>
      <w:b/>
      <w:bCs/>
      <w:sz w:val="32"/>
      <w:szCs w:val="32"/>
      <w:u w:val="single"/>
    </w:rPr>
  </w:style>
  <w:style w:type="character" w:customStyle="1" w:styleId="Heading4Char">
    <w:name w:val="Heading 4 Char"/>
    <w:aliases w:val="Tag Char,C Tagline Char,Big card Char,body Char,Normal Tag Char,heading 2 Char,Ch Char,Heading 2 Char2 Char Char,Heading 2 Char1 Char Char Char,No Spacing211 Char,No Spacing12 Char,No Spacing2111 Char,ta Char,small text Char,no read Char"/>
    <w:basedOn w:val="DefaultParagraphFont"/>
    <w:link w:val="Heading4"/>
    <w:uiPriority w:val="9"/>
    <w:rsid w:val="00482D8D"/>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482D8D"/>
    <w:rPr>
      <w:b/>
      <w:sz w:val="26"/>
      <w:u w:val="single"/>
    </w:rPr>
  </w:style>
  <w:style w:type="character" w:customStyle="1" w:styleId="StyleUnderline">
    <w:name w:val="Style Underline"/>
    <w:aliases w:val="Underline,Style Bold Underline,Intense Emphasis1,Style,apple-style-span + 6 pt,Bold,Kern at 16 pt,Intense Emphasis11,Intense Emphasis2,HHeading 3 + 12 pt,ci,Cards + Font: 12 pt Char,Intense Emphasis111,Intense Emphasis1111,c,Bo,B,cite,8."/>
    <w:basedOn w:val="DefaultParagraphFont"/>
    <w:uiPriority w:val="1"/>
    <w:qFormat/>
    <w:rsid w:val="00482D8D"/>
    <w:rPr>
      <w:b/>
      <w:sz w:val="22"/>
      <w:u w:val="single"/>
    </w:rPr>
  </w:style>
  <w:style w:type="character" w:styleId="Emphasis">
    <w:name w:val="Emphasis"/>
    <w:aliases w:val="Bold Underline,Minimized,Highlighted,Evidence,minimized,tag2,Size 10,emphasis in card,CD Card,ED - Tag,Underlined,emphasis,Emphasis!!,small,Qualifications,bold underline,Shrunk,normal card text,qualifications in card,qualifications,Style1,Box,s"/>
    <w:basedOn w:val="DefaultParagraphFont"/>
    <w:link w:val="Emphasis1"/>
    <w:uiPriority w:val="20"/>
    <w:qFormat/>
    <w:rsid w:val="00482D8D"/>
    <w:rPr>
      <w:rFonts w:ascii="Calibri" w:hAnsi="Calibri" w:cs="Calibri"/>
      <w:b/>
      <w:i w:val="0"/>
      <w:iCs/>
      <w:sz w:val="22"/>
      <w:u w:val="single"/>
      <w:bdr w:val="single" w:sz="12" w:space="0" w:color="auto"/>
    </w:rPr>
  </w:style>
  <w:style w:type="character" w:styleId="FollowedHyperlink">
    <w:name w:val="FollowedHyperlink"/>
    <w:basedOn w:val="DefaultParagraphFont"/>
    <w:uiPriority w:val="99"/>
    <w:semiHidden/>
    <w:unhideWhenUsed/>
    <w:rsid w:val="00482D8D"/>
    <w:rPr>
      <w:color w:val="auto"/>
      <w:u w:val="none"/>
    </w:rPr>
  </w:style>
  <w:style w:type="character" w:styleId="Hyperlink">
    <w:name w:val="Hyperlink"/>
    <w:aliases w:val="heading 1 (block title),Read,Important,Card Text,Internet Link,Analytic Text,Internet link,Char Char1,Heading 1 Char1,Pocket Char1,Hat Char1,Heading Char1,Heading 2 Char1,Heading 2 Char Char Char Char2,Heading 2 Char Char1 Char2,Tags Char1,C,TA"/>
    <w:basedOn w:val="DefaultParagraphFont"/>
    <w:link w:val="Card"/>
    <w:uiPriority w:val="99"/>
    <w:unhideWhenUsed/>
    <w:rsid w:val="00482D8D"/>
    <w:rPr>
      <w:color w:val="auto"/>
      <w:u w:val="none"/>
    </w:rPr>
  </w:style>
  <w:style w:type="paragraph" w:styleId="DocumentMap">
    <w:name w:val="Document Map"/>
    <w:basedOn w:val="Normal"/>
    <w:link w:val="DocumentMapChar"/>
    <w:uiPriority w:val="99"/>
    <w:semiHidden/>
    <w:unhideWhenUsed/>
    <w:rsid w:val="00482D8D"/>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482D8D"/>
    <w:rPr>
      <w:rFonts w:ascii="Lucida Grande" w:hAnsi="Lucida Grande" w:cs="Lucida Grande"/>
    </w:rPr>
  </w:style>
  <w:style w:type="paragraph" w:customStyle="1" w:styleId="Emphasis1">
    <w:name w:val="Emphasis1"/>
    <w:basedOn w:val="Normal"/>
    <w:link w:val="Emphasis"/>
    <w:autoRedefine/>
    <w:uiPriority w:val="20"/>
    <w:qFormat/>
    <w:rsid w:val="00482D8D"/>
    <w:pPr>
      <w:pBdr>
        <w:top w:val="single" w:sz="4" w:space="1" w:color="auto"/>
        <w:left w:val="single" w:sz="4" w:space="4" w:color="auto"/>
        <w:bottom w:val="single" w:sz="4" w:space="1" w:color="auto"/>
        <w:right w:val="single" w:sz="4" w:space="4" w:color="auto"/>
      </w:pBdr>
      <w:ind w:left="720"/>
      <w:jc w:val="both"/>
    </w:pPr>
    <w:rPr>
      <w:b/>
      <w:iCs/>
      <w:u w:val="single"/>
      <w:bdr w:val="single" w:sz="12" w:space="0" w:color="auto"/>
    </w:rPr>
  </w:style>
  <w:style w:type="paragraph" w:customStyle="1" w:styleId="Card">
    <w:name w:val="Card"/>
    <w:aliases w:val="No Spacing,Note Level 2,No Spacing31,No Spacing22,No Spacing3,No Spacing111112,Medium Grid 21,tag,Dont use,No Spacing41,No Spacing112,Tag and Cite,nonunderlined,Very Small Text,card,Small Text,No Spacing1121,Note Level 21,No Spacing111,Card Format"/>
    <w:basedOn w:val="Heading1"/>
    <w:link w:val="Hyperlink"/>
    <w:autoRedefine/>
    <w:uiPriority w:val="99"/>
    <w:qFormat/>
    <w:rsid w:val="00482D8D"/>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customStyle="1" w:styleId="textbold">
    <w:name w:val="text bold"/>
    <w:basedOn w:val="Normal"/>
    <w:uiPriority w:val="20"/>
    <w:qFormat/>
    <w:rsid w:val="00482D8D"/>
    <w:pPr>
      <w:framePr w:wrap="around" w:vAnchor="text" w:hAnchor="text" w:y="1"/>
      <w:pBdr>
        <w:top w:val="single" w:sz="24" w:space="0" w:color="auto"/>
        <w:left w:val="single" w:sz="24" w:space="0" w:color="auto"/>
        <w:bottom w:val="single" w:sz="24" w:space="0" w:color="auto"/>
        <w:right w:val="single" w:sz="24" w:space="0" w:color="auto"/>
      </w:pBdr>
      <w:spacing w:line="254" w:lineRule="auto"/>
      <w:ind w:left="720"/>
      <w:jc w:val="both"/>
    </w:pPr>
    <w:rPr>
      <w:b/>
      <w:iCs/>
      <w:u w:val="single"/>
    </w:rPr>
  </w:style>
  <w:style w:type="character" w:customStyle="1" w:styleId="LDCut">
    <w:name w:val="LD Cut"/>
    <w:basedOn w:val="DefaultParagraphFont"/>
    <w:uiPriority w:val="1"/>
    <w:qFormat/>
    <w:rsid w:val="00482D8D"/>
    <w:rPr>
      <w:rFonts w:ascii="Times New Roman" w:hAnsi="Times New Roman" w:cs="Times New Roman" w:hint="default"/>
      <w:b w:val="0"/>
      <w:bCs w:val="0"/>
      <w:color w:val="auto"/>
      <w:sz w:val="12"/>
    </w:rPr>
  </w:style>
  <w:style w:type="character" w:customStyle="1" w:styleId="LDUnderline">
    <w:name w:val="LD Underline"/>
    <w:basedOn w:val="DefaultParagraphFont"/>
    <w:uiPriority w:val="1"/>
    <w:qFormat/>
    <w:rsid w:val="00482D8D"/>
    <w:rPr>
      <w:rFonts w:ascii="Times New Roman" w:hAnsi="Times New Roman" w:cs="Times New Roman" w:hint="default"/>
      <w:b/>
      <w:bCs w:val="0"/>
      <w:color w:val="auto"/>
      <w:sz w:val="24"/>
      <w:u w:val="single"/>
    </w:rPr>
  </w:style>
  <w:style w:type="character" w:styleId="UnresolvedMention">
    <w:name w:val="Unresolved Mention"/>
    <w:basedOn w:val="DefaultParagraphFont"/>
    <w:uiPriority w:val="99"/>
    <w:semiHidden/>
    <w:unhideWhenUsed/>
    <w:rsid w:val="00482D8D"/>
    <w:rPr>
      <w:color w:val="605E5C"/>
      <w:shd w:val="clear" w:color="auto" w:fill="E1DFDD"/>
    </w:rPr>
  </w:style>
  <w:style w:type="character" w:styleId="FootnoteReference">
    <w:name w:val="footnote reference"/>
    <w:aliases w:val="FN Ref,footnote reference,fr,o,FR,(NECG) Footnote Reference"/>
    <w:basedOn w:val="DefaultParagraphFont"/>
    <w:uiPriority w:val="99"/>
    <w:unhideWhenUsed/>
    <w:qFormat/>
    <w:rsid w:val="004017AF"/>
    <w:rPr>
      <w:vertAlign w:val="superscript"/>
    </w:rPr>
  </w:style>
  <w:style w:type="paragraph" w:styleId="FootnoteText">
    <w:name w:val="footnote text"/>
    <w:basedOn w:val="Normal"/>
    <w:link w:val="FootnoteTextChar"/>
    <w:uiPriority w:val="99"/>
    <w:unhideWhenUsed/>
    <w:qFormat/>
    <w:rsid w:val="00D85905"/>
    <w:pPr>
      <w:spacing w:after="0" w:line="240" w:lineRule="auto"/>
    </w:pPr>
    <w:rPr>
      <w:rFonts w:asciiTheme="minorHAnsi" w:hAnsiTheme="minorHAnsi"/>
      <w:sz w:val="24"/>
    </w:rPr>
  </w:style>
  <w:style w:type="character" w:customStyle="1" w:styleId="FootnoteTextChar">
    <w:name w:val="Footnote Text Char"/>
    <w:basedOn w:val="DefaultParagraphFont"/>
    <w:link w:val="FootnoteText"/>
    <w:uiPriority w:val="99"/>
    <w:rsid w:val="00D85905"/>
    <w:rPr>
      <w:rFonts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nesdis.noaa.gov/news/where-space" TargetMode="External"/><Relationship Id="rId18" Type="http://schemas.openxmlformats.org/officeDocument/2006/relationships/hyperlink" Target="https://nsiteam.com/social/wp-content/uploads/2018/08/SMA-White-Paper_Chinese-Persepectives-on-Space_-Aug-2018.pdf"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s://www.nasa.gov/mission_pages/station/news/orbital_debris.html" TargetMode="External"/><Relationship Id="rId17" Type="http://schemas.openxmlformats.org/officeDocument/2006/relationships/hyperlink" Target="https://www.19fortyfive.com/2022/01/does-a-space-war-mean-a-nuclear-war/" TargetMode="External"/><Relationship Id="rId2" Type="http://schemas.openxmlformats.org/officeDocument/2006/relationships/customXml" Target="../customXml/item2.xml"/><Relationship Id="rId16" Type="http://schemas.openxmlformats.org/officeDocument/2006/relationships/hyperlink" Target="https://aerospace.org/article/space-debris-101" TargetMode="External"/><Relationship Id="rId20" Type="http://schemas.openxmlformats.org/officeDocument/2006/relationships/hyperlink" Target="http://plato.stanford.edu/entries/naturalism/)"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yperlink" Target="https://arxiv.org/pdf/2202.07442.pdf" TargetMode="External"/><Relationship Id="rId10" Type="http://schemas.openxmlformats.org/officeDocument/2006/relationships/endnotes" Target="endnotes.xml"/><Relationship Id="rId19" Type="http://schemas.openxmlformats.org/officeDocument/2006/relationships/hyperlink" Target="https://metro.co.uk/2019/05/18/we-will-all-end-up-killing-each-other-and-one-nuclear-blast-could-do-it-9370115/"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lexico.com/en/definition/resolve" TargetMode="External"/><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jet/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3EB4B31A-200E-AD49-8738-807DA4E4B44B}">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16</Pages>
  <Words>5891</Words>
  <Characters>33581</Characters>
  <Application>Microsoft Office Word</Application>
  <DocSecurity>0</DocSecurity>
  <Lines>279</Lines>
  <Paragraphs>78</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39394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Jet Sun</cp:lastModifiedBy>
  <cp:revision>2</cp:revision>
  <dcterms:created xsi:type="dcterms:W3CDTF">2022-04-23T19:50:00Z</dcterms:created>
  <dcterms:modified xsi:type="dcterms:W3CDTF">2022-04-23T19:50:00Z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