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978B1" w14:textId="77777777" w:rsidR="005770CA" w:rsidRPr="00481E1D" w:rsidRDefault="005770CA" w:rsidP="005770CA"/>
    <w:p w14:paraId="059CD030" w14:textId="3DAEE56F" w:rsidR="00481E1D" w:rsidRDefault="00481E1D" w:rsidP="00481E1D">
      <w:pPr>
        <w:pStyle w:val="Heading1"/>
      </w:pPr>
      <w:r>
        <w:lastRenderedPageBreak/>
        <w:t>1AC</w:t>
      </w:r>
    </w:p>
    <w:p w14:paraId="2635BDD8" w14:textId="7D281439" w:rsidR="00204B3B" w:rsidRDefault="00204B3B" w:rsidP="00204B3B">
      <w:pPr>
        <w:pStyle w:val="Heading3"/>
      </w:pPr>
      <w:r>
        <w:lastRenderedPageBreak/>
        <w:t>1AC – Plan</w:t>
      </w:r>
    </w:p>
    <w:p w14:paraId="76C0D458" w14:textId="77777777" w:rsidR="00204B3B" w:rsidRDefault="00204B3B" w:rsidP="00204B3B">
      <w:pPr>
        <w:pStyle w:val="Heading4"/>
      </w:pPr>
      <w:r>
        <w:t>Plan – The appropriation of outer space through the production of orbital debris by private entities is unjust.</w:t>
      </w:r>
    </w:p>
    <w:p w14:paraId="5E9F1BBE" w14:textId="77777777" w:rsidR="00204B3B" w:rsidRDefault="00204B3B" w:rsidP="00204B3B"/>
    <w:p w14:paraId="18F837E5" w14:textId="77777777" w:rsidR="00204B3B" w:rsidRDefault="00204B3B" w:rsidP="00204B3B">
      <w:pPr>
        <w:pStyle w:val="Heading4"/>
      </w:pPr>
      <w:r>
        <w:t>Orbital debris is</w:t>
      </w:r>
    </w:p>
    <w:p w14:paraId="058506F0" w14:textId="77777777" w:rsidR="00204B3B" w:rsidRPr="00172966" w:rsidRDefault="00204B3B" w:rsidP="00204B3B">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5B67E83F" w14:textId="77777777" w:rsidR="00204B3B" w:rsidRPr="00172966" w:rsidRDefault="00204B3B" w:rsidP="00204B3B">
      <w:pPr>
        <w:rPr>
          <w:sz w:val="16"/>
        </w:rPr>
      </w:pPr>
      <w:r w:rsidRPr="00172966">
        <w:rPr>
          <w:sz w:val="16"/>
        </w:rPr>
        <w:t>Orbital Debris</w:t>
      </w:r>
    </w:p>
    <w:p w14:paraId="3C45A888" w14:textId="77777777" w:rsidR="00204B3B" w:rsidRPr="00172966" w:rsidRDefault="00204B3B" w:rsidP="00204B3B">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575F359B" w14:textId="77777777" w:rsidR="00204B3B" w:rsidRDefault="00204B3B" w:rsidP="00204B3B">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A987118" w14:textId="77777777" w:rsidR="00204B3B" w:rsidRDefault="00204B3B" w:rsidP="00204B3B"/>
    <w:p w14:paraId="4537943D" w14:textId="77777777" w:rsidR="00204B3B" w:rsidRDefault="00204B3B" w:rsidP="00204B3B">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Only the affirmative can address the </w:t>
      </w:r>
      <w:r w:rsidRPr="0013765D">
        <w:rPr>
          <w:u w:val="single"/>
        </w:rPr>
        <w:t>underlying incentive problem</w:t>
      </w:r>
      <w:r>
        <w:t>.</w:t>
      </w:r>
    </w:p>
    <w:p w14:paraId="003EBF02" w14:textId="77777777" w:rsidR="00204B3B" w:rsidRPr="009B41D4" w:rsidRDefault="00204B3B" w:rsidP="00204B3B">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023250D9" w14:textId="77777777" w:rsidR="00204B3B" w:rsidRPr="00FB4B6B" w:rsidRDefault="00204B3B" w:rsidP="00204B3B">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lastRenderedPageBreak/>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5F54533F" w14:textId="77777777" w:rsidR="00204B3B" w:rsidRPr="00BA44E4" w:rsidRDefault="00204B3B" w:rsidP="00204B3B">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410A8BDD" w14:textId="77777777" w:rsidR="00204B3B" w:rsidRPr="00BA44E4" w:rsidRDefault="00204B3B" w:rsidP="00204B3B">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CA47E18" w14:textId="77777777" w:rsidR="00204B3B" w:rsidRPr="00BA44E4" w:rsidRDefault="00204B3B" w:rsidP="00204B3B">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5D862C45" w14:textId="77777777" w:rsidR="00204B3B" w:rsidRPr="00BA44E4" w:rsidRDefault="00204B3B" w:rsidP="00204B3B">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F5D2CD4" w14:textId="77777777" w:rsidR="00204B3B" w:rsidRPr="00BA44E4" w:rsidRDefault="00204B3B" w:rsidP="00204B3B">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348DB215" w14:textId="77777777" w:rsidR="00204B3B" w:rsidRPr="00BA44E4" w:rsidRDefault="00204B3B" w:rsidP="00204B3B">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3AF5AD37" w14:textId="77777777" w:rsidR="00204B3B" w:rsidRPr="00BA44E4" w:rsidRDefault="00204B3B" w:rsidP="00204B3B">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7E02EBCC" w14:textId="77777777" w:rsidR="00204B3B" w:rsidRPr="00BA44E4" w:rsidRDefault="00204B3B" w:rsidP="00204B3B">
      <w:pPr>
        <w:rPr>
          <w:sz w:val="14"/>
        </w:rPr>
      </w:pPr>
      <w:r w:rsidRPr="00BA44E4">
        <w:rPr>
          <w:sz w:val="14"/>
        </w:rPr>
        <w:t>RESULTS</w:t>
      </w:r>
    </w:p>
    <w:p w14:paraId="511CE2A0" w14:textId="77777777" w:rsidR="00204B3B" w:rsidRPr="00BA44E4" w:rsidRDefault="00204B3B" w:rsidP="00204B3B">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5C2EF528" w14:textId="77777777" w:rsidR="00204B3B" w:rsidRDefault="00204B3B" w:rsidP="00204B3B">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107FE1FE" w14:textId="77777777" w:rsidR="00204B3B" w:rsidRDefault="00204B3B" w:rsidP="00204B3B">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150D7450" w14:textId="77777777" w:rsidR="00204B3B" w:rsidRDefault="00204B3B" w:rsidP="00204B3B">
      <w:pPr>
        <w:rPr>
          <w:sz w:val="14"/>
        </w:rPr>
      </w:pPr>
      <w:r>
        <w:rPr>
          <w:sz w:val="14"/>
        </w:rPr>
        <w:t>DISCUSSION</w:t>
      </w:r>
    </w:p>
    <w:p w14:paraId="4033ECE4" w14:textId="77777777" w:rsidR="00204B3B" w:rsidRDefault="00204B3B" w:rsidP="00204B3B">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313B9C7" w14:textId="77777777" w:rsidR="00204B3B" w:rsidRDefault="00204B3B" w:rsidP="00204B3B">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46CABDB1" w14:textId="77777777" w:rsidR="00204B3B" w:rsidRDefault="00204B3B" w:rsidP="00204B3B">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ADC0431" w14:textId="77777777" w:rsidR="00204B3B" w:rsidRDefault="00204B3B" w:rsidP="00204B3B">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599C44A" w14:textId="77777777" w:rsidR="00204B3B" w:rsidRDefault="00204B3B" w:rsidP="00204B3B"/>
    <w:p w14:paraId="470C015B" w14:textId="77777777" w:rsidR="00204B3B" w:rsidRDefault="00204B3B" w:rsidP="00204B3B">
      <w:pPr>
        <w:pStyle w:val="Heading3"/>
      </w:pPr>
      <w:r>
        <w:lastRenderedPageBreak/>
        <w:t>1AC – Advantage</w:t>
      </w:r>
    </w:p>
    <w:p w14:paraId="329CDBEC" w14:textId="77777777" w:rsidR="00204B3B" w:rsidRDefault="00204B3B" w:rsidP="00204B3B">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46ADBABC" w14:textId="77777777" w:rsidR="00204B3B" w:rsidRPr="00297AF0" w:rsidRDefault="00204B3B" w:rsidP="00204B3B">
      <w:r w:rsidRPr="00297AF0">
        <w:rPr>
          <w:rStyle w:val="Style13ptBold"/>
        </w:rPr>
        <w:t>Rao and Rondina</w:t>
      </w:r>
      <w:r>
        <w:t xml:space="preserve"> 2/16/</w:t>
      </w:r>
      <w:r w:rsidRPr="00297AF0">
        <w:rPr>
          <w:rStyle w:val="Style13ptBold"/>
        </w:rPr>
        <w:t>22</w:t>
      </w:r>
      <w:r>
        <w:t xml:space="preserve"> [Akhil Rao and Giacomo Rondina.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11E19B83" w14:textId="77777777" w:rsidR="00204B3B" w:rsidRPr="0077694C" w:rsidRDefault="00204B3B" w:rsidP="00204B3B">
      <w:pPr>
        <w:rPr>
          <w:sz w:val="14"/>
        </w:rPr>
      </w:pPr>
      <w:r w:rsidRPr="0077694C">
        <w:rPr>
          <w:sz w:val="14"/>
        </w:rPr>
        <w:t xml:space="preserve">In this paper </w:t>
      </w:r>
      <w:r w:rsidRPr="00297AF0">
        <w:rPr>
          <w:u w:val="single"/>
        </w:rPr>
        <w:t xml:space="preserve">we present a dynamic </w:t>
      </w:r>
      <w:r w:rsidRPr="00275260">
        <w:rPr>
          <w:highlight w:val="green"/>
          <w:u w:val="single"/>
        </w:rPr>
        <w:t xml:space="preserve">physico-economic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stability of openaccess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1717A292" w14:textId="77777777" w:rsidR="00204B3B" w:rsidRPr="0077694C" w:rsidRDefault="00204B3B" w:rsidP="00204B3B">
      <w:pPr>
        <w:rPr>
          <w:sz w:val="14"/>
        </w:rPr>
      </w:pPr>
      <w:r w:rsidRPr="00B97E25">
        <w:rPr>
          <w:rStyle w:val="Emphasis"/>
          <w:sz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r w:rsidRPr="00B97E25">
        <w:rPr>
          <w:rStyle w:val="Emphasis"/>
          <w:highlight w:val="green"/>
        </w:rPr>
        <w:t>risks</w:t>
      </w:r>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00C47470" w14:textId="77777777" w:rsidR="00204B3B" w:rsidRPr="0077694C" w:rsidRDefault="00204B3B" w:rsidP="00204B3B">
      <w:pPr>
        <w:rPr>
          <w:sz w:val="14"/>
        </w:rPr>
      </w:pPr>
      <w:r w:rsidRPr="00B97E25">
        <w:rPr>
          <w:rStyle w:val="Emphasis"/>
          <w:sz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as long as</w:t>
      </w:r>
      <w:r w:rsidRPr="0077694C">
        <w:rPr>
          <w:sz w:val="14"/>
        </w:rPr>
        <w:t xml:space="preserve"> debris objects can collide with each other and generate new fragments, i.e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0BB3A569" w14:textId="77777777" w:rsidR="00204B3B" w:rsidRDefault="00204B3B" w:rsidP="00204B3B">
      <w:pPr>
        <w:rPr>
          <w:sz w:val="14"/>
        </w:rPr>
      </w:pPr>
      <w:r w:rsidRPr="00B97E25">
        <w:rPr>
          <w:rStyle w:val="Emphasis"/>
          <w:sz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Our results suggest that,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05DD73E2" w14:textId="77777777" w:rsidR="00204B3B" w:rsidRDefault="00204B3B" w:rsidP="00204B3B">
      <w:pPr>
        <w:rPr>
          <w:sz w:val="14"/>
        </w:rPr>
      </w:pPr>
    </w:p>
    <w:p w14:paraId="1BB34FB3" w14:textId="77777777" w:rsidR="00204B3B" w:rsidRDefault="00204B3B" w:rsidP="00204B3B">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490556C3" w14:textId="77777777" w:rsidR="00204B3B" w:rsidRPr="00E642CB" w:rsidRDefault="00204B3B" w:rsidP="00204B3B">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 xml:space="preserve">I am a Ph.D. student in Astronomy at Yale University. My research focuses on ultra-diffuse galaxies and their globular </w:t>
      </w:r>
      <w:r w:rsidRPr="00E642CB">
        <w:lastRenderedPageBreak/>
        <w:t>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2" w:history="1">
        <w:r w:rsidRPr="00EE4324">
          <w:rPr>
            <w:rStyle w:val="Hyperlink"/>
          </w:rPr>
          <w:t>https://astrobites.org/2022/02/24/space-sustainability/</w:t>
        </w:r>
      </w:hyperlink>
      <w:r>
        <w:t>] Justin</w:t>
      </w:r>
    </w:p>
    <w:p w14:paraId="6CDE5908" w14:textId="77777777" w:rsidR="00204B3B" w:rsidRPr="00E642CB" w:rsidRDefault="00204B3B" w:rsidP="00204B3B">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290A7681" w14:textId="77777777" w:rsidR="00204B3B" w:rsidRPr="00E642CB" w:rsidRDefault="00204B3B" w:rsidP="00204B3B">
      <w:pPr>
        <w:rPr>
          <w:sz w:val="14"/>
        </w:rPr>
      </w:pPr>
      <w:r w:rsidRPr="00E642CB">
        <w:rPr>
          <w:sz w:val="14"/>
        </w:rPr>
        <w:t>What’s up there?</w:t>
      </w:r>
    </w:p>
    <w:p w14:paraId="1170EA3D" w14:textId="77777777" w:rsidR="00204B3B" w:rsidRPr="00E642CB" w:rsidRDefault="00204B3B" w:rsidP="00204B3B">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33D6E28E" w14:textId="77777777" w:rsidR="00204B3B" w:rsidRPr="00E642CB" w:rsidRDefault="00204B3B" w:rsidP="00204B3B">
      <w:pPr>
        <w:rPr>
          <w:sz w:val="14"/>
        </w:rPr>
      </w:pPr>
      <w:r w:rsidRPr="00E642CB">
        <w:rPr>
          <w:sz w:val="14"/>
        </w:rPr>
        <w:t>Fig. 2: Number of tracked objects in Low-Earth Orbit (LEO) and Geo-synchronous orbit (GSO). Modified from Fig.2 of the paper.</w:t>
      </w:r>
    </w:p>
    <w:p w14:paraId="55BE247F" w14:textId="77777777" w:rsidR="00204B3B" w:rsidRPr="00E642CB" w:rsidRDefault="00204B3B" w:rsidP="00204B3B">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7A8AFDD7" w14:textId="77777777" w:rsidR="00204B3B" w:rsidRPr="00E642CB" w:rsidRDefault="00204B3B" w:rsidP="00204B3B">
      <w:pPr>
        <w:rPr>
          <w:sz w:val="14"/>
        </w:rPr>
      </w:pPr>
      <w:r w:rsidRPr="00E642CB">
        <w:rPr>
          <w:sz w:val="14"/>
        </w:rPr>
        <w:t>What can be done?</w:t>
      </w:r>
    </w:p>
    <w:p w14:paraId="41391BEA" w14:textId="77777777" w:rsidR="00204B3B" w:rsidRPr="00CB5887" w:rsidRDefault="00204B3B" w:rsidP="00204B3B">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46F0AEC2" w14:textId="77777777" w:rsidR="00204B3B" w:rsidRPr="00E642CB" w:rsidRDefault="00204B3B" w:rsidP="00204B3B">
      <w:pPr>
        <w:rPr>
          <w:sz w:val="14"/>
        </w:rPr>
      </w:pPr>
      <w:r w:rsidRPr="00E642CB">
        <w:rPr>
          <w:sz w:val="14"/>
        </w:rPr>
        <w:lastRenderedPageBreak/>
        <w:t>Looking towards the future</w:t>
      </w:r>
    </w:p>
    <w:p w14:paraId="1A6D1EA6" w14:textId="77777777" w:rsidR="00204B3B" w:rsidRDefault="00204B3B" w:rsidP="00204B3B">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673D756F" w14:textId="77777777" w:rsidR="00204B3B" w:rsidRDefault="00204B3B" w:rsidP="00204B3B"/>
    <w:p w14:paraId="3BCF06D4" w14:textId="77777777" w:rsidR="00204B3B" w:rsidRDefault="00204B3B" w:rsidP="00204B3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1045D540" w14:textId="77777777" w:rsidR="00204B3B" w:rsidRPr="0039480E" w:rsidRDefault="00204B3B" w:rsidP="00204B3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3" w:history="1">
        <w:r w:rsidRPr="00EE4324">
          <w:rPr>
            <w:rStyle w:val="Hyperlink"/>
          </w:rPr>
          <w:t>https://aerospace.org/article/space-debris-101</w:t>
        </w:r>
      </w:hyperlink>
      <w:r>
        <w:t>] Justin</w:t>
      </w:r>
    </w:p>
    <w:p w14:paraId="6212B0BF" w14:textId="77777777" w:rsidR="00204B3B" w:rsidRPr="0039480E" w:rsidRDefault="00204B3B" w:rsidP="00204B3B">
      <w:pPr>
        <w:rPr>
          <w:sz w:val="14"/>
        </w:rPr>
      </w:pPr>
      <w:r w:rsidRPr="0039480E">
        <w:rPr>
          <w:sz w:val="14"/>
        </w:rPr>
        <w:t>Can you see space debris coming at you?</w:t>
      </w:r>
    </w:p>
    <w:p w14:paraId="02136795" w14:textId="77777777" w:rsidR="00204B3B" w:rsidRPr="0039480E" w:rsidRDefault="00204B3B" w:rsidP="00204B3B">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3D796A96" w14:textId="77777777" w:rsidR="00204B3B" w:rsidRPr="0039480E" w:rsidRDefault="00204B3B" w:rsidP="00204B3B">
      <w:pPr>
        <w:rPr>
          <w:sz w:val="14"/>
        </w:rPr>
      </w:pPr>
      <w:r w:rsidRPr="0039480E">
        <w:rPr>
          <w:sz w:val="14"/>
        </w:rPr>
        <w:t>What is an on-orbit collision like?</w:t>
      </w:r>
    </w:p>
    <w:p w14:paraId="75FAE3D1" w14:textId="77777777" w:rsidR="00204B3B" w:rsidRPr="0039480E" w:rsidRDefault="00204B3B" w:rsidP="00204B3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3502CC47" w14:textId="77777777" w:rsidR="00204B3B" w:rsidRPr="0039480E" w:rsidRDefault="00204B3B" w:rsidP="00204B3B">
      <w:pPr>
        <w:rPr>
          <w:sz w:val="14"/>
        </w:rPr>
      </w:pPr>
      <w:r w:rsidRPr="0039480E">
        <w:rPr>
          <w:sz w:val="14"/>
        </w:rPr>
        <w:t>Do breakups look like the movies?</w:t>
      </w:r>
    </w:p>
    <w:p w14:paraId="4763834E" w14:textId="77777777" w:rsidR="00204B3B" w:rsidRPr="0039480E" w:rsidRDefault="00204B3B" w:rsidP="00204B3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4EB2AB20" w14:textId="77777777" w:rsidR="00204B3B" w:rsidRDefault="00204B3B" w:rsidP="00204B3B">
      <w:pPr>
        <w:pStyle w:val="Heading4"/>
      </w:pPr>
      <w:r>
        <w:t xml:space="preserve">Current regulatory guidelines </w:t>
      </w:r>
      <w:r w:rsidRPr="00966BE3">
        <w:rPr>
          <w:u w:val="single"/>
        </w:rPr>
        <w:t>fail</w:t>
      </w:r>
      <w:r>
        <w:t xml:space="preserve"> – answers neg turns.</w:t>
      </w:r>
    </w:p>
    <w:p w14:paraId="375BD52D" w14:textId="77777777" w:rsidR="00204B3B" w:rsidRPr="005D6684" w:rsidRDefault="00204B3B" w:rsidP="00204B3B">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590DDE10" w14:textId="77777777" w:rsidR="00204B3B" w:rsidRPr="005D6684" w:rsidRDefault="00204B3B" w:rsidP="00204B3B">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w:t>
      </w:r>
      <w:r w:rsidRPr="00B809EA">
        <w:rPr>
          <w:u w:val="single"/>
        </w:rPr>
        <w:lastRenderedPageBreak/>
        <w:t>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040CE6EE" w14:textId="77777777" w:rsidR="00204B3B" w:rsidRPr="005D6684" w:rsidRDefault="00204B3B" w:rsidP="00204B3B">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7E03E723" w14:textId="77777777" w:rsidR="00204B3B" w:rsidRPr="005D6684" w:rsidRDefault="00204B3B" w:rsidP="00204B3B">
      <w:pPr>
        <w:rPr>
          <w:sz w:val="14"/>
        </w:rPr>
      </w:pPr>
      <w:r w:rsidRPr="005D6684">
        <w:rPr>
          <w:sz w:val="14"/>
        </w:rPr>
        <w:t>[Omitted Figures 1 and 2]</w:t>
      </w:r>
    </w:p>
    <w:p w14:paraId="76C73022" w14:textId="77777777" w:rsidR="00204B3B" w:rsidRPr="005D6684" w:rsidRDefault="00204B3B" w:rsidP="00204B3B">
      <w:pPr>
        <w:rPr>
          <w:sz w:val="14"/>
        </w:rPr>
      </w:pPr>
      <w:r w:rsidRPr="005D6684">
        <w:rPr>
          <w:sz w:val="14"/>
        </w:rPr>
        <w:t>Results</w:t>
      </w:r>
    </w:p>
    <w:p w14:paraId="528E8375" w14:textId="77777777" w:rsidR="00204B3B" w:rsidRPr="005D6684" w:rsidRDefault="00204B3B" w:rsidP="00204B3B">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40560A21" w14:textId="77777777" w:rsidR="00204B3B" w:rsidRPr="005D6684" w:rsidRDefault="00204B3B" w:rsidP="00204B3B">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FCF59AC" w14:textId="77777777" w:rsidR="00204B3B" w:rsidRPr="005D6684" w:rsidRDefault="00204B3B" w:rsidP="00204B3B">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10AFF27B" w14:textId="77777777" w:rsidR="00204B3B" w:rsidRPr="005D6684" w:rsidRDefault="00204B3B" w:rsidP="00204B3B">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lastRenderedPageBreak/>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48F607BD" w14:textId="77777777" w:rsidR="00204B3B" w:rsidRPr="005D6684" w:rsidRDefault="00204B3B" w:rsidP="00204B3B">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2193BA33" w14:textId="77777777" w:rsidR="00204B3B" w:rsidRPr="005D6684" w:rsidRDefault="00204B3B" w:rsidP="00204B3B">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B5AF684" w14:textId="77777777" w:rsidR="00204B3B" w:rsidRPr="00783F68" w:rsidRDefault="00204B3B" w:rsidP="00204B3B">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4FB11410" w14:textId="77777777" w:rsidR="00204B3B" w:rsidRDefault="00204B3B" w:rsidP="00204B3B"/>
    <w:p w14:paraId="29F49D8F" w14:textId="77777777" w:rsidR="00204B3B" w:rsidRDefault="00204B3B" w:rsidP="00204B3B">
      <w:pPr>
        <w:rPr>
          <w:sz w:val="14"/>
        </w:rPr>
      </w:pPr>
    </w:p>
    <w:p w14:paraId="284D4FD1" w14:textId="77777777" w:rsidR="00204B3B" w:rsidRDefault="00204B3B" w:rsidP="00204B3B">
      <w:pPr>
        <w:pStyle w:val="Heading4"/>
      </w:pPr>
      <w:r>
        <w:t xml:space="preserve">Rivalrous orbits create space conflict and </w:t>
      </w:r>
      <w:r w:rsidRPr="0082664C">
        <w:rPr>
          <w:u w:val="single"/>
        </w:rPr>
        <w:t>turn</w:t>
      </w:r>
      <w:r>
        <w:t xml:space="preserve"> good satellites.</w:t>
      </w:r>
    </w:p>
    <w:p w14:paraId="38FBC8BD" w14:textId="77777777" w:rsidR="00204B3B" w:rsidRPr="004254A0" w:rsidRDefault="00204B3B" w:rsidP="00204B3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E50BCE6" w14:textId="77777777" w:rsidR="00204B3B" w:rsidRPr="004254A0" w:rsidRDefault="00204B3B" w:rsidP="00204B3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6A6B8CE8" w14:textId="77777777" w:rsidR="00204B3B" w:rsidRPr="0082664C" w:rsidRDefault="00204B3B" w:rsidP="00204B3B">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w:t>
      </w:r>
      <w:r w:rsidRPr="004254A0">
        <w:rPr>
          <w:sz w:val="14"/>
        </w:rPr>
        <w:lastRenderedPageBreak/>
        <w:t xml:space="preserve">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B0999D1" w14:textId="77777777" w:rsidR="00204B3B" w:rsidRPr="004254A0" w:rsidRDefault="00204B3B" w:rsidP="00204B3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7A5EB23A" w14:textId="77777777" w:rsidR="00204B3B" w:rsidRPr="004254A0" w:rsidRDefault="00204B3B" w:rsidP="00204B3B">
      <w:pPr>
        <w:rPr>
          <w:sz w:val="14"/>
        </w:rPr>
      </w:pPr>
      <w:r w:rsidRPr="004254A0">
        <w:rPr>
          <w:sz w:val="14"/>
        </w:rPr>
        <w:t>A little history</w:t>
      </w:r>
    </w:p>
    <w:p w14:paraId="1DE849F7" w14:textId="77777777" w:rsidR="00204B3B" w:rsidRPr="004254A0" w:rsidRDefault="00204B3B" w:rsidP="00204B3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736A5BF9" w14:textId="77777777" w:rsidR="00204B3B" w:rsidRPr="004254A0" w:rsidRDefault="00204B3B" w:rsidP="00204B3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52575817" w14:textId="77777777" w:rsidR="00204B3B" w:rsidRPr="004254A0" w:rsidRDefault="00204B3B" w:rsidP="00204B3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BDB5546" w14:textId="77777777" w:rsidR="00204B3B" w:rsidRPr="004254A0" w:rsidRDefault="00204B3B" w:rsidP="00204B3B">
      <w:pPr>
        <w:rPr>
          <w:sz w:val="14"/>
        </w:rPr>
      </w:pPr>
      <w:r w:rsidRPr="004254A0">
        <w:rPr>
          <w:sz w:val="14"/>
        </w:rPr>
        <w:t>A lack of coordination</w:t>
      </w:r>
    </w:p>
    <w:p w14:paraId="2863665A" w14:textId="77777777" w:rsidR="00204B3B" w:rsidRPr="004254A0" w:rsidRDefault="00204B3B" w:rsidP="00204B3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085A515B" w14:textId="77777777" w:rsidR="00204B3B" w:rsidRPr="004254A0" w:rsidRDefault="00204B3B" w:rsidP="00204B3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0BEFCE8D" w14:textId="77777777" w:rsidR="00204B3B" w:rsidRDefault="00204B3B" w:rsidP="00204B3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09D3BD6F" w14:textId="77777777" w:rsidR="00204B3B" w:rsidRDefault="00204B3B" w:rsidP="00204B3B">
      <w:pPr>
        <w:pStyle w:val="Heading4"/>
      </w:pPr>
      <w:r>
        <w:lastRenderedPageBreak/>
        <w:t xml:space="preserve">Triggers </w:t>
      </w:r>
      <w:r w:rsidRPr="00B70BA9">
        <w:rPr>
          <w:u w:val="single"/>
        </w:rPr>
        <w:t>space escalation</w:t>
      </w:r>
      <w:r>
        <w:t xml:space="preserve"> and nuclear war.</w:t>
      </w:r>
    </w:p>
    <w:p w14:paraId="1B17065F" w14:textId="77777777" w:rsidR="00204B3B" w:rsidRPr="00B70BA9" w:rsidRDefault="00204B3B" w:rsidP="00204B3B">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5D5C2315" w14:textId="77777777" w:rsidR="00204B3B" w:rsidRPr="00B70BA9" w:rsidRDefault="00204B3B" w:rsidP="00204B3B">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32BABBCA" w14:textId="77777777" w:rsidR="00204B3B" w:rsidRPr="00B70BA9" w:rsidRDefault="00204B3B" w:rsidP="00204B3B">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40C30215" w14:textId="77777777" w:rsidR="00204B3B" w:rsidRPr="00B70BA9" w:rsidRDefault="00204B3B" w:rsidP="00204B3B">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433C755" w14:textId="77777777" w:rsidR="00204B3B" w:rsidRDefault="00204B3B" w:rsidP="00204B3B">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2172CA58" w14:textId="77777777" w:rsidR="00204B3B" w:rsidRDefault="00204B3B" w:rsidP="00204B3B">
      <w:pPr>
        <w:rPr>
          <w:sz w:val="14"/>
        </w:rPr>
      </w:pPr>
    </w:p>
    <w:p w14:paraId="52433D98" w14:textId="77777777" w:rsidR="00204B3B" w:rsidRDefault="00204B3B" w:rsidP="00204B3B">
      <w:pPr>
        <w:rPr>
          <w:sz w:val="14"/>
        </w:rPr>
      </w:pPr>
    </w:p>
    <w:p w14:paraId="789EC901" w14:textId="77777777" w:rsidR="00204B3B" w:rsidRDefault="00204B3B" w:rsidP="00204B3B">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7E9234EE" w14:textId="77777777" w:rsidR="00204B3B" w:rsidRPr="00695E35" w:rsidRDefault="00204B3B" w:rsidP="00204B3B">
      <w:r w:rsidRPr="00EB7207">
        <w:rPr>
          <w:rStyle w:val="Style13ptBold"/>
        </w:rPr>
        <w:t>Silberg</w:t>
      </w:r>
      <w:r>
        <w:t xml:space="preserve"> 1/26/</w:t>
      </w:r>
      <w:r w:rsidRPr="00EB7207">
        <w:rPr>
          <w:rStyle w:val="Style13ptBold"/>
        </w:rPr>
        <w:t>14</w:t>
      </w:r>
      <w:r>
        <w:t xml:space="preserve"> [Bob Silberg, </w:t>
      </w:r>
      <w:r w:rsidRPr="00EB7207">
        <w:t>NASA’s Jet Propulsion Laboratory</w:t>
      </w:r>
      <w:r>
        <w:t>. “</w:t>
      </w:r>
      <w:r w:rsidRPr="00EB7207">
        <w:t>Satellites help power grid keep its balance</w:t>
      </w:r>
      <w:r>
        <w:t xml:space="preserve">.” Climate.NASA.Gov. </w:t>
      </w:r>
      <w:hyperlink r:id="rId16" w:history="1">
        <w:r w:rsidRPr="001F028B">
          <w:rPr>
            <w:rStyle w:val="Hyperlink"/>
          </w:rPr>
          <w:t>https://climate.nasa.gov/news/1027/satellites-help-power-grid-keep-its-balance/</w:t>
        </w:r>
      </w:hyperlink>
      <w:r>
        <w:t>] Justin</w:t>
      </w:r>
    </w:p>
    <w:p w14:paraId="4A057B2E" w14:textId="77777777" w:rsidR="00204B3B" w:rsidRPr="00EB7207" w:rsidRDefault="00204B3B" w:rsidP="00204B3B">
      <w:pPr>
        <w:rPr>
          <w:rStyle w:val="Emphasis"/>
        </w:rPr>
      </w:pPr>
      <w:r w:rsidRPr="00695E35">
        <w:rPr>
          <w:highlight w:val="green"/>
          <w:u w:val="single"/>
        </w:rPr>
        <w:t>Imagine</w:t>
      </w:r>
      <w:r w:rsidRPr="00695E35">
        <w:rPr>
          <w:sz w:val="14"/>
        </w:rPr>
        <w:t xml:space="preserve"> a </w:t>
      </w:r>
      <w:r w:rsidRPr="00695E35">
        <w:rPr>
          <w:highlight w:val="green"/>
          <w:u w:val="single"/>
        </w:rPr>
        <w:t>generator pumping</w:t>
      </w:r>
      <w:r w:rsidRPr="003335D2">
        <w:rPr>
          <w:u w:val="single"/>
        </w:rPr>
        <w:t xml:space="preserve"> more </w:t>
      </w:r>
      <w:r w:rsidRPr="00695E35">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695E35">
        <w:rPr>
          <w:highlight w:val="green"/>
          <w:u w:val="single"/>
        </w:rPr>
        <w:t>inconsistently</w:t>
      </w:r>
      <w:r w:rsidRPr="003335D2">
        <w:rPr>
          <w:u w:val="single"/>
        </w:rPr>
        <w:t xml:space="preserve"> and </w:t>
      </w:r>
      <w:r w:rsidRPr="00695E35">
        <w:rPr>
          <w:highlight w:val="green"/>
          <w:u w:val="single"/>
        </w:rPr>
        <w:t>without</w:t>
      </w:r>
      <w:r w:rsidRPr="00695E35">
        <w:rPr>
          <w:sz w:val="14"/>
        </w:rPr>
        <w:t xml:space="preserve"> the </w:t>
      </w:r>
      <w:r w:rsidRPr="003335D2">
        <w:rPr>
          <w:u w:val="single"/>
        </w:rPr>
        <w:t xml:space="preserve">grid’s </w:t>
      </w:r>
      <w:r w:rsidRPr="00695E35">
        <w:rPr>
          <w:highlight w:val="green"/>
          <w:u w:val="single"/>
        </w:rPr>
        <w:t>caretakers</w:t>
      </w:r>
      <w:r w:rsidRPr="00695E35">
        <w:rPr>
          <w:sz w:val="14"/>
        </w:rPr>
        <w:t xml:space="preserve"> being able to see what it was doing. </w:t>
      </w:r>
      <w:r w:rsidRPr="00695E35">
        <w:rPr>
          <w:highlight w:val="green"/>
          <w:u w:val="single"/>
        </w:rPr>
        <w:t xml:space="preserve">How could they </w:t>
      </w:r>
      <w:r w:rsidRPr="00EB7207">
        <w:rPr>
          <w:rStyle w:val="Emphasis"/>
          <w:highlight w:val="green"/>
        </w:rPr>
        <w:t>maintain</w:t>
      </w:r>
      <w:r w:rsidRPr="00695E35">
        <w:rPr>
          <w:sz w:val="14"/>
        </w:rPr>
        <w:t xml:space="preserve"> the </w:t>
      </w:r>
      <w:r w:rsidRPr="003335D2">
        <w:rPr>
          <w:u w:val="single"/>
        </w:rPr>
        <w:t xml:space="preserve">critical </w:t>
      </w:r>
      <w:r w:rsidRPr="00695E35">
        <w:rPr>
          <w:highlight w:val="green"/>
          <w:u w:val="single"/>
        </w:rPr>
        <w:t>balance</w:t>
      </w:r>
      <w:r w:rsidRPr="003335D2">
        <w:rPr>
          <w:u w:val="single"/>
        </w:rPr>
        <w:t xml:space="preserve"> between generation and consumption</w:t>
      </w:r>
      <w:r w:rsidRPr="00695E35">
        <w:rPr>
          <w:sz w:val="14"/>
        </w:rPr>
        <w:t xml:space="preserve"> that the grid requires? A key to </w:t>
      </w:r>
      <w:r w:rsidRPr="00695E35">
        <w:rPr>
          <w:highlight w:val="green"/>
          <w:u w:val="single"/>
        </w:rPr>
        <w:t>the answer hovers</w:t>
      </w:r>
      <w:r w:rsidRPr="00695E35">
        <w:rPr>
          <w:sz w:val="14"/>
        </w:rPr>
        <w:t xml:space="preserve"> some </w:t>
      </w:r>
      <w:r w:rsidRPr="00EB7207">
        <w:rPr>
          <w:rStyle w:val="Emphasis"/>
          <w:highlight w:val="green"/>
        </w:rPr>
        <w:t>22,000 miles overhead</w:t>
      </w:r>
      <w:r w:rsidRPr="00EB7207">
        <w:rPr>
          <w:rStyle w:val="Emphasis"/>
        </w:rPr>
        <w:t>.</w:t>
      </w:r>
    </w:p>
    <w:p w14:paraId="4F538321" w14:textId="77777777" w:rsidR="00204B3B" w:rsidRPr="00695E35" w:rsidRDefault="00204B3B" w:rsidP="00204B3B">
      <w:pPr>
        <w:rPr>
          <w:sz w:val="14"/>
        </w:rPr>
      </w:pPr>
      <w:r w:rsidRPr="00695E35">
        <w:rPr>
          <w:sz w:val="14"/>
        </w:rPr>
        <w:t xml:space="preserve">The amount of </w:t>
      </w:r>
      <w:r w:rsidRPr="00695E35">
        <w:rPr>
          <w:highlight w:val="green"/>
          <w:u w:val="single"/>
        </w:rPr>
        <w:t>electricity</w:t>
      </w:r>
      <w:r w:rsidRPr="003335D2">
        <w:rPr>
          <w:u w:val="single"/>
        </w:rPr>
        <w:t xml:space="preserve"> fed </w:t>
      </w:r>
      <w:r w:rsidRPr="00695E35">
        <w:rPr>
          <w:highlight w:val="green"/>
          <w:u w:val="single"/>
        </w:rPr>
        <w:t>in</w:t>
      </w:r>
      <w:r w:rsidRPr="003335D2">
        <w:rPr>
          <w:u w:val="single"/>
        </w:rPr>
        <w:t xml:space="preserve">to </w:t>
      </w:r>
      <w:r w:rsidRPr="00695E35">
        <w:rPr>
          <w:highlight w:val="green"/>
          <w:u w:val="single"/>
        </w:rPr>
        <w:t>a</w:t>
      </w:r>
      <w:r w:rsidRPr="00695E35">
        <w:rPr>
          <w:sz w:val="14"/>
        </w:rPr>
        <w:t xml:space="preserve">n electrical </w:t>
      </w:r>
      <w:r w:rsidRPr="00695E35">
        <w:rPr>
          <w:highlight w:val="green"/>
          <w:u w:val="single"/>
        </w:rPr>
        <w:t>grid</w:t>
      </w:r>
      <w:r w:rsidRPr="00695E35">
        <w:rPr>
          <w:sz w:val="14"/>
        </w:rPr>
        <w:t xml:space="preserve"> at any given moment </w:t>
      </w:r>
      <w:r w:rsidRPr="00695E35">
        <w:rPr>
          <w:highlight w:val="green"/>
          <w:u w:val="single"/>
        </w:rPr>
        <w:t>must equal</w:t>
      </w:r>
      <w:r w:rsidRPr="003335D2">
        <w:rPr>
          <w:u w:val="single"/>
        </w:rPr>
        <w:t xml:space="preserve"> the </w:t>
      </w:r>
      <w:r w:rsidRPr="00695E35">
        <w:rPr>
          <w:highlight w:val="green"/>
          <w:u w:val="single"/>
        </w:rPr>
        <w:t>amount</w:t>
      </w:r>
      <w:r w:rsidRPr="003335D2">
        <w:rPr>
          <w:u w:val="single"/>
        </w:rPr>
        <w:t xml:space="preserve"> that is being </w:t>
      </w:r>
      <w:r w:rsidRPr="00695E35">
        <w:rPr>
          <w:highlight w:val="green"/>
          <w:u w:val="single"/>
        </w:rPr>
        <w:t>used</w:t>
      </w:r>
      <w:r w:rsidRPr="003335D2">
        <w:rPr>
          <w:u w:val="single"/>
        </w:rPr>
        <w:t xml:space="preserve"> at that moment. </w:t>
      </w:r>
      <w:r w:rsidRPr="00695E35">
        <w:rPr>
          <w:highlight w:val="green"/>
          <w:u w:val="single"/>
        </w:rPr>
        <w:t>Too much or</w:t>
      </w:r>
      <w:r w:rsidRPr="003335D2">
        <w:rPr>
          <w:u w:val="single"/>
        </w:rPr>
        <w:t xml:space="preserve"> too </w:t>
      </w:r>
      <w:r w:rsidRPr="00695E35">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695E35">
        <w:rPr>
          <w:highlight w:val="green"/>
          <w:u w:val="single"/>
        </w:rPr>
        <w:t>trigger</w:t>
      </w:r>
      <w:r w:rsidRPr="003335D2">
        <w:rPr>
          <w:u w:val="single"/>
        </w:rPr>
        <w:t xml:space="preserve"> a power </w:t>
      </w:r>
      <w:r w:rsidRPr="00695E35">
        <w:rPr>
          <w:highlight w:val="green"/>
          <w:u w:val="single"/>
        </w:rPr>
        <w:t>outage</w:t>
      </w:r>
      <w:r w:rsidRPr="00695E35">
        <w:rPr>
          <w:sz w:val="14"/>
        </w:rPr>
        <w:t>. Nine of North America’s largest grids have special independent organizations charged with maintaining that balance.</w:t>
      </w:r>
    </w:p>
    <w:p w14:paraId="51DA66A6" w14:textId="77777777" w:rsidR="00204B3B" w:rsidRPr="00695E35" w:rsidRDefault="00204B3B" w:rsidP="00204B3B">
      <w:pPr>
        <w:rPr>
          <w:sz w:val="14"/>
        </w:rPr>
      </w:pPr>
      <w:r w:rsidRPr="00695E35">
        <w:rPr>
          <w:sz w:val="14"/>
        </w:rPr>
        <w:lastRenderedPageBreak/>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EB7207">
        <w:rPr>
          <w:rStyle w:val="Emphasis"/>
          <w:highlight w:val="green"/>
        </w:rPr>
        <w:t>rebalance</w:t>
      </w:r>
      <w:r w:rsidRPr="003335D2">
        <w:rPr>
          <w:u w:val="single"/>
        </w:rPr>
        <w:t xml:space="preserve"> the </w:t>
      </w:r>
      <w:r w:rsidRPr="00695E35">
        <w:rPr>
          <w:highlight w:val="green"/>
          <w:u w:val="single"/>
        </w:rPr>
        <w:t>grid’s intake and output</w:t>
      </w:r>
      <w:r w:rsidRPr="003335D2">
        <w:rPr>
          <w:u w:val="single"/>
        </w:rPr>
        <w:t xml:space="preserve"> every four seconds</w:t>
      </w:r>
      <w:r w:rsidRPr="00695E35">
        <w:rPr>
          <w:sz w:val="14"/>
        </w:rPr>
        <w:t xml:space="preserve">, </w:t>
      </w:r>
      <w:r w:rsidRPr="00695E35">
        <w:rPr>
          <w:highlight w:val="green"/>
          <w:u w:val="single"/>
        </w:rPr>
        <w:t>using</w:t>
      </w:r>
      <w:r w:rsidRPr="003335D2">
        <w:rPr>
          <w:u w:val="single"/>
        </w:rPr>
        <w:t xml:space="preserve"> </w:t>
      </w:r>
      <w:r w:rsidRPr="00EB7207">
        <w:rPr>
          <w:rStyle w:val="Emphasis"/>
        </w:rPr>
        <w:t xml:space="preserve">sophisticated </w:t>
      </w:r>
      <w:r w:rsidRPr="00EB7207">
        <w:rPr>
          <w:rStyle w:val="Emphasis"/>
          <w:highlight w:val="green"/>
        </w:rPr>
        <w:t>algorithms</w:t>
      </w:r>
      <w:r w:rsidRPr="00695E35">
        <w:rPr>
          <w:highlight w:val="green"/>
          <w:u w:val="single"/>
        </w:rPr>
        <w:t xml:space="preserve"> to </w:t>
      </w:r>
      <w:r w:rsidRPr="00EB7207">
        <w:rPr>
          <w:rStyle w:val="Emphasis"/>
          <w:highlight w:val="green"/>
        </w:rPr>
        <w:t>forecast</w:t>
      </w:r>
      <w:r w:rsidRPr="00EB7207">
        <w:rPr>
          <w:rStyle w:val="Emphasis"/>
        </w:rPr>
        <w:t xml:space="preserve"> demand</w:t>
      </w:r>
      <w:r w:rsidRPr="003335D2">
        <w:rPr>
          <w:u w:val="single"/>
        </w:rPr>
        <w:t xml:space="preserve"> </w:t>
      </w:r>
      <w:r w:rsidRPr="00695E35">
        <w:rPr>
          <w:highlight w:val="green"/>
          <w:u w:val="single"/>
        </w:rPr>
        <w:t>and</w:t>
      </w:r>
      <w:r w:rsidRPr="00695E35">
        <w:rPr>
          <w:sz w:val="14"/>
        </w:rPr>
        <w:t xml:space="preserve"> a variety of ways to </w:t>
      </w:r>
      <w:r w:rsidRPr="00695E35">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42A0CA18" w14:textId="77777777" w:rsidR="00204B3B" w:rsidRPr="00695E35" w:rsidRDefault="00204B3B" w:rsidP="00204B3B">
      <w:pPr>
        <w:rPr>
          <w:sz w:val="14"/>
        </w:rPr>
      </w:pPr>
      <w:r w:rsidRPr="00695E35">
        <w:rPr>
          <w:sz w:val="14"/>
        </w:rPr>
        <w:t>More electricity than a power plant</w:t>
      </w:r>
    </w:p>
    <w:p w14:paraId="2D75C1C1" w14:textId="77777777" w:rsidR="00204B3B" w:rsidRPr="00695E35" w:rsidRDefault="00204B3B" w:rsidP="00204B3B">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1996C416" w14:textId="77777777" w:rsidR="00204B3B" w:rsidRPr="00695E35" w:rsidRDefault="00204B3B" w:rsidP="00204B3B">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47ED3198" w14:textId="77777777" w:rsidR="00204B3B" w:rsidRPr="00695E35" w:rsidRDefault="00204B3B" w:rsidP="00204B3B">
      <w:pPr>
        <w:rPr>
          <w:sz w:val="14"/>
        </w:rPr>
      </w:pPr>
      <w:r w:rsidRPr="00695E35">
        <w:rPr>
          <w:sz w:val="14"/>
        </w:rPr>
        <w:t>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So they know where the solar panels are and the size, angle and shading characteristics of each group.</w:t>
      </w:r>
    </w:p>
    <w:p w14:paraId="7194777F" w14:textId="77777777" w:rsidR="00204B3B" w:rsidRPr="00695E35" w:rsidRDefault="00204B3B" w:rsidP="00204B3B">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67B936D3" w14:textId="77777777" w:rsidR="00204B3B" w:rsidRPr="00695E35" w:rsidRDefault="00204B3B" w:rsidP="00204B3B">
      <w:pPr>
        <w:rPr>
          <w:sz w:val="14"/>
        </w:rPr>
      </w:pPr>
      <w:r w:rsidRPr="00695E35">
        <w:rPr>
          <w:sz w:val="14"/>
        </w:rPr>
        <w:t>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Kankiewicz, Solar Research Specialist at CPR. “You can say if it’s gone from here to here in the last hour, we predict that it’s going to go, say, 10 kilometers in that direction in two hours. For short-term forecasting, that's the most accurate method out there.”</w:t>
      </w:r>
    </w:p>
    <w:p w14:paraId="477927E0" w14:textId="77777777" w:rsidR="00204B3B" w:rsidRPr="00695E35" w:rsidRDefault="00204B3B" w:rsidP="00204B3B">
      <w:pPr>
        <w:rPr>
          <w:sz w:val="14"/>
        </w:rPr>
      </w:pPr>
      <w:r w:rsidRPr="00695E35">
        <w:rPr>
          <w:sz w:val="14"/>
        </w:rPr>
        <w:t>Hour by hour</w:t>
      </w:r>
    </w:p>
    <w:p w14:paraId="0DFB9372" w14:textId="77777777" w:rsidR="00204B3B" w:rsidRPr="00695E35" w:rsidRDefault="00204B3B" w:rsidP="00204B3B">
      <w:pPr>
        <w:rPr>
          <w:sz w:val="14"/>
        </w:rPr>
      </w:pPr>
      <w:r w:rsidRPr="00695E35">
        <w:rPr>
          <w:sz w:val="14"/>
        </w:rPr>
        <w:t>“</w:t>
      </w:r>
      <w:r w:rsidRPr="00AB399B">
        <w:rPr>
          <w:u w:val="single"/>
        </w:rPr>
        <w:t xml:space="preserve">We </w:t>
      </w:r>
      <w:r w:rsidRPr="00695E35">
        <w:rPr>
          <w:highlight w:val="green"/>
          <w:u w:val="single"/>
        </w:rPr>
        <w:t>model</w:t>
      </w:r>
      <w:r w:rsidRPr="00AB399B">
        <w:rPr>
          <w:u w:val="single"/>
        </w:rPr>
        <w:t xml:space="preserve"> each</w:t>
      </w:r>
      <w:r w:rsidRPr="00695E35">
        <w:rPr>
          <w:sz w:val="14"/>
        </w:rPr>
        <w:t xml:space="preserve"> of those nearly </w:t>
      </w:r>
      <w:r w:rsidRPr="00695E35">
        <w:rPr>
          <w:highlight w:val="green"/>
          <w:u w:val="single"/>
        </w:rPr>
        <w:t>200,000 systems individually</w:t>
      </w:r>
      <w:r w:rsidRPr="00AB399B">
        <w:rPr>
          <w:u w:val="single"/>
        </w:rPr>
        <w:t>,”</w:t>
      </w:r>
      <w:r w:rsidRPr="00695E35">
        <w:rPr>
          <w:sz w:val="14"/>
        </w:rPr>
        <w:t xml:space="preserve"> said Mark Liffmann, who is Vice President of Business Development, Sales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07543271" w14:textId="77777777" w:rsidR="00204B3B" w:rsidRPr="00695E35" w:rsidRDefault="00204B3B" w:rsidP="00204B3B">
      <w:pPr>
        <w:rPr>
          <w:sz w:val="14"/>
        </w:rPr>
      </w:pPr>
      <w:r w:rsidRPr="00695E35">
        <w:rPr>
          <w:sz w:val="14"/>
        </w:rPr>
        <w:t xml:space="preserve">CPR’s </w:t>
      </w:r>
      <w:r w:rsidRPr="00EB7207">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EB7207">
        <w:rPr>
          <w:highlight w:val="green"/>
          <w:u w:val="single"/>
        </w:rPr>
        <w:t>happen</w:t>
      </w:r>
      <w:r w:rsidRPr="00AB399B">
        <w:rPr>
          <w:u w:val="single"/>
        </w:rPr>
        <w:t xml:space="preserve"> </w:t>
      </w:r>
      <w:r w:rsidRPr="00EB7207">
        <w:rPr>
          <w:rStyle w:val="Emphasis"/>
        </w:rPr>
        <w:t xml:space="preserve">quickly </w:t>
      </w:r>
      <w:r w:rsidRPr="00EB7207">
        <w:rPr>
          <w:rStyle w:val="Emphasis"/>
          <w:highlight w:val="green"/>
        </w:rPr>
        <w:t>in real time</w:t>
      </w:r>
      <w:r w:rsidRPr="00695E35">
        <w:rPr>
          <w:sz w:val="14"/>
        </w:rPr>
        <w:t>,” Liffmann said. “You need the ongoing forecast continuously to be able to accurately calculate what solar panels are going to provide and therefore what traditional resources you are going to need to turn on and off.”</w:t>
      </w:r>
    </w:p>
    <w:p w14:paraId="441FCB1A" w14:textId="77777777" w:rsidR="00204B3B" w:rsidRPr="00695E35" w:rsidRDefault="00204B3B" w:rsidP="00204B3B">
      <w:pPr>
        <w:rPr>
          <w:sz w:val="14"/>
        </w:rPr>
      </w:pPr>
      <w:r w:rsidRPr="00695E35">
        <w:rPr>
          <w:sz w:val="14"/>
        </w:rPr>
        <w:t xml:space="preserve">California ISO’s Blatchford points out that the </w:t>
      </w:r>
      <w:r w:rsidRPr="00EB7207">
        <w:rPr>
          <w:highlight w:val="green"/>
          <w:u w:val="single"/>
        </w:rPr>
        <w:t>monitoring and forecasting</w:t>
      </w:r>
      <w:r w:rsidRPr="00AB399B">
        <w:rPr>
          <w:u w:val="single"/>
        </w:rPr>
        <w:t xml:space="preserve"> that GOES </w:t>
      </w:r>
      <w:r w:rsidRPr="00EB7207">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12BF8B2D" w14:textId="77777777" w:rsidR="00204B3B" w:rsidRPr="00695E35" w:rsidRDefault="00204B3B" w:rsidP="00204B3B">
      <w:pPr>
        <w:rPr>
          <w:sz w:val="14"/>
        </w:rPr>
      </w:pPr>
      <w:r w:rsidRPr="00695E35">
        <w:rPr>
          <w:sz w:val="14"/>
        </w:rPr>
        <w:t>“The sun angle plays a big part in it, too,” he said. “A cloud 10 miles away from the plant could be in between the plant and the sun.”</w:t>
      </w:r>
    </w:p>
    <w:p w14:paraId="594AF1F2" w14:textId="77777777" w:rsidR="00204B3B" w:rsidRPr="00695E35" w:rsidRDefault="00204B3B" w:rsidP="00204B3B">
      <w:pPr>
        <w:rPr>
          <w:sz w:val="14"/>
        </w:rPr>
      </w:pPr>
      <w:r w:rsidRPr="00695E35">
        <w:rPr>
          <w:sz w:val="14"/>
        </w:rPr>
        <w:t xml:space="preserve">Despite the challenges they present, having California’s single largest </w:t>
      </w:r>
      <w:r w:rsidRPr="00EB7207">
        <w:rPr>
          <w:highlight w:val="green"/>
          <w:u w:val="single"/>
        </w:rPr>
        <w:t>generator in the form of</w:t>
      </w:r>
      <w:r w:rsidRPr="00695E35">
        <w:rPr>
          <w:sz w:val="14"/>
        </w:rPr>
        <w:t xml:space="preserve"> 200,000 </w:t>
      </w:r>
      <w:r w:rsidRPr="00EB7207">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Liffmann said. “One, you don’t have a single point of failure. </w:t>
      </w:r>
      <w:r w:rsidRPr="00EB7207">
        <w:rPr>
          <w:highlight w:val="green"/>
          <w:u w:val="single"/>
        </w:rPr>
        <w:t>If one system goes down</w:t>
      </w:r>
      <w:r w:rsidRPr="00695E35">
        <w:rPr>
          <w:sz w:val="14"/>
        </w:rPr>
        <w:t xml:space="preserve">, </w:t>
      </w:r>
      <w:r w:rsidRPr="00EB7207">
        <w:rPr>
          <w:highlight w:val="green"/>
          <w:u w:val="single"/>
        </w:rPr>
        <w:t>it’s a small percentage of</w:t>
      </w:r>
      <w:r w:rsidRPr="00695E35">
        <w:rPr>
          <w:u w:val="single"/>
        </w:rPr>
        <w:t xml:space="preserve"> the </w:t>
      </w:r>
      <w:r w:rsidRPr="00EB7207">
        <w:rPr>
          <w:highlight w:val="green"/>
          <w:u w:val="single"/>
        </w:rPr>
        <w:t>total generation</w:t>
      </w:r>
      <w:r w:rsidRPr="00695E35">
        <w:rPr>
          <w:sz w:val="14"/>
        </w:rPr>
        <w:t>. The other is that it smooths out a lot of the weather variation. As long as you can forecast it well, it’s a great benefit.”</w:t>
      </w:r>
    </w:p>
    <w:p w14:paraId="2B30BE63" w14:textId="77777777" w:rsidR="00204B3B" w:rsidRDefault="00204B3B" w:rsidP="00204B3B">
      <w:pPr>
        <w:rPr>
          <w:sz w:val="14"/>
        </w:rPr>
      </w:pPr>
      <w:r w:rsidRPr="00695E35">
        <w:rPr>
          <w:sz w:val="14"/>
        </w:rPr>
        <w:t xml:space="preserve">And </w:t>
      </w:r>
      <w:r w:rsidRPr="00695E35">
        <w:rPr>
          <w:u w:val="single"/>
        </w:rPr>
        <w:t>the view from 22,000 miles up is indispensible to making those forecasts</w:t>
      </w:r>
      <w:r w:rsidRPr="00695E35">
        <w:rPr>
          <w:sz w:val="14"/>
        </w:rPr>
        <w:t xml:space="preserve">. “GOES </w:t>
      </w:r>
      <w:r w:rsidRPr="00EB7207">
        <w:rPr>
          <w:highlight w:val="green"/>
          <w:u w:val="single"/>
        </w:rPr>
        <w:t xml:space="preserve">satellites are the </w:t>
      </w:r>
      <w:r w:rsidRPr="00EB7207">
        <w:rPr>
          <w:rStyle w:val="Emphasis"/>
          <w:sz w:val="24"/>
          <w:highlight w:val="green"/>
        </w:rPr>
        <w:t>only</w:t>
      </w:r>
      <w:r w:rsidRPr="00EB7207">
        <w:rPr>
          <w:rStyle w:val="Emphasis"/>
          <w:sz w:val="24"/>
        </w:rPr>
        <w:t xml:space="preserve"> available </w:t>
      </w:r>
      <w:r w:rsidRPr="00EB7207">
        <w:rPr>
          <w:rStyle w:val="Emphasis"/>
          <w:sz w:val="24"/>
          <w:highlight w:val="green"/>
        </w:rPr>
        <w:t>source</w:t>
      </w:r>
      <w:r w:rsidRPr="00EB7207">
        <w:rPr>
          <w:sz w:val="16"/>
        </w:rPr>
        <w:t xml:space="preserve"> </w:t>
      </w:r>
      <w:r w:rsidRPr="00695E35">
        <w:rPr>
          <w:sz w:val="14"/>
        </w:rPr>
        <w:t>for the images we need over North America,” Kankiewicz said.</w:t>
      </w:r>
    </w:p>
    <w:p w14:paraId="08049DE8" w14:textId="77777777" w:rsidR="00204B3B" w:rsidRDefault="00204B3B" w:rsidP="00204B3B">
      <w:pPr>
        <w:rPr>
          <w:sz w:val="14"/>
        </w:rPr>
      </w:pPr>
    </w:p>
    <w:p w14:paraId="342A7AC4" w14:textId="77777777" w:rsidR="00204B3B" w:rsidRPr="00137DC2" w:rsidRDefault="00204B3B" w:rsidP="00204B3B">
      <w:pPr>
        <w:pStyle w:val="Heading4"/>
      </w:pPr>
      <w:r>
        <w:lastRenderedPageBreak/>
        <w:t xml:space="preserve">Grid security is an </w:t>
      </w:r>
      <w:r>
        <w:rPr>
          <w:u w:val="single"/>
        </w:rPr>
        <w:t>impact filter</w:t>
      </w:r>
      <w:r>
        <w:t>.</w:t>
      </w:r>
    </w:p>
    <w:p w14:paraId="5CB46E7E" w14:textId="77777777" w:rsidR="00204B3B" w:rsidRPr="0041280F" w:rsidRDefault="00204B3B" w:rsidP="00204B3B">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10FFC7F2" w14:textId="77777777" w:rsidR="00204B3B" w:rsidRPr="00663035" w:rsidRDefault="00204B3B" w:rsidP="00204B3B">
      <w:pPr>
        <w:rPr>
          <w:sz w:val="14"/>
        </w:rPr>
      </w:pPr>
      <w:r w:rsidRPr="00663035">
        <w:rPr>
          <w:highlight w:val="green"/>
          <w:u w:val="single"/>
        </w:rPr>
        <w:t>Civilization relies on</w:t>
      </w:r>
      <w:r w:rsidRPr="00663035">
        <w:rPr>
          <w:sz w:val="14"/>
        </w:rPr>
        <w:t xml:space="preserve"> a network of highly interdependent </w:t>
      </w:r>
      <w:r w:rsidRPr="00E03E26">
        <w:rPr>
          <w:u w:val="single"/>
        </w:rPr>
        <w:t xml:space="preserve">critical </w:t>
      </w:r>
      <w:r w:rsidRPr="00663035">
        <w:rPr>
          <w:highlight w:val="green"/>
          <w:u w:val="single"/>
        </w:rPr>
        <w:t>infrastructure</w:t>
      </w:r>
      <w:r w:rsidRPr="00663035">
        <w:rPr>
          <w:sz w:val="14"/>
        </w:rPr>
        <w:t xml:space="preserve"> (CI) </w:t>
      </w:r>
      <w:r w:rsidRPr="00663035">
        <w:rPr>
          <w:highlight w:val="green"/>
          <w:u w:val="single"/>
        </w:rPr>
        <w:t>to provide</w:t>
      </w:r>
      <w:r w:rsidRPr="00E03E26">
        <w:rPr>
          <w:u w:val="single"/>
        </w:rPr>
        <w:t xml:space="preserve"> basic </w:t>
      </w:r>
      <w:r w:rsidRPr="00663035">
        <w:rPr>
          <w:highlight w:val="green"/>
          <w:u w:val="single"/>
        </w:rPr>
        <w:t>necessities</w:t>
      </w:r>
      <w:r w:rsidRPr="00663035">
        <w:rPr>
          <w:sz w:val="14"/>
        </w:rPr>
        <w:t xml:space="preserve"> (</w:t>
      </w:r>
      <w:r w:rsidRPr="00663035">
        <w:rPr>
          <w:highlight w:val="green"/>
          <w:u w:val="single"/>
        </w:rPr>
        <w:t>water</w:t>
      </w:r>
      <w:r w:rsidRPr="00663035">
        <w:rPr>
          <w:sz w:val="14"/>
        </w:rPr>
        <w:t xml:space="preserve">, </w:t>
      </w:r>
      <w:r w:rsidRPr="00663035">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663035">
        <w:rPr>
          <w:highlight w:val="green"/>
          <w:u w:val="single"/>
        </w:rPr>
        <w:t>Industry</w:t>
      </w:r>
      <w:r w:rsidRPr="00663035">
        <w:rPr>
          <w:u w:val="single"/>
        </w:rPr>
        <w:t xml:space="preserve"> provides the means to </w:t>
      </w:r>
      <w:r w:rsidRPr="00663035">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663035">
        <w:rPr>
          <w:highlight w:val="green"/>
          <w:u w:val="single"/>
        </w:rPr>
        <w:t>role in</w:t>
      </w:r>
      <w:r w:rsidRPr="00663035">
        <w:rPr>
          <w:u w:val="single"/>
        </w:rPr>
        <w:t xml:space="preserve"> realizing</w:t>
      </w:r>
      <w:r w:rsidRPr="00663035">
        <w:rPr>
          <w:sz w:val="14"/>
        </w:rPr>
        <w:t xml:space="preserve"> various futures by allowing humanity to </w:t>
      </w:r>
      <w:r w:rsidRPr="00663035">
        <w:rPr>
          <w:highlight w:val="green"/>
          <w:u w:val="single"/>
        </w:rPr>
        <w:t>discover and utilize</w:t>
      </w:r>
      <w:r w:rsidRPr="00663035">
        <w:rPr>
          <w:u w:val="single"/>
        </w:rPr>
        <w:t xml:space="preserve"> new </w:t>
      </w:r>
      <w:r w:rsidRPr="00663035">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3FA63F2B" w14:textId="77777777" w:rsidR="00204B3B" w:rsidRPr="00663035" w:rsidRDefault="00204B3B" w:rsidP="00204B3B">
      <w:pPr>
        <w:rPr>
          <w:sz w:val="14"/>
        </w:rPr>
      </w:pPr>
      <w:r w:rsidRPr="00663035">
        <w:rPr>
          <w:sz w:val="14"/>
        </w:rPr>
        <w:t xml:space="preserve">Though industry is capable of resisting small stressors, </w:t>
      </w:r>
      <w:r w:rsidRPr="00663035">
        <w:rPr>
          <w:u w:val="single"/>
        </w:rPr>
        <w:t>a</w:t>
      </w:r>
      <w:r w:rsidRPr="00663035">
        <w:rPr>
          <w:sz w:val="14"/>
        </w:rPr>
        <w:t xml:space="preserve"> sufficiently </w:t>
      </w:r>
      <w:r w:rsidRPr="00663035">
        <w:rPr>
          <w:highlight w:val="green"/>
          <w:u w:val="single"/>
        </w:rPr>
        <w:t>large event</w:t>
      </w:r>
      <w:r w:rsidRPr="00663035">
        <w:rPr>
          <w:u w:val="single"/>
        </w:rPr>
        <w:t xml:space="preserve"> can </w:t>
      </w:r>
      <w:r w:rsidRPr="00663035">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663035">
        <w:rPr>
          <w:highlight w:val="green"/>
          <w:u w:val="single"/>
        </w:rPr>
        <w:t>degraded</w:t>
      </w:r>
      <w:r w:rsidRPr="00663035">
        <w:rPr>
          <w:u w:val="single"/>
        </w:rPr>
        <w:t xml:space="preserve"> function of </w:t>
      </w:r>
      <w:r w:rsidRPr="00663035">
        <w:rPr>
          <w:highlight w:val="green"/>
          <w:u w:val="single"/>
        </w:rPr>
        <w:t>industry</w:t>
      </w:r>
      <w:r w:rsidRPr="00663035">
        <w:rPr>
          <w:sz w:val="14"/>
        </w:rPr>
        <w:t xml:space="preserve"> would drastically </w:t>
      </w:r>
      <w:r w:rsidRPr="00663035">
        <w:rPr>
          <w:highlight w:val="green"/>
          <w:u w:val="single"/>
        </w:rPr>
        <w:t>reduce</w:t>
      </w:r>
      <w:r w:rsidRPr="00663035">
        <w:rPr>
          <w:u w:val="single"/>
        </w:rPr>
        <w:t xml:space="preserve"> humanity’s </w:t>
      </w:r>
      <w:r w:rsidRPr="00663035">
        <w:rPr>
          <w:highlight w:val="green"/>
          <w:u w:val="single"/>
        </w:rPr>
        <w:t>capacity to coordinate</w:t>
      </w:r>
      <w:r w:rsidRPr="00663035">
        <w:rPr>
          <w:u w:val="single"/>
        </w:rPr>
        <w:t xml:space="preserve"> and deploy technology </w:t>
      </w:r>
      <w:r w:rsidRPr="00663035">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67D22D8F" w14:textId="77777777" w:rsidR="00204B3B" w:rsidRPr="00663035" w:rsidRDefault="00204B3B" w:rsidP="00204B3B">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w:t>
      </w:r>
      <w:r w:rsidRPr="00663035">
        <w:rPr>
          <w:sz w:val="14"/>
        </w:rPr>
        <w:lastRenderedPageBreak/>
        <w:t xml:space="preserve">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663035">
        <w:rPr>
          <w:highlight w:val="green"/>
          <w:u w:val="single"/>
        </w:rPr>
        <w:t>If</w:t>
      </w:r>
      <w:r w:rsidRPr="00E03E26">
        <w:rPr>
          <w:u w:val="single"/>
        </w:rPr>
        <w:t xml:space="preserve"> the </w:t>
      </w:r>
      <w:r w:rsidRPr="00663035">
        <w:rPr>
          <w:highlight w:val="green"/>
          <w:u w:val="single"/>
        </w:rPr>
        <w:t>region</w:t>
      </w:r>
      <w:r w:rsidRPr="00663035">
        <w:rPr>
          <w:sz w:val="14"/>
        </w:rPr>
        <w:t xml:space="preserve"> over </w:t>
      </w:r>
      <w:r w:rsidRPr="00663035">
        <w:rPr>
          <w:u w:val="single"/>
        </w:rPr>
        <w:t xml:space="preserve">which </w:t>
      </w:r>
      <w:r w:rsidRPr="00663035">
        <w:rPr>
          <w:highlight w:val="green"/>
          <w:u w:val="single"/>
        </w:rPr>
        <w:t>electricity is disrupted had</w:t>
      </w:r>
      <w:r w:rsidRPr="00E03E26">
        <w:rPr>
          <w:u w:val="single"/>
        </w:rPr>
        <w:t xml:space="preserve"> significant </w:t>
      </w:r>
      <w:r w:rsidRPr="00663035">
        <w:rPr>
          <w:highlight w:val="green"/>
          <w:u w:val="single"/>
        </w:rPr>
        <w:t>agricultural production</w:t>
      </w:r>
      <w:r w:rsidRPr="00663035">
        <w:rPr>
          <w:sz w:val="14"/>
        </w:rPr>
        <w:t xml:space="preserve">, the </w:t>
      </w:r>
      <w:r w:rsidRPr="00663035">
        <w:rPr>
          <w:highlight w:val="green"/>
          <w:u w:val="single"/>
        </w:rPr>
        <w:t>catastrophe</w:t>
      </w:r>
      <w:r w:rsidRPr="00E03E26">
        <w:rPr>
          <w:u w:val="single"/>
        </w:rPr>
        <w:t xml:space="preserve"> could be </w:t>
      </w:r>
      <w:r w:rsidRPr="00663035">
        <w:rPr>
          <w:highlight w:val="green"/>
          <w:u w:val="single"/>
        </w:rPr>
        <w:t>accompanied by</w:t>
      </w:r>
      <w:r w:rsidRPr="00663035">
        <w:rPr>
          <w:sz w:val="14"/>
        </w:rPr>
        <w:t xml:space="preserve"> a ~ 10% </w:t>
      </w:r>
      <w:r w:rsidRPr="00663035">
        <w:rPr>
          <w:highlight w:val="green"/>
          <w:u w:val="single"/>
        </w:rPr>
        <w:t>food</w:t>
      </w:r>
      <w:r w:rsidRPr="00E03E26">
        <w:rPr>
          <w:u w:val="single"/>
        </w:rPr>
        <w:t xml:space="preserve"> production </w:t>
      </w:r>
      <w:r w:rsidRPr="00663035">
        <w:rPr>
          <w:highlight w:val="green"/>
          <w:u w:val="single"/>
        </w:rPr>
        <w:t>shortfall</w:t>
      </w:r>
      <w:r w:rsidRPr="00663035">
        <w:rPr>
          <w:sz w:val="14"/>
        </w:rPr>
        <w:t xml:space="preserve"> as well. It is uncertain whether countries outside the </w:t>
      </w:r>
      <w:r w:rsidRPr="00663035">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663035">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663035">
        <w:rPr>
          <w:highlight w:val="green"/>
          <w:u w:val="single"/>
        </w:rPr>
        <w:t>terrorists gaining</w:t>
      </w:r>
      <w:r w:rsidRPr="00E03E26">
        <w:rPr>
          <w:u w:val="single"/>
        </w:rPr>
        <w:t xml:space="preserve"> control of </w:t>
      </w:r>
      <w:r w:rsidRPr="00663035">
        <w:rPr>
          <w:highlight w:val="green"/>
          <w:u w:val="single"/>
        </w:rPr>
        <w:t>nuclear weapons</w:t>
      </w:r>
      <w:r w:rsidRPr="00663035">
        <w:rPr>
          <w:sz w:val="14"/>
        </w:rPr>
        <w:t>.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52AB818" w14:textId="77777777" w:rsidR="00204B3B" w:rsidRPr="00663035" w:rsidRDefault="00204B3B" w:rsidP="00204B3B">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663035">
        <w:rPr>
          <w:highlight w:val="green"/>
          <w:u w:val="single"/>
        </w:rPr>
        <w:t>human needs</w:t>
      </w:r>
      <w:r w:rsidRPr="00E03E26">
        <w:rPr>
          <w:u w:val="single"/>
        </w:rPr>
        <w:t xml:space="preserve"> would </w:t>
      </w:r>
      <w:r w:rsidRPr="00663035">
        <w:rPr>
          <w:highlight w:val="green"/>
          <w:u w:val="single"/>
        </w:rPr>
        <w:t>need</w:t>
      </w:r>
      <w:r w:rsidRPr="00E03E26">
        <w:rPr>
          <w:u w:val="single"/>
        </w:rPr>
        <w:t xml:space="preserve"> to be met </w:t>
      </w:r>
      <w:r w:rsidRPr="00663035">
        <w:rPr>
          <w:highlight w:val="green"/>
          <w:u w:val="single"/>
        </w:rPr>
        <w:t>immediately</w:t>
      </w:r>
      <w:r w:rsidRPr="00663035">
        <w:rPr>
          <w:sz w:val="14"/>
        </w:rPr>
        <w:t xml:space="preserve"> (and continually) </w:t>
      </w:r>
      <w:r w:rsidRPr="00E03E26">
        <w:rPr>
          <w:u w:val="single"/>
        </w:rPr>
        <w:t xml:space="preserve">and since </w:t>
      </w:r>
      <w:r w:rsidRPr="00663035">
        <w:rPr>
          <w:highlight w:val="green"/>
          <w:u w:val="single"/>
        </w:rPr>
        <w:t>there is only a few months of</w:t>
      </w:r>
      <w:r w:rsidRPr="00E03E26">
        <w:rPr>
          <w:u w:val="single"/>
        </w:rPr>
        <w:t xml:space="preserve"> stored </w:t>
      </w:r>
      <w:r w:rsidRPr="00663035">
        <w:rPr>
          <w:highlight w:val="green"/>
          <w:u w:val="single"/>
        </w:rPr>
        <w:t>food</w:t>
      </w:r>
      <w:r w:rsidRPr="00663035">
        <w:rPr>
          <w:sz w:val="14"/>
        </w:rPr>
        <w:t xml:space="preserve">, </w:t>
      </w:r>
      <w:r w:rsidRPr="00663035">
        <w:rPr>
          <w:highlight w:val="green"/>
          <w:u w:val="single"/>
        </w:rPr>
        <w:t>it would</w:t>
      </w:r>
      <w:r w:rsidRPr="00E03E26">
        <w:rPr>
          <w:u w:val="single"/>
        </w:rPr>
        <w:t xml:space="preserve"> likely </w:t>
      </w:r>
      <w:r w:rsidRPr="00663035">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52E52ED5" w14:textId="77777777" w:rsidR="00204B3B" w:rsidRDefault="00204B3B" w:rsidP="00204B3B">
      <w:pPr>
        <w:rPr>
          <w:sz w:val="14"/>
        </w:rPr>
      </w:pPr>
    </w:p>
    <w:p w14:paraId="3D429179" w14:textId="77777777" w:rsidR="00204B3B" w:rsidRDefault="00204B3B" w:rsidP="00204B3B">
      <w:pPr>
        <w:pStyle w:val="Heading4"/>
      </w:pPr>
      <w:r>
        <w:t xml:space="preserve">Debris triggers </w:t>
      </w:r>
      <w:r w:rsidRPr="006A63EE">
        <w:rPr>
          <w:u w:val="single"/>
        </w:rPr>
        <w:t>miscalculated war</w:t>
      </w:r>
      <w:r>
        <w:t>.</w:t>
      </w:r>
    </w:p>
    <w:p w14:paraId="3DD39E9B" w14:textId="77777777" w:rsidR="00204B3B" w:rsidRPr="00A70361" w:rsidRDefault="00204B3B" w:rsidP="00204B3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7A787D5E" w14:textId="77777777" w:rsidR="00204B3B" w:rsidRPr="00A70361" w:rsidRDefault="00204B3B" w:rsidP="00204B3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B6E6FEA" w14:textId="77777777" w:rsidR="00204B3B" w:rsidRPr="00A70361" w:rsidRDefault="00204B3B" w:rsidP="00204B3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w:t>
      </w:r>
      <w:r w:rsidRPr="00A70361">
        <w:rPr>
          <w:u w:val="single"/>
        </w:rPr>
        <w:lastRenderedPageBreak/>
        <w:t>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6C84C15" w14:textId="77777777" w:rsidR="00204B3B" w:rsidRPr="00A70361" w:rsidRDefault="00204B3B" w:rsidP="00204B3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D1BA701" w14:textId="77777777" w:rsidR="00204B3B" w:rsidRDefault="00204B3B" w:rsidP="00204B3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8E2C85A" w14:textId="77777777" w:rsidR="00204B3B" w:rsidRPr="00831EB4" w:rsidRDefault="00204B3B" w:rsidP="00204B3B">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7F2CE940" w14:textId="77777777" w:rsidR="00204B3B" w:rsidRPr="00581846" w:rsidRDefault="00204B3B" w:rsidP="00204B3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78FD442B" w14:textId="77777777" w:rsidR="00204B3B" w:rsidRPr="00B70BA9" w:rsidRDefault="00204B3B" w:rsidP="00204B3B">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lastRenderedPageBreak/>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272D12A5" w14:textId="77777777" w:rsidR="00204B3B" w:rsidRDefault="00204B3B" w:rsidP="00204B3B">
      <w:pPr>
        <w:pStyle w:val="Heading4"/>
      </w:pPr>
      <w:r>
        <w:t xml:space="preserve">No limited nuclear wars – </w:t>
      </w:r>
      <w:r w:rsidRPr="00784AC4">
        <w:rPr>
          <w:u w:val="single"/>
        </w:rPr>
        <w:t>extinction</w:t>
      </w:r>
      <w:r>
        <w:t xml:space="preserve">. </w:t>
      </w:r>
    </w:p>
    <w:p w14:paraId="07310283" w14:textId="77777777" w:rsidR="00204B3B" w:rsidRPr="00F35F0D" w:rsidRDefault="00204B3B" w:rsidP="00204B3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7E3A0266" w14:textId="77777777" w:rsidR="00204B3B" w:rsidRPr="00177BE1" w:rsidRDefault="00204B3B" w:rsidP="00204B3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127B06B5" w14:textId="77777777" w:rsidR="00204B3B" w:rsidRPr="00177BE1" w:rsidRDefault="00204B3B" w:rsidP="00204B3B">
      <w:pPr>
        <w:rPr>
          <w:sz w:val="14"/>
        </w:rPr>
      </w:pPr>
      <w:r w:rsidRPr="00177BE1">
        <w:rPr>
          <w:sz w:val="14"/>
        </w:rPr>
        <w:t>Most (93%) have been built by Russia and in the US, 3,100 of them are ready to fire within hours.</w:t>
      </w:r>
    </w:p>
    <w:p w14:paraId="14BD06C7" w14:textId="77777777" w:rsidR="00204B3B" w:rsidRPr="00177BE1" w:rsidRDefault="00204B3B" w:rsidP="00204B3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32B9BC89" w14:textId="77777777" w:rsidR="00204B3B" w:rsidRPr="00177BE1" w:rsidRDefault="00204B3B" w:rsidP="00204B3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1A82AF1C" w14:textId="77777777" w:rsidR="00204B3B" w:rsidRPr="00177BE1" w:rsidRDefault="00204B3B" w:rsidP="00204B3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28488C2" w14:textId="77777777" w:rsidR="00204B3B" w:rsidRPr="00177BE1" w:rsidRDefault="00204B3B" w:rsidP="00204B3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517F4E2C" w14:textId="77777777" w:rsidR="00204B3B" w:rsidRPr="00177BE1" w:rsidRDefault="00204B3B" w:rsidP="00204B3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1BE6C3B4" w14:textId="77777777" w:rsidR="00204B3B" w:rsidRPr="00177BE1" w:rsidRDefault="00204B3B" w:rsidP="00204B3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EEEA26F" w14:textId="77777777" w:rsidR="00204B3B" w:rsidRPr="00177BE1" w:rsidRDefault="00204B3B" w:rsidP="00204B3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23DA788F" w14:textId="77777777" w:rsidR="00204B3B" w:rsidRPr="00177BE1" w:rsidRDefault="00204B3B" w:rsidP="00204B3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F4FBFB9" w14:textId="77777777" w:rsidR="00204B3B" w:rsidRPr="00177BE1" w:rsidRDefault="00204B3B" w:rsidP="00204B3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lastRenderedPageBreak/>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17AD169" w14:textId="77777777" w:rsidR="00204B3B" w:rsidRPr="00177BE1" w:rsidRDefault="00204B3B" w:rsidP="00204B3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FC05B45" w14:textId="77777777" w:rsidR="00204B3B" w:rsidRPr="00177BE1" w:rsidRDefault="00204B3B" w:rsidP="00204B3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17A53C3" w14:textId="77777777" w:rsidR="00204B3B" w:rsidRPr="00177BE1" w:rsidRDefault="00204B3B" w:rsidP="00204B3B">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CEC4224" w14:textId="77777777" w:rsidR="00204B3B" w:rsidRPr="00177BE1" w:rsidRDefault="00204B3B" w:rsidP="00204B3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EB26B46" w14:textId="77777777" w:rsidR="00204B3B" w:rsidRPr="00177BE1" w:rsidRDefault="00204B3B" w:rsidP="00204B3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DCA0A35" w14:textId="77777777" w:rsidR="00204B3B" w:rsidRPr="0094096E" w:rsidRDefault="00204B3B" w:rsidP="00204B3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7AF692C7" w14:textId="77777777" w:rsidR="00204B3B" w:rsidRPr="0077694C" w:rsidRDefault="00204B3B" w:rsidP="00204B3B">
      <w:pPr>
        <w:rPr>
          <w:sz w:val="14"/>
        </w:rPr>
      </w:pPr>
    </w:p>
    <w:p w14:paraId="6069E27D" w14:textId="77777777" w:rsidR="00204B3B" w:rsidRPr="0013765D" w:rsidRDefault="00204B3B" w:rsidP="00204B3B"/>
    <w:p w14:paraId="5433AA9E" w14:textId="2476832D" w:rsidR="00E42E4C" w:rsidRDefault="00F700A7" w:rsidP="00F700A7">
      <w:pPr>
        <w:pStyle w:val="Heading3"/>
      </w:pPr>
      <w:r>
        <w:lastRenderedPageBreak/>
        <w:t>1AC – Framing</w:t>
      </w:r>
    </w:p>
    <w:p w14:paraId="334A3B5B" w14:textId="77777777" w:rsidR="00BB4042" w:rsidRPr="002D44DC" w:rsidRDefault="00BB4042" w:rsidP="00BB4042">
      <w:pPr>
        <w:pStyle w:val="Heading4"/>
        <w:rPr>
          <w:rFonts w:cs="Calibri"/>
        </w:rPr>
      </w:pPr>
      <w:r w:rsidRPr="002D44DC">
        <w:rPr>
          <w:rFonts w:cs="Calibri"/>
        </w:rPr>
        <w:t xml:space="preserve">Mathematically </w:t>
      </w:r>
      <w:r w:rsidRPr="002D44DC">
        <w:rPr>
          <w:rFonts w:cs="Calibri"/>
          <w:u w:val="single"/>
        </w:rPr>
        <w:t>outweighs</w:t>
      </w:r>
      <w:r w:rsidRPr="002D44DC">
        <w:rPr>
          <w:rFonts w:cs="Calibri"/>
        </w:rPr>
        <w:t>.</w:t>
      </w:r>
    </w:p>
    <w:p w14:paraId="41D3E933" w14:textId="77777777" w:rsidR="00BB4042" w:rsidRPr="002D44DC" w:rsidRDefault="00BB4042" w:rsidP="00BB4042">
      <w:r w:rsidRPr="002D44DC">
        <w:rPr>
          <w:rStyle w:val="Heading4Char"/>
          <w:rFonts w:cs="Calibri"/>
        </w:rPr>
        <w:t>MacAskill 14</w:t>
      </w:r>
      <w:r w:rsidRPr="002D44DC">
        <w:t xml:space="preserve"> [William, Oxford Philosopher and youngest tenured philosopher in the world, Normative Uncertainty, 2014]</w:t>
      </w:r>
    </w:p>
    <w:p w14:paraId="79A62CE1" w14:textId="77777777" w:rsidR="00BB4042" w:rsidRPr="00F04E86" w:rsidRDefault="00BB4042" w:rsidP="00BB4042">
      <w:r w:rsidRPr="002D44DC">
        <w:rPr>
          <w:rStyle w:val="StyleUnderline"/>
        </w:rPr>
        <w:t xml:space="preserve">The human race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r w:rsidRPr="002D44DC">
        <w:rPr>
          <w:sz w:val="14"/>
        </w:rPr>
        <w:t xml:space="preserve">The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w:t>
      </w:r>
    </w:p>
    <w:p w14:paraId="7714AE65" w14:textId="77777777" w:rsidR="00BB4042" w:rsidRPr="00F601E6" w:rsidRDefault="00BB4042" w:rsidP="00BB4042"/>
    <w:p w14:paraId="7193199B" w14:textId="77777777" w:rsidR="00BB4042" w:rsidRPr="00BB4042" w:rsidRDefault="00BB4042" w:rsidP="00BB4042"/>
    <w:p w14:paraId="66E794A1" w14:textId="736737A1" w:rsidR="00F700A7" w:rsidRDefault="00F700A7" w:rsidP="00F700A7">
      <w:pPr>
        <w:pStyle w:val="Heading3"/>
      </w:pPr>
      <w:r>
        <w:lastRenderedPageBreak/>
        <w:t>1AC – Method</w:t>
      </w:r>
    </w:p>
    <w:p w14:paraId="59CE1399" w14:textId="77777777" w:rsidR="00F700A7" w:rsidRPr="00A402C1" w:rsidRDefault="00F700A7" w:rsidP="00F700A7">
      <w:pPr>
        <w:pStyle w:val="Heading4"/>
        <w:rPr>
          <w:u w:val="single"/>
        </w:rPr>
      </w:pPr>
      <w:r w:rsidRPr="00A402C1">
        <w:t xml:space="preserve">Framing settler colonialism through a totalizing lens makes indigenous liberation </w:t>
      </w:r>
      <w:r w:rsidRPr="00A402C1">
        <w:rPr>
          <w:u w:val="single"/>
        </w:rPr>
        <w:t>impossible</w:t>
      </w:r>
      <w:r w:rsidRPr="00A402C1">
        <w:t xml:space="preserve"> by setting the terms of victory as all-or-nothing—pessimism </w:t>
      </w:r>
      <w:r w:rsidRPr="00A402C1">
        <w:rPr>
          <w:u w:val="single"/>
        </w:rPr>
        <w:t>actively reifies</w:t>
      </w:r>
      <w:r w:rsidRPr="00A402C1">
        <w:t xml:space="preserve"> settler dominance – this is a straight turn to fatalism.</w:t>
      </w:r>
    </w:p>
    <w:p w14:paraId="51D2B504" w14:textId="77777777" w:rsidR="00F700A7" w:rsidRPr="00A402C1" w:rsidRDefault="00F700A7" w:rsidP="00F700A7">
      <w:r w:rsidRPr="00A402C1">
        <w:rPr>
          <w:rStyle w:val="Style13ptBold"/>
        </w:rPr>
        <w:t>Busbridge 18</w:t>
      </w:r>
      <w:r>
        <w:t xml:space="preserve"> [</w:t>
      </w:r>
      <w:r w:rsidRPr="00A402C1">
        <w:t>Research Fellow at the Centre for Dialogue, La Trobe University (Rachel, “Israel-Palestine and the Settler Colonial ‘Turn’: From Interpretation to Decolonization,” Theory, Culture &amp; Society Vol 35, Issue 1, 2018</w:t>
      </w:r>
      <w:r>
        <w:t>.]</w:t>
      </w:r>
    </w:p>
    <w:p w14:paraId="1B772B87" w14:textId="77777777" w:rsidR="00F700A7" w:rsidRPr="00BB4042" w:rsidRDefault="00F700A7" w:rsidP="00F700A7">
      <w:pPr>
        <w:rPr>
          <w:b/>
          <w:sz w:val="16"/>
        </w:rPr>
      </w:pPr>
      <w:r w:rsidRPr="00FC3993">
        <w:rPr>
          <w:b/>
          <w:u w:val="single"/>
        </w:rPr>
        <w:t>The prescription for decolonisation</w:t>
      </w:r>
      <w:r w:rsidRPr="00854298">
        <w:rPr>
          <w:sz w:val="16"/>
        </w:rPr>
        <w:t xml:space="preserve">—that is, </w:t>
      </w:r>
      <w:r w:rsidRPr="00FC3993">
        <w:rPr>
          <w:b/>
          <w:u w:val="single"/>
        </w:rPr>
        <w:t>a normative project committed to the</w:t>
      </w:r>
      <w:r w:rsidRPr="00A402C1">
        <w:rPr>
          <w:u w:val="single"/>
        </w:rPr>
        <w:t xml:space="preserve"> </w:t>
      </w:r>
      <w:r w:rsidRPr="00EC3E65">
        <w:rPr>
          <w:rStyle w:val="Emphasis"/>
        </w:rPr>
        <w:t>liberation of the colonised and the overturning of colonial relationships of power</w:t>
      </w:r>
      <w:r w:rsidRPr="00854298">
        <w:rPr>
          <w:sz w:val="16"/>
        </w:rPr>
        <w:t xml:space="preserve"> (Kohn &amp; McBride, 2011: 3)—</w:t>
      </w:r>
      <w:r w:rsidRPr="00A402C1">
        <w:rPr>
          <w:u w:val="single"/>
        </w:rPr>
        <w:t>is</w:t>
      </w:r>
      <w:r w:rsidRPr="00854298">
        <w:rPr>
          <w:sz w:val="16"/>
        </w:rPr>
        <w:t xml:space="preserve"> indeed </w:t>
      </w:r>
      <w:r w:rsidRPr="00FC3993">
        <w:rPr>
          <w:b/>
          <w:u w:val="single"/>
        </w:rPr>
        <w:t>one of the</w:t>
      </w:r>
      <w:r w:rsidRPr="00A402C1">
        <w:rPr>
          <w:u w:val="single"/>
        </w:rPr>
        <w:t xml:space="preserve"> </w:t>
      </w:r>
      <w:r w:rsidRPr="00EC3E65">
        <w:rPr>
          <w:rStyle w:val="Emphasis"/>
        </w:rPr>
        <w:t>most counterhegemonic implications</w:t>
      </w:r>
      <w:r w:rsidRPr="00FC3993">
        <w:rPr>
          <w:b/>
          <w:u w:val="single"/>
        </w:rPr>
        <w:t xml:space="preserve"> of the settler colonial paradigm</w:t>
      </w:r>
      <w:r w:rsidRPr="00854298">
        <w:rPr>
          <w:b/>
          <w:sz w:val="16"/>
        </w:rPr>
        <w:t xml:space="preserve"> </w:t>
      </w:r>
      <w:r w:rsidRPr="00854298">
        <w:rPr>
          <w:sz w:val="16"/>
        </w:rPr>
        <w:t xml:space="preserve">as applied to IsraelPalestine, </w:t>
      </w:r>
      <w:r w:rsidRPr="00FC3993">
        <w:rPr>
          <w:b/>
          <w:u w:val="single"/>
        </w:rPr>
        <w:t>potentially shifting it from a diagnostic frame to a prognostic one which offers a ‘proposed solution to the problem, or at least a plan of attack’</w:t>
      </w:r>
      <w:r w:rsidRPr="00854298">
        <w:rPr>
          <w:sz w:val="16"/>
        </w:rPr>
        <w:t xml:space="preserve"> (Benford &amp; Snow, 2000: 616). </w:t>
      </w:r>
      <w:r w:rsidRPr="00FC3993">
        <w:rPr>
          <w:b/>
          <w:u w:val="single"/>
        </w:rPr>
        <w:t>What</w:t>
      </w:r>
      <w:r w:rsidRPr="00854298">
        <w:rPr>
          <w:sz w:val="16"/>
        </w:rPr>
        <w:t xml:space="preserve">, however, </w:t>
      </w:r>
      <w:r w:rsidRPr="00FC3993">
        <w:rPr>
          <w:b/>
          <w:u w:val="single"/>
        </w:rPr>
        <w:t>does the settler colonial paradigm offer by way of</w:t>
      </w:r>
      <w:r w:rsidRPr="00A402C1">
        <w:rPr>
          <w:u w:val="single"/>
        </w:rPr>
        <w:t xml:space="preserve"> </w:t>
      </w:r>
      <w:r w:rsidRPr="00EC3E65">
        <w:rPr>
          <w:rStyle w:val="Emphasis"/>
        </w:rPr>
        <w:t>envisioning decolonisation</w:t>
      </w:r>
      <w:r w:rsidRPr="00A402C1">
        <w:rPr>
          <w:u w:val="single"/>
        </w:rPr>
        <w:t>?</w:t>
      </w:r>
      <w:r w:rsidRPr="00854298">
        <w:rPr>
          <w:sz w:val="16"/>
        </w:rPr>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w:t>
      </w:r>
      <w:r w:rsidRPr="00BB4042">
        <w:rPr>
          <w:sz w:val="16"/>
        </w:rPr>
        <w:t xml:space="preserve">of ties to the ‘motherland’), </w:t>
      </w:r>
      <w:r w:rsidRPr="00BB4042">
        <w:rPr>
          <w:b/>
          <w:u w:val="single"/>
        </w:rPr>
        <w:t>there is</w:t>
      </w:r>
      <w:r w:rsidRPr="00BB4042">
        <w:rPr>
          <w:sz w:val="16"/>
        </w:rPr>
        <w:t xml:space="preserve"> nevertheless </w:t>
      </w:r>
      <w:r w:rsidRPr="00BB4042">
        <w:rPr>
          <w:b/>
          <w:u w:val="single"/>
        </w:rPr>
        <w:t>a ‘</w:t>
      </w:r>
      <w:r w:rsidRPr="00BB4042">
        <w:rPr>
          <w:rStyle w:val="Emphasis"/>
        </w:rPr>
        <w:t>narrative deficit’ when it comes to imagining settler decolonisation</w:t>
      </w:r>
      <w:r w:rsidRPr="00BB4042">
        <w:rPr>
          <w:sz w:val="16"/>
        </w:rPr>
        <w:t xml:space="preserve">. While Veracini (2007) relates this deficit to a matter of conceptualisation, it is apparent that </w:t>
      </w:r>
      <w:r w:rsidRPr="00BB4042">
        <w:rPr>
          <w:u w:val="single"/>
        </w:rPr>
        <w:t xml:space="preserve">the </w:t>
      </w:r>
      <w:r w:rsidRPr="00BB4042">
        <w:rPr>
          <w:rStyle w:val="Emphasis"/>
        </w:rPr>
        <w:t>structural perspective</w:t>
      </w:r>
      <w:r w:rsidRPr="00BB4042">
        <w:rPr>
          <w:b/>
          <w:u w:val="single"/>
        </w:rPr>
        <w:t xml:space="preserve"> of the paradigm</w:t>
      </w:r>
      <w:r w:rsidRPr="00BB4042">
        <w:rPr>
          <w:b/>
          <w:sz w:val="16"/>
        </w:rPr>
        <w:t xml:space="preserve"> </w:t>
      </w:r>
      <w:r w:rsidRPr="00BB4042">
        <w:rPr>
          <w:sz w:val="16"/>
        </w:rPr>
        <w:t xml:space="preserve">in many ways </w:t>
      </w:r>
      <w:r w:rsidRPr="00BB4042">
        <w:t>closes down possibilities</w:t>
      </w:r>
      <w:r w:rsidRPr="00BB4042">
        <w:rPr>
          <w:b/>
          <w:u w:val="single"/>
        </w:rPr>
        <w:t xml:space="preserve"> </w:t>
      </w:r>
      <w:r w:rsidRPr="00BB4042">
        <w:rPr>
          <w:rStyle w:val="Emphasis"/>
        </w:rPr>
        <w:t>of imagining the type of social</w:t>
      </w:r>
      <w:r w:rsidRPr="00BB4042">
        <w:rPr>
          <w:b/>
          <w:u w:val="single"/>
        </w:rPr>
        <w:t xml:space="preserve"> and </w:t>
      </w:r>
      <w:r w:rsidRPr="00BB4042">
        <w:rPr>
          <w:rStyle w:val="Emphasis"/>
        </w:rPr>
        <w:t xml:space="preserve">political transformation </w:t>
      </w:r>
      <w:r w:rsidRPr="00BB4042">
        <w:rPr>
          <w:b/>
          <w:u w:val="single"/>
        </w:rPr>
        <w:t xml:space="preserve">to which the </w:t>
      </w:r>
      <w:r w:rsidRPr="00BB4042">
        <w:rPr>
          <w:rStyle w:val="Emphasis"/>
        </w:rPr>
        <w:t>notion of decolonisation aspires</w:t>
      </w:r>
      <w:r w:rsidRPr="00BB4042">
        <w:rPr>
          <w:sz w:val="16"/>
        </w:rPr>
        <w:t xml:space="preserve">. In this regard, </w:t>
      </w:r>
      <w:r w:rsidRPr="00BB4042">
        <w:rPr>
          <w:rStyle w:val="Emphasis"/>
        </w:rPr>
        <w:t>there is a</w:t>
      </w:r>
      <w:r w:rsidRPr="00BB4042">
        <w:rPr>
          <w:u w:val="single"/>
        </w:rPr>
        <w:t xml:space="preserve"> </w:t>
      </w:r>
      <w:r w:rsidRPr="00BB4042">
        <w:rPr>
          <w:rStyle w:val="Emphasis"/>
        </w:rPr>
        <w:t xml:space="preserve">worrying tendency </w:t>
      </w:r>
      <w:r w:rsidRPr="00BB4042">
        <w:rPr>
          <w:sz w:val="16"/>
        </w:rPr>
        <w:t>(</w:t>
      </w:r>
      <w:r w:rsidRPr="00BB4042">
        <w:rPr>
          <w:b/>
          <w:u w:val="single"/>
        </w:rPr>
        <w:t>if not</w:t>
      </w:r>
      <w:r w:rsidRPr="00BB4042">
        <w:rPr>
          <w:u w:val="single"/>
        </w:rPr>
        <w:t xml:space="preserve"> </w:t>
      </w:r>
      <w:r w:rsidRPr="00BB4042">
        <w:rPr>
          <w:rStyle w:val="Emphasis"/>
        </w:rPr>
        <w:t>tautological discrepancy</w:t>
      </w:r>
      <w:r w:rsidRPr="00BB4042">
        <w:rPr>
          <w:sz w:val="16"/>
        </w:rPr>
        <w:t xml:space="preserve">) </w:t>
      </w:r>
      <w:r w:rsidRPr="00BB4042">
        <w:rPr>
          <w:b/>
          <w:u w:val="single"/>
        </w:rPr>
        <w:t xml:space="preserve">in settler colonial studies, where the </w:t>
      </w:r>
      <w:r w:rsidRPr="00BB4042">
        <w:rPr>
          <w:rStyle w:val="Emphasis"/>
        </w:rPr>
        <w:t>only solution to settler colonialism is decolonisation</w:t>
      </w:r>
      <w:r w:rsidRPr="00BB4042">
        <w:rPr>
          <w:b/>
          <w:u w:val="single"/>
        </w:rPr>
        <w:t xml:space="preserve">—which a faithful adherence to the paradigm </w:t>
      </w:r>
      <w:r w:rsidRPr="00BB4042">
        <w:rPr>
          <w:rStyle w:val="Emphasis"/>
        </w:rPr>
        <w:t>renders largely unachievable</w:t>
      </w:r>
      <w:r w:rsidRPr="00BB4042">
        <w:rPr>
          <w:b/>
          <w:u w:val="single"/>
        </w:rPr>
        <w:t xml:space="preserve">, if not </w:t>
      </w:r>
      <w:r w:rsidRPr="00BB4042">
        <w:rPr>
          <w:rStyle w:val="Emphasis"/>
        </w:rPr>
        <w:t>impossible</w:t>
      </w:r>
      <w:r w:rsidRPr="00BB4042">
        <w:rPr>
          <w:b/>
          <w:sz w:val="16"/>
        </w:rPr>
        <w:t xml:space="preserve">. </w:t>
      </w:r>
    </w:p>
    <w:p w14:paraId="45CDA20D" w14:textId="77777777" w:rsidR="00F700A7" w:rsidRPr="00854298" w:rsidRDefault="00F700A7" w:rsidP="00F700A7">
      <w:pPr>
        <w:rPr>
          <w:sz w:val="16"/>
        </w:rPr>
      </w:pPr>
      <w:r w:rsidRPr="00BB4042">
        <w:rPr>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BB4042">
        <w:rPr>
          <w:b/>
          <w:u w:val="single"/>
        </w:rPr>
        <w:t>structuralism</w:t>
      </w:r>
      <w:r w:rsidRPr="00BB4042">
        <w:rPr>
          <w:sz w:val="16"/>
        </w:rPr>
        <w:t xml:space="preserve"> of this account </w:t>
      </w:r>
      <w:r w:rsidRPr="00BB4042">
        <w:rPr>
          <w:rStyle w:val="Emphasis"/>
        </w:rPr>
        <w:t>has immen</w:t>
      </w:r>
      <w:r w:rsidRPr="00EC3E65">
        <w:rPr>
          <w:rStyle w:val="Emphasis"/>
        </w:rPr>
        <w:t>se power as a means of mapping forms of injustice and indignity as well as strategies of resistance and</w:t>
      </w:r>
      <w:r w:rsidRPr="00854298">
        <w:rPr>
          <w:b/>
          <w:u w:val="single"/>
        </w:rPr>
        <w:t xml:space="preserve"> refusal</w:t>
      </w:r>
      <w:r w:rsidRPr="00854298">
        <w:rPr>
          <w:sz w:val="16"/>
        </w:rPr>
        <w:t xml:space="preserve">, and Wolfe is careful to show how transmutations of the logic of elimination are complex, variable, discontinuous and uneven. </w:t>
      </w:r>
      <w:r w:rsidRPr="00854298">
        <w:rPr>
          <w:b/>
          <w:u w:val="single"/>
        </w:rPr>
        <w:t xml:space="preserve">Yet, in </w:t>
      </w:r>
      <w:r w:rsidRPr="00EC3E65">
        <w:rPr>
          <w:rStyle w:val="Emphasis"/>
        </w:rPr>
        <w:t>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w:t>
      </w:r>
      <w:r w:rsidRPr="00854298">
        <w:rPr>
          <w:b/>
          <w:u w:val="single"/>
        </w:rPr>
        <w:t>. It</w:t>
      </w:r>
      <w:r w:rsidRPr="00854298">
        <w:rPr>
          <w:b/>
          <w:sz w:val="16"/>
        </w:rPr>
        <w:t xml:space="preserve"> </w:t>
      </w:r>
      <w:r w:rsidRPr="00EC3E65">
        <w:rPr>
          <w:sz w:val="16"/>
        </w:rPr>
        <w:t>thus</w:t>
      </w:r>
      <w:r w:rsidRPr="00854298">
        <w:rPr>
          <w:b/>
          <w:sz w:val="16"/>
        </w:rPr>
        <w:t xml:space="preserve"> </w:t>
      </w:r>
      <w:r w:rsidRPr="00EC3E65">
        <w:rPr>
          <w:rStyle w:val="Emphasis"/>
        </w:rPr>
        <w:t>hurtles from the past to the present into the future, never to be fully extinguished until the native is, or until history itself ends</w:t>
      </w:r>
      <w:r w:rsidRPr="00854298">
        <w:rPr>
          <w:b/>
          <w:u w:val="single"/>
        </w:rPr>
        <w:t xml:space="preserve">. </w:t>
      </w:r>
      <w:r w:rsidRPr="00533F56">
        <w:rPr>
          <w:b/>
          <w:highlight w:val="green"/>
          <w:u w:val="single"/>
        </w:rPr>
        <w:t>There is</w:t>
      </w:r>
      <w:r w:rsidRPr="00854298">
        <w:rPr>
          <w:b/>
          <w:u w:val="single"/>
        </w:rPr>
        <w:t xml:space="preserve"> thus </w:t>
      </w:r>
      <w:r w:rsidRPr="00533F56">
        <w:rPr>
          <w:b/>
          <w:highlight w:val="green"/>
          <w:u w:val="single"/>
        </w:rPr>
        <w:t xml:space="preserve">a </w:t>
      </w:r>
      <w:r w:rsidRPr="00DF3931">
        <w:rPr>
          <w:rStyle w:val="Emphasis"/>
          <w:highlight w:val="green"/>
        </w:rPr>
        <w:t>powerful ontological</w:t>
      </w:r>
      <w:r w:rsidRPr="00854298">
        <w:rPr>
          <w:sz w:val="16"/>
        </w:rPr>
        <w:t xml:space="preserve"> (if not metaphysical) </w:t>
      </w:r>
      <w:r w:rsidRPr="00DF3931">
        <w:rPr>
          <w:rStyle w:val="Emphasis"/>
          <w:highlight w:val="green"/>
        </w:rPr>
        <w:t>dimension</w:t>
      </w:r>
      <w:r w:rsidRPr="00854298">
        <w:rPr>
          <w:sz w:val="16"/>
        </w:rPr>
        <w:t xml:space="preserve"> to Wolfe’s account, </w:t>
      </w:r>
      <w:r w:rsidRPr="00533F56">
        <w:rPr>
          <w:b/>
          <w:highlight w:val="green"/>
          <w:u w:val="single"/>
        </w:rPr>
        <w:t>where</w:t>
      </w:r>
      <w:r w:rsidRPr="00854298">
        <w:rPr>
          <w:b/>
          <w:u w:val="single"/>
        </w:rPr>
        <w:t xml:space="preserve"> there is </w:t>
      </w:r>
      <w:r w:rsidRPr="00533F56">
        <w:rPr>
          <w:b/>
          <w:highlight w:val="green"/>
          <w:u w:val="single"/>
        </w:rPr>
        <w:t>such thing as a ‘</w:t>
      </w:r>
      <w:r w:rsidRPr="00DF3931">
        <w:rPr>
          <w:rStyle w:val="Emphasis"/>
          <w:highlight w:val="green"/>
        </w:rPr>
        <w:t>settler will’</w:t>
      </w:r>
      <w:r w:rsidRPr="00DF3931">
        <w:rPr>
          <w:rStyle w:val="Emphasis"/>
        </w:rPr>
        <w:t xml:space="preserve"> that</w:t>
      </w:r>
      <w:r w:rsidRPr="00854298">
        <w:rPr>
          <w:b/>
          <w:u w:val="single"/>
        </w:rPr>
        <w:t xml:space="preserve"> </w:t>
      </w:r>
      <w:r w:rsidRPr="00EC3E65">
        <w:rPr>
          <w:rStyle w:val="Emphasis"/>
        </w:rPr>
        <w:t>inherently desires the elimination of the native</w:t>
      </w:r>
      <w:r w:rsidRPr="00854298">
        <w:rPr>
          <w:b/>
          <w:u w:val="single"/>
        </w:rPr>
        <w:t xml:space="preserve"> </w:t>
      </w:r>
      <w:r w:rsidRPr="00533F56">
        <w:rPr>
          <w:b/>
          <w:highlight w:val="green"/>
          <w:u w:val="single"/>
        </w:rPr>
        <w:t>and the distinction</w:t>
      </w:r>
      <w:r w:rsidRPr="00854298">
        <w:rPr>
          <w:b/>
          <w:u w:val="single"/>
        </w:rPr>
        <w:t xml:space="preserve"> between the settler and native </w:t>
      </w:r>
      <w:r w:rsidRPr="00DF3931">
        <w:rPr>
          <w:rStyle w:val="Emphasis"/>
          <w:highlight w:val="green"/>
        </w:rPr>
        <w:t>can only</w:t>
      </w:r>
      <w:r w:rsidRPr="00DF3931">
        <w:rPr>
          <w:rStyle w:val="Emphasis"/>
        </w:rPr>
        <w:t xml:space="preserve"> ever </w:t>
      </w:r>
      <w:r w:rsidRPr="00DF3931">
        <w:rPr>
          <w:rStyle w:val="Emphasis"/>
          <w:highlight w:val="green"/>
        </w:rPr>
        <w:t>be categorical</w:t>
      </w:r>
      <w:r w:rsidRPr="00854298">
        <w:rPr>
          <w:b/>
          <w:u w:val="single"/>
        </w:rPr>
        <w:t>, founded as it is on the ‘primal binarism of the frontier’</w:t>
      </w:r>
      <w:r w:rsidRPr="00854298">
        <w:rPr>
          <w:sz w:val="16"/>
        </w:rPr>
        <w:t xml:space="preserve"> (2013a: 258). It is here that the differences between earlier settler colonial scholarship on Israel-Palestine and the recent settler colonial turn come into clearest view. While Jamal Hilal’s (1976) Marxist </w:t>
      </w:r>
      <w:r w:rsidRPr="00854298">
        <w:rPr>
          <w:sz w:val="16"/>
        </w:rPr>
        <w:lastRenderedPageBreak/>
        <w:t xml:space="preserve">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54298">
        <w:rPr>
          <w:b/>
          <w:u w:val="single"/>
        </w:rPr>
        <w:t>settler</w:t>
      </w:r>
      <w:r w:rsidRPr="00854298">
        <w:rPr>
          <w:sz w:val="16"/>
        </w:rPr>
        <w:t xml:space="preserve">, who </w:t>
      </w:r>
      <w:r w:rsidRPr="00854298">
        <w:rPr>
          <w:b/>
          <w:u w:val="single"/>
        </w:rPr>
        <w:t xml:space="preserve">seeks to </w:t>
      </w:r>
      <w:r w:rsidRPr="00EC3E65">
        <w:rPr>
          <w:rStyle w:val="Emphasis"/>
        </w:rPr>
        <w:t>destroy and replace the native</w:t>
      </w:r>
      <w:r w:rsidRPr="00854298">
        <w:rPr>
          <w:b/>
          <w:u w:val="single"/>
        </w:rPr>
        <w:t>, and native</w:t>
      </w:r>
      <w:r w:rsidRPr="00854298">
        <w:rPr>
          <w:sz w:val="16"/>
        </w:rPr>
        <w:t xml:space="preserve">, who </w:t>
      </w:r>
      <w:r w:rsidRPr="00DF3931">
        <w:rPr>
          <w:rStyle w:val="Emphasis"/>
          <w:highlight w:val="green"/>
        </w:rPr>
        <w:t>can only ever push back</w:t>
      </w:r>
      <w:r w:rsidRPr="00854298">
        <w:rPr>
          <w:sz w:val="16"/>
        </w:rPr>
        <w:t xml:space="preserve">. Indeed, </w:t>
      </w:r>
      <w:r w:rsidRPr="00854298">
        <w:rPr>
          <w:b/>
          <w:u w:val="single"/>
        </w:rPr>
        <w:t xml:space="preserve">if </w:t>
      </w:r>
      <w:r w:rsidRPr="00533F56">
        <w:rPr>
          <w:b/>
          <w:highlight w:val="green"/>
          <w:u w:val="single"/>
        </w:rPr>
        <w:t>the</w:t>
      </w:r>
      <w:r w:rsidRPr="00854298">
        <w:rPr>
          <w:b/>
          <w:u w:val="single"/>
        </w:rPr>
        <w:t xml:space="preserve"> settler colonial </w:t>
      </w:r>
      <w:r w:rsidRPr="00533F56">
        <w:rPr>
          <w:b/>
          <w:highlight w:val="green"/>
          <w:u w:val="single"/>
        </w:rPr>
        <w:t>paradigm</w:t>
      </w:r>
      <w:r w:rsidRPr="00854298">
        <w:rPr>
          <w:b/>
          <w:u w:val="single"/>
        </w:rPr>
        <w:t xml:space="preserve"> views history in</w:t>
      </w:r>
      <w:r w:rsidRPr="00854298">
        <w:rPr>
          <w:sz w:val="16"/>
        </w:rPr>
        <w:t xml:space="preserve"> similar </w:t>
      </w:r>
      <w:r w:rsidRPr="00854298">
        <w:rPr>
          <w:b/>
          <w:u w:val="single"/>
        </w:rPr>
        <w:t>teleological terms</w:t>
      </w:r>
      <w:r w:rsidRPr="00854298">
        <w:rPr>
          <w:sz w:val="16"/>
        </w:rPr>
        <w:t xml:space="preserve"> to the Marxist framework, </w:t>
      </w:r>
      <w:r w:rsidRPr="00854298">
        <w:rPr>
          <w:b/>
          <w:u w:val="single"/>
        </w:rPr>
        <w:t xml:space="preserve">it </w:t>
      </w:r>
      <w:r w:rsidRPr="00DF3931">
        <w:rPr>
          <w:rStyle w:val="Emphasis"/>
          <w:highlight w:val="green"/>
        </w:rPr>
        <w:t>does not offer</w:t>
      </w:r>
      <w:r w:rsidRPr="00533F56">
        <w:rPr>
          <w:b/>
          <w:highlight w:val="green"/>
          <w:u w:val="single"/>
        </w:rPr>
        <w:t xml:space="preserve"> the same hopeful</w:t>
      </w:r>
      <w:r w:rsidRPr="00854298">
        <w:rPr>
          <w:b/>
          <w:u w:val="single"/>
        </w:rPr>
        <w:t xml:space="preserve"> vision of </w:t>
      </w:r>
      <w:r w:rsidRPr="00854298">
        <w:rPr>
          <w:rStyle w:val="Emphasis"/>
        </w:rPr>
        <w:t xml:space="preserve">a </w:t>
      </w:r>
      <w:r w:rsidRPr="00533F56">
        <w:rPr>
          <w:rStyle w:val="Emphasis"/>
          <w:highlight w:val="green"/>
        </w:rPr>
        <w:t>liberated future</w:t>
      </w:r>
      <w:r w:rsidRPr="00854298">
        <w:rPr>
          <w:sz w:val="16"/>
        </w:rPr>
        <w:t xml:space="preserve">. After all, </w:t>
      </w:r>
      <w:r w:rsidRPr="00533F56">
        <w:rPr>
          <w:b/>
          <w:highlight w:val="green"/>
          <w:u w:val="single"/>
        </w:rPr>
        <w:t xml:space="preserve">settler colonialism has </w:t>
      </w:r>
      <w:r w:rsidRPr="00DF3931">
        <w:rPr>
          <w:rStyle w:val="Emphasis"/>
          <w:highlight w:val="green"/>
        </w:rPr>
        <w:t>only one story to tell—‘either total victory or total failure’</w:t>
      </w:r>
      <w:r w:rsidRPr="00854298">
        <w:rPr>
          <w:sz w:val="16"/>
        </w:rPr>
        <w:t xml:space="preserve"> (Veracini, 2007). </w:t>
      </w:r>
    </w:p>
    <w:p w14:paraId="7CCE958D" w14:textId="77777777" w:rsidR="00F700A7" w:rsidRPr="00854298" w:rsidRDefault="00F700A7" w:rsidP="00F700A7">
      <w:pPr>
        <w:rPr>
          <w:sz w:val="16"/>
        </w:rPr>
      </w:pPr>
      <w:r w:rsidRPr="00854298">
        <w:rPr>
          <w:sz w:val="16"/>
        </w:rPr>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1C4C3158" w14:textId="77777777" w:rsidR="00F700A7" w:rsidRPr="00854298" w:rsidRDefault="00F700A7" w:rsidP="00F700A7">
      <w:pPr>
        <w:rPr>
          <w:sz w:val="16"/>
        </w:rPr>
      </w:pPr>
      <w:r w:rsidRPr="00854298">
        <w:rPr>
          <w:sz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320DBED5" w14:textId="77777777" w:rsidR="00F700A7" w:rsidRPr="00854298" w:rsidRDefault="00F700A7" w:rsidP="00F700A7">
      <w:pPr>
        <w:rPr>
          <w:sz w:val="16"/>
        </w:rPr>
      </w:pPr>
      <w:r w:rsidRPr="00854298">
        <w:rPr>
          <w:sz w:val="16"/>
        </w:rPr>
        <w:t xml:space="preserve">The ‘primal binarism of the frontier’ plays a particularly ambivalent role in Veracini’s (2011: 6) formulation, where </w:t>
      </w:r>
      <w:r w:rsidRPr="00EC3E65">
        <w:rPr>
          <w:rStyle w:val="Emphasis"/>
        </w:rPr>
        <w:t>the categorical distinction between settler and native obstructs the ‘possibility o</w:t>
      </w:r>
      <w:r w:rsidRPr="00FC3993">
        <w:rPr>
          <w:b/>
          <w:u w:val="single"/>
        </w:rPr>
        <w:t>f a genuinely decolonised relationship’</w:t>
      </w:r>
      <w:r w:rsidRPr="00854298">
        <w:rPr>
          <w:sz w:val="16"/>
        </w:rPr>
        <w:t xml:space="preserve"> (by virtue of its lopsidedness) </w:t>
      </w:r>
      <w:r w:rsidRPr="00FC3993">
        <w:rPr>
          <w:b/>
          <w:u w:val="single"/>
        </w:rPr>
        <w:t xml:space="preserve">yet is </w:t>
      </w:r>
      <w:r w:rsidRPr="00EC3E65">
        <w:rPr>
          <w:rStyle w:val="Emphasis"/>
        </w:rPr>
        <w:t>a necessary political strategy to guard against the absorption of Indigenous people into the settler fold, which would represent settler colonialism’s final victory</w:t>
      </w:r>
      <w:r w:rsidRPr="00854298">
        <w:rPr>
          <w:sz w:val="16"/>
        </w:rPr>
        <w:t xml:space="preserve">. </w:t>
      </w:r>
      <w:r w:rsidRPr="00FC3993">
        <w:rPr>
          <w:b/>
          <w:u w:val="single"/>
        </w:rPr>
        <w:t>The battle here is between a ‘settler colonialism [that] is designed to produce a fundamental discontinuity as its “logic of elimination” runs its course until it actually extinguishes the settler colonial relation’ and an anti-colonial struggle that ‘</w:t>
      </w:r>
      <w:r w:rsidRPr="00EC3E65">
        <w:rPr>
          <w:rStyle w:val="Emphasis"/>
        </w:rPr>
        <w:t>must aim to keep the settler-indigenous relationship going’</w:t>
      </w:r>
      <w:r w:rsidRPr="00854298">
        <w:rPr>
          <w:sz w:val="16"/>
        </w:rPr>
        <w:t xml:space="preserve"> (2011: 7). In other words, </w:t>
      </w:r>
      <w:r w:rsidRPr="00FC3993">
        <w:rPr>
          <w:b/>
          <w:u w:val="single"/>
        </w:rPr>
        <w:t>the categorical distinction produced by the frontier</w:t>
      </w:r>
      <w:r w:rsidRPr="00A402C1">
        <w:rPr>
          <w:u w:val="single"/>
        </w:rPr>
        <w:t xml:space="preserve"> </w:t>
      </w:r>
      <w:r w:rsidRPr="00EC3E65">
        <w:rPr>
          <w:rStyle w:val="Emphasis"/>
        </w:rPr>
        <w:t>must be maintained in order to struggle against its effects</w:t>
      </w:r>
      <w:r w:rsidRPr="00854298">
        <w:rPr>
          <w:sz w:val="16"/>
        </w:rPr>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545EBE41" w14:textId="77777777" w:rsidR="00F700A7" w:rsidRPr="00854298" w:rsidRDefault="00F700A7" w:rsidP="00F700A7">
      <w:pPr>
        <w:rPr>
          <w:sz w:val="16"/>
        </w:rPr>
      </w:pPr>
      <w:r w:rsidRPr="00854298">
        <w:rPr>
          <w:sz w:val="16"/>
        </w:rPr>
        <w:t xml:space="preserve">Scholars have long reckoned with the ambivalence of the settler colonial situation, which is simultaneously colonial and postcolonial, colonising and decolonising (Curthoys, 1999: 288). </w:t>
      </w:r>
      <w:r w:rsidRPr="00854298">
        <w:rPr>
          <w:b/>
          <w:u w:val="single"/>
        </w:rPr>
        <w:t>Given the generally dreadful</w:t>
      </w:r>
      <w:r w:rsidRPr="00854298">
        <w:rPr>
          <w:sz w:val="16"/>
        </w:rPr>
        <w:t xml:space="preserve"> Fourth World </w:t>
      </w:r>
      <w:r w:rsidRPr="00854298">
        <w:rPr>
          <w:b/>
          <w:u w:val="single"/>
        </w:rPr>
        <w:t>circumstances facing many Indigenous peoples</w:t>
      </w:r>
      <w:r w:rsidRPr="00854298">
        <w:rPr>
          <w:sz w:val="16"/>
        </w:rPr>
        <w:t xml:space="preserve"> in settler societies, </w:t>
      </w:r>
      <w:r w:rsidRPr="00854298">
        <w:rPr>
          <w:b/>
          <w:u w:val="single"/>
        </w:rPr>
        <w:t xml:space="preserve">it </w:t>
      </w:r>
      <w:r w:rsidRPr="00EC3E65">
        <w:rPr>
          <w:rStyle w:val="Emphasis"/>
        </w:rPr>
        <w:t>could be argued that</w:t>
      </w:r>
      <w:r w:rsidRPr="00854298">
        <w:rPr>
          <w:b/>
          <w:u w:val="single"/>
        </w:rPr>
        <w:t xml:space="preserve"> there is good reason for</w:t>
      </w:r>
      <w:r w:rsidRPr="00854298">
        <w:rPr>
          <w:sz w:val="16"/>
        </w:rPr>
        <w:t xml:space="preserve"> such </w:t>
      </w:r>
      <w:r w:rsidRPr="00EC3E65">
        <w:rPr>
          <w:rStyle w:val="Emphasis"/>
        </w:rPr>
        <w:t>pessimism</w:t>
      </w:r>
      <w:r w:rsidRPr="00854298">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C3E65">
        <w:rPr>
          <w:rStyle w:val="Emphasis"/>
        </w:rPr>
        <w:t>Nonetheless</w:t>
      </w:r>
      <w:r w:rsidRPr="00854298">
        <w:rPr>
          <w:b/>
          <w:u w:val="single"/>
        </w:rPr>
        <w:t xml:space="preserve">, </w:t>
      </w:r>
      <w:r w:rsidRPr="00533F56">
        <w:rPr>
          <w:b/>
          <w:highlight w:val="green"/>
          <w:u w:val="single"/>
        </w:rPr>
        <w:t xml:space="preserve">the </w:t>
      </w:r>
      <w:r w:rsidRPr="00DF3931">
        <w:rPr>
          <w:rStyle w:val="Emphasis"/>
          <w:highlight w:val="green"/>
        </w:rPr>
        <w:t>fatalism</w:t>
      </w:r>
      <w:r w:rsidRPr="00854298">
        <w:rPr>
          <w:b/>
          <w:u w:val="single"/>
        </w:rPr>
        <w:t xml:space="preserve"> of the settler colonial paradigm</w:t>
      </w:r>
      <w:r w:rsidRPr="00854298">
        <w:rPr>
          <w:sz w:val="16"/>
        </w:rPr>
        <w:t xml:space="preserve">—whereby decolonisation is by and large put beyond the realms of </w:t>
      </w:r>
      <w:r w:rsidRPr="00BB4042">
        <w:rPr>
          <w:sz w:val="16"/>
        </w:rPr>
        <w:t>possibility—</w:t>
      </w:r>
      <w:r w:rsidRPr="00BB4042">
        <w:rPr>
          <w:b/>
          <w:u w:val="single"/>
        </w:rPr>
        <w:t>has</w:t>
      </w:r>
      <w:r w:rsidRPr="00BB4042">
        <w:rPr>
          <w:sz w:val="16"/>
        </w:rPr>
        <w:t xml:space="preserve"> seen it </w:t>
      </w:r>
      <w:r w:rsidRPr="00BB4042">
        <w:rPr>
          <w:b/>
          <w:u w:val="single"/>
        </w:rPr>
        <w:t xml:space="preserve">come </w:t>
      </w:r>
      <w:r w:rsidRPr="00BB4042">
        <w:rPr>
          <w:rStyle w:val="Emphasis"/>
        </w:rPr>
        <w:t xml:space="preserve">under considerable critique for </w:t>
      </w:r>
      <w:r w:rsidRPr="00DF3931">
        <w:rPr>
          <w:rStyle w:val="Emphasis"/>
          <w:highlight w:val="green"/>
        </w:rPr>
        <w:t>reify</w:t>
      </w:r>
      <w:r w:rsidRPr="00BB4042">
        <w:rPr>
          <w:rStyle w:val="Emphasis"/>
        </w:rPr>
        <w:t>ing</w:t>
      </w:r>
      <w:r w:rsidRPr="00DF3931">
        <w:rPr>
          <w:rStyle w:val="Emphasis"/>
          <w:highlight w:val="green"/>
        </w:rPr>
        <w:t xml:space="preserve"> set</w:t>
      </w:r>
      <w:r w:rsidRPr="00BB4042">
        <w:rPr>
          <w:rStyle w:val="Emphasis"/>
        </w:rPr>
        <w:t xml:space="preserve">tler </w:t>
      </w:r>
      <w:r w:rsidRPr="00DF3931">
        <w:rPr>
          <w:rStyle w:val="Emphasis"/>
          <w:highlight w:val="green"/>
        </w:rPr>
        <w:t>col</w:t>
      </w:r>
      <w:r w:rsidRPr="00BB4042">
        <w:rPr>
          <w:rStyle w:val="Emphasis"/>
        </w:rPr>
        <w:t xml:space="preserve">onialism </w:t>
      </w:r>
      <w:r w:rsidRPr="00DF3931">
        <w:rPr>
          <w:rStyle w:val="Emphasis"/>
          <w:highlight w:val="green"/>
        </w:rPr>
        <w:t>as a</w:t>
      </w:r>
      <w:r w:rsidRPr="00854298">
        <w:rPr>
          <w:b/>
          <w:u w:val="single"/>
        </w:rPr>
        <w:t xml:space="preserve"> transhistorical </w:t>
      </w:r>
      <w:r w:rsidRPr="00533F56">
        <w:rPr>
          <w:b/>
          <w:highlight w:val="green"/>
          <w:u w:val="single"/>
        </w:rPr>
        <w:t>meta-structure where colonial relations</w:t>
      </w:r>
      <w:r w:rsidRPr="00854298">
        <w:rPr>
          <w:b/>
          <w:u w:val="single"/>
        </w:rPr>
        <w:t xml:space="preserve"> of domination </w:t>
      </w:r>
      <w:r w:rsidRPr="00533F56">
        <w:rPr>
          <w:b/>
          <w:highlight w:val="green"/>
          <w:u w:val="single"/>
        </w:rPr>
        <w:t xml:space="preserve">are </w:t>
      </w:r>
      <w:r w:rsidRPr="00DF3931">
        <w:rPr>
          <w:rStyle w:val="Emphasis"/>
          <w:highlight w:val="green"/>
        </w:rPr>
        <w:t>inevitable</w:t>
      </w:r>
      <w:r w:rsidRPr="00854298">
        <w:rPr>
          <w:sz w:val="16"/>
        </w:rPr>
        <w:t xml:space="preserve"> (Macoun &amp; S</w:t>
      </w:r>
      <w:r w:rsidRPr="00BB4042">
        <w:rPr>
          <w:sz w:val="16"/>
        </w:rPr>
        <w:t xml:space="preserve">trakosch, 2013: 435; Snelgrove et al., 2014: 9). </w:t>
      </w:r>
      <w:r w:rsidRPr="00BB4042">
        <w:rPr>
          <w:rStyle w:val="Emphasis"/>
        </w:rPr>
        <w:t>Not only does</w:t>
      </w:r>
      <w:r w:rsidRPr="00BB4042">
        <w:rPr>
          <w:sz w:val="16"/>
        </w:rPr>
        <w:t xml:space="preserve"> Wolfe’s</w:t>
      </w:r>
      <w:r w:rsidRPr="00854298">
        <w:rPr>
          <w:sz w:val="16"/>
        </w:rPr>
        <w:t xml:space="preserve"> </w:t>
      </w:r>
      <w:r w:rsidRPr="00533F56">
        <w:rPr>
          <w:b/>
          <w:highlight w:val="green"/>
          <w:u w:val="single"/>
        </w:rPr>
        <w:t xml:space="preserve">ontology </w:t>
      </w:r>
      <w:r w:rsidRPr="00DF3931">
        <w:rPr>
          <w:rStyle w:val="Emphasis"/>
          <w:highlight w:val="green"/>
        </w:rPr>
        <w:t>erase contingency</w:t>
      </w:r>
      <w:r w:rsidRPr="00854298">
        <w:rPr>
          <w:b/>
          <w:u w:val="single"/>
        </w:rPr>
        <w:t xml:space="preserve">, </w:t>
      </w:r>
      <w:r w:rsidRPr="00EC3E65">
        <w:rPr>
          <w:rStyle w:val="Emphasis"/>
        </w:rPr>
        <w:t>heterogeneity</w:t>
      </w:r>
      <w:r w:rsidRPr="00854298">
        <w:rPr>
          <w:b/>
          <w:u w:val="single"/>
        </w:rPr>
        <w:t xml:space="preserve"> </w:t>
      </w:r>
      <w:r w:rsidRPr="00533F56">
        <w:rPr>
          <w:b/>
          <w:highlight w:val="green"/>
          <w:u w:val="single"/>
        </w:rPr>
        <w:t>and</w:t>
      </w:r>
      <w:r w:rsidRPr="00854298">
        <w:rPr>
          <w:b/>
          <w:u w:val="single"/>
        </w:rPr>
        <w:t xml:space="preserve"> (crucially) </w:t>
      </w:r>
      <w:r w:rsidRPr="00533F56">
        <w:rPr>
          <w:b/>
          <w:iCs/>
          <w:highlight w:val="green"/>
          <w:u w:val="single"/>
          <w:bdr w:val="single" w:sz="8" w:space="0" w:color="auto"/>
        </w:rPr>
        <w:t>agency</w:t>
      </w:r>
      <w:r w:rsidRPr="00854298">
        <w:rPr>
          <w:sz w:val="16"/>
        </w:rPr>
        <w:t xml:space="preserve"> (Merlan, 1997; Rowse, 2014), </w:t>
      </w:r>
      <w:r w:rsidRPr="00854298">
        <w:rPr>
          <w:b/>
          <w:u w:val="single"/>
        </w:rPr>
        <w:t xml:space="preserve">but its polarised framework </w:t>
      </w:r>
      <w:r w:rsidRPr="00EC3E65">
        <w:rPr>
          <w:rStyle w:val="Emphasis"/>
        </w:rPr>
        <w:t>effectively ‘puts politics to death’</w:t>
      </w:r>
      <w:r w:rsidRPr="00854298">
        <w:rPr>
          <w:sz w:val="16"/>
        </w:rPr>
        <w:t xml:space="preserve"> (Svirsky, 2014: 327). In </w:t>
      </w:r>
      <w:r w:rsidRPr="00854298">
        <w:rPr>
          <w:sz w:val="16"/>
        </w:rPr>
        <w:lastRenderedPageBreak/>
        <w:t xml:space="preserve">response to such critiques, Wolfe (2013a: 213) suggests that ‘the repudiation of binarism’ may just represent a ‘settler perspective’. However, as Elizabeth Povinelli (1997: 22) has astutely shown, it is in this regard that </w:t>
      </w:r>
      <w:r w:rsidRPr="00BB4042">
        <w:rPr>
          <w:b/>
          <w:u w:val="single"/>
        </w:rPr>
        <w:t xml:space="preserve">the </w:t>
      </w:r>
      <w:r w:rsidRPr="00DF3931">
        <w:rPr>
          <w:rStyle w:val="Emphasis"/>
          <w:highlight w:val="green"/>
        </w:rPr>
        <w:t>totalising logic</w:t>
      </w:r>
      <w:r w:rsidRPr="00854298">
        <w:rPr>
          <w:b/>
          <w:u w:val="single"/>
        </w:rPr>
        <w:t xml:space="preserve"> of</w:t>
      </w:r>
      <w:r w:rsidRPr="00854298">
        <w:rPr>
          <w:sz w:val="16"/>
        </w:rPr>
        <w:t xml:space="preserve"> Wolfe’s </w:t>
      </w:r>
      <w:r w:rsidRPr="00854298">
        <w:rPr>
          <w:b/>
          <w:u w:val="single"/>
        </w:rPr>
        <w:t xml:space="preserve">structure of invasion </w:t>
      </w:r>
      <w:r w:rsidRPr="00DF3931">
        <w:rPr>
          <w:rStyle w:val="Emphasis"/>
          <w:highlight w:val="green"/>
        </w:rPr>
        <w:t xml:space="preserve">rests on a </w:t>
      </w:r>
      <w:r w:rsidRPr="00BB4042">
        <w:rPr>
          <w:rStyle w:val="Emphasis"/>
        </w:rPr>
        <w:t xml:space="preserve">disciplinary </w:t>
      </w:r>
      <w:r w:rsidRPr="00DF3931">
        <w:rPr>
          <w:rStyle w:val="Emphasis"/>
          <w:highlight w:val="green"/>
        </w:rPr>
        <w:t>gesture where</w:t>
      </w:r>
      <w:r w:rsidRPr="00DF3931">
        <w:rPr>
          <w:rStyle w:val="Emphasis"/>
        </w:rPr>
        <w:t xml:space="preserve"> ‘any </w:t>
      </w:r>
      <w:r w:rsidRPr="00DF3931">
        <w:rPr>
          <w:rStyle w:val="Emphasis"/>
          <w:highlight w:val="green"/>
        </w:rPr>
        <w:t>discussion which does not insist on the polarity of the</w:t>
      </w:r>
      <w:r w:rsidRPr="00DF3931">
        <w:rPr>
          <w:rStyle w:val="Emphasis"/>
        </w:rPr>
        <w:t xml:space="preserve"> [settler] colonial </w:t>
      </w:r>
      <w:r w:rsidRPr="00DF3931">
        <w:rPr>
          <w:rStyle w:val="Emphasis"/>
          <w:highlight w:val="green"/>
        </w:rPr>
        <w:t>project’ is assimilationist</w:t>
      </w:r>
      <w:r w:rsidRPr="00DF3931">
        <w:rPr>
          <w:rStyle w:val="Emphasis"/>
        </w:rPr>
        <w:t xml:space="preserve">, worse still, </w:t>
      </w:r>
      <w:r w:rsidRPr="00DF3931">
        <w:rPr>
          <w:rStyle w:val="Emphasis"/>
          <w:highlight w:val="green"/>
        </w:rPr>
        <w:t>genocidal in effect</w:t>
      </w:r>
      <w:r w:rsidRPr="00DF3931">
        <w:rPr>
          <w:rStyle w:val="Emphasis"/>
        </w:rPr>
        <w:t xml:space="preserve"> if not intent. </w:t>
      </w:r>
      <w:r w:rsidRPr="00DF3931">
        <w:rPr>
          <w:rStyle w:val="Emphasis"/>
          <w:highlight w:val="green"/>
        </w:rPr>
        <w:t>Any attempt to</w:t>
      </w:r>
      <w:r w:rsidRPr="00DF3931">
        <w:rPr>
          <w:rStyle w:val="Emphasis"/>
        </w:rPr>
        <w:t xml:space="preserve"> ‘explore the dialogical or hybrid nature of colonial subjectivity’—which would entail </w:t>
      </w:r>
      <w:r w:rsidRPr="00DF3931">
        <w:rPr>
          <w:rStyle w:val="Emphasis"/>
          <w:highlight w:val="green"/>
        </w:rPr>
        <w:t>work</w:t>
      </w:r>
      <w:r w:rsidRPr="00DF3931">
        <w:rPr>
          <w:rStyle w:val="Emphasis"/>
        </w:rPr>
        <w:t xml:space="preserve">ing </w:t>
      </w:r>
      <w:r w:rsidRPr="00DF3931">
        <w:rPr>
          <w:rStyle w:val="Emphasis"/>
          <w:highlight w:val="green"/>
        </w:rPr>
        <w:t>beyond</w:t>
      </w:r>
      <w:r w:rsidRPr="00DF3931">
        <w:rPr>
          <w:rStyle w:val="Emphasis"/>
        </w:rPr>
        <w:t xml:space="preserve"> the bounds of </w:t>
      </w:r>
      <w:r w:rsidRPr="00DF3931">
        <w:rPr>
          <w:rStyle w:val="Emphasis"/>
          <w:highlight w:val="green"/>
        </w:rPr>
        <w:t>absolute polarity—is disciplined as complicit</w:t>
      </w:r>
      <w:r w:rsidRPr="00DF3931">
        <w:rPr>
          <w:rStyle w:val="Emphasis"/>
        </w:rPr>
        <w:t xml:space="preserve"> in the settler colonial project itself, leaving ‘the only nonassimilationist position one that adheres strictly and solely to a critique of [settler] state discourse’. </w:t>
      </w:r>
      <w:r w:rsidRPr="00DF3931">
        <w:rPr>
          <w:rStyle w:val="Emphasis"/>
          <w:highlight w:val="green"/>
        </w:rPr>
        <w:t>This</w:t>
      </w:r>
      <w:r w:rsidRPr="00DF3931">
        <w:rPr>
          <w:rStyle w:val="Emphasis"/>
        </w:rPr>
        <w:t xml:space="preserve"> gesture </w:t>
      </w:r>
      <w:r w:rsidRPr="00BB4042">
        <w:rPr>
          <w:rStyle w:val="Emphasis"/>
        </w:rPr>
        <w:t xml:space="preserve">not only </w:t>
      </w:r>
      <w:r w:rsidRPr="00DF3931">
        <w:rPr>
          <w:rStyle w:val="Emphasis"/>
          <w:highlight w:val="green"/>
        </w:rPr>
        <w:t>disallows the possibility of counter-publics and strategic alliances</w:t>
      </w:r>
      <w:r w:rsidRPr="00DF3931">
        <w:rPr>
          <w:rStyle w:val="Emphasis"/>
        </w:rPr>
        <w:t xml:space="preserve"> (even limited ones), but also </w:t>
      </w:r>
      <w:r w:rsidRPr="00DF3931">
        <w:rPr>
          <w:rStyle w:val="Emphasis"/>
          <w:highlight w:val="green"/>
        </w:rPr>
        <w:t xml:space="preserve">comes dangerously close to </w:t>
      </w:r>
      <w:r w:rsidRPr="00DF3931">
        <w:rPr>
          <w:rStyle w:val="Emphasis"/>
        </w:rPr>
        <w:t>‘</w:t>
      </w:r>
      <w:r w:rsidRPr="00DF3931">
        <w:rPr>
          <w:rStyle w:val="Emphasis"/>
          <w:highlight w:val="green"/>
        </w:rPr>
        <w:t>resistance as acquiescence</w:t>
      </w:r>
      <w:r w:rsidRPr="00DF3931">
        <w:rPr>
          <w:rStyle w:val="Emphasis"/>
        </w:rPr>
        <w:t xml:space="preserve">’ insofar as the </w:t>
      </w:r>
      <w:r w:rsidRPr="00BB4042">
        <w:rPr>
          <w:rStyle w:val="Emphasis"/>
        </w:rPr>
        <w:t>settler colonial studies scholar may malign the structures set in play by settler colonialism, but only from a safe distance unsullied by the messiness of ambivalences and contradictions of settler and Native subjectivities and relations. Opposition is thus left as our only option</w:t>
      </w:r>
      <w:r w:rsidRPr="00BB4042">
        <w:rPr>
          <w:b/>
          <w:u w:val="single"/>
        </w:rPr>
        <w:t>, but</w:t>
      </w:r>
      <w:r w:rsidRPr="00BB4042">
        <w:rPr>
          <w:sz w:val="16"/>
        </w:rPr>
        <w:t xml:space="preserve">, as we know from critical anti-colonial and postcolonial scholarship, </w:t>
      </w:r>
      <w:r w:rsidRPr="00BB4042">
        <w:rPr>
          <w:b/>
          <w:u w:val="single"/>
        </w:rPr>
        <w:t>opposition</w:t>
      </w:r>
      <w:r w:rsidRPr="00BB4042">
        <w:rPr>
          <w:sz w:val="16"/>
        </w:rPr>
        <w:t xml:space="preserve"> in itself </w:t>
      </w:r>
      <w:r w:rsidRPr="00BB4042">
        <w:rPr>
          <w:b/>
          <w:u w:val="single"/>
        </w:rPr>
        <w:t xml:space="preserve">is </w:t>
      </w:r>
      <w:r w:rsidRPr="00BB4042">
        <w:rPr>
          <w:rStyle w:val="Emphasis"/>
        </w:rPr>
        <w:t>not decolonisation</w:t>
      </w:r>
      <w:r w:rsidRPr="00BB4042">
        <w:rPr>
          <w:sz w:val="16"/>
        </w:rPr>
        <w:t>.</w:t>
      </w:r>
    </w:p>
    <w:p w14:paraId="51B5AB63" w14:textId="77777777" w:rsidR="00F700A7" w:rsidRDefault="00F700A7" w:rsidP="00F700A7"/>
    <w:p w14:paraId="0D48AB72" w14:textId="77777777" w:rsidR="00BB4042" w:rsidRPr="00100679" w:rsidRDefault="00BB4042" w:rsidP="00BB4042">
      <w:pPr>
        <w:pStyle w:val="Heading4"/>
        <w:rPr>
          <w:rFonts w:cs="Arial"/>
        </w:rPr>
      </w:pPr>
      <w:r w:rsidRPr="00292257">
        <w:rPr>
          <w:rFonts w:cs="Arial"/>
        </w:rPr>
        <w:t>Apocalyptic images challenge</w:t>
      </w:r>
      <w:r>
        <w:rPr>
          <w:rFonts w:cs="Arial"/>
        </w:rPr>
        <w:t xml:space="preserve"> dominant power structures to create futures of social justice </w:t>
      </w:r>
    </w:p>
    <w:p w14:paraId="37E5F0E2" w14:textId="77777777" w:rsidR="00BB4042" w:rsidRPr="00292257" w:rsidRDefault="00BB4042" w:rsidP="00BB404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B56D7FC" w14:textId="77777777" w:rsidR="00BB4042" w:rsidRPr="00635624" w:rsidRDefault="00BB4042" w:rsidP="00BB4042">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w:t>
      </w:r>
      <w:r w:rsidRPr="00292257">
        <w:lastRenderedPageBreak/>
        <w:t xml:space="preserve">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13EE12A0" w14:textId="77777777" w:rsidR="00BB4042" w:rsidRPr="00903D89" w:rsidRDefault="00BB4042" w:rsidP="00BB4042">
      <w:pPr>
        <w:pStyle w:val="Heading4"/>
      </w:pPr>
      <w:r w:rsidRPr="00903D89">
        <w:lastRenderedPageBreak/>
        <w:t xml:space="preserve">Failure to recognize the </w:t>
      </w:r>
      <w:r w:rsidRPr="00903D89">
        <w:rPr>
          <w:u w:val="single"/>
        </w:rPr>
        <w:t>contingent</w:t>
      </w:r>
      <w:r w:rsidRPr="00903D89">
        <w:t xml:space="preserve"> nature of the world </w:t>
      </w:r>
      <w:r w:rsidRPr="00903D89">
        <w:rPr>
          <w:u w:val="single"/>
        </w:rPr>
        <w:t>fractures solidarity</w:t>
      </w:r>
      <w:r w:rsidRPr="00903D89">
        <w:t xml:space="preserve"> by foreclosing </w:t>
      </w:r>
      <w:r>
        <w:t>discussion of other forms of oppression</w:t>
      </w:r>
      <w:r w:rsidRPr="00903D89">
        <w:t xml:space="preserve"> in favor of an over-determined, essentialized structuralism</w:t>
      </w:r>
      <w:r>
        <w:t>.</w:t>
      </w:r>
    </w:p>
    <w:p w14:paraId="2F4D507A" w14:textId="77777777" w:rsidR="00BB4042" w:rsidRPr="00903D89" w:rsidRDefault="00BB4042" w:rsidP="00BB4042">
      <w:r w:rsidRPr="00903D89">
        <w:t xml:space="preserve">Joanne </w:t>
      </w:r>
      <w:r w:rsidRPr="00903D89">
        <w:rPr>
          <w:rStyle w:val="Style13ptBold"/>
        </w:rPr>
        <w:t>BARKER 17</w:t>
      </w:r>
      <w:r w:rsidRPr="00903D89">
        <w:t xml:space="preserve">, Professor of American Indian Studies at San Francisco State University, former Visiting Scholar in the American Indian Studies Program of the Inter-American Cultures Institute at UCLA, has received fellowships from the University of California, the Rockefeller Foundation, and the Ford Foundation, self-identifies as an enrolled member of the Delaware Tribe of Indians, holds a Ph.D. in the History of Consciousness from the University of California-Santa Cruz [“The Analytic Constraints of Settler Colonialism,” </w:t>
      </w:r>
      <w:r w:rsidRPr="00903D89">
        <w:rPr>
          <w:i/>
        </w:rPr>
        <w:t>Tequila Sovereign</w:t>
      </w:r>
      <w:r w:rsidRPr="00903D89">
        <w:t>, February 2, 2017, https://tequilasovereign.wordpress.com/2017/02/02/the-analytic-constraints-of-settler-colonialism/]</w:t>
      </w:r>
    </w:p>
    <w:p w14:paraId="020118B6" w14:textId="7D8A8143" w:rsidR="00BB4042" w:rsidRPr="00B17954" w:rsidRDefault="00BB4042" w:rsidP="003C615D">
      <w:pPr>
        <w:rPr>
          <w:sz w:val="14"/>
        </w:rPr>
      </w:pPr>
      <w:r w:rsidRPr="00903D89">
        <w:rPr>
          <w:rStyle w:val="StyleUnderline"/>
        </w:rPr>
        <w:t xml:space="preserve">I’d like to re-frame my critique of </w:t>
      </w:r>
      <w:r w:rsidRPr="00533F56">
        <w:rPr>
          <w:rStyle w:val="StyleUnderline"/>
          <w:highlight w:val="green"/>
        </w:rPr>
        <w:t xml:space="preserve">the constraints </w:t>
      </w:r>
      <w:r w:rsidRPr="000E60B9">
        <w:rPr>
          <w:rStyle w:val="StyleUnderline"/>
        </w:rPr>
        <w:t>of settler colonialism</w:t>
      </w:r>
      <w:r w:rsidRPr="00903D89">
        <w:rPr>
          <w:sz w:val="16"/>
        </w:rPr>
        <w:t xml:space="preserve"> with the twelve little women in mind. I am </w:t>
      </w:r>
      <w:r w:rsidRPr="000E60B9">
        <w:rPr>
          <w:sz w:val="16"/>
        </w:rPr>
        <w:t xml:space="preserve">going to try to show that </w:t>
      </w:r>
      <w:r w:rsidRPr="000E60B9">
        <w:rPr>
          <w:rStyle w:val="StyleUnderline"/>
        </w:rPr>
        <w:t>a certain analytic</w:t>
      </w:r>
      <w:r w:rsidRPr="00903D89">
        <w:rPr>
          <w:rStyle w:val="StyleUnderline"/>
        </w:rPr>
        <w:t xml:space="preserve"> within the studies has</w:t>
      </w:r>
      <w:r w:rsidRPr="00903D89">
        <w:rPr>
          <w:sz w:val="16"/>
        </w:rPr>
        <w:t xml:space="preserve">, however </w:t>
      </w:r>
      <w:r w:rsidRPr="00903D89">
        <w:rPr>
          <w:rStyle w:val="StyleUnderline"/>
        </w:rPr>
        <w:t xml:space="preserve">unwittingly, </w:t>
      </w:r>
      <w:r w:rsidRPr="00533F56">
        <w:rPr>
          <w:rStyle w:val="Emphasis"/>
          <w:highlight w:val="green"/>
        </w:rPr>
        <w:t>foreclosed and</w:t>
      </w:r>
      <w:r w:rsidRPr="00903D89">
        <w:rPr>
          <w:rStyle w:val="Emphasis"/>
        </w:rPr>
        <w:t xml:space="preserve"> even </w:t>
      </w:r>
      <w:r w:rsidRPr="00533F56">
        <w:rPr>
          <w:rStyle w:val="Emphasis"/>
          <w:highlight w:val="green"/>
        </w:rPr>
        <w:t>chilled</w:t>
      </w:r>
      <w:r w:rsidRPr="00903D89">
        <w:rPr>
          <w:rStyle w:val="StyleUnderline"/>
        </w:rPr>
        <w:t xml:space="preserve"> understandings of </w:t>
      </w:r>
      <w:r w:rsidRPr="00533F56">
        <w:rPr>
          <w:rStyle w:val="StyleUnderline"/>
          <w:highlight w:val="green"/>
        </w:rPr>
        <w:t xml:space="preserve">Black and Indigenous histories </w:t>
      </w:r>
      <w:r w:rsidRPr="000E60B9">
        <w:rPr>
          <w:rStyle w:val="StyleUnderline"/>
        </w:rPr>
        <w:t xml:space="preserve">and identities in ways </w:t>
      </w:r>
      <w:r w:rsidRPr="00533F56">
        <w:rPr>
          <w:rStyle w:val="StyleUnderline"/>
          <w:highlight w:val="green"/>
        </w:rPr>
        <w:t xml:space="preserve">that </w:t>
      </w:r>
      <w:r w:rsidRPr="00533F56">
        <w:rPr>
          <w:rStyle w:val="Emphasis"/>
          <w:highlight w:val="green"/>
        </w:rPr>
        <w:t>derail our understandings</w:t>
      </w:r>
      <w:r w:rsidRPr="00533F56">
        <w:rPr>
          <w:rStyle w:val="StyleUnderline"/>
          <w:highlight w:val="green"/>
        </w:rPr>
        <w:t xml:space="preserve"> </w:t>
      </w:r>
      <w:r w:rsidRPr="000E60B9">
        <w:rPr>
          <w:rStyle w:val="StyleUnderline"/>
        </w:rPr>
        <w:t>of U.S. imperialism as a social formation and so our work with one another. One</w:t>
      </w:r>
      <w:r w:rsidRPr="00903D89">
        <w:rPr>
          <w:rStyle w:val="StyleUnderline"/>
        </w:rPr>
        <w:t xml:space="preserve"> of the consequences of this goes to our ability to think through how #</w:t>
      </w:r>
      <w:r w:rsidRPr="00533F56">
        <w:rPr>
          <w:rStyle w:val="StyleUnderline"/>
          <w:highlight w:val="green"/>
        </w:rPr>
        <w:t>B</w:t>
      </w:r>
      <w:r w:rsidRPr="00903D89">
        <w:rPr>
          <w:rStyle w:val="StyleUnderline"/>
        </w:rPr>
        <w:t>lack</w:t>
      </w:r>
      <w:r w:rsidRPr="00533F56">
        <w:rPr>
          <w:rStyle w:val="StyleUnderline"/>
          <w:highlight w:val="green"/>
        </w:rPr>
        <w:t>L</w:t>
      </w:r>
      <w:r w:rsidRPr="00903D89">
        <w:rPr>
          <w:rStyle w:val="StyleUnderline"/>
        </w:rPr>
        <w:t>ives</w:t>
      </w:r>
      <w:r w:rsidRPr="00533F56">
        <w:rPr>
          <w:rStyle w:val="StyleUnderline"/>
          <w:highlight w:val="green"/>
        </w:rPr>
        <w:t>M</w:t>
      </w:r>
      <w:r w:rsidRPr="00903D89">
        <w:rPr>
          <w:rStyle w:val="StyleUnderline"/>
        </w:rPr>
        <w:t>atter, #</w:t>
      </w:r>
      <w:r w:rsidRPr="00533F56">
        <w:rPr>
          <w:rStyle w:val="StyleUnderline"/>
          <w:highlight w:val="green"/>
        </w:rPr>
        <w:t>SayHerName</w:t>
      </w:r>
      <w:r w:rsidRPr="00903D89">
        <w:rPr>
          <w:rStyle w:val="StyleUnderline"/>
        </w:rPr>
        <w:t>, #</w:t>
      </w:r>
      <w:r w:rsidRPr="00533F56">
        <w:rPr>
          <w:rStyle w:val="StyleUnderline"/>
          <w:highlight w:val="green"/>
        </w:rPr>
        <w:t>NoDAPL</w:t>
      </w:r>
      <w:r w:rsidRPr="000E60B9">
        <w:rPr>
          <w:rStyle w:val="StyleUnderline"/>
        </w:rPr>
        <w:t xml:space="preserve">, and #MMIW </w:t>
      </w:r>
      <w:r w:rsidRPr="00533F56">
        <w:rPr>
          <w:rStyle w:val="StyleUnderline"/>
          <w:highlight w:val="green"/>
        </w:rPr>
        <w:t xml:space="preserve">are </w:t>
      </w:r>
      <w:r w:rsidRPr="00533F56">
        <w:rPr>
          <w:rStyle w:val="Emphasis"/>
          <w:highlight w:val="green"/>
        </w:rPr>
        <w:t>co-generative</w:t>
      </w:r>
      <w:r w:rsidRPr="00903D89">
        <w:rPr>
          <w:sz w:val="16"/>
        </w:rPr>
        <w:t xml:space="preserve"> — even as I recognize the reasons why each of these movements have at different times demanded we respect their particularity.</w:t>
      </w:r>
      <w:r>
        <w:rPr>
          <w:sz w:val="16"/>
        </w:rPr>
        <w:t xml:space="preserve"> </w:t>
      </w:r>
      <w:r w:rsidRPr="00903D89">
        <w:rPr>
          <w:rStyle w:val="StyleUnderline"/>
        </w:rPr>
        <w:t>Drawing from</w:t>
      </w:r>
      <w:r w:rsidRPr="00903D89">
        <w:rPr>
          <w:sz w:val="16"/>
        </w:rPr>
        <w:t xml:space="preserve"> Marxist </w:t>
      </w:r>
      <w:r w:rsidRPr="00903D89">
        <w:rPr>
          <w:rStyle w:val="StyleUnderline"/>
        </w:rPr>
        <w:t>structuralism</w:t>
      </w:r>
      <w:r w:rsidRPr="00903D89">
        <w:rPr>
          <w:sz w:val="16"/>
        </w:rPr>
        <w:t xml:space="preserve">, Patrick </w:t>
      </w:r>
      <w:r w:rsidRPr="00903D89">
        <w:rPr>
          <w:rStyle w:val="StyleUnderline"/>
        </w:rPr>
        <w:t xml:space="preserve">Wolfe defines the </w:t>
      </w:r>
      <w:r w:rsidRPr="00533F56">
        <w:rPr>
          <w:rStyle w:val="StyleUnderline"/>
          <w:highlight w:val="green"/>
        </w:rPr>
        <w:t>settler colonial society</w:t>
      </w:r>
      <w:r w:rsidRPr="00903D89">
        <w:rPr>
          <w:rStyle w:val="StyleUnderline"/>
        </w:rPr>
        <w:t xml:space="preserve"> through two key differentiations</w:t>
      </w:r>
      <w:r w:rsidRPr="00903D89">
        <w:rPr>
          <w:sz w:val="16"/>
        </w:rPr>
        <w:t>.</w:t>
      </w:r>
      <w:r>
        <w:rPr>
          <w:sz w:val="16"/>
        </w:rPr>
        <w:t xml:space="preserve"> </w:t>
      </w:r>
      <w:r w:rsidRPr="00903D89">
        <w:rPr>
          <w:rStyle w:val="StyleUnderline"/>
        </w:rPr>
        <w:t>The first is between the structure and the event of invasion. Wolfe maintains that the permanence of invasion distinguishes the structure of a settler society</w:t>
      </w:r>
      <w:r w:rsidRPr="00903D89">
        <w:rPr>
          <w:sz w:val="16"/>
        </w:rPr>
        <w:t xml:space="preserve">, which originates with the withdrawal of the empire and the rise to power of a land-holding class who always intended to stay. </w:t>
      </w:r>
      <w:r w:rsidRPr="00903D89">
        <w:rPr>
          <w:rStyle w:val="StyleUnderline"/>
        </w:rPr>
        <w:t>Wolfe defines the ideology that cements this structure together as the logic of elimination</w:t>
      </w:r>
      <w:r w:rsidRPr="00903D89">
        <w:rPr>
          <w:sz w:val="16"/>
        </w:rPr>
        <w:t>. The settler exploits Indigenous labor but more importantly seeks to eliminate all vestiges of Indigenous land claims by the elimination of Indigenous cultures and identities.</w:t>
      </w:r>
      <w:r>
        <w:rPr>
          <w:sz w:val="16"/>
        </w:rPr>
        <w:t xml:space="preserve"> </w:t>
      </w:r>
      <w:r w:rsidRPr="00903D89">
        <w:rPr>
          <w:sz w:val="16"/>
        </w:rPr>
        <w:t xml:space="preserve">The quickest way I can explain my concerns with </w:t>
      </w:r>
      <w:r w:rsidRPr="00903D89">
        <w:rPr>
          <w:rStyle w:val="Emphasis"/>
        </w:rPr>
        <w:t>Wolfe’s</w:t>
      </w:r>
      <w:r w:rsidRPr="00903D89">
        <w:rPr>
          <w:rStyle w:val="StyleUnderline"/>
        </w:rPr>
        <w:t xml:space="preserve"> definition</w:t>
      </w:r>
      <w:r w:rsidRPr="00903D89">
        <w:rPr>
          <w:sz w:val="16"/>
        </w:rPr>
        <w:t xml:space="preserve"> is to mark how it </w:t>
      </w:r>
      <w:r w:rsidRPr="00903D89">
        <w:rPr>
          <w:rStyle w:val="StyleUnderline"/>
        </w:rPr>
        <w:t xml:space="preserve">rearticulates the problematics of structuralism. It treats society as a </w:t>
      </w:r>
      <w:r w:rsidRPr="00903D89">
        <w:rPr>
          <w:rStyle w:val="Emphasis"/>
        </w:rPr>
        <w:t>fixed, coherent thing</w:t>
      </w:r>
      <w:r w:rsidRPr="00903D89">
        <w:rPr>
          <w:rStyle w:val="StyleUnderline"/>
        </w:rPr>
        <w:t xml:space="preserve"> that can be </w:t>
      </w:r>
      <w:r w:rsidRPr="00903D89">
        <w:rPr>
          <w:rStyle w:val="Emphasis"/>
        </w:rPr>
        <w:t>objectively described</w:t>
      </w:r>
      <w:r w:rsidRPr="00903D89">
        <w:rPr>
          <w:rStyle w:val="StyleUnderline"/>
        </w:rPr>
        <w:t xml:space="preserve">. The </w:t>
      </w:r>
      <w:r w:rsidRPr="00533F56">
        <w:rPr>
          <w:rStyle w:val="StyleUnderline"/>
          <w:highlight w:val="green"/>
        </w:rPr>
        <w:t>descriptions are</w:t>
      </w:r>
      <w:r w:rsidRPr="00903D89">
        <w:rPr>
          <w:rStyle w:val="StyleUnderline"/>
        </w:rPr>
        <w:t xml:space="preserve"> simultaneously </w:t>
      </w:r>
      <w:r w:rsidRPr="00533F56">
        <w:rPr>
          <w:rStyle w:val="Emphasis"/>
          <w:highlight w:val="green"/>
        </w:rPr>
        <w:t>over</w:t>
      </w:r>
      <w:r w:rsidRPr="00533F56">
        <w:rPr>
          <w:rStyle w:val="Emphasis"/>
          <w:rFonts w:ascii="Times New Roman" w:hAnsi="Times New Roman"/>
          <w:highlight w:val="green"/>
        </w:rPr>
        <w:t>‑</w:t>
      </w:r>
      <w:r w:rsidRPr="00533F56">
        <w:rPr>
          <w:rStyle w:val="Emphasis"/>
          <w:highlight w:val="green"/>
        </w:rPr>
        <w:t>determined</w:t>
      </w:r>
      <w:r w:rsidRPr="00533F56">
        <w:rPr>
          <w:rStyle w:val="StyleUnderline"/>
          <w:highlight w:val="green"/>
        </w:rPr>
        <w:t xml:space="preserve"> by the historical event</w:t>
      </w:r>
      <w:r w:rsidRPr="00903D89">
        <w:rPr>
          <w:rStyle w:val="StyleUnderline"/>
        </w:rPr>
        <w:t xml:space="preserve"> of the empire’s withdrawal and the exceptionalism of a permanent invasion. We’ve been in this trouble before – we know </w:t>
      </w:r>
      <w:r w:rsidRPr="00533F56">
        <w:rPr>
          <w:rStyle w:val="StyleUnderline"/>
          <w:highlight w:val="green"/>
        </w:rPr>
        <w:t>structuralism generates</w:t>
      </w:r>
      <w:r w:rsidRPr="00903D89">
        <w:rPr>
          <w:rStyle w:val="StyleUnderline"/>
        </w:rPr>
        <w:t xml:space="preserve"> all kinds of </w:t>
      </w:r>
      <w:r w:rsidRPr="00533F56">
        <w:rPr>
          <w:rStyle w:val="Emphasis"/>
          <w:highlight w:val="green"/>
        </w:rPr>
        <w:t>ahistorical and apolitical problems</w:t>
      </w:r>
      <w:r w:rsidRPr="00533F56">
        <w:rPr>
          <w:rStyle w:val="StyleUnderline"/>
          <w:highlight w:val="green"/>
        </w:rPr>
        <w:t xml:space="preserve">, </w:t>
      </w:r>
      <w:r w:rsidRPr="000E60B9">
        <w:rPr>
          <w:rStyle w:val="StyleUnderline"/>
        </w:rPr>
        <w:t xml:space="preserve">not to mention </w:t>
      </w:r>
      <w:r w:rsidRPr="000E60B9">
        <w:rPr>
          <w:rStyle w:val="Emphasis"/>
        </w:rPr>
        <w:t>essentialisms</w:t>
      </w:r>
      <w:r w:rsidRPr="000E60B9">
        <w:rPr>
          <w:rStyle w:val="StyleUnderline"/>
        </w:rPr>
        <w:t>,</w:t>
      </w:r>
      <w:r w:rsidRPr="00903D89">
        <w:rPr>
          <w:rStyle w:val="StyleUnderline"/>
        </w:rPr>
        <w:t xml:space="preserve"> even as it is conditioned by the intersectionalities of originary events and political identities</w:t>
      </w:r>
      <w:r w:rsidRPr="00903D89">
        <w:rPr>
          <w:sz w:val="16"/>
        </w:rPr>
        <w:t>.</w:t>
      </w:r>
      <w:r>
        <w:rPr>
          <w:sz w:val="16"/>
        </w:rPr>
        <w:t xml:space="preserve"> </w:t>
      </w:r>
      <w:r w:rsidRPr="00903D89">
        <w:rPr>
          <w:sz w:val="16"/>
        </w:rPr>
        <w:t xml:space="preserve">For instance, Lorenzo </w:t>
      </w:r>
      <w:r w:rsidRPr="00903D89">
        <w:rPr>
          <w:rStyle w:val="StyleUnderline"/>
        </w:rPr>
        <w:t xml:space="preserve">Veracini argues that settler colonialism is “characterized by a settler capacity to control the population economy” as </w:t>
      </w:r>
      <w:r w:rsidRPr="000E60B9">
        <w:rPr>
          <w:rStyle w:val="StyleUnderline"/>
        </w:rPr>
        <w:t>a marker of sovereignty and that this situation is “associated with a particular state of mind”</w:t>
      </w:r>
      <w:r w:rsidRPr="000E60B9">
        <w:rPr>
          <w:sz w:val="16"/>
        </w:rPr>
        <w:t xml:space="preserve"> and “narrative form” </w:t>
      </w:r>
      <w:r w:rsidRPr="000E60B9">
        <w:rPr>
          <w:rStyle w:val="StyleUnderline"/>
        </w:rPr>
        <w:t xml:space="preserve">so powerful that “the possibility of ultimately discontinuing/decolonizing settler colonial forms remains problematic.” </w:t>
      </w:r>
      <w:r w:rsidRPr="000E60B9">
        <w:rPr>
          <w:rStyle w:val="Emphasis"/>
        </w:rPr>
        <w:t>Veracini</w:t>
      </w:r>
      <w:r w:rsidRPr="000E60B9">
        <w:rPr>
          <w:rStyle w:val="StyleUnderline"/>
        </w:rPr>
        <w:t xml:space="preserve"> maintains that “settlers do not discover: they carry their sovereignty and lifestyles with them</w:t>
      </w:r>
      <w:r w:rsidRPr="000E60B9">
        <w:rPr>
          <w:sz w:val="16"/>
        </w:rPr>
        <w:t>. As they move towards what amounts to a representation of the world, as they transform the land into their image, they settle</w:t>
      </w:r>
      <w:r w:rsidRPr="00903D89">
        <w:rPr>
          <w:sz w:val="16"/>
        </w:rPr>
        <w:t xml:space="preserve"> another place without really moving.”</w:t>
      </w:r>
      <w:r>
        <w:rPr>
          <w:sz w:val="16"/>
        </w:rPr>
        <w:t xml:space="preserve"> </w:t>
      </w:r>
      <w:r w:rsidRPr="00903D89">
        <w:rPr>
          <w:sz w:val="16"/>
        </w:rPr>
        <w:t xml:space="preserve">I would argue that </w:t>
      </w:r>
      <w:r w:rsidRPr="00533F56">
        <w:rPr>
          <w:rStyle w:val="StyleUnderline"/>
          <w:highlight w:val="green"/>
        </w:rPr>
        <w:t xml:space="preserve">the settler colonial is a </w:t>
      </w:r>
      <w:r w:rsidRPr="00533F56">
        <w:rPr>
          <w:rStyle w:val="Emphasis"/>
          <w:highlight w:val="green"/>
        </w:rPr>
        <w:t>contested and unstable concept</w:t>
      </w:r>
      <w:r w:rsidRPr="00903D89">
        <w:rPr>
          <w:rStyle w:val="StyleUnderline"/>
        </w:rPr>
        <w:t>. Drawing from critical Indigenous, race, and feminist approaches — such as</w:t>
      </w:r>
      <w:r w:rsidRPr="00903D89">
        <w:rPr>
          <w:sz w:val="16"/>
        </w:rPr>
        <w:t xml:space="preserve"> those developed by Jodi </w:t>
      </w:r>
      <w:r w:rsidRPr="00903D89">
        <w:rPr>
          <w:rStyle w:val="StyleUnderline"/>
        </w:rPr>
        <w:t>Byrd</w:t>
      </w:r>
      <w:r w:rsidRPr="00903D89">
        <w:rPr>
          <w:sz w:val="16"/>
        </w:rPr>
        <w:t xml:space="preserve">, Mishuana </w:t>
      </w:r>
      <w:r w:rsidRPr="00903D89">
        <w:rPr>
          <w:rStyle w:val="StyleUnderline"/>
        </w:rPr>
        <w:t>Goeman</w:t>
      </w:r>
      <w:r w:rsidRPr="00903D89">
        <w:rPr>
          <w:sz w:val="16"/>
        </w:rPr>
        <w:t xml:space="preserve">, Jennifer </w:t>
      </w:r>
      <w:r w:rsidRPr="00903D89">
        <w:rPr>
          <w:rStyle w:val="StyleUnderline"/>
        </w:rPr>
        <w:t>Denetdale, and</w:t>
      </w:r>
      <w:r w:rsidRPr="00903D89">
        <w:rPr>
          <w:sz w:val="16"/>
        </w:rPr>
        <w:t xml:space="preserve"> Elle-Máijá </w:t>
      </w:r>
      <w:r w:rsidRPr="00903D89">
        <w:rPr>
          <w:rStyle w:val="StyleUnderline"/>
        </w:rPr>
        <w:t xml:space="preserve">Tailfeathers — that understand colonialism, racism, sexism, and homophobia as permanent features of U.S. society, I would </w:t>
      </w:r>
      <w:r w:rsidRPr="00903D89">
        <w:rPr>
          <w:rStyle w:val="StyleUnderline"/>
        </w:rPr>
        <w:lastRenderedPageBreak/>
        <w:t xml:space="preserve">argue that </w:t>
      </w:r>
      <w:r w:rsidRPr="00533F56">
        <w:rPr>
          <w:rStyle w:val="StyleUnderline"/>
          <w:highlight w:val="green"/>
        </w:rPr>
        <w:t xml:space="preserve">society is </w:t>
      </w:r>
      <w:r w:rsidRPr="000E60B9">
        <w:rPr>
          <w:rStyle w:val="Emphasis"/>
        </w:rPr>
        <w:t>not an objectively settled structure</w:t>
      </w:r>
      <w:r w:rsidRPr="00903D89">
        <w:rPr>
          <w:rStyle w:val="StyleUnderline"/>
        </w:rPr>
        <w:t xml:space="preserve"> to be described, nor an imaginary that travels as an integral whole around the world</w:t>
      </w:r>
      <w:r w:rsidRPr="000E60B9">
        <w:rPr>
          <w:rStyle w:val="StyleUnderline"/>
        </w:rPr>
        <w:t xml:space="preserve">. It is </w:t>
      </w:r>
      <w:r w:rsidRPr="00533F56">
        <w:rPr>
          <w:rStyle w:val="StyleUnderline"/>
          <w:highlight w:val="green"/>
        </w:rPr>
        <w:t xml:space="preserve">a set of </w:t>
      </w:r>
      <w:r w:rsidRPr="00533F56">
        <w:rPr>
          <w:rStyle w:val="Emphasis"/>
          <w:highlight w:val="green"/>
        </w:rPr>
        <w:t>contested meanings</w:t>
      </w:r>
      <w:r w:rsidRPr="00533F56">
        <w:rPr>
          <w:rStyle w:val="StyleUnderline"/>
          <w:highlight w:val="green"/>
        </w:rPr>
        <w:t xml:space="preserve"> </w:t>
      </w:r>
      <w:r w:rsidRPr="000E60B9">
        <w:rPr>
          <w:rStyle w:val="StyleUnderline"/>
        </w:rPr>
        <w:t>caught up in struggles over power and knowledge</w:t>
      </w:r>
      <w:r w:rsidRPr="000E60B9">
        <w:rPr>
          <w:sz w:val="16"/>
        </w:rPr>
        <w:t>. And</w:t>
      </w:r>
      <w:r w:rsidRPr="00903D89">
        <w:rPr>
          <w:sz w:val="16"/>
        </w:rPr>
        <w:t xml:space="preserve"> </w:t>
      </w:r>
      <w:r w:rsidRPr="00533F56">
        <w:rPr>
          <w:rStyle w:val="Emphasis"/>
          <w:highlight w:val="green"/>
        </w:rPr>
        <w:t>resistance is</w:t>
      </w:r>
      <w:r w:rsidRPr="00903D89">
        <w:rPr>
          <w:sz w:val="16"/>
        </w:rPr>
        <w:t xml:space="preserve"> most certainly </w:t>
      </w:r>
      <w:r w:rsidRPr="00533F56">
        <w:rPr>
          <w:rStyle w:val="Emphasis"/>
          <w:highlight w:val="green"/>
        </w:rPr>
        <w:t>not futile</w:t>
      </w:r>
      <w:r w:rsidRPr="00903D89">
        <w:rPr>
          <w:sz w:val="16"/>
        </w:rPr>
        <w:t>.</w:t>
      </w:r>
      <w:r>
        <w:rPr>
          <w:sz w:val="16"/>
        </w:rPr>
        <w:t xml:space="preserve"> </w:t>
      </w:r>
      <w:r w:rsidRPr="00903D89">
        <w:rPr>
          <w:sz w:val="16"/>
        </w:rPr>
        <w:t xml:space="preserve">The second differentiation on which </w:t>
      </w:r>
      <w:r w:rsidRPr="00903D89">
        <w:rPr>
          <w:rStyle w:val="StyleUnderline"/>
        </w:rPr>
        <w:t>Wolfe’s settler colonialism rests</w:t>
      </w:r>
      <w:r w:rsidRPr="00903D89">
        <w:rPr>
          <w:sz w:val="16"/>
        </w:rPr>
        <w:t xml:space="preserve"> is </w:t>
      </w:r>
      <w:r w:rsidRPr="00903D89">
        <w:rPr>
          <w:rStyle w:val="StyleUnderline"/>
        </w:rPr>
        <w:t>between the settler and the Indigenous</w:t>
      </w:r>
      <w:r w:rsidRPr="00903D89">
        <w:rPr>
          <w:sz w:val="16"/>
        </w:rPr>
        <w:t xml:space="preserve">. While many assume the settler to be white – and perhaps more so to be a white heterosexual male – </w:t>
      </w:r>
      <w:r w:rsidRPr="00903D89">
        <w:rPr>
          <w:rStyle w:val="StyleUnderline"/>
        </w:rPr>
        <w:t xml:space="preserve">Wolfe, Veracini, </w:t>
      </w:r>
      <w:r w:rsidRPr="000E60B9">
        <w:rPr>
          <w:rStyle w:val="StyleUnderline"/>
        </w:rPr>
        <w:t xml:space="preserve">and others characterize the settler as both white and all other non-Indigenous people </w:t>
      </w:r>
      <w:r w:rsidRPr="000E60B9">
        <w:rPr>
          <w:rStyle w:val="Emphasis"/>
        </w:rPr>
        <w:t>irrespective of gender and sexuality</w:t>
      </w:r>
      <w:r w:rsidRPr="000E60B9">
        <w:rPr>
          <w:sz w:val="16"/>
        </w:rPr>
        <w:t>. Pressed</w:t>
      </w:r>
      <w:r w:rsidRPr="00903D89">
        <w:rPr>
          <w:sz w:val="16"/>
        </w:rPr>
        <w:t xml:space="preserve"> on the politics of such characterizations, particularly of figuring Blacks as settlers, Wolfe explains:</w:t>
      </w:r>
      <w:r>
        <w:rPr>
          <w:sz w:val="16"/>
        </w:rPr>
        <w:t xml:space="preserve"> </w:t>
      </w:r>
      <w:r w:rsidRPr="00903D89">
        <w:rPr>
          <w:sz w:val="16"/>
          <w:szCs w:val="16"/>
        </w:rPr>
        <w:t>Willingly or not, enslaved or not, at the point of a run or not, they arrived as part of the settler-colonial project. That doesn’t make them settlers in the same sense as the colonizers who coerced them to participate—of course not—but it does make them perforce part of the settler-colonial process of dispossession and elimination. — Patrick Wolfe (2012)</w:t>
      </w:r>
      <w:r>
        <w:rPr>
          <w:sz w:val="16"/>
          <w:szCs w:val="16"/>
        </w:rPr>
        <w:t xml:space="preserve"> </w:t>
      </w:r>
      <w:r w:rsidRPr="00903D89">
        <w:rPr>
          <w:sz w:val="16"/>
        </w:rPr>
        <w:t xml:space="preserve">As the work of Circe Sturm, Tiya Miles, Sharon Patricia Holland, and so many others have demonstrated, </w:t>
      </w:r>
      <w:r w:rsidRPr="00533F56">
        <w:rPr>
          <w:rStyle w:val="StyleUnderline"/>
          <w:highlight w:val="green"/>
        </w:rPr>
        <w:t xml:space="preserve">Black and Indigenous </w:t>
      </w:r>
      <w:r w:rsidRPr="000E60B9">
        <w:rPr>
          <w:rStyle w:val="StyleUnderline"/>
        </w:rPr>
        <w:t xml:space="preserve">histories and </w:t>
      </w:r>
      <w:r w:rsidRPr="00533F56">
        <w:rPr>
          <w:rStyle w:val="StyleUnderline"/>
          <w:highlight w:val="green"/>
        </w:rPr>
        <w:t>identities</w:t>
      </w:r>
      <w:r w:rsidRPr="00903D89">
        <w:rPr>
          <w:sz w:val="16"/>
        </w:rPr>
        <w:t xml:space="preserve"> (not necessarily distinct) </w:t>
      </w:r>
      <w:r w:rsidRPr="00533F56">
        <w:rPr>
          <w:rStyle w:val="StyleUnderline"/>
          <w:highlight w:val="green"/>
        </w:rPr>
        <w:t>are intersectional</w:t>
      </w:r>
      <w:r w:rsidRPr="00903D89">
        <w:rPr>
          <w:rStyle w:val="StyleUnderline"/>
        </w:rPr>
        <w:t xml:space="preserve"> messes of racialized and </w:t>
      </w:r>
      <w:r w:rsidRPr="000E60B9">
        <w:rPr>
          <w:rStyle w:val="StyleUnderline"/>
        </w:rPr>
        <w:t xml:space="preserve">gendered contestation </w:t>
      </w:r>
      <w:r w:rsidRPr="000E60B9">
        <w:rPr>
          <w:rStyle w:val="Emphasis"/>
        </w:rPr>
        <w:t>over and within</w:t>
      </w:r>
      <w:r w:rsidRPr="000E60B9">
        <w:rPr>
          <w:rStyle w:val="StyleUnderline"/>
        </w:rPr>
        <w:t xml:space="preserve"> the ongoing colonial forces of U.S. imperialism</w:t>
      </w:r>
      <w:r w:rsidRPr="00903D89">
        <w:rPr>
          <w:rStyle w:val="StyleUnderline"/>
        </w:rPr>
        <w:t xml:space="preserve">. </w:t>
      </w:r>
      <w:r w:rsidRPr="00533F56">
        <w:rPr>
          <w:rStyle w:val="StyleUnderline"/>
          <w:highlight w:val="green"/>
        </w:rPr>
        <w:t>We need their analyses</w:t>
      </w:r>
      <w:r w:rsidRPr="00903D89">
        <w:rPr>
          <w:rStyle w:val="StyleUnderline"/>
        </w:rPr>
        <w:t xml:space="preserve"> to understand these histories and identities and the ways we have inherited them. We need to </w:t>
      </w:r>
      <w:r w:rsidRPr="00533F56">
        <w:rPr>
          <w:rStyle w:val="StyleUnderline"/>
          <w:highlight w:val="green"/>
        </w:rPr>
        <w:t xml:space="preserve">be careful about </w:t>
      </w:r>
      <w:r w:rsidRPr="00533F56">
        <w:rPr>
          <w:rStyle w:val="Emphasis"/>
          <w:highlight w:val="green"/>
        </w:rPr>
        <w:t>grouping</w:t>
      </w:r>
      <w:r w:rsidRPr="00533F56">
        <w:rPr>
          <w:rStyle w:val="StyleUnderline"/>
          <w:highlight w:val="green"/>
        </w:rPr>
        <w:t xml:space="preserve"> all </w:t>
      </w:r>
      <w:r w:rsidRPr="000E60B9">
        <w:rPr>
          <w:rStyle w:val="StyleUnderline"/>
        </w:rPr>
        <w:t xml:space="preserve">racial, ethnic, diaspora, and immigrant </w:t>
      </w:r>
      <w:r w:rsidRPr="00533F56">
        <w:rPr>
          <w:rStyle w:val="StyleUnderline"/>
          <w:highlight w:val="green"/>
        </w:rPr>
        <w:t>communities</w:t>
      </w:r>
      <w:r w:rsidRPr="00903D89">
        <w:rPr>
          <w:rStyle w:val="StyleUnderline"/>
        </w:rPr>
        <w:t xml:space="preserve"> in </w:t>
      </w:r>
      <w:r w:rsidRPr="00533F56">
        <w:rPr>
          <w:rStyle w:val="StyleUnderline"/>
          <w:highlight w:val="green"/>
        </w:rPr>
        <w:t>with settlers</w:t>
      </w:r>
      <w:r w:rsidRPr="00903D89">
        <w:rPr>
          <w:rStyle w:val="StyleUnderline"/>
        </w:rPr>
        <w:t xml:space="preserve"> and </w:t>
      </w:r>
      <w:r w:rsidRPr="00533F56">
        <w:rPr>
          <w:rStyle w:val="Emphasis"/>
          <w:highlight w:val="green"/>
        </w:rPr>
        <w:t>pitting them</w:t>
      </w:r>
      <w:r w:rsidRPr="00533F56">
        <w:rPr>
          <w:rStyle w:val="StyleUnderline"/>
          <w:highlight w:val="green"/>
        </w:rPr>
        <w:t xml:space="preserve"> and</w:t>
      </w:r>
      <w:r w:rsidRPr="000E60B9">
        <w:rPr>
          <w:rStyle w:val="StyleUnderline"/>
        </w:rPr>
        <w:t xml:space="preserve"> their presumably </w:t>
      </w:r>
      <w:r w:rsidRPr="000E60B9">
        <w:rPr>
          <w:rStyle w:val="Emphasis"/>
        </w:rPr>
        <w:t xml:space="preserve">shared </w:t>
      </w:r>
      <w:r w:rsidRPr="00533F56">
        <w:rPr>
          <w:rStyle w:val="Emphasis"/>
          <w:highlight w:val="green"/>
        </w:rPr>
        <w:t>struggles</w:t>
      </w:r>
      <w:r w:rsidRPr="00533F56">
        <w:rPr>
          <w:rStyle w:val="StyleUnderline"/>
          <w:highlight w:val="green"/>
        </w:rPr>
        <w:t xml:space="preserve"> for</w:t>
      </w:r>
      <w:r w:rsidRPr="000E60B9">
        <w:rPr>
          <w:rStyle w:val="StyleUnderline"/>
        </w:rPr>
        <w:t xml:space="preserve"> civil </w:t>
      </w:r>
      <w:r w:rsidRPr="00533F56">
        <w:rPr>
          <w:rStyle w:val="StyleUnderline"/>
          <w:highlight w:val="green"/>
        </w:rPr>
        <w:t xml:space="preserve">rights </w:t>
      </w:r>
      <w:r w:rsidRPr="00533F56">
        <w:rPr>
          <w:rStyle w:val="Emphasis"/>
          <w:highlight w:val="green"/>
        </w:rPr>
        <w:t>against</w:t>
      </w:r>
      <w:r w:rsidRPr="00533F56">
        <w:rPr>
          <w:rStyle w:val="StyleUnderline"/>
          <w:highlight w:val="green"/>
        </w:rPr>
        <w:t xml:space="preserve"> Indigenous sovereignty</w:t>
      </w:r>
      <w:r w:rsidRPr="00903D89">
        <w:rPr>
          <w:rStyle w:val="StyleUnderline"/>
        </w:rPr>
        <w:t xml:space="preserve"> and territorial claims. The kinds of polemics that result are </w:t>
      </w:r>
      <w:r w:rsidRPr="00903D89">
        <w:rPr>
          <w:rStyle w:val="Emphasis"/>
        </w:rPr>
        <w:t>not helpful</w:t>
      </w:r>
      <w:r w:rsidRPr="00903D89">
        <w:rPr>
          <w:sz w:val="16"/>
        </w:rPr>
        <w:t>. What if reparations and return are not antithetical political objectives? Who decides their antithesis?</w:t>
      </w:r>
      <w:r>
        <w:rPr>
          <w:sz w:val="16"/>
        </w:rPr>
        <w:t xml:space="preserve"> </w:t>
      </w:r>
      <w:r w:rsidRPr="00903D89">
        <w:rPr>
          <w:sz w:val="16"/>
          <w:szCs w:val="16"/>
        </w:rPr>
        <w:t>Creation, Generation</w:t>
      </w:r>
      <w:r>
        <w:rPr>
          <w:sz w:val="16"/>
          <w:szCs w:val="16"/>
        </w:rPr>
        <w:t xml:space="preserve"> </w:t>
      </w:r>
      <w:r w:rsidRPr="00903D89">
        <w:rPr>
          <w:sz w:val="16"/>
          <w:szCs w:val="16"/>
        </w:rPr>
        <w:t>In 1985, during a speech at the United Nations Decade for Women Conference in Nairobi, Lilla Watson said:</w:t>
      </w:r>
      <w:r>
        <w:rPr>
          <w:sz w:val="16"/>
          <w:szCs w:val="16"/>
        </w:rPr>
        <w:t xml:space="preserve"> </w:t>
      </w:r>
      <w:r w:rsidRPr="00903D89">
        <w:rPr>
          <w:sz w:val="16"/>
        </w:rPr>
        <w:t xml:space="preserve">If you have come here to help me, you are wasting your time. But </w:t>
      </w:r>
      <w:r w:rsidRPr="00903D89">
        <w:rPr>
          <w:rStyle w:val="StyleUnderline"/>
        </w:rPr>
        <w:t>if you have come because your liberation is bound up with mine, then let us work together</w:t>
      </w:r>
      <w:r w:rsidRPr="00903D89">
        <w:rPr>
          <w:sz w:val="16"/>
        </w:rPr>
        <w:t>.</w:t>
      </w:r>
      <w:r>
        <w:rPr>
          <w:sz w:val="16"/>
        </w:rPr>
        <w:t xml:space="preserve"> </w:t>
      </w:r>
      <w:r w:rsidRPr="00903D89">
        <w:rPr>
          <w:sz w:val="16"/>
        </w:rPr>
        <w:t xml:space="preserve">Watson, a member of the Murri indigenous to Queensland, has said since and repeatedly that she was “not comfortable being credited for [saying] something that had been born of a collective process” and preferred that the words and their meaning be credited to “Aboriginal activist groups, Queensland, 1970s.” She thus held herself – and the practice of citing her – accountable to the community to whom she belonged. That ethic is further reflected in her — in her community’s — perspective that </w:t>
      </w:r>
      <w:r w:rsidRPr="00533F56">
        <w:rPr>
          <w:rStyle w:val="StyleUnderline"/>
          <w:highlight w:val="green"/>
        </w:rPr>
        <w:t>genuine decolonization will happen as our movements address</w:t>
      </w:r>
      <w:r w:rsidRPr="00903D89">
        <w:rPr>
          <w:rStyle w:val="StyleUnderline"/>
        </w:rPr>
        <w:t xml:space="preserve"> our </w:t>
      </w:r>
      <w:r w:rsidRPr="00533F56">
        <w:rPr>
          <w:rStyle w:val="StyleUnderline"/>
          <w:highlight w:val="green"/>
        </w:rPr>
        <w:t>shared conditions of oppression</w:t>
      </w:r>
      <w:r w:rsidRPr="00903D89">
        <w:rPr>
          <w:rStyle w:val="StyleUnderline"/>
        </w:rPr>
        <w:t xml:space="preserve">. Our </w:t>
      </w:r>
      <w:r w:rsidRPr="00533F56">
        <w:rPr>
          <w:rStyle w:val="Emphasis"/>
          <w:highlight w:val="green"/>
        </w:rPr>
        <w:t>liberation is bound together</w:t>
      </w:r>
      <w:r w:rsidRPr="00903D89">
        <w:rPr>
          <w:sz w:val="16"/>
        </w:rPr>
        <w:t>.</w:t>
      </w:r>
      <w:r>
        <w:rPr>
          <w:sz w:val="16"/>
          <w:highlight w:val="cyan"/>
        </w:rPr>
        <w:t xml:space="preserve"> </w:t>
      </w:r>
      <w:r w:rsidRPr="00903D89">
        <w:rPr>
          <w:sz w:val="16"/>
          <w:szCs w:val="16"/>
        </w:rPr>
        <w:t>“</w:t>
      </w:r>
      <w:r w:rsidRPr="00B17954">
        <w:rPr>
          <w:sz w:val="14"/>
        </w:rPr>
        <w:t xml:space="preserve"> </w:t>
      </w:r>
    </w:p>
    <w:p w14:paraId="4FB88667" w14:textId="77777777" w:rsidR="00F700A7" w:rsidRPr="00F700A7" w:rsidRDefault="00F700A7" w:rsidP="00F700A7"/>
    <w:sectPr w:rsidR="00F700A7" w:rsidRPr="00F700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93675E"/>
    <w:multiLevelType w:val="hybridMultilevel"/>
    <w:tmpl w:val="355C7734"/>
    <w:lvl w:ilvl="0" w:tplc="A4DE5E6E">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4875934">
    <w:abstractNumId w:val="10"/>
  </w:num>
  <w:num w:numId="2" w16cid:durableId="1987657805">
    <w:abstractNumId w:val="8"/>
  </w:num>
  <w:num w:numId="3" w16cid:durableId="2097940503">
    <w:abstractNumId w:val="7"/>
  </w:num>
  <w:num w:numId="4" w16cid:durableId="1957977204">
    <w:abstractNumId w:val="6"/>
  </w:num>
  <w:num w:numId="5" w16cid:durableId="1976253527">
    <w:abstractNumId w:val="5"/>
  </w:num>
  <w:num w:numId="6" w16cid:durableId="828669423">
    <w:abstractNumId w:val="9"/>
  </w:num>
  <w:num w:numId="7" w16cid:durableId="791896437">
    <w:abstractNumId w:val="4"/>
  </w:num>
  <w:num w:numId="8" w16cid:durableId="1833138568">
    <w:abstractNumId w:val="3"/>
  </w:num>
  <w:num w:numId="9" w16cid:durableId="472983872">
    <w:abstractNumId w:val="2"/>
  </w:num>
  <w:num w:numId="10" w16cid:durableId="586378001">
    <w:abstractNumId w:val="1"/>
  </w:num>
  <w:num w:numId="11" w16cid:durableId="1010716772">
    <w:abstractNumId w:val="0"/>
  </w:num>
  <w:num w:numId="12" w16cid:durableId="621963769">
    <w:abstractNumId w:val="12"/>
  </w:num>
  <w:num w:numId="13" w16cid:durableId="1409881816">
    <w:abstractNumId w:val="24"/>
  </w:num>
  <w:num w:numId="14" w16cid:durableId="2139370511">
    <w:abstractNumId w:val="21"/>
  </w:num>
  <w:num w:numId="15" w16cid:durableId="1324237420">
    <w:abstractNumId w:val="16"/>
  </w:num>
  <w:num w:numId="16" w16cid:durableId="1677078426">
    <w:abstractNumId w:val="18"/>
  </w:num>
  <w:num w:numId="17" w16cid:durableId="1672948307">
    <w:abstractNumId w:val="22"/>
  </w:num>
  <w:num w:numId="18" w16cid:durableId="1842817768">
    <w:abstractNumId w:val="17"/>
  </w:num>
  <w:num w:numId="19" w16cid:durableId="1105422342">
    <w:abstractNumId w:val="11"/>
  </w:num>
  <w:num w:numId="20" w16cid:durableId="181823420">
    <w:abstractNumId w:val="20"/>
  </w:num>
  <w:num w:numId="21" w16cid:durableId="1906062662">
    <w:abstractNumId w:val="23"/>
  </w:num>
  <w:num w:numId="22" w16cid:durableId="70854337">
    <w:abstractNumId w:val="13"/>
  </w:num>
  <w:num w:numId="23" w16cid:durableId="1871140298">
    <w:abstractNumId w:val="19"/>
  </w:num>
  <w:num w:numId="24" w16cid:durableId="1811752577">
    <w:abstractNumId w:val="14"/>
  </w:num>
  <w:num w:numId="25" w16cid:durableId="20157170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4B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B3B"/>
    <w:rsid w:val="00204E1D"/>
    <w:rsid w:val="002059BD"/>
    <w:rsid w:val="00207FD8"/>
    <w:rsid w:val="00210FAF"/>
    <w:rsid w:val="00213B1E"/>
    <w:rsid w:val="00215284"/>
    <w:rsid w:val="002168F2"/>
    <w:rsid w:val="0022589F"/>
    <w:rsid w:val="002343FE"/>
    <w:rsid w:val="00235F7B"/>
    <w:rsid w:val="002502CF"/>
    <w:rsid w:val="002561E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37E50"/>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15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E1D"/>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0C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E2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4E"/>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B4042"/>
    <w:rsid w:val="00BC0ABE"/>
    <w:rsid w:val="00BC30DB"/>
    <w:rsid w:val="00BC64FF"/>
    <w:rsid w:val="00BC7C37"/>
    <w:rsid w:val="00BD2244"/>
    <w:rsid w:val="00BD5205"/>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547"/>
    <w:rsid w:val="00F201E7"/>
    <w:rsid w:val="00F204E0"/>
    <w:rsid w:val="00F20B16"/>
    <w:rsid w:val="00F21C79"/>
    <w:rsid w:val="00F238C9"/>
    <w:rsid w:val="00F23CA5"/>
    <w:rsid w:val="00F277AA"/>
    <w:rsid w:val="00F31955"/>
    <w:rsid w:val="00F34C06"/>
    <w:rsid w:val="00F43EA3"/>
    <w:rsid w:val="00F50C55"/>
    <w:rsid w:val="00F57FFB"/>
    <w:rsid w:val="00F601E6"/>
    <w:rsid w:val="00F700A7"/>
    <w:rsid w:val="00F73954"/>
    <w:rsid w:val="00F85E64"/>
    <w:rsid w:val="00F94060"/>
    <w:rsid w:val="00FA56F6"/>
    <w:rsid w:val="00FB329D"/>
    <w:rsid w:val="00FB3E51"/>
    <w:rsid w:val="00FC27E3"/>
    <w:rsid w:val="00FC74C7"/>
    <w:rsid w:val="00FD451D"/>
    <w:rsid w:val="00FD5B22"/>
    <w:rsid w:val="00FE1B01"/>
    <w:rsid w:val="00FE7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883786"/>
  <w14:defaultImageDpi w14:val="300"/>
  <w15:docId w15:val="{E5D31C48-3735-E541-ACFD-62DF7705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E25"/>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950E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50E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950E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50E25"/>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204B3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04B3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04B3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04B3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04B3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50E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E2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950E25"/>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950E2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950E2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0E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0E25"/>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50E25"/>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50E25"/>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950E2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50E25"/>
    <w:rPr>
      <w:color w:val="auto"/>
      <w:u w:val="none"/>
    </w:rPr>
  </w:style>
  <w:style w:type="paragraph" w:styleId="DocumentMap">
    <w:name w:val="Document Map"/>
    <w:basedOn w:val="Normal"/>
    <w:link w:val="DocumentMapChar"/>
    <w:uiPriority w:val="99"/>
    <w:unhideWhenUsed/>
    <w:rsid w:val="00950E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50E25"/>
    <w:rPr>
      <w:rFonts w:ascii="Lucida Grande" w:hAnsi="Lucida Grande" w:cs="Lucida Grande"/>
    </w:rPr>
  </w:style>
  <w:style w:type="character" w:customStyle="1" w:styleId="Heading5Char">
    <w:name w:val="Heading 5 Char"/>
    <w:aliases w:val="Text Char"/>
    <w:basedOn w:val="DefaultParagraphFont"/>
    <w:link w:val="Heading5"/>
    <w:rsid w:val="00204B3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204B3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204B3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204B3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04B3B"/>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204B3B"/>
    <w:rPr>
      <w:color w:val="605E5C"/>
      <w:shd w:val="clear" w:color="auto" w:fill="E1DFDD"/>
    </w:rPr>
  </w:style>
  <w:style w:type="paragraph" w:styleId="ListParagraph">
    <w:name w:val="List Paragraph"/>
    <w:aliases w:val="6 font"/>
    <w:basedOn w:val="Normal"/>
    <w:uiPriority w:val="99"/>
    <w:unhideWhenUsed/>
    <w:qFormat/>
    <w:rsid w:val="00204B3B"/>
    <w:pPr>
      <w:ind w:left="720"/>
      <w:contextualSpacing/>
    </w:pPr>
  </w:style>
  <w:style w:type="paragraph" w:customStyle="1" w:styleId="Emphasis1">
    <w:name w:val="Emphasis1"/>
    <w:basedOn w:val="Normal"/>
    <w:link w:val="Emphasis"/>
    <w:autoRedefine/>
    <w:uiPriority w:val="20"/>
    <w:qFormat/>
    <w:rsid w:val="00204B3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204B3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04B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204B3B"/>
    <w:rPr>
      <w:u w:val="single"/>
    </w:rPr>
  </w:style>
  <w:style w:type="paragraph" w:styleId="Title">
    <w:name w:val="Title"/>
    <w:aliases w:val="Cites and Cards,UNDERLINE,Bold Underlined,title,Block Heading,Read This"/>
    <w:basedOn w:val="Normal"/>
    <w:next w:val="Normal"/>
    <w:link w:val="TitleChar"/>
    <w:uiPriority w:val="6"/>
    <w:qFormat/>
    <w:rsid w:val="00204B3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04B3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04B3B"/>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04B3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04B3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04B3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04B3B"/>
    <w:rPr>
      <w:rFonts w:ascii="Tahoma" w:hAnsi="Tahoma" w:cs="Tahoma"/>
      <w:szCs w:val="16"/>
    </w:rPr>
  </w:style>
  <w:style w:type="character" w:customStyle="1" w:styleId="BalloonTextChar">
    <w:name w:val="Balloon Text Char"/>
    <w:basedOn w:val="DefaultParagraphFont"/>
    <w:link w:val="BalloonText"/>
    <w:uiPriority w:val="99"/>
    <w:rsid w:val="00204B3B"/>
    <w:rPr>
      <w:rFonts w:ascii="Tahoma" w:hAnsi="Tahoma" w:cs="Tahoma"/>
      <w:sz w:val="22"/>
      <w:szCs w:val="16"/>
    </w:rPr>
  </w:style>
  <w:style w:type="paragraph" w:styleId="Header">
    <w:name w:val="header"/>
    <w:basedOn w:val="Normal"/>
    <w:link w:val="HeaderChar"/>
    <w:uiPriority w:val="99"/>
    <w:unhideWhenUsed/>
    <w:qFormat/>
    <w:rsid w:val="00204B3B"/>
    <w:pPr>
      <w:tabs>
        <w:tab w:val="center" w:pos="4680"/>
        <w:tab w:val="right" w:pos="9360"/>
      </w:tabs>
    </w:pPr>
  </w:style>
  <w:style w:type="character" w:customStyle="1" w:styleId="HeaderChar">
    <w:name w:val="Header Char"/>
    <w:basedOn w:val="DefaultParagraphFont"/>
    <w:link w:val="Header"/>
    <w:uiPriority w:val="99"/>
    <w:rsid w:val="00204B3B"/>
    <w:rPr>
      <w:rFonts w:ascii="Calibri" w:hAnsi="Calibri" w:cs="Calibri"/>
      <w:sz w:val="22"/>
    </w:rPr>
  </w:style>
  <w:style w:type="paragraph" w:styleId="Footer">
    <w:name w:val="footer"/>
    <w:basedOn w:val="Normal"/>
    <w:link w:val="FooterChar"/>
    <w:uiPriority w:val="99"/>
    <w:unhideWhenUsed/>
    <w:rsid w:val="00204B3B"/>
    <w:pPr>
      <w:tabs>
        <w:tab w:val="center" w:pos="4680"/>
        <w:tab w:val="right" w:pos="9360"/>
      </w:tabs>
    </w:pPr>
  </w:style>
  <w:style w:type="character" w:customStyle="1" w:styleId="FooterChar">
    <w:name w:val="Footer Char"/>
    <w:basedOn w:val="DefaultParagraphFont"/>
    <w:link w:val="Footer"/>
    <w:uiPriority w:val="99"/>
    <w:rsid w:val="00204B3B"/>
    <w:rPr>
      <w:rFonts w:ascii="Calibri" w:hAnsi="Calibri" w:cs="Calibri"/>
      <w:sz w:val="22"/>
    </w:rPr>
  </w:style>
  <w:style w:type="character" w:customStyle="1" w:styleId="m4841727538114946087gmail-styleunderline">
    <w:name w:val="m_4841727538114946087gmail-styleunderline"/>
    <w:basedOn w:val="DefaultParagraphFont"/>
    <w:rsid w:val="00204B3B"/>
  </w:style>
  <w:style w:type="paragraph" w:customStyle="1" w:styleId="Analytic">
    <w:name w:val="Analytic"/>
    <w:basedOn w:val="Normal"/>
    <w:link w:val="AnalyticChar"/>
    <w:autoRedefine/>
    <w:rsid w:val="00204B3B"/>
    <w:rPr>
      <w:b/>
      <w:sz w:val="24"/>
    </w:rPr>
  </w:style>
  <w:style w:type="paragraph" w:customStyle="1" w:styleId="BreakTag">
    <w:name w:val="Break Tag"/>
    <w:basedOn w:val="Normal"/>
    <w:autoRedefine/>
    <w:uiPriority w:val="4"/>
    <w:qFormat/>
    <w:rsid w:val="00204B3B"/>
    <w:pPr>
      <w:spacing w:before="240"/>
    </w:pPr>
    <w:rPr>
      <w:b/>
      <w:sz w:val="26"/>
    </w:rPr>
  </w:style>
  <w:style w:type="paragraph" w:customStyle="1" w:styleId="BreakBlock">
    <w:name w:val="Break Block"/>
    <w:basedOn w:val="Normal"/>
    <w:link w:val="BreakBlockChar"/>
    <w:autoRedefine/>
    <w:qFormat/>
    <w:rsid w:val="00204B3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04B3B"/>
    <w:rPr>
      <w:rFonts w:ascii="Arial Bold" w:hAnsi="Arial Bold" w:cs="Calibri"/>
      <w:b/>
      <w:caps/>
      <w:sz w:val="32"/>
      <w:u w:val="single"/>
    </w:rPr>
  </w:style>
  <w:style w:type="character" w:customStyle="1" w:styleId="Mention1">
    <w:name w:val="Mention1"/>
    <w:basedOn w:val="DefaultParagraphFont"/>
    <w:uiPriority w:val="99"/>
    <w:semiHidden/>
    <w:unhideWhenUsed/>
    <w:rsid w:val="00204B3B"/>
    <w:rPr>
      <w:color w:val="2B579A"/>
      <w:shd w:val="clear" w:color="auto" w:fill="E6E6E6"/>
    </w:rPr>
  </w:style>
  <w:style w:type="character" w:customStyle="1" w:styleId="UnresolvedMention1">
    <w:name w:val="Unresolved Mention1"/>
    <w:basedOn w:val="DefaultParagraphFont"/>
    <w:uiPriority w:val="99"/>
    <w:unhideWhenUsed/>
    <w:rsid w:val="00204B3B"/>
    <w:rPr>
      <w:color w:val="808080"/>
      <w:shd w:val="clear" w:color="auto" w:fill="E6E6E6"/>
    </w:rPr>
  </w:style>
  <w:style w:type="paragraph" w:customStyle="1" w:styleId="evidencetext">
    <w:name w:val="evidence text"/>
    <w:basedOn w:val="Normal"/>
    <w:link w:val="evidencetextChar1"/>
    <w:qFormat/>
    <w:rsid w:val="00204B3B"/>
    <w:pPr>
      <w:ind w:left="432" w:right="432"/>
    </w:pPr>
    <w:rPr>
      <w:color w:val="000000"/>
      <w:lang w:val="x-none" w:eastAsia="x-none"/>
    </w:rPr>
  </w:style>
  <w:style w:type="character" w:customStyle="1" w:styleId="evidencetextChar1">
    <w:name w:val="evidence text Char1"/>
    <w:link w:val="evidencetext"/>
    <w:rsid w:val="00204B3B"/>
    <w:rPr>
      <w:rFonts w:ascii="Calibri" w:hAnsi="Calibri" w:cs="Calibri"/>
      <w:color w:val="000000"/>
      <w:sz w:val="22"/>
      <w:lang w:val="x-none" w:eastAsia="x-none"/>
    </w:rPr>
  </w:style>
  <w:style w:type="character" w:customStyle="1" w:styleId="Author-Date">
    <w:name w:val="Author-Date"/>
    <w:qFormat/>
    <w:rsid w:val="00204B3B"/>
    <w:rPr>
      <w:b/>
      <w:sz w:val="24"/>
    </w:rPr>
  </w:style>
  <w:style w:type="paragraph" w:customStyle="1" w:styleId="Nothing">
    <w:name w:val="Nothing"/>
    <w:link w:val="NothingChar"/>
    <w:qFormat/>
    <w:rsid w:val="00204B3B"/>
    <w:pPr>
      <w:jc w:val="both"/>
    </w:pPr>
    <w:rPr>
      <w:rFonts w:ascii="Times New Roman" w:eastAsia="Times New Roman" w:hAnsi="Times New Roman" w:cs="Times New Roman"/>
      <w:sz w:val="20"/>
    </w:rPr>
  </w:style>
  <w:style w:type="paragraph" w:customStyle="1" w:styleId="Style4">
    <w:name w:val="Style4"/>
    <w:basedOn w:val="Normal"/>
    <w:link w:val="Style4Char"/>
    <w:qFormat/>
    <w:rsid w:val="00204B3B"/>
    <w:rPr>
      <w:rFonts w:eastAsia="Times New Roman"/>
      <w:u w:val="single"/>
    </w:rPr>
  </w:style>
  <w:style w:type="character" w:customStyle="1" w:styleId="Style4Char">
    <w:name w:val="Style4 Char"/>
    <w:link w:val="Style4"/>
    <w:rsid w:val="00204B3B"/>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204B3B"/>
    <w:rPr>
      <w:rFonts w:ascii="Calibri" w:hAnsi="Calibri" w:cs="Calibri"/>
      <w:u w:val="single"/>
    </w:rPr>
  </w:style>
  <w:style w:type="character" w:customStyle="1" w:styleId="term">
    <w:name w:val="term"/>
    <w:basedOn w:val="DefaultParagraphFont"/>
    <w:rsid w:val="00204B3B"/>
  </w:style>
  <w:style w:type="character" w:customStyle="1" w:styleId="Style1Char">
    <w:name w:val="Style1 Char"/>
    <w:rsid w:val="00204B3B"/>
    <w:rPr>
      <w:rFonts w:ascii="Times New Roman" w:eastAsia="SimSun" w:hAnsi="Times New Roman" w:cs="Times New Roman"/>
      <w:sz w:val="20"/>
      <w:szCs w:val="24"/>
      <w:u w:val="single"/>
      <w:lang w:eastAsia="zh-CN"/>
    </w:rPr>
  </w:style>
  <w:style w:type="character" w:customStyle="1" w:styleId="Styleunderline11pt">
    <w:name w:val="Style underline + 11 pt"/>
    <w:rsid w:val="00204B3B"/>
    <w:rPr>
      <w:rFonts w:ascii="Times New Roman" w:hAnsi="Times New Roman"/>
      <w:sz w:val="20"/>
      <w:u w:val="single"/>
    </w:rPr>
  </w:style>
  <w:style w:type="paragraph" w:customStyle="1" w:styleId="Stylecard11pt">
    <w:name w:val="Style card + 11 pt"/>
    <w:basedOn w:val="Normal"/>
    <w:link w:val="Stylecard11ptChar"/>
    <w:qFormat/>
    <w:rsid w:val="00204B3B"/>
    <w:pPr>
      <w:ind w:left="288" w:right="288"/>
    </w:pPr>
    <w:rPr>
      <w:rFonts w:eastAsia="SimSun"/>
      <w:lang w:eastAsia="zh-CN"/>
    </w:rPr>
  </w:style>
  <w:style w:type="character" w:customStyle="1" w:styleId="Stylecard11ptChar">
    <w:name w:val="Style card + 11 pt Char"/>
    <w:link w:val="Stylecard11pt"/>
    <w:rsid w:val="00204B3B"/>
    <w:rPr>
      <w:rFonts w:ascii="Calibri" w:eastAsia="SimSun" w:hAnsi="Calibri" w:cs="Calibri"/>
      <w:sz w:val="22"/>
      <w:lang w:eastAsia="zh-CN"/>
    </w:rPr>
  </w:style>
  <w:style w:type="paragraph" w:customStyle="1" w:styleId="Minimize">
    <w:name w:val="Minimize"/>
    <w:basedOn w:val="Normal"/>
    <w:next w:val="Normal"/>
    <w:link w:val="MinimizeChar"/>
    <w:qFormat/>
    <w:rsid w:val="00204B3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04B3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04B3B"/>
    <w:rPr>
      <w:rFonts w:ascii="Arial" w:eastAsiaTheme="minorHAnsi" w:hAnsi="Arial" w:cs="Arial"/>
      <w:sz w:val="22"/>
      <w:szCs w:val="22"/>
      <w:u w:val="single"/>
    </w:rPr>
  </w:style>
  <w:style w:type="paragraph" w:customStyle="1" w:styleId="cardtext">
    <w:name w:val="card text"/>
    <w:basedOn w:val="Normal"/>
    <w:link w:val="cardtextChar"/>
    <w:qFormat/>
    <w:rsid w:val="00204B3B"/>
    <w:pPr>
      <w:ind w:left="288" w:right="288"/>
    </w:pPr>
  </w:style>
  <w:style w:type="character" w:customStyle="1" w:styleId="cardtextChar">
    <w:name w:val="card text Char"/>
    <w:basedOn w:val="DefaultParagraphFont"/>
    <w:link w:val="cardtext"/>
    <w:rsid w:val="00204B3B"/>
    <w:rPr>
      <w:rFonts w:ascii="Calibri" w:hAnsi="Calibri" w:cs="Calibri"/>
      <w:sz w:val="22"/>
    </w:rPr>
  </w:style>
  <w:style w:type="character" w:customStyle="1" w:styleId="byline">
    <w:name w:val="byline"/>
    <w:basedOn w:val="DefaultParagraphFont"/>
    <w:rsid w:val="00204B3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04B3B"/>
    <w:rPr>
      <w:rFonts w:ascii="Arial" w:hAnsi="Arial"/>
      <w:b/>
      <w:sz w:val="24"/>
      <w:szCs w:val="22"/>
      <w:u w:val="single"/>
    </w:rPr>
  </w:style>
  <w:style w:type="paragraph" w:customStyle="1" w:styleId="StyleStyle411pt">
    <w:name w:val="Style Style4 + 11 pt"/>
    <w:basedOn w:val="Normal"/>
    <w:link w:val="StyleStyle411ptChar"/>
    <w:qFormat/>
    <w:rsid w:val="00204B3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04B3B"/>
    <w:rPr>
      <w:rFonts w:ascii="Calibri" w:eastAsia="Times New Roman" w:hAnsi="Calibri" w:cs="Calibri"/>
      <w:sz w:val="22"/>
      <w:u w:val="single"/>
    </w:rPr>
  </w:style>
  <w:style w:type="character" w:customStyle="1" w:styleId="Style11ptUnderline">
    <w:name w:val="Style 11 pt Underline"/>
    <w:rsid w:val="00204B3B"/>
    <w:rPr>
      <w:sz w:val="20"/>
      <w:u w:val="single"/>
    </w:rPr>
  </w:style>
  <w:style w:type="character" w:customStyle="1" w:styleId="Style11ptBoldUnderline">
    <w:name w:val="Style 11 pt Bold Underline"/>
    <w:rsid w:val="00204B3B"/>
    <w:rPr>
      <w:b/>
      <w:bCs/>
      <w:sz w:val="20"/>
      <w:u w:val="single"/>
    </w:rPr>
  </w:style>
  <w:style w:type="character" w:customStyle="1" w:styleId="Style11pt">
    <w:name w:val="Style 11 pt"/>
    <w:rsid w:val="00204B3B"/>
    <w:rPr>
      <w:sz w:val="20"/>
    </w:rPr>
  </w:style>
  <w:style w:type="paragraph" w:customStyle="1" w:styleId="StyleStyle411ptBold">
    <w:name w:val="Style Style4 + 11 pt Bold"/>
    <w:basedOn w:val="Normal"/>
    <w:link w:val="StyleStyle411ptBoldChar"/>
    <w:qFormat/>
    <w:rsid w:val="00204B3B"/>
    <w:rPr>
      <w:rFonts w:eastAsia="Times New Roman"/>
      <w:b/>
      <w:bCs/>
      <w:u w:val="single"/>
    </w:rPr>
  </w:style>
  <w:style w:type="character" w:customStyle="1" w:styleId="StyleStyle411ptBoldChar">
    <w:name w:val="Style Style4 + 11 pt Bold Char"/>
    <w:basedOn w:val="DefaultParagraphFont"/>
    <w:link w:val="StyleStyle411ptBold"/>
    <w:rsid w:val="00204B3B"/>
    <w:rPr>
      <w:rFonts w:ascii="Calibri" w:eastAsia="Times New Roman" w:hAnsi="Calibri" w:cs="Calibri"/>
      <w:b/>
      <w:bCs/>
      <w:sz w:val="22"/>
      <w:u w:val="single"/>
    </w:rPr>
  </w:style>
  <w:style w:type="paragraph" w:customStyle="1" w:styleId="BlockTitle">
    <w:name w:val="Block Title"/>
    <w:basedOn w:val="Normal"/>
    <w:next w:val="Normal"/>
    <w:qFormat/>
    <w:rsid w:val="00204B3B"/>
    <w:pPr>
      <w:spacing w:after="120"/>
      <w:jc w:val="center"/>
      <w:outlineLvl w:val="0"/>
    </w:pPr>
    <w:rPr>
      <w:rFonts w:eastAsia="Times New Roman"/>
      <w:b/>
      <w:sz w:val="32"/>
      <w:szCs w:val="20"/>
      <w:u w:val="single"/>
    </w:rPr>
  </w:style>
  <w:style w:type="character" w:customStyle="1" w:styleId="Emphasis2">
    <w:name w:val="Emphasis2"/>
    <w:basedOn w:val="DefaultParagraphFont"/>
    <w:rsid w:val="00204B3B"/>
    <w:rPr>
      <w:rFonts w:ascii="Franklin Gothic Heavy" w:hAnsi="Franklin Gothic Heavy"/>
      <w:iCs/>
      <w:u w:val="single"/>
    </w:rPr>
  </w:style>
  <w:style w:type="paragraph" w:customStyle="1" w:styleId="Cards">
    <w:name w:val="Cards"/>
    <w:basedOn w:val="Normal"/>
    <w:link w:val="CardsChar1"/>
    <w:qFormat/>
    <w:rsid w:val="00204B3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04B3B"/>
    <w:rPr>
      <w:rFonts w:ascii="Times New Roman" w:eastAsia="Times New Roman" w:hAnsi="Times New Roman" w:cs="Times New Roman"/>
      <w:sz w:val="20"/>
      <w:szCs w:val="24"/>
    </w:rPr>
  </w:style>
  <w:style w:type="character" w:customStyle="1" w:styleId="pmterms1">
    <w:name w:val="pmterms1"/>
    <w:basedOn w:val="DefaultParagraphFont"/>
    <w:rsid w:val="00204B3B"/>
  </w:style>
  <w:style w:type="character" w:customStyle="1" w:styleId="hilite1">
    <w:name w:val="hilite1"/>
    <w:basedOn w:val="DefaultParagraphFont"/>
    <w:rsid w:val="00204B3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04B3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204B3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204B3B"/>
    <w:rPr>
      <w:rFonts w:eastAsia="Times New Roman"/>
      <w:b/>
      <w:szCs w:val="20"/>
    </w:rPr>
  </w:style>
  <w:style w:type="character" w:customStyle="1" w:styleId="NormaltagChar">
    <w:name w:val="Normal tag Char"/>
    <w:basedOn w:val="DefaultParagraphFont"/>
    <w:link w:val="Normaltag"/>
    <w:uiPriority w:val="99"/>
    <w:locked/>
    <w:rsid w:val="00204B3B"/>
    <w:rPr>
      <w:rFonts w:ascii="Calibri" w:eastAsia="Times New Roman" w:hAnsi="Calibri" w:cs="Calibri"/>
      <w:b/>
      <w:sz w:val="22"/>
      <w:szCs w:val="20"/>
    </w:rPr>
  </w:style>
  <w:style w:type="character" w:customStyle="1" w:styleId="DebateUnderline">
    <w:name w:val="Debate Underline"/>
    <w:qFormat/>
    <w:rsid w:val="00204B3B"/>
    <w:rPr>
      <w:rFonts w:ascii="Times New Roman" w:hAnsi="Times New Roman"/>
      <w:sz w:val="20"/>
      <w:szCs w:val="24"/>
      <w:u w:val="thick"/>
    </w:rPr>
  </w:style>
  <w:style w:type="character" w:customStyle="1" w:styleId="blue">
    <w:name w:val="blue"/>
    <w:basedOn w:val="DefaultParagraphFont"/>
    <w:rsid w:val="00204B3B"/>
    <w:rPr>
      <w:rFonts w:cs="Times New Roman"/>
    </w:rPr>
  </w:style>
  <w:style w:type="paragraph" w:customStyle="1" w:styleId="cites">
    <w:name w:val="cites"/>
    <w:link w:val="Heading1Char3"/>
    <w:autoRedefine/>
    <w:qFormat/>
    <w:rsid w:val="00204B3B"/>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204B3B"/>
    <w:rPr>
      <w:rFonts w:ascii="Times New Roman" w:eastAsia="Malgun Gothic" w:hAnsi="Times New Roman" w:cs="Times New Roman"/>
      <w:b/>
      <w:u w:val="single"/>
    </w:rPr>
  </w:style>
  <w:style w:type="paragraph" w:customStyle="1" w:styleId="tiny">
    <w:name w:val="tiny"/>
    <w:next w:val="Normal"/>
    <w:link w:val="tinyChar"/>
    <w:autoRedefine/>
    <w:qFormat/>
    <w:rsid w:val="00204B3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204B3B"/>
    <w:rPr>
      <w:rFonts w:ascii="Times New Roman" w:eastAsia="Malgun Gothic" w:hAnsi="Times New Roman" w:cs="Times New Roman"/>
      <w:sz w:val="12"/>
    </w:rPr>
  </w:style>
  <w:style w:type="character" w:customStyle="1" w:styleId="CitesChar2">
    <w:name w:val="Cites Char2"/>
    <w:link w:val="Cites0"/>
    <w:rsid w:val="00204B3B"/>
    <w:rPr>
      <w:rFonts w:eastAsia="Times New Roman" w:cs="Times New Roman"/>
      <w:b/>
      <w:bCs/>
      <w:sz w:val="20"/>
      <w:szCs w:val="20"/>
    </w:rPr>
  </w:style>
  <w:style w:type="paragraph" w:customStyle="1" w:styleId="BlockTitle2">
    <w:name w:val="Block Title2"/>
    <w:basedOn w:val="Normal"/>
    <w:next w:val="Normal"/>
    <w:qFormat/>
    <w:rsid w:val="00204B3B"/>
    <w:pPr>
      <w:spacing w:after="240"/>
      <w:jc w:val="center"/>
    </w:pPr>
    <w:rPr>
      <w:rFonts w:eastAsia="Times New Roman"/>
      <w:b/>
      <w:sz w:val="32"/>
      <w:u w:val="single"/>
      <w:lang w:bidi="en-US"/>
    </w:rPr>
  </w:style>
  <w:style w:type="paragraph" w:styleId="TOC1">
    <w:name w:val="toc 1"/>
    <w:basedOn w:val="Normal"/>
    <w:next w:val="Normal"/>
    <w:autoRedefine/>
    <w:uiPriority w:val="39"/>
    <w:rsid w:val="00204B3B"/>
    <w:pPr>
      <w:spacing w:before="120" w:after="120"/>
    </w:pPr>
    <w:rPr>
      <w:rFonts w:eastAsia="Times New Roman"/>
      <w:b/>
      <w:u w:val="single"/>
      <w:lang w:bidi="en-US"/>
    </w:rPr>
  </w:style>
  <w:style w:type="paragraph" w:styleId="TOC9">
    <w:name w:val="toc 9"/>
    <w:basedOn w:val="Normal"/>
    <w:next w:val="Normal"/>
    <w:autoRedefine/>
    <w:rsid w:val="00204B3B"/>
    <w:pPr>
      <w:ind w:left="1600"/>
    </w:pPr>
    <w:rPr>
      <w:rFonts w:eastAsia="Times New Roman"/>
      <w:sz w:val="20"/>
      <w:lang w:bidi="en-US"/>
    </w:rPr>
  </w:style>
  <w:style w:type="paragraph" w:customStyle="1" w:styleId="TxBrp1">
    <w:name w:val="TxBr_p1"/>
    <w:basedOn w:val="Normal"/>
    <w:qFormat/>
    <w:rsid w:val="00204B3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04B3B"/>
    <w:pPr>
      <w:spacing w:before="100" w:beforeAutospacing="1" w:after="100" w:afterAutospacing="1"/>
    </w:pPr>
    <w:rPr>
      <w:rFonts w:eastAsia="Times New Roman"/>
      <w:lang w:bidi="en-US"/>
    </w:rPr>
  </w:style>
  <w:style w:type="paragraph" w:customStyle="1" w:styleId="fullstory">
    <w:name w:val="fullstory"/>
    <w:basedOn w:val="Normal"/>
    <w:qFormat/>
    <w:rsid w:val="00204B3B"/>
    <w:pPr>
      <w:spacing w:before="100" w:beforeAutospacing="1" w:after="100" w:afterAutospacing="1"/>
    </w:pPr>
    <w:rPr>
      <w:rFonts w:eastAsia="Times New Roman"/>
      <w:lang w:bidi="en-US"/>
    </w:rPr>
  </w:style>
  <w:style w:type="character" w:customStyle="1" w:styleId="standardcontent">
    <w:name w:val="standardcontent"/>
    <w:basedOn w:val="DefaultParagraphFont"/>
    <w:rsid w:val="00204B3B"/>
  </w:style>
  <w:style w:type="paragraph" w:customStyle="1" w:styleId="hat">
    <w:name w:val="hat"/>
    <w:basedOn w:val="Normal"/>
    <w:next w:val="Normal"/>
    <w:link w:val="hatChar"/>
    <w:qFormat/>
    <w:rsid w:val="00204B3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04B3B"/>
  </w:style>
  <w:style w:type="paragraph" w:customStyle="1" w:styleId="HotRouteChar">
    <w:name w:val="Hot Route! Char"/>
    <w:basedOn w:val="Normal"/>
    <w:qFormat/>
    <w:rsid w:val="00204B3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04B3B"/>
    <w:rPr>
      <w:rFonts w:cs="Times New Roman"/>
      <w:b/>
      <w:bCs/>
    </w:rPr>
  </w:style>
  <w:style w:type="paragraph" w:customStyle="1" w:styleId="Default">
    <w:name w:val="Default"/>
    <w:qFormat/>
    <w:rsid w:val="00204B3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04B3B"/>
    <w:rPr>
      <w:rFonts w:ascii="Cambria" w:hAnsi="Cambria" w:cs="Times New Roman"/>
      <w:b/>
      <w:bCs/>
      <w:sz w:val="26"/>
      <w:szCs w:val="26"/>
    </w:rPr>
  </w:style>
  <w:style w:type="character" w:customStyle="1" w:styleId="UnderliningChar">
    <w:name w:val="Underlining Char"/>
    <w:basedOn w:val="DefaultParagraphFont"/>
    <w:link w:val="Underlining"/>
    <w:rsid w:val="00204B3B"/>
    <w:rPr>
      <w:rFonts w:ascii="Arial Narrow" w:hAnsi="Arial Narrow" w:cs="Times New Roman"/>
      <w:u w:val="single"/>
    </w:rPr>
  </w:style>
  <w:style w:type="character" w:customStyle="1" w:styleId="CardCharChar1">
    <w:name w:val="Card Char Char1"/>
    <w:basedOn w:val="DefaultParagraphFont"/>
    <w:rsid w:val="00204B3B"/>
    <w:rPr>
      <w:rFonts w:cs="Times New Roman"/>
      <w:b/>
      <w:bCs/>
      <w:sz w:val="28"/>
      <w:szCs w:val="28"/>
    </w:rPr>
  </w:style>
  <w:style w:type="paragraph" w:customStyle="1" w:styleId="Cites0">
    <w:name w:val="Cites"/>
    <w:basedOn w:val="Normal"/>
    <w:link w:val="CitesChar2"/>
    <w:qFormat/>
    <w:rsid w:val="00204B3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04B3B"/>
    <w:rPr>
      <w:rFonts w:ascii="Times New Roman" w:eastAsia="Calibri" w:hAnsi="Times New Roman" w:cs="Times New Roman"/>
      <w:sz w:val="24"/>
      <w:szCs w:val="24"/>
    </w:rPr>
  </w:style>
  <w:style w:type="character" w:customStyle="1" w:styleId="apple-converted-space">
    <w:name w:val="apple-converted-space"/>
    <w:basedOn w:val="DefaultParagraphFont"/>
    <w:rsid w:val="00204B3B"/>
  </w:style>
  <w:style w:type="character" w:customStyle="1" w:styleId="hit">
    <w:name w:val="hit"/>
    <w:basedOn w:val="DefaultParagraphFont"/>
    <w:rsid w:val="00204B3B"/>
    <w:rPr>
      <w:rFonts w:cs="Times New Roman"/>
    </w:rPr>
  </w:style>
  <w:style w:type="paragraph" w:customStyle="1" w:styleId="SmallFont">
    <w:name w:val="Small Font"/>
    <w:basedOn w:val="Normal"/>
    <w:link w:val="SmallFontChar"/>
    <w:qFormat/>
    <w:rsid w:val="00204B3B"/>
    <w:pPr>
      <w:spacing w:after="200"/>
      <w:jc w:val="both"/>
    </w:pPr>
    <w:rPr>
      <w:rFonts w:eastAsia="Calibri"/>
      <w:szCs w:val="18"/>
    </w:rPr>
  </w:style>
  <w:style w:type="character" w:customStyle="1" w:styleId="SmallFontChar">
    <w:name w:val="Small Font Char"/>
    <w:basedOn w:val="DefaultParagraphFont"/>
    <w:link w:val="SmallFont"/>
    <w:locked/>
    <w:rsid w:val="00204B3B"/>
    <w:rPr>
      <w:rFonts w:ascii="Calibri" w:eastAsia="Calibri" w:hAnsi="Calibri" w:cs="Calibri"/>
      <w:sz w:val="22"/>
      <w:szCs w:val="18"/>
    </w:rPr>
  </w:style>
  <w:style w:type="character" w:customStyle="1" w:styleId="CircleChar1">
    <w:name w:val="Circle Char1"/>
    <w:basedOn w:val="DefaultParagraphFont"/>
    <w:rsid w:val="00204B3B"/>
    <w:rPr>
      <w:rFonts w:cs="Times New Roman"/>
      <w:b/>
      <w:i/>
      <w:sz w:val="18"/>
      <w:szCs w:val="18"/>
      <w:u w:val="single"/>
      <w:lang w:val="en-US" w:eastAsia="en-US" w:bidi="ar-SA"/>
    </w:rPr>
  </w:style>
  <w:style w:type="paragraph" w:styleId="BodyText">
    <w:name w:val="Body Text"/>
    <w:basedOn w:val="Normal"/>
    <w:link w:val="BodyTextChar"/>
    <w:uiPriority w:val="99"/>
    <w:unhideWhenUsed/>
    <w:rsid w:val="00204B3B"/>
    <w:pPr>
      <w:spacing w:after="120"/>
    </w:pPr>
  </w:style>
  <w:style w:type="character" w:customStyle="1" w:styleId="BodyTextChar">
    <w:name w:val="Body Text Char"/>
    <w:basedOn w:val="DefaultParagraphFont"/>
    <w:link w:val="BodyText"/>
    <w:uiPriority w:val="99"/>
    <w:rsid w:val="00204B3B"/>
    <w:rPr>
      <w:rFonts w:ascii="Calibri" w:hAnsi="Calibri" w:cs="Calibri"/>
      <w:sz w:val="22"/>
    </w:rPr>
  </w:style>
  <w:style w:type="character" w:customStyle="1" w:styleId="verdana">
    <w:name w:val="verdana"/>
    <w:basedOn w:val="DefaultParagraphFont"/>
    <w:rsid w:val="00204B3B"/>
  </w:style>
  <w:style w:type="character" w:customStyle="1" w:styleId="CardsChar1">
    <w:name w:val="Cards Char1"/>
    <w:link w:val="Cards"/>
    <w:rsid w:val="00204B3B"/>
    <w:rPr>
      <w:rFonts w:ascii="Calibri" w:eastAsia="Times New Roman" w:hAnsi="Calibri" w:cs="Times New Roman"/>
      <w:sz w:val="20"/>
      <w:szCs w:val="20"/>
    </w:rPr>
  </w:style>
  <w:style w:type="paragraph" w:customStyle="1" w:styleId="BlockHeadings">
    <w:name w:val="Block Headings"/>
    <w:basedOn w:val="Normal"/>
    <w:link w:val="BlockHeadingsChar"/>
    <w:qFormat/>
    <w:rsid w:val="00204B3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04B3B"/>
    <w:rPr>
      <w:rFonts w:ascii="Calibri" w:eastAsia="Times New Roman" w:hAnsi="Calibri" w:cs="Times New Roman"/>
      <w:b/>
      <w:sz w:val="20"/>
      <w:szCs w:val="20"/>
    </w:rPr>
  </w:style>
  <w:style w:type="paragraph" w:customStyle="1" w:styleId="loose">
    <w:name w:val="loose"/>
    <w:basedOn w:val="Normal"/>
    <w:qFormat/>
    <w:rsid w:val="00204B3B"/>
    <w:pPr>
      <w:spacing w:before="210"/>
    </w:pPr>
    <w:rPr>
      <w:rFonts w:eastAsia="Times New Roman"/>
      <w:lang w:eastAsia="zh-CN" w:bidi="he-IL"/>
    </w:rPr>
  </w:style>
  <w:style w:type="character" w:customStyle="1" w:styleId="hit1">
    <w:name w:val="hit1"/>
    <w:basedOn w:val="DefaultParagraphFont"/>
    <w:rsid w:val="00204B3B"/>
    <w:rPr>
      <w:b/>
      <w:bCs/>
      <w:color w:val="CC0033"/>
    </w:rPr>
  </w:style>
  <w:style w:type="character" w:customStyle="1" w:styleId="upper">
    <w:name w:val="upper"/>
    <w:basedOn w:val="DefaultParagraphFont"/>
    <w:rsid w:val="00204B3B"/>
  </w:style>
  <w:style w:type="character" w:customStyle="1" w:styleId="Author">
    <w:name w:val="Author"/>
    <w:aliases w:val="Style Date"/>
    <w:basedOn w:val="DefaultParagraphFont"/>
    <w:qFormat/>
    <w:rsid w:val="00204B3B"/>
    <w:rPr>
      <w:b/>
      <w:sz w:val="24"/>
    </w:rPr>
  </w:style>
  <w:style w:type="character" w:customStyle="1" w:styleId="SmallFont7pt">
    <w:name w:val="Small Font (7 pt)"/>
    <w:basedOn w:val="DefaultParagraphFont"/>
    <w:rsid w:val="00204B3B"/>
    <w:rPr>
      <w:sz w:val="14"/>
    </w:rPr>
  </w:style>
  <w:style w:type="paragraph" w:customStyle="1" w:styleId="UnderlinedText">
    <w:name w:val="Underlined Text"/>
    <w:basedOn w:val="Normal"/>
    <w:qFormat/>
    <w:rsid w:val="00204B3B"/>
    <w:rPr>
      <w:rFonts w:eastAsia="Times New Roman"/>
      <w:b/>
      <w:szCs w:val="20"/>
    </w:rPr>
  </w:style>
  <w:style w:type="character" w:customStyle="1" w:styleId="SmallText-New">
    <w:name w:val="Small Text - New"/>
    <w:basedOn w:val="DefaultParagraphFont"/>
    <w:rsid w:val="00204B3B"/>
    <w:rPr>
      <w:rFonts w:ascii="Arial Narrow" w:hAnsi="Arial Narrow"/>
      <w:sz w:val="14"/>
    </w:rPr>
  </w:style>
  <w:style w:type="paragraph" w:customStyle="1" w:styleId="Smalltext">
    <w:name w:val="Small text"/>
    <w:aliases w:val="Quote1,Quote11"/>
    <w:basedOn w:val="Normal"/>
    <w:link w:val="SmalltextChar"/>
    <w:qFormat/>
    <w:rsid w:val="00204B3B"/>
    <w:rPr>
      <w:rFonts w:ascii="Arial Narrow" w:eastAsia="Times New Roman" w:hAnsi="Arial Narrow"/>
    </w:rPr>
  </w:style>
  <w:style w:type="character" w:customStyle="1" w:styleId="Underlined-New">
    <w:name w:val="Underlined - New"/>
    <w:basedOn w:val="DefaultParagraphFont"/>
    <w:rsid w:val="00204B3B"/>
    <w:rPr>
      <w:rFonts w:ascii="Arial Narrow" w:hAnsi="Arial Narrow"/>
      <w:sz w:val="16"/>
      <w:u w:val="single"/>
    </w:rPr>
  </w:style>
  <w:style w:type="paragraph" w:styleId="TOC2">
    <w:name w:val="toc 2"/>
    <w:basedOn w:val="Normal"/>
    <w:next w:val="Normal"/>
    <w:autoRedefine/>
    <w:uiPriority w:val="39"/>
    <w:rsid w:val="00204B3B"/>
    <w:pPr>
      <w:ind w:left="200"/>
    </w:pPr>
    <w:rPr>
      <w:rFonts w:eastAsia="Times New Roman"/>
      <w:sz w:val="20"/>
      <w:lang w:bidi="en-US"/>
    </w:rPr>
  </w:style>
  <w:style w:type="paragraph" w:styleId="Caption">
    <w:name w:val="caption"/>
    <w:basedOn w:val="Normal"/>
    <w:next w:val="Normal"/>
    <w:qFormat/>
    <w:rsid w:val="00204B3B"/>
    <w:rPr>
      <w:rFonts w:eastAsia="Times New Roman"/>
      <w:b/>
      <w:bCs/>
      <w:sz w:val="18"/>
      <w:szCs w:val="18"/>
      <w:lang w:bidi="en-US"/>
    </w:rPr>
  </w:style>
  <w:style w:type="paragraph" w:styleId="TOCHeading">
    <w:name w:val="TOC Heading"/>
    <w:basedOn w:val="Heading1"/>
    <w:next w:val="Normal"/>
    <w:uiPriority w:val="39"/>
    <w:qFormat/>
    <w:rsid w:val="00204B3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04B3B"/>
    <w:rPr>
      <w:rFonts w:ascii="Arial Narrow" w:hAnsi="Arial Narrow"/>
      <w:dstrike w:val="0"/>
      <w:sz w:val="20"/>
      <w:bdr w:val="single" w:sz="2" w:space="0" w:color="auto"/>
      <w:vertAlign w:val="baseline"/>
    </w:rPr>
  </w:style>
  <w:style w:type="character" w:customStyle="1" w:styleId="style65">
    <w:name w:val="style65"/>
    <w:basedOn w:val="DefaultParagraphFont"/>
    <w:rsid w:val="00204B3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04B3B"/>
    <w:rPr>
      <w:rFonts w:cs="Arial"/>
      <w:bCs/>
      <w:szCs w:val="26"/>
      <w:u w:val="single"/>
      <w:lang w:val="en-US" w:eastAsia="en-US" w:bidi="ar-SA"/>
    </w:rPr>
  </w:style>
  <w:style w:type="character" w:customStyle="1" w:styleId="qlabel">
    <w:name w:val="q_label"/>
    <w:basedOn w:val="DefaultParagraphFont"/>
    <w:rsid w:val="00204B3B"/>
  </w:style>
  <w:style w:type="character" w:customStyle="1" w:styleId="alabel">
    <w:name w:val="a_label"/>
    <w:basedOn w:val="DefaultParagraphFont"/>
    <w:rsid w:val="00204B3B"/>
  </w:style>
  <w:style w:type="character" w:customStyle="1" w:styleId="Style1Char1">
    <w:name w:val="Style1 Char1"/>
    <w:basedOn w:val="DefaultParagraphFont"/>
    <w:rsid w:val="00204B3B"/>
    <w:rPr>
      <w:rFonts w:eastAsia="SimSun"/>
      <w:sz w:val="20"/>
      <w:szCs w:val="24"/>
      <w:u w:val="single"/>
      <w:lang w:val="en-US" w:eastAsia="zh-CN" w:bidi="ar-SA"/>
    </w:rPr>
  </w:style>
  <w:style w:type="character" w:customStyle="1" w:styleId="UnderlineCharChar">
    <w:name w:val="Underline Char Char"/>
    <w:basedOn w:val="DefaultParagraphFont"/>
    <w:rsid w:val="00204B3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04B3B"/>
    <w:rPr>
      <w:rFonts w:eastAsia="MS Mincho"/>
      <w:b/>
      <w:u w:val="single"/>
      <w:lang w:val="en-US" w:eastAsia="en-US" w:bidi="ar-SA"/>
    </w:rPr>
  </w:style>
  <w:style w:type="character" w:customStyle="1" w:styleId="CardTextChar0">
    <w:name w:val="Card Text Char"/>
    <w:basedOn w:val="DefaultParagraphFont"/>
    <w:rsid w:val="00204B3B"/>
    <w:rPr>
      <w:rFonts w:ascii="Times New Roman" w:eastAsia="Times New Roman" w:hAnsi="Times New Roman" w:cs="Times New Roman"/>
      <w:szCs w:val="24"/>
    </w:rPr>
  </w:style>
  <w:style w:type="character" w:customStyle="1" w:styleId="reduce2">
    <w:name w:val="reduce2"/>
    <w:basedOn w:val="DefaultParagraphFont"/>
    <w:rsid w:val="00204B3B"/>
    <w:rPr>
      <w:rFonts w:ascii="Arial" w:hAnsi="Arial" w:cs="Arial"/>
      <w:color w:val="000000"/>
      <w:sz w:val="10"/>
      <w:szCs w:val="22"/>
    </w:rPr>
  </w:style>
  <w:style w:type="paragraph" w:customStyle="1" w:styleId="BoldUnderline">
    <w:name w:val="BoldUnderline"/>
    <w:link w:val="BoldUnderlineChar"/>
    <w:uiPriority w:val="99"/>
    <w:qFormat/>
    <w:rsid w:val="00204B3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204B3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04B3B"/>
    <w:rPr>
      <w:rFonts w:cs="Arial"/>
      <w:bCs/>
      <w:szCs w:val="26"/>
      <w:u w:val="single"/>
      <w:lang w:val="en-US" w:eastAsia="en-US" w:bidi="ar-SA"/>
    </w:rPr>
  </w:style>
  <w:style w:type="paragraph" w:customStyle="1" w:styleId="evidencetextChar">
    <w:name w:val="evidence text Char"/>
    <w:basedOn w:val="Normal"/>
    <w:qFormat/>
    <w:rsid w:val="00204B3B"/>
    <w:pPr>
      <w:ind w:left="1728" w:right="1008"/>
    </w:pPr>
    <w:rPr>
      <w:rFonts w:eastAsia="Times New Roman"/>
      <w:color w:val="000000"/>
      <w:sz w:val="18"/>
    </w:rPr>
  </w:style>
  <w:style w:type="character" w:customStyle="1" w:styleId="underline2">
    <w:name w:val="underline2"/>
    <w:basedOn w:val="DefaultParagraphFont"/>
    <w:rsid w:val="00204B3B"/>
    <w:rPr>
      <w:u w:val="single"/>
    </w:rPr>
  </w:style>
  <w:style w:type="character" w:customStyle="1" w:styleId="Style11ptUnderlineBorderSinglesolidlineAuto05pt">
    <w:name w:val="Style 11 pt Underline Border: : (Single solid line Auto  0.5 pt..."/>
    <w:rsid w:val="00204B3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04B3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04B3B"/>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204B3B"/>
    <w:rPr>
      <w:u w:val="single"/>
    </w:rPr>
  </w:style>
  <w:style w:type="paragraph" w:customStyle="1" w:styleId="UnderlineChar4">
    <w:name w:val="Underline Char4"/>
    <w:basedOn w:val="Normal"/>
    <w:link w:val="UnderlineChar4Char"/>
    <w:qFormat/>
    <w:rsid w:val="00204B3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204B3B"/>
    <w:rPr>
      <w:b/>
      <w:u w:val="single"/>
    </w:rPr>
  </w:style>
  <w:style w:type="paragraph" w:customStyle="1" w:styleId="BoldandUnderlineChar3">
    <w:name w:val="Bold and Underline Char3"/>
    <w:basedOn w:val="Normal"/>
    <w:link w:val="BoldandUnderlineChar3Char2"/>
    <w:qFormat/>
    <w:rsid w:val="00204B3B"/>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204B3B"/>
    <w:rPr>
      <w:rFonts w:eastAsia="Times New Roman"/>
      <w:u w:val="single"/>
    </w:rPr>
  </w:style>
  <w:style w:type="character" w:customStyle="1" w:styleId="StyleUnderlineChar11ptChar">
    <w:name w:val="Style Underline Char + 11 pt Char"/>
    <w:basedOn w:val="DefaultParagraphFont"/>
    <w:link w:val="StyleUnderlineChar11pt"/>
    <w:rsid w:val="00204B3B"/>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204B3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04B3B"/>
    <w:rPr>
      <w:rFonts w:ascii="Calibri" w:eastAsia="Times New Roman" w:hAnsi="Calibri" w:cs="Calibri"/>
      <w:b/>
      <w:bCs/>
      <w:sz w:val="22"/>
      <w:u w:val="single"/>
    </w:rPr>
  </w:style>
  <w:style w:type="character" w:customStyle="1" w:styleId="inside-head">
    <w:name w:val="inside-head"/>
    <w:basedOn w:val="DefaultParagraphFont"/>
    <w:rsid w:val="00204B3B"/>
  </w:style>
  <w:style w:type="paragraph" w:customStyle="1" w:styleId="Style3">
    <w:name w:val="Style3"/>
    <w:basedOn w:val="Normal"/>
    <w:link w:val="Style3Char"/>
    <w:qFormat/>
    <w:rsid w:val="00204B3B"/>
    <w:rPr>
      <w:rFonts w:ascii="Arial Narrow" w:eastAsia="Times New Roman" w:hAnsi="Arial Narrow"/>
      <w:b/>
    </w:rPr>
  </w:style>
  <w:style w:type="character" w:customStyle="1" w:styleId="Style3Char">
    <w:name w:val="Style3 Char"/>
    <w:basedOn w:val="DefaultParagraphFont"/>
    <w:link w:val="Style3"/>
    <w:rsid w:val="00204B3B"/>
    <w:rPr>
      <w:rFonts w:ascii="Arial Narrow" w:eastAsia="Times New Roman" w:hAnsi="Arial Narrow" w:cs="Calibri"/>
      <w:b/>
      <w:sz w:val="22"/>
    </w:rPr>
  </w:style>
  <w:style w:type="character" w:customStyle="1" w:styleId="7TimesNewRoman">
    <w:name w:val="7 Times New Roman"/>
    <w:rsid w:val="00204B3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04B3B"/>
  </w:style>
  <w:style w:type="character" w:customStyle="1" w:styleId="officialsbureau">
    <w:name w:val="official_s_bureau"/>
    <w:basedOn w:val="DefaultParagraphFont"/>
    <w:rsid w:val="00204B3B"/>
  </w:style>
  <w:style w:type="paragraph" w:customStyle="1" w:styleId="Stylecard11ptUnderline">
    <w:name w:val="Style card + 11 pt Underline"/>
    <w:basedOn w:val="Normal"/>
    <w:link w:val="Stylecard11ptUnderlineChar"/>
    <w:qFormat/>
    <w:rsid w:val="00204B3B"/>
    <w:pPr>
      <w:ind w:left="288" w:right="288"/>
    </w:pPr>
    <w:rPr>
      <w:rFonts w:eastAsia="SimSun"/>
      <w:u w:val="single"/>
      <w:lang w:eastAsia="zh-CN"/>
    </w:rPr>
  </w:style>
  <w:style w:type="character" w:customStyle="1" w:styleId="Stylecard11ptUnderlineChar">
    <w:name w:val="Style card + 11 pt Underline Char"/>
    <w:link w:val="Stylecard11ptUnderline"/>
    <w:rsid w:val="00204B3B"/>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204B3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04B3B"/>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204B3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04B3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204B3B"/>
    <w:rPr>
      <w:rFonts w:ascii="Calibri" w:eastAsia="SimSun" w:hAnsi="Calibri" w:cs="Calibri"/>
      <w:sz w:val="22"/>
      <w:u w:val="single"/>
      <w:lang w:eastAsia="zh-CN"/>
    </w:rPr>
  </w:style>
  <w:style w:type="paragraph" w:styleId="HTMLPreformatted">
    <w:name w:val="HTML Preformatted"/>
    <w:basedOn w:val="Normal"/>
    <w:link w:val="HTMLPreformattedChar"/>
    <w:rsid w:val="0020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04B3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04B3B"/>
    <w:rPr>
      <w:u w:val="single"/>
    </w:rPr>
  </w:style>
  <w:style w:type="character" w:customStyle="1" w:styleId="StyleUnderlining11ptChar">
    <w:name w:val="Style Underlining + 11 pt Char"/>
    <w:basedOn w:val="DefaultParagraphFont"/>
    <w:link w:val="StyleUnderlining11pt"/>
    <w:rsid w:val="00204B3B"/>
    <w:rPr>
      <w:rFonts w:ascii="Calibri" w:hAnsi="Calibri" w:cs="Calibri"/>
      <w:sz w:val="22"/>
      <w:u w:val="single"/>
    </w:rPr>
  </w:style>
  <w:style w:type="paragraph" w:customStyle="1" w:styleId="StyleCardText9pt">
    <w:name w:val="Style Card Text + 9 pt"/>
    <w:basedOn w:val="Normal"/>
    <w:link w:val="StyleCardText9ptChar"/>
    <w:qFormat/>
    <w:rsid w:val="00204B3B"/>
    <w:pPr>
      <w:spacing w:after="200"/>
      <w:contextualSpacing/>
    </w:pPr>
    <w:rPr>
      <w:rFonts w:eastAsia="Calibri"/>
    </w:rPr>
  </w:style>
  <w:style w:type="character" w:customStyle="1" w:styleId="StyleCardText9ptChar">
    <w:name w:val="Style Card Text + 9 pt Char"/>
    <w:basedOn w:val="DefaultParagraphFont"/>
    <w:link w:val="StyleCardText9pt"/>
    <w:rsid w:val="00204B3B"/>
    <w:rPr>
      <w:rFonts w:ascii="Calibri" w:eastAsia="Calibri" w:hAnsi="Calibri" w:cs="Calibri"/>
      <w:sz w:val="22"/>
    </w:rPr>
  </w:style>
  <w:style w:type="paragraph" w:styleId="Quote">
    <w:name w:val="Quote"/>
    <w:basedOn w:val="Normal"/>
    <w:next w:val="Normal"/>
    <w:link w:val="QuoteChar"/>
    <w:uiPriority w:val="29"/>
    <w:qFormat/>
    <w:rsid w:val="00204B3B"/>
    <w:pPr>
      <w:widowControl w:val="0"/>
    </w:pPr>
    <w:rPr>
      <w:rFonts w:eastAsia="Times New Roman"/>
      <w:iCs/>
      <w:color w:val="000000"/>
      <w:lang w:bidi="en-US"/>
    </w:rPr>
  </w:style>
  <w:style w:type="character" w:customStyle="1" w:styleId="QuoteChar">
    <w:name w:val="Quote Char"/>
    <w:basedOn w:val="DefaultParagraphFont"/>
    <w:link w:val="Quote"/>
    <w:uiPriority w:val="29"/>
    <w:rsid w:val="00204B3B"/>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204B3B"/>
    <w:rPr>
      <w:rFonts w:ascii="Arial Narrow" w:hAnsi="Arial Narrow" w:cs="Times New Roman"/>
      <w:sz w:val="24"/>
      <w:u w:val="single"/>
    </w:rPr>
  </w:style>
  <w:style w:type="character" w:customStyle="1" w:styleId="ital-inline">
    <w:name w:val="ital-inline"/>
    <w:basedOn w:val="DefaultParagraphFont"/>
    <w:rsid w:val="00204B3B"/>
  </w:style>
  <w:style w:type="character" w:customStyle="1" w:styleId="underlineChar">
    <w:name w:val="underline Char"/>
    <w:basedOn w:val="DefaultParagraphFont"/>
    <w:rsid w:val="00204B3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04B3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04B3B"/>
    <w:rPr>
      <w:sz w:val="20"/>
      <w:u w:val="single"/>
    </w:rPr>
  </w:style>
  <w:style w:type="paragraph" w:styleId="BodyTextIndent2">
    <w:name w:val="Body Text Indent 2"/>
    <w:basedOn w:val="Normal"/>
    <w:link w:val="BodyTextIndent2Char"/>
    <w:unhideWhenUsed/>
    <w:rsid w:val="00204B3B"/>
    <w:pPr>
      <w:spacing w:after="120" w:line="480" w:lineRule="auto"/>
      <w:ind w:left="360"/>
    </w:pPr>
  </w:style>
  <w:style w:type="character" w:customStyle="1" w:styleId="BodyTextIndent2Char">
    <w:name w:val="Body Text Indent 2 Char"/>
    <w:basedOn w:val="DefaultParagraphFont"/>
    <w:link w:val="BodyTextIndent2"/>
    <w:rsid w:val="00204B3B"/>
    <w:rPr>
      <w:rFonts w:ascii="Calibri" w:hAnsi="Calibri" w:cs="Calibri"/>
      <w:sz w:val="22"/>
    </w:rPr>
  </w:style>
  <w:style w:type="paragraph" w:styleId="BodyTextIndent3">
    <w:name w:val="Body Text Indent 3"/>
    <w:basedOn w:val="Normal"/>
    <w:link w:val="BodyTextIndent3Char"/>
    <w:uiPriority w:val="99"/>
    <w:semiHidden/>
    <w:unhideWhenUsed/>
    <w:rsid w:val="00204B3B"/>
    <w:pPr>
      <w:spacing w:after="120"/>
      <w:ind w:left="360"/>
    </w:pPr>
    <w:rPr>
      <w:szCs w:val="16"/>
    </w:rPr>
  </w:style>
  <w:style w:type="character" w:customStyle="1" w:styleId="BodyTextIndent3Char">
    <w:name w:val="Body Text Indent 3 Char"/>
    <w:basedOn w:val="DefaultParagraphFont"/>
    <w:link w:val="BodyTextIndent3"/>
    <w:uiPriority w:val="99"/>
    <w:semiHidden/>
    <w:rsid w:val="00204B3B"/>
    <w:rPr>
      <w:rFonts w:ascii="Calibri" w:hAnsi="Calibri" w:cs="Calibri"/>
      <w:sz w:val="22"/>
      <w:szCs w:val="16"/>
    </w:rPr>
  </w:style>
  <w:style w:type="paragraph" w:styleId="BodyText2">
    <w:name w:val="Body Text 2"/>
    <w:basedOn w:val="Normal"/>
    <w:link w:val="BodyText2Char"/>
    <w:unhideWhenUsed/>
    <w:rsid w:val="00204B3B"/>
    <w:pPr>
      <w:spacing w:after="120" w:line="480" w:lineRule="auto"/>
    </w:pPr>
  </w:style>
  <w:style w:type="character" w:customStyle="1" w:styleId="BodyText2Char">
    <w:name w:val="Body Text 2 Char"/>
    <w:basedOn w:val="DefaultParagraphFont"/>
    <w:link w:val="BodyText2"/>
    <w:rsid w:val="00204B3B"/>
    <w:rPr>
      <w:rFonts w:ascii="Calibri" w:hAnsi="Calibri" w:cs="Calibri"/>
      <w:sz w:val="22"/>
    </w:rPr>
  </w:style>
  <w:style w:type="paragraph" w:styleId="BodyTextIndent">
    <w:name w:val="Body Text Indent"/>
    <w:basedOn w:val="Normal"/>
    <w:link w:val="BodyTextIndentChar"/>
    <w:uiPriority w:val="99"/>
    <w:unhideWhenUsed/>
    <w:rsid w:val="00204B3B"/>
    <w:pPr>
      <w:spacing w:after="120"/>
      <w:ind w:left="360"/>
    </w:pPr>
  </w:style>
  <w:style w:type="character" w:customStyle="1" w:styleId="BodyTextIndentChar">
    <w:name w:val="Body Text Indent Char"/>
    <w:basedOn w:val="DefaultParagraphFont"/>
    <w:link w:val="BodyTextIndent"/>
    <w:uiPriority w:val="99"/>
    <w:rsid w:val="00204B3B"/>
    <w:rPr>
      <w:rFonts w:ascii="Calibri" w:hAnsi="Calibri" w:cs="Calibri"/>
      <w:sz w:val="22"/>
    </w:rPr>
  </w:style>
  <w:style w:type="paragraph" w:styleId="BodyText3">
    <w:name w:val="Body Text 3"/>
    <w:basedOn w:val="Normal"/>
    <w:link w:val="BodyText3Char"/>
    <w:unhideWhenUsed/>
    <w:rsid w:val="00204B3B"/>
    <w:pPr>
      <w:spacing w:after="120"/>
    </w:pPr>
    <w:rPr>
      <w:szCs w:val="16"/>
    </w:rPr>
  </w:style>
  <w:style w:type="character" w:customStyle="1" w:styleId="BodyText3Char">
    <w:name w:val="Body Text 3 Char"/>
    <w:basedOn w:val="DefaultParagraphFont"/>
    <w:link w:val="BodyText3"/>
    <w:rsid w:val="00204B3B"/>
    <w:rPr>
      <w:rFonts w:ascii="Calibri" w:hAnsi="Calibri" w:cs="Calibri"/>
      <w:sz w:val="22"/>
      <w:szCs w:val="16"/>
    </w:rPr>
  </w:style>
  <w:style w:type="character" w:customStyle="1" w:styleId="StyleBold">
    <w:name w:val="Style Bold"/>
    <w:basedOn w:val="DefaultParagraphFont"/>
    <w:uiPriority w:val="9"/>
    <w:semiHidden/>
    <w:rsid w:val="00204B3B"/>
    <w:rPr>
      <w:b/>
      <w:bCs/>
    </w:rPr>
  </w:style>
  <w:style w:type="character" w:customStyle="1" w:styleId="body-text">
    <w:name w:val="body-text"/>
    <w:basedOn w:val="DefaultParagraphFont"/>
    <w:rsid w:val="00204B3B"/>
  </w:style>
  <w:style w:type="paragraph" w:customStyle="1" w:styleId="StyleStyle411ptBoldBorderSinglesolidlineAuto0">
    <w:name w:val="Style Style4 + 11 pt Bold Border: : (Single solid line Auto  0...."/>
    <w:basedOn w:val="Normal"/>
    <w:link w:val="StyleStyle411ptBoldBorderSinglesolidlineAuto0Char"/>
    <w:qFormat/>
    <w:rsid w:val="00204B3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04B3B"/>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204B3B"/>
    <w:rPr>
      <w:rFonts w:ascii="Tahoma" w:hAnsi="Tahoma" w:cs="Tahoma"/>
      <w:sz w:val="16"/>
      <w:szCs w:val="16"/>
    </w:rPr>
  </w:style>
  <w:style w:type="character" w:customStyle="1" w:styleId="globalcontentbody">
    <w:name w:val="globalcontentbody"/>
    <w:basedOn w:val="DefaultParagraphFont"/>
    <w:rsid w:val="00204B3B"/>
  </w:style>
  <w:style w:type="paragraph" w:customStyle="1" w:styleId="StyleStyle112pt">
    <w:name w:val="Style Style1 + 12 pt"/>
    <w:basedOn w:val="Normal"/>
    <w:link w:val="StyleStyle112ptChar"/>
    <w:qFormat/>
    <w:rsid w:val="00204B3B"/>
    <w:rPr>
      <w:rFonts w:eastAsia="SimSun"/>
      <w:u w:val="single"/>
      <w:lang w:eastAsia="zh-CN"/>
    </w:rPr>
  </w:style>
  <w:style w:type="character" w:customStyle="1" w:styleId="StyleStyle112ptChar">
    <w:name w:val="Style Style1 + 12 pt Char"/>
    <w:basedOn w:val="DefaultParagraphFont"/>
    <w:link w:val="StyleStyle112pt"/>
    <w:rsid w:val="00204B3B"/>
    <w:rPr>
      <w:rFonts w:ascii="Calibri" w:eastAsia="SimSun" w:hAnsi="Calibri" w:cs="Calibri"/>
      <w:sz w:val="22"/>
      <w:u w:val="single"/>
      <w:lang w:eastAsia="zh-CN"/>
    </w:rPr>
  </w:style>
  <w:style w:type="paragraph" w:customStyle="1" w:styleId="MinimizedText">
    <w:name w:val="Minimized Text"/>
    <w:basedOn w:val="Normal"/>
    <w:link w:val="MinimizedTextChar"/>
    <w:qFormat/>
    <w:rsid w:val="00204B3B"/>
    <w:rPr>
      <w:rFonts w:eastAsia="Times New Roman"/>
    </w:rPr>
  </w:style>
  <w:style w:type="character" w:customStyle="1" w:styleId="MinimizedTextChar">
    <w:name w:val="Minimized Text Char"/>
    <w:basedOn w:val="DefaultParagraphFont"/>
    <w:link w:val="MinimizedText"/>
    <w:rsid w:val="00204B3B"/>
    <w:rPr>
      <w:rFonts w:ascii="Calibri" w:eastAsia="Times New Roman" w:hAnsi="Calibri" w:cs="Calibri"/>
      <w:sz w:val="22"/>
    </w:rPr>
  </w:style>
  <w:style w:type="character" w:customStyle="1" w:styleId="term1">
    <w:name w:val="term1"/>
    <w:basedOn w:val="DefaultParagraphFont"/>
    <w:rsid w:val="00204B3B"/>
    <w:rPr>
      <w:b/>
      <w:bCs/>
    </w:rPr>
  </w:style>
  <w:style w:type="character" w:customStyle="1" w:styleId="Styleterm111ptUnderline">
    <w:name w:val="Style term1 + 11 pt Underline"/>
    <w:basedOn w:val="term1"/>
    <w:rsid w:val="00204B3B"/>
    <w:rPr>
      <w:b/>
      <w:bCs/>
      <w:sz w:val="20"/>
      <w:u w:val="single"/>
    </w:rPr>
  </w:style>
  <w:style w:type="paragraph" w:customStyle="1" w:styleId="StyleMinimizedTextArialNarrow10pt">
    <w:name w:val="Style Minimized Text + Arial Narrow 10 pt"/>
    <w:basedOn w:val="MinimizedText"/>
    <w:link w:val="StyleMinimizedTextArialNarrow10ptChar"/>
    <w:qFormat/>
    <w:rsid w:val="00204B3B"/>
    <w:rPr>
      <w:sz w:val="20"/>
    </w:rPr>
  </w:style>
  <w:style w:type="character" w:customStyle="1" w:styleId="StyleMinimizedTextArialNarrow10ptChar">
    <w:name w:val="Style Minimized Text + Arial Narrow 10 pt Char"/>
    <w:basedOn w:val="MinimizedTextChar"/>
    <w:link w:val="StyleMinimizedTextArialNarrow10pt"/>
    <w:rsid w:val="00204B3B"/>
    <w:rPr>
      <w:rFonts w:ascii="Calibri" w:eastAsia="Times New Roman" w:hAnsi="Calibri" w:cs="Calibri"/>
      <w:sz w:val="20"/>
    </w:rPr>
  </w:style>
  <w:style w:type="character" w:customStyle="1" w:styleId="Styleunderline11ptBold">
    <w:name w:val="Style underline + 11 pt Bold"/>
    <w:basedOn w:val="underline"/>
    <w:rsid w:val="00204B3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04B3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04B3B"/>
    <w:rPr>
      <w:rFonts w:ascii="Calibri" w:eastAsia="Times New Roman" w:hAnsi="Calibri" w:cs="Calibri"/>
      <w:sz w:val="22"/>
      <w:u w:val="single"/>
      <w:bdr w:val="single" w:sz="4" w:space="0" w:color="auto"/>
    </w:rPr>
  </w:style>
  <w:style w:type="character" w:customStyle="1" w:styleId="Style9pt">
    <w:name w:val="Style 9 pt"/>
    <w:basedOn w:val="DefaultParagraphFont"/>
    <w:rsid w:val="00204B3B"/>
    <w:rPr>
      <w:rFonts w:ascii="Times New Roman" w:hAnsi="Times New Roman"/>
      <w:sz w:val="20"/>
    </w:rPr>
  </w:style>
  <w:style w:type="paragraph" w:customStyle="1" w:styleId="StyleStyle49pt3">
    <w:name w:val="Style Style4 + 9 pt3"/>
    <w:basedOn w:val="Style4"/>
    <w:link w:val="StyleStyle49pt3Char"/>
    <w:qFormat/>
    <w:rsid w:val="00204B3B"/>
    <w:rPr>
      <w:rFonts w:cs="Times New Roman"/>
    </w:rPr>
  </w:style>
  <w:style w:type="character" w:customStyle="1" w:styleId="StyleStyle49pt3Char">
    <w:name w:val="Style Style4 + 9 pt3 Char"/>
    <w:basedOn w:val="Style4Char"/>
    <w:link w:val="StyleStyle49pt3"/>
    <w:rsid w:val="00204B3B"/>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204B3B"/>
    <w:rPr>
      <w:rFonts w:cs="Times New Roman"/>
      <w:b/>
      <w:bCs/>
    </w:rPr>
  </w:style>
  <w:style w:type="character" w:customStyle="1" w:styleId="StyleStyle4BoldChar">
    <w:name w:val="Style Style4 + Bold Char"/>
    <w:basedOn w:val="Style4Char"/>
    <w:link w:val="StyleStyle4Bold"/>
    <w:rsid w:val="00204B3B"/>
    <w:rPr>
      <w:rFonts w:ascii="Calibri" w:eastAsia="Times New Roman" w:hAnsi="Calibri" w:cs="Times New Roman"/>
      <w:b/>
      <w:bCs/>
      <w:sz w:val="22"/>
      <w:u w:val="single"/>
    </w:rPr>
  </w:style>
  <w:style w:type="character" w:customStyle="1" w:styleId="CharChar11">
    <w:name w:val="Char Char11"/>
    <w:basedOn w:val="DefaultParagraphFont"/>
    <w:rsid w:val="00204B3B"/>
    <w:rPr>
      <w:rFonts w:cs="Arial"/>
      <w:bCs/>
      <w:szCs w:val="26"/>
      <w:u w:val="single"/>
      <w:lang w:val="en-US" w:eastAsia="en-US" w:bidi="ar-SA"/>
    </w:rPr>
  </w:style>
  <w:style w:type="character" w:customStyle="1" w:styleId="authorbio">
    <w:name w:val="authorbio"/>
    <w:basedOn w:val="DefaultParagraphFont"/>
    <w:rsid w:val="00204B3B"/>
  </w:style>
  <w:style w:type="character" w:customStyle="1" w:styleId="a">
    <w:name w:val="a"/>
    <w:basedOn w:val="DefaultParagraphFont"/>
    <w:rsid w:val="00204B3B"/>
  </w:style>
  <w:style w:type="character" w:customStyle="1" w:styleId="StyleStyleUnderline411pt">
    <w:name w:val="Style Style Underline4 + 11 pt"/>
    <w:basedOn w:val="DefaultParagraphFont"/>
    <w:rsid w:val="00204B3B"/>
    <w:rPr>
      <w:sz w:val="20"/>
      <w:u w:val="single"/>
    </w:rPr>
  </w:style>
  <w:style w:type="character" w:customStyle="1" w:styleId="StyleStyleUnderline411ptBold">
    <w:name w:val="Style Style Underline4 + 11 pt Bold"/>
    <w:basedOn w:val="DefaultParagraphFont"/>
    <w:rsid w:val="00204B3B"/>
    <w:rPr>
      <w:b/>
      <w:bCs/>
      <w:sz w:val="20"/>
      <w:u w:val="single"/>
    </w:rPr>
  </w:style>
  <w:style w:type="character" w:customStyle="1" w:styleId="StyleStyleUnderline311pt">
    <w:name w:val="Style Style Underline3 + 11 pt"/>
    <w:basedOn w:val="DefaultParagraphFont"/>
    <w:rsid w:val="00204B3B"/>
    <w:rPr>
      <w:sz w:val="20"/>
      <w:u w:val="single"/>
    </w:rPr>
  </w:style>
  <w:style w:type="character" w:customStyle="1" w:styleId="StyleStyleUnderline311ptBold">
    <w:name w:val="Style Style Underline3 + 11 pt Bold"/>
    <w:basedOn w:val="DefaultParagraphFont"/>
    <w:rsid w:val="00204B3B"/>
    <w:rPr>
      <w:b/>
      <w:bCs/>
      <w:sz w:val="20"/>
      <w:u w:val="single"/>
    </w:rPr>
  </w:style>
  <w:style w:type="character" w:customStyle="1" w:styleId="StyleUnderline3">
    <w:name w:val="Style Underline3"/>
    <w:basedOn w:val="DefaultParagraphFont"/>
    <w:rsid w:val="00204B3B"/>
    <w:rPr>
      <w:u w:val="single"/>
    </w:rPr>
  </w:style>
  <w:style w:type="paragraph" w:customStyle="1" w:styleId="StyleStyle111ptBorderSinglesolidlineAuto05ptL">
    <w:name w:val="Style Style1 + 11 pt Border: : (Single solid line Auto  0.5 pt L..."/>
    <w:link w:val="StyleStyle111ptBorderSinglesolidlineAuto05ptLChar"/>
    <w:qFormat/>
    <w:rsid w:val="00204B3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04B3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04B3B"/>
    <w:rPr>
      <w:u w:val="single"/>
    </w:rPr>
  </w:style>
  <w:style w:type="character" w:customStyle="1" w:styleId="NothingChar">
    <w:name w:val="Nothing Char"/>
    <w:basedOn w:val="DefaultParagraphFont"/>
    <w:link w:val="Nothing"/>
    <w:rsid w:val="00204B3B"/>
    <w:rPr>
      <w:rFonts w:ascii="Times New Roman" w:eastAsia="Times New Roman" w:hAnsi="Times New Roman" w:cs="Times New Roman"/>
      <w:sz w:val="20"/>
    </w:rPr>
  </w:style>
  <w:style w:type="character" w:customStyle="1" w:styleId="CardsFont12pt0">
    <w:name w:val="Cards + Font 12pt"/>
    <w:basedOn w:val="DefaultParagraphFont"/>
    <w:rsid w:val="00204B3B"/>
    <w:rPr>
      <w:rFonts w:ascii="Times New Roman" w:eastAsia="Calibri" w:hAnsi="Times New Roman" w:cs="Times New Roman"/>
      <w:sz w:val="24"/>
      <w:szCs w:val="20"/>
      <w:u w:val="single"/>
    </w:rPr>
  </w:style>
  <w:style w:type="character" w:customStyle="1" w:styleId="SmallTextChar0">
    <w:name w:val="Small Text Char"/>
    <w:basedOn w:val="CardTextChar0"/>
    <w:rsid w:val="00204B3B"/>
    <w:rPr>
      <w:rFonts w:ascii="Times New Roman" w:eastAsia="MS Mincho" w:hAnsi="Times New Roman" w:cs="Times New Roman"/>
      <w:sz w:val="15"/>
      <w:szCs w:val="24"/>
      <w:lang w:eastAsia="ja-JP"/>
    </w:rPr>
  </w:style>
  <w:style w:type="paragraph" w:customStyle="1" w:styleId="Circled">
    <w:name w:val="Circled"/>
    <w:link w:val="CircledChar"/>
    <w:qFormat/>
    <w:rsid w:val="00204B3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204B3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204B3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04B3B"/>
  </w:style>
  <w:style w:type="character" w:customStyle="1" w:styleId="part-of-speech">
    <w:name w:val="part-of-speech"/>
    <w:basedOn w:val="DefaultParagraphFont"/>
    <w:rsid w:val="00204B3B"/>
  </w:style>
  <w:style w:type="character" w:customStyle="1" w:styleId="sep">
    <w:name w:val="sep"/>
    <w:basedOn w:val="DefaultParagraphFont"/>
    <w:rsid w:val="00204B3B"/>
  </w:style>
  <w:style w:type="character" w:customStyle="1" w:styleId="pron">
    <w:name w:val="pron"/>
    <w:basedOn w:val="DefaultParagraphFont"/>
    <w:rsid w:val="00204B3B"/>
  </w:style>
  <w:style w:type="paragraph" w:customStyle="1" w:styleId="StyleStyle4LatinTimesNewRomanAsianSimSun">
    <w:name w:val="Style Style4 + (Latin) Times New Roman (Asian) SimSun"/>
    <w:basedOn w:val="Normal"/>
    <w:link w:val="StyleStyle4LatinTimesNewRomanAsianSimSunChar"/>
    <w:qFormat/>
    <w:rsid w:val="00204B3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04B3B"/>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04B3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04B3B"/>
    <w:rPr>
      <w:rFonts w:ascii="Calibri" w:eastAsia="SimSun" w:hAnsi="Calibri" w:cs="Calibri"/>
      <w:b/>
      <w:bCs/>
      <w:sz w:val="22"/>
      <w:u w:val="single"/>
    </w:rPr>
  </w:style>
  <w:style w:type="character" w:customStyle="1" w:styleId="CharChar3">
    <w:name w:val="Char Char3"/>
    <w:basedOn w:val="DefaultParagraphFont"/>
    <w:rsid w:val="00204B3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04B3B"/>
    <w:rPr>
      <w:bCs/>
      <w:szCs w:val="26"/>
      <w:u w:val="single"/>
    </w:rPr>
  </w:style>
  <w:style w:type="paragraph" w:styleId="Subtitle">
    <w:name w:val="Subtitle"/>
    <w:aliases w:val="Underlined card text"/>
    <w:basedOn w:val="Normal"/>
    <w:next w:val="Normal"/>
    <w:link w:val="SubtitleChar"/>
    <w:uiPriority w:val="99"/>
    <w:qFormat/>
    <w:rsid w:val="00204B3B"/>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204B3B"/>
    <w:rPr>
      <w:color w:val="5A5A5A" w:themeColor="text1" w:themeTint="A5"/>
      <w:spacing w:val="15"/>
      <w:sz w:val="22"/>
      <w:szCs w:val="22"/>
    </w:rPr>
  </w:style>
  <w:style w:type="paragraph" w:customStyle="1" w:styleId="StyleStyle411pt1">
    <w:name w:val="Style Style4 + 11 pt1"/>
    <w:basedOn w:val="Style4"/>
    <w:link w:val="StyleStyle411pt1Char"/>
    <w:qFormat/>
    <w:rsid w:val="00204B3B"/>
    <w:rPr>
      <w:rFonts w:cs="Times New Roman"/>
    </w:rPr>
  </w:style>
  <w:style w:type="character" w:customStyle="1" w:styleId="StyleStyle411pt1Char">
    <w:name w:val="Style Style4 + 11 pt1 Char"/>
    <w:basedOn w:val="Style4Char"/>
    <w:link w:val="StyleStyle411pt1"/>
    <w:rsid w:val="00204B3B"/>
    <w:rPr>
      <w:rFonts w:ascii="Calibri" w:eastAsia="Times New Roman" w:hAnsi="Calibri" w:cs="Times New Roman"/>
      <w:sz w:val="22"/>
      <w:u w:val="single"/>
    </w:rPr>
  </w:style>
  <w:style w:type="character" w:customStyle="1" w:styleId="BoldandUnderlineCharChar2">
    <w:name w:val="Bold and Underline Char Char2"/>
    <w:basedOn w:val="DefaultParagraphFont"/>
    <w:rsid w:val="00204B3B"/>
    <w:rPr>
      <w:b/>
      <w:u w:val="single"/>
      <w:lang w:val="en-US" w:eastAsia="en-US" w:bidi="ar-SA"/>
    </w:rPr>
  </w:style>
  <w:style w:type="character" w:customStyle="1" w:styleId="StyleUnderlineCharChar111pt">
    <w:name w:val="Style Underline Char Char1 + 11 pt"/>
    <w:basedOn w:val="DefaultParagraphFont"/>
    <w:rsid w:val="00204B3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04B3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04B3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04B3B"/>
    <w:rPr>
      <w:sz w:val="22"/>
      <w:u w:val="single"/>
    </w:rPr>
  </w:style>
  <w:style w:type="paragraph" w:customStyle="1" w:styleId="StyleMinimizedTextArialNarrow9pt">
    <w:name w:val="Style Minimized Text + Arial Narrow 9 pt"/>
    <w:basedOn w:val="Normal"/>
    <w:link w:val="StyleMinimizedTextArialNarrow9ptChar"/>
    <w:qFormat/>
    <w:rsid w:val="00204B3B"/>
    <w:rPr>
      <w:rFonts w:eastAsia="Times New Roman"/>
    </w:rPr>
  </w:style>
  <w:style w:type="character" w:customStyle="1" w:styleId="StyleMinimizedTextArialNarrow9ptChar">
    <w:name w:val="Style Minimized Text + Arial Narrow 9 pt Char"/>
    <w:basedOn w:val="DefaultParagraphFont"/>
    <w:link w:val="StyleMinimizedTextArialNarrow9pt"/>
    <w:rsid w:val="00204B3B"/>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04B3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04B3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04B3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04B3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04B3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04B3B"/>
    <w:rPr>
      <w:b w:val="0"/>
      <w:bCs/>
      <w:sz w:val="20"/>
      <w:u w:val="single"/>
      <w:lang w:val="en-US" w:eastAsia="en-US" w:bidi="ar-SA"/>
    </w:rPr>
  </w:style>
  <w:style w:type="character" w:customStyle="1" w:styleId="Styleunderline9pt">
    <w:name w:val="Style underline + 9 pt"/>
    <w:basedOn w:val="underline"/>
    <w:rsid w:val="00204B3B"/>
    <w:rPr>
      <w:rFonts w:ascii="Times New Roman" w:hAnsi="Times New Roman" w:cs="Times New Roman"/>
      <w:b/>
      <w:sz w:val="20"/>
      <w:u w:val="single"/>
    </w:rPr>
  </w:style>
  <w:style w:type="character" w:customStyle="1" w:styleId="StyleTimesNewRoman9pt">
    <w:name w:val="Style Times New Roman 9 pt"/>
    <w:basedOn w:val="DefaultParagraphFont"/>
    <w:rsid w:val="00204B3B"/>
    <w:rPr>
      <w:rFonts w:ascii="Times New Roman" w:hAnsi="Times New Roman"/>
      <w:sz w:val="20"/>
    </w:rPr>
  </w:style>
  <w:style w:type="character" w:customStyle="1" w:styleId="Styleunderline9pt1">
    <w:name w:val="Style underline + 9 pt1"/>
    <w:basedOn w:val="underline"/>
    <w:rsid w:val="00204B3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04B3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04B3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04B3B"/>
    <w:rPr>
      <w:b/>
      <w:bCs/>
      <w:noProof w:val="0"/>
      <w:sz w:val="20"/>
      <w:u w:val="single"/>
      <w:lang w:val="en-US" w:eastAsia="en-US" w:bidi="ar-SA"/>
    </w:rPr>
  </w:style>
  <w:style w:type="character" w:customStyle="1" w:styleId="Hyperlink23">
    <w:name w:val="Hyperlink23"/>
    <w:basedOn w:val="DefaultParagraphFont"/>
    <w:rsid w:val="00204B3B"/>
    <w:rPr>
      <w:color w:val="3300CC"/>
      <w:u w:val="single"/>
    </w:rPr>
  </w:style>
  <w:style w:type="paragraph" w:customStyle="1" w:styleId="cardCharChar">
    <w:name w:val="card Char Char"/>
    <w:basedOn w:val="Normal"/>
    <w:link w:val="cardCharCharChar"/>
    <w:qFormat/>
    <w:rsid w:val="00204B3B"/>
    <w:pPr>
      <w:ind w:left="288" w:right="288"/>
    </w:pPr>
    <w:rPr>
      <w:rFonts w:eastAsia="Times New Roman"/>
      <w:szCs w:val="20"/>
    </w:rPr>
  </w:style>
  <w:style w:type="character" w:customStyle="1" w:styleId="cardCharCharChar">
    <w:name w:val="card Char Char Char"/>
    <w:basedOn w:val="DefaultParagraphFont"/>
    <w:link w:val="cardCharChar"/>
    <w:rsid w:val="00204B3B"/>
    <w:rPr>
      <w:rFonts w:ascii="Calibri" w:eastAsia="Times New Roman" w:hAnsi="Calibri" w:cs="Calibri"/>
      <w:sz w:val="22"/>
      <w:szCs w:val="20"/>
    </w:rPr>
  </w:style>
  <w:style w:type="character" w:customStyle="1" w:styleId="StyleunderlineArialNarrow9ptBold">
    <w:name w:val="Style underline + Arial Narrow 9 pt Bold"/>
    <w:basedOn w:val="underline"/>
    <w:rsid w:val="00204B3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04B3B"/>
  </w:style>
  <w:style w:type="character" w:customStyle="1" w:styleId="StylecardCharCharArialNarrow9ptChar">
    <w:name w:val="Style card Char Char + Arial Narrow 9 pt Char"/>
    <w:basedOn w:val="cardCharCharChar"/>
    <w:link w:val="StylecardCharCharArialNarrow9pt"/>
    <w:rsid w:val="00204B3B"/>
    <w:rPr>
      <w:rFonts w:ascii="Calibri" w:eastAsia="Times New Roman" w:hAnsi="Calibri" w:cs="Calibri"/>
      <w:sz w:val="22"/>
      <w:szCs w:val="20"/>
    </w:rPr>
  </w:style>
  <w:style w:type="character" w:customStyle="1" w:styleId="UnderlineCharCharChar">
    <w:name w:val="Underline Char Char Char"/>
    <w:basedOn w:val="DefaultParagraphFont"/>
    <w:rsid w:val="00204B3B"/>
    <w:rPr>
      <w:noProof w:val="0"/>
      <w:u w:val="single"/>
      <w:lang w:val="en-US" w:eastAsia="en-US" w:bidi="ar-SA"/>
    </w:rPr>
  </w:style>
  <w:style w:type="character" w:customStyle="1" w:styleId="CardTextChar1">
    <w:name w:val="Card Text Char1"/>
    <w:basedOn w:val="DefaultParagraphFont"/>
    <w:rsid w:val="00204B3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04B3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204B3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04B3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04B3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04B3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04B3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204B3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04B3B"/>
    <w:rPr>
      <w:rFonts w:eastAsia="Times New Roman"/>
    </w:rPr>
  </w:style>
  <w:style w:type="character" w:customStyle="1" w:styleId="TextsmallChar">
    <w:name w:val="Textsmall Char"/>
    <w:basedOn w:val="DefaultParagraphFont"/>
    <w:link w:val="Textsmall"/>
    <w:rsid w:val="00204B3B"/>
    <w:rPr>
      <w:rFonts w:ascii="Calibri" w:eastAsia="Times New Roman" w:hAnsi="Calibri" w:cs="Calibri"/>
      <w:sz w:val="22"/>
    </w:rPr>
  </w:style>
  <w:style w:type="character" w:customStyle="1" w:styleId="CharChar111">
    <w:name w:val="Char Char111"/>
    <w:basedOn w:val="DefaultParagraphFont"/>
    <w:rsid w:val="00204B3B"/>
    <w:rPr>
      <w:rFonts w:cs="Arial"/>
      <w:bCs/>
      <w:szCs w:val="26"/>
      <w:u w:val="single"/>
      <w:lang w:val="en-US" w:eastAsia="en-US" w:bidi="ar-SA"/>
    </w:rPr>
  </w:style>
  <w:style w:type="character" w:customStyle="1" w:styleId="UnderlineBold">
    <w:name w:val="Underline + Bold"/>
    <w:uiPriority w:val="1"/>
    <w:qFormat/>
    <w:rsid w:val="00204B3B"/>
    <w:rPr>
      <w:b/>
      <w:sz w:val="20"/>
      <w:u w:val="single"/>
    </w:rPr>
  </w:style>
  <w:style w:type="paragraph" w:customStyle="1" w:styleId="cardtextsmall">
    <w:name w:val="card text small"/>
    <w:basedOn w:val="Normal"/>
    <w:qFormat/>
    <w:rsid w:val="00204B3B"/>
    <w:rPr>
      <w:rFonts w:ascii="Arial Narrow" w:eastAsia="Times New Roman" w:hAnsi="Arial Narrow"/>
    </w:rPr>
  </w:style>
  <w:style w:type="character" w:customStyle="1" w:styleId="AUnterdline">
    <w:name w:val="AUnterdline"/>
    <w:rsid w:val="00204B3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04B3B"/>
    <w:rPr>
      <w:rFonts w:ascii="Times New Roman" w:hAnsi="Times New Roman"/>
      <w:b/>
      <w:bCs/>
      <w:sz w:val="20"/>
      <w:u w:val="single"/>
      <w:bdr w:val="single" w:sz="4" w:space="0" w:color="auto"/>
    </w:rPr>
  </w:style>
  <w:style w:type="character" w:customStyle="1" w:styleId="highlightedsearchterm">
    <w:name w:val="highlightedsearchterm"/>
    <w:rsid w:val="00204B3B"/>
  </w:style>
  <w:style w:type="character" w:customStyle="1" w:styleId="StyleUnderline1">
    <w:name w:val="Style Underline1"/>
    <w:basedOn w:val="DefaultParagraphFont"/>
    <w:rsid w:val="00204B3B"/>
    <w:rPr>
      <w:rFonts w:ascii="Times New Roman" w:hAnsi="Times New Roman"/>
      <w:sz w:val="20"/>
      <w:u w:val="single"/>
    </w:rPr>
  </w:style>
  <w:style w:type="paragraph" w:customStyle="1" w:styleId="CardIndented">
    <w:name w:val="Card (Indented)"/>
    <w:basedOn w:val="Normal"/>
    <w:link w:val="CardIndentedChar"/>
    <w:qFormat/>
    <w:rsid w:val="00204B3B"/>
    <w:pPr>
      <w:ind w:left="288"/>
    </w:pPr>
  </w:style>
  <w:style w:type="paragraph" w:customStyle="1" w:styleId="StyleStyle49pt10">
    <w:name w:val="Style Style4 + 9 pt10"/>
    <w:basedOn w:val="Style4"/>
    <w:link w:val="StyleStyle49pt10Char"/>
    <w:qFormat/>
    <w:rsid w:val="00204B3B"/>
    <w:rPr>
      <w:rFonts w:cs="Times New Roman"/>
    </w:rPr>
  </w:style>
  <w:style w:type="character" w:customStyle="1" w:styleId="StyleStyle49pt10Char">
    <w:name w:val="Style Style4 + 9 pt10 Char"/>
    <w:basedOn w:val="Style4Char"/>
    <w:link w:val="StyleStyle49pt10"/>
    <w:rsid w:val="00204B3B"/>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204B3B"/>
    <w:rPr>
      <w:rFonts w:cs="Times New Roman"/>
      <w:b/>
      <w:bCs/>
    </w:rPr>
  </w:style>
  <w:style w:type="character" w:customStyle="1" w:styleId="StyleStyle49ptBold7Char">
    <w:name w:val="Style Style4 + 9 pt Bold7 Char"/>
    <w:link w:val="StyleStyle49ptBold7"/>
    <w:rsid w:val="00204B3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04B3B"/>
    <w:pPr>
      <w:ind w:left="288"/>
    </w:pPr>
    <w:rPr>
      <w:rFonts w:eastAsia="Times New Roman"/>
      <w:u w:val="single"/>
    </w:rPr>
  </w:style>
  <w:style w:type="character" w:customStyle="1" w:styleId="NormalUnderlineChar">
    <w:name w:val="Normal Underline Char"/>
    <w:link w:val="NormalUnderline"/>
    <w:rsid w:val="00204B3B"/>
    <w:rPr>
      <w:rFonts w:ascii="Calibri" w:eastAsia="Times New Roman" w:hAnsi="Calibri" w:cs="Calibri"/>
      <w:sz w:val="22"/>
      <w:u w:val="single"/>
    </w:rPr>
  </w:style>
  <w:style w:type="character" w:customStyle="1" w:styleId="DontRead">
    <w:name w:val="Don't Read"/>
    <w:qFormat/>
    <w:rsid w:val="00204B3B"/>
    <w:rPr>
      <w:rFonts w:ascii="Times New Roman" w:hAnsi="Times New Roman"/>
      <w:sz w:val="16"/>
    </w:rPr>
  </w:style>
  <w:style w:type="paragraph" w:customStyle="1" w:styleId="Underlinestyle">
    <w:name w:val="Underline style"/>
    <w:basedOn w:val="Normal"/>
    <w:qFormat/>
    <w:rsid w:val="00204B3B"/>
    <w:rPr>
      <w:rFonts w:eastAsia="Times New Roman"/>
      <w:u w:val="single"/>
    </w:rPr>
  </w:style>
  <w:style w:type="character" w:customStyle="1" w:styleId="Style11ptUnderline3">
    <w:name w:val="Style 11 pt Underline3"/>
    <w:rsid w:val="00204B3B"/>
    <w:rPr>
      <w:sz w:val="20"/>
      <w:u w:val="single"/>
    </w:rPr>
  </w:style>
  <w:style w:type="character" w:customStyle="1" w:styleId="27">
    <w:name w:val="27"/>
    <w:rsid w:val="00204B3B"/>
    <w:rPr>
      <w:rFonts w:cs="Arial"/>
      <w:bCs/>
      <w:sz w:val="20"/>
      <w:u w:val="single"/>
      <w:lang w:val="en-US" w:eastAsia="en-US" w:bidi="ar-SA"/>
    </w:rPr>
  </w:style>
  <w:style w:type="character" w:customStyle="1" w:styleId="2">
    <w:name w:val="2"/>
    <w:rsid w:val="00204B3B"/>
    <w:rPr>
      <w:rFonts w:cs="Arial"/>
      <w:bCs/>
      <w:sz w:val="20"/>
      <w:u w:val="single"/>
      <w:lang w:val="en-US" w:eastAsia="en-US" w:bidi="ar-SA"/>
    </w:rPr>
  </w:style>
  <w:style w:type="character" w:customStyle="1" w:styleId="Style9ptUnderline11">
    <w:name w:val="Style 9 pt Underline11"/>
    <w:basedOn w:val="DefaultParagraphFont"/>
    <w:rsid w:val="00204B3B"/>
    <w:rPr>
      <w:sz w:val="20"/>
      <w:u w:val="single"/>
    </w:rPr>
  </w:style>
  <w:style w:type="character" w:customStyle="1" w:styleId="Style9ptBoldUnderline5">
    <w:name w:val="Style 9 pt Bold Underline5"/>
    <w:basedOn w:val="DefaultParagraphFont"/>
    <w:rsid w:val="00204B3B"/>
    <w:rPr>
      <w:b/>
      <w:bCs/>
      <w:sz w:val="20"/>
      <w:u w:val="single"/>
    </w:rPr>
  </w:style>
  <w:style w:type="character" w:customStyle="1" w:styleId="CharChar114">
    <w:name w:val="Char Char114"/>
    <w:basedOn w:val="DefaultParagraphFont"/>
    <w:rsid w:val="00204B3B"/>
    <w:rPr>
      <w:rFonts w:cs="Arial"/>
      <w:bCs/>
      <w:szCs w:val="26"/>
      <w:u w:val="single"/>
      <w:lang w:val="en-US" w:eastAsia="en-US" w:bidi="ar-SA"/>
    </w:rPr>
  </w:style>
  <w:style w:type="character" w:customStyle="1" w:styleId="CharChar113">
    <w:name w:val="Char Char113"/>
    <w:basedOn w:val="DefaultParagraphFont"/>
    <w:rsid w:val="00204B3B"/>
    <w:rPr>
      <w:rFonts w:cs="Arial"/>
      <w:bCs/>
      <w:szCs w:val="26"/>
      <w:u w:val="single"/>
      <w:lang w:val="en-US" w:eastAsia="en-US" w:bidi="ar-SA"/>
    </w:rPr>
  </w:style>
  <w:style w:type="character" w:customStyle="1" w:styleId="CharChar112">
    <w:name w:val="Char Char112"/>
    <w:basedOn w:val="DefaultParagraphFont"/>
    <w:rsid w:val="00204B3B"/>
    <w:rPr>
      <w:rFonts w:cs="Arial"/>
      <w:bCs/>
      <w:szCs w:val="26"/>
      <w:u w:val="single"/>
      <w:lang w:val="en-US" w:eastAsia="en-US" w:bidi="ar-SA"/>
    </w:rPr>
  </w:style>
  <w:style w:type="character" w:customStyle="1" w:styleId="ssl0">
    <w:name w:val="ss_l0"/>
    <w:basedOn w:val="DefaultParagraphFont"/>
    <w:rsid w:val="00204B3B"/>
  </w:style>
  <w:style w:type="paragraph" w:styleId="CommentText">
    <w:name w:val="annotation text"/>
    <w:basedOn w:val="Normal"/>
    <w:link w:val="CommentTextChar"/>
    <w:uiPriority w:val="99"/>
    <w:rsid w:val="00204B3B"/>
    <w:rPr>
      <w:szCs w:val="20"/>
    </w:rPr>
  </w:style>
  <w:style w:type="character" w:customStyle="1" w:styleId="CommentTextChar">
    <w:name w:val="Comment Text Char"/>
    <w:basedOn w:val="DefaultParagraphFont"/>
    <w:link w:val="CommentText"/>
    <w:uiPriority w:val="99"/>
    <w:rsid w:val="00204B3B"/>
    <w:rPr>
      <w:rFonts w:ascii="Calibri" w:hAnsi="Calibri" w:cs="Calibri"/>
      <w:sz w:val="22"/>
      <w:szCs w:val="20"/>
    </w:rPr>
  </w:style>
  <w:style w:type="character" w:customStyle="1" w:styleId="CommentSubjectChar">
    <w:name w:val="Comment Subject Char"/>
    <w:basedOn w:val="CommentTextChar"/>
    <w:link w:val="CommentSubject"/>
    <w:rsid w:val="00204B3B"/>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204B3B"/>
    <w:rPr>
      <w:rFonts w:ascii="Times New Roman" w:hAnsi="Times New Roman" w:cs="Times New Roman"/>
      <w:b/>
      <w:bCs/>
    </w:rPr>
  </w:style>
  <w:style w:type="character" w:customStyle="1" w:styleId="CommentSubjectChar1">
    <w:name w:val="Comment Subject Char1"/>
    <w:basedOn w:val="CommentTextChar"/>
    <w:uiPriority w:val="99"/>
    <w:semiHidden/>
    <w:rsid w:val="00204B3B"/>
    <w:rPr>
      <w:rFonts w:ascii="Calibri" w:hAnsi="Calibri" w:cs="Calibri"/>
      <w:b/>
      <w:bCs/>
      <w:sz w:val="22"/>
      <w:szCs w:val="20"/>
    </w:rPr>
  </w:style>
  <w:style w:type="paragraph" w:customStyle="1" w:styleId="WW-Default1">
    <w:name w:val="WW-Default1"/>
    <w:basedOn w:val="Normal"/>
    <w:qFormat/>
    <w:rsid w:val="00204B3B"/>
    <w:pPr>
      <w:suppressAutoHyphens/>
    </w:pPr>
    <w:rPr>
      <w:rFonts w:eastAsia="Times New Roman"/>
      <w:b/>
      <w:bCs/>
      <w:szCs w:val="20"/>
      <w:lang w:eastAsia="ar-SA"/>
    </w:rPr>
  </w:style>
  <w:style w:type="paragraph" w:customStyle="1" w:styleId="Normal1">
    <w:name w:val="Normal1"/>
    <w:basedOn w:val="BodyText"/>
    <w:qFormat/>
    <w:rsid w:val="00204B3B"/>
  </w:style>
  <w:style w:type="character" w:customStyle="1" w:styleId="zoomme">
    <w:name w:val="zoomme"/>
    <w:basedOn w:val="DefaultParagraphFont"/>
    <w:rsid w:val="00204B3B"/>
  </w:style>
  <w:style w:type="character" w:customStyle="1" w:styleId="Date1">
    <w:name w:val="Date1"/>
    <w:basedOn w:val="DefaultParagraphFont"/>
    <w:rsid w:val="00204B3B"/>
  </w:style>
  <w:style w:type="character" w:customStyle="1" w:styleId="classauthor">
    <w:name w:val="class=&quot;author&quot;"/>
    <w:basedOn w:val="DefaultParagraphFont"/>
    <w:rsid w:val="00204B3B"/>
  </w:style>
  <w:style w:type="paragraph" w:customStyle="1" w:styleId="CardStyle">
    <w:name w:val="Card Style"/>
    <w:basedOn w:val="Normal"/>
    <w:link w:val="CardStyleChar"/>
    <w:qFormat/>
    <w:rsid w:val="00204B3B"/>
    <w:rPr>
      <w:rFonts w:eastAsia="Times New Roman"/>
    </w:rPr>
  </w:style>
  <w:style w:type="character" w:customStyle="1" w:styleId="CharCharChar">
    <w:name w:val="Char Char Char"/>
    <w:basedOn w:val="DefaultParagraphFont"/>
    <w:rsid w:val="00204B3B"/>
    <w:rPr>
      <w:rFonts w:cs="Arial"/>
      <w:bCs/>
      <w:szCs w:val="26"/>
      <w:u w:val="single"/>
      <w:lang w:val="en-US" w:eastAsia="en-US" w:bidi="ar-SA"/>
    </w:rPr>
  </w:style>
  <w:style w:type="character" w:customStyle="1" w:styleId="BoldUnderlineChar0">
    <w:name w:val="Bold Underline Char"/>
    <w:rsid w:val="00204B3B"/>
    <w:rPr>
      <w:rFonts w:ascii="Times New Roman" w:eastAsia="Times New Roman" w:hAnsi="Times New Roman"/>
      <w:b/>
      <w:bCs/>
      <w:szCs w:val="24"/>
      <w:u w:val="single"/>
    </w:rPr>
  </w:style>
  <w:style w:type="character" w:customStyle="1" w:styleId="texto1">
    <w:name w:val="texto1"/>
    <w:rsid w:val="00204B3B"/>
  </w:style>
  <w:style w:type="character" w:customStyle="1" w:styleId="apple-style-span">
    <w:name w:val="apple-style-span"/>
    <w:rsid w:val="00204B3B"/>
  </w:style>
  <w:style w:type="paragraph" w:customStyle="1" w:styleId="citenon-bold">
    <w:name w:val="cite non-bold"/>
    <w:basedOn w:val="Normal"/>
    <w:link w:val="citenon-boldChar"/>
    <w:qFormat/>
    <w:rsid w:val="00204B3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04B3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04B3B"/>
    <w:rPr>
      <w:rFonts w:ascii="Calibri" w:eastAsia="Times New Roman" w:hAnsi="Calibri" w:cs="Arial"/>
      <w:b/>
      <w:szCs w:val="28"/>
    </w:rPr>
  </w:style>
  <w:style w:type="paragraph" w:customStyle="1" w:styleId="Style23">
    <w:name w:val="Style23"/>
    <w:basedOn w:val="Normal"/>
    <w:uiPriority w:val="99"/>
    <w:qFormat/>
    <w:rsid w:val="00204B3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04B3B"/>
    <w:rPr>
      <w:rFonts w:ascii="Calibri" w:eastAsia="Times New Roman" w:hAnsi="Calibri" w:cs="Calibri"/>
      <w:sz w:val="22"/>
      <w:lang w:bidi="en-US"/>
    </w:rPr>
  </w:style>
  <w:style w:type="character" w:customStyle="1" w:styleId="gray">
    <w:name w:val="gray"/>
    <w:basedOn w:val="DefaultParagraphFont"/>
    <w:rsid w:val="00204B3B"/>
  </w:style>
  <w:style w:type="paragraph" w:customStyle="1" w:styleId="Tagtemplate">
    <w:name w:val="Tagtemplate"/>
    <w:basedOn w:val="Normal"/>
    <w:link w:val="TagtemplateChar"/>
    <w:autoRedefine/>
    <w:qFormat/>
    <w:rsid w:val="00204B3B"/>
    <w:pPr>
      <w:keepNext/>
      <w:keepLines/>
    </w:pPr>
    <w:rPr>
      <w:rFonts w:eastAsia="Calibri"/>
      <w:b/>
    </w:rPr>
  </w:style>
  <w:style w:type="character" w:customStyle="1" w:styleId="TagtemplateChar">
    <w:name w:val="Tagtemplate Char"/>
    <w:basedOn w:val="DefaultParagraphFont"/>
    <w:link w:val="Tagtemplate"/>
    <w:rsid w:val="00204B3B"/>
    <w:rPr>
      <w:rFonts w:ascii="Calibri" w:eastAsia="Calibri" w:hAnsi="Calibri" w:cs="Calibri"/>
      <w:b/>
      <w:sz w:val="22"/>
    </w:rPr>
  </w:style>
  <w:style w:type="character" w:customStyle="1" w:styleId="Styleunderline11ptBorderSinglesolidlineAuto05p">
    <w:name w:val="Style underline + 11 pt Border: : (Single solid line Auto  0.5 p..."/>
    <w:rsid w:val="00204B3B"/>
    <w:rPr>
      <w:sz w:val="20"/>
      <w:u w:val="single"/>
      <w:bdr w:val="single" w:sz="4" w:space="0" w:color="auto"/>
    </w:rPr>
  </w:style>
  <w:style w:type="paragraph" w:customStyle="1" w:styleId="Citation-FirstLine">
    <w:name w:val="Citation - First Line"/>
    <w:basedOn w:val="Normal"/>
    <w:next w:val="Normal"/>
    <w:autoRedefine/>
    <w:qFormat/>
    <w:rsid w:val="00204B3B"/>
    <w:pPr>
      <w:spacing w:line="240" w:lineRule="atLeast"/>
      <w:jc w:val="both"/>
    </w:pPr>
    <w:rPr>
      <w:rFonts w:ascii="Book Antiqua" w:eastAsia="Times New Roman" w:hAnsi="Book Antiqua"/>
    </w:rPr>
  </w:style>
  <w:style w:type="character" w:customStyle="1" w:styleId="CardText-Underlined">
    <w:name w:val="Card Text - Underlined"/>
    <w:rsid w:val="00204B3B"/>
    <w:rPr>
      <w:b/>
      <w:sz w:val="20"/>
      <w:u w:val="single"/>
    </w:rPr>
  </w:style>
  <w:style w:type="paragraph" w:customStyle="1" w:styleId="Citation-Complete">
    <w:name w:val="Citation - Complete"/>
    <w:basedOn w:val="Normal"/>
    <w:next w:val="Normal"/>
    <w:link w:val="Citation-CompleteChar"/>
    <w:autoRedefine/>
    <w:qFormat/>
    <w:rsid w:val="00204B3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04B3B"/>
    <w:rPr>
      <w:rFonts w:ascii="Book Antiqua" w:eastAsia="Times New Roman" w:hAnsi="Book Antiqua" w:cs="Calibri"/>
      <w:sz w:val="22"/>
    </w:rPr>
  </w:style>
  <w:style w:type="character" w:customStyle="1" w:styleId="MicroTextChar">
    <w:name w:val="MicroText Char"/>
    <w:link w:val="MicroText"/>
    <w:rsid w:val="00204B3B"/>
    <w:rPr>
      <w:rFonts w:ascii="Arial Narrow" w:hAnsi="Arial Narrow"/>
      <w:sz w:val="12"/>
    </w:rPr>
  </w:style>
  <w:style w:type="paragraph" w:customStyle="1" w:styleId="TagCite">
    <w:name w:val="Tag/Cite"/>
    <w:basedOn w:val="Normal"/>
    <w:qFormat/>
    <w:rsid w:val="00204B3B"/>
    <w:rPr>
      <w:rFonts w:eastAsia="Times New Roman"/>
      <w:b/>
    </w:rPr>
  </w:style>
  <w:style w:type="character" w:customStyle="1" w:styleId="Style11ptItalicUnderline">
    <w:name w:val="Style 11 pt Italic Underline"/>
    <w:basedOn w:val="DefaultParagraphFont"/>
    <w:rsid w:val="00204B3B"/>
    <w:rPr>
      <w:i/>
      <w:iCs/>
      <w:sz w:val="20"/>
      <w:u w:val="single"/>
    </w:rPr>
  </w:style>
  <w:style w:type="character" w:customStyle="1" w:styleId="Style11ptItalic">
    <w:name w:val="Style 11 pt Italic"/>
    <w:basedOn w:val="DefaultParagraphFont"/>
    <w:rsid w:val="00204B3B"/>
    <w:rPr>
      <w:rFonts w:ascii="Times New Roman" w:hAnsi="Times New Roman"/>
      <w:i/>
      <w:iCs/>
      <w:sz w:val="20"/>
    </w:rPr>
  </w:style>
  <w:style w:type="character" w:customStyle="1" w:styleId="BoldandUnderlineChar">
    <w:name w:val="Bold and Underline Char"/>
    <w:basedOn w:val="DefaultParagraphFont"/>
    <w:link w:val="BoldandUnderline"/>
    <w:locked/>
    <w:rsid w:val="00204B3B"/>
    <w:rPr>
      <w:b/>
      <w:u w:val="single"/>
    </w:rPr>
  </w:style>
  <w:style w:type="paragraph" w:customStyle="1" w:styleId="BoldandUnderline">
    <w:name w:val="Bold and Underline"/>
    <w:basedOn w:val="Normal"/>
    <w:link w:val="BoldandUnderlineChar"/>
    <w:qFormat/>
    <w:rsid w:val="00204B3B"/>
    <w:rPr>
      <w:rFonts w:asciiTheme="minorHAnsi" w:hAnsiTheme="minorHAnsi" w:cstheme="minorBidi"/>
      <w:b/>
      <w:sz w:val="24"/>
      <w:u w:val="single"/>
    </w:rPr>
  </w:style>
  <w:style w:type="character" w:customStyle="1" w:styleId="hdr">
    <w:name w:val="hdr"/>
    <w:basedOn w:val="DefaultParagraphFont"/>
    <w:rsid w:val="00204B3B"/>
  </w:style>
  <w:style w:type="paragraph" w:customStyle="1" w:styleId="StyleStyle49ptBold3">
    <w:name w:val="Style Style4 + 9 pt Bold3"/>
    <w:basedOn w:val="Style4"/>
    <w:link w:val="StyleStyle49ptBold3Char"/>
    <w:qFormat/>
    <w:rsid w:val="00204B3B"/>
    <w:rPr>
      <w:rFonts w:cs="Times New Roman"/>
      <w:b/>
      <w:bCs/>
    </w:rPr>
  </w:style>
  <w:style w:type="character" w:customStyle="1" w:styleId="StyleStyle49ptBold3Char">
    <w:name w:val="Style Style4 + 9 pt Bold3 Char"/>
    <w:basedOn w:val="Style4Char"/>
    <w:link w:val="StyleStyle49ptBold3"/>
    <w:rsid w:val="00204B3B"/>
    <w:rPr>
      <w:rFonts w:ascii="Calibri" w:eastAsia="Times New Roman" w:hAnsi="Calibri" w:cs="Times New Roman"/>
      <w:b/>
      <w:bCs/>
      <w:sz w:val="22"/>
      <w:u w:val="single"/>
    </w:rPr>
  </w:style>
  <w:style w:type="character" w:customStyle="1" w:styleId="Style9ptUnderline6">
    <w:name w:val="Style 9 pt Underline6"/>
    <w:basedOn w:val="DefaultParagraphFont"/>
    <w:rsid w:val="00204B3B"/>
    <w:rPr>
      <w:sz w:val="20"/>
      <w:u w:val="single"/>
    </w:rPr>
  </w:style>
  <w:style w:type="character" w:customStyle="1" w:styleId="ct-with-fmlt">
    <w:name w:val="ct-with-fmlt"/>
    <w:basedOn w:val="DefaultParagraphFont"/>
    <w:rsid w:val="00204B3B"/>
  </w:style>
  <w:style w:type="paragraph" w:customStyle="1" w:styleId="TagText">
    <w:name w:val="TagText"/>
    <w:basedOn w:val="Normal"/>
    <w:uiPriority w:val="99"/>
    <w:qFormat/>
    <w:rsid w:val="00204B3B"/>
    <w:rPr>
      <w:b/>
    </w:rPr>
  </w:style>
  <w:style w:type="paragraph" w:customStyle="1" w:styleId="StyleStyle49pt">
    <w:name w:val="Style Style4 + 9 pt"/>
    <w:basedOn w:val="Normal"/>
    <w:link w:val="StyleStyle49ptChar"/>
    <w:qFormat/>
    <w:rsid w:val="00204B3B"/>
    <w:rPr>
      <w:rFonts w:eastAsia="Times New Roman"/>
      <w:u w:val="single"/>
    </w:rPr>
  </w:style>
  <w:style w:type="character" w:customStyle="1" w:styleId="StyleStyle49ptChar">
    <w:name w:val="Style Style4 + 9 pt Char"/>
    <w:basedOn w:val="DefaultParagraphFont"/>
    <w:link w:val="StyleStyle49pt"/>
    <w:rsid w:val="00204B3B"/>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204B3B"/>
    <w:rPr>
      <w:rFonts w:eastAsia="Times New Roman"/>
      <w:b/>
      <w:bCs/>
      <w:u w:val="single"/>
    </w:rPr>
  </w:style>
  <w:style w:type="character" w:customStyle="1" w:styleId="StyleStyle49ptBoldChar">
    <w:name w:val="Style Style4 + 9 pt Bold Char"/>
    <w:basedOn w:val="DefaultParagraphFont"/>
    <w:link w:val="StyleStyle49ptBold"/>
    <w:rsid w:val="00204B3B"/>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204B3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04B3B"/>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204B3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04B3B"/>
    <w:rPr>
      <w:rFonts w:ascii="Arial" w:eastAsia="Times New Roman" w:hAnsi="Arial" w:cs="Arial"/>
      <w:b/>
      <w:bCs/>
      <w:sz w:val="22"/>
      <w:u w:val="single"/>
    </w:rPr>
  </w:style>
  <w:style w:type="paragraph" w:customStyle="1" w:styleId="StyleUnderlined11pt">
    <w:name w:val="Style Underlined + 11 pt"/>
    <w:link w:val="StyleUnderlined11ptChar"/>
    <w:qFormat/>
    <w:rsid w:val="00204B3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04B3B"/>
    <w:rPr>
      <w:rFonts w:ascii="Arial" w:eastAsia="Times New Roman" w:hAnsi="Arial" w:cs="Arial"/>
      <w:sz w:val="22"/>
      <w:u w:val="single"/>
    </w:rPr>
  </w:style>
  <w:style w:type="character" w:customStyle="1" w:styleId="newscontent">
    <w:name w:val="newscontent"/>
    <w:rsid w:val="00204B3B"/>
  </w:style>
  <w:style w:type="character" w:customStyle="1" w:styleId="StyleUnderlinePatternClearYellow">
    <w:name w:val="Style Underline Pattern: Clear (Yellow)"/>
    <w:basedOn w:val="DefaultParagraphFont"/>
    <w:rsid w:val="00204B3B"/>
    <w:rPr>
      <w:u w:val="single"/>
      <w:shd w:val="clear" w:color="auto" w:fill="00FF00"/>
    </w:rPr>
  </w:style>
  <w:style w:type="paragraph" w:customStyle="1" w:styleId="StyleUnderlineChar11pt3">
    <w:name w:val="Style Underline Char + 11 pt3"/>
    <w:link w:val="StyleUnderlineChar11pt3Char"/>
    <w:qFormat/>
    <w:rsid w:val="00204B3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04B3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204B3B"/>
    <w:rPr>
      <w:b w:val="0"/>
      <w:bCs/>
      <w:u w:val="single"/>
    </w:rPr>
  </w:style>
  <w:style w:type="character" w:customStyle="1" w:styleId="date-display-single">
    <w:name w:val="date-display-single"/>
    <w:basedOn w:val="DefaultParagraphFont"/>
    <w:rsid w:val="00204B3B"/>
  </w:style>
  <w:style w:type="character" w:customStyle="1" w:styleId="CommentTextChar1">
    <w:name w:val="Comment Text Char1"/>
    <w:basedOn w:val="DefaultParagraphFont"/>
    <w:uiPriority w:val="99"/>
    <w:rsid w:val="00204B3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04B3B"/>
    <w:rPr>
      <w:rFonts w:ascii="Times New Roman" w:hAnsi="Times New Roman" w:cs="Times New Roman"/>
      <w:sz w:val="20"/>
    </w:rPr>
  </w:style>
  <w:style w:type="paragraph" w:customStyle="1" w:styleId="Cite2">
    <w:name w:val="Cite 2"/>
    <w:basedOn w:val="Normal"/>
    <w:qFormat/>
    <w:rsid w:val="00204B3B"/>
    <w:rPr>
      <w:rFonts w:eastAsia="MS Mincho"/>
      <w:b/>
      <w:u w:val="single"/>
    </w:rPr>
  </w:style>
  <w:style w:type="character" w:customStyle="1" w:styleId="StyleunderlineBold">
    <w:name w:val="Style underline + Bold"/>
    <w:basedOn w:val="underline"/>
    <w:rsid w:val="00204B3B"/>
    <w:rPr>
      <w:rFonts w:ascii="Times New Roman" w:hAnsi="Times New Roman" w:cs="Times New Roman"/>
      <w:bCs/>
      <w:sz w:val="20"/>
      <w:u w:val="single"/>
    </w:rPr>
  </w:style>
  <w:style w:type="paragraph" w:customStyle="1" w:styleId="cards0">
    <w:name w:val="cards"/>
    <w:basedOn w:val="Cites0"/>
    <w:qFormat/>
    <w:rsid w:val="00204B3B"/>
    <w:pPr>
      <w:widowControl/>
      <w:jc w:val="left"/>
    </w:pPr>
    <w:rPr>
      <w:szCs w:val="22"/>
    </w:rPr>
  </w:style>
  <w:style w:type="character" w:customStyle="1" w:styleId="Style10ptUnderline">
    <w:name w:val="Style 10 pt Underline"/>
    <w:basedOn w:val="DefaultParagraphFont"/>
    <w:rsid w:val="00204B3B"/>
    <w:rPr>
      <w:sz w:val="20"/>
      <w:u w:val="single"/>
    </w:rPr>
  </w:style>
  <w:style w:type="character" w:styleId="HTMLCite">
    <w:name w:val="HTML Cite"/>
    <w:uiPriority w:val="99"/>
    <w:rsid w:val="00204B3B"/>
    <w:rPr>
      <w:i/>
      <w:iCs/>
    </w:rPr>
  </w:style>
  <w:style w:type="character" w:customStyle="1" w:styleId="slug-pub-date">
    <w:name w:val="slug-pub-date"/>
    <w:basedOn w:val="DefaultParagraphFont"/>
    <w:rsid w:val="00204B3B"/>
  </w:style>
  <w:style w:type="character" w:customStyle="1" w:styleId="slug-vol">
    <w:name w:val="slug-vol"/>
    <w:basedOn w:val="DefaultParagraphFont"/>
    <w:rsid w:val="00204B3B"/>
  </w:style>
  <w:style w:type="character" w:customStyle="1" w:styleId="slug-issue">
    <w:name w:val="slug-issue"/>
    <w:basedOn w:val="DefaultParagraphFont"/>
    <w:rsid w:val="00204B3B"/>
  </w:style>
  <w:style w:type="character" w:customStyle="1" w:styleId="slug-pages">
    <w:name w:val="slug-pages"/>
    <w:basedOn w:val="DefaultParagraphFont"/>
    <w:rsid w:val="00204B3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04B3B"/>
    <w:rPr>
      <w:b/>
      <w:bCs/>
      <w:strike w:val="0"/>
      <w:dstrike w:val="0"/>
      <w:sz w:val="24"/>
      <w:u w:val="none"/>
      <w:effect w:val="none"/>
    </w:rPr>
  </w:style>
  <w:style w:type="paragraph" w:customStyle="1" w:styleId="Tag2">
    <w:name w:val="Tag2"/>
    <w:basedOn w:val="Normal"/>
    <w:autoRedefine/>
    <w:qFormat/>
    <w:rsid w:val="00204B3B"/>
    <w:pPr>
      <w:spacing w:before="120"/>
    </w:pPr>
    <w:rPr>
      <w:b/>
      <w:sz w:val="26"/>
    </w:rPr>
  </w:style>
  <w:style w:type="character" w:customStyle="1" w:styleId="tagchar">
    <w:name w:val="tagchar"/>
    <w:basedOn w:val="DefaultParagraphFont"/>
    <w:rsid w:val="00204B3B"/>
  </w:style>
  <w:style w:type="paragraph" w:customStyle="1" w:styleId="NormalText">
    <w:name w:val="Normal Text"/>
    <w:basedOn w:val="Normal"/>
    <w:link w:val="NormalTextChar"/>
    <w:autoRedefine/>
    <w:qFormat/>
    <w:rsid w:val="00204B3B"/>
    <w:pPr>
      <w:jc w:val="both"/>
    </w:pPr>
    <w:rPr>
      <w:rFonts w:eastAsia="Times New Roman"/>
      <w:szCs w:val="26"/>
    </w:rPr>
  </w:style>
  <w:style w:type="character" w:customStyle="1" w:styleId="pmterms11">
    <w:name w:val="pmterms11"/>
    <w:basedOn w:val="DefaultParagraphFont"/>
    <w:rsid w:val="00204B3B"/>
    <w:rPr>
      <w:b/>
      <w:bCs/>
      <w:i w:val="0"/>
      <w:iCs w:val="0"/>
      <w:color w:val="000000"/>
    </w:rPr>
  </w:style>
  <w:style w:type="character" w:customStyle="1" w:styleId="StyleUnderlineChar9ptBold">
    <w:name w:val="Style Underline Char + 9 pt Bold"/>
    <w:basedOn w:val="DefaultParagraphFont"/>
    <w:rsid w:val="00204B3B"/>
    <w:rPr>
      <w:rFonts w:ascii="Times New Roman" w:hAnsi="Times New Roman"/>
      <w:b/>
      <w:bCs/>
      <w:sz w:val="20"/>
      <w:u w:val="single"/>
      <w:lang w:val="en-US" w:eastAsia="en-US" w:bidi="ar-SA"/>
    </w:rPr>
  </w:style>
  <w:style w:type="character" w:customStyle="1" w:styleId="Style8pt">
    <w:name w:val="Style 8 pt"/>
    <w:basedOn w:val="DefaultParagraphFont"/>
    <w:rsid w:val="00204B3B"/>
    <w:rPr>
      <w:sz w:val="20"/>
    </w:rPr>
  </w:style>
  <w:style w:type="character" w:customStyle="1" w:styleId="UnderlineChar5Char">
    <w:name w:val="Underline Char5 Char"/>
    <w:basedOn w:val="DefaultParagraphFont"/>
    <w:rsid w:val="00204B3B"/>
    <w:rPr>
      <w:szCs w:val="24"/>
      <w:u w:val="single"/>
      <w:lang w:val="en-US" w:eastAsia="en-US" w:bidi="ar-SA"/>
    </w:rPr>
  </w:style>
  <w:style w:type="character" w:customStyle="1" w:styleId="BoldandUnderlineChar2Char1">
    <w:name w:val="Bold and Underline Char2 Char1"/>
    <w:basedOn w:val="DefaultParagraphFont"/>
    <w:rsid w:val="00204B3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04B3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04B3B"/>
    <w:rPr>
      <w:szCs w:val="24"/>
      <w:u w:val="single"/>
      <w:lang w:val="en-US" w:eastAsia="en-US" w:bidi="ar-SA"/>
    </w:rPr>
  </w:style>
  <w:style w:type="paragraph" w:customStyle="1" w:styleId="Language">
    <w:name w:val="Language"/>
    <w:basedOn w:val="Normal"/>
    <w:link w:val="LanguageChar"/>
    <w:qFormat/>
    <w:rsid w:val="00204B3B"/>
    <w:rPr>
      <w:rFonts w:eastAsia="Times New Roman"/>
      <w:strike/>
      <w:szCs w:val="20"/>
    </w:rPr>
  </w:style>
  <w:style w:type="character" w:customStyle="1" w:styleId="LanguageChar">
    <w:name w:val="Language Char"/>
    <w:basedOn w:val="DefaultParagraphFont"/>
    <w:link w:val="Language"/>
    <w:rsid w:val="00204B3B"/>
    <w:rPr>
      <w:rFonts w:ascii="Calibri" w:eastAsia="Times New Roman" w:hAnsi="Calibri" w:cs="Calibri"/>
      <w:strike/>
      <w:sz w:val="22"/>
      <w:szCs w:val="20"/>
    </w:rPr>
  </w:style>
  <w:style w:type="paragraph" w:customStyle="1" w:styleId="UnderlineChar3">
    <w:name w:val="Underline Char3"/>
    <w:basedOn w:val="Normal"/>
    <w:link w:val="UnderlineChar3Char"/>
    <w:qFormat/>
    <w:rsid w:val="00204B3B"/>
    <w:rPr>
      <w:rFonts w:eastAsia="Times New Roman"/>
      <w:u w:val="single"/>
    </w:rPr>
  </w:style>
  <w:style w:type="character" w:customStyle="1" w:styleId="UnderlineChar3Char">
    <w:name w:val="Underline Char3 Char"/>
    <w:basedOn w:val="DefaultParagraphFont"/>
    <w:link w:val="UnderlineChar3"/>
    <w:rsid w:val="00204B3B"/>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04B3B"/>
    <w:rPr>
      <w:rFonts w:eastAsia="Times New Roman"/>
      <w:b/>
      <w:u w:val="single"/>
    </w:rPr>
  </w:style>
  <w:style w:type="character" w:customStyle="1" w:styleId="BoldandUnderlineChar3CharChar">
    <w:name w:val="Bold and Underline Char3 Char Char"/>
    <w:basedOn w:val="DefaultParagraphFont"/>
    <w:link w:val="BoldandUnderlineChar3Char"/>
    <w:rsid w:val="00204B3B"/>
    <w:rPr>
      <w:rFonts w:ascii="Calibri" w:eastAsia="Times New Roman" w:hAnsi="Calibri" w:cs="Calibri"/>
      <w:b/>
      <w:sz w:val="22"/>
      <w:u w:val="single"/>
    </w:rPr>
  </w:style>
  <w:style w:type="character" w:customStyle="1" w:styleId="UnderlineChar1">
    <w:name w:val="Underline Char1"/>
    <w:basedOn w:val="DefaultParagraphFont"/>
    <w:rsid w:val="00204B3B"/>
    <w:rPr>
      <w:szCs w:val="24"/>
      <w:u w:val="single"/>
      <w:lang w:val="en-US" w:eastAsia="en-US" w:bidi="ar-SA"/>
    </w:rPr>
  </w:style>
  <w:style w:type="character" w:customStyle="1" w:styleId="BoldandUnderlineChar1Char2Char">
    <w:name w:val="Bold and Underline Char1 Char2 Char"/>
    <w:basedOn w:val="DefaultParagraphFont"/>
    <w:rsid w:val="00204B3B"/>
    <w:rPr>
      <w:b/>
      <w:szCs w:val="24"/>
      <w:u w:val="single"/>
      <w:lang w:val="en-US" w:eastAsia="en-US" w:bidi="ar-SA"/>
    </w:rPr>
  </w:style>
  <w:style w:type="character" w:customStyle="1" w:styleId="SmalltextChar">
    <w:name w:val="Small text Char"/>
    <w:aliases w:val="Quote1 Char1"/>
    <w:link w:val="Smalltext"/>
    <w:rsid w:val="00204B3B"/>
    <w:rPr>
      <w:rFonts w:ascii="Arial Narrow" w:eastAsia="Times New Roman" w:hAnsi="Arial Narrow" w:cs="Calibri"/>
      <w:sz w:val="22"/>
    </w:rPr>
  </w:style>
  <w:style w:type="paragraph" w:customStyle="1" w:styleId="HotRoute">
    <w:name w:val="Hot Route"/>
    <w:basedOn w:val="Normal"/>
    <w:link w:val="HotRouteChar0"/>
    <w:qFormat/>
    <w:rsid w:val="00204B3B"/>
    <w:pPr>
      <w:ind w:left="144"/>
    </w:pPr>
    <w:rPr>
      <w:rFonts w:eastAsia="Times New Roman"/>
    </w:rPr>
  </w:style>
  <w:style w:type="paragraph" w:customStyle="1" w:styleId="Cardstyle0">
    <w:name w:val="Cardstyle"/>
    <w:basedOn w:val="Normal"/>
    <w:next w:val="Normal"/>
    <w:qFormat/>
    <w:rsid w:val="00204B3B"/>
    <w:rPr>
      <w:rFonts w:eastAsia="Times New Roman"/>
    </w:rPr>
  </w:style>
  <w:style w:type="character" w:customStyle="1" w:styleId="Style12ptBoldUnderline1">
    <w:name w:val="Style 12 pt Bold Underline1"/>
    <w:basedOn w:val="DefaultParagraphFont"/>
    <w:rsid w:val="00204B3B"/>
    <w:rPr>
      <w:b/>
      <w:bCs/>
      <w:sz w:val="24"/>
      <w:u w:val="single"/>
    </w:rPr>
  </w:style>
  <w:style w:type="character" w:customStyle="1" w:styleId="StyleEmphasisArial12ptBoldNotItalic">
    <w:name w:val="Style Emphasis + Arial 12 pt Bold Not Italic"/>
    <w:basedOn w:val="Emphasis"/>
    <w:rsid w:val="00204B3B"/>
    <w:rPr>
      <w:rFonts w:ascii="Arial" w:hAnsi="Arial" w:cs="Times New Roman"/>
      <w:b w:val="0"/>
      <w:bCs/>
      <w:i/>
      <w:iCs/>
      <w:sz w:val="24"/>
      <w:u w:val="single"/>
      <w:bdr w:val="single" w:sz="8" w:space="0" w:color="auto"/>
    </w:rPr>
  </w:style>
  <w:style w:type="character" w:customStyle="1" w:styleId="DebateHighlighted">
    <w:name w:val="Debate Highlighted"/>
    <w:qFormat/>
    <w:rsid w:val="00204B3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04B3B"/>
    <w:rPr>
      <w:rFonts w:ascii="SimSun" w:eastAsia="SimSun" w:hAnsi="SimSun"/>
      <w:sz w:val="15"/>
      <w:lang w:eastAsia="zh-CN"/>
    </w:rPr>
  </w:style>
  <w:style w:type="paragraph" w:customStyle="1" w:styleId="UnreadText">
    <w:name w:val="Unread Text"/>
    <w:basedOn w:val="Normal"/>
    <w:next w:val="Normal"/>
    <w:link w:val="UnreadTextChar"/>
    <w:autoRedefine/>
    <w:qFormat/>
    <w:rsid w:val="00204B3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204B3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04B3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204B3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04B3B"/>
    <w:rPr>
      <w:rFonts w:ascii="Times New Roman" w:hAnsi="Times New Roman"/>
      <w:sz w:val="20"/>
      <w:u w:val="single"/>
      <w:bdr w:val="none" w:sz="0" w:space="0" w:color="auto"/>
      <w:shd w:val="clear" w:color="auto" w:fill="C0C0C0"/>
    </w:rPr>
  </w:style>
  <w:style w:type="character" w:customStyle="1" w:styleId="smallChar">
    <w:name w:val="small Char"/>
    <w:rsid w:val="00204B3B"/>
    <w:rPr>
      <w:rFonts w:ascii="Calibri" w:eastAsia="Calibri" w:hAnsi="Calibri" w:cs="Calibri"/>
      <w:sz w:val="16"/>
      <w:szCs w:val="20"/>
      <w:lang w:val="x-none" w:eastAsia="x-none"/>
    </w:rPr>
  </w:style>
  <w:style w:type="paragraph" w:customStyle="1" w:styleId="HotRoute0">
    <w:name w:val="Hot Route!"/>
    <w:basedOn w:val="Normal"/>
    <w:qFormat/>
    <w:rsid w:val="00204B3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04B3B"/>
    <w:rPr>
      <w:rFonts w:ascii="Times New Roman" w:hAnsi="Times New Roman" w:cs="Times New Roman"/>
      <w:sz w:val="16"/>
      <w:szCs w:val="16"/>
    </w:rPr>
  </w:style>
  <w:style w:type="character" w:customStyle="1" w:styleId="BodyText2Char1">
    <w:name w:val="Body Text 2 Char1"/>
    <w:basedOn w:val="DefaultParagraphFont"/>
    <w:semiHidden/>
    <w:rsid w:val="00204B3B"/>
    <w:rPr>
      <w:rFonts w:ascii="Times New Roman" w:hAnsi="Times New Roman" w:cs="Times New Roman"/>
      <w:sz w:val="20"/>
    </w:rPr>
  </w:style>
  <w:style w:type="character" w:customStyle="1" w:styleId="Heading2Char1CharCharCharCharCharC">
    <w:name w:val="Heading 2 Char1 Char Char Char Char Char C"/>
    <w:rsid w:val="00204B3B"/>
    <w:rPr>
      <w:rFonts w:cs="Arial"/>
      <w:b/>
      <w:bCs/>
      <w:iCs/>
      <w:sz w:val="24"/>
      <w:szCs w:val="28"/>
      <w:lang w:val="en-US" w:eastAsia="en-US" w:bidi="ar-SA"/>
    </w:rPr>
  </w:style>
  <w:style w:type="character" w:customStyle="1" w:styleId="underline1">
    <w:name w:val="underline1"/>
    <w:basedOn w:val="DefaultParagraphFont"/>
    <w:rsid w:val="00204B3B"/>
    <w:rPr>
      <w:u w:val="single"/>
    </w:rPr>
  </w:style>
  <w:style w:type="character" w:customStyle="1" w:styleId="author0">
    <w:name w:val="author"/>
    <w:basedOn w:val="DefaultParagraphFont"/>
    <w:rsid w:val="00204B3B"/>
    <w:rPr>
      <w:rFonts w:ascii="Times New Roman" w:hAnsi="Times New Roman"/>
      <w:b/>
      <w:sz w:val="24"/>
    </w:rPr>
  </w:style>
  <w:style w:type="character" w:customStyle="1" w:styleId="FontStyle291">
    <w:name w:val="Font Style291"/>
    <w:basedOn w:val="DefaultParagraphFont"/>
    <w:uiPriority w:val="99"/>
    <w:rsid w:val="00204B3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04B3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04B3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04B3B"/>
    <w:rPr>
      <w:rFonts w:ascii="Calibri" w:eastAsia="Times New Roman" w:hAnsi="Calibri" w:cs="Calibri"/>
      <w:sz w:val="22"/>
    </w:rPr>
  </w:style>
  <w:style w:type="paragraph" w:customStyle="1" w:styleId="Cards1">
    <w:name w:val="Cards1"/>
    <w:basedOn w:val="Normal"/>
    <w:link w:val="Cards1Char"/>
    <w:qFormat/>
    <w:rsid w:val="00204B3B"/>
    <w:pPr>
      <w:ind w:left="288"/>
    </w:pPr>
    <w:rPr>
      <w:rFonts w:eastAsia="Times New Roman"/>
      <w:u w:val="single"/>
    </w:rPr>
  </w:style>
  <w:style w:type="character" w:customStyle="1" w:styleId="Cards1Char">
    <w:name w:val="Cards1 Char"/>
    <w:basedOn w:val="DefaultParagraphFont"/>
    <w:link w:val="Cards1"/>
    <w:rsid w:val="00204B3B"/>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204B3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04B3B"/>
    <w:rPr>
      <w:rFonts w:ascii="Arial" w:eastAsia="Calibri" w:hAnsi="Arial" w:cs="Arial"/>
      <w:sz w:val="22"/>
      <w:szCs w:val="22"/>
      <w:u w:val="single"/>
    </w:rPr>
  </w:style>
  <w:style w:type="character" w:customStyle="1" w:styleId="EmphasizeThis">
    <w:name w:val="EmphasizeThis"/>
    <w:rsid w:val="00204B3B"/>
    <w:rPr>
      <w:rFonts w:ascii="Georgia" w:hAnsi="Georgia"/>
      <w:b/>
      <w:iCs/>
      <w:sz w:val="24"/>
      <w:u w:val="thick"/>
    </w:rPr>
  </w:style>
  <w:style w:type="paragraph" w:customStyle="1" w:styleId="Stylecard8pt">
    <w:name w:val="Style card + 8 pt"/>
    <w:basedOn w:val="Normal"/>
    <w:link w:val="Stylecard8ptChar"/>
    <w:qFormat/>
    <w:rsid w:val="00204B3B"/>
    <w:pPr>
      <w:ind w:left="288" w:right="288"/>
    </w:pPr>
    <w:rPr>
      <w:color w:val="000000"/>
      <w:u w:val="single"/>
      <w:lang w:eastAsia="ar-SA"/>
    </w:rPr>
  </w:style>
  <w:style w:type="character" w:customStyle="1" w:styleId="Stylecard8ptChar">
    <w:name w:val="Style card + 8 pt Char"/>
    <w:basedOn w:val="cardChar"/>
    <w:link w:val="Stylecard8pt"/>
    <w:rsid w:val="00204B3B"/>
    <w:rPr>
      <w:rFonts w:ascii="Calibri" w:hAnsi="Calibri" w:cs="Calibri"/>
      <w:color w:val="000000"/>
      <w:sz w:val="22"/>
      <w:u w:val="single"/>
      <w:lang w:eastAsia="ar-SA"/>
    </w:rPr>
  </w:style>
  <w:style w:type="character" w:customStyle="1" w:styleId="bhl">
    <w:name w:val="bhl"/>
    <w:basedOn w:val="DefaultParagraphFont"/>
    <w:rsid w:val="00204B3B"/>
  </w:style>
  <w:style w:type="paragraph" w:customStyle="1" w:styleId="TagGA11">
    <w:name w:val="Tag GA 11"/>
    <w:basedOn w:val="TOC1"/>
    <w:qFormat/>
    <w:rsid w:val="00204B3B"/>
    <w:pPr>
      <w:spacing w:before="0" w:after="160"/>
    </w:pPr>
    <w:rPr>
      <w:rFonts w:eastAsia="Calibri"/>
      <w:u w:val="none"/>
      <w:lang w:bidi="ar-SA"/>
    </w:rPr>
  </w:style>
  <w:style w:type="paragraph" w:customStyle="1" w:styleId="CiteCard">
    <w:name w:val="Cite/Card"/>
    <w:basedOn w:val="TOC2"/>
    <w:qFormat/>
    <w:rsid w:val="00204B3B"/>
    <w:pPr>
      <w:tabs>
        <w:tab w:val="left" w:pos="4360"/>
      </w:tabs>
      <w:ind w:left="220"/>
    </w:pPr>
    <w:rPr>
      <w:rFonts w:eastAsia="Calibri"/>
      <w:sz w:val="22"/>
      <w:lang w:bidi="ar-SA"/>
    </w:rPr>
  </w:style>
  <w:style w:type="character" w:customStyle="1" w:styleId="CardTextUnderlinedChar">
    <w:name w:val="Card Text Underlined Char"/>
    <w:basedOn w:val="DefaultParagraphFont"/>
    <w:rsid w:val="00204B3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04B3B"/>
    <w:rPr>
      <w:sz w:val="16"/>
      <w:szCs w:val="16"/>
    </w:rPr>
  </w:style>
  <w:style w:type="character" w:customStyle="1" w:styleId="DocumentMapChar1">
    <w:name w:val="Document Map Char1"/>
    <w:basedOn w:val="DefaultParagraphFont"/>
    <w:uiPriority w:val="99"/>
    <w:rsid w:val="00204B3B"/>
    <w:rPr>
      <w:rFonts w:ascii="Tahoma" w:hAnsi="Tahoma" w:cs="Tahoma"/>
      <w:sz w:val="16"/>
      <w:szCs w:val="16"/>
    </w:rPr>
  </w:style>
  <w:style w:type="character" w:customStyle="1" w:styleId="addmd">
    <w:name w:val="addmd"/>
    <w:basedOn w:val="DefaultParagraphFont"/>
    <w:rsid w:val="00204B3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04B3B"/>
    <w:rPr>
      <w:rFonts w:ascii="Arial" w:hAnsi="Arial"/>
      <w:b/>
      <w:sz w:val="26"/>
    </w:rPr>
  </w:style>
  <w:style w:type="paragraph" w:styleId="FootnoteText">
    <w:name w:val="footnote text"/>
    <w:basedOn w:val="Normal"/>
    <w:link w:val="FootnoteTextChar"/>
    <w:unhideWhenUsed/>
    <w:rsid w:val="00204B3B"/>
    <w:rPr>
      <w:rFonts w:eastAsia="Calibri"/>
      <w:szCs w:val="20"/>
      <w:lang w:eastAsia="zh-CN"/>
    </w:rPr>
  </w:style>
  <w:style w:type="character" w:customStyle="1" w:styleId="FootnoteTextChar">
    <w:name w:val="Footnote Text Char"/>
    <w:basedOn w:val="DefaultParagraphFont"/>
    <w:link w:val="FootnoteText"/>
    <w:rsid w:val="00204B3B"/>
    <w:rPr>
      <w:rFonts w:ascii="Calibri" w:eastAsia="Calibri" w:hAnsi="Calibri" w:cs="Calibri"/>
      <w:sz w:val="22"/>
      <w:szCs w:val="20"/>
      <w:lang w:eastAsia="zh-CN"/>
    </w:rPr>
  </w:style>
  <w:style w:type="character" w:customStyle="1" w:styleId="UnderlinedTextCharChar">
    <w:name w:val="Underlined Text Char Char"/>
    <w:basedOn w:val="DefaultParagraphFont"/>
    <w:rsid w:val="00204B3B"/>
    <w:rPr>
      <w:rFonts w:cs="Arial"/>
      <w:bCs/>
      <w:noProof w:val="0"/>
      <w:szCs w:val="26"/>
      <w:u w:val="single"/>
      <w:lang w:val="en-US" w:eastAsia="en-US" w:bidi="ar-SA"/>
    </w:rPr>
  </w:style>
  <w:style w:type="character" w:customStyle="1" w:styleId="StyleTimesNewRoman12ptBold">
    <w:name w:val="Style Times New Roman 12 pt Bold"/>
    <w:rsid w:val="00204B3B"/>
    <w:rPr>
      <w:b/>
      <w:bCs/>
      <w:sz w:val="24"/>
    </w:rPr>
  </w:style>
  <w:style w:type="character" w:customStyle="1" w:styleId="CardText1Char">
    <w:name w:val="Card Text 1 Char"/>
    <w:rsid w:val="00204B3B"/>
    <w:rPr>
      <w:rFonts w:ascii="Georgia" w:hAnsi="Georgia"/>
      <w:color w:val="000000"/>
      <w:sz w:val="22"/>
      <w:szCs w:val="22"/>
      <w:u w:val="single"/>
    </w:rPr>
  </w:style>
  <w:style w:type="character" w:customStyle="1" w:styleId="BoldUnderlining">
    <w:name w:val="Bold Underlining"/>
    <w:rsid w:val="00204B3B"/>
    <w:rPr>
      <w:u w:val="single"/>
    </w:rPr>
  </w:style>
  <w:style w:type="character" w:customStyle="1" w:styleId="Intemphasis">
    <w:name w:val="Intemphasis"/>
    <w:uiPriority w:val="1"/>
    <w:qFormat/>
    <w:rsid w:val="00204B3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04B3B"/>
    <w:pPr>
      <w:ind w:left="288" w:right="288"/>
    </w:pPr>
    <w:rPr>
      <w:szCs w:val="16"/>
    </w:rPr>
  </w:style>
  <w:style w:type="character" w:customStyle="1" w:styleId="cardtextChar2">
    <w:name w:val="cardtext Char"/>
    <w:basedOn w:val="DefaultParagraphFont"/>
    <w:link w:val="cardtext0"/>
    <w:rsid w:val="00204B3B"/>
    <w:rPr>
      <w:rFonts w:ascii="Calibri" w:hAnsi="Calibri" w:cs="Calibri"/>
      <w:sz w:val="22"/>
      <w:szCs w:val="16"/>
    </w:rPr>
  </w:style>
  <w:style w:type="character" w:customStyle="1" w:styleId="BoldUnderlineChar1">
    <w:name w:val="BoldUnderline Char1"/>
    <w:rsid w:val="00204B3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04B3B"/>
    <w:pPr>
      <w:spacing w:after="200"/>
      <w:contextualSpacing/>
    </w:pPr>
    <w:rPr>
      <w:rFonts w:eastAsia="Calibri"/>
      <w:u w:val="single"/>
    </w:rPr>
  </w:style>
  <w:style w:type="character" w:customStyle="1" w:styleId="UnderlinedCardTextChar">
    <w:name w:val="Underlined Card Text Char"/>
    <w:link w:val="UnderlinedCardText"/>
    <w:rsid w:val="00204B3B"/>
    <w:rPr>
      <w:rFonts w:ascii="Calibri" w:eastAsia="Calibri" w:hAnsi="Calibri" w:cs="Calibri"/>
      <w:sz w:val="22"/>
      <w:u w:val="single"/>
    </w:rPr>
  </w:style>
  <w:style w:type="character" w:customStyle="1" w:styleId="Hyperlink6">
    <w:name w:val="Hyperlink6"/>
    <w:basedOn w:val="DefaultParagraphFont"/>
    <w:rsid w:val="00204B3B"/>
    <w:rPr>
      <w:color w:val="3300CC"/>
      <w:u w:val="single"/>
    </w:rPr>
  </w:style>
  <w:style w:type="paragraph" w:customStyle="1" w:styleId="Tag12">
    <w:name w:val="Tag12"/>
    <w:basedOn w:val="Normal"/>
    <w:qFormat/>
    <w:rsid w:val="00204B3B"/>
    <w:pPr>
      <w:contextualSpacing/>
    </w:pPr>
    <w:rPr>
      <w:rFonts w:eastAsia="Cambria"/>
      <w:b/>
    </w:rPr>
  </w:style>
  <w:style w:type="paragraph" w:customStyle="1" w:styleId="Shrink8">
    <w:name w:val="Shrink8"/>
    <w:basedOn w:val="Normal"/>
    <w:qFormat/>
    <w:rsid w:val="00204B3B"/>
    <w:rPr>
      <w:rFonts w:eastAsia="Cambria"/>
    </w:rPr>
  </w:style>
  <w:style w:type="character" w:customStyle="1" w:styleId="highlight2">
    <w:name w:val="highlight2"/>
    <w:rsid w:val="00204B3B"/>
    <w:rPr>
      <w:rFonts w:ascii="Arial" w:hAnsi="Arial"/>
      <w:b/>
      <w:sz w:val="19"/>
      <w:u w:val="thick"/>
      <w:bdr w:val="none" w:sz="0" w:space="0" w:color="auto"/>
      <w:shd w:val="clear" w:color="auto" w:fill="auto"/>
    </w:rPr>
  </w:style>
  <w:style w:type="character" w:customStyle="1" w:styleId="citation">
    <w:name w:val="citation"/>
    <w:basedOn w:val="DefaultParagraphFont"/>
    <w:rsid w:val="00204B3B"/>
  </w:style>
  <w:style w:type="paragraph" w:customStyle="1" w:styleId="UnderlineText">
    <w:name w:val="Underline Text"/>
    <w:basedOn w:val="Normal"/>
    <w:link w:val="UnderlineTextChar"/>
    <w:qFormat/>
    <w:rsid w:val="00204B3B"/>
    <w:pPr>
      <w:ind w:left="288"/>
    </w:pPr>
    <w:rPr>
      <w:rFonts w:eastAsia="Times New Roman"/>
      <w:u w:val="single"/>
    </w:rPr>
  </w:style>
  <w:style w:type="character" w:customStyle="1" w:styleId="UnderlineTextChar">
    <w:name w:val="Underline Text Char"/>
    <w:basedOn w:val="DefaultParagraphFont"/>
    <w:link w:val="UnderlineText"/>
    <w:rsid w:val="00204B3B"/>
    <w:rPr>
      <w:rFonts w:ascii="Calibri" w:eastAsia="Times New Roman" w:hAnsi="Calibri" w:cs="Calibri"/>
      <w:sz w:val="22"/>
      <w:u w:val="single"/>
    </w:rPr>
  </w:style>
  <w:style w:type="character" w:customStyle="1" w:styleId="il">
    <w:name w:val="il"/>
    <w:basedOn w:val="DefaultParagraphFont"/>
    <w:rsid w:val="00204B3B"/>
  </w:style>
  <w:style w:type="character" w:customStyle="1" w:styleId="commentstext">
    <w:name w:val="comments_text"/>
    <w:uiPriority w:val="99"/>
    <w:rsid w:val="00204B3B"/>
    <w:rPr>
      <w:rFonts w:cs="Times New Roman"/>
    </w:rPr>
  </w:style>
  <w:style w:type="paragraph" w:customStyle="1" w:styleId="Heading42">
    <w:name w:val="Heading 42"/>
    <w:basedOn w:val="Normal"/>
    <w:qFormat/>
    <w:rsid w:val="00204B3B"/>
    <w:rPr>
      <w:rFonts w:eastAsia="Times New Roman"/>
    </w:rPr>
  </w:style>
  <w:style w:type="paragraph" w:customStyle="1" w:styleId="DebateNormal">
    <w:name w:val="DebateNormal"/>
    <w:basedOn w:val="Normal"/>
    <w:link w:val="DebateNormalChar"/>
    <w:qFormat/>
    <w:rsid w:val="00204B3B"/>
    <w:pPr>
      <w:spacing w:line="276" w:lineRule="auto"/>
    </w:pPr>
    <w:rPr>
      <w:rFonts w:eastAsia="Calibri"/>
      <w:szCs w:val="20"/>
    </w:rPr>
  </w:style>
  <w:style w:type="character" w:customStyle="1" w:styleId="DebateNormalChar">
    <w:name w:val="DebateNormal Char"/>
    <w:basedOn w:val="DefaultParagraphFont"/>
    <w:link w:val="DebateNormal"/>
    <w:rsid w:val="00204B3B"/>
    <w:rPr>
      <w:rFonts w:ascii="Calibri" w:eastAsia="Calibri" w:hAnsi="Calibri" w:cs="Calibri"/>
      <w:sz w:val="22"/>
      <w:szCs w:val="20"/>
    </w:rPr>
  </w:style>
  <w:style w:type="paragraph" w:customStyle="1" w:styleId="DebateEmphasis">
    <w:name w:val="DebateEmphasis"/>
    <w:basedOn w:val="Normal"/>
    <w:link w:val="DebateEmphasisChar"/>
    <w:qFormat/>
    <w:rsid w:val="00204B3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04B3B"/>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04B3B"/>
    <w:rPr>
      <w:rFonts w:ascii="Times New Roman" w:eastAsia="Cambria" w:hAnsi="Times New Roman" w:cs="Times New Roman"/>
      <w:sz w:val="20"/>
      <w:szCs w:val="22"/>
    </w:rPr>
  </w:style>
  <w:style w:type="paragraph" w:customStyle="1" w:styleId="NormalCite">
    <w:name w:val="NormalCite"/>
    <w:link w:val="NormalCiteChar"/>
    <w:qFormat/>
    <w:rsid w:val="00204B3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04B3B"/>
    <w:rPr>
      <w:rFonts w:ascii="Times New Roman" w:eastAsiaTheme="minorHAnsi" w:hAnsi="Times New Roman" w:cs="Times New Roman"/>
      <w:sz w:val="18"/>
      <w:szCs w:val="22"/>
    </w:rPr>
  </w:style>
  <w:style w:type="character" w:customStyle="1" w:styleId="articletext">
    <w:name w:val="articletext"/>
    <w:basedOn w:val="DefaultParagraphFont"/>
    <w:rsid w:val="00204B3B"/>
  </w:style>
  <w:style w:type="character" w:customStyle="1" w:styleId="grey10">
    <w:name w:val="grey10"/>
    <w:basedOn w:val="DefaultParagraphFont"/>
    <w:rsid w:val="00204B3B"/>
  </w:style>
  <w:style w:type="character" w:customStyle="1" w:styleId="navy13bd">
    <w:name w:val="navy13bd"/>
    <w:basedOn w:val="DefaultParagraphFont"/>
    <w:rsid w:val="00204B3B"/>
  </w:style>
  <w:style w:type="character" w:customStyle="1" w:styleId="Style9ptUnderline2">
    <w:name w:val="Style 9 pt Underline2"/>
    <w:basedOn w:val="DefaultParagraphFont"/>
    <w:rsid w:val="00204B3B"/>
    <w:rPr>
      <w:sz w:val="20"/>
      <w:u w:val="single"/>
    </w:rPr>
  </w:style>
  <w:style w:type="character" w:customStyle="1" w:styleId="Style9ptBoldUnderline1">
    <w:name w:val="Style 9 pt Bold Underline1"/>
    <w:basedOn w:val="DefaultParagraphFont"/>
    <w:rsid w:val="00204B3B"/>
    <w:rPr>
      <w:b/>
      <w:bCs/>
      <w:sz w:val="20"/>
      <w:u w:val="single"/>
    </w:rPr>
  </w:style>
  <w:style w:type="character" w:customStyle="1" w:styleId="TagsCharChar">
    <w:name w:val="Tags Char Char"/>
    <w:basedOn w:val="DefaultParagraphFont"/>
    <w:rsid w:val="00204B3B"/>
    <w:rPr>
      <w:rFonts w:eastAsia="SimSun"/>
      <w:b/>
      <w:sz w:val="24"/>
      <w:lang w:val="en-US" w:eastAsia="zh-CN" w:bidi="ar-SA"/>
    </w:rPr>
  </w:style>
  <w:style w:type="paragraph" w:customStyle="1" w:styleId="cardCharCharCharChar">
    <w:name w:val="card Char Char Char Char"/>
    <w:basedOn w:val="Normal"/>
    <w:qFormat/>
    <w:rsid w:val="00204B3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04B3B"/>
    <w:rPr>
      <w:rFonts w:ascii="Times" w:eastAsia="Times New Roman" w:hAnsi="Times"/>
    </w:rPr>
  </w:style>
  <w:style w:type="paragraph" w:customStyle="1" w:styleId="CARD0">
    <w:name w:val="CARD"/>
    <w:basedOn w:val="Normal"/>
    <w:link w:val="CARDChar1"/>
    <w:qFormat/>
    <w:rsid w:val="00204B3B"/>
    <w:rPr>
      <w:rFonts w:eastAsia="Times New Roman"/>
      <w:u w:val="single"/>
    </w:rPr>
  </w:style>
  <w:style w:type="character" w:customStyle="1" w:styleId="CARDChar1">
    <w:name w:val="CARD Char"/>
    <w:basedOn w:val="DefaultParagraphFont"/>
    <w:link w:val="CARD0"/>
    <w:rsid w:val="00204B3B"/>
    <w:rPr>
      <w:rFonts w:ascii="Calibri" w:eastAsia="Times New Roman" w:hAnsi="Calibri" w:cs="Calibri"/>
      <w:sz w:val="22"/>
      <w:u w:val="single"/>
    </w:rPr>
  </w:style>
  <w:style w:type="paragraph" w:customStyle="1" w:styleId="Normal2">
    <w:name w:val="Normal2"/>
    <w:basedOn w:val="Normal"/>
    <w:qFormat/>
    <w:rsid w:val="00204B3B"/>
    <w:rPr>
      <w:rFonts w:eastAsia="Times New Roman"/>
    </w:rPr>
  </w:style>
  <w:style w:type="character" w:customStyle="1" w:styleId="Style11ptThickunderline">
    <w:name w:val="Style 11 pt Thick underline"/>
    <w:rsid w:val="00204B3B"/>
    <w:rPr>
      <w:rFonts w:ascii="Times New Roman" w:hAnsi="Times New Roman"/>
      <w:sz w:val="20"/>
      <w:u w:val="single"/>
    </w:rPr>
  </w:style>
  <w:style w:type="character" w:customStyle="1" w:styleId="Style11ptBoldThickunderline">
    <w:name w:val="Style 11 pt Bold Thick underline"/>
    <w:rsid w:val="00204B3B"/>
    <w:rPr>
      <w:rFonts w:ascii="Times New Roman" w:hAnsi="Times New Roman"/>
      <w:b/>
      <w:bCs/>
      <w:sz w:val="20"/>
      <w:u w:val="single"/>
    </w:rPr>
  </w:style>
  <w:style w:type="character" w:styleId="FootnoteReference">
    <w:name w:val="footnote reference"/>
    <w:unhideWhenUsed/>
    <w:rsid w:val="00204B3B"/>
    <w:rPr>
      <w:vertAlign w:val="superscript"/>
    </w:rPr>
  </w:style>
  <w:style w:type="character" w:customStyle="1" w:styleId="CharChar5">
    <w:name w:val="Char Char5"/>
    <w:rsid w:val="00204B3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04B3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04B3B"/>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04B3B"/>
    <w:rPr>
      <w:u w:val="single"/>
    </w:rPr>
  </w:style>
  <w:style w:type="character" w:customStyle="1" w:styleId="StyleUnderlineBoldIndent11ptChar">
    <w:name w:val="Style Underline + Bold Indent + 11 pt Char"/>
    <w:link w:val="StyleUnderlineBoldIndent11pt"/>
    <w:rsid w:val="00204B3B"/>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04B3B"/>
    <w:rPr>
      <w:b/>
      <w:bCs/>
      <w:u w:val="single"/>
    </w:rPr>
  </w:style>
  <w:style w:type="character" w:customStyle="1" w:styleId="StyleUnderlineBoldIndent11ptBoldChar">
    <w:name w:val="Style Underline + Bold Indent + 11 pt Bold Char"/>
    <w:link w:val="StyleUnderlineBoldIndent11ptBold"/>
    <w:rsid w:val="00204B3B"/>
    <w:rPr>
      <w:rFonts w:ascii="Calibri" w:eastAsia="Times New Roman" w:hAnsi="Calibri" w:cs="Calibri"/>
      <w:b/>
      <w:bCs/>
      <w:sz w:val="22"/>
      <w:szCs w:val="20"/>
      <w:u w:val="single"/>
    </w:rPr>
  </w:style>
  <w:style w:type="paragraph" w:customStyle="1" w:styleId="Normal20pt">
    <w:name w:val="Normal  + 20 pt"/>
    <w:basedOn w:val="Normal"/>
    <w:uiPriority w:val="6"/>
    <w:qFormat/>
    <w:rsid w:val="00204B3B"/>
    <w:rPr>
      <w:bCs/>
      <w:u w:val="single"/>
    </w:rPr>
  </w:style>
  <w:style w:type="character" w:customStyle="1" w:styleId="StyleStyle4CharTimesNewRoman11pt">
    <w:name w:val="Style Style4 Char + Times New Roman 11 pt"/>
    <w:basedOn w:val="DefaultParagraphFont"/>
    <w:rsid w:val="00204B3B"/>
    <w:rPr>
      <w:rFonts w:ascii="Times New Roman" w:hAnsi="Times New Roman"/>
      <w:sz w:val="20"/>
      <w:szCs w:val="24"/>
      <w:u w:val="single"/>
      <w:lang w:val="en-US" w:eastAsia="en-US" w:bidi="ar-SA"/>
    </w:rPr>
  </w:style>
  <w:style w:type="paragraph" w:customStyle="1" w:styleId="author-name">
    <w:name w:val="author-name"/>
    <w:basedOn w:val="Normal"/>
    <w:qFormat/>
    <w:rsid w:val="00204B3B"/>
    <w:pPr>
      <w:spacing w:before="100" w:beforeAutospacing="1" w:after="100" w:afterAutospacing="1"/>
    </w:pPr>
    <w:rPr>
      <w:rFonts w:eastAsia="Times New Roman"/>
    </w:rPr>
  </w:style>
  <w:style w:type="paragraph" w:customStyle="1" w:styleId="author-credentials">
    <w:name w:val="author-credentials"/>
    <w:basedOn w:val="Normal"/>
    <w:rsid w:val="00204B3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04B3B"/>
    <w:rPr>
      <w:rFonts w:ascii="Consolas" w:hAnsi="Consolas" w:cs="Consolas"/>
      <w:sz w:val="20"/>
      <w:szCs w:val="20"/>
    </w:rPr>
  </w:style>
  <w:style w:type="character" w:customStyle="1" w:styleId="StyleStyle4CharTimesNewRoman11ptBold">
    <w:name w:val="Style Style4 Char + Times New Roman 11 pt Bold"/>
    <w:basedOn w:val="DefaultParagraphFont"/>
    <w:rsid w:val="00204B3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04B3B"/>
    <w:rPr>
      <w:rFonts w:ascii="Times New Roman" w:hAnsi="Times New Roman"/>
      <w:i/>
      <w:iCs/>
      <w:sz w:val="20"/>
      <w:szCs w:val="24"/>
      <w:u w:val="single"/>
      <w:lang w:val="en-US" w:eastAsia="en-US" w:bidi="ar-SA"/>
    </w:rPr>
  </w:style>
  <w:style w:type="character" w:customStyle="1" w:styleId="headline">
    <w:name w:val="headline"/>
    <w:basedOn w:val="DefaultParagraphFont"/>
    <w:rsid w:val="00204B3B"/>
  </w:style>
  <w:style w:type="character" w:customStyle="1" w:styleId="CharChar4">
    <w:name w:val="Char Char4"/>
    <w:basedOn w:val="DefaultParagraphFont"/>
    <w:rsid w:val="00204B3B"/>
    <w:rPr>
      <w:rFonts w:cs="Arial"/>
      <w:b/>
      <w:bCs/>
      <w:iCs/>
      <w:szCs w:val="28"/>
      <w:lang w:val="en-US" w:eastAsia="en-US" w:bidi="ar-SA"/>
    </w:rPr>
  </w:style>
  <w:style w:type="character" w:customStyle="1" w:styleId="yshortcuts">
    <w:name w:val="yshortcuts"/>
    <w:basedOn w:val="DefaultParagraphFont"/>
    <w:rsid w:val="00204B3B"/>
  </w:style>
  <w:style w:type="character" w:customStyle="1" w:styleId="HotRouteChar0">
    <w:name w:val="Hot Route Char"/>
    <w:link w:val="HotRoute"/>
    <w:rsid w:val="00204B3B"/>
    <w:rPr>
      <w:rFonts w:ascii="Calibri" w:eastAsia="Times New Roman" w:hAnsi="Calibri" w:cs="Calibri"/>
      <w:sz w:val="22"/>
    </w:rPr>
  </w:style>
  <w:style w:type="paragraph" w:styleId="PlainText">
    <w:name w:val="Plain Text"/>
    <w:basedOn w:val="Normal"/>
    <w:link w:val="PlainTextChar"/>
    <w:rsid w:val="00204B3B"/>
    <w:rPr>
      <w:rFonts w:ascii="Courier New" w:eastAsia="Times New Roman" w:hAnsi="Courier New" w:cs="Courier New"/>
      <w:szCs w:val="20"/>
    </w:rPr>
  </w:style>
  <w:style w:type="character" w:customStyle="1" w:styleId="PlainTextChar">
    <w:name w:val="Plain Text Char"/>
    <w:basedOn w:val="DefaultParagraphFont"/>
    <w:link w:val="PlainText"/>
    <w:rsid w:val="00204B3B"/>
    <w:rPr>
      <w:rFonts w:ascii="Courier New" w:eastAsia="Times New Roman" w:hAnsi="Courier New" w:cs="Courier New"/>
      <w:sz w:val="22"/>
      <w:szCs w:val="20"/>
    </w:rPr>
  </w:style>
  <w:style w:type="character" w:customStyle="1" w:styleId="senselabelstart">
    <w:name w:val="sense_label start"/>
    <w:basedOn w:val="DefaultParagraphFont"/>
    <w:rsid w:val="00204B3B"/>
  </w:style>
  <w:style w:type="character" w:customStyle="1" w:styleId="sensecontent">
    <w:name w:val="sense_content"/>
    <w:basedOn w:val="DefaultParagraphFont"/>
    <w:rsid w:val="00204B3B"/>
  </w:style>
  <w:style w:type="character" w:customStyle="1" w:styleId="vi">
    <w:name w:val="vi"/>
    <w:basedOn w:val="DefaultParagraphFont"/>
    <w:rsid w:val="00204B3B"/>
  </w:style>
  <w:style w:type="character" w:customStyle="1" w:styleId="italic">
    <w:name w:val="italic"/>
    <w:basedOn w:val="DefaultParagraphFont"/>
    <w:rsid w:val="00204B3B"/>
  </w:style>
  <w:style w:type="paragraph" w:customStyle="1" w:styleId="Microtext0">
    <w:name w:val="Microtext"/>
    <w:basedOn w:val="Normal"/>
    <w:next w:val="Normal"/>
    <w:link w:val="MicrotextChar0"/>
    <w:qFormat/>
    <w:rsid w:val="00204B3B"/>
    <w:rPr>
      <w:sz w:val="12"/>
    </w:rPr>
  </w:style>
  <w:style w:type="character" w:customStyle="1" w:styleId="MicrotextChar0">
    <w:name w:val="Microtext Char"/>
    <w:link w:val="Microtext0"/>
    <w:rsid w:val="00204B3B"/>
    <w:rPr>
      <w:rFonts w:ascii="Calibri" w:hAnsi="Calibri" w:cs="Calibri"/>
      <w:sz w:val="12"/>
    </w:rPr>
  </w:style>
  <w:style w:type="character" w:customStyle="1" w:styleId="st">
    <w:name w:val="st"/>
    <w:basedOn w:val="DefaultParagraphFont"/>
    <w:rsid w:val="00204B3B"/>
  </w:style>
  <w:style w:type="paragraph" w:customStyle="1" w:styleId="Style6">
    <w:name w:val="Style6"/>
    <w:basedOn w:val="Normal"/>
    <w:link w:val="Style6Char"/>
    <w:autoRedefine/>
    <w:qFormat/>
    <w:rsid w:val="00204B3B"/>
    <w:rPr>
      <w:b/>
    </w:rPr>
  </w:style>
  <w:style w:type="character" w:customStyle="1" w:styleId="Style6Char">
    <w:name w:val="Style6 Char"/>
    <w:basedOn w:val="DefaultParagraphFont"/>
    <w:link w:val="Style6"/>
    <w:rsid w:val="00204B3B"/>
    <w:rPr>
      <w:rFonts w:ascii="Calibri" w:hAnsi="Calibri" w:cs="Calibri"/>
      <w:b/>
      <w:sz w:val="22"/>
    </w:rPr>
  </w:style>
  <w:style w:type="paragraph" w:customStyle="1" w:styleId="Style11">
    <w:name w:val="Style11"/>
    <w:basedOn w:val="Normal"/>
    <w:link w:val="Style11Char"/>
    <w:qFormat/>
    <w:rsid w:val="00204B3B"/>
    <w:rPr>
      <w:rFonts w:eastAsia="Times New Roman"/>
      <w:b/>
      <w:szCs w:val="20"/>
      <w:u w:val="thick"/>
    </w:rPr>
  </w:style>
  <w:style w:type="paragraph" w:customStyle="1" w:styleId="Style12">
    <w:name w:val="Style12"/>
    <w:basedOn w:val="Normal"/>
    <w:link w:val="Style12Char"/>
    <w:qFormat/>
    <w:rsid w:val="00204B3B"/>
    <w:rPr>
      <w:rFonts w:eastAsia="Times New Roman"/>
      <w:b/>
      <w:u w:val="thick"/>
    </w:rPr>
  </w:style>
  <w:style w:type="character" w:customStyle="1" w:styleId="Style11Char">
    <w:name w:val="Style11 Char"/>
    <w:basedOn w:val="DefaultParagraphFont"/>
    <w:link w:val="Style11"/>
    <w:rsid w:val="00204B3B"/>
    <w:rPr>
      <w:rFonts w:ascii="Calibri" w:eastAsia="Times New Roman" w:hAnsi="Calibri" w:cs="Calibri"/>
      <w:b/>
      <w:sz w:val="22"/>
      <w:szCs w:val="20"/>
      <w:u w:val="thick"/>
    </w:rPr>
  </w:style>
  <w:style w:type="character" w:customStyle="1" w:styleId="Style12Char">
    <w:name w:val="Style12 Char"/>
    <w:basedOn w:val="DefaultParagraphFont"/>
    <w:link w:val="Style12"/>
    <w:rsid w:val="00204B3B"/>
    <w:rPr>
      <w:rFonts w:ascii="Calibri" w:eastAsia="Times New Roman" w:hAnsi="Calibri" w:cs="Calibri"/>
      <w:b/>
      <w:sz w:val="22"/>
      <w:u w:val="thick"/>
    </w:rPr>
  </w:style>
  <w:style w:type="character" w:customStyle="1" w:styleId="caps-label">
    <w:name w:val="caps-label"/>
    <w:basedOn w:val="DefaultParagraphFont"/>
    <w:rsid w:val="00204B3B"/>
  </w:style>
  <w:style w:type="character" w:customStyle="1" w:styleId="wikiexternallink">
    <w:name w:val="wikiexternallink"/>
    <w:basedOn w:val="DefaultParagraphFont"/>
    <w:rsid w:val="00204B3B"/>
  </w:style>
  <w:style w:type="character" w:customStyle="1" w:styleId="wikigeneratedlinkcontent">
    <w:name w:val="wikigeneratedlinkcontent"/>
    <w:basedOn w:val="DefaultParagraphFont"/>
    <w:rsid w:val="00204B3B"/>
  </w:style>
  <w:style w:type="character" w:customStyle="1" w:styleId="ShrinkChar">
    <w:name w:val="Shrink Char"/>
    <w:link w:val="Shrink"/>
    <w:locked/>
    <w:rsid w:val="00204B3B"/>
    <w:rPr>
      <w:rFonts w:ascii="Garamond" w:eastAsia="Times New Roman" w:hAnsi="Garamond"/>
      <w:sz w:val="12"/>
    </w:rPr>
  </w:style>
  <w:style w:type="paragraph" w:customStyle="1" w:styleId="Shrink">
    <w:name w:val="Shrink"/>
    <w:link w:val="ShrinkChar"/>
    <w:qFormat/>
    <w:rsid w:val="00204B3B"/>
    <w:pPr>
      <w:ind w:left="288" w:right="288"/>
    </w:pPr>
    <w:rPr>
      <w:rFonts w:ascii="Garamond" w:eastAsia="Times New Roman" w:hAnsi="Garamond"/>
      <w:sz w:val="12"/>
    </w:rPr>
  </w:style>
  <w:style w:type="character" w:customStyle="1" w:styleId="aqj">
    <w:name w:val="aqj"/>
    <w:basedOn w:val="DefaultParagraphFont"/>
    <w:rsid w:val="00204B3B"/>
  </w:style>
  <w:style w:type="character" w:customStyle="1" w:styleId="StyleStyleBoldUnderlineIntenseEmphasisUnderlineapple-style-s">
    <w:name w:val="Style Style Bold UnderlineIntense EmphasisUnderlineapple-style-s..."/>
    <w:basedOn w:val="DefaultParagraphFont"/>
    <w:rsid w:val="00204B3B"/>
    <w:rPr>
      <w:b w:val="0"/>
      <w:bCs w:val="0"/>
      <w:sz w:val="22"/>
      <w:u w:val="single"/>
      <w:bdr w:val="none" w:sz="0" w:space="0" w:color="auto"/>
    </w:rPr>
  </w:style>
  <w:style w:type="paragraph" w:customStyle="1" w:styleId="blocktitle0">
    <w:name w:val="block title"/>
    <w:basedOn w:val="Normal"/>
    <w:link w:val="blocktitleChar"/>
    <w:autoRedefine/>
    <w:qFormat/>
    <w:rsid w:val="00204B3B"/>
    <w:pPr>
      <w:spacing w:after="240"/>
      <w:jc w:val="center"/>
      <w:outlineLvl w:val="0"/>
    </w:pPr>
    <w:rPr>
      <w:rFonts w:eastAsia="Calibri"/>
      <w:b/>
      <w:caps/>
      <w:sz w:val="28"/>
      <w:szCs w:val="28"/>
      <w:lang w:val="es-ES"/>
    </w:rPr>
  </w:style>
  <w:style w:type="character" w:customStyle="1" w:styleId="Boxed">
    <w:name w:val="Boxed"/>
    <w:qFormat/>
    <w:rsid w:val="00204B3B"/>
    <w:rPr>
      <w:rFonts w:ascii="Times New Roman" w:hAnsi="Times New Roman"/>
      <w:sz w:val="20"/>
      <w:bdr w:val="single" w:sz="6" w:space="0" w:color="auto"/>
    </w:rPr>
  </w:style>
  <w:style w:type="character" w:customStyle="1" w:styleId="UnderlineCard">
    <w:name w:val="Underline Card"/>
    <w:uiPriority w:val="6"/>
    <w:qFormat/>
    <w:rsid w:val="00204B3B"/>
    <w:rPr>
      <w:rFonts w:ascii="Arial" w:hAnsi="Arial"/>
      <w:b w:val="0"/>
      <w:bCs/>
      <w:sz w:val="20"/>
      <w:u w:val="single"/>
    </w:rPr>
  </w:style>
  <w:style w:type="character" w:customStyle="1" w:styleId="story-author">
    <w:name w:val="story-author"/>
    <w:basedOn w:val="DefaultParagraphFont"/>
    <w:rsid w:val="00204B3B"/>
  </w:style>
  <w:style w:type="paragraph" w:customStyle="1" w:styleId="type">
    <w:name w:val="type"/>
    <w:basedOn w:val="Normal"/>
    <w:qFormat/>
    <w:rsid w:val="00204B3B"/>
    <w:pPr>
      <w:spacing w:before="100" w:beforeAutospacing="1" w:after="100" w:afterAutospacing="1"/>
    </w:pPr>
    <w:rPr>
      <w:rFonts w:eastAsia="Times New Roman"/>
    </w:rPr>
  </w:style>
  <w:style w:type="character" w:customStyle="1" w:styleId="institution">
    <w:name w:val="institution"/>
    <w:basedOn w:val="DefaultParagraphFont"/>
    <w:rsid w:val="00204B3B"/>
  </w:style>
  <w:style w:type="character" w:customStyle="1" w:styleId="abodyblack3">
    <w:name w:val="abodyblack3"/>
    <w:basedOn w:val="DefaultParagraphFont"/>
    <w:rsid w:val="00204B3B"/>
  </w:style>
  <w:style w:type="paragraph" w:customStyle="1" w:styleId="UnderlineChar2CharChar">
    <w:name w:val="Underline Char2 Char Char"/>
    <w:basedOn w:val="Normal"/>
    <w:link w:val="UnderlineChar2CharCharChar"/>
    <w:qFormat/>
    <w:rsid w:val="00204B3B"/>
    <w:rPr>
      <w:rFonts w:eastAsia="MS Mincho"/>
      <w:szCs w:val="20"/>
      <w:u w:val="single"/>
    </w:rPr>
  </w:style>
  <w:style w:type="character" w:customStyle="1" w:styleId="UnderlineChar2CharCharChar">
    <w:name w:val="Underline Char2 Char Char Char"/>
    <w:link w:val="UnderlineChar2CharChar"/>
    <w:rsid w:val="00204B3B"/>
    <w:rPr>
      <w:rFonts w:ascii="Calibri" w:eastAsia="MS Mincho" w:hAnsi="Calibri" w:cs="Calibri"/>
      <w:sz w:val="22"/>
      <w:szCs w:val="20"/>
      <w:u w:val="single"/>
    </w:rPr>
  </w:style>
  <w:style w:type="character" w:customStyle="1" w:styleId="CharacterStyle1">
    <w:name w:val="Character Style 1"/>
    <w:rsid w:val="00204B3B"/>
    <w:rPr>
      <w:sz w:val="20"/>
      <w:szCs w:val="20"/>
    </w:rPr>
  </w:style>
  <w:style w:type="character" w:customStyle="1" w:styleId="FontStyle177">
    <w:name w:val="Font Style177"/>
    <w:basedOn w:val="DefaultParagraphFont"/>
    <w:uiPriority w:val="99"/>
    <w:rsid w:val="00204B3B"/>
    <w:rPr>
      <w:rFonts w:ascii="Times New Roman" w:hAnsi="Times New Roman" w:cs="Times New Roman"/>
      <w:sz w:val="20"/>
      <w:szCs w:val="20"/>
    </w:rPr>
  </w:style>
  <w:style w:type="character" w:customStyle="1" w:styleId="FontStyle173">
    <w:name w:val="Font Style173"/>
    <w:basedOn w:val="DefaultParagraphFont"/>
    <w:uiPriority w:val="99"/>
    <w:rsid w:val="00204B3B"/>
    <w:rPr>
      <w:rFonts w:ascii="Times New Roman" w:hAnsi="Times New Roman" w:cs="Times New Roman"/>
      <w:sz w:val="14"/>
      <w:szCs w:val="14"/>
    </w:rPr>
  </w:style>
  <w:style w:type="character" w:customStyle="1" w:styleId="FontStyle151">
    <w:name w:val="Font Style151"/>
    <w:basedOn w:val="DefaultParagraphFont"/>
    <w:uiPriority w:val="99"/>
    <w:rsid w:val="00204B3B"/>
    <w:rPr>
      <w:rFonts w:ascii="Arial Narrow" w:hAnsi="Arial Narrow" w:cs="Arial Narrow"/>
      <w:b/>
      <w:bCs/>
      <w:sz w:val="12"/>
      <w:szCs w:val="12"/>
    </w:rPr>
  </w:style>
  <w:style w:type="character" w:customStyle="1" w:styleId="FontStyle156">
    <w:name w:val="Font Style156"/>
    <w:basedOn w:val="DefaultParagraphFont"/>
    <w:uiPriority w:val="99"/>
    <w:rsid w:val="00204B3B"/>
    <w:rPr>
      <w:rFonts w:ascii="Arial Narrow" w:hAnsi="Arial Narrow" w:cs="Arial Narrow"/>
      <w:sz w:val="8"/>
      <w:szCs w:val="8"/>
    </w:rPr>
  </w:style>
  <w:style w:type="character" w:customStyle="1" w:styleId="FontStyle160">
    <w:name w:val="Font Style160"/>
    <w:basedOn w:val="DefaultParagraphFont"/>
    <w:uiPriority w:val="99"/>
    <w:rsid w:val="00204B3B"/>
    <w:rPr>
      <w:rFonts w:ascii="Times New Roman" w:hAnsi="Times New Roman" w:cs="Times New Roman"/>
      <w:b/>
      <w:bCs/>
      <w:sz w:val="20"/>
      <w:szCs w:val="20"/>
    </w:rPr>
  </w:style>
  <w:style w:type="character" w:customStyle="1" w:styleId="FontStyle178">
    <w:name w:val="Font Style178"/>
    <w:basedOn w:val="DefaultParagraphFont"/>
    <w:uiPriority w:val="99"/>
    <w:rsid w:val="00204B3B"/>
    <w:rPr>
      <w:rFonts w:ascii="Times New Roman" w:hAnsi="Times New Roman" w:cs="Times New Roman"/>
      <w:sz w:val="18"/>
      <w:szCs w:val="18"/>
    </w:rPr>
  </w:style>
  <w:style w:type="paragraph" w:customStyle="1" w:styleId="Style14">
    <w:name w:val="Style14"/>
    <w:basedOn w:val="Normal"/>
    <w:uiPriority w:val="99"/>
    <w:qFormat/>
    <w:rsid w:val="00204B3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04B3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04B3B"/>
    <w:rPr>
      <w:rFonts w:ascii="Times New Roman" w:hAnsi="Times New Roman" w:cs="Times New Roman"/>
      <w:sz w:val="12"/>
      <w:szCs w:val="12"/>
    </w:rPr>
  </w:style>
  <w:style w:type="paragraph" w:customStyle="1" w:styleId="Style9">
    <w:name w:val="Style9"/>
    <w:basedOn w:val="Normal"/>
    <w:uiPriority w:val="99"/>
    <w:qFormat/>
    <w:rsid w:val="00204B3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04B3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04B3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04B3B"/>
    <w:rPr>
      <w:rFonts w:ascii="Times New Roman" w:hAnsi="Times New Roman" w:cs="Times New Roman"/>
      <w:sz w:val="16"/>
      <w:szCs w:val="16"/>
    </w:rPr>
  </w:style>
  <w:style w:type="character" w:customStyle="1" w:styleId="f">
    <w:name w:val="f"/>
    <w:basedOn w:val="DefaultParagraphFont"/>
    <w:rsid w:val="00204B3B"/>
  </w:style>
  <w:style w:type="character" w:customStyle="1" w:styleId="TagsChar2">
    <w:name w:val="Tags Char2"/>
    <w:rsid w:val="00204B3B"/>
    <w:rPr>
      <w:b/>
      <w:sz w:val="24"/>
    </w:rPr>
  </w:style>
  <w:style w:type="paragraph" w:customStyle="1" w:styleId="CardsFont6ptChar">
    <w:name w:val="Cards + Font: 6 pt Char"/>
    <w:basedOn w:val="Normal"/>
    <w:link w:val="CardsFont6ptCharChar"/>
    <w:qFormat/>
    <w:rsid w:val="00204B3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04B3B"/>
    <w:rPr>
      <w:rFonts w:ascii="Calibri" w:eastAsia="Times New Roman" w:hAnsi="Calibri" w:cs="Calibri"/>
      <w:sz w:val="12"/>
    </w:rPr>
  </w:style>
  <w:style w:type="character" w:customStyle="1" w:styleId="FontStyle172">
    <w:name w:val="Font Style172"/>
    <w:basedOn w:val="DefaultParagraphFont"/>
    <w:uiPriority w:val="99"/>
    <w:rsid w:val="00204B3B"/>
    <w:rPr>
      <w:rFonts w:ascii="Times New Roman" w:hAnsi="Times New Roman" w:cs="Times New Roman"/>
      <w:b/>
      <w:bCs/>
      <w:sz w:val="16"/>
      <w:szCs w:val="16"/>
    </w:rPr>
  </w:style>
  <w:style w:type="paragraph" w:customStyle="1" w:styleId="Style18">
    <w:name w:val="Style18"/>
    <w:basedOn w:val="Normal"/>
    <w:uiPriority w:val="99"/>
    <w:qFormat/>
    <w:rsid w:val="00204B3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04B3B"/>
    <w:rPr>
      <w:rFonts w:ascii="Times New Roman" w:hAnsi="Times New Roman" w:cs="Times New Roman"/>
      <w:i/>
      <w:iCs/>
      <w:sz w:val="16"/>
      <w:szCs w:val="16"/>
    </w:rPr>
  </w:style>
  <w:style w:type="character" w:customStyle="1" w:styleId="FontStyle162">
    <w:name w:val="Font Style162"/>
    <w:basedOn w:val="DefaultParagraphFont"/>
    <w:uiPriority w:val="99"/>
    <w:rsid w:val="00204B3B"/>
    <w:rPr>
      <w:rFonts w:ascii="Times New Roman" w:hAnsi="Times New Roman" w:cs="Times New Roman"/>
      <w:b/>
      <w:bCs/>
      <w:sz w:val="18"/>
      <w:szCs w:val="18"/>
    </w:rPr>
  </w:style>
  <w:style w:type="character" w:customStyle="1" w:styleId="FontStyle167">
    <w:name w:val="Font Style167"/>
    <w:basedOn w:val="DefaultParagraphFont"/>
    <w:uiPriority w:val="99"/>
    <w:rsid w:val="00204B3B"/>
    <w:rPr>
      <w:rFonts w:ascii="Times New Roman" w:hAnsi="Times New Roman" w:cs="Times New Roman"/>
      <w:sz w:val="10"/>
      <w:szCs w:val="10"/>
    </w:rPr>
  </w:style>
  <w:style w:type="character" w:customStyle="1" w:styleId="FontStyle174">
    <w:name w:val="Font Style174"/>
    <w:basedOn w:val="DefaultParagraphFont"/>
    <w:uiPriority w:val="99"/>
    <w:rsid w:val="00204B3B"/>
    <w:rPr>
      <w:rFonts w:ascii="Arial Narrow" w:hAnsi="Arial Narrow" w:cs="Arial Narrow"/>
      <w:b/>
      <w:bCs/>
      <w:sz w:val="18"/>
      <w:szCs w:val="18"/>
    </w:rPr>
  </w:style>
  <w:style w:type="paragraph" w:customStyle="1" w:styleId="Style47">
    <w:name w:val="Style47"/>
    <w:basedOn w:val="Normal"/>
    <w:uiPriority w:val="99"/>
    <w:qFormat/>
    <w:rsid w:val="00204B3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04B3B"/>
    <w:rPr>
      <w:rFonts w:ascii="Times New Roman" w:hAnsi="Times New Roman" w:cs="Times New Roman"/>
      <w:sz w:val="12"/>
      <w:szCs w:val="12"/>
    </w:rPr>
  </w:style>
  <w:style w:type="paragraph" w:customStyle="1" w:styleId="Style24">
    <w:name w:val="Style24"/>
    <w:basedOn w:val="Normal"/>
    <w:uiPriority w:val="99"/>
    <w:qFormat/>
    <w:rsid w:val="00204B3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04B3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04B3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04B3B"/>
    <w:rPr>
      <w:rFonts w:ascii="Times New Roman" w:hAnsi="Times New Roman" w:cs="Times New Roman"/>
      <w:b/>
      <w:bCs/>
      <w:sz w:val="18"/>
      <w:szCs w:val="18"/>
    </w:rPr>
  </w:style>
  <w:style w:type="paragraph" w:customStyle="1" w:styleId="Style21">
    <w:name w:val="Style21"/>
    <w:basedOn w:val="Normal"/>
    <w:uiPriority w:val="99"/>
    <w:qFormat/>
    <w:rsid w:val="00204B3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04B3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04B3B"/>
    <w:rPr>
      <w:rFonts w:ascii="Calibri" w:hAnsi="Calibri"/>
      <w:sz w:val="20"/>
      <w:szCs w:val="20"/>
    </w:rPr>
  </w:style>
  <w:style w:type="paragraph" w:customStyle="1" w:styleId="Standard">
    <w:name w:val="Standard"/>
    <w:qFormat/>
    <w:rsid w:val="00204B3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04B3B"/>
    <w:rPr>
      <w:color w:val="000000"/>
      <w:sz w:val="32"/>
      <w:szCs w:val="32"/>
    </w:rPr>
  </w:style>
  <w:style w:type="paragraph" w:customStyle="1" w:styleId="Cardnon-underlined">
    <w:name w:val="Card non-underlined"/>
    <w:basedOn w:val="Normal"/>
    <w:link w:val="Cardnon-underlinedChar"/>
    <w:autoRedefine/>
    <w:uiPriority w:val="99"/>
    <w:qFormat/>
    <w:rsid w:val="00204B3B"/>
    <w:rPr>
      <w:rFonts w:eastAsia="Times New Roman"/>
      <w:szCs w:val="20"/>
    </w:rPr>
  </w:style>
  <w:style w:type="character" w:customStyle="1" w:styleId="Cardnon-underlinedChar">
    <w:name w:val="Card non-underlined Char"/>
    <w:basedOn w:val="DefaultParagraphFont"/>
    <w:link w:val="Cardnon-underlined"/>
    <w:uiPriority w:val="99"/>
    <w:rsid w:val="00204B3B"/>
    <w:rPr>
      <w:rFonts w:ascii="Calibri" w:eastAsia="Times New Roman" w:hAnsi="Calibri" w:cs="Calibri"/>
      <w:sz w:val="22"/>
      <w:szCs w:val="20"/>
    </w:rPr>
  </w:style>
  <w:style w:type="numbering" w:customStyle="1" w:styleId="NoList1">
    <w:name w:val="No List1"/>
    <w:next w:val="NoList"/>
    <w:semiHidden/>
    <w:unhideWhenUsed/>
    <w:rsid w:val="00204B3B"/>
  </w:style>
  <w:style w:type="character" w:customStyle="1" w:styleId="TitleChar2">
    <w:name w:val="Title Char2"/>
    <w:basedOn w:val="DefaultParagraphFont"/>
    <w:uiPriority w:val="10"/>
    <w:qFormat/>
    <w:locked/>
    <w:rsid w:val="00204B3B"/>
    <w:rPr>
      <w:b/>
      <w:bCs/>
      <w:u w:val="single"/>
    </w:rPr>
  </w:style>
  <w:style w:type="paragraph" w:styleId="TOC3">
    <w:name w:val="toc 3"/>
    <w:basedOn w:val="Normal"/>
    <w:next w:val="Normal"/>
    <w:autoRedefine/>
    <w:rsid w:val="00204B3B"/>
    <w:pPr>
      <w:ind w:left="400"/>
    </w:pPr>
    <w:rPr>
      <w:rFonts w:eastAsia="Times New Roman"/>
      <w:szCs w:val="20"/>
    </w:rPr>
  </w:style>
  <w:style w:type="paragraph" w:styleId="TOC4">
    <w:name w:val="toc 4"/>
    <w:basedOn w:val="Normal"/>
    <w:next w:val="Normal"/>
    <w:autoRedefine/>
    <w:rsid w:val="00204B3B"/>
    <w:pPr>
      <w:ind w:left="600"/>
    </w:pPr>
    <w:rPr>
      <w:rFonts w:eastAsia="Times New Roman"/>
      <w:szCs w:val="20"/>
    </w:rPr>
  </w:style>
  <w:style w:type="paragraph" w:styleId="TOC5">
    <w:name w:val="toc 5"/>
    <w:basedOn w:val="Normal"/>
    <w:next w:val="Normal"/>
    <w:autoRedefine/>
    <w:rsid w:val="00204B3B"/>
    <w:pPr>
      <w:ind w:left="800"/>
    </w:pPr>
    <w:rPr>
      <w:rFonts w:eastAsia="Times New Roman"/>
      <w:szCs w:val="20"/>
    </w:rPr>
  </w:style>
  <w:style w:type="paragraph" w:styleId="TOC6">
    <w:name w:val="toc 6"/>
    <w:basedOn w:val="Normal"/>
    <w:next w:val="Normal"/>
    <w:autoRedefine/>
    <w:rsid w:val="00204B3B"/>
    <w:pPr>
      <w:ind w:left="1000"/>
    </w:pPr>
    <w:rPr>
      <w:rFonts w:eastAsia="Times New Roman"/>
      <w:szCs w:val="20"/>
    </w:rPr>
  </w:style>
  <w:style w:type="paragraph" w:styleId="TOC7">
    <w:name w:val="toc 7"/>
    <w:basedOn w:val="Normal"/>
    <w:next w:val="Normal"/>
    <w:autoRedefine/>
    <w:rsid w:val="00204B3B"/>
    <w:pPr>
      <w:ind w:left="1200"/>
    </w:pPr>
    <w:rPr>
      <w:rFonts w:eastAsia="Times New Roman"/>
      <w:szCs w:val="20"/>
    </w:rPr>
  </w:style>
  <w:style w:type="paragraph" w:styleId="TOC8">
    <w:name w:val="toc 8"/>
    <w:basedOn w:val="Normal"/>
    <w:next w:val="Normal"/>
    <w:autoRedefine/>
    <w:rsid w:val="00204B3B"/>
    <w:pPr>
      <w:ind w:left="1400"/>
    </w:pPr>
    <w:rPr>
      <w:rFonts w:eastAsia="Times New Roman"/>
      <w:szCs w:val="20"/>
    </w:rPr>
  </w:style>
  <w:style w:type="character" w:customStyle="1" w:styleId="allocatoragentsleft">
    <w:name w:val="al_locatoragentsleft"/>
    <w:basedOn w:val="DefaultParagraphFont"/>
    <w:rsid w:val="00204B3B"/>
  </w:style>
  <w:style w:type="character" w:styleId="HTMLTypewriter">
    <w:name w:val="HTML Typewriter"/>
    <w:basedOn w:val="DefaultParagraphFont"/>
    <w:unhideWhenUsed/>
    <w:rsid w:val="00204B3B"/>
    <w:rPr>
      <w:rFonts w:ascii="Courier New" w:eastAsia="Times New Roman" w:hAnsi="Courier New" w:cs="Courier New"/>
      <w:sz w:val="20"/>
      <w:szCs w:val="20"/>
    </w:rPr>
  </w:style>
  <w:style w:type="character" w:customStyle="1" w:styleId="caps">
    <w:name w:val="caps"/>
    <w:basedOn w:val="DefaultParagraphFont"/>
    <w:rsid w:val="00204B3B"/>
  </w:style>
  <w:style w:type="character" w:customStyle="1" w:styleId="UnderlinesCharChar">
    <w:name w:val="Underlines Char Char"/>
    <w:basedOn w:val="DefaultParagraphFont"/>
    <w:rsid w:val="00204B3B"/>
    <w:rPr>
      <w:rFonts w:cs="Arial"/>
      <w:b/>
      <w:bCs/>
      <w:noProof w:val="0"/>
      <w:sz w:val="22"/>
      <w:szCs w:val="26"/>
      <w:u w:val="single"/>
      <w:lang w:val="en-US" w:eastAsia="en-US" w:bidi="ar-SA"/>
    </w:rPr>
  </w:style>
  <w:style w:type="paragraph" w:customStyle="1" w:styleId="Carding">
    <w:name w:val="Carding"/>
    <w:basedOn w:val="Normal"/>
    <w:uiPriority w:val="99"/>
    <w:qFormat/>
    <w:rsid w:val="00204B3B"/>
    <w:rPr>
      <w:rFonts w:eastAsia="Times New Roman"/>
      <w:sz w:val="18"/>
    </w:rPr>
  </w:style>
  <w:style w:type="character" w:customStyle="1" w:styleId="aunderline">
    <w:name w:val="aunderline"/>
    <w:basedOn w:val="DefaultParagraphFont"/>
    <w:rsid w:val="00204B3B"/>
    <w:rPr>
      <w:rFonts w:ascii="Times New Roman" w:hAnsi="Times New Roman"/>
      <w:sz w:val="20"/>
      <w:szCs w:val="24"/>
      <w:u w:val="thick"/>
    </w:rPr>
  </w:style>
  <w:style w:type="character" w:customStyle="1" w:styleId="tagChar1">
    <w:name w:val="tag Char1"/>
    <w:basedOn w:val="DefaultParagraphFont"/>
    <w:rsid w:val="00204B3B"/>
    <w:rPr>
      <w:b/>
      <w:noProof w:val="0"/>
      <w:sz w:val="24"/>
      <w:lang w:val="en-US" w:eastAsia="en-US" w:bidi="ar-SA"/>
    </w:rPr>
  </w:style>
  <w:style w:type="character" w:customStyle="1" w:styleId="tagChar2">
    <w:name w:val="tag Char2"/>
    <w:basedOn w:val="DefaultParagraphFont"/>
    <w:qFormat/>
    <w:rsid w:val="00204B3B"/>
    <w:rPr>
      <w:b/>
      <w:noProof w:val="0"/>
      <w:sz w:val="24"/>
      <w:lang w:val="en-US" w:eastAsia="en-US" w:bidi="ar-SA"/>
    </w:rPr>
  </w:style>
  <w:style w:type="character" w:customStyle="1" w:styleId="Taggin-New">
    <w:name w:val="Taggin - New"/>
    <w:basedOn w:val="DefaultParagraphFont"/>
    <w:rsid w:val="00204B3B"/>
    <w:rPr>
      <w:rFonts w:ascii="Arial Narrow" w:hAnsi="Arial Narrow"/>
      <w:b/>
      <w:sz w:val="22"/>
    </w:rPr>
  </w:style>
  <w:style w:type="character" w:customStyle="1" w:styleId="Boxing-New">
    <w:name w:val="Boxing - New"/>
    <w:basedOn w:val="DefaultParagraphFont"/>
    <w:rsid w:val="00204B3B"/>
    <w:rPr>
      <w:rFonts w:ascii="Arial Narrow" w:hAnsi="Arial Narrow"/>
      <w:sz w:val="16"/>
      <w:u w:val="none"/>
      <w:bdr w:val="single" w:sz="4" w:space="0" w:color="auto"/>
    </w:rPr>
  </w:style>
  <w:style w:type="character" w:customStyle="1" w:styleId="ilad">
    <w:name w:val="il_ad"/>
    <w:rsid w:val="00204B3B"/>
  </w:style>
  <w:style w:type="paragraph" w:customStyle="1" w:styleId="CardsHighlighted">
    <w:name w:val="Cards Highlighted"/>
    <w:next w:val="Normal"/>
    <w:link w:val="CardsHighlightedChar"/>
    <w:qFormat/>
    <w:rsid w:val="00204B3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04B3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04B3B"/>
    <w:rPr>
      <w:rFonts w:ascii="Garamond" w:hAnsi="Garamond"/>
      <w:sz w:val="22"/>
      <w:szCs w:val="24"/>
      <w:u w:val="single"/>
      <w:lang w:val="en-US" w:eastAsia="en-US" w:bidi="ar-SA"/>
    </w:rPr>
  </w:style>
  <w:style w:type="paragraph" w:customStyle="1" w:styleId="Style2">
    <w:name w:val="Style2"/>
    <w:basedOn w:val="Heading4"/>
    <w:qFormat/>
    <w:rsid w:val="00204B3B"/>
    <w:pPr>
      <w:spacing w:before="0"/>
    </w:pPr>
    <w:rPr>
      <w:rFonts w:eastAsia="Times New Roman" w:cs="Times New Roman"/>
      <w:iCs/>
      <w:caps/>
      <w:szCs w:val="20"/>
    </w:rPr>
  </w:style>
  <w:style w:type="character" w:customStyle="1" w:styleId="pagetitle">
    <w:name w:val="pagetitle"/>
    <w:basedOn w:val="DefaultParagraphFont"/>
    <w:rsid w:val="00204B3B"/>
  </w:style>
  <w:style w:type="paragraph" w:customStyle="1" w:styleId="text">
    <w:name w:val="text"/>
    <w:basedOn w:val="Normal"/>
    <w:uiPriority w:val="99"/>
    <w:qFormat/>
    <w:rsid w:val="00204B3B"/>
    <w:pPr>
      <w:spacing w:before="100" w:beforeAutospacing="1" w:after="100" w:afterAutospacing="1"/>
    </w:pPr>
    <w:rPr>
      <w:rFonts w:eastAsia="Times New Roman"/>
    </w:rPr>
  </w:style>
  <w:style w:type="character" w:customStyle="1" w:styleId="StyleUnderlineCharChar9ptBold1">
    <w:name w:val="Style Underline Char Char + 9 pt Bold1"/>
    <w:rsid w:val="00204B3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04B3B"/>
    <w:rPr>
      <w:rFonts w:ascii="Times New Roman" w:hAnsi="Times New Roman"/>
      <w:sz w:val="20"/>
      <w:szCs w:val="24"/>
      <w:u w:val="single"/>
      <w:lang w:val="en-US" w:eastAsia="en-US" w:bidi="ar-SA"/>
    </w:rPr>
  </w:style>
  <w:style w:type="character" w:customStyle="1" w:styleId="Style9ptBoldUnderline">
    <w:name w:val="Style 9 pt Bold Underline"/>
    <w:rsid w:val="00204B3B"/>
    <w:rPr>
      <w:b/>
      <w:bCs/>
      <w:sz w:val="20"/>
      <w:u w:val="single"/>
    </w:rPr>
  </w:style>
  <w:style w:type="paragraph" w:customStyle="1" w:styleId="StyleUnderline9pt0">
    <w:name w:val="Style Underline + 9 pt"/>
    <w:link w:val="StyleUnderline9ptChar"/>
    <w:qFormat/>
    <w:rsid w:val="00204B3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04B3B"/>
    <w:rPr>
      <w:rFonts w:ascii="Arial" w:eastAsia="Times New Roman" w:hAnsi="Arial" w:cs="Times New Roman"/>
      <w:sz w:val="22"/>
      <w:szCs w:val="20"/>
      <w:u w:val="single"/>
    </w:rPr>
  </w:style>
  <w:style w:type="character" w:customStyle="1" w:styleId="StyleUnderlineChar1Bold">
    <w:name w:val="Style Underline Char1 + Bold"/>
    <w:rsid w:val="00204B3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04B3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204B3B"/>
    <w:rPr>
      <w:rFonts w:ascii="Calibri" w:hAnsi="Calibri" w:cs="Calibri"/>
      <w:kern w:val="32"/>
      <w:sz w:val="22"/>
      <w:szCs w:val="20"/>
      <w:u w:val="single"/>
      <w:lang w:eastAsia="ar-SA"/>
    </w:rPr>
  </w:style>
  <w:style w:type="character" w:customStyle="1" w:styleId="TagsCharCharChar">
    <w:name w:val="Tags Char Char Char"/>
    <w:basedOn w:val="DefaultParagraphFont"/>
    <w:rsid w:val="00204B3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04B3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04B3B"/>
    <w:rPr>
      <w:color w:val="000000"/>
      <w:sz w:val="20"/>
      <w:u w:val="single"/>
    </w:rPr>
  </w:style>
  <w:style w:type="character" w:customStyle="1" w:styleId="Style11ptBlack">
    <w:name w:val="Style 11 pt Black"/>
    <w:basedOn w:val="DefaultParagraphFont"/>
    <w:rsid w:val="00204B3B"/>
    <w:rPr>
      <w:color w:val="000000"/>
      <w:sz w:val="20"/>
    </w:rPr>
  </w:style>
  <w:style w:type="character" w:customStyle="1" w:styleId="StyleUnderlineCharTimesBold">
    <w:name w:val="Style Underline Char + Times Bold"/>
    <w:basedOn w:val="DefaultParagraphFont"/>
    <w:rsid w:val="00204B3B"/>
    <w:rPr>
      <w:rFonts w:ascii="Times" w:hAnsi="Times"/>
      <w:b w:val="0"/>
      <w:bCs/>
      <w:sz w:val="20"/>
      <w:u w:val="single"/>
    </w:rPr>
  </w:style>
  <w:style w:type="character" w:customStyle="1" w:styleId="blubigktbiz">
    <w:name w:val="blubigktbiz"/>
    <w:rsid w:val="00204B3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04B3B"/>
  </w:style>
  <w:style w:type="character" w:customStyle="1" w:styleId="StyleevidencetextBorderSinglesolidlineAuto05ptLChar">
    <w:name w:val="Style evidence text + Border: : (Single solid line Auto  0.5 pt L... Char"/>
    <w:link w:val="StyleevidencetextBorderSinglesolidlineAuto05ptL"/>
    <w:rsid w:val="00204B3B"/>
    <w:rPr>
      <w:rFonts w:ascii="Calibri" w:hAnsi="Calibri" w:cs="Calibri"/>
      <w:color w:val="000000"/>
      <w:sz w:val="22"/>
      <w:lang w:val="x-none" w:eastAsia="x-none"/>
    </w:rPr>
  </w:style>
  <w:style w:type="character" w:customStyle="1" w:styleId="Style4CharChar">
    <w:name w:val="Style4 Char Char"/>
    <w:basedOn w:val="DefaultParagraphFont"/>
    <w:rsid w:val="00204B3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04B3B"/>
    <w:rPr>
      <w:rFonts w:ascii="Times New Roman" w:hAnsi="Times New Roman" w:cs="Times New Roman"/>
      <w:sz w:val="16"/>
      <w:szCs w:val="16"/>
    </w:rPr>
  </w:style>
  <w:style w:type="character" w:customStyle="1" w:styleId="StyleEmphasisArial12ptBold">
    <w:name w:val="Style Emphasis + Arial 12 pt Bold"/>
    <w:rsid w:val="00204B3B"/>
    <w:rPr>
      <w:rFonts w:ascii="Arial" w:hAnsi="Arial"/>
      <w:b/>
      <w:bCs/>
      <w:i/>
      <w:iCs/>
      <w:sz w:val="24"/>
    </w:rPr>
  </w:style>
  <w:style w:type="character" w:customStyle="1" w:styleId="super">
    <w:name w:val="super"/>
    <w:rsid w:val="00204B3B"/>
  </w:style>
  <w:style w:type="character" w:customStyle="1" w:styleId="text30">
    <w:name w:val="text30"/>
    <w:rsid w:val="00204B3B"/>
  </w:style>
  <w:style w:type="character" w:customStyle="1" w:styleId="uppercase">
    <w:name w:val="uppercase"/>
    <w:rsid w:val="00204B3B"/>
  </w:style>
  <w:style w:type="character" w:customStyle="1" w:styleId="bodytext0">
    <w:name w:val="bodytext"/>
    <w:rsid w:val="00204B3B"/>
  </w:style>
  <w:style w:type="character" w:customStyle="1" w:styleId="entry-title">
    <w:name w:val="entry-title"/>
    <w:rsid w:val="00204B3B"/>
  </w:style>
  <w:style w:type="character" w:customStyle="1" w:styleId="BodyTextIndentChar1">
    <w:name w:val="Body Text Indent Char1"/>
    <w:basedOn w:val="DefaultParagraphFont"/>
    <w:uiPriority w:val="99"/>
    <w:semiHidden/>
    <w:rsid w:val="00204B3B"/>
    <w:rPr>
      <w:rFonts w:ascii="Times New Roman" w:hAnsi="Times New Roman" w:cs="Times New Roman"/>
      <w:sz w:val="20"/>
    </w:rPr>
  </w:style>
  <w:style w:type="character" w:customStyle="1" w:styleId="Style6pt">
    <w:name w:val="Style 6 pt"/>
    <w:basedOn w:val="DefaultParagraphFont"/>
    <w:qFormat/>
    <w:rsid w:val="00204B3B"/>
    <w:rPr>
      <w:sz w:val="12"/>
    </w:rPr>
  </w:style>
  <w:style w:type="character" w:customStyle="1" w:styleId="CiteCharCharCharCharCharChar">
    <w:name w:val="Cite Char Char Char Char Char Char"/>
    <w:basedOn w:val="DefaultParagraphFont"/>
    <w:rsid w:val="00204B3B"/>
    <w:rPr>
      <w:b/>
      <w:noProof w:val="0"/>
      <w:sz w:val="22"/>
      <w:szCs w:val="24"/>
      <w:u w:val="single"/>
      <w:lang w:val="en-US" w:eastAsia="en-US" w:bidi="ar-SA"/>
    </w:rPr>
  </w:style>
  <w:style w:type="character" w:customStyle="1" w:styleId="mainbody1">
    <w:name w:val="mainbody1"/>
    <w:basedOn w:val="DefaultParagraphFont"/>
    <w:rsid w:val="00204B3B"/>
    <w:rPr>
      <w:rFonts w:ascii="Verdana" w:hAnsi="Verdana" w:hint="default"/>
      <w:color w:val="000000"/>
      <w:sz w:val="22"/>
      <w:szCs w:val="22"/>
    </w:rPr>
  </w:style>
  <w:style w:type="character" w:customStyle="1" w:styleId="ssl4">
    <w:name w:val="ss_l4"/>
    <w:basedOn w:val="DefaultParagraphFont"/>
    <w:rsid w:val="00204B3B"/>
  </w:style>
  <w:style w:type="paragraph" w:customStyle="1" w:styleId="StyleNormalWeb11ptUnderline">
    <w:name w:val="Style Normal (Web) + 11 pt Underline"/>
    <w:basedOn w:val="NormalWeb"/>
    <w:link w:val="StyleNormalWeb11ptUnderlineChar"/>
    <w:qFormat/>
    <w:rsid w:val="00204B3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04B3B"/>
    <w:rPr>
      <w:rFonts w:ascii="Calibri" w:eastAsia="Calibri" w:hAnsi="Calibri" w:cs="Calibri"/>
      <w:sz w:val="22"/>
      <w:u w:val="single"/>
    </w:rPr>
  </w:style>
  <w:style w:type="character" w:customStyle="1" w:styleId="cit-first-element">
    <w:name w:val="cit-first-element"/>
    <w:basedOn w:val="DefaultParagraphFont"/>
    <w:rsid w:val="00204B3B"/>
  </w:style>
  <w:style w:type="character" w:customStyle="1" w:styleId="title1">
    <w:name w:val="title1"/>
    <w:basedOn w:val="DefaultParagraphFont"/>
    <w:rsid w:val="00204B3B"/>
  </w:style>
  <w:style w:type="character" w:customStyle="1" w:styleId="StyleThickunderline1">
    <w:name w:val="Style Thick underline1"/>
    <w:basedOn w:val="DefaultParagraphFont"/>
    <w:rsid w:val="00204B3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04B3B"/>
    <w:rPr>
      <w:rFonts w:ascii="Georgia" w:hAnsi="Georgia"/>
    </w:rPr>
  </w:style>
  <w:style w:type="character" w:customStyle="1" w:styleId="FooterChar1">
    <w:name w:val="Footer Char1"/>
    <w:basedOn w:val="DefaultParagraphFont"/>
    <w:uiPriority w:val="99"/>
    <w:semiHidden/>
    <w:rsid w:val="00204B3B"/>
    <w:rPr>
      <w:rFonts w:ascii="Georgia" w:hAnsi="Georgia"/>
    </w:rPr>
  </w:style>
  <w:style w:type="character" w:customStyle="1" w:styleId="AnalyticChar">
    <w:name w:val="Analytic Char"/>
    <w:basedOn w:val="DefaultParagraphFont"/>
    <w:link w:val="Analytic"/>
    <w:rsid w:val="00204B3B"/>
    <w:rPr>
      <w:rFonts w:ascii="Calibri" w:hAnsi="Calibri" w:cs="Calibri"/>
      <w:b/>
    </w:rPr>
  </w:style>
  <w:style w:type="character" w:customStyle="1" w:styleId="UnderlineBold0">
    <w:name w:val="Underline Bold"/>
    <w:uiPriority w:val="6"/>
    <w:qFormat/>
    <w:rsid w:val="00204B3B"/>
    <w:rPr>
      <w:b/>
      <w:sz w:val="20"/>
      <w:u w:val="single"/>
    </w:rPr>
  </w:style>
  <w:style w:type="paragraph" w:customStyle="1" w:styleId="Underline20">
    <w:name w:val="Underline2"/>
    <w:basedOn w:val="Normal"/>
    <w:link w:val="Underline2Char"/>
    <w:autoRedefine/>
    <w:uiPriority w:val="4"/>
    <w:qFormat/>
    <w:rsid w:val="00204B3B"/>
    <w:rPr>
      <w:b/>
      <w:u w:val="single"/>
    </w:rPr>
  </w:style>
  <w:style w:type="character" w:customStyle="1" w:styleId="Underline2Char">
    <w:name w:val="Underline2 Char"/>
    <w:basedOn w:val="DefaultParagraphFont"/>
    <w:link w:val="Underline20"/>
    <w:uiPriority w:val="4"/>
    <w:rsid w:val="00204B3B"/>
    <w:rPr>
      <w:rFonts w:ascii="Calibri" w:hAnsi="Calibri" w:cs="Calibri"/>
      <w:b/>
      <w:sz w:val="22"/>
      <w:u w:val="single"/>
    </w:rPr>
  </w:style>
  <w:style w:type="character" w:customStyle="1" w:styleId="NormalTextChar">
    <w:name w:val="Normal Text Char"/>
    <w:link w:val="NormalText"/>
    <w:rsid w:val="00204B3B"/>
    <w:rPr>
      <w:rFonts w:ascii="Calibri" w:eastAsia="Times New Roman" w:hAnsi="Calibri" w:cs="Calibri"/>
      <w:sz w:val="22"/>
      <w:szCs w:val="26"/>
    </w:rPr>
  </w:style>
  <w:style w:type="paragraph" w:customStyle="1" w:styleId="TableParagraph">
    <w:name w:val="Table Paragraph"/>
    <w:basedOn w:val="Normal"/>
    <w:uiPriority w:val="1"/>
    <w:qFormat/>
    <w:rsid w:val="00204B3B"/>
    <w:pPr>
      <w:widowControl w:val="0"/>
    </w:pPr>
  </w:style>
  <w:style w:type="character" w:customStyle="1" w:styleId="UnderlineChar0">
    <w:name w:val="UnderlineChar"/>
    <w:rsid w:val="00204B3B"/>
    <w:rPr>
      <w:sz w:val="24"/>
      <w:u w:val="single"/>
      <w:shd w:val="clear" w:color="auto" w:fill="auto"/>
    </w:rPr>
  </w:style>
  <w:style w:type="character" w:customStyle="1" w:styleId="foreground">
    <w:name w:val="foreground"/>
    <w:basedOn w:val="DefaultParagraphFont"/>
    <w:rsid w:val="00204B3B"/>
  </w:style>
  <w:style w:type="paragraph" w:customStyle="1" w:styleId="StyleCircled11pt">
    <w:name w:val="Style Circled + 11 pt"/>
    <w:basedOn w:val="Normal"/>
    <w:link w:val="StyleCircled11ptChar"/>
    <w:qFormat/>
    <w:rsid w:val="00204B3B"/>
    <w:rPr>
      <w:rFonts w:eastAsia="Times New Roman"/>
      <w:b/>
      <w:bCs/>
      <w:sz w:val="20"/>
      <w:u w:val="single"/>
    </w:rPr>
  </w:style>
  <w:style w:type="character" w:customStyle="1" w:styleId="StyleCircled11ptChar">
    <w:name w:val="Style Circled + 11 pt Char"/>
    <w:link w:val="StyleCircled11pt"/>
    <w:rsid w:val="00204B3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204B3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04B3B"/>
    <w:rPr>
      <w:rFonts w:ascii="Times" w:eastAsia="Times New Roman" w:hAnsi="Times" w:cs="Calibri"/>
      <w:sz w:val="20"/>
      <w:szCs w:val="28"/>
      <w:u w:val="single"/>
    </w:rPr>
  </w:style>
  <w:style w:type="paragraph" w:customStyle="1" w:styleId="cite20">
    <w:name w:val="cite2"/>
    <w:basedOn w:val="Normal"/>
    <w:uiPriority w:val="99"/>
    <w:qFormat/>
    <w:rsid w:val="00204B3B"/>
    <w:rPr>
      <w:rFonts w:eastAsia="Times New Roman"/>
      <w:color w:val="000000"/>
      <w:sz w:val="20"/>
      <w:szCs w:val="20"/>
    </w:rPr>
  </w:style>
  <w:style w:type="character" w:customStyle="1" w:styleId="postby">
    <w:name w:val="post_by"/>
    <w:basedOn w:val="DefaultParagraphFont"/>
    <w:rsid w:val="00204B3B"/>
  </w:style>
  <w:style w:type="character" w:customStyle="1" w:styleId="Style11ptBorderSinglesolidlineAuto05ptLinewidth">
    <w:name w:val="Style 11 pt Border: : (Single solid line Auto  0.5 pt Line width)"/>
    <w:rsid w:val="00204B3B"/>
    <w:rPr>
      <w:sz w:val="20"/>
      <w:bdr w:val="single" w:sz="4" w:space="0" w:color="auto" w:frame="1"/>
    </w:rPr>
  </w:style>
  <w:style w:type="character" w:customStyle="1" w:styleId="StyleUnderlineChar9ptBorderSinglesolidlineAuto0">
    <w:name w:val="Style Underline Char + 9 pt Border: : (Single solid line Auto  0..."/>
    <w:rsid w:val="00204B3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04B3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04B3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04B3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04B3B"/>
    <w:rPr>
      <w:sz w:val="20"/>
      <w:szCs w:val="24"/>
      <w:u w:val="single"/>
      <w:bdr w:val="single" w:sz="4" w:space="0" w:color="auto"/>
      <w:lang w:val="en-US" w:eastAsia="en-US" w:bidi="ar-SA"/>
    </w:rPr>
  </w:style>
  <w:style w:type="character" w:customStyle="1" w:styleId="StyleLatinGaramondUnderline">
    <w:name w:val="Style (Latin) Garamond Underline"/>
    <w:rsid w:val="00204B3B"/>
    <w:rPr>
      <w:rFonts w:ascii="Times New Roman" w:hAnsi="Times New Roman"/>
      <w:sz w:val="20"/>
      <w:u w:val="single"/>
    </w:rPr>
  </w:style>
  <w:style w:type="character" w:customStyle="1" w:styleId="StyleLatinGaramond">
    <w:name w:val="Style (Latin) Garamond"/>
    <w:rsid w:val="00204B3B"/>
    <w:rPr>
      <w:rFonts w:ascii="Times New Roman" w:hAnsi="Times New Roman"/>
      <w:sz w:val="20"/>
    </w:rPr>
  </w:style>
  <w:style w:type="character" w:customStyle="1" w:styleId="styletimesnewroman12ptbold0">
    <w:name w:val="styletimesnewroman12ptbold"/>
    <w:basedOn w:val="DefaultParagraphFont"/>
    <w:rsid w:val="00204B3B"/>
  </w:style>
  <w:style w:type="character" w:customStyle="1" w:styleId="CharCharCharCharChar">
    <w:name w:val="Char Char Char Char Char"/>
    <w:aliases w:val="Char Char Char Char,Char Char Char Char Char Char Char1,Heading 2 Char1 Char Char Char Char Char Char"/>
    <w:basedOn w:val="DefaultParagraphFont"/>
    <w:rsid w:val="00204B3B"/>
    <w:rPr>
      <w:rFonts w:cs="Arial"/>
      <w:b/>
      <w:bCs/>
      <w:iCs/>
      <w:sz w:val="24"/>
      <w:szCs w:val="28"/>
      <w:lang w:val="en-US" w:eastAsia="en-US" w:bidi="ar-SA"/>
    </w:rPr>
  </w:style>
  <w:style w:type="character" w:customStyle="1" w:styleId="mainheading">
    <w:name w:val="mainheading"/>
    <w:basedOn w:val="DefaultParagraphFont"/>
    <w:rsid w:val="00204B3B"/>
  </w:style>
  <w:style w:type="paragraph" w:customStyle="1" w:styleId="BoldandUnderlineChar2CharChar">
    <w:name w:val="Bold and Underline Char2 Char Char"/>
    <w:basedOn w:val="Normal"/>
    <w:link w:val="BoldandUnderlineChar2CharCharChar"/>
    <w:qFormat/>
    <w:rsid w:val="00204B3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04B3B"/>
    <w:rPr>
      <w:rFonts w:ascii="Calibri" w:eastAsia="Times New Roman" w:hAnsi="Calibri" w:cs="Calibri"/>
      <w:b/>
      <w:sz w:val="22"/>
      <w:u w:val="single"/>
    </w:rPr>
  </w:style>
  <w:style w:type="character" w:customStyle="1" w:styleId="StyleUnderlineChar9ptChar">
    <w:name w:val="Style Underline Char + 9 pt Char"/>
    <w:basedOn w:val="UnderlineCharChar"/>
    <w:rsid w:val="00204B3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04B3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04B3B"/>
    <w:rPr>
      <w:sz w:val="16"/>
    </w:rPr>
  </w:style>
  <w:style w:type="paragraph" w:customStyle="1" w:styleId="Reduce8pt">
    <w:name w:val="Reduce 8pt"/>
    <w:basedOn w:val="Normal"/>
    <w:link w:val="Reduce8ptCharChar"/>
    <w:qFormat/>
    <w:rsid w:val="00204B3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204B3B"/>
    <w:pPr>
      <w:contextualSpacing/>
    </w:pPr>
    <w:rPr>
      <w:rFonts w:eastAsia="Calibri"/>
    </w:rPr>
  </w:style>
  <w:style w:type="character" w:customStyle="1" w:styleId="CardIndentedChar">
    <w:name w:val="Card (Indented) Char"/>
    <w:link w:val="CardIndented"/>
    <w:locked/>
    <w:rsid w:val="00204B3B"/>
    <w:rPr>
      <w:rFonts w:ascii="Calibri" w:hAnsi="Calibri" w:cs="Calibri"/>
      <w:sz w:val="22"/>
    </w:rPr>
  </w:style>
  <w:style w:type="character" w:customStyle="1" w:styleId="citenon-boldChar">
    <w:name w:val="cite non-bold Char"/>
    <w:basedOn w:val="DefaultParagraphFont"/>
    <w:link w:val="citenon-bold"/>
    <w:locked/>
    <w:rsid w:val="00204B3B"/>
    <w:rPr>
      <w:rFonts w:ascii="Garamond" w:eastAsia="Times New Roman" w:hAnsi="Garamond" w:cs="Calibri"/>
      <w:sz w:val="22"/>
      <w:szCs w:val="20"/>
    </w:rPr>
  </w:style>
  <w:style w:type="character" w:customStyle="1" w:styleId="boldciteChar4">
    <w:name w:val="bold cite Char4"/>
    <w:link w:val="boldcite"/>
    <w:locked/>
    <w:rsid w:val="00204B3B"/>
    <w:rPr>
      <w:rFonts w:eastAsia="Times New Roman" w:cs="Times New Roman"/>
      <w:b/>
      <w:color w:val="000000"/>
      <w:sz w:val="20"/>
      <w:u w:val="thick" w:color="000000"/>
    </w:rPr>
  </w:style>
  <w:style w:type="paragraph" w:customStyle="1" w:styleId="boldcite">
    <w:name w:val="bold cite"/>
    <w:basedOn w:val="Normal"/>
    <w:link w:val="boldciteChar4"/>
    <w:qFormat/>
    <w:rsid w:val="00204B3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04B3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04B3B"/>
    <w:rPr>
      <w:rFonts w:eastAsia="Calibri"/>
      <w:b/>
    </w:rPr>
  </w:style>
  <w:style w:type="character" w:customStyle="1" w:styleId="HeadingsBaseChar">
    <w:name w:val="Headings Base Char"/>
    <w:basedOn w:val="DefaultParagraphFont"/>
    <w:link w:val="HeadingsBase"/>
    <w:locked/>
    <w:rsid w:val="00204B3B"/>
    <w:rPr>
      <w:rFonts w:ascii="Times New Roman" w:hAnsi="Times New Roman" w:cs="Times New Roman"/>
      <w:b/>
      <w:sz w:val="32"/>
    </w:rPr>
  </w:style>
  <w:style w:type="paragraph" w:customStyle="1" w:styleId="HeadingsBase">
    <w:name w:val="Headings Base"/>
    <w:basedOn w:val="Normal"/>
    <w:link w:val="HeadingsBaseChar"/>
    <w:qFormat/>
    <w:rsid w:val="00204B3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04B3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04B3B"/>
    <w:pPr>
      <w:spacing w:line="480" w:lineRule="auto"/>
      <w:ind w:firstLine="720"/>
    </w:pPr>
    <w:rPr>
      <w:rFonts w:eastAsia="Calibri"/>
    </w:rPr>
  </w:style>
  <w:style w:type="paragraph" w:customStyle="1" w:styleId="SchoolBlockQuote">
    <w:name w:val="School Block Quote"/>
    <w:basedOn w:val="SchoolPaper"/>
    <w:qFormat/>
    <w:rsid w:val="00204B3B"/>
  </w:style>
  <w:style w:type="paragraph" w:customStyle="1" w:styleId="SchoolWorksCited">
    <w:name w:val="School Works Cited"/>
    <w:basedOn w:val="SchoolPaper"/>
    <w:qFormat/>
    <w:rsid w:val="00204B3B"/>
  </w:style>
  <w:style w:type="paragraph" w:customStyle="1" w:styleId="BlockQuote">
    <w:name w:val="Block Quote"/>
    <w:basedOn w:val="Normal"/>
    <w:qFormat/>
    <w:rsid w:val="00204B3B"/>
    <w:pPr>
      <w:ind w:left="720" w:right="720"/>
    </w:pPr>
    <w:rPr>
      <w:rFonts w:eastAsia="Calibri"/>
    </w:rPr>
  </w:style>
  <w:style w:type="paragraph" w:customStyle="1" w:styleId="PaperBody">
    <w:name w:val="Paper Body"/>
    <w:basedOn w:val="Normal"/>
    <w:qFormat/>
    <w:rsid w:val="00204B3B"/>
    <w:pPr>
      <w:spacing w:line="480" w:lineRule="auto"/>
      <w:ind w:firstLine="720"/>
    </w:pPr>
    <w:rPr>
      <w:rFonts w:eastAsia="Calibri"/>
    </w:rPr>
  </w:style>
  <w:style w:type="paragraph" w:customStyle="1" w:styleId="PaperCitation">
    <w:name w:val="Paper Citation"/>
    <w:basedOn w:val="Normal"/>
    <w:qFormat/>
    <w:rsid w:val="00204B3B"/>
    <w:pPr>
      <w:spacing w:line="480" w:lineRule="auto"/>
      <w:ind w:left="720" w:hanging="720"/>
    </w:pPr>
    <w:rPr>
      <w:rFonts w:eastAsia="Calibri"/>
    </w:rPr>
  </w:style>
  <w:style w:type="character" w:customStyle="1" w:styleId="hatChar">
    <w:name w:val="hat Char"/>
    <w:basedOn w:val="DefaultParagraphFont"/>
    <w:link w:val="hat"/>
    <w:locked/>
    <w:rsid w:val="00204B3B"/>
    <w:rPr>
      <w:rFonts w:ascii="Calibri" w:eastAsia="Times New Roman" w:hAnsi="Calibri" w:cs="Calibri"/>
      <w:b/>
      <w:bCs/>
      <w:sz w:val="32"/>
      <w:u w:val="single"/>
      <w:lang w:bidi="en-US"/>
    </w:rPr>
  </w:style>
  <w:style w:type="paragraph" w:customStyle="1" w:styleId="WW-Default">
    <w:name w:val="WW-Default"/>
    <w:qFormat/>
    <w:rsid w:val="00204B3B"/>
    <w:pPr>
      <w:suppressAutoHyphens/>
    </w:pPr>
    <w:rPr>
      <w:rFonts w:ascii="Georgia" w:eastAsia="Calibri" w:hAnsi="Georgia" w:cs="Calibri"/>
      <w:sz w:val="22"/>
      <w:szCs w:val="22"/>
      <w:lang w:eastAsia="ar-SA"/>
    </w:rPr>
  </w:style>
  <w:style w:type="paragraph" w:customStyle="1" w:styleId="B-TagCite">
    <w:name w:val="B-TagCite"/>
    <w:qFormat/>
    <w:rsid w:val="00204B3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04B3B"/>
    <w:rPr>
      <w:rFonts w:ascii="Times New Roman" w:hAnsi="Times New Roman" w:cs="Times New Roman"/>
      <w:b/>
      <w:sz w:val="20"/>
    </w:rPr>
  </w:style>
  <w:style w:type="paragraph" w:customStyle="1" w:styleId="MicroText">
    <w:name w:val="MicroText"/>
    <w:basedOn w:val="Normal"/>
    <w:next w:val="Normal"/>
    <w:link w:val="MicroTextChar"/>
    <w:qFormat/>
    <w:rsid w:val="00204B3B"/>
    <w:rPr>
      <w:rFonts w:ascii="Arial Narrow" w:hAnsi="Arial Narrow" w:cstheme="minorBidi"/>
      <w:sz w:val="12"/>
    </w:rPr>
  </w:style>
  <w:style w:type="character" w:customStyle="1" w:styleId="Footnote2Char">
    <w:name w:val="Footnote2 Char"/>
    <w:link w:val="Footnote2"/>
    <w:locked/>
    <w:rsid w:val="00204B3B"/>
  </w:style>
  <w:style w:type="paragraph" w:customStyle="1" w:styleId="Footnote2">
    <w:name w:val="Footnote2"/>
    <w:basedOn w:val="Normal"/>
    <w:next w:val="Normal"/>
    <w:link w:val="Footnote2Char"/>
    <w:autoRedefine/>
    <w:qFormat/>
    <w:rsid w:val="00204B3B"/>
    <w:pPr>
      <w:spacing w:after="120" w:line="480" w:lineRule="auto"/>
    </w:pPr>
    <w:rPr>
      <w:rFonts w:asciiTheme="minorHAnsi" w:hAnsiTheme="minorHAnsi" w:cstheme="minorBidi"/>
      <w:sz w:val="24"/>
    </w:rPr>
  </w:style>
  <w:style w:type="paragraph" w:customStyle="1" w:styleId="indent">
    <w:name w:val="indent"/>
    <w:basedOn w:val="Normal"/>
    <w:qFormat/>
    <w:rsid w:val="00204B3B"/>
    <w:pPr>
      <w:spacing w:before="100" w:beforeAutospacing="1" w:after="100" w:afterAutospacing="1"/>
    </w:pPr>
    <w:rPr>
      <w:rFonts w:eastAsia="Times New Roman"/>
    </w:rPr>
  </w:style>
  <w:style w:type="paragraph" w:customStyle="1" w:styleId="PageHeaderLine1">
    <w:name w:val="PageHeaderLine1"/>
    <w:basedOn w:val="Normal"/>
    <w:qFormat/>
    <w:rsid w:val="00204B3B"/>
    <w:pPr>
      <w:tabs>
        <w:tab w:val="right" w:pos="10800"/>
      </w:tabs>
    </w:pPr>
    <w:rPr>
      <w:rFonts w:eastAsia="Calibri"/>
      <w:b/>
    </w:rPr>
  </w:style>
  <w:style w:type="paragraph" w:customStyle="1" w:styleId="PageHeaderLine2">
    <w:name w:val="PageHeaderLine2"/>
    <w:basedOn w:val="Normal"/>
    <w:next w:val="Normal"/>
    <w:link w:val="PageHeaderLine2Char"/>
    <w:qFormat/>
    <w:rsid w:val="00204B3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04B3B"/>
    <w:rPr>
      <w:rFonts w:ascii="Times New Roman" w:hAnsi="Times New Roman" w:cs="Times New Roman"/>
      <w:sz w:val="20"/>
    </w:rPr>
  </w:style>
  <w:style w:type="paragraph" w:customStyle="1" w:styleId="CardText1">
    <w:name w:val="CardText"/>
    <w:basedOn w:val="Normal"/>
    <w:link w:val="CardTextChar3"/>
    <w:qFormat/>
    <w:rsid w:val="00204B3B"/>
    <w:pPr>
      <w:ind w:left="288"/>
    </w:pPr>
    <w:rPr>
      <w:rFonts w:ascii="Times New Roman" w:hAnsi="Times New Roman" w:cs="Times New Roman"/>
      <w:sz w:val="20"/>
    </w:rPr>
  </w:style>
  <w:style w:type="character" w:customStyle="1" w:styleId="stylestylebold12pt">
    <w:name w:val="stylestylebold12pt"/>
    <w:basedOn w:val="DefaultParagraphFont"/>
    <w:rsid w:val="00204B3B"/>
  </w:style>
  <w:style w:type="character" w:customStyle="1" w:styleId="styleboldunderline">
    <w:name w:val="styleboldunderline"/>
    <w:basedOn w:val="DefaultParagraphFont"/>
    <w:rsid w:val="00204B3B"/>
  </w:style>
  <w:style w:type="character" w:customStyle="1" w:styleId="box">
    <w:name w:val="box"/>
    <w:basedOn w:val="DefaultParagraphFont"/>
    <w:rsid w:val="00204B3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04B3B"/>
    <w:rPr>
      <w:rFonts w:ascii="Arial Narrow" w:hAnsi="Arial Narrow" w:cs="Arial Narrow" w:hint="default"/>
      <w:sz w:val="18"/>
      <w:szCs w:val="18"/>
    </w:rPr>
  </w:style>
  <w:style w:type="character" w:customStyle="1" w:styleId="FontStyle14">
    <w:name w:val="Font Style14"/>
    <w:basedOn w:val="DefaultParagraphFont"/>
    <w:uiPriority w:val="99"/>
    <w:rsid w:val="00204B3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04B3B"/>
    <w:rPr>
      <w:rFonts w:ascii="Arial Narrow" w:hAnsi="Arial Narrow" w:cs="Arial Narrow" w:hint="default"/>
      <w:b/>
      <w:bCs/>
      <w:sz w:val="10"/>
      <w:szCs w:val="10"/>
    </w:rPr>
  </w:style>
  <w:style w:type="character" w:customStyle="1" w:styleId="CardTagandCiteChar">
    <w:name w:val="Card Tag and Cite Char"/>
    <w:basedOn w:val="DefaultParagraphFont"/>
    <w:rsid w:val="00204B3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04B3B"/>
    <w:rPr>
      <w:rFonts w:ascii="Arial Narrow" w:hAnsi="Arial Narrow"/>
      <w:b/>
      <w:color w:val="000000"/>
      <w:sz w:val="22"/>
      <w:szCs w:val="22"/>
      <w:u w:val="single"/>
    </w:rPr>
  </w:style>
  <w:style w:type="character" w:customStyle="1" w:styleId="SmallText0">
    <w:name w:val="SmallText"/>
    <w:rsid w:val="00204B3B"/>
    <w:rPr>
      <w:color w:val="000000"/>
    </w:rPr>
  </w:style>
  <w:style w:type="character" w:customStyle="1" w:styleId="CitesChar1">
    <w:name w:val="Cites Char1"/>
    <w:basedOn w:val="DefaultParagraphFont"/>
    <w:rsid w:val="00204B3B"/>
    <w:rPr>
      <w:b/>
      <w:bCs w:val="0"/>
      <w:szCs w:val="24"/>
      <w:u w:val="single"/>
      <w:lang w:val="en-US" w:eastAsia="en-US" w:bidi="ar-SA"/>
    </w:rPr>
  </w:style>
  <w:style w:type="character" w:customStyle="1" w:styleId="CardUnderlinedChar">
    <w:name w:val="Card Underlined Char"/>
    <w:basedOn w:val="DefaultParagraphFont"/>
    <w:rsid w:val="00204B3B"/>
    <w:rPr>
      <w:rFonts w:ascii="Arial Narrow" w:hAnsi="Arial Narrow" w:hint="default"/>
      <w:sz w:val="22"/>
      <w:szCs w:val="24"/>
      <w:u w:val="single"/>
      <w:lang w:val="en-US" w:eastAsia="en-US" w:bidi="ar-SA"/>
    </w:rPr>
  </w:style>
  <w:style w:type="character" w:customStyle="1" w:styleId="underline3">
    <w:name w:val="underline3"/>
    <w:basedOn w:val="underline2"/>
    <w:rsid w:val="00204B3B"/>
    <w:rPr>
      <w:rFonts w:ascii="Arial" w:hAnsi="Arial"/>
      <w:sz w:val="18"/>
      <w:u w:val="single"/>
      <w:bdr w:val="none" w:sz="0" w:space="0" w:color="auto" w:frame="1"/>
      <w:shd w:val="clear" w:color="auto" w:fill="FFFF00"/>
    </w:rPr>
  </w:style>
  <w:style w:type="character" w:customStyle="1" w:styleId="menu">
    <w:name w:val="menu"/>
    <w:basedOn w:val="DefaultParagraphFont"/>
    <w:rsid w:val="00204B3B"/>
  </w:style>
  <w:style w:type="character" w:customStyle="1" w:styleId="itxtrst">
    <w:name w:val="itxtrst"/>
    <w:rsid w:val="00204B3B"/>
  </w:style>
  <w:style w:type="character" w:customStyle="1" w:styleId="A-Underlining">
    <w:name w:val="A-Underlining"/>
    <w:basedOn w:val="DefaultParagraphFont"/>
    <w:rsid w:val="00204B3B"/>
    <w:rPr>
      <w:rFonts w:ascii="Garamond" w:hAnsi="Garamond" w:hint="default"/>
      <w:color w:val="auto"/>
      <w:sz w:val="24"/>
      <w:u w:val="single"/>
    </w:rPr>
  </w:style>
  <w:style w:type="character" w:customStyle="1" w:styleId="StyleUnderlineBold0">
    <w:name w:val="Style Underline + Bold"/>
    <w:rsid w:val="00204B3B"/>
    <w:rPr>
      <w:b/>
      <w:bCs/>
      <w:u w:val="single"/>
    </w:rPr>
  </w:style>
  <w:style w:type="character" w:customStyle="1" w:styleId="Underline-Highlighted">
    <w:name w:val="Underline-Highlighted"/>
    <w:uiPriority w:val="1"/>
    <w:qFormat/>
    <w:rsid w:val="00204B3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04B3B"/>
  </w:style>
  <w:style w:type="character" w:customStyle="1" w:styleId="newsmain">
    <w:name w:val="news_main"/>
    <w:basedOn w:val="DefaultParagraphFont"/>
    <w:rsid w:val="00204B3B"/>
  </w:style>
  <w:style w:type="character" w:customStyle="1" w:styleId="vitstoryheadline">
    <w:name w:val="vitstoryheadline"/>
    <w:rsid w:val="00204B3B"/>
  </w:style>
  <w:style w:type="character" w:customStyle="1" w:styleId="AuthorDate0">
    <w:name w:val="Author Date"/>
    <w:rsid w:val="00204B3B"/>
    <w:rPr>
      <w:b/>
      <w:bCs w:val="0"/>
      <w:sz w:val="24"/>
      <w:u w:val="thick"/>
    </w:rPr>
  </w:style>
  <w:style w:type="character" w:customStyle="1" w:styleId="red">
    <w:name w:val="red"/>
    <w:basedOn w:val="DefaultParagraphFont"/>
    <w:rsid w:val="00204B3B"/>
  </w:style>
  <w:style w:type="character" w:customStyle="1" w:styleId="at">
    <w:name w:val="at"/>
    <w:rsid w:val="00204B3B"/>
  </w:style>
  <w:style w:type="character" w:customStyle="1" w:styleId="org">
    <w:name w:val="org"/>
    <w:rsid w:val="00204B3B"/>
  </w:style>
  <w:style w:type="character" w:customStyle="1" w:styleId="pnumber">
    <w:name w:val="pnumber"/>
    <w:rsid w:val="00204B3B"/>
  </w:style>
  <w:style w:type="character" w:customStyle="1" w:styleId="ital">
    <w:name w:val="ital"/>
    <w:rsid w:val="00204B3B"/>
  </w:style>
  <w:style w:type="character" w:customStyle="1" w:styleId="orgdiv">
    <w:name w:val="orgdiv"/>
    <w:rsid w:val="00204B3B"/>
  </w:style>
  <w:style w:type="character" w:customStyle="1" w:styleId="orgname">
    <w:name w:val="orgname"/>
    <w:rsid w:val="00204B3B"/>
  </w:style>
  <w:style w:type="character" w:customStyle="1" w:styleId="city">
    <w:name w:val="city"/>
    <w:rsid w:val="00204B3B"/>
  </w:style>
  <w:style w:type="character" w:customStyle="1" w:styleId="state">
    <w:name w:val="state"/>
    <w:rsid w:val="00204B3B"/>
  </w:style>
  <w:style w:type="character" w:customStyle="1" w:styleId="country">
    <w:name w:val="country"/>
    <w:rsid w:val="00204B3B"/>
  </w:style>
  <w:style w:type="character" w:customStyle="1" w:styleId="articletitle">
    <w:name w:val="articletitle"/>
    <w:rsid w:val="00204B3B"/>
    <w:rPr>
      <w:rFonts w:ascii="Times New Roman" w:hAnsi="Times New Roman" w:cs="Times New Roman" w:hint="default"/>
    </w:rPr>
  </w:style>
  <w:style w:type="character" w:customStyle="1" w:styleId="6pointChar">
    <w:name w:val="6 point Char"/>
    <w:rsid w:val="00204B3B"/>
    <w:rPr>
      <w:rFonts w:ascii="Times New Roman" w:hAnsi="Times New Roman" w:cs="Times New Roman" w:hint="default"/>
      <w:sz w:val="12"/>
      <w:lang w:val="en-US" w:eastAsia="en-US"/>
    </w:rPr>
  </w:style>
  <w:style w:type="character" w:customStyle="1" w:styleId="StyleThickunderline">
    <w:name w:val="Style Thick underline"/>
    <w:qFormat/>
    <w:rsid w:val="00204B3B"/>
    <w:rPr>
      <w:u w:val="thick"/>
    </w:rPr>
  </w:style>
  <w:style w:type="character" w:customStyle="1" w:styleId="Box0">
    <w:name w:val="Box!"/>
    <w:rsid w:val="00204B3B"/>
    <w:rPr>
      <w:rFonts w:ascii="Garamond" w:hAnsi="Garamond" w:hint="default"/>
      <w:sz w:val="24"/>
      <w:u w:val="single"/>
      <w:bdr w:val="single" w:sz="4" w:space="0" w:color="auto" w:frame="1"/>
    </w:rPr>
  </w:style>
  <w:style w:type="character" w:customStyle="1" w:styleId="citechar">
    <w:name w:val="citechar"/>
    <w:basedOn w:val="DefaultParagraphFont"/>
    <w:rsid w:val="00204B3B"/>
  </w:style>
  <w:style w:type="character" w:customStyle="1" w:styleId="underlinechar2">
    <w:name w:val="underlinechar"/>
    <w:basedOn w:val="DefaultParagraphFont"/>
    <w:rsid w:val="00204B3B"/>
  </w:style>
  <w:style w:type="character" w:customStyle="1" w:styleId="CardUnderlineChar">
    <w:name w:val="Card Underline Char"/>
    <w:rsid w:val="00204B3B"/>
    <w:rPr>
      <w:szCs w:val="24"/>
      <w:u w:val="single"/>
      <w:lang w:val="en-US" w:eastAsia="en-US" w:bidi="ar-SA"/>
    </w:rPr>
  </w:style>
  <w:style w:type="character" w:customStyle="1" w:styleId="tagciteChar">
    <w:name w:val="tag/cite Char"/>
    <w:basedOn w:val="DefaultParagraphFont"/>
    <w:rsid w:val="00204B3B"/>
    <w:rPr>
      <w:b/>
      <w:bCs w:val="0"/>
      <w:sz w:val="24"/>
      <w:lang w:val="en-US" w:eastAsia="en-US" w:bidi="ar-SA"/>
    </w:rPr>
  </w:style>
  <w:style w:type="character" w:customStyle="1" w:styleId="8pointChar">
    <w:name w:val="8 point Char"/>
    <w:basedOn w:val="DefaultParagraphFont"/>
    <w:rsid w:val="00204B3B"/>
    <w:rPr>
      <w:sz w:val="16"/>
      <w:lang w:val="en-US" w:eastAsia="en-US" w:bidi="ar-SA"/>
    </w:rPr>
  </w:style>
  <w:style w:type="character" w:customStyle="1" w:styleId="BoldText12pt">
    <w:name w:val="Bold Text 12 pt"/>
    <w:rsid w:val="00204B3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04B3B"/>
  </w:style>
  <w:style w:type="table" w:styleId="TableGrid">
    <w:name w:val="Table Grid"/>
    <w:basedOn w:val="TableNormal"/>
    <w:rsid w:val="00204B3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04B3B"/>
    <w:rPr>
      <w:b/>
      <w:bCs w:val="0"/>
      <w:sz w:val="24"/>
      <w:lang w:val="en-US" w:eastAsia="en-US" w:bidi="ar-SA"/>
    </w:rPr>
  </w:style>
  <w:style w:type="character" w:customStyle="1" w:styleId="Mention11">
    <w:name w:val="Mention11"/>
    <w:basedOn w:val="DefaultParagraphFont"/>
    <w:uiPriority w:val="99"/>
    <w:semiHidden/>
    <w:unhideWhenUsed/>
    <w:rsid w:val="00204B3B"/>
    <w:rPr>
      <w:color w:val="2B579A"/>
      <w:shd w:val="clear" w:color="auto" w:fill="E6E6E6"/>
    </w:rPr>
  </w:style>
  <w:style w:type="paragraph" w:customStyle="1" w:styleId="Emphasize">
    <w:name w:val="Emphasize"/>
    <w:basedOn w:val="Normal"/>
    <w:uiPriority w:val="7"/>
    <w:qFormat/>
    <w:rsid w:val="00204B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04B3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04B3B"/>
  </w:style>
  <w:style w:type="character" w:customStyle="1" w:styleId="Heading3Char2">
    <w:name w:val="Heading 3 Char2"/>
    <w:aliases w:val="Heading 3 Char Char Char4, Char Char1, Char Char Char4"/>
    <w:basedOn w:val="DefaultParagraphFont"/>
    <w:rsid w:val="00204B3B"/>
    <w:rPr>
      <w:rFonts w:cs="Arial"/>
      <w:bCs/>
      <w:szCs w:val="26"/>
      <w:u w:val="single"/>
      <w:lang w:val="en-US" w:eastAsia="en-US" w:bidi="ar-SA"/>
    </w:rPr>
  </w:style>
  <w:style w:type="character" w:customStyle="1" w:styleId="Mention2">
    <w:name w:val="Mention2"/>
    <w:basedOn w:val="DefaultParagraphFont"/>
    <w:uiPriority w:val="99"/>
    <w:semiHidden/>
    <w:unhideWhenUsed/>
    <w:rsid w:val="00204B3B"/>
    <w:rPr>
      <w:color w:val="2B579A"/>
      <w:shd w:val="clear" w:color="auto" w:fill="E6E6E6"/>
    </w:rPr>
  </w:style>
  <w:style w:type="paragraph" w:customStyle="1" w:styleId="FlashTag">
    <w:name w:val="FlashTag"/>
    <w:basedOn w:val="Normal"/>
    <w:link w:val="FlashTagChar"/>
    <w:autoRedefine/>
    <w:uiPriority w:val="4"/>
    <w:qFormat/>
    <w:rsid w:val="00204B3B"/>
    <w:rPr>
      <w:rFonts w:asciiTheme="majorHAnsi" w:hAnsiTheme="majorHAnsi"/>
      <w:b/>
      <w:sz w:val="28"/>
    </w:rPr>
  </w:style>
  <w:style w:type="character" w:customStyle="1" w:styleId="FlashTagChar">
    <w:name w:val="FlashTag Char"/>
    <w:basedOn w:val="DefaultParagraphFont"/>
    <w:link w:val="FlashTag"/>
    <w:uiPriority w:val="4"/>
    <w:rsid w:val="00204B3B"/>
    <w:rPr>
      <w:rFonts w:asciiTheme="majorHAnsi" w:hAnsiTheme="majorHAnsi" w:cs="Calibri"/>
      <w:b/>
      <w:sz w:val="28"/>
    </w:rPr>
  </w:style>
  <w:style w:type="paragraph" w:customStyle="1" w:styleId="Warrant">
    <w:name w:val="Warrant"/>
    <w:autoRedefine/>
    <w:uiPriority w:val="4"/>
    <w:qFormat/>
    <w:rsid w:val="00204B3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04B3B"/>
  </w:style>
  <w:style w:type="character" w:customStyle="1" w:styleId="m3965771245576658108gmail-styleunderline">
    <w:name w:val="m_3965771245576658108gmail-styleunderline"/>
    <w:basedOn w:val="DefaultParagraphFont"/>
    <w:rsid w:val="00204B3B"/>
  </w:style>
  <w:style w:type="paragraph" w:customStyle="1" w:styleId="Header1">
    <w:name w:val="Header1"/>
    <w:aliases w:val="Header Char Char,Header Char Char Char Char Char Char Char Cha,Header Char2,Header Char1 Char,Char Char Char Cha"/>
    <w:basedOn w:val="Normal"/>
    <w:qFormat/>
    <w:rsid w:val="00204B3B"/>
    <w:pPr>
      <w:tabs>
        <w:tab w:val="center" w:pos="4680"/>
        <w:tab w:val="right" w:pos="9360"/>
      </w:tabs>
    </w:pPr>
  </w:style>
  <w:style w:type="character" w:customStyle="1" w:styleId="EndnoteTextChar">
    <w:name w:val="Endnote Text Char"/>
    <w:basedOn w:val="DefaultParagraphFont"/>
    <w:link w:val="EndnoteText"/>
    <w:locked/>
    <w:rsid w:val="00204B3B"/>
    <w:rPr>
      <w:rFonts w:ascii="Georgia" w:eastAsia="Times New Roman" w:hAnsi="Georgia"/>
      <w:szCs w:val="20"/>
    </w:rPr>
  </w:style>
  <w:style w:type="paragraph" w:styleId="EndnoteText">
    <w:name w:val="endnote text"/>
    <w:basedOn w:val="Normal"/>
    <w:link w:val="EndnoteTextChar"/>
    <w:unhideWhenUsed/>
    <w:rsid w:val="00204B3B"/>
    <w:rPr>
      <w:rFonts w:ascii="Georgia" w:eastAsia="Times New Roman" w:hAnsi="Georgia" w:cstheme="minorBidi"/>
      <w:sz w:val="24"/>
      <w:szCs w:val="20"/>
    </w:rPr>
  </w:style>
  <w:style w:type="character" w:customStyle="1" w:styleId="EndnoteTextChar1">
    <w:name w:val="Endnote Text Char1"/>
    <w:basedOn w:val="DefaultParagraphFont"/>
    <w:semiHidden/>
    <w:rsid w:val="00204B3B"/>
    <w:rPr>
      <w:rFonts w:ascii="Calibri" w:hAnsi="Calibri" w:cs="Calibri"/>
      <w:sz w:val="20"/>
      <w:szCs w:val="20"/>
    </w:rPr>
  </w:style>
  <w:style w:type="character" w:customStyle="1" w:styleId="DateChar">
    <w:name w:val="Date Char"/>
    <w:aliases w:val="date Char"/>
    <w:basedOn w:val="DefaultParagraphFont"/>
    <w:link w:val="Date"/>
    <w:uiPriority w:val="99"/>
    <w:locked/>
    <w:rsid w:val="00204B3B"/>
    <w:rPr>
      <w:rFonts w:ascii="Georgia" w:eastAsia="Times New Roman" w:hAnsi="Georgia"/>
    </w:rPr>
  </w:style>
  <w:style w:type="paragraph" w:styleId="Date">
    <w:name w:val="Date"/>
    <w:aliases w:val="date"/>
    <w:basedOn w:val="Normal"/>
    <w:next w:val="Normal"/>
    <w:link w:val="DateChar"/>
    <w:uiPriority w:val="99"/>
    <w:unhideWhenUsed/>
    <w:rsid w:val="00204B3B"/>
    <w:rPr>
      <w:rFonts w:ascii="Georgia" w:eastAsia="Times New Roman" w:hAnsi="Georgia" w:cstheme="minorBidi"/>
      <w:sz w:val="24"/>
    </w:rPr>
  </w:style>
  <w:style w:type="character" w:customStyle="1" w:styleId="DateChar1">
    <w:name w:val="Date Char1"/>
    <w:basedOn w:val="DefaultParagraphFont"/>
    <w:uiPriority w:val="99"/>
    <w:semiHidden/>
    <w:rsid w:val="00204B3B"/>
    <w:rPr>
      <w:rFonts w:ascii="Calibri" w:hAnsi="Calibri" w:cs="Calibri"/>
      <w:sz w:val="22"/>
    </w:rPr>
  </w:style>
  <w:style w:type="character" w:customStyle="1" w:styleId="BodyTextFirstIndentChar">
    <w:name w:val="Body Text First Indent Char"/>
    <w:basedOn w:val="BodyTextChar"/>
    <w:link w:val="BodyTextFirstIndent"/>
    <w:locked/>
    <w:rsid w:val="00204B3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04B3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04B3B"/>
    <w:rPr>
      <w:rFonts w:ascii="Calibri" w:hAnsi="Calibri" w:cs="Calibri"/>
      <w:sz w:val="22"/>
    </w:rPr>
  </w:style>
  <w:style w:type="character" w:customStyle="1" w:styleId="BodyTextIndent2Char1">
    <w:name w:val="Body Text Indent 2 Char1"/>
    <w:basedOn w:val="DefaultParagraphFont"/>
    <w:semiHidden/>
    <w:rsid w:val="00204B3B"/>
    <w:rPr>
      <w:rFonts w:ascii="Calibri" w:hAnsi="Calibri" w:cs="Calibri"/>
    </w:rPr>
  </w:style>
  <w:style w:type="character" w:customStyle="1" w:styleId="PlainTextChar1">
    <w:name w:val="Plain Text Char1"/>
    <w:basedOn w:val="DefaultParagraphFont"/>
    <w:semiHidden/>
    <w:rsid w:val="00204B3B"/>
    <w:rPr>
      <w:rFonts w:ascii="Consolas" w:hAnsi="Consolas" w:cs="Calibri"/>
      <w:sz w:val="21"/>
      <w:szCs w:val="21"/>
    </w:rPr>
  </w:style>
  <w:style w:type="character" w:customStyle="1" w:styleId="NoSpacingChar">
    <w:name w:val="No Spacing Char"/>
    <w:link w:val="NoSpacing"/>
    <w:uiPriority w:val="1"/>
    <w:qFormat/>
    <w:locked/>
    <w:rsid w:val="00204B3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04B3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04B3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04B3B"/>
    <w:rPr>
      <w:rFonts w:ascii="Calibri" w:hAnsi="Calibri" w:cs="Calibri"/>
      <w:i/>
      <w:iCs/>
      <w:color w:val="000000" w:themeColor="text1"/>
    </w:rPr>
  </w:style>
  <w:style w:type="paragraph" w:customStyle="1" w:styleId="CiteSpacing">
    <w:name w:val="Cite Spacing"/>
    <w:basedOn w:val="Normal"/>
    <w:uiPriority w:val="4"/>
    <w:qFormat/>
    <w:rsid w:val="00204B3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04B3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04B3B"/>
    <w:rPr>
      <w:rFonts w:ascii="Calibri" w:eastAsia="Calibri" w:hAnsi="Calibri" w:cs="Calibri"/>
      <w:b/>
      <w:sz w:val="22"/>
    </w:rPr>
  </w:style>
  <w:style w:type="paragraph" w:customStyle="1" w:styleId="Heading2-Bold">
    <w:name w:val="Heading 2 - Bold"/>
    <w:basedOn w:val="Normal"/>
    <w:autoRedefine/>
    <w:uiPriority w:val="99"/>
    <w:qFormat/>
    <w:rsid w:val="00204B3B"/>
    <w:rPr>
      <w:rFonts w:ascii="Garamond" w:eastAsia="Calibri" w:hAnsi="Garamond"/>
      <w:b/>
    </w:rPr>
  </w:style>
  <w:style w:type="paragraph" w:customStyle="1" w:styleId="tag">
    <w:name w:val="%tag"/>
    <w:basedOn w:val="Normal"/>
    <w:next w:val="Normal"/>
    <w:uiPriority w:val="99"/>
    <w:qFormat/>
    <w:rsid w:val="00204B3B"/>
    <w:rPr>
      <w:rFonts w:ascii="Garamond" w:eastAsia="Calibri" w:hAnsi="Garamond"/>
      <w:bCs/>
      <w:sz w:val="18"/>
    </w:rPr>
  </w:style>
  <w:style w:type="character" w:customStyle="1" w:styleId="Style2Char">
    <w:name w:val="Style 2 Char"/>
    <w:link w:val="Style20"/>
    <w:uiPriority w:val="99"/>
    <w:locked/>
    <w:rsid w:val="00204B3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04B3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204B3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04B3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204B3B"/>
    <w:rPr>
      <w:rFonts w:ascii="Georgia" w:eastAsia="Times New Roman" w:hAnsi="Georgia"/>
      <w:sz w:val="18"/>
      <w:szCs w:val="20"/>
      <w:lang w:val="x-none" w:eastAsia="x-none"/>
    </w:rPr>
  </w:style>
  <w:style w:type="paragraph" w:customStyle="1" w:styleId="textsmall0">
    <w:name w:val="textsmall"/>
    <w:basedOn w:val="Normal"/>
    <w:link w:val="textsmallChar0"/>
    <w:qFormat/>
    <w:rsid w:val="00204B3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204B3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04B3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204B3B"/>
    <w:rPr>
      <w:rFonts w:ascii="Arial" w:eastAsia="Times New Roman" w:hAnsi="Arial" w:cs="Arial"/>
      <w:sz w:val="12"/>
    </w:rPr>
  </w:style>
  <w:style w:type="paragraph" w:customStyle="1" w:styleId="Micro">
    <w:name w:val="Micro"/>
    <w:basedOn w:val="Normal"/>
    <w:next w:val="Normal"/>
    <w:link w:val="MicroChar"/>
    <w:qFormat/>
    <w:rsid w:val="00204B3B"/>
    <w:rPr>
      <w:rFonts w:ascii="Arial" w:eastAsia="Times New Roman" w:hAnsi="Arial" w:cs="Arial"/>
      <w:sz w:val="12"/>
    </w:rPr>
  </w:style>
  <w:style w:type="character" w:customStyle="1" w:styleId="CardNotUnderlinedChar1">
    <w:name w:val="Card Not Underlined Char1"/>
    <w:link w:val="CardNotUnderlined"/>
    <w:locked/>
    <w:rsid w:val="00204B3B"/>
    <w:rPr>
      <w:rFonts w:ascii="Bell MT" w:eastAsia="Calibri" w:hAnsi="Bell MT"/>
      <w:szCs w:val="20"/>
    </w:rPr>
  </w:style>
  <w:style w:type="paragraph" w:customStyle="1" w:styleId="CardNotUnderlined">
    <w:name w:val="Card Not Underlined"/>
    <w:basedOn w:val="Normal"/>
    <w:link w:val="CardNotUnderlinedChar1"/>
    <w:autoRedefine/>
    <w:qFormat/>
    <w:rsid w:val="00204B3B"/>
    <w:rPr>
      <w:rFonts w:ascii="Bell MT" w:eastAsia="Calibri" w:hAnsi="Bell MT" w:cstheme="minorBidi"/>
      <w:sz w:val="24"/>
      <w:szCs w:val="20"/>
    </w:rPr>
  </w:style>
  <w:style w:type="paragraph" w:customStyle="1" w:styleId="h-lead">
    <w:name w:val="h-lead"/>
    <w:basedOn w:val="Normal"/>
    <w:uiPriority w:val="99"/>
    <w:qFormat/>
    <w:rsid w:val="00204B3B"/>
    <w:pPr>
      <w:spacing w:before="100" w:beforeAutospacing="1" w:after="100" w:afterAutospacing="1"/>
    </w:pPr>
    <w:rPr>
      <w:rFonts w:eastAsia="Times New Roman"/>
      <w:sz w:val="24"/>
    </w:rPr>
  </w:style>
  <w:style w:type="paragraph" w:customStyle="1" w:styleId="intro">
    <w:name w:val="intro"/>
    <w:basedOn w:val="Normal"/>
    <w:uiPriority w:val="99"/>
    <w:qFormat/>
    <w:rsid w:val="00204B3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04B3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04B3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04B3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04B3B"/>
    <w:rPr>
      <w:rFonts w:eastAsia="Calibri"/>
    </w:rPr>
  </w:style>
  <w:style w:type="paragraph" w:customStyle="1" w:styleId="F3-TagAuthor">
    <w:name w:val="F3 - Tag/Author"/>
    <w:basedOn w:val="Normal"/>
    <w:uiPriority w:val="99"/>
    <w:qFormat/>
    <w:rsid w:val="00204B3B"/>
    <w:rPr>
      <w:rFonts w:eastAsia="Times New Roman"/>
      <w:b/>
    </w:rPr>
  </w:style>
  <w:style w:type="paragraph" w:customStyle="1" w:styleId="F5-UnderlineNormal">
    <w:name w:val="F5 - Underline Normal"/>
    <w:basedOn w:val="Normal"/>
    <w:uiPriority w:val="99"/>
    <w:qFormat/>
    <w:rsid w:val="00204B3B"/>
    <w:rPr>
      <w:rFonts w:eastAsia="Calibri"/>
      <w:u w:val="single"/>
    </w:rPr>
  </w:style>
  <w:style w:type="paragraph" w:customStyle="1" w:styleId="Brief-PrimarySource">
    <w:name w:val="Brief - Primary Source"/>
    <w:basedOn w:val="Normal"/>
    <w:uiPriority w:val="99"/>
    <w:qFormat/>
    <w:rsid w:val="00204B3B"/>
    <w:rPr>
      <w:rFonts w:eastAsia="Times New Roman"/>
      <w:b/>
      <w:sz w:val="24"/>
      <w:u w:val="single"/>
    </w:rPr>
  </w:style>
  <w:style w:type="paragraph" w:customStyle="1" w:styleId="Brief-Underline">
    <w:name w:val="Brief - Underline"/>
    <w:basedOn w:val="Normal"/>
    <w:uiPriority w:val="99"/>
    <w:qFormat/>
    <w:rsid w:val="00204B3B"/>
    <w:rPr>
      <w:rFonts w:eastAsia="Times New Roman"/>
      <w:u w:val="single"/>
    </w:rPr>
  </w:style>
  <w:style w:type="paragraph" w:customStyle="1" w:styleId="Brief">
    <w:name w:val="Brief"/>
    <w:basedOn w:val="Brief-PrimarySource"/>
    <w:uiPriority w:val="99"/>
    <w:qFormat/>
    <w:rsid w:val="00204B3B"/>
    <w:rPr>
      <w:b w:val="0"/>
    </w:rPr>
  </w:style>
  <w:style w:type="paragraph" w:customStyle="1" w:styleId="CM2">
    <w:name w:val="CM2"/>
    <w:basedOn w:val="Normal"/>
    <w:next w:val="Normal"/>
    <w:uiPriority w:val="99"/>
    <w:qFormat/>
    <w:rsid w:val="00204B3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04B3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04B3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04B3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04B3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04B3B"/>
    <w:pPr>
      <w:widowControl w:val="0"/>
      <w:spacing w:line="276" w:lineRule="atLeast"/>
    </w:pPr>
    <w:rPr>
      <w:color w:val="auto"/>
    </w:rPr>
  </w:style>
  <w:style w:type="paragraph" w:customStyle="1" w:styleId="CM34">
    <w:name w:val="CM34"/>
    <w:basedOn w:val="Default"/>
    <w:next w:val="Default"/>
    <w:uiPriority w:val="99"/>
    <w:qFormat/>
    <w:rsid w:val="00204B3B"/>
    <w:pPr>
      <w:widowControl w:val="0"/>
    </w:pPr>
    <w:rPr>
      <w:color w:val="auto"/>
    </w:rPr>
  </w:style>
  <w:style w:type="paragraph" w:customStyle="1" w:styleId="CM56">
    <w:name w:val="CM56"/>
    <w:basedOn w:val="Default"/>
    <w:next w:val="Default"/>
    <w:uiPriority w:val="99"/>
    <w:qFormat/>
    <w:rsid w:val="00204B3B"/>
    <w:pPr>
      <w:widowControl w:val="0"/>
    </w:pPr>
    <w:rPr>
      <w:rFonts w:eastAsia="Calibri"/>
      <w:color w:val="auto"/>
    </w:rPr>
  </w:style>
  <w:style w:type="paragraph" w:customStyle="1" w:styleId="CM58">
    <w:name w:val="CM58"/>
    <w:basedOn w:val="Default"/>
    <w:next w:val="Default"/>
    <w:uiPriority w:val="99"/>
    <w:qFormat/>
    <w:rsid w:val="00204B3B"/>
    <w:pPr>
      <w:widowControl w:val="0"/>
    </w:pPr>
    <w:rPr>
      <w:rFonts w:eastAsia="Calibri"/>
      <w:color w:val="auto"/>
    </w:rPr>
  </w:style>
  <w:style w:type="paragraph" w:customStyle="1" w:styleId="CM57">
    <w:name w:val="CM57"/>
    <w:basedOn w:val="Default"/>
    <w:next w:val="Default"/>
    <w:uiPriority w:val="99"/>
    <w:qFormat/>
    <w:rsid w:val="00204B3B"/>
    <w:pPr>
      <w:widowControl w:val="0"/>
    </w:pPr>
    <w:rPr>
      <w:rFonts w:eastAsia="Calibri"/>
      <w:color w:val="auto"/>
    </w:rPr>
  </w:style>
  <w:style w:type="paragraph" w:customStyle="1" w:styleId="CM1">
    <w:name w:val="CM1"/>
    <w:basedOn w:val="Default"/>
    <w:next w:val="Default"/>
    <w:uiPriority w:val="99"/>
    <w:qFormat/>
    <w:rsid w:val="00204B3B"/>
    <w:pPr>
      <w:widowControl w:val="0"/>
    </w:pPr>
    <w:rPr>
      <w:rFonts w:eastAsia="Calibri"/>
      <w:color w:val="auto"/>
    </w:rPr>
  </w:style>
  <w:style w:type="paragraph" w:customStyle="1" w:styleId="CM49">
    <w:name w:val="CM49"/>
    <w:basedOn w:val="Default"/>
    <w:next w:val="Default"/>
    <w:uiPriority w:val="99"/>
    <w:qFormat/>
    <w:rsid w:val="00204B3B"/>
    <w:pPr>
      <w:widowControl w:val="0"/>
    </w:pPr>
    <w:rPr>
      <w:rFonts w:eastAsia="Calibri"/>
      <w:color w:val="auto"/>
    </w:rPr>
  </w:style>
  <w:style w:type="paragraph" w:customStyle="1" w:styleId="CM41">
    <w:name w:val="CM41"/>
    <w:basedOn w:val="Default"/>
    <w:next w:val="Default"/>
    <w:uiPriority w:val="99"/>
    <w:qFormat/>
    <w:rsid w:val="00204B3B"/>
    <w:pPr>
      <w:widowControl w:val="0"/>
    </w:pPr>
    <w:rPr>
      <w:rFonts w:eastAsia="Calibri"/>
      <w:color w:val="auto"/>
    </w:rPr>
  </w:style>
  <w:style w:type="paragraph" w:customStyle="1" w:styleId="3rdOrderPara">
    <w:name w:val="3rd Order Para"/>
    <w:basedOn w:val="Default"/>
    <w:next w:val="Default"/>
    <w:rsid w:val="00204B3B"/>
    <w:pPr>
      <w:widowControl w:val="0"/>
    </w:pPr>
    <w:rPr>
      <w:rFonts w:eastAsia="Calibri"/>
      <w:color w:val="auto"/>
    </w:rPr>
  </w:style>
  <w:style w:type="paragraph" w:customStyle="1" w:styleId="2ndOrderPara">
    <w:name w:val="2nd Order Para"/>
    <w:basedOn w:val="Default"/>
    <w:next w:val="Default"/>
    <w:rsid w:val="00204B3B"/>
    <w:pPr>
      <w:widowControl w:val="0"/>
    </w:pPr>
    <w:rPr>
      <w:rFonts w:eastAsia="Calibri"/>
      <w:color w:val="auto"/>
    </w:rPr>
  </w:style>
  <w:style w:type="paragraph" w:customStyle="1" w:styleId="Normal-SIGN2">
    <w:name w:val="Normal-SIGN2"/>
    <w:basedOn w:val="Default"/>
    <w:next w:val="Default"/>
    <w:qFormat/>
    <w:rsid w:val="00204B3B"/>
    <w:pPr>
      <w:widowControl w:val="0"/>
    </w:pPr>
    <w:rPr>
      <w:rFonts w:eastAsia="Calibri"/>
      <w:color w:val="auto"/>
    </w:rPr>
  </w:style>
  <w:style w:type="paragraph" w:customStyle="1" w:styleId="Normal-SIGN1">
    <w:name w:val="Normal-SIGN1"/>
    <w:basedOn w:val="Default"/>
    <w:next w:val="Default"/>
    <w:uiPriority w:val="99"/>
    <w:qFormat/>
    <w:rsid w:val="00204B3B"/>
    <w:pPr>
      <w:widowControl w:val="0"/>
    </w:pPr>
    <w:rPr>
      <w:rFonts w:eastAsia="Calibri"/>
      <w:color w:val="auto"/>
    </w:rPr>
  </w:style>
  <w:style w:type="paragraph" w:customStyle="1" w:styleId="CM3">
    <w:name w:val="CM3"/>
    <w:basedOn w:val="Default"/>
    <w:next w:val="Default"/>
    <w:uiPriority w:val="99"/>
    <w:qFormat/>
    <w:rsid w:val="00204B3B"/>
    <w:pPr>
      <w:widowControl w:val="0"/>
      <w:spacing w:line="553" w:lineRule="atLeast"/>
    </w:pPr>
    <w:rPr>
      <w:rFonts w:eastAsia="Calibri"/>
      <w:color w:val="auto"/>
    </w:rPr>
  </w:style>
  <w:style w:type="paragraph" w:customStyle="1" w:styleId="CM33">
    <w:name w:val="CM33"/>
    <w:basedOn w:val="Default"/>
    <w:next w:val="Default"/>
    <w:uiPriority w:val="99"/>
    <w:qFormat/>
    <w:rsid w:val="00204B3B"/>
    <w:pPr>
      <w:widowControl w:val="0"/>
    </w:pPr>
    <w:rPr>
      <w:rFonts w:eastAsia="Calibri"/>
      <w:color w:val="auto"/>
    </w:rPr>
  </w:style>
  <w:style w:type="paragraph" w:customStyle="1" w:styleId="CM37">
    <w:name w:val="CM37"/>
    <w:basedOn w:val="Default"/>
    <w:next w:val="Default"/>
    <w:uiPriority w:val="99"/>
    <w:qFormat/>
    <w:rsid w:val="00204B3B"/>
    <w:pPr>
      <w:widowControl w:val="0"/>
    </w:pPr>
    <w:rPr>
      <w:rFonts w:eastAsia="Calibri"/>
      <w:color w:val="auto"/>
    </w:rPr>
  </w:style>
  <w:style w:type="paragraph" w:customStyle="1" w:styleId="CM7">
    <w:name w:val="CM7"/>
    <w:basedOn w:val="Default"/>
    <w:next w:val="Default"/>
    <w:uiPriority w:val="99"/>
    <w:qFormat/>
    <w:rsid w:val="00204B3B"/>
    <w:pPr>
      <w:widowControl w:val="0"/>
      <w:spacing w:line="553" w:lineRule="atLeast"/>
    </w:pPr>
    <w:rPr>
      <w:rFonts w:eastAsia="Calibri"/>
      <w:color w:val="auto"/>
    </w:rPr>
  </w:style>
  <w:style w:type="paragraph" w:customStyle="1" w:styleId="Brief-SecondarySource">
    <w:name w:val="Brief - Secondary Source"/>
    <w:basedOn w:val="Normal"/>
    <w:qFormat/>
    <w:rsid w:val="00204B3B"/>
    <w:rPr>
      <w:rFonts w:eastAsia="Times New Roman"/>
      <w:sz w:val="14"/>
      <w:szCs w:val="20"/>
    </w:rPr>
  </w:style>
  <w:style w:type="paragraph" w:customStyle="1" w:styleId="Brief-Card">
    <w:name w:val="Brief - Card"/>
    <w:basedOn w:val="Normal"/>
    <w:uiPriority w:val="99"/>
    <w:qFormat/>
    <w:rsid w:val="00204B3B"/>
    <w:rPr>
      <w:rFonts w:eastAsia="Times New Roman"/>
    </w:rPr>
  </w:style>
  <w:style w:type="paragraph" w:customStyle="1" w:styleId="Pa2">
    <w:name w:val="Pa2"/>
    <w:basedOn w:val="Default"/>
    <w:next w:val="Default"/>
    <w:uiPriority w:val="99"/>
    <w:qFormat/>
    <w:rsid w:val="00204B3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04B3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04B3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04B3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04B3B"/>
    <w:pPr>
      <w:widowControl w:val="0"/>
    </w:pPr>
    <w:rPr>
      <w:rFonts w:ascii="Arial Black" w:hAnsi="Arial Black"/>
      <w:color w:val="auto"/>
    </w:rPr>
  </w:style>
  <w:style w:type="paragraph" w:customStyle="1" w:styleId="Cover1">
    <w:name w:val="Cover 1"/>
    <w:basedOn w:val="Normal"/>
    <w:next w:val="Normal"/>
    <w:uiPriority w:val="99"/>
    <w:qFormat/>
    <w:rsid w:val="00204B3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04B3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04B3B"/>
    <w:pPr>
      <w:widowControl w:val="0"/>
    </w:pPr>
    <w:rPr>
      <w:color w:val="auto"/>
    </w:rPr>
  </w:style>
  <w:style w:type="paragraph" w:customStyle="1" w:styleId="Pa11">
    <w:name w:val="Pa11"/>
    <w:basedOn w:val="Normal"/>
    <w:next w:val="Normal"/>
    <w:uiPriority w:val="99"/>
    <w:qFormat/>
    <w:rsid w:val="00204B3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04B3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04B3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04B3B"/>
    <w:pPr>
      <w:widowControl w:val="0"/>
    </w:pPr>
    <w:rPr>
      <w:rFonts w:eastAsia="Calibri"/>
      <w:color w:val="auto"/>
    </w:rPr>
  </w:style>
  <w:style w:type="paragraph" w:customStyle="1" w:styleId="CM5">
    <w:name w:val="CM5"/>
    <w:basedOn w:val="Default"/>
    <w:next w:val="Default"/>
    <w:qFormat/>
    <w:rsid w:val="00204B3B"/>
    <w:pPr>
      <w:widowControl w:val="0"/>
      <w:spacing w:line="553" w:lineRule="atLeast"/>
    </w:pPr>
    <w:rPr>
      <w:rFonts w:eastAsia="Calibri"/>
      <w:color w:val="auto"/>
    </w:rPr>
  </w:style>
  <w:style w:type="paragraph" w:customStyle="1" w:styleId="CM28">
    <w:name w:val="CM28"/>
    <w:basedOn w:val="Default"/>
    <w:next w:val="Default"/>
    <w:uiPriority w:val="99"/>
    <w:qFormat/>
    <w:rsid w:val="00204B3B"/>
    <w:pPr>
      <w:widowControl w:val="0"/>
    </w:pPr>
    <w:rPr>
      <w:rFonts w:eastAsia="Calibri"/>
      <w:color w:val="auto"/>
    </w:rPr>
  </w:style>
  <w:style w:type="paragraph" w:customStyle="1" w:styleId="CM8">
    <w:name w:val="CM8"/>
    <w:basedOn w:val="Default"/>
    <w:next w:val="Default"/>
    <w:uiPriority w:val="99"/>
    <w:qFormat/>
    <w:rsid w:val="00204B3B"/>
    <w:pPr>
      <w:widowControl w:val="0"/>
    </w:pPr>
    <w:rPr>
      <w:rFonts w:eastAsia="Calibri"/>
      <w:color w:val="auto"/>
    </w:rPr>
  </w:style>
  <w:style w:type="paragraph" w:customStyle="1" w:styleId="CM6">
    <w:name w:val="CM6"/>
    <w:basedOn w:val="Default"/>
    <w:next w:val="Default"/>
    <w:uiPriority w:val="99"/>
    <w:qFormat/>
    <w:rsid w:val="00204B3B"/>
    <w:pPr>
      <w:widowControl w:val="0"/>
      <w:spacing w:line="553" w:lineRule="atLeast"/>
    </w:pPr>
    <w:rPr>
      <w:rFonts w:eastAsia="Calibri"/>
      <w:color w:val="auto"/>
    </w:rPr>
  </w:style>
  <w:style w:type="paragraph" w:customStyle="1" w:styleId="CM22">
    <w:name w:val="CM22"/>
    <w:basedOn w:val="Default"/>
    <w:next w:val="Default"/>
    <w:uiPriority w:val="99"/>
    <w:qFormat/>
    <w:rsid w:val="00204B3B"/>
    <w:pPr>
      <w:widowControl w:val="0"/>
    </w:pPr>
    <w:rPr>
      <w:rFonts w:eastAsia="Calibri"/>
      <w:color w:val="auto"/>
    </w:rPr>
  </w:style>
  <w:style w:type="paragraph" w:customStyle="1" w:styleId="DoubleUnderlined">
    <w:name w:val="Double Underlined"/>
    <w:basedOn w:val="Heading2"/>
    <w:autoRedefine/>
    <w:uiPriority w:val="99"/>
    <w:qFormat/>
    <w:rsid w:val="00204B3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04B3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04B3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04B3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04B3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04B3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04B3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04B3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04B3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04B3B"/>
  </w:style>
  <w:style w:type="paragraph" w:customStyle="1" w:styleId="StyleUnderliningTimesNewRomanBoldNounderlineKernat16">
    <w:name w:val="Style Underlining + Times New Roman Bold No underline Kern at 16..."/>
    <w:basedOn w:val="Normal"/>
    <w:uiPriority w:val="99"/>
    <w:qFormat/>
    <w:rsid w:val="00204B3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04B3B"/>
    <w:rPr>
      <w:rFonts w:eastAsia="Times New Roman"/>
      <w:b/>
      <w:bCs/>
      <w:kern w:val="32"/>
      <w:sz w:val="32"/>
      <w:szCs w:val="32"/>
    </w:rPr>
  </w:style>
  <w:style w:type="paragraph" w:customStyle="1" w:styleId="StyleBoldUnderliningKernat16pt">
    <w:name w:val="Style Bold Underlining + Kern at 16 pt"/>
    <w:uiPriority w:val="99"/>
    <w:qFormat/>
    <w:rsid w:val="00204B3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04B3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04B3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04B3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04B3B"/>
    <w:pPr>
      <w:ind w:left="400"/>
    </w:pPr>
    <w:rPr>
      <w:rFonts w:eastAsia="Times New Roman"/>
      <w:szCs w:val="20"/>
    </w:rPr>
  </w:style>
  <w:style w:type="paragraph" w:customStyle="1" w:styleId="Paste">
    <w:name w:val="Paste"/>
    <w:basedOn w:val="Normal"/>
    <w:qFormat/>
    <w:rsid w:val="00204B3B"/>
    <w:rPr>
      <w:rFonts w:ascii="Arial Narrow" w:eastAsia="Times New Roman" w:hAnsi="Arial Narrow"/>
      <w:szCs w:val="20"/>
      <w:lang w:val="x-none" w:eastAsia="x-none"/>
    </w:rPr>
  </w:style>
  <w:style w:type="character" w:customStyle="1" w:styleId="UnderlineStyleChar">
    <w:name w:val="Underline Style Char"/>
    <w:link w:val="UnderlineStyle0"/>
    <w:locked/>
    <w:rsid w:val="00204B3B"/>
    <w:rPr>
      <w:rFonts w:ascii="Georgia" w:eastAsia="Times New Roman" w:hAnsi="Georgia"/>
      <w:b/>
      <w:u w:val="single"/>
    </w:rPr>
  </w:style>
  <w:style w:type="paragraph" w:customStyle="1" w:styleId="UnderlineStyle0">
    <w:name w:val="Underline Style"/>
    <w:basedOn w:val="Normal"/>
    <w:link w:val="UnderlineStyleChar"/>
    <w:qFormat/>
    <w:rsid w:val="00204B3B"/>
    <w:rPr>
      <w:rFonts w:ascii="Georgia" w:eastAsia="Times New Roman" w:hAnsi="Georgia" w:cstheme="minorBidi"/>
      <w:b/>
      <w:sz w:val="24"/>
      <w:u w:val="single"/>
    </w:rPr>
  </w:style>
  <w:style w:type="paragraph" w:customStyle="1" w:styleId="Normalization">
    <w:name w:val="Normalization"/>
    <w:basedOn w:val="Normal"/>
    <w:uiPriority w:val="99"/>
    <w:qFormat/>
    <w:rsid w:val="00204B3B"/>
    <w:rPr>
      <w:rFonts w:eastAsia="Times New Roman"/>
      <w:sz w:val="18"/>
    </w:rPr>
  </w:style>
  <w:style w:type="paragraph" w:customStyle="1" w:styleId="BreifTitle">
    <w:name w:val="Breif Title"/>
    <w:basedOn w:val="Normal"/>
    <w:autoRedefine/>
    <w:uiPriority w:val="99"/>
    <w:qFormat/>
    <w:rsid w:val="00204B3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04B3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04B3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04B3B"/>
    <w:rPr>
      <w:rFonts w:eastAsia="Times New Roman"/>
      <w:color w:val="333333"/>
    </w:rPr>
  </w:style>
  <w:style w:type="paragraph" w:customStyle="1" w:styleId="StyleTagandCiteFranklinGothicDemi">
    <w:name w:val="Style Tag and Cite + Franklin Gothic Demi"/>
    <w:basedOn w:val="Normal"/>
    <w:autoRedefine/>
    <w:uiPriority w:val="99"/>
    <w:qFormat/>
    <w:rsid w:val="00204B3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04B3B"/>
    <w:rPr>
      <w:bCs/>
    </w:rPr>
  </w:style>
  <w:style w:type="paragraph" w:customStyle="1" w:styleId="tagCharCharCharCharCharCharChar">
    <w:name w:val="tag Char Char Char Char Char Char Char"/>
    <w:basedOn w:val="Normal"/>
    <w:uiPriority w:val="99"/>
    <w:qFormat/>
    <w:rsid w:val="00204B3B"/>
    <w:rPr>
      <w:rFonts w:eastAsia="Times New Roman"/>
      <w:b/>
      <w:sz w:val="24"/>
      <w:szCs w:val="20"/>
    </w:rPr>
  </w:style>
  <w:style w:type="paragraph" w:customStyle="1" w:styleId="title-bold-medium">
    <w:name w:val="title-bold-medium"/>
    <w:basedOn w:val="Normal"/>
    <w:uiPriority w:val="99"/>
    <w:qFormat/>
    <w:rsid w:val="00204B3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04B3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04B3B"/>
    <w:rPr>
      <w:rFonts w:ascii="Arial Narrow" w:eastAsia="Times New Roman" w:hAnsi="Arial Narrow"/>
      <w:b/>
      <w:sz w:val="24"/>
    </w:rPr>
  </w:style>
  <w:style w:type="paragraph" w:customStyle="1" w:styleId="BLOCKTITLE1">
    <w:name w:val="BLOCK TITLE"/>
    <w:basedOn w:val="Heading1"/>
    <w:uiPriority w:val="99"/>
    <w:qFormat/>
    <w:rsid w:val="00204B3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04B3B"/>
    <w:pPr>
      <w:widowControl w:val="0"/>
      <w:autoSpaceDE w:val="0"/>
      <w:autoSpaceDN w:val="0"/>
      <w:adjustRightInd w:val="0"/>
    </w:pPr>
    <w:rPr>
      <w:sz w:val="24"/>
      <w:szCs w:val="20"/>
    </w:rPr>
  </w:style>
  <w:style w:type="paragraph" w:customStyle="1" w:styleId="BriefTitle1">
    <w:name w:val="Brief Title 1"/>
    <w:basedOn w:val="Normal"/>
    <w:uiPriority w:val="99"/>
    <w:qFormat/>
    <w:rsid w:val="00204B3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04B3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04B3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04B3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04B3B"/>
    <w:pPr>
      <w:spacing w:before="100" w:beforeAutospacing="1" w:after="100" w:afterAutospacing="1"/>
    </w:pPr>
    <w:rPr>
      <w:rFonts w:eastAsia="Times New Roman"/>
    </w:rPr>
  </w:style>
  <w:style w:type="paragraph" w:customStyle="1" w:styleId="ToRead">
    <w:name w:val="To Read"/>
    <w:basedOn w:val="Normal"/>
    <w:uiPriority w:val="99"/>
    <w:qFormat/>
    <w:rsid w:val="00204B3B"/>
    <w:pPr>
      <w:ind w:left="720"/>
    </w:pPr>
    <w:rPr>
      <w:rFonts w:ascii="Verdana" w:eastAsia="Times New Roman" w:hAnsi="Verdana"/>
      <w:b/>
      <w:u w:val="single"/>
    </w:rPr>
  </w:style>
  <w:style w:type="paragraph" w:customStyle="1" w:styleId="Style1">
    <w:name w:val="Style 1"/>
    <w:basedOn w:val="Normal"/>
    <w:uiPriority w:val="99"/>
    <w:qFormat/>
    <w:rsid w:val="00204B3B"/>
    <w:pPr>
      <w:widowControl w:val="0"/>
      <w:ind w:firstLine="216"/>
    </w:pPr>
    <w:rPr>
      <w:rFonts w:eastAsia="Times New Roman"/>
      <w:noProof/>
      <w:color w:val="000000"/>
      <w:szCs w:val="20"/>
    </w:rPr>
  </w:style>
  <w:style w:type="paragraph" w:customStyle="1" w:styleId="Style40">
    <w:name w:val="Style 4"/>
    <w:basedOn w:val="Normal"/>
    <w:uiPriority w:val="99"/>
    <w:qFormat/>
    <w:rsid w:val="00204B3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04B3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04B3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04B3B"/>
    <w:pPr>
      <w:ind w:left="1660"/>
    </w:pPr>
  </w:style>
  <w:style w:type="paragraph" w:customStyle="1" w:styleId="PageNumber1">
    <w:name w:val="Page Number1"/>
    <w:basedOn w:val="Normal"/>
    <w:next w:val="Normal"/>
    <w:uiPriority w:val="99"/>
    <w:qFormat/>
    <w:rsid w:val="00204B3B"/>
    <w:rPr>
      <w:rFonts w:eastAsia="Times New Roman"/>
    </w:rPr>
  </w:style>
  <w:style w:type="paragraph" w:customStyle="1" w:styleId="Card1">
    <w:name w:val="Card1"/>
    <w:uiPriority w:val="99"/>
    <w:qFormat/>
    <w:rsid w:val="00204B3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04B3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04B3B"/>
    <w:pPr>
      <w:ind w:left="288" w:right="288"/>
    </w:pPr>
    <w:rPr>
      <w:rFonts w:eastAsia="Times New Roman"/>
    </w:rPr>
  </w:style>
  <w:style w:type="paragraph" w:customStyle="1" w:styleId="CaseListNormal">
    <w:name w:val="Case List Normal"/>
    <w:basedOn w:val="Normal"/>
    <w:uiPriority w:val="99"/>
    <w:qFormat/>
    <w:rsid w:val="00204B3B"/>
    <w:rPr>
      <w:rFonts w:ascii="Times" w:eastAsia="Times New Roman" w:hAnsi="Times"/>
      <w:szCs w:val="26"/>
    </w:rPr>
  </w:style>
  <w:style w:type="paragraph" w:customStyle="1" w:styleId="Body">
    <w:name w:val="Body"/>
    <w:basedOn w:val="Normal"/>
    <w:uiPriority w:val="99"/>
    <w:qFormat/>
    <w:rsid w:val="00204B3B"/>
    <w:pPr>
      <w:outlineLvl w:val="3"/>
    </w:pPr>
    <w:rPr>
      <w:rFonts w:eastAsia="Times New Roman"/>
      <w:szCs w:val="20"/>
    </w:rPr>
  </w:style>
  <w:style w:type="paragraph" w:customStyle="1" w:styleId="3text">
    <w:name w:val="3text"/>
    <w:basedOn w:val="Normal"/>
    <w:uiPriority w:val="99"/>
    <w:qFormat/>
    <w:rsid w:val="00204B3B"/>
    <w:pPr>
      <w:spacing w:before="100" w:beforeAutospacing="1" w:after="100" w:afterAutospacing="1"/>
    </w:pPr>
    <w:rPr>
      <w:rFonts w:eastAsia="Times New Roman"/>
      <w:sz w:val="24"/>
    </w:rPr>
  </w:style>
  <w:style w:type="paragraph" w:customStyle="1" w:styleId="TimesNewRoman12">
    <w:name w:val="TimesNewRoman12"/>
    <w:uiPriority w:val="99"/>
    <w:qFormat/>
    <w:rsid w:val="00204B3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04B3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04B3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04B3B"/>
    <w:rPr>
      <w:rFonts w:eastAsia="Times New Roman"/>
      <w:color w:val="000000"/>
      <w:sz w:val="18"/>
    </w:rPr>
  </w:style>
  <w:style w:type="paragraph" w:customStyle="1" w:styleId="text1">
    <w:name w:val="text1"/>
    <w:basedOn w:val="Normal"/>
    <w:autoRedefine/>
    <w:uiPriority w:val="99"/>
    <w:qFormat/>
    <w:rsid w:val="00204B3B"/>
    <w:rPr>
      <w:rFonts w:eastAsia="Times New Roman"/>
      <w:szCs w:val="20"/>
    </w:rPr>
  </w:style>
  <w:style w:type="paragraph" w:customStyle="1" w:styleId="RepeatBlockHeading">
    <w:name w:val="Repeat Block Heading"/>
    <w:basedOn w:val="Normal"/>
    <w:autoRedefine/>
    <w:uiPriority w:val="99"/>
    <w:qFormat/>
    <w:rsid w:val="00204B3B"/>
    <w:pPr>
      <w:jc w:val="center"/>
    </w:pPr>
    <w:rPr>
      <w:rFonts w:eastAsia="Times New Roman"/>
      <w:b/>
      <w:smallCaps/>
      <w:color w:val="000000"/>
      <w:sz w:val="24"/>
      <w:u w:val="thick"/>
    </w:rPr>
  </w:style>
  <w:style w:type="paragraph" w:customStyle="1" w:styleId="story-headline">
    <w:name w:val="story-headline"/>
    <w:basedOn w:val="Normal"/>
    <w:uiPriority w:val="99"/>
    <w:qFormat/>
    <w:rsid w:val="00204B3B"/>
    <w:pPr>
      <w:spacing w:before="72" w:after="72"/>
    </w:pPr>
    <w:rPr>
      <w:rFonts w:eastAsia="Times New Roman"/>
      <w:b/>
      <w:bCs/>
      <w:sz w:val="26"/>
      <w:szCs w:val="26"/>
    </w:rPr>
  </w:style>
  <w:style w:type="paragraph" w:customStyle="1" w:styleId="story-body">
    <w:name w:val="story-body"/>
    <w:basedOn w:val="Normal"/>
    <w:uiPriority w:val="99"/>
    <w:qFormat/>
    <w:rsid w:val="00204B3B"/>
    <w:pPr>
      <w:spacing w:before="100" w:beforeAutospacing="1" w:after="100" w:afterAutospacing="1"/>
    </w:pPr>
    <w:rPr>
      <w:rFonts w:eastAsia="Times New Roman"/>
    </w:rPr>
  </w:style>
  <w:style w:type="paragraph" w:customStyle="1" w:styleId="story-dateline">
    <w:name w:val="story-dateline"/>
    <w:basedOn w:val="Normal"/>
    <w:uiPriority w:val="99"/>
    <w:qFormat/>
    <w:rsid w:val="00204B3B"/>
    <w:rPr>
      <w:rFonts w:eastAsia="Times New Roman"/>
      <w:b/>
      <w:bCs/>
    </w:rPr>
  </w:style>
  <w:style w:type="paragraph" w:customStyle="1" w:styleId="TextofCards">
    <w:name w:val="Text of Cards"/>
    <w:basedOn w:val="Normal"/>
    <w:uiPriority w:val="99"/>
    <w:qFormat/>
    <w:rsid w:val="00204B3B"/>
    <w:rPr>
      <w:rFonts w:eastAsia="Times New Roman"/>
      <w:color w:val="000000"/>
      <w:spacing w:val="6"/>
      <w:szCs w:val="23"/>
    </w:rPr>
  </w:style>
  <w:style w:type="paragraph" w:customStyle="1" w:styleId="Corpotesto">
    <w:name w:val="Corpo testo"/>
    <w:basedOn w:val="Normal"/>
    <w:uiPriority w:val="99"/>
    <w:qFormat/>
    <w:rsid w:val="00204B3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04B3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04B3B"/>
    <w:rPr>
      <w:rFonts w:eastAsia="Times New Roman" w:cs="Calibri"/>
      <w:b/>
      <w:bCs/>
    </w:rPr>
  </w:style>
  <w:style w:type="paragraph" w:customStyle="1" w:styleId="inside-copy">
    <w:name w:val="inside-copy"/>
    <w:basedOn w:val="Normal"/>
    <w:uiPriority w:val="99"/>
    <w:qFormat/>
    <w:rsid w:val="00204B3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04B3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04B3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04B3B"/>
    <w:rPr>
      <w:rFonts w:ascii="Arial" w:hAnsi="Arial"/>
      <w:b w:val="0"/>
      <w:caps w:val="0"/>
      <w:sz w:val="20"/>
    </w:rPr>
  </w:style>
  <w:style w:type="paragraph" w:customStyle="1" w:styleId="ProjectTitleLine">
    <w:name w:val="Project Title Line"/>
    <w:basedOn w:val="Normal"/>
    <w:next w:val="Normal"/>
    <w:autoRedefine/>
    <w:uiPriority w:val="99"/>
    <w:qFormat/>
    <w:rsid w:val="00204B3B"/>
    <w:pPr>
      <w:jc w:val="center"/>
    </w:pPr>
    <w:rPr>
      <w:rFonts w:eastAsia="Times New Roman"/>
      <w:caps/>
      <w:szCs w:val="20"/>
    </w:rPr>
  </w:style>
  <w:style w:type="paragraph" w:customStyle="1" w:styleId="LanguageStrike">
    <w:name w:val="Language Strike"/>
    <w:basedOn w:val="Normal"/>
    <w:next w:val="Normal"/>
    <w:uiPriority w:val="99"/>
    <w:qFormat/>
    <w:rsid w:val="00204B3B"/>
    <w:rPr>
      <w:rFonts w:ascii="Arial Narrow" w:eastAsia="Times New Roman" w:hAnsi="Arial Narrow"/>
      <w:strike/>
    </w:rPr>
  </w:style>
  <w:style w:type="paragraph" w:customStyle="1" w:styleId="NormalVerdana">
    <w:name w:val="Normal + Verdana"/>
    <w:aliases w:val="10 pt,White,Normal + Arial"/>
    <w:basedOn w:val="Normal"/>
    <w:uiPriority w:val="99"/>
    <w:qFormat/>
    <w:rsid w:val="00204B3B"/>
    <w:rPr>
      <w:rFonts w:eastAsia="Times New Roman"/>
      <w:szCs w:val="20"/>
      <w:u w:val="single"/>
    </w:rPr>
  </w:style>
  <w:style w:type="paragraph" w:customStyle="1" w:styleId="Normal10pt">
    <w:name w:val="Normal + 10 pt"/>
    <w:basedOn w:val="Normal"/>
    <w:uiPriority w:val="99"/>
    <w:qFormat/>
    <w:rsid w:val="00204B3B"/>
    <w:rPr>
      <w:rFonts w:eastAsia="Times New Roman"/>
      <w:szCs w:val="20"/>
    </w:rPr>
  </w:style>
  <w:style w:type="paragraph" w:customStyle="1" w:styleId="cardChar1Char">
    <w:name w:val="card Char1 Char"/>
    <w:basedOn w:val="Normal"/>
    <w:uiPriority w:val="99"/>
    <w:qFormat/>
    <w:rsid w:val="00204B3B"/>
    <w:pPr>
      <w:ind w:left="288" w:right="288"/>
    </w:pPr>
    <w:rPr>
      <w:rFonts w:eastAsia="Times New Roman"/>
      <w:szCs w:val="20"/>
    </w:rPr>
  </w:style>
  <w:style w:type="paragraph" w:customStyle="1" w:styleId="CM12">
    <w:name w:val="CM12"/>
    <w:basedOn w:val="Default"/>
    <w:next w:val="Default"/>
    <w:uiPriority w:val="99"/>
    <w:qFormat/>
    <w:rsid w:val="00204B3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04B3B"/>
    <w:pPr>
      <w:widowControl w:val="0"/>
      <w:spacing w:after="480"/>
    </w:pPr>
    <w:rPr>
      <w:rFonts w:ascii="Granjon LT Std" w:hAnsi="Granjon LT Std"/>
      <w:color w:val="auto"/>
    </w:rPr>
  </w:style>
  <w:style w:type="paragraph" w:customStyle="1" w:styleId="CM10">
    <w:name w:val="CM10"/>
    <w:basedOn w:val="Default"/>
    <w:next w:val="Default"/>
    <w:uiPriority w:val="99"/>
    <w:qFormat/>
    <w:rsid w:val="00204B3B"/>
    <w:pPr>
      <w:widowControl w:val="0"/>
      <w:spacing w:line="320" w:lineRule="atLeast"/>
    </w:pPr>
    <w:rPr>
      <w:rFonts w:ascii="Granjon LT Std" w:hAnsi="Granjon LT Std"/>
      <w:color w:val="auto"/>
    </w:rPr>
  </w:style>
  <w:style w:type="paragraph" w:customStyle="1" w:styleId="bold">
    <w:name w:val="bold"/>
    <w:basedOn w:val="Normal"/>
    <w:uiPriority w:val="99"/>
    <w:qFormat/>
    <w:rsid w:val="00204B3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04B3B"/>
    <w:rPr>
      <w:rFonts w:ascii="Arial Narrow" w:eastAsia="Times New Roman" w:hAnsi="Arial Narrow"/>
      <w:strike/>
      <w:szCs w:val="20"/>
    </w:rPr>
  </w:style>
  <w:style w:type="paragraph" w:customStyle="1" w:styleId="textbodyblack">
    <w:name w:val="textbodyblack"/>
    <w:basedOn w:val="Normal"/>
    <w:uiPriority w:val="99"/>
    <w:qFormat/>
    <w:rsid w:val="00204B3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04B3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04B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04B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04B3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04B3B"/>
    <w:rPr>
      <w:rFonts w:ascii="Georgia" w:eastAsia="Times New Roman" w:hAnsi="Georgia"/>
      <w:b/>
      <w:bCs/>
      <w:szCs w:val="16"/>
      <w:u w:val="single"/>
    </w:rPr>
  </w:style>
  <w:style w:type="paragraph" w:customStyle="1" w:styleId="CiteCorrected">
    <w:name w:val="Cite Corrected"/>
    <w:basedOn w:val="Normal"/>
    <w:link w:val="CiteCorrectedChar"/>
    <w:qFormat/>
    <w:rsid w:val="00204B3B"/>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204B3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204B3B"/>
    <w:pPr>
      <w:ind w:left="288"/>
    </w:pPr>
    <w:rPr>
      <w:rFonts w:eastAsia="SimSun"/>
      <w:szCs w:val="20"/>
      <w:lang w:eastAsia="zh-CN"/>
    </w:rPr>
  </w:style>
  <w:style w:type="paragraph" w:customStyle="1" w:styleId="story-body-text">
    <w:name w:val="story-body-text"/>
    <w:basedOn w:val="Normal"/>
    <w:uiPriority w:val="99"/>
    <w:qFormat/>
    <w:rsid w:val="00204B3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04B3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04B3B"/>
    <w:rPr>
      <w:u w:val="single"/>
    </w:rPr>
  </w:style>
  <w:style w:type="paragraph" w:customStyle="1" w:styleId="StyleCardText11ptUnderline">
    <w:name w:val="Style Card Text + 11 pt Underline"/>
    <w:link w:val="StyleCardText11ptUnderlineChar"/>
    <w:qFormat/>
    <w:rsid w:val="00204B3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04B3B"/>
    <w:rPr>
      <w:rFonts w:ascii="Georgia" w:hAnsi="Georgia"/>
      <w:sz w:val="16"/>
    </w:rPr>
  </w:style>
  <w:style w:type="paragraph" w:customStyle="1" w:styleId="StyleMinimizedText11pt">
    <w:name w:val="Style Minimized Text + 11 pt"/>
    <w:basedOn w:val="Normal"/>
    <w:link w:val="StyleMinimizedText11ptChar"/>
    <w:qFormat/>
    <w:rsid w:val="00204B3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04B3B"/>
    <w:rPr>
      <w:rFonts w:ascii="Georgia" w:hAnsi="Georgia"/>
      <w:sz w:val="16"/>
    </w:rPr>
  </w:style>
  <w:style w:type="paragraph" w:customStyle="1" w:styleId="StyleMinimizedText11pt1">
    <w:name w:val="Style Minimized Text + 11 pt1"/>
    <w:basedOn w:val="Normal"/>
    <w:link w:val="StyleMinimizedText11pt1Char"/>
    <w:qFormat/>
    <w:rsid w:val="00204B3B"/>
    <w:rPr>
      <w:rFonts w:ascii="Georgia" w:hAnsi="Georgia" w:cstheme="minorBidi"/>
      <w:sz w:val="16"/>
    </w:rPr>
  </w:style>
  <w:style w:type="character" w:customStyle="1" w:styleId="Debate-CardSmalltextF2Char">
    <w:name w:val="Debate- Card Small text F2 Char"/>
    <w:link w:val="Debate-CardSmalltextF2"/>
    <w:locked/>
    <w:rsid w:val="00204B3B"/>
    <w:rPr>
      <w:rFonts w:ascii="Arial Narrow" w:hAnsi="Arial Narrow"/>
      <w:sz w:val="16"/>
    </w:rPr>
  </w:style>
  <w:style w:type="paragraph" w:customStyle="1" w:styleId="Debate-CardSmalltextF2">
    <w:name w:val="Debate- Card Small text F2"/>
    <w:basedOn w:val="Normal"/>
    <w:next w:val="Normal"/>
    <w:link w:val="Debate-CardSmalltextF2Char"/>
    <w:qFormat/>
    <w:rsid w:val="00204B3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204B3B"/>
    <w:rPr>
      <w:rFonts w:ascii="Arial Narrow" w:hAnsi="Arial Narrow"/>
      <w:b/>
      <w:sz w:val="18"/>
      <w:u w:val="single"/>
    </w:rPr>
  </w:style>
  <w:style w:type="paragraph" w:customStyle="1" w:styleId="Debate-EmphasizedText-F5">
    <w:name w:val="Debate- Emphasized Text- F5"/>
    <w:basedOn w:val="Normal"/>
    <w:link w:val="Debate-EmphasizedText-F5Char"/>
    <w:qFormat/>
    <w:rsid w:val="00204B3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04B3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04B3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04B3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04B3B"/>
    <w:rPr>
      <w:rFonts w:ascii="Times New Roman" w:eastAsia="Times New Roman" w:hAnsi="Times New Roman"/>
      <w:sz w:val="16"/>
    </w:rPr>
  </w:style>
  <w:style w:type="character" w:customStyle="1" w:styleId="CardStyleChar">
    <w:name w:val="Card Style Char"/>
    <w:link w:val="CardStyle"/>
    <w:locked/>
    <w:rsid w:val="00204B3B"/>
    <w:rPr>
      <w:rFonts w:ascii="Calibri" w:eastAsia="Times New Roman" w:hAnsi="Calibri" w:cs="Calibri"/>
      <w:sz w:val="22"/>
    </w:rPr>
  </w:style>
  <w:style w:type="paragraph" w:customStyle="1" w:styleId="emactive">
    <w:name w:val="emactive"/>
    <w:basedOn w:val="Normal"/>
    <w:uiPriority w:val="99"/>
    <w:qFormat/>
    <w:rsid w:val="00204B3B"/>
    <w:pPr>
      <w:spacing w:before="100" w:beforeAutospacing="1" w:after="100" w:afterAutospacing="1"/>
    </w:pPr>
    <w:rPr>
      <w:rFonts w:eastAsia="Times New Roman"/>
      <w:sz w:val="24"/>
    </w:rPr>
  </w:style>
  <w:style w:type="paragraph" w:customStyle="1" w:styleId="emready">
    <w:name w:val="emready"/>
    <w:basedOn w:val="Normal"/>
    <w:uiPriority w:val="99"/>
    <w:qFormat/>
    <w:rsid w:val="00204B3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04B3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04B3B"/>
    <w:rPr>
      <w:rFonts w:ascii="Georgia" w:eastAsia="Times New Roman" w:hAnsi="Georgia" w:cs="Times New Roman"/>
      <w:b/>
      <w:sz w:val="24"/>
      <w:u w:val="single"/>
    </w:rPr>
  </w:style>
  <w:style w:type="character" w:customStyle="1" w:styleId="CardHighlightChar">
    <w:name w:val="Card Highlight Char"/>
    <w:link w:val="CardHighlight"/>
    <w:locked/>
    <w:rsid w:val="00204B3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04B3B"/>
    <w:pPr>
      <w:shd w:val="clear" w:color="auto" w:fill="66FFFF"/>
    </w:pPr>
    <w:rPr>
      <w:rFonts w:eastAsia="Calibri"/>
      <w:sz w:val="24"/>
      <w:u w:val="single"/>
    </w:rPr>
  </w:style>
  <w:style w:type="character" w:customStyle="1" w:styleId="BlockHeaderHiddenChar">
    <w:name w:val="Block Header Hidden Char"/>
    <w:link w:val="BlockHeaderHidden"/>
    <w:locked/>
    <w:rsid w:val="00204B3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04B3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04B3B"/>
    <w:pPr>
      <w:spacing w:before="100" w:beforeAutospacing="1" w:after="100" w:afterAutospacing="1"/>
    </w:pPr>
    <w:rPr>
      <w:rFonts w:eastAsia="Times New Roman"/>
      <w:sz w:val="24"/>
    </w:rPr>
  </w:style>
  <w:style w:type="paragraph" w:customStyle="1" w:styleId="norma">
    <w:name w:val="norma"/>
    <w:basedOn w:val="Heading3"/>
    <w:uiPriority w:val="99"/>
    <w:qFormat/>
    <w:rsid w:val="00204B3B"/>
    <w:rPr>
      <w:rFonts w:eastAsia="MS Gothic" w:cs="Arial"/>
      <w:sz w:val="24"/>
    </w:rPr>
  </w:style>
  <w:style w:type="paragraph" w:customStyle="1" w:styleId="nromal">
    <w:name w:val="nromal"/>
    <w:basedOn w:val="Normal"/>
    <w:uiPriority w:val="99"/>
    <w:qFormat/>
    <w:rsid w:val="00204B3B"/>
    <w:pPr>
      <w:keepNext/>
      <w:keepLines/>
      <w:spacing w:before="200"/>
      <w:outlineLvl w:val="3"/>
    </w:pPr>
    <w:rPr>
      <w:rFonts w:eastAsia="Times New Roman" w:cs="Cambria"/>
      <w:b/>
      <w:iCs/>
    </w:rPr>
  </w:style>
  <w:style w:type="paragraph" w:customStyle="1" w:styleId="natural">
    <w:name w:val="natural"/>
    <w:basedOn w:val="Normal"/>
    <w:uiPriority w:val="99"/>
    <w:qFormat/>
    <w:rsid w:val="00204B3B"/>
    <w:pPr>
      <w:keepNext/>
      <w:keepLines/>
      <w:spacing w:before="200"/>
      <w:outlineLvl w:val="3"/>
    </w:pPr>
    <w:rPr>
      <w:rFonts w:eastAsia="Times New Roman"/>
      <w:b/>
      <w:iCs/>
    </w:rPr>
  </w:style>
  <w:style w:type="paragraph" w:customStyle="1" w:styleId="nroaml">
    <w:name w:val="nroaml"/>
    <w:basedOn w:val="Normal"/>
    <w:uiPriority w:val="99"/>
    <w:qFormat/>
    <w:rsid w:val="00204B3B"/>
    <w:pPr>
      <w:keepNext/>
      <w:keepLines/>
      <w:spacing w:before="200"/>
      <w:outlineLvl w:val="3"/>
    </w:pPr>
    <w:rPr>
      <w:rFonts w:eastAsia="Times New Roman"/>
      <w:b/>
      <w:iCs/>
    </w:rPr>
  </w:style>
  <w:style w:type="paragraph" w:customStyle="1" w:styleId="noraml">
    <w:name w:val="noraml"/>
    <w:basedOn w:val="Normal"/>
    <w:uiPriority w:val="99"/>
    <w:qFormat/>
    <w:rsid w:val="00204B3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04B3B"/>
    <w:rPr>
      <w:rFonts w:ascii="Georgia" w:eastAsia="Calibri" w:hAnsi="Georgia"/>
      <w:sz w:val="16"/>
      <w:szCs w:val="16"/>
    </w:rPr>
  </w:style>
  <w:style w:type="paragraph" w:customStyle="1" w:styleId="SmallSizeParagraph">
    <w:name w:val="Small Size Paragraph"/>
    <w:basedOn w:val="Normal"/>
    <w:link w:val="SmallSizeParagraphChar"/>
    <w:qFormat/>
    <w:rsid w:val="00204B3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04B3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04B3B"/>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204B3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04B3B"/>
    <w:rPr>
      <w:rFonts w:ascii="Times New Roman" w:eastAsia="Times New Roman" w:hAnsi="Times New Roman" w:cs="Times New Roman"/>
      <w:strike/>
      <w:sz w:val="20"/>
    </w:rPr>
  </w:style>
  <w:style w:type="character" w:customStyle="1" w:styleId="CardT1Char">
    <w:name w:val="CardT1 Char"/>
    <w:link w:val="CardT1"/>
    <w:locked/>
    <w:rsid w:val="00204B3B"/>
    <w:rPr>
      <w:rFonts w:ascii="Arial" w:eastAsia="Calibri" w:hAnsi="Arial" w:cs="Arial"/>
      <w:kern w:val="2"/>
      <w:sz w:val="14"/>
      <w:szCs w:val="14"/>
      <w:lang w:eastAsia="zh-TW"/>
    </w:rPr>
  </w:style>
  <w:style w:type="paragraph" w:customStyle="1" w:styleId="CardT1">
    <w:name w:val="CardT1"/>
    <w:basedOn w:val="Normal"/>
    <w:link w:val="CardT1Char"/>
    <w:qFormat/>
    <w:rsid w:val="00204B3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04B3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04B3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04B3B"/>
    <w:pPr>
      <w:spacing w:before="100" w:beforeAutospacing="1" w:after="100" w:afterAutospacing="1"/>
    </w:pPr>
    <w:rPr>
      <w:rFonts w:eastAsia="Times New Roman"/>
      <w:sz w:val="24"/>
    </w:rPr>
  </w:style>
  <w:style w:type="paragraph" w:customStyle="1" w:styleId="CiteReal">
    <w:name w:val="Cite Real"/>
    <w:basedOn w:val="Normal"/>
    <w:next w:val="Normal"/>
    <w:qFormat/>
    <w:rsid w:val="00204B3B"/>
    <w:rPr>
      <w:rFonts w:eastAsia="MS Mincho"/>
      <w:b/>
      <w:sz w:val="24"/>
      <w:u w:val="single"/>
    </w:rPr>
  </w:style>
  <w:style w:type="paragraph" w:customStyle="1" w:styleId="2909F619802848F09E01365C32F34654">
    <w:name w:val="2909F619802848F09E01365C32F34654"/>
    <w:uiPriority w:val="99"/>
    <w:qFormat/>
    <w:rsid w:val="00204B3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04B3B"/>
    <w:rPr>
      <w:rFonts w:ascii="Georgia" w:eastAsia="Calibri" w:hAnsi="Georgia"/>
      <w:u w:val="single"/>
      <w:lang w:val="x-none" w:eastAsia="zh-CN"/>
    </w:rPr>
  </w:style>
  <w:style w:type="paragraph" w:customStyle="1" w:styleId="UnderlineS">
    <w:name w:val="Underline S"/>
    <w:basedOn w:val="Normal"/>
    <w:link w:val="UnderlineSChar"/>
    <w:qFormat/>
    <w:rsid w:val="00204B3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204B3B"/>
    <w:rPr>
      <w:rFonts w:ascii="Georgia" w:eastAsia="SimSun" w:hAnsi="Georgia"/>
      <w:sz w:val="12"/>
    </w:rPr>
  </w:style>
  <w:style w:type="paragraph" w:customStyle="1" w:styleId="Ununderlined">
    <w:name w:val="Ununderlined"/>
    <w:basedOn w:val="Normal"/>
    <w:link w:val="UnunderlinedChar"/>
    <w:qFormat/>
    <w:rsid w:val="00204B3B"/>
    <w:rPr>
      <w:rFonts w:ascii="Georgia" w:eastAsia="SimSun" w:hAnsi="Georgia" w:cstheme="minorBidi"/>
      <w:sz w:val="12"/>
    </w:rPr>
  </w:style>
  <w:style w:type="character" w:customStyle="1" w:styleId="HighlightingChar">
    <w:name w:val="Highlighting Char"/>
    <w:link w:val="Highlighting"/>
    <w:locked/>
    <w:rsid w:val="00204B3B"/>
    <w:rPr>
      <w:rFonts w:ascii="Georgia" w:eastAsia="SimSun" w:hAnsi="Georgia"/>
      <w:u w:val="thick"/>
    </w:rPr>
  </w:style>
  <w:style w:type="paragraph" w:customStyle="1" w:styleId="Highlighting">
    <w:name w:val="Highlighting"/>
    <w:basedOn w:val="Normal"/>
    <w:link w:val="HighlightingChar"/>
    <w:autoRedefine/>
    <w:qFormat/>
    <w:rsid w:val="00204B3B"/>
    <w:rPr>
      <w:rFonts w:ascii="Georgia" w:eastAsia="SimSun" w:hAnsi="Georgia" w:cstheme="minorBidi"/>
      <w:sz w:val="24"/>
      <w:u w:val="thick"/>
    </w:rPr>
  </w:style>
  <w:style w:type="character" w:customStyle="1" w:styleId="CITEChar0">
    <w:name w:val="CITE Char"/>
    <w:link w:val="CITE"/>
    <w:locked/>
    <w:rsid w:val="00204B3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04B3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04B3B"/>
    <w:pPr>
      <w:spacing w:before="100" w:beforeAutospacing="1" w:after="100" w:afterAutospacing="1"/>
    </w:pPr>
    <w:rPr>
      <w:rFonts w:eastAsia="Times New Roman"/>
      <w:sz w:val="24"/>
      <w:lang w:eastAsia="zh-CN"/>
    </w:rPr>
  </w:style>
  <w:style w:type="paragraph" w:customStyle="1" w:styleId="Analytics">
    <w:name w:val="Analytics"/>
    <w:basedOn w:val="Normal"/>
    <w:rsid w:val="00204B3B"/>
    <w:rPr>
      <w:rFonts w:eastAsia="Calibri"/>
      <w:b/>
      <w:sz w:val="24"/>
    </w:rPr>
  </w:style>
  <w:style w:type="paragraph" w:customStyle="1" w:styleId="D345FF3D873148C5AE3FBF3267827368">
    <w:name w:val="D345FF3D873148C5AE3FBF3267827368"/>
    <w:uiPriority w:val="99"/>
    <w:qFormat/>
    <w:rsid w:val="00204B3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04B3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04B3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204B3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04B3B"/>
    <w:rPr>
      <w:b/>
      <w:sz w:val="28"/>
    </w:rPr>
  </w:style>
  <w:style w:type="character" w:customStyle="1" w:styleId="SourcenameChar">
    <w:name w:val="Source name Char"/>
    <w:link w:val="Sourcename"/>
    <w:locked/>
    <w:rsid w:val="00204B3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04B3B"/>
    <w:rPr>
      <w:b/>
      <w:bCs/>
      <w:sz w:val="20"/>
    </w:rPr>
  </w:style>
  <w:style w:type="character" w:customStyle="1" w:styleId="underlinedcardChar">
    <w:name w:val="underlined card Char"/>
    <w:link w:val="underlinedcard0"/>
    <w:locked/>
    <w:rsid w:val="00204B3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04B3B"/>
    <w:rPr>
      <w:sz w:val="24"/>
      <w:u w:val="single"/>
    </w:rPr>
  </w:style>
  <w:style w:type="paragraph" w:customStyle="1" w:styleId="FullText">
    <w:name w:val="Full Text"/>
    <w:basedOn w:val="Normal"/>
    <w:uiPriority w:val="99"/>
    <w:qFormat/>
    <w:rsid w:val="00204B3B"/>
    <w:rPr>
      <w:rFonts w:eastAsia="Times New Roman"/>
    </w:rPr>
  </w:style>
  <w:style w:type="character" w:customStyle="1" w:styleId="TextUnderlineChar">
    <w:name w:val="Text Underline Char"/>
    <w:link w:val="TextUnderline"/>
    <w:locked/>
    <w:rsid w:val="00204B3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04B3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204B3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04B3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204B3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04B3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204B3B"/>
    <w:pPr>
      <w:spacing w:before="240"/>
      <w:outlineLvl w:val="2"/>
    </w:pPr>
    <w:rPr>
      <w:rFonts w:eastAsia="Times New Roman"/>
      <w:b/>
    </w:rPr>
  </w:style>
  <w:style w:type="character" w:customStyle="1" w:styleId="CiteCardChar">
    <w:name w:val="Cite_Card Char"/>
    <w:link w:val="CiteCard0"/>
    <w:locked/>
    <w:rsid w:val="00204B3B"/>
    <w:rPr>
      <w:rFonts w:ascii="Times New Roman" w:eastAsia="Times New Roman" w:hAnsi="Times New Roman" w:cs="Arial"/>
      <w:bCs/>
      <w:sz w:val="20"/>
      <w:szCs w:val="20"/>
    </w:rPr>
  </w:style>
  <w:style w:type="paragraph" w:customStyle="1" w:styleId="CiteCard0">
    <w:name w:val="Cite_Card"/>
    <w:link w:val="CiteCardChar"/>
    <w:qFormat/>
    <w:rsid w:val="00204B3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04B3B"/>
    <w:pPr>
      <w:widowControl w:val="0"/>
    </w:pPr>
    <w:rPr>
      <w:rFonts w:eastAsia="MS Mincho"/>
      <w:color w:val="auto"/>
    </w:rPr>
  </w:style>
  <w:style w:type="paragraph" w:customStyle="1" w:styleId="dropcap">
    <w:name w:val="dropcap"/>
    <w:basedOn w:val="Normal"/>
    <w:uiPriority w:val="99"/>
    <w:qFormat/>
    <w:rsid w:val="00204B3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04B3B"/>
    <w:rPr>
      <w:rFonts w:ascii="Georgia" w:eastAsia="Times New Roman" w:hAnsi="Georgia" w:cs="Calibri"/>
      <w:sz w:val="22"/>
      <w:u w:val="single"/>
    </w:rPr>
  </w:style>
  <w:style w:type="paragraph" w:customStyle="1" w:styleId="StyleStyle49pt6">
    <w:name w:val="Style Style4 + 9 pt6"/>
    <w:basedOn w:val="Style4"/>
    <w:link w:val="StyleStyle49pt6Char"/>
    <w:qFormat/>
    <w:rsid w:val="00204B3B"/>
    <w:rPr>
      <w:rFonts w:ascii="Georgia" w:hAnsi="Georgia"/>
    </w:rPr>
  </w:style>
  <w:style w:type="character" w:customStyle="1" w:styleId="UnderlineCharCharCharCharChar">
    <w:name w:val="Underline Char Char Char Char Char"/>
    <w:link w:val="UnderlineCharCharCharChar"/>
    <w:locked/>
    <w:rsid w:val="00204B3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04B3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04B3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04B3B"/>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04B3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04B3B"/>
    <w:rPr>
      <w:rFonts w:ascii="Georgia" w:hAnsi="Georgia"/>
      <w:b/>
      <w:bCs/>
      <w:sz w:val="24"/>
      <w:u w:val="single"/>
    </w:rPr>
  </w:style>
  <w:style w:type="character" w:customStyle="1" w:styleId="DebatenoramlChar">
    <w:name w:val="Debatenoraml Char"/>
    <w:link w:val="Debatenoraml"/>
    <w:locked/>
    <w:rsid w:val="00204B3B"/>
    <w:rPr>
      <w:rFonts w:ascii="Times New Roman" w:hAnsi="Times New Roman" w:cs="Times New Roman"/>
    </w:rPr>
  </w:style>
  <w:style w:type="paragraph" w:customStyle="1" w:styleId="Debatenoraml">
    <w:name w:val="Debatenoraml"/>
    <w:basedOn w:val="NoSpacing"/>
    <w:link w:val="DebatenoramlChar"/>
    <w:qFormat/>
    <w:rsid w:val="00204B3B"/>
    <w:rPr>
      <w:rFonts w:eastAsiaTheme="minorEastAsia"/>
    </w:rPr>
  </w:style>
  <w:style w:type="paragraph" w:customStyle="1" w:styleId="SynergyTag">
    <w:name w:val="SynergyTag"/>
    <w:basedOn w:val="Normal"/>
    <w:uiPriority w:val="99"/>
    <w:qFormat/>
    <w:rsid w:val="00204B3B"/>
    <w:rPr>
      <w:rFonts w:eastAsia="Calibri"/>
      <w:b/>
    </w:rPr>
  </w:style>
  <w:style w:type="character" w:customStyle="1" w:styleId="QualsChar">
    <w:name w:val="Quals Char"/>
    <w:link w:val="Quals"/>
    <w:locked/>
    <w:rsid w:val="00204B3B"/>
    <w:rPr>
      <w:rFonts w:ascii="Georgia" w:eastAsia="Calibri" w:hAnsi="Georgia"/>
      <w:sz w:val="18"/>
    </w:rPr>
  </w:style>
  <w:style w:type="paragraph" w:customStyle="1" w:styleId="Quals">
    <w:name w:val="Quals"/>
    <w:basedOn w:val="Normal"/>
    <w:link w:val="QualsChar"/>
    <w:qFormat/>
    <w:rsid w:val="00204B3B"/>
    <w:rPr>
      <w:rFonts w:ascii="Georgia" w:eastAsia="Calibri" w:hAnsi="Georgia" w:cstheme="minorBidi"/>
      <w:sz w:val="18"/>
    </w:rPr>
  </w:style>
  <w:style w:type="paragraph" w:customStyle="1" w:styleId="times">
    <w:name w:val="times"/>
    <w:basedOn w:val="Normal"/>
    <w:qFormat/>
    <w:rsid w:val="00204B3B"/>
    <w:pPr>
      <w:spacing w:before="100" w:beforeAutospacing="1" w:after="100" w:afterAutospacing="1"/>
    </w:pPr>
    <w:rPr>
      <w:rFonts w:eastAsia="Times New Roman"/>
      <w:sz w:val="24"/>
    </w:rPr>
  </w:style>
  <w:style w:type="paragraph" w:customStyle="1" w:styleId="BodyA">
    <w:name w:val="Body A"/>
    <w:uiPriority w:val="99"/>
    <w:qFormat/>
    <w:rsid w:val="00204B3B"/>
    <w:rPr>
      <w:rFonts w:ascii="Helvetica" w:eastAsia="ヒラギノ角ゴ Pro W3" w:hAnsi="Helvetica" w:cs="Times New Roman"/>
      <w:color w:val="000000"/>
      <w:szCs w:val="20"/>
    </w:rPr>
  </w:style>
  <w:style w:type="character" w:customStyle="1" w:styleId="StarredChar">
    <w:name w:val="Starred Char"/>
    <w:link w:val="Starred"/>
    <w:locked/>
    <w:rsid w:val="00204B3B"/>
    <w:rPr>
      <w:rFonts w:ascii="Georgia" w:eastAsia="Times New Roman" w:hAnsi="Georgia"/>
      <w:b/>
      <w:caps/>
      <w:szCs w:val="28"/>
      <w:u w:val="single"/>
    </w:rPr>
  </w:style>
  <w:style w:type="paragraph" w:customStyle="1" w:styleId="Starred">
    <w:name w:val="Starred"/>
    <w:basedOn w:val="Normal"/>
    <w:link w:val="StarredChar"/>
    <w:qFormat/>
    <w:rsid w:val="00204B3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204B3B"/>
    <w:rPr>
      <w:rFonts w:ascii="Georgia" w:eastAsia="Times New Roman" w:hAnsi="Georgia"/>
      <w:b/>
      <w:caps/>
      <w:szCs w:val="28"/>
      <w:u w:val="single"/>
    </w:rPr>
  </w:style>
  <w:style w:type="paragraph" w:customStyle="1" w:styleId="NotStarred">
    <w:name w:val="NotStarred"/>
    <w:basedOn w:val="Normal"/>
    <w:link w:val="NotStarredChar"/>
    <w:qFormat/>
    <w:rsid w:val="00204B3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204B3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04B3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04B3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204B3B"/>
    <w:rPr>
      <w:rFonts w:ascii="Georgia" w:eastAsia="Calibri" w:hAnsi="Georgia"/>
      <w:b/>
    </w:rPr>
  </w:style>
  <w:style w:type="paragraph" w:customStyle="1" w:styleId="H4Tag">
    <w:name w:val="H4 (Tag)"/>
    <w:basedOn w:val="Normal"/>
    <w:link w:val="H4TagChar1"/>
    <w:qFormat/>
    <w:rsid w:val="00204B3B"/>
    <w:rPr>
      <w:rFonts w:ascii="Georgia" w:eastAsia="Calibri" w:hAnsi="Georgia" w:cstheme="minorBidi"/>
      <w:b/>
      <w:sz w:val="24"/>
    </w:rPr>
  </w:style>
  <w:style w:type="paragraph" w:customStyle="1" w:styleId="CM25">
    <w:name w:val="CM25"/>
    <w:basedOn w:val="Default"/>
    <w:next w:val="Default"/>
    <w:qFormat/>
    <w:rsid w:val="00204B3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04B3B"/>
    <w:rPr>
      <w:rFonts w:ascii="Georgia" w:hAnsi="Georgia"/>
      <w:b/>
    </w:rPr>
  </w:style>
  <w:style w:type="paragraph" w:customStyle="1" w:styleId="Debate-CardTagandCite-F6">
    <w:name w:val="Debate- Card Tag and Cite- F6"/>
    <w:basedOn w:val="Normal"/>
    <w:link w:val="Debate-CardTagandCite-F6Char"/>
    <w:qFormat/>
    <w:rsid w:val="00204B3B"/>
    <w:pPr>
      <w:contextualSpacing/>
    </w:pPr>
    <w:rPr>
      <w:rFonts w:ascii="Georgia" w:hAnsi="Georgia" w:cstheme="minorBidi"/>
      <w:b/>
      <w:sz w:val="24"/>
    </w:rPr>
  </w:style>
  <w:style w:type="character" w:customStyle="1" w:styleId="CardtextChar4">
    <w:name w:val="Card text Char"/>
    <w:link w:val="Cardtext3"/>
    <w:locked/>
    <w:rsid w:val="00204B3B"/>
    <w:rPr>
      <w:rFonts w:ascii="Arial Narrow" w:hAnsi="Arial Narrow"/>
      <w:u w:val="single"/>
    </w:rPr>
  </w:style>
  <w:style w:type="paragraph" w:customStyle="1" w:styleId="Cardtext3">
    <w:name w:val="Card text"/>
    <w:link w:val="CardtextChar4"/>
    <w:qFormat/>
    <w:rsid w:val="00204B3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04B3B"/>
    <w:rPr>
      <w:rFonts w:ascii="Georgia" w:eastAsia="Times New Roman" w:hAnsi="Georgia"/>
      <w:b/>
      <w:szCs w:val="28"/>
      <w:u w:val="single"/>
    </w:rPr>
  </w:style>
  <w:style w:type="paragraph" w:customStyle="1" w:styleId="NewHeading2">
    <w:name w:val="NewHeading2"/>
    <w:basedOn w:val="Normal"/>
    <w:link w:val="NewHeading2Char"/>
    <w:qFormat/>
    <w:rsid w:val="00204B3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204B3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04B3B"/>
    <w:rPr>
      <w:rFonts w:eastAsia="Calibri"/>
    </w:rPr>
  </w:style>
  <w:style w:type="paragraph" w:customStyle="1" w:styleId="TagLine">
    <w:name w:val="Tag Line"/>
    <w:basedOn w:val="Normal"/>
    <w:next w:val="FullText"/>
    <w:uiPriority w:val="99"/>
    <w:qFormat/>
    <w:rsid w:val="00204B3B"/>
    <w:rPr>
      <w:rFonts w:ascii="Arial Narrow" w:eastAsia="Times New Roman" w:hAnsi="Arial Narrow"/>
      <w:b/>
      <w:sz w:val="28"/>
    </w:rPr>
  </w:style>
  <w:style w:type="paragraph" w:customStyle="1" w:styleId="Card6pt">
    <w:name w:val="Card 6pt"/>
    <w:basedOn w:val="Normal"/>
    <w:uiPriority w:val="99"/>
    <w:qFormat/>
    <w:rsid w:val="00204B3B"/>
    <w:pPr>
      <w:ind w:left="288" w:right="288"/>
    </w:pPr>
    <w:rPr>
      <w:rFonts w:eastAsia="Calibri"/>
      <w:color w:val="000000"/>
      <w:sz w:val="12"/>
      <w:szCs w:val="20"/>
    </w:rPr>
  </w:style>
  <w:style w:type="character" w:customStyle="1" w:styleId="FullCiteChar">
    <w:name w:val="Full Cite Char"/>
    <w:link w:val="FullCite"/>
    <w:locked/>
    <w:rsid w:val="00204B3B"/>
    <w:rPr>
      <w:rFonts w:ascii="Garamond" w:eastAsia="Calibri" w:hAnsi="Garamond"/>
    </w:rPr>
  </w:style>
  <w:style w:type="paragraph" w:customStyle="1" w:styleId="FullCite">
    <w:name w:val="Full Cite"/>
    <w:basedOn w:val="Normal"/>
    <w:next w:val="Normal"/>
    <w:link w:val="FullCiteChar"/>
    <w:qFormat/>
    <w:rsid w:val="00204B3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204B3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04B3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204B3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04B3B"/>
    <w:rPr>
      <w:rFonts w:ascii="Century Gothic" w:eastAsia="Times New Roman" w:hAnsi="Century Gothic"/>
    </w:rPr>
  </w:style>
  <w:style w:type="character" w:customStyle="1" w:styleId="StylecardThickunderlineChar">
    <w:name w:val="Style card + Thick underline Char"/>
    <w:link w:val="StylecardThickunderline"/>
    <w:locked/>
    <w:rsid w:val="00204B3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04B3B"/>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204B3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04B3B"/>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204B3B"/>
    <w:pPr>
      <w:spacing w:after="200" w:line="276" w:lineRule="auto"/>
    </w:pPr>
    <w:rPr>
      <w:rFonts w:eastAsia="Calibri"/>
      <w:color w:val="auto"/>
      <w:sz w:val="22"/>
    </w:rPr>
  </w:style>
  <w:style w:type="paragraph" w:customStyle="1" w:styleId="font-null">
    <w:name w:val="font-null"/>
    <w:basedOn w:val="Normal"/>
    <w:uiPriority w:val="99"/>
    <w:qFormat/>
    <w:rsid w:val="00204B3B"/>
    <w:pPr>
      <w:spacing w:before="100" w:beforeAutospacing="1" w:after="100" w:afterAutospacing="1"/>
    </w:pPr>
    <w:rPr>
      <w:rFonts w:eastAsia="Times New Roman"/>
      <w:sz w:val="24"/>
    </w:rPr>
  </w:style>
  <w:style w:type="paragraph" w:customStyle="1" w:styleId="rteindent1">
    <w:name w:val="rteindent1"/>
    <w:basedOn w:val="Normal"/>
    <w:uiPriority w:val="99"/>
    <w:qFormat/>
    <w:rsid w:val="00204B3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04B3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04B3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04B3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04B3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04B3B"/>
    <w:pPr>
      <w:spacing w:before="100" w:beforeAutospacing="1" w:after="100" w:afterAutospacing="1"/>
    </w:pPr>
    <w:rPr>
      <w:rFonts w:eastAsia="Times New Roman"/>
      <w:sz w:val="24"/>
    </w:rPr>
  </w:style>
  <w:style w:type="paragraph" w:customStyle="1" w:styleId="class">
    <w:name w:val="class"/>
    <w:basedOn w:val="Normal"/>
    <w:uiPriority w:val="99"/>
    <w:qFormat/>
    <w:rsid w:val="00204B3B"/>
    <w:pPr>
      <w:spacing w:before="100" w:beforeAutospacing="1" w:after="100" w:afterAutospacing="1"/>
    </w:pPr>
    <w:rPr>
      <w:rFonts w:eastAsia="Times New Roman"/>
      <w:sz w:val="24"/>
    </w:rPr>
  </w:style>
  <w:style w:type="character" w:customStyle="1" w:styleId="blocktitleChar">
    <w:name w:val="block title Char"/>
    <w:link w:val="blocktitle0"/>
    <w:locked/>
    <w:rsid w:val="00204B3B"/>
    <w:rPr>
      <w:rFonts w:ascii="Calibri" w:eastAsia="Calibri" w:hAnsi="Calibri" w:cs="Calibri"/>
      <w:b/>
      <w:caps/>
      <w:sz w:val="28"/>
      <w:szCs w:val="28"/>
      <w:lang w:val="es-ES"/>
    </w:rPr>
  </w:style>
  <w:style w:type="paragraph" w:customStyle="1" w:styleId="Pa6">
    <w:name w:val="Pa6"/>
    <w:basedOn w:val="Normal"/>
    <w:next w:val="Normal"/>
    <w:uiPriority w:val="99"/>
    <w:qFormat/>
    <w:rsid w:val="00204B3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04B3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04B3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04B3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04B3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04B3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04B3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04B3B"/>
    <w:rPr>
      <w:rFonts w:ascii="Georgia" w:eastAsia="SimSun" w:hAnsi="Georgia" w:cstheme="minorBidi"/>
      <w:b/>
      <w:bCs/>
      <w:sz w:val="24"/>
    </w:rPr>
  </w:style>
  <w:style w:type="paragraph" w:customStyle="1" w:styleId="summary">
    <w:name w:val="summary"/>
    <w:basedOn w:val="Normal"/>
    <w:uiPriority w:val="99"/>
    <w:qFormat/>
    <w:rsid w:val="00204B3B"/>
    <w:pPr>
      <w:spacing w:before="100" w:beforeAutospacing="1" w:after="100" w:afterAutospacing="1"/>
    </w:pPr>
    <w:rPr>
      <w:rFonts w:eastAsia="Times New Roman"/>
      <w:sz w:val="24"/>
    </w:rPr>
  </w:style>
  <w:style w:type="paragraph" w:customStyle="1" w:styleId="Caption2">
    <w:name w:val="Caption2"/>
    <w:basedOn w:val="Normal"/>
    <w:uiPriority w:val="99"/>
    <w:qFormat/>
    <w:rsid w:val="00204B3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04B3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04B3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204B3B"/>
    <w:pPr>
      <w:jc w:val="center"/>
    </w:pPr>
    <w:rPr>
      <w:rFonts w:ascii="Book Antiqua" w:eastAsia="Times New Roman" w:hAnsi="Book Antiqua"/>
      <w:b/>
      <w:sz w:val="28"/>
    </w:rPr>
  </w:style>
  <w:style w:type="paragraph" w:customStyle="1" w:styleId="Little">
    <w:name w:val="Little"/>
    <w:basedOn w:val="Normal"/>
    <w:next w:val="Normal"/>
    <w:link w:val="LittleChar"/>
    <w:qFormat/>
    <w:rsid w:val="00204B3B"/>
    <w:pPr>
      <w:ind w:left="288"/>
    </w:pPr>
    <w:rPr>
      <w:rFonts w:ascii="Garamond" w:eastAsia="Times New Roman" w:hAnsi="Garamond"/>
    </w:rPr>
  </w:style>
  <w:style w:type="paragraph" w:customStyle="1" w:styleId="AAAcard">
    <w:name w:val="AAAcard"/>
    <w:basedOn w:val="Normal"/>
    <w:uiPriority w:val="99"/>
    <w:qFormat/>
    <w:rsid w:val="00204B3B"/>
    <w:pPr>
      <w:ind w:left="288" w:right="288"/>
    </w:pPr>
    <w:rPr>
      <w:rFonts w:eastAsia="Times New Roman"/>
    </w:rPr>
  </w:style>
  <w:style w:type="paragraph" w:customStyle="1" w:styleId="Caption3">
    <w:name w:val="Caption3"/>
    <w:basedOn w:val="Normal"/>
    <w:uiPriority w:val="99"/>
    <w:qFormat/>
    <w:rsid w:val="00204B3B"/>
    <w:pPr>
      <w:spacing w:before="100" w:beforeAutospacing="1" w:after="100" w:afterAutospacing="1"/>
    </w:pPr>
    <w:rPr>
      <w:rFonts w:eastAsia="Times New Roman"/>
      <w:sz w:val="24"/>
    </w:rPr>
  </w:style>
  <w:style w:type="paragraph" w:customStyle="1" w:styleId="body-12-5">
    <w:name w:val="body-12-5"/>
    <w:basedOn w:val="Normal"/>
    <w:uiPriority w:val="99"/>
    <w:qFormat/>
    <w:rsid w:val="00204B3B"/>
    <w:pPr>
      <w:spacing w:before="100" w:beforeAutospacing="1" w:after="100" w:afterAutospacing="1"/>
    </w:pPr>
    <w:rPr>
      <w:rFonts w:eastAsia="Times New Roman"/>
      <w:sz w:val="24"/>
    </w:rPr>
  </w:style>
  <w:style w:type="paragraph" w:customStyle="1" w:styleId="infuse">
    <w:name w:val="infuse"/>
    <w:basedOn w:val="Normal"/>
    <w:uiPriority w:val="99"/>
    <w:qFormat/>
    <w:rsid w:val="00204B3B"/>
    <w:pPr>
      <w:spacing w:before="100" w:beforeAutospacing="1" w:after="100" w:afterAutospacing="1"/>
    </w:pPr>
    <w:rPr>
      <w:rFonts w:eastAsia="Times New Roman"/>
      <w:sz w:val="24"/>
    </w:rPr>
  </w:style>
  <w:style w:type="paragraph" w:customStyle="1" w:styleId="fontreg">
    <w:name w:val="font_reg"/>
    <w:basedOn w:val="Normal"/>
    <w:uiPriority w:val="99"/>
    <w:qFormat/>
    <w:rsid w:val="00204B3B"/>
    <w:pPr>
      <w:spacing w:before="100" w:beforeAutospacing="1" w:after="100" w:afterAutospacing="1"/>
    </w:pPr>
    <w:rPr>
      <w:rFonts w:eastAsia="Times New Roman"/>
      <w:sz w:val="24"/>
    </w:rPr>
  </w:style>
  <w:style w:type="paragraph" w:customStyle="1" w:styleId="CITEF3">
    <w:name w:val="CITE F3"/>
    <w:uiPriority w:val="99"/>
    <w:qFormat/>
    <w:rsid w:val="00204B3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04B3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04B3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04B3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04B3B"/>
    <w:pPr>
      <w:spacing w:after="200"/>
    </w:pPr>
    <w:rPr>
      <w:rFonts w:ascii="Calibri" w:eastAsia="Calibri" w:hAnsi="Calibri" w:cs="Times New Roman"/>
      <w:sz w:val="20"/>
      <w:szCs w:val="20"/>
      <w:u w:val="single"/>
    </w:rPr>
  </w:style>
  <w:style w:type="paragraph" w:customStyle="1" w:styleId="hotroute1">
    <w:name w:val="hot route!"/>
    <w:basedOn w:val="Normal"/>
    <w:qFormat/>
    <w:rsid w:val="00204B3B"/>
    <w:pPr>
      <w:ind w:left="144"/>
    </w:pPr>
    <w:rPr>
      <w:rFonts w:ascii="Cambria" w:eastAsia="Calibri" w:hAnsi="Cambria"/>
      <w:sz w:val="24"/>
    </w:rPr>
  </w:style>
  <w:style w:type="paragraph" w:customStyle="1" w:styleId="FreeFormA">
    <w:name w:val="Free Form A"/>
    <w:autoRedefine/>
    <w:uiPriority w:val="99"/>
    <w:qFormat/>
    <w:rsid w:val="00204B3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04B3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04B3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04B3B"/>
    <w:rPr>
      <w:rFonts w:ascii="Times New Roman" w:eastAsia="Times New Roman" w:hAnsi="Times New Roman" w:cs="Times New Roman"/>
      <w:sz w:val="10"/>
    </w:rPr>
  </w:style>
  <w:style w:type="paragraph" w:customStyle="1" w:styleId="subheader">
    <w:name w:val="subheader"/>
    <w:basedOn w:val="Normal"/>
    <w:uiPriority w:val="99"/>
    <w:qFormat/>
    <w:rsid w:val="00204B3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04B3B"/>
    <w:pPr>
      <w:spacing w:before="100" w:beforeAutospacing="1" w:after="100" w:afterAutospacing="1"/>
    </w:pPr>
    <w:rPr>
      <w:rFonts w:eastAsia="Times New Roman"/>
      <w:sz w:val="24"/>
    </w:rPr>
  </w:style>
  <w:style w:type="paragraph" w:customStyle="1" w:styleId="more">
    <w:name w:val="more"/>
    <w:basedOn w:val="Normal"/>
    <w:uiPriority w:val="99"/>
    <w:qFormat/>
    <w:rsid w:val="00204B3B"/>
    <w:pPr>
      <w:spacing w:before="100" w:beforeAutospacing="1" w:after="100" w:afterAutospacing="1"/>
    </w:pPr>
    <w:rPr>
      <w:rFonts w:eastAsia="Times New Roman"/>
      <w:sz w:val="24"/>
    </w:rPr>
  </w:style>
  <w:style w:type="paragraph" w:customStyle="1" w:styleId="story">
    <w:name w:val="story"/>
    <w:basedOn w:val="Normal"/>
    <w:uiPriority w:val="99"/>
    <w:qFormat/>
    <w:rsid w:val="00204B3B"/>
    <w:pPr>
      <w:spacing w:before="100" w:beforeAutospacing="1" w:after="100" w:afterAutospacing="1"/>
    </w:pPr>
    <w:rPr>
      <w:rFonts w:eastAsia="Times New Roman"/>
      <w:sz w:val="24"/>
    </w:rPr>
  </w:style>
  <w:style w:type="paragraph" w:customStyle="1" w:styleId="H1numbered">
    <w:name w:val="H1 numbered"/>
    <w:basedOn w:val="Normal"/>
    <w:uiPriority w:val="99"/>
    <w:qFormat/>
    <w:rsid w:val="00204B3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04B3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04B3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04B3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04B3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04B3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04B3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04B3B"/>
    <w:pPr>
      <w:widowControl w:val="0"/>
      <w:spacing w:after="63"/>
    </w:pPr>
    <w:rPr>
      <w:rFonts w:ascii="Arial" w:hAnsi="Arial"/>
      <w:color w:val="auto"/>
    </w:rPr>
  </w:style>
  <w:style w:type="paragraph" w:customStyle="1" w:styleId="CM35">
    <w:name w:val="CM35"/>
    <w:basedOn w:val="Default"/>
    <w:next w:val="Default"/>
    <w:uiPriority w:val="99"/>
    <w:qFormat/>
    <w:rsid w:val="00204B3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04B3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04B3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04B3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04B3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04B3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204B3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04B3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204B3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04B3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04B3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04B3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04B3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04B3B"/>
    <w:rPr>
      <w:rFonts w:ascii="Georgia" w:hAnsi="Georgia" w:cstheme="minorBidi"/>
      <w:sz w:val="24"/>
      <w:lang w:val="x-none" w:eastAsia="x-none"/>
    </w:rPr>
  </w:style>
  <w:style w:type="character" w:customStyle="1" w:styleId="NormalFontChar">
    <w:name w:val="Normal Font Char"/>
    <w:link w:val="NormalFont"/>
    <w:locked/>
    <w:rsid w:val="00204B3B"/>
    <w:rPr>
      <w:rFonts w:ascii="Times New Roman" w:eastAsia="Times New Roman" w:hAnsi="Times New Roman" w:cs="Times New Roman"/>
      <w:sz w:val="20"/>
      <w:szCs w:val="20"/>
    </w:rPr>
  </w:style>
  <w:style w:type="paragraph" w:customStyle="1" w:styleId="NormalFont">
    <w:name w:val="Normal Font"/>
    <w:link w:val="NormalFontChar"/>
    <w:qFormat/>
    <w:rsid w:val="00204B3B"/>
    <w:rPr>
      <w:rFonts w:ascii="Times New Roman" w:eastAsia="Times New Roman" w:hAnsi="Times New Roman" w:cs="Times New Roman"/>
      <w:sz w:val="20"/>
      <w:szCs w:val="20"/>
    </w:rPr>
  </w:style>
  <w:style w:type="paragraph" w:customStyle="1" w:styleId="StyleSmall11pt">
    <w:name w:val="Style Small + 11 pt"/>
    <w:uiPriority w:val="99"/>
    <w:qFormat/>
    <w:rsid w:val="00204B3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04B3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04B3B"/>
    <w:rPr>
      <w:u w:val="single"/>
      <w:lang w:val="x-none" w:eastAsia="x-none"/>
    </w:rPr>
  </w:style>
  <w:style w:type="character" w:customStyle="1" w:styleId="StyleNormalFont11ptBoldUnderlineChar">
    <w:name w:val="Style Normal Font + 11 pt Bold Underline Char"/>
    <w:link w:val="StyleNormalFont11ptBoldUnderline"/>
    <w:locked/>
    <w:rsid w:val="00204B3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04B3B"/>
    <w:rPr>
      <w:b/>
      <w:bCs/>
      <w:u w:val="single"/>
      <w:lang w:val="x-none" w:eastAsia="x-none"/>
    </w:rPr>
  </w:style>
  <w:style w:type="paragraph" w:customStyle="1" w:styleId="Smallfont0">
    <w:name w:val="Smallfont"/>
    <w:basedOn w:val="Normal"/>
    <w:uiPriority w:val="99"/>
    <w:qFormat/>
    <w:rsid w:val="00204B3B"/>
    <w:rPr>
      <w:rFonts w:eastAsia="Times New Roman"/>
      <w:sz w:val="15"/>
    </w:rPr>
  </w:style>
  <w:style w:type="paragraph" w:customStyle="1" w:styleId="formatvorlage2">
    <w:name w:val="formatvorlage2"/>
    <w:basedOn w:val="Normal"/>
    <w:uiPriority w:val="99"/>
    <w:qFormat/>
    <w:rsid w:val="00204B3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04B3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04B3B"/>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204B3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04B3B"/>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204B3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04B3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204B3B"/>
    <w:pPr>
      <w:spacing w:before="100" w:beforeAutospacing="1" w:after="100" w:afterAutospacing="1"/>
    </w:pPr>
    <w:rPr>
      <w:rFonts w:eastAsia="Times New Roman"/>
      <w:sz w:val="24"/>
    </w:rPr>
  </w:style>
  <w:style w:type="paragraph" w:customStyle="1" w:styleId="i1">
    <w:name w:val="i1"/>
    <w:basedOn w:val="Normal"/>
    <w:uiPriority w:val="99"/>
    <w:qFormat/>
    <w:rsid w:val="00204B3B"/>
    <w:pPr>
      <w:spacing w:before="100" w:beforeAutospacing="1" w:after="100" w:afterAutospacing="1"/>
    </w:pPr>
    <w:rPr>
      <w:rFonts w:eastAsia="Times New Roman"/>
      <w:sz w:val="24"/>
    </w:rPr>
  </w:style>
  <w:style w:type="paragraph" w:customStyle="1" w:styleId="question">
    <w:name w:val="question"/>
    <w:basedOn w:val="Normal"/>
    <w:uiPriority w:val="99"/>
    <w:qFormat/>
    <w:rsid w:val="00204B3B"/>
    <w:pPr>
      <w:spacing w:before="100" w:beforeAutospacing="1" w:after="100" w:afterAutospacing="1"/>
    </w:pPr>
    <w:rPr>
      <w:rFonts w:eastAsia="Times New Roman"/>
      <w:sz w:val="24"/>
    </w:rPr>
  </w:style>
  <w:style w:type="paragraph" w:customStyle="1" w:styleId="bodycopy">
    <w:name w:val="bodycopy"/>
    <w:basedOn w:val="Normal"/>
    <w:uiPriority w:val="99"/>
    <w:qFormat/>
    <w:rsid w:val="00204B3B"/>
    <w:pPr>
      <w:spacing w:before="100" w:beforeAutospacing="1" w:after="100" w:afterAutospacing="1"/>
    </w:pPr>
    <w:rPr>
      <w:rFonts w:eastAsia="Times New Roman"/>
      <w:sz w:val="24"/>
    </w:rPr>
  </w:style>
  <w:style w:type="paragraph" w:customStyle="1" w:styleId="Fifth">
    <w:name w:val="Fifth"/>
    <w:basedOn w:val="Normal"/>
    <w:link w:val="FifthChar"/>
    <w:qFormat/>
    <w:rsid w:val="00204B3B"/>
    <w:rPr>
      <w:rFonts w:eastAsia="Calibri"/>
    </w:rPr>
  </w:style>
  <w:style w:type="paragraph" w:customStyle="1" w:styleId="NoteLevel22">
    <w:name w:val="Note Level 22"/>
    <w:basedOn w:val="Normal"/>
    <w:next w:val="Normal"/>
    <w:uiPriority w:val="99"/>
    <w:qFormat/>
    <w:rsid w:val="00204B3B"/>
    <w:pPr>
      <w:keepNext/>
      <w:ind w:left="288" w:right="288"/>
    </w:pPr>
    <w:rPr>
      <w:rFonts w:eastAsia="MS Gothic"/>
      <w:szCs w:val="20"/>
    </w:rPr>
  </w:style>
  <w:style w:type="paragraph" w:customStyle="1" w:styleId="wp-caption-text">
    <w:name w:val="wp-caption-text"/>
    <w:basedOn w:val="Normal"/>
    <w:qFormat/>
    <w:rsid w:val="00204B3B"/>
    <w:pPr>
      <w:spacing w:before="100" w:beforeAutospacing="1" w:after="100" w:afterAutospacing="1"/>
    </w:pPr>
    <w:rPr>
      <w:rFonts w:eastAsia="Times New Roman"/>
      <w:sz w:val="24"/>
    </w:rPr>
  </w:style>
  <w:style w:type="paragraph" w:customStyle="1" w:styleId="svarticle">
    <w:name w:val="svarticle"/>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04B3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04B3B"/>
    <w:pPr>
      <w:spacing w:before="100" w:beforeAutospacing="1" w:after="100" w:afterAutospacing="1"/>
    </w:pPr>
  </w:style>
  <w:style w:type="paragraph" w:customStyle="1" w:styleId="description">
    <w:name w:val="description"/>
    <w:basedOn w:val="Normal"/>
    <w:uiPriority w:val="99"/>
    <w:qFormat/>
    <w:rsid w:val="00204B3B"/>
    <w:pPr>
      <w:spacing w:before="100" w:beforeAutospacing="1" w:after="100" w:afterAutospacing="1"/>
    </w:pPr>
  </w:style>
  <w:style w:type="paragraph" w:customStyle="1" w:styleId="graf">
    <w:name w:val="graf"/>
    <w:basedOn w:val="Normal"/>
    <w:uiPriority w:val="99"/>
    <w:qFormat/>
    <w:rsid w:val="00204B3B"/>
    <w:pPr>
      <w:spacing w:before="100" w:beforeAutospacing="1" w:after="100" w:afterAutospacing="1"/>
    </w:pPr>
  </w:style>
  <w:style w:type="paragraph" w:customStyle="1" w:styleId="column">
    <w:name w:val="column"/>
    <w:basedOn w:val="Normal"/>
    <w:uiPriority w:val="99"/>
    <w:qFormat/>
    <w:rsid w:val="00204B3B"/>
    <w:pPr>
      <w:spacing w:before="100" w:beforeAutospacing="1" w:after="100" w:afterAutospacing="1"/>
    </w:pPr>
  </w:style>
  <w:style w:type="paragraph" w:customStyle="1" w:styleId="recirc-container">
    <w:name w:val="recirc-container"/>
    <w:basedOn w:val="Normal"/>
    <w:uiPriority w:val="99"/>
    <w:qFormat/>
    <w:rsid w:val="00204B3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04B3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04B3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04B3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04B3B"/>
    <w:rPr>
      <w:rFonts w:ascii="Georgia" w:hAnsi="Georgia" w:hint="default"/>
      <w:i/>
      <w:iCs/>
      <w:color w:val="808080"/>
    </w:rPr>
  </w:style>
  <w:style w:type="character" w:customStyle="1" w:styleId="cardchar00">
    <w:name w:val="cardchar0"/>
    <w:basedOn w:val="DefaultParagraphFont"/>
    <w:rsid w:val="00204B3B"/>
  </w:style>
  <w:style w:type="character" w:customStyle="1" w:styleId="UnderlineNon-bold">
    <w:name w:val="Underline Non - bold"/>
    <w:rsid w:val="00204B3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04B3B"/>
  </w:style>
  <w:style w:type="character" w:customStyle="1" w:styleId="StyleHeading4UnderlinedsmalltextGaramondChar">
    <w:name w:val="Style Heading 4Underlinedsmall text + Garamond Char"/>
    <w:link w:val="StyleHeading4UnderlinedsmalltextGaramond"/>
    <w:locked/>
    <w:rsid w:val="00204B3B"/>
    <w:rPr>
      <w:rFonts w:ascii="Calibri" w:hAnsi="Calibri" w:cs="Calibri"/>
      <w:sz w:val="22"/>
    </w:rPr>
  </w:style>
  <w:style w:type="character" w:customStyle="1" w:styleId="Heading5Char2">
    <w:name w:val="Heading 5 Char2"/>
    <w:rsid w:val="00204B3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04B3B"/>
    <w:rPr>
      <w:rFonts w:ascii="Arial" w:hAnsi="Arial" w:cs="Arial"/>
      <w:vanish/>
      <w:sz w:val="16"/>
      <w:szCs w:val="16"/>
    </w:rPr>
  </w:style>
  <w:style w:type="paragraph" w:styleId="z-TopofForm">
    <w:name w:val="HTML Top of Form"/>
    <w:basedOn w:val="Normal"/>
    <w:next w:val="Normal"/>
    <w:link w:val="z-TopofFormChar"/>
    <w:hidden/>
    <w:uiPriority w:val="99"/>
    <w:unhideWhenUsed/>
    <w:rsid w:val="00204B3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04B3B"/>
    <w:rPr>
      <w:rFonts w:ascii="Arial" w:hAnsi="Arial" w:cs="Arial"/>
      <w:vanish/>
      <w:sz w:val="16"/>
      <w:szCs w:val="16"/>
    </w:rPr>
  </w:style>
  <w:style w:type="character" w:customStyle="1" w:styleId="z-BottomofFormChar">
    <w:name w:val="z-Bottom of Form Char"/>
    <w:basedOn w:val="DefaultParagraphFont"/>
    <w:link w:val="z-BottomofForm"/>
    <w:uiPriority w:val="99"/>
    <w:rsid w:val="00204B3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04B3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04B3B"/>
    <w:rPr>
      <w:rFonts w:ascii="Arial" w:hAnsi="Arial" w:cs="Arial"/>
      <w:vanish/>
      <w:sz w:val="16"/>
      <w:szCs w:val="16"/>
    </w:rPr>
  </w:style>
  <w:style w:type="character" w:customStyle="1" w:styleId="Style2CharChar">
    <w:name w:val="Style2 Char Char"/>
    <w:rsid w:val="00204B3B"/>
    <w:rPr>
      <w:u w:val="thick"/>
      <w:lang w:val="en-US" w:eastAsia="en-US" w:bidi="ar-SA"/>
    </w:rPr>
  </w:style>
  <w:style w:type="character" w:customStyle="1" w:styleId="authordate1">
    <w:name w:val="authordate"/>
    <w:rsid w:val="00204B3B"/>
  </w:style>
  <w:style w:type="character" w:customStyle="1" w:styleId="underline0">
    <w:name w:val="%underline"/>
    <w:rsid w:val="00204B3B"/>
    <w:rPr>
      <w:rFonts w:ascii="Times New Roman" w:hAnsi="Times New Roman" w:cs="Times New Roman" w:hint="default"/>
      <w:strike w:val="0"/>
      <w:dstrike w:val="0"/>
      <w:sz w:val="16"/>
      <w:u w:val="none"/>
      <w:effect w:val="none"/>
    </w:rPr>
  </w:style>
  <w:style w:type="character" w:customStyle="1" w:styleId="AUNDERLINE0">
    <w:name w:val="AUNDERLINE"/>
    <w:qFormat/>
    <w:rsid w:val="00204B3B"/>
    <w:rPr>
      <w:rFonts w:ascii="Times New Roman" w:hAnsi="Times New Roman" w:cs="Times New Roman" w:hint="default"/>
      <w:sz w:val="20"/>
      <w:u w:val="single"/>
    </w:rPr>
  </w:style>
  <w:style w:type="character" w:customStyle="1" w:styleId="UnderlinedCharChar">
    <w:name w:val="Underlined Char Char"/>
    <w:rsid w:val="00204B3B"/>
    <w:rPr>
      <w:rFonts w:ascii="Garamond" w:hAnsi="Garamond" w:hint="default"/>
      <w:szCs w:val="28"/>
      <w:u w:val="single"/>
      <w:lang w:val="en-US" w:eastAsia="en-US" w:bidi="ar-SA"/>
    </w:rPr>
  </w:style>
  <w:style w:type="character" w:customStyle="1" w:styleId="slug-doi">
    <w:name w:val="slug-doi"/>
    <w:basedOn w:val="DefaultParagraphFont"/>
    <w:rsid w:val="00204B3B"/>
  </w:style>
  <w:style w:type="character" w:customStyle="1" w:styleId="af">
    <w:name w:val="af"/>
    <w:basedOn w:val="DefaultParagraphFont"/>
    <w:rsid w:val="00204B3B"/>
  </w:style>
  <w:style w:type="character" w:customStyle="1" w:styleId="ab">
    <w:name w:val="ab"/>
    <w:basedOn w:val="DefaultParagraphFont"/>
    <w:rsid w:val="00204B3B"/>
  </w:style>
  <w:style w:type="character" w:customStyle="1" w:styleId="em">
    <w:name w:val="em"/>
    <w:basedOn w:val="DefaultParagraphFont"/>
    <w:rsid w:val="00204B3B"/>
  </w:style>
  <w:style w:type="character" w:customStyle="1" w:styleId="au">
    <w:name w:val="au"/>
    <w:basedOn w:val="DefaultParagraphFont"/>
    <w:rsid w:val="00204B3B"/>
  </w:style>
  <w:style w:type="character" w:customStyle="1" w:styleId="ti">
    <w:name w:val="ti"/>
    <w:basedOn w:val="DefaultParagraphFont"/>
    <w:rsid w:val="00204B3B"/>
  </w:style>
  <w:style w:type="character" w:customStyle="1" w:styleId="subheadblue">
    <w:name w:val="subhead_blue"/>
    <w:basedOn w:val="DefaultParagraphFont"/>
    <w:rsid w:val="00204B3B"/>
  </w:style>
  <w:style w:type="character" w:customStyle="1" w:styleId="affiliation">
    <w:name w:val="affiliation"/>
    <w:basedOn w:val="DefaultParagraphFont"/>
    <w:rsid w:val="00204B3B"/>
  </w:style>
  <w:style w:type="character" w:customStyle="1" w:styleId="slug-doi-wrapper">
    <w:name w:val="slug-doi-wrapper"/>
    <w:basedOn w:val="DefaultParagraphFont"/>
    <w:rsid w:val="00204B3B"/>
  </w:style>
  <w:style w:type="character" w:customStyle="1" w:styleId="slug-metadata-noteahead-of-print">
    <w:name w:val="slug-metadata-note ahead-of-print"/>
    <w:basedOn w:val="DefaultParagraphFont"/>
    <w:rsid w:val="00204B3B"/>
  </w:style>
  <w:style w:type="character" w:customStyle="1" w:styleId="slug-ahead-of-print-date">
    <w:name w:val="slug-ahead-of-print-date"/>
    <w:basedOn w:val="DefaultParagraphFont"/>
    <w:rsid w:val="00204B3B"/>
  </w:style>
  <w:style w:type="character" w:customStyle="1" w:styleId="medium-bold">
    <w:name w:val="medium-bold"/>
    <w:basedOn w:val="DefaultParagraphFont"/>
    <w:rsid w:val="00204B3B"/>
  </w:style>
  <w:style w:type="character" w:customStyle="1" w:styleId="updated-short-citation">
    <w:name w:val="updated-short-citation"/>
    <w:basedOn w:val="DefaultParagraphFont"/>
    <w:rsid w:val="00204B3B"/>
  </w:style>
  <w:style w:type="character" w:customStyle="1" w:styleId="goohl0">
    <w:name w:val="goohl0"/>
    <w:basedOn w:val="DefaultParagraphFont"/>
    <w:rsid w:val="00204B3B"/>
  </w:style>
  <w:style w:type="character" w:customStyle="1" w:styleId="CharChar6">
    <w:name w:val="Char Char6"/>
    <w:rsid w:val="00204B3B"/>
    <w:rPr>
      <w:rFonts w:ascii="Arial" w:hAnsi="Arial" w:cs="Arial" w:hint="default"/>
      <w:bCs/>
      <w:sz w:val="16"/>
      <w:szCs w:val="26"/>
      <w:lang w:val="en-US" w:eastAsia="en-US" w:bidi="ar-SA"/>
    </w:rPr>
  </w:style>
  <w:style w:type="character" w:customStyle="1" w:styleId="TagCharChar1">
    <w:name w:val="Tag Char Char1"/>
    <w:rsid w:val="00204B3B"/>
    <w:rPr>
      <w:b/>
      <w:bCs w:val="0"/>
      <w:sz w:val="24"/>
      <w:szCs w:val="24"/>
      <w:lang w:val="en-US" w:eastAsia="en-US" w:bidi="ar-SA"/>
    </w:rPr>
  </w:style>
  <w:style w:type="character" w:customStyle="1" w:styleId="12TimesNewRoman">
    <w:name w:val="12 Times New Roman"/>
    <w:rsid w:val="00204B3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04B3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04B3B"/>
    <w:rPr>
      <w:rFonts w:ascii="Times New Roman" w:hAnsi="Times New Roman" w:cs="Times New Roman" w:hint="default"/>
      <w:strike w:val="0"/>
      <w:dstrike w:val="0"/>
      <w:sz w:val="14"/>
      <w:u w:val="none"/>
      <w:effect w:val="none"/>
    </w:rPr>
  </w:style>
  <w:style w:type="character" w:customStyle="1" w:styleId="F8-UnderlineBold">
    <w:name w:val="F8 - Underline/Bold"/>
    <w:rsid w:val="00204B3B"/>
    <w:rPr>
      <w:rFonts w:ascii="Times New Roman" w:hAnsi="Times New Roman" w:cs="Times New Roman" w:hint="default"/>
      <w:b/>
      <w:bCs w:val="0"/>
      <w:sz w:val="20"/>
      <w:u w:val="single"/>
    </w:rPr>
  </w:style>
  <w:style w:type="character" w:customStyle="1" w:styleId="F7-SmallFont">
    <w:name w:val="F7 - Small Font"/>
    <w:rsid w:val="00204B3B"/>
    <w:rPr>
      <w:rFonts w:ascii="Times New Roman" w:hAnsi="Times New Roman" w:cs="Times New Roman" w:hint="default"/>
      <w:sz w:val="14"/>
    </w:rPr>
  </w:style>
  <w:style w:type="character" w:customStyle="1" w:styleId="Brief-Bold">
    <w:name w:val="Brief - Bold"/>
    <w:rsid w:val="00204B3B"/>
    <w:rPr>
      <w:rFonts w:ascii="Times New Roman" w:hAnsi="Times New Roman" w:cs="Times New Roman" w:hint="default"/>
      <w:b/>
      <w:bCs w:val="0"/>
    </w:rPr>
  </w:style>
  <w:style w:type="character" w:customStyle="1" w:styleId="Card-Underline">
    <w:name w:val="Card - Underline"/>
    <w:rsid w:val="00204B3B"/>
    <w:rPr>
      <w:rFonts w:ascii="Times New Roman" w:hAnsi="Times New Roman" w:cs="Times New Roman" w:hint="default"/>
      <w:u w:val="single"/>
    </w:rPr>
  </w:style>
  <w:style w:type="character" w:customStyle="1" w:styleId="beriefunderline">
    <w:name w:val="berief = underline"/>
    <w:rsid w:val="00204B3B"/>
    <w:rPr>
      <w:rFonts w:ascii="Times New Roman" w:eastAsia="Times New Roman" w:hAnsi="Times New Roman" w:cs="Times New Roman" w:hint="default"/>
      <w:sz w:val="20"/>
      <w:u w:val="single"/>
    </w:rPr>
  </w:style>
  <w:style w:type="character" w:customStyle="1" w:styleId="BoldText10pt">
    <w:name w:val="Bold Text 10 pt"/>
    <w:rsid w:val="00204B3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04B3B"/>
    <w:rPr>
      <w:i/>
      <w:iCs w:val="0"/>
    </w:rPr>
  </w:style>
  <w:style w:type="character" w:customStyle="1" w:styleId="eoeaheader">
    <w:name w:val="eoea_header"/>
    <w:basedOn w:val="DefaultParagraphFont"/>
    <w:rsid w:val="00204B3B"/>
  </w:style>
  <w:style w:type="character" w:customStyle="1" w:styleId="SC4208902">
    <w:name w:val="SC.4.208902"/>
    <w:rsid w:val="00204B3B"/>
    <w:rPr>
      <w:rFonts w:ascii="Century" w:hAnsi="Century" w:cs="Century" w:hint="default"/>
      <w:color w:val="000000"/>
      <w:sz w:val="22"/>
      <w:szCs w:val="22"/>
    </w:rPr>
  </w:style>
  <w:style w:type="character" w:customStyle="1" w:styleId="SC4208915">
    <w:name w:val="SC.4.208915"/>
    <w:rsid w:val="00204B3B"/>
    <w:rPr>
      <w:rFonts w:ascii="Century" w:hAnsi="Century" w:cs="Century" w:hint="default"/>
      <w:color w:val="000000"/>
      <w:sz w:val="13"/>
      <w:szCs w:val="13"/>
    </w:rPr>
  </w:style>
  <w:style w:type="character" w:customStyle="1" w:styleId="SC273764">
    <w:name w:val="SC.2.73764"/>
    <w:rsid w:val="00204B3B"/>
    <w:rPr>
      <w:rFonts w:ascii="Century" w:hAnsi="Century" w:cs="Century" w:hint="default"/>
      <w:color w:val="000000"/>
      <w:sz w:val="72"/>
      <w:szCs w:val="72"/>
    </w:rPr>
  </w:style>
  <w:style w:type="character" w:customStyle="1" w:styleId="SC273779">
    <w:name w:val="SC.2.73779"/>
    <w:rsid w:val="00204B3B"/>
    <w:rPr>
      <w:rFonts w:ascii="Century" w:hAnsi="Century" w:cs="Century" w:hint="default"/>
      <w:color w:val="000000"/>
      <w:sz w:val="40"/>
      <w:szCs w:val="40"/>
    </w:rPr>
  </w:style>
  <w:style w:type="character" w:customStyle="1" w:styleId="SC273763">
    <w:name w:val="SC.2.73763"/>
    <w:rsid w:val="00204B3B"/>
    <w:rPr>
      <w:rFonts w:ascii="Century" w:hAnsi="Century" w:cs="Century" w:hint="default"/>
      <w:b/>
      <w:bCs/>
      <w:color w:val="000000"/>
    </w:rPr>
  </w:style>
  <w:style w:type="character" w:customStyle="1" w:styleId="SC4208910">
    <w:name w:val="SC.4.208910"/>
    <w:rsid w:val="00204B3B"/>
    <w:rPr>
      <w:rFonts w:ascii="Century" w:hAnsi="Century" w:cs="Century" w:hint="default"/>
      <w:color w:val="000000"/>
      <w:sz w:val="28"/>
      <w:szCs w:val="28"/>
    </w:rPr>
  </w:style>
  <w:style w:type="character" w:customStyle="1" w:styleId="SC4208911">
    <w:name w:val="SC.4.208911"/>
    <w:rsid w:val="00204B3B"/>
    <w:rPr>
      <w:rFonts w:ascii="Century" w:hAnsi="Century" w:cs="Century" w:hint="default"/>
      <w:color w:val="000000"/>
    </w:rPr>
  </w:style>
  <w:style w:type="character" w:customStyle="1" w:styleId="articlesubtitle">
    <w:name w:val="article_sub_title"/>
    <w:basedOn w:val="DefaultParagraphFont"/>
    <w:rsid w:val="00204B3B"/>
  </w:style>
  <w:style w:type="character" w:customStyle="1" w:styleId="newsdate2">
    <w:name w:val="news_date2"/>
    <w:basedOn w:val="DefaultParagraphFont"/>
    <w:rsid w:val="00204B3B"/>
  </w:style>
  <w:style w:type="character" w:customStyle="1" w:styleId="readarticleheader">
    <w:name w:val="readarticleheader"/>
    <w:basedOn w:val="DefaultParagraphFont"/>
    <w:rsid w:val="00204B3B"/>
  </w:style>
  <w:style w:type="character" w:customStyle="1" w:styleId="UnderlineChar20">
    <w:name w:val="Underline Char2"/>
    <w:rsid w:val="00204B3B"/>
    <w:rPr>
      <w:rFonts w:ascii="Trebuchet MS" w:hAnsi="Trebuchet MS" w:hint="default"/>
      <w:u w:val="thick"/>
      <w:lang w:val="en-US" w:eastAsia="zh-CN" w:bidi="ar-SA"/>
    </w:rPr>
  </w:style>
  <w:style w:type="character" w:customStyle="1" w:styleId="BoldUnderliningChar">
    <w:name w:val="Bold Underlining Char"/>
    <w:rsid w:val="00204B3B"/>
    <w:rPr>
      <w:rFonts w:ascii="Arial Narrow" w:eastAsia="Times New Roman" w:hAnsi="Arial Narrow" w:hint="default"/>
      <w:b/>
      <w:bCs w:val="0"/>
      <w:szCs w:val="24"/>
      <w:u w:val="single"/>
      <w:lang w:val="en-GB" w:eastAsia="en-US" w:bidi="ar-SA"/>
    </w:rPr>
  </w:style>
  <w:style w:type="character" w:customStyle="1" w:styleId="medium-normal1">
    <w:name w:val="medium-normal1"/>
    <w:rsid w:val="00204B3B"/>
    <w:rPr>
      <w:rFonts w:ascii="Arial" w:hAnsi="Arial" w:cs="Arial" w:hint="default"/>
      <w:b w:val="0"/>
      <w:bCs w:val="0"/>
      <w:i w:val="0"/>
      <w:iCs w:val="0"/>
      <w:sz w:val="20"/>
      <w:szCs w:val="20"/>
    </w:rPr>
  </w:style>
  <w:style w:type="character" w:customStyle="1" w:styleId="UnderlinedCardChar0">
    <w:name w:val="Underlined Card Char"/>
    <w:rsid w:val="00204B3B"/>
    <w:rPr>
      <w:rFonts w:ascii="Palatino Linotype" w:hAnsi="Palatino Linotype" w:hint="default"/>
      <w:u w:val="single"/>
      <w:lang w:val="en-US" w:eastAsia="en-US" w:bidi="ar-SA"/>
    </w:rPr>
  </w:style>
  <w:style w:type="character" w:customStyle="1" w:styleId="char">
    <w:name w:val="char"/>
    <w:basedOn w:val="DefaultParagraphFont"/>
    <w:rsid w:val="00204B3B"/>
  </w:style>
  <w:style w:type="character" w:customStyle="1" w:styleId="UnderlineCharCharCharCharCharChar">
    <w:name w:val="Underline Char Char Char Char Char Char"/>
    <w:rsid w:val="00204B3B"/>
    <w:rPr>
      <w:rFonts w:ascii="Arial Narrow" w:hAnsi="Arial Narrow" w:hint="default"/>
      <w:szCs w:val="24"/>
      <w:u w:val="single"/>
      <w:lang w:val="en-US" w:eastAsia="en-US" w:bidi="ar-SA"/>
    </w:rPr>
  </w:style>
  <w:style w:type="character" w:customStyle="1" w:styleId="klink">
    <w:name w:val="klink"/>
    <w:basedOn w:val="DefaultParagraphFont"/>
    <w:rsid w:val="00204B3B"/>
  </w:style>
  <w:style w:type="character" w:customStyle="1" w:styleId="date10">
    <w:name w:val="date1"/>
    <w:basedOn w:val="DefaultParagraphFont"/>
    <w:rsid w:val="00204B3B"/>
  </w:style>
  <w:style w:type="character" w:customStyle="1" w:styleId="bolding1">
    <w:name w:val="bolding1"/>
    <w:rsid w:val="00204B3B"/>
    <w:rPr>
      <w:b/>
      <w:bCs/>
    </w:rPr>
  </w:style>
  <w:style w:type="character" w:customStyle="1" w:styleId="bookoptions1">
    <w:name w:val="book_options1"/>
    <w:rsid w:val="00204B3B"/>
    <w:rPr>
      <w:b/>
      <w:bCs/>
      <w:color w:val="333366"/>
    </w:rPr>
  </w:style>
  <w:style w:type="character" w:customStyle="1" w:styleId="descriptionblock">
    <w:name w:val="description block"/>
    <w:basedOn w:val="DefaultParagraphFont"/>
    <w:rsid w:val="00204B3B"/>
  </w:style>
  <w:style w:type="character" w:customStyle="1" w:styleId="detailsboxblock">
    <w:name w:val="detailsbox block"/>
    <w:basedOn w:val="DefaultParagraphFont"/>
    <w:rsid w:val="00204B3B"/>
  </w:style>
  <w:style w:type="character" w:customStyle="1" w:styleId="Char3">
    <w:name w:val="Char3"/>
    <w:rsid w:val="00204B3B"/>
    <w:rPr>
      <w:rFonts w:ascii="Arial" w:hAnsi="Arial" w:cs="Arial" w:hint="default"/>
      <w:bCs/>
      <w:u w:val="thick"/>
      <w:lang w:val="en-US" w:eastAsia="en-US" w:bidi="ar-SA"/>
    </w:rPr>
  </w:style>
  <w:style w:type="character" w:customStyle="1" w:styleId="texto11">
    <w:name w:val="texto11"/>
    <w:rsid w:val="00204B3B"/>
    <w:rPr>
      <w:rFonts w:ascii="Arial" w:hAnsi="Arial" w:cs="Arial" w:hint="default"/>
      <w:b w:val="0"/>
      <w:bCs w:val="0"/>
      <w:i w:val="0"/>
      <w:iCs w:val="0"/>
      <w:caps w:val="0"/>
      <w:color w:val="000000"/>
      <w:sz w:val="26"/>
      <w:szCs w:val="26"/>
    </w:rPr>
  </w:style>
  <w:style w:type="character" w:customStyle="1" w:styleId="CardTagChar">
    <w:name w:val="Card Tag Char"/>
    <w:rsid w:val="00204B3B"/>
    <w:rPr>
      <w:rFonts w:ascii="Arial Narrow" w:hAnsi="Arial Narrow" w:hint="default"/>
      <w:b/>
      <w:bCs w:val="0"/>
      <w:sz w:val="24"/>
      <w:szCs w:val="24"/>
      <w:lang w:val="en-US" w:eastAsia="en-US" w:bidi="ar-SA"/>
    </w:rPr>
  </w:style>
  <w:style w:type="character" w:customStyle="1" w:styleId="DebateCiteCharCharChar">
    <w:name w:val="Debate Cite Char Char Char"/>
    <w:rsid w:val="00204B3B"/>
    <w:rPr>
      <w:b/>
      <w:bCs w:val="0"/>
      <w:sz w:val="32"/>
      <w:szCs w:val="32"/>
      <w:lang w:val="en-US" w:eastAsia="en-US" w:bidi="ar-SA"/>
    </w:rPr>
  </w:style>
  <w:style w:type="character" w:customStyle="1" w:styleId="TagChar3">
    <w:name w:val="Tag Char3"/>
    <w:rsid w:val="00204B3B"/>
    <w:rPr>
      <w:rFonts w:ascii="Palatino Linotype" w:hAnsi="Palatino Linotype" w:hint="default"/>
      <w:b/>
      <w:bCs w:val="0"/>
      <w:sz w:val="24"/>
      <w:szCs w:val="24"/>
      <w:lang w:val="en-US" w:eastAsia="en-US" w:bidi="ar-SA"/>
    </w:rPr>
  </w:style>
  <w:style w:type="character" w:customStyle="1" w:styleId="TagandCiteChar">
    <w:name w:val="Tag and Cite Char"/>
    <w:rsid w:val="00204B3B"/>
    <w:rPr>
      <w:color w:val="333333"/>
      <w:sz w:val="22"/>
      <w:szCs w:val="22"/>
      <w:lang w:val="en-US" w:eastAsia="en-US" w:bidi="ar-SA"/>
    </w:rPr>
  </w:style>
  <w:style w:type="character" w:customStyle="1" w:styleId="Style10ptBold">
    <w:name w:val="Style 10 pt Bold"/>
    <w:rsid w:val="00204B3B"/>
    <w:rPr>
      <w:b/>
      <w:bCs/>
      <w:sz w:val="20"/>
    </w:rPr>
  </w:style>
  <w:style w:type="character" w:customStyle="1" w:styleId="text9">
    <w:name w:val="text9"/>
    <w:basedOn w:val="DefaultParagraphFont"/>
    <w:rsid w:val="00204B3B"/>
  </w:style>
  <w:style w:type="character" w:customStyle="1" w:styleId="text21">
    <w:name w:val="text21"/>
    <w:basedOn w:val="DefaultParagraphFont"/>
    <w:rsid w:val="00204B3B"/>
  </w:style>
  <w:style w:type="character" w:customStyle="1" w:styleId="text19">
    <w:name w:val="text19"/>
    <w:basedOn w:val="DefaultParagraphFont"/>
    <w:rsid w:val="00204B3B"/>
  </w:style>
  <w:style w:type="character" w:customStyle="1" w:styleId="term2">
    <w:name w:val="term2"/>
    <w:rsid w:val="00204B3B"/>
    <w:rPr>
      <w:b/>
      <w:bCs/>
    </w:rPr>
  </w:style>
  <w:style w:type="character" w:customStyle="1" w:styleId="pmterms12">
    <w:name w:val="pmterms12"/>
    <w:rsid w:val="00204B3B"/>
    <w:rPr>
      <w:b/>
      <w:bCs/>
      <w:i w:val="0"/>
      <w:iCs w:val="0"/>
      <w:color w:val="000000"/>
    </w:rPr>
  </w:style>
  <w:style w:type="character" w:customStyle="1" w:styleId="ToReadChar">
    <w:name w:val="To Read Char"/>
    <w:rsid w:val="00204B3B"/>
    <w:rPr>
      <w:rFonts w:ascii="Verdana" w:hAnsi="Verdana" w:hint="default"/>
      <w:b/>
      <w:bCs w:val="0"/>
      <w:szCs w:val="24"/>
      <w:u w:val="single"/>
      <w:lang w:val="en-US" w:eastAsia="en-US" w:bidi="ar-SA"/>
    </w:rPr>
  </w:style>
  <w:style w:type="character" w:customStyle="1" w:styleId="ToReadCharChar">
    <w:name w:val="To Read Char Char"/>
    <w:rsid w:val="00204B3B"/>
    <w:rPr>
      <w:rFonts w:ascii="Verdana" w:hAnsi="Verdana" w:hint="default"/>
      <w:b/>
      <w:bCs w:val="0"/>
      <w:szCs w:val="24"/>
      <w:u w:val="single"/>
      <w:lang w:val="en-US" w:eastAsia="en-US" w:bidi="ar-SA"/>
    </w:rPr>
  </w:style>
  <w:style w:type="character" w:customStyle="1" w:styleId="bio">
    <w:name w:val="bio"/>
    <w:basedOn w:val="DefaultParagraphFont"/>
    <w:rsid w:val="00204B3B"/>
  </w:style>
  <w:style w:type="character" w:customStyle="1" w:styleId="storytextstyle">
    <w:name w:val="storytextstyle"/>
    <w:basedOn w:val="DefaultParagraphFont"/>
    <w:rsid w:val="00204B3B"/>
  </w:style>
  <w:style w:type="character" w:customStyle="1" w:styleId="cardunderlinedCharChar">
    <w:name w:val="card underlined Char Char"/>
    <w:rsid w:val="00204B3B"/>
    <w:rPr>
      <w:rFonts w:ascii="Arial" w:hAnsi="Arial" w:cs="Arial" w:hint="default"/>
      <w:sz w:val="22"/>
      <w:szCs w:val="24"/>
      <w:u w:val="single"/>
      <w:lang w:val="en-US" w:eastAsia="en-US" w:bidi="ar-SA"/>
    </w:rPr>
  </w:style>
  <w:style w:type="character" w:customStyle="1" w:styleId="Style2Char0">
    <w:name w:val="Style2 Char"/>
    <w:rsid w:val="00204B3B"/>
    <w:rPr>
      <w:rFonts w:ascii="Book Antiqua" w:hAnsi="Book Antiqua" w:hint="default"/>
      <w:u w:val="thick"/>
      <w:lang w:val="en-US" w:eastAsia="en-US" w:bidi="ar-SA"/>
    </w:rPr>
  </w:style>
  <w:style w:type="character" w:customStyle="1" w:styleId="Style2Char1">
    <w:name w:val="Style2 Char1"/>
    <w:rsid w:val="00204B3B"/>
    <w:rPr>
      <w:rFonts w:ascii="Book Antiqua" w:hAnsi="Book Antiqua" w:hint="default"/>
      <w:szCs w:val="24"/>
      <w:u w:val="thick"/>
      <w:lang w:val="en-US" w:eastAsia="en-US" w:bidi="ar-SA"/>
    </w:rPr>
  </w:style>
  <w:style w:type="character" w:customStyle="1" w:styleId="articlehead21">
    <w:name w:val="articlehead21"/>
    <w:rsid w:val="00204B3B"/>
    <w:rPr>
      <w:rFonts w:ascii="Arial" w:hAnsi="Arial" w:cs="Arial" w:hint="default"/>
      <w:b/>
      <w:bCs/>
      <w:color w:val="660000"/>
      <w:sz w:val="20"/>
      <w:szCs w:val="20"/>
    </w:rPr>
  </w:style>
  <w:style w:type="character" w:customStyle="1" w:styleId="TagCiteChar1">
    <w:name w:val="Tag/Cite Char1"/>
    <w:rsid w:val="00204B3B"/>
    <w:rPr>
      <w:b/>
      <w:bCs w:val="0"/>
      <w:lang w:val="en-US" w:eastAsia="en-US" w:bidi="ar-SA"/>
    </w:rPr>
  </w:style>
  <w:style w:type="character" w:customStyle="1" w:styleId="goohl2">
    <w:name w:val="goohl2"/>
    <w:basedOn w:val="DefaultParagraphFont"/>
    <w:rsid w:val="00204B3B"/>
  </w:style>
  <w:style w:type="character" w:customStyle="1" w:styleId="CardCharChar0">
    <w:name w:val="Card Char Char"/>
    <w:rsid w:val="00204B3B"/>
    <w:rPr>
      <w:lang w:val="en-US" w:eastAsia="en-US" w:bidi="ar-SA"/>
    </w:rPr>
  </w:style>
  <w:style w:type="character" w:customStyle="1" w:styleId="BriefTitle1Char">
    <w:name w:val="Brief Title 1 Char"/>
    <w:rsid w:val="00204B3B"/>
    <w:rPr>
      <w:b/>
      <w:bCs w:val="0"/>
      <w:u w:val="single"/>
      <w:lang w:val="en-US" w:eastAsia="en-US" w:bidi="ar-SA"/>
    </w:rPr>
  </w:style>
  <w:style w:type="character" w:customStyle="1" w:styleId="TagCiteCharChar">
    <w:name w:val="Tag/Cite Char Char"/>
    <w:rsid w:val="00204B3B"/>
    <w:rPr>
      <w:b/>
      <w:bCs w:val="0"/>
      <w:lang w:val="en-US" w:eastAsia="en-US" w:bidi="ar-SA"/>
    </w:rPr>
  </w:style>
  <w:style w:type="character" w:customStyle="1" w:styleId="btx">
    <w:name w:val="btx"/>
    <w:basedOn w:val="DefaultParagraphFont"/>
    <w:rsid w:val="00204B3B"/>
  </w:style>
  <w:style w:type="character" w:customStyle="1" w:styleId="CardChar10">
    <w:name w:val="Card Char1"/>
    <w:rsid w:val="00204B3B"/>
    <w:rPr>
      <w:lang w:val="en-US" w:eastAsia="en-US" w:bidi="ar-SA"/>
    </w:rPr>
  </w:style>
  <w:style w:type="character" w:customStyle="1" w:styleId="prodgeneral1">
    <w:name w:val="prodgeneral1"/>
    <w:rsid w:val="00204B3B"/>
    <w:rPr>
      <w:rFonts w:ascii="Verdana" w:hAnsi="Verdana" w:hint="default"/>
      <w:b w:val="0"/>
      <w:bCs w:val="0"/>
      <w:caps w:val="0"/>
      <w:color w:val="000000"/>
      <w:spacing w:val="0"/>
      <w:sz w:val="16"/>
      <w:szCs w:val="16"/>
    </w:rPr>
  </w:style>
  <w:style w:type="character" w:customStyle="1" w:styleId="summary1">
    <w:name w:val="summary1"/>
    <w:rsid w:val="00204B3B"/>
    <w:rPr>
      <w:rFonts w:ascii="Arial" w:hAnsi="Arial" w:cs="Arial" w:hint="default"/>
      <w:sz w:val="18"/>
      <w:szCs w:val="18"/>
    </w:rPr>
  </w:style>
  <w:style w:type="character" w:customStyle="1" w:styleId="text3">
    <w:name w:val="text3"/>
    <w:basedOn w:val="DefaultParagraphFont"/>
    <w:rsid w:val="00204B3B"/>
  </w:style>
  <w:style w:type="character" w:customStyle="1" w:styleId="cardtextsmallChar">
    <w:name w:val="card text small Char"/>
    <w:rsid w:val="00204B3B"/>
    <w:rPr>
      <w:rFonts w:ascii="Arial Narrow" w:hAnsi="Arial Narrow" w:hint="default"/>
      <w:sz w:val="16"/>
      <w:szCs w:val="24"/>
      <w:lang w:val="en-US" w:eastAsia="en-US" w:bidi="ar-SA"/>
    </w:rPr>
  </w:style>
  <w:style w:type="character" w:customStyle="1" w:styleId="countrytitle1">
    <w:name w:val="countrytitle1"/>
    <w:rsid w:val="00204B3B"/>
    <w:rPr>
      <w:rFonts w:ascii="Verdana" w:hAnsi="Verdana" w:hint="default"/>
      <w:b/>
      <w:bCs/>
      <w:color w:val="293643"/>
      <w:sz w:val="24"/>
      <w:szCs w:val="24"/>
    </w:rPr>
  </w:style>
  <w:style w:type="character" w:customStyle="1" w:styleId="storyheader1">
    <w:name w:val="storyheader1"/>
    <w:rsid w:val="00204B3B"/>
    <w:rPr>
      <w:rFonts w:ascii="Verdana" w:hAnsi="Verdana" w:hint="default"/>
      <w:b/>
      <w:bCs/>
      <w:color w:val="000000"/>
      <w:sz w:val="21"/>
      <w:szCs w:val="21"/>
    </w:rPr>
  </w:style>
  <w:style w:type="character" w:customStyle="1" w:styleId="cardunderlinedChar0">
    <w:name w:val="card underlined Char"/>
    <w:rsid w:val="00204B3B"/>
    <w:rPr>
      <w:rFonts w:ascii="Arial" w:hAnsi="Arial" w:cs="Arial" w:hint="default"/>
      <w:sz w:val="22"/>
      <w:szCs w:val="24"/>
      <w:u w:val="single"/>
      <w:lang w:val="en-US" w:eastAsia="en-US" w:bidi="ar-SA"/>
    </w:rPr>
  </w:style>
  <w:style w:type="character" w:customStyle="1" w:styleId="article1">
    <w:name w:val="article1"/>
    <w:rsid w:val="00204B3B"/>
    <w:rPr>
      <w:rFonts w:ascii="Verdana" w:hAnsi="Verdana" w:hint="default"/>
      <w:color w:val="333333"/>
      <w:sz w:val="16"/>
      <w:szCs w:val="16"/>
    </w:rPr>
  </w:style>
  <w:style w:type="character" w:customStyle="1" w:styleId="story-posted-date1">
    <w:name w:val="story-posted-date1"/>
    <w:rsid w:val="00204B3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04B3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04B3B"/>
  </w:style>
  <w:style w:type="character" w:customStyle="1" w:styleId="textmedium">
    <w:name w:val="textmedium"/>
    <w:basedOn w:val="DefaultParagraphFont"/>
    <w:rsid w:val="00204B3B"/>
  </w:style>
  <w:style w:type="character" w:customStyle="1" w:styleId="citation1">
    <w:name w:val="citation1"/>
    <w:rsid w:val="00204B3B"/>
    <w:rPr>
      <w:rFonts w:ascii="Verdana" w:hAnsi="Verdana" w:hint="default"/>
      <w:sz w:val="17"/>
      <w:szCs w:val="17"/>
    </w:rPr>
  </w:style>
  <w:style w:type="character" w:customStyle="1" w:styleId="hithighlite">
    <w:name w:val="hithighlite"/>
    <w:basedOn w:val="DefaultParagraphFont"/>
    <w:rsid w:val="00204B3B"/>
  </w:style>
  <w:style w:type="character" w:customStyle="1" w:styleId="articlecontent">
    <w:name w:val="articlecontent"/>
    <w:basedOn w:val="DefaultParagraphFont"/>
    <w:rsid w:val="00204B3B"/>
  </w:style>
  <w:style w:type="character" w:customStyle="1" w:styleId="fource1">
    <w:name w:val="fource1"/>
    <w:rsid w:val="00204B3B"/>
    <w:rPr>
      <w:sz w:val="34"/>
      <w:szCs w:val="34"/>
    </w:rPr>
  </w:style>
  <w:style w:type="character" w:customStyle="1" w:styleId="LanguageStrikeChar">
    <w:name w:val="Language Strike Char"/>
    <w:rsid w:val="00204B3B"/>
    <w:rPr>
      <w:rFonts w:ascii="Arial Narrow" w:hAnsi="Arial Narrow" w:hint="default"/>
      <w:strike/>
      <w:szCs w:val="24"/>
      <w:lang w:val="en-US" w:eastAsia="en-US" w:bidi="ar-SA"/>
    </w:rPr>
  </w:style>
  <w:style w:type="character" w:customStyle="1" w:styleId="normal11">
    <w:name w:val="normal1"/>
    <w:basedOn w:val="DefaultParagraphFont"/>
    <w:rsid w:val="00204B3B"/>
  </w:style>
  <w:style w:type="character" w:customStyle="1" w:styleId="ds">
    <w:name w:val="ds"/>
    <w:basedOn w:val="DefaultParagraphFont"/>
    <w:rsid w:val="00204B3B"/>
  </w:style>
  <w:style w:type="character" w:customStyle="1" w:styleId="UnderliningChar1">
    <w:name w:val="Underlining Char1"/>
    <w:rsid w:val="00204B3B"/>
    <w:rPr>
      <w:rFonts w:ascii="Arial Narrow" w:hAnsi="Arial Narrow" w:hint="default"/>
      <w:szCs w:val="24"/>
      <w:u w:val="single"/>
      <w:lang w:val="en-US" w:eastAsia="en-US" w:bidi="ar-SA"/>
    </w:rPr>
  </w:style>
  <w:style w:type="character" w:customStyle="1" w:styleId="UnderliningChar2">
    <w:name w:val="Underlining Char2"/>
    <w:rsid w:val="00204B3B"/>
    <w:rPr>
      <w:rFonts w:ascii="Arial Narrow" w:hAnsi="Arial Narrow" w:hint="default"/>
      <w:szCs w:val="24"/>
      <w:u w:val="single"/>
      <w:lang w:val="en-US" w:eastAsia="en-US" w:bidi="ar-SA"/>
    </w:rPr>
  </w:style>
  <w:style w:type="character" w:customStyle="1" w:styleId="MicroTextChar1">
    <w:name w:val="MicroText Char1"/>
    <w:rsid w:val="00204B3B"/>
    <w:rPr>
      <w:rFonts w:ascii="Arial Narrow" w:hAnsi="Arial Narrow" w:hint="default"/>
      <w:sz w:val="12"/>
      <w:szCs w:val="24"/>
      <w:lang w:val="en-US" w:eastAsia="en-US" w:bidi="ar-SA"/>
    </w:rPr>
  </w:style>
  <w:style w:type="character" w:customStyle="1" w:styleId="DefaultPara">
    <w:name w:val="Default Para"/>
    <w:rsid w:val="00204B3B"/>
    <w:rPr>
      <w:sz w:val="20"/>
    </w:rPr>
  </w:style>
  <w:style w:type="character" w:customStyle="1" w:styleId="SYSHYPERTEXT">
    <w:name w:val="SYS_HYPERTEXT"/>
    <w:rsid w:val="00204B3B"/>
    <w:rPr>
      <w:color w:val="0000FF"/>
      <w:u w:val="single"/>
    </w:rPr>
  </w:style>
  <w:style w:type="character" w:customStyle="1" w:styleId="Hyperlink1">
    <w:name w:val="Hyperlink1"/>
    <w:rsid w:val="00204B3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04B3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04B3B"/>
    <w:rPr>
      <w:rFonts w:ascii="Arial Narrow" w:hAnsi="Arial Narrow" w:hint="default"/>
      <w:noProof w:val="0"/>
      <w:szCs w:val="24"/>
      <w:u w:val="single"/>
      <w:lang w:val="en-US" w:eastAsia="en-US" w:bidi="ar-SA"/>
    </w:rPr>
  </w:style>
  <w:style w:type="character" w:customStyle="1" w:styleId="BlockHeading1Char">
    <w:name w:val="Block Heading 1 Char"/>
    <w:rsid w:val="00204B3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04B3B"/>
    <w:rPr>
      <w:b/>
      <w:bCs w:val="0"/>
      <w:sz w:val="24"/>
      <w:szCs w:val="24"/>
      <w:u w:val="single"/>
      <w:lang w:val="en-US" w:eastAsia="en-US" w:bidi="ar-SA"/>
    </w:rPr>
  </w:style>
  <w:style w:type="character" w:customStyle="1" w:styleId="StyleTagTimesNewRomanChar">
    <w:name w:val="Style Tag + Times New Roman Char"/>
    <w:rsid w:val="00204B3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04B3B"/>
    <w:rPr>
      <w:rFonts w:ascii="Arial Narrow" w:hAnsi="Arial Narrow" w:cs="Arial" w:hint="default"/>
      <w:b/>
      <w:bCs/>
      <w:iCs/>
      <w:sz w:val="24"/>
      <w:szCs w:val="28"/>
      <w:lang w:val="en-US" w:eastAsia="en-US" w:bidi="ar-SA"/>
    </w:rPr>
  </w:style>
  <w:style w:type="character" w:customStyle="1" w:styleId="UnderliningCharChar">
    <w:name w:val="Underlining Char Char"/>
    <w:rsid w:val="00204B3B"/>
    <w:rPr>
      <w:rFonts w:ascii="Arial Narrow" w:hAnsi="Arial Narrow" w:hint="default"/>
      <w:szCs w:val="24"/>
      <w:u w:val="single"/>
      <w:lang w:val="en-US" w:eastAsia="en-US" w:bidi="ar-SA"/>
    </w:rPr>
  </w:style>
  <w:style w:type="character" w:customStyle="1" w:styleId="StyleArialNarrow12ptBold">
    <w:name w:val="Style Arial Narrow 12 pt Bold"/>
    <w:rsid w:val="00204B3B"/>
    <w:rPr>
      <w:rFonts w:ascii="Arial Narrow" w:hAnsi="Arial Narrow" w:hint="default"/>
      <w:b/>
      <w:bCs/>
      <w:sz w:val="24"/>
    </w:rPr>
  </w:style>
  <w:style w:type="character" w:customStyle="1" w:styleId="Style1CharChar">
    <w:name w:val="Style1 Char Char"/>
    <w:rsid w:val="00204B3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04B3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04B3B"/>
    <w:rPr>
      <w:noProof w:val="0"/>
      <w:u w:val="single"/>
      <w:lang w:val="en-US" w:eastAsia="en-US" w:bidi="ar-SA"/>
    </w:rPr>
  </w:style>
  <w:style w:type="character" w:customStyle="1" w:styleId="UnderlinedCharChar1">
    <w:name w:val="Underlined Char Char1"/>
    <w:rsid w:val="00204B3B"/>
    <w:rPr>
      <w:rFonts w:ascii="Bell MT" w:eastAsia="Times New Roman" w:hAnsi="Bell MT" w:hint="default"/>
      <w:bCs/>
      <w:iCs/>
      <w:sz w:val="22"/>
      <w:u w:val="single"/>
    </w:rPr>
  </w:style>
  <w:style w:type="character" w:customStyle="1" w:styleId="Heading2CharChar2">
    <w:name w:val="Heading 2 Char Char2"/>
    <w:rsid w:val="00204B3B"/>
    <w:rPr>
      <w:rFonts w:ascii="Arial" w:hAnsi="Arial" w:cs="Arial" w:hint="default"/>
      <w:b/>
      <w:bCs/>
      <w:iCs/>
      <w:sz w:val="22"/>
      <w:szCs w:val="28"/>
      <w:lang w:val="en-US" w:eastAsia="en-US" w:bidi="ar-SA"/>
    </w:rPr>
  </w:style>
  <w:style w:type="character" w:customStyle="1" w:styleId="doctitle">
    <w:name w:val="doctitle"/>
    <w:rsid w:val="00204B3B"/>
  </w:style>
  <w:style w:type="character" w:customStyle="1" w:styleId="cardtext-underlined0">
    <w:name w:val="card text- underlined"/>
    <w:rsid w:val="00204B3B"/>
    <w:rPr>
      <w:rFonts w:ascii="Garamond" w:hAnsi="Garamond" w:hint="default"/>
      <w:u w:val="single"/>
    </w:rPr>
  </w:style>
  <w:style w:type="character" w:customStyle="1" w:styleId="BodyText1">
    <w:name w:val="Body Text1"/>
    <w:basedOn w:val="DefaultParagraphFont"/>
    <w:rsid w:val="00204B3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04B3B"/>
  </w:style>
  <w:style w:type="character" w:customStyle="1" w:styleId="BriefTitleChar">
    <w:name w:val="Brief Title Char"/>
    <w:basedOn w:val="DefaultParagraphFont"/>
    <w:rsid w:val="00204B3B"/>
    <w:rPr>
      <w:b/>
      <w:bCs w:val="0"/>
      <w:sz w:val="24"/>
      <w:szCs w:val="24"/>
      <w:u w:val="single"/>
      <w:lang w:val="en-US" w:eastAsia="en-US" w:bidi="ar-SA"/>
    </w:rPr>
  </w:style>
  <w:style w:type="character" w:customStyle="1" w:styleId="BriefTitle2Char">
    <w:name w:val="Brief Title 2 Char"/>
    <w:basedOn w:val="BriefTitleChar"/>
    <w:rsid w:val="00204B3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04B3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04B3B"/>
    <w:rPr>
      <w:rFonts w:ascii="Georgia" w:hAnsi="Georgia" w:hint="default"/>
      <w:b/>
      <w:bCs w:val="0"/>
      <w:sz w:val="24"/>
    </w:rPr>
  </w:style>
  <w:style w:type="character" w:customStyle="1" w:styleId="Emphasis20">
    <w:name w:val="Emphasis 2"/>
    <w:uiPriority w:val="1"/>
    <w:qFormat/>
    <w:rsid w:val="00204B3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04B3B"/>
    <w:rPr>
      <w:rFonts w:ascii="AGaramond" w:hAnsi="AGaramond" w:cs="AGaramond" w:hint="default"/>
      <w:color w:val="211D1E"/>
      <w:sz w:val="14"/>
      <w:szCs w:val="14"/>
    </w:rPr>
  </w:style>
  <w:style w:type="character" w:customStyle="1" w:styleId="CharacterStyle2">
    <w:name w:val="Character Style 2"/>
    <w:uiPriority w:val="99"/>
    <w:rsid w:val="00204B3B"/>
    <w:rPr>
      <w:sz w:val="20"/>
      <w:szCs w:val="20"/>
    </w:rPr>
  </w:style>
  <w:style w:type="character" w:customStyle="1" w:styleId="cross-head">
    <w:name w:val="cross-head"/>
    <w:rsid w:val="00204B3B"/>
  </w:style>
  <w:style w:type="character" w:customStyle="1" w:styleId="dateline">
    <w:name w:val="dateline"/>
    <w:rsid w:val="00204B3B"/>
  </w:style>
  <w:style w:type="character" w:customStyle="1" w:styleId="Subtitle1">
    <w:name w:val="Subtitle1"/>
    <w:rsid w:val="00204B3B"/>
  </w:style>
  <w:style w:type="character" w:customStyle="1" w:styleId="metaorigin">
    <w:name w:val="meta_origin"/>
    <w:rsid w:val="00204B3B"/>
  </w:style>
  <w:style w:type="character" w:customStyle="1" w:styleId="mandelbrotrefrag">
    <w:name w:val="mandelbrot_refrag"/>
    <w:rsid w:val="00204B3B"/>
  </w:style>
  <w:style w:type="character" w:customStyle="1" w:styleId="eminfo">
    <w:name w:val="eminfo"/>
    <w:rsid w:val="00204B3B"/>
  </w:style>
  <w:style w:type="character" w:customStyle="1" w:styleId="emhighlight">
    <w:name w:val="emhighlight"/>
    <w:rsid w:val="00204B3B"/>
  </w:style>
  <w:style w:type="character" w:customStyle="1" w:styleId="name">
    <w:name w:val="name"/>
    <w:rsid w:val="00204B3B"/>
  </w:style>
  <w:style w:type="character" w:customStyle="1" w:styleId="tkrname">
    <w:name w:val="tkrname"/>
    <w:rsid w:val="00204B3B"/>
  </w:style>
  <w:style w:type="character" w:customStyle="1" w:styleId="tkrchange">
    <w:name w:val="tkrchange"/>
    <w:rsid w:val="00204B3B"/>
  </w:style>
  <w:style w:type="character" w:customStyle="1" w:styleId="source-org">
    <w:name w:val="source-org"/>
    <w:rsid w:val="00204B3B"/>
  </w:style>
  <w:style w:type="character" w:customStyle="1" w:styleId="updated">
    <w:name w:val="updated"/>
    <w:rsid w:val="00204B3B"/>
  </w:style>
  <w:style w:type="character" w:customStyle="1" w:styleId="last">
    <w:name w:val="last"/>
    <w:rsid w:val="00204B3B"/>
  </w:style>
  <w:style w:type="character" w:customStyle="1" w:styleId="Style11ptBoldUnderline1">
    <w:name w:val="Style 11 pt Bold Underline1"/>
    <w:rsid w:val="00204B3B"/>
    <w:rPr>
      <w:b/>
      <w:bCs/>
      <w:sz w:val="20"/>
      <w:u w:val="single"/>
    </w:rPr>
  </w:style>
  <w:style w:type="character" w:customStyle="1" w:styleId="StyleStyleunderlineBold11pt">
    <w:name w:val="Style Style underline + Bold + 11 pt"/>
    <w:rsid w:val="00204B3B"/>
    <w:rPr>
      <w:bCs/>
      <w:sz w:val="20"/>
      <w:u w:val="single"/>
    </w:rPr>
  </w:style>
  <w:style w:type="character" w:customStyle="1" w:styleId="StyleunderlineAsianTimesNewRomanBold">
    <w:name w:val="Style underline + (Asian) Times New Roman Bold"/>
    <w:rsid w:val="00204B3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04B3B"/>
    <w:rPr>
      <w:b/>
      <w:bCs/>
      <w:sz w:val="20"/>
      <w:u w:val="single"/>
      <w:bdr w:val="single" w:sz="4" w:space="0" w:color="auto" w:frame="1"/>
    </w:rPr>
  </w:style>
  <w:style w:type="character" w:customStyle="1" w:styleId="A5">
    <w:name w:val="A5"/>
    <w:uiPriority w:val="99"/>
    <w:rsid w:val="00204B3B"/>
    <w:rPr>
      <w:rFonts w:ascii="Times New Roman" w:hAnsi="Times New Roman" w:cs="Times New Roman" w:hint="default"/>
      <w:color w:val="000000"/>
      <w:sz w:val="13"/>
      <w:szCs w:val="13"/>
    </w:rPr>
  </w:style>
  <w:style w:type="character" w:customStyle="1" w:styleId="quotepeekbase">
    <w:name w:val="quotepeekbase"/>
    <w:rsid w:val="00204B3B"/>
  </w:style>
  <w:style w:type="character" w:customStyle="1" w:styleId="cardChar11">
    <w:name w:val="card Char1"/>
    <w:rsid w:val="00204B3B"/>
    <w:rPr>
      <w:rFonts w:ascii="Calibri" w:eastAsia="Calibri" w:hAnsi="Calibri" w:cs="Calibri" w:hint="default"/>
      <w:sz w:val="24"/>
      <w:szCs w:val="22"/>
      <w:lang w:val="x-none" w:eastAsia="x-none"/>
    </w:rPr>
  </w:style>
  <w:style w:type="character" w:customStyle="1" w:styleId="NormalCard">
    <w:name w:val="Normal Card"/>
    <w:uiPriority w:val="1"/>
    <w:qFormat/>
    <w:rsid w:val="00204B3B"/>
    <w:rPr>
      <w:rFonts w:ascii="Times New Roman" w:hAnsi="Times New Roman" w:cs="Times New Roman" w:hint="default"/>
      <w:sz w:val="24"/>
    </w:rPr>
  </w:style>
  <w:style w:type="character" w:customStyle="1" w:styleId="HighlightedUnderline0">
    <w:name w:val="Highlighted Underline"/>
    <w:uiPriority w:val="1"/>
    <w:qFormat/>
    <w:rsid w:val="00204B3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04B3B"/>
    <w:rPr>
      <w:rFonts w:ascii="Times New Roman" w:hAnsi="Times New Roman" w:cs="Times New Roman" w:hint="default"/>
      <w:sz w:val="16"/>
      <w:szCs w:val="16"/>
    </w:rPr>
  </w:style>
  <w:style w:type="character" w:customStyle="1" w:styleId="timebox">
    <w:name w:val="timebox"/>
    <w:rsid w:val="00204B3B"/>
  </w:style>
  <w:style w:type="character" w:customStyle="1" w:styleId="Heading2Subtext">
    <w:name w:val="Heading 2 Subtext"/>
    <w:rsid w:val="00204B3B"/>
    <w:rPr>
      <w:rFonts w:ascii="Times New Roman" w:hAnsi="Times New Roman" w:cs="Times New Roman" w:hint="default"/>
      <w:sz w:val="16"/>
    </w:rPr>
  </w:style>
  <w:style w:type="character" w:customStyle="1" w:styleId="-SmallText-">
    <w:name w:val="-Small Text-"/>
    <w:rsid w:val="00204B3B"/>
    <w:rPr>
      <w:rFonts w:ascii="Garamond" w:hAnsi="Garamond" w:hint="default"/>
      <w:sz w:val="16"/>
    </w:rPr>
  </w:style>
  <w:style w:type="character" w:customStyle="1" w:styleId="label">
    <w:name w:val="label"/>
    <w:rsid w:val="00204B3B"/>
  </w:style>
  <w:style w:type="character" w:customStyle="1" w:styleId="BoldUnderlineCharChar">
    <w:name w:val="BoldUnderline Char Char"/>
    <w:rsid w:val="00204B3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04B3B"/>
  </w:style>
  <w:style w:type="character" w:customStyle="1" w:styleId="FontStyle477">
    <w:name w:val="Font Style477"/>
    <w:basedOn w:val="DefaultParagraphFont"/>
    <w:uiPriority w:val="99"/>
    <w:rsid w:val="00204B3B"/>
    <w:rPr>
      <w:rFonts w:ascii="Times New Roman" w:hAnsi="Times New Roman" w:cs="Times New Roman" w:hint="default"/>
      <w:sz w:val="18"/>
      <w:szCs w:val="18"/>
    </w:rPr>
  </w:style>
  <w:style w:type="character" w:customStyle="1" w:styleId="FontStyle505">
    <w:name w:val="Font Style505"/>
    <w:basedOn w:val="DefaultParagraphFont"/>
    <w:uiPriority w:val="99"/>
    <w:rsid w:val="00204B3B"/>
    <w:rPr>
      <w:rFonts w:ascii="Times New Roman" w:hAnsi="Times New Roman" w:cs="Times New Roman" w:hint="default"/>
      <w:sz w:val="18"/>
      <w:szCs w:val="18"/>
    </w:rPr>
  </w:style>
  <w:style w:type="character" w:customStyle="1" w:styleId="FontStyle514">
    <w:name w:val="Font Style514"/>
    <w:basedOn w:val="DefaultParagraphFont"/>
    <w:uiPriority w:val="99"/>
    <w:rsid w:val="00204B3B"/>
    <w:rPr>
      <w:rFonts w:ascii="Times New Roman" w:hAnsi="Times New Roman" w:cs="Times New Roman" w:hint="default"/>
      <w:sz w:val="14"/>
      <w:szCs w:val="14"/>
    </w:rPr>
  </w:style>
  <w:style w:type="character" w:customStyle="1" w:styleId="FontStyle500">
    <w:name w:val="Font Style500"/>
    <w:basedOn w:val="DefaultParagraphFont"/>
    <w:uiPriority w:val="99"/>
    <w:rsid w:val="00204B3B"/>
    <w:rPr>
      <w:rFonts w:ascii="Times New Roman" w:hAnsi="Times New Roman" w:cs="Times New Roman" w:hint="default"/>
      <w:b/>
      <w:bCs/>
      <w:sz w:val="16"/>
      <w:szCs w:val="16"/>
    </w:rPr>
  </w:style>
  <w:style w:type="character" w:customStyle="1" w:styleId="CardCite1">
    <w:name w:val="CardCite1"/>
    <w:qFormat/>
    <w:rsid w:val="00204B3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04B3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04B3B"/>
    <w:rPr>
      <w:rFonts w:ascii="Times New Roman" w:hAnsi="Times New Roman" w:cs="Times New Roman" w:hint="default"/>
      <w:b/>
      <w:bCs/>
      <w:sz w:val="22"/>
      <w:szCs w:val="22"/>
    </w:rPr>
  </w:style>
  <w:style w:type="character" w:customStyle="1" w:styleId="CharacterStyle3">
    <w:name w:val="Character Style 3"/>
    <w:uiPriority w:val="99"/>
    <w:rsid w:val="00204B3B"/>
    <w:rPr>
      <w:rFonts w:ascii="Bookman Old Style" w:hAnsi="Bookman Old Style" w:cs="Bookman Old Style" w:hint="default"/>
      <w:spacing w:val="-5"/>
      <w:sz w:val="18"/>
      <w:szCs w:val="18"/>
    </w:rPr>
  </w:style>
  <w:style w:type="character" w:customStyle="1" w:styleId="Style8pt1">
    <w:name w:val="Style 8 pt1"/>
    <w:rsid w:val="00204B3B"/>
    <w:rPr>
      <w:rFonts w:ascii="Georgia" w:hAnsi="Georgia" w:hint="default"/>
      <w:sz w:val="16"/>
    </w:rPr>
  </w:style>
  <w:style w:type="character" w:customStyle="1" w:styleId="UnderlineStyleChar7">
    <w:name w:val="Underline Style Char7"/>
    <w:rsid w:val="00204B3B"/>
    <w:rPr>
      <w:rFonts w:ascii="Garamond" w:hAnsi="Garamond" w:hint="default"/>
      <w:sz w:val="22"/>
      <w:szCs w:val="24"/>
      <w:u w:val="single"/>
      <w:lang w:val="en-US" w:eastAsia="en-US" w:bidi="ar-SA"/>
    </w:rPr>
  </w:style>
  <w:style w:type="character" w:customStyle="1" w:styleId="StyleArial6ptBold">
    <w:name w:val="Style Arial 6 pt Bold"/>
    <w:rsid w:val="00204B3B"/>
    <w:rPr>
      <w:rFonts w:ascii="Arial" w:hAnsi="Arial" w:cs="Arial" w:hint="default"/>
      <w:bCs/>
      <w:sz w:val="12"/>
    </w:rPr>
  </w:style>
  <w:style w:type="character" w:customStyle="1" w:styleId="Heading2Char5">
    <w:name w:val="Heading 2 Char5"/>
    <w:rsid w:val="00204B3B"/>
    <w:rPr>
      <w:rFonts w:ascii="Garamond" w:hAnsi="Garamond" w:cs="Arial" w:hint="default"/>
      <w:b/>
      <w:bCs/>
      <w:iCs/>
      <w:sz w:val="24"/>
      <w:szCs w:val="28"/>
      <w:lang w:val="en-US" w:eastAsia="en-US" w:bidi="ar-SA"/>
    </w:rPr>
  </w:style>
  <w:style w:type="character" w:customStyle="1" w:styleId="TagGreg">
    <w:name w:val="TagGreg"/>
    <w:uiPriority w:val="1"/>
    <w:qFormat/>
    <w:rsid w:val="00204B3B"/>
    <w:rPr>
      <w:b/>
      <w:bCs w:val="0"/>
      <w:sz w:val="24"/>
    </w:rPr>
  </w:style>
  <w:style w:type="character" w:customStyle="1" w:styleId="StyleDebateUnderline10pt">
    <w:name w:val="Style Debate Underline + 10 pt"/>
    <w:rsid w:val="00204B3B"/>
    <w:rPr>
      <w:rFonts w:ascii="Times New Roman" w:hAnsi="Times New Roman" w:cs="Times New Roman" w:hint="default"/>
      <w:sz w:val="20"/>
      <w:szCs w:val="20"/>
      <w:u w:val="single"/>
    </w:rPr>
  </w:style>
  <w:style w:type="character" w:customStyle="1" w:styleId="underlinedCharChar0">
    <w:name w:val="underlined Char Char"/>
    <w:locked/>
    <w:rsid w:val="00204B3B"/>
    <w:rPr>
      <w:u w:val="single"/>
    </w:rPr>
  </w:style>
  <w:style w:type="character" w:customStyle="1" w:styleId="SourceBold">
    <w:name w:val="Source Bold"/>
    <w:rsid w:val="00204B3B"/>
    <w:rPr>
      <w:rFonts w:ascii="Arial Narrow" w:hAnsi="Arial Narrow" w:hint="default"/>
      <w:b/>
      <w:bCs w:val="0"/>
      <w:strike w:val="0"/>
      <w:dstrike w:val="0"/>
      <w:sz w:val="24"/>
      <w:u w:val="none"/>
      <w:effect w:val="none"/>
    </w:rPr>
  </w:style>
  <w:style w:type="character" w:customStyle="1" w:styleId="2xBoldUnderline">
    <w:name w:val="2x_Bold_Underline"/>
    <w:rsid w:val="00204B3B"/>
    <w:rPr>
      <w:b/>
      <w:bCs/>
      <w:sz w:val="24"/>
      <w:u w:val="thick"/>
    </w:rPr>
  </w:style>
  <w:style w:type="character" w:customStyle="1" w:styleId="Dottedunderline">
    <w:name w:val="Dotted underline"/>
    <w:rsid w:val="00204B3B"/>
    <w:rPr>
      <w:u w:val="dotted"/>
    </w:rPr>
  </w:style>
  <w:style w:type="character" w:customStyle="1" w:styleId="readChar">
    <w:name w:val="read Char"/>
    <w:rsid w:val="00204B3B"/>
    <w:rPr>
      <w:szCs w:val="22"/>
      <w:u w:val="single"/>
      <w:lang w:val="en-US" w:eastAsia="en-US" w:bidi="ar-SA"/>
    </w:rPr>
  </w:style>
  <w:style w:type="character" w:customStyle="1" w:styleId="underlining0">
    <w:name w:val="underlining"/>
    <w:rsid w:val="00204B3B"/>
    <w:rPr>
      <w:u w:val="single"/>
    </w:rPr>
  </w:style>
  <w:style w:type="character" w:customStyle="1" w:styleId="btitle">
    <w:name w:val="btitle"/>
    <w:rsid w:val="00204B3B"/>
  </w:style>
  <w:style w:type="character" w:customStyle="1" w:styleId="green">
    <w:name w:val="green"/>
    <w:rsid w:val="00204B3B"/>
  </w:style>
  <w:style w:type="character" w:customStyle="1" w:styleId="BodyText20">
    <w:name w:val="Body Text2"/>
    <w:rsid w:val="00204B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04B3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04B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04B3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04B3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04B3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04B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04B3B"/>
    <w:rPr>
      <w:rFonts w:ascii="Sylfaen" w:hAnsi="Sylfaen" w:cs="Sylfaen" w:hint="default"/>
      <w:i/>
      <w:iCs/>
      <w:strike w:val="0"/>
      <w:dstrike w:val="0"/>
      <w:sz w:val="19"/>
      <w:szCs w:val="19"/>
      <w:u w:val="none"/>
      <w:effect w:val="none"/>
      <w:shd w:val="clear" w:color="auto" w:fill="FFFFFF"/>
    </w:rPr>
  </w:style>
  <w:style w:type="character" w:customStyle="1" w:styleId="1">
    <w:name w:val="1"/>
    <w:rsid w:val="00204B3B"/>
    <w:rPr>
      <w:rFonts w:ascii="Arial" w:hAnsi="Arial" w:cs="Arial" w:hint="default"/>
      <w:bCs/>
      <w:sz w:val="20"/>
      <w:u w:val="single"/>
      <w:lang w:val="en-US" w:eastAsia="en-US" w:bidi="ar-SA"/>
    </w:rPr>
  </w:style>
  <w:style w:type="character" w:customStyle="1" w:styleId="CharChar31">
    <w:name w:val="Char Char31"/>
    <w:rsid w:val="00204B3B"/>
    <w:rPr>
      <w:rFonts w:ascii="Arial" w:hAnsi="Arial" w:cs="Arial" w:hint="default"/>
      <w:b/>
      <w:bCs/>
      <w:iCs/>
      <w:lang w:val="en-US" w:eastAsia="en-US" w:bidi="ar-SA"/>
    </w:rPr>
  </w:style>
  <w:style w:type="character" w:customStyle="1" w:styleId="Subtitle2">
    <w:name w:val="Subtitle2"/>
    <w:rsid w:val="00204B3B"/>
  </w:style>
  <w:style w:type="character" w:customStyle="1" w:styleId="drop">
    <w:name w:val="drop"/>
    <w:rsid w:val="00204B3B"/>
  </w:style>
  <w:style w:type="character" w:customStyle="1" w:styleId="bioline">
    <w:name w:val="bioline"/>
    <w:rsid w:val="00204B3B"/>
  </w:style>
  <w:style w:type="character" w:customStyle="1" w:styleId="articletitle0">
    <w:name w:val="article_title"/>
    <w:rsid w:val="00204B3B"/>
  </w:style>
  <w:style w:type="character" w:customStyle="1" w:styleId="A4">
    <w:name w:val="A4"/>
    <w:uiPriority w:val="99"/>
    <w:rsid w:val="00204B3B"/>
    <w:rPr>
      <w:color w:val="000000"/>
    </w:rPr>
  </w:style>
  <w:style w:type="character" w:customStyle="1" w:styleId="s2">
    <w:name w:val="s2"/>
    <w:rsid w:val="00204B3B"/>
  </w:style>
  <w:style w:type="character" w:customStyle="1" w:styleId="s4">
    <w:name w:val="s4"/>
    <w:rsid w:val="00204B3B"/>
  </w:style>
  <w:style w:type="character" w:customStyle="1" w:styleId="s5">
    <w:name w:val="s5"/>
    <w:rsid w:val="00204B3B"/>
  </w:style>
  <w:style w:type="character" w:customStyle="1" w:styleId="cap">
    <w:name w:val="cap"/>
    <w:rsid w:val="00204B3B"/>
  </w:style>
  <w:style w:type="character" w:customStyle="1" w:styleId="rightsnotice">
    <w:name w:val="rightsnotice"/>
    <w:rsid w:val="00204B3B"/>
  </w:style>
  <w:style w:type="character" w:customStyle="1" w:styleId="Caption1">
    <w:name w:val="Caption1"/>
    <w:rsid w:val="00204B3B"/>
  </w:style>
  <w:style w:type="character" w:customStyle="1" w:styleId="credit">
    <w:name w:val="credit"/>
    <w:rsid w:val="00204B3B"/>
  </w:style>
  <w:style w:type="character" w:customStyle="1" w:styleId="scaps">
    <w:name w:val="scaps"/>
    <w:rsid w:val="00204B3B"/>
  </w:style>
  <w:style w:type="character" w:customStyle="1" w:styleId="current-article">
    <w:name w:val="current-article"/>
    <w:rsid w:val="00204B3B"/>
  </w:style>
  <w:style w:type="character" w:customStyle="1" w:styleId="related-current-indicator">
    <w:name w:val="related-current-indicator"/>
    <w:rsid w:val="00204B3B"/>
  </w:style>
  <w:style w:type="character" w:customStyle="1" w:styleId="bylclear">
    <w:name w:val="bylclear"/>
    <w:rsid w:val="00204B3B"/>
  </w:style>
  <w:style w:type="character" w:customStyle="1" w:styleId="timestamp">
    <w:name w:val="timestamp"/>
    <w:rsid w:val="00204B3B"/>
  </w:style>
  <w:style w:type="character" w:customStyle="1" w:styleId="comments">
    <w:name w:val="comments"/>
    <w:rsid w:val="00204B3B"/>
  </w:style>
  <w:style w:type="character" w:customStyle="1" w:styleId="essaytext">
    <w:name w:val="essaytext"/>
    <w:rsid w:val="00204B3B"/>
  </w:style>
  <w:style w:type="character" w:customStyle="1" w:styleId="username">
    <w:name w:val="username"/>
    <w:rsid w:val="00204B3B"/>
  </w:style>
  <w:style w:type="character" w:customStyle="1" w:styleId="toplinks">
    <w:name w:val="toplinks"/>
    <w:rsid w:val="00204B3B"/>
  </w:style>
  <w:style w:type="character" w:customStyle="1" w:styleId="A3">
    <w:name w:val="A3"/>
    <w:uiPriority w:val="99"/>
    <w:rsid w:val="00204B3B"/>
    <w:rPr>
      <w:rFonts w:ascii="Perpetua" w:hAnsi="Perpetua" w:cs="Perpetua" w:hint="default"/>
      <w:color w:val="000000"/>
      <w:sz w:val="15"/>
      <w:szCs w:val="15"/>
    </w:rPr>
  </w:style>
  <w:style w:type="character" w:customStyle="1" w:styleId="see">
    <w:name w:val="see"/>
    <w:rsid w:val="00204B3B"/>
  </w:style>
  <w:style w:type="character" w:customStyle="1" w:styleId="first-letter">
    <w:name w:val="first-letter"/>
    <w:rsid w:val="00204B3B"/>
  </w:style>
  <w:style w:type="character" w:customStyle="1" w:styleId="focusparagraph">
    <w:name w:val="focusparagraph"/>
    <w:rsid w:val="00204B3B"/>
  </w:style>
  <w:style w:type="character" w:customStyle="1" w:styleId="lightblue">
    <w:name w:val="lightblue"/>
    <w:rsid w:val="00204B3B"/>
  </w:style>
  <w:style w:type="character" w:customStyle="1" w:styleId="StyleUnderlineCharChar9pt">
    <w:name w:val="Style Underline Char Char + 9 pt"/>
    <w:rsid w:val="00204B3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04B3B"/>
  </w:style>
  <w:style w:type="character" w:customStyle="1" w:styleId="Title10">
    <w:name w:val="Title1"/>
    <w:rsid w:val="00204B3B"/>
  </w:style>
  <w:style w:type="character" w:customStyle="1" w:styleId="BoldandUnderlineCharCharCharChar">
    <w:name w:val="Bold and Underline Char Char Char Char"/>
    <w:rsid w:val="00204B3B"/>
    <w:rPr>
      <w:b/>
      <w:bCs w:val="0"/>
      <w:noProof w:val="0"/>
      <w:u w:val="single"/>
      <w:lang w:val="en-US" w:eastAsia="en-US" w:bidi="ar-SA"/>
    </w:rPr>
  </w:style>
  <w:style w:type="character" w:customStyle="1" w:styleId="FontStyle29">
    <w:name w:val="Font Style29"/>
    <w:uiPriority w:val="99"/>
    <w:rsid w:val="00204B3B"/>
    <w:rPr>
      <w:rFonts w:ascii="Arial" w:hAnsi="Arial" w:cs="Arial" w:hint="default"/>
      <w:sz w:val="14"/>
      <w:szCs w:val="14"/>
    </w:rPr>
  </w:style>
  <w:style w:type="character" w:customStyle="1" w:styleId="CardsUnderlined">
    <w:name w:val="Cards Underlined"/>
    <w:rsid w:val="00204B3B"/>
    <w:rPr>
      <w:rFonts w:ascii="Helvetica" w:hAnsi="Helvetica" w:cs="Helvetica" w:hint="default"/>
      <w:sz w:val="22"/>
      <w:szCs w:val="24"/>
      <w:u w:val="thick"/>
    </w:rPr>
  </w:style>
  <w:style w:type="character" w:customStyle="1" w:styleId="titles">
    <w:name w:val="titles"/>
    <w:rsid w:val="00204B3B"/>
  </w:style>
  <w:style w:type="character" w:customStyle="1" w:styleId="articletext0">
    <w:name w:val="article_text"/>
    <w:rsid w:val="00204B3B"/>
  </w:style>
  <w:style w:type="character" w:customStyle="1" w:styleId="contentauthor">
    <w:name w:val="contentauthor"/>
    <w:rsid w:val="00204B3B"/>
  </w:style>
  <w:style w:type="character" w:customStyle="1" w:styleId="subarticleheader">
    <w:name w:val="subarticleheader"/>
    <w:rsid w:val="00204B3B"/>
  </w:style>
  <w:style w:type="character" w:customStyle="1" w:styleId="spelle">
    <w:name w:val="spelle"/>
    <w:rsid w:val="00204B3B"/>
  </w:style>
  <w:style w:type="character" w:customStyle="1" w:styleId="grame">
    <w:name w:val="grame"/>
    <w:rsid w:val="00204B3B"/>
  </w:style>
  <w:style w:type="character" w:customStyle="1" w:styleId="newstitle1">
    <w:name w:val="newstitle1"/>
    <w:rsid w:val="00204B3B"/>
  </w:style>
  <w:style w:type="character" w:customStyle="1" w:styleId="copy">
    <w:name w:val="copy"/>
    <w:rsid w:val="00204B3B"/>
  </w:style>
  <w:style w:type="character" w:customStyle="1" w:styleId="topheadline">
    <w:name w:val="topheadline"/>
    <w:rsid w:val="00204B3B"/>
  </w:style>
  <w:style w:type="character" w:customStyle="1" w:styleId="Stylereduce27pt">
    <w:name w:val="Style reduce2 + 7 pt"/>
    <w:rsid w:val="00204B3B"/>
    <w:rPr>
      <w:rFonts w:ascii="Times New Roman" w:hAnsi="Times New Roman" w:cs="Arial" w:hint="default"/>
      <w:color w:val="000000"/>
      <w:sz w:val="14"/>
      <w:szCs w:val="22"/>
    </w:rPr>
  </w:style>
  <w:style w:type="character" w:customStyle="1" w:styleId="srtitle">
    <w:name w:val="srtitle"/>
    <w:rsid w:val="00204B3B"/>
  </w:style>
  <w:style w:type="character" w:customStyle="1" w:styleId="st1">
    <w:name w:val="st1"/>
    <w:rsid w:val="00204B3B"/>
  </w:style>
  <w:style w:type="character" w:customStyle="1" w:styleId="StyleStyleGaramond">
    <w:name w:val="Style Style Garamond +"/>
    <w:rsid w:val="00204B3B"/>
    <w:rPr>
      <w:rFonts w:ascii="Garamond" w:hAnsi="Garamond" w:cs="Times New Roman" w:hint="default"/>
      <w:sz w:val="20"/>
    </w:rPr>
  </w:style>
  <w:style w:type="character" w:customStyle="1" w:styleId="quotechar0">
    <w:name w:val="quotechar"/>
    <w:rsid w:val="00204B3B"/>
  </w:style>
  <w:style w:type="character" w:customStyle="1" w:styleId="boldunderline0">
    <w:name w:val="boldunderline"/>
    <w:rsid w:val="00204B3B"/>
  </w:style>
  <w:style w:type="character" w:customStyle="1" w:styleId="A8">
    <w:name w:val="A8"/>
    <w:rsid w:val="00204B3B"/>
    <w:rPr>
      <w:rFonts w:ascii="Scala" w:hAnsi="Scala" w:cs="Scala" w:hint="default"/>
      <w:color w:val="000000"/>
      <w:sz w:val="15"/>
      <w:szCs w:val="15"/>
    </w:rPr>
  </w:style>
  <w:style w:type="character" w:customStyle="1" w:styleId="A0">
    <w:name w:val="A0"/>
    <w:uiPriority w:val="99"/>
    <w:rsid w:val="00204B3B"/>
    <w:rPr>
      <w:rFonts w:ascii="Scala" w:hAnsi="Scala" w:cs="Scala" w:hint="default"/>
      <w:color w:val="000000"/>
      <w:sz w:val="16"/>
      <w:szCs w:val="16"/>
    </w:rPr>
  </w:style>
  <w:style w:type="character" w:customStyle="1" w:styleId="Date11">
    <w:name w:val="Date11"/>
    <w:rsid w:val="00204B3B"/>
  </w:style>
  <w:style w:type="character" w:customStyle="1" w:styleId="Boxout">
    <w:name w:val="Box out"/>
    <w:uiPriority w:val="1"/>
    <w:qFormat/>
    <w:rsid w:val="00204B3B"/>
    <w:rPr>
      <w:rFonts w:ascii="Tahoma" w:hAnsi="Tahoma" w:cs="Tahoma" w:hint="default"/>
      <w:b/>
      <w:bCs w:val="0"/>
      <w:sz w:val="20"/>
      <w:u w:val="single"/>
      <w:bdr w:val="none" w:sz="0" w:space="0" w:color="auto" w:frame="1"/>
      <w:shd w:val="clear" w:color="auto" w:fill="A9E8F5"/>
    </w:rPr>
  </w:style>
  <w:style w:type="character" w:customStyle="1" w:styleId="metad">
    <w:name w:val="metad"/>
    <w:rsid w:val="00204B3B"/>
  </w:style>
  <w:style w:type="character" w:customStyle="1" w:styleId="sifr-alternate">
    <w:name w:val="sifr-alternate"/>
    <w:rsid w:val="00204B3B"/>
  </w:style>
  <w:style w:type="character" w:customStyle="1" w:styleId="justify1">
    <w:name w:val="justify1"/>
    <w:rsid w:val="00204B3B"/>
  </w:style>
  <w:style w:type="character" w:customStyle="1" w:styleId="artbody1">
    <w:name w:val="art_body1"/>
    <w:rsid w:val="00204B3B"/>
    <w:rPr>
      <w:rFonts w:ascii="Arial" w:hAnsi="Arial" w:cs="Arial" w:hint="default"/>
    </w:rPr>
  </w:style>
  <w:style w:type="character" w:customStyle="1" w:styleId="A1">
    <w:name w:val="A1"/>
    <w:uiPriority w:val="99"/>
    <w:rsid w:val="00204B3B"/>
    <w:rPr>
      <w:rFonts w:ascii="Book Antiqua" w:hAnsi="Book Antiqua" w:cs="Book Antiqua" w:hint="default"/>
      <w:color w:val="221E1F"/>
      <w:sz w:val="22"/>
      <w:szCs w:val="22"/>
    </w:rPr>
  </w:style>
  <w:style w:type="character" w:customStyle="1" w:styleId="reality">
    <w:name w:val="reality"/>
    <w:rsid w:val="00204B3B"/>
  </w:style>
  <w:style w:type="character" w:customStyle="1" w:styleId="text2">
    <w:name w:val="text2"/>
    <w:rsid w:val="00204B3B"/>
  </w:style>
  <w:style w:type="character" w:customStyle="1" w:styleId="StyleUnderlineChar2CharChar11pt">
    <w:name w:val="Style Underline Char2 Char Char + 11 pt"/>
    <w:rsid w:val="00204B3B"/>
    <w:rPr>
      <w:rFonts w:ascii="Times New Roman" w:hAnsi="Times New Roman" w:cs="Times New Roman" w:hint="default"/>
      <w:sz w:val="20"/>
      <w:u w:val="single"/>
    </w:rPr>
  </w:style>
  <w:style w:type="character" w:customStyle="1" w:styleId="StyleStyleBoldUnderline11pt">
    <w:name w:val="Style Style Bold Underline + 11 pt"/>
    <w:rsid w:val="00204B3B"/>
    <w:rPr>
      <w:b/>
      <w:bCs/>
      <w:sz w:val="20"/>
      <w:u w:val="single"/>
    </w:rPr>
  </w:style>
  <w:style w:type="character" w:customStyle="1" w:styleId="articlehead2">
    <w:name w:val="articlehead2"/>
    <w:rsid w:val="00204B3B"/>
  </w:style>
  <w:style w:type="character" w:customStyle="1" w:styleId="pronset">
    <w:name w:val="pronset"/>
    <w:rsid w:val="00204B3B"/>
  </w:style>
  <w:style w:type="character" w:customStyle="1" w:styleId="prondelim">
    <w:name w:val="prondelim"/>
    <w:rsid w:val="00204B3B"/>
  </w:style>
  <w:style w:type="character" w:customStyle="1" w:styleId="prontoggle">
    <w:name w:val="pron_toggle"/>
    <w:rsid w:val="00204B3B"/>
  </w:style>
  <w:style w:type="character" w:customStyle="1" w:styleId="boldface">
    <w:name w:val="boldface"/>
    <w:rsid w:val="00204B3B"/>
  </w:style>
  <w:style w:type="character" w:customStyle="1" w:styleId="secondary-bf">
    <w:name w:val="secondary-bf"/>
    <w:rsid w:val="00204B3B"/>
  </w:style>
  <w:style w:type="table" w:styleId="ColorfulGrid-Accent1">
    <w:name w:val="Colorful Grid Accent 1"/>
    <w:basedOn w:val="TableNormal"/>
    <w:link w:val="ColorfulGrid-Accent1Char"/>
    <w:uiPriority w:val="29"/>
    <w:unhideWhenUsed/>
    <w:rsid w:val="00204B3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04B3B"/>
    <w:rPr>
      <w:rFonts w:ascii="Times New Roman" w:hAnsi="Times New Roman" w:cs="Times New Roman" w:hint="default"/>
      <w:iCs/>
      <w:color w:val="000000"/>
      <w:sz w:val="16"/>
    </w:rPr>
  </w:style>
  <w:style w:type="character" w:customStyle="1" w:styleId="Boxout0">
    <w:name w:val="Boxout"/>
    <w:uiPriority w:val="1"/>
    <w:qFormat/>
    <w:rsid w:val="00204B3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04B3B"/>
  </w:style>
  <w:style w:type="character" w:customStyle="1" w:styleId="pg">
    <w:name w:val="pg"/>
    <w:rsid w:val="00204B3B"/>
  </w:style>
  <w:style w:type="character" w:customStyle="1" w:styleId="detailtitle">
    <w:name w:val="detailtitle"/>
    <w:rsid w:val="00204B3B"/>
  </w:style>
  <w:style w:type="character" w:customStyle="1" w:styleId="storydate">
    <w:name w:val="storydate"/>
    <w:rsid w:val="00204B3B"/>
  </w:style>
  <w:style w:type="character" w:customStyle="1" w:styleId="preloadwrap">
    <w:name w:val="preloadwrap"/>
    <w:rsid w:val="00204B3B"/>
  </w:style>
  <w:style w:type="character" w:customStyle="1" w:styleId="creditwrap">
    <w:name w:val="creditwrap"/>
    <w:rsid w:val="00204B3B"/>
  </w:style>
  <w:style w:type="character" w:customStyle="1" w:styleId="DefaultChar1">
    <w:name w:val="Default Char1"/>
    <w:rsid w:val="00204B3B"/>
    <w:rPr>
      <w:noProof w:val="0"/>
      <w:color w:val="000000"/>
      <w:lang w:val="en-US" w:eastAsia="en-US" w:bidi="ar-SA"/>
    </w:rPr>
  </w:style>
  <w:style w:type="character" w:customStyle="1" w:styleId="textunderlineChar0">
    <w:name w:val="text underline Char"/>
    <w:rsid w:val="00204B3B"/>
    <w:rPr>
      <w:sz w:val="24"/>
      <w:szCs w:val="22"/>
      <w:u w:val="thick"/>
      <w:lang w:val="en-US" w:eastAsia="en-US" w:bidi="ar-SA"/>
    </w:rPr>
  </w:style>
  <w:style w:type="character" w:customStyle="1" w:styleId="BoldChar">
    <w:name w:val="Bold Char"/>
    <w:rsid w:val="00204B3B"/>
    <w:rPr>
      <w:rFonts w:ascii="Times New Roman" w:eastAsia="Times New Roman" w:hAnsi="Times New Roman" w:cs="Times New Roman" w:hint="default"/>
      <w:b/>
      <w:bCs w:val="0"/>
      <w:szCs w:val="24"/>
    </w:rPr>
  </w:style>
  <w:style w:type="character" w:customStyle="1" w:styleId="pmterms31">
    <w:name w:val="pmterms31"/>
    <w:rsid w:val="00204B3B"/>
    <w:rPr>
      <w:b/>
      <w:bCs/>
      <w:i w:val="0"/>
      <w:iCs w:val="0"/>
      <w:color w:val="000000"/>
    </w:rPr>
  </w:style>
  <w:style w:type="character" w:customStyle="1" w:styleId="copyrightdescription">
    <w:name w:val="copyrightdescription"/>
    <w:rsid w:val="00204B3B"/>
  </w:style>
  <w:style w:type="character" w:customStyle="1" w:styleId="ft01">
    <w:name w:val="ft01"/>
    <w:rsid w:val="00204B3B"/>
    <w:rPr>
      <w:rFonts w:ascii="Times" w:hAnsi="Times" w:cs="Times" w:hint="default"/>
      <w:color w:val="000000"/>
      <w:sz w:val="14"/>
      <w:szCs w:val="14"/>
    </w:rPr>
  </w:style>
  <w:style w:type="character" w:customStyle="1" w:styleId="ft11">
    <w:name w:val="ft11"/>
    <w:rsid w:val="00204B3B"/>
    <w:rPr>
      <w:rFonts w:ascii="Times" w:hAnsi="Times" w:cs="Times" w:hint="default"/>
      <w:color w:val="000000"/>
      <w:sz w:val="17"/>
      <w:szCs w:val="17"/>
    </w:rPr>
  </w:style>
  <w:style w:type="character" w:customStyle="1" w:styleId="ft21">
    <w:name w:val="ft21"/>
    <w:rsid w:val="00204B3B"/>
    <w:rPr>
      <w:rFonts w:ascii="Times" w:hAnsi="Times" w:cs="Times" w:hint="default"/>
      <w:color w:val="000000"/>
      <w:sz w:val="15"/>
      <w:szCs w:val="15"/>
    </w:rPr>
  </w:style>
  <w:style w:type="character" w:customStyle="1" w:styleId="ft31">
    <w:name w:val="ft31"/>
    <w:rsid w:val="00204B3B"/>
    <w:rPr>
      <w:rFonts w:ascii="Times" w:hAnsi="Times" w:cs="Times" w:hint="default"/>
      <w:color w:val="000000"/>
      <w:sz w:val="15"/>
      <w:szCs w:val="15"/>
    </w:rPr>
  </w:style>
  <w:style w:type="character" w:customStyle="1" w:styleId="dquo">
    <w:name w:val="dquo"/>
    <w:rsid w:val="00204B3B"/>
  </w:style>
  <w:style w:type="character" w:customStyle="1" w:styleId="caps2">
    <w:name w:val="caps2"/>
    <w:rsid w:val="00204B3B"/>
  </w:style>
  <w:style w:type="character" w:customStyle="1" w:styleId="CardsFont12ptCharCharCharChar">
    <w:name w:val="Cards + Font: 12 pt Char Char Char Char"/>
    <w:rsid w:val="00204B3B"/>
    <w:rPr>
      <w:sz w:val="24"/>
      <w:szCs w:val="24"/>
      <w:u w:val="thick"/>
      <w:lang w:val="en-US" w:eastAsia="en-US" w:bidi="ar-SA"/>
    </w:rPr>
  </w:style>
  <w:style w:type="character" w:customStyle="1" w:styleId="ccs">
    <w:name w:val="c cs"/>
    <w:rsid w:val="00204B3B"/>
  </w:style>
  <w:style w:type="character" w:customStyle="1" w:styleId="UnderlinedEvChar">
    <w:name w:val="Underlined Ev Char"/>
    <w:rsid w:val="00204B3B"/>
    <w:rPr>
      <w:rFonts w:ascii="Times New Roman" w:eastAsia="Times New Roman" w:hAnsi="Times New Roman" w:cs="Times New Roman" w:hint="default"/>
      <w:szCs w:val="24"/>
      <w:u w:val="single"/>
    </w:rPr>
  </w:style>
  <w:style w:type="character" w:customStyle="1" w:styleId="dropshadow">
    <w:name w:val="dropshadow"/>
    <w:rsid w:val="00204B3B"/>
  </w:style>
  <w:style w:type="character" w:customStyle="1" w:styleId="d05ws">
    <w:name w:val="d05ws"/>
    <w:rsid w:val="00204B3B"/>
  </w:style>
  <w:style w:type="character" w:customStyle="1" w:styleId="rzibod">
    <w:name w:val="rzibod"/>
    <w:rsid w:val="00204B3B"/>
  </w:style>
  <w:style w:type="character" w:customStyle="1" w:styleId="StyleBold1">
    <w:name w:val="Style Bold1"/>
    <w:rsid w:val="00204B3B"/>
    <w:rPr>
      <w:rFonts w:ascii="Georgia" w:hAnsi="Georgia" w:hint="default"/>
      <w:b/>
      <w:bCs/>
      <w:sz w:val="22"/>
    </w:rPr>
  </w:style>
  <w:style w:type="character" w:customStyle="1" w:styleId="headertext">
    <w:name w:val="headertext"/>
    <w:rsid w:val="00204B3B"/>
  </w:style>
  <w:style w:type="character" w:customStyle="1" w:styleId="endnote-reference">
    <w:name w:val="endnote-reference"/>
    <w:rsid w:val="00204B3B"/>
  </w:style>
  <w:style w:type="character" w:customStyle="1" w:styleId="officialsname">
    <w:name w:val="official_s_name"/>
    <w:rsid w:val="00204B3B"/>
  </w:style>
  <w:style w:type="character" w:customStyle="1" w:styleId="audience">
    <w:name w:val="audience"/>
    <w:rsid w:val="00204B3B"/>
  </w:style>
  <w:style w:type="character" w:customStyle="1" w:styleId="A7">
    <w:name w:val="A7"/>
    <w:uiPriority w:val="99"/>
    <w:rsid w:val="00204B3B"/>
    <w:rPr>
      <w:rFonts w:ascii="Myriad Pro" w:hAnsi="Myriad Pro" w:cs="Myriad Pro" w:hint="default"/>
      <w:color w:val="0066B1"/>
      <w:sz w:val="22"/>
      <w:szCs w:val="22"/>
    </w:rPr>
  </w:style>
  <w:style w:type="character" w:customStyle="1" w:styleId="normalchar">
    <w:name w:val="normal__char"/>
    <w:rsid w:val="00204B3B"/>
  </w:style>
  <w:style w:type="character" w:customStyle="1" w:styleId="hyperlink002cheading0020100200028block0020title0029char">
    <w:name w:val="hyperlink_002cheading_00201_0020_0028block_0020title_0029__char"/>
    <w:rsid w:val="00204B3B"/>
  </w:style>
  <w:style w:type="character" w:customStyle="1" w:styleId="underline002cstyle0020bold0020underlinechar">
    <w:name w:val="underline_002cstyle_0020bold_0020underline__char"/>
    <w:rsid w:val="00204B3B"/>
  </w:style>
  <w:style w:type="character" w:customStyle="1" w:styleId="copyboldblack">
    <w:name w:val="copyboldblack"/>
    <w:rsid w:val="00204B3B"/>
  </w:style>
  <w:style w:type="character" w:customStyle="1" w:styleId="copybold">
    <w:name w:val="copybold"/>
    <w:rsid w:val="00204B3B"/>
  </w:style>
  <w:style w:type="character" w:customStyle="1" w:styleId="author-date0">
    <w:name w:val="author-date"/>
    <w:rsid w:val="00204B3B"/>
  </w:style>
  <w:style w:type="character" w:customStyle="1" w:styleId="hidden">
    <w:name w:val="hidden"/>
    <w:rsid w:val="00204B3B"/>
  </w:style>
  <w:style w:type="character" w:customStyle="1" w:styleId="articlebegin">
    <w:name w:val="articlebegin"/>
    <w:rsid w:val="00204B3B"/>
  </w:style>
  <w:style w:type="character" w:customStyle="1" w:styleId="mediaoverlay">
    <w:name w:val="mediaoverlay"/>
    <w:rsid w:val="00204B3B"/>
  </w:style>
  <w:style w:type="character" w:customStyle="1" w:styleId="blogcaption">
    <w:name w:val="blog_caption"/>
    <w:rsid w:val="00204B3B"/>
  </w:style>
  <w:style w:type="character" w:customStyle="1" w:styleId="commnet-abuzz">
    <w:name w:val="commnet-abuzz"/>
    <w:rsid w:val="00204B3B"/>
  </w:style>
  <w:style w:type="character" w:customStyle="1" w:styleId="fbconnectbuttontext">
    <w:name w:val="fbconnectbutton_text"/>
    <w:rsid w:val="00204B3B"/>
  </w:style>
  <w:style w:type="character" w:customStyle="1" w:styleId="fbsharecountinner">
    <w:name w:val="fb_share_count_inner"/>
    <w:rsid w:val="00204B3B"/>
  </w:style>
  <w:style w:type="character" w:customStyle="1" w:styleId="stbuttontext">
    <w:name w:val="stbuttontext"/>
    <w:rsid w:val="00204B3B"/>
  </w:style>
  <w:style w:type="character" w:customStyle="1" w:styleId="source">
    <w:name w:val="source"/>
    <w:rsid w:val="00204B3B"/>
  </w:style>
  <w:style w:type="character" w:customStyle="1" w:styleId="pubdate">
    <w:name w:val="pubdate"/>
    <w:rsid w:val="00204B3B"/>
  </w:style>
  <w:style w:type="character" w:customStyle="1" w:styleId="grey">
    <w:name w:val="grey"/>
    <w:rsid w:val="00204B3B"/>
  </w:style>
  <w:style w:type="character" w:customStyle="1" w:styleId="postdate">
    <w:name w:val="post_date"/>
    <w:rsid w:val="00204B3B"/>
  </w:style>
  <w:style w:type="character" w:customStyle="1" w:styleId="bdx">
    <w:name w:val="bdx"/>
    <w:rsid w:val="00204B3B"/>
  </w:style>
  <w:style w:type="character" w:customStyle="1" w:styleId="bdl">
    <w:name w:val="bdl"/>
    <w:rsid w:val="00204B3B"/>
  </w:style>
  <w:style w:type="character" w:customStyle="1" w:styleId="breadcrumbitemcurrent">
    <w:name w:val="breadcrumbitemcurrent"/>
    <w:rsid w:val="00204B3B"/>
  </w:style>
  <w:style w:type="character" w:customStyle="1" w:styleId="bbl">
    <w:name w:val="bbl"/>
    <w:rsid w:val="00204B3B"/>
  </w:style>
  <w:style w:type="character" w:customStyle="1" w:styleId="Date2">
    <w:name w:val="Date2"/>
    <w:rsid w:val="00204B3B"/>
  </w:style>
  <w:style w:type="character" w:customStyle="1" w:styleId="company">
    <w:name w:val="company"/>
    <w:rsid w:val="00204B3B"/>
  </w:style>
  <w:style w:type="character" w:customStyle="1" w:styleId="itxtnewhookspan">
    <w:name w:val="itxtnewhookspan"/>
    <w:rsid w:val="00204B3B"/>
  </w:style>
  <w:style w:type="character" w:customStyle="1" w:styleId="gstxthlt">
    <w:name w:val="gstxt_hlt"/>
    <w:rsid w:val="00204B3B"/>
  </w:style>
  <w:style w:type="character" w:customStyle="1" w:styleId="SubtleEmphasis1">
    <w:name w:val="Subtle Emphasis1"/>
    <w:uiPriority w:val="19"/>
    <w:qFormat/>
    <w:rsid w:val="00204B3B"/>
    <w:rPr>
      <w:rFonts w:ascii="Times New Roman" w:hAnsi="Times New Roman" w:cs="Times New Roman" w:hint="default"/>
      <w:b/>
      <w:bCs w:val="0"/>
      <w:iCs/>
      <w:color w:val="auto"/>
      <w:sz w:val="22"/>
    </w:rPr>
  </w:style>
  <w:style w:type="character" w:customStyle="1" w:styleId="StyleBoldRed">
    <w:name w:val="Style Bold Red"/>
    <w:rsid w:val="00204B3B"/>
    <w:rPr>
      <w:b/>
      <w:bCs/>
      <w:color w:val="auto"/>
    </w:rPr>
  </w:style>
  <w:style w:type="character" w:customStyle="1" w:styleId="StyleTimesNewRoman8pt">
    <w:name w:val="Style Times New Roman 8 pt"/>
    <w:rsid w:val="00204B3B"/>
    <w:rPr>
      <w:rFonts w:ascii="Georgia" w:hAnsi="Georgia" w:hint="default"/>
      <w:sz w:val="16"/>
    </w:rPr>
  </w:style>
  <w:style w:type="character" w:customStyle="1" w:styleId="StyleStyle7pt8pt">
    <w:name w:val="Style Style 7 pt + 8 pt"/>
    <w:rsid w:val="00204B3B"/>
    <w:rPr>
      <w:sz w:val="16"/>
    </w:rPr>
  </w:style>
  <w:style w:type="character" w:customStyle="1" w:styleId="StyleStyleThickunderlineBold1">
    <w:name w:val="Style Style Thick underline + Bold1"/>
    <w:rsid w:val="00204B3B"/>
    <w:rPr>
      <w:b/>
      <w:bCs/>
      <w:u w:val="thick"/>
    </w:rPr>
  </w:style>
  <w:style w:type="character" w:customStyle="1" w:styleId="StyleUnderline2">
    <w:name w:val="Style Underline2"/>
    <w:rsid w:val="00204B3B"/>
    <w:rPr>
      <w:u w:val="single"/>
    </w:rPr>
  </w:style>
  <w:style w:type="character" w:customStyle="1" w:styleId="ShrinkText">
    <w:name w:val="Shrink Text"/>
    <w:rsid w:val="00204B3B"/>
    <w:rPr>
      <w:sz w:val="16"/>
    </w:rPr>
  </w:style>
  <w:style w:type="character" w:customStyle="1" w:styleId="smallcaps">
    <w:name w:val="smallcaps"/>
    <w:rsid w:val="00204B3B"/>
  </w:style>
  <w:style w:type="character" w:customStyle="1" w:styleId="goldbldtext">
    <w:name w:val="goldbldtext"/>
    <w:rsid w:val="00204B3B"/>
  </w:style>
  <w:style w:type="character" w:customStyle="1" w:styleId="cardshighlight0">
    <w:name w:val="cardshighlight"/>
    <w:rsid w:val="00204B3B"/>
  </w:style>
  <w:style w:type="character" w:customStyle="1" w:styleId="cardsfont12pt1">
    <w:name w:val="cardsfont12pt"/>
    <w:rsid w:val="00204B3B"/>
  </w:style>
  <w:style w:type="character" w:customStyle="1" w:styleId="ft1">
    <w:name w:val="ft1"/>
    <w:rsid w:val="00204B3B"/>
  </w:style>
  <w:style w:type="character" w:customStyle="1" w:styleId="ft6">
    <w:name w:val="ft6"/>
    <w:rsid w:val="00204B3B"/>
  </w:style>
  <w:style w:type="character" w:customStyle="1" w:styleId="kicker">
    <w:name w:val="kicker"/>
    <w:rsid w:val="00204B3B"/>
  </w:style>
  <w:style w:type="character" w:customStyle="1" w:styleId="backcontent">
    <w:name w:val="backcontent"/>
    <w:rsid w:val="00204B3B"/>
  </w:style>
  <w:style w:type="character" w:customStyle="1" w:styleId="daystmp">
    <w:name w:val="daystmp"/>
    <w:rsid w:val="00204B3B"/>
  </w:style>
  <w:style w:type="character" w:customStyle="1" w:styleId="cardsfont12ptchar">
    <w:name w:val="cardsfont12ptchar"/>
    <w:rsid w:val="00204B3B"/>
  </w:style>
  <w:style w:type="character" w:customStyle="1" w:styleId="gal">
    <w:name w:val="gal"/>
    <w:rsid w:val="00204B3B"/>
  </w:style>
  <w:style w:type="character" w:customStyle="1" w:styleId="submitted">
    <w:name w:val="submitted"/>
    <w:rsid w:val="00204B3B"/>
  </w:style>
  <w:style w:type="character" w:customStyle="1" w:styleId="imagedateline">
    <w:name w:val="image_dateline"/>
    <w:rsid w:val="00204B3B"/>
  </w:style>
  <w:style w:type="character" w:customStyle="1" w:styleId="authordatecharchar">
    <w:name w:val="authordatecharchar"/>
    <w:rsid w:val="00204B3B"/>
  </w:style>
  <w:style w:type="character" w:customStyle="1" w:styleId="style1char0">
    <w:name w:val="style1char"/>
    <w:rsid w:val="00204B3B"/>
  </w:style>
  <w:style w:type="character" w:customStyle="1" w:styleId="tagcharchar0">
    <w:name w:val="tagcharchar"/>
    <w:rsid w:val="00204B3B"/>
  </w:style>
  <w:style w:type="character" w:customStyle="1" w:styleId="underlinedcharchar2">
    <w:name w:val="underlinedcharchar"/>
    <w:rsid w:val="00204B3B"/>
  </w:style>
  <w:style w:type="character" w:customStyle="1" w:styleId="BoxedChar">
    <w:name w:val="Boxed Char"/>
    <w:rsid w:val="00204B3B"/>
    <w:rPr>
      <w:rFonts w:ascii="Arial Narrow" w:hAnsi="Arial Narrow" w:hint="default"/>
      <w:b/>
      <w:bCs w:val="0"/>
      <w:sz w:val="18"/>
      <w:bdr w:val="single" w:sz="6" w:space="0" w:color="auto" w:frame="1"/>
    </w:rPr>
  </w:style>
  <w:style w:type="character" w:customStyle="1" w:styleId="Style11ptUnderline2">
    <w:name w:val="Style 11 pt Underline2"/>
    <w:rsid w:val="00204B3B"/>
    <w:rPr>
      <w:sz w:val="20"/>
      <w:u w:val="single"/>
    </w:rPr>
  </w:style>
  <w:style w:type="character" w:customStyle="1" w:styleId="Style11ptBoldUnderline2">
    <w:name w:val="Style 11 pt Bold Underline2"/>
    <w:rsid w:val="00204B3B"/>
    <w:rPr>
      <w:b/>
      <w:bCs/>
      <w:sz w:val="20"/>
      <w:u w:val="single"/>
    </w:rPr>
  </w:style>
  <w:style w:type="character" w:customStyle="1" w:styleId="nw">
    <w:name w:val="nw"/>
    <w:rsid w:val="00204B3B"/>
  </w:style>
  <w:style w:type="character" w:customStyle="1" w:styleId="Styleunderline11ptBoldBorderSinglesolidlineAuto">
    <w:name w:val="Style underline + 11 pt Bold Border: : (Single solid line Auto ..."/>
    <w:rsid w:val="00204B3B"/>
    <w:rPr>
      <w:b/>
      <w:bCs/>
      <w:sz w:val="20"/>
      <w:u w:val="single"/>
      <w:bdr w:val="single" w:sz="4" w:space="0" w:color="auto" w:frame="1"/>
    </w:rPr>
  </w:style>
  <w:style w:type="character" w:customStyle="1" w:styleId="cardCharCharChar1">
    <w:name w:val="card Char Char Char1"/>
    <w:rsid w:val="00204B3B"/>
    <w:rPr>
      <w:lang w:val="en-US" w:eastAsia="en-US" w:bidi="ar-SA"/>
    </w:rPr>
  </w:style>
  <w:style w:type="character" w:customStyle="1" w:styleId="authors1">
    <w:name w:val="authors1"/>
    <w:rsid w:val="00204B3B"/>
    <w:rPr>
      <w:rFonts w:ascii="Verdana" w:hAnsi="Verdana" w:hint="default"/>
      <w:b/>
      <w:bCs/>
      <w:color w:val="006699"/>
      <w:sz w:val="20"/>
      <w:szCs w:val="20"/>
    </w:rPr>
  </w:style>
  <w:style w:type="character" w:customStyle="1" w:styleId="headlinesectionlarge">
    <w:name w:val="headline_section_large"/>
    <w:rsid w:val="00204B3B"/>
  </w:style>
  <w:style w:type="character" w:customStyle="1" w:styleId="Styleunderline11ptBlack">
    <w:name w:val="Style underline + 11 pt Black"/>
    <w:rsid w:val="00204B3B"/>
    <w:rPr>
      <w:color w:val="000000"/>
      <w:sz w:val="20"/>
      <w:u w:val="single"/>
    </w:rPr>
  </w:style>
  <w:style w:type="character" w:customStyle="1" w:styleId="Styleunderline11ptBoldBlack">
    <w:name w:val="Style underline + 11 pt Bold Black"/>
    <w:rsid w:val="00204B3B"/>
    <w:rPr>
      <w:b/>
      <w:bCs/>
      <w:color w:val="000000"/>
      <w:sz w:val="20"/>
      <w:u w:val="single"/>
    </w:rPr>
  </w:style>
  <w:style w:type="character" w:customStyle="1" w:styleId="Style11ptBoldBlackUnderline">
    <w:name w:val="Style 11 pt Bold Black Underline"/>
    <w:rsid w:val="00204B3B"/>
    <w:rPr>
      <w:b/>
      <w:bCs/>
      <w:color w:val="000000"/>
      <w:sz w:val="20"/>
      <w:u w:val="single"/>
    </w:rPr>
  </w:style>
  <w:style w:type="character" w:customStyle="1" w:styleId="Style11ptBoldBlackUnderlineBorderSinglesolidline">
    <w:name w:val="Style 11 pt Bold Black Underline Border: : (Single solid line ..."/>
    <w:rsid w:val="00204B3B"/>
    <w:rPr>
      <w:b/>
      <w:bCs/>
      <w:color w:val="000000"/>
      <w:sz w:val="20"/>
      <w:u w:val="single"/>
      <w:bdr w:val="single" w:sz="4" w:space="0" w:color="auto" w:frame="1"/>
    </w:rPr>
  </w:style>
  <w:style w:type="character" w:customStyle="1" w:styleId="StyleLatinMeridien-Italic11ptItalicUnderline">
    <w:name w:val="Style (Latin) Meridien-Italic 11 pt Italic Underline"/>
    <w:rsid w:val="00204B3B"/>
    <w:rPr>
      <w:rFonts w:ascii="Meridien-Italic" w:hAnsi="Meridien-Italic" w:hint="default"/>
      <w:i/>
      <w:iCs/>
      <w:sz w:val="20"/>
      <w:u w:val="single"/>
    </w:rPr>
  </w:style>
  <w:style w:type="character" w:customStyle="1" w:styleId="Citation-AuthorDate">
    <w:name w:val="Citation - Author/Date"/>
    <w:rsid w:val="00204B3B"/>
    <w:rPr>
      <w:b/>
      <w:bCs w:val="0"/>
      <w:smallCaps/>
      <w:sz w:val="24"/>
      <w:u w:val="single"/>
    </w:rPr>
  </w:style>
  <w:style w:type="character" w:customStyle="1" w:styleId="underlinestylechar0">
    <w:name w:val="underlinestylechar"/>
    <w:rsid w:val="00204B3B"/>
  </w:style>
  <w:style w:type="character" w:customStyle="1" w:styleId="highlight">
    <w:name w:val="highlight"/>
    <w:rsid w:val="00204B3B"/>
  </w:style>
  <w:style w:type="character" w:customStyle="1" w:styleId="DottedUnderline0">
    <w:name w:val="Dotted Underline"/>
    <w:rsid w:val="00204B3B"/>
    <w:rPr>
      <w:rFonts w:ascii="Times New Roman" w:hAnsi="Times New Roman" w:cs="Times New Roman" w:hint="default"/>
      <w:sz w:val="20"/>
      <w:u w:val="dottedHeavy"/>
    </w:rPr>
  </w:style>
  <w:style w:type="character" w:customStyle="1" w:styleId="titleauthoretc">
    <w:name w:val="titleauthoretc"/>
    <w:rsid w:val="00204B3B"/>
  </w:style>
  <w:style w:type="character" w:customStyle="1" w:styleId="labeltext">
    <w:name w:val="labeltext"/>
    <w:rsid w:val="00204B3B"/>
  </w:style>
  <w:style w:type="character" w:customStyle="1" w:styleId="viewlink">
    <w:name w:val="viewlink"/>
    <w:rsid w:val="00204B3B"/>
  </w:style>
  <w:style w:type="character" w:customStyle="1" w:styleId="share">
    <w:name w:val="share"/>
    <w:rsid w:val="00204B3B"/>
  </w:style>
  <w:style w:type="character" w:customStyle="1" w:styleId="inlinkchart">
    <w:name w:val="inlink_chart"/>
    <w:rsid w:val="00204B3B"/>
  </w:style>
  <w:style w:type="character" w:customStyle="1" w:styleId="underLight">
    <w:name w:val="underLight"/>
    <w:uiPriority w:val="1"/>
    <w:qFormat/>
    <w:rsid w:val="00204B3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04B3B"/>
  </w:style>
  <w:style w:type="character" w:customStyle="1" w:styleId="author-rss">
    <w:name w:val="author-rss"/>
    <w:rsid w:val="00204B3B"/>
  </w:style>
  <w:style w:type="character" w:customStyle="1" w:styleId="fbsharecountwrapper">
    <w:name w:val="fb_share_count_wrapper"/>
    <w:rsid w:val="00204B3B"/>
  </w:style>
  <w:style w:type="character" w:customStyle="1" w:styleId="fbbuttontext">
    <w:name w:val="fb_button_text"/>
    <w:rsid w:val="00204B3B"/>
  </w:style>
  <w:style w:type="character" w:customStyle="1" w:styleId="hw">
    <w:name w:val="hw"/>
    <w:rsid w:val="00204B3B"/>
  </w:style>
  <w:style w:type="character" w:customStyle="1" w:styleId="linktotop">
    <w:name w:val="linktotop"/>
    <w:rsid w:val="00204B3B"/>
  </w:style>
  <w:style w:type="character" w:customStyle="1" w:styleId="maintextbldleft">
    <w:name w:val="maintextbldleft"/>
    <w:rsid w:val="00204B3B"/>
  </w:style>
  <w:style w:type="character" w:customStyle="1" w:styleId="maintextleft">
    <w:name w:val="maintextleft"/>
    <w:rsid w:val="00204B3B"/>
  </w:style>
  <w:style w:type="character" w:customStyle="1" w:styleId="descriptionstyle1block">
    <w:name w:val="description style1 block"/>
    <w:rsid w:val="00204B3B"/>
  </w:style>
  <w:style w:type="character" w:customStyle="1" w:styleId="gutter-right-1">
    <w:name w:val="gutter-right-1"/>
    <w:basedOn w:val="DefaultParagraphFont"/>
    <w:rsid w:val="00204B3B"/>
  </w:style>
  <w:style w:type="character" w:customStyle="1" w:styleId="ssl3">
    <w:name w:val="ss_l3"/>
    <w:rsid w:val="00204B3B"/>
  </w:style>
  <w:style w:type="character" w:customStyle="1" w:styleId="FontStyle39">
    <w:name w:val="Font Style39"/>
    <w:uiPriority w:val="99"/>
    <w:rsid w:val="00204B3B"/>
    <w:rPr>
      <w:rFonts w:ascii="Constantia" w:hAnsi="Constantia" w:cs="Constantia" w:hint="default"/>
      <w:b/>
      <w:bCs/>
      <w:sz w:val="18"/>
      <w:szCs w:val="18"/>
    </w:rPr>
  </w:style>
  <w:style w:type="character" w:customStyle="1" w:styleId="6">
    <w:name w:val="6"/>
    <w:rsid w:val="00204B3B"/>
    <w:rPr>
      <w:rFonts w:ascii="Arial" w:hAnsi="Arial" w:cs="Arial" w:hint="default"/>
      <w:bCs/>
      <w:sz w:val="20"/>
      <w:u w:val="single"/>
      <w:lang w:val="en-US" w:eastAsia="en-US" w:bidi="ar-SA"/>
    </w:rPr>
  </w:style>
  <w:style w:type="character" w:customStyle="1" w:styleId="Header11">
    <w:name w:val="Header11"/>
    <w:rsid w:val="00204B3B"/>
  </w:style>
  <w:style w:type="character" w:customStyle="1" w:styleId="posa">
    <w:name w:val="pos(a)"/>
    <w:basedOn w:val="DefaultParagraphFont"/>
    <w:rsid w:val="00204B3B"/>
  </w:style>
  <w:style w:type="character" w:customStyle="1" w:styleId="u-hiddeninnarrowenv">
    <w:name w:val="u-hiddeninnarrowenv"/>
    <w:basedOn w:val="DefaultParagraphFont"/>
    <w:rsid w:val="00204B3B"/>
  </w:style>
  <w:style w:type="character" w:customStyle="1" w:styleId="followbutton-bird">
    <w:name w:val="followbutton-bird"/>
    <w:basedOn w:val="DefaultParagraphFont"/>
    <w:rsid w:val="00204B3B"/>
  </w:style>
  <w:style w:type="character" w:customStyle="1" w:styleId="tweetauthor-name">
    <w:name w:val="tweetauthor-name"/>
    <w:basedOn w:val="DefaultParagraphFont"/>
    <w:rsid w:val="00204B3B"/>
  </w:style>
  <w:style w:type="character" w:customStyle="1" w:styleId="tweetauthor-verifiedbadge">
    <w:name w:val="tweetauthor-verifiedbadge"/>
    <w:basedOn w:val="DefaultParagraphFont"/>
    <w:rsid w:val="00204B3B"/>
  </w:style>
  <w:style w:type="character" w:customStyle="1" w:styleId="tweetauthor-screenname">
    <w:name w:val="tweetauthor-screenname"/>
    <w:basedOn w:val="DefaultParagraphFont"/>
    <w:rsid w:val="00204B3B"/>
  </w:style>
  <w:style w:type="character" w:customStyle="1" w:styleId="u-hiddenvisually">
    <w:name w:val="u-hiddenvisually"/>
    <w:basedOn w:val="DefaultParagraphFont"/>
    <w:rsid w:val="00204B3B"/>
  </w:style>
  <w:style w:type="character" w:customStyle="1" w:styleId="tweetaction-stat">
    <w:name w:val="tweetaction-stat"/>
    <w:basedOn w:val="DefaultParagraphFont"/>
    <w:rsid w:val="00204B3B"/>
  </w:style>
  <w:style w:type="character" w:customStyle="1" w:styleId="related">
    <w:name w:val="related"/>
    <w:basedOn w:val="DefaultParagraphFont"/>
    <w:rsid w:val="00204B3B"/>
  </w:style>
  <w:style w:type="character" w:customStyle="1" w:styleId="related-content">
    <w:name w:val="related-content"/>
    <w:basedOn w:val="DefaultParagraphFont"/>
    <w:rsid w:val="00204B3B"/>
  </w:style>
  <w:style w:type="character" w:customStyle="1" w:styleId="name-of-author">
    <w:name w:val="name-of-author"/>
    <w:basedOn w:val="DefaultParagraphFont"/>
    <w:rsid w:val="00204B3B"/>
  </w:style>
  <w:style w:type="character" w:customStyle="1" w:styleId="first-name">
    <w:name w:val="first-name"/>
    <w:basedOn w:val="DefaultParagraphFont"/>
    <w:rsid w:val="00204B3B"/>
  </w:style>
  <w:style w:type="character" w:customStyle="1" w:styleId="last-name">
    <w:name w:val="last-name"/>
    <w:basedOn w:val="DefaultParagraphFont"/>
    <w:rsid w:val="00204B3B"/>
  </w:style>
  <w:style w:type="character" w:customStyle="1" w:styleId="caption10">
    <w:name w:val="caption1"/>
    <w:basedOn w:val="DefaultParagraphFont"/>
    <w:rsid w:val="00204B3B"/>
  </w:style>
  <w:style w:type="character" w:customStyle="1" w:styleId="recirc-text">
    <w:name w:val="&quot;recirc-text”"/>
    <w:basedOn w:val="DefaultParagraphFont"/>
    <w:rsid w:val="00204B3B"/>
  </w:style>
  <w:style w:type="character" w:customStyle="1" w:styleId="video-icon">
    <w:name w:val="video-icon"/>
    <w:basedOn w:val="DefaultParagraphFont"/>
    <w:rsid w:val="00204B3B"/>
  </w:style>
  <w:style w:type="character" w:customStyle="1" w:styleId="powa-shot-play-btn-text">
    <w:name w:val="powa-shot-play-btn-text"/>
    <w:basedOn w:val="DefaultParagraphFont"/>
    <w:rsid w:val="00204B3B"/>
  </w:style>
  <w:style w:type="character" w:customStyle="1" w:styleId="powa-shot-click">
    <w:name w:val="powa-shot-click"/>
    <w:basedOn w:val="DefaultParagraphFont"/>
    <w:rsid w:val="00204B3B"/>
  </w:style>
  <w:style w:type="character" w:customStyle="1" w:styleId="wpv-blurb">
    <w:name w:val="wpv-blurb"/>
    <w:basedOn w:val="DefaultParagraphFont"/>
    <w:rsid w:val="00204B3B"/>
  </w:style>
  <w:style w:type="character" w:customStyle="1" w:styleId="pb-caption">
    <w:name w:val="pb-caption"/>
    <w:basedOn w:val="DefaultParagraphFont"/>
    <w:rsid w:val="00204B3B"/>
  </w:style>
  <w:style w:type="character" w:customStyle="1" w:styleId="Heading5Char1">
    <w:name w:val="Heading 5 Char1"/>
    <w:aliases w:val="Text Char1"/>
    <w:basedOn w:val="DefaultParagraphFont"/>
    <w:semiHidden/>
    <w:rsid w:val="00204B3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04B3B"/>
    <w:rPr>
      <w:vertAlign w:val="baseline"/>
    </w:rPr>
  </w:style>
  <w:style w:type="character" w:customStyle="1" w:styleId="Heading7Char1">
    <w:name w:val="Heading 7 Char1"/>
    <w:basedOn w:val="DefaultParagraphFont"/>
    <w:semiHidden/>
    <w:rsid w:val="00204B3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04B3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04B3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04B3B"/>
    <w:rPr>
      <w:rFonts w:ascii="Calibri" w:hAnsi="Calibri" w:cs="Calibri"/>
    </w:rPr>
  </w:style>
  <w:style w:type="numbering" w:customStyle="1" w:styleId="NoList2">
    <w:name w:val="No List2"/>
    <w:next w:val="NoList"/>
    <w:uiPriority w:val="99"/>
    <w:semiHidden/>
    <w:unhideWhenUsed/>
    <w:rsid w:val="00204B3B"/>
  </w:style>
  <w:style w:type="numbering" w:customStyle="1" w:styleId="NoList3">
    <w:name w:val="No List3"/>
    <w:next w:val="NoList"/>
    <w:uiPriority w:val="99"/>
    <w:semiHidden/>
    <w:unhideWhenUsed/>
    <w:rsid w:val="00204B3B"/>
  </w:style>
  <w:style w:type="numbering" w:customStyle="1" w:styleId="NoList4">
    <w:name w:val="No List4"/>
    <w:next w:val="NoList"/>
    <w:uiPriority w:val="99"/>
    <w:semiHidden/>
    <w:unhideWhenUsed/>
    <w:rsid w:val="00204B3B"/>
  </w:style>
  <w:style w:type="numbering" w:customStyle="1" w:styleId="NoList5">
    <w:name w:val="No List5"/>
    <w:next w:val="NoList"/>
    <w:semiHidden/>
    <w:unhideWhenUsed/>
    <w:rsid w:val="00204B3B"/>
  </w:style>
  <w:style w:type="paragraph" w:styleId="BlockText">
    <w:name w:val="Block Text"/>
    <w:basedOn w:val="Normal"/>
    <w:rsid w:val="00204B3B"/>
    <w:pPr>
      <w:ind w:left="229" w:right="229"/>
    </w:pPr>
    <w:rPr>
      <w:rFonts w:ascii="Verdana" w:eastAsia="Times New Roman" w:hAnsi="Verdana"/>
      <w:szCs w:val="20"/>
    </w:rPr>
  </w:style>
  <w:style w:type="paragraph" w:styleId="NormalIndent">
    <w:name w:val="Normal Indent"/>
    <w:basedOn w:val="Normal"/>
    <w:rsid w:val="00204B3B"/>
    <w:pPr>
      <w:ind w:left="720"/>
    </w:pPr>
    <w:rPr>
      <w:rFonts w:eastAsia="Times New Roman"/>
      <w:szCs w:val="20"/>
    </w:rPr>
  </w:style>
  <w:style w:type="paragraph" w:styleId="EnvelopeReturn">
    <w:name w:val="envelope return"/>
    <w:basedOn w:val="Normal"/>
    <w:rsid w:val="00204B3B"/>
    <w:rPr>
      <w:rFonts w:eastAsia="Times New Roman"/>
      <w:sz w:val="24"/>
      <w:szCs w:val="20"/>
    </w:rPr>
  </w:style>
  <w:style w:type="paragraph" w:styleId="EnvelopeAddress">
    <w:name w:val="envelope address"/>
    <w:basedOn w:val="Normal"/>
    <w:rsid w:val="00204B3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04B3B"/>
  </w:style>
  <w:style w:type="numbering" w:customStyle="1" w:styleId="NoList7">
    <w:name w:val="No List7"/>
    <w:next w:val="NoList"/>
    <w:semiHidden/>
    <w:unhideWhenUsed/>
    <w:rsid w:val="00204B3B"/>
  </w:style>
  <w:style w:type="paragraph" w:styleId="ListBullet">
    <w:name w:val="List Bullet"/>
    <w:basedOn w:val="Normal"/>
    <w:link w:val="ListBulletChar"/>
    <w:uiPriority w:val="99"/>
    <w:unhideWhenUsed/>
    <w:rsid w:val="00204B3B"/>
    <w:pPr>
      <w:tabs>
        <w:tab w:val="num" w:pos="360"/>
      </w:tabs>
      <w:ind w:left="360" w:hanging="360"/>
      <w:contextualSpacing/>
    </w:pPr>
    <w:rPr>
      <w:rFonts w:eastAsia="Calibri"/>
    </w:rPr>
  </w:style>
  <w:style w:type="table" w:styleId="MediumGrid1">
    <w:name w:val="Medium Grid 1"/>
    <w:basedOn w:val="TableNormal"/>
    <w:uiPriority w:val="67"/>
    <w:rsid w:val="00204B3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04B3B"/>
    <w:rPr>
      <w:rFonts w:ascii="Arial Narrow" w:eastAsia="SimSun" w:hAnsi="Arial Narrow" w:cs="Calibri"/>
      <w:sz w:val="20"/>
      <w:szCs w:val="22"/>
    </w:rPr>
  </w:style>
  <w:style w:type="numbering" w:customStyle="1" w:styleId="NoList11">
    <w:name w:val="No List11"/>
    <w:next w:val="NoList"/>
    <w:uiPriority w:val="99"/>
    <w:semiHidden/>
    <w:unhideWhenUsed/>
    <w:rsid w:val="00204B3B"/>
  </w:style>
  <w:style w:type="numbering" w:customStyle="1" w:styleId="NoList111">
    <w:name w:val="No List111"/>
    <w:next w:val="NoList"/>
    <w:uiPriority w:val="99"/>
    <w:semiHidden/>
    <w:unhideWhenUsed/>
    <w:rsid w:val="00204B3B"/>
  </w:style>
  <w:style w:type="numbering" w:customStyle="1" w:styleId="NoList1111">
    <w:name w:val="No List1111"/>
    <w:next w:val="NoList"/>
    <w:uiPriority w:val="99"/>
    <w:semiHidden/>
    <w:unhideWhenUsed/>
    <w:rsid w:val="00204B3B"/>
  </w:style>
  <w:style w:type="numbering" w:customStyle="1" w:styleId="NoList11111">
    <w:name w:val="No List11111"/>
    <w:next w:val="NoList"/>
    <w:uiPriority w:val="99"/>
    <w:semiHidden/>
    <w:unhideWhenUsed/>
    <w:rsid w:val="00204B3B"/>
  </w:style>
  <w:style w:type="numbering" w:customStyle="1" w:styleId="NoList111111">
    <w:name w:val="No List111111"/>
    <w:next w:val="NoList"/>
    <w:uiPriority w:val="99"/>
    <w:semiHidden/>
    <w:unhideWhenUsed/>
    <w:rsid w:val="00204B3B"/>
  </w:style>
  <w:style w:type="numbering" w:customStyle="1" w:styleId="NoList1111111">
    <w:name w:val="No List1111111"/>
    <w:next w:val="NoList"/>
    <w:uiPriority w:val="99"/>
    <w:semiHidden/>
    <w:unhideWhenUsed/>
    <w:rsid w:val="00204B3B"/>
  </w:style>
  <w:style w:type="numbering" w:customStyle="1" w:styleId="NoList11111111">
    <w:name w:val="No List11111111"/>
    <w:next w:val="NoList"/>
    <w:uiPriority w:val="99"/>
    <w:semiHidden/>
    <w:unhideWhenUsed/>
    <w:rsid w:val="00204B3B"/>
  </w:style>
  <w:style w:type="numbering" w:customStyle="1" w:styleId="NoList111111111">
    <w:name w:val="No List111111111"/>
    <w:next w:val="NoList"/>
    <w:uiPriority w:val="99"/>
    <w:semiHidden/>
    <w:unhideWhenUsed/>
    <w:rsid w:val="00204B3B"/>
  </w:style>
  <w:style w:type="numbering" w:customStyle="1" w:styleId="NoList1111111111">
    <w:name w:val="No List1111111111"/>
    <w:next w:val="NoList"/>
    <w:uiPriority w:val="99"/>
    <w:semiHidden/>
    <w:unhideWhenUsed/>
    <w:rsid w:val="00204B3B"/>
  </w:style>
  <w:style w:type="numbering" w:customStyle="1" w:styleId="NoList11111111111">
    <w:name w:val="No List11111111111"/>
    <w:next w:val="NoList"/>
    <w:uiPriority w:val="99"/>
    <w:semiHidden/>
    <w:unhideWhenUsed/>
    <w:rsid w:val="00204B3B"/>
  </w:style>
  <w:style w:type="numbering" w:customStyle="1" w:styleId="NoList111111111111">
    <w:name w:val="No List111111111111"/>
    <w:next w:val="NoList"/>
    <w:uiPriority w:val="99"/>
    <w:semiHidden/>
    <w:unhideWhenUsed/>
    <w:rsid w:val="00204B3B"/>
  </w:style>
  <w:style w:type="numbering" w:customStyle="1" w:styleId="NoList1111111111111">
    <w:name w:val="No List1111111111111"/>
    <w:next w:val="NoList"/>
    <w:uiPriority w:val="99"/>
    <w:semiHidden/>
    <w:unhideWhenUsed/>
    <w:rsid w:val="00204B3B"/>
  </w:style>
  <w:style w:type="numbering" w:customStyle="1" w:styleId="NoList11111111111111">
    <w:name w:val="No List11111111111111"/>
    <w:next w:val="NoList"/>
    <w:uiPriority w:val="99"/>
    <w:semiHidden/>
    <w:unhideWhenUsed/>
    <w:rsid w:val="00204B3B"/>
  </w:style>
  <w:style w:type="numbering" w:customStyle="1" w:styleId="NoList111111111111111">
    <w:name w:val="No List111111111111111"/>
    <w:next w:val="NoList"/>
    <w:uiPriority w:val="99"/>
    <w:semiHidden/>
    <w:unhideWhenUsed/>
    <w:rsid w:val="00204B3B"/>
  </w:style>
  <w:style w:type="numbering" w:customStyle="1" w:styleId="NoList1111111111111111">
    <w:name w:val="No List1111111111111111"/>
    <w:next w:val="NoList"/>
    <w:uiPriority w:val="99"/>
    <w:semiHidden/>
    <w:unhideWhenUsed/>
    <w:rsid w:val="00204B3B"/>
  </w:style>
  <w:style w:type="numbering" w:customStyle="1" w:styleId="NoList11111111111111111">
    <w:name w:val="No List11111111111111111"/>
    <w:next w:val="NoList"/>
    <w:uiPriority w:val="99"/>
    <w:semiHidden/>
    <w:unhideWhenUsed/>
    <w:rsid w:val="00204B3B"/>
  </w:style>
  <w:style w:type="character" w:customStyle="1" w:styleId="FontStyle220">
    <w:name w:val="Font Style220"/>
    <w:basedOn w:val="DefaultParagraphFont"/>
    <w:uiPriority w:val="99"/>
    <w:rsid w:val="00204B3B"/>
    <w:rPr>
      <w:rFonts w:ascii="Candara" w:hAnsi="Candara" w:cs="Candara" w:hint="default"/>
      <w:i/>
      <w:iCs/>
      <w:sz w:val="18"/>
      <w:szCs w:val="18"/>
    </w:rPr>
  </w:style>
  <w:style w:type="character" w:customStyle="1" w:styleId="FontStyle290">
    <w:name w:val="Font Style290"/>
    <w:basedOn w:val="DefaultParagraphFont"/>
    <w:uiPriority w:val="99"/>
    <w:rsid w:val="00204B3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04B3B"/>
    <w:rPr>
      <w:rFonts w:ascii="Arial" w:hAnsi="Arial" w:cs="Arial"/>
      <w:b/>
      <w:bCs/>
      <w:sz w:val="16"/>
      <w:szCs w:val="16"/>
    </w:rPr>
  </w:style>
  <w:style w:type="paragraph" w:customStyle="1" w:styleId="analytic0">
    <w:name w:val="analytic"/>
    <w:basedOn w:val="Normal"/>
    <w:link w:val="analyticChar0"/>
    <w:uiPriority w:val="4"/>
    <w:qFormat/>
    <w:rsid w:val="00204B3B"/>
    <w:pPr>
      <w:spacing w:before="120"/>
    </w:pPr>
    <w:rPr>
      <w:b/>
      <w:sz w:val="20"/>
    </w:rPr>
  </w:style>
  <w:style w:type="character" w:customStyle="1" w:styleId="analyticChar0">
    <w:name w:val="analytic Char"/>
    <w:basedOn w:val="DefaultParagraphFont"/>
    <w:link w:val="analytic0"/>
    <w:uiPriority w:val="4"/>
    <w:rsid w:val="00204B3B"/>
    <w:rPr>
      <w:rFonts w:ascii="Calibri" w:hAnsi="Calibri" w:cs="Calibri"/>
      <w:b/>
      <w:sz w:val="20"/>
    </w:rPr>
  </w:style>
  <w:style w:type="character" w:customStyle="1" w:styleId="m-5498913268213319940gmail-styleunderline">
    <w:name w:val="m_-5498913268213319940gmail-styleunderline"/>
    <w:basedOn w:val="DefaultParagraphFont"/>
    <w:rsid w:val="00204B3B"/>
  </w:style>
  <w:style w:type="paragraph" w:customStyle="1" w:styleId="speakable">
    <w:name w:val="speakable"/>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04B3B"/>
  </w:style>
  <w:style w:type="character" w:customStyle="1" w:styleId="copyright">
    <w:name w:val="copyright"/>
    <w:basedOn w:val="DefaultParagraphFont"/>
    <w:rsid w:val="00204B3B"/>
  </w:style>
  <w:style w:type="character" w:customStyle="1" w:styleId="TagCharCharCharChar">
    <w:name w:val="Tag Char Char Char Char"/>
    <w:basedOn w:val="DefaultParagraphFont"/>
    <w:rsid w:val="00204B3B"/>
    <w:rPr>
      <w:rFonts w:ascii="Calibri" w:hAnsi="Calibri" w:cs="Calibri"/>
      <w:b/>
      <w:sz w:val="24"/>
    </w:rPr>
  </w:style>
  <w:style w:type="paragraph" w:customStyle="1" w:styleId="g-body">
    <w:name w:val="g-body"/>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04B3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04B3B"/>
    <w:pPr>
      <w:spacing w:before="100" w:beforeAutospacing="1" w:after="100" w:afterAutospacing="1"/>
    </w:pPr>
    <w:rPr>
      <w:sz w:val="24"/>
    </w:rPr>
  </w:style>
  <w:style w:type="paragraph" w:customStyle="1" w:styleId="style41">
    <w:name w:val="style4"/>
    <w:basedOn w:val="Normal"/>
    <w:uiPriority w:val="99"/>
    <w:qFormat/>
    <w:rsid w:val="00204B3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04B3B"/>
    <w:pPr>
      <w:spacing w:before="100" w:beforeAutospacing="1" w:after="100" w:afterAutospacing="1"/>
    </w:pPr>
    <w:rPr>
      <w:rFonts w:ascii="Times New Roman" w:hAnsi="Times New Roman"/>
      <w:sz w:val="24"/>
    </w:rPr>
  </w:style>
  <w:style w:type="character" w:customStyle="1" w:styleId="adtext">
    <w:name w:val="adtext"/>
    <w:basedOn w:val="DefaultParagraphFont"/>
    <w:rsid w:val="00204B3B"/>
  </w:style>
  <w:style w:type="character" w:customStyle="1" w:styleId="UL-Bold">
    <w:name w:val="UL-Bold"/>
    <w:basedOn w:val="DefaultParagraphFont"/>
    <w:rsid w:val="00204B3B"/>
    <w:rPr>
      <w:u w:val="thick"/>
    </w:rPr>
  </w:style>
  <w:style w:type="character" w:customStyle="1" w:styleId="UL-None">
    <w:name w:val="UL-None"/>
    <w:basedOn w:val="DefaultParagraphFont"/>
    <w:rsid w:val="00204B3B"/>
    <w:rPr>
      <w:strike w:val="0"/>
      <w:dstrike w:val="0"/>
      <w:u w:val="none"/>
      <w:effect w:val="none"/>
    </w:rPr>
  </w:style>
  <w:style w:type="character" w:customStyle="1" w:styleId="gl">
    <w:name w:val="gl"/>
    <w:basedOn w:val="DefaultParagraphFont"/>
    <w:rsid w:val="00204B3B"/>
  </w:style>
  <w:style w:type="character" w:customStyle="1" w:styleId="qu730rj69h">
    <w:name w:val="qu730rj69h"/>
    <w:basedOn w:val="DefaultParagraphFont"/>
    <w:rsid w:val="00204B3B"/>
  </w:style>
  <w:style w:type="paragraph" w:customStyle="1" w:styleId="optext">
    <w:name w:val="optext"/>
    <w:basedOn w:val="Normal"/>
    <w:uiPriority w:val="99"/>
    <w:qFormat/>
    <w:rsid w:val="00204B3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04B3B"/>
  </w:style>
  <w:style w:type="character" w:customStyle="1" w:styleId="icr880">
    <w:name w:val="icr880"/>
    <w:basedOn w:val="DefaultParagraphFont"/>
    <w:rsid w:val="00204B3B"/>
  </w:style>
  <w:style w:type="character" w:customStyle="1" w:styleId="hx23q54">
    <w:name w:val="hx23q54"/>
    <w:basedOn w:val="DefaultParagraphFont"/>
    <w:rsid w:val="00204B3B"/>
  </w:style>
  <w:style w:type="character" w:customStyle="1" w:styleId="m-5348258726587825636gmail-style13ptbold">
    <w:name w:val="m_-5348258726587825636gmail-style13ptbold"/>
    <w:basedOn w:val="DefaultParagraphFont"/>
    <w:rsid w:val="00204B3B"/>
  </w:style>
  <w:style w:type="character" w:customStyle="1" w:styleId="m-5348258726587825636gmail-styleunderline">
    <w:name w:val="m_-5348258726587825636gmail-styleunderline"/>
    <w:basedOn w:val="DefaultParagraphFont"/>
    <w:rsid w:val="00204B3B"/>
  </w:style>
  <w:style w:type="character" w:customStyle="1" w:styleId="UnderlineCharChar1">
    <w:name w:val="Underline Char Char1"/>
    <w:basedOn w:val="DefaultParagraphFont"/>
    <w:rsid w:val="00204B3B"/>
    <w:rPr>
      <w:u w:val="single"/>
      <w:lang w:val="en-US" w:eastAsia="en-US" w:bidi="ar-SA"/>
    </w:rPr>
  </w:style>
  <w:style w:type="character" w:customStyle="1" w:styleId="m4385445901877740177gmail-styleunderline">
    <w:name w:val="m_4385445901877740177gmail-styleunderline"/>
    <w:basedOn w:val="DefaultParagraphFont"/>
    <w:rsid w:val="00204B3B"/>
  </w:style>
  <w:style w:type="character" w:customStyle="1" w:styleId="CardsFont12ptCharChar">
    <w:name w:val="Cards + Font: 12 pt Char Char"/>
    <w:basedOn w:val="DefaultParagraphFont"/>
    <w:rsid w:val="00204B3B"/>
    <w:rPr>
      <w:sz w:val="24"/>
      <w:szCs w:val="24"/>
      <w:u w:val="thick"/>
      <w:lang w:val="en-US" w:eastAsia="en-US" w:bidi="ar-SA"/>
    </w:rPr>
  </w:style>
  <w:style w:type="character" w:customStyle="1" w:styleId="NothingChar1">
    <w:name w:val="Nothing Char1"/>
    <w:basedOn w:val="DefaultParagraphFont"/>
    <w:rsid w:val="00204B3B"/>
    <w:rPr>
      <w:lang w:val="en-US" w:eastAsia="en-US" w:bidi="ar-SA"/>
    </w:rPr>
  </w:style>
  <w:style w:type="paragraph" w:customStyle="1" w:styleId="useless">
    <w:name w:val="useless"/>
    <w:basedOn w:val="Normal"/>
    <w:uiPriority w:val="99"/>
    <w:qFormat/>
    <w:rsid w:val="00204B3B"/>
    <w:rPr>
      <w:rFonts w:ascii="Times New Roman" w:eastAsia="Times New Roman" w:hAnsi="Times New Roman"/>
      <w:sz w:val="12"/>
    </w:rPr>
  </w:style>
  <w:style w:type="character" w:customStyle="1" w:styleId="DDIUnderline">
    <w:name w:val="DDI Underline"/>
    <w:qFormat/>
    <w:rsid w:val="00204B3B"/>
    <w:rPr>
      <w:rFonts w:ascii="Times New Roman" w:hAnsi="Times New Roman"/>
      <w:sz w:val="24"/>
      <w:u w:val="single"/>
    </w:rPr>
  </w:style>
  <w:style w:type="character" w:customStyle="1" w:styleId="Char1">
    <w:name w:val="Char1"/>
    <w:basedOn w:val="DefaultParagraphFont"/>
    <w:rsid w:val="00204B3B"/>
    <w:rPr>
      <w:rFonts w:cs="Arial"/>
      <w:b/>
      <w:bCs/>
      <w:iCs/>
      <w:sz w:val="24"/>
      <w:szCs w:val="28"/>
      <w:lang w:val="en-US" w:eastAsia="en-US" w:bidi="ar-SA"/>
    </w:rPr>
  </w:style>
  <w:style w:type="paragraph" w:customStyle="1" w:styleId="ALLCAPS">
    <w:name w:val="ALL CAPS"/>
    <w:basedOn w:val="Normal"/>
    <w:link w:val="ALLCAPSChar"/>
    <w:rsid w:val="00204B3B"/>
    <w:rPr>
      <w:rFonts w:ascii="Times New Roman" w:eastAsia="Times New Roman" w:hAnsi="Times New Roman"/>
      <w:b/>
      <w:caps/>
    </w:rPr>
  </w:style>
  <w:style w:type="character" w:customStyle="1" w:styleId="ALLCAPSChar">
    <w:name w:val="ALL CAPS Char"/>
    <w:basedOn w:val="DefaultParagraphFont"/>
    <w:link w:val="ALLCAPS"/>
    <w:rsid w:val="00204B3B"/>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204B3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04B3B"/>
    <w:rPr>
      <w:rFonts w:ascii="Times New Roman" w:eastAsia="Times New Roman" w:hAnsi="Times New Roman" w:cs="Calibri"/>
      <w:b/>
    </w:rPr>
  </w:style>
  <w:style w:type="character" w:customStyle="1" w:styleId="10ptnotbold">
    <w:name w:val="10ptnotbold"/>
    <w:basedOn w:val="DefaultParagraphFont"/>
    <w:rsid w:val="00204B3B"/>
    <w:rPr>
      <w:sz w:val="20"/>
    </w:rPr>
  </w:style>
  <w:style w:type="character" w:customStyle="1" w:styleId="Cites-AuthorDate">
    <w:name w:val="Cites-Author/Date"/>
    <w:rsid w:val="00204B3B"/>
    <w:rPr>
      <w:rFonts w:ascii="Helvetica" w:hAnsi="Helvetica"/>
      <w:b/>
      <w:sz w:val="22"/>
      <w:szCs w:val="24"/>
      <w:u w:val="thick"/>
    </w:rPr>
  </w:style>
  <w:style w:type="paragraph" w:customStyle="1" w:styleId="CiteTag">
    <w:name w:val="Cite/Tag"/>
    <w:basedOn w:val="Normal"/>
    <w:uiPriority w:val="99"/>
    <w:qFormat/>
    <w:rsid w:val="00204B3B"/>
    <w:rPr>
      <w:rFonts w:ascii="Times New Roman" w:eastAsia="Cambria" w:hAnsi="Times New Roman"/>
      <w:b/>
    </w:rPr>
  </w:style>
  <w:style w:type="character" w:customStyle="1" w:styleId="CardsFont6ptChar1">
    <w:name w:val="Cards + Font: 6 pt Char1"/>
    <w:basedOn w:val="CardsChar"/>
    <w:link w:val="CardsFont6pt"/>
    <w:rsid w:val="00204B3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04B3B"/>
  </w:style>
  <w:style w:type="character" w:customStyle="1" w:styleId="m489902567989944824gmail-styleunderline">
    <w:name w:val="m_489902567989944824gmail-styleunderline"/>
    <w:basedOn w:val="DefaultParagraphFont"/>
    <w:rsid w:val="00204B3B"/>
  </w:style>
  <w:style w:type="character" w:customStyle="1" w:styleId="UnresolvedMention2">
    <w:name w:val="Unresolved Mention2"/>
    <w:basedOn w:val="DefaultParagraphFont"/>
    <w:uiPriority w:val="99"/>
    <w:semiHidden/>
    <w:rsid w:val="00204B3B"/>
    <w:rPr>
      <w:color w:val="808080"/>
      <w:shd w:val="clear" w:color="auto" w:fill="E6E6E6"/>
    </w:rPr>
  </w:style>
  <w:style w:type="character" w:customStyle="1" w:styleId="swauthor">
    <w:name w:val="sw_author"/>
    <w:rsid w:val="00204B3B"/>
  </w:style>
  <w:style w:type="character" w:customStyle="1" w:styleId="UnderlineCharChar3">
    <w:name w:val="Underline Char Char3"/>
    <w:rsid w:val="00204B3B"/>
    <w:rPr>
      <w:szCs w:val="24"/>
      <w:u w:val="single"/>
      <w:lang w:val="en-US" w:eastAsia="en-US" w:bidi="ar-SA"/>
    </w:rPr>
  </w:style>
  <w:style w:type="character" w:customStyle="1" w:styleId="tl8wme">
    <w:name w:val="tl8wme"/>
    <w:basedOn w:val="DefaultParagraphFont"/>
    <w:rsid w:val="00204B3B"/>
  </w:style>
  <w:style w:type="character" w:customStyle="1" w:styleId="Mention3">
    <w:name w:val="Mention3"/>
    <w:basedOn w:val="DefaultParagraphFont"/>
    <w:uiPriority w:val="99"/>
    <w:semiHidden/>
    <w:unhideWhenUsed/>
    <w:rsid w:val="00204B3B"/>
    <w:rPr>
      <w:color w:val="2B579A"/>
      <w:shd w:val="clear" w:color="auto" w:fill="E6E6E6"/>
    </w:rPr>
  </w:style>
  <w:style w:type="character" w:customStyle="1" w:styleId="m-5251091010484660064gmail-style13ptbold">
    <w:name w:val="m_-5251091010484660064gmail-style13ptbold"/>
    <w:basedOn w:val="DefaultParagraphFont"/>
    <w:rsid w:val="00204B3B"/>
  </w:style>
  <w:style w:type="character" w:customStyle="1" w:styleId="m-5251091010484660064gmail-styleunderline">
    <w:name w:val="m_-5251091010484660064gmail-styleunderline"/>
    <w:basedOn w:val="DefaultParagraphFont"/>
    <w:rsid w:val="00204B3B"/>
  </w:style>
  <w:style w:type="character" w:customStyle="1" w:styleId="tablecaption">
    <w:name w:val="tablecaption"/>
    <w:basedOn w:val="DefaultParagraphFont"/>
    <w:rsid w:val="00204B3B"/>
  </w:style>
  <w:style w:type="character" w:customStyle="1" w:styleId="StyleLatinHelvetica105ptBlack">
    <w:name w:val="Style (Latin) Helvetica 10.5 pt Black"/>
    <w:basedOn w:val="DefaultParagraphFont"/>
    <w:rsid w:val="00204B3B"/>
    <w:rPr>
      <w:rFonts w:ascii="Times New Roman" w:hAnsi="Times New Roman"/>
      <w:color w:val="000000"/>
      <w:sz w:val="21"/>
    </w:rPr>
  </w:style>
  <w:style w:type="character" w:customStyle="1" w:styleId="m-413333960618644972gmail-style13ptbold">
    <w:name w:val="m_-413333960618644972gmail-style13ptbold"/>
    <w:basedOn w:val="DefaultParagraphFont"/>
    <w:rsid w:val="00204B3B"/>
  </w:style>
  <w:style w:type="character" w:customStyle="1" w:styleId="m-413333960618644972gmail-styleunderline">
    <w:name w:val="m_-413333960618644972gmail-styleunderline"/>
    <w:basedOn w:val="DefaultParagraphFont"/>
    <w:rsid w:val="00204B3B"/>
  </w:style>
  <w:style w:type="character" w:customStyle="1" w:styleId="m8314098763611656848gmail-stylestylebold12pt">
    <w:name w:val="m_8314098763611656848gmail-stylestylebold12pt"/>
    <w:basedOn w:val="DefaultParagraphFont"/>
    <w:rsid w:val="00204B3B"/>
  </w:style>
  <w:style w:type="character" w:customStyle="1" w:styleId="m8314098763611656848gmail-styleboldunderline">
    <w:name w:val="m_8314098763611656848gmail-styleboldunderline"/>
    <w:basedOn w:val="DefaultParagraphFont"/>
    <w:rsid w:val="00204B3B"/>
  </w:style>
  <w:style w:type="paragraph" w:customStyle="1" w:styleId="Spacer">
    <w:name w:val="Spacer"/>
    <w:basedOn w:val="Heading1"/>
    <w:link w:val="SpacerChar"/>
    <w:autoRedefine/>
    <w:uiPriority w:val="4"/>
    <w:qFormat/>
    <w:rsid w:val="00204B3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04B3B"/>
    <w:rPr>
      <w:rFonts w:ascii="Calibri" w:eastAsiaTheme="majorEastAsia" w:hAnsi="Calibri" w:cstheme="majorBidi"/>
      <w:b/>
      <w:bCs/>
      <w:szCs w:val="32"/>
    </w:rPr>
  </w:style>
  <w:style w:type="paragraph" w:customStyle="1" w:styleId="msonormal0">
    <w:name w:val="msonormal"/>
    <w:basedOn w:val="Normal"/>
    <w:rsid w:val="00204B3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04B3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04B3B"/>
    <w:rPr>
      <w:rFonts w:ascii="Georgia" w:eastAsia="Times New Roman" w:hAnsi="Georgia" w:cs="Arial" w:hint="default"/>
      <w:b/>
      <w:bCs/>
      <w:kern w:val="32"/>
      <w:sz w:val="28"/>
      <w:szCs w:val="32"/>
    </w:rPr>
  </w:style>
  <w:style w:type="character" w:customStyle="1" w:styleId="SmallChar0">
    <w:name w:val="Small Char"/>
    <w:qFormat/>
    <w:rsid w:val="00204B3B"/>
    <w:rPr>
      <w:rFonts w:ascii="Arial Narrow" w:hAnsi="Arial Narrow" w:cs="Times New Roman"/>
      <w:color w:val="000000"/>
      <w:sz w:val="16"/>
    </w:rPr>
  </w:style>
  <w:style w:type="character" w:customStyle="1" w:styleId="CiteReal0">
    <w:name w:val="CiteReal"/>
    <w:uiPriority w:val="1"/>
    <w:qFormat/>
    <w:rsid w:val="00204B3B"/>
    <w:rPr>
      <w:rFonts w:ascii="Arial" w:hAnsi="Arial"/>
      <w:b/>
      <w:sz w:val="24"/>
      <w:u w:val="single"/>
    </w:rPr>
  </w:style>
  <w:style w:type="character" w:customStyle="1" w:styleId="dropcap1">
    <w:name w:val="dropcap1"/>
    <w:rsid w:val="00204B3B"/>
  </w:style>
  <w:style w:type="paragraph" w:customStyle="1" w:styleId="Style31">
    <w:name w:val="Style31"/>
    <w:basedOn w:val="Normal"/>
    <w:uiPriority w:val="99"/>
    <w:rsid w:val="00204B3B"/>
    <w:pPr>
      <w:spacing w:line="197" w:lineRule="exact"/>
      <w:jc w:val="both"/>
    </w:pPr>
    <w:rPr>
      <w:rFonts w:ascii="Palatino Linotype" w:hAnsi="Palatino Linotype" w:cs="Palatino Linotype"/>
    </w:rPr>
  </w:style>
  <w:style w:type="paragraph" w:customStyle="1" w:styleId="Style42">
    <w:name w:val="Style42"/>
    <w:basedOn w:val="Normal"/>
    <w:uiPriority w:val="99"/>
    <w:rsid w:val="00204B3B"/>
    <w:pPr>
      <w:spacing w:line="202" w:lineRule="exact"/>
      <w:jc w:val="both"/>
    </w:pPr>
    <w:rPr>
      <w:rFonts w:ascii="Palatino Linotype" w:hAnsi="Palatino Linotype" w:cs="Palatino Linotype"/>
    </w:rPr>
  </w:style>
  <w:style w:type="paragraph" w:customStyle="1" w:styleId="Style51">
    <w:name w:val="Style51"/>
    <w:basedOn w:val="Normal"/>
    <w:uiPriority w:val="99"/>
    <w:rsid w:val="00204B3B"/>
    <w:pPr>
      <w:spacing w:line="200" w:lineRule="exact"/>
      <w:jc w:val="both"/>
    </w:pPr>
    <w:rPr>
      <w:rFonts w:ascii="Palatino Linotype" w:hAnsi="Palatino Linotype" w:cs="Palatino Linotype"/>
    </w:rPr>
  </w:style>
  <w:style w:type="character" w:customStyle="1" w:styleId="FontStyle72">
    <w:name w:val="Font Style72"/>
    <w:uiPriority w:val="99"/>
    <w:rsid w:val="00204B3B"/>
    <w:rPr>
      <w:rFonts w:ascii="Cambria" w:hAnsi="Cambria" w:cs="Cambria" w:hint="default"/>
      <w:sz w:val="16"/>
      <w:szCs w:val="16"/>
    </w:rPr>
  </w:style>
  <w:style w:type="character" w:customStyle="1" w:styleId="FontStyle73">
    <w:name w:val="Font Style73"/>
    <w:uiPriority w:val="99"/>
    <w:rsid w:val="00204B3B"/>
    <w:rPr>
      <w:rFonts w:ascii="Cambria" w:hAnsi="Cambria" w:cs="Cambria" w:hint="default"/>
      <w:i/>
      <w:iCs/>
      <w:sz w:val="16"/>
      <w:szCs w:val="16"/>
    </w:rPr>
  </w:style>
  <w:style w:type="character" w:customStyle="1" w:styleId="UnderlinestyleChar2">
    <w:name w:val="Underline style Char2"/>
    <w:rsid w:val="00204B3B"/>
    <w:rPr>
      <w:sz w:val="22"/>
      <w:szCs w:val="24"/>
      <w:u w:val="single"/>
      <w:lang w:val="en-US" w:eastAsia="en-US" w:bidi="ar-SA"/>
    </w:rPr>
  </w:style>
  <w:style w:type="paragraph" w:customStyle="1" w:styleId="CitationCharChar">
    <w:name w:val="Citation Char Char"/>
    <w:basedOn w:val="Normal"/>
    <w:uiPriority w:val="6"/>
    <w:qFormat/>
    <w:rsid w:val="00204B3B"/>
    <w:pPr>
      <w:ind w:left="1440" w:right="1440"/>
    </w:pPr>
    <w:rPr>
      <w:rFonts w:ascii="Cambria" w:eastAsia="Verdana" w:hAnsi="Cambria" w:cs="Cambria"/>
      <w:szCs w:val="20"/>
      <w:u w:val="single"/>
    </w:rPr>
  </w:style>
  <w:style w:type="character" w:customStyle="1" w:styleId="FontStyle49">
    <w:name w:val="Font Style49"/>
    <w:uiPriority w:val="99"/>
    <w:rsid w:val="00204B3B"/>
    <w:rPr>
      <w:rFonts w:ascii="Cambria" w:hAnsi="Cambria" w:cs="Cambria"/>
      <w:sz w:val="20"/>
      <w:szCs w:val="20"/>
    </w:rPr>
  </w:style>
  <w:style w:type="character" w:customStyle="1" w:styleId="FontStyle50">
    <w:name w:val="Font Style50"/>
    <w:uiPriority w:val="99"/>
    <w:rsid w:val="00204B3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04B3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04B3B"/>
    <w:rPr>
      <w:rFonts w:ascii="Cambria" w:eastAsia="Cambria" w:hAnsi="Cambria" w:cs="Cambria"/>
      <w:spacing w:val="-3"/>
      <w:sz w:val="22"/>
      <w:szCs w:val="20"/>
    </w:rPr>
  </w:style>
  <w:style w:type="character" w:customStyle="1" w:styleId="kn">
    <w:name w:val="kn"/>
    <w:basedOn w:val="DefaultParagraphFont"/>
    <w:rsid w:val="00204B3B"/>
  </w:style>
  <w:style w:type="character" w:customStyle="1" w:styleId="StyleStyleUnderlineUnderlineStyleBoldUnderlineIntenseEmphas">
    <w:name w:val="Style Style UnderlineUnderlineStyle Bold UnderlineIntense Emphas..."/>
    <w:basedOn w:val="DefaultParagraphFont"/>
    <w:rsid w:val="00204B3B"/>
    <w:rPr>
      <w:b/>
      <w:bCs/>
      <w:sz w:val="26"/>
      <w:u w:val="single"/>
    </w:rPr>
  </w:style>
  <w:style w:type="character" w:customStyle="1" w:styleId="articoloinside">
    <w:name w:val="articolo_inside"/>
    <w:rsid w:val="00204B3B"/>
  </w:style>
  <w:style w:type="paragraph" w:customStyle="1" w:styleId="pagetools">
    <w:name w:val="pagetools"/>
    <w:basedOn w:val="Normal"/>
    <w:rsid w:val="00204B3B"/>
    <w:pPr>
      <w:spacing w:before="100" w:beforeAutospacing="1" w:after="100" w:afterAutospacing="1"/>
    </w:pPr>
    <w:rPr>
      <w:rFonts w:ascii="Cambria" w:eastAsia="Cambria" w:hAnsi="Cambria"/>
      <w:sz w:val="24"/>
    </w:rPr>
  </w:style>
  <w:style w:type="character" w:customStyle="1" w:styleId="desc">
    <w:name w:val="desc"/>
    <w:basedOn w:val="DefaultParagraphFont"/>
    <w:rsid w:val="00204B3B"/>
  </w:style>
  <w:style w:type="character" w:customStyle="1" w:styleId="job">
    <w:name w:val="job"/>
    <w:basedOn w:val="DefaultParagraphFont"/>
    <w:rsid w:val="00204B3B"/>
  </w:style>
  <w:style w:type="character" w:customStyle="1" w:styleId="publisher">
    <w:name w:val="publisher"/>
    <w:basedOn w:val="DefaultParagraphFont"/>
    <w:rsid w:val="00204B3B"/>
  </w:style>
  <w:style w:type="character" w:customStyle="1" w:styleId="pubyear">
    <w:name w:val="pubyear"/>
    <w:basedOn w:val="DefaultParagraphFont"/>
    <w:rsid w:val="00204B3B"/>
  </w:style>
  <w:style w:type="character" w:customStyle="1" w:styleId="pubcity">
    <w:name w:val="pubcity"/>
    <w:basedOn w:val="DefaultParagraphFont"/>
    <w:rsid w:val="00204B3B"/>
  </w:style>
  <w:style w:type="character" w:customStyle="1" w:styleId="bodycontentlink">
    <w:name w:val="bodycontentlink"/>
    <w:basedOn w:val="DefaultParagraphFont"/>
    <w:rsid w:val="00204B3B"/>
  </w:style>
  <w:style w:type="paragraph" w:customStyle="1" w:styleId="C-Text">
    <w:name w:val="C-Text"/>
    <w:basedOn w:val="Normal"/>
    <w:rsid w:val="00204B3B"/>
    <w:pPr>
      <w:tabs>
        <w:tab w:val="num" w:pos="720"/>
      </w:tabs>
      <w:ind w:left="720" w:hanging="360"/>
    </w:pPr>
    <w:rPr>
      <w:rFonts w:ascii="Book Antiqua" w:hAnsi="Book Antiqua"/>
      <w:sz w:val="24"/>
    </w:rPr>
  </w:style>
  <w:style w:type="character" w:customStyle="1" w:styleId="ecdate">
    <w:name w:val="ec_date"/>
    <w:basedOn w:val="DefaultParagraphFont"/>
    <w:rsid w:val="00204B3B"/>
    <w:rPr>
      <w:rFonts w:ascii="Symbol" w:hAnsi="Symbol" w:hint="default"/>
      <w:sz w:val="20"/>
      <w:szCs w:val="20"/>
      <w:shd w:val="clear" w:color="auto" w:fill="FFFFFF"/>
    </w:rPr>
  </w:style>
  <w:style w:type="paragraph" w:customStyle="1" w:styleId="ecmsonormal">
    <w:name w:val="ec_msonormal"/>
    <w:basedOn w:val="Normal"/>
    <w:rsid w:val="00204B3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04B3B"/>
  </w:style>
  <w:style w:type="character" w:customStyle="1" w:styleId="articleheadline">
    <w:name w:val="articleheadline"/>
    <w:basedOn w:val="DefaultParagraphFont"/>
    <w:rsid w:val="00204B3B"/>
  </w:style>
  <w:style w:type="paragraph" w:customStyle="1" w:styleId="u-intro">
    <w:name w:val="u-intro"/>
    <w:basedOn w:val="Normal"/>
    <w:rsid w:val="00204B3B"/>
    <w:pPr>
      <w:spacing w:before="100" w:beforeAutospacing="1" w:after="100" w:afterAutospacing="1"/>
    </w:pPr>
    <w:rPr>
      <w:sz w:val="24"/>
    </w:rPr>
  </w:style>
  <w:style w:type="character" w:customStyle="1" w:styleId="u-byline">
    <w:name w:val="u-byline"/>
    <w:basedOn w:val="DefaultParagraphFont"/>
    <w:rsid w:val="00204B3B"/>
  </w:style>
  <w:style w:type="character" w:customStyle="1" w:styleId="articlebya">
    <w:name w:val="articleby_a"/>
    <w:basedOn w:val="DefaultParagraphFont"/>
    <w:rsid w:val="00204B3B"/>
  </w:style>
  <w:style w:type="character" w:customStyle="1" w:styleId="popupwinby">
    <w:name w:val="popupwinby"/>
    <w:basedOn w:val="DefaultParagraphFont"/>
    <w:rsid w:val="00204B3B"/>
  </w:style>
  <w:style w:type="character" w:customStyle="1" w:styleId="storyheader">
    <w:name w:val="storyheader"/>
    <w:basedOn w:val="DefaultParagraphFont"/>
    <w:rsid w:val="00204B3B"/>
  </w:style>
  <w:style w:type="character" w:customStyle="1" w:styleId="marron">
    <w:name w:val="marron"/>
    <w:basedOn w:val="DefaultParagraphFont"/>
    <w:rsid w:val="00204B3B"/>
  </w:style>
  <w:style w:type="paragraph" w:customStyle="1" w:styleId="StyleNormalWeb10pt">
    <w:name w:val="Style Normal (Web) + 10 pt"/>
    <w:basedOn w:val="NormalWeb"/>
    <w:next w:val="Normal"/>
    <w:rsid w:val="00204B3B"/>
    <w:rPr>
      <w:rFonts w:ascii="Bookman Old Style" w:eastAsiaTheme="minorHAnsi" w:hAnsi="Bookman Old Style"/>
      <w:sz w:val="20"/>
      <w:lang w:bidi="ar-SA"/>
    </w:rPr>
  </w:style>
  <w:style w:type="character" w:customStyle="1" w:styleId="StyleNormalWeb10ptChar">
    <w:name w:val="Style Normal (Web) + 10 pt Char"/>
    <w:basedOn w:val="DefaultParagraphFont"/>
    <w:rsid w:val="00204B3B"/>
    <w:rPr>
      <w:szCs w:val="24"/>
      <w:lang w:val="en-US" w:eastAsia="en-US" w:bidi="ar-SA"/>
    </w:rPr>
  </w:style>
  <w:style w:type="paragraph" w:customStyle="1" w:styleId="TagCiteShells">
    <w:name w:val="Tag/Cite/Shells"/>
    <w:basedOn w:val="Normal"/>
    <w:rsid w:val="00204B3B"/>
    <w:rPr>
      <w:b/>
    </w:rPr>
  </w:style>
  <w:style w:type="paragraph" w:customStyle="1" w:styleId="DefinitionTerm">
    <w:name w:val="Definition Term"/>
    <w:basedOn w:val="Normal"/>
    <w:next w:val="Normal"/>
    <w:rsid w:val="00204B3B"/>
    <w:rPr>
      <w:snapToGrid w:val="0"/>
      <w:sz w:val="24"/>
    </w:rPr>
  </w:style>
  <w:style w:type="character" w:customStyle="1" w:styleId="Style3CharChar">
    <w:name w:val="Style3 Char Char"/>
    <w:basedOn w:val="DefaultParagraphFont"/>
    <w:rsid w:val="00204B3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04B3B"/>
    <w:pPr>
      <w:spacing w:after="60"/>
    </w:pPr>
    <w:rPr>
      <w:rFonts w:eastAsia="Segoe UI" w:cs="Cambria"/>
      <w:caps/>
      <w:sz w:val="20"/>
      <w:lang w:eastAsia="zh-CN"/>
    </w:rPr>
  </w:style>
  <w:style w:type="character" w:customStyle="1" w:styleId="NormalChar0">
    <w:name w:val="Normal Char"/>
    <w:basedOn w:val="DefaultParagraphFont"/>
    <w:rsid w:val="00204B3B"/>
    <w:rPr>
      <w:lang w:eastAsia="en-US"/>
    </w:rPr>
  </w:style>
  <w:style w:type="character" w:customStyle="1" w:styleId="BoldUnderlineChar2">
    <w:name w:val="Bold + Underline Char"/>
    <w:basedOn w:val="DefaultParagraphFont"/>
    <w:rsid w:val="00204B3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04B3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04B3B"/>
  </w:style>
  <w:style w:type="character" w:customStyle="1" w:styleId="CharacterStyle7">
    <w:name w:val="Character Style 7"/>
    <w:rsid w:val="00204B3B"/>
    <w:rPr>
      <w:rFonts w:ascii="Trebuchet MS" w:hAnsi="Trebuchet MS" w:cs="Trebuchet MS"/>
      <w:sz w:val="20"/>
      <w:szCs w:val="20"/>
      <w:u w:val="single"/>
    </w:rPr>
  </w:style>
  <w:style w:type="character" w:customStyle="1" w:styleId="StyleStyle4Char">
    <w:name w:val="Style Style4 + Char"/>
    <w:basedOn w:val="DefaultParagraphFont"/>
    <w:rsid w:val="00204B3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04B3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04B3B"/>
    <w:rPr>
      <w:rFonts w:ascii="Symbol" w:hAnsi="Symbol"/>
      <w:sz w:val="21"/>
      <w:szCs w:val="21"/>
      <w:u w:val="thick"/>
    </w:rPr>
  </w:style>
  <w:style w:type="character" w:customStyle="1" w:styleId="UnderlinedEvidenceCharChar">
    <w:name w:val="Underlined Evidence Char Char"/>
    <w:basedOn w:val="DefaultParagraphFont"/>
    <w:rsid w:val="00204B3B"/>
    <w:rPr>
      <w:rFonts w:ascii="Symbol" w:hAnsi="Symbol"/>
      <w:sz w:val="21"/>
      <w:szCs w:val="21"/>
      <w:u w:val="thick"/>
      <w:lang w:val="en-US" w:eastAsia="en-US" w:bidi="ar-SA"/>
    </w:rPr>
  </w:style>
  <w:style w:type="character" w:styleId="PlaceholderText">
    <w:name w:val="Placeholder Text"/>
    <w:basedOn w:val="DefaultParagraphFont"/>
    <w:uiPriority w:val="99"/>
    <w:rsid w:val="00204B3B"/>
    <w:rPr>
      <w:color w:val="808080"/>
    </w:rPr>
  </w:style>
  <w:style w:type="paragraph" w:customStyle="1" w:styleId="Cite8">
    <w:name w:val="Cite8"/>
    <w:basedOn w:val="Normal"/>
    <w:autoRedefine/>
    <w:qFormat/>
    <w:rsid w:val="00204B3B"/>
    <w:rPr>
      <w:rFonts w:ascii="Trebuchet MS" w:eastAsia="Verdana" w:hAnsi="Trebuchet MS" w:cs="Cambria"/>
    </w:rPr>
  </w:style>
  <w:style w:type="paragraph" w:customStyle="1" w:styleId="8font">
    <w:name w:val="8font"/>
    <w:basedOn w:val="Normal"/>
    <w:next w:val="Normal"/>
    <w:autoRedefine/>
    <w:rsid w:val="00204B3B"/>
    <w:rPr>
      <w:rFonts w:eastAsia="Cambria Math" w:cs="Cambria"/>
      <w:szCs w:val="16"/>
    </w:rPr>
  </w:style>
  <w:style w:type="character" w:customStyle="1" w:styleId="NoterefInText">
    <w:name w:val="_NoterefInText"/>
    <w:uiPriority w:val="99"/>
    <w:rsid w:val="00204B3B"/>
    <w:rPr>
      <w:rFonts w:cs="AKDPE C+ Utopia"/>
      <w:color w:val="000000"/>
    </w:rPr>
  </w:style>
  <w:style w:type="character" w:customStyle="1" w:styleId="postauthor">
    <w:name w:val="postauthor"/>
    <w:basedOn w:val="DefaultParagraphFont"/>
    <w:rsid w:val="00204B3B"/>
  </w:style>
  <w:style w:type="paragraph" w:customStyle="1" w:styleId="notes-source-hasnotes">
    <w:name w:val="notes-source-hasnotes"/>
    <w:basedOn w:val="Normal"/>
    <w:rsid w:val="00204B3B"/>
    <w:pPr>
      <w:spacing w:before="100" w:beforeAutospacing="1" w:after="100" w:afterAutospacing="1"/>
    </w:pPr>
    <w:rPr>
      <w:rFonts w:ascii="Tahoma" w:hAnsi="Tahoma"/>
      <w:szCs w:val="20"/>
    </w:rPr>
  </w:style>
  <w:style w:type="character" w:customStyle="1" w:styleId="span">
    <w:name w:val="span"/>
    <w:basedOn w:val="DefaultParagraphFont"/>
    <w:rsid w:val="00204B3B"/>
  </w:style>
  <w:style w:type="character" w:customStyle="1" w:styleId="maintitle">
    <w:name w:val="maintitle"/>
    <w:basedOn w:val="DefaultParagraphFont"/>
    <w:rsid w:val="00204B3B"/>
  </w:style>
  <w:style w:type="character" w:customStyle="1" w:styleId="thirdparty-logo">
    <w:name w:val="thirdparty-logo"/>
    <w:basedOn w:val="DefaultParagraphFont"/>
    <w:rsid w:val="00204B3B"/>
  </w:style>
  <w:style w:type="character" w:customStyle="1" w:styleId="posted">
    <w:name w:val="posted"/>
    <w:basedOn w:val="DefaultParagraphFont"/>
    <w:rsid w:val="00204B3B"/>
  </w:style>
  <w:style w:type="character" w:customStyle="1" w:styleId="ticker">
    <w:name w:val="ticker"/>
    <w:basedOn w:val="DefaultParagraphFont"/>
    <w:rsid w:val="00204B3B"/>
  </w:style>
  <w:style w:type="paragraph" w:customStyle="1" w:styleId="articlemeta">
    <w:name w:val="articlemeta"/>
    <w:basedOn w:val="Normal"/>
    <w:rsid w:val="00204B3B"/>
    <w:pPr>
      <w:spacing w:before="100" w:beforeAutospacing="1" w:after="100" w:afterAutospacing="1"/>
    </w:pPr>
    <w:rPr>
      <w:rFonts w:ascii="Tahoma" w:hAnsi="Tahoma"/>
      <w:szCs w:val="20"/>
    </w:rPr>
  </w:style>
  <w:style w:type="character" w:customStyle="1" w:styleId="vcard">
    <w:name w:val="vcard"/>
    <w:basedOn w:val="DefaultParagraphFont"/>
    <w:rsid w:val="00204B3B"/>
  </w:style>
  <w:style w:type="character" w:customStyle="1" w:styleId="print-footnote">
    <w:name w:val="print-footnote"/>
    <w:basedOn w:val="DefaultParagraphFont"/>
    <w:rsid w:val="00204B3B"/>
  </w:style>
  <w:style w:type="character" w:customStyle="1" w:styleId="datestring">
    <w:name w:val="datestring"/>
    <w:basedOn w:val="DefaultParagraphFont"/>
    <w:rsid w:val="00204B3B"/>
  </w:style>
  <w:style w:type="paragraph" w:customStyle="1" w:styleId="noindent0">
    <w:name w:val="no_indent"/>
    <w:basedOn w:val="Normal"/>
    <w:rsid w:val="00204B3B"/>
    <w:pPr>
      <w:spacing w:before="100" w:beforeAutospacing="1" w:after="100" w:afterAutospacing="1"/>
    </w:pPr>
    <w:rPr>
      <w:rFonts w:ascii="Tahoma" w:hAnsi="Tahoma"/>
      <w:szCs w:val="20"/>
    </w:rPr>
  </w:style>
  <w:style w:type="character" w:customStyle="1" w:styleId="email">
    <w:name w:val="email"/>
    <w:basedOn w:val="DefaultParagraphFont"/>
    <w:rsid w:val="00204B3B"/>
  </w:style>
  <w:style w:type="paragraph" w:customStyle="1" w:styleId="left">
    <w:name w:val="left"/>
    <w:basedOn w:val="Normal"/>
    <w:rsid w:val="00204B3B"/>
    <w:pPr>
      <w:spacing w:before="100" w:beforeAutospacing="1" w:after="100" w:afterAutospacing="1"/>
    </w:pPr>
    <w:rPr>
      <w:rFonts w:ascii="Tahoma" w:hAnsi="Tahoma"/>
      <w:szCs w:val="20"/>
    </w:rPr>
  </w:style>
  <w:style w:type="paragraph" w:customStyle="1" w:styleId="right">
    <w:name w:val="right"/>
    <w:basedOn w:val="Normal"/>
    <w:rsid w:val="00204B3B"/>
    <w:pPr>
      <w:spacing w:before="100" w:beforeAutospacing="1" w:after="100" w:afterAutospacing="1"/>
    </w:pPr>
    <w:rPr>
      <w:rFonts w:ascii="Tahoma" w:hAnsi="Tahoma"/>
      <w:szCs w:val="20"/>
    </w:rPr>
  </w:style>
  <w:style w:type="character" w:customStyle="1" w:styleId="gptad">
    <w:name w:val="gptad"/>
    <w:basedOn w:val="DefaultParagraphFont"/>
    <w:rsid w:val="00204B3B"/>
  </w:style>
  <w:style w:type="paragraph" w:customStyle="1" w:styleId="creditpostedmodified">
    <w:name w:val="credit_posted_modified"/>
    <w:basedOn w:val="Normal"/>
    <w:rsid w:val="00204B3B"/>
    <w:pPr>
      <w:spacing w:before="100" w:beforeAutospacing="1" w:after="100" w:afterAutospacing="1"/>
    </w:pPr>
    <w:rPr>
      <w:rFonts w:ascii="Tahoma" w:hAnsi="Tahoma"/>
      <w:szCs w:val="20"/>
    </w:rPr>
  </w:style>
  <w:style w:type="character" w:customStyle="1" w:styleId="creditline">
    <w:name w:val="creditline"/>
    <w:basedOn w:val="DefaultParagraphFont"/>
    <w:rsid w:val="00204B3B"/>
  </w:style>
  <w:style w:type="character" w:customStyle="1" w:styleId="grd">
    <w:name w:val="grd"/>
    <w:basedOn w:val="DefaultParagraphFont"/>
    <w:rsid w:val="00204B3B"/>
  </w:style>
  <w:style w:type="paragraph" w:customStyle="1" w:styleId="hs-text-container">
    <w:name w:val="hs-text-container"/>
    <w:basedOn w:val="Normal"/>
    <w:rsid w:val="00204B3B"/>
    <w:pPr>
      <w:spacing w:before="100" w:beforeAutospacing="1" w:after="100" w:afterAutospacing="1"/>
    </w:pPr>
    <w:rPr>
      <w:rFonts w:ascii="Tahoma" w:hAnsi="Tahoma"/>
      <w:szCs w:val="20"/>
    </w:rPr>
  </w:style>
  <w:style w:type="character" w:customStyle="1" w:styleId="created">
    <w:name w:val="created"/>
    <w:basedOn w:val="DefaultParagraphFont"/>
    <w:rsid w:val="00204B3B"/>
  </w:style>
  <w:style w:type="character" w:customStyle="1" w:styleId="changed">
    <w:name w:val="changed"/>
    <w:basedOn w:val="DefaultParagraphFont"/>
    <w:rsid w:val="00204B3B"/>
  </w:style>
  <w:style w:type="character" w:customStyle="1" w:styleId="article-author-name">
    <w:name w:val="article-author-name"/>
    <w:basedOn w:val="DefaultParagraphFont"/>
    <w:rsid w:val="00204B3B"/>
  </w:style>
  <w:style w:type="character" w:customStyle="1" w:styleId="bioexcerpt">
    <w:name w:val="bio_excerpt"/>
    <w:basedOn w:val="DefaultParagraphFont"/>
    <w:rsid w:val="00204B3B"/>
  </w:style>
  <w:style w:type="character" w:customStyle="1" w:styleId="commentcount">
    <w:name w:val="comment_count"/>
    <w:basedOn w:val="DefaultParagraphFont"/>
    <w:rsid w:val="00204B3B"/>
  </w:style>
  <w:style w:type="character" w:customStyle="1" w:styleId="searchtermshighlighted">
    <w:name w:val="searchtermshighlighted"/>
    <w:basedOn w:val="DefaultParagraphFont"/>
    <w:rsid w:val="00204B3B"/>
  </w:style>
  <w:style w:type="character" w:customStyle="1" w:styleId="contributornametrigger">
    <w:name w:val="contributornametrigger"/>
    <w:basedOn w:val="DefaultParagraphFont"/>
    <w:rsid w:val="00204B3B"/>
  </w:style>
  <w:style w:type="character" w:customStyle="1" w:styleId="bylinepipe">
    <w:name w:val="bylinepipe"/>
    <w:basedOn w:val="DefaultParagraphFont"/>
    <w:rsid w:val="00204B3B"/>
  </w:style>
  <w:style w:type="character" w:customStyle="1" w:styleId="lucenesearchresulturlb">
    <w:name w:val="lucene_search_result_url_b"/>
    <w:basedOn w:val="DefaultParagraphFont"/>
    <w:rsid w:val="00204B3B"/>
  </w:style>
  <w:style w:type="character" w:customStyle="1" w:styleId="faculty-title">
    <w:name w:val="faculty-title"/>
    <w:basedOn w:val="DefaultParagraphFont"/>
    <w:rsid w:val="00204B3B"/>
  </w:style>
  <w:style w:type="character" w:customStyle="1" w:styleId="count">
    <w:name w:val="count"/>
    <w:basedOn w:val="DefaultParagraphFont"/>
    <w:rsid w:val="00204B3B"/>
  </w:style>
  <w:style w:type="character" w:customStyle="1" w:styleId="volume">
    <w:name w:val="volume"/>
    <w:basedOn w:val="DefaultParagraphFont"/>
    <w:rsid w:val="00204B3B"/>
  </w:style>
  <w:style w:type="character" w:customStyle="1" w:styleId="issue">
    <w:name w:val="issue"/>
    <w:basedOn w:val="DefaultParagraphFont"/>
    <w:rsid w:val="00204B3B"/>
  </w:style>
  <w:style w:type="character" w:customStyle="1" w:styleId="pages">
    <w:name w:val="pages"/>
    <w:basedOn w:val="DefaultParagraphFont"/>
    <w:rsid w:val="00204B3B"/>
  </w:style>
  <w:style w:type="character" w:customStyle="1" w:styleId="field-content">
    <w:name w:val="field-content"/>
    <w:basedOn w:val="DefaultParagraphFont"/>
    <w:rsid w:val="00204B3B"/>
  </w:style>
  <w:style w:type="character" w:customStyle="1" w:styleId="person">
    <w:name w:val="person"/>
    <w:basedOn w:val="DefaultParagraphFont"/>
    <w:rsid w:val="00204B3B"/>
  </w:style>
  <w:style w:type="character" w:customStyle="1" w:styleId="corresponding">
    <w:name w:val="corresponding"/>
    <w:basedOn w:val="DefaultParagraphFont"/>
    <w:rsid w:val="00204B3B"/>
  </w:style>
  <w:style w:type="character" w:customStyle="1" w:styleId="entry-date">
    <w:name w:val="entry-date"/>
    <w:basedOn w:val="DefaultParagraphFont"/>
    <w:rsid w:val="00204B3B"/>
  </w:style>
  <w:style w:type="paragraph" w:customStyle="1" w:styleId="entry-meta">
    <w:name w:val="entry-meta"/>
    <w:basedOn w:val="Normal"/>
    <w:rsid w:val="00204B3B"/>
    <w:pPr>
      <w:spacing w:before="100" w:beforeAutospacing="1" w:after="100" w:afterAutospacing="1"/>
    </w:pPr>
    <w:rPr>
      <w:rFonts w:ascii="Tahoma" w:hAnsi="Tahoma"/>
      <w:szCs w:val="20"/>
    </w:rPr>
  </w:style>
  <w:style w:type="character" w:customStyle="1" w:styleId="post-time">
    <w:name w:val="post-time"/>
    <w:basedOn w:val="DefaultParagraphFont"/>
    <w:rsid w:val="00204B3B"/>
  </w:style>
  <w:style w:type="character" w:customStyle="1" w:styleId="post-category">
    <w:name w:val="post-category"/>
    <w:basedOn w:val="DefaultParagraphFont"/>
    <w:rsid w:val="00204B3B"/>
  </w:style>
  <w:style w:type="character" w:customStyle="1" w:styleId="post-author">
    <w:name w:val="post-author"/>
    <w:basedOn w:val="DefaultParagraphFont"/>
    <w:rsid w:val="00204B3B"/>
  </w:style>
  <w:style w:type="character" w:customStyle="1" w:styleId="A10">
    <w:name w:val="A10"/>
    <w:uiPriority w:val="99"/>
    <w:rsid w:val="00204B3B"/>
    <w:rPr>
      <w:rFonts w:cs="MS Mincho"/>
      <w:color w:val="000000"/>
      <w:sz w:val="11"/>
      <w:szCs w:val="11"/>
    </w:rPr>
  </w:style>
  <w:style w:type="paragraph" w:customStyle="1" w:styleId="Pa10">
    <w:name w:val="Pa10"/>
    <w:basedOn w:val="Default"/>
    <w:next w:val="Default"/>
    <w:uiPriority w:val="99"/>
    <w:rsid w:val="00204B3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04B3B"/>
    <w:pPr>
      <w:widowControl w:val="0"/>
      <w:spacing w:line="241" w:lineRule="atLeast"/>
    </w:pPr>
    <w:rPr>
      <w:rFonts w:ascii="Verdana" w:eastAsiaTheme="minorEastAsia" w:hAnsi="Verdana" w:cs="Cambria"/>
      <w:color w:val="auto"/>
    </w:rPr>
  </w:style>
  <w:style w:type="character" w:customStyle="1" w:styleId="A9">
    <w:name w:val="A9"/>
    <w:uiPriority w:val="99"/>
    <w:rsid w:val="00204B3B"/>
    <w:rPr>
      <w:rFonts w:cs="MS Mincho"/>
      <w:color w:val="000000"/>
      <w:sz w:val="14"/>
      <w:szCs w:val="14"/>
    </w:rPr>
  </w:style>
  <w:style w:type="paragraph" w:customStyle="1" w:styleId="articledetails">
    <w:name w:val="articledetails"/>
    <w:basedOn w:val="Normal"/>
    <w:rsid w:val="00204B3B"/>
    <w:pPr>
      <w:spacing w:before="100" w:beforeAutospacing="1" w:after="100" w:afterAutospacing="1"/>
    </w:pPr>
    <w:rPr>
      <w:rFonts w:ascii="Tahoma" w:hAnsi="Tahoma"/>
      <w:szCs w:val="20"/>
    </w:rPr>
  </w:style>
  <w:style w:type="character" w:customStyle="1" w:styleId="posted-and-updated">
    <w:name w:val="posted-and-updated"/>
    <w:basedOn w:val="DefaultParagraphFont"/>
    <w:rsid w:val="00204B3B"/>
  </w:style>
  <w:style w:type="paragraph" w:customStyle="1" w:styleId="aff">
    <w:name w:val="aff"/>
    <w:basedOn w:val="Normal"/>
    <w:rsid w:val="00204B3B"/>
    <w:pPr>
      <w:spacing w:before="100" w:beforeAutospacing="1" w:after="100" w:afterAutospacing="1"/>
    </w:pPr>
    <w:rPr>
      <w:rFonts w:ascii="Tahoma" w:hAnsi="Tahoma"/>
      <w:szCs w:val="20"/>
    </w:rPr>
  </w:style>
  <w:style w:type="character" w:customStyle="1" w:styleId="entry-author">
    <w:name w:val="entry-author"/>
    <w:basedOn w:val="DefaultParagraphFont"/>
    <w:rsid w:val="00204B3B"/>
  </w:style>
  <w:style w:type="character" w:customStyle="1" w:styleId="entry-author-name">
    <w:name w:val="entry-author-name"/>
    <w:basedOn w:val="DefaultParagraphFont"/>
    <w:rsid w:val="00204B3B"/>
  </w:style>
  <w:style w:type="character" w:customStyle="1" w:styleId="arial11">
    <w:name w:val="arial_11"/>
    <w:basedOn w:val="DefaultParagraphFont"/>
    <w:rsid w:val="00204B3B"/>
  </w:style>
  <w:style w:type="character" w:customStyle="1" w:styleId="contrib-degrees">
    <w:name w:val="contrib-degrees"/>
    <w:basedOn w:val="DefaultParagraphFont"/>
    <w:rsid w:val="00204B3B"/>
  </w:style>
  <w:style w:type="character" w:customStyle="1" w:styleId="contrib-on-behalf-of">
    <w:name w:val="contrib-on-behalf-of"/>
    <w:basedOn w:val="DefaultParagraphFont"/>
    <w:rsid w:val="00204B3B"/>
  </w:style>
  <w:style w:type="character" w:customStyle="1" w:styleId="pubtime">
    <w:name w:val="pubtime"/>
    <w:basedOn w:val="DefaultParagraphFont"/>
    <w:rsid w:val="00204B3B"/>
  </w:style>
  <w:style w:type="character" w:customStyle="1" w:styleId="time">
    <w:name w:val="time"/>
    <w:basedOn w:val="DefaultParagraphFont"/>
    <w:rsid w:val="00204B3B"/>
  </w:style>
  <w:style w:type="character" w:customStyle="1" w:styleId="fbcommentscount">
    <w:name w:val="fb_comments_count"/>
    <w:basedOn w:val="DefaultParagraphFont"/>
    <w:rsid w:val="00204B3B"/>
  </w:style>
  <w:style w:type="character" w:customStyle="1" w:styleId="stsharethiscustom">
    <w:name w:val="st_sharethis_custom"/>
    <w:basedOn w:val="DefaultParagraphFont"/>
    <w:rsid w:val="00204B3B"/>
  </w:style>
  <w:style w:type="paragraph" w:customStyle="1" w:styleId="permalinkable">
    <w:name w:val="permalinkable"/>
    <w:basedOn w:val="Normal"/>
    <w:rsid w:val="00204B3B"/>
    <w:pPr>
      <w:spacing w:before="100" w:beforeAutospacing="1" w:after="100" w:afterAutospacing="1"/>
    </w:pPr>
    <w:rPr>
      <w:rFonts w:ascii="Tahoma" w:hAnsi="Tahoma"/>
      <w:szCs w:val="20"/>
    </w:rPr>
  </w:style>
  <w:style w:type="character" w:customStyle="1" w:styleId="post-date">
    <w:name w:val="post-date"/>
    <w:basedOn w:val="DefaultParagraphFont"/>
    <w:rsid w:val="00204B3B"/>
  </w:style>
  <w:style w:type="character" w:customStyle="1" w:styleId="link-external">
    <w:name w:val="link-external"/>
    <w:basedOn w:val="DefaultParagraphFont"/>
    <w:rsid w:val="00204B3B"/>
  </w:style>
  <w:style w:type="character" w:customStyle="1" w:styleId="articleauthor">
    <w:name w:val="article_author"/>
    <w:basedOn w:val="DefaultParagraphFont"/>
    <w:rsid w:val="00204B3B"/>
  </w:style>
  <w:style w:type="character" w:customStyle="1" w:styleId="articleissue">
    <w:name w:val="article_issue"/>
    <w:basedOn w:val="DefaultParagraphFont"/>
    <w:rsid w:val="00204B3B"/>
  </w:style>
  <w:style w:type="character" w:customStyle="1" w:styleId="a-size-large">
    <w:name w:val="a-size-large"/>
    <w:basedOn w:val="DefaultParagraphFont"/>
    <w:rsid w:val="00204B3B"/>
  </w:style>
  <w:style w:type="character" w:customStyle="1" w:styleId="a-size-medium">
    <w:name w:val="a-size-medium"/>
    <w:basedOn w:val="DefaultParagraphFont"/>
    <w:rsid w:val="00204B3B"/>
  </w:style>
  <w:style w:type="character" w:customStyle="1" w:styleId="contribution">
    <w:name w:val="contribution"/>
    <w:basedOn w:val="DefaultParagraphFont"/>
    <w:rsid w:val="00204B3B"/>
  </w:style>
  <w:style w:type="character" w:customStyle="1" w:styleId="a-color-secondary">
    <w:name w:val="a-color-secondary"/>
    <w:basedOn w:val="DefaultParagraphFont"/>
    <w:rsid w:val="00204B3B"/>
  </w:style>
  <w:style w:type="paragraph" w:customStyle="1" w:styleId="sbyline">
    <w:name w:val="sbyline"/>
    <w:basedOn w:val="Normal"/>
    <w:rsid w:val="00204B3B"/>
    <w:pPr>
      <w:spacing w:before="100" w:beforeAutospacing="1" w:after="100" w:afterAutospacing="1"/>
    </w:pPr>
    <w:rPr>
      <w:rFonts w:ascii="Tahoma" w:hAnsi="Tahoma"/>
      <w:szCs w:val="20"/>
    </w:rPr>
  </w:style>
  <w:style w:type="character" w:customStyle="1" w:styleId="ui-author">
    <w:name w:val="ui-author"/>
    <w:basedOn w:val="DefaultParagraphFont"/>
    <w:rsid w:val="00204B3B"/>
  </w:style>
  <w:style w:type="character" w:customStyle="1" w:styleId="ui-staffline">
    <w:name w:val="ui-staffline"/>
    <w:basedOn w:val="DefaultParagraphFont"/>
    <w:rsid w:val="00204B3B"/>
  </w:style>
  <w:style w:type="paragraph" w:customStyle="1" w:styleId="promotion-tag-p">
    <w:name w:val="promotion-tag-p"/>
    <w:basedOn w:val="Normal"/>
    <w:rsid w:val="00204B3B"/>
    <w:pPr>
      <w:spacing w:before="100" w:beforeAutospacing="1" w:after="100" w:afterAutospacing="1"/>
    </w:pPr>
    <w:rPr>
      <w:rFonts w:ascii="Tahoma" w:hAnsi="Tahoma"/>
      <w:szCs w:val="20"/>
    </w:rPr>
  </w:style>
  <w:style w:type="paragraph" w:customStyle="1" w:styleId="heading">
    <w:name w:val="heading"/>
    <w:basedOn w:val="Normal"/>
    <w:rsid w:val="00204B3B"/>
    <w:pPr>
      <w:spacing w:before="100" w:beforeAutospacing="1" w:after="100" w:afterAutospacing="1"/>
    </w:pPr>
    <w:rPr>
      <w:rFonts w:ascii="Tahoma" w:hAnsi="Tahoma"/>
      <w:szCs w:val="20"/>
    </w:rPr>
  </w:style>
  <w:style w:type="character" w:customStyle="1" w:styleId="value">
    <w:name w:val="value"/>
    <w:basedOn w:val="DefaultParagraphFont"/>
    <w:rsid w:val="00204B3B"/>
  </w:style>
  <w:style w:type="character" w:customStyle="1" w:styleId="specialissuelabel">
    <w:name w:val="specialissuelabel"/>
    <w:basedOn w:val="DefaultParagraphFont"/>
    <w:rsid w:val="00204B3B"/>
  </w:style>
  <w:style w:type="character" w:customStyle="1" w:styleId="referencediv">
    <w:name w:val="referencediv"/>
    <w:basedOn w:val="DefaultParagraphFont"/>
    <w:rsid w:val="00204B3B"/>
  </w:style>
  <w:style w:type="character" w:customStyle="1" w:styleId="wp-smiley">
    <w:name w:val="wp-smiley"/>
    <w:basedOn w:val="DefaultParagraphFont"/>
    <w:rsid w:val="00204B3B"/>
  </w:style>
  <w:style w:type="character" w:customStyle="1" w:styleId="meta-prep">
    <w:name w:val="meta-prep"/>
    <w:basedOn w:val="DefaultParagraphFont"/>
    <w:rsid w:val="00204B3B"/>
  </w:style>
  <w:style w:type="character" w:customStyle="1" w:styleId="artjournal">
    <w:name w:val="art_journal"/>
    <w:basedOn w:val="DefaultParagraphFont"/>
    <w:rsid w:val="00204B3B"/>
  </w:style>
  <w:style w:type="character" w:customStyle="1" w:styleId="artdatevolumeissuepart">
    <w:name w:val="art_datevolumeissuepart"/>
    <w:basedOn w:val="DefaultParagraphFont"/>
    <w:rsid w:val="00204B3B"/>
  </w:style>
  <w:style w:type="character" w:customStyle="1" w:styleId="artpages">
    <w:name w:val="art_pages"/>
    <w:basedOn w:val="DefaultParagraphFont"/>
    <w:rsid w:val="00204B3B"/>
  </w:style>
  <w:style w:type="character" w:customStyle="1" w:styleId="singlehighlightclass">
    <w:name w:val="single_highlight_class"/>
    <w:basedOn w:val="DefaultParagraphFont"/>
    <w:rsid w:val="00204B3B"/>
  </w:style>
  <w:style w:type="character" w:customStyle="1" w:styleId="degree">
    <w:name w:val="degree"/>
    <w:basedOn w:val="DefaultParagraphFont"/>
    <w:rsid w:val="00204B3B"/>
  </w:style>
  <w:style w:type="character" w:customStyle="1" w:styleId="major">
    <w:name w:val="major"/>
    <w:basedOn w:val="DefaultParagraphFont"/>
    <w:rsid w:val="00204B3B"/>
  </w:style>
  <w:style w:type="character" w:customStyle="1" w:styleId="authors">
    <w:name w:val="authors"/>
    <w:basedOn w:val="DefaultParagraphFont"/>
    <w:rsid w:val="00204B3B"/>
  </w:style>
  <w:style w:type="character" w:customStyle="1" w:styleId="views">
    <w:name w:val="views"/>
    <w:basedOn w:val="DefaultParagraphFont"/>
    <w:rsid w:val="00204B3B"/>
  </w:style>
  <w:style w:type="character" w:customStyle="1" w:styleId="stmainservices">
    <w:name w:val="stmainservices"/>
    <w:basedOn w:val="DefaultParagraphFont"/>
    <w:rsid w:val="00204B3B"/>
  </w:style>
  <w:style w:type="character" w:customStyle="1" w:styleId="stbubblehcount">
    <w:name w:val="stbubble_hcount"/>
    <w:basedOn w:val="DefaultParagraphFont"/>
    <w:rsid w:val="00204B3B"/>
  </w:style>
  <w:style w:type="paragraph" w:customStyle="1" w:styleId="Document">
    <w:name w:val="_Document"/>
    <w:basedOn w:val="Default"/>
    <w:next w:val="Default"/>
    <w:uiPriority w:val="99"/>
    <w:rsid w:val="00204B3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04B3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04B3B"/>
    <w:pPr>
      <w:widowControl w:val="0"/>
    </w:pPr>
    <w:rPr>
      <w:rFonts w:ascii="AKDPE C+ Utopia" w:eastAsiaTheme="minorEastAsia" w:hAnsi="AKDPE C+ Utopia" w:cs="Cambria"/>
      <w:color w:val="auto"/>
    </w:rPr>
  </w:style>
  <w:style w:type="paragraph" w:customStyle="1" w:styleId="collapsed-hide">
    <w:name w:val="collapsed-hide"/>
    <w:basedOn w:val="Normal"/>
    <w:rsid w:val="00204B3B"/>
    <w:pPr>
      <w:spacing w:before="100" w:beforeAutospacing="1" w:after="100" w:afterAutospacing="1"/>
    </w:pPr>
    <w:rPr>
      <w:rFonts w:ascii="Tahoma" w:hAnsi="Tahoma"/>
      <w:szCs w:val="20"/>
    </w:rPr>
  </w:style>
  <w:style w:type="paragraph" w:customStyle="1" w:styleId="Pa7">
    <w:name w:val="Pa7"/>
    <w:basedOn w:val="Default"/>
    <w:next w:val="Default"/>
    <w:uiPriority w:val="99"/>
    <w:rsid w:val="00204B3B"/>
    <w:pPr>
      <w:widowControl w:val="0"/>
      <w:spacing w:line="211" w:lineRule="atLeast"/>
    </w:pPr>
    <w:rPr>
      <w:rFonts w:ascii="Courier New" w:eastAsiaTheme="minorEastAsia" w:hAnsi="Courier New" w:cs="Cambria"/>
      <w:color w:val="auto"/>
    </w:rPr>
  </w:style>
  <w:style w:type="paragraph" w:customStyle="1" w:styleId="odd">
    <w:name w:val="odd"/>
    <w:basedOn w:val="Normal"/>
    <w:rsid w:val="00204B3B"/>
    <w:pPr>
      <w:spacing w:before="100" w:beforeAutospacing="1" w:after="100" w:afterAutospacing="1"/>
    </w:pPr>
    <w:rPr>
      <w:rFonts w:ascii="Tahoma" w:hAnsi="Tahoma"/>
      <w:szCs w:val="20"/>
    </w:rPr>
  </w:style>
  <w:style w:type="character" w:customStyle="1" w:styleId="article-date">
    <w:name w:val="article-date"/>
    <w:basedOn w:val="DefaultParagraphFont"/>
    <w:rsid w:val="00204B3B"/>
  </w:style>
  <w:style w:type="character" w:customStyle="1" w:styleId="article-author">
    <w:name w:val="article-author"/>
    <w:basedOn w:val="DefaultParagraphFont"/>
    <w:rsid w:val="00204B3B"/>
  </w:style>
  <w:style w:type="character" w:customStyle="1" w:styleId="tolocaltime">
    <w:name w:val="tolocaltime"/>
    <w:basedOn w:val="DefaultParagraphFont"/>
    <w:rsid w:val="00204B3B"/>
  </w:style>
  <w:style w:type="character" w:customStyle="1" w:styleId="pb-byline">
    <w:name w:val="pb-byline"/>
    <w:basedOn w:val="DefaultParagraphFont"/>
    <w:rsid w:val="00204B3B"/>
  </w:style>
  <w:style w:type="character" w:customStyle="1" w:styleId="pb-timestamp">
    <w:name w:val="pb-timestamp"/>
    <w:basedOn w:val="DefaultParagraphFont"/>
    <w:rsid w:val="00204B3B"/>
  </w:style>
  <w:style w:type="paragraph" w:customStyle="1" w:styleId="Pa8">
    <w:name w:val="Pa8"/>
    <w:basedOn w:val="Default"/>
    <w:next w:val="Default"/>
    <w:uiPriority w:val="99"/>
    <w:rsid w:val="00204B3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04B3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04B3B"/>
  </w:style>
  <w:style w:type="character" w:customStyle="1" w:styleId="even">
    <w:name w:val="even"/>
    <w:basedOn w:val="DefaultParagraphFont"/>
    <w:rsid w:val="00204B3B"/>
  </w:style>
  <w:style w:type="paragraph" w:customStyle="1" w:styleId="volissue">
    <w:name w:val="volissue"/>
    <w:basedOn w:val="Normal"/>
    <w:rsid w:val="00204B3B"/>
    <w:pPr>
      <w:spacing w:before="100" w:beforeAutospacing="1" w:after="100" w:afterAutospacing="1"/>
    </w:pPr>
    <w:rPr>
      <w:rFonts w:ascii="Tahoma" w:hAnsi="Tahoma"/>
      <w:szCs w:val="20"/>
    </w:rPr>
  </w:style>
  <w:style w:type="character" w:customStyle="1" w:styleId="view-count">
    <w:name w:val="view-count"/>
    <w:basedOn w:val="DefaultParagraphFont"/>
    <w:rsid w:val="00204B3B"/>
  </w:style>
  <w:style w:type="character" w:customStyle="1" w:styleId="tChar">
    <w:name w:val="t Char"/>
    <w:rsid w:val="00204B3B"/>
    <w:rPr>
      <w:rFonts w:ascii="Georgia" w:eastAsia="Times New Roman" w:hAnsi="Georgia" w:cs="Calibri"/>
      <w:b/>
      <w:lang w:val="x-none" w:eastAsia="x-none"/>
    </w:rPr>
  </w:style>
  <w:style w:type="paragraph" w:customStyle="1" w:styleId="BoldUnderlineChar20">
    <w:name w:val="BoldUnderline Char2"/>
    <w:link w:val="BoldUnderlineChar2Char"/>
    <w:rsid w:val="00204B3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04B3B"/>
    <w:rPr>
      <w:rFonts w:ascii="Times New Roman" w:eastAsia="Times New Roman" w:hAnsi="Times New Roman" w:cs="Times New Roman"/>
      <w:b/>
      <w:sz w:val="20"/>
      <w:u w:val="single"/>
    </w:rPr>
  </w:style>
  <w:style w:type="character" w:customStyle="1" w:styleId="UnderlineCharChar4">
    <w:name w:val="Underline Char Char4"/>
    <w:rsid w:val="00204B3B"/>
    <w:rPr>
      <w:szCs w:val="24"/>
      <w:u w:val="single"/>
      <w:lang w:val="en-US" w:eastAsia="en-US" w:bidi="ar-SA"/>
    </w:rPr>
  </w:style>
  <w:style w:type="character" w:customStyle="1" w:styleId="BoldUnderlineCharChar3">
    <w:name w:val="BoldUnderline Char Char3"/>
    <w:rsid w:val="00204B3B"/>
    <w:rPr>
      <w:b/>
      <w:szCs w:val="24"/>
      <w:u w:val="single"/>
      <w:lang w:val="en-US" w:eastAsia="en-US" w:bidi="ar-SA"/>
    </w:rPr>
  </w:style>
  <w:style w:type="character" w:customStyle="1" w:styleId="BoldUnderlineCharChar2">
    <w:name w:val="BoldUnderline Char Char2"/>
    <w:rsid w:val="00204B3B"/>
    <w:rPr>
      <w:b/>
      <w:szCs w:val="24"/>
      <w:u w:val="single"/>
      <w:lang w:val="en-US" w:eastAsia="en-US" w:bidi="ar-SA"/>
    </w:rPr>
  </w:style>
  <w:style w:type="paragraph" w:customStyle="1" w:styleId="UnderlineCard0">
    <w:name w:val="UnderlineCard"/>
    <w:basedOn w:val="Heading3"/>
    <w:link w:val="UnderlineCardChar"/>
    <w:qFormat/>
    <w:rsid w:val="00204B3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04B3B"/>
    <w:rPr>
      <w:rFonts w:ascii="Calibri" w:eastAsia="Calibri" w:hAnsi="Calibri" w:cs="Times New Roman"/>
      <w:sz w:val="20"/>
      <w:szCs w:val="20"/>
      <w:u w:val="single"/>
      <w:lang w:val="x-none" w:eastAsia="x-none"/>
    </w:rPr>
  </w:style>
  <w:style w:type="character" w:customStyle="1" w:styleId="5Notunderlined">
    <w:name w:val="5 Not underlined"/>
    <w:rsid w:val="00204B3B"/>
    <w:rPr>
      <w:rFonts w:ascii="Times New Roman" w:hAnsi="Times New Roman"/>
      <w:sz w:val="16"/>
    </w:rPr>
  </w:style>
  <w:style w:type="character" w:customStyle="1" w:styleId="volume-issue">
    <w:name w:val="volume-issue"/>
    <w:rsid w:val="00204B3B"/>
    <w:rPr>
      <w:rFonts w:cs="Times New Roman"/>
    </w:rPr>
  </w:style>
  <w:style w:type="character" w:customStyle="1" w:styleId="i">
    <w:name w:val="i"/>
    <w:basedOn w:val="DefaultParagraphFont"/>
    <w:uiPriority w:val="99"/>
    <w:rsid w:val="00204B3B"/>
  </w:style>
  <w:style w:type="character" w:customStyle="1" w:styleId="storytext">
    <w:name w:val="storytext"/>
    <w:basedOn w:val="DefaultParagraphFont"/>
    <w:rsid w:val="00204B3B"/>
  </w:style>
  <w:style w:type="character" w:customStyle="1" w:styleId="heading3char0">
    <w:name w:val="heading3char"/>
    <w:rsid w:val="00204B3B"/>
  </w:style>
  <w:style w:type="character" w:customStyle="1" w:styleId="boldness1">
    <w:name w:val="boldness1"/>
    <w:rsid w:val="00204B3B"/>
  </w:style>
  <w:style w:type="paragraph" w:customStyle="1" w:styleId="Cardd">
    <w:name w:val="Cardd"/>
    <w:basedOn w:val="Normal"/>
    <w:uiPriority w:val="4"/>
    <w:qFormat/>
    <w:rsid w:val="00204B3B"/>
    <w:pPr>
      <w:ind w:left="288" w:right="288"/>
    </w:pPr>
  </w:style>
  <w:style w:type="paragraph" w:customStyle="1" w:styleId="document0">
    <w:name w:val="document"/>
    <w:basedOn w:val="Normal"/>
    <w:rsid w:val="00204B3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04B3B"/>
    <w:rPr>
      <w:rFonts w:cs="Arial"/>
      <w:bCs/>
      <w:szCs w:val="26"/>
      <w:u w:val="single"/>
      <w:lang w:val="en-US" w:eastAsia="en-US" w:bidi="ar-SA"/>
    </w:rPr>
  </w:style>
  <w:style w:type="character" w:customStyle="1" w:styleId="current-selection">
    <w:name w:val="current-selection"/>
    <w:basedOn w:val="DefaultParagraphFont"/>
    <w:rsid w:val="00204B3B"/>
  </w:style>
  <w:style w:type="character" w:customStyle="1" w:styleId="a2">
    <w:name w:val="_"/>
    <w:basedOn w:val="DefaultParagraphFont"/>
    <w:rsid w:val="00204B3B"/>
  </w:style>
  <w:style w:type="paragraph" w:customStyle="1" w:styleId="Shrink6">
    <w:name w:val="Shrink 6"/>
    <w:basedOn w:val="Normal"/>
    <w:qFormat/>
    <w:rsid w:val="00204B3B"/>
    <w:rPr>
      <w:rFonts w:eastAsia="Calibri" w:cs="Times New Roman"/>
      <w:sz w:val="12"/>
    </w:rPr>
  </w:style>
  <w:style w:type="character" w:customStyle="1" w:styleId="messagecontent">
    <w:name w:val="message_content"/>
    <w:rsid w:val="00204B3B"/>
  </w:style>
  <w:style w:type="character" w:customStyle="1" w:styleId="StyleUnderlineChar">
    <w:name w:val="Style Underline Char"/>
    <w:basedOn w:val="DefaultParagraphFont"/>
    <w:rsid w:val="00204B3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04B3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04B3B"/>
    <w:rPr>
      <w:rFonts w:ascii="Calibri" w:eastAsia="Times New Roman" w:hAnsi="Calibri" w:cs="Arial"/>
      <w:b/>
      <w:bCs/>
      <w:kern w:val="32"/>
      <w:szCs w:val="32"/>
      <w:u w:val="single"/>
    </w:rPr>
  </w:style>
  <w:style w:type="character" w:customStyle="1" w:styleId="twelptblackblack1">
    <w:name w:val="twelptblackblack1"/>
    <w:basedOn w:val="DefaultParagraphFont"/>
    <w:rsid w:val="00204B3B"/>
    <w:rPr>
      <w:rFonts w:ascii="Verdana" w:hAnsi="Verdana" w:hint="default"/>
      <w:color w:val="000000"/>
      <w:sz w:val="16"/>
      <w:szCs w:val="16"/>
    </w:rPr>
  </w:style>
  <w:style w:type="character" w:customStyle="1" w:styleId="Heading3CharCharCharChar1">
    <w:name w:val="Heading 3 Char Char Char Char1"/>
    <w:rsid w:val="00204B3B"/>
    <w:rPr>
      <w:rFonts w:cs="Arial"/>
      <w:bCs/>
      <w:szCs w:val="26"/>
      <w:u w:val="single"/>
      <w:lang w:val="en-US" w:eastAsia="en-US" w:bidi="ar-SA"/>
    </w:rPr>
  </w:style>
  <w:style w:type="paragraph" w:customStyle="1" w:styleId="conintrotext">
    <w:name w:val="conintrotext"/>
    <w:basedOn w:val="Normal"/>
    <w:uiPriority w:val="99"/>
    <w:rsid w:val="00204B3B"/>
    <w:pPr>
      <w:spacing w:before="100" w:beforeAutospacing="1" w:after="100" w:afterAutospacing="1"/>
    </w:pPr>
    <w:rPr>
      <w:rFonts w:eastAsia="Times New Roman"/>
      <w:sz w:val="24"/>
    </w:rPr>
  </w:style>
  <w:style w:type="character" w:customStyle="1" w:styleId="comment-body">
    <w:name w:val="comment-body"/>
    <w:rsid w:val="00204B3B"/>
  </w:style>
  <w:style w:type="character" w:customStyle="1" w:styleId="UnderlineCharCharChar1">
    <w:name w:val="Underline Char Char Char1"/>
    <w:rsid w:val="00204B3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04B3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04B3B"/>
    <w:rPr>
      <w:rFonts w:asciiTheme="minorHAnsi" w:eastAsia="MS Mincho" w:hAnsiTheme="minorHAnsi" w:cstheme="minorBidi"/>
      <w:b/>
      <w:sz w:val="24"/>
      <w:u w:val="single"/>
    </w:rPr>
  </w:style>
  <w:style w:type="character" w:customStyle="1" w:styleId="mw-headline">
    <w:name w:val="mw-headline"/>
    <w:rsid w:val="00204B3B"/>
  </w:style>
  <w:style w:type="character" w:customStyle="1" w:styleId="flagicon">
    <w:name w:val="flagicon"/>
    <w:rsid w:val="00204B3B"/>
  </w:style>
  <w:style w:type="paragraph" w:customStyle="1" w:styleId="assert">
    <w:name w:val="assert"/>
    <w:basedOn w:val="Normal"/>
    <w:uiPriority w:val="99"/>
    <w:rsid w:val="00204B3B"/>
    <w:pPr>
      <w:spacing w:before="100" w:beforeAutospacing="1" w:after="100" w:afterAutospacing="1"/>
    </w:pPr>
    <w:rPr>
      <w:rFonts w:eastAsia="Times New Roman"/>
      <w:sz w:val="24"/>
    </w:rPr>
  </w:style>
  <w:style w:type="character" w:customStyle="1" w:styleId="apturelink">
    <w:name w:val="apturelink"/>
    <w:rsid w:val="00204B3B"/>
  </w:style>
  <w:style w:type="character" w:customStyle="1" w:styleId="apturelinkicon">
    <w:name w:val="apturelinkicon"/>
    <w:rsid w:val="00204B3B"/>
  </w:style>
  <w:style w:type="paragraph" w:customStyle="1" w:styleId="Default1">
    <w:name w:val="Default1"/>
    <w:basedOn w:val="Default"/>
    <w:next w:val="Default"/>
    <w:uiPriority w:val="99"/>
    <w:rsid w:val="00204B3B"/>
    <w:rPr>
      <w:color w:val="auto"/>
    </w:rPr>
  </w:style>
  <w:style w:type="paragraph" w:customStyle="1" w:styleId="center">
    <w:name w:val="center"/>
    <w:basedOn w:val="Normal"/>
    <w:uiPriority w:val="99"/>
    <w:rsid w:val="00204B3B"/>
    <w:pPr>
      <w:spacing w:before="100" w:beforeAutospacing="1" w:after="100" w:afterAutospacing="1"/>
    </w:pPr>
    <w:rPr>
      <w:rFonts w:eastAsia="Times New Roman"/>
      <w:sz w:val="24"/>
    </w:rPr>
  </w:style>
  <w:style w:type="character" w:customStyle="1" w:styleId="LittleChar">
    <w:name w:val="Little Char"/>
    <w:link w:val="Little"/>
    <w:rsid w:val="00204B3B"/>
    <w:rPr>
      <w:rFonts w:ascii="Garamond" w:eastAsia="Times New Roman" w:hAnsi="Garamond" w:cs="Calibri"/>
      <w:sz w:val="22"/>
    </w:rPr>
  </w:style>
  <w:style w:type="character" w:customStyle="1" w:styleId="UnderlineChar1Char">
    <w:name w:val="Underline Char1 Char"/>
    <w:rsid w:val="00204B3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04B3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04B3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04B3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04B3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04B3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04B3B"/>
    <w:rPr>
      <w:rFonts w:asciiTheme="minorHAnsi" w:eastAsia="MS Mincho" w:hAnsiTheme="minorHAnsi" w:cstheme="minorBidi"/>
      <w:b/>
      <w:sz w:val="24"/>
      <w:u w:val="single"/>
    </w:rPr>
  </w:style>
  <w:style w:type="paragraph" w:customStyle="1" w:styleId="CardBody">
    <w:name w:val="Card Body"/>
    <w:basedOn w:val="Normal"/>
    <w:link w:val="CardBodyChar"/>
    <w:rsid w:val="00204B3B"/>
    <w:rPr>
      <w:rFonts w:eastAsia="Times New Roman"/>
    </w:rPr>
  </w:style>
  <w:style w:type="character" w:customStyle="1" w:styleId="CardBodyChar">
    <w:name w:val="Card Body Char"/>
    <w:link w:val="CardBody"/>
    <w:rsid w:val="00204B3B"/>
    <w:rPr>
      <w:rFonts w:ascii="Calibri" w:eastAsia="Times New Roman" w:hAnsi="Calibri" w:cs="Calibri"/>
      <w:sz w:val="22"/>
    </w:rPr>
  </w:style>
  <w:style w:type="character" w:customStyle="1" w:styleId="ptitleinside">
    <w:name w:val="p_title_inside"/>
    <w:rsid w:val="00204B3B"/>
  </w:style>
  <w:style w:type="paragraph" w:customStyle="1" w:styleId="StyleBoldandUnderlineChar11ptBorderSinglesolidline">
    <w:name w:val="Style Bold and Underline Char + 11 pt Border: : (Single solid line..."/>
    <w:link w:val="StyleBoldandUnderlineChar11ptBorderSinglesolidlineChar"/>
    <w:rsid w:val="00204B3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04B3B"/>
    <w:rPr>
      <w:rFonts w:eastAsia="Times New Roman"/>
      <w:b/>
      <w:bCs/>
      <w:sz w:val="22"/>
      <w:szCs w:val="20"/>
      <w:u w:val="single"/>
      <w:bdr w:val="single" w:sz="4" w:space="0" w:color="auto"/>
    </w:rPr>
  </w:style>
  <w:style w:type="character" w:customStyle="1" w:styleId="Heading1CharChar1">
    <w:name w:val="Heading 1 Char Char1"/>
    <w:rsid w:val="00204B3B"/>
    <w:rPr>
      <w:rFonts w:cs="Arial"/>
      <w:b/>
      <w:bCs/>
      <w:szCs w:val="32"/>
      <w:lang w:val="en-US" w:eastAsia="en-US" w:bidi="ar-SA"/>
    </w:rPr>
  </w:style>
  <w:style w:type="paragraph" w:customStyle="1" w:styleId="Indentation">
    <w:name w:val="Indentation"/>
    <w:basedOn w:val="Normal"/>
    <w:uiPriority w:val="99"/>
    <w:rsid w:val="00204B3B"/>
    <w:pPr>
      <w:ind w:left="288" w:right="288"/>
    </w:pPr>
  </w:style>
  <w:style w:type="character" w:customStyle="1" w:styleId="StyleUnderlineCharChar9ptBold">
    <w:name w:val="Style Underline Char Char + 9 pt Bold"/>
    <w:rsid w:val="00204B3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04B3B"/>
    <w:rPr>
      <w:rFonts w:eastAsia="Times New Roman"/>
      <w:u w:val="single"/>
    </w:rPr>
  </w:style>
  <w:style w:type="character" w:customStyle="1" w:styleId="StyleStyle4ArialNarrow9ptChar">
    <w:name w:val="Style Style4 + Arial Narrow 9 pt Char"/>
    <w:link w:val="StyleStyle4ArialNarrow9pt"/>
    <w:rsid w:val="00204B3B"/>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204B3B"/>
    <w:rPr>
      <w:rFonts w:eastAsia="Times New Roman"/>
      <w:b/>
      <w:bCs/>
      <w:u w:val="single"/>
    </w:rPr>
  </w:style>
  <w:style w:type="character" w:customStyle="1" w:styleId="StyleStyle4ArialNarrow9ptBoldChar">
    <w:name w:val="Style Style4 + Arial Narrow 9 pt Bold Char"/>
    <w:link w:val="StyleStyle4ArialNarrow9ptBold"/>
    <w:rsid w:val="00204B3B"/>
    <w:rPr>
      <w:rFonts w:ascii="Calibri" w:eastAsia="Times New Roman" w:hAnsi="Calibri" w:cs="Calibri"/>
      <w:b/>
      <w:bCs/>
      <w:sz w:val="22"/>
      <w:u w:val="single"/>
    </w:rPr>
  </w:style>
  <w:style w:type="character" w:customStyle="1" w:styleId="StyleBoldandUnderlineCharChar29pt">
    <w:name w:val="Style Bold and Underline Char Char2 + 9 pt"/>
    <w:rsid w:val="00204B3B"/>
    <w:rPr>
      <w:rFonts w:ascii="Times New Roman" w:hAnsi="Times New Roman"/>
      <w:b/>
      <w:bCs/>
      <w:noProof w:val="0"/>
      <w:sz w:val="20"/>
      <w:u w:val="single"/>
    </w:rPr>
  </w:style>
  <w:style w:type="character" w:customStyle="1" w:styleId="StyleUnderlineCharChar19pt">
    <w:name w:val="Style Underline Char Char1 + 9 pt"/>
    <w:rsid w:val="00204B3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04B3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04B3B"/>
    <w:rPr>
      <w:rFonts w:ascii="Georgia" w:eastAsia="Times New Roman" w:hAnsi="Georgia"/>
      <w:b/>
      <w:smallCaps/>
      <w:sz w:val="24"/>
      <w:szCs w:val="24"/>
      <w:u w:val="single"/>
    </w:rPr>
  </w:style>
  <w:style w:type="character" w:customStyle="1" w:styleId="CardTextCharChar">
    <w:name w:val="Card Text Char Char"/>
    <w:rsid w:val="00204B3B"/>
    <w:rPr>
      <w:rFonts w:ascii="Times New Roman" w:eastAsia="Times New Roman" w:hAnsi="Times New Roman" w:cs="Times New Roman"/>
      <w:sz w:val="20"/>
      <w:szCs w:val="20"/>
    </w:rPr>
  </w:style>
  <w:style w:type="character" w:customStyle="1" w:styleId="citeChar1">
    <w:name w:val="cite Char"/>
    <w:locked/>
    <w:rsid w:val="00204B3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04B3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04B3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04B3B"/>
    <w:rPr>
      <w:i/>
      <w:iCs/>
      <w:sz w:val="20"/>
      <w:u w:val="single"/>
    </w:rPr>
  </w:style>
  <w:style w:type="character" w:customStyle="1" w:styleId="HIGHLIGHT0">
    <w:name w:val="HIGHLIGHT"/>
    <w:uiPriority w:val="1"/>
    <w:rsid w:val="00204B3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04B3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04B3B"/>
    <w:rPr>
      <w:rFonts w:ascii="Times New Roman" w:eastAsia="Times New Roman" w:hAnsi="Times New Roman" w:cs="Times New Roman"/>
      <w:b/>
      <w:sz w:val="28"/>
    </w:rPr>
  </w:style>
  <w:style w:type="character" w:customStyle="1" w:styleId="FifthChar">
    <w:name w:val="Fifth Char"/>
    <w:link w:val="Fifth"/>
    <w:rsid w:val="00204B3B"/>
    <w:rPr>
      <w:rFonts w:ascii="Calibri" w:eastAsia="Calibri" w:hAnsi="Calibri" w:cs="Calibri"/>
      <w:sz w:val="22"/>
    </w:rPr>
  </w:style>
  <w:style w:type="paragraph" w:customStyle="1" w:styleId="Third">
    <w:name w:val="Third"/>
    <w:basedOn w:val="Normal"/>
    <w:link w:val="ThirdChar"/>
    <w:rsid w:val="00204B3B"/>
    <w:rPr>
      <w:rFonts w:eastAsia="Times New Roman"/>
      <w:b/>
      <w:u w:val="single"/>
      <w:lang w:val="x-none" w:eastAsia="x-none"/>
    </w:rPr>
  </w:style>
  <w:style w:type="character" w:customStyle="1" w:styleId="ThirdChar">
    <w:name w:val="Third Char"/>
    <w:link w:val="Third"/>
    <w:rsid w:val="00204B3B"/>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204B3B"/>
    <w:pPr>
      <w:widowControl w:val="0"/>
      <w:jc w:val="both"/>
      <w:outlineLvl w:val="1"/>
    </w:pPr>
    <w:rPr>
      <w:rFonts w:ascii="Times New Roman" w:eastAsia="Times New Roman" w:hAnsi="Times New Roman" w:cs="Times New Roman"/>
      <w:b/>
    </w:rPr>
  </w:style>
  <w:style w:type="character" w:customStyle="1" w:styleId="CardsCharChar">
    <w:name w:val="Cards Char Char"/>
    <w:rsid w:val="00204B3B"/>
    <w:rPr>
      <w:rFonts w:ascii="Times New Roman" w:eastAsia="Times New Roman" w:hAnsi="Times New Roman"/>
      <w:szCs w:val="24"/>
    </w:rPr>
  </w:style>
  <w:style w:type="character" w:customStyle="1" w:styleId="article-record-publication-volume-issue">
    <w:name w:val="article-record-publication-volume-issue"/>
    <w:rsid w:val="00204B3B"/>
  </w:style>
  <w:style w:type="character" w:customStyle="1" w:styleId="NothingCharChar">
    <w:name w:val="Nothing Char Char"/>
    <w:link w:val="NothingCharCharChar"/>
    <w:rsid w:val="00204B3B"/>
  </w:style>
  <w:style w:type="paragraph" w:customStyle="1" w:styleId="DebateUnderlineBoldChar">
    <w:name w:val="Debate Underline Bold Char"/>
    <w:basedOn w:val="Normal"/>
    <w:link w:val="DebateUnderlineBoldCharChar"/>
    <w:rsid w:val="00204B3B"/>
    <w:pPr>
      <w:jc w:val="both"/>
    </w:pPr>
    <w:rPr>
      <w:rFonts w:eastAsia="Times New Roman"/>
      <w:b/>
      <w:u w:val="thick"/>
    </w:rPr>
  </w:style>
  <w:style w:type="character" w:customStyle="1" w:styleId="DebateUnderlineBoldCharChar">
    <w:name w:val="Debate Underline Bold Char Char"/>
    <w:link w:val="DebateUnderlineBoldChar"/>
    <w:rsid w:val="00204B3B"/>
    <w:rPr>
      <w:rFonts w:ascii="Calibri" w:eastAsia="Times New Roman" w:hAnsi="Calibri" w:cs="Calibri"/>
      <w:b/>
      <w:sz w:val="22"/>
      <w:u w:val="thick"/>
    </w:rPr>
  </w:style>
  <w:style w:type="character" w:customStyle="1" w:styleId="resultbodyblack">
    <w:name w:val="resultbodyblack"/>
    <w:rsid w:val="00204B3B"/>
    <w:rPr>
      <w:rFonts w:cs="Times New Roman"/>
    </w:rPr>
  </w:style>
  <w:style w:type="paragraph" w:customStyle="1" w:styleId="bloctitles">
    <w:name w:val="bloc titles"/>
    <w:basedOn w:val="Heading1"/>
    <w:next w:val="Normal"/>
    <w:link w:val="bloctitlesChar"/>
    <w:autoRedefine/>
    <w:rsid w:val="00204B3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04B3B"/>
    <w:rPr>
      <w:rFonts w:ascii="Calibri" w:eastAsia="Malgun Gothic" w:hAnsi="Calibri" w:cs="Arial"/>
      <w:b/>
      <w:bCs/>
      <w:sz w:val="28"/>
      <w:szCs w:val="32"/>
      <w:u w:val="single"/>
    </w:rPr>
  </w:style>
  <w:style w:type="paragraph" w:customStyle="1" w:styleId="CiteSmallText">
    <w:name w:val="Cite Small Text"/>
    <w:basedOn w:val="Normal"/>
    <w:uiPriority w:val="99"/>
    <w:rsid w:val="00204B3B"/>
    <w:pPr>
      <w:widowControl w:val="0"/>
      <w:spacing w:after="200"/>
    </w:pPr>
    <w:rPr>
      <w:rFonts w:ascii="Helvetica Neue" w:hAnsi="Helvetica Neue"/>
      <w:b/>
      <w:sz w:val="18"/>
    </w:rPr>
  </w:style>
  <w:style w:type="character" w:customStyle="1" w:styleId="3TagCite">
    <w:name w:val="3 Tag/Cite"/>
    <w:rsid w:val="00204B3B"/>
    <w:rPr>
      <w:rFonts w:ascii="Times New Roman" w:hAnsi="Times New Roman"/>
      <w:b/>
    </w:rPr>
  </w:style>
  <w:style w:type="character" w:customStyle="1" w:styleId="4Qualifications">
    <w:name w:val="4 Qualifications"/>
    <w:rsid w:val="00204B3B"/>
    <w:rPr>
      <w:rFonts w:ascii="Times New Roman" w:hAnsi="Times New Roman"/>
      <w:sz w:val="19"/>
    </w:rPr>
  </w:style>
  <w:style w:type="character" w:customStyle="1" w:styleId="6Underlined">
    <w:name w:val="6 Underlined"/>
    <w:rsid w:val="00204B3B"/>
    <w:rPr>
      <w:rFonts w:ascii="Times New Roman" w:hAnsi="Times New Roman"/>
      <w:b/>
      <w:sz w:val="21"/>
      <w:u w:val="single"/>
    </w:rPr>
  </w:style>
  <w:style w:type="paragraph" w:customStyle="1" w:styleId="Cards1CharChar">
    <w:name w:val="Cards1 Char Char"/>
    <w:basedOn w:val="Normal"/>
    <w:link w:val="Cards1CharCharChar"/>
    <w:rsid w:val="00204B3B"/>
    <w:pPr>
      <w:autoSpaceDE w:val="0"/>
      <w:autoSpaceDN w:val="0"/>
      <w:adjustRightInd w:val="0"/>
      <w:ind w:left="432" w:right="432"/>
      <w:jc w:val="both"/>
    </w:pPr>
    <w:rPr>
      <w:lang w:val="x-none"/>
    </w:rPr>
  </w:style>
  <w:style w:type="character" w:customStyle="1" w:styleId="Cards1CharCharChar">
    <w:name w:val="Cards1 Char Char Char"/>
    <w:link w:val="Cards1CharChar"/>
    <w:rsid w:val="00204B3B"/>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204B3B"/>
    <w:rPr>
      <w:u w:val="single"/>
    </w:rPr>
  </w:style>
  <w:style w:type="paragraph" w:customStyle="1" w:styleId="UnderlineCharCharCharCharCharCharChar">
    <w:name w:val="Underline Char Char Char Char Char Char Char"/>
    <w:basedOn w:val="Normal"/>
    <w:link w:val="UnderlineCharCharCharCharCharCharCharChar"/>
    <w:rsid w:val="00204B3B"/>
    <w:rPr>
      <w:rFonts w:asciiTheme="minorHAnsi" w:hAnsiTheme="minorHAnsi" w:cstheme="minorBidi"/>
      <w:sz w:val="24"/>
      <w:u w:val="single"/>
    </w:rPr>
  </w:style>
  <w:style w:type="paragraph" w:customStyle="1" w:styleId="CitesCharChar">
    <w:name w:val="Cites Char Char"/>
    <w:next w:val="Normal"/>
    <w:link w:val="CitesCharCharChar"/>
    <w:rsid w:val="00204B3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204B3B"/>
    <w:rPr>
      <w:rFonts w:ascii="Times New Roman" w:eastAsia="Times New Roman" w:hAnsi="Times New Roman" w:cs="Times New Roman"/>
      <w:sz w:val="20"/>
    </w:rPr>
  </w:style>
  <w:style w:type="character" w:customStyle="1" w:styleId="nohighlighting">
    <w:name w:val="no highlighting"/>
    <w:rsid w:val="00204B3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04B3B"/>
    <w:rPr>
      <w:rFonts w:ascii="Cambria" w:hAnsi="Cambria" w:hint="default"/>
      <w:sz w:val="21"/>
      <w:u w:val="single"/>
    </w:rPr>
  </w:style>
  <w:style w:type="paragraph" w:customStyle="1" w:styleId="Swag">
    <w:name w:val="Swag"/>
    <w:basedOn w:val="Normal"/>
    <w:link w:val="SwagChar"/>
    <w:qFormat/>
    <w:rsid w:val="00204B3B"/>
    <w:rPr>
      <w:color w:val="0000FF"/>
      <w:sz w:val="12"/>
      <w:u w:val="single"/>
    </w:rPr>
  </w:style>
  <w:style w:type="character" w:customStyle="1" w:styleId="SwagChar">
    <w:name w:val="Swag Char"/>
    <w:link w:val="Swag"/>
    <w:rsid w:val="00204B3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204B3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04B3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04B3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04B3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04B3B"/>
    <w:rPr>
      <w:rFonts w:ascii="Garamond" w:eastAsia="MS Mincho" w:hAnsi="Garamond"/>
    </w:rPr>
  </w:style>
  <w:style w:type="character" w:customStyle="1" w:styleId="StyleStyleCardTextLeft-075Right0Char">
    <w:name w:val="Style Style Card Text + Left:  -0.75&quot; + Right:  0&quot; Char"/>
    <w:link w:val="StyleStyleCardTextLeft-075Right0"/>
    <w:rsid w:val="00204B3B"/>
    <w:rPr>
      <w:rFonts w:ascii="Garamond" w:eastAsia="MS Mincho" w:hAnsi="Garamond" w:cs="Calibri"/>
      <w:sz w:val="22"/>
    </w:rPr>
  </w:style>
  <w:style w:type="character" w:customStyle="1" w:styleId="CharChar61">
    <w:name w:val="Char Char61"/>
    <w:rsid w:val="00204B3B"/>
    <w:rPr>
      <w:rFonts w:cs="Arial"/>
      <w:bCs/>
      <w:sz w:val="16"/>
      <w:szCs w:val="26"/>
      <w:lang w:val="en-US" w:eastAsia="en-US" w:bidi="ar-SA"/>
    </w:rPr>
  </w:style>
  <w:style w:type="character" w:customStyle="1" w:styleId="ListBulletChar">
    <w:name w:val="List Bullet Char"/>
    <w:link w:val="ListBullet"/>
    <w:uiPriority w:val="99"/>
    <w:rsid w:val="00204B3B"/>
    <w:rPr>
      <w:rFonts w:ascii="Calibri" w:eastAsia="Calibri" w:hAnsi="Calibri" w:cs="Calibri"/>
      <w:sz w:val="22"/>
    </w:rPr>
  </w:style>
  <w:style w:type="paragraph" w:customStyle="1" w:styleId="subhead10">
    <w:name w:val="subhead1"/>
    <w:basedOn w:val="Normal"/>
    <w:uiPriority w:val="99"/>
    <w:rsid w:val="00204B3B"/>
    <w:pPr>
      <w:spacing w:before="100" w:beforeAutospacing="1" w:after="100" w:afterAutospacing="1"/>
    </w:pPr>
    <w:rPr>
      <w:rFonts w:eastAsia="Times New Roman"/>
      <w:sz w:val="24"/>
    </w:rPr>
  </w:style>
  <w:style w:type="character" w:customStyle="1" w:styleId="styledate">
    <w:name w:val="styledate"/>
    <w:rsid w:val="00204B3B"/>
  </w:style>
  <w:style w:type="character" w:customStyle="1" w:styleId="BoldandUnderlineChar1">
    <w:name w:val="Bold and Underline Char1"/>
    <w:rsid w:val="00204B3B"/>
    <w:rPr>
      <w:b/>
      <w:szCs w:val="24"/>
      <w:u w:val="single"/>
      <w:lang w:val="en-US" w:eastAsia="en-US" w:bidi="ar-SA"/>
    </w:rPr>
  </w:style>
  <w:style w:type="character" w:customStyle="1" w:styleId="BoldandUnderlineChar1Char2">
    <w:name w:val="Bold and Underline Char1 Char2"/>
    <w:rsid w:val="00204B3B"/>
    <w:rPr>
      <w:b/>
      <w:szCs w:val="24"/>
      <w:u w:val="single"/>
      <w:lang w:val="en-US" w:eastAsia="en-US" w:bidi="ar-SA"/>
    </w:rPr>
  </w:style>
  <w:style w:type="character" w:customStyle="1" w:styleId="BoldandUnderlineCharChar1">
    <w:name w:val="Bold and Underline Char Char1"/>
    <w:rsid w:val="00204B3B"/>
    <w:rPr>
      <w:b/>
      <w:szCs w:val="24"/>
      <w:u w:val="single"/>
      <w:lang w:val="en-US" w:eastAsia="en-US" w:bidi="ar-SA"/>
    </w:rPr>
  </w:style>
  <w:style w:type="character" w:customStyle="1" w:styleId="BoldandUnderlineChar6">
    <w:name w:val="Bold and Underline Char6"/>
    <w:rsid w:val="00204B3B"/>
    <w:rPr>
      <w:b/>
      <w:szCs w:val="24"/>
      <w:u w:val="single"/>
      <w:lang w:val="en-US" w:eastAsia="en-US" w:bidi="ar-SA"/>
    </w:rPr>
  </w:style>
  <w:style w:type="character" w:customStyle="1" w:styleId="title-link-wrapper">
    <w:name w:val="title-link-wrapper"/>
    <w:rsid w:val="00204B3B"/>
  </w:style>
  <w:style w:type="character" w:customStyle="1" w:styleId="medium-font">
    <w:name w:val="medium-font"/>
    <w:rsid w:val="00204B3B"/>
  </w:style>
  <w:style w:type="paragraph" w:customStyle="1" w:styleId="abstract">
    <w:name w:val="abstract"/>
    <w:basedOn w:val="Normal"/>
    <w:uiPriority w:val="99"/>
    <w:rsid w:val="00204B3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04B3B"/>
    <w:rPr>
      <w:rFonts w:eastAsia="Times New Roman"/>
      <w:b/>
      <w:bCs/>
      <w:u w:val="single"/>
    </w:rPr>
  </w:style>
  <w:style w:type="character" w:customStyle="1" w:styleId="StyleUnderlineChar11ptBold2Char">
    <w:name w:val="Style Underline Char + 11 pt Bold2 Char"/>
    <w:link w:val="StyleUnderlineChar11ptBold2"/>
    <w:rsid w:val="00204B3B"/>
    <w:rPr>
      <w:rFonts w:ascii="Calibri" w:eastAsia="Times New Roman" w:hAnsi="Calibri" w:cs="Calibri"/>
      <w:b/>
      <w:bCs/>
      <w:sz w:val="22"/>
      <w:u w:val="single"/>
    </w:rPr>
  </w:style>
  <w:style w:type="character" w:customStyle="1" w:styleId="ReallySamllTextChar">
    <w:name w:val="ReallySamllText Char"/>
    <w:rsid w:val="00204B3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04B3B"/>
    <w:rPr>
      <w:rFonts w:eastAsia="Times New Roman"/>
      <w:u w:val="single"/>
    </w:rPr>
  </w:style>
  <w:style w:type="character" w:customStyle="1" w:styleId="StyleStyleUnderlineTimesNewRoman11ptChar">
    <w:name w:val="Style Style Underline + Times New Roman + 11 pt Char"/>
    <w:link w:val="StyleStyleUnderlineTimesNewRoman11pt"/>
    <w:rsid w:val="00204B3B"/>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04B3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04B3B"/>
    <w:rPr>
      <w:rFonts w:ascii="Calibri" w:eastAsia="Times New Roman" w:hAnsi="Calibri" w:cs="Calibri"/>
      <w:sz w:val="22"/>
      <w:u w:val="single"/>
    </w:rPr>
  </w:style>
  <w:style w:type="character" w:customStyle="1" w:styleId="style10">
    <w:name w:val="style1"/>
    <w:rsid w:val="00204B3B"/>
  </w:style>
  <w:style w:type="character" w:customStyle="1" w:styleId="pmtermsel">
    <w:name w:val="pmtermsel"/>
    <w:rsid w:val="00204B3B"/>
  </w:style>
  <w:style w:type="character" w:customStyle="1" w:styleId="showipapr">
    <w:name w:val="show_ipapr"/>
    <w:rsid w:val="00204B3B"/>
  </w:style>
  <w:style w:type="character" w:customStyle="1" w:styleId="dnindex">
    <w:name w:val="dnindex"/>
    <w:rsid w:val="00204B3B"/>
  </w:style>
  <w:style w:type="character" w:customStyle="1" w:styleId="23">
    <w:name w:val="23"/>
    <w:rsid w:val="00204B3B"/>
    <w:rPr>
      <w:rFonts w:ascii="Times New Roman" w:hAnsi="Times New Roman" w:cs="Arial"/>
      <w:bCs/>
      <w:sz w:val="20"/>
      <w:u w:val="single"/>
      <w:lang w:val="en-US" w:eastAsia="en-US" w:bidi="ar-SA"/>
    </w:rPr>
  </w:style>
  <w:style w:type="character" w:customStyle="1" w:styleId="33">
    <w:name w:val="33"/>
    <w:rsid w:val="00204B3B"/>
    <w:rPr>
      <w:rFonts w:ascii="Times New Roman" w:hAnsi="Times New Roman" w:cs="Arial"/>
      <w:b/>
      <w:bCs/>
      <w:sz w:val="20"/>
      <w:u w:val="single"/>
      <w:lang w:val="en-US" w:eastAsia="en-US" w:bidi="ar-SA"/>
    </w:rPr>
  </w:style>
  <w:style w:type="character" w:customStyle="1" w:styleId="55">
    <w:name w:val="55"/>
    <w:rsid w:val="00204B3B"/>
    <w:rPr>
      <w:rFonts w:cs="Arial"/>
      <w:bCs/>
      <w:sz w:val="20"/>
      <w:u w:val="single"/>
      <w:lang w:val="en-US" w:eastAsia="en-US" w:bidi="ar-SA"/>
    </w:rPr>
  </w:style>
  <w:style w:type="character" w:customStyle="1" w:styleId="authoraffil">
    <w:name w:val="authoraffil"/>
    <w:rsid w:val="00204B3B"/>
  </w:style>
  <w:style w:type="character" w:customStyle="1" w:styleId="CharChar8">
    <w:name w:val="Char Char8"/>
    <w:rsid w:val="00204B3B"/>
    <w:rPr>
      <w:rFonts w:ascii="Georgia" w:eastAsia="Times New Roman" w:hAnsi="Georgia"/>
      <w:b/>
      <w:bCs/>
      <w:sz w:val="30"/>
      <w:szCs w:val="28"/>
      <w:u w:val="single"/>
    </w:rPr>
  </w:style>
  <w:style w:type="character" w:customStyle="1" w:styleId="FontStyle13">
    <w:name w:val="Font Style13"/>
    <w:uiPriority w:val="99"/>
    <w:rsid w:val="00204B3B"/>
    <w:rPr>
      <w:rFonts w:ascii="Constantia" w:hAnsi="Constantia" w:cs="Constantia"/>
      <w:sz w:val="18"/>
      <w:szCs w:val="18"/>
    </w:rPr>
  </w:style>
  <w:style w:type="character" w:customStyle="1" w:styleId="TagsCharCharCharChar">
    <w:name w:val="Tags Char Char Char Char"/>
    <w:rsid w:val="00204B3B"/>
    <w:rPr>
      <w:rFonts w:ascii="Times New Roman" w:eastAsia="Times New Roman" w:hAnsi="Times New Roman" w:cs="Times New Roman"/>
      <w:b/>
      <w:sz w:val="24"/>
      <w:szCs w:val="24"/>
    </w:rPr>
  </w:style>
  <w:style w:type="character" w:customStyle="1" w:styleId="Citation1Char">
    <w:name w:val="Citation1 Char"/>
    <w:link w:val="Citation10"/>
    <w:locked/>
    <w:rsid w:val="00204B3B"/>
    <w:rPr>
      <w:rFonts w:ascii="Georgia" w:hAnsi="Georgia"/>
      <w:b/>
      <w:u w:val="single"/>
    </w:rPr>
  </w:style>
  <w:style w:type="paragraph" w:customStyle="1" w:styleId="Citation10">
    <w:name w:val="Citation1"/>
    <w:basedOn w:val="Normal"/>
    <w:link w:val="Citation1Char"/>
    <w:qFormat/>
    <w:rsid w:val="00204B3B"/>
    <w:rPr>
      <w:rFonts w:ascii="Georgia" w:hAnsi="Georgia" w:cstheme="minorBidi"/>
      <w:b/>
      <w:sz w:val="24"/>
      <w:u w:val="single"/>
    </w:rPr>
  </w:style>
  <w:style w:type="character" w:customStyle="1" w:styleId="TaglineChar">
    <w:name w:val="Tagline Char"/>
    <w:link w:val="Tagline0"/>
    <w:locked/>
    <w:rsid w:val="00204B3B"/>
    <w:rPr>
      <w:rFonts w:ascii="Georgia" w:hAnsi="Georgia"/>
      <w:b/>
    </w:rPr>
  </w:style>
  <w:style w:type="paragraph" w:customStyle="1" w:styleId="Tagline0">
    <w:name w:val="Tagline"/>
    <w:basedOn w:val="Normal"/>
    <w:link w:val="TaglineChar"/>
    <w:qFormat/>
    <w:rsid w:val="00204B3B"/>
    <w:rPr>
      <w:rFonts w:ascii="Georgia" w:hAnsi="Georgia" w:cstheme="minorBidi"/>
      <w:b/>
      <w:sz w:val="24"/>
    </w:rPr>
  </w:style>
  <w:style w:type="paragraph" w:customStyle="1" w:styleId="NothingCharCharChar">
    <w:name w:val="Nothing Char Char Char"/>
    <w:link w:val="NothingCharChar"/>
    <w:rsid w:val="00204B3B"/>
    <w:pPr>
      <w:jc w:val="both"/>
    </w:pPr>
  </w:style>
  <w:style w:type="paragraph" w:customStyle="1" w:styleId="StyleLeft021">
    <w:name w:val="Style Left:  0.2&quot;1"/>
    <w:basedOn w:val="Normal"/>
    <w:uiPriority w:val="99"/>
    <w:rsid w:val="00204B3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04B3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04B3B"/>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04B3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04B3B"/>
    <w:rPr>
      <w:rFonts w:ascii="Calibri" w:eastAsia="Times New Roman" w:hAnsi="Calibri" w:cs="Calibri"/>
      <w:sz w:val="22"/>
      <w:u w:val="single"/>
      <w:bdr w:val="single" w:sz="4" w:space="0" w:color="auto"/>
    </w:rPr>
  </w:style>
  <w:style w:type="character" w:customStyle="1" w:styleId="boldcitationChar">
    <w:name w:val="bold citation Char"/>
    <w:rsid w:val="00204B3B"/>
    <w:rPr>
      <w:rFonts w:ascii="Arial" w:hAnsi="Arial"/>
      <w:b/>
      <w:sz w:val="28"/>
      <w:szCs w:val="24"/>
      <w:u w:val="thick"/>
      <w:lang w:val="en-US" w:eastAsia="en-US" w:bidi="ar-SA"/>
    </w:rPr>
  </w:style>
  <w:style w:type="paragraph" w:customStyle="1" w:styleId="BlockTitle20">
    <w:name w:val="Block Title #2"/>
    <w:basedOn w:val="Normal"/>
    <w:uiPriority w:val="99"/>
    <w:rsid w:val="00204B3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04B3B"/>
    <w:rPr>
      <w:b/>
    </w:rPr>
  </w:style>
  <w:style w:type="character" w:customStyle="1" w:styleId="BoldunderlineChar3">
    <w:name w:val="Bold/underline Char"/>
    <w:rsid w:val="00204B3B"/>
    <w:rPr>
      <w:rFonts w:eastAsia="SimSun"/>
      <w:b/>
      <w:noProof w:val="0"/>
      <w:sz w:val="24"/>
      <w:szCs w:val="24"/>
      <w:u w:val="single"/>
      <w:lang w:val="en-US" w:eastAsia="zh-CN" w:bidi="ar-SA"/>
    </w:rPr>
  </w:style>
  <w:style w:type="character" w:customStyle="1" w:styleId="underlinetextchar0">
    <w:name w:val="underlinetextchar"/>
    <w:rsid w:val="00204B3B"/>
  </w:style>
  <w:style w:type="character" w:customStyle="1" w:styleId="boldciteChar1">
    <w:name w:val="bold cite Char1"/>
    <w:rsid w:val="00204B3B"/>
    <w:rPr>
      <w:b/>
      <w:sz w:val="28"/>
      <w:u w:val="thick" w:color="000000"/>
    </w:rPr>
  </w:style>
  <w:style w:type="character" w:customStyle="1" w:styleId="tagCharCharChar1">
    <w:name w:val="tag Char Char Char1"/>
    <w:rsid w:val="00204B3B"/>
    <w:rPr>
      <w:b/>
      <w:sz w:val="24"/>
      <w:lang w:val="en-US" w:eastAsia="en-US" w:bidi="ar-SA"/>
    </w:rPr>
  </w:style>
  <w:style w:type="character" w:customStyle="1" w:styleId="underlinecardChar0">
    <w:name w:val="underline card Char"/>
    <w:rsid w:val="00204B3B"/>
    <w:rPr>
      <w:rFonts w:ascii="Arial" w:hAnsi="Arial"/>
      <w:sz w:val="18"/>
      <w:szCs w:val="24"/>
      <w:u w:val="single"/>
      <w:lang w:val="en-US" w:eastAsia="en-US" w:bidi="ar-SA"/>
    </w:rPr>
  </w:style>
  <w:style w:type="paragraph" w:customStyle="1" w:styleId="date-comments">
    <w:name w:val="date-comments"/>
    <w:basedOn w:val="Normal"/>
    <w:uiPriority w:val="99"/>
    <w:rsid w:val="00204B3B"/>
    <w:pPr>
      <w:spacing w:before="100" w:beforeAutospacing="1" w:after="100" w:afterAutospacing="1"/>
    </w:pPr>
    <w:rPr>
      <w:rFonts w:ascii="Times" w:hAnsi="Times"/>
      <w:szCs w:val="20"/>
    </w:rPr>
  </w:style>
  <w:style w:type="character" w:customStyle="1" w:styleId="articleauthor0">
    <w:name w:val="articleauthor"/>
    <w:rsid w:val="00204B3B"/>
  </w:style>
  <w:style w:type="character" w:customStyle="1" w:styleId="bodysubtoc">
    <w:name w:val="bodysubtoc"/>
    <w:rsid w:val="00204B3B"/>
  </w:style>
  <w:style w:type="character" w:customStyle="1" w:styleId="lefttitlesmaller">
    <w:name w:val="lefttitlesmaller"/>
    <w:rsid w:val="00204B3B"/>
  </w:style>
  <w:style w:type="character" w:customStyle="1" w:styleId="mb">
    <w:name w:val="mb"/>
    <w:rsid w:val="00204B3B"/>
  </w:style>
  <w:style w:type="character" w:customStyle="1" w:styleId="submitted-date">
    <w:name w:val="submitted-date"/>
    <w:rsid w:val="00204B3B"/>
  </w:style>
  <w:style w:type="character" w:customStyle="1" w:styleId="submitted-time">
    <w:name w:val="submitted-time"/>
    <w:rsid w:val="00204B3B"/>
  </w:style>
  <w:style w:type="character" w:customStyle="1" w:styleId="A20">
    <w:name w:val="A2"/>
    <w:uiPriority w:val="99"/>
    <w:rsid w:val="00204B3B"/>
    <w:rPr>
      <w:rFonts w:ascii="Sabon LT Std" w:hAnsi="Sabon LT Std" w:cs="Sabon LT Std" w:hint="default"/>
      <w:color w:val="000000"/>
      <w:sz w:val="15"/>
      <w:szCs w:val="15"/>
    </w:rPr>
  </w:style>
  <w:style w:type="character" w:customStyle="1" w:styleId="searchword">
    <w:name w:val="searchword"/>
    <w:rsid w:val="00204B3B"/>
  </w:style>
  <w:style w:type="paragraph" w:customStyle="1" w:styleId="Heading2Char2CharChar12">
    <w:name w:val="Heading 2 Char2 Char Char12"/>
    <w:aliases w:val="Char Char Char Char Char Char1 Char Char Char Char Char1,Char Char22"/>
    <w:next w:val="Normal"/>
    <w:uiPriority w:val="99"/>
    <w:rsid w:val="00204B3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04B3B"/>
    <w:rPr>
      <w:rFonts w:ascii="Times New Roman" w:hAnsi="Times New Roman" w:cs="Times New Roman"/>
      <w:sz w:val="18"/>
      <w:szCs w:val="18"/>
    </w:rPr>
  </w:style>
  <w:style w:type="character" w:customStyle="1" w:styleId="bylines">
    <w:name w:val="bylines"/>
    <w:basedOn w:val="DefaultParagraphFont"/>
    <w:rsid w:val="00204B3B"/>
  </w:style>
  <w:style w:type="character" w:customStyle="1" w:styleId="StyleStyleBoldUnderlineUnderlineIntenseEmphasis1apple-style-2">
    <w:name w:val="Style Style Bold UnderlineUnderlineIntense Emphasis1apple-style-...2"/>
    <w:basedOn w:val="DefaultParagraphFont"/>
    <w:rsid w:val="00204B3B"/>
    <w:rPr>
      <w:b w:val="0"/>
      <w:bCs/>
      <w:sz w:val="22"/>
      <w:u w:val="single"/>
    </w:rPr>
  </w:style>
  <w:style w:type="character" w:customStyle="1" w:styleId="FontStyle57">
    <w:name w:val="Font Style57"/>
    <w:rsid w:val="00204B3B"/>
    <w:rPr>
      <w:rFonts w:ascii="Georgia" w:hAnsi="Georgia" w:cs="Georgia"/>
      <w:b/>
      <w:bCs/>
      <w:sz w:val="14"/>
      <w:szCs w:val="14"/>
    </w:rPr>
  </w:style>
  <w:style w:type="character" w:customStyle="1" w:styleId="FontStyle89">
    <w:name w:val="Font Style89"/>
    <w:rsid w:val="00204B3B"/>
    <w:rPr>
      <w:rFonts w:ascii="Times New Roman" w:hAnsi="Times New Roman" w:cs="Times New Roman"/>
      <w:b/>
      <w:bCs/>
      <w:smallCaps/>
      <w:spacing w:val="40"/>
      <w:sz w:val="16"/>
      <w:szCs w:val="16"/>
    </w:rPr>
  </w:style>
  <w:style w:type="character" w:customStyle="1" w:styleId="style3Char0">
    <w:name w:val="style 3 Char"/>
    <w:rsid w:val="00204B3B"/>
    <w:rPr>
      <w:sz w:val="18"/>
      <w:szCs w:val="24"/>
      <w:lang w:val="en-US" w:eastAsia="en-US" w:bidi="ar-SA"/>
    </w:rPr>
  </w:style>
  <w:style w:type="paragraph" w:customStyle="1" w:styleId="003Cite">
    <w:name w:val="003Cite"/>
    <w:basedOn w:val="Normal"/>
    <w:rsid w:val="00204B3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04B3B"/>
    <w:pPr>
      <w:jc w:val="both"/>
    </w:pPr>
    <w:rPr>
      <w:b/>
      <w:color w:val="000000"/>
      <w:u w:val="single"/>
    </w:rPr>
  </w:style>
  <w:style w:type="character" w:customStyle="1" w:styleId="NormalBoldChar">
    <w:name w:val="Normal + Bold Char"/>
    <w:aliases w:val="Double Underline Char"/>
    <w:basedOn w:val="DefaultParagraphFont"/>
    <w:link w:val="NormalBold"/>
    <w:rsid w:val="00204B3B"/>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204B3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04B3B"/>
    <w:rPr>
      <w:rFonts w:ascii="Times New Roman" w:eastAsia="Times New Roman" w:hAnsi="Times New Roman" w:cs="Times New Roman"/>
      <w:u w:val="thick"/>
      <w:lang w:val="x-none" w:eastAsia="x-none"/>
    </w:rPr>
  </w:style>
  <w:style w:type="character" w:customStyle="1" w:styleId="BlockHeadingsChar1">
    <w:name w:val="Block Headings Char1"/>
    <w:rsid w:val="00204B3B"/>
    <w:rPr>
      <w:b/>
      <w:caps/>
    </w:rPr>
  </w:style>
  <w:style w:type="character" w:customStyle="1" w:styleId="Longcite">
    <w:name w:val="Longcite"/>
    <w:rsid w:val="00204B3B"/>
    <w:rPr>
      <w:sz w:val="16"/>
    </w:rPr>
  </w:style>
  <w:style w:type="paragraph" w:customStyle="1" w:styleId="NormalUnderline0">
    <w:name w:val="Normal + Underline"/>
    <w:basedOn w:val="Normal"/>
    <w:link w:val="NormalUnderlineChar0"/>
    <w:rsid w:val="00204B3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04B3B"/>
    <w:rPr>
      <w:rFonts w:ascii="Times New Roman" w:eastAsia="Times New Roman" w:hAnsi="Times New Roman" w:cs="Times New Roman"/>
      <w:b/>
      <w:u w:val="single"/>
      <w:lang w:val="x-none" w:eastAsia="x-none"/>
    </w:rPr>
  </w:style>
  <w:style w:type="character" w:customStyle="1" w:styleId="FontStyle170">
    <w:name w:val="Font Style170"/>
    <w:uiPriority w:val="99"/>
    <w:rsid w:val="00204B3B"/>
    <w:rPr>
      <w:rFonts w:ascii="Bookman Old Style" w:hAnsi="Bookman Old Style" w:cs="Bookman Old Style"/>
      <w:sz w:val="16"/>
      <w:szCs w:val="16"/>
    </w:rPr>
  </w:style>
  <w:style w:type="character" w:customStyle="1" w:styleId="FontStyle17">
    <w:name w:val="Font Style17"/>
    <w:uiPriority w:val="99"/>
    <w:rsid w:val="00204B3B"/>
    <w:rPr>
      <w:rFonts w:ascii="Book Antiqua" w:hAnsi="Book Antiqua" w:cs="Book Antiqua"/>
      <w:i/>
      <w:iCs/>
      <w:spacing w:val="10"/>
      <w:sz w:val="22"/>
      <w:szCs w:val="22"/>
    </w:rPr>
  </w:style>
  <w:style w:type="character" w:customStyle="1" w:styleId="FontStyle329">
    <w:name w:val="Font Style329"/>
    <w:basedOn w:val="DefaultParagraphFont"/>
    <w:uiPriority w:val="99"/>
    <w:rsid w:val="00204B3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04B3B"/>
  </w:style>
  <w:style w:type="character" w:customStyle="1" w:styleId="DateTimeChar">
    <w:name w:val="DateTime Char"/>
    <w:basedOn w:val="DefaultParagraphFont"/>
    <w:link w:val="DateTime"/>
    <w:uiPriority w:val="4"/>
    <w:rsid w:val="00204B3B"/>
    <w:rPr>
      <w:rFonts w:ascii="Calibri" w:hAnsi="Calibri" w:cs="Calibri"/>
      <w:sz w:val="22"/>
    </w:rPr>
  </w:style>
  <w:style w:type="paragraph" w:customStyle="1" w:styleId="Lecture">
    <w:name w:val="Lecture"/>
    <w:next w:val="BodyText"/>
    <w:link w:val="LectureChar"/>
    <w:autoRedefine/>
    <w:uiPriority w:val="4"/>
    <w:qFormat/>
    <w:rsid w:val="00204B3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04B3B"/>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204B3B"/>
  </w:style>
  <w:style w:type="character" w:customStyle="1" w:styleId="m-8559461887574130099gmail-styleunderline">
    <w:name w:val="m_-8559461887574130099gmail-styleunderline"/>
    <w:basedOn w:val="DefaultParagraphFont"/>
    <w:rsid w:val="00204B3B"/>
  </w:style>
  <w:style w:type="paragraph" w:styleId="NoSpacing">
    <w:name w:val="No Spacing"/>
    <w:link w:val="NoSpacingChar"/>
    <w:uiPriority w:val="1"/>
    <w:qFormat/>
    <w:rsid w:val="00204B3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article/space-debris-101"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climate.nasa.gov/news/1027/satellites-help-power-grid-keep-its-bala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14849</Words>
  <Characters>84642</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2022-04-25T18:21:00Z</dcterms:created>
  <dcterms:modified xsi:type="dcterms:W3CDTF">2022-04-25T18:21:00Z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