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605B6" w14:textId="77777777" w:rsidR="005F307B" w:rsidRPr="005F307B" w:rsidRDefault="005F307B" w:rsidP="005F307B"/>
    <w:p w14:paraId="75754E2C" w14:textId="54C6BC79" w:rsidR="005F307B" w:rsidRDefault="005F307B" w:rsidP="005F307B">
      <w:pPr>
        <w:pStyle w:val="Heading1"/>
      </w:pPr>
      <w:r>
        <w:lastRenderedPageBreak/>
        <w:t>1AC</w:t>
      </w:r>
    </w:p>
    <w:p w14:paraId="7F239729" w14:textId="07DE47CE" w:rsidR="005F307B" w:rsidRDefault="005F307B" w:rsidP="005F307B">
      <w:pPr>
        <w:pStyle w:val="Heading3"/>
      </w:pPr>
      <w:r>
        <w:lastRenderedPageBreak/>
        <w:t>1AC – Plan</w:t>
      </w:r>
    </w:p>
    <w:p w14:paraId="136B0652" w14:textId="77777777" w:rsidR="005F307B" w:rsidRDefault="005F307B" w:rsidP="005F307B">
      <w:pPr>
        <w:pStyle w:val="Heading4"/>
      </w:pPr>
      <w:r>
        <w:t>Plan – The appropriation of outer space through the production of orbital debris by private entities is unjust.</w:t>
      </w:r>
    </w:p>
    <w:p w14:paraId="0BDE262C" w14:textId="77777777" w:rsidR="005F307B" w:rsidRDefault="005F307B" w:rsidP="005F307B"/>
    <w:p w14:paraId="646B2A2B" w14:textId="77777777" w:rsidR="005F307B" w:rsidRDefault="005F307B" w:rsidP="005F307B">
      <w:pPr>
        <w:pStyle w:val="Heading4"/>
      </w:pPr>
      <w:r>
        <w:t>Orbital debris is</w:t>
      </w:r>
    </w:p>
    <w:p w14:paraId="7E3D98B2" w14:textId="77777777" w:rsidR="005F307B" w:rsidRPr="00172966" w:rsidRDefault="005F307B" w:rsidP="005F307B">
      <w:r w:rsidRPr="00172966">
        <w:rPr>
          <w:rStyle w:val="Style13ptBold"/>
        </w:rPr>
        <w:t>NASA.gov</w:t>
      </w:r>
      <w:r>
        <w:rPr>
          <w:rStyle w:val="Style13ptBold"/>
        </w:rPr>
        <w:t xml:space="preserve"> 21</w:t>
      </w:r>
      <w:r>
        <w:t xml:space="preserve"> [NASA – 5/26/21. “</w:t>
      </w:r>
      <w:r w:rsidRPr="00172966">
        <w:t>Space Debris and Human Spacecraft</w:t>
      </w:r>
      <w:r>
        <w:t xml:space="preserve">.” </w:t>
      </w:r>
      <w:hyperlink r:id="rId9" w:history="1">
        <w:r w:rsidRPr="00EE4324">
          <w:rPr>
            <w:rStyle w:val="Hyperlink"/>
          </w:rPr>
          <w:t>https://www.nasa.gov/mission_pages/station/news/orbital_debris.html</w:t>
        </w:r>
      </w:hyperlink>
      <w:r>
        <w:t>] Justin</w:t>
      </w:r>
    </w:p>
    <w:p w14:paraId="1C17E625" w14:textId="77777777" w:rsidR="005F307B" w:rsidRPr="00172966" w:rsidRDefault="005F307B" w:rsidP="005F307B">
      <w:pPr>
        <w:rPr>
          <w:sz w:val="16"/>
        </w:rPr>
      </w:pPr>
      <w:r w:rsidRPr="00172966">
        <w:rPr>
          <w:sz w:val="16"/>
        </w:rPr>
        <w:t>Orbital Debris</w:t>
      </w:r>
    </w:p>
    <w:p w14:paraId="5BE4C81F" w14:textId="77777777" w:rsidR="005F307B" w:rsidRPr="00172966" w:rsidRDefault="005F307B" w:rsidP="005F307B">
      <w:pPr>
        <w:rPr>
          <w:sz w:val="16"/>
        </w:rPr>
      </w:pPr>
      <w:r w:rsidRPr="00172966">
        <w:rPr>
          <w:sz w:val="16"/>
        </w:rPr>
        <w:t>Space debris encompasses both natural meteoroid and artificial (human-made) orbital debris. Meteoroids are in orbit about the sun, while most artificial debris is in orbit about the Earth (hence the term “orbital” debris).</w:t>
      </w:r>
    </w:p>
    <w:p w14:paraId="72DE2D51" w14:textId="77777777" w:rsidR="005F307B" w:rsidRDefault="005F307B" w:rsidP="005F307B">
      <w:pPr>
        <w:rPr>
          <w:sz w:val="16"/>
        </w:rPr>
      </w:pPr>
      <w:r w:rsidRPr="00172966">
        <w:rPr>
          <w:sz w:val="16"/>
        </w:rPr>
        <w:t xml:space="preserve">Orbital debris is </w:t>
      </w:r>
      <w:r w:rsidRPr="00172966">
        <w:rPr>
          <w:highlight w:val="green"/>
          <w:u w:val="single"/>
        </w:rPr>
        <w:t xml:space="preserve">any </w:t>
      </w:r>
      <w:r w:rsidRPr="00172966">
        <w:rPr>
          <w:rStyle w:val="Emphasis"/>
          <w:highlight w:val="green"/>
        </w:rPr>
        <w:t>human-made object</w:t>
      </w:r>
      <w:r w:rsidRPr="00172966">
        <w:rPr>
          <w:highlight w:val="green"/>
          <w:u w:val="single"/>
        </w:rPr>
        <w:t xml:space="preserve"> in orbit</w:t>
      </w:r>
      <w:r w:rsidRPr="00172966">
        <w:rPr>
          <w:u w:val="single"/>
        </w:rPr>
        <w:t xml:space="preserve"> about the Earth </w:t>
      </w:r>
      <w:r w:rsidRPr="00172966">
        <w:rPr>
          <w:highlight w:val="green"/>
          <w:u w:val="single"/>
        </w:rPr>
        <w:t xml:space="preserve">that </w:t>
      </w:r>
      <w:r w:rsidRPr="00172966">
        <w:rPr>
          <w:rStyle w:val="Emphasis"/>
          <w:highlight w:val="green"/>
        </w:rPr>
        <w:t>no longer serves a useful function</w:t>
      </w:r>
      <w:r w:rsidRPr="00172966">
        <w:rPr>
          <w:sz w:val="16"/>
        </w:rPr>
        <w:t xml:space="preserve">. Such debris includes </w:t>
      </w:r>
      <w:r w:rsidRPr="00172966">
        <w:rPr>
          <w:rStyle w:val="Emphasis"/>
        </w:rPr>
        <w:t>nonfunctional</w:t>
      </w:r>
      <w:r w:rsidRPr="00172966">
        <w:rPr>
          <w:u w:val="single"/>
        </w:rPr>
        <w:t xml:space="preserve"> spacecraft</w:t>
      </w:r>
      <w:r w:rsidRPr="00172966">
        <w:rPr>
          <w:sz w:val="16"/>
        </w:rPr>
        <w:t xml:space="preserve">, </w:t>
      </w:r>
      <w:r w:rsidRPr="00172966">
        <w:rPr>
          <w:rStyle w:val="Emphasis"/>
        </w:rPr>
        <w:t>abandoned</w:t>
      </w:r>
      <w:r w:rsidRPr="00172966">
        <w:rPr>
          <w:u w:val="single"/>
        </w:rPr>
        <w:t xml:space="preserve"> launch vehicle stages</w:t>
      </w:r>
      <w:r w:rsidRPr="00172966">
        <w:rPr>
          <w:sz w:val="16"/>
        </w:rPr>
        <w:t xml:space="preserve">, </w:t>
      </w:r>
      <w:r w:rsidRPr="00172966">
        <w:rPr>
          <w:u w:val="single"/>
        </w:rPr>
        <w:t xml:space="preserve">mission-related </w:t>
      </w:r>
      <w:r w:rsidRPr="00172966">
        <w:rPr>
          <w:rStyle w:val="Emphasis"/>
        </w:rPr>
        <w:t>debris</w:t>
      </w:r>
      <w:r w:rsidRPr="00172966">
        <w:rPr>
          <w:sz w:val="16"/>
        </w:rPr>
        <w:t xml:space="preserve">, </w:t>
      </w:r>
      <w:r w:rsidRPr="00172966">
        <w:rPr>
          <w:u w:val="single"/>
        </w:rPr>
        <w:t xml:space="preserve">and </w:t>
      </w:r>
      <w:r w:rsidRPr="00172966">
        <w:rPr>
          <w:rStyle w:val="Emphasis"/>
        </w:rPr>
        <w:t>fragmentation</w:t>
      </w:r>
      <w:r w:rsidRPr="00172966">
        <w:rPr>
          <w:u w:val="single"/>
        </w:rPr>
        <w:t xml:space="preserve"> debris</w:t>
      </w:r>
      <w:r w:rsidRPr="00172966">
        <w:rPr>
          <w:sz w:val="16"/>
        </w:rPr>
        <w:t>.</w:t>
      </w:r>
    </w:p>
    <w:p w14:paraId="507D7762" w14:textId="77777777" w:rsidR="005F307B" w:rsidRDefault="005F307B" w:rsidP="005F307B"/>
    <w:p w14:paraId="7859C749" w14:textId="77777777" w:rsidR="005F307B" w:rsidRDefault="005F307B" w:rsidP="005F307B">
      <w:pPr>
        <w:pStyle w:val="Heading4"/>
      </w:pPr>
      <w:r>
        <w:t xml:space="preserve">The aff interprets enforcement as an OUF (Orbital Use Fee). Proportionality in </w:t>
      </w:r>
      <w:r w:rsidRPr="009B41D4">
        <w:rPr>
          <w:u w:val="single"/>
        </w:rPr>
        <w:t>relation</w:t>
      </w:r>
      <w:r>
        <w:t xml:space="preserve"> to the space industry solves </w:t>
      </w:r>
      <w:r w:rsidRPr="009B41D4">
        <w:rPr>
          <w:u w:val="single"/>
        </w:rPr>
        <w:t>best</w:t>
      </w:r>
      <w:r>
        <w:t xml:space="preserve"> without harming it and any other solution only </w:t>
      </w:r>
      <w:r w:rsidRPr="00DF5153">
        <w:rPr>
          <w:u w:val="single"/>
        </w:rPr>
        <w:t>worsens</w:t>
      </w:r>
      <w:r>
        <w:t xml:space="preserve"> the threat – </w:t>
      </w:r>
      <w:r w:rsidRPr="009B41D4">
        <w:rPr>
          <w:u w:val="single"/>
        </w:rPr>
        <w:t>models</w:t>
      </w:r>
      <w:r>
        <w:t xml:space="preserve">. Only the affirmative can address the </w:t>
      </w:r>
      <w:r w:rsidRPr="0013765D">
        <w:rPr>
          <w:u w:val="single"/>
        </w:rPr>
        <w:t>underlying incentive problem</w:t>
      </w:r>
      <w:r>
        <w:t>.</w:t>
      </w:r>
    </w:p>
    <w:p w14:paraId="273F2FCF" w14:textId="77777777" w:rsidR="005F307B" w:rsidRPr="009B41D4" w:rsidRDefault="005F307B" w:rsidP="005F307B">
      <w:r w:rsidRPr="00DF5153">
        <w:rPr>
          <w:rStyle w:val="Style13ptBold"/>
        </w:rPr>
        <w:t>Rao et al 20</w:t>
      </w:r>
      <w:r>
        <w:t xml:space="preserve">. Akhil, Matthew Burgess, and Daniel </w:t>
      </w:r>
      <w:proofErr w:type="spellStart"/>
      <w:r>
        <w:t>Kaffine</w:t>
      </w:r>
      <w:proofErr w:type="spellEnd"/>
      <w:r>
        <w:t xml:space="preserve"> *</w:t>
      </w:r>
      <w:r w:rsidRPr="00DF5153">
        <w:t>Department of Economics, Middlebury College, Middlebury</w:t>
      </w:r>
      <w:r>
        <w:t xml:space="preserve"> **</w:t>
      </w:r>
      <w:r w:rsidRPr="00DF5153">
        <w:t>Cooperative Institute for Research in Environmental Sciences, University of Colorado</w:t>
      </w:r>
      <w:r>
        <w:t xml:space="preserve">, </w:t>
      </w:r>
      <w:r w:rsidRPr="00DF5153">
        <w:t>Environmental Studies Program</w:t>
      </w:r>
      <w:r>
        <w:t>, and Department of Economics ***Department of Economics. 2020 [PNAS, “</w:t>
      </w:r>
      <w:r w:rsidRPr="00DF5153">
        <w:t>Orbital-use fees could more than quadruple the value of the space industry</w:t>
      </w:r>
      <w:r>
        <w:t xml:space="preserve">,” </w:t>
      </w:r>
      <w:hyperlink r:id="rId10" w:history="1">
        <w:r w:rsidRPr="00BE0E32">
          <w:rPr>
            <w:rStyle w:val="Hyperlink"/>
          </w:rPr>
          <w:t>https://www.ncbi.nlm.nih.gov/pmc/articles/PMC7293599/</w:t>
        </w:r>
      </w:hyperlink>
      <w:r>
        <w:t>] Justin</w:t>
      </w:r>
    </w:p>
    <w:p w14:paraId="3E19EE71" w14:textId="77777777" w:rsidR="005F307B" w:rsidRPr="00FB4B6B" w:rsidRDefault="005F307B" w:rsidP="005F307B">
      <w:pPr>
        <w:rPr>
          <w:u w:val="single"/>
        </w:rPr>
      </w:pPr>
      <w:r w:rsidRPr="009B41D4">
        <w:rPr>
          <w:u w:val="single"/>
        </w:rPr>
        <w:t xml:space="preserve">The space industry’s rapid recent growth represents the latest </w:t>
      </w:r>
      <w:r w:rsidRPr="00DF5153">
        <w:rPr>
          <w:rStyle w:val="Emphasis"/>
        </w:rPr>
        <w:t>tragedy of the commons</w:t>
      </w:r>
      <w:r w:rsidRPr="009B41D4">
        <w:rPr>
          <w:u w:val="single"/>
        </w:rPr>
        <w:t xml:space="preserve">. Satellites launched into orbit contribute to—and risk damage from—a growing buildup of space debris and other satellites. Collision risk from this orbital congestion is costly to satellite operators. </w:t>
      </w:r>
      <w:r w:rsidRPr="00DF5153">
        <w:rPr>
          <w:rStyle w:val="Emphasis"/>
        </w:rPr>
        <w:t>Technological</w:t>
      </w:r>
      <w:r w:rsidRPr="00BA44E4">
        <w:rPr>
          <w:u w:val="single"/>
        </w:rPr>
        <w:t xml:space="preserve"> and </w:t>
      </w:r>
      <w:r w:rsidRPr="00DF5153">
        <w:rPr>
          <w:rStyle w:val="Emphasis"/>
        </w:rPr>
        <w:t>managerial</w:t>
      </w:r>
      <w:r w:rsidRPr="00BA44E4">
        <w:rPr>
          <w:u w:val="single"/>
        </w:rPr>
        <w:t xml:space="preserve"> </w:t>
      </w:r>
      <w:r w:rsidRPr="00B844AE">
        <w:rPr>
          <w:highlight w:val="green"/>
          <w:u w:val="single"/>
        </w:rPr>
        <w:t>solutions</w:t>
      </w:r>
      <w:r w:rsidRPr="00BA44E4">
        <w:rPr>
          <w:sz w:val="14"/>
        </w:rPr>
        <w:t>—</w:t>
      </w:r>
      <w:r w:rsidRPr="009B41D4">
        <w:rPr>
          <w:u w:val="single"/>
        </w:rPr>
        <w:t>such as active debris removal or end-of-life satellite deorbit guidelines</w:t>
      </w:r>
      <w:r w:rsidRPr="00BA44E4">
        <w:rPr>
          <w:sz w:val="14"/>
        </w:rPr>
        <w:t>—</w:t>
      </w:r>
      <w:r w:rsidRPr="00B844AE">
        <w:rPr>
          <w:highlight w:val="green"/>
          <w:u w:val="single"/>
        </w:rPr>
        <w:t>are</w:t>
      </w:r>
      <w:r w:rsidRPr="00BA44E4">
        <w:rPr>
          <w:sz w:val="14"/>
        </w:rPr>
        <w:t xml:space="preserve"> currently </w:t>
      </w:r>
      <w:r w:rsidRPr="00FB4B6B">
        <w:rPr>
          <w:u w:val="single"/>
        </w:rPr>
        <w:t xml:space="preserve">being </w:t>
      </w:r>
      <w:r w:rsidRPr="00B844AE">
        <w:rPr>
          <w:highlight w:val="green"/>
          <w:u w:val="single"/>
        </w:rPr>
        <w:t>explored</w:t>
      </w:r>
      <w:r w:rsidRPr="00BA44E4">
        <w:rPr>
          <w:sz w:val="14"/>
        </w:rPr>
        <w:t xml:space="preserve"> by regulatory authorities. </w:t>
      </w:r>
      <w:r w:rsidRPr="00B844AE">
        <w:rPr>
          <w:highlight w:val="green"/>
          <w:u w:val="single"/>
        </w:rPr>
        <w:t>However, none</w:t>
      </w:r>
      <w:r w:rsidRPr="00FB4B6B">
        <w:rPr>
          <w:u w:val="single"/>
        </w:rPr>
        <w:t xml:space="preserve"> of these approaches </w:t>
      </w:r>
      <w:r w:rsidRPr="00B844AE">
        <w:rPr>
          <w:highlight w:val="green"/>
          <w:u w:val="single"/>
        </w:rPr>
        <w:t>address the</w:t>
      </w:r>
      <w:r w:rsidRPr="00FB4B6B">
        <w:rPr>
          <w:u w:val="single"/>
        </w:rPr>
        <w:t xml:space="preserve"> </w:t>
      </w:r>
      <w:r w:rsidRPr="00DF5153">
        <w:rPr>
          <w:rStyle w:val="Emphasis"/>
        </w:rPr>
        <w:t xml:space="preserve">underlying </w:t>
      </w:r>
      <w:r w:rsidRPr="00B844AE">
        <w:rPr>
          <w:rStyle w:val="Emphasis"/>
          <w:highlight w:val="green"/>
        </w:rPr>
        <w:t>incentive problem</w:t>
      </w:r>
      <w:r w:rsidRPr="00BA44E4">
        <w:rPr>
          <w:sz w:val="14"/>
        </w:rPr>
        <w:t xml:space="preserve">: </w:t>
      </w:r>
      <w:r w:rsidRPr="00FB4B6B">
        <w:rPr>
          <w:u w:val="single"/>
        </w:rPr>
        <w:t xml:space="preserve">satellite </w:t>
      </w:r>
      <w:r w:rsidRPr="00B844AE">
        <w:rPr>
          <w:highlight w:val="green"/>
          <w:u w:val="single"/>
        </w:rPr>
        <w:t xml:space="preserve">operators do </w:t>
      </w:r>
      <w:r w:rsidRPr="00B844AE">
        <w:rPr>
          <w:rStyle w:val="Emphasis"/>
          <w:highlight w:val="green"/>
        </w:rPr>
        <w:t>not</w:t>
      </w:r>
      <w:r w:rsidRPr="00B844AE">
        <w:rPr>
          <w:highlight w:val="green"/>
          <w:u w:val="single"/>
        </w:rPr>
        <w:t xml:space="preserve"> account for costs </w:t>
      </w:r>
      <w:r w:rsidRPr="00BA44E4">
        <w:rPr>
          <w:u w:val="single"/>
        </w:rPr>
        <w:t>they</w:t>
      </w:r>
      <w:r w:rsidRPr="00FB4B6B">
        <w:rPr>
          <w:u w:val="single"/>
        </w:rPr>
        <w:t xml:space="preserve"> </w:t>
      </w:r>
      <w:r w:rsidRPr="00B844AE">
        <w:rPr>
          <w:highlight w:val="green"/>
          <w:u w:val="single"/>
        </w:rPr>
        <w:t>impose on each other via collision</w:t>
      </w:r>
      <w:r w:rsidRPr="00FB4B6B">
        <w:rPr>
          <w:u w:val="single"/>
        </w:rPr>
        <w:t xml:space="preserve"> risk</w:t>
      </w:r>
      <w:r w:rsidRPr="00BA44E4">
        <w:rPr>
          <w:sz w:val="14"/>
        </w:rPr>
        <w:t xml:space="preserve">. Here, we show that an </w:t>
      </w:r>
      <w:r w:rsidRPr="00B844AE">
        <w:rPr>
          <w:highlight w:val="green"/>
          <w:u w:val="single"/>
        </w:rPr>
        <w:t xml:space="preserve">internationally harmonized orbital-use fee </w:t>
      </w:r>
      <w:r w:rsidRPr="00BA44E4">
        <w:rPr>
          <w:u w:val="single"/>
        </w:rPr>
        <w:t>can</w:t>
      </w:r>
      <w:r w:rsidRPr="00FB4B6B">
        <w:rPr>
          <w:u w:val="single"/>
        </w:rPr>
        <w:t xml:space="preserve"> </w:t>
      </w:r>
      <w:r w:rsidRPr="00B844AE">
        <w:rPr>
          <w:highlight w:val="green"/>
          <w:u w:val="single"/>
        </w:rPr>
        <w:t>correct</w:t>
      </w:r>
      <w:r w:rsidRPr="00FB4B6B">
        <w:rPr>
          <w:u w:val="single"/>
        </w:rPr>
        <w:t xml:space="preserve"> these </w:t>
      </w:r>
      <w:r w:rsidRPr="00B844AE">
        <w:rPr>
          <w:highlight w:val="green"/>
          <w:u w:val="single"/>
        </w:rPr>
        <w:t>incentives and</w:t>
      </w:r>
      <w:r w:rsidRPr="00FB4B6B">
        <w:rPr>
          <w:u w:val="single"/>
        </w:rPr>
        <w:t xml:space="preserve"> substantially </w:t>
      </w:r>
      <w:r w:rsidRPr="00B844AE">
        <w:rPr>
          <w:highlight w:val="green"/>
          <w:u w:val="single"/>
        </w:rPr>
        <w:t>increase</w:t>
      </w:r>
      <w:r w:rsidRPr="00FB4B6B">
        <w:rPr>
          <w:u w:val="single"/>
        </w:rPr>
        <w:t xml:space="preserve"> the </w:t>
      </w:r>
      <w:r w:rsidRPr="00B844AE">
        <w:rPr>
          <w:highlight w:val="green"/>
          <w:u w:val="single"/>
        </w:rPr>
        <w:t>value of</w:t>
      </w:r>
      <w:r w:rsidRPr="00FB4B6B">
        <w:rPr>
          <w:u w:val="single"/>
        </w:rPr>
        <w:t xml:space="preserve"> the </w:t>
      </w:r>
      <w:r w:rsidRPr="00B844AE">
        <w:rPr>
          <w:highlight w:val="green"/>
          <w:u w:val="single"/>
        </w:rPr>
        <w:t>space industry</w:t>
      </w:r>
      <w:r w:rsidRPr="00FB4B6B">
        <w:rPr>
          <w:u w:val="single"/>
        </w:rPr>
        <w:t>. We construct and analyze a coupled physical–economic model of commercial launches and debris accumulation</w:t>
      </w:r>
      <w:r w:rsidRPr="00BA44E4">
        <w:rPr>
          <w:sz w:val="14"/>
        </w:rPr>
        <w:t xml:space="preserve"> in low-Earth orbit. </w:t>
      </w:r>
      <w:proofErr w:type="gramStart"/>
      <w:r w:rsidRPr="00BA44E4">
        <w:rPr>
          <w:sz w:val="14"/>
        </w:rPr>
        <w:t>Similar to</w:t>
      </w:r>
      <w:proofErr w:type="gramEnd"/>
      <w:r w:rsidRPr="00BA44E4">
        <w:rPr>
          <w:sz w:val="14"/>
        </w:rPr>
        <w:t xml:space="preserve"> carbon taxes, </w:t>
      </w:r>
      <w:r w:rsidRPr="00FB4B6B">
        <w:rPr>
          <w:u w:val="single"/>
        </w:rPr>
        <w:t xml:space="preserve">our model projects an </w:t>
      </w:r>
      <w:r w:rsidRPr="00B844AE">
        <w:rPr>
          <w:highlight w:val="green"/>
          <w:u w:val="single"/>
        </w:rPr>
        <w:t>optimal fee</w:t>
      </w:r>
      <w:r w:rsidRPr="00FB4B6B">
        <w:rPr>
          <w:u w:val="single"/>
        </w:rPr>
        <w:t xml:space="preserve"> that </w:t>
      </w:r>
      <w:r w:rsidRPr="00B844AE">
        <w:rPr>
          <w:highlight w:val="green"/>
          <w:u w:val="single"/>
        </w:rPr>
        <w:t>rises at</w:t>
      </w:r>
      <w:r w:rsidRPr="00FB4B6B">
        <w:rPr>
          <w:u w:val="single"/>
        </w:rPr>
        <w:t xml:space="preserve"> a rate of </w:t>
      </w:r>
      <w:r w:rsidRPr="00B844AE">
        <w:rPr>
          <w:rStyle w:val="Emphasis"/>
          <w:highlight w:val="green"/>
        </w:rPr>
        <w:t>14% per year</w:t>
      </w:r>
      <w:r w:rsidRPr="00FB4B6B">
        <w:rPr>
          <w:u w:val="single"/>
        </w:rPr>
        <w:t xml:space="preserve">, equal to </w:t>
      </w:r>
      <w:r w:rsidRPr="00DF5153">
        <w:rPr>
          <w:rStyle w:val="Emphasis"/>
        </w:rPr>
        <w:t>roughly $235,000 per satellite-year in 2040</w:t>
      </w:r>
      <w:r w:rsidRPr="00FB4B6B">
        <w:rPr>
          <w:u w:val="single"/>
        </w:rPr>
        <w:t>. The long-run value of the satellite industry would more than quadruple by 2040</w:t>
      </w:r>
      <w:r w:rsidRPr="00BA44E4">
        <w:rPr>
          <w:sz w:val="14"/>
        </w:rPr>
        <w:t xml:space="preserve">—increasing from around $600 billion under business as usual to around $3 trillion. In contrast, we project that </w:t>
      </w:r>
      <w:r w:rsidRPr="00FB4B6B">
        <w:rPr>
          <w:u w:val="single"/>
        </w:rPr>
        <w:t>purely technological solutions are unlikely to fully address the problem of orbital congestion</w:t>
      </w:r>
      <w:r w:rsidRPr="00BA44E4">
        <w:rPr>
          <w:sz w:val="14"/>
        </w:rPr>
        <w:t xml:space="preserve">. Indeed, we find </w:t>
      </w:r>
      <w:r w:rsidRPr="00B844AE">
        <w:rPr>
          <w:highlight w:val="green"/>
          <w:u w:val="single"/>
        </w:rPr>
        <w:t>debris removal</w:t>
      </w:r>
      <w:r w:rsidRPr="00FB4B6B">
        <w:rPr>
          <w:u w:val="single"/>
        </w:rPr>
        <w:t xml:space="preserve"> sometimes </w:t>
      </w:r>
      <w:r w:rsidRPr="00B844AE">
        <w:rPr>
          <w:highlight w:val="green"/>
          <w:u w:val="single"/>
        </w:rPr>
        <w:lastRenderedPageBreak/>
        <w:t>worsens</w:t>
      </w:r>
      <w:r w:rsidRPr="00FB4B6B">
        <w:rPr>
          <w:u w:val="single"/>
        </w:rPr>
        <w:t xml:space="preserve"> economic </w:t>
      </w:r>
      <w:r w:rsidRPr="00B844AE">
        <w:rPr>
          <w:highlight w:val="green"/>
          <w:u w:val="single"/>
        </w:rPr>
        <w:t>damages</w:t>
      </w:r>
      <w:r w:rsidRPr="00FB4B6B">
        <w:rPr>
          <w:u w:val="single"/>
        </w:rPr>
        <w:t xml:space="preserve"> from congestion </w:t>
      </w:r>
      <w:r w:rsidRPr="00B844AE">
        <w:rPr>
          <w:highlight w:val="green"/>
          <w:u w:val="single"/>
        </w:rPr>
        <w:t xml:space="preserve">by </w:t>
      </w:r>
      <w:r w:rsidRPr="00B844AE">
        <w:rPr>
          <w:rStyle w:val="Emphasis"/>
          <w:highlight w:val="green"/>
        </w:rPr>
        <w:t>increasing</w:t>
      </w:r>
      <w:r w:rsidRPr="00B844AE">
        <w:rPr>
          <w:highlight w:val="green"/>
          <w:u w:val="single"/>
        </w:rPr>
        <w:t xml:space="preserve"> launch incentives</w:t>
      </w:r>
      <w:r w:rsidRPr="00BA44E4">
        <w:rPr>
          <w:sz w:val="14"/>
        </w:rPr>
        <w:t xml:space="preserve">. In other sectors, addressing the tragedy of the commons has often been a game of catch-up with substantial social costs. The </w:t>
      </w:r>
      <w:r w:rsidRPr="00FB4B6B">
        <w:rPr>
          <w:u w:val="single"/>
        </w:rPr>
        <w:t>infant space industry can avert these costs before they escalate.</w:t>
      </w:r>
    </w:p>
    <w:p w14:paraId="03DD4184" w14:textId="77777777" w:rsidR="005F307B" w:rsidRPr="00BA44E4" w:rsidRDefault="005F307B" w:rsidP="005F307B">
      <w:pPr>
        <w:rPr>
          <w:sz w:val="14"/>
        </w:rPr>
      </w:pPr>
      <w:r w:rsidRPr="00BA44E4">
        <w:rPr>
          <w:sz w:val="14"/>
        </w:rPr>
        <w:t xml:space="preserve">In 2017, 466 new satellites were launched—more than double the previous year’s launches and more than 20% of all active satellites in orbit in 2017 (1, 2). Rapid space industry growth is projected to continue, driven largely by commercial satellites (Fig. 1). This growth is driving buildup of debris in low-Earth orbit, currently including over 15,000 objects (3). Collision risk from debris is costly; collisions damage or destroy expensive capital assets that are difficult or impossible to repair. Debris buildup could eventually make some low-Earth orbits economically unviable and other orbits difficult or impossible to access (4). In the worst case—although uncertain and occurring over long time </w:t>
      </w:r>
      <w:proofErr w:type="spellStart"/>
      <w:r>
        <w:rPr>
          <w:sz w:val="14"/>
        </w:rPr>
        <w:t>ss</w:t>
      </w:r>
      <w:r w:rsidRPr="00BA44E4">
        <w:rPr>
          <w:sz w:val="14"/>
        </w:rPr>
        <w:t>horizons</w:t>
      </w:r>
      <w:proofErr w:type="spellEnd"/>
      <w:r w:rsidRPr="00BA44E4">
        <w:rPr>
          <w:sz w:val="14"/>
        </w:rPr>
        <w:t>—</w:t>
      </w:r>
      <w:r w:rsidRPr="00FB4B6B">
        <w:rPr>
          <w:u w:val="single"/>
        </w:rPr>
        <w:t>debris growth could become self-sustaining due to collisions between debris objects, a tipping point called Kessler Syndrome</w:t>
      </w:r>
      <w:r w:rsidRPr="00BA44E4">
        <w:rPr>
          <w:sz w:val="14"/>
        </w:rPr>
        <w:t xml:space="preserve"> (4, 5).</w:t>
      </w:r>
    </w:p>
    <w:p w14:paraId="5A271DF9" w14:textId="77777777" w:rsidR="005F307B" w:rsidRPr="00BA44E4" w:rsidRDefault="005F307B" w:rsidP="005F307B">
      <w:pPr>
        <w:rPr>
          <w:sz w:val="14"/>
        </w:rPr>
      </w:pPr>
      <w:r w:rsidRPr="00FB4B6B">
        <w:rPr>
          <w:u w:val="single"/>
        </w:rPr>
        <w:t>Proposed solutions have so far largely been technological and managerial, aimed at mapping, avoiding, and removing debris</w:t>
      </w:r>
      <w:r w:rsidRPr="00BA44E4">
        <w:rPr>
          <w:sz w:val="14"/>
        </w:rPr>
        <w:t xml:space="preserve"> (6, 7). These include end-of-life deorbit guidelines and “keep out” zones for active satellites and nets, harpoons, and lasers to deorbit debris (6). </w:t>
      </w:r>
      <w:r w:rsidRPr="00FB4B6B">
        <w:rPr>
          <w:u w:val="single"/>
        </w:rPr>
        <w:t xml:space="preserve">However, with </w:t>
      </w:r>
      <w:r w:rsidRPr="00B844AE">
        <w:rPr>
          <w:highlight w:val="green"/>
          <w:u w:val="single"/>
        </w:rPr>
        <w:t>open access</w:t>
      </w:r>
      <w:r w:rsidRPr="00FB4B6B">
        <w:rPr>
          <w:u w:val="single"/>
        </w:rPr>
        <w:t xml:space="preserve"> to orbits, reducing debris and collision risk </w:t>
      </w:r>
      <w:r w:rsidRPr="00B844AE">
        <w:rPr>
          <w:highlight w:val="green"/>
          <w:u w:val="single"/>
        </w:rPr>
        <w:t xml:space="preserve">incentivizes </w:t>
      </w:r>
      <w:r w:rsidRPr="00B844AE">
        <w:rPr>
          <w:rStyle w:val="Emphasis"/>
          <w:highlight w:val="green"/>
        </w:rPr>
        <w:t>additional</w:t>
      </w:r>
      <w:r w:rsidRPr="00DF5153">
        <w:rPr>
          <w:rStyle w:val="Emphasis"/>
        </w:rPr>
        <w:t xml:space="preserve"> satellite </w:t>
      </w:r>
      <w:r w:rsidRPr="00B844AE">
        <w:rPr>
          <w:rStyle w:val="Emphasis"/>
          <w:highlight w:val="green"/>
        </w:rPr>
        <w:t>launches</w:t>
      </w:r>
      <w:r w:rsidRPr="00FB4B6B">
        <w:rPr>
          <w:u w:val="single"/>
        </w:rPr>
        <w:t xml:space="preserve">, which eventually </w:t>
      </w:r>
      <w:r w:rsidRPr="00B844AE">
        <w:rPr>
          <w:rStyle w:val="Emphasis"/>
          <w:highlight w:val="green"/>
        </w:rPr>
        <w:t>restore</w:t>
      </w:r>
      <w:r w:rsidRPr="00FB4B6B">
        <w:rPr>
          <w:u w:val="single"/>
        </w:rPr>
        <w:t xml:space="preserve"> the </w:t>
      </w:r>
      <w:r w:rsidRPr="00B844AE">
        <w:rPr>
          <w:highlight w:val="green"/>
          <w:u w:val="single"/>
        </w:rPr>
        <w:t>debris</w:t>
      </w:r>
      <w:r w:rsidRPr="00FB4B6B">
        <w:rPr>
          <w:u w:val="single"/>
        </w:rPr>
        <w:t xml:space="preserve"> and risk</w:t>
      </w:r>
      <w:r w:rsidRPr="00BA44E4">
        <w:rPr>
          <w:sz w:val="14"/>
        </w:rPr>
        <w:t>. For instance, if firms were willing to tolerate a 0.1% annual risk of satellite loss before a technological improvement in debris removal, they will be willing to launch more satellites until the 0.1% annual risk of satellite loss was restored.</w:t>
      </w:r>
    </w:p>
    <w:p w14:paraId="29B5BC10" w14:textId="77777777" w:rsidR="005F307B" w:rsidRPr="00BA44E4" w:rsidRDefault="005F307B" w:rsidP="005F307B">
      <w:pPr>
        <w:rPr>
          <w:sz w:val="14"/>
        </w:rPr>
      </w:pPr>
      <w:r w:rsidRPr="00FB4B6B">
        <w:rPr>
          <w:u w:val="single"/>
        </w:rPr>
        <w:t xml:space="preserve">Thus, the </w:t>
      </w:r>
      <w:r w:rsidRPr="00B844AE">
        <w:rPr>
          <w:highlight w:val="green"/>
          <w:u w:val="single"/>
        </w:rPr>
        <w:t>core</w:t>
      </w:r>
      <w:r w:rsidRPr="00FB4B6B">
        <w:rPr>
          <w:u w:val="single"/>
        </w:rPr>
        <w:t xml:space="preserve"> of the space debris </w:t>
      </w:r>
      <w:r w:rsidRPr="00B844AE">
        <w:rPr>
          <w:highlight w:val="green"/>
          <w:u w:val="single"/>
        </w:rPr>
        <w:t xml:space="preserve">problem is </w:t>
      </w:r>
      <w:r w:rsidRPr="00B844AE">
        <w:rPr>
          <w:rStyle w:val="Emphasis"/>
          <w:highlight w:val="green"/>
        </w:rPr>
        <w:t>incentives</w:t>
      </w:r>
      <w:r w:rsidRPr="00B844AE">
        <w:rPr>
          <w:highlight w:val="green"/>
          <w:u w:val="single"/>
        </w:rPr>
        <w:t xml:space="preserve">, not </w:t>
      </w:r>
      <w:r w:rsidRPr="00B844AE">
        <w:rPr>
          <w:rStyle w:val="Emphasis"/>
          <w:highlight w:val="green"/>
        </w:rPr>
        <w:t>tech</w:t>
      </w:r>
      <w:r w:rsidRPr="00DF5153">
        <w:rPr>
          <w:rStyle w:val="Emphasis"/>
        </w:rPr>
        <w:t>nology</w:t>
      </w:r>
      <w:r w:rsidRPr="00FB4B6B">
        <w:rPr>
          <w:u w:val="single"/>
        </w:rPr>
        <w:t>. Since satellite operators are unable to secure exclusive property rights to their orbital paths or recover collision-related costs imposed by others</w:t>
      </w:r>
      <w:r w:rsidRPr="00BA44E4">
        <w:rPr>
          <w:sz w:val="14"/>
        </w:rPr>
        <w:t xml:space="preserve">, </w:t>
      </w:r>
      <w:r w:rsidRPr="00FB4B6B">
        <w:rPr>
          <w:u w:val="single"/>
        </w:rPr>
        <w:t>prospective operators face a choice between launching profitable satellites</w:t>
      </w:r>
      <w:r w:rsidRPr="00BA44E4">
        <w:rPr>
          <w:sz w:val="14"/>
        </w:rPr>
        <w:t xml:space="preserve">, </w:t>
      </w:r>
      <w:r w:rsidRPr="00FB4B6B">
        <w:rPr>
          <w:u w:val="single"/>
        </w:rPr>
        <w:t>thereby imposing current and future collision risk on others</w:t>
      </w:r>
      <w:r w:rsidRPr="00BA44E4">
        <w:rPr>
          <w:sz w:val="14"/>
        </w:rPr>
        <w:t xml:space="preserve">, </w:t>
      </w:r>
      <w:r w:rsidRPr="00FB4B6B">
        <w:rPr>
          <w:u w:val="single"/>
        </w:rPr>
        <w:t xml:space="preserve">or not launching and leaving those profits to competitors. This is a classic </w:t>
      </w:r>
      <w:r w:rsidRPr="0050332C">
        <w:rPr>
          <w:rStyle w:val="Emphasis"/>
        </w:rPr>
        <w:t>tragedy of the commons</w:t>
      </w:r>
      <w:r w:rsidRPr="00FB4B6B">
        <w:rPr>
          <w:u w:val="single"/>
        </w:rPr>
        <w:t xml:space="preserve"> problem</w:t>
      </w:r>
      <w:r w:rsidRPr="00BA44E4">
        <w:rPr>
          <w:sz w:val="14"/>
        </w:rPr>
        <w:t xml:space="preserve"> (1, 3, 8, 9). It can be economically efficiently addressed via incentive-based solutions, such as fees or tradable permits per year in orbit, analogous to carbon taxes or cap and trade (8, 10–12). Incentives should target objects in orbit—rather than launches—because orbiting objects are what directly imposes collision risk on other satellites (13). We quantify the economic benefits of implementing such incentives to correct the underlying open-access problem.</w:t>
      </w:r>
    </w:p>
    <w:p w14:paraId="3BFC8D27" w14:textId="77777777" w:rsidR="005F307B" w:rsidRPr="00BA44E4" w:rsidRDefault="005F307B" w:rsidP="005F307B">
      <w:pPr>
        <w:rPr>
          <w:sz w:val="14"/>
        </w:rPr>
      </w:pPr>
      <w:r w:rsidRPr="00BA44E4">
        <w:rPr>
          <w:sz w:val="14"/>
        </w:rPr>
        <w:t>We use a coupled physical–economic model combining rich physical dynamics with satellite economics to quantify the benefits of an internationally harmonized “orbital-use fee” (OUF) relative to a business as usual (BAU) open-access scenario and relative to a scenario with active debris removal. An OUF is a type of Pigouvian tax—a well-known economic instrument for addressing externality problems (14). Our model accounts for the effects of each scenario on satellite launch decisions (Materials and Methods and SI Appendix). While we focus on an OUF for analytical convenience, it is conceptually equivalent to other mechanisms for pricing orbits, such as tradable permits.</w:t>
      </w:r>
    </w:p>
    <w:p w14:paraId="62BFD4C0" w14:textId="77777777" w:rsidR="005F307B" w:rsidRPr="00BA44E4" w:rsidRDefault="005F307B" w:rsidP="005F307B">
      <w:pPr>
        <w:rPr>
          <w:sz w:val="14"/>
        </w:rPr>
      </w:pPr>
      <w:r w:rsidRPr="00BA44E4">
        <w:rPr>
          <w:sz w:val="14"/>
        </w:rPr>
        <w:t xml:space="preserve">Our physical model of satellite and debris evolution in orbit obeys relevant accounting identities and utilizes reduced form approximations of physical processes validated in other works (15, 16). We fit and </w:t>
      </w:r>
      <w:r w:rsidRPr="00BA44E4">
        <w:rPr>
          <w:u w:val="single"/>
        </w:rPr>
        <w:t>calibrate the model using data on collision risk and orbital debris from the European Space Agency (ESA)</w:t>
      </w:r>
      <w:r w:rsidRPr="00BA44E4">
        <w:rPr>
          <w:sz w:val="14"/>
        </w:rPr>
        <w:t xml:space="preserve"> (17) and data on active satellites from the Union of Concerned Scientists (UCS) (2) (Materials and Methods and SI Appendix). The ESA dataset covers 1958 to 2017, and the UCS dataset covers 1957 to 2017. Our physical model assumes runaway debris growth (Kessler Syndrome) cannot occur, which likely leads our model to understate the benefits of OUFs (Materials and Methods). Our economic model assumes that satellites are launched and operated to maximize per satellite private profits, net of any fees, subject to collision risk. We calibrate the model by fitting the BAU scenario (no fees or debris removal) to historical industry data and launch trends (1, 2) (Materials and Methods and SI Appendix).</w:t>
      </w:r>
    </w:p>
    <w:p w14:paraId="7451C3CE" w14:textId="77777777" w:rsidR="005F307B" w:rsidRPr="00BA44E4" w:rsidRDefault="005F307B" w:rsidP="005F307B">
      <w:pPr>
        <w:rPr>
          <w:sz w:val="14"/>
        </w:rPr>
      </w:pPr>
      <w:r w:rsidRPr="00BA44E4">
        <w:rPr>
          <w:sz w:val="14"/>
        </w:rPr>
        <w:t xml:space="preserve">We project future launch rates to 2040 under the BAU scenario using our fitted model and published projections of future growth of the space economy (18). The projections in ref. 18 were developed by projecting how the industries constituting the space sector—telecommunications, imaging, etc.—would grow from 2017 to 2040 under different assumptions on their individual profitability over time, then aggregating up to obtain projections for the space sector. We then calculate launch rates that would maximize the long-run value of the industry, and we calculate the time series of OUFs that would incentivize these optimal launch rates. The industry value is measured as net present value (NPV)—the long-run value of the entire fleet of satellites in orbit, accounting for both the financial costs of replacing satellites due to natural retirement and collisions as well as the opportunity cost of investing funds in satellites rather than capital markets. For instance, an NPV of $1 trillion in 2020 means the </w:t>
      </w:r>
      <w:proofErr w:type="gramStart"/>
      <w:r w:rsidRPr="00BA44E4">
        <w:rPr>
          <w:sz w:val="14"/>
        </w:rPr>
        <w:t>sum total</w:t>
      </w:r>
      <w:proofErr w:type="gramEnd"/>
      <w:r w:rsidRPr="00BA44E4">
        <w:rPr>
          <w:sz w:val="14"/>
        </w:rPr>
        <w:t xml:space="preserve"> of the stream of net benefits, looking from 2020 into the future and accounting for the timing of the net benefits, is $1 trillion.</w:t>
      </w:r>
    </w:p>
    <w:p w14:paraId="7FD1B1EA" w14:textId="77777777" w:rsidR="005F307B" w:rsidRPr="00BA44E4" w:rsidRDefault="005F307B" w:rsidP="005F307B">
      <w:pPr>
        <w:rPr>
          <w:sz w:val="14"/>
        </w:rPr>
      </w:pPr>
      <w:r w:rsidRPr="00BA44E4">
        <w:rPr>
          <w:sz w:val="14"/>
        </w:rPr>
        <w:t>Although our models are deliberately simplified for tractability, they are based on previously validated approaches to orbital object modeling (15, 16), and our calibrations allow us to reproduce observed trends and magnitudes in the growth of orbital debris and satellite stocks as well as the calculated collision risk (Fig. 3). Nonetheless, our projections should be interpreted as order of magnitude approximations that can be refined as needed by more detailed models. In these respects, our approach mirrors integrated assessment modeling approaches that have been useful in developing solutions to other natural resource management problems (e.g., ref. 19).</w:t>
      </w:r>
    </w:p>
    <w:p w14:paraId="2AA3566B" w14:textId="77777777" w:rsidR="005F307B" w:rsidRPr="00BA44E4" w:rsidRDefault="005F307B" w:rsidP="005F307B">
      <w:pPr>
        <w:rPr>
          <w:sz w:val="14"/>
        </w:rPr>
      </w:pPr>
      <w:r w:rsidRPr="00BA44E4">
        <w:rPr>
          <w:sz w:val="14"/>
        </w:rPr>
        <w:t>RESULTS</w:t>
      </w:r>
    </w:p>
    <w:p w14:paraId="57371CD0" w14:textId="77777777" w:rsidR="005F307B" w:rsidRPr="00BA44E4" w:rsidRDefault="005F307B" w:rsidP="005F307B">
      <w:pPr>
        <w:rPr>
          <w:sz w:val="14"/>
        </w:rPr>
      </w:pPr>
      <w:r w:rsidRPr="00BA44E4">
        <w:rPr>
          <w:sz w:val="14"/>
        </w:rPr>
        <w:lastRenderedPageBreak/>
        <w:t xml:space="preserve">We project that shifting from open access to the optimal series of </w:t>
      </w:r>
      <w:r w:rsidRPr="00B844AE">
        <w:rPr>
          <w:highlight w:val="green"/>
          <w:u w:val="single"/>
        </w:rPr>
        <w:t>OUFs</w:t>
      </w:r>
      <w:r w:rsidRPr="00BA44E4">
        <w:rPr>
          <w:u w:val="single"/>
        </w:rPr>
        <w:t xml:space="preserve"> in 2020 would </w:t>
      </w:r>
      <w:r w:rsidRPr="00B844AE">
        <w:rPr>
          <w:highlight w:val="green"/>
          <w:u w:val="single"/>
        </w:rPr>
        <w:t>increase</w:t>
      </w:r>
      <w:r w:rsidRPr="00BA44E4">
        <w:rPr>
          <w:u w:val="single"/>
        </w:rPr>
        <w:t xml:space="preserve"> the NPV of the </w:t>
      </w:r>
      <w:r w:rsidRPr="00B844AE">
        <w:rPr>
          <w:rStyle w:val="Emphasis"/>
          <w:highlight w:val="green"/>
        </w:rPr>
        <w:t>satellite</w:t>
      </w:r>
      <w:r w:rsidRPr="00B844AE">
        <w:rPr>
          <w:highlight w:val="green"/>
          <w:u w:val="single"/>
        </w:rPr>
        <w:t xml:space="preserve"> industry</w:t>
      </w:r>
      <w:r w:rsidRPr="00BA44E4">
        <w:rPr>
          <w:u w:val="single"/>
        </w:rPr>
        <w:t xml:space="preserve"> from around $600 billion under BAU to around $3 trillion—a more </w:t>
      </w:r>
      <w:r w:rsidRPr="00DF5153">
        <w:rPr>
          <w:rStyle w:val="Emphasis"/>
        </w:rPr>
        <w:t xml:space="preserve">than </w:t>
      </w:r>
      <w:r w:rsidRPr="00B844AE">
        <w:rPr>
          <w:rStyle w:val="Emphasis"/>
          <w:highlight w:val="green"/>
        </w:rPr>
        <w:t>4-fold</w:t>
      </w:r>
      <w:r w:rsidRPr="00DF5153">
        <w:rPr>
          <w:rStyle w:val="Emphasis"/>
        </w:rPr>
        <w:t xml:space="preserve"> increase</w:t>
      </w:r>
      <w:r w:rsidRPr="00BA44E4">
        <w:rPr>
          <w:sz w:val="14"/>
        </w:rPr>
        <w:t xml:space="preserve"> (4.18- to 6.49-fold increases in 95% of parameter sets randomly drawn from their calibrated distributions) (Fig. 2D). Assuming a 5% market rate of return, an increase of $2.5 trillion in NPV would be equivalent to annual benefits of approximately $120 billion in perpetuity. The large immediate increase in NPV that we project in each OUF scenario, relative to BAU (Fig. 2A), comes primarily from the immediate effect of reducing launch activity while the satellite and debris stocks are </w:t>
      </w:r>
      <w:proofErr w:type="spellStart"/>
      <w:r w:rsidRPr="00BA44E4">
        <w:rPr>
          <w:sz w:val="14"/>
        </w:rPr>
        <w:t>suboptimally</w:t>
      </w:r>
      <w:proofErr w:type="spellEnd"/>
      <w:r w:rsidRPr="00BA44E4">
        <w:rPr>
          <w:sz w:val="14"/>
        </w:rPr>
        <w:t xml:space="preserve"> high (SI Appendix).</w:t>
      </w:r>
    </w:p>
    <w:p w14:paraId="78593E83" w14:textId="77777777" w:rsidR="005F307B" w:rsidRDefault="005F307B" w:rsidP="005F307B">
      <w:pPr>
        <w:rPr>
          <w:sz w:val="14"/>
        </w:rPr>
      </w:pPr>
      <w:r w:rsidRPr="00BA44E4">
        <w:rPr>
          <w:sz w:val="14"/>
        </w:rPr>
        <w:t xml:space="preserve">Based on our calculations (Materials and Methods), </w:t>
      </w:r>
      <w:r w:rsidRPr="00BA44E4">
        <w:rPr>
          <w:u w:val="single"/>
        </w:rPr>
        <w:t xml:space="preserve">the </w:t>
      </w:r>
      <w:r w:rsidRPr="00DF5153">
        <w:rPr>
          <w:rStyle w:val="Emphasis"/>
        </w:rPr>
        <w:t>optimal OUF</w:t>
      </w:r>
      <w:r w:rsidRPr="00BA44E4">
        <w:rPr>
          <w:u w:val="single"/>
        </w:rPr>
        <w:t xml:space="preserve"> </w:t>
      </w:r>
      <w:r w:rsidRPr="00B844AE">
        <w:rPr>
          <w:highlight w:val="green"/>
          <w:u w:val="single"/>
        </w:rPr>
        <w:t>starts at</w:t>
      </w:r>
      <w:r w:rsidRPr="00BA44E4">
        <w:rPr>
          <w:u w:val="single"/>
        </w:rPr>
        <w:t xml:space="preserve"> roughly </w:t>
      </w:r>
      <w:r w:rsidRPr="00B844AE">
        <w:rPr>
          <w:highlight w:val="green"/>
          <w:u w:val="single"/>
        </w:rPr>
        <w:t>$14,900 per satellite</w:t>
      </w:r>
      <w:r w:rsidRPr="00BA44E4">
        <w:rPr>
          <w:u w:val="single"/>
        </w:rPr>
        <w:t>-year in 2020 and escalates at roughly 14% per year</w:t>
      </w:r>
      <w:r w:rsidRPr="00BA44E4">
        <w:rPr>
          <w:sz w:val="14"/>
        </w:rPr>
        <w:t xml:space="preserve"> (aside from some initial transition dynamics) </w:t>
      </w:r>
      <w:r w:rsidRPr="00B844AE">
        <w:rPr>
          <w:highlight w:val="green"/>
          <w:u w:val="single"/>
        </w:rPr>
        <w:t>to</w:t>
      </w:r>
      <w:r w:rsidRPr="00BA44E4">
        <w:rPr>
          <w:u w:val="single"/>
        </w:rPr>
        <w:t xml:space="preserve"> around </w:t>
      </w:r>
      <w:r w:rsidRPr="00B844AE">
        <w:rPr>
          <w:highlight w:val="green"/>
          <w:u w:val="single"/>
        </w:rPr>
        <w:t>$235,000 per satellite</w:t>
      </w:r>
      <w:r w:rsidRPr="00BA44E4">
        <w:rPr>
          <w:u w:val="single"/>
        </w:rPr>
        <w:t>-year in 2040</w:t>
      </w:r>
      <w:r w:rsidRPr="00BA44E4">
        <w:rPr>
          <w:sz w:val="14"/>
        </w:rPr>
        <w:t>. Rising optimal price paths are common in environmental pricing such as carbon taxes (20), although declining optimal price paths are also possible (21). The rising price path in this case partly reflects the rising value of safer orbits (resulting in rising industry NPV) (Fig. 2A) from the OUF. For comparison, the average annual profits of operating a satellite in 2015 were roughly $2.1 million. The 2020 and 2040 OUF values we describe amount to roughly 0.7 and 11% of average annual profits generated by a satellite in 2015.</w:t>
      </w:r>
    </w:p>
    <w:p w14:paraId="12C01776" w14:textId="77777777" w:rsidR="005F307B" w:rsidRDefault="005F307B" w:rsidP="005F307B">
      <w:pPr>
        <w:rPr>
          <w:sz w:val="14"/>
        </w:rPr>
      </w:pPr>
      <w:r>
        <w:rPr>
          <w:sz w:val="14"/>
        </w:rPr>
        <w:t xml:space="preserve">Forgone NPV from the satellite industry in 2040—which is the cost of inaction under BAU—escalates from around $300 billion if optimal management begins in 2025 to around $700 billion if optimal management begins in 2035. Without OUFs, losses remain substantial even when active debris removal (implemented in the model as removal of 50% of debris objects in orbit each year) is available. In a best-case analysis where we assume debris removal is costless (i.e., it requires no payments nor additional satellites to implement), debris removal can only recover up to 9.5% of the value lost under open access. (The satellite industry’s willingness to pay for debris removal is not easily calculable in our model [SI Appendix, section 1.9.2].) At worst, debris removal can exacerbate orbital congestion via a rebound-type effect, causing additional losses on the order of 3% of the value already lost from open access (Fig. 4 and SI Appendix). The inability of debris removal to induce efficient orbit use is driven by </w:t>
      </w:r>
      <w:proofErr w:type="gramStart"/>
      <w:r>
        <w:rPr>
          <w:sz w:val="14"/>
        </w:rPr>
        <w:t>open-access</w:t>
      </w:r>
      <w:proofErr w:type="gramEnd"/>
      <w:r>
        <w:rPr>
          <w:sz w:val="14"/>
        </w:rPr>
        <w:t xml:space="preserve"> launching behavior and underscores the importance of policies to correct economic incentives to launch satellites.</w:t>
      </w:r>
    </w:p>
    <w:p w14:paraId="6E50C4AF" w14:textId="77777777" w:rsidR="005F307B" w:rsidRDefault="005F307B" w:rsidP="005F307B">
      <w:pPr>
        <w:rPr>
          <w:sz w:val="14"/>
        </w:rPr>
      </w:pPr>
      <w:r>
        <w:rPr>
          <w:sz w:val="14"/>
        </w:rPr>
        <w:t>DISCUSSION</w:t>
      </w:r>
    </w:p>
    <w:p w14:paraId="2B965DF8" w14:textId="77777777" w:rsidR="005F307B" w:rsidRDefault="005F307B" w:rsidP="005F307B">
      <w:pPr>
        <w:rPr>
          <w:sz w:val="14"/>
        </w:rPr>
      </w:pPr>
      <w:r>
        <w:rPr>
          <w:sz w:val="14"/>
        </w:rPr>
        <w:t>The costly buildup of debris and satellites in low-Earth orbit is fundamentally a problem of incentives—satellite operators currently lack the incentives to factor into their launch decisions the collision risks their satellites impose on other operators. Our analysis suggests that correcting these incentives, via an OUF, could have substantial economic benefits to the satellite industry, and failing to do so could have substantial and escalating economic costs.</w:t>
      </w:r>
    </w:p>
    <w:p w14:paraId="429FB841" w14:textId="77777777" w:rsidR="005F307B" w:rsidRDefault="005F307B" w:rsidP="005F307B">
      <w:pPr>
        <w:rPr>
          <w:sz w:val="14"/>
        </w:rPr>
      </w:pPr>
      <w:r>
        <w:rPr>
          <w:sz w:val="14"/>
        </w:rPr>
        <w:t xml:space="preserve">Escalating costs of inaction are a common feature of the tragedy of the commons, evident in several other sectors in which it went unaddressed for lengthy periods (22). For example, tens of billions of dollars in net benefits are lost annually from open-access or poorly managed fisheries globally (23). Similarly, open access to oil fields in the United States at the turn of the century drove recovery rates down to 20 to 25% at competitively drilled sites, compared with 85 to 90% potential recovery under optimal management (24). Open access to roadways—somewhat analogous to orbits—is estimated to create traffic congestion costs </w:t>
      </w:r>
      <w:proofErr w:type="gramStart"/>
      <w:r>
        <w:rPr>
          <w:sz w:val="14"/>
        </w:rPr>
        <w:t>in excess of</w:t>
      </w:r>
      <w:proofErr w:type="gramEnd"/>
      <w:r>
        <w:rPr>
          <w:sz w:val="14"/>
        </w:rPr>
        <w:t xml:space="preserve"> $120 billion/y in the United States alone (25). In contrast, there is still time to get out ahead of the tragedy of the commons in the young space industry.</w:t>
      </w:r>
    </w:p>
    <w:p w14:paraId="046C6232" w14:textId="77777777" w:rsidR="005F307B" w:rsidRDefault="005F307B" w:rsidP="005F307B">
      <w:pPr>
        <w:rPr>
          <w:sz w:val="14"/>
        </w:rPr>
      </w:pPr>
      <w:r>
        <w:rPr>
          <w:sz w:val="14"/>
        </w:rPr>
        <w:t xml:space="preserve">The international and geopolitically complex nature of the space sector poses challenges to implementing orbital-use pricing systems, but these challenges need not be insurmountable. Theory suggests countries could each collect and spend OUF revenues domestically, without losing economic efficiency, </w:t>
      </w:r>
      <w:proofErr w:type="gramStart"/>
      <w:r>
        <w:rPr>
          <w:sz w:val="14"/>
        </w:rPr>
        <w:t>as long as</w:t>
      </w:r>
      <w:proofErr w:type="gramEnd"/>
      <w:r>
        <w:rPr>
          <w:sz w:val="14"/>
        </w:rPr>
        <w:t xml:space="preserve"> the fee’s magnitude was internationally harmonized (20). Engaging in such negotiations would be in the economic interests of all parties involved (26). An example of such a system is the Vessel Day Scheme (VDS) used by the Parties to the Nauru Agreement (PNA) to manage tuna fisheries. Under the VDS, PNA countries each lease fishing rights within their waters, using a common price floor (27). The European Union’s Emissions Trading System provides an example of an internationally coordinated tradable permit system (28). Notably, each of these pricing programs is built on a preexisting international governance institution (the Nauru Agreement and the European Union).</w:t>
      </w:r>
    </w:p>
    <w:p w14:paraId="4CFFBDB4" w14:textId="77777777" w:rsidR="005F307B" w:rsidRDefault="005F307B" w:rsidP="005F307B">
      <w:pPr>
        <w:rPr>
          <w:sz w:val="14"/>
        </w:rPr>
      </w:pPr>
      <w:r w:rsidRPr="00B844AE">
        <w:rPr>
          <w:highlight w:val="green"/>
          <w:u w:val="single"/>
        </w:rPr>
        <w:t>An OUF could</w:t>
      </w:r>
      <w:r w:rsidRPr="005C1BDF">
        <w:rPr>
          <w:u w:val="single"/>
        </w:rPr>
        <w:t xml:space="preserve"> also </w:t>
      </w:r>
      <w:r w:rsidRPr="00B844AE">
        <w:rPr>
          <w:highlight w:val="green"/>
          <w:u w:val="single"/>
        </w:rPr>
        <w:t>be built within</w:t>
      </w:r>
      <w:r w:rsidRPr="005C1BDF">
        <w:rPr>
          <w:u w:val="single"/>
        </w:rPr>
        <w:t xml:space="preserve"> </w:t>
      </w:r>
      <w:r w:rsidRPr="005C1BDF">
        <w:rPr>
          <w:rStyle w:val="Emphasis"/>
        </w:rPr>
        <w:t>existing</w:t>
      </w:r>
      <w:r w:rsidRPr="005C1BDF">
        <w:rPr>
          <w:u w:val="single"/>
        </w:rPr>
        <w:t xml:space="preserve"> space governance institutions, such as </w:t>
      </w:r>
      <w:r w:rsidRPr="00B844AE">
        <w:rPr>
          <w:highlight w:val="green"/>
          <w:u w:val="single"/>
        </w:rPr>
        <w:t xml:space="preserve">the </w:t>
      </w:r>
      <w:r w:rsidRPr="00B844AE">
        <w:rPr>
          <w:rStyle w:val="Emphasis"/>
          <w:highlight w:val="green"/>
        </w:rPr>
        <w:t>Outer</w:t>
      </w:r>
      <w:r w:rsidRPr="00B844AE">
        <w:rPr>
          <w:highlight w:val="green"/>
          <w:u w:val="single"/>
        </w:rPr>
        <w:t xml:space="preserve"> </w:t>
      </w:r>
      <w:r w:rsidRPr="00B844AE">
        <w:rPr>
          <w:rStyle w:val="Emphasis"/>
          <w:highlight w:val="green"/>
        </w:rPr>
        <w:t>Space</w:t>
      </w:r>
      <w:r w:rsidRPr="00B844AE">
        <w:rPr>
          <w:highlight w:val="green"/>
          <w:u w:val="single"/>
        </w:rPr>
        <w:t xml:space="preserve"> </w:t>
      </w:r>
      <w:r w:rsidRPr="00B844AE">
        <w:rPr>
          <w:rStyle w:val="Emphasis"/>
          <w:highlight w:val="green"/>
        </w:rPr>
        <w:t>Treaty</w:t>
      </w:r>
      <w:r>
        <w:rPr>
          <w:sz w:val="14"/>
        </w:rPr>
        <w:t xml:space="preserve"> (29). For example, </w:t>
      </w:r>
      <w:r w:rsidRPr="00B844AE">
        <w:rPr>
          <w:highlight w:val="green"/>
          <w:u w:val="single"/>
        </w:rPr>
        <w:t>Article VI states</w:t>
      </w:r>
      <w:r w:rsidRPr="005C1BDF">
        <w:rPr>
          <w:u w:val="single"/>
        </w:rPr>
        <w:t xml:space="preserve"> that </w:t>
      </w:r>
      <w:r w:rsidRPr="00B844AE">
        <w:rPr>
          <w:highlight w:val="green"/>
          <w:u w:val="single"/>
        </w:rPr>
        <w:t xml:space="preserve">countries </w:t>
      </w:r>
      <w:r w:rsidRPr="00B844AE">
        <w:rPr>
          <w:rStyle w:val="Emphasis"/>
          <w:highlight w:val="green"/>
        </w:rPr>
        <w:t>supervise</w:t>
      </w:r>
      <w:r w:rsidRPr="00B844AE">
        <w:rPr>
          <w:highlight w:val="green"/>
          <w:u w:val="single"/>
        </w:rPr>
        <w:t xml:space="preserve"> their space industries</w:t>
      </w:r>
      <w:r w:rsidRPr="005C1BDF">
        <w:rPr>
          <w:u w:val="single"/>
        </w:rPr>
        <w:t xml:space="preserve">, which provides </w:t>
      </w:r>
      <w:r w:rsidRPr="00B844AE">
        <w:rPr>
          <w:highlight w:val="green"/>
          <w:u w:val="single"/>
        </w:rPr>
        <w:t xml:space="preserve">a </w:t>
      </w:r>
      <w:r w:rsidRPr="00B844AE">
        <w:rPr>
          <w:rStyle w:val="Emphasis"/>
          <w:highlight w:val="green"/>
        </w:rPr>
        <w:t>framework</w:t>
      </w:r>
      <w:r w:rsidRPr="00B844AE">
        <w:rPr>
          <w:highlight w:val="green"/>
          <w:u w:val="single"/>
        </w:rPr>
        <w:t xml:space="preserve"> for OUFs to be </w:t>
      </w:r>
      <w:r w:rsidRPr="00B844AE">
        <w:rPr>
          <w:rStyle w:val="Emphasis"/>
          <w:highlight w:val="green"/>
        </w:rPr>
        <w:t>administered</w:t>
      </w:r>
      <w:r w:rsidRPr="00B844AE">
        <w:rPr>
          <w:highlight w:val="green"/>
          <w:u w:val="single"/>
        </w:rPr>
        <w:t xml:space="preserve"> </w:t>
      </w:r>
      <w:r w:rsidRPr="00B844AE">
        <w:rPr>
          <w:rStyle w:val="Emphasis"/>
          <w:highlight w:val="green"/>
        </w:rPr>
        <w:t>nationally</w:t>
      </w:r>
      <w:r>
        <w:rPr>
          <w:sz w:val="14"/>
        </w:rPr>
        <w:t>. Article II prohibits national appropriation of outer space but does not prohibit private property rights, potentially allowing for tradable orbital permitting.</w:t>
      </w:r>
    </w:p>
    <w:p w14:paraId="0A1D7C4F" w14:textId="77777777" w:rsidR="005F307B" w:rsidRDefault="005F307B" w:rsidP="005F307B"/>
    <w:p w14:paraId="283694FA" w14:textId="77777777" w:rsidR="005F307B" w:rsidRDefault="005F307B" w:rsidP="005F307B">
      <w:pPr>
        <w:pStyle w:val="Heading3"/>
      </w:pPr>
      <w:r>
        <w:lastRenderedPageBreak/>
        <w:t>1AC – Advantage</w:t>
      </w:r>
    </w:p>
    <w:p w14:paraId="50FE1017" w14:textId="77777777" w:rsidR="005F307B" w:rsidRDefault="005F307B" w:rsidP="005F307B">
      <w:pPr>
        <w:pStyle w:val="Heading4"/>
      </w:pPr>
      <w:r>
        <w:t xml:space="preserve">The private sector </w:t>
      </w:r>
      <w:r w:rsidRPr="00297AF0">
        <w:rPr>
          <w:u w:val="single"/>
        </w:rPr>
        <w:t>locks in</w:t>
      </w:r>
      <w:r>
        <w:t xml:space="preserve"> the Kessler Syndrome as a </w:t>
      </w:r>
      <w:r w:rsidRPr="00297AF0">
        <w:rPr>
          <w:u w:val="single"/>
        </w:rPr>
        <w:t xml:space="preserve">structurally </w:t>
      </w:r>
      <w:r>
        <w:rPr>
          <w:u w:val="single"/>
        </w:rPr>
        <w:t>inevitability</w:t>
      </w:r>
      <w:r>
        <w:t xml:space="preserve"> by 2035. The debris threat </w:t>
      </w:r>
      <w:r w:rsidRPr="00297AF0">
        <w:rPr>
          <w:u w:val="single"/>
        </w:rPr>
        <w:t>isn’t internalized</w:t>
      </w:r>
      <w:r>
        <w:t xml:space="preserve">, </w:t>
      </w:r>
      <w:r w:rsidRPr="00275260">
        <w:rPr>
          <w:u w:val="single"/>
        </w:rPr>
        <w:t>engineering studies</w:t>
      </w:r>
      <w:r>
        <w:t xml:space="preserve">, </w:t>
      </w:r>
      <w:r w:rsidRPr="00297AF0">
        <w:rPr>
          <w:u w:val="single"/>
        </w:rPr>
        <w:t>profit-motive</w:t>
      </w:r>
      <w:r>
        <w:t xml:space="preserve"> AND </w:t>
      </w:r>
      <w:r w:rsidRPr="00297AF0">
        <w:rPr>
          <w:u w:val="single"/>
        </w:rPr>
        <w:t>inefficient guidelines</w:t>
      </w:r>
      <w:r>
        <w:t>.</w:t>
      </w:r>
    </w:p>
    <w:p w14:paraId="3DBC10F5" w14:textId="77777777" w:rsidR="005F307B" w:rsidRPr="00297AF0" w:rsidRDefault="005F307B" w:rsidP="005F307B">
      <w:r w:rsidRPr="00297AF0">
        <w:rPr>
          <w:rStyle w:val="Style13ptBold"/>
        </w:rPr>
        <w:t xml:space="preserve">Rao and </w:t>
      </w:r>
      <w:proofErr w:type="spellStart"/>
      <w:r w:rsidRPr="00297AF0">
        <w:rPr>
          <w:rStyle w:val="Style13ptBold"/>
        </w:rPr>
        <w:t>Rondina</w:t>
      </w:r>
      <w:proofErr w:type="spellEnd"/>
      <w:r>
        <w:t xml:space="preserve"> 2/16/</w:t>
      </w:r>
      <w:r w:rsidRPr="00297AF0">
        <w:rPr>
          <w:rStyle w:val="Style13ptBold"/>
        </w:rPr>
        <w:t>22</w:t>
      </w:r>
      <w:r>
        <w:t xml:space="preserve"> [Akhil Rao and Giacomo </w:t>
      </w:r>
      <w:proofErr w:type="spellStart"/>
      <w:r>
        <w:t>Rondina</w:t>
      </w:r>
      <w:proofErr w:type="spellEnd"/>
      <w:r>
        <w:t>. *Middlebury College in the Department of Economics. **University of California, San Diego. “</w:t>
      </w:r>
      <w:r w:rsidRPr="00297AF0">
        <w:t>Open access to orbit and runaway space debris growth</w:t>
      </w:r>
      <w:r>
        <w:t xml:space="preserve">.” </w:t>
      </w:r>
      <w:hyperlink r:id="rId11" w:history="1">
        <w:r w:rsidRPr="00291C20">
          <w:rPr>
            <w:rStyle w:val="Hyperlink"/>
          </w:rPr>
          <w:t>https://arxiv.org/pdf/2202.07442.pdf</w:t>
        </w:r>
      </w:hyperlink>
      <w:r>
        <w:t>] Justin</w:t>
      </w:r>
    </w:p>
    <w:p w14:paraId="72E34F3B" w14:textId="77777777" w:rsidR="005F307B" w:rsidRPr="0077694C" w:rsidRDefault="005F307B" w:rsidP="005F307B">
      <w:pPr>
        <w:rPr>
          <w:sz w:val="14"/>
        </w:rPr>
      </w:pPr>
      <w:r w:rsidRPr="0077694C">
        <w:rPr>
          <w:sz w:val="14"/>
        </w:rPr>
        <w:t xml:space="preserve">In this paper </w:t>
      </w:r>
      <w:r w:rsidRPr="00297AF0">
        <w:rPr>
          <w:u w:val="single"/>
        </w:rPr>
        <w:t xml:space="preserve">we present a dynamic </w:t>
      </w:r>
      <w:proofErr w:type="spellStart"/>
      <w:r w:rsidRPr="00275260">
        <w:rPr>
          <w:highlight w:val="green"/>
          <w:u w:val="single"/>
        </w:rPr>
        <w:t>physico</w:t>
      </w:r>
      <w:proofErr w:type="spellEnd"/>
      <w:r w:rsidRPr="00275260">
        <w:rPr>
          <w:highlight w:val="green"/>
          <w:u w:val="single"/>
        </w:rPr>
        <w:t xml:space="preserve">-economic </w:t>
      </w:r>
      <w:r w:rsidRPr="00B97E25">
        <w:rPr>
          <w:rStyle w:val="Emphasis"/>
          <w:highlight w:val="green"/>
        </w:rPr>
        <w:t>model of orbit</w:t>
      </w:r>
      <w:r w:rsidRPr="00B97E25">
        <w:rPr>
          <w:rStyle w:val="Emphasis"/>
        </w:rPr>
        <w:t xml:space="preserve"> use</w:t>
      </w:r>
      <w:r w:rsidRPr="00297AF0">
        <w:rPr>
          <w:u w:val="single"/>
        </w:rPr>
        <w:t xml:space="preserve"> </w:t>
      </w:r>
      <w:r w:rsidRPr="00275260">
        <w:rPr>
          <w:u w:val="single"/>
        </w:rPr>
        <w:t>under</w:t>
      </w:r>
      <w:r w:rsidRPr="0077694C">
        <w:rPr>
          <w:sz w:val="14"/>
        </w:rPr>
        <w:t xml:space="preserve"> rational </w:t>
      </w:r>
      <w:r w:rsidRPr="00297AF0">
        <w:rPr>
          <w:u w:val="single"/>
        </w:rPr>
        <w:t xml:space="preserve">expectations </w:t>
      </w:r>
      <w:r w:rsidRPr="00275260">
        <w:rPr>
          <w:highlight w:val="green"/>
          <w:u w:val="single"/>
        </w:rPr>
        <w:t>with</w:t>
      </w:r>
      <w:r w:rsidRPr="0077694C">
        <w:rPr>
          <w:sz w:val="14"/>
        </w:rPr>
        <w:t xml:space="preserve"> endogenous </w:t>
      </w:r>
      <w:r w:rsidRPr="00297AF0">
        <w:rPr>
          <w:u w:val="single"/>
        </w:rPr>
        <w:t xml:space="preserve">collision probability and </w:t>
      </w:r>
      <w:r w:rsidRPr="00275260">
        <w:rPr>
          <w:highlight w:val="green"/>
          <w:u w:val="single"/>
        </w:rPr>
        <w:t>Kessler Syndrome</w:t>
      </w:r>
      <w:r w:rsidRPr="00297AF0">
        <w:rPr>
          <w:u w:val="single"/>
        </w:rPr>
        <w:t>. We show</w:t>
      </w:r>
      <w:r w:rsidRPr="0077694C">
        <w:rPr>
          <w:sz w:val="14"/>
        </w:rPr>
        <w:t xml:space="preserve"> how both </w:t>
      </w:r>
      <w:r w:rsidRPr="00297AF0">
        <w:rPr>
          <w:u w:val="single"/>
        </w:rPr>
        <w:t>economic and physical parameters drive equilibrium</w:t>
      </w:r>
      <w:r w:rsidRPr="0077694C">
        <w:rPr>
          <w:sz w:val="14"/>
        </w:rPr>
        <w:t xml:space="preserve"> short- </w:t>
      </w:r>
      <w:r w:rsidRPr="00297AF0">
        <w:rPr>
          <w:u w:val="single"/>
        </w:rPr>
        <w:t>and</w:t>
      </w:r>
      <w:r w:rsidRPr="0077694C">
        <w:rPr>
          <w:sz w:val="14"/>
        </w:rPr>
        <w:t xml:space="preserve"> long-run </w:t>
      </w:r>
      <w:r w:rsidRPr="00297AF0">
        <w:rPr>
          <w:u w:val="single"/>
        </w:rPr>
        <w:t>orbital-use patterns</w:t>
      </w:r>
      <w:r w:rsidRPr="0077694C">
        <w:rPr>
          <w:sz w:val="14"/>
        </w:rPr>
        <w:t xml:space="preserve">, </w:t>
      </w:r>
      <w:r w:rsidRPr="00297AF0">
        <w:rPr>
          <w:u w:val="single"/>
        </w:rPr>
        <w:t>derive the marginal external cost of a satellite</w:t>
      </w:r>
      <w:r w:rsidRPr="0077694C">
        <w:rPr>
          <w:sz w:val="14"/>
        </w:rPr>
        <w:t xml:space="preserve">, </w:t>
      </w:r>
      <w:r w:rsidRPr="00297AF0">
        <w:rPr>
          <w:u w:val="single"/>
        </w:rPr>
        <w:t>explore the</w:t>
      </w:r>
      <w:r w:rsidRPr="0077694C">
        <w:rPr>
          <w:sz w:val="14"/>
        </w:rPr>
        <w:t xml:space="preserve"> multiplicity and </w:t>
      </w:r>
      <w:r w:rsidRPr="00297AF0">
        <w:rPr>
          <w:u w:val="single"/>
        </w:rPr>
        <w:t xml:space="preserve">stability of </w:t>
      </w:r>
      <w:proofErr w:type="spellStart"/>
      <w:r w:rsidRPr="00297AF0">
        <w:rPr>
          <w:u w:val="single"/>
        </w:rPr>
        <w:t>openaccess</w:t>
      </w:r>
      <w:proofErr w:type="spellEnd"/>
      <w:r w:rsidRPr="00297AF0">
        <w:rPr>
          <w:u w:val="single"/>
        </w:rPr>
        <w:t xml:space="preserve"> steady states</w:t>
      </w:r>
      <w:r w:rsidRPr="0077694C">
        <w:rPr>
          <w:sz w:val="14"/>
        </w:rPr>
        <w:t xml:space="preserve">, </w:t>
      </w:r>
      <w:r w:rsidRPr="00297AF0">
        <w:rPr>
          <w:u w:val="single"/>
        </w:rPr>
        <w:t>and examine the relationships</w:t>
      </w:r>
      <w:r w:rsidRPr="0077694C">
        <w:rPr>
          <w:sz w:val="14"/>
        </w:rPr>
        <w:t xml:space="preserve"> between open-access orbit use, optimal orbit use, and Kessler Syndrome. </w:t>
      </w:r>
      <w:r w:rsidRPr="00275260">
        <w:rPr>
          <w:u w:val="single"/>
        </w:rPr>
        <w:t>We</w:t>
      </w:r>
      <w:r w:rsidRPr="00297AF0">
        <w:rPr>
          <w:u w:val="single"/>
        </w:rPr>
        <w:t xml:space="preserve"> then calibrate the model to</w:t>
      </w:r>
      <w:r w:rsidRPr="0077694C">
        <w:rPr>
          <w:sz w:val="14"/>
        </w:rPr>
        <w:t xml:space="preserve"> an important region of </w:t>
      </w:r>
      <w:r w:rsidRPr="00297AF0">
        <w:rPr>
          <w:u w:val="single"/>
        </w:rPr>
        <w:t xml:space="preserve">LEO and estimate the </w:t>
      </w:r>
      <w:r w:rsidRPr="00B97E25">
        <w:rPr>
          <w:rStyle w:val="Emphasis"/>
        </w:rPr>
        <w:t>likely times</w:t>
      </w:r>
      <w:r w:rsidRPr="0077694C">
        <w:rPr>
          <w:sz w:val="14"/>
        </w:rPr>
        <w:t xml:space="preserve"> when </w:t>
      </w:r>
      <w:r w:rsidRPr="00297AF0">
        <w:rPr>
          <w:u w:val="single"/>
        </w:rPr>
        <w:t>Kessler Syndrome will occur</w:t>
      </w:r>
      <w:r w:rsidRPr="0077694C">
        <w:rPr>
          <w:sz w:val="14"/>
        </w:rPr>
        <w:t xml:space="preserve"> under different patterns of satellite industry economics. We highlight three messages regarding orbital-use management.</w:t>
      </w:r>
    </w:p>
    <w:p w14:paraId="15638E89" w14:textId="77777777" w:rsidR="005F307B" w:rsidRPr="0077694C" w:rsidRDefault="005F307B" w:rsidP="005F307B">
      <w:pPr>
        <w:rPr>
          <w:sz w:val="14"/>
        </w:rPr>
      </w:pPr>
      <w:r w:rsidRPr="00B97E25">
        <w:rPr>
          <w:rStyle w:val="Emphasis"/>
          <w:sz w:val="24"/>
          <w:highlight w:val="green"/>
        </w:rPr>
        <w:t>First</w:t>
      </w:r>
      <w:r w:rsidRPr="0077694C">
        <w:rPr>
          <w:sz w:val="14"/>
        </w:rPr>
        <w:t xml:space="preserve">, under open access </w:t>
      </w:r>
      <w:r w:rsidRPr="00275260">
        <w:rPr>
          <w:highlight w:val="green"/>
          <w:u w:val="single"/>
        </w:rPr>
        <w:t>too many firms</w:t>
      </w:r>
      <w:r w:rsidRPr="00297AF0">
        <w:rPr>
          <w:u w:val="single"/>
        </w:rPr>
        <w:t xml:space="preserve"> will </w:t>
      </w:r>
      <w:r w:rsidRPr="00275260">
        <w:rPr>
          <w:highlight w:val="green"/>
          <w:u w:val="single"/>
        </w:rPr>
        <w:t xml:space="preserve">launch satellites because they won’t </w:t>
      </w:r>
      <w:r w:rsidRPr="00B97E25">
        <w:rPr>
          <w:rStyle w:val="Emphasis"/>
          <w:highlight w:val="green"/>
        </w:rPr>
        <w:t>internalize</w:t>
      </w:r>
      <w:r w:rsidRPr="00B97E25">
        <w:rPr>
          <w:rStyle w:val="Emphasis"/>
        </w:rPr>
        <w:t xml:space="preserve"> the </w:t>
      </w:r>
      <w:proofErr w:type="gramStart"/>
      <w:r w:rsidRPr="00B97E25">
        <w:rPr>
          <w:rStyle w:val="Emphasis"/>
          <w:highlight w:val="green"/>
        </w:rPr>
        <w:t>risks</w:t>
      </w:r>
      <w:proofErr w:type="gramEnd"/>
      <w:r w:rsidRPr="00275260">
        <w:rPr>
          <w:highlight w:val="green"/>
          <w:u w:val="single"/>
        </w:rPr>
        <w:t xml:space="preserve"> they impose on</w:t>
      </w:r>
      <w:r w:rsidRPr="0077694C">
        <w:rPr>
          <w:sz w:val="14"/>
        </w:rPr>
        <w:t xml:space="preserve"> other orbit </w:t>
      </w:r>
      <w:r w:rsidRPr="00275260">
        <w:rPr>
          <w:highlight w:val="green"/>
          <w:u w:val="single"/>
        </w:rPr>
        <w:t>users</w:t>
      </w:r>
      <w:r w:rsidRPr="0077694C">
        <w:rPr>
          <w:sz w:val="14"/>
        </w:rPr>
        <w:t xml:space="preserve">. Though </w:t>
      </w:r>
      <w:r w:rsidRPr="00275260">
        <w:rPr>
          <w:highlight w:val="green"/>
          <w:u w:val="single"/>
        </w:rPr>
        <w:t>profit maximizing satellite owners</w:t>
      </w:r>
      <w:r w:rsidRPr="0077694C">
        <w:rPr>
          <w:sz w:val="14"/>
        </w:rPr>
        <w:t xml:space="preserve"> have incentives to reduce launches as the risk of a collision grows, they </w:t>
      </w:r>
      <w:r w:rsidRPr="00275260">
        <w:rPr>
          <w:highlight w:val="green"/>
          <w:u w:val="single"/>
        </w:rPr>
        <w:t xml:space="preserve">do </w:t>
      </w:r>
      <w:r w:rsidRPr="00B97E25">
        <w:rPr>
          <w:rStyle w:val="Emphasis"/>
          <w:highlight w:val="green"/>
        </w:rPr>
        <w:t>not</w:t>
      </w:r>
      <w:r w:rsidRPr="00275260">
        <w:rPr>
          <w:highlight w:val="green"/>
          <w:u w:val="single"/>
        </w:rPr>
        <w:t xml:space="preserve"> respond to debris</w:t>
      </w:r>
      <w:r w:rsidRPr="00297AF0">
        <w:rPr>
          <w:u w:val="single"/>
        </w:rPr>
        <w:t xml:space="preserve"> growth</w:t>
      </w:r>
      <w:r w:rsidRPr="0077694C">
        <w:rPr>
          <w:sz w:val="14"/>
        </w:rPr>
        <w:t xml:space="preserve"> or collision risk </w:t>
      </w:r>
      <w:r w:rsidRPr="00B97E25">
        <w:rPr>
          <w:rStyle w:val="Emphasis"/>
          <w:highlight w:val="green"/>
        </w:rPr>
        <w:t>optimally</w:t>
      </w:r>
      <w:r w:rsidRPr="00297AF0">
        <w:rPr>
          <w:u w:val="single"/>
        </w:rPr>
        <w:t>. This inefficiency is independent of</w:t>
      </w:r>
      <w:r w:rsidRPr="0077694C">
        <w:rPr>
          <w:sz w:val="14"/>
        </w:rPr>
        <w:t xml:space="preserve"> whether </w:t>
      </w:r>
      <w:r w:rsidRPr="00297AF0">
        <w:rPr>
          <w:u w:val="single"/>
        </w:rPr>
        <w:t>Kessler Syndrome</w:t>
      </w:r>
      <w:r w:rsidRPr="0077694C">
        <w:rPr>
          <w:sz w:val="14"/>
        </w:rPr>
        <w:t xml:space="preserve"> is possible or not. Unlike many other bioeconomic commons problems, higher discount rates can induce less (rather than more) open-access overexploitation.</w:t>
      </w:r>
    </w:p>
    <w:p w14:paraId="275FDA3D" w14:textId="77777777" w:rsidR="005F307B" w:rsidRPr="0077694C" w:rsidRDefault="005F307B" w:rsidP="005F307B">
      <w:pPr>
        <w:rPr>
          <w:sz w:val="14"/>
        </w:rPr>
      </w:pPr>
      <w:r w:rsidRPr="00B97E25">
        <w:rPr>
          <w:rStyle w:val="Emphasis"/>
          <w:sz w:val="24"/>
          <w:highlight w:val="green"/>
        </w:rPr>
        <w:t>Second</w:t>
      </w:r>
      <w:r w:rsidRPr="0077694C">
        <w:rPr>
          <w:sz w:val="14"/>
        </w:rPr>
        <w:t xml:space="preserve">, </w:t>
      </w:r>
      <w:r w:rsidRPr="00F52977">
        <w:rPr>
          <w:highlight w:val="green"/>
          <w:u w:val="single"/>
        </w:rPr>
        <w:t>Kessler</w:t>
      </w:r>
      <w:r w:rsidRPr="00297AF0">
        <w:rPr>
          <w:u w:val="single"/>
        </w:rPr>
        <w:t xml:space="preserve"> Syndrome is </w:t>
      </w:r>
      <w:r w:rsidRPr="00B97E25">
        <w:rPr>
          <w:rStyle w:val="Emphasis"/>
          <w:highlight w:val="green"/>
        </w:rPr>
        <w:t>possible</w:t>
      </w:r>
      <w:r w:rsidRPr="00F52977">
        <w:rPr>
          <w:highlight w:val="green"/>
          <w:u w:val="single"/>
        </w:rPr>
        <w:t xml:space="preserve"> </w:t>
      </w:r>
      <w:proofErr w:type="gramStart"/>
      <w:r w:rsidRPr="00F52977">
        <w:rPr>
          <w:highlight w:val="green"/>
          <w:u w:val="single"/>
        </w:rPr>
        <w:t>as long as</w:t>
      </w:r>
      <w:proofErr w:type="gramEnd"/>
      <w:r w:rsidRPr="0077694C">
        <w:rPr>
          <w:sz w:val="14"/>
        </w:rPr>
        <w:t xml:space="preserve"> debris objects can collide with each other and generate new fragments, </w:t>
      </w:r>
      <w:proofErr w:type="spellStart"/>
      <w:r w:rsidRPr="0077694C">
        <w:rPr>
          <w:sz w:val="14"/>
        </w:rPr>
        <w:t>i.e</w:t>
      </w:r>
      <w:proofErr w:type="spellEnd"/>
      <w:r w:rsidRPr="0077694C">
        <w:rPr>
          <w:sz w:val="14"/>
        </w:rPr>
        <w:t xml:space="preserve"> the new fragment formation </w:t>
      </w:r>
      <w:r w:rsidRPr="00F52977">
        <w:rPr>
          <w:highlight w:val="green"/>
          <w:u w:val="single"/>
        </w:rPr>
        <w:t xml:space="preserve">debris coupling </w:t>
      </w:r>
      <w:r w:rsidRPr="00B97E25">
        <w:rPr>
          <w:rStyle w:val="Emphasis"/>
          <w:highlight w:val="green"/>
        </w:rPr>
        <w:t>exists</w:t>
      </w:r>
      <w:r w:rsidRPr="0077694C">
        <w:rPr>
          <w:sz w:val="14"/>
        </w:rPr>
        <w:t xml:space="preserve">. </w:t>
      </w:r>
      <w:r w:rsidRPr="00B97E25">
        <w:rPr>
          <w:rStyle w:val="Emphasis"/>
          <w:highlight w:val="green"/>
        </w:rPr>
        <w:t>Engineering studies</w:t>
      </w:r>
      <w:r w:rsidRPr="00F52977">
        <w:rPr>
          <w:highlight w:val="green"/>
          <w:u w:val="single"/>
        </w:rPr>
        <w:t xml:space="preserve"> indicate</w:t>
      </w:r>
      <w:r w:rsidRPr="00297AF0">
        <w:rPr>
          <w:u w:val="single"/>
        </w:rPr>
        <w:t xml:space="preserve"> that </w:t>
      </w:r>
      <w:r w:rsidRPr="00F52977">
        <w:rPr>
          <w:highlight w:val="green"/>
          <w:u w:val="single"/>
        </w:rPr>
        <w:t>this</w:t>
      </w:r>
      <w:r w:rsidRPr="00297AF0">
        <w:rPr>
          <w:u w:val="single"/>
        </w:rPr>
        <w:t xml:space="preserve"> coupling does </w:t>
      </w:r>
      <w:r w:rsidRPr="0077694C">
        <w:rPr>
          <w:sz w:val="14"/>
        </w:rPr>
        <w:t xml:space="preserve">in fact </w:t>
      </w:r>
      <w:r w:rsidRPr="00F52977">
        <w:rPr>
          <w:highlight w:val="green"/>
          <w:u w:val="single"/>
        </w:rPr>
        <w:t>exist</w:t>
      </w:r>
      <w:r w:rsidRPr="0077694C">
        <w:rPr>
          <w:sz w:val="14"/>
        </w:rPr>
        <w:t xml:space="preserve">. Due to open access, </w:t>
      </w:r>
      <w:r w:rsidRPr="00297AF0">
        <w:rPr>
          <w:u w:val="single"/>
        </w:rPr>
        <w:t xml:space="preserve">even </w:t>
      </w:r>
      <w:r w:rsidRPr="00F52977">
        <w:rPr>
          <w:highlight w:val="green"/>
          <w:u w:val="single"/>
        </w:rPr>
        <w:t>profit maximizing firms</w:t>
      </w:r>
      <w:r w:rsidRPr="00297AF0">
        <w:rPr>
          <w:u w:val="single"/>
        </w:rPr>
        <w:t xml:space="preserve"> with rational expectations</w:t>
      </w:r>
      <w:r w:rsidRPr="0077694C">
        <w:rPr>
          <w:sz w:val="14"/>
        </w:rPr>
        <w:t xml:space="preserve"> may </w:t>
      </w:r>
      <w:r w:rsidRPr="00297AF0">
        <w:rPr>
          <w:u w:val="single"/>
        </w:rPr>
        <w:t xml:space="preserve">continue to </w:t>
      </w:r>
      <w:r w:rsidRPr="00F52977">
        <w:rPr>
          <w:highlight w:val="green"/>
          <w:u w:val="single"/>
        </w:rPr>
        <w:t>launch satellites</w:t>
      </w:r>
      <w:r w:rsidRPr="0077694C">
        <w:rPr>
          <w:sz w:val="14"/>
        </w:rPr>
        <w:t xml:space="preserve"> despite recognizing their role in causing Kessler Syndrome and </w:t>
      </w:r>
      <w:r w:rsidRPr="00F52977">
        <w:rPr>
          <w:highlight w:val="green"/>
          <w:u w:val="single"/>
        </w:rPr>
        <w:t>even after</w:t>
      </w:r>
      <w:r w:rsidRPr="0077694C">
        <w:rPr>
          <w:u w:val="single"/>
        </w:rPr>
        <w:t xml:space="preserve"> the Kessler </w:t>
      </w:r>
      <w:r w:rsidRPr="00F52977">
        <w:rPr>
          <w:highlight w:val="green"/>
          <w:u w:val="single"/>
        </w:rPr>
        <w:t xml:space="preserve">threshold has been </w:t>
      </w:r>
      <w:r w:rsidRPr="00B97E25">
        <w:rPr>
          <w:rStyle w:val="Emphasis"/>
          <w:highlight w:val="green"/>
        </w:rPr>
        <w:t>crossed</w:t>
      </w:r>
      <w:r w:rsidRPr="0077694C">
        <w:rPr>
          <w:sz w:val="14"/>
        </w:rPr>
        <w:t>.</w:t>
      </w:r>
    </w:p>
    <w:p w14:paraId="2344200B" w14:textId="77777777" w:rsidR="005F307B" w:rsidRDefault="005F307B" w:rsidP="005F307B">
      <w:pPr>
        <w:rPr>
          <w:sz w:val="14"/>
        </w:rPr>
      </w:pPr>
      <w:r w:rsidRPr="00B97E25">
        <w:rPr>
          <w:rStyle w:val="Emphasis"/>
          <w:sz w:val="24"/>
          <w:highlight w:val="green"/>
        </w:rPr>
        <w:t>Third</w:t>
      </w:r>
      <w:r w:rsidRPr="0077694C">
        <w:rPr>
          <w:sz w:val="14"/>
        </w:rPr>
        <w:t xml:space="preserve">, under open access </w:t>
      </w:r>
      <w:r w:rsidRPr="00F52977">
        <w:rPr>
          <w:highlight w:val="green"/>
          <w:u w:val="single"/>
        </w:rPr>
        <w:t>Kessler</w:t>
      </w:r>
      <w:r w:rsidRPr="0077694C">
        <w:rPr>
          <w:u w:val="single"/>
        </w:rPr>
        <w:t xml:space="preserve"> Syndrome is</w:t>
      </w:r>
      <w:r w:rsidRPr="0077694C">
        <w:rPr>
          <w:sz w:val="14"/>
        </w:rPr>
        <w:t xml:space="preserve"> more </w:t>
      </w:r>
      <w:r w:rsidRPr="00F52977">
        <w:rPr>
          <w:highlight w:val="green"/>
          <w:u w:val="single"/>
        </w:rPr>
        <w:t>likely as</w:t>
      </w:r>
      <w:r w:rsidRPr="0077694C">
        <w:rPr>
          <w:u w:val="single"/>
        </w:rPr>
        <w:t xml:space="preserve"> the </w:t>
      </w:r>
      <w:r w:rsidRPr="00B97E25">
        <w:rPr>
          <w:rStyle w:val="Emphasis"/>
        </w:rPr>
        <w:t xml:space="preserve">excess </w:t>
      </w:r>
      <w:r w:rsidRPr="00B97E25">
        <w:rPr>
          <w:rStyle w:val="Emphasis"/>
          <w:highlight w:val="green"/>
        </w:rPr>
        <w:t>return</w:t>
      </w:r>
      <w:r w:rsidRPr="00F52977">
        <w:rPr>
          <w:highlight w:val="green"/>
          <w:u w:val="single"/>
        </w:rPr>
        <w:t xml:space="preserve"> on a satellite rises</w:t>
      </w:r>
      <w:r w:rsidRPr="0077694C">
        <w:rPr>
          <w:sz w:val="14"/>
        </w:rPr>
        <w:t xml:space="preserve">, </w:t>
      </w:r>
      <w:r w:rsidRPr="0077694C">
        <w:rPr>
          <w:u w:val="single"/>
        </w:rPr>
        <w:t>even if firms will respond to orbital congestion by launching fewer satellites</w:t>
      </w:r>
      <w:r w:rsidRPr="0077694C">
        <w:rPr>
          <w:sz w:val="14"/>
        </w:rPr>
        <w:t xml:space="preserve">. As launch costs fall and </w:t>
      </w:r>
      <w:r w:rsidRPr="00F52977">
        <w:rPr>
          <w:highlight w:val="green"/>
          <w:u w:val="single"/>
        </w:rPr>
        <w:t>new</w:t>
      </w:r>
      <w:r w:rsidRPr="0077694C">
        <w:rPr>
          <w:u w:val="single"/>
        </w:rPr>
        <w:t xml:space="preserve"> commercial </w:t>
      </w:r>
      <w:r w:rsidRPr="00F52977">
        <w:rPr>
          <w:highlight w:val="green"/>
          <w:u w:val="single"/>
        </w:rPr>
        <w:t>satellite applications become viable</w:t>
      </w:r>
      <w:r w:rsidRPr="0077694C">
        <w:rPr>
          <w:sz w:val="14"/>
        </w:rPr>
        <w:t xml:space="preserve">, </w:t>
      </w:r>
      <w:r w:rsidRPr="00F52977">
        <w:rPr>
          <w:u w:val="single"/>
        </w:rPr>
        <w:t>LEO</w:t>
      </w:r>
      <w:r w:rsidRPr="0077694C">
        <w:rPr>
          <w:u w:val="single"/>
        </w:rPr>
        <w:t xml:space="preserve"> is</w:t>
      </w:r>
      <w:r w:rsidRPr="0077694C">
        <w:rPr>
          <w:sz w:val="14"/>
        </w:rPr>
        <w:t xml:space="preserve"> thus </w:t>
      </w:r>
      <w:r w:rsidRPr="0077694C">
        <w:rPr>
          <w:u w:val="single"/>
        </w:rPr>
        <w:t>increasingly</w:t>
      </w:r>
      <w:r w:rsidRPr="0077694C">
        <w:rPr>
          <w:sz w:val="14"/>
        </w:rPr>
        <w:t xml:space="preserve"> and </w:t>
      </w:r>
      <w:r w:rsidRPr="0077694C">
        <w:rPr>
          <w:u w:val="single"/>
        </w:rPr>
        <w:t>inefficiently likely to experience Kessler Syndrome</w:t>
      </w:r>
      <w:r w:rsidRPr="0077694C">
        <w:rPr>
          <w:sz w:val="14"/>
        </w:rPr>
        <w:t xml:space="preserve">. While it may seem paradoxical that </w:t>
      </w:r>
      <w:r w:rsidRPr="0077694C">
        <w:rPr>
          <w:u w:val="single"/>
        </w:rPr>
        <w:t xml:space="preserve">the very changes which </w:t>
      </w:r>
      <w:r w:rsidRPr="00F52977">
        <w:rPr>
          <w:highlight w:val="green"/>
          <w:u w:val="single"/>
        </w:rPr>
        <w:t xml:space="preserve">make orbit use </w:t>
      </w:r>
      <w:r w:rsidRPr="00B97E25">
        <w:rPr>
          <w:rStyle w:val="Emphasis"/>
          <w:highlight w:val="green"/>
        </w:rPr>
        <w:t>profitable</w:t>
      </w:r>
      <w:r w:rsidRPr="0077694C">
        <w:rPr>
          <w:sz w:val="14"/>
        </w:rPr>
        <w:t xml:space="preserve"> can also </w:t>
      </w:r>
      <w:r w:rsidRPr="0077694C">
        <w:rPr>
          <w:u w:val="single"/>
        </w:rPr>
        <w:t>increase the risk of resource collapse</w:t>
      </w:r>
      <w:r w:rsidRPr="0077694C">
        <w:rPr>
          <w:sz w:val="14"/>
        </w:rPr>
        <w:t xml:space="preserve">, such dynamics occur frequently in bioeconomic commons problems. Calibrated simulations reveal </w:t>
      </w:r>
      <w:r w:rsidRPr="0077694C">
        <w:rPr>
          <w:u w:val="single"/>
        </w:rPr>
        <w:t>that space economy growth rates</w:t>
      </w:r>
      <w:r w:rsidRPr="0077694C">
        <w:rPr>
          <w:sz w:val="14"/>
        </w:rPr>
        <w:t xml:space="preserve"> projected by investment banks and industry associations </w:t>
      </w:r>
      <w:r w:rsidRPr="0077694C">
        <w:rPr>
          <w:u w:val="single"/>
        </w:rPr>
        <w:t xml:space="preserve">are consistent with </w:t>
      </w:r>
      <w:r w:rsidRPr="00F52977">
        <w:rPr>
          <w:highlight w:val="green"/>
          <w:u w:val="single"/>
        </w:rPr>
        <w:t>Kessler</w:t>
      </w:r>
      <w:r w:rsidRPr="0077694C">
        <w:rPr>
          <w:u w:val="single"/>
        </w:rPr>
        <w:t xml:space="preserve"> Syndrome </w:t>
      </w:r>
      <w:r w:rsidRPr="00F52977">
        <w:rPr>
          <w:highlight w:val="green"/>
          <w:u w:val="single"/>
        </w:rPr>
        <w:t>occurring</w:t>
      </w:r>
      <w:r w:rsidRPr="0077694C">
        <w:rPr>
          <w:u w:val="single"/>
        </w:rPr>
        <w:t xml:space="preserve"> as </w:t>
      </w:r>
      <w:r w:rsidRPr="00B97E25">
        <w:rPr>
          <w:rStyle w:val="Emphasis"/>
        </w:rPr>
        <w:t xml:space="preserve">early as </w:t>
      </w:r>
      <w:r w:rsidRPr="00B97E25">
        <w:rPr>
          <w:rStyle w:val="Emphasis"/>
          <w:highlight w:val="green"/>
        </w:rPr>
        <w:t>2035</w:t>
      </w:r>
      <w:r w:rsidRPr="0077694C">
        <w:rPr>
          <w:sz w:val="14"/>
        </w:rPr>
        <w:t xml:space="preserve">. Our results suggest </w:t>
      </w:r>
      <w:proofErr w:type="gramStart"/>
      <w:r w:rsidRPr="0077694C">
        <w:rPr>
          <w:sz w:val="14"/>
        </w:rPr>
        <w:t>that,</w:t>
      </w:r>
      <w:proofErr w:type="gramEnd"/>
      <w:r w:rsidRPr="0077694C">
        <w:rPr>
          <w:sz w:val="14"/>
        </w:rPr>
        <w:t xml:space="preserve"> absent institutional reform, continued growth of the space economy may trigger Kessler Syndrome in the near future. This can occur even in regions perceived to have relatively high rates of natural renewability, providing new evidence that compliance with the 25-year rule is insufficient to ensure sustainable orbit use.</w:t>
      </w:r>
    </w:p>
    <w:p w14:paraId="078DFD39" w14:textId="77777777" w:rsidR="005F307B" w:rsidRDefault="005F307B" w:rsidP="005F307B">
      <w:pPr>
        <w:rPr>
          <w:sz w:val="14"/>
        </w:rPr>
      </w:pPr>
    </w:p>
    <w:p w14:paraId="6D382229" w14:textId="77777777" w:rsidR="005F307B" w:rsidRDefault="005F307B" w:rsidP="005F307B">
      <w:pPr>
        <w:pStyle w:val="Heading4"/>
      </w:pPr>
      <w:r>
        <w:t xml:space="preserve">Debris is </w:t>
      </w:r>
      <w:r w:rsidRPr="00E642CB">
        <w:rPr>
          <w:u w:val="single"/>
        </w:rPr>
        <w:t xml:space="preserve">exponentially </w:t>
      </w:r>
      <w:proofErr w:type="gramStart"/>
      <w:r w:rsidRPr="00E642CB">
        <w:rPr>
          <w:u w:val="single"/>
        </w:rPr>
        <w:t>increasing</w:t>
      </w:r>
      <w:proofErr w:type="gramEnd"/>
      <w:r>
        <w:t xml:space="preserve"> and current models </w:t>
      </w:r>
      <w:r w:rsidRPr="00E642CB">
        <w:rPr>
          <w:u w:val="single"/>
        </w:rPr>
        <w:t>underestimate the risk</w:t>
      </w:r>
      <w:r>
        <w:t xml:space="preserve">. The aff is our best shot making it </w:t>
      </w:r>
      <w:r w:rsidRPr="00E642CB">
        <w:rPr>
          <w:u w:val="single"/>
        </w:rPr>
        <w:t>try-or-die</w:t>
      </w:r>
      <w:r>
        <w:t>.</w:t>
      </w:r>
    </w:p>
    <w:p w14:paraId="1D83706A" w14:textId="77777777" w:rsidR="005F307B" w:rsidRPr="00E642CB" w:rsidRDefault="005F307B" w:rsidP="005F307B">
      <w:r w:rsidRPr="00E642CB">
        <w:rPr>
          <w:rStyle w:val="Style13ptBold"/>
        </w:rPr>
        <w:t xml:space="preserve">Shen </w:t>
      </w:r>
      <w:r>
        <w:rPr>
          <w:rStyle w:val="Style13ptBold"/>
        </w:rPr>
        <w:t xml:space="preserve">&amp; Blake </w:t>
      </w:r>
      <w:r w:rsidRPr="00CB5887">
        <w:t>2/24/</w:t>
      </w:r>
      <w:r w:rsidRPr="00CB5887">
        <w:rPr>
          <w:rStyle w:val="Style13ptBold"/>
        </w:rPr>
        <w:t>22</w:t>
      </w:r>
      <w:r w:rsidRPr="00CB5887">
        <w:t xml:space="preserve"> [</w:t>
      </w:r>
      <w:proofErr w:type="spellStart"/>
      <w:r>
        <w:t>Zili</w:t>
      </w:r>
      <w:proofErr w:type="spellEnd"/>
      <w:r>
        <w:t xml:space="preserve"> Shen, </w:t>
      </w:r>
      <w:proofErr w:type="gramStart"/>
      <w:r>
        <w:t>Internally</w:t>
      </w:r>
      <w:proofErr w:type="gramEnd"/>
      <w:r>
        <w:t xml:space="preserve"> citing James Blake * </w:t>
      </w:r>
      <w:r w:rsidRPr="00E642CB">
        <w:t xml:space="preserve">I am a Ph.D. student in Astronomy at Yale University. My research focuses on ultra-diffuse galaxies and their globular </w:t>
      </w:r>
      <w:r w:rsidRPr="00E642CB">
        <w:lastRenderedPageBreak/>
        <w:t>cluster populations. Since I came to Yale, I have worked on two "dark-matter-free" galaxies NGC1052-DF2 and DF4</w:t>
      </w:r>
      <w:r>
        <w:t xml:space="preserve"> **</w:t>
      </w:r>
      <w:r w:rsidRPr="00E642CB">
        <w:t xml:space="preserve"> Department of Physics</w:t>
      </w:r>
      <w:r>
        <w:t xml:space="preserve"> and </w:t>
      </w:r>
      <w:r w:rsidRPr="00E642CB">
        <w:t>Centre for Space Domain Awareness</w:t>
      </w:r>
      <w:r>
        <w:t>,</w:t>
      </w:r>
      <w:r w:rsidRPr="00E642CB">
        <w:t xml:space="preserve"> University of Warwick, Coventry</w:t>
      </w:r>
      <w:r>
        <w:t>. “</w:t>
      </w:r>
      <w:r w:rsidRPr="00E642CB">
        <w:t>How not to bury ourselves under space trash</w:t>
      </w:r>
      <w:r>
        <w:t xml:space="preserve">.” </w:t>
      </w:r>
      <w:proofErr w:type="spellStart"/>
      <w:r>
        <w:t>astrobites</w:t>
      </w:r>
      <w:proofErr w:type="spellEnd"/>
      <w:r>
        <w:t xml:space="preserve">. </w:t>
      </w:r>
      <w:hyperlink r:id="rId12" w:history="1">
        <w:r w:rsidRPr="00EE4324">
          <w:rPr>
            <w:rStyle w:val="Hyperlink"/>
          </w:rPr>
          <w:t>https://astrobites.org/2022/02/24/space-sustainability/</w:t>
        </w:r>
      </w:hyperlink>
      <w:r>
        <w:t>] Justin</w:t>
      </w:r>
    </w:p>
    <w:p w14:paraId="567C4D2D" w14:textId="77777777" w:rsidR="005F307B" w:rsidRPr="00E642CB" w:rsidRDefault="005F307B" w:rsidP="005F307B">
      <w:pPr>
        <w:rPr>
          <w:u w:val="single"/>
        </w:rPr>
      </w:pPr>
      <w:r w:rsidRPr="00E642CB">
        <w:rPr>
          <w:sz w:val="14"/>
        </w:rPr>
        <w:t xml:space="preserve">What’s wrong with having some stuff orbiting the Earth, you might ask? Like my trash analogy, the problem is that they block our way to space. </w:t>
      </w:r>
      <w:r w:rsidRPr="00E642CB">
        <w:rPr>
          <w:highlight w:val="green"/>
          <w:u w:val="single"/>
        </w:rPr>
        <w:t>Fragments</w:t>
      </w:r>
      <w:r w:rsidRPr="00E642CB">
        <w:rPr>
          <w:u w:val="single"/>
        </w:rPr>
        <w:t xml:space="preserve"> as </w:t>
      </w:r>
      <w:r w:rsidRPr="00CB5887">
        <w:rPr>
          <w:rStyle w:val="Emphasis"/>
        </w:rPr>
        <w:t>small</w:t>
      </w:r>
      <w:r w:rsidRPr="00E642CB">
        <w:rPr>
          <w:u w:val="single"/>
        </w:rPr>
        <w:t xml:space="preserve"> as </w:t>
      </w:r>
      <w:r w:rsidRPr="00CB5887">
        <w:rPr>
          <w:rStyle w:val="Emphasis"/>
          <w:highlight w:val="green"/>
        </w:rPr>
        <w:t>10 cm</w:t>
      </w:r>
      <w:r w:rsidRPr="00E642CB">
        <w:rPr>
          <w:highlight w:val="green"/>
          <w:u w:val="single"/>
        </w:rPr>
        <w:t xml:space="preserve"> can </w:t>
      </w:r>
      <w:r w:rsidRPr="00CB5887">
        <w:rPr>
          <w:rStyle w:val="Emphasis"/>
          <w:highlight w:val="green"/>
        </w:rPr>
        <w:t>kill</w:t>
      </w:r>
      <w:r w:rsidRPr="00E642CB">
        <w:rPr>
          <w:highlight w:val="green"/>
          <w:u w:val="single"/>
        </w:rPr>
        <w:t xml:space="preserve"> a</w:t>
      </w:r>
      <w:r w:rsidRPr="00E642CB">
        <w:rPr>
          <w:u w:val="single"/>
        </w:rPr>
        <w:t xml:space="preserve"> satellite </w:t>
      </w:r>
      <w:r w:rsidRPr="00E642CB">
        <w:rPr>
          <w:highlight w:val="green"/>
          <w:u w:val="single"/>
        </w:rPr>
        <w:t>mission</w:t>
      </w:r>
      <w:r w:rsidRPr="00E642CB">
        <w:rPr>
          <w:sz w:val="14"/>
        </w:rPr>
        <w:t xml:space="preserve">. Unlike my trash analogy, if enough space junk accumulates, </w:t>
      </w:r>
      <w:r w:rsidRPr="00E642CB">
        <w:rPr>
          <w:u w:val="single"/>
        </w:rPr>
        <w:t xml:space="preserve">they can </w:t>
      </w:r>
      <w:r w:rsidRPr="00E642CB">
        <w:rPr>
          <w:highlight w:val="green"/>
          <w:u w:val="single"/>
        </w:rPr>
        <w:t>produce more fragments</w:t>
      </w:r>
      <w:r w:rsidRPr="00E642CB">
        <w:rPr>
          <w:u w:val="single"/>
        </w:rPr>
        <w:t xml:space="preserve"> on their own. Several </w:t>
      </w:r>
      <w:r w:rsidRPr="00CB5887">
        <w:rPr>
          <w:highlight w:val="green"/>
          <w:u w:val="single"/>
        </w:rPr>
        <w:t>bands of LEO are</w:t>
      </w:r>
      <w:r w:rsidRPr="00E642CB">
        <w:rPr>
          <w:u w:val="single"/>
        </w:rPr>
        <w:t xml:space="preserve"> already </w:t>
      </w:r>
      <w:r w:rsidRPr="00CB5887">
        <w:rPr>
          <w:highlight w:val="green"/>
          <w:u w:val="single"/>
        </w:rPr>
        <w:t>at risk of</w:t>
      </w:r>
      <w:r w:rsidRPr="00E642CB">
        <w:rPr>
          <w:u w:val="single"/>
        </w:rPr>
        <w:t xml:space="preserve"> what’s called a </w:t>
      </w:r>
      <w:r w:rsidRPr="00CB5887">
        <w:rPr>
          <w:rStyle w:val="Emphasis"/>
          <w:highlight w:val="green"/>
        </w:rPr>
        <w:t>runaway collisional cascade</w:t>
      </w:r>
      <w:r w:rsidRPr="00E642CB">
        <w:rPr>
          <w:sz w:val="14"/>
        </w:rPr>
        <w:t xml:space="preserve">. This happens when </w:t>
      </w:r>
      <w:r w:rsidRPr="00E642CB">
        <w:rPr>
          <w:u w:val="single"/>
        </w:rPr>
        <w:t xml:space="preserve">space </w:t>
      </w:r>
      <w:r w:rsidRPr="00CB5887">
        <w:rPr>
          <w:highlight w:val="green"/>
          <w:u w:val="single"/>
        </w:rPr>
        <w:t xml:space="preserve">junk </w:t>
      </w:r>
      <w:proofErr w:type="gramStart"/>
      <w:r w:rsidRPr="00CB5887">
        <w:rPr>
          <w:highlight w:val="green"/>
          <w:u w:val="single"/>
        </w:rPr>
        <w:t>collide</w:t>
      </w:r>
      <w:proofErr w:type="gramEnd"/>
      <w:r w:rsidRPr="00CB5887">
        <w:rPr>
          <w:highlight w:val="green"/>
          <w:u w:val="single"/>
        </w:rPr>
        <w:t xml:space="preserve"> with each other</w:t>
      </w:r>
      <w:r w:rsidRPr="00E642CB">
        <w:rPr>
          <w:u w:val="single"/>
        </w:rPr>
        <w:t xml:space="preserve"> and fall apart</w:t>
      </w:r>
      <w:r w:rsidRPr="00E642CB">
        <w:rPr>
          <w:sz w:val="14"/>
        </w:rPr>
        <w:t xml:space="preserve">, </w:t>
      </w:r>
      <w:r w:rsidRPr="00E642CB">
        <w:rPr>
          <w:u w:val="single"/>
        </w:rPr>
        <w:t>their fragments going on to seeding more collisions</w:t>
      </w:r>
      <w:r w:rsidRPr="00E642CB">
        <w:rPr>
          <w:sz w:val="14"/>
        </w:rPr>
        <w:t xml:space="preserve">, </w:t>
      </w:r>
      <w:r w:rsidRPr="00CB5887">
        <w:rPr>
          <w:highlight w:val="green"/>
          <w:u w:val="single"/>
        </w:rPr>
        <w:t>generating more debris</w:t>
      </w:r>
      <w:r w:rsidRPr="00E642CB">
        <w:rPr>
          <w:sz w:val="14"/>
        </w:rPr>
        <w:t xml:space="preserve">, and restarting the cycle. On the other hand, </w:t>
      </w:r>
      <w:r w:rsidRPr="00CB5887">
        <w:rPr>
          <w:highlight w:val="green"/>
          <w:u w:val="single"/>
        </w:rPr>
        <w:t>space debris</w:t>
      </w:r>
      <w:r w:rsidRPr="00E642CB">
        <w:rPr>
          <w:u w:val="single"/>
        </w:rPr>
        <w:t xml:space="preserve"> in high altitude orbits</w:t>
      </w:r>
      <w:r w:rsidRPr="00E642CB">
        <w:rPr>
          <w:sz w:val="14"/>
        </w:rPr>
        <w:t xml:space="preserve"> (like GSO) </w:t>
      </w:r>
      <w:r w:rsidRPr="00CB5887">
        <w:rPr>
          <w:highlight w:val="green"/>
          <w:u w:val="single"/>
        </w:rPr>
        <w:t>don’t experience</w:t>
      </w:r>
      <w:r w:rsidRPr="00E642CB">
        <w:rPr>
          <w:sz w:val="14"/>
        </w:rPr>
        <w:t xml:space="preserve"> much </w:t>
      </w:r>
      <w:r w:rsidRPr="00CB5887">
        <w:rPr>
          <w:rStyle w:val="Emphasis"/>
        </w:rPr>
        <w:t xml:space="preserve">atmospheric </w:t>
      </w:r>
      <w:proofErr w:type="gramStart"/>
      <w:r w:rsidRPr="00CB5887">
        <w:rPr>
          <w:rStyle w:val="Emphasis"/>
          <w:highlight w:val="green"/>
        </w:rPr>
        <w:t>drag</w:t>
      </w:r>
      <w:r w:rsidRPr="00E642CB">
        <w:rPr>
          <w:sz w:val="14"/>
        </w:rPr>
        <w:t xml:space="preserve">, </w:t>
      </w:r>
      <w:r w:rsidRPr="00E642CB">
        <w:rPr>
          <w:u w:val="single"/>
        </w:rPr>
        <w:t>and</w:t>
      </w:r>
      <w:proofErr w:type="gramEnd"/>
      <w:r w:rsidRPr="00E642CB">
        <w:rPr>
          <w:u w:val="single"/>
        </w:rPr>
        <w:t xml:space="preserve"> will stay up there for centuries</w:t>
      </w:r>
      <w:r w:rsidRPr="00E642CB">
        <w:rPr>
          <w:sz w:val="14"/>
        </w:rPr>
        <w:t>.</w:t>
      </w:r>
      <w:r>
        <w:rPr>
          <w:sz w:val="14"/>
        </w:rPr>
        <w:t xml:space="preserve"> </w:t>
      </w:r>
      <w:r w:rsidRPr="00E642CB">
        <w:rPr>
          <w:sz w:val="14"/>
        </w:rPr>
        <w:t xml:space="preserve">From this you probably gathered that most of these debris are either abandoned satellites or their fragments. Even though these objects were originally launched by humans, </w:t>
      </w:r>
      <w:proofErr w:type="gramStart"/>
      <w:r w:rsidRPr="00E642CB">
        <w:rPr>
          <w:u w:val="single"/>
        </w:rPr>
        <w:t>cataloging</w:t>
      </w:r>
      <w:proofErr w:type="gramEnd"/>
      <w:r w:rsidRPr="00E642CB">
        <w:rPr>
          <w:u w:val="single"/>
        </w:rPr>
        <w:t xml:space="preserve"> and </w:t>
      </w:r>
      <w:r w:rsidRPr="00CB5887">
        <w:rPr>
          <w:highlight w:val="green"/>
          <w:u w:val="single"/>
        </w:rPr>
        <w:t>tracking</w:t>
      </w:r>
      <w:r w:rsidRPr="00E642CB">
        <w:rPr>
          <w:u w:val="single"/>
        </w:rPr>
        <w:t xml:space="preserve"> them </w:t>
      </w:r>
      <w:r w:rsidRPr="00CB5887">
        <w:rPr>
          <w:highlight w:val="green"/>
          <w:u w:val="single"/>
        </w:rPr>
        <w:t xml:space="preserve">are a </w:t>
      </w:r>
      <w:r w:rsidRPr="00CB5887">
        <w:rPr>
          <w:rStyle w:val="Emphasis"/>
          <w:highlight w:val="green"/>
        </w:rPr>
        <w:t>huge challenge</w:t>
      </w:r>
      <w:r w:rsidRPr="00CB5887">
        <w:rPr>
          <w:rStyle w:val="Emphasis"/>
        </w:rPr>
        <w:t>.</w:t>
      </w:r>
    </w:p>
    <w:p w14:paraId="79A999CD" w14:textId="77777777" w:rsidR="005F307B" w:rsidRPr="00E642CB" w:rsidRDefault="005F307B" w:rsidP="005F307B">
      <w:pPr>
        <w:rPr>
          <w:sz w:val="14"/>
        </w:rPr>
      </w:pPr>
      <w:r w:rsidRPr="00E642CB">
        <w:rPr>
          <w:sz w:val="14"/>
        </w:rPr>
        <w:t>What’s up there?</w:t>
      </w:r>
    </w:p>
    <w:p w14:paraId="7A7E413C" w14:textId="77777777" w:rsidR="005F307B" w:rsidRPr="00E642CB" w:rsidRDefault="005F307B" w:rsidP="005F307B">
      <w:pPr>
        <w:rPr>
          <w:sz w:val="14"/>
        </w:rPr>
      </w:pPr>
      <w:r w:rsidRPr="00E642CB">
        <w:rPr>
          <w:sz w:val="14"/>
        </w:rPr>
        <w:t xml:space="preserve">Since the first manmade satellite was launched in 1957, space agencies have been keeping track of bodies orbiting the Earth. By mass, 98% of those are satellites and rocket bodies, but </w:t>
      </w:r>
      <w:r w:rsidRPr="00CB5887">
        <w:rPr>
          <w:highlight w:val="green"/>
          <w:u w:val="single"/>
        </w:rPr>
        <w:t xml:space="preserve">we know </w:t>
      </w:r>
      <w:r w:rsidRPr="00CB5887">
        <w:rPr>
          <w:rStyle w:val="Emphasis"/>
          <w:highlight w:val="green"/>
        </w:rPr>
        <w:t>very little</w:t>
      </w:r>
      <w:r w:rsidRPr="00E642CB">
        <w:rPr>
          <w:u w:val="single"/>
        </w:rPr>
        <w:t xml:space="preserve"> about</w:t>
      </w:r>
      <w:r w:rsidRPr="00E642CB">
        <w:rPr>
          <w:sz w:val="14"/>
        </w:rPr>
        <w:t xml:space="preserve"> the remaining 2%, </w:t>
      </w:r>
      <w:r w:rsidRPr="00E642CB">
        <w:rPr>
          <w:u w:val="single"/>
        </w:rPr>
        <w:t xml:space="preserve">millions of small debris. These small </w:t>
      </w:r>
      <w:r w:rsidRPr="00CB5887">
        <w:rPr>
          <w:highlight w:val="green"/>
          <w:u w:val="single"/>
        </w:rPr>
        <w:t>debris elude</w:t>
      </w:r>
      <w:r w:rsidRPr="00E642CB">
        <w:rPr>
          <w:u w:val="single"/>
        </w:rPr>
        <w:t xml:space="preserve"> </w:t>
      </w:r>
      <w:r w:rsidRPr="00CB5887">
        <w:rPr>
          <w:highlight w:val="green"/>
          <w:u w:val="single"/>
        </w:rPr>
        <w:t>radars and</w:t>
      </w:r>
      <w:r w:rsidRPr="00E642CB">
        <w:rPr>
          <w:u w:val="single"/>
        </w:rPr>
        <w:t xml:space="preserve"> optical </w:t>
      </w:r>
      <w:r w:rsidRPr="00CB5887">
        <w:rPr>
          <w:highlight w:val="green"/>
          <w:u w:val="single"/>
        </w:rPr>
        <w:t>telescopes</w:t>
      </w:r>
      <w:r w:rsidRPr="00E642CB">
        <w:rPr>
          <w:u w:val="single"/>
        </w:rPr>
        <w:t xml:space="preserve"> used in ground-based surveys</w:t>
      </w:r>
      <w:r w:rsidRPr="00E642CB">
        <w:rPr>
          <w:sz w:val="14"/>
        </w:rPr>
        <w:t xml:space="preserve">, </w:t>
      </w:r>
      <w:r w:rsidRPr="00E642CB">
        <w:rPr>
          <w:u w:val="single"/>
        </w:rPr>
        <w:t xml:space="preserve">but they can still cause </w:t>
      </w:r>
      <w:r w:rsidRPr="00CB5887">
        <w:rPr>
          <w:rStyle w:val="Emphasis"/>
        </w:rPr>
        <w:t>mission-fatal damage to a satellite</w:t>
      </w:r>
      <w:r w:rsidRPr="00E642CB">
        <w:rPr>
          <w:sz w:val="14"/>
        </w:rPr>
        <w:t xml:space="preserve">. With limited data, </w:t>
      </w:r>
      <w:r w:rsidRPr="00CB5887">
        <w:rPr>
          <w:highlight w:val="green"/>
          <w:u w:val="single"/>
        </w:rPr>
        <w:t xml:space="preserve">NASA and ESA </w:t>
      </w:r>
      <w:r w:rsidRPr="00CB5887">
        <w:rPr>
          <w:rStyle w:val="Emphasis"/>
          <w:highlight w:val="green"/>
        </w:rPr>
        <w:t>cannot</w:t>
      </w:r>
      <w:r w:rsidRPr="00CB5887">
        <w:rPr>
          <w:rStyle w:val="Emphasis"/>
        </w:rPr>
        <w:t xml:space="preserve"> accurately </w:t>
      </w:r>
      <w:r w:rsidRPr="00CB5887">
        <w:rPr>
          <w:rStyle w:val="Emphasis"/>
          <w:highlight w:val="green"/>
        </w:rPr>
        <w:t>estimate the</w:t>
      </w:r>
      <w:r w:rsidRPr="00CB5887">
        <w:rPr>
          <w:highlight w:val="green"/>
          <w:u w:val="single"/>
        </w:rPr>
        <w:t xml:space="preserve"> </w:t>
      </w:r>
      <w:r w:rsidRPr="00CB5887">
        <w:rPr>
          <w:rStyle w:val="Emphasis"/>
          <w:highlight w:val="green"/>
        </w:rPr>
        <w:t>risk</w:t>
      </w:r>
      <w:r w:rsidRPr="00E642CB">
        <w:rPr>
          <w:u w:val="single"/>
        </w:rPr>
        <w:t xml:space="preserve"> from orbital debris. Their </w:t>
      </w:r>
      <w:r w:rsidRPr="00CB5887">
        <w:rPr>
          <w:highlight w:val="green"/>
          <w:u w:val="single"/>
        </w:rPr>
        <w:t>models don’t</w:t>
      </w:r>
      <w:r w:rsidRPr="00E642CB">
        <w:rPr>
          <w:u w:val="single"/>
        </w:rPr>
        <w:t xml:space="preserve"> even </w:t>
      </w:r>
      <w:r w:rsidRPr="00CB5887">
        <w:rPr>
          <w:highlight w:val="green"/>
          <w:u w:val="single"/>
        </w:rPr>
        <w:t>agree</w:t>
      </w:r>
      <w:r w:rsidRPr="00E642CB">
        <w:rPr>
          <w:u w:val="single"/>
        </w:rPr>
        <w:t xml:space="preserve"> on the number of expected debris </w:t>
      </w:r>
      <w:r w:rsidRPr="00CB5887">
        <w:rPr>
          <w:highlight w:val="green"/>
          <w:u w:val="single"/>
        </w:rPr>
        <w:t>because there is no</w:t>
      </w:r>
      <w:r w:rsidRPr="00E642CB">
        <w:rPr>
          <w:u w:val="single"/>
        </w:rPr>
        <w:t xml:space="preserve"> good </w:t>
      </w:r>
      <w:r w:rsidRPr="00CB5887">
        <w:rPr>
          <w:highlight w:val="green"/>
          <w:u w:val="single"/>
        </w:rPr>
        <w:t>observational constraint</w:t>
      </w:r>
      <w:r w:rsidRPr="00E642CB">
        <w:rPr>
          <w:sz w:val="14"/>
        </w:rPr>
        <w:t xml:space="preserve"> for very small fragments.</w:t>
      </w:r>
    </w:p>
    <w:p w14:paraId="58998D10" w14:textId="77777777" w:rsidR="005F307B" w:rsidRPr="00E642CB" w:rsidRDefault="005F307B" w:rsidP="005F307B">
      <w:pPr>
        <w:rPr>
          <w:sz w:val="14"/>
        </w:rPr>
      </w:pPr>
      <w:r w:rsidRPr="00E642CB">
        <w:rPr>
          <w:sz w:val="14"/>
        </w:rPr>
        <w:t>Fig. 2: Number of tracked objects in Low-Earth Orbit (LEO) and Geo-synchronous orbit (GSO). Modified from Fig.2 of the paper.</w:t>
      </w:r>
    </w:p>
    <w:p w14:paraId="15C578CE" w14:textId="77777777" w:rsidR="005F307B" w:rsidRPr="00E642CB" w:rsidRDefault="005F307B" w:rsidP="005F307B">
      <w:pPr>
        <w:rPr>
          <w:sz w:val="14"/>
        </w:rPr>
      </w:pPr>
      <w:r w:rsidRPr="00E642CB">
        <w:rPr>
          <w:sz w:val="14"/>
        </w:rPr>
        <w:t>Fig. 2 shows a breakdown of what we do know about objects in LEO and GSO. In LEO (left panel</w:t>
      </w:r>
      <w:proofErr w:type="gramStart"/>
      <w:r w:rsidRPr="00E642CB">
        <w:rPr>
          <w:sz w:val="14"/>
        </w:rPr>
        <w:t>) ,</w:t>
      </w:r>
      <w:proofErr w:type="gramEnd"/>
      <w:r w:rsidRPr="00E642CB">
        <w:rPr>
          <w:sz w:val="14"/>
        </w:rPr>
        <w:t xml:space="preserve"> the most numerous objects are debris. These come from </w:t>
      </w:r>
      <w:r w:rsidRPr="00CB5887">
        <w:rPr>
          <w:rStyle w:val="Emphasis"/>
          <w:highlight w:val="green"/>
        </w:rPr>
        <w:t>fragmentation</w:t>
      </w:r>
      <w:r w:rsidRPr="00CB5887">
        <w:rPr>
          <w:rStyle w:val="Emphasis"/>
        </w:rPr>
        <w:t xml:space="preserve"> events</w:t>
      </w:r>
      <w:r w:rsidRPr="00E642CB">
        <w:rPr>
          <w:sz w:val="14"/>
        </w:rPr>
        <w:t xml:space="preserve">, </w:t>
      </w:r>
      <w:r w:rsidRPr="00E642CB">
        <w:rPr>
          <w:u w:val="single"/>
        </w:rPr>
        <w:t>or “break-ups,”</w:t>
      </w:r>
      <w:r w:rsidRPr="00E642CB">
        <w:rPr>
          <w:sz w:val="14"/>
        </w:rPr>
        <w:t xml:space="preserve"> most commonly </w:t>
      </w:r>
      <w:r w:rsidRPr="00E642CB">
        <w:rPr>
          <w:u w:val="single"/>
        </w:rPr>
        <w:t xml:space="preserve">due to </w:t>
      </w:r>
      <w:r w:rsidRPr="00CB5887">
        <w:rPr>
          <w:rStyle w:val="Emphasis"/>
        </w:rPr>
        <w:t>propulsion-related subsystems exploding</w:t>
      </w:r>
      <w:r w:rsidRPr="00E642CB">
        <w:rPr>
          <w:sz w:val="14"/>
        </w:rPr>
        <w:t xml:space="preserve">. In other words, </w:t>
      </w:r>
      <w:r w:rsidRPr="00E642CB">
        <w:rPr>
          <w:u w:val="single"/>
        </w:rPr>
        <w:t>when leftover fuel gets heated up in space</w:t>
      </w:r>
      <w:r w:rsidRPr="00E642CB">
        <w:rPr>
          <w:sz w:val="14"/>
        </w:rPr>
        <w:t xml:space="preserve">, </w:t>
      </w:r>
      <w:r w:rsidRPr="00E642CB">
        <w:rPr>
          <w:u w:val="single"/>
        </w:rPr>
        <w:t xml:space="preserve">it can </w:t>
      </w:r>
      <w:r w:rsidRPr="00CB5887">
        <w:rPr>
          <w:highlight w:val="green"/>
          <w:u w:val="single"/>
        </w:rPr>
        <w:t>blow</w:t>
      </w:r>
      <w:r w:rsidRPr="00E642CB">
        <w:rPr>
          <w:u w:val="single"/>
        </w:rPr>
        <w:t xml:space="preserve"> the </w:t>
      </w:r>
      <w:r w:rsidRPr="00CB5887">
        <w:rPr>
          <w:highlight w:val="green"/>
          <w:u w:val="single"/>
        </w:rPr>
        <w:t>satellite to pieces</w:t>
      </w:r>
      <w:r w:rsidRPr="00E642CB">
        <w:rPr>
          <w:sz w:val="14"/>
        </w:rPr>
        <w:t xml:space="preserve">. Other sources of debris include intentional anti-satellite tests (in which countries develop technology to destroy each other’s satellites) and a small number of accidental satellite collisions. In GSO (right panel), </w:t>
      </w:r>
      <w:proofErr w:type="gramStart"/>
      <w:r w:rsidRPr="00E642CB">
        <w:rPr>
          <w:u w:val="single"/>
        </w:rPr>
        <w:t>a large number of</w:t>
      </w:r>
      <w:proofErr w:type="gramEnd"/>
      <w:r w:rsidRPr="00E642CB">
        <w:rPr>
          <w:u w:val="single"/>
        </w:rPr>
        <w:t xml:space="preserve"> </w:t>
      </w:r>
      <w:r w:rsidRPr="00CB5887">
        <w:rPr>
          <w:highlight w:val="green"/>
          <w:u w:val="single"/>
        </w:rPr>
        <w:t xml:space="preserve">objects </w:t>
      </w:r>
      <w:r w:rsidRPr="00DB2E23">
        <w:rPr>
          <w:u w:val="single"/>
        </w:rPr>
        <w:t xml:space="preserve">are </w:t>
      </w:r>
      <w:r w:rsidRPr="00CB5887">
        <w:rPr>
          <w:highlight w:val="green"/>
          <w:u w:val="single"/>
        </w:rPr>
        <w:t>“unknown” because GSO is</w:t>
      </w:r>
      <w:r w:rsidRPr="00E642CB">
        <w:rPr>
          <w:u w:val="single"/>
        </w:rPr>
        <w:t xml:space="preserve"> </w:t>
      </w:r>
      <w:r w:rsidRPr="00CB5887">
        <w:rPr>
          <w:rStyle w:val="Emphasis"/>
        </w:rPr>
        <w:t xml:space="preserve">significantly </w:t>
      </w:r>
      <w:r w:rsidRPr="00CB5887">
        <w:rPr>
          <w:rStyle w:val="Emphasis"/>
          <w:highlight w:val="green"/>
        </w:rPr>
        <w:t>far</w:t>
      </w:r>
      <w:r w:rsidRPr="00DB2E23">
        <w:rPr>
          <w:rStyle w:val="Emphasis"/>
        </w:rPr>
        <w:t xml:space="preserve">ther </w:t>
      </w:r>
      <w:r w:rsidRPr="00CB5887">
        <w:rPr>
          <w:rStyle w:val="Emphasis"/>
          <w:highlight w:val="green"/>
        </w:rPr>
        <w:t>away</w:t>
      </w:r>
      <w:r w:rsidRPr="00E642CB">
        <w:rPr>
          <w:u w:val="single"/>
        </w:rPr>
        <w:t xml:space="preserve"> from Earth</w:t>
      </w:r>
      <w:r w:rsidRPr="00E642CB">
        <w:rPr>
          <w:sz w:val="14"/>
        </w:rPr>
        <w:t xml:space="preserve"> and has historically received less attention.</w:t>
      </w:r>
      <w:r>
        <w:rPr>
          <w:sz w:val="14"/>
        </w:rPr>
        <w:t xml:space="preserve"> </w:t>
      </w:r>
      <w:r w:rsidRPr="00E642CB">
        <w:rPr>
          <w:sz w:val="14"/>
        </w:rPr>
        <w:t>To quote Dr. Blake, the author of today’s paper, “monitoring the mess of near-Earth space cannot solve the problem entirely, especially while the bulk of the dangerous debris population remains invisible and uncatalogued.” Now that I’ve alerted you to the grave danger we face, how do we make sure that future humanity can still go to space?</w:t>
      </w:r>
    </w:p>
    <w:p w14:paraId="53B83015" w14:textId="77777777" w:rsidR="005F307B" w:rsidRPr="00E642CB" w:rsidRDefault="005F307B" w:rsidP="005F307B">
      <w:pPr>
        <w:rPr>
          <w:sz w:val="14"/>
        </w:rPr>
      </w:pPr>
      <w:r w:rsidRPr="00E642CB">
        <w:rPr>
          <w:sz w:val="14"/>
        </w:rPr>
        <w:t>What can be done?</w:t>
      </w:r>
    </w:p>
    <w:p w14:paraId="5C1966C6" w14:textId="77777777" w:rsidR="005F307B" w:rsidRPr="00CB5887" w:rsidRDefault="005F307B" w:rsidP="005F307B">
      <w:pPr>
        <w:rPr>
          <w:rStyle w:val="Emphasis"/>
        </w:rPr>
      </w:pPr>
      <w:r w:rsidRPr="00E642CB">
        <w:rPr>
          <w:sz w:val="14"/>
        </w:rPr>
        <w:t xml:space="preserve">Like any environmental problem, </w:t>
      </w:r>
      <w:r w:rsidRPr="00E642CB">
        <w:rPr>
          <w:u w:val="single"/>
        </w:rPr>
        <w:t xml:space="preserve">the </w:t>
      </w:r>
      <w:r w:rsidRPr="00CB5887">
        <w:rPr>
          <w:highlight w:val="green"/>
          <w:u w:val="single"/>
        </w:rPr>
        <w:t xml:space="preserve">best solution is </w:t>
      </w:r>
      <w:r w:rsidRPr="00CB5887">
        <w:rPr>
          <w:rStyle w:val="Emphasis"/>
          <w:highlight w:val="green"/>
        </w:rPr>
        <w:t>prevention</w:t>
      </w:r>
      <w:r w:rsidRPr="00E642CB">
        <w:rPr>
          <w:sz w:val="14"/>
        </w:rPr>
        <w:t>. To prevent leftover fuel from exploding, satellite operators are now advised to “passivate” the spacecraft at the end of the mission. That means dumping out residual fuel and discharging batteries while they still control the spacecraft. The other safe disposal measures after the mission ends are to have the satellite re-enter the atmosphere or move into unused high-altitude orbits.</w:t>
      </w:r>
      <w:r>
        <w:rPr>
          <w:sz w:val="14"/>
        </w:rPr>
        <w:t xml:space="preserve"> </w:t>
      </w:r>
      <w:r w:rsidRPr="00E642CB">
        <w:rPr>
          <w:sz w:val="14"/>
        </w:rPr>
        <w:t xml:space="preserve">Even though these </w:t>
      </w:r>
      <w:r w:rsidRPr="00CB5887">
        <w:rPr>
          <w:u w:val="single"/>
        </w:rPr>
        <w:t>prevention</w:t>
      </w:r>
      <w:r w:rsidRPr="00E642CB">
        <w:rPr>
          <w:u w:val="single"/>
        </w:rPr>
        <w:t xml:space="preserve"> measures are</w:t>
      </w:r>
      <w:r w:rsidRPr="00E642CB">
        <w:rPr>
          <w:sz w:val="14"/>
        </w:rPr>
        <w:t xml:space="preserve"> the best way forward, they are </w:t>
      </w:r>
      <w:r w:rsidRPr="00E642CB">
        <w:rPr>
          <w:u w:val="single"/>
        </w:rPr>
        <w:t xml:space="preserve">(un)surprisingly </w:t>
      </w:r>
      <w:r w:rsidRPr="00CB5887">
        <w:rPr>
          <w:rStyle w:val="Emphasis"/>
        </w:rPr>
        <w:t>hard to enforce</w:t>
      </w:r>
      <w:r w:rsidRPr="00E642CB">
        <w:rPr>
          <w:sz w:val="14"/>
        </w:rPr>
        <w:t xml:space="preserve">. The authors </w:t>
      </w:r>
      <w:proofErr w:type="gramStart"/>
      <w:r w:rsidRPr="00E642CB">
        <w:rPr>
          <w:sz w:val="14"/>
        </w:rPr>
        <w:t>says</w:t>
      </w:r>
      <w:proofErr w:type="gramEnd"/>
      <w:r w:rsidRPr="00E642CB">
        <w:rPr>
          <w:sz w:val="14"/>
        </w:rPr>
        <w:t xml:space="preserve">, “despite an apparent consensus that [anti-satellite weapon] tests represent irresponsible and reckless </w:t>
      </w:r>
      <w:proofErr w:type="spellStart"/>
      <w:r w:rsidRPr="00E642CB">
        <w:rPr>
          <w:sz w:val="14"/>
        </w:rPr>
        <w:t>behaviour</w:t>
      </w:r>
      <w:proofErr w:type="spellEnd"/>
      <w:r w:rsidRPr="00E642CB">
        <w:rPr>
          <w:sz w:val="14"/>
        </w:rPr>
        <w:t xml:space="preserve">, </w:t>
      </w:r>
      <w:r w:rsidRPr="00E642CB">
        <w:rPr>
          <w:u w:val="single"/>
        </w:rPr>
        <w:t xml:space="preserve">legally </w:t>
      </w:r>
      <w:r w:rsidRPr="00CB5887">
        <w:rPr>
          <w:highlight w:val="green"/>
          <w:u w:val="single"/>
        </w:rPr>
        <w:t>binding</w:t>
      </w:r>
      <w:r w:rsidRPr="00E642CB">
        <w:rPr>
          <w:u w:val="single"/>
        </w:rPr>
        <w:t xml:space="preserve"> and internationally </w:t>
      </w:r>
      <w:proofErr w:type="spellStart"/>
      <w:r w:rsidRPr="00E642CB">
        <w:rPr>
          <w:u w:val="single"/>
        </w:rPr>
        <w:t>recognised</w:t>
      </w:r>
      <w:proofErr w:type="spellEnd"/>
      <w:r w:rsidRPr="00E642CB">
        <w:rPr>
          <w:u w:val="single"/>
        </w:rPr>
        <w:t xml:space="preserve"> </w:t>
      </w:r>
      <w:r w:rsidRPr="00CB5887">
        <w:rPr>
          <w:highlight w:val="green"/>
          <w:u w:val="single"/>
        </w:rPr>
        <w:t xml:space="preserve">regulations are </w:t>
      </w:r>
      <w:r w:rsidRPr="00CB5887">
        <w:rPr>
          <w:rStyle w:val="Emphasis"/>
        </w:rPr>
        <w:t xml:space="preserve">still </w:t>
      </w:r>
      <w:r w:rsidRPr="00CB5887">
        <w:rPr>
          <w:rStyle w:val="Emphasis"/>
          <w:highlight w:val="green"/>
        </w:rPr>
        <w:t>lacking</w:t>
      </w:r>
      <w:r w:rsidRPr="00E642CB">
        <w:rPr>
          <w:sz w:val="14"/>
        </w:rPr>
        <w:t xml:space="preserve">.” The level of adherence to the above safety guidelines </w:t>
      </w:r>
      <w:proofErr w:type="gramStart"/>
      <w:r w:rsidRPr="00E642CB">
        <w:rPr>
          <w:sz w:val="14"/>
        </w:rPr>
        <w:t>remain</w:t>
      </w:r>
      <w:proofErr w:type="gramEnd"/>
      <w:r w:rsidRPr="00E642CB">
        <w:rPr>
          <w:sz w:val="14"/>
        </w:rPr>
        <w:t xml:space="preserve"> concerningly low.</w:t>
      </w:r>
      <w:r>
        <w:rPr>
          <w:sz w:val="14"/>
        </w:rPr>
        <w:t xml:space="preserve"> </w:t>
      </w:r>
      <w:r w:rsidRPr="00E642CB">
        <w:rPr>
          <w:sz w:val="14"/>
        </w:rPr>
        <w:t xml:space="preserve">Given that </w:t>
      </w:r>
      <w:r w:rsidRPr="00E642CB">
        <w:rPr>
          <w:u w:val="single"/>
        </w:rPr>
        <w:t xml:space="preserve">prevention is a “legal quagmire,” we can also try </w:t>
      </w:r>
      <w:r w:rsidRPr="00CB5887">
        <w:rPr>
          <w:highlight w:val="green"/>
          <w:u w:val="single"/>
        </w:rPr>
        <w:t>to remove debris</w:t>
      </w:r>
      <w:r w:rsidRPr="00E642CB">
        <w:rPr>
          <w:sz w:val="14"/>
        </w:rPr>
        <w:t xml:space="preserve"> that is already up there. Everything from harpoons to nets and tentacles have been used to collect orbital debris, </w:t>
      </w:r>
      <w:r w:rsidRPr="00E642CB">
        <w:rPr>
          <w:u w:val="single"/>
        </w:rPr>
        <w:t xml:space="preserve">but </w:t>
      </w:r>
      <w:r w:rsidRPr="00CB5887">
        <w:rPr>
          <w:highlight w:val="green"/>
          <w:u w:val="single"/>
        </w:rPr>
        <w:t>there’s no one-size-fits-all</w:t>
      </w:r>
      <w:r w:rsidRPr="00E642CB">
        <w:rPr>
          <w:u w:val="single"/>
        </w:rPr>
        <w:t xml:space="preserve"> solution. Imagine how </w:t>
      </w:r>
      <w:r w:rsidRPr="00CB5887">
        <w:rPr>
          <w:highlight w:val="green"/>
          <w:u w:val="single"/>
        </w:rPr>
        <w:t>hard</w:t>
      </w:r>
      <w:r w:rsidRPr="00E642CB">
        <w:rPr>
          <w:u w:val="single"/>
        </w:rPr>
        <w:t xml:space="preserve"> it is </w:t>
      </w:r>
      <w:r w:rsidRPr="00CB5887">
        <w:rPr>
          <w:highlight w:val="green"/>
          <w:u w:val="single"/>
        </w:rPr>
        <w:t>to capture metal shards</w:t>
      </w:r>
      <w:r w:rsidRPr="00E642CB">
        <w:rPr>
          <w:u w:val="single"/>
        </w:rPr>
        <w:t xml:space="preserve"> tumbling </w:t>
      </w:r>
      <w:r w:rsidRPr="00CB5887">
        <w:rPr>
          <w:highlight w:val="green"/>
          <w:u w:val="single"/>
        </w:rPr>
        <w:t xml:space="preserve">at high speed </w:t>
      </w:r>
      <w:r w:rsidRPr="00CB5887">
        <w:rPr>
          <w:rStyle w:val="Emphasis"/>
          <w:highlight w:val="green"/>
        </w:rPr>
        <w:t>without creating</w:t>
      </w:r>
      <w:r w:rsidRPr="00CB5887">
        <w:rPr>
          <w:rStyle w:val="Emphasis"/>
        </w:rPr>
        <w:t xml:space="preserve"> more </w:t>
      </w:r>
      <w:r w:rsidRPr="00CB5887">
        <w:rPr>
          <w:rStyle w:val="Emphasis"/>
          <w:highlight w:val="green"/>
        </w:rPr>
        <w:t>debris</w:t>
      </w:r>
      <w:r w:rsidRPr="00CB5887">
        <w:rPr>
          <w:rStyle w:val="Emphasis"/>
        </w:rPr>
        <w:t>.</w:t>
      </w:r>
    </w:p>
    <w:p w14:paraId="5588AF44" w14:textId="77777777" w:rsidR="005F307B" w:rsidRPr="00E642CB" w:rsidRDefault="005F307B" w:rsidP="005F307B">
      <w:pPr>
        <w:rPr>
          <w:sz w:val="14"/>
        </w:rPr>
      </w:pPr>
      <w:r w:rsidRPr="00E642CB">
        <w:rPr>
          <w:sz w:val="14"/>
        </w:rPr>
        <w:lastRenderedPageBreak/>
        <w:t>Looking towards the future</w:t>
      </w:r>
    </w:p>
    <w:p w14:paraId="77B8AEC6" w14:textId="77777777" w:rsidR="005F307B" w:rsidRDefault="005F307B" w:rsidP="005F307B">
      <w:pPr>
        <w:rPr>
          <w:sz w:val="14"/>
        </w:rPr>
      </w:pPr>
      <w:r w:rsidRPr="00E642CB">
        <w:rPr>
          <w:sz w:val="14"/>
        </w:rPr>
        <w:t>Small satellites have flourished in recent years as LEO satellite constellations proved commercially lucrative. These satellites are not only a problem for astronomers but also a huge issue for the existing surveillance infrastructure. Dr. Blake says, “the problem is one that affects all operators in space, truly global in nature… [and] warrants a cross-sector, cross-disciplinary approach.” As astronomers, we can help society keep a watchful eye and ensure that the future of space flight is sustainable. If you want to learn more about space sustainability, Dr. Blake recommends the GNOSIS project.</w:t>
      </w:r>
    </w:p>
    <w:p w14:paraId="0315D16D" w14:textId="77777777" w:rsidR="005F307B" w:rsidRDefault="005F307B" w:rsidP="005F307B"/>
    <w:p w14:paraId="771000DC" w14:textId="77777777" w:rsidR="005F307B" w:rsidRDefault="005F307B" w:rsidP="005F307B">
      <w:pPr>
        <w:pStyle w:val="Heading4"/>
        <w:jc w:val="both"/>
      </w:pPr>
      <w:r>
        <w:t xml:space="preserve">Fragmentation leads to </w:t>
      </w:r>
      <w:r w:rsidRPr="0039480E">
        <w:rPr>
          <w:u w:val="single"/>
        </w:rPr>
        <w:t>speedy debris</w:t>
      </w:r>
      <w:r>
        <w:t xml:space="preserve"> – that’s </w:t>
      </w:r>
      <w:r w:rsidRPr="0039480E">
        <w:rPr>
          <w:u w:val="single"/>
        </w:rPr>
        <w:t>laws of physics</w:t>
      </w:r>
      <w:r>
        <w:t>.</w:t>
      </w:r>
    </w:p>
    <w:p w14:paraId="3BFDF5F4" w14:textId="77777777" w:rsidR="005F307B" w:rsidRPr="0039480E" w:rsidRDefault="005F307B" w:rsidP="005F307B">
      <w:r w:rsidRPr="0039480E">
        <w:rPr>
          <w:rStyle w:val="Style13ptBold"/>
        </w:rPr>
        <w:t>Aerospace.org n.d.</w:t>
      </w:r>
      <w:r>
        <w:t xml:space="preserve"> [</w:t>
      </w:r>
      <w:r w:rsidRPr="0039480E">
        <w:t>As an independent, nonprofit corporation operating the only FFRDC for the space enterprise, The Aerospace Corporation performs objective technical analyses and assessments for a variety of government, civil, and commercial customers.</w:t>
      </w:r>
      <w:r>
        <w:t xml:space="preserve"> “</w:t>
      </w:r>
      <w:r w:rsidRPr="0039480E">
        <w:t>SPACE DEBRIS 101</w:t>
      </w:r>
      <w:r>
        <w:t xml:space="preserve">.” AEROSPACE. </w:t>
      </w:r>
      <w:hyperlink r:id="rId13" w:history="1">
        <w:r w:rsidRPr="00EE4324">
          <w:rPr>
            <w:rStyle w:val="Hyperlink"/>
          </w:rPr>
          <w:t>https://aerospace.org/article/space-debris-101</w:t>
        </w:r>
      </w:hyperlink>
      <w:r>
        <w:t>] Justin</w:t>
      </w:r>
    </w:p>
    <w:p w14:paraId="18D17021" w14:textId="77777777" w:rsidR="005F307B" w:rsidRPr="0039480E" w:rsidRDefault="005F307B" w:rsidP="005F307B">
      <w:pPr>
        <w:rPr>
          <w:sz w:val="14"/>
        </w:rPr>
      </w:pPr>
      <w:r w:rsidRPr="0039480E">
        <w:rPr>
          <w:sz w:val="14"/>
        </w:rPr>
        <w:t>Can you see space debris coming at you?</w:t>
      </w:r>
    </w:p>
    <w:p w14:paraId="35C75757" w14:textId="77777777" w:rsidR="005F307B" w:rsidRPr="0039480E" w:rsidRDefault="005F307B" w:rsidP="005F307B">
      <w:pPr>
        <w:rPr>
          <w:sz w:val="14"/>
        </w:rPr>
      </w:pPr>
      <w:r w:rsidRPr="0039480E">
        <w:rPr>
          <w:sz w:val="14"/>
        </w:rPr>
        <w:t xml:space="preserve">It is very unlikely that you would see space debris.  Relative to a person in orbit, </w:t>
      </w:r>
      <w:r w:rsidRPr="0039480E">
        <w:rPr>
          <w:highlight w:val="green"/>
          <w:u w:val="single"/>
        </w:rPr>
        <w:t>space debris</w:t>
      </w:r>
      <w:r w:rsidRPr="00242935">
        <w:rPr>
          <w:u w:val="single"/>
        </w:rPr>
        <w:t xml:space="preserve"> is </w:t>
      </w:r>
      <w:r w:rsidRPr="0039480E">
        <w:rPr>
          <w:highlight w:val="green"/>
          <w:u w:val="single"/>
        </w:rPr>
        <w:t>mov</w:t>
      </w:r>
      <w:r w:rsidRPr="00242935">
        <w:rPr>
          <w:u w:val="single"/>
        </w:rPr>
        <w:t xml:space="preserve">ing about </w:t>
      </w:r>
      <w:r w:rsidRPr="0039480E">
        <w:rPr>
          <w:rStyle w:val="Emphasis"/>
          <w:highlight w:val="green"/>
        </w:rPr>
        <w:t>ten times faster than a bullet</w:t>
      </w:r>
      <w:r w:rsidRPr="0039480E">
        <w:rPr>
          <w:sz w:val="14"/>
        </w:rPr>
        <w:t xml:space="preserve">, and </w:t>
      </w:r>
      <w:proofErr w:type="gramStart"/>
      <w:r w:rsidRPr="0039480E">
        <w:rPr>
          <w:sz w:val="14"/>
        </w:rPr>
        <w:t>the vast majority of</w:t>
      </w:r>
      <w:proofErr w:type="gramEnd"/>
      <w:r w:rsidRPr="0039480E">
        <w:rPr>
          <w:sz w:val="14"/>
        </w:rPr>
        <w:t xml:space="preserve"> debris is as small as or smaller than a bullet. No one can see a bullet coming, let alone an object moving ten times faster.</w:t>
      </w:r>
    </w:p>
    <w:p w14:paraId="3B6E64AB" w14:textId="77777777" w:rsidR="005F307B" w:rsidRPr="0039480E" w:rsidRDefault="005F307B" w:rsidP="005F307B">
      <w:pPr>
        <w:rPr>
          <w:sz w:val="14"/>
        </w:rPr>
      </w:pPr>
      <w:r w:rsidRPr="0039480E">
        <w:rPr>
          <w:sz w:val="14"/>
        </w:rPr>
        <w:t>What is an on-orbit collision like?</w:t>
      </w:r>
    </w:p>
    <w:p w14:paraId="1518D994" w14:textId="77777777" w:rsidR="005F307B" w:rsidRPr="0039480E" w:rsidRDefault="005F307B" w:rsidP="005F307B">
      <w:pPr>
        <w:rPr>
          <w:sz w:val="14"/>
        </w:rPr>
      </w:pPr>
      <w:r w:rsidRPr="0039480E">
        <w:rPr>
          <w:sz w:val="14"/>
        </w:rPr>
        <w:t xml:space="preserve">It looks more like an explosion of each object, as if they passed through each other and exploded on the other side.  </w:t>
      </w:r>
      <w:r w:rsidRPr="00242935">
        <w:rPr>
          <w:u w:val="single"/>
        </w:rPr>
        <w:t xml:space="preserve">A </w:t>
      </w:r>
      <w:r w:rsidRPr="0039480E">
        <w:rPr>
          <w:highlight w:val="green"/>
          <w:u w:val="single"/>
        </w:rPr>
        <w:t xml:space="preserve">hyper-velocity </w:t>
      </w:r>
      <w:r w:rsidRPr="0039480E">
        <w:rPr>
          <w:rStyle w:val="Emphasis"/>
          <w:highlight w:val="green"/>
        </w:rPr>
        <w:t>collision</w:t>
      </w:r>
      <w:r w:rsidRPr="0039480E">
        <w:rPr>
          <w:sz w:val="14"/>
        </w:rPr>
        <w:t xml:space="preserve"> like those </w:t>
      </w:r>
      <w:r w:rsidRPr="00242935">
        <w:rPr>
          <w:u w:val="single"/>
        </w:rPr>
        <w:t xml:space="preserve">at orbital speed </w:t>
      </w:r>
      <w:r w:rsidRPr="0039480E">
        <w:rPr>
          <w:rStyle w:val="Emphasis"/>
        </w:rPr>
        <w:t>doesn’t behave</w:t>
      </w:r>
      <w:r w:rsidRPr="00242935">
        <w:rPr>
          <w:u w:val="single"/>
        </w:rPr>
        <w:t xml:space="preserve"> like collisions that we are used to seeing</w:t>
      </w:r>
      <w:r w:rsidRPr="0039480E">
        <w:rPr>
          <w:sz w:val="14"/>
        </w:rPr>
        <w:t xml:space="preserve">. The </w:t>
      </w:r>
      <w:r w:rsidRPr="00242935">
        <w:rPr>
          <w:u w:val="single"/>
        </w:rPr>
        <w:t>objects</w:t>
      </w:r>
      <w:r w:rsidRPr="0039480E">
        <w:rPr>
          <w:sz w:val="14"/>
        </w:rPr>
        <w:t xml:space="preserve"> are </w:t>
      </w:r>
      <w:r w:rsidRPr="00242935">
        <w:rPr>
          <w:u w:val="single"/>
        </w:rPr>
        <w:t>moving so fast</w:t>
      </w:r>
      <w:r w:rsidRPr="0039480E">
        <w:rPr>
          <w:sz w:val="14"/>
        </w:rPr>
        <w:t xml:space="preserve"> that </w:t>
      </w:r>
      <w:r w:rsidRPr="00242935">
        <w:rPr>
          <w:u w:val="single"/>
        </w:rPr>
        <w:t xml:space="preserve">they </w:t>
      </w:r>
      <w:r w:rsidRPr="0039480E">
        <w:rPr>
          <w:highlight w:val="green"/>
          <w:u w:val="single"/>
        </w:rPr>
        <w:t xml:space="preserve">travel through each other </w:t>
      </w:r>
      <w:r w:rsidRPr="0039480E">
        <w:rPr>
          <w:rStyle w:val="Emphasis"/>
          <w:highlight w:val="green"/>
        </w:rPr>
        <w:t>faster than</w:t>
      </w:r>
      <w:r w:rsidRPr="0039480E">
        <w:rPr>
          <w:rStyle w:val="Emphasis"/>
        </w:rPr>
        <w:t xml:space="preserve"> the </w:t>
      </w:r>
      <w:r w:rsidRPr="0039480E">
        <w:rPr>
          <w:rStyle w:val="Emphasis"/>
          <w:highlight w:val="green"/>
        </w:rPr>
        <w:t>shock</w:t>
      </w:r>
      <w:r w:rsidRPr="0039480E">
        <w:rPr>
          <w:highlight w:val="green"/>
          <w:u w:val="single"/>
        </w:rPr>
        <w:t xml:space="preserve"> </w:t>
      </w:r>
      <w:r w:rsidRPr="0039480E">
        <w:rPr>
          <w:rStyle w:val="Emphasis"/>
          <w:highlight w:val="green"/>
        </w:rPr>
        <w:t>waves</w:t>
      </w:r>
      <w:r w:rsidRPr="0039480E">
        <w:rPr>
          <w:sz w:val="14"/>
        </w:rPr>
        <w:t xml:space="preserve"> can </w:t>
      </w:r>
      <w:r w:rsidRPr="0039480E">
        <w:rPr>
          <w:rStyle w:val="Emphasis"/>
        </w:rPr>
        <w:t>travel</w:t>
      </w:r>
      <w:r w:rsidRPr="0039480E">
        <w:rPr>
          <w:sz w:val="14"/>
        </w:rPr>
        <w:t xml:space="preserve">. The shock waves in the structures of each object then shatter them into fragments of varying sizes and, in the process, </w:t>
      </w:r>
      <w:r w:rsidRPr="0039480E">
        <w:rPr>
          <w:highlight w:val="green"/>
          <w:u w:val="single"/>
        </w:rPr>
        <w:t xml:space="preserve">give each fragment a </w:t>
      </w:r>
      <w:r w:rsidRPr="0039480E">
        <w:rPr>
          <w:rStyle w:val="Emphasis"/>
          <w:highlight w:val="green"/>
        </w:rPr>
        <w:t>boost</w:t>
      </w:r>
      <w:r w:rsidRPr="00242935">
        <w:rPr>
          <w:u w:val="single"/>
        </w:rPr>
        <w:t xml:space="preserve"> in a different direction</w:t>
      </w:r>
      <w:r w:rsidRPr="0039480E">
        <w:rPr>
          <w:sz w:val="14"/>
        </w:rPr>
        <w:t xml:space="preserve">. Each one of these fragments is then in a different orbit than the original object and </w:t>
      </w:r>
      <w:r w:rsidRPr="00242935">
        <w:rPr>
          <w:u w:val="single"/>
        </w:rPr>
        <w:t>will move</w:t>
      </w:r>
      <w:r w:rsidRPr="0039480E">
        <w:rPr>
          <w:sz w:val="14"/>
        </w:rPr>
        <w:t xml:space="preserve"> away </w:t>
      </w:r>
      <w:r w:rsidRPr="0039480E">
        <w:rPr>
          <w:highlight w:val="green"/>
          <w:u w:val="single"/>
        </w:rPr>
        <w:t>according to</w:t>
      </w:r>
      <w:r w:rsidRPr="00242935">
        <w:rPr>
          <w:u w:val="single"/>
        </w:rPr>
        <w:t xml:space="preserve"> the </w:t>
      </w:r>
      <w:r w:rsidRPr="0039480E">
        <w:rPr>
          <w:rStyle w:val="Emphasis"/>
          <w:highlight w:val="green"/>
        </w:rPr>
        <w:t>laws of orbital motion</w:t>
      </w:r>
      <w:r w:rsidRPr="0039480E">
        <w:rPr>
          <w:sz w:val="14"/>
        </w:rPr>
        <w:t>. With thousands of fragments, each moving in slightly different directions, it looks a lot like an explosion.</w:t>
      </w:r>
    </w:p>
    <w:p w14:paraId="755FB3FE" w14:textId="77777777" w:rsidR="005F307B" w:rsidRPr="0039480E" w:rsidRDefault="005F307B" w:rsidP="005F307B">
      <w:pPr>
        <w:rPr>
          <w:sz w:val="14"/>
        </w:rPr>
      </w:pPr>
      <w:r w:rsidRPr="0039480E">
        <w:rPr>
          <w:sz w:val="14"/>
        </w:rPr>
        <w:t>Do breakups look like the movies?</w:t>
      </w:r>
    </w:p>
    <w:p w14:paraId="7388FE12" w14:textId="77777777" w:rsidR="005F307B" w:rsidRPr="0039480E" w:rsidRDefault="005F307B" w:rsidP="005F307B">
      <w:pPr>
        <w:rPr>
          <w:sz w:val="14"/>
        </w:rPr>
      </w:pPr>
      <w:r w:rsidRPr="0039480E">
        <w:rPr>
          <w:sz w:val="14"/>
        </w:rPr>
        <w:t xml:space="preserve">For dramatic purposes, movies, TV, and commercials tend to show space breakups at a much slower speed than they would happen at in real life. A breakup in space, especially </w:t>
      </w:r>
      <w:r w:rsidRPr="00242935">
        <w:rPr>
          <w:u w:val="single"/>
        </w:rPr>
        <w:t xml:space="preserve">a </w:t>
      </w:r>
      <w:r w:rsidRPr="0039480E">
        <w:rPr>
          <w:highlight w:val="green"/>
          <w:u w:val="single"/>
        </w:rPr>
        <w:t>collision</w:t>
      </w:r>
      <w:r w:rsidRPr="0039480E">
        <w:rPr>
          <w:sz w:val="14"/>
        </w:rPr>
        <w:t xml:space="preserve">, can </w:t>
      </w:r>
      <w:r w:rsidRPr="0039480E">
        <w:rPr>
          <w:highlight w:val="green"/>
          <w:u w:val="single"/>
        </w:rPr>
        <w:t xml:space="preserve">involve a </w:t>
      </w:r>
      <w:r w:rsidRPr="0039480E">
        <w:rPr>
          <w:rStyle w:val="Emphasis"/>
          <w:highlight w:val="green"/>
        </w:rPr>
        <w:t>lot of energy</w:t>
      </w:r>
      <w:r w:rsidRPr="00242935">
        <w:rPr>
          <w:u w:val="single"/>
        </w:rPr>
        <w:t xml:space="preserve">, and the </w:t>
      </w:r>
      <w:r w:rsidRPr="0039480E">
        <w:rPr>
          <w:highlight w:val="green"/>
          <w:u w:val="single"/>
        </w:rPr>
        <w:t>pieces are flung</w:t>
      </w:r>
      <w:r w:rsidRPr="0039480E">
        <w:rPr>
          <w:sz w:val="14"/>
        </w:rPr>
        <w:t xml:space="preserve"> away </w:t>
      </w:r>
      <w:r w:rsidRPr="0039480E">
        <w:rPr>
          <w:highlight w:val="green"/>
          <w:u w:val="single"/>
        </w:rPr>
        <w:t xml:space="preserve">at </w:t>
      </w:r>
      <w:r w:rsidRPr="0039480E">
        <w:rPr>
          <w:rStyle w:val="Emphasis"/>
          <w:highlight w:val="green"/>
        </w:rPr>
        <w:t>extremely high speeds</w:t>
      </w:r>
      <w:r w:rsidRPr="0039480E">
        <w:rPr>
          <w:rStyle w:val="Emphasis"/>
        </w:rPr>
        <w:t>.</w:t>
      </w:r>
      <w:r w:rsidRPr="0039480E">
        <w:rPr>
          <w:sz w:val="14"/>
        </w:rPr>
        <w:t xml:space="preserve"> Since </w:t>
      </w:r>
      <w:r w:rsidRPr="00242935">
        <w:rPr>
          <w:u w:val="single"/>
        </w:rPr>
        <w:t xml:space="preserve">there is </w:t>
      </w:r>
      <w:r w:rsidRPr="0039480E">
        <w:rPr>
          <w:rStyle w:val="Emphasis"/>
          <w:highlight w:val="green"/>
        </w:rPr>
        <w:t>no air</w:t>
      </w:r>
      <w:r w:rsidRPr="0039480E">
        <w:rPr>
          <w:highlight w:val="green"/>
          <w:u w:val="single"/>
        </w:rPr>
        <w:t xml:space="preserve"> to slow</w:t>
      </w:r>
      <w:r w:rsidRPr="00242935">
        <w:rPr>
          <w:u w:val="single"/>
        </w:rPr>
        <w:t xml:space="preserve"> the </w:t>
      </w:r>
      <w:r w:rsidRPr="0039480E">
        <w:rPr>
          <w:highlight w:val="green"/>
          <w:u w:val="single"/>
        </w:rPr>
        <w:t>pieces down</w:t>
      </w:r>
      <w:r w:rsidRPr="0039480E">
        <w:rPr>
          <w:sz w:val="14"/>
        </w:rPr>
        <w:t xml:space="preserve"> the fragments would all fly away from one another and rapidly </w:t>
      </w:r>
      <w:proofErr w:type="gramStart"/>
      <w:r w:rsidRPr="0039480E">
        <w:rPr>
          <w:sz w:val="14"/>
        </w:rPr>
        <w:t>disappear from view</w:t>
      </w:r>
      <w:proofErr w:type="gramEnd"/>
      <w:r w:rsidRPr="0039480E">
        <w:rPr>
          <w:sz w:val="14"/>
        </w:rPr>
        <w:t>. For many breakups, a softball-sized fragment would fly the length of the space station (a little less than a football field) in less than half a second. If you were watching it from nearby, you would see a flash, and the object that broke up would just disappear and be gone. It would be very unlikely for you to see pieces drifting away. Similarly, a low orbit space collision is unlikely to look much like a car crash — the speeds are much too high. The collisions would look like explosions to a nearby observer.</w:t>
      </w:r>
    </w:p>
    <w:p w14:paraId="3341783B" w14:textId="77777777" w:rsidR="00052434" w:rsidRDefault="00052434" w:rsidP="00052434">
      <w:pPr>
        <w:pStyle w:val="Heading4"/>
      </w:pPr>
      <w:r>
        <w:t xml:space="preserve">Current regulatory guidelines </w:t>
      </w:r>
      <w:r w:rsidRPr="00966BE3">
        <w:rPr>
          <w:u w:val="single"/>
        </w:rPr>
        <w:t>fail</w:t>
      </w:r>
      <w:r>
        <w:t xml:space="preserve"> – answers neg turns.</w:t>
      </w:r>
    </w:p>
    <w:p w14:paraId="71AE4453" w14:textId="77777777" w:rsidR="00052434" w:rsidRPr="005D6684" w:rsidRDefault="00052434" w:rsidP="00052434">
      <w:proofErr w:type="spellStart"/>
      <w:r w:rsidRPr="005D6684">
        <w:rPr>
          <w:rStyle w:val="Style13ptBold"/>
        </w:rPr>
        <w:t>Boley</w:t>
      </w:r>
      <w:proofErr w:type="spellEnd"/>
      <w:r w:rsidRPr="005D6684">
        <w:rPr>
          <w:rStyle w:val="Style13ptBold"/>
        </w:rPr>
        <w:t xml:space="preserve"> and Byers 21</w:t>
      </w:r>
      <w:r>
        <w:t xml:space="preserve">. Aaron </w:t>
      </w:r>
      <w:proofErr w:type="spellStart"/>
      <w:r>
        <w:t>Boley</w:t>
      </w:r>
      <w:proofErr w:type="spellEnd"/>
      <w:r>
        <w:t xml:space="preserve"> is at the </w:t>
      </w:r>
      <w:r w:rsidRPr="005D6684">
        <w:t xml:space="preserve">Department of Physics and Astronomy, The University of British Columbia, Vancouver, </w:t>
      </w:r>
      <w:proofErr w:type="gramStart"/>
      <w:r w:rsidRPr="005D6684">
        <w:t>Canada</w:t>
      </w:r>
      <w:proofErr w:type="gramEnd"/>
      <w:r>
        <w:t xml:space="preserve"> and Michael Byers is at the </w:t>
      </w:r>
      <w:r w:rsidRPr="005D6684">
        <w:t>Department of Physics and Astronomy, The University of British Columbia, Vancouver, Canada</w:t>
      </w:r>
      <w:r>
        <w:t>. 5/20/21. [Nature, “</w:t>
      </w:r>
      <w:r w:rsidRPr="005D6684">
        <w:t>Satellite mega-constellations create risks in Low Earth Orbit, the atmosphere and on Earth</w:t>
      </w:r>
      <w:r>
        <w:t xml:space="preserve">,” </w:t>
      </w:r>
      <w:hyperlink r:id="rId14" w:history="1">
        <w:r w:rsidRPr="00457B9A">
          <w:rPr>
            <w:rStyle w:val="Hyperlink"/>
          </w:rPr>
          <w:t>https://www.nature.com/articles/s41598-021-89909-7</w:t>
        </w:r>
      </w:hyperlink>
      <w:r>
        <w:t>] Justin</w:t>
      </w:r>
    </w:p>
    <w:p w14:paraId="45801CA3" w14:textId="77777777" w:rsidR="00052434" w:rsidRPr="005D6684" w:rsidRDefault="00052434" w:rsidP="00052434">
      <w:pPr>
        <w:rPr>
          <w:sz w:val="14"/>
        </w:rPr>
      </w:pPr>
      <w:r w:rsidRPr="00B844AE">
        <w:rPr>
          <w:highlight w:val="green"/>
          <w:u w:val="single"/>
        </w:rPr>
        <w:t xml:space="preserve">Companies </w:t>
      </w:r>
      <w:r w:rsidRPr="005D6684">
        <w:rPr>
          <w:u w:val="single"/>
        </w:rPr>
        <w:t>are placing satellites into orbit</w:t>
      </w:r>
      <w:r w:rsidRPr="00B809EA">
        <w:rPr>
          <w:u w:val="single"/>
        </w:rPr>
        <w:t xml:space="preserve"> at an </w:t>
      </w:r>
      <w:r w:rsidRPr="004762AB">
        <w:rPr>
          <w:rStyle w:val="Emphasis"/>
        </w:rPr>
        <w:t xml:space="preserve">unprecedented frequency to </w:t>
      </w:r>
      <w:r w:rsidRPr="00B844AE">
        <w:rPr>
          <w:rStyle w:val="Emphasis"/>
          <w:highlight w:val="green"/>
        </w:rPr>
        <w:t>build ‘mega-constellations’</w:t>
      </w:r>
      <w:r w:rsidRPr="005D6684">
        <w:rPr>
          <w:sz w:val="14"/>
        </w:rPr>
        <w:t xml:space="preserve"> of communications satellites in Low Earth Orbit (LEO). In two years, </w:t>
      </w:r>
      <w:r w:rsidRPr="00B809EA">
        <w:rPr>
          <w:u w:val="single"/>
        </w:rPr>
        <w:t xml:space="preserve">the number of </w:t>
      </w:r>
      <w:r w:rsidRPr="004762AB">
        <w:rPr>
          <w:rStyle w:val="Emphasis"/>
        </w:rPr>
        <w:t>active</w:t>
      </w:r>
      <w:r w:rsidRPr="00B809EA">
        <w:rPr>
          <w:u w:val="single"/>
        </w:rPr>
        <w:t xml:space="preserve"> and </w:t>
      </w:r>
      <w:r w:rsidRPr="004762AB">
        <w:rPr>
          <w:rStyle w:val="Emphasis"/>
        </w:rPr>
        <w:t>defunct</w:t>
      </w:r>
      <w:r w:rsidRPr="00B809EA">
        <w:rPr>
          <w:u w:val="single"/>
        </w:rPr>
        <w:t xml:space="preserve"> satellites in LEO has </w:t>
      </w:r>
      <w:r w:rsidRPr="004762AB">
        <w:rPr>
          <w:rStyle w:val="Emphasis"/>
        </w:rPr>
        <w:t>increased by over 50%,</w:t>
      </w:r>
      <w:r w:rsidRPr="005D6684">
        <w:rPr>
          <w:sz w:val="14"/>
        </w:rPr>
        <w:t xml:space="preserve"> to about 5000 (as of 30 March 2021). </w:t>
      </w:r>
      <w:r w:rsidRPr="00B809EA">
        <w:rPr>
          <w:u w:val="single"/>
        </w:rPr>
        <w:t xml:space="preserve">SpaceX alone is on track to </w:t>
      </w:r>
      <w:r w:rsidRPr="00B809EA">
        <w:rPr>
          <w:u w:val="single"/>
        </w:rPr>
        <w:lastRenderedPageBreak/>
        <w:t xml:space="preserve">add 11,000 more as it builds its </w:t>
      </w:r>
      <w:proofErr w:type="spellStart"/>
      <w:r w:rsidRPr="00B809EA">
        <w:rPr>
          <w:u w:val="single"/>
        </w:rPr>
        <w:t>Starlink</w:t>
      </w:r>
      <w:proofErr w:type="spellEnd"/>
      <w:r w:rsidRPr="00B809EA">
        <w:rPr>
          <w:u w:val="single"/>
        </w:rPr>
        <w:t xml:space="preserve"> mega-constellation</w:t>
      </w:r>
      <w:r w:rsidRPr="005D6684">
        <w:rPr>
          <w:sz w:val="14"/>
        </w:rPr>
        <w:t xml:space="preserve"> and has already fled for permission for another 30,000 satellites with the Federal Communications Commission (FCC)</w:t>
      </w:r>
      <w:proofErr w:type="gramStart"/>
      <w:r w:rsidRPr="005D6684">
        <w:rPr>
          <w:sz w:val="14"/>
        </w:rPr>
        <w:t>1 .</w:t>
      </w:r>
      <w:proofErr w:type="gramEnd"/>
      <w:r w:rsidRPr="005D6684">
        <w:rPr>
          <w:sz w:val="14"/>
        </w:rPr>
        <w:t xml:space="preserve"> </w:t>
      </w:r>
      <w:r w:rsidRPr="00B809EA">
        <w:rPr>
          <w:u w:val="single"/>
        </w:rPr>
        <w:t xml:space="preserve">Others have similar plans, including </w:t>
      </w:r>
      <w:proofErr w:type="spellStart"/>
      <w:r w:rsidRPr="00B809EA">
        <w:rPr>
          <w:u w:val="single"/>
        </w:rPr>
        <w:t>OneWeb</w:t>
      </w:r>
      <w:proofErr w:type="spellEnd"/>
      <w:r w:rsidRPr="00B809EA">
        <w:rPr>
          <w:u w:val="single"/>
        </w:rPr>
        <w:t xml:space="preserve">, Amazon, </w:t>
      </w:r>
      <w:proofErr w:type="spellStart"/>
      <w:r w:rsidRPr="00B809EA">
        <w:rPr>
          <w:u w:val="single"/>
        </w:rPr>
        <w:t>Telesat</w:t>
      </w:r>
      <w:proofErr w:type="spellEnd"/>
      <w:r w:rsidRPr="00B809EA">
        <w:rPr>
          <w:u w:val="single"/>
        </w:rPr>
        <w:t>, and GW, which is a Chinese state-owned company</w:t>
      </w:r>
      <w:proofErr w:type="gramStart"/>
      <w:r w:rsidRPr="00B809EA">
        <w:rPr>
          <w:u w:val="single"/>
        </w:rPr>
        <w:t>2</w:t>
      </w:r>
      <w:r w:rsidRPr="005D6684">
        <w:rPr>
          <w:sz w:val="14"/>
        </w:rPr>
        <w:t xml:space="preserve"> .</w:t>
      </w:r>
      <w:proofErr w:type="gramEnd"/>
      <w:r w:rsidRPr="005D6684">
        <w:rPr>
          <w:sz w:val="14"/>
        </w:rPr>
        <w:t xml:space="preserve"> </w:t>
      </w:r>
      <w:proofErr w:type="spellStart"/>
      <w:r w:rsidRPr="005D6684">
        <w:rPr>
          <w:sz w:val="14"/>
        </w:rPr>
        <w:t>Te</w:t>
      </w:r>
      <w:proofErr w:type="spellEnd"/>
      <w:r w:rsidRPr="005D6684">
        <w:rPr>
          <w:sz w:val="14"/>
        </w:rPr>
        <w:t xml:space="preserve"> </w:t>
      </w:r>
      <w:r w:rsidRPr="00B844AE">
        <w:rPr>
          <w:highlight w:val="green"/>
          <w:u w:val="single"/>
        </w:rPr>
        <w:t xml:space="preserve">current </w:t>
      </w:r>
      <w:r w:rsidRPr="00B844AE">
        <w:rPr>
          <w:rStyle w:val="Emphasis"/>
          <w:highlight w:val="green"/>
        </w:rPr>
        <w:t>governance</w:t>
      </w:r>
      <w:r w:rsidRPr="004762AB">
        <w:rPr>
          <w:rStyle w:val="Emphasis"/>
        </w:rPr>
        <w:t xml:space="preserve"> system </w:t>
      </w:r>
      <w:r w:rsidRPr="00B844AE">
        <w:rPr>
          <w:rStyle w:val="Emphasis"/>
          <w:highlight w:val="green"/>
        </w:rPr>
        <w:t>for LEO</w:t>
      </w:r>
      <w:r w:rsidRPr="00966BE3">
        <w:rPr>
          <w:u w:val="single"/>
        </w:rPr>
        <w:t>,</w:t>
      </w:r>
      <w:r w:rsidRPr="00B809EA">
        <w:rPr>
          <w:u w:val="single"/>
        </w:rPr>
        <w:t xml:space="preserve"> while slowly changing, </w:t>
      </w:r>
      <w:r w:rsidRPr="00B844AE">
        <w:rPr>
          <w:highlight w:val="green"/>
          <w:u w:val="single"/>
        </w:rPr>
        <w:t>is ill-equipped</w:t>
      </w:r>
      <w:r w:rsidRPr="00B809EA">
        <w:rPr>
          <w:u w:val="single"/>
        </w:rPr>
        <w:t xml:space="preserve"> to handle large satellite systems</w:t>
      </w:r>
      <w:r w:rsidRPr="005D6684">
        <w:rPr>
          <w:sz w:val="14"/>
        </w:rPr>
        <w:t xml:space="preserve">. Here, we outline how applying the consumer electronic </w:t>
      </w:r>
      <w:r w:rsidRPr="00966BE3">
        <w:rPr>
          <w:sz w:val="14"/>
        </w:rPr>
        <w:t xml:space="preserve">model to satellites could </w:t>
      </w:r>
      <w:r w:rsidRPr="00966BE3">
        <w:rPr>
          <w:u w:val="single"/>
        </w:rPr>
        <w:t xml:space="preserve">lead to </w:t>
      </w:r>
      <w:r w:rsidRPr="00966BE3">
        <w:rPr>
          <w:rStyle w:val="Emphasis"/>
        </w:rPr>
        <w:t>multiple tragedies of the commons</w:t>
      </w:r>
      <w:r w:rsidRPr="00966BE3">
        <w:rPr>
          <w:sz w:val="14"/>
        </w:rPr>
        <w:t>. Some of</w:t>
      </w:r>
      <w:r w:rsidRPr="005D6684">
        <w:rPr>
          <w:sz w:val="14"/>
        </w:rPr>
        <w:t xml:space="preserve"> these are well known, </w:t>
      </w:r>
      <w:r w:rsidRPr="00B809EA">
        <w:rPr>
          <w:u w:val="single"/>
        </w:rPr>
        <w:t>such as impediments to astronomy and an increased risk of space debris</w:t>
      </w:r>
      <w:r w:rsidRPr="005D6684">
        <w:rPr>
          <w:sz w:val="14"/>
        </w:rPr>
        <w:t xml:space="preserve">, while others have received </w:t>
      </w:r>
      <w:proofErr w:type="spellStart"/>
      <w:r w:rsidRPr="005D6684">
        <w:rPr>
          <w:sz w:val="14"/>
        </w:rPr>
        <w:t>insufcient</w:t>
      </w:r>
      <w:proofErr w:type="spellEnd"/>
      <w:r w:rsidRPr="005D6684">
        <w:rPr>
          <w:sz w:val="14"/>
        </w:rPr>
        <w:t xml:space="preserve"> attention, including changes to the chemistry of Earth’s upper atmosphere </w:t>
      </w:r>
      <w:r w:rsidRPr="00B809EA">
        <w:rPr>
          <w:u w:val="single"/>
        </w:rPr>
        <w:t xml:space="preserve">and increased dangers on Earth’s surface from re-entered debris. </w:t>
      </w:r>
      <w:proofErr w:type="spellStart"/>
      <w:r w:rsidRPr="00B809EA">
        <w:rPr>
          <w:u w:val="single"/>
        </w:rPr>
        <w:t>Te</w:t>
      </w:r>
      <w:proofErr w:type="spellEnd"/>
      <w:r w:rsidRPr="00B809EA">
        <w:rPr>
          <w:u w:val="single"/>
        </w:rPr>
        <w:t xml:space="preserve"> heavy use of certain orbital regions might also result in a de facto exclusion of other actors from them</w:t>
      </w:r>
      <w:r w:rsidRPr="005D6684">
        <w:rPr>
          <w:sz w:val="14"/>
        </w:rPr>
        <w:t xml:space="preserve">, violating the 1967 Outer Space Treaty. </w:t>
      </w:r>
      <w:proofErr w:type="gramStart"/>
      <w:r w:rsidRPr="005D6684">
        <w:rPr>
          <w:sz w:val="14"/>
        </w:rPr>
        <w:t>All of</w:t>
      </w:r>
      <w:proofErr w:type="gramEnd"/>
      <w:r w:rsidRPr="005D6684">
        <w:rPr>
          <w:sz w:val="14"/>
        </w:rPr>
        <w:t xml:space="preserve"> these challenges could be addressed in a coordinated manner through multilateral law-making, whether in the United Nations, the Inter-Agency Debris Committee (IADC), or an ad hoc process, rather than in an uncoordinated manner through </w:t>
      </w:r>
      <w:proofErr w:type="spellStart"/>
      <w:r w:rsidRPr="005D6684">
        <w:rPr>
          <w:sz w:val="14"/>
        </w:rPr>
        <w:t>diferent</w:t>
      </w:r>
      <w:proofErr w:type="spellEnd"/>
      <w:r w:rsidRPr="005D6684">
        <w:rPr>
          <w:sz w:val="14"/>
        </w:rPr>
        <w:t xml:space="preserve"> national laws. Regardless of the law-making forum, mega-constellations require a </w:t>
      </w:r>
      <w:proofErr w:type="spellStart"/>
      <w:r w:rsidRPr="005D6684">
        <w:rPr>
          <w:sz w:val="14"/>
        </w:rPr>
        <w:t>shif</w:t>
      </w:r>
      <w:proofErr w:type="spellEnd"/>
      <w:r w:rsidRPr="005D6684">
        <w:rPr>
          <w:sz w:val="14"/>
        </w:rPr>
        <w:t xml:space="preserve"> in perspectives and policies: from looking at single satellites, to evaluating systems of thousands of satellites, and doing so within an understanding of the limitations of Earth’s environment, including its orbits.</w:t>
      </w:r>
    </w:p>
    <w:p w14:paraId="5ED7760D" w14:textId="77777777" w:rsidR="00052434" w:rsidRPr="005D6684" w:rsidRDefault="00052434" w:rsidP="00052434">
      <w:pPr>
        <w:rPr>
          <w:sz w:val="14"/>
        </w:rPr>
      </w:pPr>
      <w:proofErr w:type="spellStart"/>
      <w:r w:rsidRPr="00B809EA">
        <w:rPr>
          <w:u w:val="single"/>
        </w:rPr>
        <w:t>Tousands</w:t>
      </w:r>
      <w:proofErr w:type="spellEnd"/>
      <w:r w:rsidRPr="00B809EA">
        <w:rPr>
          <w:u w:val="single"/>
        </w:rPr>
        <w:t xml:space="preserve"> of satellites and 1500 rocket bodies provide considerable </w:t>
      </w:r>
      <w:r w:rsidRPr="00B844AE">
        <w:rPr>
          <w:highlight w:val="green"/>
          <w:u w:val="single"/>
        </w:rPr>
        <w:t>mass</w:t>
      </w:r>
      <w:r w:rsidRPr="00B809EA">
        <w:rPr>
          <w:u w:val="single"/>
        </w:rPr>
        <w:t xml:space="preserve"> in LEO, which can </w:t>
      </w:r>
      <w:r w:rsidRPr="00B844AE">
        <w:rPr>
          <w:highlight w:val="green"/>
          <w:u w:val="single"/>
        </w:rPr>
        <w:t>break into debris</w:t>
      </w:r>
      <w:r w:rsidRPr="00B809EA">
        <w:rPr>
          <w:u w:val="single"/>
        </w:rPr>
        <w:t xml:space="preserve"> upon </w:t>
      </w:r>
      <w:r w:rsidRPr="004762AB">
        <w:rPr>
          <w:rStyle w:val="Emphasis"/>
        </w:rPr>
        <w:t>collisions</w:t>
      </w:r>
      <w:r w:rsidRPr="00B809EA">
        <w:rPr>
          <w:u w:val="single"/>
        </w:rPr>
        <w:t xml:space="preserve">, </w:t>
      </w:r>
      <w:r w:rsidRPr="004762AB">
        <w:rPr>
          <w:rStyle w:val="Emphasis"/>
        </w:rPr>
        <w:t>explosions</w:t>
      </w:r>
      <w:r w:rsidRPr="00B809EA">
        <w:rPr>
          <w:u w:val="single"/>
        </w:rPr>
        <w:t xml:space="preserve">, or </w:t>
      </w:r>
      <w:r w:rsidRPr="004762AB">
        <w:rPr>
          <w:rStyle w:val="Emphasis"/>
        </w:rPr>
        <w:t>degradation</w:t>
      </w:r>
      <w:r w:rsidRPr="00B809EA">
        <w:rPr>
          <w:u w:val="single"/>
        </w:rPr>
        <w:t xml:space="preserve"> in the harsh space environment. Fragmentations increase the cross-section of orbiting material, and</w:t>
      </w:r>
      <w:r w:rsidRPr="005D6684">
        <w:rPr>
          <w:sz w:val="14"/>
        </w:rPr>
        <w:t xml:space="preserve"> with it, </w:t>
      </w:r>
      <w:r w:rsidRPr="00B809EA">
        <w:rPr>
          <w:u w:val="single"/>
        </w:rPr>
        <w:t>the collision probability per time</w:t>
      </w:r>
      <w:r w:rsidRPr="005D6684">
        <w:rPr>
          <w:sz w:val="14"/>
        </w:rPr>
        <w:t xml:space="preserve">. Eventually, </w:t>
      </w:r>
      <w:r w:rsidRPr="00B809EA">
        <w:rPr>
          <w:u w:val="single"/>
        </w:rPr>
        <w:t xml:space="preserve">collisions could dominate on-orbit evolution, a situation called </w:t>
      </w:r>
      <w:r w:rsidRPr="00B844AE">
        <w:rPr>
          <w:highlight w:val="green"/>
          <w:u w:val="single"/>
        </w:rPr>
        <w:t>the Kessler Syndrome</w:t>
      </w:r>
      <w:proofErr w:type="gramStart"/>
      <w:r w:rsidRPr="005D6684">
        <w:rPr>
          <w:sz w:val="14"/>
        </w:rPr>
        <w:t>3 .</w:t>
      </w:r>
      <w:proofErr w:type="gramEnd"/>
      <w:r w:rsidRPr="005D6684">
        <w:rPr>
          <w:sz w:val="14"/>
        </w:rPr>
        <w:t xml:space="preserve"> </w:t>
      </w:r>
      <w:proofErr w:type="spellStart"/>
      <w:r w:rsidRPr="005D6684">
        <w:rPr>
          <w:sz w:val="14"/>
        </w:rPr>
        <w:t>Tere</w:t>
      </w:r>
      <w:proofErr w:type="spellEnd"/>
      <w:r w:rsidRPr="005D6684">
        <w:rPr>
          <w:sz w:val="14"/>
        </w:rPr>
        <w:t xml:space="preserve"> are already over 12,000 trackable debris pieces in LEO, with these being typically 10 cm in diameter or larger. Including sizes down to 1 cm, there are about a million inferred debris pieces, all of which threaten satellites, </w:t>
      </w:r>
      <w:proofErr w:type="spellStart"/>
      <w:r w:rsidRPr="005D6684">
        <w:rPr>
          <w:sz w:val="14"/>
        </w:rPr>
        <w:t>spacecraf</w:t>
      </w:r>
      <w:proofErr w:type="spellEnd"/>
      <w:r w:rsidRPr="005D6684">
        <w:rPr>
          <w:sz w:val="14"/>
        </w:rPr>
        <w:t xml:space="preserve"> and astronauts due to their orbits crisscrossing at high relative speeds. </w:t>
      </w:r>
      <w:r w:rsidRPr="00B844AE">
        <w:rPr>
          <w:highlight w:val="green"/>
          <w:u w:val="single"/>
        </w:rPr>
        <w:t>Simulations</w:t>
      </w:r>
      <w:r w:rsidRPr="00B809EA">
        <w:rPr>
          <w:u w:val="single"/>
        </w:rPr>
        <w:t xml:space="preserve"> of the long-term evolution of debris </w:t>
      </w:r>
      <w:r w:rsidRPr="00B844AE">
        <w:rPr>
          <w:highlight w:val="green"/>
          <w:u w:val="single"/>
        </w:rPr>
        <w:t>suggest</w:t>
      </w:r>
      <w:r w:rsidRPr="00B809EA">
        <w:rPr>
          <w:u w:val="single"/>
        </w:rPr>
        <w:t xml:space="preserve"> that </w:t>
      </w:r>
      <w:r w:rsidRPr="00B844AE">
        <w:rPr>
          <w:highlight w:val="green"/>
          <w:u w:val="single"/>
        </w:rPr>
        <w:t xml:space="preserve">LEO is </w:t>
      </w:r>
      <w:r w:rsidRPr="00966BE3">
        <w:rPr>
          <w:u w:val="single"/>
        </w:rPr>
        <w:t xml:space="preserve">already </w:t>
      </w:r>
      <w:r w:rsidRPr="00B844AE">
        <w:rPr>
          <w:highlight w:val="green"/>
          <w:u w:val="single"/>
        </w:rPr>
        <w:t>in</w:t>
      </w:r>
      <w:r w:rsidRPr="00B809EA">
        <w:rPr>
          <w:u w:val="single"/>
        </w:rPr>
        <w:t xml:space="preserve"> the protracted </w:t>
      </w:r>
      <w:r w:rsidRPr="00B844AE">
        <w:rPr>
          <w:rStyle w:val="Emphasis"/>
          <w:highlight w:val="green"/>
        </w:rPr>
        <w:t>initial stages of</w:t>
      </w:r>
      <w:r w:rsidRPr="004762AB">
        <w:rPr>
          <w:rStyle w:val="Emphasis"/>
        </w:rPr>
        <w:t xml:space="preserve"> the </w:t>
      </w:r>
      <w:r w:rsidRPr="00B844AE">
        <w:rPr>
          <w:rStyle w:val="Emphasis"/>
          <w:highlight w:val="green"/>
        </w:rPr>
        <w:t>Kessler</w:t>
      </w:r>
      <w:r w:rsidRPr="004762AB">
        <w:rPr>
          <w:rStyle w:val="Emphasis"/>
        </w:rPr>
        <w:t xml:space="preserve"> Syndrome</w:t>
      </w:r>
      <w:r w:rsidRPr="00B809EA">
        <w:rPr>
          <w:u w:val="single"/>
        </w:rPr>
        <w:t xml:space="preserve">, </w:t>
      </w:r>
      <w:r w:rsidRPr="00B844AE">
        <w:rPr>
          <w:highlight w:val="green"/>
          <w:u w:val="single"/>
        </w:rPr>
        <w:t>but</w:t>
      </w:r>
      <w:r w:rsidRPr="00B809EA">
        <w:rPr>
          <w:u w:val="single"/>
        </w:rPr>
        <w:t xml:space="preserve"> that </w:t>
      </w:r>
      <w:r w:rsidRPr="00B844AE">
        <w:rPr>
          <w:highlight w:val="green"/>
          <w:u w:val="single"/>
        </w:rPr>
        <w:t>this could be managed</w:t>
      </w:r>
      <w:r w:rsidRPr="005D6684">
        <w:rPr>
          <w:sz w:val="14"/>
        </w:rPr>
        <w:t xml:space="preserve"> through active debris removal</w:t>
      </w:r>
      <w:proofErr w:type="gramStart"/>
      <w:r w:rsidRPr="005D6684">
        <w:rPr>
          <w:sz w:val="14"/>
        </w:rPr>
        <w:t>4 .</w:t>
      </w:r>
      <w:proofErr w:type="gramEnd"/>
      <w:r w:rsidRPr="005D6684">
        <w:rPr>
          <w:sz w:val="14"/>
        </w:rPr>
        <w:t xml:space="preserve"> </w:t>
      </w:r>
      <w:proofErr w:type="spellStart"/>
      <w:r w:rsidRPr="005D6684">
        <w:rPr>
          <w:sz w:val="14"/>
        </w:rPr>
        <w:t>Te</w:t>
      </w:r>
      <w:proofErr w:type="spellEnd"/>
      <w:r w:rsidRPr="005D6684">
        <w:rPr>
          <w:sz w:val="14"/>
        </w:rPr>
        <w:t xml:space="preserve"> addition of satellite mega-constellations and the general proliferation of low-cost satellites in LEO stresses the environment further5–</w:t>
      </w:r>
      <w:proofErr w:type="gramStart"/>
      <w:r w:rsidRPr="005D6684">
        <w:rPr>
          <w:sz w:val="14"/>
        </w:rPr>
        <w:t>8 .</w:t>
      </w:r>
      <w:proofErr w:type="gramEnd"/>
    </w:p>
    <w:p w14:paraId="0AD8AC97" w14:textId="77777777" w:rsidR="00052434" w:rsidRPr="005D6684" w:rsidRDefault="00052434" w:rsidP="00052434">
      <w:pPr>
        <w:rPr>
          <w:sz w:val="14"/>
        </w:rPr>
      </w:pPr>
      <w:r w:rsidRPr="005D6684">
        <w:rPr>
          <w:sz w:val="14"/>
        </w:rPr>
        <w:t>[Omitted Figures 1 and 2]</w:t>
      </w:r>
    </w:p>
    <w:p w14:paraId="3561C47E" w14:textId="77777777" w:rsidR="00052434" w:rsidRPr="005D6684" w:rsidRDefault="00052434" w:rsidP="00052434">
      <w:pPr>
        <w:rPr>
          <w:sz w:val="14"/>
        </w:rPr>
      </w:pPr>
      <w:r w:rsidRPr="005D6684">
        <w:rPr>
          <w:sz w:val="14"/>
        </w:rPr>
        <w:t>Results</w:t>
      </w:r>
    </w:p>
    <w:p w14:paraId="02BBF2FD" w14:textId="77777777" w:rsidR="00052434" w:rsidRPr="005D6684" w:rsidRDefault="00052434" w:rsidP="00052434">
      <w:pPr>
        <w:rPr>
          <w:sz w:val="14"/>
        </w:rPr>
      </w:pPr>
      <w:r w:rsidRPr="005D6684">
        <w:rPr>
          <w:sz w:val="14"/>
        </w:rPr>
        <w:t xml:space="preserve">The overall setting. </w:t>
      </w:r>
      <w:proofErr w:type="spellStart"/>
      <w:r w:rsidRPr="005D6684">
        <w:rPr>
          <w:sz w:val="14"/>
        </w:rPr>
        <w:t>Te</w:t>
      </w:r>
      <w:proofErr w:type="spellEnd"/>
      <w:r w:rsidRPr="005D6684">
        <w:rPr>
          <w:sz w:val="14"/>
        </w:rPr>
        <w:t xml:space="preserve"> </w:t>
      </w:r>
      <w:r w:rsidRPr="00B809EA">
        <w:rPr>
          <w:u w:val="single"/>
        </w:rPr>
        <w:t xml:space="preserve">rapid development of the space environment through </w:t>
      </w:r>
      <w:r w:rsidRPr="004762AB">
        <w:rPr>
          <w:rStyle w:val="Emphasis"/>
        </w:rPr>
        <w:t>mega-constellations</w:t>
      </w:r>
      <w:r w:rsidRPr="005D6684">
        <w:rPr>
          <w:u w:val="single"/>
        </w:rPr>
        <w:t xml:space="preserve">, predominately by the ongoing construction of </w:t>
      </w:r>
      <w:proofErr w:type="spellStart"/>
      <w:r w:rsidRPr="005D6684">
        <w:rPr>
          <w:u w:val="single"/>
        </w:rPr>
        <w:t>Starlink</w:t>
      </w:r>
      <w:proofErr w:type="spellEnd"/>
      <w:r w:rsidRPr="005D6684">
        <w:rPr>
          <w:u w:val="single"/>
        </w:rPr>
        <w:t>, is shown by the cumulative payload distribution function</w:t>
      </w:r>
      <w:r w:rsidRPr="005D6684">
        <w:rPr>
          <w:sz w:val="14"/>
        </w:rPr>
        <w:t xml:space="preserve"> (Fig. 1). From an environmental perspective, </w:t>
      </w:r>
      <w:r w:rsidRPr="005D6684">
        <w:rPr>
          <w:u w:val="single"/>
        </w:rPr>
        <w:t xml:space="preserve">the </w:t>
      </w:r>
      <w:r w:rsidRPr="00B844AE">
        <w:rPr>
          <w:highlight w:val="green"/>
          <w:u w:val="single"/>
        </w:rPr>
        <w:t>slope change</w:t>
      </w:r>
      <w:r w:rsidRPr="005D6684">
        <w:rPr>
          <w:u w:val="single"/>
        </w:rPr>
        <w:t xml:space="preserve"> in the distribution function </w:t>
      </w:r>
      <w:proofErr w:type="spellStart"/>
      <w:r w:rsidRPr="00B844AE">
        <w:rPr>
          <w:highlight w:val="green"/>
          <w:u w:val="single"/>
        </w:rPr>
        <w:t>defnes</w:t>
      </w:r>
      <w:proofErr w:type="spellEnd"/>
      <w:r w:rsidRPr="00B844AE">
        <w:rPr>
          <w:highlight w:val="green"/>
          <w:u w:val="single"/>
        </w:rPr>
        <w:t xml:space="preserve"> </w:t>
      </w:r>
      <w:proofErr w:type="spellStart"/>
      <w:r w:rsidRPr="00B844AE">
        <w:rPr>
          <w:rStyle w:val="Emphasis"/>
          <w:highlight w:val="green"/>
        </w:rPr>
        <w:t>NewSpace</w:t>
      </w:r>
      <w:proofErr w:type="spellEnd"/>
      <w:r w:rsidRPr="00B844AE">
        <w:rPr>
          <w:rStyle w:val="Emphasis"/>
          <w:highlight w:val="green"/>
        </w:rPr>
        <w:t>, an era of</w:t>
      </w:r>
      <w:r w:rsidRPr="004762AB">
        <w:rPr>
          <w:rStyle w:val="Emphasis"/>
        </w:rPr>
        <w:t xml:space="preserve"> dominance by </w:t>
      </w:r>
      <w:r w:rsidRPr="00B844AE">
        <w:rPr>
          <w:rStyle w:val="Emphasis"/>
          <w:highlight w:val="green"/>
        </w:rPr>
        <w:t>commercial actors</w:t>
      </w:r>
      <w:r w:rsidRPr="005D6684">
        <w:rPr>
          <w:u w:val="single"/>
        </w:rPr>
        <w:t>.</w:t>
      </w:r>
      <w:r w:rsidRPr="005D6684">
        <w:rPr>
          <w:sz w:val="14"/>
        </w:rPr>
        <w:t xml:space="preserve"> Before 2015, changes in the total on-orbit objects came principally from fragmentations, with </w:t>
      </w:r>
      <w:proofErr w:type="spellStart"/>
      <w:r w:rsidRPr="005D6684">
        <w:rPr>
          <w:sz w:val="14"/>
        </w:rPr>
        <w:t>efects</w:t>
      </w:r>
      <w:proofErr w:type="spellEnd"/>
      <w:r w:rsidRPr="005D6684">
        <w:rPr>
          <w:sz w:val="14"/>
        </w:rPr>
        <w:t xml:space="preserve"> of the 2007 Chinese anti-satellite test and the 2009 Kosmos-2251/Iridium-33 collisions being evident on the graph.</w:t>
      </w:r>
    </w:p>
    <w:p w14:paraId="7F6585E2" w14:textId="77777777" w:rsidR="00052434" w:rsidRPr="005D6684" w:rsidRDefault="00052434" w:rsidP="00052434">
      <w:pPr>
        <w:rPr>
          <w:sz w:val="14"/>
        </w:rPr>
      </w:pPr>
      <w:r w:rsidRPr="005D6684">
        <w:rPr>
          <w:sz w:val="14"/>
        </w:rPr>
        <w:t xml:space="preserve">Although the volume of space is large, individual satellites and satellite systems have </w:t>
      </w:r>
      <w:proofErr w:type="spellStart"/>
      <w:r w:rsidRPr="005D6684">
        <w:rPr>
          <w:sz w:val="14"/>
        </w:rPr>
        <w:t>specifc</w:t>
      </w:r>
      <w:proofErr w:type="spellEnd"/>
      <w:r w:rsidRPr="005D6684">
        <w:rPr>
          <w:sz w:val="14"/>
        </w:rPr>
        <w:t xml:space="preserve"> functions, with associated altitudes and inclinations (Fig. 2). Tis increases congestion and requires active management for station keeping and collision avoidance</w:t>
      </w:r>
      <w:proofErr w:type="gramStart"/>
      <w:r w:rsidRPr="005D6684">
        <w:rPr>
          <w:sz w:val="14"/>
        </w:rPr>
        <w:t>9 ,</w:t>
      </w:r>
      <w:proofErr w:type="gramEnd"/>
      <w:r w:rsidRPr="005D6684">
        <w:rPr>
          <w:sz w:val="14"/>
        </w:rPr>
        <w:t xml:space="preserve">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5D6684">
        <w:rPr>
          <w:sz w:val="14"/>
        </w:rPr>
        <w:t>Starlink</w:t>
      </w:r>
      <w:proofErr w:type="spellEnd"/>
      <w:r w:rsidRPr="005D6684">
        <w:rPr>
          <w:sz w:val="14"/>
        </w:rPr>
        <w:t xml:space="preserve"> satellite, </w:t>
      </w:r>
      <w:proofErr w:type="spellStart"/>
      <w:r w:rsidRPr="005D6684">
        <w:rPr>
          <w:sz w:val="14"/>
        </w:rPr>
        <w:t>afer</w:t>
      </w:r>
      <w:proofErr w:type="spellEnd"/>
      <w:r w:rsidRPr="005D6684">
        <w:rPr>
          <w:sz w:val="14"/>
        </w:rPr>
        <w:t xml:space="preserve">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74CE3539" w14:textId="77777777" w:rsidR="00052434" w:rsidRPr="005D6684" w:rsidRDefault="00052434" w:rsidP="00052434">
      <w:pPr>
        <w:rPr>
          <w:sz w:val="14"/>
        </w:rPr>
      </w:pPr>
      <w:r w:rsidRPr="005D6684">
        <w:rPr>
          <w:sz w:val="14"/>
        </w:rPr>
        <w:t xml:space="preserve">When completed, </w:t>
      </w:r>
      <w:proofErr w:type="spellStart"/>
      <w:r w:rsidRPr="005D6684">
        <w:rPr>
          <w:sz w:val="14"/>
        </w:rPr>
        <w:t>Starlink</w:t>
      </w:r>
      <w:proofErr w:type="spellEnd"/>
      <w:r w:rsidRPr="005D6684">
        <w:rPr>
          <w:sz w:val="14"/>
        </w:rPr>
        <w:t xml:space="preserve"> will include about as many satellites as there are trackable debris pieces today, while its total mass will equal all the mass currently in LEO—over 3000 </w:t>
      </w:r>
      <w:proofErr w:type="spellStart"/>
      <w:r w:rsidRPr="005D6684">
        <w:rPr>
          <w:sz w:val="14"/>
        </w:rPr>
        <w:t>tonnes</w:t>
      </w:r>
      <w:proofErr w:type="spellEnd"/>
      <w:r w:rsidRPr="005D6684">
        <w:rPr>
          <w:sz w:val="14"/>
        </w:rPr>
        <w:t xml:space="preserve">. </w:t>
      </w:r>
      <w:proofErr w:type="spellStart"/>
      <w:r w:rsidRPr="005D6684">
        <w:rPr>
          <w:sz w:val="14"/>
        </w:rPr>
        <w:t>Te</w:t>
      </w:r>
      <w:proofErr w:type="spellEnd"/>
      <w:r w:rsidRPr="005D6684">
        <w:rPr>
          <w:sz w:val="14"/>
        </w:rPr>
        <w:t xml:space="preserve"> satellites will be placed in narrow orbital shells, creating unprecedented congestion, with 1258 already in orbit (as of 30 March 2021). </w:t>
      </w:r>
      <w:proofErr w:type="spellStart"/>
      <w:r w:rsidRPr="005D6684">
        <w:rPr>
          <w:sz w:val="14"/>
        </w:rPr>
        <w:t>OneWeb</w:t>
      </w:r>
      <w:proofErr w:type="spellEnd"/>
      <w:r w:rsidRPr="005D6684">
        <w:rPr>
          <w:sz w:val="14"/>
        </w:rPr>
        <w:t xml:space="preserve"> has already placed an initial 146 satellites, and Amazon, </w:t>
      </w:r>
      <w:proofErr w:type="spellStart"/>
      <w:r w:rsidRPr="005D6684">
        <w:rPr>
          <w:sz w:val="14"/>
        </w:rPr>
        <w:t>Telesat</w:t>
      </w:r>
      <w:proofErr w:type="spellEnd"/>
      <w:r w:rsidRPr="005D6684">
        <w:rPr>
          <w:sz w:val="14"/>
        </w:rPr>
        <w:t xml:space="preserve">, GW and other companies, operating under </w:t>
      </w:r>
      <w:proofErr w:type="spellStart"/>
      <w:r w:rsidRPr="005D6684">
        <w:rPr>
          <w:sz w:val="14"/>
        </w:rPr>
        <w:t>diferent</w:t>
      </w:r>
      <w:proofErr w:type="spellEnd"/>
      <w:r w:rsidRPr="005D6684">
        <w:rPr>
          <w:sz w:val="14"/>
        </w:rPr>
        <w:t xml:space="preserve"> national regulatory regimes, are soon likely to follow.</w:t>
      </w:r>
    </w:p>
    <w:p w14:paraId="25DCC1DF" w14:textId="77777777" w:rsidR="00052434" w:rsidRPr="005D6684" w:rsidRDefault="00052434" w:rsidP="00052434">
      <w:pPr>
        <w:rPr>
          <w:sz w:val="14"/>
        </w:rPr>
      </w:pPr>
      <w:r w:rsidRPr="005D6684">
        <w:rPr>
          <w:sz w:val="14"/>
        </w:rPr>
        <w:t xml:space="preserve">Enhanced collision risk. </w:t>
      </w:r>
      <w:r w:rsidRPr="005D6684">
        <w:rPr>
          <w:u w:val="single"/>
        </w:rPr>
        <w:t>Mega-constellations are composed of mass-produced satellites with few backup systems</w:t>
      </w:r>
      <w:r w:rsidRPr="005D6684">
        <w:rPr>
          <w:sz w:val="14"/>
        </w:rPr>
        <w:t xml:space="preserve">. Tis consumer electronic model allows for short upgrade cycles and rapid expansions of capabilities, but also considerable discarded equipment. </w:t>
      </w:r>
      <w:r w:rsidRPr="005D6684">
        <w:rPr>
          <w:u w:val="single"/>
        </w:rPr>
        <w:t xml:space="preserve">SpaceX will </w:t>
      </w:r>
      <w:r w:rsidRPr="00966BE3">
        <w:rPr>
          <w:u w:val="single"/>
        </w:rPr>
        <w:t xml:space="preserve">actively </w:t>
      </w:r>
      <w:r w:rsidRPr="00B844AE">
        <w:rPr>
          <w:highlight w:val="green"/>
          <w:u w:val="single"/>
        </w:rPr>
        <w:t>de-orbit</w:t>
      </w:r>
      <w:r w:rsidRPr="005D6684">
        <w:rPr>
          <w:u w:val="single"/>
        </w:rPr>
        <w:t xml:space="preserve"> its satellites at the end of their 5–6-year operational lives. However, this process </w:t>
      </w:r>
      <w:r w:rsidRPr="00B844AE">
        <w:rPr>
          <w:highlight w:val="green"/>
          <w:u w:val="single"/>
        </w:rPr>
        <w:t>takes 6 months</w:t>
      </w:r>
      <w:r w:rsidRPr="005D6684">
        <w:rPr>
          <w:u w:val="single"/>
        </w:rPr>
        <w:t xml:space="preserve">, so roughly 10% will be de-orbiting at any time. If other companies do likewise, </w:t>
      </w:r>
      <w:r w:rsidRPr="00B844AE">
        <w:rPr>
          <w:highlight w:val="green"/>
          <w:u w:val="single"/>
        </w:rPr>
        <w:t xml:space="preserve">thousands </w:t>
      </w:r>
      <w:r w:rsidRPr="005D6684">
        <w:rPr>
          <w:u w:val="single"/>
        </w:rPr>
        <w:t xml:space="preserve">of de-orbiting satellites will be </w:t>
      </w:r>
      <w:r w:rsidRPr="00934304">
        <w:rPr>
          <w:rStyle w:val="Emphasis"/>
        </w:rPr>
        <w:t xml:space="preserve">slowly </w:t>
      </w:r>
      <w:r w:rsidRPr="00B844AE">
        <w:rPr>
          <w:rStyle w:val="Emphasis"/>
          <w:highlight w:val="green"/>
        </w:rPr>
        <w:t>passing through</w:t>
      </w:r>
      <w:r w:rsidRPr="00934304">
        <w:rPr>
          <w:rStyle w:val="Emphasis"/>
        </w:rPr>
        <w:t xml:space="preserve"> the </w:t>
      </w:r>
      <w:r w:rsidRPr="00B844AE">
        <w:rPr>
          <w:rStyle w:val="Emphasis"/>
          <w:highlight w:val="green"/>
        </w:rPr>
        <w:lastRenderedPageBreak/>
        <w:t>same</w:t>
      </w:r>
      <w:r w:rsidRPr="00934304">
        <w:rPr>
          <w:rStyle w:val="Emphasis"/>
        </w:rPr>
        <w:t xml:space="preserve"> congested </w:t>
      </w:r>
      <w:r w:rsidRPr="00B844AE">
        <w:rPr>
          <w:rStyle w:val="Emphasis"/>
          <w:highlight w:val="green"/>
        </w:rPr>
        <w:t>space, posing collision risks</w:t>
      </w:r>
      <w:r w:rsidRPr="005D6684">
        <w:rPr>
          <w:sz w:val="14"/>
        </w:rPr>
        <w:t xml:space="preserve">. Failures will increase these numbers, although the long-term failure rate is </w:t>
      </w:r>
      <w:proofErr w:type="spellStart"/>
      <w:r w:rsidRPr="005D6684">
        <w:rPr>
          <w:sz w:val="14"/>
        </w:rPr>
        <w:t>difcult</w:t>
      </w:r>
      <w:proofErr w:type="spellEnd"/>
      <w:r w:rsidRPr="005D6684">
        <w:rPr>
          <w:sz w:val="14"/>
        </w:rPr>
        <w:t xml:space="preserve"> to project. Figure 3 is </w:t>
      </w:r>
      <w:proofErr w:type="gramStart"/>
      <w:r w:rsidRPr="005D6684">
        <w:rPr>
          <w:sz w:val="14"/>
        </w:rPr>
        <w:t>similar to</w:t>
      </w:r>
      <w:proofErr w:type="gramEnd"/>
      <w:r w:rsidRPr="005D6684">
        <w:rPr>
          <w:sz w:val="14"/>
        </w:rPr>
        <w:t xml:space="preserve"> the righthand portion of Fig. 2 but includes the </w:t>
      </w:r>
      <w:proofErr w:type="spellStart"/>
      <w:r w:rsidRPr="005D6684">
        <w:rPr>
          <w:sz w:val="14"/>
        </w:rPr>
        <w:t>Starlink</w:t>
      </w:r>
      <w:proofErr w:type="spellEnd"/>
      <w:r w:rsidRPr="005D6684">
        <w:rPr>
          <w:sz w:val="14"/>
        </w:rPr>
        <w:t xml:space="preserve"> and </w:t>
      </w:r>
      <w:proofErr w:type="spellStart"/>
      <w:r w:rsidRPr="005D6684">
        <w:rPr>
          <w:sz w:val="14"/>
        </w:rPr>
        <w:t>OneWeb</w:t>
      </w:r>
      <w:proofErr w:type="spellEnd"/>
      <w:r w:rsidRPr="005D6684">
        <w:rPr>
          <w:sz w:val="14"/>
        </w:rPr>
        <w:t xml:space="preserve"> </w:t>
      </w:r>
      <w:proofErr w:type="spellStart"/>
      <w:r w:rsidRPr="005D6684">
        <w:rPr>
          <w:sz w:val="14"/>
        </w:rPr>
        <w:t>megaconstellations</w:t>
      </w:r>
      <w:proofErr w:type="spellEnd"/>
      <w:r w:rsidRPr="005D6684">
        <w:rPr>
          <w:sz w:val="14"/>
        </w:rPr>
        <w:t xml:space="preserve"> as fled (and amended) with the FCC (see “Methods”). </w:t>
      </w:r>
      <w:proofErr w:type="spellStart"/>
      <w:r w:rsidRPr="005D6684">
        <w:rPr>
          <w:sz w:val="14"/>
        </w:rPr>
        <w:t>Te</w:t>
      </w:r>
      <w:proofErr w:type="spellEnd"/>
      <w:r w:rsidRPr="005D6684">
        <w:rPr>
          <w:sz w:val="14"/>
        </w:rPr>
        <w:t xml:space="preserve"> large density spikes show that some shells will have satellite number densities in excess of n = 10−6 km−</w:t>
      </w:r>
      <w:proofErr w:type="gramStart"/>
      <w:r w:rsidRPr="005D6684">
        <w:rPr>
          <w:sz w:val="14"/>
        </w:rPr>
        <w:t>3 .</w:t>
      </w:r>
      <w:proofErr w:type="gramEnd"/>
    </w:p>
    <w:p w14:paraId="21064CB9" w14:textId="77777777" w:rsidR="00052434" w:rsidRPr="005D6684" w:rsidRDefault="00052434" w:rsidP="00052434">
      <w:pPr>
        <w:rPr>
          <w:sz w:val="14"/>
        </w:rPr>
      </w:pPr>
      <w:r w:rsidRPr="00B844AE">
        <w:rPr>
          <w:rStyle w:val="Emphasis"/>
          <w:highlight w:val="green"/>
        </w:rPr>
        <w:t>Deorbiting</w:t>
      </w:r>
      <w:r w:rsidRPr="00934304">
        <w:rPr>
          <w:rStyle w:val="Emphasis"/>
        </w:rPr>
        <w:t xml:space="preserve"> satellites</w:t>
      </w:r>
      <w:r w:rsidRPr="005D6684">
        <w:rPr>
          <w:u w:val="single"/>
        </w:rPr>
        <w:t xml:space="preserve"> will be </w:t>
      </w:r>
      <w:proofErr w:type="gramStart"/>
      <w:r w:rsidRPr="005D6684">
        <w:rPr>
          <w:u w:val="single"/>
        </w:rPr>
        <w:t>tracked</w:t>
      </w:r>
      <w:proofErr w:type="gramEnd"/>
      <w:r w:rsidRPr="005D6684">
        <w:rPr>
          <w:u w:val="single"/>
        </w:rPr>
        <w:t xml:space="preserve"> and operational satellites can </w:t>
      </w:r>
      <w:proofErr w:type="spellStart"/>
      <w:r w:rsidRPr="005D6684">
        <w:rPr>
          <w:u w:val="single"/>
        </w:rPr>
        <w:t>manoeuvre</w:t>
      </w:r>
      <w:proofErr w:type="spellEnd"/>
      <w:r w:rsidRPr="005D6684">
        <w:rPr>
          <w:u w:val="single"/>
        </w:rPr>
        <w:t xml:space="preserve"> to avoid close conjunctions</w:t>
      </w:r>
      <w:r w:rsidRPr="005D6684">
        <w:rPr>
          <w:sz w:val="14"/>
        </w:rPr>
        <w:t xml:space="preserve">. However, this </w:t>
      </w:r>
      <w:r w:rsidRPr="00B844AE">
        <w:rPr>
          <w:highlight w:val="green"/>
          <w:u w:val="single"/>
        </w:rPr>
        <w:t>depends on</w:t>
      </w:r>
      <w:r w:rsidRPr="005D6684">
        <w:rPr>
          <w:u w:val="single"/>
        </w:rPr>
        <w:t xml:space="preserve"> ongoing </w:t>
      </w:r>
      <w:r w:rsidRPr="00B844AE">
        <w:rPr>
          <w:rStyle w:val="Emphasis"/>
          <w:highlight w:val="green"/>
        </w:rPr>
        <w:t>communication</w:t>
      </w:r>
      <w:r w:rsidRPr="00B844AE">
        <w:rPr>
          <w:highlight w:val="green"/>
          <w:u w:val="single"/>
        </w:rPr>
        <w:t xml:space="preserve"> and </w:t>
      </w:r>
      <w:r w:rsidRPr="00B844AE">
        <w:rPr>
          <w:rStyle w:val="Emphasis"/>
          <w:highlight w:val="green"/>
        </w:rPr>
        <w:t>cooperation</w:t>
      </w:r>
      <w:r w:rsidRPr="005D6684">
        <w:rPr>
          <w:u w:val="single"/>
        </w:rPr>
        <w:t xml:space="preserve"> between operators, </w:t>
      </w:r>
      <w:r w:rsidRPr="00B844AE">
        <w:rPr>
          <w:highlight w:val="green"/>
          <w:u w:val="single"/>
        </w:rPr>
        <w:t>which</w:t>
      </w:r>
      <w:r w:rsidRPr="005D6684">
        <w:rPr>
          <w:u w:val="single"/>
        </w:rPr>
        <w:t xml:space="preserve"> at present </w:t>
      </w:r>
      <w:r w:rsidRPr="00B844AE">
        <w:rPr>
          <w:highlight w:val="green"/>
          <w:u w:val="single"/>
        </w:rPr>
        <w:t xml:space="preserve">is </w:t>
      </w:r>
      <w:r w:rsidRPr="00966BE3">
        <w:rPr>
          <w:u w:val="single"/>
        </w:rPr>
        <w:t>ad hoc</w:t>
      </w:r>
      <w:r w:rsidRPr="005D6684">
        <w:rPr>
          <w:u w:val="single"/>
        </w:rPr>
        <w:t xml:space="preserve"> and </w:t>
      </w:r>
      <w:r w:rsidRPr="00B844AE">
        <w:rPr>
          <w:highlight w:val="green"/>
          <w:u w:val="single"/>
        </w:rPr>
        <w:t>voluntary</w:t>
      </w:r>
      <w:r w:rsidRPr="005D6684">
        <w:rPr>
          <w:u w:val="single"/>
        </w:rPr>
        <w:t>.</w:t>
      </w:r>
      <w:r w:rsidRPr="005D6684">
        <w:rPr>
          <w:sz w:val="14"/>
        </w:rPr>
        <w:t xml:space="preserve"> A recent letter12 to the FCC from SpaceX suggests that some companies might be less-</w:t>
      </w:r>
      <w:proofErr w:type="spellStart"/>
      <w:r w:rsidRPr="005D6684">
        <w:rPr>
          <w:sz w:val="14"/>
        </w:rPr>
        <w:t>thanfully</w:t>
      </w:r>
      <w:proofErr w:type="spellEnd"/>
      <w:r w:rsidRPr="005D6684">
        <w:rPr>
          <w:sz w:val="14"/>
        </w:rPr>
        <w:t xml:space="preserve"> transparent about events13 in LEO.</w:t>
      </w:r>
    </w:p>
    <w:p w14:paraId="09BA1E57" w14:textId="77777777" w:rsidR="00052434" w:rsidRPr="005D6684" w:rsidRDefault="00052434" w:rsidP="00052434">
      <w:pPr>
        <w:rPr>
          <w:sz w:val="14"/>
        </w:rPr>
      </w:pPr>
      <w:r w:rsidRPr="005D6684">
        <w:rPr>
          <w:sz w:val="14"/>
        </w:rPr>
        <w:t xml:space="preserve">Despite the congestion and </w:t>
      </w:r>
      <w:proofErr w:type="spellStart"/>
      <w:r w:rsidRPr="005D6684">
        <w:rPr>
          <w:sz w:val="14"/>
        </w:rPr>
        <w:t>trafc</w:t>
      </w:r>
      <w:proofErr w:type="spellEnd"/>
      <w:r w:rsidRPr="005D6684">
        <w:rPr>
          <w:sz w:val="14"/>
        </w:rPr>
        <w:t xml:space="preserve"> management challenges, FCC flings by SpaceX suggest that </w:t>
      </w:r>
      <w:r w:rsidRPr="005D6684">
        <w:rPr>
          <w:u w:val="single"/>
        </w:rPr>
        <w:t xml:space="preserve">collision avoidance </w:t>
      </w:r>
      <w:proofErr w:type="spellStart"/>
      <w:r w:rsidRPr="005D6684">
        <w:rPr>
          <w:u w:val="single"/>
        </w:rPr>
        <w:t>manoeuvres</w:t>
      </w:r>
      <w:proofErr w:type="spellEnd"/>
      <w:r w:rsidRPr="005D6684">
        <w:rPr>
          <w:sz w:val="14"/>
        </w:rPr>
        <w:t xml:space="preserve"> can in fact maintain collision-free operations in orbital shells and that the probability of a collision between a non-responsive satellite and tracked debris is negligible. However, the flings </w:t>
      </w:r>
      <w:r w:rsidRPr="005D6684">
        <w:rPr>
          <w:u w:val="single"/>
        </w:rPr>
        <w:t xml:space="preserve">do </w:t>
      </w:r>
      <w:r w:rsidRPr="00B844AE">
        <w:rPr>
          <w:highlight w:val="green"/>
          <w:u w:val="single"/>
        </w:rPr>
        <w:t>not account for untracked debris</w:t>
      </w:r>
      <w:proofErr w:type="gramStart"/>
      <w:r w:rsidRPr="005D6684">
        <w:rPr>
          <w:sz w:val="14"/>
        </w:rPr>
        <w:t>6 ,</w:t>
      </w:r>
      <w:proofErr w:type="gramEnd"/>
      <w:r w:rsidRPr="005D6684">
        <w:rPr>
          <w:sz w:val="14"/>
        </w:rPr>
        <w:t xml:space="preserve"> including untracked debris decaying through the shells used by </w:t>
      </w:r>
      <w:proofErr w:type="spellStart"/>
      <w:r w:rsidRPr="005D6684">
        <w:rPr>
          <w:sz w:val="14"/>
        </w:rPr>
        <w:t>Starlink</w:t>
      </w:r>
      <w:proofErr w:type="spellEnd"/>
      <w:r w:rsidRPr="005D6684">
        <w:rPr>
          <w:sz w:val="14"/>
        </w:rPr>
        <w:t xml:space="preserve">. Using simple estimates (see “Methods”), the probability that a single piece of untracked debris will hit any satellite in the </w:t>
      </w:r>
      <w:proofErr w:type="spellStart"/>
      <w:r w:rsidRPr="005D6684">
        <w:rPr>
          <w:sz w:val="14"/>
        </w:rPr>
        <w:t>Starlink</w:t>
      </w:r>
      <w:proofErr w:type="spellEnd"/>
      <w:r w:rsidRPr="005D6684">
        <w:rPr>
          <w:sz w:val="14"/>
        </w:rPr>
        <w:t xml:space="preserve"> 550 km shell is about 0.003 </w:t>
      </w:r>
      <w:proofErr w:type="spellStart"/>
      <w:r w:rsidRPr="005D6684">
        <w:rPr>
          <w:sz w:val="14"/>
        </w:rPr>
        <w:t>afer</w:t>
      </w:r>
      <w:proofErr w:type="spellEnd"/>
      <w:r w:rsidRPr="005D6684">
        <w:rPr>
          <w:sz w:val="14"/>
        </w:rPr>
        <w:t xml:space="preserve">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698800D5" w14:textId="1AB5371C" w:rsidR="005F307B" w:rsidRPr="00783F68" w:rsidRDefault="00052434" w:rsidP="005F307B">
      <w:pPr>
        <w:rPr>
          <w:sz w:val="14"/>
        </w:rPr>
      </w:pPr>
      <w:r w:rsidRPr="00B844AE">
        <w:rPr>
          <w:highlight w:val="green"/>
          <w:u w:val="single"/>
        </w:rPr>
        <w:t>Fragmentation</w:t>
      </w:r>
      <w:r w:rsidRPr="005D6684">
        <w:rPr>
          <w:u w:val="single"/>
        </w:rPr>
        <w:t xml:space="preserve"> events are </w:t>
      </w:r>
      <w:r w:rsidRPr="00B844AE">
        <w:rPr>
          <w:rStyle w:val="Emphasis"/>
          <w:highlight w:val="green"/>
        </w:rPr>
        <w:t xml:space="preserve">not </w:t>
      </w:r>
      <w:proofErr w:type="spellStart"/>
      <w:r w:rsidRPr="00B844AE">
        <w:rPr>
          <w:rStyle w:val="Emphasis"/>
          <w:highlight w:val="green"/>
        </w:rPr>
        <w:t>confned</w:t>
      </w:r>
      <w:proofErr w:type="spellEnd"/>
      <w:r w:rsidRPr="00934304">
        <w:rPr>
          <w:rStyle w:val="Emphasis"/>
        </w:rPr>
        <w:t xml:space="preserve"> to their local orbits</w:t>
      </w:r>
      <w:r w:rsidRPr="005D6684">
        <w:rPr>
          <w:sz w:val="14"/>
        </w:rPr>
        <w:t xml:space="preserve">, either. </w:t>
      </w:r>
      <w:proofErr w:type="spellStart"/>
      <w:r w:rsidRPr="005D6684">
        <w:rPr>
          <w:sz w:val="14"/>
        </w:rPr>
        <w:t>Te</w:t>
      </w:r>
      <w:proofErr w:type="spellEnd"/>
      <w:r w:rsidRPr="005D6684">
        <w:rPr>
          <w:sz w:val="14"/>
        </w:rPr>
        <w:t xml:space="preserve"> India 2019 ASAT test was conducted at an altitude below 300 km in an </w:t>
      </w:r>
      <w:proofErr w:type="spellStart"/>
      <w:r w:rsidRPr="005D6684">
        <w:rPr>
          <w:sz w:val="14"/>
        </w:rPr>
        <w:t>efort</w:t>
      </w:r>
      <w:proofErr w:type="spellEnd"/>
      <w:r w:rsidRPr="005D6684">
        <w:rPr>
          <w:sz w:val="14"/>
        </w:rPr>
        <w:t xml:space="preserve"> to minimize long-lived debris. Nevertheless, debris was placed on orbits with apogees </w:t>
      </w:r>
      <w:proofErr w:type="gramStart"/>
      <w:r w:rsidRPr="005D6684">
        <w:rPr>
          <w:sz w:val="14"/>
        </w:rPr>
        <w:t>in excess of</w:t>
      </w:r>
      <w:proofErr w:type="gramEnd"/>
      <w:r w:rsidRPr="005D6684">
        <w:rPr>
          <w:sz w:val="14"/>
        </w:rPr>
        <w:t xml:space="preserve"> 1000 km. As of 30 March 2021, three tracked debris pieces remain in orbit14. Such long-lived debris has high eccentricities, and thus can cross multiple orbital shells twice per orbit. A major fragmentation event from a single satellite could </w:t>
      </w:r>
      <w:proofErr w:type="spellStart"/>
      <w:r w:rsidRPr="005D6684">
        <w:rPr>
          <w:sz w:val="14"/>
        </w:rPr>
        <w:t>afect</w:t>
      </w:r>
      <w:proofErr w:type="spellEnd"/>
      <w:r w:rsidRPr="005D6684">
        <w:rPr>
          <w:sz w:val="14"/>
        </w:rPr>
        <w:t xml:space="preserve"> all operators in LEO.</w:t>
      </w:r>
    </w:p>
    <w:p w14:paraId="5BA9F559" w14:textId="77777777" w:rsidR="00783F68" w:rsidRPr="00DE79D4" w:rsidRDefault="00783F68" w:rsidP="00783F68">
      <w:pPr>
        <w:pStyle w:val="Heading4"/>
        <w:rPr>
          <w:rFonts w:cs="Arial"/>
        </w:rPr>
      </w:pPr>
      <w:r w:rsidRPr="00DE79D4">
        <w:rPr>
          <w:rFonts w:cs="Arial"/>
        </w:rPr>
        <w:t xml:space="preserve">Debris </w:t>
      </w:r>
      <w:r w:rsidRPr="00B844AE">
        <w:rPr>
          <w:rFonts w:cs="Arial"/>
          <w:u w:val="single"/>
        </w:rPr>
        <w:t>shreds</w:t>
      </w:r>
      <w:r w:rsidRPr="00DE79D4">
        <w:rPr>
          <w:rFonts w:cs="Arial"/>
        </w:rPr>
        <w:t xml:space="preserve"> </w:t>
      </w:r>
      <w:r>
        <w:rPr>
          <w:rFonts w:cs="Arial"/>
        </w:rPr>
        <w:t>ozone.</w:t>
      </w:r>
    </w:p>
    <w:p w14:paraId="22363226" w14:textId="77777777" w:rsidR="00783F68" w:rsidRPr="00DE79D4" w:rsidRDefault="00783F68" w:rsidP="00783F68">
      <w:proofErr w:type="spellStart"/>
      <w:r w:rsidRPr="00DE79D4">
        <w:t>Josy</w:t>
      </w:r>
      <w:proofErr w:type="spellEnd"/>
      <w:r w:rsidRPr="00DE79D4">
        <w:t xml:space="preserve"> </w:t>
      </w:r>
      <w:r w:rsidRPr="00DE79D4">
        <w:rPr>
          <w:rStyle w:val="Style13ptBold"/>
        </w:rPr>
        <w:t>O’Donnell 18</w:t>
      </w:r>
      <w:r w:rsidRPr="00DE79D4">
        <w:t xml:space="preserve">, creator of Conservation Institute, “WHAT HAPPENS TO THE “SPACE JUNK” THAT FALLS BACK TO </w:t>
      </w:r>
      <w:proofErr w:type="gramStart"/>
      <w:r w:rsidRPr="00DE79D4">
        <w:t>EARTH?,</w:t>
      </w:r>
      <w:proofErr w:type="gramEnd"/>
      <w:r w:rsidRPr="00DE79D4">
        <w:t>” https://ourplnt.com/space-junk-earth/#axzz5xRXia1uD</w:t>
      </w:r>
    </w:p>
    <w:p w14:paraId="142E94FA" w14:textId="77777777" w:rsidR="00783F68" w:rsidRPr="00B272AA" w:rsidRDefault="00783F68" w:rsidP="00783F68">
      <w:pPr>
        <w:rPr>
          <w:sz w:val="16"/>
        </w:rPr>
      </w:pPr>
      <w:r w:rsidRPr="00DE79D4">
        <w:rPr>
          <w:rStyle w:val="StyleUnderline"/>
        </w:rPr>
        <w:t xml:space="preserve">Second, as the orbits of </w:t>
      </w:r>
      <w:r w:rsidRPr="00B844AE">
        <w:rPr>
          <w:rStyle w:val="StyleUnderline"/>
          <w:highlight w:val="green"/>
        </w:rPr>
        <w:t>man-made debris degrade</w:t>
      </w:r>
      <w:r w:rsidRPr="00DE79D4">
        <w:rPr>
          <w:rStyle w:val="StyleUnderline"/>
        </w:rPr>
        <w:t xml:space="preserve">, and they </w:t>
      </w:r>
      <w:r w:rsidRPr="00B844AE">
        <w:rPr>
          <w:rStyle w:val="StyleUnderline"/>
          <w:highlight w:val="green"/>
        </w:rPr>
        <w:t>re-enter the earth’s atmosphere</w:t>
      </w:r>
      <w:r w:rsidRPr="00DE79D4">
        <w:rPr>
          <w:rStyle w:val="StyleUnderline"/>
        </w:rPr>
        <w:t xml:space="preserve">, </w:t>
      </w:r>
      <w:r w:rsidRPr="00B844AE">
        <w:rPr>
          <w:rStyle w:val="Emphasis"/>
          <w:highlight w:val="green"/>
        </w:rPr>
        <w:t>a shock wave occurs</w:t>
      </w:r>
      <w:r w:rsidRPr="00DE79D4">
        <w:rPr>
          <w:rStyle w:val="StyleUnderline"/>
        </w:rPr>
        <w:t xml:space="preserve"> in the upper reaches of the layer of ozone. This </w:t>
      </w:r>
      <w:r w:rsidRPr="00B844AE">
        <w:rPr>
          <w:rStyle w:val="StyleUnderline"/>
          <w:highlight w:val="green"/>
        </w:rPr>
        <w:t>physical stress</w:t>
      </w:r>
      <w:r w:rsidRPr="00DE79D4">
        <w:rPr>
          <w:rStyle w:val="StyleUnderline"/>
        </w:rPr>
        <w:t xml:space="preserve"> on the area </w:t>
      </w:r>
      <w:r w:rsidRPr="00B844AE">
        <w:rPr>
          <w:rStyle w:val="StyleUnderline"/>
          <w:highlight w:val="green"/>
        </w:rPr>
        <w:t>can be damaging</w:t>
      </w:r>
      <w:r w:rsidRPr="00DE79D4">
        <w:rPr>
          <w:rStyle w:val="StyleUnderline"/>
        </w:rPr>
        <w:t xml:space="preserve"> to the protective buffer</w:t>
      </w:r>
      <w:r w:rsidRPr="00B272AA">
        <w:rPr>
          <w:sz w:val="16"/>
        </w:rPr>
        <w:t xml:space="preserve">. </w:t>
      </w:r>
      <w:r w:rsidRPr="00DE79D4">
        <w:rPr>
          <w:rStyle w:val="StyleUnderline"/>
        </w:rPr>
        <w:t xml:space="preserve">Researchers have discovered that the impact of objects entering the atmosphere at high speed can </w:t>
      </w:r>
      <w:r w:rsidRPr="00B844AE">
        <w:rPr>
          <w:rStyle w:val="StyleUnderline"/>
          <w:highlight w:val="green"/>
        </w:rPr>
        <w:t>produce nitric oxide</w:t>
      </w:r>
      <w:r w:rsidRPr="00DE79D4">
        <w:rPr>
          <w:rStyle w:val="StyleUnderline"/>
        </w:rPr>
        <w:t xml:space="preserve"> during the rapid cooling that follows the splitting of oxygen and nitrogen</w:t>
      </w:r>
      <w:r w:rsidRPr="00B272AA">
        <w:rPr>
          <w:sz w:val="16"/>
        </w:rPr>
        <w:t xml:space="preserve">. </w:t>
      </w:r>
      <w:r w:rsidRPr="00B844AE">
        <w:rPr>
          <w:rStyle w:val="Emphasis"/>
          <w:highlight w:val="green"/>
        </w:rPr>
        <w:t>Nitric oxide is very destructive to the ozone layer</w:t>
      </w:r>
      <w:r w:rsidRPr="00B272AA">
        <w:rPr>
          <w:sz w:val="16"/>
        </w:rPr>
        <w:t xml:space="preserve">. </w:t>
      </w:r>
      <w:r w:rsidRPr="00DE79D4">
        <w:rPr>
          <w:rStyle w:val="StyleUnderline"/>
        </w:rPr>
        <w:t xml:space="preserve">Finally, though most of the debris that re-enters the earth’s atmosphere is vaporized due to the build- up of intense heat, the </w:t>
      </w:r>
      <w:r w:rsidRPr="00B844AE">
        <w:rPr>
          <w:rStyle w:val="StyleUnderline"/>
          <w:highlight w:val="green"/>
        </w:rPr>
        <w:t>chemical residue</w:t>
      </w:r>
      <w:r w:rsidRPr="00DE79D4">
        <w:rPr>
          <w:rStyle w:val="StyleUnderline"/>
        </w:rPr>
        <w:t xml:space="preserve"> of this material </w:t>
      </w:r>
      <w:r w:rsidRPr="00B844AE">
        <w:rPr>
          <w:rStyle w:val="StyleUnderline"/>
          <w:highlight w:val="green"/>
        </w:rPr>
        <w:t>can also react with the ozone and deplete it</w:t>
      </w:r>
      <w:r w:rsidRPr="00DE79D4">
        <w:rPr>
          <w:rStyle w:val="StyleUnderline"/>
        </w:rPr>
        <w:t xml:space="preserve">. </w:t>
      </w:r>
      <w:r w:rsidRPr="00B272AA">
        <w:rPr>
          <w:sz w:val="16"/>
        </w:rPr>
        <w:t>Some scientists fear that erosion of the ozone layer may cause global climate change. They predict that these altered weather patterns could transform fertile farmland into deserts and threaten human life on the planet. Thus, the environmental effect of space debris upon the ozone is of great concern to these experts.</w:t>
      </w:r>
    </w:p>
    <w:p w14:paraId="147EA68A" w14:textId="77777777" w:rsidR="005F307B" w:rsidRDefault="005F307B" w:rsidP="005F307B">
      <w:pPr>
        <w:pStyle w:val="Heading4"/>
      </w:pPr>
      <w:r>
        <w:t xml:space="preserve">Ozone depletion causes </w:t>
      </w:r>
      <w:r>
        <w:rPr>
          <w:u w:val="single"/>
        </w:rPr>
        <w:t>extinction</w:t>
      </w:r>
      <w:r>
        <w:t>.</w:t>
      </w:r>
    </w:p>
    <w:p w14:paraId="59C7AF4F" w14:textId="77777777" w:rsidR="005F307B" w:rsidRPr="000376E3" w:rsidRDefault="005F307B" w:rsidP="005F307B">
      <w:r w:rsidRPr="000376E3">
        <w:rPr>
          <w:rStyle w:val="Style13ptBold"/>
        </w:rPr>
        <w:t>Dogra</w:t>
      </w:r>
      <w:r>
        <w:t xml:space="preserve"> 6/26/</w:t>
      </w:r>
      <w:r w:rsidRPr="000376E3">
        <w:rPr>
          <w:rStyle w:val="Style13ptBold"/>
        </w:rPr>
        <w:t>20</w:t>
      </w:r>
      <w:r>
        <w:t xml:space="preserve"> [Sarthak, Author at the India Times. “</w:t>
      </w:r>
      <w:r w:rsidRPr="000376E3">
        <w:t xml:space="preserve">Ozone Layer Depletion Caused Mass Extinction </w:t>
      </w:r>
      <w:proofErr w:type="gramStart"/>
      <w:r w:rsidRPr="000376E3">
        <w:t>On</w:t>
      </w:r>
      <w:proofErr w:type="gramEnd"/>
      <w:r w:rsidRPr="000376E3">
        <w:t xml:space="preserve"> Earth, </w:t>
      </w:r>
      <w:r w:rsidRPr="00C616F2">
        <w:rPr>
          <w:b/>
          <w:bCs/>
        </w:rPr>
        <w:t xml:space="preserve">Which </w:t>
      </w:r>
      <w:r w:rsidRPr="00C616F2">
        <w:rPr>
          <w:b/>
          <w:bCs/>
          <w:sz w:val="28"/>
          <w:szCs w:val="28"/>
        </w:rPr>
        <w:t xml:space="preserve">May Repeat </w:t>
      </w:r>
      <w:r w:rsidRPr="00C616F2">
        <w:rPr>
          <w:b/>
          <w:bCs/>
        </w:rPr>
        <w:t>Say Scientists</w:t>
      </w:r>
      <w:r>
        <w:t xml:space="preserve">.” India Times. </w:t>
      </w:r>
      <w:hyperlink r:id="rId15" w:history="1">
        <w:r w:rsidRPr="007777AB">
          <w:rPr>
            <w:rStyle w:val="Hyperlink"/>
          </w:rPr>
          <w:t>https://www.indiatimes.com/technology/science-and-future/ozone-layer-depletion-mass-extinction-earth-516536.html</w:t>
        </w:r>
      </w:hyperlink>
      <w:r>
        <w:t>] Justin</w:t>
      </w:r>
    </w:p>
    <w:p w14:paraId="5C9D45DC" w14:textId="77777777" w:rsidR="005F307B" w:rsidRPr="00C616F2" w:rsidRDefault="005F307B" w:rsidP="005F307B">
      <w:pPr>
        <w:rPr>
          <w:sz w:val="24"/>
        </w:rPr>
      </w:pPr>
      <w:r w:rsidRPr="00C616F2">
        <w:t xml:space="preserve">Around </w:t>
      </w:r>
      <w:r w:rsidRPr="00C616F2">
        <w:rPr>
          <w:rStyle w:val="Emphasis"/>
          <w:highlight w:val="green"/>
        </w:rPr>
        <w:t>359 million</w:t>
      </w:r>
      <w:r w:rsidRPr="00C616F2">
        <w:rPr>
          <w:highlight w:val="green"/>
          <w:u w:val="single"/>
        </w:rPr>
        <w:t xml:space="preserve"> years ago</w:t>
      </w:r>
      <w:r w:rsidRPr="00C616F2">
        <w:t xml:space="preserve">, </w:t>
      </w:r>
      <w:r w:rsidRPr="00C616F2">
        <w:rPr>
          <w:highlight w:val="green"/>
          <w:u w:val="single"/>
        </w:rPr>
        <w:t xml:space="preserve">there was a </w:t>
      </w:r>
      <w:r w:rsidRPr="00C616F2">
        <w:rPr>
          <w:rStyle w:val="Emphasis"/>
          <w:highlight w:val="green"/>
        </w:rPr>
        <w:t>mass extinction</w:t>
      </w:r>
      <w:r w:rsidRPr="00C616F2">
        <w:rPr>
          <w:u w:val="single"/>
        </w:rPr>
        <w:t xml:space="preserve"> of terrestrial life</w:t>
      </w:r>
      <w:r w:rsidRPr="00C616F2">
        <w:t xml:space="preserve"> forms </w:t>
      </w:r>
      <w:r w:rsidRPr="00C616F2">
        <w:rPr>
          <w:u w:val="single"/>
        </w:rPr>
        <w:t>on Earth</w:t>
      </w:r>
      <w:r w:rsidRPr="00C616F2">
        <w:t xml:space="preserve">, and </w:t>
      </w:r>
      <w:r w:rsidRPr="00C616F2">
        <w:rPr>
          <w:u w:val="single"/>
        </w:rPr>
        <w:t xml:space="preserve">it all happened </w:t>
      </w:r>
      <w:r w:rsidRPr="00C616F2">
        <w:rPr>
          <w:highlight w:val="green"/>
          <w:u w:val="single"/>
        </w:rPr>
        <w:t xml:space="preserve">due to </w:t>
      </w:r>
      <w:r w:rsidRPr="00C616F2">
        <w:rPr>
          <w:rStyle w:val="Emphasis"/>
          <w:sz w:val="24"/>
          <w:highlight w:val="green"/>
        </w:rPr>
        <w:t>ozone</w:t>
      </w:r>
      <w:r w:rsidRPr="00C616F2">
        <w:rPr>
          <w:rStyle w:val="Emphasis"/>
          <w:sz w:val="24"/>
        </w:rPr>
        <w:t xml:space="preserve"> layer </w:t>
      </w:r>
      <w:r w:rsidRPr="00C616F2">
        <w:rPr>
          <w:rStyle w:val="Emphasis"/>
          <w:sz w:val="24"/>
          <w:highlight w:val="green"/>
        </w:rPr>
        <w:t>depletion</w:t>
      </w:r>
      <w:r w:rsidRPr="00C616F2">
        <w:rPr>
          <w:sz w:val="24"/>
        </w:rPr>
        <w:t>.</w:t>
      </w:r>
    </w:p>
    <w:p w14:paraId="188DF2CC" w14:textId="77777777" w:rsidR="005F307B" w:rsidRPr="00C616F2" w:rsidRDefault="005F307B" w:rsidP="005F307B">
      <w:r w:rsidRPr="00C616F2">
        <w:t xml:space="preserve">Much of the prevailing forest </w:t>
      </w:r>
      <w:r w:rsidRPr="00C616F2">
        <w:rPr>
          <w:highlight w:val="green"/>
          <w:u w:val="single"/>
        </w:rPr>
        <w:t>ecosystems and</w:t>
      </w:r>
      <w:r w:rsidRPr="00C616F2">
        <w:t xml:space="preserve"> species of </w:t>
      </w:r>
      <w:r w:rsidRPr="00C616F2">
        <w:rPr>
          <w:highlight w:val="green"/>
          <w:u w:val="single"/>
        </w:rPr>
        <w:t>fish</w:t>
      </w:r>
      <w:r w:rsidRPr="00C616F2">
        <w:t xml:space="preserve"> and </w:t>
      </w:r>
      <w:proofErr w:type="spellStart"/>
      <w:r w:rsidRPr="00C616F2">
        <w:t>tetrapods</w:t>
      </w:r>
      <w:proofErr w:type="spellEnd"/>
      <w:r w:rsidRPr="00C616F2">
        <w:t xml:space="preserve"> </w:t>
      </w:r>
      <w:r w:rsidRPr="00C616F2">
        <w:rPr>
          <w:highlight w:val="green"/>
          <w:u w:val="single"/>
        </w:rPr>
        <w:t xml:space="preserve">were </w:t>
      </w:r>
      <w:r w:rsidRPr="00C616F2">
        <w:rPr>
          <w:rStyle w:val="Emphasis"/>
          <w:highlight w:val="green"/>
        </w:rPr>
        <w:t>killed</w:t>
      </w:r>
      <w:r w:rsidRPr="00C616F2">
        <w:t xml:space="preserve"> during the last great mass extinction event. </w:t>
      </w:r>
    </w:p>
    <w:p w14:paraId="18A848D7" w14:textId="77777777" w:rsidR="005F307B" w:rsidRPr="00C616F2" w:rsidRDefault="005F307B" w:rsidP="005F307B">
      <w:r w:rsidRPr="00C616F2">
        <w:lastRenderedPageBreak/>
        <w:t xml:space="preserve">To date, the event was unexplained for its causes. Now scientists say that </w:t>
      </w:r>
      <w:r w:rsidRPr="00C616F2">
        <w:rPr>
          <w:u w:val="single"/>
        </w:rPr>
        <w:t xml:space="preserve">the mass extinction was </w:t>
      </w:r>
      <w:r w:rsidRPr="00C616F2">
        <w:rPr>
          <w:highlight w:val="green"/>
          <w:u w:val="single"/>
        </w:rPr>
        <w:t>caused by</w:t>
      </w:r>
      <w:r w:rsidRPr="00C616F2">
        <w:rPr>
          <w:u w:val="single"/>
        </w:rPr>
        <w:t xml:space="preserve"> </w:t>
      </w:r>
      <w:r w:rsidRPr="00C616F2">
        <w:rPr>
          <w:rStyle w:val="Emphasis"/>
        </w:rPr>
        <w:t xml:space="preserve">harmful </w:t>
      </w:r>
      <w:r w:rsidRPr="00C616F2">
        <w:rPr>
          <w:rStyle w:val="Emphasis"/>
          <w:highlight w:val="green"/>
        </w:rPr>
        <w:t>UV-B radiation</w:t>
      </w:r>
      <w:r w:rsidRPr="00C616F2">
        <w:rPr>
          <w:highlight w:val="green"/>
          <w:u w:val="single"/>
        </w:rPr>
        <w:t xml:space="preserve"> that entered</w:t>
      </w:r>
      <w:r w:rsidRPr="00C616F2">
        <w:t xml:space="preserve"> the Earth </w:t>
      </w:r>
      <w:r w:rsidRPr="00C616F2">
        <w:rPr>
          <w:u w:val="single"/>
        </w:rPr>
        <w:t>due to a reduced ozone layer</w:t>
      </w:r>
      <w:r w:rsidRPr="00C616F2">
        <w:t>.</w:t>
      </w:r>
    </w:p>
    <w:p w14:paraId="0AFF1396" w14:textId="77777777" w:rsidR="005F307B" w:rsidRPr="00C616F2" w:rsidRDefault="005F307B" w:rsidP="005F307B">
      <w:pPr>
        <w:rPr>
          <w:sz w:val="8"/>
          <w:szCs w:val="8"/>
        </w:rPr>
      </w:pPr>
      <w:r w:rsidRPr="00C616F2">
        <w:rPr>
          <w:sz w:val="8"/>
          <w:szCs w:val="8"/>
        </w:rPr>
        <w:t xml:space="preserve">Researchers at the University of Southampton have found out that the mass extinction at the transition of Earth from Devonian to Carboniferous (geological time periods) was “coincident with a major climatic warming.” The warming ended an intense Devonian glacial cycle but with it, caused the reduction of the ozone layer. Scientists </w:t>
      </w:r>
      <w:proofErr w:type="spellStart"/>
      <w:r w:rsidRPr="00C616F2">
        <w:rPr>
          <w:sz w:val="8"/>
          <w:szCs w:val="8"/>
        </w:rPr>
        <w:t>analysed</w:t>
      </w:r>
      <w:proofErr w:type="spellEnd"/>
      <w:r w:rsidRPr="00C616F2">
        <w:rPr>
          <w:sz w:val="8"/>
          <w:szCs w:val="8"/>
        </w:rPr>
        <w:t xml:space="preserve"> the rocks dating back to the time to conclude that, unlike other mass extinctions, volcanic eruptions were not the reason for this mass extinction. Such an extinction mechanism has been “newly discovered” as per the scientists and has serious consequences for Earth in today’s time, with global warming on the rise. Ozone layer experiment </w:t>
      </w:r>
      <w:proofErr w:type="gramStart"/>
      <w:r w:rsidRPr="00C616F2">
        <w:rPr>
          <w:sz w:val="8"/>
          <w:szCs w:val="8"/>
        </w:rPr>
        <w:t>The</w:t>
      </w:r>
      <w:proofErr w:type="gramEnd"/>
      <w:r w:rsidRPr="00C616F2">
        <w:rPr>
          <w:sz w:val="8"/>
          <w:szCs w:val="8"/>
        </w:rPr>
        <w:t xml:space="preserve"> team collected rock samples from the ice-capped and steep mountains of East Greenland as well as from the Andean Mountains above Lake Titicaca in Bolivia. While the former region </w:t>
      </w:r>
      <w:proofErr w:type="gramStart"/>
      <w:r w:rsidRPr="00C616F2">
        <w:rPr>
          <w:sz w:val="8"/>
          <w:szCs w:val="8"/>
        </w:rPr>
        <w:t>was located in</w:t>
      </w:r>
      <w:proofErr w:type="gramEnd"/>
      <w:r w:rsidRPr="00C616F2">
        <w:rPr>
          <w:sz w:val="8"/>
          <w:szCs w:val="8"/>
        </w:rPr>
        <w:t xml:space="preserve"> the southern hemisphere in the Devonian period, the latter was much closer to the Earth’s south pole at the time. The variation thus helped scientists judge what was happening at different locations at the time of the mass extinction. The team then dissolved the rocks in hydrofluoric acid, thus releasing microscopic plant spores, preserved in the cold climate for hundreds of millions of years. When the scientists examined these samples under a microscope, they found bizarre spines on the surface of many of the spores.</w:t>
      </w:r>
    </w:p>
    <w:p w14:paraId="769F0CCC" w14:textId="77777777" w:rsidR="005F307B" w:rsidRPr="00C616F2" w:rsidRDefault="005F307B" w:rsidP="005F307B">
      <w:r w:rsidRPr="00C616F2">
        <w:t xml:space="preserve">This was concluded to be a sign of a </w:t>
      </w:r>
      <w:r w:rsidRPr="00C616F2">
        <w:rPr>
          <w:highlight w:val="green"/>
          <w:u w:val="single"/>
        </w:rPr>
        <w:t>damaged DNA</w:t>
      </w:r>
      <w:r w:rsidRPr="00C616F2">
        <w:rPr>
          <w:u w:val="single"/>
        </w:rPr>
        <w:t xml:space="preserve"> because of </w:t>
      </w:r>
      <w:r w:rsidRPr="00C616F2">
        <w:rPr>
          <w:rStyle w:val="Emphasis"/>
        </w:rPr>
        <w:t>exposure to UV radiation</w:t>
      </w:r>
      <w:r w:rsidRPr="00C616F2">
        <w:t>. Many spores had even developed dark pigmented walls as a protection from the high UV levels.</w:t>
      </w:r>
    </w:p>
    <w:p w14:paraId="4EBAEDDD" w14:textId="77777777" w:rsidR="005F307B" w:rsidRPr="00C616F2" w:rsidRDefault="005F307B" w:rsidP="005F307B">
      <w:r w:rsidRPr="00C616F2">
        <w:t>Ozone layer importance for life</w:t>
      </w:r>
    </w:p>
    <w:p w14:paraId="74440595" w14:textId="77777777" w:rsidR="005F307B" w:rsidRPr="00C616F2" w:rsidRDefault="005F307B" w:rsidP="005F307B">
      <w:r w:rsidRPr="00C616F2">
        <w:t xml:space="preserve">The mass extinction was thus, not caused by any geological event on Earth but due to high UV radiations on the planet, indicating a collapse in the ozone layer for a brief period. In this </w:t>
      </w:r>
      <w:proofErr w:type="gramStart"/>
      <w:r w:rsidRPr="00C616F2">
        <w:t>period,  a</w:t>
      </w:r>
      <w:proofErr w:type="gramEnd"/>
      <w:r w:rsidRPr="00C616F2">
        <w:t xml:space="preserve"> huge portion of the prevailing </w:t>
      </w:r>
      <w:r w:rsidRPr="00C616F2">
        <w:rPr>
          <w:u w:val="single"/>
        </w:rPr>
        <w:t xml:space="preserve">life on Earth died to due to exposure to </w:t>
      </w:r>
      <w:r w:rsidRPr="00C616F2">
        <w:rPr>
          <w:rStyle w:val="Emphasis"/>
        </w:rPr>
        <w:t>harmful</w:t>
      </w:r>
      <w:r w:rsidRPr="00C616F2">
        <w:rPr>
          <w:u w:val="single"/>
        </w:rPr>
        <w:t xml:space="preserve"> levels of UV radiation</w:t>
      </w:r>
      <w:r w:rsidRPr="00C616F2">
        <w:t>.</w:t>
      </w:r>
    </w:p>
    <w:p w14:paraId="70971E36" w14:textId="77777777" w:rsidR="005F307B" w:rsidRPr="00C616F2" w:rsidRDefault="005F307B" w:rsidP="005F307B">
      <w:r w:rsidRPr="00C616F2">
        <w:t>The study is significant in a crucial aspect. Scientists warn that this is a fundamental aspect of planet Earth. Whenever it becomes too hot, its ozone layer is considerably depleted, allowing harmful UV radiations to enter the Earth’s atmosphere.</w:t>
      </w:r>
    </w:p>
    <w:p w14:paraId="706EEBD6" w14:textId="77777777" w:rsidR="005F307B" w:rsidRPr="00C616F2" w:rsidRDefault="005F307B" w:rsidP="005F307B">
      <w:r w:rsidRPr="00C616F2">
        <w:t>Now published in the journal Science Advances, the study concludes “</w:t>
      </w:r>
      <w:r w:rsidRPr="00C616F2">
        <w:rPr>
          <w:u w:val="single"/>
        </w:rPr>
        <w:t>ozone loss</w:t>
      </w:r>
      <w:r w:rsidRPr="00C616F2">
        <w:t xml:space="preserve"> during rapid warming </w:t>
      </w:r>
      <w:r w:rsidRPr="00C616F2">
        <w:rPr>
          <w:u w:val="single"/>
        </w:rPr>
        <w:t>is a</w:t>
      </w:r>
      <w:r w:rsidRPr="00C616F2">
        <w:t xml:space="preserve">n inherent Earth system process with the unavoidable </w:t>
      </w:r>
      <w:r w:rsidRPr="00C616F2">
        <w:rPr>
          <w:u w:val="single"/>
        </w:rPr>
        <w:t xml:space="preserve">conclusion that </w:t>
      </w:r>
      <w:r w:rsidRPr="00C616F2">
        <w:rPr>
          <w:highlight w:val="green"/>
          <w:u w:val="single"/>
        </w:rPr>
        <w:t xml:space="preserve">we should be </w:t>
      </w:r>
      <w:r w:rsidRPr="00C616F2">
        <w:rPr>
          <w:rStyle w:val="Emphasis"/>
          <w:highlight w:val="green"/>
        </w:rPr>
        <w:t>alert for</w:t>
      </w:r>
      <w:r w:rsidRPr="00C616F2">
        <w:rPr>
          <w:rStyle w:val="Emphasis"/>
        </w:rPr>
        <w:t xml:space="preserve"> such an eventuality in </w:t>
      </w:r>
      <w:r w:rsidRPr="00C616F2">
        <w:rPr>
          <w:rStyle w:val="Emphasis"/>
          <w:highlight w:val="green"/>
        </w:rPr>
        <w:t>the future</w:t>
      </w:r>
      <w:r w:rsidRPr="00C616F2">
        <w:t xml:space="preserve"> warming world.”</w:t>
      </w:r>
    </w:p>
    <w:p w14:paraId="6A5A5212" w14:textId="77777777" w:rsidR="005F307B" w:rsidRDefault="005F307B" w:rsidP="005F307B">
      <w:pPr>
        <w:rPr>
          <w:sz w:val="14"/>
        </w:rPr>
      </w:pPr>
    </w:p>
    <w:p w14:paraId="260B7AF2" w14:textId="77777777" w:rsidR="005F307B" w:rsidRDefault="005F307B" w:rsidP="005F307B">
      <w:pPr>
        <w:pStyle w:val="Heading4"/>
      </w:pPr>
      <w:r>
        <w:t xml:space="preserve">Rivalrous orbits create space conflict and </w:t>
      </w:r>
      <w:r w:rsidRPr="0082664C">
        <w:rPr>
          <w:u w:val="single"/>
        </w:rPr>
        <w:t>turn</w:t>
      </w:r>
      <w:r>
        <w:t xml:space="preserve"> good satellites.</w:t>
      </w:r>
    </w:p>
    <w:p w14:paraId="217859CD" w14:textId="77777777" w:rsidR="005F307B" w:rsidRPr="004254A0" w:rsidRDefault="005F307B" w:rsidP="005F307B">
      <w:r w:rsidRPr="004254A0">
        <w:rPr>
          <w:rStyle w:val="Style13ptBold"/>
        </w:rPr>
        <w:t>Samson 22</w:t>
      </w:r>
      <w:r>
        <w:t xml:space="preserve"> – </w:t>
      </w:r>
      <w:r w:rsidRPr="004254A0">
        <w:t>Victoria Samson is the Washington office director for the Secure World Foundation, an organization that focuses on space sustainability, and she has over 20 years of experience in military space and security issues. Previously, Ms. Samson was a senior analyst for the Center for Defense Information. She also was a senior policy associate at the Coalition to Reduce Nuclear Dangers, a consortium of arms control groups. Earlier, she was a researcher at Riverside Research Institute, where she worked on war-gaming scenarios for the Missile Defense Agency.</w:t>
      </w:r>
      <w:r>
        <w:t xml:space="preserve"> 1/17/22. [Bulletin of the Atomic Scientists, “</w:t>
      </w:r>
      <w:r w:rsidRPr="004254A0">
        <w:t>The complicating role of the private sector in space</w:t>
      </w:r>
      <w:r>
        <w:t xml:space="preserve">,” DOI: </w:t>
      </w:r>
      <w:r w:rsidRPr="004254A0">
        <w:t>10.1080/00963402.2021.2014229</w:t>
      </w:r>
      <w:r>
        <w:t>] Justin</w:t>
      </w:r>
    </w:p>
    <w:p w14:paraId="2119D6AE" w14:textId="77777777" w:rsidR="005F307B" w:rsidRPr="004254A0" w:rsidRDefault="005F307B" w:rsidP="005F307B">
      <w:pPr>
        <w:rPr>
          <w:sz w:val="14"/>
        </w:rPr>
      </w:pPr>
      <w:r w:rsidRPr="004254A0">
        <w:rPr>
          <w:sz w:val="14"/>
        </w:rPr>
        <w:t xml:space="preserve">At this exact moment, </w:t>
      </w:r>
      <w:r w:rsidRPr="004254A0">
        <w:rPr>
          <w:u w:val="single"/>
        </w:rPr>
        <w:t xml:space="preserve">we are seeing the </w:t>
      </w:r>
      <w:r w:rsidRPr="00E815A8">
        <w:rPr>
          <w:u w:val="single"/>
        </w:rPr>
        <w:t xml:space="preserve">increasing </w:t>
      </w:r>
      <w:r w:rsidRPr="00E815A8">
        <w:rPr>
          <w:rStyle w:val="Emphasis"/>
        </w:rPr>
        <w:t>dominance</w:t>
      </w:r>
      <w:r w:rsidRPr="00E815A8">
        <w:rPr>
          <w:u w:val="single"/>
        </w:rPr>
        <w:t xml:space="preserve"> of </w:t>
      </w:r>
      <w:r w:rsidRPr="00B844AE">
        <w:rPr>
          <w:highlight w:val="green"/>
          <w:u w:val="single"/>
        </w:rPr>
        <w:t xml:space="preserve">commercial </w:t>
      </w:r>
      <w:r w:rsidRPr="004254A0">
        <w:rPr>
          <w:u w:val="single"/>
        </w:rPr>
        <w:t xml:space="preserve">actors in space – specifically the </w:t>
      </w:r>
      <w:r w:rsidRPr="0082664C">
        <w:rPr>
          <w:rStyle w:val="Emphasis"/>
        </w:rPr>
        <w:t>rise</w:t>
      </w:r>
      <w:r w:rsidRPr="004254A0">
        <w:rPr>
          <w:u w:val="single"/>
        </w:rPr>
        <w:t xml:space="preserve"> of </w:t>
      </w:r>
      <w:r w:rsidRPr="00B844AE">
        <w:rPr>
          <w:rStyle w:val="Emphasis"/>
          <w:highlight w:val="green"/>
        </w:rPr>
        <w:t>mega-constellations</w:t>
      </w:r>
      <w:r w:rsidRPr="004254A0">
        <w:rPr>
          <w:sz w:val="14"/>
        </w:rPr>
        <w:t xml:space="preserve">, </w:t>
      </w:r>
      <w:r w:rsidRPr="004254A0">
        <w:rPr>
          <w:u w:val="single"/>
        </w:rPr>
        <w:t xml:space="preserve">or large numbers of small </w:t>
      </w:r>
      <w:r w:rsidRPr="0082664C">
        <w:rPr>
          <w:rStyle w:val="Emphasis"/>
        </w:rPr>
        <w:t>satellites</w:t>
      </w:r>
      <w:r w:rsidRPr="004254A0">
        <w:rPr>
          <w:u w:val="single"/>
        </w:rPr>
        <w:t xml:space="preserve"> flying in </w:t>
      </w:r>
      <w:r w:rsidRPr="0082664C">
        <w:rPr>
          <w:rStyle w:val="Emphasis"/>
        </w:rPr>
        <w:t>formation</w:t>
      </w:r>
      <w:r w:rsidRPr="004254A0">
        <w:rPr>
          <w:u w:val="single"/>
        </w:rPr>
        <w:t xml:space="preserve"> to provide global coverage for a variety of </w:t>
      </w:r>
      <w:r w:rsidRPr="0082664C">
        <w:rPr>
          <w:rStyle w:val="Emphasis"/>
        </w:rPr>
        <w:t>governmental</w:t>
      </w:r>
      <w:r w:rsidRPr="004254A0">
        <w:rPr>
          <w:u w:val="single"/>
        </w:rPr>
        <w:t xml:space="preserve"> and </w:t>
      </w:r>
      <w:r w:rsidRPr="0082664C">
        <w:rPr>
          <w:rStyle w:val="Emphasis"/>
        </w:rPr>
        <w:t>commercial</w:t>
      </w:r>
      <w:r w:rsidRPr="004254A0">
        <w:rPr>
          <w:u w:val="single"/>
        </w:rPr>
        <w:t xml:space="preserve"> uses, including both </w:t>
      </w:r>
      <w:r w:rsidRPr="0082664C">
        <w:rPr>
          <w:rStyle w:val="Emphasis"/>
        </w:rPr>
        <w:t>communications</w:t>
      </w:r>
      <w:r w:rsidRPr="004254A0">
        <w:rPr>
          <w:u w:val="single"/>
        </w:rPr>
        <w:t xml:space="preserve"> and Earth </w:t>
      </w:r>
      <w:r w:rsidRPr="0082664C">
        <w:rPr>
          <w:rStyle w:val="Emphasis"/>
        </w:rPr>
        <w:t>observation</w:t>
      </w:r>
      <w:r w:rsidRPr="004254A0">
        <w:rPr>
          <w:sz w:val="14"/>
        </w:rPr>
        <w:t xml:space="preserve">. Consequently, </w:t>
      </w:r>
      <w:r w:rsidRPr="004254A0">
        <w:rPr>
          <w:u w:val="single"/>
        </w:rPr>
        <w:t xml:space="preserve">the </w:t>
      </w:r>
      <w:r w:rsidRPr="0082664C">
        <w:rPr>
          <w:rStyle w:val="Emphasis"/>
        </w:rPr>
        <w:t>fundamental</w:t>
      </w:r>
      <w:r w:rsidRPr="004254A0">
        <w:rPr>
          <w:u w:val="single"/>
        </w:rPr>
        <w:t xml:space="preserve"> nature of </w:t>
      </w:r>
      <w:r w:rsidRPr="00E815A8">
        <w:rPr>
          <w:u w:val="single"/>
        </w:rPr>
        <w:t xml:space="preserve">space </w:t>
      </w:r>
      <w:proofErr w:type="gramStart"/>
      <w:r w:rsidRPr="00E815A8">
        <w:rPr>
          <w:u w:val="single"/>
        </w:rPr>
        <w:t>is changing,</w:t>
      </w:r>
      <w:proofErr w:type="gramEnd"/>
      <w:r w:rsidRPr="00E815A8">
        <w:rPr>
          <w:u w:val="single"/>
        </w:rPr>
        <w:t xml:space="preserve"> to one of a domain </w:t>
      </w:r>
      <w:r w:rsidRPr="00E815A8">
        <w:rPr>
          <w:rStyle w:val="Emphasis"/>
        </w:rPr>
        <w:t>dominated</w:t>
      </w:r>
      <w:r w:rsidRPr="00E815A8">
        <w:rPr>
          <w:u w:val="single"/>
        </w:rPr>
        <w:t xml:space="preserve"> by </w:t>
      </w:r>
      <w:r w:rsidRPr="00E815A8">
        <w:rPr>
          <w:rStyle w:val="Emphasis"/>
        </w:rPr>
        <w:t>commercial</w:t>
      </w:r>
      <w:r w:rsidRPr="00E815A8">
        <w:rPr>
          <w:u w:val="single"/>
        </w:rPr>
        <w:t xml:space="preserve"> actors</w:t>
      </w:r>
      <w:r w:rsidRPr="00E815A8">
        <w:rPr>
          <w:sz w:val="14"/>
        </w:rPr>
        <w:t>. This change will have major consequences for international stability, both in terms of how it demonstrates that the old governance structure for space is being left behind – and how it highlights Russia’s declining</w:t>
      </w:r>
      <w:r w:rsidRPr="004254A0">
        <w:rPr>
          <w:sz w:val="14"/>
        </w:rPr>
        <w:t xml:space="preserve"> rank in global space powers. </w:t>
      </w:r>
      <w:r w:rsidRPr="004254A0">
        <w:rPr>
          <w:u w:val="single"/>
        </w:rPr>
        <w:t xml:space="preserve">Certain </w:t>
      </w:r>
      <w:r w:rsidRPr="00B844AE">
        <w:rPr>
          <w:highlight w:val="green"/>
          <w:u w:val="single"/>
        </w:rPr>
        <w:t>orbits</w:t>
      </w:r>
      <w:r w:rsidRPr="004254A0">
        <w:rPr>
          <w:u w:val="single"/>
        </w:rPr>
        <w:t xml:space="preserve"> may be effectively </w:t>
      </w:r>
      <w:r w:rsidRPr="00B844AE">
        <w:rPr>
          <w:highlight w:val="green"/>
          <w:u w:val="single"/>
        </w:rPr>
        <w:t>taken over by</w:t>
      </w:r>
      <w:r w:rsidRPr="004254A0">
        <w:rPr>
          <w:u w:val="single"/>
        </w:rPr>
        <w:t xml:space="preserve"> a </w:t>
      </w:r>
      <w:r w:rsidRPr="0082664C">
        <w:rPr>
          <w:rStyle w:val="Emphasis"/>
        </w:rPr>
        <w:t>handful</w:t>
      </w:r>
      <w:r w:rsidRPr="004254A0">
        <w:rPr>
          <w:u w:val="single"/>
        </w:rPr>
        <w:t xml:space="preserve"> of </w:t>
      </w:r>
      <w:r w:rsidRPr="00B844AE">
        <w:rPr>
          <w:rStyle w:val="Emphasis"/>
          <w:highlight w:val="green"/>
        </w:rPr>
        <w:t>entities</w:t>
      </w:r>
      <w:r w:rsidRPr="004254A0">
        <w:rPr>
          <w:u w:val="single"/>
        </w:rPr>
        <w:t xml:space="preserve">, and </w:t>
      </w:r>
      <w:r w:rsidRPr="00B844AE">
        <w:rPr>
          <w:highlight w:val="green"/>
          <w:u w:val="single"/>
        </w:rPr>
        <w:t xml:space="preserve">there will be </w:t>
      </w:r>
      <w:r w:rsidRPr="00B844AE">
        <w:rPr>
          <w:rStyle w:val="Emphasis"/>
          <w:highlight w:val="green"/>
        </w:rPr>
        <w:t>competition</w:t>
      </w:r>
      <w:r w:rsidRPr="004254A0">
        <w:rPr>
          <w:u w:val="single"/>
        </w:rPr>
        <w:t xml:space="preserve"> for useful </w:t>
      </w:r>
      <w:r w:rsidRPr="0082664C">
        <w:rPr>
          <w:rStyle w:val="Emphasis"/>
        </w:rPr>
        <w:t>portions</w:t>
      </w:r>
      <w:r w:rsidRPr="004254A0">
        <w:rPr>
          <w:u w:val="single"/>
        </w:rPr>
        <w:t xml:space="preserve"> of the </w:t>
      </w:r>
      <w:r w:rsidRPr="0082664C">
        <w:rPr>
          <w:rStyle w:val="Emphasis"/>
        </w:rPr>
        <w:t>electromagnetic</w:t>
      </w:r>
      <w:r w:rsidRPr="004254A0">
        <w:rPr>
          <w:u w:val="single"/>
        </w:rPr>
        <w:t xml:space="preserve"> </w:t>
      </w:r>
      <w:r w:rsidRPr="0082664C">
        <w:rPr>
          <w:rStyle w:val="Emphasis"/>
        </w:rPr>
        <w:t>spectrum</w:t>
      </w:r>
      <w:r w:rsidRPr="004254A0">
        <w:rPr>
          <w:sz w:val="14"/>
        </w:rPr>
        <w:t xml:space="preserve">. With eyes on the sky everywhere, </w:t>
      </w:r>
      <w:r w:rsidRPr="004254A0">
        <w:rPr>
          <w:u w:val="single"/>
        </w:rPr>
        <w:t xml:space="preserve">there will be </w:t>
      </w:r>
      <w:r w:rsidRPr="0082664C">
        <w:rPr>
          <w:rStyle w:val="Emphasis"/>
        </w:rPr>
        <w:t>little</w:t>
      </w:r>
      <w:r w:rsidRPr="004254A0">
        <w:rPr>
          <w:u w:val="single"/>
        </w:rPr>
        <w:t xml:space="preserve"> or no room for state secrets</w:t>
      </w:r>
      <w:r w:rsidRPr="004254A0">
        <w:rPr>
          <w:sz w:val="14"/>
        </w:rPr>
        <w:t xml:space="preserve"> – for better or worse. This is happening </w:t>
      </w:r>
      <w:proofErr w:type="gramStart"/>
      <w:r w:rsidRPr="004254A0">
        <w:rPr>
          <w:sz w:val="14"/>
        </w:rPr>
        <w:t>at the same time that</w:t>
      </w:r>
      <w:proofErr w:type="gramEnd"/>
      <w:r w:rsidRPr="004254A0">
        <w:rPr>
          <w:sz w:val="14"/>
        </w:rPr>
        <w:t xml:space="preserve"> Russia’s space identity is floundering, which may further upset the stability of the domain of space.</w:t>
      </w:r>
    </w:p>
    <w:p w14:paraId="774D9671" w14:textId="77777777" w:rsidR="005F307B" w:rsidRPr="0082664C" w:rsidRDefault="005F307B" w:rsidP="005F307B">
      <w:pPr>
        <w:rPr>
          <w:rStyle w:val="Emphasis"/>
        </w:rPr>
      </w:pPr>
      <w:r w:rsidRPr="004254A0">
        <w:rPr>
          <w:u w:val="single"/>
        </w:rPr>
        <w:lastRenderedPageBreak/>
        <w:t>As of November 2021, there are roughly 4,800 active satellites in orbit around Earth, around 1,850 of which belong to just one entity</w:t>
      </w:r>
      <w:r w:rsidRPr="004254A0">
        <w:rPr>
          <w:sz w:val="14"/>
        </w:rPr>
        <w:t xml:space="preserve">: </w:t>
      </w:r>
      <w:r w:rsidRPr="004254A0">
        <w:rPr>
          <w:u w:val="single"/>
        </w:rPr>
        <w:t xml:space="preserve">SpaceX’s </w:t>
      </w:r>
      <w:proofErr w:type="spellStart"/>
      <w:r w:rsidRPr="004254A0">
        <w:rPr>
          <w:u w:val="single"/>
        </w:rPr>
        <w:t>Starlink</w:t>
      </w:r>
      <w:proofErr w:type="spellEnd"/>
      <w:r w:rsidRPr="004254A0">
        <w:rPr>
          <w:u w:val="single"/>
        </w:rPr>
        <w:t xml:space="preserve"> </w:t>
      </w:r>
      <w:r w:rsidRPr="00B844AE">
        <w:rPr>
          <w:rStyle w:val="Emphasis"/>
          <w:highlight w:val="green"/>
        </w:rPr>
        <w:t>mega-constellation</w:t>
      </w:r>
      <w:r w:rsidRPr="004254A0">
        <w:rPr>
          <w:sz w:val="14"/>
        </w:rPr>
        <w:t xml:space="preserve"> (Thompson 2021). This change has happened very quickly, as </w:t>
      </w:r>
      <w:proofErr w:type="spellStart"/>
      <w:r w:rsidRPr="004254A0">
        <w:rPr>
          <w:sz w:val="14"/>
        </w:rPr>
        <w:t>Starlink</w:t>
      </w:r>
      <w:proofErr w:type="spellEnd"/>
      <w:r w:rsidRPr="004254A0">
        <w:rPr>
          <w:sz w:val="14"/>
        </w:rPr>
        <w:t xml:space="preserve"> satellites just began to be launched in May 2019 (O’Callaghan 2019). This is only the first wave of the </w:t>
      </w:r>
      <w:proofErr w:type="spellStart"/>
      <w:r w:rsidRPr="004254A0">
        <w:rPr>
          <w:sz w:val="14"/>
        </w:rPr>
        <w:t>megaconstellations</w:t>
      </w:r>
      <w:proofErr w:type="spellEnd"/>
      <w:r w:rsidRPr="004254A0">
        <w:rPr>
          <w:sz w:val="14"/>
        </w:rPr>
        <w:t xml:space="preserve"> as well. While it is hard to say exactly how many satellites will be launched as part of this new use of space, </w:t>
      </w:r>
      <w:r w:rsidRPr="004254A0">
        <w:rPr>
          <w:u w:val="single"/>
        </w:rPr>
        <w:t xml:space="preserve">there are requests or plans for mega-constellations that could </w:t>
      </w:r>
      <w:r w:rsidRPr="00B844AE">
        <w:rPr>
          <w:highlight w:val="green"/>
          <w:u w:val="single"/>
        </w:rPr>
        <w:t xml:space="preserve">mean well over </w:t>
      </w:r>
      <w:r w:rsidRPr="00B844AE">
        <w:rPr>
          <w:rStyle w:val="Emphasis"/>
          <w:highlight w:val="green"/>
        </w:rPr>
        <w:t>100</w:t>
      </w:r>
      <w:r w:rsidRPr="00B844AE">
        <w:rPr>
          <w:highlight w:val="green"/>
          <w:u w:val="single"/>
        </w:rPr>
        <w:t>,</w:t>
      </w:r>
      <w:r w:rsidRPr="00B844AE">
        <w:rPr>
          <w:rStyle w:val="Emphasis"/>
          <w:highlight w:val="green"/>
        </w:rPr>
        <w:t>000</w:t>
      </w:r>
      <w:r w:rsidRPr="004254A0">
        <w:rPr>
          <w:u w:val="single"/>
        </w:rPr>
        <w:t xml:space="preserve"> new </w:t>
      </w:r>
      <w:r w:rsidRPr="00B844AE">
        <w:rPr>
          <w:highlight w:val="green"/>
          <w:u w:val="single"/>
        </w:rPr>
        <w:t>satellites</w:t>
      </w:r>
      <w:r w:rsidRPr="004254A0">
        <w:rPr>
          <w:u w:val="single"/>
        </w:rPr>
        <w:t xml:space="preserve"> could potentially be in low Earth orbit. While not </w:t>
      </w:r>
      <w:proofErr w:type="gramStart"/>
      <w:r w:rsidRPr="004254A0">
        <w:rPr>
          <w:u w:val="single"/>
        </w:rPr>
        <w:t>all of</w:t>
      </w:r>
      <w:proofErr w:type="gramEnd"/>
      <w:r w:rsidRPr="004254A0">
        <w:rPr>
          <w:u w:val="single"/>
        </w:rPr>
        <w:t xml:space="preserve"> these satellites will be launched, even a small fraction of that proposed number will fundamentally shift the situation so that the major actors in space will no longer be nation-states</w:t>
      </w:r>
      <w:r w:rsidRPr="004254A0">
        <w:rPr>
          <w:sz w:val="14"/>
        </w:rPr>
        <w:t xml:space="preserve"> (as has been the case to date) </w:t>
      </w:r>
      <w:r w:rsidRPr="004254A0">
        <w:rPr>
          <w:u w:val="single"/>
        </w:rPr>
        <w:t xml:space="preserve">but the </w:t>
      </w:r>
      <w:r w:rsidRPr="0082664C">
        <w:rPr>
          <w:rStyle w:val="Emphasis"/>
        </w:rPr>
        <w:t>private</w:t>
      </w:r>
      <w:r w:rsidRPr="004254A0">
        <w:rPr>
          <w:u w:val="single"/>
        </w:rPr>
        <w:t xml:space="preserve"> sector, </w:t>
      </w:r>
      <w:r w:rsidRPr="00B844AE">
        <w:rPr>
          <w:highlight w:val="green"/>
          <w:u w:val="single"/>
        </w:rPr>
        <w:t>changing the</w:t>
      </w:r>
      <w:r w:rsidRPr="004254A0">
        <w:rPr>
          <w:u w:val="single"/>
        </w:rPr>
        <w:t xml:space="preserve"> </w:t>
      </w:r>
      <w:r w:rsidRPr="0082664C">
        <w:rPr>
          <w:rStyle w:val="Emphasis"/>
        </w:rPr>
        <w:t xml:space="preserve">timbre of the </w:t>
      </w:r>
      <w:r w:rsidRPr="00B844AE">
        <w:rPr>
          <w:rStyle w:val="Emphasis"/>
          <w:highlight w:val="green"/>
        </w:rPr>
        <w:t>space domain</w:t>
      </w:r>
      <w:r w:rsidRPr="0082664C">
        <w:rPr>
          <w:rStyle w:val="Emphasis"/>
        </w:rPr>
        <w:t>.</w:t>
      </w:r>
    </w:p>
    <w:p w14:paraId="769166F5" w14:textId="77777777" w:rsidR="005F307B" w:rsidRPr="004254A0" w:rsidRDefault="005F307B" w:rsidP="005F307B">
      <w:pPr>
        <w:rPr>
          <w:sz w:val="14"/>
        </w:rPr>
      </w:pPr>
      <w:r w:rsidRPr="004254A0">
        <w:rPr>
          <w:sz w:val="14"/>
        </w:rPr>
        <w:t>This leads to challenges in discussing space security issues: Space is a shared, international domain; if we cannot include all the stakeholders in the discussions, we will not come to complete solutions to the problems. But first, some background.</w:t>
      </w:r>
    </w:p>
    <w:p w14:paraId="4327B339" w14:textId="77777777" w:rsidR="005F307B" w:rsidRPr="004254A0" w:rsidRDefault="005F307B" w:rsidP="005F307B">
      <w:pPr>
        <w:rPr>
          <w:sz w:val="14"/>
        </w:rPr>
      </w:pPr>
      <w:r w:rsidRPr="004254A0">
        <w:rPr>
          <w:sz w:val="14"/>
        </w:rPr>
        <w:t>A little history</w:t>
      </w:r>
    </w:p>
    <w:p w14:paraId="65137309" w14:textId="77777777" w:rsidR="005F307B" w:rsidRPr="004254A0" w:rsidRDefault="005F307B" w:rsidP="005F307B">
      <w:pPr>
        <w:rPr>
          <w:sz w:val="14"/>
        </w:rPr>
      </w:pPr>
      <w:r w:rsidRPr="004254A0">
        <w:rPr>
          <w:sz w:val="14"/>
        </w:rPr>
        <w:t xml:space="preserve">The commercial sector is not new to space. </w:t>
      </w:r>
      <w:r w:rsidRPr="004254A0">
        <w:rPr>
          <w:u w:val="single"/>
        </w:rPr>
        <w:t>Commercial entities have been active in space for decades now</w:t>
      </w:r>
      <w:r w:rsidRPr="004254A0">
        <w:rPr>
          <w:sz w:val="14"/>
        </w:rPr>
        <w:t>; in fact, it was a dispute over what should be the extent of their role in space that shaped part of the 1967 Outer Space Treaty. Article VI of that treaty notes:</w:t>
      </w:r>
    </w:p>
    <w:p w14:paraId="36311E99" w14:textId="77777777" w:rsidR="005F307B" w:rsidRPr="004254A0" w:rsidRDefault="005F307B" w:rsidP="005F307B">
      <w:pPr>
        <w:rPr>
          <w:sz w:val="14"/>
        </w:rPr>
      </w:pPr>
      <w:r w:rsidRPr="004254A0">
        <w:rPr>
          <w:sz w:val="14"/>
        </w:rPr>
        <w:t>States Parties to the Treaty shall bear international responsibility for national activities in outer space, including the moon and other celestial bodies, whether such activities are carried on by governmental agencies or by non-governmental entities . . .. The activities of nongovernmental entities in outer space, including the moon and other celestial bodies, shall require authorization and continuing supervision by the appropriate State Party to the Treaty. (Outer Space Treaty 1967)</w:t>
      </w:r>
    </w:p>
    <w:p w14:paraId="156FB6DD" w14:textId="77777777" w:rsidR="005F307B" w:rsidRPr="004254A0" w:rsidRDefault="005F307B" w:rsidP="005F307B">
      <w:pPr>
        <w:rPr>
          <w:sz w:val="14"/>
        </w:rPr>
      </w:pPr>
      <w:r w:rsidRPr="004254A0">
        <w:rPr>
          <w:sz w:val="14"/>
        </w:rPr>
        <w:t>This was a compromise between the United States and the USSR, in which the latter argued that there was no such thing as commercial space. Having language requiring state actors to carry out “authorization and continuing supervision” gave the United States the flexibility it wanted to develop a commercial space sector while ensuring that there would still be national oversight.</w:t>
      </w:r>
    </w:p>
    <w:p w14:paraId="79C7099C" w14:textId="77777777" w:rsidR="005F307B" w:rsidRPr="004254A0" w:rsidRDefault="005F307B" w:rsidP="005F307B">
      <w:pPr>
        <w:rPr>
          <w:sz w:val="14"/>
        </w:rPr>
      </w:pPr>
      <w:r w:rsidRPr="004254A0">
        <w:rPr>
          <w:sz w:val="14"/>
        </w:rPr>
        <w:t>A lack of coordination</w:t>
      </w:r>
    </w:p>
    <w:p w14:paraId="63C890E4" w14:textId="77777777" w:rsidR="005F307B" w:rsidRPr="004254A0" w:rsidRDefault="005F307B" w:rsidP="005F307B">
      <w:pPr>
        <w:rPr>
          <w:u w:val="single"/>
        </w:rPr>
      </w:pPr>
      <w:r w:rsidRPr="004254A0">
        <w:rPr>
          <w:u w:val="single"/>
        </w:rPr>
        <w:t>One way</w:t>
      </w:r>
      <w:r w:rsidRPr="004254A0">
        <w:rPr>
          <w:sz w:val="14"/>
        </w:rPr>
        <w:t xml:space="preserve"> in which the rise of these </w:t>
      </w:r>
      <w:r w:rsidRPr="00B844AE">
        <w:rPr>
          <w:highlight w:val="green"/>
          <w:u w:val="single"/>
        </w:rPr>
        <w:t>mega-constellations</w:t>
      </w:r>
      <w:r w:rsidRPr="004254A0">
        <w:rPr>
          <w:u w:val="single"/>
        </w:rPr>
        <w:t xml:space="preserve"> may </w:t>
      </w:r>
      <w:r w:rsidRPr="0082664C">
        <w:rPr>
          <w:rStyle w:val="Emphasis"/>
        </w:rPr>
        <w:t>complicate</w:t>
      </w:r>
      <w:r w:rsidRPr="004254A0">
        <w:rPr>
          <w:u w:val="single"/>
        </w:rPr>
        <w:t xml:space="preserve"> international security in space is through concerns about these satellites </w:t>
      </w:r>
      <w:r w:rsidRPr="00B844AE">
        <w:rPr>
          <w:rStyle w:val="Emphasis"/>
          <w:highlight w:val="green"/>
        </w:rPr>
        <w:t>hamper</w:t>
      </w:r>
      <w:r w:rsidRPr="0082664C">
        <w:rPr>
          <w:rStyle w:val="Emphasis"/>
        </w:rPr>
        <w:t>ing</w:t>
      </w:r>
      <w:r w:rsidRPr="004254A0">
        <w:rPr>
          <w:u w:val="single"/>
        </w:rPr>
        <w:t xml:space="preserve"> </w:t>
      </w:r>
      <w:r w:rsidRPr="00B844AE">
        <w:rPr>
          <w:highlight w:val="green"/>
          <w:u w:val="single"/>
        </w:rPr>
        <w:t>access to</w:t>
      </w:r>
      <w:r w:rsidRPr="004254A0">
        <w:rPr>
          <w:u w:val="single"/>
        </w:rPr>
        <w:t xml:space="preserve"> </w:t>
      </w:r>
      <w:r w:rsidRPr="0082664C">
        <w:rPr>
          <w:rStyle w:val="Emphasis"/>
        </w:rPr>
        <w:t>certain</w:t>
      </w:r>
      <w:r w:rsidRPr="004254A0">
        <w:rPr>
          <w:u w:val="single"/>
        </w:rPr>
        <w:t xml:space="preserve"> </w:t>
      </w:r>
      <w:r w:rsidRPr="00B844AE">
        <w:rPr>
          <w:rStyle w:val="Emphasis"/>
          <w:highlight w:val="green"/>
        </w:rPr>
        <w:t>orbits</w:t>
      </w:r>
      <w:r w:rsidRPr="004254A0">
        <w:rPr>
          <w:u w:val="single"/>
        </w:rPr>
        <w:t>. While slots in geosynchronous Earth orbit are set</w:t>
      </w:r>
      <w:r w:rsidRPr="004254A0">
        <w:rPr>
          <w:sz w:val="14"/>
        </w:rPr>
        <w:t xml:space="preserve"> by the International Telecommunication Union, </w:t>
      </w:r>
      <w:r w:rsidRPr="00B844AE">
        <w:rPr>
          <w:highlight w:val="green"/>
          <w:u w:val="single"/>
        </w:rPr>
        <w:t>there is no</w:t>
      </w:r>
      <w:r w:rsidRPr="004254A0">
        <w:rPr>
          <w:u w:val="single"/>
        </w:rPr>
        <w:t xml:space="preserve"> </w:t>
      </w:r>
      <w:r w:rsidRPr="0082664C">
        <w:rPr>
          <w:rStyle w:val="Emphasis"/>
        </w:rPr>
        <w:t>international</w:t>
      </w:r>
      <w:r w:rsidRPr="004254A0">
        <w:rPr>
          <w:u w:val="single"/>
        </w:rPr>
        <w:t xml:space="preserve"> </w:t>
      </w:r>
      <w:r w:rsidRPr="00B844AE">
        <w:rPr>
          <w:highlight w:val="green"/>
          <w:u w:val="single"/>
        </w:rPr>
        <w:t xml:space="preserve">entity </w:t>
      </w:r>
      <w:r w:rsidRPr="00B844AE">
        <w:rPr>
          <w:rStyle w:val="Emphasis"/>
          <w:highlight w:val="green"/>
        </w:rPr>
        <w:t>coordinating</w:t>
      </w:r>
      <w:r w:rsidRPr="00B844AE">
        <w:rPr>
          <w:highlight w:val="green"/>
          <w:u w:val="single"/>
        </w:rPr>
        <w:t xml:space="preserve"> orbital slots</w:t>
      </w:r>
      <w:r w:rsidRPr="004254A0">
        <w:rPr>
          <w:u w:val="single"/>
        </w:rPr>
        <w:t xml:space="preserve"> at low Earth orbit. This means that</w:t>
      </w:r>
      <w:r w:rsidRPr="004254A0">
        <w:rPr>
          <w:sz w:val="14"/>
        </w:rPr>
        <w:t xml:space="preserve">, </w:t>
      </w:r>
      <w:r w:rsidRPr="004254A0">
        <w:rPr>
          <w:u w:val="single"/>
        </w:rPr>
        <w:t xml:space="preserve">given the potentially tens of thousands of satellites that could be launched given company plans, </w:t>
      </w:r>
      <w:r w:rsidRPr="00B844AE">
        <w:rPr>
          <w:highlight w:val="green"/>
          <w:u w:val="single"/>
        </w:rPr>
        <w:t>certain orbits</w:t>
      </w:r>
      <w:r w:rsidRPr="004254A0">
        <w:rPr>
          <w:u w:val="single"/>
        </w:rPr>
        <w:t xml:space="preserve"> could be </w:t>
      </w:r>
      <w:r w:rsidRPr="00B844AE">
        <w:rPr>
          <w:highlight w:val="green"/>
          <w:u w:val="single"/>
        </w:rPr>
        <w:t>de facto ceded to</w:t>
      </w:r>
      <w:r w:rsidRPr="004254A0">
        <w:rPr>
          <w:u w:val="single"/>
        </w:rPr>
        <w:t xml:space="preserve"> a handful of </w:t>
      </w:r>
      <w:r w:rsidRPr="00B844AE">
        <w:rPr>
          <w:highlight w:val="green"/>
          <w:u w:val="single"/>
        </w:rPr>
        <w:t>entities</w:t>
      </w:r>
      <w:r w:rsidRPr="004254A0">
        <w:rPr>
          <w:sz w:val="14"/>
        </w:rPr>
        <w:t xml:space="preserve"> – </w:t>
      </w:r>
      <w:r w:rsidRPr="004254A0">
        <w:rPr>
          <w:u w:val="single"/>
        </w:rPr>
        <w:t xml:space="preserve">in defiance of </w:t>
      </w:r>
      <w:r w:rsidRPr="0082664C">
        <w:rPr>
          <w:rStyle w:val="Emphasis"/>
        </w:rPr>
        <w:t>Article</w:t>
      </w:r>
      <w:r w:rsidRPr="004254A0">
        <w:rPr>
          <w:u w:val="single"/>
        </w:rPr>
        <w:t xml:space="preserve"> II of the Outer Space Treaty, which says that space “is </w:t>
      </w:r>
      <w:r w:rsidRPr="0082664C">
        <w:rPr>
          <w:rStyle w:val="Emphasis"/>
        </w:rPr>
        <w:t>not subject to national appropriation</w:t>
      </w:r>
      <w:r w:rsidRPr="004254A0">
        <w:rPr>
          <w:u w:val="single"/>
        </w:rPr>
        <w:t>.”</w:t>
      </w:r>
      <w:r w:rsidRPr="004254A0">
        <w:rPr>
          <w:sz w:val="14"/>
        </w:rPr>
        <w:t xml:space="preserve"> Consequently, </w:t>
      </w:r>
      <w:r w:rsidRPr="004254A0">
        <w:rPr>
          <w:u w:val="single"/>
        </w:rPr>
        <w:t>this could lead to strife or competition over certain orbits.</w:t>
      </w:r>
    </w:p>
    <w:p w14:paraId="206B7856" w14:textId="77777777" w:rsidR="005F307B" w:rsidRPr="004254A0" w:rsidRDefault="005F307B" w:rsidP="005F307B">
      <w:pPr>
        <w:rPr>
          <w:u w:val="single"/>
        </w:rPr>
      </w:pPr>
      <w:r w:rsidRPr="004254A0">
        <w:rPr>
          <w:sz w:val="14"/>
        </w:rPr>
        <w:t xml:space="preserve">It is possible that, given the number of satellites that companies are asking the United States’ Federal Communications Commission for broadcasting rights to, </w:t>
      </w:r>
      <w:r w:rsidRPr="004254A0">
        <w:rPr>
          <w:u w:val="single"/>
        </w:rPr>
        <w:t xml:space="preserve">certain orbits may </w:t>
      </w:r>
      <w:r w:rsidRPr="00B844AE">
        <w:rPr>
          <w:highlight w:val="green"/>
          <w:u w:val="single"/>
        </w:rPr>
        <w:t>reach their</w:t>
      </w:r>
      <w:r w:rsidRPr="004254A0">
        <w:rPr>
          <w:u w:val="single"/>
        </w:rPr>
        <w:t xml:space="preserve"> </w:t>
      </w:r>
      <w:r w:rsidRPr="0082664C">
        <w:rPr>
          <w:rStyle w:val="Emphasis"/>
        </w:rPr>
        <w:t xml:space="preserve">carrying </w:t>
      </w:r>
      <w:r w:rsidRPr="00B844AE">
        <w:rPr>
          <w:rStyle w:val="Emphasis"/>
          <w:highlight w:val="green"/>
        </w:rPr>
        <w:t>capacities</w:t>
      </w:r>
      <w:r w:rsidRPr="004254A0">
        <w:rPr>
          <w:u w:val="single"/>
        </w:rPr>
        <w:t xml:space="preserve"> – meaning that they are at the maximum number of satellites that can be operated, as defined by </w:t>
      </w:r>
      <w:r w:rsidRPr="0082664C">
        <w:rPr>
          <w:rStyle w:val="Emphasis"/>
        </w:rPr>
        <w:t>physical</w:t>
      </w:r>
      <w:r w:rsidRPr="004254A0">
        <w:rPr>
          <w:u w:val="single"/>
        </w:rPr>
        <w:t xml:space="preserve"> and </w:t>
      </w:r>
      <w:r w:rsidRPr="0082664C">
        <w:rPr>
          <w:rStyle w:val="Emphasis"/>
        </w:rPr>
        <w:t>radiofrequency</w:t>
      </w:r>
      <w:r w:rsidRPr="004254A0">
        <w:rPr>
          <w:u w:val="single"/>
        </w:rPr>
        <w:t xml:space="preserve"> interference aspects. This could </w:t>
      </w:r>
      <w:r w:rsidRPr="00B844AE">
        <w:rPr>
          <w:highlight w:val="green"/>
          <w:u w:val="single"/>
        </w:rPr>
        <w:t>lead to disputes over</w:t>
      </w:r>
      <w:r w:rsidRPr="004254A0">
        <w:rPr>
          <w:u w:val="single"/>
        </w:rPr>
        <w:t xml:space="preserve"> which country has the </w:t>
      </w:r>
      <w:r w:rsidRPr="00B844AE">
        <w:rPr>
          <w:highlight w:val="green"/>
          <w:u w:val="single"/>
        </w:rPr>
        <w:t>right to</w:t>
      </w:r>
      <w:r w:rsidRPr="004254A0">
        <w:rPr>
          <w:u w:val="single"/>
        </w:rPr>
        <w:t xml:space="preserve"> use </w:t>
      </w:r>
      <w:r w:rsidRPr="0082664C">
        <w:rPr>
          <w:rStyle w:val="Emphasis"/>
        </w:rPr>
        <w:t xml:space="preserve">certain </w:t>
      </w:r>
      <w:r w:rsidRPr="00B844AE">
        <w:rPr>
          <w:rStyle w:val="Emphasis"/>
          <w:highlight w:val="green"/>
        </w:rPr>
        <w:t>orbits</w:t>
      </w:r>
      <w:r w:rsidRPr="004254A0">
        <w:rPr>
          <w:u w:val="single"/>
        </w:rPr>
        <w:t>, or</w:t>
      </w:r>
      <w:r w:rsidRPr="004254A0">
        <w:rPr>
          <w:sz w:val="14"/>
        </w:rPr>
        <w:t xml:space="preserve">, alternatively, </w:t>
      </w:r>
      <w:r w:rsidRPr="004254A0">
        <w:rPr>
          <w:u w:val="single"/>
        </w:rPr>
        <w:t>resentment when one country’s commercial sector essentially takes over a particular orbit</w:t>
      </w:r>
    </w:p>
    <w:p w14:paraId="55F4383C" w14:textId="77777777" w:rsidR="005F307B" w:rsidRDefault="005F307B" w:rsidP="005F307B">
      <w:pPr>
        <w:rPr>
          <w:sz w:val="14"/>
        </w:rPr>
      </w:pPr>
      <w:r w:rsidRPr="004254A0">
        <w:rPr>
          <w:u w:val="single"/>
        </w:rPr>
        <w:t>Competition</w:t>
      </w:r>
      <w:r w:rsidRPr="004254A0">
        <w:rPr>
          <w:sz w:val="14"/>
        </w:rPr>
        <w:t xml:space="preserve"> over parts of the electromagnetic spectrum </w:t>
      </w:r>
      <w:r w:rsidRPr="004254A0">
        <w:rPr>
          <w:u w:val="single"/>
        </w:rPr>
        <w:t xml:space="preserve">is another possible path for international security issues to arise from mega-constellations. </w:t>
      </w:r>
      <w:r w:rsidRPr="00B844AE">
        <w:rPr>
          <w:highlight w:val="green"/>
          <w:u w:val="single"/>
        </w:rPr>
        <w:t xml:space="preserve">Satellites </w:t>
      </w:r>
      <w:r w:rsidRPr="0082664C">
        <w:rPr>
          <w:u w:val="single"/>
        </w:rPr>
        <w:t xml:space="preserve">are only </w:t>
      </w:r>
      <w:r w:rsidRPr="00B844AE">
        <w:rPr>
          <w:highlight w:val="green"/>
          <w:u w:val="single"/>
        </w:rPr>
        <w:t>as good as</w:t>
      </w:r>
      <w:r w:rsidRPr="004254A0">
        <w:rPr>
          <w:u w:val="single"/>
        </w:rPr>
        <w:t xml:space="preserve"> their </w:t>
      </w:r>
      <w:r w:rsidRPr="00B844AE">
        <w:rPr>
          <w:highlight w:val="green"/>
          <w:u w:val="single"/>
        </w:rPr>
        <w:t xml:space="preserve">ability to </w:t>
      </w:r>
      <w:r w:rsidRPr="00B844AE">
        <w:rPr>
          <w:rStyle w:val="Emphasis"/>
          <w:highlight w:val="green"/>
        </w:rPr>
        <w:t>receive</w:t>
      </w:r>
      <w:r w:rsidRPr="00B844AE">
        <w:rPr>
          <w:highlight w:val="green"/>
          <w:u w:val="single"/>
        </w:rPr>
        <w:t xml:space="preserve"> and </w:t>
      </w:r>
      <w:r w:rsidRPr="00B844AE">
        <w:rPr>
          <w:rStyle w:val="Emphasis"/>
          <w:highlight w:val="green"/>
        </w:rPr>
        <w:t>communicate</w:t>
      </w:r>
      <w:r w:rsidRPr="004254A0">
        <w:rPr>
          <w:u w:val="single"/>
        </w:rPr>
        <w:t xml:space="preserve"> information, which requires spectrum</w:t>
      </w:r>
      <w:r w:rsidRPr="004254A0">
        <w:rPr>
          <w:sz w:val="14"/>
        </w:rPr>
        <w:t xml:space="preserve">; </w:t>
      </w:r>
      <w:r w:rsidRPr="00B844AE">
        <w:rPr>
          <w:highlight w:val="green"/>
          <w:u w:val="single"/>
        </w:rPr>
        <w:t>if</w:t>
      </w:r>
      <w:r w:rsidRPr="004254A0">
        <w:rPr>
          <w:u w:val="single"/>
        </w:rPr>
        <w:t xml:space="preserve"> </w:t>
      </w:r>
      <w:r w:rsidRPr="0082664C">
        <w:rPr>
          <w:rStyle w:val="Emphasis"/>
        </w:rPr>
        <w:t>one</w:t>
      </w:r>
      <w:r w:rsidRPr="004254A0">
        <w:rPr>
          <w:u w:val="single"/>
        </w:rPr>
        <w:t xml:space="preserve"> or a </w:t>
      </w:r>
      <w:r w:rsidRPr="00B844AE">
        <w:rPr>
          <w:rStyle w:val="Emphasis"/>
          <w:highlight w:val="green"/>
        </w:rPr>
        <w:t>few</w:t>
      </w:r>
      <w:r w:rsidRPr="00B844AE">
        <w:rPr>
          <w:highlight w:val="green"/>
          <w:u w:val="single"/>
        </w:rPr>
        <w:t xml:space="preserve"> entities</w:t>
      </w:r>
      <w:r w:rsidRPr="004254A0">
        <w:rPr>
          <w:u w:val="single"/>
        </w:rPr>
        <w:t xml:space="preserve"> from one country </w:t>
      </w:r>
      <w:r w:rsidRPr="00B844AE">
        <w:rPr>
          <w:highlight w:val="green"/>
          <w:u w:val="single"/>
        </w:rPr>
        <w:t>use up all</w:t>
      </w:r>
      <w:r w:rsidRPr="004254A0">
        <w:rPr>
          <w:u w:val="single"/>
        </w:rPr>
        <w:t xml:space="preserve"> the </w:t>
      </w:r>
      <w:r w:rsidRPr="0082664C">
        <w:rPr>
          <w:rStyle w:val="Emphasis"/>
        </w:rPr>
        <w:t xml:space="preserve">readily </w:t>
      </w:r>
      <w:r w:rsidRPr="00B844AE">
        <w:rPr>
          <w:rStyle w:val="Emphasis"/>
          <w:highlight w:val="green"/>
        </w:rPr>
        <w:t>accessible spectrum</w:t>
      </w:r>
      <w:r w:rsidRPr="0082664C">
        <w:rPr>
          <w:rStyle w:val="Emphasis"/>
        </w:rPr>
        <w:t xml:space="preserve"> for</w:t>
      </w:r>
      <w:r w:rsidRPr="004254A0">
        <w:rPr>
          <w:u w:val="single"/>
        </w:rPr>
        <w:t xml:space="preserve"> specific </w:t>
      </w:r>
      <w:r w:rsidRPr="0082664C">
        <w:rPr>
          <w:rStyle w:val="Emphasis"/>
        </w:rPr>
        <w:t>capabilities</w:t>
      </w:r>
      <w:r w:rsidRPr="004254A0">
        <w:rPr>
          <w:u w:val="single"/>
        </w:rPr>
        <w:t xml:space="preserve"> at certain orbits, </w:t>
      </w:r>
      <w:r w:rsidRPr="00B844AE">
        <w:rPr>
          <w:highlight w:val="green"/>
          <w:u w:val="single"/>
        </w:rPr>
        <w:lastRenderedPageBreak/>
        <w:t>that could</w:t>
      </w:r>
      <w:r w:rsidRPr="004254A0">
        <w:rPr>
          <w:u w:val="single"/>
        </w:rPr>
        <w:t xml:space="preserve"> </w:t>
      </w:r>
      <w:r w:rsidRPr="0082664C">
        <w:rPr>
          <w:rStyle w:val="Emphasis"/>
        </w:rPr>
        <w:t>possibly</w:t>
      </w:r>
      <w:r w:rsidRPr="004254A0">
        <w:rPr>
          <w:u w:val="single"/>
        </w:rPr>
        <w:t xml:space="preserve"> </w:t>
      </w:r>
      <w:r w:rsidRPr="00B844AE">
        <w:rPr>
          <w:highlight w:val="green"/>
          <w:u w:val="single"/>
        </w:rPr>
        <w:t xml:space="preserve">lead to </w:t>
      </w:r>
      <w:r w:rsidRPr="00B844AE">
        <w:rPr>
          <w:rStyle w:val="Emphasis"/>
          <w:highlight w:val="green"/>
        </w:rPr>
        <w:t>confrontation</w:t>
      </w:r>
      <w:r w:rsidRPr="004254A0">
        <w:rPr>
          <w:u w:val="single"/>
        </w:rPr>
        <w:t xml:space="preserve"> as well</w:t>
      </w:r>
      <w:r w:rsidRPr="004254A0">
        <w:rPr>
          <w:sz w:val="14"/>
        </w:rPr>
        <w:t xml:space="preserve">. For the most part, the </w:t>
      </w:r>
      <w:r w:rsidRPr="004254A0">
        <w:rPr>
          <w:u w:val="single"/>
        </w:rPr>
        <w:t>companies launching mega-constellations are largely based in the West, which can shape the global perception of their effects and intent</w:t>
      </w:r>
      <w:r w:rsidRPr="004254A0">
        <w:rPr>
          <w:sz w:val="14"/>
        </w:rPr>
        <w:t xml:space="preserve"> – although there have been some plans for at least one Chinese company to launch a mega-constellation of potentially 13,000 satellites, and the South Koreans have expressed interest in their own mega-constellation.</w:t>
      </w:r>
    </w:p>
    <w:p w14:paraId="151E2A18" w14:textId="77777777" w:rsidR="005F307B" w:rsidRDefault="005F307B" w:rsidP="005F307B">
      <w:pPr>
        <w:pStyle w:val="Heading4"/>
      </w:pPr>
      <w:r>
        <w:t xml:space="preserve">Triggers </w:t>
      </w:r>
      <w:r w:rsidRPr="00B70BA9">
        <w:rPr>
          <w:u w:val="single"/>
        </w:rPr>
        <w:t>space escalation</w:t>
      </w:r>
      <w:r>
        <w:t xml:space="preserve"> and nuclear war.</w:t>
      </w:r>
    </w:p>
    <w:p w14:paraId="41419B75" w14:textId="77777777" w:rsidR="005F307B" w:rsidRPr="00B70BA9" w:rsidRDefault="005F307B" w:rsidP="005F307B">
      <w:r w:rsidRPr="00B70BA9">
        <w:rPr>
          <w:rStyle w:val="Style13ptBold"/>
        </w:rPr>
        <w:t>Perez 21</w:t>
      </w:r>
      <w:r>
        <w:t xml:space="preserve"> – </w:t>
      </w:r>
      <w:r w:rsidRPr="00B70BA9">
        <w:t>Veronica Delgado-Perez is a Staff Writer at The International Scholar.</w:t>
      </w:r>
      <w:r>
        <w:t xml:space="preserve"> 12/14/21 – Note, doesn’t say date but most recent cited event is 2021, correct if I’m wrong. [The International Scholar, “</w:t>
      </w:r>
      <w:r w:rsidRPr="00B70BA9">
        <w:t>Argument | The Commercialization of Space Risks Launching a Militarized Space Race</w:t>
      </w:r>
      <w:r>
        <w:t xml:space="preserve">,” </w:t>
      </w:r>
      <w:hyperlink r:id="rId16" w:history="1">
        <w:r w:rsidRPr="001A64CC">
          <w:rPr>
            <w:rStyle w:val="Hyperlink"/>
          </w:rPr>
          <w:t>https://www.theintlscholar.com/periodical/12/14/2020/analysis-commercialization-space-risk-international-law-military-space-race</w:t>
        </w:r>
      </w:hyperlink>
      <w:r>
        <w:t>] Justin</w:t>
      </w:r>
    </w:p>
    <w:p w14:paraId="0CF5AEF3" w14:textId="77777777" w:rsidR="005F307B" w:rsidRPr="00B70BA9" w:rsidRDefault="005F307B" w:rsidP="005F307B">
      <w:pPr>
        <w:rPr>
          <w:u w:val="single"/>
        </w:rPr>
      </w:pPr>
      <w:r w:rsidRPr="00B844AE">
        <w:rPr>
          <w:highlight w:val="green"/>
          <w:u w:val="single"/>
        </w:rPr>
        <w:t xml:space="preserve">With </w:t>
      </w:r>
      <w:r w:rsidRPr="00B844AE">
        <w:rPr>
          <w:rStyle w:val="Emphasis"/>
          <w:highlight w:val="green"/>
        </w:rPr>
        <w:t>new</w:t>
      </w:r>
      <w:r w:rsidRPr="00B844AE">
        <w:rPr>
          <w:highlight w:val="green"/>
          <w:u w:val="single"/>
        </w:rPr>
        <w:t xml:space="preserve"> actors</w:t>
      </w:r>
      <w:r w:rsidRPr="00A119C3">
        <w:rPr>
          <w:u w:val="single"/>
        </w:rPr>
        <w:t xml:space="preserve"> on the </w:t>
      </w:r>
      <w:r w:rsidRPr="00B70BA9">
        <w:rPr>
          <w:rStyle w:val="Emphasis"/>
        </w:rPr>
        <w:t>game</w:t>
      </w:r>
      <w:r w:rsidRPr="00A119C3">
        <w:rPr>
          <w:u w:val="single"/>
        </w:rPr>
        <w:t xml:space="preserve"> </w:t>
      </w:r>
      <w:r w:rsidRPr="00B70BA9">
        <w:rPr>
          <w:rStyle w:val="Emphasis"/>
        </w:rPr>
        <w:t>stage</w:t>
      </w:r>
      <w:r w:rsidRPr="00A119C3">
        <w:rPr>
          <w:u w:val="single"/>
        </w:rPr>
        <w:t xml:space="preserve">, </w:t>
      </w:r>
      <w:r w:rsidRPr="00B844AE">
        <w:rPr>
          <w:rStyle w:val="Emphasis"/>
          <w:highlight w:val="green"/>
        </w:rPr>
        <w:t>conflicts</w:t>
      </w:r>
      <w:r w:rsidRPr="00B844AE">
        <w:rPr>
          <w:highlight w:val="green"/>
          <w:u w:val="single"/>
        </w:rPr>
        <w:t xml:space="preserve"> of </w:t>
      </w:r>
      <w:r w:rsidRPr="00B844AE">
        <w:rPr>
          <w:rStyle w:val="Emphasis"/>
          <w:highlight w:val="green"/>
        </w:rPr>
        <w:t>interest</w:t>
      </w:r>
      <w:r w:rsidRPr="00A119C3">
        <w:rPr>
          <w:u w:val="single"/>
        </w:rPr>
        <w:t xml:space="preserve"> may </w:t>
      </w:r>
      <w:r w:rsidRPr="00B844AE">
        <w:rPr>
          <w:rStyle w:val="Emphasis"/>
          <w:highlight w:val="green"/>
        </w:rPr>
        <w:t>arise</w:t>
      </w:r>
      <w:r w:rsidRPr="00B70BA9">
        <w:rPr>
          <w:sz w:val="14"/>
        </w:rPr>
        <w:t xml:space="preserve">. There is a risk that </w:t>
      </w:r>
      <w:r w:rsidRPr="00B844AE">
        <w:rPr>
          <w:highlight w:val="green"/>
          <w:u w:val="single"/>
        </w:rPr>
        <w:t>each actor adopts</w:t>
      </w:r>
      <w:r w:rsidRPr="00A119C3">
        <w:rPr>
          <w:u w:val="single"/>
        </w:rPr>
        <w:t xml:space="preserve"> a </w:t>
      </w:r>
      <w:r w:rsidRPr="00B70BA9">
        <w:rPr>
          <w:rStyle w:val="Emphasis"/>
        </w:rPr>
        <w:t xml:space="preserve">kind of </w:t>
      </w:r>
      <w:r w:rsidRPr="00B844AE">
        <w:rPr>
          <w:rStyle w:val="Emphasis"/>
          <w:highlight w:val="green"/>
        </w:rPr>
        <w:t>short-term</w:t>
      </w:r>
      <w:r w:rsidRPr="00B70BA9">
        <w:rPr>
          <w:rStyle w:val="Emphasis"/>
        </w:rPr>
        <w:t xml:space="preserve"> Realist </w:t>
      </w:r>
      <w:r w:rsidRPr="00B844AE">
        <w:rPr>
          <w:rStyle w:val="Emphasis"/>
          <w:highlight w:val="green"/>
        </w:rPr>
        <w:t>approach</w:t>
      </w:r>
      <w:r w:rsidRPr="00B70BA9">
        <w:rPr>
          <w:rStyle w:val="Emphasis"/>
        </w:rPr>
        <w:t xml:space="preserve"> to space policy</w:t>
      </w:r>
      <w:r w:rsidRPr="00B70BA9">
        <w:rPr>
          <w:sz w:val="14"/>
        </w:rPr>
        <w:t xml:space="preserve"> — one which is driven by self-interest in reaping the greatest benefits of extraterrestrial exploration and commercialization while controlling access to others. If unmitigated, </w:t>
      </w:r>
      <w:r w:rsidRPr="00B70BA9">
        <w:rPr>
          <w:u w:val="single"/>
        </w:rPr>
        <w:t xml:space="preserve">states may </w:t>
      </w:r>
      <w:r w:rsidRPr="00B70BA9">
        <w:rPr>
          <w:rStyle w:val="Emphasis"/>
        </w:rPr>
        <w:t>choose</w:t>
      </w:r>
      <w:r w:rsidRPr="00B70BA9">
        <w:rPr>
          <w:u w:val="single"/>
        </w:rPr>
        <w:t xml:space="preserve"> to </w:t>
      </w:r>
      <w:r w:rsidRPr="00B844AE">
        <w:rPr>
          <w:highlight w:val="green"/>
          <w:u w:val="single"/>
        </w:rPr>
        <w:t>militarize outer space to gain</w:t>
      </w:r>
      <w:r w:rsidRPr="00B70BA9">
        <w:rPr>
          <w:u w:val="single"/>
        </w:rPr>
        <w:t xml:space="preserve"> a </w:t>
      </w:r>
      <w:r w:rsidRPr="00B844AE">
        <w:rPr>
          <w:rStyle w:val="Emphasis"/>
          <w:highlight w:val="green"/>
        </w:rPr>
        <w:t>strategic</w:t>
      </w:r>
      <w:r w:rsidRPr="00B844AE">
        <w:rPr>
          <w:highlight w:val="green"/>
          <w:u w:val="single"/>
        </w:rPr>
        <w:t xml:space="preserve"> edge</w:t>
      </w:r>
      <w:r w:rsidRPr="00B70BA9">
        <w:rPr>
          <w:u w:val="single"/>
        </w:rPr>
        <w:t xml:space="preserve"> over competitors and adversaries.</w:t>
      </w:r>
    </w:p>
    <w:p w14:paraId="484552C7" w14:textId="77777777" w:rsidR="005F307B" w:rsidRPr="00B70BA9" w:rsidRDefault="005F307B" w:rsidP="005F307B">
      <w:pPr>
        <w:rPr>
          <w:u w:val="single"/>
        </w:rPr>
      </w:pPr>
      <w:r w:rsidRPr="00B70BA9">
        <w:rPr>
          <w:sz w:val="14"/>
        </w:rPr>
        <w:t xml:space="preserve">This process has already begun. Under the Trump administration, the Pentagon established the U.S. Space Force as a new branch of the Armed Forces to protect the country and allied interests in space. Already, Delta 4 — one of the U.S. Space Force’s missions — conducts strategic and theater missile warnings, manages weapon systems, and provides information to missile defense forces. The measure shows that for the U.S., outer space is not only a domain of scientific </w:t>
      </w:r>
      <w:r w:rsidRPr="00B844AE">
        <w:rPr>
          <w:highlight w:val="green"/>
          <w:u w:val="single"/>
        </w:rPr>
        <w:t>exploration</w:t>
      </w:r>
      <w:r w:rsidRPr="00B70BA9">
        <w:rPr>
          <w:u w:val="single"/>
        </w:rPr>
        <w:t xml:space="preserve"> but has the </w:t>
      </w:r>
      <w:r w:rsidRPr="00B70BA9">
        <w:rPr>
          <w:rStyle w:val="Emphasis"/>
        </w:rPr>
        <w:t>potential</w:t>
      </w:r>
      <w:r w:rsidRPr="00B70BA9">
        <w:rPr>
          <w:u w:val="single"/>
        </w:rPr>
        <w:t xml:space="preserve"> to </w:t>
      </w:r>
      <w:r w:rsidRPr="00B844AE">
        <w:rPr>
          <w:highlight w:val="green"/>
          <w:u w:val="single"/>
        </w:rPr>
        <w:t>become</w:t>
      </w:r>
      <w:r w:rsidRPr="00B70BA9">
        <w:rPr>
          <w:u w:val="single"/>
        </w:rPr>
        <w:t xml:space="preserve"> </w:t>
      </w:r>
      <w:r w:rsidRPr="00B70BA9">
        <w:rPr>
          <w:rStyle w:val="Emphasis"/>
        </w:rPr>
        <w:t xml:space="preserve">increasingly </w:t>
      </w:r>
      <w:r w:rsidRPr="00B844AE">
        <w:rPr>
          <w:rStyle w:val="Emphasis"/>
          <w:highlight w:val="green"/>
        </w:rPr>
        <w:t>securitized</w:t>
      </w:r>
      <w:r w:rsidRPr="00B70BA9">
        <w:rPr>
          <w:u w:val="single"/>
        </w:rPr>
        <w:t>.</w:t>
      </w:r>
    </w:p>
    <w:p w14:paraId="26858678" w14:textId="77777777" w:rsidR="005F307B" w:rsidRPr="00B70BA9" w:rsidRDefault="005F307B" w:rsidP="005F307B">
      <w:pPr>
        <w:rPr>
          <w:u w:val="single"/>
        </w:rPr>
      </w:pPr>
      <w:r w:rsidRPr="00B70BA9">
        <w:rPr>
          <w:sz w:val="14"/>
        </w:rPr>
        <w:t xml:space="preserve">With the </w:t>
      </w:r>
      <w:r w:rsidRPr="00B70BA9">
        <w:rPr>
          <w:rStyle w:val="Emphasis"/>
        </w:rPr>
        <w:t xml:space="preserve">impending </w:t>
      </w:r>
      <w:r w:rsidRPr="00B844AE">
        <w:rPr>
          <w:rStyle w:val="Emphasis"/>
          <w:highlight w:val="green"/>
        </w:rPr>
        <w:t>expiration</w:t>
      </w:r>
      <w:r w:rsidRPr="00B844AE">
        <w:rPr>
          <w:highlight w:val="green"/>
          <w:u w:val="single"/>
        </w:rPr>
        <w:t xml:space="preserve"> of</w:t>
      </w:r>
      <w:r w:rsidRPr="00B70BA9">
        <w:rPr>
          <w:u w:val="single"/>
        </w:rPr>
        <w:t xml:space="preserve"> the Strategic Arms Reduction Treaty (</w:t>
      </w:r>
      <w:r w:rsidRPr="00B844AE">
        <w:rPr>
          <w:highlight w:val="green"/>
          <w:u w:val="single"/>
        </w:rPr>
        <w:t>START</w:t>
      </w:r>
      <w:r w:rsidRPr="00B70BA9">
        <w:rPr>
          <w:u w:val="single"/>
        </w:rPr>
        <w:t>) between the U.S. and Russia</w:t>
      </w:r>
      <w:r w:rsidRPr="00B70BA9">
        <w:rPr>
          <w:sz w:val="14"/>
        </w:rPr>
        <w:t xml:space="preserve"> on February 5, 2021, </w:t>
      </w:r>
      <w:proofErr w:type="gramStart"/>
      <w:r w:rsidRPr="00B70BA9">
        <w:rPr>
          <w:sz w:val="14"/>
        </w:rPr>
        <w:t>a number of</w:t>
      </w:r>
      <w:proofErr w:type="gramEnd"/>
      <w:r w:rsidRPr="00B70BA9">
        <w:rPr>
          <w:sz w:val="14"/>
        </w:rPr>
        <w:t xml:space="preserve"> </w:t>
      </w:r>
      <w:r w:rsidRPr="00B844AE">
        <w:rPr>
          <w:highlight w:val="green"/>
          <w:u w:val="single"/>
        </w:rPr>
        <w:t>security dilemmas</w:t>
      </w:r>
      <w:r w:rsidRPr="00B70BA9">
        <w:rPr>
          <w:u w:val="single"/>
        </w:rPr>
        <w:t xml:space="preserve"> could </w:t>
      </w:r>
      <w:r w:rsidRPr="00B844AE">
        <w:rPr>
          <w:rStyle w:val="Emphasis"/>
          <w:highlight w:val="green"/>
        </w:rPr>
        <w:t>arise</w:t>
      </w:r>
      <w:r w:rsidRPr="00B70BA9">
        <w:rPr>
          <w:u w:val="single"/>
        </w:rPr>
        <w:t xml:space="preserve">. If the world’s two largest nuclear powers do not edge toward extending the treaty, </w:t>
      </w:r>
      <w:r w:rsidRPr="00B844AE">
        <w:rPr>
          <w:highlight w:val="green"/>
          <w:u w:val="single"/>
        </w:rPr>
        <w:t>Washington and Moscow</w:t>
      </w:r>
      <w:r w:rsidRPr="00B70BA9">
        <w:rPr>
          <w:u w:val="single"/>
        </w:rPr>
        <w:t xml:space="preserve"> risk </w:t>
      </w:r>
      <w:r w:rsidRPr="00B844AE">
        <w:rPr>
          <w:highlight w:val="green"/>
          <w:u w:val="single"/>
        </w:rPr>
        <w:t>returning to</w:t>
      </w:r>
      <w:r w:rsidRPr="00B70BA9">
        <w:rPr>
          <w:u w:val="single"/>
        </w:rPr>
        <w:t xml:space="preserve"> the era of </w:t>
      </w:r>
      <w:r w:rsidRPr="00B844AE">
        <w:rPr>
          <w:rStyle w:val="Emphasis"/>
          <w:highlight w:val="green"/>
        </w:rPr>
        <w:t>unrestricted expansion</w:t>
      </w:r>
      <w:r w:rsidRPr="00B844AE">
        <w:rPr>
          <w:highlight w:val="green"/>
          <w:u w:val="single"/>
        </w:rPr>
        <w:t xml:space="preserve"> of</w:t>
      </w:r>
      <w:r w:rsidRPr="00B70BA9">
        <w:rPr>
          <w:u w:val="single"/>
        </w:rPr>
        <w:t xml:space="preserve"> </w:t>
      </w:r>
      <w:r w:rsidRPr="00B70BA9">
        <w:rPr>
          <w:rStyle w:val="Emphasis"/>
        </w:rPr>
        <w:t>launch</w:t>
      </w:r>
      <w:r w:rsidRPr="00B70BA9">
        <w:rPr>
          <w:u w:val="single"/>
        </w:rPr>
        <w:t xml:space="preserve"> </w:t>
      </w:r>
      <w:r w:rsidRPr="00B70BA9">
        <w:rPr>
          <w:rStyle w:val="Emphasis"/>
        </w:rPr>
        <w:t>platforms</w:t>
      </w:r>
      <w:r w:rsidRPr="00B70BA9">
        <w:rPr>
          <w:u w:val="single"/>
        </w:rPr>
        <w:t xml:space="preserve"> and </w:t>
      </w:r>
      <w:r w:rsidRPr="00B70BA9">
        <w:rPr>
          <w:rStyle w:val="Emphasis"/>
        </w:rPr>
        <w:t>strategically</w:t>
      </w:r>
      <w:r w:rsidRPr="00B70BA9">
        <w:rPr>
          <w:u w:val="single"/>
        </w:rPr>
        <w:t>-</w:t>
      </w:r>
      <w:r w:rsidRPr="00B70BA9">
        <w:rPr>
          <w:rStyle w:val="Emphasis"/>
        </w:rPr>
        <w:t>deployed</w:t>
      </w:r>
      <w:r w:rsidRPr="00B70BA9">
        <w:rPr>
          <w:u w:val="single"/>
        </w:rPr>
        <w:t xml:space="preserve"> </w:t>
      </w:r>
      <w:r w:rsidRPr="00B844AE">
        <w:rPr>
          <w:rStyle w:val="Emphasis"/>
          <w:highlight w:val="green"/>
        </w:rPr>
        <w:t>nuclear warheads</w:t>
      </w:r>
      <w:r w:rsidRPr="00B70BA9">
        <w:rPr>
          <w:sz w:val="14"/>
        </w:rPr>
        <w:t xml:space="preserve"> — potentially with the aid of </w:t>
      </w:r>
      <w:r w:rsidRPr="00B70BA9">
        <w:rPr>
          <w:u w:val="single"/>
        </w:rPr>
        <w:t xml:space="preserve">military infrastructure </w:t>
      </w:r>
      <w:r w:rsidRPr="00B844AE">
        <w:rPr>
          <w:highlight w:val="green"/>
          <w:u w:val="single"/>
        </w:rPr>
        <w:t xml:space="preserve">in </w:t>
      </w:r>
      <w:r w:rsidRPr="00B844AE">
        <w:rPr>
          <w:rStyle w:val="Emphasis"/>
          <w:highlight w:val="green"/>
        </w:rPr>
        <w:t>space</w:t>
      </w:r>
      <w:r w:rsidRPr="00B70BA9">
        <w:rPr>
          <w:u w:val="single"/>
        </w:rPr>
        <w:t>.</w:t>
      </w:r>
    </w:p>
    <w:p w14:paraId="6B846BD4" w14:textId="77777777" w:rsidR="005F307B" w:rsidRDefault="005F307B" w:rsidP="005F307B">
      <w:pPr>
        <w:rPr>
          <w:sz w:val="14"/>
        </w:rPr>
      </w:pPr>
      <w:r w:rsidRPr="00B70BA9">
        <w:rPr>
          <w:sz w:val="14"/>
        </w:rPr>
        <w:t>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w:t>
      </w:r>
    </w:p>
    <w:p w14:paraId="76C17BE2" w14:textId="77777777" w:rsidR="00783F68" w:rsidRDefault="00783F68" w:rsidP="00783F68">
      <w:pPr>
        <w:pStyle w:val="Heading4"/>
      </w:pPr>
      <w:r>
        <w:t xml:space="preserve">No limited nuclear wars – </w:t>
      </w:r>
      <w:r w:rsidRPr="00784AC4">
        <w:rPr>
          <w:u w:val="single"/>
        </w:rPr>
        <w:t>extinction</w:t>
      </w:r>
      <w:r>
        <w:t xml:space="preserve">. </w:t>
      </w:r>
    </w:p>
    <w:p w14:paraId="77BA74B9" w14:textId="77777777" w:rsidR="00783F68" w:rsidRPr="00F35F0D" w:rsidRDefault="00783F68" w:rsidP="00783F68">
      <w:r w:rsidRPr="00F35F0D">
        <w:rPr>
          <w:rStyle w:val="Style13ptBold"/>
        </w:rPr>
        <w:t xml:space="preserve">Webber </w:t>
      </w:r>
      <w:r>
        <w:rPr>
          <w:rStyle w:val="Style13ptBold"/>
        </w:rPr>
        <w:t>19</w:t>
      </w:r>
      <w:r w:rsidRPr="00F35F0D">
        <w:t xml:space="preserve"> </w:t>
      </w:r>
      <w:r>
        <w:t xml:space="preserve">– </w:t>
      </w:r>
      <w:r w:rsidRPr="00F35F0D">
        <w:t xml:space="preserve">Dr Philip Webber has written widely on nuclear issues and is Chair of Scientists for Global Responsibility (SGR) – a membership </w:t>
      </w:r>
      <w:proofErr w:type="spellStart"/>
      <w:r w:rsidRPr="00F35F0D">
        <w:t>organisation</w:t>
      </w:r>
      <w:proofErr w:type="spellEnd"/>
      <w:r w:rsidRPr="00F35F0D">
        <w:t xml:space="preserve"> promoting responsible science and technology. We will all end up killing each other and one nuclear blast could do it. </w:t>
      </w:r>
      <w:r>
        <w:t>5/18/19</w:t>
      </w:r>
      <w:r w:rsidRPr="00F35F0D">
        <w:t>.</w:t>
      </w:r>
      <w:r>
        <w:t xml:space="preserve"> [METRO.UK “</w:t>
      </w:r>
      <w:r w:rsidRPr="00177BE1">
        <w:t>We will all end up killing each other and one nuclear blast could do it</w:t>
      </w:r>
      <w:r>
        <w:t>,”</w:t>
      </w:r>
      <w:r w:rsidRPr="00F35F0D">
        <w:t xml:space="preserve"> </w:t>
      </w:r>
      <w:hyperlink r:id="rId17" w:history="1">
        <w:r w:rsidRPr="0024235A">
          <w:rPr>
            <w:rStyle w:val="Hyperlink"/>
          </w:rPr>
          <w:t>https://metro.co.uk/2019/05/18/we-will-all-end-up-killing-each-other-and-one-nuclear-blast-could-do-it-9370115/</w:t>
        </w:r>
      </w:hyperlink>
      <w:r w:rsidRPr="00F35F0D">
        <w:t>]</w:t>
      </w:r>
      <w:r>
        <w:t xml:space="preserve"> Recut Justin</w:t>
      </w:r>
    </w:p>
    <w:p w14:paraId="471CE580" w14:textId="77777777" w:rsidR="00783F68" w:rsidRPr="00177BE1" w:rsidRDefault="00783F68" w:rsidP="00783F68">
      <w:pPr>
        <w:rPr>
          <w:u w:val="single"/>
        </w:rPr>
      </w:pPr>
      <w:r w:rsidRPr="00177BE1">
        <w:rPr>
          <w:sz w:val="14"/>
        </w:rPr>
        <w:t xml:space="preserve">The </w:t>
      </w:r>
      <w:r w:rsidRPr="00B844AE">
        <w:rPr>
          <w:highlight w:val="green"/>
          <w:u w:val="single"/>
        </w:rPr>
        <w:t>nuclear</w:t>
      </w:r>
      <w:r w:rsidRPr="00177BE1">
        <w:rPr>
          <w:u w:val="single"/>
        </w:rPr>
        <w:t xml:space="preserve"> armed </w:t>
      </w:r>
      <w:r w:rsidRPr="00B844AE">
        <w:rPr>
          <w:highlight w:val="green"/>
          <w:u w:val="single"/>
        </w:rPr>
        <w:t>nations have</w:t>
      </w:r>
      <w:r w:rsidRPr="00177BE1">
        <w:rPr>
          <w:u w:val="single"/>
        </w:rPr>
        <w:t xml:space="preserve"> </w:t>
      </w:r>
      <w:r w:rsidRPr="0008456F">
        <w:rPr>
          <w:u w:val="single"/>
        </w:rPr>
        <w:t xml:space="preserve">inadvertently created a </w:t>
      </w:r>
      <w:r w:rsidRPr="0008456F">
        <w:rPr>
          <w:rStyle w:val="Emphasis"/>
        </w:rPr>
        <w:t>global Doomsday machine</w:t>
      </w:r>
      <w:r w:rsidRPr="00177BE1">
        <w:rPr>
          <w:u w:val="single"/>
        </w:rPr>
        <w:t xml:space="preserve">, built with </w:t>
      </w:r>
      <w:r w:rsidRPr="00B844AE">
        <w:rPr>
          <w:highlight w:val="green"/>
          <w:u w:val="single"/>
        </w:rPr>
        <w:t>15,000 nuclear weapons.</w:t>
      </w:r>
    </w:p>
    <w:p w14:paraId="3A9D48ED" w14:textId="77777777" w:rsidR="00783F68" w:rsidRPr="00177BE1" w:rsidRDefault="00783F68" w:rsidP="00783F68">
      <w:pPr>
        <w:rPr>
          <w:sz w:val="14"/>
        </w:rPr>
      </w:pPr>
      <w:r w:rsidRPr="00177BE1">
        <w:rPr>
          <w:sz w:val="14"/>
        </w:rPr>
        <w:t>Most (93%) have been built by Russia and in the US, 3,100 of them are ready to fire within hours.</w:t>
      </w:r>
    </w:p>
    <w:p w14:paraId="3F037561" w14:textId="77777777" w:rsidR="00783F68" w:rsidRPr="00177BE1" w:rsidRDefault="00783F68" w:rsidP="00783F68">
      <w:pPr>
        <w:rPr>
          <w:sz w:val="14"/>
        </w:rPr>
      </w:pPr>
      <w:r w:rsidRPr="00B844AE">
        <w:rPr>
          <w:rStyle w:val="Emphasis"/>
          <w:highlight w:val="green"/>
        </w:rPr>
        <w:t xml:space="preserve">Pre-programmed </w:t>
      </w:r>
      <w:r w:rsidRPr="0008456F">
        <w:rPr>
          <w:rStyle w:val="Emphasis"/>
        </w:rPr>
        <w:t>targets</w:t>
      </w:r>
      <w:r w:rsidRPr="00177BE1">
        <w:rPr>
          <w:u w:val="single"/>
        </w:rPr>
        <w:t xml:space="preserve"> include main </w:t>
      </w:r>
      <w:r w:rsidRPr="00177BE1">
        <w:rPr>
          <w:rStyle w:val="Emphasis"/>
        </w:rPr>
        <w:t>cities</w:t>
      </w:r>
      <w:r w:rsidRPr="00177BE1">
        <w:rPr>
          <w:sz w:val="14"/>
        </w:rPr>
        <w:t xml:space="preserve"> as well as a range of military and civilian targets across the world primarily in the UK, Europe, US, </w:t>
      </w:r>
      <w:proofErr w:type="gramStart"/>
      <w:r w:rsidRPr="00177BE1">
        <w:rPr>
          <w:sz w:val="14"/>
        </w:rPr>
        <w:t>Russia</w:t>
      </w:r>
      <w:proofErr w:type="gramEnd"/>
      <w:r w:rsidRPr="00177BE1">
        <w:rPr>
          <w:sz w:val="14"/>
        </w:rPr>
        <w:t xml:space="preserve"> and China but also in Japan, Australia and South America.</w:t>
      </w:r>
    </w:p>
    <w:p w14:paraId="02BAD672" w14:textId="77777777" w:rsidR="00783F68" w:rsidRPr="00177BE1" w:rsidRDefault="00783F68" w:rsidP="00783F68">
      <w:pPr>
        <w:rPr>
          <w:u w:val="single"/>
        </w:rPr>
      </w:pPr>
      <w:r w:rsidRPr="00B844AE">
        <w:rPr>
          <w:rStyle w:val="Emphasis"/>
          <w:highlight w:val="green"/>
        </w:rPr>
        <w:lastRenderedPageBreak/>
        <w:t>One</w:t>
      </w:r>
      <w:r w:rsidRPr="00177BE1">
        <w:rPr>
          <w:u w:val="single"/>
        </w:rPr>
        <w:t xml:space="preserve"> nuclear </w:t>
      </w:r>
      <w:r w:rsidRPr="00B844AE">
        <w:rPr>
          <w:highlight w:val="green"/>
          <w:u w:val="single"/>
        </w:rPr>
        <w:t>blast</w:t>
      </w:r>
      <w:r w:rsidRPr="00177BE1">
        <w:rPr>
          <w:sz w:val="14"/>
        </w:rPr>
        <w:t xml:space="preserve">, one mistake, one </w:t>
      </w:r>
      <w:proofErr w:type="spellStart"/>
      <w:r w:rsidRPr="00177BE1">
        <w:rPr>
          <w:sz w:val="14"/>
        </w:rPr>
        <w:t>cyber attack</w:t>
      </w:r>
      <w:proofErr w:type="spellEnd"/>
      <w:r w:rsidRPr="00177BE1">
        <w:rPr>
          <w:sz w:val="14"/>
        </w:rPr>
        <w:t xml:space="preserve"> </w:t>
      </w:r>
      <w:r w:rsidRPr="00177BE1">
        <w:rPr>
          <w:u w:val="single"/>
        </w:rPr>
        <w:t xml:space="preserve">could </w:t>
      </w:r>
      <w:r w:rsidRPr="00B844AE">
        <w:rPr>
          <w:highlight w:val="green"/>
          <w:u w:val="single"/>
        </w:rPr>
        <w:t>trigger it.</w:t>
      </w:r>
    </w:p>
    <w:p w14:paraId="54C17C79" w14:textId="77777777" w:rsidR="00783F68" w:rsidRPr="00177BE1" w:rsidRDefault="00783F68" w:rsidP="00783F68">
      <w:pPr>
        <w:rPr>
          <w:sz w:val="14"/>
        </w:rPr>
      </w:pPr>
      <w:r w:rsidRPr="00177BE1">
        <w:rPr>
          <w:sz w:val="14"/>
        </w:rPr>
        <w:t>But first a reminder about the incredible destructive power of a nuclear weapon.</w:t>
      </w:r>
      <w:r>
        <w:rPr>
          <w:sz w:val="14"/>
        </w:rPr>
        <w:t xml:space="preserve"> </w:t>
      </w:r>
      <w:r w:rsidRPr="00177BE1">
        <w:rPr>
          <w:sz w:val="14"/>
        </w:rPr>
        <w:t>Modern nuclear warheads are typically 20 times larger than either of the two bombs that obliterated Hiroshima and Nagasaki at the end of the Second World War.</w:t>
      </w:r>
      <w:r>
        <w:rPr>
          <w:sz w:val="14"/>
        </w:rPr>
        <w:t xml:space="preserve"> </w:t>
      </w:r>
      <w:r w:rsidRPr="00177BE1">
        <w:rPr>
          <w:sz w:val="14"/>
        </w:rPr>
        <w:t>What just one nuclear warhead can do is unimaginable. We’ve drawn some of the key features to scale against cityscapes in the UK for a Russian SS-18 RS 20V (NATO designation ‘Satan’) 500kT warhead. US submarines deploy a similar weapon – the Trident II Mk5, 475kT warhead.</w:t>
      </w:r>
      <w:r>
        <w:rPr>
          <w:sz w:val="14"/>
        </w:rPr>
        <w:t xml:space="preserve"> </w:t>
      </w:r>
      <w:r w:rsidRPr="00177BE1">
        <w:rPr>
          <w:sz w:val="14"/>
        </w:rPr>
        <w:t>A deafening, terrifying noise will be created, like an intense thunder that lasts for 10 seconds or longer.</w:t>
      </w:r>
    </w:p>
    <w:p w14:paraId="1DD11C7B" w14:textId="77777777" w:rsidR="00783F68" w:rsidRPr="00177BE1" w:rsidRDefault="00783F68" w:rsidP="00783F68">
      <w:pPr>
        <w:rPr>
          <w:u w:val="single"/>
        </w:rPr>
      </w:pPr>
      <w:r w:rsidRPr="00177BE1">
        <w:rPr>
          <w:sz w:val="14"/>
        </w:rPr>
        <w:t xml:space="preserve">After a blinding flash of light bright destroying the retina of anyone looking, and </w:t>
      </w:r>
      <w:r w:rsidRPr="00177BE1">
        <w:rPr>
          <w:u w:val="single"/>
        </w:rPr>
        <w:t xml:space="preserve">a </w:t>
      </w:r>
      <w:r w:rsidRPr="00177BE1">
        <w:rPr>
          <w:rStyle w:val="Emphasis"/>
        </w:rPr>
        <w:t>violent</w:t>
      </w:r>
      <w:r w:rsidRPr="00177BE1">
        <w:rPr>
          <w:u w:val="single"/>
        </w:rPr>
        <w:t xml:space="preserve"> electromagnetic pulse </w:t>
      </w:r>
      <w:r w:rsidRPr="00B844AE">
        <w:rPr>
          <w:highlight w:val="green"/>
          <w:u w:val="single"/>
        </w:rPr>
        <w:t>(</w:t>
      </w:r>
      <w:r w:rsidRPr="00B844AE">
        <w:rPr>
          <w:rStyle w:val="Emphasis"/>
          <w:highlight w:val="green"/>
        </w:rPr>
        <w:t>EMP</w:t>
      </w:r>
      <w:r w:rsidRPr="00B844AE">
        <w:rPr>
          <w:highlight w:val="green"/>
          <w:u w:val="single"/>
        </w:rPr>
        <w:t xml:space="preserve">) </w:t>
      </w:r>
      <w:r w:rsidRPr="00177BE1">
        <w:rPr>
          <w:u w:val="single"/>
        </w:rPr>
        <w:t xml:space="preserve">knocking out </w:t>
      </w:r>
      <w:r w:rsidRPr="00177BE1">
        <w:rPr>
          <w:rStyle w:val="Emphasis"/>
        </w:rPr>
        <w:t>electrical</w:t>
      </w:r>
      <w:r w:rsidRPr="00177BE1">
        <w:rPr>
          <w:u w:val="single"/>
        </w:rPr>
        <w:t xml:space="preserve"> </w:t>
      </w:r>
      <w:r w:rsidRPr="00177BE1">
        <w:rPr>
          <w:rStyle w:val="Emphasis"/>
        </w:rPr>
        <w:t>equipment</w:t>
      </w:r>
      <w:r w:rsidRPr="00177BE1">
        <w:rPr>
          <w:sz w:val="14"/>
        </w:rPr>
        <w:t xml:space="preserve"> several miles away, a bomb of this size quickly </w:t>
      </w:r>
      <w:r w:rsidRPr="00B844AE">
        <w:rPr>
          <w:highlight w:val="green"/>
          <w:u w:val="single"/>
        </w:rPr>
        <w:t>forms a</w:t>
      </w:r>
      <w:r w:rsidRPr="00177BE1">
        <w:rPr>
          <w:u w:val="single"/>
        </w:rPr>
        <w:t xml:space="preserve">n incandescent </w:t>
      </w:r>
      <w:r w:rsidRPr="00B844AE">
        <w:rPr>
          <w:rStyle w:val="Emphasis"/>
          <w:highlight w:val="green"/>
        </w:rPr>
        <w:t>fireball</w:t>
      </w:r>
      <w:r w:rsidRPr="00177BE1">
        <w:rPr>
          <w:u w:val="single"/>
        </w:rPr>
        <w:t xml:space="preserve"> 850 </w:t>
      </w:r>
      <w:proofErr w:type="spellStart"/>
      <w:r w:rsidRPr="00177BE1">
        <w:rPr>
          <w:u w:val="single"/>
        </w:rPr>
        <w:t>metres</w:t>
      </w:r>
      <w:proofErr w:type="spellEnd"/>
      <w:r w:rsidRPr="00177BE1">
        <w:rPr>
          <w:u w:val="single"/>
        </w:rPr>
        <w:t xml:space="preserve"> across.</w:t>
      </w:r>
    </w:p>
    <w:p w14:paraId="7A3E6216" w14:textId="77777777" w:rsidR="00783F68" w:rsidRPr="00177BE1" w:rsidRDefault="00783F68" w:rsidP="00783F68">
      <w:pPr>
        <w:rPr>
          <w:sz w:val="14"/>
        </w:rPr>
      </w:pPr>
      <w:r w:rsidRPr="00177BE1">
        <w:rPr>
          <w:sz w:val="14"/>
        </w:rPr>
        <w:t>This is about the same height as the world’s tallest building, the Burj Khalifa. Drawn against the London Canary Wharf financial district or the Manchester skyline, the huge fireball dwarfs one Canary Sq. (240m), the South Tower Deansgate (201m) and the Beetham Tower Hilton, (170m).</w:t>
      </w:r>
      <w:r>
        <w:rPr>
          <w:sz w:val="14"/>
        </w:rPr>
        <w:t xml:space="preserve"> </w:t>
      </w:r>
      <w:r w:rsidRPr="00177BE1">
        <w:rPr>
          <w:sz w:val="14"/>
        </w:rPr>
        <w:t xml:space="preserve">The fireball engulfs both city </w:t>
      </w:r>
      <w:proofErr w:type="spellStart"/>
      <w:r w:rsidRPr="00177BE1">
        <w:rPr>
          <w:sz w:val="14"/>
        </w:rPr>
        <w:t>centres</w:t>
      </w:r>
      <w:proofErr w:type="spellEnd"/>
      <w:r w:rsidRPr="00177BE1">
        <w:rPr>
          <w:sz w:val="14"/>
        </w:rPr>
        <w:t xml:space="preserve"> completely, melting glass and steel and forms an intensely radioactive 60m deep crater zone of molten earth and debris.</w:t>
      </w:r>
      <w:r>
        <w:rPr>
          <w:sz w:val="14"/>
        </w:rPr>
        <w:t xml:space="preserve"> </w:t>
      </w:r>
      <w:r w:rsidRPr="00177BE1">
        <w:rPr>
          <w:sz w:val="14"/>
        </w:rPr>
        <w:t xml:space="preserve">A devastating supersonic blast wave flattens everything within a radius of two to three km, the entire Manchester </w:t>
      </w:r>
      <w:proofErr w:type="spellStart"/>
      <w:r w:rsidRPr="00177BE1">
        <w:rPr>
          <w:sz w:val="14"/>
        </w:rPr>
        <w:t>centre</w:t>
      </w:r>
      <w:proofErr w:type="spellEnd"/>
      <w:r w:rsidRPr="00177BE1">
        <w:rPr>
          <w:sz w:val="14"/>
        </w:rPr>
        <w:t>, an area larger than the City of London, with lighter damage out to eight km.</w:t>
      </w:r>
      <w:r>
        <w:rPr>
          <w:sz w:val="14"/>
        </w:rPr>
        <w:t xml:space="preserve"> </w:t>
      </w:r>
      <w:r w:rsidRPr="00177BE1">
        <w:rPr>
          <w:sz w:val="14"/>
        </w:rPr>
        <w:t>Most people in these areas would be killed or very seriously injured.</w:t>
      </w:r>
    </w:p>
    <w:p w14:paraId="4645EA2A" w14:textId="77777777" w:rsidR="00783F68" w:rsidRPr="00177BE1" w:rsidRDefault="00783F68" w:rsidP="00783F68">
      <w:pPr>
        <w:rPr>
          <w:sz w:val="14"/>
        </w:rPr>
      </w:pPr>
      <w:r w:rsidRPr="00177BE1">
        <w:rPr>
          <w:u w:val="single"/>
        </w:rPr>
        <w:t xml:space="preserve">The </w:t>
      </w:r>
      <w:r w:rsidRPr="00177BE1">
        <w:rPr>
          <w:rStyle w:val="Emphasis"/>
        </w:rPr>
        <w:t>fireball</w:t>
      </w:r>
      <w:r w:rsidRPr="00177BE1">
        <w:rPr>
          <w:u w:val="single"/>
        </w:rPr>
        <w:t xml:space="preserve"> </w:t>
      </w:r>
      <w:r w:rsidRPr="00177BE1">
        <w:rPr>
          <w:rStyle w:val="Emphasis"/>
        </w:rPr>
        <w:t>quickly</w:t>
      </w:r>
      <w:r w:rsidRPr="00177BE1">
        <w:rPr>
          <w:u w:val="single"/>
        </w:rPr>
        <w:t xml:space="preserve"> </w:t>
      </w:r>
      <w:r w:rsidRPr="00177BE1">
        <w:rPr>
          <w:rStyle w:val="Emphasis"/>
        </w:rPr>
        <w:t>rises</w:t>
      </w:r>
      <w:r w:rsidRPr="00177BE1">
        <w:rPr>
          <w:u w:val="single"/>
        </w:rPr>
        <w:t xml:space="preserve"> forming an enormous characteristic mushroom shaped cloud </w:t>
      </w:r>
      <w:r w:rsidRPr="00B844AE">
        <w:rPr>
          <w:rStyle w:val="Emphasis"/>
          <w:highlight w:val="green"/>
        </w:rPr>
        <w:t>raining</w:t>
      </w:r>
      <w:r w:rsidRPr="00177BE1">
        <w:rPr>
          <w:u w:val="single"/>
        </w:rPr>
        <w:t xml:space="preserve"> highly radioactive particles (</w:t>
      </w:r>
      <w:r w:rsidRPr="00B844AE">
        <w:rPr>
          <w:rStyle w:val="Emphasis"/>
          <w:highlight w:val="green"/>
        </w:rPr>
        <w:t>fallout</w:t>
      </w:r>
      <w:r w:rsidRPr="00177BE1">
        <w:rPr>
          <w:u w:val="single"/>
        </w:rPr>
        <w:t>).</w:t>
      </w:r>
      <w:r w:rsidRPr="00177BE1">
        <w:rPr>
          <w:sz w:val="14"/>
        </w:rPr>
        <w:t xml:space="preserve"> It rises to 60,000 ft (18,000m) – twice the altitude of Everest – and is 15 miles, 24km across.</w:t>
      </w:r>
    </w:p>
    <w:p w14:paraId="033536FC" w14:textId="77777777" w:rsidR="00783F68" w:rsidRPr="00177BE1" w:rsidRDefault="00783F68" w:rsidP="00783F68">
      <w:pPr>
        <w:rPr>
          <w:sz w:val="14"/>
        </w:rPr>
      </w:pPr>
      <w:r w:rsidRPr="00177BE1">
        <w:rPr>
          <w:u w:val="single"/>
        </w:rPr>
        <w:t xml:space="preserve">This is </w:t>
      </w:r>
      <w:r w:rsidRPr="00177BE1">
        <w:rPr>
          <w:rStyle w:val="Emphasis"/>
        </w:rPr>
        <w:t>one</w:t>
      </w:r>
      <w:r w:rsidRPr="00177BE1">
        <w:rPr>
          <w:u w:val="single"/>
        </w:rPr>
        <w:t xml:space="preserve"> warhead</w:t>
      </w:r>
      <w:r w:rsidRPr="00177BE1">
        <w:rPr>
          <w:sz w:val="14"/>
        </w:rPr>
        <w:t xml:space="preserve">. There are 10 such warheads on each of Russia’s 46 missiles (460 in total) and 48 on each of eight US Trident submarines (384 in total). </w:t>
      </w:r>
      <w:proofErr w:type="gramStart"/>
      <w:r w:rsidRPr="00177BE1">
        <w:rPr>
          <w:sz w:val="14"/>
        </w:rPr>
        <w:t>In reality, in</w:t>
      </w:r>
      <w:proofErr w:type="gramEnd"/>
      <w:r w:rsidRPr="00177BE1">
        <w:rPr>
          <w:sz w:val="14"/>
        </w:rPr>
        <w:t xml:space="preserve"> a nuclear conflict all of these warheads and a further 956 ready-to-fire are likely to be launched.</w:t>
      </w:r>
    </w:p>
    <w:p w14:paraId="2B8B2057" w14:textId="77777777" w:rsidR="00783F68" w:rsidRPr="00177BE1" w:rsidRDefault="00783F68" w:rsidP="00783F68">
      <w:pPr>
        <w:rPr>
          <w:sz w:val="14"/>
        </w:rPr>
      </w:pPr>
      <w:r w:rsidRPr="00177BE1">
        <w:rPr>
          <w:sz w:val="14"/>
        </w:rPr>
        <w:t xml:space="preserve">Whilst this scale of destruction is horrific and </w:t>
      </w:r>
      <w:r w:rsidRPr="00177BE1">
        <w:rPr>
          <w:rStyle w:val="Emphasis"/>
        </w:rPr>
        <w:t>hundreds</w:t>
      </w:r>
      <w:r w:rsidRPr="00177BE1">
        <w:rPr>
          <w:u w:val="single"/>
        </w:rPr>
        <w:t xml:space="preserve"> of </w:t>
      </w:r>
      <w:r w:rsidRPr="00B844AE">
        <w:rPr>
          <w:highlight w:val="green"/>
          <w:u w:val="single"/>
        </w:rPr>
        <w:t>millions</w:t>
      </w:r>
      <w:r w:rsidRPr="00177BE1">
        <w:rPr>
          <w:u w:val="single"/>
        </w:rPr>
        <w:t xml:space="preserve"> of people would be </w:t>
      </w:r>
      <w:r w:rsidRPr="00B844AE">
        <w:rPr>
          <w:highlight w:val="green"/>
          <w:u w:val="single"/>
        </w:rPr>
        <w:t xml:space="preserve">killed in a </w:t>
      </w:r>
      <w:r w:rsidRPr="00B844AE">
        <w:rPr>
          <w:rStyle w:val="Emphasis"/>
          <w:highlight w:val="green"/>
        </w:rPr>
        <w:t>few hours</w:t>
      </w:r>
      <w:r w:rsidRPr="00177BE1">
        <w:rPr>
          <w:u w:val="single"/>
        </w:rPr>
        <w:t xml:space="preserve"> from a combination of </w:t>
      </w:r>
      <w:r w:rsidRPr="00B844AE">
        <w:rPr>
          <w:rStyle w:val="Emphasis"/>
          <w:highlight w:val="green"/>
        </w:rPr>
        <w:t>blast</w:t>
      </w:r>
      <w:r w:rsidRPr="00B844AE">
        <w:rPr>
          <w:highlight w:val="green"/>
          <w:u w:val="single"/>
        </w:rPr>
        <w:t xml:space="preserve">, </w:t>
      </w:r>
      <w:r w:rsidRPr="00B844AE">
        <w:rPr>
          <w:rStyle w:val="Emphasis"/>
          <w:highlight w:val="green"/>
        </w:rPr>
        <w:t>radiation</w:t>
      </w:r>
      <w:r w:rsidRPr="00B844AE">
        <w:rPr>
          <w:highlight w:val="green"/>
          <w:u w:val="single"/>
        </w:rPr>
        <w:t xml:space="preserve"> and</w:t>
      </w:r>
      <w:r w:rsidRPr="00177BE1">
        <w:rPr>
          <w:u w:val="single"/>
        </w:rPr>
        <w:t xml:space="preserve"> </w:t>
      </w:r>
      <w:r w:rsidRPr="00177BE1">
        <w:rPr>
          <w:rStyle w:val="Emphasis"/>
        </w:rPr>
        <w:t>huge</w:t>
      </w:r>
      <w:r w:rsidRPr="00177BE1">
        <w:rPr>
          <w:u w:val="single"/>
        </w:rPr>
        <w:t xml:space="preserve"> </w:t>
      </w:r>
      <w:r w:rsidRPr="00177BE1">
        <w:rPr>
          <w:rStyle w:val="Emphasis"/>
        </w:rPr>
        <w:t>fires</w:t>
      </w:r>
      <w:r w:rsidRPr="00177BE1">
        <w:rPr>
          <w:u w:val="single"/>
        </w:rPr>
        <w:t xml:space="preserve">, there are also </w:t>
      </w:r>
      <w:r w:rsidRPr="00177BE1">
        <w:rPr>
          <w:rStyle w:val="Emphasis"/>
        </w:rPr>
        <w:t>terrible</w:t>
      </w:r>
      <w:r w:rsidRPr="00177BE1">
        <w:rPr>
          <w:u w:val="single"/>
        </w:rPr>
        <w:t xml:space="preserve"> longer-term effects</w:t>
      </w:r>
      <w:r w:rsidRPr="00177BE1">
        <w:rPr>
          <w:sz w:val="14"/>
        </w:rPr>
        <w:t>.</w:t>
      </w:r>
    </w:p>
    <w:p w14:paraId="13646554" w14:textId="77777777" w:rsidR="00783F68" w:rsidRPr="00177BE1" w:rsidRDefault="00783F68" w:rsidP="00783F68">
      <w:pPr>
        <w:rPr>
          <w:u w:val="single"/>
        </w:rPr>
      </w:pPr>
      <w:r w:rsidRPr="00177BE1">
        <w:rPr>
          <w:sz w:val="14"/>
        </w:rPr>
        <w:t xml:space="preserve">Scientists predict that </w:t>
      </w:r>
      <w:r w:rsidRPr="00177BE1">
        <w:rPr>
          <w:u w:val="single"/>
        </w:rPr>
        <w:t xml:space="preserve">huge city-wide </w:t>
      </w:r>
      <w:r w:rsidRPr="00B844AE">
        <w:rPr>
          <w:rStyle w:val="Emphasis"/>
          <w:highlight w:val="green"/>
        </w:rPr>
        <w:t>firestorms</w:t>
      </w:r>
      <w:r w:rsidRPr="00177BE1">
        <w:rPr>
          <w:u w:val="single"/>
        </w:rPr>
        <w:t xml:space="preserve"> combined </w:t>
      </w:r>
      <w:r w:rsidRPr="00B844AE">
        <w:rPr>
          <w:highlight w:val="green"/>
          <w:u w:val="single"/>
        </w:rPr>
        <w:t>with</w:t>
      </w:r>
      <w:r w:rsidRPr="00177BE1">
        <w:rPr>
          <w:u w:val="single"/>
        </w:rPr>
        <w:t xml:space="preserve"> very the </w:t>
      </w:r>
      <w:r w:rsidRPr="00177BE1">
        <w:rPr>
          <w:rStyle w:val="Emphasis"/>
        </w:rPr>
        <w:t xml:space="preserve">high-altitude </w:t>
      </w:r>
      <w:r w:rsidRPr="00B844AE">
        <w:rPr>
          <w:rStyle w:val="Emphasis"/>
          <w:highlight w:val="green"/>
        </w:rPr>
        <w:t>debris clouds</w:t>
      </w:r>
      <w:r w:rsidRPr="00177BE1">
        <w:rPr>
          <w:u w:val="single"/>
        </w:rPr>
        <w:t xml:space="preserve"> would </w:t>
      </w:r>
      <w:r w:rsidRPr="00177BE1">
        <w:rPr>
          <w:rStyle w:val="Emphasis"/>
        </w:rPr>
        <w:t>severely</w:t>
      </w:r>
      <w:r w:rsidRPr="00177BE1">
        <w:rPr>
          <w:u w:val="single"/>
        </w:rPr>
        <w:t xml:space="preserve"> </w:t>
      </w:r>
      <w:r w:rsidRPr="00B844AE">
        <w:rPr>
          <w:highlight w:val="green"/>
          <w:u w:val="single"/>
        </w:rPr>
        <w:t>reduce sunlight</w:t>
      </w:r>
      <w:r w:rsidRPr="00177BE1">
        <w:rPr>
          <w:u w:val="single"/>
        </w:rPr>
        <w:t xml:space="preserve"> levels </w:t>
      </w:r>
      <w:r w:rsidRPr="00B844AE">
        <w:rPr>
          <w:highlight w:val="green"/>
          <w:u w:val="single"/>
        </w:rPr>
        <w:t xml:space="preserve">and </w:t>
      </w:r>
      <w:r w:rsidRPr="00B844AE">
        <w:rPr>
          <w:rStyle w:val="Emphasis"/>
          <w:highlight w:val="green"/>
        </w:rPr>
        <w:t>disrupt</w:t>
      </w:r>
      <w:r w:rsidRPr="00B844AE">
        <w:rPr>
          <w:highlight w:val="green"/>
          <w:u w:val="single"/>
        </w:rPr>
        <w:t xml:space="preserve"> </w:t>
      </w:r>
      <w:r w:rsidRPr="00177BE1">
        <w:rPr>
          <w:u w:val="single"/>
        </w:rPr>
        <w:t xml:space="preserve">the world’s </w:t>
      </w:r>
      <w:r w:rsidRPr="00B844AE">
        <w:rPr>
          <w:highlight w:val="green"/>
          <w:u w:val="single"/>
        </w:rPr>
        <w:t>climate</w:t>
      </w:r>
      <w:r w:rsidRPr="00177BE1">
        <w:rPr>
          <w:u w:val="single"/>
        </w:rPr>
        <w:t xml:space="preserve"> for a </w:t>
      </w:r>
      <w:r w:rsidRPr="00177BE1">
        <w:rPr>
          <w:rStyle w:val="Emphasis"/>
        </w:rPr>
        <w:t>decade</w:t>
      </w:r>
      <w:r w:rsidRPr="00177BE1">
        <w:rPr>
          <w:u w:val="single"/>
        </w:rPr>
        <w:t xml:space="preserve"> </w:t>
      </w:r>
      <w:r w:rsidRPr="00B844AE">
        <w:rPr>
          <w:highlight w:val="green"/>
          <w:u w:val="single"/>
        </w:rPr>
        <w:t xml:space="preserve">causing </w:t>
      </w:r>
      <w:r w:rsidRPr="00B844AE">
        <w:rPr>
          <w:rStyle w:val="Emphasis"/>
          <w:highlight w:val="green"/>
        </w:rPr>
        <w:t>drought</w:t>
      </w:r>
      <w:r w:rsidRPr="00177BE1">
        <w:rPr>
          <w:sz w:val="14"/>
        </w:rPr>
        <w:t xml:space="preserve">, a </w:t>
      </w:r>
      <w:r w:rsidRPr="00177BE1">
        <w:rPr>
          <w:u w:val="single"/>
        </w:rPr>
        <w:t xml:space="preserve">prolonged </w:t>
      </w:r>
      <w:r w:rsidRPr="00B844AE">
        <w:rPr>
          <w:rStyle w:val="Emphasis"/>
          <w:highlight w:val="green"/>
        </w:rPr>
        <w:t>winter</w:t>
      </w:r>
      <w:r w:rsidRPr="00177BE1">
        <w:rPr>
          <w:u w:val="single"/>
        </w:rPr>
        <w:t xml:space="preserve">, global </w:t>
      </w:r>
      <w:proofErr w:type="gramStart"/>
      <w:r w:rsidRPr="00B844AE">
        <w:rPr>
          <w:rStyle w:val="Emphasis"/>
          <w:highlight w:val="green"/>
        </w:rPr>
        <w:t>famine</w:t>
      </w:r>
      <w:proofErr w:type="gramEnd"/>
      <w:r w:rsidRPr="00B844AE">
        <w:rPr>
          <w:highlight w:val="green"/>
          <w:u w:val="single"/>
        </w:rPr>
        <w:t xml:space="preserve"> and </w:t>
      </w:r>
      <w:r w:rsidRPr="00B844AE">
        <w:rPr>
          <w:rStyle w:val="Emphasis"/>
          <w:highlight w:val="green"/>
        </w:rPr>
        <w:t>catastrophic</w:t>
      </w:r>
      <w:r w:rsidRPr="00B844AE">
        <w:rPr>
          <w:highlight w:val="green"/>
          <w:u w:val="single"/>
        </w:rPr>
        <w:t xml:space="preserve"> impacts</w:t>
      </w:r>
      <w:r w:rsidRPr="00177BE1">
        <w:rPr>
          <w:u w:val="single"/>
        </w:rPr>
        <w:t xml:space="preserve"> for all life on earth and </w:t>
      </w:r>
      <w:r w:rsidRPr="00B844AE">
        <w:rPr>
          <w:highlight w:val="green"/>
          <w:u w:val="single"/>
        </w:rPr>
        <w:t xml:space="preserve">in the </w:t>
      </w:r>
      <w:r w:rsidRPr="00B844AE">
        <w:rPr>
          <w:rStyle w:val="Emphasis"/>
          <w:highlight w:val="green"/>
        </w:rPr>
        <w:t>seas</w:t>
      </w:r>
      <w:r w:rsidRPr="00B844AE">
        <w:rPr>
          <w:highlight w:val="green"/>
          <w:u w:val="single"/>
        </w:rPr>
        <w:t xml:space="preserve"> due to </w:t>
      </w:r>
      <w:r w:rsidRPr="00B844AE">
        <w:rPr>
          <w:rStyle w:val="Emphasis"/>
          <w:highlight w:val="green"/>
        </w:rPr>
        <w:t>intense</w:t>
      </w:r>
      <w:r w:rsidRPr="00177BE1">
        <w:rPr>
          <w:u w:val="single"/>
        </w:rPr>
        <w:t xml:space="preserve"> levels of </w:t>
      </w:r>
      <w:r w:rsidRPr="00B844AE">
        <w:rPr>
          <w:highlight w:val="green"/>
          <w:u w:val="single"/>
        </w:rPr>
        <w:t>UV with</w:t>
      </w:r>
      <w:r w:rsidRPr="00177BE1">
        <w:rPr>
          <w:u w:val="single"/>
        </w:rPr>
        <w:t xml:space="preserve"> the </w:t>
      </w:r>
      <w:r w:rsidRPr="00B844AE">
        <w:rPr>
          <w:rStyle w:val="Emphasis"/>
          <w:highlight w:val="green"/>
        </w:rPr>
        <w:t>destruction</w:t>
      </w:r>
      <w:r w:rsidRPr="00B844AE">
        <w:rPr>
          <w:highlight w:val="green"/>
          <w:u w:val="single"/>
        </w:rPr>
        <w:t xml:space="preserve"> of</w:t>
      </w:r>
      <w:r w:rsidRPr="00177BE1">
        <w:rPr>
          <w:u w:val="single"/>
        </w:rPr>
        <w:t xml:space="preserve"> the </w:t>
      </w:r>
      <w:r w:rsidRPr="00B844AE">
        <w:rPr>
          <w:rStyle w:val="Emphasis"/>
          <w:highlight w:val="green"/>
        </w:rPr>
        <w:t>ozone</w:t>
      </w:r>
      <w:r w:rsidRPr="00177BE1">
        <w:rPr>
          <w:u w:val="single"/>
        </w:rPr>
        <w:t xml:space="preserve"> layer.</w:t>
      </w:r>
    </w:p>
    <w:p w14:paraId="0D900915" w14:textId="77777777" w:rsidR="00783F68" w:rsidRPr="00177BE1" w:rsidRDefault="00783F68" w:rsidP="00783F68">
      <w:pPr>
        <w:rPr>
          <w:sz w:val="14"/>
        </w:rPr>
      </w:pPr>
      <w:r w:rsidRPr="00177BE1">
        <w:rPr>
          <w:sz w:val="14"/>
        </w:rPr>
        <w:t>But even at the level of a few hundred nuclear warheads, the consequences of a nuclear war would be extremely severe across the world far beyond the areas hit directly.</w:t>
      </w:r>
      <w:r>
        <w:rPr>
          <w:sz w:val="14"/>
        </w:rPr>
        <w:t xml:space="preserve"> </w:t>
      </w:r>
      <w:r w:rsidRPr="00177BE1">
        <w:rPr>
          <w:sz w:val="14"/>
        </w:rPr>
        <w:t>A nuclear conflict between India and Pakistan with ‘only’ 100 small warheads would kill hundreds of millions and cause climate damage leading to a global famine.</w:t>
      </w:r>
      <w:r>
        <w:rPr>
          <w:sz w:val="14"/>
        </w:rPr>
        <w:t xml:space="preserve"> </w:t>
      </w:r>
      <w:r w:rsidRPr="00177BE1">
        <w:rPr>
          <w:sz w:val="14"/>
        </w:rPr>
        <w:t>The sheer destructive nature of nuclear explosions combined with long lasting radiation, means that nuclear weapons are of no military use.</w:t>
      </w:r>
      <w:r>
        <w:rPr>
          <w:sz w:val="14"/>
        </w:rPr>
        <w:t xml:space="preserve"> </w:t>
      </w:r>
      <w:r w:rsidRPr="00177BE1">
        <w:rPr>
          <w:sz w:val="14"/>
        </w:rPr>
        <w:t>‘Enemy’ territory would be unusable for years because of intense radiation – especially when nuclear power stations and reprocessing plants are hit.</w:t>
      </w:r>
    </w:p>
    <w:p w14:paraId="69B91BA1" w14:textId="77777777" w:rsidR="00783F68" w:rsidRPr="00177BE1" w:rsidRDefault="00783F68" w:rsidP="00783F68">
      <w:pPr>
        <w:rPr>
          <w:u w:val="single"/>
        </w:rPr>
      </w:pPr>
      <w:r w:rsidRPr="00177BE1">
        <w:rPr>
          <w:sz w:val="14"/>
        </w:rPr>
        <w:t xml:space="preserve">Even if your own country is not hit, </w:t>
      </w:r>
      <w:r w:rsidRPr="00B844AE">
        <w:rPr>
          <w:rStyle w:val="Emphasis"/>
          <w:highlight w:val="green"/>
        </w:rPr>
        <w:t>radiation</w:t>
      </w:r>
      <w:r w:rsidRPr="00B844AE">
        <w:rPr>
          <w:highlight w:val="green"/>
          <w:u w:val="single"/>
        </w:rPr>
        <w:t xml:space="preserve"> and</w:t>
      </w:r>
      <w:r w:rsidRPr="00177BE1">
        <w:rPr>
          <w:u w:val="single"/>
        </w:rPr>
        <w:t xml:space="preserve"> climate </w:t>
      </w:r>
      <w:r w:rsidRPr="00B844AE">
        <w:rPr>
          <w:rStyle w:val="Emphasis"/>
          <w:highlight w:val="green"/>
        </w:rPr>
        <w:t>damage</w:t>
      </w:r>
      <w:r w:rsidRPr="00177BE1">
        <w:rPr>
          <w:u w:val="single"/>
        </w:rPr>
        <w:t xml:space="preserve"> will </w:t>
      </w:r>
      <w:r w:rsidRPr="00B844AE">
        <w:rPr>
          <w:highlight w:val="green"/>
          <w:u w:val="single"/>
        </w:rPr>
        <w:t xml:space="preserve">spread </w:t>
      </w:r>
      <w:r w:rsidRPr="00B844AE">
        <w:rPr>
          <w:rStyle w:val="Emphasis"/>
          <w:highlight w:val="green"/>
        </w:rPr>
        <w:t>across</w:t>
      </w:r>
      <w:r w:rsidRPr="00B844AE">
        <w:rPr>
          <w:highlight w:val="green"/>
          <w:u w:val="single"/>
        </w:rPr>
        <w:t xml:space="preserve"> the </w:t>
      </w:r>
      <w:r w:rsidRPr="00B844AE">
        <w:rPr>
          <w:rStyle w:val="Emphasis"/>
          <w:highlight w:val="green"/>
        </w:rPr>
        <w:t>globe</w:t>
      </w:r>
      <w:r w:rsidRPr="00177BE1">
        <w:rPr>
          <w:u w:val="single"/>
        </w:rPr>
        <w:t xml:space="preserve">. </w:t>
      </w:r>
      <w:r w:rsidRPr="00177BE1">
        <w:rPr>
          <w:rStyle w:val="Emphasis"/>
        </w:rPr>
        <w:t xml:space="preserve">No one </w:t>
      </w:r>
      <w:r w:rsidRPr="00177BE1">
        <w:rPr>
          <w:u w:val="single"/>
        </w:rPr>
        <w:t>escapes the consequences.</w:t>
      </w:r>
    </w:p>
    <w:p w14:paraId="7D65E7BF" w14:textId="77777777" w:rsidR="00783F68" w:rsidRPr="00177BE1" w:rsidRDefault="00783F68" w:rsidP="00783F68">
      <w:pPr>
        <w:rPr>
          <w:rStyle w:val="Emphasis"/>
          <w:sz w:val="8"/>
          <w:szCs w:val="8"/>
        </w:rPr>
      </w:pPr>
      <w:r w:rsidRPr="00177BE1">
        <w:rPr>
          <w:sz w:val="8"/>
          <w:szCs w:val="8"/>
        </w:rPr>
        <w:t xml:space="preserve">But the nuclear nations argue that they build and keep nuclear weapons to make sure that they are never used. After all no one would be stupid enough to </w:t>
      </w:r>
      <w:proofErr w:type="gramStart"/>
      <w:r w:rsidRPr="00177BE1">
        <w:rPr>
          <w:sz w:val="8"/>
          <w:szCs w:val="8"/>
        </w:rPr>
        <w:t>actually launch</w:t>
      </w:r>
      <w:proofErr w:type="gramEnd"/>
      <w:r w:rsidRPr="00177BE1">
        <w:rPr>
          <w:sz w:val="8"/>
          <w:szCs w:val="8"/>
        </w:rPr>
        <w:t xml:space="preserve"> a nuclear weapon facing such terrible retaliation? It sounds obvious. If you threaten any attacker with terrible nuclear devastation of course they won’t attack you. That might be true most of the time. It is very unlikely that any country would launch a nuclear attack deliberately. But there are two very major problems. First, a terrorist </w:t>
      </w:r>
      <w:proofErr w:type="spellStart"/>
      <w:r w:rsidRPr="00177BE1">
        <w:rPr>
          <w:sz w:val="8"/>
          <w:szCs w:val="8"/>
        </w:rPr>
        <w:t>organisation</w:t>
      </w:r>
      <w:proofErr w:type="spellEnd"/>
      <w:r w:rsidRPr="00177BE1">
        <w:rPr>
          <w:sz w:val="8"/>
          <w:szCs w:val="8"/>
        </w:rPr>
        <w:t xml:space="preserve"> with a nuclear weapon cannot be deterred in this way. Secondly, there are several ways in which a nuclear war can start by mistake. A report by the prestigious Chatham House in 2014 documents 30 instances between 1962 and 2002 when nuclear weapons came within minutes of being launched due to miscalculation, miscommunication, or technical errors. What prevented their use on many of these occasions was the intervention of individuals who, against military orders, either refused to </w:t>
      </w:r>
      <w:proofErr w:type="spellStart"/>
      <w:r w:rsidRPr="00177BE1">
        <w:rPr>
          <w:sz w:val="8"/>
          <w:szCs w:val="8"/>
        </w:rPr>
        <w:t>authorise</w:t>
      </w:r>
      <w:proofErr w:type="spellEnd"/>
      <w:r w:rsidRPr="00177BE1">
        <w:rPr>
          <w:sz w:val="8"/>
          <w:szCs w:val="8"/>
        </w:rPr>
        <w:t xml:space="preserve"> a nuclear strike or relay information that would have led to launch. Examples include a weather rocket launch mistaken for an attack on Russia, a US satellite misinterpreting sunlight reflecting off clouds as multiple missiles firings, a 42c chip fault creating a false warning of 220 missiles launched at the United States. Such risks are heightened during political crises.</w:t>
      </w:r>
    </w:p>
    <w:p w14:paraId="497878AE" w14:textId="77777777" w:rsidR="00783F68" w:rsidRPr="00177BE1" w:rsidRDefault="00783F68" w:rsidP="00783F68">
      <w:pPr>
        <w:rPr>
          <w:u w:val="single"/>
        </w:rPr>
      </w:pPr>
      <w:r w:rsidRPr="00177BE1">
        <w:rPr>
          <w:u w:val="single"/>
        </w:rPr>
        <w:t>The risk of mistake is very high because</w:t>
      </w:r>
      <w:r w:rsidRPr="00177BE1">
        <w:rPr>
          <w:sz w:val="14"/>
        </w:rPr>
        <w:t xml:space="preserve">, in a hangover from the Cold War, </w:t>
      </w:r>
      <w:r w:rsidRPr="00177BE1">
        <w:rPr>
          <w:u w:val="single"/>
        </w:rPr>
        <w:t xml:space="preserve">the USA and Russia each keep </w:t>
      </w:r>
      <w:r w:rsidRPr="0008456F">
        <w:rPr>
          <w:u w:val="single"/>
        </w:rPr>
        <w:t xml:space="preserve">900 warheads </w:t>
      </w:r>
      <w:r w:rsidRPr="00B844AE">
        <w:rPr>
          <w:rStyle w:val="Emphasis"/>
          <w:highlight w:val="green"/>
        </w:rPr>
        <w:t>ready</w:t>
      </w:r>
      <w:r w:rsidRPr="00B844AE">
        <w:rPr>
          <w:highlight w:val="green"/>
          <w:u w:val="single"/>
        </w:rPr>
        <w:t xml:space="preserve"> to </w:t>
      </w:r>
      <w:r w:rsidRPr="00B844AE">
        <w:rPr>
          <w:rStyle w:val="Emphasis"/>
          <w:highlight w:val="green"/>
        </w:rPr>
        <w:t>fire</w:t>
      </w:r>
      <w:r w:rsidRPr="00B844AE">
        <w:rPr>
          <w:highlight w:val="green"/>
          <w:u w:val="single"/>
        </w:rPr>
        <w:t xml:space="preserve"> in</w:t>
      </w:r>
      <w:r w:rsidRPr="00177BE1">
        <w:rPr>
          <w:u w:val="single"/>
        </w:rPr>
        <w:t xml:space="preserve"> a </w:t>
      </w:r>
      <w:r w:rsidRPr="00177BE1">
        <w:rPr>
          <w:rStyle w:val="Emphasis"/>
        </w:rPr>
        <w:t>few</w:t>
      </w:r>
      <w:r w:rsidRPr="00177BE1">
        <w:rPr>
          <w:u w:val="single"/>
        </w:rPr>
        <w:t xml:space="preserve"> </w:t>
      </w:r>
      <w:r w:rsidRPr="00B844AE">
        <w:rPr>
          <w:highlight w:val="green"/>
          <w:u w:val="single"/>
        </w:rPr>
        <w:t>minutes</w:t>
      </w:r>
      <w:r w:rsidRPr="00177BE1">
        <w:rPr>
          <w:u w:val="single"/>
        </w:rPr>
        <w:t>, in a ‘launch on warning’ status, should a warning of nuclear attack come in.</w:t>
      </w:r>
    </w:p>
    <w:p w14:paraId="2DBA9370" w14:textId="77777777" w:rsidR="00783F68" w:rsidRPr="00177BE1" w:rsidRDefault="00783F68" w:rsidP="00783F68">
      <w:pPr>
        <w:rPr>
          <w:u w:val="single"/>
        </w:rPr>
      </w:pPr>
      <w:r w:rsidRPr="00177BE1">
        <w:rPr>
          <w:u w:val="single"/>
        </w:rPr>
        <w:t xml:space="preserve">These nuclear weapons </w:t>
      </w:r>
      <w:r w:rsidRPr="00177BE1">
        <w:rPr>
          <w:rStyle w:val="Emphasis"/>
        </w:rPr>
        <w:t>form</w:t>
      </w:r>
      <w:r w:rsidRPr="00177BE1">
        <w:rPr>
          <w:u w:val="single"/>
        </w:rPr>
        <w:t xml:space="preserve"> a </w:t>
      </w:r>
      <w:r w:rsidRPr="00177BE1">
        <w:rPr>
          <w:rStyle w:val="Emphasis"/>
        </w:rPr>
        <w:t>dangerous</w:t>
      </w:r>
      <w:r w:rsidRPr="00177BE1">
        <w:rPr>
          <w:u w:val="single"/>
        </w:rPr>
        <w:t xml:space="preserve"> nuclear stand-off – rather like two people </w:t>
      </w:r>
      <w:r w:rsidRPr="00177BE1">
        <w:rPr>
          <w:rStyle w:val="Emphasis"/>
        </w:rPr>
        <w:t>holding</w:t>
      </w:r>
      <w:r w:rsidRPr="00177BE1">
        <w:rPr>
          <w:u w:val="single"/>
        </w:rPr>
        <w:t xml:space="preserve"> </w:t>
      </w:r>
      <w:r w:rsidRPr="00177BE1">
        <w:rPr>
          <w:rStyle w:val="Emphasis"/>
        </w:rPr>
        <w:t>guns</w:t>
      </w:r>
      <w:r w:rsidRPr="00177BE1">
        <w:rPr>
          <w:u w:val="single"/>
        </w:rPr>
        <w:t xml:space="preserve"> to each other’s heads.</w:t>
      </w:r>
    </w:p>
    <w:p w14:paraId="69B6FC90" w14:textId="77777777" w:rsidR="00783F68" w:rsidRPr="0094096E" w:rsidRDefault="00783F68" w:rsidP="00783F68">
      <w:pPr>
        <w:rPr>
          <w:u w:val="single"/>
        </w:rPr>
      </w:pPr>
      <w:r w:rsidRPr="00177BE1">
        <w:rPr>
          <w:u w:val="single"/>
        </w:rPr>
        <w:lastRenderedPageBreak/>
        <w:t xml:space="preserve">With only a few minutes to evaluate a warning of nuclear attack before warheads would strike, </w:t>
      </w:r>
      <w:r w:rsidRPr="00177BE1">
        <w:rPr>
          <w:rStyle w:val="Emphasis"/>
        </w:rPr>
        <w:t>one mistake can trigger disaster</w:t>
      </w:r>
      <w:r w:rsidRPr="00177BE1">
        <w:rPr>
          <w:u w:val="single"/>
        </w:rPr>
        <w:t>. A similar nuclear stand-off exists between India and Pakistan.</w:t>
      </w:r>
    </w:p>
    <w:p w14:paraId="2C040817" w14:textId="77777777" w:rsidR="00783F68" w:rsidRPr="0077694C" w:rsidRDefault="00783F68" w:rsidP="00783F68">
      <w:pPr>
        <w:rPr>
          <w:sz w:val="14"/>
        </w:rPr>
      </w:pPr>
    </w:p>
    <w:p w14:paraId="31B723C9" w14:textId="77777777" w:rsidR="00783F68" w:rsidRPr="0013765D" w:rsidRDefault="00783F68" w:rsidP="00783F68"/>
    <w:p w14:paraId="522993BC" w14:textId="77777777" w:rsidR="005F307B" w:rsidRDefault="005F307B" w:rsidP="005F307B">
      <w:pPr>
        <w:rPr>
          <w:sz w:val="14"/>
        </w:rPr>
      </w:pPr>
    </w:p>
    <w:p w14:paraId="2015668B" w14:textId="77777777" w:rsidR="005F307B" w:rsidRDefault="005F307B" w:rsidP="005F307B">
      <w:pPr>
        <w:pStyle w:val="Heading4"/>
      </w:pPr>
      <w:r>
        <w:t xml:space="preserve">Satellites are key to preventing </w:t>
      </w:r>
      <w:r>
        <w:rPr>
          <w:u w:val="single"/>
        </w:rPr>
        <w:t>droughts</w:t>
      </w:r>
      <w:r>
        <w:t xml:space="preserve">---they are a </w:t>
      </w:r>
      <w:r w:rsidRPr="00276DC2">
        <w:rPr>
          <w:u w:val="single"/>
        </w:rPr>
        <w:t>large conflict multiplier</w:t>
      </w:r>
      <w:r>
        <w:t xml:space="preserve"> AND triggers </w:t>
      </w:r>
      <w:r w:rsidRPr="00276DC2">
        <w:rPr>
          <w:u w:val="single"/>
        </w:rPr>
        <w:t xml:space="preserve">international security </w:t>
      </w:r>
      <w:proofErr w:type="gramStart"/>
      <w:r w:rsidRPr="00276DC2">
        <w:rPr>
          <w:u w:val="single"/>
        </w:rPr>
        <w:t>threats</w:t>
      </w:r>
      <w:proofErr w:type="gramEnd"/>
      <w:r>
        <w:t>.</w:t>
      </w:r>
    </w:p>
    <w:p w14:paraId="700BB4C4" w14:textId="77777777" w:rsidR="005F307B" w:rsidRPr="00276DC2" w:rsidRDefault="005F307B" w:rsidP="005F307B">
      <w:proofErr w:type="spellStart"/>
      <w:r w:rsidRPr="00276DC2">
        <w:rPr>
          <w:rStyle w:val="Style13ptBold"/>
        </w:rPr>
        <w:t>Givetash</w:t>
      </w:r>
      <w:proofErr w:type="spellEnd"/>
      <w:r>
        <w:t xml:space="preserve"> 12/25/</w:t>
      </w:r>
      <w:r w:rsidRPr="00276DC2">
        <w:rPr>
          <w:rStyle w:val="Style13ptBold"/>
        </w:rPr>
        <w:t>18</w:t>
      </w:r>
      <w:r>
        <w:t xml:space="preserve"> [</w:t>
      </w:r>
      <w:r w:rsidRPr="00276DC2">
        <w:t xml:space="preserve">Linda </w:t>
      </w:r>
      <w:proofErr w:type="spellStart"/>
      <w:r w:rsidRPr="00276DC2">
        <w:t>Givetash</w:t>
      </w:r>
      <w:proofErr w:type="spellEnd"/>
      <w:r w:rsidRPr="00276DC2">
        <w:t xml:space="preserve"> is a Johannesburg-based freelance journalist.</w:t>
      </w:r>
      <w:r>
        <w:t xml:space="preserve"> “</w:t>
      </w:r>
      <w:r w:rsidRPr="00276DC2">
        <w:t>Early-warning tools aim to prevent 'water wars,' curb droughts</w:t>
      </w:r>
      <w:r>
        <w:t xml:space="preserve">.” NBC News. </w:t>
      </w:r>
      <w:hyperlink r:id="rId18" w:history="1">
        <w:r w:rsidRPr="007777AB">
          <w:rPr>
            <w:rStyle w:val="Hyperlink"/>
          </w:rPr>
          <w:t>https://www.nbcnews.com/news/world/early-warning-tools-aim-prevent-water-wars-curb-droughts-n917001</w:t>
        </w:r>
      </w:hyperlink>
      <w:r>
        <w:t xml:space="preserve">] Justin </w:t>
      </w:r>
    </w:p>
    <w:p w14:paraId="0C22ADFB" w14:textId="77777777" w:rsidR="005F307B" w:rsidRPr="00DC21D4" w:rsidRDefault="005F307B" w:rsidP="005F307B">
      <w:pPr>
        <w:rPr>
          <w:rStyle w:val="Emphasis"/>
        </w:rPr>
      </w:pPr>
      <w:r w:rsidRPr="00276DC2">
        <w:rPr>
          <w:sz w:val="14"/>
        </w:rPr>
        <w:t xml:space="preserve">LONDON — In a year of extreme heat and water-related tensions, </w:t>
      </w:r>
      <w:r w:rsidRPr="00276DC2">
        <w:rPr>
          <w:highlight w:val="green"/>
          <w:u w:val="single"/>
        </w:rPr>
        <w:t>researchers</w:t>
      </w:r>
      <w:r w:rsidRPr="00D55C5F">
        <w:rPr>
          <w:u w:val="single"/>
        </w:rPr>
        <w:t xml:space="preserve"> are trying to </w:t>
      </w:r>
      <w:r w:rsidRPr="00276DC2">
        <w:rPr>
          <w:highlight w:val="green"/>
          <w:u w:val="single"/>
        </w:rPr>
        <w:t>develop</w:t>
      </w:r>
      <w:r w:rsidRPr="00D55C5F">
        <w:rPr>
          <w:u w:val="single"/>
        </w:rPr>
        <w:t xml:space="preserve"> an </w:t>
      </w:r>
      <w:r w:rsidRPr="00DC21D4">
        <w:rPr>
          <w:rStyle w:val="Emphasis"/>
          <w:highlight w:val="green"/>
        </w:rPr>
        <w:t>early-warning system</w:t>
      </w:r>
      <w:r w:rsidRPr="00276DC2">
        <w:rPr>
          <w:highlight w:val="green"/>
          <w:u w:val="single"/>
        </w:rPr>
        <w:t xml:space="preserve"> to prevent</w:t>
      </w:r>
      <w:r w:rsidRPr="00276DC2">
        <w:rPr>
          <w:sz w:val="14"/>
        </w:rPr>
        <w:t xml:space="preserve"> the </w:t>
      </w:r>
      <w:r w:rsidRPr="00D55C5F">
        <w:rPr>
          <w:u w:val="single"/>
        </w:rPr>
        <w:t>devastating</w:t>
      </w:r>
      <w:r w:rsidRPr="00276DC2">
        <w:rPr>
          <w:sz w:val="14"/>
        </w:rPr>
        <w:t xml:space="preserve"> consequences of </w:t>
      </w:r>
      <w:r w:rsidRPr="00276DC2">
        <w:rPr>
          <w:highlight w:val="green"/>
          <w:u w:val="single"/>
        </w:rPr>
        <w:t xml:space="preserve">droughts that </w:t>
      </w:r>
      <w:r w:rsidRPr="00DC21D4">
        <w:rPr>
          <w:rStyle w:val="Emphasis"/>
          <w:highlight w:val="green"/>
        </w:rPr>
        <w:t>exacerbate</w:t>
      </w:r>
      <w:r w:rsidRPr="00DC21D4">
        <w:rPr>
          <w:rStyle w:val="Emphasis"/>
        </w:rPr>
        <w:t xml:space="preserve"> geopolitical </w:t>
      </w:r>
      <w:r w:rsidRPr="00DC21D4">
        <w:rPr>
          <w:rStyle w:val="Emphasis"/>
          <w:highlight w:val="green"/>
        </w:rPr>
        <w:t>tensions</w:t>
      </w:r>
      <w:r w:rsidRPr="00DC21D4">
        <w:rPr>
          <w:rStyle w:val="Emphasis"/>
        </w:rPr>
        <w:t>.</w:t>
      </w:r>
    </w:p>
    <w:p w14:paraId="29792384" w14:textId="77777777" w:rsidR="005F307B" w:rsidRPr="00276DC2" w:rsidRDefault="005F307B" w:rsidP="005F307B">
      <w:pPr>
        <w:rPr>
          <w:sz w:val="14"/>
        </w:rPr>
      </w:pPr>
      <w:r w:rsidRPr="00276DC2">
        <w:rPr>
          <w:sz w:val="14"/>
        </w:rPr>
        <w:t xml:space="preserve">The </w:t>
      </w:r>
      <w:r w:rsidRPr="00D55C5F">
        <w:rPr>
          <w:u w:val="single"/>
        </w:rPr>
        <w:t>Water</w:t>
      </w:r>
      <w:r w:rsidRPr="00276DC2">
        <w:rPr>
          <w:sz w:val="14"/>
        </w:rPr>
        <w:t xml:space="preserve">, </w:t>
      </w:r>
      <w:r w:rsidRPr="00D55C5F">
        <w:rPr>
          <w:u w:val="single"/>
        </w:rPr>
        <w:t>Peace</w:t>
      </w:r>
      <w:r w:rsidRPr="00276DC2">
        <w:rPr>
          <w:sz w:val="14"/>
        </w:rPr>
        <w:t xml:space="preserve"> </w:t>
      </w:r>
      <w:r w:rsidRPr="00D55C5F">
        <w:rPr>
          <w:u w:val="single"/>
        </w:rPr>
        <w:t xml:space="preserve">and Security </w:t>
      </w:r>
      <w:r w:rsidRPr="00276DC2">
        <w:rPr>
          <w:highlight w:val="green"/>
          <w:u w:val="single"/>
        </w:rPr>
        <w:t>partnership</w:t>
      </w:r>
      <w:r w:rsidRPr="00D55C5F">
        <w:rPr>
          <w:u w:val="single"/>
        </w:rPr>
        <w:t xml:space="preserve"> aims to </w:t>
      </w:r>
      <w:r w:rsidRPr="00276DC2">
        <w:rPr>
          <w:highlight w:val="green"/>
          <w:u w:val="single"/>
        </w:rPr>
        <w:t>find</w:t>
      </w:r>
      <w:r w:rsidRPr="00276DC2">
        <w:rPr>
          <w:sz w:val="14"/>
        </w:rPr>
        <w:t xml:space="preserve"> better </w:t>
      </w:r>
      <w:r w:rsidRPr="00276DC2">
        <w:rPr>
          <w:highlight w:val="green"/>
          <w:u w:val="single"/>
        </w:rPr>
        <w:t xml:space="preserve">methods to </w:t>
      </w:r>
      <w:r w:rsidRPr="00DC21D4">
        <w:rPr>
          <w:rStyle w:val="Emphasis"/>
          <w:highlight w:val="green"/>
        </w:rPr>
        <w:t>monitor</w:t>
      </w:r>
      <w:r w:rsidRPr="00276DC2">
        <w:rPr>
          <w:highlight w:val="green"/>
          <w:u w:val="single"/>
        </w:rPr>
        <w:t xml:space="preserve"> risks</w:t>
      </w:r>
      <w:r w:rsidRPr="00276DC2">
        <w:rPr>
          <w:sz w:val="14"/>
        </w:rPr>
        <w:t xml:space="preserve"> and trigger early interventions. </w:t>
      </w:r>
      <w:r w:rsidRPr="00D55C5F">
        <w:rPr>
          <w:u w:val="single"/>
        </w:rPr>
        <w:t xml:space="preserve">Such </w:t>
      </w:r>
      <w:r w:rsidRPr="00276DC2">
        <w:rPr>
          <w:highlight w:val="green"/>
          <w:u w:val="single"/>
        </w:rPr>
        <w:t>technology is necessary as</w:t>
      </w:r>
      <w:r w:rsidRPr="00276DC2">
        <w:rPr>
          <w:sz w:val="14"/>
        </w:rPr>
        <w:t xml:space="preserve"> climate change amplifies </w:t>
      </w:r>
      <w:r w:rsidRPr="00276DC2">
        <w:rPr>
          <w:highlight w:val="green"/>
          <w:u w:val="single"/>
        </w:rPr>
        <w:t xml:space="preserve">water shortages </w:t>
      </w:r>
      <w:r w:rsidRPr="00DC21D4">
        <w:rPr>
          <w:rStyle w:val="Emphasis"/>
          <w:highlight w:val="green"/>
        </w:rPr>
        <w:t>plaguing</w:t>
      </w:r>
      <w:r w:rsidRPr="00276DC2">
        <w:rPr>
          <w:highlight w:val="green"/>
          <w:u w:val="single"/>
        </w:rPr>
        <w:t xml:space="preserve"> countries</w:t>
      </w:r>
      <w:r w:rsidRPr="00D55C5F">
        <w:rPr>
          <w:u w:val="single"/>
        </w:rPr>
        <w:t xml:space="preserve"> across the globe</w:t>
      </w:r>
      <w:r w:rsidRPr="00276DC2">
        <w:rPr>
          <w:sz w:val="14"/>
        </w:rPr>
        <w:t>.</w:t>
      </w:r>
    </w:p>
    <w:p w14:paraId="275454AC" w14:textId="77777777" w:rsidR="005F307B" w:rsidRPr="00276DC2" w:rsidRDefault="005F307B" w:rsidP="005F307B">
      <w:pPr>
        <w:rPr>
          <w:sz w:val="14"/>
        </w:rPr>
      </w:pPr>
      <w:r w:rsidRPr="00276DC2">
        <w:rPr>
          <w:sz w:val="14"/>
        </w:rPr>
        <w:t xml:space="preserve">The U.S. Department of Defense has warned that </w:t>
      </w:r>
      <w:r w:rsidRPr="00D55C5F">
        <w:rPr>
          <w:u w:val="single"/>
        </w:rPr>
        <w:t xml:space="preserve">water </w:t>
      </w:r>
      <w:r w:rsidRPr="00276DC2">
        <w:rPr>
          <w:highlight w:val="green"/>
          <w:u w:val="single"/>
        </w:rPr>
        <w:t xml:space="preserve">scarcity is a </w:t>
      </w:r>
      <w:r w:rsidRPr="00DC21D4">
        <w:rPr>
          <w:rStyle w:val="Emphasis"/>
          <w:highlight w:val="green"/>
        </w:rPr>
        <w:t>global security threat</w:t>
      </w:r>
      <w:r w:rsidRPr="00276DC2">
        <w:rPr>
          <w:sz w:val="14"/>
        </w:rPr>
        <w:t xml:space="preserve"> because </w:t>
      </w:r>
      <w:r w:rsidRPr="00D55C5F">
        <w:rPr>
          <w:u w:val="single"/>
        </w:rPr>
        <w:t xml:space="preserve">it </w:t>
      </w:r>
      <w:r w:rsidRPr="00276DC2">
        <w:rPr>
          <w:highlight w:val="green"/>
          <w:u w:val="single"/>
        </w:rPr>
        <w:t xml:space="preserve">drives </w:t>
      </w:r>
      <w:r w:rsidRPr="00DC21D4">
        <w:rPr>
          <w:rStyle w:val="Emphasis"/>
          <w:highlight w:val="green"/>
        </w:rPr>
        <w:t>instability</w:t>
      </w:r>
      <w:r w:rsidRPr="00276DC2">
        <w:rPr>
          <w:highlight w:val="green"/>
          <w:u w:val="single"/>
        </w:rPr>
        <w:t xml:space="preserve"> that</w:t>
      </w:r>
      <w:r w:rsidRPr="00D55C5F">
        <w:rPr>
          <w:u w:val="single"/>
        </w:rPr>
        <w:t xml:space="preserve"> can </w:t>
      </w:r>
      <w:r w:rsidRPr="00276DC2">
        <w:rPr>
          <w:highlight w:val="green"/>
          <w:u w:val="single"/>
        </w:rPr>
        <w:t>lead to</w:t>
      </w:r>
      <w:r w:rsidRPr="00D55C5F">
        <w:rPr>
          <w:u w:val="single"/>
        </w:rPr>
        <w:t xml:space="preserve"> wider </w:t>
      </w:r>
      <w:r w:rsidRPr="00DC21D4">
        <w:rPr>
          <w:rStyle w:val="Emphasis"/>
          <w:highlight w:val="green"/>
        </w:rPr>
        <w:t>terrorism</w:t>
      </w:r>
      <w:r w:rsidRPr="00276DC2">
        <w:rPr>
          <w:highlight w:val="green"/>
          <w:u w:val="single"/>
        </w:rPr>
        <w:t xml:space="preserve"> and </w:t>
      </w:r>
      <w:r w:rsidRPr="00DC21D4">
        <w:rPr>
          <w:rStyle w:val="Emphasis"/>
          <w:highlight w:val="green"/>
        </w:rPr>
        <w:t>violence</w:t>
      </w:r>
      <w:r w:rsidRPr="00276DC2">
        <w:rPr>
          <w:sz w:val="14"/>
        </w:rPr>
        <w:t>.</w:t>
      </w:r>
    </w:p>
    <w:p w14:paraId="69411C87" w14:textId="77777777" w:rsidR="005F307B" w:rsidRPr="00276DC2" w:rsidRDefault="005F307B" w:rsidP="005F307B">
      <w:pPr>
        <w:rPr>
          <w:sz w:val="14"/>
        </w:rPr>
      </w:pPr>
      <w:r w:rsidRPr="00276DC2">
        <w:rPr>
          <w:u w:val="single"/>
        </w:rPr>
        <w:t xml:space="preserve">The </w:t>
      </w:r>
      <w:r w:rsidRPr="00276DC2">
        <w:rPr>
          <w:highlight w:val="green"/>
          <w:u w:val="single"/>
        </w:rPr>
        <w:t>partnership</w:t>
      </w:r>
      <w:r w:rsidRPr="00276DC2">
        <w:rPr>
          <w:sz w:val="14"/>
        </w:rPr>
        <w:t xml:space="preserve"> — formed earlier this year by academics in Europe and the U.S. — aims to </w:t>
      </w:r>
      <w:r w:rsidRPr="00276DC2">
        <w:rPr>
          <w:highlight w:val="green"/>
          <w:u w:val="single"/>
        </w:rPr>
        <w:t>pinpoint</w:t>
      </w:r>
      <w:r w:rsidRPr="00276DC2">
        <w:rPr>
          <w:u w:val="single"/>
        </w:rPr>
        <w:t xml:space="preserve"> locations where </w:t>
      </w:r>
      <w:r w:rsidRPr="00276DC2">
        <w:rPr>
          <w:highlight w:val="green"/>
          <w:u w:val="single"/>
        </w:rPr>
        <w:t>water crises and</w:t>
      </w:r>
      <w:r w:rsidRPr="00276DC2">
        <w:rPr>
          <w:sz w:val="14"/>
        </w:rPr>
        <w:t xml:space="preserve"> other overlapping </w:t>
      </w:r>
      <w:r w:rsidRPr="00276DC2">
        <w:rPr>
          <w:highlight w:val="green"/>
          <w:u w:val="single"/>
        </w:rPr>
        <w:t>vulnerabilities</w:t>
      </w:r>
      <w:r w:rsidRPr="00276DC2">
        <w:rPr>
          <w:sz w:val="14"/>
        </w:rPr>
        <w:t xml:space="preserve"> could </w:t>
      </w:r>
      <w:r w:rsidRPr="00276DC2">
        <w:rPr>
          <w:u w:val="single"/>
        </w:rPr>
        <w:t>stir conflicts</w:t>
      </w:r>
      <w:r w:rsidRPr="00276DC2">
        <w:rPr>
          <w:sz w:val="14"/>
        </w:rPr>
        <w:t>.</w:t>
      </w:r>
    </w:p>
    <w:p w14:paraId="01F06347" w14:textId="77777777" w:rsidR="005F307B" w:rsidRPr="00276DC2" w:rsidRDefault="005F307B" w:rsidP="005F307B">
      <w:pPr>
        <w:rPr>
          <w:sz w:val="14"/>
        </w:rPr>
      </w:pPr>
      <w:r w:rsidRPr="00276DC2">
        <w:rPr>
          <w:sz w:val="14"/>
        </w:rPr>
        <w:t>"</w:t>
      </w:r>
      <w:r w:rsidRPr="00276DC2">
        <w:rPr>
          <w:u w:val="single"/>
        </w:rPr>
        <w:t xml:space="preserve">The idea is to </w:t>
      </w:r>
      <w:r w:rsidRPr="00276DC2">
        <w:rPr>
          <w:highlight w:val="green"/>
          <w:u w:val="single"/>
        </w:rPr>
        <w:t>identify hotspots</w:t>
      </w:r>
      <w:r w:rsidRPr="00276DC2">
        <w:rPr>
          <w:u w:val="single"/>
        </w:rPr>
        <w:t xml:space="preserve"> early</w:t>
      </w:r>
      <w:r w:rsidRPr="00276DC2">
        <w:rPr>
          <w:sz w:val="14"/>
        </w:rPr>
        <w:t xml:space="preserve"> enough </w:t>
      </w:r>
      <w:r w:rsidRPr="00276DC2">
        <w:rPr>
          <w:highlight w:val="green"/>
          <w:u w:val="single"/>
        </w:rPr>
        <w:t xml:space="preserve">so policy action can be </w:t>
      </w:r>
      <w:r w:rsidRPr="00DC21D4">
        <w:rPr>
          <w:rStyle w:val="Emphasis"/>
          <w:highlight w:val="green"/>
        </w:rPr>
        <w:t>taken</w:t>
      </w:r>
      <w:r w:rsidRPr="00276DC2">
        <w:rPr>
          <w:sz w:val="14"/>
        </w:rPr>
        <w:t xml:space="preserve"> before something escalates into violence," said Susanne </w:t>
      </w:r>
      <w:proofErr w:type="spellStart"/>
      <w:r w:rsidRPr="00276DC2">
        <w:rPr>
          <w:sz w:val="14"/>
        </w:rPr>
        <w:t>Schmeier</w:t>
      </w:r>
      <w:proofErr w:type="spellEnd"/>
      <w:r w:rsidRPr="00276DC2">
        <w:rPr>
          <w:sz w:val="14"/>
        </w:rPr>
        <w:t>, a lecturer in water law and diplomacy at IHE Delft and coordinator of the partnership.</w:t>
      </w:r>
    </w:p>
    <w:p w14:paraId="7E1D5469" w14:textId="77777777" w:rsidR="005F307B" w:rsidRPr="00276DC2" w:rsidRDefault="005F307B" w:rsidP="005F307B">
      <w:pPr>
        <w:rPr>
          <w:sz w:val="14"/>
        </w:rPr>
      </w:pPr>
      <w:proofErr w:type="spellStart"/>
      <w:r w:rsidRPr="00276DC2">
        <w:rPr>
          <w:sz w:val="14"/>
        </w:rPr>
        <w:t>Schmeier</w:t>
      </w:r>
      <w:proofErr w:type="spellEnd"/>
      <w:r w:rsidRPr="00276DC2">
        <w:rPr>
          <w:sz w:val="14"/>
        </w:rPr>
        <w:t xml:space="preserve"> cautioned against labeling events as "</w:t>
      </w:r>
      <w:r w:rsidRPr="00276DC2">
        <w:rPr>
          <w:highlight w:val="green"/>
          <w:u w:val="single"/>
        </w:rPr>
        <w:t>water wars</w:t>
      </w:r>
      <w:r w:rsidRPr="00276DC2">
        <w:rPr>
          <w:sz w:val="14"/>
        </w:rPr>
        <w:t xml:space="preserve">," explaining that there’s no evidence to suggest water scarcity directly triggers war. But it </w:t>
      </w:r>
      <w:r w:rsidRPr="00276DC2">
        <w:rPr>
          <w:u w:val="single"/>
        </w:rPr>
        <w:t xml:space="preserve">can </w:t>
      </w:r>
      <w:r w:rsidRPr="00276DC2">
        <w:rPr>
          <w:highlight w:val="green"/>
          <w:u w:val="single"/>
        </w:rPr>
        <w:t>compound tensions in regions</w:t>
      </w:r>
      <w:r w:rsidRPr="00276DC2">
        <w:rPr>
          <w:u w:val="single"/>
        </w:rPr>
        <w:t xml:space="preserve"> wracked </w:t>
      </w:r>
      <w:r w:rsidRPr="00276DC2">
        <w:rPr>
          <w:highlight w:val="green"/>
          <w:u w:val="single"/>
        </w:rPr>
        <w:t>with</w:t>
      </w:r>
      <w:r w:rsidRPr="00276DC2">
        <w:rPr>
          <w:u w:val="single"/>
        </w:rPr>
        <w:t xml:space="preserve"> </w:t>
      </w:r>
      <w:r w:rsidRPr="00DC21D4">
        <w:rPr>
          <w:rStyle w:val="Emphasis"/>
        </w:rPr>
        <w:t xml:space="preserve">political </w:t>
      </w:r>
      <w:r w:rsidRPr="00DC21D4">
        <w:rPr>
          <w:rStyle w:val="Emphasis"/>
          <w:highlight w:val="green"/>
        </w:rPr>
        <w:t>instability</w:t>
      </w:r>
      <w:r w:rsidRPr="00276DC2">
        <w:rPr>
          <w:highlight w:val="green"/>
          <w:u w:val="single"/>
        </w:rPr>
        <w:t xml:space="preserve"> or </w:t>
      </w:r>
      <w:r w:rsidRPr="00DC21D4">
        <w:rPr>
          <w:rStyle w:val="Emphasis"/>
          <w:highlight w:val="green"/>
        </w:rPr>
        <w:t>poverty</w:t>
      </w:r>
      <w:r w:rsidRPr="00276DC2">
        <w:rPr>
          <w:u w:val="single"/>
        </w:rPr>
        <w:t xml:space="preserve">. Water scarcity has been </w:t>
      </w:r>
      <w:r w:rsidRPr="00DC21D4">
        <w:rPr>
          <w:highlight w:val="green"/>
          <w:u w:val="single"/>
        </w:rPr>
        <w:t>attributed to</w:t>
      </w:r>
      <w:r w:rsidRPr="00276DC2">
        <w:rPr>
          <w:sz w:val="14"/>
        </w:rPr>
        <w:t xml:space="preserve"> playing a role in </w:t>
      </w:r>
      <w:r w:rsidRPr="00DC21D4">
        <w:rPr>
          <w:highlight w:val="green"/>
          <w:u w:val="single"/>
        </w:rPr>
        <w:t xml:space="preserve">Syria’s </w:t>
      </w:r>
      <w:r w:rsidRPr="00DC21D4">
        <w:rPr>
          <w:rStyle w:val="Emphasis"/>
          <w:highlight w:val="green"/>
        </w:rPr>
        <w:t>civil war</w:t>
      </w:r>
      <w:r w:rsidRPr="00DC21D4">
        <w:rPr>
          <w:highlight w:val="green"/>
          <w:u w:val="single"/>
        </w:rPr>
        <w:t xml:space="preserve"> and</w:t>
      </w:r>
      <w:r w:rsidRPr="00276DC2">
        <w:rPr>
          <w:sz w:val="14"/>
        </w:rPr>
        <w:t xml:space="preserve"> the </w:t>
      </w:r>
      <w:r w:rsidRPr="00276DC2">
        <w:rPr>
          <w:u w:val="single"/>
        </w:rPr>
        <w:t xml:space="preserve">spread of </w:t>
      </w:r>
      <w:r w:rsidRPr="00DC21D4">
        <w:rPr>
          <w:rStyle w:val="Emphasis"/>
          <w:highlight w:val="green"/>
        </w:rPr>
        <w:t>militant groups</w:t>
      </w:r>
      <w:r w:rsidRPr="00276DC2">
        <w:rPr>
          <w:u w:val="single"/>
        </w:rPr>
        <w:t xml:space="preserve"> such as </w:t>
      </w:r>
      <w:r w:rsidRPr="00DC21D4">
        <w:rPr>
          <w:rStyle w:val="Emphasis"/>
        </w:rPr>
        <w:t>Boko Haram</w:t>
      </w:r>
      <w:r w:rsidRPr="00276DC2">
        <w:rPr>
          <w:sz w:val="14"/>
        </w:rPr>
        <w:t xml:space="preserve"> in the Lake Chad basin.</w:t>
      </w:r>
    </w:p>
    <w:p w14:paraId="463C3423" w14:textId="77777777" w:rsidR="005F307B" w:rsidRPr="00276DC2" w:rsidRDefault="005F307B" w:rsidP="005F307B">
      <w:pPr>
        <w:rPr>
          <w:sz w:val="14"/>
        </w:rPr>
      </w:pPr>
      <w:r w:rsidRPr="00276DC2">
        <w:rPr>
          <w:u w:val="single"/>
        </w:rPr>
        <w:t xml:space="preserve">The </w:t>
      </w:r>
      <w:r w:rsidRPr="00DC21D4">
        <w:rPr>
          <w:highlight w:val="green"/>
          <w:u w:val="single"/>
        </w:rPr>
        <w:t>warning system</w:t>
      </w:r>
      <w:r w:rsidRPr="00276DC2">
        <w:rPr>
          <w:sz w:val="14"/>
        </w:rPr>
        <w:t xml:space="preserve"> being </w:t>
      </w:r>
      <w:r w:rsidRPr="00276DC2">
        <w:rPr>
          <w:u w:val="single"/>
        </w:rPr>
        <w:t xml:space="preserve">developed </w:t>
      </w:r>
      <w:r w:rsidRPr="00DC21D4">
        <w:rPr>
          <w:highlight w:val="green"/>
          <w:u w:val="single"/>
        </w:rPr>
        <w:t>uses</w:t>
      </w:r>
      <w:r w:rsidRPr="00276DC2">
        <w:rPr>
          <w:u w:val="single"/>
        </w:rPr>
        <w:t xml:space="preserve"> a range of data including</w:t>
      </w:r>
      <w:r w:rsidRPr="00276DC2">
        <w:rPr>
          <w:sz w:val="14"/>
        </w:rPr>
        <w:t xml:space="preserve"> hydrological information and </w:t>
      </w:r>
      <w:r w:rsidRPr="00DC21D4">
        <w:rPr>
          <w:highlight w:val="green"/>
          <w:u w:val="single"/>
        </w:rPr>
        <w:t xml:space="preserve">satellite imaging to </w:t>
      </w:r>
      <w:r w:rsidRPr="00DC21D4">
        <w:rPr>
          <w:rStyle w:val="Emphasis"/>
          <w:highlight w:val="green"/>
        </w:rPr>
        <w:t>monitor</w:t>
      </w:r>
      <w:r w:rsidRPr="00DC21D4">
        <w:rPr>
          <w:rStyle w:val="Emphasis"/>
        </w:rPr>
        <w:t xml:space="preserve"> and calculate </w:t>
      </w:r>
      <w:r w:rsidRPr="00DC21D4">
        <w:rPr>
          <w:rStyle w:val="Emphasis"/>
          <w:highlight w:val="green"/>
        </w:rPr>
        <w:t>risks to water access</w:t>
      </w:r>
      <w:r w:rsidRPr="00276DC2">
        <w:rPr>
          <w:sz w:val="14"/>
        </w:rPr>
        <w:t xml:space="preserve"> around the globe. To determine the risk for conflicts, it tracks media reports in more than 100 languages by flagging a list of keywords in real time.</w:t>
      </w:r>
    </w:p>
    <w:p w14:paraId="0EA8F42A" w14:textId="77777777" w:rsidR="005F307B" w:rsidRDefault="005F307B" w:rsidP="005F307B"/>
    <w:p w14:paraId="02ABB3BF" w14:textId="77777777" w:rsidR="005F307B" w:rsidRDefault="005F307B" w:rsidP="005F307B">
      <w:pPr>
        <w:pStyle w:val="Heading4"/>
      </w:pPr>
      <w:r>
        <w:t xml:space="preserve">Water wars </w:t>
      </w:r>
      <w:r>
        <w:rPr>
          <w:u w:val="single"/>
        </w:rPr>
        <w:t>escalate</w:t>
      </w:r>
      <w:r>
        <w:t xml:space="preserve"> and cause </w:t>
      </w:r>
      <w:r w:rsidRPr="006E619D">
        <w:rPr>
          <w:u w:val="single"/>
        </w:rPr>
        <w:t>global nuclear conflict</w:t>
      </w:r>
      <w:r>
        <w:t>.</w:t>
      </w:r>
    </w:p>
    <w:p w14:paraId="101B5A9D" w14:textId="77777777" w:rsidR="005F307B" w:rsidRPr="00DF52A4" w:rsidRDefault="005F307B" w:rsidP="005F307B">
      <w:r w:rsidRPr="00DF52A4">
        <w:rPr>
          <w:rStyle w:val="Style13ptBold"/>
        </w:rPr>
        <w:t>Jamail</w:t>
      </w:r>
      <w:r>
        <w:t xml:space="preserve"> 2/11/</w:t>
      </w:r>
      <w:r w:rsidRPr="00DF52A4">
        <w:rPr>
          <w:rStyle w:val="Style13ptBold"/>
        </w:rPr>
        <w:t>19</w:t>
      </w:r>
      <w:r>
        <w:t xml:space="preserve"> [</w:t>
      </w:r>
      <w:proofErr w:type="spellStart"/>
      <w:r w:rsidRPr="00DF52A4">
        <w:t>Dahr</w:t>
      </w:r>
      <w:proofErr w:type="spellEnd"/>
      <w:r w:rsidRPr="00DF52A4">
        <w:t xml:space="preserve"> Jamail, a Truthout contributing writer, Board of Advisers member and former staff reporter, is the author of The End of Ice: Bearing Witness and Finding Meaning in the Path of Climate Disruption (The New Press, 2019), The Will to Resist: Soldiers Who Refuse to Fight in Iraq and Afghanistan (Haymarket Books, 2009), and Beyond the Green Zone: Dispatches </w:t>
      </w:r>
      <w:proofErr w:type="gramStart"/>
      <w:r w:rsidRPr="00DF52A4">
        <w:lastRenderedPageBreak/>
        <w:t>From</w:t>
      </w:r>
      <w:proofErr w:type="gramEnd"/>
      <w:r w:rsidRPr="00DF52A4">
        <w:t xml:space="preserve"> an Unembedded Journalist in Occupied Iraq (Haymarket Books, 2007). Jamail reported from Iraq for more than a year, as well as from Lebanon, Syria, </w:t>
      </w:r>
      <w:proofErr w:type="gramStart"/>
      <w:r w:rsidRPr="00DF52A4">
        <w:t>Jordan</w:t>
      </w:r>
      <w:proofErr w:type="gramEnd"/>
      <w:r w:rsidRPr="00DF52A4">
        <w:t xml:space="preserve"> and Turkey over the last 10 years, and has won the Izzy Award and the Martha Gellhorn Award for Investigative Journalism, among other awards. His third book, The Mass Destruction of Iraq: Why It Is Happening, and Who Is Responsible, co-written with William Rivers Pitt, is available now on Amazon. He lives and works in Washington State.</w:t>
      </w:r>
      <w:r>
        <w:t xml:space="preserve"> “</w:t>
      </w:r>
      <w:r w:rsidRPr="00DF52A4">
        <w:t>The World Is on the Brink of Widespread Water Wars</w:t>
      </w:r>
      <w:r>
        <w:t xml:space="preserve">.” Truthout. </w:t>
      </w:r>
      <w:hyperlink r:id="rId19" w:history="1">
        <w:r w:rsidRPr="007777AB">
          <w:rPr>
            <w:rStyle w:val="Hyperlink"/>
          </w:rPr>
          <w:t>https://truthout.org/articles/the-world-is-on-the-brink-of-widespread-water-wars/</w:t>
        </w:r>
      </w:hyperlink>
      <w:r>
        <w:t>] Justin</w:t>
      </w:r>
    </w:p>
    <w:p w14:paraId="047003AC" w14:textId="77777777" w:rsidR="005F307B" w:rsidRPr="00BB73BC" w:rsidRDefault="005F307B" w:rsidP="005F307B">
      <w:pPr>
        <w:rPr>
          <w:sz w:val="14"/>
        </w:rPr>
      </w:pPr>
      <w:r w:rsidRPr="006E619D">
        <w:rPr>
          <w:u w:val="single"/>
        </w:rPr>
        <w:t>The most recent</w:t>
      </w:r>
      <w:r w:rsidRPr="00BB73BC">
        <w:rPr>
          <w:sz w:val="14"/>
        </w:rPr>
        <w:t xml:space="preserve"> United Nations </w:t>
      </w:r>
      <w:r w:rsidRPr="00BB73BC">
        <w:rPr>
          <w:highlight w:val="green"/>
          <w:u w:val="single"/>
        </w:rPr>
        <w:t>I</w:t>
      </w:r>
      <w:r w:rsidRPr="00BB73BC">
        <w:rPr>
          <w:sz w:val="14"/>
        </w:rPr>
        <w:t xml:space="preserve">ntergovernmental </w:t>
      </w:r>
      <w:r w:rsidRPr="00BB73BC">
        <w:rPr>
          <w:highlight w:val="green"/>
          <w:u w:val="single"/>
        </w:rPr>
        <w:t>P</w:t>
      </w:r>
      <w:r w:rsidRPr="00BB73BC">
        <w:rPr>
          <w:sz w:val="14"/>
        </w:rPr>
        <w:t xml:space="preserve">anel on </w:t>
      </w:r>
      <w:r w:rsidRPr="00BB73BC">
        <w:rPr>
          <w:highlight w:val="green"/>
          <w:u w:val="single"/>
        </w:rPr>
        <w:t>C</w:t>
      </w:r>
      <w:r w:rsidRPr="00BB73BC">
        <w:rPr>
          <w:sz w:val="14"/>
          <w:highlight w:val="green"/>
        </w:rPr>
        <w:t>l</w:t>
      </w:r>
      <w:r w:rsidRPr="00BB73BC">
        <w:rPr>
          <w:sz w:val="14"/>
        </w:rPr>
        <w:t xml:space="preserve">imate </w:t>
      </w:r>
      <w:r w:rsidRPr="00BB73BC">
        <w:rPr>
          <w:highlight w:val="green"/>
          <w:u w:val="single"/>
        </w:rPr>
        <w:t>C</w:t>
      </w:r>
      <w:r w:rsidRPr="00BB73BC">
        <w:rPr>
          <w:sz w:val="14"/>
        </w:rPr>
        <w:t xml:space="preserve">hange </w:t>
      </w:r>
      <w:r w:rsidRPr="006E619D">
        <w:rPr>
          <w:u w:val="single"/>
        </w:rPr>
        <w:t xml:space="preserve">report </w:t>
      </w:r>
      <w:r w:rsidRPr="00BB73BC">
        <w:rPr>
          <w:highlight w:val="green"/>
          <w:u w:val="single"/>
        </w:rPr>
        <w:t>warned of</w:t>
      </w:r>
      <w:r w:rsidRPr="006E619D">
        <w:rPr>
          <w:u w:val="single"/>
        </w:rPr>
        <w:t xml:space="preserve"> increasingly </w:t>
      </w:r>
      <w:r w:rsidRPr="00DF52A4">
        <w:rPr>
          <w:rStyle w:val="Emphasis"/>
        </w:rPr>
        <w:t xml:space="preserve">intense </w:t>
      </w:r>
      <w:r w:rsidRPr="00DF52A4">
        <w:rPr>
          <w:rStyle w:val="Emphasis"/>
          <w:highlight w:val="green"/>
        </w:rPr>
        <w:t>droughts</w:t>
      </w:r>
      <w:r w:rsidRPr="00BB73BC">
        <w:rPr>
          <w:highlight w:val="green"/>
          <w:u w:val="single"/>
        </w:rPr>
        <w:t xml:space="preserve"> and</w:t>
      </w:r>
      <w:r w:rsidRPr="006E619D">
        <w:rPr>
          <w:u w:val="single"/>
        </w:rPr>
        <w:t xml:space="preserve"> </w:t>
      </w:r>
      <w:r w:rsidRPr="00DF52A4">
        <w:rPr>
          <w:rStyle w:val="Emphasis"/>
        </w:rPr>
        <w:t xml:space="preserve">mass </w:t>
      </w:r>
      <w:r w:rsidRPr="00DF52A4">
        <w:rPr>
          <w:rStyle w:val="Emphasis"/>
          <w:highlight w:val="green"/>
        </w:rPr>
        <w:t>water shortages</w:t>
      </w:r>
      <w:r w:rsidRPr="00BB73BC">
        <w:rPr>
          <w:sz w:val="14"/>
        </w:rPr>
        <w:t xml:space="preserve"> around large swaths of the globe.</w:t>
      </w:r>
    </w:p>
    <w:p w14:paraId="58497E4D" w14:textId="77777777" w:rsidR="005F307B" w:rsidRPr="00BB73BC" w:rsidRDefault="005F307B" w:rsidP="005F307B">
      <w:pPr>
        <w:rPr>
          <w:sz w:val="14"/>
        </w:rPr>
      </w:pPr>
      <w:r w:rsidRPr="00BB73BC">
        <w:rPr>
          <w:sz w:val="14"/>
        </w:rPr>
        <w:t>But even more conservative organizations have been sounding the alarm. “</w:t>
      </w:r>
      <w:r w:rsidRPr="006E619D">
        <w:rPr>
          <w:u w:val="single"/>
        </w:rPr>
        <w:t xml:space="preserve">Water insecurity could </w:t>
      </w:r>
      <w:r w:rsidRPr="00BB73BC">
        <w:rPr>
          <w:highlight w:val="green"/>
          <w:u w:val="single"/>
        </w:rPr>
        <w:t>multiply</w:t>
      </w:r>
      <w:r w:rsidRPr="006E619D">
        <w:rPr>
          <w:u w:val="single"/>
        </w:rPr>
        <w:t xml:space="preserve"> the risk of </w:t>
      </w:r>
      <w:r w:rsidRPr="00BB73BC">
        <w:rPr>
          <w:highlight w:val="green"/>
          <w:u w:val="single"/>
        </w:rPr>
        <w:t>conflict</w:t>
      </w:r>
      <w:r w:rsidRPr="00BB73BC">
        <w:rPr>
          <w:sz w:val="14"/>
        </w:rPr>
        <w:t>,” warns one of the World Bank’s reports on the issue. “</w:t>
      </w:r>
      <w:r w:rsidRPr="00BB73BC">
        <w:rPr>
          <w:highlight w:val="green"/>
          <w:u w:val="single"/>
        </w:rPr>
        <w:t>Food price spikes</w:t>
      </w:r>
      <w:r w:rsidRPr="00BB73BC">
        <w:rPr>
          <w:sz w:val="14"/>
        </w:rPr>
        <w:t xml:space="preserve"> caused by droughts </w:t>
      </w:r>
      <w:r w:rsidRPr="006E619D">
        <w:rPr>
          <w:u w:val="single"/>
        </w:rPr>
        <w:t xml:space="preserve">can </w:t>
      </w:r>
      <w:r w:rsidRPr="00BB73BC">
        <w:rPr>
          <w:highlight w:val="green"/>
          <w:u w:val="single"/>
        </w:rPr>
        <w:t xml:space="preserve">inflame </w:t>
      </w:r>
      <w:r w:rsidRPr="00DF52A4">
        <w:rPr>
          <w:rStyle w:val="Emphasis"/>
          <w:highlight w:val="green"/>
        </w:rPr>
        <w:t>latent conflicts</w:t>
      </w:r>
      <w:r w:rsidRPr="006E619D">
        <w:rPr>
          <w:u w:val="single"/>
        </w:rPr>
        <w:t xml:space="preserve"> and </w:t>
      </w:r>
      <w:r w:rsidRPr="00BB73BC">
        <w:rPr>
          <w:highlight w:val="green"/>
          <w:u w:val="single"/>
        </w:rPr>
        <w:t>drive migration</w:t>
      </w:r>
      <w:r w:rsidRPr="006E619D">
        <w:rPr>
          <w:u w:val="single"/>
        </w:rPr>
        <w:t xml:space="preserve">. Where </w:t>
      </w:r>
      <w:r w:rsidRPr="00BB73BC">
        <w:rPr>
          <w:highlight w:val="green"/>
          <w:u w:val="single"/>
        </w:rPr>
        <w:t xml:space="preserve">economic growth is </w:t>
      </w:r>
      <w:r w:rsidRPr="00DF52A4">
        <w:rPr>
          <w:rStyle w:val="Emphasis"/>
          <w:highlight w:val="green"/>
        </w:rPr>
        <w:t>impacted</w:t>
      </w:r>
      <w:r w:rsidRPr="00BB73BC">
        <w:rPr>
          <w:sz w:val="14"/>
        </w:rPr>
        <w:t xml:space="preserve"> by rainfall, episodes of </w:t>
      </w:r>
      <w:r w:rsidRPr="006E619D">
        <w:rPr>
          <w:u w:val="single"/>
        </w:rPr>
        <w:t>droughts and floods have generated waves of migration and spikes in violence</w:t>
      </w:r>
      <w:r w:rsidRPr="00BB73BC">
        <w:rPr>
          <w:sz w:val="14"/>
        </w:rPr>
        <w:t xml:space="preserve"> within countries.”</w:t>
      </w:r>
    </w:p>
    <w:p w14:paraId="167F3F3E" w14:textId="77777777" w:rsidR="005F307B" w:rsidRPr="00BB73BC" w:rsidRDefault="005F307B" w:rsidP="005F307B">
      <w:pPr>
        <w:rPr>
          <w:sz w:val="14"/>
        </w:rPr>
      </w:pPr>
      <w:r w:rsidRPr="00BB73BC">
        <w:rPr>
          <w:sz w:val="14"/>
        </w:rPr>
        <w:t xml:space="preserve">In some places </w:t>
      </w:r>
      <w:r w:rsidRPr="006E619D">
        <w:rPr>
          <w:u w:val="single"/>
        </w:rPr>
        <w:t>conflict is practically guaranteed</w:t>
      </w:r>
      <w:r w:rsidRPr="00BB73BC">
        <w:rPr>
          <w:sz w:val="14"/>
        </w:rPr>
        <w:t>.</w:t>
      </w:r>
    </w:p>
    <w:p w14:paraId="2AA9FD40" w14:textId="77777777" w:rsidR="005F307B" w:rsidRPr="00BB73BC" w:rsidRDefault="005F307B" w:rsidP="005F307B">
      <w:pPr>
        <w:rPr>
          <w:sz w:val="14"/>
        </w:rPr>
      </w:pPr>
      <w:r w:rsidRPr="00BB73BC">
        <w:rPr>
          <w:sz w:val="14"/>
        </w:rPr>
        <w:t>Meanwhile, a study published in the journal Global Environmental Change, looked at how “</w:t>
      </w:r>
      <w:r w:rsidRPr="00BB73BC">
        <w:rPr>
          <w:highlight w:val="green"/>
          <w:u w:val="single"/>
        </w:rPr>
        <w:t>hydro-political issues</w:t>
      </w:r>
      <w:r w:rsidRPr="00BB73BC">
        <w:rPr>
          <w:sz w:val="14"/>
        </w:rPr>
        <w:t xml:space="preserve">” — including tensions and potential conflicts — could </w:t>
      </w:r>
      <w:r w:rsidRPr="00BB73BC">
        <w:rPr>
          <w:highlight w:val="green"/>
          <w:u w:val="single"/>
        </w:rPr>
        <w:t>play out in countries</w:t>
      </w:r>
      <w:r w:rsidRPr="00BB73BC">
        <w:rPr>
          <w:u w:val="single"/>
        </w:rPr>
        <w:t xml:space="preserve"> expected to experience water shortages</w:t>
      </w:r>
      <w:r w:rsidRPr="00BB73BC">
        <w:rPr>
          <w:sz w:val="14"/>
        </w:rPr>
        <w:t xml:space="preserve"> coupled </w:t>
      </w:r>
      <w:r w:rsidRPr="00BB73BC">
        <w:rPr>
          <w:highlight w:val="green"/>
          <w:u w:val="single"/>
        </w:rPr>
        <w:t>with high populations and pre-existing</w:t>
      </w:r>
      <w:r w:rsidRPr="00BB73BC">
        <w:rPr>
          <w:u w:val="single"/>
        </w:rPr>
        <w:t xml:space="preserve"> geopolitical </w:t>
      </w:r>
      <w:r w:rsidRPr="00BB73BC">
        <w:rPr>
          <w:highlight w:val="green"/>
          <w:u w:val="single"/>
        </w:rPr>
        <w:t>tensions</w:t>
      </w:r>
      <w:r w:rsidRPr="00BB73BC">
        <w:rPr>
          <w:sz w:val="14"/>
        </w:rPr>
        <w:t>.</w:t>
      </w:r>
    </w:p>
    <w:p w14:paraId="56653DEA" w14:textId="77777777" w:rsidR="005F307B" w:rsidRPr="00DF52A4" w:rsidRDefault="005F307B" w:rsidP="005F307B">
      <w:pPr>
        <w:rPr>
          <w:rStyle w:val="Emphasis"/>
        </w:rPr>
      </w:pPr>
      <w:r w:rsidRPr="00BB73BC">
        <w:rPr>
          <w:sz w:val="14"/>
        </w:rPr>
        <w:t xml:space="preserve">The study warned that these factors could </w:t>
      </w:r>
      <w:r w:rsidRPr="00BB73BC">
        <w:rPr>
          <w:u w:val="single"/>
        </w:rPr>
        <w:t>combine to increase the likelihood of water-related tensions</w:t>
      </w:r>
      <w:r w:rsidRPr="00BB73BC">
        <w:rPr>
          <w:sz w:val="14"/>
        </w:rPr>
        <w:t xml:space="preserve"> — potentially </w:t>
      </w:r>
      <w:r w:rsidRPr="00DF52A4">
        <w:rPr>
          <w:highlight w:val="green"/>
          <w:u w:val="single"/>
        </w:rPr>
        <w:t>escalating</w:t>
      </w:r>
      <w:r w:rsidRPr="00BB73BC">
        <w:rPr>
          <w:u w:val="single"/>
        </w:rPr>
        <w:t xml:space="preserve"> into armed conflict in cross-boundary </w:t>
      </w:r>
      <w:r w:rsidRPr="00DF52A4">
        <w:rPr>
          <w:highlight w:val="green"/>
          <w:u w:val="single"/>
        </w:rPr>
        <w:t>river basins</w:t>
      </w:r>
      <w:r w:rsidRPr="00BB73BC">
        <w:rPr>
          <w:sz w:val="14"/>
        </w:rPr>
        <w:t xml:space="preserve"> in places around the world </w:t>
      </w:r>
      <w:r w:rsidRPr="00DF52A4">
        <w:rPr>
          <w:highlight w:val="green"/>
          <w:u w:val="single"/>
        </w:rPr>
        <w:t>by</w:t>
      </w:r>
      <w:r w:rsidRPr="00BB73BC">
        <w:rPr>
          <w:sz w:val="14"/>
        </w:rPr>
        <w:t xml:space="preserve"> 74.9 to </w:t>
      </w:r>
      <w:r w:rsidRPr="00DF52A4">
        <w:rPr>
          <w:rStyle w:val="Emphasis"/>
          <w:highlight w:val="green"/>
        </w:rPr>
        <w:t>95</w:t>
      </w:r>
      <w:r w:rsidRPr="00DF52A4">
        <w:rPr>
          <w:highlight w:val="green"/>
          <w:u w:val="single"/>
        </w:rPr>
        <w:t xml:space="preserve"> percent</w:t>
      </w:r>
      <w:r w:rsidRPr="00BB73BC">
        <w:rPr>
          <w:sz w:val="14"/>
        </w:rPr>
        <w:t xml:space="preserve">. This means that in some places </w:t>
      </w:r>
      <w:r w:rsidRPr="00DF52A4">
        <w:rPr>
          <w:highlight w:val="green"/>
          <w:u w:val="single"/>
        </w:rPr>
        <w:t xml:space="preserve">conflict is </w:t>
      </w:r>
      <w:r w:rsidRPr="00DF52A4">
        <w:rPr>
          <w:rStyle w:val="Emphasis"/>
        </w:rPr>
        <w:t xml:space="preserve">practically </w:t>
      </w:r>
      <w:r w:rsidRPr="00DF52A4">
        <w:rPr>
          <w:rStyle w:val="Emphasis"/>
          <w:highlight w:val="green"/>
        </w:rPr>
        <w:t>guaranteed</w:t>
      </w:r>
      <w:r w:rsidRPr="00DF52A4">
        <w:rPr>
          <w:rStyle w:val="Emphasis"/>
        </w:rPr>
        <w:t>.</w:t>
      </w:r>
    </w:p>
    <w:p w14:paraId="050526A8" w14:textId="77777777" w:rsidR="005F307B" w:rsidRPr="00BB73BC" w:rsidRDefault="005F307B" w:rsidP="005F307B">
      <w:pPr>
        <w:rPr>
          <w:sz w:val="14"/>
        </w:rPr>
      </w:pPr>
      <w:r w:rsidRPr="00BB73BC">
        <w:rPr>
          <w:u w:val="single"/>
        </w:rPr>
        <w:t>These areas include regions</w:t>
      </w:r>
      <w:r w:rsidRPr="00BB73BC">
        <w:rPr>
          <w:sz w:val="14"/>
        </w:rPr>
        <w:t xml:space="preserve"> situated </w:t>
      </w:r>
      <w:r w:rsidRPr="00BB73BC">
        <w:rPr>
          <w:u w:val="single"/>
        </w:rPr>
        <w:t>around</w:t>
      </w:r>
      <w:r w:rsidRPr="00BB73BC">
        <w:rPr>
          <w:sz w:val="14"/>
        </w:rPr>
        <w:t xml:space="preserve"> primary rivers in </w:t>
      </w:r>
      <w:r w:rsidRPr="00DF52A4">
        <w:rPr>
          <w:highlight w:val="green"/>
          <w:u w:val="single"/>
        </w:rPr>
        <w:t>Asia and North Africa</w:t>
      </w:r>
      <w:r w:rsidRPr="00BB73BC">
        <w:rPr>
          <w:sz w:val="14"/>
        </w:rPr>
        <w:t xml:space="preserve">. Noted rivers include </w:t>
      </w:r>
      <w:r w:rsidRPr="00BB73BC">
        <w:rPr>
          <w:u w:val="single"/>
        </w:rPr>
        <w:t>the Tigris and Euphrates</w:t>
      </w:r>
      <w:r w:rsidRPr="00BB73BC">
        <w:rPr>
          <w:sz w:val="14"/>
        </w:rPr>
        <w:t xml:space="preserve">, </w:t>
      </w:r>
      <w:r w:rsidRPr="00BB73BC">
        <w:rPr>
          <w:u w:val="single"/>
        </w:rPr>
        <w:t>the Indus</w:t>
      </w:r>
      <w:r w:rsidRPr="00BB73BC">
        <w:rPr>
          <w:sz w:val="14"/>
        </w:rPr>
        <w:t xml:space="preserve">, </w:t>
      </w:r>
      <w:r w:rsidRPr="00BB73BC">
        <w:rPr>
          <w:u w:val="single"/>
        </w:rPr>
        <w:t>the Nile</w:t>
      </w:r>
      <w:r w:rsidRPr="00BB73BC">
        <w:rPr>
          <w:sz w:val="14"/>
        </w:rPr>
        <w:t xml:space="preserve">, </w:t>
      </w:r>
      <w:r w:rsidRPr="00BB73BC">
        <w:rPr>
          <w:u w:val="single"/>
        </w:rPr>
        <w:t>and the Ganges-Brahmaputra</w:t>
      </w:r>
      <w:r w:rsidRPr="00BB73BC">
        <w:rPr>
          <w:sz w:val="14"/>
        </w:rPr>
        <w:t>.</w:t>
      </w:r>
    </w:p>
    <w:p w14:paraId="31A8BD0B" w14:textId="77777777" w:rsidR="005F307B" w:rsidRPr="00BB73BC" w:rsidRDefault="005F307B" w:rsidP="005F307B">
      <w:pPr>
        <w:rPr>
          <w:sz w:val="14"/>
        </w:rPr>
      </w:pPr>
      <w:r w:rsidRPr="00BB73BC">
        <w:rPr>
          <w:sz w:val="14"/>
        </w:rPr>
        <w:t xml:space="preserve">Consider the fact that </w:t>
      </w:r>
      <w:r w:rsidRPr="00BB73BC">
        <w:rPr>
          <w:u w:val="single"/>
        </w:rPr>
        <w:t>11 countries share the Nile River basin</w:t>
      </w:r>
      <w:r w:rsidRPr="00BB73BC">
        <w:rPr>
          <w:sz w:val="14"/>
        </w:rPr>
        <w:t xml:space="preserve">: Egypt, Burundi, Kenya, Eritrea, Ethiopia, Uganda, Rwanda, Sudan, South Sudan, </w:t>
      </w:r>
      <w:proofErr w:type="gramStart"/>
      <w:r w:rsidRPr="00BB73BC">
        <w:rPr>
          <w:sz w:val="14"/>
        </w:rPr>
        <w:t>Tanzania</w:t>
      </w:r>
      <w:proofErr w:type="gramEnd"/>
      <w:r w:rsidRPr="00BB73BC">
        <w:rPr>
          <w:sz w:val="14"/>
        </w:rPr>
        <w:t xml:space="preserve"> and the Democratic Republic of Congo. All told, </w:t>
      </w:r>
      <w:r w:rsidRPr="00BB73BC">
        <w:rPr>
          <w:u w:val="single"/>
        </w:rPr>
        <w:t>more than 300 million people already live in these countries</w:t>
      </w:r>
      <w:r w:rsidRPr="00BB73BC">
        <w:rPr>
          <w:sz w:val="14"/>
        </w:rPr>
        <w:t xml:space="preserve">, — a number that is projected to double in the coming decades, while the amount of </w:t>
      </w:r>
      <w:r w:rsidRPr="00BB73BC">
        <w:rPr>
          <w:u w:val="single"/>
        </w:rPr>
        <w:t xml:space="preserve">available water will </w:t>
      </w:r>
      <w:r w:rsidRPr="00DF52A4">
        <w:rPr>
          <w:rStyle w:val="Emphasis"/>
        </w:rPr>
        <w:t>continue to shrink</w:t>
      </w:r>
      <w:r w:rsidRPr="00BB73BC">
        <w:rPr>
          <w:sz w:val="14"/>
        </w:rPr>
        <w:t xml:space="preserve"> due to climate change.</w:t>
      </w:r>
    </w:p>
    <w:p w14:paraId="316929CF" w14:textId="77777777" w:rsidR="005F307B" w:rsidRPr="00BB73BC" w:rsidRDefault="005F307B" w:rsidP="005F307B">
      <w:pPr>
        <w:rPr>
          <w:sz w:val="14"/>
        </w:rPr>
      </w:pPr>
      <w:r w:rsidRPr="00BB73BC">
        <w:rPr>
          <w:sz w:val="14"/>
        </w:rPr>
        <w:t xml:space="preserve">For those in the US thinking these potential conflicts will only occur in distant lands — think again. The study also warned of a </w:t>
      </w:r>
      <w:r w:rsidRPr="00BB73BC">
        <w:rPr>
          <w:u w:val="single"/>
        </w:rPr>
        <w:t>very high chance of these</w:t>
      </w:r>
      <w:r w:rsidRPr="00BB73BC">
        <w:rPr>
          <w:sz w:val="14"/>
        </w:rPr>
        <w:t xml:space="preserve"> “</w:t>
      </w:r>
      <w:r w:rsidRPr="00BB73BC">
        <w:rPr>
          <w:u w:val="single"/>
        </w:rPr>
        <w:t>hydro-political interactions</w:t>
      </w:r>
      <w:r w:rsidRPr="00BB73BC">
        <w:rPr>
          <w:sz w:val="14"/>
        </w:rPr>
        <w:t xml:space="preserve">” </w:t>
      </w:r>
      <w:r w:rsidRPr="00BB73BC">
        <w:rPr>
          <w:u w:val="single"/>
        </w:rPr>
        <w:t xml:space="preserve">in portions of the </w:t>
      </w:r>
      <w:r w:rsidRPr="00DF52A4">
        <w:rPr>
          <w:rStyle w:val="Emphasis"/>
          <w:highlight w:val="green"/>
        </w:rPr>
        <w:t>southwestern US</w:t>
      </w:r>
      <w:r w:rsidRPr="00DF52A4">
        <w:rPr>
          <w:rStyle w:val="Emphasis"/>
        </w:rPr>
        <w:t xml:space="preserve"> a</w:t>
      </w:r>
      <w:r w:rsidRPr="00BB73BC">
        <w:rPr>
          <w:u w:val="single"/>
        </w:rPr>
        <w:t xml:space="preserve">nd </w:t>
      </w:r>
      <w:r w:rsidRPr="00DF52A4">
        <w:rPr>
          <w:rStyle w:val="Emphasis"/>
          <w:highlight w:val="green"/>
        </w:rPr>
        <w:t>northern Mexico</w:t>
      </w:r>
      <w:r w:rsidRPr="00BB73BC">
        <w:rPr>
          <w:sz w:val="14"/>
        </w:rPr>
        <w:t>, around the Colorado River.</w:t>
      </w:r>
    </w:p>
    <w:p w14:paraId="2A75C9BC" w14:textId="77777777" w:rsidR="005F307B" w:rsidRPr="00BB73BC" w:rsidRDefault="005F307B" w:rsidP="005F307B">
      <w:pPr>
        <w:rPr>
          <w:sz w:val="14"/>
        </w:rPr>
      </w:pPr>
      <w:r w:rsidRPr="00BB73BC">
        <w:rPr>
          <w:sz w:val="14"/>
        </w:rPr>
        <w:t>India and Pakistan</w:t>
      </w:r>
    </w:p>
    <w:p w14:paraId="03C8FB7B" w14:textId="77777777" w:rsidR="005F307B" w:rsidRPr="00BB73BC" w:rsidRDefault="005F307B" w:rsidP="005F307B">
      <w:pPr>
        <w:rPr>
          <w:sz w:val="14"/>
        </w:rPr>
      </w:pPr>
      <w:r w:rsidRPr="00BB73BC">
        <w:rPr>
          <w:u w:val="single"/>
        </w:rPr>
        <w:t>Potential tensions are</w:t>
      </w:r>
      <w:r w:rsidRPr="00BB73BC">
        <w:rPr>
          <w:sz w:val="14"/>
        </w:rPr>
        <w:t xml:space="preserve"> particularly </w:t>
      </w:r>
      <w:r w:rsidRPr="00BB73BC">
        <w:rPr>
          <w:u w:val="single"/>
        </w:rPr>
        <w:t xml:space="preserve">worrisome in </w:t>
      </w:r>
      <w:r w:rsidRPr="00DF52A4">
        <w:rPr>
          <w:highlight w:val="green"/>
          <w:u w:val="single"/>
        </w:rPr>
        <w:t>India and Pakistan</w:t>
      </w:r>
      <w:r w:rsidRPr="00BB73BC">
        <w:rPr>
          <w:sz w:val="14"/>
        </w:rPr>
        <w:t xml:space="preserve">, which are already rivals when it comes to water resources. For now, these two countries have an </w:t>
      </w:r>
      <w:r w:rsidRPr="00BB73BC">
        <w:rPr>
          <w:u w:val="single"/>
        </w:rPr>
        <w:t>agreement</w:t>
      </w:r>
      <w:r w:rsidRPr="00BB73BC">
        <w:rPr>
          <w:sz w:val="14"/>
        </w:rPr>
        <w:t xml:space="preserve">, albeit a </w:t>
      </w:r>
      <w:r w:rsidRPr="00BB73BC">
        <w:rPr>
          <w:u w:val="single"/>
        </w:rPr>
        <w:t>strained</w:t>
      </w:r>
      <w:r w:rsidRPr="00BB73BC">
        <w:rPr>
          <w:sz w:val="14"/>
        </w:rPr>
        <w:t xml:space="preserve"> one, over the Indus River and the sharing of its water, by way of the 1960 Indus Water Treaty.</w:t>
      </w:r>
    </w:p>
    <w:p w14:paraId="50644A6A" w14:textId="77777777" w:rsidR="005F307B" w:rsidRPr="00BB73BC" w:rsidRDefault="005F307B" w:rsidP="005F307B">
      <w:pPr>
        <w:rPr>
          <w:sz w:val="14"/>
        </w:rPr>
      </w:pPr>
      <w:r w:rsidRPr="00BB73BC">
        <w:rPr>
          <w:sz w:val="14"/>
        </w:rPr>
        <w:t xml:space="preserve">However, </w:t>
      </w:r>
      <w:r w:rsidRPr="00DF52A4">
        <w:rPr>
          <w:highlight w:val="green"/>
          <w:u w:val="single"/>
        </w:rPr>
        <w:t>water claims</w:t>
      </w:r>
      <w:r w:rsidRPr="00BB73BC">
        <w:rPr>
          <w:u w:val="single"/>
        </w:rPr>
        <w:t xml:space="preserve"> have been central to their</w:t>
      </w:r>
      <w:r w:rsidRPr="00BB73BC">
        <w:rPr>
          <w:sz w:val="14"/>
        </w:rPr>
        <w:t xml:space="preserve"> ongoing, burning </w:t>
      </w:r>
      <w:r w:rsidRPr="00DF52A4">
        <w:rPr>
          <w:highlight w:val="green"/>
          <w:u w:val="single"/>
        </w:rPr>
        <w:t>dispute over</w:t>
      </w:r>
      <w:r w:rsidRPr="00BB73BC">
        <w:rPr>
          <w:sz w:val="14"/>
        </w:rPr>
        <w:t xml:space="preserve"> the </w:t>
      </w:r>
      <w:r w:rsidRPr="00DF52A4">
        <w:rPr>
          <w:highlight w:val="green"/>
          <w:u w:val="single"/>
        </w:rPr>
        <w:t>Kashmir</w:t>
      </w:r>
      <w:r w:rsidRPr="00BB73BC">
        <w:rPr>
          <w:sz w:val="14"/>
        </w:rPr>
        <w:t xml:space="preserve"> region, a flashpoint area there for more than 60 years and counting.</w:t>
      </w:r>
    </w:p>
    <w:p w14:paraId="3287AF35" w14:textId="77777777" w:rsidR="005F307B" w:rsidRPr="00BB73BC" w:rsidRDefault="005F307B" w:rsidP="005F307B">
      <w:pPr>
        <w:rPr>
          <w:sz w:val="14"/>
        </w:rPr>
      </w:pPr>
      <w:r w:rsidRPr="00BB73BC">
        <w:rPr>
          <w:u w:val="single"/>
        </w:rPr>
        <w:lastRenderedPageBreak/>
        <w:t>The</w:t>
      </w:r>
      <w:r w:rsidRPr="00BB73BC">
        <w:rPr>
          <w:sz w:val="14"/>
        </w:rPr>
        <w:t xml:space="preserve"> </w:t>
      </w:r>
      <w:proofErr w:type="gramStart"/>
      <w:r w:rsidRPr="00BB73BC">
        <w:rPr>
          <w:sz w:val="14"/>
        </w:rPr>
        <w:t xml:space="preserve">aforementioned </w:t>
      </w:r>
      <w:r w:rsidRPr="00DF52A4">
        <w:rPr>
          <w:highlight w:val="green"/>
          <w:u w:val="single"/>
        </w:rPr>
        <w:t>treaty</w:t>
      </w:r>
      <w:proofErr w:type="gramEnd"/>
      <w:r w:rsidRPr="00DF52A4">
        <w:rPr>
          <w:highlight w:val="green"/>
          <w:u w:val="single"/>
        </w:rPr>
        <w:t xml:space="preserve"> is</w:t>
      </w:r>
      <w:r w:rsidRPr="00BB73BC">
        <w:rPr>
          <w:u w:val="single"/>
        </w:rPr>
        <w:t xml:space="preserve"> now </w:t>
      </w:r>
      <w:r w:rsidRPr="00DF52A4">
        <w:rPr>
          <w:rStyle w:val="Emphasis"/>
        </w:rPr>
        <w:t xml:space="preserve">more </w:t>
      </w:r>
      <w:r w:rsidRPr="00DF52A4">
        <w:rPr>
          <w:rStyle w:val="Emphasis"/>
          <w:highlight w:val="green"/>
        </w:rPr>
        <w:t>strained</w:t>
      </w:r>
      <w:r w:rsidRPr="00DF52A4">
        <w:rPr>
          <w:rStyle w:val="Emphasis"/>
        </w:rPr>
        <w:t xml:space="preserve"> than ever</w:t>
      </w:r>
      <w:r w:rsidRPr="00BB73BC">
        <w:rPr>
          <w:sz w:val="14"/>
        </w:rPr>
        <w:t xml:space="preserve">, </w:t>
      </w:r>
      <w:r w:rsidRPr="00BB73BC">
        <w:rPr>
          <w:u w:val="single"/>
        </w:rPr>
        <w:t>as Pakistan accuses India of limiting its water supply and violating the treaty</w:t>
      </w:r>
      <w:r w:rsidRPr="00BB73BC">
        <w:rPr>
          <w:sz w:val="14"/>
        </w:rPr>
        <w:t xml:space="preserve"> by placing dams over various rivers that flow from Kashmir into Pakistan.</w:t>
      </w:r>
    </w:p>
    <w:p w14:paraId="1A5950E8" w14:textId="77777777" w:rsidR="005F307B" w:rsidRPr="00BB73BC" w:rsidRDefault="005F307B" w:rsidP="005F307B">
      <w:pPr>
        <w:rPr>
          <w:sz w:val="14"/>
        </w:rPr>
      </w:pPr>
      <w:r w:rsidRPr="00BB73BC">
        <w:rPr>
          <w:sz w:val="14"/>
        </w:rPr>
        <w:t xml:space="preserve">In fact, a 2018 report from the International Monetary Fund ranked Pakistan third among countries facing severe water shortages, </w:t>
      </w:r>
      <w:proofErr w:type="gramStart"/>
      <w:r w:rsidRPr="00BB73BC">
        <w:rPr>
          <w:sz w:val="14"/>
        </w:rPr>
        <w:t>This</w:t>
      </w:r>
      <w:proofErr w:type="gramEnd"/>
      <w:r w:rsidRPr="00BB73BC">
        <w:rPr>
          <w:sz w:val="14"/>
        </w:rPr>
        <w:t xml:space="preserve"> is largely due to the rapid melting of glaciers in the Himalaya that are the source of much of the water for the Indus.</w:t>
      </w:r>
    </w:p>
    <w:p w14:paraId="6F81A726" w14:textId="77777777" w:rsidR="005F307B" w:rsidRPr="00BB73BC" w:rsidRDefault="005F307B" w:rsidP="005F307B">
      <w:pPr>
        <w:rPr>
          <w:sz w:val="14"/>
        </w:rPr>
      </w:pPr>
      <w:r w:rsidRPr="00BB73BC">
        <w:rPr>
          <w:sz w:val="14"/>
        </w:rPr>
        <w:t>For those in the US thinking these potential conflicts will only occur in distant lands — think again.</w:t>
      </w:r>
    </w:p>
    <w:p w14:paraId="5BF658F6" w14:textId="77777777" w:rsidR="005F307B" w:rsidRPr="00BB73BC" w:rsidRDefault="005F307B" w:rsidP="005F307B">
      <w:pPr>
        <w:rPr>
          <w:sz w:val="14"/>
        </w:rPr>
      </w:pPr>
      <w:r w:rsidRPr="00BB73BC">
        <w:rPr>
          <w:sz w:val="14"/>
        </w:rPr>
        <w:t>To provide an idea of how quickly water resources are diminishing in both countries, statistics from Pakistan’s Islamabad Chamber of Commerce and Industry from 2018 show that water availability (per capita in cubic meters per year) shrank from 5,260 in 1951, to 940 in 2015, and are projected to shrink to 860 by just 2025.</w:t>
      </w:r>
    </w:p>
    <w:p w14:paraId="14BFAE76" w14:textId="77777777" w:rsidR="005F307B" w:rsidRPr="00BB73BC" w:rsidRDefault="005F307B" w:rsidP="005F307B">
      <w:pPr>
        <w:rPr>
          <w:sz w:val="14"/>
        </w:rPr>
      </w:pPr>
      <w:r w:rsidRPr="00BB73BC">
        <w:rPr>
          <w:sz w:val="14"/>
        </w:rPr>
        <w:t>In India, the crisis is hardly better. According to that country’s Ministry of Statistics (2016) and the Indian Ministry of Water Resources (2010), the per capita available water in cubic meters per year was 5,177 in 1951, and 1,474 in 2015, and is projected to shrink to 1,341 in 2025.</w:t>
      </w:r>
    </w:p>
    <w:p w14:paraId="18949739" w14:textId="77777777" w:rsidR="005F307B" w:rsidRPr="00BB73BC" w:rsidRDefault="005F307B" w:rsidP="005F307B">
      <w:pPr>
        <w:rPr>
          <w:sz w:val="14"/>
        </w:rPr>
      </w:pPr>
      <w:proofErr w:type="gramStart"/>
      <w:r w:rsidRPr="00BB73BC">
        <w:rPr>
          <w:u w:val="single"/>
        </w:rPr>
        <w:t>Both of these</w:t>
      </w:r>
      <w:proofErr w:type="gramEnd"/>
      <w:r w:rsidRPr="00BB73BC">
        <w:rPr>
          <w:u w:val="single"/>
        </w:rPr>
        <w:t xml:space="preserve"> </w:t>
      </w:r>
      <w:r w:rsidRPr="00DF52A4">
        <w:rPr>
          <w:highlight w:val="green"/>
          <w:u w:val="single"/>
        </w:rPr>
        <w:t>countries are nuclear powers</w:t>
      </w:r>
      <w:r w:rsidRPr="00BB73BC">
        <w:rPr>
          <w:sz w:val="14"/>
        </w:rPr>
        <w:t xml:space="preserve">. </w:t>
      </w:r>
      <w:r w:rsidRPr="00DF52A4">
        <w:rPr>
          <w:highlight w:val="green"/>
          <w:u w:val="single"/>
        </w:rPr>
        <w:t>Given</w:t>
      </w:r>
      <w:r w:rsidRPr="00BB73BC">
        <w:rPr>
          <w:u w:val="single"/>
        </w:rPr>
        <w:t xml:space="preserve"> the </w:t>
      </w:r>
      <w:r w:rsidRPr="00DF52A4">
        <w:rPr>
          <w:highlight w:val="green"/>
          <w:u w:val="single"/>
        </w:rPr>
        <w:t>dire</w:t>
      </w:r>
      <w:r w:rsidRPr="00BB73BC">
        <w:rPr>
          <w:u w:val="single"/>
        </w:rPr>
        <w:t xml:space="preserve"> </w:t>
      </w:r>
      <w:r w:rsidRPr="00DF52A4">
        <w:rPr>
          <w:rStyle w:val="Emphasis"/>
        </w:rPr>
        <w:t xml:space="preserve">projections of </w:t>
      </w:r>
      <w:r w:rsidRPr="00DF52A4">
        <w:rPr>
          <w:rStyle w:val="Emphasis"/>
          <w:highlight w:val="green"/>
        </w:rPr>
        <w:t>water availability</w:t>
      </w:r>
      <w:r w:rsidRPr="00BB73BC">
        <w:rPr>
          <w:sz w:val="14"/>
        </w:rPr>
        <w:t xml:space="preserve"> as climate change progresses, </w:t>
      </w:r>
      <w:r w:rsidRPr="00BB73BC">
        <w:rPr>
          <w:u w:val="single"/>
        </w:rPr>
        <w:t xml:space="preserve">nightmare scenarios of </w:t>
      </w:r>
      <w:r w:rsidRPr="00DF52A4">
        <w:rPr>
          <w:highlight w:val="green"/>
          <w:u w:val="single"/>
        </w:rPr>
        <w:t>water wars</w:t>
      </w:r>
      <w:r w:rsidRPr="00BB73BC">
        <w:rPr>
          <w:u w:val="single"/>
        </w:rPr>
        <w:t xml:space="preserve"> that could </w:t>
      </w:r>
      <w:r w:rsidRPr="00DF52A4">
        <w:rPr>
          <w:highlight w:val="green"/>
          <w:u w:val="single"/>
        </w:rPr>
        <w:t xml:space="preserve">spark </w:t>
      </w:r>
      <w:r w:rsidRPr="00DF52A4">
        <w:rPr>
          <w:rStyle w:val="Emphasis"/>
          <w:highlight w:val="green"/>
        </w:rPr>
        <w:t>nuclear exchanges</w:t>
      </w:r>
      <w:r w:rsidRPr="00BB73BC">
        <w:rPr>
          <w:u w:val="single"/>
        </w:rPr>
        <w:t xml:space="preserve"> are now</w:t>
      </w:r>
      <w:r w:rsidRPr="00BB73BC">
        <w:rPr>
          <w:sz w:val="14"/>
        </w:rPr>
        <w:t xml:space="preserve"> becoming </w:t>
      </w:r>
      <w:r w:rsidRPr="00BB73BC">
        <w:rPr>
          <w:u w:val="single"/>
        </w:rPr>
        <w:t>possible</w:t>
      </w:r>
      <w:r w:rsidRPr="00BB73BC">
        <w:rPr>
          <w:sz w:val="14"/>
        </w:rPr>
        <w:t>.</w:t>
      </w:r>
    </w:p>
    <w:p w14:paraId="177A1B95" w14:textId="77777777" w:rsidR="005F307B" w:rsidRDefault="005F307B" w:rsidP="005F307B">
      <w:pPr>
        <w:rPr>
          <w:sz w:val="14"/>
        </w:rPr>
      </w:pPr>
      <w:r w:rsidRPr="00BB73BC">
        <w:rPr>
          <w:sz w:val="14"/>
        </w:rPr>
        <w:t xml:space="preserve">As if to underscore all of this, even </w:t>
      </w:r>
      <w:r w:rsidRPr="00BB73BC">
        <w:rPr>
          <w:u w:val="single"/>
        </w:rPr>
        <w:t>the US military</w:t>
      </w:r>
      <w:r w:rsidRPr="00BB73BC">
        <w:rPr>
          <w:sz w:val="14"/>
        </w:rPr>
        <w:t xml:space="preserve"> recently </w:t>
      </w:r>
      <w:r w:rsidRPr="00BB73BC">
        <w:rPr>
          <w:u w:val="single"/>
        </w:rPr>
        <w:t>warned</w:t>
      </w:r>
      <w:r w:rsidRPr="00BB73BC">
        <w:rPr>
          <w:sz w:val="14"/>
        </w:rPr>
        <w:t xml:space="preserve"> that </w:t>
      </w:r>
      <w:r w:rsidRPr="00BB73BC">
        <w:rPr>
          <w:u w:val="single"/>
        </w:rPr>
        <w:t>climate change is a worldwide threat</w:t>
      </w:r>
      <w:r w:rsidRPr="00BB73BC">
        <w:rPr>
          <w:sz w:val="14"/>
        </w:rPr>
        <w:t>. The military’s Worldwide Threat Assessment report warned that climate change and other types of environmental degradation threatened global stability because they are “</w:t>
      </w:r>
      <w:r w:rsidRPr="00BB73BC">
        <w:rPr>
          <w:u w:val="single"/>
        </w:rPr>
        <w:t xml:space="preserve">likely to </w:t>
      </w:r>
      <w:r w:rsidRPr="00DF52A4">
        <w:rPr>
          <w:highlight w:val="green"/>
          <w:u w:val="single"/>
        </w:rPr>
        <w:t xml:space="preserve">fuel </w:t>
      </w:r>
      <w:r w:rsidRPr="00DF52A4">
        <w:rPr>
          <w:rStyle w:val="Emphasis"/>
          <w:highlight w:val="green"/>
        </w:rPr>
        <w:t>competition</w:t>
      </w:r>
      <w:r w:rsidRPr="00BB73BC">
        <w:rPr>
          <w:u w:val="single"/>
        </w:rPr>
        <w:t xml:space="preserve"> for resources</w:t>
      </w:r>
      <w:r w:rsidRPr="00BB73BC">
        <w:rPr>
          <w:sz w:val="14"/>
        </w:rPr>
        <w:t xml:space="preserve">, </w:t>
      </w:r>
      <w:r w:rsidRPr="00DF52A4">
        <w:rPr>
          <w:highlight w:val="green"/>
          <w:u w:val="single"/>
        </w:rPr>
        <w:t xml:space="preserve">economic </w:t>
      </w:r>
      <w:r w:rsidRPr="00DF52A4">
        <w:rPr>
          <w:rStyle w:val="Emphasis"/>
          <w:highlight w:val="green"/>
        </w:rPr>
        <w:t>distress</w:t>
      </w:r>
      <w:r w:rsidRPr="00DF52A4">
        <w:rPr>
          <w:sz w:val="14"/>
        </w:rPr>
        <w:t>,</w:t>
      </w:r>
      <w:r w:rsidRPr="00BB73BC">
        <w:rPr>
          <w:sz w:val="14"/>
        </w:rPr>
        <w:t xml:space="preserve"> </w:t>
      </w:r>
      <w:r w:rsidRPr="00BB73BC">
        <w:rPr>
          <w:u w:val="single"/>
        </w:rPr>
        <w:t xml:space="preserve">and social </w:t>
      </w:r>
      <w:r w:rsidRPr="00DF52A4">
        <w:rPr>
          <w:rStyle w:val="Emphasis"/>
        </w:rPr>
        <w:t>discontent</w:t>
      </w:r>
      <w:r w:rsidRPr="00BB73BC">
        <w:rPr>
          <w:u w:val="single"/>
        </w:rPr>
        <w:t xml:space="preserve"> through 2019 and beyond</w:t>
      </w:r>
      <w:r w:rsidRPr="00BB73BC">
        <w:rPr>
          <w:sz w:val="14"/>
        </w:rPr>
        <w:t>.”</w:t>
      </w:r>
    </w:p>
    <w:p w14:paraId="4280ED9C" w14:textId="77777777" w:rsidR="005F307B" w:rsidRDefault="005F307B" w:rsidP="005F307B">
      <w:pPr>
        <w:rPr>
          <w:sz w:val="14"/>
        </w:rPr>
      </w:pPr>
    </w:p>
    <w:p w14:paraId="67284246" w14:textId="77777777" w:rsidR="005F307B" w:rsidRDefault="005F307B" w:rsidP="005F307B">
      <w:pPr>
        <w:pStyle w:val="Heading4"/>
      </w:pPr>
      <w:r>
        <w:t xml:space="preserve">Debris cascades triggers </w:t>
      </w:r>
      <w:r w:rsidRPr="003335D2">
        <w:rPr>
          <w:u w:val="single"/>
        </w:rPr>
        <w:t>global grid shutdown</w:t>
      </w:r>
      <w:r>
        <w:t xml:space="preserve">---generator dispersion is </w:t>
      </w:r>
      <w:r w:rsidRPr="00695E35">
        <w:rPr>
          <w:u w:val="single"/>
        </w:rPr>
        <w:t>dependent</w:t>
      </w:r>
      <w:r>
        <w:t xml:space="preserve"> on satellites.</w:t>
      </w:r>
    </w:p>
    <w:p w14:paraId="0E837803" w14:textId="77777777" w:rsidR="005F307B" w:rsidRPr="00695E35" w:rsidRDefault="005F307B" w:rsidP="005F307B">
      <w:proofErr w:type="spellStart"/>
      <w:r w:rsidRPr="00EB7207">
        <w:rPr>
          <w:rStyle w:val="Style13ptBold"/>
        </w:rPr>
        <w:t>Silberg</w:t>
      </w:r>
      <w:proofErr w:type="spellEnd"/>
      <w:r>
        <w:t xml:space="preserve"> 1/26/</w:t>
      </w:r>
      <w:r w:rsidRPr="00EB7207">
        <w:rPr>
          <w:rStyle w:val="Style13ptBold"/>
        </w:rPr>
        <w:t>14</w:t>
      </w:r>
      <w:r>
        <w:t xml:space="preserve"> [Bob </w:t>
      </w:r>
      <w:proofErr w:type="spellStart"/>
      <w:r>
        <w:t>Silberg</w:t>
      </w:r>
      <w:proofErr w:type="spellEnd"/>
      <w:r>
        <w:t xml:space="preserve">, </w:t>
      </w:r>
      <w:r w:rsidRPr="00EB7207">
        <w:t>NASA’s Jet Propulsion Laboratory</w:t>
      </w:r>
      <w:r>
        <w:t>. “</w:t>
      </w:r>
      <w:r w:rsidRPr="00EB7207">
        <w:t>Satellites help power grid keep its balance</w:t>
      </w:r>
      <w:r>
        <w:t xml:space="preserve">.” Climate.NASA.Gov. </w:t>
      </w:r>
      <w:hyperlink r:id="rId20" w:history="1">
        <w:r w:rsidRPr="001F028B">
          <w:rPr>
            <w:rStyle w:val="Hyperlink"/>
          </w:rPr>
          <w:t>https://climate.nasa.gov/news/1027/satellites-help-power-grid-keep-its-balance/</w:t>
        </w:r>
      </w:hyperlink>
      <w:r>
        <w:t>] Justin</w:t>
      </w:r>
    </w:p>
    <w:p w14:paraId="649FB2E0" w14:textId="77777777" w:rsidR="005F307B" w:rsidRPr="00EB7207" w:rsidRDefault="005F307B" w:rsidP="005F307B">
      <w:pPr>
        <w:rPr>
          <w:rStyle w:val="Emphasis"/>
        </w:rPr>
      </w:pPr>
      <w:r w:rsidRPr="00695E35">
        <w:rPr>
          <w:highlight w:val="green"/>
          <w:u w:val="single"/>
        </w:rPr>
        <w:t>Imagine</w:t>
      </w:r>
      <w:r w:rsidRPr="00695E35">
        <w:rPr>
          <w:sz w:val="14"/>
        </w:rPr>
        <w:t xml:space="preserve"> a </w:t>
      </w:r>
      <w:r w:rsidRPr="00695E35">
        <w:rPr>
          <w:highlight w:val="green"/>
          <w:u w:val="single"/>
        </w:rPr>
        <w:t>generator pumping</w:t>
      </w:r>
      <w:r w:rsidRPr="003335D2">
        <w:rPr>
          <w:u w:val="single"/>
        </w:rPr>
        <w:t xml:space="preserve"> more </w:t>
      </w:r>
      <w:r w:rsidRPr="00695E35">
        <w:rPr>
          <w:highlight w:val="green"/>
          <w:u w:val="single"/>
        </w:rPr>
        <w:t>electricity</w:t>
      </w:r>
      <w:r w:rsidRPr="003335D2">
        <w:rPr>
          <w:u w:val="single"/>
        </w:rPr>
        <w:t xml:space="preserve"> than a nuclear power plant into the grid</w:t>
      </w:r>
      <w:r w:rsidRPr="00695E35">
        <w:rPr>
          <w:sz w:val="14"/>
        </w:rPr>
        <w:t xml:space="preserve">, </w:t>
      </w:r>
      <w:r w:rsidRPr="003335D2">
        <w:rPr>
          <w:u w:val="single"/>
        </w:rPr>
        <w:t xml:space="preserve">but </w:t>
      </w:r>
      <w:r w:rsidRPr="00695E35">
        <w:rPr>
          <w:highlight w:val="green"/>
          <w:u w:val="single"/>
        </w:rPr>
        <w:t>inconsistently</w:t>
      </w:r>
      <w:r w:rsidRPr="003335D2">
        <w:rPr>
          <w:u w:val="single"/>
        </w:rPr>
        <w:t xml:space="preserve"> and </w:t>
      </w:r>
      <w:r w:rsidRPr="00695E35">
        <w:rPr>
          <w:highlight w:val="green"/>
          <w:u w:val="single"/>
        </w:rPr>
        <w:t>without</w:t>
      </w:r>
      <w:r w:rsidRPr="00695E35">
        <w:rPr>
          <w:sz w:val="14"/>
        </w:rPr>
        <w:t xml:space="preserve"> the </w:t>
      </w:r>
      <w:r w:rsidRPr="003335D2">
        <w:rPr>
          <w:u w:val="single"/>
        </w:rPr>
        <w:t xml:space="preserve">grid’s </w:t>
      </w:r>
      <w:r w:rsidRPr="00695E35">
        <w:rPr>
          <w:highlight w:val="green"/>
          <w:u w:val="single"/>
        </w:rPr>
        <w:t>caretakers</w:t>
      </w:r>
      <w:r w:rsidRPr="00695E35">
        <w:rPr>
          <w:sz w:val="14"/>
        </w:rPr>
        <w:t xml:space="preserve"> being able to see what it was doing. </w:t>
      </w:r>
      <w:r w:rsidRPr="00695E35">
        <w:rPr>
          <w:highlight w:val="green"/>
          <w:u w:val="single"/>
        </w:rPr>
        <w:t xml:space="preserve">How could they </w:t>
      </w:r>
      <w:r w:rsidRPr="00EB7207">
        <w:rPr>
          <w:rStyle w:val="Emphasis"/>
          <w:highlight w:val="green"/>
        </w:rPr>
        <w:t>maintain</w:t>
      </w:r>
      <w:r w:rsidRPr="00695E35">
        <w:rPr>
          <w:sz w:val="14"/>
        </w:rPr>
        <w:t xml:space="preserve"> the </w:t>
      </w:r>
      <w:r w:rsidRPr="003335D2">
        <w:rPr>
          <w:u w:val="single"/>
        </w:rPr>
        <w:t xml:space="preserve">critical </w:t>
      </w:r>
      <w:r w:rsidRPr="00695E35">
        <w:rPr>
          <w:highlight w:val="green"/>
          <w:u w:val="single"/>
        </w:rPr>
        <w:t>balance</w:t>
      </w:r>
      <w:r w:rsidRPr="003335D2">
        <w:rPr>
          <w:u w:val="single"/>
        </w:rPr>
        <w:t xml:space="preserve"> between generation and consumption</w:t>
      </w:r>
      <w:r w:rsidRPr="00695E35">
        <w:rPr>
          <w:sz w:val="14"/>
        </w:rPr>
        <w:t xml:space="preserve"> that the grid requires? A key to </w:t>
      </w:r>
      <w:r w:rsidRPr="00695E35">
        <w:rPr>
          <w:highlight w:val="green"/>
          <w:u w:val="single"/>
        </w:rPr>
        <w:t>the answer hovers</w:t>
      </w:r>
      <w:r w:rsidRPr="00695E35">
        <w:rPr>
          <w:sz w:val="14"/>
        </w:rPr>
        <w:t xml:space="preserve"> some </w:t>
      </w:r>
      <w:r w:rsidRPr="00EB7207">
        <w:rPr>
          <w:rStyle w:val="Emphasis"/>
          <w:highlight w:val="green"/>
        </w:rPr>
        <w:t>22,000 miles overhead</w:t>
      </w:r>
      <w:r w:rsidRPr="00EB7207">
        <w:rPr>
          <w:rStyle w:val="Emphasis"/>
        </w:rPr>
        <w:t>.</w:t>
      </w:r>
    </w:p>
    <w:p w14:paraId="5D9E2685" w14:textId="77777777" w:rsidR="005F307B" w:rsidRPr="00695E35" w:rsidRDefault="005F307B" w:rsidP="005F307B">
      <w:pPr>
        <w:rPr>
          <w:sz w:val="14"/>
        </w:rPr>
      </w:pPr>
      <w:r w:rsidRPr="00695E35">
        <w:rPr>
          <w:sz w:val="14"/>
        </w:rPr>
        <w:t xml:space="preserve">The amount of </w:t>
      </w:r>
      <w:r w:rsidRPr="00695E35">
        <w:rPr>
          <w:highlight w:val="green"/>
          <w:u w:val="single"/>
        </w:rPr>
        <w:t>electricity</w:t>
      </w:r>
      <w:r w:rsidRPr="003335D2">
        <w:rPr>
          <w:u w:val="single"/>
        </w:rPr>
        <w:t xml:space="preserve"> fed </w:t>
      </w:r>
      <w:r w:rsidRPr="00695E35">
        <w:rPr>
          <w:highlight w:val="green"/>
          <w:u w:val="single"/>
        </w:rPr>
        <w:t>in</w:t>
      </w:r>
      <w:r w:rsidRPr="003335D2">
        <w:rPr>
          <w:u w:val="single"/>
        </w:rPr>
        <w:t xml:space="preserve">to </w:t>
      </w:r>
      <w:r w:rsidRPr="00695E35">
        <w:rPr>
          <w:highlight w:val="green"/>
          <w:u w:val="single"/>
        </w:rPr>
        <w:t>a</w:t>
      </w:r>
      <w:r w:rsidRPr="00695E35">
        <w:rPr>
          <w:sz w:val="14"/>
        </w:rPr>
        <w:t xml:space="preserve">n electrical </w:t>
      </w:r>
      <w:r w:rsidRPr="00695E35">
        <w:rPr>
          <w:highlight w:val="green"/>
          <w:u w:val="single"/>
        </w:rPr>
        <w:t>grid</w:t>
      </w:r>
      <w:r w:rsidRPr="00695E35">
        <w:rPr>
          <w:sz w:val="14"/>
        </w:rPr>
        <w:t xml:space="preserve"> at any given moment </w:t>
      </w:r>
      <w:r w:rsidRPr="00695E35">
        <w:rPr>
          <w:highlight w:val="green"/>
          <w:u w:val="single"/>
        </w:rPr>
        <w:t>must equal</w:t>
      </w:r>
      <w:r w:rsidRPr="003335D2">
        <w:rPr>
          <w:u w:val="single"/>
        </w:rPr>
        <w:t xml:space="preserve"> the </w:t>
      </w:r>
      <w:r w:rsidRPr="00695E35">
        <w:rPr>
          <w:highlight w:val="green"/>
          <w:u w:val="single"/>
        </w:rPr>
        <w:t>amount</w:t>
      </w:r>
      <w:r w:rsidRPr="003335D2">
        <w:rPr>
          <w:u w:val="single"/>
        </w:rPr>
        <w:t xml:space="preserve"> that is being </w:t>
      </w:r>
      <w:r w:rsidRPr="00695E35">
        <w:rPr>
          <w:highlight w:val="green"/>
          <w:u w:val="single"/>
        </w:rPr>
        <w:t>used</w:t>
      </w:r>
      <w:r w:rsidRPr="003335D2">
        <w:rPr>
          <w:u w:val="single"/>
        </w:rPr>
        <w:t xml:space="preserve"> at that moment. </w:t>
      </w:r>
      <w:r w:rsidRPr="00695E35">
        <w:rPr>
          <w:highlight w:val="green"/>
          <w:u w:val="single"/>
        </w:rPr>
        <w:t>Too much or</w:t>
      </w:r>
      <w:r w:rsidRPr="003335D2">
        <w:rPr>
          <w:u w:val="single"/>
        </w:rPr>
        <w:t xml:space="preserve"> too </w:t>
      </w:r>
      <w:r w:rsidRPr="00695E35">
        <w:rPr>
          <w:highlight w:val="green"/>
          <w:u w:val="single"/>
        </w:rPr>
        <w:t>little</w:t>
      </w:r>
      <w:r w:rsidRPr="00695E35">
        <w:rPr>
          <w:sz w:val="14"/>
        </w:rPr>
        <w:t xml:space="preserve"> could </w:t>
      </w:r>
      <w:r w:rsidRPr="00695E35">
        <w:rPr>
          <w:u w:val="single"/>
        </w:rPr>
        <w:t>damage</w:t>
      </w:r>
      <w:r w:rsidRPr="003335D2">
        <w:rPr>
          <w:u w:val="single"/>
        </w:rPr>
        <w:t xml:space="preserve"> the millions of </w:t>
      </w:r>
      <w:r w:rsidRPr="00695E35">
        <w:rPr>
          <w:u w:val="single"/>
        </w:rPr>
        <w:t>electrical devices</w:t>
      </w:r>
      <w:r w:rsidRPr="00695E35">
        <w:rPr>
          <w:sz w:val="14"/>
        </w:rPr>
        <w:t xml:space="preserve"> connected to the grid </w:t>
      </w:r>
      <w:r w:rsidRPr="003335D2">
        <w:rPr>
          <w:u w:val="single"/>
        </w:rPr>
        <w:t>or</w:t>
      </w:r>
      <w:r w:rsidRPr="00695E35">
        <w:rPr>
          <w:sz w:val="14"/>
        </w:rPr>
        <w:t xml:space="preserve"> even </w:t>
      </w:r>
      <w:r w:rsidRPr="00695E35">
        <w:rPr>
          <w:highlight w:val="green"/>
          <w:u w:val="single"/>
        </w:rPr>
        <w:t>trigger</w:t>
      </w:r>
      <w:r w:rsidRPr="003335D2">
        <w:rPr>
          <w:u w:val="single"/>
        </w:rPr>
        <w:t xml:space="preserve"> a power </w:t>
      </w:r>
      <w:r w:rsidRPr="00695E35">
        <w:rPr>
          <w:highlight w:val="green"/>
          <w:u w:val="single"/>
        </w:rPr>
        <w:t>outage</w:t>
      </w:r>
      <w:r w:rsidRPr="00695E35">
        <w:rPr>
          <w:sz w:val="14"/>
        </w:rPr>
        <w:t>. Nine of North America’s largest grids have special independent organizations charged with maintaining that balance.</w:t>
      </w:r>
    </w:p>
    <w:p w14:paraId="1738B2C8" w14:textId="77777777" w:rsidR="005F307B" w:rsidRPr="00695E35" w:rsidRDefault="005F307B" w:rsidP="005F307B">
      <w:pPr>
        <w:rPr>
          <w:sz w:val="14"/>
        </w:rPr>
      </w:pPr>
      <w:r w:rsidRPr="00695E35">
        <w:rPr>
          <w:sz w:val="14"/>
        </w:rPr>
        <w:t xml:space="preserve">California </w:t>
      </w:r>
      <w:r w:rsidRPr="003335D2">
        <w:rPr>
          <w:u w:val="single"/>
        </w:rPr>
        <w:t>Independent Service Operator</w:t>
      </w:r>
      <w:r w:rsidRPr="00695E35">
        <w:rPr>
          <w:sz w:val="14"/>
        </w:rPr>
        <w:t xml:space="preserve"> (ISO) </w:t>
      </w:r>
      <w:r w:rsidRPr="003335D2">
        <w:rPr>
          <w:u w:val="single"/>
        </w:rPr>
        <w:t>manages the grid that serves</w:t>
      </w:r>
      <w:r w:rsidRPr="00695E35">
        <w:rPr>
          <w:sz w:val="14"/>
        </w:rPr>
        <w:t xml:space="preserve"> most of </w:t>
      </w:r>
      <w:r w:rsidRPr="003335D2">
        <w:rPr>
          <w:u w:val="single"/>
        </w:rPr>
        <w:t>California</w:t>
      </w:r>
      <w:r w:rsidRPr="00695E35">
        <w:rPr>
          <w:sz w:val="14"/>
        </w:rPr>
        <w:t xml:space="preserve"> and a chunk of Nevada. </w:t>
      </w:r>
      <w:r w:rsidRPr="003335D2">
        <w:rPr>
          <w:u w:val="single"/>
        </w:rPr>
        <w:t xml:space="preserve">They </w:t>
      </w:r>
      <w:r w:rsidRPr="00EB7207">
        <w:rPr>
          <w:rStyle w:val="Emphasis"/>
          <w:highlight w:val="green"/>
        </w:rPr>
        <w:t>rebalance</w:t>
      </w:r>
      <w:r w:rsidRPr="003335D2">
        <w:rPr>
          <w:u w:val="single"/>
        </w:rPr>
        <w:t xml:space="preserve"> the </w:t>
      </w:r>
      <w:r w:rsidRPr="00695E35">
        <w:rPr>
          <w:highlight w:val="green"/>
          <w:u w:val="single"/>
        </w:rPr>
        <w:t>grid’s intake and output</w:t>
      </w:r>
      <w:r w:rsidRPr="003335D2">
        <w:rPr>
          <w:u w:val="single"/>
        </w:rPr>
        <w:t xml:space="preserve"> every four seconds</w:t>
      </w:r>
      <w:r w:rsidRPr="00695E35">
        <w:rPr>
          <w:sz w:val="14"/>
        </w:rPr>
        <w:t xml:space="preserve">, </w:t>
      </w:r>
      <w:r w:rsidRPr="00695E35">
        <w:rPr>
          <w:highlight w:val="green"/>
          <w:u w:val="single"/>
        </w:rPr>
        <w:t>using</w:t>
      </w:r>
      <w:r w:rsidRPr="003335D2">
        <w:rPr>
          <w:u w:val="single"/>
        </w:rPr>
        <w:t xml:space="preserve"> </w:t>
      </w:r>
      <w:r w:rsidRPr="00EB7207">
        <w:rPr>
          <w:rStyle w:val="Emphasis"/>
        </w:rPr>
        <w:t xml:space="preserve">sophisticated </w:t>
      </w:r>
      <w:r w:rsidRPr="00EB7207">
        <w:rPr>
          <w:rStyle w:val="Emphasis"/>
          <w:highlight w:val="green"/>
        </w:rPr>
        <w:t>algorithms</w:t>
      </w:r>
      <w:r w:rsidRPr="00695E35">
        <w:rPr>
          <w:highlight w:val="green"/>
          <w:u w:val="single"/>
        </w:rPr>
        <w:t xml:space="preserve"> to </w:t>
      </w:r>
      <w:r w:rsidRPr="00EB7207">
        <w:rPr>
          <w:rStyle w:val="Emphasis"/>
          <w:highlight w:val="green"/>
        </w:rPr>
        <w:t>forecast</w:t>
      </w:r>
      <w:r w:rsidRPr="00EB7207">
        <w:rPr>
          <w:rStyle w:val="Emphasis"/>
        </w:rPr>
        <w:t xml:space="preserve"> demand</w:t>
      </w:r>
      <w:r w:rsidRPr="003335D2">
        <w:rPr>
          <w:u w:val="single"/>
        </w:rPr>
        <w:t xml:space="preserve"> </w:t>
      </w:r>
      <w:r w:rsidRPr="00695E35">
        <w:rPr>
          <w:highlight w:val="green"/>
          <w:u w:val="single"/>
        </w:rPr>
        <w:t>and</w:t>
      </w:r>
      <w:r w:rsidRPr="00695E35">
        <w:rPr>
          <w:sz w:val="14"/>
        </w:rPr>
        <w:t xml:space="preserve"> a variety of ways to </w:t>
      </w:r>
      <w:r w:rsidRPr="00695E35">
        <w:rPr>
          <w:highlight w:val="green"/>
          <w:u w:val="single"/>
        </w:rPr>
        <w:t>adjust</w:t>
      </w:r>
      <w:r w:rsidRPr="003335D2">
        <w:rPr>
          <w:u w:val="single"/>
        </w:rPr>
        <w:t xml:space="preserve"> the wattage they introduce</w:t>
      </w:r>
      <w:r w:rsidRPr="00695E35">
        <w:rPr>
          <w:sz w:val="14"/>
        </w:rPr>
        <w:t xml:space="preserve"> into the system throughout the day. But they can only manage what they can see: the big power plants that produce the bulk of the system’s electricity. “We can’t see the solar panels on the rooftop of your house,” said Jim Blatchford, the ISO’s short-term forecasting manager. “We don’t know how much they are reducing your demand or feeding back into the grid.” And that’s a significant challenge.</w:t>
      </w:r>
    </w:p>
    <w:p w14:paraId="752F5CCC" w14:textId="77777777" w:rsidR="005F307B" w:rsidRPr="00695E35" w:rsidRDefault="005F307B" w:rsidP="005F307B">
      <w:pPr>
        <w:rPr>
          <w:sz w:val="14"/>
        </w:rPr>
      </w:pPr>
      <w:r w:rsidRPr="00695E35">
        <w:rPr>
          <w:sz w:val="14"/>
        </w:rPr>
        <w:t>More electricity than a power plant</w:t>
      </w:r>
    </w:p>
    <w:p w14:paraId="3507FC84" w14:textId="77777777" w:rsidR="005F307B" w:rsidRPr="00695E35" w:rsidRDefault="005F307B" w:rsidP="005F307B">
      <w:pPr>
        <w:rPr>
          <w:sz w:val="14"/>
        </w:rPr>
      </w:pPr>
      <w:r w:rsidRPr="00695E35">
        <w:rPr>
          <w:sz w:val="14"/>
        </w:rPr>
        <w:t>The nearly 200,000 solar installations on private homes and businesses in California, taken together, generate more electricity than any power plant in the state. Clearly, grid managers need to take them into account to calculate accurately how much electricity the grid should carry.</w:t>
      </w:r>
    </w:p>
    <w:p w14:paraId="0E6F17EB" w14:textId="77777777" w:rsidR="005F307B" w:rsidRPr="00695E35" w:rsidRDefault="005F307B" w:rsidP="005F307B">
      <w:pPr>
        <w:rPr>
          <w:sz w:val="14"/>
        </w:rPr>
      </w:pPr>
      <w:r w:rsidRPr="00695E35">
        <w:rPr>
          <w:sz w:val="14"/>
        </w:rPr>
        <w:lastRenderedPageBreak/>
        <w:t>But this multitude of small solar setups is scattered over a vast area with a wide range of highly variable weather conditions that affect how much sunlight each one receives—and therefore how much electricity it produces—at any given moment. The sun may shine brightly on a rooftop in Bakersfield while a bungalow in Santa Monica is shrouded in fog. When the fog lifts and those panels begin to produce, a morning shower may dampen productivity in San Francisco while a giant cloud bank plays peekaboo with the sun over Sacramento.</w:t>
      </w:r>
    </w:p>
    <w:p w14:paraId="56F53C2E" w14:textId="77777777" w:rsidR="005F307B" w:rsidRPr="00695E35" w:rsidRDefault="005F307B" w:rsidP="005F307B">
      <w:pPr>
        <w:rPr>
          <w:sz w:val="14"/>
        </w:rPr>
      </w:pPr>
      <w:r w:rsidRPr="00695E35">
        <w:rPr>
          <w:sz w:val="14"/>
        </w:rPr>
        <w:t xml:space="preserve">Tracking all those solar panels and their ever-changing environments may seem like herding cats, but a company called Clean Power Research (CPR) has developed a solution that the California ISO is currently testing. CPR accumulated information about the state’s small solar installations by playing a role in registering them for rebates. </w:t>
      </w:r>
      <w:proofErr w:type="gramStart"/>
      <w:r w:rsidRPr="00695E35">
        <w:rPr>
          <w:sz w:val="14"/>
        </w:rPr>
        <w:t>So</w:t>
      </w:r>
      <w:proofErr w:type="gramEnd"/>
      <w:r w:rsidRPr="00695E35">
        <w:rPr>
          <w:sz w:val="14"/>
        </w:rPr>
        <w:t xml:space="preserve"> they know where the solar panels are and the size, angle and shading characteristics of each group.</w:t>
      </w:r>
    </w:p>
    <w:p w14:paraId="19129831" w14:textId="77777777" w:rsidR="005F307B" w:rsidRPr="00695E35" w:rsidRDefault="005F307B" w:rsidP="005F307B">
      <w:pPr>
        <w:rPr>
          <w:sz w:val="14"/>
        </w:rPr>
      </w:pPr>
      <w:r w:rsidRPr="00695E35">
        <w:rPr>
          <w:sz w:val="14"/>
        </w:rPr>
        <w:t>What remains is to determine how much sunlight reaches each set of solar panels at any given time, and that’s where the Geostationary Operational Environmental Satellite (GOES) system comes in.</w:t>
      </w:r>
    </w:p>
    <w:p w14:paraId="79653D5B" w14:textId="77777777" w:rsidR="005F307B" w:rsidRPr="00695E35" w:rsidRDefault="005F307B" w:rsidP="005F307B">
      <w:pPr>
        <w:rPr>
          <w:sz w:val="14"/>
        </w:rPr>
      </w:pPr>
      <w:r w:rsidRPr="00695E35">
        <w:rPr>
          <w:sz w:val="14"/>
        </w:rPr>
        <w:t xml:space="preserve">CPR uses a stream of data from GOES in real time to characterize how much sunlight each relevant square kilometer of California is receiving and to forecast how the picture is going to change over the course of a week. “If you look at a series of those GOES images, you can track the motion of the clouds,” said Adam </w:t>
      </w:r>
      <w:proofErr w:type="spellStart"/>
      <w:r w:rsidRPr="00695E35">
        <w:rPr>
          <w:sz w:val="14"/>
        </w:rPr>
        <w:t>Kankiewicz</w:t>
      </w:r>
      <w:proofErr w:type="spellEnd"/>
      <w:r w:rsidRPr="00695E35">
        <w:rPr>
          <w:sz w:val="14"/>
        </w:rPr>
        <w:t>, Solar Research Specialist at CPR. “You can say if it’s gone from here to here in the last hour, we predict that it’s going to go, say, 10 kilometers in that direction in two hours. For short-term forecasting, that's the most accurate method out there.”</w:t>
      </w:r>
    </w:p>
    <w:p w14:paraId="3BEFB6AF" w14:textId="77777777" w:rsidR="005F307B" w:rsidRPr="00695E35" w:rsidRDefault="005F307B" w:rsidP="005F307B">
      <w:pPr>
        <w:rPr>
          <w:sz w:val="14"/>
        </w:rPr>
      </w:pPr>
      <w:r w:rsidRPr="00695E35">
        <w:rPr>
          <w:sz w:val="14"/>
        </w:rPr>
        <w:t>Hour by hour</w:t>
      </w:r>
    </w:p>
    <w:p w14:paraId="76401D54" w14:textId="77777777" w:rsidR="005F307B" w:rsidRPr="00695E35" w:rsidRDefault="005F307B" w:rsidP="005F307B">
      <w:pPr>
        <w:rPr>
          <w:sz w:val="14"/>
        </w:rPr>
      </w:pPr>
      <w:r w:rsidRPr="00695E35">
        <w:rPr>
          <w:sz w:val="14"/>
        </w:rPr>
        <w:t>“</w:t>
      </w:r>
      <w:r w:rsidRPr="00AB399B">
        <w:rPr>
          <w:u w:val="single"/>
        </w:rPr>
        <w:t xml:space="preserve">We </w:t>
      </w:r>
      <w:r w:rsidRPr="00695E35">
        <w:rPr>
          <w:highlight w:val="green"/>
          <w:u w:val="single"/>
        </w:rPr>
        <w:t>model</w:t>
      </w:r>
      <w:r w:rsidRPr="00AB399B">
        <w:rPr>
          <w:u w:val="single"/>
        </w:rPr>
        <w:t xml:space="preserve"> each</w:t>
      </w:r>
      <w:r w:rsidRPr="00695E35">
        <w:rPr>
          <w:sz w:val="14"/>
        </w:rPr>
        <w:t xml:space="preserve"> of those nearly </w:t>
      </w:r>
      <w:r w:rsidRPr="00695E35">
        <w:rPr>
          <w:highlight w:val="green"/>
          <w:u w:val="single"/>
        </w:rPr>
        <w:t>200,000 systems individually</w:t>
      </w:r>
      <w:r w:rsidRPr="00AB399B">
        <w:rPr>
          <w:u w:val="single"/>
        </w:rPr>
        <w:t>,”</w:t>
      </w:r>
      <w:r w:rsidRPr="00695E35">
        <w:rPr>
          <w:sz w:val="14"/>
        </w:rPr>
        <w:t xml:space="preserve"> said Mark </w:t>
      </w:r>
      <w:proofErr w:type="spellStart"/>
      <w:r w:rsidRPr="00695E35">
        <w:rPr>
          <w:sz w:val="14"/>
        </w:rPr>
        <w:t>Liffmann</w:t>
      </w:r>
      <w:proofErr w:type="spellEnd"/>
      <w:r w:rsidRPr="00695E35">
        <w:rPr>
          <w:sz w:val="14"/>
        </w:rPr>
        <w:t xml:space="preserve">, who is Vice President of Business Development, </w:t>
      </w:r>
      <w:proofErr w:type="gramStart"/>
      <w:r w:rsidRPr="00695E35">
        <w:rPr>
          <w:sz w:val="14"/>
        </w:rPr>
        <w:t>Sales</w:t>
      </w:r>
      <w:proofErr w:type="gramEnd"/>
      <w:r w:rsidRPr="00695E35">
        <w:rPr>
          <w:sz w:val="14"/>
        </w:rPr>
        <w:t xml:space="preserve"> and Marketing at CPR. “</w:t>
      </w:r>
      <w:r w:rsidRPr="00AB399B">
        <w:rPr>
          <w:u w:val="single"/>
        </w:rPr>
        <w:t>We use the irradiance</w:t>
      </w:r>
      <w:r w:rsidRPr="00695E35">
        <w:rPr>
          <w:sz w:val="14"/>
        </w:rPr>
        <w:t xml:space="preserve"> (the measurement of sunlight intensity) </w:t>
      </w:r>
      <w:r w:rsidRPr="00AB399B">
        <w:rPr>
          <w:u w:val="single"/>
        </w:rPr>
        <w:t>to determine how much electricity each system is likely to produce each hour</w:t>
      </w:r>
      <w:r w:rsidRPr="00695E35">
        <w:rPr>
          <w:sz w:val="14"/>
        </w:rPr>
        <w:t xml:space="preserve"> for the next seven days, </w:t>
      </w:r>
      <w:r w:rsidRPr="00AB399B">
        <w:rPr>
          <w:u w:val="single"/>
        </w:rPr>
        <w:t>and then we aggregate those forecasts</w:t>
      </w:r>
      <w:r w:rsidRPr="00695E35">
        <w:rPr>
          <w:sz w:val="14"/>
        </w:rPr>
        <w:t xml:space="preserve"> and feed that into the ISO’s software so they can determine how much generation they’ll need to meet the net load.”</w:t>
      </w:r>
    </w:p>
    <w:p w14:paraId="14B223D8" w14:textId="77777777" w:rsidR="005F307B" w:rsidRPr="00695E35" w:rsidRDefault="005F307B" w:rsidP="005F307B">
      <w:pPr>
        <w:rPr>
          <w:sz w:val="14"/>
        </w:rPr>
      </w:pPr>
      <w:r w:rsidRPr="00695E35">
        <w:rPr>
          <w:sz w:val="14"/>
        </w:rPr>
        <w:t xml:space="preserve">CPR’s </w:t>
      </w:r>
      <w:r w:rsidRPr="00EB7207">
        <w:rPr>
          <w:highlight w:val="green"/>
          <w:u w:val="single"/>
        </w:rPr>
        <w:t>software</w:t>
      </w:r>
      <w:r w:rsidRPr="00695E35">
        <w:rPr>
          <w:sz w:val="14"/>
        </w:rPr>
        <w:t xml:space="preserve"> and the ISO’s software engage in an ongoing dialogue to keep the balancing authority up to date. “It </w:t>
      </w:r>
      <w:r w:rsidRPr="00AB399B">
        <w:rPr>
          <w:u w:val="single"/>
        </w:rPr>
        <w:t xml:space="preserve">needs to </w:t>
      </w:r>
      <w:r w:rsidRPr="00EB7207">
        <w:rPr>
          <w:highlight w:val="green"/>
          <w:u w:val="single"/>
        </w:rPr>
        <w:t>happen</w:t>
      </w:r>
      <w:r w:rsidRPr="00AB399B">
        <w:rPr>
          <w:u w:val="single"/>
        </w:rPr>
        <w:t xml:space="preserve"> </w:t>
      </w:r>
      <w:r w:rsidRPr="00EB7207">
        <w:rPr>
          <w:rStyle w:val="Emphasis"/>
        </w:rPr>
        <w:t xml:space="preserve">quickly </w:t>
      </w:r>
      <w:r w:rsidRPr="00EB7207">
        <w:rPr>
          <w:rStyle w:val="Emphasis"/>
          <w:highlight w:val="green"/>
        </w:rPr>
        <w:t>in real time</w:t>
      </w:r>
      <w:r w:rsidRPr="00695E35">
        <w:rPr>
          <w:sz w:val="14"/>
        </w:rPr>
        <w:t xml:space="preserve">,” </w:t>
      </w:r>
      <w:proofErr w:type="spellStart"/>
      <w:r w:rsidRPr="00695E35">
        <w:rPr>
          <w:sz w:val="14"/>
        </w:rPr>
        <w:t>Liffmann</w:t>
      </w:r>
      <w:proofErr w:type="spellEnd"/>
      <w:r w:rsidRPr="00695E35">
        <w:rPr>
          <w:sz w:val="14"/>
        </w:rPr>
        <w:t xml:space="preserve"> said. “You need the ongoing forecast continuously to be able to accurately calculate what solar panels are going to provide and therefore what traditional resources you are going to need to turn on and off.”</w:t>
      </w:r>
    </w:p>
    <w:p w14:paraId="1115C08E" w14:textId="77777777" w:rsidR="005F307B" w:rsidRPr="00695E35" w:rsidRDefault="005F307B" w:rsidP="005F307B">
      <w:pPr>
        <w:rPr>
          <w:sz w:val="14"/>
        </w:rPr>
      </w:pPr>
      <w:r w:rsidRPr="00695E35">
        <w:rPr>
          <w:sz w:val="14"/>
        </w:rPr>
        <w:t xml:space="preserve">California ISO’s Blatchford points out that the </w:t>
      </w:r>
      <w:r w:rsidRPr="00EB7207">
        <w:rPr>
          <w:highlight w:val="green"/>
          <w:u w:val="single"/>
        </w:rPr>
        <w:t>monitoring and forecasting</w:t>
      </w:r>
      <w:r w:rsidRPr="00AB399B">
        <w:rPr>
          <w:u w:val="single"/>
        </w:rPr>
        <w:t xml:space="preserve"> that GOES </w:t>
      </w:r>
      <w:r w:rsidRPr="00EB7207">
        <w:rPr>
          <w:highlight w:val="green"/>
          <w:u w:val="single"/>
        </w:rPr>
        <w:t>enables</w:t>
      </w:r>
      <w:r w:rsidRPr="00695E35">
        <w:rPr>
          <w:sz w:val="14"/>
        </w:rPr>
        <w:t xml:space="preserve"> can also </w:t>
      </w:r>
      <w:r w:rsidRPr="00AB399B">
        <w:rPr>
          <w:u w:val="single"/>
        </w:rPr>
        <w:t xml:space="preserve">help his </w:t>
      </w:r>
      <w:r w:rsidRPr="00EB7207">
        <w:rPr>
          <w:u w:val="single"/>
        </w:rPr>
        <w:t>organization</w:t>
      </w:r>
      <w:r w:rsidRPr="00AB399B">
        <w:rPr>
          <w:u w:val="single"/>
        </w:rPr>
        <w:t xml:space="preserve"> determine what to expect</w:t>
      </w:r>
      <w:r w:rsidRPr="00695E35">
        <w:rPr>
          <w:sz w:val="14"/>
        </w:rPr>
        <w:t xml:space="preserve"> from the large, commercial solar stations in its system. Their output is just as dependent on weather conditions as a small rooftop system.</w:t>
      </w:r>
    </w:p>
    <w:p w14:paraId="0A88CC13" w14:textId="77777777" w:rsidR="005F307B" w:rsidRPr="00695E35" w:rsidRDefault="005F307B" w:rsidP="005F307B">
      <w:pPr>
        <w:rPr>
          <w:sz w:val="14"/>
        </w:rPr>
      </w:pPr>
      <w:r w:rsidRPr="00695E35">
        <w:rPr>
          <w:sz w:val="14"/>
        </w:rPr>
        <w:t>“The sun angle plays a big part in it, too,” he said. “A cloud 10 miles away from the plant could be in between the plant and the sun.”</w:t>
      </w:r>
    </w:p>
    <w:p w14:paraId="3D09A921" w14:textId="77777777" w:rsidR="005F307B" w:rsidRPr="00695E35" w:rsidRDefault="005F307B" w:rsidP="005F307B">
      <w:pPr>
        <w:rPr>
          <w:sz w:val="14"/>
        </w:rPr>
      </w:pPr>
      <w:r w:rsidRPr="00695E35">
        <w:rPr>
          <w:sz w:val="14"/>
        </w:rPr>
        <w:t xml:space="preserve">Despite the challenges they present, having California’s single largest </w:t>
      </w:r>
      <w:r w:rsidRPr="00EB7207">
        <w:rPr>
          <w:highlight w:val="green"/>
          <w:u w:val="single"/>
        </w:rPr>
        <w:t>generator in the form of</w:t>
      </w:r>
      <w:r w:rsidRPr="00695E35">
        <w:rPr>
          <w:sz w:val="14"/>
        </w:rPr>
        <w:t xml:space="preserve"> 200,000 </w:t>
      </w:r>
      <w:r w:rsidRPr="00EB7207">
        <w:rPr>
          <w:highlight w:val="green"/>
          <w:u w:val="single"/>
        </w:rPr>
        <w:t>widely dispersed</w:t>
      </w:r>
      <w:r w:rsidRPr="00695E35">
        <w:rPr>
          <w:sz w:val="14"/>
        </w:rPr>
        <w:t xml:space="preserve"> solar-panel </w:t>
      </w:r>
      <w:r w:rsidRPr="00695E35">
        <w:rPr>
          <w:u w:val="single"/>
        </w:rPr>
        <w:t xml:space="preserve">setups </w:t>
      </w:r>
      <w:r w:rsidRPr="00EB7207">
        <w:rPr>
          <w:u w:val="single"/>
        </w:rPr>
        <w:t>has a big</w:t>
      </w:r>
      <w:r w:rsidRPr="00695E35">
        <w:rPr>
          <w:u w:val="single"/>
        </w:rPr>
        <w:t xml:space="preserve"> potential upside</w:t>
      </w:r>
      <w:r w:rsidRPr="00695E35">
        <w:rPr>
          <w:sz w:val="14"/>
        </w:rPr>
        <w:t xml:space="preserve">. “It gives you two advantages,” </w:t>
      </w:r>
      <w:proofErr w:type="spellStart"/>
      <w:r w:rsidRPr="00695E35">
        <w:rPr>
          <w:sz w:val="14"/>
        </w:rPr>
        <w:t>Liffmann</w:t>
      </w:r>
      <w:proofErr w:type="spellEnd"/>
      <w:r w:rsidRPr="00695E35">
        <w:rPr>
          <w:sz w:val="14"/>
        </w:rPr>
        <w:t xml:space="preserve"> said. “One, you don’t have a single point of failure. </w:t>
      </w:r>
      <w:r w:rsidRPr="00EB7207">
        <w:rPr>
          <w:highlight w:val="green"/>
          <w:u w:val="single"/>
        </w:rPr>
        <w:t>If one system goes down</w:t>
      </w:r>
      <w:r w:rsidRPr="00695E35">
        <w:rPr>
          <w:sz w:val="14"/>
        </w:rPr>
        <w:t xml:space="preserve">, </w:t>
      </w:r>
      <w:r w:rsidRPr="00EB7207">
        <w:rPr>
          <w:highlight w:val="green"/>
          <w:u w:val="single"/>
        </w:rPr>
        <w:t>it’s a small percentage of</w:t>
      </w:r>
      <w:r w:rsidRPr="00695E35">
        <w:rPr>
          <w:u w:val="single"/>
        </w:rPr>
        <w:t xml:space="preserve"> the </w:t>
      </w:r>
      <w:r w:rsidRPr="00EB7207">
        <w:rPr>
          <w:highlight w:val="green"/>
          <w:u w:val="single"/>
        </w:rPr>
        <w:t>total generation</w:t>
      </w:r>
      <w:r w:rsidRPr="00695E35">
        <w:rPr>
          <w:sz w:val="14"/>
        </w:rPr>
        <w:t xml:space="preserve">. The other is that it smooths out a lot of the weather variation. </w:t>
      </w:r>
      <w:proofErr w:type="gramStart"/>
      <w:r w:rsidRPr="00695E35">
        <w:rPr>
          <w:sz w:val="14"/>
        </w:rPr>
        <w:t>As long as</w:t>
      </w:r>
      <w:proofErr w:type="gramEnd"/>
      <w:r w:rsidRPr="00695E35">
        <w:rPr>
          <w:sz w:val="14"/>
        </w:rPr>
        <w:t xml:space="preserve"> you can forecast it well, it’s a great benefit.”</w:t>
      </w:r>
    </w:p>
    <w:p w14:paraId="36AA219E" w14:textId="77777777" w:rsidR="005F307B" w:rsidRDefault="005F307B" w:rsidP="005F307B">
      <w:pPr>
        <w:rPr>
          <w:sz w:val="14"/>
        </w:rPr>
      </w:pPr>
      <w:r w:rsidRPr="00695E35">
        <w:rPr>
          <w:sz w:val="14"/>
        </w:rPr>
        <w:t xml:space="preserve">And </w:t>
      </w:r>
      <w:r w:rsidRPr="00695E35">
        <w:rPr>
          <w:u w:val="single"/>
        </w:rPr>
        <w:t xml:space="preserve">the view from 22,000 miles up is </w:t>
      </w:r>
      <w:proofErr w:type="spellStart"/>
      <w:r w:rsidRPr="00695E35">
        <w:rPr>
          <w:u w:val="single"/>
        </w:rPr>
        <w:t>indispensible</w:t>
      </w:r>
      <w:proofErr w:type="spellEnd"/>
      <w:r w:rsidRPr="00695E35">
        <w:rPr>
          <w:u w:val="single"/>
        </w:rPr>
        <w:t xml:space="preserve"> to making those forecasts</w:t>
      </w:r>
      <w:r w:rsidRPr="00695E35">
        <w:rPr>
          <w:sz w:val="14"/>
        </w:rPr>
        <w:t xml:space="preserve">. “GOES </w:t>
      </w:r>
      <w:r w:rsidRPr="00EB7207">
        <w:rPr>
          <w:highlight w:val="green"/>
          <w:u w:val="single"/>
        </w:rPr>
        <w:t xml:space="preserve">satellites are the </w:t>
      </w:r>
      <w:r w:rsidRPr="00EB7207">
        <w:rPr>
          <w:rStyle w:val="Emphasis"/>
          <w:sz w:val="24"/>
          <w:highlight w:val="green"/>
        </w:rPr>
        <w:t>only</w:t>
      </w:r>
      <w:r w:rsidRPr="00EB7207">
        <w:rPr>
          <w:rStyle w:val="Emphasis"/>
          <w:sz w:val="24"/>
        </w:rPr>
        <w:t xml:space="preserve"> available </w:t>
      </w:r>
      <w:r w:rsidRPr="00EB7207">
        <w:rPr>
          <w:rStyle w:val="Emphasis"/>
          <w:sz w:val="24"/>
          <w:highlight w:val="green"/>
        </w:rPr>
        <w:t>source</w:t>
      </w:r>
      <w:r w:rsidRPr="00EB7207">
        <w:rPr>
          <w:sz w:val="16"/>
        </w:rPr>
        <w:t xml:space="preserve"> </w:t>
      </w:r>
      <w:r w:rsidRPr="00695E35">
        <w:rPr>
          <w:sz w:val="14"/>
        </w:rPr>
        <w:t xml:space="preserve">for the images we need over North America,” </w:t>
      </w:r>
      <w:proofErr w:type="spellStart"/>
      <w:r w:rsidRPr="00695E35">
        <w:rPr>
          <w:sz w:val="14"/>
        </w:rPr>
        <w:t>Kankiewicz</w:t>
      </w:r>
      <w:proofErr w:type="spellEnd"/>
      <w:r w:rsidRPr="00695E35">
        <w:rPr>
          <w:sz w:val="14"/>
        </w:rPr>
        <w:t xml:space="preserve"> said.</w:t>
      </w:r>
    </w:p>
    <w:p w14:paraId="37D880F1" w14:textId="77777777" w:rsidR="005F307B" w:rsidRDefault="005F307B" w:rsidP="005F307B">
      <w:pPr>
        <w:rPr>
          <w:sz w:val="14"/>
        </w:rPr>
      </w:pPr>
    </w:p>
    <w:p w14:paraId="07D76F87" w14:textId="77777777" w:rsidR="005F307B" w:rsidRPr="00137DC2" w:rsidRDefault="005F307B" w:rsidP="005F307B">
      <w:pPr>
        <w:pStyle w:val="Heading4"/>
      </w:pPr>
      <w:r>
        <w:t xml:space="preserve">Grid security is an </w:t>
      </w:r>
      <w:r>
        <w:rPr>
          <w:u w:val="single"/>
        </w:rPr>
        <w:t>impact filter</w:t>
      </w:r>
      <w:r>
        <w:t>.</w:t>
      </w:r>
    </w:p>
    <w:p w14:paraId="6EDE3694" w14:textId="77777777" w:rsidR="005F307B" w:rsidRPr="0041280F" w:rsidRDefault="005F307B" w:rsidP="005F307B">
      <w:proofErr w:type="spellStart"/>
      <w:r w:rsidRPr="0041280F">
        <w:rPr>
          <w:rStyle w:val="Style13ptBold"/>
        </w:rPr>
        <w:t>Denkenberger</w:t>
      </w:r>
      <w:proofErr w:type="spellEnd"/>
      <w:r w:rsidRPr="0041280F">
        <w:rPr>
          <w:rStyle w:val="Style13ptBold"/>
        </w:rPr>
        <w:t xml:space="preserve"> 21</w:t>
      </w:r>
      <w:r>
        <w:t xml:space="preserve"> – D</w:t>
      </w:r>
      <w:r w:rsidRPr="0041280F">
        <w:t xml:space="preserve">avid </w:t>
      </w:r>
      <w:proofErr w:type="spellStart"/>
      <w:r w:rsidRPr="0041280F">
        <w:t>Denkenberger</w:t>
      </w:r>
      <w:proofErr w:type="spellEnd"/>
      <w:r w:rsidRPr="0041280F">
        <w:t>, Anders Sandberg, Ross John Tieman</w:t>
      </w:r>
      <w:r>
        <w:t>, and</w:t>
      </w:r>
      <w:r w:rsidRPr="0041280F">
        <w:t xml:space="preserve"> Joshua M. Pearce</w:t>
      </w:r>
      <w:r>
        <w:t>, *A</w:t>
      </w:r>
      <w:r w:rsidRPr="0041280F">
        <w:t>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 Recut Justin</w:t>
      </w:r>
    </w:p>
    <w:p w14:paraId="5DE0AFDE" w14:textId="77777777" w:rsidR="005F307B" w:rsidRPr="00663035" w:rsidRDefault="005F307B" w:rsidP="005F307B">
      <w:pPr>
        <w:rPr>
          <w:sz w:val="14"/>
        </w:rPr>
      </w:pPr>
      <w:r w:rsidRPr="00663035">
        <w:rPr>
          <w:highlight w:val="green"/>
          <w:u w:val="single"/>
        </w:rPr>
        <w:t>Civilization relies on</w:t>
      </w:r>
      <w:r w:rsidRPr="00663035">
        <w:rPr>
          <w:sz w:val="14"/>
        </w:rPr>
        <w:t xml:space="preserve"> a network of highly interdependent </w:t>
      </w:r>
      <w:r w:rsidRPr="00E03E26">
        <w:rPr>
          <w:u w:val="single"/>
        </w:rPr>
        <w:t xml:space="preserve">critical </w:t>
      </w:r>
      <w:r w:rsidRPr="00663035">
        <w:rPr>
          <w:highlight w:val="green"/>
          <w:u w:val="single"/>
        </w:rPr>
        <w:t>infrastructure</w:t>
      </w:r>
      <w:r w:rsidRPr="00663035">
        <w:rPr>
          <w:sz w:val="14"/>
        </w:rPr>
        <w:t xml:space="preserve"> (CI) </w:t>
      </w:r>
      <w:r w:rsidRPr="00663035">
        <w:rPr>
          <w:highlight w:val="green"/>
          <w:u w:val="single"/>
        </w:rPr>
        <w:t>to provide</w:t>
      </w:r>
      <w:r w:rsidRPr="00E03E26">
        <w:rPr>
          <w:u w:val="single"/>
        </w:rPr>
        <w:t xml:space="preserve"> </w:t>
      </w:r>
      <w:proofErr w:type="gramStart"/>
      <w:r w:rsidRPr="00E03E26">
        <w:rPr>
          <w:u w:val="single"/>
        </w:rPr>
        <w:t xml:space="preserve">basic </w:t>
      </w:r>
      <w:r w:rsidRPr="00663035">
        <w:rPr>
          <w:highlight w:val="green"/>
          <w:u w:val="single"/>
        </w:rPr>
        <w:t>necessities</w:t>
      </w:r>
      <w:proofErr w:type="gramEnd"/>
      <w:r w:rsidRPr="00663035">
        <w:rPr>
          <w:sz w:val="14"/>
        </w:rPr>
        <w:t xml:space="preserve"> (</w:t>
      </w:r>
      <w:r w:rsidRPr="00663035">
        <w:rPr>
          <w:highlight w:val="green"/>
          <w:u w:val="single"/>
        </w:rPr>
        <w:t>water</w:t>
      </w:r>
      <w:r w:rsidRPr="00663035">
        <w:rPr>
          <w:sz w:val="14"/>
        </w:rPr>
        <w:t xml:space="preserve">, </w:t>
      </w:r>
      <w:r w:rsidRPr="00663035">
        <w:rPr>
          <w:highlight w:val="green"/>
          <w:u w:val="single"/>
        </w:rPr>
        <w:t>food</w:t>
      </w:r>
      <w:r w:rsidRPr="00663035">
        <w:rPr>
          <w:sz w:val="14"/>
        </w:rPr>
        <w:t xml:space="preserve">, shelter, basic goods), as well as complex items (computers, cars, space shuttles) and services (the internet, cloud computing, global supply chains), henceforth referred to as industry. Electricity and the electrical </w:t>
      </w:r>
      <w:r w:rsidRPr="00663035">
        <w:rPr>
          <w:u w:val="single"/>
        </w:rPr>
        <w:t>infrastructure</w:t>
      </w:r>
      <w:r w:rsidRPr="00663035">
        <w:rPr>
          <w:sz w:val="14"/>
        </w:rPr>
        <w:t xml:space="preserve"> that distributes it </w:t>
      </w:r>
      <w:r w:rsidRPr="00E03E26">
        <w:rPr>
          <w:u w:val="single"/>
        </w:rPr>
        <w:t>plays an important role within industry</w:t>
      </w:r>
      <w:r w:rsidRPr="00663035">
        <w:rPr>
          <w:sz w:val="14"/>
        </w:rPr>
        <w:t xml:space="preserve">, providing a convenient means to distribute energy able to be converted into various forms of useful work. Electricity is </w:t>
      </w:r>
      <w:r w:rsidRPr="00663035">
        <w:rPr>
          <w:sz w:val="14"/>
        </w:rPr>
        <w:lastRenderedPageBreak/>
        <w:t xml:space="preserve">one component of industry albeit a critical one. </w:t>
      </w:r>
      <w:r w:rsidRPr="00663035">
        <w:rPr>
          <w:highlight w:val="green"/>
          <w:u w:val="single"/>
        </w:rPr>
        <w:t>Industry</w:t>
      </w:r>
      <w:r w:rsidRPr="00663035">
        <w:rPr>
          <w:u w:val="single"/>
        </w:rPr>
        <w:t xml:space="preserve"> provides the means to </w:t>
      </w:r>
      <w:r w:rsidRPr="00663035">
        <w:rPr>
          <w:highlight w:val="green"/>
          <w:u w:val="single"/>
        </w:rPr>
        <w:t>sustain advanced civilization</w:t>
      </w:r>
      <w:r w:rsidRPr="00663035">
        <w:rPr>
          <w:u w:val="single"/>
        </w:rPr>
        <w:t xml:space="preserve"> structures</w:t>
      </w:r>
      <w:r w:rsidRPr="00663035">
        <w:rPr>
          <w:sz w:val="14"/>
        </w:rPr>
        <w:t xml:space="preserve"> and the citizens that inhabit them. </w:t>
      </w:r>
      <w:r w:rsidRPr="00663035">
        <w:rPr>
          <w:u w:val="single"/>
        </w:rPr>
        <w:t>These structures play a</w:t>
      </w:r>
      <w:r w:rsidRPr="00663035">
        <w:rPr>
          <w:sz w:val="14"/>
        </w:rPr>
        <w:t xml:space="preserve"> critical </w:t>
      </w:r>
      <w:r w:rsidRPr="00663035">
        <w:rPr>
          <w:highlight w:val="green"/>
          <w:u w:val="single"/>
        </w:rPr>
        <w:t>role in</w:t>
      </w:r>
      <w:r w:rsidRPr="00663035">
        <w:rPr>
          <w:u w:val="single"/>
        </w:rPr>
        <w:t xml:space="preserve"> realizing</w:t>
      </w:r>
      <w:r w:rsidRPr="00663035">
        <w:rPr>
          <w:sz w:val="14"/>
        </w:rPr>
        <w:t xml:space="preserve"> various futures by allowing humanity to </w:t>
      </w:r>
      <w:r w:rsidRPr="00663035">
        <w:rPr>
          <w:highlight w:val="green"/>
          <w:u w:val="single"/>
        </w:rPr>
        <w:t>discover and utilize</w:t>
      </w:r>
      <w:r w:rsidRPr="00663035">
        <w:rPr>
          <w:u w:val="single"/>
        </w:rPr>
        <w:t xml:space="preserve"> new </w:t>
      </w:r>
      <w:r w:rsidRPr="00663035">
        <w:rPr>
          <w:highlight w:val="green"/>
          <w:u w:val="single"/>
        </w:rPr>
        <w:t>resources</w:t>
      </w:r>
      <w:r w:rsidRPr="00663035">
        <w:rPr>
          <w:sz w:val="14"/>
        </w:rPr>
        <w:t xml:space="preserve">, </w:t>
      </w:r>
      <w:r w:rsidRPr="00663035">
        <w:rPr>
          <w:u w:val="single"/>
        </w:rPr>
        <w:t>adapt to various environments</w:t>
      </w:r>
      <w:r w:rsidRPr="00663035">
        <w:rPr>
          <w:sz w:val="14"/>
        </w:rPr>
        <w:t>, and resist natural stressors.</w:t>
      </w:r>
    </w:p>
    <w:p w14:paraId="0FC7CB44" w14:textId="77777777" w:rsidR="005F307B" w:rsidRPr="00663035" w:rsidRDefault="005F307B" w:rsidP="005F307B">
      <w:pPr>
        <w:rPr>
          <w:sz w:val="14"/>
        </w:rPr>
      </w:pPr>
      <w:r w:rsidRPr="00663035">
        <w:rPr>
          <w:sz w:val="14"/>
        </w:rPr>
        <w:t xml:space="preserve">Though industry </w:t>
      </w:r>
      <w:proofErr w:type="gramStart"/>
      <w:r w:rsidRPr="00663035">
        <w:rPr>
          <w:sz w:val="14"/>
        </w:rPr>
        <w:t>is capable of resisting</w:t>
      </w:r>
      <w:proofErr w:type="gramEnd"/>
      <w:r w:rsidRPr="00663035">
        <w:rPr>
          <w:sz w:val="14"/>
        </w:rPr>
        <w:t xml:space="preserve"> small stressors, </w:t>
      </w:r>
      <w:r w:rsidRPr="00663035">
        <w:rPr>
          <w:u w:val="single"/>
        </w:rPr>
        <w:t>a</w:t>
      </w:r>
      <w:r w:rsidRPr="00663035">
        <w:rPr>
          <w:sz w:val="14"/>
        </w:rPr>
        <w:t xml:space="preserve"> sufficiently </w:t>
      </w:r>
      <w:r w:rsidRPr="00663035">
        <w:rPr>
          <w:highlight w:val="green"/>
          <w:u w:val="single"/>
        </w:rPr>
        <w:t>large event</w:t>
      </w:r>
      <w:r w:rsidRPr="00663035">
        <w:rPr>
          <w:u w:val="single"/>
        </w:rPr>
        <w:t xml:space="preserve"> can </w:t>
      </w:r>
      <w:r w:rsidRPr="00663035">
        <w:rPr>
          <w:highlight w:val="green"/>
          <w:u w:val="single"/>
        </w:rPr>
        <w:t>precipitate cascading failure</w:t>
      </w:r>
      <w:r w:rsidRPr="00663035">
        <w:rPr>
          <w:sz w:val="14"/>
        </w:rPr>
        <w:t xml:space="preserve"> of CI systems, resulting in a collapse of industry. If one does not temporally discount the value of future people, the long-term future (thousands, millions, or even billions of years) could contain an astronomically large amount of value [18]. Events capable of curtailing the potential of civilization (existential risks, such as human extinction or an unrecoverable collapse) would prevent such futures from being achieved, implying reducing the likelihood of such events is of the utmost importance [100]. Reducing the prevalence of existential risks factors; events, systemic structures, or biases which increase the likelihood of extinction but do not cause extinction by themselves is also highly valuable. Complete collapse or </w:t>
      </w:r>
      <w:r w:rsidRPr="00663035">
        <w:rPr>
          <w:highlight w:val="green"/>
          <w:u w:val="single"/>
        </w:rPr>
        <w:t>degraded</w:t>
      </w:r>
      <w:r w:rsidRPr="00663035">
        <w:rPr>
          <w:u w:val="single"/>
        </w:rPr>
        <w:t xml:space="preserve"> function of </w:t>
      </w:r>
      <w:r w:rsidRPr="00663035">
        <w:rPr>
          <w:highlight w:val="green"/>
          <w:u w:val="single"/>
        </w:rPr>
        <w:t>industry</w:t>
      </w:r>
      <w:r w:rsidRPr="00663035">
        <w:rPr>
          <w:sz w:val="14"/>
        </w:rPr>
        <w:t xml:space="preserve"> would drastically </w:t>
      </w:r>
      <w:r w:rsidRPr="00663035">
        <w:rPr>
          <w:highlight w:val="green"/>
          <w:u w:val="single"/>
        </w:rPr>
        <w:t>reduce</w:t>
      </w:r>
      <w:r w:rsidRPr="00663035">
        <w:rPr>
          <w:u w:val="single"/>
        </w:rPr>
        <w:t xml:space="preserve"> humanity’s </w:t>
      </w:r>
      <w:r w:rsidRPr="00663035">
        <w:rPr>
          <w:highlight w:val="green"/>
          <w:u w:val="single"/>
        </w:rPr>
        <w:t>capacity to coordinate</w:t>
      </w:r>
      <w:r w:rsidRPr="00663035">
        <w:rPr>
          <w:u w:val="single"/>
        </w:rPr>
        <w:t xml:space="preserve"> and deploy technology </w:t>
      </w:r>
      <w:r w:rsidRPr="00663035">
        <w:rPr>
          <w:highlight w:val="green"/>
          <w:u w:val="single"/>
        </w:rPr>
        <w:t>to prevent existential risks</w:t>
      </w:r>
      <w:r w:rsidRPr="00663035">
        <w:rPr>
          <w:sz w:val="14"/>
        </w:rPr>
        <w:t>, representing an existential risk factor. Consequently, interventions preventing loss of industry, reducing the magnitude of impacts, or increasing speed of recovery could be extremely valuable.</w:t>
      </w:r>
    </w:p>
    <w:p w14:paraId="7ECDAD97" w14:textId="77777777" w:rsidR="005F307B" w:rsidRPr="00663035" w:rsidRDefault="005F307B" w:rsidP="005F307B">
      <w:pPr>
        <w:rPr>
          <w:sz w:val="14"/>
        </w:rPr>
      </w:pPr>
      <w:r w:rsidRPr="00663035">
        <w:rPr>
          <w:sz w:val="14"/>
        </w:rPr>
        <w:t xml:space="preserve">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w:t>
      </w:r>
      <w:proofErr w:type="gramStart"/>
      <w:r w:rsidRPr="00663035">
        <w:rPr>
          <w:sz w:val="14"/>
        </w:rPr>
        <w:t>value add</w:t>
      </w:r>
      <w:proofErr w:type="gramEnd"/>
      <w:r w:rsidRPr="00663035">
        <w:rPr>
          <w:sz w:val="14"/>
        </w:rPr>
        <w:t xml:space="preserve">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w:t>
      </w:r>
      <w:proofErr w:type="gramStart"/>
      <w:r w:rsidRPr="00663035">
        <w:rPr>
          <w:sz w:val="14"/>
        </w:rPr>
        <w:t>it is clear that most</w:t>
      </w:r>
      <w:proofErr w:type="gramEnd"/>
      <w:r w:rsidRPr="00663035">
        <w:rPr>
          <w:sz w:val="14"/>
        </w:rPr>
        <w:t xml:space="preserve"> academic and institutional emphasis has been on “ordinary” rather than extreme disasters, and risks from industry to the public and environment rather than widespread failures of industrial services causing harm. The integrated nature of the electric grid, which is based on centralized generation makes the entire system vulnerable to disruption.1 There are </w:t>
      </w:r>
      <w:proofErr w:type="gramStart"/>
      <w:r w:rsidRPr="00663035">
        <w:rPr>
          <w:sz w:val="14"/>
        </w:rPr>
        <w:t>a number of</w:t>
      </w:r>
      <w:proofErr w:type="gramEnd"/>
      <w:r w:rsidRPr="00663035">
        <w:rPr>
          <w:sz w:val="14"/>
        </w:rPr>
        <w:t xml:space="preserve"> anthropogenic and natural catastrophes that could result in regional-scale electrical grid failure, which would be expected to halt the majority of industries and machines in that area. A high-altitude electromagnetic pulse (HEMP) caused by a nuclear weapon could disable electricity over part of a continent [16, 48, 66, 93]. This could destroy </w:t>
      </w:r>
      <w:proofErr w:type="gramStart"/>
      <w:r w:rsidRPr="00663035">
        <w:rPr>
          <w:sz w:val="14"/>
        </w:rPr>
        <w:t>the majority of</w:t>
      </w:r>
      <w:proofErr w:type="gramEnd"/>
      <w:r w:rsidRPr="00663035">
        <w:rPr>
          <w:sz w:val="14"/>
        </w:rPr>
        <w:t xml:space="preserve"> electrical grid infrastructure, and as fossil fuel extraction and industry is reliant on electricity [49], industry would be disabled. Similarly, solar storms have destroyed electrical transformers connected to long transmission lines in the past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 Lastly, both physical [6, 8, 69, 89, 111] and </w:t>
      </w:r>
      <w:proofErr w:type="spellStart"/>
      <w:r w:rsidRPr="00663035">
        <w:rPr>
          <w:sz w:val="14"/>
        </w:rPr>
        <w:t>cyber attacks</w:t>
      </w:r>
      <w:proofErr w:type="spellEnd"/>
      <w:r w:rsidRPr="00663035">
        <w:rPr>
          <w:sz w:val="14"/>
        </w:rPr>
        <w:t xml:space="preserve"> [3, 63, 90, 96, 118, 128, 130] could also compromise electric grids. Physical attacks include traditional acts of terrorism such as bombing or sabotage [130] in addition to EMP attacks. Significant actors could scale up physical attacks, for example by using drones. A scenario could include terrorist groups hindering individual power plants [126], while a large adversary could undertake a similar operation physically to all plants and electrical grids in a region. Unfortunately, the traditional power grid infrastructure is simply incapable of withstanding intentional physical attacks [91]. Damage to the electric grid resulting in physical attack could be long lasting, as most traditional power plants operate with large transformers that are difficult to move and source. Custom rebuilt transformers require time for replacement ranging from months and even up to years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 However, a high-tech attack could be even further widespread. The Pentagon reports spending roughly $100 million to repair cyber-related damages to the electric grid in 2009 [57]. There is also evidence that a computer virus caused an electrical outage in the Ukraine [56]. Unlike simplistic physical attacks, cyber attackers are capable of penetrating critical electric infrastructure from remote regions of the world, needing only communication pathways (e.g., the Internet or infected memory sticks) to install malware into the control systems of the electric power grid.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 The electric grid in general is growing increasingly dependent upon the Internet and other network connections for data communication and monitoring systems [17, 112, 118, 127, 135]. Although this conveniently allows electrical suppliers management of systems, it increases the susceptibility of the grid to cyber-attack, through denial of webpage services to consumers, disruption to supervisory control and data acquisition (SCADA) operating systems, or sustained widespread power outages [3, 72, 118, 120]. </w:t>
      </w:r>
      <w:proofErr w:type="gramStart"/>
      <w:r w:rsidRPr="00663035">
        <w:rPr>
          <w:sz w:val="14"/>
        </w:rPr>
        <w:t>Thus</w:t>
      </w:r>
      <w:proofErr w:type="gramEnd"/>
      <w:r w:rsidRPr="00663035">
        <w:rPr>
          <w:sz w:val="14"/>
        </w:rPr>
        <w:t xml:space="preserve"> global or regional loss of the Internet could have similar implications. A less obvious potential cause is a pandemic that disrupts global trade. Countries may ban trade for fear of the disease entering their country, but many countries are dependent on imports for the functioning of their industry. </w:t>
      </w:r>
      <w:r w:rsidRPr="00663035">
        <w:rPr>
          <w:highlight w:val="green"/>
          <w:u w:val="single"/>
        </w:rPr>
        <w:t>If</w:t>
      </w:r>
      <w:r w:rsidRPr="00E03E26">
        <w:rPr>
          <w:u w:val="single"/>
        </w:rPr>
        <w:t xml:space="preserve"> the </w:t>
      </w:r>
      <w:r w:rsidRPr="00663035">
        <w:rPr>
          <w:highlight w:val="green"/>
          <w:u w:val="single"/>
        </w:rPr>
        <w:t>region</w:t>
      </w:r>
      <w:r w:rsidRPr="00663035">
        <w:rPr>
          <w:sz w:val="14"/>
        </w:rPr>
        <w:t xml:space="preserve"> over </w:t>
      </w:r>
      <w:r w:rsidRPr="00663035">
        <w:rPr>
          <w:u w:val="single"/>
        </w:rPr>
        <w:t xml:space="preserve">which </w:t>
      </w:r>
      <w:r w:rsidRPr="00663035">
        <w:rPr>
          <w:highlight w:val="green"/>
          <w:u w:val="single"/>
        </w:rPr>
        <w:t>electricity is disrupted had</w:t>
      </w:r>
      <w:r w:rsidRPr="00E03E26">
        <w:rPr>
          <w:u w:val="single"/>
        </w:rPr>
        <w:t xml:space="preserve"> significant </w:t>
      </w:r>
      <w:r w:rsidRPr="00663035">
        <w:rPr>
          <w:highlight w:val="green"/>
          <w:u w:val="single"/>
        </w:rPr>
        <w:t>agricultural production</w:t>
      </w:r>
      <w:r w:rsidRPr="00663035">
        <w:rPr>
          <w:sz w:val="14"/>
        </w:rPr>
        <w:t xml:space="preserve">, the </w:t>
      </w:r>
      <w:r w:rsidRPr="00663035">
        <w:rPr>
          <w:highlight w:val="green"/>
          <w:u w:val="single"/>
        </w:rPr>
        <w:t>catastrophe</w:t>
      </w:r>
      <w:r w:rsidRPr="00E03E26">
        <w:rPr>
          <w:u w:val="single"/>
        </w:rPr>
        <w:t xml:space="preserve"> could be </w:t>
      </w:r>
      <w:r w:rsidRPr="00663035">
        <w:rPr>
          <w:highlight w:val="green"/>
          <w:u w:val="single"/>
        </w:rPr>
        <w:t>accompanied by</w:t>
      </w:r>
      <w:r w:rsidRPr="00663035">
        <w:rPr>
          <w:sz w:val="14"/>
        </w:rPr>
        <w:t xml:space="preserve"> a ~ 10% </w:t>
      </w:r>
      <w:r w:rsidRPr="00663035">
        <w:rPr>
          <w:highlight w:val="green"/>
          <w:u w:val="single"/>
        </w:rPr>
        <w:t>food</w:t>
      </w:r>
      <w:r w:rsidRPr="00E03E26">
        <w:rPr>
          <w:u w:val="single"/>
        </w:rPr>
        <w:t xml:space="preserve"> production </w:t>
      </w:r>
      <w:r w:rsidRPr="00663035">
        <w:rPr>
          <w:highlight w:val="green"/>
          <w:u w:val="single"/>
        </w:rPr>
        <w:t>shortfall</w:t>
      </w:r>
      <w:r w:rsidRPr="00663035">
        <w:rPr>
          <w:sz w:val="14"/>
        </w:rPr>
        <w:t xml:space="preserve"> as well. It is uncertain whether countries outside the </w:t>
      </w:r>
      <w:r w:rsidRPr="00663035">
        <w:rPr>
          <w:highlight w:val="green"/>
          <w:u w:val="single"/>
        </w:rPr>
        <w:t>affected region</w:t>
      </w:r>
      <w:r w:rsidRPr="00E03E26">
        <w:rPr>
          <w:u w:val="single"/>
        </w:rPr>
        <w:t xml:space="preserve"> would</w:t>
      </w:r>
      <w:r w:rsidRPr="00663035">
        <w:rPr>
          <w:sz w:val="14"/>
        </w:rPr>
        <w:t xml:space="preserve"> help the affected countries, </w:t>
      </w:r>
      <w:r w:rsidRPr="00E03E26">
        <w:rPr>
          <w:u w:val="single"/>
        </w:rPr>
        <w:t>do nothing</w:t>
      </w:r>
      <w:r w:rsidRPr="00663035">
        <w:rPr>
          <w:sz w:val="14"/>
        </w:rPr>
        <w:t xml:space="preserve">, or </w:t>
      </w:r>
      <w:r w:rsidRPr="00663035">
        <w:rPr>
          <w:highlight w:val="green"/>
          <w:u w:val="single"/>
        </w:rPr>
        <w:t>conquer the affected countries</w:t>
      </w:r>
      <w:r w:rsidRPr="00663035">
        <w:rPr>
          <w:sz w:val="14"/>
        </w:rPr>
        <w:t xml:space="preserve">. Larger versions of these catastrophes could disrupt electricity/industry globally. For instance, it is possible that multiple HEMPs could be detonated around the world, due to a world nuclear war [105] or due to </w:t>
      </w:r>
      <w:r w:rsidRPr="00663035">
        <w:rPr>
          <w:highlight w:val="green"/>
          <w:u w:val="single"/>
        </w:rPr>
        <w:t>terrorists gaining</w:t>
      </w:r>
      <w:r w:rsidRPr="00E03E26">
        <w:rPr>
          <w:u w:val="single"/>
        </w:rPr>
        <w:t xml:space="preserve"> control of </w:t>
      </w:r>
      <w:r w:rsidRPr="00663035">
        <w:rPr>
          <w:highlight w:val="green"/>
          <w:u w:val="single"/>
        </w:rPr>
        <w:t>nuclear weapons</w:t>
      </w:r>
      <w:r w:rsidRPr="00663035">
        <w:rPr>
          <w:sz w:val="14"/>
        </w:rPr>
        <w:t xml:space="preserve">. There is evidence that, in the last 2000 years, two solar storms occurred that were much stronger than the Carrington event [85]. Therefore, it is possible that an extreme solar storm could disable electricity and therefore industry globally. It is conceivable that a coordinated cyber or physical attack (or a combination) on many electric grids could also disrupt industry globally. Many of the techniques to harden the electric </w:t>
      </w:r>
      <w:r w:rsidRPr="00663035">
        <w:rPr>
          <w:sz w:val="14"/>
        </w:rPr>
        <w:lastRenderedPageBreak/>
        <w:t xml:space="preserve">grid could help with this vulnerability as well as moving to more distributed generation and microgrids [23, 29, 75, 76, 103, 114]. An extreme pandemic could cause enough people to not show up to work such that industrial functioning could not be maintained. Though this could be mitigated by directing military personnel to fill vacant positions, if the pandemic were severe enough, it could be rational to retreat from high human contact industrial civilization </w:t>
      </w:r>
      <w:proofErr w:type="gramStart"/>
      <w:r w:rsidRPr="00663035">
        <w:rPr>
          <w:sz w:val="14"/>
        </w:rPr>
        <w:t>in order to</w:t>
      </w:r>
      <w:proofErr w:type="gramEnd"/>
      <w:r w:rsidRPr="00663035">
        <w:rPr>
          <w:sz w:val="14"/>
        </w:rPr>
        <w:t xml:space="preserve"> limit disease mortality. The global loss of electricity could even be self-inflicted as a way of stopping rogue artificial general intelligence (AGI) [124]. As the current high agricultural productivity depends on industry (e.g., for fertilizers), it has been assumed that there would be mass starvation in these scenarios [107].</w:t>
      </w:r>
    </w:p>
    <w:p w14:paraId="33897B68" w14:textId="77777777" w:rsidR="005F307B" w:rsidRPr="00663035" w:rsidRDefault="005F307B" w:rsidP="005F307B">
      <w:pPr>
        <w:rPr>
          <w:sz w:val="14"/>
        </w:rPr>
      </w:pPr>
      <w:r w:rsidRPr="00E03E26">
        <w:rPr>
          <w:u w:val="single"/>
        </w:rPr>
        <w:t>Repairing these systems</w:t>
      </w:r>
      <w:r w:rsidRPr="00663035">
        <w:rPr>
          <w:sz w:val="14"/>
        </w:rPr>
        <w:t xml:space="preserve"> and re-establishing electrical infrastructure </w:t>
      </w:r>
      <w:r w:rsidRPr="00E03E26">
        <w:rPr>
          <w:u w:val="single"/>
        </w:rPr>
        <w:t>would be a goal of the long term</w:t>
      </w:r>
      <w:r w:rsidRPr="00663035">
        <w:rPr>
          <w:sz w:val="14"/>
        </w:rPr>
        <w:t xml:space="preserve"> and work should ideally start on it immediately after a catastrophe. However, </w:t>
      </w:r>
      <w:r w:rsidRPr="00663035">
        <w:rPr>
          <w:highlight w:val="green"/>
          <w:u w:val="single"/>
        </w:rPr>
        <w:t>human needs</w:t>
      </w:r>
      <w:r w:rsidRPr="00E03E26">
        <w:rPr>
          <w:u w:val="single"/>
        </w:rPr>
        <w:t xml:space="preserve"> would </w:t>
      </w:r>
      <w:r w:rsidRPr="00663035">
        <w:rPr>
          <w:highlight w:val="green"/>
          <w:u w:val="single"/>
        </w:rPr>
        <w:t>need</w:t>
      </w:r>
      <w:r w:rsidRPr="00E03E26">
        <w:rPr>
          <w:u w:val="single"/>
        </w:rPr>
        <w:t xml:space="preserve"> to be met </w:t>
      </w:r>
      <w:r w:rsidRPr="00663035">
        <w:rPr>
          <w:highlight w:val="green"/>
          <w:u w:val="single"/>
        </w:rPr>
        <w:t>immediately</w:t>
      </w:r>
      <w:r w:rsidRPr="00663035">
        <w:rPr>
          <w:sz w:val="14"/>
        </w:rPr>
        <w:t xml:space="preserve"> (and continually) </w:t>
      </w:r>
      <w:r w:rsidRPr="00E03E26">
        <w:rPr>
          <w:u w:val="single"/>
        </w:rPr>
        <w:t xml:space="preserve">and since </w:t>
      </w:r>
      <w:r w:rsidRPr="00663035">
        <w:rPr>
          <w:highlight w:val="green"/>
          <w:u w:val="single"/>
        </w:rPr>
        <w:t>there is only a few months of</w:t>
      </w:r>
      <w:r w:rsidRPr="00E03E26">
        <w:rPr>
          <w:u w:val="single"/>
        </w:rPr>
        <w:t xml:space="preserve"> stored </w:t>
      </w:r>
      <w:r w:rsidRPr="00663035">
        <w:rPr>
          <w:highlight w:val="green"/>
          <w:u w:val="single"/>
        </w:rPr>
        <w:t>food</w:t>
      </w:r>
      <w:r w:rsidRPr="00663035">
        <w:rPr>
          <w:sz w:val="14"/>
        </w:rPr>
        <w:t xml:space="preserve">, </w:t>
      </w:r>
      <w:r w:rsidRPr="00663035">
        <w:rPr>
          <w:highlight w:val="green"/>
          <w:u w:val="single"/>
        </w:rPr>
        <w:t>it would</w:t>
      </w:r>
      <w:r w:rsidRPr="00E03E26">
        <w:rPr>
          <w:u w:val="single"/>
        </w:rPr>
        <w:t xml:space="preserve"> likely </w:t>
      </w:r>
      <w:r w:rsidRPr="00663035">
        <w:rPr>
          <w:highlight w:val="green"/>
          <w:u w:val="single"/>
        </w:rPr>
        <w:t>run out</w:t>
      </w:r>
      <w:r w:rsidRPr="00663035">
        <w:rPr>
          <w:sz w:val="14"/>
        </w:rPr>
        <w:t xml:space="preserve"> before industry is restored with the current state of preparedness. In some of the less challenging scenarios, it may be possible to continue running some machines on the fossil fuels that had previously been brought to the surface or from the use microgrids or shielded electrical systems. In addition, it may be feasible to run some machines on gasified wood [31]. However, in the worst-case scenario, all unshielded electronics would be destroyed.</w:t>
      </w:r>
    </w:p>
    <w:p w14:paraId="3C5020DE" w14:textId="77777777" w:rsidR="005F307B" w:rsidRDefault="005F307B" w:rsidP="005F307B">
      <w:pPr>
        <w:rPr>
          <w:sz w:val="14"/>
        </w:rPr>
      </w:pPr>
    </w:p>
    <w:p w14:paraId="6909C78D" w14:textId="77777777" w:rsidR="005F307B" w:rsidRDefault="005F307B" w:rsidP="005F307B">
      <w:pPr>
        <w:pStyle w:val="Heading4"/>
      </w:pPr>
      <w:r>
        <w:t xml:space="preserve">Debris triggers </w:t>
      </w:r>
      <w:r w:rsidRPr="006A63EE">
        <w:rPr>
          <w:u w:val="single"/>
        </w:rPr>
        <w:t>miscalculated war</w:t>
      </w:r>
      <w:r>
        <w:t>.</w:t>
      </w:r>
    </w:p>
    <w:p w14:paraId="3739636F" w14:textId="77777777" w:rsidR="005F307B" w:rsidRPr="00A70361" w:rsidRDefault="005F307B" w:rsidP="005F307B">
      <w:r w:rsidRPr="00304C12">
        <w:t>Robert</w:t>
      </w:r>
      <w:r>
        <w:rPr>
          <w:rStyle w:val="Style13ptBold"/>
        </w:rPr>
        <w:t xml:space="preserve"> </w:t>
      </w:r>
      <w:r w:rsidRPr="0050332C">
        <w:rPr>
          <w:rStyle w:val="Style13ptBold"/>
        </w:rPr>
        <w:t>Farley 22</w:t>
      </w:r>
      <w:r>
        <w:t xml:space="preserve">, </w:t>
      </w:r>
      <w:r w:rsidRPr="00A70361">
        <w:t>Now a 1945 Contributing Editor, Dr. Robert Farley is a Senior Lecturer at the Patterson School at the University of Kentucky. Dr. Farley is the author of Grounded: The Case for Abolishing the United States Air Force (University Press of Kentucky, 2014), the Battleship Book (</w:t>
      </w:r>
      <w:proofErr w:type="spellStart"/>
      <w:r w:rsidRPr="00A70361">
        <w:t>Wildside</w:t>
      </w:r>
      <w:proofErr w:type="spellEnd"/>
      <w:r w:rsidRPr="00A70361">
        <w:t>, 2016), and Patents for Power: Intellectual Property Law and the Diffusion of Military Technology (University of Chicago, 2020).</w:t>
      </w:r>
      <w:r>
        <w:t xml:space="preserve"> 1/9/22. [19 </w:t>
      </w:r>
      <w:proofErr w:type="spellStart"/>
      <w:r>
        <w:t>Fourty</w:t>
      </w:r>
      <w:proofErr w:type="spellEnd"/>
      <w:r>
        <w:t xml:space="preserve"> Five, “</w:t>
      </w:r>
      <w:r w:rsidRPr="00A70361">
        <w:t xml:space="preserve">Does A Space War Mean A Nuclear </w:t>
      </w:r>
      <w:proofErr w:type="gramStart"/>
      <w:r w:rsidRPr="00A70361">
        <w:t>War?</w:t>
      </w:r>
      <w:r>
        <w:t>,</w:t>
      </w:r>
      <w:proofErr w:type="gramEnd"/>
      <w:r>
        <w:t xml:space="preserve">” </w:t>
      </w:r>
      <w:hyperlink r:id="rId21" w:history="1">
        <w:r w:rsidRPr="00BE0E32">
          <w:rPr>
            <w:rStyle w:val="Hyperlink"/>
          </w:rPr>
          <w:t>https://www.19fortyfive.com/2022/01/does-a-space-war-mean-a-nuclear-war/</w:t>
        </w:r>
      </w:hyperlink>
      <w:r>
        <w:t>] Justin</w:t>
      </w:r>
    </w:p>
    <w:p w14:paraId="2FA872CA" w14:textId="77777777" w:rsidR="005F307B" w:rsidRPr="00A70361" w:rsidRDefault="005F307B" w:rsidP="005F307B">
      <w:pPr>
        <w:rPr>
          <w:u w:val="single"/>
        </w:rPr>
      </w:pPr>
      <w:r w:rsidRPr="00A70361">
        <w:rPr>
          <w:sz w:val="16"/>
        </w:rPr>
        <w:t xml:space="preserve">The recent Russian anti-satellite test didn’t tell the world anything new, but it did reaffirm the peril posed by warfare in space. </w:t>
      </w:r>
      <w:r w:rsidRPr="00B844AE">
        <w:rPr>
          <w:highlight w:val="green"/>
          <w:u w:val="single"/>
        </w:rPr>
        <w:t>Debris</w:t>
      </w:r>
      <w:r w:rsidRPr="00A70361">
        <w:rPr>
          <w:sz w:val="16"/>
        </w:rPr>
        <w:t xml:space="preserve"> from explosions could </w:t>
      </w:r>
      <w:r w:rsidRPr="00B844AE">
        <w:rPr>
          <w:highlight w:val="green"/>
          <w:u w:val="single"/>
        </w:rPr>
        <w:t>make</w:t>
      </w:r>
      <w:r w:rsidRPr="00A70361">
        <w:rPr>
          <w:sz w:val="16"/>
        </w:rPr>
        <w:t xml:space="preserve"> some </w:t>
      </w:r>
      <w:r w:rsidRPr="00A70361">
        <w:rPr>
          <w:u w:val="single"/>
        </w:rPr>
        <w:t xml:space="preserve">earth </w:t>
      </w:r>
      <w:r w:rsidRPr="00B844AE">
        <w:rPr>
          <w:highlight w:val="green"/>
          <w:u w:val="single"/>
        </w:rPr>
        <w:t>orbits</w:t>
      </w:r>
      <w:r w:rsidRPr="00A70361">
        <w:rPr>
          <w:sz w:val="16"/>
        </w:rPr>
        <w:t xml:space="preserve"> remarkably </w:t>
      </w:r>
      <w:r w:rsidRPr="00B844AE">
        <w:rPr>
          <w:rStyle w:val="Emphasis"/>
          <w:highlight w:val="green"/>
        </w:rPr>
        <w:t>risky</w:t>
      </w:r>
      <w:r w:rsidRPr="00A70361">
        <w:rPr>
          <w:u w:val="single"/>
        </w:rPr>
        <w:t xml:space="preserve"> to use</w:t>
      </w:r>
      <w:r w:rsidRPr="00A70361">
        <w:rPr>
          <w:sz w:val="16"/>
        </w:rPr>
        <w:t xml:space="preserve"> for both civilian and military purposes. But </w:t>
      </w:r>
      <w:r w:rsidRPr="00A70361">
        <w:rPr>
          <w:u w:val="single"/>
        </w:rPr>
        <w:t>the test</w:t>
      </w:r>
      <w:r w:rsidRPr="00A70361">
        <w:rPr>
          <w:sz w:val="16"/>
        </w:rPr>
        <w:t xml:space="preserve"> also </w:t>
      </w:r>
      <w:r w:rsidRPr="00A70361">
        <w:rPr>
          <w:u w:val="single"/>
        </w:rPr>
        <w:t>highlighted a</w:t>
      </w:r>
      <w:r w:rsidRPr="00A70361">
        <w:rPr>
          <w:sz w:val="16"/>
        </w:rPr>
        <w:t xml:space="preserve"> less visible </w:t>
      </w:r>
      <w:r w:rsidRPr="00A70361">
        <w:rPr>
          <w:rStyle w:val="Emphasis"/>
        </w:rPr>
        <w:t>danger</w:t>
      </w:r>
      <w:r w:rsidRPr="00A70361">
        <w:rPr>
          <w:u w:val="single"/>
        </w:rPr>
        <w:t xml:space="preserve">; </w:t>
      </w:r>
      <w:r w:rsidRPr="00B844AE">
        <w:rPr>
          <w:highlight w:val="green"/>
          <w:u w:val="single"/>
        </w:rPr>
        <w:t xml:space="preserve">attacks on </w:t>
      </w:r>
      <w:r w:rsidRPr="00B844AE">
        <w:rPr>
          <w:rStyle w:val="Emphasis"/>
          <w:highlight w:val="green"/>
        </w:rPr>
        <w:t>nuclear</w:t>
      </w:r>
      <w:r w:rsidRPr="00A70361">
        <w:rPr>
          <w:u w:val="single"/>
        </w:rPr>
        <w:t xml:space="preserve">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sz w:val="16"/>
        </w:rPr>
        <w:t xml:space="preserve"> could </w:t>
      </w:r>
      <w:r w:rsidRPr="00A70361">
        <w:rPr>
          <w:u w:val="single"/>
        </w:rPr>
        <w:t xml:space="preserve">rapidly </w:t>
      </w:r>
      <w:r w:rsidRPr="00B844AE">
        <w:rPr>
          <w:rStyle w:val="Emphasis"/>
          <w:highlight w:val="green"/>
        </w:rPr>
        <w:t>produce</w:t>
      </w:r>
      <w:r w:rsidRPr="00A70361">
        <w:rPr>
          <w:sz w:val="16"/>
        </w:rPr>
        <w:t xml:space="preserve"> an extremely </w:t>
      </w:r>
      <w:r w:rsidRPr="00A70361">
        <w:rPr>
          <w:rStyle w:val="Emphasis"/>
        </w:rPr>
        <w:t>dangerous</w:t>
      </w:r>
      <w:r w:rsidRPr="00A70361">
        <w:rPr>
          <w:u w:val="single"/>
        </w:rPr>
        <w:t xml:space="preserve"> </w:t>
      </w:r>
      <w:r w:rsidRPr="00B844AE">
        <w:rPr>
          <w:rStyle w:val="Emphasis"/>
          <w:highlight w:val="green"/>
        </w:rPr>
        <w:t>escalatory</w:t>
      </w:r>
      <w:r w:rsidRPr="00B844AE">
        <w:rPr>
          <w:highlight w:val="green"/>
          <w:u w:val="single"/>
        </w:rPr>
        <w:t xml:space="preserve"> </w:t>
      </w:r>
      <w:r w:rsidRPr="00B844AE">
        <w:rPr>
          <w:rStyle w:val="Emphasis"/>
          <w:highlight w:val="green"/>
        </w:rPr>
        <w:t>situation</w:t>
      </w:r>
      <w:r w:rsidRPr="00A70361">
        <w:rPr>
          <w:sz w:val="16"/>
        </w:rPr>
        <w:t xml:space="preserve"> in a war </w:t>
      </w:r>
      <w:r w:rsidRPr="00A70361">
        <w:rPr>
          <w:u w:val="single"/>
        </w:rPr>
        <w:t>between nuclear powers</w:t>
      </w:r>
      <w:r w:rsidRPr="00A70361">
        <w:rPr>
          <w:sz w:val="16"/>
        </w:rPr>
        <w:t xml:space="preserve">. James Acton and Thomas Macdonald drew attention to this problem in a recent article at Inside Defense. As Acton and MacDonald point out, </w:t>
      </w:r>
      <w:r w:rsidRPr="00A70361">
        <w:rPr>
          <w:u w:val="single"/>
        </w:rPr>
        <w:t xml:space="preserve">nuclear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u w:val="single"/>
        </w:rPr>
        <w:t xml:space="preserve"> are </w:t>
      </w:r>
      <w:r w:rsidRPr="00B844AE">
        <w:rPr>
          <w:highlight w:val="green"/>
          <w:u w:val="single"/>
        </w:rPr>
        <w:t xml:space="preserve">the </w:t>
      </w:r>
      <w:r w:rsidRPr="00B844AE">
        <w:rPr>
          <w:rStyle w:val="Emphasis"/>
          <w:highlight w:val="green"/>
        </w:rPr>
        <w:t>connective</w:t>
      </w:r>
      <w:r w:rsidRPr="00B844AE">
        <w:rPr>
          <w:highlight w:val="green"/>
          <w:u w:val="single"/>
        </w:rPr>
        <w:t xml:space="preserve"> tissue of</w:t>
      </w:r>
      <w:r w:rsidRPr="00A70361">
        <w:rPr>
          <w:sz w:val="16"/>
        </w:rPr>
        <w:t xml:space="preserve"> nuclear </w:t>
      </w:r>
      <w:r w:rsidRPr="00B844AE">
        <w:rPr>
          <w:rStyle w:val="Emphasis"/>
          <w:highlight w:val="green"/>
        </w:rPr>
        <w:t>deterrence</w:t>
      </w:r>
      <w:r w:rsidRPr="00B844AE">
        <w:rPr>
          <w:highlight w:val="green"/>
          <w:u w:val="single"/>
        </w:rPr>
        <w:t xml:space="preserve">, </w:t>
      </w:r>
      <w:r w:rsidRPr="00B844AE">
        <w:rPr>
          <w:rStyle w:val="Emphasis"/>
          <w:highlight w:val="green"/>
        </w:rPr>
        <w:t>assuring</w:t>
      </w:r>
      <w:r w:rsidRPr="00B844AE">
        <w:rPr>
          <w:highlight w:val="green"/>
          <w:u w:val="single"/>
        </w:rPr>
        <w:t xml:space="preserve"> countries</w:t>
      </w:r>
      <w:r w:rsidRPr="00A70361">
        <w:rPr>
          <w:sz w:val="16"/>
        </w:rPr>
        <w:t xml:space="preserve"> that </w:t>
      </w:r>
      <w:r w:rsidRPr="00A70361">
        <w:rPr>
          <w:u w:val="single"/>
        </w:rPr>
        <w:t xml:space="preserve">they’re </w:t>
      </w:r>
      <w:r w:rsidRPr="00B844AE">
        <w:rPr>
          <w:rStyle w:val="Emphasis"/>
          <w:highlight w:val="green"/>
        </w:rPr>
        <w:t>no</w:t>
      </w:r>
      <w:r w:rsidRPr="00A70361">
        <w:rPr>
          <w:rStyle w:val="Emphasis"/>
        </w:rPr>
        <w:t>t</w:t>
      </w:r>
      <w:r w:rsidRPr="00A70361">
        <w:rPr>
          <w:u w:val="single"/>
        </w:rPr>
        <w:t xml:space="preserve"> being </w:t>
      </w:r>
      <w:r w:rsidRPr="00B844AE">
        <w:rPr>
          <w:highlight w:val="green"/>
          <w:u w:val="single"/>
        </w:rPr>
        <w:t>attack</w:t>
      </w:r>
      <w:r w:rsidRPr="00A70361">
        <w:rPr>
          <w:u w:val="single"/>
        </w:rPr>
        <w:t xml:space="preserve">ed </w:t>
      </w:r>
      <w:r w:rsidRPr="00B844AE">
        <w:rPr>
          <w:highlight w:val="green"/>
          <w:u w:val="single"/>
        </w:rPr>
        <w:t>and</w:t>
      </w:r>
      <w:r w:rsidRPr="00A70361">
        <w:rPr>
          <w:sz w:val="16"/>
        </w:rPr>
        <w:t xml:space="preserve"> that </w:t>
      </w:r>
      <w:r w:rsidRPr="00B844AE">
        <w:rPr>
          <w:highlight w:val="green"/>
          <w:u w:val="single"/>
        </w:rPr>
        <w:t>they’ll</w:t>
      </w:r>
      <w:r w:rsidRPr="00A70361">
        <w:rPr>
          <w:u w:val="single"/>
        </w:rPr>
        <w:t xml:space="preserve"> be able to </w:t>
      </w:r>
      <w:r w:rsidRPr="00B844AE">
        <w:rPr>
          <w:rStyle w:val="Emphasis"/>
          <w:highlight w:val="green"/>
        </w:rPr>
        <w:t>respond</w:t>
      </w:r>
      <w:r w:rsidRPr="00B844AE">
        <w:rPr>
          <w:highlight w:val="green"/>
          <w:u w:val="single"/>
        </w:rPr>
        <w:t xml:space="preserve"> </w:t>
      </w:r>
      <w:r w:rsidRPr="00B844AE">
        <w:rPr>
          <w:rStyle w:val="Emphasis"/>
          <w:highlight w:val="green"/>
        </w:rPr>
        <w:t>quickly</w:t>
      </w:r>
      <w:r w:rsidRPr="00A70361">
        <w:rPr>
          <w:u w:val="single"/>
        </w:rPr>
        <w:t xml:space="preserve"> if they are.</w:t>
      </w:r>
    </w:p>
    <w:p w14:paraId="6C488493" w14:textId="77777777" w:rsidR="005F307B" w:rsidRPr="00A70361" w:rsidRDefault="005F307B" w:rsidP="005F307B">
      <w:pPr>
        <w:rPr>
          <w:sz w:val="16"/>
        </w:rPr>
      </w:pPr>
      <w:r w:rsidRPr="00A70361">
        <w:rPr>
          <w:sz w:val="16"/>
        </w:rPr>
        <w:t xml:space="preserve">For a long time, </w:t>
      </w:r>
      <w:r w:rsidRPr="00A70361">
        <w:rPr>
          <w:u w:val="single"/>
        </w:rPr>
        <w:t xml:space="preserve">these strategic early-warning </w:t>
      </w:r>
      <w:r w:rsidRPr="00B844AE">
        <w:rPr>
          <w:highlight w:val="green"/>
          <w:u w:val="single"/>
        </w:rPr>
        <w:t>satellites</w:t>
      </w:r>
      <w:r w:rsidRPr="00A70361">
        <w:rPr>
          <w:sz w:val="16"/>
        </w:rPr>
        <w:t xml:space="preserve"> were akin to a </w:t>
      </w:r>
      <w:r w:rsidRPr="00B844AE">
        <w:rPr>
          <w:rStyle w:val="Emphasis"/>
          <w:highlight w:val="green"/>
        </w:rPr>
        <w:t>center</w:t>
      </w:r>
      <w:r w:rsidRPr="00B844AE">
        <w:rPr>
          <w:highlight w:val="green"/>
          <w:u w:val="single"/>
        </w:rPr>
        <w:t xml:space="preserve"> of</w:t>
      </w:r>
      <w:r w:rsidRPr="00A70361">
        <w:rPr>
          <w:sz w:val="16"/>
        </w:rPr>
        <w:t xml:space="preserve"> gravity in </w:t>
      </w:r>
      <w:r w:rsidRPr="00B844AE">
        <w:rPr>
          <w:rStyle w:val="Emphasis"/>
          <w:highlight w:val="green"/>
        </w:rPr>
        <w:t>ICBM</w:t>
      </w:r>
      <w:r w:rsidRPr="00A70361">
        <w:rPr>
          <w:u w:val="single"/>
        </w:rPr>
        <w:t xml:space="preserve"> warfare. Nuclear deterrence requires </w:t>
      </w:r>
      <w:r w:rsidRPr="00A70361">
        <w:rPr>
          <w:rStyle w:val="Emphasis"/>
        </w:rPr>
        <w:t>awareness</w:t>
      </w:r>
      <w:r w:rsidRPr="00A70361">
        <w:rPr>
          <w:sz w:val="16"/>
        </w:rPr>
        <w:t xml:space="preserve"> that an attack is underway. </w:t>
      </w:r>
      <w:r w:rsidRPr="00B844AE">
        <w:rPr>
          <w:highlight w:val="green"/>
          <w:u w:val="single"/>
        </w:rPr>
        <w:t>Attacks</w:t>
      </w:r>
      <w:r w:rsidRPr="00A70361">
        <w:rPr>
          <w:u w:val="single"/>
        </w:rPr>
        <w:t xml:space="preserve"> on</w:t>
      </w:r>
      <w:r w:rsidRPr="00A70361">
        <w:rPr>
          <w:sz w:val="16"/>
        </w:rPr>
        <w:t xml:space="preserve"> the </w:t>
      </w:r>
      <w:r w:rsidRPr="00A70361">
        <w:rPr>
          <w:rStyle w:val="Emphasis"/>
        </w:rPr>
        <w:t>monitoring</w:t>
      </w:r>
      <w:r w:rsidRPr="00A70361">
        <w:rPr>
          <w:u w:val="single"/>
        </w:rPr>
        <w:t xml:space="preserve"> system could</w:t>
      </w:r>
      <w:r w:rsidRPr="00A70361">
        <w:rPr>
          <w:sz w:val="16"/>
        </w:rPr>
        <w:t xml:space="preserve"> easily </w:t>
      </w:r>
      <w:r w:rsidRPr="00A70361">
        <w:rPr>
          <w:u w:val="single"/>
        </w:rPr>
        <w:t xml:space="preserve">be read as an attempt to </w:t>
      </w:r>
      <w:r w:rsidRPr="00A70361">
        <w:rPr>
          <w:strike/>
          <w:u w:val="single"/>
        </w:rPr>
        <w:t>blind</w:t>
      </w:r>
      <w:r w:rsidRPr="00A70361">
        <w:rPr>
          <w:u w:val="single"/>
        </w:rPr>
        <w:t xml:space="preserve"> an opponent in </w:t>
      </w:r>
      <w:r w:rsidRPr="00A70361">
        <w:rPr>
          <w:rStyle w:val="Emphasis"/>
        </w:rPr>
        <w:t>preparation</w:t>
      </w:r>
      <w:r w:rsidRPr="00A70361">
        <w:rPr>
          <w:sz w:val="16"/>
        </w:rPr>
        <w:t xml:space="preserve"> </w:t>
      </w:r>
      <w:r w:rsidRPr="00A70361">
        <w:rPr>
          <w:u w:val="single"/>
        </w:rPr>
        <w:t xml:space="preserve">for </w:t>
      </w:r>
      <w:r w:rsidRPr="00A70361">
        <w:rPr>
          <w:rStyle w:val="Emphasis"/>
        </w:rPr>
        <w:t>general</w:t>
      </w:r>
      <w:r w:rsidRPr="00A70361">
        <w:rPr>
          <w:u w:val="single"/>
        </w:rPr>
        <w:t xml:space="preserve"> </w:t>
      </w:r>
      <w:proofErr w:type="gramStart"/>
      <w:r w:rsidRPr="00A70361">
        <w:rPr>
          <w:u w:val="single"/>
        </w:rPr>
        <w:t>war, and</w:t>
      </w:r>
      <w:proofErr w:type="gramEnd"/>
      <w:r w:rsidRPr="00A70361">
        <w:rPr>
          <w:u w:val="single"/>
        </w:rPr>
        <w:t xml:space="preserve"> could</w:t>
      </w:r>
      <w:r w:rsidRPr="00A70361">
        <w:rPr>
          <w:sz w:val="16"/>
        </w:rPr>
        <w:t xml:space="preserve"> themselves </w:t>
      </w:r>
      <w:r w:rsidRPr="00B844AE">
        <w:rPr>
          <w:highlight w:val="green"/>
          <w:u w:val="single"/>
        </w:rPr>
        <w:t xml:space="preserve">incur </w:t>
      </w:r>
      <w:r w:rsidRPr="0050332C">
        <w:rPr>
          <w:rStyle w:val="Emphasis"/>
        </w:rPr>
        <w:t>nuclear</w:t>
      </w:r>
      <w:r w:rsidRPr="0050332C">
        <w:rPr>
          <w:u w:val="single"/>
        </w:rPr>
        <w:t xml:space="preserve"> </w:t>
      </w:r>
      <w:r w:rsidRPr="00B844AE">
        <w:rPr>
          <w:rStyle w:val="Emphasis"/>
          <w:highlight w:val="green"/>
        </w:rPr>
        <w:t>retaliation</w:t>
      </w:r>
      <w:r w:rsidRPr="00A70361">
        <w:rPr>
          <w:sz w:val="16"/>
        </w:rPr>
        <w:t xml:space="preserve">. Thus, </w:t>
      </w:r>
      <w:r w:rsidRPr="00A70361">
        <w:rPr>
          <w:u w:val="single"/>
        </w:rPr>
        <w:t xml:space="preserve">the nuclear command and control satellites are </w:t>
      </w:r>
      <w:r w:rsidRPr="00A70361">
        <w:rPr>
          <w:rStyle w:val="Emphasis"/>
        </w:rPr>
        <w:t>critical</w:t>
      </w:r>
      <w:r w:rsidRPr="00A70361">
        <w:rPr>
          <w:sz w:val="16"/>
        </w:rPr>
        <w:t xml:space="preserve"> to the maintenance of nuclear deterrence. </w:t>
      </w:r>
      <w:r w:rsidRPr="00A70361">
        <w:rPr>
          <w:u w:val="single"/>
        </w:rPr>
        <w:t>They make it possible to distribute an order</w:t>
      </w:r>
      <w:r w:rsidRPr="00A70361">
        <w:rPr>
          <w:sz w:val="16"/>
        </w:rPr>
        <w:t xml:space="preserve"> from the chief of government </w:t>
      </w:r>
      <w:r w:rsidRPr="00A70361">
        <w:rPr>
          <w:u w:val="single"/>
        </w:rPr>
        <w:t>to</w:t>
      </w:r>
      <w:r w:rsidRPr="00A70361">
        <w:rPr>
          <w:sz w:val="16"/>
        </w:rPr>
        <w:t xml:space="preserve"> the </w:t>
      </w:r>
      <w:r w:rsidRPr="00A70361">
        <w:rPr>
          <w:rStyle w:val="Emphasis"/>
        </w:rPr>
        <w:t>nuclear</w:t>
      </w:r>
      <w:r w:rsidRPr="00A70361">
        <w:rPr>
          <w:u w:val="single"/>
        </w:rPr>
        <w:t xml:space="preserve"> </w:t>
      </w:r>
      <w:r w:rsidRPr="00A70361">
        <w:rPr>
          <w:rStyle w:val="Emphasis"/>
        </w:rPr>
        <w:t>delivery</w:t>
      </w:r>
      <w:r w:rsidRPr="00A70361">
        <w:rPr>
          <w:u w:val="single"/>
        </w:rPr>
        <w:t xml:space="preserve"> </w:t>
      </w:r>
      <w:r w:rsidRPr="00A70361">
        <w:rPr>
          <w:rStyle w:val="Emphasis"/>
        </w:rPr>
        <w:t>systems</w:t>
      </w:r>
      <w:r w:rsidRPr="00A70361">
        <w:rPr>
          <w:u w:val="single"/>
        </w:rPr>
        <w:t xml:space="preserve"> themselves</w:t>
      </w:r>
      <w:r w:rsidRPr="00A70361">
        <w:rPr>
          <w:sz w:val="16"/>
        </w:rPr>
        <w:t xml:space="preserve">. Consequently, their </w:t>
      </w:r>
      <w:r w:rsidRPr="00A70361">
        <w:rPr>
          <w:u w:val="single"/>
        </w:rPr>
        <w:t xml:space="preserve">destruction might lead to </w:t>
      </w:r>
      <w:r w:rsidRPr="00A70361">
        <w:rPr>
          <w:rStyle w:val="Emphasis"/>
        </w:rPr>
        <w:t>hesitation</w:t>
      </w:r>
      <w:r w:rsidRPr="00A70361">
        <w:rPr>
          <w:u w:val="single"/>
        </w:rPr>
        <w:t xml:space="preserve"> or </w:t>
      </w:r>
      <w:r w:rsidRPr="00A70361">
        <w:rPr>
          <w:rStyle w:val="Emphasis"/>
        </w:rPr>
        <w:t>delay</w:t>
      </w:r>
      <w:r w:rsidRPr="00A70361">
        <w:rPr>
          <w:sz w:val="16"/>
        </w:rPr>
        <w:t xml:space="preserve"> in performing a nuclear launch order.</w:t>
      </w:r>
    </w:p>
    <w:p w14:paraId="3512E966" w14:textId="77777777" w:rsidR="005F307B" w:rsidRPr="00A70361" w:rsidRDefault="005F307B" w:rsidP="005F307B">
      <w:pPr>
        <w:rPr>
          <w:u w:val="single"/>
        </w:rPr>
      </w:pPr>
      <w:r w:rsidRPr="00A70361">
        <w:rPr>
          <w:sz w:val="16"/>
        </w:rPr>
        <w:t xml:space="preserve">It was only later that the relevance of satellites for conventional warfare became clear. </w:t>
      </w:r>
      <w:r w:rsidRPr="00B844AE">
        <w:rPr>
          <w:highlight w:val="green"/>
          <w:u w:val="single"/>
        </w:rPr>
        <w:t>Satellites</w:t>
      </w:r>
      <w:r w:rsidRPr="00A70361">
        <w:rPr>
          <w:u w:val="single"/>
        </w:rPr>
        <w:t xml:space="preserve"> could </w:t>
      </w:r>
      <w:r w:rsidRPr="00A70361">
        <w:rPr>
          <w:rStyle w:val="Emphasis"/>
        </w:rPr>
        <w:t>reconnoiter</w:t>
      </w:r>
      <w:r w:rsidRPr="00A70361">
        <w:rPr>
          <w:u w:val="single"/>
        </w:rPr>
        <w:t xml:space="preserve"> enemy</w:t>
      </w:r>
      <w:r w:rsidRPr="00A70361">
        <w:rPr>
          <w:sz w:val="16"/>
        </w:rPr>
        <w:t xml:space="preserve"> positions </w:t>
      </w:r>
      <w:r w:rsidRPr="00A70361">
        <w:rPr>
          <w:u w:val="single"/>
        </w:rPr>
        <w:t>and</w:t>
      </w:r>
      <w:r w:rsidRPr="00A70361">
        <w:rPr>
          <w:sz w:val="16"/>
        </w:rPr>
        <w:t xml:space="preserve">, more importantly, </w:t>
      </w:r>
      <w:r w:rsidRPr="00B844AE">
        <w:rPr>
          <w:highlight w:val="green"/>
          <w:u w:val="single"/>
        </w:rPr>
        <w:t xml:space="preserve">provide </w:t>
      </w:r>
      <w:r w:rsidRPr="00B844AE">
        <w:rPr>
          <w:rStyle w:val="Emphasis"/>
          <w:highlight w:val="green"/>
        </w:rPr>
        <w:t>comm</w:t>
      </w:r>
      <w:r w:rsidRPr="0050332C">
        <w:rPr>
          <w:rStyle w:val="Emphasis"/>
        </w:rPr>
        <w:t>unication</w:t>
      </w:r>
      <w:r w:rsidRPr="00B844AE">
        <w:rPr>
          <w:rStyle w:val="Emphasis"/>
          <w:highlight w:val="green"/>
        </w:rPr>
        <w:t>s</w:t>
      </w:r>
      <w:r w:rsidRPr="00A70361">
        <w:rPr>
          <w:sz w:val="16"/>
        </w:rPr>
        <w:t xml:space="preserve"> for friendly forces. </w:t>
      </w:r>
      <w:r w:rsidRPr="00A70361">
        <w:rPr>
          <w:u w:val="single"/>
        </w:rPr>
        <w:t xml:space="preserve">Indeed, the </w:t>
      </w:r>
      <w:r w:rsidRPr="00B844AE">
        <w:rPr>
          <w:rStyle w:val="Emphasis"/>
          <w:highlight w:val="green"/>
        </w:rPr>
        <w:t>expansion</w:t>
      </w:r>
      <w:r w:rsidRPr="00A70361">
        <w:rPr>
          <w:u w:val="single"/>
        </w:rPr>
        <w:t xml:space="preserve"> of</w:t>
      </w:r>
      <w:r w:rsidRPr="00A70361">
        <w:rPr>
          <w:sz w:val="16"/>
        </w:rPr>
        <w:t xml:space="preserve"> the role of </w:t>
      </w:r>
      <w:r w:rsidRPr="00A70361">
        <w:rPr>
          <w:u w:val="single"/>
        </w:rPr>
        <w:t>satellites in</w:t>
      </w:r>
      <w:r w:rsidRPr="00A70361">
        <w:rPr>
          <w:sz w:val="16"/>
        </w:rPr>
        <w:t xml:space="preserve"> conventional </w:t>
      </w:r>
      <w:r w:rsidRPr="00A70361">
        <w:rPr>
          <w:rStyle w:val="Emphasis"/>
        </w:rPr>
        <w:t>warfare</w:t>
      </w:r>
      <w:r w:rsidRPr="00A70361">
        <w:rPr>
          <w:u w:val="single"/>
        </w:rPr>
        <w:t xml:space="preserve"> has </w:t>
      </w:r>
      <w:r w:rsidRPr="00B844AE">
        <w:rPr>
          <w:rStyle w:val="Emphasis"/>
          <w:highlight w:val="green"/>
        </w:rPr>
        <w:t>complicat</w:t>
      </w:r>
      <w:r w:rsidRPr="0050332C">
        <w:rPr>
          <w:rStyle w:val="Emphasis"/>
        </w:rPr>
        <w:t>ed</w:t>
      </w:r>
      <w:r w:rsidRPr="00A70361">
        <w:rPr>
          <w:sz w:val="16"/>
        </w:rPr>
        <w:t xml:space="preserve"> the prospect of </w:t>
      </w:r>
      <w:r w:rsidRPr="0050332C">
        <w:rPr>
          <w:rStyle w:val="Emphasis"/>
        </w:rPr>
        <w:t>space</w:t>
      </w:r>
      <w:r w:rsidRPr="0050332C">
        <w:rPr>
          <w:u w:val="single"/>
        </w:rPr>
        <w:t xml:space="preserve"> </w:t>
      </w:r>
      <w:r w:rsidRPr="00B844AE">
        <w:rPr>
          <w:rStyle w:val="Emphasis"/>
          <w:highlight w:val="green"/>
        </w:rPr>
        <w:t>war</w:t>
      </w:r>
      <w:r w:rsidRPr="00A70361">
        <w:rPr>
          <w:rStyle w:val="Emphasis"/>
        </w:rPr>
        <w:t>fare</w:t>
      </w:r>
      <w:r w:rsidRPr="00A70361">
        <w:rPr>
          <w:u w:val="single"/>
        </w:rPr>
        <w:t>. States have</w:t>
      </w:r>
      <w:r w:rsidRPr="00A70361">
        <w:rPr>
          <w:sz w:val="16"/>
        </w:rPr>
        <w:t xml:space="preserve"> a clear </w:t>
      </w:r>
      <w:r w:rsidRPr="00A70361">
        <w:rPr>
          <w:u w:val="single"/>
        </w:rPr>
        <w:t xml:space="preserve">reason for </w:t>
      </w:r>
      <w:r w:rsidRPr="00A70361">
        <w:rPr>
          <w:rStyle w:val="Emphasis"/>
        </w:rPr>
        <w:t>targeting</w:t>
      </w:r>
      <w:r w:rsidRPr="00A70361">
        <w:rPr>
          <w:sz w:val="16"/>
        </w:rPr>
        <w:t xml:space="preserve"> enemy </w:t>
      </w:r>
      <w:r w:rsidRPr="00A70361">
        <w:rPr>
          <w:u w:val="single"/>
        </w:rPr>
        <w:t>satellites which support conventional warfare</w:t>
      </w:r>
      <w:r w:rsidRPr="00A70361">
        <w:rPr>
          <w:sz w:val="16"/>
        </w:rPr>
        <w:t xml:space="preserve">, as those satellites enable the most lethal part of the kill chain, the communications and recon networks that link targets with shooters. Thus, we now </w:t>
      </w:r>
      <w:r w:rsidRPr="00A70361">
        <w:rPr>
          <w:sz w:val="16"/>
        </w:rPr>
        <w:lastRenderedPageBreak/>
        <w:t xml:space="preserve">have a situation in which </w:t>
      </w:r>
      <w:r w:rsidRPr="0050332C">
        <w:rPr>
          <w:u w:val="single"/>
        </w:rPr>
        <w:t xml:space="preserve">space military assets have both </w:t>
      </w:r>
      <w:r w:rsidRPr="0050332C">
        <w:rPr>
          <w:rStyle w:val="Emphasis"/>
        </w:rPr>
        <w:t>nuclear</w:t>
      </w:r>
      <w:r w:rsidRPr="0050332C">
        <w:rPr>
          <w:u w:val="single"/>
        </w:rPr>
        <w:t xml:space="preserve"> and </w:t>
      </w:r>
      <w:r w:rsidRPr="0050332C">
        <w:rPr>
          <w:rStyle w:val="Emphasis"/>
        </w:rPr>
        <w:t>conventional</w:t>
      </w:r>
      <w:r w:rsidRPr="0050332C">
        <w:rPr>
          <w:u w:val="single"/>
        </w:rPr>
        <w:t xml:space="preserve"> roles</w:t>
      </w:r>
      <w:r w:rsidRPr="00A70361">
        <w:rPr>
          <w:sz w:val="16"/>
        </w:rPr>
        <w:t xml:space="preserve">. In a conflict </w:t>
      </w:r>
      <w:r w:rsidRPr="00B844AE">
        <w:rPr>
          <w:rStyle w:val="Emphasis"/>
          <w:highlight w:val="green"/>
        </w:rPr>
        <w:t>confusion</w:t>
      </w:r>
      <w:r w:rsidRPr="00B844AE">
        <w:rPr>
          <w:highlight w:val="green"/>
          <w:u w:val="single"/>
        </w:rPr>
        <w:t xml:space="preserve"> and </w:t>
      </w:r>
      <w:r w:rsidRPr="00B844AE">
        <w:rPr>
          <w:rStyle w:val="Emphasis"/>
          <w:highlight w:val="green"/>
        </w:rPr>
        <w:t>misperception</w:t>
      </w:r>
      <w:r w:rsidRPr="00A70361">
        <w:rPr>
          <w:sz w:val="16"/>
        </w:rPr>
        <w:t xml:space="preserve"> could rapidly become lethal.  If one combatant views an </w:t>
      </w:r>
      <w:r w:rsidRPr="00A70361">
        <w:rPr>
          <w:rStyle w:val="Emphasis"/>
        </w:rPr>
        <w:t>attack</w:t>
      </w:r>
      <w:r w:rsidRPr="00A70361">
        <w:rPr>
          <w:u w:val="single"/>
        </w:rPr>
        <w:t xml:space="preserve"> against nuclear command and control as </w:t>
      </w:r>
      <w:r w:rsidRPr="00B844AE">
        <w:rPr>
          <w:highlight w:val="green"/>
          <w:u w:val="single"/>
        </w:rPr>
        <w:t xml:space="preserve">a </w:t>
      </w:r>
      <w:r w:rsidRPr="00B844AE">
        <w:rPr>
          <w:rStyle w:val="Emphasis"/>
          <w:highlight w:val="green"/>
        </w:rPr>
        <w:t>prelude</w:t>
      </w:r>
      <w:r w:rsidRPr="00B844AE">
        <w:rPr>
          <w:highlight w:val="green"/>
          <w:u w:val="single"/>
        </w:rPr>
        <w:t xml:space="preserve"> to</w:t>
      </w:r>
      <w:r w:rsidRPr="00A70361">
        <w:rPr>
          <w:sz w:val="16"/>
        </w:rPr>
        <w:t xml:space="preserve"> a general </w:t>
      </w:r>
      <w:r w:rsidRPr="00B844AE">
        <w:rPr>
          <w:highlight w:val="green"/>
          <w:u w:val="single"/>
        </w:rPr>
        <w:t>nuclear attack</w:t>
      </w:r>
      <w:r w:rsidRPr="00A70361">
        <w:rPr>
          <w:u w:val="single"/>
        </w:rPr>
        <w:t>, it might</w:t>
      </w:r>
      <w:r w:rsidRPr="00A70361">
        <w:rPr>
          <w:sz w:val="16"/>
        </w:rPr>
        <w:t xml:space="preserve"> choose to </w:t>
      </w:r>
      <w:r w:rsidRPr="00B844AE">
        <w:rPr>
          <w:rStyle w:val="Emphasis"/>
          <w:highlight w:val="green"/>
        </w:rPr>
        <w:t>pre</w:t>
      </w:r>
      <w:r w:rsidRPr="00B844AE">
        <w:rPr>
          <w:highlight w:val="green"/>
          <w:u w:val="single"/>
        </w:rPr>
        <w:t>-</w:t>
      </w:r>
      <w:r w:rsidRPr="00B844AE">
        <w:rPr>
          <w:rStyle w:val="Emphasis"/>
          <w:highlight w:val="green"/>
        </w:rPr>
        <w:t>empt</w:t>
      </w:r>
      <w:r w:rsidRPr="00B844AE">
        <w:rPr>
          <w:highlight w:val="green"/>
          <w:u w:val="single"/>
        </w:rPr>
        <w:t>.</w:t>
      </w:r>
    </w:p>
    <w:p w14:paraId="3190BA68" w14:textId="77777777" w:rsidR="005F307B" w:rsidRDefault="005F307B" w:rsidP="005F307B">
      <w:pPr>
        <w:rPr>
          <w:sz w:val="16"/>
        </w:rPr>
      </w:pPr>
      <w:r w:rsidRPr="00A70361">
        <w:rPr>
          <w:sz w:val="16"/>
        </w:rPr>
        <w:t>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There’s also the danger that damage to communications networks designated for conventional combat could force traffic onto the nuclear control systems, further confusing the issue.</w:t>
      </w:r>
    </w:p>
    <w:p w14:paraId="51103530" w14:textId="282B6121" w:rsidR="00114666" w:rsidRDefault="00783F68" w:rsidP="00114666">
      <w:pPr>
        <w:pStyle w:val="Heading3"/>
      </w:pPr>
      <w:r>
        <w:lastRenderedPageBreak/>
        <w:t>1AC – Framing</w:t>
      </w:r>
    </w:p>
    <w:p w14:paraId="155B0A91" w14:textId="77777777" w:rsidR="00114666" w:rsidRPr="005800ED" w:rsidRDefault="00114666" w:rsidP="00114666">
      <w:pPr>
        <w:pStyle w:val="Heading4"/>
      </w:pPr>
      <w:r w:rsidRPr="005800ED">
        <w:t>The</w:t>
      </w:r>
    </w:p>
    <w:p w14:paraId="60B10FED" w14:textId="77777777" w:rsidR="00114666" w:rsidRPr="005800ED" w:rsidRDefault="00114666" w:rsidP="00114666">
      <w:pPr>
        <w:rPr>
          <w:sz w:val="16"/>
          <w:szCs w:val="26"/>
        </w:rPr>
      </w:pPr>
      <w:proofErr w:type="spellStart"/>
      <w:r w:rsidRPr="005800ED">
        <w:rPr>
          <w:rStyle w:val="Style13ptBold"/>
          <w:szCs w:val="26"/>
        </w:rPr>
        <w:t>Lexico</w:t>
      </w:r>
      <w:proofErr w:type="spellEnd"/>
      <w:r w:rsidRPr="005800ED">
        <w:rPr>
          <w:sz w:val="16"/>
          <w:szCs w:val="26"/>
        </w:rPr>
        <w:t xml:space="preserve">. Oxford Dictionary. The. </w:t>
      </w:r>
      <w:hyperlink r:id="rId22" w:history="1">
        <w:r w:rsidRPr="005800ED">
          <w:rPr>
            <w:rStyle w:val="Hyperlink"/>
            <w:sz w:val="16"/>
            <w:szCs w:val="26"/>
          </w:rPr>
          <w:t>https://www.lexico.com/en/definition/the</w:t>
        </w:r>
      </w:hyperlink>
    </w:p>
    <w:p w14:paraId="03BCDA3B" w14:textId="77777777" w:rsidR="00114666" w:rsidRPr="005800ED" w:rsidRDefault="00114666" w:rsidP="00114666">
      <w:pPr>
        <w:rPr>
          <w:rStyle w:val="StyleUnderline"/>
          <w:sz w:val="26"/>
          <w:szCs w:val="26"/>
        </w:rPr>
      </w:pPr>
      <w:r w:rsidRPr="005800ED">
        <w:rPr>
          <w:rStyle w:val="StyleUnderline"/>
          <w:sz w:val="26"/>
          <w:szCs w:val="26"/>
        </w:rPr>
        <w:t xml:space="preserve">Used to </w:t>
      </w:r>
      <w:r w:rsidRPr="009B2E40">
        <w:rPr>
          <w:rStyle w:val="StyleUnderline"/>
          <w:sz w:val="26"/>
          <w:szCs w:val="26"/>
          <w:highlight w:val="cyan"/>
        </w:rPr>
        <w:t>refer to a person</w:t>
      </w:r>
      <w:r w:rsidRPr="005800ED">
        <w:rPr>
          <w:rStyle w:val="StyleUnderline"/>
          <w:sz w:val="26"/>
          <w:szCs w:val="26"/>
        </w:rPr>
        <w:t xml:space="preserve">, </w:t>
      </w:r>
      <w:r w:rsidRPr="009B2E40">
        <w:rPr>
          <w:rStyle w:val="StyleUnderline"/>
          <w:sz w:val="26"/>
          <w:szCs w:val="26"/>
          <w:highlight w:val="cyan"/>
        </w:rPr>
        <w:t>place, or thing</w:t>
      </w:r>
      <w:r w:rsidRPr="005800ED">
        <w:rPr>
          <w:rStyle w:val="StyleUnderline"/>
          <w:sz w:val="26"/>
          <w:szCs w:val="26"/>
        </w:rPr>
        <w:t xml:space="preserve"> that is unique.</w:t>
      </w:r>
    </w:p>
    <w:p w14:paraId="7F0CC8D2" w14:textId="77777777" w:rsidR="00114666" w:rsidRPr="005800ED" w:rsidRDefault="00114666" w:rsidP="00114666">
      <w:pPr>
        <w:pStyle w:val="Heading4"/>
      </w:pPr>
      <w:r w:rsidRPr="005800ED">
        <w:t>Appropriation of outer space</w:t>
      </w:r>
    </w:p>
    <w:p w14:paraId="288113C1" w14:textId="77777777" w:rsidR="00114666" w:rsidRPr="005800ED" w:rsidRDefault="00114666" w:rsidP="00114666">
      <w:pPr>
        <w:rPr>
          <w:sz w:val="16"/>
          <w:szCs w:val="26"/>
        </w:rPr>
      </w:pPr>
      <w:r w:rsidRPr="005800ED">
        <w:rPr>
          <w:sz w:val="16"/>
          <w:szCs w:val="26"/>
        </w:rPr>
        <w:t xml:space="preserve">TIMOTHY JUSTIN </w:t>
      </w:r>
      <w:r w:rsidRPr="005800ED">
        <w:rPr>
          <w:rStyle w:val="Style13ptBold"/>
          <w:szCs w:val="26"/>
        </w:rPr>
        <w:t>TRAPP 13</w:t>
      </w:r>
      <w:r w:rsidRPr="005800ED">
        <w:rPr>
          <w:sz w:val="16"/>
          <w:szCs w:val="26"/>
        </w:rPr>
        <w:t xml:space="preserve">, JD Candidate @ UIUC Law, </w:t>
      </w:r>
      <w:r w:rsidRPr="005800ED">
        <w:rPr>
          <w:rStyle w:val="Style13ptBold"/>
          <w:sz w:val="16"/>
          <w:szCs w:val="26"/>
        </w:rPr>
        <w:t>’13</w:t>
      </w:r>
      <w:r w:rsidRPr="005800ED">
        <w:rPr>
          <w:sz w:val="16"/>
          <w:szCs w:val="26"/>
        </w:rPr>
        <w:t>, TAKING UP SPACE BY ANY OTHER MEANS: COMING TO TERMS WITH THE NONAPPROPRIATION ARTICLE OF THE OUTER SPACE TREATY UNIVERSITY OF ILLINOIS LAW REVIEW [Vol. 2013 No. 4]</w:t>
      </w:r>
    </w:p>
    <w:p w14:paraId="7ADFA981" w14:textId="77777777" w:rsidR="00114666" w:rsidRPr="005800ED" w:rsidRDefault="00114666" w:rsidP="00114666">
      <w:pPr>
        <w:rPr>
          <w:sz w:val="16"/>
          <w:szCs w:val="26"/>
        </w:rPr>
      </w:pPr>
      <w:r w:rsidRPr="005800ED">
        <w:rPr>
          <w:sz w:val="16"/>
          <w:szCs w:val="26"/>
        </w:rPr>
        <w:t xml:space="preserve">The issues presented in relation to the </w:t>
      </w:r>
      <w:proofErr w:type="spellStart"/>
      <w:r w:rsidRPr="005800ED">
        <w:rPr>
          <w:sz w:val="16"/>
          <w:szCs w:val="26"/>
        </w:rPr>
        <w:t>nonappropriation</w:t>
      </w:r>
      <w:proofErr w:type="spellEnd"/>
      <w:r w:rsidRPr="005800ED">
        <w:rPr>
          <w:sz w:val="16"/>
          <w:szCs w:val="26"/>
        </w:rPr>
        <w:t xml:space="preserve"> article of the Outer Space Treaty should be clear.214 The ITU has, quite blatantly, created something akin to “</w:t>
      </w:r>
      <w:r w:rsidRPr="005800ED">
        <w:rPr>
          <w:rStyle w:val="StyleUnderline"/>
          <w:sz w:val="26"/>
          <w:szCs w:val="26"/>
        </w:rPr>
        <w:t>property interests in outer space</w:t>
      </w:r>
      <w:r w:rsidRPr="005800ED">
        <w:rPr>
          <w:sz w:val="16"/>
          <w:szCs w:val="26"/>
        </w:rPr>
        <w:t xml:space="preserve">.”215 It allows nations to exclude others from their orbital slots, even when the nation is not currently using that slot.216 This </w:t>
      </w:r>
      <w:r w:rsidRPr="005800ED">
        <w:rPr>
          <w:rStyle w:val="StyleUnderline"/>
          <w:sz w:val="26"/>
          <w:szCs w:val="26"/>
        </w:rPr>
        <w:t>is directly in line with at least one definition of outer-space appropriation</w:t>
      </w:r>
      <w:r w:rsidRPr="005800ED">
        <w:rPr>
          <w:sz w:val="16"/>
          <w:szCs w:val="26"/>
        </w:rPr>
        <w:t>.217 [**Start Footnote 217**Id. at 236 (“</w:t>
      </w:r>
      <w:r w:rsidRPr="005800ED">
        <w:rPr>
          <w:rStyle w:val="Emphasis"/>
          <w:sz w:val="26"/>
          <w:szCs w:val="26"/>
        </w:rPr>
        <w:t>Appropriation of outer space</w:t>
      </w:r>
      <w:r w:rsidRPr="005800ED">
        <w:rPr>
          <w:sz w:val="16"/>
          <w:szCs w:val="26"/>
        </w:rPr>
        <w:t xml:space="preserve">, </w:t>
      </w:r>
      <w:r w:rsidRPr="005800ED">
        <w:rPr>
          <w:rStyle w:val="Emphasis"/>
          <w:sz w:val="26"/>
          <w:szCs w:val="26"/>
        </w:rPr>
        <w:t>therefore, is ‘</w:t>
      </w:r>
      <w:r w:rsidRPr="009B2E40">
        <w:rPr>
          <w:rStyle w:val="Emphasis"/>
          <w:sz w:val="26"/>
          <w:szCs w:val="26"/>
          <w:highlight w:val="cyan"/>
        </w:rPr>
        <w:t>the exercise of exclusive control</w:t>
      </w:r>
      <w:r w:rsidRPr="005800ED">
        <w:rPr>
          <w:rStyle w:val="Emphasis"/>
          <w:sz w:val="26"/>
          <w:szCs w:val="26"/>
        </w:rPr>
        <w:t xml:space="preserve"> </w:t>
      </w:r>
      <w:r w:rsidRPr="009B2E40">
        <w:rPr>
          <w:rStyle w:val="Emphasis"/>
          <w:sz w:val="26"/>
          <w:szCs w:val="26"/>
          <w:highlight w:val="cyan"/>
        </w:rPr>
        <w:t>or exclusive use’ with a sense of permanence</w:t>
      </w:r>
      <w:r w:rsidRPr="005800ED">
        <w:rPr>
          <w:rStyle w:val="Emphasis"/>
          <w:sz w:val="26"/>
          <w:szCs w:val="26"/>
        </w:rPr>
        <w:t>, which limits other nations’ access to i</w:t>
      </w:r>
      <w:r w:rsidRPr="005800ED">
        <w:rPr>
          <w:sz w:val="16"/>
          <w:szCs w:val="26"/>
        </w:rPr>
        <w:t>t.”) (</w:t>
      </w:r>
      <w:proofErr w:type="gramStart"/>
      <w:r w:rsidRPr="005800ED">
        <w:rPr>
          <w:sz w:val="16"/>
          <w:szCs w:val="26"/>
        </w:rPr>
        <w:t>quoting</w:t>
      </w:r>
      <w:proofErr w:type="gramEnd"/>
      <w:r w:rsidRPr="005800ED">
        <w:rPr>
          <w:sz w:val="16"/>
          <w:szCs w:val="26"/>
        </w:rPr>
        <w:t xml:space="preserve"> Milton L. Smith, The Role of the ITU in the Development of Space Law, 17 ANNALS AIR &amp; SPACE L. 157, 165 (1992)). **End Footnote 217*</w:t>
      </w:r>
      <w:proofErr w:type="gramStart"/>
      <w:r w:rsidRPr="005800ED">
        <w:rPr>
          <w:sz w:val="16"/>
          <w:szCs w:val="26"/>
        </w:rPr>
        <w:t>*]The</w:t>
      </w:r>
      <w:proofErr w:type="gramEnd"/>
      <w:r w:rsidRPr="005800ED">
        <w:rPr>
          <w:sz w:val="16"/>
          <w:szCs w:val="26"/>
        </w:rP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7176A442" w14:textId="77777777" w:rsidR="00114666" w:rsidRPr="005800ED" w:rsidRDefault="00114666" w:rsidP="00114666">
      <w:pPr>
        <w:pStyle w:val="Heading4"/>
      </w:pPr>
      <w:r w:rsidRPr="005800ED">
        <w:t>By</w:t>
      </w:r>
    </w:p>
    <w:p w14:paraId="6F88757B" w14:textId="77777777" w:rsidR="00114666" w:rsidRPr="005800ED" w:rsidRDefault="00114666" w:rsidP="00114666">
      <w:pPr>
        <w:rPr>
          <w:sz w:val="16"/>
          <w:szCs w:val="26"/>
        </w:rPr>
      </w:pPr>
      <w:proofErr w:type="spellStart"/>
      <w:r w:rsidRPr="005800ED">
        <w:rPr>
          <w:rStyle w:val="Style13ptBold"/>
          <w:szCs w:val="26"/>
        </w:rPr>
        <w:t>Lexico</w:t>
      </w:r>
      <w:proofErr w:type="spellEnd"/>
      <w:r w:rsidRPr="005800ED">
        <w:rPr>
          <w:sz w:val="16"/>
          <w:szCs w:val="26"/>
        </w:rPr>
        <w:t>. Oxford Dictionary. By. https://www.lexico.com/en/definition/by</w:t>
      </w:r>
    </w:p>
    <w:p w14:paraId="610FD31D" w14:textId="77777777" w:rsidR="00114666" w:rsidRDefault="00114666" w:rsidP="00114666">
      <w:pPr>
        <w:rPr>
          <w:rStyle w:val="StyleUnderline"/>
          <w:sz w:val="26"/>
          <w:szCs w:val="26"/>
        </w:rPr>
      </w:pPr>
      <w:r w:rsidRPr="005800ED">
        <w:rPr>
          <w:rStyle w:val="StyleUnderline"/>
          <w:sz w:val="26"/>
          <w:szCs w:val="26"/>
        </w:rPr>
        <w:t xml:space="preserve">Identifying the </w:t>
      </w:r>
      <w:r w:rsidRPr="009B2E40">
        <w:rPr>
          <w:rStyle w:val="StyleUnderline"/>
          <w:sz w:val="26"/>
          <w:szCs w:val="26"/>
          <w:highlight w:val="cyan"/>
        </w:rPr>
        <w:t>agent performing an action</w:t>
      </w:r>
      <w:r w:rsidRPr="005800ED">
        <w:rPr>
          <w:rStyle w:val="StyleUnderline"/>
          <w:sz w:val="26"/>
          <w:szCs w:val="26"/>
        </w:rPr>
        <w:t>.</w:t>
      </w:r>
    </w:p>
    <w:p w14:paraId="3722DAE0" w14:textId="77777777" w:rsidR="00114666" w:rsidRDefault="00114666" w:rsidP="00114666">
      <w:pPr>
        <w:pStyle w:val="Heading4"/>
        <w:rPr>
          <w:rStyle w:val="StyleUnderline"/>
          <w:sz w:val="26"/>
          <w:u w:val="none"/>
        </w:rPr>
      </w:pPr>
      <w:r w:rsidRPr="005542E1">
        <w:rPr>
          <w:rStyle w:val="StyleUnderline"/>
          <w:sz w:val="26"/>
          <w:u w:val="none"/>
        </w:rPr>
        <w:t>Private entity</w:t>
      </w:r>
    </w:p>
    <w:p w14:paraId="4F3386F6" w14:textId="77777777" w:rsidR="00114666" w:rsidRPr="005542E1" w:rsidRDefault="00114666" w:rsidP="00114666">
      <w:pPr>
        <w:rPr>
          <w:sz w:val="16"/>
        </w:rPr>
      </w:pPr>
      <w:r w:rsidRPr="005542E1">
        <w:rPr>
          <w:b/>
          <w:bCs/>
          <w:u w:val="single"/>
        </w:rPr>
        <w:t>Cornell Law</w:t>
      </w:r>
      <w:r w:rsidRPr="005542E1">
        <w:rPr>
          <w:sz w:val="16"/>
        </w:rPr>
        <w:t xml:space="preserve"> https://www.law.cornell.edu/definitions/uscode.php?width=840&amp;height=800&amp;iframe=true&amp;def_id=6-USC-625312480-168358316&amp;term_occur=999&amp;term_src=title:6:chapter:6:subchapter:I:section:1501</w:t>
      </w:r>
    </w:p>
    <w:p w14:paraId="06CD5F11" w14:textId="77777777" w:rsidR="00114666" w:rsidRPr="005542E1" w:rsidRDefault="00114666" w:rsidP="00114666">
      <w:pPr>
        <w:rPr>
          <w:sz w:val="16"/>
        </w:rPr>
      </w:pPr>
      <w:r w:rsidRPr="005542E1">
        <w:rPr>
          <w:sz w:val="16"/>
        </w:rPr>
        <w:t>private entity (A) In general Except as otherwise provided in this paragraph, the term “</w:t>
      </w:r>
      <w:r w:rsidRPr="005542E1">
        <w:rPr>
          <w:highlight w:val="cyan"/>
          <w:u w:val="single"/>
        </w:rPr>
        <w:t>private entity” means</w:t>
      </w:r>
      <w:r w:rsidRPr="005542E1">
        <w:rPr>
          <w:sz w:val="16"/>
        </w:rPr>
        <w:t xml:space="preserve"> any person or private group, organization, proprietorship, partnership, trust, cooperative, corporation, or other </w:t>
      </w:r>
      <w:r w:rsidRPr="005542E1">
        <w:rPr>
          <w:highlight w:val="cyan"/>
          <w:u w:val="single"/>
        </w:rPr>
        <w:t>commercial</w:t>
      </w:r>
      <w:r w:rsidRPr="005542E1">
        <w:rPr>
          <w:sz w:val="16"/>
        </w:rPr>
        <w:t xml:space="preserve"> or nonprofit </w:t>
      </w:r>
      <w:r w:rsidRPr="005542E1">
        <w:rPr>
          <w:highlight w:val="cyan"/>
          <w:u w:val="single"/>
        </w:rPr>
        <w:t>entity</w:t>
      </w:r>
      <w:r w:rsidRPr="005542E1">
        <w:rPr>
          <w:sz w:val="16"/>
        </w:rPr>
        <w:t>, including an officer, employee, or agent thereof.</w:t>
      </w:r>
    </w:p>
    <w:p w14:paraId="0FC4BE89" w14:textId="77777777" w:rsidR="00114666" w:rsidRPr="005800ED" w:rsidRDefault="00114666" w:rsidP="00114666">
      <w:pPr>
        <w:rPr>
          <w:sz w:val="16"/>
          <w:szCs w:val="26"/>
        </w:rPr>
      </w:pPr>
    </w:p>
    <w:p w14:paraId="09CE3975" w14:textId="77777777" w:rsidR="00114666" w:rsidRPr="005800ED" w:rsidRDefault="00114666" w:rsidP="00114666">
      <w:pPr>
        <w:pStyle w:val="Heading4"/>
      </w:pPr>
      <w:r w:rsidRPr="005800ED">
        <w:t xml:space="preserve">Outer space </w:t>
      </w:r>
    </w:p>
    <w:p w14:paraId="477EED02" w14:textId="77777777" w:rsidR="00114666" w:rsidRPr="005800ED" w:rsidRDefault="00114666" w:rsidP="00114666">
      <w:pPr>
        <w:rPr>
          <w:sz w:val="16"/>
          <w:szCs w:val="26"/>
        </w:rPr>
      </w:pPr>
      <w:proofErr w:type="spellStart"/>
      <w:r w:rsidRPr="005800ED">
        <w:rPr>
          <w:rStyle w:val="Style13ptBold"/>
          <w:szCs w:val="26"/>
        </w:rPr>
        <w:t>Lexico</w:t>
      </w:r>
      <w:proofErr w:type="spellEnd"/>
      <w:r w:rsidRPr="005800ED">
        <w:rPr>
          <w:sz w:val="16"/>
          <w:szCs w:val="26"/>
        </w:rPr>
        <w:t>. Oxford Dictionary. Outer Space. https://www.lexico.com/en/definition/outer_space</w:t>
      </w:r>
    </w:p>
    <w:p w14:paraId="6B5745B5" w14:textId="77777777" w:rsidR="00114666" w:rsidRPr="005800ED" w:rsidRDefault="00114666" w:rsidP="00114666">
      <w:pPr>
        <w:rPr>
          <w:rStyle w:val="StyleUnderline"/>
          <w:sz w:val="26"/>
          <w:szCs w:val="26"/>
        </w:rPr>
      </w:pPr>
      <w:r w:rsidRPr="005800ED">
        <w:rPr>
          <w:rStyle w:val="StyleUnderline"/>
          <w:sz w:val="26"/>
          <w:szCs w:val="26"/>
        </w:rPr>
        <w:t xml:space="preserve">The </w:t>
      </w:r>
      <w:r w:rsidRPr="009B2E40">
        <w:rPr>
          <w:rStyle w:val="StyleUnderline"/>
          <w:sz w:val="26"/>
          <w:szCs w:val="26"/>
          <w:highlight w:val="cyan"/>
        </w:rPr>
        <w:t>physical</w:t>
      </w:r>
      <w:r w:rsidRPr="005800ED">
        <w:rPr>
          <w:rStyle w:val="StyleUnderline"/>
          <w:sz w:val="26"/>
          <w:szCs w:val="26"/>
        </w:rPr>
        <w:t xml:space="preserve"> </w:t>
      </w:r>
      <w:r w:rsidRPr="009B2E40">
        <w:rPr>
          <w:rStyle w:val="StyleUnderline"/>
          <w:sz w:val="26"/>
          <w:szCs w:val="26"/>
          <w:highlight w:val="cyan"/>
        </w:rPr>
        <w:t>universe beyond the earth's atmosphere</w:t>
      </w:r>
      <w:r w:rsidRPr="005800ED">
        <w:rPr>
          <w:rStyle w:val="StyleUnderline"/>
          <w:sz w:val="26"/>
          <w:szCs w:val="26"/>
        </w:rPr>
        <w:t>.</w:t>
      </w:r>
    </w:p>
    <w:p w14:paraId="0E1A24BF" w14:textId="77777777" w:rsidR="00114666" w:rsidRDefault="00114666" w:rsidP="00114666">
      <w:pPr>
        <w:pStyle w:val="Heading4"/>
      </w:pPr>
      <w:r>
        <w:t>Is</w:t>
      </w:r>
    </w:p>
    <w:p w14:paraId="1C006DC2" w14:textId="77777777" w:rsidR="00114666" w:rsidRPr="005542E1" w:rsidRDefault="00114666" w:rsidP="00114666">
      <w:pPr>
        <w:rPr>
          <w:sz w:val="16"/>
        </w:rPr>
      </w:pPr>
      <w:r w:rsidRPr="005542E1">
        <w:rPr>
          <w:b/>
          <w:bCs/>
          <w:u w:val="single"/>
        </w:rPr>
        <w:t>Merriam Webster</w:t>
      </w:r>
      <w:r w:rsidRPr="005542E1">
        <w:rPr>
          <w:sz w:val="16"/>
        </w:rPr>
        <w:t>. Is. https://www.merriam-webster.com/dictionary/is</w:t>
      </w:r>
    </w:p>
    <w:p w14:paraId="577F720F" w14:textId="77777777" w:rsidR="00114666" w:rsidRPr="00071BAB" w:rsidRDefault="00114666" w:rsidP="00114666">
      <w:pPr>
        <w:rPr>
          <w:u w:val="single"/>
        </w:rPr>
      </w:pPr>
      <w:r w:rsidRPr="00071BAB">
        <w:rPr>
          <w:highlight w:val="cyan"/>
          <w:u w:val="single"/>
        </w:rPr>
        <w:t>present tense third-person singular of </w:t>
      </w:r>
      <w:hyperlink r:id="rId23" w:history="1">
        <w:r w:rsidRPr="00071BAB">
          <w:rPr>
            <w:rStyle w:val="Hyperlink"/>
            <w:highlight w:val="cyan"/>
            <w:u w:val="single"/>
          </w:rPr>
          <w:t>BE</w:t>
        </w:r>
      </w:hyperlink>
    </w:p>
    <w:p w14:paraId="4F478755" w14:textId="77777777" w:rsidR="00114666" w:rsidRDefault="00114666" w:rsidP="00114666">
      <w:pPr>
        <w:pStyle w:val="Heading4"/>
      </w:pPr>
      <w:r>
        <w:lastRenderedPageBreak/>
        <w:t>Unjust</w:t>
      </w:r>
    </w:p>
    <w:p w14:paraId="061FB893" w14:textId="77777777" w:rsidR="00114666" w:rsidRDefault="00114666" w:rsidP="00114666">
      <w:pPr>
        <w:rPr>
          <w:sz w:val="16"/>
        </w:rPr>
      </w:pPr>
      <w:r>
        <w:rPr>
          <w:b/>
          <w:bCs/>
          <w:u w:val="single"/>
        </w:rPr>
        <w:t>Your</w:t>
      </w:r>
      <w:r w:rsidRPr="005542E1">
        <w:rPr>
          <w:b/>
          <w:bCs/>
          <w:u w:val="single"/>
        </w:rPr>
        <w:t xml:space="preserve"> Dictionary</w:t>
      </w:r>
      <w:r w:rsidRPr="005542E1">
        <w:rPr>
          <w:sz w:val="16"/>
        </w:rPr>
        <w:t xml:space="preserve"> </w:t>
      </w:r>
      <w:r w:rsidRPr="00D63E25">
        <w:rPr>
          <w:sz w:val="16"/>
        </w:rPr>
        <w:t>https://www.yourdictionary.com/unjust</w:t>
      </w:r>
    </w:p>
    <w:p w14:paraId="09F89A13" w14:textId="7A88299A" w:rsidR="00114666" w:rsidRDefault="00114666" w:rsidP="00114666">
      <w:pPr>
        <w:rPr>
          <w:u w:val="single"/>
        </w:rPr>
      </w:pPr>
      <w:r w:rsidRPr="00D63E25">
        <w:rPr>
          <w:u w:val="single"/>
        </w:rPr>
        <w:t xml:space="preserve">Not just or right; unfair; </w:t>
      </w:r>
      <w:r w:rsidRPr="00D63E25">
        <w:rPr>
          <w:highlight w:val="green"/>
          <w:u w:val="single"/>
        </w:rPr>
        <w:t>contrary to justice.</w:t>
      </w:r>
    </w:p>
    <w:p w14:paraId="54B0E5D1" w14:textId="77777777" w:rsidR="00114666" w:rsidRDefault="00114666" w:rsidP="00114666">
      <w:pPr>
        <w:rPr>
          <w:u w:val="single"/>
        </w:rPr>
      </w:pPr>
    </w:p>
    <w:p w14:paraId="32AD55CE" w14:textId="7BD81B72" w:rsidR="00F657C9" w:rsidRDefault="00F657C9" w:rsidP="00114666">
      <w:pPr>
        <w:pStyle w:val="Heading4"/>
      </w:pPr>
      <w:r>
        <w:t>The Role of the Ballot is to evaluate the desirability of the consequences of the plan.</w:t>
      </w:r>
    </w:p>
    <w:p w14:paraId="2CA1EE5C" w14:textId="77777777" w:rsidR="00F657C9" w:rsidRPr="00F657C9" w:rsidRDefault="00F657C9" w:rsidP="00F657C9"/>
    <w:p w14:paraId="5638097E" w14:textId="1FB30AAD" w:rsidR="00114666" w:rsidRDefault="00114666" w:rsidP="00114666">
      <w:pPr>
        <w:pStyle w:val="Heading4"/>
      </w:pPr>
      <w:r>
        <w:t>I value morality and the standard is maximizing expected well-being.</w:t>
      </w:r>
    </w:p>
    <w:p w14:paraId="7DF75EEA" w14:textId="635142C5" w:rsidR="00114666" w:rsidRDefault="00114666" w:rsidP="00114666">
      <w:pPr>
        <w:pStyle w:val="Heading4"/>
      </w:pPr>
      <w:r>
        <w:t>Extinction outweighs:</w:t>
      </w:r>
    </w:p>
    <w:p w14:paraId="3F7B6DDC" w14:textId="7D327925" w:rsidR="00114666" w:rsidRPr="00114666" w:rsidRDefault="00114666" w:rsidP="00114666">
      <w:pPr>
        <w:pStyle w:val="Heading4"/>
      </w:pPr>
      <w:r w:rsidRPr="002D44DC">
        <w:t xml:space="preserve">A] </w:t>
      </w:r>
      <w:r w:rsidRPr="002D44DC">
        <w:rPr>
          <w:u w:val="single"/>
        </w:rPr>
        <w:t>Structural violence</w:t>
      </w:r>
      <w:r w:rsidRPr="002D44DC">
        <w:t xml:space="preserve">- death causes suffering because people can’t get access to resources and </w:t>
      </w:r>
      <w:proofErr w:type="gramStart"/>
      <w:r w:rsidRPr="002D44DC">
        <w:t>basic necessities</w:t>
      </w:r>
      <w:proofErr w:type="gramEnd"/>
      <w:r>
        <w:t>.</w:t>
      </w:r>
    </w:p>
    <w:p w14:paraId="12B70384" w14:textId="6F69B6FF" w:rsidR="00783F68" w:rsidRPr="002D44DC" w:rsidRDefault="00114666" w:rsidP="00783F68">
      <w:pPr>
        <w:pStyle w:val="Heading4"/>
        <w:rPr>
          <w:rFonts w:cs="Calibri"/>
        </w:rPr>
      </w:pPr>
      <w:r>
        <w:rPr>
          <w:rFonts w:cs="Calibri"/>
        </w:rPr>
        <w:t xml:space="preserve">B] </w:t>
      </w:r>
      <w:r w:rsidR="00783F68" w:rsidRPr="002D44DC">
        <w:rPr>
          <w:rFonts w:cs="Calibri"/>
        </w:rPr>
        <w:t xml:space="preserve">Mathematically </w:t>
      </w:r>
      <w:r w:rsidR="00783F68" w:rsidRPr="002D44DC">
        <w:rPr>
          <w:rFonts w:cs="Calibri"/>
          <w:u w:val="single"/>
        </w:rPr>
        <w:t>outweighs</w:t>
      </w:r>
      <w:r w:rsidR="00783F68" w:rsidRPr="002D44DC">
        <w:rPr>
          <w:rFonts w:cs="Calibri"/>
        </w:rPr>
        <w:t>.</w:t>
      </w:r>
    </w:p>
    <w:p w14:paraId="120EA431" w14:textId="77777777" w:rsidR="00783F68" w:rsidRPr="002D44DC" w:rsidRDefault="00783F68" w:rsidP="00783F68">
      <w:r w:rsidRPr="002D44DC">
        <w:rPr>
          <w:rStyle w:val="Heading4Char"/>
          <w:rFonts w:cs="Calibri"/>
        </w:rPr>
        <w:t>MacAskill 14</w:t>
      </w:r>
      <w:r w:rsidRPr="002D44DC">
        <w:t xml:space="preserve"> [William, Oxford Philosopher and youngest tenured philosopher in the world, Normative Uncertainty, 2014]</w:t>
      </w:r>
    </w:p>
    <w:p w14:paraId="56BD98FB" w14:textId="77777777" w:rsidR="00783F68" w:rsidRPr="00F04E86" w:rsidRDefault="00783F68" w:rsidP="00783F68">
      <w:proofErr w:type="gramStart"/>
      <w:r w:rsidRPr="002D44DC">
        <w:rPr>
          <w:rStyle w:val="StyleUnderline"/>
        </w:rPr>
        <w:t>The human race</w:t>
      </w:r>
      <w:proofErr w:type="gramEnd"/>
      <w:r w:rsidRPr="002D44DC">
        <w:rPr>
          <w:rStyle w:val="StyleUnderline"/>
        </w:rPr>
        <w:t xml:space="preserve"> might go extinct </w:t>
      </w:r>
      <w:r w:rsidRPr="002D44DC">
        <w:rPr>
          <w:sz w:val="14"/>
        </w:rPr>
        <w:t xml:space="preserve">from a number of causes: asteroids, </w:t>
      </w:r>
      <w:proofErr w:type="spellStart"/>
      <w:r w:rsidRPr="002D44DC">
        <w:rPr>
          <w:sz w:val="14"/>
        </w:rPr>
        <w:t>supervolcanoes</w:t>
      </w:r>
      <w:proofErr w:type="spellEnd"/>
      <w:r w:rsidRPr="002D44DC">
        <w:rPr>
          <w:sz w:val="14"/>
        </w:rPr>
        <w:t xml:space="preserve">, runaway climate change, pandemics, nuclear war, and the development and use of dangerous new technologies such as synthetic biology, all pose risks (even if very small) to the continued survival of the human race.184 And </w:t>
      </w:r>
      <w:r w:rsidRPr="002D44DC">
        <w:rPr>
          <w:rStyle w:val="StyleUnderline"/>
        </w:rPr>
        <w:t xml:space="preserve">different moral views give opposing answers to question of whether this would be a </w:t>
      </w:r>
      <w:r w:rsidRPr="002D44DC">
        <w:rPr>
          <w:sz w:val="14"/>
        </w:rPr>
        <w:t>good</w:t>
      </w:r>
      <w:r w:rsidRPr="002D44DC">
        <w:rPr>
          <w:rStyle w:val="StyleUnderline"/>
        </w:rPr>
        <w:t xml:space="preserve"> </w:t>
      </w:r>
      <w:r w:rsidRPr="002D44DC">
        <w:rPr>
          <w:sz w:val="14"/>
        </w:rPr>
        <w:t xml:space="preserve">or a </w:t>
      </w:r>
      <w:r w:rsidRPr="002D44DC">
        <w:rPr>
          <w:rStyle w:val="StyleUnderline"/>
        </w:rPr>
        <w:t>bad thing</w:t>
      </w:r>
      <w:r w:rsidRPr="002D44DC">
        <w:rPr>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2D44DC">
        <w:rPr>
          <w:sz w:val="14"/>
        </w:rPr>
        <w:t>the human race</w:t>
      </w:r>
      <w:proofErr w:type="gramEnd"/>
      <w:r w:rsidRPr="002D44DC">
        <w:rPr>
          <w:sz w:val="14"/>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2D44DC">
        <w:rPr>
          <w:sz w:val="14"/>
        </w:rPr>
        <w:t>thing.For</w:t>
      </w:r>
      <w:proofErr w:type="spellEnd"/>
      <w:r w:rsidRPr="002D44DC">
        <w:rPr>
          <w:sz w:val="14"/>
        </w:rPr>
        <w:t xml:space="preserve"> example, one might regard the prevention of </w:t>
      </w:r>
      <w:proofErr w:type="spellStart"/>
      <w:r w:rsidRPr="002D44DC">
        <w:rPr>
          <w:sz w:val="14"/>
        </w:rPr>
        <w:t>bads</w:t>
      </w:r>
      <w:proofErr w:type="spellEnd"/>
      <w:r w:rsidRPr="002D44DC">
        <w:rPr>
          <w:sz w:val="14"/>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2D44DC">
        <w:rPr>
          <w:sz w:val="14"/>
        </w:rPr>
        <w:t>bads</w:t>
      </w:r>
      <w:proofErr w:type="spellEnd"/>
      <w:r w:rsidRPr="002D44DC">
        <w:rPr>
          <w:sz w:val="14"/>
        </w:rPr>
        <w:t xml:space="preserve">, such as war and genocide, as being much more important than the promotion of objective goods, such as scientific and artistic progress. If </w:t>
      </w:r>
      <w:proofErr w:type="gramStart"/>
      <w:r w:rsidRPr="002D44DC">
        <w:rPr>
          <w:sz w:val="14"/>
        </w:rPr>
        <w:t>the human race</w:t>
      </w:r>
      <w:proofErr w:type="gramEnd"/>
      <w:r w:rsidRPr="002D44DC">
        <w:rPr>
          <w:sz w:val="14"/>
        </w:rPr>
        <w:t xml:space="preserve"> continues its future will inevitably involve suffering as well as happiness, and objective </w:t>
      </w:r>
      <w:proofErr w:type="spellStart"/>
      <w:r w:rsidRPr="002D44DC">
        <w:rPr>
          <w:sz w:val="14"/>
        </w:rPr>
        <w:t>bads</w:t>
      </w:r>
      <w:proofErr w:type="spellEnd"/>
      <w:r w:rsidRPr="002D44DC">
        <w:rPr>
          <w:sz w:val="14"/>
        </w:rPr>
        <w:t xml:space="preserve"> as well as objective goods. So, if one weights the </w:t>
      </w:r>
      <w:proofErr w:type="spellStart"/>
      <w:r w:rsidRPr="002D44DC">
        <w:rPr>
          <w:sz w:val="14"/>
        </w:rPr>
        <w:t>bads</w:t>
      </w:r>
      <w:proofErr w:type="spellEnd"/>
      <w:r w:rsidRPr="002D44DC">
        <w:rPr>
          <w:sz w:val="14"/>
        </w:rPr>
        <w:t xml:space="preserve"> sufficiently heavily against the goods, or if one is sufficiently pessimistic about humanity’s ability to achieve good outcomes, then one will regard human extinction as a good thing.187 </w:t>
      </w:r>
      <w:r w:rsidRPr="002D44DC">
        <w:rPr>
          <w:rStyle w:val="StyleUnderline"/>
        </w:rPr>
        <w:t xml:space="preserve">However, even if we believe in a moral view </w:t>
      </w:r>
      <w:r w:rsidRPr="002D44DC">
        <w:rPr>
          <w:sz w:val="14"/>
        </w:rPr>
        <w:t xml:space="preserve">according to </w:t>
      </w:r>
      <w:r w:rsidRPr="002D44DC">
        <w:rPr>
          <w:rStyle w:val="StyleUnderline"/>
        </w:rPr>
        <w:t xml:space="preserve">which human extinction would be a good thing, </w:t>
      </w:r>
      <w:r w:rsidRPr="00E74140">
        <w:rPr>
          <w:rStyle w:val="StyleUnderline"/>
          <w:highlight w:val="green"/>
        </w:rPr>
        <w:t xml:space="preserve">we </w:t>
      </w:r>
      <w:r w:rsidRPr="002D44DC">
        <w:rPr>
          <w:rStyle w:val="StyleUnderline"/>
        </w:rPr>
        <w:t xml:space="preserve">still </w:t>
      </w:r>
      <w:r w:rsidRPr="00E74140">
        <w:rPr>
          <w:rStyle w:val="StyleUnderline"/>
          <w:highlight w:val="green"/>
        </w:rPr>
        <w:t xml:space="preserve">have </w:t>
      </w:r>
      <w:r w:rsidRPr="002D44DC">
        <w:rPr>
          <w:rStyle w:val="Emphasis"/>
        </w:rPr>
        <w:t xml:space="preserve">strong </w:t>
      </w:r>
      <w:r w:rsidRPr="00E74140">
        <w:rPr>
          <w:rStyle w:val="Emphasis"/>
          <w:highlight w:val="green"/>
        </w:rPr>
        <w:t xml:space="preserve">reason to prevent </w:t>
      </w:r>
      <w:r w:rsidRPr="002D44DC">
        <w:rPr>
          <w:rStyle w:val="Emphasis"/>
        </w:rPr>
        <w:t xml:space="preserve">near-term human </w:t>
      </w:r>
      <w:r w:rsidRPr="00E74140">
        <w:rPr>
          <w:rStyle w:val="Emphasis"/>
          <w:highlight w:val="green"/>
        </w:rPr>
        <w:t>extinction</w:t>
      </w:r>
      <w:r w:rsidRPr="002D44DC">
        <w:rPr>
          <w:sz w:val="14"/>
        </w:rPr>
        <w:t xml:space="preserve">. To see this, we must note three points. </w:t>
      </w:r>
      <w:r w:rsidRPr="002D44DC">
        <w:rPr>
          <w:rStyle w:val="StyleUnderline"/>
        </w:rPr>
        <w:t>First</w:t>
      </w:r>
      <w:r w:rsidRPr="002D44DC">
        <w:rPr>
          <w:sz w:val="14"/>
        </w:rPr>
        <w:t xml:space="preserve">, we should note that the </w:t>
      </w:r>
      <w:r w:rsidRPr="002D44DC">
        <w:rPr>
          <w:rStyle w:val="StyleUnderline"/>
        </w:rPr>
        <w:t>extinction</w:t>
      </w:r>
      <w:r w:rsidRPr="002D44DC">
        <w:rPr>
          <w:sz w:val="14"/>
        </w:rPr>
        <w:t xml:space="preserve"> of </w:t>
      </w:r>
      <w:proofErr w:type="gramStart"/>
      <w:r w:rsidRPr="002D44DC">
        <w:rPr>
          <w:sz w:val="14"/>
        </w:rPr>
        <w:t>the human race</w:t>
      </w:r>
      <w:proofErr w:type="gramEnd"/>
      <w:r w:rsidRPr="002D44DC">
        <w:rPr>
          <w:sz w:val="14"/>
        </w:rPr>
        <w:t xml:space="preserve"> </w:t>
      </w:r>
      <w:r w:rsidRPr="002D44DC">
        <w:rPr>
          <w:rStyle w:val="StyleUnderline"/>
        </w:rPr>
        <w:t xml:space="preserve">is </w:t>
      </w:r>
      <w:r w:rsidRPr="002D44DC">
        <w:rPr>
          <w:sz w:val="14"/>
        </w:rPr>
        <w:t xml:space="preserve">an </w:t>
      </w:r>
      <w:r w:rsidRPr="00E74140">
        <w:rPr>
          <w:rStyle w:val="StyleUnderline"/>
          <w:highlight w:val="green"/>
        </w:rPr>
        <w:t xml:space="preserve">extremely </w:t>
      </w:r>
      <w:r w:rsidRPr="00E74140">
        <w:rPr>
          <w:rStyle w:val="Emphasis"/>
          <w:highlight w:val="green"/>
        </w:rPr>
        <w:t>high stakes</w:t>
      </w:r>
      <w:r w:rsidRPr="002D44DC">
        <w:rPr>
          <w:sz w:val="14"/>
        </w:rPr>
        <w:t xml:space="preserve"> moral issue. Humanity could be around for a very long time: if humans survive </w:t>
      </w:r>
      <w:proofErr w:type="gramStart"/>
      <w:r w:rsidRPr="002D44DC">
        <w:rPr>
          <w:sz w:val="14"/>
        </w:rPr>
        <w:t>as long as</w:t>
      </w:r>
      <w:proofErr w:type="gramEnd"/>
      <w:r w:rsidRPr="002D44DC">
        <w:rPr>
          <w:sz w:val="14"/>
        </w:rPr>
        <w:t xml:space="preserve"> the median mammal species, we will last another two million years. On this estimate, </w:t>
      </w:r>
      <w:r w:rsidRPr="002D44DC">
        <w:rPr>
          <w:rStyle w:val="StyleUnderline"/>
        </w:rPr>
        <w:t xml:space="preserve">the number of humans in existence </w:t>
      </w:r>
      <w:r w:rsidRPr="002D44DC">
        <w:rPr>
          <w:sz w:val="14"/>
        </w:rPr>
        <w:t>in the</w:t>
      </w:r>
      <w:r w:rsidRPr="002D44DC">
        <w:rPr>
          <w:rStyle w:val="StyleUnderline"/>
        </w:rPr>
        <w:t xml:space="preserve"> </w:t>
      </w:r>
      <w:proofErr w:type="spellStart"/>
      <w:proofErr w:type="gramStart"/>
      <w:r w:rsidRPr="002D44DC">
        <w:rPr>
          <w:sz w:val="14"/>
        </w:rPr>
        <w:t>The</w:t>
      </w:r>
      <w:proofErr w:type="spellEnd"/>
      <w:proofErr w:type="gramEnd"/>
      <w:r w:rsidRPr="002D44DC">
        <w:rPr>
          <w:sz w:val="14"/>
        </w:rPr>
        <w:t xml:space="preserve"> future, </w:t>
      </w:r>
      <w:r w:rsidRPr="002D44DC">
        <w:rPr>
          <w:rStyle w:val="StyleUnderline"/>
        </w:rPr>
        <w:t>given that we don’t go extinct</w:t>
      </w:r>
      <w:r w:rsidRPr="002D44DC">
        <w:rPr>
          <w:sz w:val="14"/>
        </w:rPr>
        <w:t xml:space="preserve"> any time soon, </w:t>
      </w:r>
      <w:r w:rsidRPr="002D44DC">
        <w:rPr>
          <w:rStyle w:val="StyleUnderline"/>
        </w:rPr>
        <w:t xml:space="preserve">would be </w:t>
      </w:r>
      <w:r w:rsidRPr="00E74140">
        <w:rPr>
          <w:rStyle w:val="Emphasis"/>
          <w:highlight w:val="green"/>
        </w:rPr>
        <w:t>2×10^14</w:t>
      </w:r>
      <w:r w:rsidRPr="002D44DC">
        <w:rPr>
          <w:sz w:val="14"/>
        </w:rPr>
        <w:t xml:space="preserve">. </w:t>
      </w:r>
      <w:proofErr w:type="gramStart"/>
      <w:r w:rsidRPr="002D44DC">
        <w:rPr>
          <w:rStyle w:val="StyleUnderline"/>
        </w:rPr>
        <w:t>So</w:t>
      </w:r>
      <w:proofErr w:type="gramEnd"/>
      <w:r w:rsidRPr="002D44DC">
        <w:rPr>
          <w:rStyle w:val="StyleUnderline"/>
        </w:rPr>
        <w:t xml:space="preserve"> if it is good to bring new people into existence, then it’s very good to prevent </w:t>
      </w:r>
      <w:r w:rsidRPr="002D44DC">
        <w:rPr>
          <w:sz w:val="14"/>
        </w:rPr>
        <w:t>human</w:t>
      </w:r>
      <w:r w:rsidRPr="002D44DC">
        <w:rPr>
          <w:rStyle w:val="StyleUnderline"/>
        </w:rPr>
        <w:t xml:space="preserve"> extinction. Second</w:t>
      </w:r>
      <w:r w:rsidRPr="002D44DC">
        <w:rPr>
          <w:sz w:val="14"/>
        </w:rPr>
        <w:t xml:space="preserve">, human </w:t>
      </w:r>
      <w:r w:rsidRPr="00E74140">
        <w:rPr>
          <w:rStyle w:val="Emphasis"/>
          <w:highlight w:val="green"/>
        </w:rPr>
        <w:t>extinction is</w:t>
      </w:r>
      <w:r w:rsidRPr="002D44DC">
        <w:rPr>
          <w:rStyle w:val="Emphasis"/>
        </w:rPr>
        <w:t xml:space="preserve"> by its nature an </w:t>
      </w:r>
      <w:r w:rsidRPr="00E74140">
        <w:rPr>
          <w:rStyle w:val="Emphasis"/>
          <w:highlight w:val="green"/>
        </w:rPr>
        <w:t>irreversible</w:t>
      </w:r>
      <w:r w:rsidRPr="002D44DC">
        <w:rPr>
          <w:rStyle w:val="Emphasis"/>
        </w:rPr>
        <w:t xml:space="preserve"> scenario</w:t>
      </w:r>
      <w:r w:rsidRPr="002D44DC">
        <w:rPr>
          <w:sz w:val="14"/>
        </w:rPr>
        <w:t xml:space="preserve">.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2D44DC">
        <w:rPr>
          <w:sz w:val="14"/>
        </w:rPr>
        <w:t>at a later date</w:t>
      </w:r>
      <w:proofErr w:type="gramEnd"/>
      <w:r w:rsidRPr="002D44DC">
        <w:rPr>
          <w:sz w:val="14"/>
        </w:rPr>
        <w:t xml:space="preserve">. </w:t>
      </w:r>
      <w:r w:rsidRPr="002D44DC">
        <w:rPr>
          <w:rStyle w:val="StyleUnderline"/>
        </w:rPr>
        <w:t>Third, we should expect</w:t>
      </w:r>
      <w:r w:rsidRPr="002D44DC">
        <w:rPr>
          <w:sz w:val="14"/>
        </w:rPr>
        <w:t xml:space="preserve"> ourselves </w:t>
      </w:r>
      <w:r w:rsidRPr="002D44DC">
        <w:rPr>
          <w:rStyle w:val="StyleUnderline"/>
        </w:rPr>
        <w:t>to progress, morally</w:t>
      </w:r>
      <w:r w:rsidRPr="002D44DC">
        <w:rPr>
          <w:sz w:val="14"/>
        </w:rPr>
        <w:t xml:space="preserve">, over the next few centuries, </w:t>
      </w:r>
      <w:r w:rsidRPr="002D44DC">
        <w:rPr>
          <w:rStyle w:val="StyleUnderline"/>
        </w:rPr>
        <w:t>as we have</w:t>
      </w:r>
      <w:r w:rsidRPr="002D44DC">
        <w:rPr>
          <w:sz w:val="14"/>
        </w:rPr>
        <w:t xml:space="preserve"> progressed </w:t>
      </w:r>
      <w:r w:rsidRPr="002D44DC">
        <w:rPr>
          <w:rStyle w:val="StyleUnderline"/>
        </w:rPr>
        <w:t>in the past.</w:t>
      </w:r>
      <w:r w:rsidRPr="002D44DC">
        <w:rPr>
          <w:sz w:val="14"/>
        </w:rPr>
        <w:t xml:space="preserve"> </w:t>
      </w:r>
      <w:proofErr w:type="gramStart"/>
      <w:r w:rsidRPr="002D44DC">
        <w:rPr>
          <w:sz w:val="14"/>
        </w:rPr>
        <w:t>So</w:t>
      </w:r>
      <w:proofErr w:type="gramEnd"/>
      <w:r w:rsidRPr="002D44DC">
        <w:rPr>
          <w:sz w:val="14"/>
        </w:rPr>
        <w:t xml:space="preserve"> we should expect that </w:t>
      </w:r>
      <w:r w:rsidRPr="00E74140">
        <w:rPr>
          <w:rStyle w:val="StyleUnderline"/>
          <w:highlight w:val="green"/>
        </w:rPr>
        <w:t xml:space="preserve">in </w:t>
      </w:r>
      <w:r w:rsidRPr="002D44DC">
        <w:rPr>
          <w:rStyle w:val="StyleUnderline"/>
        </w:rPr>
        <w:t xml:space="preserve">a few centuries’ </w:t>
      </w:r>
      <w:r w:rsidRPr="00E74140">
        <w:rPr>
          <w:rStyle w:val="StyleUnderline"/>
          <w:highlight w:val="green"/>
        </w:rPr>
        <w:t xml:space="preserve">time we will have </w:t>
      </w:r>
      <w:r w:rsidRPr="00E74140">
        <w:rPr>
          <w:rStyle w:val="Emphasis"/>
          <w:highlight w:val="green"/>
        </w:rPr>
        <w:t>better evidence about how to evaluate</w:t>
      </w:r>
      <w:r w:rsidRPr="002D44DC">
        <w:rPr>
          <w:rStyle w:val="Emphasis"/>
        </w:rPr>
        <w:t xml:space="preserve"> human </w:t>
      </w:r>
      <w:r w:rsidRPr="00E74140">
        <w:rPr>
          <w:rStyle w:val="Emphasis"/>
          <w:highlight w:val="green"/>
        </w:rPr>
        <w:t>extinction</w:t>
      </w:r>
      <w:r w:rsidRPr="002D44DC">
        <w:rPr>
          <w:sz w:val="14"/>
        </w:rPr>
        <w:t xml:space="preserve"> than we currently have. Given these three factors, it would be better to prevent the near-term extinction of </w:t>
      </w:r>
      <w:proofErr w:type="gramStart"/>
      <w:r w:rsidRPr="002D44DC">
        <w:rPr>
          <w:sz w:val="14"/>
        </w:rPr>
        <w:t>the human race</w:t>
      </w:r>
      <w:proofErr w:type="gramEnd"/>
      <w:r w:rsidRPr="002D44DC">
        <w:rPr>
          <w:sz w:val="14"/>
        </w:rPr>
        <w:t xml:space="preserve">, even if we thought that the extinction of the human race would actually be a very good thing. To make this concrete, I’ll give the following simple but illustrative model. </w:t>
      </w:r>
      <w:r w:rsidRPr="002D44DC">
        <w:rPr>
          <w:rStyle w:val="StyleUnderline"/>
        </w:rPr>
        <w:t>Suppose that we have</w:t>
      </w:r>
      <w:r w:rsidRPr="002D44DC">
        <w:rPr>
          <w:sz w:val="14"/>
        </w:rPr>
        <w:t xml:space="preserve"> 0.8 credence that it is a bad thing to produce new people, and </w:t>
      </w:r>
      <w:r w:rsidRPr="002D44DC">
        <w:rPr>
          <w:rStyle w:val="StyleUnderline"/>
        </w:rPr>
        <w:t>0.2</w:t>
      </w:r>
      <w:r w:rsidRPr="002D44DC">
        <w:rPr>
          <w:sz w:val="14"/>
        </w:rPr>
        <w:t xml:space="preserve"> </w:t>
      </w:r>
      <w:r w:rsidRPr="002D44DC">
        <w:rPr>
          <w:rStyle w:val="StyleUnderline"/>
        </w:rPr>
        <w:t>certain that it’s a good thing to produce new people</w:t>
      </w:r>
      <w:r w:rsidRPr="002D44DC">
        <w:rPr>
          <w:sz w:val="14"/>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w:t>
      </w:r>
      <w:r w:rsidRPr="002D44DC">
        <w:rPr>
          <w:sz w:val="14"/>
        </w:rPr>
        <w:lastRenderedPageBreak/>
        <w:t xml:space="preserve">And let’s use our estimate of 2×10^14 people who would exist in the </w:t>
      </w:r>
      <w:proofErr w:type="gramStart"/>
      <w:r w:rsidRPr="002D44DC">
        <w:rPr>
          <w:sz w:val="14"/>
        </w:rPr>
        <w:t>future, if</w:t>
      </w:r>
      <w:proofErr w:type="gramEnd"/>
      <w:r w:rsidRPr="002D44DC">
        <w:rPr>
          <w:sz w:val="14"/>
        </w:rPr>
        <w:t xml:space="preserve"> we avoid near-term human extinction. Given our stipulated </w:t>
      </w:r>
      <w:proofErr w:type="spellStart"/>
      <w:r w:rsidRPr="002D44DC">
        <w:rPr>
          <w:sz w:val="14"/>
        </w:rPr>
        <w:t>credences</w:t>
      </w:r>
      <w:proofErr w:type="spellEnd"/>
      <w:r w:rsidRPr="002D44DC">
        <w:rPr>
          <w:sz w:val="14"/>
        </w:rPr>
        <w:t>, the expected benefit of letting the human race go extinct now would be (.8-.</w:t>
      </w:r>
      <w:proofErr w:type="gramStart"/>
      <w:r w:rsidRPr="002D44DC">
        <w:rPr>
          <w:sz w:val="14"/>
        </w:rPr>
        <w:t>2)×</w:t>
      </w:r>
      <w:proofErr w:type="gramEnd"/>
      <w:r w:rsidRPr="002D44DC">
        <w:rPr>
          <w:sz w:val="14"/>
        </w:rPr>
        <w:t>(2×10^14) = 1.2×(10^14). Suppose that,</w:t>
      </w:r>
      <w:r w:rsidRPr="002D44DC">
        <w:rPr>
          <w:rStyle w:val="StyleUnderline"/>
        </w:rPr>
        <w:t xml:space="preserve"> </w:t>
      </w:r>
      <w:r w:rsidRPr="00E74140">
        <w:rPr>
          <w:rStyle w:val="StyleUnderline"/>
          <w:highlight w:val="green"/>
        </w:rPr>
        <w:t>if we</w:t>
      </w:r>
      <w:r w:rsidRPr="002D44DC">
        <w:rPr>
          <w:rStyle w:val="StyleUnderline"/>
        </w:rPr>
        <w:t xml:space="preserve"> </w:t>
      </w:r>
      <w:r w:rsidRPr="002D44DC">
        <w:rPr>
          <w:sz w:val="14"/>
        </w:rPr>
        <w:t xml:space="preserve">let </w:t>
      </w:r>
      <w:proofErr w:type="gramStart"/>
      <w:r w:rsidRPr="002D44DC">
        <w:rPr>
          <w:sz w:val="14"/>
        </w:rPr>
        <w:t>the human race</w:t>
      </w:r>
      <w:proofErr w:type="gramEnd"/>
      <w:r w:rsidRPr="002D44DC">
        <w:rPr>
          <w:sz w:val="14"/>
        </w:rPr>
        <w:t xml:space="preserve"> continue and</w:t>
      </w:r>
      <w:r w:rsidRPr="002D44DC">
        <w:rPr>
          <w:rStyle w:val="StyleUnderline"/>
        </w:rPr>
        <w:t xml:space="preserve"> </w:t>
      </w:r>
      <w:r w:rsidRPr="00E74140">
        <w:rPr>
          <w:rStyle w:val="StyleUnderline"/>
          <w:highlight w:val="green"/>
        </w:rPr>
        <w:t>did research</w:t>
      </w:r>
      <w:r w:rsidRPr="002D44DC">
        <w:rPr>
          <w:rStyle w:val="StyleUnderline"/>
        </w:rPr>
        <w:t xml:space="preserve"> for 300 years, </w:t>
      </w:r>
      <w:r w:rsidRPr="00E74140">
        <w:rPr>
          <w:rStyle w:val="StyleUnderline"/>
          <w:highlight w:val="green"/>
        </w:rPr>
        <w:t xml:space="preserve">we would know </w:t>
      </w:r>
      <w:r w:rsidRPr="00E74140">
        <w:rPr>
          <w:rStyle w:val="Emphasis"/>
          <w:highlight w:val="green"/>
        </w:rPr>
        <w:t>for certain</w:t>
      </w:r>
      <w:r w:rsidRPr="00E74140">
        <w:rPr>
          <w:rStyle w:val="StyleUnderline"/>
          <w:highlight w:val="green"/>
        </w:rPr>
        <w:t xml:space="preserve"> whether </w:t>
      </w:r>
      <w:r w:rsidRPr="002D44DC">
        <w:rPr>
          <w:rStyle w:val="StyleUnderline"/>
        </w:rPr>
        <w:t xml:space="preserve">or not additional </w:t>
      </w:r>
      <w:r w:rsidRPr="00E74140">
        <w:rPr>
          <w:rStyle w:val="StyleUnderline"/>
          <w:highlight w:val="green"/>
        </w:rPr>
        <w:t>people</w:t>
      </w:r>
      <w:r w:rsidRPr="002D44DC">
        <w:rPr>
          <w:rStyle w:val="StyleUnderline"/>
        </w:rPr>
        <w:t xml:space="preserve"> are of </w:t>
      </w:r>
      <w:r w:rsidRPr="00E74140">
        <w:rPr>
          <w:rStyle w:val="Emphasis"/>
          <w:highlight w:val="green"/>
        </w:rPr>
        <w:t>positive</w:t>
      </w:r>
      <w:r w:rsidRPr="002D44DC">
        <w:rPr>
          <w:rStyle w:val="Emphasis"/>
        </w:rPr>
        <w:t xml:space="preserve"> </w:t>
      </w:r>
    </w:p>
    <w:p w14:paraId="42A2C354" w14:textId="77777777" w:rsidR="00783F68" w:rsidRPr="00F601E6" w:rsidRDefault="00783F68" w:rsidP="00783F68"/>
    <w:p w14:paraId="7230E3A5" w14:textId="65518DD0" w:rsidR="00114666" w:rsidRDefault="00114666" w:rsidP="00114666">
      <w:pPr>
        <w:pStyle w:val="Heading4"/>
      </w:pPr>
      <w:r>
        <w:t>Nothing in the aff triggers it but p</w:t>
      </w:r>
      <w:r>
        <w:t>ermissibility and presumption affirm.</w:t>
      </w:r>
    </w:p>
    <w:p w14:paraId="589A2E25" w14:textId="77777777" w:rsidR="00114666" w:rsidRDefault="00114666" w:rsidP="00114666">
      <w:pPr>
        <w:keepNext/>
        <w:keepLines/>
        <w:spacing w:before="40" w:after="0"/>
        <w:outlineLvl w:val="3"/>
        <w:rPr>
          <w:rFonts w:eastAsiaTheme="majorEastAsia"/>
          <w:b/>
          <w:bCs/>
          <w:sz w:val="26"/>
          <w:szCs w:val="26"/>
        </w:rPr>
      </w:pPr>
      <w:r>
        <w:rPr>
          <w:rFonts w:eastAsiaTheme="majorEastAsia"/>
          <w:b/>
          <w:bCs/>
          <w:sz w:val="26"/>
          <w:szCs w:val="26"/>
        </w:rPr>
        <w:t xml:space="preserve">A] </w:t>
      </w:r>
      <w:r>
        <w:rPr>
          <w:rFonts w:eastAsiaTheme="majorEastAsia"/>
          <w:b/>
          <w:bCs/>
          <w:sz w:val="26"/>
          <w:szCs w:val="26"/>
          <w:u w:val="single"/>
        </w:rPr>
        <w:t>Freeze</w:t>
      </w:r>
      <w:r>
        <w:rPr>
          <w:rFonts w:eastAsiaTheme="majorEastAsia"/>
          <w:b/>
          <w:bCs/>
          <w:sz w:val="26"/>
          <w:szCs w:val="26"/>
        </w:rPr>
        <w:t>- otherwise we would not be able to justify morally neutral actions since there isn’t a prohibition and we would have to prove an obligation.</w:t>
      </w:r>
    </w:p>
    <w:p w14:paraId="2DE92F5D" w14:textId="77777777" w:rsidR="00114666" w:rsidRDefault="00114666" w:rsidP="00114666">
      <w:pPr>
        <w:keepNext/>
        <w:keepLines/>
        <w:spacing w:before="40" w:after="0"/>
        <w:outlineLvl w:val="3"/>
        <w:rPr>
          <w:rFonts w:eastAsiaTheme="majorEastAsia"/>
          <w:b/>
          <w:bCs/>
          <w:sz w:val="26"/>
          <w:szCs w:val="26"/>
        </w:rPr>
      </w:pPr>
      <w:r>
        <w:rPr>
          <w:rFonts w:eastAsiaTheme="majorEastAsia"/>
          <w:b/>
          <w:bCs/>
          <w:sz w:val="26"/>
          <w:szCs w:val="26"/>
        </w:rPr>
        <w:t xml:space="preserve">B] </w:t>
      </w:r>
      <w:r>
        <w:rPr>
          <w:rFonts w:eastAsiaTheme="majorEastAsia"/>
          <w:b/>
          <w:bCs/>
          <w:sz w:val="26"/>
          <w:szCs w:val="26"/>
          <w:u w:val="single"/>
        </w:rPr>
        <w:t>Trivialism</w:t>
      </w:r>
      <w:r>
        <w:rPr>
          <w:rFonts w:eastAsiaTheme="majorEastAsia"/>
          <w:b/>
          <w:bCs/>
          <w:sz w:val="26"/>
          <w:szCs w:val="26"/>
        </w:rPr>
        <w:t xml:space="preserve">- statements are true until proven false, if I told you my </w:t>
      </w:r>
      <w:proofErr w:type="gramStart"/>
      <w:r>
        <w:rPr>
          <w:rFonts w:eastAsiaTheme="majorEastAsia"/>
          <w:b/>
          <w:bCs/>
          <w:sz w:val="26"/>
          <w:szCs w:val="26"/>
        </w:rPr>
        <w:t>name</w:t>
      </w:r>
      <w:proofErr w:type="gramEnd"/>
      <w:r>
        <w:rPr>
          <w:rFonts w:eastAsiaTheme="majorEastAsia"/>
          <w:b/>
          <w:bCs/>
          <w:sz w:val="26"/>
          <w:szCs w:val="26"/>
        </w:rPr>
        <w:t xml:space="preserve"> you’d believe me.</w:t>
      </w:r>
    </w:p>
    <w:p w14:paraId="65CAC82B" w14:textId="77777777" w:rsidR="00114666" w:rsidRPr="00B40916" w:rsidRDefault="00114666" w:rsidP="00114666">
      <w:pPr>
        <w:pStyle w:val="Heading4"/>
      </w:pPr>
      <w:r w:rsidRPr="00B40916">
        <w:t xml:space="preserve">C] </w:t>
      </w:r>
      <w:r w:rsidRPr="00B40916">
        <w:rPr>
          <w:u w:val="single"/>
        </w:rPr>
        <w:t>Negation Theory</w:t>
      </w:r>
      <w:r w:rsidRPr="00B40916">
        <w:t>- Negating requires a complete absence of an existing obligation</w:t>
      </w:r>
    </w:p>
    <w:p w14:paraId="2F6DFB1B" w14:textId="77777777" w:rsidR="00114666" w:rsidRDefault="00114666" w:rsidP="00114666">
      <w:pPr>
        <w:rPr>
          <w:rStyle w:val="Emphasis"/>
        </w:rPr>
      </w:pPr>
      <w:r w:rsidRPr="00D4680C">
        <w:rPr>
          <w:rStyle w:val="Emphasis"/>
          <w:highlight w:val="green"/>
        </w:rPr>
        <w:t>Negate: to deny the existence of</w:t>
      </w:r>
    </w:p>
    <w:p w14:paraId="2946FA59" w14:textId="77777777" w:rsidR="00114666" w:rsidRDefault="00114666" w:rsidP="00114666">
      <w:pPr>
        <w:rPr>
          <w:rStyle w:val="Emphasis"/>
          <w:b w:val="0"/>
        </w:rPr>
      </w:pPr>
      <w:r>
        <w:rPr>
          <w:rStyle w:val="Style13ptBold"/>
          <w:sz w:val="24"/>
        </w:rPr>
        <w:t>That’s Dictionary.com</w:t>
      </w:r>
      <w:r>
        <w:rPr>
          <w:rStyle w:val="Emphasis"/>
        </w:rPr>
        <w:t xml:space="preserve">- “Negate” </w:t>
      </w:r>
      <w:r>
        <w:t xml:space="preserve">https://www.dictionary.com/browse/negate. </w:t>
      </w:r>
    </w:p>
    <w:p w14:paraId="22FF035F" w14:textId="77777777" w:rsidR="00114666" w:rsidRDefault="00114666" w:rsidP="00114666">
      <w:pPr>
        <w:pStyle w:val="Heading4"/>
        <w:rPr>
          <w:rStyle w:val="Hyperlink"/>
        </w:rPr>
      </w:pPr>
      <w:r>
        <w:t>D</w:t>
      </w:r>
      <w:r w:rsidRPr="00B40916">
        <w:t xml:space="preserve">] </w:t>
      </w:r>
      <w:r w:rsidRPr="00B40916">
        <w:rPr>
          <w:u w:val="single"/>
        </w:rPr>
        <w:t>The Law of Excluded Middles</w:t>
      </w:r>
      <w:r>
        <w:t>-</w:t>
      </w:r>
      <w:r w:rsidRPr="00B40916">
        <w:t xml:space="preserve"> if something is not false, it must be true, which means that if something is not prohibited, it must be obligatory, and permissibility is the same as obligatory. </w:t>
      </w:r>
    </w:p>
    <w:p w14:paraId="0BD0A3C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Scala">
    <w:altName w:val="Calibri"/>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auto"/>
    <w:pitch w:val="variable"/>
    <w:sig w:usb0="00000003" w:usb1="00000000" w:usb2="00000000" w:usb3="00000000" w:csb0="00000001" w:csb1="00000000"/>
  </w:font>
  <w:font w:name="Trajan-Bold">
    <w:panose1 w:val="020B0604020202020204"/>
    <w:charset w:val="4D"/>
    <w:family w:val="auto"/>
    <w:notTrueType/>
    <w:pitch w:val="default"/>
    <w:sig w:usb0="00000003" w:usb1="00000000" w:usb2="00000000" w:usb3="00000000" w:csb0="00000001" w:csb1="00000000"/>
  </w:font>
  <w:font w:name="BookAntiqua">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altName w:val="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altName w:val="Helvetica Neue"/>
    <w:panose1 w:val="02000503000000020004"/>
    <w:charset w:val="00"/>
    <w:family w:val="auto"/>
    <w:pitch w:val="variable"/>
    <w:sig w:usb0="E50002FF" w:usb1="500079DB" w:usb2="00000010" w:usb3="00000000" w:csb0="00000001" w:csb1="00000000"/>
  </w:font>
  <w:font w:name="Sabon LT Std">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AF72562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DB4BEF"/>
    <w:multiLevelType w:val="hybridMultilevel"/>
    <w:tmpl w:val="C3CC1392"/>
    <w:lvl w:ilvl="0" w:tplc="936627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D845E9"/>
    <w:multiLevelType w:val="hybridMultilevel"/>
    <w:tmpl w:val="5FC21964"/>
    <w:lvl w:ilvl="0" w:tplc="8D08D3F0">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44875934">
    <w:abstractNumId w:val="10"/>
  </w:num>
  <w:num w:numId="2" w16cid:durableId="1987657805">
    <w:abstractNumId w:val="8"/>
  </w:num>
  <w:num w:numId="3" w16cid:durableId="2097940503">
    <w:abstractNumId w:val="7"/>
  </w:num>
  <w:num w:numId="4" w16cid:durableId="1957977204">
    <w:abstractNumId w:val="6"/>
  </w:num>
  <w:num w:numId="5" w16cid:durableId="1976253527">
    <w:abstractNumId w:val="5"/>
  </w:num>
  <w:num w:numId="6" w16cid:durableId="828669423">
    <w:abstractNumId w:val="9"/>
  </w:num>
  <w:num w:numId="7" w16cid:durableId="791896437">
    <w:abstractNumId w:val="4"/>
  </w:num>
  <w:num w:numId="8" w16cid:durableId="1833138568">
    <w:abstractNumId w:val="3"/>
  </w:num>
  <w:num w:numId="9" w16cid:durableId="472983872">
    <w:abstractNumId w:val="2"/>
  </w:num>
  <w:num w:numId="10" w16cid:durableId="586378001">
    <w:abstractNumId w:val="1"/>
  </w:num>
  <w:num w:numId="11" w16cid:durableId="1010716772">
    <w:abstractNumId w:val="0"/>
  </w:num>
  <w:num w:numId="12" w16cid:durableId="123737529">
    <w:abstractNumId w:val="12"/>
  </w:num>
  <w:num w:numId="13" w16cid:durableId="284820385">
    <w:abstractNumId w:val="26"/>
  </w:num>
  <w:num w:numId="14" w16cid:durableId="1662273698">
    <w:abstractNumId w:val="21"/>
  </w:num>
  <w:num w:numId="15" w16cid:durableId="816066289">
    <w:abstractNumId w:val="15"/>
  </w:num>
  <w:num w:numId="16" w16cid:durableId="147869025">
    <w:abstractNumId w:val="18"/>
  </w:num>
  <w:num w:numId="17" w16cid:durableId="1167131387">
    <w:abstractNumId w:val="23"/>
  </w:num>
  <w:num w:numId="18" w16cid:durableId="157700660">
    <w:abstractNumId w:val="17"/>
  </w:num>
  <w:num w:numId="19" w16cid:durableId="1680504075">
    <w:abstractNumId w:val="11"/>
  </w:num>
  <w:num w:numId="20" w16cid:durableId="186145162">
    <w:abstractNumId w:val="20"/>
  </w:num>
  <w:num w:numId="21" w16cid:durableId="1234311757">
    <w:abstractNumId w:val="25"/>
  </w:num>
  <w:num w:numId="22" w16cid:durableId="1012798606">
    <w:abstractNumId w:val="13"/>
  </w:num>
  <w:num w:numId="23" w16cid:durableId="1241408010">
    <w:abstractNumId w:val="19"/>
  </w:num>
  <w:num w:numId="24" w16cid:durableId="1538658644">
    <w:abstractNumId w:val="14"/>
  </w:num>
  <w:num w:numId="25" w16cid:durableId="835268350">
    <w:abstractNumId w:val="22"/>
  </w:num>
  <w:num w:numId="26" w16cid:durableId="2099593701">
    <w:abstractNumId w:val="24"/>
  </w:num>
  <w:num w:numId="27" w16cid:durableId="117244947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F307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43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4666"/>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17C3D"/>
    <w:rsid w:val="003223B2"/>
    <w:rsid w:val="00322A67"/>
    <w:rsid w:val="00330E13"/>
    <w:rsid w:val="00335A23"/>
    <w:rsid w:val="00340707"/>
    <w:rsid w:val="00341C61"/>
    <w:rsid w:val="00351841"/>
    <w:rsid w:val="00354AFE"/>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307B"/>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3F68"/>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A40"/>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0E83"/>
    <w:rsid w:val="00B5602D"/>
    <w:rsid w:val="00B566AF"/>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95EDC"/>
    <w:rsid w:val="00CA013C"/>
    <w:rsid w:val="00CA6D6D"/>
    <w:rsid w:val="00CC52D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EAF"/>
    <w:rsid w:val="00E8322E"/>
    <w:rsid w:val="00E903E0"/>
    <w:rsid w:val="00EA1115"/>
    <w:rsid w:val="00EA39EB"/>
    <w:rsid w:val="00EA58CE"/>
    <w:rsid w:val="00EB33FF"/>
    <w:rsid w:val="00EB3D1A"/>
    <w:rsid w:val="00EC2759"/>
    <w:rsid w:val="00EC7106"/>
    <w:rsid w:val="00ED0120"/>
    <w:rsid w:val="00ED3BBA"/>
    <w:rsid w:val="00ED4E12"/>
    <w:rsid w:val="00ED79BA"/>
    <w:rsid w:val="00EE051B"/>
    <w:rsid w:val="00EE54B4"/>
    <w:rsid w:val="00EF1AD8"/>
    <w:rsid w:val="00EF2B5C"/>
    <w:rsid w:val="00EF7794"/>
    <w:rsid w:val="00F02046"/>
    <w:rsid w:val="00F053D8"/>
    <w:rsid w:val="00F07888"/>
    <w:rsid w:val="00F1313D"/>
    <w:rsid w:val="00F200EC"/>
    <w:rsid w:val="00F201E7"/>
    <w:rsid w:val="00F204E0"/>
    <w:rsid w:val="00F20B16"/>
    <w:rsid w:val="00F21C79"/>
    <w:rsid w:val="00F238C9"/>
    <w:rsid w:val="00F23CA5"/>
    <w:rsid w:val="00F277AA"/>
    <w:rsid w:val="00F30B2A"/>
    <w:rsid w:val="00F31955"/>
    <w:rsid w:val="00F34C06"/>
    <w:rsid w:val="00F43EA3"/>
    <w:rsid w:val="00F50C55"/>
    <w:rsid w:val="00F57FFB"/>
    <w:rsid w:val="00F601E6"/>
    <w:rsid w:val="00F657C9"/>
    <w:rsid w:val="00F73954"/>
    <w:rsid w:val="00F76B0C"/>
    <w:rsid w:val="00F85E64"/>
    <w:rsid w:val="00F91ADB"/>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137A16"/>
  <w14:defaultImageDpi w14:val="300"/>
  <w15:docId w15:val="{AA4EE370-7A4E-004C-B8EF-4CCA86D0B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F307B"/>
    <w:pPr>
      <w:spacing w:after="160" w:line="259" w:lineRule="auto"/>
    </w:pPr>
    <w:rPr>
      <w:rFonts w:ascii="Calibri" w:hAnsi="Calibri" w:cs="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5F307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5F307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5F307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5F307B"/>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qFormat/>
    <w:rsid w:val="005F307B"/>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5F307B"/>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5F307B"/>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5F307B"/>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5F307B"/>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5F30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307B"/>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5F307B"/>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5F307B"/>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5F307B"/>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5F307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F307B"/>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5F307B"/>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5F307B"/>
    <w:rPr>
      <w:rFonts w:ascii="Calibri" w:hAnsi="Calibri" w:cs="Calibri"/>
      <w:b/>
      <w:i w:val="0"/>
      <w:iCs/>
      <w:sz w:val="22"/>
      <w:u w:val="single"/>
      <w:bdr w:val="single" w:sz="12" w:space="0" w:color="auto"/>
    </w:rPr>
  </w:style>
  <w:style w:type="character" w:styleId="FollowedHyperlink">
    <w:name w:val="FollowedHyperlink"/>
    <w:basedOn w:val="DefaultParagraphFont"/>
    <w:uiPriority w:val="99"/>
    <w:unhideWhenUsed/>
    <w:rsid w:val="005F307B"/>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5F307B"/>
    <w:rPr>
      <w:color w:val="auto"/>
      <w:u w:val="none"/>
    </w:rPr>
  </w:style>
  <w:style w:type="paragraph" w:styleId="DocumentMap">
    <w:name w:val="Document Map"/>
    <w:basedOn w:val="Normal"/>
    <w:link w:val="DocumentMapChar"/>
    <w:uiPriority w:val="99"/>
    <w:unhideWhenUsed/>
    <w:rsid w:val="005F307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5F307B"/>
    <w:rPr>
      <w:rFonts w:ascii="Lucida Grande" w:hAnsi="Lucida Grande" w:cs="Lucida Grande"/>
    </w:rPr>
  </w:style>
  <w:style w:type="character" w:customStyle="1" w:styleId="Heading5Char">
    <w:name w:val="Heading 5 Char"/>
    <w:aliases w:val="Text Char"/>
    <w:basedOn w:val="DefaultParagraphFont"/>
    <w:link w:val="Heading5"/>
    <w:rsid w:val="005F307B"/>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5F307B"/>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5F307B"/>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5F307B"/>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5F307B"/>
    <w:rPr>
      <w:rFonts w:ascii="Cambria" w:eastAsia="Times New Roman" w:hAnsi="Cambria" w:cs="Calibri"/>
      <w:i/>
      <w:iCs/>
      <w:sz w:val="18"/>
      <w:szCs w:val="18"/>
      <w:lang w:bidi="en-US"/>
    </w:rPr>
  </w:style>
  <w:style w:type="character" w:styleId="UnresolvedMention">
    <w:name w:val="Unresolved Mention"/>
    <w:basedOn w:val="DefaultParagraphFont"/>
    <w:uiPriority w:val="99"/>
    <w:semiHidden/>
    <w:unhideWhenUsed/>
    <w:rsid w:val="005F307B"/>
    <w:rPr>
      <w:color w:val="605E5C"/>
      <w:shd w:val="clear" w:color="auto" w:fill="E1DFDD"/>
    </w:rPr>
  </w:style>
  <w:style w:type="paragraph" w:styleId="ListParagraph">
    <w:name w:val="List Paragraph"/>
    <w:aliases w:val="6 font"/>
    <w:basedOn w:val="Normal"/>
    <w:uiPriority w:val="34"/>
    <w:unhideWhenUsed/>
    <w:qFormat/>
    <w:rsid w:val="005F307B"/>
    <w:pPr>
      <w:ind w:left="720"/>
      <w:contextualSpacing/>
    </w:pPr>
  </w:style>
  <w:style w:type="paragraph" w:customStyle="1" w:styleId="Emphasis1">
    <w:name w:val="Emphasis1"/>
    <w:basedOn w:val="Normal"/>
    <w:link w:val="Emphasis"/>
    <w:autoRedefine/>
    <w:uiPriority w:val="20"/>
    <w:qFormat/>
    <w:rsid w:val="005F307B"/>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textbold">
    <w:name w:val="text bold"/>
    <w:basedOn w:val="Normal"/>
    <w:uiPriority w:val="20"/>
    <w:qFormat/>
    <w:rsid w:val="005F307B"/>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ca"/>
    <w:basedOn w:val="Heading1"/>
    <w:link w:val="Hyperlink"/>
    <w:autoRedefine/>
    <w:uiPriority w:val="99"/>
    <w:qFormat/>
    <w:rsid w:val="005F307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underline">
    <w:name w:val="underline"/>
    <w:basedOn w:val="DefaultParagraphFont"/>
    <w:qFormat/>
    <w:rsid w:val="005F307B"/>
    <w:rPr>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5F307B"/>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Non Read Text Char,Debate Normal Char"/>
    <w:basedOn w:val="DefaultParagraphFont"/>
    <w:link w:val="Title"/>
    <w:uiPriority w:val="6"/>
    <w:qFormat/>
    <w:rsid w:val="005F307B"/>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5F307B"/>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5F307B"/>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5F307B"/>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5F307B"/>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5F307B"/>
    <w:rPr>
      <w:rFonts w:ascii="Tahoma" w:hAnsi="Tahoma" w:cs="Tahoma"/>
      <w:szCs w:val="16"/>
    </w:rPr>
  </w:style>
  <w:style w:type="character" w:customStyle="1" w:styleId="BalloonTextChar">
    <w:name w:val="Balloon Text Char"/>
    <w:basedOn w:val="DefaultParagraphFont"/>
    <w:link w:val="BalloonText"/>
    <w:uiPriority w:val="99"/>
    <w:rsid w:val="005F307B"/>
    <w:rPr>
      <w:rFonts w:ascii="Tahoma" w:hAnsi="Tahoma" w:cs="Tahoma"/>
      <w:sz w:val="22"/>
      <w:szCs w:val="16"/>
    </w:rPr>
  </w:style>
  <w:style w:type="paragraph" w:styleId="Header">
    <w:name w:val="header"/>
    <w:basedOn w:val="Normal"/>
    <w:link w:val="HeaderChar"/>
    <w:uiPriority w:val="99"/>
    <w:unhideWhenUsed/>
    <w:qFormat/>
    <w:rsid w:val="005F307B"/>
    <w:pPr>
      <w:tabs>
        <w:tab w:val="center" w:pos="4680"/>
        <w:tab w:val="right" w:pos="9360"/>
      </w:tabs>
    </w:pPr>
  </w:style>
  <w:style w:type="character" w:customStyle="1" w:styleId="HeaderChar">
    <w:name w:val="Header Char"/>
    <w:basedOn w:val="DefaultParagraphFont"/>
    <w:link w:val="Header"/>
    <w:uiPriority w:val="99"/>
    <w:rsid w:val="005F307B"/>
    <w:rPr>
      <w:rFonts w:ascii="Calibri" w:hAnsi="Calibri" w:cs="Calibri"/>
      <w:sz w:val="22"/>
    </w:rPr>
  </w:style>
  <w:style w:type="paragraph" w:styleId="Footer">
    <w:name w:val="footer"/>
    <w:basedOn w:val="Normal"/>
    <w:link w:val="FooterChar"/>
    <w:uiPriority w:val="99"/>
    <w:unhideWhenUsed/>
    <w:rsid w:val="005F307B"/>
    <w:pPr>
      <w:tabs>
        <w:tab w:val="center" w:pos="4680"/>
        <w:tab w:val="right" w:pos="9360"/>
      </w:tabs>
    </w:pPr>
  </w:style>
  <w:style w:type="character" w:customStyle="1" w:styleId="FooterChar">
    <w:name w:val="Footer Char"/>
    <w:basedOn w:val="DefaultParagraphFont"/>
    <w:link w:val="Footer"/>
    <w:uiPriority w:val="99"/>
    <w:rsid w:val="005F307B"/>
    <w:rPr>
      <w:rFonts w:ascii="Calibri" w:hAnsi="Calibri" w:cs="Calibri"/>
      <w:sz w:val="22"/>
    </w:rPr>
  </w:style>
  <w:style w:type="character" w:customStyle="1" w:styleId="m4841727538114946087gmail-styleunderline">
    <w:name w:val="m_4841727538114946087gmail-styleunderline"/>
    <w:basedOn w:val="DefaultParagraphFont"/>
    <w:rsid w:val="005F307B"/>
  </w:style>
  <w:style w:type="paragraph" w:customStyle="1" w:styleId="Analytic">
    <w:name w:val="Analytic"/>
    <w:basedOn w:val="Normal"/>
    <w:link w:val="AnalyticChar"/>
    <w:autoRedefine/>
    <w:rsid w:val="005F307B"/>
    <w:rPr>
      <w:b/>
      <w:sz w:val="24"/>
    </w:rPr>
  </w:style>
  <w:style w:type="paragraph" w:customStyle="1" w:styleId="BreakTag">
    <w:name w:val="Break Tag"/>
    <w:basedOn w:val="Normal"/>
    <w:autoRedefine/>
    <w:uiPriority w:val="4"/>
    <w:qFormat/>
    <w:rsid w:val="005F307B"/>
    <w:pPr>
      <w:spacing w:before="240"/>
    </w:pPr>
    <w:rPr>
      <w:b/>
      <w:sz w:val="26"/>
    </w:rPr>
  </w:style>
  <w:style w:type="paragraph" w:customStyle="1" w:styleId="BreakBlock">
    <w:name w:val="Break Block"/>
    <w:basedOn w:val="Normal"/>
    <w:link w:val="BreakBlockChar"/>
    <w:autoRedefine/>
    <w:qFormat/>
    <w:rsid w:val="005F307B"/>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5F307B"/>
    <w:rPr>
      <w:rFonts w:ascii="Arial Bold" w:hAnsi="Arial Bold" w:cs="Calibri"/>
      <w:b/>
      <w:caps/>
      <w:sz w:val="32"/>
      <w:u w:val="single"/>
    </w:rPr>
  </w:style>
  <w:style w:type="character" w:customStyle="1" w:styleId="Mention1">
    <w:name w:val="Mention1"/>
    <w:basedOn w:val="DefaultParagraphFont"/>
    <w:uiPriority w:val="99"/>
    <w:semiHidden/>
    <w:unhideWhenUsed/>
    <w:rsid w:val="005F307B"/>
    <w:rPr>
      <w:color w:val="2B579A"/>
      <w:shd w:val="clear" w:color="auto" w:fill="E6E6E6"/>
    </w:rPr>
  </w:style>
  <w:style w:type="character" w:customStyle="1" w:styleId="UnresolvedMention1">
    <w:name w:val="Unresolved Mention1"/>
    <w:basedOn w:val="DefaultParagraphFont"/>
    <w:uiPriority w:val="99"/>
    <w:unhideWhenUsed/>
    <w:rsid w:val="005F307B"/>
    <w:rPr>
      <w:color w:val="808080"/>
      <w:shd w:val="clear" w:color="auto" w:fill="E6E6E6"/>
    </w:rPr>
  </w:style>
  <w:style w:type="paragraph" w:customStyle="1" w:styleId="evidencetext">
    <w:name w:val="evidence text"/>
    <w:basedOn w:val="Normal"/>
    <w:link w:val="evidencetextChar1"/>
    <w:qFormat/>
    <w:rsid w:val="005F307B"/>
    <w:pPr>
      <w:ind w:left="432" w:right="432"/>
    </w:pPr>
    <w:rPr>
      <w:color w:val="000000"/>
      <w:lang w:val="x-none" w:eastAsia="x-none"/>
    </w:rPr>
  </w:style>
  <w:style w:type="character" w:customStyle="1" w:styleId="evidencetextChar1">
    <w:name w:val="evidence text Char1"/>
    <w:link w:val="evidencetext"/>
    <w:rsid w:val="005F307B"/>
    <w:rPr>
      <w:rFonts w:ascii="Calibri" w:hAnsi="Calibri" w:cs="Calibri"/>
      <w:color w:val="000000"/>
      <w:sz w:val="22"/>
      <w:lang w:val="x-none" w:eastAsia="x-none"/>
    </w:rPr>
  </w:style>
  <w:style w:type="character" w:customStyle="1" w:styleId="Author-Date">
    <w:name w:val="Author-Date"/>
    <w:qFormat/>
    <w:rsid w:val="005F307B"/>
    <w:rPr>
      <w:b/>
      <w:sz w:val="24"/>
    </w:rPr>
  </w:style>
  <w:style w:type="paragraph" w:customStyle="1" w:styleId="Nothing">
    <w:name w:val="Nothing"/>
    <w:link w:val="NothingChar"/>
    <w:qFormat/>
    <w:rsid w:val="005F307B"/>
    <w:pPr>
      <w:jc w:val="both"/>
    </w:pPr>
    <w:rPr>
      <w:rFonts w:ascii="Times New Roman" w:eastAsia="Times New Roman" w:hAnsi="Times New Roman" w:cs="Times New Roman"/>
      <w:sz w:val="20"/>
    </w:rPr>
  </w:style>
  <w:style w:type="paragraph" w:customStyle="1" w:styleId="Style4">
    <w:name w:val="Style4"/>
    <w:basedOn w:val="Normal"/>
    <w:link w:val="Style4Char"/>
    <w:qFormat/>
    <w:rsid w:val="005F307B"/>
    <w:rPr>
      <w:rFonts w:eastAsia="Times New Roman"/>
      <w:u w:val="single"/>
    </w:rPr>
  </w:style>
  <w:style w:type="character" w:customStyle="1" w:styleId="Style4Char">
    <w:name w:val="Style4 Char"/>
    <w:link w:val="Style4"/>
    <w:rsid w:val="005F307B"/>
    <w:rPr>
      <w:rFonts w:ascii="Calibri" w:eastAsia="Times New Roman" w:hAnsi="Calibri" w:cs="Calibri"/>
      <w:sz w:val="22"/>
      <w:u w:val="single"/>
    </w:rPr>
  </w:style>
  <w:style w:type="character" w:customStyle="1" w:styleId="cardChar">
    <w:name w:val="card Char"/>
    <w:aliases w:val="Bold Cite Char Char,Speed Cite Char"/>
    <w:basedOn w:val="DefaultParagraphFont"/>
    <w:rsid w:val="005F307B"/>
    <w:rPr>
      <w:rFonts w:ascii="Calibri" w:hAnsi="Calibri" w:cs="Calibri"/>
      <w:u w:val="single"/>
    </w:rPr>
  </w:style>
  <w:style w:type="character" w:customStyle="1" w:styleId="term">
    <w:name w:val="term"/>
    <w:basedOn w:val="DefaultParagraphFont"/>
    <w:rsid w:val="005F307B"/>
  </w:style>
  <w:style w:type="character" w:customStyle="1" w:styleId="Style1Char">
    <w:name w:val="Style1 Char"/>
    <w:rsid w:val="005F307B"/>
    <w:rPr>
      <w:rFonts w:ascii="Times New Roman" w:eastAsia="SimSun" w:hAnsi="Times New Roman" w:cs="Times New Roman"/>
      <w:sz w:val="20"/>
      <w:szCs w:val="24"/>
      <w:u w:val="single"/>
      <w:lang w:eastAsia="zh-CN"/>
    </w:rPr>
  </w:style>
  <w:style w:type="character" w:customStyle="1" w:styleId="Styleunderline11pt">
    <w:name w:val="Style underline + 11 pt"/>
    <w:rsid w:val="005F307B"/>
    <w:rPr>
      <w:rFonts w:ascii="Times New Roman" w:hAnsi="Times New Roman"/>
      <w:sz w:val="20"/>
      <w:u w:val="single"/>
    </w:rPr>
  </w:style>
  <w:style w:type="paragraph" w:customStyle="1" w:styleId="Stylecard11pt">
    <w:name w:val="Style card + 11 pt"/>
    <w:basedOn w:val="Normal"/>
    <w:link w:val="Stylecard11ptChar"/>
    <w:qFormat/>
    <w:rsid w:val="005F307B"/>
    <w:pPr>
      <w:ind w:left="288" w:right="288"/>
    </w:pPr>
    <w:rPr>
      <w:rFonts w:eastAsia="SimSun"/>
      <w:lang w:eastAsia="zh-CN"/>
    </w:rPr>
  </w:style>
  <w:style w:type="character" w:customStyle="1" w:styleId="Stylecard11ptChar">
    <w:name w:val="Style card + 11 pt Char"/>
    <w:link w:val="Stylecard11pt"/>
    <w:rsid w:val="005F307B"/>
    <w:rPr>
      <w:rFonts w:ascii="Calibri" w:eastAsia="SimSun" w:hAnsi="Calibri" w:cs="Calibri"/>
      <w:sz w:val="22"/>
      <w:lang w:eastAsia="zh-CN"/>
    </w:rPr>
  </w:style>
  <w:style w:type="paragraph" w:customStyle="1" w:styleId="Minimize">
    <w:name w:val="Minimize"/>
    <w:basedOn w:val="Normal"/>
    <w:next w:val="Normal"/>
    <w:link w:val="MinimizeChar"/>
    <w:qFormat/>
    <w:rsid w:val="005F307B"/>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5F307B"/>
    <w:rPr>
      <w:rFonts w:ascii="Calibri" w:hAnsi="Calibri" w:cs="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5F307B"/>
    <w:rPr>
      <w:rFonts w:ascii="Arial" w:eastAsiaTheme="minorHAnsi" w:hAnsi="Arial" w:cs="Arial"/>
      <w:sz w:val="22"/>
      <w:szCs w:val="22"/>
      <w:u w:val="single"/>
    </w:rPr>
  </w:style>
  <w:style w:type="paragraph" w:customStyle="1" w:styleId="cardtext">
    <w:name w:val="card text"/>
    <w:basedOn w:val="Normal"/>
    <w:link w:val="cardtextChar"/>
    <w:qFormat/>
    <w:rsid w:val="005F307B"/>
    <w:pPr>
      <w:ind w:left="288" w:right="288"/>
    </w:pPr>
  </w:style>
  <w:style w:type="character" w:customStyle="1" w:styleId="cardtextChar">
    <w:name w:val="card text Char"/>
    <w:basedOn w:val="DefaultParagraphFont"/>
    <w:link w:val="cardtext"/>
    <w:rsid w:val="005F307B"/>
    <w:rPr>
      <w:rFonts w:ascii="Calibri" w:hAnsi="Calibri" w:cs="Calibri"/>
      <w:sz w:val="22"/>
    </w:rPr>
  </w:style>
  <w:style w:type="character" w:customStyle="1" w:styleId="byline">
    <w:name w:val="byline"/>
    <w:basedOn w:val="DefaultParagraphFont"/>
    <w:rsid w:val="005F307B"/>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5F307B"/>
    <w:rPr>
      <w:rFonts w:ascii="Arial" w:hAnsi="Arial"/>
      <w:b/>
      <w:sz w:val="24"/>
      <w:szCs w:val="22"/>
      <w:u w:val="single"/>
    </w:rPr>
  </w:style>
  <w:style w:type="paragraph" w:customStyle="1" w:styleId="StyleStyle411pt">
    <w:name w:val="Style Style4 + 11 pt"/>
    <w:basedOn w:val="Normal"/>
    <w:link w:val="StyleStyle411ptChar"/>
    <w:qFormat/>
    <w:rsid w:val="005F307B"/>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5F307B"/>
    <w:rPr>
      <w:rFonts w:ascii="Calibri" w:eastAsia="Times New Roman" w:hAnsi="Calibri" w:cs="Calibri"/>
      <w:sz w:val="22"/>
      <w:u w:val="single"/>
    </w:rPr>
  </w:style>
  <w:style w:type="character" w:customStyle="1" w:styleId="Style11ptUnderline">
    <w:name w:val="Style 11 pt Underline"/>
    <w:rsid w:val="005F307B"/>
    <w:rPr>
      <w:sz w:val="20"/>
      <w:u w:val="single"/>
    </w:rPr>
  </w:style>
  <w:style w:type="character" w:customStyle="1" w:styleId="Style11ptBoldUnderline">
    <w:name w:val="Style 11 pt Bold Underline"/>
    <w:rsid w:val="005F307B"/>
    <w:rPr>
      <w:b/>
      <w:bCs/>
      <w:sz w:val="20"/>
      <w:u w:val="single"/>
    </w:rPr>
  </w:style>
  <w:style w:type="character" w:customStyle="1" w:styleId="Style11pt">
    <w:name w:val="Style 11 pt"/>
    <w:rsid w:val="005F307B"/>
    <w:rPr>
      <w:sz w:val="20"/>
    </w:rPr>
  </w:style>
  <w:style w:type="paragraph" w:customStyle="1" w:styleId="StyleStyle411ptBold">
    <w:name w:val="Style Style4 + 11 pt Bold"/>
    <w:basedOn w:val="Normal"/>
    <w:link w:val="StyleStyle411ptBoldChar"/>
    <w:qFormat/>
    <w:rsid w:val="005F307B"/>
    <w:rPr>
      <w:rFonts w:eastAsia="Times New Roman"/>
      <w:b/>
      <w:bCs/>
      <w:u w:val="single"/>
    </w:rPr>
  </w:style>
  <w:style w:type="character" w:customStyle="1" w:styleId="StyleStyle411ptBoldChar">
    <w:name w:val="Style Style4 + 11 pt Bold Char"/>
    <w:basedOn w:val="DefaultParagraphFont"/>
    <w:link w:val="StyleStyle411ptBold"/>
    <w:rsid w:val="005F307B"/>
    <w:rPr>
      <w:rFonts w:ascii="Calibri" w:eastAsia="Times New Roman" w:hAnsi="Calibri" w:cs="Calibri"/>
      <w:b/>
      <w:bCs/>
      <w:sz w:val="22"/>
      <w:u w:val="single"/>
    </w:rPr>
  </w:style>
  <w:style w:type="paragraph" w:customStyle="1" w:styleId="BlockTitle">
    <w:name w:val="Block Title"/>
    <w:basedOn w:val="Normal"/>
    <w:next w:val="Normal"/>
    <w:qFormat/>
    <w:rsid w:val="005F307B"/>
    <w:pPr>
      <w:spacing w:after="120"/>
      <w:jc w:val="center"/>
      <w:outlineLvl w:val="0"/>
    </w:pPr>
    <w:rPr>
      <w:rFonts w:eastAsia="Times New Roman"/>
      <w:b/>
      <w:sz w:val="32"/>
      <w:szCs w:val="20"/>
      <w:u w:val="single"/>
    </w:rPr>
  </w:style>
  <w:style w:type="character" w:customStyle="1" w:styleId="Emphasis2">
    <w:name w:val="Emphasis2"/>
    <w:basedOn w:val="DefaultParagraphFont"/>
    <w:rsid w:val="005F307B"/>
    <w:rPr>
      <w:rFonts w:ascii="Franklin Gothic Heavy" w:hAnsi="Franklin Gothic Heavy"/>
      <w:iCs/>
      <w:u w:val="single"/>
    </w:rPr>
  </w:style>
  <w:style w:type="paragraph" w:customStyle="1" w:styleId="Cards">
    <w:name w:val="Cards"/>
    <w:basedOn w:val="Normal"/>
    <w:link w:val="CardsChar1"/>
    <w:qFormat/>
    <w:rsid w:val="005F307B"/>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5F307B"/>
    <w:rPr>
      <w:rFonts w:ascii="Times New Roman" w:eastAsia="Times New Roman" w:hAnsi="Times New Roman" w:cs="Times New Roman"/>
      <w:sz w:val="20"/>
      <w:szCs w:val="24"/>
    </w:rPr>
  </w:style>
  <w:style w:type="character" w:customStyle="1" w:styleId="pmterms1">
    <w:name w:val="pmterms1"/>
    <w:basedOn w:val="DefaultParagraphFont"/>
    <w:rsid w:val="005F307B"/>
  </w:style>
  <w:style w:type="character" w:customStyle="1" w:styleId="hilite1">
    <w:name w:val="hilite1"/>
    <w:basedOn w:val="DefaultParagraphFont"/>
    <w:rsid w:val="005F307B"/>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5F307B"/>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5F307B"/>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5F307B"/>
    <w:rPr>
      <w:rFonts w:eastAsia="Times New Roman"/>
      <w:b/>
      <w:szCs w:val="20"/>
    </w:rPr>
  </w:style>
  <w:style w:type="character" w:customStyle="1" w:styleId="NormaltagChar">
    <w:name w:val="Normal tag Char"/>
    <w:basedOn w:val="DefaultParagraphFont"/>
    <w:link w:val="Normaltag"/>
    <w:uiPriority w:val="99"/>
    <w:locked/>
    <w:rsid w:val="005F307B"/>
    <w:rPr>
      <w:rFonts w:ascii="Calibri" w:eastAsia="Times New Roman" w:hAnsi="Calibri" w:cs="Calibri"/>
      <w:b/>
      <w:sz w:val="22"/>
      <w:szCs w:val="20"/>
    </w:rPr>
  </w:style>
  <w:style w:type="character" w:customStyle="1" w:styleId="DebateUnderline">
    <w:name w:val="Debate Underline"/>
    <w:qFormat/>
    <w:rsid w:val="005F307B"/>
    <w:rPr>
      <w:rFonts w:ascii="Times New Roman" w:hAnsi="Times New Roman"/>
      <w:sz w:val="20"/>
      <w:szCs w:val="24"/>
      <w:u w:val="thick"/>
    </w:rPr>
  </w:style>
  <w:style w:type="character" w:customStyle="1" w:styleId="blue">
    <w:name w:val="blue"/>
    <w:basedOn w:val="DefaultParagraphFont"/>
    <w:rsid w:val="005F307B"/>
    <w:rPr>
      <w:rFonts w:cs="Times New Roman"/>
    </w:rPr>
  </w:style>
  <w:style w:type="paragraph" w:customStyle="1" w:styleId="cites">
    <w:name w:val="cites"/>
    <w:link w:val="Heading1Char3"/>
    <w:autoRedefine/>
    <w:qFormat/>
    <w:rsid w:val="005F307B"/>
    <w:pPr>
      <w:contextualSpacing/>
    </w:pPr>
    <w:rPr>
      <w:rFonts w:ascii="Times New Roman" w:eastAsia="Malgun Gothic" w:hAnsi="Times New Roman" w:cs="Times New Roman"/>
      <w:b/>
      <w:u w:val="single"/>
    </w:rPr>
  </w:style>
  <w:style w:type="character" w:customStyle="1" w:styleId="Heading1Char3">
    <w:name w:val="Heading 1 Char3"/>
    <w:basedOn w:val="DefaultParagraphFont"/>
    <w:link w:val="cites"/>
    <w:rsid w:val="005F307B"/>
    <w:rPr>
      <w:rFonts w:ascii="Times New Roman" w:eastAsia="Malgun Gothic" w:hAnsi="Times New Roman" w:cs="Times New Roman"/>
      <w:b/>
      <w:u w:val="single"/>
    </w:rPr>
  </w:style>
  <w:style w:type="paragraph" w:customStyle="1" w:styleId="tiny">
    <w:name w:val="tiny"/>
    <w:next w:val="Normal"/>
    <w:link w:val="tinyChar"/>
    <w:autoRedefine/>
    <w:qFormat/>
    <w:rsid w:val="005F307B"/>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5F307B"/>
    <w:rPr>
      <w:rFonts w:ascii="Times New Roman" w:eastAsia="Malgun Gothic" w:hAnsi="Times New Roman" w:cs="Times New Roman"/>
      <w:sz w:val="12"/>
    </w:rPr>
  </w:style>
  <w:style w:type="character" w:customStyle="1" w:styleId="CitesChar2">
    <w:name w:val="Cites Char2"/>
    <w:link w:val="Cites0"/>
    <w:rsid w:val="005F307B"/>
    <w:rPr>
      <w:rFonts w:eastAsia="Times New Roman" w:cs="Times New Roman"/>
      <w:b/>
      <w:bCs/>
      <w:sz w:val="20"/>
      <w:szCs w:val="20"/>
    </w:rPr>
  </w:style>
  <w:style w:type="paragraph" w:customStyle="1" w:styleId="BlockTitle2">
    <w:name w:val="Block Title2"/>
    <w:basedOn w:val="Normal"/>
    <w:next w:val="Normal"/>
    <w:qFormat/>
    <w:rsid w:val="005F307B"/>
    <w:pPr>
      <w:spacing w:after="240"/>
      <w:jc w:val="center"/>
    </w:pPr>
    <w:rPr>
      <w:rFonts w:eastAsia="Times New Roman"/>
      <w:b/>
      <w:sz w:val="32"/>
      <w:u w:val="single"/>
      <w:lang w:bidi="en-US"/>
    </w:rPr>
  </w:style>
  <w:style w:type="paragraph" w:styleId="TOC1">
    <w:name w:val="toc 1"/>
    <w:basedOn w:val="Normal"/>
    <w:next w:val="Normal"/>
    <w:autoRedefine/>
    <w:uiPriority w:val="39"/>
    <w:rsid w:val="005F307B"/>
    <w:pPr>
      <w:spacing w:before="120" w:after="120"/>
    </w:pPr>
    <w:rPr>
      <w:rFonts w:eastAsia="Times New Roman"/>
      <w:b/>
      <w:u w:val="single"/>
      <w:lang w:bidi="en-US"/>
    </w:rPr>
  </w:style>
  <w:style w:type="paragraph" w:styleId="TOC9">
    <w:name w:val="toc 9"/>
    <w:basedOn w:val="Normal"/>
    <w:next w:val="Normal"/>
    <w:autoRedefine/>
    <w:rsid w:val="005F307B"/>
    <w:pPr>
      <w:ind w:left="1600"/>
    </w:pPr>
    <w:rPr>
      <w:rFonts w:eastAsia="Times New Roman"/>
      <w:sz w:val="20"/>
      <w:lang w:bidi="en-US"/>
    </w:rPr>
  </w:style>
  <w:style w:type="paragraph" w:customStyle="1" w:styleId="TxBrp1">
    <w:name w:val="TxBr_p1"/>
    <w:basedOn w:val="Normal"/>
    <w:qFormat/>
    <w:rsid w:val="005F307B"/>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5F307B"/>
    <w:pPr>
      <w:spacing w:before="100" w:beforeAutospacing="1" w:after="100" w:afterAutospacing="1"/>
    </w:pPr>
    <w:rPr>
      <w:rFonts w:eastAsia="Times New Roman"/>
      <w:lang w:bidi="en-US"/>
    </w:rPr>
  </w:style>
  <w:style w:type="paragraph" w:customStyle="1" w:styleId="fullstory">
    <w:name w:val="fullstory"/>
    <w:basedOn w:val="Normal"/>
    <w:qFormat/>
    <w:rsid w:val="005F307B"/>
    <w:pPr>
      <w:spacing w:before="100" w:beforeAutospacing="1" w:after="100" w:afterAutospacing="1"/>
    </w:pPr>
    <w:rPr>
      <w:rFonts w:eastAsia="Times New Roman"/>
      <w:lang w:bidi="en-US"/>
    </w:rPr>
  </w:style>
  <w:style w:type="character" w:customStyle="1" w:styleId="standardcontent">
    <w:name w:val="standardcontent"/>
    <w:basedOn w:val="DefaultParagraphFont"/>
    <w:rsid w:val="005F307B"/>
  </w:style>
  <w:style w:type="paragraph" w:customStyle="1" w:styleId="hat">
    <w:name w:val="hat"/>
    <w:basedOn w:val="Normal"/>
    <w:next w:val="Normal"/>
    <w:link w:val="hatChar"/>
    <w:qFormat/>
    <w:rsid w:val="005F307B"/>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5F307B"/>
  </w:style>
  <w:style w:type="paragraph" w:customStyle="1" w:styleId="HotRouteChar">
    <w:name w:val="Hot Route! Char"/>
    <w:basedOn w:val="Normal"/>
    <w:qFormat/>
    <w:rsid w:val="005F307B"/>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5F307B"/>
    <w:rPr>
      <w:rFonts w:cs="Times New Roman"/>
      <w:b/>
      <w:bCs/>
    </w:rPr>
  </w:style>
  <w:style w:type="paragraph" w:customStyle="1" w:styleId="Default">
    <w:name w:val="Default"/>
    <w:qFormat/>
    <w:rsid w:val="005F307B"/>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5F307B"/>
    <w:rPr>
      <w:rFonts w:ascii="Cambria" w:hAnsi="Cambria" w:cs="Times New Roman"/>
      <w:b/>
      <w:bCs/>
      <w:sz w:val="26"/>
      <w:szCs w:val="26"/>
    </w:rPr>
  </w:style>
  <w:style w:type="character" w:customStyle="1" w:styleId="UnderliningChar">
    <w:name w:val="Underlining Char"/>
    <w:basedOn w:val="DefaultParagraphFont"/>
    <w:link w:val="Underlining"/>
    <w:rsid w:val="005F307B"/>
    <w:rPr>
      <w:rFonts w:ascii="Arial Narrow" w:hAnsi="Arial Narrow" w:cs="Times New Roman"/>
      <w:u w:val="single"/>
    </w:rPr>
  </w:style>
  <w:style w:type="character" w:customStyle="1" w:styleId="CardCharChar1">
    <w:name w:val="Card Char Char1"/>
    <w:basedOn w:val="DefaultParagraphFont"/>
    <w:rsid w:val="005F307B"/>
    <w:rPr>
      <w:rFonts w:cs="Times New Roman"/>
      <w:b/>
      <w:bCs/>
      <w:sz w:val="28"/>
      <w:szCs w:val="28"/>
    </w:rPr>
  </w:style>
  <w:style w:type="paragraph" w:customStyle="1" w:styleId="Cites0">
    <w:name w:val="Cites"/>
    <w:basedOn w:val="Normal"/>
    <w:link w:val="CitesChar2"/>
    <w:qFormat/>
    <w:rsid w:val="005F307B"/>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5F307B"/>
    <w:rPr>
      <w:rFonts w:ascii="Times New Roman" w:eastAsia="Calibri" w:hAnsi="Times New Roman" w:cs="Times New Roman"/>
      <w:sz w:val="24"/>
      <w:szCs w:val="24"/>
    </w:rPr>
  </w:style>
  <w:style w:type="character" w:customStyle="1" w:styleId="apple-converted-space">
    <w:name w:val="apple-converted-space"/>
    <w:basedOn w:val="DefaultParagraphFont"/>
    <w:rsid w:val="005F307B"/>
  </w:style>
  <w:style w:type="character" w:customStyle="1" w:styleId="hit">
    <w:name w:val="hit"/>
    <w:basedOn w:val="DefaultParagraphFont"/>
    <w:rsid w:val="005F307B"/>
    <w:rPr>
      <w:rFonts w:cs="Times New Roman"/>
    </w:rPr>
  </w:style>
  <w:style w:type="paragraph" w:customStyle="1" w:styleId="SmallFont">
    <w:name w:val="Small Font"/>
    <w:basedOn w:val="Normal"/>
    <w:link w:val="SmallFontChar"/>
    <w:qFormat/>
    <w:rsid w:val="005F307B"/>
    <w:pPr>
      <w:spacing w:after="200"/>
      <w:jc w:val="both"/>
    </w:pPr>
    <w:rPr>
      <w:rFonts w:eastAsia="Calibri"/>
      <w:szCs w:val="18"/>
    </w:rPr>
  </w:style>
  <w:style w:type="character" w:customStyle="1" w:styleId="SmallFontChar">
    <w:name w:val="Small Font Char"/>
    <w:basedOn w:val="DefaultParagraphFont"/>
    <w:link w:val="SmallFont"/>
    <w:locked/>
    <w:rsid w:val="005F307B"/>
    <w:rPr>
      <w:rFonts w:ascii="Calibri" w:eastAsia="Calibri" w:hAnsi="Calibri" w:cs="Calibri"/>
      <w:sz w:val="22"/>
      <w:szCs w:val="18"/>
    </w:rPr>
  </w:style>
  <w:style w:type="character" w:customStyle="1" w:styleId="CircleChar1">
    <w:name w:val="Circle Char1"/>
    <w:basedOn w:val="DefaultParagraphFont"/>
    <w:rsid w:val="005F307B"/>
    <w:rPr>
      <w:rFonts w:cs="Times New Roman"/>
      <w:b/>
      <w:i/>
      <w:sz w:val="18"/>
      <w:szCs w:val="18"/>
      <w:u w:val="single"/>
      <w:lang w:val="en-US" w:eastAsia="en-US" w:bidi="ar-SA"/>
    </w:rPr>
  </w:style>
  <w:style w:type="paragraph" w:styleId="BodyText">
    <w:name w:val="Body Text"/>
    <w:basedOn w:val="Normal"/>
    <w:link w:val="BodyTextChar"/>
    <w:uiPriority w:val="99"/>
    <w:unhideWhenUsed/>
    <w:rsid w:val="005F307B"/>
    <w:pPr>
      <w:spacing w:after="120"/>
    </w:pPr>
  </w:style>
  <w:style w:type="character" w:customStyle="1" w:styleId="BodyTextChar">
    <w:name w:val="Body Text Char"/>
    <w:basedOn w:val="DefaultParagraphFont"/>
    <w:link w:val="BodyText"/>
    <w:uiPriority w:val="99"/>
    <w:rsid w:val="005F307B"/>
    <w:rPr>
      <w:rFonts w:ascii="Calibri" w:hAnsi="Calibri" w:cs="Calibri"/>
      <w:sz w:val="22"/>
    </w:rPr>
  </w:style>
  <w:style w:type="character" w:customStyle="1" w:styleId="verdana">
    <w:name w:val="verdana"/>
    <w:basedOn w:val="DefaultParagraphFont"/>
    <w:rsid w:val="005F307B"/>
  </w:style>
  <w:style w:type="character" w:customStyle="1" w:styleId="CardsChar1">
    <w:name w:val="Cards Char1"/>
    <w:link w:val="Cards"/>
    <w:rsid w:val="005F307B"/>
    <w:rPr>
      <w:rFonts w:ascii="Calibri" w:eastAsia="Times New Roman" w:hAnsi="Calibri" w:cs="Times New Roman"/>
      <w:sz w:val="20"/>
      <w:szCs w:val="20"/>
    </w:rPr>
  </w:style>
  <w:style w:type="paragraph" w:customStyle="1" w:styleId="BlockHeadings">
    <w:name w:val="Block Headings"/>
    <w:basedOn w:val="Normal"/>
    <w:link w:val="BlockHeadingsChar"/>
    <w:qFormat/>
    <w:rsid w:val="005F307B"/>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5F307B"/>
    <w:rPr>
      <w:rFonts w:ascii="Calibri" w:eastAsia="Times New Roman" w:hAnsi="Calibri" w:cs="Times New Roman"/>
      <w:b/>
      <w:sz w:val="20"/>
      <w:szCs w:val="20"/>
    </w:rPr>
  </w:style>
  <w:style w:type="paragraph" w:customStyle="1" w:styleId="loose">
    <w:name w:val="loose"/>
    <w:basedOn w:val="Normal"/>
    <w:qFormat/>
    <w:rsid w:val="005F307B"/>
    <w:pPr>
      <w:spacing w:before="210"/>
    </w:pPr>
    <w:rPr>
      <w:rFonts w:eastAsia="Times New Roman"/>
      <w:lang w:eastAsia="zh-CN" w:bidi="he-IL"/>
    </w:rPr>
  </w:style>
  <w:style w:type="character" w:customStyle="1" w:styleId="hit1">
    <w:name w:val="hit1"/>
    <w:basedOn w:val="DefaultParagraphFont"/>
    <w:rsid w:val="005F307B"/>
    <w:rPr>
      <w:b/>
      <w:bCs/>
      <w:color w:val="CC0033"/>
    </w:rPr>
  </w:style>
  <w:style w:type="character" w:customStyle="1" w:styleId="upper">
    <w:name w:val="upper"/>
    <w:basedOn w:val="DefaultParagraphFont"/>
    <w:rsid w:val="005F307B"/>
  </w:style>
  <w:style w:type="character" w:customStyle="1" w:styleId="Author">
    <w:name w:val="Author"/>
    <w:aliases w:val="Style Date"/>
    <w:basedOn w:val="DefaultParagraphFont"/>
    <w:qFormat/>
    <w:rsid w:val="005F307B"/>
    <w:rPr>
      <w:b/>
      <w:sz w:val="24"/>
    </w:rPr>
  </w:style>
  <w:style w:type="character" w:customStyle="1" w:styleId="SmallFont7pt">
    <w:name w:val="Small Font (7 pt)"/>
    <w:basedOn w:val="DefaultParagraphFont"/>
    <w:rsid w:val="005F307B"/>
    <w:rPr>
      <w:sz w:val="14"/>
    </w:rPr>
  </w:style>
  <w:style w:type="paragraph" w:customStyle="1" w:styleId="UnderlinedText">
    <w:name w:val="Underlined Text"/>
    <w:basedOn w:val="Normal"/>
    <w:qFormat/>
    <w:rsid w:val="005F307B"/>
    <w:rPr>
      <w:rFonts w:eastAsia="Times New Roman"/>
      <w:b/>
      <w:szCs w:val="20"/>
    </w:rPr>
  </w:style>
  <w:style w:type="character" w:customStyle="1" w:styleId="SmallText-New">
    <w:name w:val="Small Text - New"/>
    <w:basedOn w:val="DefaultParagraphFont"/>
    <w:rsid w:val="005F307B"/>
    <w:rPr>
      <w:rFonts w:ascii="Arial Narrow" w:hAnsi="Arial Narrow"/>
      <w:sz w:val="14"/>
    </w:rPr>
  </w:style>
  <w:style w:type="paragraph" w:customStyle="1" w:styleId="Smalltext">
    <w:name w:val="Small text"/>
    <w:aliases w:val="Quote1,Quote11"/>
    <w:basedOn w:val="Normal"/>
    <w:link w:val="SmalltextChar"/>
    <w:qFormat/>
    <w:rsid w:val="005F307B"/>
    <w:rPr>
      <w:rFonts w:ascii="Arial Narrow" w:eastAsia="Times New Roman" w:hAnsi="Arial Narrow"/>
    </w:rPr>
  </w:style>
  <w:style w:type="character" w:customStyle="1" w:styleId="Underlined-New">
    <w:name w:val="Underlined - New"/>
    <w:basedOn w:val="DefaultParagraphFont"/>
    <w:rsid w:val="005F307B"/>
    <w:rPr>
      <w:rFonts w:ascii="Arial Narrow" w:hAnsi="Arial Narrow"/>
      <w:sz w:val="16"/>
      <w:u w:val="single"/>
    </w:rPr>
  </w:style>
  <w:style w:type="paragraph" w:styleId="TOC2">
    <w:name w:val="toc 2"/>
    <w:basedOn w:val="Normal"/>
    <w:next w:val="Normal"/>
    <w:autoRedefine/>
    <w:uiPriority w:val="39"/>
    <w:rsid w:val="005F307B"/>
    <w:pPr>
      <w:ind w:left="200"/>
    </w:pPr>
    <w:rPr>
      <w:rFonts w:eastAsia="Times New Roman"/>
      <w:sz w:val="20"/>
      <w:lang w:bidi="en-US"/>
    </w:rPr>
  </w:style>
  <w:style w:type="paragraph" w:styleId="Caption">
    <w:name w:val="caption"/>
    <w:basedOn w:val="Normal"/>
    <w:next w:val="Normal"/>
    <w:qFormat/>
    <w:rsid w:val="005F307B"/>
    <w:rPr>
      <w:rFonts w:eastAsia="Times New Roman"/>
      <w:b/>
      <w:bCs/>
      <w:sz w:val="18"/>
      <w:szCs w:val="18"/>
      <w:lang w:bidi="en-US"/>
    </w:rPr>
  </w:style>
  <w:style w:type="paragraph" w:styleId="TOCHeading">
    <w:name w:val="TOC Heading"/>
    <w:basedOn w:val="Heading1"/>
    <w:next w:val="Normal"/>
    <w:uiPriority w:val="39"/>
    <w:qFormat/>
    <w:rsid w:val="005F307B"/>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5F307B"/>
    <w:rPr>
      <w:rFonts w:ascii="Arial Narrow" w:hAnsi="Arial Narrow"/>
      <w:dstrike w:val="0"/>
      <w:sz w:val="20"/>
      <w:bdr w:val="single" w:sz="2" w:space="0" w:color="auto"/>
      <w:vertAlign w:val="baseline"/>
    </w:rPr>
  </w:style>
  <w:style w:type="character" w:customStyle="1" w:styleId="style65">
    <w:name w:val="style65"/>
    <w:basedOn w:val="DefaultParagraphFont"/>
    <w:rsid w:val="005F307B"/>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5F307B"/>
    <w:rPr>
      <w:rFonts w:cs="Arial"/>
      <w:bCs/>
      <w:szCs w:val="26"/>
      <w:u w:val="single"/>
      <w:lang w:val="en-US" w:eastAsia="en-US" w:bidi="ar-SA"/>
    </w:rPr>
  </w:style>
  <w:style w:type="character" w:customStyle="1" w:styleId="qlabel">
    <w:name w:val="q_label"/>
    <w:basedOn w:val="DefaultParagraphFont"/>
    <w:rsid w:val="005F307B"/>
  </w:style>
  <w:style w:type="character" w:customStyle="1" w:styleId="alabel">
    <w:name w:val="a_label"/>
    <w:basedOn w:val="DefaultParagraphFont"/>
    <w:rsid w:val="005F307B"/>
  </w:style>
  <w:style w:type="character" w:customStyle="1" w:styleId="Style1Char1">
    <w:name w:val="Style1 Char1"/>
    <w:basedOn w:val="DefaultParagraphFont"/>
    <w:rsid w:val="005F307B"/>
    <w:rPr>
      <w:rFonts w:eastAsia="SimSun"/>
      <w:sz w:val="20"/>
      <w:szCs w:val="24"/>
      <w:u w:val="single"/>
      <w:lang w:val="en-US" w:eastAsia="zh-CN" w:bidi="ar-SA"/>
    </w:rPr>
  </w:style>
  <w:style w:type="character" w:customStyle="1" w:styleId="UnderlineCharChar">
    <w:name w:val="Underline Char Char"/>
    <w:basedOn w:val="DefaultParagraphFont"/>
    <w:rsid w:val="005F307B"/>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5F307B"/>
    <w:rPr>
      <w:rFonts w:eastAsia="MS Mincho"/>
      <w:b/>
      <w:u w:val="single"/>
      <w:lang w:val="en-US" w:eastAsia="en-US" w:bidi="ar-SA"/>
    </w:rPr>
  </w:style>
  <w:style w:type="character" w:customStyle="1" w:styleId="CardTextChar0">
    <w:name w:val="Card Text Char"/>
    <w:basedOn w:val="DefaultParagraphFont"/>
    <w:rsid w:val="005F307B"/>
    <w:rPr>
      <w:rFonts w:ascii="Times New Roman" w:eastAsia="Times New Roman" w:hAnsi="Times New Roman" w:cs="Times New Roman"/>
      <w:szCs w:val="24"/>
    </w:rPr>
  </w:style>
  <w:style w:type="character" w:customStyle="1" w:styleId="reduce2">
    <w:name w:val="reduce2"/>
    <w:basedOn w:val="DefaultParagraphFont"/>
    <w:rsid w:val="005F307B"/>
    <w:rPr>
      <w:rFonts w:ascii="Arial" w:hAnsi="Arial" w:cs="Arial"/>
      <w:color w:val="000000"/>
      <w:sz w:val="10"/>
      <w:szCs w:val="22"/>
    </w:rPr>
  </w:style>
  <w:style w:type="paragraph" w:customStyle="1" w:styleId="BoldUnderline">
    <w:name w:val="BoldUnderline"/>
    <w:link w:val="BoldUnderlineChar"/>
    <w:uiPriority w:val="99"/>
    <w:qFormat/>
    <w:rsid w:val="005F307B"/>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5F307B"/>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5F307B"/>
    <w:rPr>
      <w:rFonts w:cs="Arial"/>
      <w:bCs/>
      <w:szCs w:val="26"/>
      <w:u w:val="single"/>
      <w:lang w:val="en-US" w:eastAsia="en-US" w:bidi="ar-SA"/>
    </w:rPr>
  </w:style>
  <w:style w:type="paragraph" w:customStyle="1" w:styleId="evidencetextChar">
    <w:name w:val="evidence text Char"/>
    <w:basedOn w:val="Normal"/>
    <w:qFormat/>
    <w:rsid w:val="005F307B"/>
    <w:pPr>
      <w:ind w:left="1728" w:right="1008"/>
    </w:pPr>
    <w:rPr>
      <w:rFonts w:eastAsia="Times New Roman"/>
      <w:color w:val="000000"/>
      <w:sz w:val="18"/>
    </w:rPr>
  </w:style>
  <w:style w:type="character" w:customStyle="1" w:styleId="underline2">
    <w:name w:val="underline2"/>
    <w:basedOn w:val="DefaultParagraphFont"/>
    <w:rsid w:val="005F307B"/>
    <w:rPr>
      <w:u w:val="single"/>
    </w:rPr>
  </w:style>
  <w:style w:type="character" w:customStyle="1" w:styleId="Style11ptUnderlineBorderSinglesolidlineAuto05pt">
    <w:name w:val="Style 11 pt Underline Border: : (Single solid line Auto  0.5 pt..."/>
    <w:rsid w:val="005F307B"/>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5F307B"/>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5F307B"/>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5F307B"/>
    <w:rPr>
      <w:u w:val="single"/>
    </w:rPr>
  </w:style>
  <w:style w:type="paragraph" w:customStyle="1" w:styleId="UnderlineChar4">
    <w:name w:val="Underline Char4"/>
    <w:basedOn w:val="Normal"/>
    <w:link w:val="UnderlineChar4Char"/>
    <w:qFormat/>
    <w:rsid w:val="005F307B"/>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5F307B"/>
    <w:rPr>
      <w:b/>
      <w:u w:val="single"/>
    </w:rPr>
  </w:style>
  <w:style w:type="paragraph" w:customStyle="1" w:styleId="BoldandUnderlineChar3">
    <w:name w:val="Bold and Underline Char3"/>
    <w:basedOn w:val="Normal"/>
    <w:link w:val="BoldandUnderlineChar3Char2"/>
    <w:qFormat/>
    <w:rsid w:val="005F307B"/>
    <w:rPr>
      <w:rFonts w:asciiTheme="minorHAnsi" w:hAnsiTheme="minorHAnsi" w:cstheme="minorBidi"/>
      <w:b/>
      <w:sz w:val="24"/>
      <w:u w:val="single"/>
    </w:rPr>
  </w:style>
  <w:style w:type="paragraph" w:customStyle="1" w:styleId="StyleUnderlineChar11pt">
    <w:name w:val="Style Underline Char + 11 pt"/>
    <w:basedOn w:val="Normal"/>
    <w:link w:val="StyleUnderlineChar11ptChar"/>
    <w:qFormat/>
    <w:rsid w:val="005F307B"/>
    <w:rPr>
      <w:rFonts w:eastAsia="Times New Roman"/>
      <w:u w:val="single"/>
    </w:rPr>
  </w:style>
  <w:style w:type="character" w:customStyle="1" w:styleId="StyleUnderlineChar11ptChar">
    <w:name w:val="Style Underline Char + 11 pt Char"/>
    <w:basedOn w:val="DefaultParagraphFont"/>
    <w:link w:val="StyleUnderlineChar11pt"/>
    <w:rsid w:val="005F307B"/>
    <w:rPr>
      <w:rFonts w:ascii="Calibri" w:eastAsia="Times New Roman" w:hAnsi="Calibri" w:cs="Calibri"/>
      <w:sz w:val="22"/>
      <w:u w:val="single"/>
    </w:rPr>
  </w:style>
  <w:style w:type="paragraph" w:customStyle="1" w:styleId="StyleUnderlineChar11ptBold">
    <w:name w:val="Style Underline Char + 11 pt Bold"/>
    <w:basedOn w:val="Normal"/>
    <w:link w:val="StyleUnderlineChar11ptBoldChar"/>
    <w:qFormat/>
    <w:rsid w:val="005F307B"/>
    <w:rPr>
      <w:rFonts w:eastAsia="Times New Roman"/>
      <w:b/>
      <w:bCs/>
      <w:u w:val="single"/>
    </w:rPr>
  </w:style>
  <w:style w:type="character" w:customStyle="1" w:styleId="StyleUnderlineChar11ptBoldChar">
    <w:name w:val="Style Underline Char + 11 pt Bold Char"/>
    <w:basedOn w:val="DefaultParagraphFont"/>
    <w:link w:val="StyleUnderlineChar11ptBold"/>
    <w:rsid w:val="005F307B"/>
    <w:rPr>
      <w:rFonts w:ascii="Calibri" w:eastAsia="Times New Roman" w:hAnsi="Calibri" w:cs="Calibri"/>
      <w:b/>
      <w:bCs/>
      <w:sz w:val="22"/>
      <w:u w:val="single"/>
    </w:rPr>
  </w:style>
  <w:style w:type="character" w:customStyle="1" w:styleId="inside-head">
    <w:name w:val="inside-head"/>
    <w:basedOn w:val="DefaultParagraphFont"/>
    <w:rsid w:val="005F307B"/>
  </w:style>
  <w:style w:type="paragraph" w:customStyle="1" w:styleId="Style3">
    <w:name w:val="Style3"/>
    <w:basedOn w:val="Normal"/>
    <w:link w:val="Style3Char"/>
    <w:qFormat/>
    <w:rsid w:val="005F307B"/>
    <w:rPr>
      <w:rFonts w:ascii="Arial Narrow" w:eastAsia="Times New Roman" w:hAnsi="Arial Narrow"/>
      <w:b/>
    </w:rPr>
  </w:style>
  <w:style w:type="character" w:customStyle="1" w:styleId="Style3Char">
    <w:name w:val="Style3 Char"/>
    <w:basedOn w:val="DefaultParagraphFont"/>
    <w:link w:val="Style3"/>
    <w:rsid w:val="005F307B"/>
    <w:rPr>
      <w:rFonts w:ascii="Arial Narrow" w:eastAsia="Times New Roman" w:hAnsi="Arial Narrow" w:cs="Calibri"/>
      <w:b/>
      <w:sz w:val="22"/>
    </w:rPr>
  </w:style>
  <w:style w:type="character" w:customStyle="1" w:styleId="7TimesNewRoman">
    <w:name w:val="7 Times New Roman"/>
    <w:rsid w:val="005F307B"/>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5F307B"/>
  </w:style>
  <w:style w:type="character" w:customStyle="1" w:styleId="officialsbureau">
    <w:name w:val="official_s_bureau"/>
    <w:basedOn w:val="DefaultParagraphFont"/>
    <w:rsid w:val="005F307B"/>
  </w:style>
  <w:style w:type="paragraph" w:customStyle="1" w:styleId="Stylecard11ptUnderline">
    <w:name w:val="Style card + 11 pt Underline"/>
    <w:basedOn w:val="Normal"/>
    <w:link w:val="Stylecard11ptUnderlineChar"/>
    <w:qFormat/>
    <w:rsid w:val="005F307B"/>
    <w:pPr>
      <w:ind w:left="288" w:right="288"/>
    </w:pPr>
    <w:rPr>
      <w:rFonts w:eastAsia="SimSun"/>
      <w:u w:val="single"/>
      <w:lang w:eastAsia="zh-CN"/>
    </w:rPr>
  </w:style>
  <w:style w:type="character" w:customStyle="1" w:styleId="Stylecard11ptUnderlineChar">
    <w:name w:val="Style card + 11 pt Underline Char"/>
    <w:link w:val="Stylecard11ptUnderline"/>
    <w:rsid w:val="005F307B"/>
    <w:rPr>
      <w:rFonts w:ascii="Calibri" w:eastAsia="SimSun" w:hAnsi="Calibri" w:cs="Calibri"/>
      <w:sz w:val="22"/>
      <w:u w:val="single"/>
      <w:lang w:eastAsia="zh-CN"/>
    </w:rPr>
  </w:style>
  <w:style w:type="paragraph" w:customStyle="1" w:styleId="Stylecard11ptBoldUnderline">
    <w:name w:val="Style card + 11 pt Bold Underline"/>
    <w:basedOn w:val="Normal"/>
    <w:link w:val="Stylecard11ptBoldUnderlineChar"/>
    <w:qFormat/>
    <w:rsid w:val="005F307B"/>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5F307B"/>
    <w:rPr>
      <w:rFonts w:ascii="Calibri" w:eastAsia="SimSun" w:hAnsi="Calibri"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5F307B"/>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5F307B"/>
    <w:pPr>
      <w:ind w:left="288" w:right="288"/>
    </w:pPr>
    <w:rPr>
      <w:rFonts w:eastAsia="SimSun"/>
      <w:u w:val="single"/>
      <w:lang w:eastAsia="zh-CN"/>
    </w:rPr>
  </w:style>
  <w:style w:type="character" w:customStyle="1" w:styleId="StylecardLatinVerdana-BoldUnderlineChar">
    <w:name w:val="Style card + (Latin) Verdana-Bold Underline Char"/>
    <w:basedOn w:val="cardChar"/>
    <w:link w:val="StylecardLatinVerdana-BoldUnderline"/>
    <w:rsid w:val="005F307B"/>
    <w:rPr>
      <w:rFonts w:ascii="Calibri" w:eastAsia="SimSun" w:hAnsi="Calibri" w:cs="Calibri"/>
      <w:sz w:val="22"/>
      <w:u w:val="single"/>
      <w:lang w:eastAsia="zh-CN"/>
    </w:rPr>
  </w:style>
  <w:style w:type="paragraph" w:styleId="HTMLPreformatted">
    <w:name w:val="HTML Preformatted"/>
    <w:basedOn w:val="Normal"/>
    <w:link w:val="HTMLPreformattedChar"/>
    <w:rsid w:val="005F3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5F307B"/>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5F307B"/>
    <w:rPr>
      <w:u w:val="single"/>
    </w:rPr>
  </w:style>
  <w:style w:type="character" w:customStyle="1" w:styleId="StyleUnderlining11ptChar">
    <w:name w:val="Style Underlining + 11 pt Char"/>
    <w:basedOn w:val="DefaultParagraphFont"/>
    <w:link w:val="StyleUnderlining11pt"/>
    <w:rsid w:val="005F307B"/>
    <w:rPr>
      <w:rFonts w:ascii="Calibri" w:hAnsi="Calibri" w:cs="Calibri"/>
      <w:sz w:val="22"/>
      <w:u w:val="single"/>
    </w:rPr>
  </w:style>
  <w:style w:type="paragraph" w:customStyle="1" w:styleId="StyleCardText9pt">
    <w:name w:val="Style Card Text + 9 pt"/>
    <w:basedOn w:val="Normal"/>
    <w:link w:val="StyleCardText9ptChar"/>
    <w:qFormat/>
    <w:rsid w:val="005F307B"/>
    <w:pPr>
      <w:spacing w:after="200"/>
      <w:contextualSpacing/>
    </w:pPr>
    <w:rPr>
      <w:rFonts w:eastAsia="Calibri"/>
    </w:rPr>
  </w:style>
  <w:style w:type="character" w:customStyle="1" w:styleId="StyleCardText9ptChar">
    <w:name w:val="Style Card Text + 9 pt Char"/>
    <w:basedOn w:val="DefaultParagraphFont"/>
    <w:link w:val="StyleCardText9pt"/>
    <w:rsid w:val="005F307B"/>
    <w:rPr>
      <w:rFonts w:ascii="Calibri" w:eastAsia="Calibri" w:hAnsi="Calibri" w:cs="Calibri"/>
      <w:sz w:val="22"/>
    </w:rPr>
  </w:style>
  <w:style w:type="paragraph" w:styleId="Quote">
    <w:name w:val="Quote"/>
    <w:basedOn w:val="Normal"/>
    <w:next w:val="Normal"/>
    <w:link w:val="QuoteChar"/>
    <w:uiPriority w:val="29"/>
    <w:qFormat/>
    <w:rsid w:val="005F307B"/>
    <w:pPr>
      <w:widowControl w:val="0"/>
    </w:pPr>
    <w:rPr>
      <w:rFonts w:eastAsia="Times New Roman"/>
      <w:iCs/>
      <w:color w:val="000000"/>
      <w:lang w:bidi="en-US"/>
    </w:rPr>
  </w:style>
  <w:style w:type="character" w:customStyle="1" w:styleId="QuoteChar">
    <w:name w:val="Quote Char"/>
    <w:basedOn w:val="DefaultParagraphFont"/>
    <w:link w:val="Quote"/>
    <w:uiPriority w:val="29"/>
    <w:rsid w:val="005F307B"/>
    <w:rPr>
      <w:rFonts w:ascii="Calibri" w:eastAsia="Times New Roman" w:hAnsi="Calibri" w:cs="Calibri"/>
      <w:iCs/>
      <w:color w:val="000000"/>
      <w:sz w:val="22"/>
      <w:lang w:bidi="en-US"/>
    </w:rPr>
  </w:style>
  <w:style w:type="paragraph" w:customStyle="1" w:styleId="Underlining">
    <w:name w:val="Underlining"/>
    <w:basedOn w:val="Normal"/>
    <w:link w:val="UnderliningChar"/>
    <w:qFormat/>
    <w:rsid w:val="005F307B"/>
    <w:rPr>
      <w:rFonts w:ascii="Arial Narrow" w:hAnsi="Arial Narrow" w:cs="Times New Roman"/>
      <w:sz w:val="24"/>
      <w:u w:val="single"/>
    </w:rPr>
  </w:style>
  <w:style w:type="character" w:customStyle="1" w:styleId="ital-inline">
    <w:name w:val="ital-inline"/>
    <w:basedOn w:val="DefaultParagraphFont"/>
    <w:rsid w:val="005F307B"/>
  </w:style>
  <w:style w:type="character" w:customStyle="1" w:styleId="underlineChar">
    <w:name w:val="underline Char"/>
    <w:basedOn w:val="DefaultParagraphFont"/>
    <w:rsid w:val="005F307B"/>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5F307B"/>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5F307B"/>
    <w:rPr>
      <w:sz w:val="20"/>
      <w:u w:val="single"/>
    </w:rPr>
  </w:style>
  <w:style w:type="paragraph" w:styleId="BodyTextIndent2">
    <w:name w:val="Body Text Indent 2"/>
    <w:basedOn w:val="Normal"/>
    <w:link w:val="BodyTextIndent2Char"/>
    <w:unhideWhenUsed/>
    <w:rsid w:val="005F307B"/>
    <w:pPr>
      <w:spacing w:after="120" w:line="480" w:lineRule="auto"/>
      <w:ind w:left="360"/>
    </w:pPr>
  </w:style>
  <w:style w:type="character" w:customStyle="1" w:styleId="BodyTextIndent2Char">
    <w:name w:val="Body Text Indent 2 Char"/>
    <w:basedOn w:val="DefaultParagraphFont"/>
    <w:link w:val="BodyTextIndent2"/>
    <w:rsid w:val="005F307B"/>
    <w:rPr>
      <w:rFonts w:ascii="Calibri" w:hAnsi="Calibri" w:cs="Calibri"/>
      <w:sz w:val="22"/>
    </w:rPr>
  </w:style>
  <w:style w:type="paragraph" w:styleId="BodyTextIndent3">
    <w:name w:val="Body Text Indent 3"/>
    <w:basedOn w:val="Normal"/>
    <w:link w:val="BodyTextIndent3Char"/>
    <w:uiPriority w:val="99"/>
    <w:semiHidden/>
    <w:unhideWhenUsed/>
    <w:rsid w:val="005F307B"/>
    <w:pPr>
      <w:spacing w:after="120"/>
      <w:ind w:left="360"/>
    </w:pPr>
    <w:rPr>
      <w:szCs w:val="16"/>
    </w:rPr>
  </w:style>
  <w:style w:type="character" w:customStyle="1" w:styleId="BodyTextIndent3Char">
    <w:name w:val="Body Text Indent 3 Char"/>
    <w:basedOn w:val="DefaultParagraphFont"/>
    <w:link w:val="BodyTextIndent3"/>
    <w:uiPriority w:val="99"/>
    <w:semiHidden/>
    <w:rsid w:val="005F307B"/>
    <w:rPr>
      <w:rFonts w:ascii="Calibri" w:hAnsi="Calibri" w:cs="Calibri"/>
      <w:sz w:val="22"/>
      <w:szCs w:val="16"/>
    </w:rPr>
  </w:style>
  <w:style w:type="paragraph" w:styleId="BodyText2">
    <w:name w:val="Body Text 2"/>
    <w:basedOn w:val="Normal"/>
    <w:link w:val="BodyText2Char"/>
    <w:unhideWhenUsed/>
    <w:rsid w:val="005F307B"/>
    <w:pPr>
      <w:spacing w:after="120" w:line="480" w:lineRule="auto"/>
    </w:pPr>
  </w:style>
  <w:style w:type="character" w:customStyle="1" w:styleId="BodyText2Char">
    <w:name w:val="Body Text 2 Char"/>
    <w:basedOn w:val="DefaultParagraphFont"/>
    <w:link w:val="BodyText2"/>
    <w:rsid w:val="005F307B"/>
    <w:rPr>
      <w:rFonts w:ascii="Calibri" w:hAnsi="Calibri" w:cs="Calibri"/>
      <w:sz w:val="22"/>
    </w:rPr>
  </w:style>
  <w:style w:type="paragraph" w:styleId="BodyTextIndent">
    <w:name w:val="Body Text Indent"/>
    <w:basedOn w:val="Normal"/>
    <w:link w:val="BodyTextIndentChar"/>
    <w:uiPriority w:val="99"/>
    <w:unhideWhenUsed/>
    <w:rsid w:val="005F307B"/>
    <w:pPr>
      <w:spacing w:after="120"/>
      <w:ind w:left="360"/>
    </w:pPr>
  </w:style>
  <w:style w:type="character" w:customStyle="1" w:styleId="BodyTextIndentChar">
    <w:name w:val="Body Text Indent Char"/>
    <w:basedOn w:val="DefaultParagraphFont"/>
    <w:link w:val="BodyTextIndent"/>
    <w:uiPriority w:val="99"/>
    <w:rsid w:val="005F307B"/>
    <w:rPr>
      <w:rFonts w:ascii="Calibri" w:hAnsi="Calibri" w:cs="Calibri"/>
      <w:sz w:val="22"/>
    </w:rPr>
  </w:style>
  <w:style w:type="paragraph" w:styleId="BodyText3">
    <w:name w:val="Body Text 3"/>
    <w:basedOn w:val="Normal"/>
    <w:link w:val="BodyText3Char"/>
    <w:unhideWhenUsed/>
    <w:rsid w:val="005F307B"/>
    <w:pPr>
      <w:spacing w:after="120"/>
    </w:pPr>
    <w:rPr>
      <w:szCs w:val="16"/>
    </w:rPr>
  </w:style>
  <w:style w:type="character" w:customStyle="1" w:styleId="BodyText3Char">
    <w:name w:val="Body Text 3 Char"/>
    <w:basedOn w:val="DefaultParagraphFont"/>
    <w:link w:val="BodyText3"/>
    <w:rsid w:val="005F307B"/>
    <w:rPr>
      <w:rFonts w:ascii="Calibri" w:hAnsi="Calibri" w:cs="Calibri"/>
      <w:sz w:val="22"/>
      <w:szCs w:val="16"/>
    </w:rPr>
  </w:style>
  <w:style w:type="character" w:customStyle="1" w:styleId="StyleBold">
    <w:name w:val="Style Bold"/>
    <w:basedOn w:val="DefaultParagraphFont"/>
    <w:uiPriority w:val="9"/>
    <w:semiHidden/>
    <w:rsid w:val="005F307B"/>
    <w:rPr>
      <w:b/>
      <w:bCs/>
    </w:rPr>
  </w:style>
  <w:style w:type="character" w:customStyle="1" w:styleId="body-text">
    <w:name w:val="body-text"/>
    <w:basedOn w:val="DefaultParagraphFont"/>
    <w:rsid w:val="005F307B"/>
  </w:style>
  <w:style w:type="paragraph" w:customStyle="1" w:styleId="StyleStyle411ptBoldBorderSinglesolidlineAuto0">
    <w:name w:val="Style Style4 + 11 pt Bold Border: : (Single solid line Auto  0...."/>
    <w:basedOn w:val="Normal"/>
    <w:link w:val="StyleStyle411ptBoldBorderSinglesolidlineAuto0Char"/>
    <w:qFormat/>
    <w:rsid w:val="005F307B"/>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5F307B"/>
    <w:rPr>
      <w:rFonts w:ascii="Calibri" w:eastAsia="Times New Roman" w:hAnsi="Calibri" w:cs="Calibri"/>
      <w:b/>
      <w:bCs/>
      <w:sz w:val="22"/>
      <w:u w:val="single"/>
      <w:bdr w:val="single" w:sz="4" w:space="0" w:color="auto"/>
    </w:rPr>
  </w:style>
  <w:style w:type="character" w:customStyle="1" w:styleId="BalloonTextChar1">
    <w:name w:val="Balloon Text Char1"/>
    <w:basedOn w:val="DefaultParagraphFont"/>
    <w:uiPriority w:val="99"/>
    <w:rsid w:val="005F307B"/>
    <w:rPr>
      <w:rFonts w:ascii="Tahoma" w:hAnsi="Tahoma" w:cs="Tahoma"/>
      <w:sz w:val="16"/>
      <w:szCs w:val="16"/>
    </w:rPr>
  </w:style>
  <w:style w:type="character" w:customStyle="1" w:styleId="globalcontentbody">
    <w:name w:val="globalcontentbody"/>
    <w:basedOn w:val="DefaultParagraphFont"/>
    <w:rsid w:val="005F307B"/>
  </w:style>
  <w:style w:type="paragraph" w:customStyle="1" w:styleId="StyleStyle112pt">
    <w:name w:val="Style Style1 + 12 pt"/>
    <w:basedOn w:val="Normal"/>
    <w:link w:val="StyleStyle112ptChar"/>
    <w:qFormat/>
    <w:rsid w:val="005F307B"/>
    <w:rPr>
      <w:rFonts w:eastAsia="SimSun"/>
      <w:u w:val="single"/>
      <w:lang w:eastAsia="zh-CN"/>
    </w:rPr>
  </w:style>
  <w:style w:type="character" w:customStyle="1" w:styleId="StyleStyle112ptChar">
    <w:name w:val="Style Style1 + 12 pt Char"/>
    <w:basedOn w:val="DefaultParagraphFont"/>
    <w:link w:val="StyleStyle112pt"/>
    <w:rsid w:val="005F307B"/>
    <w:rPr>
      <w:rFonts w:ascii="Calibri" w:eastAsia="SimSun" w:hAnsi="Calibri" w:cs="Calibri"/>
      <w:sz w:val="22"/>
      <w:u w:val="single"/>
      <w:lang w:eastAsia="zh-CN"/>
    </w:rPr>
  </w:style>
  <w:style w:type="paragraph" w:customStyle="1" w:styleId="MinimizedText">
    <w:name w:val="Minimized Text"/>
    <w:basedOn w:val="Normal"/>
    <w:link w:val="MinimizedTextChar"/>
    <w:qFormat/>
    <w:rsid w:val="005F307B"/>
    <w:rPr>
      <w:rFonts w:eastAsia="Times New Roman"/>
    </w:rPr>
  </w:style>
  <w:style w:type="character" w:customStyle="1" w:styleId="MinimizedTextChar">
    <w:name w:val="Minimized Text Char"/>
    <w:basedOn w:val="DefaultParagraphFont"/>
    <w:link w:val="MinimizedText"/>
    <w:rsid w:val="005F307B"/>
    <w:rPr>
      <w:rFonts w:ascii="Calibri" w:eastAsia="Times New Roman" w:hAnsi="Calibri" w:cs="Calibri"/>
      <w:sz w:val="22"/>
    </w:rPr>
  </w:style>
  <w:style w:type="character" w:customStyle="1" w:styleId="term1">
    <w:name w:val="term1"/>
    <w:basedOn w:val="DefaultParagraphFont"/>
    <w:rsid w:val="005F307B"/>
    <w:rPr>
      <w:b/>
      <w:bCs/>
    </w:rPr>
  </w:style>
  <w:style w:type="character" w:customStyle="1" w:styleId="Styleterm111ptUnderline">
    <w:name w:val="Style term1 + 11 pt Underline"/>
    <w:basedOn w:val="term1"/>
    <w:rsid w:val="005F307B"/>
    <w:rPr>
      <w:b/>
      <w:bCs/>
      <w:sz w:val="20"/>
      <w:u w:val="single"/>
    </w:rPr>
  </w:style>
  <w:style w:type="paragraph" w:customStyle="1" w:styleId="StyleMinimizedTextArialNarrow10pt">
    <w:name w:val="Style Minimized Text + Arial Narrow 10 pt"/>
    <w:basedOn w:val="MinimizedText"/>
    <w:link w:val="StyleMinimizedTextArialNarrow10ptChar"/>
    <w:qFormat/>
    <w:rsid w:val="005F307B"/>
    <w:rPr>
      <w:sz w:val="20"/>
    </w:rPr>
  </w:style>
  <w:style w:type="character" w:customStyle="1" w:styleId="StyleMinimizedTextArialNarrow10ptChar">
    <w:name w:val="Style Minimized Text + Arial Narrow 10 pt Char"/>
    <w:basedOn w:val="MinimizedTextChar"/>
    <w:link w:val="StyleMinimizedTextArialNarrow10pt"/>
    <w:rsid w:val="005F307B"/>
    <w:rPr>
      <w:rFonts w:ascii="Calibri" w:eastAsia="Times New Roman" w:hAnsi="Calibri" w:cs="Calibri"/>
      <w:sz w:val="20"/>
    </w:rPr>
  </w:style>
  <w:style w:type="character" w:customStyle="1" w:styleId="Styleunderline11ptBold">
    <w:name w:val="Style underline + 11 pt Bold"/>
    <w:basedOn w:val="underline"/>
    <w:rsid w:val="005F307B"/>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5F307B"/>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5F307B"/>
    <w:rPr>
      <w:rFonts w:ascii="Calibri" w:eastAsia="Times New Roman" w:hAnsi="Calibri" w:cs="Calibri"/>
      <w:sz w:val="22"/>
      <w:u w:val="single"/>
      <w:bdr w:val="single" w:sz="4" w:space="0" w:color="auto"/>
    </w:rPr>
  </w:style>
  <w:style w:type="character" w:customStyle="1" w:styleId="Style9pt">
    <w:name w:val="Style 9 pt"/>
    <w:basedOn w:val="DefaultParagraphFont"/>
    <w:rsid w:val="005F307B"/>
    <w:rPr>
      <w:rFonts w:ascii="Times New Roman" w:hAnsi="Times New Roman"/>
      <w:sz w:val="20"/>
    </w:rPr>
  </w:style>
  <w:style w:type="paragraph" w:customStyle="1" w:styleId="StyleStyle49pt3">
    <w:name w:val="Style Style4 + 9 pt3"/>
    <w:basedOn w:val="Style4"/>
    <w:link w:val="StyleStyle49pt3Char"/>
    <w:qFormat/>
    <w:rsid w:val="005F307B"/>
    <w:rPr>
      <w:rFonts w:cs="Times New Roman"/>
    </w:rPr>
  </w:style>
  <w:style w:type="character" w:customStyle="1" w:styleId="StyleStyle49pt3Char">
    <w:name w:val="Style Style4 + 9 pt3 Char"/>
    <w:basedOn w:val="Style4Char"/>
    <w:link w:val="StyleStyle49pt3"/>
    <w:rsid w:val="005F307B"/>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5F307B"/>
    <w:rPr>
      <w:rFonts w:cs="Times New Roman"/>
      <w:b/>
      <w:bCs/>
    </w:rPr>
  </w:style>
  <w:style w:type="character" w:customStyle="1" w:styleId="StyleStyle4BoldChar">
    <w:name w:val="Style Style4 + Bold Char"/>
    <w:basedOn w:val="Style4Char"/>
    <w:link w:val="StyleStyle4Bold"/>
    <w:rsid w:val="005F307B"/>
    <w:rPr>
      <w:rFonts w:ascii="Calibri" w:eastAsia="Times New Roman" w:hAnsi="Calibri" w:cs="Times New Roman"/>
      <w:b/>
      <w:bCs/>
      <w:sz w:val="22"/>
      <w:u w:val="single"/>
    </w:rPr>
  </w:style>
  <w:style w:type="character" w:customStyle="1" w:styleId="CharChar11">
    <w:name w:val="Char Char11"/>
    <w:basedOn w:val="DefaultParagraphFont"/>
    <w:rsid w:val="005F307B"/>
    <w:rPr>
      <w:rFonts w:cs="Arial"/>
      <w:bCs/>
      <w:szCs w:val="26"/>
      <w:u w:val="single"/>
      <w:lang w:val="en-US" w:eastAsia="en-US" w:bidi="ar-SA"/>
    </w:rPr>
  </w:style>
  <w:style w:type="character" w:customStyle="1" w:styleId="authorbio">
    <w:name w:val="authorbio"/>
    <w:basedOn w:val="DefaultParagraphFont"/>
    <w:rsid w:val="005F307B"/>
  </w:style>
  <w:style w:type="character" w:customStyle="1" w:styleId="a">
    <w:name w:val="a"/>
    <w:basedOn w:val="DefaultParagraphFont"/>
    <w:rsid w:val="005F307B"/>
  </w:style>
  <w:style w:type="character" w:customStyle="1" w:styleId="StyleStyleUnderline411pt">
    <w:name w:val="Style Style Underline4 + 11 pt"/>
    <w:basedOn w:val="DefaultParagraphFont"/>
    <w:rsid w:val="005F307B"/>
    <w:rPr>
      <w:sz w:val="20"/>
      <w:u w:val="single"/>
    </w:rPr>
  </w:style>
  <w:style w:type="character" w:customStyle="1" w:styleId="StyleStyleUnderline411ptBold">
    <w:name w:val="Style Style Underline4 + 11 pt Bold"/>
    <w:basedOn w:val="DefaultParagraphFont"/>
    <w:rsid w:val="005F307B"/>
    <w:rPr>
      <w:b/>
      <w:bCs/>
      <w:sz w:val="20"/>
      <w:u w:val="single"/>
    </w:rPr>
  </w:style>
  <w:style w:type="character" w:customStyle="1" w:styleId="StyleStyleUnderline311pt">
    <w:name w:val="Style Style Underline3 + 11 pt"/>
    <w:basedOn w:val="DefaultParagraphFont"/>
    <w:rsid w:val="005F307B"/>
    <w:rPr>
      <w:sz w:val="20"/>
      <w:u w:val="single"/>
    </w:rPr>
  </w:style>
  <w:style w:type="character" w:customStyle="1" w:styleId="StyleStyleUnderline311ptBold">
    <w:name w:val="Style Style Underline3 + 11 pt Bold"/>
    <w:basedOn w:val="DefaultParagraphFont"/>
    <w:rsid w:val="005F307B"/>
    <w:rPr>
      <w:b/>
      <w:bCs/>
      <w:sz w:val="20"/>
      <w:u w:val="single"/>
    </w:rPr>
  </w:style>
  <w:style w:type="character" w:customStyle="1" w:styleId="StyleUnderline3">
    <w:name w:val="Style Underline3"/>
    <w:basedOn w:val="DefaultParagraphFont"/>
    <w:rsid w:val="005F307B"/>
    <w:rPr>
      <w:u w:val="single"/>
    </w:rPr>
  </w:style>
  <w:style w:type="paragraph" w:customStyle="1" w:styleId="StyleStyle111ptBorderSinglesolidlineAuto05ptL">
    <w:name w:val="Style Style1 + 11 pt Border: : (Single solid line Auto  0.5 pt L..."/>
    <w:link w:val="StyleStyle111ptBorderSinglesolidlineAuto05ptLChar"/>
    <w:qFormat/>
    <w:rsid w:val="005F307B"/>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5F307B"/>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5F307B"/>
    <w:rPr>
      <w:u w:val="single"/>
    </w:rPr>
  </w:style>
  <w:style w:type="character" w:customStyle="1" w:styleId="NothingChar">
    <w:name w:val="Nothing Char"/>
    <w:basedOn w:val="DefaultParagraphFont"/>
    <w:link w:val="Nothing"/>
    <w:rsid w:val="005F307B"/>
    <w:rPr>
      <w:rFonts w:ascii="Times New Roman" w:eastAsia="Times New Roman" w:hAnsi="Times New Roman" w:cs="Times New Roman"/>
      <w:sz w:val="20"/>
    </w:rPr>
  </w:style>
  <w:style w:type="character" w:customStyle="1" w:styleId="CardsFont12pt0">
    <w:name w:val="Cards + Font 12pt"/>
    <w:basedOn w:val="DefaultParagraphFont"/>
    <w:rsid w:val="005F307B"/>
    <w:rPr>
      <w:rFonts w:ascii="Times New Roman" w:eastAsia="Calibri" w:hAnsi="Times New Roman" w:cs="Times New Roman"/>
      <w:sz w:val="24"/>
      <w:szCs w:val="20"/>
      <w:u w:val="single"/>
    </w:rPr>
  </w:style>
  <w:style w:type="character" w:customStyle="1" w:styleId="SmallTextChar0">
    <w:name w:val="Small Text Char"/>
    <w:basedOn w:val="CardTextChar0"/>
    <w:rsid w:val="005F307B"/>
    <w:rPr>
      <w:rFonts w:ascii="Times New Roman" w:eastAsia="MS Mincho" w:hAnsi="Times New Roman" w:cs="Times New Roman"/>
      <w:sz w:val="15"/>
      <w:szCs w:val="24"/>
      <w:lang w:eastAsia="ja-JP"/>
    </w:rPr>
  </w:style>
  <w:style w:type="paragraph" w:customStyle="1" w:styleId="Circled">
    <w:name w:val="Circled"/>
    <w:link w:val="CircledChar"/>
    <w:qFormat/>
    <w:rsid w:val="005F307B"/>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5F307B"/>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5F307B"/>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5F307B"/>
  </w:style>
  <w:style w:type="character" w:customStyle="1" w:styleId="part-of-speech">
    <w:name w:val="part-of-speech"/>
    <w:basedOn w:val="DefaultParagraphFont"/>
    <w:rsid w:val="005F307B"/>
  </w:style>
  <w:style w:type="character" w:customStyle="1" w:styleId="sep">
    <w:name w:val="sep"/>
    <w:basedOn w:val="DefaultParagraphFont"/>
    <w:rsid w:val="005F307B"/>
  </w:style>
  <w:style w:type="character" w:customStyle="1" w:styleId="pron">
    <w:name w:val="pron"/>
    <w:basedOn w:val="DefaultParagraphFont"/>
    <w:rsid w:val="005F307B"/>
  </w:style>
  <w:style w:type="paragraph" w:customStyle="1" w:styleId="StyleStyle4LatinTimesNewRomanAsianSimSun">
    <w:name w:val="Style Style4 + (Latin) Times New Roman (Asian) SimSun"/>
    <w:basedOn w:val="Normal"/>
    <w:link w:val="StyleStyle4LatinTimesNewRomanAsianSimSunChar"/>
    <w:qFormat/>
    <w:rsid w:val="005F307B"/>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5F307B"/>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5F307B"/>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5F307B"/>
    <w:rPr>
      <w:rFonts w:ascii="Calibri" w:eastAsia="SimSun" w:hAnsi="Calibri" w:cs="Calibri"/>
      <w:b/>
      <w:bCs/>
      <w:sz w:val="22"/>
      <w:u w:val="single"/>
    </w:rPr>
  </w:style>
  <w:style w:type="character" w:customStyle="1" w:styleId="CharChar3">
    <w:name w:val="Char Char3"/>
    <w:basedOn w:val="DefaultParagraphFont"/>
    <w:rsid w:val="005F307B"/>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5F307B"/>
    <w:rPr>
      <w:bCs/>
      <w:szCs w:val="26"/>
      <w:u w:val="single"/>
    </w:rPr>
  </w:style>
  <w:style w:type="paragraph" w:styleId="Subtitle">
    <w:name w:val="Subtitle"/>
    <w:aliases w:val="Underlined card text"/>
    <w:basedOn w:val="Normal"/>
    <w:next w:val="Normal"/>
    <w:link w:val="SubtitleChar"/>
    <w:uiPriority w:val="99"/>
    <w:qFormat/>
    <w:rsid w:val="005F307B"/>
    <w:pPr>
      <w:spacing w:after="60"/>
      <w:outlineLvl w:val="1"/>
    </w:pPr>
    <w:rPr>
      <w:rFonts w:asciiTheme="minorHAnsi" w:hAnsiTheme="minorHAnsi" w:cstheme="minorBidi"/>
      <w:bCs/>
      <w:sz w:val="24"/>
      <w:szCs w:val="26"/>
      <w:u w:val="single"/>
    </w:rPr>
  </w:style>
  <w:style w:type="character" w:customStyle="1" w:styleId="SubtitleChar1">
    <w:name w:val="Subtitle Char1"/>
    <w:aliases w:val="Underlined card text Char1"/>
    <w:basedOn w:val="DefaultParagraphFont"/>
    <w:rsid w:val="005F307B"/>
    <w:rPr>
      <w:color w:val="5A5A5A" w:themeColor="text1" w:themeTint="A5"/>
      <w:spacing w:val="15"/>
      <w:sz w:val="22"/>
      <w:szCs w:val="22"/>
    </w:rPr>
  </w:style>
  <w:style w:type="paragraph" w:customStyle="1" w:styleId="StyleStyle411pt1">
    <w:name w:val="Style Style4 + 11 pt1"/>
    <w:basedOn w:val="Style4"/>
    <w:link w:val="StyleStyle411pt1Char"/>
    <w:qFormat/>
    <w:rsid w:val="005F307B"/>
    <w:rPr>
      <w:rFonts w:cs="Times New Roman"/>
    </w:rPr>
  </w:style>
  <w:style w:type="character" w:customStyle="1" w:styleId="StyleStyle411pt1Char">
    <w:name w:val="Style Style4 + 11 pt1 Char"/>
    <w:basedOn w:val="Style4Char"/>
    <w:link w:val="StyleStyle411pt1"/>
    <w:rsid w:val="005F307B"/>
    <w:rPr>
      <w:rFonts w:ascii="Calibri" w:eastAsia="Times New Roman" w:hAnsi="Calibri" w:cs="Times New Roman"/>
      <w:sz w:val="22"/>
      <w:u w:val="single"/>
    </w:rPr>
  </w:style>
  <w:style w:type="character" w:customStyle="1" w:styleId="BoldandUnderlineCharChar2">
    <w:name w:val="Bold and Underline Char Char2"/>
    <w:basedOn w:val="DefaultParagraphFont"/>
    <w:rsid w:val="005F307B"/>
    <w:rPr>
      <w:b/>
      <w:u w:val="single"/>
      <w:lang w:val="en-US" w:eastAsia="en-US" w:bidi="ar-SA"/>
    </w:rPr>
  </w:style>
  <w:style w:type="character" w:customStyle="1" w:styleId="StyleUnderlineCharChar111pt">
    <w:name w:val="Style Underline Char Char1 + 11 pt"/>
    <w:basedOn w:val="DefaultParagraphFont"/>
    <w:rsid w:val="005F307B"/>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5F307B"/>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5F307B"/>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5F307B"/>
    <w:rPr>
      <w:sz w:val="22"/>
      <w:u w:val="single"/>
    </w:rPr>
  </w:style>
  <w:style w:type="paragraph" w:customStyle="1" w:styleId="StyleMinimizedTextArialNarrow9pt">
    <w:name w:val="Style Minimized Text + Arial Narrow 9 pt"/>
    <w:basedOn w:val="Normal"/>
    <w:link w:val="StyleMinimizedTextArialNarrow9ptChar"/>
    <w:qFormat/>
    <w:rsid w:val="005F307B"/>
    <w:rPr>
      <w:rFonts w:eastAsia="Times New Roman"/>
    </w:rPr>
  </w:style>
  <w:style w:type="character" w:customStyle="1" w:styleId="StyleMinimizedTextArialNarrow9ptChar">
    <w:name w:val="Style Minimized Text + Arial Narrow 9 pt Char"/>
    <w:basedOn w:val="DefaultParagraphFont"/>
    <w:link w:val="StyleMinimizedTextArialNarrow9pt"/>
    <w:rsid w:val="005F307B"/>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5F307B"/>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5F307B"/>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5F307B"/>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5F307B"/>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5F307B"/>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5F307B"/>
    <w:rPr>
      <w:b w:val="0"/>
      <w:bCs/>
      <w:sz w:val="20"/>
      <w:u w:val="single"/>
      <w:lang w:val="en-US" w:eastAsia="en-US" w:bidi="ar-SA"/>
    </w:rPr>
  </w:style>
  <w:style w:type="character" w:customStyle="1" w:styleId="Styleunderline9pt">
    <w:name w:val="Style underline + 9 pt"/>
    <w:basedOn w:val="underline"/>
    <w:rsid w:val="005F307B"/>
    <w:rPr>
      <w:rFonts w:ascii="Times New Roman" w:hAnsi="Times New Roman" w:cs="Times New Roman"/>
      <w:b/>
      <w:sz w:val="20"/>
      <w:u w:val="single"/>
    </w:rPr>
  </w:style>
  <w:style w:type="character" w:customStyle="1" w:styleId="StyleTimesNewRoman9pt">
    <w:name w:val="Style Times New Roman 9 pt"/>
    <w:basedOn w:val="DefaultParagraphFont"/>
    <w:rsid w:val="005F307B"/>
    <w:rPr>
      <w:rFonts w:ascii="Times New Roman" w:hAnsi="Times New Roman"/>
      <w:sz w:val="20"/>
    </w:rPr>
  </w:style>
  <w:style w:type="character" w:customStyle="1" w:styleId="Styleunderline9pt1">
    <w:name w:val="Style underline + 9 pt1"/>
    <w:basedOn w:val="underline"/>
    <w:rsid w:val="005F307B"/>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5F307B"/>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5F307B"/>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5F307B"/>
    <w:rPr>
      <w:b/>
      <w:bCs/>
      <w:noProof w:val="0"/>
      <w:sz w:val="20"/>
      <w:u w:val="single"/>
      <w:lang w:val="en-US" w:eastAsia="en-US" w:bidi="ar-SA"/>
    </w:rPr>
  </w:style>
  <w:style w:type="character" w:customStyle="1" w:styleId="Hyperlink23">
    <w:name w:val="Hyperlink23"/>
    <w:basedOn w:val="DefaultParagraphFont"/>
    <w:rsid w:val="005F307B"/>
    <w:rPr>
      <w:color w:val="3300CC"/>
      <w:u w:val="single"/>
    </w:rPr>
  </w:style>
  <w:style w:type="paragraph" w:customStyle="1" w:styleId="cardCharChar">
    <w:name w:val="card Char Char"/>
    <w:basedOn w:val="Normal"/>
    <w:link w:val="cardCharCharChar"/>
    <w:qFormat/>
    <w:rsid w:val="005F307B"/>
    <w:pPr>
      <w:ind w:left="288" w:right="288"/>
    </w:pPr>
    <w:rPr>
      <w:rFonts w:eastAsia="Times New Roman"/>
      <w:szCs w:val="20"/>
    </w:rPr>
  </w:style>
  <w:style w:type="character" w:customStyle="1" w:styleId="cardCharCharChar">
    <w:name w:val="card Char Char Char"/>
    <w:basedOn w:val="DefaultParagraphFont"/>
    <w:link w:val="cardCharChar"/>
    <w:rsid w:val="005F307B"/>
    <w:rPr>
      <w:rFonts w:ascii="Calibri" w:eastAsia="Times New Roman" w:hAnsi="Calibri" w:cs="Calibri"/>
      <w:sz w:val="22"/>
      <w:szCs w:val="20"/>
    </w:rPr>
  </w:style>
  <w:style w:type="character" w:customStyle="1" w:styleId="StyleunderlineArialNarrow9ptBold">
    <w:name w:val="Style underline + Arial Narrow 9 pt Bold"/>
    <w:basedOn w:val="underline"/>
    <w:rsid w:val="005F307B"/>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5F307B"/>
  </w:style>
  <w:style w:type="character" w:customStyle="1" w:styleId="StylecardCharCharArialNarrow9ptChar">
    <w:name w:val="Style card Char Char + Arial Narrow 9 pt Char"/>
    <w:basedOn w:val="cardCharCharChar"/>
    <w:link w:val="StylecardCharCharArialNarrow9pt"/>
    <w:rsid w:val="005F307B"/>
    <w:rPr>
      <w:rFonts w:ascii="Calibri" w:eastAsia="Times New Roman" w:hAnsi="Calibri" w:cs="Calibri"/>
      <w:sz w:val="22"/>
      <w:szCs w:val="20"/>
    </w:rPr>
  </w:style>
  <w:style w:type="character" w:customStyle="1" w:styleId="UnderlineCharCharChar">
    <w:name w:val="Underline Char Char Char"/>
    <w:basedOn w:val="DefaultParagraphFont"/>
    <w:rsid w:val="005F307B"/>
    <w:rPr>
      <w:noProof w:val="0"/>
      <w:u w:val="single"/>
      <w:lang w:val="en-US" w:eastAsia="en-US" w:bidi="ar-SA"/>
    </w:rPr>
  </w:style>
  <w:style w:type="character" w:customStyle="1" w:styleId="CardTextChar1">
    <w:name w:val="Card Text Char1"/>
    <w:basedOn w:val="DefaultParagraphFont"/>
    <w:rsid w:val="005F307B"/>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5F307B"/>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5F307B"/>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5F307B"/>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5F307B"/>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5F307B"/>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5F307B"/>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5F307B"/>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5F307B"/>
    <w:rPr>
      <w:rFonts w:eastAsia="Times New Roman"/>
    </w:rPr>
  </w:style>
  <w:style w:type="character" w:customStyle="1" w:styleId="TextsmallChar">
    <w:name w:val="Textsmall Char"/>
    <w:basedOn w:val="DefaultParagraphFont"/>
    <w:link w:val="Textsmall"/>
    <w:rsid w:val="005F307B"/>
    <w:rPr>
      <w:rFonts w:ascii="Calibri" w:eastAsia="Times New Roman" w:hAnsi="Calibri" w:cs="Calibri"/>
      <w:sz w:val="22"/>
    </w:rPr>
  </w:style>
  <w:style w:type="character" w:customStyle="1" w:styleId="CharChar111">
    <w:name w:val="Char Char111"/>
    <w:basedOn w:val="DefaultParagraphFont"/>
    <w:rsid w:val="005F307B"/>
    <w:rPr>
      <w:rFonts w:cs="Arial"/>
      <w:bCs/>
      <w:szCs w:val="26"/>
      <w:u w:val="single"/>
      <w:lang w:val="en-US" w:eastAsia="en-US" w:bidi="ar-SA"/>
    </w:rPr>
  </w:style>
  <w:style w:type="character" w:customStyle="1" w:styleId="UnderlineBold">
    <w:name w:val="Underline + Bold"/>
    <w:uiPriority w:val="1"/>
    <w:qFormat/>
    <w:rsid w:val="005F307B"/>
    <w:rPr>
      <w:b/>
      <w:sz w:val="20"/>
      <w:u w:val="single"/>
    </w:rPr>
  </w:style>
  <w:style w:type="paragraph" w:customStyle="1" w:styleId="cardtextsmall">
    <w:name w:val="card text small"/>
    <w:basedOn w:val="Normal"/>
    <w:qFormat/>
    <w:rsid w:val="005F307B"/>
    <w:rPr>
      <w:rFonts w:ascii="Arial Narrow" w:eastAsia="Times New Roman" w:hAnsi="Arial Narrow"/>
    </w:rPr>
  </w:style>
  <w:style w:type="character" w:customStyle="1" w:styleId="AUnterdline">
    <w:name w:val="AUnterdline"/>
    <w:rsid w:val="005F307B"/>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5F307B"/>
    <w:rPr>
      <w:rFonts w:ascii="Times New Roman" w:hAnsi="Times New Roman"/>
      <w:b/>
      <w:bCs/>
      <w:sz w:val="20"/>
      <w:u w:val="single"/>
      <w:bdr w:val="single" w:sz="4" w:space="0" w:color="auto"/>
    </w:rPr>
  </w:style>
  <w:style w:type="character" w:customStyle="1" w:styleId="highlightedsearchterm">
    <w:name w:val="highlightedsearchterm"/>
    <w:rsid w:val="005F307B"/>
  </w:style>
  <w:style w:type="character" w:customStyle="1" w:styleId="StyleUnderline1">
    <w:name w:val="Style Underline1"/>
    <w:basedOn w:val="DefaultParagraphFont"/>
    <w:rsid w:val="005F307B"/>
    <w:rPr>
      <w:rFonts w:ascii="Times New Roman" w:hAnsi="Times New Roman"/>
      <w:sz w:val="20"/>
      <w:u w:val="single"/>
    </w:rPr>
  </w:style>
  <w:style w:type="paragraph" w:customStyle="1" w:styleId="CardIndented">
    <w:name w:val="Card (Indented)"/>
    <w:basedOn w:val="Normal"/>
    <w:link w:val="CardIndentedChar"/>
    <w:qFormat/>
    <w:rsid w:val="005F307B"/>
    <w:pPr>
      <w:ind w:left="288"/>
    </w:pPr>
  </w:style>
  <w:style w:type="paragraph" w:customStyle="1" w:styleId="StyleStyle49pt10">
    <w:name w:val="Style Style4 + 9 pt10"/>
    <w:basedOn w:val="Style4"/>
    <w:link w:val="StyleStyle49pt10Char"/>
    <w:qFormat/>
    <w:rsid w:val="005F307B"/>
    <w:rPr>
      <w:rFonts w:cs="Times New Roman"/>
    </w:rPr>
  </w:style>
  <w:style w:type="character" w:customStyle="1" w:styleId="StyleStyle49pt10Char">
    <w:name w:val="Style Style4 + 9 pt10 Char"/>
    <w:basedOn w:val="Style4Char"/>
    <w:link w:val="StyleStyle49pt10"/>
    <w:rsid w:val="005F307B"/>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5F307B"/>
    <w:rPr>
      <w:rFonts w:cs="Times New Roman"/>
      <w:b/>
      <w:bCs/>
    </w:rPr>
  </w:style>
  <w:style w:type="character" w:customStyle="1" w:styleId="StyleStyle49ptBold7Char">
    <w:name w:val="Style Style4 + 9 pt Bold7 Char"/>
    <w:link w:val="StyleStyle49ptBold7"/>
    <w:rsid w:val="005F307B"/>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5F307B"/>
    <w:pPr>
      <w:ind w:left="288"/>
    </w:pPr>
    <w:rPr>
      <w:rFonts w:eastAsia="Times New Roman"/>
      <w:u w:val="single"/>
    </w:rPr>
  </w:style>
  <w:style w:type="character" w:customStyle="1" w:styleId="NormalUnderlineChar">
    <w:name w:val="Normal Underline Char"/>
    <w:link w:val="NormalUnderline"/>
    <w:rsid w:val="005F307B"/>
    <w:rPr>
      <w:rFonts w:ascii="Calibri" w:eastAsia="Times New Roman" w:hAnsi="Calibri" w:cs="Calibri"/>
      <w:sz w:val="22"/>
      <w:u w:val="single"/>
    </w:rPr>
  </w:style>
  <w:style w:type="character" w:customStyle="1" w:styleId="DontRead">
    <w:name w:val="Don't Read"/>
    <w:qFormat/>
    <w:rsid w:val="005F307B"/>
    <w:rPr>
      <w:rFonts w:ascii="Times New Roman" w:hAnsi="Times New Roman"/>
      <w:sz w:val="16"/>
    </w:rPr>
  </w:style>
  <w:style w:type="paragraph" w:customStyle="1" w:styleId="Underlinestyle">
    <w:name w:val="Underline style"/>
    <w:basedOn w:val="Normal"/>
    <w:qFormat/>
    <w:rsid w:val="005F307B"/>
    <w:rPr>
      <w:rFonts w:eastAsia="Times New Roman"/>
      <w:u w:val="single"/>
    </w:rPr>
  </w:style>
  <w:style w:type="character" w:customStyle="1" w:styleId="Style11ptUnderline3">
    <w:name w:val="Style 11 pt Underline3"/>
    <w:rsid w:val="005F307B"/>
    <w:rPr>
      <w:sz w:val="20"/>
      <w:u w:val="single"/>
    </w:rPr>
  </w:style>
  <w:style w:type="character" w:customStyle="1" w:styleId="27">
    <w:name w:val="27"/>
    <w:rsid w:val="005F307B"/>
    <w:rPr>
      <w:rFonts w:cs="Arial"/>
      <w:bCs/>
      <w:sz w:val="20"/>
      <w:u w:val="single"/>
      <w:lang w:val="en-US" w:eastAsia="en-US" w:bidi="ar-SA"/>
    </w:rPr>
  </w:style>
  <w:style w:type="character" w:customStyle="1" w:styleId="2">
    <w:name w:val="2"/>
    <w:rsid w:val="005F307B"/>
    <w:rPr>
      <w:rFonts w:cs="Arial"/>
      <w:bCs/>
      <w:sz w:val="20"/>
      <w:u w:val="single"/>
      <w:lang w:val="en-US" w:eastAsia="en-US" w:bidi="ar-SA"/>
    </w:rPr>
  </w:style>
  <w:style w:type="character" w:customStyle="1" w:styleId="Style9ptUnderline11">
    <w:name w:val="Style 9 pt Underline11"/>
    <w:basedOn w:val="DefaultParagraphFont"/>
    <w:rsid w:val="005F307B"/>
    <w:rPr>
      <w:sz w:val="20"/>
      <w:u w:val="single"/>
    </w:rPr>
  </w:style>
  <w:style w:type="character" w:customStyle="1" w:styleId="Style9ptBoldUnderline5">
    <w:name w:val="Style 9 pt Bold Underline5"/>
    <w:basedOn w:val="DefaultParagraphFont"/>
    <w:rsid w:val="005F307B"/>
    <w:rPr>
      <w:b/>
      <w:bCs/>
      <w:sz w:val="20"/>
      <w:u w:val="single"/>
    </w:rPr>
  </w:style>
  <w:style w:type="character" w:customStyle="1" w:styleId="CharChar114">
    <w:name w:val="Char Char114"/>
    <w:basedOn w:val="DefaultParagraphFont"/>
    <w:rsid w:val="005F307B"/>
    <w:rPr>
      <w:rFonts w:cs="Arial"/>
      <w:bCs/>
      <w:szCs w:val="26"/>
      <w:u w:val="single"/>
      <w:lang w:val="en-US" w:eastAsia="en-US" w:bidi="ar-SA"/>
    </w:rPr>
  </w:style>
  <w:style w:type="character" w:customStyle="1" w:styleId="CharChar113">
    <w:name w:val="Char Char113"/>
    <w:basedOn w:val="DefaultParagraphFont"/>
    <w:rsid w:val="005F307B"/>
    <w:rPr>
      <w:rFonts w:cs="Arial"/>
      <w:bCs/>
      <w:szCs w:val="26"/>
      <w:u w:val="single"/>
      <w:lang w:val="en-US" w:eastAsia="en-US" w:bidi="ar-SA"/>
    </w:rPr>
  </w:style>
  <w:style w:type="character" w:customStyle="1" w:styleId="CharChar112">
    <w:name w:val="Char Char112"/>
    <w:basedOn w:val="DefaultParagraphFont"/>
    <w:rsid w:val="005F307B"/>
    <w:rPr>
      <w:rFonts w:cs="Arial"/>
      <w:bCs/>
      <w:szCs w:val="26"/>
      <w:u w:val="single"/>
      <w:lang w:val="en-US" w:eastAsia="en-US" w:bidi="ar-SA"/>
    </w:rPr>
  </w:style>
  <w:style w:type="character" w:customStyle="1" w:styleId="ssl0">
    <w:name w:val="ss_l0"/>
    <w:basedOn w:val="DefaultParagraphFont"/>
    <w:rsid w:val="005F307B"/>
  </w:style>
  <w:style w:type="paragraph" w:styleId="CommentText">
    <w:name w:val="annotation text"/>
    <w:basedOn w:val="Normal"/>
    <w:link w:val="CommentTextChar"/>
    <w:uiPriority w:val="99"/>
    <w:rsid w:val="005F307B"/>
    <w:rPr>
      <w:szCs w:val="20"/>
    </w:rPr>
  </w:style>
  <w:style w:type="character" w:customStyle="1" w:styleId="CommentTextChar">
    <w:name w:val="Comment Text Char"/>
    <w:basedOn w:val="DefaultParagraphFont"/>
    <w:link w:val="CommentText"/>
    <w:uiPriority w:val="99"/>
    <w:rsid w:val="005F307B"/>
    <w:rPr>
      <w:rFonts w:ascii="Calibri" w:hAnsi="Calibri" w:cs="Calibri"/>
      <w:sz w:val="22"/>
      <w:szCs w:val="20"/>
    </w:rPr>
  </w:style>
  <w:style w:type="character" w:customStyle="1" w:styleId="CommentSubjectChar">
    <w:name w:val="Comment Subject Char"/>
    <w:basedOn w:val="CommentTextChar"/>
    <w:link w:val="CommentSubject"/>
    <w:rsid w:val="005F307B"/>
    <w:rPr>
      <w:rFonts w:ascii="Times New Roman" w:hAnsi="Times New Roman" w:cs="Times New Roman"/>
      <w:b/>
      <w:bCs/>
      <w:sz w:val="22"/>
      <w:szCs w:val="20"/>
    </w:rPr>
  </w:style>
  <w:style w:type="paragraph" w:styleId="CommentSubject">
    <w:name w:val="annotation subject"/>
    <w:basedOn w:val="CommentText"/>
    <w:next w:val="CommentText"/>
    <w:link w:val="CommentSubjectChar"/>
    <w:rsid w:val="005F307B"/>
    <w:rPr>
      <w:rFonts w:ascii="Times New Roman" w:hAnsi="Times New Roman" w:cs="Times New Roman"/>
      <w:b/>
      <w:bCs/>
    </w:rPr>
  </w:style>
  <w:style w:type="character" w:customStyle="1" w:styleId="CommentSubjectChar1">
    <w:name w:val="Comment Subject Char1"/>
    <w:basedOn w:val="CommentTextChar"/>
    <w:uiPriority w:val="99"/>
    <w:semiHidden/>
    <w:rsid w:val="005F307B"/>
    <w:rPr>
      <w:rFonts w:ascii="Calibri" w:hAnsi="Calibri" w:cs="Calibri"/>
      <w:b/>
      <w:bCs/>
      <w:sz w:val="22"/>
      <w:szCs w:val="20"/>
    </w:rPr>
  </w:style>
  <w:style w:type="paragraph" w:customStyle="1" w:styleId="WW-Default1">
    <w:name w:val="WW-Default1"/>
    <w:basedOn w:val="Normal"/>
    <w:qFormat/>
    <w:rsid w:val="005F307B"/>
    <w:pPr>
      <w:suppressAutoHyphens/>
    </w:pPr>
    <w:rPr>
      <w:rFonts w:eastAsia="Times New Roman"/>
      <w:b/>
      <w:bCs/>
      <w:szCs w:val="20"/>
      <w:lang w:eastAsia="ar-SA"/>
    </w:rPr>
  </w:style>
  <w:style w:type="paragraph" w:customStyle="1" w:styleId="Normal1">
    <w:name w:val="Normal1"/>
    <w:basedOn w:val="BodyText"/>
    <w:qFormat/>
    <w:rsid w:val="005F307B"/>
  </w:style>
  <w:style w:type="character" w:customStyle="1" w:styleId="zoomme">
    <w:name w:val="zoomme"/>
    <w:basedOn w:val="DefaultParagraphFont"/>
    <w:rsid w:val="005F307B"/>
  </w:style>
  <w:style w:type="character" w:customStyle="1" w:styleId="Date1">
    <w:name w:val="Date1"/>
    <w:basedOn w:val="DefaultParagraphFont"/>
    <w:rsid w:val="005F307B"/>
  </w:style>
  <w:style w:type="character" w:customStyle="1" w:styleId="classauthor">
    <w:name w:val="class=&quot;author&quot;"/>
    <w:basedOn w:val="DefaultParagraphFont"/>
    <w:rsid w:val="005F307B"/>
  </w:style>
  <w:style w:type="paragraph" w:customStyle="1" w:styleId="CardStyle">
    <w:name w:val="Card Style"/>
    <w:basedOn w:val="Normal"/>
    <w:link w:val="CardStyleChar"/>
    <w:qFormat/>
    <w:rsid w:val="005F307B"/>
    <w:rPr>
      <w:rFonts w:eastAsia="Times New Roman"/>
    </w:rPr>
  </w:style>
  <w:style w:type="character" w:customStyle="1" w:styleId="CharCharChar">
    <w:name w:val="Char Char Char"/>
    <w:basedOn w:val="DefaultParagraphFont"/>
    <w:rsid w:val="005F307B"/>
    <w:rPr>
      <w:rFonts w:cs="Arial"/>
      <w:bCs/>
      <w:szCs w:val="26"/>
      <w:u w:val="single"/>
      <w:lang w:val="en-US" w:eastAsia="en-US" w:bidi="ar-SA"/>
    </w:rPr>
  </w:style>
  <w:style w:type="character" w:customStyle="1" w:styleId="BoldUnderlineChar0">
    <w:name w:val="Bold Underline Char"/>
    <w:rsid w:val="005F307B"/>
    <w:rPr>
      <w:rFonts w:ascii="Times New Roman" w:eastAsia="Times New Roman" w:hAnsi="Times New Roman"/>
      <w:b/>
      <w:bCs/>
      <w:szCs w:val="24"/>
      <w:u w:val="single"/>
    </w:rPr>
  </w:style>
  <w:style w:type="character" w:customStyle="1" w:styleId="texto1">
    <w:name w:val="texto1"/>
    <w:rsid w:val="005F307B"/>
  </w:style>
  <w:style w:type="character" w:customStyle="1" w:styleId="apple-style-span">
    <w:name w:val="apple-style-span"/>
    <w:rsid w:val="005F307B"/>
  </w:style>
  <w:style w:type="paragraph" w:customStyle="1" w:styleId="citenon-bold">
    <w:name w:val="cite non-bold"/>
    <w:basedOn w:val="Normal"/>
    <w:link w:val="citenon-boldChar"/>
    <w:qFormat/>
    <w:rsid w:val="005F307B"/>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5F307B"/>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5F307B"/>
    <w:rPr>
      <w:rFonts w:ascii="Calibri" w:eastAsia="Times New Roman" w:hAnsi="Calibri" w:cs="Arial"/>
      <w:b/>
      <w:szCs w:val="28"/>
    </w:rPr>
  </w:style>
  <w:style w:type="paragraph" w:customStyle="1" w:styleId="Style23">
    <w:name w:val="Style23"/>
    <w:basedOn w:val="Normal"/>
    <w:uiPriority w:val="99"/>
    <w:qFormat/>
    <w:rsid w:val="005F307B"/>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5F307B"/>
    <w:rPr>
      <w:rFonts w:ascii="Calibri" w:eastAsia="Times New Roman" w:hAnsi="Calibri" w:cs="Calibri"/>
      <w:sz w:val="22"/>
      <w:lang w:bidi="en-US"/>
    </w:rPr>
  </w:style>
  <w:style w:type="character" w:customStyle="1" w:styleId="gray">
    <w:name w:val="gray"/>
    <w:basedOn w:val="DefaultParagraphFont"/>
    <w:rsid w:val="005F307B"/>
  </w:style>
  <w:style w:type="paragraph" w:customStyle="1" w:styleId="Tagtemplate">
    <w:name w:val="Tagtemplate"/>
    <w:basedOn w:val="Normal"/>
    <w:link w:val="TagtemplateChar"/>
    <w:autoRedefine/>
    <w:qFormat/>
    <w:rsid w:val="005F307B"/>
    <w:pPr>
      <w:keepNext/>
      <w:keepLines/>
    </w:pPr>
    <w:rPr>
      <w:rFonts w:eastAsia="Calibri"/>
      <w:b/>
    </w:rPr>
  </w:style>
  <w:style w:type="character" w:customStyle="1" w:styleId="TagtemplateChar">
    <w:name w:val="Tagtemplate Char"/>
    <w:basedOn w:val="DefaultParagraphFont"/>
    <w:link w:val="Tagtemplate"/>
    <w:rsid w:val="005F307B"/>
    <w:rPr>
      <w:rFonts w:ascii="Calibri" w:eastAsia="Calibri" w:hAnsi="Calibri" w:cs="Calibri"/>
      <w:b/>
      <w:sz w:val="22"/>
    </w:rPr>
  </w:style>
  <w:style w:type="character" w:customStyle="1" w:styleId="Styleunderline11ptBorderSinglesolidlineAuto05p">
    <w:name w:val="Style underline + 11 pt Border: : (Single solid line Auto  0.5 p..."/>
    <w:rsid w:val="005F307B"/>
    <w:rPr>
      <w:sz w:val="20"/>
      <w:u w:val="single"/>
      <w:bdr w:val="single" w:sz="4" w:space="0" w:color="auto"/>
    </w:rPr>
  </w:style>
  <w:style w:type="paragraph" w:customStyle="1" w:styleId="Citation-FirstLine">
    <w:name w:val="Citation - First Line"/>
    <w:basedOn w:val="Normal"/>
    <w:next w:val="Normal"/>
    <w:autoRedefine/>
    <w:qFormat/>
    <w:rsid w:val="005F307B"/>
    <w:pPr>
      <w:spacing w:line="240" w:lineRule="atLeast"/>
      <w:jc w:val="both"/>
    </w:pPr>
    <w:rPr>
      <w:rFonts w:ascii="Book Antiqua" w:eastAsia="Times New Roman" w:hAnsi="Book Antiqua"/>
    </w:rPr>
  </w:style>
  <w:style w:type="character" w:customStyle="1" w:styleId="CardText-Underlined">
    <w:name w:val="Card Text - Underlined"/>
    <w:rsid w:val="005F307B"/>
    <w:rPr>
      <w:b/>
      <w:sz w:val="20"/>
      <w:u w:val="single"/>
    </w:rPr>
  </w:style>
  <w:style w:type="paragraph" w:customStyle="1" w:styleId="Citation-Complete">
    <w:name w:val="Citation - Complete"/>
    <w:basedOn w:val="Normal"/>
    <w:next w:val="Normal"/>
    <w:link w:val="Citation-CompleteChar"/>
    <w:autoRedefine/>
    <w:qFormat/>
    <w:rsid w:val="005F307B"/>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5F307B"/>
    <w:rPr>
      <w:rFonts w:ascii="Book Antiqua" w:eastAsia="Times New Roman" w:hAnsi="Book Antiqua" w:cs="Calibri"/>
      <w:sz w:val="22"/>
    </w:rPr>
  </w:style>
  <w:style w:type="character" w:customStyle="1" w:styleId="MicroTextChar">
    <w:name w:val="MicroText Char"/>
    <w:link w:val="MicroText"/>
    <w:rsid w:val="005F307B"/>
    <w:rPr>
      <w:rFonts w:ascii="Arial Narrow" w:hAnsi="Arial Narrow"/>
      <w:sz w:val="12"/>
    </w:rPr>
  </w:style>
  <w:style w:type="paragraph" w:customStyle="1" w:styleId="TagCite">
    <w:name w:val="Tag/Cite"/>
    <w:basedOn w:val="Normal"/>
    <w:qFormat/>
    <w:rsid w:val="005F307B"/>
    <w:rPr>
      <w:rFonts w:eastAsia="Times New Roman"/>
      <w:b/>
    </w:rPr>
  </w:style>
  <w:style w:type="character" w:customStyle="1" w:styleId="Style11ptItalicUnderline">
    <w:name w:val="Style 11 pt Italic Underline"/>
    <w:basedOn w:val="DefaultParagraphFont"/>
    <w:rsid w:val="005F307B"/>
    <w:rPr>
      <w:i/>
      <w:iCs/>
      <w:sz w:val="20"/>
      <w:u w:val="single"/>
    </w:rPr>
  </w:style>
  <w:style w:type="character" w:customStyle="1" w:styleId="Style11ptItalic">
    <w:name w:val="Style 11 pt Italic"/>
    <w:basedOn w:val="DefaultParagraphFont"/>
    <w:rsid w:val="005F307B"/>
    <w:rPr>
      <w:rFonts w:ascii="Times New Roman" w:hAnsi="Times New Roman"/>
      <w:i/>
      <w:iCs/>
      <w:sz w:val="20"/>
    </w:rPr>
  </w:style>
  <w:style w:type="character" w:customStyle="1" w:styleId="BoldandUnderlineChar">
    <w:name w:val="Bold and Underline Char"/>
    <w:basedOn w:val="DefaultParagraphFont"/>
    <w:link w:val="BoldandUnderline"/>
    <w:locked/>
    <w:rsid w:val="005F307B"/>
    <w:rPr>
      <w:b/>
      <w:u w:val="single"/>
    </w:rPr>
  </w:style>
  <w:style w:type="paragraph" w:customStyle="1" w:styleId="BoldandUnderline">
    <w:name w:val="Bold and Underline"/>
    <w:basedOn w:val="Normal"/>
    <w:link w:val="BoldandUnderlineChar"/>
    <w:qFormat/>
    <w:rsid w:val="005F307B"/>
    <w:rPr>
      <w:rFonts w:asciiTheme="minorHAnsi" w:hAnsiTheme="minorHAnsi" w:cstheme="minorBidi"/>
      <w:b/>
      <w:sz w:val="24"/>
      <w:u w:val="single"/>
    </w:rPr>
  </w:style>
  <w:style w:type="character" w:customStyle="1" w:styleId="hdr">
    <w:name w:val="hdr"/>
    <w:basedOn w:val="DefaultParagraphFont"/>
    <w:rsid w:val="005F307B"/>
  </w:style>
  <w:style w:type="paragraph" w:customStyle="1" w:styleId="StyleStyle49ptBold3">
    <w:name w:val="Style Style4 + 9 pt Bold3"/>
    <w:basedOn w:val="Style4"/>
    <w:link w:val="StyleStyle49ptBold3Char"/>
    <w:qFormat/>
    <w:rsid w:val="005F307B"/>
    <w:rPr>
      <w:rFonts w:cs="Times New Roman"/>
      <w:b/>
      <w:bCs/>
    </w:rPr>
  </w:style>
  <w:style w:type="character" w:customStyle="1" w:styleId="StyleStyle49ptBold3Char">
    <w:name w:val="Style Style4 + 9 pt Bold3 Char"/>
    <w:basedOn w:val="Style4Char"/>
    <w:link w:val="StyleStyle49ptBold3"/>
    <w:rsid w:val="005F307B"/>
    <w:rPr>
      <w:rFonts w:ascii="Calibri" w:eastAsia="Times New Roman" w:hAnsi="Calibri" w:cs="Times New Roman"/>
      <w:b/>
      <w:bCs/>
      <w:sz w:val="22"/>
      <w:u w:val="single"/>
    </w:rPr>
  </w:style>
  <w:style w:type="character" w:customStyle="1" w:styleId="Style9ptUnderline6">
    <w:name w:val="Style 9 pt Underline6"/>
    <w:basedOn w:val="DefaultParagraphFont"/>
    <w:rsid w:val="005F307B"/>
    <w:rPr>
      <w:sz w:val="20"/>
      <w:u w:val="single"/>
    </w:rPr>
  </w:style>
  <w:style w:type="character" w:customStyle="1" w:styleId="ct-with-fmlt">
    <w:name w:val="ct-with-fmlt"/>
    <w:basedOn w:val="DefaultParagraphFont"/>
    <w:rsid w:val="005F307B"/>
  </w:style>
  <w:style w:type="paragraph" w:customStyle="1" w:styleId="TagText">
    <w:name w:val="TagText"/>
    <w:basedOn w:val="Normal"/>
    <w:uiPriority w:val="99"/>
    <w:qFormat/>
    <w:rsid w:val="005F307B"/>
    <w:rPr>
      <w:b/>
    </w:rPr>
  </w:style>
  <w:style w:type="paragraph" w:customStyle="1" w:styleId="StyleStyle49pt">
    <w:name w:val="Style Style4 + 9 pt"/>
    <w:basedOn w:val="Normal"/>
    <w:link w:val="StyleStyle49ptChar"/>
    <w:qFormat/>
    <w:rsid w:val="005F307B"/>
    <w:rPr>
      <w:rFonts w:eastAsia="Times New Roman"/>
      <w:u w:val="single"/>
    </w:rPr>
  </w:style>
  <w:style w:type="character" w:customStyle="1" w:styleId="StyleStyle49ptChar">
    <w:name w:val="Style Style4 + 9 pt Char"/>
    <w:basedOn w:val="DefaultParagraphFont"/>
    <w:link w:val="StyleStyle49pt"/>
    <w:rsid w:val="005F307B"/>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5F307B"/>
    <w:rPr>
      <w:rFonts w:eastAsia="Times New Roman"/>
      <w:b/>
      <w:bCs/>
      <w:u w:val="single"/>
    </w:rPr>
  </w:style>
  <w:style w:type="character" w:customStyle="1" w:styleId="StyleStyle49ptBoldChar">
    <w:name w:val="Style Style4 + 9 pt Bold Char"/>
    <w:basedOn w:val="DefaultParagraphFont"/>
    <w:link w:val="StyleStyle49ptBold"/>
    <w:rsid w:val="005F307B"/>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5F307B"/>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5F307B"/>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5F307B"/>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5F307B"/>
    <w:rPr>
      <w:rFonts w:ascii="Arial" w:eastAsia="Times New Roman" w:hAnsi="Arial" w:cs="Arial"/>
      <w:b/>
      <w:bCs/>
      <w:sz w:val="22"/>
      <w:u w:val="single"/>
    </w:rPr>
  </w:style>
  <w:style w:type="paragraph" w:customStyle="1" w:styleId="StyleUnderlined11pt">
    <w:name w:val="Style Underlined + 11 pt"/>
    <w:link w:val="StyleUnderlined11ptChar"/>
    <w:qFormat/>
    <w:rsid w:val="005F307B"/>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5F307B"/>
    <w:rPr>
      <w:rFonts w:ascii="Arial" w:eastAsia="Times New Roman" w:hAnsi="Arial" w:cs="Arial"/>
      <w:sz w:val="22"/>
      <w:u w:val="single"/>
    </w:rPr>
  </w:style>
  <w:style w:type="character" w:customStyle="1" w:styleId="newscontent">
    <w:name w:val="newscontent"/>
    <w:rsid w:val="005F307B"/>
  </w:style>
  <w:style w:type="character" w:customStyle="1" w:styleId="StyleUnderlinePatternClearYellow">
    <w:name w:val="Style Underline Pattern: Clear (Yellow)"/>
    <w:basedOn w:val="DefaultParagraphFont"/>
    <w:rsid w:val="005F307B"/>
    <w:rPr>
      <w:u w:val="single"/>
      <w:shd w:val="clear" w:color="auto" w:fill="00FF00"/>
    </w:rPr>
  </w:style>
  <w:style w:type="paragraph" w:customStyle="1" w:styleId="StyleUnderlineChar11pt3">
    <w:name w:val="Style Underline Char + 11 pt3"/>
    <w:link w:val="StyleUnderlineChar11pt3Char"/>
    <w:qFormat/>
    <w:rsid w:val="005F307B"/>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5F307B"/>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5F307B"/>
    <w:rPr>
      <w:b w:val="0"/>
      <w:bCs/>
      <w:u w:val="single"/>
    </w:rPr>
  </w:style>
  <w:style w:type="character" w:customStyle="1" w:styleId="date-display-single">
    <w:name w:val="date-display-single"/>
    <w:basedOn w:val="DefaultParagraphFont"/>
    <w:rsid w:val="005F307B"/>
  </w:style>
  <w:style w:type="character" w:customStyle="1" w:styleId="CommentTextChar1">
    <w:name w:val="Comment Text Char1"/>
    <w:basedOn w:val="DefaultParagraphFont"/>
    <w:uiPriority w:val="99"/>
    <w:rsid w:val="005F307B"/>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5F307B"/>
    <w:rPr>
      <w:rFonts w:ascii="Times New Roman" w:hAnsi="Times New Roman" w:cs="Times New Roman"/>
      <w:sz w:val="20"/>
    </w:rPr>
  </w:style>
  <w:style w:type="paragraph" w:customStyle="1" w:styleId="Cite2">
    <w:name w:val="Cite 2"/>
    <w:basedOn w:val="Normal"/>
    <w:qFormat/>
    <w:rsid w:val="005F307B"/>
    <w:rPr>
      <w:rFonts w:eastAsia="MS Mincho"/>
      <w:b/>
      <w:u w:val="single"/>
    </w:rPr>
  </w:style>
  <w:style w:type="character" w:customStyle="1" w:styleId="StyleunderlineBold">
    <w:name w:val="Style underline + Bold"/>
    <w:basedOn w:val="underline"/>
    <w:rsid w:val="005F307B"/>
    <w:rPr>
      <w:rFonts w:ascii="Times New Roman" w:hAnsi="Times New Roman" w:cs="Times New Roman"/>
      <w:bCs/>
      <w:sz w:val="20"/>
      <w:u w:val="single"/>
    </w:rPr>
  </w:style>
  <w:style w:type="paragraph" w:customStyle="1" w:styleId="cards0">
    <w:name w:val="cards"/>
    <w:basedOn w:val="Cites0"/>
    <w:qFormat/>
    <w:rsid w:val="005F307B"/>
    <w:pPr>
      <w:widowControl/>
      <w:jc w:val="left"/>
    </w:pPr>
    <w:rPr>
      <w:szCs w:val="22"/>
    </w:rPr>
  </w:style>
  <w:style w:type="character" w:customStyle="1" w:styleId="Style10ptUnderline">
    <w:name w:val="Style 10 pt Underline"/>
    <w:basedOn w:val="DefaultParagraphFont"/>
    <w:rsid w:val="005F307B"/>
    <w:rPr>
      <w:sz w:val="20"/>
      <w:u w:val="single"/>
    </w:rPr>
  </w:style>
  <w:style w:type="character" w:styleId="HTMLCite">
    <w:name w:val="HTML Cite"/>
    <w:uiPriority w:val="99"/>
    <w:rsid w:val="005F307B"/>
    <w:rPr>
      <w:i/>
      <w:iCs/>
    </w:rPr>
  </w:style>
  <w:style w:type="character" w:customStyle="1" w:styleId="slug-pub-date">
    <w:name w:val="slug-pub-date"/>
    <w:basedOn w:val="DefaultParagraphFont"/>
    <w:rsid w:val="005F307B"/>
  </w:style>
  <w:style w:type="character" w:customStyle="1" w:styleId="slug-vol">
    <w:name w:val="slug-vol"/>
    <w:basedOn w:val="DefaultParagraphFont"/>
    <w:rsid w:val="005F307B"/>
  </w:style>
  <w:style w:type="character" w:customStyle="1" w:styleId="slug-issue">
    <w:name w:val="slug-issue"/>
    <w:basedOn w:val="DefaultParagraphFont"/>
    <w:rsid w:val="005F307B"/>
  </w:style>
  <w:style w:type="character" w:customStyle="1" w:styleId="slug-pages">
    <w:name w:val="slug-pages"/>
    <w:basedOn w:val="DefaultParagraphFont"/>
    <w:rsid w:val="005F307B"/>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5F307B"/>
    <w:rPr>
      <w:b/>
      <w:bCs/>
      <w:strike w:val="0"/>
      <w:dstrike w:val="0"/>
      <w:sz w:val="24"/>
      <w:u w:val="none"/>
      <w:effect w:val="none"/>
    </w:rPr>
  </w:style>
  <w:style w:type="paragraph" w:customStyle="1" w:styleId="Tag2">
    <w:name w:val="Tag2"/>
    <w:basedOn w:val="Normal"/>
    <w:autoRedefine/>
    <w:qFormat/>
    <w:rsid w:val="005F307B"/>
    <w:pPr>
      <w:spacing w:before="120"/>
    </w:pPr>
    <w:rPr>
      <w:b/>
      <w:sz w:val="26"/>
    </w:rPr>
  </w:style>
  <w:style w:type="character" w:customStyle="1" w:styleId="tagchar">
    <w:name w:val="tagchar"/>
    <w:basedOn w:val="DefaultParagraphFont"/>
    <w:rsid w:val="005F307B"/>
  </w:style>
  <w:style w:type="paragraph" w:customStyle="1" w:styleId="NormalText">
    <w:name w:val="Normal Text"/>
    <w:basedOn w:val="Normal"/>
    <w:link w:val="NormalTextChar"/>
    <w:autoRedefine/>
    <w:qFormat/>
    <w:rsid w:val="005F307B"/>
    <w:pPr>
      <w:jc w:val="both"/>
    </w:pPr>
    <w:rPr>
      <w:rFonts w:eastAsia="Times New Roman"/>
      <w:szCs w:val="26"/>
    </w:rPr>
  </w:style>
  <w:style w:type="character" w:customStyle="1" w:styleId="pmterms11">
    <w:name w:val="pmterms11"/>
    <w:basedOn w:val="DefaultParagraphFont"/>
    <w:rsid w:val="005F307B"/>
    <w:rPr>
      <w:b/>
      <w:bCs/>
      <w:i w:val="0"/>
      <w:iCs w:val="0"/>
      <w:color w:val="000000"/>
    </w:rPr>
  </w:style>
  <w:style w:type="character" w:customStyle="1" w:styleId="StyleUnderlineChar9ptBold">
    <w:name w:val="Style Underline Char + 9 pt Bold"/>
    <w:basedOn w:val="DefaultParagraphFont"/>
    <w:rsid w:val="005F307B"/>
    <w:rPr>
      <w:rFonts w:ascii="Times New Roman" w:hAnsi="Times New Roman"/>
      <w:b/>
      <w:bCs/>
      <w:sz w:val="20"/>
      <w:u w:val="single"/>
      <w:lang w:val="en-US" w:eastAsia="en-US" w:bidi="ar-SA"/>
    </w:rPr>
  </w:style>
  <w:style w:type="character" w:customStyle="1" w:styleId="Style8pt">
    <w:name w:val="Style 8 pt"/>
    <w:basedOn w:val="DefaultParagraphFont"/>
    <w:rsid w:val="005F307B"/>
    <w:rPr>
      <w:sz w:val="20"/>
    </w:rPr>
  </w:style>
  <w:style w:type="character" w:customStyle="1" w:styleId="UnderlineChar5Char">
    <w:name w:val="Underline Char5 Char"/>
    <w:basedOn w:val="DefaultParagraphFont"/>
    <w:rsid w:val="005F307B"/>
    <w:rPr>
      <w:szCs w:val="24"/>
      <w:u w:val="single"/>
      <w:lang w:val="en-US" w:eastAsia="en-US" w:bidi="ar-SA"/>
    </w:rPr>
  </w:style>
  <w:style w:type="character" w:customStyle="1" w:styleId="BoldandUnderlineChar2Char1">
    <w:name w:val="Bold and Underline Char2 Char1"/>
    <w:basedOn w:val="DefaultParagraphFont"/>
    <w:rsid w:val="005F307B"/>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5F307B"/>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5F307B"/>
    <w:rPr>
      <w:szCs w:val="24"/>
      <w:u w:val="single"/>
      <w:lang w:val="en-US" w:eastAsia="en-US" w:bidi="ar-SA"/>
    </w:rPr>
  </w:style>
  <w:style w:type="paragraph" w:customStyle="1" w:styleId="Language">
    <w:name w:val="Language"/>
    <w:basedOn w:val="Normal"/>
    <w:link w:val="LanguageChar"/>
    <w:qFormat/>
    <w:rsid w:val="005F307B"/>
    <w:rPr>
      <w:rFonts w:eastAsia="Times New Roman"/>
      <w:strike/>
      <w:szCs w:val="20"/>
    </w:rPr>
  </w:style>
  <w:style w:type="character" w:customStyle="1" w:styleId="LanguageChar">
    <w:name w:val="Language Char"/>
    <w:basedOn w:val="DefaultParagraphFont"/>
    <w:link w:val="Language"/>
    <w:rsid w:val="005F307B"/>
    <w:rPr>
      <w:rFonts w:ascii="Calibri" w:eastAsia="Times New Roman" w:hAnsi="Calibri" w:cs="Calibri"/>
      <w:strike/>
      <w:sz w:val="22"/>
      <w:szCs w:val="20"/>
    </w:rPr>
  </w:style>
  <w:style w:type="paragraph" w:customStyle="1" w:styleId="UnderlineChar3">
    <w:name w:val="Underline Char3"/>
    <w:basedOn w:val="Normal"/>
    <w:link w:val="UnderlineChar3Char"/>
    <w:qFormat/>
    <w:rsid w:val="005F307B"/>
    <w:rPr>
      <w:rFonts w:eastAsia="Times New Roman"/>
      <w:u w:val="single"/>
    </w:rPr>
  </w:style>
  <w:style w:type="character" w:customStyle="1" w:styleId="UnderlineChar3Char">
    <w:name w:val="Underline Char3 Char"/>
    <w:basedOn w:val="DefaultParagraphFont"/>
    <w:link w:val="UnderlineChar3"/>
    <w:rsid w:val="005F307B"/>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5F307B"/>
    <w:rPr>
      <w:rFonts w:eastAsia="Times New Roman"/>
      <w:b/>
      <w:u w:val="single"/>
    </w:rPr>
  </w:style>
  <w:style w:type="character" w:customStyle="1" w:styleId="BoldandUnderlineChar3CharChar">
    <w:name w:val="Bold and Underline Char3 Char Char"/>
    <w:basedOn w:val="DefaultParagraphFont"/>
    <w:link w:val="BoldandUnderlineChar3Char"/>
    <w:rsid w:val="005F307B"/>
    <w:rPr>
      <w:rFonts w:ascii="Calibri" w:eastAsia="Times New Roman" w:hAnsi="Calibri" w:cs="Calibri"/>
      <w:b/>
      <w:sz w:val="22"/>
      <w:u w:val="single"/>
    </w:rPr>
  </w:style>
  <w:style w:type="character" w:customStyle="1" w:styleId="UnderlineChar1">
    <w:name w:val="Underline Char1"/>
    <w:basedOn w:val="DefaultParagraphFont"/>
    <w:rsid w:val="005F307B"/>
    <w:rPr>
      <w:szCs w:val="24"/>
      <w:u w:val="single"/>
      <w:lang w:val="en-US" w:eastAsia="en-US" w:bidi="ar-SA"/>
    </w:rPr>
  </w:style>
  <w:style w:type="character" w:customStyle="1" w:styleId="BoldandUnderlineChar1Char2Char">
    <w:name w:val="Bold and Underline Char1 Char2 Char"/>
    <w:basedOn w:val="DefaultParagraphFont"/>
    <w:rsid w:val="005F307B"/>
    <w:rPr>
      <w:b/>
      <w:szCs w:val="24"/>
      <w:u w:val="single"/>
      <w:lang w:val="en-US" w:eastAsia="en-US" w:bidi="ar-SA"/>
    </w:rPr>
  </w:style>
  <w:style w:type="character" w:customStyle="1" w:styleId="SmalltextChar">
    <w:name w:val="Small text Char"/>
    <w:aliases w:val="Quote1 Char1"/>
    <w:link w:val="Smalltext"/>
    <w:rsid w:val="005F307B"/>
    <w:rPr>
      <w:rFonts w:ascii="Arial Narrow" w:eastAsia="Times New Roman" w:hAnsi="Arial Narrow" w:cs="Calibri"/>
      <w:sz w:val="22"/>
    </w:rPr>
  </w:style>
  <w:style w:type="paragraph" w:customStyle="1" w:styleId="HotRoute">
    <w:name w:val="Hot Route"/>
    <w:basedOn w:val="Normal"/>
    <w:link w:val="HotRouteChar0"/>
    <w:qFormat/>
    <w:rsid w:val="005F307B"/>
    <w:pPr>
      <w:ind w:left="144"/>
    </w:pPr>
    <w:rPr>
      <w:rFonts w:eastAsia="Times New Roman"/>
    </w:rPr>
  </w:style>
  <w:style w:type="paragraph" w:customStyle="1" w:styleId="Cardstyle0">
    <w:name w:val="Cardstyle"/>
    <w:basedOn w:val="Normal"/>
    <w:next w:val="Normal"/>
    <w:qFormat/>
    <w:rsid w:val="005F307B"/>
    <w:rPr>
      <w:rFonts w:eastAsia="Times New Roman"/>
    </w:rPr>
  </w:style>
  <w:style w:type="character" w:customStyle="1" w:styleId="Style12ptBoldUnderline1">
    <w:name w:val="Style 12 pt Bold Underline1"/>
    <w:basedOn w:val="DefaultParagraphFont"/>
    <w:rsid w:val="005F307B"/>
    <w:rPr>
      <w:b/>
      <w:bCs/>
      <w:sz w:val="24"/>
      <w:u w:val="single"/>
    </w:rPr>
  </w:style>
  <w:style w:type="character" w:customStyle="1" w:styleId="StyleEmphasisArial12ptBoldNotItalic">
    <w:name w:val="Style Emphasis + Arial 12 pt Bold Not Italic"/>
    <w:basedOn w:val="Emphasis"/>
    <w:rsid w:val="005F307B"/>
    <w:rPr>
      <w:rFonts w:ascii="Arial" w:hAnsi="Arial" w:cs="Times New Roman"/>
      <w:b w:val="0"/>
      <w:bCs/>
      <w:i/>
      <w:iCs/>
      <w:sz w:val="24"/>
      <w:u w:val="single"/>
      <w:bdr w:val="single" w:sz="8" w:space="0" w:color="auto"/>
    </w:rPr>
  </w:style>
  <w:style w:type="character" w:customStyle="1" w:styleId="DebateHighlighted">
    <w:name w:val="Debate Highlighted"/>
    <w:qFormat/>
    <w:rsid w:val="005F307B"/>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5F307B"/>
    <w:rPr>
      <w:rFonts w:ascii="SimSun" w:eastAsia="SimSun" w:hAnsi="SimSun"/>
      <w:sz w:val="15"/>
      <w:lang w:eastAsia="zh-CN"/>
    </w:rPr>
  </w:style>
  <w:style w:type="paragraph" w:customStyle="1" w:styleId="UnreadText">
    <w:name w:val="Unread Text"/>
    <w:basedOn w:val="Normal"/>
    <w:next w:val="Normal"/>
    <w:link w:val="UnreadTextChar"/>
    <w:autoRedefine/>
    <w:qFormat/>
    <w:rsid w:val="005F307B"/>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5F307B"/>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5F307B"/>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5F307B"/>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5F307B"/>
    <w:rPr>
      <w:rFonts w:ascii="Times New Roman" w:hAnsi="Times New Roman"/>
      <w:sz w:val="20"/>
      <w:u w:val="single"/>
      <w:bdr w:val="none" w:sz="0" w:space="0" w:color="auto"/>
      <w:shd w:val="clear" w:color="auto" w:fill="C0C0C0"/>
    </w:rPr>
  </w:style>
  <w:style w:type="character" w:customStyle="1" w:styleId="smallChar">
    <w:name w:val="small Char"/>
    <w:rsid w:val="005F307B"/>
    <w:rPr>
      <w:rFonts w:ascii="Calibri" w:eastAsia="Calibri" w:hAnsi="Calibri" w:cs="Calibri"/>
      <w:sz w:val="16"/>
      <w:szCs w:val="20"/>
      <w:lang w:val="x-none" w:eastAsia="x-none"/>
    </w:rPr>
  </w:style>
  <w:style w:type="paragraph" w:customStyle="1" w:styleId="HotRoute0">
    <w:name w:val="Hot Route!"/>
    <w:basedOn w:val="Normal"/>
    <w:qFormat/>
    <w:rsid w:val="005F307B"/>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5F307B"/>
    <w:rPr>
      <w:rFonts w:ascii="Times New Roman" w:hAnsi="Times New Roman" w:cs="Times New Roman"/>
      <w:sz w:val="16"/>
      <w:szCs w:val="16"/>
    </w:rPr>
  </w:style>
  <w:style w:type="character" w:customStyle="1" w:styleId="BodyText2Char1">
    <w:name w:val="Body Text 2 Char1"/>
    <w:basedOn w:val="DefaultParagraphFont"/>
    <w:semiHidden/>
    <w:rsid w:val="005F307B"/>
    <w:rPr>
      <w:rFonts w:ascii="Times New Roman" w:hAnsi="Times New Roman" w:cs="Times New Roman"/>
      <w:sz w:val="20"/>
    </w:rPr>
  </w:style>
  <w:style w:type="character" w:customStyle="1" w:styleId="Heading2Char1CharCharCharCharCharC">
    <w:name w:val="Heading 2 Char1 Char Char Char Char Char C"/>
    <w:rsid w:val="005F307B"/>
    <w:rPr>
      <w:rFonts w:cs="Arial"/>
      <w:b/>
      <w:bCs/>
      <w:iCs/>
      <w:sz w:val="24"/>
      <w:szCs w:val="28"/>
      <w:lang w:val="en-US" w:eastAsia="en-US" w:bidi="ar-SA"/>
    </w:rPr>
  </w:style>
  <w:style w:type="character" w:customStyle="1" w:styleId="underline1">
    <w:name w:val="underline1"/>
    <w:basedOn w:val="DefaultParagraphFont"/>
    <w:rsid w:val="005F307B"/>
    <w:rPr>
      <w:u w:val="single"/>
    </w:rPr>
  </w:style>
  <w:style w:type="character" w:customStyle="1" w:styleId="author0">
    <w:name w:val="author"/>
    <w:basedOn w:val="DefaultParagraphFont"/>
    <w:rsid w:val="005F307B"/>
    <w:rPr>
      <w:rFonts w:ascii="Times New Roman" w:hAnsi="Times New Roman"/>
      <w:b/>
      <w:sz w:val="24"/>
    </w:rPr>
  </w:style>
  <w:style w:type="character" w:customStyle="1" w:styleId="FontStyle291">
    <w:name w:val="Font Style291"/>
    <w:basedOn w:val="DefaultParagraphFont"/>
    <w:uiPriority w:val="99"/>
    <w:rsid w:val="005F307B"/>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5F307B"/>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5F307B"/>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5F307B"/>
    <w:rPr>
      <w:rFonts w:ascii="Calibri" w:eastAsia="Times New Roman" w:hAnsi="Calibri" w:cs="Calibri"/>
      <w:sz w:val="22"/>
    </w:rPr>
  </w:style>
  <w:style w:type="paragraph" w:customStyle="1" w:styleId="Cards1">
    <w:name w:val="Cards1"/>
    <w:basedOn w:val="Normal"/>
    <w:link w:val="Cards1Char"/>
    <w:qFormat/>
    <w:rsid w:val="005F307B"/>
    <w:pPr>
      <w:ind w:left="288"/>
    </w:pPr>
    <w:rPr>
      <w:rFonts w:eastAsia="Times New Roman"/>
      <w:u w:val="single"/>
    </w:rPr>
  </w:style>
  <w:style w:type="character" w:customStyle="1" w:styleId="Cards1Char">
    <w:name w:val="Cards1 Char"/>
    <w:basedOn w:val="DefaultParagraphFont"/>
    <w:link w:val="Cards1"/>
    <w:rsid w:val="005F307B"/>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5F307B"/>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5F307B"/>
    <w:rPr>
      <w:rFonts w:ascii="Arial" w:eastAsia="Calibri" w:hAnsi="Arial" w:cs="Arial"/>
      <w:sz w:val="22"/>
      <w:szCs w:val="22"/>
      <w:u w:val="single"/>
    </w:rPr>
  </w:style>
  <w:style w:type="character" w:customStyle="1" w:styleId="EmphasizeThis">
    <w:name w:val="EmphasizeThis"/>
    <w:rsid w:val="005F307B"/>
    <w:rPr>
      <w:rFonts w:ascii="Georgia" w:hAnsi="Georgia"/>
      <w:b/>
      <w:iCs/>
      <w:sz w:val="24"/>
      <w:u w:val="thick"/>
    </w:rPr>
  </w:style>
  <w:style w:type="paragraph" w:customStyle="1" w:styleId="Stylecard8pt">
    <w:name w:val="Style card + 8 pt"/>
    <w:basedOn w:val="Normal"/>
    <w:link w:val="Stylecard8ptChar"/>
    <w:qFormat/>
    <w:rsid w:val="005F307B"/>
    <w:pPr>
      <w:ind w:left="288" w:right="288"/>
    </w:pPr>
    <w:rPr>
      <w:color w:val="000000"/>
      <w:u w:val="single"/>
      <w:lang w:eastAsia="ar-SA"/>
    </w:rPr>
  </w:style>
  <w:style w:type="character" w:customStyle="1" w:styleId="Stylecard8ptChar">
    <w:name w:val="Style card + 8 pt Char"/>
    <w:basedOn w:val="cardChar"/>
    <w:link w:val="Stylecard8pt"/>
    <w:rsid w:val="005F307B"/>
    <w:rPr>
      <w:rFonts w:ascii="Calibri" w:hAnsi="Calibri" w:cs="Calibri"/>
      <w:color w:val="000000"/>
      <w:sz w:val="22"/>
      <w:u w:val="single"/>
      <w:lang w:eastAsia="ar-SA"/>
    </w:rPr>
  </w:style>
  <w:style w:type="character" w:customStyle="1" w:styleId="bhl">
    <w:name w:val="bhl"/>
    <w:basedOn w:val="DefaultParagraphFont"/>
    <w:rsid w:val="005F307B"/>
  </w:style>
  <w:style w:type="paragraph" w:customStyle="1" w:styleId="TagGA11">
    <w:name w:val="Tag GA 11"/>
    <w:basedOn w:val="TOC1"/>
    <w:qFormat/>
    <w:rsid w:val="005F307B"/>
    <w:pPr>
      <w:spacing w:before="0" w:after="160"/>
    </w:pPr>
    <w:rPr>
      <w:rFonts w:eastAsia="Calibri"/>
      <w:u w:val="none"/>
      <w:lang w:bidi="ar-SA"/>
    </w:rPr>
  </w:style>
  <w:style w:type="paragraph" w:customStyle="1" w:styleId="CiteCard">
    <w:name w:val="Cite/Card"/>
    <w:basedOn w:val="TOC2"/>
    <w:qFormat/>
    <w:rsid w:val="005F307B"/>
    <w:pPr>
      <w:tabs>
        <w:tab w:val="left" w:pos="4360"/>
      </w:tabs>
      <w:ind w:left="220"/>
    </w:pPr>
    <w:rPr>
      <w:rFonts w:eastAsia="Calibri"/>
      <w:sz w:val="22"/>
      <w:lang w:bidi="ar-SA"/>
    </w:rPr>
  </w:style>
  <w:style w:type="character" w:customStyle="1" w:styleId="CardTextUnderlinedChar">
    <w:name w:val="Card Text Underlined Char"/>
    <w:basedOn w:val="DefaultParagraphFont"/>
    <w:rsid w:val="005F307B"/>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5F307B"/>
    <w:rPr>
      <w:sz w:val="16"/>
      <w:szCs w:val="16"/>
    </w:rPr>
  </w:style>
  <w:style w:type="character" w:customStyle="1" w:styleId="DocumentMapChar1">
    <w:name w:val="Document Map Char1"/>
    <w:basedOn w:val="DefaultParagraphFont"/>
    <w:uiPriority w:val="99"/>
    <w:rsid w:val="005F307B"/>
    <w:rPr>
      <w:rFonts w:ascii="Tahoma" w:hAnsi="Tahoma" w:cs="Tahoma"/>
      <w:sz w:val="16"/>
      <w:szCs w:val="16"/>
    </w:rPr>
  </w:style>
  <w:style w:type="character" w:customStyle="1" w:styleId="addmd">
    <w:name w:val="addmd"/>
    <w:basedOn w:val="DefaultParagraphFont"/>
    <w:rsid w:val="005F307B"/>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5F307B"/>
    <w:rPr>
      <w:rFonts w:ascii="Arial" w:hAnsi="Arial"/>
      <w:b/>
      <w:sz w:val="26"/>
    </w:rPr>
  </w:style>
  <w:style w:type="paragraph" w:styleId="FootnoteText">
    <w:name w:val="footnote text"/>
    <w:basedOn w:val="Normal"/>
    <w:link w:val="FootnoteTextChar"/>
    <w:unhideWhenUsed/>
    <w:rsid w:val="005F307B"/>
    <w:rPr>
      <w:rFonts w:eastAsia="Calibri"/>
      <w:szCs w:val="20"/>
      <w:lang w:eastAsia="zh-CN"/>
    </w:rPr>
  </w:style>
  <w:style w:type="character" w:customStyle="1" w:styleId="FootnoteTextChar">
    <w:name w:val="Footnote Text Char"/>
    <w:basedOn w:val="DefaultParagraphFont"/>
    <w:link w:val="FootnoteText"/>
    <w:rsid w:val="005F307B"/>
    <w:rPr>
      <w:rFonts w:ascii="Calibri" w:eastAsia="Calibri" w:hAnsi="Calibri" w:cs="Calibri"/>
      <w:sz w:val="22"/>
      <w:szCs w:val="20"/>
      <w:lang w:eastAsia="zh-CN"/>
    </w:rPr>
  </w:style>
  <w:style w:type="character" w:customStyle="1" w:styleId="UnderlinedTextCharChar">
    <w:name w:val="Underlined Text Char Char"/>
    <w:basedOn w:val="DefaultParagraphFont"/>
    <w:rsid w:val="005F307B"/>
    <w:rPr>
      <w:rFonts w:cs="Arial"/>
      <w:bCs/>
      <w:noProof w:val="0"/>
      <w:szCs w:val="26"/>
      <w:u w:val="single"/>
      <w:lang w:val="en-US" w:eastAsia="en-US" w:bidi="ar-SA"/>
    </w:rPr>
  </w:style>
  <w:style w:type="character" w:customStyle="1" w:styleId="StyleTimesNewRoman12ptBold">
    <w:name w:val="Style Times New Roman 12 pt Bold"/>
    <w:rsid w:val="005F307B"/>
    <w:rPr>
      <w:b/>
      <w:bCs/>
      <w:sz w:val="24"/>
    </w:rPr>
  </w:style>
  <w:style w:type="character" w:customStyle="1" w:styleId="CardText1Char">
    <w:name w:val="Card Text 1 Char"/>
    <w:rsid w:val="005F307B"/>
    <w:rPr>
      <w:rFonts w:ascii="Georgia" w:hAnsi="Georgia"/>
      <w:color w:val="000000"/>
      <w:sz w:val="22"/>
      <w:szCs w:val="22"/>
      <w:u w:val="single"/>
    </w:rPr>
  </w:style>
  <w:style w:type="character" w:customStyle="1" w:styleId="BoldUnderlining">
    <w:name w:val="Bold Underlining"/>
    <w:rsid w:val="005F307B"/>
    <w:rPr>
      <w:u w:val="single"/>
    </w:rPr>
  </w:style>
  <w:style w:type="character" w:customStyle="1" w:styleId="Intemphasis">
    <w:name w:val="Intemphasis"/>
    <w:uiPriority w:val="1"/>
    <w:qFormat/>
    <w:rsid w:val="005F307B"/>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5F307B"/>
    <w:pPr>
      <w:ind w:left="288" w:right="288"/>
    </w:pPr>
    <w:rPr>
      <w:szCs w:val="16"/>
    </w:rPr>
  </w:style>
  <w:style w:type="character" w:customStyle="1" w:styleId="cardtextChar2">
    <w:name w:val="cardtext Char"/>
    <w:basedOn w:val="DefaultParagraphFont"/>
    <w:link w:val="cardtext0"/>
    <w:rsid w:val="005F307B"/>
    <w:rPr>
      <w:rFonts w:ascii="Calibri" w:hAnsi="Calibri" w:cs="Calibri"/>
      <w:sz w:val="22"/>
      <w:szCs w:val="16"/>
    </w:rPr>
  </w:style>
  <w:style w:type="character" w:customStyle="1" w:styleId="BoldUnderlineChar1">
    <w:name w:val="BoldUnderline Char1"/>
    <w:rsid w:val="005F307B"/>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5F307B"/>
    <w:pPr>
      <w:spacing w:after="200"/>
      <w:contextualSpacing/>
    </w:pPr>
    <w:rPr>
      <w:rFonts w:eastAsia="Calibri"/>
      <w:u w:val="single"/>
    </w:rPr>
  </w:style>
  <w:style w:type="character" w:customStyle="1" w:styleId="UnderlinedCardTextChar">
    <w:name w:val="Underlined Card Text Char"/>
    <w:link w:val="UnderlinedCardText"/>
    <w:rsid w:val="005F307B"/>
    <w:rPr>
      <w:rFonts w:ascii="Calibri" w:eastAsia="Calibri" w:hAnsi="Calibri" w:cs="Calibri"/>
      <w:sz w:val="22"/>
      <w:u w:val="single"/>
    </w:rPr>
  </w:style>
  <w:style w:type="character" w:customStyle="1" w:styleId="Hyperlink6">
    <w:name w:val="Hyperlink6"/>
    <w:basedOn w:val="DefaultParagraphFont"/>
    <w:rsid w:val="005F307B"/>
    <w:rPr>
      <w:color w:val="3300CC"/>
      <w:u w:val="single"/>
    </w:rPr>
  </w:style>
  <w:style w:type="paragraph" w:customStyle="1" w:styleId="Tag12">
    <w:name w:val="Tag12"/>
    <w:basedOn w:val="Normal"/>
    <w:qFormat/>
    <w:rsid w:val="005F307B"/>
    <w:pPr>
      <w:contextualSpacing/>
    </w:pPr>
    <w:rPr>
      <w:rFonts w:eastAsia="Cambria"/>
      <w:b/>
    </w:rPr>
  </w:style>
  <w:style w:type="paragraph" w:customStyle="1" w:styleId="Shrink8">
    <w:name w:val="Shrink8"/>
    <w:basedOn w:val="Normal"/>
    <w:qFormat/>
    <w:rsid w:val="005F307B"/>
    <w:rPr>
      <w:rFonts w:eastAsia="Cambria"/>
    </w:rPr>
  </w:style>
  <w:style w:type="character" w:customStyle="1" w:styleId="highlight2">
    <w:name w:val="highlight2"/>
    <w:rsid w:val="005F307B"/>
    <w:rPr>
      <w:rFonts w:ascii="Arial" w:hAnsi="Arial"/>
      <w:b/>
      <w:sz w:val="19"/>
      <w:u w:val="thick"/>
      <w:bdr w:val="none" w:sz="0" w:space="0" w:color="auto"/>
      <w:shd w:val="clear" w:color="auto" w:fill="auto"/>
    </w:rPr>
  </w:style>
  <w:style w:type="character" w:customStyle="1" w:styleId="citation">
    <w:name w:val="citation"/>
    <w:basedOn w:val="DefaultParagraphFont"/>
    <w:rsid w:val="005F307B"/>
  </w:style>
  <w:style w:type="paragraph" w:customStyle="1" w:styleId="UnderlineText">
    <w:name w:val="Underline Text"/>
    <w:basedOn w:val="Normal"/>
    <w:link w:val="UnderlineTextChar"/>
    <w:qFormat/>
    <w:rsid w:val="005F307B"/>
    <w:pPr>
      <w:ind w:left="288"/>
    </w:pPr>
    <w:rPr>
      <w:rFonts w:eastAsia="Times New Roman"/>
      <w:u w:val="single"/>
    </w:rPr>
  </w:style>
  <w:style w:type="character" w:customStyle="1" w:styleId="UnderlineTextChar">
    <w:name w:val="Underline Text Char"/>
    <w:basedOn w:val="DefaultParagraphFont"/>
    <w:link w:val="UnderlineText"/>
    <w:rsid w:val="005F307B"/>
    <w:rPr>
      <w:rFonts w:ascii="Calibri" w:eastAsia="Times New Roman" w:hAnsi="Calibri" w:cs="Calibri"/>
      <w:sz w:val="22"/>
      <w:u w:val="single"/>
    </w:rPr>
  </w:style>
  <w:style w:type="character" w:customStyle="1" w:styleId="il">
    <w:name w:val="il"/>
    <w:basedOn w:val="DefaultParagraphFont"/>
    <w:rsid w:val="005F307B"/>
  </w:style>
  <w:style w:type="character" w:customStyle="1" w:styleId="commentstext">
    <w:name w:val="comments_text"/>
    <w:uiPriority w:val="99"/>
    <w:rsid w:val="005F307B"/>
    <w:rPr>
      <w:rFonts w:cs="Times New Roman"/>
    </w:rPr>
  </w:style>
  <w:style w:type="paragraph" w:customStyle="1" w:styleId="Heading42">
    <w:name w:val="Heading 42"/>
    <w:basedOn w:val="Normal"/>
    <w:qFormat/>
    <w:rsid w:val="005F307B"/>
    <w:rPr>
      <w:rFonts w:eastAsia="Times New Roman"/>
    </w:rPr>
  </w:style>
  <w:style w:type="paragraph" w:customStyle="1" w:styleId="DebateNormal">
    <w:name w:val="DebateNormal"/>
    <w:basedOn w:val="Normal"/>
    <w:link w:val="DebateNormalChar"/>
    <w:qFormat/>
    <w:rsid w:val="005F307B"/>
    <w:pPr>
      <w:spacing w:line="276" w:lineRule="auto"/>
    </w:pPr>
    <w:rPr>
      <w:rFonts w:eastAsia="Calibri"/>
      <w:szCs w:val="20"/>
    </w:rPr>
  </w:style>
  <w:style w:type="character" w:customStyle="1" w:styleId="DebateNormalChar">
    <w:name w:val="DebateNormal Char"/>
    <w:basedOn w:val="DefaultParagraphFont"/>
    <w:link w:val="DebateNormal"/>
    <w:rsid w:val="005F307B"/>
    <w:rPr>
      <w:rFonts w:ascii="Calibri" w:eastAsia="Calibri" w:hAnsi="Calibri" w:cs="Calibri"/>
      <w:sz w:val="22"/>
      <w:szCs w:val="20"/>
    </w:rPr>
  </w:style>
  <w:style w:type="paragraph" w:customStyle="1" w:styleId="DebateEmphasis">
    <w:name w:val="DebateEmphasis"/>
    <w:basedOn w:val="Normal"/>
    <w:link w:val="DebateEmphasisChar"/>
    <w:qFormat/>
    <w:rsid w:val="005F307B"/>
    <w:pPr>
      <w:spacing w:line="276" w:lineRule="auto"/>
    </w:pPr>
    <w:rPr>
      <w:rFonts w:eastAsia="Calibri"/>
      <w:b/>
      <w:szCs w:val="20"/>
      <w:u w:val="single"/>
    </w:rPr>
  </w:style>
  <w:style w:type="character" w:customStyle="1" w:styleId="DebateEmphasisChar">
    <w:name w:val="DebateEmphasis Char"/>
    <w:basedOn w:val="DefaultParagraphFont"/>
    <w:link w:val="DebateEmphasis"/>
    <w:rsid w:val="005F307B"/>
    <w:rPr>
      <w:rFonts w:ascii="Calibri" w:eastAsia="Calibri" w:hAnsi="Calibri" w:cs="Calibri"/>
      <w:b/>
      <w:sz w:val="22"/>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5F307B"/>
    <w:rPr>
      <w:rFonts w:ascii="Times New Roman" w:eastAsia="Cambria" w:hAnsi="Times New Roman" w:cs="Times New Roman"/>
      <w:sz w:val="20"/>
      <w:szCs w:val="22"/>
    </w:rPr>
  </w:style>
  <w:style w:type="paragraph" w:customStyle="1" w:styleId="NormalCite">
    <w:name w:val="NormalCite"/>
    <w:link w:val="NormalCiteChar"/>
    <w:qFormat/>
    <w:rsid w:val="005F307B"/>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5F307B"/>
    <w:rPr>
      <w:rFonts w:ascii="Times New Roman" w:eastAsiaTheme="minorHAnsi" w:hAnsi="Times New Roman" w:cs="Times New Roman"/>
      <w:sz w:val="18"/>
      <w:szCs w:val="22"/>
    </w:rPr>
  </w:style>
  <w:style w:type="character" w:customStyle="1" w:styleId="articletext">
    <w:name w:val="articletext"/>
    <w:basedOn w:val="DefaultParagraphFont"/>
    <w:rsid w:val="005F307B"/>
  </w:style>
  <w:style w:type="character" w:customStyle="1" w:styleId="grey10">
    <w:name w:val="grey10"/>
    <w:basedOn w:val="DefaultParagraphFont"/>
    <w:rsid w:val="005F307B"/>
  </w:style>
  <w:style w:type="character" w:customStyle="1" w:styleId="navy13bd">
    <w:name w:val="navy13bd"/>
    <w:basedOn w:val="DefaultParagraphFont"/>
    <w:rsid w:val="005F307B"/>
  </w:style>
  <w:style w:type="character" w:customStyle="1" w:styleId="Style9ptUnderline2">
    <w:name w:val="Style 9 pt Underline2"/>
    <w:basedOn w:val="DefaultParagraphFont"/>
    <w:rsid w:val="005F307B"/>
    <w:rPr>
      <w:sz w:val="20"/>
      <w:u w:val="single"/>
    </w:rPr>
  </w:style>
  <w:style w:type="character" w:customStyle="1" w:styleId="Style9ptBoldUnderline1">
    <w:name w:val="Style 9 pt Bold Underline1"/>
    <w:basedOn w:val="DefaultParagraphFont"/>
    <w:rsid w:val="005F307B"/>
    <w:rPr>
      <w:b/>
      <w:bCs/>
      <w:sz w:val="20"/>
      <w:u w:val="single"/>
    </w:rPr>
  </w:style>
  <w:style w:type="character" w:customStyle="1" w:styleId="TagsCharChar">
    <w:name w:val="Tags Char Char"/>
    <w:basedOn w:val="DefaultParagraphFont"/>
    <w:rsid w:val="005F307B"/>
    <w:rPr>
      <w:rFonts w:eastAsia="SimSun"/>
      <w:b/>
      <w:sz w:val="24"/>
      <w:lang w:val="en-US" w:eastAsia="zh-CN" w:bidi="ar-SA"/>
    </w:rPr>
  </w:style>
  <w:style w:type="paragraph" w:customStyle="1" w:styleId="cardCharCharCharChar">
    <w:name w:val="card Char Char Char Char"/>
    <w:basedOn w:val="Normal"/>
    <w:qFormat/>
    <w:rsid w:val="005F307B"/>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5F307B"/>
    <w:rPr>
      <w:rFonts w:ascii="Times" w:eastAsia="Times New Roman" w:hAnsi="Times"/>
    </w:rPr>
  </w:style>
  <w:style w:type="paragraph" w:customStyle="1" w:styleId="CARD0">
    <w:name w:val="CARD"/>
    <w:basedOn w:val="Normal"/>
    <w:link w:val="CARDChar1"/>
    <w:qFormat/>
    <w:rsid w:val="005F307B"/>
    <w:rPr>
      <w:rFonts w:eastAsia="Times New Roman"/>
      <w:u w:val="single"/>
    </w:rPr>
  </w:style>
  <w:style w:type="character" w:customStyle="1" w:styleId="CARDChar1">
    <w:name w:val="CARD Char"/>
    <w:basedOn w:val="DefaultParagraphFont"/>
    <w:link w:val="CARD0"/>
    <w:rsid w:val="005F307B"/>
    <w:rPr>
      <w:rFonts w:ascii="Calibri" w:eastAsia="Times New Roman" w:hAnsi="Calibri" w:cs="Calibri"/>
      <w:sz w:val="22"/>
      <w:u w:val="single"/>
    </w:rPr>
  </w:style>
  <w:style w:type="paragraph" w:customStyle="1" w:styleId="Normal2">
    <w:name w:val="Normal2"/>
    <w:basedOn w:val="Normal"/>
    <w:qFormat/>
    <w:rsid w:val="005F307B"/>
    <w:rPr>
      <w:rFonts w:eastAsia="Times New Roman"/>
    </w:rPr>
  </w:style>
  <w:style w:type="character" w:customStyle="1" w:styleId="Style11ptThickunderline">
    <w:name w:val="Style 11 pt Thick underline"/>
    <w:rsid w:val="005F307B"/>
    <w:rPr>
      <w:rFonts w:ascii="Times New Roman" w:hAnsi="Times New Roman"/>
      <w:sz w:val="20"/>
      <w:u w:val="single"/>
    </w:rPr>
  </w:style>
  <w:style w:type="character" w:customStyle="1" w:styleId="Style11ptBoldThickunderline">
    <w:name w:val="Style 11 pt Bold Thick underline"/>
    <w:rsid w:val="005F307B"/>
    <w:rPr>
      <w:rFonts w:ascii="Times New Roman" w:hAnsi="Times New Roman"/>
      <w:b/>
      <w:bCs/>
      <w:sz w:val="20"/>
      <w:u w:val="single"/>
    </w:rPr>
  </w:style>
  <w:style w:type="character" w:styleId="FootnoteReference">
    <w:name w:val="footnote reference"/>
    <w:unhideWhenUsed/>
    <w:rsid w:val="005F307B"/>
    <w:rPr>
      <w:vertAlign w:val="superscript"/>
    </w:rPr>
  </w:style>
  <w:style w:type="character" w:customStyle="1" w:styleId="CharChar5">
    <w:name w:val="Char Char5"/>
    <w:rsid w:val="005F307B"/>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5F307B"/>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5F307B"/>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5F307B"/>
    <w:rPr>
      <w:u w:val="single"/>
    </w:rPr>
  </w:style>
  <w:style w:type="character" w:customStyle="1" w:styleId="StyleUnderlineBoldIndent11ptChar">
    <w:name w:val="Style Underline + Bold Indent + 11 pt Char"/>
    <w:link w:val="StyleUnderlineBoldIndent11pt"/>
    <w:rsid w:val="005F307B"/>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5F307B"/>
    <w:rPr>
      <w:b/>
      <w:bCs/>
      <w:u w:val="single"/>
    </w:rPr>
  </w:style>
  <w:style w:type="character" w:customStyle="1" w:styleId="StyleUnderlineBoldIndent11ptBoldChar">
    <w:name w:val="Style Underline + Bold Indent + 11 pt Bold Char"/>
    <w:link w:val="StyleUnderlineBoldIndent11ptBold"/>
    <w:rsid w:val="005F307B"/>
    <w:rPr>
      <w:rFonts w:ascii="Calibri" w:eastAsia="Times New Roman" w:hAnsi="Calibri" w:cs="Calibri"/>
      <w:b/>
      <w:bCs/>
      <w:sz w:val="22"/>
      <w:szCs w:val="20"/>
      <w:u w:val="single"/>
    </w:rPr>
  </w:style>
  <w:style w:type="paragraph" w:customStyle="1" w:styleId="Normal20pt">
    <w:name w:val="Normal  + 20 pt"/>
    <w:basedOn w:val="Normal"/>
    <w:uiPriority w:val="6"/>
    <w:qFormat/>
    <w:rsid w:val="005F307B"/>
    <w:rPr>
      <w:bCs/>
      <w:u w:val="single"/>
    </w:rPr>
  </w:style>
  <w:style w:type="character" w:customStyle="1" w:styleId="StyleStyle4CharTimesNewRoman11pt">
    <w:name w:val="Style Style4 Char + Times New Roman 11 pt"/>
    <w:basedOn w:val="DefaultParagraphFont"/>
    <w:rsid w:val="005F307B"/>
    <w:rPr>
      <w:rFonts w:ascii="Times New Roman" w:hAnsi="Times New Roman"/>
      <w:sz w:val="20"/>
      <w:szCs w:val="24"/>
      <w:u w:val="single"/>
      <w:lang w:val="en-US" w:eastAsia="en-US" w:bidi="ar-SA"/>
    </w:rPr>
  </w:style>
  <w:style w:type="paragraph" w:customStyle="1" w:styleId="author-name">
    <w:name w:val="author-name"/>
    <w:basedOn w:val="Normal"/>
    <w:qFormat/>
    <w:rsid w:val="005F307B"/>
    <w:pPr>
      <w:spacing w:before="100" w:beforeAutospacing="1" w:after="100" w:afterAutospacing="1"/>
    </w:pPr>
    <w:rPr>
      <w:rFonts w:eastAsia="Times New Roman"/>
    </w:rPr>
  </w:style>
  <w:style w:type="paragraph" w:customStyle="1" w:styleId="author-credentials">
    <w:name w:val="author-credentials"/>
    <w:basedOn w:val="Normal"/>
    <w:rsid w:val="005F307B"/>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5F307B"/>
    <w:rPr>
      <w:rFonts w:ascii="Consolas" w:hAnsi="Consolas" w:cs="Consolas"/>
      <w:sz w:val="20"/>
      <w:szCs w:val="20"/>
    </w:rPr>
  </w:style>
  <w:style w:type="character" w:customStyle="1" w:styleId="StyleStyle4CharTimesNewRoman11ptBold">
    <w:name w:val="Style Style4 Char + Times New Roman 11 pt Bold"/>
    <w:basedOn w:val="DefaultParagraphFont"/>
    <w:rsid w:val="005F307B"/>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5F307B"/>
    <w:rPr>
      <w:rFonts w:ascii="Times New Roman" w:hAnsi="Times New Roman"/>
      <w:i/>
      <w:iCs/>
      <w:sz w:val="20"/>
      <w:szCs w:val="24"/>
      <w:u w:val="single"/>
      <w:lang w:val="en-US" w:eastAsia="en-US" w:bidi="ar-SA"/>
    </w:rPr>
  </w:style>
  <w:style w:type="character" w:customStyle="1" w:styleId="headline">
    <w:name w:val="headline"/>
    <w:basedOn w:val="DefaultParagraphFont"/>
    <w:rsid w:val="005F307B"/>
  </w:style>
  <w:style w:type="character" w:customStyle="1" w:styleId="CharChar4">
    <w:name w:val="Char Char4"/>
    <w:basedOn w:val="DefaultParagraphFont"/>
    <w:rsid w:val="005F307B"/>
    <w:rPr>
      <w:rFonts w:cs="Arial"/>
      <w:b/>
      <w:bCs/>
      <w:iCs/>
      <w:szCs w:val="28"/>
      <w:lang w:val="en-US" w:eastAsia="en-US" w:bidi="ar-SA"/>
    </w:rPr>
  </w:style>
  <w:style w:type="character" w:customStyle="1" w:styleId="yshortcuts">
    <w:name w:val="yshortcuts"/>
    <w:basedOn w:val="DefaultParagraphFont"/>
    <w:rsid w:val="005F307B"/>
  </w:style>
  <w:style w:type="character" w:customStyle="1" w:styleId="HotRouteChar0">
    <w:name w:val="Hot Route Char"/>
    <w:link w:val="HotRoute"/>
    <w:rsid w:val="005F307B"/>
    <w:rPr>
      <w:rFonts w:ascii="Calibri" w:eastAsia="Times New Roman" w:hAnsi="Calibri" w:cs="Calibri"/>
      <w:sz w:val="22"/>
    </w:rPr>
  </w:style>
  <w:style w:type="paragraph" w:styleId="PlainText">
    <w:name w:val="Plain Text"/>
    <w:basedOn w:val="Normal"/>
    <w:link w:val="PlainTextChar"/>
    <w:rsid w:val="005F307B"/>
    <w:rPr>
      <w:rFonts w:ascii="Courier New" w:eastAsia="Times New Roman" w:hAnsi="Courier New" w:cs="Courier New"/>
      <w:szCs w:val="20"/>
    </w:rPr>
  </w:style>
  <w:style w:type="character" w:customStyle="1" w:styleId="PlainTextChar">
    <w:name w:val="Plain Text Char"/>
    <w:basedOn w:val="DefaultParagraphFont"/>
    <w:link w:val="PlainText"/>
    <w:rsid w:val="005F307B"/>
    <w:rPr>
      <w:rFonts w:ascii="Courier New" w:eastAsia="Times New Roman" w:hAnsi="Courier New" w:cs="Courier New"/>
      <w:sz w:val="22"/>
      <w:szCs w:val="20"/>
    </w:rPr>
  </w:style>
  <w:style w:type="character" w:customStyle="1" w:styleId="senselabelstart">
    <w:name w:val="sense_label start"/>
    <w:basedOn w:val="DefaultParagraphFont"/>
    <w:rsid w:val="005F307B"/>
  </w:style>
  <w:style w:type="character" w:customStyle="1" w:styleId="sensecontent">
    <w:name w:val="sense_content"/>
    <w:basedOn w:val="DefaultParagraphFont"/>
    <w:rsid w:val="005F307B"/>
  </w:style>
  <w:style w:type="character" w:customStyle="1" w:styleId="vi">
    <w:name w:val="vi"/>
    <w:basedOn w:val="DefaultParagraphFont"/>
    <w:rsid w:val="005F307B"/>
  </w:style>
  <w:style w:type="character" w:customStyle="1" w:styleId="italic">
    <w:name w:val="italic"/>
    <w:basedOn w:val="DefaultParagraphFont"/>
    <w:rsid w:val="005F307B"/>
  </w:style>
  <w:style w:type="paragraph" w:customStyle="1" w:styleId="Microtext0">
    <w:name w:val="Microtext"/>
    <w:basedOn w:val="Normal"/>
    <w:next w:val="Normal"/>
    <w:link w:val="MicrotextChar0"/>
    <w:qFormat/>
    <w:rsid w:val="005F307B"/>
    <w:rPr>
      <w:sz w:val="12"/>
    </w:rPr>
  </w:style>
  <w:style w:type="character" w:customStyle="1" w:styleId="MicrotextChar0">
    <w:name w:val="Microtext Char"/>
    <w:link w:val="Microtext0"/>
    <w:rsid w:val="005F307B"/>
    <w:rPr>
      <w:rFonts w:ascii="Calibri" w:hAnsi="Calibri" w:cs="Calibri"/>
      <w:sz w:val="12"/>
    </w:rPr>
  </w:style>
  <w:style w:type="character" w:customStyle="1" w:styleId="st">
    <w:name w:val="st"/>
    <w:basedOn w:val="DefaultParagraphFont"/>
    <w:rsid w:val="005F307B"/>
  </w:style>
  <w:style w:type="paragraph" w:customStyle="1" w:styleId="Style6">
    <w:name w:val="Style6"/>
    <w:basedOn w:val="Normal"/>
    <w:link w:val="Style6Char"/>
    <w:autoRedefine/>
    <w:qFormat/>
    <w:rsid w:val="005F307B"/>
    <w:rPr>
      <w:b/>
    </w:rPr>
  </w:style>
  <w:style w:type="character" w:customStyle="1" w:styleId="Style6Char">
    <w:name w:val="Style6 Char"/>
    <w:basedOn w:val="DefaultParagraphFont"/>
    <w:link w:val="Style6"/>
    <w:rsid w:val="005F307B"/>
    <w:rPr>
      <w:rFonts w:ascii="Calibri" w:hAnsi="Calibri" w:cs="Calibri"/>
      <w:b/>
      <w:sz w:val="22"/>
    </w:rPr>
  </w:style>
  <w:style w:type="paragraph" w:customStyle="1" w:styleId="Style11">
    <w:name w:val="Style11"/>
    <w:basedOn w:val="Normal"/>
    <w:link w:val="Style11Char"/>
    <w:qFormat/>
    <w:rsid w:val="005F307B"/>
    <w:rPr>
      <w:rFonts w:eastAsia="Times New Roman"/>
      <w:b/>
      <w:szCs w:val="20"/>
      <w:u w:val="thick"/>
    </w:rPr>
  </w:style>
  <w:style w:type="paragraph" w:customStyle="1" w:styleId="Style12">
    <w:name w:val="Style12"/>
    <w:basedOn w:val="Normal"/>
    <w:link w:val="Style12Char"/>
    <w:qFormat/>
    <w:rsid w:val="005F307B"/>
    <w:rPr>
      <w:rFonts w:eastAsia="Times New Roman"/>
      <w:b/>
      <w:u w:val="thick"/>
    </w:rPr>
  </w:style>
  <w:style w:type="character" w:customStyle="1" w:styleId="Style11Char">
    <w:name w:val="Style11 Char"/>
    <w:basedOn w:val="DefaultParagraphFont"/>
    <w:link w:val="Style11"/>
    <w:rsid w:val="005F307B"/>
    <w:rPr>
      <w:rFonts w:ascii="Calibri" w:eastAsia="Times New Roman" w:hAnsi="Calibri" w:cs="Calibri"/>
      <w:b/>
      <w:sz w:val="22"/>
      <w:szCs w:val="20"/>
      <w:u w:val="thick"/>
    </w:rPr>
  </w:style>
  <w:style w:type="character" w:customStyle="1" w:styleId="Style12Char">
    <w:name w:val="Style12 Char"/>
    <w:basedOn w:val="DefaultParagraphFont"/>
    <w:link w:val="Style12"/>
    <w:rsid w:val="005F307B"/>
    <w:rPr>
      <w:rFonts w:ascii="Calibri" w:eastAsia="Times New Roman" w:hAnsi="Calibri" w:cs="Calibri"/>
      <w:b/>
      <w:sz w:val="22"/>
      <w:u w:val="thick"/>
    </w:rPr>
  </w:style>
  <w:style w:type="character" w:customStyle="1" w:styleId="caps-label">
    <w:name w:val="caps-label"/>
    <w:basedOn w:val="DefaultParagraphFont"/>
    <w:rsid w:val="005F307B"/>
  </w:style>
  <w:style w:type="character" w:customStyle="1" w:styleId="wikiexternallink">
    <w:name w:val="wikiexternallink"/>
    <w:basedOn w:val="DefaultParagraphFont"/>
    <w:rsid w:val="005F307B"/>
  </w:style>
  <w:style w:type="character" w:customStyle="1" w:styleId="wikigeneratedlinkcontent">
    <w:name w:val="wikigeneratedlinkcontent"/>
    <w:basedOn w:val="DefaultParagraphFont"/>
    <w:rsid w:val="005F307B"/>
  </w:style>
  <w:style w:type="character" w:customStyle="1" w:styleId="ShrinkChar">
    <w:name w:val="Shrink Char"/>
    <w:link w:val="Shrink"/>
    <w:locked/>
    <w:rsid w:val="005F307B"/>
    <w:rPr>
      <w:rFonts w:ascii="Garamond" w:eastAsia="Times New Roman" w:hAnsi="Garamond"/>
      <w:sz w:val="12"/>
    </w:rPr>
  </w:style>
  <w:style w:type="paragraph" w:customStyle="1" w:styleId="Shrink">
    <w:name w:val="Shrink"/>
    <w:link w:val="ShrinkChar"/>
    <w:qFormat/>
    <w:rsid w:val="005F307B"/>
    <w:pPr>
      <w:ind w:left="288" w:right="288"/>
    </w:pPr>
    <w:rPr>
      <w:rFonts w:ascii="Garamond" w:eastAsia="Times New Roman" w:hAnsi="Garamond"/>
      <w:sz w:val="12"/>
    </w:rPr>
  </w:style>
  <w:style w:type="character" w:customStyle="1" w:styleId="aqj">
    <w:name w:val="aqj"/>
    <w:basedOn w:val="DefaultParagraphFont"/>
    <w:rsid w:val="005F307B"/>
  </w:style>
  <w:style w:type="character" w:customStyle="1" w:styleId="StyleStyleBoldUnderlineIntenseEmphasisUnderlineapple-style-s">
    <w:name w:val="Style Style Bold UnderlineIntense EmphasisUnderlineapple-style-s..."/>
    <w:basedOn w:val="DefaultParagraphFont"/>
    <w:rsid w:val="005F307B"/>
    <w:rPr>
      <w:b w:val="0"/>
      <w:bCs w:val="0"/>
      <w:sz w:val="22"/>
      <w:u w:val="single"/>
      <w:bdr w:val="none" w:sz="0" w:space="0" w:color="auto"/>
    </w:rPr>
  </w:style>
  <w:style w:type="paragraph" w:customStyle="1" w:styleId="blocktitle0">
    <w:name w:val="block title"/>
    <w:basedOn w:val="Normal"/>
    <w:link w:val="blocktitleChar"/>
    <w:autoRedefine/>
    <w:qFormat/>
    <w:rsid w:val="005F307B"/>
    <w:pPr>
      <w:spacing w:after="240"/>
      <w:jc w:val="center"/>
      <w:outlineLvl w:val="0"/>
    </w:pPr>
    <w:rPr>
      <w:rFonts w:eastAsia="Calibri"/>
      <w:b/>
      <w:caps/>
      <w:sz w:val="28"/>
      <w:szCs w:val="28"/>
      <w:lang w:val="es-ES"/>
    </w:rPr>
  </w:style>
  <w:style w:type="character" w:customStyle="1" w:styleId="Boxed">
    <w:name w:val="Boxed"/>
    <w:qFormat/>
    <w:rsid w:val="005F307B"/>
    <w:rPr>
      <w:rFonts w:ascii="Times New Roman" w:hAnsi="Times New Roman"/>
      <w:sz w:val="20"/>
      <w:bdr w:val="single" w:sz="6" w:space="0" w:color="auto"/>
    </w:rPr>
  </w:style>
  <w:style w:type="character" w:customStyle="1" w:styleId="UnderlineCard">
    <w:name w:val="Underline Card"/>
    <w:uiPriority w:val="6"/>
    <w:qFormat/>
    <w:rsid w:val="005F307B"/>
    <w:rPr>
      <w:rFonts w:ascii="Arial" w:hAnsi="Arial"/>
      <w:b w:val="0"/>
      <w:bCs/>
      <w:sz w:val="20"/>
      <w:u w:val="single"/>
    </w:rPr>
  </w:style>
  <w:style w:type="character" w:customStyle="1" w:styleId="story-author">
    <w:name w:val="story-author"/>
    <w:basedOn w:val="DefaultParagraphFont"/>
    <w:rsid w:val="005F307B"/>
  </w:style>
  <w:style w:type="paragraph" w:customStyle="1" w:styleId="type">
    <w:name w:val="type"/>
    <w:basedOn w:val="Normal"/>
    <w:qFormat/>
    <w:rsid w:val="005F307B"/>
    <w:pPr>
      <w:spacing w:before="100" w:beforeAutospacing="1" w:after="100" w:afterAutospacing="1"/>
    </w:pPr>
    <w:rPr>
      <w:rFonts w:eastAsia="Times New Roman"/>
    </w:rPr>
  </w:style>
  <w:style w:type="character" w:customStyle="1" w:styleId="institution">
    <w:name w:val="institution"/>
    <w:basedOn w:val="DefaultParagraphFont"/>
    <w:rsid w:val="005F307B"/>
  </w:style>
  <w:style w:type="character" w:customStyle="1" w:styleId="abodyblack3">
    <w:name w:val="abodyblack3"/>
    <w:basedOn w:val="DefaultParagraphFont"/>
    <w:rsid w:val="005F307B"/>
  </w:style>
  <w:style w:type="paragraph" w:customStyle="1" w:styleId="UnderlineChar2CharChar">
    <w:name w:val="Underline Char2 Char Char"/>
    <w:basedOn w:val="Normal"/>
    <w:link w:val="UnderlineChar2CharCharChar"/>
    <w:qFormat/>
    <w:rsid w:val="005F307B"/>
    <w:rPr>
      <w:rFonts w:eastAsia="MS Mincho"/>
      <w:szCs w:val="20"/>
      <w:u w:val="single"/>
    </w:rPr>
  </w:style>
  <w:style w:type="character" w:customStyle="1" w:styleId="UnderlineChar2CharCharChar">
    <w:name w:val="Underline Char2 Char Char Char"/>
    <w:link w:val="UnderlineChar2CharChar"/>
    <w:rsid w:val="005F307B"/>
    <w:rPr>
      <w:rFonts w:ascii="Calibri" w:eastAsia="MS Mincho" w:hAnsi="Calibri" w:cs="Calibri"/>
      <w:sz w:val="22"/>
      <w:szCs w:val="20"/>
      <w:u w:val="single"/>
    </w:rPr>
  </w:style>
  <w:style w:type="character" w:customStyle="1" w:styleId="CharacterStyle1">
    <w:name w:val="Character Style 1"/>
    <w:rsid w:val="005F307B"/>
    <w:rPr>
      <w:sz w:val="20"/>
      <w:szCs w:val="20"/>
    </w:rPr>
  </w:style>
  <w:style w:type="character" w:customStyle="1" w:styleId="FontStyle177">
    <w:name w:val="Font Style177"/>
    <w:basedOn w:val="DefaultParagraphFont"/>
    <w:uiPriority w:val="99"/>
    <w:rsid w:val="005F307B"/>
    <w:rPr>
      <w:rFonts w:ascii="Times New Roman" w:hAnsi="Times New Roman" w:cs="Times New Roman"/>
      <w:sz w:val="20"/>
      <w:szCs w:val="20"/>
    </w:rPr>
  </w:style>
  <w:style w:type="character" w:customStyle="1" w:styleId="FontStyle173">
    <w:name w:val="Font Style173"/>
    <w:basedOn w:val="DefaultParagraphFont"/>
    <w:uiPriority w:val="99"/>
    <w:rsid w:val="005F307B"/>
    <w:rPr>
      <w:rFonts w:ascii="Times New Roman" w:hAnsi="Times New Roman" w:cs="Times New Roman"/>
      <w:sz w:val="14"/>
      <w:szCs w:val="14"/>
    </w:rPr>
  </w:style>
  <w:style w:type="character" w:customStyle="1" w:styleId="FontStyle151">
    <w:name w:val="Font Style151"/>
    <w:basedOn w:val="DefaultParagraphFont"/>
    <w:uiPriority w:val="99"/>
    <w:rsid w:val="005F307B"/>
    <w:rPr>
      <w:rFonts w:ascii="Arial Narrow" w:hAnsi="Arial Narrow" w:cs="Arial Narrow"/>
      <w:b/>
      <w:bCs/>
      <w:sz w:val="12"/>
      <w:szCs w:val="12"/>
    </w:rPr>
  </w:style>
  <w:style w:type="character" w:customStyle="1" w:styleId="FontStyle156">
    <w:name w:val="Font Style156"/>
    <w:basedOn w:val="DefaultParagraphFont"/>
    <w:uiPriority w:val="99"/>
    <w:rsid w:val="005F307B"/>
    <w:rPr>
      <w:rFonts w:ascii="Arial Narrow" w:hAnsi="Arial Narrow" w:cs="Arial Narrow"/>
      <w:sz w:val="8"/>
      <w:szCs w:val="8"/>
    </w:rPr>
  </w:style>
  <w:style w:type="character" w:customStyle="1" w:styleId="FontStyle160">
    <w:name w:val="Font Style160"/>
    <w:basedOn w:val="DefaultParagraphFont"/>
    <w:uiPriority w:val="99"/>
    <w:rsid w:val="005F307B"/>
    <w:rPr>
      <w:rFonts w:ascii="Times New Roman" w:hAnsi="Times New Roman" w:cs="Times New Roman"/>
      <w:b/>
      <w:bCs/>
      <w:sz w:val="20"/>
      <w:szCs w:val="20"/>
    </w:rPr>
  </w:style>
  <w:style w:type="character" w:customStyle="1" w:styleId="FontStyle178">
    <w:name w:val="Font Style178"/>
    <w:basedOn w:val="DefaultParagraphFont"/>
    <w:uiPriority w:val="99"/>
    <w:rsid w:val="005F307B"/>
    <w:rPr>
      <w:rFonts w:ascii="Times New Roman" w:hAnsi="Times New Roman" w:cs="Times New Roman"/>
      <w:sz w:val="18"/>
      <w:szCs w:val="18"/>
    </w:rPr>
  </w:style>
  <w:style w:type="paragraph" w:customStyle="1" w:styleId="Style14">
    <w:name w:val="Style14"/>
    <w:basedOn w:val="Normal"/>
    <w:uiPriority w:val="99"/>
    <w:qFormat/>
    <w:rsid w:val="005F307B"/>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5F307B"/>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5F307B"/>
    <w:rPr>
      <w:rFonts w:ascii="Times New Roman" w:hAnsi="Times New Roman" w:cs="Times New Roman"/>
      <w:sz w:val="12"/>
      <w:szCs w:val="12"/>
    </w:rPr>
  </w:style>
  <w:style w:type="paragraph" w:customStyle="1" w:styleId="Style9">
    <w:name w:val="Style9"/>
    <w:basedOn w:val="Normal"/>
    <w:uiPriority w:val="99"/>
    <w:qFormat/>
    <w:rsid w:val="005F307B"/>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5F307B"/>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5F307B"/>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5F307B"/>
    <w:rPr>
      <w:rFonts w:ascii="Times New Roman" w:hAnsi="Times New Roman" w:cs="Times New Roman"/>
      <w:sz w:val="16"/>
      <w:szCs w:val="16"/>
    </w:rPr>
  </w:style>
  <w:style w:type="character" w:customStyle="1" w:styleId="f">
    <w:name w:val="f"/>
    <w:basedOn w:val="DefaultParagraphFont"/>
    <w:rsid w:val="005F307B"/>
  </w:style>
  <w:style w:type="character" w:customStyle="1" w:styleId="TagsChar2">
    <w:name w:val="Tags Char2"/>
    <w:rsid w:val="005F307B"/>
    <w:rPr>
      <w:b/>
      <w:sz w:val="24"/>
    </w:rPr>
  </w:style>
  <w:style w:type="paragraph" w:customStyle="1" w:styleId="CardsFont6ptChar">
    <w:name w:val="Cards + Font: 6 pt Char"/>
    <w:basedOn w:val="Normal"/>
    <w:link w:val="CardsFont6ptCharChar"/>
    <w:qFormat/>
    <w:rsid w:val="005F307B"/>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5F307B"/>
    <w:rPr>
      <w:rFonts w:ascii="Calibri" w:eastAsia="Times New Roman" w:hAnsi="Calibri" w:cs="Calibri"/>
      <w:sz w:val="12"/>
    </w:rPr>
  </w:style>
  <w:style w:type="character" w:customStyle="1" w:styleId="FontStyle172">
    <w:name w:val="Font Style172"/>
    <w:basedOn w:val="DefaultParagraphFont"/>
    <w:uiPriority w:val="99"/>
    <w:rsid w:val="005F307B"/>
    <w:rPr>
      <w:rFonts w:ascii="Times New Roman" w:hAnsi="Times New Roman" w:cs="Times New Roman"/>
      <w:b/>
      <w:bCs/>
      <w:sz w:val="16"/>
      <w:szCs w:val="16"/>
    </w:rPr>
  </w:style>
  <w:style w:type="paragraph" w:customStyle="1" w:styleId="Style18">
    <w:name w:val="Style18"/>
    <w:basedOn w:val="Normal"/>
    <w:uiPriority w:val="99"/>
    <w:qFormat/>
    <w:rsid w:val="005F307B"/>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5F307B"/>
    <w:rPr>
      <w:rFonts w:ascii="Times New Roman" w:hAnsi="Times New Roman" w:cs="Times New Roman"/>
      <w:i/>
      <w:iCs/>
      <w:sz w:val="16"/>
      <w:szCs w:val="16"/>
    </w:rPr>
  </w:style>
  <w:style w:type="character" w:customStyle="1" w:styleId="FontStyle162">
    <w:name w:val="Font Style162"/>
    <w:basedOn w:val="DefaultParagraphFont"/>
    <w:uiPriority w:val="99"/>
    <w:rsid w:val="005F307B"/>
    <w:rPr>
      <w:rFonts w:ascii="Times New Roman" w:hAnsi="Times New Roman" w:cs="Times New Roman"/>
      <w:b/>
      <w:bCs/>
      <w:sz w:val="18"/>
      <w:szCs w:val="18"/>
    </w:rPr>
  </w:style>
  <w:style w:type="character" w:customStyle="1" w:styleId="FontStyle167">
    <w:name w:val="Font Style167"/>
    <w:basedOn w:val="DefaultParagraphFont"/>
    <w:uiPriority w:val="99"/>
    <w:rsid w:val="005F307B"/>
    <w:rPr>
      <w:rFonts w:ascii="Times New Roman" w:hAnsi="Times New Roman" w:cs="Times New Roman"/>
      <w:sz w:val="10"/>
      <w:szCs w:val="10"/>
    </w:rPr>
  </w:style>
  <w:style w:type="character" w:customStyle="1" w:styleId="FontStyle174">
    <w:name w:val="Font Style174"/>
    <w:basedOn w:val="DefaultParagraphFont"/>
    <w:uiPriority w:val="99"/>
    <w:rsid w:val="005F307B"/>
    <w:rPr>
      <w:rFonts w:ascii="Arial Narrow" w:hAnsi="Arial Narrow" w:cs="Arial Narrow"/>
      <w:b/>
      <w:bCs/>
      <w:sz w:val="18"/>
      <w:szCs w:val="18"/>
    </w:rPr>
  </w:style>
  <w:style w:type="paragraph" w:customStyle="1" w:styleId="Style47">
    <w:name w:val="Style47"/>
    <w:basedOn w:val="Normal"/>
    <w:uiPriority w:val="99"/>
    <w:qFormat/>
    <w:rsid w:val="005F307B"/>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5F307B"/>
    <w:rPr>
      <w:rFonts w:ascii="Times New Roman" w:hAnsi="Times New Roman" w:cs="Times New Roman"/>
      <w:sz w:val="12"/>
      <w:szCs w:val="12"/>
    </w:rPr>
  </w:style>
  <w:style w:type="paragraph" w:customStyle="1" w:styleId="Style24">
    <w:name w:val="Style24"/>
    <w:basedOn w:val="Normal"/>
    <w:uiPriority w:val="99"/>
    <w:qFormat/>
    <w:rsid w:val="005F307B"/>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5F307B"/>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5F307B"/>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5F307B"/>
    <w:rPr>
      <w:rFonts w:ascii="Times New Roman" w:hAnsi="Times New Roman" w:cs="Times New Roman"/>
      <w:b/>
      <w:bCs/>
      <w:sz w:val="18"/>
      <w:szCs w:val="18"/>
    </w:rPr>
  </w:style>
  <w:style w:type="paragraph" w:customStyle="1" w:styleId="Style21">
    <w:name w:val="Style21"/>
    <w:basedOn w:val="Normal"/>
    <w:uiPriority w:val="99"/>
    <w:qFormat/>
    <w:rsid w:val="005F307B"/>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5F307B"/>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5F307B"/>
    <w:rPr>
      <w:rFonts w:ascii="Calibri" w:hAnsi="Calibri"/>
      <w:sz w:val="20"/>
      <w:szCs w:val="20"/>
    </w:rPr>
  </w:style>
  <w:style w:type="paragraph" w:customStyle="1" w:styleId="Standard">
    <w:name w:val="Standard"/>
    <w:qFormat/>
    <w:rsid w:val="005F307B"/>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5F307B"/>
    <w:rPr>
      <w:color w:val="000000"/>
      <w:sz w:val="32"/>
      <w:szCs w:val="32"/>
    </w:rPr>
  </w:style>
  <w:style w:type="paragraph" w:customStyle="1" w:styleId="Cardnon-underlined">
    <w:name w:val="Card non-underlined"/>
    <w:basedOn w:val="Normal"/>
    <w:link w:val="Cardnon-underlinedChar"/>
    <w:autoRedefine/>
    <w:uiPriority w:val="99"/>
    <w:qFormat/>
    <w:rsid w:val="005F307B"/>
    <w:rPr>
      <w:rFonts w:eastAsia="Times New Roman"/>
      <w:szCs w:val="20"/>
    </w:rPr>
  </w:style>
  <w:style w:type="character" w:customStyle="1" w:styleId="Cardnon-underlinedChar">
    <w:name w:val="Card non-underlined Char"/>
    <w:basedOn w:val="DefaultParagraphFont"/>
    <w:link w:val="Cardnon-underlined"/>
    <w:uiPriority w:val="99"/>
    <w:rsid w:val="005F307B"/>
    <w:rPr>
      <w:rFonts w:ascii="Calibri" w:eastAsia="Times New Roman" w:hAnsi="Calibri" w:cs="Calibri"/>
      <w:sz w:val="22"/>
      <w:szCs w:val="20"/>
    </w:rPr>
  </w:style>
  <w:style w:type="numbering" w:customStyle="1" w:styleId="NoList1">
    <w:name w:val="No List1"/>
    <w:next w:val="NoList"/>
    <w:semiHidden/>
    <w:unhideWhenUsed/>
    <w:rsid w:val="005F307B"/>
  </w:style>
  <w:style w:type="character" w:customStyle="1" w:styleId="TitleChar2">
    <w:name w:val="Title Char2"/>
    <w:basedOn w:val="DefaultParagraphFont"/>
    <w:uiPriority w:val="10"/>
    <w:qFormat/>
    <w:locked/>
    <w:rsid w:val="005F307B"/>
    <w:rPr>
      <w:b/>
      <w:bCs/>
      <w:u w:val="single"/>
    </w:rPr>
  </w:style>
  <w:style w:type="paragraph" w:styleId="TOC3">
    <w:name w:val="toc 3"/>
    <w:basedOn w:val="Normal"/>
    <w:next w:val="Normal"/>
    <w:autoRedefine/>
    <w:rsid w:val="005F307B"/>
    <w:pPr>
      <w:ind w:left="400"/>
    </w:pPr>
    <w:rPr>
      <w:rFonts w:eastAsia="Times New Roman"/>
      <w:szCs w:val="20"/>
    </w:rPr>
  </w:style>
  <w:style w:type="paragraph" w:styleId="TOC4">
    <w:name w:val="toc 4"/>
    <w:basedOn w:val="Normal"/>
    <w:next w:val="Normal"/>
    <w:autoRedefine/>
    <w:rsid w:val="005F307B"/>
    <w:pPr>
      <w:ind w:left="600"/>
    </w:pPr>
    <w:rPr>
      <w:rFonts w:eastAsia="Times New Roman"/>
      <w:szCs w:val="20"/>
    </w:rPr>
  </w:style>
  <w:style w:type="paragraph" w:styleId="TOC5">
    <w:name w:val="toc 5"/>
    <w:basedOn w:val="Normal"/>
    <w:next w:val="Normal"/>
    <w:autoRedefine/>
    <w:rsid w:val="005F307B"/>
    <w:pPr>
      <w:ind w:left="800"/>
    </w:pPr>
    <w:rPr>
      <w:rFonts w:eastAsia="Times New Roman"/>
      <w:szCs w:val="20"/>
    </w:rPr>
  </w:style>
  <w:style w:type="paragraph" w:styleId="TOC6">
    <w:name w:val="toc 6"/>
    <w:basedOn w:val="Normal"/>
    <w:next w:val="Normal"/>
    <w:autoRedefine/>
    <w:rsid w:val="005F307B"/>
    <w:pPr>
      <w:ind w:left="1000"/>
    </w:pPr>
    <w:rPr>
      <w:rFonts w:eastAsia="Times New Roman"/>
      <w:szCs w:val="20"/>
    </w:rPr>
  </w:style>
  <w:style w:type="paragraph" w:styleId="TOC7">
    <w:name w:val="toc 7"/>
    <w:basedOn w:val="Normal"/>
    <w:next w:val="Normal"/>
    <w:autoRedefine/>
    <w:rsid w:val="005F307B"/>
    <w:pPr>
      <w:ind w:left="1200"/>
    </w:pPr>
    <w:rPr>
      <w:rFonts w:eastAsia="Times New Roman"/>
      <w:szCs w:val="20"/>
    </w:rPr>
  </w:style>
  <w:style w:type="paragraph" w:styleId="TOC8">
    <w:name w:val="toc 8"/>
    <w:basedOn w:val="Normal"/>
    <w:next w:val="Normal"/>
    <w:autoRedefine/>
    <w:rsid w:val="005F307B"/>
    <w:pPr>
      <w:ind w:left="1400"/>
    </w:pPr>
    <w:rPr>
      <w:rFonts w:eastAsia="Times New Roman"/>
      <w:szCs w:val="20"/>
    </w:rPr>
  </w:style>
  <w:style w:type="character" w:customStyle="1" w:styleId="allocatoragentsleft">
    <w:name w:val="al_locatoragentsleft"/>
    <w:basedOn w:val="DefaultParagraphFont"/>
    <w:rsid w:val="005F307B"/>
  </w:style>
  <w:style w:type="character" w:styleId="HTMLTypewriter">
    <w:name w:val="HTML Typewriter"/>
    <w:basedOn w:val="DefaultParagraphFont"/>
    <w:unhideWhenUsed/>
    <w:rsid w:val="005F307B"/>
    <w:rPr>
      <w:rFonts w:ascii="Courier New" w:eastAsia="Times New Roman" w:hAnsi="Courier New" w:cs="Courier New"/>
      <w:sz w:val="20"/>
      <w:szCs w:val="20"/>
    </w:rPr>
  </w:style>
  <w:style w:type="character" w:customStyle="1" w:styleId="caps">
    <w:name w:val="caps"/>
    <w:basedOn w:val="DefaultParagraphFont"/>
    <w:rsid w:val="005F307B"/>
  </w:style>
  <w:style w:type="character" w:customStyle="1" w:styleId="UnderlinesCharChar">
    <w:name w:val="Underlines Char Char"/>
    <w:basedOn w:val="DefaultParagraphFont"/>
    <w:rsid w:val="005F307B"/>
    <w:rPr>
      <w:rFonts w:cs="Arial"/>
      <w:b/>
      <w:bCs/>
      <w:noProof w:val="0"/>
      <w:sz w:val="22"/>
      <w:szCs w:val="26"/>
      <w:u w:val="single"/>
      <w:lang w:val="en-US" w:eastAsia="en-US" w:bidi="ar-SA"/>
    </w:rPr>
  </w:style>
  <w:style w:type="paragraph" w:customStyle="1" w:styleId="Carding">
    <w:name w:val="Carding"/>
    <w:basedOn w:val="Normal"/>
    <w:uiPriority w:val="99"/>
    <w:qFormat/>
    <w:rsid w:val="005F307B"/>
    <w:rPr>
      <w:rFonts w:eastAsia="Times New Roman"/>
      <w:sz w:val="18"/>
    </w:rPr>
  </w:style>
  <w:style w:type="character" w:customStyle="1" w:styleId="aunderline">
    <w:name w:val="aunderline"/>
    <w:basedOn w:val="DefaultParagraphFont"/>
    <w:rsid w:val="005F307B"/>
    <w:rPr>
      <w:rFonts w:ascii="Times New Roman" w:hAnsi="Times New Roman"/>
      <w:sz w:val="20"/>
      <w:szCs w:val="24"/>
      <w:u w:val="thick"/>
    </w:rPr>
  </w:style>
  <w:style w:type="character" w:customStyle="1" w:styleId="tagChar1">
    <w:name w:val="tag Char1"/>
    <w:basedOn w:val="DefaultParagraphFont"/>
    <w:rsid w:val="005F307B"/>
    <w:rPr>
      <w:b/>
      <w:noProof w:val="0"/>
      <w:sz w:val="24"/>
      <w:lang w:val="en-US" w:eastAsia="en-US" w:bidi="ar-SA"/>
    </w:rPr>
  </w:style>
  <w:style w:type="character" w:customStyle="1" w:styleId="tagChar2">
    <w:name w:val="tag Char2"/>
    <w:basedOn w:val="DefaultParagraphFont"/>
    <w:qFormat/>
    <w:rsid w:val="005F307B"/>
    <w:rPr>
      <w:b/>
      <w:noProof w:val="0"/>
      <w:sz w:val="24"/>
      <w:lang w:val="en-US" w:eastAsia="en-US" w:bidi="ar-SA"/>
    </w:rPr>
  </w:style>
  <w:style w:type="character" w:customStyle="1" w:styleId="Taggin-New">
    <w:name w:val="Taggin - New"/>
    <w:basedOn w:val="DefaultParagraphFont"/>
    <w:rsid w:val="005F307B"/>
    <w:rPr>
      <w:rFonts w:ascii="Arial Narrow" w:hAnsi="Arial Narrow"/>
      <w:b/>
      <w:sz w:val="22"/>
    </w:rPr>
  </w:style>
  <w:style w:type="character" w:customStyle="1" w:styleId="Boxing-New">
    <w:name w:val="Boxing - New"/>
    <w:basedOn w:val="DefaultParagraphFont"/>
    <w:rsid w:val="005F307B"/>
    <w:rPr>
      <w:rFonts w:ascii="Arial Narrow" w:hAnsi="Arial Narrow"/>
      <w:sz w:val="16"/>
      <w:u w:val="none"/>
      <w:bdr w:val="single" w:sz="4" w:space="0" w:color="auto"/>
    </w:rPr>
  </w:style>
  <w:style w:type="character" w:customStyle="1" w:styleId="ilad">
    <w:name w:val="il_ad"/>
    <w:rsid w:val="005F307B"/>
  </w:style>
  <w:style w:type="paragraph" w:customStyle="1" w:styleId="CardsHighlighted">
    <w:name w:val="Cards Highlighted"/>
    <w:next w:val="Normal"/>
    <w:link w:val="CardsHighlightedChar"/>
    <w:qFormat/>
    <w:rsid w:val="005F307B"/>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5F307B"/>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5F307B"/>
    <w:rPr>
      <w:rFonts w:ascii="Garamond" w:hAnsi="Garamond"/>
      <w:sz w:val="22"/>
      <w:szCs w:val="24"/>
      <w:u w:val="single"/>
      <w:lang w:val="en-US" w:eastAsia="en-US" w:bidi="ar-SA"/>
    </w:rPr>
  </w:style>
  <w:style w:type="paragraph" w:customStyle="1" w:styleId="Style2">
    <w:name w:val="Style2"/>
    <w:basedOn w:val="Heading4"/>
    <w:qFormat/>
    <w:rsid w:val="005F307B"/>
    <w:pPr>
      <w:spacing w:before="0"/>
    </w:pPr>
    <w:rPr>
      <w:rFonts w:eastAsia="Times New Roman" w:cs="Times New Roman"/>
      <w:iCs/>
      <w:caps/>
      <w:szCs w:val="20"/>
    </w:rPr>
  </w:style>
  <w:style w:type="character" w:customStyle="1" w:styleId="pagetitle">
    <w:name w:val="pagetitle"/>
    <w:basedOn w:val="DefaultParagraphFont"/>
    <w:rsid w:val="005F307B"/>
  </w:style>
  <w:style w:type="paragraph" w:customStyle="1" w:styleId="text">
    <w:name w:val="text"/>
    <w:basedOn w:val="Normal"/>
    <w:uiPriority w:val="99"/>
    <w:qFormat/>
    <w:rsid w:val="005F307B"/>
    <w:pPr>
      <w:spacing w:before="100" w:beforeAutospacing="1" w:after="100" w:afterAutospacing="1"/>
    </w:pPr>
    <w:rPr>
      <w:rFonts w:eastAsia="Times New Roman"/>
    </w:rPr>
  </w:style>
  <w:style w:type="character" w:customStyle="1" w:styleId="StyleUnderlineCharChar9ptBold1">
    <w:name w:val="Style Underline Char Char + 9 pt Bold1"/>
    <w:rsid w:val="005F307B"/>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5F307B"/>
    <w:rPr>
      <w:rFonts w:ascii="Times New Roman" w:hAnsi="Times New Roman"/>
      <w:sz w:val="20"/>
      <w:szCs w:val="24"/>
      <w:u w:val="single"/>
      <w:lang w:val="en-US" w:eastAsia="en-US" w:bidi="ar-SA"/>
    </w:rPr>
  </w:style>
  <w:style w:type="character" w:customStyle="1" w:styleId="Style9ptBoldUnderline">
    <w:name w:val="Style 9 pt Bold Underline"/>
    <w:rsid w:val="005F307B"/>
    <w:rPr>
      <w:b/>
      <w:bCs/>
      <w:sz w:val="20"/>
      <w:u w:val="single"/>
    </w:rPr>
  </w:style>
  <w:style w:type="paragraph" w:customStyle="1" w:styleId="StyleUnderline9pt0">
    <w:name w:val="Style Underline + 9 pt"/>
    <w:link w:val="StyleUnderline9ptChar"/>
    <w:qFormat/>
    <w:rsid w:val="005F307B"/>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5F307B"/>
    <w:rPr>
      <w:rFonts w:ascii="Arial" w:eastAsia="Times New Roman" w:hAnsi="Arial" w:cs="Times New Roman"/>
      <w:sz w:val="22"/>
      <w:szCs w:val="20"/>
      <w:u w:val="single"/>
    </w:rPr>
  </w:style>
  <w:style w:type="character" w:customStyle="1" w:styleId="StyleUnderlineChar1Bold">
    <w:name w:val="Style Underline Char1 + Bold"/>
    <w:rsid w:val="005F307B"/>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5F307B"/>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5F307B"/>
    <w:rPr>
      <w:rFonts w:ascii="Calibri" w:hAnsi="Calibri" w:cs="Calibri"/>
      <w:kern w:val="32"/>
      <w:sz w:val="22"/>
      <w:szCs w:val="20"/>
      <w:u w:val="single"/>
      <w:lang w:eastAsia="ar-SA"/>
    </w:rPr>
  </w:style>
  <w:style w:type="character" w:customStyle="1" w:styleId="TagsCharCharChar">
    <w:name w:val="Tags Char Char Char"/>
    <w:basedOn w:val="DefaultParagraphFont"/>
    <w:rsid w:val="005F307B"/>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5F307B"/>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5F307B"/>
    <w:rPr>
      <w:color w:val="000000"/>
      <w:sz w:val="20"/>
      <w:u w:val="single"/>
    </w:rPr>
  </w:style>
  <w:style w:type="character" w:customStyle="1" w:styleId="Style11ptBlack">
    <w:name w:val="Style 11 pt Black"/>
    <w:basedOn w:val="DefaultParagraphFont"/>
    <w:rsid w:val="005F307B"/>
    <w:rPr>
      <w:color w:val="000000"/>
      <w:sz w:val="20"/>
    </w:rPr>
  </w:style>
  <w:style w:type="character" w:customStyle="1" w:styleId="StyleUnderlineCharTimesBold">
    <w:name w:val="Style Underline Char + Times Bold"/>
    <w:basedOn w:val="DefaultParagraphFont"/>
    <w:rsid w:val="005F307B"/>
    <w:rPr>
      <w:rFonts w:ascii="Times" w:hAnsi="Times"/>
      <w:b w:val="0"/>
      <w:bCs/>
      <w:sz w:val="20"/>
      <w:u w:val="single"/>
    </w:rPr>
  </w:style>
  <w:style w:type="character" w:customStyle="1" w:styleId="blubigktbiz">
    <w:name w:val="blubigktbiz"/>
    <w:rsid w:val="005F307B"/>
  </w:style>
  <w:style w:type="paragraph" w:customStyle="1" w:styleId="StyleevidencetextBorderSinglesolidlineAuto05ptL">
    <w:name w:val="Style evidence text + Border: : (Single solid line Auto  0.5 pt L..."/>
    <w:basedOn w:val="evidencetext"/>
    <w:link w:val="StyleevidencetextBorderSinglesolidlineAuto05ptLChar"/>
    <w:qFormat/>
    <w:rsid w:val="005F307B"/>
  </w:style>
  <w:style w:type="character" w:customStyle="1" w:styleId="StyleevidencetextBorderSinglesolidlineAuto05ptLChar">
    <w:name w:val="Style evidence text + Border: : (Single solid line Auto  0.5 pt L... Char"/>
    <w:link w:val="StyleevidencetextBorderSinglesolidlineAuto05ptL"/>
    <w:rsid w:val="005F307B"/>
    <w:rPr>
      <w:rFonts w:ascii="Calibri" w:hAnsi="Calibri" w:cs="Calibri"/>
      <w:color w:val="000000"/>
      <w:sz w:val="22"/>
      <w:lang w:val="x-none" w:eastAsia="x-none"/>
    </w:rPr>
  </w:style>
  <w:style w:type="character" w:customStyle="1" w:styleId="Style4CharChar">
    <w:name w:val="Style4 Char Char"/>
    <w:basedOn w:val="DefaultParagraphFont"/>
    <w:rsid w:val="005F307B"/>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5F307B"/>
    <w:rPr>
      <w:rFonts w:ascii="Times New Roman" w:hAnsi="Times New Roman" w:cs="Times New Roman"/>
      <w:sz w:val="16"/>
      <w:szCs w:val="16"/>
    </w:rPr>
  </w:style>
  <w:style w:type="character" w:customStyle="1" w:styleId="StyleEmphasisArial12ptBold">
    <w:name w:val="Style Emphasis + Arial 12 pt Bold"/>
    <w:rsid w:val="005F307B"/>
    <w:rPr>
      <w:rFonts w:ascii="Arial" w:hAnsi="Arial"/>
      <w:b/>
      <w:bCs/>
      <w:i/>
      <w:iCs/>
      <w:sz w:val="24"/>
    </w:rPr>
  </w:style>
  <w:style w:type="character" w:customStyle="1" w:styleId="super">
    <w:name w:val="super"/>
    <w:rsid w:val="005F307B"/>
  </w:style>
  <w:style w:type="character" w:customStyle="1" w:styleId="text30">
    <w:name w:val="text30"/>
    <w:rsid w:val="005F307B"/>
  </w:style>
  <w:style w:type="character" w:customStyle="1" w:styleId="uppercase">
    <w:name w:val="uppercase"/>
    <w:rsid w:val="005F307B"/>
  </w:style>
  <w:style w:type="character" w:customStyle="1" w:styleId="bodytext0">
    <w:name w:val="bodytext"/>
    <w:rsid w:val="005F307B"/>
  </w:style>
  <w:style w:type="character" w:customStyle="1" w:styleId="entry-title">
    <w:name w:val="entry-title"/>
    <w:rsid w:val="005F307B"/>
  </w:style>
  <w:style w:type="character" w:customStyle="1" w:styleId="BodyTextIndentChar1">
    <w:name w:val="Body Text Indent Char1"/>
    <w:basedOn w:val="DefaultParagraphFont"/>
    <w:uiPriority w:val="99"/>
    <w:semiHidden/>
    <w:rsid w:val="005F307B"/>
    <w:rPr>
      <w:rFonts w:ascii="Times New Roman" w:hAnsi="Times New Roman" w:cs="Times New Roman"/>
      <w:sz w:val="20"/>
    </w:rPr>
  </w:style>
  <w:style w:type="character" w:customStyle="1" w:styleId="Style6pt">
    <w:name w:val="Style 6 pt"/>
    <w:basedOn w:val="DefaultParagraphFont"/>
    <w:qFormat/>
    <w:rsid w:val="005F307B"/>
    <w:rPr>
      <w:sz w:val="12"/>
    </w:rPr>
  </w:style>
  <w:style w:type="character" w:customStyle="1" w:styleId="CiteCharCharCharCharCharChar">
    <w:name w:val="Cite Char Char Char Char Char Char"/>
    <w:basedOn w:val="DefaultParagraphFont"/>
    <w:rsid w:val="005F307B"/>
    <w:rPr>
      <w:b/>
      <w:noProof w:val="0"/>
      <w:sz w:val="22"/>
      <w:szCs w:val="24"/>
      <w:u w:val="single"/>
      <w:lang w:val="en-US" w:eastAsia="en-US" w:bidi="ar-SA"/>
    </w:rPr>
  </w:style>
  <w:style w:type="character" w:customStyle="1" w:styleId="mainbody1">
    <w:name w:val="mainbody1"/>
    <w:basedOn w:val="DefaultParagraphFont"/>
    <w:rsid w:val="005F307B"/>
    <w:rPr>
      <w:rFonts w:ascii="Verdana" w:hAnsi="Verdana" w:hint="default"/>
      <w:color w:val="000000"/>
      <w:sz w:val="22"/>
      <w:szCs w:val="22"/>
    </w:rPr>
  </w:style>
  <w:style w:type="character" w:customStyle="1" w:styleId="ssl4">
    <w:name w:val="ss_l4"/>
    <w:basedOn w:val="DefaultParagraphFont"/>
    <w:rsid w:val="005F307B"/>
  </w:style>
  <w:style w:type="paragraph" w:customStyle="1" w:styleId="StyleNormalWeb11ptUnderline">
    <w:name w:val="Style Normal (Web) + 11 pt Underline"/>
    <w:basedOn w:val="NormalWeb"/>
    <w:link w:val="StyleNormalWeb11ptUnderlineChar"/>
    <w:qFormat/>
    <w:rsid w:val="005F307B"/>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5F307B"/>
    <w:rPr>
      <w:rFonts w:ascii="Calibri" w:eastAsia="Calibri" w:hAnsi="Calibri" w:cs="Calibri"/>
      <w:sz w:val="22"/>
      <w:u w:val="single"/>
    </w:rPr>
  </w:style>
  <w:style w:type="character" w:customStyle="1" w:styleId="cit-first-element">
    <w:name w:val="cit-first-element"/>
    <w:basedOn w:val="DefaultParagraphFont"/>
    <w:rsid w:val="005F307B"/>
  </w:style>
  <w:style w:type="character" w:customStyle="1" w:styleId="title1">
    <w:name w:val="title1"/>
    <w:basedOn w:val="DefaultParagraphFont"/>
    <w:rsid w:val="005F307B"/>
  </w:style>
  <w:style w:type="character" w:customStyle="1" w:styleId="StyleThickunderline1">
    <w:name w:val="Style Thick underline1"/>
    <w:basedOn w:val="DefaultParagraphFont"/>
    <w:rsid w:val="005F307B"/>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5F307B"/>
    <w:rPr>
      <w:rFonts w:ascii="Georgia" w:hAnsi="Georgia"/>
    </w:rPr>
  </w:style>
  <w:style w:type="character" w:customStyle="1" w:styleId="FooterChar1">
    <w:name w:val="Footer Char1"/>
    <w:basedOn w:val="DefaultParagraphFont"/>
    <w:uiPriority w:val="99"/>
    <w:semiHidden/>
    <w:rsid w:val="005F307B"/>
    <w:rPr>
      <w:rFonts w:ascii="Georgia" w:hAnsi="Georgia"/>
    </w:rPr>
  </w:style>
  <w:style w:type="character" w:customStyle="1" w:styleId="AnalyticChar">
    <w:name w:val="Analytic Char"/>
    <w:basedOn w:val="DefaultParagraphFont"/>
    <w:link w:val="Analytic"/>
    <w:rsid w:val="005F307B"/>
    <w:rPr>
      <w:rFonts w:ascii="Calibri" w:hAnsi="Calibri" w:cs="Calibri"/>
      <w:b/>
    </w:rPr>
  </w:style>
  <w:style w:type="character" w:customStyle="1" w:styleId="UnderlineBold0">
    <w:name w:val="Underline Bold"/>
    <w:uiPriority w:val="6"/>
    <w:qFormat/>
    <w:rsid w:val="005F307B"/>
    <w:rPr>
      <w:b/>
      <w:sz w:val="20"/>
      <w:u w:val="single"/>
    </w:rPr>
  </w:style>
  <w:style w:type="paragraph" w:customStyle="1" w:styleId="Underline20">
    <w:name w:val="Underline2"/>
    <w:basedOn w:val="Normal"/>
    <w:link w:val="Underline2Char"/>
    <w:autoRedefine/>
    <w:uiPriority w:val="4"/>
    <w:qFormat/>
    <w:rsid w:val="005F307B"/>
    <w:rPr>
      <w:b/>
      <w:u w:val="single"/>
    </w:rPr>
  </w:style>
  <w:style w:type="character" w:customStyle="1" w:styleId="Underline2Char">
    <w:name w:val="Underline2 Char"/>
    <w:basedOn w:val="DefaultParagraphFont"/>
    <w:link w:val="Underline20"/>
    <w:uiPriority w:val="4"/>
    <w:rsid w:val="005F307B"/>
    <w:rPr>
      <w:rFonts w:ascii="Calibri" w:hAnsi="Calibri" w:cs="Calibri"/>
      <w:b/>
      <w:sz w:val="22"/>
      <w:u w:val="single"/>
    </w:rPr>
  </w:style>
  <w:style w:type="character" w:customStyle="1" w:styleId="NormalTextChar">
    <w:name w:val="Normal Text Char"/>
    <w:link w:val="NormalText"/>
    <w:rsid w:val="005F307B"/>
    <w:rPr>
      <w:rFonts w:ascii="Calibri" w:eastAsia="Times New Roman" w:hAnsi="Calibri" w:cs="Calibri"/>
      <w:sz w:val="22"/>
      <w:szCs w:val="26"/>
    </w:rPr>
  </w:style>
  <w:style w:type="paragraph" w:customStyle="1" w:styleId="TableParagraph">
    <w:name w:val="Table Paragraph"/>
    <w:basedOn w:val="Normal"/>
    <w:uiPriority w:val="1"/>
    <w:qFormat/>
    <w:rsid w:val="005F307B"/>
    <w:pPr>
      <w:widowControl w:val="0"/>
    </w:pPr>
  </w:style>
  <w:style w:type="character" w:customStyle="1" w:styleId="UnderlineChar0">
    <w:name w:val="UnderlineChar"/>
    <w:rsid w:val="005F307B"/>
    <w:rPr>
      <w:sz w:val="24"/>
      <w:u w:val="single"/>
      <w:shd w:val="clear" w:color="auto" w:fill="auto"/>
    </w:rPr>
  </w:style>
  <w:style w:type="character" w:customStyle="1" w:styleId="foreground">
    <w:name w:val="foreground"/>
    <w:basedOn w:val="DefaultParagraphFont"/>
    <w:rsid w:val="005F307B"/>
  </w:style>
  <w:style w:type="paragraph" w:customStyle="1" w:styleId="StyleCircled11pt">
    <w:name w:val="Style Circled + 11 pt"/>
    <w:basedOn w:val="Normal"/>
    <w:link w:val="StyleCircled11ptChar"/>
    <w:qFormat/>
    <w:rsid w:val="005F307B"/>
    <w:rPr>
      <w:rFonts w:eastAsia="Times New Roman"/>
      <w:b/>
      <w:bCs/>
      <w:sz w:val="20"/>
      <w:u w:val="single"/>
    </w:rPr>
  </w:style>
  <w:style w:type="character" w:customStyle="1" w:styleId="StyleCircled11ptChar">
    <w:name w:val="Style Circled + 11 pt Char"/>
    <w:link w:val="StyleCircled11pt"/>
    <w:rsid w:val="005F307B"/>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rsid w:val="005F307B"/>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5F307B"/>
    <w:rPr>
      <w:rFonts w:ascii="Times" w:eastAsia="Times New Roman" w:hAnsi="Times" w:cs="Calibri"/>
      <w:sz w:val="20"/>
      <w:szCs w:val="28"/>
      <w:u w:val="single"/>
    </w:rPr>
  </w:style>
  <w:style w:type="paragraph" w:customStyle="1" w:styleId="cite20">
    <w:name w:val="cite2"/>
    <w:basedOn w:val="Normal"/>
    <w:uiPriority w:val="99"/>
    <w:qFormat/>
    <w:rsid w:val="005F307B"/>
    <w:rPr>
      <w:rFonts w:eastAsia="Times New Roman"/>
      <w:color w:val="000000"/>
      <w:sz w:val="20"/>
      <w:szCs w:val="20"/>
    </w:rPr>
  </w:style>
  <w:style w:type="character" w:customStyle="1" w:styleId="postby">
    <w:name w:val="post_by"/>
    <w:basedOn w:val="DefaultParagraphFont"/>
    <w:rsid w:val="005F307B"/>
  </w:style>
  <w:style w:type="character" w:customStyle="1" w:styleId="Style11ptBorderSinglesolidlineAuto05ptLinewidth">
    <w:name w:val="Style 11 pt Border: : (Single solid line Auto  0.5 pt Line width)"/>
    <w:rsid w:val="005F307B"/>
    <w:rPr>
      <w:sz w:val="20"/>
      <w:bdr w:val="single" w:sz="4" w:space="0" w:color="auto" w:frame="1"/>
    </w:rPr>
  </w:style>
  <w:style w:type="character" w:customStyle="1" w:styleId="StyleUnderlineChar9ptBorderSinglesolidlineAuto0">
    <w:name w:val="Style Underline Char + 9 pt Border: : (Single solid line Auto  0..."/>
    <w:rsid w:val="005F307B"/>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5F307B"/>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5F307B"/>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5F307B"/>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5F307B"/>
    <w:rPr>
      <w:sz w:val="20"/>
      <w:szCs w:val="24"/>
      <w:u w:val="single"/>
      <w:bdr w:val="single" w:sz="4" w:space="0" w:color="auto"/>
      <w:lang w:val="en-US" w:eastAsia="en-US" w:bidi="ar-SA"/>
    </w:rPr>
  </w:style>
  <w:style w:type="character" w:customStyle="1" w:styleId="StyleLatinGaramondUnderline">
    <w:name w:val="Style (Latin) Garamond Underline"/>
    <w:rsid w:val="005F307B"/>
    <w:rPr>
      <w:rFonts w:ascii="Times New Roman" w:hAnsi="Times New Roman"/>
      <w:sz w:val="20"/>
      <w:u w:val="single"/>
    </w:rPr>
  </w:style>
  <w:style w:type="character" w:customStyle="1" w:styleId="StyleLatinGaramond">
    <w:name w:val="Style (Latin) Garamond"/>
    <w:rsid w:val="005F307B"/>
    <w:rPr>
      <w:rFonts w:ascii="Times New Roman" w:hAnsi="Times New Roman"/>
      <w:sz w:val="20"/>
    </w:rPr>
  </w:style>
  <w:style w:type="character" w:customStyle="1" w:styleId="styletimesnewroman12ptbold0">
    <w:name w:val="styletimesnewroman12ptbold"/>
    <w:basedOn w:val="DefaultParagraphFont"/>
    <w:rsid w:val="005F307B"/>
  </w:style>
  <w:style w:type="character" w:customStyle="1" w:styleId="CharCharCharCharChar">
    <w:name w:val="Char Char Char Char Char"/>
    <w:aliases w:val="Char Char Char Char,Char Char Char Char Char Char Char1,Heading 2 Char1 Char Char Char Char Char Char"/>
    <w:basedOn w:val="DefaultParagraphFont"/>
    <w:rsid w:val="005F307B"/>
    <w:rPr>
      <w:rFonts w:cs="Arial"/>
      <w:b/>
      <w:bCs/>
      <w:iCs/>
      <w:sz w:val="24"/>
      <w:szCs w:val="28"/>
      <w:lang w:val="en-US" w:eastAsia="en-US" w:bidi="ar-SA"/>
    </w:rPr>
  </w:style>
  <w:style w:type="character" w:customStyle="1" w:styleId="mainheading">
    <w:name w:val="mainheading"/>
    <w:basedOn w:val="DefaultParagraphFont"/>
    <w:rsid w:val="005F307B"/>
  </w:style>
  <w:style w:type="paragraph" w:customStyle="1" w:styleId="BoldandUnderlineChar2CharChar">
    <w:name w:val="Bold and Underline Char2 Char Char"/>
    <w:basedOn w:val="Normal"/>
    <w:link w:val="BoldandUnderlineChar2CharCharChar"/>
    <w:qFormat/>
    <w:rsid w:val="005F307B"/>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5F307B"/>
    <w:rPr>
      <w:rFonts w:ascii="Calibri" w:eastAsia="Times New Roman" w:hAnsi="Calibri" w:cs="Calibri"/>
      <w:b/>
      <w:sz w:val="22"/>
      <w:u w:val="single"/>
    </w:rPr>
  </w:style>
  <w:style w:type="character" w:customStyle="1" w:styleId="StyleUnderlineChar9ptChar">
    <w:name w:val="Style Underline Char + 9 pt Char"/>
    <w:basedOn w:val="UnderlineCharChar"/>
    <w:rsid w:val="005F307B"/>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5F307B"/>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5F307B"/>
    <w:rPr>
      <w:sz w:val="16"/>
    </w:rPr>
  </w:style>
  <w:style w:type="paragraph" w:customStyle="1" w:styleId="Reduce8pt">
    <w:name w:val="Reduce 8pt"/>
    <w:basedOn w:val="Normal"/>
    <w:link w:val="Reduce8ptCharChar"/>
    <w:qFormat/>
    <w:rsid w:val="005F307B"/>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5F307B"/>
    <w:pPr>
      <w:contextualSpacing/>
    </w:pPr>
    <w:rPr>
      <w:rFonts w:eastAsia="Calibri"/>
    </w:rPr>
  </w:style>
  <w:style w:type="character" w:customStyle="1" w:styleId="CardIndentedChar">
    <w:name w:val="Card (Indented) Char"/>
    <w:link w:val="CardIndented"/>
    <w:locked/>
    <w:rsid w:val="005F307B"/>
    <w:rPr>
      <w:rFonts w:ascii="Calibri" w:hAnsi="Calibri" w:cs="Calibri"/>
      <w:sz w:val="22"/>
    </w:rPr>
  </w:style>
  <w:style w:type="character" w:customStyle="1" w:styleId="citenon-boldChar">
    <w:name w:val="cite non-bold Char"/>
    <w:basedOn w:val="DefaultParagraphFont"/>
    <w:link w:val="citenon-bold"/>
    <w:locked/>
    <w:rsid w:val="005F307B"/>
    <w:rPr>
      <w:rFonts w:ascii="Garamond" w:eastAsia="Times New Roman" w:hAnsi="Garamond" w:cs="Calibri"/>
      <w:sz w:val="22"/>
      <w:szCs w:val="20"/>
    </w:rPr>
  </w:style>
  <w:style w:type="character" w:customStyle="1" w:styleId="boldciteChar4">
    <w:name w:val="bold cite Char4"/>
    <w:link w:val="boldcite"/>
    <w:locked/>
    <w:rsid w:val="005F307B"/>
    <w:rPr>
      <w:rFonts w:eastAsia="Times New Roman" w:cs="Times New Roman"/>
      <w:b/>
      <w:color w:val="000000"/>
      <w:sz w:val="20"/>
      <w:u w:val="thick" w:color="000000"/>
    </w:rPr>
  </w:style>
  <w:style w:type="paragraph" w:customStyle="1" w:styleId="boldcite">
    <w:name w:val="bold cite"/>
    <w:basedOn w:val="Normal"/>
    <w:link w:val="boldciteChar4"/>
    <w:qFormat/>
    <w:rsid w:val="005F307B"/>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5F307B"/>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5F307B"/>
    <w:rPr>
      <w:rFonts w:eastAsia="Calibri"/>
      <w:b/>
    </w:rPr>
  </w:style>
  <w:style w:type="character" w:customStyle="1" w:styleId="HeadingsBaseChar">
    <w:name w:val="Headings Base Char"/>
    <w:basedOn w:val="DefaultParagraphFont"/>
    <w:link w:val="HeadingsBase"/>
    <w:locked/>
    <w:rsid w:val="005F307B"/>
    <w:rPr>
      <w:rFonts w:ascii="Times New Roman" w:hAnsi="Times New Roman" w:cs="Times New Roman"/>
      <w:b/>
      <w:sz w:val="32"/>
    </w:rPr>
  </w:style>
  <w:style w:type="paragraph" w:customStyle="1" w:styleId="HeadingsBase">
    <w:name w:val="Headings Base"/>
    <w:basedOn w:val="Normal"/>
    <w:link w:val="HeadingsBaseChar"/>
    <w:qFormat/>
    <w:rsid w:val="005F307B"/>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5F307B"/>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5F307B"/>
    <w:pPr>
      <w:spacing w:line="480" w:lineRule="auto"/>
      <w:ind w:firstLine="720"/>
    </w:pPr>
    <w:rPr>
      <w:rFonts w:eastAsia="Calibri"/>
    </w:rPr>
  </w:style>
  <w:style w:type="paragraph" w:customStyle="1" w:styleId="SchoolBlockQuote">
    <w:name w:val="School Block Quote"/>
    <w:basedOn w:val="SchoolPaper"/>
    <w:qFormat/>
    <w:rsid w:val="005F307B"/>
  </w:style>
  <w:style w:type="paragraph" w:customStyle="1" w:styleId="SchoolWorksCited">
    <w:name w:val="School Works Cited"/>
    <w:basedOn w:val="SchoolPaper"/>
    <w:qFormat/>
    <w:rsid w:val="005F307B"/>
  </w:style>
  <w:style w:type="paragraph" w:customStyle="1" w:styleId="BlockQuote">
    <w:name w:val="Block Quote"/>
    <w:basedOn w:val="Normal"/>
    <w:qFormat/>
    <w:rsid w:val="005F307B"/>
    <w:pPr>
      <w:ind w:left="720" w:right="720"/>
    </w:pPr>
    <w:rPr>
      <w:rFonts w:eastAsia="Calibri"/>
    </w:rPr>
  </w:style>
  <w:style w:type="paragraph" w:customStyle="1" w:styleId="PaperBody">
    <w:name w:val="Paper Body"/>
    <w:basedOn w:val="Normal"/>
    <w:qFormat/>
    <w:rsid w:val="005F307B"/>
    <w:pPr>
      <w:spacing w:line="480" w:lineRule="auto"/>
      <w:ind w:firstLine="720"/>
    </w:pPr>
    <w:rPr>
      <w:rFonts w:eastAsia="Calibri"/>
    </w:rPr>
  </w:style>
  <w:style w:type="paragraph" w:customStyle="1" w:styleId="PaperCitation">
    <w:name w:val="Paper Citation"/>
    <w:basedOn w:val="Normal"/>
    <w:qFormat/>
    <w:rsid w:val="005F307B"/>
    <w:pPr>
      <w:spacing w:line="480" w:lineRule="auto"/>
      <w:ind w:left="720" w:hanging="720"/>
    </w:pPr>
    <w:rPr>
      <w:rFonts w:eastAsia="Calibri"/>
    </w:rPr>
  </w:style>
  <w:style w:type="character" w:customStyle="1" w:styleId="hatChar">
    <w:name w:val="hat Char"/>
    <w:basedOn w:val="DefaultParagraphFont"/>
    <w:link w:val="hat"/>
    <w:locked/>
    <w:rsid w:val="005F307B"/>
    <w:rPr>
      <w:rFonts w:ascii="Calibri" w:eastAsia="Times New Roman" w:hAnsi="Calibri" w:cs="Calibri"/>
      <w:b/>
      <w:bCs/>
      <w:sz w:val="32"/>
      <w:u w:val="single"/>
      <w:lang w:bidi="en-US"/>
    </w:rPr>
  </w:style>
  <w:style w:type="paragraph" w:customStyle="1" w:styleId="WW-Default">
    <w:name w:val="WW-Default"/>
    <w:qFormat/>
    <w:rsid w:val="005F307B"/>
    <w:pPr>
      <w:suppressAutoHyphens/>
    </w:pPr>
    <w:rPr>
      <w:rFonts w:ascii="Georgia" w:eastAsia="Calibri" w:hAnsi="Georgia" w:cs="Calibri"/>
      <w:sz w:val="22"/>
      <w:szCs w:val="22"/>
      <w:lang w:eastAsia="ar-SA"/>
    </w:rPr>
  </w:style>
  <w:style w:type="paragraph" w:customStyle="1" w:styleId="B-TagCite">
    <w:name w:val="B-TagCite"/>
    <w:qFormat/>
    <w:rsid w:val="005F307B"/>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5F307B"/>
    <w:rPr>
      <w:rFonts w:ascii="Times New Roman" w:hAnsi="Times New Roman" w:cs="Times New Roman"/>
      <w:b/>
      <w:sz w:val="20"/>
    </w:rPr>
  </w:style>
  <w:style w:type="paragraph" w:customStyle="1" w:styleId="MicroText">
    <w:name w:val="MicroText"/>
    <w:basedOn w:val="Normal"/>
    <w:next w:val="Normal"/>
    <w:link w:val="MicroTextChar"/>
    <w:qFormat/>
    <w:rsid w:val="005F307B"/>
    <w:rPr>
      <w:rFonts w:ascii="Arial Narrow" w:hAnsi="Arial Narrow" w:cstheme="minorBidi"/>
      <w:sz w:val="12"/>
    </w:rPr>
  </w:style>
  <w:style w:type="character" w:customStyle="1" w:styleId="Footnote2Char">
    <w:name w:val="Footnote2 Char"/>
    <w:link w:val="Footnote2"/>
    <w:locked/>
    <w:rsid w:val="005F307B"/>
  </w:style>
  <w:style w:type="paragraph" w:customStyle="1" w:styleId="Footnote2">
    <w:name w:val="Footnote2"/>
    <w:basedOn w:val="Normal"/>
    <w:next w:val="Normal"/>
    <w:link w:val="Footnote2Char"/>
    <w:autoRedefine/>
    <w:qFormat/>
    <w:rsid w:val="005F307B"/>
    <w:pPr>
      <w:spacing w:after="120" w:line="480" w:lineRule="auto"/>
    </w:pPr>
    <w:rPr>
      <w:rFonts w:asciiTheme="minorHAnsi" w:hAnsiTheme="minorHAnsi" w:cstheme="minorBidi"/>
      <w:sz w:val="24"/>
    </w:rPr>
  </w:style>
  <w:style w:type="paragraph" w:customStyle="1" w:styleId="indent">
    <w:name w:val="indent"/>
    <w:basedOn w:val="Normal"/>
    <w:qFormat/>
    <w:rsid w:val="005F307B"/>
    <w:pPr>
      <w:spacing w:before="100" w:beforeAutospacing="1" w:after="100" w:afterAutospacing="1"/>
    </w:pPr>
    <w:rPr>
      <w:rFonts w:eastAsia="Times New Roman"/>
    </w:rPr>
  </w:style>
  <w:style w:type="paragraph" w:customStyle="1" w:styleId="PageHeaderLine1">
    <w:name w:val="PageHeaderLine1"/>
    <w:basedOn w:val="Normal"/>
    <w:qFormat/>
    <w:rsid w:val="005F307B"/>
    <w:pPr>
      <w:tabs>
        <w:tab w:val="right" w:pos="10800"/>
      </w:tabs>
    </w:pPr>
    <w:rPr>
      <w:rFonts w:eastAsia="Calibri"/>
      <w:b/>
    </w:rPr>
  </w:style>
  <w:style w:type="paragraph" w:customStyle="1" w:styleId="PageHeaderLine2">
    <w:name w:val="PageHeaderLine2"/>
    <w:basedOn w:val="Normal"/>
    <w:next w:val="Normal"/>
    <w:link w:val="PageHeaderLine2Char"/>
    <w:qFormat/>
    <w:rsid w:val="005F307B"/>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5F307B"/>
    <w:rPr>
      <w:rFonts w:ascii="Times New Roman" w:hAnsi="Times New Roman" w:cs="Times New Roman"/>
      <w:sz w:val="20"/>
    </w:rPr>
  </w:style>
  <w:style w:type="paragraph" w:customStyle="1" w:styleId="CardText1">
    <w:name w:val="CardText"/>
    <w:basedOn w:val="Normal"/>
    <w:link w:val="CardTextChar3"/>
    <w:qFormat/>
    <w:rsid w:val="005F307B"/>
    <w:pPr>
      <w:ind w:left="288"/>
    </w:pPr>
    <w:rPr>
      <w:rFonts w:ascii="Times New Roman" w:hAnsi="Times New Roman" w:cs="Times New Roman"/>
      <w:sz w:val="20"/>
    </w:rPr>
  </w:style>
  <w:style w:type="character" w:customStyle="1" w:styleId="stylestylebold12pt">
    <w:name w:val="stylestylebold12pt"/>
    <w:basedOn w:val="DefaultParagraphFont"/>
    <w:rsid w:val="005F307B"/>
  </w:style>
  <w:style w:type="character" w:customStyle="1" w:styleId="styleboldunderline">
    <w:name w:val="styleboldunderline"/>
    <w:basedOn w:val="DefaultParagraphFont"/>
    <w:rsid w:val="005F307B"/>
  </w:style>
  <w:style w:type="character" w:customStyle="1" w:styleId="box">
    <w:name w:val="box"/>
    <w:basedOn w:val="DefaultParagraphFont"/>
    <w:rsid w:val="005F307B"/>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5F307B"/>
    <w:rPr>
      <w:rFonts w:ascii="Arial Narrow" w:hAnsi="Arial Narrow" w:cs="Arial Narrow" w:hint="default"/>
      <w:sz w:val="18"/>
      <w:szCs w:val="18"/>
    </w:rPr>
  </w:style>
  <w:style w:type="character" w:customStyle="1" w:styleId="FontStyle14">
    <w:name w:val="Font Style14"/>
    <w:basedOn w:val="DefaultParagraphFont"/>
    <w:uiPriority w:val="99"/>
    <w:rsid w:val="005F307B"/>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5F307B"/>
    <w:rPr>
      <w:rFonts w:ascii="Arial Narrow" w:hAnsi="Arial Narrow" w:cs="Arial Narrow" w:hint="default"/>
      <w:b/>
      <w:bCs/>
      <w:sz w:val="10"/>
      <w:szCs w:val="10"/>
    </w:rPr>
  </w:style>
  <w:style w:type="character" w:customStyle="1" w:styleId="CardTagandCiteChar">
    <w:name w:val="Card Tag and Cite Char"/>
    <w:basedOn w:val="DefaultParagraphFont"/>
    <w:rsid w:val="005F307B"/>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5F307B"/>
    <w:rPr>
      <w:rFonts w:ascii="Arial Narrow" w:hAnsi="Arial Narrow"/>
      <w:b/>
      <w:color w:val="000000"/>
      <w:sz w:val="22"/>
      <w:szCs w:val="22"/>
      <w:u w:val="single"/>
    </w:rPr>
  </w:style>
  <w:style w:type="character" w:customStyle="1" w:styleId="SmallText0">
    <w:name w:val="SmallText"/>
    <w:rsid w:val="005F307B"/>
    <w:rPr>
      <w:color w:val="000000"/>
    </w:rPr>
  </w:style>
  <w:style w:type="character" w:customStyle="1" w:styleId="CitesChar1">
    <w:name w:val="Cites Char1"/>
    <w:basedOn w:val="DefaultParagraphFont"/>
    <w:rsid w:val="005F307B"/>
    <w:rPr>
      <w:b/>
      <w:bCs w:val="0"/>
      <w:szCs w:val="24"/>
      <w:u w:val="single"/>
      <w:lang w:val="en-US" w:eastAsia="en-US" w:bidi="ar-SA"/>
    </w:rPr>
  </w:style>
  <w:style w:type="character" w:customStyle="1" w:styleId="CardUnderlinedChar">
    <w:name w:val="Card Underlined Char"/>
    <w:basedOn w:val="DefaultParagraphFont"/>
    <w:rsid w:val="005F307B"/>
    <w:rPr>
      <w:rFonts w:ascii="Arial Narrow" w:hAnsi="Arial Narrow" w:hint="default"/>
      <w:sz w:val="22"/>
      <w:szCs w:val="24"/>
      <w:u w:val="single"/>
      <w:lang w:val="en-US" w:eastAsia="en-US" w:bidi="ar-SA"/>
    </w:rPr>
  </w:style>
  <w:style w:type="character" w:customStyle="1" w:styleId="underline3">
    <w:name w:val="underline3"/>
    <w:basedOn w:val="underline2"/>
    <w:rsid w:val="005F307B"/>
    <w:rPr>
      <w:rFonts w:ascii="Arial" w:hAnsi="Arial"/>
      <w:sz w:val="18"/>
      <w:u w:val="single"/>
      <w:bdr w:val="none" w:sz="0" w:space="0" w:color="auto" w:frame="1"/>
      <w:shd w:val="clear" w:color="auto" w:fill="FFFF00"/>
    </w:rPr>
  </w:style>
  <w:style w:type="character" w:customStyle="1" w:styleId="menu">
    <w:name w:val="menu"/>
    <w:basedOn w:val="DefaultParagraphFont"/>
    <w:rsid w:val="005F307B"/>
  </w:style>
  <w:style w:type="character" w:customStyle="1" w:styleId="itxtrst">
    <w:name w:val="itxtrst"/>
    <w:rsid w:val="005F307B"/>
  </w:style>
  <w:style w:type="character" w:customStyle="1" w:styleId="A-Underlining">
    <w:name w:val="A-Underlining"/>
    <w:basedOn w:val="DefaultParagraphFont"/>
    <w:rsid w:val="005F307B"/>
    <w:rPr>
      <w:rFonts w:ascii="Garamond" w:hAnsi="Garamond" w:hint="default"/>
      <w:color w:val="auto"/>
      <w:sz w:val="24"/>
      <w:u w:val="single"/>
    </w:rPr>
  </w:style>
  <w:style w:type="character" w:customStyle="1" w:styleId="StyleUnderlineBold0">
    <w:name w:val="Style Underline + Bold"/>
    <w:rsid w:val="005F307B"/>
    <w:rPr>
      <w:b/>
      <w:bCs/>
      <w:u w:val="single"/>
    </w:rPr>
  </w:style>
  <w:style w:type="character" w:customStyle="1" w:styleId="Underline-Highlighted">
    <w:name w:val="Underline-Highlighted"/>
    <w:uiPriority w:val="1"/>
    <w:qFormat/>
    <w:rsid w:val="005F307B"/>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5F307B"/>
  </w:style>
  <w:style w:type="character" w:customStyle="1" w:styleId="newsmain">
    <w:name w:val="news_main"/>
    <w:basedOn w:val="DefaultParagraphFont"/>
    <w:rsid w:val="005F307B"/>
  </w:style>
  <w:style w:type="character" w:customStyle="1" w:styleId="vitstoryheadline">
    <w:name w:val="vitstoryheadline"/>
    <w:rsid w:val="005F307B"/>
  </w:style>
  <w:style w:type="character" w:customStyle="1" w:styleId="AuthorDate0">
    <w:name w:val="Author Date"/>
    <w:rsid w:val="005F307B"/>
    <w:rPr>
      <w:b/>
      <w:bCs w:val="0"/>
      <w:sz w:val="24"/>
      <w:u w:val="thick"/>
    </w:rPr>
  </w:style>
  <w:style w:type="character" w:customStyle="1" w:styleId="red">
    <w:name w:val="red"/>
    <w:basedOn w:val="DefaultParagraphFont"/>
    <w:rsid w:val="005F307B"/>
  </w:style>
  <w:style w:type="character" w:customStyle="1" w:styleId="at">
    <w:name w:val="at"/>
    <w:rsid w:val="005F307B"/>
  </w:style>
  <w:style w:type="character" w:customStyle="1" w:styleId="org">
    <w:name w:val="org"/>
    <w:rsid w:val="005F307B"/>
  </w:style>
  <w:style w:type="character" w:customStyle="1" w:styleId="pnumber">
    <w:name w:val="pnumber"/>
    <w:rsid w:val="005F307B"/>
  </w:style>
  <w:style w:type="character" w:customStyle="1" w:styleId="ital">
    <w:name w:val="ital"/>
    <w:rsid w:val="005F307B"/>
  </w:style>
  <w:style w:type="character" w:customStyle="1" w:styleId="orgdiv">
    <w:name w:val="orgdiv"/>
    <w:rsid w:val="005F307B"/>
  </w:style>
  <w:style w:type="character" w:customStyle="1" w:styleId="orgname">
    <w:name w:val="orgname"/>
    <w:rsid w:val="005F307B"/>
  </w:style>
  <w:style w:type="character" w:customStyle="1" w:styleId="city">
    <w:name w:val="city"/>
    <w:rsid w:val="005F307B"/>
  </w:style>
  <w:style w:type="character" w:customStyle="1" w:styleId="state">
    <w:name w:val="state"/>
    <w:rsid w:val="005F307B"/>
  </w:style>
  <w:style w:type="character" w:customStyle="1" w:styleId="country">
    <w:name w:val="country"/>
    <w:rsid w:val="005F307B"/>
  </w:style>
  <w:style w:type="character" w:customStyle="1" w:styleId="articletitle">
    <w:name w:val="articletitle"/>
    <w:rsid w:val="005F307B"/>
    <w:rPr>
      <w:rFonts w:ascii="Times New Roman" w:hAnsi="Times New Roman" w:cs="Times New Roman" w:hint="default"/>
    </w:rPr>
  </w:style>
  <w:style w:type="character" w:customStyle="1" w:styleId="6pointChar">
    <w:name w:val="6 point Char"/>
    <w:rsid w:val="005F307B"/>
    <w:rPr>
      <w:rFonts w:ascii="Times New Roman" w:hAnsi="Times New Roman" w:cs="Times New Roman" w:hint="default"/>
      <w:sz w:val="12"/>
      <w:lang w:val="en-US" w:eastAsia="en-US"/>
    </w:rPr>
  </w:style>
  <w:style w:type="character" w:customStyle="1" w:styleId="StyleThickunderline">
    <w:name w:val="Style Thick underline"/>
    <w:qFormat/>
    <w:rsid w:val="005F307B"/>
    <w:rPr>
      <w:u w:val="thick"/>
    </w:rPr>
  </w:style>
  <w:style w:type="character" w:customStyle="1" w:styleId="Box0">
    <w:name w:val="Box!"/>
    <w:rsid w:val="005F307B"/>
    <w:rPr>
      <w:rFonts w:ascii="Garamond" w:hAnsi="Garamond" w:hint="default"/>
      <w:sz w:val="24"/>
      <w:u w:val="single"/>
      <w:bdr w:val="single" w:sz="4" w:space="0" w:color="auto" w:frame="1"/>
    </w:rPr>
  </w:style>
  <w:style w:type="character" w:customStyle="1" w:styleId="citechar">
    <w:name w:val="citechar"/>
    <w:basedOn w:val="DefaultParagraphFont"/>
    <w:rsid w:val="005F307B"/>
  </w:style>
  <w:style w:type="character" w:customStyle="1" w:styleId="underlinechar2">
    <w:name w:val="underlinechar"/>
    <w:basedOn w:val="DefaultParagraphFont"/>
    <w:rsid w:val="005F307B"/>
  </w:style>
  <w:style w:type="character" w:customStyle="1" w:styleId="CardUnderlineChar">
    <w:name w:val="Card Underline Char"/>
    <w:rsid w:val="005F307B"/>
    <w:rPr>
      <w:szCs w:val="24"/>
      <w:u w:val="single"/>
      <w:lang w:val="en-US" w:eastAsia="en-US" w:bidi="ar-SA"/>
    </w:rPr>
  </w:style>
  <w:style w:type="character" w:customStyle="1" w:styleId="tagciteChar">
    <w:name w:val="tag/cite Char"/>
    <w:basedOn w:val="DefaultParagraphFont"/>
    <w:rsid w:val="005F307B"/>
    <w:rPr>
      <w:b/>
      <w:bCs w:val="0"/>
      <w:sz w:val="24"/>
      <w:lang w:val="en-US" w:eastAsia="en-US" w:bidi="ar-SA"/>
    </w:rPr>
  </w:style>
  <w:style w:type="character" w:customStyle="1" w:styleId="8pointChar">
    <w:name w:val="8 point Char"/>
    <w:basedOn w:val="DefaultParagraphFont"/>
    <w:rsid w:val="005F307B"/>
    <w:rPr>
      <w:sz w:val="16"/>
      <w:lang w:val="en-US" w:eastAsia="en-US" w:bidi="ar-SA"/>
    </w:rPr>
  </w:style>
  <w:style w:type="character" w:customStyle="1" w:styleId="BoldText12pt">
    <w:name w:val="Bold Text 12 pt"/>
    <w:rsid w:val="005F307B"/>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5F307B"/>
  </w:style>
  <w:style w:type="table" w:styleId="TableGrid">
    <w:name w:val="Table Grid"/>
    <w:basedOn w:val="TableNormal"/>
    <w:rsid w:val="005F307B"/>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5F307B"/>
    <w:rPr>
      <w:b/>
      <w:bCs w:val="0"/>
      <w:sz w:val="24"/>
      <w:lang w:val="en-US" w:eastAsia="en-US" w:bidi="ar-SA"/>
    </w:rPr>
  </w:style>
  <w:style w:type="character" w:customStyle="1" w:styleId="Mention11">
    <w:name w:val="Mention11"/>
    <w:basedOn w:val="DefaultParagraphFont"/>
    <w:uiPriority w:val="99"/>
    <w:semiHidden/>
    <w:unhideWhenUsed/>
    <w:rsid w:val="005F307B"/>
    <w:rPr>
      <w:color w:val="2B579A"/>
      <w:shd w:val="clear" w:color="auto" w:fill="E6E6E6"/>
    </w:rPr>
  </w:style>
  <w:style w:type="paragraph" w:customStyle="1" w:styleId="Emphasize">
    <w:name w:val="Emphasize"/>
    <w:basedOn w:val="Normal"/>
    <w:uiPriority w:val="7"/>
    <w:qFormat/>
    <w:rsid w:val="005F307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5F307B"/>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5F307B"/>
  </w:style>
  <w:style w:type="character" w:customStyle="1" w:styleId="Heading3Char2">
    <w:name w:val="Heading 3 Char2"/>
    <w:aliases w:val="Heading 3 Char Char Char4, Char Char1, Char Char Char4"/>
    <w:basedOn w:val="DefaultParagraphFont"/>
    <w:rsid w:val="005F307B"/>
    <w:rPr>
      <w:rFonts w:cs="Arial"/>
      <w:bCs/>
      <w:szCs w:val="26"/>
      <w:u w:val="single"/>
      <w:lang w:val="en-US" w:eastAsia="en-US" w:bidi="ar-SA"/>
    </w:rPr>
  </w:style>
  <w:style w:type="character" w:customStyle="1" w:styleId="Mention2">
    <w:name w:val="Mention2"/>
    <w:basedOn w:val="DefaultParagraphFont"/>
    <w:uiPriority w:val="99"/>
    <w:semiHidden/>
    <w:unhideWhenUsed/>
    <w:rsid w:val="005F307B"/>
    <w:rPr>
      <w:color w:val="2B579A"/>
      <w:shd w:val="clear" w:color="auto" w:fill="E6E6E6"/>
    </w:rPr>
  </w:style>
  <w:style w:type="paragraph" w:customStyle="1" w:styleId="FlashTag">
    <w:name w:val="FlashTag"/>
    <w:basedOn w:val="Normal"/>
    <w:link w:val="FlashTagChar"/>
    <w:autoRedefine/>
    <w:uiPriority w:val="4"/>
    <w:qFormat/>
    <w:rsid w:val="005F307B"/>
    <w:rPr>
      <w:rFonts w:asciiTheme="majorHAnsi" w:hAnsiTheme="majorHAnsi"/>
      <w:b/>
      <w:sz w:val="28"/>
    </w:rPr>
  </w:style>
  <w:style w:type="character" w:customStyle="1" w:styleId="FlashTagChar">
    <w:name w:val="FlashTag Char"/>
    <w:basedOn w:val="DefaultParagraphFont"/>
    <w:link w:val="FlashTag"/>
    <w:uiPriority w:val="4"/>
    <w:rsid w:val="005F307B"/>
    <w:rPr>
      <w:rFonts w:asciiTheme="majorHAnsi" w:hAnsiTheme="majorHAnsi" w:cs="Calibri"/>
      <w:b/>
      <w:sz w:val="28"/>
    </w:rPr>
  </w:style>
  <w:style w:type="paragraph" w:customStyle="1" w:styleId="Warrant">
    <w:name w:val="Warrant"/>
    <w:autoRedefine/>
    <w:uiPriority w:val="4"/>
    <w:qFormat/>
    <w:rsid w:val="005F307B"/>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5F307B"/>
  </w:style>
  <w:style w:type="character" w:customStyle="1" w:styleId="m3965771245576658108gmail-styleunderline">
    <w:name w:val="m_3965771245576658108gmail-styleunderline"/>
    <w:basedOn w:val="DefaultParagraphFont"/>
    <w:rsid w:val="005F307B"/>
  </w:style>
  <w:style w:type="paragraph" w:customStyle="1" w:styleId="Header1">
    <w:name w:val="Header1"/>
    <w:aliases w:val="Header Char Char,Header Char Char Char Char Char Char Char Cha,Header Char2,Header Char1 Char,Char Char Char Cha"/>
    <w:basedOn w:val="Normal"/>
    <w:qFormat/>
    <w:rsid w:val="005F307B"/>
    <w:pPr>
      <w:tabs>
        <w:tab w:val="center" w:pos="4680"/>
        <w:tab w:val="right" w:pos="9360"/>
      </w:tabs>
    </w:pPr>
  </w:style>
  <w:style w:type="character" w:customStyle="1" w:styleId="EndnoteTextChar">
    <w:name w:val="Endnote Text Char"/>
    <w:basedOn w:val="DefaultParagraphFont"/>
    <w:link w:val="EndnoteText"/>
    <w:locked/>
    <w:rsid w:val="005F307B"/>
    <w:rPr>
      <w:rFonts w:ascii="Georgia" w:eastAsia="Times New Roman" w:hAnsi="Georgia"/>
      <w:szCs w:val="20"/>
    </w:rPr>
  </w:style>
  <w:style w:type="paragraph" w:styleId="EndnoteText">
    <w:name w:val="endnote text"/>
    <w:basedOn w:val="Normal"/>
    <w:link w:val="EndnoteTextChar"/>
    <w:unhideWhenUsed/>
    <w:rsid w:val="005F307B"/>
    <w:rPr>
      <w:rFonts w:ascii="Georgia" w:eastAsia="Times New Roman" w:hAnsi="Georgia" w:cstheme="minorBidi"/>
      <w:sz w:val="24"/>
      <w:szCs w:val="20"/>
    </w:rPr>
  </w:style>
  <w:style w:type="character" w:customStyle="1" w:styleId="EndnoteTextChar1">
    <w:name w:val="Endnote Text Char1"/>
    <w:basedOn w:val="DefaultParagraphFont"/>
    <w:semiHidden/>
    <w:rsid w:val="005F307B"/>
    <w:rPr>
      <w:rFonts w:ascii="Calibri" w:hAnsi="Calibri" w:cs="Calibri"/>
      <w:sz w:val="20"/>
      <w:szCs w:val="20"/>
    </w:rPr>
  </w:style>
  <w:style w:type="character" w:customStyle="1" w:styleId="DateChar">
    <w:name w:val="Date Char"/>
    <w:aliases w:val="date Char"/>
    <w:basedOn w:val="DefaultParagraphFont"/>
    <w:link w:val="Date"/>
    <w:uiPriority w:val="99"/>
    <w:locked/>
    <w:rsid w:val="005F307B"/>
    <w:rPr>
      <w:rFonts w:ascii="Georgia" w:eastAsia="Times New Roman" w:hAnsi="Georgia"/>
    </w:rPr>
  </w:style>
  <w:style w:type="paragraph" w:styleId="Date">
    <w:name w:val="Date"/>
    <w:aliases w:val="date"/>
    <w:basedOn w:val="Normal"/>
    <w:next w:val="Normal"/>
    <w:link w:val="DateChar"/>
    <w:uiPriority w:val="99"/>
    <w:unhideWhenUsed/>
    <w:rsid w:val="005F307B"/>
    <w:rPr>
      <w:rFonts w:ascii="Georgia" w:eastAsia="Times New Roman" w:hAnsi="Georgia" w:cstheme="minorBidi"/>
      <w:sz w:val="24"/>
    </w:rPr>
  </w:style>
  <w:style w:type="character" w:customStyle="1" w:styleId="DateChar1">
    <w:name w:val="Date Char1"/>
    <w:basedOn w:val="DefaultParagraphFont"/>
    <w:uiPriority w:val="99"/>
    <w:semiHidden/>
    <w:rsid w:val="005F307B"/>
    <w:rPr>
      <w:rFonts w:ascii="Calibri" w:hAnsi="Calibri" w:cs="Calibri"/>
      <w:sz w:val="22"/>
    </w:rPr>
  </w:style>
  <w:style w:type="character" w:customStyle="1" w:styleId="BodyTextFirstIndentChar">
    <w:name w:val="Body Text First Indent Char"/>
    <w:basedOn w:val="BodyTextChar"/>
    <w:link w:val="BodyTextFirstIndent"/>
    <w:locked/>
    <w:rsid w:val="005F307B"/>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5F307B"/>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5F307B"/>
    <w:rPr>
      <w:rFonts w:ascii="Calibri" w:hAnsi="Calibri" w:cs="Calibri"/>
      <w:sz w:val="22"/>
    </w:rPr>
  </w:style>
  <w:style w:type="character" w:customStyle="1" w:styleId="BodyTextIndent2Char1">
    <w:name w:val="Body Text Indent 2 Char1"/>
    <w:basedOn w:val="DefaultParagraphFont"/>
    <w:semiHidden/>
    <w:rsid w:val="005F307B"/>
    <w:rPr>
      <w:rFonts w:ascii="Calibri" w:hAnsi="Calibri" w:cs="Calibri"/>
    </w:rPr>
  </w:style>
  <w:style w:type="character" w:customStyle="1" w:styleId="PlainTextChar1">
    <w:name w:val="Plain Text Char1"/>
    <w:basedOn w:val="DefaultParagraphFont"/>
    <w:semiHidden/>
    <w:rsid w:val="005F307B"/>
    <w:rPr>
      <w:rFonts w:ascii="Consolas" w:hAnsi="Consolas" w:cs="Calibri"/>
      <w:sz w:val="21"/>
      <w:szCs w:val="21"/>
    </w:rPr>
  </w:style>
  <w:style w:type="character" w:customStyle="1" w:styleId="NoSpacingChar">
    <w:name w:val="No Spacing Char"/>
    <w:aliases w:val="ClearFormatting Char,DDI Tag Char,Tag Title Char,No Spacing51 Char,CD - Cite Char,No Spacing6 Char,No Spacing7 Char,No Spacing8 Char,Dont u Char,No Spacing311 Char,No Spacing2 Char1,Clear Char,No Spacing11211 Char,ca Char"/>
    <w:link w:val="NoSpacing"/>
    <w:uiPriority w:val="1"/>
    <w:qFormat/>
    <w:locked/>
    <w:rsid w:val="005F307B"/>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5F307B"/>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5F307B"/>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5F307B"/>
    <w:rPr>
      <w:rFonts w:ascii="Calibri" w:hAnsi="Calibri" w:cs="Calibri"/>
      <w:i/>
      <w:iCs/>
      <w:color w:val="000000" w:themeColor="text1"/>
    </w:rPr>
  </w:style>
  <w:style w:type="paragraph" w:customStyle="1" w:styleId="CiteSpacing">
    <w:name w:val="Cite Spacing"/>
    <w:basedOn w:val="Normal"/>
    <w:uiPriority w:val="4"/>
    <w:qFormat/>
    <w:rsid w:val="005F307B"/>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5F307B"/>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5F307B"/>
    <w:rPr>
      <w:rFonts w:ascii="Calibri" w:eastAsia="Calibri" w:hAnsi="Calibri" w:cs="Calibri"/>
      <w:b/>
      <w:sz w:val="22"/>
    </w:rPr>
  </w:style>
  <w:style w:type="paragraph" w:customStyle="1" w:styleId="Heading2-Bold">
    <w:name w:val="Heading 2 - Bold"/>
    <w:basedOn w:val="Normal"/>
    <w:autoRedefine/>
    <w:uiPriority w:val="99"/>
    <w:qFormat/>
    <w:rsid w:val="005F307B"/>
    <w:rPr>
      <w:rFonts w:ascii="Garamond" w:eastAsia="Calibri" w:hAnsi="Garamond"/>
      <w:b/>
    </w:rPr>
  </w:style>
  <w:style w:type="paragraph" w:customStyle="1" w:styleId="tag">
    <w:name w:val="%tag"/>
    <w:basedOn w:val="Normal"/>
    <w:next w:val="Normal"/>
    <w:uiPriority w:val="99"/>
    <w:qFormat/>
    <w:rsid w:val="005F307B"/>
    <w:rPr>
      <w:rFonts w:ascii="Garamond" w:eastAsia="Calibri" w:hAnsi="Garamond"/>
      <w:bCs/>
      <w:sz w:val="18"/>
    </w:rPr>
  </w:style>
  <w:style w:type="character" w:customStyle="1" w:styleId="Style2Char">
    <w:name w:val="Style 2 Char"/>
    <w:link w:val="Style20"/>
    <w:uiPriority w:val="99"/>
    <w:locked/>
    <w:rsid w:val="005F307B"/>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5F307B"/>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5F307B"/>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5F307B"/>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5F307B"/>
    <w:rPr>
      <w:rFonts w:ascii="Georgia" w:eastAsia="Times New Roman" w:hAnsi="Georgia"/>
      <w:sz w:val="18"/>
      <w:szCs w:val="20"/>
      <w:lang w:val="x-none" w:eastAsia="x-none"/>
    </w:rPr>
  </w:style>
  <w:style w:type="paragraph" w:customStyle="1" w:styleId="textsmall0">
    <w:name w:val="textsmall"/>
    <w:basedOn w:val="Normal"/>
    <w:link w:val="textsmallChar0"/>
    <w:qFormat/>
    <w:rsid w:val="005F307B"/>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5F307B"/>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5F307B"/>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5F307B"/>
    <w:rPr>
      <w:rFonts w:ascii="Arial" w:eastAsia="Times New Roman" w:hAnsi="Arial" w:cs="Arial"/>
      <w:sz w:val="12"/>
    </w:rPr>
  </w:style>
  <w:style w:type="paragraph" w:customStyle="1" w:styleId="Micro">
    <w:name w:val="Micro"/>
    <w:basedOn w:val="Normal"/>
    <w:next w:val="Normal"/>
    <w:link w:val="MicroChar"/>
    <w:qFormat/>
    <w:rsid w:val="005F307B"/>
    <w:rPr>
      <w:rFonts w:ascii="Arial" w:eastAsia="Times New Roman" w:hAnsi="Arial" w:cs="Arial"/>
      <w:sz w:val="12"/>
    </w:rPr>
  </w:style>
  <w:style w:type="character" w:customStyle="1" w:styleId="CardNotUnderlinedChar1">
    <w:name w:val="Card Not Underlined Char1"/>
    <w:link w:val="CardNotUnderlined"/>
    <w:locked/>
    <w:rsid w:val="005F307B"/>
    <w:rPr>
      <w:rFonts w:ascii="Bell MT" w:eastAsia="Calibri" w:hAnsi="Bell MT"/>
      <w:szCs w:val="20"/>
    </w:rPr>
  </w:style>
  <w:style w:type="paragraph" w:customStyle="1" w:styleId="CardNotUnderlined">
    <w:name w:val="Card Not Underlined"/>
    <w:basedOn w:val="Normal"/>
    <w:link w:val="CardNotUnderlinedChar1"/>
    <w:autoRedefine/>
    <w:qFormat/>
    <w:rsid w:val="005F307B"/>
    <w:rPr>
      <w:rFonts w:ascii="Bell MT" w:eastAsia="Calibri" w:hAnsi="Bell MT" w:cstheme="minorBidi"/>
      <w:sz w:val="24"/>
      <w:szCs w:val="20"/>
    </w:rPr>
  </w:style>
  <w:style w:type="paragraph" w:customStyle="1" w:styleId="h-lead">
    <w:name w:val="h-lead"/>
    <w:basedOn w:val="Normal"/>
    <w:uiPriority w:val="99"/>
    <w:qFormat/>
    <w:rsid w:val="005F307B"/>
    <w:pPr>
      <w:spacing w:before="100" w:beforeAutospacing="1" w:after="100" w:afterAutospacing="1"/>
    </w:pPr>
    <w:rPr>
      <w:rFonts w:eastAsia="Times New Roman"/>
      <w:sz w:val="24"/>
    </w:rPr>
  </w:style>
  <w:style w:type="paragraph" w:customStyle="1" w:styleId="intro">
    <w:name w:val="intro"/>
    <w:basedOn w:val="Normal"/>
    <w:uiPriority w:val="99"/>
    <w:qFormat/>
    <w:rsid w:val="005F307B"/>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5F307B"/>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5F307B"/>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5F307B"/>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5F307B"/>
    <w:rPr>
      <w:rFonts w:eastAsia="Calibri"/>
    </w:rPr>
  </w:style>
  <w:style w:type="paragraph" w:customStyle="1" w:styleId="F3-TagAuthor">
    <w:name w:val="F3 - Tag/Author"/>
    <w:basedOn w:val="Normal"/>
    <w:uiPriority w:val="99"/>
    <w:qFormat/>
    <w:rsid w:val="005F307B"/>
    <w:rPr>
      <w:rFonts w:eastAsia="Times New Roman"/>
      <w:b/>
    </w:rPr>
  </w:style>
  <w:style w:type="paragraph" w:customStyle="1" w:styleId="F5-UnderlineNormal">
    <w:name w:val="F5 - Underline Normal"/>
    <w:basedOn w:val="Normal"/>
    <w:uiPriority w:val="99"/>
    <w:qFormat/>
    <w:rsid w:val="005F307B"/>
    <w:rPr>
      <w:rFonts w:eastAsia="Calibri"/>
      <w:u w:val="single"/>
    </w:rPr>
  </w:style>
  <w:style w:type="paragraph" w:customStyle="1" w:styleId="Brief-PrimarySource">
    <w:name w:val="Brief - Primary Source"/>
    <w:basedOn w:val="Normal"/>
    <w:uiPriority w:val="99"/>
    <w:qFormat/>
    <w:rsid w:val="005F307B"/>
    <w:rPr>
      <w:rFonts w:eastAsia="Times New Roman"/>
      <w:b/>
      <w:sz w:val="24"/>
      <w:u w:val="single"/>
    </w:rPr>
  </w:style>
  <w:style w:type="paragraph" w:customStyle="1" w:styleId="Brief-Underline">
    <w:name w:val="Brief - Underline"/>
    <w:basedOn w:val="Normal"/>
    <w:uiPriority w:val="99"/>
    <w:qFormat/>
    <w:rsid w:val="005F307B"/>
    <w:rPr>
      <w:rFonts w:eastAsia="Times New Roman"/>
      <w:u w:val="single"/>
    </w:rPr>
  </w:style>
  <w:style w:type="paragraph" w:customStyle="1" w:styleId="Brief">
    <w:name w:val="Brief"/>
    <w:basedOn w:val="Brief-PrimarySource"/>
    <w:uiPriority w:val="99"/>
    <w:qFormat/>
    <w:rsid w:val="005F307B"/>
    <w:rPr>
      <w:b w:val="0"/>
    </w:rPr>
  </w:style>
  <w:style w:type="paragraph" w:customStyle="1" w:styleId="CM2">
    <w:name w:val="CM2"/>
    <w:basedOn w:val="Normal"/>
    <w:next w:val="Normal"/>
    <w:uiPriority w:val="99"/>
    <w:qFormat/>
    <w:rsid w:val="005F307B"/>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5F307B"/>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5F307B"/>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5F307B"/>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5F307B"/>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5F307B"/>
    <w:pPr>
      <w:widowControl w:val="0"/>
      <w:spacing w:line="276" w:lineRule="atLeast"/>
    </w:pPr>
    <w:rPr>
      <w:color w:val="auto"/>
    </w:rPr>
  </w:style>
  <w:style w:type="paragraph" w:customStyle="1" w:styleId="CM34">
    <w:name w:val="CM34"/>
    <w:basedOn w:val="Default"/>
    <w:next w:val="Default"/>
    <w:uiPriority w:val="99"/>
    <w:qFormat/>
    <w:rsid w:val="005F307B"/>
    <w:pPr>
      <w:widowControl w:val="0"/>
    </w:pPr>
    <w:rPr>
      <w:color w:val="auto"/>
    </w:rPr>
  </w:style>
  <w:style w:type="paragraph" w:customStyle="1" w:styleId="CM56">
    <w:name w:val="CM56"/>
    <w:basedOn w:val="Default"/>
    <w:next w:val="Default"/>
    <w:uiPriority w:val="99"/>
    <w:qFormat/>
    <w:rsid w:val="005F307B"/>
    <w:pPr>
      <w:widowControl w:val="0"/>
    </w:pPr>
    <w:rPr>
      <w:rFonts w:eastAsia="Calibri"/>
      <w:color w:val="auto"/>
    </w:rPr>
  </w:style>
  <w:style w:type="paragraph" w:customStyle="1" w:styleId="CM58">
    <w:name w:val="CM58"/>
    <w:basedOn w:val="Default"/>
    <w:next w:val="Default"/>
    <w:uiPriority w:val="99"/>
    <w:qFormat/>
    <w:rsid w:val="005F307B"/>
    <w:pPr>
      <w:widowControl w:val="0"/>
    </w:pPr>
    <w:rPr>
      <w:rFonts w:eastAsia="Calibri"/>
      <w:color w:val="auto"/>
    </w:rPr>
  </w:style>
  <w:style w:type="paragraph" w:customStyle="1" w:styleId="CM57">
    <w:name w:val="CM57"/>
    <w:basedOn w:val="Default"/>
    <w:next w:val="Default"/>
    <w:uiPriority w:val="99"/>
    <w:qFormat/>
    <w:rsid w:val="005F307B"/>
    <w:pPr>
      <w:widowControl w:val="0"/>
    </w:pPr>
    <w:rPr>
      <w:rFonts w:eastAsia="Calibri"/>
      <w:color w:val="auto"/>
    </w:rPr>
  </w:style>
  <w:style w:type="paragraph" w:customStyle="1" w:styleId="CM1">
    <w:name w:val="CM1"/>
    <w:basedOn w:val="Default"/>
    <w:next w:val="Default"/>
    <w:uiPriority w:val="99"/>
    <w:qFormat/>
    <w:rsid w:val="005F307B"/>
    <w:pPr>
      <w:widowControl w:val="0"/>
    </w:pPr>
    <w:rPr>
      <w:rFonts w:eastAsia="Calibri"/>
      <w:color w:val="auto"/>
    </w:rPr>
  </w:style>
  <w:style w:type="paragraph" w:customStyle="1" w:styleId="CM49">
    <w:name w:val="CM49"/>
    <w:basedOn w:val="Default"/>
    <w:next w:val="Default"/>
    <w:uiPriority w:val="99"/>
    <w:qFormat/>
    <w:rsid w:val="005F307B"/>
    <w:pPr>
      <w:widowControl w:val="0"/>
    </w:pPr>
    <w:rPr>
      <w:rFonts w:eastAsia="Calibri"/>
      <w:color w:val="auto"/>
    </w:rPr>
  </w:style>
  <w:style w:type="paragraph" w:customStyle="1" w:styleId="CM41">
    <w:name w:val="CM41"/>
    <w:basedOn w:val="Default"/>
    <w:next w:val="Default"/>
    <w:uiPriority w:val="99"/>
    <w:qFormat/>
    <w:rsid w:val="005F307B"/>
    <w:pPr>
      <w:widowControl w:val="0"/>
    </w:pPr>
    <w:rPr>
      <w:rFonts w:eastAsia="Calibri"/>
      <w:color w:val="auto"/>
    </w:rPr>
  </w:style>
  <w:style w:type="paragraph" w:customStyle="1" w:styleId="3rdOrderPara">
    <w:name w:val="3rd Order Para"/>
    <w:basedOn w:val="Default"/>
    <w:next w:val="Default"/>
    <w:rsid w:val="005F307B"/>
    <w:pPr>
      <w:widowControl w:val="0"/>
    </w:pPr>
    <w:rPr>
      <w:rFonts w:eastAsia="Calibri"/>
      <w:color w:val="auto"/>
    </w:rPr>
  </w:style>
  <w:style w:type="paragraph" w:customStyle="1" w:styleId="2ndOrderPara">
    <w:name w:val="2nd Order Para"/>
    <w:basedOn w:val="Default"/>
    <w:next w:val="Default"/>
    <w:rsid w:val="005F307B"/>
    <w:pPr>
      <w:widowControl w:val="0"/>
    </w:pPr>
    <w:rPr>
      <w:rFonts w:eastAsia="Calibri"/>
      <w:color w:val="auto"/>
    </w:rPr>
  </w:style>
  <w:style w:type="paragraph" w:customStyle="1" w:styleId="Normal-SIGN2">
    <w:name w:val="Normal-SIGN2"/>
    <w:basedOn w:val="Default"/>
    <w:next w:val="Default"/>
    <w:qFormat/>
    <w:rsid w:val="005F307B"/>
    <w:pPr>
      <w:widowControl w:val="0"/>
    </w:pPr>
    <w:rPr>
      <w:rFonts w:eastAsia="Calibri"/>
      <w:color w:val="auto"/>
    </w:rPr>
  </w:style>
  <w:style w:type="paragraph" w:customStyle="1" w:styleId="Normal-SIGN1">
    <w:name w:val="Normal-SIGN1"/>
    <w:basedOn w:val="Default"/>
    <w:next w:val="Default"/>
    <w:uiPriority w:val="99"/>
    <w:qFormat/>
    <w:rsid w:val="005F307B"/>
    <w:pPr>
      <w:widowControl w:val="0"/>
    </w:pPr>
    <w:rPr>
      <w:rFonts w:eastAsia="Calibri"/>
      <w:color w:val="auto"/>
    </w:rPr>
  </w:style>
  <w:style w:type="paragraph" w:customStyle="1" w:styleId="CM3">
    <w:name w:val="CM3"/>
    <w:basedOn w:val="Default"/>
    <w:next w:val="Default"/>
    <w:uiPriority w:val="99"/>
    <w:qFormat/>
    <w:rsid w:val="005F307B"/>
    <w:pPr>
      <w:widowControl w:val="0"/>
      <w:spacing w:line="553" w:lineRule="atLeast"/>
    </w:pPr>
    <w:rPr>
      <w:rFonts w:eastAsia="Calibri"/>
      <w:color w:val="auto"/>
    </w:rPr>
  </w:style>
  <w:style w:type="paragraph" w:customStyle="1" w:styleId="CM33">
    <w:name w:val="CM33"/>
    <w:basedOn w:val="Default"/>
    <w:next w:val="Default"/>
    <w:uiPriority w:val="99"/>
    <w:qFormat/>
    <w:rsid w:val="005F307B"/>
    <w:pPr>
      <w:widowControl w:val="0"/>
    </w:pPr>
    <w:rPr>
      <w:rFonts w:eastAsia="Calibri"/>
      <w:color w:val="auto"/>
    </w:rPr>
  </w:style>
  <w:style w:type="paragraph" w:customStyle="1" w:styleId="CM37">
    <w:name w:val="CM37"/>
    <w:basedOn w:val="Default"/>
    <w:next w:val="Default"/>
    <w:uiPriority w:val="99"/>
    <w:qFormat/>
    <w:rsid w:val="005F307B"/>
    <w:pPr>
      <w:widowControl w:val="0"/>
    </w:pPr>
    <w:rPr>
      <w:rFonts w:eastAsia="Calibri"/>
      <w:color w:val="auto"/>
    </w:rPr>
  </w:style>
  <w:style w:type="paragraph" w:customStyle="1" w:styleId="CM7">
    <w:name w:val="CM7"/>
    <w:basedOn w:val="Default"/>
    <w:next w:val="Default"/>
    <w:uiPriority w:val="99"/>
    <w:qFormat/>
    <w:rsid w:val="005F307B"/>
    <w:pPr>
      <w:widowControl w:val="0"/>
      <w:spacing w:line="553" w:lineRule="atLeast"/>
    </w:pPr>
    <w:rPr>
      <w:rFonts w:eastAsia="Calibri"/>
      <w:color w:val="auto"/>
    </w:rPr>
  </w:style>
  <w:style w:type="paragraph" w:customStyle="1" w:styleId="Brief-SecondarySource">
    <w:name w:val="Brief - Secondary Source"/>
    <w:basedOn w:val="Normal"/>
    <w:qFormat/>
    <w:rsid w:val="005F307B"/>
    <w:rPr>
      <w:rFonts w:eastAsia="Times New Roman"/>
      <w:sz w:val="14"/>
      <w:szCs w:val="20"/>
    </w:rPr>
  </w:style>
  <w:style w:type="paragraph" w:customStyle="1" w:styleId="Brief-Card">
    <w:name w:val="Brief - Card"/>
    <w:basedOn w:val="Normal"/>
    <w:uiPriority w:val="99"/>
    <w:qFormat/>
    <w:rsid w:val="005F307B"/>
    <w:rPr>
      <w:rFonts w:eastAsia="Times New Roman"/>
    </w:rPr>
  </w:style>
  <w:style w:type="paragraph" w:customStyle="1" w:styleId="Pa2">
    <w:name w:val="Pa2"/>
    <w:basedOn w:val="Default"/>
    <w:next w:val="Default"/>
    <w:uiPriority w:val="99"/>
    <w:qFormat/>
    <w:rsid w:val="005F307B"/>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5F307B"/>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5F307B"/>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5F307B"/>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5F307B"/>
    <w:pPr>
      <w:widowControl w:val="0"/>
    </w:pPr>
    <w:rPr>
      <w:rFonts w:ascii="Arial Black" w:hAnsi="Arial Black"/>
      <w:color w:val="auto"/>
    </w:rPr>
  </w:style>
  <w:style w:type="paragraph" w:customStyle="1" w:styleId="Cover1">
    <w:name w:val="Cover 1"/>
    <w:basedOn w:val="Normal"/>
    <w:next w:val="Normal"/>
    <w:uiPriority w:val="99"/>
    <w:qFormat/>
    <w:rsid w:val="005F307B"/>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5F307B"/>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5F307B"/>
    <w:pPr>
      <w:widowControl w:val="0"/>
    </w:pPr>
    <w:rPr>
      <w:color w:val="auto"/>
    </w:rPr>
  </w:style>
  <w:style w:type="paragraph" w:customStyle="1" w:styleId="Pa11">
    <w:name w:val="Pa11"/>
    <w:basedOn w:val="Normal"/>
    <w:next w:val="Normal"/>
    <w:uiPriority w:val="99"/>
    <w:qFormat/>
    <w:rsid w:val="005F307B"/>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5F307B"/>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5F307B"/>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5F307B"/>
    <w:pPr>
      <w:widowControl w:val="0"/>
    </w:pPr>
    <w:rPr>
      <w:rFonts w:eastAsia="Calibri"/>
      <w:color w:val="auto"/>
    </w:rPr>
  </w:style>
  <w:style w:type="paragraph" w:customStyle="1" w:styleId="CM5">
    <w:name w:val="CM5"/>
    <w:basedOn w:val="Default"/>
    <w:next w:val="Default"/>
    <w:qFormat/>
    <w:rsid w:val="005F307B"/>
    <w:pPr>
      <w:widowControl w:val="0"/>
      <w:spacing w:line="553" w:lineRule="atLeast"/>
    </w:pPr>
    <w:rPr>
      <w:rFonts w:eastAsia="Calibri"/>
      <w:color w:val="auto"/>
    </w:rPr>
  </w:style>
  <w:style w:type="paragraph" w:customStyle="1" w:styleId="CM28">
    <w:name w:val="CM28"/>
    <w:basedOn w:val="Default"/>
    <w:next w:val="Default"/>
    <w:uiPriority w:val="99"/>
    <w:qFormat/>
    <w:rsid w:val="005F307B"/>
    <w:pPr>
      <w:widowControl w:val="0"/>
    </w:pPr>
    <w:rPr>
      <w:rFonts w:eastAsia="Calibri"/>
      <w:color w:val="auto"/>
    </w:rPr>
  </w:style>
  <w:style w:type="paragraph" w:customStyle="1" w:styleId="CM8">
    <w:name w:val="CM8"/>
    <w:basedOn w:val="Default"/>
    <w:next w:val="Default"/>
    <w:uiPriority w:val="99"/>
    <w:qFormat/>
    <w:rsid w:val="005F307B"/>
    <w:pPr>
      <w:widowControl w:val="0"/>
    </w:pPr>
    <w:rPr>
      <w:rFonts w:eastAsia="Calibri"/>
      <w:color w:val="auto"/>
    </w:rPr>
  </w:style>
  <w:style w:type="paragraph" w:customStyle="1" w:styleId="CM6">
    <w:name w:val="CM6"/>
    <w:basedOn w:val="Default"/>
    <w:next w:val="Default"/>
    <w:uiPriority w:val="99"/>
    <w:qFormat/>
    <w:rsid w:val="005F307B"/>
    <w:pPr>
      <w:widowControl w:val="0"/>
      <w:spacing w:line="553" w:lineRule="atLeast"/>
    </w:pPr>
    <w:rPr>
      <w:rFonts w:eastAsia="Calibri"/>
      <w:color w:val="auto"/>
    </w:rPr>
  </w:style>
  <w:style w:type="paragraph" w:customStyle="1" w:styleId="CM22">
    <w:name w:val="CM22"/>
    <w:basedOn w:val="Default"/>
    <w:next w:val="Default"/>
    <w:uiPriority w:val="99"/>
    <w:qFormat/>
    <w:rsid w:val="005F307B"/>
    <w:pPr>
      <w:widowControl w:val="0"/>
    </w:pPr>
    <w:rPr>
      <w:rFonts w:eastAsia="Calibri"/>
      <w:color w:val="auto"/>
    </w:rPr>
  </w:style>
  <w:style w:type="paragraph" w:customStyle="1" w:styleId="DoubleUnderlined">
    <w:name w:val="Double Underlined"/>
    <w:basedOn w:val="Heading2"/>
    <w:autoRedefine/>
    <w:uiPriority w:val="99"/>
    <w:qFormat/>
    <w:rsid w:val="005F307B"/>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5F307B"/>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5F307B"/>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5F307B"/>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5F307B"/>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5F307B"/>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5F307B"/>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5F307B"/>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5F307B"/>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5F307B"/>
  </w:style>
  <w:style w:type="paragraph" w:customStyle="1" w:styleId="StyleUnderliningTimesNewRomanBoldNounderlineKernat16">
    <w:name w:val="Style Underlining + Times New Roman Bold No underline Kern at 16..."/>
    <w:basedOn w:val="Normal"/>
    <w:uiPriority w:val="99"/>
    <w:qFormat/>
    <w:rsid w:val="005F307B"/>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5F307B"/>
    <w:rPr>
      <w:rFonts w:eastAsia="Times New Roman"/>
      <w:b/>
      <w:bCs/>
      <w:kern w:val="32"/>
      <w:sz w:val="32"/>
      <w:szCs w:val="32"/>
    </w:rPr>
  </w:style>
  <w:style w:type="paragraph" w:customStyle="1" w:styleId="StyleBoldUnderliningKernat16pt">
    <w:name w:val="Style Bold Underlining + Kern at 16 pt"/>
    <w:uiPriority w:val="99"/>
    <w:qFormat/>
    <w:rsid w:val="005F307B"/>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5F307B"/>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5F307B"/>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5F307B"/>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5F307B"/>
    <w:pPr>
      <w:ind w:left="400"/>
    </w:pPr>
    <w:rPr>
      <w:rFonts w:eastAsia="Times New Roman"/>
      <w:szCs w:val="20"/>
    </w:rPr>
  </w:style>
  <w:style w:type="paragraph" w:customStyle="1" w:styleId="Paste">
    <w:name w:val="Paste"/>
    <w:basedOn w:val="Normal"/>
    <w:qFormat/>
    <w:rsid w:val="005F307B"/>
    <w:rPr>
      <w:rFonts w:ascii="Arial Narrow" w:eastAsia="Times New Roman" w:hAnsi="Arial Narrow"/>
      <w:szCs w:val="20"/>
      <w:lang w:val="x-none" w:eastAsia="x-none"/>
    </w:rPr>
  </w:style>
  <w:style w:type="character" w:customStyle="1" w:styleId="UnderlineStyleChar">
    <w:name w:val="Underline Style Char"/>
    <w:link w:val="UnderlineStyle0"/>
    <w:locked/>
    <w:rsid w:val="005F307B"/>
    <w:rPr>
      <w:rFonts w:ascii="Georgia" w:eastAsia="Times New Roman" w:hAnsi="Georgia"/>
      <w:b/>
      <w:u w:val="single"/>
    </w:rPr>
  </w:style>
  <w:style w:type="paragraph" w:customStyle="1" w:styleId="UnderlineStyle0">
    <w:name w:val="Underline Style"/>
    <w:basedOn w:val="Normal"/>
    <w:link w:val="UnderlineStyleChar"/>
    <w:qFormat/>
    <w:rsid w:val="005F307B"/>
    <w:rPr>
      <w:rFonts w:ascii="Georgia" w:eastAsia="Times New Roman" w:hAnsi="Georgia" w:cstheme="minorBidi"/>
      <w:b/>
      <w:sz w:val="24"/>
      <w:u w:val="single"/>
    </w:rPr>
  </w:style>
  <w:style w:type="paragraph" w:customStyle="1" w:styleId="Normalization">
    <w:name w:val="Normalization"/>
    <w:basedOn w:val="Normal"/>
    <w:uiPriority w:val="99"/>
    <w:qFormat/>
    <w:rsid w:val="005F307B"/>
    <w:rPr>
      <w:rFonts w:eastAsia="Times New Roman"/>
      <w:sz w:val="18"/>
    </w:rPr>
  </w:style>
  <w:style w:type="paragraph" w:customStyle="1" w:styleId="BreifTitle">
    <w:name w:val="Breif Title"/>
    <w:basedOn w:val="Normal"/>
    <w:autoRedefine/>
    <w:uiPriority w:val="99"/>
    <w:qFormat/>
    <w:rsid w:val="005F307B"/>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5F307B"/>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5F307B"/>
    <w:pPr>
      <w:spacing w:before="0" w:after="0"/>
      <w:jc w:val="center"/>
      <w:outlineLvl w:val="0"/>
    </w:pPr>
    <w:rPr>
      <w:sz w:val="32"/>
      <w:szCs w:val="32"/>
      <w:lang w:bidi="ar-SA"/>
    </w:rPr>
  </w:style>
  <w:style w:type="paragraph" w:customStyle="1" w:styleId="Tagandcite">
    <w:name w:val="Tag and cite"/>
    <w:basedOn w:val="Normal"/>
    <w:autoRedefine/>
    <w:uiPriority w:val="99"/>
    <w:qFormat/>
    <w:rsid w:val="005F307B"/>
    <w:rPr>
      <w:rFonts w:eastAsia="Times New Roman"/>
      <w:color w:val="333333"/>
    </w:rPr>
  </w:style>
  <w:style w:type="paragraph" w:customStyle="1" w:styleId="StyleTagandCiteFranklinGothicDemi">
    <w:name w:val="Style Tag and Cite + Franklin Gothic Demi"/>
    <w:basedOn w:val="Normal"/>
    <w:autoRedefine/>
    <w:uiPriority w:val="99"/>
    <w:qFormat/>
    <w:rsid w:val="005F307B"/>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5F307B"/>
    <w:rPr>
      <w:bCs/>
    </w:rPr>
  </w:style>
  <w:style w:type="paragraph" w:customStyle="1" w:styleId="tagCharCharCharCharCharCharChar">
    <w:name w:val="tag Char Char Char Char Char Char Char"/>
    <w:basedOn w:val="Normal"/>
    <w:uiPriority w:val="99"/>
    <w:qFormat/>
    <w:rsid w:val="005F307B"/>
    <w:rPr>
      <w:rFonts w:eastAsia="Times New Roman"/>
      <w:b/>
      <w:sz w:val="24"/>
      <w:szCs w:val="20"/>
    </w:rPr>
  </w:style>
  <w:style w:type="paragraph" w:customStyle="1" w:styleId="title-bold-medium">
    <w:name w:val="title-bold-medium"/>
    <w:basedOn w:val="Normal"/>
    <w:uiPriority w:val="99"/>
    <w:qFormat/>
    <w:rsid w:val="005F307B"/>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5F307B"/>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5F307B"/>
    <w:rPr>
      <w:rFonts w:ascii="Arial Narrow" w:eastAsia="Times New Roman" w:hAnsi="Arial Narrow"/>
      <w:b/>
      <w:sz w:val="24"/>
    </w:rPr>
  </w:style>
  <w:style w:type="paragraph" w:customStyle="1" w:styleId="BLOCKTITLE1">
    <w:name w:val="BLOCK TITLE"/>
    <w:basedOn w:val="Heading1"/>
    <w:uiPriority w:val="99"/>
    <w:qFormat/>
    <w:rsid w:val="005F307B"/>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5F307B"/>
    <w:pPr>
      <w:widowControl w:val="0"/>
      <w:autoSpaceDE w:val="0"/>
      <w:autoSpaceDN w:val="0"/>
      <w:adjustRightInd w:val="0"/>
    </w:pPr>
    <w:rPr>
      <w:sz w:val="24"/>
      <w:szCs w:val="20"/>
    </w:rPr>
  </w:style>
  <w:style w:type="paragraph" w:customStyle="1" w:styleId="BriefTitle1">
    <w:name w:val="Brief Title 1"/>
    <w:basedOn w:val="Normal"/>
    <w:uiPriority w:val="99"/>
    <w:qFormat/>
    <w:rsid w:val="005F307B"/>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5F307B"/>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5F307B"/>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5F307B"/>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5F307B"/>
    <w:pPr>
      <w:spacing w:before="100" w:beforeAutospacing="1" w:after="100" w:afterAutospacing="1"/>
    </w:pPr>
    <w:rPr>
      <w:rFonts w:eastAsia="Times New Roman"/>
    </w:rPr>
  </w:style>
  <w:style w:type="paragraph" w:customStyle="1" w:styleId="ToRead">
    <w:name w:val="To Read"/>
    <w:basedOn w:val="Normal"/>
    <w:uiPriority w:val="99"/>
    <w:qFormat/>
    <w:rsid w:val="005F307B"/>
    <w:pPr>
      <w:ind w:left="720"/>
    </w:pPr>
    <w:rPr>
      <w:rFonts w:ascii="Verdana" w:eastAsia="Times New Roman" w:hAnsi="Verdana"/>
      <w:b/>
      <w:u w:val="single"/>
    </w:rPr>
  </w:style>
  <w:style w:type="paragraph" w:customStyle="1" w:styleId="Style1">
    <w:name w:val="Style 1"/>
    <w:basedOn w:val="Normal"/>
    <w:uiPriority w:val="99"/>
    <w:qFormat/>
    <w:rsid w:val="005F307B"/>
    <w:pPr>
      <w:widowControl w:val="0"/>
      <w:ind w:firstLine="216"/>
    </w:pPr>
    <w:rPr>
      <w:rFonts w:eastAsia="Times New Roman"/>
      <w:noProof/>
      <w:color w:val="000000"/>
      <w:szCs w:val="20"/>
    </w:rPr>
  </w:style>
  <w:style w:type="paragraph" w:customStyle="1" w:styleId="Style40">
    <w:name w:val="Style 4"/>
    <w:basedOn w:val="Normal"/>
    <w:uiPriority w:val="99"/>
    <w:qFormat/>
    <w:rsid w:val="005F307B"/>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5F307B"/>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5F307B"/>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5F307B"/>
    <w:pPr>
      <w:ind w:left="1660"/>
    </w:pPr>
  </w:style>
  <w:style w:type="paragraph" w:customStyle="1" w:styleId="PageNumber1">
    <w:name w:val="Page Number1"/>
    <w:basedOn w:val="Normal"/>
    <w:next w:val="Normal"/>
    <w:uiPriority w:val="99"/>
    <w:qFormat/>
    <w:rsid w:val="005F307B"/>
    <w:rPr>
      <w:rFonts w:eastAsia="Times New Roman"/>
    </w:rPr>
  </w:style>
  <w:style w:type="paragraph" w:customStyle="1" w:styleId="Card1">
    <w:name w:val="Card1"/>
    <w:uiPriority w:val="99"/>
    <w:qFormat/>
    <w:rsid w:val="005F307B"/>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5F307B"/>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5F307B"/>
    <w:pPr>
      <w:ind w:left="288" w:right="288"/>
    </w:pPr>
    <w:rPr>
      <w:rFonts w:eastAsia="Times New Roman"/>
    </w:rPr>
  </w:style>
  <w:style w:type="paragraph" w:customStyle="1" w:styleId="CaseListNormal">
    <w:name w:val="Case List Normal"/>
    <w:basedOn w:val="Normal"/>
    <w:uiPriority w:val="99"/>
    <w:qFormat/>
    <w:rsid w:val="005F307B"/>
    <w:rPr>
      <w:rFonts w:ascii="Times" w:eastAsia="Times New Roman" w:hAnsi="Times"/>
      <w:szCs w:val="26"/>
    </w:rPr>
  </w:style>
  <w:style w:type="paragraph" w:customStyle="1" w:styleId="Body">
    <w:name w:val="Body"/>
    <w:basedOn w:val="Normal"/>
    <w:uiPriority w:val="99"/>
    <w:qFormat/>
    <w:rsid w:val="005F307B"/>
    <w:pPr>
      <w:outlineLvl w:val="3"/>
    </w:pPr>
    <w:rPr>
      <w:rFonts w:eastAsia="Times New Roman"/>
      <w:szCs w:val="20"/>
    </w:rPr>
  </w:style>
  <w:style w:type="paragraph" w:customStyle="1" w:styleId="3text">
    <w:name w:val="3text"/>
    <w:basedOn w:val="Normal"/>
    <w:uiPriority w:val="99"/>
    <w:qFormat/>
    <w:rsid w:val="005F307B"/>
    <w:pPr>
      <w:spacing w:before="100" w:beforeAutospacing="1" w:after="100" w:afterAutospacing="1"/>
    </w:pPr>
    <w:rPr>
      <w:rFonts w:eastAsia="Times New Roman"/>
      <w:sz w:val="24"/>
    </w:rPr>
  </w:style>
  <w:style w:type="paragraph" w:customStyle="1" w:styleId="TimesNewRoman12">
    <w:name w:val="TimesNewRoman12"/>
    <w:uiPriority w:val="99"/>
    <w:qFormat/>
    <w:rsid w:val="005F307B"/>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5F307B"/>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5F307B"/>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5F307B"/>
    <w:rPr>
      <w:rFonts w:eastAsia="Times New Roman"/>
      <w:color w:val="000000"/>
      <w:sz w:val="18"/>
    </w:rPr>
  </w:style>
  <w:style w:type="paragraph" w:customStyle="1" w:styleId="text1">
    <w:name w:val="text1"/>
    <w:basedOn w:val="Normal"/>
    <w:autoRedefine/>
    <w:uiPriority w:val="99"/>
    <w:qFormat/>
    <w:rsid w:val="005F307B"/>
    <w:rPr>
      <w:rFonts w:eastAsia="Times New Roman"/>
      <w:szCs w:val="20"/>
    </w:rPr>
  </w:style>
  <w:style w:type="paragraph" w:customStyle="1" w:styleId="RepeatBlockHeading">
    <w:name w:val="Repeat Block Heading"/>
    <w:basedOn w:val="Normal"/>
    <w:autoRedefine/>
    <w:uiPriority w:val="99"/>
    <w:qFormat/>
    <w:rsid w:val="005F307B"/>
    <w:pPr>
      <w:jc w:val="center"/>
    </w:pPr>
    <w:rPr>
      <w:rFonts w:eastAsia="Times New Roman"/>
      <w:b/>
      <w:smallCaps/>
      <w:color w:val="000000"/>
      <w:sz w:val="24"/>
      <w:u w:val="thick"/>
    </w:rPr>
  </w:style>
  <w:style w:type="paragraph" w:customStyle="1" w:styleId="story-headline">
    <w:name w:val="story-headline"/>
    <w:basedOn w:val="Normal"/>
    <w:uiPriority w:val="99"/>
    <w:qFormat/>
    <w:rsid w:val="005F307B"/>
    <w:pPr>
      <w:spacing w:before="72" w:after="72"/>
    </w:pPr>
    <w:rPr>
      <w:rFonts w:eastAsia="Times New Roman"/>
      <w:b/>
      <w:bCs/>
      <w:sz w:val="26"/>
      <w:szCs w:val="26"/>
    </w:rPr>
  </w:style>
  <w:style w:type="paragraph" w:customStyle="1" w:styleId="story-body">
    <w:name w:val="story-body"/>
    <w:basedOn w:val="Normal"/>
    <w:uiPriority w:val="99"/>
    <w:qFormat/>
    <w:rsid w:val="005F307B"/>
    <w:pPr>
      <w:spacing w:before="100" w:beforeAutospacing="1" w:after="100" w:afterAutospacing="1"/>
    </w:pPr>
    <w:rPr>
      <w:rFonts w:eastAsia="Times New Roman"/>
    </w:rPr>
  </w:style>
  <w:style w:type="paragraph" w:customStyle="1" w:styleId="story-dateline">
    <w:name w:val="story-dateline"/>
    <w:basedOn w:val="Normal"/>
    <w:uiPriority w:val="99"/>
    <w:qFormat/>
    <w:rsid w:val="005F307B"/>
    <w:rPr>
      <w:rFonts w:eastAsia="Times New Roman"/>
      <w:b/>
      <w:bCs/>
    </w:rPr>
  </w:style>
  <w:style w:type="paragraph" w:customStyle="1" w:styleId="TextofCards">
    <w:name w:val="Text of Cards"/>
    <w:basedOn w:val="Normal"/>
    <w:uiPriority w:val="99"/>
    <w:qFormat/>
    <w:rsid w:val="005F307B"/>
    <w:rPr>
      <w:rFonts w:eastAsia="Times New Roman"/>
      <w:color w:val="000000"/>
      <w:spacing w:val="6"/>
      <w:szCs w:val="23"/>
    </w:rPr>
  </w:style>
  <w:style w:type="paragraph" w:customStyle="1" w:styleId="Corpotesto">
    <w:name w:val="Corpo testo"/>
    <w:basedOn w:val="Normal"/>
    <w:uiPriority w:val="99"/>
    <w:qFormat/>
    <w:rsid w:val="005F307B"/>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5F307B"/>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5F307B"/>
    <w:rPr>
      <w:rFonts w:eastAsia="Times New Roman" w:cs="Calibri"/>
      <w:b/>
      <w:bCs/>
    </w:rPr>
  </w:style>
  <w:style w:type="paragraph" w:customStyle="1" w:styleId="inside-copy">
    <w:name w:val="inside-copy"/>
    <w:basedOn w:val="Normal"/>
    <w:uiPriority w:val="99"/>
    <w:qFormat/>
    <w:rsid w:val="005F307B"/>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5F307B"/>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5F307B"/>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5F307B"/>
    <w:rPr>
      <w:rFonts w:ascii="Arial" w:hAnsi="Arial"/>
      <w:b w:val="0"/>
      <w:caps w:val="0"/>
      <w:sz w:val="20"/>
    </w:rPr>
  </w:style>
  <w:style w:type="paragraph" w:customStyle="1" w:styleId="ProjectTitleLine">
    <w:name w:val="Project Title Line"/>
    <w:basedOn w:val="Normal"/>
    <w:next w:val="Normal"/>
    <w:autoRedefine/>
    <w:uiPriority w:val="99"/>
    <w:qFormat/>
    <w:rsid w:val="005F307B"/>
    <w:pPr>
      <w:jc w:val="center"/>
    </w:pPr>
    <w:rPr>
      <w:rFonts w:eastAsia="Times New Roman"/>
      <w:caps/>
      <w:szCs w:val="20"/>
    </w:rPr>
  </w:style>
  <w:style w:type="paragraph" w:customStyle="1" w:styleId="LanguageStrike">
    <w:name w:val="Language Strike"/>
    <w:basedOn w:val="Normal"/>
    <w:next w:val="Normal"/>
    <w:uiPriority w:val="99"/>
    <w:qFormat/>
    <w:rsid w:val="005F307B"/>
    <w:rPr>
      <w:rFonts w:ascii="Arial Narrow" w:eastAsia="Times New Roman" w:hAnsi="Arial Narrow"/>
      <w:strike/>
    </w:rPr>
  </w:style>
  <w:style w:type="paragraph" w:customStyle="1" w:styleId="NormalVerdana">
    <w:name w:val="Normal + Verdana"/>
    <w:aliases w:val="10 pt,White,Normal + Arial"/>
    <w:basedOn w:val="Normal"/>
    <w:uiPriority w:val="99"/>
    <w:qFormat/>
    <w:rsid w:val="005F307B"/>
    <w:rPr>
      <w:rFonts w:eastAsia="Times New Roman"/>
      <w:szCs w:val="20"/>
      <w:u w:val="single"/>
    </w:rPr>
  </w:style>
  <w:style w:type="paragraph" w:customStyle="1" w:styleId="Normal10pt">
    <w:name w:val="Normal + 10 pt"/>
    <w:basedOn w:val="Normal"/>
    <w:uiPriority w:val="99"/>
    <w:qFormat/>
    <w:rsid w:val="005F307B"/>
    <w:rPr>
      <w:rFonts w:eastAsia="Times New Roman"/>
      <w:szCs w:val="20"/>
    </w:rPr>
  </w:style>
  <w:style w:type="paragraph" w:customStyle="1" w:styleId="cardChar1Char">
    <w:name w:val="card Char1 Char"/>
    <w:basedOn w:val="Normal"/>
    <w:uiPriority w:val="99"/>
    <w:qFormat/>
    <w:rsid w:val="005F307B"/>
    <w:pPr>
      <w:ind w:left="288" w:right="288"/>
    </w:pPr>
    <w:rPr>
      <w:rFonts w:eastAsia="Times New Roman"/>
      <w:szCs w:val="20"/>
    </w:rPr>
  </w:style>
  <w:style w:type="paragraph" w:customStyle="1" w:styleId="CM12">
    <w:name w:val="CM12"/>
    <w:basedOn w:val="Default"/>
    <w:next w:val="Default"/>
    <w:uiPriority w:val="99"/>
    <w:qFormat/>
    <w:rsid w:val="005F307B"/>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5F307B"/>
    <w:pPr>
      <w:widowControl w:val="0"/>
      <w:spacing w:after="480"/>
    </w:pPr>
    <w:rPr>
      <w:rFonts w:ascii="Granjon LT Std" w:hAnsi="Granjon LT Std"/>
      <w:color w:val="auto"/>
    </w:rPr>
  </w:style>
  <w:style w:type="paragraph" w:customStyle="1" w:styleId="CM10">
    <w:name w:val="CM10"/>
    <w:basedOn w:val="Default"/>
    <w:next w:val="Default"/>
    <w:uiPriority w:val="99"/>
    <w:qFormat/>
    <w:rsid w:val="005F307B"/>
    <w:pPr>
      <w:widowControl w:val="0"/>
      <w:spacing w:line="320" w:lineRule="atLeast"/>
    </w:pPr>
    <w:rPr>
      <w:rFonts w:ascii="Granjon LT Std" w:hAnsi="Granjon LT Std"/>
      <w:color w:val="auto"/>
    </w:rPr>
  </w:style>
  <w:style w:type="paragraph" w:customStyle="1" w:styleId="bold">
    <w:name w:val="bold"/>
    <w:basedOn w:val="Normal"/>
    <w:uiPriority w:val="99"/>
    <w:qFormat/>
    <w:rsid w:val="005F307B"/>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5F307B"/>
    <w:rPr>
      <w:rFonts w:ascii="Arial Narrow" w:eastAsia="Times New Roman" w:hAnsi="Arial Narrow"/>
      <w:strike/>
      <w:szCs w:val="20"/>
    </w:rPr>
  </w:style>
  <w:style w:type="paragraph" w:customStyle="1" w:styleId="textbodyblack">
    <w:name w:val="textbodyblack"/>
    <w:basedOn w:val="Normal"/>
    <w:uiPriority w:val="99"/>
    <w:qFormat/>
    <w:rsid w:val="005F307B"/>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5F307B"/>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5F30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5F30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5F307B"/>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5F307B"/>
    <w:rPr>
      <w:rFonts w:ascii="Georgia" w:eastAsia="Times New Roman" w:hAnsi="Georgia"/>
      <w:b/>
      <w:bCs/>
      <w:szCs w:val="16"/>
      <w:u w:val="single"/>
    </w:rPr>
  </w:style>
  <w:style w:type="paragraph" w:customStyle="1" w:styleId="CiteCorrected">
    <w:name w:val="Cite Corrected"/>
    <w:basedOn w:val="Normal"/>
    <w:link w:val="CiteCorrectedChar"/>
    <w:qFormat/>
    <w:rsid w:val="005F307B"/>
    <w:rPr>
      <w:rFonts w:ascii="Georgia" w:eastAsia="Times New Roman" w:hAnsi="Georgia" w:cstheme="minorBidi"/>
      <w:b/>
      <w:bCs/>
      <w:sz w:val="24"/>
      <w:szCs w:val="16"/>
      <w:u w:val="single"/>
    </w:rPr>
  </w:style>
  <w:style w:type="paragraph" w:customStyle="1" w:styleId="CardText2">
    <w:name w:val="Card Text 2"/>
    <w:basedOn w:val="CardText10"/>
    <w:link w:val="CardText2Char"/>
    <w:qFormat/>
    <w:rsid w:val="005F307B"/>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5F307B"/>
    <w:pPr>
      <w:ind w:left="288"/>
    </w:pPr>
    <w:rPr>
      <w:rFonts w:eastAsia="SimSun"/>
      <w:szCs w:val="20"/>
      <w:lang w:eastAsia="zh-CN"/>
    </w:rPr>
  </w:style>
  <w:style w:type="paragraph" w:customStyle="1" w:styleId="story-body-text">
    <w:name w:val="story-body-text"/>
    <w:basedOn w:val="Normal"/>
    <w:uiPriority w:val="99"/>
    <w:qFormat/>
    <w:rsid w:val="005F307B"/>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5F307B"/>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5F307B"/>
    <w:rPr>
      <w:u w:val="single"/>
    </w:rPr>
  </w:style>
  <w:style w:type="paragraph" w:customStyle="1" w:styleId="StyleCardText11ptUnderline">
    <w:name w:val="Style Card Text + 11 pt Underline"/>
    <w:link w:val="StyleCardText11ptUnderlineChar"/>
    <w:qFormat/>
    <w:rsid w:val="005F307B"/>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5F307B"/>
    <w:rPr>
      <w:rFonts w:ascii="Georgia" w:hAnsi="Georgia"/>
      <w:sz w:val="16"/>
    </w:rPr>
  </w:style>
  <w:style w:type="paragraph" w:customStyle="1" w:styleId="StyleMinimizedText11pt">
    <w:name w:val="Style Minimized Text + 11 pt"/>
    <w:basedOn w:val="Normal"/>
    <w:link w:val="StyleMinimizedText11ptChar"/>
    <w:qFormat/>
    <w:rsid w:val="005F307B"/>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5F307B"/>
    <w:rPr>
      <w:rFonts w:ascii="Georgia" w:hAnsi="Georgia"/>
      <w:sz w:val="16"/>
    </w:rPr>
  </w:style>
  <w:style w:type="paragraph" w:customStyle="1" w:styleId="StyleMinimizedText11pt1">
    <w:name w:val="Style Minimized Text + 11 pt1"/>
    <w:basedOn w:val="Normal"/>
    <w:link w:val="StyleMinimizedText11pt1Char"/>
    <w:qFormat/>
    <w:rsid w:val="005F307B"/>
    <w:rPr>
      <w:rFonts w:ascii="Georgia" w:hAnsi="Georgia" w:cstheme="minorBidi"/>
      <w:sz w:val="16"/>
    </w:rPr>
  </w:style>
  <w:style w:type="character" w:customStyle="1" w:styleId="Debate-CardSmalltextF2Char">
    <w:name w:val="Debate- Card Small text F2 Char"/>
    <w:link w:val="Debate-CardSmalltextF2"/>
    <w:locked/>
    <w:rsid w:val="005F307B"/>
    <w:rPr>
      <w:rFonts w:ascii="Arial Narrow" w:hAnsi="Arial Narrow"/>
      <w:sz w:val="16"/>
    </w:rPr>
  </w:style>
  <w:style w:type="paragraph" w:customStyle="1" w:styleId="Debate-CardSmalltextF2">
    <w:name w:val="Debate- Card Small text F2"/>
    <w:basedOn w:val="Normal"/>
    <w:next w:val="Normal"/>
    <w:link w:val="Debate-CardSmalltextF2Char"/>
    <w:qFormat/>
    <w:rsid w:val="005F307B"/>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5F307B"/>
    <w:rPr>
      <w:rFonts w:ascii="Arial Narrow" w:hAnsi="Arial Narrow"/>
      <w:b/>
      <w:sz w:val="18"/>
      <w:u w:val="single"/>
    </w:rPr>
  </w:style>
  <w:style w:type="paragraph" w:customStyle="1" w:styleId="Debate-EmphasizedText-F5">
    <w:name w:val="Debate- Emphasized Text- F5"/>
    <w:basedOn w:val="Normal"/>
    <w:link w:val="Debate-EmphasizedText-F5Char"/>
    <w:qFormat/>
    <w:rsid w:val="005F307B"/>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5F307B"/>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5F307B"/>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5F307B"/>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5F307B"/>
    <w:rPr>
      <w:rFonts w:ascii="Times New Roman" w:eastAsia="Times New Roman" w:hAnsi="Times New Roman"/>
      <w:sz w:val="16"/>
    </w:rPr>
  </w:style>
  <w:style w:type="character" w:customStyle="1" w:styleId="CardStyleChar">
    <w:name w:val="Card Style Char"/>
    <w:link w:val="CardStyle"/>
    <w:locked/>
    <w:rsid w:val="005F307B"/>
    <w:rPr>
      <w:rFonts w:ascii="Calibri" w:eastAsia="Times New Roman" w:hAnsi="Calibri" w:cs="Calibri"/>
      <w:sz w:val="22"/>
    </w:rPr>
  </w:style>
  <w:style w:type="paragraph" w:customStyle="1" w:styleId="emactive">
    <w:name w:val="emactive"/>
    <w:basedOn w:val="Normal"/>
    <w:uiPriority w:val="99"/>
    <w:qFormat/>
    <w:rsid w:val="005F307B"/>
    <w:pPr>
      <w:spacing w:before="100" w:beforeAutospacing="1" w:after="100" w:afterAutospacing="1"/>
    </w:pPr>
    <w:rPr>
      <w:rFonts w:eastAsia="Times New Roman"/>
      <w:sz w:val="24"/>
    </w:rPr>
  </w:style>
  <w:style w:type="paragraph" w:customStyle="1" w:styleId="emready">
    <w:name w:val="emready"/>
    <w:basedOn w:val="Normal"/>
    <w:uiPriority w:val="99"/>
    <w:qFormat/>
    <w:rsid w:val="005F307B"/>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5F307B"/>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5F307B"/>
    <w:rPr>
      <w:rFonts w:ascii="Georgia" w:eastAsia="Times New Roman" w:hAnsi="Georgia" w:cs="Times New Roman"/>
      <w:b/>
      <w:sz w:val="24"/>
      <w:u w:val="single"/>
    </w:rPr>
  </w:style>
  <w:style w:type="character" w:customStyle="1" w:styleId="CardHighlightChar">
    <w:name w:val="Card Highlight Char"/>
    <w:link w:val="CardHighlight"/>
    <w:locked/>
    <w:rsid w:val="005F307B"/>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5F307B"/>
    <w:pPr>
      <w:shd w:val="clear" w:color="auto" w:fill="66FFFF"/>
    </w:pPr>
    <w:rPr>
      <w:rFonts w:eastAsia="Calibri"/>
      <w:sz w:val="24"/>
      <w:u w:val="single"/>
    </w:rPr>
  </w:style>
  <w:style w:type="character" w:customStyle="1" w:styleId="BlockHeaderHiddenChar">
    <w:name w:val="Block Header Hidden Char"/>
    <w:link w:val="BlockHeaderHidden"/>
    <w:locked/>
    <w:rsid w:val="005F307B"/>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5F307B"/>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5F307B"/>
    <w:pPr>
      <w:spacing w:before="100" w:beforeAutospacing="1" w:after="100" w:afterAutospacing="1"/>
    </w:pPr>
    <w:rPr>
      <w:rFonts w:eastAsia="Times New Roman"/>
      <w:sz w:val="24"/>
    </w:rPr>
  </w:style>
  <w:style w:type="paragraph" w:customStyle="1" w:styleId="norma">
    <w:name w:val="norma"/>
    <w:basedOn w:val="Heading3"/>
    <w:uiPriority w:val="99"/>
    <w:qFormat/>
    <w:rsid w:val="005F307B"/>
    <w:rPr>
      <w:rFonts w:eastAsia="MS Gothic" w:cs="Arial"/>
      <w:sz w:val="24"/>
    </w:rPr>
  </w:style>
  <w:style w:type="paragraph" w:customStyle="1" w:styleId="nromal">
    <w:name w:val="nromal"/>
    <w:basedOn w:val="Normal"/>
    <w:uiPriority w:val="99"/>
    <w:qFormat/>
    <w:rsid w:val="005F307B"/>
    <w:pPr>
      <w:keepNext/>
      <w:keepLines/>
      <w:spacing w:before="200"/>
      <w:outlineLvl w:val="3"/>
    </w:pPr>
    <w:rPr>
      <w:rFonts w:eastAsia="Times New Roman" w:cs="Cambria"/>
      <w:b/>
      <w:iCs/>
    </w:rPr>
  </w:style>
  <w:style w:type="paragraph" w:customStyle="1" w:styleId="natural">
    <w:name w:val="natural"/>
    <w:basedOn w:val="Normal"/>
    <w:uiPriority w:val="99"/>
    <w:qFormat/>
    <w:rsid w:val="005F307B"/>
    <w:pPr>
      <w:keepNext/>
      <w:keepLines/>
      <w:spacing w:before="200"/>
      <w:outlineLvl w:val="3"/>
    </w:pPr>
    <w:rPr>
      <w:rFonts w:eastAsia="Times New Roman"/>
      <w:b/>
      <w:iCs/>
    </w:rPr>
  </w:style>
  <w:style w:type="paragraph" w:customStyle="1" w:styleId="nroaml">
    <w:name w:val="nroaml"/>
    <w:basedOn w:val="Normal"/>
    <w:uiPriority w:val="99"/>
    <w:qFormat/>
    <w:rsid w:val="005F307B"/>
    <w:pPr>
      <w:keepNext/>
      <w:keepLines/>
      <w:spacing w:before="200"/>
      <w:outlineLvl w:val="3"/>
    </w:pPr>
    <w:rPr>
      <w:rFonts w:eastAsia="Times New Roman"/>
      <w:b/>
      <w:iCs/>
    </w:rPr>
  </w:style>
  <w:style w:type="paragraph" w:customStyle="1" w:styleId="noraml">
    <w:name w:val="noraml"/>
    <w:basedOn w:val="Normal"/>
    <w:uiPriority w:val="99"/>
    <w:qFormat/>
    <w:rsid w:val="005F307B"/>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5F307B"/>
    <w:rPr>
      <w:rFonts w:ascii="Georgia" w:eastAsia="Calibri" w:hAnsi="Georgia"/>
      <w:sz w:val="16"/>
      <w:szCs w:val="16"/>
    </w:rPr>
  </w:style>
  <w:style w:type="paragraph" w:customStyle="1" w:styleId="SmallSizeParagraph">
    <w:name w:val="Small Size Paragraph"/>
    <w:basedOn w:val="Normal"/>
    <w:link w:val="SmallSizeParagraphChar"/>
    <w:qFormat/>
    <w:rsid w:val="005F307B"/>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5F307B"/>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5F307B"/>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5F307B"/>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5F307B"/>
    <w:rPr>
      <w:rFonts w:ascii="Times New Roman" w:eastAsia="Times New Roman" w:hAnsi="Times New Roman" w:cs="Times New Roman"/>
      <w:strike/>
      <w:sz w:val="20"/>
    </w:rPr>
  </w:style>
  <w:style w:type="character" w:customStyle="1" w:styleId="CardT1Char">
    <w:name w:val="CardT1 Char"/>
    <w:link w:val="CardT1"/>
    <w:locked/>
    <w:rsid w:val="005F307B"/>
    <w:rPr>
      <w:rFonts w:ascii="Arial" w:eastAsia="Calibri" w:hAnsi="Arial" w:cs="Arial"/>
      <w:kern w:val="2"/>
      <w:sz w:val="14"/>
      <w:szCs w:val="14"/>
      <w:lang w:eastAsia="zh-TW"/>
    </w:rPr>
  </w:style>
  <w:style w:type="paragraph" w:customStyle="1" w:styleId="CardT1">
    <w:name w:val="CardT1"/>
    <w:basedOn w:val="Normal"/>
    <w:link w:val="CardT1Char"/>
    <w:qFormat/>
    <w:rsid w:val="005F307B"/>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5F307B"/>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5F307B"/>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5F307B"/>
    <w:pPr>
      <w:spacing w:before="100" w:beforeAutospacing="1" w:after="100" w:afterAutospacing="1"/>
    </w:pPr>
    <w:rPr>
      <w:rFonts w:eastAsia="Times New Roman"/>
      <w:sz w:val="24"/>
    </w:rPr>
  </w:style>
  <w:style w:type="paragraph" w:customStyle="1" w:styleId="CiteReal">
    <w:name w:val="Cite Real"/>
    <w:basedOn w:val="Normal"/>
    <w:next w:val="Normal"/>
    <w:qFormat/>
    <w:rsid w:val="005F307B"/>
    <w:rPr>
      <w:rFonts w:eastAsia="MS Mincho"/>
      <w:b/>
      <w:sz w:val="24"/>
      <w:u w:val="single"/>
    </w:rPr>
  </w:style>
  <w:style w:type="paragraph" w:customStyle="1" w:styleId="2909F619802848F09E01365C32F34654">
    <w:name w:val="2909F619802848F09E01365C32F34654"/>
    <w:uiPriority w:val="99"/>
    <w:qFormat/>
    <w:rsid w:val="005F307B"/>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5F307B"/>
    <w:rPr>
      <w:rFonts w:ascii="Georgia" w:eastAsia="Calibri" w:hAnsi="Georgia"/>
      <w:u w:val="single"/>
      <w:lang w:val="x-none" w:eastAsia="zh-CN"/>
    </w:rPr>
  </w:style>
  <w:style w:type="paragraph" w:customStyle="1" w:styleId="UnderlineS">
    <w:name w:val="Underline S"/>
    <w:basedOn w:val="Normal"/>
    <w:link w:val="UnderlineSChar"/>
    <w:qFormat/>
    <w:rsid w:val="005F307B"/>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5F307B"/>
    <w:rPr>
      <w:rFonts w:ascii="Georgia" w:eastAsia="SimSun" w:hAnsi="Georgia"/>
      <w:sz w:val="12"/>
    </w:rPr>
  </w:style>
  <w:style w:type="paragraph" w:customStyle="1" w:styleId="Ununderlined">
    <w:name w:val="Ununderlined"/>
    <w:basedOn w:val="Normal"/>
    <w:link w:val="UnunderlinedChar"/>
    <w:qFormat/>
    <w:rsid w:val="005F307B"/>
    <w:rPr>
      <w:rFonts w:ascii="Georgia" w:eastAsia="SimSun" w:hAnsi="Georgia" w:cstheme="minorBidi"/>
      <w:sz w:val="12"/>
    </w:rPr>
  </w:style>
  <w:style w:type="character" w:customStyle="1" w:styleId="HighlightingChar">
    <w:name w:val="Highlighting Char"/>
    <w:link w:val="Highlighting"/>
    <w:locked/>
    <w:rsid w:val="005F307B"/>
    <w:rPr>
      <w:rFonts w:ascii="Georgia" w:eastAsia="SimSun" w:hAnsi="Georgia"/>
      <w:u w:val="thick"/>
    </w:rPr>
  </w:style>
  <w:style w:type="paragraph" w:customStyle="1" w:styleId="Highlighting">
    <w:name w:val="Highlighting"/>
    <w:basedOn w:val="Normal"/>
    <w:link w:val="HighlightingChar"/>
    <w:autoRedefine/>
    <w:qFormat/>
    <w:rsid w:val="005F307B"/>
    <w:rPr>
      <w:rFonts w:ascii="Georgia" w:eastAsia="SimSun" w:hAnsi="Georgia" w:cstheme="minorBidi"/>
      <w:sz w:val="24"/>
      <w:u w:val="thick"/>
    </w:rPr>
  </w:style>
  <w:style w:type="character" w:customStyle="1" w:styleId="CITEChar0">
    <w:name w:val="CITE Char"/>
    <w:link w:val="CITE"/>
    <w:locked/>
    <w:rsid w:val="005F307B"/>
    <w:rPr>
      <w:rFonts w:ascii="Arial" w:eastAsia="Times New Roman" w:hAnsi="Arial" w:cs="Arial"/>
      <w:iCs/>
      <w:smallCaps/>
      <w:sz w:val="20"/>
      <w:szCs w:val="20"/>
      <w:u w:val="double"/>
    </w:rPr>
  </w:style>
  <w:style w:type="paragraph" w:customStyle="1" w:styleId="CITE">
    <w:name w:val="CITE"/>
    <w:basedOn w:val="Heading2"/>
    <w:link w:val="CITEChar0"/>
    <w:autoRedefine/>
    <w:qFormat/>
    <w:rsid w:val="005F307B"/>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5F307B"/>
    <w:pPr>
      <w:spacing w:before="100" w:beforeAutospacing="1" w:after="100" w:afterAutospacing="1"/>
    </w:pPr>
    <w:rPr>
      <w:rFonts w:eastAsia="Times New Roman"/>
      <w:sz w:val="24"/>
      <w:lang w:eastAsia="zh-CN"/>
    </w:rPr>
  </w:style>
  <w:style w:type="paragraph" w:customStyle="1" w:styleId="Analytics">
    <w:name w:val="Analytics"/>
    <w:basedOn w:val="Normal"/>
    <w:rsid w:val="005F307B"/>
    <w:rPr>
      <w:rFonts w:eastAsia="Calibri"/>
      <w:b/>
      <w:sz w:val="24"/>
    </w:rPr>
  </w:style>
  <w:style w:type="paragraph" w:customStyle="1" w:styleId="D345FF3D873148C5AE3FBF3267827368">
    <w:name w:val="D345FF3D873148C5AE3FBF3267827368"/>
    <w:uiPriority w:val="99"/>
    <w:qFormat/>
    <w:rsid w:val="005F307B"/>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5F307B"/>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5F307B"/>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5F307B"/>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5F307B"/>
    <w:rPr>
      <w:b/>
      <w:sz w:val="28"/>
    </w:rPr>
  </w:style>
  <w:style w:type="character" w:customStyle="1" w:styleId="SourcenameChar">
    <w:name w:val="Source name Char"/>
    <w:link w:val="Sourcename"/>
    <w:locked/>
    <w:rsid w:val="005F307B"/>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5F307B"/>
    <w:rPr>
      <w:b/>
      <w:bCs/>
      <w:sz w:val="20"/>
    </w:rPr>
  </w:style>
  <w:style w:type="character" w:customStyle="1" w:styleId="underlinedcardChar">
    <w:name w:val="underlined card Char"/>
    <w:link w:val="underlinedcard0"/>
    <w:locked/>
    <w:rsid w:val="005F307B"/>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5F307B"/>
    <w:rPr>
      <w:sz w:val="24"/>
      <w:u w:val="single"/>
    </w:rPr>
  </w:style>
  <w:style w:type="paragraph" w:customStyle="1" w:styleId="FullText">
    <w:name w:val="Full Text"/>
    <w:basedOn w:val="Normal"/>
    <w:uiPriority w:val="99"/>
    <w:qFormat/>
    <w:rsid w:val="005F307B"/>
    <w:rPr>
      <w:rFonts w:eastAsia="Times New Roman"/>
    </w:rPr>
  </w:style>
  <w:style w:type="character" w:customStyle="1" w:styleId="TextUnderlineChar">
    <w:name w:val="Text Underline Char"/>
    <w:link w:val="TextUnderline"/>
    <w:locked/>
    <w:rsid w:val="005F307B"/>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5F307B"/>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5F307B"/>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5F307B"/>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5F307B"/>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5F307B"/>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5F307B"/>
    <w:pPr>
      <w:spacing w:before="240"/>
      <w:outlineLvl w:val="2"/>
    </w:pPr>
    <w:rPr>
      <w:rFonts w:eastAsia="Times New Roman"/>
      <w:b/>
    </w:rPr>
  </w:style>
  <w:style w:type="character" w:customStyle="1" w:styleId="CiteCardChar">
    <w:name w:val="Cite_Card Char"/>
    <w:link w:val="CiteCard0"/>
    <w:locked/>
    <w:rsid w:val="005F307B"/>
    <w:rPr>
      <w:rFonts w:ascii="Times New Roman" w:eastAsia="Times New Roman" w:hAnsi="Times New Roman" w:cs="Arial"/>
      <w:bCs/>
      <w:sz w:val="20"/>
      <w:szCs w:val="20"/>
    </w:rPr>
  </w:style>
  <w:style w:type="paragraph" w:customStyle="1" w:styleId="CiteCard0">
    <w:name w:val="Cite_Card"/>
    <w:link w:val="CiteCardChar"/>
    <w:qFormat/>
    <w:rsid w:val="005F307B"/>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5F307B"/>
    <w:pPr>
      <w:widowControl w:val="0"/>
    </w:pPr>
    <w:rPr>
      <w:rFonts w:eastAsia="MS Mincho"/>
      <w:color w:val="auto"/>
    </w:rPr>
  </w:style>
  <w:style w:type="paragraph" w:customStyle="1" w:styleId="dropcap">
    <w:name w:val="dropcap"/>
    <w:basedOn w:val="Normal"/>
    <w:uiPriority w:val="99"/>
    <w:qFormat/>
    <w:rsid w:val="005F307B"/>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5F307B"/>
    <w:rPr>
      <w:rFonts w:ascii="Georgia" w:eastAsia="Times New Roman" w:hAnsi="Georgia" w:cs="Calibri"/>
      <w:sz w:val="22"/>
      <w:u w:val="single"/>
    </w:rPr>
  </w:style>
  <w:style w:type="paragraph" w:customStyle="1" w:styleId="StyleStyle49pt6">
    <w:name w:val="Style Style4 + 9 pt6"/>
    <w:basedOn w:val="Style4"/>
    <w:link w:val="StyleStyle49pt6Char"/>
    <w:qFormat/>
    <w:rsid w:val="005F307B"/>
    <w:rPr>
      <w:rFonts w:ascii="Georgia" w:hAnsi="Georgia"/>
    </w:rPr>
  </w:style>
  <w:style w:type="character" w:customStyle="1" w:styleId="UnderlineCharCharCharCharChar">
    <w:name w:val="Underline Char Char Char Char Char"/>
    <w:link w:val="UnderlineCharCharCharChar"/>
    <w:locked/>
    <w:rsid w:val="005F307B"/>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5F307B"/>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5F307B"/>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5F307B"/>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5F307B"/>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5F307B"/>
    <w:rPr>
      <w:rFonts w:ascii="Georgia" w:hAnsi="Georgia"/>
      <w:b/>
      <w:bCs/>
      <w:sz w:val="24"/>
      <w:u w:val="single"/>
    </w:rPr>
  </w:style>
  <w:style w:type="character" w:customStyle="1" w:styleId="DebatenoramlChar">
    <w:name w:val="Debatenoraml Char"/>
    <w:link w:val="Debatenoraml"/>
    <w:locked/>
    <w:rsid w:val="005F307B"/>
    <w:rPr>
      <w:rFonts w:ascii="Times New Roman" w:hAnsi="Times New Roman" w:cs="Times New Roman"/>
    </w:rPr>
  </w:style>
  <w:style w:type="paragraph" w:customStyle="1" w:styleId="Debatenoraml">
    <w:name w:val="Debatenoraml"/>
    <w:basedOn w:val="NoSpacing"/>
    <w:link w:val="DebatenoramlChar"/>
    <w:qFormat/>
    <w:rsid w:val="005F307B"/>
    <w:rPr>
      <w:rFonts w:eastAsiaTheme="minorEastAsia"/>
    </w:rPr>
  </w:style>
  <w:style w:type="paragraph" w:customStyle="1" w:styleId="SynergyTag">
    <w:name w:val="SynergyTag"/>
    <w:basedOn w:val="Normal"/>
    <w:uiPriority w:val="99"/>
    <w:qFormat/>
    <w:rsid w:val="005F307B"/>
    <w:rPr>
      <w:rFonts w:eastAsia="Calibri"/>
      <w:b/>
    </w:rPr>
  </w:style>
  <w:style w:type="character" w:customStyle="1" w:styleId="QualsChar">
    <w:name w:val="Quals Char"/>
    <w:link w:val="Quals"/>
    <w:locked/>
    <w:rsid w:val="005F307B"/>
    <w:rPr>
      <w:rFonts w:ascii="Georgia" w:eastAsia="Calibri" w:hAnsi="Georgia"/>
      <w:sz w:val="18"/>
    </w:rPr>
  </w:style>
  <w:style w:type="paragraph" w:customStyle="1" w:styleId="Quals">
    <w:name w:val="Quals"/>
    <w:basedOn w:val="Normal"/>
    <w:link w:val="QualsChar"/>
    <w:qFormat/>
    <w:rsid w:val="005F307B"/>
    <w:rPr>
      <w:rFonts w:ascii="Georgia" w:eastAsia="Calibri" w:hAnsi="Georgia" w:cstheme="minorBidi"/>
      <w:sz w:val="18"/>
    </w:rPr>
  </w:style>
  <w:style w:type="paragraph" w:customStyle="1" w:styleId="times">
    <w:name w:val="times"/>
    <w:basedOn w:val="Normal"/>
    <w:qFormat/>
    <w:rsid w:val="005F307B"/>
    <w:pPr>
      <w:spacing w:before="100" w:beforeAutospacing="1" w:after="100" w:afterAutospacing="1"/>
    </w:pPr>
    <w:rPr>
      <w:rFonts w:eastAsia="Times New Roman"/>
      <w:sz w:val="24"/>
    </w:rPr>
  </w:style>
  <w:style w:type="paragraph" w:customStyle="1" w:styleId="BodyA">
    <w:name w:val="Body A"/>
    <w:uiPriority w:val="99"/>
    <w:qFormat/>
    <w:rsid w:val="005F307B"/>
    <w:rPr>
      <w:rFonts w:ascii="Helvetica" w:eastAsia="ヒラギノ角ゴ Pro W3" w:hAnsi="Helvetica" w:cs="Times New Roman"/>
      <w:color w:val="000000"/>
      <w:szCs w:val="20"/>
    </w:rPr>
  </w:style>
  <w:style w:type="character" w:customStyle="1" w:styleId="StarredChar">
    <w:name w:val="Starred Char"/>
    <w:link w:val="Starred"/>
    <w:locked/>
    <w:rsid w:val="005F307B"/>
    <w:rPr>
      <w:rFonts w:ascii="Georgia" w:eastAsia="Times New Roman" w:hAnsi="Georgia"/>
      <w:b/>
      <w:caps/>
      <w:szCs w:val="28"/>
      <w:u w:val="single"/>
    </w:rPr>
  </w:style>
  <w:style w:type="paragraph" w:customStyle="1" w:styleId="Starred">
    <w:name w:val="Starred"/>
    <w:basedOn w:val="Normal"/>
    <w:link w:val="StarredChar"/>
    <w:qFormat/>
    <w:rsid w:val="005F307B"/>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5F307B"/>
    <w:rPr>
      <w:rFonts w:ascii="Georgia" w:eastAsia="Times New Roman" w:hAnsi="Georgia"/>
      <w:b/>
      <w:caps/>
      <w:szCs w:val="28"/>
      <w:u w:val="single"/>
    </w:rPr>
  </w:style>
  <w:style w:type="paragraph" w:customStyle="1" w:styleId="NotStarred">
    <w:name w:val="NotStarred"/>
    <w:basedOn w:val="Normal"/>
    <w:link w:val="NotStarredChar"/>
    <w:qFormat/>
    <w:rsid w:val="005F307B"/>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5F307B"/>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5F307B"/>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5F307B"/>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5F307B"/>
    <w:rPr>
      <w:rFonts w:ascii="Georgia" w:eastAsia="Calibri" w:hAnsi="Georgia"/>
      <w:b/>
    </w:rPr>
  </w:style>
  <w:style w:type="paragraph" w:customStyle="1" w:styleId="H4Tag">
    <w:name w:val="H4 (Tag)"/>
    <w:basedOn w:val="Normal"/>
    <w:link w:val="H4TagChar1"/>
    <w:qFormat/>
    <w:rsid w:val="005F307B"/>
    <w:rPr>
      <w:rFonts w:ascii="Georgia" w:eastAsia="Calibri" w:hAnsi="Georgia" w:cstheme="minorBidi"/>
      <w:b/>
      <w:sz w:val="24"/>
    </w:rPr>
  </w:style>
  <w:style w:type="paragraph" w:customStyle="1" w:styleId="CM25">
    <w:name w:val="CM25"/>
    <w:basedOn w:val="Default"/>
    <w:next w:val="Default"/>
    <w:qFormat/>
    <w:rsid w:val="005F307B"/>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5F307B"/>
    <w:rPr>
      <w:rFonts w:ascii="Georgia" w:hAnsi="Georgia"/>
      <w:b/>
    </w:rPr>
  </w:style>
  <w:style w:type="paragraph" w:customStyle="1" w:styleId="Debate-CardTagandCite-F6">
    <w:name w:val="Debate- Card Tag and Cite- F6"/>
    <w:basedOn w:val="Normal"/>
    <w:link w:val="Debate-CardTagandCite-F6Char"/>
    <w:qFormat/>
    <w:rsid w:val="005F307B"/>
    <w:pPr>
      <w:contextualSpacing/>
    </w:pPr>
    <w:rPr>
      <w:rFonts w:ascii="Georgia" w:hAnsi="Georgia" w:cstheme="minorBidi"/>
      <w:b/>
      <w:sz w:val="24"/>
    </w:rPr>
  </w:style>
  <w:style w:type="character" w:customStyle="1" w:styleId="CardtextChar4">
    <w:name w:val="Card text Char"/>
    <w:link w:val="Cardtext3"/>
    <w:locked/>
    <w:rsid w:val="005F307B"/>
    <w:rPr>
      <w:rFonts w:ascii="Arial Narrow" w:hAnsi="Arial Narrow"/>
      <w:u w:val="single"/>
    </w:rPr>
  </w:style>
  <w:style w:type="paragraph" w:customStyle="1" w:styleId="Cardtext3">
    <w:name w:val="Card text"/>
    <w:link w:val="CardtextChar4"/>
    <w:qFormat/>
    <w:rsid w:val="005F307B"/>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5F307B"/>
    <w:rPr>
      <w:rFonts w:ascii="Georgia" w:eastAsia="Times New Roman" w:hAnsi="Georgia"/>
      <w:b/>
      <w:szCs w:val="28"/>
      <w:u w:val="single"/>
    </w:rPr>
  </w:style>
  <w:style w:type="paragraph" w:customStyle="1" w:styleId="NewHeading2">
    <w:name w:val="NewHeading2"/>
    <w:basedOn w:val="Normal"/>
    <w:link w:val="NewHeading2Char"/>
    <w:qFormat/>
    <w:rsid w:val="005F307B"/>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5F307B"/>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5F307B"/>
    <w:rPr>
      <w:rFonts w:eastAsia="Calibri"/>
    </w:rPr>
  </w:style>
  <w:style w:type="paragraph" w:customStyle="1" w:styleId="TagLine">
    <w:name w:val="Tag Line"/>
    <w:basedOn w:val="Normal"/>
    <w:next w:val="FullText"/>
    <w:uiPriority w:val="99"/>
    <w:qFormat/>
    <w:rsid w:val="005F307B"/>
    <w:rPr>
      <w:rFonts w:ascii="Arial Narrow" w:eastAsia="Times New Roman" w:hAnsi="Arial Narrow"/>
      <w:b/>
      <w:sz w:val="28"/>
    </w:rPr>
  </w:style>
  <w:style w:type="paragraph" w:customStyle="1" w:styleId="Card6pt">
    <w:name w:val="Card 6pt"/>
    <w:basedOn w:val="Normal"/>
    <w:uiPriority w:val="99"/>
    <w:qFormat/>
    <w:rsid w:val="005F307B"/>
    <w:pPr>
      <w:ind w:left="288" w:right="288"/>
    </w:pPr>
    <w:rPr>
      <w:rFonts w:eastAsia="Calibri"/>
      <w:color w:val="000000"/>
      <w:sz w:val="12"/>
      <w:szCs w:val="20"/>
    </w:rPr>
  </w:style>
  <w:style w:type="character" w:customStyle="1" w:styleId="FullCiteChar">
    <w:name w:val="Full Cite Char"/>
    <w:link w:val="FullCite"/>
    <w:locked/>
    <w:rsid w:val="005F307B"/>
    <w:rPr>
      <w:rFonts w:ascii="Garamond" w:eastAsia="Calibri" w:hAnsi="Garamond"/>
    </w:rPr>
  </w:style>
  <w:style w:type="paragraph" w:customStyle="1" w:styleId="FullCite">
    <w:name w:val="Full Cite"/>
    <w:basedOn w:val="Normal"/>
    <w:next w:val="Normal"/>
    <w:link w:val="FullCiteChar"/>
    <w:qFormat/>
    <w:rsid w:val="005F307B"/>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5F307B"/>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5F307B"/>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5F307B"/>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5F307B"/>
    <w:rPr>
      <w:rFonts w:ascii="Century Gothic" w:eastAsia="Times New Roman" w:hAnsi="Century Gothic"/>
    </w:rPr>
  </w:style>
  <w:style w:type="character" w:customStyle="1" w:styleId="StylecardThickunderlineChar">
    <w:name w:val="Style card + Thick underline Char"/>
    <w:link w:val="StylecardThickunderline"/>
    <w:locked/>
    <w:rsid w:val="005F307B"/>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5F307B"/>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5F307B"/>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5F307B"/>
    <w:pPr>
      <w:ind w:left="288" w:right="288"/>
    </w:pPr>
    <w:rPr>
      <w:rFonts w:ascii="Georgia" w:eastAsia="SimSun" w:hAnsi="Georgia" w:cstheme="minorBidi"/>
      <w:b/>
      <w:bCs/>
      <w:sz w:val="24"/>
      <w:u w:val="single"/>
      <w:lang w:eastAsia="zh-CN"/>
    </w:rPr>
  </w:style>
  <w:style w:type="paragraph" w:customStyle="1" w:styleId="CM27">
    <w:name w:val="CM27"/>
    <w:basedOn w:val="Default"/>
    <w:next w:val="Default"/>
    <w:qFormat/>
    <w:rsid w:val="005F307B"/>
    <w:pPr>
      <w:spacing w:after="200" w:line="276" w:lineRule="auto"/>
    </w:pPr>
    <w:rPr>
      <w:rFonts w:eastAsia="Calibri"/>
      <w:color w:val="auto"/>
      <w:sz w:val="22"/>
    </w:rPr>
  </w:style>
  <w:style w:type="paragraph" w:customStyle="1" w:styleId="font-null">
    <w:name w:val="font-null"/>
    <w:basedOn w:val="Normal"/>
    <w:uiPriority w:val="99"/>
    <w:qFormat/>
    <w:rsid w:val="005F307B"/>
    <w:pPr>
      <w:spacing w:before="100" w:beforeAutospacing="1" w:after="100" w:afterAutospacing="1"/>
    </w:pPr>
    <w:rPr>
      <w:rFonts w:eastAsia="Times New Roman"/>
      <w:sz w:val="24"/>
    </w:rPr>
  </w:style>
  <w:style w:type="paragraph" w:customStyle="1" w:styleId="rteindent1">
    <w:name w:val="rteindent1"/>
    <w:basedOn w:val="Normal"/>
    <w:uiPriority w:val="99"/>
    <w:qFormat/>
    <w:rsid w:val="005F307B"/>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5F307B"/>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5F307B"/>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5F307B"/>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5F307B"/>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5F307B"/>
    <w:pPr>
      <w:spacing w:before="100" w:beforeAutospacing="1" w:after="100" w:afterAutospacing="1"/>
    </w:pPr>
    <w:rPr>
      <w:rFonts w:eastAsia="Times New Roman"/>
      <w:sz w:val="24"/>
    </w:rPr>
  </w:style>
  <w:style w:type="paragraph" w:customStyle="1" w:styleId="class">
    <w:name w:val="class"/>
    <w:basedOn w:val="Normal"/>
    <w:uiPriority w:val="99"/>
    <w:qFormat/>
    <w:rsid w:val="005F307B"/>
    <w:pPr>
      <w:spacing w:before="100" w:beforeAutospacing="1" w:after="100" w:afterAutospacing="1"/>
    </w:pPr>
    <w:rPr>
      <w:rFonts w:eastAsia="Times New Roman"/>
      <w:sz w:val="24"/>
    </w:rPr>
  </w:style>
  <w:style w:type="character" w:customStyle="1" w:styleId="blocktitleChar">
    <w:name w:val="block title Char"/>
    <w:link w:val="blocktitle0"/>
    <w:locked/>
    <w:rsid w:val="005F307B"/>
    <w:rPr>
      <w:rFonts w:ascii="Calibri" w:eastAsia="Calibri" w:hAnsi="Calibri" w:cs="Calibri"/>
      <w:b/>
      <w:caps/>
      <w:sz w:val="28"/>
      <w:szCs w:val="28"/>
      <w:lang w:val="es-ES"/>
    </w:rPr>
  </w:style>
  <w:style w:type="paragraph" w:customStyle="1" w:styleId="Pa6">
    <w:name w:val="Pa6"/>
    <w:basedOn w:val="Normal"/>
    <w:next w:val="Normal"/>
    <w:uiPriority w:val="99"/>
    <w:qFormat/>
    <w:rsid w:val="005F307B"/>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5F307B"/>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5F307B"/>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5F307B"/>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5F307B"/>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5F307B"/>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5F307B"/>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5F307B"/>
    <w:rPr>
      <w:rFonts w:ascii="Georgia" w:eastAsia="SimSun" w:hAnsi="Georgia" w:cstheme="minorBidi"/>
      <w:b/>
      <w:bCs/>
      <w:sz w:val="24"/>
    </w:rPr>
  </w:style>
  <w:style w:type="paragraph" w:customStyle="1" w:styleId="summary">
    <w:name w:val="summary"/>
    <w:basedOn w:val="Normal"/>
    <w:uiPriority w:val="99"/>
    <w:qFormat/>
    <w:rsid w:val="005F307B"/>
    <w:pPr>
      <w:spacing w:before="100" w:beforeAutospacing="1" w:after="100" w:afterAutospacing="1"/>
    </w:pPr>
    <w:rPr>
      <w:rFonts w:eastAsia="Times New Roman"/>
      <w:sz w:val="24"/>
    </w:rPr>
  </w:style>
  <w:style w:type="paragraph" w:customStyle="1" w:styleId="Caption2">
    <w:name w:val="Caption2"/>
    <w:basedOn w:val="Normal"/>
    <w:uiPriority w:val="99"/>
    <w:qFormat/>
    <w:rsid w:val="005F307B"/>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5F307B"/>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5F307B"/>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5F307B"/>
    <w:pPr>
      <w:jc w:val="center"/>
    </w:pPr>
    <w:rPr>
      <w:rFonts w:ascii="Book Antiqua" w:eastAsia="Times New Roman" w:hAnsi="Book Antiqua"/>
      <w:b/>
      <w:sz w:val="28"/>
    </w:rPr>
  </w:style>
  <w:style w:type="paragraph" w:customStyle="1" w:styleId="Little">
    <w:name w:val="Little"/>
    <w:basedOn w:val="Normal"/>
    <w:next w:val="Normal"/>
    <w:link w:val="LittleChar"/>
    <w:qFormat/>
    <w:rsid w:val="005F307B"/>
    <w:pPr>
      <w:ind w:left="288"/>
    </w:pPr>
    <w:rPr>
      <w:rFonts w:ascii="Garamond" w:eastAsia="Times New Roman" w:hAnsi="Garamond"/>
    </w:rPr>
  </w:style>
  <w:style w:type="paragraph" w:customStyle="1" w:styleId="AAAcard">
    <w:name w:val="AAAcard"/>
    <w:basedOn w:val="Normal"/>
    <w:uiPriority w:val="99"/>
    <w:qFormat/>
    <w:rsid w:val="005F307B"/>
    <w:pPr>
      <w:ind w:left="288" w:right="288"/>
    </w:pPr>
    <w:rPr>
      <w:rFonts w:eastAsia="Times New Roman"/>
    </w:rPr>
  </w:style>
  <w:style w:type="paragraph" w:customStyle="1" w:styleId="Caption3">
    <w:name w:val="Caption3"/>
    <w:basedOn w:val="Normal"/>
    <w:uiPriority w:val="99"/>
    <w:qFormat/>
    <w:rsid w:val="005F307B"/>
    <w:pPr>
      <w:spacing w:before="100" w:beforeAutospacing="1" w:after="100" w:afterAutospacing="1"/>
    </w:pPr>
    <w:rPr>
      <w:rFonts w:eastAsia="Times New Roman"/>
      <w:sz w:val="24"/>
    </w:rPr>
  </w:style>
  <w:style w:type="paragraph" w:customStyle="1" w:styleId="body-12-5">
    <w:name w:val="body-12-5"/>
    <w:basedOn w:val="Normal"/>
    <w:uiPriority w:val="99"/>
    <w:qFormat/>
    <w:rsid w:val="005F307B"/>
    <w:pPr>
      <w:spacing w:before="100" w:beforeAutospacing="1" w:after="100" w:afterAutospacing="1"/>
    </w:pPr>
    <w:rPr>
      <w:rFonts w:eastAsia="Times New Roman"/>
      <w:sz w:val="24"/>
    </w:rPr>
  </w:style>
  <w:style w:type="paragraph" w:customStyle="1" w:styleId="infuse">
    <w:name w:val="infuse"/>
    <w:basedOn w:val="Normal"/>
    <w:uiPriority w:val="99"/>
    <w:qFormat/>
    <w:rsid w:val="005F307B"/>
    <w:pPr>
      <w:spacing w:before="100" w:beforeAutospacing="1" w:after="100" w:afterAutospacing="1"/>
    </w:pPr>
    <w:rPr>
      <w:rFonts w:eastAsia="Times New Roman"/>
      <w:sz w:val="24"/>
    </w:rPr>
  </w:style>
  <w:style w:type="paragraph" w:customStyle="1" w:styleId="fontreg">
    <w:name w:val="font_reg"/>
    <w:basedOn w:val="Normal"/>
    <w:uiPriority w:val="99"/>
    <w:qFormat/>
    <w:rsid w:val="005F307B"/>
    <w:pPr>
      <w:spacing w:before="100" w:beforeAutospacing="1" w:after="100" w:afterAutospacing="1"/>
    </w:pPr>
    <w:rPr>
      <w:rFonts w:eastAsia="Times New Roman"/>
      <w:sz w:val="24"/>
    </w:rPr>
  </w:style>
  <w:style w:type="paragraph" w:customStyle="1" w:styleId="CITEF3">
    <w:name w:val="CITE F3"/>
    <w:uiPriority w:val="99"/>
    <w:qFormat/>
    <w:rsid w:val="005F307B"/>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5F307B"/>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5F307B"/>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5F307B"/>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5F307B"/>
    <w:pPr>
      <w:spacing w:after="200"/>
    </w:pPr>
    <w:rPr>
      <w:rFonts w:ascii="Calibri" w:eastAsia="Calibri" w:hAnsi="Calibri" w:cs="Times New Roman"/>
      <w:sz w:val="20"/>
      <w:szCs w:val="20"/>
      <w:u w:val="single"/>
    </w:rPr>
  </w:style>
  <w:style w:type="paragraph" w:customStyle="1" w:styleId="hotroute1">
    <w:name w:val="hot route!"/>
    <w:basedOn w:val="Normal"/>
    <w:qFormat/>
    <w:rsid w:val="005F307B"/>
    <w:pPr>
      <w:ind w:left="144"/>
    </w:pPr>
    <w:rPr>
      <w:rFonts w:ascii="Cambria" w:eastAsia="Calibri" w:hAnsi="Cambria"/>
      <w:sz w:val="24"/>
    </w:rPr>
  </w:style>
  <w:style w:type="paragraph" w:customStyle="1" w:styleId="FreeFormA">
    <w:name w:val="Free Form A"/>
    <w:autoRedefine/>
    <w:uiPriority w:val="99"/>
    <w:qFormat/>
    <w:rsid w:val="005F307B"/>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5F307B"/>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5F307B"/>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5F307B"/>
    <w:rPr>
      <w:rFonts w:ascii="Times New Roman" w:eastAsia="Times New Roman" w:hAnsi="Times New Roman" w:cs="Times New Roman"/>
      <w:sz w:val="10"/>
    </w:rPr>
  </w:style>
  <w:style w:type="paragraph" w:customStyle="1" w:styleId="subheader">
    <w:name w:val="subheader"/>
    <w:basedOn w:val="Normal"/>
    <w:uiPriority w:val="99"/>
    <w:qFormat/>
    <w:rsid w:val="005F307B"/>
    <w:pPr>
      <w:spacing w:before="100" w:beforeAutospacing="1" w:after="100" w:afterAutospacing="1"/>
    </w:pPr>
    <w:rPr>
      <w:rFonts w:eastAsia="Times New Roman"/>
      <w:sz w:val="24"/>
    </w:rPr>
  </w:style>
  <w:style w:type="paragraph" w:customStyle="1" w:styleId="firstletter">
    <w:name w:val="firstletter"/>
    <w:basedOn w:val="Normal"/>
    <w:uiPriority w:val="99"/>
    <w:qFormat/>
    <w:rsid w:val="005F307B"/>
    <w:pPr>
      <w:spacing w:before="100" w:beforeAutospacing="1" w:after="100" w:afterAutospacing="1"/>
    </w:pPr>
    <w:rPr>
      <w:rFonts w:eastAsia="Times New Roman"/>
      <w:sz w:val="24"/>
    </w:rPr>
  </w:style>
  <w:style w:type="paragraph" w:customStyle="1" w:styleId="more">
    <w:name w:val="more"/>
    <w:basedOn w:val="Normal"/>
    <w:uiPriority w:val="99"/>
    <w:qFormat/>
    <w:rsid w:val="005F307B"/>
    <w:pPr>
      <w:spacing w:before="100" w:beforeAutospacing="1" w:after="100" w:afterAutospacing="1"/>
    </w:pPr>
    <w:rPr>
      <w:rFonts w:eastAsia="Times New Roman"/>
      <w:sz w:val="24"/>
    </w:rPr>
  </w:style>
  <w:style w:type="paragraph" w:customStyle="1" w:styleId="story">
    <w:name w:val="story"/>
    <w:basedOn w:val="Normal"/>
    <w:uiPriority w:val="99"/>
    <w:qFormat/>
    <w:rsid w:val="005F307B"/>
    <w:pPr>
      <w:spacing w:before="100" w:beforeAutospacing="1" w:after="100" w:afterAutospacing="1"/>
    </w:pPr>
    <w:rPr>
      <w:rFonts w:eastAsia="Times New Roman"/>
      <w:sz w:val="24"/>
    </w:rPr>
  </w:style>
  <w:style w:type="paragraph" w:customStyle="1" w:styleId="H1numbered">
    <w:name w:val="H1 numbered"/>
    <w:basedOn w:val="Normal"/>
    <w:uiPriority w:val="99"/>
    <w:qFormat/>
    <w:rsid w:val="005F307B"/>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5F307B"/>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5F307B"/>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5F307B"/>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5F307B"/>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5F307B"/>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5F307B"/>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5F307B"/>
    <w:pPr>
      <w:widowControl w:val="0"/>
      <w:spacing w:after="63"/>
    </w:pPr>
    <w:rPr>
      <w:rFonts w:ascii="Arial" w:hAnsi="Arial"/>
      <w:color w:val="auto"/>
    </w:rPr>
  </w:style>
  <w:style w:type="paragraph" w:customStyle="1" w:styleId="CM35">
    <w:name w:val="CM35"/>
    <w:basedOn w:val="Default"/>
    <w:next w:val="Default"/>
    <w:uiPriority w:val="99"/>
    <w:qFormat/>
    <w:rsid w:val="005F307B"/>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5F307B"/>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5F307B"/>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5F307B"/>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5F307B"/>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5F307B"/>
    <w:rPr>
      <w:rFonts w:ascii="Georgia" w:hAnsi="Georgia"/>
      <w:sz w:val="24"/>
      <w:szCs w:val="24"/>
      <w:lang w:val="x-none" w:eastAsia="x-none"/>
    </w:rPr>
  </w:style>
  <w:style w:type="character" w:customStyle="1" w:styleId="StyleCards11ptUnderlineChar">
    <w:name w:val="Style Cards + 11 pt Underline Char"/>
    <w:link w:val="StyleCards11ptUnderline"/>
    <w:locked/>
    <w:rsid w:val="005F307B"/>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5F307B"/>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5F307B"/>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5F307B"/>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5F307B"/>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5F307B"/>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5F307B"/>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5F307B"/>
    <w:rPr>
      <w:rFonts w:ascii="Georgia" w:hAnsi="Georgia" w:cstheme="minorBidi"/>
      <w:sz w:val="24"/>
      <w:lang w:val="x-none" w:eastAsia="x-none"/>
    </w:rPr>
  </w:style>
  <w:style w:type="character" w:customStyle="1" w:styleId="NormalFontChar">
    <w:name w:val="Normal Font Char"/>
    <w:link w:val="NormalFont"/>
    <w:locked/>
    <w:rsid w:val="005F307B"/>
    <w:rPr>
      <w:rFonts w:ascii="Times New Roman" w:eastAsia="Times New Roman" w:hAnsi="Times New Roman" w:cs="Times New Roman"/>
      <w:sz w:val="20"/>
      <w:szCs w:val="20"/>
    </w:rPr>
  </w:style>
  <w:style w:type="paragraph" w:customStyle="1" w:styleId="NormalFont">
    <w:name w:val="Normal Font"/>
    <w:link w:val="NormalFontChar"/>
    <w:qFormat/>
    <w:rsid w:val="005F307B"/>
    <w:rPr>
      <w:rFonts w:ascii="Times New Roman" w:eastAsia="Times New Roman" w:hAnsi="Times New Roman" w:cs="Times New Roman"/>
      <w:sz w:val="20"/>
      <w:szCs w:val="20"/>
    </w:rPr>
  </w:style>
  <w:style w:type="paragraph" w:customStyle="1" w:styleId="StyleSmall11pt">
    <w:name w:val="Style Small + 11 pt"/>
    <w:uiPriority w:val="99"/>
    <w:qFormat/>
    <w:rsid w:val="005F307B"/>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5F307B"/>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5F307B"/>
    <w:rPr>
      <w:u w:val="single"/>
      <w:lang w:val="x-none" w:eastAsia="x-none"/>
    </w:rPr>
  </w:style>
  <w:style w:type="character" w:customStyle="1" w:styleId="StyleNormalFont11ptBoldUnderlineChar">
    <w:name w:val="Style Normal Font + 11 pt Bold Underline Char"/>
    <w:link w:val="StyleNormalFont11ptBoldUnderline"/>
    <w:locked/>
    <w:rsid w:val="005F307B"/>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5F307B"/>
    <w:rPr>
      <w:b/>
      <w:bCs/>
      <w:u w:val="single"/>
      <w:lang w:val="x-none" w:eastAsia="x-none"/>
    </w:rPr>
  </w:style>
  <w:style w:type="paragraph" w:customStyle="1" w:styleId="Smallfont0">
    <w:name w:val="Smallfont"/>
    <w:basedOn w:val="Normal"/>
    <w:uiPriority w:val="99"/>
    <w:qFormat/>
    <w:rsid w:val="005F307B"/>
    <w:rPr>
      <w:rFonts w:eastAsia="Times New Roman"/>
      <w:sz w:val="15"/>
    </w:rPr>
  </w:style>
  <w:style w:type="paragraph" w:customStyle="1" w:styleId="formatvorlage2">
    <w:name w:val="formatvorlage2"/>
    <w:basedOn w:val="Normal"/>
    <w:uiPriority w:val="99"/>
    <w:qFormat/>
    <w:rsid w:val="005F307B"/>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5F307B"/>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5F307B"/>
    <w:pPr>
      <w:spacing w:after="0"/>
      <w:contextualSpacing w:val="0"/>
      <w:jc w:val="center"/>
    </w:pPr>
    <w:rPr>
      <w:rFonts w:ascii="Georgia" w:eastAsia="Times New Roman" w:hAnsi="Georgia" w:cstheme="minorBidi"/>
      <w:b/>
      <w:spacing w:val="0"/>
      <w:kern w:val="0"/>
      <w:sz w:val="20"/>
      <w:szCs w:val="24"/>
      <w:u w:val="single"/>
      <w:lang w:val="x-none" w:eastAsia="x-none"/>
    </w:rPr>
  </w:style>
  <w:style w:type="character" w:customStyle="1" w:styleId="StyleTitle11ptNotBoldNounderlineChar">
    <w:name w:val="Style Title + 11 pt Not Bold No underline Char"/>
    <w:link w:val="StyleTitle11ptNotBoldNounderline"/>
    <w:locked/>
    <w:rsid w:val="005F307B"/>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5F307B"/>
    <w:pPr>
      <w:spacing w:after="0"/>
      <w:contextualSpacing w:val="0"/>
      <w:jc w:val="center"/>
    </w:pPr>
    <w:rPr>
      <w:rFonts w:ascii="Georgia" w:eastAsia="Times New Roman" w:hAnsi="Georgia" w:cstheme="minorBidi"/>
      <w:spacing w:val="0"/>
      <w:kern w:val="0"/>
      <w:sz w:val="20"/>
      <w:szCs w:val="24"/>
      <w:u w:val="single"/>
      <w:lang w:val="x-none" w:eastAsia="x-none"/>
    </w:rPr>
  </w:style>
  <w:style w:type="character" w:customStyle="1" w:styleId="HotRouteCharCharCharCharCharChar">
    <w:name w:val="Hot Route! Char Char Char Char Char Char"/>
    <w:link w:val="HotRouteCharCharCharCharChar"/>
    <w:locked/>
    <w:rsid w:val="005F307B"/>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5F307B"/>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5F307B"/>
    <w:pPr>
      <w:spacing w:before="100" w:beforeAutospacing="1" w:after="100" w:afterAutospacing="1"/>
    </w:pPr>
    <w:rPr>
      <w:rFonts w:eastAsia="Times New Roman"/>
      <w:sz w:val="24"/>
    </w:rPr>
  </w:style>
  <w:style w:type="paragraph" w:customStyle="1" w:styleId="i1">
    <w:name w:val="i1"/>
    <w:basedOn w:val="Normal"/>
    <w:uiPriority w:val="99"/>
    <w:qFormat/>
    <w:rsid w:val="005F307B"/>
    <w:pPr>
      <w:spacing w:before="100" w:beforeAutospacing="1" w:after="100" w:afterAutospacing="1"/>
    </w:pPr>
    <w:rPr>
      <w:rFonts w:eastAsia="Times New Roman"/>
      <w:sz w:val="24"/>
    </w:rPr>
  </w:style>
  <w:style w:type="paragraph" w:customStyle="1" w:styleId="question">
    <w:name w:val="question"/>
    <w:basedOn w:val="Normal"/>
    <w:uiPriority w:val="99"/>
    <w:qFormat/>
    <w:rsid w:val="005F307B"/>
    <w:pPr>
      <w:spacing w:before="100" w:beforeAutospacing="1" w:after="100" w:afterAutospacing="1"/>
    </w:pPr>
    <w:rPr>
      <w:rFonts w:eastAsia="Times New Roman"/>
      <w:sz w:val="24"/>
    </w:rPr>
  </w:style>
  <w:style w:type="paragraph" w:customStyle="1" w:styleId="bodycopy">
    <w:name w:val="bodycopy"/>
    <w:basedOn w:val="Normal"/>
    <w:uiPriority w:val="99"/>
    <w:qFormat/>
    <w:rsid w:val="005F307B"/>
    <w:pPr>
      <w:spacing w:before="100" w:beforeAutospacing="1" w:after="100" w:afterAutospacing="1"/>
    </w:pPr>
    <w:rPr>
      <w:rFonts w:eastAsia="Times New Roman"/>
      <w:sz w:val="24"/>
    </w:rPr>
  </w:style>
  <w:style w:type="paragraph" w:customStyle="1" w:styleId="Fifth">
    <w:name w:val="Fifth"/>
    <w:basedOn w:val="Normal"/>
    <w:link w:val="FifthChar"/>
    <w:qFormat/>
    <w:rsid w:val="005F307B"/>
    <w:rPr>
      <w:rFonts w:eastAsia="Calibri"/>
    </w:rPr>
  </w:style>
  <w:style w:type="paragraph" w:customStyle="1" w:styleId="NoteLevel22">
    <w:name w:val="Note Level 22"/>
    <w:basedOn w:val="Normal"/>
    <w:next w:val="Normal"/>
    <w:uiPriority w:val="99"/>
    <w:qFormat/>
    <w:rsid w:val="005F307B"/>
    <w:pPr>
      <w:keepNext/>
      <w:ind w:left="288" w:right="288"/>
    </w:pPr>
    <w:rPr>
      <w:rFonts w:eastAsia="MS Gothic"/>
      <w:szCs w:val="20"/>
    </w:rPr>
  </w:style>
  <w:style w:type="paragraph" w:customStyle="1" w:styleId="wp-caption-text">
    <w:name w:val="wp-caption-text"/>
    <w:basedOn w:val="Normal"/>
    <w:qFormat/>
    <w:rsid w:val="005F307B"/>
    <w:pPr>
      <w:spacing w:before="100" w:beforeAutospacing="1" w:after="100" w:afterAutospacing="1"/>
    </w:pPr>
    <w:rPr>
      <w:rFonts w:eastAsia="Times New Roman"/>
      <w:sz w:val="24"/>
    </w:rPr>
  </w:style>
  <w:style w:type="paragraph" w:customStyle="1" w:styleId="svarticle">
    <w:name w:val="svarticle"/>
    <w:basedOn w:val="Normal"/>
    <w:uiPriority w:val="99"/>
    <w:qFormat/>
    <w:rsid w:val="005F307B"/>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5F307B"/>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5F307B"/>
    <w:pPr>
      <w:spacing w:before="100" w:beforeAutospacing="1" w:after="100" w:afterAutospacing="1"/>
    </w:pPr>
  </w:style>
  <w:style w:type="paragraph" w:customStyle="1" w:styleId="description">
    <w:name w:val="description"/>
    <w:basedOn w:val="Normal"/>
    <w:uiPriority w:val="99"/>
    <w:qFormat/>
    <w:rsid w:val="005F307B"/>
    <w:pPr>
      <w:spacing w:before="100" w:beforeAutospacing="1" w:after="100" w:afterAutospacing="1"/>
    </w:pPr>
  </w:style>
  <w:style w:type="paragraph" w:customStyle="1" w:styleId="graf">
    <w:name w:val="graf"/>
    <w:basedOn w:val="Normal"/>
    <w:uiPriority w:val="99"/>
    <w:qFormat/>
    <w:rsid w:val="005F307B"/>
    <w:pPr>
      <w:spacing w:before="100" w:beforeAutospacing="1" w:after="100" w:afterAutospacing="1"/>
    </w:pPr>
  </w:style>
  <w:style w:type="paragraph" w:customStyle="1" w:styleId="column">
    <w:name w:val="column"/>
    <w:basedOn w:val="Normal"/>
    <w:uiPriority w:val="99"/>
    <w:qFormat/>
    <w:rsid w:val="005F307B"/>
    <w:pPr>
      <w:spacing w:before="100" w:beforeAutospacing="1" w:after="100" w:afterAutospacing="1"/>
    </w:pPr>
  </w:style>
  <w:style w:type="paragraph" w:customStyle="1" w:styleId="recirc-container">
    <w:name w:val="recirc-container"/>
    <w:basedOn w:val="Normal"/>
    <w:uiPriority w:val="99"/>
    <w:qFormat/>
    <w:rsid w:val="005F307B"/>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5F307B"/>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5F307B"/>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5F307B"/>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5F307B"/>
    <w:rPr>
      <w:rFonts w:ascii="Georgia" w:hAnsi="Georgia" w:hint="default"/>
      <w:i/>
      <w:iCs/>
      <w:color w:val="808080"/>
    </w:rPr>
  </w:style>
  <w:style w:type="character" w:customStyle="1" w:styleId="cardchar00">
    <w:name w:val="cardchar0"/>
    <w:basedOn w:val="DefaultParagraphFont"/>
    <w:rsid w:val="005F307B"/>
  </w:style>
  <w:style w:type="character" w:customStyle="1" w:styleId="UnderlineNon-bold">
    <w:name w:val="Underline Non - bold"/>
    <w:rsid w:val="005F307B"/>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5F307B"/>
  </w:style>
  <w:style w:type="character" w:customStyle="1" w:styleId="StyleHeading4UnderlinedsmalltextGaramondChar">
    <w:name w:val="Style Heading 4Underlinedsmall text + Garamond Char"/>
    <w:link w:val="StyleHeading4UnderlinedsmalltextGaramond"/>
    <w:locked/>
    <w:rsid w:val="005F307B"/>
    <w:rPr>
      <w:rFonts w:ascii="Calibri" w:hAnsi="Calibri" w:cs="Calibri"/>
      <w:sz w:val="22"/>
    </w:rPr>
  </w:style>
  <w:style w:type="character" w:customStyle="1" w:styleId="Heading5Char2">
    <w:name w:val="Heading 5 Char2"/>
    <w:rsid w:val="005F307B"/>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5F307B"/>
    <w:rPr>
      <w:rFonts w:ascii="Arial" w:hAnsi="Arial" w:cs="Arial"/>
      <w:vanish/>
      <w:sz w:val="16"/>
      <w:szCs w:val="16"/>
    </w:rPr>
  </w:style>
  <w:style w:type="paragraph" w:styleId="z-TopofForm">
    <w:name w:val="HTML Top of Form"/>
    <w:basedOn w:val="Normal"/>
    <w:next w:val="Normal"/>
    <w:link w:val="z-TopofFormChar"/>
    <w:hidden/>
    <w:uiPriority w:val="99"/>
    <w:unhideWhenUsed/>
    <w:rsid w:val="005F307B"/>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5F307B"/>
    <w:rPr>
      <w:rFonts w:ascii="Arial" w:hAnsi="Arial" w:cs="Arial"/>
      <w:vanish/>
      <w:sz w:val="16"/>
      <w:szCs w:val="16"/>
    </w:rPr>
  </w:style>
  <w:style w:type="character" w:customStyle="1" w:styleId="z-BottomofFormChar">
    <w:name w:val="z-Bottom of Form Char"/>
    <w:basedOn w:val="DefaultParagraphFont"/>
    <w:link w:val="z-BottomofForm"/>
    <w:uiPriority w:val="99"/>
    <w:rsid w:val="005F307B"/>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5F307B"/>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5F307B"/>
    <w:rPr>
      <w:rFonts w:ascii="Arial" w:hAnsi="Arial" w:cs="Arial"/>
      <w:vanish/>
      <w:sz w:val="16"/>
      <w:szCs w:val="16"/>
    </w:rPr>
  </w:style>
  <w:style w:type="character" w:customStyle="1" w:styleId="Style2CharChar">
    <w:name w:val="Style2 Char Char"/>
    <w:rsid w:val="005F307B"/>
    <w:rPr>
      <w:u w:val="thick"/>
      <w:lang w:val="en-US" w:eastAsia="en-US" w:bidi="ar-SA"/>
    </w:rPr>
  </w:style>
  <w:style w:type="character" w:customStyle="1" w:styleId="authordate1">
    <w:name w:val="authordate"/>
    <w:rsid w:val="005F307B"/>
  </w:style>
  <w:style w:type="character" w:customStyle="1" w:styleId="underline0">
    <w:name w:val="%underline"/>
    <w:rsid w:val="005F307B"/>
    <w:rPr>
      <w:rFonts w:ascii="Times New Roman" w:hAnsi="Times New Roman" w:cs="Times New Roman" w:hint="default"/>
      <w:strike w:val="0"/>
      <w:dstrike w:val="0"/>
      <w:sz w:val="16"/>
      <w:u w:val="none"/>
      <w:effect w:val="none"/>
    </w:rPr>
  </w:style>
  <w:style w:type="character" w:customStyle="1" w:styleId="AUNDERLINE0">
    <w:name w:val="AUNDERLINE"/>
    <w:qFormat/>
    <w:rsid w:val="005F307B"/>
    <w:rPr>
      <w:rFonts w:ascii="Times New Roman" w:hAnsi="Times New Roman" w:cs="Times New Roman" w:hint="default"/>
      <w:sz w:val="20"/>
      <w:u w:val="single"/>
    </w:rPr>
  </w:style>
  <w:style w:type="character" w:customStyle="1" w:styleId="UnderlinedCharChar">
    <w:name w:val="Underlined Char Char"/>
    <w:rsid w:val="005F307B"/>
    <w:rPr>
      <w:rFonts w:ascii="Garamond" w:hAnsi="Garamond" w:hint="default"/>
      <w:szCs w:val="28"/>
      <w:u w:val="single"/>
      <w:lang w:val="en-US" w:eastAsia="en-US" w:bidi="ar-SA"/>
    </w:rPr>
  </w:style>
  <w:style w:type="character" w:customStyle="1" w:styleId="slug-doi">
    <w:name w:val="slug-doi"/>
    <w:basedOn w:val="DefaultParagraphFont"/>
    <w:rsid w:val="005F307B"/>
  </w:style>
  <w:style w:type="character" w:customStyle="1" w:styleId="af">
    <w:name w:val="af"/>
    <w:basedOn w:val="DefaultParagraphFont"/>
    <w:rsid w:val="005F307B"/>
  </w:style>
  <w:style w:type="character" w:customStyle="1" w:styleId="ab">
    <w:name w:val="ab"/>
    <w:basedOn w:val="DefaultParagraphFont"/>
    <w:rsid w:val="005F307B"/>
  </w:style>
  <w:style w:type="character" w:customStyle="1" w:styleId="em">
    <w:name w:val="em"/>
    <w:basedOn w:val="DefaultParagraphFont"/>
    <w:rsid w:val="005F307B"/>
  </w:style>
  <w:style w:type="character" w:customStyle="1" w:styleId="au">
    <w:name w:val="au"/>
    <w:basedOn w:val="DefaultParagraphFont"/>
    <w:rsid w:val="005F307B"/>
  </w:style>
  <w:style w:type="character" w:customStyle="1" w:styleId="ti">
    <w:name w:val="ti"/>
    <w:basedOn w:val="DefaultParagraphFont"/>
    <w:rsid w:val="005F307B"/>
  </w:style>
  <w:style w:type="character" w:customStyle="1" w:styleId="subheadblue">
    <w:name w:val="subhead_blue"/>
    <w:basedOn w:val="DefaultParagraphFont"/>
    <w:rsid w:val="005F307B"/>
  </w:style>
  <w:style w:type="character" w:customStyle="1" w:styleId="affiliation">
    <w:name w:val="affiliation"/>
    <w:basedOn w:val="DefaultParagraphFont"/>
    <w:rsid w:val="005F307B"/>
  </w:style>
  <w:style w:type="character" w:customStyle="1" w:styleId="slug-doi-wrapper">
    <w:name w:val="slug-doi-wrapper"/>
    <w:basedOn w:val="DefaultParagraphFont"/>
    <w:rsid w:val="005F307B"/>
  </w:style>
  <w:style w:type="character" w:customStyle="1" w:styleId="slug-metadata-noteahead-of-print">
    <w:name w:val="slug-metadata-note ahead-of-print"/>
    <w:basedOn w:val="DefaultParagraphFont"/>
    <w:rsid w:val="005F307B"/>
  </w:style>
  <w:style w:type="character" w:customStyle="1" w:styleId="slug-ahead-of-print-date">
    <w:name w:val="slug-ahead-of-print-date"/>
    <w:basedOn w:val="DefaultParagraphFont"/>
    <w:rsid w:val="005F307B"/>
  </w:style>
  <w:style w:type="character" w:customStyle="1" w:styleId="medium-bold">
    <w:name w:val="medium-bold"/>
    <w:basedOn w:val="DefaultParagraphFont"/>
    <w:rsid w:val="005F307B"/>
  </w:style>
  <w:style w:type="character" w:customStyle="1" w:styleId="updated-short-citation">
    <w:name w:val="updated-short-citation"/>
    <w:basedOn w:val="DefaultParagraphFont"/>
    <w:rsid w:val="005F307B"/>
  </w:style>
  <w:style w:type="character" w:customStyle="1" w:styleId="goohl0">
    <w:name w:val="goohl0"/>
    <w:basedOn w:val="DefaultParagraphFont"/>
    <w:rsid w:val="005F307B"/>
  </w:style>
  <w:style w:type="character" w:customStyle="1" w:styleId="CharChar6">
    <w:name w:val="Char Char6"/>
    <w:rsid w:val="005F307B"/>
    <w:rPr>
      <w:rFonts w:ascii="Arial" w:hAnsi="Arial" w:cs="Arial" w:hint="default"/>
      <w:bCs/>
      <w:sz w:val="16"/>
      <w:szCs w:val="26"/>
      <w:lang w:val="en-US" w:eastAsia="en-US" w:bidi="ar-SA"/>
    </w:rPr>
  </w:style>
  <w:style w:type="character" w:customStyle="1" w:styleId="TagCharChar1">
    <w:name w:val="Tag Char Char1"/>
    <w:rsid w:val="005F307B"/>
    <w:rPr>
      <w:b/>
      <w:bCs w:val="0"/>
      <w:sz w:val="24"/>
      <w:szCs w:val="24"/>
      <w:lang w:val="en-US" w:eastAsia="en-US" w:bidi="ar-SA"/>
    </w:rPr>
  </w:style>
  <w:style w:type="character" w:customStyle="1" w:styleId="12TimesNewRoman">
    <w:name w:val="12 Times New Roman"/>
    <w:rsid w:val="005F307B"/>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5F307B"/>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5F307B"/>
    <w:rPr>
      <w:rFonts w:ascii="Times New Roman" w:hAnsi="Times New Roman" w:cs="Times New Roman" w:hint="default"/>
      <w:strike w:val="0"/>
      <w:dstrike w:val="0"/>
      <w:sz w:val="14"/>
      <w:u w:val="none"/>
      <w:effect w:val="none"/>
    </w:rPr>
  </w:style>
  <w:style w:type="character" w:customStyle="1" w:styleId="F8-UnderlineBold">
    <w:name w:val="F8 - Underline/Bold"/>
    <w:rsid w:val="005F307B"/>
    <w:rPr>
      <w:rFonts w:ascii="Times New Roman" w:hAnsi="Times New Roman" w:cs="Times New Roman" w:hint="default"/>
      <w:b/>
      <w:bCs w:val="0"/>
      <w:sz w:val="20"/>
      <w:u w:val="single"/>
    </w:rPr>
  </w:style>
  <w:style w:type="character" w:customStyle="1" w:styleId="F7-SmallFont">
    <w:name w:val="F7 - Small Font"/>
    <w:rsid w:val="005F307B"/>
    <w:rPr>
      <w:rFonts w:ascii="Times New Roman" w:hAnsi="Times New Roman" w:cs="Times New Roman" w:hint="default"/>
      <w:sz w:val="14"/>
    </w:rPr>
  </w:style>
  <w:style w:type="character" w:customStyle="1" w:styleId="Brief-Bold">
    <w:name w:val="Brief - Bold"/>
    <w:rsid w:val="005F307B"/>
    <w:rPr>
      <w:rFonts w:ascii="Times New Roman" w:hAnsi="Times New Roman" w:cs="Times New Roman" w:hint="default"/>
      <w:b/>
      <w:bCs w:val="0"/>
    </w:rPr>
  </w:style>
  <w:style w:type="character" w:customStyle="1" w:styleId="Card-Underline">
    <w:name w:val="Card - Underline"/>
    <w:rsid w:val="005F307B"/>
    <w:rPr>
      <w:rFonts w:ascii="Times New Roman" w:hAnsi="Times New Roman" w:cs="Times New Roman" w:hint="default"/>
      <w:u w:val="single"/>
    </w:rPr>
  </w:style>
  <w:style w:type="character" w:customStyle="1" w:styleId="beriefunderline">
    <w:name w:val="berief = underline"/>
    <w:rsid w:val="005F307B"/>
    <w:rPr>
      <w:rFonts w:ascii="Times New Roman" w:eastAsia="Times New Roman" w:hAnsi="Times New Roman" w:cs="Times New Roman" w:hint="default"/>
      <w:sz w:val="20"/>
      <w:u w:val="single"/>
    </w:rPr>
  </w:style>
  <w:style w:type="character" w:customStyle="1" w:styleId="BoldText10pt">
    <w:name w:val="Bold Text 10 pt"/>
    <w:rsid w:val="005F307B"/>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5F307B"/>
    <w:rPr>
      <w:i/>
      <w:iCs w:val="0"/>
    </w:rPr>
  </w:style>
  <w:style w:type="character" w:customStyle="1" w:styleId="eoeaheader">
    <w:name w:val="eoea_header"/>
    <w:basedOn w:val="DefaultParagraphFont"/>
    <w:rsid w:val="005F307B"/>
  </w:style>
  <w:style w:type="character" w:customStyle="1" w:styleId="SC4208902">
    <w:name w:val="SC.4.208902"/>
    <w:rsid w:val="005F307B"/>
    <w:rPr>
      <w:rFonts w:ascii="Century" w:hAnsi="Century" w:cs="Century" w:hint="default"/>
      <w:color w:val="000000"/>
      <w:sz w:val="22"/>
      <w:szCs w:val="22"/>
    </w:rPr>
  </w:style>
  <w:style w:type="character" w:customStyle="1" w:styleId="SC4208915">
    <w:name w:val="SC.4.208915"/>
    <w:rsid w:val="005F307B"/>
    <w:rPr>
      <w:rFonts w:ascii="Century" w:hAnsi="Century" w:cs="Century" w:hint="default"/>
      <w:color w:val="000000"/>
      <w:sz w:val="13"/>
      <w:szCs w:val="13"/>
    </w:rPr>
  </w:style>
  <w:style w:type="character" w:customStyle="1" w:styleId="SC273764">
    <w:name w:val="SC.2.73764"/>
    <w:rsid w:val="005F307B"/>
    <w:rPr>
      <w:rFonts w:ascii="Century" w:hAnsi="Century" w:cs="Century" w:hint="default"/>
      <w:color w:val="000000"/>
      <w:sz w:val="72"/>
      <w:szCs w:val="72"/>
    </w:rPr>
  </w:style>
  <w:style w:type="character" w:customStyle="1" w:styleId="SC273779">
    <w:name w:val="SC.2.73779"/>
    <w:rsid w:val="005F307B"/>
    <w:rPr>
      <w:rFonts w:ascii="Century" w:hAnsi="Century" w:cs="Century" w:hint="default"/>
      <w:color w:val="000000"/>
      <w:sz w:val="40"/>
      <w:szCs w:val="40"/>
    </w:rPr>
  </w:style>
  <w:style w:type="character" w:customStyle="1" w:styleId="SC273763">
    <w:name w:val="SC.2.73763"/>
    <w:rsid w:val="005F307B"/>
    <w:rPr>
      <w:rFonts w:ascii="Century" w:hAnsi="Century" w:cs="Century" w:hint="default"/>
      <w:b/>
      <w:bCs/>
      <w:color w:val="000000"/>
    </w:rPr>
  </w:style>
  <w:style w:type="character" w:customStyle="1" w:styleId="SC4208910">
    <w:name w:val="SC.4.208910"/>
    <w:rsid w:val="005F307B"/>
    <w:rPr>
      <w:rFonts w:ascii="Century" w:hAnsi="Century" w:cs="Century" w:hint="default"/>
      <w:color w:val="000000"/>
      <w:sz w:val="28"/>
      <w:szCs w:val="28"/>
    </w:rPr>
  </w:style>
  <w:style w:type="character" w:customStyle="1" w:styleId="SC4208911">
    <w:name w:val="SC.4.208911"/>
    <w:rsid w:val="005F307B"/>
    <w:rPr>
      <w:rFonts w:ascii="Century" w:hAnsi="Century" w:cs="Century" w:hint="default"/>
      <w:color w:val="000000"/>
    </w:rPr>
  </w:style>
  <w:style w:type="character" w:customStyle="1" w:styleId="articlesubtitle">
    <w:name w:val="article_sub_title"/>
    <w:basedOn w:val="DefaultParagraphFont"/>
    <w:rsid w:val="005F307B"/>
  </w:style>
  <w:style w:type="character" w:customStyle="1" w:styleId="newsdate2">
    <w:name w:val="news_date2"/>
    <w:basedOn w:val="DefaultParagraphFont"/>
    <w:rsid w:val="005F307B"/>
  </w:style>
  <w:style w:type="character" w:customStyle="1" w:styleId="readarticleheader">
    <w:name w:val="readarticleheader"/>
    <w:basedOn w:val="DefaultParagraphFont"/>
    <w:rsid w:val="005F307B"/>
  </w:style>
  <w:style w:type="character" w:customStyle="1" w:styleId="UnderlineChar20">
    <w:name w:val="Underline Char2"/>
    <w:rsid w:val="005F307B"/>
    <w:rPr>
      <w:rFonts w:ascii="Trebuchet MS" w:hAnsi="Trebuchet MS" w:hint="default"/>
      <w:u w:val="thick"/>
      <w:lang w:val="en-US" w:eastAsia="zh-CN" w:bidi="ar-SA"/>
    </w:rPr>
  </w:style>
  <w:style w:type="character" w:customStyle="1" w:styleId="BoldUnderliningChar">
    <w:name w:val="Bold Underlining Char"/>
    <w:rsid w:val="005F307B"/>
    <w:rPr>
      <w:rFonts w:ascii="Arial Narrow" w:eastAsia="Times New Roman" w:hAnsi="Arial Narrow" w:hint="default"/>
      <w:b/>
      <w:bCs w:val="0"/>
      <w:szCs w:val="24"/>
      <w:u w:val="single"/>
      <w:lang w:val="en-GB" w:eastAsia="en-US" w:bidi="ar-SA"/>
    </w:rPr>
  </w:style>
  <w:style w:type="character" w:customStyle="1" w:styleId="medium-normal1">
    <w:name w:val="medium-normal1"/>
    <w:rsid w:val="005F307B"/>
    <w:rPr>
      <w:rFonts w:ascii="Arial" w:hAnsi="Arial" w:cs="Arial" w:hint="default"/>
      <w:b w:val="0"/>
      <w:bCs w:val="0"/>
      <w:i w:val="0"/>
      <w:iCs w:val="0"/>
      <w:sz w:val="20"/>
      <w:szCs w:val="20"/>
    </w:rPr>
  </w:style>
  <w:style w:type="character" w:customStyle="1" w:styleId="UnderlinedCardChar0">
    <w:name w:val="Underlined Card Char"/>
    <w:rsid w:val="005F307B"/>
    <w:rPr>
      <w:rFonts w:ascii="Palatino Linotype" w:hAnsi="Palatino Linotype" w:hint="default"/>
      <w:u w:val="single"/>
      <w:lang w:val="en-US" w:eastAsia="en-US" w:bidi="ar-SA"/>
    </w:rPr>
  </w:style>
  <w:style w:type="character" w:customStyle="1" w:styleId="char">
    <w:name w:val="char"/>
    <w:basedOn w:val="DefaultParagraphFont"/>
    <w:rsid w:val="005F307B"/>
  </w:style>
  <w:style w:type="character" w:customStyle="1" w:styleId="UnderlineCharCharCharCharCharChar">
    <w:name w:val="Underline Char Char Char Char Char Char"/>
    <w:rsid w:val="005F307B"/>
    <w:rPr>
      <w:rFonts w:ascii="Arial Narrow" w:hAnsi="Arial Narrow" w:hint="default"/>
      <w:szCs w:val="24"/>
      <w:u w:val="single"/>
      <w:lang w:val="en-US" w:eastAsia="en-US" w:bidi="ar-SA"/>
    </w:rPr>
  </w:style>
  <w:style w:type="character" w:customStyle="1" w:styleId="klink">
    <w:name w:val="klink"/>
    <w:basedOn w:val="DefaultParagraphFont"/>
    <w:rsid w:val="005F307B"/>
  </w:style>
  <w:style w:type="character" w:customStyle="1" w:styleId="date10">
    <w:name w:val="date1"/>
    <w:basedOn w:val="DefaultParagraphFont"/>
    <w:rsid w:val="005F307B"/>
  </w:style>
  <w:style w:type="character" w:customStyle="1" w:styleId="bolding1">
    <w:name w:val="bolding1"/>
    <w:rsid w:val="005F307B"/>
    <w:rPr>
      <w:b/>
      <w:bCs/>
    </w:rPr>
  </w:style>
  <w:style w:type="character" w:customStyle="1" w:styleId="bookoptions1">
    <w:name w:val="book_options1"/>
    <w:rsid w:val="005F307B"/>
    <w:rPr>
      <w:b/>
      <w:bCs/>
      <w:color w:val="333366"/>
    </w:rPr>
  </w:style>
  <w:style w:type="character" w:customStyle="1" w:styleId="descriptionblock">
    <w:name w:val="description block"/>
    <w:basedOn w:val="DefaultParagraphFont"/>
    <w:rsid w:val="005F307B"/>
  </w:style>
  <w:style w:type="character" w:customStyle="1" w:styleId="detailsboxblock">
    <w:name w:val="detailsbox block"/>
    <w:basedOn w:val="DefaultParagraphFont"/>
    <w:rsid w:val="005F307B"/>
  </w:style>
  <w:style w:type="character" w:customStyle="1" w:styleId="Char3">
    <w:name w:val="Char3"/>
    <w:rsid w:val="005F307B"/>
    <w:rPr>
      <w:rFonts w:ascii="Arial" w:hAnsi="Arial" w:cs="Arial" w:hint="default"/>
      <w:bCs/>
      <w:u w:val="thick"/>
      <w:lang w:val="en-US" w:eastAsia="en-US" w:bidi="ar-SA"/>
    </w:rPr>
  </w:style>
  <w:style w:type="character" w:customStyle="1" w:styleId="texto11">
    <w:name w:val="texto11"/>
    <w:rsid w:val="005F307B"/>
    <w:rPr>
      <w:rFonts w:ascii="Arial" w:hAnsi="Arial" w:cs="Arial" w:hint="default"/>
      <w:b w:val="0"/>
      <w:bCs w:val="0"/>
      <w:i w:val="0"/>
      <w:iCs w:val="0"/>
      <w:caps w:val="0"/>
      <w:color w:val="000000"/>
      <w:sz w:val="26"/>
      <w:szCs w:val="26"/>
    </w:rPr>
  </w:style>
  <w:style w:type="character" w:customStyle="1" w:styleId="CardTagChar">
    <w:name w:val="Card Tag Char"/>
    <w:rsid w:val="005F307B"/>
    <w:rPr>
      <w:rFonts w:ascii="Arial Narrow" w:hAnsi="Arial Narrow" w:hint="default"/>
      <w:b/>
      <w:bCs w:val="0"/>
      <w:sz w:val="24"/>
      <w:szCs w:val="24"/>
      <w:lang w:val="en-US" w:eastAsia="en-US" w:bidi="ar-SA"/>
    </w:rPr>
  </w:style>
  <w:style w:type="character" w:customStyle="1" w:styleId="DebateCiteCharCharChar">
    <w:name w:val="Debate Cite Char Char Char"/>
    <w:rsid w:val="005F307B"/>
    <w:rPr>
      <w:b/>
      <w:bCs w:val="0"/>
      <w:sz w:val="32"/>
      <w:szCs w:val="32"/>
      <w:lang w:val="en-US" w:eastAsia="en-US" w:bidi="ar-SA"/>
    </w:rPr>
  </w:style>
  <w:style w:type="character" w:customStyle="1" w:styleId="TagChar3">
    <w:name w:val="Tag Char3"/>
    <w:rsid w:val="005F307B"/>
    <w:rPr>
      <w:rFonts w:ascii="Palatino Linotype" w:hAnsi="Palatino Linotype" w:hint="default"/>
      <w:b/>
      <w:bCs w:val="0"/>
      <w:sz w:val="24"/>
      <w:szCs w:val="24"/>
      <w:lang w:val="en-US" w:eastAsia="en-US" w:bidi="ar-SA"/>
    </w:rPr>
  </w:style>
  <w:style w:type="character" w:customStyle="1" w:styleId="TagandCiteChar">
    <w:name w:val="Tag and Cite Char"/>
    <w:rsid w:val="005F307B"/>
    <w:rPr>
      <w:color w:val="333333"/>
      <w:sz w:val="22"/>
      <w:szCs w:val="22"/>
      <w:lang w:val="en-US" w:eastAsia="en-US" w:bidi="ar-SA"/>
    </w:rPr>
  </w:style>
  <w:style w:type="character" w:customStyle="1" w:styleId="Style10ptBold">
    <w:name w:val="Style 10 pt Bold"/>
    <w:rsid w:val="005F307B"/>
    <w:rPr>
      <w:b/>
      <w:bCs/>
      <w:sz w:val="20"/>
    </w:rPr>
  </w:style>
  <w:style w:type="character" w:customStyle="1" w:styleId="text9">
    <w:name w:val="text9"/>
    <w:basedOn w:val="DefaultParagraphFont"/>
    <w:rsid w:val="005F307B"/>
  </w:style>
  <w:style w:type="character" w:customStyle="1" w:styleId="text21">
    <w:name w:val="text21"/>
    <w:basedOn w:val="DefaultParagraphFont"/>
    <w:rsid w:val="005F307B"/>
  </w:style>
  <w:style w:type="character" w:customStyle="1" w:styleId="text19">
    <w:name w:val="text19"/>
    <w:basedOn w:val="DefaultParagraphFont"/>
    <w:rsid w:val="005F307B"/>
  </w:style>
  <w:style w:type="character" w:customStyle="1" w:styleId="term2">
    <w:name w:val="term2"/>
    <w:rsid w:val="005F307B"/>
    <w:rPr>
      <w:b/>
      <w:bCs/>
    </w:rPr>
  </w:style>
  <w:style w:type="character" w:customStyle="1" w:styleId="pmterms12">
    <w:name w:val="pmterms12"/>
    <w:rsid w:val="005F307B"/>
    <w:rPr>
      <w:b/>
      <w:bCs/>
      <w:i w:val="0"/>
      <w:iCs w:val="0"/>
      <w:color w:val="000000"/>
    </w:rPr>
  </w:style>
  <w:style w:type="character" w:customStyle="1" w:styleId="ToReadChar">
    <w:name w:val="To Read Char"/>
    <w:rsid w:val="005F307B"/>
    <w:rPr>
      <w:rFonts w:ascii="Verdana" w:hAnsi="Verdana" w:hint="default"/>
      <w:b/>
      <w:bCs w:val="0"/>
      <w:szCs w:val="24"/>
      <w:u w:val="single"/>
      <w:lang w:val="en-US" w:eastAsia="en-US" w:bidi="ar-SA"/>
    </w:rPr>
  </w:style>
  <w:style w:type="character" w:customStyle="1" w:styleId="ToReadCharChar">
    <w:name w:val="To Read Char Char"/>
    <w:rsid w:val="005F307B"/>
    <w:rPr>
      <w:rFonts w:ascii="Verdana" w:hAnsi="Verdana" w:hint="default"/>
      <w:b/>
      <w:bCs w:val="0"/>
      <w:szCs w:val="24"/>
      <w:u w:val="single"/>
      <w:lang w:val="en-US" w:eastAsia="en-US" w:bidi="ar-SA"/>
    </w:rPr>
  </w:style>
  <w:style w:type="character" w:customStyle="1" w:styleId="bio">
    <w:name w:val="bio"/>
    <w:basedOn w:val="DefaultParagraphFont"/>
    <w:rsid w:val="005F307B"/>
  </w:style>
  <w:style w:type="character" w:customStyle="1" w:styleId="storytextstyle">
    <w:name w:val="storytextstyle"/>
    <w:basedOn w:val="DefaultParagraphFont"/>
    <w:rsid w:val="005F307B"/>
  </w:style>
  <w:style w:type="character" w:customStyle="1" w:styleId="cardunderlinedCharChar">
    <w:name w:val="card underlined Char Char"/>
    <w:rsid w:val="005F307B"/>
    <w:rPr>
      <w:rFonts w:ascii="Arial" w:hAnsi="Arial" w:cs="Arial" w:hint="default"/>
      <w:sz w:val="22"/>
      <w:szCs w:val="24"/>
      <w:u w:val="single"/>
      <w:lang w:val="en-US" w:eastAsia="en-US" w:bidi="ar-SA"/>
    </w:rPr>
  </w:style>
  <w:style w:type="character" w:customStyle="1" w:styleId="Style2Char0">
    <w:name w:val="Style2 Char"/>
    <w:rsid w:val="005F307B"/>
    <w:rPr>
      <w:rFonts w:ascii="Book Antiqua" w:hAnsi="Book Antiqua" w:hint="default"/>
      <w:u w:val="thick"/>
      <w:lang w:val="en-US" w:eastAsia="en-US" w:bidi="ar-SA"/>
    </w:rPr>
  </w:style>
  <w:style w:type="character" w:customStyle="1" w:styleId="Style2Char1">
    <w:name w:val="Style2 Char1"/>
    <w:rsid w:val="005F307B"/>
    <w:rPr>
      <w:rFonts w:ascii="Book Antiqua" w:hAnsi="Book Antiqua" w:hint="default"/>
      <w:szCs w:val="24"/>
      <w:u w:val="thick"/>
      <w:lang w:val="en-US" w:eastAsia="en-US" w:bidi="ar-SA"/>
    </w:rPr>
  </w:style>
  <w:style w:type="character" w:customStyle="1" w:styleId="articlehead21">
    <w:name w:val="articlehead21"/>
    <w:rsid w:val="005F307B"/>
    <w:rPr>
      <w:rFonts w:ascii="Arial" w:hAnsi="Arial" w:cs="Arial" w:hint="default"/>
      <w:b/>
      <w:bCs/>
      <w:color w:val="660000"/>
      <w:sz w:val="20"/>
      <w:szCs w:val="20"/>
    </w:rPr>
  </w:style>
  <w:style w:type="character" w:customStyle="1" w:styleId="TagCiteChar1">
    <w:name w:val="Tag/Cite Char1"/>
    <w:rsid w:val="005F307B"/>
    <w:rPr>
      <w:b/>
      <w:bCs w:val="0"/>
      <w:lang w:val="en-US" w:eastAsia="en-US" w:bidi="ar-SA"/>
    </w:rPr>
  </w:style>
  <w:style w:type="character" w:customStyle="1" w:styleId="goohl2">
    <w:name w:val="goohl2"/>
    <w:basedOn w:val="DefaultParagraphFont"/>
    <w:rsid w:val="005F307B"/>
  </w:style>
  <w:style w:type="character" w:customStyle="1" w:styleId="CardCharChar0">
    <w:name w:val="Card Char Char"/>
    <w:rsid w:val="005F307B"/>
    <w:rPr>
      <w:lang w:val="en-US" w:eastAsia="en-US" w:bidi="ar-SA"/>
    </w:rPr>
  </w:style>
  <w:style w:type="character" w:customStyle="1" w:styleId="BriefTitle1Char">
    <w:name w:val="Brief Title 1 Char"/>
    <w:rsid w:val="005F307B"/>
    <w:rPr>
      <w:b/>
      <w:bCs w:val="0"/>
      <w:u w:val="single"/>
      <w:lang w:val="en-US" w:eastAsia="en-US" w:bidi="ar-SA"/>
    </w:rPr>
  </w:style>
  <w:style w:type="character" w:customStyle="1" w:styleId="TagCiteCharChar">
    <w:name w:val="Tag/Cite Char Char"/>
    <w:rsid w:val="005F307B"/>
    <w:rPr>
      <w:b/>
      <w:bCs w:val="0"/>
      <w:lang w:val="en-US" w:eastAsia="en-US" w:bidi="ar-SA"/>
    </w:rPr>
  </w:style>
  <w:style w:type="character" w:customStyle="1" w:styleId="btx">
    <w:name w:val="btx"/>
    <w:basedOn w:val="DefaultParagraphFont"/>
    <w:rsid w:val="005F307B"/>
  </w:style>
  <w:style w:type="character" w:customStyle="1" w:styleId="CardChar10">
    <w:name w:val="Card Char1"/>
    <w:rsid w:val="005F307B"/>
    <w:rPr>
      <w:lang w:val="en-US" w:eastAsia="en-US" w:bidi="ar-SA"/>
    </w:rPr>
  </w:style>
  <w:style w:type="character" w:customStyle="1" w:styleId="prodgeneral1">
    <w:name w:val="prodgeneral1"/>
    <w:rsid w:val="005F307B"/>
    <w:rPr>
      <w:rFonts w:ascii="Verdana" w:hAnsi="Verdana" w:hint="default"/>
      <w:b w:val="0"/>
      <w:bCs w:val="0"/>
      <w:caps w:val="0"/>
      <w:color w:val="000000"/>
      <w:spacing w:val="0"/>
      <w:sz w:val="16"/>
      <w:szCs w:val="16"/>
    </w:rPr>
  </w:style>
  <w:style w:type="character" w:customStyle="1" w:styleId="summary1">
    <w:name w:val="summary1"/>
    <w:rsid w:val="005F307B"/>
    <w:rPr>
      <w:rFonts w:ascii="Arial" w:hAnsi="Arial" w:cs="Arial" w:hint="default"/>
      <w:sz w:val="18"/>
      <w:szCs w:val="18"/>
    </w:rPr>
  </w:style>
  <w:style w:type="character" w:customStyle="1" w:styleId="text3">
    <w:name w:val="text3"/>
    <w:basedOn w:val="DefaultParagraphFont"/>
    <w:rsid w:val="005F307B"/>
  </w:style>
  <w:style w:type="character" w:customStyle="1" w:styleId="cardtextsmallChar">
    <w:name w:val="card text small Char"/>
    <w:rsid w:val="005F307B"/>
    <w:rPr>
      <w:rFonts w:ascii="Arial Narrow" w:hAnsi="Arial Narrow" w:hint="default"/>
      <w:sz w:val="16"/>
      <w:szCs w:val="24"/>
      <w:lang w:val="en-US" w:eastAsia="en-US" w:bidi="ar-SA"/>
    </w:rPr>
  </w:style>
  <w:style w:type="character" w:customStyle="1" w:styleId="countrytitle1">
    <w:name w:val="countrytitle1"/>
    <w:rsid w:val="005F307B"/>
    <w:rPr>
      <w:rFonts w:ascii="Verdana" w:hAnsi="Verdana" w:hint="default"/>
      <w:b/>
      <w:bCs/>
      <w:color w:val="293643"/>
      <w:sz w:val="24"/>
      <w:szCs w:val="24"/>
    </w:rPr>
  </w:style>
  <w:style w:type="character" w:customStyle="1" w:styleId="storyheader1">
    <w:name w:val="storyheader1"/>
    <w:rsid w:val="005F307B"/>
    <w:rPr>
      <w:rFonts w:ascii="Verdana" w:hAnsi="Verdana" w:hint="default"/>
      <w:b/>
      <w:bCs/>
      <w:color w:val="000000"/>
      <w:sz w:val="21"/>
      <w:szCs w:val="21"/>
    </w:rPr>
  </w:style>
  <w:style w:type="character" w:customStyle="1" w:styleId="cardunderlinedChar0">
    <w:name w:val="card underlined Char"/>
    <w:rsid w:val="005F307B"/>
    <w:rPr>
      <w:rFonts w:ascii="Arial" w:hAnsi="Arial" w:cs="Arial" w:hint="default"/>
      <w:sz w:val="22"/>
      <w:szCs w:val="24"/>
      <w:u w:val="single"/>
      <w:lang w:val="en-US" w:eastAsia="en-US" w:bidi="ar-SA"/>
    </w:rPr>
  </w:style>
  <w:style w:type="character" w:customStyle="1" w:styleId="article1">
    <w:name w:val="article1"/>
    <w:rsid w:val="005F307B"/>
    <w:rPr>
      <w:rFonts w:ascii="Verdana" w:hAnsi="Verdana" w:hint="default"/>
      <w:color w:val="333333"/>
      <w:sz w:val="16"/>
      <w:szCs w:val="16"/>
    </w:rPr>
  </w:style>
  <w:style w:type="character" w:customStyle="1" w:styleId="story-posted-date1">
    <w:name w:val="story-posted-date1"/>
    <w:rsid w:val="005F307B"/>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5F307B"/>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5F307B"/>
  </w:style>
  <w:style w:type="character" w:customStyle="1" w:styleId="textmedium">
    <w:name w:val="textmedium"/>
    <w:basedOn w:val="DefaultParagraphFont"/>
    <w:rsid w:val="005F307B"/>
  </w:style>
  <w:style w:type="character" w:customStyle="1" w:styleId="citation1">
    <w:name w:val="citation1"/>
    <w:rsid w:val="005F307B"/>
    <w:rPr>
      <w:rFonts w:ascii="Verdana" w:hAnsi="Verdana" w:hint="default"/>
      <w:sz w:val="17"/>
      <w:szCs w:val="17"/>
    </w:rPr>
  </w:style>
  <w:style w:type="character" w:customStyle="1" w:styleId="hithighlite">
    <w:name w:val="hithighlite"/>
    <w:basedOn w:val="DefaultParagraphFont"/>
    <w:rsid w:val="005F307B"/>
  </w:style>
  <w:style w:type="character" w:customStyle="1" w:styleId="articlecontent">
    <w:name w:val="articlecontent"/>
    <w:basedOn w:val="DefaultParagraphFont"/>
    <w:rsid w:val="005F307B"/>
  </w:style>
  <w:style w:type="character" w:customStyle="1" w:styleId="fource1">
    <w:name w:val="fource1"/>
    <w:rsid w:val="005F307B"/>
    <w:rPr>
      <w:sz w:val="34"/>
      <w:szCs w:val="34"/>
    </w:rPr>
  </w:style>
  <w:style w:type="character" w:customStyle="1" w:styleId="LanguageStrikeChar">
    <w:name w:val="Language Strike Char"/>
    <w:rsid w:val="005F307B"/>
    <w:rPr>
      <w:rFonts w:ascii="Arial Narrow" w:hAnsi="Arial Narrow" w:hint="default"/>
      <w:strike/>
      <w:szCs w:val="24"/>
      <w:lang w:val="en-US" w:eastAsia="en-US" w:bidi="ar-SA"/>
    </w:rPr>
  </w:style>
  <w:style w:type="character" w:customStyle="1" w:styleId="normal11">
    <w:name w:val="normal1"/>
    <w:basedOn w:val="DefaultParagraphFont"/>
    <w:rsid w:val="005F307B"/>
  </w:style>
  <w:style w:type="character" w:customStyle="1" w:styleId="ds">
    <w:name w:val="ds"/>
    <w:basedOn w:val="DefaultParagraphFont"/>
    <w:rsid w:val="005F307B"/>
  </w:style>
  <w:style w:type="character" w:customStyle="1" w:styleId="UnderliningChar1">
    <w:name w:val="Underlining Char1"/>
    <w:rsid w:val="005F307B"/>
    <w:rPr>
      <w:rFonts w:ascii="Arial Narrow" w:hAnsi="Arial Narrow" w:hint="default"/>
      <w:szCs w:val="24"/>
      <w:u w:val="single"/>
      <w:lang w:val="en-US" w:eastAsia="en-US" w:bidi="ar-SA"/>
    </w:rPr>
  </w:style>
  <w:style w:type="character" w:customStyle="1" w:styleId="UnderliningChar2">
    <w:name w:val="Underlining Char2"/>
    <w:rsid w:val="005F307B"/>
    <w:rPr>
      <w:rFonts w:ascii="Arial Narrow" w:hAnsi="Arial Narrow" w:hint="default"/>
      <w:szCs w:val="24"/>
      <w:u w:val="single"/>
      <w:lang w:val="en-US" w:eastAsia="en-US" w:bidi="ar-SA"/>
    </w:rPr>
  </w:style>
  <w:style w:type="character" w:customStyle="1" w:styleId="MicroTextChar1">
    <w:name w:val="MicroText Char1"/>
    <w:rsid w:val="005F307B"/>
    <w:rPr>
      <w:rFonts w:ascii="Arial Narrow" w:hAnsi="Arial Narrow" w:hint="default"/>
      <w:sz w:val="12"/>
      <w:szCs w:val="24"/>
      <w:lang w:val="en-US" w:eastAsia="en-US" w:bidi="ar-SA"/>
    </w:rPr>
  </w:style>
  <w:style w:type="character" w:customStyle="1" w:styleId="DefaultPara">
    <w:name w:val="Default Para"/>
    <w:rsid w:val="005F307B"/>
    <w:rPr>
      <w:sz w:val="20"/>
    </w:rPr>
  </w:style>
  <w:style w:type="character" w:customStyle="1" w:styleId="SYSHYPERTEXT">
    <w:name w:val="SYS_HYPERTEXT"/>
    <w:rsid w:val="005F307B"/>
    <w:rPr>
      <w:color w:val="0000FF"/>
      <w:u w:val="single"/>
    </w:rPr>
  </w:style>
  <w:style w:type="character" w:customStyle="1" w:styleId="Hyperlink1">
    <w:name w:val="Hyperlink1"/>
    <w:rsid w:val="005F307B"/>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5F307B"/>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5F307B"/>
    <w:rPr>
      <w:rFonts w:ascii="Arial Narrow" w:hAnsi="Arial Narrow" w:hint="default"/>
      <w:noProof w:val="0"/>
      <w:szCs w:val="24"/>
      <w:u w:val="single"/>
      <w:lang w:val="en-US" w:eastAsia="en-US" w:bidi="ar-SA"/>
    </w:rPr>
  </w:style>
  <w:style w:type="character" w:customStyle="1" w:styleId="BlockHeading1Char">
    <w:name w:val="Block Heading 1 Char"/>
    <w:rsid w:val="005F307B"/>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5F307B"/>
    <w:rPr>
      <w:b/>
      <w:bCs w:val="0"/>
      <w:sz w:val="24"/>
      <w:szCs w:val="24"/>
      <w:u w:val="single"/>
      <w:lang w:val="en-US" w:eastAsia="en-US" w:bidi="ar-SA"/>
    </w:rPr>
  </w:style>
  <w:style w:type="character" w:customStyle="1" w:styleId="StyleTagTimesNewRomanChar">
    <w:name w:val="Style Tag + Times New Roman Char"/>
    <w:rsid w:val="005F307B"/>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5F307B"/>
    <w:rPr>
      <w:rFonts w:ascii="Arial Narrow" w:hAnsi="Arial Narrow" w:cs="Arial" w:hint="default"/>
      <w:b/>
      <w:bCs/>
      <w:iCs/>
      <w:sz w:val="24"/>
      <w:szCs w:val="28"/>
      <w:lang w:val="en-US" w:eastAsia="en-US" w:bidi="ar-SA"/>
    </w:rPr>
  </w:style>
  <w:style w:type="character" w:customStyle="1" w:styleId="UnderliningCharChar">
    <w:name w:val="Underlining Char Char"/>
    <w:rsid w:val="005F307B"/>
    <w:rPr>
      <w:rFonts w:ascii="Arial Narrow" w:hAnsi="Arial Narrow" w:hint="default"/>
      <w:szCs w:val="24"/>
      <w:u w:val="single"/>
      <w:lang w:val="en-US" w:eastAsia="en-US" w:bidi="ar-SA"/>
    </w:rPr>
  </w:style>
  <w:style w:type="character" w:customStyle="1" w:styleId="StyleArialNarrow12ptBold">
    <w:name w:val="Style Arial Narrow 12 pt Bold"/>
    <w:rsid w:val="005F307B"/>
    <w:rPr>
      <w:rFonts w:ascii="Arial Narrow" w:hAnsi="Arial Narrow" w:hint="default"/>
      <w:b/>
      <w:bCs/>
      <w:sz w:val="24"/>
    </w:rPr>
  </w:style>
  <w:style w:type="character" w:customStyle="1" w:styleId="Style1CharChar">
    <w:name w:val="Style1 Char Char"/>
    <w:rsid w:val="005F307B"/>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5F307B"/>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5F307B"/>
    <w:rPr>
      <w:noProof w:val="0"/>
      <w:u w:val="single"/>
      <w:lang w:val="en-US" w:eastAsia="en-US" w:bidi="ar-SA"/>
    </w:rPr>
  </w:style>
  <w:style w:type="character" w:customStyle="1" w:styleId="UnderlinedCharChar1">
    <w:name w:val="Underlined Char Char1"/>
    <w:rsid w:val="005F307B"/>
    <w:rPr>
      <w:rFonts w:ascii="Bell MT" w:eastAsia="Times New Roman" w:hAnsi="Bell MT" w:hint="default"/>
      <w:bCs/>
      <w:iCs/>
      <w:sz w:val="22"/>
      <w:u w:val="single"/>
    </w:rPr>
  </w:style>
  <w:style w:type="character" w:customStyle="1" w:styleId="Heading2CharChar2">
    <w:name w:val="Heading 2 Char Char2"/>
    <w:rsid w:val="005F307B"/>
    <w:rPr>
      <w:rFonts w:ascii="Arial" w:hAnsi="Arial" w:cs="Arial" w:hint="default"/>
      <w:b/>
      <w:bCs/>
      <w:iCs/>
      <w:sz w:val="22"/>
      <w:szCs w:val="28"/>
      <w:lang w:val="en-US" w:eastAsia="en-US" w:bidi="ar-SA"/>
    </w:rPr>
  </w:style>
  <w:style w:type="character" w:customStyle="1" w:styleId="doctitle">
    <w:name w:val="doctitle"/>
    <w:rsid w:val="005F307B"/>
  </w:style>
  <w:style w:type="character" w:customStyle="1" w:styleId="cardtext-underlined0">
    <w:name w:val="card text- underlined"/>
    <w:rsid w:val="005F307B"/>
    <w:rPr>
      <w:rFonts w:ascii="Garamond" w:hAnsi="Garamond" w:hint="default"/>
      <w:u w:val="single"/>
    </w:rPr>
  </w:style>
  <w:style w:type="character" w:customStyle="1" w:styleId="BodyText1">
    <w:name w:val="Body Text1"/>
    <w:basedOn w:val="DefaultParagraphFont"/>
    <w:rsid w:val="005F307B"/>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5F307B"/>
  </w:style>
  <w:style w:type="character" w:customStyle="1" w:styleId="BriefTitleChar">
    <w:name w:val="Brief Title Char"/>
    <w:basedOn w:val="DefaultParagraphFont"/>
    <w:rsid w:val="005F307B"/>
    <w:rPr>
      <w:b/>
      <w:bCs w:val="0"/>
      <w:sz w:val="24"/>
      <w:szCs w:val="24"/>
      <w:u w:val="single"/>
      <w:lang w:val="en-US" w:eastAsia="en-US" w:bidi="ar-SA"/>
    </w:rPr>
  </w:style>
  <w:style w:type="character" w:customStyle="1" w:styleId="BriefTitle2Char">
    <w:name w:val="Brief Title 2 Char"/>
    <w:basedOn w:val="BriefTitleChar"/>
    <w:rsid w:val="005F307B"/>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5F307B"/>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5F307B"/>
    <w:rPr>
      <w:rFonts w:ascii="Georgia" w:hAnsi="Georgia" w:hint="default"/>
      <w:b/>
      <w:bCs w:val="0"/>
      <w:sz w:val="24"/>
    </w:rPr>
  </w:style>
  <w:style w:type="character" w:customStyle="1" w:styleId="Emphasis20">
    <w:name w:val="Emphasis 2"/>
    <w:uiPriority w:val="1"/>
    <w:qFormat/>
    <w:rsid w:val="005F307B"/>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5F307B"/>
    <w:rPr>
      <w:rFonts w:ascii="AGaramond" w:hAnsi="AGaramond" w:cs="AGaramond" w:hint="default"/>
      <w:color w:val="211D1E"/>
      <w:sz w:val="14"/>
      <w:szCs w:val="14"/>
    </w:rPr>
  </w:style>
  <w:style w:type="character" w:customStyle="1" w:styleId="CharacterStyle2">
    <w:name w:val="Character Style 2"/>
    <w:uiPriority w:val="99"/>
    <w:rsid w:val="005F307B"/>
    <w:rPr>
      <w:sz w:val="20"/>
      <w:szCs w:val="20"/>
    </w:rPr>
  </w:style>
  <w:style w:type="character" w:customStyle="1" w:styleId="cross-head">
    <w:name w:val="cross-head"/>
    <w:rsid w:val="005F307B"/>
  </w:style>
  <w:style w:type="character" w:customStyle="1" w:styleId="dateline">
    <w:name w:val="dateline"/>
    <w:rsid w:val="005F307B"/>
  </w:style>
  <w:style w:type="character" w:customStyle="1" w:styleId="Subtitle1">
    <w:name w:val="Subtitle1"/>
    <w:rsid w:val="005F307B"/>
  </w:style>
  <w:style w:type="character" w:customStyle="1" w:styleId="metaorigin">
    <w:name w:val="meta_origin"/>
    <w:rsid w:val="005F307B"/>
  </w:style>
  <w:style w:type="character" w:customStyle="1" w:styleId="mandelbrotrefrag">
    <w:name w:val="mandelbrot_refrag"/>
    <w:rsid w:val="005F307B"/>
  </w:style>
  <w:style w:type="character" w:customStyle="1" w:styleId="eminfo">
    <w:name w:val="eminfo"/>
    <w:rsid w:val="005F307B"/>
  </w:style>
  <w:style w:type="character" w:customStyle="1" w:styleId="emhighlight">
    <w:name w:val="emhighlight"/>
    <w:rsid w:val="005F307B"/>
  </w:style>
  <w:style w:type="character" w:customStyle="1" w:styleId="name">
    <w:name w:val="name"/>
    <w:rsid w:val="005F307B"/>
  </w:style>
  <w:style w:type="character" w:customStyle="1" w:styleId="tkrname">
    <w:name w:val="tkrname"/>
    <w:rsid w:val="005F307B"/>
  </w:style>
  <w:style w:type="character" w:customStyle="1" w:styleId="tkrchange">
    <w:name w:val="tkrchange"/>
    <w:rsid w:val="005F307B"/>
  </w:style>
  <w:style w:type="character" w:customStyle="1" w:styleId="source-org">
    <w:name w:val="source-org"/>
    <w:rsid w:val="005F307B"/>
  </w:style>
  <w:style w:type="character" w:customStyle="1" w:styleId="updated">
    <w:name w:val="updated"/>
    <w:rsid w:val="005F307B"/>
  </w:style>
  <w:style w:type="character" w:customStyle="1" w:styleId="last">
    <w:name w:val="last"/>
    <w:rsid w:val="005F307B"/>
  </w:style>
  <w:style w:type="character" w:customStyle="1" w:styleId="Style11ptBoldUnderline1">
    <w:name w:val="Style 11 pt Bold Underline1"/>
    <w:rsid w:val="005F307B"/>
    <w:rPr>
      <w:b/>
      <w:bCs/>
      <w:sz w:val="20"/>
      <w:u w:val="single"/>
    </w:rPr>
  </w:style>
  <w:style w:type="character" w:customStyle="1" w:styleId="StyleStyleunderlineBold11pt">
    <w:name w:val="Style Style underline + Bold + 11 pt"/>
    <w:rsid w:val="005F307B"/>
    <w:rPr>
      <w:bCs/>
      <w:sz w:val="20"/>
      <w:u w:val="single"/>
    </w:rPr>
  </w:style>
  <w:style w:type="character" w:customStyle="1" w:styleId="StyleunderlineAsianTimesNewRomanBold">
    <w:name w:val="Style underline + (Asian) Times New Roman Bold"/>
    <w:rsid w:val="005F307B"/>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5F307B"/>
    <w:rPr>
      <w:b/>
      <w:bCs/>
      <w:sz w:val="20"/>
      <w:u w:val="single"/>
      <w:bdr w:val="single" w:sz="4" w:space="0" w:color="auto" w:frame="1"/>
    </w:rPr>
  </w:style>
  <w:style w:type="character" w:customStyle="1" w:styleId="A5">
    <w:name w:val="A5"/>
    <w:uiPriority w:val="99"/>
    <w:rsid w:val="005F307B"/>
    <w:rPr>
      <w:rFonts w:ascii="Times New Roman" w:hAnsi="Times New Roman" w:cs="Times New Roman" w:hint="default"/>
      <w:color w:val="000000"/>
      <w:sz w:val="13"/>
      <w:szCs w:val="13"/>
    </w:rPr>
  </w:style>
  <w:style w:type="character" w:customStyle="1" w:styleId="quotepeekbase">
    <w:name w:val="quotepeekbase"/>
    <w:rsid w:val="005F307B"/>
  </w:style>
  <w:style w:type="character" w:customStyle="1" w:styleId="cardChar11">
    <w:name w:val="card Char1"/>
    <w:rsid w:val="005F307B"/>
    <w:rPr>
      <w:rFonts w:ascii="Calibri" w:eastAsia="Calibri" w:hAnsi="Calibri" w:cs="Calibri" w:hint="default"/>
      <w:sz w:val="24"/>
      <w:szCs w:val="22"/>
      <w:lang w:val="x-none" w:eastAsia="x-none"/>
    </w:rPr>
  </w:style>
  <w:style w:type="character" w:customStyle="1" w:styleId="NormalCard">
    <w:name w:val="Normal Card"/>
    <w:uiPriority w:val="1"/>
    <w:qFormat/>
    <w:rsid w:val="005F307B"/>
    <w:rPr>
      <w:rFonts w:ascii="Times New Roman" w:hAnsi="Times New Roman" w:cs="Times New Roman" w:hint="default"/>
      <w:sz w:val="24"/>
    </w:rPr>
  </w:style>
  <w:style w:type="character" w:customStyle="1" w:styleId="HighlightedUnderline0">
    <w:name w:val="Highlighted Underline"/>
    <w:uiPriority w:val="1"/>
    <w:qFormat/>
    <w:rsid w:val="005F307B"/>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5F307B"/>
    <w:rPr>
      <w:rFonts w:ascii="Times New Roman" w:hAnsi="Times New Roman" w:cs="Times New Roman" w:hint="default"/>
      <w:sz w:val="16"/>
      <w:szCs w:val="16"/>
    </w:rPr>
  </w:style>
  <w:style w:type="character" w:customStyle="1" w:styleId="timebox">
    <w:name w:val="timebox"/>
    <w:rsid w:val="005F307B"/>
  </w:style>
  <w:style w:type="character" w:customStyle="1" w:styleId="Heading2Subtext">
    <w:name w:val="Heading 2 Subtext"/>
    <w:rsid w:val="005F307B"/>
    <w:rPr>
      <w:rFonts w:ascii="Times New Roman" w:hAnsi="Times New Roman" w:cs="Times New Roman" w:hint="default"/>
      <w:sz w:val="16"/>
    </w:rPr>
  </w:style>
  <w:style w:type="character" w:customStyle="1" w:styleId="-SmallText-">
    <w:name w:val="-Small Text-"/>
    <w:rsid w:val="005F307B"/>
    <w:rPr>
      <w:rFonts w:ascii="Garamond" w:hAnsi="Garamond" w:hint="default"/>
      <w:sz w:val="16"/>
    </w:rPr>
  </w:style>
  <w:style w:type="character" w:customStyle="1" w:styleId="label">
    <w:name w:val="label"/>
    <w:rsid w:val="005F307B"/>
  </w:style>
  <w:style w:type="character" w:customStyle="1" w:styleId="BoldUnderlineCharChar">
    <w:name w:val="BoldUnderline Char Char"/>
    <w:rsid w:val="005F307B"/>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5F307B"/>
  </w:style>
  <w:style w:type="character" w:customStyle="1" w:styleId="FontStyle477">
    <w:name w:val="Font Style477"/>
    <w:basedOn w:val="DefaultParagraphFont"/>
    <w:uiPriority w:val="99"/>
    <w:rsid w:val="005F307B"/>
    <w:rPr>
      <w:rFonts w:ascii="Times New Roman" w:hAnsi="Times New Roman" w:cs="Times New Roman" w:hint="default"/>
      <w:sz w:val="18"/>
      <w:szCs w:val="18"/>
    </w:rPr>
  </w:style>
  <w:style w:type="character" w:customStyle="1" w:styleId="FontStyle505">
    <w:name w:val="Font Style505"/>
    <w:basedOn w:val="DefaultParagraphFont"/>
    <w:uiPriority w:val="99"/>
    <w:rsid w:val="005F307B"/>
    <w:rPr>
      <w:rFonts w:ascii="Times New Roman" w:hAnsi="Times New Roman" w:cs="Times New Roman" w:hint="default"/>
      <w:sz w:val="18"/>
      <w:szCs w:val="18"/>
    </w:rPr>
  </w:style>
  <w:style w:type="character" w:customStyle="1" w:styleId="FontStyle514">
    <w:name w:val="Font Style514"/>
    <w:basedOn w:val="DefaultParagraphFont"/>
    <w:uiPriority w:val="99"/>
    <w:rsid w:val="005F307B"/>
    <w:rPr>
      <w:rFonts w:ascii="Times New Roman" w:hAnsi="Times New Roman" w:cs="Times New Roman" w:hint="default"/>
      <w:sz w:val="14"/>
      <w:szCs w:val="14"/>
    </w:rPr>
  </w:style>
  <w:style w:type="character" w:customStyle="1" w:styleId="FontStyle500">
    <w:name w:val="Font Style500"/>
    <w:basedOn w:val="DefaultParagraphFont"/>
    <w:uiPriority w:val="99"/>
    <w:rsid w:val="005F307B"/>
    <w:rPr>
      <w:rFonts w:ascii="Times New Roman" w:hAnsi="Times New Roman" w:cs="Times New Roman" w:hint="default"/>
      <w:b/>
      <w:bCs/>
      <w:sz w:val="16"/>
      <w:szCs w:val="16"/>
    </w:rPr>
  </w:style>
  <w:style w:type="character" w:customStyle="1" w:styleId="CardCite1">
    <w:name w:val="CardCite1"/>
    <w:qFormat/>
    <w:rsid w:val="005F307B"/>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5F307B"/>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5F307B"/>
    <w:rPr>
      <w:rFonts w:ascii="Times New Roman" w:hAnsi="Times New Roman" w:cs="Times New Roman" w:hint="default"/>
      <w:b/>
      <w:bCs/>
      <w:sz w:val="22"/>
      <w:szCs w:val="22"/>
    </w:rPr>
  </w:style>
  <w:style w:type="character" w:customStyle="1" w:styleId="CharacterStyle3">
    <w:name w:val="Character Style 3"/>
    <w:uiPriority w:val="99"/>
    <w:rsid w:val="005F307B"/>
    <w:rPr>
      <w:rFonts w:ascii="Bookman Old Style" w:hAnsi="Bookman Old Style" w:cs="Bookman Old Style" w:hint="default"/>
      <w:spacing w:val="-5"/>
      <w:sz w:val="18"/>
      <w:szCs w:val="18"/>
    </w:rPr>
  </w:style>
  <w:style w:type="character" w:customStyle="1" w:styleId="Style8pt1">
    <w:name w:val="Style 8 pt1"/>
    <w:rsid w:val="005F307B"/>
    <w:rPr>
      <w:rFonts w:ascii="Georgia" w:hAnsi="Georgia" w:hint="default"/>
      <w:sz w:val="16"/>
    </w:rPr>
  </w:style>
  <w:style w:type="character" w:customStyle="1" w:styleId="UnderlineStyleChar7">
    <w:name w:val="Underline Style Char7"/>
    <w:rsid w:val="005F307B"/>
    <w:rPr>
      <w:rFonts w:ascii="Garamond" w:hAnsi="Garamond" w:hint="default"/>
      <w:sz w:val="22"/>
      <w:szCs w:val="24"/>
      <w:u w:val="single"/>
      <w:lang w:val="en-US" w:eastAsia="en-US" w:bidi="ar-SA"/>
    </w:rPr>
  </w:style>
  <w:style w:type="character" w:customStyle="1" w:styleId="StyleArial6ptBold">
    <w:name w:val="Style Arial 6 pt Bold"/>
    <w:rsid w:val="005F307B"/>
    <w:rPr>
      <w:rFonts w:ascii="Arial" w:hAnsi="Arial" w:cs="Arial" w:hint="default"/>
      <w:bCs/>
      <w:sz w:val="12"/>
    </w:rPr>
  </w:style>
  <w:style w:type="character" w:customStyle="1" w:styleId="Heading2Char5">
    <w:name w:val="Heading 2 Char5"/>
    <w:rsid w:val="005F307B"/>
    <w:rPr>
      <w:rFonts w:ascii="Garamond" w:hAnsi="Garamond" w:cs="Arial" w:hint="default"/>
      <w:b/>
      <w:bCs/>
      <w:iCs/>
      <w:sz w:val="24"/>
      <w:szCs w:val="28"/>
      <w:lang w:val="en-US" w:eastAsia="en-US" w:bidi="ar-SA"/>
    </w:rPr>
  </w:style>
  <w:style w:type="character" w:customStyle="1" w:styleId="TagGreg">
    <w:name w:val="TagGreg"/>
    <w:uiPriority w:val="1"/>
    <w:qFormat/>
    <w:rsid w:val="005F307B"/>
    <w:rPr>
      <w:b/>
      <w:bCs w:val="0"/>
      <w:sz w:val="24"/>
    </w:rPr>
  </w:style>
  <w:style w:type="character" w:customStyle="1" w:styleId="StyleDebateUnderline10pt">
    <w:name w:val="Style Debate Underline + 10 pt"/>
    <w:rsid w:val="005F307B"/>
    <w:rPr>
      <w:rFonts w:ascii="Times New Roman" w:hAnsi="Times New Roman" w:cs="Times New Roman" w:hint="default"/>
      <w:sz w:val="20"/>
      <w:szCs w:val="20"/>
      <w:u w:val="single"/>
    </w:rPr>
  </w:style>
  <w:style w:type="character" w:customStyle="1" w:styleId="underlinedCharChar0">
    <w:name w:val="underlined Char Char"/>
    <w:locked/>
    <w:rsid w:val="005F307B"/>
    <w:rPr>
      <w:u w:val="single"/>
    </w:rPr>
  </w:style>
  <w:style w:type="character" w:customStyle="1" w:styleId="SourceBold">
    <w:name w:val="Source Bold"/>
    <w:rsid w:val="005F307B"/>
    <w:rPr>
      <w:rFonts w:ascii="Arial Narrow" w:hAnsi="Arial Narrow" w:hint="default"/>
      <w:b/>
      <w:bCs w:val="0"/>
      <w:strike w:val="0"/>
      <w:dstrike w:val="0"/>
      <w:sz w:val="24"/>
      <w:u w:val="none"/>
      <w:effect w:val="none"/>
    </w:rPr>
  </w:style>
  <w:style w:type="character" w:customStyle="1" w:styleId="2xBoldUnderline">
    <w:name w:val="2x_Bold_Underline"/>
    <w:rsid w:val="005F307B"/>
    <w:rPr>
      <w:b/>
      <w:bCs/>
      <w:sz w:val="24"/>
      <w:u w:val="thick"/>
    </w:rPr>
  </w:style>
  <w:style w:type="character" w:customStyle="1" w:styleId="Dottedunderline">
    <w:name w:val="Dotted underline"/>
    <w:rsid w:val="005F307B"/>
    <w:rPr>
      <w:u w:val="dotted"/>
    </w:rPr>
  </w:style>
  <w:style w:type="character" w:customStyle="1" w:styleId="readChar">
    <w:name w:val="read Char"/>
    <w:rsid w:val="005F307B"/>
    <w:rPr>
      <w:szCs w:val="22"/>
      <w:u w:val="single"/>
      <w:lang w:val="en-US" w:eastAsia="en-US" w:bidi="ar-SA"/>
    </w:rPr>
  </w:style>
  <w:style w:type="character" w:customStyle="1" w:styleId="underlining0">
    <w:name w:val="underlining"/>
    <w:rsid w:val="005F307B"/>
    <w:rPr>
      <w:u w:val="single"/>
    </w:rPr>
  </w:style>
  <w:style w:type="character" w:customStyle="1" w:styleId="btitle">
    <w:name w:val="btitle"/>
    <w:rsid w:val="005F307B"/>
  </w:style>
  <w:style w:type="character" w:customStyle="1" w:styleId="green">
    <w:name w:val="green"/>
    <w:rsid w:val="005F307B"/>
  </w:style>
  <w:style w:type="character" w:customStyle="1" w:styleId="BodyText20">
    <w:name w:val="Body Text2"/>
    <w:rsid w:val="005F307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5F307B"/>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5F307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5F307B"/>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5F307B"/>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5F307B"/>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5F307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5F307B"/>
    <w:rPr>
      <w:rFonts w:ascii="Sylfaen" w:hAnsi="Sylfaen" w:cs="Sylfaen" w:hint="default"/>
      <w:i/>
      <w:iCs/>
      <w:strike w:val="0"/>
      <w:dstrike w:val="0"/>
      <w:sz w:val="19"/>
      <w:szCs w:val="19"/>
      <w:u w:val="none"/>
      <w:effect w:val="none"/>
      <w:shd w:val="clear" w:color="auto" w:fill="FFFFFF"/>
    </w:rPr>
  </w:style>
  <w:style w:type="character" w:customStyle="1" w:styleId="1">
    <w:name w:val="1"/>
    <w:rsid w:val="005F307B"/>
    <w:rPr>
      <w:rFonts w:ascii="Arial" w:hAnsi="Arial" w:cs="Arial" w:hint="default"/>
      <w:bCs/>
      <w:sz w:val="20"/>
      <w:u w:val="single"/>
      <w:lang w:val="en-US" w:eastAsia="en-US" w:bidi="ar-SA"/>
    </w:rPr>
  </w:style>
  <w:style w:type="character" w:customStyle="1" w:styleId="CharChar31">
    <w:name w:val="Char Char31"/>
    <w:rsid w:val="005F307B"/>
    <w:rPr>
      <w:rFonts w:ascii="Arial" w:hAnsi="Arial" w:cs="Arial" w:hint="default"/>
      <w:b/>
      <w:bCs/>
      <w:iCs/>
      <w:lang w:val="en-US" w:eastAsia="en-US" w:bidi="ar-SA"/>
    </w:rPr>
  </w:style>
  <w:style w:type="character" w:customStyle="1" w:styleId="Subtitle2">
    <w:name w:val="Subtitle2"/>
    <w:rsid w:val="005F307B"/>
  </w:style>
  <w:style w:type="character" w:customStyle="1" w:styleId="drop">
    <w:name w:val="drop"/>
    <w:rsid w:val="005F307B"/>
  </w:style>
  <w:style w:type="character" w:customStyle="1" w:styleId="bioline">
    <w:name w:val="bioline"/>
    <w:rsid w:val="005F307B"/>
  </w:style>
  <w:style w:type="character" w:customStyle="1" w:styleId="articletitle0">
    <w:name w:val="article_title"/>
    <w:rsid w:val="005F307B"/>
  </w:style>
  <w:style w:type="character" w:customStyle="1" w:styleId="A4">
    <w:name w:val="A4"/>
    <w:uiPriority w:val="99"/>
    <w:rsid w:val="005F307B"/>
    <w:rPr>
      <w:color w:val="000000"/>
    </w:rPr>
  </w:style>
  <w:style w:type="character" w:customStyle="1" w:styleId="s2">
    <w:name w:val="s2"/>
    <w:rsid w:val="005F307B"/>
  </w:style>
  <w:style w:type="character" w:customStyle="1" w:styleId="s4">
    <w:name w:val="s4"/>
    <w:rsid w:val="005F307B"/>
  </w:style>
  <w:style w:type="character" w:customStyle="1" w:styleId="s5">
    <w:name w:val="s5"/>
    <w:rsid w:val="005F307B"/>
  </w:style>
  <w:style w:type="character" w:customStyle="1" w:styleId="cap">
    <w:name w:val="cap"/>
    <w:rsid w:val="005F307B"/>
  </w:style>
  <w:style w:type="character" w:customStyle="1" w:styleId="rightsnotice">
    <w:name w:val="rightsnotice"/>
    <w:rsid w:val="005F307B"/>
  </w:style>
  <w:style w:type="character" w:customStyle="1" w:styleId="Caption1">
    <w:name w:val="Caption1"/>
    <w:rsid w:val="005F307B"/>
  </w:style>
  <w:style w:type="character" w:customStyle="1" w:styleId="credit">
    <w:name w:val="credit"/>
    <w:rsid w:val="005F307B"/>
  </w:style>
  <w:style w:type="character" w:customStyle="1" w:styleId="scaps">
    <w:name w:val="scaps"/>
    <w:rsid w:val="005F307B"/>
  </w:style>
  <w:style w:type="character" w:customStyle="1" w:styleId="current-article">
    <w:name w:val="current-article"/>
    <w:rsid w:val="005F307B"/>
  </w:style>
  <w:style w:type="character" w:customStyle="1" w:styleId="related-current-indicator">
    <w:name w:val="related-current-indicator"/>
    <w:rsid w:val="005F307B"/>
  </w:style>
  <w:style w:type="character" w:customStyle="1" w:styleId="bylclear">
    <w:name w:val="bylclear"/>
    <w:rsid w:val="005F307B"/>
  </w:style>
  <w:style w:type="character" w:customStyle="1" w:styleId="timestamp">
    <w:name w:val="timestamp"/>
    <w:rsid w:val="005F307B"/>
  </w:style>
  <w:style w:type="character" w:customStyle="1" w:styleId="comments">
    <w:name w:val="comments"/>
    <w:rsid w:val="005F307B"/>
  </w:style>
  <w:style w:type="character" w:customStyle="1" w:styleId="essaytext">
    <w:name w:val="essaytext"/>
    <w:rsid w:val="005F307B"/>
  </w:style>
  <w:style w:type="character" w:customStyle="1" w:styleId="username">
    <w:name w:val="username"/>
    <w:rsid w:val="005F307B"/>
  </w:style>
  <w:style w:type="character" w:customStyle="1" w:styleId="toplinks">
    <w:name w:val="toplinks"/>
    <w:rsid w:val="005F307B"/>
  </w:style>
  <w:style w:type="character" w:customStyle="1" w:styleId="A3">
    <w:name w:val="A3"/>
    <w:uiPriority w:val="99"/>
    <w:rsid w:val="005F307B"/>
    <w:rPr>
      <w:rFonts w:ascii="Perpetua" w:hAnsi="Perpetua" w:cs="Perpetua" w:hint="default"/>
      <w:color w:val="000000"/>
      <w:sz w:val="15"/>
      <w:szCs w:val="15"/>
    </w:rPr>
  </w:style>
  <w:style w:type="character" w:customStyle="1" w:styleId="see">
    <w:name w:val="see"/>
    <w:rsid w:val="005F307B"/>
  </w:style>
  <w:style w:type="character" w:customStyle="1" w:styleId="first-letter">
    <w:name w:val="first-letter"/>
    <w:rsid w:val="005F307B"/>
  </w:style>
  <w:style w:type="character" w:customStyle="1" w:styleId="focusparagraph">
    <w:name w:val="focusparagraph"/>
    <w:rsid w:val="005F307B"/>
  </w:style>
  <w:style w:type="character" w:customStyle="1" w:styleId="lightblue">
    <w:name w:val="lightblue"/>
    <w:rsid w:val="005F307B"/>
  </w:style>
  <w:style w:type="character" w:customStyle="1" w:styleId="StyleUnderlineCharChar9pt">
    <w:name w:val="Style Underline Char Char + 9 pt"/>
    <w:rsid w:val="005F307B"/>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5F307B"/>
  </w:style>
  <w:style w:type="character" w:customStyle="1" w:styleId="Title10">
    <w:name w:val="Title1"/>
    <w:rsid w:val="005F307B"/>
  </w:style>
  <w:style w:type="character" w:customStyle="1" w:styleId="BoldandUnderlineCharCharCharChar">
    <w:name w:val="Bold and Underline Char Char Char Char"/>
    <w:rsid w:val="005F307B"/>
    <w:rPr>
      <w:b/>
      <w:bCs w:val="0"/>
      <w:noProof w:val="0"/>
      <w:u w:val="single"/>
      <w:lang w:val="en-US" w:eastAsia="en-US" w:bidi="ar-SA"/>
    </w:rPr>
  </w:style>
  <w:style w:type="character" w:customStyle="1" w:styleId="FontStyle29">
    <w:name w:val="Font Style29"/>
    <w:uiPriority w:val="99"/>
    <w:rsid w:val="005F307B"/>
    <w:rPr>
      <w:rFonts w:ascii="Arial" w:hAnsi="Arial" w:cs="Arial" w:hint="default"/>
      <w:sz w:val="14"/>
      <w:szCs w:val="14"/>
    </w:rPr>
  </w:style>
  <w:style w:type="character" w:customStyle="1" w:styleId="CardsUnderlined">
    <w:name w:val="Cards Underlined"/>
    <w:rsid w:val="005F307B"/>
    <w:rPr>
      <w:rFonts w:ascii="Helvetica" w:hAnsi="Helvetica" w:cs="Helvetica" w:hint="default"/>
      <w:sz w:val="22"/>
      <w:szCs w:val="24"/>
      <w:u w:val="thick"/>
    </w:rPr>
  </w:style>
  <w:style w:type="character" w:customStyle="1" w:styleId="titles">
    <w:name w:val="titles"/>
    <w:rsid w:val="005F307B"/>
  </w:style>
  <w:style w:type="character" w:customStyle="1" w:styleId="articletext0">
    <w:name w:val="article_text"/>
    <w:rsid w:val="005F307B"/>
  </w:style>
  <w:style w:type="character" w:customStyle="1" w:styleId="contentauthor">
    <w:name w:val="contentauthor"/>
    <w:rsid w:val="005F307B"/>
  </w:style>
  <w:style w:type="character" w:customStyle="1" w:styleId="subarticleheader">
    <w:name w:val="subarticleheader"/>
    <w:rsid w:val="005F307B"/>
  </w:style>
  <w:style w:type="character" w:customStyle="1" w:styleId="spelle">
    <w:name w:val="spelle"/>
    <w:rsid w:val="005F307B"/>
  </w:style>
  <w:style w:type="character" w:customStyle="1" w:styleId="grame">
    <w:name w:val="grame"/>
    <w:rsid w:val="005F307B"/>
  </w:style>
  <w:style w:type="character" w:customStyle="1" w:styleId="newstitle1">
    <w:name w:val="newstitle1"/>
    <w:rsid w:val="005F307B"/>
  </w:style>
  <w:style w:type="character" w:customStyle="1" w:styleId="copy">
    <w:name w:val="copy"/>
    <w:rsid w:val="005F307B"/>
  </w:style>
  <w:style w:type="character" w:customStyle="1" w:styleId="topheadline">
    <w:name w:val="topheadline"/>
    <w:rsid w:val="005F307B"/>
  </w:style>
  <w:style w:type="character" w:customStyle="1" w:styleId="Stylereduce27pt">
    <w:name w:val="Style reduce2 + 7 pt"/>
    <w:rsid w:val="005F307B"/>
    <w:rPr>
      <w:rFonts w:ascii="Times New Roman" w:hAnsi="Times New Roman" w:cs="Arial" w:hint="default"/>
      <w:color w:val="000000"/>
      <w:sz w:val="14"/>
      <w:szCs w:val="22"/>
    </w:rPr>
  </w:style>
  <w:style w:type="character" w:customStyle="1" w:styleId="srtitle">
    <w:name w:val="srtitle"/>
    <w:rsid w:val="005F307B"/>
  </w:style>
  <w:style w:type="character" w:customStyle="1" w:styleId="st1">
    <w:name w:val="st1"/>
    <w:rsid w:val="005F307B"/>
  </w:style>
  <w:style w:type="character" w:customStyle="1" w:styleId="StyleStyleGaramond">
    <w:name w:val="Style Style Garamond +"/>
    <w:rsid w:val="005F307B"/>
    <w:rPr>
      <w:rFonts w:ascii="Garamond" w:hAnsi="Garamond" w:cs="Times New Roman" w:hint="default"/>
      <w:sz w:val="20"/>
    </w:rPr>
  </w:style>
  <w:style w:type="character" w:customStyle="1" w:styleId="quotechar0">
    <w:name w:val="quotechar"/>
    <w:rsid w:val="005F307B"/>
  </w:style>
  <w:style w:type="character" w:customStyle="1" w:styleId="boldunderline0">
    <w:name w:val="boldunderline"/>
    <w:rsid w:val="005F307B"/>
  </w:style>
  <w:style w:type="character" w:customStyle="1" w:styleId="A8">
    <w:name w:val="A8"/>
    <w:rsid w:val="005F307B"/>
    <w:rPr>
      <w:rFonts w:ascii="Scala" w:hAnsi="Scala" w:cs="Scala" w:hint="default"/>
      <w:color w:val="000000"/>
      <w:sz w:val="15"/>
      <w:szCs w:val="15"/>
    </w:rPr>
  </w:style>
  <w:style w:type="character" w:customStyle="1" w:styleId="A0">
    <w:name w:val="A0"/>
    <w:uiPriority w:val="99"/>
    <w:rsid w:val="005F307B"/>
    <w:rPr>
      <w:rFonts w:ascii="Scala" w:hAnsi="Scala" w:cs="Scala" w:hint="default"/>
      <w:color w:val="000000"/>
      <w:sz w:val="16"/>
      <w:szCs w:val="16"/>
    </w:rPr>
  </w:style>
  <w:style w:type="character" w:customStyle="1" w:styleId="Date11">
    <w:name w:val="Date11"/>
    <w:rsid w:val="005F307B"/>
  </w:style>
  <w:style w:type="character" w:customStyle="1" w:styleId="Boxout">
    <w:name w:val="Box out"/>
    <w:uiPriority w:val="1"/>
    <w:qFormat/>
    <w:rsid w:val="005F307B"/>
    <w:rPr>
      <w:rFonts w:ascii="Tahoma" w:hAnsi="Tahoma" w:cs="Tahoma" w:hint="default"/>
      <w:b/>
      <w:bCs w:val="0"/>
      <w:sz w:val="20"/>
      <w:u w:val="single"/>
      <w:bdr w:val="none" w:sz="0" w:space="0" w:color="auto" w:frame="1"/>
      <w:shd w:val="clear" w:color="auto" w:fill="A9E8F5"/>
    </w:rPr>
  </w:style>
  <w:style w:type="character" w:customStyle="1" w:styleId="metad">
    <w:name w:val="metad"/>
    <w:rsid w:val="005F307B"/>
  </w:style>
  <w:style w:type="character" w:customStyle="1" w:styleId="sifr-alternate">
    <w:name w:val="sifr-alternate"/>
    <w:rsid w:val="005F307B"/>
  </w:style>
  <w:style w:type="character" w:customStyle="1" w:styleId="justify1">
    <w:name w:val="justify1"/>
    <w:rsid w:val="005F307B"/>
  </w:style>
  <w:style w:type="character" w:customStyle="1" w:styleId="artbody1">
    <w:name w:val="art_body1"/>
    <w:rsid w:val="005F307B"/>
    <w:rPr>
      <w:rFonts w:ascii="Arial" w:hAnsi="Arial" w:cs="Arial" w:hint="default"/>
    </w:rPr>
  </w:style>
  <w:style w:type="character" w:customStyle="1" w:styleId="A1">
    <w:name w:val="A1"/>
    <w:uiPriority w:val="99"/>
    <w:rsid w:val="005F307B"/>
    <w:rPr>
      <w:rFonts w:ascii="Book Antiqua" w:hAnsi="Book Antiqua" w:cs="Book Antiqua" w:hint="default"/>
      <w:color w:val="221E1F"/>
      <w:sz w:val="22"/>
      <w:szCs w:val="22"/>
    </w:rPr>
  </w:style>
  <w:style w:type="character" w:customStyle="1" w:styleId="reality">
    <w:name w:val="reality"/>
    <w:rsid w:val="005F307B"/>
  </w:style>
  <w:style w:type="character" w:customStyle="1" w:styleId="text2">
    <w:name w:val="text2"/>
    <w:rsid w:val="005F307B"/>
  </w:style>
  <w:style w:type="character" w:customStyle="1" w:styleId="StyleUnderlineChar2CharChar11pt">
    <w:name w:val="Style Underline Char2 Char Char + 11 pt"/>
    <w:rsid w:val="005F307B"/>
    <w:rPr>
      <w:rFonts w:ascii="Times New Roman" w:hAnsi="Times New Roman" w:cs="Times New Roman" w:hint="default"/>
      <w:sz w:val="20"/>
      <w:u w:val="single"/>
    </w:rPr>
  </w:style>
  <w:style w:type="character" w:customStyle="1" w:styleId="StyleStyleBoldUnderline11pt">
    <w:name w:val="Style Style Bold Underline + 11 pt"/>
    <w:rsid w:val="005F307B"/>
    <w:rPr>
      <w:b/>
      <w:bCs/>
      <w:sz w:val="20"/>
      <w:u w:val="single"/>
    </w:rPr>
  </w:style>
  <w:style w:type="character" w:customStyle="1" w:styleId="articlehead2">
    <w:name w:val="articlehead2"/>
    <w:rsid w:val="005F307B"/>
  </w:style>
  <w:style w:type="character" w:customStyle="1" w:styleId="pronset">
    <w:name w:val="pronset"/>
    <w:rsid w:val="005F307B"/>
  </w:style>
  <w:style w:type="character" w:customStyle="1" w:styleId="prondelim">
    <w:name w:val="prondelim"/>
    <w:rsid w:val="005F307B"/>
  </w:style>
  <w:style w:type="character" w:customStyle="1" w:styleId="prontoggle">
    <w:name w:val="pron_toggle"/>
    <w:rsid w:val="005F307B"/>
  </w:style>
  <w:style w:type="character" w:customStyle="1" w:styleId="boldface">
    <w:name w:val="boldface"/>
    <w:rsid w:val="005F307B"/>
  </w:style>
  <w:style w:type="character" w:customStyle="1" w:styleId="secondary-bf">
    <w:name w:val="secondary-bf"/>
    <w:rsid w:val="005F307B"/>
  </w:style>
  <w:style w:type="table" w:styleId="ColorfulGrid-Accent1">
    <w:name w:val="Colorful Grid Accent 1"/>
    <w:basedOn w:val="TableNormal"/>
    <w:link w:val="ColorfulGrid-Accent1Char"/>
    <w:uiPriority w:val="29"/>
    <w:unhideWhenUsed/>
    <w:rsid w:val="005F307B"/>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5F307B"/>
    <w:rPr>
      <w:rFonts w:ascii="Times New Roman" w:hAnsi="Times New Roman" w:cs="Times New Roman" w:hint="default"/>
      <w:iCs/>
      <w:color w:val="000000"/>
      <w:sz w:val="16"/>
    </w:rPr>
  </w:style>
  <w:style w:type="character" w:customStyle="1" w:styleId="Boxout0">
    <w:name w:val="Boxout"/>
    <w:uiPriority w:val="1"/>
    <w:qFormat/>
    <w:rsid w:val="005F307B"/>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5F307B"/>
  </w:style>
  <w:style w:type="character" w:customStyle="1" w:styleId="pg">
    <w:name w:val="pg"/>
    <w:rsid w:val="005F307B"/>
  </w:style>
  <w:style w:type="character" w:customStyle="1" w:styleId="detailtitle">
    <w:name w:val="detailtitle"/>
    <w:rsid w:val="005F307B"/>
  </w:style>
  <w:style w:type="character" w:customStyle="1" w:styleId="storydate">
    <w:name w:val="storydate"/>
    <w:rsid w:val="005F307B"/>
  </w:style>
  <w:style w:type="character" w:customStyle="1" w:styleId="preloadwrap">
    <w:name w:val="preloadwrap"/>
    <w:rsid w:val="005F307B"/>
  </w:style>
  <w:style w:type="character" w:customStyle="1" w:styleId="creditwrap">
    <w:name w:val="creditwrap"/>
    <w:rsid w:val="005F307B"/>
  </w:style>
  <w:style w:type="character" w:customStyle="1" w:styleId="DefaultChar1">
    <w:name w:val="Default Char1"/>
    <w:rsid w:val="005F307B"/>
    <w:rPr>
      <w:noProof w:val="0"/>
      <w:color w:val="000000"/>
      <w:lang w:val="en-US" w:eastAsia="en-US" w:bidi="ar-SA"/>
    </w:rPr>
  </w:style>
  <w:style w:type="character" w:customStyle="1" w:styleId="textunderlineChar0">
    <w:name w:val="text underline Char"/>
    <w:rsid w:val="005F307B"/>
    <w:rPr>
      <w:sz w:val="24"/>
      <w:szCs w:val="22"/>
      <w:u w:val="thick"/>
      <w:lang w:val="en-US" w:eastAsia="en-US" w:bidi="ar-SA"/>
    </w:rPr>
  </w:style>
  <w:style w:type="character" w:customStyle="1" w:styleId="BoldChar">
    <w:name w:val="Bold Char"/>
    <w:rsid w:val="005F307B"/>
    <w:rPr>
      <w:rFonts w:ascii="Times New Roman" w:eastAsia="Times New Roman" w:hAnsi="Times New Roman" w:cs="Times New Roman" w:hint="default"/>
      <w:b/>
      <w:bCs w:val="0"/>
      <w:szCs w:val="24"/>
    </w:rPr>
  </w:style>
  <w:style w:type="character" w:customStyle="1" w:styleId="pmterms31">
    <w:name w:val="pmterms31"/>
    <w:rsid w:val="005F307B"/>
    <w:rPr>
      <w:b/>
      <w:bCs/>
      <w:i w:val="0"/>
      <w:iCs w:val="0"/>
      <w:color w:val="000000"/>
    </w:rPr>
  </w:style>
  <w:style w:type="character" w:customStyle="1" w:styleId="copyrightdescription">
    <w:name w:val="copyrightdescription"/>
    <w:rsid w:val="005F307B"/>
  </w:style>
  <w:style w:type="character" w:customStyle="1" w:styleId="ft01">
    <w:name w:val="ft01"/>
    <w:rsid w:val="005F307B"/>
    <w:rPr>
      <w:rFonts w:ascii="Times" w:hAnsi="Times" w:cs="Times" w:hint="default"/>
      <w:color w:val="000000"/>
      <w:sz w:val="14"/>
      <w:szCs w:val="14"/>
    </w:rPr>
  </w:style>
  <w:style w:type="character" w:customStyle="1" w:styleId="ft11">
    <w:name w:val="ft11"/>
    <w:rsid w:val="005F307B"/>
    <w:rPr>
      <w:rFonts w:ascii="Times" w:hAnsi="Times" w:cs="Times" w:hint="default"/>
      <w:color w:val="000000"/>
      <w:sz w:val="17"/>
      <w:szCs w:val="17"/>
    </w:rPr>
  </w:style>
  <w:style w:type="character" w:customStyle="1" w:styleId="ft21">
    <w:name w:val="ft21"/>
    <w:rsid w:val="005F307B"/>
    <w:rPr>
      <w:rFonts w:ascii="Times" w:hAnsi="Times" w:cs="Times" w:hint="default"/>
      <w:color w:val="000000"/>
      <w:sz w:val="15"/>
      <w:szCs w:val="15"/>
    </w:rPr>
  </w:style>
  <w:style w:type="character" w:customStyle="1" w:styleId="ft31">
    <w:name w:val="ft31"/>
    <w:rsid w:val="005F307B"/>
    <w:rPr>
      <w:rFonts w:ascii="Times" w:hAnsi="Times" w:cs="Times" w:hint="default"/>
      <w:color w:val="000000"/>
      <w:sz w:val="15"/>
      <w:szCs w:val="15"/>
    </w:rPr>
  </w:style>
  <w:style w:type="character" w:customStyle="1" w:styleId="dquo">
    <w:name w:val="dquo"/>
    <w:rsid w:val="005F307B"/>
  </w:style>
  <w:style w:type="character" w:customStyle="1" w:styleId="caps2">
    <w:name w:val="caps2"/>
    <w:rsid w:val="005F307B"/>
  </w:style>
  <w:style w:type="character" w:customStyle="1" w:styleId="CardsFont12ptCharCharCharChar">
    <w:name w:val="Cards + Font: 12 pt Char Char Char Char"/>
    <w:rsid w:val="005F307B"/>
    <w:rPr>
      <w:sz w:val="24"/>
      <w:szCs w:val="24"/>
      <w:u w:val="thick"/>
      <w:lang w:val="en-US" w:eastAsia="en-US" w:bidi="ar-SA"/>
    </w:rPr>
  </w:style>
  <w:style w:type="character" w:customStyle="1" w:styleId="ccs">
    <w:name w:val="c cs"/>
    <w:rsid w:val="005F307B"/>
  </w:style>
  <w:style w:type="character" w:customStyle="1" w:styleId="UnderlinedEvChar">
    <w:name w:val="Underlined Ev Char"/>
    <w:rsid w:val="005F307B"/>
    <w:rPr>
      <w:rFonts w:ascii="Times New Roman" w:eastAsia="Times New Roman" w:hAnsi="Times New Roman" w:cs="Times New Roman" w:hint="default"/>
      <w:szCs w:val="24"/>
      <w:u w:val="single"/>
    </w:rPr>
  </w:style>
  <w:style w:type="character" w:customStyle="1" w:styleId="dropshadow">
    <w:name w:val="dropshadow"/>
    <w:rsid w:val="005F307B"/>
  </w:style>
  <w:style w:type="character" w:customStyle="1" w:styleId="d05ws">
    <w:name w:val="d05ws"/>
    <w:rsid w:val="005F307B"/>
  </w:style>
  <w:style w:type="character" w:customStyle="1" w:styleId="rzibod">
    <w:name w:val="rzibod"/>
    <w:rsid w:val="005F307B"/>
  </w:style>
  <w:style w:type="character" w:customStyle="1" w:styleId="StyleBold1">
    <w:name w:val="Style Bold1"/>
    <w:rsid w:val="005F307B"/>
    <w:rPr>
      <w:rFonts w:ascii="Georgia" w:hAnsi="Georgia" w:hint="default"/>
      <w:b/>
      <w:bCs/>
      <w:sz w:val="22"/>
    </w:rPr>
  </w:style>
  <w:style w:type="character" w:customStyle="1" w:styleId="headertext">
    <w:name w:val="headertext"/>
    <w:rsid w:val="005F307B"/>
  </w:style>
  <w:style w:type="character" w:customStyle="1" w:styleId="endnote-reference">
    <w:name w:val="endnote-reference"/>
    <w:rsid w:val="005F307B"/>
  </w:style>
  <w:style w:type="character" w:customStyle="1" w:styleId="officialsname">
    <w:name w:val="official_s_name"/>
    <w:rsid w:val="005F307B"/>
  </w:style>
  <w:style w:type="character" w:customStyle="1" w:styleId="audience">
    <w:name w:val="audience"/>
    <w:rsid w:val="005F307B"/>
  </w:style>
  <w:style w:type="character" w:customStyle="1" w:styleId="A7">
    <w:name w:val="A7"/>
    <w:uiPriority w:val="99"/>
    <w:rsid w:val="005F307B"/>
    <w:rPr>
      <w:rFonts w:ascii="Myriad Pro" w:hAnsi="Myriad Pro" w:cs="Myriad Pro" w:hint="default"/>
      <w:color w:val="0066B1"/>
      <w:sz w:val="22"/>
      <w:szCs w:val="22"/>
    </w:rPr>
  </w:style>
  <w:style w:type="character" w:customStyle="1" w:styleId="normalchar">
    <w:name w:val="normal__char"/>
    <w:rsid w:val="005F307B"/>
  </w:style>
  <w:style w:type="character" w:customStyle="1" w:styleId="hyperlink002cheading0020100200028block0020title0029char">
    <w:name w:val="hyperlink_002cheading_00201_0020_0028block_0020title_0029__char"/>
    <w:rsid w:val="005F307B"/>
  </w:style>
  <w:style w:type="character" w:customStyle="1" w:styleId="underline002cstyle0020bold0020underlinechar">
    <w:name w:val="underline_002cstyle_0020bold_0020underline__char"/>
    <w:rsid w:val="005F307B"/>
  </w:style>
  <w:style w:type="character" w:customStyle="1" w:styleId="copyboldblack">
    <w:name w:val="copyboldblack"/>
    <w:rsid w:val="005F307B"/>
  </w:style>
  <w:style w:type="character" w:customStyle="1" w:styleId="copybold">
    <w:name w:val="copybold"/>
    <w:rsid w:val="005F307B"/>
  </w:style>
  <w:style w:type="character" w:customStyle="1" w:styleId="author-date0">
    <w:name w:val="author-date"/>
    <w:rsid w:val="005F307B"/>
  </w:style>
  <w:style w:type="character" w:customStyle="1" w:styleId="hidden">
    <w:name w:val="hidden"/>
    <w:rsid w:val="005F307B"/>
  </w:style>
  <w:style w:type="character" w:customStyle="1" w:styleId="articlebegin">
    <w:name w:val="articlebegin"/>
    <w:rsid w:val="005F307B"/>
  </w:style>
  <w:style w:type="character" w:customStyle="1" w:styleId="mediaoverlay">
    <w:name w:val="mediaoverlay"/>
    <w:rsid w:val="005F307B"/>
  </w:style>
  <w:style w:type="character" w:customStyle="1" w:styleId="blogcaption">
    <w:name w:val="blog_caption"/>
    <w:rsid w:val="005F307B"/>
  </w:style>
  <w:style w:type="character" w:customStyle="1" w:styleId="commnet-abuzz">
    <w:name w:val="commnet-abuzz"/>
    <w:rsid w:val="005F307B"/>
  </w:style>
  <w:style w:type="character" w:customStyle="1" w:styleId="fbconnectbuttontext">
    <w:name w:val="fbconnectbutton_text"/>
    <w:rsid w:val="005F307B"/>
  </w:style>
  <w:style w:type="character" w:customStyle="1" w:styleId="fbsharecountinner">
    <w:name w:val="fb_share_count_inner"/>
    <w:rsid w:val="005F307B"/>
  </w:style>
  <w:style w:type="character" w:customStyle="1" w:styleId="stbuttontext">
    <w:name w:val="stbuttontext"/>
    <w:rsid w:val="005F307B"/>
  </w:style>
  <w:style w:type="character" w:customStyle="1" w:styleId="source">
    <w:name w:val="source"/>
    <w:rsid w:val="005F307B"/>
  </w:style>
  <w:style w:type="character" w:customStyle="1" w:styleId="pubdate">
    <w:name w:val="pubdate"/>
    <w:rsid w:val="005F307B"/>
  </w:style>
  <w:style w:type="character" w:customStyle="1" w:styleId="grey">
    <w:name w:val="grey"/>
    <w:rsid w:val="005F307B"/>
  </w:style>
  <w:style w:type="character" w:customStyle="1" w:styleId="postdate">
    <w:name w:val="post_date"/>
    <w:rsid w:val="005F307B"/>
  </w:style>
  <w:style w:type="character" w:customStyle="1" w:styleId="bdx">
    <w:name w:val="bdx"/>
    <w:rsid w:val="005F307B"/>
  </w:style>
  <w:style w:type="character" w:customStyle="1" w:styleId="bdl">
    <w:name w:val="bdl"/>
    <w:rsid w:val="005F307B"/>
  </w:style>
  <w:style w:type="character" w:customStyle="1" w:styleId="breadcrumbitemcurrent">
    <w:name w:val="breadcrumbitemcurrent"/>
    <w:rsid w:val="005F307B"/>
  </w:style>
  <w:style w:type="character" w:customStyle="1" w:styleId="bbl">
    <w:name w:val="bbl"/>
    <w:rsid w:val="005F307B"/>
  </w:style>
  <w:style w:type="character" w:customStyle="1" w:styleId="Date2">
    <w:name w:val="Date2"/>
    <w:rsid w:val="005F307B"/>
  </w:style>
  <w:style w:type="character" w:customStyle="1" w:styleId="company">
    <w:name w:val="company"/>
    <w:rsid w:val="005F307B"/>
  </w:style>
  <w:style w:type="character" w:customStyle="1" w:styleId="itxtnewhookspan">
    <w:name w:val="itxtnewhookspan"/>
    <w:rsid w:val="005F307B"/>
  </w:style>
  <w:style w:type="character" w:customStyle="1" w:styleId="gstxthlt">
    <w:name w:val="gstxt_hlt"/>
    <w:rsid w:val="005F307B"/>
  </w:style>
  <w:style w:type="character" w:customStyle="1" w:styleId="SubtleEmphasis1">
    <w:name w:val="Subtle Emphasis1"/>
    <w:uiPriority w:val="19"/>
    <w:qFormat/>
    <w:rsid w:val="005F307B"/>
    <w:rPr>
      <w:rFonts w:ascii="Times New Roman" w:hAnsi="Times New Roman" w:cs="Times New Roman" w:hint="default"/>
      <w:b/>
      <w:bCs w:val="0"/>
      <w:iCs/>
      <w:color w:val="auto"/>
      <w:sz w:val="22"/>
    </w:rPr>
  </w:style>
  <w:style w:type="character" w:customStyle="1" w:styleId="StyleBoldRed">
    <w:name w:val="Style Bold Red"/>
    <w:rsid w:val="005F307B"/>
    <w:rPr>
      <w:b/>
      <w:bCs/>
      <w:color w:val="auto"/>
    </w:rPr>
  </w:style>
  <w:style w:type="character" w:customStyle="1" w:styleId="StyleTimesNewRoman8pt">
    <w:name w:val="Style Times New Roman 8 pt"/>
    <w:rsid w:val="005F307B"/>
    <w:rPr>
      <w:rFonts w:ascii="Georgia" w:hAnsi="Georgia" w:hint="default"/>
      <w:sz w:val="16"/>
    </w:rPr>
  </w:style>
  <w:style w:type="character" w:customStyle="1" w:styleId="StyleStyle7pt8pt">
    <w:name w:val="Style Style 7 pt + 8 pt"/>
    <w:rsid w:val="005F307B"/>
    <w:rPr>
      <w:sz w:val="16"/>
    </w:rPr>
  </w:style>
  <w:style w:type="character" w:customStyle="1" w:styleId="StyleStyleThickunderlineBold1">
    <w:name w:val="Style Style Thick underline + Bold1"/>
    <w:rsid w:val="005F307B"/>
    <w:rPr>
      <w:b/>
      <w:bCs/>
      <w:u w:val="thick"/>
    </w:rPr>
  </w:style>
  <w:style w:type="character" w:customStyle="1" w:styleId="StyleUnderline2">
    <w:name w:val="Style Underline2"/>
    <w:rsid w:val="005F307B"/>
    <w:rPr>
      <w:u w:val="single"/>
    </w:rPr>
  </w:style>
  <w:style w:type="character" w:customStyle="1" w:styleId="ShrinkText">
    <w:name w:val="Shrink Text"/>
    <w:rsid w:val="005F307B"/>
    <w:rPr>
      <w:sz w:val="16"/>
    </w:rPr>
  </w:style>
  <w:style w:type="character" w:customStyle="1" w:styleId="smallcaps">
    <w:name w:val="smallcaps"/>
    <w:rsid w:val="005F307B"/>
  </w:style>
  <w:style w:type="character" w:customStyle="1" w:styleId="goldbldtext">
    <w:name w:val="goldbldtext"/>
    <w:rsid w:val="005F307B"/>
  </w:style>
  <w:style w:type="character" w:customStyle="1" w:styleId="cardshighlight0">
    <w:name w:val="cardshighlight"/>
    <w:rsid w:val="005F307B"/>
  </w:style>
  <w:style w:type="character" w:customStyle="1" w:styleId="cardsfont12pt1">
    <w:name w:val="cardsfont12pt"/>
    <w:rsid w:val="005F307B"/>
  </w:style>
  <w:style w:type="character" w:customStyle="1" w:styleId="ft1">
    <w:name w:val="ft1"/>
    <w:rsid w:val="005F307B"/>
  </w:style>
  <w:style w:type="character" w:customStyle="1" w:styleId="ft6">
    <w:name w:val="ft6"/>
    <w:rsid w:val="005F307B"/>
  </w:style>
  <w:style w:type="character" w:customStyle="1" w:styleId="kicker">
    <w:name w:val="kicker"/>
    <w:rsid w:val="005F307B"/>
  </w:style>
  <w:style w:type="character" w:customStyle="1" w:styleId="backcontent">
    <w:name w:val="backcontent"/>
    <w:rsid w:val="005F307B"/>
  </w:style>
  <w:style w:type="character" w:customStyle="1" w:styleId="daystmp">
    <w:name w:val="daystmp"/>
    <w:rsid w:val="005F307B"/>
  </w:style>
  <w:style w:type="character" w:customStyle="1" w:styleId="cardsfont12ptchar">
    <w:name w:val="cardsfont12ptchar"/>
    <w:rsid w:val="005F307B"/>
  </w:style>
  <w:style w:type="character" w:customStyle="1" w:styleId="gal">
    <w:name w:val="gal"/>
    <w:rsid w:val="005F307B"/>
  </w:style>
  <w:style w:type="character" w:customStyle="1" w:styleId="submitted">
    <w:name w:val="submitted"/>
    <w:rsid w:val="005F307B"/>
  </w:style>
  <w:style w:type="character" w:customStyle="1" w:styleId="imagedateline">
    <w:name w:val="image_dateline"/>
    <w:rsid w:val="005F307B"/>
  </w:style>
  <w:style w:type="character" w:customStyle="1" w:styleId="authordatecharchar">
    <w:name w:val="authordatecharchar"/>
    <w:rsid w:val="005F307B"/>
  </w:style>
  <w:style w:type="character" w:customStyle="1" w:styleId="style1char0">
    <w:name w:val="style1char"/>
    <w:rsid w:val="005F307B"/>
  </w:style>
  <w:style w:type="character" w:customStyle="1" w:styleId="tagcharchar0">
    <w:name w:val="tagcharchar"/>
    <w:rsid w:val="005F307B"/>
  </w:style>
  <w:style w:type="character" w:customStyle="1" w:styleId="underlinedcharchar2">
    <w:name w:val="underlinedcharchar"/>
    <w:rsid w:val="005F307B"/>
  </w:style>
  <w:style w:type="character" w:customStyle="1" w:styleId="BoxedChar">
    <w:name w:val="Boxed Char"/>
    <w:rsid w:val="005F307B"/>
    <w:rPr>
      <w:rFonts w:ascii="Arial Narrow" w:hAnsi="Arial Narrow" w:hint="default"/>
      <w:b/>
      <w:bCs w:val="0"/>
      <w:sz w:val="18"/>
      <w:bdr w:val="single" w:sz="6" w:space="0" w:color="auto" w:frame="1"/>
    </w:rPr>
  </w:style>
  <w:style w:type="character" w:customStyle="1" w:styleId="Style11ptUnderline2">
    <w:name w:val="Style 11 pt Underline2"/>
    <w:rsid w:val="005F307B"/>
    <w:rPr>
      <w:sz w:val="20"/>
      <w:u w:val="single"/>
    </w:rPr>
  </w:style>
  <w:style w:type="character" w:customStyle="1" w:styleId="Style11ptBoldUnderline2">
    <w:name w:val="Style 11 pt Bold Underline2"/>
    <w:rsid w:val="005F307B"/>
    <w:rPr>
      <w:b/>
      <w:bCs/>
      <w:sz w:val="20"/>
      <w:u w:val="single"/>
    </w:rPr>
  </w:style>
  <w:style w:type="character" w:customStyle="1" w:styleId="nw">
    <w:name w:val="nw"/>
    <w:rsid w:val="005F307B"/>
  </w:style>
  <w:style w:type="character" w:customStyle="1" w:styleId="Styleunderline11ptBoldBorderSinglesolidlineAuto">
    <w:name w:val="Style underline + 11 pt Bold Border: : (Single solid line Auto ..."/>
    <w:rsid w:val="005F307B"/>
    <w:rPr>
      <w:b/>
      <w:bCs/>
      <w:sz w:val="20"/>
      <w:u w:val="single"/>
      <w:bdr w:val="single" w:sz="4" w:space="0" w:color="auto" w:frame="1"/>
    </w:rPr>
  </w:style>
  <w:style w:type="character" w:customStyle="1" w:styleId="cardCharCharChar1">
    <w:name w:val="card Char Char Char1"/>
    <w:rsid w:val="005F307B"/>
    <w:rPr>
      <w:lang w:val="en-US" w:eastAsia="en-US" w:bidi="ar-SA"/>
    </w:rPr>
  </w:style>
  <w:style w:type="character" w:customStyle="1" w:styleId="authors1">
    <w:name w:val="authors1"/>
    <w:rsid w:val="005F307B"/>
    <w:rPr>
      <w:rFonts w:ascii="Verdana" w:hAnsi="Verdana" w:hint="default"/>
      <w:b/>
      <w:bCs/>
      <w:color w:val="006699"/>
      <w:sz w:val="20"/>
      <w:szCs w:val="20"/>
    </w:rPr>
  </w:style>
  <w:style w:type="character" w:customStyle="1" w:styleId="headlinesectionlarge">
    <w:name w:val="headline_section_large"/>
    <w:rsid w:val="005F307B"/>
  </w:style>
  <w:style w:type="character" w:customStyle="1" w:styleId="Styleunderline11ptBlack">
    <w:name w:val="Style underline + 11 pt Black"/>
    <w:rsid w:val="005F307B"/>
    <w:rPr>
      <w:color w:val="000000"/>
      <w:sz w:val="20"/>
      <w:u w:val="single"/>
    </w:rPr>
  </w:style>
  <w:style w:type="character" w:customStyle="1" w:styleId="Styleunderline11ptBoldBlack">
    <w:name w:val="Style underline + 11 pt Bold Black"/>
    <w:rsid w:val="005F307B"/>
    <w:rPr>
      <w:b/>
      <w:bCs/>
      <w:color w:val="000000"/>
      <w:sz w:val="20"/>
      <w:u w:val="single"/>
    </w:rPr>
  </w:style>
  <w:style w:type="character" w:customStyle="1" w:styleId="Style11ptBoldBlackUnderline">
    <w:name w:val="Style 11 pt Bold Black Underline"/>
    <w:rsid w:val="005F307B"/>
    <w:rPr>
      <w:b/>
      <w:bCs/>
      <w:color w:val="000000"/>
      <w:sz w:val="20"/>
      <w:u w:val="single"/>
    </w:rPr>
  </w:style>
  <w:style w:type="character" w:customStyle="1" w:styleId="Style11ptBoldBlackUnderlineBorderSinglesolidline">
    <w:name w:val="Style 11 pt Bold Black Underline Border: : (Single solid line ..."/>
    <w:rsid w:val="005F307B"/>
    <w:rPr>
      <w:b/>
      <w:bCs/>
      <w:color w:val="000000"/>
      <w:sz w:val="20"/>
      <w:u w:val="single"/>
      <w:bdr w:val="single" w:sz="4" w:space="0" w:color="auto" w:frame="1"/>
    </w:rPr>
  </w:style>
  <w:style w:type="character" w:customStyle="1" w:styleId="StyleLatinMeridien-Italic11ptItalicUnderline">
    <w:name w:val="Style (Latin) Meridien-Italic 11 pt Italic Underline"/>
    <w:rsid w:val="005F307B"/>
    <w:rPr>
      <w:rFonts w:ascii="Meridien-Italic" w:hAnsi="Meridien-Italic" w:hint="default"/>
      <w:i/>
      <w:iCs/>
      <w:sz w:val="20"/>
      <w:u w:val="single"/>
    </w:rPr>
  </w:style>
  <w:style w:type="character" w:customStyle="1" w:styleId="Citation-AuthorDate">
    <w:name w:val="Citation - Author/Date"/>
    <w:rsid w:val="005F307B"/>
    <w:rPr>
      <w:b/>
      <w:bCs w:val="0"/>
      <w:smallCaps/>
      <w:sz w:val="24"/>
      <w:u w:val="single"/>
    </w:rPr>
  </w:style>
  <w:style w:type="character" w:customStyle="1" w:styleId="underlinestylechar0">
    <w:name w:val="underlinestylechar"/>
    <w:rsid w:val="005F307B"/>
  </w:style>
  <w:style w:type="character" w:customStyle="1" w:styleId="highlight">
    <w:name w:val="highlight"/>
    <w:rsid w:val="005F307B"/>
  </w:style>
  <w:style w:type="character" w:customStyle="1" w:styleId="DottedUnderline0">
    <w:name w:val="Dotted Underline"/>
    <w:rsid w:val="005F307B"/>
    <w:rPr>
      <w:rFonts w:ascii="Times New Roman" w:hAnsi="Times New Roman" w:cs="Times New Roman" w:hint="default"/>
      <w:sz w:val="20"/>
      <w:u w:val="dottedHeavy"/>
    </w:rPr>
  </w:style>
  <w:style w:type="character" w:customStyle="1" w:styleId="titleauthoretc">
    <w:name w:val="titleauthoretc"/>
    <w:rsid w:val="005F307B"/>
  </w:style>
  <w:style w:type="character" w:customStyle="1" w:styleId="labeltext">
    <w:name w:val="labeltext"/>
    <w:rsid w:val="005F307B"/>
  </w:style>
  <w:style w:type="character" w:customStyle="1" w:styleId="viewlink">
    <w:name w:val="viewlink"/>
    <w:rsid w:val="005F307B"/>
  </w:style>
  <w:style w:type="character" w:customStyle="1" w:styleId="share">
    <w:name w:val="share"/>
    <w:rsid w:val="005F307B"/>
  </w:style>
  <w:style w:type="character" w:customStyle="1" w:styleId="inlinkchart">
    <w:name w:val="inlink_chart"/>
    <w:rsid w:val="005F307B"/>
  </w:style>
  <w:style w:type="character" w:customStyle="1" w:styleId="underLight">
    <w:name w:val="underLight"/>
    <w:uiPriority w:val="1"/>
    <w:qFormat/>
    <w:rsid w:val="005F307B"/>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5F307B"/>
  </w:style>
  <w:style w:type="character" w:customStyle="1" w:styleId="author-rss">
    <w:name w:val="author-rss"/>
    <w:rsid w:val="005F307B"/>
  </w:style>
  <w:style w:type="character" w:customStyle="1" w:styleId="fbsharecountwrapper">
    <w:name w:val="fb_share_count_wrapper"/>
    <w:rsid w:val="005F307B"/>
  </w:style>
  <w:style w:type="character" w:customStyle="1" w:styleId="fbbuttontext">
    <w:name w:val="fb_button_text"/>
    <w:rsid w:val="005F307B"/>
  </w:style>
  <w:style w:type="character" w:customStyle="1" w:styleId="hw">
    <w:name w:val="hw"/>
    <w:rsid w:val="005F307B"/>
  </w:style>
  <w:style w:type="character" w:customStyle="1" w:styleId="linktotop">
    <w:name w:val="linktotop"/>
    <w:rsid w:val="005F307B"/>
  </w:style>
  <w:style w:type="character" w:customStyle="1" w:styleId="maintextbldleft">
    <w:name w:val="maintextbldleft"/>
    <w:rsid w:val="005F307B"/>
  </w:style>
  <w:style w:type="character" w:customStyle="1" w:styleId="maintextleft">
    <w:name w:val="maintextleft"/>
    <w:rsid w:val="005F307B"/>
  </w:style>
  <w:style w:type="character" w:customStyle="1" w:styleId="descriptionstyle1block">
    <w:name w:val="description style1 block"/>
    <w:rsid w:val="005F307B"/>
  </w:style>
  <w:style w:type="character" w:customStyle="1" w:styleId="gutter-right-1">
    <w:name w:val="gutter-right-1"/>
    <w:basedOn w:val="DefaultParagraphFont"/>
    <w:rsid w:val="005F307B"/>
  </w:style>
  <w:style w:type="character" w:customStyle="1" w:styleId="ssl3">
    <w:name w:val="ss_l3"/>
    <w:rsid w:val="005F307B"/>
  </w:style>
  <w:style w:type="character" w:customStyle="1" w:styleId="FontStyle39">
    <w:name w:val="Font Style39"/>
    <w:uiPriority w:val="99"/>
    <w:rsid w:val="005F307B"/>
    <w:rPr>
      <w:rFonts w:ascii="Constantia" w:hAnsi="Constantia" w:cs="Constantia" w:hint="default"/>
      <w:b/>
      <w:bCs/>
      <w:sz w:val="18"/>
      <w:szCs w:val="18"/>
    </w:rPr>
  </w:style>
  <w:style w:type="character" w:customStyle="1" w:styleId="6">
    <w:name w:val="6"/>
    <w:rsid w:val="005F307B"/>
    <w:rPr>
      <w:rFonts w:ascii="Arial" w:hAnsi="Arial" w:cs="Arial" w:hint="default"/>
      <w:bCs/>
      <w:sz w:val="20"/>
      <w:u w:val="single"/>
      <w:lang w:val="en-US" w:eastAsia="en-US" w:bidi="ar-SA"/>
    </w:rPr>
  </w:style>
  <w:style w:type="character" w:customStyle="1" w:styleId="Header11">
    <w:name w:val="Header11"/>
    <w:rsid w:val="005F307B"/>
  </w:style>
  <w:style w:type="character" w:customStyle="1" w:styleId="posa">
    <w:name w:val="pos(a)"/>
    <w:basedOn w:val="DefaultParagraphFont"/>
    <w:rsid w:val="005F307B"/>
  </w:style>
  <w:style w:type="character" w:customStyle="1" w:styleId="u-hiddeninnarrowenv">
    <w:name w:val="u-hiddeninnarrowenv"/>
    <w:basedOn w:val="DefaultParagraphFont"/>
    <w:rsid w:val="005F307B"/>
  </w:style>
  <w:style w:type="character" w:customStyle="1" w:styleId="followbutton-bird">
    <w:name w:val="followbutton-bird"/>
    <w:basedOn w:val="DefaultParagraphFont"/>
    <w:rsid w:val="005F307B"/>
  </w:style>
  <w:style w:type="character" w:customStyle="1" w:styleId="tweetauthor-name">
    <w:name w:val="tweetauthor-name"/>
    <w:basedOn w:val="DefaultParagraphFont"/>
    <w:rsid w:val="005F307B"/>
  </w:style>
  <w:style w:type="character" w:customStyle="1" w:styleId="tweetauthor-verifiedbadge">
    <w:name w:val="tweetauthor-verifiedbadge"/>
    <w:basedOn w:val="DefaultParagraphFont"/>
    <w:rsid w:val="005F307B"/>
  </w:style>
  <w:style w:type="character" w:customStyle="1" w:styleId="tweetauthor-screenname">
    <w:name w:val="tweetauthor-screenname"/>
    <w:basedOn w:val="DefaultParagraphFont"/>
    <w:rsid w:val="005F307B"/>
  </w:style>
  <w:style w:type="character" w:customStyle="1" w:styleId="u-hiddenvisually">
    <w:name w:val="u-hiddenvisually"/>
    <w:basedOn w:val="DefaultParagraphFont"/>
    <w:rsid w:val="005F307B"/>
  </w:style>
  <w:style w:type="character" w:customStyle="1" w:styleId="tweetaction-stat">
    <w:name w:val="tweetaction-stat"/>
    <w:basedOn w:val="DefaultParagraphFont"/>
    <w:rsid w:val="005F307B"/>
  </w:style>
  <w:style w:type="character" w:customStyle="1" w:styleId="related">
    <w:name w:val="related"/>
    <w:basedOn w:val="DefaultParagraphFont"/>
    <w:rsid w:val="005F307B"/>
  </w:style>
  <w:style w:type="character" w:customStyle="1" w:styleId="related-content">
    <w:name w:val="related-content"/>
    <w:basedOn w:val="DefaultParagraphFont"/>
    <w:rsid w:val="005F307B"/>
  </w:style>
  <w:style w:type="character" w:customStyle="1" w:styleId="name-of-author">
    <w:name w:val="name-of-author"/>
    <w:basedOn w:val="DefaultParagraphFont"/>
    <w:rsid w:val="005F307B"/>
  </w:style>
  <w:style w:type="character" w:customStyle="1" w:styleId="first-name">
    <w:name w:val="first-name"/>
    <w:basedOn w:val="DefaultParagraphFont"/>
    <w:rsid w:val="005F307B"/>
  </w:style>
  <w:style w:type="character" w:customStyle="1" w:styleId="last-name">
    <w:name w:val="last-name"/>
    <w:basedOn w:val="DefaultParagraphFont"/>
    <w:rsid w:val="005F307B"/>
  </w:style>
  <w:style w:type="character" w:customStyle="1" w:styleId="caption10">
    <w:name w:val="caption1"/>
    <w:basedOn w:val="DefaultParagraphFont"/>
    <w:rsid w:val="005F307B"/>
  </w:style>
  <w:style w:type="character" w:customStyle="1" w:styleId="recirc-text">
    <w:name w:val="&quot;recirc-text”"/>
    <w:basedOn w:val="DefaultParagraphFont"/>
    <w:rsid w:val="005F307B"/>
  </w:style>
  <w:style w:type="character" w:customStyle="1" w:styleId="video-icon">
    <w:name w:val="video-icon"/>
    <w:basedOn w:val="DefaultParagraphFont"/>
    <w:rsid w:val="005F307B"/>
  </w:style>
  <w:style w:type="character" w:customStyle="1" w:styleId="powa-shot-play-btn-text">
    <w:name w:val="powa-shot-play-btn-text"/>
    <w:basedOn w:val="DefaultParagraphFont"/>
    <w:rsid w:val="005F307B"/>
  </w:style>
  <w:style w:type="character" w:customStyle="1" w:styleId="powa-shot-click">
    <w:name w:val="powa-shot-click"/>
    <w:basedOn w:val="DefaultParagraphFont"/>
    <w:rsid w:val="005F307B"/>
  </w:style>
  <w:style w:type="character" w:customStyle="1" w:styleId="wpv-blurb">
    <w:name w:val="wpv-blurb"/>
    <w:basedOn w:val="DefaultParagraphFont"/>
    <w:rsid w:val="005F307B"/>
  </w:style>
  <w:style w:type="character" w:customStyle="1" w:styleId="pb-caption">
    <w:name w:val="pb-caption"/>
    <w:basedOn w:val="DefaultParagraphFont"/>
    <w:rsid w:val="005F307B"/>
  </w:style>
  <w:style w:type="character" w:customStyle="1" w:styleId="Heading5Char1">
    <w:name w:val="Heading 5 Char1"/>
    <w:aliases w:val="Text Char1"/>
    <w:basedOn w:val="DefaultParagraphFont"/>
    <w:semiHidden/>
    <w:rsid w:val="005F307B"/>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5F307B"/>
    <w:rPr>
      <w:vertAlign w:val="baseline"/>
    </w:rPr>
  </w:style>
  <w:style w:type="character" w:customStyle="1" w:styleId="Heading7Char1">
    <w:name w:val="Heading 7 Char1"/>
    <w:basedOn w:val="DefaultParagraphFont"/>
    <w:semiHidden/>
    <w:rsid w:val="005F307B"/>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5F307B"/>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5F307B"/>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5F307B"/>
    <w:rPr>
      <w:rFonts w:ascii="Calibri" w:hAnsi="Calibri" w:cs="Calibri"/>
    </w:rPr>
  </w:style>
  <w:style w:type="numbering" w:customStyle="1" w:styleId="NoList2">
    <w:name w:val="No List2"/>
    <w:next w:val="NoList"/>
    <w:uiPriority w:val="99"/>
    <w:semiHidden/>
    <w:unhideWhenUsed/>
    <w:rsid w:val="005F307B"/>
  </w:style>
  <w:style w:type="numbering" w:customStyle="1" w:styleId="NoList3">
    <w:name w:val="No List3"/>
    <w:next w:val="NoList"/>
    <w:uiPriority w:val="99"/>
    <w:semiHidden/>
    <w:unhideWhenUsed/>
    <w:rsid w:val="005F307B"/>
  </w:style>
  <w:style w:type="numbering" w:customStyle="1" w:styleId="NoList4">
    <w:name w:val="No List4"/>
    <w:next w:val="NoList"/>
    <w:uiPriority w:val="99"/>
    <w:semiHidden/>
    <w:unhideWhenUsed/>
    <w:rsid w:val="005F307B"/>
  </w:style>
  <w:style w:type="numbering" w:customStyle="1" w:styleId="NoList5">
    <w:name w:val="No List5"/>
    <w:next w:val="NoList"/>
    <w:semiHidden/>
    <w:unhideWhenUsed/>
    <w:rsid w:val="005F307B"/>
  </w:style>
  <w:style w:type="paragraph" w:styleId="BlockText">
    <w:name w:val="Block Text"/>
    <w:basedOn w:val="Normal"/>
    <w:rsid w:val="005F307B"/>
    <w:pPr>
      <w:ind w:left="229" w:right="229"/>
    </w:pPr>
    <w:rPr>
      <w:rFonts w:ascii="Verdana" w:eastAsia="Times New Roman" w:hAnsi="Verdana"/>
      <w:szCs w:val="20"/>
    </w:rPr>
  </w:style>
  <w:style w:type="paragraph" w:styleId="NormalIndent">
    <w:name w:val="Normal Indent"/>
    <w:basedOn w:val="Normal"/>
    <w:rsid w:val="005F307B"/>
    <w:pPr>
      <w:ind w:left="720"/>
    </w:pPr>
    <w:rPr>
      <w:rFonts w:eastAsia="Times New Roman"/>
      <w:szCs w:val="20"/>
    </w:rPr>
  </w:style>
  <w:style w:type="paragraph" w:styleId="EnvelopeReturn">
    <w:name w:val="envelope return"/>
    <w:basedOn w:val="Normal"/>
    <w:rsid w:val="005F307B"/>
    <w:rPr>
      <w:rFonts w:eastAsia="Times New Roman"/>
      <w:sz w:val="24"/>
      <w:szCs w:val="20"/>
    </w:rPr>
  </w:style>
  <w:style w:type="paragraph" w:styleId="EnvelopeAddress">
    <w:name w:val="envelope address"/>
    <w:basedOn w:val="Normal"/>
    <w:rsid w:val="005F307B"/>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5F307B"/>
  </w:style>
  <w:style w:type="numbering" w:customStyle="1" w:styleId="NoList7">
    <w:name w:val="No List7"/>
    <w:next w:val="NoList"/>
    <w:semiHidden/>
    <w:unhideWhenUsed/>
    <w:rsid w:val="005F307B"/>
  </w:style>
  <w:style w:type="paragraph" w:styleId="ListBullet">
    <w:name w:val="List Bullet"/>
    <w:basedOn w:val="Normal"/>
    <w:link w:val="ListBulletChar"/>
    <w:uiPriority w:val="99"/>
    <w:unhideWhenUsed/>
    <w:rsid w:val="005F307B"/>
    <w:pPr>
      <w:tabs>
        <w:tab w:val="num" w:pos="360"/>
      </w:tabs>
      <w:ind w:left="360" w:hanging="360"/>
      <w:contextualSpacing/>
    </w:pPr>
    <w:rPr>
      <w:rFonts w:eastAsia="Calibri"/>
    </w:rPr>
  </w:style>
  <w:style w:type="table" w:styleId="MediumGrid1">
    <w:name w:val="Medium Grid 1"/>
    <w:basedOn w:val="TableNormal"/>
    <w:uiPriority w:val="67"/>
    <w:rsid w:val="005F307B"/>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5F307B"/>
    <w:rPr>
      <w:rFonts w:ascii="Arial Narrow" w:eastAsia="SimSun" w:hAnsi="Arial Narrow" w:cs="Calibri"/>
      <w:sz w:val="20"/>
      <w:szCs w:val="22"/>
    </w:rPr>
  </w:style>
  <w:style w:type="numbering" w:customStyle="1" w:styleId="NoList11">
    <w:name w:val="No List11"/>
    <w:next w:val="NoList"/>
    <w:uiPriority w:val="99"/>
    <w:semiHidden/>
    <w:unhideWhenUsed/>
    <w:rsid w:val="005F307B"/>
  </w:style>
  <w:style w:type="numbering" w:customStyle="1" w:styleId="NoList111">
    <w:name w:val="No List111"/>
    <w:next w:val="NoList"/>
    <w:uiPriority w:val="99"/>
    <w:semiHidden/>
    <w:unhideWhenUsed/>
    <w:rsid w:val="005F307B"/>
  </w:style>
  <w:style w:type="numbering" w:customStyle="1" w:styleId="NoList1111">
    <w:name w:val="No List1111"/>
    <w:next w:val="NoList"/>
    <w:uiPriority w:val="99"/>
    <w:semiHidden/>
    <w:unhideWhenUsed/>
    <w:rsid w:val="005F307B"/>
  </w:style>
  <w:style w:type="numbering" w:customStyle="1" w:styleId="NoList11111">
    <w:name w:val="No List11111"/>
    <w:next w:val="NoList"/>
    <w:uiPriority w:val="99"/>
    <w:semiHidden/>
    <w:unhideWhenUsed/>
    <w:rsid w:val="005F307B"/>
  </w:style>
  <w:style w:type="numbering" w:customStyle="1" w:styleId="NoList111111">
    <w:name w:val="No List111111"/>
    <w:next w:val="NoList"/>
    <w:uiPriority w:val="99"/>
    <w:semiHidden/>
    <w:unhideWhenUsed/>
    <w:rsid w:val="005F307B"/>
  </w:style>
  <w:style w:type="numbering" w:customStyle="1" w:styleId="NoList1111111">
    <w:name w:val="No List1111111"/>
    <w:next w:val="NoList"/>
    <w:uiPriority w:val="99"/>
    <w:semiHidden/>
    <w:unhideWhenUsed/>
    <w:rsid w:val="005F307B"/>
  </w:style>
  <w:style w:type="numbering" w:customStyle="1" w:styleId="NoList11111111">
    <w:name w:val="No List11111111"/>
    <w:next w:val="NoList"/>
    <w:uiPriority w:val="99"/>
    <w:semiHidden/>
    <w:unhideWhenUsed/>
    <w:rsid w:val="005F307B"/>
  </w:style>
  <w:style w:type="numbering" w:customStyle="1" w:styleId="NoList111111111">
    <w:name w:val="No List111111111"/>
    <w:next w:val="NoList"/>
    <w:uiPriority w:val="99"/>
    <w:semiHidden/>
    <w:unhideWhenUsed/>
    <w:rsid w:val="005F307B"/>
  </w:style>
  <w:style w:type="numbering" w:customStyle="1" w:styleId="NoList1111111111">
    <w:name w:val="No List1111111111"/>
    <w:next w:val="NoList"/>
    <w:uiPriority w:val="99"/>
    <w:semiHidden/>
    <w:unhideWhenUsed/>
    <w:rsid w:val="005F307B"/>
  </w:style>
  <w:style w:type="numbering" w:customStyle="1" w:styleId="NoList11111111111">
    <w:name w:val="No List11111111111"/>
    <w:next w:val="NoList"/>
    <w:uiPriority w:val="99"/>
    <w:semiHidden/>
    <w:unhideWhenUsed/>
    <w:rsid w:val="005F307B"/>
  </w:style>
  <w:style w:type="numbering" w:customStyle="1" w:styleId="NoList111111111111">
    <w:name w:val="No List111111111111"/>
    <w:next w:val="NoList"/>
    <w:uiPriority w:val="99"/>
    <w:semiHidden/>
    <w:unhideWhenUsed/>
    <w:rsid w:val="005F307B"/>
  </w:style>
  <w:style w:type="numbering" w:customStyle="1" w:styleId="NoList1111111111111">
    <w:name w:val="No List1111111111111"/>
    <w:next w:val="NoList"/>
    <w:uiPriority w:val="99"/>
    <w:semiHidden/>
    <w:unhideWhenUsed/>
    <w:rsid w:val="005F307B"/>
  </w:style>
  <w:style w:type="numbering" w:customStyle="1" w:styleId="NoList11111111111111">
    <w:name w:val="No List11111111111111"/>
    <w:next w:val="NoList"/>
    <w:uiPriority w:val="99"/>
    <w:semiHidden/>
    <w:unhideWhenUsed/>
    <w:rsid w:val="005F307B"/>
  </w:style>
  <w:style w:type="numbering" w:customStyle="1" w:styleId="NoList111111111111111">
    <w:name w:val="No List111111111111111"/>
    <w:next w:val="NoList"/>
    <w:uiPriority w:val="99"/>
    <w:semiHidden/>
    <w:unhideWhenUsed/>
    <w:rsid w:val="005F307B"/>
  </w:style>
  <w:style w:type="numbering" w:customStyle="1" w:styleId="NoList1111111111111111">
    <w:name w:val="No List1111111111111111"/>
    <w:next w:val="NoList"/>
    <w:uiPriority w:val="99"/>
    <w:semiHidden/>
    <w:unhideWhenUsed/>
    <w:rsid w:val="005F307B"/>
  </w:style>
  <w:style w:type="numbering" w:customStyle="1" w:styleId="NoList11111111111111111">
    <w:name w:val="No List11111111111111111"/>
    <w:next w:val="NoList"/>
    <w:uiPriority w:val="99"/>
    <w:semiHidden/>
    <w:unhideWhenUsed/>
    <w:rsid w:val="005F307B"/>
  </w:style>
  <w:style w:type="character" w:customStyle="1" w:styleId="FontStyle220">
    <w:name w:val="Font Style220"/>
    <w:basedOn w:val="DefaultParagraphFont"/>
    <w:uiPriority w:val="99"/>
    <w:rsid w:val="005F307B"/>
    <w:rPr>
      <w:rFonts w:ascii="Candara" w:hAnsi="Candara" w:cs="Candara" w:hint="default"/>
      <w:i/>
      <w:iCs/>
      <w:sz w:val="18"/>
      <w:szCs w:val="18"/>
    </w:rPr>
  </w:style>
  <w:style w:type="character" w:customStyle="1" w:styleId="FontStyle290">
    <w:name w:val="Font Style290"/>
    <w:basedOn w:val="DefaultParagraphFont"/>
    <w:uiPriority w:val="99"/>
    <w:rsid w:val="005F307B"/>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5F307B"/>
    <w:rPr>
      <w:rFonts w:ascii="Arial" w:hAnsi="Arial" w:cs="Arial"/>
      <w:b/>
      <w:bCs/>
      <w:sz w:val="16"/>
      <w:szCs w:val="16"/>
    </w:rPr>
  </w:style>
  <w:style w:type="paragraph" w:customStyle="1" w:styleId="analytic0">
    <w:name w:val="analytic"/>
    <w:basedOn w:val="Normal"/>
    <w:link w:val="analyticChar0"/>
    <w:uiPriority w:val="4"/>
    <w:qFormat/>
    <w:rsid w:val="005F307B"/>
    <w:pPr>
      <w:spacing w:before="120"/>
    </w:pPr>
    <w:rPr>
      <w:b/>
      <w:sz w:val="20"/>
    </w:rPr>
  </w:style>
  <w:style w:type="character" w:customStyle="1" w:styleId="analyticChar0">
    <w:name w:val="analytic Char"/>
    <w:basedOn w:val="DefaultParagraphFont"/>
    <w:link w:val="analytic0"/>
    <w:uiPriority w:val="4"/>
    <w:rsid w:val="005F307B"/>
    <w:rPr>
      <w:rFonts w:ascii="Calibri" w:hAnsi="Calibri" w:cs="Calibri"/>
      <w:b/>
      <w:sz w:val="20"/>
    </w:rPr>
  </w:style>
  <w:style w:type="character" w:customStyle="1" w:styleId="m-5498913268213319940gmail-styleunderline">
    <w:name w:val="m_-5498913268213319940gmail-styleunderline"/>
    <w:basedOn w:val="DefaultParagraphFont"/>
    <w:rsid w:val="005F307B"/>
  </w:style>
  <w:style w:type="paragraph" w:customStyle="1" w:styleId="speakable">
    <w:name w:val="speakable"/>
    <w:basedOn w:val="Normal"/>
    <w:uiPriority w:val="99"/>
    <w:qFormat/>
    <w:rsid w:val="005F307B"/>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5F307B"/>
  </w:style>
  <w:style w:type="character" w:customStyle="1" w:styleId="copyright">
    <w:name w:val="copyright"/>
    <w:basedOn w:val="DefaultParagraphFont"/>
    <w:rsid w:val="005F307B"/>
  </w:style>
  <w:style w:type="character" w:customStyle="1" w:styleId="TagCharCharCharChar">
    <w:name w:val="Tag Char Char Char Char"/>
    <w:basedOn w:val="DefaultParagraphFont"/>
    <w:rsid w:val="005F307B"/>
    <w:rPr>
      <w:rFonts w:ascii="Calibri" w:hAnsi="Calibri" w:cs="Calibri"/>
      <w:b/>
      <w:sz w:val="24"/>
    </w:rPr>
  </w:style>
  <w:style w:type="paragraph" w:customStyle="1" w:styleId="g-body">
    <w:name w:val="g-body"/>
    <w:basedOn w:val="Normal"/>
    <w:uiPriority w:val="99"/>
    <w:qFormat/>
    <w:rsid w:val="005F307B"/>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5F307B"/>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5F307B"/>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5F307B"/>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5F307B"/>
    <w:pPr>
      <w:spacing w:before="100" w:beforeAutospacing="1" w:after="100" w:afterAutospacing="1"/>
    </w:pPr>
    <w:rPr>
      <w:sz w:val="24"/>
    </w:rPr>
  </w:style>
  <w:style w:type="paragraph" w:customStyle="1" w:styleId="style41">
    <w:name w:val="style4"/>
    <w:basedOn w:val="Normal"/>
    <w:uiPriority w:val="99"/>
    <w:qFormat/>
    <w:rsid w:val="005F307B"/>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5F307B"/>
    <w:pPr>
      <w:spacing w:before="100" w:beforeAutospacing="1" w:after="100" w:afterAutospacing="1"/>
    </w:pPr>
    <w:rPr>
      <w:rFonts w:ascii="Times New Roman" w:hAnsi="Times New Roman"/>
      <w:sz w:val="24"/>
    </w:rPr>
  </w:style>
  <w:style w:type="character" w:customStyle="1" w:styleId="adtext">
    <w:name w:val="adtext"/>
    <w:basedOn w:val="DefaultParagraphFont"/>
    <w:rsid w:val="005F307B"/>
  </w:style>
  <w:style w:type="character" w:customStyle="1" w:styleId="UL-Bold">
    <w:name w:val="UL-Bold"/>
    <w:basedOn w:val="DefaultParagraphFont"/>
    <w:rsid w:val="005F307B"/>
    <w:rPr>
      <w:u w:val="thick"/>
    </w:rPr>
  </w:style>
  <w:style w:type="character" w:customStyle="1" w:styleId="UL-None">
    <w:name w:val="UL-None"/>
    <w:basedOn w:val="DefaultParagraphFont"/>
    <w:rsid w:val="005F307B"/>
    <w:rPr>
      <w:strike w:val="0"/>
      <w:dstrike w:val="0"/>
      <w:u w:val="none"/>
      <w:effect w:val="none"/>
    </w:rPr>
  </w:style>
  <w:style w:type="character" w:customStyle="1" w:styleId="gl">
    <w:name w:val="gl"/>
    <w:basedOn w:val="DefaultParagraphFont"/>
    <w:rsid w:val="005F307B"/>
  </w:style>
  <w:style w:type="character" w:customStyle="1" w:styleId="qu730rj69h">
    <w:name w:val="qu730rj69h"/>
    <w:basedOn w:val="DefaultParagraphFont"/>
    <w:rsid w:val="005F307B"/>
  </w:style>
  <w:style w:type="paragraph" w:customStyle="1" w:styleId="optext">
    <w:name w:val="optext"/>
    <w:basedOn w:val="Normal"/>
    <w:uiPriority w:val="99"/>
    <w:qFormat/>
    <w:rsid w:val="005F307B"/>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5F307B"/>
  </w:style>
  <w:style w:type="character" w:customStyle="1" w:styleId="icr880">
    <w:name w:val="icr880"/>
    <w:basedOn w:val="DefaultParagraphFont"/>
    <w:rsid w:val="005F307B"/>
  </w:style>
  <w:style w:type="character" w:customStyle="1" w:styleId="hx23q54">
    <w:name w:val="hx23q54"/>
    <w:basedOn w:val="DefaultParagraphFont"/>
    <w:rsid w:val="005F307B"/>
  </w:style>
  <w:style w:type="character" w:customStyle="1" w:styleId="m-5348258726587825636gmail-style13ptbold">
    <w:name w:val="m_-5348258726587825636gmail-style13ptbold"/>
    <w:basedOn w:val="DefaultParagraphFont"/>
    <w:rsid w:val="005F307B"/>
  </w:style>
  <w:style w:type="character" w:customStyle="1" w:styleId="m-5348258726587825636gmail-styleunderline">
    <w:name w:val="m_-5348258726587825636gmail-styleunderline"/>
    <w:basedOn w:val="DefaultParagraphFont"/>
    <w:rsid w:val="005F307B"/>
  </w:style>
  <w:style w:type="character" w:customStyle="1" w:styleId="UnderlineCharChar1">
    <w:name w:val="Underline Char Char1"/>
    <w:basedOn w:val="DefaultParagraphFont"/>
    <w:rsid w:val="005F307B"/>
    <w:rPr>
      <w:u w:val="single"/>
      <w:lang w:val="en-US" w:eastAsia="en-US" w:bidi="ar-SA"/>
    </w:rPr>
  </w:style>
  <w:style w:type="character" w:customStyle="1" w:styleId="m4385445901877740177gmail-styleunderline">
    <w:name w:val="m_4385445901877740177gmail-styleunderline"/>
    <w:basedOn w:val="DefaultParagraphFont"/>
    <w:rsid w:val="005F307B"/>
  </w:style>
  <w:style w:type="character" w:customStyle="1" w:styleId="CardsFont12ptCharChar">
    <w:name w:val="Cards + Font: 12 pt Char Char"/>
    <w:basedOn w:val="DefaultParagraphFont"/>
    <w:rsid w:val="005F307B"/>
    <w:rPr>
      <w:sz w:val="24"/>
      <w:szCs w:val="24"/>
      <w:u w:val="thick"/>
      <w:lang w:val="en-US" w:eastAsia="en-US" w:bidi="ar-SA"/>
    </w:rPr>
  </w:style>
  <w:style w:type="character" w:customStyle="1" w:styleId="NothingChar1">
    <w:name w:val="Nothing Char1"/>
    <w:basedOn w:val="DefaultParagraphFont"/>
    <w:rsid w:val="005F307B"/>
    <w:rPr>
      <w:lang w:val="en-US" w:eastAsia="en-US" w:bidi="ar-SA"/>
    </w:rPr>
  </w:style>
  <w:style w:type="paragraph" w:customStyle="1" w:styleId="useless">
    <w:name w:val="useless"/>
    <w:basedOn w:val="Normal"/>
    <w:uiPriority w:val="99"/>
    <w:qFormat/>
    <w:rsid w:val="005F307B"/>
    <w:rPr>
      <w:rFonts w:ascii="Times New Roman" w:eastAsia="Times New Roman" w:hAnsi="Times New Roman"/>
      <w:sz w:val="12"/>
    </w:rPr>
  </w:style>
  <w:style w:type="character" w:customStyle="1" w:styleId="DDIUnderline">
    <w:name w:val="DDI Underline"/>
    <w:qFormat/>
    <w:rsid w:val="005F307B"/>
    <w:rPr>
      <w:rFonts w:ascii="Times New Roman" w:hAnsi="Times New Roman"/>
      <w:sz w:val="24"/>
      <w:u w:val="single"/>
    </w:rPr>
  </w:style>
  <w:style w:type="character" w:customStyle="1" w:styleId="Char1">
    <w:name w:val="Char1"/>
    <w:basedOn w:val="DefaultParagraphFont"/>
    <w:rsid w:val="005F307B"/>
    <w:rPr>
      <w:rFonts w:cs="Arial"/>
      <w:b/>
      <w:bCs/>
      <w:iCs/>
      <w:sz w:val="24"/>
      <w:szCs w:val="28"/>
      <w:lang w:val="en-US" w:eastAsia="en-US" w:bidi="ar-SA"/>
    </w:rPr>
  </w:style>
  <w:style w:type="paragraph" w:customStyle="1" w:styleId="ALLCAPS">
    <w:name w:val="ALL CAPS"/>
    <w:basedOn w:val="Normal"/>
    <w:link w:val="ALLCAPSChar"/>
    <w:rsid w:val="005F307B"/>
    <w:rPr>
      <w:rFonts w:ascii="Times New Roman" w:eastAsia="Times New Roman" w:hAnsi="Times New Roman"/>
      <w:b/>
      <w:caps/>
    </w:rPr>
  </w:style>
  <w:style w:type="character" w:customStyle="1" w:styleId="ALLCAPSChar">
    <w:name w:val="ALL CAPS Char"/>
    <w:basedOn w:val="DefaultParagraphFont"/>
    <w:link w:val="ALLCAPS"/>
    <w:rsid w:val="005F307B"/>
    <w:rPr>
      <w:rFonts w:ascii="Times New Roman" w:eastAsia="Times New Roman" w:hAnsi="Times New Roman" w:cs="Calibri"/>
      <w:b/>
      <w:caps/>
      <w:sz w:val="22"/>
    </w:rPr>
  </w:style>
  <w:style w:type="paragraph" w:customStyle="1" w:styleId="TagCharCharCharCharCharCharChar0">
    <w:name w:val="Tag Char Char Char Char Char Char Char"/>
    <w:basedOn w:val="Normal"/>
    <w:link w:val="TagCharCharCharCharCharCharCharChar"/>
    <w:qFormat/>
    <w:rsid w:val="005F307B"/>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5F307B"/>
    <w:rPr>
      <w:rFonts w:ascii="Times New Roman" w:eastAsia="Times New Roman" w:hAnsi="Times New Roman" w:cs="Calibri"/>
      <w:b/>
    </w:rPr>
  </w:style>
  <w:style w:type="character" w:customStyle="1" w:styleId="10ptnotbold">
    <w:name w:val="10ptnotbold"/>
    <w:basedOn w:val="DefaultParagraphFont"/>
    <w:rsid w:val="005F307B"/>
    <w:rPr>
      <w:sz w:val="20"/>
    </w:rPr>
  </w:style>
  <w:style w:type="character" w:customStyle="1" w:styleId="Cites-AuthorDate">
    <w:name w:val="Cites-Author/Date"/>
    <w:rsid w:val="005F307B"/>
    <w:rPr>
      <w:rFonts w:ascii="Helvetica" w:hAnsi="Helvetica"/>
      <w:b/>
      <w:sz w:val="22"/>
      <w:szCs w:val="24"/>
      <w:u w:val="thick"/>
    </w:rPr>
  </w:style>
  <w:style w:type="paragraph" w:customStyle="1" w:styleId="CiteTag">
    <w:name w:val="Cite/Tag"/>
    <w:basedOn w:val="Normal"/>
    <w:uiPriority w:val="99"/>
    <w:qFormat/>
    <w:rsid w:val="005F307B"/>
    <w:rPr>
      <w:rFonts w:ascii="Times New Roman" w:eastAsia="Cambria" w:hAnsi="Times New Roman"/>
      <w:b/>
    </w:rPr>
  </w:style>
  <w:style w:type="character" w:customStyle="1" w:styleId="CardsFont6ptChar1">
    <w:name w:val="Cards + Font: 6 pt Char1"/>
    <w:basedOn w:val="CardsChar"/>
    <w:link w:val="CardsFont6pt"/>
    <w:rsid w:val="005F307B"/>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5F307B"/>
  </w:style>
  <w:style w:type="character" w:customStyle="1" w:styleId="m489902567989944824gmail-styleunderline">
    <w:name w:val="m_489902567989944824gmail-styleunderline"/>
    <w:basedOn w:val="DefaultParagraphFont"/>
    <w:rsid w:val="005F307B"/>
  </w:style>
  <w:style w:type="character" w:customStyle="1" w:styleId="UnresolvedMention2">
    <w:name w:val="Unresolved Mention2"/>
    <w:basedOn w:val="DefaultParagraphFont"/>
    <w:uiPriority w:val="99"/>
    <w:semiHidden/>
    <w:rsid w:val="005F307B"/>
    <w:rPr>
      <w:color w:val="808080"/>
      <w:shd w:val="clear" w:color="auto" w:fill="E6E6E6"/>
    </w:rPr>
  </w:style>
  <w:style w:type="character" w:customStyle="1" w:styleId="swauthor">
    <w:name w:val="sw_author"/>
    <w:rsid w:val="005F307B"/>
  </w:style>
  <w:style w:type="character" w:customStyle="1" w:styleId="UnderlineCharChar3">
    <w:name w:val="Underline Char Char3"/>
    <w:rsid w:val="005F307B"/>
    <w:rPr>
      <w:szCs w:val="24"/>
      <w:u w:val="single"/>
      <w:lang w:val="en-US" w:eastAsia="en-US" w:bidi="ar-SA"/>
    </w:rPr>
  </w:style>
  <w:style w:type="character" w:customStyle="1" w:styleId="tl8wme">
    <w:name w:val="tl8wme"/>
    <w:basedOn w:val="DefaultParagraphFont"/>
    <w:rsid w:val="005F307B"/>
  </w:style>
  <w:style w:type="character" w:customStyle="1" w:styleId="Mention3">
    <w:name w:val="Mention3"/>
    <w:basedOn w:val="DefaultParagraphFont"/>
    <w:uiPriority w:val="99"/>
    <w:semiHidden/>
    <w:unhideWhenUsed/>
    <w:rsid w:val="005F307B"/>
    <w:rPr>
      <w:color w:val="2B579A"/>
      <w:shd w:val="clear" w:color="auto" w:fill="E6E6E6"/>
    </w:rPr>
  </w:style>
  <w:style w:type="character" w:customStyle="1" w:styleId="m-5251091010484660064gmail-style13ptbold">
    <w:name w:val="m_-5251091010484660064gmail-style13ptbold"/>
    <w:basedOn w:val="DefaultParagraphFont"/>
    <w:rsid w:val="005F307B"/>
  </w:style>
  <w:style w:type="character" w:customStyle="1" w:styleId="m-5251091010484660064gmail-styleunderline">
    <w:name w:val="m_-5251091010484660064gmail-styleunderline"/>
    <w:basedOn w:val="DefaultParagraphFont"/>
    <w:rsid w:val="005F307B"/>
  </w:style>
  <w:style w:type="character" w:customStyle="1" w:styleId="tablecaption">
    <w:name w:val="tablecaption"/>
    <w:basedOn w:val="DefaultParagraphFont"/>
    <w:rsid w:val="005F307B"/>
  </w:style>
  <w:style w:type="character" w:customStyle="1" w:styleId="StyleLatinHelvetica105ptBlack">
    <w:name w:val="Style (Latin) Helvetica 10.5 pt Black"/>
    <w:basedOn w:val="DefaultParagraphFont"/>
    <w:rsid w:val="005F307B"/>
    <w:rPr>
      <w:rFonts w:ascii="Times New Roman" w:hAnsi="Times New Roman"/>
      <w:color w:val="000000"/>
      <w:sz w:val="21"/>
    </w:rPr>
  </w:style>
  <w:style w:type="character" w:customStyle="1" w:styleId="m-413333960618644972gmail-style13ptbold">
    <w:name w:val="m_-413333960618644972gmail-style13ptbold"/>
    <w:basedOn w:val="DefaultParagraphFont"/>
    <w:rsid w:val="005F307B"/>
  </w:style>
  <w:style w:type="character" w:customStyle="1" w:styleId="m-413333960618644972gmail-styleunderline">
    <w:name w:val="m_-413333960618644972gmail-styleunderline"/>
    <w:basedOn w:val="DefaultParagraphFont"/>
    <w:rsid w:val="005F307B"/>
  </w:style>
  <w:style w:type="character" w:customStyle="1" w:styleId="m8314098763611656848gmail-stylestylebold12pt">
    <w:name w:val="m_8314098763611656848gmail-stylestylebold12pt"/>
    <w:basedOn w:val="DefaultParagraphFont"/>
    <w:rsid w:val="005F307B"/>
  </w:style>
  <w:style w:type="character" w:customStyle="1" w:styleId="m8314098763611656848gmail-styleboldunderline">
    <w:name w:val="m_8314098763611656848gmail-styleboldunderline"/>
    <w:basedOn w:val="DefaultParagraphFont"/>
    <w:rsid w:val="005F307B"/>
  </w:style>
  <w:style w:type="paragraph" w:customStyle="1" w:styleId="Spacer">
    <w:name w:val="Spacer"/>
    <w:basedOn w:val="Heading1"/>
    <w:link w:val="SpacerChar"/>
    <w:autoRedefine/>
    <w:uiPriority w:val="4"/>
    <w:qFormat/>
    <w:rsid w:val="005F307B"/>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5F307B"/>
    <w:rPr>
      <w:rFonts w:ascii="Calibri" w:eastAsiaTheme="majorEastAsia" w:hAnsi="Calibri" w:cstheme="majorBidi"/>
      <w:b/>
      <w:bCs/>
      <w:szCs w:val="32"/>
    </w:rPr>
  </w:style>
  <w:style w:type="paragraph" w:customStyle="1" w:styleId="msonormal0">
    <w:name w:val="msonormal"/>
    <w:basedOn w:val="Normal"/>
    <w:rsid w:val="005F307B"/>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5F307B"/>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5F307B"/>
    <w:rPr>
      <w:rFonts w:ascii="Georgia" w:eastAsia="Times New Roman" w:hAnsi="Georgia" w:cs="Arial" w:hint="default"/>
      <w:b/>
      <w:bCs/>
      <w:kern w:val="32"/>
      <w:sz w:val="28"/>
      <w:szCs w:val="32"/>
    </w:rPr>
  </w:style>
  <w:style w:type="character" w:customStyle="1" w:styleId="SmallChar0">
    <w:name w:val="Small Char"/>
    <w:qFormat/>
    <w:rsid w:val="005F307B"/>
    <w:rPr>
      <w:rFonts w:ascii="Arial Narrow" w:hAnsi="Arial Narrow" w:cs="Times New Roman"/>
      <w:color w:val="000000"/>
      <w:sz w:val="16"/>
    </w:rPr>
  </w:style>
  <w:style w:type="character" w:customStyle="1" w:styleId="CiteReal0">
    <w:name w:val="CiteReal"/>
    <w:uiPriority w:val="1"/>
    <w:qFormat/>
    <w:rsid w:val="005F307B"/>
    <w:rPr>
      <w:rFonts w:ascii="Arial" w:hAnsi="Arial"/>
      <w:b/>
      <w:sz w:val="24"/>
      <w:u w:val="single"/>
    </w:rPr>
  </w:style>
  <w:style w:type="character" w:customStyle="1" w:styleId="dropcap1">
    <w:name w:val="dropcap1"/>
    <w:rsid w:val="005F307B"/>
  </w:style>
  <w:style w:type="paragraph" w:customStyle="1" w:styleId="Style31">
    <w:name w:val="Style31"/>
    <w:basedOn w:val="Normal"/>
    <w:uiPriority w:val="99"/>
    <w:rsid w:val="005F307B"/>
    <w:pPr>
      <w:spacing w:line="197" w:lineRule="exact"/>
      <w:jc w:val="both"/>
    </w:pPr>
    <w:rPr>
      <w:rFonts w:ascii="Palatino Linotype" w:hAnsi="Palatino Linotype" w:cs="Palatino Linotype"/>
    </w:rPr>
  </w:style>
  <w:style w:type="paragraph" w:customStyle="1" w:styleId="Style42">
    <w:name w:val="Style42"/>
    <w:basedOn w:val="Normal"/>
    <w:uiPriority w:val="99"/>
    <w:rsid w:val="005F307B"/>
    <w:pPr>
      <w:spacing w:line="202" w:lineRule="exact"/>
      <w:jc w:val="both"/>
    </w:pPr>
    <w:rPr>
      <w:rFonts w:ascii="Palatino Linotype" w:hAnsi="Palatino Linotype" w:cs="Palatino Linotype"/>
    </w:rPr>
  </w:style>
  <w:style w:type="paragraph" w:customStyle="1" w:styleId="Style51">
    <w:name w:val="Style51"/>
    <w:basedOn w:val="Normal"/>
    <w:uiPriority w:val="99"/>
    <w:rsid w:val="005F307B"/>
    <w:pPr>
      <w:spacing w:line="200" w:lineRule="exact"/>
      <w:jc w:val="both"/>
    </w:pPr>
    <w:rPr>
      <w:rFonts w:ascii="Palatino Linotype" w:hAnsi="Palatino Linotype" w:cs="Palatino Linotype"/>
    </w:rPr>
  </w:style>
  <w:style w:type="character" w:customStyle="1" w:styleId="FontStyle72">
    <w:name w:val="Font Style72"/>
    <w:uiPriority w:val="99"/>
    <w:rsid w:val="005F307B"/>
    <w:rPr>
      <w:rFonts w:ascii="Cambria" w:hAnsi="Cambria" w:cs="Cambria" w:hint="default"/>
      <w:sz w:val="16"/>
      <w:szCs w:val="16"/>
    </w:rPr>
  </w:style>
  <w:style w:type="character" w:customStyle="1" w:styleId="FontStyle73">
    <w:name w:val="Font Style73"/>
    <w:uiPriority w:val="99"/>
    <w:rsid w:val="005F307B"/>
    <w:rPr>
      <w:rFonts w:ascii="Cambria" w:hAnsi="Cambria" w:cs="Cambria" w:hint="default"/>
      <w:i/>
      <w:iCs/>
      <w:sz w:val="16"/>
      <w:szCs w:val="16"/>
    </w:rPr>
  </w:style>
  <w:style w:type="character" w:customStyle="1" w:styleId="UnderlinestyleChar2">
    <w:name w:val="Underline style Char2"/>
    <w:rsid w:val="005F307B"/>
    <w:rPr>
      <w:sz w:val="22"/>
      <w:szCs w:val="24"/>
      <w:u w:val="single"/>
      <w:lang w:val="en-US" w:eastAsia="en-US" w:bidi="ar-SA"/>
    </w:rPr>
  </w:style>
  <w:style w:type="paragraph" w:customStyle="1" w:styleId="CitationCharChar">
    <w:name w:val="Citation Char Char"/>
    <w:basedOn w:val="Normal"/>
    <w:uiPriority w:val="6"/>
    <w:qFormat/>
    <w:rsid w:val="005F307B"/>
    <w:pPr>
      <w:ind w:left="1440" w:right="1440"/>
    </w:pPr>
    <w:rPr>
      <w:rFonts w:ascii="Cambria" w:eastAsia="Verdana" w:hAnsi="Cambria" w:cs="Cambria"/>
      <w:szCs w:val="20"/>
      <w:u w:val="single"/>
    </w:rPr>
  </w:style>
  <w:style w:type="character" w:customStyle="1" w:styleId="FontStyle49">
    <w:name w:val="Font Style49"/>
    <w:uiPriority w:val="99"/>
    <w:rsid w:val="005F307B"/>
    <w:rPr>
      <w:rFonts w:ascii="Cambria" w:hAnsi="Cambria" w:cs="Cambria"/>
      <w:sz w:val="20"/>
      <w:szCs w:val="20"/>
    </w:rPr>
  </w:style>
  <w:style w:type="character" w:customStyle="1" w:styleId="FontStyle50">
    <w:name w:val="Font Style50"/>
    <w:uiPriority w:val="99"/>
    <w:rsid w:val="005F307B"/>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5F307B"/>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5F307B"/>
    <w:rPr>
      <w:rFonts w:ascii="Cambria" w:eastAsia="Cambria" w:hAnsi="Cambria" w:cs="Cambria"/>
      <w:spacing w:val="-3"/>
      <w:sz w:val="22"/>
      <w:szCs w:val="20"/>
    </w:rPr>
  </w:style>
  <w:style w:type="character" w:customStyle="1" w:styleId="kn">
    <w:name w:val="kn"/>
    <w:basedOn w:val="DefaultParagraphFont"/>
    <w:rsid w:val="005F307B"/>
  </w:style>
  <w:style w:type="character" w:customStyle="1" w:styleId="StyleStyleUnderlineUnderlineStyleBoldUnderlineIntenseEmphas">
    <w:name w:val="Style Style UnderlineUnderlineStyle Bold UnderlineIntense Emphas..."/>
    <w:basedOn w:val="DefaultParagraphFont"/>
    <w:rsid w:val="005F307B"/>
    <w:rPr>
      <w:b/>
      <w:bCs/>
      <w:sz w:val="26"/>
      <w:u w:val="single"/>
    </w:rPr>
  </w:style>
  <w:style w:type="character" w:customStyle="1" w:styleId="articoloinside">
    <w:name w:val="articolo_inside"/>
    <w:rsid w:val="005F307B"/>
  </w:style>
  <w:style w:type="paragraph" w:customStyle="1" w:styleId="pagetools">
    <w:name w:val="pagetools"/>
    <w:basedOn w:val="Normal"/>
    <w:rsid w:val="005F307B"/>
    <w:pPr>
      <w:spacing w:before="100" w:beforeAutospacing="1" w:after="100" w:afterAutospacing="1"/>
    </w:pPr>
    <w:rPr>
      <w:rFonts w:ascii="Cambria" w:eastAsia="Cambria" w:hAnsi="Cambria"/>
      <w:sz w:val="24"/>
    </w:rPr>
  </w:style>
  <w:style w:type="character" w:customStyle="1" w:styleId="desc">
    <w:name w:val="desc"/>
    <w:basedOn w:val="DefaultParagraphFont"/>
    <w:rsid w:val="005F307B"/>
  </w:style>
  <w:style w:type="character" w:customStyle="1" w:styleId="job">
    <w:name w:val="job"/>
    <w:basedOn w:val="DefaultParagraphFont"/>
    <w:rsid w:val="005F307B"/>
  </w:style>
  <w:style w:type="character" w:customStyle="1" w:styleId="publisher">
    <w:name w:val="publisher"/>
    <w:basedOn w:val="DefaultParagraphFont"/>
    <w:rsid w:val="005F307B"/>
  </w:style>
  <w:style w:type="character" w:customStyle="1" w:styleId="pubyear">
    <w:name w:val="pubyear"/>
    <w:basedOn w:val="DefaultParagraphFont"/>
    <w:rsid w:val="005F307B"/>
  </w:style>
  <w:style w:type="character" w:customStyle="1" w:styleId="pubcity">
    <w:name w:val="pubcity"/>
    <w:basedOn w:val="DefaultParagraphFont"/>
    <w:rsid w:val="005F307B"/>
  </w:style>
  <w:style w:type="character" w:customStyle="1" w:styleId="bodycontentlink">
    <w:name w:val="bodycontentlink"/>
    <w:basedOn w:val="DefaultParagraphFont"/>
    <w:rsid w:val="005F307B"/>
  </w:style>
  <w:style w:type="paragraph" w:customStyle="1" w:styleId="C-Text">
    <w:name w:val="C-Text"/>
    <w:basedOn w:val="Normal"/>
    <w:rsid w:val="005F307B"/>
    <w:pPr>
      <w:tabs>
        <w:tab w:val="num" w:pos="720"/>
      </w:tabs>
      <w:ind w:left="720" w:hanging="360"/>
    </w:pPr>
    <w:rPr>
      <w:rFonts w:ascii="Book Antiqua" w:hAnsi="Book Antiqua"/>
      <w:sz w:val="24"/>
    </w:rPr>
  </w:style>
  <w:style w:type="character" w:customStyle="1" w:styleId="ecdate">
    <w:name w:val="ec_date"/>
    <w:basedOn w:val="DefaultParagraphFont"/>
    <w:rsid w:val="005F307B"/>
    <w:rPr>
      <w:rFonts w:ascii="Symbol" w:hAnsi="Symbol" w:hint="default"/>
      <w:sz w:val="20"/>
      <w:szCs w:val="20"/>
      <w:shd w:val="clear" w:color="auto" w:fill="FFFFFF"/>
    </w:rPr>
  </w:style>
  <w:style w:type="paragraph" w:customStyle="1" w:styleId="ecmsonormal">
    <w:name w:val="ec_msonormal"/>
    <w:basedOn w:val="Normal"/>
    <w:rsid w:val="005F307B"/>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5F307B"/>
  </w:style>
  <w:style w:type="character" w:customStyle="1" w:styleId="articleheadline">
    <w:name w:val="articleheadline"/>
    <w:basedOn w:val="DefaultParagraphFont"/>
    <w:rsid w:val="005F307B"/>
  </w:style>
  <w:style w:type="paragraph" w:customStyle="1" w:styleId="u-intro">
    <w:name w:val="u-intro"/>
    <w:basedOn w:val="Normal"/>
    <w:rsid w:val="005F307B"/>
    <w:pPr>
      <w:spacing w:before="100" w:beforeAutospacing="1" w:after="100" w:afterAutospacing="1"/>
    </w:pPr>
    <w:rPr>
      <w:sz w:val="24"/>
    </w:rPr>
  </w:style>
  <w:style w:type="character" w:customStyle="1" w:styleId="u-byline">
    <w:name w:val="u-byline"/>
    <w:basedOn w:val="DefaultParagraphFont"/>
    <w:rsid w:val="005F307B"/>
  </w:style>
  <w:style w:type="character" w:customStyle="1" w:styleId="articlebya">
    <w:name w:val="articleby_a"/>
    <w:basedOn w:val="DefaultParagraphFont"/>
    <w:rsid w:val="005F307B"/>
  </w:style>
  <w:style w:type="character" w:customStyle="1" w:styleId="popupwinby">
    <w:name w:val="popupwinby"/>
    <w:basedOn w:val="DefaultParagraphFont"/>
    <w:rsid w:val="005F307B"/>
  </w:style>
  <w:style w:type="character" w:customStyle="1" w:styleId="storyheader">
    <w:name w:val="storyheader"/>
    <w:basedOn w:val="DefaultParagraphFont"/>
    <w:rsid w:val="005F307B"/>
  </w:style>
  <w:style w:type="character" w:customStyle="1" w:styleId="marron">
    <w:name w:val="marron"/>
    <w:basedOn w:val="DefaultParagraphFont"/>
    <w:rsid w:val="005F307B"/>
  </w:style>
  <w:style w:type="paragraph" w:customStyle="1" w:styleId="StyleNormalWeb10pt">
    <w:name w:val="Style Normal (Web) + 10 pt"/>
    <w:basedOn w:val="NormalWeb"/>
    <w:next w:val="Normal"/>
    <w:rsid w:val="005F307B"/>
    <w:rPr>
      <w:rFonts w:ascii="Bookman Old Style" w:eastAsiaTheme="minorHAnsi" w:hAnsi="Bookman Old Style"/>
      <w:sz w:val="20"/>
      <w:lang w:bidi="ar-SA"/>
    </w:rPr>
  </w:style>
  <w:style w:type="character" w:customStyle="1" w:styleId="StyleNormalWeb10ptChar">
    <w:name w:val="Style Normal (Web) + 10 pt Char"/>
    <w:basedOn w:val="DefaultParagraphFont"/>
    <w:rsid w:val="005F307B"/>
    <w:rPr>
      <w:szCs w:val="24"/>
      <w:lang w:val="en-US" w:eastAsia="en-US" w:bidi="ar-SA"/>
    </w:rPr>
  </w:style>
  <w:style w:type="paragraph" w:customStyle="1" w:styleId="TagCiteShells">
    <w:name w:val="Tag/Cite/Shells"/>
    <w:basedOn w:val="Normal"/>
    <w:rsid w:val="005F307B"/>
    <w:rPr>
      <w:b/>
    </w:rPr>
  </w:style>
  <w:style w:type="paragraph" w:customStyle="1" w:styleId="DefinitionTerm">
    <w:name w:val="Definition Term"/>
    <w:basedOn w:val="Normal"/>
    <w:next w:val="Normal"/>
    <w:rsid w:val="005F307B"/>
    <w:rPr>
      <w:snapToGrid w:val="0"/>
      <w:sz w:val="24"/>
    </w:rPr>
  </w:style>
  <w:style w:type="character" w:customStyle="1" w:styleId="Style3CharChar">
    <w:name w:val="Style3 Char Char"/>
    <w:basedOn w:val="DefaultParagraphFont"/>
    <w:rsid w:val="005F307B"/>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5F307B"/>
    <w:pPr>
      <w:spacing w:after="60"/>
    </w:pPr>
    <w:rPr>
      <w:rFonts w:eastAsia="Segoe UI" w:cs="Cambria"/>
      <w:caps/>
      <w:sz w:val="20"/>
      <w:lang w:eastAsia="zh-CN"/>
    </w:rPr>
  </w:style>
  <w:style w:type="character" w:customStyle="1" w:styleId="NormalChar0">
    <w:name w:val="Normal Char"/>
    <w:basedOn w:val="DefaultParagraphFont"/>
    <w:rsid w:val="005F307B"/>
    <w:rPr>
      <w:lang w:eastAsia="en-US"/>
    </w:rPr>
  </w:style>
  <w:style w:type="character" w:customStyle="1" w:styleId="BoldUnderlineChar2">
    <w:name w:val="Bold + Underline Char"/>
    <w:basedOn w:val="DefaultParagraphFont"/>
    <w:rsid w:val="005F307B"/>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5F307B"/>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5F307B"/>
  </w:style>
  <w:style w:type="character" w:customStyle="1" w:styleId="CharacterStyle7">
    <w:name w:val="Character Style 7"/>
    <w:rsid w:val="005F307B"/>
    <w:rPr>
      <w:rFonts w:ascii="Trebuchet MS" w:hAnsi="Trebuchet MS" w:cs="Trebuchet MS"/>
      <w:sz w:val="20"/>
      <w:szCs w:val="20"/>
      <w:u w:val="single"/>
    </w:rPr>
  </w:style>
  <w:style w:type="character" w:customStyle="1" w:styleId="StyleStyle4Char">
    <w:name w:val="Style Style4 + Char"/>
    <w:basedOn w:val="DefaultParagraphFont"/>
    <w:rsid w:val="005F307B"/>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5F307B"/>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5F307B"/>
    <w:rPr>
      <w:rFonts w:ascii="Symbol" w:hAnsi="Symbol"/>
      <w:sz w:val="21"/>
      <w:szCs w:val="21"/>
      <w:u w:val="thick"/>
    </w:rPr>
  </w:style>
  <w:style w:type="character" w:customStyle="1" w:styleId="UnderlinedEvidenceCharChar">
    <w:name w:val="Underlined Evidence Char Char"/>
    <w:basedOn w:val="DefaultParagraphFont"/>
    <w:rsid w:val="005F307B"/>
    <w:rPr>
      <w:rFonts w:ascii="Symbol" w:hAnsi="Symbol"/>
      <w:sz w:val="21"/>
      <w:szCs w:val="21"/>
      <w:u w:val="thick"/>
      <w:lang w:val="en-US" w:eastAsia="en-US" w:bidi="ar-SA"/>
    </w:rPr>
  </w:style>
  <w:style w:type="character" w:styleId="PlaceholderText">
    <w:name w:val="Placeholder Text"/>
    <w:basedOn w:val="DefaultParagraphFont"/>
    <w:uiPriority w:val="99"/>
    <w:rsid w:val="005F307B"/>
    <w:rPr>
      <w:color w:val="808080"/>
    </w:rPr>
  </w:style>
  <w:style w:type="paragraph" w:customStyle="1" w:styleId="Cite8">
    <w:name w:val="Cite8"/>
    <w:basedOn w:val="Normal"/>
    <w:autoRedefine/>
    <w:qFormat/>
    <w:rsid w:val="005F307B"/>
    <w:rPr>
      <w:rFonts w:ascii="Trebuchet MS" w:eastAsia="Verdana" w:hAnsi="Trebuchet MS" w:cs="Cambria"/>
    </w:rPr>
  </w:style>
  <w:style w:type="paragraph" w:customStyle="1" w:styleId="8font">
    <w:name w:val="8font"/>
    <w:basedOn w:val="Normal"/>
    <w:next w:val="Normal"/>
    <w:autoRedefine/>
    <w:rsid w:val="005F307B"/>
    <w:rPr>
      <w:rFonts w:eastAsia="Cambria Math" w:cs="Cambria"/>
      <w:szCs w:val="16"/>
    </w:rPr>
  </w:style>
  <w:style w:type="character" w:customStyle="1" w:styleId="NoterefInText">
    <w:name w:val="_NoterefInText"/>
    <w:uiPriority w:val="99"/>
    <w:rsid w:val="005F307B"/>
    <w:rPr>
      <w:rFonts w:cs="AKDPE C+ Utopia"/>
      <w:color w:val="000000"/>
    </w:rPr>
  </w:style>
  <w:style w:type="character" w:customStyle="1" w:styleId="postauthor">
    <w:name w:val="postauthor"/>
    <w:basedOn w:val="DefaultParagraphFont"/>
    <w:rsid w:val="005F307B"/>
  </w:style>
  <w:style w:type="paragraph" w:customStyle="1" w:styleId="notes-source-hasnotes">
    <w:name w:val="notes-source-hasnotes"/>
    <w:basedOn w:val="Normal"/>
    <w:rsid w:val="005F307B"/>
    <w:pPr>
      <w:spacing w:before="100" w:beforeAutospacing="1" w:after="100" w:afterAutospacing="1"/>
    </w:pPr>
    <w:rPr>
      <w:rFonts w:ascii="Tahoma" w:hAnsi="Tahoma"/>
      <w:szCs w:val="20"/>
    </w:rPr>
  </w:style>
  <w:style w:type="character" w:customStyle="1" w:styleId="span">
    <w:name w:val="span"/>
    <w:basedOn w:val="DefaultParagraphFont"/>
    <w:rsid w:val="005F307B"/>
  </w:style>
  <w:style w:type="character" w:customStyle="1" w:styleId="maintitle">
    <w:name w:val="maintitle"/>
    <w:basedOn w:val="DefaultParagraphFont"/>
    <w:rsid w:val="005F307B"/>
  </w:style>
  <w:style w:type="character" w:customStyle="1" w:styleId="thirdparty-logo">
    <w:name w:val="thirdparty-logo"/>
    <w:basedOn w:val="DefaultParagraphFont"/>
    <w:rsid w:val="005F307B"/>
  </w:style>
  <w:style w:type="character" w:customStyle="1" w:styleId="posted">
    <w:name w:val="posted"/>
    <w:basedOn w:val="DefaultParagraphFont"/>
    <w:rsid w:val="005F307B"/>
  </w:style>
  <w:style w:type="character" w:customStyle="1" w:styleId="ticker">
    <w:name w:val="ticker"/>
    <w:basedOn w:val="DefaultParagraphFont"/>
    <w:rsid w:val="005F307B"/>
  </w:style>
  <w:style w:type="paragraph" w:customStyle="1" w:styleId="articlemeta">
    <w:name w:val="articlemeta"/>
    <w:basedOn w:val="Normal"/>
    <w:rsid w:val="005F307B"/>
    <w:pPr>
      <w:spacing w:before="100" w:beforeAutospacing="1" w:after="100" w:afterAutospacing="1"/>
    </w:pPr>
    <w:rPr>
      <w:rFonts w:ascii="Tahoma" w:hAnsi="Tahoma"/>
      <w:szCs w:val="20"/>
    </w:rPr>
  </w:style>
  <w:style w:type="character" w:customStyle="1" w:styleId="vcard">
    <w:name w:val="vcard"/>
    <w:basedOn w:val="DefaultParagraphFont"/>
    <w:rsid w:val="005F307B"/>
  </w:style>
  <w:style w:type="character" w:customStyle="1" w:styleId="print-footnote">
    <w:name w:val="print-footnote"/>
    <w:basedOn w:val="DefaultParagraphFont"/>
    <w:rsid w:val="005F307B"/>
  </w:style>
  <w:style w:type="character" w:customStyle="1" w:styleId="datestring">
    <w:name w:val="datestring"/>
    <w:basedOn w:val="DefaultParagraphFont"/>
    <w:rsid w:val="005F307B"/>
  </w:style>
  <w:style w:type="paragraph" w:customStyle="1" w:styleId="noindent0">
    <w:name w:val="no_indent"/>
    <w:basedOn w:val="Normal"/>
    <w:rsid w:val="005F307B"/>
    <w:pPr>
      <w:spacing w:before="100" w:beforeAutospacing="1" w:after="100" w:afterAutospacing="1"/>
    </w:pPr>
    <w:rPr>
      <w:rFonts w:ascii="Tahoma" w:hAnsi="Tahoma"/>
      <w:szCs w:val="20"/>
    </w:rPr>
  </w:style>
  <w:style w:type="character" w:customStyle="1" w:styleId="email">
    <w:name w:val="email"/>
    <w:basedOn w:val="DefaultParagraphFont"/>
    <w:rsid w:val="005F307B"/>
  </w:style>
  <w:style w:type="paragraph" w:customStyle="1" w:styleId="left">
    <w:name w:val="left"/>
    <w:basedOn w:val="Normal"/>
    <w:rsid w:val="005F307B"/>
    <w:pPr>
      <w:spacing w:before="100" w:beforeAutospacing="1" w:after="100" w:afterAutospacing="1"/>
    </w:pPr>
    <w:rPr>
      <w:rFonts w:ascii="Tahoma" w:hAnsi="Tahoma"/>
      <w:szCs w:val="20"/>
    </w:rPr>
  </w:style>
  <w:style w:type="paragraph" w:customStyle="1" w:styleId="right">
    <w:name w:val="right"/>
    <w:basedOn w:val="Normal"/>
    <w:rsid w:val="005F307B"/>
    <w:pPr>
      <w:spacing w:before="100" w:beforeAutospacing="1" w:after="100" w:afterAutospacing="1"/>
    </w:pPr>
    <w:rPr>
      <w:rFonts w:ascii="Tahoma" w:hAnsi="Tahoma"/>
      <w:szCs w:val="20"/>
    </w:rPr>
  </w:style>
  <w:style w:type="character" w:customStyle="1" w:styleId="gptad">
    <w:name w:val="gptad"/>
    <w:basedOn w:val="DefaultParagraphFont"/>
    <w:rsid w:val="005F307B"/>
  </w:style>
  <w:style w:type="paragraph" w:customStyle="1" w:styleId="creditpostedmodified">
    <w:name w:val="credit_posted_modified"/>
    <w:basedOn w:val="Normal"/>
    <w:rsid w:val="005F307B"/>
    <w:pPr>
      <w:spacing w:before="100" w:beforeAutospacing="1" w:after="100" w:afterAutospacing="1"/>
    </w:pPr>
    <w:rPr>
      <w:rFonts w:ascii="Tahoma" w:hAnsi="Tahoma"/>
      <w:szCs w:val="20"/>
    </w:rPr>
  </w:style>
  <w:style w:type="character" w:customStyle="1" w:styleId="creditline">
    <w:name w:val="creditline"/>
    <w:basedOn w:val="DefaultParagraphFont"/>
    <w:rsid w:val="005F307B"/>
  </w:style>
  <w:style w:type="character" w:customStyle="1" w:styleId="grd">
    <w:name w:val="grd"/>
    <w:basedOn w:val="DefaultParagraphFont"/>
    <w:rsid w:val="005F307B"/>
  </w:style>
  <w:style w:type="paragraph" w:customStyle="1" w:styleId="hs-text-container">
    <w:name w:val="hs-text-container"/>
    <w:basedOn w:val="Normal"/>
    <w:rsid w:val="005F307B"/>
    <w:pPr>
      <w:spacing w:before="100" w:beforeAutospacing="1" w:after="100" w:afterAutospacing="1"/>
    </w:pPr>
    <w:rPr>
      <w:rFonts w:ascii="Tahoma" w:hAnsi="Tahoma"/>
      <w:szCs w:val="20"/>
    </w:rPr>
  </w:style>
  <w:style w:type="character" w:customStyle="1" w:styleId="created">
    <w:name w:val="created"/>
    <w:basedOn w:val="DefaultParagraphFont"/>
    <w:rsid w:val="005F307B"/>
  </w:style>
  <w:style w:type="character" w:customStyle="1" w:styleId="changed">
    <w:name w:val="changed"/>
    <w:basedOn w:val="DefaultParagraphFont"/>
    <w:rsid w:val="005F307B"/>
  </w:style>
  <w:style w:type="character" w:customStyle="1" w:styleId="article-author-name">
    <w:name w:val="article-author-name"/>
    <w:basedOn w:val="DefaultParagraphFont"/>
    <w:rsid w:val="005F307B"/>
  </w:style>
  <w:style w:type="character" w:customStyle="1" w:styleId="bioexcerpt">
    <w:name w:val="bio_excerpt"/>
    <w:basedOn w:val="DefaultParagraphFont"/>
    <w:rsid w:val="005F307B"/>
  </w:style>
  <w:style w:type="character" w:customStyle="1" w:styleId="commentcount">
    <w:name w:val="comment_count"/>
    <w:basedOn w:val="DefaultParagraphFont"/>
    <w:rsid w:val="005F307B"/>
  </w:style>
  <w:style w:type="character" w:customStyle="1" w:styleId="searchtermshighlighted">
    <w:name w:val="searchtermshighlighted"/>
    <w:basedOn w:val="DefaultParagraphFont"/>
    <w:rsid w:val="005F307B"/>
  </w:style>
  <w:style w:type="character" w:customStyle="1" w:styleId="contributornametrigger">
    <w:name w:val="contributornametrigger"/>
    <w:basedOn w:val="DefaultParagraphFont"/>
    <w:rsid w:val="005F307B"/>
  </w:style>
  <w:style w:type="character" w:customStyle="1" w:styleId="bylinepipe">
    <w:name w:val="bylinepipe"/>
    <w:basedOn w:val="DefaultParagraphFont"/>
    <w:rsid w:val="005F307B"/>
  </w:style>
  <w:style w:type="character" w:customStyle="1" w:styleId="lucenesearchresulturlb">
    <w:name w:val="lucene_search_result_url_b"/>
    <w:basedOn w:val="DefaultParagraphFont"/>
    <w:rsid w:val="005F307B"/>
  </w:style>
  <w:style w:type="character" w:customStyle="1" w:styleId="faculty-title">
    <w:name w:val="faculty-title"/>
    <w:basedOn w:val="DefaultParagraphFont"/>
    <w:rsid w:val="005F307B"/>
  </w:style>
  <w:style w:type="character" w:customStyle="1" w:styleId="count">
    <w:name w:val="count"/>
    <w:basedOn w:val="DefaultParagraphFont"/>
    <w:rsid w:val="005F307B"/>
  </w:style>
  <w:style w:type="character" w:customStyle="1" w:styleId="volume">
    <w:name w:val="volume"/>
    <w:basedOn w:val="DefaultParagraphFont"/>
    <w:rsid w:val="005F307B"/>
  </w:style>
  <w:style w:type="character" w:customStyle="1" w:styleId="issue">
    <w:name w:val="issue"/>
    <w:basedOn w:val="DefaultParagraphFont"/>
    <w:rsid w:val="005F307B"/>
  </w:style>
  <w:style w:type="character" w:customStyle="1" w:styleId="pages">
    <w:name w:val="pages"/>
    <w:basedOn w:val="DefaultParagraphFont"/>
    <w:rsid w:val="005F307B"/>
  </w:style>
  <w:style w:type="character" w:customStyle="1" w:styleId="field-content">
    <w:name w:val="field-content"/>
    <w:basedOn w:val="DefaultParagraphFont"/>
    <w:rsid w:val="005F307B"/>
  </w:style>
  <w:style w:type="character" w:customStyle="1" w:styleId="person">
    <w:name w:val="person"/>
    <w:basedOn w:val="DefaultParagraphFont"/>
    <w:rsid w:val="005F307B"/>
  </w:style>
  <w:style w:type="character" w:customStyle="1" w:styleId="corresponding">
    <w:name w:val="corresponding"/>
    <w:basedOn w:val="DefaultParagraphFont"/>
    <w:rsid w:val="005F307B"/>
  </w:style>
  <w:style w:type="character" w:customStyle="1" w:styleId="entry-date">
    <w:name w:val="entry-date"/>
    <w:basedOn w:val="DefaultParagraphFont"/>
    <w:rsid w:val="005F307B"/>
  </w:style>
  <w:style w:type="paragraph" w:customStyle="1" w:styleId="entry-meta">
    <w:name w:val="entry-meta"/>
    <w:basedOn w:val="Normal"/>
    <w:rsid w:val="005F307B"/>
    <w:pPr>
      <w:spacing w:before="100" w:beforeAutospacing="1" w:after="100" w:afterAutospacing="1"/>
    </w:pPr>
    <w:rPr>
      <w:rFonts w:ascii="Tahoma" w:hAnsi="Tahoma"/>
      <w:szCs w:val="20"/>
    </w:rPr>
  </w:style>
  <w:style w:type="character" w:customStyle="1" w:styleId="post-time">
    <w:name w:val="post-time"/>
    <w:basedOn w:val="DefaultParagraphFont"/>
    <w:rsid w:val="005F307B"/>
  </w:style>
  <w:style w:type="character" w:customStyle="1" w:styleId="post-category">
    <w:name w:val="post-category"/>
    <w:basedOn w:val="DefaultParagraphFont"/>
    <w:rsid w:val="005F307B"/>
  </w:style>
  <w:style w:type="character" w:customStyle="1" w:styleId="post-author">
    <w:name w:val="post-author"/>
    <w:basedOn w:val="DefaultParagraphFont"/>
    <w:rsid w:val="005F307B"/>
  </w:style>
  <w:style w:type="character" w:customStyle="1" w:styleId="A10">
    <w:name w:val="A10"/>
    <w:uiPriority w:val="99"/>
    <w:rsid w:val="005F307B"/>
    <w:rPr>
      <w:rFonts w:cs="MS Mincho"/>
      <w:color w:val="000000"/>
      <w:sz w:val="11"/>
      <w:szCs w:val="11"/>
    </w:rPr>
  </w:style>
  <w:style w:type="paragraph" w:customStyle="1" w:styleId="Pa10">
    <w:name w:val="Pa10"/>
    <w:basedOn w:val="Default"/>
    <w:next w:val="Default"/>
    <w:uiPriority w:val="99"/>
    <w:rsid w:val="005F307B"/>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5F307B"/>
    <w:pPr>
      <w:widowControl w:val="0"/>
      <w:spacing w:line="241" w:lineRule="atLeast"/>
    </w:pPr>
    <w:rPr>
      <w:rFonts w:ascii="Verdana" w:eastAsiaTheme="minorEastAsia" w:hAnsi="Verdana" w:cs="Cambria"/>
      <w:color w:val="auto"/>
    </w:rPr>
  </w:style>
  <w:style w:type="character" w:customStyle="1" w:styleId="A9">
    <w:name w:val="A9"/>
    <w:uiPriority w:val="99"/>
    <w:rsid w:val="005F307B"/>
    <w:rPr>
      <w:rFonts w:cs="MS Mincho"/>
      <w:color w:val="000000"/>
      <w:sz w:val="14"/>
      <w:szCs w:val="14"/>
    </w:rPr>
  </w:style>
  <w:style w:type="paragraph" w:customStyle="1" w:styleId="articledetails">
    <w:name w:val="articledetails"/>
    <w:basedOn w:val="Normal"/>
    <w:rsid w:val="005F307B"/>
    <w:pPr>
      <w:spacing w:before="100" w:beforeAutospacing="1" w:after="100" w:afterAutospacing="1"/>
    </w:pPr>
    <w:rPr>
      <w:rFonts w:ascii="Tahoma" w:hAnsi="Tahoma"/>
      <w:szCs w:val="20"/>
    </w:rPr>
  </w:style>
  <w:style w:type="character" w:customStyle="1" w:styleId="posted-and-updated">
    <w:name w:val="posted-and-updated"/>
    <w:basedOn w:val="DefaultParagraphFont"/>
    <w:rsid w:val="005F307B"/>
  </w:style>
  <w:style w:type="paragraph" w:customStyle="1" w:styleId="aff">
    <w:name w:val="aff"/>
    <w:basedOn w:val="Normal"/>
    <w:rsid w:val="005F307B"/>
    <w:pPr>
      <w:spacing w:before="100" w:beforeAutospacing="1" w:after="100" w:afterAutospacing="1"/>
    </w:pPr>
    <w:rPr>
      <w:rFonts w:ascii="Tahoma" w:hAnsi="Tahoma"/>
      <w:szCs w:val="20"/>
    </w:rPr>
  </w:style>
  <w:style w:type="character" w:customStyle="1" w:styleId="entry-author">
    <w:name w:val="entry-author"/>
    <w:basedOn w:val="DefaultParagraphFont"/>
    <w:rsid w:val="005F307B"/>
  </w:style>
  <w:style w:type="character" w:customStyle="1" w:styleId="entry-author-name">
    <w:name w:val="entry-author-name"/>
    <w:basedOn w:val="DefaultParagraphFont"/>
    <w:rsid w:val="005F307B"/>
  </w:style>
  <w:style w:type="character" w:customStyle="1" w:styleId="arial11">
    <w:name w:val="arial_11"/>
    <w:basedOn w:val="DefaultParagraphFont"/>
    <w:rsid w:val="005F307B"/>
  </w:style>
  <w:style w:type="character" w:customStyle="1" w:styleId="contrib-degrees">
    <w:name w:val="contrib-degrees"/>
    <w:basedOn w:val="DefaultParagraphFont"/>
    <w:rsid w:val="005F307B"/>
  </w:style>
  <w:style w:type="character" w:customStyle="1" w:styleId="contrib-on-behalf-of">
    <w:name w:val="contrib-on-behalf-of"/>
    <w:basedOn w:val="DefaultParagraphFont"/>
    <w:rsid w:val="005F307B"/>
  </w:style>
  <w:style w:type="character" w:customStyle="1" w:styleId="pubtime">
    <w:name w:val="pubtime"/>
    <w:basedOn w:val="DefaultParagraphFont"/>
    <w:rsid w:val="005F307B"/>
  </w:style>
  <w:style w:type="character" w:customStyle="1" w:styleId="time">
    <w:name w:val="time"/>
    <w:basedOn w:val="DefaultParagraphFont"/>
    <w:rsid w:val="005F307B"/>
  </w:style>
  <w:style w:type="character" w:customStyle="1" w:styleId="fbcommentscount">
    <w:name w:val="fb_comments_count"/>
    <w:basedOn w:val="DefaultParagraphFont"/>
    <w:rsid w:val="005F307B"/>
  </w:style>
  <w:style w:type="character" w:customStyle="1" w:styleId="stsharethiscustom">
    <w:name w:val="st_sharethis_custom"/>
    <w:basedOn w:val="DefaultParagraphFont"/>
    <w:rsid w:val="005F307B"/>
  </w:style>
  <w:style w:type="paragraph" w:customStyle="1" w:styleId="permalinkable">
    <w:name w:val="permalinkable"/>
    <w:basedOn w:val="Normal"/>
    <w:rsid w:val="005F307B"/>
    <w:pPr>
      <w:spacing w:before="100" w:beforeAutospacing="1" w:after="100" w:afterAutospacing="1"/>
    </w:pPr>
    <w:rPr>
      <w:rFonts w:ascii="Tahoma" w:hAnsi="Tahoma"/>
      <w:szCs w:val="20"/>
    </w:rPr>
  </w:style>
  <w:style w:type="character" w:customStyle="1" w:styleId="post-date">
    <w:name w:val="post-date"/>
    <w:basedOn w:val="DefaultParagraphFont"/>
    <w:rsid w:val="005F307B"/>
  </w:style>
  <w:style w:type="character" w:customStyle="1" w:styleId="link-external">
    <w:name w:val="link-external"/>
    <w:basedOn w:val="DefaultParagraphFont"/>
    <w:rsid w:val="005F307B"/>
  </w:style>
  <w:style w:type="character" w:customStyle="1" w:styleId="articleauthor">
    <w:name w:val="article_author"/>
    <w:basedOn w:val="DefaultParagraphFont"/>
    <w:rsid w:val="005F307B"/>
  </w:style>
  <w:style w:type="character" w:customStyle="1" w:styleId="articleissue">
    <w:name w:val="article_issue"/>
    <w:basedOn w:val="DefaultParagraphFont"/>
    <w:rsid w:val="005F307B"/>
  </w:style>
  <w:style w:type="character" w:customStyle="1" w:styleId="a-size-large">
    <w:name w:val="a-size-large"/>
    <w:basedOn w:val="DefaultParagraphFont"/>
    <w:rsid w:val="005F307B"/>
  </w:style>
  <w:style w:type="character" w:customStyle="1" w:styleId="a-size-medium">
    <w:name w:val="a-size-medium"/>
    <w:basedOn w:val="DefaultParagraphFont"/>
    <w:rsid w:val="005F307B"/>
  </w:style>
  <w:style w:type="character" w:customStyle="1" w:styleId="contribution">
    <w:name w:val="contribution"/>
    <w:basedOn w:val="DefaultParagraphFont"/>
    <w:rsid w:val="005F307B"/>
  </w:style>
  <w:style w:type="character" w:customStyle="1" w:styleId="a-color-secondary">
    <w:name w:val="a-color-secondary"/>
    <w:basedOn w:val="DefaultParagraphFont"/>
    <w:rsid w:val="005F307B"/>
  </w:style>
  <w:style w:type="paragraph" w:customStyle="1" w:styleId="sbyline">
    <w:name w:val="sbyline"/>
    <w:basedOn w:val="Normal"/>
    <w:rsid w:val="005F307B"/>
    <w:pPr>
      <w:spacing w:before="100" w:beforeAutospacing="1" w:after="100" w:afterAutospacing="1"/>
    </w:pPr>
    <w:rPr>
      <w:rFonts w:ascii="Tahoma" w:hAnsi="Tahoma"/>
      <w:szCs w:val="20"/>
    </w:rPr>
  </w:style>
  <w:style w:type="character" w:customStyle="1" w:styleId="ui-author">
    <w:name w:val="ui-author"/>
    <w:basedOn w:val="DefaultParagraphFont"/>
    <w:rsid w:val="005F307B"/>
  </w:style>
  <w:style w:type="character" w:customStyle="1" w:styleId="ui-staffline">
    <w:name w:val="ui-staffline"/>
    <w:basedOn w:val="DefaultParagraphFont"/>
    <w:rsid w:val="005F307B"/>
  </w:style>
  <w:style w:type="paragraph" w:customStyle="1" w:styleId="promotion-tag-p">
    <w:name w:val="promotion-tag-p"/>
    <w:basedOn w:val="Normal"/>
    <w:rsid w:val="005F307B"/>
    <w:pPr>
      <w:spacing w:before="100" w:beforeAutospacing="1" w:after="100" w:afterAutospacing="1"/>
    </w:pPr>
    <w:rPr>
      <w:rFonts w:ascii="Tahoma" w:hAnsi="Tahoma"/>
      <w:szCs w:val="20"/>
    </w:rPr>
  </w:style>
  <w:style w:type="paragraph" w:customStyle="1" w:styleId="heading">
    <w:name w:val="heading"/>
    <w:basedOn w:val="Normal"/>
    <w:rsid w:val="005F307B"/>
    <w:pPr>
      <w:spacing w:before="100" w:beforeAutospacing="1" w:after="100" w:afterAutospacing="1"/>
    </w:pPr>
    <w:rPr>
      <w:rFonts w:ascii="Tahoma" w:hAnsi="Tahoma"/>
      <w:szCs w:val="20"/>
    </w:rPr>
  </w:style>
  <w:style w:type="character" w:customStyle="1" w:styleId="value">
    <w:name w:val="value"/>
    <w:basedOn w:val="DefaultParagraphFont"/>
    <w:rsid w:val="005F307B"/>
  </w:style>
  <w:style w:type="character" w:customStyle="1" w:styleId="specialissuelabel">
    <w:name w:val="specialissuelabel"/>
    <w:basedOn w:val="DefaultParagraphFont"/>
    <w:rsid w:val="005F307B"/>
  </w:style>
  <w:style w:type="character" w:customStyle="1" w:styleId="referencediv">
    <w:name w:val="referencediv"/>
    <w:basedOn w:val="DefaultParagraphFont"/>
    <w:rsid w:val="005F307B"/>
  </w:style>
  <w:style w:type="character" w:customStyle="1" w:styleId="wp-smiley">
    <w:name w:val="wp-smiley"/>
    <w:basedOn w:val="DefaultParagraphFont"/>
    <w:rsid w:val="005F307B"/>
  </w:style>
  <w:style w:type="character" w:customStyle="1" w:styleId="meta-prep">
    <w:name w:val="meta-prep"/>
    <w:basedOn w:val="DefaultParagraphFont"/>
    <w:rsid w:val="005F307B"/>
  </w:style>
  <w:style w:type="character" w:customStyle="1" w:styleId="artjournal">
    <w:name w:val="art_journal"/>
    <w:basedOn w:val="DefaultParagraphFont"/>
    <w:rsid w:val="005F307B"/>
  </w:style>
  <w:style w:type="character" w:customStyle="1" w:styleId="artdatevolumeissuepart">
    <w:name w:val="art_datevolumeissuepart"/>
    <w:basedOn w:val="DefaultParagraphFont"/>
    <w:rsid w:val="005F307B"/>
  </w:style>
  <w:style w:type="character" w:customStyle="1" w:styleId="artpages">
    <w:name w:val="art_pages"/>
    <w:basedOn w:val="DefaultParagraphFont"/>
    <w:rsid w:val="005F307B"/>
  </w:style>
  <w:style w:type="character" w:customStyle="1" w:styleId="singlehighlightclass">
    <w:name w:val="single_highlight_class"/>
    <w:basedOn w:val="DefaultParagraphFont"/>
    <w:rsid w:val="005F307B"/>
  </w:style>
  <w:style w:type="character" w:customStyle="1" w:styleId="degree">
    <w:name w:val="degree"/>
    <w:basedOn w:val="DefaultParagraphFont"/>
    <w:rsid w:val="005F307B"/>
  </w:style>
  <w:style w:type="character" w:customStyle="1" w:styleId="major">
    <w:name w:val="major"/>
    <w:basedOn w:val="DefaultParagraphFont"/>
    <w:rsid w:val="005F307B"/>
  </w:style>
  <w:style w:type="character" w:customStyle="1" w:styleId="authors">
    <w:name w:val="authors"/>
    <w:basedOn w:val="DefaultParagraphFont"/>
    <w:rsid w:val="005F307B"/>
  </w:style>
  <w:style w:type="character" w:customStyle="1" w:styleId="views">
    <w:name w:val="views"/>
    <w:basedOn w:val="DefaultParagraphFont"/>
    <w:rsid w:val="005F307B"/>
  </w:style>
  <w:style w:type="character" w:customStyle="1" w:styleId="stmainservices">
    <w:name w:val="stmainservices"/>
    <w:basedOn w:val="DefaultParagraphFont"/>
    <w:rsid w:val="005F307B"/>
  </w:style>
  <w:style w:type="character" w:customStyle="1" w:styleId="stbubblehcount">
    <w:name w:val="stbubble_hcount"/>
    <w:basedOn w:val="DefaultParagraphFont"/>
    <w:rsid w:val="005F307B"/>
  </w:style>
  <w:style w:type="paragraph" w:customStyle="1" w:styleId="Document">
    <w:name w:val="_Document"/>
    <w:basedOn w:val="Default"/>
    <w:next w:val="Default"/>
    <w:uiPriority w:val="99"/>
    <w:rsid w:val="005F307B"/>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5F307B"/>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5F307B"/>
    <w:pPr>
      <w:widowControl w:val="0"/>
    </w:pPr>
    <w:rPr>
      <w:rFonts w:ascii="AKDPE C+ Utopia" w:eastAsiaTheme="minorEastAsia" w:hAnsi="AKDPE C+ Utopia" w:cs="Cambria"/>
      <w:color w:val="auto"/>
    </w:rPr>
  </w:style>
  <w:style w:type="paragraph" w:customStyle="1" w:styleId="collapsed-hide">
    <w:name w:val="collapsed-hide"/>
    <w:basedOn w:val="Normal"/>
    <w:rsid w:val="005F307B"/>
    <w:pPr>
      <w:spacing w:before="100" w:beforeAutospacing="1" w:after="100" w:afterAutospacing="1"/>
    </w:pPr>
    <w:rPr>
      <w:rFonts w:ascii="Tahoma" w:hAnsi="Tahoma"/>
      <w:szCs w:val="20"/>
    </w:rPr>
  </w:style>
  <w:style w:type="paragraph" w:customStyle="1" w:styleId="Pa7">
    <w:name w:val="Pa7"/>
    <w:basedOn w:val="Default"/>
    <w:next w:val="Default"/>
    <w:uiPriority w:val="99"/>
    <w:rsid w:val="005F307B"/>
    <w:pPr>
      <w:widowControl w:val="0"/>
      <w:spacing w:line="211" w:lineRule="atLeast"/>
    </w:pPr>
    <w:rPr>
      <w:rFonts w:ascii="Courier New" w:eastAsiaTheme="minorEastAsia" w:hAnsi="Courier New" w:cs="Cambria"/>
      <w:color w:val="auto"/>
    </w:rPr>
  </w:style>
  <w:style w:type="paragraph" w:customStyle="1" w:styleId="odd">
    <w:name w:val="odd"/>
    <w:basedOn w:val="Normal"/>
    <w:rsid w:val="005F307B"/>
    <w:pPr>
      <w:spacing w:before="100" w:beforeAutospacing="1" w:after="100" w:afterAutospacing="1"/>
    </w:pPr>
    <w:rPr>
      <w:rFonts w:ascii="Tahoma" w:hAnsi="Tahoma"/>
      <w:szCs w:val="20"/>
    </w:rPr>
  </w:style>
  <w:style w:type="character" w:customStyle="1" w:styleId="article-date">
    <w:name w:val="article-date"/>
    <w:basedOn w:val="DefaultParagraphFont"/>
    <w:rsid w:val="005F307B"/>
  </w:style>
  <w:style w:type="character" w:customStyle="1" w:styleId="article-author">
    <w:name w:val="article-author"/>
    <w:basedOn w:val="DefaultParagraphFont"/>
    <w:rsid w:val="005F307B"/>
  </w:style>
  <w:style w:type="character" w:customStyle="1" w:styleId="tolocaltime">
    <w:name w:val="tolocaltime"/>
    <w:basedOn w:val="DefaultParagraphFont"/>
    <w:rsid w:val="005F307B"/>
  </w:style>
  <w:style w:type="character" w:customStyle="1" w:styleId="pb-byline">
    <w:name w:val="pb-byline"/>
    <w:basedOn w:val="DefaultParagraphFont"/>
    <w:rsid w:val="005F307B"/>
  </w:style>
  <w:style w:type="character" w:customStyle="1" w:styleId="pb-timestamp">
    <w:name w:val="pb-timestamp"/>
    <w:basedOn w:val="DefaultParagraphFont"/>
    <w:rsid w:val="005F307B"/>
  </w:style>
  <w:style w:type="paragraph" w:customStyle="1" w:styleId="Pa8">
    <w:name w:val="Pa8"/>
    <w:basedOn w:val="Default"/>
    <w:next w:val="Default"/>
    <w:uiPriority w:val="99"/>
    <w:rsid w:val="005F307B"/>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5F307B"/>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5F307B"/>
  </w:style>
  <w:style w:type="character" w:customStyle="1" w:styleId="even">
    <w:name w:val="even"/>
    <w:basedOn w:val="DefaultParagraphFont"/>
    <w:rsid w:val="005F307B"/>
  </w:style>
  <w:style w:type="paragraph" w:customStyle="1" w:styleId="volissue">
    <w:name w:val="volissue"/>
    <w:basedOn w:val="Normal"/>
    <w:rsid w:val="005F307B"/>
    <w:pPr>
      <w:spacing w:before="100" w:beforeAutospacing="1" w:after="100" w:afterAutospacing="1"/>
    </w:pPr>
    <w:rPr>
      <w:rFonts w:ascii="Tahoma" w:hAnsi="Tahoma"/>
      <w:szCs w:val="20"/>
    </w:rPr>
  </w:style>
  <w:style w:type="character" w:customStyle="1" w:styleId="view-count">
    <w:name w:val="view-count"/>
    <w:basedOn w:val="DefaultParagraphFont"/>
    <w:rsid w:val="005F307B"/>
  </w:style>
  <w:style w:type="character" w:customStyle="1" w:styleId="tChar">
    <w:name w:val="t Char"/>
    <w:rsid w:val="005F307B"/>
    <w:rPr>
      <w:rFonts w:ascii="Georgia" w:eastAsia="Times New Roman" w:hAnsi="Georgia" w:cs="Calibri"/>
      <w:b/>
      <w:lang w:val="x-none" w:eastAsia="x-none"/>
    </w:rPr>
  </w:style>
  <w:style w:type="paragraph" w:customStyle="1" w:styleId="BoldUnderlineChar20">
    <w:name w:val="BoldUnderline Char2"/>
    <w:link w:val="BoldUnderlineChar2Char"/>
    <w:rsid w:val="005F307B"/>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5F307B"/>
    <w:rPr>
      <w:rFonts w:ascii="Times New Roman" w:eastAsia="Times New Roman" w:hAnsi="Times New Roman" w:cs="Times New Roman"/>
      <w:b/>
      <w:sz w:val="20"/>
      <w:u w:val="single"/>
    </w:rPr>
  </w:style>
  <w:style w:type="character" w:customStyle="1" w:styleId="UnderlineCharChar4">
    <w:name w:val="Underline Char Char4"/>
    <w:rsid w:val="005F307B"/>
    <w:rPr>
      <w:szCs w:val="24"/>
      <w:u w:val="single"/>
      <w:lang w:val="en-US" w:eastAsia="en-US" w:bidi="ar-SA"/>
    </w:rPr>
  </w:style>
  <w:style w:type="character" w:customStyle="1" w:styleId="BoldUnderlineCharChar3">
    <w:name w:val="BoldUnderline Char Char3"/>
    <w:rsid w:val="005F307B"/>
    <w:rPr>
      <w:b/>
      <w:szCs w:val="24"/>
      <w:u w:val="single"/>
      <w:lang w:val="en-US" w:eastAsia="en-US" w:bidi="ar-SA"/>
    </w:rPr>
  </w:style>
  <w:style w:type="character" w:customStyle="1" w:styleId="BoldUnderlineCharChar2">
    <w:name w:val="BoldUnderline Char Char2"/>
    <w:rsid w:val="005F307B"/>
    <w:rPr>
      <w:b/>
      <w:szCs w:val="24"/>
      <w:u w:val="single"/>
      <w:lang w:val="en-US" w:eastAsia="en-US" w:bidi="ar-SA"/>
    </w:rPr>
  </w:style>
  <w:style w:type="paragraph" w:customStyle="1" w:styleId="UnderlineCard0">
    <w:name w:val="UnderlineCard"/>
    <w:basedOn w:val="Heading3"/>
    <w:link w:val="UnderlineCardChar"/>
    <w:qFormat/>
    <w:rsid w:val="005F307B"/>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5F307B"/>
    <w:rPr>
      <w:rFonts w:ascii="Calibri" w:eastAsia="Calibri" w:hAnsi="Calibri" w:cs="Times New Roman"/>
      <w:sz w:val="20"/>
      <w:szCs w:val="20"/>
      <w:u w:val="single"/>
      <w:lang w:val="x-none" w:eastAsia="x-none"/>
    </w:rPr>
  </w:style>
  <w:style w:type="character" w:customStyle="1" w:styleId="5Notunderlined">
    <w:name w:val="5 Not underlined"/>
    <w:rsid w:val="005F307B"/>
    <w:rPr>
      <w:rFonts w:ascii="Times New Roman" w:hAnsi="Times New Roman"/>
      <w:sz w:val="16"/>
    </w:rPr>
  </w:style>
  <w:style w:type="character" w:customStyle="1" w:styleId="volume-issue">
    <w:name w:val="volume-issue"/>
    <w:rsid w:val="005F307B"/>
    <w:rPr>
      <w:rFonts w:cs="Times New Roman"/>
    </w:rPr>
  </w:style>
  <w:style w:type="character" w:customStyle="1" w:styleId="i">
    <w:name w:val="i"/>
    <w:basedOn w:val="DefaultParagraphFont"/>
    <w:uiPriority w:val="99"/>
    <w:rsid w:val="005F307B"/>
  </w:style>
  <w:style w:type="character" w:customStyle="1" w:styleId="storytext">
    <w:name w:val="storytext"/>
    <w:basedOn w:val="DefaultParagraphFont"/>
    <w:rsid w:val="005F307B"/>
  </w:style>
  <w:style w:type="character" w:customStyle="1" w:styleId="heading3char0">
    <w:name w:val="heading3char"/>
    <w:rsid w:val="005F307B"/>
  </w:style>
  <w:style w:type="character" w:customStyle="1" w:styleId="boldness1">
    <w:name w:val="boldness1"/>
    <w:rsid w:val="005F307B"/>
  </w:style>
  <w:style w:type="paragraph" w:customStyle="1" w:styleId="Cardd">
    <w:name w:val="Cardd"/>
    <w:basedOn w:val="Normal"/>
    <w:uiPriority w:val="4"/>
    <w:qFormat/>
    <w:rsid w:val="005F307B"/>
    <w:pPr>
      <w:ind w:left="288" w:right="288"/>
    </w:pPr>
  </w:style>
  <w:style w:type="paragraph" w:customStyle="1" w:styleId="document0">
    <w:name w:val="document"/>
    <w:basedOn w:val="Normal"/>
    <w:rsid w:val="005F307B"/>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5F307B"/>
    <w:rPr>
      <w:rFonts w:cs="Arial"/>
      <w:bCs/>
      <w:szCs w:val="26"/>
      <w:u w:val="single"/>
      <w:lang w:val="en-US" w:eastAsia="en-US" w:bidi="ar-SA"/>
    </w:rPr>
  </w:style>
  <w:style w:type="character" w:customStyle="1" w:styleId="current-selection">
    <w:name w:val="current-selection"/>
    <w:basedOn w:val="DefaultParagraphFont"/>
    <w:rsid w:val="005F307B"/>
  </w:style>
  <w:style w:type="character" w:customStyle="1" w:styleId="a2">
    <w:name w:val="_"/>
    <w:basedOn w:val="DefaultParagraphFont"/>
    <w:rsid w:val="005F307B"/>
  </w:style>
  <w:style w:type="paragraph" w:customStyle="1" w:styleId="Shrink6">
    <w:name w:val="Shrink 6"/>
    <w:basedOn w:val="Normal"/>
    <w:qFormat/>
    <w:rsid w:val="005F307B"/>
    <w:rPr>
      <w:rFonts w:eastAsia="Calibri" w:cs="Times New Roman"/>
      <w:sz w:val="12"/>
    </w:rPr>
  </w:style>
  <w:style w:type="character" w:customStyle="1" w:styleId="messagecontent">
    <w:name w:val="message_content"/>
    <w:rsid w:val="005F307B"/>
  </w:style>
  <w:style w:type="character" w:customStyle="1" w:styleId="StyleUnderlineChar">
    <w:name w:val="Style Underline Char"/>
    <w:basedOn w:val="DefaultParagraphFont"/>
    <w:rsid w:val="005F307B"/>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5F307B"/>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5F307B"/>
    <w:rPr>
      <w:rFonts w:ascii="Calibri" w:eastAsia="Times New Roman" w:hAnsi="Calibri" w:cs="Arial"/>
      <w:b/>
      <w:bCs/>
      <w:kern w:val="32"/>
      <w:szCs w:val="32"/>
      <w:u w:val="single"/>
    </w:rPr>
  </w:style>
  <w:style w:type="character" w:customStyle="1" w:styleId="twelptblackblack1">
    <w:name w:val="twelptblackblack1"/>
    <w:basedOn w:val="DefaultParagraphFont"/>
    <w:rsid w:val="005F307B"/>
    <w:rPr>
      <w:rFonts w:ascii="Verdana" w:hAnsi="Verdana" w:hint="default"/>
      <w:color w:val="000000"/>
      <w:sz w:val="16"/>
      <w:szCs w:val="16"/>
    </w:rPr>
  </w:style>
  <w:style w:type="character" w:customStyle="1" w:styleId="Heading3CharCharCharChar1">
    <w:name w:val="Heading 3 Char Char Char Char1"/>
    <w:rsid w:val="005F307B"/>
    <w:rPr>
      <w:rFonts w:cs="Arial"/>
      <w:bCs/>
      <w:szCs w:val="26"/>
      <w:u w:val="single"/>
      <w:lang w:val="en-US" w:eastAsia="en-US" w:bidi="ar-SA"/>
    </w:rPr>
  </w:style>
  <w:style w:type="paragraph" w:customStyle="1" w:styleId="conintrotext">
    <w:name w:val="conintrotext"/>
    <w:basedOn w:val="Normal"/>
    <w:uiPriority w:val="99"/>
    <w:rsid w:val="005F307B"/>
    <w:pPr>
      <w:spacing w:before="100" w:beforeAutospacing="1" w:after="100" w:afterAutospacing="1"/>
    </w:pPr>
    <w:rPr>
      <w:rFonts w:eastAsia="Times New Roman"/>
      <w:sz w:val="24"/>
    </w:rPr>
  </w:style>
  <w:style w:type="character" w:customStyle="1" w:styleId="comment-body">
    <w:name w:val="comment-body"/>
    <w:rsid w:val="005F307B"/>
  </w:style>
  <w:style w:type="character" w:customStyle="1" w:styleId="UnderlineCharCharChar1">
    <w:name w:val="Underline Char Char Char1"/>
    <w:rsid w:val="005F307B"/>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5F307B"/>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5F307B"/>
    <w:rPr>
      <w:rFonts w:asciiTheme="minorHAnsi" w:eastAsia="MS Mincho" w:hAnsiTheme="minorHAnsi" w:cstheme="minorBidi"/>
      <w:b/>
      <w:sz w:val="24"/>
      <w:u w:val="single"/>
    </w:rPr>
  </w:style>
  <w:style w:type="character" w:customStyle="1" w:styleId="mw-headline">
    <w:name w:val="mw-headline"/>
    <w:rsid w:val="005F307B"/>
  </w:style>
  <w:style w:type="character" w:customStyle="1" w:styleId="flagicon">
    <w:name w:val="flagicon"/>
    <w:rsid w:val="005F307B"/>
  </w:style>
  <w:style w:type="paragraph" w:customStyle="1" w:styleId="assert">
    <w:name w:val="assert"/>
    <w:basedOn w:val="Normal"/>
    <w:uiPriority w:val="99"/>
    <w:rsid w:val="005F307B"/>
    <w:pPr>
      <w:spacing w:before="100" w:beforeAutospacing="1" w:after="100" w:afterAutospacing="1"/>
    </w:pPr>
    <w:rPr>
      <w:rFonts w:eastAsia="Times New Roman"/>
      <w:sz w:val="24"/>
    </w:rPr>
  </w:style>
  <w:style w:type="character" w:customStyle="1" w:styleId="apturelink">
    <w:name w:val="apturelink"/>
    <w:rsid w:val="005F307B"/>
  </w:style>
  <w:style w:type="character" w:customStyle="1" w:styleId="apturelinkicon">
    <w:name w:val="apturelinkicon"/>
    <w:rsid w:val="005F307B"/>
  </w:style>
  <w:style w:type="paragraph" w:customStyle="1" w:styleId="Default1">
    <w:name w:val="Default1"/>
    <w:basedOn w:val="Default"/>
    <w:next w:val="Default"/>
    <w:uiPriority w:val="99"/>
    <w:rsid w:val="005F307B"/>
    <w:rPr>
      <w:color w:val="auto"/>
    </w:rPr>
  </w:style>
  <w:style w:type="paragraph" w:customStyle="1" w:styleId="center">
    <w:name w:val="center"/>
    <w:basedOn w:val="Normal"/>
    <w:uiPriority w:val="99"/>
    <w:rsid w:val="005F307B"/>
    <w:pPr>
      <w:spacing w:before="100" w:beforeAutospacing="1" w:after="100" w:afterAutospacing="1"/>
    </w:pPr>
    <w:rPr>
      <w:rFonts w:eastAsia="Times New Roman"/>
      <w:sz w:val="24"/>
    </w:rPr>
  </w:style>
  <w:style w:type="character" w:customStyle="1" w:styleId="LittleChar">
    <w:name w:val="Little Char"/>
    <w:link w:val="Little"/>
    <w:rsid w:val="005F307B"/>
    <w:rPr>
      <w:rFonts w:ascii="Garamond" w:eastAsia="Times New Roman" w:hAnsi="Garamond" w:cs="Calibri"/>
      <w:sz w:val="22"/>
    </w:rPr>
  </w:style>
  <w:style w:type="character" w:customStyle="1" w:styleId="UnderlineChar1Char">
    <w:name w:val="Underline Char1 Char"/>
    <w:rsid w:val="005F307B"/>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5F307B"/>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5F307B"/>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5F307B"/>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5F307B"/>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5F307B"/>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5F307B"/>
    <w:rPr>
      <w:rFonts w:asciiTheme="minorHAnsi" w:eastAsia="MS Mincho" w:hAnsiTheme="minorHAnsi" w:cstheme="minorBidi"/>
      <w:b/>
      <w:sz w:val="24"/>
      <w:u w:val="single"/>
    </w:rPr>
  </w:style>
  <w:style w:type="paragraph" w:customStyle="1" w:styleId="CardBody">
    <w:name w:val="Card Body"/>
    <w:basedOn w:val="Normal"/>
    <w:link w:val="CardBodyChar"/>
    <w:rsid w:val="005F307B"/>
    <w:rPr>
      <w:rFonts w:eastAsia="Times New Roman"/>
    </w:rPr>
  </w:style>
  <w:style w:type="character" w:customStyle="1" w:styleId="CardBodyChar">
    <w:name w:val="Card Body Char"/>
    <w:link w:val="CardBody"/>
    <w:rsid w:val="005F307B"/>
    <w:rPr>
      <w:rFonts w:ascii="Calibri" w:eastAsia="Times New Roman" w:hAnsi="Calibri" w:cs="Calibri"/>
      <w:sz w:val="22"/>
    </w:rPr>
  </w:style>
  <w:style w:type="character" w:customStyle="1" w:styleId="ptitleinside">
    <w:name w:val="p_title_inside"/>
    <w:rsid w:val="005F307B"/>
  </w:style>
  <w:style w:type="paragraph" w:customStyle="1" w:styleId="StyleBoldandUnderlineChar11ptBorderSinglesolidline">
    <w:name w:val="Style Bold and Underline Char + 11 pt Border: : (Single solid line..."/>
    <w:link w:val="StyleBoldandUnderlineChar11ptBorderSinglesolidlineChar"/>
    <w:rsid w:val="005F307B"/>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5F307B"/>
    <w:rPr>
      <w:rFonts w:eastAsia="Times New Roman"/>
      <w:b/>
      <w:bCs/>
      <w:sz w:val="22"/>
      <w:szCs w:val="20"/>
      <w:u w:val="single"/>
      <w:bdr w:val="single" w:sz="4" w:space="0" w:color="auto"/>
    </w:rPr>
  </w:style>
  <w:style w:type="character" w:customStyle="1" w:styleId="Heading1CharChar1">
    <w:name w:val="Heading 1 Char Char1"/>
    <w:rsid w:val="005F307B"/>
    <w:rPr>
      <w:rFonts w:cs="Arial"/>
      <w:b/>
      <w:bCs/>
      <w:szCs w:val="32"/>
      <w:lang w:val="en-US" w:eastAsia="en-US" w:bidi="ar-SA"/>
    </w:rPr>
  </w:style>
  <w:style w:type="paragraph" w:customStyle="1" w:styleId="Indentation">
    <w:name w:val="Indentation"/>
    <w:basedOn w:val="Normal"/>
    <w:uiPriority w:val="99"/>
    <w:rsid w:val="005F307B"/>
    <w:pPr>
      <w:ind w:left="288" w:right="288"/>
    </w:pPr>
  </w:style>
  <w:style w:type="character" w:customStyle="1" w:styleId="StyleUnderlineCharChar9ptBold">
    <w:name w:val="Style Underline Char Char + 9 pt Bold"/>
    <w:rsid w:val="005F307B"/>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5F307B"/>
    <w:rPr>
      <w:rFonts w:eastAsia="Times New Roman"/>
      <w:u w:val="single"/>
    </w:rPr>
  </w:style>
  <w:style w:type="character" w:customStyle="1" w:styleId="StyleStyle4ArialNarrow9ptChar">
    <w:name w:val="Style Style4 + Arial Narrow 9 pt Char"/>
    <w:link w:val="StyleStyle4ArialNarrow9pt"/>
    <w:rsid w:val="005F307B"/>
    <w:rPr>
      <w:rFonts w:ascii="Calibri" w:eastAsia="Times New Roman" w:hAnsi="Calibri" w:cs="Calibri"/>
      <w:sz w:val="22"/>
      <w:u w:val="single"/>
    </w:rPr>
  </w:style>
  <w:style w:type="paragraph" w:customStyle="1" w:styleId="StyleStyle4ArialNarrow9ptBold">
    <w:name w:val="Style Style4 + Arial Narrow 9 pt Bold"/>
    <w:basedOn w:val="Normal"/>
    <w:link w:val="StyleStyle4ArialNarrow9ptBoldChar"/>
    <w:rsid w:val="005F307B"/>
    <w:rPr>
      <w:rFonts w:eastAsia="Times New Roman"/>
      <w:b/>
      <w:bCs/>
      <w:u w:val="single"/>
    </w:rPr>
  </w:style>
  <w:style w:type="character" w:customStyle="1" w:styleId="StyleStyle4ArialNarrow9ptBoldChar">
    <w:name w:val="Style Style4 + Arial Narrow 9 pt Bold Char"/>
    <w:link w:val="StyleStyle4ArialNarrow9ptBold"/>
    <w:rsid w:val="005F307B"/>
    <w:rPr>
      <w:rFonts w:ascii="Calibri" w:eastAsia="Times New Roman" w:hAnsi="Calibri" w:cs="Calibri"/>
      <w:b/>
      <w:bCs/>
      <w:sz w:val="22"/>
      <w:u w:val="single"/>
    </w:rPr>
  </w:style>
  <w:style w:type="character" w:customStyle="1" w:styleId="StyleBoldandUnderlineCharChar29pt">
    <w:name w:val="Style Bold and Underline Char Char2 + 9 pt"/>
    <w:rsid w:val="005F307B"/>
    <w:rPr>
      <w:rFonts w:ascii="Times New Roman" w:hAnsi="Times New Roman"/>
      <w:b/>
      <w:bCs/>
      <w:noProof w:val="0"/>
      <w:sz w:val="20"/>
      <w:u w:val="single"/>
    </w:rPr>
  </w:style>
  <w:style w:type="character" w:customStyle="1" w:styleId="StyleUnderlineCharChar19pt">
    <w:name w:val="Style Underline Char Char1 + 9 pt"/>
    <w:rsid w:val="005F307B"/>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5F307B"/>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5F307B"/>
    <w:rPr>
      <w:rFonts w:ascii="Georgia" w:eastAsia="Times New Roman" w:hAnsi="Georgia"/>
      <w:b/>
      <w:smallCaps/>
      <w:sz w:val="24"/>
      <w:szCs w:val="24"/>
      <w:u w:val="single"/>
    </w:rPr>
  </w:style>
  <w:style w:type="character" w:customStyle="1" w:styleId="CardTextCharChar">
    <w:name w:val="Card Text Char Char"/>
    <w:rsid w:val="005F307B"/>
    <w:rPr>
      <w:rFonts w:ascii="Times New Roman" w:eastAsia="Times New Roman" w:hAnsi="Times New Roman" w:cs="Times New Roman"/>
      <w:sz w:val="20"/>
      <w:szCs w:val="20"/>
    </w:rPr>
  </w:style>
  <w:style w:type="character" w:customStyle="1" w:styleId="citeChar1">
    <w:name w:val="cite Char"/>
    <w:locked/>
    <w:rsid w:val="005F307B"/>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5F307B"/>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5F307B"/>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5F307B"/>
    <w:rPr>
      <w:i/>
      <w:iCs/>
      <w:sz w:val="20"/>
      <w:u w:val="single"/>
    </w:rPr>
  </w:style>
  <w:style w:type="character" w:customStyle="1" w:styleId="HIGHLIGHT0">
    <w:name w:val="HIGHLIGHT"/>
    <w:uiPriority w:val="1"/>
    <w:rsid w:val="005F307B"/>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5F307B"/>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5F307B"/>
    <w:rPr>
      <w:rFonts w:ascii="Times New Roman" w:eastAsia="Times New Roman" w:hAnsi="Times New Roman" w:cs="Times New Roman"/>
      <w:b/>
      <w:sz w:val="28"/>
    </w:rPr>
  </w:style>
  <w:style w:type="character" w:customStyle="1" w:styleId="FifthChar">
    <w:name w:val="Fifth Char"/>
    <w:link w:val="Fifth"/>
    <w:rsid w:val="005F307B"/>
    <w:rPr>
      <w:rFonts w:ascii="Calibri" w:eastAsia="Calibri" w:hAnsi="Calibri" w:cs="Calibri"/>
      <w:sz w:val="22"/>
    </w:rPr>
  </w:style>
  <w:style w:type="paragraph" w:customStyle="1" w:styleId="Third">
    <w:name w:val="Third"/>
    <w:basedOn w:val="Normal"/>
    <w:link w:val="ThirdChar"/>
    <w:rsid w:val="005F307B"/>
    <w:rPr>
      <w:rFonts w:eastAsia="Times New Roman"/>
      <w:b/>
      <w:u w:val="single"/>
      <w:lang w:val="x-none" w:eastAsia="x-none"/>
    </w:rPr>
  </w:style>
  <w:style w:type="character" w:customStyle="1" w:styleId="ThirdChar">
    <w:name w:val="Third Char"/>
    <w:link w:val="Third"/>
    <w:rsid w:val="005F307B"/>
    <w:rPr>
      <w:rFonts w:ascii="Calibri" w:eastAsia="Times New Roman" w:hAnsi="Calibri" w:cs="Calibri"/>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5F307B"/>
    <w:pPr>
      <w:widowControl w:val="0"/>
      <w:jc w:val="both"/>
      <w:outlineLvl w:val="1"/>
    </w:pPr>
    <w:rPr>
      <w:rFonts w:ascii="Times New Roman" w:eastAsia="Times New Roman" w:hAnsi="Times New Roman" w:cs="Times New Roman"/>
      <w:b/>
    </w:rPr>
  </w:style>
  <w:style w:type="character" w:customStyle="1" w:styleId="CardsCharChar">
    <w:name w:val="Cards Char Char"/>
    <w:rsid w:val="005F307B"/>
    <w:rPr>
      <w:rFonts w:ascii="Times New Roman" w:eastAsia="Times New Roman" w:hAnsi="Times New Roman"/>
      <w:szCs w:val="24"/>
    </w:rPr>
  </w:style>
  <w:style w:type="character" w:customStyle="1" w:styleId="article-record-publication-volume-issue">
    <w:name w:val="article-record-publication-volume-issue"/>
    <w:rsid w:val="005F307B"/>
  </w:style>
  <w:style w:type="character" w:customStyle="1" w:styleId="NothingCharChar">
    <w:name w:val="Nothing Char Char"/>
    <w:link w:val="NothingCharCharChar"/>
    <w:rsid w:val="005F307B"/>
  </w:style>
  <w:style w:type="paragraph" w:customStyle="1" w:styleId="DebateUnderlineBoldChar">
    <w:name w:val="Debate Underline Bold Char"/>
    <w:basedOn w:val="Normal"/>
    <w:link w:val="DebateUnderlineBoldCharChar"/>
    <w:rsid w:val="005F307B"/>
    <w:pPr>
      <w:jc w:val="both"/>
    </w:pPr>
    <w:rPr>
      <w:rFonts w:eastAsia="Times New Roman"/>
      <w:b/>
      <w:u w:val="thick"/>
    </w:rPr>
  </w:style>
  <w:style w:type="character" w:customStyle="1" w:styleId="DebateUnderlineBoldCharChar">
    <w:name w:val="Debate Underline Bold Char Char"/>
    <w:link w:val="DebateUnderlineBoldChar"/>
    <w:rsid w:val="005F307B"/>
    <w:rPr>
      <w:rFonts w:ascii="Calibri" w:eastAsia="Times New Roman" w:hAnsi="Calibri" w:cs="Calibri"/>
      <w:b/>
      <w:sz w:val="22"/>
      <w:u w:val="thick"/>
    </w:rPr>
  </w:style>
  <w:style w:type="character" w:customStyle="1" w:styleId="resultbodyblack">
    <w:name w:val="resultbodyblack"/>
    <w:rsid w:val="005F307B"/>
    <w:rPr>
      <w:rFonts w:cs="Times New Roman"/>
    </w:rPr>
  </w:style>
  <w:style w:type="paragraph" w:customStyle="1" w:styleId="bloctitles">
    <w:name w:val="bloc titles"/>
    <w:basedOn w:val="Heading1"/>
    <w:next w:val="Normal"/>
    <w:link w:val="bloctitlesChar"/>
    <w:autoRedefine/>
    <w:rsid w:val="005F307B"/>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5F307B"/>
    <w:rPr>
      <w:rFonts w:ascii="Calibri" w:eastAsia="Malgun Gothic" w:hAnsi="Calibri" w:cs="Arial"/>
      <w:b/>
      <w:bCs/>
      <w:sz w:val="28"/>
      <w:szCs w:val="32"/>
      <w:u w:val="single"/>
    </w:rPr>
  </w:style>
  <w:style w:type="paragraph" w:customStyle="1" w:styleId="CiteSmallText">
    <w:name w:val="Cite Small Text"/>
    <w:basedOn w:val="Normal"/>
    <w:uiPriority w:val="99"/>
    <w:rsid w:val="005F307B"/>
    <w:pPr>
      <w:widowControl w:val="0"/>
      <w:spacing w:after="200"/>
    </w:pPr>
    <w:rPr>
      <w:rFonts w:ascii="Helvetica Neue" w:hAnsi="Helvetica Neue"/>
      <w:b/>
      <w:sz w:val="18"/>
    </w:rPr>
  </w:style>
  <w:style w:type="character" w:customStyle="1" w:styleId="3TagCite">
    <w:name w:val="3 Tag/Cite"/>
    <w:rsid w:val="005F307B"/>
    <w:rPr>
      <w:rFonts w:ascii="Times New Roman" w:hAnsi="Times New Roman"/>
      <w:b/>
    </w:rPr>
  </w:style>
  <w:style w:type="character" w:customStyle="1" w:styleId="4Qualifications">
    <w:name w:val="4 Qualifications"/>
    <w:rsid w:val="005F307B"/>
    <w:rPr>
      <w:rFonts w:ascii="Times New Roman" w:hAnsi="Times New Roman"/>
      <w:sz w:val="19"/>
    </w:rPr>
  </w:style>
  <w:style w:type="character" w:customStyle="1" w:styleId="6Underlined">
    <w:name w:val="6 Underlined"/>
    <w:rsid w:val="005F307B"/>
    <w:rPr>
      <w:rFonts w:ascii="Times New Roman" w:hAnsi="Times New Roman"/>
      <w:b/>
      <w:sz w:val="21"/>
      <w:u w:val="single"/>
    </w:rPr>
  </w:style>
  <w:style w:type="paragraph" w:customStyle="1" w:styleId="Cards1CharChar">
    <w:name w:val="Cards1 Char Char"/>
    <w:basedOn w:val="Normal"/>
    <w:link w:val="Cards1CharCharChar"/>
    <w:rsid w:val="005F307B"/>
    <w:pPr>
      <w:autoSpaceDE w:val="0"/>
      <w:autoSpaceDN w:val="0"/>
      <w:adjustRightInd w:val="0"/>
      <w:ind w:left="432" w:right="432"/>
      <w:jc w:val="both"/>
    </w:pPr>
    <w:rPr>
      <w:lang w:val="x-none"/>
    </w:rPr>
  </w:style>
  <w:style w:type="character" w:customStyle="1" w:styleId="Cards1CharCharChar">
    <w:name w:val="Cards1 Char Char Char"/>
    <w:link w:val="Cards1CharChar"/>
    <w:rsid w:val="005F307B"/>
    <w:rPr>
      <w:rFonts w:ascii="Calibri" w:hAnsi="Calibri" w:cs="Calibri"/>
      <w:sz w:val="22"/>
      <w:lang w:val="x-none"/>
    </w:rPr>
  </w:style>
  <w:style w:type="character" w:customStyle="1" w:styleId="UnderlineCharCharCharCharCharCharCharChar">
    <w:name w:val="Underline Char Char Char Char Char Char Char Char"/>
    <w:link w:val="UnderlineCharCharCharCharCharCharChar"/>
    <w:rsid w:val="005F307B"/>
    <w:rPr>
      <w:u w:val="single"/>
    </w:rPr>
  </w:style>
  <w:style w:type="paragraph" w:customStyle="1" w:styleId="UnderlineCharCharCharCharCharCharChar">
    <w:name w:val="Underline Char Char Char Char Char Char Char"/>
    <w:basedOn w:val="Normal"/>
    <w:link w:val="UnderlineCharCharCharCharCharCharCharChar"/>
    <w:rsid w:val="005F307B"/>
    <w:rPr>
      <w:rFonts w:asciiTheme="minorHAnsi" w:hAnsiTheme="minorHAnsi" w:cstheme="minorBidi"/>
      <w:sz w:val="24"/>
      <w:u w:val="single"/>
    </w:rPr>
  </w:style>
  <w:style w:type="paragraph" w:customStyle="1" w:styleId="CitesCharChar">
    <w:name w:val="Cites Char Char"/>
    <w:next w:val="Normal"/>
    <w:link w:val="CitesCharCharChar"/>
    <w:rsid w:val="005F307B"/>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5F307B"/>
    <w:rPr>
      <w:rFonts w:ascii="Times New Roman" w:eastAsia="Times New Roman" w:hAnsi="Times New Roman" w:cs="Times New Roman"/>
      <w:sz w:val="20"/>
    </w:rPr>
  </w:style>
  <w:style w:type="character" w:customStyle="1" w:styleId="nohighlighting">
    <w:name w:val="no highlighting"/>
    <w:rsid w:val="005F307B"/>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5F307B"/>
    <w:rPr>
      <w:rFonts w:ascii="Cambria" w:hAnsi="Cambria" w:hint="default"/>
      <w:sz w:val="21"/>
      <w:u w:val="single"/>
    </w:rPr>
  </w:style>
  <w:style w:type="paragraph" w:customStyle="1" w:styleId="Swag">
    <w:name w:val="Swag"/>
    <w:basedOn w:val="Normal"/>
    <w:link w:val="SwagChar"/>
    <w:qFormat/>
    <w:rsid w:val="005F307B"/>
    <w:rPr>
      <w:color w:val="0000FF"/>
      <w:sz w:val="12"/>
      <w:u w:val="single"/>
    </w:rPr>
  </w:style>
  <w:style w:type="character" w:customStyle="1" w:styleId="SwagChar">
    <w:name w:val="Swag Char"/>
    <w:link w:val="Swag"/>
    <w:rsid w:val="005F307B"/>
    <w:rPr>
      <w:rFonts w:ascii="Calibri" w:hAnsi="Calibri" w:cs="Calibri"/>
      <w:color w:val="0000FF"/>
      <w:sz w:val="12"/>
      <w:u w:val="single"/>
    </w:rPr>
  </w:style>
  <w:style w:type="paragraph" w:customStyle="1" w:styleId="StyleUnderlineTimesNewRoman1">
    <w:name w:val="Style Underline + Times New Roman1"/>
    <w:link w:val="StyleUnderlineTimesNewRoman1Char"/>
    <w:rsid w:val="005F307B"/>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5F307B"/>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5F307B"/>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5F307B"/>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5F307B"/>
    <w:rPr>
      <w:rFonts w:ascii="Garamond" w:eastAsia="MS Mincho" w:hAnsi="Garamond"/>
    </w:rPr>
  </w:style>
  <w:style w:type="character" w:customStyle="1" w:styleId="StyleStyleCardTextLeft-075Right0Char">
    <w:name w:val="Style Style Card Text + Left:  -0.75&quot; + Right:  0&quot; Char"/>
    <w:link w:val="StyleStyleCardTextLeft-075Right0"/>
    <w:rsid w:val="005F307B"/>
    <w:rPr>
      <w:rFonts w:ascii="Garamond" w:eastAsia="MS Mincho" w:hAnsi="Garamond" w:cs="Calibri"/>
      <w:sz w:val="22"/>
    </w:rPr>
  </w:style>
  <w:style w:type="character" w:customStyle="1" w:styleId="CharChar61">
    <w:name w:val="Char Char61"/>
    <w:rsid w:val="005F307B"/>
    <w:rPr>
      <w:rFonts w:cs="Arial"/>
      <w:bCs/>
      <w:sz w:val="16"/>
      <w:szCs w:val="26"/>
      <w:lang w:val="en-US" w:eastAsia="en-US" w:bidi="ar-SA"/>
    </w:rPr>
  </w:style>
  <w:style w:type="character" w:customStyle="1" w:styleId="ListBulletChar">
    <w:name w:val="List Bullet Char"/>
    <w:link w:val="ListBullet"/>
    <w:uiPriority w:val="99"/>
    <w:rsid w:val="005F307B"/>
    <w:rPr>
      <w:rFonts w:ascii="Calibri" w:eastAsia="Calibri" w:hAnsi="Calibri" w:cs="Calibri"/>
      <w:sz w:val="22"/>
    </w:rPr>
  </w:style>
  <w:style w:type="paragraph" w:customStyle="1" w:styleId="subhead10">
    <w:name w:val="subhead1"/>
    <w:basedOn w:val="Normal"/>
    <w:uiPriority w:val="99"/>
    <w:rsid w:val="005F307B"/>
    <w:pPr>
      <w:spacing w:before="100" w:beforeAutospacing="1" w:after="100" w:afterAutospacing="1"/>
    </w:pPr>
    <w:rPr>
      <w:rFonts w:eastAsia="Times New Roman"/>
      <w:sz w:val="24"/>
    </w:rPr>
  </w:style>
  <w:style w:type="character" w:customStyle="1" w:styleId="styledate">
    <w:name w:val="styledate"/>
    <w:rsid w:val="005F307B"/>
  </w:style>
  <w:style w:type="character" w:customStyle="1" w:styleId="BoldandUnderlineChar1">
    <w:name w:val="Bold and Underline Char1"/>
    <w:rsid w:val="005F307B"/>
    <w:rPr>
      <w:b/>
      <w:szCs w:val="24"/>
      <w:u w:val="single"/>
      <w:lang w:val="en-US" w:eastAsia="en-US" w:bidi="ar-SA"/>
    </w:rPr>
  </w:style>
  <w:style w:type="character" w:customStyle="1" w:styleId="BoldandUnderlineChar1Char2">
    <w:name w:val="Bold and Underline Char1 Char2"/>
    <w:rsid w:val="005F307B"/>
    <w:rPr>
      <w:b/>
      <w:szCs w:val="24"/>
      <w:u w:val="single"/>
      <w:lang w:val="en-US" w:eastAsia="en-US" w:bidi="ar-SA"/>
    </w:rPr>
  </w:style>
  <w:style w:type="character" w:customStyle="1" w:styleId="BoldandUnderlineCharChar1">
    <w:name w:val="Bold and Underline Char Char1"/>
    <w:rsid w:val="005F307B"/>
    <w:rPr>
      <w:b/>
      <w:szCs w:val="24"/>
      <w:u w:val="single"/>
      <w:lang w:val="en-US" w:eastAsia="en-US" w:bidi="ar-SA"/>
    </w:rPr>
  </w:style>
  <w:style w:type="character" w:customStyle="1" w:styleId="BoldandUnderlineChar6">
    <w:name w:val="Bold and Underline Char6"/>
    <w:rsid w:val="005F307B"/>
    <w:rPr>
      <w:b/>
      <w:szCs w:val="24"/>
      <w:u w:val="single"/>
      <w:lang w:val="en-US" w:eastAsia="en-US" w:bidi="ar-SA"/>
    </w:rPr>
  </w:style>
  <w:style w:type="character" w:customStyle="1" w:styleId="title-link-wrapper">
    <w:name w:val="title-link-wrapper"/>
    <w:rsid w:val="005F307B"/>
  </w:style>
  <w:style w:type="character" w:customStyle="1" w:styleId="medium-font">
    <w:name w:val="medium-font"/>
    <w:rsid w:val="005F307B"/>
  </w:style>
  <w:style w:type="paragraph" w:customStyle="1" w:styleId="abstract">
    <w:name w:val="abstract"/>
    <w:basedOn w:val="Normal"/>
    <w:uiPriority w:val="99"/>
    <w:rsid w:val="005F307B"/>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5F307B"/>
    <w:rPr>
      <w:rFonts w:eastAsia="Times New Roman"/>
      <w:b/>
      <w:bCs/>
      <w:u w:val="single"/>
    </w:rPr>
  </w:style>
  <w:style w:type="character" w:customStyle="1" w:styleId="StyleUnderlineChar11ptBold2Char">
    <w:name w:val="Style Underline Char + 11 pt Bold2 Char"/>
    <w:link w:val="StyleUnderlineChar11ptBold2"/>
    <w:rsid w:val="005F307B"/>
    <w:rPr>
      <w:rFonts w:ascii="Calibri" w:eastAsia="Times New Roman" w:hAnsi="Calibri" w:cs="Calibri"/>
      <w:b/>
      <w:bCs/>
      <w:sz w:val="22"/>
      <w:u w:val="single"/>
    </w:rPr>
  </w:style>
  <w:style w:type="character" w:customStyle="1" w:styleId="ReallySamllTextChar">
    <w:name w:val="ReallySamllText Char"/>
    <w:rsid w:val="005F307B"/>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5F307B"/>
    <w:rPr>
      <w:rFonts w:eastAsia="Times New Roman"/>
      <w:u w:val="single"/>
    </w:rPr>
  </w:style>
  <w:style w:type="character" w:customStyle="1" w:styleId="StyleStyleUnderlineTimesNewRoman11ptChar">
    <w:name w:val="Style Style Underline + Times New Roman + 11 pt Char"/>
    <w:link w:val="StyleStyleUnderlineTimesNewRoman11pt"/>
    <w:rsid w:val="005F307B"/>
    <w:rPr>
      <w:rFonts w:ascii="Calibri" w:eastAsia="Times New Roman" w:hAnsi="Calibri" w:cs="Calibri"/>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5F307B"/>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5F307B"/>
    <w:rPr>
      <w:rFonts w:ascii="Calibri" w:eastAsia="Times New Roman" w:hAnsi="Calibri" w:cs="Calibri"/>
      <w:sz w:val="22"/>
      <w:u w:val="single"/>
    </w:rPr>
  </w:style>
  <w:style w:type="character" w:customStyle="1" w:styleId="style10">
    <w:name w:val="style1"/>
    <w:rsid w:val="005F307B"/>
  </w:style>
  <w:style w:type="character" w:customStyle="1" w:styleId="pmtermsel">
    <w:name w:val="pmtermsel"/>
    <w:rsid w:val="005F307B"/>
  </w:style>
  <w:style w:type="character" w:customStyle="1" w:styleId="showipapr">
    <w:name w:val="show_ipapr"/>
    <w:rsid w:val="005F307B"/>
  </w:style>
  <w:style w:type="character" w:customStyle="1" w:styleId="dnindex">
    <w:name w:val="dnindex"/>
    <w:rsid w:val="005F307B"/>
  </w:style>
  <w:style w:type="character" w:customStyle="1" w:styleId="23">
    <w:name w:val="23"/>
    <w:rsid w:val="005F307B"/>
    <w:rPr>
      <w:rFonts w:ascii="Times New Roman" w:hAnsi="Times New Roman" w:cs="Arial"/>
      <w:bCs/>
      <w:sz w:val="20"/>
      <w:u w:val="single"/>
      <w:lang w:val="en-US" w:eastAsia="en-US" w:bidi="ar-SA"/>
    </w:rPr>
  </w:style>
  <w:style w:type="character" w:customStyle="1" w:styleId="33">
    <w:name w:val="33"/>
    <w:rsid w:val="005F307B"/>
    <w:rPr>
      <w:rFonts w:ascii="Times New Roman" w:hAnsi="Times New Roman" w:cs="Arial"/>
      <w:b/>
      <w:bCs/>
      <w:sz w:val="20"/>
      <w:u w:val="single"/>
      <w:lang w:val="en-US" w:eastAsia="en-US" w:bidi="ar-SA"/>
    </w:rPr>
  </w:style>
  <w:style w:type="character" w:customStyle="1" w:styleId="55">
    <w:name w:val="55"/>
    <w:rsid w:val="005F307B"/>
    <w:rPr>
      <w:rFonts w:cs="Arial"/>
      <w:bCs/>
      <w:sz w:val="20"/>
      <w:u w:val="single"/>
      <w:lang w:val="en-US" w:eastAsia="en-US" w:bidi="ar-SA"/>
    </w:rPr>
  </w:style>
  <w:style w:type="character" w:customStyle="1" w:styleId="authoraffil">
    <w:name w:val="authoraffil"/>
    <w:rsid w:val="005F307B"/>
  </w:style>
  <w:style w:type="character" w:customStyle="1" w:styleId="CharChar8">
    <w:name w:val="Char Char8"/>
    <w:rsid w:val="005F307B"/>
    <w:rPr>
      <w:rFonts w:ascii="Georgia" w:eastAsia="Times New Roman" w:hAnsi="Georgia"/>
      <w:b/>
      <w:bCs/>
      <w:sz w:val="30"/>
      <w:szCs w:val="28"/>
      <w:u w:val="single"/>
    </w:rPr>
  </w:style>
  <w:style w:type="character" w:customStyle="1" w:styleId="FontStyle13">
    <w:name w:val="Font Style13"/>
    <w:uiPriority w:val="99"/>
    <w:rsid w:val="005F307B"/>
    <w:rPr>
      <w:rFonts w:ascii="Constantia" w:hAnsi="Constantia" w:cs="Constantia"/>
      <w:sz w:val="18"/>
      <w:szCs w:val="18"/>
    </w:rPr>
  </w:style>
  <w:style w:type="character" w:customStyle="1" w:styleId="TagsCharCharCharChar">
    <w:name w:val="Tags Char Char Char Char"/>
    <w:rsid w:val="005F307B"/>
    <w:rPr>
      <w:rFonts w:ascii="Times New Roman" w:eastAsia="Times New Roman" w:hAnsi="Times New Roman" w:cs="Times New Roman"/>
      <w:b/>
      <w:sz w:val="24"/>
      <w:szCs w:val="24"/>
    </w:rPr>
  </w:style>
  <w:style w:type="character" w:customStyle="1" w:styleId="Citation1Char">
    <w:name w:val="Citation1 Char"/>
    <w:link w:val="Citation10"/>
    <w:locked/>
    <w:rsid w:val="005F307B"/>
    <w:rPr>
      <w:rFonts w:ascii="Georgia" w:hAnsi="Georgia"/>
      <w:b/>
      <w:u w:val="single"/>
    </w:rPr>
  </w:style>
  <w:style w:type="paragraph" w:customStyle="1" w:styleId="Citation10">
    <w:name w:val="Citation1"/>
    <w:basedOn w:val="Normal"/>
    <w:link w:val="Citation1Char"/>
    <w:qFormat/>
    <w:rsid w:val="005F307B"/>
    <w:rPr>
      <w:rFonts w:ascii="Georgia" w:hAnsi="Georgia" w:cstheme="minorBidi"/>
      <w:b/>
      <w:sz w:val="24"/>
      <w:u w:val="single"/>
    </w:rPr>
  </w:style>
  <w:style w:type="character" w:customStyle="1" w:styleId="TaglineChar">
    <w:name w:val="Tagline Char"/>
    <w:link w:val="Tagline0"/>
    <w:locked/>
    <w:rsid w:val="005F307B"/>
    <w:rPr>
      <w:rFonts w:ascii="Georgia" w:hAnsi="Georgia"/>
      <w:b/>
    </w:rPr>
  </w:style>
  <w:style w:type="paragraph" w:customStyle="1" w:styleId="Tagline0">
    <w:name w:val="Tagline"/>
    <w:basedOn w:val="Normal"/>
    <w:link w:val="TaglineChar"/>
    <w:qFormat/>
    <w:rsid w:val="005F307B"/>
    <w:rPr>
      <w:rFonts w:ascii="Georgia" w:hAnsi="Georgia" w:cstheme="minorBidi"/>
      <w:b/>
      <w:sz w:val="24"/>
    </w:rPr>
  </w:style>
  <w:style w:type="paragraph" w:customStyle="1" w:styleId="NothingCharCharChar">
    <w:name w:val="Nothing Char Char Char"/>
    <w:link w:val="NothingCharChar"/>
    <w:rsid w:val="005F307B"/>
    <w:pPr>
      <w:jc w:val="both"/>
    </w:pPr>
  </w:style>
  <w:style w:type="paragraph" w:customStyle="1" w:styleId="StyleLeft021">
    <w:name w:val="Style Left:  0.2&quot;1"/>
    <w:basedOn w:val="Normal"/>
    <w:uiPriority w:val="99"/>
    <w:rsid w:val="005F307B"/>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5F307B"/>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5F307B"/>
    <w:rPr>
      <w:rFonts w:ascii="Calibri" w:eastAsia="Times New Roman" w:hAnsi="Calibri" w:cs="Calibri"/>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5F307B"/>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5F307B"/>
    <w:rPr>
      <w:rFonts w:ascii="Calibri" w:eastAsia="Times New Roman" w:hAnsi="Calibri" w:cs="Calibri"/>
      <w:sz w:val="22"/>
      <w:u w:val="single"/>
      <w:bdr w:val="single" w:sz="4" w:space="0" w:color="auto"/>
    </w:rPr>
  </w:style>
  <w:style w:type="character" w:customStyle="1" w:styleId="boldcitationChar">
    <w:name w:val="bold citation Char"/>
    <w:rsid w:val="005F307B"/>
    <w:rPr>
      <w:rFonts w:ascii="Arial" w:hAnsi="Arial"/>
      <w:b/>
      <w:sz w:val="28"/>
      <w:szCs w:val="24"/>
      <w:u w:val="thick"/>
      <w:lang w:val="en-US" w:eastAsia="en-US" w:bidi="ar-SA"/>
    </w:rPr>
  </w:style>
  <w:style w:type="paragraph" w:customStyle="1" w:styleId="BlockTitle20">
    <w:name w:val="Block Title #2"/>
    <w:basedOn w:val="Normal"/>
    <w:uiPriority w:val="99"/>
    <w:rsid w:val="005F307B"/>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5F307B"/>
    <w:rPr>
      <w:b/>
    </w:rPr>
  </w:style>
  <w:style w:type="character" w:customStyle="1" w:styleId="BoldunderlineChar3">
    <w:name w:val="Bold/underline Char"/>
    <w:rsid w:val="005F307B"/>
    <w:rPr>
      <w:rFonts w:eastAsia="SimSun"/>
      <w:b/>
      <w:noProof w:val="0"/>
      <w:sz w:val="24"/>
      <w:szCs w:val="24"/>
      <w:u w:val="single"/>
      <w:lang w:val="en-US" w:eastAsia="zh-CN" w:bidi="ar-SA"/>
    </w:rPr>
  </w:style>
  <w:style w:type="character" w:customStyle="1" w:styleId="underlinetextchar0">
    <w:name w:val="underlinetextchar"/>
    <w:rsid w:val="005F307B"/>
  </w:style>
  <w:style w:type="character" w:customStyle="1" w:styleId="boldciteChar1">
    <w:name w:val="bold cite Char1"/>
    <w:rsid w:val="005F307B"/>
    <w:rPr>
      <w:b/>
      <w:sz w:val="28"/>
      <w:u w:val="thick" w:color="000000"/>
    </w:rPr>
  </w:style>
  <w:style w:type="character" w:customStyle="1" w:styleId="tagCharCharChar1">
    <w:name w:val="tag Char Char Char1"/>
    <w:rsid w:val="005F307B"/>
    <w:rPr>
      <w:b/>
      <w:sz w:val="24"/>
      <w:lang w:val="en-US" w:eastAsia="en-US" w:bidi="ar-SA"/>
    </w:rPr>
  </w:style>
  <w:style w:type="character" w:customStyle="1" w:styleId="underlinecardChar0">
    <w:name w:val="underline card Char"/>
    <w:rsid w:val="005F307B"/>
    <w:rPr>
      <w:rFonts w:ascii="Arial" w:hAnsi="Arial"/>
      <w:sz w:val="18"/>
      <w:szCs w:val="24"/>
      <w:u w:val="single"/>
      <w:lang w:val="en-US" w:eastAsia="en-US" w:bidi="ar-SA"/>
    </w:rPr>
  </w:style>
  <w:style w:type="paragraph" w:customStyle="1" w:styleId="date-comments">
    <w:name w:val="date-comments"/>
    <w:basedOn w:val="Normal"/>
    <w:uiPriority w:val="99"/>
    <w:rsid w:val="005F307B"/>
    <w:pPr>
      <w:spacing w:before="100" w:beforeAutospacing="1" w:after="100" w:afterAutospacing="1"/>
    </w:pPr>
    <w:rPr>
      <w:rFonts w:ascii="Times" w:hAnsi="Times"/>
      <w:szCs w:val="20"/>
    </w:rPr>
  </w:style>
  <w:style w:type="character" w:customStyle="1" w:styleId="articleauthor0">
    <w:name w:val="articleauthor"/>
    <w:rsid w:val="005F307B"/>
  </w:style>
  <w:style w:type="character" w:customStyle="1" w:styleId="bodysubtoc">
    <w:name w:val="bodysubtoc"/>
    <w:rsid w:val="005F307B"/>
  </w:style>
  <w:style w:type="character" w:customStyle="1" w:styleId="lefttitlesmaller">
    <w:name w:val="lefttitlesmaller"/>
    <w:rsid w:val="005F307B"/>
  </w:style>
  <w:style w:type="character" w:customStyle="1" w:styleId="mb">
    <w:name w:val="mb"/>
    <w:rsid w:val="005F307B"/>
  </w:style>
  <w:style w:type="character" w:customStyle="1" w:styleId="submitted-date">
    <w:name w:val="submitted-date"/>
    <w:rsid w:val="005F307B"/>
  </w:style>
  <w:style w:type="character" w:customStyle="1" w:styleId="submitted-time">
    <w:name w:val="submitted-time"/>
    <w:rsid w:val="005F307B"/>
  </w:style>
  <w:style w:type="character" w:customStyle="1" w:styleId="A20">
    <w:name w:val="A2"/>
    <w:uiPriority w:val="99"/>
    <w:rsid w:val="005F307B"/>
    <w:rPr>
      <w:rFonts w:ascii="Sabon LT Std" w:hAnsi="Sabon LT Std" w:cs="Sabon LT Std" w:hint="default"/>
      <w:color w:val="000000"/>
      <w:sz w:val="15"/>
      <w:szCs w:val="15"/>
    </w:rPr>
  </w:style>
  <w:style w:type="character" w:customStyle="1" w:styleId="searchword">
    <w:name w:val="searchword"/>
    <w:rsid w:val="005F307B"/>
  </w:style>
  <w:style w:type="paragraph" w:customStyle="1" w:styleId="Heading2Char2CharChar12">
    <w:name w:val="Heading 2 Char2 Char Char12"/>
    <w:aliases w:val="Char Char Char Char Char Char1 Char Char Char Char Char1,Char Char22"/>
    <w:next w:val="Normal"/>
    <w:uiPriority w:val="99"/>
    <w:rsid w:val="005F307B"/>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5F307B"/>
    <w:rPr>
      <w:rFonts w:ascii="Times New Roman" w:hAnsi="Times New Roman" w:cs="Times New Roman"/>
      <w:sz w:val="18"/>
      <w:szCs w:val="18"/>
    </w:rPr>
  </w:style>
  <w:style w:type="character" w:customStyle="1" w:styleId="bylines">
    <w:name w:val="bylines"/>
    <w:basedOn w:val="DefaultParagraphFont"/>
    <w:rsid w:val="005F307B"/>
  </w:style>
  <w:style w:type="character" w:customStyle="1" w:styleId="StyleStyleBoldUnderlineUnderlineIntenseEmphasis1apple-style-2">
    <w:name w:val="Style Style Bold UnderlineUnderlineIntense Emphasis1apple-style-...2"/>
    <w:basedOn w:val="DefaultParagraphFont"/>
    <w:rsid w:val="005F307B"/>
    <w:rPr>
      <w:b w:val="0"/>
      <w:bCs/>
      <w:sz w:val="22"/>
      <w:u w:val="single"/>
    </w:rPr>
  </w:style>
  <w:style w:type="character" w:customStyle="1" w:styleId="FontStyle57">
    <w:name w:val="Font Style57"/>
    <w:rsid w:val="005F307B"/>
    <w:rPr>
      <w:rFonts w:ascii="Georgia" w:hAnsi="Georgia" w:cs="Georgia"/>
      <w:b/>
      <w:bCs/>
      <w:sz w:val="14"/>
      <w:szCs w:val="14"/>
    </w:rPr>
  </w:style>
  <w:style w:type="character" w:customStyle="1" w:styleId="FontStyle89">
    <w:name w:val="Font Style89"/>
    <w:rsid w:val="005F307B"/>
    <w:rPr>
      <w:rFonts w:ascii="Times New Roman" w:hAnsi="Times New Roman" w:cs="Times New Roman"/>
      <w:b/>
      <w:bCs/>
      <w:smallCaps/>
      <w:spacing w:val="40"/>
      <w:sz w:val="16"/>
      <w:szCs w:val="16"/>
    </w:rPr>
  </w:style>
  <w:style w:type="character" w:customStyle="1" w:styleId="style3Char0">
    <w:name w:val="style 3 Char"/>
    <w:rsid w:val="005F307B"/>
    <w:rPr>
      <w:sz w:val="18"/>
      <w:szCs w:val="24"/>
      <w:lang w:val="en-US" w:eastAsia="en-US" w:bidi="ar-SA"/>
    </w:rPr>
  </w:style>
  <w:style w:type="paragraph" w:customStyle="1" w:styleId="003Cite">
    <w:name w:val="003Cite"/>
    <w:basedOn w:val="Normal"/>
    <w:rsid w:val="005F307B"/>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5F307B"/>
    <w:pPr>
      <w:jc w:val="both"/>
    </w:pPr>
    <w:rPr>
      <w:b/>
      <w:color w:val="000000"/>
      <w:u w:val="single"/>
    </w:rPr>
  </w:style>
  <w:style w:type="character" w:customStyle="1" w:styleId="NormalBoldChar">
    <w:name w:val="Normal + Bold Char"/>
    <w:aliases w:val="Double Underline Char"/>
    <w:basedOn w:val="DefaultParagraphFont"/>
    <w:link w:val="NormalBold"/>
    <w:rsid w:val="005F307B"/>
    <w:rPr>
      <w:rFonts w:ascii="Calibri" w:hAnsi="Calibri" w:cs="Calibri"/>
      <w:b/>
      <w:color w:val="000000"/>
      <w:sz w:val="22"/>
      <w:u w:val="single"/>
    </w:rPr>
  </w:style>
  <w:style w:type="paragraph" w:customStyle="1" w:styleId="StyleCards12ptThickunderline">
    <w:name w:val="Style Cards + 12 pt Thick underline"/>
    <w:basedOn w:val="Normal"/>
    <w:link w:val="StyleCards12ptThickunderlineChar2"/>
    <w:rsid w:val="005F307B"/>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5F307B"/>
    <w:rPr>
      <w:rFonts w:ascii="Times New Roman" w:eastAsia="Times New Roman" w:hAnsi="Times New Roman" w:cs="Times New Roman"/>
      <w:u w:val="thick"/>
      <w:lang w:val="x-none" w:eastAsia="x-none"/>
    </w:rPr>
  </w:style>
  <w:style w:type="character" w:customStyle="1" w:styleId="BlockHeadingsChar1">
    <w:name w:val="Block Headings Char1"/>
    <w:rsid w:val="005F307B"/>
    <w:rPr>
      <w:b/>
      <w:caps/>
    </w:rPr>
  </w:style>
  <w:style w:type="character" w:customStyle="1" w:styleId="Longcite">
    <w:name w:val="Longcite"/>
    <w:rsid w:val="005F307B"/>
    <w:rPr>
      <w:sz w:val="16"/>
    </w:rPr>
  </w:style>
  <w:style w:type="paragraph" w:customStyle="1" w:styleId="NormalUnderline0">
    <w:name w:val="Normal + Underline"/>
    <w:basedOn w:val="Normal"/>
    <w:link w:val="NormalUnderlineChar0"/>
    <w:rsid w:val="005F307B"/>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5F307B"/>
    <w:rPr>
      <w:rFonts w:ascii="Times New Roman" w:eastAsia="Times New Roman" w:hAnsi="Times New Roman" w:cs="Times New Roman"/>
      <w:b/>
      <w:u w:val="single"/>
      <w:lang w:val="x-none" w:eastAsia="x-none"/>
    </w:rPr>
  </w:style>
  <w:style w:type="character" w:customStyle="1" w:styleId="FontStyle170">
    <w:name w:val="Font Style170"/>
    <w:uiPriority w:val="99"/>
    <w:rsid w:val="005F307B"/>
    <w:rPr>
      <w:rFonts w:ascii="Bookman Old Style" w:hAnsi="Bookman Old Style" w:cs="Bookman Old Style"/>
      <w:sz w:val="16"/>
      <w:szCs w:val="16"/>
    </w:rPr>
  </w:style>
  <w:style w:type="character" w:customStyle="1" w:styleId="FontStyle17">
    <w:name w:val="Font Style17"/>
    <w:uiPriority w:val="99"/>
    <w:rsid w:val="005F307B"/>
    <w:rPr>
      <w:rFonts w:ascii="Book Antiqua" w:hAnsi="Book Antiqua" w:cs="Book Antiqua"/>
      <w:i/>
      <w:iCs/>
      <w:spacing w:val="10"/>
      <w:sz w:val="22"/>
      <w:szCs w:val="22"/>
    </w:rPr>
  </w:style>
  <w:style w:type="character" w:customStyle="1" w:styleId="FontStyle329">
    <w:name w:val="Font Style329"/>
    <w:basedOn w:val="DefaultParagraphFont"/>
    <w:uiPriority w:val="99"/>
    <w:rsid w:val="005F307B"/>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5F307B"/>
  </w:style>
  <w:style w:type="character" w:customStyle="1" w:styleId="DateTimeChar">
    <w:name w:val="DateTime Char"/>
    <w:basedOn w:val="DefaultParagraphFont"/>
    <w:link w:val="DateTime"/>
    <w:uiPriority w:val="4"/>
    <w:rsid w:val="005F307B"/>
    <w:rPr>
      <w:rFonts w:ascii="Calibri" w:hAnsi="Calibri" w:cs="Calibri"/>
      <w:sz w:val="22"/>
    </w:rPr>
  </w:style>
  <w:style w:type="paragraph" w:customStyle="1" w:styleId="Lecture">
    <w:name w:val="Lecture"/>
    <w:next w:val="BodyText"/>
    <w:link w:val="LectureChar"/>
    <w:autoRedefine/>
    <w:uiPriority w:val="4"/>
    <w:qFormat/>
    <w:rsid w:val="005F307B"/>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5F307B"/>
    <w:rPr>
      <w:rFonts w:ascii="Arial" w:eastAsiaTheme="minorHAnsi" w:hAnsi="Arial" w:cs="Arial"/>
      <w:spacing w:val="-10"/>
      <w:sz w:val="22"/>
      <w:szCs w:val="22"/>
    </w:rPr>
  </w:style>
  <w:style w:type="character" w:customStyle="1" w:styleId="m3262662096238345512gmail-style13ptbold">
    <w:name w:val="m_3262662096238345512gmail-style13ptbold"/>
    <w:basedOn w:val="DefaultParagraphFont"/>
    <w:rsid w:val="005F307B"/>
  </w:style>
  <w:style w:type="character" w:customStyle="1" w:styleId="m-8559461887574130099gmail-styleunderline">
    <w:name w:val="m_-8559461887574130099gmail-styleunderline"/>
    <w:basedOn w:val="DefaultParagraphFont"/>
    <w:rsid w:val="005F307B"/>
  </w:style>
  <w:style w:type="paragraph" w:styleId="NoSpacing">
    <w:name w:val="No Spacing"/>
    <w:link w:val="NoSpacingChar"/>
    <w:uiPriority w:val="1"/>
    <w:qFormat/>
    <w:rsid w:val="005F307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31571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erospace.org/article/space-debris-101" TargetMode="External"/><Relationship Id="rId18" Type="http://schemas.openxmlformats.org/officeDocument/2006/relationships/hyperlink" Target="https://www.nbcnews.com/news/world/early-warning-tools-aim-prevent-water-wars-curb-droughts-n917001" TargetMode="External"/><Relationship Id="rId3" Type="http://schemas.openxmlformats.org/officeDocument/2006/relationships/customXml" Target="../customXml/item3.xml"/><Relationship Id="rId21" Type="http://schemas.openxmlformats.org/officeDocument/2006/relationships/hyperlink" Target="https://www.19fortyfive.com/2022/01/does-a-space-war-mean-a-nuclear-war/" TargetMode="External"/><Relationship Id="rId7" Type="http://schemas.openxmlformats.org/officeDocument/2006/relationships/settings" Target="settings.xml"/><Relationship Id="rId12" Type="http://schemas.openxmlformats.org/officeDocument/2006/relationships/hyperlink" Target="https://astrobites.org/2022/02/24/space-sustainability/" TargetMode="External"/><Relationship Id="rId17" Type="http://schemas.openxmlformats.org/officeDocument/2006/relationships/hyperlink" Target="https://metro.co.uk/2019/05/18/we-will-all-end-up-killing-each-other-and-one-nuclear-blast-could-do-it-9370115/"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theintlscholar.com/periodical/12/14/2020/analysis-commercialization-space-risk-international-law-military-space-race" TargetMode="External"/><Relationship Id="rId20" Type="http://schemas.openxmlformats.org/officeDocument/2006/relationships/hyperlink" Target="https://climate.nasa.gov/news/1027/satellites-help-power-grid-keep-its-bala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rxiv.org/pdf/2202.07442.pdf"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indiatimes.com/technology/science-and-future/ozone-layer-depletion-mass-extinction-earth-516536.html" TargetMode="External"/><Relationship Id="rId23" Type="http://schemas.openxmlformats.org/officeDocument/2006/relationships/hyperlink" Target="https://www.merriam-webster.com/dictionary/be" TargetMode="External"/><Relationship Id="rId10" Type="http://schemas.openxmlformats.org/officeDocument/2006/relationships/hyperlink" Target="https://www.ncbi.nlm.nih.gov/pmc/articles/PMC7293599/" TargetMode="External"/><Relationship Id="rId19" Type="http://schemas.openxmlformats.org/officeDocument/2006/relationships/hyperlink" Target="https://truthout.org/articles/the-world-is-on-the-brink-of-widespread-water-wars/" TargetMode="External"/><Relationship Id="rId4" Type="http://schemas.openxmlformats.org/officeDocument/2006/relationships/customXml" Target="../customXml/item4.xml"/><Relationship Id="rId9" Type="http://schemas.openxmlformats.org/officeDocument/2006/relationships/hyperlink" Target="https://www.nasa.gov/mission_pages/station/news/orbital_debris.html" TargetMode="External"/><Relationship Id="rId14" Type="http://schemas.openxmlformats.org/officeDocument/2006/relationships/hyperlink" Target="https://www.nature.com/articles/s41598-021-89909-7" TargetMode="External"/><Relationship Id="rId22" Type="http://schemas.openxmlformats.org/officeDocument/2006/relationships/hyperlink" Target="https://www.lexico.com/en/definition/th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52</TotalTime>
  <Pages>24</Pages>
  <Words>13535</Words>
  <Characters>77154</Characters>
  <Application>Microsoft Office Word</Application>
  <DocSecurity>0</DocSecurity>
  <Lines>642</Lines>
  <Paragraphs>181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90508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1</cp:revision>
  <dcterms:created xsi:type="dcterms:W3CDTF">2022-04-25T13:05:00Z</dcterms:created>
  <dcterms:modified xsi:type="dcterms:W3CDTF">2022-04-25T15:01:00Z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