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9C106" w14:textId="77777777" w:rsidR="00066771" w:rsidRPr="00066771" w:rsidRDefault="00066771" w:rsidP="00066771">
      <w:pPr>
        <w:rPr>
          <w:rFonts w:asciiTheme="majorHAnsi" w:hAnsiTheme="majorHAnsi" w:cstheme="majorHAnsi"/>
        </w:rPr>
      </w:pPr>
    </w:p>
    <w:p w14:paraId="4CF5F9BA" w14:textId="6AE69D0D" w:rsidR="0002293C" w:rsidRPr="00066771" w:rsidRDefault="0002293C" w:rsidP="0002293C">
      <w:pPr>
        <w:pStyle w:val="Heading1"/>
        <w:rPr>
          <w:rFonts w:asciiTheme="majorHAnsi" w:hAnsiTheme="majorHAnsi" w:cstheme="majorHAnsi"/>
        </w:rPr>
      </w:pPr>
      <w:r w:rsidRPr="00066771">
        <w:rPr>
          <w:rFonts w:asciiTheme="majorHAnsi" w:hAnsiTheme="majorHAnsi" w:cstheme="majorHAnsi"/>
        </w:rPr>
        <w:lastRenderedPageBreak/>
        <w:t>1AC</w:t>
      </w:r>
    </w:p>
    <w:p w14:paraId="6DFA36CD" w14:textId="39354DC9" w:rsidR="002222B8" w:rsidRPr="00066771" w:rsidRDefault="002222B8" w:rsidP="002222B8">
      <w:pPr>
        <w:pStyle w:val="Heading3"/>
        <w:rPr>
          <w:rFonts w:asciiTheme="majorHAnsi" w:hAnsiTheme="majorHAnsi" w:cstheme="majorHAnsi"/>
        </w:rPr>
      </w:pPr>
      <w:r w:rsidRPr="00066771">
        <w:rPr>
          <w:rFonts w:asciiTheme="majorHAnsi" w:hAnsiTheme="majorHAnsi" w:cstheme="majorHAnsi"/>
        </w:rPr>
        <w:lastRenderedPageBreak/>
        <w:t>1AC – Plan</w:t>
      </w:r>
    </w:p>
    <w:p w14:paraId="33154598" w14:textId="190EDAD3" w:rsidR="002222B8" w:rsidRPr="00066771" w:rsidRDefault="002222B8" w:rsidP="002222B8">
      <w:pPr>
        <w:pStyle w:val="Heading4"/>
        <w:rPr>
          <w:rFonts w:asciiTheme="majorHAnsi" w:eastAsia="Calibri" w:hAnsiTheme="majorHAnsi" w:cstheme="majorHAnsi"/>
        </w:rPr>
      </w:pPr>
      <w:r w:rsidRPr="00066771">
        <w:rPr>
          <w:rFonts w:asciiTheme="majorHAnsi" w:eastAsia="Calibri" w:hAnsiTheme="majorHAnsi" w:cstheme="majorHAnsi"/>
        </w:rPr>
        <w:t>Plan</w:t>
      </w:r>
      <w:r w:rsidRPr="00066771">
        <w:rPr>
          <w:rFonts w:asciiTheme="majorHAnsi" w:eastAsia="Calibri" w:hAnsiTheme="majorHAnsi" w:cstheme="majorHAnsi"/>
        </w:rPr>
        <w:t xml:space="preserve">: </w:t>
      </w:r>
      <w:r w:rsidRPr="00066771">
        <w:rPr>
          <w:rFonts w:asciiTheme="majorHAnsi" w:eastAsia="Calibri" w:hAnsiTheme="majorHAnsi" w:cstheme="majorHAnsi"/>
        </w:rPr>
        <w:t xml:space="preserve">In the Peoples Republic of Poland, the free press ought to prioritize objectivity over advocacy </w:t>
      </w:r>
    </w:p>
    <w:p w14:paraId="521B9A14" w14:textId="443B2615"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Advocacy is at the root of the problem</w:t>
      </w:r>
      <w:r w:rsidRPr="00066771">
        <w:rPr>
          <w:rFonts w:asciiTheme="majorHAnsi" w:hAnsiTheme="majorHAnsi" w:cstheme="majorHAnsi"/>
        </w:rPr>
        <w:t xml:space="preserve"> – </w:t>
      </w:r>
      <w:r w:rsidRPr="00066771">
        <w:rPr>
          <w:rFonts w:asciiTheme="majorHAnsi" w:hAnsiTheme="majorHAnsi" w:cstheme="majorHAnsi"/>
        </w:rPr>
        <w:t xml:space="preserve">journalists become politically involved and ignore facts-only framing media through objectivity can reverse the trends. Even if advocacy can be </w:t>
      </w:r>
      <w:proofErr w:type="gramStart"/>
      <w:r w:rsidRPr="00066771">
        <w:rPr>
          <w:rFonts w:asciiTheme="majorHAnsi" w:hAnsiTheme="majorHAnsi" w:cstheme="majorHAnsi"/>
        </w:rPr>
        <w:t>good</w:t>
      </w:r>
      <w:proofErr w:type="gramEnd"/>
      <w:r w:rsidRPr="00066771">
        <w:rPr>
          <w:rFonts w:asciiTheme="majorHAnsi" w:hAnsiTheme="majorHAnsi" w:cstheme="majorHAnsi"/>
        </w:rPr>
        <w:t xml:space="preserve"> it is drowned out by populist media turning its impacts</w:t>
      </w:r>
    </w:p>
    <w:p w14:paraId="07F2E482" w14:textId="77777777" w:rsidR="002222B8" w:rsidRPr="00066771" w:rsidRDefault="002222B8" w:rsidP="002222B8">
      <w:pPr>
        <w:rPr>
          <w:rFonts w:asciiTheme="majorHAnsi" w:hAnsiTheme="majorHAnsi" w:cstheme="majorHAnsi"/>
        </w:rPr>
      </w:pPr>
      <w:proofErr w:type="spellStart"/>
      <w:r w:rsidRPr="00066771">
        <w:rPr>
          <w:rFonts w:asciiTheme="majorHAnsi" w:hAnsiTheme="majorHAnsi" w:cstheme="majorHAnsi"/>
          <w:b/>
          <w:sz w:val="26"/>
          <w:szCs w:val="26"/>
        </w:rPr>
        <w:t>Dzięciołowski</w:t>
      </w:r>
      <w:proofErr w:type="spellEnd"/>
      <w:r w:rsidRPr="00066771">
        <w:rPr>
          <w:rFonts w:asciiTheme="majorHAnsi" w:hAnsiTheme="majorHAnsi" w:cstheme="majorHAnsi"/>
          <w:b/>
          <w:sz w:val="26"/>
          <w:szCs w:val="26"/>
        </w:rPr>
        <w:t xml:space="preserve">  17</w:t>
      </w:r>
      <w:r w:rsidRPr="00066771">
        <w:rPr>
          <w:rFonts w:asciiTheme="majorHAnsi" w:hAnsiTheme="majorHAnsi" w:cstheme="majorHAnsi"/>
        </w:rPr>
        <w:t xml:space="preserve"> Krzysztof </w:t>
      </w:r>
      <w:proofErr w:type="spellStart"/>
      <w:r w:rsidRPr="00066771">
        <w:rPr>
          <w:rFonts w:asciiTheme="majorHAnsi" w:hAnsiTheme="majorHAnsi" w:cstheme="majorHAnsi"/>
        </w:rPr>
        <w:t>Dzięciołowski</w:t>
      </w:r>
      <w:proofErr w:type="spellEnd"/>
      <w:r w:rsidRPr="00066771">
        <w:rPr>
          <w:rFonts w:asciiTheme="majorHAnsi" w:hAnsiTheme="majorHAnsi" w:cstheme="majorHAnsi"/>
        </w:rPr>
        <w:t xml:space="preserve"> 2017 Reuters </w:t>
      </w:r>
      <w:hyperlink r:id="rId9">
        <w:r w:rsidRPr="00066771">
          <w:rPr>
            <w:rFonts w:asciiTheme="majorHAnsi" w:hAnsiTheme="majorHAnsi" w:cstheme="majorHAnsi"/>
            <w:color w:val="000000"/>
          </w:rPr>
          <w:t>https://reutersinstitute.politics.ox.ac.uk/sites/default/files/2017-12/Is%20there%20a%20chance%20for%20non-partisan%20media%20in%20Poland%20-%20Krzysztof%20Dzieciolowsk%20Paper.pdf</w:t>
        </w:r>
      </w:hyperlink>
      <w:r w:rsidRPr="00066771">
        <w:rPr>
          <w:rFonts w:asciiTheme="majorHAnsi" w:hAnsiTheme="majorHAnsi" w:cstheme="majorHAnsi"/>
        </w:rPr>
        <w:t xml:space="preserve"> //SJJK</w:t>
      </w:r>
    </w:p>
    <w:p w14:paraId="0C3510A4" w14:textId="77777777" w:rsidR="002222B8" w:rsidRPr="00066771" w:rsidRDefault="002222B8" w:rsidP="002222B8">
      <w:pPr>
        <w:shd w:val="clear" w:color="auto" w:fill="FFFFFF"/>
        <w:spacing w:before="280" w:after="280"/>
        <w:rPr>
          <w:rFonts w:asciiTheme="majorHAnsi" w:hAnsiTheme="majorHAnsi" w:cstheme="majorHAnsi"/>
        </w:rPr>
      </w:pPr>
      <w:r w:rsidRPr="00066771">
        <w:rPr>
          <w:rFonts w:asciiTheme="majorHAnsi" w:hAnsiTheme="majorHAnsi" w:cstheme="majorHAnsi"/>
          <w:b/>
          <w:u w:val="single"/>
        </w:rPr>
        <w:t xml:space="preserve">As the journalists take a tougher stance on so many issues, the </w:t>
      </w:r>
      <w:r w:rsidRPr="00066771">
        <w:rPr>
          <w:rFonts w:asciiTheme="majorHAnsi" w:hAnsiTheme="majorHAnsi" w:cstheme="majorHAnsi"/>
          <w:b/>
          <w:highlight w:val="green"/>
          <w:u w:val="single"/>
        </w:rPr>
        <w:t>public has lost trust in the media.</w:t>
      </w:r>
      <w:r w:rsidRPr="00066771">
        <w:rPr>
          <w:rFonts w:asciiTheme="majorHAnsi" w:hAnsiTheme="majorHAnsi" w:cstheme="majorHAnsi"/>
          <w:b/>
          <w:u w:val="single"/>
        </w:rPr>
        <w:t xml:space="preserve"> A 2012 poll showed that people’s perception of </w:t>
      </w:r>
      <w:proofErr w:type="gramStart"/>
      <w:r w:rsidRPr="00066771">
        <w:rPr>
          <w:rFonts w:asciiTheme="majorHAnsi" w:hAnsiTheme="majorHAnsi" w:cstheme="majorHAnsi"/>
          <w:b/>
          <w:highlight w:val="green"/>
          <w:u w:val="single"/>
        </w:rPr>
        <w:t>journalists</w:t>
      </w:r>
      <w:proofErr w:type="gramEnd"/>
      <w:r w:rsidRPr="00066771">
        <w:rPr>
          <w:rFonts w:asciiTheme="majorHAnsi" w:hAnsiTheme="majorHAnsi" w:cstheme="majorHAnsi"/>
          <w:b/>
          <w:highlight w:val="green"/>
          <w:u w:val="single"/>
        </w:rPr>
        <w:t xml:space="preserve"> partisanship </w:t>
      </w:r>
      <w:r w:rsidRPr="00066771">
        <w:rPr>
          <w:rFonts w:asciiTheme="majorHAnsi" w:hAnsiTheme="majorHAnsi" w:cstheme="majorHAnsi"/>
          <w:b/>
          <w:u w:val="single"/>
        </w:rPr>
        <w:t xml:space="preserve">has </w:t>
      </w:r>
      <w:r w:rsidRPr="00066771">
        <w:rPr>
          <w:rFonts w:asciiTheme="majorHAnsi" w:hAnsiTheme="majorHAnsi" w:cstheme="majorHAnsi"/>
          <w:b/>
          <w:highlight w:val="green"/>
          <w:u w:val="single"/>
        </w:rPr>
        <w:t>in- creased</w:t>
      </w:r>
      <w:r w:rsidRPr="00066771">
        <w:rPr>
          <w:rFonts w:asciiTheme="majorHAnsi" w:hAnsiTheme="majorHAnsi" w:cstheme="majorHAnsi"/>
          <w:b/>
          <w:u w:val="single"/>
        </w:rPr>
        <w:t xml:space="preserve"> by </w:t>
      </w:r>
      <w:r w:rsidRPr="00066771">
        <w:rPr>
          <w:rFonts w:asciiTheme="majorHAnsi" w:hAnsiTheme="majorHAnsi" w:cstheme="majorHAnsi"/>
          <w:b/>
          <w:highlight w:val="green"/>
          <w:u w:val="single"/>
        </w:rPr>
        <w:t xml:space="preserve">12% </w:t>
      </w:r>
      <w:r w:rsidRPr="00066771">
        <w:rPr>
          <w:rFonts w:asciiTheme="majorHAnsi" w:hAnsiTheme="majorHAnsi" w:cstheme="majorHAnsi"/>
          <w:b/>
          <w:u w:val="single"/>
        </w:rPr>
        <w:t xml:space="preserve">since 2002 (from 34 to 46). At the same time, </w:t>
      </w:r>
      <w:r w:rsidRPr="00066771">
        <w:rPr>
          <w:rFonts w:asciiTheme="majorHAnsi" w:hAnsiTheme="majorHAnsi" w:cstheme="majorHAnsi"/>
          <w:b/>
          <w:highlight w:val="green"/>
          <w:u w:val="single"/>
        </w:rPr>
        <w:t xml:space="preserve">respondents pointed </w:t>
      </w:r>
      <w:r w:rsidRPr="00066771">
        <w:rPr>
          <w:rFonts w:asciiTheme="majorHAnsi" w:hAnsiTheme="majorHAnsi" w:cstheme="majorHAnsi"/>
          <w:b/>
          <w:u w:val="single"/>
        </w:rPr>
        <w:t xml:space="preserve">to impar- </w:t>
      </w:r>
      <w:proofErr w:type="spellStart"/>
      <w:r w:rsidRPr="00066771">
        <w:rPr>
          <w:rFonts w:asciiTheme="majorHAnsi" w:hAnsiTheme="majorHAnsi" w:cstheme="majorHAnsi"/>
          <w:b/>
          <w:u w:val="single"/>
        </w:rPr>
        <w:t>tiality</w:t>
      </w:r>
      <w:proofErr w:type="spellEnd"/>
      <w:r w:rsidRPr="00066771">
        <w:rPr>
          <w:rFonts w:asciiTheme="majorHAnsi" w:hAnsiTheme="majorHAnsi" w:cstheme="majorHAnsi"/>
          <w:b/>
          <w:u w:val="single"/>
        </w:rPr>
        <w:t xml:space="preserve"> and </w:t>
      </w:r>
      <w:r w:rsidRPr="00066771">
        <w:rPr>
          <w:rFonts w:asciiTheme="majorHAnsi" w:hAnsiTheme="majorHAnsi" w:cstheme="majorHAnsi"/>
          <w:b/>
          <w:highlight w:val="green"/>
          <w:u w:val="single"/>
        </w:rPr>
        <w:t>objectivism</w:t>
      </w:r>
      <w:r w:rsidRPr="00066771">
        <w:rPr>
          <w:rFonts w:asciiTheme="majorHAnsi" w:hAnsiTheme="majorHAnsi" w:cstheme="majorHAnsi"/>
          <w:b/>
          <w:u w:val="single"/>
        </w:rPr>
        <w:t xml:space="preserve"> (59%)57 </w:t>
      </w:r>
      <w:r w:rsidRPr="00066771">
        <w:rPr>
          <w:rFonts w:asciiTheme="majorHAnsi" w:hAnsiTheme="majorHAnsi" w:cstheme="majorHAnsi"/>
          <w:b/>
          <w:highlight w:val="green"/>
          <w:u w:val="single"/>
        </w:rPr>
        <w:t xml:space="preserve">as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 xml:space="preserve">virtues they </w:t>
      </w:r>
      <w:r w:rsidRPr="00066771">
        <w:rPr>
          <w:rFonts w:asciiTheme="majorHAnsi" w:hAnsiTheme="majorHAnsi" w:cstheme="majorHAnsi"/>
          <w:b/>
          <w:u w:val="single"/>
        </w:rPr>
        <w:t xml:space="preserve">most </w:t>
      </w:r>
      <w:r w:rsidRPr="00066771">
        <w:rPr>
          <w:rFonts w:asciiTheme="majorHAnsi" w:hAnsiTheme="majorHAnsi" w:cstheme="majorHAnsi"/>
          <w:b/>
          <w:highlight w:val="green"/>
          <w:u w:val="single"/>
        </w:rPr>
        <w:t>desire</w:t>
      </w:r>
      <w:r w:rsidRPr="00066771">
        <w:rPr>
          <w:rFonts w:asciiTheme="majorHAnsi" w:hAnsiTheme="majorHAnsi" w:cstheme="majorHAnsi"/>
          <w:b/>
          <w:u w:val="single"/>
        </w:rPr>
        <w:t xml:space="preserve"> from journalism</w:t>
      </w:r>
      <w:r w:rsidRPr="00066771">
        <w:rPr>
          <w:rFonts w:asciiTheme="majorHAnsi" w:hAnsiTheme="majorHAnsi" w:cstheme="majorHAnsi"/>
          <w:sz w:val="16"/>
          <w:szCs w:val="16"/>
        </w:rPr>
        <w:t xml:space="preserve">. In 2017 79% of </w:t>
      </w:r>
      <w:r w:rsidRPr="00066771">
        <w:rPr>
          <w:rFonts w:asciiTheme="majorHAnsi" w:hAnsiTheme="majorHAnsi" w:cstheme="majorHAnsi"/>
          <w:b/>
          <w:u w:val="single"/>
        </w:rPr>
        <w:t xml:space="preserve">Poles agree that “the message in the media is so diverse that </w:t>
      </w:r>
      <w:r w:rsidRPr="00066771">
        <w:rPr>
          <w:rFonts w:asciiTheme="majorHAnsi" w:hAnsiTheme="majorHAnsi" w:cstheme="majorHAnsi"/>
          <w:b/>
          <w:highlight w:val="green"/>
          <w:u w:val="single"/>
        </w:rPr>
        <w:t>Poles no longer know where the truth lies”</w:t>
      </w:r>
      <w:r w:rsidRPr="00066771">
        <w:rPr>
          <w:rFonts w:asciiTheme="majorHAnsi" w:hAnsiTheme="majorHAnsi" w:cstheme="majorHAnsi"/>
          <w:b/>
          <w:u w:val="single"/>
        </w:rPr>
        <w:t xml:space="preserve"> while 64% of those polled think </w:t>
      </w:r>
      <w:r w:rsidRPr="00066771">
        <w:rPr>
          <w:rFonts w:asciiTheme="majorHAnsi" w:hAnsiTheme="majorHAnsi" w:cstheme="majorHAnsi"/>
          <w:b/>
          <w:highlight w:val="green"/>
          <w:u w:val="single"/>
        </w:rPr>
        <w:t xml:space="preserve">journalists express </w:t>
      </w:r>
      <w:r w:rsidRPr="00066771">
        <w:rPr>
          <w:rFonts w:asciiTheme="majorHAnsi" w:hAnsiTheme="majorHAnsi" w:cstheme="majorHAnsi"/>
          <w:b/>
          <w:u w:val="single"/>
        </w:rPr>
        <w:t xml:space="preserve">their </w:t>
      </w:r>
      <w:r w:rsidRPr="00066771">
        <w:rPr>
          <w:rFonts w:asciiTheme="majorHAnsi" w:hAnsiTheme="majorHAnsi" w:cstheme="majorHAnsi"/>
          <w:b/>
          <w:highlight w:val="green"/>
          <w:u w:val="single"/>
        </w:rPr>
        <w:t>views instead of pro- viding information</w:t>
      </w:r>
      <w:r w:rsidRPr="00066771">
        <w:rPr>
          <w:rFonts w:asciiTheme="majorHAnsi" w:hAnsiTheme="majorHAnsi" w:cstheme="majorHAnsi"/>
          <w:sz w:val="16"/>
          <w:szCs w:val="16"/>
        </w:rPr>
        <w:t xml:space="preserve">.58 Bartosz </w:t>
      </w:r>
      <w:proofErr w:type="spellStart"/>
      <w:r w:rsidRPr="00066771">
        <w:rPr>
          <w:rFonts w:asciiTheme="majorHAnsi" w:hAnsiTheme="majorHAnsi" w:cstheme="majorHAnsi"/>
          <w:sz w:val="16"/>
          <w:szCs w:val="16"/>
        </w:rPr>
        <w:t>Węglarczyk</w:t>
      </w:r>
      <w:proofErr w:type="spellEnd"/>
      <w:r w:rsidRPr="00066771">
        <w:rPr>
          <w:rFonts w:asciiTheme="majorHAnsi" w:hAnsiTheme="majorHAnsi" w:cstheme="majorHAnsi"/>
          <w:sz w:val="16"/>
          <w:szCs w:val="16"/>
        </w:rPr>
        <w:t xml:space="preserve"> observes his colleagues: sometimes write quite well. </w:t>
      </w:r>
      <w:r w:rsidRPr="00066771">
        <w:rPr>
          <w:rFonts w:asciiTheme="majorHAnsi" w:hAnsiTheme="majorHAnsi" w:cstheme="majorHAnsi"/>
          <w:b/>
          <w:u w:val="single"/>
        </w:rPr>
        <w:t xml:space="preserve">I personally know journalists who privately admit that there is a war in </w:t>
      </w:r>
      <w:proofErr w:type="gramStart"/>
      <w:r w:rsidRPr="00066771">
        <w:rPr>
          <w:rFonts w:asciiTheme="majorHAnsi" w:hAnsiTheme="majorHAnsi" w:cstheme="majorHAnsi"/>
          <w:b/>
          <w:u w:val="single"/>
        </w:rPr>
        <w:t>Poland</w:t>
      </w:r>
      <w:proofErr w:type="gramEnd"/>
      <w:r w:rsidRPr="00066771">
        <w:rPr>
          <w:rFonts w:asciiTheme="majorHAnsi" w:hAnsiTheme="majorHAnsi" w:cstheme="majorHAnsi"/>
          <w:b/>
          <w:u w:val="single"/>
        </w:rPr>
        <w:t xml:space="preserve"> and you need to take one of the sides</w:t>
      </w:r>
      <w:r w:rsidRPr="00066771">
        <w:rPr>
          <w:rFonts w:asciiTheme="majorHAnsi" w:hAnsiTheme="majorHAnsi" w:cstheme="majorHAnsi"/>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sidRPr="00066771">
        <w:rPr>
          <w:rFonts w:asciiTheme="majorHAnsi" w:hAnsiTheme="majorHAnsi" w:cstheme="majorHAnsi"/>
          <w:sz w:val="16"/>
          <w:szCs w:val="16"/>
        </w:rPr>
        <w:t>Michnik</w:t>
      </w:r>
      <w:proofErr w:type="spellEnd"/>
      <w:r w:rsidRPr="00066771">
        <w:rPr>
          <w:rFonts w:asciiTheme="majorHAnsi" w:hAnsiTheme="majorHAnsi" w:cstheme="majorHAnsi"/>
          <w:sz w:val="16"/>
          <w:szCs w:val="16"/>
        </w:rPr>
        <w:t xml:space="preserve"> and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Kaczyński</w:t>
      </w:r>
      <w:proofErr w:type="spellEnd"/>
      <w:r w:rsidRPr="00066771">
        <w:rPr>
          <w:rFonts w:asciiTheme="majorHAnsi" w:hAnsiTheme="majorHAnsi" w:cstheme="majorHAnsi"/>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brothers.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and Jacek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were young and politically </w:t>
      </w:r>
      <w:proofErr w:type="spellStart"/>
      <w:r w:rsidRPr="00066771">
        <w:rPr>
          <w:rFonts w:asciiTheme="majorHAnsi" w:hAnsiTheme="majorHAnsi" w:cstheme="majorHAnsi"/>
          <w:sz w:val="16"/>
          <w:szCs w:val="16"/>
        </w:rPr>
        <w:t>en</w:t>
      </w:r>
      <w:proofErr w:type="spellEnd"/>
      <w:r w:rsidRPr="00066771">
        <w:rPr>
          <w:rFonts w:asciiTheme="majorHAnsi" w:hAnsiTheme="majorHAnsi" w:cstheme="majorHAnsi"/>
          <w:sz w:val="16"/>
          <w:szCs w:val="16"/>
        </w:rPr>
        <w:t xml:space="preserve">- gaged students in the rebellious city of Gdańsk59 in the 1980s. Over time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has become Adam </w:t>
      </w:r>
      <w:proofErr w:type="spellStart"/>
      <w:r w:rsidRPr="00066771">
        <w:rPr>
          <w:rFonts w:asciiTheme="majorHAnsi" w:hAnsiTheme="majorHAnsi" w:cstheme="majorHAnsi"/>
          <w:sz w:val="16"/>
          <w:szCs w:val="16"/>
        </w:rPr>
        <w:t>Michnik’s</w:t>
      </w:r>
      <w:proofErr w:type="spellEnd"/>
      <w:r w:rsidRPr="00066771">
        <w:rPr>
          <w:rFonts w:asciiTheme="majorHAnsi" w:hAnsiTheme="majorHAnsi" w:cstheme="majorHAnsi"/>
          <w:sz w:val="16"/>
          <w:szCs w:val="16"/>
        </w:rPr>
        <w:t xml:space="preserve"> deputy at Gazeta </w:t>
      </w:r>
      <w:proofErr w:type="spellStart"/>
      <w:r w:rsidRPr="00066771">
        <w:rPr>
          <w:rFonts w:asciiTheme="majorHAnsi" w:hAnsiTheme="majorHAnsi" w:cstheme="majorHAnsi"/>
          <w:sz w:val="16"/>
          <w:szCs w:val="16"/>
        </w:rPr>
        <w:t>Wyborcza</w:t>
      </w:r>
      <w:proofErr w:type="spellEnd"/>
      <w:r w:rsidRPr="00066771">
        <w:rPr>
          <w:rFonts w:asciiTheme="majorHAnsi" w:hAnsiTheme="majorHAnsi" w:cstheme="majorHAnsi"/>
          <w:sz w:val="16"/>
          <w:szCs w:val="16"/>
        </w:rPr>
        <w:t xml:space="preserve"> while the younger Jacek </w:t>
      </w:r>
      <w:proofErr w:type="spellStart"/>
      <w:r w:rsidRPr="00066771">
        <w:rPr>
          <w:rFonts w:asciiTheme="majorHAnsi" w:hAnsiTheme="majorHAnsi" w:cstheme="majorHAnsi"/>
          <w:sz w:val="16"/>
          <w:szCs w:val="16"/>
        </w:rPr>
        <w:t>Kurski</w:t>
      </w:r>
      <w:proofErr w:type="spellEnd"/>
      <w:r w:rsidRPr="00066771">
        <w:rPr>
          <w:rFonts w:asciiTheme="majorHAnsi" w:hAnsiTheme="majorHAnsi" w:cstheme="majorHAnsi"/>
          <w:sz w:val="16"/>
          <w:szCs w:val="16"/>
        </w:rPr>
        <w:t xml:space="preserve">, was appointed the head of the state broadcaster TVP by the Law and Justice party led by </w:t>
      </w:r>
      <w:proofErr w:type="spellStart"/>
      <w:r w:rsidRPr="00066771">
        <w:rPr>
          <w:rFonts w:asciiTheme="majorHAnsi" w:hAnsiTheme="majorHAnsi" w:cstheme="majorHAnsi"/>
          <w:sz w:val="16"/>
          <w:szCs w:val="16"/>
        </w:rPr>
        <w:t>Jarosław</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Kaczyński</w:t>
      </w:r>
      <w:proofErr w:type="spellEnd"/>
      <w:r w:rsidRPr="00066771">
        <w:rPr>
          <w:rFonts w:asciiTheme="majorHAnsi" w:hAnsiTheme="majorHAnsi" w:cstheme="majorHAnsi"/>
          <w:sz w:val="16"/>
          <w:szCs w:val="16"/>
        </w:rPr>
        <w:t xml:space="preserve">. Polish politicians and journalist to a large extent share the same background, come from the same anti-communist opposition groups, </w:t>
      </w:r>
      <w:proofErr w:type="gramStart"/>
      <w:r w:rsidRPr="00066771">
        <w:rPr>
          <w:rFonts w:asciiTheme="majorHAnsi" w:hAnsiTheme="majorHAnsi" w:cstheme="majorHAnsi"/>
          <w:sz w:val="16"/>
          <w:szCs w:val="16"/>
        </w:rPr>
        <w:t>universities</w:t>
      </w:r>
      <w:proofErr w:type="gramEnd"/>
      <w:r w:rsidRPr="00066771">
        <w:rPr>
          <w:rFonts w:asciiTheme="majorHAnsi" w:hAnsiTheme="majorHAnsi" w:cstheme="majorHAnsi"/>
          <w:sz w:val="16"/>
          <w:szCs w:val="16"/>
        </w:rPr>
        <w:t xml:space="preserve"> or student </w:t>
      </w:r>
      <w:proofErr w:type="spellStart"/>
      <w:r w:rsidRPr="00066771">
        <w:rPr>
          <w:rFonts w:asciiTheme="majorHAnsi" w:hAnsiTheme="majorHAnsi" w:cstheme="majorHAnsi"/>
          <w:sz w:val="16"/>
          <w:szCs w:val="16"/>
        </w:rPr>
        <w:t>organisations</w:t>
      </w:r>
      <w:proofErr w:type="spellEnd"/>
      <w:r w:rsidRPr="00066771">
        <w:rPr>
          <w:rFonts w:asciiTheme="majorHAnsi" w:hAnsiTheme="majorHAnsi" w:cstheme="majorHAnsi"/>
          <w:sz w:val="16"/>
          <w:szCs w:val="16"/>
        </w:rPr>
        <w:t xml:space="preserve">, such as NZS.60 In 2005, two </w:t>
      </w:r>
      <w:proofErr w:type="spellStart"/>
      <w:r w:rsidRPr="00066771">
        <w:rPr>
          <w:rFonts w:asciiTheme="majorHAnsi" w:hAnsiTheme="majorHAnsi" w:cstheme="majorHAnsi"/>
          <w:sz w:val="16"/>
          <w:szCs w:val="16"/>
        </w:rPr>
        <w:t>post-Solidarnośc</w:t>
      </w:r>
      <w:proofErr w:type="spellEnd"/>
      <w:r w:rsidRPr="00066771">
        <w:rPr>
          <w:rFonts w:asciiTheme="majorHAnsi" w:hAnsiTheme="majorHAnsi" w:cstheme="majorHAnsi"/>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sidRPr="00066771">
        <w:rPr>
          <w:rFonts w:asciiTheme="majorHAnsi" w:hAnsiTheme="majorHAnsi" w:cstheme="majorHAnsi"/>
          <w:sz w:val="16"/>
          <w:szCs w:val="16"/>
        </w:rPr>
        <w:t>servative</w:t>
      </w:r>
      <w:proofErr w:type="spellEnd"/>
      <w:r w:rsidRPr="00066771">
        <w:rPr>
          <w:rFonts w:asciiTheme="majorHAnsi" w:hAnsiTheme="majorHAnsi" w:cstheme="majorHAnsi"/>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sidRPr="00066771">
        <w:rPr>
          <w:rFonts w:asciiTheme="majorHAnsi" w:hAnsiTheme="majorHAnsi" w:cstheme="majorHAnsi"/>
          <w:sz w:val="16"/>
          <w:szCs w:val="16"/>
        </w:rPr>
        <w:t>Kaczyński</w:t>
      </w:r>
      <w:proofErr w:type="spellEnd"/>
      <w:r w:rsidRPr="00066771">
        <w:rPr>
          <w:rFonts w:asciiTheme="majorHAnsi" w:hAnsiTheme="majorHAnsi" w:cstheme="majorHAnsi"/>
          <w:sz w:val="16"/>
          <w:szCs w:val="16"/>
        </w:rPr>
        <w:t xml:space="preserve"> brothers and Donald Tusk was growing day by day. And </w:t>
      </w:r>
      <w:proofErr w:type="gramStart"/>
      <w:r w:rsidRPr="00066771">
        <w:rPr>
          <w:rFonts w:asciiTheme="majorHAnsi" w:hAnsiTheme="majorHAnsi" w:cstheme="majorHAnsi"/>
          <w:sz w:val="16"/>
          <w:szCs w:val="16"/>
        </w:rPr>
        <w:t>so</w:t>
      </w:r>
      <w:proofErr w:type="gramEnd"/>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journalists</w:t>
      </w:r>
      <w:r w:rsidRPr="00066771">
        <w:rPr>
          <w:rFonts w:asciiTheme="majorHAnsi" w:hAnsiTheme="majorHAnsi" w:cstheme="majorHAnsi"/>
          <w:b/>
          <w:u w:val="single"/>
        </w:rPr>
        <w:t xml:space="preserve"> were </w:t>
      </w:r>
      <w:r w:rsidRPr="00066771">
        <w:rPr>
          <w:rFonts w:asciiTheme="majorHAnsi" w:hAnsiTheme="majorHAnsi" w:cstheme="majorHAnsi"/>
          <w:b/>
          <w:highlight w:val="green"/>
          <w:u w:val="single"/>
        </w:rPr>
        <w:t>pulled into the political game</w:t>
      </w:r>
      <w:r w:rsidRPr="00066771">
        <w:rPr>
          <w:rFonts w:asciiTheme="majorHAnsi" w:hAnsiTheme="majorHAnsi" w:cstheme="majorHAnsi"/>
          <w:sz w:val="16"/>
          <w:szCs w:val="16"/>
        </w:rPr>
        <w:t xml:space="preserve">. But it was the Smolensk air crash that helped to turn those two splitting tribes of politicians and journalists from the same anti-communist camp into warring factions. </w:t>
      </w:r>
      <w:r w:rsidRPr="00066771">
        <w:rPr>
          <w:rFonts w:asciiTheme="majorHAnsi" w:hAnsiTheme="majorHAnsi" w:cstheme="majorHAnsi"/>
          <w:b/>
          <w:u w:val="single"/>
        </w:rPr>
        <w:t xml:space="preserve">The logic of tribal war has led to a </w:t>
      </w:r>
      <w:proofErr w:type="spellStart"/>
      <w:r w:rsidRPr="00066771">
        <w:rPr>
          <w:rFonts w:asciiTheme="majorHAnsi" w:hAnsiTheme="majorHAnsi" w:cstheme="majorHAnsi"/>
          <w:b/>
          <w:u w:val="single"/>
        </w:rPr>
        <w:t>situa</w:t>
      </w:r>
      <w:proofErr w:type="spellEnd"/>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tion</w:t>
      </w:r>
      <w:proofErr w:type="spellEnd"/>
      <w:r w:rsidRPr="00066771">
        <w:rPr>
          <w:rFonts w:asciiTheme="majorHAnsi" w:hAnsiTheme="majorHAnsi" w:cstheme="majorHAnsi"/>
          <w:b/>
          <w:u w:val="single"/>
        </w:rPr>
        <w:t xml:space="preserve"> when both sides use the same language, fight for the same symbols but have built their position in opposition to each other</w:t>
      </w:r>
      <w:r w:rsidRPr="00066771">
        <w:rPr>
          <w:rFonts w:asciiTheme="majorHAnsi" w:hAnsiTheme="majorHAnsi" w:cstheme="majorHAnsi"/>
          <w:sz w:val="16"/>
          <w:szCs w:val="16"/>
        </w:rPr>
        <w:t xml:space="preserve">. Krzysztof </w:t>
      </w:r>
      <w:proofErr w:type="spellStart"/>
      <w:r w:rsidRPr="00066771">
        <w:rPr>
          <w:rFonts w:asciiTheme="majorHAnsi" w:hAnsiTheme="majorHAnsi" w:cstheme="majorHAnsi"/>
          <w:sz w:val="16"/>
          <w:szCs w:val="16"/>
        </w:rPr>
        <w:t>Skowroński</w:t>
      </w:r>
      <w:proofErr w:type="spellEnd"/>
      <w:r w:rsidRPr="00066771">
        <w:rPr>
          <w:rFonts w:asciiTheme="majorHAnsi" w:hAnsiTheme="majorHAnsi" w:cstheme="majorHAnsi"/>
          <w:sz w:val="16"/>
          <w:szCs w:val="16"/>
        </w:rPr>
        <w:t xml:space="preserve"> sees these divisions as the two faces of the same coin: There were two manifestations in Warsaw: of the Law and Justice and the Committee for the Defence of Democracy. There were two ladies there and they were telling the same </w:t>
      </w:r>
      <w:proofErr w:type="spellStart"/>
      <w:r w:rsidRPr="00066771">
        <w:rPr>
          <w:rFonts w:asciiTheme="majorHAnsi" w:hAnsiTheme="majorHAnsi" w:cstheme="majorHAnsi"/>
          <w:sz w:val="16"/>
          <w:szCs w:val="16"/>
        </w:rPr>
        <w:t>sto</w:t>
      </w:r>
      <w:proofErr w:type="spellEnd"/>
      <w:r w:rsidRPr="00066771">
        <w:rPr>
          <w:rFonts w:asciiTheme="majorHAnsi" w:hAnsiTheme="majorHAnsi" w:cstheme="majorHAnsi"/>
          <w:sz w:val="16"/>
          <w:szCs w:val="16"/>
        </w:rPr>
        <w:t xml:space="preserve">- ry. In 1981 my husband was imprisoned for political </w:t>
      </w:r>
      <w:proofErr w:type="gramStart"/>
      <w:r w:rsidRPr="00066771">
        <w:rPr>
          <w:rFonts w:asciiTheme="majorHAnsi" w:hAnsiTheme="majorHAnsi" w:cstheme="majorHAnsi"/>
          <w:sz w:val="16"/>
          <w:szCs w:val="16"/>
        </w:rPr>
        <w:t>activism</w:t>
      </w:r>
      <w:proofErr w:type="gramEnd"/>
      <w:r w:rsidRPr="00066771">
        <w:rPr>
          <w:rFonts w:asciiTheme="majorHAnsi" w:hAnsiTheme="majorHAnsi" w:cstheme="majorHAnsi"/>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sidRPr="00066771">
        <w:rPr>
          <w:rFonts w:asciiTheme="majorHAnsi" w:hAnsiTheme="majorHAnsi" w:cstheme="majorHAnsi"/>
          <w:sz w:val="16"/>
          <w:szCs w:val="16"/>
        </w:rPr>
        <w:t>commu</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nity</w:t>
      </w:r>
      <w:proofErr w:type="spellEnd"/>
      <w:r w:rsidRPr="00066771">
        <w:rPr>
          <w:rFonts w:asciiTheme="majorHAnsi" w:hAnsiTheme="majorHAnsi" w:cstheme="majorHAnsi"/>
          <w:sz w:val="16"/>
          <w:szCs w:val="16"/>
        </w:rPr>
        <w:t xml:space="preserve">. Krzysztof </w:t>
      </w:r>
      <w:proofErr w:type="spellStart"/>
      <w:r w:rsidRPr="00066771">
        <w:rPr>
          <w:rFonts w:asciiTheme="majorHAnsi" w:hAnsiTheme="majorHAnsi" w:cstheme="majorHAnsi"/>
          <w:sz w:val="16"/>
          <w:szCs w:val="16"/>
        </w:rPr>
        <w:t>Skowroński</w:t>
      </w:r>
      <w:proofErr w:type="spellEnd"/>
      <w:r w:rsidRPr="00066771">
        <w:rPr>
          <w:rFonts w:asciiTheme="majorHAnsi" w:hAnsiTheme="majorHAnsi" w:cstheme="majorHAnsi"/>
          <w:sz w:val="16"/>
          <w:szCs w:val="16"/>
        </w:rPr>
        <w:t xml:space="preserve"> notes: There is the planet of the conservative journalists who say that Poland is this and that. And the second planet is composed of the liberal journalists, who say this and that. The </w:t>
      </w:r>
      <w:proofErr w:type="spellStart"/>
      <w:r w:rsidRPr="00066771">
        <w:rPr>
          <w:rFonts w:asciiTheme="majorHAnsi" w:hAnsiTheme="majorHAnsi" w:cstheme="majorHAnsi"/>
          <w:sz w:val="16"/>
          <w:szCs w:val="16"/>
        </w:rPr>
        <w:t>conser</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vative</w:t>
      </w:r>
      <w:proofErr w:type="spellEnd"/>
      <w:r w:rsidRPr="00066771">
        <w:rPr>
          <w:rFonts w:asciiTheme="majorHAnsi" w:hAnsiTheme="majorHAnsi" w:cstheme="majorHAnsi"/>
          <w:sz w:val="16"/>
          <w:szCs w:val="16"/>
        </w:rPr>
        <w:t xml:space="preserve"> journalists say: “Poland is a country who has been regaining its freedom, </w:t>
      </w:r>
      <w:proofErr w:type="spellStart"/>
      <w:r w:rsidRPr="00066771">
        <w:rPr>
          <w:rFonts w:asciiTheme="majorHAnsi" w:hAnsiTheme="majorHAnsi" w:cstheme="majorHAnsi"/>
          <w:sz w:val="16"/>
          <w:szCs w:val="16"/>
        </w:rPr>
        <w:t>indepen</w:t>
      </w:r>
      <w:proofErr w:type="spellEnd"/>
      <w:r w:rsidRPr="00066771">
        <w:rPr>
          <w:rFonts w:asciiTheme="majorHAnsi" w:hAnsiTheme="majorHAnsi" w:cstheme="majorHAnsi"/>
          <w:sz w:val="16"/>
          <w:szCs w:val="16"/>
        </w:rPr>
        <w:t xml:space="preserve">- </w:t>
      </w:r>
      <w:proofErr w:type="spellStart"/>
      <w:r w:rsidRPr="00066771">
        <w:rPr>
          <w:rFonts w:asciiTheme="majorHAnsi" w:hAnsiTheme="majorHAnsi" w:cstheme="majorHAnsi"/>
          <w:sz w:val="16"/>
          <w:szCs w:val="16"/>
        </w:rPr>
        <w:t>dence</w:t>
      </w:r>
      <w:proofErr w:type="spellEnd"/>
      <w:r w:rsidRPr="00066771">
        <w:rPr>
          <w:rFonts w:asciiTheme="majorHAnsi" w:hAnsiTheme="majorHAnsi" w:cstheme="majorHAnsi"/>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sidRPr="00066771">
        <w:rPr>
          <w:rFonts w:asciiTheme="majorHAnsi" w:hAnsiTheme="majorHAnsi" w:cstheme="majorHAnsi"/>
          <w:sz w:val="16"/>
          <w:szCs w:val="16"/>
        </w:rPr>
        <w:t>Romaszewska-Guzy</w:t>
      </w:r>
      <w:proofErr w:type="spellEnd"/>
      <w:r w:rsidRPr="00066771">
        <w:rPr>
          <w:rFonts w:asciiTheme="majorHAnsi" w:hAnsiTheme="majorHAnsi" w:cstheme="majorHAnsi"/>
          <w:sz w:val="16"/>
          <w:szCs w:val="16"/>
        </w:rPr>
        <w:t xml:space="preserve"> has seen </w:t>
      </w:r>
      <w:r w:rsidRPr="00066771">
        <w:rPr>
          <w:rFonts w:asciiTheme="majorHAnsi" w:hAnsiTheme="majorHAnsi" w:cstheme="majorHAnsi"/>
          <w:b/>
          <w:highlight w:val="green"/>
          <w:u w:val="single"/>
        </w:rPr>
        <w:t>Polish journalists getting close to politicians</w:t>
      </w:r>
      <w:r w:rsidRPr="00066771">
        <w:rPr>
          <w:rFonts w:asciiTheme="majorHAnsi" w:hAnsiTheme="majorHAnsi" w:cstheme="majorHAnsi"/>
          <w:b/>
          <w:u w:val="single"/>
        </w:rPr>
        <w:t xml:space="preserve"> for many years. She notes two attitudes rooted </w:t>
      </w:r>
      <w:r w:rsidRPr="00066771">
        <w:rPr>
          <w:rFonts w:asciiTheme="majorHAnsi" w:hAnsiTheme="majorHAnsi" w:cstheme="majorHAnsi"/>
          <w:b/>
          <w:u w:val="single"/>
        </w:rPr>
        <w:lastRenderedPageBreak/>
        <w:t>deeply in the experience of communism</w:t>
      </w:r>
      <w:r w:rsidRPr="00066771">
        <w:rPr>
          <w:rFonts w:asciiTheme="majorHAnsi" w:hAnsiTheme="majorHAnsi" w:cstheme="majorHAnsi"/>
          <w:sz w:val="16"/>
          <w:szCs w:val="16"/>
        </w:rPr>
        <w:t xml:space="preserve">. One was a submissive and service-like attitude of a journalist working for the regime media and the other was rebellious. That is why, in my journalistic opinion, we have this on-going fight ethos. </w:t>
      </w:r>
      <w:r w:rsidRPr="00066771">
        <w:rPr>
          <w:rFonts w:asciiTheme="majorHAnsi" w:hAnsiTheme="majorHAnsi" w:cstheme="majorHAnsi"/>
          <w:b/>
          <w:u w:val="single"/>
        </w:rPr>
        <w:t>It means, that in general as a journalist you are more of a politician than a politician himself. Journalists are this more aggressive side, not politicians.</w:t>
      </w:r>
      <w:r w:rsidRPr="00066771">
        <w:rPr>
          <w:rFonts w:asciiTheme="majorHAnsi" w:hAnsiTheme="majorHAnsi" w:cstheme="majorHAnsi"/>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sidRPr="00066771">
        <w:rPr>
          <w:rFonts w:asciiTheme="majorHAnsi" w:hAnsiTheme="majorHAnsi" w:cstheme="majorHAnsi"/>
          <w:sz w:val="16"/>
          <w:szCs w:val="16"/>
        </w:rPr>
        <w:t>So</w:t>
      </w:r>
      <w:proofErr w:type="gramEnd"/>
      <w:r w:rsidRPr="00066771">
        <w:rPr>
          <w:rFonts w:asciiTheme="majorHAnsi" w:hAnsiTheme="majorHAnsi" w:cstheme="majorHAnsi"/>
          <w:sz w:val="16"/>
          <w:szCs w:val="16"/>
        </w:rPr>
        <w:t xml:space="preserve"> the Polish political debate has been largely reduced to the contest of values where there is no more middle ground, as Bartosz </w:t>
      </w:r>
      <w:proofErr w:type="spellStart"/>
      <w:r w:rsidRPr="00066771">
        <w:rPr>
          <w:rFonts w:asciiTheme="majorHAnsi" w:hAnsiTheme="majorHAnsi" w:cstheme="majorHAnsi"/>
          <w:sz w:val="16"/>
          <w:szCs w:val="16"/>
        </w:rPr>
        <w:t>Węglarczyk</w:t>
      </w:r>
      <w:proofErr w:type="spellEnd"/>
      <w:r w:rsidRPr="00066771">
        <w:rPr>
          <w:rFonts w:asciiTheme="majorHAnsi" w:hAnsiTheme="majorHAnsi" w:cstheme="majorHAnsi"/>
          <w:sz w:val="16"/>
          <w:szCs w:val="16"/>
        </w:rPr>
        <w:t xml:space="preserve"> notes: about emotions now. Poland’s media market has been heavily influenced by the Western style and capital but not by its values and standards. </w:t>
      </w:r>
      <w:proofErr w:type="gramStart"/>
      <w:r w:rsidRPr="00066771">
        <w:rPr>
          <w:rFonts w:asciiTheme="majorHAnsi" w:hAnsiTheme="majorHAnsi" w:cstheme="majorHAnsi"/>
          <w:sz w:val="16"/>
          <w:szCs w:val="16"/>
        </w:rPr>
        <w:t>So</w:t>
      </w:r>
      <w:proofErr w:type="gramEnd"/>
      <w:r w:rsidRPr="00066771">
        <w:rPr>
          <w:rFonts w:asciiTheme="majorHAnsi" w:hAnsiTheme="majorHAnsi" w:cstheme="majorHAnsi"/>
          <w:sz w:val="16"/>
          <w:szCs w:val="16"/>
        </w:rPr>
        <w:t xml:space="preserve"> the market has undergone the process of </w:t>
      </w:r>
      <w:proofErr w:type="spellStart"/>
      <w:r w:rsidRPr="00066771">
        <w:rPr>
          <w:rFonts w:asciiTheme="majorHAnsi" w:hAnsiTheme="majorHAnsi" w:cstheme="majorHAnsi"/>
          <w:sz w:val="16"/>
          <w:szCs w:val="16"/>
        </w:rPr>
        <w:t>tabloidisation</w:t>
      </w:r>
      <w:proofErr w:type="spellEnd"/>
      <w:r w:rsidRPr="00066771">
        <w:rPr>
          <w:rFonts w:asciiTheme="majorHAnsi" w:hAnsiTheme="majorHAnsi" w:cstheme="majorHAnsi"/>
          <w:sz w:val="16"/>
          <w:szCs w:val="16"/>
        </w:rPr>
        <w:t xml:space="preserve"> and </w:t>
      </w:r>
      <w:proofErr w:type="spellStart"/>
      <w:r w:rsidRPr="00066771">
        <w:rPr>
          <w:rFonts w:asciiTheme="majorHAnsi" w:hAnsiTheme="majorHAnsi" w:cstheme="majorHAnsi"/>
          <w:sz w:val="16"/>
          <w:szCs w:val="16"/>
        </w:rPr>
        <w:t>commercialisation</w:t>
      </w:r>
      <w:proofErr w:type="spellEnd"/>
      <w:r w:rsidRPr="00066771">
        <w:rPr>
          <w:rFonts w:asciiTheme="majorHAnsi" w:hAnsiTheme="majorHAnsi" w:cstheme="majorHAnsi"/>
          <w:sz w:val="16"/>
          <w:szCs w:val="16"/>
        </w:rPr>
        <w:t xml:space="preserve"> without any proper debate on the journalistic role of private and public media. As Bartosz </w:t>
      </w:r>
      <w:proofErr w:type="spellStart"/>
      <w:r w:rsidRPr="00066771">
        <w:rPr>
          <w:rFonts w:asciiTheme="majorHAnsi" w:hAnsiTheme="majorHAnsi" w:cstheme="majorHAnsi"/>
          <w:sz w:val="16"/>
          <w:szCs w:val="16"/>
        </w:rPr>
        <w:t>Węglarczyk</w:t>
      </w:r>
      <w:proofErr w:type="spellEnd"/>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notes </w:t>
      </w:r>
      <w:r w:rsidRPr="00066771">
        <w:rPr>
          <w:rFonts w:asciiTheme="majorHAnsi" w:hAnsiTheme="majorHAnsi" w:cstheme="majorHAnsi"/>
          <w:b/>
          <w:highlight w:val="green"/>
          <w:u w:val="single"/>
        </w:rPr>
        <w:t>journalists “</w:t>
      </w:r>
      <w:r w:rsidRPr="00066771">
        <w:rPr>
          <w:rFonts w:asciiTheme="majorHAnsi" w:hAnsiTheme="majorHAnsi" w:cstheme="majorHAnsi"/>
          <w:b/>
          <w:u w:val="single"/>
        </w:rPr>
        <w:t xml:space="preserve">become politicians and political ac- </w:t>
      </w:r>
      <w:proofErr w:type="spellStart"/>
      <w:r w:rsidRPr="00066771">
        <w:rPr>
          <w:rFonts w:asciiTheme="majorHAnsi" w:hAnsiTheme="majorHAnsi" w:cstheme="majorHAnsi"/>
          <w:b/>
          <w:u w:val="single"/>
        </w:rPr>
        <w:t>tivists</w:t>
      </w:r>
      <w:proofErr w:type="spellEnd"/>
      <w:r w:rsidRPr="00066771">
        <w:rPr>
          <w:rFonts w:asciiTheme="majorHAnsi" w:hAnsiTheme="majorHAnsi" w:cstheme="majorHAnsi"/>
          <w:b/>
          <w:u w:val="single"/>
        </w:rPr>
        <w:t xml:space="preserve"> and in fact the readers have accepted that”. As Polish journalists continue to solidify their opinions, </w:t>
      </w:r>
      <w:proofErr w:type="spellStart"/>
      <w:r w:rsidRPr="00066771">
        <w:rPr>
          <w:rFonts w:asciiTheme="majorHAnsi" w:hAnsiTheme="majorHAnsi" w:cstheme="majorHAnsi"/>
          <w:b/>
          <w:u w:val="single"/>
        </w:rPr>
        <w:t>Skowroński</w:t>
      </w:r>
      <w:proofErr w:type="spellEnd"/>
      <w:r w:rsidRPr="00066771">
        <w:rPr>
          <w:rFonts w:asciiTheme="majorHAnsi" w:hAnsiTheme="majorHAnsi" w:cstheme="majorHAnsi"/>
          <w:b/>
          <w:u w:val="single"/>
        </w:rPr>
        <w:t xml:space="preserve"> says the narrative has replaced truth</w:t>
      </w:r>
      <w:r w:rsidRPr="00066771">
        <w:rPr>
          <w:rFonts w:asciiTheme="majorHAnsi" w:hAnsiTheme="majorHAnsi" w:cstheme="majorHAnsi"/>
          <w:sz w:val="16"/>
          <w:szCs w:val="16"/>
        </w:rPr>
        <w:t xml:space="preserve">: </w:t>
      </w:r>
      <w:proofErr w:type="spellStart"/>
      <w:r w:rsidRPr="00066771">
        <w:rPr>
          <w:rFonts w:asciiTheme="majorHAnsi" w:hAnsiTheme="majorHAnsi" w:cstheme="majorHAnsi"/>
          <w:b/>
          <w:u w:val="single"/>
        </w:rPr>
        <w:t>hat’s</w:t>
      </w:r>
      <w:proofErr w:type="spellEnd"/>
      <w:r w:rsidRPr="00066771">
        <w:rPr>
          <w:rFonts w:asciiTheme="majorHAnsi" w:hAnsiTheme="majorHAnsi" w:cstheme="majorHAnsi"/>
          <w:b/>
          <w:u w:val="single"/>
        </w:rPr>
        <w:t xml:space="preserve"> what the journalists do — they deliver a narrative. Those</w:t>
      </w:r>
      <w:r w:rsidRPr="00066771">
        <w:rPr>
          <w:rFonts w:asciiTheme="majorHAnsi" w:hAnsiTheme="majorHAnsi" w:cstheme="majorHAnsi"/>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sidRPr="00066771">
        <w:rPr>
          <w:rFonts w:asciiTheme="majorHAnsi" w:hAnsiTheme="majorHAnsi" w:cstheme="majorHAnsi"/>
          <w:sz w:val="16"/>
          <w:szCs w:val="16"/>
        </w:rPr>
        <w:t>speed</w:t>
      </w:r>
      <w:proofErr w:type="gramEnd"/>
      <w:r w:rsidRPr="00066771">
        <w:rPr>
          <w:rFonts w:asciiTheme="majorHAnsi" w:hAnsiTheme="majorHAnsi" w:cstheme="majorHAnsi"/>
          <w:sz w:val="16"/>
          <w:szCs w:val="16"/>
        </w:rPr>
        <w:t xml:space="preserve"> and simplification. And, with the arrival and spread of the internet, the entry barrier to the market fell. Jacek Karnowski together with his twin brother </w:t>
      </w:r>
      <w:proofErr w:type="spellStart"/>
      <w:r w:rsidRPr="00066771">
        <w:rPr>
          <w:rFonts w:asciiTheme="majorHAnsi" w:hAnsiTheme="majorHAnsi" w:cstheme="majorHAnsi"/>
          <w:sz w:val="16"/>
          <w:szCs w:val="16"/>
        </w:rPr>
        <w:t>Michał</w:t>
      </w:r>
      <w:proofErr w:type="spellEnd"/>
      <w:r w:rsidRPr="00066771">
        <w:rPr>
          <w:rFonts w:asciiTheme="majorHAnsi" w:hAnsiTheme="majorHAnsi" w:cstheme="majorHAnsi"/>
          <w:sz w:val="16"/>
          <w:szCs w:val="16"/>
        </w:rPr>
        <w:t xml:space="preserve"> have successfully built the conservative </w:t>
      </w:r>
      <w:proofErr w:type="spellStart"/>
      <w:r w:rsidRPr="00066771">
        <w:rPr>
          <w:rFonts w:asciiTheme="majorHAnsi" w:hAnsiTheme="majorHAnsi" w:cstheme="majorHAnsi"/>
          <w:sz w:val="16"/>
          <w:szCs w:val="16"/>
        </w:rPr>
        <w:t>Fratria</w:t>
      </w:r>
      <w:proofErr w:type="spellEnd"/>
      <w:r w:rsidRPr="00066771">
        <w:rPr>
          <w:rFonts w:asciiTheme="majorHAnsi" w:hAnsiTheme="majorHAnsi" w:cstheme="majorHAnsi"/>
          <w:sz w:val="16"/>
          <w:szCs w:val="16"/>
        </w:rPr>
        <w:t xml:space="preserve"> media group behind </w:t>
      </w:r>
      <w:proofErr w:type="spellStart"/>
      <w:r w:rsidRPr="00066771">
        <w:rPr>
          <w:rFonts w:asciiTheme="majorHAnsi" w:hAnsiTheme="majorHAnsi" w:cstheme="majorHAnsi"/>
          <w:sz w:val="16"/>
          <w:szCs w:val="16"/>
        </w:rPr>
        <w:t>wSieci</w:t>
      </w:r>
      <w:proofErr w:type="spellEnd"/>
      <w:r w:rsidRPr="00066771">
        <w:rPr>
          <w:rFonts w:asciiTheme="majorHAnsi" w:hAnsiTheme="majorHAnsi" w:cstheme="majorHAnsi"/>
          <w:sz w:val="16"/>
          <w:szCs w:val="16"/>
        </w:rPr>
        <w:t xml:space="preserve"> weekly and the wPolityce.pl web portal. The brothers had a solid work experience in legacy media; Jacek Karnowski worked for the BBC Polish Service and TVP. </w:t>
      </w:r>
      <w:proofErr w:type="spellStart"/>
      <w:r w:rsidRPr="00066771">
        <w:rPr>
          <w:rFonts w:asciiTheme="majorHAnsi" w:hAnsiTheme="majorHAnsi" w:cstheme="majorHAnsi"/>
          <w:sz w:val="16"/>
          <w:szCs w:val="16"/>
        </w:rPr>
        <w:t>Michał</w:t>
      </w:r>
      <w:proofErr w:type="spellEnd"/>
      <w:r w:rsidRPr="00066771">
        <w:rPr>
          <w:rFonts w:asciiTheme="majorHAnsi" w:hAnsiTheme="majorHAnsi" w:cstheme="majorHAnsi"/>
          <w:sz w:val="16"/>
          <w:szCs w:val="16"/>
        </w:rPr>
        <w:t xml:space="preserve"> Karnowski worked for Newsweek </w:t>
      </w:r>
      <w:proofErr w:type="spellStart"/>
      <w:r w:rsidRPr="00066771">
        <w:rPr>
          <w:rFonts w:asciiTheme="majorHAnsi" w:hAnsiTheme="majorHAnsi" w:cstheme="majorHAnsi"/>
          <w:sz w:val="16"/>
          <w:szCs w:val="16"/>
        </w:rPr>
        <w:t>Polska</w:t>
      </w:r>
      <w:proofErr w:type="spellEnd"/>
      <w:r w:rsidRPr="00066771">
        <w:rPr>
          <w:rFonts w:asciiTheme="majorHAnsi" w:hAnsiTheme="majorHAnsi" w:cstheme="majorHAnsi"/>
          <w:sz w:val="16"/>
          <w:szCs w:val="16"/>
        </w:rPr>
        <w:t xml:space="preserve"> and </w:t>
      </w:r>
      <w:proofErr w:type="spellStart"/>
      <w:r w:rsidRPr="00066771">
        <w:rPr>
          <w:rFonts w:asciiTheme="majorHAnsi" w:hAnsiTheme="majorHAnsi" w:cstheme="majorHAnsi"/>
          <w:sz w:val="16"/>
          <w:szCs w:val="16"/>
        </w:rPr>
        <w:t>Polska</w:t>
      </w:r>
      <w:proofErr w:type="spellEnd"/>
      <w:r w:rsidRPr="00066771">
        <w:rPr>
          <w:rFonts w:asciiTheme="majorHAnsi" w:hAnsiTheme="majorHAnsi" w:cstheme="majorHAnsi"/>
          <w:sz w:val="16"/>
          <w:szCs w:val="16"/>
        </w:rPr>
        <w:t xml:space="preserve"> the Times. Jacek Karnowski says this experience helped them understand “the media are businesses. Apart from fulfilling an important role, they are businesses.” </w:t>
      </w:r>
      <w:r w:rsidRPr="00066771">
        <w:rPr>
          <w:rFonts w:asciiTheme="majorHAnsi" w:hAnsiTheme="majorHAnsi" w:cstheme="majorHAnsi"/>
          <w:b/>
          <w:u w:val="single"/>
        </w:rPr>
        <w:t xml:space="preserve">They too have embraced a form of jour- </w:t>
      </w:r>
      <w:proofErr w:type="spellStart"/>
      <w:r w:rsidRPr="00066771">
        <w:rPr>
          <w:rFonts w:asciiTheme="majorHAnsi" w:hAnsiTheme="majorHAnsi" w:cstheme="majorHAnsi"/>
          <w:b/>
          <w:u w:val="single"/>
        </w:rPr>
        <w:t>nalistic</w:t>
      </w:r>
      <w:proofErr w:type="spellEnd"/>
      <w:r w:rsidRPr="00066771">
        <w:rPr>
          <w:rFonts w:asciiTheme="majorHAnsi" w:hAnsiTheme="majorHAnsi" w:cstheme="majorHAnsi"/>
          <w:b/>
          <w:u w:val="single"/>
        </w:rPr>
        <w:t xml:space="preserve"> engagement that has emerged in Poland under the name of “</w:t>
      </w:r>
      <w:proofErr w:type="spellStart"/>
      <w:r w:rsidRPr="00066771">
        <w:rPr>
          <w:rFonts w:asciiTheme="majorHAnsi" w:hAnsiTheme="majorHAnsi" w:cstheme="majorHAnsi"/>
          <w:b/>
          <w:u w:val="single"/>
        </w:rPr>
        <w:t>dziennikarstwo</w:t>
      </w:r>
      <w:proofErr w:type="spellEnd"/>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tożsamościowe</w:t>
      </w:r>
      <w:proofErr w:type="spellEnd"/>
      <w:r w:rsidRPr="00066771">
        <w:rPr>
          <w:rFonts w:asciiTheme="majorHAnsi" w:hAnsiTheme="majorHAnsi" w:cstheme="majorHAnsi"/>
          <w:b/>
          <w:u w:val="single"/>
        </w:rPr>
        <w:t xml:space="preserve">” or “journalism of identity” that offers </w:t>
      </w:r>
      <w:r w:rsidRPr="00066771">
        <w:rPr>
          <w:rFonts w:asciiTheme="majorHAnsi" w:hAnsiTheme="majorHAnsi" w:cstheme="majorHAnsi"/>
          <w:b/>
          <w:highlight w:val="green"/>
          <w:u w:val="single"/>
        </w:rPr>
        <w:t>ideologically engaged narratives that help build a community of like-minded readers</w:t>
      </w:r>
      <w:r w:rsidRPr="00066771">
        <w:rPr>
          <w:rFonts w:asciiTheme="majorHAnsi" w:hAnsiTheme="majorHAnsi" w:cstheme="majorHAnsi"/>
          <w:sz w:val="16"/>
          <w:szCs w:val="16"/>
        </w:rPr>
        <w:t xml:space="preserve">.61 A joint wPolityce.pl and </w:t>
      </w:r>
      <w:proofErr w:type="spellStart"/>
      <w:r w:rsidRPr="00066771">
        <w:rPr>
          <w:rFonts w:asciiTheme="majorHAnsi" w:hAnsiTheme="majorHAnsi" w:cstheme="majorHAnsi"/>
          <w:sz w:val="16"/>
          <w:szCs w:val="16"/>
        </w:rPr>
        <w:t>wSieci</w:t>
      </w:r>
      <w:proofErr w:type="spellEnd"/>
      <w:r w:rsidRPr="00066771">
        <w:rPr>
          <w:rFonts w:asciiTheme="majorHAnsi" w:hAnsiTheme="majorHAnsi" w:cstheme="majorHAnsi"/>
          <w:sz w:val="16"/>
          <w:szCs w:val="16"/>
        </w:rPr>
        <w:t xml:space="preserve"> sub- scription call reads: </w:t>
      </w:r>
      <w:r w:rsidRPr="00066771">
        <w:rPr>
          <w:rFonts w:asciiTheme="majorHAnsi" w:eastAsia="Palatino" w:hAnsiTheme="majorHAnsi" w:cstheme="majorHAnsi"/>
          <w:sz w:val="16"/>
          <w:szCs w:val="16"/>
        </w:rPr>
        <w:t xml:space="preserve">We invite you to the </w:t>
      </w:r>
      <w:r w:rsidRPr="00066771">
        <w:rPr>
          <w:rFonts w:asciiTheme="majorHAnsi" w:eastAsia="Palatino" w:hAnsiTheme="majorHAnsi" w:cstheme="majorHAnsi"/>
          <w:b/>
          <w:sz w:val="16"/>
          <w:szCs w:val="16"/>
        </w:rPr>
        <w:t>bevy of the members of our community</w:t>
      </w:r>
      <w:r w:rsidRPr="00066771">
        <w:rPr>
          <w:rFonts w:asciiTheme="majorHAnsi" w:eastAsia="Palatino" w:hAnsiTheme="majorHAnsi" w:cstheme="majorHAnsi"/>
          <w:sz w:val="16"/>
          <w:szCs w:val="16"/>
        </w:rPr>
        <w:t xml:space="preserve">. We believe that thanks to a fixed subscription of our publications prepared especially for our Friends we will be </w:t>
      </w:r>
      <w:r w:rsidRPr="00066771">
        <w:rPr>
          <w:rFonts w:asciiTheme="majorHAnsi" w:eastAsia="Palatino" w:hAnsiTheme="majorHAnsi" w:cstheme="majorHAnsi"/>
          <w:b/>
          <w:sz w:val="16"/>
          <w:szCs w:val="16"/>
        </w:rPr>
        <w:t xml:space="preserve">last- </w:t>
      </w:r>
      <w:proofErr w:type="spellStart"/>
      <w:r w:rsidRPr="00066771">
        <w:rPr>
          <w:rFonts w:asciiTheme="majorHAnsi" w:eastAsia="Palatino" w:hAnsiTheme="majorHAnsi" w:cstheme="majorHAnsi"/>
          <w:b/>
          <w:sz w:val="16"/>
          <w:szCs w:val="16"/>
        </w:rPr>
        <w:t>ing</w:t>
      </w:r>
      <w:proofErr w:type="spellEnd"/>
      <w:r w:rsidRPr="00066771">
        <w:rPr>
          <w:rFonts w:asciiTheme="majorHAnsi" w:eastAsia="Palatino" w:hAnsiTheme="majorHAnsi" w:cstheme="majorHAnsi"/>
          <w:b/>
          <w:sz w:val="16"/>
          <w:szCs w:val="16"/>
        </w:rPr>
        <w:t xml:space="preserve"> guests in Your houses </w:t>
      </w:r>
      <w:r w:rsidRPr="00066771">
        <w:rPr>
          <w:rFonts w:asciiTheme="majorHAnsi" w:eastAsia="Palatino" w:hAnsiTheme="majorHAnsi" w:cstheme="majorHAnsi"/>
          <w:sz w:val="16"/>
          <w:szCs w:val="16"/>
        </w:rPr>
        <w:t xml:space="preserve">— on computer screens, on tablets and mobile devices. Thanks to technology development we can offer You access to a bigger collection of interesting arti- </w:t>
      </w:r>
      <w:proofErr w:type="spellStart"/>
      <w:r w:rsidRPr="00066771">
        <w:rPr>
          <w:rFonts w:asciiTheme="majorHAnsi" w:eastAsia="Palatino" w:hAnsiTheme="majorHAnsi" w:cstheme="majorHAnsi"/>
          <w:sz w:val="16"/>
          <w:szCs w:val="16"/>
        </w:rPr>
        <w:t>cles</w:t>
      </w:r>
      <w:proofErr w:type="spellEnd"/>
      <w:r w:rsidRPr="00066771">
        <w:rPr>
          <w:rFonts w:asciiTheme="majorHAnsi" w:eastAsia="Palatino" w:hAnsiTheme="majorHAnsi" w:cstheme="majorHAnsi"/>
          <w:sz w:val="16"/>
          <w:szCs w:val="16"/>
        </w:rPr>
        <w:t xml:space="preserve">, good political writing and opinions, to media created with passion and mission, with belief in </w:t>
      </w:r>
      <w:r w:rsidRPr="00066771">
        <w:rPr>
          <w:rFonts w:asciiTheme="majorHAnsi" w:eastAsia="Palatino" w:hAnsiTheme="majorHAnsi" w:cstheme="majorHAnsi"/>
          <w:b/>
          <w:sz w:val="16"/>
          <w:szCs w:val="16"/>
        </w:rPr>
        <w:t>strength of the national interest</w:t>
      </w:r>
      <w:r w:rsidRPr="00066771">
        <w:rPr>
          <w:rFonts w:asciiTheme="majorHAnsi" w:eastAsia="Palatino" w:hAnsiTheme="majorHAnsi" w:cstheme="majorHAnsi"/>
          <w:sz w:val="16"/>
          <w:szCs w:val="16"/>
        </w:rPr>
        <w:t>, media based on Polish capital and conservative values.</w:t>
      </w:r>
    </w:p>
    <w:p w14:paraId="6ACC2D01" w14:textId="61740DA6" w:rsidR="002222B8" w:rsidRPr="00066771" w:rsidRDefault="002222B8" w:rsidP="002222B8">
      <w:pPr>
        <w:pStyle w:val="Heading3"/>
        <w:rPr>
          <w:rFonts w:asciiTheme="majorHAnsi" w:hAnsiTheme="majorHAnsi" w:cstheme="majorHAnsi"/>
        </w:rPr>
      </w:pPr>
      <w:r w:rsidRPr="00066771">
        <w:rPr>
          <w:rFonts w:asciiTheme="majorHAnsi" w:hAnsiTheme="majorHAnsi" w:cstheme="majorHAnsi"/>
        </w:rPr>
        <w:lastRenderedPageBreak/>
        <w:t xml:space="preserve">1AC – </w:t>
      </w:r>
      <w:r w:rsidRPr="00066771">
        <w:rPr>
          <w:rFonts w:asciiTheme="majorHAnsi" w:hAnsiTheme="majorHAnsi" w:cstheme="majorHAnsi"/>
        </w:rPr>
        <w:t>Advantage</w:t>
      </w:r>
      <w:r w:rsidRPr="00066771">
        <w:rPr>
          <w:rFonts w:asciiTheme="majorHAnsi" w:hAnsiTheme="majorHAnsi" w:cstheme="majorHAnsi"/>
        </w:rPr>
        <w:t xml:space="preserve"> </w:t>
      </w:r>
      <w:proofErr w:type="spellStart"/>
      <w:r w:rsidRPr="00066771">
        <w:rPr>
          <w:rFonts w:asciiTheme="majorHAnsi" w:hAnsiTheme="majorHAnsi" w:cstheme="majorHAnsi"/>
        </w:rPr>
        <w:t>PiS</w:t>
      </w:r>
      <w:proofErr w:type="spellEnd"/>
    </w:p>
    <w:p w14:paraId="35E77FDE"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The Populist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is in control of Poland. EU sanctions are effective, but 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continues to rebel </w:t>
      </w:r>
    </w:p>
    <w:p w14:paraId="0D212EE9" w14:textId="77777777" w:rsidR="002222B8" w:rsidRPr="00066771" w:rsidRDefault="002222B8" w:rsidP="002222B8">
      <w:pPr>
        <w:rPr>
          <w:rFonts w:asciiTheme="majorHAnsi" w:hAnsiTheme="majorHAnsi" w:cstheme="majorHAnsi"/>
        </w:rPr>
      </w:pPr>
      <w:proofErr w:type="spellStart"/>
      <w:r w:rsidRPr="00066771">
        <w:rPr>
          <w:rFonts w:asciiTheme="majorHAnsi" w:hAnsiTheme="majorHAnsi" w:cstheme="majorHAnsi"/>
          <w:b/>
          <w:sz w:val="26"/>
          <w:szCs w:val="26"/>
        </w:rPr>
        <w:t>Moskwa</w:t>
      </w:r>
      <w:proofErr w:type="spellEnd"/>
      <w:r w:rsidRPr="00066771">
        <w:rPr>
          <w:rFonts w:asciiTheme="majorHAnsi" w:hAnsiTheme="majorHAnsi" w:cstheme="majorHAnsi"/>
          <w:b/>
          <w:sz w:val="26"/>
          <w:szCs w:val="26"/>
        </w:rPr>
        <w:t xml:space="preserve"> and Jefferson 20</w:t>
      </w:r>
      <w:r w:rsidRPr="00066771">
        <w:rPr>
          <w:rFonts w:asciiTheme="majorHAnsi" w:hAnsiTheme="majorHAnsi" w:cstheme="majorHAnsi"/>
        </w:rPr>
        <w:t xml:space="preserve">Moskwa, Wojciech, and Rodney Jefferson. “Poland's Populist Turn.” Bloomberg.com, Bloomberg, 31 Oct. 2020, </w:t>
      </w:r>
      <w:hyperlink r:id="rId10">
        <w:r w:rsidRPr="00066771">
          <w:rPr>
            <w:rFonts w:asciiTheme="majorHAnsi" w:hAnsiTheme="majorHAnsi" w:cstheme="majorHAnsi"/>
            <w:color w:val="000000"/>
          </w:rPr>
          <w:t>https://www.bloomberg.com/quicktake/poland</w:t>
        </w:r>
      </w:hyperlink>
      <w:r w:rsidRPr="00066771">
        <w:rPr>
          <w:rFonts w:asciiTheme="majorHAnsi" w:hAnsiTheme="majorHAnsi" w:cstheme="majorHAnsi"/>
        </w:rPr>
        <w:t>.//SJEP</w:t>
      </w:r>
    </w:p>
    <w:p w14:paraId="4D114A28" w14:textId="77777777" w:rsidR="002222B8" w:rsidRPr="00066771" w:rsidRDefault="002222B8" w:rsidP="002222B8">
      <w:pPr>
        <w:rPr>
          <w:rFonts w:asciiTheme="majorHAnsi" w:hAnsiTheme="majorHAnsi" w:cstheme="majorHAnsi"/>
        </w:rPr>
      </w:pPr>
      <w:proofErr w:type="spellStart"/>
      <w:r w:rsidRPr="00066771">
        <w:rPr>
          <w:rFonts w:asciiTheme="majorHAnsi" w:hAnsiTheme="majorHAnsi" w:cstheme="majorHAnsi"/>
        </w:rPr>
        <w:t>PiS</w:t>
      </w:r>
      <w:proofErr w:type="spellEnd"/>
      <w:r w:rsidRPr="00066771">
        <w:rPr>
          <w:rFonts w:asciiTheme="majorHAnsi" w:hAnsiTheme="majorHAnsi" w:cstheme="majorHAnsi"/>
        </w:rPr>
        <w:t>- Law and Justice Party</w:t>
      </w:r>
    </w:p>
    <w:p w14:paraId="2B56AC23" w14:textId="77777777" w:rsidR="002222B8" w:rsidRPr="00066771" w:rsidRDefault="002222B8" w:rsidP="002222B8">
      <w:pPr>
        <w:rPr>
          <w:rFonts w:asciiTheme="majorHAnsi" w:hAnsiTheme="majorHAnsi" w:cstheme="majorHAnsi"/>
        </w:rPr>
      </w:pPr>
      <w:r w:rsidRPr="00066771">
        <w:rPr>
          <w:rFonts w:asciiTheme="majorHAnsi" w:hAnsiTheme="majorHAnsi" w:cstheme="majorHAnsi"/>
        </w:rPr>
        <w:t xml:space="preserve">If Poland had a tumultuous 20th century, the 21st started off </w:t>
      </w:r>
      <w:proofErr w:type="gramStart"/>
      <w:r w:rsidRPr="00066771">
        <w:rPr>
          <w:rFonts w:asciiTheme="majorHAnsi" w:hAnsiTheme="majorHAnsi" w:cstheme="majorHAnsi"/>
        </w:rPr>
        <w:t>pretty well</w:t>
      </w:r>
      <w:proofErr w:type="gramEnd"/>
      <w:r w:rsidRPr="00066771">
        <w:rPr>
          <w:rFonts w:asciiTheme="majorHAnsi" w:hAnsiTheme="majorHAnsi" w:cstheme="majorHAnsi"/>
        </w:rPr>
        <w:t xml:space="preserve">. Having just joined NATO, the country entered the European Union and cemented its transition to capitalism with unrivaled economic growth. </w:t>
      </w:r>
      <w:r w:rsidRPr="00066771">
        <w:rPr>
          <w:rFonts w:asciiTheme="majorHAnsi" w:hAnsiTheme="majorHAnsi" w:cstheme="majorHAnsi"/>
          <w:b/>
          <w:u w:val="single"/>
        </w:rPr>
        <w:t xml:space="preserve">Then a </w:t>
      </w:r>
      <w:r w:rsidRPr="00066771">
        <w:rPr>
          <w:rFonts w:asciiTheme="majorHAnsi" w:hAnsiTheme="majorHAnsi" w:cstheme="majorHAnsi"/>
          <w:b/>
          <w:highlight w:val="green"/>
          <w:u w:val="single"/>
        </w:rPr>
        <w:t>2015 election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unleashed</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populist backlash</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delivering</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unprecedented power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to</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that promised a shakeup in the name of ordinary Poles. They were fed up with uneven wealth and tossed out what they saw as a self-serving elite that had misruled the country. </w:t>
      </w:r>
      <w:r w:rsidRPr="00066771">
        <w:rPr>
          <w:rFonts w:asciiTheme="majorHAnsi" w:hAnsiTheme="majorHAnsi" w:cstheme="majorHAnsi"/>
          <w:b/>
          <w:highlight w:val="green"/>
          <w:u w:val="single"/>
        </w:rPr>
        <w:t>The Law &amp;</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Justice Party</w:t>
      </w:r>
      <w:r w:rsidRPr="00066771">
        <w:rPr>
          <w:rFonts w:asciiTheme="majorHAnsi" w:hAnsiTheme="majorHAnsi" w:cstheme="majorHAnsi"/>
          <w:b/>
          <w:u w:val="single"/>
        </w:rPr>
        <w:t xml:space="preserve">’s drive to </w:t>
      </w:r>
      <w:r w:rsidRPr="00066771">
        <w:rPr>
          <w:rFonts w:asciiTheme="majorHAnsi" w:hAnsiTheme="majorHAnsi" w:cstheme="majorHAnsi"/>
          <w:b/>
          <w:highlight w:val="green"/>
          <w:u w:val="single"/>
        </w:rPr>
        <w:t>control</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courts and remove checks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on</w:t>
      </w:r>
      <w:r w:rsidRPr="00066771">
        <w:rPr>
          <w:rFonts w:asciiTheme="majorHAnsi" w:hAnsiTheme="majorHAnsi" w:cstheme="majorHAnsi"/>
          <w:b/>
          <w:u w:val="single"/>
        </w:rPr>
        <w:t xml:space="preserve"> its </w:t>
      </w:r>
      <w:r w:rsidRPr="00066771">
        <w:rPr>
          <w:rFonts w:asciiTheme="majorHAnsi" w:hAnsiTheme="majorHAnsi" w:cstheme="majorHAnsi"/>
          <w:b/>
          <w:highlight w:val="green"/>
          <w:u w:val="single"/>
        </w:rPr>
        <w:t>power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spark</w:t>
      </w:r>
      <w:r w:rsidRPr="00066771">
        <w:rPr>
          <w:rFonts w:asciiTheme="majorHAnsi" w:hAnsiTheme="majorHAnsi" w:cstheme="majorHAnsi"/>
          <w:b/>
          <w:u w:val="single"/>
        </w:rPr>
        <w:t xml:space="preserve">ed sporadic protests and </w:t>
      </w:r>
      <w:r w:rsidRPr="00066771">
        <w:rPr>
          <w:rFonts w:asciiTheme="majorHAnsi" w:hAnsiTheme="majorHAnsi" w:cstheme="majorHAnsi"/>
          <w:b/>
          <w:highlight w:val="green"/>
          <w:u w:val="single"/>
        </w:rPr>
        <w:t>criticism</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from</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which accuses Poland’s leaders of flouting the rule of law. </w:t>
      </w:r>
      <w:r w:rsidRPr="00066771">
        <w:rPr>
          <w:rFonts w:asciiTheme="majorHAnsi" w:hAnsiTheme="majorHAnsi" w:cstheme="majorHAnsi"/>
        </w:rP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066771">
        <w:rPr>
          <w:rFonts w:asciiTheme="majorHAnsi" w:hAnsiTheme="majorHAnsi" w:cstheme="majorHAnsi"/>
          <w:b/>
          <w:u w:val="single"/>
        </w:rPr>
        <w:t xml:space="preserve">The Law &amp; Justice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had won followers by reducing the tax burden on the poor and providing bigger subsidies for raising children. </w:t>
      </w:r>
      <w:r w:rsidRPr="00066771">
        <w:rPr>
          <w:rFonts w:asciiTheme="majorHAnsi" w:hAnsiTheme="majorHAnsi" w:cstheme="majorHAnsi"/>
          <w:b/>
          <w:highlight w:val="green"/>
          <w:u w:val="single"/>
        </w:rPr>
        <w:t>Win</w:t>
      </w:r>
      <w:r w:rsidRPr="00066771">
        <w:rPr>
          <w:rFonts w:asciiTheme="majorHAnsi" w:hAnsiTheme="majorHAnsi" w:cstheme="majorHAnsi"/>
          <w:b/>
          <w:u w:val="single"/>
        </w:rPr>
        <w:t xml:space="preserve">ning a </w:t>
      </w:r>
      <w:r w:rsidRPr="00066771">
        <w:rPr>
          <w:rFonts w:asciiTheme="majorHAnsi" w:hAnsiTheme="majorHAnsi" w:cstheme="majorHAnsi"/>
          <w:b/>
          <w:highlight w:val="green"/>
          <w:u w:val="single"/>
        </w:rPr>
        <w:t>second term in 2019</w:t>
      </w:r>
      <w:r w:rsidRPr="00066771">
        <w:rPr>
          <w:rFonts w:asciiTheme="majorHAnsi" w:hAnsiTheme="majorHAnsi" w:cstheme="majorHAnsi"/>
          <w:b/>
          <w:u w:val="single"/>
        </w:rPr>
        <w:t xml:space="preserve">, it pushed through </w:t>
      </w:r>
      <w:r w:rsidRPr="00066771">
        <w:rPr>
          <w:rFonts w:asciiTheme="majorHAnsi" w:hAnsiTheme="majorHAnsi" w:cstheme="majorHAnsi"/>
          <w:b/>
          <w:highlight w:val="green"/>
          <w:u w:val="single"/>
        </w:rPr>
        <w:t>more judicial reforms</w:t>
      </w:r>
      <w:r w:rsidRPr="00066771">
        <w:rPr>
          <w:rFonts w:asciiTheme="majorHAnsi" w:hAnsiTheme="majorHAnsi" w:cstheme="majorHAnsi"/>
          <w:b/>
          <w:u w:val="single"/>
        </w:rPr>
        <w:t xml:space="preserve"> after revamping the constitutional court, nearly </w:t>
      </w:r>
      <w:r w:rsidRPr="00066771">
        <w:rPr>
          <w:rFonts w:asciiTheme="majorHAnsi" w:hAnsiTheme="majorHAnsi" w:cstheme="majorHAnsi"/>
          <w:b/>
          <w:highlight w:val="green"/>
          <w:u w:val="single"/>
        </w:rPr>
        <w:t>doubled</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minimum wage and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exerted</w:t>
      </w:r>
      <w:r w:rsidRPr="00066771">
        <w:rPr>
          <w:rFonts w:asciiTheme="majorHAnsi" w:hAnsiTheme="majorHAnsi" w:cstheme="majorHAnsi"/>
          <w:b/>
          <w:u w:val="single"/>
        </w:rPr>
        <w:t xml:space="preserve"> more </w:t>
      </w:r>
      <w:r w:rsidRPr="00066771">
        <w:rPr>
          <w:rFonts w:asciiTheme="majorHAnsi" w:hAnsiTheme="majorHAnsi" w:cstheme="majorHAnsi"/>
          <w:b/>
          <w:highlight w:val="green"/>
          <w:u w:val="single"/>
        </w:rPr>
        <w:t>control over the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which gives more money to Poland than any other country on a net basis, has </w:t>
      </w:r>
      <w:r w:rsidRPr="00066771">
        <w:rPr>
          <w:rFonts w:asciiTheme="majorHAnsi" w:hAnsiTheme="majorHAnsi" w:cstheme="majorHAnsi"/>
          <w:b/>
          <w:highlight w:val="green"/>
          <w:u w:val="single"/>
        </w:rPr>
        <w:t>pursued</w:t>
      </w:r>
      <w:r w:rsidRPr="00066771">
        <w:rPr>
          <w:rFonts w:asciiTheme="majorHAnsi" w:hAnsiTheme="majorHAnsi" w:cstheme="majorHAnsi"/>
          <w:b/>
          <w:u w:val="single"/>
        </w:rPr>
        <w:t xml:space="preserve"> a series of </w:t>
      </w:r>
      <w:r w:rsidRPr="00066771">
        <w:rPr>
          <w:rFonts w:asciiTheme="majorHAnsi" w:hAnsiTheme="majorHAnsi" w:cstheme="majorHAnsi"/>
          <w:b/>
          <w:highlight w:val="green"/>
          <w:u w:val="single"/>
        </w:rPr>
        <w:t>disciplinary measures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against Poland</w:t>
      </w:r>
      <w:r w:rsidRPr="00066771">
        <w:rPr>
          <w:rFonts w:asciiTheme="majorHAnsi" w:hAnsiTheme="majorHAnsi" w:cstheme="majorHAnsi"/>
          <w:b/>
          <w:u w:val="single"/>
        </w:rPr>
        <w:t xml:space="preserve"> for failing to adhere to democratic values; it’s talked of tying future funds to rule-of-law standards, though little has been done. </w:t>
      </w:r>
      <w:r w:rsidRPr="00066771">
        <w:rPr>
          <w:rFonts w:asciiTheme="majorHAnsi" w:hAnsiTheme="majorHAnsi" w:cstheme="majorHAnsi"/>
        </w:rP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sidRPr="00066771">
        <w:rPr>
          <w:rFonts w:asciiTheme="majorHAnsi" w:hAnsiTheme="majorHAnsi" w:cstheme="majorHAnsi"/>
          <w:b/>
          <w:u w:val="single"/>
        </w:rPr>
        <w:t>Jaroslaw</w:t>
      </w:r>
      <w:proofErr w:type="spellEnd"/>
      <w:r w:rsidRPr="00066771">
        <w:rPr>
          <w:rFonts w:asciiTheme="majorHAnsi" w:hAnsiTheme="majorHAnsi" w:cstheme="majorHAnsi"/>
          <w:b/>
          <w:u w:val="single"/>
        </w:rPr>
        <w:t xml:space="preserve"> Kaczynski, the </w:t>
      </w:r>
      <w:r w:rsidRPr="00066771">
        <w:rPr>
          <w:rFonts w:asciiTheme="majorHAnsi" w:hAnsiTheme="majorHAnsi" w:cstheme="majorHAnsi"/>
          <w:b/>
          <w:highlight w:val="green"/>
          <w:u w:val="single"/>
        </w:rPr>
        <w:t>Law &amp; Justice leader</w:t>
      </w:r>
      <w:r w:rsidRPr="00066771">
        <w:rPr>
          <w:rFonts w:asciiTheme="majorHAnsi" w:hAnsiTheme="majorHAnsi" w:cstheme="majorHAnsi"/>
          <w:b/>
          <w:u w:val="single"/>
        </w:rPr>
        <w:t xml:space="preserve"> and the man who pulls the strings in Poland, </w:t>
      </w:r>
      <w:r w:rsidRPr="00066771">
        <w:rPr>
          <w:rFonts w:asciiTheme="majorHAnsi" w:hAnsiTheme="majorHAnsi" w:cstheme="majorHAnsi"/>
          <w:b/>
          <w:highlight w:val="green"/>
          <w:u w:val="single"/>
        </w:rPr>
        <w:t>says</w:t>
      </w:r>
      <w:r w:rsidRPr="00066771">
        <w:rPr>
          <w:rFonts w:asciiTheme="majorHAnsi" w:hAnsiTheme="majorHAnsi" w:cstheme="majorHAnsi"/>
          <w:b/>
          <w:u w:val="single"/>
        </w:rPr>
        <w:t xml:space="preserve"> the government upholds the rule of law and that history shows </w:t>
      </w:r>
      <w:r w:rsidRPr="00066771">
        <w:rPr>
          <w:rFonts w:asciiTheme="majorHAnsi" w:hAnsiTheme="majorHAnsi" w:cstheme="majorHAnsi"/>
          <w:b/>
          <w:highlight w:val="green"/>
          <w:u w:val="single"/>
        </w:rPr>
        <w:t>Poland suffers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when outsiders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interfere</w:t>
      </w:r>
      <w:r w:rsidRPr="00066771">
        <w:rPr>
          <w:rFonts w:asciiTheme="majorHAnsi" w:hAnsiTheme="majorHAnsi" w:cstheme="majorHAnsi"/>
          <w:b/>
          <w:u w:val="single"/>
        </w:rPr>
        <w:t xml:space="preserve"> in its politics. He says EU leaders in Brussels should focus on their own problems. He has an ally in Hungarian Prime Minister Viktor </w:t>
      </w:r>
      <w:proofErr w:type="spellStart"/>
      <w:r w:rsidRPr="00066771">
        <w:rPr>
          <w:rFonts w:asciiTheme="majorHAnsi" w:hAnsiTheme="majorHAnsi" w:cstheme="majorHAnsi"/>
          <w:b/>
          <w:u w:val="single"/>
        </w:rPr>
        <w:t>Orban</w:t>
      </w:r>
      <w:proofErr w:type="spellEnd"/>
      <w:r w:rsidRPr="00066771">
        <w:rPr>
          <w:rFonts w:asciiTheme="majorHAnsi" w:hAnsiTheme="majorHAnsi" w:cstheme="majorHAnsi"/>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’s leaders have eroded civil liberties, </w:t>
      </w:r>
      <w:r w:rsidRPr="00066771">
        <w:rPr>
          <w:rFonts w:asciiTheme="majorHAnsi" w:hAnsiTheme="majorHAnsi" w:cstheme="majorHAnsi"/>
          <w:b/>
          <w:highlight w:val="green"/>
          <w:u w:val="single"/>
        </w:rPr>
        <w:t>turned</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media into a party mouthpiece</w:t>
      </w:r>
      <w:r w:rsidRPr="00066771">
        <w:rPr>
          <w:rFonts w:asciiTheme="majorHAnsi" w:hAnsiTheme="majorHAnsi" w:cstheme="majorHAnsi"/>
          <w:b/>
          <w:u w:val="single"/>
        </w:rPr>
        <w:t xml:space="preserve"> and transformed state companies into political machines.</w:t>
      </w:r>
      <w:r w:rsidRPr="00066771">
        <w:rPr>
          <w:rFonts w:asciiTheme="majorHAnsi" w:hAnsiTheme="majorHAnsi" w:cstheme="majorHAnsi"/>
        </w:rPr>
        <w:t xml:space="preserve"> </w:t>
      </w:r>
    </w:p>
    <w:p w14:paraId="371678C2" w14:textId="77777777" w:rsidR="002222B8" w:rsidRPr="00066771" w:rsidRDefault="002222B8" w:rsidP="002222B8">
      <w:pPr>
        <w:rPr>
          <w:rFonts w:asciiTheme="majorHAnsi" w:hAnsiTheme="majorHAnsi" w:cstheme="majorHAnsi"/>
        </w:rPr>
      </w:pPr>
    </w:p>
    <w:p w14:paraId="74236D3C"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controlled Polish media is key to guarantee future elections and sway voters to 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w:t>
      </w:r>
    </w:p>
    <w:p w14:paraId="0E2290EF"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 xml:space="preserve">Kalan 19 </w:t>
      </w:r>
      <w:r w:rsidRPr="00066771">
        <w:rPr>
          <w:rFonts w:asciiTheme="majorHAnsi" w:hAnsiTheme="majorHAnsi" w:cstheme="majorHAnsi"/>
        </w:rPr>
        <w:t>Kalan, Dariusz. “Poland's State of the Media.” Foreign Policy, 25 Nov. 2019, https://foreignpolicy.com/2019/11/25/poland-public-television-law-and-justice-pis-mouthpiece/.//SJEP</w:t>
      </w:r>
    </w:p>
    <w:p w14:paraId="5F1ED74C" w14:textId="77777777" w:rsidR="002222B8" w:rsidRPr="00066771" w:rsidRDefault="002222B8" w:rsidP="002222B8">
      <w:pPr>
        <w:rPr>
          <w:rFonts w:asciiTheme="majorHAnsi" w:hAnsiTheme="majorHAnsi" w:cstheme="majorHAnsi"/>
        </w:rPr>
      </w:pPr>
      <w:r w:rsidRPr="00066771">
        <w:rPr>
          <w:rFonts w:asciiTheme="majorHAnsi" w:hAnsiTheme="majorHAnsi" w:cstheme="majorHAnsi"/>
          <w:b/>
          <w:u w:val="single"/>
        </w:rPr>
        <w:t xml:space="preserve">WARSAW, Poland—Asked about the difference between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w:t>
      </w:r>
      <w:proofErr w:type="gramStart"/>
      <w:r w:rsidRPr="00066771">
        <w:rPr>
          <w:rFonts w:asciiTheme="majorHAnsi" w:hAnsiTheme="majorHAnsi" w:cstheme="majorHAnsi"/>
          <w:b/>
          <w:u w:val="single"/>
        </w:rPr>
        <w:t>have to</w:t>
      </w:r>
      <w:proofErr w:type="gramEnd"/>
      <w:r w:rsidRPr="00066771">
        <w:rPr>
          <w:rFonts w:asciiTheme="majorHAnsi" w:hAnsiTheme="majorHAnsi" w:cstheme="majorHAnsi"/>
          <w:b/>
          <w:u w:val="single"/>
        </w:rPr>
        <w:t xml:space="preserve"> record me.’ This is our everyday life,” the journalist, who insisted on anonymity, said in early October. After a long moment of reflection, they added: “You </w:t>
      </w:r>
      <w:r w:rsidRPr="00066771">
        <w:rPr>
          <w:rFonts w:asciiTheme="majorHAnsi" w:hAnsiTheme="majorHAnsi" w:cstheme="majorHAnsi"/>
          <w:b/>
          <w:highlight w:val="green"/>
          <w:u w:val="single"/>
        </w:rPr>
        <w:t>will</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not find true information in</w:t>
      </w:r>
      <w:r w:rsidRPr="00066771">
        <w:rPr>
          <w:rFonts w:asciiTheme="majorHAnsi" w:hAnsiTheme="majorHAnsi" w:cstheme="majorHAnsi"/>
          <w:b/>
          <w:u w:val="single"/>
        </w:rPr>
        <w:t xml:space="preserve"> our </w:t>
      </w:r>
      <w:r w:rsidRPr="00066771">
        <w:rPr>
          <w:rFonts w:asciiTheme="majorHAnsi" w:hAnsiTheme="majorHAnsi" w:cstheme="majorHAnsi"/>
          <w:b/>
          <w:highlight w:val="green"/>
          <w:u w:val="single"/>
        </w:rPr>
        <w:t>television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whose two flagship channels were among the country’s </w:t>
      </w:r>
      <w:hyperlink r:id="rId11">
        <w:r w:rsidRPr="00066771">
          <w:rPr>
            <w:rFonts w:asciiTheme="majorHAnsi" w:hAnsiTheme="majorHAnsi" w:cstheme="majorHAnsi"/>
            <w:b/>
            <w:u w:val="single"/>
          </w:rPr>
          <w:t>most popular</w:t>
        </w:r>
      </w:hyperlink>
      <w:r w:rsidRPr="00066771">
        <w:rPr>
          <w:rFonts w:asciiTheme="majorHAnsi" w:hAnsiTheme="majorHAnsi" w:cstheme="majorHAnsi"/>
          <w:b/>
          <w:u w:val="single"/>
        </w:rPr>
        <w:t xml:space="preserve"> in 2018, has for the last several years been </w:t>
      </w:r>
      <w:r w:rsidRPr="00066771">
        <w:rPr>
          <w:rFonts w:asciiTheme="majorHAnsi" w:hAnsiTheme="majorHAnsi" w:cstheme="majorHAnsi"/>
          <w:b/>
          <w:highlight w:val="green"/>
          <w:u w:val="single"/>
        </w:rPr>
        <w:t>squarely under</w:t>
      </w:r>
      <w:r w:rsidRPr="00066771">
        <w:rPr>
          <w:rFonts w:asciiTheme="majorHAnsi" w:hAnsiTheme="majorHAnsi" w:cstheme="majorHAnsi"/>
          <w:b/>
          <w:u w:val="single"/>
        </w:rPr>
        <w:t xml:space="preserve"> the control of Poland’s right-wing Law and Justice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u w:val="single"/>
        </w:rPr>
        <w:t xml:space="preserve">) party, which clung to power in elections in mid-October. According to the Organization for Security and Cooperation in Europe, these elections were “administratively prepared well.” But the </w:t>
      </w:r>
      <w:r w:rsidRPr="00066771">
        <w:rPr>
          <w:rFonts w:asciiTheme="majorHAnsi" w:hAnsiTheme="majorHAnsi" w:cstheme="majorHAnsi"/>
          <w:b/>
          <w:highlight w:val="green"/>
          <w:u w:val="single"/>
        </w:rPr>
        <w:t>voters’</w:t>
      </w:r>
      <w:r w:rsidRPr="00066771">
        <w:rPr>
          <w:rFonts w:asciiTheme="majorHAnsi" w:hAnsiTheme="majorHAnsi" w:cstheme="majorHAnsi"/>
          <w:b/>
          <w:u w:val="single"/>
        </w:rPr>
        <w:t xml:space="preserve"> “informed </w:t>
      </w:r>
      <w:r w:rsidRPr="00066771">
        <w:rPr>
          <w:rFonts w:asciiTheme="majorHAnsi" w:hAnsiTheme="majorHAnsi" w:cstheme="majorHAnsi"/>
          <w:b/>
          <w:highlight w:val="green"/>
          <w:u w:val="single"/>
        </w:rPr>
        <w:t>choice</w:t>
      </w:r>
      <w:r w:rsidRPr="00066771">
        <w:rPr>
          <w:rFonts w:asciiTheme="majorHAnsi" w:hAnsiTheme="majorHAnsi" w:cstheme="majorHAnsi"/>
          <w:b/>
          <w:u w:val="single"/>
        </w:rPr>
        <w:t xml:space="preserve"> was </w:t>
      </w:r>
      <w:r w:rsidRPr="00066771">
        <w:rPr>
          <w:rFonts w:asciiTheme="majorHAnsi" w:hAnsiTheme="majorHAnsi" w:cstheme="majorHAnsi"/>
          <w:b/>
          <w:highlight w:val="green"/>
          <w:u w:val="single"/>
        </w:rPr>
        <w:t>undermined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by a lack of</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impartiality in the media</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especially</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public broadcast</w:t>
      </w:r>
      <w:r w:rsidRPr="00066771">
        <w:rPr>
          <w:rFonts w:asciiTheme="majorHAnsi" w:hAnsiTheme="majorHAnsi" w:cstheme="majorHAnsi"/>
          <w:b/>
          <w:u w:val="single"/>
        </w:rPr>
        <w:t>er,”</w:t>
      </w:r>
      <w:r w:rsidRPr="00066771">
        <w:rPr>
          <w:rFonts w:asciiTheme="majorHAnsi" w:hAnsiTheme="majorHAnsi" w:cstheme="majorHAnsi"/>
        </w:rPr>
        <w:t xml:space="preserve"> </w:t>
      </w:r>
      <w:hyperlink r:id="rId12">
        <w:r w:rsidRPr="00066771">
          <w:rPr>
            <w:rFonts w:asciiTheme="majorHAnsi" w:hAnsiTheme="majorHAnsi" w:cstheme="majorHAnsi"/>
            <w:color w:val="000000"/>
          </w:rPr>
          <w:t>noted</w:t>
        </w:r>
      </w:hyperlink>
      <w:r w:rsidRPr="00066771">
        <w:rPr>
          <w:rFonts w:asciiTheme="majorHAnsi" w:hAnsiTheme="majorHAnsi" w:cstheme="majorHAnsi"/>
        </w:rPr>
        <w:t xml:space="preserve"> Jan Petersen, the head of an election observation mission</w:t>
      </w:r>
      <w:r w:rsidRPr="00066771">
        <w:rPr>
          <w:rFonts w:asciiTheme="majorHAnsi" w:hAnsiTheme="majorHAnsi" w:cstheme="majorHAnsi"/>
          <w:b/>
          <w:u w:val="single"/>
        </w:rPr>
        <w:t xml:space="preserve">. It was not the first time TVP’s reporting raised concerns. This fall, 54 members of the Parliamentary Assembly of the Council of Europe </w:t>
      </w:r>
      <w:hyperlink r:id="rId13">
        <w:r w:rsidRPr="00066771">
          <w:rPr>
            <w:rFonts w:asciiTheme="majorHAnsi" w:hAnsiTheme="majorHAnsi" w:cstheme="majorHAnsi"/>
            <w:b/>
            <w:u w:val="single"/>
          </w:rPr>
          <w:t>called</w:t>
        </w:r>
      </w:hyperlink>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propaganda channel for</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ruling party</w:t>
      </w:r>
      <w:r w:rsidRPr="00066771">
        <w:rPr>
          <w:rFonts w:asciiTheme="majorHAnsi" w:hAnsiTheme="majorHAnsi" w:cstheme="majorHAnsi"/>
          <w:b/>
          <w:u w:val="single"/>
        </w:rPr>
        <w:t xml:space="preserve">.” Reporters Without Borders similarly </w:t>
      </w:r>
      <w:hyperlink r:id="rId14">
        <w:r w:rsidRPr="00066771">
          <w:rPr>
            <w:rFonts w:asciiTheme="majorHAnsi" w:hAnsiTheme="majorHAnsi" w:cstheme="majorHAnsi"/>
            <w:b/>
            <w:u w:val="single"/>
          </w:rPr>
          <w:t>stated</w:t>
        </w:r>
      </w:hyperlink>
      <w:r w:rsidRPr="00066771">
        <w:rPr>
          <w:rFonts w:asciiTheme="majorHAnsi" w:hAnsiTheme="majorHAnsi" w:cstheme="majorHAnsi"/>
          <w:b/>
          <w:u w:val="single"/>
        </w:rPr>
        <w:t xml:space="preserve"> that </w:t>
      </w:r>
      <w:r w:rsidRPr="00066771">
        <w:rPr>
          <w:rFonts w:asciiTheme="majorHAnsi" w:hAnsiTheme="majorHAnsi" w:cstheme="majorHAnsi"/>
          <w:b/>
          <w:highlight w:val="green"/>
          <w:u w:val="single"/>
        </w:rPr>
        <w:t>Poland’s public media outlets</w:t>
      </w:r>
      <w:r w:rsidRPr="00066771">
        <w:rPr>
          <w:rFonts w:asciiTheme="majorHAnsi" w:hAnsiTheme="majorHAnsi" w:cstheme="majorHAnsi"/>
          <w:b/>
          <w:u w:val="single"/>
        </w:rPr>
        <w:t xml:space="preserve"> “have been </w:t>
      </w:r>
      <w:r w:rsidRPr="00066771">
        <w:rPr>
          <w:rFonts w:asciiTheme="majorHAnsi" w:hAnsiTheme="majorHAnsi" w:cstheme="majorHAnsi"/>
          <w:b/>
          <w:highlight w:val="green"/>
          <w:u w:val="single"/>
        </w:rPr>
        <w:t>transformed into government propaganda</w:t>
      </w:r>
      <w:r w:rsidRPr="00066771">
        <w:rPr>
          <w:rFonts w:asciiTheme="majorHAnsi" w:hAnsiTheme="majorHAnsi" w:cstheme="majorHAnsi"/>
          <w:b/>
          <w:u w:val="single"/>
        </w:rPr>
        <w:t xml:space="preserve"> mouthpieces.” This fall, in interviews with almost a dozen current and former TVP journalists and executives, most asked to go unnamed. None argued that TVP’s political news has been objective. In fact, many openly admitted that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is purposefully </w:t>
      </w:r>
      <w:r w:rsidRPr="00066771">
        <w:rPr>
          <w:rFonts w:asciiTheme="majorHAnsi" w:hAnsiTheme="majorHAnsi" w:cstheme="majorHAnsi"/>
          <w:b/>
          <w:highlight w:val="green"/>
          <w:u w:val="single"/>
        </w:rPr>
        <w:t>keep</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quiet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about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scandals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gives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airtime</w:t>
      </w:r>
      <w:r w:rsidRPr="00066771">
        <w:rPr>
          <w:rFonts w:asciiTheme="majorHAnsi" w:hAnsiTheme="majorHAnsi" w:cstheme="majorHAnsi"/>
          <w:b/>
          <w:u w:val="single"/>
        </w:rPr>
        <w:t xml:space="preserve"> almost exclusively </w:t>
      </w:r>
      <w:r w:rsidRPr="00066771">
        <w:rPr>
          <w:rFonts w:asciiTheme="majorHAnsi" w:hAnsiTheme="majorHAnsi" w:cstheme="majorHAnsi"/>
          <w:b/>
          <w:highlight w:val="green"/>
          <w:u w:val="single"/>
        </w:rPr>
        <w:t>to pro-</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voices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and</w:t>
      </w:r>
      <w:r w:rsidRPr="00066771">
        <w:rPr>
          <w:rFonts w:asciiTheme="majorHAnsi" w:hAnsiTheme="majorHAnsi" w:cstheme="majorHAnsi"/>
          <w:b/>
          <w:u w:val="single"/>
        </w:rPr>
        <w:t xml:space="preserve"> has </w:t>
      </w:r>
      <w:r w:rsidRPr="00066771">
        <w:rPr>
          <w:rFonts w:asciiTheme="majorHAnsi" w:hAnsiTheme="majorHAnsi" w:cstheme="majorHAnsi"/>
          <w:b/>
          <w:highlight w:val="green"/>
          <w:u w:val="single"/>
        </w:rPr>
        <w:t>campaigned against</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party’s opponents</w:t>
      </w:r>
      <w:r w:rsidRPr="00066771">
        <w:rPr>
          <w:rFonts w:asciiTheme="majorHAnsi" w:hAnsiTheme="majorHAnsi" w:cstheme="majorHAnsi"/>
          <w:b/>
          <w:u w:val="single"/>
        </w:rPr>
        <w:t xml:space="preserve">. Those I spoke to who back </w:t>
      </w:r>
      <w:proofErr w:type="spellStart"/>
      <w:r w:rsidRPr="00066771">
        <w:rPr>
          <w:rFonts w:asciiTheme="majorHAnsi" w:hAnsiTheme="majorHAnsi" w:cstheme="majorHAnsi"/>
          <w:b/>
          <w:u w:val="single"/>
        </w:rPr>
        <w:t>PiS</w:t>
      </w:r>
      <w:proofErr w:type="spellEnd"/>
      <w:r w:rsidRPr="00066771">
        <w:rPr>
          <w:rFonts w:asciiTheme="majorHAnsi" w:hAnsiTheme="majorHAnsi" w:cstheme="majorHAnsi"/>
          <w:b/>
          <w:u w:val="single"/>
        </w:rPr>
        <w:t xml:space="preserve"> largely argued that the </w:t>
      </w:r>
      <w:r w:rsidRPr="00066771">
        <w:rPr>
          <w:rFonts w:asciiTheme="majorHAnsi" w:hAnsiTheme="majorHAnsi" w:cstheme="majorHAnsi"/>
          <w:b/>
          <w:highlight w:val="green"/>
          <w:u w:val="single"/>
        </w:rPr>
        <w:t>hard line</w:t>
      </w:r>
      <w:r w:rsidRPr="00066771">
        <w:rPr>
          <w:rFonts w:asciiTheme="majorHAnsi" w:hAnsiTheme="majorHAnsi" w:cstheme="majorHAnsi"/>
          <w:b/>
          <w:u w:val="single"/>
        </w:rPr>
        <w:t xml:space="preserve"> was both </w:t>
      </w:r>
      <w:r w:rsidRPr="00066771">
        <w:rPr>
          <w:rFonts w:asciiTheme="majorHAnsi" w:hAnsiTheme="majorHAnsi" w:cstheme="majorHAnsi"/>
          <w:b/>
          <w:highlight w:val="green"/>
          <w:u w:val="single"/>
        </w:rPr>
        <w:t>necessary to ensure</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 xml:space="preserve">second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term</w:t>
      </w:r>
      <w:r w:rsidRPr="00066771">
        <w:rPr>
          <w:rFonts w:asciiTheme="majorHAnsi" w:hAnsiTheme="majorHAnsi" w:cstheme="majorHAnsi"/>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sidRPr="00066771">
        <w:rPr>
          <w:rFonts w:asciiTheme="majorHAnsi" w:hAnsiTheme="majorHAnsi" w:cstheme="majorHAnsi"/>
          <w:b/>
          <w:u w:val="single"/>
        </w:rPr>
        <w:t>Ryszard</w:t>
      </w:r>
      <w:proofErr w:type="spellEnd"/>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Bankowicz</w:t>
      </w:r>
      <w:proofErr w:type="spellEnd"/>
      <w:r w:rsidRPr="00066771">
        <w:rPr>
          <w:rFonts w:asciiTheme="majorHAnsi" w:hAnsiTheme="majorHAnsi" w:cstheme="majorHAnsi"/>
          <w:b/>
          <w:u w:val="single"/>
        </w:rPr>
        <w:t>, the head of the Polish Council of Media Ethics, a nonpartisan body promoting principles of ethical journalism, readers and viewers around the world have ceased to want real information.</w:t>
      </w:r>
      <w:r w:rsidRPr="00066771">
        <w:rPr>
          <w:rFonts w:asciiTheme="majorHAnsi" w:hAnsiTheme="majorHAnsi" w:cstheme="majorHAnsi"/>
        </w:rPr>
        <w:t xml:space="preserve"> “They chose a given newspaper or TV station not in order to find the truth but to confirm their own beliefs or take a side against or for someone,” </w:t>
      </w:r>
      <w:proofErr w:type="spellStart"/>
      <w:r w:rsidRPr="00066771">
        <w:rPr>
          <w:rFonts w:asciiTheme="majorHAnsi" w:hAnsiTheme="majorHAnsi" w:cstheme="majorHAnsi"/>
        </w:rPr>
        <w:t>Bankowicz</w:t>
      </w:r>
      <w:proofErr w:type="spellEnd"/>
      <w:r w:rsidRPr="00066771">
        <w:rPr>
          <w:rFonts w:asciiTheme="majorHAnsi" w:hAnsiTheme="majorHAnsi" w:cstheme="majorHAnsi"/>
        </w:rPr>
        <w:t xml:space="preserve"> said. “And many journalists do not know principles of ethical journalism. This is a worldwide trend, and Poland is its victim.” But not everyone has given up. This year, </w:t>
      </w:r>
      <w:proofErr w:type="spellStart"/>
      <w:r w:rsidRPr="00066771">
        <w:rPr>
          <w:rFonts w:asciiTheme="majorHAnsi" w:hAnsiTheme="majorHAnsi" w:cstheme="majorHAnsi"/>
        </w:rPr>
        <w:t>Bankowicz</w:t>
      </w:r>
      <w:proofErr w:type="spellEnd"/>
      <w:r w:rsidRPr="00066771">
        <w:rPr>
          <w:rFonts w:asciiTheme="majorHAnsi" w:hAnsiTheme="majorHAnsi" w:cstheme="majorHAnsi"/>
        </w:rPr>
        <w:t xml:space="preserve">, took a public stand on one of the </w:t>
      </w:r>
      <w:hyperlink r:id="rId15">
        <w:r w:rsidRPr="00066771">
          <w:rPr>
            <w:rFonts w:asciiTheme="majorHAnsi" w:hAnsiTheme="majorHAnsi" w:cstheme="majorHAnsi"/>
            <w:color w:val="000000"/>
          </w:rPr>
          <w:t>most serious accusations</w:t>
        </w:r>
      </w:hyperlink>
      <w:r w:rsidRPr="00066771">
        <w:rPr>
          <w:rFonts w:asciiTheme="majorHAnsi" w:hAnsiTheme="majorHAnsi" w:cstheme="majorHAnsi"/>
        </w:rPr>
        <w:t xml:space="preserve"> against TVP, made by Bogdan </w:t>
      </w:r>
      <w:proofErr w:type="spellStart"/>
      <w:r w:rsidRPr="00066771">
        <w:rPr>
          <w:rFonts w:asciiTheme="majorHAnsi" w:hAnsiTheme="majorHAnsi" w:cstheme="majorHAnsi"/>
        </w:rPr>
        <w:t>Borusewicz</w:t>
      </w:r>
      <w:proofErr w:type="spellEnd"/>
      <w:r w:rsidRPr="00066771">
        <w:rPr>
          <w:rFonts w:asciiTheme="majorHAnsi" w:hAnsiTheme="majorHAnsi" w:cstheme="majorHAnsi"/>
        </w:rPr>
        <w:t xml:space="preserve">, a former democratic opposition activist under the communist regime and a former speaker of the Senate, among others: that it had incited hatred against Pawel </w:t>
      </w:r>
      <w:proofErr w:type="spellStart"/>
      <w:r w:rsidRPr="00066771">
        <w:rPr>
          <w:rFonts w:asciiTheme="majorHAnsi" w:hAnsiTheme="majorHAnsi" w:cstheme="majorHAnsi"/>
        </w:rPr>
        <w:t>Adamowicz</w:t>
      </w:r>
      <w:proofErr w:type="spellEnd"/>
      <w:r w:rsidRPr="00066771">
        <w:rPr>
          <w:rFonts w:asciiTheme="majorHAnsi" w:hAnsiTheme="majorHAnsi" w:cstheme="majorHAnsi"/>
        </w:rPr>
        <w:t xml:space="preserve">, Gdansk’s mayor, who was stabbed to death at a January charity event. </w:t>
      </w:r>
      <w:proofErr w:type="spellStart"/>
      <w:r w:rsidRPr="00066771">
        <w:rPr>
          <w:rFonts w:asciiTheme="majorHAnsi" w:hAnsiTheme="majorHAnsi" w:cstheme="majorHAnsi"/>
        </w:rPr>
        <w:t>Adamowicz</w:t>
      </w:r>
      <w:proofErr w:type="spellEnd"/>
      <w:r w:rsidRPr="00066771">
        <w:rPr>
          <w:rFonts w:asciiTheme="majorHAnsi" w:hAnsiTheme="majorHAnsi" w:cstheme="majorHAnsi"/>
        </w:rPr>
        <w:t xml:space="preserve">, a popular liberal politician, had been a target of numerous TVP reports that had suggested he was corrupt and had close ties with local businessmen. In a </w:t>
      </w:r>
      <w:hyperlink r:id="rId16">
        <w:r w:rsidRPr="00066771">
          <w:rPr>
            <w:rFonts w:asciiTheme="majorHAnsi" w:hAnsiTheme="majorHAnsi" w:cstheme="majorHAnsi"/>
            <w:color w:val="000000"/>
          </w:rPr>
          <w:t>report</w:t>
        </w:r>
      </w:hyperlink>
      <w:r w:rsidRPr="00066771">
        <w:rPr>
          <w:rFonts w:asciiTheme="majorHAnsi" w:hAnsiTheme="majorHAnsi" w:cstheme="majorHAnsi"/>
        </w:rPr>
        <w:t xml:space="preserve"> published in February, </w:t>
      </w:r>
      <w:proofErr w:type="spellStart"/>
      <w:r w:rsidRPr="00066771">
        <w:rPr>
          <w:rFonts w:asciiTheme="majorHAnsi" w:hAnsiTheme="majorHAnsi" w:cstheme="majorHAnsi"/>
        </w:rPr>
        <w:t>Bankowicz</w:t>
      </w:r>
      <w:proofErr w:type="spellEnd"/>
      <w:r w:rsidRPr="00066771">
        <w:rPr>
          <w:rFonts w:asciiTheme="majorHAnsi" w:hAnsiTheme="majorHAnsi" w:cstheme="majorHAnsi"/>
        </w:rPr>
        <w:t xml:space="preserve"> wrote that “the authors of these publications manipulated the facts … in </w:t>
      </w:r>
      <w:r w:rsidRPr="00066771">
        <w:rPr>
          <w:rFonts w:asciiTheme="majorHAnsi" w:hAnsiTheme="majorHAnsi" w:cstheme="majorHAnsi"/>
        </w:rPr>
        <w:lastRenderedPageBreak/>
        <w:t xml:space="preserve">order to present </w:t>
      </w:r>
      <w:proofErr w:type="spellStart"/>
      <w:r w:rsidRPr="00066771">
        <w:rPr>
          <w:rFonts w:asciiTheme="majorHAnsi" w:hAnsiTheme="majorHAnsi" w:cstheme="majorHAnsi"/>
        </w:rPr>
        <w:t>Adamowicz</w:t>
      </w:r>
      <w:proofErr w:type="spellEnd"/>
      <w:r w:rsidRPr="00066771">
        <w:rPr>
          <w:rFonts w:asciiTheme="majorHAnsi" w:hAnsiTheme="majorHAnsi" w:cstheme="majorHAnsi"/>
        </w:rPr>
        <w:t xml:space="preserve"> as an unreliable person.” He concluded that “TVP spews propaganda, which serves to destroy opponents of the ruling party.” However, he refused to comment on whether violations of journalistic ethics contributed to </w:t>
      </w:r>
      <w:proofErr w:type="spellStart"/>
      <w:r w:rsidRPr="00066771">
        <w:rPr>
          <w:rFonts w:asciiTheme="majorHAnsi" w:hAnsiTheme="majorHAnsi" w:cstheme="majorHAnsi"/>
        </w:rPr>
        <w:t>Adamowicz’s</w:t>
      </w:r>
      <w:proofErr w:type="spellEnd"/>
      <w:r w:rsidRPr="00066771">
        <w:rPr>
          <w:rFonts w:asciiTheme="majorHAnsi" w:hAnsiTheme="majorHAnsi" w:cstheme="majorHAnsi"/>
        </w:rPr>
        <w:t xml:space="preserve"> death. “TVP is certainly not to blame for this tragic event,” said Maciej </w:t>
      </w:r>
      <w:proofErr w:type="spellStart"/>
      <w:r w:rsidRPr="00066771">
        <w:rPr>
          <w:rFonts w:asciiTheme="majorHAnsi" w:hAnsiTheme="majorHAnsi" w:cstheme="majorHAnsi"/>
        </w:rPr>
        <w:t>Stanecki</w:t>
      </w:r>
      <w:proofErr w:type="spellEnd"/>
      <w:r w:rsidRPr="00066771">
        <w:rPr>
          <w:rFonts w:asciiTheme="majorHAnsi" w:hAnsiTheme="majorHAnsi" w:cstheme="majorHAnsi"/>
        </w:rP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rsidRPr="00066771">
        <w:rPr>
          <w:rFonts w:asciiTheme="majorHAnsi" w:hAnsiTheme="majorHAnsi" w:cstheme="majorHAnsi"/>
        </w:rPr>
        <w:t>Stanecki</w:t>
      </w:r>
      <w:proofErr w:type="spellEnd"/>
      <w:r w:rsidRPr="00066771">
        <w:rPr>
          <w:rFonts w:asciiTheme="majorHAnsi" w:hAnsiTheme="majorHAnsi" w:cstheme="majorHAnsi"/>
        </w:rPr>
        <w:t>, a film producer, is proud of his achievements at TVP during his leadership, which include the television’s technological development, but he is aware that the network’s reputation has been tarnished.</w:t>
      </w:r>
    </w:p>
    <w:p w14:paraId="3D365A79" w14:textId="77777777" w:rsidR="002222B8" w:rsidRPr="00066771" w:rsidRDefault="002222B8" w:rsidP="002222B8">
      <w:pPr>
        <w:rPr>
          <w:rFonts w:asciiTheme="majorHAnsi" w:hAnsiTheme="majorHAnsi" w:cstheme="majorHAnsi"/>
        </w:rPr>
      </w:pPr>
    </w:p>
    <w:p w14:paraId="6939A1F5"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Biased polish media shifts public perception to the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and alters election outcomes. </w:t>
      </w:r>
    </w:p>
    <w:p w14:paraId="63071136"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 xml:space="preserve">Gipson 21 </w:t>
      </w:r>
      <w:r w:rsidRPr="00066771">
        <w:rPr>
          <w:rFonts w:asciiTheme="majorHAnsi" w:hAnsiTheme="majorHAnsi" w:cstheme="majorHAnsi"/>
        </w:rPr>
        <w:t>Gipson, Abigail. “New Report: Poland's Public Media Serve as Propaganda Tool.” International Press Institute, 17 Dec. 2021, https://ipi.media/new-report-polands-public-media-serve-as-propaganda-tool/.//SJEP</w:t>
      </w:r>
    </w:p>
    <w:p w14:paraId="212C4353" w14:textId="77777777" w:rsidR="002222B8" w:rsidRPr="00066771" w:rsidRDefault="002222B8" w:rsidP="002222B8">
      <w:pPr>
        <w:rPr>
          <w:rFonts w:asciiTheme="majorHAnsi" w:hAnsiTheme="majorHAnsi" w:cstheme="majorHAnsi"/>
        </w:rPr>
      </w:pPr>
      <w:r w:rsidRPr="00066771">
        <w:rPr>
          <w:rFonts w:asciiTheme="majorHAnsi" w:hAnsiTheme="majorHAnsi" w:cstheme="majorHAnsi"/>
          <w:b/>
          <w:u w:val="single"/>
        </w:rPr>
        <w:t xml:space="preserve">A </w:t>
      </w:r>
      <w:hyperlink r:id="rId17">
        <w:r w:rsidRPr="00066771">
          <w:rPr>
            <w:rFonts w:asciiTheme="majorHAnsi" w:hAnsiTheme="majorHAnsi" w:cstheme="majorHAnsi"/>
            <w:b/>
            <w:u w:val="single"/>
          </w:rPr>
          <w:t>recent report</w:t>
        </w:r>
      </w:hyperlink>
      <w:r w:rsidRPr="00066771">
        <w:rPr>
          <w:rFonts w:asciiTheme="majorHAnsi" w:hAnsiTheme="majorHAnsi" w:cstheme="majorHAnsi"/>
          <w:b/>
          <w:u w:val="single"/>
        </w:rPr>
        <w:t xml:space="preserve"> by Poland’s Society of Journalists and the </w:t>
      </w:r>
      <w:proofErr w:type="spellStart"/>
      <w:r w:rsidRPr="00066771">
        <w:rPr>
          <w:rFonts w:asciiTheme="majorHAnsi" w:hAnsiTheme="majorHAnsi" w:cstheme="majorHAnsi"/>
          <w:b/>
          <w:u w:val="single"/>
        </w:rPr>
        <w:t>Batory</w:t>
      </w:r>
      <w:proofErr w:type="spellEnd"/>
      <w:r w:rsidRPr="00066771">
        <w:rPr>
          <w:rFonts w:asciiTheme="majorHAnsi" w:hAnsiTheme="majorHAnsi" w:cstheme="majorHAnsi"/>
          <w:b/>
          <w:u w:val="single"/>
        </w:rPr>
        <w:t xml:space="preserve"> Foundation finds that </w:t>
      </w:r>
      <w:r w:rsidRPr="00066771">
        <w:rPr>
          <w:rFonts w:asciiTheme="majorHAnsi" w:hAnsiTheme="majorHAnsi" w:cstheme="majorHAnsi"/>
          <w:b/>
          <w:highlight w:val="green"/>
          <w:u w:val="single"/>
        </w:rPr>
        <w:t>public media in Poland</w:t>
      </w:r>
      <w:r w:rsidRPr="00066771">
        <w:rPr>
          <w:rFonts w:asciiTheme="majorHAnsi" w:hAnsiTheme="majorHAnsi" w:cstheme="majorHAnsi"/>
          <w:b/>
          <w:u w:val="single"/>
        </w:rPr>
        <w:t xml:space="preserve"> do </w:t>
      </w:r>
      <w:r w:rsidRPr="00066771">
        <w:rPr>
          <w:rFonts w:asciiTheme="majorHAnsi" w:hAnsiTheme="majorHAnsi" w:cstheme="majorHAnsi"/>
          <w:b/>
          <w:highlight w:val="green"/>
          <w:u w:val="single"/>
        </w:rPr>
        <w:t xml:space="preserve">not fulfil </w:t>
      </w:r>
      <w:r w:rsidRPr="00066771">
        <w:rPr>
          <w:rFonts w:asciiTheme="majorHAnsi" w:hAnsiTheme="majorHAnsi" w:cstheme="majorHAnsi"/>
          <w:b/>
          <w:u w:val="single"/>
        </w:rPr>
        <w:t xml:space="preserve">their </w:t>
      </w:r>
      <w:r w:rsidRPr="00066771">
        <w:rPr>
          <w:rFonts w:asciiTheme="majorHAnsi" w:hAnsiTheme="majorHAnsi" w:cstheme="majorHAnsi"/>
          <w:b/>
          <w:highlight w:val="green"/>
          <w:u w:val="single"/>
        </w:rPr>
        <w:t>role</w:t>
      </w:r>
      <w:r w:rsidRPr="00066771">
        <w:rPr>
          <w:rFonts w:asciiTheme="majorHAnsi" w:hAnsiTheme="majorHAnsi" w:cstheme="majorHAnsi"/>
          <w:b/>
          <w:u w:val="single"/>
        </w:rPr>
        <w:t xml:space="preserve"> as a source </w:t>
      </w:r>
      <w:r w:rsidRPr="00066771">
        <w:rPr>
          <w:rFonts w:asciiTheme="majorHAnsi" w:hAnsiTheme="majorHAnsi" w:cstheme="majorHAnsi"/>
          <w:b/>
          <w:highlight w:val="green"/>
          <w:u w:val="single"/>
        </w:rPr>
        <w:t>of independent and balanced news</w:t>
      </w:r>
      <w:r w:rsidRPr="00066771">
        <w:rPr>
          <w:rFonts w:asciiTheme="majorHAnsi" w:hAnsiTheme="majorHAnsi" w:cstheme="majorHAnsi"/>
          <w:b/>
          <w:u w:val="single"/>
        </w:rPr>
        <w:t xml:space="preserve">, but rather </w:t>
      </w:r>
      <w:r w:rsidRPr="00066771">
        <w:rPr>
          <w:rFonts w:asciiTheme="majorHAnsi" w:hAnsiTheme="majorHAnsi" w:cstheme="majorHAnsi"/>
          <w:b/>
          <w:highlight w:val="green"/>
          <w:u w:val="single"/>
        </w:rPr>
        <w:t>function as a propaganda tool for the government</w:t>
      </w:r>
      <w:r w:rsidRPr="00066771">
        <w:rPr>
          <w:rFonts w:asciiTheme="majorHAnsi" w:hAnsiTheme="majorHAnsi" w:cstheme="majorHAnsi"/>
          <w:b/>
          <w:u w:val="single"/>
        </w:rPr>
        <w:t xml:space="preserve">. “We saw that the government was using public service media, which is under its control, to support its own </w:t>
      </w:r>
      <w:proofErr w:type="spellStart"/>
      <w:r w:rsidRPr="00066771">
        <w:rPr>
          <w:rFonts w:asciiTheme="majorHAnsi" w:hAnsiTheme="majorHAnsi" w:cstheme="majorHAnsi"/>
          <w:b/>
          <w:u w:val="single"/>
        </w:rPr>
        <w:t>programme</w:t>
      </w:r>
      <w:proofErr w:type="spellEnd"/>
      <w:r w:rsidRPr="00066771">
        <w:rPr>
          <w:rFonts w:asciiTheme="majorHAnsi" w:hAnsiTheme="majorHAnsi" w:cstheme="majorHAnsi"/>
          <w:b/>
          <w:u w:val="single"/>
        </w:rPr>
        <w:t xml:space="preserve"> and its own candidates in the election”, Krzysztof </w:t>
      </w:r>
      <w:proofErr w:type="spellStart"/>
      <w:r w:rsidRPr="00066771">
        <w:rPr>
          <w:rFonts w:asciiTheme="majorHAnsi" w:hAnsiTheme="majorHAnsi" w:cstheme="majorHAnsi"/>
          <w:b/>
          <w:u w:val="single"/>
        </w:rPr>
        <w:t>Bobiński</w:t>
      </w:r>
      <w:proofErr w:type="spellEnd"/>
      <w:r w:rsidRPr="00066771">
        <w:rPr>
          <w:rFonts w:asciiTheme="majorHAnsi" w:hAnsiTheme="majorHAnsi" w:cstheme="majorHAnsi"/>
          <w:b/>
          <w:u w:val="single"/>
        </w:rPr>
        <w:t xml:space="preserve">, who is a board member for the Society of Journalists, explained in an interview with the International Press Institute (IPI). The report observes that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the main news </w:t>
      </w:r>
      <w:proofErr w:type="spellStart"/>
      <w:r w:rsidRPr="00066771">
        <w:rPr>
          <w:rFonts w:asciiTheme="majorHAnsi" w:hAnsiTheme="majorHAnsi" w:cstheme="majorHAnsi"/>
          <w:b/>
          <w:u w:val="single"/>
        </w:rPr>
        <w:t>programme</w:t>
      </w:r>
      <w:proofErr w:type="spellEnd"/>
      <w:r w:rsidRPr="00066771">
        <w:rPr>
          <w:rFonts w:asciiTheme="majorHAnsi" w:hAnsiTheme="majorHAnsi" w:cstheme="majorHAnsi"/>
          <w:b/>
          <w:u w:val="single"/>
        </w:rPr>
        <w:t xml:space="preserve"> on Poland’s public broadcasting station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demonstrates </w:t>
      </w:r>
      <w:r w:rsidRPr="00066771">
        <w:rPr>
          <w:rFonts w:asciiTheme="majorHAnsi" w:hAnsiTheme="majorHAnsi" w:cstheme="majorHAnsi"/>
          <w:b/>
          <w:u w:val="single"/>
        </w:rPr>
        <w:t xml:space="preserve">notable </w:t>
      </w:r>
      <w:r w:rsidRPr="00066771">
        <w:rPr>
          <w:rFonts w:asciiTheme="majorHAnsi" w:hAnsiTheme="majorHAnsi" w:cstheme="majorHAnsi"/>
          <w:b/>
          <w:highlight w:val="green"/>
          <w:u w:val="single"/>
        </w:rPr>
        <w:t>bias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in </w:t>
      </w:r>
      <w:proofErr w:type="spellStart"/>
      <w:r w:rsidRPr="00066771">
        <w:rPr>
          <w:rFonts w:asciiTheme="majorHAnsi" w:hAnsiTheme="majorHAnsi" w:cstheme="majorHAnsi"/>
          <w:b/>
          <w:highlight w:val="green"/>
          <w:u w:val="single"/>
        </w:rPr>
        <w:t>favour</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ruling Law and Justice party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u w:val="single"/>
        </w:rPr>
        <w:t xml:space="preserve">). The bias manifests in both proportionally </w:t>
      </w:r>
      <w:r w:rsidRPr="00066771">
        <w:rPr>
          <w:rFonts w:asciiTheme="majorHAnsi" w:hAnsiTheme="majorHAnsi" w:cstheme="majorHAnsi"/>
          <w:b/>
          <w:highlight w:val="green"/>
          <w:u w:val="single"/>
        </w:rPr>
        <w:t>higher screen time for</w:t>
      </w:r>
      <w:r w:rsidRPr="00066771">
        <w:rPr>
          <w:rFonts w:asciiTheme="majorHAnsi" w:hAnsiTheme="majorHAnsi" w:cstheme="majorHAnsi"/>
          <w:b/>
          <w:u w:val="single"/>
        </w:rPr>
        <w:t xml:space="preserve"> members of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and</w:t>
      </w:r>
      <w:r w:rsidRPr="00066771">
        <w:rPr>
          <w:rFonts w:asciiTheme="majorHAnsi" w:hAnsiTheme="majorHAnsi" w:cstheme="majorHAnsi"/>
          <w:b/>
          <w:u w:val="single"/>
        </w:rPr>
        <w:t xml:space="preserve"> overwhelmingly </w:t>
      </w:r>
      <w:r w:rsidRPr="00066771">
        <w:rPr>
          <w:rFonts w:asciiTheme="majorHAnsi" w:hAnsiTheme="majorHAnsi" w:cstheme="majorHAnsi"/>
          <w:b/>
          <w:highlight w:val="green"/>
          <w:u w:val="single"/>
        </w:rPr>
        <w:t>positive coverage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and its interests. In addition to </w:t>
      </w:r>
      <w:proofErr w:type="spellStart"/>
      <w:r w:rsidRPr="00066771">
        <w:rPr>
          <w:rFonts w:asciiTheme="majorHAnsi" w:hAnsiTheme="majorHAnsi" w:cstheme="majorHAnsi"/>
          <w:b/>
          <w:u w:val="single"/>
        </w:rPr>
        <w:t>favourable</w:t>
      </w:r>
      <w:proofErr w:type="spellEnd"/>
      <w:r w:rsidRPr="00066771">
        <w:rPr>
          <w:rFonts w:asciiTheme="majorHAnsi" w:hAnsiTheme="majorHAnsi" w:cstheme="majorHAnsi"/>
          <w:b/>
          <w:u w:val="single"/>
        </w:rPr>
        <w:t xml:space="preserve"> coverage of the ruling party, the </w:t>
      </w:r>
      <w:proofErr w:type="spellStart"/>
      <w:r w:rsidRPr="00066771">
        <w:rPr>
          <w:rFonts w:asciiTheme="majorHAnsi" w:hAnsiTheme="majorHAnsi" w:cstheme="majorHAnsi"/>
          <w:b/>
          <w:u w:val="single"/>
        </w:rPr>
        <w:t>programme</w:t>
      </w:r>
      <w:proofErr w:type="spellEnd"/>
      <w:r w:rsidRPr="00066771">
        <w:rPr>
          <w:rFonts w:asciiTheme="majorHAnsi" w:hAnsiTheme="majorHAnsi" w:cstheme="majorHAnsi"/>
          <w:b/>
          <w:u w:val="single"/>
        </w:rPr>
        <w:t xml:space="preserve"> often </w:t>
      </w:r>
      <w:r w:rsidRPr="00066771">
        <w:rPr>
          <w:rFonts w:asciiTheme="majorHAnsi" w:hAnsiTheme="majorHAnsi" w:cstheme="majorHAnsi"/>
          <w:b/>
          <w:highlight w:val="green"/>
          <w:u w:val="single"/>
        </w:rPr>
        <w:t>casts opposition politicians</w:t>
      </w:r>
      <w:r w:rsidRPr="00066771">
        <w:rPr>
          <w:rFonts w:asciiTheme="majorHAnsi" w:hAnsiTheme="majorHAnsi" w:cstheme="majorHAnsi"/>
          <w:b/>
          <w:u w:val="single"/>
        </w:rPr>
        <w:t xml:space="preserve"> and their supporters </w:t>
      </w:r>
      <w:r w:rsidRPr="00066771">
        <w:rPr>
          <w:rFonts w:asciiTheme="majorHAnsi" w:hAnsiTheme="majorHAnsi" w:cstheme="majorHAnsi"/>
          <w:b/>
          <w:highlight w:val="green"/>
          <w:u w:val="single"/>
        </w:rPr>
        <w:t>in</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negative light</w:t>
      </w:r>
      <w:r w:rsidRPr="00066771">
        <w:rPr>
          <w:rFonts w:asciiTheme="majorHAnsi" w:hAnsiTheme="majorHAnsi" w:cstheme="majorHAnsi"/>
          <w:b/>
          <w:u w:val="single"/>
        </w:rPr>
        <w:t>.</w:t>
      </w:r>
      <w:r w:rsidRPr="00066771">
        <w:rPr>
          <w:rFonts w:asciiTheme="majorHAnsi" w:hAnsiTheme="majorHAnsi" w:cstheme="majorHAnsi"/>
        </w:rPr>
        <w:t xml:space="preserve"> At times it neglects to cover the opposition at all and omits stories that may reflect poorly on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TVP receives about 28 percent of viewing share, the highest among Polish broadcasters, and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averages 2.4 million viewers daily. However, according to a poll conducted earlier this year,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ranked very low in public trust, Andrzej </w:t>
      </w:r>
      <w:proofErr w:type="spellStart"/>
      <w:r w:rsidRPr="00066771">
        <w:rPr>
          <w:rFonts w:asciiTheme="majorHAnsi" w:hAnsiTheme="majorHAnsi" w:cstheme="majorHAnsi"/>
        </w:rPr>
        <w:t>Krajewski</w:t>
      </w:r>
      <w:proofErr w:type="spellEnd"/>
      <w:r w:rsidRPr="00066771">
        <w:rPr>
          <w:rFonts w:asciiTheme="majorHAnsi" w:hAnsiTheme="majorHAnsi" w:cstheme="majorHAnsi"/>
        </w:rPr>
        <w:t xml:space="preserve">, the author of the report, said in an interview. Public broadcasters should be independent, giving fair and balanced coverage to all political parties. But according to the report,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has neglected to live up to that standard. The report concludes that </w:t>
      </w:r>
      <w:proofErr w:type="spellStart"/>
      <w:r w:rsidRPr="00066771">
        <w:rPr>
          <w:rFonts w:asciiTheme="majorHAnsi" w:hAnsiTheme="majorHAnsi" w:cstheme="majorHAnsi"/>
        </w:rPr>
        <w:t>Wiadomości</w:t>
      </w:r>
      <w:proofErr w:type="spellEnd"/>
      <w:r w:rsidRPr="00066771">
        <w:rPr>
          <w:rFonts w:asciiTheme="majorHAnsi" w:hAnsiTheme="majorHAnsi" w:cstheme="majorHAnsi"/>
        </w:rPr>
        <w:t xml:space="preserve"> has “failed to observe the conditions of </w:t>
      </w:r>
      <w:hyperlink r:id="rId18">
        <w:r w:rsidRPr="00066771">
          <w:rPr>
            <w:rFonts w:asciiTheme="majorHAnsi" w:hAnsiTheme="majorHAnsi" w:cstheme="majorHAnsi"/>
            <w:color w:val="000000"/>
          </w:rPr>
          <w:t>article 21.1 of Poland’s law</w:t>
        </w:r>
      </w:hyperlink>
      <w:r w:rsidRPr="00066771">
        <w:rPr>
          <w:rFonts w:asciiTheme="majorHAnsi" w:hAnsiTheme="majorHAnsi" w:cstheme="majorHAnsi"/>
        </w:rPr>
        <w:t xml:space="preserve"> on radio and TV, which requires public service television to be ‘pluralistic, unbiased and independent’.” “This is public media we are all paying for, it’s our public media, and they’re breaking the law”, </w:t>
      </w:r>
      <w:proofErr w:type="spellStart"/>
      <w:r w:rsidRPr="00066771">
        <w:rPr>
          <w:rFonts w:asciiTheme="majorHAnsi" w:hAnsiTheme="majorHAnsi" w:cstheme="majorHAnsi"/>
        </w:rPr>
        <w:t>Bobiński</w:t>
      </w:r>
      <w:proofErr w:type="spellEnd"/>
      <w:r w:rsidRPr="00066771">
        <w:rPr>
          <w:rFonts w:asciiTheme="majorHAnsi" w:hAnsiTheme="majorHAnsi" w:cstheme="majorHAnsi"/>
        </w:rPr>
        <w:t xml:space="preserve"> commented. “They’re not only breaking the law because they’re biased, but </w:t>
      </w:r>
      <w:proofErr w:type="gramStart"/>
      <w:r w:rsidRPr="00066771">
        <w:rPr>
          <w:rFonts w:asciiTheme="majorHAnsi" w:hAnsiTheme="majorHAnsi" w:cstheme="majorHAnsi"/>
        </w:rPr>
        <w:t>also</w:t>
      </w:r>
      <w:proofErr w:type="gramEnd"/>
      <w:r w:rsidRPr="00066771">
        <w:rPr>
          <w:rFonts w:asciiTheme="majorHAnsi" w:hAnsiTheme="majorHAnsi" w:cstheme="majorHAnsi"/>
        </w:rPr>
        <w:t xml:space="preserve"> they’re breaking the law because they’re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rsidRPr="00066771">
        <w:rPr>
          <w:rFonts w:asciiTheme="majorHAnsi" w:hAnsiTheme="majorHAnsi" w:cstheme="majorHAnsi"/>
        </w:rPr>
        <w:t>złoty</w:t>
      </w:r>
      <w:proofErr w:type="spellEnd"/>
      <w:r w:rsidRPr="00066771">
        <w:rPr>
          <w:rFonts w:asciiTheme="majorHAnsi" w:hAnsiTheme="majorHAnsi" w:cstheme="majorHAnsi"/>
        </w:rPr>
        <w:t xml:space="preserve"> (250 million euro) subsidy from the government on top of its advertising and license fee income. </w:t>
      </w:r>
      <w:r w:rsidRPr="00066771">
        <w:rPr>
          <w:rFonts w:asciiTheme="majorHAnsi" w:hAnsiTheme="majorHAnsi" w:cstheme="majorHAnsi"/>
        </w:rPr>
        <w:lastRenderedPageBreak/>
        <w:t xml:space="preserve">From 2016 TVP budget subsidies were more than two billion </w:t>
      </w:r>
      <w:proofErr w:type="spellStart"/>
      <w:r w:rsidRPr="00066771">
        <w:rPr>
          <w:rFonts w:asciiTheme="majorHAnsi" w:hAnsiTheme="majorHAnsi" w:cstheme="majorHAnsi"/>
        </w:rPr>
        <w:t>złoty</w:t>
      </w:r>
      <w:proofErr w:type="spellEnd"/>
      <w:r w:rsidRPr="00066771">
        <w:rPr>
          <w:rFonts w:asciiTheme="majorHAnsi" w:hAnsiTheme="majorHAnsi" w:cstheme="majorHAnsi"/>
        </w:rPr>
        <w:t xml:space="preserve"> (500 million euro). Poland’s media regulator, the National Council for Radio and Television (</w:t>
      </w:r>
      <w:proofErr w:type="spellStart"/>
      <w:r w:rsidRPr="00066771">
        <w:rPr>
          <w:rFonts w:asciiTheme="majorHAnsi" w:hAnsiTheme="majorHAnsi" w:cstheme="majorHAnsi"/>
        </w:rPr>
        <w:t>KRRiT</w:t>
      </w:r>
      <w:proofErr w:type="spellEnd"/>
      <w:r w:rsidRPr="00066771">
        <w:rPr>
          <w:rFonts w:asciiTheme="majorHAnsi" w:hAnsiTheme="majorHAnsi" w:cstheme="majorHAnsi"/>
        </w:rP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rsidRPr="00066771">
        <w:rPr>
          <w:rFonts w:asciiTheme="majorHAnsi" w:hAnsiTheme="majorHAnsi" w:cstheme="majorHAnsi"/>
        </w:rPr>
        <w:t>take action</w:t>
      </w:r>
      <w:proofErr w:type="gramEnd"/>
      <w:r w:rsidRPr="00066771">
        <w:rPr>
          <w:rFonts w:asciiTheme="majorHAnsi" w:hAnsiTheme="majorHAnsi" w:cstheme="majorHAnsi"/>
        </w:rPr>
        <w:t xml:space="preserve">, </w:t>
      </w:r>
      <w:proofErr w:type="spellStart"/>
      <w:r w:rsidRPr="00066771">
        <w:rPr>
          <w:rFonts w:asciiTheme="majorHAnsi" w:hAnsiTheme="majorHAnsi" w:cstheme="majorHAnsi"/>
        </w:rPr>
        <w:t>Bobiński</w:t>
      </w:r>
      <w:proofErr w:type="spellEnd"/>
      <w:r w:rsidRPr="00066771">
        <w:rPr>
          <w:rFonts w:asciiTheme="majorHAnsi" w:hAnsiTheme="majorHAnsi" w:cstheme="majorHAnsi"/>
        </w:rPr>
        <w:t xml:space="preserve"> said. This inaction by the </w:t>
      </w:r>
      <w:proofErr w:type="spellStart"/>
      <w:r w:rsidRPr="00066771">
        <w:rPr>
          <w:rFonts w:asciiTheme="majorHAnsi" w:hAnsiTheme="majorHAnsi" w:cstheme="majorHAnsi"/>
        </w:rPr>
        <w:t>KRRiT</w:t>
      </w:r>
      <w:proofErr w:type="spellEnd"/>
      <w:r w:rsidRPr="00066771">
        <w:rPr>
          <w:rFonts w:asciiTheme="majorHAnsi" w:hAnsiTheme="majorHAnsi" w:cstheme="majorHAnsi"/>
        </w:rP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rsidRPr="00066771">
        <w:rPr>
          <w:rFonts w:asciiTheme="majorHAnsi" w:hAnsiTheme="majorHAnsi" w:cstheme="majorHAnsi"/>
        </w:rPr>
        <w:t>Bobiński</w:t>
      </w:r>
      <w:proofErr w:type="spellEnd"/>
      <w:r w:rsidRPr="00066771">
        <w:rPr>
          <w:rFonts w:asciiTheme="majorHAnsi" w:hAnsiTheme="majorHAnsi" w:cstheme="majorHAnsi"/>
        </w:rPr>
        <w:t xml:space="preserve"> said. </w:t>
      </w:r>
      <w:r w:rsidRPr="00066771">
        <w:rPr>
          <w:rFonts w:asciiTheme="majorHAnsi" w:hAnsiTheme="majorHAnsi" w:cstheme="majorHAnsi"/>
          <w:b/>
          <w:u w:val="single"/>
        </w:rPr>
        <w:t xml:space="preserve">The report examined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coverage from May 10 to 23, the </w:t>
      </w:r>
      <w:r w:rsidRPr="00066771">
        <w:rPr>
          <w:rFonts w:asciiTheme="majorHAnsi" w:hAnsiTheme="majorHAnsi" w:cstheme="majorHAnsi"/>
          <w:b/>
          <w:highlight w:val="green"/>
          <w:u w:val="single"/>
        </w:rPr>
        <w:t>period leading up to</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2019</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w:t>
      </w:r>
      <w:r w:rsidRPr="00066771">
        <w:rPr>
          <w:rFonts w:asciiTheme="majorHAnsi" w:hAnsiTheme="majorHAnsi" w:cstheme="majorHAnsi"/>
          <w:b/>
          <w:u w:val="single"/>
        </w:rPr>
        <w:t xml:space="preserve">uropean </w:t>
      </w:r>
      <w:r w:rsidRPr="00066771">
        <w:rPr>
          <w:rFonts w:asciiTheme="majorHAnsi" w:hAnsiTheme="majorHAnsi" w:cstheme="majorHAnsi"/>
          <w:b/>
          <w:highlight w:val="green"/>
          <w:u w:val="single"/>
        </w:rPr>
        <w:t>U</w:t>
      </w:r>
      <w:r w:rsidRPr="00066771">
        <w:rPr>
          <w:rFonts w:asciiTheme="majorHAnsi" w:hAnsiTheme="majorHAnsi" w:cstheme="majorHAnsi"/>
          <w:b/>
          <w:u w:val="single"/>
        </w:rPr>
        <w:t xml:space="preserve">nion parliamentary </w:t>
      </w:r>
      <w:r w:rsidRPr="00066771">
        <w:rPr>
          <w:rFonts w:asciiTheme="majorHAnsi" w:hAnsiTheme="majorHAnsi" w:cstheme="majorHAnsi"/>
          <w:b/>
          <w:highlight w:val="green"/>
          <w:u w:val="single"/>
        </w:rPr>
        <w:t>elections</w:t>
      </w:r>
      <w:r w:rsidRPr="00066771">
        <w:rPr>
          <w:rFonts w:asciiTheme="majorHAnsi" w:hAnsiTheme="majorHAnsi" w:cstheme="majorHAnsi"/>
          <w:b/>
          <w:u w:val="single"/>
        </w:rPr>
        <w:t xml:space="preserve">. During this time, </w:t>
      </w:r>
      <w:r w:rsidRPr="00066771">
        <w:rPr>
          <w:rFonts w:asciiTheme="majorHAnsi" w:hAnsiTheme="majorHAnsi" w:cstheme="majorHAnsi"/>
          <w:b/>
          <w:highlight w:val="green"/>
          <w:u w:val="single"/>
        </w:rPr>
        <w:t>two-thirds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news items</w:t>
      </w:r>
      <w:r w:rsidRPr="00066771">
        <w:rPr>
          <w:rFonts w:asciiTheme="majorHAnsi" w:hAnsiTheme="majorHAnsi" w:cstheme="majorHAnsi"/>
          <w:b/>
          <w:u w:val="single"/>
        </w:rPr>
        <w:t xml:space="preserve"> reported by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were </w:t>
      </w:r>
      <w:r w:rsidRPr="00066771">
        <w:rPr>
          <w:rFonts w:asciiTheme="majorHAnsi" w:hAnsiTheme="majorHAnsi" w:cstheme="majorHAnsi"/>
          <w:b/>
          <w:highlight w:val="green"/>
          <w:u w:val="single"/>
        </w:rPr>
        <w:t>election-related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All but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one</w:t>
      </w:r>
      <w:r w:rsidRPr="00066771">
        <w:rPr>
          <w:rFonts w:asciiTheme="majorHAnsi" w:hAnsiTheme="majorHAnsi" w:cstheme="majorHAnsi"/>
          <w:b/>
          <w:u w:val="single"/>
        </w:rPr>
        <w:t xml:space="preserve"> of the stories </w:t>
      </w:r>
      <w:r w:rsidRPr="00066771">
        <w:rPr>
          <w:rFonts w:asciiTheme="majorHAnsi" w:hAnsiTheme="majorHAnsi" w:cstheme="majorHAnsi"/>
          <w:b/>
          <w:highlight w:val="green"/>
          <w:u w:val="single"/>
        </w:rPr>
        <w:t xml:space="preserve">covering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were positive</w:t>
      </w:r>
      <w:r w:rsidRPr="00066771">
        <w:rPr>
          <w:rFonts w:asciiTheme="majorHAnsi" w:hAnsiTheme="majorHAnsi" w:cstheme="majorHAnsi"/>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“did not mention climate change, a key issue in many other member states.” Shortly after coming to power in the fall of 2015, </w:t>
      </w:r>
      <w:proofErr w:type="spellStart"/>
      <w:r w:rsidRPr="00066771">
        <w:rPr>
          <w:rFonts w:asciiTheme="majorHAnsi" w:hAnsiTheme="majorHAnsi" w:cstheme="majorHAnsi"/>
          <w:b/>
          <w:u w:val="single"/>
        </w:rPr>
        <w:t>PiS</w:t>
      </w:r>
      <w:proofErr w:type="spellEnd"/>
      <w:r w:rsidRPr="00066771">
        <w:rPr>
          <w:rFonts w:asciiTheme="majorHAnsi" w:hAnsiTheme="majorHAnsi" w:cstheme="majorHAnsi"/>
          <w:b/>
          <w:u w:val="single"/>
        </w:rPr>
        <w:t xml:space="preserve"> made moves to disrupt and reform Polish public media. </w:t>
      </w:r>
      <w:r w:rsidRPr="00066771">
        <w:rPr>
          <w:rFonts w:asciiTheme="majorHAnsi" w:hAnsiTheme="majorHAnsi" w:cstheme="majorHAnsi"/>
        </w:rP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rsidRPr="00066771">
        <w:rPr>
          <w:rFonts w:asciiTheme="majorHAnsi" w:hAnsiTheme="majorHAnsi" w:cstheme="majorHAnsi"/>
        </w:rPr>
        <w:t>Kurski</w:t>
      </w:r>
      <w:proofErr w:type="spellEnd"/>
      <w:r w:rsidRPr="00066771">
        <w:rPr>
          <w:rFonts w:asciiTheme="majorHAnsi" w:hAnsiTheme="majorHAnsi" w:cstheme="majorHAnsi"/>
        </w:rPr>
        <w:t xml:space="preserve">, a former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member of the European Parliament, was appointed director of TVP, and he remains in this role today. </w:t>
      </w:r>
      <w:r w:rsidRPr="00066771">
        <w:rPr>
          <w:rFonts w:asciiTheme="majorHAnsi" w:hAnsiTheme="majorHAnsi" w:cstheme="majorHAnsi"/>
          <w:b/>
          <w:u w:val="single"/>
        </w:rPr>
        <w:t xml:space="preserve">TVP has not been </w:t>
      </w:r>
      <w:proofErr w:type="spellStart"/>
      <w:r w:rsidRPr="00066771">
        <w:rPr>
          <w:rFonts w:asciiTheme="majorHAnsi" w:hAnsiTheme="majorHAnsi" w:cstheme="majorHAnsi"/>
          <w:b/>
          <w:u w:val="single"/>
        </w:rPr>
        <w:t>PiS’s</w:t>
      </w:r>
      <w:proofErr w:type="spellEnd"/>
      <w:r w:rsidRPr="00066771">
        <w:rPr>
          <w:rFonts w:asciiTheme="majorHAnsi" w:hAnsiTheme="majorHAnsi" w:cstheme="majorHAnsi"/>
          <w:b/>
          <w:u w:val="single"/>
        </w:rPr>
        <w:t xml:space="preserve"> only target. Recently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officials</w:t>
      </w:r>
      <w:r w:rsidRPr="00066771">
        <w:rPr>
          <w:rFonts w:asciiTheme="majorHAnsi" w:hAnsiTheme="majorHAnsi" w:cstheme="majorHAnsi"/>
          <w:b/>
          <w:u w:val="single"/>
        </w:rPr>
        <w:t xml:space="preserve"> </w:t>
      </w:r>
      <w:hyperlink r:id="rId19">
        <w:r w:rsidRPr="00066771">
          <w:rPr>
            <w:rFonts w:asciiTheme="majorHAnsi" w:hAnsiTheme="majorHAnsi" w:cstheme="majorHAnsi"/>
            <w:b/>
            <w:u w:val="single"/>
          </w:rPr>
          <w:t>announced plans</w:t>
        </w:r>
      </w:hyperlink>
      <w:r w:rsidRPr="00066771">
        <w:rPr>
          <w:rFonts w:asciiTheme="majorHAnsi" w:hAnsiTheme="majorHAnsi" w:cstheme="majorHAnsi"/>
          <w:b/>
          <w:u w:val="single"/>
        </w:rPr>
        <w:t xml:space="preserve"> to “</w:t>
      </w:r>
      <w:r w:rsidRPr="00066771">
        <w:rPr>
          <w:rFonts w:asciiTheme="majorHAnsi" w:hAnsiTheme="majorHAnsi" w:cstheme="majorHAnsi"/>
          <w:b/>
          <w:highlight w:val="green"/>
          <w:u w:val="single"/>
        </w:rPr>
        <w:t>re-</w:t>
      </w:r>
      <w:proofErr w:type="spellStart"/>
      <w:r w:rsidRPr="00066771">
        <w:rPr>
          <w:rFonts w:asciiTheme="majorHAnsi" w:hAnsiTheme="majorHAnsi" w:cstheme="majorHAnsi"/>
          <w:b/>
          <w:highlight w:val="green"/>
          <w:u w:val="single"/>
        </w:rPr>
        <w:t>polonize</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w:t>
      </w:r>
      <w:r w:rsidRPr="00066771">
        <w:rPr>
          <w:rFonts w:asciiTheme="majorHAnsi" w:hAnsiTheme="majorHAnsi" w:cstheme="majorHAnsi"/>
          <w:b/>
          <w:u w:val="single"/>
        </w:rPr>
        <w:t xml:space="preserve"> in Poland if they maintain the majority in the upcoming parliamentary elections. </w:t>
      </w:r>
      <w:r w:rsidRPr="00066771">
        <w:rPr>
          <w:rFonts w:asciiTheme="majorHAnsi" w:hAnsiTheme="majorHAnsi" w:cstheme="majorHAnsi"/>
          <w:b/>
          <w:highlight w:val="green"/>
          <w:u w:val="single"/>
        </w:rPr>
        <w:t>Bringing private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 in Poland under Polish ownership</w:t>
      </w:r>
      <w:r w:rsidRPr="00066771">
        <w:rPr>
          <w:rFonts w:asciiTheme="majorHAnsi" w:hAnsiTheme="majorHAnsi" w:cstheme="majorHAnsi"/>
          <w:b/>
          <w:u w:val="single"/>
        </w:rPr>
        <w:t xml:space="preserve"> has been </w:t>
      </w:r>
      <w:r w:rsidRPr="00066771">
        <w:rPr>
          <w:rFonts w:asciiTheme="majorHAnsi" w:hAnsiTheme="majorHAnsi" w:cstheme="majorHAnsi"/>
          <w:b/>
          <w:highlight w:val="green"/>
          <w:u w:val="single"/>
        </w:rPr>
        <w:t xml:space="preserve">part of </w:t>
      </w:r>
      <w:proofErr w:type="spellStart"/>
      <w:r w:rsidRPr="00066771">
        <w:rPr>
          <w:rFonts w:asciiTheme="majorHAnsi" w:hAnsiTheme="majorHAnsi" w:cstheme="majorHAnsi"/>
          <w:b/>
          <w:highlight w:val="green"/>
          <w:u w:val="single"/>
        </w:rPr>
        <w:t>PiS’s</w:t>
      </w:r>
      <w:proofErr w:type="spellEnd"/>
      <w:r w:rsidRPr="00066771">
        <w:rPr>
          <w:rFonts w:asciiTheme="majorHAnsi" w:hAnsiTheme="majorHAnsi" w:cstheme="majorHAnsi"/>
          <w:b/>
          <w:highlight w:val="green"/>
          <w:u w:val="single"/>
        </w:rPr>
        <w:t xml:space="preserve"> agenda </w:t>
      </w:r>
      <w:r w:rsidRPr="00066771">
        <w:rPr>
          <w:rFonts w:asciiTheme="majorHAnsi" w:hAnsiTheme="majorHAnsi" w:cstheme="majorHAnsi"/>
          <w:b/>
          <w:u w:val="single"/>
        </w:rPr>
        <w:t xml:space="preserve">for several years, though legally it would be difficult to force out non-Polish media companies that are from within the EU, </w:t>
      </w:r>
      <w:proofErr w:type="spellStart"/>
      <w:r w:rsidRPr="00066771">
        <w:rPr>
          <w:rFonts w:asciiTheme="majorHAnsi" w:hAnsiTheme="majorHAnsi" w:cstheme="majorHAnsi"/>
          <w:b/>
          <w:u w:val="single"/>
        </w:rPr>
        <w:t>Krajewski</w:t>
      </w:r>
      <w:proofErr w:type="spellEnd"/>
      <w:r w:rsidRPr="00066771">
        <w:rPr>
          <w:rFonts w:asciiTheme="majorHAnsi" w:hAnsiTheme="majorHAnsi" w:cstheme="majorHAnsi"/>
          <w:b/>
          <w:u w:val="single"/>
        </w:rPr>
        <w:t xml:space="preserve"> explained. However, these companies could be bought out by Polish enterprises. </w:t>
      </w:r>
      <w:r w:rsidRPr="00066771">
        <w:rPr>
          <w:rFonts w:asciiTheme="majorHAnsi" w:hAnsiTheme="majorHAnsi" w:cstheme="majorHAnsi"/>
        </w:rPr>
        <w:t xml:space="preserve">Foreign-owned broadcasters are some of the most critical in the Polish media landscape, and the threat of their capture by the government presents a serious risk to plurality in Polish news </w:t>
      </w:r>
      <w:proofErr w:type="spellStart"/>
      <w:r w:rsidRPr="00066771">
        <w:rPr>
          <w:rFonts w:asciiTheme="majorHAnsi" w:hAnsiTheme="majorHAnsi" w:cstheme="majorHAnsi"/>
        </w:rPr>
        <w:t>PiS’s</w:t>
      </w:r>
      <w:proofErr w:type="spellEnd"/>
      <w:r w:rsidRPr="00066771">
        <w:rPr>
          <w:rFonts w:asciiTheme="majorHAnsi" w:hAnsiTheme="majorHAnsi" w:cstheme="majorHAnsi"/>
        </w:rPr>
        <w:t xml:space="preserve"> </w:t>
      </w:r>
      <w:hyperlink r:id="rId20">
        <w:r w:rsidRPr="00066771">
          <w:rPr>
            <w:rFonts w:asciiTheme="majorHAnsi" w:hAnsiTheme="majorHAnsi" w:cstheme="majorHAnsi"/>
            <w:color w:val="000000"/>
          </w:rPr>
          <w:t>capture of Polish public media</w:t>
        </w:r>
      </w:hyperlink>
      <w:r w:rsidRPr="00066771">
        <w:rPr>
          <w:rFonts w:asciiTheme="majorHAnsi" w:hAnsiTheme="majorHAnsi" w:cstheme="majorHAnsi"/>
        </w:rPr>
        <w:t xml:space="preserve"> poses ominous repercussions not only for Poland but for the European Union as well. </w:t>
      </w:r>
      <w:r w:rsidRPr="00066771">
        <w:rPr>
          <w:rFonts w:asciiTheme="majorHAnsi" w:hAnsiTheme="majorHAnsi" w:cstheme="majorHAnsi"/>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sidRPr="00066771">
        <w:rPr>
          <w:rFonts w:asciiTheme="majorHAnsi" w:hAnsiTheme="majorHAnsi" w:cstheme="majorHAnsi"/>
          <w:b/>
          <w:u w:val="single"/>
        </w:rPr>
        <w:t>Wiadomości’s</w:t>
      </w:r>
      <w:proofErr w:type="spellEnd"/>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election coverage</w:t>
      </w:r>
      <w:r w:rsidRPr="00066771">
        <w:rPr>
          <w:rFonts w:asciiTheme="majorHAnsi" w:hAnsiTheme="majorHAnsi" w:cstheme="majorHAnsi"/>
          <w:b/>
          <w:u w:val="single"/>
        </w:rPr>
        <w:t xml:space="preserve"> will continue, as Poland will hold parliamentary elections this fall.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and TVP have the potential to </w:t>
      </w:r>
      <w:r w:rsidRPr="00066771">
        <w:rPr>
          <w:rFonts w:asciiTheme="majorHAnsi" w:hAnsiTheme="majorHAnsi" w:cstheme="majorHAnsi"/>
          <w:b/>
          <w:highlight w:val="green"/>
          <w:u w:val="single"/>
        </w:rPr>
        <w:t>significantly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affect voters’ perceptions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both </w:t>
      </w:r>
      <w:proofErr w:type="spellStart"/>
      <w:r w:rsidRPr="00066771">
        <w:rPr>
          <w:rFonts w:asciiTheme="majorHAnsi" w:hAnsiTheme="majorHAnsi" w:cstheme="majorHAnsi"/>
          <w:b/>
          <w:highlight w:val="green"/>
          <w:u w:val="single"/>
        </w:rPr>
        <w:t>PiS</w:t>
      </w:r>
      <w:proofErr w:type="spellEnd"/>
      <w:r w:rsidRPr="00066771">
        <w:rPr>
          <w:rFonts w:asciiTheme="majorHAnsi" w:hAnsiTheme="majorHAnsi" w:cstheme="majorHAnsi"/>
          <w:b/>
          <w:highlight w:val="green"/>
          <w:u w:val="single"/>
        </w:rPr>
        <w:t xml:space="preserve"> and the opposition</w:t>
      </w:r>
      <w:r w:rsidRPr="00066771">
        <w:rPr>
          <w:rFonts w:asciiTheme="majorHAnsi" w:hAnsiTheme="majorHAnsi" w:cstheme="majorHAnsi"/>
          <w:b/>
          <w:u w:val="single"/>
        </w:rPr>
        <w:t xml:space="preserve">. “Watching </w:t>
      </w:r>
      <w:proofErr w:type="spellStart"/>
      <w:r w:rsidRPr="00066771">
        <w:rPr>
          <w:rFonts w:asciiTheme="majorHAnsi" w:hAnsiTheme="majorHAnsi" w:cstheme="majorHAnsi"/>
          <w:b/>
          <w:u w:val="single"/>
        </w:rPr>
        <w:t>Wiadomości</w:t>
      </w:r>
      <w:proofErr w:type="spellEnd"/>
      <w:r w:rsidRPr="00066771">
        <w:rPr>
          <w:rFonts w:asciiTheme="majorHAnsi" w:hAnsiTheme="majorHAnsi" w:cstheme="majorHAnsi"/>
          <w:b/>
          <w:u w:val="single"/>
        </w:rPr>
        <w:t xml:space="preserve"> every day, they are doing exactly what they did during the previous election period”, </w:t>
      </w:r>
      <w:proofErr w:type="spellStart"/>
      <w:r w:rsidRPr="00066771">
        <w:rPr>
          <w:rFonts w:asciiTheme="majorHAnsi" w:hAnsiTheme="majorHAnsi" w:cstheme="majorHAnsi"/>
          <w:b/>
          <w:u w:val="single"/>
        </w:rPr>
        <w:t>Krajewski</w:t>
      </w:r>
      <w:proofErr w:type="spellEnd"/>
      <w:r w:rsidRPr="00066771">
        <w:rPr>
          <w:rFonts w:asciiTheme="majorHAnsi" w:hAnsiTheme="majorHAnsi" w:cstheme="majorHAnsi"/>
          <w:b/>
          <w:u w:val="single"/>
        </w:rPr>
        <w:t xml:space="preserve"> said. “It’s propaganda. For instance, almost every day they denigrate [President of the European Council and former Polish Prime Minister] Donald Tusk because possibly he will be a candidate for Polish president, so they want to lower his chances in the local elections.” </w:t>
      </w:r>
      <w:r w:rsidRPr="00066771">
        <w:rPr>
          <w:rFonts w:asciiTheme="majorHAnsi" w:hAnsiTheme="majorHAnsi" w:cstheme="majorHAnsi"/>
          <w:b/>
          <w:highlight w:val="green"/>
          <w:u w:val="single"/>
        </w:rPr>
        <w:t xml:space="preserve">Without fair, </w:t>
      </w:r>
      <w:r w:rsidRPr="00066771">
        <w:rPr>
          <w:rFonts w:asciiTheme="majorHAnsi" w:hAnsiTheme="majorHAnsi" w:cstheme="majorHAnsi"/>
          <w:b/>
          <w:u w:val="single"/>
        </w:rPr>
        <w:t xml:space="preserve">balanced, </w:t>
      </w:r>
      <w:r w:rsidRPr="00066771">
        <w:rPr>
          <w:rFonts w:asciiTheme="majorHAnsi" w:hAnsiTheme="majorHAnsi" w:cstheme="majorHAnsi"/>
          <w:b/>
          <w:highlight w:val="green"/>
          <w:u w:val="single"/>
        </w:rPr>
        <w:t xml:space="preserve">and transparent coverage of </w:t>
      </w:r>
      <w:r w:rsidRPr="00066771">
        <w:rPr>
          <w:rFonts w:asciiTheme="majorHAnsi" w:hAnsiTheme="majorHAnsi" w:cstheme="majorHAnsi"/>
          <w:b/>
          <w:u w:val="single"/>
        </w:rPr>
        <w:t xml:space="preserve">all political </w:t>
      </w:r>
      <w:r w:rsidRPr="00066771">
        <w:rPr>
          <w:rFonts w:asciiTheme="majorHAnsi" w:hAnsiTheme="majorHAnsi" w:cstheme="majorHAnsi"/>
          <w:b/>
          <w:highlight w:val="green"/>
          <w:u w:val="single"/>
        </w:rPr>
        <w:t>parties</w:t>
      </w:r>
      <w:r w:rsidRPr="00066771">
        <w:rPr>
          <w:rFonts w:asciiTheme="majorHAnsi" w:hAnsiTheme="majorHAnsi" w:cstheme="majorHAnsi"/>
          <w:b/>
          <w:u w:val="single"/>
        </w:rPr>
        <w:t xml:space="preserve">, Polish </w:t>
      </w:r>
      <w:r w:rsidRPr="00066771">
        <w:rPr>
          <w:rFonts w:asciiTheme="majorHAnsi" w:hAnsiTheme="majorHAnsi" w:cstheme="majorHAnsi"/>
          <w:b/>
          <w:highlight w:val="green"/>
          <w:u w:val="single"/>
        </w:rPr>
        <w:t>citizens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cannot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make informed decisions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at</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polling booths</w:t>
      </w:r>
      <w:r w:rsidRPr="00066771">
        <w:rPr>
          <w:rFonts w:asciiTheme="majorHAnsi" w:hAnsiTheme="majorHAnsi" w:cstheme="majorHAnsi"/>
          <w:b/>
          <w:u w:val="single"/>
        </w:rPr>
        <w:t>. “</w:t>
      </w:r>
      <w:r w:rsidRPr="00066771">
        <w:rPr>
          <w:rFonts w:asciiTheme="majorHAnsi" w:hAnsiTheme="majorHAnsi" w:cstheme="majorHAnsi"/>
          <w:b/>
          <w:highlight w:val="green"/>
          <w:u w:val="single"/>
        </w:rPr>
        <w:t>With</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strong propaganda by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public media</w:t>
      </w:r>
      <w:r w:rsidRPr="00066771">
        <w:rPr>
          <w:rFonts w:asciiTheme="majorHAnsi" w:hAnsiTheme="majorHAnsi" w:cstheme="majorHAnsi"/>
          <w:b/>
          <w:u w:val="single"/>
        </w:rPr>
        <w:t xml:space="preserve">, which is illegal, the </w:t>
      </w:r>
      <w:r w:rsidRPr="00066771">
        <w:rPr>
          <w:rFonts w:asciiTheme="majorHAnsi" w:hAnsiTheme="majorHAnsi" w:cstheme="majorHAnsi"/>
          <w:b/>
          <w:highlight w:val="green"/>
          <w:u w:val="single"/>
        </w:rPr>
        <w:t>results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elections are questionable</w:t>
      </w:r>
      <w:r w:rsidRPr="00066771">
        <w:rPr>
          <w:rFonts w:asciiTheme="majorHAnsi" w:hAnsiTheme="majorHAnsi" w:cstheme="majorHAnsi"/>
          <w:b/>
          <w:u w:val="single"/>
        </w:rPr>
        <w:t xml:space="preserve">”, </w:t>
      </w:r>
      <w:proofErr w:type="spellStart"/>
      <w:r w:rsidRPr="00066771">
        <w:rPr>
          <w:rFonts w:asciiTheme="majorHAnsi" w:hAnsiTheme="majorHAnsi" w:cstheme="majorHAnsi"/>
          <w:b/>
          <w:u w:val="single"/>
        </w:rPr>
        <w:t>Krajewski</w:t>
      </w:r>
      <w:proofErr w:type="spellEnd"/>
      <w:r w:rsidRPr="00066771">
        <w:rPr>
          <w:rFonts w:asciiTheme="majorHAnsi" w:hAnsiTheme="majorHAnsi" w:cstheme="majorHAnsi"/>
          <w:b/>
          <w:u w:val="single"/>
        </w:rPr>
        <w:t xml:space="preserve"> said.</w:t>
      </w:r>
      <w:r w:rsidRPr="00066771">
        <w:rPr>
          <w:rFonts w:asciiTheme="majorHAnsi" w:hAnsiTheme="majorHAnsi" w:cstheme="majorHAnsi"/>
        </w:rPr>
        <w:t xml:space="preserve"> </w:t>
      </w:r>
    </w:p>
    <w:p w14:paraId="3A1F808C" w14:textId="77777777" w:rsidR="002222B8" w:rsidRPr="00066771" w:rsidRDefault="002222B8" w:rsidP="002222B8">
      <w:pPr>
        <w:rPr>
          <w:rFonts w:asciiTheme="majorHAnsi" w:hAnsiTheme="majorHAnsi" w:cstheme="majorHAnsi"/>
        </w:rPr>
      </w:pPr>
    </w:p>
    <w:p w14:paraId="659359F1"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lastRenderedPageBreak/>
        <w:t xml:space="preserve">Poland will never leave the EU, but </w:t>
      </w:r>
      <w:proofErr w:type="spellStart"/>
      <w:r w:rsidRPr="00066771">
        <w:rPr>
          <w:rFonts w:asciiTheme="majorHAnsi" w:hAnsiTheme="majorHAnsi" w:cstheme="majorHAnsi"/>
        </w:rPr>
        <w:t>PiS</w:t>
      </w:r>
      <w:proofErr w:type="spellEnd"/>
      <w:r w:rsidRPr="00066771">
        <w:rPr>
          <w:rFonts w:asciiTheme="majorHAnsi" w:hAnsiTheme="majorHAnsi" w:cstheme="majorHAnsi"/>
        </w:rPr>
        <w:t xml:space="preserve"> power ensures packed courts and decisions that deck legitimacy-that spills over and causes a massive crisis</w:t>
      </w:r>
    </w:p>
    <w:p w14:paraId="60EE5FA5"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Economist 21</w:t>
      </w:r>
      <w:r w:rsidRPr="00066771">
        <w:rPr>
          <w:rFonts w:asciiTheme="majorHAnsi" w:hAnsiTheme="majorHAnsi" w:cstheme="majorHAnsi"/>
        </w:rPr>
        <w:t xml:space="preserve"> Economist, Oct 21</w:t>
      </w:r>
      <w:proofErr w:type="gramStart"/>
      <w:r w:rsidRPr="00066771">
        <w:rPr>
          <w:rFonts w:asciiTheme="majorHAnsi" w:hAnsiTheme="majorHAnsi" w:cstheme="majorHAnsi"/>
        </w:rPr>
        <w:t xml:space="preserve"> 2021</w:t>
      </w:r>
      <w:proofErr w:type="gramEnd"/>
      <w:r w:rsidRPr="00066771">
        <w:rPr>
          <w:rFonts w:asciiTheme="majorHAnsi" w:hAnsiTheme="majorHAnsi" w:cstheme="majorHAnsi"/>
        </w:rPr>
        <w:t>, "Poland is a problem for the EU precisely because it will not leave," https://www.economist.com/europe/2021/10/14/poland-is-a-problem-for-the-eu-precisely-because-it-will-not-leave//SJJK</w:t>
      </w:r>
    </w:p>
    <w:p w14:paraId="33D828C4" w14:textId="77777777" w:rsidR="002222B8" w:rsidRPr="00066771" w:rsidRDefault="002222B8" w:rsidP="002222B8">
      <w:pPr>
        <w:rPr>
          <w:rFonts w:asciiTheme="majorHAnsi" w:hAnsiTheme="majorHAnsi" w:cstheme="majorHAnsi"/>
        </w:rPr>
      </w:pPr>
      <w:r w:rsidRPr="00066771">
        <w:rPr>
          <w:rFonts w:asciiTheme="majorHAnsi" w:hAnsiTheme="majorHAnsi" w:cstheme="majorHAnsi"/>
          <w:sz w:val="16"/>
          <w:szCs w:val="16"/>
        </w:rPr>
        <w:t xml:space="preserve">Brexit, before it happened, was imagined in many forms. Hard, soft, Norwegian, </w:t>
      </w:r>
      <w:proofErr w:type="gramStart"/>
      <w:r w:rsidRPr="00066771">
        <w:rPr>
          <w:rFonts w:asciiTheme="majorHAnsi" w:hAnsiTheme="majorHAnsi" w:cstheme="majorHAnsi"/>
          <w:sz w:val="16"/>
          <w:szCs w:val="16"/>
        </w:rPr>
        <w:t>Swiss</w:t>
      </w:r>
      <w:proofErr w:type="gramEnd"/>
      <w:r w:rsidRPr="00066771">
        <w:rPr>
          <w:rFonts w:asciiTheme="majorHAnsi" w:hAnsiTheme="majorHAnsi" w:cstheme="majorHAnsi"/>
          <w:sz w:val="16"/>
          <w:szCs w:val="16"/>
        </w:rPr>
        <w:t xml:space="preserve"> or Turkish. Briefly, an Albanian option was discussed. Often it was just “clean”. A “clean Brexit” would free Britain from the </w:t>
      </w:r>
      <w:proofErr w:type="spellStart"/>
      <w:r w:rsidRPr="00066771">
        <w:rPr>
          <w:rFonts w:asciiTheme="majorHAnsi" w:hAnsiTheme="majorHAnsi" w:cstheme="majorHAnsi"/>
          <w:sz w:val="16"/>
          <w:szCs w:val="16"/>
        </w:rPr>
        <w:t>eu’s</w:t>
      </w:r>
      <w:proofErr w:type="spellEnd"/>
      <w:r w:rsidRPr="00066771">
        <w:rPr>
          <w:rFonts w:asciiTheme="majorHAnsi" w:hAnsiTheme="majorHAnsi" w:cstheme="majorHAnsi"/>
          <w:sz w:val="16"/>
          <w:szCs w:val="16"/>
        </w:rPr>
        <w:t xml:space="preserve"> single market, customs union and its courts, advocates said. Just as there are many ways of leaving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there are many ways of remaining. There is the clean version, in which countries quietly accept the </w:t>
      </w:r>
      <w:proofErr w:type="spellStart"/>
      <w:r w:rsidRPr="00066771">
        <w:rPr>
          <w:rFonts w:asciiTheme="majorHAnsi" w:hAnsiTheme="majorHAnsi" w:cstheme="majorHAnsi"/>
          <w:sz w:val="16"/>
          <w:szCs w:val="16"/>
        </w:rPr>
        <w:t>eu’s</w:t>
      </w:r>
      <w:proofErr w:type="spellEnd"/>
      <w:r w:rsidRPr="00066771">
        <w:rPr>
          <w:rFonts w:asciiTheme="majorHAnsi" w:hAnsiTheme="majorHAnsi" w:cstheme="majorHAnsi"/>
          <w:sz w:val="16"/>
          <w:szCs w:val="16"/>
        </w:rPr>
        <w:t xml:space="preserve"> strictures. Then there is the messy version, where governments foul up the club. Think of it as “dirty remain”. </w:t>
      </w:r>
      <w:r w:rsidRPr="00066771">
        <w:rPr>
          <w:rFonts w:asciiTheme="majorHAnsi" w:hAnsiTheme="majorHAnsi" w:cstheme="majorHAnsi"/>
          <w:b/>
          <w:u w:val="single"/>
        </w:rPr>
        <w:t xml:space="preserve">To see </w:t>
      </w:r>
      <w:proofErr w:type="gramStart"/>
      <w:r w:rsidRPr="00066771">
        <w:rPr>
          <w:rFonts w:asciiTheme="majorHAnsi" w:hAnsiTheme="majorHAnsi" w:cstheme="majorHAnsi"/>
          <w:b/>
          <w:u w:val="single"/>
        </w:rPr>
        <w:t>dirty</w:t>
      </w:r>
      <w:proofErr w:type="gramEnd"/>
      <w:r w:rsidRPr="00066771">
        <w:rPr>
          <w:rFonts w:asciiTheme="majorHAnsi" w:hAnsiTheme="majorHAnsi" w:cstheme="majorHAnsi"/>
          <w:b/>
          <w:u w:val="single"/>
        </w:rPr>
        <w:t xml:space="preserve"> remain in action, look at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 Its </w:t>
      </w:r>
      <w:r w:rsidRPr="00066771">
        <w:rPr>
          <w:rFonts w:asciiTheme="majorHAnsi" w:hAnsiTheme="majorHAnsi" w:cstheme="majorHAnsi"/>
          <w:b/>
          <w:highlight w:val="green"/>
          <w:u w:val="single"/>
        </w:rPr>
        <w:t>Constitutional Tribunal challenged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the legal order of the club</w:t>
      </w:r>
      <w:r w:rsidRPr="00066771">
        <w:rPr>
          <w:rFonts w:asciiTheme="majorHAnsi" w:hAnsiTheme="majorHAnsi" w:cstheme="majorHAnsi"/>
          <w:b/>
          <w:u w:val="single"/>
        </w:rPr>
        <w:t xml:space="preserve"> in a ruling on October 7th. In a case brought by the Polish prime minister, the court, which is stuffed with allies of the government</w:t>
      </w:r>
      <w:r w:rsidRPr="00066771">
        <w:rPr>
          <w:rFonts w:asciiTheme="majorHAnsi" w:hAnsiTheme="majorHAnsi" w:cstheme="majorHAnsi"/>
          <w:sz w:val="16"/>
          <w:szCs w:val="16"/>
        </w:rPr>
        <w:t xml:space="preserve">, </w:t>
      </w:r>
      <w:r w:rsidRPr="00066771">
        <w:rPr>
          <w:rFonts w:asciiTheme="majorHAnsi" w:hAnsiTheme="majorHAnsi" w:cstheme="majorHAnsi"/>
          <w:b/>
          <w:highlight w:val="green"/>
          <w:u w:val="single"/>
        </w:rPr>
        <w:t>ruled that fundamental</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parts of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highlight w:val="green"/>
          <w:u w:val="single"/>
        </w:rPr>
        <w:t xml:space="preserve"> law do not trump Poland’s constitution</w:t>
      </w:r>
      <w:r w:rsidRPr="00066771">
        <w:rPr>
          <w:rFonts w:asciiTheme="majorHAnsi" w:hAnsiTheme="majorHAnsi" w:cstheme="majorHAnsi"/>
          <w:b/>
          <w:u w:val="single"/>
        </w:rPr>
        <w:t xml:space="preserve">. The judgment, which was exactly what the government wanted, has </w:t>
      </w:r>
      <w:r w:rsidRPr="00066771">
        <w:rPr>
          <w:rFonts w:asciiTheme="majorHAnsi" w:hAnsiTheme="majorHAnsi" w:cstheme="majorHAnsi"/>
          <w:b/>
          <w:highlight w:val="green"/>
          <w:u w:val="single"/>
        </w:rPr>
        <w:t>punctured six decades of European case law</w:t>
      </w:r>
      <w:r w:rsidRPr="00066771">
        <w:rPr>
          <w:rFonts w:asciiTheme="majorHAnsi" w:hAnsiTheme="majorHAnsi" w:cstheme="majorHAnsi"/>
          <w:b/>
          <w:u w:val="single"/>
        </w:rPr>
        <w:t xml:space="preserve">. In short, the </w:t>
      </w:r>
      <w:proofErr w:type="spellStart"/>
      <w:r w:rsidRPr="00066771">
        <w:rPr>
          <w:rFonts w:asciiTheme="majorHAnsi" w:hAnsiTheme="majorHAnsi" w:cstheme="majorHAnsi"/>
          <w:b/>
          <w:highlight w:val="green"/>
          <w:u w:val="single"/>
        </w:rPr>
        <w:t>eu</w:t>
      </w:r>
      <w:r w:rsidRPr="00066771">
        <w:rPr>
          <w:rFonts w:asciiTheme="majorHAnsi" w:hAnsiTheme="majorHAnsi" w:cstheme="majorHAnsi"/>
          <w:b/>
          <w:u w:val="single"/>
        </w:rPr>
        <w:t>’s</w:t>
      </w:r>
      <w:proofErr w:type="spellEnd"/>
      <w:r w:rsidRPr="00066771">
        <w:rPr>
          <w:rFonts w:asciiTheme="majorHAnsi" w:hAnsiTheme="majorHAnsi" w:cstheme="majorHAnsi"/>
          <w:b/>
          <w:u w:val="single"/>
        </w:rPr>
        <w:t xml:space="preserve"> supreme court </w:t>
      </w:r>
      <w:r w:rsidRPr="00066771">
        <w:rPr>
          <w:rFonts w:asciiTheme="majorHAnsi" w:hAnsiTheme="majorHAnsi" w:cstheme="majorHAnsi"/>
          <w:b/>
          <w:highlight w:val="green"/>
          <w:u w:val="single"/>
        </w:rPr>
        <w:t>is no longer supreme</w:t>
      </w:r>
      <w:r w:rsidRPr="00066771">
        <w:rPr>
          <w:rFonts w:asciiTheme="majorHAnsi" w:hAnsiTheme="majorHAnsi" w:cstheme="majorHAnsi"/>
          <w:b/>
          <w:u w:val="single"/>
        </w:rPr>
        <w:t xml:space="preserve">, as far as Poland is concerned. Poles protested in droves, claiming that the government was attempting to drag the country out of the bloc against their will. But </w:t>
      </w:r>
      <w:r w:rsidRPr="00066771">
        <w:rPr>
          <w:rFonts w:asciiTheme="majorHAnsi" w:hAnsiTheme="majorHAnsi" w:cstheme="majorHAnsi"/>
          <w:b/>
          <w:highlight w:val="green"/>
          <w:u w:val="single"/>
        </w:rPr>
        <w:t>anyone expecting</w:t>
      </w:r>
      <w:r w:rsidRPr="00066771">
        <w:rPr>
          <w:rFonts w:asciiTheme="majorHAnsi" w:hAnsiTheme="majorHAnsi" w:cstheme="majorHAnsi"/>
          <w:b/>
          <w:u w:val="single"/>
        </w:rPr>
        <w:t xml:space="preserve"> a </w:t>
      </w:r>
      <w:proofErr w:type="gramStart"/>
      <w:r w:rsidRPr="00066771">
        <w:rPr>
          <w:rFonts w:asciiTheme="majorHAnsi" w:hAnsiTheme="majorHAnsi" w:cstheme="majorHAnsi"/>
          <w:b/>
          <w:u w:val="single"/>
        </w:rPr>
        <w:t>British-style</w:t>
      </w:r>
      <w:proofErr w:type="gramEnd"/>
      <w:r w:rsidRPr="00066771">
        <w:rPr>
          <w:rFonts w:asciiTheme="majorHAnsi" w:hAnsiTheme="majorHAnsi" w:cstheme="majorHAnsi"/>
          <w:b/>
          <w:u w:val="single"/>
        </w:rPr>
        <w:t xml:space="preserve"> “</w:t>
      </w:r>
      <w:proofErr w:type="spellStart"/>
      <w:r w:rsidRPr="00066771">
        <w:rPr>
          <w:rFonts w:asciiTheme="majorHAnsi" w:hAnsiTheme="majorHAnsi" w:cstheme="majorHAnsi"/>
          <w:b/>
          <w:highlight w:val="green"/>
          <w:u w:val="single"/>
        </w:rPr>
        <w:t>Polexit</w:t>
      </w:r>
      <w:proofErr w:type="spellEnd"/>
      <w:r w:rsidRPr="00066771">
        <w:rPr>
          <w:rFonts w:asciiTheme="majorHAnsi" w:hAnsiTheme="majorHAnsi" w:cstheme="majorHAnsi"/>
          <w:b/>
          <w:highlight w:val="green"/>
          <w:u w:val="single"/>
        </w:rPr>
        <w: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will be disappointed</w:t>
      </w:r>
      <w:r w:rsidRPr="00066771">
        <w:rPr>
          <w:rFonts w:asciiTheme="majorHAnsi" w:hAnsiTheme="majorHAnsi" w:cstheme="majorHAnsi"/>
          <w:sz w:val="16"/>
          <w:szCs w:val="16"/>
        </w:rPr>
        <w:t xml:space="preserve">. </w:t>
      </w:r>
      <w:r w:rsidRPr="00066771">
        <w:rPr>
          <w:rFonts w:asciiTheme="majorHAnsi" w:hAnsiTheme="majorHAnsi" w:cstheme="majorHAnsi"/>
          <w:sz w:val="16"/>
          <w:szCs w:val="16"/>
          <w:highlight w:val="green"/>
        </w:rPr>
        <w:t>S</w:t>
      </w:r>
      <w:r w:rsidRPr="00066771">
        <w:rPr>
          <w:rFonts w:asciiTheme="majorHAnsi" w:hAnsiTheme="majorHAnsi" w:cstheme="majorHAnsi"/>
          <w:b/>
          <w:highlight w:val="green"/>
          <w:u w:val="single"/>
        </w:rPr>
        <w:t xml:space="preserve">upport for the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u w:val="single"/>
        </w:rPr>
        <w:t xml:space="preserve"> within the country </w:t>
      </w:r>
      <w:r w:rsidRPr="00066771">
        <w:rPr>
          <w:rFonts w:asciiTheme="majorHAnsi" w:hAnsiTheme="majorHAnsi" w:cstheme="majorHAnsi"/>
          <w:b/>
          <w:highlight w:val="green"/>
          <w:u w:val="single"/>
        </w:rPr>
        <w:t>is</w:t>
      </w:r>
      <w:r w:rsidRPr="00066771">
        <w:rPr>
          <w:rFonts w:asciiTheme="majorHAnsi" w:hAnsiTheme="majorHAnsi" w:cstheme="majorHAnsi"/>
          <w:b/>
          <w:u w:val="single"/>
        </w:rPr>
        <w:t xml:space="preserve"> among </w:t>
      </w:r>
      <w:r w:rsidRPr="00066771">
        <w:rPr>
          <w:rFonts w:asciiTheme="majorHAnsi" w:hAnsiTheme="majorHAnsi" w:cstheme="majorHAnsi"/>
          <w:b/>
          <w:highlight w:val="green"/>
          <w:u w:val="single"/>
        </w:rPr>
        <w:t>the highest in the union</w:t>
      </w:r>
      <w:r w:rsidRPr="00066771">
        <w:rPr>
          <w:rFonts w:asciiTheme="majorHAnsi" w:hAnsiTheme="majorHAnsi" w:cstheme="majorHAnsi"/>
          <w:b/>
          <w:u w:val="single"/>
        </w:rPr>
        <w:t xml:space="preserve">. Standing for an election in Poland on a platform of quitting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would be akin to a manifesto promising to drown puppies.</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The problem is not that Poland is trying to leave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the problem is that it intends to stay. </w:t>
      </w:r>
      <w:r w:rsidRPr="00066771">
        <w:rPr>
          <w:rFonts w:asciiTheme="majorHAnsi" w:hAnsiTheme="majorHAnsi" w:cstheme="majorHAnsi"/>
          <w:sz w:val="16"/>
          <w:szCs w:val="16"/>
        </w:rPr>
        <w:t xml:space="preserve">Dirty remain is more pernicious than </w:t>
      </w:r>
      <w:proofErr w:type="spellStart"/>
      <w:r w:rsidRPr="00066771">
        <w:rPr>
          <w:rFonts w:asciiTheme="majorHAnsi" w:hAnsiTheme="majorHAnsi" w:cstheme="majorHAnsi"/>
          <w:sz w:val="16"/>
          <w:szCs w:val="16"/>
        </w:rPr>
        <w:t>Polexit</w:t>
      </w:r>
      <w:proofErr w:type="spellEnd"/>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The risk is that the </w:t>
      </w:r>
      <w:proofErr w:type="spellStart"/>
      <w:r w:rsidRPr="00066771">
        <w:rPr>
          <w:rFonts w:asciiTheme="majorHAnsi" w:hAnsiTheme="majorHAnsi" w:cstheme="majorHAnsi"/>
          <w:b/>
          <w:highlight w:val="green"/>
          <w:u w:val="single"/>
        </w:rPr>
        <w:t>eu’s</w:t>
      </w:r>
      <w:proofErr w:type="spellEnd"/>
      <w:r w:rsidRPr="00066771">
        <w:rPr>
          <w:rFonts w:asciiTheme="majorHAnsi" w:hAnsiTheme="majorHAnsi" w:cstheme="majorHAnsi"/>
          <w:b/>
          <w:highlight w:val="green"/>
          <w:u w:val="single"/>
        </w:rPr>
        <w:t xml:space="preserve"> legal order in Poland</w:t>
      </w:r>
      <w:r w:rsidRPr="00066771">
        <w:rPr>
          <w:rFonts w:asciiTheme="majorHAnsi" w:hAnsiTheme="majorHAnsi" w:cstheme="majorHAnsi"/>
          <w:b/>
          <w:u w:val="single"/>
        </w:rPr>
        <w:t xml:space="preserve"> slowly </w:t>
      </w:r>
      <w:r w:rsidRPr="00066771">
        <w:rPr>
          <w:rFonts w:asciiTheme="majorHAnsi" w:hAnsiTheme="majorHAnsi" w:cstheme="majorHAnsi"/>
          <w:b/>
          <w:highlight w:val="green"/>
          <w:u w:val="single"/>
        </w:rPr>
        <w:t>fades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argues Daniel Sarmiento of the </w:t>
      </w:r>
      <w:proofErr w:type="spellStart"/>
      <w:r w:rsidRPr="00066771">
        <w:rPr>
          <w:rFonts w:asciiTheme="majorHAnsi" w:hAnsiTheme="majorHAnsi" w:cstheme="majorHAnsi"/>
          <w:sz w:val="16"/>
          <w:szCs w:val="16"/>
        </w:rPr>
        <w:t>Complutense</w:t>
      </w:r>
      <w:proofErr w:type="spellEnd"/>
      <w:r w:rsidRPr="00066771">
        <w:rPr>
          <w:rFonts w:asciiTheme="majorHAnsi" w:hAnsiTheme="majorHAnsi" w:cstheme="majorHAnsi"/>
          <w:sz w:val="16"/>
          <w:szCs w:val="16"/>
        </w:rPr>
        <w:t xml:space="preserve"> University of Madrid</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domino effect takes over</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If courts across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cannot trust their Polish peers, then the </w:t>
      </w:r>
      <w:proofErr w:type="spellStart"/>
      <w:r w:rsidRPr="00066771">
        <w:rPr>
          <w:rFonts w:asciiTheme="majorHAnsi" w:hAnsiTheme="majorHAnsi" w:cstheme="majorHAnsi"/>
          <w:b/>
          <w:highlight w:val="green"/>
          <w:u w:val="single"/>
        </w:rPr>
        <w:t>eu’s</w:t>
      </w:r>
      <w:proofErr w:type="spellEnd"/>
      <w:r w:rsidRPr="00066771">
        <w:rPr>
          <w:rFonts w:asciiTheme="majorHAnsi" w:hAnsiTheme="majorHAnsi" w:cstheme="majorHAnsi"/>
          <w:b/>
          <w:highlight w:val="green"/>
          <w:u w:val="single"/>
        </w:rPr>
        <w:t xml:space="preserve"> legal system starts to gum up</w:t>
      </w:r>
      <w:r w:rsidRPr="00066771">
        <w:rPr>
          <w:rFonts w:asciiTheme="majorHAnsi" w:hAnsiTheme="majorHAnsi" w:cstheme="majorHAnsi"/>
          <w:sz w:val="16"/>
          <w:szCs w:val="16"/>
        </w:rPr>
        <w:t xml:space="preserve">. An arrest warrant here is not </w:t>
      </w:r>
      <w:proofErr w:type="spellStart"/>
      <w:r w:rsidRPr="00066771">
        <w:rPr>
          <w:rFonts w:asciiTheme="majorHAnsi" w:hAnsiTheme="majorHAnsi" w:cstheme="majorHAnsi"/>
          <w:sz w:val="16"/>
          <w:szCs w:val="16"/>
        </w:rPr>
        <w:t>honoured</w:t>
      </w:r>
      <w:proofErr w:type="spellEnd"/>
      <w:r w:rsidRPr="00066771">
        <w:rPr>
          <w:rFonts w:asciiTheme="majorHAnsi" w:hAnsiTheme="majorHAnsi" w:cstheme="majorHAnsi"/>
          <w:sz w:val="16"/>
          <w:szCs w:val="16"/>
        </w:rPr>
        <w:t xml:space="preserve"> there; a banking </w:t>
      </w:r>
      <w:proofErr w:type="spellStart"/>
      <w:r w:rsidRPr="00066771">
        <w:rPr>
          <w:rFonts w:asciiTheme="majorHAnsi" w:hAnsiTheme="majorHAnsi" w:cstheme="majorHAnsi"/>
          <w:sz w:val="16"/>
          <w:szCs w:val="16"/>
        </w:rPr>
        <w:t>licence</w:t>
      </w:r>
      <w:proofErr w:type="spellEnd"/>
      <w:r w:rsidRPr="00066771">
        <w:rPr>
          <w:rFonts w:asciiTheme="majorHAnsi" w:hAnsiTheme="majorHAnsi" w:cstheme="majorHAnsi"/>
          <w:sz w:val="16"/>
          <w:szCs w:val="16"/>
        </w:rPr>
        <w:t xml:space="preserve"> granted in one country may not be </w:t>
      </w:r>
      <w:proofErr w:type="spellStart"/>
      <w:r w:rsidRPr="00066771">
        <w:rPr>
          <w:rFonts w:asciiTheme="majorHAnsi" w:hAnsiTheme="majorHAnsi" w:cstheme="majorHAnsi"/>
          <w:sz w:val="16"/>
          <w:szCs w:val="16"/>
        </w:rPr>
        <w:t>honoured</w:t>
      </w:r>
      <w:proofErr w:type="spellEnd"/>
      <w:r w:rsidRPr="00066771">
        <w:rPr>
          <w:rFonts w:asciiTheme="majorHAnsi" w:hAnsiTheme="majorHAnsi" w:cstheme="majorHAnsi"/>
          <w:sz w:val="16"/>
          <w:szCs w:val="16"/>
        </w:rPr>
        <w:t xml:space="preserve"> in another. </w:t>
      </w:r>
      <w:r w:rsidRPr="00066771">
        <w:rPr>
          <w:rFonts w:asciiTheme="majorHAnsi" w:hAnsiTheme="majorHAnsi" w:cstheme="majorHAnsi"/>
          <w:b/>
          <w:u w:val="single"/>
        </w:rPr>
        <w:t xml:space="preserve">Over time, an area over which people, goods, </w:t>
      </w:r>
      <w:proofErr w:type="gramStart"/>
      <w:r w:rsidRPr="00066771">
        <w:rPr>
          <w:rFonts w:asciiTheme="majorHAnsi" w:hAnsiTheme="majorHAnsi" w:cstheme="majorHAnsi"/>
          <w:b/>
          <w:u w:val="single"/>
        </w:rPr>
        <w:t>capital</w:t>
      </w:r>
      <w:proofErr w:type="gramEnd"/>
      <w:r w:rsidRPr="00066771">
        <w:rPr>
          <w:rFonts w:asciiTheme="majorHAnsi" w:hAnsiTheme="majorHAnsi" w:cstheme="majorHAnsi"/>
          <w:b/>
          <w:u w:val="single"/>
        </w:rPr>
        <w:t xml:space="preserve"> and services can flow freely turns into one where they can move only with trouble. </w:t>
      </w:r>
      <w:r w:rsidRPr="00066771">
        <w:rPr>
          <w:rFonts w:asciiTheme="majorHAnsi" w:hAnsiTheme="majorHAnsi" w:cstheme="majorHAnsi"/>
          <w:b/>
          <w:highlight w:val="green"/>
          <w:u w:val="single"/>
        </w:rPr>
        <w:t xml:space="preserve">Bad </w:t>
      </w:r>
      <w:proofErr w:type="spellStart"/>
      <w:r w:rsidRPr="00066771">
        <w:rPr>
          <w:rFonts w:asciiTheme="majorHAnsi" w:hAnsiTheme="majorHAnsi" w:cstheme="majorHAnsi"/>
          <w:b/>
          <w:highlight w:val="green"/>
          <w:u w:val="single"/>
        </w:rPr>
        <w:t>behaviour</w:t>
      </w:r>
      <w:proofErr w:type="spellEnd"/>
      <w:r w:rsidRPr="00066771">
        <w:rPr>
          <w:rFonts w:asciiTheme="majorHAnsi" w:hAnsiTheme="majorHAnsi" w:cstheme="majorHAnsi"/>
          <w:b/>
          <w:highlight w:val="green"/>
          <w:u w:val="single"/>
        </w:rPr>
        <w:t xml:space="preserve"> can spread</w:t>
      </w:r>
      <w:r w:rsidRPr="00066771">
        <w:rPr>
          <w:rFonts w:asciiTheme="majorHAnsi" w:hAnsiTheme="majorHAnsi" w:cstheme="majorHAnsi"/>
          <w:sz w:val="16"/>
          <w:szCs w:val="16"/>
        </w:rPr>
        <w:t xml:space="preserve">. Eurosceptics have mostly given up on leaving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It is, as Britain has shown, rather stressful. </w:t>
      </w:r>
      <w:r w:rsidRPr="00066771">
        <w:rPr>
          <w:rFonts w:asciiTheme="majorHAnsi" w:hAnsiTheme="majorHAnsi" w:cstheme="majorHAnsi"/>
          <w:b/>
          <w:u w:val="single"/>
        </w:rPr>
        <w:t xml:space="preserve">Eric </w:t>
      </w:r>
      <w:proofErr w:type="spellStart"/>
      <w:r w:rsidRPr="00066771">
        <w:rPr>
          <w:rFonts w:asciiTheme="majorHAnsi" w:hAnsiTheme="majorHAnsi" w:cstheme="majorHAnsi"/>
          <w:b/>
          <w:u w:val="single"/>
        </w:rPr>
        <w:t>Zemmour</w:t>
      </w:r>
      <w:proofErr w:type="spellEnd"/>
      <w:r w:rsidRPr="00066771">
        <w:rPr>
          <w:rFonts w:asciiTheme="majorHAnsi" w:hAnsiTheme="majorHAnsi" w:cstheme="majorHAnsi"/>
          <w:b/>
          <w:u w:val="single"/>
        </w:rPr>
        <w:t xml:space="preserve">, the nationalist radical mulling a run in the </w:t>
      </w:r>
      <w:r w:rsidRPr="00066771">
        <w:rPr>
          <w:rFonts w:asciiTheme="majorHAnsi" w:hAnsiTheme="majorHAnsi" w:cstheme="majorHAnsi"/>
          <w:b/>
          <w:highlight w:val="green"/>
          <w:u w:val="single"/>
        </w:rPr>
        <w:t>French presidential election</w:t>
      </w:r>
      <w:r w:rsidRPr="00066771">
        <w:rPr>
          <w:rFonts w:asciiTheme="majorHAnsi" w:hAnsiTheme="majorHAnsi" w:cstheme="majorHAnsi"/>
          <w:b/>
          <w:u w:val="single"/>
        </w:rPr>
        <w:t xml:space="preserve">, has </w:t>
      </w:r>
      <w:r w:rsidRPr="00066771">
        <w:rPr>
          <w:rFonts w:asciiTheme="majorHAnsi" w:hAnsiTheme="majorHAnsi" w:cstheme="majorHAnsi"/>
          <w:b/>
          <w:highlight w:val="green"/>
          <w:u w:val="single"/>
        </w:rPr>
        <w:t>pledged</w:t>
      </w:r>
      <w:r w:rsidRPr="00066771">
        <w:rPr>
          <w:rFonts w:asciiTheme="majorHAnsi" w:hAnsiTheme="majorHAnsi" w:cstheme="majorHAnsi"/>
          <w:b/>
          <w:u w:val="single"/>
        </w:rPr>
        <w:t xml:space="preserve"> to </w:t>
      </w:r>
      <w:r w:rsidRPr="00066771">
        <w:rPr>
          <w:rFonts w:asciiTheme="majorHAnsi" w:hAnsiTheme="majorHAnsi" w:cstheme="majorHAnsi"/>
          <w:b/>
          <w:highlight w:val="green"/>
          <w:u w:val="single"/>
        </w:rPr>
        <w:t>restore</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primacy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 French</w:t>
      </w:r>
      <w:r w:rsidRPr="00066771">
        <w:rPr>
          <w:rFonts w:asciiTheme="majorHAnsi" w:hAnsiTheme="majorHAnsi" w:cstheme="majorHAnsi"/>
          <w:b/>
          <w:u w:val="single"/>
        </w:rPr>
        <w:t xml:space="preserve"> law </w:t>
      </w:r>
      <w:r w:rsidRPr="00066771">
        <w:rPr>
          <w:rFonts w:asciiTheme="majorHAnsi" w:hAnsiTheme="majorHAnsi" w:cstheme="majorHAnsi"/>
          <w:b/>
          <w:highlight w:val="green"/>
          <w:u w:val="single"/>
        </w:rPr>
        <w:t>over</w:t>
      </w:r>
      <w:r w:rsidRPr="00066771">
        <w:rPr>
          <w:rFonts w:asciiTheme="majorHAnsi" w:hAnsiTheme="majorHAnsi" w:cstheme="majorHAnsi"/>
          <w:b/>
          <w:u w:val="single"/>
        </w:rPr>
        <w:t xml:space="preserve">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u w:val="single"/>
        </w:rPr>
        <w:t xml:space="preserve"> law</w:t>
      </w:r>
      <w:r w:rsidRPr="00066771">
        <w:rPr>
          <w:rFonts w:asciiTheme="majorHAnsi" w:hAnsiTheme="majorHAnsi" w:cstheme="majorHAnsi"/>
          <w:sz w:val="16"/>
          <w:szCs w:val="16"/>
        </w:rPr>
        <w:t xml:space="preserve">. Even more mild-mannered figures, such as Michel Barnier, the </w:t>
      </w:r>
      <w:proofErr w:type="spellStart"/>
      <w:r w:rsidRPr="00066771">
        <w:rPr>
          <w:rFonts w:asciiTheme="majorHAnsi" w:hAnsiTheme="majorHAnsi" w:cstheme="majorHAnsi"/>
          <w:sz w:val="16"/>
          <w:szCs w:val="16"/>
        </w:rPr>
        <w:t>eu’s</w:t>
      </w:r>
      <w:proofErr w:type="spellEnd"/>
      <w:r w:rsidRPr="00066771">
        <w:rPr>
          <w:rFonts w:asciiTheme="majorHAnsi" w:hAnsiTheme="majorHAnsi" w:cstheme="majorHAnsi"/>
          <w:sz w:val="16"/>
          <w:szCs w:val="16"/>
        </w:rPr>
        <w:t xml:space="preserve"> Brexit negotiator, toy with the same idea. </w:t>
      </w:r>
      <w:r w:rsidRPr="00066771">
        <w:rPr>
          <w:rFonts w:asciiTheme="majorHAnsi" w:hAnsiTheme="majorHAnsi" w:cstheme="majorHAnsi"/>
          <w:b/>
          <w:u w:val="single"/>
        </w:rPr>
        <w:t xml:space="preserve">If </w:t>
      </w:r>
      <w:r w:rsidRPr="00066771">
        <w:rPr>
          <w:rFonts w:asciiTheme="majorHAnsi" w:hAnsiTheme="majorHAnsi" w:cstheme="majorHAnsi"/>
          <w:b/>
          <w:highlight w:val="green"/>
          <w:u w:val="single"/>
        </w:rPr>
        <w:t>one government can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avoid abiding</w:t>
      </w:r>
      <w:r w:rsidRPr="00066771">
        <w:rPr>
          <w:rFonts w:asciiTheme="majorHAnsi" w:hAnsiTheme="majorHAnsi" w:cstheme="majorHAnsi"/>
          <w:b/>
          <w:u w:val="single"/>
        </w:rPr>
        <w:t xml:space="preserve"> by unpopular rulings by the </w:t>
      </w:r>
      <w:proofErr w:type="spellStart"/>
      <w:r w:rsidRPr="00066771">
        <w:rPr>
          <w:rFonts w:asciiTheme="majorHAnsi" w:hAnsiTheme="majorHAnsi" w:cstheme="majorHAnsi"/>
          <w:b/>
          <w:u w:val="single"/>
        </w:rPr>
        <w:t>eu’s</w:t>
      </w:r>
      <w:proofErr w:type="spellEnd"/>
      <w:r w:rsidRPr="00066771">
        <w:rPr>
          <w:rFonts w:asciiTheme="majorHAnsi" w:hAnsiTheme="majorHAnsi" w:cstheme="majorHAnsi"/>
          <w:b/>
          <w:u w:val="single"/>
        </w:rPr>
        <w:t xml:space="preserve"> top court with little fear of sanction, it becomes a </w:t>
      </w:r>
      <w:r w:rsidRPr="00066771">
        <w:rPr>
          <w:rFonts w:asciiTheme="majorHAnsi" w:hAnsiTheme="majorHAnsi" w:cstheme="majorHAnsi"/>
          <w:b/>
          <w:highlight w:val="green"/>
          <w:u w:val="single"/>
        </w:rPr>
        <w:t>tempting option for all</w:t>
      </w:r>
      <w:r w:rsidRPr="00066771">
        <w:rPr>
          <w:rFonts w:asciiTheme="majorHAnsi" w:hAnsiTheme="majorHAnsi" w:cstheme="majorHAnsi"/>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sidRPr="00066771">
        <w:rPr>
          <w:rFonts w:asciiTheme="majorHAnsi" w:hAnsiTheme="majorHAnsi" w:cstheme="majorHAnsi"/>
          <w:sz w:val="16"/>
          <w:szCs w:val="16"/>
        </w:rPr>
        <w:t>ecj</w:t>
      </w:r>
      <w:proofErr w:type="spellEnd"/>
      <w:r w:rsidRPr="00066771">
        <w:rPr>
          <w:rFonts w:asciiTheme="majorHAnsi" w:hAnsiTheme="majorHAnsi" w:cstheme="majorHAnsi"/>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sidRPr="00066771">
        <w:rPr>
          <w:rFonts w:asciiTheme="majorHAnsi" w:hAnsiTheme="majorHAnsi" w:cstheme="majorHAnsi"/>
          <w:sz w:val="16"/>
          <w:szCs w:val="16"/>
        </w:rPr>
        <w:t>ecj</w:t>
      </w:r>
      <w:proofErr w:type="spellEnd"/>
      <w:r w:rsidRPr="00066771">
        <w:rPr>
          <w:rFonts w:asciiTheme="majorHAnsi" w:hAnsiTheme="majorHAnsi" w:cstheme="majorHAnsi"/>
          <w:sz w:val="16"/>
          <w:szCs w:val="16"/>
        </w:rPr>
        <w:t xml:space="preserve"> of exceeding its mandate in approving a </w:t>
      </w:r>
      <w:proofErr w:type="spellStart"/>
      <w:r w:rsidRPr="00066771">
        <w:rPr>
          <w:rFonts w:asciiTheme="majorHAnsi" w:hAnsiTheme="majorHAnsi" w:cstheme="majorHAnsi"/>
          <w:sz w:val="16"/>
          <w:szCs w:val="16"/>
        </w:rPr>
        <w:t>programme</w:t>
      </w:r>
      <w:proofErr w:type="spellEnd"/>
      <w:r w:rsidRPr="00066771">
        <w:rPr>
          <w:rFonts w:asciiTheme="majorHAnsi" w:hAnsiTheme="majorHAnsi" w:cstheme="majorHAnsi"/>
          <w:sz w:val="16"/>
          <w:szCs w:val="16"/>
        </w:rPr>
        <w:t xml:space="preserve"> of bond-buying by the European Central Bank. </w:t>
      </w:r>
      <w:r w:rsidRPr="00066771">
        <w:rPr>
          <w:rFonts w:asciiTheme="majorHAnsi" w:hAnsiTheme="majorHAnsi" w:cstheme="majorHAnsi"/>
          <w:b/>
          <w:u w:val="single"/>
        </w:rPr>
        <w:t xml:space="preserve">The Polish court said the country’s constitution trumped fundamental parts of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law, such as “ever closer union”, a much more sweeping ruling</w:t>
      </w:r>
      <w:r w:rsidRPr="00066771">
        <w:rPr>
          <w:rFonts w:asciiTheme="majorHAnsi" w:hAnsiTheme="majorHAnsi" w:cstheme="majorHAnsi"/>
          <w:sz w:val="16"/>
          <w:szCs w:val="16"/>
        </w:rPr>
        <w:t xml:space="preserve">. The German court was playing with matches; </w:t>
      </w:r>
      <w:r w:rsidRPr="00066771">
        <w:rPr>
          <w:rFonts w:asciiTheme="majorHAnsi" w:hAnsiTheme="majorHAnsi" w:cstheme="majorHAnsi"/>
          <w:b/>
          <w:u w:val="single"/>
        </w:rPr>
        <w:t xml:space="preserve">its Polish counterpart doused the </w:t>
      </w:r>
      <w:proofErr w:type="spellStart"/>
      <w:r w:rsidRPr="00066771">
        <w:rPr>
          <w:rFonts w:asciiTheme="majorHAnsi" w:hAnsiTheme="majorHAnsi" w:cstheme="majorHAnsi"/>
          <w:b/>
          <w:u w:val="single"/>
        </w:rPr>
        <w:t>eu’s</w:t>
      </w:r>
      <w:proofErr w:type="spellEnd"/>
      <w:r w:rsidRPr="00066771">
        <w:rPr>
          <w:rFonts w:asciiTheme="majorHAnsi" w:hAnsiTheme="majorHAnsi" w:cstheme="majorHAnsi"/>
          <w:b/>
          <w:u w:val="single"/>
        </w:rPr>
        <w:t xml:space="preserve"> legal system in petrol and deliberately started a fire. On paper, the solution to such a disagreement is simple: leave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diplomats this is exactly what the British government did. </w:t>
      </w:r>
      <w:r w:rsidRPr="00066771">
        <w:rPr>
          <w:rFonts w:asciiTheme="majorHAnsi" w:hAnsiTheme="majorHAnsi" w:cstheme="majorHAnsi"/>
          <w:b/>
          <w:u w:val="single"/>
        </w:rPr>
        <w:t>Instead, Poland is following a strategy that played out in Watchmen, a comic</w:t>
      </w:r>
      <w:r w:rsidRPr="00066771">
        <w:rPr>
          <w:rFonts w:asciiTheme="majorHAnsi" w:hAnsiTheme="majorHAnsi" w:cstheme="majorHAnsi"/>
          <w:sz w:val="16"/>
          <w:szCs w:val="16"/>
        </w:rPr>
        <w:t xml:space="preserve">. </w:t>
      </w:r>
      <w:r w:rsidRPr="00066771">
        <w:rPr>
          <w:rFonts w:asciiTheme="majorHAnsi" w:hAnsiTheme="majorHAnsi" w:cstheme="majorHAnsi"/>
          <w:b/>
          <w:u w:val="single"/>
        </w:rPr>
        <w:t>In it, Rorschach, a vigilante, is sent to jail, where he greets a fellow inmate in the canteen by tipping the contents of a deep-fat fryer over his head</w:t>
      </w:r>
      <w:r w:rsidRPr="00066771">
        <w:rPr>
          <w:rFonts w:asciiTheme="majorHAnsi" w:hAnsiTheme="majorHAnsi" w:cstheme="majorHAnsi"/>
          <w:sz w:val="16"/>
          <w:szCs w:val="16"/>
        </w:rPr>
        <w:t xml:space="preserve">. “None of you seem to understand,” he says to his now-crispy foe. </w:t>
      </w:r>
      <w:r w:rsidRPr="00066771">
        <w:rPr>
          <w:rFonts w:asciiTheme="majorHAnsi" w:hAnsiTheme="majorHAnsi" w:cstheme="majorHAnsi"/>
          <w:b/>
          <w:u w:val="single"/>
        </w:rPr>
        <w:t xml:space="preserve">“I’m not locked in here with you. You’re locked in </w:t>
      </w:r>
      <w:r w:rsidRPr="00066771">
        <w:rPr>
          <w:rFonts w:asciiTheme="majorHAnsi" w:hAnsiTheme="majorHAnsi" w:cstheme="majorHAnsi"/>
          <w:b/>
          <w:u w:val="single"/>
        </w:rPr>
        <w:lastRenderedPageBreak/>
        <w:t>here with me.”</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In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destinies are linked. If one person starts hurling a fryer, everyone must duck</w:t>
      </w:r>
      <w:r w:rsidRPr="00066771">
        <w:rPr>
          <w:rFonts w:asciiTheme="majorHAnsi" w:hAnsiTheme="majorHAnsi" w:cstheme="majorHAnsi"/>
          <w:sz w:val="16"/>
          <w:szCs w:val="16"/>
        </w:rPr>
        <w:t xml:space="preserve">. David Cameron, Britain’s prime minister at the time, begged for concessions from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ahead of Britain’s referendum on leaving it, including an opt-out from “ever closer union”. </w:t>
      </w:r>
      <w:r w:rsidRPr="00066771">
        <w:rPr>
          <w:rFonts w:asciiTheme="majorHAnsi" w:hAnsiTheme="majorHAnsi" w:cstheme="majorHAnsi"/>
          <w:b/>
          <w:u w:val="single"/>
        </w:rPr>
        <w:t xml:space="preserve">Poland threw its fryer without warning. </w:t>
      </w:r>
      <w:r w:rsidRPr="00066771">
        <w:rPr>
          <w:rFonts w:asciiTheme="majorHAnsi" w:hAnsiTheme="majorHAnsi" w:cstheme="majorHAnsi"/>
          <w:sz w:val="16"/>
          <w:szCs w:val="16"/>
        </w:rPr>
        <w:t xml:space="preserve">Such dirty </w:t>
      </w:r>
      <w:r w:rsidRPr="00066771">
        <w:rPr>
          <w:rFonts w:asciiTheme="majorHAnsi" w:hAnsiTheme="majorHAnsi" w:cstheme="majorHAnsi"/>
          <w:b/>
          <w:u w:val="single"/>
        </w:rPr>
        <w:t>tricks are difficult to deal with inside the club</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A </w:t>
      </w:r>
      <w:r w:rsidRPr="00066771">
        <w:rPr>
          <w:rFonts w:asciiTheme="majorHAnsi" w:hAnsiTheme="majorHAnsi" w:cstheme="majorHAnsi"/>
          <w:b/>
          <w:highlight w:val="green"/>
          <w:u w:val="single"/>
        </w:rPr>
        <w:t>nation-state can enforce</w:t>
      </w:r>
      <w:r w:rsidRPr="00066771">
        <w:rPr>
          <w:rFonts w:asciiTheme="majorHAnsi" w:hAnsiTheme="majorHAnsi" w:cstheme="majorHAnsi"/>
          <w:b/>
          <w:u w:val="single"/>
        </w:rPr>
        <w:t xml:space="preserve"> its will internally, </w:t>
      </w:r>
      <w:r w:rsidRPr="00066771">
        <w:rPr>
          <w:rFonts w:asciiTheme="majorHAnsi" w:hAnsiTheme="majorHAnsi" w:cstheme="majorHAnsi"/>
          <w:b/>
          <w:highlight w:val="green"/>
          <w:u w:val="single"/>
        </w:rPr>
        <w:t>sending</w:t>
      </w:r>
      <w:r w:rsidRPr="00066771">
        <w:rPr>
          <w:rFonts w:asciiTheme="majorHAnsi" w:hAnsiTheme="majorHAnsi" w:cstheme="majorHAnsi"/>
          <w:b/>
          <w:u w:val="single"/>
        </w:rPr>
        <w:t xml:space="preserve"> in the </w:t>
      </w:r>
      <w:r w:rsidRPr="00066771">
        <w:rPr>
          <w:rFonts w:asciiTheme="majorHAnsi" w:hAnsiTheme="majorHAnsi" w:cstheme="majorHAnsi"/>
          <w:b/>
          <w:highlight w:val="green"/>
          <w:u w:val="single"/>
        </w:rPr>
        <w:t>police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or</w:t>
      </w:r>
      <w:r w:rsidRPr="00066771">
        <w:rPr>
          <w:rFonts w:asciiTheme="majorHAnsi" w:hAnsiTheme="majorHAnsi" w:cstheme="majorHAnsi"/>
          <w:b/>
          <w:u w:val="single"/>
        </w:rPr>
        <w:t xml:space="preserve"> even, in extremis, the </w:t>
      </w:r>
      <w:r w:rsidRPr="00066771">
        <w:rPr>
          <w:rFonts w:asciiTheme="majorHAnsi" w:hAnsiTheme="majorHAnsi" w:cstheme="majorHAnsi"/>
          <w:b/>
          <w:highlight w:val="green"/>
          <w:u w:val="single"/>
        </w:rPr>
        <w:t>army</w:t>
      </w:r>
      <w:r w:rsidRPr="00066771">
        <w:rPr>
          <w:rFonts w:asciiTheme="majorHAnsi" w:hAnsiTheme="majorHAnsi" w:cstheme="majorHAnsi"/>
          <w:b/>
          <w:u w:val="single"/>
        </w:rPr>
        <w:t xml:space="preserve"> to quell insurrection. The </w:t>
      </w:r>
      <w:proofErr w:type="spellStart"/>
      <w:r w:rsidRPr="00066771">
        <w:rPr>
          <w:rFonts w:asciiTheme="majorHAnsi" w:hAnsiTheme="majorHAnsi" w:cstheme="majorHAnsi"/>
          <w:b/>
          <w:highlight w:val="green"/>
          <w:u w:val="single"/>
        </w:rPr>
        <w:t>eu</w:t>
      </w:r>
      <w:proofErr w:type="spellEnd"/>
      <w:r w:rsidRPr="00066771">
        <w:rPr>
          <w:rFonts w:asciiTheme="majorHAnsi" w:hAnsiTheme="majorHAnsi" w:cstheme="majorHAnsi"/>
          <w:b/>
          <w:highlight w:val="green"/>
          <w:u w:val="single"/>
        </w:rPr>
        <w:t xml:space="preserve"> has no</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tools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The European Commission could refuse to sign off on Poland’s share of its covid-19 recovery fund, depriving the country of €57bn ($66bn), for instance. </w:t>
      </w:r>
      <w:r w:rsidRPr="00066771">
        <w:rPr>
          <w:rFonts w:asciiTheme="majorHAnsi" w:hAnsiTheme="majorHAnsi" w:cstheme="majorHAnsi"/>
          <w:b/>
          <w:u w:val="single"/>
        </w:rPr>
        <w:t xml:space="preserve">The danger is that this will </w:t>
      </w:r>
      <w:r w:rsidRPr="00066771">
        <w:rPr>
          <w:rFonts w:asciiTheme="majorHAnsi" w:hAnsiTheme="majorHAnsi" w:cstheme="majorHAnsi"/>
          <w:b/>
          <w:highlight w:val="green"/>
          <w:u w:val="single"/>
        </w:rPr>
        <w:t xml:space="preserve">prompt Poland to bring the </w:t>
      </w:r>
      <w:proofErr w:type="spellStart"/>
      <w:r w:rsidRPr="00066771">
        <w:rPr>
          <w:rFonts w:asciiTheme="majorHAnsi" w:hAnsiTheme="majorHAnsi" w:cstheme="majorHAnsi"/>
          <w:b/>
          <w:highlight w:val="green"/>
          <w:u w:val="single"/>
        </w:rPr>
        <w:t>eu’s</w:t>
      </w:r>
      <w:proofErr w:type="spellEnd"/>
      <w:r w:rsidRPr="00066771">
        <w:rPr>
          <w:rFonts w:asciiTheme="majorHAnsi" w:hAnsiTheme="majorHAnsi" w:cstheme="majorHAnsi"/>
          <w:b/>
          <w:highlight w:val="green"/>
          <w:u w:val="single"/>
        </w:rPr>
        <w:t xml:space="preserve"> workings to a halt in protest</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Amicable divorce or poisonous marriage Bad </w:t>
      </w:r>
      <w:proofErr w:type="spellStart"/>
      <w:r w:rsidRPr="00066771">
        <w:rPr>
          <w:rFonts w:asciiTheme="majorHAnsi" w:hAnsiTheme="majorHAnsi" w:cstheme="majorHAnsi"/>
          <w:sz w:val="16"/>
          <w:szCs w:val="16"/>
        </w:rPr>
        <w:t>behaviour</w:t>
      </w:r>
      <w:proofErr w:type="spellEnd"/>
      <w:r w:rsidRPr="00066771">
        <w:rPr>
          <w:rFonts w:asciiTheme="majorHAnsi" w:hAnsiTheme="majorHAnsi" w:cstheme="majorHAnsi"/>
          <w:sz w:val="16"/>
          <w:szCs w:val="16"/>
        </w:rPr>
        <w:t xml:space="preserve"> outside the club is less of a problem. After doing things by the book as a member, Britain has discovered a rebellious streak, trying to renege on the terms of its deal with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This causes little trouble for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xml:space="preserve">. Rather than an existential problem, Brexit is a tedious one involving the movement of sausages across the Irish sea. Britain has been </w:t>
      </w:r>
      <w:proofErr w:type="spellStart"/>
      <w:r w:rsidRPr="00066771">
        <w:rPr>
          <w:rFonts w:asciiTheme="majorHAnsi" w:hAnsiTheme="majorHAnsi" w:cstheme="majorHAnsi"/>
          <w:sz w:val="16"/>
          <w:szCs w:val="16"/>
        </w:rPr>
        <w:t>cauterised</w:t>
      </w:r>
      <w:proofErr w:type="spellEnd"/>
      <w:r w:rsidRPr="00066771">
        <w:rPr>
          <w:rFonts w:asciiTheme="majorHAnsi" w:hAnsiTheme="majorHAnsi" w:cstheme="majorHAnsi"/>
          <w:sz w:val="16"/>
          <w:szCs w:val="16"/>
        </w:rPr>
        <w:t xml:space="preserve">. By contrast, </w:t>
      </w:r>
      <w:r w:rsidRPr="00066771">
        <w:rPr>
          <w:rFonts w:asciiTheme="majorHAnsi" w:hAnsiTheme="majorHAnsi" w:cstheme="majorHAnsi"/>
          <w:b/>
          <w:u w:val="single"/>
        </w:rPr>
        <w:t>the rule of law in Poland is an open wound</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It is a long-term threat, which needs to be solved if the </w:t>
      </w:r>
      <w:proofErr w:type="spellStart"/>
      <w:r w:rsidRPr="00066771">
        <w:rPr>
          <w:rFonts w:asciiTheme="majorHAnsi" w:hAnsiTheme="majorHAnsi" w:cstheme="majorHAnsi"/>
          <w:b/>
          <w:u w:val="single"/>
        </w:rPr>
        <w:t>eu</w:t>
      </w:r>
      <w:proofErr w:type="spellEnd"/>
      <w:r w:rsidRPr="00066771">
        <w:rPr>
          <w:rFonts w:asciiTheme="majorHAnsi" w:hAnsiTheme="majorHAnsi" w:cstheme="majorHAnsi"/>
          <w:b/>
          <w:u w:val="single"/>
        </w:rPr>
        <w:t xml:space="preserve"> is to thrive</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Just as a financial crisis in one country can spread to another, so can a constitutional crisis. </w:t>
      </w:r>
      <w:r w:rsidRPr="00066771">
        <w:rPr>
          <w:rFonts w:asciiTheme="majorHAnsi" w:hAnsiTheme="majorHAnsi" w:cstheme="majorHAnsi"/>
          <w:sz w:val="16"/>
          <w:szCs w:val="16"/>
        </w:rPr>
        <w:t xml:space="preserve">Dealing with a departure is relatively easy for the </w:t>
      </w:r>
      <w:proofErr w:type="spellStart"/>
      <w:r w:rsidRPr="00066771">
        <w:rPr>
          <w:rFonts w:asciiTheme="majorHAnsi" w:hAnsiTheme="majorHAnsi" w:cstheme="majorHAnsi"/>
          <w:sz w:val="16"/>
          <w:szCs w:val="16"/>
        </w:rPr>
        <w:t>eu</w:t>
      </w:r>
      <w:proofErr w:type="spellEnd"/>
      <w:r w:rsidRPr="00066771">
        <w:rPr>
          <w:rFonts w:asciiTheme="majorHAnsi" w:hAnsiTheme="majorHAnsi" w:cstheme="majorHAnsi"/>
          <w:sz w:val="16"/>
          <w:szCs w:val="16"/>
        </w:rPr>
        <w:t>. Handling dirty remain is much harder.</w:t>
      </w:r>
    </w:p>
    <w:p w14:paraId="06A0A94B" w14:textId="77777777" w:rsidR="002222B8" w:rsidRPr="00066771" w:rsidRDefault="002222B8" w:rsidP="002222B8">
      <w:pPr>
        <w:rPr>
          <w:rFonts w:asciiTheme="majorHAnsi" w:hAnsiTheme="majorHAnsi" w:cstheme="majorHAnsi"/>
        </w:rPr>
      </w:pPr>
    </w:p>
    <w:p w14:paraId="5C8B5DAA"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And the EU is already </w:t>
      </w:r>
      <w:proofErr w:type="gramStart"/>
      <w:r w:rsidRPr="00066771">
        <w:rPr>
          <w:rFonts w:asciiTheme="majorHAnsi" w:hAnsiTheme="majorHAnsi" w:cstheme="majorHAnsi"/>
        </w:rPr>
        <w:t>weak</w:t>
      </w:r>
      <w:proofErr w:type="gramEnd"/>
      <w:r w:rsidRPr="00066771">
        <w:rPr>
          <w:rFonts w:asciiTheme="majorHAnsi" w:hAnsiTheme="majorHAnsi" w:cstheme="majorHAnsi"/>
        </w:rPr>
        <w:t xml:space="preserve"> and Poland is at the front of their issues-further legitimacy crisis destroys global democracy and emboldens further </w:t>
      </w:r>
      <w:proofErr w:type="spellStart"/>
      <w:r w:rsidRPr="00066771">
        <w:rPr>
          <w:rFonts w:asciiTheme="majorHAnsi" w:hAnsiTheme="majorHAnsi" w:cstheme="majorHAnsi"/>
        </w:rPr>
        <w:t>russian</w:t>
      </w:r>
      <w:proofErr w:type="spellEnd"/>
      <w:r w:rsidRPr="00066771">
        <w:rPr>
          <w:rFonts w:asciiTheme="majorHAnsi" w:hAnsiTheme="majorHAnsi" w:cstheme="majorHAnsi"/>
        </w:rPr>
        <w:t xml:space="preserve"> invasions</w:t>
      </w:r>
    </w:p>
    <w:p w14:paraId="69951E2B" w14:textId="77777777" w:rsidR="002222B8" w:rsidRPr="00066771" w:rsidRDefault="002222B8" w:rsidP="002222B8">
      <w:pPr>
        <w:rPr>
          <w:rFonts w:asciiTheme="majorHAnsi" w:hAnsiTheme="majorHAnsi" w:cstheme="majorHAnsi"/>
        </w:rPr>
      </w:pPr>
      <w:proofErr w:type="spellStart"/>
      <w:r w:rsidRPr="00066771">
        <w:rPr>
          <w:rFonts w:asciiTheme="majorHAnsi" w:hAnsiTheme="majorHAnsi" w:cstheme="majorHAnsi"/>
          <w:b/>
          <w:sz w:val="26"/>
          <w:szCs w:val="26"/>
        </w:rPr>
        <w:t>Tisdall</w:t>
      </w:r>
      <w:proofErr w:type="spellEnd"/>
      <w:r w:rsidRPr="00066771">
        <w:rPr>
          <w:rFonts w:asciiTheme="majorHAnsi" w:hAnsiTheme="majorHAnsi" w:cstheme="majorHAnsi"/>
          <w:b/>
          <w:sz w:val="26"/>
          <w:szCs w:val="26"/>
        </w:rPr>
        <w:t xml:space="preserve"> 21</w:t>
      </w:r>
      <w:r w:rsidRPr="00066771">
        <w:rPr>
          <w:rFonts w:asciiTheme="majorHAnsi" w:hAnsiTheme="majorHAnsi" w:cstheme="majorHAnsi"/>
        </w:rPr>
        <w:t xml:space="preserve"> Simon </w:t>
      </w:r>
      <w:proofErr w:type="spellStart"/>
      <w:r w:rsidRPr="00066771">
        <w:rPr>
          <w:rFonts w:asciiTheme="majorHAnsi" w:hAnsiTheme="majorHAnsi" w:cstheme="majorHAnsi"/>
        </w:rPr>
        <w:t>Tisdall</w:t>
      </w:r>
      <w:proofErr w:type="spellEnd"/>
      <w:r w:rsidRPr="00066771">
        <w:rPr>
          <w:rFonts w:asciiTheme="majorHAnsi" w:hAnsiTheme="majorHAnsi" w:cstheme="majorHAnsi"/>
        </w:rPr>
        <w:t xml:space="preserve"> Guardian, 11-21-2021, "Instability grips a weakened Europe as global predators smell blood," https://www.theguardian.com/commentisfree/2021/nov/21/instability-grips-a-weakened-europe-as-global-predators-smell-blood//SJJK</w:t>
      </w:r>
    </w:p>
    <w:p w14:paraId="18B3488A" w14:textId="77777777" w:rsidR="002222B8" w:rsidRPr="00066771" w:rsidRDefault="002222B8" w:rsidP="002222B8">
      <w:pPr>
        <w:rPr>
          <w:rFonts w:asciiTheme="majorHAnsi" w:hAnsiTheme="majorHAnsi" w:cstheme="majorHAnsi"/>
          <w:sz w:val="16"/>
          <w:szCs w:val="16"/>
        </w:rPr>
      </w:pPr>
      <w:r w:rsidRPr="00066771">
        <w:rPr>
          <w:rFonts w:asciiTheme="majorHAnsi" w:hAnsiTheme="majorHAnsi" w:cstheme="majorHAnsi"/>
          <w:b/>
          <w:highlight w:val="green"/>
          <w:u w:val="single"/>
        </w:rPr>
        <w:t>Threats from Russia and China</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weaker</w:t>
      </w:r>
      <w:r w:rsidRPr="00066771">
        <w:rPr>
          <w:rFonts w:asciiTheme="majorHAnsi" w:hAnsiTheme="majorHAnsi" w:cstheme="majorHAnsi"/>
          <w:b/>
          <w:u w:val="single"/>
        </w:rPr>
        <w:t xml:space="preserve"> US security </w:t>
      </w:r>
      <w:r w:rsidRPr="00066771">
        <w:rPr>
          <w:rFonts w:asciiTheme="majorHAnsi" w:hAnsiTheme="majorHAnsi" w:cstheme="majorHAnsi"/>
          <w:b/>
          <w:highlight w:val="green"/>
          <w:u w:val="single"/>
        </w:rPr>
        <w:t>alliance</w:t>
      </w:r>
      <w:r w:rsidRPr="00066771">
        <w:rPr>
          <w:rFonts w:asciiTheme="majorHAnsi" w:hAnsiTheme="majorHAnsi" w:cstheme="majorHAnsi"/>
          <w:b/>
          <w:u w:val="single"/>
        </w:rPr>
        <w:t xml:space="preserve"> and </w:t>
      </w:r>
      <w:r w:rsidRPr="00066771">
        <w:rPr>
          <w:rFonts w:asciiTheme="majorHAnsi" w:hAnsiTheme="majorHAnsi" w:cstheme="majorHAnsi"/>
          <w:b/>
          <w:highlight w:val="green"/>
          <w:u w:val="single"/>
        </w:rPr>
        <w:t>internal discord expose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fundamental</w:t>
      </w:r>
      <w:r w:rsidRPr="00066771">
        <w:rPr>
          <w:rFonts w:asciiTheme="majorHAnsi" w:hAnsiTheme="majorHAnsi" w:cstheme="majorHAnsi"/>
          <w:b/>
          <w:u w:val="single"/>
        </w:rPr>
        <w:t xml:space="preserve"> strategic </w:t>
      </w:r>
      <w:r w:rsidRPr="00066771">
        <w:rPr>
          <w:rFonts w:asciiTheme="majorHAnsi" w:hAnsiTheme="majorHAnsi" w:cstheme="majorHAnsi"/>
          <w:b/>
          <w:highlight w:val="green"/>
          <w:u w:val="single"/>
        </w:rPr>
        <w:t>weaknesses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Is </w:t>
      </w:r>
      <w:hyperlink r:id="rId21">
        <w:r w:rsidRPr="00066771">
          <w:rPr>
            <w:rFonts w:asciiTheme="majorHAnsi" w:hAnsiTheme="majorHAnsi" w:cstheme="majorHAnsi"/>
            <w:color w:val="000000"/>
            <w:sz w:val="16"/>
            <w:szCs w:val="16"/>
          </w:rPr>
          <w:t>Europe</w:t>
        </w:r>
      </w:hyperlink>
      <w:r w:rsidRPr="00066771">
        <w:rPr>
          <w:rFonts w:asciiTheme="majorHAnsi" w:hAnsiTheme="majorHAnsi" w:cstheme="majorHAnsi"/>
          <w:sz w:val="16"/>
          <w:szCs w:val="16"/>
        </w:rPr>
        <w:t xml:space="preserve"> entering a dangerous new age of instability? </w:t>
      </w:r>
      <w:r w:rsidRPr="00066771">
        <w:rPr>
          <w:rFonts w:asciiTheme="majorHAnsi" w:hAnsiTheme="majorHAnsi" w:cstheme="majorHAnsi"/>
          <w:b/>
          <w:highlight w:val="green"/>
          <w:u w:val="single"/>
        </w:rPr>
        <w:t>Not since the height of the cold war</w:t>
      </w:r>
      <w:r w:rsidRPr="00066771">
        <w:rPr>
          <w:rFonts w:asciiTheme="majorHAnsi" w:hAnsiTheme="majorHAnsi" w:cstheme="majorHAnsi"/>
          <w:b/>
          <w:u w:val="single"/>
        </w:rPr>
        <w:t xml:space="preserve"> with the Soviet Union </w:t>
      </w:r>
      <w:r w:rsidRPr="00066771">
        <w:rPr>
          <w:rFonts w:asciiTheme="majorHAnsi" w:hAnsiTheme="majorHAnsi" w:cstheme="majorHAnsi"/>
          <w:b/>
          <w:highlight w:val="green"/>
          <w:u w:val="single"/>
        </w:rPr>
        <w:t>has it looked so vulnerable to hostile forces</w:t>
      </w:r>
      <w:r w:rsidRPr="00066771">
        <w:rPr>
          <w:rFonts w:asciiTheme="majorHAnsi" w:hAnsiTheme="majorHAnsi" w:cstheme="majorHAnsi"/>
          <w:b/>
          <w:u w:val="single"/>
        </w:rPr>
        <w:t>.</w:t>
      </w:r>
      <w:r w:rsidRPr="00066771">
        <w:rPr>
          <w:rFonts w:asciiTheme="majorHAnsi" w:hAnsiTheme="majorHAnsi" w:cstheme="majorHAnsi"/>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2">
        <w:r w:rsidRPr="00066771">
          <w:rPr>
            <w:rFonts w:asciiTheme="majorHAnsi" w:hAnsiTheme="majorHAnsi" w:cstheme="majorHAnsi"/>
            <w:color w:val="000000"/>
            <w:sz w:val="16"/>
            <w:szCs w:val="16"/>
          </w:rPr>
          <w:t>Emmanuel Macron</w:t>
        </w:r>
      </w:hyperlink>
      <w:r w:rsidRPr="00066771">
        <w:rPr>
          <w:rFonts w:asciiTheme="majorHAnsi" w:hAnsiTheme="majorHAnsi" w:cstheme="majorHAnsi"/>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3">
        <w:r w:rsidRPr="00066771">
          <w:rPr>
            <w:rFonts w:asciiTheme="majorHAnsi" w:hAnsiTheme="majorHAnsi" w:cstheme="majorHAnsi"/>
            <w:color w:val="000000"/>
            <w:sz w:val="16"/>
            <w:szCs w:val="16"/>
          </w:rPr>
          <w:t>Her unilateral demarche</w:t>
        </w:r>
      </w:hyperlink>
      <w:r w:rsidRPr="00066771">
        <w:rPr>
          <w:rFonts w:asciiTheme="majorHAnsi" w:hAnsiTheme="majorHAnsi" w:cstheme="majorHAnsi"/>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4">
        <w:proofErr w:type="spellStart"/>
        <w:r w:rsidRPr="00066771">
          <w:rPr>
            <w:rFonts w:asciiTheme="majorHAnsi" w:hAnsiTheme="majorHAnsi" w:cstheme="majorHAnsi"/>
            <w:color w:val="000000"/>
            <w:sz w:val="16"/>
            <w:szCs w:val="16"/>
          </w:rPr>
          <w:t>sabre-rattling</w:t>
        </w:r>
        <w:proofErr w:type="spellEnd"/>
        <w:r w:rsidRPr="00066771">
          <w:rPr>
            <w:rFonts w:asciiTheme="majorHAnsi" w:hAnsiTheme="majorHAnsi" w:cstheme="majorHAnsi"/>
            <w:color w:val="000000"/>
            <w:sz w:val="16"/>
            <w:szCs w:val="16"/>
          </w:rPr>
          <w:t>,</w:t>
        </w:r>
      </w:hyperlink>
      <w:r w:rsidRPr="00066771">
        <w:rPr>
          <w:rFonts w:asciiTheme="majorHAnsi" w:hAnsiTheme="majorHAnsi" w:cstheme="majorHAnsi"/>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5">
        <w:r w:rsidRPr="00066771">
          <w:rPr>
            <w:rFonts w:asciiTheme="majorHAnsi" w:hAnsiTheme="majorHAnsi" w:cstheme="majorHAnsi"/>
            <w:color w:val="000000"/>
            <w:sz w:val="16"/>
            <w:szCs w:val="16"/>
          </w:rPr>
          <w:t>Dayton peace accords.</w:t>
        </w:r>
      </w:hyperlink>
      <w:r w:rsidRPr="00066771">
        <w:rPr>
          <w:rFonts w:asciiTheme="majorHAnsi" w:hAnsiTheme="majorHAnsi" w:cstheme="majorHAnsi"/>
          <w:sz w:val="16"/>
          <w:szCs w:val="16"/>
        </w:rPr>
        <w:t xml:space="preserve"> Resurgent ethnic nationalism, embodied by the separatist Bosnian Serb leader, Milorad </w:t>
      </w:r>
      <w:proofErr w:type="spellStart"/>
      <w:r w:rsidRPr="00066771">
        <w:rPr>
          <w:rFonts w:asciiTheme="majorHAnsi" w:hAnsiTheme="majorHAnsi" w:cstheme="majorHAnsi"/>
          <w:sz w:val="16"/>
          <w:szCs w:val="16"/>
        </w:rPr>
        <w:t>Dodik</w:t>
      </w:r>
      <w:proofErr w:type="spellEnd"/>
      <w:r w:rsidRPr="00066771">
        <w:rPr>
          <w:rFonts w:asciiTheme="majorHAnsi" w:hAnsiTheme="majorHAnsi" w:cstheme="majorHAnsi"/>
          <w:sz w:val="16"/>
          <w:szCs w:val="16"/>
        </w:rPr>
        <w:t xml:space="preserve">, is </w:t>
      </w:r>
      <w:proofErr w:type="spellStart"/>
      <w:r w:rsidRPr="00066771">
        <w:rPr>
          <w:rFonts w:asciiTheme="majorHAnsi" w:hAnsiTheme="majorHAnsi" w:cstheme="majorHAnsi"/>
          <w:sz w:val="16"/>
          <w:szCs w:val="16"/>
        </w:rPr>
        <w:t>fuelled</w:t>
      </w:r>
      <w:proofErr w:type="spellEnd"/>
      <w:r w:rsidRPr="00066771">
        <w:rPr>
          <w:rFonts w:asciiTheme="majorHAnsi" w:hAnsiTheme="majorHAnsi" w:cstheme="majorHAnsi"/>
          <w:sz w:val="16"/>
          <w:szCs w:val="16"/>
        </w:rPr>
        <w:t xml:space="preserve"> by Belgrade and Moscow. </w:t>
      </w:r>
      <w:r w:rsidRPr="00066771">
        <w:rPr>
          <w:rFonts w:asciiTheme="majorHAnsi" w:hAnsiTheme="majorHAnsi" w:cstheme="majorHAnsi"/>
          <w:b/>
          <w:u w:val="single"/>
        </w:rPr>
        <w:t xml:space="preserve">A larger, strategic problem is the </w:t>
      </w:r>
      <w:r w:rsidRPr="00066771">
        <w:rPr>
          <w:rFonts w:asciiTheme="majorHAnsi" w:hAnsiTheme="majorHAnsi" w:cstheme="majorHAnsi"/>
          <w:b/>
          <w:highlight w:val="green"/>
          <w:u w:val="single"/>
        </w:rPr>
        <w:t xml:space="preserve">EU’s inability </w:t>
      </w:r>
      <w:hyperlink r:id="rId26">
        <w:r w:rsidRPr="00066771">
          <w:rPr>
            <w:rFonts w:asciiTheme="majorHAnsi" w:hAnsiTheme="majorHAnsi" w:cstheme="majorHAnsi"/>
            <w:b/>
            <w:highlight w:val="green"/>
            <w:u w:val="single"/>
          </w:rPr>
          <w:t>to fulfil promises</w:t>
        </w:r>
      </w:hyperlink>
      <w:r w:rsidRPr="00066771">
        <w:rPr>
          <w:rFonts w:asciiTheme="majorHAnsi" w:hAnsiTheme="majorHAnsi" w:cstheme="majorHAnsi"/>
          <w:b/>
          <w:highlight w:val="green"/>
          <w:u w:val="single"/>
        </w:rPr>
        <w:t xml:space="preserve"> of closer integration</w:t>
      </w:r>
      <w:r w:rsidRPr="00066771">
        <w:rPr>
          <w:rFonts w:asciiTheme="majorHAnsi" w:hAnsiTheme="majorHAnsi" w:cstheme="majorHAnsi"/>
          <w:b/>
          <w:u w:val="single"/>
        </w:rPr>
        <w:t xml:space="preserve"> with the region</w:t>
      </w:r>
      <w:r w:rsidRPr="00066771">
        <w:rPr>
          <w:rFonts w:asciiTheme="majorHAnsi" w:hAnsiTheme="majorHAnsi" w:cstheme="majorHAnsi"/>
          <w:sz w:val="16"/>
          <w:szCs w:val="16"/>
        </w:rPr>
        <w:t xml:space="preserve">. Europe’s relationship with Turkey, a key gatekeeper, is dysfunctional, too, thanks partly to Recep Tayyip </w:t>
      </w:r>
      <w:proofErr w:type="spellStart"/>
      <w:r w:rsidRPr="00066771">
        <w:rPr>
          <w:rFonts w:asciiTheme="majorHAnsi" w:hAnsiTheme="majorHAnsi" w:cstheme="majorHAnsi"/>
          <w:sz w:val="16"/>
          <w:szCs w:val="16"/>
        </w:rPr>
        <w:t>Erdoğan</w:t>
      </w:r>
      <w:proofErr w:type="spellEnd"/>
      <w:r w:rsidRPr="00066771">
        <w:rPr>
          <w:rFonts w:asciiTheme="majorHAnsi" w:hAnsiTheme="majorHAnsi" w:cstheme="majorHAnsi"/>
          <w:sz w:val="16"/>
          <w:szCs w:val="16"/>
        </w:rPr>
        <w:t xml:space="preserve">, its deeply unpleasant president. When he menaced EU members Greece and Cyprus last year, Macron </w:t>
      </w:r>
      <w:hyperlink r:id="rId27">
        <w:r w:rsidRPr="00066771">
          <w:rPr>
            <w:rFonts w:asciiTheme="majorHAnsi" w:hAnsiTheme="majorHAnsi" w:cstheme="majorHAnsi"/>
            <w:color w:val="000000"/>
            <w:sz w:val="16"/>
            <w:szCs w:val="16"/>
          </w:rPr>
          <w:t>sent naval forces</w:t>
        </w:r>
      </w:hyperlink>
      <w:r w:rsidRPr="00066771">
        <w:rPr>
          <w:rFonts w:asciiTheme="majorHAnsi" w:hAnsiTheme="majorHAnsi" w:cstheme="majorHAnsi"/>
          <w:sz w:val="16"/>
          <w:szCs w:val="16"/>
        </w:rPr>
        <w:t xml:space="preserve"> to the eastern Mediterranean. The rest of Europe sat on its hands. </w:t>
      </w:r>
      <w:proofErr w:type="spellStart"/>
      <w:r w:rsidRPr="00066771">
        <w:rPr>
          <w:rFonts w:asciiTheme="majorHAnsi" w:hAnsiTheme="majorHAnsi" w:cstheme="majorHAnsi"/>
          <w:sz w:val="16"/>
          <w:szCs w:val="16"/>
        </w:rPr>
        <w:t>Erdoğan</w:t>
      </w:r>
      <w:proofErr w:type="spellEnd"/>
      <w:r w:rsidRPr="00066771">
        <w:rPr>
          <w:rFonts w:asciiTheme="majorHAnsi" w:hAnsiTheme="majorHAnsi" w:cstheme="majorHAnsi"/>
          <w:sz w:val="16"/>
          <w:szCs w:val="16"/>
        </w:rPr>
        <w:t xml:space="preserve"> is also meddling in Ukraine and the Azerbaijan-Armenia conflict, which </w:t>
      </w:r>
      <w:hyperlink r:id="rId28">
        <w:r w:rsidRPr="00066771">
          <w:rPr>
            <w:rFonts w:asciiTheme="majorHAnsi" w:hAnsiTheme="majorHAnsi" w:cstheme="majorHAnsi"/>
            <w:color w:val="000000"/>
            <w:sz w:val="16"/>
            <w:szCs w:val="16"/>
          </w:rPr>
          <w:t>flared up again</w:t>
        </w:r>
      </w:hyperlink>
      <w:r w:rsidRPr="00066771">
        <w:rPr>
          <w:rFonts w:asciiTheme="majorHAnsi" w:hAnsiTheme="majorHAnsi" w:cstheme="majorHAnsi"/>
          <w:sz w:val="16"/>
          <w:szCs w:val="16"/>
        </w:rPr>
        <w:t xml:space="preserve"> last week. Yet Brussels pays him to keep out Middle Eastern refugees, so it </w:t>
      </w:r>
      <w:r w:rsidRPr="00066771">
        <w:rPr>
          <w:rFonts w:asciiTheme="majorHAnsi" w:hAnsiTheme="majorHAnsi" w:cstheme="majorHAnsi"/>
          <w:b/>
          <w:u w:val="single"/>
        </w:rPr>
        <w:t xml:space="preserve">hardly dares challenge him. The </w:t>
      </w:r>
      <w:r w:rsidRPr="00066771">
        <w:rPr>
          <w:rFonts w:asciiTheme="majorHAnsi" w:hAnsiTheme="majorHAnsi" w:cstheme="majorHAnsi"/>
          <w:b/>
          <w:highlight w:val="green"/>
          <w:u w:val="single"/>
        </w:rPr>
        <w:t>vice-like circle of instability</w:t>
      </w:r>
      <w:r w:rsidRPr="00066771">
        <w:rPr>
          <w:rFonts w:asciiTheme="majorHAnsi" w:hAnsiTheme="majorHAnsi" w:cstheme="majorHAnsi"/>
          <w:b/>
          <w:u w:val="single"/>
        </w:rPr>
        <w:t xml:space="preserve"> squeezing Europe is about more than actual or potential armed conflict.</w:t>
      </w:r>
      <w:r w:rsidRPr="00066771">
        <w:rPr>
          <w:rFonts w:asciiTheme="majorHAnsi" w:hAnsiTheme="majorHAnsi" w:cstheme="majorHAnsi"/>
          <w:sz w:val="16"/>
          <w:szCs w:val="16"/>
        </w:rPr>
        <w:t xml:space="preserve"> One of its bigger dilemmas is migration. Despite the searing 2015 Syrian refugee crisis,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still </w:t>
      </w:r>
      <w:r w:rsidRPr="00066771">
        <w:rPr>
          <w:rFonts w:asciiTheme="majorHAnsi" w:hAnsiTheme="majorHAnsi" w:cstheme="majorHAnsi"/>
          <w:b/>
          <w:highlight w:val="green"/>
          <w:u w:val="single"/>
        </w:rPr>
        <w:t>lacks an agreed, humane policy</w:t>
      </w:r>
      <w:r w:rsidRPr="00066771">
        <w:rPr>
          <w:rFonts w:asciiTheme="majorHAnsi" w:hAnsiTheme="majorHAnsi" w:cstheme="majorHAnsi"/>
          <w:sz w:val="16"/>
          <w:szCs w:val="16"/>
        </w:rPr>
        <w:t xml:space="preserve">. </w:t>
      </w:r>
      <w:r w:rsidRPr="00066771">
        <w:rPr>
          <w:rFonts w:asciiTheme="majorHAnsi" w:hAnsiTheme="majorHAnsi" w:cstheme="majorHAnsi"/>
          <w:b/>
          <w:u w:val="single"/>
        </w:rPr>
        <w:t>That guarantees more trouble down the road.</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One of the </w:t>
      </w:r>
      <w:r w:rsidRPr="00066771">
        <w:rPr>
          <w:rFonts w:asciiTheme="majorHAnsi" w:hAnsiTheme="majorHAnsi" w:cstheme="majorHAnsi"/>
          <w:b/>
          <w:highlight w:val="green"/>
          <w:u w:val="single"/>
        </w:rPr>
        <w:t>main objectors</w:t>
      </w:r>
      <w:r w:rsidRPr="00066771">
        <w:rPr>
          <w:rFonts w:asciiTheme="majorHAnsi" w:hAnsiTheme="majorHAnsi" w:cstheme="majorHAnsi"/>
          <w:b/>
          <w:u w:val="single"/>
        </w:rPr>
        <w:t>, ironically</w:t>
      </w:r>
      <w:r w:rsidRPr="00066771">
        <w:rPr>
          <w:rFonts w:asciiTheme="majorHAnsi" w:hAnsiTheme="majorHAnsi" w:cstheme="majorHAnsi"/>
          <w:b/>
          <w:highlight w:val="green"/>
          <w:u w:val="single"/>
        </w:rPr>
        <w:t xml:space="preserve">, </w:t>
      </w:r>
      <w:hyperlink r:id="rId29">
        <w:r w:rsidRPr="00066771">
          <w:rPr>
            <w:rFonts w:asciiTheme="majorHAnsi" w:hAnsiTheme="majorHAnsi" w:cstheme="majorHAnsi"/>
            <w:b/>
            <w:highlight w:val="green"/>
            <w:u w:val="single"/>
          </w:rPr>
          <w:t>is Poland,</w:t>
        </w:r>
      </w:hyperlink>
      <w:r w:rsidRPr="00066771">
        <w:rPr>
          <w:rFonts w:asciiTheme="majorHAnsi" w:hAnsiTheme="majorHAnsi" w:cstheme="majorHAnsi"/>
          <w:b/>
          <w:u w:val="single"/>
        </w:rPr>
        <w:t xml:space="preserve"> which rejects migrant quotas.</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Yet faced by border mayhem, </w:t>
      </w:r>
      <w:proofErr w:type="spellStart"/>
      <w:r w:rsidRPr="00066771">
        <w:rPr>
          <w:rFonts w:asciiTheme="majorHAnsi" w:hAnsiTheme="majorHAnsi" w:cstheme="majorHAnsi"/>
          <w:b/>
          <w:u w:val="single"/>
        </w:rPr>
        <w:t>its</w:t>
      </w:r>
      <w:proofErr w:type="spellEnd"/>
      <w:r w:rsidRPr="00066771">
        <w:rPr>
          <w:rFonts w:asciiTheme="majorHAnsi" w:hAnsiTheme="majorHAnsi" w:cstheme="majorHAnsi"/>
          <w:b/>
          <w:u w:val="single"/>
        </w:rPr>
        <w:t xml:space="preserve"> hypocritical rightwing leaders who, like Hungary’s Viktor </w:t>
      </w:r>
      <w:proofErr w:type="spellStart"/>
      <w:r w:rsidRPr="00066771">
        <w:rPr>
          <w:rFonts w:asciiTheme="majorHAnsi" w:hAnsiTheme="majorHAnsi" w:cstheme="majorHAnsi"/>
          <w:b/>
          <w:u w:val="single"/>
        </w:rPr>
        <w:t>Orbán</w:t>
      </w:r>
      <w:proofErr w:type="spellEnd"/>
      <w:r w:rsidRPr="00066771">
        <w:rPr>
          <w:rFonts w:asciiTheme="majorHAnsi" w:hAnsiTheme="majorHAnsi" w:cstheme="majorHAnsi"/>
          <w:b/>
          <w:u w:val="single"/>
        </w:rPr>
        <w:t xml:space="preserve">, are in a bitter fight with Brussels </w:t>
      </w:r>
      <w:proofErr w:type="gramStart"/>
      <w:r w:rsidRPr="00066771">
        <w:rPr>
          <w:rFonts w:asciiTheme="majorHAnsi" w:hAnsiTheme="majorHAnsi" w:cstheme="majorHAnsi"/>
          <w:b/>
          <w:u w:val="single"/>
        </w:rPr>
        <w:t>over rule</w:t>
      </w:r>
      <w:proofErr w:type="gramEnd"/>
      <w:r w:rsidRPr="00066771">
        <w:rPr>
          <w:rFonts w:asciiTheme="majorHAnsi" w:hAnsiTheme="majorHAnsi" w:cstheme="majorHAnsi"/>
          <w:b/>
          <w:u w:val="single"/>
        </w:rPr>
        <w:t xml:space="preserve"> of law and democracy issues, appealed for EU solidarity. </w:t>
      </w:r>
      <w:r w:rsidRPr="00066771">
        <w:rPr>
          <w:rFonts w:asciiTheme="majorHAnsi" w:hAnsiTheme="majorHAnsi" w:cstheme="majorHAnsi"/>
          <w:sz w:val="16"/>
          <w:szCs w:val="16"/>
        </w:rPr>
        <w:lastRenderedPageBreak/>
        <w:t xml:space="preserve">Disturbing, too, is the way </w:t>
      </w:r>
      <w:r w:rsidRPr="00066771">
        <w:rPr>
          <w:rFonts w:asciiTheme="majorHAnsi" w:hAnsiTheme="majorHAnsi" w:cstheme="majorHAnsi"/>
          <w:b/>
          <w:u w:val="single"/>
        </w:rPr>
        <w:t xml:space="preserve">much </w:t>
      </w:r>
      <w:r w:rsidRPr="00066771">
        <w:rPr>
          <w:rFonts w:asciiTheme="majorHAnsi" w:hAnsiTheme="majorHAnsi" w:cstheme="majorHAnsi"/>
          <w:b/>
          <w:highlight w:val="green"/>
          <w:u w:val="single"/>
        </w:rPr>
        <w:t>European opinion</w:t>
      </w:r>
      <w:r w:rsidRPr="00066771">
        <w:rPr>
          <w:rFonts w:asciiTheme="majorHAnsi" w:hAnsiTheme="majorHAnsi" w:cstheme="majorHAnsi"/>
          <w:b/>
          <w:u w:val="single"/>
        </w:rPr>
        <w:t xml:space="preserve"> appears to have </w:t>
      </w:r>
      <w:r w:rsidRPr="00066771">
        <w:rPr>
          <w:rFonts w:asciiTheme="majorHAnsi" w:hAnsiTheme="majorHAnsi" w:cstheme="majorHAnsi"/>
          <w:b/>
          <w:highlight w:val="green"/>
          <w:u w:val="single"/>
        </w:rPr>
        <w:t>accepted illegal pushbacks</w:t>
      </w:r>
      <w:r w:rsidRPr="00066771">
        <w:rPr>
          <w:rFonts w:asciiTheme="majorHAnsi" w:hAnsiTheme="majorHAnsi" w:cstheme="majorHAnsi"/>
          <w:b/>
          <w:u w:val="single"/>
        </w:rPr>
        <w:t xml:space="preserve"> and routine mistreatment of asylum-seekers</w:t>
      </w:r>
      <w:r w:rsidRPr="00066771">
        <w:rPr>
          <w:rFonts w:asciiTheme="majorHAnsi" w:hAnsiTheme="majorHAnsi" w:cstheme="majorHAnsi"/>
          <w:sz w:val="16"/>
          <w:szCs w:val="16"/>
        </w:rPr>
        <w:t>, whether in camps in Libya or on the beaches of Greece, in breach of EU law. This reflects another self-inflicted wound: the increased influence of xenophobic, rightwing populists and the re-</w:t>
      </w:r>
      <w:proofErr w:type="spellStart"/>
      <w:r w:rsidRPr="00066771">
        <w:rPr>
          <w:rFonts w:asciiTheme="majorHAnsi" w:hAnsiTheme="majorHAnsi" w:cstheme="majorHAnsi"/>
          <w:sz w:val="16"/>
          <w:szCs w:val="16"/>
        </w:rPr>
        <w:t>normalisation</w:t>
      </w:r>
      <w:proofErr w:type="spellEnd"/>
      <w:r w:rsidRPr="00066771">
        <w:rPr>
          <w:rFonts w:asciiTheme="majorHAnsi" w:hAnsiTheme="majorHAnsi" w:cstheme="majorHAnsi"/>
          <w:sz w:val="16"/>
          <w:szCs w:val="16"/>
        </w:rPr>
        <w:t xml:space="preserve"> of circa 1914 ultra-nationalist politics across Europe. </w:t>
      </w:r>
      <w:r w:rsidRPr="00066771">
        <w:rPr>
          <w:rFonts w:asciiTheme="majorHAnsi" w:hAnsiTheme="majorHAnsi" w:cstheme="majorHAnsi"/>
          <w:b/>
          <w:u w:val="single"/>
        </w:rPr>
        <w:t>If Europeans will not stand up for western democratic values in a world overrun by Donald Trump clones and copycats, who will?</w:t>
      </w:r>
      <w:r w:rsidRPr="00066771">
        <w:rPr>
          <w:rFonts w:asciiTheme="majorHAnsi" w:hAnsiTheme="majorHAnsi" w:cstheme="majorHAnsi"/>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0">
        <w:r w:rsidRPr="00066771">
          <w:rPr>
            <w:rFonts w:asciiTheme="majorHAnsi" w:hAnsiTheme="majorHAnsi" w:cstheme="majorHAnsi"/>
            <w:color w:val="000000"/>
            <w:sz w:val="16"/>
            <w:szCs w:val="16"/>
          </w:rPr>
          <w:t>UK sent troops,</w:t>
        </w:r>
      </w:hyperlink>
      <w:r w:rsidRPr="00066771">
        <w:rPr>
          <w:rFonts w:asciiTheme="majorHAnsi" w:hAnsiTheme="majorHAnsi" w:cstheme="majorHAnsi"/>
          <w:sz w:val="16"/>
          <w:szCs w:val="16"/>
        </w:rPr>
        <w:t xml:space="preserve"> not humanitarian aid, to the Polish border. Europe’s age of instability also owes much to events beyond its control. Few </w:t>
      </w:r>
      <w:proofErr w:type="gramStart"/>
      <w:r w:rsidRPr="00066771">
        <w:rPr>
          <w:rFonts w:asciiTheme="majorHAnsi" w:hAnsiTheme="majorHAnsi" w:cstheme="majorHAnsi"/>
          <w:sz w:val="16"/>
          <w:szCs w:val="16"/>
        </w:rPr>
        <w:t>forecast</w:t>
      </w:r>
      <w:proofErr w:type="gramEnd"/>
      <w:r w:rsidRPr="00066771">
        <w:rPr>
          <w:rFonts w:asciiTheme="majorHAnsi" w:hAnsiTheme="majorHAnsi" w:cstheme="majorHAnsi"/>
          <w:sz w:val="16"/>
          <w:szCs w:val="16"/>
        </w:rPr>
        <w:t xml:space="preserve"> Trump would try to blow up what Franklin D Roosevelt called the “arsenal of democracy”, and the western alliance with it. </w:t>
      </w:r>
      <w:hyperlink r:id="rId31">
        <w:r w:rsidRPr="00066771">
          <w:rPr>
            <w:rFonts w:asciiTheme="majorHAnsi" w:hAnsiTheme="majorHAnsi" w:cstheme="majorHAnsi"/>
            <w:color w:val="000000"/>
            <w:sz w:val="16"/>
            <w:szCs w:val="16"/>
          </w:rPr>
          <w:t>He may yet try again</w:t>
        </w:r>
      </w:hyperlink>
      <w:r w:rsidRPr="00066771">
        <w:rPr>
          <w:rFonts w:asciiTheme="majorHAnsi" w:hAnsiTheme="majorHAnsi" w:cstheme="majorHAnsi"/>
          <w:sz w:val="16"/>
          <w:szCs w:val="16"/>
        </w:rPr>
        <w:t xml:space="preserve">. Likewise, few predicted, as </w:t>
      </w:r>
      <w:hyperlink r:id="rId32">
        <w:r w:rsidRPr="00066771">
          <w:rPr>
            <w:rFonts w:asciiTheme="majorHAnsi" w:hAnsiTheme="majorHAnsi" w:cstheme="majorHAnsi"/>
            <w:color w:val="000000"/>
            <w:sz w:val="16"/>
            <w:szCs w:val="16"/>
          </w:rPr>
          <w:t>Merkel now admits,</w:t>
        </w:r>
      </w:hyperlink>
      <w:r w:rsidRPr="00066771">
        <w:rPr>
          <w:rFonts w:asciiTheme="majorHAnsi" w:hAnsiTheme="majorHAnsi" w:cstheme="majorHAnsi"/>
          <w:sz w:val="16"/>
          <w:szCs w:val="16"/>
        </w:rPr>
        <w:t xml:space="preserve"> that China would emerge as such a domineering, economically aggressive, anti-democratic global competitor. </w:t>
      </w:r>
      <w:r w:rsidRPr="00066771">
        <w:rPr>
          <w:rFonts w:asciiTheme="majorHAnsi" w:hAnsiTheme="majorHAnsi" w:cstheme="majorHAnsi"/>
          <w:b/>
          <w:u w:val="single"/>
        </w:rPr>
        <w:t xml:space="preserve">US president Joe Biden reassures Europeans that </w:t>
      </w:r>
      <w:proofErr w:type="spellStart"/>
      <w:r w:rsidRPr="00066771">
        <w:rPr>
          <w:rFonts w:asciiTheme="majorHAnsi" w:hAnsiTheme="majorHAnsi" w:cstheme="majorHAnsi"/>
          <w:b/>
          <w:u w:val="single"/>
        </w:rPr>
        <w:t>Nato</w:t>
      </w:r>
      <w:proofErr w:type="spellEnd"/>
      <w:r w:rsidRPr="00066771">
        <w:rPr>
          <w:rFonts w:asciiTheme="majorHAnsi" w:hAnsiTheme="majorHAnsi" w:cstheme="majorHAnsi"/>
          <w:b/>
          <w:u w:val="single"/>
        </w:rPr>
        <w:t xml:space="preserve">, even after Afghanistan, is as vital as ever. But his </w:t>
      </w:r>
      <w:hyperlink r:id="rId33">
        <w:r w:rsidRPr="00066771">
          <w:rPr>
            <w:rFonts w:asciiTheme="majorHAnsi" w:hAnsiTheme="majorHAnsi" w:cstheme="majorHAnsi"/>
            <w:b/>
            <w:u w:val="single"/>
          </w:rPr>
          <w:t>edgy video summit</w:t>
        </w:r>
      </w:hyperlink>
      <w:r w:rsidRPr="00066771">
        <w:rPr>
          <w:rFonts w:asciiTheme="majorHAnsi" w:hAnsiTheme="majorHAnsi" w:cstheme="majorHAnsi"/>
          <w:b/>
          <w:u w:val="single"/>
        </w:rPr>
        <w:t xml:space="preserve"> with China’s Xi Jinping last week showed where his true focus lies. </w:t>
      </w:r>
      <w:r w:rsidRPr="00066771">
        <w:rPr>
          <w:rFonts w:asciiTheme="majorHAnsi" w:hAnsiTheme="majorHAnsi" w:cstheme="majorHAnsi"/>
          <w:b/>
          <w:highlight w:val="green"/>
          <w:u w:val="single"/>
        </w:rPr>
        <w:t>Putin</w:t>
      </w:r>
      <w:r w:rsidRPr="00066771">
        <w:rPr>
          <w:rFonts w:asciiTheme="majorHAnsi" w:hAnsiTheme="majorHAnsi" w:cstheme="majorHAnsi"/>
          <w:b/>
          <w:u w:val="single"/>
        </w:rPr>
        <w:t xml:space="preserve"> sees this, and </w:t>
      </w:r>
      <w:r w:rsidRPr="00066771">
        <w:rPr>
          <w:rFonts w:asciiTheme="majorHAnsi" w:hAnsiTheme="majorHAnsi" w:cstheme="majorHAnsi"/>
          <w:b/>
          <w:highlight w:val="green"/>
          <w:u w:val="single"/>
        </w:rPr>
        <w:t>smells blood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Europe’s gas supply</w:t>
      </w:r>
      <w:r w:rsidRPr="00066771">
        <w:rPr>
          <w:rFonts w:asciiTheme="majorHAnsi" w:hAnsiTheme="majorHAnsi" w:cstheme="majorHAnsi"/>
          <w:b/>
          <w:u w:val="single"/>
        </w:rPr>
        <w:t xml:space="preserve"> is one </w:t>
      </w:r>
      <w:r w:rsidRPr="00066771">
        <w:rPr>
          <w:rFonts w:asciiTheme="majorHAnsi" w:hAnsiTheme="majorHAnsi" w:cstheme="majorHAnsi"/>
          <w:b/>
          <w:highlight w:val="green"/>
          <w:u w:val="single"/>
        </w:rPr>
        <w:t>pressure point</w:t>
      </w:r>
      <w:r w:rsidRPr="00066771">
        <w:rPr>
          <w:rFonts w:asciiTheme="majorHAnsi" w:hAnsiTheme="majorHAnsi" w:cstheme="majorHAnsi"/>
          <w:b/>
          <w:u w:val="single"/>
        </w:rPr>
        <w:t xml:space="preserve">. Covert </w:t>
      </w:r>
      <w:r w:rsidRPr="00066771">
        <w:rPr>
          <w:rFonts w:asciiTheme="majorHAnsi" w:hAnsiTheme="majorHAnsi" w:cstheme="majorHAnsi"/>
          <w:b/>
          <w:highlight w:val="green"/>
          <w:u w:val="single"/>
        </w:rPr>
        <w:t>cyber-attacks</w:t>
      </w:r>
      <w:r w:rsidRPr="00066771">
        <w:rPr>
          <w:rFonts w:asciiTheme="majorHAnsi" w:hAnsiTheme="majorHAnsi" w:cstheme="majorHAnsi"/>
          <w:b/>
          <w:u w:val="single"/>
        </w:rPr>
        <w:t xml:space="preserve"> are another. Russia’s reckless </w:t>
      </w:r>
      <w:r w:rsidRPr="00066771">
        <w:rPr>
          <w:rFonts w:asciiTheme="majorHAnsi" w:hAnsiTheme="majorHAnsi" w:cstheme="majorHAnsi"/>
          <w:b/>
          <w:highlight w:val="green"/>
          <w:u w:val="single"/>
        </w:rPr>
        <w:t>anti-satellite missile</w:t>
      </w:r>
      <w:r w:rsidRPr="00066771">
        <w:rPr>
          <w:rFonts w:asciiTheme="majorHAnsi" w:hAnsiTheme="majorHAnsi" w:cstheme="majorHAnsi"/>
          <w:b/>
          <w:u w:val="single"/>
        </w:rPr>
        <w:t xml:space="preserve"> test, scorning European safety concerns, was the first recorded act of </w:t>
      </w:r>
      <w:hyperlink r:id="rId34">
        <w:r w:rsidRPr="00066771">
          <w:rPr>
            <w:rFonts w:asciiTheme="majorHAnsi" w:hAnsiTheme="majorHAnsi" w:cstheme="majorHAnsi"/>
            <w:b/>
            <w:u w:val="single"/>
          </w:rPr>
          <w:t>hooliganism in outer space.</w:t>
        </w:r>
      </w:hyperlink>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Europe’s inability to make Putin pay </w:t>
      </w:r>
      <w:r w:rsidRPr="00066771">
        <w:rPr>
          <w:rFonts w:asciiTheme="majorHAnsi" w:hAnsiTheme="majorHAnsi" w:cstheme="majorHAnsi"/>
          <w:b/>
          <w:u w:val="single"/>
        </w:rPr>
        <w:t xml:space="preserve">a serious price </w:t>
      </w:r>
      <w:r w:rsidRPr="00066771">
        <w:rPr>
          <w:rFonts w:asciiTheme="majorHAnsi" w:hAnsiTheme="majorHAnsi" w:cstheme="majorHAnsi"/>
          <w:b/>
          <w:highlight w:val="green"/>
          <w:u w:val="single"/>
        </w:rPr>
        <w:t>for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aggression</w:t>
      </w:r>
      <w:r w:rsidRPr="00066771">
        <w:rPr>
          <w:rFonts w:asciiTheme="majorHAnsi" w:hAnsiTheme="majorHAnsi" w:cstheme="majorHAnsi"/>
          <w:b/>
          <w:u w:val="single"/>
        </w:rPr>
        <w:t xml:space="preserve"> in Georgia and Crimea, his </w:t>
      </w:r>
      <w:r w:rsidRPr="00066771">
        <w:rPr>
          <w:rFonts w:asciiTheme="majorHAnsi" w:hAnsiTheme="majorHAnsi" w:cstheme="majorHAnsi"/>
          <w:b/>
          <w:highlight w:val="green"/>
          <w:u w:val="single"/>
        </w:rPr>
        <w:t>decimation of Russian democracy</w:t>
      </w:r>
      <w:r w:rsidRPr="00066771">
        <w:rPr>
          <w:rFonts w:asciiTheme="majorHAnsi" w:hAnsiTheme="majorHAnsi" w:cstheme="majorHAnsi"/>
          <w:b/>
          <w:u w:val="single"/>
        </w:rPr>
        <w:t xml:space="preserve">, his </w:t>
      </w:r>
      <w:r w:rsidRPr="00066771">
        <w:rPr>
          <w:rFonts w:asciiTheme="majorHAnsi" w:hAnsiTheme="majorHAnsi" w:cstheme="majorHAnsi"/>
          <w:b/>
          <w:highlight w:val="green"/>
          <w:u w:val="single"/>
        </w:rPr>
        <w:t>foreign election meddling</w:t>
      </w:r>
      <w:r w:rsidRPr="00066771">
        <w:rPr>
          <w:rFonts w:asciiTheme="majorHAnsi" w:hAnsiTheme="majorHAnsi" w:cstheme="majorHAnsi"/>
          <w:b/>
          <w:u w:val="single"/>
        </w:rPr>
        <w:t xml:space="preserve">, and his murderous attacks on Alexei Navalny – and other opponents on European soil – </w:t>
      </w:r>
      <w:r w:rsidRPr="00066771">
        <w:rPr>
          <w:rFonts w:asciiTheme="majorHAnsi" w:hAnsiTheme="majorHAnsi" w:cstheme="majorHAnsi"/>
          <w:b/>
          <w:highlight w:val="green"/>
          <w:u w:val="single"/>
        </w:rPr>
        <w:t>heightens a sense of decline</w:t>
      </w:r>
      <w:r w:rsidRPr="00066771">
        <w:rPr>
          <w:rFonts w:asciiTheme="majorHAnsi" w:hAnsiTheme="majorHAnsi" w:cstheme="majorHAnsi"/>
          <w:b/>
          <w:u w:val="single"/>
        </w:rPr>
        <w:t xml:space="preserve">. </w:t>
      </w:r>
      <w:proofErr w:type="gramStart"/>
      <w:r w:rsidRPr="00066771">
        <w:rPr>
          <w:rFonts w:asciiTheme="majorHAnsi" w:hAnsiTheme="majorHAnsi" w:cstheme="majorHAnsi"/>
          <w:b/>
          <w:highlight w:val="green"/>
          <w:u w:val="single"/>
        </w:rPr>
        <w:t>On</w:t>
      </w:r>
      <w:proofErr w:type="gramEnd"/>
      <w:r w:rsidRPr="00066771">
        <w:rPr>
          <w:rFonts w:asciiTheme="majorHAnsi" w:hAnsiTheme="majorHAnsi" w:cstheme="majorHAnsi"/>
          <w:b/>
          <w:highlight w:val="green"/>
          <w:u w:val="single"/>
        </w:rPr>
        <w:t xml:space="preserve"> China, t</w:t>
      </w:r>
      <w:r w:rsidRPr="00066771">
        <w:rPr>
          <w:rFonts w:asciiTheme="majorHAnsi" w:hAnsiTheme="majorHAnsi" w:cstheme="majorHAnsi"/>
          <w:b/>
          <w:u w:val="single"/>
        </w:rPr>
        <w:t xml:space="preserve">here is </w:t>
      </w:r>
      <w:r w:rsidRPr="00066771">
        <w:rPr>
          <w:rFonts w:asciiTheme="majorHAnsi" w:hAnsiTheme="majorHAnsi" w:cstheme="majorHAnsi"/>
          <w:b/>
          <w:highlight w:val="green"/>
          <w:u w:val="single"/>
        </w:rPr>
        <w:t>nothing close to a united front</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weakness encourages other predators</w:t>
      </w:r>
      <w:r w:rsidRPr="00066771">
        <w:rPr>
          <w:rFonts w:asciiTheme="majorHAnsi" w:hAnsiTheme="majorHAnsi" w:cstheme="majorHAnsi"/>
          <w:b/>
          <w:u w:val="single"/>
        </w:rPr>
        <w:t xml:space="preserve">. </w:t>
      </w:r>
      <w:proofErr w:type="gramStart"/>
      <w:r w:rsidRPr="00066771">
        <w:rPr>
          <w:rFonts w:asciiTheme="majorHAnsi" w:hAnsiTheme="majorHAnsi" w:cstheme="majorHAnsi"/>
          <w:b/>
          <w:u w:val="single"/>
        </w:rPr>
        <w:t>So</w:t>
      </w:r>
      <w:proofErr w:type="gramEnd"/>
      <w:r w:rsidRPr="00066771">
        <w:rPr>
          <w:rFonts w:asciiTheme="majorHAnsi" w:hAnsiTheme="majorHAnsi" w:cstheme="majorHAnsi"/>
          <w:b/>
          <w:u w:val="single"/>
        </w:rPr>
        <w:t xml:space="preserve"> what is to be done? </w:t>
      </w:r>
      <w:r w:rsidRPr="00066771">
        <w:rPr>
          <w:rFonts w:asciiTheme="majorHAnsi" w:hAnsiTheme="majorHAnsi" w:cstheme="majorHAnsi"/>
          <w:sz w:val="16"/>
          <w:szCs w:val="16"/>
        </w:rPr>
        <w:t xml:space="preserve">Europe, as ever, is a house divided. East Europeans continue to place their faith in Washington rather than Brussels, despite clear portents of another transatlantic rupture if the Democrats lose the White House in 2024. </w:t>
      </w:r>
      <w:r w:rsidRPr="00066771">
        <w:rPr>
          <w:rFonts w:asciiTheme="majorHAnsi" w:hAnsiTheme="majorHAnsi" w:cstheme="majorHAnsi"/>
          <w:b/>
          <w:u w:val="single"/>
        </w:rPr>
        <w:t xml:space="preserve">The EU bureaucracy is feebly led, its parliament toothless. Germany lacks a proven leader. In France, Macron faces </w:t>
      </w:r>
      <w:hyperlink r:id="rId35">
        <w:r w:rsidRPr="00066771">
          <w:rPr>
            <w:rFonts w:asciiTheme="majorHAnsi" w:hAnsiTheme="majorHAnsi" w:cstheme="majorHAnsi"/>
            <w:b/>
            <w:u w:val="single"/>
          </w:rPr>
          <w:t>a vicious spring election</w:t>
        </w:r>
      </w:hyperlink>
      <w:r w:rsidRPr="00066771">
        <w:rPr>
          <w:rFonts w:asciiTheme="majorHAnsi" w:hAnsiTheme="majorHAnsi" w:cstheme="majorHAnsi"/>
          <w:b/>
          <w:u w:val="single"/>
        </w:rPr>
        <w:t xml:space="preserve"> scrap against the Russian-backed far right. </w:t>
      </w:r>
      <w:r w:rsidRPr="00066771">
        <w:rPr>
          <w:rFonts w:asciiTheme="majorHAnsi" w:hAnsiTheme="majorHAnsi" w:cstheme="majorHAnsi"/>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6">
        <w:r w:rsidRPr="00066771">
          <w:rPr>
            <w:rFonts w:asciiTheme="majorHAnsi" w:hAnsiTheme="majorHAnsi" w:cstheme="majorHAnsi"/>
            <w:color w:val="000000"/>
            <w:sz w:val="16"/>
            <w:szCs w:val="16"/>
          </w:rPr>
          <w:t>a “Strategic Compass” plan</w:t>
        </w:r>
      </w:hyperlink>
      <w:r w:rsidRPr="00066771">
        <w:rPr>
          <w:rFonts w:asciiTheme="majorHAnsi" w:hAnsiTheme="majorHAnsi" w:cstheme="majorHAnsi"/>
          <w:sz w:val="16"/>
          <w:szCs w:val="16"/>
        </w:rPr>
        <w:t xml:space="preserve"> to boost joint capabilities. But agreement on proposed “rapid-deployment forces” and the like seems a long way off. As </w:t>
      </w:r>
      <w:hyperlink r:id="rId37">
        <w:r w:rsidRPr="00066771">
          <w:rPr>
            <w:rFonts w:asciiTheme="majorHAnsi" w:hAnsiTheme="majorHAnsi" w:cstheme="majorHAnsi"/>
            <w:color w:val="000000"/>
            <w:sz w:val="16"/>
            <w:szCs w:val="16"/>
          </w:rPr>
          <w:t>France</w:t>
        </w:r>
      </w:hyperlink>
      <w:r w:rsidRPr="00066771">
        <w:rPr>
          <w:rFonts w:asciiTheme="majorHAnsi" w:hAnsiTheme="majorHAnsi" w:cstheme="majorHAnsi"/>
          <w:sz w:val="16"/>
          <w:szCs w:val="16"/>
        </w:rPr>
        <w:t xml:space="preserve"> prepares to assume the EU presidency, will other leaders </w:t>
      </w:r>
      <w:proofErr w:type="spellStart"/>
      <w:r w:rsidRPr="00066771">
        <w:rPr>
          <w:rFonts w:asciiTheme="majorHAnsi" w:hAnsiTheme="majorHAnsi" w:cstheme="majorHAnsi"/>
          <w:sz w:val="16"/>
          <w:szCs w:val="16"/>
        </w:rPr>
        <w:t>recognise</w:t>
      </w:r>
      <w:proofErr w:type="spellEnd"/>
      <w:r w:rsidRPr="00066771">
        <w:rPr>
          <w:rFonts w:asciiTheme="majorHAnsi" w:hAnsiTheme="majorHAnsi" w:cstheme="majorHAnsi"/>
          <w:sz w:val="16"/>
          <w:szCs w:val="16"/>
        </w:rPr>
        <w:t xml:space="preserve"> this critical moment and back Macron? In a world of sharks, snakes and scary monsters, Europe’s independence, </w:t>
      </w:r>
      <w:proofErr w:type="gramStart"/>
      <w:r w:rsidRPr="00066771">
        <w:rPr>
          <w:rFonts w:asciiTheme="majorHAnsi" w:hAnsiTheme="majorHAnsi" w:cstheme="majorHAnsi"/>
          <w:sz w:val="16"/>
          <w:szCs w:val="16"/>
        </w:rPr>
        <w:t>cohesion</w:t>
      </w:r>
      <w:proofErr w:type="gramEnd"/>
      <w:r w:rsidRPr="00066771">
        <w:rPr>
          <w:rFonts w:asciiTheme="majorHAnsi" w:hAnsiTheme="majorHAnsi" w:cstheme="majorHAnsi"/>
          <w:sz w:val="16"/>
          <w:szCs w:val="16"/>
        </w:rPr>
        <w:t xml:space="preserve"> and values are on the line like never before. </w:t>
      </w:r>
    </w:p>
    <w:p w14:paraId="30F2A5B5"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Independently Global Democracy solves a laundry list of impacts---</w:t>
      </w:r>
      <w:r w:rsidRPr="00066771">
        <w:rPr>
          <w:rFonts w:asciiTheme="majorHAnsi" w:hAnsiTheme="majorHAnsi" w:cstheme="majorHAnsi"/>
          <w:u w:val="single"/>
        </w:rPr>
        <w:t>economic growth</w:t>
      </w:r>
      <w:r w:rsidRPr="00066771">
        <w:rPr>
          <w:rFonts w:asciiTheme="majorHAnsi" w:hAnsiTheme="majorHAnsi" w:cstheme="majorHAnsi"/>
        </w:rPr>
        <w:t xml:space="preserve">, </w:t>
      </w:r>
      <w:r w:rsidRPr="00066771">
        <w:rPr>
          <w:rFonts w:asciiTheme="majorHAnsi" w:hAnsiTheme="majorHAnsi" w:cstheme="majorHAnsi"/>
          <w:u w:val="single"/>
        </w:rPr>
        <w:t>public goods</w:t>
      </w:r>
      <w:r w:rsidRPr="00066771">
        <w:rPr>
          <w:rFonts w:asciiTheme="majorHAnsi" w:hAnsiTheme="majorHAnsi" w:cstheme="majorHAnsi"/>
        </w:rPr>
        <w:t xml:space="preserve">, </w:t>
      </w:r>
      <w:r w:rsidRPr="00066771">
        <w:rPr>
          <w:rFonts w:asciiTheme="majorHAnsi" w:hAnsiTheme="majorHAnsi" w:cstheme="majorHAnsi"/>
          <w:u w:val="single"/>
        </w:rPr>
        <w:t>alliances</w:t>
      </w:r>
      <w:r w:rsidRPr="00066771">
        <w:rPr>
          <w:rFonts w:asciiTheme="majorHAnsi" w:hAnsiTheme="majorHAnsi" w:cstheme="majorHAnsi"/>
        </w:rPr>
        <w:t xml:space="preserve">, and </w:t>
      </w:r>
      <w:r w:rsidRPr="00066771">
        <w:rPr>
          <w:rFonts w:asciiTheme="majorHAnsi" w:hAnsiTheme="majorHAnsi" w:cstheme="majorHAnsi"/>
          <w:u w:val="single"/>
        </w:rPr>
        <w:t>war</w:t>
      </w:r>
    </w:p>
    <w:p w14:paraId="67CBE6D8" w14:textId="77777777" w:rsidR="002222B8" w:rsidRPr="00066771" w:rsidRDefault="002222B8" w:rsidP="002222B8">
      <w:pPr>
        <w:rPr>
          <w:rFonts w:asciiTheme="majorHAnsi" w:hAnsiTheme="majorHAnsi" w:cstheme="majorHAnsi"/>
          <w:b/>
          <w:sz w:val="26"/>
          <w:szCs w:val="26"/>
        </w:rPr>
      </w:pPr>
      <w:r w:rsidRPr="00066771">
        <w:rPr>
          <w:rFonts w:asciiTheme="majorHAnsi" w:hAnsiTheme="majorHAnsi" w:cstheme="majorHAnsi"/>
          <w:b/>
          <w:sz w:val="26"/>
          <w:szCs w:val="26"/>
        </w:rPr>
        <w:t>Lee ’18</w:t>
      </w:r>
      <w:r w:rsidRPr="00066771">
        <w:rPr>
          <w:rFonts w:asciiTheme="majorHAnsi" w:hAnsiTheme="majorHAnsi" w:cstheme="majorHAnsi"/>
        </w:rP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066771">
        <w:rPr>
          <w:rFonts w:asciiTheme="majorHAnsi" w:hAnsiTheme="majorHAnsi" w:cstheme="majorHAnsi"/>
          <w:i/>
        </w:rPr>
        <w:t>The Truman Project</w:t>
      </w:r>
      <w:r w:rsidRPr="00066771">
        <w:rPr>
          <w:rFonts w:asciiTheme="majorHAnsi" w:hAnsiTheme="majorHAnsi" w:cstheme="majorHAnsi"/>
        </w:rPr>
        <w:t xml:space="preserve">; September 10th; “Why Democracy Promotion is in the Strategic Interest of the United States”; </w:t>
      </w:r>
      <w:hyperlink r:id="rId38">
        <w:r w:rsidRPr="00066771">
          <w:rPr>
            <w:rFonts w:asciiTheme="majorHAnsi" w:hAnsiTheme="majorHAnsi" w:cstheme="majorHAnsi"/>
            <w:color w:val="000000"/>
          </w:rPr>
          <w:t>https://medium.com/truman-doctrine-blog/why-democracy-promotion-is-in-the-strategic-interest-of-the-united-states-ae959c111b2f</w:t>
        </w:r>
      </w:hyperlink>
      <w:r w:rsidRPr="00066771">
        <w:rPr>
          <w:rFonts w:asciiTheme="majorHAnsi" w:hAnsiTheme="majorHAnsi" w:cstheme="majorHAnsi"/>
        </w:rPr>
        <w:t>; accessed 7/9/19; ME)</w:t>
      </w:r>
    </w:p>
    <w:p w14:paraId="1463E15C" w14:textId="77777777" w:rsidR="002222B8" w:rsidRPr="00066771" w:rsidRDefault="002222B8" w:rsidP="002222B8">
      <w:pPr>
        <w:rPr>
          <w:rFonts w:asciiTheme="majorHAnsi" w:hAnsiTheme="majorHAnsi" w:cstheme="majorHAnsi"/>
        </w:rPr>
      </w:pPr>
      <w:r w:rsidRPr="00066771">
        <w:rPr>
          <w:rFonts w:asciiTheme="majorHAnsi" w:hAnsiTheme="majorHAnsi" w:cstheme="majorHAnsi"/>
        </w:rPr>
        <w:t xml:space="preserve">However, </w:t>
      </w:r>
      <w:r w:rsidRPr="00066771">
        <w:rPr>
          <w:rFonts w:asciiTheme="majorHAnsi" w:hAnsiTheme="majorHAnsi" w:cstheme="majorHAnsi"/>
          <w:u w:val="single"/>
        </w:rPr>
        <w:t>reducing the United States’ emphasis on a values-driven foreign policy is wrong, and contrary to the strategic interests of the United States</w:t>
      </w:r>
      <w:r w:rsidRPr="00066771">
        <w:rPr>
          <w:rFonts w:asciiTheme="majorHAnsi" w:hAnsiTheme="majorHAnsi" w:cstheme="majorHAnsi"/>
        </w:rPr>
        <w:t xml:space="preserve">. </w:t>
      </w:r>
      <w:r w:rsidRPr="00066771">
        <w:rPr>
          <w:rFonts w:asciiTheme="majorHAnsi" w:hAnsiTheme="majorHAnsi" w:cstheme="majorHAnsi"/>
          <w:b/>
          <w:u w:val="single"/>
        </w:rPr>
        <w:t>Democracy promotion</w:t>
      </w:r>
      <w:r w:rsidRPr="00066771">
        <w:rPr>
          <w:rFonts w:asciiTheme="majorHAnsi" w:hAnsiTheme="majorHAnsi" w:cstheme="majorHAnsi"/>
        </w:rPr>
        <w:t xml:space="preserve"> </w:t>
      </w:r>
      <w:proofErr w:type="gramStart"/>
      <w:r w:rsidRPr="00066771">
        <w:rPr>
          <w:rFonts w:asciiTheme="majorHAnsi" w:hAnsiTheme="majorHAnsi" w:cstheme="majorHAnsi"/>
          <w:u w:val="single"/>
        </w:rPr>
        <w:t>in particular serves</w:t>
      </w:r>
      <w:proofErr w:type="gramEnd"/>
      <w:r w:rsidRPr="00066771">
        <w:rPr>
          <w:rFonts w:asciiTheme="majorHAnsi" w:hAnsiTheme="majorHAnsi" w:cstheme="majorHAnsi"/>
          <w:u w:val="single"/>
        </w:rPr>
        <w:t xml:space="preserve"> a </w:t>
      </w:r>
      <w:r w:rsidRPr="00066771">
        <w:rPr>
          <w:rFonts w:asciiTheme="majorHAnsi" w:hAnsiTheme="majorHAnsi" w:cstheme="majorHAnsi"/>
          <w:b/>
          <w:u w:val="single"/>
        </w:rPr>
        <w:t>key role in safeguarding U.S. interests</w:t>
      </w:r>
      <w:r w:rsidRPr="00066771">
        <w:rPr>
          <w:rFonts w:asciiTheme="majorHAnsi" w:hAnsiTheme="majorHAnsi" w:cstheme="majorHAnsi"/>
        </w:rPr>
        <w:t xml:space="preserve"> </w:t>
      </w:r>
      <w:r w:rsidRPr="00066771">
        <w:rPr>
          <w:rFonts w:asciiTheme="majorHAnsi" w:hAnsiTheme="majorHAnsi" w:cstheme="majorHAnsi"/>
          <w:u w:val="single"/>
        </w:rPr>
        <w:t>and promoting global, long-term growth in ways fundamentally compatible with U.S. strategic interests.</w:t>
      </w:r>
      <w:r w:rsidRPr="00066771">
        <w:rPr>
          <w:rFonts w:asciiTheme="majorHAnsi" w:hAnsiTheme="majorHAnsi" w:cstheme="majorHAnsi"/>
        </w:rPr>
        <w:t xml:space="preserve"> After all, </w:t>
      </w:r>
      <w:r w:rsidRPr="00066771">
        <w:rPr>
          <w:rFonts w:asciiTheme="majorHAnsi" w:hAnsiTheme="majorHAnsi" w:cstheme="majorHAnsi"/>
          <w:b/>
          <w:u w:val="single"/>
        </w:rPr>
        <w:t>democracies protect private property</w:t>
      </w:r>
      <w:r w:rsidRPr="00066771">
        <w:rPr>
          <w:rFonts w:asciiTheme="majorHAnsi" w:hAnsiTheme="majorHAnsi" w:cstheme="majorHAnsi"/>
        </w:rPr>
        <w:t xml:space="preserve"> </w:t>
      </w:r>
      <w:r w:rsidRPr="00066771">
        <w:rPr>
          <w:rFonts w:asciiTheme="majorHAnsi" w:hAnsiTheme="majorHAnsi" w:cstheme="majorHAnsi"/>
          <w:u w:val="single"/>
        </w:rPr>
        <w:t xml:space="preserve">in important ways, </w:t>
      </w:r>
      <w:r w:rsidRPr="00066771">
        <w:rPr>
          <w:rFonts w:asciiTheme="majorHAnsi" w:hAnsiTheme="majorHAnsi" w:cstheme="majorHAnsi"/>
          <w:b/>
          <w:u w:val="single"/>
        </w:rPr>
        <w:t>invest in public goods</w:t>
      </w:r>
      <w:r w:rsidRPr="00066771">
        <w:rPr>
          <w:rFonts w:asciiTheme="majorHAnsi" w:hAnsiTheme="majorHAnsi" w:cstheme="majorHAnsi"/>
        </w:rPr>
        <w:t xml:space="preserve">, </w:t>
      </w:r>
      <w:r w:rsidRPr="00066771">
        <w:rPr>
          <w:rFonts w:asciiTheme="majorHAnsi" w:hAnsiTheme="majorHAnsi" w:cstheme="majorHAnsi"/>
          <w:u w:val="single"/>
        </w:rPr>
        <w:t xml:space="preserve">are more politically stable, make for </w:t>
      </w:r>
      <w:r w:rsidRPr="00066771">
        <w:rPr>
          <w:rFonts w:asciiTheme="majorHAnsi" w:hAnsiTheme="majorHAnsi" w:cstheme="majorHAnsi"/>
          <w:b/>
          <w:u w:val="single"/>
        </w:rPr>
        <w:t>more dependable allies</w:t>
      </w:r>
      <w:r w:rsidRPr="00066771">
        <w:rPr>
          <w:rFonts w:asciiTheme="majorHAnsi" w:hAnsiTheme="majorHAnsi" w:cstheme="majorHAnsi"/>
        </w:rPr>
        <w:t xml:space="preserve">, </w:t>
      </w:r>
      <w:r w:rsidRPr="00066771">
        <w:rPr>
          <w:rFonts w:asciiTheme="majorHAnsi" w:hAnsiTheme="majorHAnsi" w:cstheme="majorHAnsi"/>
          <w:u w:val="single"/>
        </w:rPr>
        <w:t xml:space="preserve">and empirically </w:t>
      </w:r>
      <w:r w:rsidRPr="00066771">
        <w:rPr>
          <w:rFonts w:asciiTheme="majorHAnsi" w:hAnsiTheme="majorHAnsi" w:cstheme="majorHAnsi"/>
          <w:b/>
          <w:u w:val="single"/>
        </w:rPr>
        <w:t>do not go to war with one another</w:t>
      </w:r>
      <w:r w:rsidRPr="00066771">
        <w:rPr>
          <w:rFonts w:asciiTheme="majorHAnsi" w:hAnsiTheme="majorHAnsi" w:cstheme="majorHAnsi"/>
        </w:rPr>
        <w:t xml:space="preserve">. Ultimately, a world full of democratic governments is safer, more prosperous, and more stable — all states of being that the United States has an interest in promoting. </w:t>
      </w:r>
      <w:r w:rsidRPr="00066771">
        <w:rPr>
          <w:rFonts w:asciiTheme="majorHAnsi" w:hAnsiTheme="majorHAnsi" w:cstheme="majorHAnsi"/>
          <w:highlight w:val="green"/>
          <w:u w:val="single"/>
        </w:rPr>
        <w:t>Democracy guarantees</w:t>
      </w:r>
      <w:r w:rsidRPr="00066771">
        <w:rPr>
          <w:rFonts w:asciiTheme="majorHAnsi" w:hAnsiTheme="majorHAnsi" w:cstheme="majorHAnsi"/>
          <w:u w:val="single"/>
        </w:rPr>
        <w:t xml:space="preserve"> that </w:t>
      </w:r>
      <w:r w:rsidRPr="00066771">
        <w:rPr>
          <w:rFonts w:asciiTheme="majorHAnsi" w:hAnsiTheme="majorHAnsi" w:cstheme="majorHAnsi"/>
          <w:highlight w:val="green"/>
          <w:u w:val="single"/>
        </w:rPr>
        <w:t>the public</w:t>
      </w:r>
      <w:r w:rsidRPr="00066771">
        <w:rPr>
          <w:rFonts w:asciiTheme="majorHAnsi" w:hAnsiTheme="majorHAnsi" w:cstheme="majorHAnsi"/>
          <w:u w:val="single"/>
        </w:rPr>
        <w:t xml:space="preserve"> has </w:t>
      </w:r>
      <w:r w:rsidRPr="00066771">
        <w:rPr>
          <w:rFonts w:asciiTheme="majorHAnsi" w:hAnsiTheme="majorHAnsi" w:cstheme="majorHAnsi"/>
          <w:highlight w:val="green"/>
          <w:u w:val="single"/>
        </w:rPr>
        <w:t xml:space="preserve">a </w:t>
      </w:r>
      <w:r w:rsidRPr="00066771">
        <w:rPr>
          <w:rFonts w:asciiTheme="majorHAnsi" w:hAnsiTheme="majorHAnsi" w:cstheme="majorHAnsi"/>
          <w:highlight w:val="green"/>
          <w:u w:val="single"/>
        </w:rPr>
        <w:lastRenderedPageBreak/>
        <w:t xml:space="preserve">stake in </w:t>
      </w:r>
      <w:r w:rsidRPr="00066771">
        <w:rPr>
          <w:rFonts w:asciiTheme="majorHAnsi" w:hAnsiTheme="majorHAnsi" w:cstheme="majorHAnsi"/>
          <w:u w:val="single"/>
        </w:rPr>
        <w:t xml:space="preserve">its own </w:t>
      </w:r>
      <w:r w:rsidRPr="00066771">
        <w:rPr>
          <w:rFonts w:asciiTheme="majorHAnsi" w:hAnsiTheme="majorHAnsi" w:cstheme="majorHAnsi"/>
          <w:highlight w:val="green"/>
          <w:u w:val="single"/>
        </w:rPr>
        <w:t>institutions and government</w:t>
      </w:r>
      <w:r w:rsidRPr="00066771">
        <w:rPr>
          <w:rFonts w:asciiTheme="majorHAnsi" w:hAnsiTheme="majorHAnsi" w:cstheme="majorHAnsi"/>
          <w:u w:val="single"/>
        </w:rPr>
        <w:t xml:space="preserve">, which </w:t>
      </w:r>
      <w:r w:rsidRPr="00066771">
        <w:rPr>
          <w:rFonts w:asciiTheme="majorHAnsi" w:hAnsiTheme="majorHAnsi" w:cstheme="majorHAnsi"/>
          <w:highlight w:val="green"/>
          <w:u w:val="single"/>
        </w:rPr>
        <w:t xml:space="preserve">leads to </w:t>
      </w:r>
      <w:r w:rsidRPr="00066771">
        <w:rPr>
          <w:rFonts w:asciiTheme="majorHAnsi" w:hAnsiTheme="majorHAnsi" w:cstheme="majorHAnsi"/>
          <w:b/>
          <w:highlight w:val="green"/>
          <w:u w:val="single"/>
        </w:rPr>
        <w:t>investor confidence and growth</w:t>
      </w:r>
      <w:r w:rsidRPr="00066771">
        <w:rPr>
          <w:rFonts w:asciiTheme="majorHAnsi" w:hAnsiTheme="majorHAnsi" w:cstheme="majorHAnsi"/>
          <w:u w:val="single"/>
        </w:rPr>
        <w:t xml:space="preserve">. Since elected politicians are accountable to property owners and are held in check by an independent judiciary, </w:t>
      </w:r>
      <w:r w:rsidRPr="00066771">
        <w:rPr>
          <w:rFonts w:asciiTheme="majorHAnsi" w:hAnsiTheme="majorHAnsi" w:cstheme="majorHAnsi"/>
          <w:highlight w:val="green"/>
          <w:u w:val="single"/>
        </w:rPr>
        <w:t>democracies</w:t>
      </w:r>
      <w:r w:rsidRPr="00066771">
        <w:rPr>
          <w:rFonts w:asciiTheme="majorHAnsi" w:hAnsiTheme="majorHAnsi" w:cstheme="majorHAnsi"/>
          <w:u w:val="single"/>
        </w:rPr>
        <w:t xml:space="preserve"> tend to have better mechanisms for </w:t>
      </w:r>
      <w:r w:rsidRPr="00066771">
        <w:rPr>
          <w:rFonts w:asciiTheme="majorHAnsi" w:hAnsiTheme="majorHAnsi" w:cstheme="majorHAnsi"/>
          <w:b/>
          <w:highlight w:val="green"/>
          <w:u w:val="single"/>
        </w:rPr>
        <w:t>protect</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private property</w:t>
      </w:r>
      <w:r w:rsidRPr="00066771">
        <w:rPr>
          <w:rFonts w:asciiTheme="majorHAnsi" w:hAnsiTheme="majorHAnsi" w:cstheme="majorHAnsi"/>
        </w:rPr>
        <w:t xml:space="preserve"> </w:t>
      </w:r>
      <w:r w:rsidRPr="00066771">
        <w:rPr>
          <w:rFonts w:asciiTheme="majorHAnsi" w:hAnsiTheme="majorHAnsi" w:cstheme="majorHAnsi"/>
          <w:u w:val="single"/>
        </w:rPr>
        <w:t xml:space="preserve">than their autocratic counterparts. This makes democracies a </w:t>
      </w:r>
      <w:r w:rsidRPr="00066771">
        <w:rPr>
          <w:rFonts w:asciiTheme="majorHAnsi" w:hAnsiTheme="majorHAnsi" w:cstheme="majorHAnsi"/>
          <w:b/>
          <w:u w:val="single"/>
        </w:rPr>
        <w:t xml:space="preserve">particularly </w:t>
      </w:r>
      <w:r w:rsidRPr="00066771">
        <w:rPr>
          <w:rFonts w:asciiTheme="majorHAnsi" w:hAnsiTheme="majorHAnsi" w:cstheme="majorHAnsi"/>
          <w:b/>
          <w:highlight w:val="green"/>
          <w:u w:val="single"/>
        </w:rPr>
        <w:t>attractive</w:t>
      </w:r>
      <w:r w:rsidRPr="00066771">
        <w:rPr>
          <w:rFonts w:asciiTheme="majorHAnsi" w:hAnsiTheme="majorHAnsi" w:cstheme="majorHAnsi"/>
          <w:b/>
          <w:u w:val="single"/>
        </w:rPr>
        <w:t xml:space="preserve"> type of country </w:t>
      </w:r>
      <w:r w:rsidRPr="00066771">
        <w:rPr>
          <w:rFonts w:asciiTheme="majorHAnsi" w:hAnsiTheme="majorHAnsi" w:cstheme="majorHAnsi"/>
          <w:b/>
          <w:highlight w:val="green"/>
          <w:u w:val="single"/>
        </w:rPr>
        <w:t>for investors</w:t>
      </w:r>
      <w:r w:rsidRPr="00066771">
        <w:rPr>
          <w:rFonts w:asciiTheme="majorHAnsi" w:hAnsiTheme="majorHAnsi" w:cstheme="majorHAnsi"/>
          <w:u w:val="single"/>
        </w:rPr>
        <w:t xml:space="preserve"> — both public and private — because checks and balances make it difficult for the state to nationalize industries</w:t>
      </w:r>
      <w:r w:rsidRPr="00066771">
        <w:rPr>
          <w:rFonts w:asciiTheme="majorHAnsi" w:hAnsiTheme="majorHAnsi" w:cstheme="majorHAnsi"/>
        </w:rPr>
        <w:t xml:space="preserve">. Further, </w:t>
      </w:r>
      <w:r w:rsidRPr="00066771">
        <w:rPr>
          <w:rFonts w:asciiTheme="majorHAnsi" w:hAnsiTheme="majorHAnsi" w:cstheme="majorHAnsi"/>
          <w:u w:val="single"/>
        </w:rPr>
        <w:t xml:space="preserve">private property rights protected by the legal system </w:t>
      </w:r>
      <w:r w:rsidRPr="00066771">
        <w:rPr>
          <w:rFonts w:asciiTheme="majorHAnsi" w:hAnsiTheme="majorHAnsi" w:cstheme="majorHAnsi"/>
          <w:b/>
          <w:highlight w:val="green"/>
          <w:u w:val="single"/>
        </w:rPr>
        <w:t>encourage entrepreneurship and</w:t>
      </w:r>
      <w:r w:rsidRPr="00066771">
        <w:rPr>
          <w:rFonts w:asciiTheme="majorHAnsi" w:hAnsiTheme="majorHAnsi" w:cstheme="majorHAnsi"/>
          <w:b/>
          <w:u w:val="single"/>
        </w:rPr>
        <w:t xml:space="preserve"> small </w:t>
      </w:r>
      <w:r w:rsidRPr="00066771">
        <w:rPr>
          <w:rFonts w:asciiTheme="majorHAnsi" w:hAnsiTheme="majorHAnsi" w:cstheme="majorHAnsi"/>
          <w:b/>
          <w:highlight w:val="green"/>
          <w:u w:val="single"/>
        </w:rPr>
        <w:t>business development</w:t>
      </w:r>
      <w:r w:rsidRPr="00066771">
        <w:rPr>
          <w:rFonts w:asciiTheme="majorHAnsi" w:hAnsiTheme="majorHAnsi" w:cstheme="majorHAnsi"/>
        </w:rPr>
        <w:t xml:space="preserve">, </w:t>
      </w:r>
      <w:r w:rsidRPr="00066771">
        <w:rPr>
          <w:rFonts w:asciiTheme="majorHAnsi" w:hAnsiTheme="majorHAnsi" w:cstheme="majorHAnsi"/>
          <w:u w:val="single"/>
        </w:rPr>
        <w:t xml:space="preserve">both of which are </w:t>
      </w:r>
      <w:r w:rsidRPr="00066771">
        <w:rPr>
          <w:rFonts w:asciiTheme="majorHAnsi" w:hAnsiTheme="majorHAnsi" w:cstheme="majorHAnsi"/>
          <w:b/>
          <w:highlight w:val="green"/>
          <w:u w:val="single"/>
        </w:rPr>
        <w:t>key to a growing and modernizing economy</w:t>
      </w:r>
      <w:r w:rsidRPr="00066771">
        <w:rPr>
          <w:rFonts w:asciiTheme="majorHAnsi" w:hAnsiTheme="majorHAnsi" w:cstheme="majorHAnsi"/>
        </w:rPr>
        <w:t xml:space="preserve">. As a result, </w:t>
      </w:r>
      <w:r w:rsidRPr="00066771">
        <w:rPr>
          <w:rFonts w:asciiTheme="majorHAnsi" w:hAnsiTheme="majorHAnsi" w:cstheme="majorHAnsi"/>
          <w:u w:val="single"/>
        </w:rPr>
        <w:t>democracies tend to be wealthier and more economically stable than their autocratic counterparts.</w:t>
      </w:r>
      <w:r w:rsidRPr="00066771">
        <w:rPr>
          <w:rFonts w:asciiTheme="majorHAnsi" w:hAnsiTheme="majorHAnsi" w:cstheme="majorHAnsi"/>
        </w:rPr>
        <w:t xml:space="preserve"> This is fundamentally in the interest of the United States in that both private and public investors have an interest in seeing returns on their investments, </w:t>
      </w:r>
      <w:r w:rsidRPr="00066771">
        <w:rPr>
          <w:rFonts w:asciiTheme="majorHAnsi" w:hAnsiTheme="majorHAnsi" w:cstheme="majorHAnsi"/>
          <w:u w:val="single"/>
        </w:rPr>
        <w:t xml:space="preserve">thereby potentially </w:t>
      </w:r>
      <w:r w:rsidRPr="00066771">
        <w:rPr>
          <w:rFonts w:asciiTheme="majorHAnsi" w:hAnsiTheme="majorHAnsi" w:cstheme="majorHAnsi"/>
          <w:highlight w:val="green"/>
          <w:u w:val="single"/>
        </w:rPr>
        <w:t xml:space="preserve">making </w:t>
      </w:r>
      <w:r w:rsidRPr="00066771">
        <w:rPr>
          <w:rFonts w:asciiTheme="majorHAnsi" w:hAnsiTheme="majorHAnsi" w:cstheme="majorHAnsi"/>
          <w:b/>
          <w:highlight w:val="green"/>
          <w:u w:val="single"/>
        </w:rPr>
        <w:t>countries less willing to go to war</w:t>
      </w:r>
      <w:r w:rsidRPr="00066771">
        <w:rPr>
          <w:rFonts w:asciiTheme="majorHAnsi" w:hAnsiTheme="majorHAnsi" w:cstheme="majorHAnsi"/>
          <w:b/>
          <w:u w:val="single"/>
        </w:rPr>
        <w:t xml:space="preserve"> if </w:t>
      </w:r>
      <w:r w:rsidRPr="00066771">
        <w:rPr>
          <w:rFonts w:asciiTheme="majorHAnsi" w:hAnsiTheme="majorHAnsi" w:cstheme="majorHAnsi"/>
          <w:b/>
          <w:highlight w:val="green"/>
          <w:u w:val="single"/>
        </w:rPr>
        <w:t>that would</w:t>
      </w:r>
      <w:r w:rsidRPr="00066771">
        <w:rPr>
          <w:rFonts w:asciiTheme="majorHAnsi" w:hAnsiTheme="majorHAnsi" w:cstheme="majorHAnsi"/>
          <w:b/>
          <w:u w:val="single"/>
        </w:rPr>
        <w:t xml:space="preserve"> require </w:t>
      </w:r>
      <w:r w:rsidRPr="00066771">
        <w:rPr>
          <w:rFonts w:asciiTheme="majorHAnsi" w:hAnsiTheme="majorHAnsi" w:cstheme="majorHAnsi"/>
          <w:b/>
          <w:highlight w:val="green"/>
          <w:u w:val="single"/>
        </w:rPr>
        <w:t>sever</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economic ties</w:t>
      </w:r>
      <w:r w:rsidRPr="00066771">
        <w:rPr>
          <w:rFonts w:asciiTheme="majorHAnsi" w:hAnsiTheme="majorHAnsi" w:cstheme="majorHAnsi"/>
        </w:rPr>
        <w:t xml:space="preserve">. Democratic institutions ensure that citizens with both economic and political power are heard. </w:t>
      </w:r>
      <w:r w:rsidRPr="00066771">
        <w:rPr>
          <w:rFonts w:asciiTheme="majorHAnsi" w:hAnsiTheme="majorHAnsi" w:cstheme="majorHAnsi"/>
          <w:u w:val="single"/>
        </w:rPr>
        <w:t xml:space="preserve">Democracies also </w:t>
      </w:r>
      <w:r w:rsidRPr="00066771">
        <w:rPr>
          <w:rFonts w:asciiTheme="majorHAnsi" w:hAnsiTheme="majorHAnsi" w:cstheme="majorHAnsi"/>
          <w:b/>
          <w:u w:val="single"/>
        </w:rPr>
        <w:t>invest in public goods at much higher rates than autocratic governments</w:t>
      </w:r>
      <w:r w:rsidRPr="00066771">
        <w:rPr>
          <w:rFonts w:asciiTheme="majorHAnsi" w:hAnsiTheme="majorHAnsi" w:cstheme="majorHAnsi"/>
        </w:rPr>
        <w:t xml:space="preserve">. </w:t>
      </w:r>
      <w:r w:rsidRPr="00066771">
        <w:rPr>
          <w:rFonts w:asciiTheme="majorHAnsi" w:hAnsiTheme="majorHAnsi" w:cstheme="majorHAnsi"/>
          <w:u w:val="single"/>
        </w:rPr>
        <w:t xml:space="preserve">Because </w:t>
      </w:r>
      <w:r w:rsidRPr="00066771">
        <w:rPr>
          <w:rFonts w:asciiTheme="majorHAnsi" w:hAnsiTheme="majorHAnsi" w:cstheme="majorHAnsi"/>
          <w:highlight w:val="green"/>
          <w:u w:val="single"/>
        </w:rPr>
        <w:t xml:space="preserve">politicians </w:t>
      </w:r>
      <w:r w:rsidRPr="00066771">
        <w:rPr>
          <w:rFonts w:asciiTheme="majorHAnsi" w:hAnsiTheme="majorHAnsi" w:cstheme="majorHAnsi"/>
          <w:u w:val="single"/>
        </w:rPr>
        <w:t xml:space="preserve">must cater to the median voter, they </w:t>
      </w:r>
      <w:r w:rsidRPr="00066771">
        <w:rPr>
          <w:rFonts w:asciiTheme="majorHAnsi" w:hAnsiTheme="majorHAnsi" w:cstheme="majorHAnsi"/>
          <w:b/>
          <w:highlight w:val="green"/>
          <w:u w:val="single"/>
        </w:rPr>
        <w:t>approve policies</w:t>
      </w:r>
      <w:r w:rsidRPr="00066771">
        <w:rPr>
          <w:rFonts w:asciiTheme="majorHAnsi" w:hAnsiTheme="majorHAnsi" w:cstheme="majorHAnsi"/>
          <w:b/>
          <w:u w:val="single"/>
        </w:rPr>
        <w:t xml:space="preserve"> that invest </w:t>
      </w:r>
      <w:r w:rsidRPr="00066771">
        <w:rPr>
          <w:rFonts w:asciiTheme="majorHAnsi" w:hAnsiTheme="majorHAnsi" w:cstheme="majorHAnsi"/>
          <w:b/>
          <w:highlight w:val="green"/>
          <w:u w:val="single"/>
        </w:rPr>
        <w:t>in public education and healthcare</w:t>
      </w:r>
      <w:r w:rsidRPr="00066771">
        <w:rPr>
          <w:rFonts w:asciiTheme="majorHAnsi" w:hAnsiTheme="majorHAnsi" w:cstheme="majorHAnsi"/>
        </w:rPr>
        <w:t xml:space="preserve">, </w:t>
      </w:r>
      <w:r w:rsidRPr="00066771">
        <w:rPr>
          <w:rFonts w:asciiTheme="majorHAnsi" w:hAnsiTheme="majorHAnsi" w:cstheme="majorHAnsi"/>
          <w:u w:val="single"/>
        </w:rPr>
        <w:t xml:space="preserve">both of </w:t>
      </w:r>
      <w:r w:rsidRPr="00066771">
        <w:rPr>
          <w:rFonts w:asciiTheme="majorHAnsi" w:hAnsiTheme="majorHAnsi" w:cstheme="majorHAnsi"/>
          <w:highlight w:val="green"/>
          <w:u w:val="single"/>
        </w:rPr>
        <w:t>which promote</w:t>
      </w:r>
      <w:r w:rsidRPr="00066771">
        <w:rPr>
          <w:rFonts w:asciiTheme="majorHAnsi" w:hAnsiTheme="majorHAnsi" w:cstheme="majorHAnsi"/>
          <w:u w:val="single"/>
        </w:rPr>
        <w:t xml:space="preserve"> long-term </w:t>
      </w:r>
      <w:r w:rsidRPr="00066771">
        <w:rPr>
          <w:rFonts w:asciiTheme="majorHAnsi" w:hAnsiTheme="majorHAnsi" w:cstheme="majorHAnsi"/>
          <w:highlight w:val="green"/>
          <w:u w:val="single"/>
        </w:rPr>
        <w:t>growth</w:t>
      </w:r>
      <w:r w:rsidRPr="00066771">
        <w:rPr>
          <w:rFonts w:asciiTheme="majorHAnsi" w:hAnsiTheme="majorHAnsi" w:cstheme="majorHAnsi"/>
          <w:u w:val="single"/>
        </w:rPr>
        <w:t xml:space="preserve"> and development</w:t>
      </w:r>
      <w:r w:rsidRPr="00066771">
        <w:rPr>
          <w:rFonts w:asciiTheme="majorHAnsi" w:hAnsiTheme="majorHAnsi" w:cstheme="majorHAnsi"/>
        </w:rPr>
        <w:t xml:space="preserve">. Public education invests in a country’s human capital, setting the stage for long-term innovation, adaptability, and advancement. </w:t>
      </w:r>
      <w:r w:rsidRPr="00066771">
        <w:rPr>
          <w:rFonts w:asciiTheme="majorHAnsi" w:hAnsiTheme="majorHAnsi" w:cstheme="majorHAnsi"/>
          <w:u w:val="single"/>
        </w:rPr>
        <w:t xml:space="preserve">Public healthcare, meanwhile, has been </w:t>
      </w:r>
      <w:r w:rsidRPr="00066771">
        <w:rPr>
          <w:rFonts w:asciiTheme="majorHAnsi" w:hAnsiTheme="majorHAnsi" w:cstheme="majorHAnsi"/>
          <w:highlight w:val="green"/>
          <w:u w:val="single"/>
        </w:rPr>
        <w:t xml:space="preserve">shown to </w:t>
      </w:r>
      <w:r w:rsidRPr="00066771">
        <w:rPr>
          <w:rFonts w:asciiTheme="majorHAnsi" w:hAnsiTheme="majorHAnsi" w:cstheme="majorHAnsi"/>
          <w:b/>
          <w:highlight w:val="green"/>
          <w:u w:val="single"/>
        </w:rPr>
        <w:t>increase</w:t>
      </w:r>
      <w:r w:rsidRPr="00066771">
        <w:rPr>
          <w:rFonts w:asciiTheme="majorHAnsi" w:hAnsiTheme="majorHAnsi" w:cstheme="majorHAnsi"/>
          <w:b/>
          <w:u w:val="single"/>
        </w:rPr>
        <w:t xml:space="preserve"> overall </w:t>
      </w:r>
      <w:r w:rsidRPr="00066771">
        <w:rPr>
          <w:rFonts w:asciiTheme="majorHAnsi" w:hAnsiTheme="majorHAnsi" w:cstheme="majorHAnsi"/>
          <w:b/>
          <w:highlight w:val="green"/>
          <w:u w:val="single"/>
        </w:rPr>
        <w:t>societal productivity</w:t>
      </w:r>
      <w:r w:rsidRPr="00066771">
        <w:rPr>
          <w:rFonts w:asciiTheme="majorHAnsi" w:hAnsiTheme="majorHAnsi" w:cstheme="majorHAnsi"/>
          <w:highlight w:val="green"/>
          <w:u w:val="single"/>
        </w:rPr>
        <w:t xml:space="preserve"> and well-being</w:t>
      </w:r>
      <w:r w:rsidRPr="00066771">
        <w:rPr>
          <w:rFonts w:asciiTheme="majorHAnsi" w:hAnsiTheme="majorHAnsi" w:cstheme="majorHAnsi"/>
          <w:u w:val="single"/>
        </w:rPr>
        <w:t xml:space="preserve"> as people take fewer sick days, citizens are able to afford their healthcare without going bankrupt, and ultimately, the overall </w:t>
      </w:r>
      <w:r w:rsidRPr="00066771">
        <w:rPr>
          <w:rFonts w:asciiTheme="majorHAnsi" w:hAnsiTheme="majorHAnsi" w:cstheme="majorHAnsi"/>
          <w:b/>
          <w:highlight w:val="green"/>
          <w:u w:val="single"/>
        </w:rPr>
        <w:t>costs of healthcare are driven down</w:t>
      </w:r>
      <w:r w:rsidRPr="00066771">
        <w:rPr>
          <w:rFonts w:asciiTheme="majorHAnsi" w:hAnsiTheme="majorHAnsi" w:cstheme="majorHAnsi"/>
          <w:u w:val="single"/>
        </w:rPr>
        <w:t xml:space="preserve"> as citizens become healthier</w:t>
      </w:r>
      <w:r w:rsidRPr="00066771">
        <w:rPr>
          <w:rFonts w:asciiTheme="majorHAnsi" w:hAnsiTheme="majorHAnsi" w:cstheme="majorHAnsi"/>
        </w:rPr>
        <w:t xml:space="preserve">. Productive, innovative societies are also better for the United States — </w:t>
      </w:r>
      <w:r w:rsidRPr="00066771">
        <w:rPr>
          <w:rFonts w:asciiTheme="majorHAnsi" w:hAnsiTheme="majorHAnsi" w:cstheme="majorHAnsi"/>
          <w:highlight w:val="green"/>
          <w:u w:val="single"/>
        </w:rPr>
        <w:t>innovation</w:t>
      </w:r>
      <w:r w:rsidRPr="00066771">
        <w:rPr>
          <w:rFonts w:asciiTheme="majorHAnsi" w:hAnsiTheme="majorHAnsi" w:cstheme="majorHAnsi"/>
          <w:u w:val="single"/>
        </w:rPr>
        <w:t xml:space="preserve"> around the world </w:t>
      </w:r>
      <w:r w:rsidRPr="00066771">
        <w:rPr>
          <w:rFonts w:asciiTheme="majorHAnsi" w:hAnsiTheme="majorHAnsi" w:cstheme="majorHAnsi"/>
          <w:highlight w:val="green"/>
          <w:u w:val="single"/>
        </w:rPr>
        <w:t>improves global quality of life</w:t>
      </w:r>
      <w:r w:rsidRPr="00066771">
        <w:rPr>
          <w:rFonts w:asciiTheme="majorHAnsi" w:hAnsiTheme="majorHAnsi" w:cstheme="majorHAnsi"/>
          <w:u w:val="single"/>
        </w:rPr>
        <w:t>, results in more educational and vocational opportunities for Americans</w:t>
      </w:r>
      <w:r w:rsidRPr="00066771">
        <w:rPr>
          <w:rFonts w:asciiTheme="majorHAnsi" w:hAnsiTheme="majorHAnsi" w:cstheme="majorHAnsi"/>
        </w:rPr>
        <w:t xml:space="preserve"> (both because other universities and jobs become more attractive to Americans who want to go abroad and because potential immigrants are more likely to want to stay in their own country, opening up opportunities for U.S. citizens at home), </w:t>
      </w:r>
      <w:r w:rsidRPr="00066771">
        <w:rPr>
          <w:rFonts w:asciiTheme="majorHAnsi" w:hAnsiTheme="majorHAnsi" w:cstheme="majorHAnsi"/>
          <w:u w:val="single"/>
        </w:rPr>
        <w:t xml:space="preserve">and may </w:t>
      </w:r>
      <w:r w:rsidRPr="00066771">
        <w:rPr>
          <w:rFonts w:asciiTheme="majorHAnsi" w:hAnsiTheme="majorHAnsi" w:cstheme="majorHAnsi"/>
          <w:highlight w:val="green"/>
          <w:u w:val="single"/>
        </w:rPr>
        <w:t>reduce friction between countries over resources and labor</w:t>
      </w:r>
      <w:r w:rsidRPr="00066771">
        <w:rPr>
          <w:rFonts w:asciiTheme="majorHAnsi" w:hAnsiTheme="majorHAnsi" w:cstheme="majorHAnsi"/>
        </w:rPr>
        <w:t xml:space="preserve">. </w:t>
      </w:r>
      <w:r w:rsidRPr="00066771">
        <w:rPr>
          <w:rFonts w:asciiTheme="majorHAnsi" w:hAnsiTheme="majorHAnsi" w:cstheme="majorHAnsi"/>
          <w:u w:val="single"/>
        </w:rPr>
        <w:t>Democracies are also generally more politically stable because regular election cycles ensure an established process for the habitual and peaceful removal of leaders from power.</w:t>
      </w:r>
      <w:r w:rsidRPr="00066771">
        <w:rPr>
          <w:rFonts w:asciiTheme="majorHAnsi" w:hAnsiTheme="majorHAnsi" w:cstheme="majorHAnsi"/>
        </w:rPr>
        <w:t xml:space="preserve"> </w:t>
      </w:r>
      <w:r w:rsidRPr="00066771">
        <w:rPr>
          <w:rFonts w:asciiTheme="majorHAnsi" w:hAnsiTheme="majorHAnsi" w:cstheme="majorHAnsi"/>
          <w:highlight w:val="green"/>
          <w:u w:val="single"/>
        </w:rPr>
        <w:t>Elections ensure</w:t>
      </w:r>
      <w:r w:rsidRPr="00066771">
        <w:rPr>
          <w:rFonts w:asciiTheme="majorHAnsi" w:hAnsiTheme="majorHAnsi" w:cstheme="majorHAnsi"/>
          <w:u w:val="single"/>
        </w:rPr>
        <w:t xml:space="preserve"> the </w:t>
      </w:r>
      <w:r w:rsidRPr="00066771">
        <w:rPr>
          <w:rFonts w:asciiTheme="majorHAnsi" w:hAnsiTheme="majorHAnsi" w:cstheme="majorHAnsi"/>
          <w:highlight w:val="green"/>
          <w:u w:val="single"/>
        </w:rPr>
        <w:t>non-violent transition of power and reduce</w:t>
      </w:r>
      <w:r w:rsidRPr="00066771">
        <w:rPr>
          <w:rFonts w:asciiTheme="majorHAnsi" w:hAnsiTheme="majorHAnsi" w:cstheme="majorHAnsi"/>
          <w:u w:val="single"/>
        </w:rPr>
        <w:t xml:space="preserve"> the need for </w:t>
      </w:r>
      <w:r w:rsidRPr="00066771">
        <w:rPr>
          <w:rFonts w:asciiTheme="majorHAnsi" w:hAnsiTheme="majorHAnsi" w:cstheme="majorHAnsi"/>
          <w:highlight w:val="green"/>
          <w:u w:val="single"/>
        </w:rPr>
        <w:t>mass protest, rioting, and revolution</w:t>
      </w:r>
      <w:r w:rsidRPr="00066771">
        <w:rPr>
          <w:rFonts w:asciiTheme="majorHAnsi" w:hAnsiTheme="majorHAnsi" w:cstheme="majorHAnsi"/>
          <w:u w:val="single"/>
        </w:rPr>
        <w:t xml:space="preserve"> — which </w:t>
      </w:r>
      <w:r w:rsidRPr="00066771">
        <w:rPr>
          <w:rFonts w:asciiTheme="majorHAnsi" w:hAnsiTheme="majorHAnsi" w:cstheme="majorHAnsi"/>
          <w:b/>
          <w:u w:val="single"/>
        </w:rPr>
        <w:t>makes countries more politically stable</w:t>
      </w:r>
      <w:r w:rsidRPr="00066771">
        <w:rPr>
          <w:rFonts w:asciiTheme="majorHAnsi" w:hAnsiTheme="majorHAnsi" w:cstheme="majorHAnsi"/>
        </w:rP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066771">
        <w:rPr>
          <w:rFonts w:asciiTheme="majorHAnsi" w:hAnsiTheme="majorHAnsi" w:cstheme="majorHAnsi"/>
          <w:highlight w:val="green"/>
          <w:u w:val="single"/>
        </w:rPr>
        <w:t>Revolution</w:t>
      </w:r>
      <w:r w:rsidRPr="00066771">
        <w:rPr>
          <w:rFonts w:asciiTheme="majorHAnsi" w:hAnsiTheme="majorHAnsi" w:cstheme="majorHAnsi"/>
          <w:u w:val="single"/>
        </w:rPr>
        <w:t xml:space="preserve">, while not always violent, often leads to political instability, challenges to growth, </w:t>
      </w:r>
      <w:r w:rsidRPr="00066771">
        <w:rPr>
          <w:rFonts w:asciiTheme="majorHAnsi" w:hAnsiTheme="majorHAnsi" w:cstheme="majorHAnsi"/>
          <w:b/>
          <w:highlight w:val="green"/>
          <w:u w:val="single"/>
        </w:rPr>
        <w:t>increase</w:t>
      </w:r>
      <w:r w:rsidRPr="00066771">
        <w:rPr>
          <w:rFonts w:asciiTheme="majorHAnsi" w:hAnsiTheme="majorHAnsi" w:cstheme="majorHAnsi"/>
          <w:b/>
          <w:u w:val="single"/>
        </w:rPr>
        <w:t xml:space="preserve">d </w:t>
      </w:r>
      <w:r w:rsidRPr="00066771">
        <w:rPr>
          <w:rFonts w:asciiTheme="majorHAnsi" w:hAnsiTheme="majorHAnsi" w:cstheme="majorHAnsi"/>
          <w:b/>
          <w:highlight w:val="green"/>
          <w:u w:val="single"/>
        </w:rPr>
        <w:t>incentives for diversionary war and conflict</w:t>
      </w:r>
      <w:r w:rsidRPr="00066771">
        <w:rPr>
          <w:rFonts w:asciiTheme="majorHAnsi" w:hAnsiTheme="majorHAnsi" w:cstheme="majorHAnsi"/>
          <w:highlight w:val="green"/>
          <w:u w:val="single"/>
        </w:rPr>
        <w:t>, and</w:t>
      </w:r>
      <w:r w:rsidRPr="00066771">
        <w:rPr>
          <w:rFonts w:asciiTheme="majorHAnsi" w:hAnsiTheme="majorHAnsi" w:cstheme="majorHAnsi"/>
          <w:u w:val="single"/>
        </w:rPr>
        <w:t xml:space="preserve"> oftentimes </w:t>
      </w:r>
      <w:r w:rsidRPr="00066771">
        <w:rPr>
          <w:rFonts w:asciiTheme="majorHAnsi" w:hAnsiTheme="majorHAnsi" w:cstheme="majorHAnsi"/>
          <w:highlight w:val="green"/>
          <w:u w:val="single"/>
        </w:rPr>
        <w:t>civil war</w:t>
      </w:r>
      <w:r w:rsidRPr="00066771">
        <w:rPr>
          <w:rFonts w:asciiTheme="majorHAnsi" w:hAnsiTheme="majorHAnsi" w:cstheme="majorHAnsi"/>
        </w:rPr>
        <w:t xml:space="preserve">. The externalities of civil war and international conflict then put pressure on the United States to intervene, protect human rights, and otherwise expend resources on other countries’ issues. </w:t>
      </w:r>
      <w:r w:rsidRPr="00066771">
        <w:rPr>
          <w:rFonts w:asciiTheme="majorHAnsi" w:hAnsiTheme="majorHAnsi" w:cstheme="majorHAnsi"/>
          <w:u w:val="single"/>
        </w:rPr>
        <w:t xml:space="preserve">Further, civil wars are highly destructive to institutions, human capital, and resources, and can have significant security spillover effects, increasing global risk of political instability and </w:t>
      </w:r>
      <w:r w:rsidRPr="00066771">
        <w:rPr>
          <w:rFonts w:asciiTheme="majorHAnsi" w:hAnsiTheme="majorHAnsi" w:cstheme="majorHAnsi"/>
          <w:b/>
          <w:u w:val="single"/>
        </w:rPr>
        <w:t>violent extremism</w:t>
      </w:r>
      <w:r w:rsidRPr="00066771">
        <w:rPr>
          <w:rFonts w:asciiTheme="majorHAnsi" w:hAnsiTheme="majorHAnsi" w:cstheme="majorHAnsi"/>
        </w:rPr>
        <w:t xml:space="preserve">. </w:t>
      </w:r>
      <w:r w:rsidRPr="00066771">
        <w:rPr>
          <w:rFonts w:asciiTheme="majorHAnsi" w:hAnsiTheme="majorHAnsi" w:cstheme="majorHAnsi"/>
          <w:u w:val="single"/>
        </w:rPr>
        <w:t xml:space="preserve">This political stability, in addition to institutional checks and balances, </w:t>
      </w:r>
      <w:r w:rsidRPr="00066771">
        <w:rPr>
          <w:rFonts w:asciiTheme="majorHAnsi" w:hAnsiTheme="majorHAnsi" w:cstheme="majorHAnsi"/>
          <w:highlight w:val="green"/>
          <w:u w:val="single"/>
        </w:rPr>
        <w:t xml:space="preserve">makes </w:t>
      </w:r>
      <w:r w:rsidRPr="00066771">
        <w:rPr>
          <w:rFonts w:asciiTheme="majorHAnsi" w:hAnsiTheme="majorHAnsi" w:cstheme="majorHAnsi"/>
          <w:b/>
          <w:highlight w:val="green"/>
          <w:u w:val="single"/>
        </w:rPr>
        <w:t>democracies better</w:t>
      </w:r>
      <w:r w:rsidRPr="00066771">
        <w:rPr>
          <w:rFonts w:asciiTheme="majorHAnsi" w:hAnsiTheme="majorHAnsi" w:cstheme="majorHAnsi"/>
          <w:b/>
          <w:u w:val="single"/>
        </w:rPr>
        <w:t xml:space="preserve"> international partners and </w:t>
      </w:r>
      <w:r w:rsidRPr="00066771">
        <w:rPr>
          <w:rFonts w:asciiTheme="majorHAnsi" w:hAnsiTheme="majorHAnsi" w:cstheme="majorHAnsi"/>
          <w:b/>
          <w:highlight w:val="green"/>
          <w:u w:val="single"/>
        </w:rPr>
        <w:t>allies</w:t>
      </w:r>
      <w:r w:rsidRPr="00066771">
        <w:rPr>
          <w:rFonts w:asciiTheme="majorHAnsi" w:hAnsiTheme="majorHAnsi" w:cstheme="majorHAnsi"/>
          <w:b/>
          <w:u w:val="single"/>
        </w:rPr>
        <w:t xml:space="preserve"> in the long-term</w:t>
      </w:r>
      <w:r w:rsidRPr="00066771">
        <w:rPr>
          <w:rFonts w:asciiTheme="majorHAnsi" w:hAnsiTheme="majorHAnsi" w:cstheme="majorHAnsi"/>
        </w:rPr>
        <w:t xml:space="preserve">. Treaties ratified by multiple branches of government are more durable than executive agreements signed by a single leader who may be replaced within a short period of time. </w:t>
      </w:r>
      <w:r w:rsidRPr="00066771">
        <w:rPr>
          <w:rFonts w:asciiTheme="majorHAnsi" w:hAnsiTheme="majorHAnsi" w:cstheme="majorHAnsi"/>
          <w:u w:val="single"/>
        </w:rPr>
        <w:t>While democracies may be more reluctant to commit to alliances and formal security pacts, once a party to them, they are more dependable than other states with concentrated power at the executive level</w:t>
      </w:r>
      <w:r w:rsidRPr="00066771">
        <w:rPr>
          <w:rFonts w:asciiTheme="majorHAnsi" w:hAnsiTheme="majorHAnsi" w:cstheme="majorHAnsi"/>
        </w:rPr>
        <w:t xml:space="preserve">. </w:t>
      </w:r>
      <w:proofErr w:type="gramStart"/>
      <w:r w:rsidRPr="00066771">
        <w:rPr>
          <w:rFonts w:asciiTheme="majorHAnsi" w:hAnsiTheme="majorHAnsi" w:cstheme="majorHAnsi"/>
          <w:b/>
          <w:u w:val="single"/>
        </w:rPr>
        <w:t xml:space="preserve">These kind </w:t>
      </w:r>
      <w:r w:rsidRPr="00066771">
        <w:rPr>
          <w:rFonts w:asciiTheme="majorHAnsi" w:hAnsiTheme="majorHAnsi" w:cstheme="majorHAnsi"/>
          <w:b/>
          <w:u w:val="single"/>
        </w:rPr>
        <w:lastRenderedPageBreak/>
        <w:t>of durable commitments</w:t>
      </w:r>
      <w:proofErr w:type="gramEnd"/>
      <w:r w:rsidRPr="00066771">
        <w:rPr>
          <w:rFonts w:asciiTheme="majorHAnsi" w:hAnsiTheme="majorHAnsi" w:cstheme="majorHAnsi"/>
          <w:b/>
          <w:u w:val="single"/>
        </w:rPr>
        <w:t xml:space="preserve"> are of interest to the United States as it seeks to preserve the liberal world order</w:t>
      </w:r>
      <w:r w:rsidRPr="00066771">
        <w:rPr>
          <w:rFonts w:asciiTheme="majorHAnsi" w:hAnsiTheme="majorHAnsi" w:cstheme="majorHAnsi"/>
        </w:rPr>
        <w:t xml:space="preserve">; </w:t>
      </w:r>
      <w:r w:rsidRPr="00066771">
        <w:rPr>
          <w:rFonts w:asciiTheme="majorHAnsi" w:hAnsiTheme="majorHAnsi" w:cstheme="majorHAnsi"/>
          <w:u w:val="single"/>
        </w:rPr>
        <w:t>it is far more effective to ally with partners whose institutions make withdrawal from the alliance costly</w:t>
      </w:r>
      <w:r w:rsidRPr="00066771">
        <w:rPr>
          <w:rFonts w:asciiTheme="majorHAnsi" w:hAnsiTheme="majorHAnsi" w:cstheme="majorHAnsi"/>
        </w:rPr>
        <w:t xml:space="preserve">. Finally, </w:t>
      </w:r>
      <w:r w:rsidRPr="00066771">
        <w:rPr>
          <w:rFonts w:asciiTheme="majorHAnsi" w:hAnsiTheme="majorHAnsi" w:cstheme="majorHAnsi"/>
          <w:u w:val="single"/>
        </w:rPr>
        <w:t xml:space="preserve">it has been empirically observed that </w:t>
      </w:r>
      <w:r w:rsidRPr="00066771">
        <w:rPr>
          <w:rFonts w:asciiTheme="majorHAnsi" w:hAnsiTheme="majorHAnsi" w:cstheme="majorHAnsi"/>
          <w:b/>
          <w:highlight w:val="green"/>
          <w:u w:val="single"/>
        </w:rPr>
        <w:t>democracies do not go to war with one another</w:t>
      </w:r>
      <w:r w:rsidRPr="00066771">
        <w:rPr>
          <w:rFonts w:asciiTheme="majorHAnsi" w:hAnsiTheme="majorHAnsi" w:cstheme="majorHAnsi"/>
        </w:rPr>
        <w:t xml:space="preserve">. While there is a robust debate around the exact nature of the so-called “democratic peace,” it </w:t>
      </w:r>
      <w:r w:rsidRPr="00066771">
        <w:rPr>
          <w:rFonts w:asciiTheme="majorHAnsi" w:hAnsiTheme="majorHAnsi" w:cstheme="majorHAnsi"/>
          <w:u w:val="single"/>
        </w:rPr>
        <w:t xml:space="preserve">appears that there are qualities particular to democracies that make war between them particularly unlikely: a </w:t>
      </w:r>
      <w:r w:rsidRPr="00066771">
        <w:rPr>
          <w:rFonts w:asciiTheme="majorHAnsi" w:hAnsiTheme="majorHAnsi" w:cstheme="majorHAnsi"/>
          <w:b/>
          <w:u w:val="single"/>
        </w:rPr>
        <w:t xml:space="preserve">dovish public </w:t>
      </w:r>
      <w:r w:rsidRPr="00066771">
        <w:rPr>
          <w:rFonts w:asciiTheme="majorHAnsi" w:hAnsiTheme="majorHAnsi" w:cstheme="majorHAnsi"/>
          <w:b/>
          <w:highlight w:val="green"/>
          <w:u w:val="single"/>
        </w:rPr>
        <w:t>constrains leaders’ ability to wage war</w:t>
      </w:r>
      <w:r w:rsidRPr="00066771">
        <w:rPr>
          <w:rFonts w:asciiTheme="majorHAnsi" w:hAnsiTheme="majorHAnsi" w:cstheme="majorHAnsi"/>
        </w:rPr>
        <w:t xml:space="preserve">, </w:t>
      </w:r>
      <w:r w:rsidRPr="00066771">
        <w:rPr>
          <w:rFonts w:asciiTheme="majorHAnsi" w:hAnsiTheme="majorHAnsi" w:cstheme="majorHAnsi"/>
          <w:u w:val="single"/>
        </w:rPr>
        <w:t xml:space="preserve">competitive elections and a free press make it </w:t>
      </w:r>
      <w:r w:rsidRPr="00066771">
        <w:rPr>
          <w:rFonts w:asciiTheme="majorHAnsi" w:hAnsiTheme="majorHAnsi" w:cstheme="majorHAnsi"/>
          <w:b/>
          <w:highlight w:val="green"/>
          <w:u w:val="single"/>
        </w:rPr>
        <w:t>easier to</w:t>
      </w:r>
      <w:r w:rsidRPr="00066771">
        <w:rPr>
          <w:rFonts w:asciiTheme="majorHAnsi" w:hAnsiTheme="majorHAnsi" w:cstheme="majorHAnsi"/>
          <w:b/>
          <w:u w:val="single"/>
        </w:rPr>
        <w:t xml:space="preserve"> credibly communicate </w:t>
      </w:r>
      <w:r w:rsidRPr="00066771">
        <w:rPr>
          <w:rFonts w:asciiTheme="majorHAnsi" w:hAnsiTheme="majorHAnsi" w:cstheme="majorHAnsi"/>
          <w:b/>
          <w:highlight w:val="green"/>
          <w:u w:val="single"/>
        </w:rPr>
        <w:t>resolve</w:t>
      </w:r>
      <w:r w:rsidRPr="00066771">
        <w:rPr>
          <w:rFonts w:asciiTheme="majorHAnsi" w:hAnsiTheme="majorHAnsi" w:cstheme="majorHAnsi"/>
          <w:b/>
          <w:u w:val="single"/>
        </w:rPr>
        <w:t xml:space="preserve"> to potential </w:t>
      </w:r>
      <w:r w:rsidRPr="00066771">
        <w:rPr>
          <w:rFonts w:asciiTheme="majorHAnsi" w:hAnsiTheme="majorHAnsi" w:cstheme="majorHAnsi"/>
          <w:b/>
          <w:highlight w:val="green"/>
          <w:u w:val="single"/>
        </w:rPr>
        <w:t>adversaries</w:t>
      </w:r>
      <w:r w:rsidRPr="00066771">
        <w:rPr>
          <w:rFonts w:asciiTheme="majorHAnsi" w:hAnsiTheme="majorHAnsi" w:cstheme="majorHAnsi"/>
        </w:rPr>
        <w:t xml:space="preserve">, </w:t>
      </w:r>
      <w:r w:rsidRPr="00066771">
        <w:rPr>
          <w:rFonts w:asciiTheme="majorHAnsi" w:hAnsiTheme="majorHAnsi" w:cstheme="majorHAnsi"/>
          <w:u w:val="single"/>
        </w:rPr>
        <w:t xml:space="preserve">consolidated democracies tend to be </w:t>
      </w:r>
      <w:r w:rsidRPr="00066771">
        <w:rPr>
          <w:rFonts w:asciiTheme="majorHAnsi" w:hAnsiTheme="majorHAnsi" w:cstheme="majorHAnsi"/>
          <w:b/>
          <w:u w:val="single"/>
        </w:rPr>
        <w:t>more wealthy and economically interdependent</w:t>
      </w:r>
      <w:r w:rsidRPr="00066771">
        <w:rPr>
          <w:rFonts w:asciiTheme="majorHAnsi" w:hAnsiTheme="majorHAnsi" w:cstheme="majorHAnsi"/>
        </w:rPr>
        <w:t xml:space="preserve">, </w:t>
      </w:r>
      <w:r w:rsidRPr="00066771">
        <w:rPr>
          <w:rFonts w:asciiTheme="majorHAnsi" w:hAnsiTheme="majorHAnsi" w:cstheme="majorHAnsi"/>
          <w:u w:val="single"/>
        </w:rPr>
        <w:t>like-minded people are more hesitant to wage war against one another, and so on</w:t>
      </w:r>
      <w:r w:rsidRPr="00066771">
        <w:rPr>
          <w:rFonts w:asciiTheme="majorHAnsi" w:hAnsiTheme="majorHAnsi" w:cstheme="majorHAnsi"/>
        </w:rPr>
        <w:t xml:space="preserve">. Regardless of the precise mechanisms, however, a </w:t>
      </w:r>
      <w:r w:rsidRPr="00066771">
        <w:rPr>
          <w:rFonts w:asciiTheme="majorHAnsi" w:hAnsiTheme="majorHAnsi" w:cstheme="majorHAnsi"/>
          <w:u w:val="single"/>
        </w:rPr>
        <w:t>world of democracies is inherently safer, more prosperous, and less likely to initiate a war against the United States — a key factor in protecting American security and interests</w:t>
      </w:r>
      <w:r w:rsidRPr="00066771">
        <w:rPr>
          <w:rFonts w:asciiTheme="majorHAnsi" w:hAnsiTheme="majorHAnsi" w:cstheme="majorHAnsi"/>
        </w:rPr>
        <w:t>.</w:t>
      </w:r>
    </w:p>
    <w:p w14:paraId="56C947AF" w14:textId="77777777" w:rsidR="002222B8" w:rsidRPr="00066771" w:rsidRDefault="002222B8" w:rsidP="002222B8">
      <w:pPr>
        <w:rPr>
          <w:rFonts w:asciiTheme="majorHAnsi" w:hAnsiTheme="majorHAnsi" w:cstheme="majorHAnsi"/>
          <w:sz w:val="16"/>
          <w:szCs w:val="16"/>
        </w:rPr>
      </w:pPr>
    </w:p>
    <w:p w14:paraId="02CFE66F"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And Russian invasions beyond Ukraine cause NATO draw in-they </w:t>
      </w:r>
      <w:proofErr w:type="spellStart"/>
      <w:proofErr w:type="gramStart"/>
      <w:r w:rsidRPr="00066771">
        <w:rPr>
          <w:rFonts w:asciiTheme="majorHAnsi" w:hAnsiTheme="majorHAnsi" w:cstheme="majorHAnsi"/>
        </w:rPr>
        <w:t>wont</w:t>
      </w:r>
      <w:proofErr w:type="spellEnd"/>
      <w:proofErr w:type="gramEnd"/>
      <w:r w:rsidRPr="00066771">
        <w:rPr>
          <w:rFonts w:asciiTheme="majorHAnsi" w:hAnsiTheme="majorHAnsi" w:cstheme="majorHAnsi"/>
        </w:rPr>
        <w:t xml:space="preserve"> let Putin go beyond Ukraine</w:t>
      </w:r>
    </w:p>
    <w:p w14:paraId="7CC7EC57" w14:textId="77777777" w:rsidR="002222B8" w:rsidRPr="00066771" w:rsidRDefault="002222B8" w:rsidP="002222B8">
      <w:pPr>
        <w:rPr>
          <w:rFonts w:asciiTheme="majorHAnsi" w:hAnsiTheme="majorHAnsi" w:cstheme="majorHAnsi"/>
          <w:sz w:val="16"/>
          <w:szCs w:val="16"/>
        </w:rPr>
      </w:pPr>
      <w:r w:rsidRPr="00066771">
        <w:rPr>
          <w:rFonts w:asciiTheme="majorHAnsi" w:hAnsiTheme="majorHAnsi" w:cstheme="majorHAnsi"/>
          <w:b/>
          <w:sz w:val="26"/>
          <w:szCs w:val="26"/>
        </w:rPr>
        <w:t>Finnis 3-3</w:t>
      </w:r>
      <w:r w:rsidRPr="00066771">
        <w:rPr>
          <w:rFonts w:asciiTheme="majorHAnsi" w:hAnsiTheme="majorHAnsi" w:cstheme="majorHAnsi"/>
          <w:sz w:val="16"/>
          <w:szCs w:val="16"/>
        </w:rPr>
        <w:t xml:space="preserve"> Alex Finnis, 3-3-2022, "Whether Russia could attack other countries after Ukraine and if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members are under threat," inews.co.uk, https://inews.co.uk/news/world/will-russia-attack-other-countries-what-putin-after-ukraine-invasion-nato-members-threat-1495774//SJJK</w:t>
      </w:r>
    </w:p>
    <w:p w14:paraId="1CC2B268" w14:textId="77777777" w:rsidR="002222B8" w:rsidRPr="00066771" w:rsidRDefault="002222B8" w:rsidP="002222B8">
      <w:pPr>
        <w:rPr>
          <w:rFonts w:asciiTheme="majorHAnsi" w:hAnsiTheme="majorHAnsi" w:cstheme="majorHAnsi"/>
          <w:b/>
          <w:u w:val="single"/>
        </w:rPr>
      </w:pPr>
      <w:hyperlink r:id="rId39">
        <w:r w:rsidRPr="00066771">
          <w:rPr>
            <w:rFonts w:asciiTheme="majorHAnsi" w:hAnsiTheme="majorHAnsi" w:cstheme="majorHAnsi"/>
            <w:color w:val="000000"/>
            <w:sz w:val="16"/>
            <w:szCs w:val="16"/>
          </w:rPr>
          <w:t>Russia’s invasion of Ukraine is days behind schedule</w:t>
        </w:r>
      </w:hyperlink>
      <w:r w:rsidRPr="00066771">
        <w:rPr>
          <w:rFonts w:asciiTheme="majorHAnsi" w:hAnsiTheme="majorHAnsi" w:cstheme="majorHAnsi"/>
          <w:sz w:val="16"/>
          <w:szCs w:val="16"/>
        </w:rPr>
        <w:t xml:space="preserve">, but </w:t>
      </w:r>
      <w:r w:rsidRPr="00066771">
        <w:rPr>
          <w:rFonts w:asciiTheme="majorHAnsi" w:hAnsiTheme="majorHAnsi" w:cstheme="majorHAnsi"/>
          <w:b/>
          <w:u w:val="single"/>
        </w:rPr>
        <w:t xml:space="preserve">fears remain Vladimir </w:t>
      </w:r>
      <w:r w:rsidRPr="00066771">
        <w:rPr>
          <w:rFonts w:asciiTheme="majorHAnsi" w:hAnsiTheme="majorHAnsi" w:cstheme="majorHAnsi"/>
          <w:b/>
          <w:highlight w:val="green"/>
          <w:u w:val="single"/>
        </w:rPr>
        <w:t xml:space="preserve">Putin </w:t>
      </w:r>
      <w:hyperlink r:id="rId40">
        <w:r w:rsidRPr="00066771">
          <w:rPr>
            <w:rFonts w:asciiTheme="majorHAnsi" w:hAnsiTheme="majorHAnsi" w:cstheme="majorHAnsi"/>
            <w:b/>
            <w:u w:val="single"/>
          </w:rPr>
          <w:t>may</w:t>
        </w:r>
        <w:r w:rsidRPr="00066771">
          <w:rPr>
            <w:rFonts w:asciiTheme="majorHAnsi" w:hAnsiTheme="majorHAnsi" w:cstheme="majorHAnsi"/>
            <w:b/>
            <w:highlight w:val="green"/>
            <w:u w:val="single"/>
          </w:rPr>
          <w:t xml:space="preserve"> still have eyes on pushing further into Europe</w:t>
        </w:r>
      </w:hyperlink>
      <w:r w:rsidRPr="00066771">
        <w:rPr>
          <w:rFonts w:asciiTheme="majorHAnsi" w:hAnsiTheme="majorHAnsi" w:cstheme="majorHAnsi"/>
          <w:b/>
          <w:u w:val="single"/>
        </w:rPr>
        <w:t xml:space="preserve">. </w:t>
      </w:r>
      <w:hyperlink r:id="rId41">
        <w:r w:rsidRPr="00066771">
          <w:rPr>
            <w:rFonts w:asciiTheme="majorHAnsi" w:hAnsiTheme="majorHAnsi" w:cstheme="majorHAnsi"/>
            <w:color w:val="000000"/>
            <w:sz w:val="16"/>
            <w:szCs w:val="16"/>
          </w:rPr>
          <w:t>Officials say a 40-mile Russian convoy heading for Kyiv</w:t>
        </w:r>
      </w:hyperlink>
      <w:r w:rsidRPr="00066771">
        <w:rPr>
          <w:rFonts w:asciiTheme="majorHAnsi" w:hAnsiTheme="majorHAnsi" w:cstheme="majorHAnsi"/>
          <w:sz w:val="16"/>
          <w:szCs w:val="16"/>
        </w:rPr>
        <w:t xml:space="preserve"> has made little progress in several days, and remains 30km away from the </w:t>
      </w:r>
      <w:proofErr w:type="spellStart"/>
      <w:r w:rsidRPr="00066771">
        <w:rPr>
          <w:rFonts w:asciiTheme="majorHAnsi" w:hAnsiTheme="majorHAnsi" w:cstheme="majorHAnsi"/>
          <w:sz w:val="16"/>
          <w:szCs w:val="16"/>
        </w:rPr>
        <w:t>centre</w:t>
      </w:r>
      <w:proofErr w:type="spellEnd"/>
      <w:r w:rsidRPr="00066771">
        <w:rPr>
          <w:rFonts w:asciiTheme="majorHAnsi" w:hAnsiTheme="majorHAnsi" w:cstheme="majorHAnsi"/>
          <w:sz w:val="16"/>
          <w:szCs w:val="16"/>
        </w:rPr>
        <w:t xml:space="preserve"> of the capital, having been thwarted by </w:t>
      </w:r>
      <w:hyperlink r:id="rId42">
        <w:r w:rsidRPr="00066771">
          <w:rPr>
            <w:rFonts w:asciiTheme="majorHAnsi" w:hAnsiTheme="majorHAnsi" w:cstheme="majorHAnsi"/>
            <w:color w:val="000000"/>
            <w:sz w:val="16"/>
            <w:szCs w:val="16"/>
          </w:rPr>
          <w:t>Ukrainian resistance</w:t>
        </w:r>
      </w:hyperlink>
      <w:r w:rsidRPr="00066771">
        <w:rPr>
          <w:rFonts w:asciiTheme="majorHAnsi" w:hAnsiTheme="majorHAnsi" w:cstheme="majorHAnsi"/>
          <w:sz w:val="16"/>
          <w:szCs w:val="16"/>
        </w:rPr>
        <w:t xml:space="preserve">, mechanical breakdown and congestion. President Putin’s forces have managed to capture the city of Kherson, but </w:t>
      </w:r>
      <w:proofErr w:type="spellStart"/>
      <w:r w:rsidRPr="00066771">
        <w:rPr>
          <w:rFonts w:asciiTheme="majorHAnsi" w:hAnsiTheme="majorHAnsi" w:cstheme="majorHAnsi"/>
          <w:sz w:val="16"/>
          <w:szCs w:val="16"/>
        </w:rPr>
        <w:t>Kharkiv</w:t>
      </w:r>
      <w:proofErr w:type="spellEnd"/>
      <w:r w:rsidRPr="00066771">
        <w:rPr>
          <w:rFonts w:asciiTheme="majorHAnsi" w:hAnsiTheme="majorHAnsi" w:cstheme="majorHAnsi"/>
          <w:sz w:val="16"/>
          <w:szCs w:val="16"/>
        </w:rPr>
        <w:t xml:space="preserve">, Chernihiv and Mariupol are still in Ukrainian hands despite days of heavy shelling. The </w:t>
      </w:r>
      <w:hyperlink r:id="rId43">
        <w:r w:rsidRPr="00066771">
          <w:rPr>
            <w:rFonts w:asciiTheme="majorHAnsi" w:hAnsiTheme="majorHAnsi" w:cstheme="majorHAnsi"/>
            <w:color w:val="000000"/>
            <w:sz w:val="16"/>
            <w:szCs w:val="16"/>
          </w:rPr>
          <w:t>Ukrainian Government has claimed</w:t>
        </w:r>
      </w:hyperlink>
      <w:r w:rsidRPr="00066771">
        <w:rPr>
          <w:rFonts w:asciiTheme="majorHAnsi" w:hAnsiTheme="majorHAnsi" w:cstheme="majorHAnsi"/>
          <w:sz w:val="16"/>
          <w:szCs w:val="16"/>
        </w:rPr>
        <w:t xml:space="preserve"> that more than 5,300 Russians and more than 2,000 Ukrainian civilians have died, although these numbers have not been verified. The United Nations said the real toll was likely to be “much higher”. </w:t>
      </w:r>
      <w:hyperlink r:id="rId44">
        <w:r w:rsidRPr="00066771">
          <w:rPr>
            <w:rFonts w:asciiTheme="majorHAnsi" w:hAnsiTheme="majorHAnsi" w:cstheme="majorHAnsi"/>
            <w:color w:val="000000"/>
            <w:sz w:val="16"/>
            <w:szCs w:val="16"/>
          </w:rPr>
          <w:t>Russia has ramped up the ferocity of its attacks</w:t>
        </w:r>
      </w:hyperlink>
      <w:r w:rsidRPr="00066771">
        <w:rPr>
          <w:rFonts w:asciiTheme="majorHAnsi" w:hAnsiTheme="majorHAnsi" w:cstheme="majorHAnsi"/>
          <w:sz w:val="16"/>
          <w:szCs w:val="16"/>
        </w:rPr>
        <w:t xml:space="preserve"> in response to the </w:t>
      </w:r>
      <w:proofErr w:type="gramStart"/>
      <w:r w:rsidRPr="00066771">
        <w:rPr>
          <w:rFonts w:asciiTheme="majorHAnsi" w:hAnsiTheme="majorHAnsi" w:cstheme="majorHAnsi"/>
          <w:sz w:val="16"/>
          <w:szCs w:val="16"/>
        </w:rPr>
        <w:t>frustration, and</w:t>
      </w:r>
      <w:proofErr w:type="gramEnd"/>
      <w:r w:rsidRPr="00066771">
        <w:rPr>
          <w:rFonts w:asciiTheme="majorHAnsi" w:hAnsiTheme="majorHAnsi" w:cstheme="majorHAnsi"/>
          <w:sz w:val="16"/>
          <w:szCs w:val="16"/>
        </w:rPr>
        <w:t xml:space="preserve"> has been accused of war crimes for its use of cluster bombs. </w:t>
      </w:r>
      <w:hyperlink r:id="rId45">
        <w:r w:rsidRPr="00066771">
          <w:rPr>
            <w:rFonts w:asciiTheme="majorHAnsi" w:hAnsiTheme="majorHAnsi" w:cstheme="majorHAnsi"/>
            <w:color w:val="000000"/>
            <w:sz w:val="16"/>
            <w:szCs w:val="16"/>
          </w:rPr>
          <w:t>Foreign Secretary Liz Truss said the UK and its allies need “to do more to contain this aggression”</w:t>
        </w:r>
      </w:hyperlink>
      <w:r w:rsidRPr="00066771">
        <w:rPr>
          <w:rFonts w:asciiTheme="majorHAnsi" w:hAnsiTheme="majorHAnsi" w:cstheme="majorHAnsi"/>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6">
        <w:r w:rsidRPr="00066771">
          <w:rPr>
            <w:rFonts w:asciiTheme="majorHAnsi" w:hAnsiTheme="majorHAnsi" w:cstheme="majorHAnsi"/>
            <w:color w:val="000000"/>
            <w:sz w:val="16"/>
            <w:szCs w:val="16"/>
          </w:rPr>
          <w:t>NBC</w:t>
        </w:r>
      </w:hyperlink>
      <w:r w:rsidRPr="00066771">
        <w:rPr>
          <w:rFonts w:asciiTheme="majorHAnsi" w:hAnsiTheme="majorHAnsi" w:cstheme="majorHAnsi"/>
          <w:sz w:val="16"/>
          <w:szCs w:val="16"/>
        </w:rPr>
        <w:t xml:space="preserve"> President Putin could potentially target non-</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nations in Eastern Europe, </w:t>
      </w:r>
      <w:hyperlink r:id="rId47">
        <w:r w:rsidRPr="00066771">
          <w:rPr>
            <w:rFonts w:asciiTheme="majorHAnsi" w:hAnsiTheme="majorHAnsi" w:cstheme="majorHAnsi"/>
            <w:color w:val="000000"/>
            <w:sz w:val="16"/>
            <w:szCs w:val="16"/>
          </w:rPr>
          <w:t>such as Moldova and Georgia</w:t>
        </w:r>
      </w:hyperlink>
      <w:r w:rsidRPr="00066771">
        <w:rPr>
          <w:rFonts w:asciiTheme="majorHAnsi" w:hAnsiTheme="majorHAnsi" w:cstheme="majorHAnsi"/>
          <w:sz w:val="16"/>
          <w:szCs w:val="16"/>
        </w:rPr>
        <w:t xml:space="preserve">. He added that if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Russian leader “</w:t>
      </w:r>
      <w:r w:rsidRPr="00066771">
        <w:rPr>
          <w:rFonts w:asciiTheme="majorHAnsi" w:hAnsiTheme="majorHAnsi" w:cstheme="majorHAnsi"/>
          <w:b/>
          <w:u w:val="single"/>
        </w:rPr>
        <w:t xml:space="preserve">starts to slowly </w:t>
      </w:r>
      <w:r w:rsidRPr="00066771">
        <w:rPr>
          <w:rFonts w:asciiTheme="majorHAnsi" w:hAnsiTheme="majorHAnsi" w:cstheme="majorHAnsi"/>
          <w:b/>
          <w:highlight w:val="green"/>
          <w:u w:val="single"/>
        </w:rPr>
        <w:t>expand his empire</w:t>
      </w:r>
      <w:r w:rsidRPr="00066771">
        <w:rPr>
          <w:rFonts w:asciiTheme="majorHAnsi" w:hAnsiTheme="majorHAnsi" w:cstheme="majorHAnsi"/>
          <w:b/>
          <w:u w:val="single"/>
        </w:rPr>
        <w:t xml:space="preserve">, there will be several other </w:t>
      </w:r>
      <w:r w:rsidRPr="00066771">
        <w:rPr>
          <w:rFonts w:asciiTheme="majorHAnsi" w:hAnsiTheme="majorHAnsi" w:cstheme="majorHAnsi"/>
          <w:b/>
          <w:highlight w:val="green"/>
          <w:u w:val="single"/>
        </w:rPr>
        <w:t xml:space="preserve">places </w:t>
      </w:r>
      <w:r w:rsidRPr="00066771">
        <w:rPr>
          <w:rFonts w:asciiTheme="majorHAnsi" w:hAnsiTheme="majorHAnsi" w:cstheme="majorHAnsi"/>
          <w:b/>
          <w:u w:val="single"/>
        </w:rPr>
        <w:t xml:space="preserve">that are </w:t>
      </w:r>
      <w:r w:rsidRPr="00066771">
        <w:rPr>
          <w:rFonts w:asciiTheme="majorHAnsi" w:hAnsiTheme="majorHAnsi" w:cstheme="majorHAnsi"/>
          <w:b/>
          <w:highlight w:val="green"/>
          <w:u w:val="single"/>
        </w:rPr>
        <w:t xml:space="preserve">in </w:t>
      </w:r>
      <w:proofErr w:type="spellStart"/>
      <w:r w:rsidRPr="00066771">
        <w:rPr>
          <w:rFonts w:asciiTheme="majorHAnsi" w:hAnsiTheme="majorHAnsi" w:cstheme="majorHAnsi"/>
          <w:b/>
          <w:highlight w:val="green"/>
          <w:u w:val="single"/>
        </w:rPr>
        <w:t>Nato</w:t>
      </w:r>
      <w:proofErr w:type="spellEnd"/>
      <w:r w:rsidRPr="00066771">
        <w:rPr>
          <w:rFonts w:asciiTheme="majorHAnsi" w:hAnsiTheme="majorHAnsi" w:cstheme="majorHAnsi"/>
          <w:b/>
          <w:u w:val="single"/>
        </w:rPr>
        <w:t xml:space="preserve"> that </w:t>
      </w:r>
      <w:r w:rsidRPr="00066771">
        <w:rPr>
          <w:rFonts w:asciiTheme="majorHAnsi" w:hAnsiTheme="majorHAnsi" w:cstheme="majorHAnsi"/>
          <w:b/>
          <w:highlight w:val="green"/>
          <w:u w:val="single"/>
        </w:rPr>
        <w:t>are</w:t>
      </w:r>
      <w:r w:rsidRPr="00066771">
        <w:rPr>
          <w:rFonts w:asciiTheme="majorHAnsi" w:hAnsiTheme="majorHAnsi" w:cstheme="majorHAnsi"/>
          <w:b/>
          <w:u w:val="single"/>
        </w:rPr>
        <w:t xml:space="preserve"> going to be getting extremely </w:t>
      </w:r>
      <w:r w:rsidRPr="00066771">
        <w:rPr>
          <w:rFonts w:asciiTheme="majorHAnsi" w:hAnsiTheme="majorHAnsi" w:cstheme="majorHAnsi"/>
          <w:b/>
          <w:highlight w:val="green"/>
          <w:u w:val="single"/>
        </w:rPr>
        <w:t xml:space="preserve">stressed </w:t>
      </w:r>
      <w:r w:rsidRPr="00066771">
        <w:rPr>
          <w:rFonts w:asciiTheme="majorHAnsi" w:hAnsiTheme="majorHAnsi" w:cstheme="majorHAnsi"/>
          <w:b/>
          <w:u w:val="single"/>
        </w:rPr>
        <w:t xml:space="preserve">out”. “It’s very </w:t>
      </w:r>
      <w:r w:rsidRPr="00066771">
        <w:rPr>
          <w:rFonts w:asciiTheme="majorHAnsi" w:hAnsiTheme="majorHAnsi" w:cstheme="majorHAnsi"/>
          <w:b/>
          <w:highlight w:val="green"/>
          <w:u w:val="single"/>
        </w:rPr>
        <w:t>unclear</w:t>
      </w:r>
      <w:r w:rsidRPr="00066771">
        <w:rPr>
          <w:rFonts w:asciiTheme="majorHAnsi" w:hAnsiTheme="majorHAnsi" w:cstheme="majorHAnsi"/>
          <w:b/>
          <w:u w:val="single"/>
        </w:rPr>
        <w:t xml:space="preserve"> at this stage that </w:t>
      </w:r>
      <w:r w:rsidRPr="00066771">
        <w:rPr>
          <w:rFonts w:asciiTheme="majorHAnsi" w:hAnsiTheme="majorHAnsi" w:cstheme="majorHAnsi"/>
          <w:b/>
          <w:highlight w:val="green"/>
          <w:u w:val="single"/>
        </w:rPr>
        <w:t>anyone can convince Putin</w:t>
      </w:r>
      <w:r w:rsidRPr="00066771">
        <w:rPr>
          <w:rFonts w:asciiTheme="majorHAnsi" w:hAnsiTheme="majorHAnsi" w:cstheme="majorHAnsi"/>
          <w:b/>
          <w:u w:val="single"/>
        </w:rPr>
        <w:t xml:space="preserve"> t</w:t>
      </w:r>
      <w:r w:rsidRPr="00066771">
        <w:rPr>
          <w:rFonts w:asciiTheme="majorHAnsi" w:hAnsiTheme="majorHAnsi" w:cstheme="majorHAnsi"/>
          <w:b/>
          <w:highlight w:val="green"/>
          <w:u w:val="single"/>
        </w:rPr>
        <w:t>o do anything other than what he wants to do</w:t>
      </w:r>
      <w:r w:rsidRPr="00066771">
        <w:rPr>
          <w:rFonts w:asciiTheme="majorHAnsi" w:hAnsiTheme="majorHAnsi" w:cstheme="majorHAnsi"/>
          <w:b/>
          <w:u w:val="single"/>
        </w:rPr>
        <w:t>,”</w:t>
      </w:r>
      <w:r w:rsidRPr="00066771">
        <w:rPr>
          <w:rFonts w:asciiTheme="majorHAnsi" w:hAnsiTheme="majorHAnsi" w:cstheme="majorHAnsi"/>
          <w:sz w:val="16"/>
          <w:szCs w:val="16"/>
        </w:rPr>
        <w:t xml:space="preserve"> he said. </w:t>
      </w:r>
      <w:hyperlink r:id="rId48">
        <w:r w:rsidRPr="00066771">
          <w:rPr>
            <w:rFonts w:asciiTheme="majorHAnsi" w:hAnsiTheme="majorHAnsi" w:cstheme="majorHAnsi"/>
            <w:b/>
            <w:highlight w:val="green"/>
            <w:u w:val="single"/>
          </w:rPr>
          <w:t>Belarusian dictator</w:t>
        </w:r>
      </w:hyperlink>
      <w:hyperlink r:id="rId49">
        <w:r w:rsidRPr="00066771">
          <w:rPr>
            <w:rFonts w:asciiTheme="majorHAnsi" w:hAnsiTheme="majorHAnsi" w:cstheme="majorHAnsi"/>
            <w:b/>
            <w:u w:val="single"/>
          </w:rPr>
          <w:t xml:space="preserve"> Alexander Lukashenko</w:t>
        </w:r>
      </w:hyperlink>
      <w:r w:rsidRPr="00066771">
        <w:rPr>
          <w:rFonts w:asciiTheme="majorHAnsi" w:hAnsiTheme="majorHAnsi" w:cstheme="majorHAnsi"/>
          <w:b/>
          <w:u w:val="single"/>
        </w:rPr>
        <w:t xml:space="preserve"> may have </w:t>
      </w:r>
      <w:r w:rsidRPr="00066771">
        <w:rPr>
          <w:rFonts w:asciiTheme="majorHAnsi" w:hAnsiTheme="majorHAnsi" w:cstheme="majorHAnsi"/>
          <w:b/>
          <w:highlight w:val="green"/>
          <w:u w:val="single"/>
        </w:rPr>
        <w:t xml:space="preserve">revealed Russian </w:t>
      </w:r>
      <w:hyperlink r:id="rId50">
        <w:r w:rsidRPr="00066771">
          <w:rPr>
            <w:rFonts w:asciiTheme="majorHAnsi" w:hAnsiTheme="majorHAnsi" w:cstheme="majorHAnsi"/>
            <w:b/>
            <w:highlight w:val="green"/>
            <w:u w:val="single"/>
          </w:rPr>
          <w:t>plans to invade Moldova</w:t>
        </w:r>
      </w:hyperlink>
      <w:r w:rsidRPr="00066771">
        <w:rPr>
          <w:rFonts w:asciiTheme="majorHAnsi" w:hAnsiTheme="majorHAnsi" w:cstheme="majorHAnsi"/>
          <w:b/>
          <w:u w:val="single"/>
        </w:rPr>
        <w:t xml:space="preserve">. </w:t>
      </w:r>
      <w:hyperlink r:id="rId51">
        <w:r w:rsidRPr="00066771">
          <w:rPr>
            <w:rFonts w:asciiTheme="majorHAnsi" w:hAnsiTheme="majorHAnsi" w:cstheme="majorHAnsi"/>
            <w:color w:val="000000"/>
            <w:sz w:val="16"/>
            <w:szCs w:val="16"/>
          </w:rPr>
          <w:t>His troops are believed to have joined Russia’s invasion of Ukraine</w:t>
        </w:r>
      </w:hyperlink>
      <w:r w:rsidRPr="00066771">
        <w:rPr>
          <w:rFonts w:asciiTheme="majorHAnsi" w:hAnsiTheme="majorHAnsi" w:cstheme="majorHAnsi"/>
          <w:sz w:val="16"/>
          <w:szCs w:val="16"/>
        </w:rPr>
        <w:t xml:space="preserve">, having reportedly entered the Chernihiv region in the north of the country on Tuesday morning. </w:t>
      </w:r>
      <w:hyperlink r:id="rId52">
        <w:r w:rsidRPr="00066771">
          <w:rPr>
            <w:rFonts w:asciiTheme="majorHAnsi" w:hAnsiTheme="majorHAnsi" w:cstheme="majorHAnsi"/>
            <w:color w:val="000000"/>
            <w:sz w:val="16"/>
            <w:szCs w:val="16"/>
          </w:rPr>
          <w:t>The UK has imposed sanctions on Belarus</w:t>
        </w:r>
      </w:hyperlink>
      <w:r w:rsidRPr="00066771">
        <w:rPr>
          <w:rFonts w:asciiTheme="majorHAnsi" w:hAnsiTheme="majorHAnsi" w:cstheme="majorHAnsi"/>
          <w:sz w:val="16"/>
          <w:szCs w:val="16"/>
        </w:rPr>
        <w:t xml:space="preserve"> for its role in the war. President Lukashenko is a close ally of President Putin, and Russia has been able to use his country as a launchpad for attacks. </w:t>
      </w:r>
      <w:hyperlink r:id="rId53">
        <w:r w:rsidRPr="00066771">
          <w:rPr>
            <w:rFonts w:asciiTheme="majorHAnsi" w:hAnsiTheme="majorHAnsi" w:cstheme="majorHAnsi"/>
            <w:b/>
            <w:u w:val="single"/>
          </w:rPr>
          <w:t>But their plans could go beyond Ukraine</w:t>
        </w:r>
      </w:hyperlink>
      <w:r w:rsidRPr="00066771">
        <w:rPr>
          <w:rFonts w:asciiTheme="majorHAnsi" w:hAnsiTheme="majorHAnsi" w:cstheme="majorHAnsi"/>
          <w:b/>
          <w:u w:val="single"/>
        </w:rPr>
        <w:t xml:space="preserve"> based on a map shown during a televised broadcast from President Lukashenko. The </w:t>
      </w:r>
      <w:r w:rsidRPr="00066771">
        <w:rPr>
          <w:rFonts w:asciiTheme="majorHAnsi" w:hAnsiTheme="majorHAnsi" w:cstheme="majorHAnsi"/>
          <w:b/>
          <w:highlight w:val="green"/>
          <w:u w:val="single"/>
        </w:rPr>
        <w:t>map showed attack plans for Ukraine</w:t>
      </w:r>
      <w:r w:rsidRPr="00066771">
        <w:rPr>
          <w:rFonts w:asciiTheme="majorHAnsi" w:hAnsiTheme="majorHAnsi" w:cstheme="majorHAnsi"/>
          <w:b/>
          <w:u w:val="single"/>
        </w:rPr>
        <w:t xml:space="preserve">, but also displayed a possible </w:t>
      </w:r>
      <w:r w:rsidRPr="00066771">
        <w:rPr>
          <w:rFonts w:asciiTheme="majorHAnsi" w:hAnsiTheme="majorHAnsi" w:cstheme="majorHAnsi"/>
          <w:b/>
          <w:highlight w:val="green"/>
          <w:u w:val="single"/>
        </w:rPr>
        <w:t>route into Moldova</w:t>
      </w:r>
      <w:r w:rsidRPr="00066771">
        <w:rPr>
          <w:rFonts w:asciiTheme="majorHAnsi" w:hAnsiTheme="majorHAnsi" w:cstheme="majorHAnsi"/>
          <w:b/>
          <w:u w:val="single"/>
        </w:rPr>
        <w:t xml:space="preserve"> from the Ukrainian port city of Odessa, via a large red arrow. </w:t>
      </w:r>
      <w:r w:rsidRPr="00066771">
        <w:rPr>
          <w:rFonts w:asciiTheme="majorHAnsi" w:hAnsiTheme="majorHAnsi" w:cstheme="majorHAnsi"/>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forces including the UK and US would support Moldova by sending both military and non-military </w:t>
      </w:r>
      <w:proofErr w:type="gramStart"/>
      <w:r w:rsidRPr="00066771">
        <w:rPr>
          <w:rFonts w:asciiTheme="majorHAnsi" w:hAnsiTheme="majorHAnsi" w:cstheme="majorHAnsi"/>
          <w:sz w:val="16"/>
          <w:szCs w:val="16"/>
        </w:rPr>
        <w:t>aid, but</w:t>
      </w:r>
      <w:proofErr w:type="gramEnd"/>
      <w:r w:rsidRPr="00066771">
        <w:rPr>
          <w:rFonts w:asciiTheme="majorHAnsi" w:hAnsiTheme="majorHAnsi" w:cstheme="majorHAnsi"/>
          <w:sz w:val="16"/>
          <w:szCs w:val="16"/>
        </w:rPr>
        <w:t xml:space="preserve"> would not engage in battle with Russian troops directly. Are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members under threat? The Foreign Secretary has said the UK will join its Baltic allies in moving from “deterrence to defence” on its borders. Speaking at a press conference in Lithuania, she said: “The UK’s commitment to the Baltics and to Article 5 are unyielding.” Estonia, </w:t>
      </w:r>
      <w:proofErr w:type="gramStart"/>
      <w:r w:rsidRPr="00066771">
        <w:rPr>
          <w:rFonts w:asciiTheme="majorHAnsi" w:hAnsiTheme="majorHAnsi" w:cstheme="majorHAnsi"/>
          <w:sz w:val="16"/>
          <w:szCs w:val="16"/>
        </w:rPr>
        <w:t>Latvia</w:t>
      </w:r>
      <w:proofErr w:type="gramEnd"/>
      <w:r w:rsidRPr="00066771">
        <w:rPr>
          <w:rFonts w:asciiTheme="majorHAnsi" w:hAnsiTheme="majorHAnsi" w:cstheme="majorHAnsi"/>
          <w:sz w:val="16"/>
          <w:szCs w:val="16"/>
        </w:rPr>
        <w:t xml:space="preserve"> and Lithuania are all part of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w:t>
      </w:r>
      <w:hyperlink r:id="rId54">
        <w:proofErr w:type="spellStart"/>
        <w:r w:rsidRPr="00066771">
          <w:rPr>
            <w:rFonts w:asciiTheme="majorHAnsi" w:hAnsiTheme="majorHAnsi" w:cstheme="majorHAnsi"/>
            <w:color w:val="000000"/>
            <w:sz w:val="16"/>
            <w:szCs w:val="16"/>
          </w:rPr>
          <w:t>Nato</w:t>
        </w:r>
        <w:proofErr w:type="spellEnd"/>
        <w:r w:rsidRPr="00066771">
          <w:rPr>
            <w:rFonts w:asciiTheme="majorHAnsi" w:hAnsiTheme="majorHAnsi" w:cstheme="majorHAnsi"/>
            <w:color w:val="000000"/>
            <w:sz w:val="16"/>
            <w:szCs w:val="16"/>
          </w:rPr>
          <w:t xml:space="preserve"> uses a principle of collective defence under Article 5 of its treaty</w:t>
        </w:r>
      </w:hyperlink>
      <w:r w:rsidRPr="00066771">
        <w:rPr>
          <w:rFonts w:asciiTheme="majorHAnsi" w:hAnsiTheme="majorHAnsi" w:cstheme="majorHAnsi"/>
          <w:sz w:val="16"/>
          <w:szCs w:val="16"/>
        </w:rPr>
        <w:t xml:space="preserve">. It means an attack against one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member is considered an attack against all. “We are reinforcing </w:t>
      </w:r>
      <w:proofErr w:type="spellStart"/>
      <w:r w:rsidRPr="00066771">
        <w:rPr>
          <w:rFonts w:asciiTheme="majorHAnsi" w:hAnsiTheme="majorHAnsi" w:cstheme="majorHAnsi"/>
          <w:sz w:val="16"/>
          <w:szCs w:val="16"/>
        </w:rPr>
        <w:t>Nato’s</w:t>
      </w:r>
      <w:proofErr w:type="spellEnd"/>
      <w:r w:rsidRPr="00066771">
        <w:rPr>
          <w:rFonts w:asciiTheme="majorHAnsi" w:hAnsiTheme="majorHAnsi" w:cstheme="majorHAnsi"/>
          <w:sz w:val="16"/>
          <w:szCs w:val="16"/>
        </w:rPr>
        <w:t xml:space="preserve"> eastern flank and supporting European security through the UK-led Joint Expeditionary Force,” </w:t>
      </w:r>
      <w:proofErr w:type="spellStart"/>
      <w:r w:rsidRPr="00066771">
        <w:rPr>
          <w:rFonts w:asciiTheme="majorHAnsi" w:hAnsiTheme="majorHAnsi" w:cstheme="majorHAnsi"/>
          <w:sz w:val="16"/>
          <w:szCs w:val="16"/>
        </w:rPr>
        <w:t>Ms</w:t>
      </w:r>
      <w:proofErr w:type="spellEnd"/>
      <w:r w:rsidRPr="00066771">
        <w:rPr>
          <w:rFonts w:asciiTheme="majorHAnsi" w:hAnsiTheme="majorHAnsi" w:cstheme="majorHAnsi"/>
          <w:sz w:val="16"/>
          <w:szCs w:val="16"/>
        </w:rPr>
        <w:t xml:space="preserve"> Truss added. “We are here in the Baltic region. We lead and have doubled our enhanced forward presence in Estonia. Our allies are leading troops across the Baltics. “At the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foreign ministry </w:t>
      </w:r>
      <w:r w:rsidRPr="00066771">
        <w:rPr>
          <w:rFonts w:asciiTheme="majorHAnsi" w:hAnsiTheme="majorHAnsi" w:cstheme="majorHAnsi"/>
          <w:sz w:val="16"/>
          <w:szCs w:val="16"/>
        </w:rPr>
        <w:lastRenderedPageBreak/>
        <w:t xml:space="preserve">meeting tomorrow we will be working together to strengthen our collective defensive in light of the changed security situation across Europe.” The Foreign Secretary echoed comments made by Lithuanian foreign minister </w:t>
      </w:r>
      <w:proofErr w:type="spellStart"/>
      <w:r w:rsidRPr="00066771">
        <w:rPr>
          <w:rFonts w:asciiTheme="majorHAnsi" w:hAnsiTheme="majorHAnsi" w:cstheme="majorHAnsi"/>
          <w:sz w:val="16"/>
          <w:szCs w:val="16"/>
        </w:rPr>
        <w:t>Gabrielius</w:t>
      </w:r>
      <w:proofErr w:type="spellEnd"/>
      <w:r w:rsidRPr="00066771">
        <w:rPr>
          <w:rFonts w:asciiTheme="majorHAnsi" w:hAnsiTheme="majorHAnsi" w:cstheme="majorHAnsi"/>
          <w:sz w:val="16"/>
          <w:szCs w:val="16"/>
        </w:rPr>
        <w:t xml:space="preserve"> Landsbergis, who said it is vital the Baltic states move from “deterrence to defence”. “This is why we need a change in political approach,” he said. “We also need practical means for </w:t>
      </w:r>
      <w:proofErr w:type="gramStart"/>
      <w:r w:rsidRPr="00066771">
        <w:rPr>
          <w:rFonts w:asciiTheme="majorHAnsi" w:hAnsiTheme="majorHAnsi" w:cstheme="majorHAnsi"/>
          <w:sz w:val="16"/>
          <w:szCs w:val="16"/>
        </w:rPr>
        <w:t>that</w:t>
      </w:r>
      <w:proofErr w:type="gramEnd"/>
      <w:r w:rsidRPr="00066771">
        <w:rPr>
          <w:rFonts w:asciiTheme="majorHAnsi" w:hAnsiTheme="majorHAnsi" w:cstheme="majorHAnsi"/>
          <w:sz w:val="16"/>
          <w:szCs w:val="16"/>
        </w:rPr>
        <w:t xml:space="preserve"> and they are needed for all three Baltic states. “So that if Putin decides to test </w:t>
      </w:r>
      <w:proofErr w:type="spellStart"/>
      <w:r w:rsidRPr="00066771">
        <w:rPr>
          <w:rFonts w:asciiTheme="majorHAnsi" w:hAnsiTheme="majorHAnsi" w:cstheme="majorHAnsi"/>
          <w:sz w:val="16"/>
          <w:szCs w:val="16"/>
        </w:rPr>
        <w:t>Nato</w:t>
      </w:r>
      <w:proofErr w:type="spellEnd"/>
      <w:r w:rsidRPr="00066771">
        <w:rPr>
          <w:rFonts w:asciiTheme="majorHAnsi" w:hAnsiTheme="majorHAnsi" w:cstheme="majorHAnsi"/>
          <w:sz w:val="16"/>
          <w:szCs w:val="16"/>
        </w:rPr>
        <w:t xml:space="preserve"> resistance in this region it would be responded right way. “It would get a political response and also a clear defensive response, if that would be needed.” </w:t>
      </w:r>
      <w:r w:rsidRPr="00066771">
        <w:rPr>
          <w:rFonts w:asciiTheme="majorHAnsi" w:hAnsiTheme="majorHAnsi" w:cstheme="majorHAnsi"/>
          <w:b/>
          <w:u w:val="single"/>
        </w:rPr>
        <w:t xml:space="preserve">The comments imply that </w:t>
      </w:r>
      <w:r w:rsidRPr="00066771">
        <w:rPr>
          <w:rFonts w:asciiTheme="majorHAnsi" w:hAnsiTheme="majorHAnsi" w:cstheme="majorHAnsi"/>
          <w:b/>
          <w:highlight w:val="green"/>
          <w:u w:val="single"/>
        </w:rPr>
        <w:t xml:space="preserve">if Russia </w:t>
      </w:r>
      <w:r w:rsidRPr="00066771">
        <w:rPr>
          <w:rFonts w:asciiTheme="majorHAnsi" w:hAnsiTheme="majorHAnsi" w:cstheme="majorHAnsi"/>
          <w:b/>
          <w:u w:val="single"/>
        </w:rPr>
        <w:t xml:space="preserve">were to </w:t>
      </w:r>
      <w:r w:rsidRPr="00066771">
        <w:rPr>
          <w:rFonts w:asciiTheme="majorHAnsi" w:hAnsiTheme="majorHAnsi" w:cstheme="majorHAnsi"/>
          <w:b/>
          <w:highlight w:val="green"/>
          <w:u w:val="single"/>
        </w:rPr>
        <w:t>attempt to annex</w:t>
      </w:r>
      <w:r w:rsidRPr="00066771">
        <w:rPr>
          <w:rFonts w:asciiTheme="majorHAnsi" w:hAnsiTheme="majorHAnsi" w:cstheme="majorHAnsi"/>
          <w:b/>
          <w:u w:val="single"/>
        </w:rPr>
        <w:t xml:space="preserve"> any of the </w:t>
      </w:r>
      <w:r w:rsidRPr="00066771">
        <w:rPr>
          <w:rFonts w:asciiTheme="majorHAnsi" w:hAnsiTheme="majorHAnsi" w:cstheme="majorHAnsi"/>
          <w:b/>
          <w:highlight w:val="green"/>
          <w:u w:val="single"/>
        </w:rPr>
        <w:t>Baltic states</w:t>
      </w:r>
      <w:r w:rsidRPr="00066771">
        <w:rPr>
          <w:rFonts w:asciiTheme="majorHAnsi" w:hAnsiTheme="majorHAnsi" w:cstheme="majorHAnsi"/>
          <w:b/>
          <w:u w:val="single"/>
        </w:rPr>
        <w:t xml:space="preserve">, </w:t>
      </w:r>
      <w:proofErr w:type="spellStart"/>
      <w:r w:rsidRPr="00066771">
        <w:rPr>
          <w:rFonts w:asciiTheme="majorHAnsi" w:hAnsiTheme="majorHAnsi" w:cstheme="majorHAnsi"/>
          <w:b/>
          <w:highlight w:val="green"/>
          <w:u w:val="single"/>
        </w:rPr>
        <w:t>Nato</w:t>
      </w:r>
      <w:proofErr w:type="spellEnd"/>
      <w:r w:rsidRPr="00066771">
        <w:rPr>
          <w:rFonts w:asciiTheme="majorHAnsi" w:hAnsiTheme="majorHAnsi" w:cstheme="majorHAnsi"/>
          <w:b/>
          <w:highlight w:val="green"/>
          <w:u w:val="single"/>
        </w:rPr>
        <w:t xml:space="preserve"> </w:t>
      </w:r>
      <w:r w:rsidRPr="00066771">
        <w:rPr>
          <w:rFonts w:asciiTheme="majorHAnsi" w:hAnsiTheme="majorHAnsi" w:cstheme="majorHAnsi"/>
          <w:b/>
          <w:u w:val="single"/>
        </w:rPr>
        <w:t xml:space="preserve">would </w:t>
      </w:r>
      <w:r w:rsidRPr="00066771">
        <w:rPr>
          <w:rFonts w:asciiTheme="majorHAnsi" w:hAnsiTheme="majorHAnsi" w:cstheme="majorHAnsi"/>
          <w:b/>
          <w:highlight w:val="green"/>
          <w:u w:val="single"/>
        </w:rPr>
        <w:t>respond with full military might, plunging the West into a war with Russia</w:t>
      </w:r>
      <w:r w:rsidRPr="00066771">
        <w:rPr>
          <w:rFonts w:asciiTheme="majorHAnsi" w:hAnsiTheme="majorHAnsi" w:cstheme="majorHAnsi"/>
          <w:b/>
          <w:u w:val="single"/>
        </w:rPr>
        <w:t xml:space="preserve">. </w:t>
      </w:r>
    </w:p>
    <w:p w14:paraId="74430071" w14:textId="77777777" w:rsidR="002222B8" w:rsidRPr="00066771" w:rsidRDefault="002222B8" w:rsidP="002222B8">
      <w:pPr>
        <w:rPr>
          <w:rFonts w:asciiTheme="majorHAnsi" w:hAnsiTheme="majorHAnsi" w:cstheme="majorHAnsi"/>
          <w:b/>
          <w:u w:val="single"/>
        </w:rPr>
      </w:pPr>
    </w:p>
    <w:p w14:paraId="4974E5E3"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Ukraine </w:t>
      </w:r>
      <w:proofErr w:type="spellStart"/>
      <w:proofErr w:type="gramStart"/>
      <w:r w:rsidRPr="00066771">
        <w:rPr>
          <w:rFonts w:asciiTheme="majorHAnsi" w:hAnsiTheme="majorHAnsi" w:cstheme="majorHAnsi"/>
        </w:rPr>
        <w:t>wont</w:t>
      </w:r>
      <w:proofErr w:type="spellEnd"/>
      <w:proofErr w:type="gramEnd"/>
      <w:r w:rsidRPr="00066771">
        <w:rPr>
          <w:rFonts w:asciiTheme="majorHAnsi" w:hAnsiTheme="majorHAnsi" w:cstheme="majorHAnsi"/>
        </w:rPr>
        <w:t xml:space="preserve"> go nuclear but if other countries get drawn in nuclear escalation is inevitable </w:t>
      </w:r>
    </w:p>
    <w:p w14:paraId="24A4129A"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Majumdar 17</w:t>
      </w:r>
      <w:r w:rsidRPr="00066771">
        <w:rPr>
          <w:rFonts w:asciiTheme="majorHAnsi" w:hAnsiTheme="majorHAnsi" w:cstheme="majorHAnsi"/>
        </w:rPr>
        <w:t xml:space="preserve"> Dave Majumdar, 9-7-2017, "A War with Russia Would Go Nuclear. Here's Why.," National Interest, https://nationalinterest.org/blog/the-buzz/war-russia-would-go-nuclear-heres-why-22202//SJJK</w:t>
      </w:r>
    </w:p>
    <w:p w14:paraId="456A6F51" w14:textId="77777777" w:rsidR="002222B8" w:rsidRPr="00066771" w:rsidRDefault="002222B8" w:rsidP="002222B8">
      <w:pPr>
        <w:rPr>
          <w:rFonts w:asciiTheme="majorHAnsi" w:hAnsiTheme="majorHAnsi" w:cstheme="majorHAnsi"/>
        </w:rPr>
      </w:pPr>
      <w:r w:rsidRPr="00066771">
        <w:rPr>
          <w:rFonts w:asciiTheme="majorHAnsi" w:hAnsiTheme="majorHAnsi" w:cstheme="majorHAnsi"/>
          <w:sz w:val="16"/>
          <w:szCs w:val="16"/>
        </w:rPr>
        <w:t xml:space="preserve">Simply put, </w:t>
      </w:r>
      <w:r w:rsidRPr="00066771">
        <w:rPr>
          <w:rFonts w:asciiTheme="majorHAnsi" w:hAnsiTheme="majorHAnsi" w:cstheme="majorHAnsi"/>
          <w:b/>
          <w:highlight w:val="green"/>
          <w:u w:val="single"/>
        </w:rPr>
        <w:t>if Russia were faced with a large-scale attack</w:t>
      </w:r>
      <w:r w:rsidRPr="00066771">
        <w:rPr>
          <w:rFonts w:asciiTheme="majorHAnsi" w:hAnsiTheme="majorHAnsi" w:cstheme="majorHAnsi"/>
          <w:b/>
          <w:u w:val="single"/>
        </w:rPr>
        <w:t xml:space="preserve"> that could </w:t>
      </w:r>
      <w:r w:rsidRPr="00066771">
        <w:rPr>
          <w:rFonts w:asciiTheme="majorHAnsi" w:hAnsiTheme="majorHAnsi" w:cstheme="majorHAnsi"/>
          <w:b/>
          <w:highlight w:val="green"/>
          <w:u w:val="single"/>
        </w:rPr>
        <w:t>defeat its conventional forces,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Moscow</w:t>
      </w:r>
      <w:r w:rsidRPr="00066771">
        <w:rPr>
          <w:rFonts w:asciiTheme="majorHAnsi" w:hAnsiTheme="majorHAnsi" w:cstheme="majorHAnsi"/>
          <w:b/>
          <w:u w:val="single"/>
        </w:rPr>
        <w:t xml:space="preserve"> might </w:t>
      </w:r>
      <w:r w:rsidRPr="00066771">
        <w:rPr>
          <w:rFonts w:asciiTheme="majorHAnsi" w:hAnsiTheme="majorHAnsi" w:cstheme="majorHAnsi"/>
          <w:b/>
          <w:highlight w:val="green"/>
          <w:u w:val="single"/>
        </w:rPr>
        <w:t>resort to nuclear weapons</w:t>
      </w:r>
      <w:r w:rsidRPr="00066771">
        <w:rPr>
          <w:rFonts w:asciiTheme="majorHAnsi" w:hAnsiTheme="majorHAnsi" w:cstheme="majorHAnsi"/>
          <w:b/>
          <w:u w:val="single"/>
        </w:rPr>
        <w:t xml:space="preserve">. </w:t>
      </w:r>
      <w:r w:rsidRPr="00066771">
        <w:rPr>
          <w:rFonts w:asciiTheme="majorHAnsi" w:hAnsiTheme="majorHAnsi" w:cstheme="majorHAnsi"/>
          <w:sz w:val="16"/>
          <w:szCs w:val="16"/>
        </w:rPr>
        <w:t>While a recent</w:t>
      </w:r>
      <w:hyperlink r:id="rId55">
        <w:r w:rsidRPr="00066771">
          <w:rPr>
            <w:rFonts w:asciiTheme="majorHAnsi" w:hAnsiTheme="majorHAnsi" w:cstheme="majorHAnsi"/>
            <w:color w:val="000000"/>
            <w:sz w:val="16"/>
            <w:szCs w:val="16"/>
          </w:rPr>
          <w:t xml:space="preserve"> RAND Corporation study</w:t>
        </w:r>
      </w:hyperlink>
      <w:r w:rsidRPr="00066771">
        <w:rPr>
          <w:rFonts w:asciiTheme="majorHAnsi" w:hAnsiTheme="majorHAnsi" w:cstheme="majorHAnsi"/>
          <w:sz w:val="16"/>
          <w:szCs w:val="16"/>
        </w:rPr>
        <w:t xml:space="preserve"> concluded that </w:t>
      </w:r>
      <w:r w:rsidRPr="00066771">
        <w:rPr>
          <w:rFonts w:asciiTheme="majorHAnsi" w:hAnsiTheme="majorHAnsi" w:cstheme="majorHAnsi"/>
          <w:b/>
          <w:highlight w:val="green"/>
          <w:u w:val="single"/>
        </w:rPr>
        <w:t>Russia could overrun NATO</w:t>
      </w:r>
      <w:r w:rsidRPr="00066771">
        <w:rPr>
          <w:rFonts w:asciiTheme="majorHAnsi" w:hAnsiTheme="majorHAnsi" w:cstheme="majorHAnsi"/>
          <w:b/>
          <w:u w:val="single"/>
        </w:rPr>
        <w:t xml:space="preserve">’s member states Estonia, Latvia and Lithuania </w:t>
      </w:r>
      <w:r w:rsidRPr="00066771">
        <w:rPr>
          <w:rFonts w:asciiTheme="majorHAnsi" w:hAnsiTheme="majorHAnsi" w:cstheme="majorHAnsi"/>
          <w:b/>
          <w:highlight w:val="green"/>
          <w:u w:val="single"/>
        </w:rPr>
        <w:t>in the Baltics within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sixty hours</w:t>
      </w:r>
      <w:r w:rsidRPr="00066771">
        <w:rPr>
          <w:rFonts w:asciiTheme="majorHAnsi" w:hAnsiTheme="majorHAnsi" w:cstheme="majorHAnsi"/>
          <w:sz w:val="16"/>
          <w:szCs w:val="16"/>
        </w:rPr>
        <w:t xml:space="preserve">, the war games did not simulate the use of nuclear weapons. </w:t>
      </w:r>
      <w:r w:rsidRPr="00066771">
        <w:rPr>
          <w:rFonts w:asciiTheme="majorHAnsi" w:hAnsiTheme="majorHAnsi" w:cstheme="majorHAnsi"/>
          <w:b/>
          <w:u w:val="single"/>
        </w:rPr>
        <w:t xml:space="preserve">If, however, a war </w:t>
      </w:r>
      <w:proofErr w:type="gramStart"/>
      <w:r w:rsidRPr="00066771">
        <w:rPr>
          <w:rFonts w:asciiTheme="majorHAnsi" w:hAnsiTheme="majorHAnsi" w:cstheme="majorHAnsi"/>
          <w:b/>
          <w:u w:val="single"/>
        </w:rPr>
        <w:t>were</w:t>
      </w:r>
      <w:proofErr w:type="gramEnd"/>
      <w:r w:rsidRPr="00066771">
        <w:rPr>
          <w:rFonts w:asciiTheme="majorHAnsi" w:hAnsiTheme="majorHAnsi" w:cstheme="majorHAnsi"/>
          <w:b/>
          <w:u w:val="single"/>
        </w:rPr>
        <w:t xml:space="preserve"> to breakout between NATO and Russia, </w:t>
      </w:r>
      <w:r w:rsidRPr="00066771">
        <w:rPr>
          <w:rFonts w:asciiTheme="majorHAnsi" w:hAnsiTheme="majorHAnsi" w:cstheme="majorHAnsi"/>
          <w:b/>
          <w:highlight w:val="green"/>
          <w:u w:val="single"/>
        </w:rPr>
        <w:t>nuclear weapons would certainly come into play</w:t>
      </w:r>
      <w:r w:rsidRPr="00066771">
        <w:rPr>
          <w:rFonts w:asciiTheme="majorHAnsi" w:hAnsiTheme="majorHAnsi" w:cstheme="majorHAnsi"/>
          <w:sz w:val="16"/>
          <w:szCs w:val="16"/>
        </w:rPr>
        <w:t xml:space="preserve">—especially if the conflict were going poorly for Moscow. </w:t>
      </w:r>
      <w:r w:rsidRPr="00066771">
        <w:rPr>
          <w:rFonts w:asciiTheme="majorHAnsi" w:hAnsiTheme="majorHAnsi" w:cstheme="majorHAnsi"/>
          <w:b/>
          <w:u w:val="single"/>
        </w:rPr>
        <w:t>Unlike the Soviet Union, which had a stated “no first use” policy, modern Russia explicitly rejected that pledge in 1993</w:t>
      </w:r>
      <w:r w:rsidRPr="00066771">
        <w:rPr>
          <w:rFonts w:asciiTheme="majorHAnsi" w:hAnsiTheme="majorHAnsi" w:cstheme="majorHAnsi"/>
          <w:sz w:val="16"/>
          <w:szCs w:val="16"/>
        </w:rPr>
        <w:t>. In fact, as Moscow’s conventional forces continued to atrophy during the economic and social meltdown of the 1990s, Russia developed a doctrine</w:t>
      </w:r>
      <w:hyperlink r:id="rId56">
        <w:r w:rsidRPr="00066771">
          <w:rPr>
            <w:rFonts w:asciiTheme="majorHAnsi" w:hAnsiTheme="majorHAnsi" w:cstheme="majorHAnsi"/>
            <w:color w:val="000000"/>
            <w:sz w:val="16"/>
            <w:szCs w:val="16"/>
          </w:rPr>
          <w:t xml:space="preserve"> called de-escalation in 2000</w:t>
        </w:r>
      </w:hyperlink>
      <w:r w:rsidRPr="00066771">
        <w:rPr>
          <w:rFonts w:asciiTheme="majorHAnsi" w:hAnsiTheme="majorHAnsi" w:cstheme="majorHAnsi"/>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7">
        <w:r w:rsidRPr="00066771">
          <w:rPr>
            <w:rFonts w:asciiTheme="majorHAnsi" w:hAnsiTheme="majorHAnsi" w:cstheme="majorHAnsi"/>
            <w:color w:val="000000"/>
            <w:sz w:val="16"/>
            <w:szCs w:val="16"/>
          </w:rPr>
          <w:t xml:space="preserve"> Moscow would use nuclear weapons in</w:t>
        </w:r>
      </w:hyperlink>
      <w:r w:rsidRPr="00066771">
        <w:rPr>
          <w:rFonts w:asciiTheme="majorHAnsi" w:hAnsiTheme="majorHAnsi" w:cstheme="majorHAnsi"/>
          <w:sz w:val="16"/>
          <w:szCs w:val="16"/>
        </w:rPr>
        <w:t xml:space="preserve"> situations “that would put in danger the very existence of the state.” While the RAND study shows that Russia would be able to take the Baltics </w:t>
      </w:r>
      <w:proofErr w:type="gramStart"/>
      <w:r w:rsidRPr="00066771">
        <w:rPr>
          <w:rFonts w:asciiTheme="majorHAnsi" w:hAnsiTheme="majorHAnsi" w:cstheme="majorHAnsi"/>
          <w:sz w:val="16"/>
          <w:szCs w:val="16"/>
        </w:rPr>
        <w:t>fairly easily</w:t>
      </w:r>
      <w:proofErr w:type="gramEnd"/>
      <w:r w:rsidRPr="00066771">
        <w:rPr>
          <w:rFonts w:asciiTheme="majorHAnsi" w:hAnsiTheme="majorHAnsi" w:cstheme="majorHAnsi"/>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sidRPr="00066771">
        <w:rPr>
          <w:rFonts w:asciiTheme="majorHAnsi" w:hAnsiTheme="majorHAnsi" w:cstheme="majorHAnsi"/>
          <w:b/>
          <w:u w:val="single"/>
        </w:rPr>
        <w:t xml:space="preserve">In that eventuality, </w:t>
      </w:r>
      <w:r w:rsidRPr="00066771">
        <w:rPr>
          <w:rFonts w:asciiTheme="majorHAnsi" w:hAnsiTheme="majorHAnsi" w:cstheme="majorHAnsi"/>
          <w:b/>
          <w:highlight w:val="green"/>
          <w:u w:val="single"/>
        </w:rPr>
        <w:t>Russian conventional forces</w:t>
      </w:r>
      <w:r w:rsidRPr="00066771">
        <w:rPr>
          <w:rFonts w:asciiTheme="majorHAnsi" w:hAnsiTheme="majorHAnsi" w:cstheme="majorHAnsi"/>
          <w:b/>
          <w:u w:val="single"/>
        </w:rPr>
        <w:t xml:space="preserve">—of which only a portion are well trained and well equipped—would likely be </w:t>
      </w:r>
      <w:r w:rsidRPr="00066771">
        <w:rPr>
          <w:rFonts w:asciiTheme="majorHAnsi" w:hAnsiTheme="majorHAnsi" w:cstheme="majorHAnsi"/>
          <w:b/>
          <w:highlight w:val="green"/>
          <w:u w:val="single"/>
        </w:rPr>
        <w:t>severely damaged or even destroyed</w:t>
      </w:r>
      <w:r w:rsidRPr="00066771">
        <w:rPr>
          <w:rFonts w:asciiTheme="majorHAnsi" w:hAnsiTheme="majorHAnsi" w:cstheme="majorHAnsi"/>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sidRPr="00066771">
        <w:rPr>
          <w:rFonts w:asciiTheme="majorHAnsi" w:hAnsiTheme="majorHAnsi" w:cstheme="majorHAnsi"/>
          <w:b/>
          <w:u w:val="single"/>
        </w:rPr>
        <w:t xml:space="preserve">In that situation, </w:t>
      </w:r>
      <w:r w:rsidRPr="00066771">
        <w:rPr>
          <w:rFonts w:asciiTheme="majorHAnsi" w:hAnsiTheme="majorHAnsi" w:cstheme="majorHAnsi"/>
          <w:b/>
          <w:highlight w:val="green"/>
          <w:u w:val="single"/>
        </w:rPr>
        <w:t>Russia</w:t>
      </w:r>
      <w:r w:rsidRPr="00066771">
        <w:rPr>
          <w:rFonts w:asciiTheme="majorHAnsi" w:hAnsiTheme="majorHAnsi" w:cstheme="majorHAnsi"/>
          <w:b/>
          <w:u w:val="single"/>
        </w:rPr>
        <w:t xml:space="preserve"> might </w:t>
      </w:r>
      <w:r w:rsidRPr="00066771">
        <w:rPr>
          <w:rFonts w:asciiTheme="majorHAnsi" w:hAnsiTheme="majorHAnsi" w:cstheme="majorHAnsi"/>
          <w:b/>
          <w:highlight w:val="green"/>
          <w:u w:val="single"/>
        </w:rPr>
        <w:t>counter</w:t>
      </w:r>
      <w:r w:rsidRPr="00066771">
        <w:rPr>
          <w:rFonts w:asciiTheme="majorHAnsi" w:hAnsiTheme="majorHAnsi" w:cstheme="majorHAnsi"/>
          <w:b/>
          <w:u w:val="single"/>
        </w:rPr>
        <w:t xml:space="preserve"> advancing NATO forces </w:t>
      </w:r>
      <w:r w:rsidRPr="00066771">
        <w:rPr>
          <w:rFonts w:asciiTheme="majorHAnsi" w:hAnsiTheme="majorHAnsi" w:cstheme="majorHAnsi"/>
          <w:b/>
          <w:highlight w:val="green"/>
          <w:u w:val="single"/>
        </w:rPr>
        <w:t>with</w:t>
      </w:r>
      <w:r w:rsidRPr="00066771">
        <w:rPr>
          <w:rFonts w:asciiTheme="majorHAnsi" w:hAnsiTheme="majorHAnsi" w:cstheme="majorHAnsi"/>
          <w:b/>
          <w:u w:val="single"/>
        </w:rPr>
        <w:t xml:space="preserve"> its arsenal of tactical </w:t>
      </w:r>
      <w:r w:rsidRPr="00066771">
        <w:rPr>
          <w:rFonts w:asciiTheme="majorHAnsi" w:hAnsiTheme="majorHAnsi" w:cstheme="majorHAnsi"/>
          <w:b/>
          <w:highlight w:val="green"/>
          <w:u w:val="single"/>
        </w:rPr>
        <w:t>nuclear weapons</w:t>
      </w:r>
      <w:r w:rsidRPr="00066771">
        <w:rPr>
          <w:rFonts w:asciiTheme="majorHAnsi" w:hAnsiTheme="majorHAnsi" w:cstheme="majorHAnsi"/>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8">
        <w:r w:rsidRPr="00066771">
          <w:rPr>
            <w:rFonts w:asciiTheme="majorHAnsi" w:hAnsiTheme="majorHAnsi" w:cstheme="majorHAnsi"/>
            <w:color w:val="000000"/>
            <w:sz w:val="16"/>
            <w:szCs w:val="16"/>
          </w:rPr>
          <w:t>4,000 tactical nuclear weapons</w:t>
        </w:r>
      </w:hyperlink>
      <w:r w:rsidRPr="00066771">
        <w:rPr>
          <w:rFonts w:asciiTheme="majorHAnsi" w:hAnsiTheme="majorHAnsi" w:cstheme="majorHAnsi"/>
          <w:sz w:val="16"/>
          <w:szCs w:val="16"/>
        </w:rPr>
        <w:t>, according to the Congressional Research Service. However, other analyses suggest that Russia has as few as</w:t>
      </w:r>
      <w:hyperlink r:id="rId59">
        <w:r w:rsidRPr="00066771">
          <w:rPr>
            <w:rFonts w:asciiTheme="majorHAnsi" w:hAnsiTheme="majorHAnsi" w:cstheme="majorHAnsi"/>
            <w:color w:val="000000"/>
            <w:sz w:val="16"/>
            <w:szCs w:val="16"/>
          </w:rPr>
          <w:t xml:space="preserve"> 2,000 operational tactical nuclear weapons.</w:t>
        </w:r>
      </w:hyperlink>
      <w:r w:rsidRPr="00066771">
        <w:rPr>
          <w:rFonts w:asciiTheme="majorHAnsi" w:hAnsiTheme="majorHAnsi" w:cstheme="majorHAnsi"/>
          <w:sz w:val="16"/>
          <w:szCs w:val="16"/>
        </w:rPr>
        <w:t xml:space="preserve"> A more recent analysis by</w:t>
      </w:r>
      <w:hyperlink r:id="rId60">
        <w:r w:rsidRPr="00066771">
          <w:rPr>
            <w:rFonts w:asciiTheme="majorHAnsi" w:hAnsiTheme="majorHAnsi" w:cstheme="majorHAnsi"/>
            <w:color w:val="000000"/>
            <w:sz w:val="16"/>
            <w:szCs w:val="16"/>
          </w:rPr>
          <w:t xml:space="preserve"> Royal United Service Institute’s Igor </w:t>
        </w:r>
        <w:proofErr w:type="spellStart"/>
        <w:r w:rsidRPr="00066771">
          <w:rPr>
            <w:rFonts w:asciiTheme="majorHAnsi" w:hAnsiTheme="majorHAnsi" w:cstheme="majorHAnsi"/>
            <w:color w:val="000000"/>
            <w:sz w:val="16"/>
            <w:szCs w:val="16"/>
          </w:rPr>
          <w:t>Sutyagin</w:t>
        </w:r>
        <w:proofErr w:type="spellEnd"/>
        <w:r w:rsidRPr="00066771">
          <w:rPr>
            <w:rFonts w:asciiTheme="majorHAnsi" w:hAnsiTheme="majorHAnsi" w:cstheme="majorHAnsi"/>
            <w:color w:val="000000"/>
            <w:sz w:val="16"/>
            <w:szCs w:val="16"/>
          </w:rPr>
          <w:t xml:space="preserve"> suggests</w:t>
        </w:r>
      </w:hyperlink>
      <w:r w:rsidRPr="00066771">
        <w:rPr>
          <w:rFonts w:asciiTheme="majorHAnsi" w:hAnsiTheme="majorHAnsi" w:cstheme="majorHAnsi"/>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1">
        <w:r w:rsidRPr="00066771">
          <w:rPr>
            <w:rFonts w:asciiTheme="majorHAnsi" w:hAnsiTheme="majorHAnsi" w:cstheme="majorHAnsi"/>
            <w:color w:val="000000"/>
            <w:sz w:val="16"/>
            <w:szCs w:val="16"/>
          </w:rPr>
          <w:t xml:space="preserve"> Federation of American Scientists, suggests that</w:t>
        </w:r>
      </w:hyperlink>
      <w:r w:rsidRPr="00066771">
        <w:rPr>
          <w:rFonts w:asciiTheme="majorHAnsi" w:hAnsiTheme="majorHAnsi" w:cstheme="majorHAnsi"/>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1F3D5A4F"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lastRenderedPageBreak/>
        <w:t>Nuclear detonations cause nuclear winter and extinction, and the rainout effect is wrong – self-lofting means soot goes above the clouds</w:t>
      </w:r>
    </w:p>
    <w:p w14:paraId="0FBE410C" w14:textId="77777777" w:rsidR="002222B8" w:rsidRPr="00066771" w:rsidRDefault="002222B8" w:rsidP="002222B8">
      <w:pPr>
        <w:rPr>
          <w:rFonts w:asciiTheme="majorHAnsi" w:hAnsiTheme="majorHAnsi" w:cstheme="majorHAnsi"/>
          <w:sz w:val="16"/>
          <w:szCs w:val="16"/>
        </w:rPr>
      </w:pPr>
      <w:r w:rsidRPr="00066771">
        <w:rPr>
          <w:rFonts w:asciiTheme="majorHAnsi" w:hAnsiTheme="majorHAnsi" w:cstheme="majorHAnsi"/>
          <w:b/>
          <w:sz w:val="26"/>
          <w:szCs w:val="26"/>
        </w:rPr>
        <w:t>Starr 15</w:t>
      </w:r>
      <w:r w:rsidRPr="00066771">
        <w:rPr>
          <w:rFonts w:asciiTheme="majorHAnsi" w:hAnsiTheme="majorHAnsi" w:cstheme="majorHAnsi"/>
        </w:rPr>
        <w:t xml:space="preserve"> </w:t>
      </w:r>
      <w:r w:rsidRPr="00066771">
        <w:rPr>
          <w:rFonts w:asciiTheme="majorHAnsi" w:hAnsiTheme="majorHAnsi" w:cstheme="majorHAnsi"/>
          <w:sz w:val="16"/>
          <w:szCs w:val="16"/>
        </w:rPr>
        <w:t xml:space="preserve">Steven Starr, 10-14-2015, "Nuclear War, Nuclear Winter, and Human Extinction," Federation </w:t>
      </w:r>
      <w:proofErr w:type="gramStart"/>
      <w:r w:rsidRPr="00066771">
        <w:rPr>
          <w:rFonts w:asciiTheme="majorHAnsi" w:hAnsiTheme="majorHAnsi" w:cstheme="majorHAnsi"/>
          <w:sz w:val="16"/>
          <w:szCs w:val="16"/>
        </w:rPr>
        <w:t>Of</w:t>
      </w:r>
      <w:proofErr w:type="gramEnd"/>
      <w:r w:rsidRPr="00066771">
        <w:rPr>
          <w:rFonts w:asciiTheme="majorHAnsi" w:hAnsiTheme="majorHAnsi" w:cstheme="majorHAnsi"/>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10D2339E" w14:textId="77777777" w:rsidR="002222B8" w:rsidRPr="00066771" w:rsidRDefault="002222B8" w:rsidP="002222B8">
      <w:pPr>
        <w:rPr>
          <w:rFonts w:asciiTheme="majorHAnsi" w:hAnsiTheme="majorHAnsi" w:cstheme="majorHAnsi"/>
          <w:b/>
          <w:u w:val="single"/>
        </w:rPr>
      </w:pPr>
      <w:r w:rsidRPr="00066771">
        <w:rPr>
          <w:rFonts w:asciiTheme="majorHAnsi" w:hAnsiTheme="majorHAnsi" w:cstheme="majorHAnsi"/>
          <w:sz w:val="10"/>
          <w:szCs w:val="10"/>
        </w:rPr>
        <w:t xml:space="preserve">While it is impossible to precisely predict all the human impacts that would result from a nuclear winter, it is relatively simple to predict those which would be most profound. </w:t>
      </w:r>
      <w:r w:rsidRPr="00066771">
        <w:rPr>
          <w:rFonts w:asciiTheme="majorHAnsi" w:hAnsiTheme="majorHAnsi" w:cstheme="majorHAnsi"/>
          <w:b/>
          <w:u w:val="single"/>
        </w:rPr>
        <w:t xml:space="preserve">That is, a nuclear winter would cause most humans and large animals to die from nuclear famine in a mass extinction event </w:t>
      </w:r>
      <w:proofErr w:type="gramStart"/>
      <w:r w:rsidRPr="00066771">
        <w:rPr>
          <w:rFonts w:asciiTheme="majorHAnsi" w:hAnsiTheme="majorHAnsi" w:cstheme="majorHAnsi"/>
          <w:b/>
          <w:u w:val="single"/>
        </w:rPr>
        <w:t>similar to</w:t>
      </w:r>
      <w:proofErr w:type="gramEnd"/>
      <w:r w:rsidRPr="00066771">
        <w:rPr>
          <w:rFonts w:asciiTheme="majorHAnsi" w:hAnsiTheme="majorHAnsi" w:cstheme="majorHAnsi"/>
          <w:b/>
          <w:u w:val="single"/>
        </w:rPr>
        <w:t xml:space="preserve"> the one that wiped out the dinosaurs</w:t>
      </w:r>
      <w:r w:rsidRPr="00066771">
        <w:rPr>
          <w:rFonts w:asciiTheme="majorHAnsi" w:hAnsiTheme="majorHAnsi" w:cstheme="majorHAnsi"/>
          <w:sz w:val="10"/>
          <w:szCs w:val="10"/>
        </w:rPr>
        <w:t xml:space="preserve">. </w:t>
      </w:r>
      <w:r w:rsidRPr="00066771">
        <w:rPr>
          <w:rFonts w:asciiTheme="majorHAnsi" w:hAnsiTheme="majorHAnsi" w:cstheme="majorHAnsi"/>
          <w:b/>
          <w:highlight w:val="green"/>
          <w:u w:val="single"/>
        </w:rPr>
        <w:t>Following the detonation</w:t>
      </w:r>
      <w:r w:rsidRPr="00066771">
        <w:rPr>
          <w:rFonts w:asciiTheme="majorHAnsi" w:hAnsiTheme="majorHAnsi" w:cstheme="majorHAnsi"/>
          <w:sz w:val="10"/>
          <w:szCs w:val="10"/>
        </w:rPr>
        <w:t xml:space="preserve"> (in conflict) </w:t>
      </w:r>
      <w:r w:rsidRPr="00066771">
        <w:rPr>
          <w:rFonts w:asciiTheme="majorHAnsi" w:hAnsiTheme="majorHAnsi" w:cstheme="majorHAnsi"/>
          <w:b/>
          <w:highlight w:val="green"/>
          <w:u w:val="single"/>
        </w:rPr>
        <w:t>of</w:t>
      </w:r>
      <w:r w:rsidRPr="00066771">
        <w:rPr>
          <w:rFonts w:asciiTheme="majorHAnsi" w:hAnsiTheme="majorHAnsi" w:cstheme="majorHAnsi"/>
          <w:sz w:val="10"/>
          <w:szCs w:val="10"/>
        </w:rPr>
        <w:t xml:space="preserve"> US and/or Russian launch-ready </w:t>
      </w:r>
      <w:r w:rsidRPr="00066771">
        <w:rPr>
          <w:rFonts w:asciiTheme="majorHAnsi" w:hAnsiTheme="majorHAnsi" w:cstheme="majorHAnsi"/>
          <w:b/>
          <w:u w:val="single"/>
        </w:rPr>
        <w:t xml:space="preserve">strategic </w:t>
      </w:r>
      <w:r w:rsidRPr="00066771">
        <w:rPr>
          <w:rFonts w:asciiTheme="majorHAnsi" w:hAnsiTheme="majorHAnsi" w:cstheme="majorHAnsi"/>
          <w:b/>
          <w:highlight w:val="green"/>
          <w:u w:val="single"/>
        </w:rPr>
        <w:t>nuclear weapons</w:t>
      </w:r>
      <w:r w:rsidRPr="00066771">
        <w:rPr>
          <w:rFonts w:asciiTheme="majorHAnsi" w:hAnsiTheme="majorHAnsi" w:cstheme="majorHAnsi"/>
          <w:b/>
          <w:u w:val="single"/>
        </w:rPr>
        <w:t xml:space="preserve">, nuclear </w:t>
      </w:r>
      <w:r w:rsidRPr="00066771">
        <w:rPr>
          <w:rFonts w:asciiTheme="majorHAnsi" w:hAnsiTheme="majorHAnsi" w:cstheme="majorHAnsi"/>
          <w:b/>
          <w:highlight w:val="green"/>
          <w:u w:val="single"/>
        </w:rPr>
        <w:t xml:space="preserve">firestorms </w:t>
      </w:r>
      <w:r w:rsidRPr="00066771">
        <w:rPr>
          <w:rFonts w:asciiTheme="majorHAnsi" w:hAnsiTheme="majorHAnsi" w:cstheme="majorHAnsi"/>
          <w:b/>
          <w:u w:val="single"/>
        </w:rPr>
        <w:t xml:space="preserve">would burn simultaneously over a total land surface area of many thousands or tens of thousands of square miles. These mass fires, many of which would rage over large cities and industrial areas, </w:t>
      </w:r>
      <w:r w:rsidRPr="00066771">
        <w:rPr>
          <w:rFonts w:asciiTheme="majorHAnsi" w:hAnsiTheme="majorHAnsi" w:cstheme="majorHAnsi"/>
          <w:b/>
          <w:highlight w:val="green"/>
          <w:u w:val="single"/>
        </w:rPr>
        <w:t>would release</w:t>
      </w:r>
      <w:r w:rsidRPr="00066771">
        <w:rPr>
          <w:rFonts w:asciiTheme="majorHAnsi" w:hAnsiTheme="majorHAnsi" w:cstheme="majorHAnsi"/>
          <w:b/>
          <w:u w:val="single"/>
        </w:rPr>
        <w:t xml:space="preserve"> many </w:t>
      </w:r>
      <w:r w:rsidRPr="00066771">
        <w:rPr>
          <w:rFonts w:asciiTheme="majorHAnsi" w:hAnsiTheme="majorHAnsi" w:cstheme="majorHAnsi"/>
          <w:b/>
          <w:highlight w:val="green"/>
          <w:u w:val="single"/>
        </w:rPr>
        <w:t>tens of millions of tons of black carbon soot and smoke</w:t>
      </w:r>
      <w:r w:rsidRPr="00066771">
        <w:rPr>
          <w:rFonts w:asciiTheme="majorHAnsi" w:hAnsiTheme="majorHAnsi" w:cstheme="majorHAnsi"/>
          <w:sz w:val="10"/>
          <w:szCs w:val="10"/>
        </w:rPr>
        <w:t xml:space="preserve"> (up to </w:t>
      </w:r>
      <w:hyperlink r:id="rId62">
        <w:r w:rsidRPr="00066771">
          <w:rPr>
            <w:rFonts w:asciiTheme="majorHAnsi" w:hAnsiTheme="majorHAnsi" w:cstheme="majorHAnsi"/>
            <w:color w:val="000000"/>
            <w:sz w:val="10"/>
            <w:szCs w:val="10"/>
          </w:rPr>
          <w:t>180 million tons</w:t>
        </w:r>
      </w:hyperlink>
      <w:r w:rsidRPr="00066771">
        <w:rPr>
          <w:rFonts w:asciiTheme="majorHAnsi" w:hAnsiTheme="majorHAnsi" w:cstheme="majorHAnsi"/>
          <w:sz w:val="10"/>
          <w:szCs w:val="10"/>
        </w:rPr>
        <w:t xml:space="preserve">, according to peer-reviewed studies), </w:t>
      </w:r>
      <w:r w:rsidRPr="00066771">
        <w:rPr>
          <w:rFonts w:asciiTheme="majorHAnsi" w:hAnsiTheme="majorHAnsi" w:cstheme="majorHAnsi"/>
          <w:b/>
          <w:u w:val="single"/>
        </w:rPr>
        <w:t>which would rise rapidly above cloud level and into the stratosphere.</w:t>
      </w:r>
      <w:r w:rsidRPr="00066771">
        <w:rPr>
          <w:rFonts w:asciiTheme="majorHAnsi" w:hAnsiTheme="majorHAnsi" w:cstheme="majorHAnsi"/>
          <w:sz w:val="10"/>
          <w:szCs w:val="10"/>
        </w:rPr>
        <w:t xml:space="preserve"> [For an explanation of the calculation of smoke emissions, see </w:t>
      </w:r>
      <w:hyperlink r:id="rId63">
        <w:r w:rsidRPr="00066771">
          <w:rPr>
            <w:rFonts w:asciiTheme="majorHAnsi" w:hAnsiTheme="majorHAnsi" w:cstheme="majorHAnsi"/>
            <w:color w:val="000000"/>
            <w:sz w:val="10"/>
            <w:szCs w:val="10"/>
          </w:rPr>
          <w:t>Atmospheric effects &amp; societal consequences of regional scale nuclear conflicts</w:t>
        </w:r>
      </w:hyperlink>
      <w:r w:rsidRPr="00066771">
        <w:rPr>
          <w:rFonts w:asciiTheme="majorHAnsi" w:hAnsiTheme="majorHAnsi" w:cstheme="majorHAnsi"/>
          <w:sz w:val="10"/>
          <w:szCs w:val="10"/>
        </w:rPr>
        <w:t xml:space="preserve">.] </w:t>
      </w:r>
      <w:r w:rsidRPr="00066771">
        <w:rPr>
          <w:rFonts w:asciiTheme="majorHAnsi" w:hAnsiTheme="majorHAnsi" w:cstheme="majorHAnsi"/>
          <w:b/>
          <w:u w:val="single"/>
        </w:rPr>
        <w:t xml:space="preserve">The scientists who completed the most recent peer-reviewed studies on nuclear winter discovered that the </w:t>
      </w:r>
      <w:r w:rsidRPr="00066771">
        <w:rPr>
          <w:rFonts w:asciiTheme="majorHAnsi" w:hAnsiTheme="majorHAnsi" w:cstheme="majorHAnsi"/>
          <w:b/>
          <w:highlight w:val="green"/>
          <w:u w:val="single"/>
        </w:rPr>
        <w:t>sunlight would heat the smoke, producing a self-lofting effect that would</w:t>
      </w:r>
      <w:r w:rsidRPr="00066771">
        <w:rPr>
          <w:rFonts w:asciiTheme="majorHAnsi" w:hAnsiTheme="majorHAnsi" w:cstheme="majorHAnsi"/>
          <w:b/>
          <w:u w:val="single"/>
        </w:rPr>
        <w:t xml:space="preserve"> not only </w:t>
      </w:r>
      <w:r w:rsidRPr="00066771">
        <w:rPr>
          <w:rFonts w:asciiTheme="majorHAnsi" w:hAnsiTheme="majorHAnsi" w:cstheme="majorHAnsi"/>
          <w:b/>
          <w:highlight w:val="green"/>
          <w:u w:val="single"/>
        </w:rPr>
        <w:t>aid the rise of the smoke into the stratosphere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above cloud level, where it could not be rained out</w:t>
      </w:r>
      <w:r w:rsidRPr="00066771">
        <w:rPr>
          <w:rFonts w:asciiTheme="majorHAnsi" w:hAnsiTheme="majorHAnsi" w:cstheme="majorHAnsi"/>
          <w:b/>
          <w:u w:val="single"/>
        </w:rPr>
        <w:t>), but act to keep the smoke in the stratosphere for 10 years or more</w:t>
      </w:r>
      <w:r w:rsidRPr="00066771">
        <w:rPr>
          <w:rFonts w:asciiTheme="majorHAnsi" w:hAnsiTheme="majorHAnsi" w:cstheme="majorHAnsi"/>
          <w:sz w:val="10"/>
          <w:szCs w:val="10"/>
        </w:rPr>
        <w:t xml:space="preserve">. The longevity of the smoke layer would act to greatly increase the severity of its effects upon the biosphere. </w:t>
      </w:r>
      <w:r w:rsidRPr="00066771">
        <w:rPr>
          <w:rFonts w:asciiTheme="majorHAnsi" w:hAnsiTheme="majorHAnsi" w:cstheme="majorHAnsi"/>
          <w:b/>
          <w:u w:val="single"/>
        </w:rPr>
        <w:t>Once in the stratosphere, the smoke</w:t>
      </w:r>
      <w:r w:rsidRPr="00066771">
        <w:rPr>
          <w:rFonts w:asciiTheme="majorHAnsi" w:hAnsiTheme="majorHAnsi" w:cstheme="majorHAnsi"/>
          <w:sz w:val="10"/>
          <w:szCs w:val="10"/>
        </w:rPr>
        <w:t xml:space="preserve"> (predicted to be produced by a range of strategic nuclear wars) </w:t>
      </w:r>
      <w:r w:rsidRPr="00066771">
        <w:rPr>
          <w:rFonts w:asciiTheme="majorHAnsi" w:hAnsiTheme="majorHAnsi" w:cstheme="majorHAnsi"/>
          <w:b/>
          <w:u w:val="single"/>
        </w:rPr>
        <w:t xml:space="preserve">would rapidly engulf the Earth and form a </w:t>
      </w:r>
      <w:hyperlink r:id="rId64">
        <w:r w:rsidRPr="00066771">
          <w:rPr>
            <w:rFonts w:asciiTheme="majorHAnsi" w:hAnsiTheme="majorHAnsi" w:cstheme="majorHAnsi"/>
            <w:b/>
            <w:u w:val="single"/>
          </w:rPr>
          <w:t>dense stratospheric smoke layer</w:t>
        </w:r>
      </w:hyperlink>
      <w:r w:rsidRPr="00066771">
        <w:rPr>
          <w:rFonts w:asciiTheme="majorHAnsi" w:hAnsiTheme="majorHAnsi" w:cstheme="majorHAnsi"/>
          <w:sz w:val="10"/>
          <w:szCs w:val="10"/>
        </w:rPr>
        <w:t xml:space="preserve">. </w:t>
      </w:r>
      <w:r w:rsidRPr="00066771">
        <w:rPr>
          <w:rFonts w:asciiTheme="majorHAnsi" w:hAnsiTheme="majorHAnsi" w:cstheme="majorHAnsi"/>
          <w:b/>
          <w:highlight w:val="green"/>
          <w:u w:val="single"/>
        </w:rPr>
        <w:t>The smoke from</w:t>
      </w:r>
      <w:r w:rsidRPr="00066771">
        <w:rPr>
          <w:rFonts w:asciiTheme="majorHAnsi" w:hAnsiTheme="majorHAnsi" w:cstheme="majorHAnsi"/>
          <w:b/>
          <w:u w:val="single"/>
        </w:rPr>
        <w:t xml:space="preserve"> a war fought with strategic </w:t>
      </w:r>
      <w:r w:rsidRPr="00066771">
        <w:rPr>
          <w:rFonts w:asciiTheme="majorHAnsi" w:hAnsiTheme="majorHAnsi" w:cstheme="majorHAnsi"/>
          <w:b/>
          <w:highlight w:val="green"/>
          <w:u w:val="single"/>
        </w:rPr>
        <w:t>nuclear weapons would</w:t>
      </w:r>
      <w:r w:rsidRPr="00066771">
        <w:rPr>
          <w:rFonts w:asciiTheme="majorHAnsi" w:hAnsiTheme="majorHAnsi" w:cstheme="majorHAnsi"/>
          <w:b/>
          <w:u w:val="single"/>
        </w:rPr>
        <w:t xml:space="preserve"> quickly </w:t>
      </w:r>
      <w:r w:rsidRPr="00066771">
        <w:rPr>
          <w:rFonts w:asciiTheme="majorHAnsi" w:hAnsiTheme="majorHAnsi" w:cstheme="majorHAnsi"/>
          <w:b/>
          <w:highlight w:val="green"/>
          <w:u w:val="single"/>
        </w:rPr>
        <w:t>prevent</w:t>
      </w:r>
      <w:r w:rsidRPr="00066771">
        <w:rPr>
          <w:rFonts w:asciiTheme="majorHAnsi" w:hAnsiTheme="majorHAnsi" w:cstheme="majorHAnsi"/>
          <w:b/>
          <w:u w:val="single"/>
        </w:rPr>
        <w:t xml:space="preserve"> up to </w:t>
      </w:r>
      <w:r w:rsidRPr="00066771">
        <w:rPr>
          <w:rFonts w:asciiTheme="majorHAnsi" w:hAnsiTheme="majorHAnsi" w:cstheme="majorHAnsi"/>
          <w:b/>
          <w:highlight w:val="green"/>
          <w:u w:val="single"/>
        </w:rPr>
        <w:t>70% of sunlight from reaching the</w:t>
      </w:r>
      <w:r w:rsidRPr="00066771">
        <w:rPr>
          <w:rFonts w:asciiTheme="majorHAnsi" w:hAnsiTheme="majorHAnsi" w:cstheme="majorHAnsi"/>
          <w:b/>
          <w:u w:val="single"/>
        </w:rPr>
        <w:t xml:space="preserve"> surface of the </w:t>
      </w:r>
      <w:r w:rsidRPr="00066771">
        <w:rPr>
          <w:rFonts w:asciiTheme="majorHAnsi" w:hAnsiTheme="majorHAnsi" w:cstheme="majorHAnsi"/>
          <w:b/>
          <w:highlight w:val="green"/>
          <w:u w:val="single"/>
        </w:rPr>
        <w:t>Northern Hemisphere and 35% of sunlight from reaching</w:t>
      </w:r>
      <w:r w:rsidRPr="00066771">
        <w:rPr>
          <w:rFonts w:asciiTheme="majorHAnsi" w:hAnsiTheme="majorHAnsi" w:cstheme="majorHAnsi"/>
          <w:b/>
          <w:u w:val="single"/>
        </w:rPr>
        <w:t xml:space="preserve"> the surface of the </w:t>
      </w:r>
      <w:r w:rsidRPr="00066771">
        <w:rPr>
          <w:rFonts w:asciiTheme="majorHAnsi" w:hAnsiTheme="majorHAnsi" w:cstheme="majorHAnsi"/>
          <w:b/>
          <w:highlight w:val="green"/>
          <w:u w:val="single"/>
        </w:rPr>
        <w:t>Southern Hemisphere</w:t>
      </w:r>
      <w:r w:rsidRPr="00066771">
        <w:rPr>
          <w:rFonts w:asciiTheme="majorHAnsi" w:hAnsiTheme="majorHAnsi" w:cstheme="majorHAnsi"/>
          <w:b/>
          <w:u w:val="single"/>
        </w:rPr>
        <w:t>.</w:t>
      </w:r>
      <w:r w:rsidRPr="00066771">
        <w:rPr>
          <w:rFonts w:asciiTheme="majorHAnsi" w:hAnsiTheme="majorHAnsi" w:cstheme="majorHAnsi"/>
          <w:sz w:val="10"/>
          <w:szCs w:val="10"/>
        </w:rPr>
        <w:t xml:space="preserve"> Such an enormous loss of warming sunlight would produce Ice Age weather conditions on Earth in a matter of weeks. </w:t>
      </w:r>
      <w:r w:rsidRPr="00066771">
        <w:rPr>
          <w:rFonts w:asciiTheme="majorHAnsi" w:hAnsiTheme="majorHAnsi" w:cstheme="majorHAnsi"/>
          <w:b/>
          <w:u w:val="single"/>
        </w:rPr>
        <w:t xml:space="preserve">For a period of 1-3 years following the war, </w:t>
      </w:r>
      <w:r w:rsidRPr="00066771">
        <w:rPr>
          <w:rFonts w:asciiTheme="majorHAnsi" w:hAnsiTheme="majorHAnsi" w:cstheme="majorHAnsi"/>
          <w:b/>
          <w:highlight w:val="green"/>
          <w:u w:val="single"/>
        </w:rPr>
        <w:t xml:space="preserve">temperatures </w:t>
      </w:r>
      <w:r w:rsidRPr="00066771">
        <w:rPr>
          <w:rFonts w:asciiTheme="majorHAnsi" w:hAnsiTheme="majorHAnsi" w:cstheme="majorHAnsi"/>
          <w:b/>
          <w:u w:val="single"/>
        </w:rPr>
        <w:t>would fall below freezing every day in the central agricultural zones of North America and Eurasia.</w:t>
      </w:r>
      <w:r w:rsidRPr="00066771">
        <w:rPr>
          <w:rFonts w:asciiTheme="majorHAnsi" w:hAnsiTheme="majorHAnsi" w:cstheme="majorHAnsi"/>
          <w:sz w:val="10"/>
          <w:szCs w:val="10"/>
        </w:rPr>
        <w:t xml:space="preserve"> [For an explanation of nuclear winter, see </w:t>
      </w:r>
      <w:hyperlink r:id="rId65">
        <w:r w:rsidRPr="00066771">
          <w:rPr>
            <w:rFonts w:asciiTheme="majorHAnsi" w:hAnsiTheme="majorHAnsi" w:cstheme="majorHAnsi"/>
            <w:color w:val="000000"/>
            <w:sz w:val="10"/>
            <w:szCs w:val="10"/>
          </w:rPr>
          <w:t>Nuclear winter revisited with a modern climate model and current nuclear arsenals: Still catastrophic consequences</w:t>
        </w:r>
      </w:hyperlink>
      <w:r w:rsidRPr="00066771">
        <w:rPr>
          <w:rFonts w:asciiTheme="majorHAnsi" w:hAnsiTheme="majorHAnsi" w:cstheme="majorHAnsi"/>
          <w:sz w:val="10"/>
          <w:szCs w:val="10"/>
        </w:rPr>
        <w:t xml:space="preserve">.] Nuclear winter would cause average global surface temperatures to become colder than they were at the height of the last Ice Age. </w:t>
      </w:r>
      <w:r w:rsidRPr="00066771">
        <w:rPr>
          <w:rFonts w:asciiTheme="majorHAnsi" w:hAnsiTheme="majorHAnsi" w:cstheme="majorHAnsi"/>
          <w:b/>
          <w:u w:val="single"/>
        </w:rPr>
        <w:t xml:space="preserve">Such extreme cold </w:t>
      </w:r>
      <w:r w:rsidRPr="00066771">
        <w:rPr>
          <w:rFonts w:asciiTheme="majorHAnsi" w:hAnsiTheme="majorHAnsi" w:cstheme="majorHAnsi"/>
          <w:b/>
          <w:highlight w:val="green"/>
          <w:u w:val="single"/>
        </w:rPr>
        <w:t>would eliminate growing seasons for</w:t>
      </w:r>
      <w:r w:rsidRPr="00066771">
        <w:rPr>
          <w:rFonts w:asciiTheme="majorHAnsi" w:hAnsiTheme="majorHAnsi" w:cstheme="majorHAnsi"/>
          <w:b/>
          <w:u w:val="single"/>
        </w:rPr>
        <w:t xml:space="preserve"> many years, probably for </w:t>
      </w:r>
      <w:r w:rsidRPr="00066771">
        <w:rPr>
          <w:rFonts w:asciiTheme="majorHAnsi" w:hAnsiTheme="majorHAnsi" w:cstheme="majorHAnsi"/>
          <w:b/>
          <w:highlight w:val="green"/>
          <w:u w:val="single"/>
        </w:rPr>
        <w:t>a decade or longer</w:t>
      </w:r>
      <w:r w:rsidRPr="00066771">
        <w:rPr>
          <w:rFonts w:asciiTheme="majorHAnsi" w:hAnsiTheme="majorHAnsi" w:cstheme="majorHAnsi"/>
          <w:b/>
          <w:u w:val="single"/>
        </w:rPr>
        <w:t>.</w:t>
      </w:r>
      <w:r w:rsidRPr="00066771">
        <w:rPr>
          <w:rFonts w:asciiTheme="majorHAnsi" w:hAnsiTheme="majorHAnsi" w:cstheme="majorHAnsi"/>
          <w:sz w:val="10"/>
          <w:szCs w:val="10"/>
        </w:rPr>
        <w:t xml:space="preserve"> Can you imagine a winter that lasts for ten years? The results of such a scenario are obvious. </w:t>
      </w:r>
      <w:r w:rsidRPr="00066771">
        <w:rPr>
          <w:rFonts w:asciiTheme="majorHAnsi" w:hAnsiTheme="majorHAnsi" w:cstheme="majorHAnsi"/>
          <w:b/>
          <w:u w:val="single"/>
        </w:rPr>
        <w:t xml:space="preserve">Temperatures would be much too cold to grow food, and they would remain this way </w:t>
      </w:r>
      <w:r w:rsidRPr="00066771">
        <w:rPr>
          <w:rFonts w:asciiTheme="majorHAnsi" w:hAnsiTheme="majorHAnsi" w:cstheme="majorHAnsi"/>
          <w:b/>
          <w:highlight w:val="green"/>
          <w:u w:val="single"/>
        </w:rPr>
        <w:t>long enough to cause most humans and animals to starve to death</w:t>
      </w:r>
      <w:r w:rsidRPr="00066771">
        <w:rPr>
          <w:rFonts w:asciiTheme="majorHAnsi" w:hAnsiTheme="majorHAnsi" w:cstheme="majorHAnsi"/>
          <w:b/>
          <w:u w:val="single"/>
        </w:rPr>
        <w:t xml:space="preserve">. Global nuclear famine would ensue in a setting in which the </w:t>
      </w:r>
      <w:r w:rsidRPr="00066771">
        <w:rPr>
          <w:rFonts w:asciiTheme="majorHAnsi" w:hAnsiTheme="majorHAnsi" w:cstheme="majorHAnsi"/>
          <w:b/>
          <w:highlight w:val="green"/>
          <w:u w:val="single"/>
        </w:rPr>
        <w:t>infrastructure</w:t>
      </w:r>
      <w:r w:rsidRPr="00066771">
        <w:rPr>
          <w:rFonts w:asciiTheme="majorHAnsi" w:hAnsiTheme="majorHAnsi" w:cstheme="majorHAnsi"/>
          <w:b/>
          <w:u w:val="single"/>
        </w:rPr>
        <w:t xml:space="preserve"> of the combatant nations </w:t>
      </w:r>
      <w:r w:rsidRPr="00066771">
        <w:rPr>
          <w:rFonts w:asciiTheme="majorHAnsi" w:hAnsiTheme="majorHAnsi" w:cstheme="majorHAnsi"/>
          <w:b/>
          <w:highlight w:val="green"/>
          <w:u w:val="single"/>
        </w:rPr>
        <w:t xml:space="preserve">has been </w:t>
      </w:r>
      <w:proofErr w:type="gramStart"/>
      <w:r w:rsidRPr="00066771">
        <w:rPr>
          <w:rFonts w:asciiTheme="majorHAnsi" w:hAnsiTheme="majorHAnsi" w:cstheme="majorHAnsi"/>
          <w:b/>
          <w:highlight w:val="green"/>
          <w:u w:val="single"/>
        </w:rPr>
        <w:t>totally destroyed</w:t>
      </w:r>
      <w:proofErr w:type="gramEnd"/>
      <w:r w:rsidRPr="00066771">
        <w:rPr>
          <w:rFonts w:asciiTheme="majorHAnsi" w:hAnsiTheme="majorHAnsi" w:cstheme="majorHAnsi"/>
          <w:b/>
          <w:u w:val="single"/>
        </w:rPr>
        <w:t xml:space="preserve">, </w:t>
      </w:r>
      <w:r w:rsidRPr="00066771">
        <w:rPr>
          <w:rFonts w:asciiTheme="majorHAnsi" w:hAnsiTheme="majorHAnsi" w:cstheme="majorHAnsi"/>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sidRPr="00066771">
        <w:rPr>
          <w:rFonts w:asciiTheme="majorHAnsi" w:hAnsiTheme="majorHAnsi" w:cstheme="majorHAnsi"/>
          <w:sz w:val="10"/>
          <w:szCs w:val="10"/>
        </w:rPr>
        <w:t>whether or not</w:t>
      </w:r>
      <w:proofErr w:type="gramEnd"/>
      <w:r w:rsidRPr="00066771">
        <w:rPr>
          <w:rFonts w:asciiTheme="majorHAnsi" w:hAnsiTheme="majorHAnsi" w:cstheme="majorHAnsi"/>
          <w:sz w:val="10"/>
          <w:szCs w:val="10"/>
        </w:rPr>
        <w:t xml:space="preserve"> nuclear winter could cause human extinction. There is essentially no way to truly “know” without fighting a strategic nuclear war. Yet while it is crucial that we all understand the mortal peril that we face, </w:t>
      </w:r>
      <w:r w:rsidRPr="00066771">
        <w:rPr>
          <w:rFonts w:asciiTheme="majorHAnsi" w:hAnsiTheme="majorHAnsi" w:cstheme="majorHAnsi"/>
          <w:b/>
          <w:u w:val="single"/>
        </w:rPr>
        <w:t>it is not necessary to engage in an unwinnable academic debate as to whether any humans will survive.</w:t>
      </w:r>
    </w:p>
    <w:p w14:paraId="0BCE0128" w14:textId="033C589E" w:rsidR="002222B8" w:rsidRPr="00066771" w:rsidRDefault="002222B8" w:rsidP="002222B8">
      <w:pPr>
        <w:pStyle w:val="Heading3"/>
        <w:rPr>
          <w:rFonts w:asciiTheme="majorHAnsi" w:hAnsiTheme="majorHAnsi" w:cstheme="majorHAnsi"/>
        </w:rPr>
      </w:pPr>
      <w:r w:rsidRPr="00066771">
        <w:rPr>
          <w:rFonts w:asciiTheme="majorHAnsi" w:hAnsiTheme="majorHAnsi" w:cstheme="majorHAnsi"/>
        </w:rPr>
        <w:lastRenderedPageBreak/>
        <w:t>1AC – FW</w:t>
      </w:r>
    </w:p>
    <w:p w14:paraId="790F1F6A" w14:textId="0B904860"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The standard is maximizing expected wellbeing</w:t>
      </w:r>
      <w:r w:rsidR="0002293C" w:rsidRPr="00066771">
        <w:rPr>
          <w:rFonts w:asciiTheme="majorHAnsi" w:hAnsiTheme="majorHAnsi" w:cstheme="majorHAnsi"/>
        </w:rPr>
        <w:t xml:space="preserve"> – </w:t>
      </w:r>
      <w:r w:rsidRPr="00066771">
        <w:rPr>
          <w:rFonts w:asciiTheme="majorHAnsi" w:hAnsiTheme="majorHAnsi" w:cstheme="majorHAnsi"/>
        </w:rPr>
        <w:t>hedonistic act util</w:t>
      </w:r>
    </w:p>
    <w:p w14:paraId="54351513"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1] Actor spec - the free press should be consequentialist —takes out calc indicts since they are empirically denied.</w:t>
      </w:r>
    </w:p>
    <w:p w14:paraId="13766594" w14:textId="77777777" w:rsidR="002222B8" w:rsidRPr="00066771" w:rsidRDefault="002222B8" w:rsidP="002222B8">
      <w:pPr>
        <w:rPr>
          <w:rFonts w:asciiTheme="majorHAnsi" w:hAnsiTheme="majorHAnsi" w:cstheme="majorHAnsi"/>
        </w:rPr>
      </w:pPr>
      <w:r w:rsidRPr="00066771">
        <w:rPr>
          <w:rStyle w:val="Style13ptBold"/>
          <w:rFonts w:asciiTheme="majorHAnsi" w:hAnsiTheme="majorHAnsi" w:cstheme="majorHAnsi"/>
        </w:rPr>
        <w:t xml:space="preserve">Pitcher 18 </w:t>
      </w:r>
      <w:r w:rsidRPr="00066771">
        <w:rPr>
          <w:rFonts w:asciiTheme="majorHAnsi" w:hAnsiTheme="majorHAnsi" w:cstheme="majorHAnsi"/>
        </w:rPr>
        <w:t xml:space="preserve">George Pitcher (advises Dow Jones, publisher of the Wall Street Journal, on ethics and the future of journalism and is a Visiting Fellow at LSE. He formerly held senior editorial positions at The Observer and the Daily Telegraph). 10/8/2018, The New Media Ethics: Lessons from how the BBC failed to consider the consequences of its Cliff Richard story, </w:t>
      </w:r>
      <w:hyperlink r:id="rId66" w:history="1">
        <w:r w:rsidRPr="00066771">
          <w:rPr>
            <w:rStyle w:val="Hyperlink"/>
            <w:rFonts w:asciiTheme="majorHAnsi" w:hAnsiTheme="majorHAnsi" w:cstheme="majorHAnsi"/>
          </w:rPr>
          <w:t>https://blogs.lse.ac.uk/polis/2018/10/08/the-new-media-ethics-how-the-bbcs-failed-to-consider-the-consequences-of-its-cliff-richard-story/</w:t>
        </w:r>
      </w:hyperlink>
      <w:r w:rsidRPr="00066771">
        <w:rPr>
          <w:rFonts w:asciiTheme="majorHAnsi" w:hAnsiTheme="majorHAnsi" w:cstheme="majorHAnsi"/>
        </w:rPr>
        <w:t xml:space="preserve"> </w:t>
      </w:r>
    </w:p>
    <w:p w14:paraId="402392EB" w14:textId="77777777" w:rsidR="002222B8" w:rsidRPr="00066771" w:rsidRDefault="002222B8" w:rsidP="002222B8">
      <w:pPr>
        <w:rPr>
          <w:rFonts w:asciiTheme="majorHAnsi" w:hAnsiTheme="majorHAnsi" w:cstheme="majorHAnsi"/>
          <w:sz w:val="14"/>
        </w:rPr>
      </w:pPr>
      <w:r w:rsidRPr="00066771">
        <w:rPr>
          <w:rFonts w:asciiTheme="majorHAnsi" w:hAnsiTheme="majorHAnsi" w:cstheme="majorHAnsi"/>
          <w:sz w:val="14"/>
        </w:rPr>
        <w:t xml:space="preserve">So, </w:t>
      </w:r>
      <w:r w:rsidRPr="00066771">
        <w:rPr>
          <w:rStyle w:val="Emphasis"/>
          <w:rFonts w:asciiTheme="majorHAnsi" w:hAnsiTheme="majorHAnsi" w:cstheme="majorHAnsi"/>
        </w:rPr>
        <w:t>there’s a demand on a self-regulated, free press to manage its own operational ethics. And it’s in its own interests to do so</w:t>
      </w:r>
      <w:r w:rsidRPr="00066771">
        <w:rPr>
          <w:rFonts w:asciiTheme="majorHAnsi" w:hAnsiTheme="majorHAnsi" w:cstheme="majorHAnsi"/>
          <w:sz w:val="14"/>
        </w:rPr>
        <w:t xml:space="preserve">, because not to do so, as we’ve seen and heard in the wake of the Sir Cliff ruling, leads to circumstances in which its freedom is forfeited. The </w:t>
      </w:r>
      <w:r w:rsidRPr="00066771">
        <w:rPr>
          <w:rStyle w:val="Emphasis"/>
          <w:rFonts w:asciiTheme="majorHAnsi" w:hAnsiTheme="majorHAnsi" w:cstheme="majorHAnsi"/>
        </w:rPr>
        <w:t>school of ethics that we’re addressing here is consequentialism.</w:t>
      </w:r>
      <w:r w:rsidRPr="00066771">
        <w:rPr>
          <w:rFonts w:asciiTheme="majorHAnsi" w:hAnsiTheme="majorHAnsi" w:cstheme="majorHAnsi"/>
          <w:sz w:val="14"/>
        </w:rPr>
        <w:t xml:space="preserve"> It differs from other ethical frameworks in that it requires less of the character of people and the virtue of their actions and concentrates pragmatically on the consequences of those actions. In corporate jargon, we’d call them ‘</w:t>
      </w:r>
      <w:proofErr w:type="gramStart"/>
      <w:r w:rsidRPr="00066771">
        <w:rPr>
          <w:rFonts w:asciiTheme="majorHAnsi" w:hAnsiTheme="majorHAnsi" w:cstheme="majorHAnsi"/>
          <w:sz w:val="14"/>
        </w:rPr>
        <w:t>outcomes’</w:t>
      </w:r>
      <w:proofErr w:type="gramEnd"/>
      <w:r w:rsidRPr="00066771">
        <w:rPr>
          <w:rFonts w:asciiTheme="majorHAnsi" w:hAnsiTheme="majorHAnsi" w:cstheme="majorHAnsi"/>
          <w:sz w:val="14"/>
        </w:rPr>
        <w:t xml:space="preserve">. Consequentialist ethics claim that morally correct actions are defined by those that have the best outcomes. Dark arts </w:t>
      </w:r>
      <w:r w:rsidRPr="00066771">
        <w:rPr>
          <w:rStyle w:val="Emphasis"/>
          <w:rFonts w:asciiTheme="majorHAnsi" w:hAnsiTheme="majorHAnsi" w:cstheme="majorHAnsi"/>
        </w:rPr>
        <w:t xml:space="preserve">A nice touch </w:t>
      </w:r>
      <w:r w:rsidRPr="00066771">
        <w:rPr>
          <w:rStyle w:val="Emphasis"/>
          <w:rFonts w:asciiTheme="majorHAnsi" w:hAnsiTheme="majorHAnsi" w:cstheme="majorHAnsi"/>
          <w:highlight w:val="green"/>
        </w:rPr>
        <w:t>for journalists</w:t>
      </w:r>
      <w:r w:rsidRPr="00066771">
        <w:rPr>
          <w:rStyle w:val="Emphasis"/>
          <w:rFonts w:asciiTheme="majorHAnsi" w:hAnsiTheme="majorHAnsi" w:cstheme="majorHAnsi"/>
        </w:rPr>
        <w:t xml:space="preserve"> is that </w:t>
      </w:r>
      <w:r w:rsidRPr="00066771">
        <w:rPr>
          <w:rStyle w:val="Emphasis"/>
          <w:rFonts w:asciiTheme="majorHAnsi" w:hAnsiTheme="majorHAnsi" w:cstheme="majorHAnsi"/>
          <w:highlight w:val="green"/>
        </w:rPr>
        <w:t>consequentialism is</w:t>
      </w:r>
      <w:r w:rsidRPr="00066771">
        <w:rPr>
          <w:rStyle w:val="Emphasis"/>
          <w:rFonts w:asciiTheme="majorHAnsi" w:hAnsiTheme="majorHAnsi" w:cstheme="majorHAnsi"/>
        </w:rPr>
        <w:t xml:space="preserve"> also </w:t>
      </w:r>
      <w:r w:rsidRPr="00066771">
        <w:rPr>
          <w:rStyle w:val="Emphasis"/>
          <w:rFonts w:asciiTheme="majorHAnsi" w:hAnsiTheme="majorHAnsi" w:cstheme="majorHAnsi"/>
          <w:highlight w:val="green"/>
        </w:rPr>
        <w:t>non-prescriptive</w:t>
      </w:r>
      <w:r w:rsidRPr="00066771">
        <w:rPr>
          <w:rStyle w:val="Emphasis"/>
          <w:rFonts w:asciiTheme="majorHAnsi" w:hAnsiTheme="majorHAnsi" w:cstheme="majorHAnsi"/>
        </w:rPr>
        <w:t>, meaning that it isn’t subject to the rule of law or, for that matter, any other authority. So, deceit, perjury and other dark journalistic arts are morally acceptable if they are in the public interest – or, indeed, in a person’s best interests.</w:t>
      </w:r>
      <w:r w:rsidRPr="00066771">
        <w:rPr>
          <w:rFonts w:asciiTheme="majorHAnsi" w:hAnsiTheme="majorHAnsi" w:cstheme="majorHAnsi"/>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066771">
        <w:rPr>
          <w:rStyle w:val="Emphasis"/>
          <w:rFonts w:asciiTheme="majorHAnsi" w:hAnsiTheme="majorHAnsi" w:cstheme="majorHAnsi"/>
          <w:highlight w:val="green"/>
        </w:rPr>
        <w:t>positive utilitarianism</w:t>
      </w:r>
      <w:r w:rsidRPr="00066771">
        <w:rPr>
          <w:rStyle w:val="Emphasis"/>
          <w:rFonts w:asciiTheme="majorHAnsi" w:hAnsiTheme="majorHAnsi" w:cstheme="majorHAnsi"/>
        </w:rPr>
        <w:t xml:space="preserve"> requires that our actions are morally justified by choosing those which do the greatest good for </w:t>
      </w:r>
      <w:proofErr w:type="gramStart"/>
      <w:r w:rsidRPr="00066771">
        <w:rPr>
          <w:rStyle w:val="Emphasis"/>
          <w:rFonts w:asciiTheme="majorHAnsi" w:hAnsiTheme="majorHAnsi" w:cstheme="majorHAnsi"/>
        </w:rPr>
        <w:t>the majority of</w:t>
      </w:r>
      <w:proofErr w:type="gramEnd"/>
      <w:r w:rsidRPr="00066771">
        <w:rPr>
          <w:rStyle w:val="Emphasis"/>
          <w:rFonts w:asciiTheme="majorHAnsi" w:hAnsiTheme="majorHAnsi" w:cstheme="majorHAnsi"/>
        </w:rPr>
        <w:t xml:space="preserve"> people. And that could </w:t>
      </w:r>
      <w:r w:rsidRPr="00066771">
        <w:rPr>
          <w:rStyle w:val="Emphasis"/>
          <w:rFonts w:asciiTheme="majorHAnsi" w:hAnsiTheme="majorHAnsi" w:cstheme="majorHAnsi"/>
          <w:highlight w:val="green"/>
        </w:rPr>
        <w:t>serve as</w:t>
      </w:r>
      <w:r w:rsidRPr="00066771">
        <w:rPr>
          <w:rStyle w:val="Emphasis"/>
          <w:rFonts w:asciiTheme="majorHAnsi" w:hAnsiTheme="majorHAnsi" w:cstheme="majorHAnsi"/>
        </w:rPr>
        <w:t xml:space="preserve"> a </w:t>
      </w:r>
      <w:proofErr w:type="gramStart"/>
      <w:r w:rsidRPr="00066771">
        <w:rPr>
          <w:rStyle w:val="Emphasis"/>
          <w:rFonts w:asciiTheme="majorHAnsi" w:hAnsiTheme="majorHAnsi" w:cstheme="majorHAnsi"/>
          <w:highlight w:val="green"/>
        </w:rPr>
        <w:t>public-interest</w:t>
      </w:r>
      <w:proofErr w:type="gramEnd"/>
      <w:r w:rsidRPr="00066771">
        <w:rPr>
          <w:rStyle w:val="Emphasis"/>
          <w:rFonts w:asciiTheme="majorHAnsi" w:hAnsiTheme="majorHAnsi" w:cstheme="majorHAnsi"/>
          <w:highlight w:val="green"/>
        </w:rPr>
        <w:t xml:space="preserve"> defence for journalists.</w:t>
      </w:r>
      <w:r w:rsidRPr="00066771">
        <w:rPr>
          <w:rStyle w:val="Emphasis"/>
          <w:rFonts w:asciiTheme="majorHAnsi" w:hAnsiTheme="majorHAnsi" w:cstheme="majorHAnsi"/>
        </w:rPr>
        <w:t xml:space="preserve"> </w:t>
      </w:r>
      <w:r w:rsidRPr="00066771">
        <w:rPr>
          <w:rFonts w:asciiTheme="majorHAnsi" w:hAnsiTheme="majorHAnsi" w:cstheme="majorHAnsi"/>
          <w:sz w:val="14"/>
        </w:rPr>
        <w:t xml:space="preserve">The problem arises </w:t>
      </w:r>
      <w:proofErr w:type="gramStart"/>
      <w:r w:rsidRPr="00066771">
        <w:rPr>
          <w:rFonts w:asciiTheme="majorHAnsi" w:hAnsiTheme="majorHAnsi" w:cstheme="majorHAnsi"/>
          <w:sz w:val="14"/>
        </w:rPr>
        <w:t>that reporters</w:t>
      </w:r>
      <w:proofErr w:type="gramEnd"/>
      <w:r w:rsidRPr="00066771">
        <w:rPr>
          <w:rFonts w:asciiTheme="majorHAnsi" w:hAnsiTheme="majorHAnsi" w:cstheme="majorHAnsi"/>
          <w:sz w:val="14"/>
        </w:rPr>
        <w:t xml:space="preserve"> simply can’t know in advance what the outcomes of their actions are going to be. Furthermore, a media </w:t>
      </w:r>
      <w:proofErr w:type="spellStart"/>
      <w:r w:rsidRPr="00066771">
        <w:rPr>
          <w:rFonts w:asciiTheme="majorHAnsi" w:hAnsiTheme="majorHAnsi" w:cstheme="majorHAnsi"/>
          <w:sz w:val="14"/>
        </w:rPr>
        <w:t>organisation</w:t>
      </w:r>
      <w:proofErr w:type="spellEnd"/>
      <w:r w:rsidRPr="00066771">
        <w:rPr>
          <w:rFonts w:asciiTheme="majorHAnsi" w:hAnsiTheme="majorHAnsi" w:cstheme="majorHAnsi"/>
          <w:sz w:val="14"/>
        </w:rPr>
        <w:t xml:space="preserve"> could persuasively argue that it bears no moral responsibility anyway – it has a function, which is to report what is happening accurately, but the outcomes of its actions in doing so are not its moral burden. Alternatively, we could argue that </w:t>
      </w:r>
      <w:r w:rsidRPr="00066771">
        <w:rPr>
          <w:rStyle w:val="Emphasis"/>
          <w:rFonts w:asciiTheme="majorHAnsi" w:hAnsiTheme="majorHAnsi" w:cstheme="majorHAnsi"/>
          <w:highlight w:val="green"/>
        </w:rPr>
        <w:t>consequentialism</w:t>
      </w:r>
      <w:r w:rsidRPr="00066771">
        <w:rPr>
          <w:rStyle w:val="Emphasis"/>
          <w:rFonts w:asciiTheme="majorHAnsi" w:hAnsiTheme="majorHAnsi" w:cstheme="majorHAnsi"/>
        </w:rPr>
        <w:t xml:space="preserve"> can </w:t>
      </w:r>
      <w:r w:rsidRPr="00066771">
        <w:rPr>
          <w:rStyle w:val="Emphasis"/>
          <w:rFonts w:asciiTheme="majorHAnsi" w:hAnsiTheme="majorHAnsi" w:cstheme="majorHAnsi"/>
          <w:highlight w:val="green"/>
        </w:rPr>
        <w:t>productively</w:t>
      </w:r>
      <w:r w:rsidRPr="00066771">
        <w:rPr>
          <w:rStyle w:val="Emphasis"/>
          <w:rFonts w:asciiTheme="majorHAnsi" w:hAnsiTheme="majorHAnsi" w:cstheme="majorHAnsi"/>
        </w:rPr>
        <w:t xml:space="preserve"> be </w:t>
      </w:r>
      <w:proofErr w:type="spellStart"/>
      <w:r w:rsidRPr="00066771">
        <w:rPr>
          <w:rStyle w:val="Emphasis"/>
          <w:rFonts w:asciiTheme="majorHAnsi" w:hAnsiTheme="majorHAnsi" w:cstheme="majorHAnsi"/>
          <w:highlight w:val="green"/>
        </w:rPr>
        <w:t>internalised</w:t>
      </w:r>
      <w:proofErr w:type="spellEnd"/>
      <w:r w:rsidRPr="00066771">
        <w:rPr>
          <w:rStyle w:val="Emphasis"/>
          <w:rFonts w:asciiTheme="majorHAnsi" w:hAnsiTheme="majorHAnsi" w:cstheme="majorHAnsi"/>
          <w:highlight w:val="green"/>
        </w:rPr>
        <w:t xml:space="preserve"> within</w:t>
      </w:r>
      <w:r w:rsidRPr="00066771">
        <w:rPr>
          <w:rStyle w:val="Emphasis"/>
          <w:rFonts w:asciiTheme="majorHAnsi" w:hAnsiTheme="majorHAnsi" w:cstheme="majorHAnsi"/>
        </w:rPr>
        <w:t xml:space="preserve"> a </w:t>
      </w:r>
      <w:r w:rsidRPr="00066771">
        <w:rPr>
          <w:rStyle w:val="Emphasis"/>
          <w:rFonts w:asciiTheme="majorHAnsi" w:hAnsiTheme="majorHAnsi" w:cstheme="majorHAnsi"/>
          <w:highlight w:val="green"/>
        </w:rPr>
        <w:t>media</w:t>
      </w:r>
      <w:r w:rsidRPr="00066771">
        <w:rPr>
          <w:rStyle w:val="Emphasis"/>
          <w:rFonts w:asciiTheme="majorHAnsi" w:hAnsiTheme="majorHAnsi" w:cstheme="majorHAnsi"/>
        </w:rPr>
        <w:t xml:space="preserve"> </w:t>
      </w:r>
      <w:proofErr w:type="spellStart"/>
      <w:r w:rsidRPr="00066771">
        <w:rPr>
          <w:rStyle w:val="Emphasis"/>
          <w:rFonts w:asciiTheme="majorHAnsi" w:hAnsiTheme="majorHAnsi" w:cstheme="majorHAnsi"/>
        </w:rPr>
        <w:t>organisation</w:t>
      </w:r>
      <w:proofErr w:type="spellEnd"/>
      <w:r w:rsidRPr="00066771">
        <w:rPr>
          <w:rStyle w:val="Emphasis"/>
          <w:rFonts w:asciiTheme="majorHAnsi" w:hAnsiTheme="majorHAnsi" w:cstheme="majorHAnsi"/>
        </w:rPr>
        <w:t xml:space="preserve">. It’s unlikely that a public-service broadcaster is going to want to take actions that ruin the careers of young reporters, restrict the media’s ability to operate in law and result in six-figure fines, for no demonstrable – and consequential – public interest. </w:t>
      </w:r>
      <w:r w:rsidRPr="00066771">
        <w:rPr>
          <w:rFonts w:asciiTheme="majorHAnsi" w:hAnsiTheme="majorHAnsi" w:cstheme="majorHAnsi"/>
          <w:sz w:val="14"/>
        </w:rPr>
        <w:t xml:space="preserve">Newsrooms acting under pressure will get it wrong. When they do, it’s probably better for editors to put their hands up and say so, than belatedly to plead a </w:t>
      </w:r>
      <w:proofErr w:type="gramStart"/>
      <w:r w:rsidRPr="00066771">
        <w:rPr>
          <w:rFonts w:asciiTheme="majorHAnsi" w:hAnsiTheme="majorHAnsi" w:cstheme="majorHAnsi"/>
          <w:sz w:val="14"/>
        </w:rPr>
        <w:t>free-press</w:t>
      </w:r>
      <w:proofErr w:type="gramEnd"/>
      <w:r w:rsidRPr="00066771">
        <w:rPr>
          <w:rFonts w:asciiTheme="majorHAnsi" w:hAnsiTheme="majorHAnsi" w:cstheme="majorHAnsi"/>
          <w:sz w:val="14"/>
        </w:rPr>
        <w:t xml:space="preserve"> defence, as the BBC did. But </w:t>
      </w:r>
      <w:r w:rsidRPr="00066771">
        <w:rPr>
          <w:rStyle w:val="Emphasis"/>
          <w:rFonts w:asciiTheme="majorHAnsi" w:hAnsiTheme="majorHAnsi" w:cstheme="majorHAnsi"/>
        </w:rPr>
        <w:t xml:space="preserve">they could also save themselves embarrassment, time in court and money if they </w:t>
      </w:r>
      <w:r w:rsidRPr="00066771">
        <w:rPr>
          <w:rStyle w:val="Emphasis"/>
          <w:rFonts w:asciiTheme="majorHAnsi" w:hAnsiTheme="majorHAnsi" w:cstheme="majorHAnsi"/>
          <w:highlight w:val="green"/>
        </w:rPr>
        <w:t>taught</w:t>
      </w:r>
      <w:r w:rsidRPr="00066771">
        <w:rPr>
          <w:rStyle w:val="Emphasis"/>
          <w:rFonts w:asciiTheme="majorHAnsi" w:hAnsiTheme="majorHAnsi" w:cstheme="majorHAnsi"/>
        </w:rPr>
        <w:t xml:space="preserve"> their </w:t>
      </w:r>
      <w:r w:rsidRPr="00066771">
        <w:rPr>
          <w:rStyle w:val="Emphasis"/>
          <w:rFonts w:asciiTheme="majorHAnsi" w:hAnsiTheme="majorHAnsi" w:cstheme="majorHAnsi"/>
          <w:highlight w:val="green"/>
        </w:rPr>
        <w:t>staff to consider the consequences</w:t>
      </w:r>
      <w:r w:rsidRPr="00066771">
        <w:rPr>
          <w:rStyle w:val="Emphasis"/>
          <w:rFonts w:asciiTheme="majorHAnsi" w:hAnsiTheme="majorHAnsi" w:cstheme="majorHAnsi"/>
        </w:rPr>
        <w:t xml:space="preserve"> of the actions they are poised to take. Journalists will make errors of judgement.</w:t>
      </w:r>
      <w:r w:rsidRPr="00066771">
        <w:rPr>
          <w:rFonts w:asciiTheme="majorHAnsi" w:hAnsiTheme="majorHAnsi" w:cstheme="majorHAnsi"/>
          <w:sz w:val="14"/>
        </w:rPr>
        <w:t xml:space="preserve"> The consequences of those errors are probably the price we pay for a free press. </w:t>
      </w:r>
      <w:r w:rsidRPr="00066771">
        <w:rPr>
          <w:rStyle w:val="Emphasis"/>
          <w:rFonts w:asciiTheme="majorHAnsi" w:hAnsiTheme="majorHAnsi" w:cstheme="majorHAnsi"/>
        </w:rPr>
        <w:t xml:space="preserve">But the </w:t>
      </w:r>
      <w:r w:rsidRPr="00066771">
        <w:rPr>
          <w:rStyle w:val="Emphasis"/>
          <w:rFonts w:asciiTheme="majorHAnsi" w:hAnsiTheme="majorHAnsi" w:cstheme="majorHAnsi"/>
          <w:highlight w:val="green"/>
        </w:rPr>
        <w:t>frequency</w:t>
      </w:r>
      <w:r w:rsidRPr="00066771">
        <w:rPr>
          <w:rStyle w:val="Emphasis"/>
          <w:rFonts w:asciiTheme="majorHAnsi" w:hAnsiTheme="majorHAnsi" w:cstheme="majorHAnsi"/>
        </w:rPr>
        <w:t xml:space="preserve"> and severity </w:t>
      </w:r>
      <w:r w:rsidRPr="00066771">
        <w:rPr>
          <w:rStyle w:val="Emphasis"/>
          <w:rFonts w:asciiTheme="majorHAnsi" w:hAnsiTheme="majorHAnsi" w:cstheme="majorHAnsi"/>
          <w:highlight w:val="green"/>
        </w:rPr>
        <w:t>of</w:t>
      </w:r>
      <w:r w:rsidRPr="00066771">
        <w:rPr>
          <w:rStyle w:val="Emphasis"/>
          <w:rFonts w:asciiTheme="majorHAnsi" w:hAnsiTheme="majorHAnsi" w:cstheme="majorHAnsi"/>
        </w:rPr>
        <w:t xml:space="preserve"> those </w:t>
      </w:r>
      <w:r w:rsidRPr="00066771">
        <w:rPr>
          <w:rStyle w:val="Emphasis"/>
          <w:rFonts w:asciiTheme="majorHAnsi" w:hAnsiTheme="majorHAnsi" w:cstheme="majorHAnsi"/>
          <w:highlight w:val="green"/>
        </w:rPr>
        <w:t>errors</w:t>
      </w:r>
      <w:r w:rsidRPr="00066771">
        <w:rPr>
          <w:rStyle w:val="Emphasis"/>
          <w:rFonts w:asciiTheme="majorHAnsi" w:hAnsiTheme="majorHAnsi" w:cstheme="majorHAnsi"/>
        </w:rPr>
        <w:t xml:space="preserve"> – and the consequences that arise – can be </w:t>
      </w:r>
      <w:r w:rsidRPr="00066771">
        <w:rPr>
          <w:rStyle w:val="Emphasis"/>
          <w:rFonts w:asciiTheme="majorHAnsi" w:hAnsiTheme="majorHAnsi" w:cstheme="majorHAnsi"/>
          <w:highlight w:val="green"/>
        </w:rPr>
        <w:t>tempered</w:t>
      </w:r>
      <w:r w:rsidRPr="00066771">
        <w:rPr>
          <w:rStyle w:val="Emphasis"/>
          <w:rFonts w:asciiTheme="majorHAnsi" w:hAnsiTheme="majorHAnsi" w:cstheme="majorHAnsi"/>
        </w:rPr>
        <w:t xml:space="preserve"> by systems of ethics that have been tested down the centuries</w:t>
      </w:r>
      <w:r w:rsidRPr="00066771">
        <w:rPr>
          <w:rFonts w:asciiTheme="majorHAnsi" w:hAnsiTheme="majorHAnsi" w:cstheme="majorHAnsi"/>
          <w:sz w:val="14"/>
        </w:rPr>
        <w:t xml:space="preserve"> (it dates at least from the 5th-century BC). </w:t>
      </w:r>
      <w:r w:rsidRPr="00066771">
        <w:rPr>
          <w:rStyle w:val="Emphasis"/>
          <w:rFonts w:asciiTheme="majorHAnsi" w:hAnsiTheme="majorHAnsi" w:cstheme="majorHAnsi"/>
          <w:highlight w:val="green"/>
        </w:rPr>
        <w:t>For media</w:t>
      </w:r>
      <w:r w:rsidRPr="00066771">
        <w:rPr>
          <w:rStyle w:val="Emphasis"/>
          <w:rFonts w:asciiTheme="majorHAnsi" w:hAnsiTheme="majorHAnsi" w:cstheme="majorHAnsi"/>
        </w:rPr>
        <w:t xml:space="preserve"> groups, </w:t>
      </w:r>
      <w:r w:rsidRPr="00066771">
        <w:rPr>
          <w:rStyle w:val="Emphasis"/>
          <w:rFonts w:asciiTheme="majorHAnsi" w:hAnsiTheme="majorHAnsi" w:cstheme="majorHAnsi"/>
          <w:highlight w:val="green"/>
        </w:rPr>
        <w:t>consequentialism</w:t>
      </w:r>
      <w:r w:rsidRPr="00066771">
        <w:rPr>
          <w:rStyle w:val="Emphasis"/>
          <w:rFonts w:asciiTheme="majorHAnsi" w:hAnsiTheme="majorHAnsi" w:cstheme="majorHAnsi"/>
        </w:rPr>
        <w:t xml:space="preserve"> isn’t a bad </w:t>
      </w:r>
      <w:r w:rsidRPr="00066771">
        <w:rPr>
          <w:rStyle w:val="Emphasis"/>
          <w:rFonts w:asciiTheme="majorHAnsi" w:hAnsiTheme="majorHAnsi" w:cstheme="majorHAnsi"/>
          <w:highlight w:val="green"/>
        </w:rPr>
        <w:t>place to start</w:t>
      </w:r>
      <w:r w:rsidRPr="00066771">
        <w:rPr>
          <w:rStyle w:val="Emphasis"/>
          <w:rFonts w:asciiTheme="majorHAnsi" w:hAnsiTheme="majorHAnsi" w:cstheme="majorHAnsi"/>
        </w:rPr>
        <w:t xml:space="preserve"> for a practical ethical code.</w:t>
      </w:r>
    </w:p>
    <w:p w14:paraId="2FC80508" w14:textId="77777777" w:rsidR="002222B8" w:rsidRPr="00066771" w:rsidRDefault="002222B8" w:rsidP="002222B8">
      <w:pPr>
        <w:rPr>
          <w:rFonts w:asciiTheme="majorHAnsi" w:hAnsiTheme="majorHAnsi" w:cstheme="majorHAnsi"/>
        </w:rPr>
      </w:pPr>
    </w:p>
    <w:p w14:paraId="2775DE92" w14:textId="77777777" w:rsidR="002222B8" w:rsidRPr="00066771" w:rsidRDefault="002222B8" w:rsidP="002222B8">
      <w:pPr>
        <w:rPr>
          <w:rFonts w:asciiTheme="majorHAnsi" w:hAnsiTheme="majorHAnsi" w:cstheme="majorHAnsi"/>
        </w:rPr>
      </w:pPr>
    </w:p>
    <w:p w14:paraId="6FE858A2"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F9D37A3"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3] Pleasure and pain are the starting point for moral reasoning—they’re our most baseline desires and the only things that explain the intrinsic value of objects or actions</w:t>
      </w:r>
    </w:p>
    <w:p w14:paraId="0D6C3A90" w14:textId="77777777" w:rsidR="002222B8" w:rsidRPr="00066771" w:rsidRDefault="002222B8" w:rsidP="002222B8">
      <w:pPr>
        <w:rPr>
          <w:rFonts w:asciiTheme="majorHAnsi" w:hAnsiTheme="majorHAnsi" w:cstheme="majorHAnsi"/>
        </w:rPr>
      </w:pPr>
      <w:r w:rsidRPr="00066771">
        <w:rPr>
          <w:rStyle w:val="Style13ptBold"/>
          <w:rFonts w:asciiTheme="majorHAnsi" w:hAnsiTheme="majorHAnsi" w:cstheme="majorHAnsi"/>
        </w:rPr>
        <w:t>Moen 16</w:t>
      </w:r>
      <w:r w:rsidRPr="00066771">
        <w:rPr>
          <w:rFonts w:asciiTheme="majorHAnsi" w:hAnsiTheme="majorHAnsi" w:cstheme="majorHAnsi"/>
          <w:shd w:val="clear" w:color="auto" w:fill="FFFFFF"/>
        </w:rPr>
        <w:t>, Ole M</w:t>
      </w:r>
      <w:r w:rsidRPr="00066771">
        <w:rPr>
          <w:rFonts w:asciiTheme="majorHAnsi" w:hAnsiTheme="majorHAnsi" w:cstheme="majorHAnsi"/>
        </w:rPr>
        <w:t xml:space="preserve">artin (PhD, Research Fellow in Philosophy at University of Oslo). "An Argument for Hedonism." Journal of Value Inquiry 50.2 (2016): 267. </w:t>
      </w:r>
    </w:p>
    <w:p w14:paraId="0C0F71B2" w14:textId="77777777" w:rsidR="002222B8" w:rsidRPr="00066771" w:rsidRDefault="002222B8" w:rsidP="002222B8">
      <w:pPr>
        <w:rPr>
          <w:rFonts w:asciiTheme="majorHAnsi" w:hAnsiTheme="majorHAnsi" w:cstheme="majorHAnsi"/>
          <w:sz w:val="12"/>
        </w:rPr>
      </w:pPr>
      <w:r w:rsidRPr="00066771">
        <w:rPr>
          <w:rFonts w:asciiTheme="majorHAnsi" w:hAnsiTheme="majorHAnsi" w:cstheme="majorHAnsi"/>
          <w:sz w:val="12"/>
        </w:rPr>
        <w:t xml:space="preserve">Let us start by observing, empirically, that </w:t>
      </w:r>
      <w:r w:rsidRPr="00066771">
        <w:rPr>
          <w:rStyle w:val="TitleChar"/>
          <w:rFonts w:asciiTheme="majorHAnsi" w:hAnsiTheme="majorHAnsi" w:cstheme="majorHAnsi"/>
        </w:rPr>
        <w:t>a widely shared judgment about intrinsic value</w:t>
      </w:r>
      <w:r w:rsidRPr="00066771">
        <w:rPr>
          <w:rFonts w:asciiTheme="majorHAnsi" w:hAnsiTheme="majorHAnsi" w:cstheme="majorHAnsi"/>
          <w:sz w:val="12"/>
        </w:rPr>
        <w:t xml:space="preserve"> and disvalue </w:t>
      </w:r>
      <w:r w:rsidRPr="00066771">
        <w:rPr>
          <w:rStyle w:val="TitleChar"/>
          <w:rFonts w:asciiTheme="majorHAnsi" w:hAnsiTheme="majorHAnsi" w:cstheme="majorHAnsi"/>
        </w:rPr>
        <w:t xml:space="preserve">is that </w:t>
      </w:r>
      <w:r w:rsidRPr="00066771">
        <w:rPr>
          <w:rStyle w:val="TitleChar"/>
          <w:rFonts w:asciiTheme="majorHAnsi" w:hAnsiTheme="majorHAnsi" w:cstheme="majorHAnsi"/>
          <w:highlight w:val="green"/>
        </w:rPr>
        <w:t xml:space="preserve">pleasure is intrinsically </w:t>
      </w:r>
      <w:proofErr w:type="gramStart"/>
      <w:r w:rsidRPr="00066771">
        <w:rPr>
          <w:rStyle w:val="TitleChar"/>
          <w:rFonts w:asciiTheme="majorHAnsi" w:hAnsiTheme="majorHAnsi" w:cstheme="majorHAnsi"/>
          <w:highlight w:val="green"/>
        </w:rPr>
        <w:t>valuable</w:t>
      </w:r>
      <w:proofErr w:type="gramEnd"/>
      <w:r w:rsidRPr="00066771">
        <w:rPr>
          <w:rStyle w:val="TitleChar"/>
          <w:rFonts w:asciiTheme="majorHAnsi" w:hAnsiTheme="majorHAnsi" w:cstheme="majorHAnsi"/>
          <w:highlight w:val="green"/>
        </w:rPr>
        <w:t xml:space="preserve"> and pain is </w:t>
      </w:r>
      <w:r w:rsidRPr="00066771">
        <w:rPr>
          <w:rStyle w:val="TitleChar"/>
          <w:rFonts w:asciiTheme="majorHAnsi" w:hAnsiTheme="majorHAnsi" w:cstheme="majorHAnsi"/>
        </w:rPr>
        <w:t xml:space="preserve">intrinsically </w:t>
      </w:r>
      <w:proofErr w:type="spellStart"/>
      <w:r w:rsidRPr="00066771">
        <w:rPr>
          <w:rStyle w:val="TitleChar"/>
          <w:rFonts w:asciiTheme="majorHAnsi" w:hAnsiTheme="majorHAnsi" w:cstheme="majorHAnsi"/>
          <w:highlight w:val="green"/>
        </w:rPr>
        <w:t>disvaluable</w:t>
      </w:r>
      <w:proofErr w:type="spellEnd"/>
      <w:r w:rsidRPr="00066771">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66771">
        <w:rPr>
          <w:rStyle w:val="TitleChar"/>
          <w:rFonts w:asciiTheme="majorHAnsi" w:hAnsiTheme="majorHAnsi" w:cstheme="majorHAnsi"/>
          <w:highlight w:val="green"/>
        </w:rPr>
        <w:t xml:space="preserve">there is something </w:t>
      </w:r>
      <w:r w:rsidRPr="00066771">
        <w:rPr>
          <w:rStyle w:val="TitleChar"/>
          <w:rFonts w:asciiTheme="majorHAnsi" w:hAnsiTheme="majorHAnsi" w:cstheme="majorHAnsi"/>
        </w:rPr>
        <w:t xml:space="preserve">undeniably </w:t>
      </w:r>
      <w:r w:rsidRPr="00066771">
        <w:rPr>
          <w:rStyle w:val="TitleChar"/>
          <w:rFonts w:asciiTheme="majorHAnsi" w:hAnsiTheme="majorHAnsi" w:cstheme="majorHAnsi"/>
          <w:highlight w:val="green"/>
        </w:rPr>
        <w:t xml:space="preserve">good about </w:t>
      </w:r>
      <w:r w:rsidRPr="00066771">
        <w:rPr>
          <w:rStyle w:val="TitleChar"/>
          <w:rFonts w:asciiTheme="majorHAnsi" w:hAnsiTheme="majorHAnsi" w:cstheme="majorHAnsi"/>
        </w:rPr>
        <w:t xml:space="preserve">the way </w:t>
      </w:r>
      <w:r w:rsidRPr="00066771">
        <w:rPr>
          <w:rStyle w:val="TitleChar"/>
          <w:rFonts w:asciiTheme="majorHAnsi" w:hAnsiTheme="majorHAnsi" w:cstheme="majorHAnsi"/>
          <w:highlight w:val="green"/>
        </w:rPr>
        <w:t xml:space="preserve">pleasure </w:t>
      </w:r>
      <w:r w:rsidRPr="00066771">
        <w:rPr>
          <w:rStyle w:val="TitleChar"/>
          <w:rFonts w:asciiTheme="majorHAnsi" w:hAnsiTheme="majorHAnsi" w:cstheme="majorHAnsi"/>
        </w:rPr>
        <w:t xml:space="preserve">feels </w:t>
      </w:r>
      <w:r w:rsidRPr="00066771">
        <w:rPr>
          <w:rStyle w:val="TitleChar"/>
          <w:rFonts w:asciiTheme="majorHAnsi" w:hAnsiTheme="majorHAnsi" w:cstheme="majorHAnsi"/>
          <w:highlight w:val="green"/>
        </w:rPr>
        <w:t xml:space="preserve">and something </w:t>
      </w:r>
      <w:r w:rsidRPr="00066771">
        <w:rPr>
          <w:rStyle w:val="TitleChar"/>
          <w:rFonts w:asciiTheme="majorHAnsi" w:hAnsiTheme="majorHAnsi" w:cstheme="majorHAnsi"/>
        </w:rPr>
        <w:t xml:space="preserve">undeniably </w:t>
      </w:r>
      <w:r w:rsidRPr="00066771">
        <w:rPr>
          <w:rStyle w:val="TitleChar"/>
          <w:rFonts w:asciiTheme="majorHAnsi" w:hAnsiTheme="majorHAnsi" w:cstheme="majorHAnsi"/>
          <w:highlight w:val="green"/>
        </w:rPr>
        <w:t xml:space="preserve">bad about </w:t>
      </w:r>
      <w:r w:rsidRPr="00066771">
        <w:rPr>
          <w:rStyle w:val="TitleChar"/>
          <w:rFonts w:asciiTheme="majorHAnsi" w:hAnsiTheme="majorHAnsi" w:cstheme="majorHAnsi"/>
        </w:rPr>
        <w:t>the way</w:t>
      </w:r>
      <w:r w:rsidRPr="00066771">
        <w:rPr>
          <w:rStyle w:val="TitleChar"/>
          <w:rFonts w:asciiTheme="majorHAnsi" w:hAnsiTheme="majorHAnsi" w:cstheme="majorHAnsi"/>
          <w:highlight w:val="green"/>
        </w:rPr>
        <w:t xml:space="preserve"> pain </w:t>
      </w:r>
      <w:r w:rsidRPr="00066771">
        <w:rPr>
          <w:rStyle w:val="TitleChar"/>
          <w:rFonts w:asciiTheme="majorHAnsi" w:hAnsiTheme="majorHAnsi" w:cstheme="majorHAnsi"/>
        </w:rPr>
        <w:t>feels</w:t>
      </w:r>
      <w:r w:rsidRPr="00066771">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066771">
        <w:rPr>
          <w:rStyle w:val="TitleChar"/>
          <w:rFonts w:asciiTheme="majorHAnsi" w:hAnsiTheme="majorHAnsi" w:cstheme="majorHAnsi"/>
        </w:rPr>
        <w:t>are</w:t>
      </w:r>
      <w:r w:rsidRPr="00066771">
        <w:rPr>
          <w:rFonts w:asciiTheme="majorHAnsi" w:hAnsiTheme="majorHAnsi" w:cstheme="majorHAnsi"/>
          <w:sz w:val="12"/>
        </w:rPr>
        <w:t xml:space="preserve"> here </w:t>
      </w:r>
      <w:r w:rsidRPr="00066771">
        <w:rPr>
          <w:rStyle w:val="TitleChar"/>
          <w:rFonts w:asciiTheme="majorHAnsi" w:hAnsiTheme="majorHAnsi" w:cstheme="majorHAnsi"/>
        </w:rPr>
        <w:t>understood inclusively</w:t>
      </w:r>
      <w:r w:rsidRPr="00066771">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66771">
        <w:rPr>
          <w:rStyle w:val="TitleChar"/>
          <w:rFonts w:asciiTheme="majorHAnsi" w:hAnsiTheme="majorHAnsi" w:cstheme="majorHAnsi"/>
        </w:rPr>
        <w:t>, I might ask: “What for</w:t>
      </w:r>
      <w:r w:rsidRPr="00066771">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66771">
        <w:rPr>
          <w:rFonts w:asciiTheme="majorHAnsi" w:hAnsiTheme="majorHAnsi" w:cstheme="majorHAnsi"/>
          <w:sz w:val="12"/>
        </w:rPr>
        <w:t>I</w:t>
      </w:r>
      <w:proofErr w:type="gramEnd"/>
      <w:r w:rsidRPr="00066771">
        <w:rPr>
          <w:rFonts w:asciiTheme="majorHAnsi" w:hAnsiTheme="majorHAnsi" w:cstheme="majorHAnsi"/>
          <w:sz w:val="12"/>
        </w:rPr>
        <w:t xml:space="preserve"> then proceed by asking “But what is the pleasure of drinking the soda good for?” the discussion is likely to reach an awkward end. </w:t>
      </w:r>
      <w:r w:rsidRPr="00066771">
        <w:rPr>
          <w:rStyle w:val="TitleChar"/>
          <w:rFonts w:asciiTheme="majorHAnsi" w:hAnsiTheme="majorHAnsi" w:cstheme="majorHAnsi"/>
        </w:rPr>
        <w:t>The reason is that the pleasure is not good for anything further; it is simply that for which going to the convenience store and buying the soda is good</w:t>
      </w:r>
      <w:r w:rsidRPr="00066771">
        <w:rPr>
          <w:rFonts w:asciiTheme="majorHAnsi" w:hAnsiTheme="majorHAnsi" w:cstheme="majorHAnsi"/>
          <w:sz w:val="12"/>
        </w:rPr>
        <w:t>. 3 As Aristotle observes: “</w:t>
      </w:r>
      <w:r w:rsidRPr="00066771">
        <w:rPr>
          <w:rStyle w:val="TitleChar"/>
          <w:rFonts w:asciiTheme="majorHAnsi" w:hAnsiTheme="majorHAnsi" w:cstheme="majorHAnsi"/>
          <w:highlight w:val="green"/>
        </w:rPr>
        <w:t>We never ask</w:t>
      </w:r>
      <w:r w:rsidRPr="00066771">
        <w:rPr>
          <w:rFonts w:asciiTheme="majorHAnsi" w:hAnsiTheme="majorHAnsi" w:cstheme="majorHAnsi"/>
          <w:sz w:val="12"/>
        </w:rPr>
        <w:t xml:space="preserve"> [a man] </w:t>
      </w:r>
      <w:r w:rsidRPr="00066771">
        <w:rPr>
          <w:rStyle w:val="TitleChar"/>
          <w:rFonts w:asciiTheme="majorHAnsi" w:hAnsiTheme="majorHAnsi" w:cstheme="majorHAnsi"/>
          <w:highlight w:val="green"/>
        </w:rPr>
        <w:t>what</w:t>
      </w:r>
      <w:r w:rsidRPr="00066771">
        <w:rPr>
          <w:rFonts w:asciiTheme="majorHAnsi" w:hAnsiTheme="majorHAnsi" w:cstheme="majorHAnsi"/>
          <w:sz w:val="12"/>
        </w:rPr>
        <w:t xml:space="preserve"> his </w:t>
      </w:r>
      <w:r w:rsidRPr="00066771">
        <w:rPr>
          <w:rStyle w:val="TitleChar"/>
          <w:rFonts w:asciiTheme="majorHAnsi" w:hAnsiTheme="majorHAnsi" w:cstheme="majorHAnsi"/>
          <w:highlight w:val="green"/>
        </w:rPr>
        <w:t>end is in being pleased, because we assume that pleasure is choice worthy in itself</w:t>
      </w:r>
      <w:r w:rsidRPr="00066771">
        <w:rPr>
          <w:rFonts w:asciiTheme="majorHAnsi" w:hAnsiTheme="majorHAnsi" w:cstheme="majorHAnsi"/>
          <w:sz w:val="12"/>
        </w:rPr>
        <w:t xml:space="preserve">.”4 Presumably, a similar story can be told in the case of pains, for if someone </w:t>
      </w:r>
      <w:proofErr w:type="gramStart"/>
      <w:r w:rsidRPr="00066771">
        <w:rPr>
          <w:rFonts w:asciiTheme="majorHAnsi" w:hAnsiTheme="majorHAnsi" w:cstheme="majorHAnsi"/>
          <w:sz w:val="12"/>
        </w:rPr>
        <w:t>says</w:t>
      </w:r>
      <w:proofErr w:type="gramEnd"/>
      <w:r w:rsidRPr="00066771">
        <w:rPr>
          <w:rFonts w:asciiTheme="majorHAnsi" w:hAnsiTheme="majorHAnsi" w:cstheme="majorHAnsi"/>
          <w:sz w:val="12"/>
        </w:rPr>
        <w:t xml:space="preserve"> “This is painful!” we never respond by asking: “And why is that a problem?” We take for granted that </w:t>
      </w:r>
      <w:r w:rsidRPr="00066771">
        <w:rPr>
          <w:rStyle w:val="TitleChar"/>
          <w:rFonts w:asciiTheme="majorHAnsi" w:hAnsiTheme="majorHAnsi" w:cstheme="majorHAnsi"/>
          <w:highlight w:val="green"/>
        </w:rPr>
        <w:t>if something is painful, we have a sufficient explanation of why it is bad</w:t>
      </w:r>
      <w:r w:rsidRPr="00066771">
        <w:rPr>
          <w:rFonts w:asciiTheme="majorHAnsi" w:hAnsiTheme="majorHAnsi" w:cstheme="majorHAnsi"/>
          <w:sz w:val="12"/>
        </w:rPr>
        <w:t xml:space="preserve">. If we are onto something in our everyday reasoning about values, it seems that </w:t>
      </w:r>
      <w:r w:rsidRPr="00066771">
        <w:rPr>
          <w:rStyle w:val="TitleChar"/>
          <w:rFonts w:asciiTheme="majorHAnsi" w:hAnsiTheme="majorHAnsi" w:cstheme="majorHAnsi"/>
          <w:highlight w:val="green"/>
        </w:rPr>
        <w:t xml:space="preserve">pleasure and pain are both places where we reach the end </w:t>
      </w:r>
      <w:r w:rsidRPr="00066771">
        <w:rPr>
          <w:rStyle w:val="TitleChar"/>
          <w:rFonts w:asciiTheme="majorHAnsi" w:hAnsiTheme="majorHAnsi" w:cstheme="majorHAnsi"/>
        </w:rPr>
        <w:t xml:space="preserve">of the line </w:t>
      </w:r>
      <w:r w:rsidRPr="00066771">
        <w:rPr>
          <w:rStyle w:val="TitleChar"/>
          <w:rFonts w:asciiTheme="majorHAnsi" w:hAnsiTheme="majorHAnsi" w:cstheme="majorHAnsi"/>
          <w:highlight w:val="green"/>
        </w:rPr>
        <w:t>in matters of value</w:t>
      </w:r>
      <w:r w:rsidRPr="00066771">
        <w:rPr>
          <w:rFonts w:asciiTheme="majorHAnsi" w:hAnsiTheme="majorHAnsi" w:cstheme="majorHAnsi"/>
          <w:sz w:val="12"/>
        </w:rPr>
        <w:t xml:space="preserve">. Although </w:t>
      </w:r>
      <w:r w:rsidRPr="00066771">
        <w:rPr>
          <w:rStyle w:val="TitleChar"/>
          <w:rFonts w:asciiTheme="majorHAnsi" w:hAnsiTheme="majorHAnsi" w:cstheme="majorHAnsi"/>
        </w:rPr>
        <w:t>pleasure and pain thus seem to be good candidates for intrinsic value and disvalue</w:t>
      </w:r>
      <w:r w:rsidRPr="00066771">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66771">
        <w:rPr>
          <w:rFonts w:asciiTheme="majorHAnsi" w:hAnsiTheme="majorHAnsi" w:cstheme="majorHAnsi"/>
          <w:sz w:val="12"/>
        </w:rPr>
        <w:t>disvaluable</w:t>
      </w:r>
      <w:proofErr w:type="spellEnd"/>
      <w:r w:rsidRPr="00066771">
        <w:rPr>
          <w:rFonts w:asciiTheme="majorHAnsi" w:hAnsiTheme="majorHAnsi" w:cstheme="majorHAnsi"/>
          <w:sz w:val="12"/>
        </w:rPr>
        <w:t xml:space="preserve"> (so-called “noble pains”), and (4) that pain asymbolia, masochism, and practices such as wiggling a loose tooth render it implausible that pain is intrinsically </w:t>
      </w:r>
      <w:proofErr w:type="spellStart"/>
      <w:r w:rsidRPr="00066771">
        <w:rPr>
          <w:rFonts w:asciiTheme="majorHAnsi" w:hAnsiTheme="majorHAnsi" w:cstheme="majorHAnsi"/>
          <w:sz w:val="12"/>
        </w:rPr>
        <w:t>disvaluable</w:t>
      </w:r>
      <w:proofErr w:type="spellEnd"/>
      <w:r w:rsidRPr="00066771">
        <w:rPr>
          <w:rFonts w:asciiTheme="majorHAnsi" w:hAnsiTheme="majorHAnsi" w:cstheme="majorHAnsi"/>
          <w:sz w:val="12"/>
        </w:rPr>
        <w:t>. I shall argue that these objections fail. Though it is, of course, an open question whether other objections to P1 might be more successful, I shall assume that if (1)</w:t>
      </w:r>
      <w:proofErr w:type="gramStart"/>
      <w:r w:rsidRPr="00066771">
        <w:rPr>
          <w:rFonts w:asciiTheme="majorHAnsi" w:hAnsiTheme="majorHAnsi" w:cstheme="majorHAnsi"/>
          <w:sz w:val="12"/>
        </w:rPr>
        <w:t>–(</w:t>
      </w:r>
      <w:proofErr w:type="gramEnd"/>
      <w:r w:rsidRPr="00066771">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66771">
        <w:rPr>
          <w:rFonts w:asciiTheme="majorHAnsi" w:hAnsiTheme="majorHAnsi" w:cstheme="majorHAnsi"/>
          <w:sz w:val="12"/>
        </w:rPr>
        <w:t>in light of</w:t>
      </w:r>
      <w:proofErr w:type="gramEnd"/>
      <w:r w:rsidRPr="00066771">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66771">
        <w:rPr>
          <w:rFonts w:asciiTheme="majorHAnsi" w:hAnsiTheme="majorHAnsi" w:cstheme="majorHAnsi"/>
          <w:sz w:val="12"/>
        </w:rPr>
        <w:t>taken into account</w:t>
      </w:r>
      <w:proofErr w:type="gramEnd"/>
      <w:r w:rsidRPr="00066771">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w:t>
      </w:r>
      <w:r w:rsidRPr="00066771">
        <w:rPr>
          <w:rFonts w:asciiTheme="majorHAnsi" w:hAnsiTheme="majorHAnsi" w:cstheme="majorHAnsi"/>
          <w:sz w:val="12"/>
        </w:rPr>
        <w:lastRenderedPageBreak/>
        <w:t xml:space="preserve">correct in holding that the importance of rights is not exhausted by their contribution to the level of protection that an individual enjoys, as it must be on an instrumental view like Pettit’s. Although it does matter </w:t>
      </w:r>
      <w:proofErr w:type="gramStart"/>
      <w:r w:rsidRPr="00066771">
        <w:rPr>
          <w:rFonts w:asciiTheme="majorHAnsi" w:hAnsiTheme="majorHAnsi" w:cstheme="majorHAnsi"/>
          <w:sz w:val="12"/>
        </w:rPr>
        <w:t>that rights</w:t>
      </w:r>
      <w:proofErr w:type="gramEnd"/>
      <w:r w:rsidRPr="00066771">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66771">
        <w:rPr>
          <w:rFonts w:asciiTheme="majorHAnsi" w:hAnsiTheme="majorHAnsi" w:cstheme="majorHAnsi"/>
          <w:sz w:val="12"/>
        </w:rPr>
        <w:t>standing—a</w:t>
      </w:r>
      <w:proofErr w:type="gramEnd"/>
      <w:r w:rsidRPr="00066771">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66771">
        <w:rPr>
          <w:rFonts w:asciiTheme="majorHAnsi" w:hAnsiTheme="majorHAnsi" w:cstheme="majorHAnsi"/>
          <w:sz w:val="12"/>
        </w:rPr>
        <w:t>similar to</w:t>
      </w:r>
      <w:proofErr w:type="gramEnd"/>
      <w:r w:rsidRPr="00066771">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478962CD"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4] Extinction outweighs</w:t>
      </w:r>
    </w:p>
    <w:p w14:paraId="7CA02198" w14:textId="77777777" w:rsidR="002222B8" w:rsidRPr="00066771" w:rsidRDefault="002222B8" w:rsidP="002222B8">
      <w:pPr>
        <w:rPr>
          <w:rFonts w:asciiTheme="majorHAnsi" w:hAnsiTheme="majorHAnsi" w:cstheme="majorHAnsi"/>
        </w:rPr>
      </w:pPr>
      <w:r w:rsidRPr="00066771">
        <w:rPr>
          <w:rStyle w:val="Heading4Char"/>
          <w:rFonts w:asciiTheme="majorHAnsi" w:hAnsiTheme="majorHAnsi" w:cstheme="majorHAnsi"/>
        </w:rPr>
        <w:t>MacAskill 14</w:t>
      </w:r>
      <w:r w:rsidRPr="00066771">
        <w:rPr>
          <w:rFonts w:asciiTheme="majorHAnsi" w:hAnsiTheme="majorHAnsi" w:cstheme="majorHAnsi"/>
        </w:rPr>
        <w:t xml:space="preserve"> </w:t>
      </w:r>
      <w:r w:rsidRPr="00066771">
        <w:rPr>
          <w:rFonts w:asciiTheme="majorHAnsi" w:hAnsiTheme="majorHAnsi" w:cstheme="majorHAnsi"/>
          <w:sz w:val="16"/>
          <w:szCs w:val="16"/>
        </w:rPr>
        <w:t>[William, Oxford Philosopher and youngest tenured philosopher in the world, Normative Uncertainty, 2014]</w:t>
      </w:r>
    </w:p>
    <w:p w14:paraId="2635BD3B" w14:textId="77777777" w:rsidR="002222B8" w:rsidRPr="00066771" w:rsidRDefault="002222B8" w:rsidP="002222B8">
      <w:pPr>
        <w:rPr>
          <w:rFonts w:asciiTheme="majorHAnsi" w:hAnsiTheme="majorHAnsi" w:cstheme="majorHAnsi"/>
          <w:sz w:val="14"/>
          <w:szCs w:val="26"/>
        </w:rPr>
      </w:pPr>
      <w:proofErr w:type="gramStart"/>
      <w:r w:rsidRPr="00066771">
        <w:rPr>
          <w:rStyle w:val="TitleChar"/>
          <w:rFonts w:asciiTheme="majorHAnsi" w:hAnsiTheme="majorHAnsi" w:cstheme="majorHAnsi"/>
          <w:szCs w:val="26"/>
        </w:rPr>
        <w:t>The human race</w:t>
      </w:r>
      <w:proofErr w:type="gramEnd"/>
      <w:r w:rsidRPr="00066771">
        <w:rPr>
          <w:rStyle w:val="TitleChar"/>
          <w:rFonts w:asciiTheme="majorHAnsi" w:hAnsiTheme="majorHAnsi" w:cstheme="majorHAnsi"/>
          <w:szCs w:val="26"/>
        </w:rPr>
        <w:t xml:space="preserve"> might go extinct </w:t>
      </w:r>
      <w:r w:rsidRPr="00066771">
        <w:rPr>
          <w:rFonts w:asciiTheme="majorHAnsi" w:hAnsiTheme="majorHAnsi" w:cstheme="majorHAnsi"/>
          <w:sz w:val="14"/>
          <w:szCs w:val="26"/>
        </w:rPr>
        <w:t xml:space="preserve">from a number of causes: asteroids, </w:t>
      </w:r>
      <w:proofErr w:type="spellStart"/>
      <w:r w:rsidRPr="00066771">
        <w:rPr>
          <w:rFonts w:asciiTheme="majorHAnsi" w:hAnsiTheme="majorHAnsi" w:cstheme="majorHAnsi"/>
          <w:sz w:val="14"/>
          <w:szCs w:val="26"/>
        </w:rPr>
        <w:t>supervolcanoes</w:t>
      </w:r>
      <w:proofErr w:type="spellEnd"/>
      <w:r w:rsidRPr="00066771">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066771">
        <w:rPr>
          <w:rStyle w:val="TitleChar"/>
          <w:rFonts w:asciiTheme="majorHAnsi" w:hAnsiTheme="majorHAnsi" w:cstheme="majorHAnsi"/>
          <w:szCs w:val="26"/>
        </w:rPr>
        <w:t xml:space="preserve">different moral views give opposing answers to question of whether this would be a </w:t>
      </w:r>
      <w:r w:rsidRPr="00066771">
        <w:rPr>
          <w:rFonts w:asciiTheme="majorHAnsi" w:hAnsiTheme="majorHAnsi" w:cstheme="majorHAnsi"/>
          <w:sz w:val="14"/>
          <w:szCs w:val="26"/>
        </w:rPr>
        <w:t>good</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or a </w:t>
      </w:r>
      <w:r w:rsidRPr="00066771">
        <w:rPr>
          <w:rStyle w:val="TitleChar"/>
          <w:rFonts w:asciiTheme="majorHAnsi" w:hAnsiTheme="majorHAnsi" w:cstheme="majorHAnsi"/>
          <w:szCs w:val="26"/>
        </w:rPr>
        <w:t>bad thing</w:t>
      </w:r>
      <w:r w:rsidRPr="00066771">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066771">
        <w:rPr>
          <w:rFonts w:asciiTheme="majorHAnsi" w:hAnsiTheme="majorHAnsi" w:cstheme="majorHAnsi"/>
          <w:sz w:val="14"/>
          <w:szCs w:val="26"/>
        </w:rPr>
        <w:t>thing.For</w:t>
      </w:r>
      <w:proofErr w:type="spellEnd"/>
      <w:r w:rsidRPr="00066771">
        <w:rPr>
          <w:rFonts w:asciiTheme="majorHAnsi" w:hAnsiTheme="majorHAnsi" w:cstheme="majorHAnsi"/>
          <w:sz w:val="14"/>
          <w:szCs w:val="26"/>
        </w:rPr>
        <w:t xml:space="preserve"> example, one might regard the prevention of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continues its future will inevitably involve suffering as well as happiness, and objective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as well as objective goods. So, if one weights the </w:t>
      </w:r>
      <w:proofErr w:type="spellStart"/>
      <w:r w:rsidRPr="00066771">
        <w:rPr>
          <w:rFonts w:asciiTheme="majorHAnsi" w:hAnsiTheme="majorHAnsi" w:cstheme="majorHAnsi"/>
          <w:sz w:val="14"/>
          <w:szCs w:val="26"/>
        </w:rPr>
        <w:t>bads</w:t>
      </w:r>
      <w:proofErr w:type="spellEnd"/>
      <w:r w:rsidRPr="00066771">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066771">
        <w:rPr>
          <w:rStyle w:val="TitleChar"/>
          <w:rFonts w:asciiTheme="majorHAnsi" w:hAnsiTheme="majorHAnsi" w:cstheme="majorHAnsi"/>
          <w:szCs w:val="26"/>
        </w:rPr>
        <w:t xml:space="preserve">However, even if we believe in a moral view </w:t>
      </w:r>
      <w:r w:rsidRPr="00066771">
        <w:rPr>
          <w:rFonts w:asciiTheme="majorHAnsi" w:hAnsiTheme="majorHAnsi" w:cstheme="majorHAnsi"/>
          <w:sz w:val="14"/>
          <w:szCs w:val="26"/>
        </w:rPr>
        <w:t xml:space="preserve">according to </w:t>
      </w:r>
      <w:r w:rsidRPr="00066771">
        <w:rPr>
          <w:rStyle w:val="TitleChar"/>
          <w:rFonts w:asciiTheme="majorHAnsi" w:hAnsiTheme="majorHAnsi" w:cstheme="majorHAnsi"/>
          <w:szCs w:val="26"/>
        </w:rPr>
        <w:t xml:space="preserve">which human extinction would be a good thing, </w:t>
      </w:r>
      <w:r w:rsidRPr="00066771">
        <w:rPr>
          <w:rStyle w:val="TitleChar"/>
          <w:rFonts w:asciiTheme="majorHAnsi" w:hAnsiTheme="majorHAnsi" w:cstheme="majorHAnsi"/>
          <w:szCs w:val="26"/>
          <w:highlight w:val="green"/>
        </w:rPr>
        <w:t xml:space="preserve">we </w:t>
      </w:r>
      <w:r w:rsidRPr="00066771">
        <w:rPr>
          <w:rStyle w:val="TitleChar"/>
          <w:rFonts w:asciiTheme="majorHAnsi" w:hAnsiTheme="majorHAnsi" w:cstheme="majorHAnsi"/>
          <w:szCs w:val="26"/>
        </w:rPr>
        <w:t xml:space="preserve">still </w:t>
      </w:r>
      <w:r w:rsidRPr="00066771">
        <w:rPr>
          <w:rStyle w:val="TitleChar"/>
          <w:rFonts w:asciiTheme="majorHAnsi" w:hAnsiTheme="majorHAnsi" w:cstheme="majorHAnsi"/>
          <w:szCs w:val="26"/>
          <w:highlight w:val="green"/>
        </w:rPr>
        <w:t>have strong reason to prevent near-term</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human</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extinction</w:t>
      </w:r>
      <w:r w:rsidRPr="00066771">
        <w:rPr>
          <w:rFonts w:asciiTheme="majorHAnsi" w:hAnsiTheme="majorHAnsi" w:cstheme="majorHAnsi"/>
          <w:sz w:val="14"/>
          <w:szCs w:val="26"/>
        </w:rPr>
        <w:t xml:space="preserve">. To see this, we must note three points. </w:t>
      </w:r>
      <w:r w:rsidRPr="00066771">
        <w:rPr>
          <w:rStyle w:val="TitleChar"/>
          <w:rFonts w:asciiTheme="majorHAnsi" w:hAnsiTheme="majorHAnsi" w:cstheme="majorHAnsi"/>
          <w:szCs w:val="26"/>
        </w:rPr>
        <w:t>First</w:t>
      </w:r>
      <w:r w:rsidRPr="00066771">
        <w:rPr>
          <w:rFonts w:asciiTheme="majorHAnsi" w:hAnsiTheme="majorHAnsi" w:cstheme="majorHAnsi"/>
          <w:sz w:val="14"/>
          <w:szCs w:val="26"/>
        </w:rPr>
        <w:t xml:space="preserve">, we should note that the </w:t>
      </w:r>
      <w:r w:rsidRPr="00066771">
        <w:rPr>
          <w:rStyle w:val="TitleChar"/>
          <w:rFonts w:asciiTheme="majorHAnsi" w:hAnsiTheme="majorHAnsi" w:cstheme="majorHAnsi"/>
          <w:szCs w:val="26"/>
        </w:rPr>
        <w:t>extinction</w:t>
      </w:r>
      <w:r w:rsidRPr="00066771">
        <w:rPr>
          <w:rFonts w:asciiTheme="majorHAnsi" w:hAnsiTheme="majorHAnsi" w:cstheme="majorHAnsi"/>
          <w:sz w:val="14"/>
          <w:szCs w:val="26"/>
        </w:rPr>
        <w:t xml:space="preserve"> of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 xml:space="preserve">is </w:t>
      </w:r>
      <w:r w:rsidRPr="00066771">
        <w:rPr>
          <w:rFonts w:asciiTheme="majorHAnsi" w:hAnsiTheme="majorHAnsi" w:cstheme="majorHAnsi"/>
          <w:sz w:val="14"/>
          <w:szCs w:val="26"/>
        </w:rPr>
        <w:t xml:space="preserve">an </w:t>
      </w:r>
      <w:r w:rsidRPr="00066771">
        <w:rPr>
          <w:rStyle w:val="TitleChar"/>
          <w:rFonts w:asciiTheme="majorHAnsi" w:hAnsiTheme="majorHAnsi" w:cstheme="majorHAnsi"/>
          <w:szCs w:val="26"/>
          <w:highlight w:val="green"/>
        </w:rPr>
        <w:t>extremely high stakes</w:t>
      </w:r>
      <w:r w:rsidRPr="00066771">
        <w:rPr>
          <w:rFonts w:asciiTheme="majorHAnsi" w:hAnsiTheme="majorHAnsi" w:cstheme="majorHAnsi"/>
          <w:sz w:val="14"/>
          <w:szCs w:val="26"/>
        </w:rPr>
        <w:t xml:space="preserve"> moral issue. Humanity could be around for a very long time: if humans survive </w:t>
      </w:r>
      <w:proofErr w:type="gramStart"/>
      <w:r w:rsidRPr="00066771">
        <w:rPr>
          <w:rFonts w:asciiTheme="majorHAnsi" w:hAnsiTheme="majorHAnsi" w:cstheme="majorHAnsi"/>
          <w:sz w:val="14"/>
          <w:szCs w:val="26"/>
        </w:rPr>
        <w:t>as long as</w:t>
      </w:r>
      <w:proofErr w:type="gramEnd"/>
      <w:r w:rsidRPr="00066771">
        <w:rPr>
          <w:rFonts w:asciiTheme="majorHAnsi" w:hAnsiTheme="majorHAnsi" w:cstheme="majorHAnsi"/>
          <w:sz w:val="14"/>
          <w:szCs w:val="26"/>
        </w:rPr>
        <w:t xml:space="preserve"> the median mammal species, we will last another two million years. On this estimate, </w:t>
      </w:r>
      <w:r w:rsidRPr="00066771">
        <w:rPr>
          <w:rStyle w:val="TitleChar"/>
          <w:rFonts w:asciiTheme="majorHAnsi" w:hAnsiTheme="majorHAnsi" w:cstheme="majorHAnsi"/>
          <w:szCs w:val="26"/>
        </w:rPr>
        <w:t xml:space="preserve">the number of humans in existence </w:t>
      </w:r>
      <w:r w:rsidRPr="00066771">
        <w:rPr>
          <w:rFonts w:asciiTheme="majorHAnsi" w:hAnsiTheme="majorHAnsi" w:cstheme="majorHAnsi"/>
          <w:sz w:val="14"/>
          <w:szCs w:val="26"/>
        </w:rPr>
        <w:t>in the</w:t>
      </w:r>
      <w:r w:rsidRPr="00066771">
        <w:rPr>
          <w:rStyle w:val="TitleChar"/>
          <w:rFonts w:asciiTheme="majorHAnsi" w:hAnsiTheme="majorHAnsi" w:cstheme="majorHAnsi"/>
          <w:szCs w:val="26"/>
        </w:rPr>
        <w:t xml:space="preserve"> </w:t>
      </w:r>
      <w:proofErr w:type="spellStart"/>
      <w:proofErr w:type="gramStart"/>
      <w:r w:rsidRPr="00066771">
        <w:rPr>
          <w:rFonts w:asciiTheme="majorHAnsi" w:hAnsiTheme="majorHAnsi" w:cstheme="majorHAnsi"/>
          <w:sz w:val="14"/>
          <w:szCs w:val="26"/>
        </w:rPr>
        <w:t>The</w:t>
      </w:r>
      <w:proofErr w:type="spellEnd"/>
      <w:proofErr w:type="gramEnd"/>
      <w:r w:rsidRPr="00066771">
        <w:rPr>
          <w:rFonts w:asciiTheme="majorHAnsi" w:hAnsiTheme="majorHAnsi" w:cstheme="majorHAnsi"/>
          <w:sz w:val="14"/>
          <w:szCs w:val="26"/>
        </w:rPr>
        <w:t xml:space="preserve"> future, </w:t>
      </w:r>
      <w:r w:rsidRPr="00066771">
        <w:rPr>
          <w:rStyle w:val="TitleChar"/>
          <w:rFonts w:asciiTheme="majorHAnsi" w:hAnsiTheme="majorHAnsi" w:cstheme="majorHAnsi"/>
          <w:szCs w:val="26"/>
        </w:rPr>
        <w:t>given that we don’t go extinct</w:t>
      </w:r>
      <w:r w:rsidRPr="00066771">
        <w:rPr>
          <w:rFonts w:asciiTheme="majorHAnsi" w:hAnsiTheme="majorHAnsi" w:cstheme="majorHAnsi"/>
          <w:sz w:val="14"/>
          <w:szCs w:val="26"/>
        </w:rPr>
        <w:t xml:space="preserve"> any time soon, </w:t>
      </w:r>
      <w:r w:rsidRPr="00066771">
        <w:rPr>
          <w:rStyle w:val="TitleChar"/>
          <w:rFonts w:asciiTheme="majorHAnsi" w:hAnsiTheme="majorHAnsi" w:cstheme="majorHAnsi"/>
          <w:szCs w:val="26"/>
        </w:rPr>
        <w:t>would be 2×10^14</w:t>
      </w:r>
      <w:r w:rsidRPr="00066771">
        <w:rPr>
          <w:rFonts w:asciiTheme="majorHAnsi" w:hAnsiTheme="majorHAnsi" w:cstheme="majorHAnsi"/>
          <w:sz w:val="14"/>
          <w:szCs w:val="26"/>
        </w:rPr>
        <w:t xml:space="preserve">. </w:t>
      </w:r>
      <w:proofErr w:type="gramStart"/>
      <w:r w:rsidRPr="00066771">
        <w:rPr>
          <w:rStyle w:val="TitleChar"/>
          <w:rFonts w:asciiTheme="majorHAnsi" w:hAnsiTheme="majorHAnsi" w:cstheme="majorHAnsi"/>
          <w:szCs w:val="26"/>
        </w:rPr>
        <w:t>So</w:t>
      </w:r>
      <w:proofErr w:type="gramEnd"/>
      <w:r w:rsidRPr="00066771">
        <w:rPr>
          <w:rStyle w:val="TitleChar"/>
          <w:rFonts w:asciiTheme="majorHAnsi" w:hAnsiTheme="majorHAnsi" w:cstheme="majorHAnsi"/>
          <w:szCs w:val="26"/>
        </w:rPr>
        <w:t xml:space="preserve"> if it is good to bring new people into existence, then it’s very good to prevent </w:t>
      </w:r>
      <w:r w:rsidRPr="00066771">
        <w:rPr>
          <w:rFonts w:asciiTheme="majorHAnsi" w:hAnsiTheme="majorHAnsi" w:cstheme="majorHAnsi"/>
          <w:sz w:val="14"/>
          <w:szCs w:val="26"/>
        </w:rPr>
        <w:t>human</w:t>
      </w:r>
      <w:r w:rsidRPr="00066771">
        <w:rPr>
          <w:rStyle w:val="TitleChar"/>
          <w:rFonts w:asciiTheme="majorHAnsi" w:hAnsiTheme="majorHAnsi" w:cstheme="majorHAnsi"/>
          <w:szCs w:val="26"/>
        </w:rPr>
        <w:t xml:space="preserve"> extinction. Second</w:t>
      </w:r>
      <w:r w:rsidRPr="00066771">
        <w:rPr>
          <w:rFonts w:asciiTheme="majorHAnsi" w:hAnsiTheme="majorHAnsi" w:cstheme="majorHAnsi"/>
          <w:sz w:val="14"/>
          <w:szCs w:val="26"/>
        </w:rPr>
        <w:t xml:space="preserve">, human </w:t>
      </w:r>
      <w:r w:rsidRPr="00066771">
        <w:rPr>
          <w:rStyle w:val="TitleChar"/>
          <w:rFonts w:asciiTheme="majorHAnsi" w:hAnsiTheme="majorHAnsi" w:cstheme="majorHAnsi"/>
          <w:szCs w:val="26"/>
          <w:highlight w:val="green"/>
        </w:rPr>
        <w:t>extinction is</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by its nature an </w:t>
      </w:r>
      <w:r w:rsidRPr="00066771">
        <w:rPr>
          <w:rStyle w:val="TitleChar"/>
          <w:rFonts w:asciiTheme="majorHAnsi" w:hAnsiTheme="majorHAnsi" w:cstheme="majorHAnsi"/>
          <w:szCs w:val="26"/>
          <w:highlight w:val="green"/>
        </w:rPr>
        <w:t>irreversible</w:t>
      </w:r>
      <w:r w:rsidRPr="00066771">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066771">
        <w:rPr>
          <w:rFonts w:asciiTheme="majorHAnsi" w:hAnsiTheme="majorHAnsi" w:cstheme="majorHAnsi"/>
          <w:sz w:val="14"/>
          <w:szCs w:val="26"/>
        </w:rPr>
        <w:t>at a later date</w:t>
      </w:r>
      <w:proofErr w:type="gramEnd"/>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 xml:space="preserve">Third, we should </w:t>
      </w:r>
      <w:r w:rsidRPr="00066771">
        <w:rPr>
          <w:rStyle w:val="TitleChar"/>
          <w:rFonts w:asciiTheme="majorHAnsi" w:hAnsiTheme="majorHAnsi" w:cstheme="majorHAnsi"/>
          <w:szCs w:val="26"/>
          <w:highlight w:val="green"/>
        </w:rPr>
        <w:t>expect</w:t>
      </w:r>
      <w:r w:rsidRPr="00066771">
        <w:rPr>
          <w:rFonts w:asciiTheme="majorHAnsi" w:hAnsiTheme="majorHAnsi" w:cstheme="majorHAnsi"/>
          <w:sz w:val="14"/>
          <w:szCs w:val="26"/>
        </w:rPr>
        <w:t xml:space="preserve"> ourselves </w:t>
      </w:r>
      <w:r w:rsidRPr="00066771">
        <w:rPr>
          <w:rStyle w:val="TitleChar"/>
          <w:rFonts w:asciiTheme="majorHAnsi" w:hAnsiTheme="majorHAnsi" w:cstheme="majorHAnsi"/>
          <w:szCs w:val="26"/>
          <w:highlight w:val="green"/>
        </w:rPr>
        <w:t>to progress, morally</w:t>
      </w:r>
      <w:r w:rsidRPr="00066771">
        <w:rPr>
          <w:rFonts w:asciiTheme="majorHAnsi" w:hAnsiTheme="majorHAnsi" w:cstheme="majorHAnsi"/>
          <w:sz w:val="14"/>
          <w:szCs w:val="26"/>
        </w:rPr>
        <w:t xml:space="preserve">, over the next few centuries, </w:t>
      </w:r>
      <w:r w:rsidRPr="00066771">
        <w:rPr>
          <w:rStyle w:val="TitleChar"/>
          <w:rFonts w:asciiTheme="majorHAnsi" w:hAnsiTheme="majorHAnsi" w:cstheme="majorHAnsi"/>
          <w:szCs w:val="26"/>
          <w:highlight w:val="green"/>
        </w:rPr>
        <w:t xml:space="preserve">as </w:t>
      </w:r>
      <w:r w:rsidRPr="00066771">
        <w:rPr>
          <w:rStyle w:val="TitleChar"/>
          <w:rFonts w:asciiTheme="majorHAnsi" w:hAnsiTheme="majorHAnsi" w:cstheme="majorHAnsi"/>
          <w:szCs w:val="26"/>
        </w:rPr>
        <w:t>we have</w:t>
      </w:r>
      <w:r w:rsidRPr="00066771">
        <w:rPr>
          <w:rFonts w:asciiTheme="majorHAnsi" w:hAnsiTheme="majorHAnsi" w:cstheme="majorHAnsi"/>
          <w:sz w:val="14"/>
          <w:szCs w:val="26"/>
        </w:rPr>
        <w:t xml:space="preserve"> progressed </w:t>
      </w:r>
      <w:r w:rsidRPr="00066771">
        <w:rPr>
          <w:rStyle w:val="TitleChar"/>
          <w:rFonts w:asciiTheme="majorHAnsi" w:hAnsiTheme="majorHAnsi" w:cstheme="majorHAnsi"/>
          <w:szCs w:val="26"/>
          <w:highlight w:val="green"/>
        </w:rPr>
        <w:t>in the past</w:t>
      </w:r>
      <w:r w:rsidRPr="00066771">
        <w:rPr>
          <w:rStyle w:val="TitleChar"/>
          <w:rFonts w:asciiTheme="majorHAnsi" w:hAnsiTheme="majorHAnsi" w:cstheme="majorHAnsi"/>
          <w:szCs w:val="26"/>
        </w:rPr>
        <w:t>.</w:t>
      </w:r>
      <w:r w:rsidRPr="00066771">
        <w:rPr>
          <w:rFonts w:asciiTheme="majorHAnsi" w:hAnsiTheme="majorHAnsi" w:cstheme="majorHAnsi"/>
          <w:sz w:val="14"/>
          <w:szCs w:val="26"/>
        </w:rPr>
        <w:t xml:space="preserve"> </w:t>
      </w:r>
      <w:proofErr w:type="gramStart"/>
      <w:r w:rsidRPr="00066771">
        <w:rPr>
          <w:rFonts w:asciiTheme="majorHAnsi" w:hAnsiTheme="majorHAnsi" w:cstheme="majorHAnsi"/>
          <w:sz w:val="14"/>
          <w:szCs w:val="26"/>
        </w:rPr>
        <w:t>So</w:t>
      </w:r>
      <w:proofErr w:type="gramEnd"/>
      <w:r w:rsidRPr="00066771">
        <w:rPr>
          <w:rFonts w:asciiTheme="majorHAnsi" w:hAnsiTheme="majorHAnsi" w:cstheme="majorHAnsi"/>
          <w:sz w:val="14"/>
          <w:szCs w:val="26"/>
        </w:rPr>
        <w:t xml:space="preserve"> we should expect that </w:t>
      </w:r>
      <w:r w:rsidRPr="00066771">
        <w:rPr>
          <w:rStyle w:val="TitleChar"/>
          <w:rFonts w:asciiTheme="majorHAnsi" w:hAnsiTheme="majorHAnsi" w:cstheme="majorHAnsi"/>
          <w:szCs w:val="26"/>
          <w:highlight w:val="green"/>
        </w:rPr>
        <w:t xml:space="preserve">in </w:t>
      </w:r>
      <w:r w:rsidRPr="00066771">
        <w:rPr>
          <w:rStyle w:val="TitleChar"/>
          <w:rFonts w:asciiTheme="majorHAnsi" w:hAnsiTheme="majorHAnsi" w:cstheme="majorHAnsi"/>
          <w:szCs w:val="26"/>
        </w:rPr>
        <w:t xml:space="preserve">a few centuries’ </w:t>
      </w:r>
      <w:r w:rsidRPr="00066771">
        <w:rPr>
          <w:rStyle w:val="TitleChar"/>
          <w:rFonts w:asciiTheme="majorHAnsi" w:hAnsiTheme="majorHAnsi" w:cstheme="majorHAnsi"/>
          <w:szCs w:val="26"/>
          <w:highlight w:val="green"/>
        </w:rPr>
        <w:t>time we will have better evidence about how to evaluate</w:t>
      </w:r>
      <w:r w:rsidRPr="00066771">
        <w:rPr>
          <w:rFonts w:asciiTheme="majorHAnsi" w:hAnsiTheme="majorHAnsi" w:cstheme="majorHAnsi"/>
          <w:sz w:val="14"/>
          <w:szCs w:val="26"/>
        </w:rPr>
        <w:t xml:space="preserve"> human </w:t>
      </w:r>
      <w:r w:rsidRPr="00066771">
        <w:rPr>
          <w:rStyle w:val="TitleChar"/>
          <w:rFonts w:asciiTheme="majorHAnsi" w:hAnsiTheme="majorHAnsi" w:cstheme="majorHAnsi"/>
          <w:szCs w:val="26"/>
          <w:highlight w:val="green"/>
        </w:rPr>
        <w:t>extinction</w:t>
      </w:r>
      <w:r w:rsidRPr="00066771">
        <w:rPr>
          <w:rFonts w:asciiTheme="majorHAnsi" w:hAnsiTheme="majorHAnsi" w:cstheme="majorHAnsi"/>
          <w:sz w:val="14"/>
          <w:szCs w:val="26"/>
        </w:rPr>
        <w:t xml:space="preserve"> than we currently have. Given these three factors, it would be better to prevent the near-term extinction of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066771">
        <w:rPr>
          <w:rStyle w:val="TitleChar"/>
          <w:rFonts w:asciiTheme="majorHAnsi" w:hAnsiTheme="majorHAnsi" w:cstheme="majorHAnsi"/>
          <w:szCs w:val="26"/>
        </w:rPr>
        <w:t>Suppose that we have</w:t>
      </w:r>
      <w:r w:rsidRPr="00066771">
        <w:rPr>
          <w:rFonts w:asciiTheme="majorHAnsi" w:hAnsiTheme="majorHAnsi" w:cstheme="majorHAnsi"/>
          <w:sz w:val="14"/>
          <w:szCs w:val="26"/>
        </w:rPr>
        <w:t xml:space="preserve"> 0.8 credence that it is a bad thing to produce new people, and </w:t>
      </w:r>
      <w:r w:rsidRPr="00066771">
        <w:rPr>
          <w:rStyle w:val="TitleChar"/>
          <w:rFonts w:asciiTheme="majorHAnsi" w:hAnsiTheme="majorHAnsi" w:cstheme="majorHAnsi"/>
          <w:szCs w:val="26"/>
        </w:rPr>
        <w:t>0.2</w:t>
      </w:r>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certain that it’s a good thing to produce new people</w:t>
      </w:r>
      <w:r w:rsidRPr="00066771">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066771">
        <w:rPr>
          <w:rFonts w:asciiTheme="majorHAnsi" w:hAnsiTheme="majorHAnsi" w:cstheme="majorHAnsi"/>
          <w:sz w:val="14"/>
          <w:szCs w:val="26"/>
        </w:rPr>
        <w:t>future, if</w:t>
      </w:r>
      <w:proofErr w:type="gramEnd"/>
      <w:r w:rsidRPr="00066771">
        <w:rPr>
          <w:rFonts w:asciiTheme="majorHAnsi" w:hAnsiTheme="majorHAnsi" w:cstheme="majorHAnsi"/>
          <w:sz w:val="14"/>
          <w:szCs w:val="26"/>
        </w:rPr>
        <w:t xml:space="preserve"> we avoid near-term human extinction. Given our stipulated </w:t>
      </w:r>
      <w:proofErr w:type="spellStart"/>
      <w:r w:rsidRPr="00066771">
        <w:rPr>
          <w:rFonts w:asciiTheme="majorHAnsi" w:hAnsiTheme="majorHAnsi" w:cstheme="majorHAnsi"/>
          <w:sz w:val="14"/>
          <w:szCs w:val="26"/>
        </w:rPr>
        <w:t>credences</w:t>
      </w:r>
      <w:proofErr w:type="spellEnd"/>
      <w:r w:rsidRPr="00066771">
        <w:rPr>
          <w:rFonts w:asciiTheme="majorHAnsi" w:hAnsiTheme="majorHAnsi" w:cstheme="majorHAnsi"/>
          <w:sz w:val="14"/>
          <w:szCs w:val="26"/>
        </w:rPr>
        <w:t>, the expected benefit of letting the human race go extinct now would be (.8-.</w:t>
      </w:r>
      <w:proofErr w:type="gramStart"/>
      <w:r w:rsidRPr="00066771">
        <w:rPr>
          <w:rFonts w:asciiTheme="majorHAnsi" w:hAnsiTheme="majorHAnsi" w:cstheme="majorHAnsi"/>
          <w:sz w:val="14"/>
          <w:szCs w:val="26"/>
        </w:rPr>
        <w:t>2)×</w:t>
      </w:r>
      <w:proofErr w:type="gramEnd"/>
      <w:r w:rsidRPr="00066771">
        <w:rPr>
          <w:rFonts w:asciiTheme="majorHAnsi" w:hAnsiTheme="majorHAnsi" w:cstheme="majorHAnsi"/>
          <w:sz w:val="14"/>
          <w:szCs w:val="26"/>
        </w:rPr>
        <w:t>(2×10^14) = 1.2×(10^14). Suppose that,</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if we</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let </w:t>
      </w:r>
      <w:proofErr w:type="gramStart"/>
      <w:r w:rsidRPr="00066771">
        <w:rPr>
          <w:rFonts w:asciiTheme="majorHAnsi" w:hAnsiTheme="majorHAnsi" w:cstheme="majorHAnsi"/>
          <w:sz w:val="14"/>
          <w:szCs w:val="26"/>
        </w:rPr>
        <w:t>the human race</w:t>
      </w:r>
      <w:proofErr w:type="gramEnd"/>
      <w:r w:rsidRPr="00066771">
        <w:rPr>
          <w:rFonts w:asciiTheme="majorHAnsi" w:hAnsiTheme="majorHAnsi" w:cstheme="majorHAnsi"/>
          <w:sz w:val="14"/>
          <w:szCs w:val="26"/>
        </w:rPr>
        <w:t xml:space="preserve"> continue and</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did research</w:t>
      </w:r>
      <w:r w:rsidRPr="00066771">
        <w:rPr>
          <w:rStyle w:val="TitleChar"/>
          <w:rFonts w:asciiTheme="majorHAnsi" w:hAnsiTheme="majorHAnsi" w:cstheme="majorHAnsi"/>
          <w:szCs w:val="26"/>
        </w:rPr>
        <w:t xml:space="preserve"> for 300 years, </w:t>
      </w:r>
      <w:r w:rsidRPr="00066771">
        <w:rPr>
          <w:rStyle w:val="TitleChar"/>
          <w:rFonts w:asciiTheme="majorHAnsi" w:hAnsiTheme="majorHAnsi" w:cstheme="majorHAnsi"/>
          <w:szCs w:val="26"/>
          <w:highlight w:val="green"/>
        </w:rPr>
        <w:t xml:space="preserve">we would know for certain whether or not </w:t>
      </w:r>
      <w:r w:rsidRPr="00066771">
        <w:rPr>
          <w:rStyle w:val="TitleChar"/>
          <w:rFonts w:asciiTheme="majorHAnsi" w:hAnsiTheme="majorHAnsi" w:cstheme="majorHAnsi"/>
          <w:szCs w:val="26"/>
        </w:rPr>
        <w:t xml:space="preserve">additional </w:t>
      </w:r>
      <w:r w:rsidRPr="00066771">
        <w:rPr>
          <w:rStyle w:val="TitleChar"/>
          <w:rFonts w:asciiTheme="majorHAnsi" w:hAnsiTheme="majorHAnsi" w:cstheme="majorHAnsi"/>
          <w:szCs w:val="26"/>
          <w:highlight w:val="green"/>
        </w:rPr>
        <w:t>people</w:t>
      </w:r>
      <w:r w:rsidRPr="00066771">
        <w:rPr>
          <w:rStyle w:val="TitleChar"/>
          <w:rFonts w:asciiTheme="majorHAnsi" w:hAnsiTheme="majorHAnsi" w:cstheme="majorHAnsi"/>
          <w:szCs w:val="26"/>
        </w:rPr>
        <w:t xml:space="preserve"> are of </w:t>
      </w:r>
      <w:r w:rsidRPr="00066771">
        <w:rPr>
          <w:rStyle w:val="TitleChar"/>
          <w:rFonts w:asciiTheme="majorHAnsi" w:hAnsiTheme="majorHAnsi" w:cstheme="majorHAnsi"/>
          <w:szCs w:val="26"/>
          <w:highlight w:val="green"/>
        </w:rPr>
        <w:t>positive</w:t>
      </w:r>
      <w:r w:rsidRPr="00066771">
        <w:rPr>
          <w:rFonts w:asciiTheme="majorHAnsi" w:hAnsiTheme="majorHAnsi" w:cstheme="majorHAnsi"/>
          <w:sz w:val="14"/>
          <w:szCs w:val="26"/>
        </w:rPr>
        <w:t xml:space="preserve"> or negative </w:t>
      </w:r>
      <w:r w:rsidRPr="00066771">
        <w:rPr>
          <w:rStyle w:val="TitleChar"/>
          <w:rFonts w:asciiTheme="majorHAnsi" w:hAnsiTheme="majorHAnsi" w:cstheme="majorHAnsi"/>
          <w:szCs w:val="26"/>
        </w:rPr>
        <w:t>value</w:t>
      </w:r>
      <w:r w:rsidRPr="00066771">
        <w:rPr>
          <w:rFonts w:asciiTheme="majorHAnsi" w:hAnsiTheme="majorHAnsi" w:cstheme="majorHAnsi"/>
          <w:sz w:val="14"/>
          <w:szCs w:val="26"/>
        </w:rPr>
        <w:t xml:space="preserve">. If so, then with the </w:t>
      </w:r>
      <w:proofErr w:type="spellStart"/>
      <w:r w:rsidRPr="00066771">
        <w:rPr>
          <w:rFonts w:asciiTheme="majorHAnsi" w:hAnsiTheme="majorHAnsi" w:cstheme="majorHAnsi"/>
          <w:sz w:val="14"/>
          <w:szCs w:val="26"/>
        </w:rPr>
        <w:t>credences</w:t>
      </w:r>
      <w:proofErr w:type="spellEnd"/>
      <w:r w:rsidRPr="00066771">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066771">
        <w:rPr>
          <w:rFonts w:asciiTheme="majorHAnsi" w:hAnsiTheme="majorHAnsi" w:cstheme="majorHAnsi"/>
          <w:sz w:val="14"/>
          <w:szCs w:val="26"/>
        </w:rPr>
        <w:t>×(</w:t>
      </w:r>
      <w:proofErr w:type="gramEnd"/>
      <w:r w:rsidRPr="00066771">
        <w:rPr>
          <w:rFonts w:asciiTheme="majorHAnsi" w:hAnsiTheme="majorHAnsi" w:cstheme="majorHAnsi"/>
          <w:sz w:val="14"/>
          <w:szCs w:val="26"/>
        </w:rPr>
        <w:t xml:space="preserve">10^10) (because of the delay of letting the human race go extinct), the expected value of which is 2.4×(10^10). But </w:t>
      </w:r>
      <w:r w:rsidRPr="00066771">
        <w:rPr>
          <w:rStyle w:val="TitleChar"/>
          <w:rFonts w:asciiTheme="majorHAnsi" w:hAnsiTheme="majorHAnsi" w:cstheme="majorHAnsi"/>
          <w:szCs w:val="26"/>
        </w:rPr>
        <w:t>there’s</w:t>
      </w:r>
      <w:r w:rsidRPr="00066771">
        <w:rPr>
          <w:rFonts w:asciiTheme="majorHAnsi" w:hAnsiTheme="majorHAnsi" w:cstheme="majorHAnsi"/>
          <w:sz w:val="14"/>
          <w:szCs w:val="26"/>
        </w:rPr>
        <w:t xml:space="preserve"> also </w:t>
      </w:r>
      <w:r w:rsidRPr="00066771">
        <w:rPr>
          <w:rStyle w:val="TitleChar"/>
          <w:rFonts w:asciiTheme="majorHAnsi" w:hAnsiTheme="majorHAnsi" w:cstheme="majorHAnsi"/>
          <w:szCs w:val="26"/>
        </w:rPr>
        <w:t>a 20% chance of a gain of 2</w:t>
      </w:r>
      <w:proofErr w:type="gramStart"/>
      <w:r w:rsidRPr="00066771">
        <w:rPr>
          <w:rStyle w:val="TitleChar"/>
          <w:rFonts w:asciiTheme="majorHAnsi" w:hAnsiTheme="majorHAnsi" w:cstheme="majorHAnsi"/>
          <w:szCs w:val="26"/>
        </w:rPr>
        <w:t>×(</w:t>
      </w:r>
      <w:proofErr w:type="gramEnd"/>
      <w:r w:rsidRPr="00066771">
        <w:rPr>
          <w:rStyle w:val="TitleChar"/>
          <w:rFonts w:asciiTheme="majorHAnsi" w:hAnsiTheme="majorHAnsi" w:cstheme="majorHAnsi"/>
          <w:szCs w:val="26"/>
        </w:rPr>
        <w:t>10^14),</w:t>
      </w:r>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the expected value of which is 4×(10^13).</w:t>
      </w:r>
      <w:r w:rsidRPr="00066771">
        <w:rPr>
          <w:rFonts w:asciiTheme="majorHAnsi" w:hAnsiTheme="majorHAnsi" w:cstheme="majorHAnsi"/>
          <w:sz w:val="14"/>
          <w:szCs w:val="26"/>
        </w:rPr>
        <w:t xml:space="preserve"> That is, </w:t>
      </w:r>
      <w:r w:rsidRPr="00066771">
        <w:rPr>
          <w:rStyle w:val="TitleChar"/>
          <w:rFonts w:asciiTheme="majorHAnsi" w:hAnsiTheme="majorHAnsi" w:cstheme="majorHAnsi"/>
          <w:szCs w:val="26"/>
        </w:rPr>
        <w:t xml:space="preserve">in expected value terms, </w:t>
      </w:r>
      <w:r w:rsidRPr="00066771">
        <w:rPr>
          <w:rStyle w:val="TitleChar"/>
          <w:rFonts w:asciiTheme="majorHAnsi" w:hAnsiTheme="majorHAnsi" w:cstheme="majorHAnsi"/>
          <w:szCs w:val="26"/>
          <w:highlight w:val="green"/>
        </w:rPr>
        <w:t>the cost of waiting</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for a few hundred years</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 xml:space="preserve">is </w:t>
      </w:r>
      <w:r w:rsidRPr="00066771">
        <w:rPr>
          <w:rStyle w:val="TitleChar"/>
          <w:rFonts w:asciiTheme="majorHAnsi" w:hAnsiTheme="majorHAnsi" w:cstheme="majorHAnsi"/>
          <w:szCs w:val="26"/>
        </w:rPr>
        <w:t xml:space="preserve">vanishingly </w:t>
      </w:r>
      <w:r w:rsidRPr="00066771">
        <w:rPr>
          <w:rStyle w:val="TitleChar"/>
          <w:rFonts w:asciiTheme="majorHAnsi" w:hAnsiTheme="majorHAnsi" w:cstheme="majorHAnsi"/>
          <w:szCs w:val="26"/>
          <w:highlight w:val="green"/>
        </w:rPr>
        <w:t>small compared with</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the benefit of</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 xml:space="preserve">keeping </w:t>
      </w:r>
      <w:r w:rsidRPr="00066771">
        <w:rPr>
          <w:rStyle w:val="TitleChar"/>
          <w:rFonts w:asciiTheme="majorHAnsi" w:hAnsiTheme="majorHAnsi" w:cstheme="majorHAnsi"/>
          <w:szCs w:val="26"/>
        </w:rPr>
        <w:t xml:space="preserve">one’s </w:t>
      </w:r>
      <w:r w:rsidRPr="00066771">
        <w:rPr>
          <w:rStyle w:val="TitleChar"/>
          <w:rFonts w:asciiTheme="majorHAnsi" w:hAnsiTheme="majorHAnsi" w:cstheme="majorHAnsi"/>
          <w:szCs w:val="26"/>
          <w:highlight w:val="green"/>
        </w:rPr>
        <w:t>options open</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while one gains new information.</w:t>
      </w:r>
    </w:p>
    <w:p w14:paraId="16904911" w14:textId="77777777" w:rsidR="002222B8" w:rsidRPr="00066771" w:rsidRDefault="002222B8" w:rsidP="002222B8">
      <w:pPr>
        <w:rPr>
          <w:rFonts w:asciiTheme="majorHAnsi" w:hAnsiTheme="majorHAnsi" w:cstheme="majorHAnsi"/>
          <w:lang w:eastAsia="en-US"/>
        </w:rPr>
      </w:pPr>
    </w:p>
    <w:sectPr w:rsidR="002222B8" w:rsidRPr="000667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22B8"/>
    <w:rsid w:val="000029E3"/>
    <w:rsid w:val="000029E8"/>
    <w:rsid w:val="00004225"/>
    <w:rsid w:val="000066CA"/>
    <w:rsid w:val="00007264"/>
    <w:rsid w:val="000076A9"/>
    <w:rsid w:val="00014FAD"/>
    <w:rsid w:val="00015D2A"/>
    <w:rsid w:val="0002293C"/>
    <w:rsid w:val="0002490B"/>
    <w:rsid w:val="00026465"/>
    <w:rsid w:val="00030204"/>
    <w:rsid w:val="000312A0"/>
    <w:rsid w:val="0003396C"/>
    <w:rsid w:val="00035337"/>
    <w:rsid w:val="0004019C"/>
    <w:rsid w:val="00052FB1"/>
    <w:rsid w:val="00054276"/>
    <w:rsid w:val="000547B1"/>
    <w:rsid w:val="0006091E"/>
    <w:rsid w:val="000638C1"/>
    <w:rsid w:val="00065FEE"/>
    <w:rsid w:val="00066771"/>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2B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31C"/>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F0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5358"/>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 w:val="00FE3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B937F"/>
  <w14:defaultImageDpi w14:val="300"/>
  <w15:docId w15:val="{113F77D1-5B4C-1345-AB5B-26BD7B9B2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22B8"/>
    <w:pPr>
      <w:spacing w:after="160" w:line="259" w:lineRule="auto"/>
    </w:pPr>
    <w:rPr>
      <w:rFonts w:ascii="Calibri" w:eastAsia="Calibri" w:hAnsi="Calibri" w:cs="Calibri"/>
      <w:sz w:val="22"/>
      <w:szCs w:val="22"/>
      <w:lang w:eastAsia="zh-CN"/>
    </w:rPr>
  </w:style>
  <w:style w:type="paragraph" w:styleId="Heading1">
    <w:name w:val="heading 1"/>
    <w:aliases w:val="Pocket"/>
    <w:basedOn w:val="Normal"/>
    <w:next w:val="Normal"/>
    <w:link w:val="Heading1Char"/>
    <w:uiPriority w:val="9"/>
    <w:qFormat/>
    <w:rsid w:val="002222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22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22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9"/>
    <w:unhideWhenUsed/>
    <w:qFormat/>
    <w:rsid w:val="002222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2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2B8"/>
  </w:style>
  <w:style w:type="character" w:customStyle="1" w:styleId="Heading1Char">
    <w:name w:val="Heading 1 Char"/>
    <w:aliases w:val="Pocket Char"/>
    <w:basedOn w:val="DefaultParagraphFont"/>
    <w:link w:val="Heading1"/>
    <w:uiPriority w:val="9"/>
    <w:rsid w:val="002222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22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22B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2222B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222B8"/>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Style,Bold,9.5 pt"/>
    <w:basedOn w:val="DefaultParagraphFont"/>
    <w:uiPriority w:val="1"/>
    <w:qFormat/>
    <w:rsid w:val="002222B8"/>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2222B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222B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2222B8"/>
    <w:rPr>
      <w:color w:val="auto"/>
      <w:u w:val="none"/>
    </w:rPr>
  </w:style>
  <w:style w:type="paragraph" w:styleId="DocumentMap">
    <w:name w:val="Document Map"/>
    <w:basedOn w:val="Normal"/>
    <w:link w:val="DocumentMapChar"/>
    <w:uiPriority w:val="99"/>
    <w:semiHidden/>
    <w:unhideWhenUsed/>
    <w:rsid w:val="002222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22B8"/>
    <w:rPr>
      <w:rFonts w:ascii="Lucida Grande" w:hAnsi="Lucida Grande" w:cs="Lucida Grande"/>
    </w:rPr>
  </w:style>
  <w:style w:type="character" w:customStyle="1" w:styleId="TitleChar">
    <w:name w:val="Title Char"/>
    <w:basedOn w:val="DefaultParagraphFont"/>
    <w:link w:val="Title"/>
    <w:uiPriority w:val="1"/>
    <w:qFormat/>
    <w:rsid w:val="002222B8"/>
    <w:rPr>
      <w:sz w:val="22"/>
      <w:u w:val="single"/>
    </w:rPr>
  </w:style>
  <w:style w:type="paragraph" w:customStyle="1" w:styleId="textbold">
    <w:name w:val="text bold"/>
    <w:basedOn w:val="Normal"/>
    <w:link w:val="Emphasis"/>
    <w:uiPriority w:val="20"/>
    <w:qFormat/>
    <w:rsid w:val="002222B8"/>
    <w:pPr>
      <w:ind w:left="720"/>
      <w:jc w:val="both"/>
    </w:pPr>
    <w:rPr>
      <w:rFonts w:eastAsiaTheme="minorEastAsia"/>
      <w:b/>
      <w:iCs/>
      <w:szCs w:val="24"/>
      <w:u w:val="single"/>
      <w:bdr w:val="single" w:sz="12" w:space="0" w:color="auto"/>
      <w:lang w:eastAsia="en-US"/>
    </w:rPr>
  </w:style>
  <w:style w:type="paragraph" w:styleId="Title">
    <w:name w:val="Title"/>
    <w:basedOn w:val="Normal"/>
    <w:link w:val="TitleChar"/>
    <w:uiPriority w:val="1"/>
    <w:qFormat/>
    <w:rsid w:val="002222B8"/>
    <w:pPr>
      <w:spacing w:before="240" w:after="60"/>
      <w:ind w:left="432" w:right="432"/>
      <w:jc w:val="center"/>
      <w:outlineLvl w:val="0"/>
    </w:pPr>
    <w:rPr>
      <w:rFonts w:asciiTheme="minorHAnsi" w:eastAsiaTheme="minorEastAsia" w:hAnsiTheme="minorHAnsi" w:cstheme="minorBidi"/>
      <w:szCs w:val="24"/>
      <w:u w:val="single"/>
      <w:lang w:eastAsia="en-US"/>
    </w:rPr>
  </w:style>
  <w:style w:type="character" w:customStyle="1" w:styleId="TitleChar1">
    <w:name w:val="Title Char1"/>
    <w:basedOn w:val="DefaultParagraphFont"/>
    <w:uiPriority w:val="10"/>
    <w:rsid w:val="002222B8"/>
    <w:rPr>
      <w:rFonts w:asciiTheme="majorHAnsi" w:eastAsiaTheme="majorEastAsia" w:hAnsiTheme="majorHAnsi" w:cstheme="majorBidi"/>
      <w:spacing w:val="-10"/>
      <w:kern w:val="28"/>
      <w:sz w:val="56"/>
      <w:szCs w:val="56"/>
      <w:lang w:eastAsia="zh-CN"/>
    </w:rPr>
  </w:style>
  <w:style w:type="paragraph" w:styleId="ListParagraph">
    <w:name w:val="List Paragraph"/>
    <w:aliases w:val="6 font"/>
    <w:basedOn w:val="Normal"/>
    <w:uiPriority w:val="99"/>
    <w:unhideWhenUsed/>
    <w:qFormat/>
    <w:rsid w:val="00066771"/>
    <w:pPr>
      <w:ind w:left="720"/>
      <w:contextualSpacing/>
    </w:pPr>
    <w:rPr>
      <w:rFonts w:eastAsiaTheme="minorEastAsia"/>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fr.eu/article/western-balkans-in-trouble-why-the-eu-should-make-a-new-offer-to-the-region/" TargetMode="External"/><Relationship Id="rId21" Type="http://schemas.openxmlformats.org/officeDocument/2006/relationships/hyperlink" Target="https://www.theguardian.com/world/europe-news" TargetMode="External"/><Relationship Id="rId34" Type="http://schemas.openxmlformats.org/officeDocument/2006/relationships/hyperlink" Target="https://www.theguardian.com/science/2021/nov/16/a-wild-west-out-there-russian-satellite-debris-worsens-space-junk-problem" TargetMode="External"/><Relationship Id="rId42" Type="http://schemas.openxmlformats.org/officeDocument/2006/relationships/hyperlink" Target="https://inews.co.uk/news/ukrainian-civilians-block-russian-troops-throw-themselves-on-ground-video-1494371?ico=in-line_link" TargetMode="External"/><Relationship Id="rId47" Type="http://schemas.openxmlformats.org/officeDocument/2006/relationships/hyperlink" Target="https://inews.co.uk/news/world/moldova-part-nato-ukraine-not-member-russia-invasion-mean-for-country-1493549?ico=in-line_link" TargetMode="External"/><Relationship Id="rId50" Type="http://schemas.openxmlformats.org/officeDocument/2006/relationships/hyperlink" Target="https://inews.co.uk/news/world/moldova-part-nato-ukraine-not-member-russia-invasion-mean-for-country-1493549?ico=in-line_link" TargetMode="External"/><Relationship Id="rId55" Type="http://schemas.openxmlformats.org/officeDocument/2006/relationships/hyperlink" Target="http://www.rand.org/content/dam/rand/pubs/research_reports/RR1200/RR1253/RAND_RR1253.pdf" TargetMode="External"/><Relationship Id="rId63" Type="http://schemas.openxmlformats.org/officeDocument/2006/relationships/hyperlink" Target="http://climate.envsci.rutgers.edu/pdf/acp-7-1973-2007.pdf"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rem.net.pl/data/20190211.pdf" TargetMode="External"/><Relationship Id="rId29" Type="http://schemas.openxmlformats.org/officeDocument/2006/relationships/hyperlink" Target="https://notesfrompoland.com/2021/11/10/eu-council-president-visits-poland-to-express-solidarity-in-face-of-hybrid-attack-by-belarus/" TargetMode="External"/><Relationship Id="rId11" Type="http://schemas.openxmlformats.org/officeDocument/2006/relationships/hyperlink" Target="https://businessinsider.com.pl/media/tv-radio/najpopularniejsze-programy-i-kanaly-w-2018-roku/24lx5c1" TargetMode="External"/><Relationship Id="rId24" Type="http://schemas.openxmlformats.org/officeDocument/2006/relationships/hyperlink" Target="https://www.theguardian.com/uk-news/2021/nov/14/uk-must-be-ready-for-war-with-russia-says-armed-forces-chief" TargetMode="External"/><Relationship Id="rId32" Type="http://schemas.openxmlformats.org/officeDocument/2006/relationships/hyperlink" Target="https://www.reuters.com/world/europe/exclusive-germany-may-have-been-naive-china-first-merkel-says-2021-11-17/" TargetMode="External"/><Relationship Id="rId37" Type="http://schemas.openxmlformats.org/officeDocument/2006/relationships/hyperlink" Target="https://www.theguardian.com/world/france" TargetMode="External"/><Relationship Id="rId40" Type="http://schemas.openxmlformats.org/officeDocument/2006/relationships/hyperlink" Target="https://inews.co.uk/news/world/russia-will-stop-ukraine-what-putin-want-invasion-how-likely-attack-other-countries-1491685?ico=in-line_link" TargetMode="External"/><Relationship Id="rId45" Type="http://schemas.openxmlformats.org/officeDocument/2006/relationships/hyperlink" Target="https://inews.co.uk/news/ukraine-russia-attack-baltic-states-war-europe-nato-warns-liz-truss-eu-allies-1495619?ico=in-line_link" TargetMode="External"/><Relationship Id="rId53" Type="http://schemas.openxmlformats.org/officeDocument/2006/relationships/hyperlink" Target="https://inews.co.uk/news/world/russia-will-stop-ukraine-what-putin-want-invasion-how-likely-attack-other-countries-1491685?ico=in-line_link" TargetMode="External"/><Relationship Id="rId58" Type="http://schemas.openxmlformats.org/officeDocument/2006/relationships/hyperlink" Target="https://www.fas.org/sgp/crs/nuke/RL32572.pdf" TargetMode="External"/><Relationship Id="rId66" Type="http://schemas.openxmlformats.org/officeDocument/2006/relationships/hyperlink" Target="https://blogs.lse.ac.uk/polis/2018/10/08/the-new-media-ethics-how-the-bbcs-failed-to-consider-the-consequences-of-its-cliff-richard-story/" TargetMode="External"/><Relationship Id="rId5" Type="http://schemas.openxmlformats.org/officeDocument/2006/relationships/numbering" Target="numbering.xml"/><Relationship Id="rId61" Type="http://schemas.openxmlformats.org/officeDocument/2006/relationships/hyperlink" Target="http://fas.org/issues/nuclear-weapons/status-world-nuclear-forces/" TargetMode="External"/><Relationship Id="rId19" Type="http://schemas.openxmlformats.org/officeDocument/2006/relationships/hyperlink" Target="https://www.ft.com/content/1a4f9232-9358-11e9-aea1-2b1d33ac3271" TargetMode="External"/><Relationship Id="rId14" Type="http://schemas.openxmlformats.org/officeDocument/2006/relationships/hyperlink" Target="https://rsf.org/en/poland" TargetMode="External"/><Relationship Id="rId22" Type="http://schemas.openxmlformats.org/officeDocument/2006/relationships/hyperlink" Target="https://www.theguardian.com/world/emmanuel-macron" TargetMode="External"/><Relationship Id="rId27" Type="http://schemas.openxmlformats.org/officeDocument/2006/relationships/hyperlink" Target="https://www.theguardian.com/world/2020/jan/29/greece-turkey-standoff-france-send-warships-east-mediterranean" TargetMode="External"/><Relationship Id="rId30" Type="http://schemas.openxmlformats.org/officeDocument/2006/relationships/hyperlink" Target="https://www.theguardian.com/world/2021/nov/18/british-soldiers-to-give-more-support-to-poland-amid-belarus-border-crisis" TargetMode="External"/><Relationship Id="rId35" Type="http://schemas.openxmlformats.org/officeDocument/2006/relationships/hyperlink" Target="https://www.thetimes.co.uk/article/eric-zemmour-macrons-far-right-rival-wins-backing-from-russia-t25c086kc" TargetMode="External"/><Relationship Id="rId43" Type="http://schemas.openxmlformats.org/officeDocument/2006/relationships/hyperlink" Target="https://inews.co.uk/news/ukraine-war-death-toll-human-cost-russias-invasion-growing-civilians-killed-unclear-1494274?ico=in-line_link" TargetMode="External"/><Relationship Id="rId48" Type="http://schemas.openxmlformats.org/officeDocument/2006/relationships/hyperlink" Target="https://inews.co.uk/news/world/belarus-nato-why-isnt-part-russia-invasion-ukraine-lukashenko-helping-putin-explained-1491006?ico=in-line_link" TargetMode="External"/><Relationship Id="rId56" Type="http://schemas.openxmlformats.org/officeDocument/2006/relationships/hyperlink" Target="http://www.armscontrol.org/act/2000_05/dc3ma00" TargetMode="External"/><Relationship Id="rId64" Type="http://schemas.openxmlformats.org/officeDocument/2006/relationships/hyperlink" Target="http://www.nucleardarkness.org/warconsequences/hundredfiftytonessmoke/" TargetMode="External"/><Relationship Id="rId8" Type="http://schemas.openxmlformats.org/officeDocument/2006/relationships/webSettings" Target="webSettings.xml"/><Relationship Id="rId51" Type="http://schemas.openxmlformats.org/officeDocument/2006/relationships/hyperlink" Target="https://inews.co.uk/news/world/belarus-troops-ukraine-join-russia-invasion-president-lukashenko-army-1491050?ico=in-line_link" TargetMode="External"/><Relationship Id="rId3" Type="http://schemas.openxmlformats.org/officeDocument/2006/relationships/customXml" Target="../customXml/item3.xml"/><Relationship Id="rId12" Type="http://schemas.openxmlformats.org/officeDocument/2006/relationships/hyperlink" Target="https://www.osce.org/odihr/elections/435941" TargetMode="External"/><Relationship Id="rId17" Type="http://schemas.openxmlformats.org/officeDocument/2006/relationships/hyperlink" Target="http://www.batory.org.pl/upload/files/Programy%20operacyjne/Masz%20Glos/RaportTDEnglFin_June%2010N.pdf" TargetMode="External"/><Relationship Id="rId25" Type="http://schemas.openxmlformats.org/officeDocument/2006/relationships/hyperlink" Target="https://www.theguardian.com/world/from-the-archive-blog/2020/nov/18/the-dayton-accords-a-peace-agreement-for-bosnia-archive-1995" TargetMode="External"/><Relationship Id="rId33" Type="http://schemas.openxmlformats.org/officeDocument/2006/relationships/hyperlink" Target="https://www.theguardian.com/world/2021/nov/16/biden-xi-summit-highlights-tensions-and-desire-for-cooperation" TargetMode="External"/><Relationship Id="rId38" Type="http://schemas.openxmlformats.org/officeDocument/2006/relationships/hyperlink" Target="https://medium.com/truman-doctrine-blog/why-democracy-promotion-is-in-the-strategic-interest-of-the-united-states-ae959c111b2f" TargetMode="External"/><Relationship Id="rId46" Type="http://schemas.openxmlformats.org/officeDocument/2006/relationships/hyperlink" Target="https://www.nbcnews.com/news/world/finland-nato-baltics-putin-threat-ukraine-invasion-europe-rcna17805" TargetMode="External"/><Relationship Id="rId59" Type="http://schemas.openxmlformats.org/officeDocument/2006/relationships/hyperlink" Target="http://bos.sagepub.com/content/early/2015/04/13/0096340215581363.full" TargetMode="External"/><Relationship Id="rId67" Type="http://schemas.openxmlformats.org/officeDocument/2006/relationships/fontTable" Target="fontTable.xml"/><Relationship Id="rId20" Type="http://schemas.openxmlformats.org/officeDocument/2006/relationships/hyperlink" Target="http://ipi.media/polish-public-broadcaster-veers-from-impartial-mission/" TargetMode="External"/><Relationship Id="rId41" Type="http://schemas.openxmlformats.org/officeDocument/2006/relationships/hyperlink" Target="https://inews.co.uk/news/world/ukraine-live-stream-watch-latest-video-updates-kyiv-as-russian-convoy-approaches-capital-1494144?ico=in-line_link" TargetMode="External"/><Relationship Id="rId54" Type="http://schemas.openxmlformats.org/officeDocument/2006/relationships/hyperlink" Target="https://inews.co.uk/news/world/article-5-nato-what-pact-explained-collective-defence-russia-ukraine-war-1484451?ico=in-line_link" TargetMode="External"/><Relationship Id="rId62" Type="http://schemas.openxmlformats.org/officeDocument/2006/relationships/hyperlink" Target="http://climate.envsci.rutgers.edu/pdf/ToonRobockTurcoPhysicsToday.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p.pl/Platforma-Obywatelska/190119723-Borusewicz-To-skutek-nagonki-na-Adamowicza.html" TargetMode="External"/><Relationship Id="rId23" Type="http://schemas.openxmlformats.org/officeDocument/2006/relationships/hyperlink" Target="https://www.france24.com/en/europe/20211117-merkel-and-lukashenko-agree-to-talks-about-belarusian-border-crisi" TargetMode="External"/><Relationship Id="rId28" Type="http://schemas.openxmlformats.org/officeDocument/2006/relationships/hyperlink" Target="https://www.thetimes.co.uk/article/tensions-high-after-deadly-clashes-between-armenia-and-azerbaijan-gwmpfqgdd" TargetMode="External"/><Relationship Id="rId36" Type="http://schemas.openxmlformats.org/officeDocument/2006/relationships/hyperlink" Target="https://www.politico.eu/article/eu-policy-document-against-russia-china/" TargetMode="External"/><Relationship Id="rId49" Type="http://schemas.openxmlformats.org/officeDocument/2006/relationships/hyperlink" Target="https://inews.co.uk/news/world/belarus-nato-why-isnt-part-russia-invasion-ukraine-lukashenko-helping-putin-explained-1491006?ico=in-line_link" TargetMode="External"/><Relationship Id="rId57" Type="http://schemas.openxmlformats.org/officeDocument/2006/relationships/hyperlink" Target="https://www.fas.org/sgp/crs/nuke/RL32572.pdf" TargetMode="External"/><Relationship Id="rId10" Type="http://schemas.openxmlformats.org/officeDocument/2006/relationships/hyperlink" Target="https://www.bloomberg.com/quicktake/poland" TargetMode="External"/><Relationship Id="rId31" Type="http://schemas.openxmlformats.org/officeDocument/2006/relationships/hyperlink" Target="https://www.nytimes.com/2021/11/15/us/politics/republicans-2022-redistricting-maps.html" TargetMode="External"/><Relationship Id="rId44" Type="http://schemas.openxmlformats.org/officeDocument/2006/relationships/hyperlink" Target="https://inews.co.uk/news/russias-war-on-ukraine-who-is-winning-the-war-one-week-in-1495000?ico=in-line_link" TargetMode="External"/><Relationship Id="rId52" Type="http://schemas.openxmlformats.org/officeDocument/2006/relationships/hyperlink" Target="https://inews.co.uk/news/belarus-sanctions-uk-punishes-alexander-lukashenkos-military-allies-role-ukraine-invasion-1492829?ico=in-line_link" TargetMode="External"/><Relationship Id="rId60" Type="http://schemas.openxmlformats.org/officeDocument/2006/relationships/hyperlink" Target="https://rusi.org/sites/default/files/201211_op_atomic_accounting.pdf" TargetMode="External"/><Relationship Id="rId65" Type="http://schemas.openxmlformats.org/officeDocument/2006/relationships/hyperlink" Target="http://climate.envsci.rutgers.edu/pdf/RobockNW2006JD008235.pdf"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assembly.coe.int/nw/xml/XRef/Xref-XML2HTML-en.asp?fileid=28221&amp;lang=en" TargetMode="External"/><Relationship Id="rId18" Type="http://schemas.openxmlformats.org/officeDocument/2006/relationships/hyperlink" Target="http://prawo.sejm.gov.pl/isap.nsf/download.xsp/WDU19930070034/O/D19930034.pdf" TargetMode="External"/><Relationship Id="rId39" Type="http://schemas.openxmlformats.org/officeDocument/2006/relationships/hyperlink" Target="https://inews.co.uk/news/ukraine-russia-advance-kyiv-little-progress-three-days-uk-officials-1495416?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12028</Words>
  <Characters>68562</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2022-03-10T17:23:00Z</dcterms:created>
  <dcterms:modified xsi:type="dcterms:W3CDTF">2022-03-10T17:23:00Z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