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A780E4" w14:textId="77777777" w:rsidR="00561859" w:rsidRPr="00756F4A" w:rsidRDefault="00561859" w:rsidP="00561859"/>
    <w:p w14:paraId="7DE7EE64" w14:textId="0BD7B686" w:rsidR="00554C8C" w:rsidRPr="00554C8C" w:rsidRDefault="00554C8C" w:rsidP="00554C8C">
      <w:pPr>
        <w:pStyle w:val="Heading1"/>
      </w:pPr>
      <w:r>
        <w:t>1AC</w:t>
      </w:r>
    </w:p>
    <w:p w14:paraId="29B1B205" w14:textId="7EA4EDD9" w:rsidR="00554C8C" w:rsidRDefault="00554C8C" w:rsidP="00554C8C">
      <w:pPr>
        <w:pStyle w:val="Heading3"/>
      </w:pPr>
      <w:r>
        <w:t xml:space="preserve">Advantage </w:t>
      </w:r>
    </w:p>
    <w:p w14:paraId="210723E3" w14:textId="77777777" w:rsidR="00554C8C" w:rsidRPr="006F5F63" w:rsidRDefault="00554C8C" w:rsidP="00554C8C">
      <w:pPr>
        <w:pStyle w:val="Heading4"/>
      </w:pPr>
      <w:r>
        <w:t>Status Quo policies make the opportunity cost for teacher strikes too high</w:t>
      </w:r>
    </w:p>
    <w:p w14:paraId="29F88C8A" w14:textId="77777777" w:rsidR="00554C8C" w:rsidRDefault="00554C8C" w:rsidP="00554C8C">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9" w:history="1">
        <w:r w:rsidRPr="00644108">
          <w:rPr>
            <w:rStyle w:val="Hyperlink"/>
          </w:rPr>
          <w:t>https://www.dissentmagazine.org/online_articles/the-teacher-strike-conditions-for-success</w:t>
        </w:r>
      </w:hyperlink>
    </w:p>
    <w:p w14:paraId="3F345224" w14:textId="77777777" w:rsidR="00554C8C" w:rsidRDefault="00554C8C" w:rsidP="00554C8C">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 xml:space="preserve">strikes are a high-intensity and high-risk </w:t>
      </w:r>
      <w:r w:rsidRPr="00751024">
        <w:rPr>
          <w:rStyle w:val="StyleUnderline"/>
        </w:rPr>
        <w:t>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 xml:space="preserve">major setbacks </w:t>
      </w:r>
      <w:r w:rsidRPr="00751024">
        <w:rPr>
          <w:rStyle w:val="StyleUnderline"/>
        </w:rPr>
        <w:t>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w:t>
      </w:r>
      <w:r w:rsidRPr="00751024">
        <w:rPr>
          <w:rStyle w:val="StyleUnderline"/>
        </w:rPr>
        <w:t>teachers and their unions. To be willing to go on strike and stay out until a settlement is won, therefore, teachers need to be convinced on a number of different counts: first, that they are fighting for important, worthwhile objectives; second, that those objectives cannot be achieved through</w:t>
      </w:r>
      <w:r w:rsidRPr="00F42AF8">
        <w:rPr>
          <w:rStyle w:val="StyleUnderline"/>
        </w:rPr>
        <w:t xml:space="preserve"> other means that are not as high-intensity and high-risk as a strike; third, that the strike has reasonable prospects of success; fourth, that the strike objectives have strong support in </w:t>
      </w:r>
      <w:r w:rsidRPr="00751024">
        <w:rPr>
          <w:rStyle w:val="StyleUnderline"/>
        </w:rPr>
        <w:t>the community; and fifth, that the solidarity among teachers, which is essential to a</w:t>
      </w:r>
      <w:r w:rsidRPr="00F42AF8">
        <w:rPr>
          <w:rStyle w:val="StyleUnderline"/>
        </w:rPr>
        <w:t xml:space="preserve">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553FF7E8" w14:textId="77777777" w:rsidR="00554C8C" w:rsidRDefault="00554C8C" w:rsidP="00554C8C"/>
    <w:p w14:paraId="12166E67" w14:textId="77777777" w:rsidR="00554C8C" w:rsidRPr="00104199" w:rsidRDefault="00554C8C" w:rsidP="00554C8C">
      <w:pPr>
        <w:pStyle w:val="Heading4"/>
      </w:pPr>
      <w:r>
        <w:t>That causes teachers uproot and quitting through unsatisfaction</w:t>
      </w:r>
    </w:p>
    <w:p w14:paraId="01962736" w14:textId="77777777" w:rsidR="00554C8C" w:rsidRDefault="00554C8C" w:rsidP="00554C8C">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786AE229" w14:textId="77777777" w:rsidR="00554C8C" w:rsidRPr="00D42AB3" w:rsidRDefault="00554C8C" w:rsidP="00554C8C">
      <w:pPr>
        <w:rPr>
          <w:rStyle w:val="StyleUnderline"/>
        </w:rPr>
      </w:pPr>
      <w:r w:rsidRPr="00751024">
        <w:rPr>
          <w:rStyle w:val="StyleUnderline"/>
        </w:rPr>
        <w:t>The most crucial part of the proposal put forward by House Speaker Mitzi Johnson and President Pro Tem Tim Ashe</w:t>
      </w:r>
      <w:r w:rsidRPr="00751024">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751024">
        <w:rPr>
          <w:rStyle w:val="StyleUnderline"/>
        </w:rPr>
        <w:t>included in his proposed amendment a clause that would have removed teachers’ right to strike</w:t>
      </w:r>
      <w:r w:rsidRPr="00751024">
        <w:rPr>
          <w:sz w:val="16"/>
        </w:rPr>
        <w:t>. That</w:t>
      </w:r>
      <w:r w:rsidRPr="00104199">
        <w:rPr>
          <w:sz w:val="16"/>
        </w:rPr>
        <w:t xml:space="preserve"> shows their true intentions. </w:t>
      </w:r>
      <w:r w:rsidRPr="00683D68">
        <w:rPr>
          <w:rStyle w:val="StyleUnderline"/>
          <w:highlight w:val="green"/>
        </w:rPr>
        <w:t xml:space="preserve">When teachers’ needs are not met, </w:t>
      </w:r>
      <w:r w:rsidRPr="00751024">
        <w:rPr>
          <w:rStyle w:val="StyleUnderline"/>
        </w:rPr>
        <w:t xml:space="preserve">students’ needs will not be met, and </w:t>
      </w:r>
      <w:r w:rsidRPr="00683D68">
        <w:rPr>
          <w:rStyle w:val="StyleUnderline"/>
          <w:highlight w:val="green"/>
        </w:rPr>
        <w:t>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 xml:space="preserve">There will be no incentive for </w:t>
      </w:r>
      <w:r w:rsidRPr="00BE08E8">
        <w:rPr>
          <w:rStyle w:val="StyleUnderline"/>
        </w:rPr>
        <w:t xml:space="preserve">the </w:t>
      </w:r>
      <w:r w:rsidRPr="00683D68">
        <w:rPr>
          <w:rStyle w:val="StyleUnderline"/>
          <w:highlight w:val="green"/>
        </w:rPr>
        <w:t xml:space="preserve">teaching </w:t>
      </w:r>
      <w:r w:rsidRPr="00BE08E8">
        <w:rPr>
          <w:rStyle w:val="StyleUnderline"/>
        </w:rPr>
        <w:t>profession to attract and retain new teachers to</w:t>
      </w:r>
      <w:r w:rsidRPr="00D42AB3">
        <w:rPr>
          <w:rStyle w:val="StyleUnderline"/>
        </w:rPr>
        <w:t xml:space="preserve"> the field </w:t>
      </w:r>
      <w:r w:rsidRPr="00683D68">
        <w:rPr>
          <w:rStyle w:val="StyleUnderline"/>
          <w:highlight w:val="green"/>
        </w:rPr>
        <w:t xml:space="preserve">if our </w:t>
      </w:r>
      <w:r w:rsidRPr="00BE08E8">
        <w:rPr>
          <w:rStyle w:val="StyleUnderline"/>
        </w:rPr>
        <w:t xml:space="preserve">state </w:t>
      </w:r>
      <w:r w:rsidRPr="00683D68">
        <w:rPr>
          <w:rStyle w:val="StyleUnderline"/>
          <w:highlight w:val="green"/>
        </w:rPr>
        <w:t xml:space="preserve">government teaches </w:t>
      </w:r>
      <w:r w:rsidRPr="00BE08E8">
        <w:rPr>
          <w:rStyle w:val="StyleUnderline"/>
        </w:rPr>
        <w:t xml:space="preserve">our community </w:t>
      </w:r>
      <w:r w:rsidRPr="00683D68">
        <w:rPr>
          <w:rStyle w:val="StyleUnderline"/>
          <w:highlight w:val="green"/>
        </w:rPr>
        <w:t xml:space="preserve">that teachers have no say over their </w:t>
      </w:r>
      <w:r w:rsidRPr="00BE08E8">
        <w:rPr>
          <w:rStyle w:val="StyleUnderline"/>
        </w:rPr>
        <w:t xml:space="preserve">working </w:t>
      </w:r>
      <w:r w:rsidRPr="00683D68">
        <w:rPr>
          <w:rStyle w:val="StyleUnderline"/>
          <w:highlight w:val="green"/>
        </w:rPr>
        <w:t>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 xml:space="preserve">Teachers </w:t>
      </w:r>
      <w:r w:rsidRPr="00BE08E8">
        <w:rPr>
          <w:rStyle w:val="StyleUnderline"/>
        </w:rPr>
        <w:t>and families of school age children</w:t>
      </w:r>
      <w:r w:rsidRPr="00D42AB3">
        <w:rPr>
          <w:rStyle w:val="StyleUnderline"/>
        </w:rPr>
        <w:t xml:space="preserve">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BE08E8">
        <w:rPr>
          <w:rStyle w:val="StyleUnderline"/>
        </w:rPr>
        <w:t xml:space="preserve">“one-size-fits-all” approach from our state government cannot possibly work across the board for every school. </w:t>
      </w:r>
      <w:r w:rsidRPr="00BE08E8">
        <w:rPr>
          <w:sz w:val="16"/>
        </w:rPr>
        <w:t>Having worked in four different school districts in the state, I have been exposed to potential consequences of centralized control. I recall an emergency meeting at one of those districts in 2016 between administration and teachers where</w:t>
      </w:r>
      <w:r w:rsidRPr="00104199">
        <w:rPr>
          <w:sz w:val="16"/>
        </w:rPr>
        <w:t xml:space="preserve"> </w:t>
      </w:r>
      <w:r w:rsidRPr="00BE08E8">
        <w:rPr>
          <w:sz w:val="16"/>
        </w:rPr>
        <w:t xml:space="preserve">there were very tense discussions on what the initial proposal of Act 46 per-pupil spending cap would have meant for the school. </w:t>
      </w:r>
      <w:r w:rsidRPr="00BE08E8">
        <w:rPr>
          <w:rStyle w:val="StyleUnderline"/>
        </w:rPr>
        <w:t>Had the administration and teachers not pulled together to discuss and demand more for their programs and allowed a reckless centralized decision to go forth, to paraphrase one of the teachers present at this meeting, the initial Act 46 proposal would have destroyed the institution</w:t>
      </w:r>
      <w:r w:rsidRPr="00BE08E8">
        <w:rPr>
          <w:sz w:val="16"/>
        </w:rPr>
        <w:t>, as it would have meant dismantling</w:t>
      </w:r>
      <w:r w:rsidRPr="00104199">
        <w:rPr>
          <w:sz w:val="16"/>
        </w:rPr>
        <w:t xml:space="preserve">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w:t>
      </w:r>
      <w:r w:rsidRPr="00BE08E8">
        <w:rPr>
          <w:rStyle w:val="StyleUnderline"/>
        </w:rPr>
        <w:t>allowing the state to have</w:t>
      </w:r>
      <w:r w:rsidRPr="00683D68">
        <w:rPr>
          <w:rStyle w:val="StyleUnderline"/>
          <w:highlight w:val="green"/>
        </w:rPr>
        <w:t xml:space="preser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14:paraId="37732ACB" w14:textId="77777777" w:rsidR="00554C8C" w:rsidRPr="001D09FC" w:rsidRDefault="00554C8C" w:rsidP="00554C8C"/>
    <w:p w14:paraId="583D8257" w14:textId="77777777" w:rsidR="00554C8C" w:rsidRPr="00104199" w:rsidRDefault="00554C8C" w:rsidP="00554C8C">
      <w:pPr>
        <w:pStyle w:val="Heading4"/>
      </w:pPr>
      <w:r>
        <w:t xml:space="preserve">Current quality of education is sharply decreasing through teacher shortages </w:t>
      </w:r>
    </w:p>
    <w:p w14:paraId="4ABE2037" w14:textId="77777777" w:rsidR="00554C8C" w:rsidRPr="00104199" w:rsidRDefault="00554C8C" w:rsidP="00554C8C">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7AE6CB4C" w14:textId="77777777" w:rsidR="00554C8C" w:rsidRDefault="00554C8C" w:rsidP="00554C8C">
      <w:pPr>
        <w:rPr>
          <w:sz w:val="16"/>
        </w:rPr>
      </w:pPr>
      <w:r w:rsidRPr="00104199">
        <w:rPr>
          <w:sz w:val="16"/>
        </w:rPr>
        <w:t>Teacher S</w:t>
      </w:r>
      <w:r w:rsidRPr="00BE08E8">
        <w:rPr>
          <w:sz w:val="16"/>
        </w:rPr>
        <w:t xml:space="preserve">hortage </w:t>
      </w:r>
      <w:r w:rsidRPr="00BE08E8">
        <w:rPr>
          <w:rStyle w:val="StyleUnderline"/>
        </w:rPr>
        <w:t>According to research by the Economic Policy Institute (EPI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w:t>
      </w:r>
      <w:r w:rsidRPr="00BE08E8">
        <w:rPr>
          <w:sz w:val="16"/>
        </w:rPr>
        <w:t xml:space="preserve">more books to mark, more children to monitor, more children's behavior that needs managing. The pressure on teachers to obtain high test scores amps up stress further. It creates a vicious cycle, and it is starting to snowball. </w:t>
      </w:r>
      <w:r w:rsidRPr="00BE08E8">
        <w:rPr>
          <w:rStyle w:val="StyleUnderline"/>
        </w:rPr>
        <w:t xml:space="preserve">The shortage is only set to increase unless something changes. </w:t>
      </w:r>
      <w:r w:rsidRPr="00BE08E8">
        <w:rPr>
          <w:sz w:val="16"/>
        </w:rPr>
        <w:t xml:space="preserve">Impact on Quality </w:t>
      </w:r>
      <w:r w:rsidRPr="00BE08E8">
        <w:rPr>
          <w:rStyle w:val="StyleUnderline"/>
        </w:rPr>
        <w:t>The shortage of teachers will inevitably cause a decline in educational standards.</w:t>
      </w:r>
      <w:r w:rsidRPr="00BE08E8">
        <w:rPr>
          <w:sz w:val="16"/>
        </w:rPr>
        <w:t xml:space="preserve"> </w:t>
      </w:r>
      <w:r w:rsidRPr="00BE08E8">
        <w:rPr>
          <w:rStyle w:val="StyleUnderline"/>
        </w:rPr>
        <w:t>Principals</w:t>
      </w:r>
      <w:r w:rsidRPr="00BE08E8">
        <w:rPr>
          <w:sz w:val="16"/>
        </w:rPr>
        <w:t xml:space="preserve"> face a shortage of highly qualified teachers. The natural response for them is to hire less qualified teachers, hire teachers trained in another field or grade, or make use of unqualified substitute teachers. This means</w:t>
      </w:r>
      <w:r w:rsidRPr="00104199">
        <w:rPr>
          <w:sz w:val="16"/>
        </w:rPr>
        <w:t xml:space="preserve"> students are being taught by teachers who lack sufficient skills and knowledge. According to the National Commission on Teaching and America's Future: </w:t>
      </w:r>
      <w:r w:rsidRPr="00683D68">
        <w:rPr>
          <w:rStyle w:val="StyleUnderline"/>
          <w:highlight w:val="green"/>
        </w:rPr>
        <w:t xml:space="preserve">Studies discover </w:t>
      </w:r>
      <w:r w:rsidRPr="00BE08E8">
        <w:rPr>
          <w:rStyle w:val="StyleUnderline"/>
        </w:rPr>
        <w:t xml:space="preserve">again and again </w:t>
      </w:r>
      <w:r w:rsidRPr="00683D68">
        <w:rPr>
          <w:rStyle w:val="StyleUnderline"/>
          <w:highlight w:val="green"/>
        </w:rPr>
        <w:t>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In fact, research by Chlotfelter, Ladd, &amp; Vigdor states that teacher qualifications predict more of the difference in educational gains than race and parent education combined.</w:t>
      </w:r>
    </w:p>
    <w:p w14:paraId="03122357" w14:textId="77777777" w:rsidR="00554C8C" w:rsidRPr="00487FB9" w:rsidRDefault="00554C8C" w:rsidP="00554C8C">
      <w:pPr>
        <w:rPr>
          <w:sz w:val="16"/>
        </w:rPr>
      </w:pPr>
    </w:p>
    <w:p w14:paraId="69E2767A" w14:textId="77777777" w:rsidR="00554C8C" w:rsidRPr="00487FB9" w:rsidRDefault="00554C8C" w:rsidP="00554C8C">
      <w:pPr>
        <w:pStyle w:val="Heading4"/>
      </w:pPr>
      <w:r w:rsidRPr="00487FB9">
        <w:t>Quality of education is key for innovation to stop climate change</w:t>
      </w:r>
    </w:p>
    <w:p w14:paraId="2FE8172A" w14:textId="77777777" w:rsidR="00554C8C" w:rsidRPr="0007077F" w:rsidRDefault="00554C8C" w:rsidP="00554C8C">
      <w:pPr>
        <w:rPr>
          <w:rFonts w:eastAsiaTheme="majorEastAsia" w:cstheme="majorBidi"/>
          <w:b/>
          <w:bCs/>
          <w:sz w:val="26"/>
        </w:rPr>
      </w:pPr>
      <w:r w:rsidRPr="00487FB9">
        <w:rPr>
          <w:rStyle w:val="Style13ptBold"/>
        </w:rPr>
        <w:t>Kwauk et al 3/26’</w:t>
      </w:r>
      <w:r>
        <w:t xml:space="preserve"> [</w:t>
      </w:r>
      <w:r w:rsidRPr="00487FB9">
        <w:t xml:space="preserve">Christina Kwauk and Rebecca Winthrop, 3-26-2021, "Unleashing the creativity of teachers and students to combat climate change: An opportunity for global leadership," Brookings, </w:t>
      </w:r>
      <w:hyperlink r:id="rId10" w:history="1">
        <w:r w:rsidRPr="0014138C">
          <w:rPr>
            <w:rStyle w:val="Hyperlink"/>
          </w:rPr>
          <w:t>https://www.brookings.edu/research/unleashing-the-creativity-of-teachers-and-students-to-combat-climate-change-an-opportunity-for-global-leadership/</w:t>
        </w:r>
      </w:hyperlink>
      <w:r>
        <w:t>]</w:t>
      </w:r>
    </w:p>
    <w:p w14:paraId="75CD85DD" w14:textId="77777777" w:rsidR="00554C8C" w:rsidRDefault="00554C8C" w:rsidP="00554C8C">
      <w:pPr>
        <w:rPr>
          <w:rStyle w:val="Emphasis"/>
        </w:rPr>
      </w:pPr>
      <w:r w:rsidRPr="0007077F">
        <w:rPr>
          <w:sz w:val="12"/>
        </w:rPr>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683D68">
        <w:rPr>
          <w:rStyle w:val="Emphasis"/>
          <w:highlight w:val="green"/>
        </w:rPr>
        <w:t>we</w:t>
      </w:r>
      <w:r w:rsidRPr="00D345BC">
        <w:rPr>
          <w:rStyle w:val="Emphasis"/>
        </w:rPr>
        <w:t xml:space="preserve"> could </w:t>
      </w:r>
      <w:r w:rsidRPr="00683D68">
        <w:rPr>
          <w:rStyle w:val="Emphasis"/>
          <w:highlight w:val="green"/>
        </w:rPr>
        <w:t>see a</w:t>
      </w:r>
      <w:r w:rsidRPr="00D345BC">
        <w:rPr>
          <w:rStyle w:val="Emphasis"/>
        </w:rPr>
        <w:t xml:space="preserve"> nearly </w:t>
      </w:r>
      <w:r w:rsidRPr="00683D68">
        <w:rPr>
          <w:rStyle w:val="Emphasis"/>
          <w:highlight w:val="green"/>
        </w:rPr>
        <w:t>19 gigaton reduction of</w:t>
      </w:r>
      <w:r w:rsidRPr="00D345BC">
        <w:rPr>
          <w:rStyle w:val="Emphasis"/>
        </w:rPr>
        <w:t xml:space="preserve"> </w:t>
      </w:r>
      <w:r w:rsidRPr="00683D68">
        <w:rPr>
          <w:rStyle w:val="Emphasis"/>
          <w:highlight w:val="green"/>
        </w:rPr>
        <w:t>carbon dioxide</w:t>
      </w:r>
      <w:r w:rsidRPr="00D345BC">
        <w:rPr>
          <w:rStyle w:val="Emphasis"/>
        </w:rPr>
        <w:t xml:space="preserve"> by 2050.</w:t>
      </w:r>
      <w:r w:rsidRPr="0007077F">
        <w:rPr>
          <w:sz w:val="12"/>
        </w:rPr>
        <w:t xml:space="preserve"> </w:t>
      </w:r>
      <w:r w:rsidRPr="00751024">
        <w:rPr>
          <w:rStyle w:val="Emphasis"/>
        </w:rPr>
        <w:t>When education helps students develop a strong personal connection to climate solutions, as well as a sense of personal agency and empowerment, it can have consequential impact on</w:t>
      </w:r>
      <w:r w:rsidRPr="00D345BC">
        <w:rPr>
          <w:rStyle w:val="Emphasis"/>
        </w:rPr>
        <w:t xml:space="preserve"> students’ daily behaviors and decisionmaking that reduces their </w:t>
      </w:r>
      <w:r w:rsidRPr="00751024">
        <w:rPr>
          <w:rStyle w:val="Emphasis"/>
        </w:rPr>
        <w:t>overall lifetime carbon footprint.</w:t>
      </w:r>
      <w:r w:rsidRPr="00751024">
        <w:rPr>
          <w:sz w:val="12"/>
        </w:rPr>
        <w:t xml:space="preserve"> Imagine if 100 percent of students in the world received such an education. </w:t>
      </w:r>
      <w:r w:rsidRPr="00751024">
        <w:rPr>
          <w:rStyle w:val="Emphasis"/>
        </w:rPr>
        <w:t>New evidence also shows that the combination of women’s empowerment and education that includes everyone—especially the 132 million out-of-school girls across the developing world—could result in an 85 gigaton reduction of carbon dioxide by 2050. By these estimates, leveraging the power</w:t>
      </w:r>
      <w:r w:rsidRPr="00D345BC">
        <w:rPr>
          <w:rStyle w:val="Emphasis"/>
        </w:rPr>
        <w:t xml:space="preserve">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investments in onshore wind</w:t>
      </w:r>
      <w:r w:rsidRPr="00D345BC">
        <w:rPr>
          <w:rStyle w:val="Emphasis"/>
        </w:rPr>
        <w:t xml:space="preserve"> </w:t>
      </w:r>
      <w:r w:rsidRPr="00683D68">
        <w:rPr>
          <w:rStyle w:val="Emphasis"/>
          <w:highlight w:val="green"/>
        </w:rPr>
        <w:t>turbines</w:t>
      </w:r>
      <w:r w:rsidRPr="00D345BC">
        <w:rPr>
          <w:rStyle w:val="Emphasis"/>
        </w:rPr>
        <w:t xml:space="preserve"> (47 </w:t>
      </w:r>
      <w:r w:rsidRPr="00751024">
        <w:rPr>
          <w:rStyle w:val="Emphasis"/>
        </w:rPr>
        <w:t>gigaton reduction) or concentrated solar power (19 gigaton reduction) alone.</w:t>
      </w:r>
      <w:r w:rsidRPr="00751024">
        <w:rPr>
          <w:sz w:val="12"/>
        </w:rPr>
        <w:t xml:space="preserve"> When we say that all climate solutions are needed to draw down greenhouse gases, we must also mean education solutions, too. When we say that all climate solutions are needed to draw down greenhouse</w:t>
      </w:r>
      <w:r w:rsidRPr="0007077F">
        <w:rPr>
          <w:sz w:val="12"/>
        </w:rPr>
        <w:t xml:space="preserve"> gases, </w:t>
      </w:r>
      <w:r w:rsidRPr="00D345BC">
        <w:rPr>
          <w:rStyle w:val="Emphasis"/>
        </w:rPr>
        <w:t xml:space="preserve">we must also mean education solutions, too. But </w:t>
      </w:r>
      <w:r w:rsidRPr="00751024">
        <w:rPr>
          <w:rStyle w:val="Emphasis"/>
        </w:rPr>
        <w:t>beyond education’s potential impact on reducing carbon emissions, education—especially for girls—can save lives in the context of natural disasters exacerbated by climate change by reducing climate risk vulnerability. In a study of 125 countries, researchers found that the death toll caused by floods, droughts, wildfires, extreme temperature events, and extreme weather events could be 60 percent lower by 2050 if 70 percent of women were able to achieve a lower-secondary-school education.</w:t>
      </w:r>
      <w:r w:rsidRPr="00751024">
        <w:rPr>
          <w:sz w:val="12"/>
        </w:rPr>
        <w:t xml:space="preserve"> Imagine</w:t>
      </w:r>
      <w:r w:rsidRPr="0007077F">
        <w:rPr>
          <w:sz w:val="12"/>
        </w:rPr>
        <w:t xml:space="preserv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increase young people’s capacity to adapt</w:t>
      </w:r>
      <w:r w:rsidRPr="00D345BC">
        <w:rPr>
          <w:rStyle w:val="Emphasis"/>
        </w:rPr>
        <w:t xml:space="preserve"> to the harsh impacts of climate change </w:t>
      </w:r>
      <w:r w:rsidRPr="00683D68">
        <w:rPr>
          <w:rStyle w:val="Emphasis"/>
          <w:highlight w:val="green"/>
        </w:rPr>
        <w:t>by building</w:t>
      </w:r>
      <w:r w:rsidRPr="00D345BC">
        <w:rPr>
          <w:rStyle w:val="Emphasis"/>
        </w:rPr>
        <w:t xml:space="preserve"> important knowledge and a breadth of “</w:t>
      </w:r>
      <w:r w:rsidRPr="00683D68">
        <w:rPr>
          <w:rStyle w:val="Emphasis"/>
          <w:highlight w:val="green"/>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Indeed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EditSign—that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EditSign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EditSign at risk of sex trafficking due to their displacement in crowded and unsafe shelters</w:t>
      </w:r>
      <w:r w:rsidRPr="0007077F">
        <w:rPr>
          <w:rStyle w:val="Emphasis"/>
        </w:rPr>
        <w:t xml:space="preserve">. For </w:t>
      </w:r>
      <w:r w:rsidRPr="00751024">
        <w:rPr>
          <w:rStyle w:val="Emphasis"/>
        </w:rPr>
        <w:t>these communities, climate change is an unchecked threat multiplier. Combating climate change is a move toward climate justice and gender justice. And education has a role to pl</w:t>
      </w:r>
      <w:r w:rsidRPr="0007077F">
        <w:rPr>
          <w:rStyle w:val="Emphasis"/>
        </w:rPr>
        <w:t>ay. High quality climate-change education can also help empower girls and youth to become powerful change agents for sustainability in their communities, charting new paths forward for what life can and should be like.</w:t>
      </w:r>
    </w:p>
    <w:p w14:paraId="689566CB" w14:textId="77777777" w:rsidR="00554C8C" w:rsidRPr="0007077F" w:rsidRDefault="00554C8C" w:rsidP="00554C8C">
      <w:pPr>
        <w:rPr>
          <w:sz w:val="12"/>
        </w:rPr>
      </w:pPr>
    </w:p>
    <w:p w14:paraId="46956F29" w14:textId="77777777" w:rsidR="00554C8C" w:rsidRPr="008C74CB" w:rsidRDefault="00554C8C" w:rsidP="00554C8C">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6DD64392" w14:textId="77777777" w:rsidR="00554C8C" w:rsidRPr="008C74CB" w:rsidRDefault="00554C8C" w:rsidP="00554C8C">
      <w:pPr>
        <w:rPr>
          <w:color w:val="000000" w:themeColor="text1"/>
        </w:rPr>
      </w:pPr>
      <w:r w:rsidRPr="008C74CB">
        <w:rPr>
          <w:rStyle w:val="Style13ptBold"/>
          <w:color w:val="000000" w:themeColor="text1"/>
        </w:rPr>
        <w:t>Specktor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1" w:history="1">
        <w:r w:rsidRPr="008C74CB">
          <w:rPr>
            <w:color w:val="000000" w:themeColor="text1"/>
          </w:rPr>
          <w:t>https://www.livescience.com/65633-climate-change-dooms-humans-by-2050.html</w:t>
        </w:r>
      </w:hyperlink>
      <w:r w:rsidRPr="008C74CB">
        <w:rPr>
          <w:color w:val="000000" w:themeColor="text1"/>
        </w:rPr>
        <w:t xml:space="preserve"> Justin</w:t>
      </w:r>
    </w:p>
    <w:p w14:paraId="4FEB2369" w14:textId="77777777" w:rsidR="00554C8C" w:rsidRDefault="00554C8C" w:rsidP="00554C8C">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683D68">
        <w:rPr>
          <w:color w:val="000000" w:themeColor="text1"/>
          <w:highlight w:val="green"/>
          <w:u w:val="single"/>
        </w:rPr>
        <w:t>models</w:t>
      </w:r>
      <w:r w:rsidRPr="0041591F">
        <w:rPr>
          <w:color w:val="000000" w:themeColor="text1"/>
          <w:sz w:val="12"/>
          <w:szCs w:val="12"/>
        </w:rPr>
        <w:t xml:space="preserve"> — like the one that the </w:t>
      </w:r>
      <w:hyperlink r:id="rId12"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683D68">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683D68">
        <w:rPr>
          <w:b/>
          <w:bCs/>
          <w:color w:val="000000" w:themeColor="text1"/>
          <w:highlight w:val="green"/>
          <w:u w:val="single"/>
        </w:rPr>
        <w:t xml:space="preserve">interlinked </w:t>
      </w:r>
      <w:r w:rsidRPr="008C74CB">
        <w:rPr>
          <w:b/>
          <w:bCs/>
          <w:color w:val="000000" w:themeColor="text1"/>
          <w:u w:val="single"/>
        </w:rPr>
        <w:t xml:space="preserve">geological </w:t>
      </w:r>
      <w:r w:rsidRPr="00683D68">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683D68">
        <w:rPr>
          <w:color w:val="000000" w:themeColor="text1"/>
          <w:highlight w:val="green"/>
          <w:u w:val="single"/>
        </w:rPr>
        <w:t>governments</w:t>
      </w:r>
      <w:r w:rsidRPr="008C74CB">
        <w:rPr>
          <w:color w:val="000000" w:themeColor="text1"/>
          <w:u w:val="single"/>
        </w:rPr>
        <w:t xml:space="preserve"> "politely </w:t>
      </w:r>
      <w:r w:rsidRPr="00683D68">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683D68">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683D68">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3"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683D68">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683D68">
        <w:rPr>
          <w:color w:val="000000" w:themeColor="text1"/>
          <w:highlight w:val="green"/>
          <w:u w:val="single"/>
        </w:rPr>
        <w:t>Thirty-five percent of</w:t>
      </w:r>
      <w:r w:rsidRPr="008C74CB">
        <w:rPr>
          <w:color w:val="000000" w:themeColor="text1"/>
          <w:u w:val="single"/>
        </w:rPr>
        <w:t xml:space="preserve"> the global </w:t>
      </w:r>
      <w:r w:rsidRPr="00683D68">
        <w:rPr>
          <w:color w:val="000000" w:themeColor="text1"/>
          <w:highlight w:val="green"/>
          <w:u w:val="single"/>
        </w:rPr>
        <w:t>land</w:t>
      </w:r>
      <w:r w:rsidRPr="008C74CB">
        <w:rPr>
          <w:color w:val="000000" w:themeColor="text1"/>
          <w:u w:val="single"/>
        </w:rPr>
        <w:t xml:space="preserve"> area, </w:t>
      </w:r>
      <w:r w:rsidRPr="00683D68">
        <w:rPr>
          <w:color w:val="000000" w:themeColor="text1"/>
          <w:highlight w:val="green"/>
          <w:u w:val="single"/>
        </w:rPr>
        <w:t xml:space="preserve">and </w:t>
      </w:r>
      <w:r w:rsidRPr="00683D68">
        <w:rPr>
          <w:b/>
          <w:bCs/>
          <w:color w:val="000000" w:themeColor="text1"/>
          <w:highlight w:val="green"/>
          <w:u w:val="single"/>
        </w:rPr>
        <w:t xml:space="preserve">55 percent of </w:t>
      </w:r>
      <w:r w:rsidRPr="008C74CB">
        <w:rPr>
          <w:b/>
          <w:bCs/>
          <w:color w:val="000000" w:themeColor="text1"/>
          <w:u w:val="single"/>
        </w:rPr>
        <w:t xml:space="preserve">the global </w:t>
      </w:r>
      <w:r w:rsidRPr="00683D68">
        <w:rPr>
          <w:b/>
          <w:bCs/>
          <w:color w:val="000000" w:themeColor="text1"/>
          <w:highlight w:val="green"/>
          <w:u w:val="single"/>
        </w:rPr>
        <w:t>population</w:t>
      </w:r>
      <w:r w:rsidRPr="008C74CB">
        <w:rPr>
          <w:b/>
          <w:bCs/>
          <w:color w:val="000000" w:themeColor="text1"/>
          <w:u w:val="single"/>
        </w:rPr>
        <w:t xml:space="preserve">, are </w:t>
      </w:r>
      <w:r w:rsidRPr="00683D68">
        <w:rPr>
          <w:b/>
          <w:bCs/>
          <w:color w:val="000000" w:themeColor="text1"/>
          <w:highlight w:val="green"/>
          <w:u w:val="single"/>
        </w:rPr>
        <w:t>subject to</w:t>
      </w:r>
      <w:r w:rsidRPr="008C74CB">
        <w:rPr>
          <w:b/>
          <w:bCs/>
          <w:color w:val="000000" w:themeColor="text1"/>
          <w:u w:val="single"/>
        </w:rPr>
        <w:t xml:space="preserve"> more than 20 days a year of </w:t>
      </w:r>
      <w:hyperlink r:id="rId14" w:history="1">
        <w:r w:rsidRPr="00683D68">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683D68">
        <w:rPr>
          <w:color w:val="000000" w:themeColor="text1"/>
          <w:highlight w:val="green"/>
          <w:u w:val="single"/>
        </w:rPr>
        <w:t>droughts, floods and wildfires</w:t>
      </w:r>
      <w:r w:rsidRPr="008C74CB">
        <w:rPr>
          <w:color w:val="000000" w:themeColor="text1"/>
          <w:u w:val="single"/>
        </w:rPr>
        <w:t xml:space="preserve"> regularly </w:t>
      </w:r>
      <w:r w:rsidRPr="00683D68">
        <w:rPr>
          <w:color w:val="000000" w:themeColor="text1"/>
          <w:highlight w:val="green"/>
          <w:u w:val="single"/>
        </w:rPr>
        <w:t>ravage the land</w:t>
      </w:r>
      <w:r w:rsidRPr="008C74CB">
        <w:rPr>
          <w:color w:val="000000" w:themeColor="text1"/>
          <w:u w:val="single"/>
        </w:rPr>
        <w:t xml:space="preserve">. Nearly </w:t>
      </w:r>
      <w:r w:rsidRPr="00683D68">
        <w:rPr>
          <w:b/>
          <w:bCs/>
          <w:color w:val="000000" w:themeColor="text1"/>
          <w:highlight w:val="green"/>
          <w:u w:val="single"/>
        </w:rPr>
        <w:t xml:space="preserve">one-third </w:t>
      </w:r>
      <w:r w:rsidRPr="008C74CB">
        <w:rPr>
          <w:b/>
          <w:bCs/>
          <w:color w:val="000000" w:themeColor="text1"/>
          <w:u w:val="single"/>
        </w:rPr>
        <w:t xml:space="preserve">of the world's land surface </w:t>
      </w:r>
      <w:r w:rsidRPr="00683D68">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683D68">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683D68">
        <w:rPr>
          <w:color w:val="000000" w:themeColor="text1"/>
          <w:highlight w:val="green"/>
          <w:u w:val="single"/>
        </w:rPr>
        <w:t>destroying</w:t>
      </w:r>
      <w:r w:rsidRPr="008C74CB">
        <w:rPr>
          <w:color w:val="000000" w:themeColor="text1"/>
          <w:u w:val="single"/>
        </w:rPr>
        <w:t xml:space="preserve"> the region's </w:t>
      </w:r>
      <w:r w:rsidRPr="00683D68">
        <w:rPr>
          <w:color w:val="000000" w:themeColor="text1"/>
          <w:highlight w:val="green"/>
          <w:u w:val="single"/>
        </w:rPr>
        <w:t>ag</w:t>
      </w:r>
      <w:r w:rsidRPr="008C74CB">
        <w:rPr>
          <w:color w:val="000000" w:themeColor="text1"/>
          <w:u w:val="single"/>
        </w:rPr>
        <w:t xml:space="preserve">riculture and </w:t>
      </w:r>
      <w:r w:rsidRPr="00683D68">
        <w:rPr>
          <w:color w:val="000000" w:themeColor="text1"/>
          <w:highlight w:val="green"/>
          <w:u w:val="single"/>
        </w:rPr>
        <w:t>turning</w:t>
      </w:r>
      <w:r w:rsidRPr="008C74CB">
        <w:rPr>
          <w:color w:val="000000" w:themeColor="text1"/>
          <w:u w:val="single"/>
        </w:rPr>
        <w:t xml:space="preserve"> more than </w:t>
      </w:r>
      <w:r w:rsidRPr="00683D68">
        <w:rPr>
          <w:color w:val="000000" w:themeColor="text1"/>
          <w:highlight w:val="green"/>
          <w:u w:val="single"/>
        </w:rPr>
        <w:t>1 bil</w:t>
      </w:r>
      <w:r w:rsidRPr="008C74CB">
        <w:rPr>
          <w:color w:val="000000" w:themeColor="text1"/>
          <w:u w:val="single"/>
        </w:rPr>
        <w:t xml:space="preserve">lion people </w:t>
      </w:r>
      <w:r w:rsidRPr="00683D68">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5" w:history="1">
        <w:r w:rsidRPr="00683D68">
          <w:rPr>
            <w:rStyle w:val="Hyperlink"/>
            <w:color w:val="000000" w:themeColor="text1"/>
            <w:highlight w:val="green"/>
            <w:u w:val="single"/>
          </w:rPr>
          <w:t>shrinking coastlines</w:t>
        </w:r>
      </w:hyperlink>
      <w:r w:rsidRPr="00683D68">
        <w:rPr>
          <w:color w:val="000000" w:themeColor="text1"/>
          <w:highlight w:val="green"/>
          <w:u w:val="single"/>
        </w:rPr>
        <w:t xml:space="preserve"> and</w:t>
      </w:r>
      <w:r w:rsidRPr="008C74CB">
        <w:rPr>
          <w:color w:val="000000" w:themeColor="text1"/>
          <w:u w:val="single"/>
        </w:rPr>
        <w:t xml:space="preserve"> severe </w:t>
      </w:r>
      <w:r w:rsidRPr="00683D68">
        <w:rPr>
          <w:color w:val="000000" w:themeColor="text1"/>
          <w:highlight w:val="green"/>
          <w:u w:val="single"/>
        </w:rPr>
        <w:t>drops in food and water</w:t>
      </w:r>
      <w:r w:rsidRPr="008C74CB">
        <w:rPr>
          <w:color w:val="000000" w:themeColor="text1"/>
          <w:u w:val="single"/>
        </w:rPr>
        <w:t xml:space="preserve"> availability — begin to </w:t>
      </w:r>
      <w:r w:rsidRPr="00683D68">
        <w:rPr>
          <w:b/>
          <w:bCs/>
          <w:color w:val="000000" w:themeColor="text1"/>
          <w:highlight w:val="green"/>
          <w:u w:val="single"/>
        </w:rPr>
        <w:t>stress</w:t>
      </w:r>
      <w:r w:rsidRPr="008C74CB">
        <w:rPr>
          <w:b/>
          <w:bCs/>
          <w:color w:val="000000" w:themeColor="text1"/>
          <w:u w:val="single"/>
        </w:rPr>
        <w:t xml:space="preserve"> the fabric of the world's largest </w:t>
      </w:r>
      <w:r w:rsidRPr="00683D68">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683D68">
        <w:rPr>
          <w:b/>
          <w:bCs/>
          <w:color w:val="000000" w:themeColor="text1"/>
          <w:highlight w:val="green"/>
          <w:u w:val="single"/>
        </w:rPr>
        <w:t>nuclear war</w:t>
      </w:r>
      <w:r w:rsidRPr="008C74CB">
        <w:rPr>
          <w:b/>
          <w:bCs/>
          <w:color w:val="000000" w:themeColor="text1"/>
          <w:u w:val="single"/>
        </w:rPr>
        <w:t xml:space="preserve">, are </w:t>
      </w:r>
      <w:r w:rsidRPr="00683D68">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683D68">
        <w:rPr>
          <w:color w:val="000000" w:themeColor="text1"/>
          <w:highlight w:val="green"/>
          <w:u w:val="single"/>
        </w:rPr>
        <w:t>end of</w:t>
      </w:r>
      <w:r w:rsidRPr="008C74CB">
        <w:rPr>
          <w:color w:val="000000" w:themeColor="text1"/>
          <w:u w:val="single"/>
        </w:rPr>
        <w:t xml:space="preserve"> human global </w:t>
      </w:r>
      <w:r w:rsidRPr="00683D68">
        <w:rPr>
          <w:color w:val="000000" w:themeColor="text1"/>
          <w:highlight w:val="green"/>
          <w:u w:val="single"/>
        </w:rPr>
        <w:t>civilization</w:t>
      </w:r>
      <w:r w:rsidRPr="008C74CB">
        <w:rPr>
          <w:color w:val="000000" w:themeColor="text1"/>
          <w:u w:val="single"/>
        </w:rPr>
        <w:t xml:space="preserve"> as we know it."</w:t>
      </w:r>
    </w:p>
    <w:p w14:paraId="0E93E4BB" w14:textId="77777777" w:rsidR="00756F4A" w:rsidRPr="00BE7563" w:rsidRDefault="00756F4A" w:rsidP="00756F4A">
      <w:pPr>
        <w:pStyle w:val="Heading4"/>
      </w:pPr>
      <w:r w:rsidRPr="00BE7563">
        <w:t>Don’t bet on untested technological fixes</w:t>
      </w:r>
    </w:p>
    <w:p w14:paraId="5ABA9533" w14:textId="77777777" w:rsidR="00756F4A" w:rsidRPr="00BE7563" w:rsidRDefault="00756F4A" w:rsidP="00756F4A">
      <w:pPr>
        <w:rPr>
          <w:rFonts w:asciiTheme="majorHAnsi" w:hAnsiTheme="majorHAnsi" w:cstheme="majorHAnsi"/>
        </w:rPr>
      </w:pPr>
      <w:r w:rsidRPr="00BE7563">
        <w:rPr>
          <w:rStyle w:val="StyleUnderline"/>
          <w:rFonts w:asciiTheme="majorHAnsi" w:hAnsiTheme="majorHAnsi" w:cstheme="majorHAnsi"/>
        </w:rPr>
        <w:t>Griffith PhD 19</w:t>
      </w:r>
      <w:r w:rsidRPr="00BE7563">
        <w:rPr>
          <w:rFonts w:asciiTheme="majorHAnsi" w:hAnsiTheme="majorHAnsi" w:cstheme="majorHAnsi"/>
        </w:rPr>
        <w:t xml:space="preserve"> [Saul, MIT, Founder / Principal Scientist at Otherlab, where he focuses his work on engineering solutions for energy production and energy efficiency.] "How do we decarbonize?," Medium, https://medium.com/otherlab-news/how-do-we-decarbonize-7fc2fa84e887 5-23-19 RE</w:t>
      </w:r>
    </w:p>
    <w:p w14:paraId="42FAB95E" w14:textId="77777777" w:rsidR="00756F4A" w:rsidRPr="00BE7563" w:rsidRDefault="00756F4A" w:rsidP="00756F4A">
      <w:pPr>
        <w:rPr>
          <w:rFonts w:asciiTheme="majorHAnsi" w:hAnsiTheme="majorHAnsi" w:cstheme="majorHAnsi"/>
        </w:rPr>
      </w:pPr>
      <w:r w:rsidRPr="00BE7563">
        <w:rPr>
          <w:rFonts w:asciiTheme="majorHAnsi" w:hAnsiTheme="majorHAnsi" w:cstheme="majorHAnsi"/>
        </w:rPr>
        <w:t>*if they win a disad with a war impact the counterplan doesn’t solve</w:t>
      </w:r>
    </w:p>
    <w:p w14:paraId="3EEB3790" w14:textId="3CC27B37" w:rsidR="00756F4A" w:rsidRPr="0023584C" w:rsidRDefault="00756F4A" w:rsidP="00756F4A">
      <w:pPr>
        <w:rPr>
          <w:rFonts w:asciiTheme="majorHAnsi" w:hAnsiTheme="majorHAnsi" w:cstheme="majorHAnsi"/>
          <w:b/>
          <w:u w:val="single"/>
        </w:rPr>
      </w:pPr>
      <w:r w:rsidRPr="00BE7563">
        <w:rPr>
          <w:rStyle w:val="StyleUnderline"/>
          <w:rFonts w:asciiTheme="majorHAnsi" w:hAnsiTheme="majorHAnsi" w:cstheme="majorHAnsi"/>
        </w:rPr>
        <w:t>The problems are many and perhaps obvious:</w:t>
      </w:r>
      <w:r>
        <w:rPr>
          <w:rStyle w:val="StyleUnderline"/>
          <w:rFonts w:asciiTheme="majorHAnsi" w:hAnsiTheme="majorHAnsi" w:cstheme="majorHAnsi"/>
        </w:rPr>
        <w:t xml:space="preserve"> </w:t>
      </w:r>
      <w:r w:rsidRPr="00BE7563">
        <w:rPr>
          <w:rStyle w:val="StyleUnderline"/>
          <w:rFonts w:asciiTheme="majorHAnsi" w:hAnsiTheme="majorHAnsi" w:cstheme="majorHAnsi"/>
          <w:highlight w:val="green"/>
        </w:rPr>
        <w:t>Who sets the temperature?</w:t>
      </w:r>
      <w:r w:rsidRPr="00BE7563">
        <w:rPr>
          <w:rStyle w:val="StyleUnderline"/>
          <w:rFonts w:asciiTheme="majorHAnsi" w:hAnsiTheme="majorHAnsi" w:cstheme="majorHAnsi"/>
        </w:rPr>
        <w:t xml:space="preserve"> Low-lying islanders and people who love coral or northern Europeans who might benefit from a bit more climate change</w:t>
      </w:r>
      <w:r>
        <w:rPr>
          <w:rStyle w:val="StyleUnderline"/>
          <w:rFonts w:asciiTheme="majorHAnsi" w:hAnsiTheme="majorHAnsi" w:cstheme="majorHAnsi"/>
        </w:rPr>
        <w:t xml:space="preserve"> </w:t>
      </w:r>
      <w:r w:rsidRPr="00BE7563">
        <w:rPr>
          <w:rStyle w:val="StyleUnderline"/>
          <w:rFonts w:asciiTheme="majorHAnsi" w:hAnsiTheme="majorHAnsi" w:cstheme="majorHAnsi"/>
          <w:highlight w:val="green"/>
        </w:rPr>
        <w:t>Once we become dependent</w:t>
      </w:r>
      <w:r w:rsidRPr="00BE7563">
        <w:rPr>
          <w:rStyle w:val="StyleUnderline"/>
          <w:rFonts w:asciiTheme="majorHAnsi" w:hAnsiTheme="majorHAnsi" w:cstheme="majorHAnsi"/>
        </w:rPr>
        <w:t xml:space="preserve">, and the CO2 concentration goes through the roof, </w:t>
      </w:r>
      <w:r w:rsidRPr="00BE7563">
        <w:rPr>
          <w:rStyle w:val="StyleUnderline"/>
          <w:rFonts w:asciiTheme="majorHAnsi" w:hAnsiTheme="majorHAnsi" w:cstheme="majorHAnsi"/>
          <w:highlight w:val="green"/>
        </w:rPr>
        <w:t>can we keep civilization stable enough to do it forever?</w:t>
      </w:r>
      <w:r w:rsidRPr="00BE7563">
        <w:rPr>
          <w:rStyle w:val="StyleUnderline"/>
          <w:rFonts w:asciiTheme="majorHAnsi" w:hAnsiTheme="majorHAnsi" w:cstheme="majorHAnsi"/>
        </w:rPr>
        <w:t xml:space="preserve"> </w:t>
      </w:r>
      <w:r w:rsidRPr="00BE7563">
        <w:rPr>
          <w:rStyle w:val="StyleUnderline"/>
          <w:rFonts w:asciiTheme="majorHAnsi" w:hAnsiTheme="majorHAnsi" w:cstheme="majorHAnsi"/>
          <w:highlight w:val="green"/>
        </w:rPr>
        <w:t>Once started, you can’t really stop.</w:t>
      </w:r>
      <w:r>
        <w:rPr>
          <w:rStyle w:val="StyleUnderline"/>
          <w:rFonts w:asciiTheme="majorHAnsi" w:hAnsiTheme="majorHAnsi" w:cstheme="majorHAnsi"/>
        </w:rPr>
        <w:t xml:space="preserve"> </w:t>
      </w:r>
      <w:r w:rsidRPr="00BE7563">
        <w:rPr>
          <w:rStyle w:val="StyleUnderline"/>
          <w:rFonts w:asciiTheme="majorHAnsi" w:hAnsiTheme="majorHAnsi" w:cstheme="majorHAnsi"/>
          <w:highlight w:val="green"/>
        </w:rPr>
        <w:t>We don’t</w:t>
      </w:r>
      <w:r w:rsidRPr="00BE7563">
        <w:rPr>
          <w:rStyle w:val="StyleUnderline"/>
          <w:rFonts w:asciiTheme="majorHAnsi" w:hAnsiTheme="majorHAnsi" w:cstheme="majorHAnsi"/>
        </w:rPr>
        <w:t xml:space="preserve"> really </w:t>
      </w:r>
      <w:r w:rsidRPr="00BE7563">
        <w:rPr>
          <w:rStyle w:val="StyleUnderline"/>
          <w:rFonts w:asciiTheme="majorHAnsi" w:hAnsiTheme="majorHAnsi" w:cstheme="majorHAnsi"/>
          <w:highlight w:val="green"/>
        </w:rPr>
        <w:t xml:space="preserve">know </w:t>
      </w:r>
      <w:r w:rsidRPr="00BE7563">
        <w:rPr>
          <w:rStyle w:val="StyleUnderline"/>
          <w:rFonts w:asciiTheme="majorHAnsi" w:hAnsiTheme="majorHAnsi" w:cstheme="majorHAnsi"/>
        </w:rPr>
        <w:t>all of</w:t>
      </w:r>
      <w:r w:rsidRPr="00BE7563">
        <w:rPr>
          <w:rStyle w:val="StyleUnderline"/>
          <w:rFonts w:asciiTheme="majorHAnsi" w:hAnsiTheme="majorHAnsi" w:cstheme="majorHAnsi"/>
          <w:highlight w:val="green"/>
        </w:rPr>
        <w:t xml:space="preserve"> the unintended consequences environmentally, climate-wise, socially, and politically.</w:t>
      </w:r>
      <w:r>
        <w:rPr>
          <w:rStyle w:val="StyleUnderline"/>
          <w:rFonts w:asciiTheme="majorHAnsi" w:hAnsiTheme="majorHAnsi" w:cstheme="majorHAnsi"/>
        </w:rPr>
        <w:t xml:space="preserve"> </w:t>
      </w:r>
      <w:r w:rsidRPr="00BE7563">
        <w:rPr>
          <w:rStyle w:val="StyleUnderline"/>
          <w:rFonts w:asciiTheme="majorHAnsi" w:hAnsiTheme="majorHAnsi" w:cstheme="majorHAnsi"/>
        </w:rPr>
        <w:t xml:space="preserve">It is a good idea to study geoengineering schemes, and it does help us understand earth systems better, but </w:t>
      </w:r>
      <w:r w:rsidRPr="00BE7563">
        <w:rPr>
          <w:rStyle w:val="StyleUnderline"/>
          <w:rFonts w:asciiTheme="majorHAnsi" w:hAnsiTheme="majorHAnsi" w:cstheme="majorHAnsi"/>
          <w:highlight w:val="green"/>
        </w:rPr>
        <w:t>this is</w:t>
      </w:r>
      <w:r w:rsidRPr="00BE7563">
        <w:rPr>
          <w:rStyle w:val="StyleUnderline"/>
          <w:rFonts w:asciiTheme="majorHAnsi" w:hAnsiTheme="majorHAnsi" w:cstheme="majorHAnsi"/>
        </w:rPr>
        <w:t xml:space="preserve"> also </w:t>
      </w:r>
      <w:r w:rsidRPr="00BE7563">
        <w:rPr>
          <w:rStyle w:val="StyleUnderline"/>
          <w:rFonts w:asciiTheme="majorHAnsi" w:hAnsiTheme="majorHAnsi" w:cstheme="majorHAnsi"/>
          <w:highlight w:val="green"/>
        </w:rPr>
        <w:t>not a realistic permanent solution, and likely</w:t>
      </w:r>
      <w:r w:rsidRPr="00BE7563">
        <w:rPr>
          <w:rStyle w:val="StyleUnderline"/>
          <w:rFonts w:asciiTheme="majorHAnsi" w:hAnsiTheme="majorHAnsi" w:cstheme="majorHAnsi"/>
        </w:rPr>
        <w:t xml:space="preserve"> only </w:t>
      </w:r>
      <w:r w:rsidRPr="00BE7563">
        <w:rPr>
          <w:rStyle w:val="StyleUnderline"/>
          <w:rFonts w:asciiTheme="majorHAnsi" w:hAnsiTheme="majorHAnsi" w:cstheme="majorHAnsi"/>
          <w:highlight w:val="green"/>
        </w:rPr>
        <w:t>a fraught band-aid.</w:t>
      </w:r>
    </w:p>
    <w:p w14:paraId="5594FC81" w14:textId="77777777" w:rsidR="00756F4A" w:rsidRPr="00166EFC" w:rsidRDefault="00756F4A" w:rsidP="00756F4A">
      <w:pPr>
        <w:pStyle w:val="Heading4"/>
        <w:rPr>
          <w:rFonts w:cs="Calibri"/>
          <w:color w:val="000000" w:themeColor="text1"/>
        </w:rPr>
      </w:pPr>
      <w:r w:rsidRPr="00166EFC">
        <w:rPr>
          <w:rFonts w:cs="Calibri"/>
          <w:color w:val="000000" w:themeColor="text1"/>
        </w:rPr>
        <w:t>You’re psychologically biased against stopping climate change – err on the side of action instead of defensive, reactionary politics</w:t>
      </w:r>
    </w:p>
    <w:p w14:paraId="4FA7D4A0" w14:textId="77777777" w:rsidR="00756F4A" w:rsidRPr="00166EFC" w:rsidRDefault="00756F4A" w:rsidP="00756F4A">
      <w:pPr>
        <w:rPr>
          <w:color w:val="000000" w:themeColor="text1"/>
        </w:rPr>
      </w:pPr>
      <w:r w:rsidRPr="00166EFC">
        <w:rPr>
          <w:rStyle w:val="Style13ptBold"/>
          <w:color w:val="000000" w:themeColor="text1"/>
        </w:rPr>
        <w:t>Akpan 19</w:t>
      </w:r>
      <w:r w:rsidRPr="00166EFC">
        <w:rPr>
          <w:color w:val="000000" w:themeColor="text1"/>
        </w:rPr>
        <w:t xml:space="preserve"> </w:t>
      </w:r>
      <w:r w:rsidRPr="00166EFC">
        <w:rPr>
          <w:color w:val="000000" w:themeColor="text1"/>
          <w:sz w:val="16"/>
          <w:szCs w:val="18"/>
        </w:rPr>
        <w:t>Nsikan Akpan,  1-7-2019, "How your brain stops you from taking climate change seriously," PBS NewsHour, [Nsikan Akpan is the digital science producer for PBS NewsHour and co-creator of the award-winning, NewsHour digital series </w:t>
      </w:r>
      <w:hyperlink r:id="rId16" w:history="1">
        <w:r w:rsidRPr="00166EFC">
          <w:rPr>
            <w:rStyle w:val="Hyperlink"/>
            <w:color w:val="000000" w:themeColor="text1"/>
            <w:sz w:val="16"/>
            <w:szCs w:val="18"/>
          </w:rPr>
          <w:t>ScienceScope</w:t>
        </w:r>
      </w:hyperlink>
      <w:r w:rsidRPr="00166EFC">
        <w:rPr>
          <w:color w:val="000000" w:themeColor="text1"/>
          <w:sz w:val="16"/>
          <w:szCs w:val="18"/>
        </w:rPr>
        <w:t>.], https://www.pbs.org/newshour/science/how-your-brain-stops-you-from-taking-climate-change-seriously, SJBE</w:t>
      </w:r>
    </w:p>
    <w:p w14:paraId="7494F050" w14:textId="77777777" w:rsidR="00756F4A" w:rsidRPr="00166EFC" w:rsidRDefault="00756F4A" w:rsidP="00756F4A">
      <w:pPr>
        <w:rPr>
          <w:color w:val="000000" w:themeColor="text1"/>
          <w:sz w:val="12"/>
        </w:rPr>
      </w:pPr>
      <w:r w:rsidRPr="00166EFC">
        <w:rPr>
          <w:rStyle w:val="Emphasis"/>
          <w:color w:val="000000" w:themeColor="text1"/>
          <w:highlight w:val="green"/>
        </w:rPr>
        <w:t>Action on climate change has been stymied by politics</w:t>
      </w:r>
      <w:r w:rsidRPr="00166EFC">
        <w:rPr>
          <w:rStyle w:val="Emphasis"/>
          <w:color w:val="000000" w:themeColor="text1"/>
        </w:rPr>
        <w:t xml:space="preserve">, </w:t>
      </w:r>
      <w:r w:rsidRPr="00166EFC">
        <w:rPr>
          <w:rStyle w:val="Emphasis"/>
          <w:color w:val="000000" w:themeColor="text1"/>
          <w:highlight w:val="green"/>
        </w:rPr>
        <w:t>lobbying</w:t>
      </w:r>
      <w:r w:rsidRPr="00166EFC">
        <w:rPr>
          <w:rStyle w:val="Emphasis"/>
          <w:color w:val="000000" w:themeColor="text1"/>
        </w:rPr>
        <w:t xml:space="preserve"> by energy companies </w:t>
      </w:r>
      <w:r w:rsidRPr="00166EFC">
        <w:rPr>
          <w:rStyle w:val="Emphasis"/>
          <w:color w:val="000000" w:themeColor="text1"/>
          <w:highlight w:val="green"/>
        </w:rPr>
        <w:t>and</w:t>
      </w:r>
      <w:r w:rsidRPr="00166EFC">
        <w:rPr>
          <w:rStyle w:val="Emphasis"/>
          <w:color w:val="000000" w:themeColor="text1"/>
        </w:rPr>
        <w:t xml:space="preserve"> the natural pace of scientific research — but one of the most significant barriers is </w:t>
      </w:r>
      <w:r w:rsidRPr="00166EFC">
        <w:rPr>
          <w:rStyle w:val="Emphasis"/>
          <w:color w:val="000000" w:themeColor="text1"/>
          <w:highlight w:val="green"/>
        </w:rPr>
        <w:t>our own minds</w:t>
      </w:r>
      <w:r w:rsidRPr="00166EFC">
        <w:rPr>
          <w:rStyle w:val="Emphasis"/>
          <w:color w:val="000000" w:themeColor="text1"/>
        </w:rPr>
        <w:t xml:space="preserve">. </w:t>
      </w:r>
      <w:r w:rsidRPr="00166EFC">
        <w:rPr>
          <w:color w:val="000000" w:themeColor="text1"/>
          <w:sz w:val="12"/>
        </w:rPr>
        <w:t xml:space="preserve">Think about how every town seems to have a traffic intersection that’s needlessly dangerous. No matter how many times you think to yourself, “They should really put in a stoplight here,” you don’t call the proper authorities. (You’re already late for work, and it feels like someone else’s problem to solve.) </w:t>
      </w:r>
      <w:r w:rsidRPr="00166EFC">
        <w:rPr>
          <w:rStyle w:val="Emphasis"/>
          <w:color w:val="000000" w:themeColor="text1"/>
        </w:rPr>
        <w:t xml:space="preserve">Our mental responses to global warming and climate change follow a similar script. </w:t>
      </w:r>
      <w:r w:rsidRPr="00166EFC">
        <w:rPr>
          <w:rStyle w:val="Emphasis"/>
          <w:color w:val="000000" w:themeColor="text1"/>
          <w:highlight w:val="green"/>
        </w:rPr>
        <w:t>What needs to be done is clear</w:t>
      </w:r>
      <w:r w:rsidRPr="00166EFC">
        <w:rPr>
          <w:rStyle w:val="Emphasis"/>
          <w:color w:val="000000" w:themeColor="text1"/>
        </w:rPr>
        <w:t xml:space="preserve"> enough — stop greenhouse gases from occupying the atmosphere — and </w:t>
      </w:r>
      <w:r w:rsidRPr="00166EFC">
        <w:rPr>
          <w:rStyle w:val="Emphasis"/>
          <w:color w:val="000000" w:themeColor="text1"/>
          <w:highlight w:val="green"/>
        </w:rPr>
        <w:t>yet progress moves at a snail’s pace</w:t>
      </w:r>
      <w:r w:rsidRPr="00166EFC">
        <w:rPr>
          <w:color w:val="000000" w:themeColor="text1"/>
          <w:sz w:val="12"/>
        </w:rPr>
        <w:t xml:space="preserve">. Three decades passed between the first report from the Intergovernmental Panel on Climate Change and the international community’s pledge for action through the Paris climate accords. It took another two years for these governments to decide — at the COP24 conference in Poland — on </w:t>
      </w:r>
      <w:hyperlink r:id="rId17" w:history="1">
        <w:r w:rsidRPr="00166EFC">
          <w:rPr>
            <w:rStyle w:val="Hyperlink"/>
            <w:color w:val="000000" w:themeColor="text1"/>
            <w:sz w:val="12"/>
          </w:rPr>
          <w:t>how to keep each other accountable.</w:t>
        </w:r>
      </w:hyperlink>
      <w:r w:rsidRPr="00166EFC">
        <w:rPr>
          <w:color w:val="000000" w:themeColor="text1"/>
          <w:sz w:val="12"/>
        </w:rPr>
        <w:t xml:space="preserve"> And keep in mind, the Paris agreement </w:t>
      </w:r>
      <w:hyperlink r:id="rId18" w:history="1">
        <w:r w:rsidRPr="00166EFC">
          <w:rPr>
            <w:rStyle w:val="Hyperlink"/>
            <w:color w:val="000000" w:themeColor="text1"/>
            <w:sz w:val="12"/>
          </w:rPr>
          <w:t>still carries no legal powers of enforcement</w:t>
        </w:r>
      </w:hyperlink>
      <w:r w:rsidRPr="00166EFC">
        <w:rPr>
          <w:color w:val="000000" w:themeColor="text1"/>
          <w:sz w:val="12"/>
        </w:rPr>
        <w:t xml:space="preserve">. </w:t>
      </w:r>
      <w:r w:rsidRPr="00166EFC">
        <w:rPr>
          <w:rStyle w:val="Emphasis"/>
          <w:color w:val="000000" w:themeColor="text1"/>
        </w:rPr>
        <w:t xml:space="preserve">Part of the reason it takes us so long to act is because </w:t>
      </w:r>
      <w:r w:rsidRPr="00166EFC">
        <w:rPr>
          <w:rStyle w:val="Emphasis"/>
          <w:color w:val="000000" w:themeColor="text1"/>
          <w:highlight w:val="green"/>
        </w:rPr>
        <w:t>the human brain has spent</w:t>
      </w:r>
      <w:r w:rsidRPr="00166EFC">
        <w:rPr>
          <w:rStyle w:val="Emphasis"/>
          <w:color w:val="000000" w:themeColor="text1"/>
        </w:rPr>
        <w:t xml:space="preserve"> nearly </w:t>
      </w:r>
      <w:r w:rsidRPr="00166EFC">
        <w:rPr>
          <w:rStyle w:val="Emphasis"/>
          <w:color w:val="000000" w:themeColor="text1"/>
          <w:highlight w:val="green"/>
        </w:rPr>
        <w:t>200,000 years focused on the present</w:t>
      </w:r>
      <w:r w:rsidRPr="00166EFC">
        <w:rPr>
          <w:rStyle w:val="Emphasis"/>
          <w:color w:val="000000" w:themeColor="text1"/>
        </w:rPr>
        <w:t>.</w:t>
      </w:r>
      <w:r w:rsidRPr="00166EFC">
        <w:rPr>
          <w:color w:val="000000" w:themeColor="text1"/>
          <w:sz w:val="12"/>
        </w:rPr>
        <w:t xml:space="preserve"> “Find food. Make shelter. Mate!” </w:t>
      </w:r>
      <w:r w:rsidRPr="00166EFC">
        <w:rPr>
          <w:rStyle w:val="Emphasis"/>
          <w:color w:val="000000" w:themeColor="text1"/>
        </w:rPr>
        <w:t xml:space="preserve">We only began to contemplate time, and by extension the future, within the last few hundred years. </w:t>
      </w:r>
      <w:r w:rsidRPr="00166EFC">
        <w:rPr>
          <w:rStyle w:val="Emphasis"/>
          <w:color w:val="000000" w:themeColor="text1"/>
          <w:highlight w:val="green"/>
        </w:rPr>
        <w:t>Making the future tangible is</w:t>
      </w:r>
      <w:r w:rsidRPr="00166EFC">
        <w:rPr>
          <w:rStyle w:val="Emphasis"/>
          <w:color w:val="000000" w:themeColor="text1"/>
        </w:rPr>
        <w:t xml:space="preserve"> only </w:t>
      </w:r>
      <w:r w:rsidRPr="00166EFC">
        <w:rPr>
          <w:rStyle w:val="Emphasis"/>
          <w:color w:val="000000" w:themeColor="text1"/>
          <w:highlight w:val="green"/>
        </w:rPr>
        <w:t>one of the psychological barriers</w:t>
      </w:r>
      <w:r w:rsidRPr="00166EFC">
        <w:rPr>
          <w:rStyle w:val="Emphasis"/>
          <w:color w:val="000000" w:themeColor="text1"/>
        </w:rPr>
        <w:t xml:space="preserve"> </w:t>
      </w:r>
      <w:r w:rsidRPr="00166EFC">
        <w:rPr>
          <w:rStyle w:val="Emphasis"/>
          <w:color w:val="000000" w:themeColor="text1"/>
          <w:highlight w:val="green"/>
        </w:rPr>
        <w:t>that</w:t>
      </w:r>
      <w:r w:rsidRPr="00166EFC">
        <w:rPr>
          <w:rStyle w:val="Emphasis"/>
          <w:color w:val="000000" w:themeColor="text1"/>
        </w:rPr>
        <w:t xml:space="preserve"> have </w:t>
      </w:r>
      <w:r w:rsidRPr="00166EFC">
        <w:rPr>
          <w:rStyle w:val="Emphasis"/>
          <w:color w:val="000000" w:themeColor="text1"/>
          <w:highlight w:val="green"/>
        </w:rPr>
        <w:t>made climate change into an elusive</w:t>
      </w:r>
      <w:r w:rsidRPr="00166EFC">
        <w:rPr>
          <w:rStyle w:val="Emphasis"/>
          <w:color w:val="000000" w:themeColor="text1"/>
        </w:rPr>
        <w:t xml:space="preserve"> </w:t>
      </w:r>
      <w:r w:rsidRPr="00166EFC">
        <w:rPr>
          <w:rStyle w:val="Emphasis"/>
          <w:color w:val="000000" w:themeColor="text1"/>
          <w:highlight w:val="green"/>
        </w:rPr>
        <w:t>problem</w:t>
      </w:r>
      <w:r w:rsidRPr="00166EFC">
        <w:rPr>
          <w:rStyle w:val="Emphasis"/>
          <w:color w:val="000000" w:themeColor="text1"/>
        </w:rPr>
        <w:t xml:space="preserve"> — one for which we must </w:t>
      </w:r>
      <w:hyperlink r:id="rId19" w:tgtFrame="_blank" w:history="1">
        <w:r w:rsidRPr="00166EFC">
          <w:rPr>
            <w:rStyle w:val="Emphasis"/>
            <w:color w:val="000000" w:themeColor="text1"/>
          </w:rPr>
          <w:t>cut global carbon emissions in half within the next 12 years</w:t>
        </w:r>
      </w:hyperlink>
      <w:r w:rsidRPr="00166EFC">
        <w:rPr>
          <w:rStyle w:val="Emphasis"/>
          <w:color w:val="000000" w:themeColor="text1"/>
        </w:rPr>
        <w:t xml:space="preserve"> to prevent serious devastation. Our minds — regardless of one’s political or socioeconomic status — are constantly looking for ways to tell ourselves that business as usual is OK. </w:t>
      </w:r>
      <w:r w:rsidRPr="00166EFC">
        <w:rPr>
          <w:rStyle w:val="Emphasis"/>
          <w:color w:val="000000" w:themeColor="text1"/>
          <w:highlight w:val="green"/>
        </w:rPr>
        <w:t>News of disappearing glaciers fails to inspire</w:t>
      </w:r>
      <w:r w:rsidRPr="00166EFC">
        <w:rPr>
          <w:rStyle w:val="Emphasis"/>
          <w:color w:val="000000" w:themeColor="text1"/>
        </w:rPr>
        <w:t xml:space="preserve"> serious </w:t>
      </w:r>
      <w:r w:rsidRPr="00166EFC">
        <w:rPr>
          <w:rStyle w:val="Emphasis"/>
          <w:color w:val="000000" w:themeColor="text1"/>
          <w:highlight w:val="green"/>
        </w:rPr>
        <w:t>change because of this cognitive shield</w:t>
      </w:r>
      <w:r w:rsidRPr="00166EFC">
        <w:rPr>
          <w:color w:val="000000" w:themeColor="text1"/>
          <w:sz w:val="12"/>
        </w:rPr>
        <w:t xml:space="preserve"> — indeed certain efforts to educate </w:t>
      </w:r>
      <w:hyperlink r:id="rId20" w:history="1">
        <w:r w:rsidRPr="00166EFC">
          <w:rPr>
            <w:rStyle w:val="Hyperlink"/>
            <w:color w:val="000000" w:themeColor="text1"/>
            <w:sz w:val="12"/>
          </w:rPr>
          <w:t>only harden partisanship on the issue</w:t>
        </w:r>
      </w:hyperlink>
      <w:r w:rsidRPr="00166EFC">
        <w:rPr>
          <w:color w:val="000000" w:themeColor="text1"/>
          <w:sz w:val="12"/>
        </w:rPr>
        <w:t>. But it’s still possible to train your brain to get over these hurdles. Here’s how. Apathy and discounting (why news stories about polar bears don’t inspire action) Overcoming these hurdles relies on the careful intersection of three key dimensions — almost like trying a Rubik’s Cube, said Robert Gifford, an environmental psychologist at the University of Victoria in British Columbia. The first dimension centers on finding the best way to change a person’s behaviors toward the environment. To do that, you need to tap into another dimension: a person’s demographics — how much money they make or where they live. Finally, there are what Gifford calls “</w:t>
      </w:r>
      <w:hyperlink r:id="rId21" w:history="1">
        <w:r w:rsidRPr="00166EFC">
          <w:rPr>
            <w:rStyle w:val="Hyperlink"/>
            <w:color w:val="000000" w:themeColor="text1"/>
            <w:sz w:val="12"/>
          </w:rPr>
          <w:t>dragons of inaction</w:t>
        </w:r>
      </w:hyperlink>
      <w:r w:rsidRPr="00166EFC">
        <w:rPr>
          <w:color w:val="000000" w:themeColor="text1"/>
          <w:sz w:val="12"/>
        </w:rPr>
        <w:t xml:space="preserve">” — the specific cognitive barriers that dominate someone’s view of climate change. “The perception of not having control over the situation is certainly one of the biggest” barriers, Gifford said. Whenever the NewsHour covers climate change, the most common responses we get from those who don’t believe that humans influence climate change point to the ice ages. They cite how the Earth has experienced natural cycles, between extreme cold and heat, for millennia. These beliefs are known as nature-benign worldviews, because they suggest the planet is impervious to carbon pollution or any activity performed by Earth’s creatures — even it is done by billions of them, repeatedly in developed countries, for more than a century. Research shows some deniers may espouse these opinions </w:t>
      </w:r>
      <w:hyperlink r:id="rId22" w:tgtFrame="_blank" w:history="1">
        <w:r w:rsidRPr="00166EFC">
          <w:rPr>
            <w:rStyle w:val="Hyperlink"/>
            <w:color w:val="000000" w:themeColor="text1"/>
            <w:sz w:val="12"/>
          </w:rPr>
          <w:t>because they have a personal stake</w:t>
        </w:r>
      </w:hyperlink>
      <w:r w:rsidRPr="00166EFC">
        <w:rPr>
          <w:color w:val="000000" w:themeColor="text1"/>
          <w:sz w:val="12"/>
        </w:rPr>
        <w:t xml:space="preserve"> — whether it’s stock investments in fossil fuel companies or they simply enjoy a drive in their gas-powered car. “But these people are honestly ignoring the fact that </w:t>
      </w:r>
      <w:hyperlink r:id="rId23" w:history="1">
        <w:r w:rsidRPr="00166EFC">
          <w:rPr>
            <w:rStyle w:val="Hyperlink"/>
            <w:color w:val="000000" w:themeColor="text1"/>
            <w:sz w:val="12"/>
          </w:rPr>
          <w:t>the temperature is rising at a rate beyond anything that anybody’s seen for thousands of years</w:t>
        </w:r>
      </w:hyperlink>
      <w:r w:rsidRPr="00166EFC">
        <w:rPr>
          <w:color w:val="000000" w:themeColor="text1"/>
          <w:sz w:val="12"/>
        </w:rPr>
        <w:t>,” Gifford said. “</w:t>
      </w:r>
      <w:hyperlink r:id="rId24" w:history="1">
        <w:r w:rsidRPr="00166EFC">
          <w:rPr>
            <w:rStyle w:val="Hyperlink"/>
            <w:color w:val="000000" w:themeColor="text1"/>
            <w:sz w:val="12"/>
          </w:rPr>
          <w:t>It’s pretty clear that</w:t>
        </w:r>
      </w:hyperlink>
      <w:r w:rsidRPr="00166EFC">
        <w:rPr>
          <w:color w:val="000000" w:themeColor="text1"/>
          <w:sz w:val="12"/>
        </w:rPr>
        <w:t xml:space="preserve"> it’s not a natural cycle.” Cognitive dissonance, the mental discomfort created by holding more than one conflicting belief at once, plays a part in these dismissals too, Gifford said. No one wants to believe their daily activities — from switching on a light to checking your phone to washing your hair to going to work — are responsible for a global disaster that has already turned </w:t>
      </w:r>
      <w:hyperlink r:id="rId25" w:history="1">
        <w:r w:rsidRPr="00166EFC">
          <w:rPr>
            <w:rStyle w:val="Hyperlink"/>
            <w:color w:val="000000" w:themeColor="text1"/>
            <w:sz w:val="12"/>
          </w:rPr>
          <w:t>millions of people into climate refugees and killed scores of others</w:t>
        </w:r>
      </w:hyperlink>
      <w:r w:rsidRPr="00166EFC">
        <w:rPr>
          <w:color w:val="000000" w:themeColor="text1"/>
          <w:sz w:val="12"/>
        </w:rPr>
        <w:t xml:space="preserve">. So people change their minds about the issue rather than changing their habits because it’s an easier way to cope, Gifford said. Gifford’s lab has found this cognitive tension runs alongside another barrier known as discounting, wherein </w:t>
      </w:r>
      <w:r w:rsidRPr="00166EFC">
        <w:rPr>
          <w:rStyle w:val="Emphasis"/>
          <w:color w:val="000000" w:themeColor="text1"/>
          <w:highlight w:val="green"/>
        </w:rPr>
        <w:t>people undervalue climate change because its hazards don’t feel immediate</w:t>
      </w:r>
      <w:r w:rsidRPr="00166EFC">
        <w:rPr>
          <w:rStyle w:val="Emphasis"/>
          <w:color w:val="000000" w:themeColor="text1"/>
        </w:rPr>
        <w:t xml:space="preserve"> or nearby. When they surveyed 3,200 people across 18 nations, they found a majority — those from 15 countries — </w:t>
      </w:r>
      <w:hyperlink r:id="rId26" w:history="1">
        <w:r w:rsidRPr="00166EFC">
          <w:rPr>
            <w:rStyle w:val="Emphasis"/>
            <w:color w:val="000000" w:themeColor="text1"/>
          </w:rPr>
          <w:t>believed incorrectly that climate change wasn’t a local problem</w:t>
        </w:r>
      </w:hyperlink>
      <w:r w:rsidRPr="00166EFC">
        <w:rPr>
          <w:rStyle w:val="Emphasis"/>
          <w:color w:val="000000" w:themeColor="text1"/>
        </w:rPr>
        <w:t xml:space="preserve">. </w:t>
      </w:r>
      <w:r w:rsidRPr="00166EFC">
        <w:rPr>
          <w:rStyle w:val="Emphasis"/>
          <w:color w:val="000000" w:themeColor="text1"/>
          <w:highlight w:val="green"/>
        </w:rPr>
        <w:t>Spatial discounting</w:t>
      </w:r>
      <w:r w:rsidRPr="00166EFC">
        <w:rPr>
          <w:rStyle w:val="Emphasis"/>
          <w:color w:val="000000" w:themeColor="text1"/>
        </w:rPr>
        <w:t xml:space="preserve"> helps </w:t>
      </w:r>
      <w:r w:rsidRPr="00166EFC">
        <w:rPr>
          <w:rStyle w:val="Emphasis"/>
          <w:color w:val="000000" w:themeColor="text1"/>
          <w:highlight w:val="green"/>
        </w:rPr>
        <w:t>explain why people maintain the status quo — or become</w:t>
      </w:r>
      <w:hyperlink r:id="rId27" w:history="1">
        <w:r w:rsidRPr="00166EFC">
          <w:rPr>
            <w:rStyle w:val="Emphasis"/>
            <w:color w:val="000000" w:themeColor="text1"/>
            <w:highlight w:val="green"/>
          </w:rPr>
          <w:t xml:space="preserve"> more polarized</w:t>
        </w:r>
      </w:hyperlink>
      <w:r w:rsidRPr="00166EFC">
        <w:rPr>
          <w:rStyle w:val="Emphasis"/>
          <w:color w:val="000000" w:themeColor="text1"/>
        </w:rPr>
        <w:t xml:space="preserve"> — even if their news feeds are swamped by viral stories of giant icebergs breaking off Antarctica, or polar bears swimming until they drown</w:t>
      </w:r>
      <w:r w:rsidRPr="00166EFC">
        <w:rPr>
          <w:color w:val="000000" w:themeColor="text1"/>
          <w:sz w:val="12"/>
        </w:rPr>
        <w:t xml:space="preserve">. If the message lacks personal or local relevance, </w:t>
      </w:r>
      <w:hyperlink r:id="rId28" w:history="1">
        <w:r w:rsidRPr="00166EFC">
          <w:rPr>
            <w:rStyle w:val="Hyperlink"/>
            <w:color w:val="000000" w:themeColor="text1"/>
            <w:sz w:val="12"/>
          </w:rPr>
          <w:t>research shows that people will be less engaged</w:t>
        </w:r>
      </w:hyperlink>
      <w:r w:rsidRPr="00166EFC">
        <w:rPr>
          <w:color w:val="000000" w:themeColor="text1"/>
          <w:sz w:val="12"/>
        </w:rPr>
        <w:t xml:space="preserve">. Ignorance (why people don’t know how to live environmentally) </w:t>
      </w:r>
      <w:r w:rsidRPr="00166EFC">
        <w:rPr>
          <w:rStyle w:val="Emphasis"/>
          <w:color w:val="000000" w:themeColor="text1"/>
        </w:rPr>
        <w:t>Another of these “dragons of inaction” is ignorance — not in a negative sense, but rather a lack of information</w:t>
      </w:r>
      <w:r w:rsidRPr="00166EFC">
        <w:rPr>
          <w:color w:val="000000" w:themeColor="text1"/>
          <w:sz w:val="12"/>
        </w:rPr>
        <w:t xml:space="preserve">. People often recognize that climate change is bad but </w:t>
      </w:r>
      <w:hyperlink r:id="rId29" w:history="1">
        <w:r w:rsidRPr="00166EFC">
          <w:rPr>
            <w:rStyle w:val="Hyperlink"/>
            <w:color w:val="000000" w:themeColor="text1"/>
            <w:sz w:val="12"/>
          </w:rPr>
          <w:t>don’t know quite what to do about it in their own lives</w:t>
        </w:r>
      </w:hyperlink>
      <w:r w:rsidRPr="00166EFC">
        <w:rPr>
          <w:color w:val="000000" w:themeColor="text1"/>
          <w:sz w:val="12"/>
        </w:rPr>
        <w:t>.</w:t>
      </w:r>
    </w:p>
    <w:p w14:paraId="0ABA583A" w14:textId="77777777" w:rsidR="00554C8C" w:rsidRPr="00FA252E" w:rsidRDefault="00554C8C" w:rsidP="00554C8C"/>
    <w:p w14:paraId="29D75DD2" w14:textId="77777777" w:rsidR="00554C8C" w:rsidRDefault="00554C8C" w:rsidP="00554C8C">
      <w:pPr>
        <w:pStyle w:val="Heading3"/>
      </w:pPr>
      <w:r>
        <w:t>Advantage</w:t>
      </w:r>
    </w:p>
    <w:p w14:paraId="46371655" w14:textId="77777777" w:rsidR="00554C8C" w:rsidRDefault="00554C8C" w:rsidP="00554C8C">
      <w:pPr>
        <w:pStyle w:val="Heading4"/>
        <w:rPr>
          <w:rStyle w:val="Hyperlink"/>
        </w:rPr>
      </w:pPr>
      <w:r>
        <w:rPr>
          <w:rStyle w:val="Hyperlink"/>
        </w:rPr>
        <w:t xml:space="preserve">US Democracy is nearing its brink but has potential to spur back </w:t>
      </w:r>
    </w:p>
    <w:p w14:paraId="4A609AF0" w14:textId="77777777" w:rsidR="00554C8C" w:rsidRDefault="00554C8C" w:rsidP="00554C8C">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683D68">
        <w:rPr>
          <w:rStyle w:val="StyleUnderline"/>
          <w:highlight w:val="green"/>
        </w:rPr>
        <w:t>US Democracy Has Declined Significantly in the Past Decade</w:t>
      </w:r>
      <w:r w:rsidRPr="00182BB1">
        <w:rPr>
          <w:rStyle w:val="Hyperlink"/>
        </w:rPr>
        <w:t xml:space="preserve">, Reforms Urgently Needed," </w:t>
      </w:r>
      <w:hyperlink r:id="rId30" w:history="1">
        <w:r w:rsidRPr="0014138C">
          <w:rPr>
            <w:rStyle w:val="Hyperlink"/>
          </w:rPr>
          <w:t>https://freedomhouse.org/article/new-report-us-democracy-has-declined-significantly-past-decade-reforms-urgently-needed</w:t>
        </w:r>
      </w:hyperlink>
      <w:r>
        <w:rPr>
          <w:rStyle w:val="Hyperlink"/>
        </w:rPr>
        <w:t>]</w:t>
      </w:r>
    </w:p>
    <w:p w14:paraId="7724BDC7" w14:textId="77777777" w:rsidR="00554C8C" w:rsidRPr="00182BB1" w:rsidRDefault="00554C8C" w:rsidP="00554C8C">
      <w:pPr>
        <w:rPr>
          <w:rStyle w:val="Hyperlink"/>
        </w:rPr>
      </w:pPr>
      <w:r w:rsidRPr="00182BB1">
        <w:rPr>
          <w:rStyle w:val="Hyperlink"/>
        </w:rPr>
        <w:t xml:space="preserve">Today, Freedom House released a special report, From Crisis to Reform: A Call to Strengthen America’s Battered Democracy, which identifies </w:t>
      </w:r>
      <w:r w:rsidRPr="00683D68">
        <w:rPr>
          <w:rStyle w:val="StyleUnderline"/>
          <w:highlight w:val="green"/>
        </w:rPr>
        <w:t>three enduring problems</w:t>
      </w:r>
      <w:r w:rsidRPr="00182BB1">
        <w:rPr>
          <w:rStyle w:val="Hyperlink"/>
        </w:rPr>
        <w:t xml:space="preserve"> that </w:t>
      </w:r>
      <w:r w:rsidRPr="00683D68">
        <w:rPr>
          <w:rStyle w:val="StyleUnderline"/>
          <w:highlight w:val="green"/>
        </w:rPr>
        <w:t>have undermined</w:t>
      </w:r>
      <w:r w:rsidRPr="00182BB1">
        <w:rPr>
          <w:rStyle w:val="StyleUnderline"/>
        </w:rPr>
        <w:t xml:space="preserve"> </w:t>
      </w:r>
      <w:r w:rsidRPr="00683D68">
        <w:rPr>
          <w:rStyle w:val="StyleUnderline"/>
          <w:highlight w:val="green"/>
        </w:rPr>
        <w:t>the</w:t>
      </w:r>
      <w:r w:rsidRPr="00182BB1">
        <w:rPr>
          <w:rStyle w:val="Hyperlink"/>
        </w:rPr>
        <w:t xml:space="preserve"> health of the </w:t>
      </w:r>
      <w:r w:rsidRPr="00683D68">
        <w:rPr>
          <w:rStyle w:val="StyleUnderline"/>
          <w:highlight w:val="green"/>
        </w:rPr>
        <w:t>US</w:t>
      </w:r>
      <w:r w:rsidRPr="00182BB1">
        <w:rPr>
          <w:rStyle w:val="StyleUnderline"/>
        </w:rPr>
        <w:t xml:space="preserve"> political system: </w:t>
      </w:r>
      <w:r w:rsidRPr="00683D68">
        <w:rPr>
          <w:rStyle w:val="StyleUnderline"/>
          <w:highlight w:val="green"/>
        </w:rPr>
        <w:t>unequal treatment for people of color</w:t>
      </w:r>
      <w:r w:rsidRPr="00182BB1">
        <w:rPr>
          <w:rStyle w:val="StyleUnderline"/>
        </w:rPr>
        <w:t xml:space="preserve">, the outsized influence of </w:t>
      </w:r>
      <w:r w:rsidRPr="00683D68">
        <w:rPr>
          <w:rStyle w:val="StyleUnderline"/>
          <w:highlight w:val="green"/>
        </w:rPr>
        <w:t>special interests in politics, and partisan polarization</w:t>
      </w:r>
      <w:r w:rsidRPr="00182BB1">
        <w:rPr>
          <w:rStyle w:val="Hyperlink"/>
        </w:rPr>
        <w:t>. This report comes in response to a decade-long decline in US democracy and is based in Freedom House’s global comparative research.</w:t>
      </w:r>
      <w:r>
        <w:rPr>
          <w:rStyle w:val="Hyperlink"/>
        </w:rPr>
        <w:t xml:space="preserve"> </w:t>
      </w:r>
      <w:r w:rsidRPr="00182BB1">
        <w:rPr>
          <w:rStyle w:val="Hyperlink"/>
        </w:rPr>
        <w:t xml:space="preserve">The report concludes that </w:t>
      </w:r>
      <w:r w:rsidRPr="00683D68">
        <w:rPr>
          <w:rStyle w:val="StyleUnderline"/>
          <w:highlight w:val="green"/>
        </w:rPr>
        <w:t>these</w:t>
      </w:r>
      <w:r w:rsidRPr="00182BB1">
        <w:rPr>
          <w:rStyle w:val="StyleUnderline"/>
        </w:rPr>
        <w:t xml:space="preserve"> three major problems </w:t>
      </w:r>
      <w:r w:rsidRPr="00683D68">
        <w:rPr>
          <w:rStyle w:val="StyleUnderline"/>
          <w:highlight w:val="green"/>
        </w:rPr>
        <w:t>compound one another, creating a</w:t>
      </w:r>
      <w:r w:rsidRPr="00182BB1">
        <w:rPr>
          <w:rStyle w:val="StyleUnderline"/>
        </w:rPr>
        <w:t xml:space="preserve"> vicious </w:t>
      </w:r>
      <w:r w:rsidRPr="00683D68">
        <w:rPr>
          <w:rStyle w:val="StyleUnderline"/>
          <w:highlight w:val="green"/>
        </w:rPr>
        <w:t>circle of distrust</w:t>
      </w:r>
      <w:r w:rsidRPr="00182BB1">
        <w:rPr>
          <w:rStyle w:val="StyleUnderline"/>
        </w:rPr>
        <w:t xml:space="preserve"> and dysfunction</w:t>
      </w:r>
      <w:r w:rsidRPr="00182BB1">
        <w:rPr>
          <w:rStyle w:val="Hyperlink"/>
        </w:rPr>
        <w:t>, and that addressing them with urgency and conviction is crucial to restoring Americans’ faith not just in their government, but also in democracy itself.</w:t>
      </w:r>
      <w:r>
        <w:rPr>
          <w:rStyle w:val="Hyperlink"/>
        </w:rPr>
        <w:t xml:space="preserve"> </w:t>
      </w:r>
      <w:r w:rsidRPr="00182BB1">
        <w:rPr>
          <w:rStyle w:val="Hyperlink"/>
        </w:rPr>
        <w:t xml:space="preserve">“Our democracy is in trouble,” said Michael J. Abramowitz, president of Freedom House, “and </w:t>
      </w:r>
      <w:r w:rsidRPr="00182BB1">
        <w:rPr>
          <w:rStyle w:val="StyleUnderline"/>
        </w:rPr>
        <w:t xml:space="preserve">the strength of </w:t>
      </w:r>
      <w:r w:rsidRPr="00683D68">
        <w:rPr>
          <w:rStyle w:val="StyleUnderline"/>
          <w:highlight w:val="green"/>
        </w:rPr>
        <w:t>American democracy is important for people everywhere</w:t>
      </w:r>
      <w:r w:rsidRPr="00981E2B">
        <w:rPr>
          <w:rStyle w:val="StyleUnderline"/>
        </w:rPr>
        <w:t>, not just here at home</w:t>
      </w:r>
      <w:r w:rsidRPr="00182BB1">
        <w:rPr>
          <w:rStyle w:val="Hyperlink"/>
        </w:rPr>
        <w:t>. Congress and the Biden administration must make it a priority to strengthen our institutions, restore civic norms, and uphold the promise of universal liberty on which our nation was founded.”</w:t>
      </w:r>
      <w:r>
        <w:rPr>
          <w:rStyle w:val="Hyperlink"/>
        </w:rPr>
        <w:t xml:space="preserve"> </w:t>
      </w:r>
      <w:r w:rsidRPr="00182BB1">
        <w:rPr>
          <w:rStyle w:val="Hyperlink"/>
        </w:rPr>
        <w:t xml:space="preserve">“The state of </w:t>
      </w:r>
      <w:r w:rsidRPr="00182BB1">
        <w:rPr>
          <w:rStyle w:val="StyleUnderline"/>
        </w:rPr>
        <w:t>US democracy has implications for freedom and democracy around the world</w:t>
      </w:r>
      <w:r w:rsidRPr="00182BB1">
        <w:rPr>
          <w:rStyle w:val="Hyperlink"/>
        </w:rPr>
        <w:t>,” said Sarah Repucci, vice president of research and analysis at Freedom House. “</w:t>
      </w:r>
      <w:r w:rsidRPr="00182BB1">
        <w:rPr>
          <w:rStyle w:val="StyleUnderline"/>
        </w:rPr>
        <w:t xml:space="preserve">Democracy </w:t>
      </w:r>
      <w:r w:rsidRPr="00683D68">
        <w:rPr>
          <w:rStyle w:val="StyleUnderline"/>
          <w:highlight w:val="green"/>
        </w:rPr>
        <w:t>movements in other countries look to the United States for inspiration and support</w:t>
      </w:r>
      <w:r w:rsidRPr="00182BB1">
        <w:rPr>
          <w:rStyle w:val="StyleUnderline"/>
        </w:rPr>
        <w:t>, and a</w:t>
      </w:r>
      <w:r w:rsidRPr="00683D68">
        <w:rPr>
          <w:rStyle w:val="StyleUnderline"/>
          <w:highlight w:val="green"/>
        </w:rPr>
        <w:t>uthoritarian leaders falsely point to America’s problems as proof of democracy’s inherent inferiority</w:t>
      </w:r>
      <w:r w:rsidRPr="00182BB1">
        <w:rPr>
          <w:rStyle w:val="StyleUnderline"/>
        </w:rPr>
        <w:t xml:space="preserve"> and as a sort of license for their own abuses of power.”</w:t>
      </w:r>
    </w:p>
    <w:p w14:paraId="57917E44" w14:textId="77777777" w:rsidR="00554C8C" w:rsidRPr="003913B8" w:rsidRDefault="00554C8C" w:rsidP="00554C8C">
      <w:pPr>
        <w:rPr>
          <w:rStyle w:val="Hyperlink"/>
          <w:sz w:val="16"/>
        </w:rPr>
      </w:pPr>
    </w:p>
    <w:p w14:paraId="03A5E407" w14:textId="77777777" w:rsidR="00554C8C" w:rsidRDefault="00554C8C" w:rsidP="00554C8C">
      <w:pPr>
        <w:pStyle w:val="Heading4"/>
      </w:pPr>
      <w:r w:rsidRPr="00C84855">
        <w:t>Teacher union</w:t>
      </w:r>
      <w:r>
        <w:t xml:space="preserve"> legitimacy is </w:t>
      </w:r>
      <w:r w:rsidRPr="00C84855">
        <w:t xml:space="preserve">key to strengthen democracy – </w:t>
      </w:r>
      <w:r>
        <w:t>multiple internal links</w:t>
      </w:r>
      <w:r w:rsidRPr="00C84855">
        <w:t>.</w:t>
      </w:r>
    </w:p>
    <w:p w14:paraId="0E29948C" w14:textId="77777777" w:rsidR="00554C8C" w:rsidRDefault="00554C8C" w:rsidP="00554C8C">
      <w:r w:rsidRPr="009743C1">
        <w:rPr>
          <w:rStyle w:val="Style13ptBold"/>
        </w:rPr>
        <w:t>Khalenberg 16</w:t>
      </w:r>
      <w:r>
        <w:t xml:space="preserve"> </w:t>
      </w:r>
      <w:r w:rsidRPr="009743C1">
        <w:t>Kahlenberg, — Richard D. “How Defunding Public Sector Unions Will Diminish Our Democracy.” The Century Foundation, 5 Oct. 2016, tcf.org/content/report/how-defunding-public-sector-unions-will-diminish-our-democracy/?session=1.</w:t>
      </w:r>
      <w:r>
        <w:t xml:space="preserve"> [</w:t>
      </w:r>
      <w:r w:rsidRPr="005605EA">
        <w:t>Richard D. Kahlenberg is director of K–12 equity and senior fellow at The Century Foundation. The author or editor of seventeen books, he has expertise in education, civil rights, and equal opportunity. Kahlenberg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]//dhsNJ</w:t>
      </w:r>
    </w:p>
    <w:p w14:paraId="6C347495" w14:textId="77777777" w:rsidR="00554C8C" w:rsidRDefault="00554C8C" w:rsidP="00554C8C">
      <w:pPr>
        <w:pStyle w:val="ListParagraph"/>
        <w:numPr>
          <w:ilvl w:val="0"/>
          <w:numId w:val="13"/>
        </w:numPr>
      </w:pPr>
      <w:r>
        <w:t>Check government power</w:t>
      </w:r>
    </w:p>
    <w:p w14:paraId="33695B09" w14:textId="77777777" w:rsidR="00554C8C" w:rsidRDefault="00554C8C" w:rsidP="00554C8C">
      <w:pPr>
        <w:pStyle w:val="ListParagraph"/>
        <w:numPr>
          <w:ilvl w:val="0"/>
          <w:numId w:val="13"/>
        </w:numPr>
      </w:pPr>
      <w:r>
        <w:t>Unions increase middle class which prevents wealthy from controlling politicians</w:t>
      </w:r>
    </w:p>
    <w:p w14:paraId="6BD6391D" w14:textId="77777777" w:rsidR="00554C8C" w:rsidRDefault="00554C8C" w:rsidP="00554C8C">
      <w:pPr>
        <w:pStyle w:val="ListParagraph"/>
        <w:numPr>
          <w:ilvl w:val="0"/>
          <w:numId w:val="13"/>
        </w:numPr>
      </w:pPr>
      <w:r>
        <w:t>Create working culture that teaches people to be active in democracy. Statically proven since denser union member ship correlates to more voter turnout</w:t>
      </w:r>
    </w:p>
    <w:p w14:paraId="145A0D5E" w14:textId="77777777" w:rsidR="00554C8C" w:rsidRDefault="00554C8C" w:rsidP="00554C8C">
      <w:pPr>
        <w:pStyle w:val="ListParagraph"/>
        <w:numPr>
          <w:ilvl w:val="0"/>
          <w:numId w:val="13"/>
        </w:numPr>
      </w:pPr>
      <w:r>
        <w:t>Teachers Unions lead to more educated students increasing informed voting</w:t>
      </w:r>
    </w:p>
    <w:p w14:paraId="5DBF7E21" w14:textId="77777777" w:rsidR="00554C8C" w:rsidRPr="00751024" w:rsidRDefault="00554C8C" w:rsidP="00554C8C">
      <w:pPr>
        <w:rPr>
          <w:sz w:val="8"/>
        </w:rPr>
      </w:pPr>
      <w:r w:rsidRPr="00751024">
        <w:rPr>
          <w:sz w:val="8"/>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teachers association could not only significantly weaken public sector unions, but also endanger the nation’s core democratic values. In the suit, a public school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a majority of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FA252E">
        <w:rPr>
          <w:rStyle w:val="Emphasis"/>
        </w:rPr>
        <w:t>defunding public sector unions could deal a substantial blow to a critical driver of American democracy. Public se</w:t>
      </w:r>
      <w:r w:rsidRPr="009743C1">
        <w:rPr>
          <w:rStyle w:val="Emphasis"/>
        </w:rPr>
        <w:t xml:space="preserve">ctor </w:t>
      </w:r>
      <w:r w:rsidRPr="00683D68">
        <w:rPr>
          <w:rStyle w:val="Emphasis"/>
          <w:highlight w:val="green"/>
        </w:rPr>
        <w:t>unions promote democratic values</w:t>
      </w:r>
      <w:r w:rsidRPr="009743C1">
        <w:rPr>
          <w:rStyle w:val="Emphasis"/>
        </w:rPr>
        <w:t xml:space="preserve"> and practices in a variety of ways. </w:t>
      </w:r>
      <w:r w:rsidRPr="00683D68">
        <w:rPr>
          <w:rStyle w:val="Emphasis"/>
          <w:highlight w:val="green"/>
        </w:rPr>
        <w:t>They</w:t>
      </w:r>
      <w:r w:rsidRPr="009743C1">
        <w:rPr>
          <w:rStyle w:val="Emphasis"/>
        </w:rPr>
        <w:t xml:space="preserve"> serve as a </w:t>
      </w:r>
      <w:r w:rsidRPr="00683D68">
        <w:rPr>
          <w:rStyle w:val="Emphasis"/>
          <w:highlight w:val="green"/>
        </w:rPr>
        <w:t>check</w:t>
      </w:r>
      <w:r w:rsidRPr="009743C1">
        <w:rPr>
          <w:rStyle w:val="Emphasis"/>
        </w:rPr>
        <w:t xml:space="preserve"> on arbitrary </w:t>
      </w:r>
      <w:r w:rsidRPr="00683D68">
        <w:rPr>
          <w:rStyle w:val="Emphasis"/>
          <w:highlight w:val="green"/>
        </w:rPr>
        <w:t xml:space="preserve">government power </w:t>
      </w:r>
      <w:r w:rsidRPr="007769AE">
        <w:rPr>
          <w:rStyle w:val="Emphasis"/>
        </w:rPr>
        <w:t>and</w:t>
      </w:r>
      <w:r w:rsidRPr="009743C1">
        <w:rPr>
          <w:rStyle w:val="Emphasis"/>
        </w:rPr>
        <w:t xml:space="preserve"> help </w:t>
      </w:r>
      <w:r w:rsidRPr="00683D68">
        <w:rPr>
          <w:rStyle w:val="Emphasis"/>
          <w:highlight w:val="green"/>
        </w:rPr>
        <w:t>sustain middle-class wages</w:t>
      </w:r>
      <w:r w:rsidRPr="009743C1">
        <w:rPr>
          <w:rStyle w:val="Emphasis"/>
        </w:rPr>
        <w:t xml:space="preserve"> and benefits; </w:t>
      </w:r>
      <w:r w:rsidRPr="00683D68">
        <w:rPr>
          <w:rStyle w:val="Emphasis"/>
          <w:highlight w:val="green"/>
        </w:rPr>
        <w:t>serve as schools of democracy for workers</w:t>
      </w:r>
      <w:r w:rsidRPr="009743C1">
        <w:rPr>
          <w:rStyle w:val="Emphasis"/>
        </w:rPr>
        <w:t xml:space="preserve">; </w:t>
      </w:r>
      <w:r w:rsidRPr="00683D68">
        <w:rPr>
          <w:rStyle w:val="Emphasis"/>
          <w:highlight w:val="green"/>
        </w:rPr>
        <w:t>and</w:t>
      </w:r>
      <w:r w:rsidRPr="009743C1">
        <w:rPr>
          <w:rStyle w:val="Emphasis"/>
        </w:rPr>
        <w:t xml:space="preserve">, in the case of </w:t>
      </w:r>
      <w:r w:rsidRPr="00683D68">
        <w:rPr>
          <w:rStyle w:val="Emphasis"/>
          <w:highlight w:val="green"/>
        </w:rPr>
        <w:t>teacher unions,</w:t>
      </w:r>
      <w:r w:rsidRPr="009743C1">
        <w:rPr>
          <w:rStyle w:val="Emphasis"/>
        </w:rPr>
        <w:t xml:space="preserve"> help </w:t>
      </w:r>
      <w:r w:rsidRPr="00683D68">
        <w:rPr>
          <w:rStyle w:val="Emphasis"/>
          <w:highlight w:val="green"/>
        </w:rPr>
        <w:t>support a</w:t>
      </w:r>
      <w:r w:rsidRPr="009743C1">
        <w:rPr>
          <w:rStyle w:val="Emphasis"/>
        </w:rPr>
        <w:t xml:space="preserve"> </w:t>
      </w:r>
      <w:r w:rsidRPr="00683D68">
        <w:rPr>
          <w:rStyle w:val="Emphasis"/>
          <w:highlight w:val="green"/>
        </w:rPr>
        <w:t>public school system that promotes</w:t>
      </w:r>
      <w:r w:rsidRPr="009743C1">
        <w:rPr>
          <w:rStyle w:val="Emphasis"/>
        </w:rPr>
        <w:t xml:space="preserve"> democratic </w:t>
      </w:r>
      <w:r w:rsidRPr="00683D68">
        <w:rPr>
          <w:rStyle w:val="Emphasis"/>
          <w:highlight w:val="green"/>
        </w:rPr>
        <w:t>values</w:t>
      </w:r>
      <w:r w:rsidRPr="009743C1">
        <w:rPr>
          <w:rStyle w:val="Emphasis"/>
        </w:rPr>
        <w:t>.</w:t>
      </w:r>
      <w:r w:rsidRPr="00751024">
        <w:rPr>
          <w:sz w:val="8"/>
        </w:rPr>
        <w:t xml:space="preserve"> These larger interests should enter into the calculus the Supreme Court uses to weigh free speech rights against state interests. Indeed, the whole idea of unionism is based on basic democratic values. The fundamental idea that duly-elected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Court, and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Abood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whether or not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Abood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Abood holding, a majority hinted that it might be willing to overturn Abood in a future case.7 In Friedrichs, the petitioner explicitly seeks to have the Supreme Court overrule the longstanding Abood compromise.8 That would be a serious mistake, for reasons outlined below. Current Rules Balance Free Speech Rights The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Abood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Abood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Abood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Abood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whether or not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win, but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balancing the rights of free speech and state interests, Abood came to the correct conclusion—free speech rights can sometimes be curtailed to serve state interests in labor peace and avoiding free ridership. But these are only a subset of state interests. Indeed, the Abood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All unions—including, and perhaps especially, public sector unions—also contribute to one of the most important foundational interests of the state: democracy. And they do this in many different ways. Unions are critical civic organizations that serve as a check on government power. They are important players in promoting a strong middle class, upon which democracy depends. They serve as schools of democracy for workers. And teacher unions, in particular, help ensure that our educational system is sufficiently funded to teach children to become thoughtful and enlightened citizens in our self-governing democracy. Democracies Need Unions to Serve as a Check on Government Power Alexis de Tocqueville famously marveled at the thriving civic associations that keep American democracy vitalized; and for the past century, unions have been a critical part of that framework. 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FA252E">
        <w:rPr>
          <w:rStyle w:val="Emphasis"/>
        </w:rPr>
        <w:t>Albert Shanker, the legendary president of the American Federation of Teachers from 1974 to 1997, saw a pattern in authoritarian regimes. “There is no freedom or democracy without trade unions,” h</w:t>
      </w:r>
      <w:r w:rsidRPr="00AB15F7">
        <w:rPr>
          <w:rStyle w:val="Emphasis"/>
        </w:rPr>
        <w:t xml:space="preserve">e noted. “The </w:t>
      </w:r>
      <w:r w:rsidRPr="00683D68">
        <w:rPr>
          <w:rStyle w:val="Emphasis"/>
          <w:highlight w:val="green"/>
        </w:rPr>
        <w:t>first thing a dictator does is</w:t>
      </w:r>
      <w:r w:rsidRPr="00AB15F7">
        <w:rPr>
          <w:rStyle w:val="Emphasis"/>
        </w:rPr>
        <w:t xml:space="preserve"> to </w:t>
      </w:r>
      <w:r w:rsidRPr="00683D68">
        <w:rPr>
          <w:rStyle w:val="Emphasis"/>
          <w:highlight w:val="green"/>
        </w:rPr>
        <w:t>get rid of</w:t>
      </w:r>
      <w:r w:rsidRPr="00AB15F7">
        <w:rPr>
          <w:rStyle w:val="Emphasis"/>
        </w:rPr>
        <w:t xml:space="preserve"> the trade </w:t>
      </w:r>
      <w:r w:rsidRPr="00683D68">
        <w:rPr>
          <w:rStyle w:val="Emphasis"/>
          <w:highlight w:val="green"/>
        </w:rPr>
        <w:t>unions</w:t>
      </w:r>
      <w:r w:rsidRPr="00AB15F7">
        <w:rPr>
          <w:rStyle w:val="Emphasis"/>
        </w:rPr>
        <w:t xml:space="preserve">.”20 Public sector </w:t>
      </w:r>
      <w:r w:rsidRPr="00683D68">
        <w:rPr>
          <w:rStyle w:val="Emphasis"/>
          <w:highlight w:val="green"/>
        </w:rPr>
        <w:t>unions,</w:t>
      </w:r>
      <w:r w:rsidRPr="00AB15F7">
        <w:rPr>
          <w:rStyle w:val="Emphasis"/>
        </w:rPr>
        <w:t xml:space="preserve"> in particular, have </w:t>
      </w:r>
      <w:r w:rsidRPr="00683D68">
        <w:rPr>
          <w:rStyle w:val="Emphasis"/>
          <w:highlight w:val="green"/>
        </w:rPr>
        <w:t>played an important role in</w:t>
      </w:r>
      <w:r w:rsidRPr="00AB15F7">
        <w:rPr>
          <w:rStyle w:val="Emphasis"/>
        </w:rPr>
        <w:t xml:space="preserve"> </w:t>
      </w:r>
      <w:r w:rsidRPr="00683D68">
        <w:rPr>
          <w:rStyle w:val="Emphasis"/>
          <w:highlight w:val="green"/>
        </w:rPr>
        <w:t>bringing down dictators in countries such as Chile</w:t>
      </w:r>
      <w:r w:rsidRPr="00AB15F7">
        <w:rPr>
          <w:rStyle w:val="Emphasis"/>
        </w:rPr>
        <w:t xml:space="preserve">.21 </w:t>
      </w:r>
      <w:r w:rsidRPr="00683D68">
        <w:rPr>
          <w:rStyle w:val="Emphasis"/>
          <w:highlight w:val="green"/>
        </w:rPr>
        <w:t>In free societies</w:t>
      </w:r>
      <w:r w:rsidRPr="00AB15F7">
        <w:rPr>
          <w:rStyle w:val="Emphasis"/>
        </w:rPr>
        <w:t xml:space="preserve"> across the globe, from Finland to Japan, the </w:t>
      </w:r>
      <w:r w:rsidRPr="00683D68">
        <w:rPr>
          <w:rStyle w:val="Emphasis"/>
          <w:highlight w:val="green"/>
        </w:rPr>
        <w:t>rights of teachers</w:t>
      </w:r>
      <w:r w:rsidRPr="00AB15F7">
        <w:rPr>
          <w:rStyle w:val="Emphasis"/>
        </w:rPr>
        <w:t xml:space="preserve"> and other public sector employees </w:t>
      </w:r>
      <w:r w:rsidRPr="00683D68">
        <w:rPr>
          <w:rStyle w:val="Emphasis"/>
          <w:highlight w:val="green"/>
        </w:rPr>
        <w:t>to unionize are well established</w:t>
      </w:r>
      <w:r w:rsidRPr="00AB15F7">
        <w:rPr>
          <w:rStyle w:val="Emphasis"/>
        </w:rPr>
        <w:t>. Indeed, when the United States attempts to plant the seeds of democracy in other countries, free trade unions—for private and public sector workers alike—are critical elements of what we advocate.</w:t>
      </w:r>
      <w:r w:rsidRPr="00751024">
        <w:rPr>
          <w:sz w:val="8"/>
        </w:rPr>
        <w:t xml:space="preserve"> If such unions are to have the capacity to wield influence, they cannot be starved of the fees from workers necessary to play that role</w:t>
      </w:r>
      <w:r w:rsidRPr="00AB15F7">
        <w:rPr>
          <w:rStyle w:val="Emphasis"/>
        </w:rPr>
        <w:t xml:space="preserve">. </w:t>
      </w:r>
      <w:r w:rsidRPr="00683D68">
        <w:rPr>
          <w:rStyle w:val="Emphasis"/>
          <w:highlight w:val="green"/>
        </w:rPr>
        <w:t xml:space="preserve">Democracies Need a Strong Middle Class </w:t>
      </w:r>
      <w:r w:rsidRPr="00FA252E">
        <w:rPr>
          <w:rStyle w:val="Emphasis"/>
        </w:rPr>
        <w:t>to Avoid 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683D68">
        <w:rPr>
          <w:rStyle w:val="Emphasis"/>
          <w:highlight w:val="green"/>
        </w:rPr>
        <w:t>large income gaps can give wealthy interests an outsized role in electing officials</w:t>
      </w:r>
      <w:r w:rsidRPr="00AB15F7">
        <w:rPr>
          <w:rStyle w:val="Emphasis"/>
        </w:rPr>
        <w:t xml:space="preserve">. </w:t>
      </w:r>
      <w:r w:rsidRPr="00751024">
        <w:rPr>
          <w:sz w:val="8"/>
        </w:rPr>
        <w:t>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Strong unions helped build the middle class in America after the Great Depression, and continue to have a positive effect on ameliorating extreme inequalities of wealth. By bargaining for fair wages and benefits, unions in the public and private sector help foster broadly shared prosperity. Research finds, for example, that unions compress wage differences between management and labor.</w:t>
      </w:r>
      <w:r w:rsidRPr="00FA252E">
        <w:rPr>
          <w:rStyle w:val="Emphasis"/>
        </w:rPr>
        <w:t xml:space="preserve"> According to one study, “controlling for variation in human resource practices, unionized establishments have an average of 23.2 percentage point lower management-to-worker pay ratio relative to non-union workplaces.”26 By</w:t>
      </w:r>
      <w:r w:rsidRPr="00AB15F7">
        <w:rPr>
          <w:rStyle w:val="Emphasis"/>
        </w:rPr>
        <w:t xml:space="preserve"> the same token, as the Center for American Progress’s David Madland has vividly illustrated, the </w:t>
      </w:r>
      <w:r w:rsidRPr="00683D68">
        <w:rPr>
          <w:rStyle w:val="Emphasis"/>
          <w:highlight w:val="green"/>
        </w:rPr>
        <w:t>decline in union density</w:t>
      </w:r>
      <w:r w:rsidRPr="00AB15F7">
        <w:rPr>
          <w:rStyle w:val="Emphasis"/>
        </w:rPr>
        <w:t xml:space="preserve"> in the United States between 1969 and 2009 </w:t>
      </w:r>
      <w:r w:rsidRPr="00683D68">
        <w:rPr>
          <w:rStyle w:val="Emphasis"/>
          <w:highlight w:val="green"/>
        </w:rPr>
        <w:t>has been</w:t>
      </w:r>
      <w:r w:rsidRPr="00AB15F7">
        <w:rPr>
          <w:rStyle w:val="Emphasis"/>
        </w:rPr>
        <w:t xml:space="preserve"> </w:t>
      </w:r>
      <w:r w:rsidRPr="00683D68">
        <w:rPr>
          <w:rStyle w:val="Emphasis"/>
          <w:highlight w:val="green"/>
        </w:rPr>
        <w:t>accompanied by a</w:t>
      </w:r>
      <w:r w:rsidRPr="00AB15F7">
        <w:rPr>
          <w:rStyle w:val="Emphasis"/>
        </w:rPr>
        <w:t xml:space="preserve"> strikingly similar </w:t>
      </w:r>
      <w:r w:rsidRPr="00683D68">
        <w:rPr>
          <w:rStyle w:val="Emphasis"/>
          <w:highlight w:val="green"/>
        </w:rPr>
        <w:t>decline in</w:t>
      </w:r>
      <w:r w:rsidRPr="00AB15F7">
        <w:rPr>
          <w:rStyle w:val="Emphasis"/>
        </w:rPr>
        <w:t xml:space="preserve"> the share of </w:t>
      </w:r>
      <w:r w:rsidRPr="00683D68">
        <w:rPr>
          <w:rStyle w:val="Emphasis"/>
          <w:highlight w:val="green"/>
        </w:rPr>
        <w:t>income going to the middle class</w:t>
      </w:r>
      <w:r w:rsidRPr="00AB15F7">
        <w:rPr>
          <w:rStyle w:val="Emphasis"/>
        </w:rPr>
        <w:t xml:space="preserve"> (the middle three-fifths of the income distribution; see Figure 1). </w:t>
      </w:r>
      <w:r w:rsidRPr="00751024">
        <w:rPr>
          <w:sz w:val="8"/>
        </w:rPr>
        <w:t>&amp;nbsp;The middle class is hollowing out: in 1971, 61 percent of Americans were middle class, but a December 2015 Pew Research Center report found that a slight majority of Americans now live in low- or upper-income households.27 Although there are many reasons for middle-class wage stagnation—including globalization and the rise in technology—</w:t>
      </w:r>
      <w:r w:rsidRPr="00AB15F7">
        <w:rPr>
          <w:rStyle w:val="Emphasis"/>
        </w:rPr>
        <w:t>Lawrence Mishel of the Economic Policy Institute finds that the decline in union bargaining power is “the single largest factor suppressing wage growth for middle-wage workers over the last few decades.”</w:t>
      </w:r>
      <w:r w:rsidRPr="00751024">
        <w:rPr>
          <w:sz w:val="8"/>
        </w:rPr>
        <w:t xml:space="preserve"> </w:t>
      </w:r>
      <w:r w:rsidRPr="00AB15F7">
        <w:rPr>
          <w:rStyle w:val="Emphasis"/>
        </w:rPr>
        <w:t>The International Monetary Fund, likewise, has linked decline in unions worldwide with rises in income inequality.</w:t>
      </w:r>
      <w:r w:rsidRPr="00751024">
        <w:rPr>
          <w:sz w:val="8"/>
        </w:rPr>
        <w:t xml:space="preserve">28 Figure 1. chartDOWNLOAD </w:t>
      </w:r>
      <w:r w:rsidRPr="00683D68">
        <w:rPr>
          <w:rStyle w:val="Emphasis"/>
          <w:highlight w:val="green"/>
        </w:rPr>
        <w:t>International studies</w:t>
      </w:r>
      <w:r w:rsidRPr="00AB15F7">
        <w:rPr>
          <w:rStyle w:val="Emphasis"/>
        </w:rPr>
        <w:t xml:space="preserve"> also </w:t>
      </w:r>
      <w:r w:rsidRPr="00683D68">
        <w:rPr>
          <w:rStyle w:val="Emphasis"/>
          <w:highlight w:val="green"/>
        </w:rPr>
        <w:t>connect</w:t>
      </w:r>
      <w:r w:rsidRPr="00AB15F7">
        <w:rPr>
          <w:rStyle w:val="Emphasis"/>
        </w:rPr>
        <w:t xml:space="preserve"> the </w:t>
      </w:r>
      <w:r w:rsidRPr="00683D68">
        <w:rPr>
          <w:rStyle w:val="Emphasis"/>
          <w:highlight w:val="green"/>
        </w:rPr>
        <w:t>relatively low levels of U.S. union density</w:t>
      </w:r>
      <w:r w:rsidRPr="00AB15F7">
        <w:rPr>
          <w:rStyle w:val="Emphasis"/>
        </w:rPr>
        <w:t xml:space="preserve"> (when compared with other nations) </w:t>
      </w:r>
      <w:r w:rsidRPr="00683D68">
        <w:rPr>
          <w:rStyle w:val="Emphasis"/>
          <w:highlight w:val="green"/>
        </w:rPr>
        <w:t>and</w:t>
      </w:r>
      <w:r w:rsidRPr="00AB15F7">
        <w:rPr>
          <w:rStyle w:val="Emphasis"/>
        </w:rPr>
        <w:t xml:space="preserve"> the </w:t>
      </w:r>
      <w:r w:rsidRPr="00683D68">
        <w:rPr>
          <w:rStyle w:val="Emphasis"/>
          <w:highlight w:val="green"/>
        </w:rPr>
        <w:t>higher</w:t>
      </w:r>
      <w:r w:rsidRPr="00AB15F7">
        <w:rPr>
          <w:rStyle w:val="Emphasis"/>
        </w:rPr>
        <w:t xml:space="preserve"> level of </w:t>
      </w:r>
      <w:r w:rsidRPr="00683D68">
        <w:rPr>
          <w:rStyle w:val="Emphasis"/>
          <w:highlight w:val="green"/>
        </w:rPr>
        <w:t>economic inequality</w:t>
      </w:r>
      <w:r w:rsidRPr="00AB15F7">
        <w:rPr>
          <w:rStyle w:val="Emphasis"/>
        </w:rPr>
        <w:t xml:space="preserve"> found in the United States. </w:t>
      </w:r>
      <w:r w:rsidRPr="00751024">
        <w:rPr>
          <w:sz w:val="8"/>
        </w:rPr>
        <w:t xml:space="preserve">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Marvit and I demonstrate in Why Labor Organizing Should Be a Civil Right that the three nations with the lowest collective bargaining coverage also were among the four countries with the highest degrees of income inequality, as measured by the Gini coefficient.29 Defunding public sector unions will only accelerate the extreme economic inequality that threatens our political democracy.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751024">
        <w:rPr>
          <w:rStyle w:val="Emphasis"/>
        </w:rPr>
        <w:t>Labor unions can also help create a culture of participation among workers. Being involved in workplace decisions and the give and take of collective bargaining, voting on union contracts, and voting for union leadership have all been called important drivers of “democratic acculturation.”31 In addition, union members routinely engage in civic activities, such as staffing phone banks and canvassing voters door to door. This involvement can boost civic participation among union members and</w:t>
      </w:r>
      <w:r w:rsidRPr="007A170F">
        <w:rPr>
          <w:rStyle w:val="Emphasis"/>
        </w:rPr>
        <w:t xml:space="preserve"> nonmembers alike. One study found that </w:t>
      </w:r>
      <w:r w:rsidRPr="00683D68">
        <w:rPr>
          <w:rStyle w:val="Emphasis"/>
          <w:highlight w:val="green"/>
        </w:rPr>
        <w:t xml:space="preserve">for every </w:t>
      </w:r>
      <w:r w:rsidRPr="00751024">
        <w:rPr>
          <w:rStyle w:val="Emphasis"/>
        </w:rPr>
        <w:t>one-</w:t>
      </w:r>
      <w:r w:rsidRPr="00683D68">
        <w:rPr>
          <w:rStyle w:val="Emphasis"/>
          <w:highlight w:val="green"/>
        </w:rPr>
        <w:t>percent</w:t>
      </w:r>
      <w:r w:rsidRPr="00751024">
        <w:rPr>
          <w:rStyle w:val="Emphasis"/>
        </w:rPr>
        <w:t xml:space="preserve">age-point </w:t>
      </w:r>
      <w:r w:rsidRPr="00683D68">
        <w:rPr>
          <w:rStyle w:val="Emphasis"/>
          <w:highlight w:val="green"/>
        </w:rPr>
        <w:t>increase in</w:t>
      </w:r>
      <w:r w:rsidRPr="007A170F">
        <w:rPr>
          <w:rStyle w:val="Emphasis"/>
        </w:rPr>
        <w:t xml:space="preserve"> a state’s </w:t>
      </w:r>
      <w:r w:rsidRPr="00683D68">
        <w:rPr>
          <w:rStyle w:val="Emphasis"/>
          <w:highlight w:val="green"/>
        </w:rPr>
        <w:t>union density</w:t>
      </w:r>
      <w:r w:rsidRPr="007A170F">
        <w:rPr>
          <w:rStyle w:val="Emphasis"/>
        </w:rPr>
        <w:t xml:space="preserve">, </w:t>
      </w:r>
      <w:r w:rsidRPr="00683D68">
        <w:rPr>
          <w:rStyle w:val="Emphasis"/>
          <w:highlight w:val="green"/>
        </w:rPr>
        <w:t>voter turnout increased between</w:t>
      </w:r>
      <w:r w:rsidRPr="007A170F">
        <w:rPr>
          <w:rStyle w:val="Emphasis"/>
        </w:rPr>
        <w:t xml:space="preserve"> </w:t>
      </w:r>
      <w:r w:rsidRPr="00683D68">
        <w:rPr>
          <w:rStyle w:val="Emphasis"/>
          <w:highlight w:val="green"/>
        </w:rPr>
        <w:t>0.2 and 2.5 percentage points</w:t>
      </w:r>
      <w:r w:rsidRPr="007A170F">
        <w:rPr>
          <w:rStyle w:val="Emphasis"/>
        </w:rPr>
        <w:t>.</w:t>
      </w:r>
      <w:r w:rsidRPr="00751024">
        <w:rPr>
          <w:sz w:val="8"/>
        </w:rPr>
        <w:t xml:space="preserve"> In a presidential election, a ten-percentage-point increase in union density could translate into 3 million more voters.32 </w:t>
      </w:r>
      <w:r w:rsidRPr="00751024">
        <w:rPr>
          <w:rStyle w:val="Emphasis"/>
        </w:rPr>
        <w:t>Democracies Need Well-Educated Citizens, Which Teachers Unions Help Produce</w:t>
      </w:r>
      <w:r w:rsidRPr="00751024">
        <w:rPr>
          <w:sz w:val="8"/>
        </w:rPr>
        <w:t xml:space="preserve"> Democracies need well-educated citizens, and one important subset of public sector </w:t>
      </w:r>
      <w:r w:rsidRPr="00751024">
        <w:rPr>
          <w:rStyle w:val="Emphasis"/>
        </w:rPr>
        <w:t xml:space="preserve">unions—those representing teachers—play a vital role in promoting that </w:t>
      </w:r>
      <w:r w:rsidRPr="00751024">
        <w:rPr>
          <w:sz w:val="8"/>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683D68">
        <w:rPr>
          <w:rStyle w:val="Emphasis"/>
          <w:highlight w:val="green"/>
        </w:rPr>
        <w:t>Democracy requires</w:t>
      </w:r>
      <w:r w:rsidRPr="007A170F">
        <w:rPr>
          <w:rStyle w:val="Emphasis"/>
        </w:rPr>
        <w:t xml:space="preserve"> a thinking </w:t>
      </w:r>
      <w:r w:rsidRPr="00683D68">
        <w:rPr>
          <w:rStyle w:val="Emphasis"/>
          <w:highlight w:val="green"/>
        </w:rPr>
        <w:t>people</w:t>
      </w:r>
      <w:r w:rsidRPr="007A170F">
        <w:rPr>
          <w:rStyle w:val="Emphasis"/>
        </w:rPr>
        <w:t xml:space="preserve"> who are </w:t>
      </w:r>
      <w:r w:rsidRPr="00683D68">
        <w:rPr>
          <w:rStyle w:val="Emphasis"/>
          <w:highlight w:val="green"/>
        </w:rPr>
        <w:t>not</w:t>
      </w:r>
      <w:r w:rsidRPr="007A170F">
        <w:rPr>
          <w:rStyle w:val="Emphasis"/>
        </w:rPr>
        <w:t xml:space="preserve"> easily </w:t>
      </w:r>
      <w:r w:rsidRPr="00683D68">
        <w:rPr>
          <w:rStyle w:val="Emphasis"/>
          <w:highlight w:val="green"/>
        </w:rPr>
        <w:t>swayed by demagoguery</w:t>
      </w:r>
      <w:r w:rsidRPr="00751024">
        <w:rPr>
          <w:sz w:val="8"/>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7A170F">
        <w:rPr>
          <w:rStyle w:val="Emphasis"/>
        </w:rPr>
        <w:t xml:space="preserve">As the amicus brief of the American Federation of Teachers and the American Association of University Professors points out, </w:t>
      </w:r>
      <w:r w:rsidRPr="00683D68">
        <w:rPr>
          <w:rStyle w:val="Emphasis"/>
          <w:highlight w:val="green"/>
        </w:rPr>
        <w:t>states with “fair share” collective bargaining provisions have higher academic performance</w:t>
      </w:r>
      <w:r w:rsidRPr="007A170F">
        <w:rPr>
          <w:rStyle w:val="Emphasis"/>
        </w:rPr>
        <w:t xml:space="preserve"> on average </w:t>
      </w:r>
      <w:r w:rsidRPr="00683D68">
        <w:rPr>
          <w:rStyle w:val="Emphasis"/>
          <w:highlight w:val="green"/>
        </w:rPr>
        <w:t>than those who do</w:t>
      </w:r>
      <w:r w:rsidRPr="007A170F">
        <w:rPr>
          <w:rStyle w:val="Emphasis"/>
        </w:rPr>
        <w:t xml:space="preserve"> </w:t>
      </w:r>
      <w:r w:rsidRPr="00683D68">
        <w:rPr>
          <w:rStyle w:val="Emphasis"/>
          <w:highlight w:val="green"/>
        </w:rPr>
        <w:t>not</w:t>
      </w:r>
      <w:r w:rsidRPr="007A170F">
        <w:rPr>
          <w:rStyle w:val="Emphasis"/>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751024">
        <w:rPr>
          <w:sz w:val="8"/>
        </w:rPr>
        <w:t>.37 (See Figure 2.) Figure 2. chartDOWNLOAD Of course, there are lots of other factors, such as poverty, that influence a state’s student achievement levels. But careful studies that seek to control for those additional factors tend to find higher achievement in states with strong teacher unions. A review by sociologist Robert Carini concluded that “there is an emerging consensus in the literature that teacher unionism favorably influences achievement for most students, as measured by a variety of standardized tests.”38 Carini’s 2002 review of seventeen widely cited studies observed that twelve found positive effects, and five found negative effects (see Figure 3). Moreover, the twelve concluding positive results were more methodologically rigorous than the five that found negative effects, because they were more likely to look at student level data (rather than using state or district averages) and to control for more variables.39 Figure 3. chartDOWNLOAD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education of students.”40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Unions also seek greater voice for teachers in school decision making, which can reduce teacher turnover.42 Indeed, one could argue that teachers unions provide a healthy enhancement to democratic decision-making on education policy because teachers, as much as any other group in society, serve as powerful advocates for those Americans who cannot vote—school children. As journalist Jonathan Chait has noted, politicians—who have short-term horizons—are prone to under-investing in education, and teachers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really big issues, such as overall investment in education, the convergence of interests is strong. And evidence suggests that the alliance is working. In general, American society consistently under-invests in children outside of schools, compared with other leading democratic societies. According to the Organisation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books.”45</w:t>
      </w:r>
    </w:p>
    <w:p w14:paraId="16568D8F" w14:textId="77777777" w:rsidR="00554C8C" w:rsidRDefault="00554C8C" w:rsidP="00554C8C"/>
    <w:p w14:paraId="11816B10" w14:textId="77777777" w:rsidR="00554C8C" w:rsidRDefault="00554C8C" w:rsidP="00554C8C">
      <w:pPr>
        <w:pStyle w:val="Heading4"/>
      </w:pPr>
      <w:r w:rsidRPr="00A410C1">
        <w:rPr>
          <w:rFonts w:eastAsia="MS Gothic" w:cs="Times New Roman"/>
        </w:rPr>
        <w:t xml:space="preserve">US democracy is the </w:t>
      </w:r>
      <w:r w:rsidRPr="00A410C1">
        <w:rPr>
          <w:rFonts w:eastAsia="MS Gothic" w:cs="Times New Roman"/>
          <w:u w:val="single"/>
        </w:rPr>
        <w:t>greatest international stabilizer</w:t>
      </w:r>
      <w:r>
        <w:rPr>
          <w:rFonts w:eastAsia="MS Gothic" w:cs="Times New Roman"/>
        </w:rPr>
        <w:t xml:space="preserve"> and</w:t>
      </w:r>
      <w:r>
        <w:t xml:space="preserve"> is key to democracy globally</w:t>
      </w:r>
    </w:p>
    <w:p w14:paraId="2CF4FC90" w14:textId="77777777" w:rsidR="00554C8C" w:rsidRPr="000D0944" w:rsidRDefault="00554C8C" w:rsidP="00554C8C">
      <w:pPr>
        <w:rPr>
          <w:sz w:val="16"/>
        </w:rPr>
      </w:pPr>
      <w:r w:rsidRPr="000D0944">
        <w:rPr>
          <w:sz w:val="16"/>
        </w:rPr>
        <w:t xml:space="preserve">Kelly </w:t>
      </w:r>
      <w:r w:rsidRPr="000D0944">
        <w:rPr>
          <w:rStyle w:val="Style13ptBold"/>
        </w:rPr>
        <w:t>Magsamen</w:t>
      </w:r>
      <w:r>
        <w:rPr>
          <w:rStyle w:val="Style13ptBold"/>
        </w:rPr>
        <w:t xml:space="preserve"> et. al. 18</w:t>
      </w:r>
      <w:r w:rsidRPr="000D0944">
        <w:rPr>
          <w:sz w:val="16"/>
        </w:rPr>
        <w:t>, Max Bergmann, Michael Fuchs, and Trevor Sutton, 9-5-2018, "Securing a Democratic World," Center for American Progress, https://www.americanprogress.org/issues/security/reports/2018/09/05/457451/securing-democratic-world/</w:t>
      </w:r>
    </w:p>
    <w:p w14:paraId="4D89D92F" w14:textId="77777777" w:rsidR="00554C8C" w:rsidRPr="000D0944" w:rsidRDefault="00554C8C" w:rsidP="00554C8C">
      <w:pPr>
        <w:rPr>
          <w:rStyle w:val="TitleChar"/>
        </w:rPr>
      </w:pPr>
      <w:r w:rsidRPr="000D0944">
        <w:rPr>
          <w:sz w:val="16"/>
        </w:rPr>
        <w:t xml:space="preserve">Policy recommendations </w:t>
      </w:r>
      <w:r w:rsidRPr="000D0944">
        <w:rPr>
          <w:rStyle w:val="TitleChar"/>
        </w:rPr>
        <w:t xml:space="preserve">Revitalizing global democracy is an immense and complex task that will take many years. But in the short term, </w:t>
      </w:r>
      <w:r w:rsidRPr="00683D68">
        <w:rPr>
          <w:rStyle w:val="TitleChar"/>
          <w:highlight w:val="green"/>
        </w:rPr>
        <w:t>the</w:t>
      </w:r>
      <w:r w:rsidRPr="000D0944">
        <w:rPr>
          <w:rStyle w:val="TitleChar"/>
        </w:rPr>
        <w:t xml:space="preserve"> </w:t>
      </w:r>
      <w:r w:rsidRPr="00683D68">
        <w:rPr>
          <w:rStyle w:val="TitleChar"/>
          <w:highlight w:val="green"/>
        </w:rPr>
        <w:t>threat presented</w:t>
      </w:r>
      <w:r w:rsidRPr="000D0944">
        <w:rPr>
          <w:rStyle w:val="TitleChar"/>
        </w:rPr>
        <w:t xml:space="preserve"> by opportunist </w:t>
      </w:r>
      <w:r w:rsidRPr="00683D68">
        <w:rPr>
          <w:rStyle w:val="TitleChar"/>
          <w:highlight w:val="green"/>
        </w:rPr>
        <w:t>authoritarian regimes</w:t>
      </w:r>
      <w:r w:rsidRPr="000D0944">
        <w:rPr>
          <w:rStyle w:val="TitleChar"/>
        </w:rPr>
        <w:t xml:space="preserve"> urgently </w:t>
      </w:r>
      <w:r w:rsidRPr="00683D68">
        <w:rPr>
          <w:rStyle w:val="TitleChar"/>
          <w:highlight w:val="green"/>
        </w:rPr>
        <w:t>requires a rapid response</w:t>
      </w:r>
      <w:r w:rsidRPr="000D0944">
        <w:rPr>
          <w:rStyle w:val="TitleChar"/>
        </w:rPr>
        <w:t>.</w:t>
      </w:r>
      <w:r w:rsidRPr="000D0944">
        <w:rPr>
          <w:sz w:val="16"/>
        </w:rPr>
        <w:t xml:space="preserve"> </w:t>
      </w:r>
      <w:r w:rsidRPr="000D0944">
        <w:rPr>
          <w:rStyle w:val="TitleChar"/>
        </w:rPr>
        <w:t xml:space="preserve">That is why </w:t>
      </w:r>
      <w:r w:rsidRPr="00683D68">
        <w:rPr>
          <w:rStyle w:val="TitleChar"/>
          <w:highlight w:val="green"/>
        </w:rPr>
        <w:t>America</w:t>
      </w:r>
      <w:r w:rsidRPr="000D0944">
        <w:rPr>
          <w:rStyle w:val="TitleChar"/>
        </w:rPr>
        <w:t xml:space="preserve">’s democracy rebalance </w:t>
      </w:r>
      <w:r w:rsidRPr="00683D68">
        <w:rPr>
          <w:rStyle w:val="TitleChar"/>
          <w:highlight w:val="green"/>
        </w:rPr>
        <w:t>needs</w:t>
      </w:r>
      <w:r w:rsidRPr="000D0944">
        <w:rPr>
          <w:rStyle w:val="TitleChar"/>
        </w:rPr>
        <w:t xml:space="preserve"> both </w:t>
      </w:r>
      <w:r w:rsidRPr="00683D68">
        <w:rPr>
          <w:rStyle w:val="TitleChar"/>
          <w:highlight w:val="green"/>
        </w:rPr>
        <w:t>an immediate defensive line</w:t>
      </w:r>
      <w:r w:rsidRPr="000D0944">
        <w:rPr>
          <w:rStyle w:val="TitleChar"/>
        </w:rPr>
        <w:t xml:space="preserve"> of effort </w:t>
      </w:r>
      <w:r w:rsidRPr="00683D68">
        <w:rPr>
          <w:rStyle w:val="TitleChar"/>
          <w:highlight w:val="green"/>
        </w:rPr>
        <w:t xml:space="preserve">to protect democratic values at home </w:t>
      </w:r>
      <w:r w:rsidRPr="000D0944">
        <w:rPr>
          <w:rStyle w:val="TitleChar"/>
        </w:rPr>
        <w:t xml:space="preserve">and around the world from creeping authoritarianism </w:t>
      </w:r>
      <w:r w:rsidRPr="00683D68">
        <w:rPr>
          <w:rStyle w:val="TitleChar"/>
          <w:highlight w:val="green"/>
        </w:rPr>
        <w:t>and a sustained</w:t>
      </w:r>
      <w:r w:rsidRPr="000D0944">
        <w:rPr>
          <w:rStyle w:val="TitleChar"/>
        </w:rPr>
        <w:t xml:space="preserve"> long-term </w:t>
      </w:r>
      <w:r w:rsidRPr="00683D68">
        <w:rPr>
          <w:rStyle w:val="TitleChar"/>
          <w:highlight w:val="green"/>
        </w:rPr>
        <w:t>effort to expand the global democratic</w:t>
      </w:r>
      <w:r w:rsidRPr="000D0944">
        <w:rPr>
          <w:rStyle w:val="TitleChar"/>
        </w:rPr>
        <w:t xml:space="preserve"> </w:t>
      </w:r>
      <w:r w:rsidRPr="00683D68">
        <w:rPr>
          <w:rStyle w:val="TitleChar"/>
          <w:highlight w:val="green"/>
        </w:rPr>
        <w:t>community</w:t>
      </w:r>
      <w:r w:rsidRPr="000D0944">
        <w:rPr>
          <w:rStyle w:val="TitleChar"/>
        </w:rPr>
        <w:t xml:space="preserve"> and address the drivers of democratic retrenchment.</w:t>
      </w:r>
      <w:r>
        <w:rPr>
          <w:rStyle w:val="TitleChar"/>
        </w:rPr>
        <w:t xml:space="preserve"> </w:t>
      </w:r>
      <w:r w:rsidRPr="000D0944">
        <w:rPr>
          <w:sz w:val="16"/>
        </w:rPr>
        <w:t xml:space="preserve">Strengthen democracy at home </w:t>
      </w:r>
      <w:r w:rsidRPr="000D0944">
        <w:rPr>
          <w:rStyle w:val="TitleChar"/>
        </w:rPr>
        <w:t xml:space="preserve">American </w:t>
      </w:r>
      <w:r w:rsidRPr="00683D68">
        <w:rPr>
          <w:rStyle w:val="TitleChar"/>
          <w:highlight w:val="green"/>
        </w:rPr>
        <w:t>foreign policy starts</w:t>
      </w:r>
      <w:r w:rsidRPr="000D0944">
        <w:rPr>
          <w:rStyle w:val="TitleChar"/>
        </w:rPr>
        <w:t xml:space="preserve"> at home </w:t>
      </w:r>
      <w:r w:rsidRPr="00683D68">
        <w:rPr>
          <w:rStyle w:val="TitleChar"/>
          <w:highlight w:val="green"/>
        </w:rPr>
        <w:t>with the strength of our own</w:t>
      </w:r>
      <w:r w:rsidRPr="000D0944">
        <w:rPr>
          <w:rStyle w:val="TitleChar"/>
        </w:rPr>
        <w:t xml:space="preserve"> democratic </w:t>
      </w:r>
      <w:r w:rsidRPr="00683D68">
        <w:rPr>
          <w:rStyle w:val="TitleChar"/>
          <w:highlight w:val="green"/>
        </w:rPr>
        <w:t>model. No</w:t>
      </w:r>
      <w:r w:rsidRPr="000D0944">
        <w:rPr>
          <w:rStyle w:val="TitleChar"/>
        </w:rPr>
        <w:t xml:space="preserve">ne of the </w:t>
      </w:r>
      <w:r w:rsidRPr="00683D68">
        <w:rPr>
          <w:rStyle w:val="TitleChar"/>
          <w:highlight w:val="green"/>
        </w:rPr>
        <w:t>initiative</w:t>
      </w:r>
      <w:r w:rsidRPr="000D0944">
        <w:rPr>
          <w:rStyle w:val="TitleChar"/>
        </w:rPr>
        <w:t xml:space="preserve">s proposed </w:t>
      </w:r>
      <w:r w:rsidRPr="00683D68">
        <w:rPr>
          <w:rStyle w:val="TitleChar"/>
          <w:highlight w:val="green"/>
        </w:rPr>
        <w:t>in this report is likely to succeed</w:t>
      </w:r>
      <w:r w:rsidRPr="000D0944">
        <w:rPr>
          <w:rStyle w:val="TitleChar"/>
        </w:rPr>
        <w:t xml:space="preserve"> </w:t>
      </w:r>
      <w:r w:rsidRPr="00683D68">
        <w:rPr>
          <w:rStyle w:val="TitleChar"/>
          <w:highlight w:val="green"/>
        </w:rPr>
        <w:t>if the U</w:t>
      </w:r>
      <w:r w:rsidRPr="000D0944">
        <w:rPr>
          <w:rStyle w:val="TitleChar"/>
        </w:rPr>
        <w:t xml:space="preserve">nited </w:t>
      </w:r>
      <w:r w:rsidRPr="00683D68">
        <w:rPr>
          <w:rStyle w:val="TitleChar"/>
          <w:highlight w:val="green"/>
        </w:rPr>
        <w:t>S</w:t>
      </w:r>
      <w:r w:rsidRPr="000D0944">
        <w:rPr>
          <w:rStyle w:val="TitleChar"/>
        </w:rPr>
        <w:t xml:space="preserve">tates </w:t>
      </w:r>
      <w:r w:rsidRPr="00683D68">
        <w:rPr>
          <w:rStyle w:val="TitleChar"/>
          <w:highlight w:val="green"/>
        </w:rPr>
        <w:t>does not embrace its own democratic values</w:t>
      </w:r>
      <w:r w:rsidRPr="000D0944">
        <w:rPr>
          <w:rStyle w:val="TitleChar"/>
        </w:rPr>
        <w:t xml:space="preserve"> and norms </w:t>
      </w:r>
      <w:r w:rsidRPr="00683D68">
        <w:rPr>
          <w:rStyle w:val="TitleChar"/>
          <w:highlight w:val="green"/>
        </w:rPr>
        <w:t>and lead by example</w:t>
      </w:r>
      <w:r w:rsidRPr="000D0944">
        <w:rPr>
          <w:rStyle w:val="TitleChar"/>
        </w:rPr>
        <w:t xml:space="preserve">. </w:t>
      </w:r>
      <w:r w:rsidRPr="000D0944">
        <w:rPr>
          <w:sz w:val="16"/>
        </w:rPr>
        <w:t>The next administration will need to simultaneously re-establish international credibility and strengthen the democratic compact with its own citizens</w:t>
      </w:r>
      <w:r w:rsidRPr="000D0944">
        <w:rPr>
          <w:rStyle w:val="TitleChar"/>
        </w:rPr>
        <w:t xml:space="preserve">. </w:t>
      </w:r>
      <w:r w:rsidRPr="00683D68">
        <w:rPr>
          <w:rStyle w:val="TitleChar"/>
          <w:highlight w:val="green"/>
        </w:rPr>
        <w:t>For the U</w:t>
      </w:r>
      <w:r w:rsidRPr="000D0944">
        <w:rPr>
          <w:rStyle w:val="TitleChar"/>
        </w:rPr>
        <w:t xml:space="preserve">nited </w:t>
      </w:r>
      <w:r w:rsidRPr="00683D68">
        <w:rPr>
          <w:rStyle w:val="TitleChar"/>
          <w:highlight w:val="green"/>
        </w:rPr>
        <w:t>S</w:t>
      </w:r>
      <w:r w:rsidRPr="000D0944">
        <w:rPr>
          <w:rStyle w:val="TitleChar"/>
        </w:rPr>
        <w:t xml:space="preserve">tates </w:t>
      </w:r>
      <w:r w:rsidRPr="00683D68">
        <w:rPr>
          <w:rStyle w:val="TitleChar"/>
          <w:highlight w:val="green"/>
        </w:rPr>
        <w:t>to compete</w:t>
      </w:r>
      <w:r w:rsidRPr="000D0944">
        <w:rPr>
          <w:rStyle w:val="TitleChar"/>
        </w:rPr>
        <w:t xml:space="preserve"> effectively in the global battle of ideas, </w:t>
      </w:r>
      <w:r w:rsidRPr="00683D68">
        <w:rPr>
          <w:rStyle w:val="TitleChar"/>
          <w:highlight w:val="green"/>
        </w:rPr>
        <w:t>it</w:t>
      </w:r>
      <w:r w:rsidRPr="000D0944">
        <w:rPr>
          <w:rStyle w:val="TitleChar"/>
        </w:rPr>
        <w:t xml:space="preserve"> </w:t>
      </w:r>
      <w:r w:rsidRPr="00683D68">
        <w:rPr>
          <w:rStyle w:val="TitleChar"/>
          <w:highlight w:val="green"/>
        </w:rPr>
        <w:t>must</w:t>
      </w:r>
      <w:r w:rsidRPr="000D0944">
        <w:rPr>
          <w:rStyle w:val="TitleChar"/>
        </w:rPr>
        <w:t xml:space="preserve"> continue to </w:t>
      </w:r>
      <w:r w:rsidRPr="00683D68">
        <w:rPr>
          <w:rStyle w:val="TitleChar"/>
          <w:highlight w:val="green"/>
        </w:rPr>
        <w:t>perfect its own democracy and leverage its</w:t>
      </w:r>
      <w:r w:rsidRPr="000D0944">
        <w:rPr>
          <w:rStyle w:val="TitleChar"/>
        </w:rPr>
        <w:t xml:space="preserve"> own comparative </w:t>
      </w:r>
      <w:r w:rsidRPr="00683D68">
        <w:rPr>
          <w:rStyle w:val="TitleChar"/>
          <w:highlight w:val="green"/>
        </w:rPr>
        <w:t>strengths</w:t>
      </w:r>
      <w:r w:rsidRPr="000D0944">
        <w:rPr>
          <w:rStyle w:val="TitleChar"/>
        </w:rPr>
        <w:t>: rule of law, strong institutions, the ability to self-correct as a nation, and the innovation and perseverance of the American people</w:t>
      </w:r>
      <w:r w:rsidRPr="000D0944">
        <w:rPr>
          <w:sz w:val="16"/>
        </w:rPr>
        <w:t xml:space="preserve">. While domestic policy is not the focus of this report, the authors felt </w:t>
      </w:r>
      <w:r w:rsidRPr="000D0944">
        <w:rPr>
          <w:rStyle w:val="TitleChar"/>
        </w:rPr>
        <w:t>it was essential to draw the connection between the health of American democracy and the strategic impact that the United States can drive globally in the context of rising competition.</w:t>
      </w:r>
    </w:p>
    <w:p w14:paraId="3C5DB4BE" w14:textId="77777777" w:rsidR="00554C8C" w:rsidRDefault="00554C8C" w:rsidP="00554C8C"/>
    <w:p w14:paraId="71EBC09A" w14:textId="77777777" w:rsidR="00554C8C" w:rsidRPr="007A72A8" w:rsidRDefault="00554C8C" w:rsidP="00554C8C">
      <w:pPr>
        <w:pStyle w:val="Heading4"/>
      </w:pPr>
      <w:r>
        <w:t>Extinction</w:t>
      </w:r>
    </w:p>
    <w:p w14:paraId="7C48BD24" w14:textId="77777777" w:rsidR="00554C8C" w:rsidRPr="005E1642" w:rsidRDefault="00554C8C" w:rsidP="00554C8C">
      <w:r w:rsidRPr="005E1642">
        <w:rPr>
          <w:rStyle w:val="Style13ptBold"/>
        </w:rPr>
        <w:t>Yulis 17</w:t>
      </w:r>
      <w:r w:rsidRPr="005E1642">
        <w:t xml:space="preserve"> </w:t>
      </w:r>
      <w:r w:rsidRPr="005E1642">
        <w:rPr>
          <w:sz w:val="18"/>
          <w:szCs w:val="20"/>
        </w:rPr>
        <w:t>(Max Yulis, Penn Political Review. In Defense of Liberal Internationalism. April 8, 2017. pennpoliticalreview.org/2017/04/in-defense-of-liberal-internationalism/)</w:t>
      </w:r>
    </w:p>
    <w:p w14:paraId="0D8D0F2F" w14:textId="77777777" w:rsidR="00554C8C" w:rsidRDefault="00554C8C" w:rsidP="00554C8C">
      <w:pPr>
        <w:rPr>
          <w:rFonts w:eastAsia="Cambria"/>
          <w:sz w:val="14"/>
        </w:rPr>
      </w:pPr>
      <w:r w:rsidRPr="00A410C1">
        <w:rPr>
          <w:rFonts w:eastAsia="Cambria"/>
          <w:sz w:val="14"/>
        </w:rPr>
        <w:t xml:space="preserve">Over the past decade, international headlines have been bombarded with stories about the unraveling of the post-Cold War world order, the creation of revolutionary smart devices and military technologies, the rise of militant jihadist </w:t>
      </w:r>
      <w:r w:rsidRPr="00FA64FA">
        <w:rPr>
          <w:rFonts w:eastAsia="Cambria"/>
          <w:sz w:val="14"/>
        </w:rPr>
        <w:t>organizations, and nuclear proliferation. Indeed, times are paradoxically promising and alarming. In relation to treating the world’s ills, fortunately, there is a capable hegemon– one that has the ability to revive the world order and traditionally hallmarked human rights, peace, and democracy. The United States, with all of its shortcomings, had crafted an international agenda that significantly impacted the post-WWII landscape</w:t>
      </w:r>
      <w:r w:rsidRPr="00FA64FA">
        <w:rPr>
          <w:rFonts w:eastAsia="Cambria"/>
          <w:u w:val="single"/>
        </w:rPr>
        <w:t>.</w:t>
      </w:r>
      <w:r w:rsidRPr="00FA64FA">
        <w:rPr>
          <w:rFonts w:eastAsia="Cambria"/>
          <w:sz w:val="14"/>
        </w:rPr>
        <w:t xml:space="preserve"> </w:t>
      </w:r>
      <w:r w:rsidRPr="00FA64FA">
        <w:rPr>
          <w:rFonts w:eastAsia="Cambria"/>
          <w:b/>
          <w:u w:val="single"/>
        </w:rPr>
        <w:t xml:space="preserve">Countries invested their ambitions into security communities, international institutions, and </w:t>
      </w:r>
      <w:r w:rsidRPr="00FA64FA">
        <w:rPr>
          <w:rFonts w:eastAsia="Cambria"/>
          <w:b/>
          <w:iCs/>
          <w:u w:val="single"/>
          <w:bdr w:val="single" w:sz="8" w:space="0" w:color="auto"/>
        </w:rPr>
        <w:t>i</w:t>
      </w:r>
      <w:r w:rsidRPr="00FA64FA">
        <w:rPr>
          <w:rFonts w:eastAsia="Cambria"/>
          <w:b/>
          <w:u w:val="single"/>
        </w:rPr>
        <w:t xml:space="preserve">nternational </w:t>
      </w:r>
      <w:r w:rsidRPr="00FA64FA">
        <w:rPr>
          <w:rFonts w:eastAsia="Cambria"/>
          <w:b/>
          <w:iCs/>
          <w:u w:val="single"/>
          <w:bdr w:val="single" w:sz="8" w:space="0" w:color="auto"/>
        </w:rPr>
        <w:t>law</w:t>
      </w:r>
      <w:r w:rsidRPr="00FA64FA">
        <w:rPr>
          <w:rFonts w:eastAsia="Cambria"/>
          <w:sz w:val="14"/>
        </w:rPr>
        <w:t xml:space="preserve"> in an effort </w:t>
      </w:r>
      <w:r w:rsidRPr="00FA64FA">
        <w:rPr>
          <w:rFonts w:eastAsia="Cambria"/>
          <w:b/>
          <w:u w:val="single"/>
        </w:rPr>
        <w:t>to mitigate</w:t>
      </w:r>
      <w:r w:rsidRPr="00FA64FA">
        <w:rPr>
          <w:rFonts w:eastAsia="Cambria"/>
          <w:sz w:val="14"/>
        </w:rPr>
        <w:t xml:space="preserve"> the </w:t>
      </w:r>
      <w:r w:rsidRPr="00FA64FA">
        <w:rPr>
          <w:rFonts w:eastAsia="Cambria"/>
          <w:b/>
          <w:u w:val="single"/>
        </w:rPr>
        <w:t xml:space="preserve">chances of </w:t>
      </w:r>
      <w:r w:rsidRPr="00FA64FA">
        <w:rPr>
          <w:rFonts w:eastAsia="Cambria"/>
          <w:sz w:val="14"/>
        </w:rPr>
        <w:t xml:space="preserve">a </w:t>
      </w:r>
      <w:r w:rsidRPr="00FA64FA">
        <w:rPr>
          <w:rFonts w:eastAsia="Cambria"/>
          <w:b/>
          <w:iCs/>
          <w:u w:val="single"/>
          <w:bdr w:val="single" w:sz="8" w:space="0" w:color="auto"/>
        </w:rPr>
        <w:t>nuclear</w:t>
      </w:r>
      <w:r w:rsidRPr="00FA64FA">
        <w:rPr>
          <w:rFonts w:eastAsia="Cambria"/>
          <w:sz w:val="14"/>
        </w:rPr>
        <w:t xml:space="preserve"> catastrophe or another World </w:t>
      </w:r>
      <w:r w:rsidRPr="00FA64FA">
        <w:rPr>
          <w:rFonts w:eastAsia="Cambria"/>
          <w:b/>
          <w:iCs/>
          <w:u w:val="single"/>
          <w:bdr w:val="single" w:sz="8" w:space="0" w:color="auto"/>
        </w:rPr>
        <w:t>War</w:t>
      </w:r>
      <w:r w:rsidRPr="00FA64FA">
        <w:rPr>
          <w:rFonts w:eastAsia="Cambria"/>
          <w:sz w:val="14"/>
        </w:rPr>
        <w:t>. The horrors and atrocities of the two Great Wars had traumatized the global community, which spurred calls for peace and the creation</w:t>
      </w:r>
      <w:r w:rsidRPr="00846785">
        <w:rPr>
          <w:rFonts w:eastAsia="Cambria"/>
          <w:sz w:val="14"/>
        </w:rPr>
        <w:t xml:space="preserve"> of a universalist agenda. </w:t>
      </w:r>
      <w:r w:rsidRPr="00846785">
        <w:rPr>
          <w:rFonts w:eastAsia="Cambria"/>
          <w:b/>
          <w:u w:val="single"/>
        </w:rPr>
        <w:t>Today</w:t>
      </w:r>
      <w:r w:rsidRPr="00846785">
        <w:rPr>
          <w:rFonts w:eastAsia="Cambria"/>
          <w:u w:val="single"/>
        </w:rPr>
        <w:t xml:space="preserve">, the world’s fickle and declining hegemon still has the </w:t>
      </w:r>
      <w:r w:rsidRPr="00846785">
        <w:rPr>
          <w:rFonts w:eastAsia="Cambria"/>
          <w:b/>
          <w:u w:val="single"/>
        </w:rPr>
        <w:t>ability, but not the will</w:t>
      </w:r>
      <w:r w:rsidRPr="00846785">
        <w:rPr>
          <w:rFonts w:eastAsia="Cambria"/>
          <w:u w:val="single"/>
        </w:rPr>
        <w:t>, to uphold the world order that it had so carefully and eagerly helped construct.</w:t>
      </w:r>
      <w:r w:rsidRPr="00846785">
        <w:rPr>
          <w:rFonts w:eastAsia="Cambria"/>
          <w:sz w:val="14"/>
        </w:rPr>
        <w:t xml:space="preserve"> Now, </w:t>
      </w:r>
      <w:r w:rsidRPr="00846785">
        <w:rPr>
          <w:rFonts w:eastAsia="Cambria"/>
          <w:b/>
          <w:iCs/>
          <w:u w:val="single"/>
          <w:bdr w:val="single" w:sz="8" w:space="0" w:color="auto"/>
        </w:rPr>
        <w:t>the stakes are too high</w:t>
      </w:r>
      <w:r w:rsidRPr="00846785">
        <w:rPr>
          <w:rFonts w:eastAsia="Cambria"/>
          <w:sz w:val="14"/>
        </w:rPr>
        <w:t xml:space="preserve">, and </w:t>
      </w:r>
      <w:r w:rsidRPr="00846785">
        <w:rPr>
          <w:rFonts w:eastAsia="Cambria"/>
          <w:b/>
          <w:u w:val="single"/>
        </w:rPr>
        <w:t xml:space="preserve">there must be a mighty and willing global leader to lead the effort of diffusing democratic ideals </w:t>
      </w:r>
      <w:r w:rsidRPr="00846785">
        <w:rPr>
          <w:rFonts w:eastAsia="Cambria"/>
          <w:sz w:val="14"/>
        </w:rPr>
        <w:t>and reinforcing stability through both military and diplomatic means. To do this, the United States must abandon its insurgent wave of isolationism and protectionism, and come to grips with the newly transnational nature of problems ranging from climate chang</w:t>
      </w:r>
      <w:r w:rsidRPr="00A410C1">
        <w:rPr>
          <w:rFonts w:eastAsia="Cambria"/>
          <w:sz w:val="14"/>
        </w:rPr>
        <w:t xml:space="preserve">e to international terrorism. First, the </w:t>
      </w:r>
      <w:r w:rsidRPr="00A410C1">
        <w:rPr>
          <w:rFonts w:eastAsia="Cambria"/>
          <w:u w:val="single"/>
        </w:rPr>
        <w:t xml:space="preserve">increase in intra-state conflict should warrant concern as many </w:t>
      </w:r>
      <w:r w:rsidRPr="00683D68">
        <w:rPr>
          <w:rFonts w:eastAsia="Cambria"/>
          <w:highlight w:val="green"/>
          <w:u w:val="single"/>
        </w:rPr>
        <w:t>countries</w:t>
      </w:r>
      <w:r w:rsidRPr="00A410C1">
        <w:rPr>
          <w:rFonts w:eastAsia="Cambria"/>
          <w:u w:val="single"/>
        </w:rPr>
        <w:t xml:space="preserve">, namely </w:t>
      </w:r>
      <w:r w:rsidRPr="00683D68">
        <w:rPr>
          <w:rFonts w:eastAsia="Cambria"/>
          <w:highlight w:val="green"/>
          <w:u w:val="single"/>
        </w:rPr>
        <w:t xml:space="preserve">in Africa and the Middle East, are seeing the total </w:t>
      </w:r>
      <w:r w:rsidRPr="00683D68">
        <w:rPr>
          <w:rFonts w:eastAsia="Cambria"/>
          <w:b/>
          <w:highlight w:val="green"/>
          <w:u w:val="single"/>
        </w:rPr>
        <w:t xml:space="preserve">collapse of civil society </w:t>
      </w:r>
      <w:r w:rsidRPr="00A410C1">
        <w:rPr>
          <w:rFonts w:eastAsia="Cambria"/>
          <w:b/>
          <w:u w:val="single"/>
        </w:rPr>
        <w:t>and government.</w:t>
      </w:r>
      <w:r w:rsidRPr="00A410C1">
        <w:rPr>
          <w:rFonts w:eastAsia="Cambria"/>
          <w:u w:val="single"/>
        </w:rPr>
        <w:t xml:space="preserve"> </w:t>
      </w:r>
      <w:r w:rsidRPr="00A410C1">
        <w:rPr>
          <w:rFonts w:eastAsia="Cambria"/>
          <w:b/>
          <w:u w:val="single"/>
        </w:rPr>
        <w:t xml:space="preserve">These </w:t>
      </w:r>
      <w:r w:rsidRPr="00683D68">
        <w:rPr>
          <w:rFonts w:eastAsia="Cambria"/>
          <w:b/>
          <w:highlight w:val="green"/>
          <w:u w:val="single"/>
        </w:rPr>
        <w:t>power vacuums are being filled with</w:t>
      </w:r>
      <w:r w:rsidRPr="00A410C1">
        <w:rPr>
          <w:rFonts w:eastAsia="Cambria"/>
          <w:sz w:val="14"/>
        </w:rPr>
        <w:t xml:space="preserve"> increasingly </w:t>
      </w:r>
      <w:r w:rsidRPr="00846785">
        <w:rPr>
          <w:rFonts w:eastAsia="Cambria"/>
          <w:b/>
          <w:iCs/>
          <w:u w:val="single"/>
          <w:bdr w:val="single" w:sz="8" w:space="0" w:color="auto"/>
        </w:rPr>
        <w:t>ideological and dangerous tribal and</w:t>
      </w:r>
      <w:r w:rsidRPr="00683D68">
        <w:rPr>
          <w:rFonts w:eastAsia="Cambria"/>
          <w:b/>
          <w:iCs/>
          <w:highlight w:val="green"/>
          <w:u w:val="single"/>
          <w:bdr w:val="single" w:sz="8" w:space="0" w:color="auto"/>
        </w:rPr>
        <w:t xml:space="preserve"> non-state actors</w:t>
      </w:r>
      <w:r w:rsidRPr="00A410C1">
        <w:rPr>
          <w:rFonts w:eastAsia="Cambria"/>
          <w:sz w:val="14"/>
        </w:rPr>
        <w:t xml:space="preserve">, </w:t>
      </w:r>
      <w:r w:rsidRPr="00846785">
        <w:rPr>
          <w:rFonts w:eastAsia="Cambria"/>
          <w:u w:val="single"/>
        </w:rPr>
        <w:t xml:space="preserve">such as </w:t>
      </w:r>
      <w:r w:rsidRPr="00846785">
        <w:rPr>
          <w:rFonts w:eastAsia="Cambria"/>
          <w:b/>
          <w:iCs/>
          <w:u w:val="single"/>
          <w:bdr w:val="single" w:sz="8" w:space="0" w:color="auto"/>
        </w:rPr>
        <w:t>Boko Haram, ISIS, and Al-Shabaab</w:t>
      </w:r>
      <w:r w:rsidRPr="00846785">
        <w:rPr>
          <w:rFonts w:eastAsia="Cambria"/>
          <w:sz w:val="14"/>
        </w:rPr>
        <w:t xml:space="preserve">. Other </w:t>
      </w:r>
      <w:r w:rsidRPr="00846785">
        <w:rPr>
          <w:rFonts w:eastAsia="Cambria"/>
          <w:u w:val="single"/>
        </w:rPr>
        <w:t>bloody</w:t>
      </w:r>
      <w:r w:rsidRPr="00A410C1">
        <w:rPr>
          <w:rFonts w:eastAsia="Cambria"/>
          <w:u w:val="single"/>
        </w:rPr>
        <w:t xml:space="preserve"> civil wars in Rwanda, Sudan, and the Congo have contributed to the deaths of millions</w:t>
      </w:r>
      <w:r w:rsidRPr="00A410C1">
        <w:rPr>
          <w:rFonts w:eastAsia="Cambria"/>
          <w:sz w:val="14"/>
        </w:rPr>
        <w:t xml:space="preserve"> in the past two decades. As </w:t>
      </w:r>
      <w:r w:rsidRPr="00A410C1">
        <w:rPr>
          <w:rFonts w:eastAsia="Cambria"/>
          <w:u w:val="single"/>
        </w:rPr>
        <w:t xml:space="preserve">the West has </w:t>
      </w:r>
      <w:r w:rsidRPr="00846785">
        <w:rPr>
          <w:rFonts w:eastAsia="Cambria"/>
          <w:u w:val="single"/>
        </w:rPr>
        <w:t>seen, however, military intervention has not been all that successful</w:t>
      </w:r>
      <w:r w:rsidRPr="00846785">
        <w:rPr>
          <w:rFonts w:eastAsia="Cambria"/>
          <w:sz w:val="14"/>
        </w:rPr>
        <w:t xml:space="preserve"> in building and empowering democratic institutions in the Far East. </w:t>
      </w:r>
      <w:r w:rsidRPr="00846785">
        <w:rPr>
          <w:rFonts w:eastAsia="Cambria"/>
          <w:b/>
          <w:u w:val="single"/>
        </w:rPr>
        <w:t>A civil crusade</w:t>
      </w:r>
      <w:r w:rsidRPr="00846785">
        <w:rPr>
          <w:rFonts w:eastAsia="Cambria"/>
          <w:sz w:val="14"/>
        </w:rPr>
        <w:t xml:space="preserve">, along </w:t>
      </w:r>
      <w:r w:rsidRPr="00846785">
        <w:rPr>
          <w:rFonts w:eastAsia="Cambria"/>
          <w:u w:val="single"/>
        </w:rPr>
        <w:t xml:space="preserve">with the </w:t>
      </w:r>
      <w:r w:rsidRPr="00846785">
        <w:rPr>
          <w:rFonts w:eastAsia="Cambria"/>
          <w:b/>
          <w:iCs/>
          <w:u w:val="single"/>
          <w:bdr w:val="single" w:sz="8" w:space="0" w:color="auto"/>
        </w:rPr>
        <w:t>strengthening of international institutions</w:t>
      </w:r>
      <w:r w:rsidRPr="00846785">
        <w:rPr>
          <w:rFonts w:eastAsia="Cambria"/>
          <w:u w:val="single"/>
        </w:rPr>
        <w:t>,</w:t>
      </w:r>
      <w:r w:rsidRPr="00846785">
        <w:rPr>
          <w:rFonts w:eastAsia="Cambria"/>
          <w:b/>
          <w:u w:val="single"/>
        </w:rPr>
        <w:t xml:space="preserve"> </w:t>
      </w:r>
      <w:r w:rsidRPr="00846785">
        <w:rPr>
          <w:rFonts w:eastAsia="Cambria"/>
          <w:u w:val="single"/>
        </w:rPr>
        <w:t>may in fact be the answer to undoing tribal, religious, and sectarian divisions, thereby mitigating the prospects of civil conflict</w:t>
      </w:r>
      <w:r w:rsidRPr="00846785">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846785">
        <w:rPr>
          <w:rFonts w:eastAsia="Cambria"/>
          <w:u w:val="single"/>
        </w:rPr>
        <w:t>Seeing that an increase in the magnitude of human casualty is becoming more</w:t>
      </w:r>
      <w:r w:rsidRPr="00A410C1">
        <w:rPr>
          <w:rFonts w:eastAsia="Cambria"/>
          <w:u w:val="single"/>
        </w:rPr>
        <w:t xml:space="preserve"> of a reality due to advancements in military technology and the increasing outbreaks of civil war, </w:t>
      </w:r>
      <w:r w:rsidRPr="00A410C1">
        <w:rPr>
          <w:rFonts w:eastAsia="Cambria"/>
          <w:b/>
          <w:u w:val="single"/>
        </w:rPr>
        <w:t xml:space="preserve">international cooperation and the diffusion of norms that highlight the importance of </w:t>
      </w:r>
      <w:r w:rsidRPr="00A410C1">
        <w:rPr>
          <w:rFonts w:eastAsia="Cambria"/>
          <w:b/>
          <w:iCs/>
          <w:u w:val="single"/>
          <w:bdr w:val="single" w:sz="8" w:space="0" w:color="auto"/>
        </w:rPr>
        <w:t xml:space="preserve">stable governance, </w:t>
      </w:r>
      <w:r w:rsidRPr="00683D68">
        <w:rPr>
          <w:rFonts w:eastAsia="Cambria"/>
          <w:b/>
          <w:iCs/>
          <w:highlight w:val="green"/>
          <w:u w:val="single"/>
          <w:bdr w:val="single" w:sz="8" w:space="0" w:color="auto"/>
        </w:rPr>
        <w:t>democracy</w:t>
      </w:r>
      <w:r w:rsidRPr="00A410C1">
        <w:rPr>
          <w:rFonts w:eastAsia="Cambria"/>
          <w:b/>
          <w:iCs/>
          <w:u w:val="single"/>
          <w:bdr w:val="single" w:sz="8" w:space="0" w:color="auto"/>
        </w:rPr>
        <w:t>, and human rights</w:t>
      </w:r>
      <w:r w:rsidRPr="00A410C1">
        <w:rPr>
          <w:rFonts w:eastAsia="Cambria"/>
          <w:b/>
          <w:u w:val="single"/>
        </w:rPr>
        <w:t xml:space="preserve"> </w:t>
      </w:r>
      <w:r w:rsidRPr="00683D68">
        <w:rPr>
          <w:rFonts w:eastAsia="Cambria"/>
          <w:b/>
          <w:highlight w:val="green"/>
          <w:u w:val="single"/>
        </w:rPr>
        <w:t xml:space="preserve">is the only recourse to address </w:t>
      </w:r>
      <w:r w:rsidRPr="00A410C1">
        <w:rPr>
          <w:rFonts w:eastAsia="Cambria"/>
          <w:b/>
          <w:u w:val="single"/>
        </w:rPr>
        <w:t xml:space="preserve">the rise in sectarian divides and </w:t>
      </w:r>
      <w:r w:rsidRPr="00683D68">
        <w:rPr>
          <w:rFonts w:eastAsia="Cambria"/>
          <w:b/>
          <w:highlight w:val="green"/>
          <w:u w:val="single"/>
        </w:rPr>
        <w:t>civil conflicts</w:t>
      </w:r>
      <w:r w:rsidRPr="00A410C1">
        <w:rPr>
          <w:rFonts w:eastAsia="Cambria"/>
          <w:u w:val="single"/>
        </w:rPr>
        <w:t xml:space="preserve">. So long as the trend of the West’s desire to </w:t>
      </w:r>
      <w:r w:rsidRPr="00A410C1">
        <w:rPr>
          <w:rFonts w:eastAsia="Cambria"/>
          <w:b/>
          <w:u w:val="single"/>
        </w:rPr>
        <w:t>look inward</w:t>
      </w:r>
      <w:r w:rsidRPr="00A410C1">
        <w:rPr>
          <w:rFonts w:eastAsia="Cambria"/>
          <w:u w:val="single"/>
        </w:rPr>
        <w:t xml:space="preserve"> continues</w:t>
      </w:r>
      <w:r w:rsidRPr="00A410C1">
        <w:rPr>
          <w:rFonts w:eastAsia="Cambria"/>
          <w:sz w:val="14"/>
        </w:rPr>
        <w:t xml:space="preserve">, </w:t>
      </w:r>
      <w:r w:rsidRPr="00A410C1">
        <w:rPr>
          <w:rFonts w:eastAsia="Cambria"/>
          <w:u w:val="single"/>
        </w:rPr>
        <w:t>it is likely</w:t>
      </w:r>
      <w:r w:rsidRPr="00A410C1">
        <w:rPr>
          <w:rFonts w:eastAsia="Cambria"/>
          <w:sz w:val="14"/>
        </w:rPr>
        <w:t xml:space="preserve"> that </w:t>
      </w:r>
      <w:r w:rsidRPr="00683D68">
        <w:rPr>
          <w:rFonts w:eastAsia="Cambria"/>
          <w:highlight w:val="green"/>
          <w:u w:val="single"/>
        </w:rPr>
        <w:t xml:space="preserve">nation states mired in conflict will devolve into </w:t>
      </w:r>
      <w:r w:rsidRPr="00A410C1">
        <w:rPr>
          <w:rFonts w:eastAsia="Cambria"/>
          <w:u w:val="single"/>
        </w:rPr>
        <w:t xml:space="preserve">ethnic or tribal enclaves bent on </w:t>
      </w:r>
      <w:r w:rsidRPr="00A410C1">
        <w:rPr>
          <w:rFonts w:eastAsia="Cambria"/>
          <w:b/>
          <w:u w:val="single"/>
        </w:rPr>
        <w:t xml:space="preserve">relying on </w:t>
      </w:r>
      <w:r w:rsidRPr="00683D68">
        <w:rPr>
          <w:rFonts w:eastAsia="Cambria"/>
          <w:b/>
          <w:highlight w:val="green"/>
          <w:u w:val="single"/>
        </w:rPr>
        <w:t>war to maintain their legitimacy</w:t>
      </w:r>
      <w:r w:rsidRPr="00683D68">
        <w:rPr>
          <w:rFonts w:eastAsia="Cambria"/>
          <w:highlight w:val="green"/>
          <w:u w:val="single"/>
        </w:rPr>
        <w:t xml:space="preserve"> </w:t>
      </w:r>
      <w:r w:rsidRPr="00A410C1">
        <w:rPr>
          <w:rFonts w:eastAsia="Cambria"/>
          <w:u w:val="single"/>
        </w:rPr>
        <w:t>and power</w:t>
      </w:r>
      <w:r w:rsidRPr="00A410C1">
        <w:rPr>
          <w:rFonts w:eastAsia="Cambria"/>
          <w:sz w:val="14"/>
        </w:rPr>
        <w:t xml:space="preserve">. Aside from growing sectarianism and the increasing prevalence of failed states, </w:t>
      </w:r>
      <w:r w:rsidRPr="00A410C1">
        <w:rPr>
          <w:rFonts w:eastAsia="Cambria"/>
          <w:u w:val="single"/>
        </w:rPr>
        <w:t xml:space="preserve">an even more daunting threat come from </w:t>
      </w:r>
      <w:r w:rsidRPr="00A410C1">
        <w:rPr>
          <w:rFonts w:eastAsia="Cambria"/>
          <w:b/>
          <w:iCs/>
          <w:u w:val="single"/>
          <w:bdr w:val="single" w:sz="8" w:space="0" w:color="auto"/>
        </w:rPr>
        <w:t xml:space="preserve">weapons that transcend the costs of conventional warfare. </w:t>
      </w:r>
      <w:r w:rsidRPr="00A410C1">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A410C1">
        <w:rPr>
          <w:rFonts w:eastAsia="Cambria"/>
          <w:u w:val="single"/>
        </w:rPr>
        <w:t xml:space="preserve">now that the American president is threatening to undo much of the United States’ extensive network of alliances, formerly </w:t>
      </w:r>
      <w:r w:rsidRPr="00683D68">
        <w:rPr>
          <w:rFonts w:eastAsia="Cambria"/>
          <w:highlight w:val="green"/>
          <w:u w:val="single"/>
        </w:rPr>
        <w:t>non-nuclear states may be forced to rearm themselves</w:t>
      </w:r>
      <w:r w:rsidRPr="00A410C1">
        <w:rPr>
          <w:rFonts w:eastAsia="Cambria"/>
          <w:sz w:val="14"/>
        </w:rPr>
        <w:t xml:space="preserve">. </w:t>
      </w:r>
      <w:r w:rsidRPr="00683D68">
        <w:rPr>
          <w:rFonts w:eastAsia="Cambria"/>
          <w:b/>
          <w:highlight w:val="green"/>
          <w:u w:val="single"/>
        </w:rPr>
        <w:t>Disarmament is central to liberal internationalism</w:t>
      </w:r>
      <w:r w:rsidRPr="00A410C1">
        <w:rPr>
          <w:rFonts w:eastAsia="Cambria"/>
          <w:sz w:val="14"/>
        </w:rPr>
        <w:t xml:space="preserve">, </w:t>
      </w:r>
      <w:r w:rsidRPr="00A410C1">
        <w:rPr>
          <w:rFonts w:eastAsia="Cambria"/>
          <w:u w:val="single"/>
        </w:rPr>
        <w:t>as was apparent by the Washington Naval Treaty advocated by Wilson, and by the modern CTBT treaty</w:t>
      </w:r>
      <w:r w:rsidRPr="00A410C1">
        <w:rPr>
          <w:rFonts w:eastAsia="Cambria"/>
          <w:sz w:val="14"/>
        </w:rPr>
        <w:t xml:space="preserve">. The reverse is, however, being seen in the modern era, with cries coming from Japan and South Korea to remobilize and begin their own nuclear weapon programs.[4] </w:t>
      </w:r>
      <w:r w:rsidRPr="00683D68">
        <w:rPr>
          <w:rFonts w:eastAsia="Cambria"/>
          <w:highlight w:val="green"/>
          <w:u w:val="single"/>
        </w:rPr>
        <w:t>A world with more nuclear actors is a formula for chaos</w:t>
      </w:r>
      <w:r w:rsidRPr="00A410C1">
        <w:rPr>
          <w:rFonts w:eastAsia="Cambria"/>
          <w:u w:val="single"/>
        </w:rPr>
        <w:t>, especially if nuclear weapons become mass-produced.</w:t>
      </w:r>
      <w:r w:rsidRPr="00A410C1">
        <w:rPr>
          <w:rFonts w:eastAsia="Cambria"/>
          <w:sz w:val="14"/>
        </w:rPr>
        <w:t xml:space="preserve"> </w:t>
      </w:r>
      <w:r w:rsidRPr="00683D68">
        <w:rPr>
          <w:rFonts w:eastAsia="Cambria"/>
          <w:highlight w:val="green"/>
          <w:u w:val="single"/>
        </w:rPr>
        <w:t>Non-state actors will increasingly eye these nuclear sites</w:t>
      </w:r>
      <w:r w:rsidRPr="00A410C1">
        <w:rPr>
          <w:rFonts w:eastAsia="Cambria"/>
          <w:u w:val="single"/>
        </w:rPr>
        <w:t xml:space="preserve"> as was the case near a Belgian nuclear</w:t>
      </w:r>
      <w:r w:rsidRPr="00A410C1">
        <w:rPr>
          <w:rFonts w:eastAsia="Cambria"/>
          <w:sz w:val="14"/>
        </w:rPr>
        <w:t xml:space="preserve"> power </w:t>
      </w:r>
      <w:r w:rsidRPr="00A410C1">
        <w:rPr>
          <w:rFonts w:eastAsia="Cambria"/>
          <w:u w:val="single"/>
        </w:rPr>
        <w:t>plant</w:t>
      </w:r>
      <w:r w:rsidRPr="00A410C1">
        <w:rPr>
          <w:rFonts w:eastAsia="Cambria"/>
          <w:sz w:val="14"/>
        </w:rPr>
        <w:t xml:space="preserve"> just over a year ago.[5] </w:t>
      </w:r>
      <w:r w:rsidRPr="00A410C1">
        <w:rPr>
          <w:rFonts w:eastAsia="Cambria"/>
          <w:u w:val="single"/>
        </w:rPr>
        <w:t xml:space="preserve">If any government commits a serious misstep, </w:t>
      </w:r>
      <w:r w:rsidRPr="00683D68">
        <w:rPr>
          <w:rFonts w:eastAsia="Cambria"/>
          <w:b/>
          <w:highlight w:val="green"/>
          <w:u w:val="single"/>
        </w:rPr>
        <w:t>access to nuclear weapons on</w:t>
      </w:r>
      <w:r w:rsidRPr="00A410C1">
        <w:rPr>
          <w:rFonts w:eastAsia="Cambria"/>
          <w:b/>
          <w:u w:val="single"/>
        </w:rPr>
        <w:t xml:space="preserve"> the </w:t>
      </w:r>
      <w:r w:rsidRPr="00683D68">
        <w:rPr>
          <w:rFonts w:eastAsia="Cambria"/>
          <w:b/>
          <w:highlight w:val="green"/>
          <w:u w:val="single"/>
        </w:rPr>
        <w:t xml:space="preserve">behalf of terrorist </w:t>
      </w:r>
      <w:r w:rsidRPr="00A410C1">
        <w:rPr>
          <w:rFonts w:eastAsia="Cambria"/>
          <w:b/>
          <w:u w:val="single"/>
        </w:rPr>
        <w:t xml:space="preserve">and insurgent </w:t>
      </w:r>
      <w:r w:rsidRPr="00683D68">
        <w:rPr>
          <w:rFonts w:eastAsia="Cambria"/>
          <w:b/>
          <w:highlight w:val="green"/>
          <w:u w:val="single"/>
        </w:rPr>
        <w:t>groups will become a reality</w:t>
      </w:r>
      <w:r w:rsidRPr="00A410C1">
        <w:rPr>
          <w:rFonts w:eastAsia="Cambria"/>
          <w:b/>
          <w:u w:val="single"/>
        </w:rPr>
        <w:t>,</w:t>
      </w:r>
      <w:r w:rsidRPr="00A410C1">
        <w:rPr>
          <w:rFonts w:eastAsia="Cambria"/>
          <w:u w:val="single"/>
        </w:rPr>
        <w:t xml:space="preserve"> especially if a civil war occurs</w:t>
      </w:r>
      <w:r w:rsidRPr="00A410C1">
        <w:rPr>
          <w:rFonts w:eastAsia="Cambria"/>
          <w:sz w:val="14"/>
        </w:rPr>
        <w:t xml:space="preserve">. States with nuclear weapons require domestic stability and strong security, which is why </w:t>
      </w:r>
      <w:r w:rsidRPr="00A410C1">
        <w:rPr>
          <w:rFonts w:eastAsia="Cambria"/>
          <w:u w:val="single"/>
        </w:rPr>
        <w:t>states such as Israel, North Korea, and Pakistan could be in serious trouble in the event of a domestic uprising or military coup</w:t>
      </w:r>
      <w:r w:rsidRPr="00A410C1">
        <w:rPr>
          <w:rFonts w:eastAsia="Cambria"/>
          <w:sz w:val="14"/>
        </w:rPr>
        <w:t xml:space="preserve">. The disarmament of all states is essential for human </w:t>
      </w:r>
      <w:r w:rsidRPr="00056E13">
        <w:rPr>
          <w:rFonts w:eastAsia="Cambria"/>
          <w:sz w:val="14"/>
        </w:rPr>
        <w:t>survival, and if it is no</w:t>
      </w:r>
      <w:r w:rsidRPr="00A410C1">
        <w:rPr>
          <w:rFonts w:eastAsia="Cambria"/>
          <w:sz w:val="14"/>
        </w:rPr>
        <w:t xml:space="preserve">t achieved, then </w:t>
      </w:r>
      <w:r w:rsidRPr="00683D68">
        <w:rPr>
          <w:rFonts w:eastAsia="Cambria"/>
          <w:b/>
          <w:highlight w:val="green"/>
          <w:u w:val="single"/>
        </w:rPr>
        <w:t xml:space="preserve">a world full of nuclear weapons </w:t>
      </w:r>
      <w:r w:rsidRPr="00A410C1">
        <w:rPr>
          <w:rFonts w:eastAsia="Cambria"/>
          <w:b/>
          <w:u w:val="single"/>
        </w:rPr>
        <w:t xml:space="preserve">and </w:t>
      </w:r>
      <w:r w:rsidRPr="00A410C1">
        <w:rPr>
          <w:rFonts w:eastAsia="Cambria"/>
          <w:b/>
          <w:iCs/>
          <w:u w:val="single"/>
          <w:bdr w:val="single" w:sz="8" w:space="0" w:color="auto"/>
        </w:rPr>
        <w:t xml:space="preserve">an international system guided by realpolitik </w:t>
      </w:r>
      <w:r w:rsidRPr="00683D68">
        <w:rPr>
          <w:rFonts w:eastAsia="Cambria"/>
          <w:b/>
          <w:iCs/>
          <w:highlight w:val="green"/>
          <w:u w:val="single"/>
          <w:bdr w:val="single" w:sz="8" w:space="0" w:color="auto"/>
        </w:rPr>
        <w:t>could give rise to nuclear warfare</w:t>
      </w:r>
      <w:r w:rsidRPr="00A410C1">
        <w:rPr>
          <w:rFonts w:eastAsia="Cambria"/>
          <w:sz w:val="16"/>
          <w:szCs w:val="16"/>
        </w:rPr>
        <w:t>. In today’s</w:t>
      </w:r>
      <w:r w:rsidRPr="00A410C1">
        <w:rPr>
          <w:rFonts w:eastAsia="Cambria"/>
          <w:sz w:val="14"/>
        </w:rPr>
        <w:t xml:space="preserve"> world, nuclear weapons leave all states virtually defenseless. But, </w:t>
      </w:r>
      <w:r w:rsidRPr="00A410C1">
        <w:rPr>
          <w:rFonts w:eastAsia="Cambria"/>
          <w:b/>
          <w:u w:val="single"/>
        </w:rPr>
        <w:t xml:space="preserve">for nuclear deproliferation to become a cornerstone of the global agenda, </w:t>
      </w:r>
      <w:r w:rsidRPr="00A410C1">
        <w:rPr>
          <w:rFonts w:eastAsia="Cambria"/>
          <w:b/>
          <w:iCs/>
          <w:u w:val="single"/>
          <w:bdr w:val="single" w:sz="8" w:space="0" w:color="auto"/>
        </w:rPr>
        <w:t>a pacifying and democratic power</w:t>
      </w:r>
      <w:r w:rsidRPr="00A410C1">
        <w:rPr>
          <w:rFonts w:eastAsia="Cambria"/>
          <w:b/>
          <w:u w:val="single"/>
        </w:rPr>
        <w:t xml:space="preserve"> must rise to the limelight to advocate the virtues of peace, stability, and human rights</w:t>
      </w:r>
      <w:r w:rsidRPr="00A410C1">
        <w:rPr>
          <w:rFonts w:eastAsia="Cambria"/>
          <w:sz w:val="14"/>
        </w:rPr>
        <w:t xml:space="preserve">. </w:t>
      </w:r>
      <w:r w:rsidRPr="00683D68">
        <w:rPr>
          <w:rFonts w:eastAsia="Cambria"/>
          <w:b/>
          <w:iCs/>
          <w:highlight w:val="green"/>
          <w:u w:val="single"/>
          <w:bdr w:val="single" w:sz="8" w:space="0" w:color="auto"/>
        </w:rPr>
        <w:t>Those who equivocate democratic interventionism as an idealistic crusade cannot be further from the truth</w:t>
      </w:r>
      <w:r w:rsidRPr="00567AC7">
        <w:rPr>
          <w:u w:val="single"/>
        </w:rPr>
        <w:t>. Some</w:t>
      </w:r>
      <w:r w:rsidRPr="00A410C1">
        <w:rPr>
          <w:rFonts w:eastAsia="Cambria"/>
          <w:sz w:val="14"/>
        </w:rPr>
        <w:t xml:space="preserve">, however, see </w:t>
      </w:r>
      <w:r w:rsidRPr="00A410C1">
        <w:rPr>
          <w:rFonts w:eastAsia="Cambria"/>
          <w:u w:val="single"/>
        </w:rPr>
        <w:t>it as an effective foreign policy that has a grand scheme for peace in mind</w:t>
      </w:r>
      <w:r w:rsidRPr="00A410C1">
        <w:rPr>
          <w:rFonts w:eastAsia="Cambria"/>
          <w:sz w:val="14"/>
        </w:rPr>
        <w:t xml:space="preserve">.[6] </w:t>
      </w:r>
      <w:r w:rsidRPr="00A410C1">
        <w:rPr>
          <w:rFonts w:eastAsia="Cambria"/>
          <w:u w:val="single"/>
        </w:rPr>
        <w:t>The latter contention</w:t>
      </w:r>
      <w:r w:rsidRPr="00A410C1">
        <w:rPr>
          <w:rFonts w:eastAsia="Cambria"/>
          <w:sz w:val="14"/>
        </w:rPr>
        <w:t xml:space="preserve">, despite being widely disputed, </w:t>
      </w:r>
      <w:r w:rsidRPr="00A410C1">
        <w:rPr>
          <w:rFonts w:eastAsia="Cambria"/>
          <w:b/>
          <w:u w:val="single"/>
        </w:rPr>
        <w:t>holds the premise for the democratic peace theory</w:t>
      </w:r>
      <w:r w:rsidRPr="00A410C1">
        <w:rPr>
          <w:rFonts w:eastAsia="Cambria"/>
          <w:sz w:val="14"/>
        </w:rPr>
        <w:t xml:space="preserve">. Throughout the history of all democracies, </w:t>
      </w:r>
      <w:r w:rsidRPr="00683D68">
        <w:rPr>
          <w:rFonts w:eastAsia="Cambria"/>
          <w:b/>
          <w:iCs/>
          <w:highlight w:val="green"/>
          <w:u w:val="single"/>
          <w:bdr w:val="single" w:sz="8" w:space="0" w:color="auto"/>
        </w:rPr>
        <w:t>not one modern-day democracy has fought against another democracy</w:t>
      </w:r>
      <w:r w:rsidRPr="00A410C1">
        <w:rPr>
          <w:rFonts w:eastAsia="Cambria"/>
          <w:sz w:val="14"/>
        </w:rPr>
        <w:t xml:space="preserve">.[7] </w:t>
      </w:r>
      <w:r w:rsidRPr="00A410C1">
        <w:rPr>
          <w:rFonts w:eastAsia="Cambria"/>
          <w:u w:val="single"/>
        </w:rPr>
        <w:t xml:space="preserve">Whether that’s because of ideational symmetry, similar objectives and morals, or generally pacific foreign policies, </w:t>
      </w:r>
      <w:r w:rsidRPr="00A410C1">
        <w:rPr>
          <w:rFonts w:eastAsia="Cambria"/>
          <w:b/>
          <w:u w:val="single"/>
        </w:rPr>
        <w:t>such a phenomenon must be given attention by policymakers</w:t>
      </w:r>
      <w:r w:rsidRPr="00A410C1">
        <w:rPr>
          <w:rFonts w:eastAsia="Cambria"/>
          <w:b/>
          <w:sz w:val="14"/>
        </w:rPr>
        <w:t>.</w:t>
      </w:r>
      <w:r w:rsidRPr="00A410C1">
        <w:rPr>
          <w:rFonts w:eastAsia="Cambria"/>
          <w:sz w:val="14"/>
        </w:rPr>
        <w:t xml:space="preserve"> According to liberal internationalists, </w:t>
      </w:r>
      <w:r w:rsidRPr="00A410C1">
        <w:rPr>
          <w:rFonts w:eastAsia="Cambria"/>
          <w:b/>
          <w:iCs/>
          <w:u w:val="single"/>
          <w:bdr w:val="single" w:sz="8" w:space="0" w:color="auto"/>
        </w:rPr>
        <w:t>democracies make better partners,</w:t>
      </w:r>
      <w:r w:rsidRPr="00A410C1">
        <w:rPr>
          <w:rFonts w:eastAsia="Cambria"/>
          <w:sz w:val="14"/>
        </w:rPr>
        <w:t xml:space="preserve"> tend to </w:t>
      </w:r>
      <w:r w:rsidRPr="00A410C1">
        <w:rPr>
          <w:rFonts w:eastAsia="Cambria"/>
          <w:b/>
          <w:iCs/>
          <w:u w:val="single"/>
          <w:bdr w:val="single" w:sz="8" w:space="0" w:color="auto"/>
        </w:rPr>
        <w:t>move towards increased political and moral agreement</w:t>
      </w:r>
      <w:r w:rsidRPr="00A410C1">
        <w:rPr>
          <w:rFonts w:eastAsia="Cambria"/>
          <w:sz w:val="14"/>
        </w:rPr>
        <w:t xml:space="preserve">, </w:t>
      </w:r>
      <w:r w:rsidRPr="00A410C1">
        <w:rPr>
          <w:rFonts w:eastAsia="Cambria"/>
          <w:b/>
          <w:iCs/>
          <w:u w:val="single"/>
          <w:bdr w:val="single" w:sz="8" w:space="0" w:color="auto"/>
        </w:rPr>
        <w:t>oppose illiberal regimes</w:t>
      </w:r>
      <w:r w:rsidRPr="00A410C1">
        <w:rPr>
          <w:rFonts w:eastAsia="Cambria"/>
          <w:u w:val="single"/>
        </w:rPr>
        <w:t>, and</w:t>
      </w:r>
      <w:r w:rsidRPr="00A410C1">
        <w:rPr>
          <w:rFonts w:eastAsia="Cambria"/>
          <w:sz w:val="14"/>
        </w:rPr>
        <w:t xml:space="preserve"> </w:t>
      </w:r>
      <w:r w:rsidRPr="00A410C1">
        <w:rPr>
          <w:rFonts w:eastAsia="Cambria"/>
          <w:b/>
          <w:iCs/>
          <w:u w:val="single"/>
          <w:bdr w:val="single" w:sz="8" w:space="0" w:color="auto"/>
        </w:rPr>
        <w:t>support disarmament policies.</w:t>
      </w:r>
      <w:r w:rsidRPr="00A410C1">
        <w:rPr>
          <w:rFonts w:eastAsia="Cambria"/>
          <w:sz w:val="14"/>
        </w:rPr>
        <w:t xml:space="preserve"> </w:t>
      </w:r>
      <w:r w:rsidRPr="00A410C1">
        <w:rPr>
          <w:rFonts w:eastAsia="Cambria"/>
          <w:u w:val="single"/>
        </w:rPr>
        <w:t>This supposition is heavily supported by the smooth post-WWII transitions that the German, Japanese, and Italian governments underwent</w:t>
      </w:r>
      <w:r w:rsidRPr="00A410C1">
        <w:rPr>
          <w:rFonts w:eastAsia="Cambria"/>
          <w:sz w:val="14"/>
        </w:rPr>
        <w:t xml:space="preserve">. </w:t>
      </w:r>
      <w:r w:rsidRPr="00A410C1">
        <w:rPr>
          <w:rFonts w:eastAsia="Cambria"/>
          <w:u w:val="single"/>
        </w:rPr>
        <w:t xml:space="preserve">All of the governments were formerly fascistic and authoritarian, but with intensive military and economic support from the West, they became some of the most </w:t>
      </w:r>
      <w:r w:rsidRPr="00A410C1">
        <w:rPr>
          <w:rFonts w:eastAsia="Cambria"/>
          <w:b/>
          <w:iCs/>
          <w:u w:val="single"/>
          <w:bdr w:val="single" w:sz="8" w:space="0" w:color="auto"/>
        </w:rPr>
        <w:t>shining exemplars of democratic societies</w:t>
      </w:r>
      <w:r w:rsidRPr="00A410C1">
        <w:rPr>
          <w:rFonts w:eastAsia="Cambria"/>
          <w:u w:val="single"/>
        </w:rPr>
        <w:t>.</w:t>
      </w:r>
      <w:r w:rsidRPr="00A410C1">
        <w:rPr>
          <w:rFonts w:eastAsia="Cambria"/>
          <w:sz w:val="14"/>
        </w:rPr>
        <w:t xml:space="preserve"> Even today, </w:t>
      </w:r>
      <w:r w:rsidRPr="00A410C1">
        <w:rPr>
          <w:rFonts w:eastAsia="Cambria"/>
          <w:u w:val="single"/>
        </w:rPr>
        <w:t>Germany is the backbone of the European Union and repeatedly champions democratic norms</w:t>
      </w:r>
      <w:r w:rsidRPr="00A410C1">
        <w:rPr>
          <w:rFonts w:eastAsia="Cambria"/>
          <w:sz w:val="14"/>
        </w:rPr>
        <w:t xml:space="preserve">, such as human rights, economic freedom, and individual liberty.[8] Equipping other countries with the necessary foundations for democracy is no easy feat, but </w:t>
      </w:r>
      <w:r w:rsidRPr="00A410C1">
        <w:rPr>
          <w:rFonts w:eastAsia="Cambria"/>
          <w:b/>
          <w:u w:val="single"/>
        </w:rPr>
        <w:t>the fight for peace far outweighs the costs of inhabiting a world rife with nuclear-armed authoritarian and belligerent states</w:t>
      </w:r>
      <w:r w:rsidRPr="00A410C1">
        <w:rPr>
          <w:rFonts w:eastAsia="Cambria"/>
          <w:sz w:val="14"/>
        </w:rPr>
        <w:t xml:space="preserve">. In conclusion, liberal internationalism can have a lasting legacy on the prospects for peace if it is executed properly. </w:t>
      </w:r>
      <w:r w:rsidRPr="00683D68">
        <w:rPr>
          <w:rFonts w:eastAsia="Cambria"/>
          <w:b/>
          <w:highlight w:val="green"/>
          <w:u w:val="single"/>
        </w:rPr>
        <w:t>Putting democracy</w:t>
      </w:r>
      <w:r w:rsidRPr="00A410C1">
        <w:rPr>
          <w:rFonts w:eastAsia="Cambria"/>
          <w:b/>
          <w:u w:val="single"/>
        </w:rPr>
        <w:t xml:space="preserve">, humanism, and liberty </w:t>
      </w:r>
      <w:r w:rsidRPr="00683D68">
        <w:rPr>
          <w:rFonts w:eastAsia="Cambria"/>
          <w:b/>
          <w:highlight w:val="green"/>
          <w:u w:val="single"/>
        </w:rPr>
        <w:t xml:space="preserve">on a pedestal is what states ought to do if they seek to </w:t>
      </w:r>
      <w:r w:rsidRPr="00683D68">
        <w:rPr>
          <w:rFonts w:eastAsia="Cambria"/>
          <w:b/>
          <w:iCs/>
          <w:highlight w:val="green"/>
          <w:u w:val="single"/>
          <w:bdr w:val="single" w:sz="8" w:space="0" w:color="auto"/>
        </w:rPr>
        <w:t>save humanity</w:t>
      </w:r>
      <w:r w:rsidRPr="00683D68">
        <w:rPr>
          <w:rFonts w:eastAsia="Cambria"/>
          <w:b/>
          <w:highlight w:val="green"/>
          <w:u w:val="single"/>
        </w:rPr>
        <w:t xml:space="preserve"> from </w:t>
      </w:r>
      <w:r w:rsidRPr="00A410C1">
        <w:rPr>
          <w:rFonts w:eastAsia="Cambria"/>
          <w:b/>
          <w:u w:val="single"/>
        </w:rPr>
        <w:t>itself</w:t>
      </w:r>
      <w:r w:rsidRPr="00A410C1">
        <w:rPr>
          <w:rFonts w:eastAsia="Cambria"/>
          <w:sz w:val="14"/>
        </w:rPr>
        <w:t xml:space="preserve">. Although </w:t>
      </w:r>
      <w:r w:rsidRPr="00A410C1">
        <w:rPr>
          <w:rFonts w:eastAsia="Cambria"/>
          <w:b/>
          <w:iCs/>
          <w:u w:val="single"/>
          <w:bdr w:val="single" w:sz="8" w:space="0" w:color="auto"/>
        </w:rPr>
        <w:t xml:space="preserve">the rise of transnational issues pertaining to </w:t>
      </w:r>
      <w:r w:rsidRPr="00683D68">
        <w:rPr>
          <w:rFonts w:eastAsia="Cambria"/>
          <w:b/>
          <w:iCs/>
          <w:highlight w:val="green"/>
          <w:u w:val="single"/>
          <w:bdr w:val="single" w:sz="8" w:space="0" w:color="auto"/>
        </w:rPr>
        <w:t xml:space="preserve">climate change, nuclear weapons, and civil wars </w:t>
      </w:r>
      <w:r w:rsidRPr="00A410C1">
        <w:rPr>
          <w:rFonts w:eastAsia="Cambria"/>
          <w:b/>
          <w:iCs/>
          <w:u w:val="single"/>
          <w:bdr w:val="single" w:sz="8" w:space="0" w:color="auto"/>
        </w:rPr>
        <w:t>should make international cooperation an increasingly desired aim</w:t>
      </w:r>
      <w:r w:rsidRPr="00A410C1">
        <w:rPr>
          <w:rFonts w:eastAsia="Cambria"/>
          <w:sz w:val="14"/>
        </w:rPr>
        <w:t>, states seem to be thinking just the opposite. Only time will tell whether this is a short-lived trend, or a more ominous warning for the world at large.</w:t>
      </w:r>
    </w:p>
    <w:p w14:paraId="22BDB0A9" w14:textId="77777777" w:rsidR="0040449F" w:rsidRPr="00166EFC" w:rsidRDefault="0040449F" w:rsidP="0040449F">
      <w:pPr>
        <w:pStyle w:val="Heading4"/>
        <w:rPr>
          <w:rFonts w:cs="Calibri"/>
        </w:rPr>
      </w:pPr>
      <w:r w:rsidRPr="00166EFC">
        <w:rPr>
          <w:rFonts w:cs="Calibri"/>
        </w:rPr>
        <w:t>Authoritarian regimes fail – multiple reasons mean only democracy is sustainable</w:t>
      </w:r>
    </w:p>
    <w:p w14:paraId="622EFF56" w14:textId="77777777" w:rsidR="0040449F" w:rsidRPr="00166EFC" w:rsidRDefault="0040449F" w:rsidP="0040449F">
      <w:r w:rsidRPr="00166EFC">
        <w:rPr>
          <w:rStyle w:val="Style13ptBold"/>
        </w:rPr>
        <w:t>Burkle 20</w:t>
      </w:r>
      <w:r w:rsidRPr="00166EFC">
        <w:t xml:space="preserve"> </w:t>
      </w:r>
      <w:r w:rsidRPr="00166EFC">
        <w:rPr>
          <w:sz w:val="18"/>
          <w:szCs w:val="20"/>
        </w:rPr>
        <w:t>– (Frederick Burkle, Senior Fellow &amp; Scientist, Harvard Humanitarian Initiative, Harvard University &amp; T.H., “Declining Public Health Protections within Autocratic Regimes: Impact on Global Public Health Security, Infectious Disease Outbreaks, Epidemics, and Pandemics,” Prehospital and Disaster Medicine, Vol 35, Iss 3, June 2020, Cambridge University Press, https://www.cambridge.org/core/journals/prehospital-and-disaster-medicine/article/declining-public-health-protections-within-autocratic-regimes-impact-on-global-public-health-security-infectious-disease-outbreaks-epidemics-and-pandemics/8D8927B7B4117E07B666E83D8605D085)</w:t>
      </w:r>
    </w:p>
    <w:p w14:paraId="40066C12" w14:textId="77777777" w:rsidR="0040449F" w:rsidRPr="00166EFC" w:rsidRDefault="0040449F" w:rsidP="0040449F">
      <w:pPr>
        <w:rPr>
          <w:sz w:val="16"/>
        </w:rPr>
      </w:pPr>
      <w:r w:rsidRPr="00166EFC">
        <w:rPr>
          <w:sz w:val="16"/>
        </w:rPr>
        <w:t xml:space="preserve">Conclusions Lipsitch predicts that some 40%-70% of the world’s population will be infected this year.78 Despite political claims, a vaccine is more likely seen within a year or two at best.79 </w:t>
      </w:r>
      <w:r w:rsidRPr="00166EFC">
        <w:rPr>
          <w:rStyle w:val="StyleUnderline"/>
          <w:highlight w:val="green"/>
        </w:rPr>
        <w:t>It is no longer realistic to expect the management of</w:t>
      </w:r>
      <w:r w:rsidRPr="00166EFC">
        <w:rPr>
          <w:rStyle w:val="StyleUnderline"/>
        </w:rPr>
        <w:t xml:space="preserve"> these gaps in infectious disease </w:t>
      </w:r>
      <w:r w:rsidRPr="00166EFC">
        <w:rPr>
          <w:rStyle w:val="StyleUnderline"/>
          <w:highlight w:val="green"/>
        </w:rPr>
        <w:t>outbreaks</w:t>
      </w:r>
      <w:r w:rsidRPr="00166EFC">
        <w:rPr>
          <w:rStyle w:val="StyleUnderline"/>
        </w:rPr>
        <w:t xml:space="preserve">, especially those that threaten to be epidemics and pandemics, are to be capably managed in their present state of willful denial and offenses by many countries, </w:t>
      </w:r>
      <w:r w:rsidRPr="00166EFC">
        <w:rPr>
          <w:rStyle w:val="Emphasis"/>
        </w:rPr>
        <w:t>especially those</w:t>
      </w:r>
      <w:r w:rsidRPr="00166EFC">
        <w:rPr>
          <w:rStyle w:val="StyleUnderline"/>
        </w:rPr>
        <w:t xml:space="preserve"> that are </w:t>
      </w:r>
      <w:r w:rsidRPr="00166EFC">
        <w:rPr>
          <w:rStyle w:val="Emphasis"/>
        </w:rPr>
        <w:t xml:space="preserve">ruled </w:t>
      </w:r>
      <w:r w:rsidRPr="00166EFC">
        <w:rPr>
          <w:rStyle w:val="Emphasis"/>
          <w:highlight w:val="green"/>
        </w:rPr>
        <w:t>by authoritarian regimes</w:t>
      </w:r>
      <w:r w:rsidRPr="00166EFC">
        <w:rPr>
          <w:rStyle w:val="Emphasis"/>
        </w:rPr>
        <w:t>.</w:t>
      </w:r>
      <w:r w:rsidRPr="00166EFC">
        <w:rPr>
          <w:sz w:val="16"/>
        </w:rPr>
        <w:t xml:space="preserve">80 </w:t>
      </w:r>
      <w:r w:rsidRPr="00166EFC">
        <w:rPr>
          <w:rStyle w:val="StyleUnderline"/>
        </w:rPr>
        <w:t>Despite resistance to globalization’s health benefits that would markedly benefit the global community during these crises by authoritarian regimes</w:t>
      </w:r>
      <w:r w:rsidRPr="00166EFC">
        <w:rPr>
          <w:sz w:val="16"/>
        </w:rPr>
        <w:t xml:space="preserve">, in 2015, </w:t>
      </w:r>
      <w:r w:rsidRPr="00166EFC">
        <w:rPr>
          <w:rStyle w:val="StyleUnderline"/>
        </w:rPr>
        <w:t>I called for a new WHO leadership granted by the International Health Regulations Treaty that has consequences if violated. I stated: The intent of a legally binding Treaty to improve the capacity of all countries to detect, assess, notify, and respond to public health threats are being ignored.</w:t>
      </w:r>
      <w:r w:rsidRPr="00166EFC">
        <w:rPr>
          <w:sz w:val="16"/>
        </w:rPr>
        <w:t xml:space="preserve"> While there is a current rush to admonish globalization in favor of populism, </w:t>
      </w:r>
      <w:r w:rsidRPr="00166EFC">
        <w:rPr>
          <w:rStyle w:val="Emphasis"/>
        </w:rPr>
        <w:t>epidemic and pandemics deserve better than decisions being made by incapable autocrats.</w:t>
      </w:r>
      <w:r w:rsidRPr="00166EFC">
        <w:rPr>
          <w:sz w:val="16"/>
        </w:rPr>
        <w:t xml:space="preserve"> During Ebola, a rush by the Global Health Security Agenda partners to fill critical gaps in administrative and operational areas was crucial in the short term, but questions remain as to the real priorities of the global leadership as time elapses and critical gaps in public health protections and infrastructure take precedence over the economic and security needs of the developed world. The response from the Global Outbreak Alert and Response Network and foreign medical teams to Ebola proved indispensable to global health security, but both deserve stronger strategic capacity support and institutional status under the WHO leadership granted by the [International Health Regulations] Treaty. </w:t>
      </w:r>
      <w:r w:rsidRPr="00166EFC">
        <w:rPr>
          <w:rStyle w:val="StyleUnderline"/>
        </w:rPr>
        <w:t>Treaties are the most successful means the world has in preventing, preparing for, and controlling epidemics in an increasingly globalized world</w:t>
      </w:r>
      <w:r w:rsidRPr="00166EFC">
        <w:rPr>
          <w:sz w:val="16"/>
        </w:rPr>
        <w:t xml:space="preserve">. </w:t>
      </w:r>
      <w:r w:rsidRPr="00166EFC">
        <w:rPr>
          <w:rStyle w:val="Emphasis"/>
        </w:rPr>
        <w:t>Other options are not sustainable</w:t>
      </w:r>
      <w:r w:rsidRPr="00166EFC">
        <w:rPr>
          <w:sz w:val="16"/>
        </w:rPr>
        <w:t xml:space="preserve">. </w:t>
      </w:r>
      <w:r w:rsidRPr="00166EFC">
        <w:rPr>
          <w:rStyle w:val="StyleUnderline"/>
        </w:rPr>
        <w:t xml:space="preserve">Given the gravity of on-going failed treaty management, the slow and incomplete process of reform, the magnitude and complexity of infectious disease outbreaks, and the rising severity of public health emergencies, a recommitment must be made to complete and restore the original mandates as a collaborative and coordinated global network responsibility, </w:t>
      </w:r>
      <w:r w:rsidRPr="00166EFC">
        <w:rPr>
          <w:rStyle w:val="Emphasis"/>
        </w:rPr>
        <w:t>not one left to the actions of individual countries.</w:t>
      </w:r>
      <w:r w:rsidRPr="00166EFC">
        <w:rPr>
          <w:sz w:val="16"/>
        </w:rPr>
        <w:t xml:space="preserve"> The </w:t>
      </w:r>
      <w:r w:rsidRPr="00166EFC">
        <w:rPr>
          <w:rStyle w:val="StyleUnderline"/>
        </w:rPr>
        <w:t>bottom line is that the global community can no longer tolerate an ineffectual and passive international response system</w:t>
      </w:r>
      <w:r w:rsidRPr="00166EFC">
        <w:rPr>
          <w:sz w:val="16"/>
        </w:rPr>
        <w:t xml:space="preserve">. As such, this Treaty has the potential to become one of the most effective treaties for crisis response and risk reduction world-wide. Practitioners and health decision-makers world-wide must break their silence and advocate for a stronger Treaty and a return of WHO authority. Health practitioners and health decision-makers world-wide must break their silence and advocate for a stronger Treaty and a return of WHO’s undisputed global authority.81 Will China’s unilateral decisions just be a temporary stay as it was post-SARS, or is China capable of adopting, without conditions, the WHO public health requirements they have so far ignored? </w:t>
      </w:r>
      <w:r w:rsidRPr="00166EFC">
        <w:rPr>
          <w:rStyle w:val="StyleUnderline"/>
        </w:rPr>
        <w:t xml:space="preserve">Autocratic leaders in history have a direct impact on health security. </w:t>
      </w:r>
      <w:r w:rsidRPr="00166EFC">
        <w:rPr>
          <w:rStyle w:val="StyleUnderline"/>
          <w:highlight w:val="green"/>
        </w:rPr>
        <w:t>Dictatorships</w:t>
      </w:r>
      <w:r w:rsidRPr="00166EFC">
        <w:rPr>
          <w:rStyle w:val="StyleUnderline"/>
        </w:rPr>
        <w:t xml:space="preserve">, with direct knowledge of the negative impact on health, create </w:t>
      </w:r>
      <w:r w:rsidRPr="00166EFC">
        <w:rPr>
          <w:rStyle w:val="Emphasis"/>
        </w:rPr>
        <w:t>adverse political and economic conditions</w:t>
      </w:r>
      <w:r w:rsidRPr="00166EFC">
        <w:rPr>
          <w:rStyle w:val="StyleUnderline"/>
        </w:rPr>
        <w:t xml:space="preserve"> that only </w:t>
      </w:r>
      <w:r w:rsidRPr="00166EFC">
        <w:rPr>
          <w:rStyle w:val="Emphasis"/>
        </w:rPr>
        <w:t>complicate the problem further</w:t>
      </w:r>
      <w:r w:rsidRPr="00166EFC">
        <w:rPr>
          <w:rStyle w:val="StyleUnderline"/>
        </w:rPr>
        <w:t>.</w:t>
      </w:r>
      <w:r w:rsidRPr="00166EFC">
        <w:rPr>
          <w:rStyle w:val="Emphasis"/>
        </w:rPr>
        <w:t xml:space="preserve"> This is more evident in autocratic regimes where health protections have been seriously and purposely curtailed.</w:t>
      </w:r>
      <w:r w:rsidRPr="00166EFC">
        <w:rPr>
          <w:sz w:val="16"/>
        </w:rPr>
        <w:t xml:space="preserve"> This summary acknowledges that </w:t>
      </w:r>
      <w:r w:rsidRPr="00166EFC">
        <w:rPr>
          <w:rStyle w:val="StyleUnderline"/>
        </w:rPr>
        <w:t xml:space="preserve">autocratic regimes are </w:t>
      </w:r>
      <w:r w:rsidRPr="00166EFC">
        <w:rPr>
          <w:rStyle w:val="Emphasis"/>
        </w:rPr>
        <w:t>seriously handicapped</w:t>
      </w:r>
      <w:r w:rsidRPr="00166EFC">
        <w:rPr>
          <w:rStyle w:val="StyleUnderline"/>
        </w:rPr>
        <w:t xml:space="preserve"> by sociopathic narcissistic leaders who </w:t>
      </w:r>
      <w:r w:rsidRPr="00166EFC">
        <w:rPr>
          <w:rStyle w:val="StyleUnderline"/>
          <w:highlight w:val="green"/>
        </w:rPr>
        <w:t>are incapable of understanding the health consequences of infectious diseases</w:t>
      </w:r>
      <w:r w:rsidRPr="00166EFC">
        <w:rPr>
          <w:rStyle w:val="StyleUnderline"/>
        </w:rPr>
        <w:t xml:space="preserve"> or their impact on their population</w:t>
      </w:r>
      <w:r w:rsidRPr="00166EFC">
        <w:rPr>
          <w:sz w:val="16"/>
        </w:rPr>
        <w:t xml:space="preserve">. </w:t>
      </w:r>
      <w:r w:rsidRPr="00166EFC">
        <w:rPr>
          <w:rStyle w:val="StyleUnderline"/>
          <w:highlight w:val="green"/>
        </w:rPr>
        <w:t xml:space="preserve">They will universally </w:t>
      </w:r>
      <w:r w:rsidRPr="00166EFC">
        <w:rPr>
          <w:rStyle w:val="StyleUnderline"/>
        </w:rPr>
        <w:t xml:space="preserve">accelerate defenses indigenous to their personality traits when faced with contrary facts, double down against or </w:t>
      </w:r>
      <w:r w:rsidRPr="00166EFC">
        <w:rPr>
          <w:rStyle w:val="StyleUnderline"/>
          <w:highlight w:val="green"/>
        </w:rPr>
        <w:t>deny accurate science</w:t>
      </w:r>
      <w:r w:rsidRPr="00166EFC">
        <w:rPr>
          <w:rStyle w:val="StyleUnderline"/>
        </w:rPr>
        <w:t xml:space="preserve"> to the contrary, </w:t>
      </w:r>
      <w:r w:rsidRPr="00166EFC">
        <w:rPr>
          <w:rStyle w:val="StyleUnderline"/>
          <w:highlight w:val="green"/>
        </w:rPr>
        <w:t>delay timely precautions, and fail to meet health expectations</w:t>
      </w:r>
      <w:r w:rsidRPr="00166EFC">
        <w:rPr>
          <w:rStyle w:val="StyleUnderline"/>
        </w:rPr>
        <w:t xml:space="preserve"> required of nations </w:t>
      </w:r>
      <w:r w:rsidRPr="00166EFC">
        <w:rPr>
          <w:rStyle w:val="StyleUnderline"/>
          <w:highlight w:val="green"/>
        </w:rPr>
        <w:t>under</w:t>
      </w:r>
      <w:r w:rsidRPr="00166EFC">
        <w:rPr>
          <w:rStyle w:val="StyleUnderline"/>
        </w:rPr>
        <w:t xml:space="preserve"> existing International Health Regulations, laws, and </w:t>
      </w:r>
      <w:r w:rsidRPr="00166EFC">
        <w:rPr>
          <w:rStyle w:val="StyleUnderline"/>
          <w:highlight w:val="green"/>
        </w:rPr>
        <w:t>E</w:t>
      </w:r>
      <w:r w:rsidRPr="00166EFC">
        <w:rPr>
          <w:rStyle w:val="StyleUnderline"/>
        </w:rPr>
        <w:t xml:space="preserve">pidemic </w:t>
      </w:r>
      <w:r w:rsidRPr="00166EFC">
        <w:rPr>
          <w:rStyle w:val="StyleUnderline"/>
          <w:highlight w:val="green"/>
        </w:rPr>
        <w:t>C</w:t>
      </w:r>
      <w:r w:rsidRPr="00166EFC">
        <w:rPr>
          <w:rStyle w:val="StyleUnderline"/>
        </w:rPr>
        <w:t xml:space="preserve">ontrol </w:t>
      </w:r>
      <w:r w:rsidRPr="00166EFC">
        <w:rPr>
          <w:rStyle w:val="StyleUnderline"/>
          <w:highlight w:val="green"/>
        </w:rPr>
        <w:t>surveillance</w:t>
      </w:r>
      <w:r w:rsidRPr="00166EFC">
        <w:rPr>
          <w:sz w:val="16"/>
        </w:rPr>
        <w:t xml:space="preserve">.82 </w:t>
      </w:r>
      <w:r w:rsidRPr="00166EFC">
        <w:rPr>
          <w:rStyle w:val="StyleUnderline"/>
        </w:rPr>
        <w:t xml:space="preserve">Kavanaugh’s Lancet editorial initially praised </w:t>
      </w:r>
      <w:r w:rsidRPr="00166EFC">
        <w:rPr>
          <w:rStyle w:val="StyleUnderline"/>
          <w:highlight w:val="green"/>
        </w:rPr>
        <w:t>Chinese tactics</w:t>
      </w:r>
      <w:r w:rsidRPr="00166EFC">
        <w:rPr>
          <w:rStyle w:val="StyleUnderline"/>
        </w:rPr>
        <w:t xml:space="preserve"> that reflected a level of control only available to authoritarian regimes. As days and weeks passed, it revealed a government that inherently </w:t>
      </w:r>
      <w:r w:rsidRPr="00166EFC">
        <w:rPr>
          <w:rStyle w:val="StyleUnderline"/>
          <w:highlight w:val="green"/>
        </w:rPr>
        <w:t>became victims of their own propaganda</w:t>
      </w:r>
      <w:r w:rsidRPr="00166EFC">
        <w:rPr>
          <w:rStyle w:val="StyleUnderline"/>
        </w:rPr>
        <w:t xml:space="preserve"> based on “need to avoid sharing bad news.”</w:t>
      </w:r>
      <w:r w:rsidRPr="00166EFC">
        <w:rPr>
          <w:sz w:val="16"/>
        </w:rPr>
        <w:t xml:space="preserve"> </w:t>
      </w:r>
      <w:r w:rsidRPr="00166EFC">
        <w:rPr>
          <w:rStyle w:val="StyleUnderline"/>
        </w:rPr>
        <w:t xml:space="preserve">He concluded that </w:t>
      </w:r>
      <w:r w:rsidRPr="00166EFC">
        <w:rPr>
          <w:rStyle w:val="Emphasis"/>
        </w:rPr>
        <w:t>authoritarian politics inhibited an effective response</w:t>
      </w:r>
      <w:r w:rsidRPr="00166EFC">
        <w:rPr>
          <w:rStyle w:val="StyleUnderline"/>
        </w:rPr>
        <w:t xml:space="preserve">, and that </w:t>
      </w:r>
      <w:r w:rsidRPr="00166EFC">
        <w:rPr>
          <w:rStyle w:val="Emphasis"/>
        </w:rPr>
        <w:t>openness and competitive politics favor a strategically fair public health strategy</w:t>
      </w:r>
      <w:r w:rsidRPr="00166EFC">
        <w:rPr>
          <w:rStyle w:val="StyleUnderline"/>
        </w:rPr>
        <w:t>.</w:t>
      </w:r>
      <w:r w:rsidRPr="00166EFC">
        <w:rPr>
          <w:sz w:val="16"/>
        </w:rPr>
        <w:t xml:space="preserve">83 </w:t>
      </w:r>
      <w:r w:rsidRPr="00166EFC">
        <w:rPr>
          <w:rStyle w:val="Emphasis"/>
        </w:rPr>
        <w:t>Democratic nations in comparison to autocratic regimes</w:t>
      </w:r>
      <w:r w:rsidRPr="00166EFC">
        <w:rPr>
          <w:rStyle w:val="StyleUnderline"/>
        </w:rPr>
        <w:t xml:space="preserve"> recognize that </w:t>
      </w:r>
      <w:r w:rsidRPr="00166EFC">
        <w:rPr>
          <w:rStyle w:val="Emphasis"/>
          <w:highlight w:val="green"/>
        </w:rPr>
        <w:t>public health fundamentally depends on public trust</w:t>
      </w:r>
      <w:r w:rsidRPr="00166EFC">
        <w:rPr>
          <w:rStyle w:val="StyleUnderline"/>
          <w:highlight w:val="green"/>
        </w:rPr>
        <w:t>.</w:t>
      </w:r>
      <w:r w:rsidRPr="00166EFC">
        <w:rPr>
          <w:sz w:val="16"/>
        </w:rPr>
        <w:t xml:space="preserve">84 The WHO’s China Joint Mission on Coronavirus Disease report has applauded China’s eventual response capability and capacity with strict measures to interrupt or minimize transmission chains with extremely proactive surveillance, rapid diagnosis, isolation tracking, quarantine, and population acceptance of these measures, to implement the measures to contain COVID-19 within the country.85 </w:t>
      </w:r>
      <w:r w:rsidRPr="00166EFC">
        <w:rPr>
          <w:rStyle w:val="StyleUnderline"/>
        </w:rPr>
        <w:t xml:space="preserve">It </w:t>
      </w:r>
      <w:r w:rsidRPr="00166EFC">
        <w:rPr>
          <w:rStyle w:val="Emphasis"/>
        </w:rPr>
        <w:t>must not be forgotten</w:t>
      </w:r>
      <w:r w:rsidRPr="00166EFC">
        <w:rPr>
          <w:rStyle w:val="StyleUnderline"/>
        </w:rPr>
        <w:t xml:space="preserve"> that </w:t>
      </w:r>
      <w:r w:rsidRPr="00166EFC">
        <w:rPr>
          <w:rStyle w:val="Emphasis"/>
          <w:highlight w:val="green"/>
        </w:rPr>
        <w:t>China’s authoritarian rule “put secrecy</w:t>
      </w:r>
      <w:r w:rsidRPr="00166EFC">
        <w:rPr>
          <w:rStyle w:val="Emphasis"/>
        </w:rPr>
        <w:t xml:space="preserve"> and order </w:t>
      </w:r>
      <w:r w:rsidRPr="00166EFC">
        <w:rPr>
          <w:rStyle w:val="Emphasis"/>
          <w:highlight w:val="green"/>
        </w:rPr>
        <w:t xml:space="preserve">ahead of </w:t>
      </w:r>
      <w:r w:rsidRPr="00166EFC">
        <w:rPr>
          <w:rStyle w:val="Emphasis"/>
        </w:rPr>
        <w:t xml:space="preserve">openly </w:t>
      </w:r>
      <w:r w:rsidRPr="00166EFC">
        <w:rPr>
          <w:rStyle w:val="Emphasis"/>
          <w:highlight w:val="green"/>
        </w:rPr>
        <w:t>confronting the growing crisis</w:t>
      </w:r>
      <w:r w:rsidRPr="00166EFC">
        <w:rPr>
          <w:rStyle w:val="StyleUnderline"/>
        </w:rPr>
        <w:t xml:space="preserve"> and risking alarm or political embarrassment,”</w:t>
      </w:r>
      <w:r w:rsidRPr="00166EFC">
        <w:rPr>
          <w:sz w:val="16"/>
        </w:rPr>
        <w:t xml:space="preserve"> 86 arrested and compelled Dr. Li Wenliang to sign a statement that his warning constituted “illegal behavior,” all of which delayed a concerted public health offensive that led to his death.86 This was an “issue of inaction” that would have contained COVID-19 within China and remains a potent symbol of China’s failures.86 </w:t>
      </w:r>
      <w:r w:rsidRPr="00166EFC">
        <w:rPr>
          <w:rStyle w:val="StyleUnderline"/>
        </w:rPr>
        <w:t xml:space="preserve">There is </w:t>
      </w:r>
      <w:r w:rsidRPr="00166EFC">
        <w:rPr>
          <w:rStyle w:val="Emphasis"/>
        </w:rPr>
        <w:t>no evidence</w:t>
      </w:r>
      <w:r w:rsidRPr="00166EFC">
        <w:rPr>
          <w:rStyle w:val="StyleUnderline"/>
        </w:rPr>
        <w:t xml:space="preserve"> that the authoritarian regime has or will change to prevent this from happening again</w:t>
      </w:r>
      <w:r w:rsidRPr="00166EFC">
        <w:rPr>
          <w:sz w:val="16"/>
        </w:rPr>
        <w:t>.87 I suspect China’s sophisticated censorship and propaganda systems will outlast any public health improvements.</w:t>
      </w:r>
    </w:p>
    <w:p w14:paraId="6A550CB4" w14:textId="77777777" w:rsidR="0040449F" w:rsidRPr="00166EFC" w:rsidRDefault="0040449F" w:rsidP="0040449F">
      <w:pPr>
        <w:pStyle w:val="Heading4"/>
        <w:rPr>
          <w:rFonts w:cs="Calibri"/>
        </w:rPr>
      </w:pPr>
      <w:r w:rsidRPr="00166EFC">
        <w:rPr>
          <w:rFonts w:cs="Calibri"/>
        </w:rPr>
        <w:t xml:space="preserve">There is </w:t>
      </w:r>
      <w:r w:rsidRPr="00166EFC">
        <w:rPr>
          <w:rFonts w:cs="Calibri"/>
          <w:u w:val="single"/>
        </w:rPr>
        <w:t>no other explanation</w:t>
      </w:r>
      <w:r w:rsidRPr="00166EFC">
        <w:rPr>
          <w:rFonts w:cs="Calibri"/>
        </w:rPr>
        <w:t xml:space="preserve"> for declining violence.</w:t>
      </w:r>
    </w:p>
    <w:p w14:paraId="5BD5543E" w14:textId="77777777" w:rsidR="0040449F" w:rsidRPr="00166EFC" w:rsidRDefault="0040449F" w:rsidP="0040449F">
      <w:r w:rsidRPr="00166EFC">
        <w:rPr>
          <w:rStyle w:val="Style13ptBold"/>
        </w:rPr>
        <w:t>Dafoe and Russett 13</w:t>
      </w:r>
      <w:r w:rsidRPr="00166EFC">
        <w:t xml:space="preserve">, Allen Dafoe and Bruce Russett, Assistant Professor of Political Science at Yale and Dean Acheson Research Professor of International Relations and Political Science at Yale, Assessing the Capitalist Peace, p.110, October 2013, ME) </w:t>
      </w:r>
    </w:p>
    <w:p w14:paraId="220DBC38" w14:textId="77777777" w:rsidR="0040449F" w:rsidRPr="00166EFC" w:rsidRDefault="0040449F" w:rsidP="0040449F">
      <w:pPr>
        <w:rPr>
          <w:sz w:val="14"/>
        </w:rPr>
      </w:pPr>
      <w:r w:rsidRPr="00166EFC">
        <w:rPr>
          <w:bCs/>
          <w:u w:val="single"/>
        </w:rPr>
        <w:t>The democratic peace</w:t>
      </w:r>
      <w:r w:rsidRPr="00166EFC">
        <w:rPr>
          <w:sz w:val="14"/>
        </w:rPr>
        <w:t xml:space="preserve">—the </w:t>
      </w:r>
      <w:r w:rsidRPr="00166EFC">
        <w:rPr>
          <w:rStyle w:val="Emphasis"/>
          <w:highlight w:val="green"/>
        </w:rPr>
        <w:t>empirical association between democracy and peace</w:t>
      </w:r>
      <w:r w:rsidRPr="00166EFC">
        <w:rPr>
          <w:bCs/>
          <w:u w:val="single"/>
        </w:rPr>
        <w:t xml:space="preserve">—is an </w:t>
      </w:r>
      <w:r w:rsidRPr="00166EFC">
        <w:rPr>
          <w:rStyle w:val="Emphasis"/>
        </w:rPr>
        <w:t>extremely robust finding</w:t>
      </w:r>
      <w:r w:rsidRPr="00166EFC">
        <w:rPr>
          <w:sz w:val="14"/>
        </w:rPr>
        <w:t xml:space="preserve">. More generally, many liberal factors are associated with peace and many explanations have been offered for these associations, including the effects of: liberal norms, democratic signaling, credible commitments, the free press, economic interdependence, declining benefits of conquest, signaling via capital markets, constraints on the state, constraints on leaders, and others. </w:t>
      </w:r>
      <w:r w:rsidRPr="00166EFC">
        <w:rPr>
          <w:bCs/>
          <w:u w:val="single"/>
        </w:rPr>
        <w:t>Scholars are still mapping the contours of the liberal peace, and we remain a long way from fully understanding the respective influence of these different candidate causal mechanisms. All this being said, the robustness of the democratic peace, as one interrelated empirical aspect of the liberal peace, is impressive</w:t>
      </w:r>
      <w:r w:rsidRPr="00166EFC">
        <w:rPr>
          <w:sz w:val="14"/>
        </w:rPr>
        <w:t xml:space="preserve">. </w:t>
      </w:r>
      <w:r w:rsidRPr="00166EFC">
        <w:rPr>
          <w:bCs/>
          <w:u w:val="single"/>
        </w:rPr>
        <w:t xml:space="preserve">The democratic peace has been interrogated </w:t>
      </w:r>
      <w:r w:rsidRPr="00166EFC">
        <w:rPr>
          <w:bCs/>
          <w:highlight w:val="green"/>
          <w:u w:val="single"/>
        </w:rPr>
        <w:t>for over two decades</w:t>
      </w:r>
      <w:r w:rsidRPr="00166EFC">
        <w:rPr>
          <w:bCs/>
          <w:u w:val="single"/>
        </w:rPr>
        <w:t xml:space="preserve"> and </w:t>
      </w:r>
      <w:r w:rsidRPr="00166EFC">
        <w:rPr>
          <w:rStyle w:val="Emphasis"/>
          <w:highlight w:val="green"/>
        </w:rPr>
        <w:t xml:space="preserve">no one has been able to identify an alternative factor </w:t>
      </w:r>
      <w:r w:rsidRPr="00166EFC">
        <w:rPr>
          <w:bCs/>
          <w:highlight w:val="green"/>
          <w:u w:val="single"/>
        </w:rPr>
        <w:t>that accounts for</w:t>
      </w:r>
      <w:r w:rsidRPr="00166EFC">
        <w:rPr>
          <w:bCs/>
          <w:u w:val="single"/>
        </w:rPr>
        <w:t xml:space="preserve"> it in </w:t>
      </w:r>
      <w:r w:rsidRPr="00166EFC">
        <w:rPr>
          <w:bCs/>
          <w:highlight w:val="green"/>
          <w:u w:val="single"/>
        </w:rPr>
        <w:t>cross-national statistical analyses</w:t>
      </w:r>
      <w:r w:rsidRPr="00166EFC">
        <w:rPr>
          <w:sz w:val="14"/>
        </w:rPr>
        <w:t xml:space="preserve">. </w:t>
      </w:r>
      <w:r w:rsidRPr="00166EFC">
        <w:rPr>
          <w:bCs/>
          <w:highlight w:val="green"/>
          <w:u w:val="single"/>
        </w:rPr>
        <w:t>Democracy in</w:t>
      </w:r>
      <w:r w:rsidRPr="00166EFC">
        <w:rPr>
          <w:bCs/>
          <w:u w:val="single"/>
        </w:rPr>
        <w:t xml:space="preserve"> any </w:t>
      </w:r>
      <w:r w:rsidRPr="00166EFC">
        <w:rPr>
          <w:bCs/>
          <w:highlight w:val="green"/>
          <w:u w:val="single"/>
        </w:rPr>
        <w:t>two countries</w:t>
      </w:r>
      <w:r w:rsidRPr="00166EFC">
        <w:rPr>
          <w:sz w:val="14"/>
        </w:rPr>
        <w:t xml:space="preserve"> (joint democracy) </w:t>
      </w:r>
      <w:r w:rsidRPr="00166EFC">
        <w:rPr>
          <w:bCs/>
          <w:u w:val="single"/>
        </w:rPr>
        <w:t xml:space="preserve">has been shown to be </w:t>
      </w:r>
      <w:r w:rsidRPr="00166EFC">
        <w:rPr>
          <w:rStyle w:val="Emphasis"/>
          <w:highlight w:val="green"/>
        </w:rPr>
        <w:t xml:space="preserve">robustly negatively associated </w:t>
      </w:r>
      <w:r w:rsidRPr="00166EFC">
        <w:rPr>
          <w:bCs/>
          <w:highlight w:val="green"/>
          <w:u w:val="single"/>
        </w:rPr>
        <w:t>with militarized interstate disputes</w:t>
      </w:r>
      <w:r w:rsidRPr="00166EFC">
        <w:rPr>
          <w:bCs/>
          <w:u w:val="single"/>
        </w:rPr>
        <w:t xml:space="preserve"> </w:t>
      </w:r>
      <w:r w:rsidRPr="00166EFC">
        <w:rPr>
          <w:sz w:val="14"/>
        </w:rPr>
        <w:t>(MIDs</w:t>
      </w:r>
      <w:r w:rsidRPr="00166EFC">
        <w:rPr>
          <w:bCs/>
          <w:u w:val="single"/>
        </w:rPr>
        <w:t xml:space="preserve">), fatal MIDs, </w:t>
      </w:r>
      <w:r w:rsidRPr="00166EFC">
        <w:rPr>
          <w:bCs/>
          <w:highlight w:val="green"/>
          <w:u w:val="single"/>
        </w:rPr>
        <w:t>crises, escalation, and wars</w:t>
      </w:r>
      <w:r w:rsidRPr="00166EFC">
        <w:rPr>
          <w:bCs/>
          <w:u w:val="single"/>
        </w:rPr>
        <w:t>. The democratic peace is for good reason widely cited and regarded as one of the most productive research programs</w:t>
      </w:r>
      <w:r w:rsidRPr="00166EFC">
        <w:rPr>
          <w:sz w:val="14"/>
        </w:rPr>
        <w:t>.</w:t>
      </w:r>
    </w:p>
    <w:p w14:paraId="778C3059" w14:textId="77777777" w:rsidR="00554C8C" w:rsidRPr="00FA252E" w:rsidRDefault="00554C8C" w:rsidP="00554C8C"/>
    <w:p w14:paraId="5827C1F6" w14:textId="77777777" w:rsidR="00554C8C" w:rsidRDefault="00554C8C" w:rsidP="00554C8C">
      <w:pPr>
        <w:pStyle w:val="Heading3"/>
      </w:pPr>
      <w:r>
        <w:t>Solvency</w:t>
      </w:r>
    </w:p>
    <w:p w14:paraId="0848EF7C" w14:textId="77777777" w:rsidR="00554C8C" w:rsidRDefault="00554C8C" w:rsidP="00554C8C">
      <w:pPr>
        <w:pStyle w:val="Heading4"/>
      </w:pPr>
      <w:r>
        <w:t>Thus, the plan Resolved: A just United States ought to recognize teachers’ unconditional right to strike.</w:t>
      </w:r>
    </w:p>
    <w:p w14:paraId="711817D9" w14:textId="77777777" w:rsidR="00554C8C" w:rsidRDefault="00554C8C" w:rsidP="00554C8C">
      <w:r w:rsidRPr="009F78A1">
        <w:rPr>
          <w:rStyle w:val="Style13ptBold"/>
        </w:rPr>
        <w:t>Shanker 73’</w:t>
      </w:r>
      <w:r>
        <w:t xml:space="preserve"> [</w:t>
      </w:r>
      <w:r w:rsidRPr="009F78A1">
        <w:t xml:space="preserve">SHANKER, ALBERT L. “Why </w:t>
      </w:r>
      <w:r w:rsidRPr="00683D68">
        <w:rPr>
          <w:rStyle w:val="StyleUnderline"/>
          <w:highlight w:val="green"/>
        </w:rPr>
        <w:t>Teachers Need the Right to Strike</w:t>
      </w:r>
      <w:r w:rsidRPr="009F78A1">
        <w:t xml:space="preserve">.” Monthly Labor Review, vol. 96, no. 9, 1973, pp. 48–51. JSTOR, </w:t>
      </w:r>
      <w:hyperlink r:id="rId31" w:history="1">
        <w:r w:rsidRPr="00E8053C">
          <w:rPr>
            <w:rStyle w:val="Hyperlink"/>
          </w:rPr>
          <w:t>www.jstor.org/stable/41839103. Accessed 21 June 2021</w:t>
        </w:r>
      </w:hyperlink>
      <w:r w:rsidRPr="009F78A1">
        <w:t>.</w:t>
      </w:r>
      <w:r>
        <w:t>]</w:t>
      </w:r>
    </w:p>
    <w:p w14:paraId="4457DBB0" w14:textId="77777777" w:rsidR="00554C8C" w:rsidRDefault="00554C8C" w:rsidP="00554C8C">
      <w:pPr>
        <w:rPr>
          <w:rStyle w:val="StyleUnderline"/>
        </w:rPr>
      </w:pPr>
      <w:r w:rsidRPr="00182BB1">
        <w:rPr>
          <w:rStyle w:val="StyleUnderline"/>
        </w:rPr>
        <w:t xml:space="preserve">INSTEAD of talking about alternatives to strikes, </w:t>
      </w:r>
      <w:r w:rsidRPr="00683D68">
        <w:rPr>
          <w:rStyle w:val="StyleUnderline"/>
          <w:highlight w:val="green"/>
        </w:rPr>
        <w:t>we ought to be talking about</w:t>
      </w:r>
      <w:r w:rsidRPr="00182BB1">
        <w:rPr>
          <w:rStyle w:val="StyleUnderline"/>
        </w:rPr>
        <w:t xml:space="preserve"> trying to </w:t>
      </w:r>
      <w:r w:rsidRPr="00683D68">
        <w:rPr>
          <w:rStyle w:val="StyleUnderline"/>
          <w:highlight w:val="green"/>
        </w:rPr>
        <w:t>strike in the pub-lic sector</w:t>
      </w:r>
      <w:r w:rsidRPr="00182BB1">
        <w:rPr>
          <w:rStyle w:val="StyleUnderline"/>
        </w:rPr>
        <w:t>.</w:t>
      </w:r>
      <w:r w:rsidRPr="00182BB1">
        <w:rPr>
          <w:sz w:val="16"/>
        </w:rPr>
        <w:t xml:space="preserve"> It has not been tried. In the private sec-tor, we have paid a price for strikes. </w:t>
      </w:r>
      <w:r w:rsidRPr="00182BB1">
        <w:rPr>
          <w:rStyle w:val="StyleUnderline"/>
        </w:rPr>
        <w:t>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a number of evils that exist in the private sector and, in a somewhat modified form, in the public sector. Management and labor have to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182BB1">
        <w:rPr>
          <w:rStyle w:val="StyleUnderline"/>
        </w:rPr>
        <w:t>There are some differences in the public sector, but these are not adequate justification to abolish or modify the bargaining process. The notion, con-stantly stated, that in the public sector there is no profit motive is in a sense true. But in a sense it is irrelevant, because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—and also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philanthro-pists were. This happens frequently in public sector management. </w:t>
      </w:r>
      <w:r w:rsidRPr="00182BB1">
        <w:rPr>
          <w:rStyle w:val="StyleUnderline"/>
        </w:rPr>
        <w:t>Another issue in the public sector, somewhat more difficult to resolve, is that top public manage-ment is elected by the people, put there in order to effectuate public purposes.</w:t>
      </w:r>
      <w:r w:rsidRPr="00182BB1">
        <w:rPr>
          <w:sz w:val="16"/>
        </w:rPr>
        <w:t xml:space="preserve"> </w:t>
      </w:r>
      <w:r w:rsidRPr="00182BB1">
        <w:rPr>
          <w:rStyle w:val="StyleUnderline"/>
        </w:rPr>
        <w:t>We do run into a con-flict in the question of bargaining and it is just that—who is making these public decisions?</w:t>
      </w:r>
      <w:r w:rsidRPr="00182BB1">
        <w:rPr>
          <w:sz w:val="16"/>
        </w:rPr>
        <w:t xml:space="preserve"> Can public management make the decision on the basis of their platform, on the basis of their promises? Or </w:t>
      </w:r>
      <w:r w:rsidRPr="00182BB1">
        <w:rPr>
          <w:rStyle w:val="StyleUnderline"/>
        </w:rPr>
        <w:t>will elections become-relatively meaningless, be-cause whatever the politician says he's going to do, eventually he's going to the bargaining table and be forced to do, not what the people or the general public want him to do, but what he is compelled to do</w:t>
      </w:r>
      <w:r w:rsidRPr="00182BB1">
        <w:rPr>
          <w:sz w:val="16"/>
        </w:rPr>
        <w:t xml:space="preserve">. Who's really running the city, the Board of Education? the Department of Sanitation? Is it the people in a democracy, or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the </w:t>
      </w:r>
      <w:r w:rsidRPr="00683D68">
        <w:rPr>
          <w:rStyle w:val="StyleUnderline"/>
          <w:highlight w:val="green"/>
        </w:rPr>
        <w:t>majority of States</w:t>
      </w:r>
      <w:r w:rsidRPr="00182BB1">
        <w:rPr>
          <w:rStyle w:val="StyleUnderline"/>
        </w:rPr>
        <w:t xml:space="preserve"> still </w:t>
      </w:r>
      <w:r w:rsidRPr="00683D68">
        <w:rPr>
          <w:rStyle w:val="StyleUnderline"/>
          <w:highlight w:val="green"/>
        </w:rPr>
        <w:t>do not recognize any form of collective bargaining for pub-lic employees</w:t>
      </w:r>
      <w:r w:rsidRPr="00182BB1">
        <w:rPr>
          <w:rStyle w:val="StyleUnderline"/>
        </w:rPr>
        <w:t>.</w:t>
      </w:r>
      <w:r w:rsidRPr="00182BB1">
        <w:rPr>
          <w:sz w:val="16"/>
        </w:rPr>
        <w:t xml:space="preserve"> Here in California there is an ineffec-tive "meet and confer" law, which does not result in binding written agreements or anything resem-bling collective bargaining. </w:t>
      </w:r>
      <w:r w:rsidRPr="00182BB1">
        <w:rPr>
          <w:rStyle w:val="StyleUnderline"/>
        </w:rPr>
        <w:t>Instead of talking about alternatives to the strike in the public sector, I would say that the teachers and other public employees in the State of Cali-fornia, and the majority of other States in the United States, would be wise to follow the trends of teachers and other public workers in New York, Chicago, Philadelphia, and elsewhere—because if they do not in fact exercise the right to strike, the government may never create the machinery that employees have in other States. It is not accidental that in States in which public employees have engaged in strikes the legislatures have found it possible to create mecha-nisms for collective bargaining.</w:t>
      </w:r>
    </w:p>
    <w:p w14:paraId="7993D284" w14:textId="77777777" w:rsidR="00554C8C" w:rsidRDefault="00554C8C" w:rsidP="00554C8C">
      <w:pPr>
        <w:rPr>
          <w:sz w:val="14"/>
        </w:rPr>
      </w:pPr>
    </w:p>
    <w:p w14:paraId="36FFFB27" w14:textId="77777777" w:rsidR="00554C8C" w:rsidRDefault="00554C8C" w:rsidP="00554C8C">
      <w:pPr>
        <w:pStyle w:val="Heading4"/>
      </w:pPr>
      <w:r>
        <w:t xml:space="preserve">Definition of </w:t>
      </w:r>
      <w:r w:rsidRPr="0026026A">
        <w:rPr>
          <w:u w:val="single"/>
        </w:rPr>
        <w:t>unconditional right to strike</w:t>
      </w:r>
      <w:r>
        <w:t>:</w:t>
      </w:r>
    </w:p>
    <w:p w14:paraId="1552E1E9" w14:textId="77777777" w:rsidR="00554C8C" w:rsidRDefault="00554C8C" w:rsidP="00554C8C">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32" w:history="1">
        <w:r w:rsidRPr="00540FF3">
          <w:rPr>
            <w:rStyle w:val="Hyperlink"/>
          </w:rPr>
          <w:t>https://play.google.com/store/books/details?id=7o1tA__v4xwC&amp;rdid=book-7o1tA__v4xwC&amp;rdot=1</w:t>
        </w:r>
      </w:hyperlink>
      <w:r>
        <w:t>] Justin</w:t>
      </w:r>
    </w:p>
    <w:p w14:paraId="27B159D9" w14:textId="77777777" w:rsidR="00554C8C" w:rsidRPr="0026026A" w:rsidRDefault="00554C8C" w:rsidP="00554C8C">
      <w:r>
        <w:t>**Edited for gendered language</w:t>
      </w:r>
    </w:p>
    <w:p w14:paraId="59D0A821" w14:textId="77777777" w:rsidR="00554C8C" w:rsidRDefault="00554C8C" w:rsidP="00554C8C">
      <w:pPr>
        <w:rPr>
          <w:u w:val="single"/>
        </w:rPr>
      </w:pPr>
      <w:r w:rsidRPr="0026026A">
        <w:rPr>
          <w:sz w:val="16"/>
        </w:rPr>
        <w:t xml:space="preserve">As for the so-called absolute or </w:t>
      </w:r>
      <w:r w:rsidRPr="00683D68">
        <w:rPr>
          <w:rStyle w:val="Emphasis"/>
          <w:highlight w:val="green"/>
        </w:rPr>
        <w:t>unconditional</w:t>
      </w:r>
      <w:r w:rsidRPr="00683D68">
        <w:rPr>
          <w:highlight w:val="green"/>
          <w:u w:val="single"/>
        </w:rPr>
        <w:t xml:space="preserve"> right to strike</w:t>
      </w:r>
      <w:r w:rsidRPr="0026026A">
        <w:rPr>
          <w:sz w:val="16"/>
        </w:rPr>
        <w:t xml:space="preserve">—there are no absolute rights that do not </w:t>
      </w:r>
      <w:r w:rsidRPr="00683D68">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683D68">
        <w:rPr>
          <w:rStyle w:val="Emphasis"/>
          <w:highlight w:val="green"/>
        </w:rPr>
        <w:t>responsibilities</w:t>
      </w:r>
      <w:r w:rsidRPr="0026026A">
        <w:rPr>
          <w:sz w:val="16"/>
        </w:rPr>
        <w:t xml:space="preserve">. Under our American Anglo-Saxon system, </w:t>
      </w:r>
      <w:r w:rsidRPr="00683D68">
        <w:rPr>
          <w:highlight w:val="green"/>
          <w:u w:val="single"/>
        </w:rPr>
        <w:t xml:space="preserve">each individual is </w:t>
      </w:r>
      <w:r w:rsidRPr="00683D68">
        <w:rPr>
          <w:rStyle w:val="Emphasis"/>
          <w:highlight w:val="green"/>
        </w:rPr>
        <w:t>entitled</w:t>
      </w:r>
      <w:r w:rsidRPr="0026026A">
        <w:rPr>
          <w:sz w:val="16"/>
        </w:rPr>
        <w:t xml:space="preserve"> to the maximum of freedom, </w:t>
      </w:r>
      <w:r w:rsidRPr="00683D68">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683D68">
        <w:rPr>
          <w:highlight w:val="green"/>
          <w:u w:val="single"/>
        </w:rPr>
        <w:t xml:space="preserve">[their] freedom has </w:t>
      </w:r>
      <w:r w:rsidRPr="00683D68">
        <w:rPr>
          <w:rStyle w:val="Emphasis"/>
          <w:highlight w:val="green"/>
        </w:rPr>
        <w:t>due</w:t>
      </w:r>
      <w:r w:rsidRPr="00683D68">
        <w:rPr>
          <w:highlight w:val="green"/>
          <w:u w:val="single"/>
        </w:rPr>
        <w:t xml:space="preserve"> </w:t>
      </w:r>
      <w:r w:rsidRPr="00683D68">
        <w:rPr>
          <w:rStyle w:val="Emphasis"/>
          <w:highlight w:val="green"/>
        </w:rPr>
        <w:t>regard</w:t>
      </w:r>
      <w:r w:rsidRPr="00683D68">
        <w:rPr>
          <w:highlight w:val="green"/>
          <w:u w:val="single"/>
        </w:rPr>
        <w:t xml:space="preserve"> for</w:t>
      </w:r>
      <w:r w:rsidRPr="0026026A">
        <w:rPr>
          <w:u w:val="single"/>
        </w:rPr>
        <w:t xml:space="preserve"> the </w:t>
      </w:r>
      <w:r w:rsidRPr="00683D68">
        <w:rPr>
          <w:rStyle w:val="Emphasis"/>
          <w:highlight w:val="green"/>
        </w:rPr>
        <w:t>rights</w:t>
      </w:r>
      <w:r w:rsidRPr="00683D68">
        <w:rPr>
          <w:highlight w:val="green"/>
          <w:u w:val="single"/>
        </w:rPr>
        <w:t xml:space="preserve"> and </w:t>
      </w:r>
      <w:r w:rsidRPr="00683D68">
        <w:rPr>
          <w:rStyle w:val="Emphasis"/>
          <w:highlight w:val="green"/>
        </w:rPr>
        <w:t>freedoms</w:t>
      </w:r>
      <w:r w:rsidRPr="00683D68">
        <w:rPr>
          <w:highlight w:val="green"/>
          <w:u w:val="single"/>
        </w:rPr>
        <w:t xml:space="preserve"> of </w:t>
      </w:r>
      <w:r w:rsidRPr="00683D68">
        <w:rPr>
          <w:rStyle w:val="Emphasis"/>
          <w:highlight w:val="green"/>
        </w:rPr>
        <w:t>others</w:t>
      </w:r>
      <w:r w:rsidRPr="00683D68">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683D68">
        <w:rPr>
          <w:highlight w:val="green"/>
          <w:u w:val="single"/>
        </w:rPr>
        <w:t xml:space="preserve">I take </w:t>
      </w:r>
      <w:r w:rsidRPr="00683D68">
        <w:rPr>
          <w:rStyle w:val="Emphasis"/>
          <w:highlight w:val="green"/>
        </w:rPr>
        <w:t>issue</w:t>
      </w:r>
      <w:r w:rsidRPr="0026026A">
        <w:rPr>
          <w:sz w:val="16"/>
        </w:rPr>
        <w:t xml:space="preserve"> very definitely </w:t>
      </w:r>
      <w:r w:rsidRPr="00683D68">
        <w:rPr>
          <w:highlight w:val="green"/>
          <w:u w:val="single"/>
        </w:rPr>
        <w:t>with</w:t>
      </w:r>
      <w:r w:rsidRPr="0026026A">
        <w:rPr>
          <w:u w:val="single"/>
        </w:rPr>
        <w:t xml:space="preserve"> the </w:t>
      </w:r>
      <w:r w:rsidRPr="00683D68">
        <w:rPr>
          <w:highlight w:val="green"/>
          <w:u w:val="single"/>
        </w:rPr>
        <w:t>suggestion that there is</w:t>
      </w:r>
      <w:r w:rsidRPr="0026026A">
        <w:rPr>
          <w:u w:val="single"/>
        </w:rPr>
        <w:t xml:space="preserve"> an absolute and </w:t>
      </w:r>
      <w:r w:rsidRPr="00683D68">
        <w:rPr>
          <w:rStyle w:val="Emphasis"/>
          <w:highlight w:val="green"/>
        </w:rPr>
        <w:t>unconditional</w:t>
      </w:r>
      <w:r w:rsidRPr="00683D68">
        <w:rPr>
          <w:highlight w:val="green"/>
          <w:u w:val="single"/>
        </w:rPr>
        <w:t xml:space="preserve"> </w:t>
      </w:r>
      <w:r w:rsidRPr="00683D68">
        <w:rPr>
          <w:rStyle w:val="Emphasis"/>
          <w:highlight w:val="green"/>
        </w:rPr>
        <w:t>right</w:t>
      </w:r>
      <w:r w:rsidRPr="00683D68">
        <w:rPr>
          <w:highlight w:val="green"/>
          <w:u w:val="single"/>
        </w:rPr>
        <w:t xml:space="preserve"> to</w:t>
      </w:r>
      <w:r w:rsidRPr="0026026A">
        <w:rPr>
          <w:sz w:val="16"/>
        </w:rPr>
        <w:t xml:space="preserve"> concerted action (which after all is what the </w:t>
      </w:r>
      <w:r w:rsidRPr="00683D68">
        <w:rPr>
          <w:rStyle w:val="Emphasis"/>
          <w:highlight w:val="green"/>
        </w:rPr>
        <w:t>strike</w:t>
      </w:r>
      <w:r w:rsidRPr="0026026A">
        <w:rPr>
          <w:sz w:val="16"/>
        </w:rPr>
        <w:t xml:space="preserve"> is) </w:t>
      </w:r>
      <w:r w:rsidRPr="00683D68">
        <w:rPr>
          <w:highlight w:val="green"/>
          <w:u w:val="single"/>
        </w:rPr>
        <w:t xml:space="preserve">which </w:t>
      </w:r>
      <w:r w:rsidRPr="00683D68">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683D68">
        <w:rPr>
          <w:rStyle w:val="Emphasis"/>
          <w:highlight w:val="green"/>
        </w:rPr>
        <w:t>welfare</w:t>
      </w:r>
      <w:r w:rsidRPr="00683D68">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34CEF313" w14:textId="77777777" w:rsidR="00554C8C" w:rsidRDefault="00554C8C" w:rsidP="00554C8C">
      <w:pPr>
        <w:rPr>
          <w:sz w:val="14"/>
        </w:rPr>
      </w:pPr>
    </w:p>
    <w:p w14:paraId="024FE7C3" w14:textId="77777777" w:rsidR="00554C8C" w:rsidRDefault="00554C8C" w:rsidP="00554C8C">
      <w:pPr>
        <w:pStyle w:val="Heading4"/>
      </w:pPr>
      <w:r>
        <w:t>Empirics confirm right to strike improves teacher union legitimacy</w:t>
      </w:r>
    </w:p>
    <w:p w14:paraId="4E7ADEBC" w14:textId="77777777" w:rsidR="00554C8C" w:rsidRDefault="00554C8C" w:rsidP="00554C8C">
      <w:r w:rsidRPr="005605EA">
        <w:rPr>
          <w:rStyle w:val="Style13ptBold"/>
        </w:rPr>
        <w:t>DiSalvo,</w:t>
      </w:r>
      <w:r w:rsidRPr="005605EA">
        <w:t xml:space="preserve"> Daniel, </w:t>
      </w:r>
      <w:r w:rsidRPr="005605EA">
        <w:rPr>
          <w:rStyle w:val="Style13ptBold"/>
        </w:rPr>
        <w:t>and</w:t>
      </w:r>
      <w:r w:rsidRPr="005605EA">
        <w:t xml:space="preserve"> Michael </w:t>
      </w:r>
      <w:r w:rsidRPr="005605EA">
        <w:rPr>
          <w:rStyle w:val="Style13ptBold"/>
        </w:rPr>
        <w:t>Hartney</w:t>
      </w:r>
      <w:r w:rsidRPr="005605EA">
        <w:t>. “Teachers Unions in the Post-Janus World.” Education Next, 2 Sept. 20</w:t>
      </w:r>
      <w:r w:rsidRPr="005605EA">
        <w:rPr>
          <w:rStyle w:val="Style13ptBold"/>
        </w:rPr>
        <w:t>20</w:t>
      </w:r>
      <w:r w:rsidRPr="005605EA">
        <w:t>, www.educationnext.org/teachers-unions-post-janus-world-defying-predictions-still-hold-major-clout/</w:t>
      </w:r>
      <w:r>
        <w:t>[</w:t>
      </w:r>
      <w:r w:rsidRPr="005605EA">
        <w:t xml:space="preserve"> </w:t>
      </w:r>
      <w:r>
        <w:t>Daniel Disalvo</w:t>
      </w:r>
    </w:p>
    <w:p w14:paraId="5ABFA34C" w14:textId="77777777" w:rsidR="00554C8C" w:rsidRDefault="00554C8C" w:rsidP="00554C8C">
      <w:r>
        <w:t xml:space="preserve">Professor and Chair of Political Science at the City College of New York </w:t>
      </w:r>
      <w:r w:rsidRPr="005605EA">
        <w:t>Michael Hartney is assistant professor of political science at Boston College.</w:t>
      </w:r>
      <w:r>
        <w:t>]/dhsNJ</w:t>
      </w:r>
    </w:p>
    <w:p w14:paraId="04E872A7" w14:textId="77777777" w:rsidR="00554C8C" w:rsidRDefault="00554C8C" w:rsidP="00554C8C">
      <w:pPr>
        <w:pStyle w:val="ListParagraph"/>
        <w:numPr>
          <w:ilvl w:val="0"/>
          <w:numId w:val="12"/>
        </w:numPr>
      </w:pPr>
      <w:r>
        <w:t>Increases solidarity proven by survey</w:t>
      </w:r>
    </w:p>
    <w:p w14:paraId="6483348D" w14:textId="77777777" w:rsidR="00554C8C" w:rsidRDefault="00554C8C" w:rsidP="00554C8C">
      <w:pPr>
        <w:pStyle w:val="ListParagraph"/>
        <w:numPr>
          <w:ilvl w:val="0"/>
          <w:numId w:val="12"/>
        </w:numPr>
      </w:pPr>
      <w:r>
        <w:t>Provides incentive to join union which increases member count</w:t>
      </w:r>
    </w:p>
    <w:p w14:paraId="1883F4CB" w14:textId="77777777" w:rsidR="00554C8C" w:rsidRPr="005605EA" w:rsidRDefault="00554C8C" w:rsidP="00554C8C">
      <w:pPr>
        <w:pStyle w:val="ListParagraph"/>
        <w:numPr>
          <w:ilvl w:val="0"/>
          <w:numId w:val="12"/>
        </w:numPr>
      </w:pPr>
      <w:r>
        <w:t>Positive press coverage that empirically increases public support</w:t>
      </w:r>
    </w:p>
    <w:p w14:paraId="1952D4FC" w14:textId="77777777" w:rsidR="00554C8C" w:rsidRPr="00FA7219" w:rsidRDefault="00554C8C" w:rsidP="00554C8C">
      <w:pPr>
        <w:rPr>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683D68">
        <w:rPr>
          <w:rStyle w:val="Emphasis"/>
          <w:highlight w:val="green"/>
        </w:rPr>
        <w:t>strikes</w:t>
      </w:r>
      <w:r w:rsidRPr="002C6AC3">
        <w:rPr>
          <w:rStyle w:val="Emphasis"/>
        </w:rPr>
        <w:t xml:space="preserve"> can also </w:t>
      </w:r>
      <w:r w:rsidRPr="00683D68">
        <w:rPr>
          <w:rStyle w:val="Emphasis"/>
          <w:highlight w:val="green"/>
        </w:rPr>
        <w:t>serve as a union recruitment</w:t>
      </w:r>
      <w:r w:rsidRPr="002C6AC3">
        <w:rPr>
          <w:rStyle w:val="Emphasis"/>
        </w:rPr>
        <w:t xml:space="preserve"> and retention </w:t>
      </w:r>
      <w:r w:rsidRPr="00683D68">
        <w:rPr>
          <w:rStyle w:val="Emphasis"/>
          <w:highlight w:val="green"/>
        </w:rPr>
        <w:t>strategy</w:t>
      </w:r>
      <w:r w:rsidRPr="002C6AC3">
        <w:rPr>
          <w:rStyle w:val="Emphasis"/>
        </w:rPr>
        <w:t xml:space="preserve">. Calling </w:t>
      </w:r>
      <w:r w:rsidRPr="00683D68">
        <w:rPr>
          <w:rStyle w:val="Emphasis"/>
          <w:highlight w:val="green"/>
        </w:rPr>
        <w:t>a strike</w:t>
      </w:r>
      <w:r w:rsidRPr="002C6AC3">
        <w:rPr>
          <w:rStyle w:val="Emphasis"/>
        </w:rPr>
        <w:t xml:space="preserve"> enlists the rank-and-file in a collective enterprise and thereby </w:t>
      </w:r>
      <w:r w:rsidRPr="00683D68">
        <w:rPr>
          <w:rStyle w:val="Emphasis"/>
          <w:highlight w:val="green"/>
        </w:rPr>
        <w:t>enhances union solidarity</w:t>
      </w:r>
      <w:r w:rsidRPr="002C6AC3">
        <w:rPr>
          <w:rStyle w:val="Emphasis"/>
        </w:rPr>
        <w:t xml:space="preserve">. </w:t>
      </w:r>
      <w:r w:rsidRPr="00683D68">
        <w:rPr>
          <w:rStyle w:val="Emphasis"/>
          <w:highlight w:val="green"/>
        </w:rPr>
        <w:t>Because only union members can</w:t>
      </w:r>
      <w:r w:rsidRPr="002C6AC3">
        <w:rPr>
          <w:rStyle w:val="Emphasis"/>
        </w:rPr>
        <w:t xml:space="preserve"> vote to </w:t>
      </w:r>
      <w:r w:rsidRPr="00683D68">
        <w:rPr>
          <w:rStyle w:val="Emphasis"/>
          <w:highlight w:val="green"/>
        </w:rPr>
        <w:t>authorize a strike,</w:t>
      </w:r>
      <w:r w:rsidRPr="002C6AC3">
        <w:rPr>
          <w:rStyle w:val="Emphasis"/>
        </w:rPr>
        <w:t xml:space="preserve"> union </w:t>
      </w:r>
      <w:r w:rsidRPr="00683D68">
        <w:rPr>
          <w:rStyle w:val="Emphasis"/>
          <w:highlight w:val="green"/>
        </w:rPr>
        <w:t>leaders</w:t>
      </w:r>
      <w:r w:rsidRPr="002C6AC3">
        <w:rPr>
          <w:rStyle w:val="Emphasis"/>
        </w:rPr>
        <w:t xml:space="preserve"> can </w:t>
      </w:r>
      <w:r w:rsidRPr="00683D68">
        <w:rPr>
          <w:rStyle w:val="Emphasis"/>
          <w:highlight w:val="green"/>
        </w:rPr>
        <w:t>use such occasions to recruit nonmembers to join</w:t>
      </w:r>
      <w:r w:rsidRPr="002C6AC3">
        <w:rPr>
          <w:rStyle w:val="Emphasis"/>
        </w:rPr>
        <w:t xml:space="preserve">. Strikes </w:t>
      </w:r>
      <w:r w:rsidRPr="00683D68">
        <w:rPr>
          <w:rStyle w:val="Emphasis"/>
          <w:highlight w:val="green"/>
        </w:rPr>
        <w:t>also gain</w:t>
      </w:r>
      <w:r w:rsidRPr="002C6AC3">
        <w:rPr>
          <w:rStyle w:val="Emphasis"/>
        </w:rPr>
        <w:t xml:space="preserve"> teachers unions </w:t>
      </w:r>
      <w:r w:rsidRPr="00683D68">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a number of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w:t>
      </w:r>
      <w:r w:rsidRPr="00BE08E8">
        <w:rPr>
          <w:rStyle w:val="Emphasis"/>
        </w:rPr>
        <w:t>measures make wise policy, they clearly serve to increase the pool of potential union members. Consider that, in Los Angeles, the district and the union settled on a deal that added 300 nurses, 82 librarians, 77 counselors, and some new teachers to reduce class sizes.</w:t>
      </w:r>
      <w:r w:rsidRPr="00BE08E8">
        <w:rPr>
          <w:sz w:val="16"/>
        </w:rPr>
        <w:t xml:space="preserve"> In Chicago, the district and the union settled a five-day strike with a contract that included caps on class sizes, which necessitated adding more teachers, and promises to hire 250 nurses and 209 social workers. </w:t>
      </w:r>
      <w:r w:rsidRPr="00BE08E8">
        <w:rPr>
          <w:rStyle w:val="Emphasis"/>
        </w:rPr>
        <w:t>All of these new employees are potential union members. There</w:t>
      </w:r>
      <w:r w:rsidRPr="002C6AC3">
        <w:rPr>
          <w:rStyle w:val="Emphasis"/>
        </w:rPr>
        <w:t xml:space="preserve"> is evidence that teachers-union activity post-Janus did increase solidarity. A </w:t>
      </w:r>
      <w:r w:rsidRPr="00683D68">
        <w:rPr>
          <w:rStyle w:val="Emphasis"/>
          <w:highlight w:val="green"/>
        </w:rPr>
        <w:t>survey by Educators for Excellence found</w:t>
      </w:r>
      <w:r w:rsidRPr="002C6AC3">
        <w:rPr>
          <w:rStyle w:val="Emphasis"/>
        </w:rPr>
        <w:t xml:space="preserve"> that </w:t>
      </w:r>
      <w:r w:rsidRPr="00683D68">
        <w:rPr>
          <w:rStyle w:val="Emphasis"/>
          <w:highlight w:val="green"/>
        </w:rPr>
        <w:t>54 percent of teachers</w:t>
      </w:r>
      <w:r w:rsidRPr="002C6AC3">
        <w:rPr>
          <w:rStyle w:val="Emphasis"/>
        </w:rPr>
        <w:t xml:space="preserve"> in 2020 </w:t>
      </w:r>
      <w:r w:rsidRPr="00683D68">
        <w:rPr>
          <w:rStyle w:val="Emphasis"/>
          <w:highlight w:val="green"/>
        </w:rPr>
        <w:t>felt</w:t>
      </w:r>
      <w:r w:rsidRPr="002C6AC3">
        <w:rPr>
          <w:rStyle w:val="Emphasis"/>
        </w:rPr>
        <w:t xml:space="preserve"> that </w:t>
      </w:r>
      <w:r w:rsidRPr="00683D68">
        <w:rPr>
          <w:rStyle w:val="Emphasis"/>
          <w:highlight w:val="green"/>
        </w:rPr>
        <w:t>union membership provided</w:t>
      </w:r>
      <w:r w:rsidRPr="002C6AC3">
        <w:rPr>
          <w:rStyle w:val="Emphasis"/>
        </w:rPr>
        <w:t xml:space="preserve"> them with “feelings of </w:t>
      </w:r>
      <w:r w:rsidRPr="00683D68">
        <w:rPr>
          <w:rStyle w:val="Emphasis"/>
          <w:highlight w:val="green"/>
        </w:rPr>
        <w:t>pride and solidarity</w:t>
      </w:r>
      <w:r w:rsidRPr="002C6AC3">
        <w:rPr>
          <w:rStyle w:val="Emphasis"/>
        </w:rPr>
        <w:t xml:space="preserve">,” </w:t>
      </w:r>
      <w:r w:rsidRPr="00683D68">
        <w:rPr>
          <w:rStyle w:val="Emphasis"/>
          <w:highlight w:val="green"/>
        </w:rPr>
        <w:t>up from</w:t>
      </w:r>
      <w:r w:rsidRPr="002C6AC3">
        <w:rPr>
          <w:rStyle w:val="Emphasis"/>
        </w:rPr>
        <w:t xml:space="preserve"> 46 percent in </w:t>
      </w:r>
      <w:r w:rsidRPr="00683D68">
        <w:rPr>
          <w:rStyle w:val="Emphasis"/>
          <w:highlight w:val="green"/>
        </w:rPr>
        <w:t>2018</w:t>
      </w:r>
      <w:r w:rsidRPr="002C6AC3">
        <w:rPr>
          <w:rStyle w:val="Emphasis"/>
        </w:rPr>
        <w:t xml:space="preserve">. In addition, a little </w:t>
      </w:r>
      <w:r w:rsidRPr="00683D68">
        <w:rPr>
          <w:rStyle w:val="Emphasis"/>
          <w:highlight w:val="green"/>
        </w:rPr>
        <w:t>more than half of teachers who</w:t>
      </w:r>
      <w:r w:rsidRPr="002C6AC3">
        <w:rPr>
          <w:rStyle w:val="Emphasis"/>
        </w:rPr>
        <w:t xml:space="preserve"> </w:t>
      </w:r>
      <w:r w:rsidRPr="00683D68">
        <w:rPr>
          <w:rStyle w:val="Emphasis"/>
          <w:highlight w:val="green"/>
        </w:rPr>
        <w:t>do not belong to the union say they are likely to join</w:t>
      </w:r>
      <w:r w:rsidRPr="002C6AC3">
        <w:rPr>
          <w:rStyle w:val="Emphasis"/>
        </w:rPr>
        <w:t xml:space="preserve"> their union </w:t>
      </w:r>
      <w:r w:rsidRPr="00683D68">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683D68">
        <w:rPr>
          <w:rStyle w:val="Emphasis"/>
          <w:highlight w:val="green"/>
        </w:rPr>
        <w:t>recent strike wave increased support for teachers unions</w:t>
      </w:r>
      <w:r w:rsidRPr="002C6AC3">
        <w:rPr>
          <w:rStyle w:val="Emphasis"/>
        </w:rPr>
        <w:t xml:space="preserve">. The survey found that </w:t>
      </w:r>
      <w:r w:rsidRPr="00683D68">
        <w:rPr>
          <w:rStyle w:val="Emphasis"/>
          <w:highlight w:val="green"/>
        </w:rPr>
        <w:t>parents of school-age children</w:t>
      </w:r>
      <w:r w:rsidRPr="002C6AC3">
        <w:rPr>
          <w:rStyle w:val="Emphasis"/>
        </w:rPr>
        <w:t xml:space="preserve"> with firsthand experience with the recent strikes </w:t>
      </w:r>
      <w:r w:rsidRPr="00683D68">
        <w:rPr>
          <w:rStyle w:val="Emphasis"/>
          <w:highlight w:val="green"/>
        </w:rPr>
        <w:t>supported greater legal rights for teachers unions and favored a stronger</w:t>
      </w:r>
      <w:r w:rsidRPr="002C6AC3">
        <w:rPr>
          <w:rStyle w:val="Emphasis"/>
        </w:rPr>
        <w:t xml:space="preserve"> </w:t>
      </w:r>
      <w:r w:rsidRPr="00683D68">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In short, the teachers unions have gained public sympathy</w:t>
      </w:r>
      <w:r w:rsidRPr="00FA7219">
        <w:rPr>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14:paraId="103E9EE8" w14:textId="77777777" w:rsidR="00756F4A" w:rsidRPr="00035EEA" w:rsidRDefault="00756F4A" w:rsidP="00756F4A">
      <w:pPr>
        <w:pStyle w:val="Heading4"/>
      </w:pPr>
      <w:r>
        <w:t>Effective strikes create meaningful change---they’re spilling over nationally and spilling up to policy change</w:t>
      </w:r>
    </w:p>
    <w:p w14:paraId="4D62E82C" w14:textId="77777777" w:rsidR="00756F4A" w:rsidRDefault="00756F4A" w:rsidP="00756F4A">
      <w:r>
        <w:t xml:space="preserve">Alia </w:t>
      </w:r>
      <w:r w:rsidRPr="00B878B4">
        <w:rPr>
          <w:rStyle w:val="Style13ptBold"/>
        </w:rPr>
        <w:t>Wong</w:t>
      </w:r>
      <w:r>
        <w:t xml:space="preserve"> </w:t>
      </w:r>
      <w:r w:rsidRPr="009528EB">
        <w:t>3/7/</w:t>
      </w:r>
      <w:r w:rsidRPr="009528EB">
        <w:rPr>
          <w:rStyle w:val="Style13ptBold"/>
        </w:rPr>
        <w:t>18</w:t>
      </w:r>
      <w:r w:rsidRPr="000B0516">
        <w:t>, an associate editor at The Atlantic, where she oversees the education section, "The Ripple Effect of the West</w:t>
      </w:r>
      <w:r>
        <w:t xml:space="preserve"> Virginia Teachers' Victory", The Atlantic, https://www.theatlantic.com/education/archive/2018/03/west-virginia-teachers-victory/555056/</w:t>
      </w:r>
    </w:p>
    <w:p w14:paraId="6671BB2C" w14:textId="77777777" w:rsidR="00756F4A" w:rsidRPr="00B32E55" w:rsidRDefault="00756F4A" w:rsidP="00756F4A">
      <w:pPr>
        <w:rPr>
          <w:b/>
          <w:iCs/>
          <w:u w:val="single"/>
        </w:rPr>
      </w:pPr>
      <w:r w:rsidRPr="00035EEA">
        <w:rPr>
          <w:sz w:val="16"/>
        </w:rPr>
        <w:t xml:space="preserve">West Virginia lawmakers at last reached a deal on Tuesday to raise teachers’ salaries by 5 percent. The agreement—along with the prospect of policy solutions to the educators’ other demands—brought to a close a teachers’ strike that had kept K–12 classrooms across all the state’s 55 counties closed for nine school days. Even though </w:t>
      </w:r>
      <w:r w:rsidRPr="00035EEA">
        <w:rPr>
          <w:rStyle w:val="TitleChar"/>
        </w:rPr>
        <w:t xml:space="preserve">the </w:t>
      </w:r>
      <w:r w:rsidRPr="00683D68">
        <w:rPr>
          <w:rStyle w:val="Emphasis"/>
          <w:highlight w:val="green"/>
        </w:rPr>
        <w:t>West Virginia</w:t>
      </w:r>
      <w:r w:rsidRPr="00035EEA">
        <w:rPr>
          <w:rStyle w:val="TitleChar"/>
        </w:rPr>
        <w:t xml:space="preserve"> walkout</w:t>
      </w:r>
      <w:r w:rsidRPr="00035EEA">
        <w:rPr>
          <w:sz w:val="16"/>
        </w:rPr>
        <w:t xml:space="preserve"> is over, however, observers suspect that it </w:t>
      </w:r>
      <w:r w:rsidRPr="00035EEA">
        <w:rPr>
          <w:rStyle w:val="TitleChar"/>
        </w:rPr>
        <w:t xml:space="preserve">has </w:t>
      </w:r>
      <w:r w:rsidRPr="00683D68">
        <w:rPr>
          <w:rStyle w:val="Emphasis"/>
          <w:highlight w:val="green"/>
        </w:rPr>
        <w:t>jump-started a national movement that could have lasting implications for the country’s schools</w:t>
      </w:r>
      <w:r w:rsidRPr="00035EEA">
        <w:rPr>
          <w:rStyle w:val="TitleChar"/>
        </w:rPr>
        <w:t>.</w:t>
      </w:r>
      <w:r>
        <w:rPr>
          <w:rStyle w:val="TitleChar"/>
        </w:rPr>
        <w:t xml:space="preserve"> </w:t>
      </w:r>
      <w:r w:rsidRPr="00035EEA">
        <w:rPr>
          <w:rStyle w:val="TitleChar"/>
        </w:rPr>
        <w:t xml:space="preserve">Evidence that the success of West Virginia’s roughly 20,000 K-12 classroom teachers is intensifying </w:t>
      </w:r>
      <w:r w:rsidRPr="00683D68">
        <w:rPr>
          <w:rStyle w:val="Emphasis"/>
          <w:highlight w:val="green"/>
        </w:rPr>
        <w:t>educator unrest nationally can already by seen</w:t>
      </w:r>
      <w:r w:rsidRPr="00035EEA">
        <w:rPr>
          <w:rStyle w:val="TitleChar"/>
        </w:rPr>
        <w:t xml:space="preserve">. In Oklahoma, where the average teacher’s salary is even lower than that in West Virginia, </w:t>
      </w:r>
      <w:r w:rsidRPr="00683D68">
        <w:rPr>
          <w:rStyle w:val="TitleChar"/>
          <w:highlight w:val="green"/>
        </w:rPr>
        <w:t>educators</w:t>
      </w:r>
      <w:r w:rsidRPr="00035EEA">
        <w:rPr>
          <w:rStyle w:val="TitleChar"/>
        </w:rPr>
        <w:t xml:space="preserve"> are poised to stage a similar walkout</w:t>
      </w:r>
      <w:r w:rsidRPr="00035EEA">
        <w:rPr>
          <w:sz w:val="16"/>
        </w:rPr>
        <w:t xml:space="preserve">, potentially in early April, </w:t>
      </w:r>
      <w:r w:rsidRPr="00035EEA">
        <w:rPr>
          <w:rStyle w:val="TitleChar"/>
        </w:rPr>
        <w:t xml:space="preserve">to </w:t>
      </w:r>
      <w:r w:rsidRPr="00683D68">
        <w:rPr>
          <w:rStyle w:val="TitleChar"/>
          <w:highlight w:val="green"/>
        </w:rPr>
        <w:t>demand higher pay</w:t>
      </w:r>
      <w:r w:rsidRPr="00035EEA">
        <w:rPr>
          <w:sz w:val="16"/>
        </w:rPr>
        <w:t xml:space="preserve"> from the state legislature. According to the Los Angeles Times, the Oklahoma Education Association on Thursday plans to unveil a school-shutdown strategy; the teachers’ union said the vast majority of the 10,000 educators who responded to a survey supported shuttering campuses so they could strike. </w:t>
      </w:r>
      <w:r w:rsidRPr="00035EEA">
        <w:rPr>
          <w:rStyle w:val="TitleChar"/>
        </w:rPr>
        <w:t xml:space="preserve">In Kentucky, a battle over educators’ </w:t>
      </w:r>
      <w:r w:rsidRPr="00683D68">
        <w:rPr>
          <w:rStyle w:val="TitleChar"/>
          <w:highlight w:val="green"/>
        </w:rPr>
        <w:t>pension benefits</w:t>
      </w:r>
      <w:r w:rsidRPr="00035EEA">
        <w:rPr>
          <w:rStyle w:val="TitleChar"/>
        </w:rPr>
        <w:t xml:space="preserve"> has raised the possibility of a teachers’ strike there, too. And other teachers’ unions throughout the country (and the world) have voiced their solidarity with their West Virginia counterparts</w:t>
      </w:r>
      <w:r w:rsidRPr="00035EEA">
        <w:rPr>
          <w:sz w:val="16"/>
        </w:rPr>
        <w:t xml:space="preserve"> through public statements, #55strong tweets, and pizza donations. </w:t>
      </w:r>
      <w:r w:rsidRPr="00035EEA">
        <w:rPr>
          <w:rStyle w:val="TitleChar"/>
        </w:rPr>
        <w:t>“</w:t>
      </w:r>
      <w:r w:rsidRPr="00035EEA">
        <w:rPr>
          <w:rStyle w:val="Emphasis"/>
        </w:rPr>
        <w:t>We’re getting support from teachers all over</w:t>
      </w:r>
      <w:r w:rsidRPr="00035EEA">
        <w:rPr>
          <w:rStyle w:val="TitleChar"/>
        </w:rPr>
        <w:t xml:space="preserve">—Alaska, New Mexico, Oklahoma. ... These places are saying, ‘We know that if they’ve done it in West Virginia, we can do it here too,’ so I think </w:t>
      </w:r>
      <w:r w:rsidRPr="00683D68">
        <w:rPr>
          <w:rStyle w:val="TitleChar"/>
          <w:highlight w:val="green"/>
        </w:rPr>
        <w:t>[</w:t>
      </w:r>
      <w:r w:rsidRPr="00683D68">
        <w:rPr>
          <w:rStyle w:val="Emphasis"/>
          <w:highlight w:val="green"/>
        </w:rPr>
        <w:t>this strike] is going to start spurring some action in other states</w:t>
      </w:r>
      <w:r w:rsidRPr="00035EEA">
        <w:rPr>
          <w:rStyle w:val="TitleChar"/>
        </w:rPr>
        <w:t>,”</w:t>
      </w:r>
      <w:r w:rsidRPr="00035EEA">
        <w:rPr>
          <w:sz w:val="16"/>
        </w:rPr>
        <w:t xml:space="preserve"> Annette Jordan, a teacher at Hedgesville High School in West Virginia’s Berkeley County, says. RELATED STORY West Virginia's Teachers Are Not Satisfied The strike in West Virginia, which in 2016 ranked 48th in the nation for teacher pay, wasn’t aimed only at securing higher salaries; it also sought to raise awareness about the countless burdens teachers shoulder, and at demonstrating that kids’ learning and long-term outcomes suffer when educators are stretched too thin. “</w:t>
      </w:r>
      <w:r w:rsidRPr="00035EEA">
        <w:rPr>
          <w:rStyle w:val="TitleChar"/>
        </w:rPr>
        <w:t>Teachers in other places in the country are looking to West Virginia teachers because they are taking a stand and asking for a livable wage and for better benefits</w:t>
      </w:r>
      <w:r w:rsidRPr="00035EEA">
        <w:rPr>
          <w:sz w:val="16"/>
        </w:rPr>
        <w:t xml:space="preserve">,” Karla Hilliard, an English teacher at Spring Mills High in Berkeley County, told me last week when I visited the picket near her school. “What teaching encompasses today [anywhere in the country] is so different than what it did 20, 25 years ago; with every continued mass shooting, with the tragedy of Parkland, there’s more recognition of ... all of the different parts and facets of our job.” As I reported last week, teachers’ demand for a 5 percent pay increase was secondary relative to their calls for better health-care benefits through the state’s beleaguered Public Employee Insurance Agency. Those demands were accompanied by concerns that the state is devaluing the teaching profession with legislation that would lower educator qualifications and eliminate seniority protections. In fact, despite an indication last Tuesday from Governor Jim Justice that the strike would end after he agreed to the 5 percent pay raise, the state’s Republican senators initially refused to sign off on the proposal, and teachers insisted that they wouldn’t back down without a stronger guarantee that their demands would be met. The walkout continued for another week. </w:t>
      </w:r>
      <w:r w:rsidRPr="00035EEA">
        <w:rPr>
          <w:rStyle w:val="TitleChar"/>
        </w:rPr>
        <w:t>The likelihood that the demands will be met beyond better pay remains unclear</w:t>
      </w:r>
      <w:r w:rsidRPr="00035EEA">
        <w:rPr>
          <w:sz w:val="16"/>
        </w:rPr>
        <w:t xml:space="preserve">. For starters, an agreement hasn’t yet been reached on peia. Justice, a Republican, has promised to convene a task force as early as this week to figure out a way to resuscitate the insurance agency, whose severe funding shortfalls have resulted in rising co-pays and other health-care costs not only for public-school teachers but also for state employees across the board. Compounding the uncertainty around peia is teachers’ perhaps deeper dissatisfaction with how much West Virginia’s political and judicial branches value the quality of their work, and in turn the long-term prospects for the state’s young people—concerns that resonate with educators across the United States. </w:t>
      </w:r>
      <w:r w:rsidRPr="00035EEA">
        <w:rPr>
          <w:rStyle w:val="TitleChar"/>
        </w:rPr>
        <w:t xml:space="preserve">Joshua Weishart, an associate professor of law and policy at West Virginia University whose research centers on education law, believes that </w:t>
      </w:r>
      <w:r w:rsidRPr="00683D68">
        <w:rPr>
          <w:rStyle w:val="TitleChar"/>
          <w:highlight w:val="green"/>
        </w:rPr>
        <w:t xml:space="preserve">the </w:t>
      </w:r>
      <w:r w:rsidRPr="00683D68">
        <w:rPr>
          <w:rStyle w:val="Emphasis"/>
          <w:highlight w:val="green"/>
        </w:rPr>
        <w:t>strikes may represent a new dynamic</w:t>
      </w:r>
      <w:r w:rsidRPr="00683D68">
        <w:rPr>
          <w:rStyle w:val="TitleChar"/>
          <w:highlight w:val="green"/>
        </w:rPr>
        <w:t xml:space="preserve"> in the fight over</w:t>
      </w:r>
      <w:r w:rsidRPr="00035EEA">
        <w:rPr>
          <w:rStyle w:val="TitleChar"/>
        </w:rPr>
        <w:t xml:space="preserve"> what right children have to an </w:t>
      </w:r>
      <w:r w:rsidRPr="00683D68">
        <w:rPr>
          <w:rStyle w:val="TitleChar"/>
          <w:highlight w:val="green"/>
        </w:rPr>
        <w:t>education</w:t>
      </w:r>
      <w:r w:rsidRPr="00035EEA">
        <w:rPr>
          <w:sz w:val="16"/>
        </w:rPr>
        <w:t xml:space="preserve">. Historically, when courts have found that such a right existed—something that varies state by state—they have </w:t>
      </w:r>
      <w:r w:rsidRPr="00456E8F">
        <w:rPr>
          <w:sz w:val="16"/>
        </w:rPr>
        <w:t>ordered</w:t>
      </w:r>
      <w:r w:rsidRPr="00035EEA">
        <w:rPr>
          <w:sz w:val="16"/>
        </w:rPr>
        <w:t xml:space="preserve"> schools to undertake certain equitable and adequate financing measures, Weishart said. But after nearly five decades of litigation, the judiciary was accused of overreach, and unequal funding (and desegregation) is still pervasive. The courts have since retreated from that responsibility, he continued, and judges today are more hesitant to order specific integration remedies or stipulate how much money state legislatures should appropriate for education. “So </w:t>
      </w:r>
      <w:r w:rsidRPr="00035EEA">
        <w:rPr>
          <w:rStyle w:val="TitleChar"/>
        </w:rPr>
        <w:t>what do the people do when the courts are reluctant to intervene and the other branches of government have failed them for so long?”</w:t>
      </w:r>
      <w:r w:rsidRPr="00035EEA">
        <w:rPr>
          <w:sz w:val="16"/>
        </w:rPr>
        <w:t xml:space="preserve"> Weishart asks. </w:t>
      </w:r>
      <w:r w:rsidRPr="00035EEA">
        <w:rPr>
          <w:rStyle w:val="TitleChar"/>
        </w:rPr>
        <w:t xml:space="preserve">“They either quietly accept their fate or they publicly resist and demand change.” The teachers in West Virginia—and potentially their counterparts in Oklahoma, Kentucky, and other states where educator grievances are nearing a tipping point—have taken the latter route. And </w:t>
      </w:r>
      <w:r w:rsidRPr="00035EEA">
        <w:rPr>
          <w:rStyle w:val="Emphasis"/>
        </w:rPr>
        <w:t xml:space="preserve">as teachers’ relatively victorious outcome in West Virginia suggests, </w:t>
      </w:r>
      <w:r w:rsidRPr="00683D68">
        <w:rPr>
          <w:rStyle w:val="Emphasis"/>
          <w:highlight w:val="green"/>
        </w:rPr>
        <w:t>that route is proving to be fruitful</w:t>
      </w:r>
      <w:r w:rsidRPr="00035EEA">
        <w:rPr>
          <w:rStyle w:val="TitleChar"/>
        </w:rPr>
        <w:t>.</w:t>
      </w:r>
      <w:r>
        <w:rPr>
          <w:rStyle w:val="TitleChar"/>
        </w:rPr>
        <w:t xml:space="preserve"> </w:t>
      </w:r>
      <w:r w:rsidRPr="00035EEA">
        <w:rPr>
          <w:rStyle w:val="TitleChar"/>
        </w:rPr>
        <w:t xml:space="preserve">“Teachers make for strong advocates—perhaps better ones than lawyers,” </w:t>
      </w:r>
      <w:r w:rsidRPr="00035EEA">
        <w:rPr>
          <w:sz w:val="16"/>
        </w:rPr>
        <w:t xml:space="preserve">Weishart says. </w:t>
      </w:r>
      <w:r w:rsidRPr="00035EEA">
        <w:rPr>
          <w:rStyle w:val="TitleChar"/>
        </w:rPr>
        <w:t>“</w:t>
      </w:r>
      <w:r w:rsidRPr="00035EEA">
        <w:rPr>
          <w:rStyle w:val="Emphasis"/>
        </w:rPr>
        <w:t xml:space="preserve">A </w:t>
      </w:r>
      <w:r w:rsidRPr="00683D68">
        <w:rPr>
          <w:rStyle w:val="Emphasis"/>
          <w:highlight w:val="green"/>
        </w:rPr>
        <w:t>political or social movement can oftentimes accomplish more than any lawsuit, and it can</w:t>
      </w:r>
      <w:r w:rsidRPr="00035EEA">
        <w:rPr>
          <w:rStyle w:val="Emphasis"/>
        </w:rPr>
        <w:t xml:space="preserve"> certainly </w:t>
      </w:r>
      <w:r w:rsidRPr="00683D68">
        <w:rPr>
          <w:rStyle w:val="Emphasis"/>
          <w:highlight w:val="green"/>
        </w:rPr>
        <w:t>do so more quickly</w:t>
      </w:r>
      <w:r w:rsidRPr="00035EEA">
        <w:rPr>
          <w:rStyle w:val="Emphasis"/>
        </w:rPr>
        <w:t>.”</w:t>
      </w:r>
      <w:r w:rsidRPr="00035EEA">
        <w:rPr>
          <w:sz w:val="16"/>
        </w:rPr>
        <w:t xml:space="preserve"> After all, he pointed out, some school-finance cases have dragged on for years and even decades before seeing results. “</w:t>
      </w:r>
      <w:r w:rsidRPr="00035EEA">
        <w:rPr>
          <w:rStyle w:val="TitleChar"/>
        </w:rPr>
        <w:t>What we have here is an opportunity for the people to vindicate the constitutional rights of children not in a court of law but in a political arena.”</w:t>
      </w:r>
      <w:r w:rsidRPr="00035EEA">
        <w:rPr>
          <w:sz w:val="16"/>
        </w:rPr>
        <w:t xml:space="preserve"> It’s debatable as to why exactly </w:t>
      </w:r>
      <w:r w:rsidRPr="00683D68">
        <w:rPr>
          <w:rStyle w:val="TitleChar"/>
          <w:highlight w:val="green"/>
        </w:rPr>
        <w:t>West Virginia</w:t>
      </w:r>
      <w:r w:rsidRPr="00035EEA">
        <w:rPr>
          <w:sz w:val="16"/>
        </w:rPr>
        <w:t xml:space="preserve"> was the state to precipitate this fledgling national teachers’ movement, but experts tend to agree it </w:t>
      </w:r>
      <w:r w:rsidRPr="00683D68">
        <w:rPr>
          <w:rStyle w:val="TitleChar"/>
          <w:highlight w:val="green"/>
        </w:rPr>
        <w:t>comprised</w:t>
      </w:r>
      <w:r w:rsidRPr="00035EEA">
        <w:rPr>
          <w:sz w:val="16"/>
        </w:rPr>
        <w:t xml:space="preserve">, in the words of Paul Reville, a professor of education policy and administration at Harvard’s Graduate School of Education, </w:t>
      </w:r>
      <w:r w:rsidRPr="00035EEA">
        <w:rPr>
          <w:rStyle w:val="TitleChar"/>
        </w:rPr>
        <w:t>“</w:t>
      </w:r>
      <w:r w:rsidRPr="00683D68">
        <w:rPr>
          <w:rStyle w:val="Emphasis"/>
          <w:highlight w:val="green"/>
        </w:rPr>
        <w:t>a perfect storm of factors</w:t>
      </w:r>
      <w:r w:rsidRPr="00035EEA">
        <w:rPr>
          <w:rStyle w:val="TitleChar"/>
        </w:rPr>
        <w:t>.”</w:t>
      </w:r>
      <w:r>
        <w:rPr>
          <w:rStyle w:val="TitleChar"/>
        </w:rPr>
        <w:t xml:space="preserve"> </w:t>
      </w:r>
      <w:r w:rsidRPr="00035EEA">
        <w:rPr>
          <w:sz w:val="16"/>
        </w:rPr>
        <w:t xml:space="preserve">For one, unlike most other states, West Virginia doesn’t allow for collective bargaining at the local level; the same is true of Oklahoma. When that limitation corresponds with a notably low salary, a statewide strike is more likely. Meanwhile, a sizable chunk of West Virginia’s 55 counties is contiguous to other states, where average salaries are sometimes as much as $20,000 more than they are locally. That results in a double whammy, contributing to an exodus of quality teachers to districts right across the borders and making it difficult for West Virginia to attract qualified, experienced teachers to its own schools. Educators in West Virginia have told me they worry about the impact this phenomenon has on the quality of children’s learning and on the health of the state’s economy; a struggle to retain and attract quality teachers translates into a struggle to uphold the quality of schools, which ultimately makes it hard to convince corporations to set up shop in the state and contribute to its tax base. That’s in part because it’ll suggest to those corporations that there aren’t enough well-educated people in the state to fill the necessary positions and enough qualified teachers to teach employees’ children. “If we don’t continue to support our teachers, they’re going to continue to flee the state,” Tony McDonald, a health-education teacher at Warm Springs Middle School in Morgan County and the president of the county’s American Federation of Teachers chapter, told me last week as he was picketing. “I'm born and raised in West Virginia—I love this state through and through— but at some point [being able to financially support] my kids matters more than what I want.” In a similar vein, educators feel that state policymakers underestimate the importance of the education system to efforts to stimulate the economy, pointing to the state’s corporate tax cuts, which often result in less funding for schools. As much as the demands of West Virginia teachers were about their own pay and benefits, the underlying message was about what teacher compensation means for the quality of the education being provided and, ultimately, the well-being of the state’s kids. “What teachers are told every day is …, ‘This kid can’t read but he has to read by the end of the year; figure it out,’ so we do. ‘These kids are never going to pass this test but he has to pass this test,’ so figure it out and we do it. ‘Well, there are only 25 books and you have 35 kids; figure it out,’ and so we do. So when [politicians] ... look at us and say, ‘I'm sorry, there’s nothing we can do,’ that is not acceptable,” said Jessica Salfia, an English teacher at Spring Mills High School. “Because what we have done for the last dozens of years —the things that we have needed to do to make it work—we have made it work in our classrooms and they have got to make it work for us now.” </w:t>
      </w:r>
      <w:r w:rsidRPr="00035EEA">
        <w:rPr>
          <w:rStyle w:val="TitleChar"/>
        </w:rPr>
        <w:t>The grievances expressed by West Virginia teachers like Salfia are emblematic of those felt by public-school educators across the country, many of whom have struggled for years</w:t>
      </w:r>
      <w:r w:rsidRPr="00035EEA">
        <w:rPr>
          <w:sz w:val="16"/>
        </w:rPr>
        <w:t xml:space="preserve"> with demanding and often growing workloads despite relatively low pay. </w:t>
      </w:r>
      <w:r w:rsidRPr="00035EEA">
        <w:rPr>
          <w:rStyle w:val="TitleChar"/>
        </w:rPr>
        <w:t>Concerns about the government’s disinvestment in traditional public education in favor of private and charter schools</w:t>
      </w:r>
      <w:r w:rsidRPr="00035EEA">
        <w:rPr>
          <w:sz w:val="16"/>
        </w:rPr>
        <w:t>—which have become more acute since the appointment of the pro-school-choice Education Secretary Betsy DeVos—</w:t>
      </w:r>
      <w:r w:rsidRPr="00035EEA">
        <w:rPr>
          <w:rStyle w:val="TitleChar"/>
        </w:rPr>
        <w:t>have helped fuel the uptick in teacher unrest.</w:t>
      </w:r>
      <w:r w:rsidRPr="00035EEA">
        <w:rPr>
          <w:sz w:val="16"/>
        </w:rPr>
        <w:t xml:space="preserve"> “A lot of it is building up in teachers … and it’s not just the uncertainty about whether we’re going to shift now and invest in school-choice programs,” Weishart said, alluding to speculation that lawmakers in West Virginia, which currently doesn’t have a charter-school law, might introduce such legislation. “It’s also now about whether we’re going to arm them with weapons. … They live day by day now in crisis mode, and I think all of this is just starting to take its toll on teachers.” Harvard’s Reville, who previously served as Massachusetts’s education secretary, suggested that </w:t>
      </w:r>
      <w:r w:rsidRPr="00035EEA">
        <w:rPr>
          <w:rStyle w:val="TitleChar"/>
        </w:rPr>
        <w:t>this pressure, combined with the feeling that they’re not being heard, is starting to push things over the edge for K-12 educators.</w:t>
      </w:r>
      <w:r w:rsidRPr="00035EEA">
        <w:rPr>
          <w:sz w:val="16"/>
        </w:rPr>
        <w:t xml:space="preserve"> “I think it’s people in the field of education saying, ‘Don’t forget about us. We’re still here; we’re still doing the hard work of preparing the next generation so that you can have a functioning economy and democracy.’” </w:t>
      </w:r>
      <w:r w:rsidRPr="00035EEA">
        <w:rPr>
          <w:rStyle w:val="Emphasis"/>
        </w:rPr>
        <w:t xml:space="preserve">The </w:t>
      </w:r>
      <w:r w:rsidRPr="00683D68">
        <w:rPr>
          <w:rStyle w:val="Emphasis"/>
          <w:highlight w:val="green"/>
        </w:rPr>
        <w:t>West Virginia</w:t>
      </w:r>
      <w:r w:rsidRPr="00035EEA">
        <w:rPr>
          <w:rStyle w:val="Emphasis"/>
        </w:rPr>
        <w:t xml:space="preserve"> teachers’ strike may also be gaining national traction because it </w:t>
      </w:r>
      <w:r w:rsidRPr="00683D68">
        <w:rPr>
          <w:rStyle w:val="Emphasis"/>
          <w:highlight w:val="green"/>
        </w:rPr>
        <w:t xml:space="preserve">is proof that organized labor can still have clout despite political efforts to undermine </w:t>
      </w:r>
      <w:r w:rsidRPr="00456E8F">
        <w:rPr>
          <w:rStyle w:val="Emphasis"/>
        </w:rPr>
        <w:t xml:space="preserve">such </w:t>
      </w:r>
      <w:r w:rsidRPr="00683D68">
        <w:rPr>
          <w:rStyle w:val="Emphasis"/>
          <w:highlight w:val="green"/>
        </w:rPr>
        <w:t>movements</w:t>
      </w:r>
      <w:r w:rsidRPr="00035EEA">
        <w:rPr>
          <w:rStyle w:val="Emphasis"/>
        </w:rPr>
        <w:t xml:space="preserve">, </w:t>
      </w:r>
      <w:r w:rsidRPr="00035EEA">
        <w:rPr>
          <w:sz w:val="16"/>
        </w:rPr>
        <w:t xml:space="preserve">Reville said, pointing to a forthcoming ruling from the U.S. Supreme Court that’s expected to outlaw mandatory public-sector union fees and therefore weaken such labor organizations. </w:t>
      </w:r>
      <w:r w:rsidRPr="00035EEA">
        <w:rPr>
          <w:rStyle w:val="TitleChar"/>
        </w:rPr>
        <w:t>Unions elsewhere, including those representing educators and other public-sector workers, may find it inspiring “that a group of teachers [across the state] came together largely on their own, stood up, took a position, and then held fast when they felt like they weren’t receiving the proper support from state officials,”</w:t>
      </w:r>
      <w:r w:rsidRPr="00035EEA">
        <w:rPr>
          <w:sz w:val="16"/>
        </w:rPr>
        <w:t xml:space="preserve"> Reville said. In that sense, </w:t>
      </w:r>
      <w:r w:rsidRPr="00035EEA">
        <w:rPr>
          <w:rStyle w:val="TitleChar"/>
        </w:rPr>
        <w:t>the West Virginia teachers’ strike is symbolically important</w:t>
      </w:r>
      <w:r w:rsidRPr="00035EEA">
        <w:rPr>
          <w:sz w:val="16"/>
        </w:rPr>
        <w:t>, according to Reville: “</w:t>
      </w:r>
      <w:r w:rsidRPr="00683D68">
        <w:rPr>
          <w:rStyle w:val="Emphasis"/>
          <w:highlight w:val="green"/>
        </w:rPr>
        <w:t>People will take faith in this—they will feel emboldened and empowered to act</w:t>
      </w:r>
      <w:r w:rsidRPr="00035EEA">
        <w:rPr>
          <w:rStyle w:val="TitleChar"/>
        </w:rPr>
        <w:t>,”</w:t>
      </w:r>
      <w:r w:rsidRPr="00035EEA">
        <w:rPr>
          <w:sz w:val="16"/>
        </w:rPr>
        <w:t xml:space="preserve"> he said. </w:t>
      </w:r>
      <w:r w:rsidRPr="00035EEA">
        <w:rPr>
          <w:rStyle w:val="TitleChar"/>
        </w:rPr>
        <w:t>“</w:t>
      </w:r>
      <w:r w:rsidRPr="00035EEA">
        <w:rPr>
          <w:rStyle w:val="Emphasis"/>
        </w:rPr>
        <w:t>The fact that [West Virginia’s teachers] made some headway and came out victorious</w:t>
      </w:r>
      <w:r w:rsidRPr="00035EEA">
        <w:rPr>
          <w:rStyle w:val="TitleChar"/>
        </w:rPr>
        <w:t xml:space="preserve">, I think, </w:t>
      </w:r>
      <w:r w:rsidRPr="00035EEA">
        <w:rPr>
          <w:rStyle w:val="Emphasis"/>
        </w:rPr>
        <w:t>is a real shot in the arm for the labor movement.”</w:t>
      </w:r>
    </w:p>
    <w:p w14:paraId="342662FF" w14:textId="77777777" w:rsidR="00756F4A" w:rsidRPr="008441C8" w:rsidRDefault="00756F4A" w:rsidP="00756F4A">
      <w:pPr>
        <w:pStyle w:val="Heading4"/>
        <w:rPr>
          <w:rStyle w:val="Style13ptBold"/>
          <w:b/>
        </w:rPr>
      </w:pPr>
      <w:r>
        <w:rPr>
          <w:rStyle w:val="Style13ptBold"/>
          <w:b/>
        </w:rPr>
        <w:t>Shifts in conservative states proves</w:t>
      </w:r>
    </w:p>
    <w:p w14:paraId="3FB0AC93" w14:textId="77777777" w:rsidR="00756F4A" w:rsidRPr="008441C8" w:rsidRDefault="00756F4A" w:rsidP="00756F4A">
      <w:pPr>
        <w:rPr>
          <w:rStyle w:val="Style13ptBold"/>
          <w:b w:val="0"/>
        </w:rPr>
      </w:pPr>
      <w:r>
        <w:rPr>
          <w:rStyle w:val="Style13ptBold"/>
        </w:rPr>
        <w:t xml:space="preserve">New York Times 18  </w:t>
      </w:r>
      <w:r w:rsidRPr="008441C8">
        <w:rPr>
          <w:rStyle w:val="Style13ptBold"/>
          <w:b w:val="0"/>
        </w:rPr>
        <w:t>(</w:t>
      </w:r>
      <w:r>
        <w:rPr>
          <w:rStyle w:val="Style13ptBold"/>
          <w:b w:val="0"/>
        </w:rPr>
        <w:t xml:space="preserve">“We Are Republican Teachers Striking in Arizona. It’s Time to Raise Taxes.” April 26, 2018, </w:t>
      </w:r>
      <w:hyperlink r:id="rId33" w:history="1">
        <w:r w:rsidRPr="00EB7237">
          <w:rPr>
            <w:rStyle w:val="Hyperlink"/>
          </w:rPr>
          <w:t>https://www.nytimes.com/2018/04/26/opinion/red-arizona-republican-teacher-strike.html</w:t>
        </w:r>
      </w:hyperlink>
      <w:r>
        <w:rPr>
          <w:rStyle w:val="Style13ptBold"/>
          <w:b w:val="0"/>
        </w:rPr>
        <w:t>, dylchik)</w:t>
      </w:r>
    </w:p>
    <w:p w14:paraId="77D9585E" w14:textId="2DCC7A1A" w:rsidR="00756F4A" w:rsidRDefault="00756F4A" w:rsidP="00756F4A">
      <w:pPr>
        <w:rPr>
          <w:sz w:val="16"/>
          <w:szCs w:val="16"/>
        </w:rPr>
      </w:pPr>
      <w:r w:rsidRPr="008441C8">
        <w:rPr>
          <w:sz w:val="16"/>
        </w:rPr>
        <w:t xml:space="preserve">Tens of thousands of teachers are walking out of their schools in Arizona on Thursday. </w:t>
      </w:r>
      <w:r w:rsidRPr="00683D68">
        <w:rPr>
          <w:highlight w:val="green"/>
          <w:u w:val="single"/>
        </w:rPr>
        <w:t>Arizona is the latest conservative state with protesters demanding an increase in teacher salaries and more resources</w:t>
      </w:r>
      <w:r w:rsidRPr="008441C8">
        <w:rPr>
          <w:u w:val="single"/>
        </w:rPr>
        <w:t xml:space="preserve"> for students.</w:t>
      </w:r>
      <w:r w:rsidRPr="008441C8">
        <w:rPr>
          <w:sz w:val="16"/>
        </w:rPr>
        <w:t xml:space="preserve"> In this video op-ed, four conservative teachers lament the conditions in their classrooms and, in turn, wrestle with their political beliefs. </w:t>
      </w:r>
      <w:r w:rsidRPr="008441C8">
        <w:rPr>
          <w:u w:val="single"/>
        </w:rPr>
        <w:t>“I’m a die-hard Republican, and I’m dying inside,” says Allison Ryal-Bagley, an elementary school substitute teacher. “Republicans aren’t taking care of our kids.”</w:t>
      </w:r>
      <w:r>
        <w:rPr>
          <w:u w:val="single"/>
        </w:rPr>
        <w:t xml:space="preserve"> </w:t>
      </w:r>
      <w:r w:rsidRPr="008441C8">
        <w:rPr>
          <w:u w:val="single"/>
        </w:rPr>
        <w:t xml:space="preserve">Over the last decade, </w:t>
      </w:r>
      <w:r w:rsidRPr="00683D68">
        <w:rPr>
          <w:highlight w:val="green"/>
          <w:u w:val="single"/>
        </w:rPr>
        <w:t>Arizona</w:t>
      </w:r>
      <w:r w:rsidRPr="008441C8">
        <w:rPr>
          <w:u w:val="single"/>
        </w:rPr>
        <w:t xml:space="preserve"> has </w:t>
      </w:r>
      <w:r w:rsidRPr="00683D68">
        <w:rPr>
          <w:highlight w:val="green"/>
          <w:u w:val="single"/>
        </w:rPr>
        <w:t xml:space="preserve">had the greatest decrease in per-student spending </w:t>
      </w:r>
      <w:r w:rsidRPr="008441C8">
        <w:rPr>
          <w:u w:val="single"/>
        </w:rPr>
        <w:t xml:space="preserve">in the country — a </w:t>
      </w:r>
      <w:r w:rsidRPr="00683D68">
        <w:rPr>
          <w:highlight w:val="green"/>
          <w:u w:val="single"/>
        </w:rPr>
        <w:t>36.6 percent</w:t>
      </w:r>
      <w:r w:rsidRPr="008441C8">
        <w:rPr>
          <w:u w:val="single"/>
        </w:rPr>
        <w:t xml:space="preserve"> drop </w:t>
      </w:r>
      <w:r w:rsidRPr="00683D68">
        <w:rPr>
          <w:highlight w:val="green"/>
          <w:u w:val="single"/>
        </w:rPr>
        <w:t>since 2008</w:t>
      </w:r>
      <w:r w:rsidRPr="008441C8">
        <w:rPr>
          <w:u w:val="single"/>
        </w:rPr>
        <w:t xml:space="preserve"> — </w:t>
      </w:r>
      <w:r w:rsidRPr="00683D68">
        <w:rPr>
          <w:highlight w:val="green"/>
          <w:u w:val="single"/>
        </w:rPr>
        <w:t>making it 48th in the nation. Arizona also ranks 43rd in teacher pay, at nearly $11,000 less than the national average</w:t>
      </w:r>
    </w:p>
    <w:p w14:paraId="2DA7F1B7" w14:textId="77777777" w:rsidR="00554C8C" w:rsidRPr="00182BB1" w:rsidRDefault="00554C8C" w:rsidP="00554C8C"/>
    <w:p w14:paraId="1EF0D3C5" w14:textId="77777777" w:rsidR="00554C8C" w:rsidRDefault="00554C8C" w:rsidP="00554C8C">
      <w:pPr>
        <w:pStyle w:val="Heading3"/>
      </w:pPr>
      <w:r>
        <w:t>Framing</w:t>
      </w:r>
    </w:p>
    <w:p w14:paraId="17F901B0" w14:textId="77777777" w:rsidR="00554C8C" w:rsidRDefault="00554C8C" w:rsidP="00554C8C">
      <w:pPr>
        <w:pStyle w:val="Heading4"/>
      </w:pPr>
      <w:r>
        <w:t xml:space="preserve">The standard is maximizing expected well being. To clarify, hedonistic act util. Prefer – </w:t>
      </w:r>
    </w:p>
    <w:p w14:paraId="6120CC2E" w14:textId="118EF49F" w:rsidR="00554C8C" w:rsidRPr="00554C8C" w:rsidRDefault="00554C8C" w:rsidP="00554C8C">
      <w:pPr>
        <w:pStyle w:val="Heading4"/>
        <w:spacing w:line="240" w:lineRule="auto"/>
      </w:pPr>
      <w:r>
        <w:rPr>
          <w:rFonts w:asciiTheme="majorHAnsi" w:hAnsiTheme="majorHAnsi" w:cstheme="majorHAnsi"/>
        </w:rPr>
        <w:t>1</w:t>
      </w:r>
      <w:r>
        <w:t xml:space="preserve">]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245DEAC" w14:textId="77777777" w:rsidR="00554C8C" w:rsidRPr="00FA252E" w:rsidRDefault="00554C8C" w:rsidP="00554C8C"/>
    <w:p w14:paraId="02871359" w14:textId="67370DCB" w:rsidR="00554C8C" w:rsidRDefault="00554C8C" w:rsidP="00554C8C">
      <w:pPr>
        <w:pStyle w:val="Heading4"/>
      </w:pPr>
      <w:r>
        <w:t>2] Extinction outweighs</w:t>
      </w:r>
    </w:p>
    <w:p w14:paraId="12FDF9A7" w14:textId="77777777" w:rsidR="00554C8C" w:rsidRPr="00166CFF" w:rsidRDefault="00554C8C" w:rsidP="00554C8C">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45F379D" w14:textId="77777777" w:rsidR="00554C8C" w:rsidRPr="00947060" w:rsidRDefault="00554C8C" w:rsidP="00554C8C">
      <w:pPr>
        <w:rPr>
          <w:sz w:val="14"/>
        </w:rPr>
      </w:pPr>
      <w:r w:rsidRPr="00166CFF">
        <w:rPr>
          <w:rStyle w:val="TitleChar"/>
        </w:rPr>
        <w:t xml:space="preserve">The human race might go extinct </w:t>
      </w:r>
      <w:r w:rsidRPr="00166CFF">
        <w:rPr>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7C1950">
        <w:rPr>
          <w:rStyle w:val="TitleChar"/>
          <w:highlight w:val="green"/>
        </w:rPr>
        <w:t xml:space="preserve">we </w:t>
      </w:r>
      <w:r w:rsidRPr="00166CFF">
        <w:rPr>
          <w:rStyle w:val="TitleChar"/>
        </w:rPr>
        <w:t xml:space="preserve">still </w:t>
      </w:r>
      <w:r w:rsidRPr="007C1950">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7C1950">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the human race </w:t>
      </w:r>
      <w:r w:rsidRPr="00166CFF">
        <w:rPr>
          <w:rStyle w:val="TitleChar"/>
        </w:rPr>
        <w:t xml:space="preserve">is </w:t>
      </w:r>
      <w:r w:rsidRPr="00166CFF">
        <w:rPr>
          <w:sz w:val="14"/>
        </w:rPr>
        <w:t xml:space="preserve">an </w:t>
      </w:r>
      <w:r w:rsidRPr="007C1950">
        <w:rPr>
          <w:rStyle w:val="TitleChar"/>
          <w:highlight w:val="green"/>
        </w:rPr>
        <w:t>extremely high stakes</w:t>
      </w:r>
      <w:r w:rsidRPr="00166CFF">
        <w:rPr>
          <w:sz w:val="14"/>
        </w:rPr>
        <w:t xml:space="preserve"> moral issue. Humanity could be around for a very long time: if humans survive as long as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r w:rsidRPr="00166CFF">
        <w:rPr>
          <w:sz w:val="14"/>
        </w:rPr>
        <w:t xml:space="preserve">The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r w:rsidRPr="00166CFF">
        <w:rPr>
          <w:rStyle w:val="TitleChar"/>
        </w:rPr>
        <w:t xml:space="preserve">So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7C1950">
        <w:rPr>
          <w:rStyle w:val="TitleChar"/>
          <w:highlight w:val="green"/>
        </w:rPr>
        <w:t>extinction is</w:t>
      </w:r>
      <w:r w:rsidRPr="00166CFF">
        <w:rPr>
          <w:rStyle w:val="TitleChar"/>
        </w:rPr>
        <w:t xml:space="preserve"> </w:t>
      </w:r>
      <w:r w:rsidRPr="00166CFF">
        <w:rPr>
          <w:sz w:val="14"/>
        </w:rPr>
        <w:t xml:space="preserve">by its nature an </w:t>
      </w:r>
      <w:r w:rsidRPr="007C1950">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rPr>
        <w:t xml:space="preserve">Third, we should </w:t>
      </w:r>
      <w:r w:rsidRPr="007C1950">
        <w:rPr>
          <w:rStyle w:val="TitleChar"/>
          <w:highlight w:val="green"/>
        </w:rPr>
        <w:t>expect</w:t>
      </w:r>
      <w:r w:rsidRPr="00166CFF">
        <w:rPr>
          <w:sz w:val="14"/>
        </w:rPr>
        <w:t xml:space="preserve"> ourselves </w:t>
      </w:r>
      <w:r w:rsidRPr="007C1950">
        <w:rPr>
          <w:rStyle w:val="TitleChar"/>
          <w:highlight w:val="green"/>
        </w:rPr>
        <w:t>to progress, morally</w:t>
      </w:r>
      <w:r w:rsidRPr="00166CFF">
        <w:rPr>
          <w:sz w:val="14"/>
        </w:rPr>
        <w:t xml:space="preserve">, over the next few centuries, </w:t>
      </w:r>
      <w:r w:rsidRPr="007C1950">
        <w:rPr>
          <w:rStyle w:val="TitleChar"/>
          <w:highlight w:val="green"/>
        </w:rPr>
        <w:t xml:space="preserve">as </w:t>
      </w:r>
      <w:r w:rsidRPr="00166CFF">
        <w:rPr>
          <w:rStyle w:val="TitleChar"/>
        </w:rPr>
        <w:t>we have</w:t>
      </w:r>
      <w:r w:rsidRPr="00166CFF">
        <w:rPr>
          <w:sz w:val="14"/>
        </w:rPr>
        <w:t xml:space="preserve"> progressed </w:t>
      </w:r>
      <w:r w:rsidRPr="007C1950">
        <w:rPr>
          <w:rStyle w:val="TitleChar"/>
          <w:highlight w:val="green"/>
        </w:rPr>
        <w:t>in the past</w:t>
      </w:r>
      <w:r w:rsidRPr="00166CFF">
        <w:rPr>
          <w:rStyle w:val="TitleChar"/>
        </w:rPr>
        <w:t>.</w:t>
      </w:r>
      <w:r w:rsidRPr="00166CFF">
        <w:rPr>
          <w:sz w:val="14"/>
        </w:rPr>
        <w:t xml:space="preserve"> So we should expect that </w:t>
      </w:r>
      <w:r w:rsidRPr="007C1950">
        <w:rPr>
          <w:rStyle w:val="TitleChar"/>
          <w:highlight w:val="green"/>
        </w:rPr>
        <w:t xml:space="preserve">in </w:t>
      </w:r>
      <w:r w:rsidRPr="00166CFF">
        <w:rPr>
          <w:rStyle w:val="TitleChar"/>
        </w:rPr>
        <w:t xml:space="preserve">a few centuries’ </w:t>
      </w:r>
      <w:r w:rsidRPr="007C1950">
        <w:rPr>
          <w:rStyle w:val="TitleChar"/>
          <w:highlight w:val="green"/>
        </w:rPr>
        <w:t>time we will have better evidence about how to evaluate</w:t>
      </w:r>
      <w:r w:rsidRPr="00166CFF">
        <w:rPr>
          <w:sz w:val="14"/>
        </w:rPr>
        <w:t xml:space="preserve"> human </w:t>
      </w:r>
      <w:r w:rsidRPr="007C1950">
        <w:rPr>
          <w:rStyle w:val="TitleChar"/>
          <w:highlight w:val="green"/>
        </w:rPr>
        <w:t>extinction</w:t>
      </w:r>
      <w:r w:rsidRPr="00166CFF">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TitleChar"/>
        </w:rPr>
        <w:t xml:space="preserve"> </w:t>
      </w:r>
      <w:r w:rsidRPr="007C1950">
        <w:rPr>
          <w:rStyle w:val="TitleChar"/>
          <w:highlight w:val="green"/>
        </w:rPr>
        <w:t>if we</w:t>
      </w:r>
      <w:r w:rsidRPr="00166CFF">
        <w:rPr>
          <w:rStyle w:val="TitleChar"/>
        </w:rPr>
        <w:t xml:space="preserve"> </w:t>
      </w:r>
      <w:r w:rsidRPr="00166CFF">
        <w:rPr>
          <w:sz w:val="14"/>
        </w:rPr>
        <w:t>let the human race continue and</w:t>
      </w:r>
      <w:r w:rsidRPr="00166CFF">
        <w:rPr>
          <w:rStyle w:val="TitleChar"/>
        </w:rPr>
        <w:t xml:space="preserve"> </w:t>
      </w:r>
      <w:r w:rsidRPr="007C1950">
        <w:rPr>
          <w:rStyle w:val="TitleChar"/>
          <w:highlight w:val="green"/>
        </w:rPr>
        <w:t>did research</w:t>
      </w:r>
      <w:r w:rsidRPr="00166CFF">
        <w:rPr>
          <w:rStyle w:val="TitleChar"/>
        </w:rPr>
        <w:t xml:space="preserve"> for 300 years, </w:t>
      </w:r>
      <w:r w:rsidRPr="007C1950">
        <w:rPr>
          <w:rStyle w:val="TitleChar"/>
          <w:highlight w:val="green"/>
        </w:rPr>
        <w:t xml:space="preserve">we would know for certain whether or not </w:t>
      </w:r>
      <w:r w:rsidRPr="00166CFF">
        <w:rPr>
          <w:rStyle w:val="TitleChar"/>
        </w:rPr>
        <w:t xml:space="preserve">additional </w:t>
      </w:r>
      <w:r w:rsidRPr="007C1950">
        <w:rPr>
          <w:rStyle w:val="TitleChar"/>
          <w:highlight w:val="green"/>
        </w:rPr>
        <w:t>people</w:t>
      </w:r>
      <w:r w:rsidRPr="00166CFF">
        <w:rPr>
          <w:rStyle w:val="TitleChar"/>
        </w:rPr>
        <w:t xml:space="preserve"> are of </w:t>
      </w:r>
      <w:r w:rsidRPr="007C1950">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7C1950">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7C1950">
        <w:rPr>
          <w:rStyle w:val="TitleChar"/>
          <w:highlight w:val="green"/>
        </w:rPr>
        <w:t xml:space="preserve">is </w:t>
      </w:r>
      <w:r w:rsidRPr="00166CFF">
        <w:rPr>
          <w:rStyle w:val="TitleChar"/>
        </w:rPr>
        <w:t xml:space="preserve">vanishingly </w:t>
      </w:r>
      <w:r w:rsidRPr="007C1950">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7C1950">
        <w:rPr>
          <w:rStyle w:val="TitleChar"/>
          <w:highlight w:val="green"/>
        </w:rPr>
        <w:t xml:space="preserve">keeping </w:t>
      </w:r>
      <w:r w:rsidRPr="00166CFF">
        <w:rPr>
          <w:rStyle w:val="TitleChar"/>
        </w:rPr>
        <w:t xml:space="preserve">one’s </w:t>
      </w:r>
      <w:r w:rsidRPr="007C1950">
        <w:rPr>
          <w:rStyle w:val="TitleChar"/>
          <w:highlight w:val="green"/>
        </w:rPr>
        <w:t>options open</w:t>
      </w:r>
      <w:r w:rsidRPr="00166CFF">
        <w:rPr>
          <w:rStyle w:val="TitleChar"/>
        </w:rPr>
        <w:t xml:space="preserve"> </w:t>
      </w:r>
      <w:r w:rsidRPr="00166CFF">
        <w:rPr>
          <w:sz w:val="14"/>
        </w:rPr>
        <w:t>while one gains new information.</w:t>
      </w:r>
    </w:p>
    <w:p w14:paraId="43E55881" w14:textId="77777777" w:rsidR="00554C8C" w:rsidRDefault="00554C8C" w:rsidP="00554C8C">
      <w:pPr>
        <w:pStyle w:val="Heading3"/>
      </w:pPr>
      <w:r>
        <w:t>Underview</w:t>
      </w:r>
    </w:p>
    <w:p w14:paraId="508117DE" w14:textId="77777777" w:rsidR="00554C8C" w:rsidRDefault="00554C8C" w:rsidP="00554C8C">
      <w:pPr>
        <w:pStyle w:val="Heading4"/>
      </w:pPr>
      <w:r>
        <w:t xml:space="preserve">[1] </w:t>
      </w:r>
      <w:r w:rsidRPr="00146249">
        <w:t>1AR theory is legit – anything else means infinite abuse – drop the debater, competing interps, no rvis and the highest layer of the round – 1AR is too short to make up for the time trade-off – no RVIs or 2NR theory and paradigm issues– 6 min 2NR means they can brute force me every time</w:t>
      </w:r>
    </w:p>
    <w:p w14:paraId="6D2032CE" w14:textId="231E201F" w:rsidR="00E42E4C" w:rsidRPr="00F601E6" w:rsidRDefault="00E42E4C" w:rsidP="00554C8C">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F3469E2"/>
    <w:multiLevelType w:val="hybridMultilevel"/>
    <w:tmpl w:val="B7A27A16"/>
    <w:lvl w:ilvl="0" w:tplc="77849A30">
      <w:start w:val="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4C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20"/>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0C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49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4C8C"/>
    <w:rsid w:val="0055699B"/>
    <w:rsid w:val="0056020A"/>
    <w:rsid w:val="00561859"/>
    <w:rsid w:val="00563D3D"/>
    <w:rsid w:val="005659AA"/>
    <w:rsid w:val="005676E8"/>
    <w:rsid w:val="00577C12"/>
    <w:rsid w:val="00580BFC"/>
    <w:rsid w:val="00581048"/>
    <w:rsid w:val="00581203"/>
    <w:rsid w:val="0058349C"/>
    <w:rsid w:val="00585FBE"/>
    <w:rsid w:val="005870E8"/>
    <w:rsid w:val="0058789C"/>
    <w:rsid w:val="005936A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079"/>
    <w:rsid w:val="00717B01"/>
    <w:rsid w:val="007227D9"/>
    <w:rsid w:val="0072491F"/>
    <w:rsid w:val="00725598"/>
    <w:rsid w:val="00727D89"/>
    <w:rsid w:val="007374A1"/>
    <w:rsid w:val="00752712"/>
    <w:rsid w:val="00753A84"/>
    <w:rsid w:val="00756F4A"/>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5A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1CF9"/>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7C2"/>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1F84"/>
    <w:rsid w:val="00BD2244"/>
    <w:rsid w:val="00BE6472"/>
    <w:rsid w:val="00BF29B8"/>
    <w:rsid w:val="00BF46EA"/>
    <w:rsid w:val="00C04A61"/>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23C3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33E1"/>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616EF8"/>
  <w14:defaultImageDpi w14:val="300"/>
  <w15:docId w15:val="{0611A4C8-44AE-CD43-9E74-E4EF9C42F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4A6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04A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4A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4A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h1"/>
    <w:basedOn w:val="Normal"/>
    <w:next w:val="Normal"/>
    <w:link w:val="Heading4Char"/>
    <w:uiPriority w:val="9"/>
    <w:unhideWhenUsed/>
    <w:qFormat/>
    <w:rsid w:val="00C04A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4A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4A61"/>
  </w:style>
  <w:style w:type="character" w:customStyle="1" w:styleId="Heading1Char">
    <w:name w:val="Heading 1 Char"/>
    <w:aliases w:val="Pocket Char"/>
    <w:basedOn w:val="DefaultParagraphFont"/>
    <w:link w:val="Heading1"/>
    <w:uiPriority w:val="9"/>
    <w:rsid w:val="00C04A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4A6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4A6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C04A6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C04A61"/>
    <w:rPr>
      <w:b/>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
    <w:basedOn w:val="DefaultParagraphFont"/>
    <w:uiPriority w:val="1"/>
    <w:qFormat/>
    <w:rsid w:val="00C04A61"/>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C04A61"/>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C04A61"/>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C04A61"/>
    <w:rPr>
      <w:color w:val="auto"/>
      <w:u w:val="none"/>
    </w:rPr>
  </w:style>
  <w:style w:type="paragraph" w:styleId="DocumentMap">
    <w:name w:val="Document Map"/>
    <w:basedOn w:val="Normal"/>
    <w:link w:val="DocumentMapChar"/>
    <w:uiPriority w:val="99"/>
    <w:semiHidden/>
    <w:unhideWhenUsed/>
    <w:rsid w:val="00C04A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4A61"/>
    <w:rPr>
      <w:rFonts w:ascii="Lucida Grande" w:hAnsi="Lucida Grande" w:cs="Lucida Grande"/>
    </w:rPr>
  </w:style>
  <w:style w:type="paragraph" w:customStyle="1" w:styleId="textbold">
    <w:name w:val="text bold"/>
    <w:basedOn w:val="Normal"/>
    <w:link w:val="Emphasis"/>
    <w:uiPriority w:val="20"/>
    <w:qFormat/>
    <w:rsid w:val="00554C8C"/>
    <w:pPr>
      <w:ind w:left="720"/>
      <w:jc w:val="both"/>
    </w:pPr>
    <w:rPr>
      <w:b/>
      <w:iCs/>
      <w:u w:val="single"/>
      <w:bdr w:val="single" w:sz="12" w:space="0" w:color="auto"/>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554C8C"/>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554C8C"/>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554C8C"/>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unhideWhenUsed/>
    <w:qFormat/>
    <w:rsid w:val="00554C8C"/>
    <w:pPr>
      <w:ind w:left="720"/>
      <w:contextualSpacing/>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727D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756F4A"/>
    <w:pPr>
      <w:pBdr>
        <w:top w:val="single" w:sz="12" w:space="1" w:color="auto"/>
        <w:left w:val="single" w:sz="12" w:space="4" w:color="auto"/>
        <w:bottom w:val="single" w:sz="12" w:space="1" w:color="auto"/>
        <w:right w:val="single" w:sz="12" w:space="4" w:color="auto"/>
      </w:pBdr>
      <w:ind w:left="720"/>
      <w:jc w:val="both"/>
    </w:pPr>
    <w:rPr>
      <w:b/>
      <w:iCs/>
      <w:szCs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73123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57266-amazon-river.html" TargetMode="External"/><Relationship Id="rId18" Type="http://schemas.openxmlformats.org/officeDocument/2006/relationships/hyperlink" Target="https://www.vox.com/energy-and-environment/2017/5/7/15554286/paris-climate-accord-exit-bannon" TargetMode="External"/><Relationship Id="rId26" Type="http://schemas.openxmlformats.org/officeDocument/2006/relationships/hyperlink" Target="https://www.sciencedirect.com/science/article/abs/pii/S0272494408000510" TargetMode="External"/><Relationship Id="rId3" Type="http://schemas.openxmlformats.org/officeDocument/2006/relationships/customXml" Target="../customXml/item3.xml"/><Relationship Id="rId21" Type="http://schemas.openxmlformats.org/officeDocument/2006/relationships/hyperlink" Target="https://www.researchgate.net/publication/254734365_The_Dragons_of_Inaction_Psychological_Barriers_That_Limit_Climate_Change_Mitigation_and_Adaptation"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pcc.ch/sr15/" TargetMode="External"/><Relationship Id="rId17" Type="http://schemas.openxmlformats.org/officeDocument/2006/relationships/hyperlink" Target="https://www.theguardian.com/environment/2018/dec/16/what-was-agreed-at-cop24-in-poland-and-why-did-it-take-so-long" TargetMode="External"/><Relationship Id="rId25" Type="http://schemas.openxmlformats.org/officeDocument/2006/relationships/hyperlink" Target="https://www.pbs.org/newshour/science/these-2017-weather-disasters-were-worsened-by-climate-change" TargetMode="External"/><Relationship Id="rId33" Type="http://schemas.openxmlformats.org/officeDocument/2006/relationships/hyperlink" Target="https://www.nytimes.com/2018/04/26/opinion/red-arizona-republican-teacher-strike.html" TargetMode="External"/><Relationship Id="rId2" Type="http://schemas.openxmlformats.org/officeDocument/2006/relationships/customXml" Target="../customXml/item2.xml"/><Relationship Id="rId16" Type="http://schemas.openxmlformats.org/officeDocument/2006/relationships/hyperlink" Target="https://www.pbs.org/newshour/tag/sciencescope" TargetMode="External"/><Relationship Id="rId20" Type="http://schemas.openxmlformats.org/officeDocument/2006/relationships/hyperlink" Target="https://www.pnas.org/content/early/2017/08/15/1704882114" TargetMode="External"/><Relationship Id="rId29" Type="http://schemas.openxmlformats.org/officeDocument/2006/relationships/hyperlink" Target="https://grist.org/briefly/groundbreaking-study-outlines-what-you-can-do-about-climate-chan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65633-climate-change-dooms-humans-by-2050.html" TargetMode="External"/><Relationship Id="rId24" Type="http://schemas.openxmlformats.org/officeDocument/2006/relationships/hyperlink" Target="https://climate.nasa.gov/evidence/" TargetMode="External"/><Relationship Id="rId32" Type="http://schemas.openxmlformats.org/officeDocument/2006/relationships/hyperlink" Target="https://play.google.com/store/books/details?id=7o1tA__v4xwC&amp;rdid=book-7o1tA__v4xwC&amp;rdot=1" TargetMode="External"/><Relationship Id="rId5" Type="http://schemas.openxmlformats.org/officeDocument/2006/relationships/numbering" Target="numbering.xml"/><Relationship Id="rId15" Type="http://schemas.openxmlformats.org/officeDocument/2006/relationships/hyperlink" Target="https://www.livescience.com/51990-sea-level-rise-unknowns.html" TargetMode="External"/><Relationship Id="rId23" Type="http://schemas.openxmlformats.org/officeDocument/2006/relationships/hyperlink" Target="https://www.cnn.com/2015/11/06/world/two-degrees-question-ice-ages/index.html" TargetMode="External"/><Relationship Id="rId28" Type="http://schemas.openxmlformats.org/officeDocument/2006/relationships/hyperlink" Target="https://pdfs.semanticscholar.org/e270/71894c6a23900c65c95b8599d6d8bc09dee8.pdf" TargetMode="External"/><Relationship Id="rId10" Type="http://schemas.openxmlformats.org/officeDocument/2006/relationships/hyperlink" Target="https://www.brookings.edu/research/unleashing-the-creativity-of-teachers-and-students-to-combat-climate-change-an-opportunity-for-global-leadership/" TargetMode="External"/><Relationship Id="rId19" Type="http://schemas.openxmlformats.org/officeDocument/2006/relationships/hyperlink" Target="https://www.vox.com/2018/10/8/17948832/climate-change-global-warming-un-ipcc-report" TargetMode="External"/><Relationship Id="rId31" Type="http://schemas.openxmlformats.org/officeDocument/2006/relationships/hyperlink" Target="http://www.jstor.org/stable/41839103.%20Accessed%2021%20June%202021" TargetMode="Externa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livescience.com/55129-how-heat-waves-kill-so-quickly.html" TargetMode="External"/><Relationship Id="rId22" Type="http://schemas.openxmlformats.org/officeDocument/2006/relationships/hyperlink" Target="https://onlinelibrary.wiley.com/doi/abs/10.1002/1099-0771%28200007/09%2913%3A3%3C295%3A%3AAID-BDM353%3E3.0.CO%3B2-6" TargetMode="External"/><Relationship Id="rId27" Type="http://schemas.openxmlformats.org/officeDocument/2006/relationships/hyperlink" Target="https://www.nature.com/articles/nclimate1547" TargetMode="External"/><Relationship Id="rId30" Type="http://schemas.openxmlformats.org/officeDocument/2006/relationships/hyperlink" Target="https://freedomhouse.org/article/new-report-us-democracy-has-declined-significantly-past-decade-reforms-urgently-needed"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15258</Words>
  <Characters>86971</Characters>
  <Application>Microsoft Office Word</Application>
  <DocSecurity>0</DocSecurity>
  <Lines>724</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102025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2021-07-09T02:47:00Z</dcterms:created>
  <dcterms:modified xsi:type="dcterms:W3CDTF">2021-07-09T02:47:00Z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