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2EBAB" w14:textId="77777777" w:rsidR="00D738D3" w:rsidRPr="00D738D3" w:rsidRDefault="00D738D3" w:rsidP="00D738D3"/>
    <w:p w14:paraId="00777812" w14:textId="77777777" w:rsidR="00AF6AA7" w:rsidRDefault="00AF6AA7" w:rsidP="00DC33F7">
      <w:pPr>
        <w:pStyle w:val="Heading1"/>
      </w:pPr>
      <w:r>
        <w:lastRenderedPageBreak/>
        <w:t>1AC v4 – King RR</w:t>
      </w:r>
    </w:p>
    <w:p w14:paraId="396ACE02" w14:textId="77777777" w:rsidR="00AF6AA7" w:rsidRDefault="00AF6AA7" w:rsidP="00AF6AA7">
      <w:pPr>
        <w:pStyle w:val="Heading3"/>
      </w:pPr>
      <w:r>
        <w:lastRenderedPageBreak/>
        <w:t>1AC – Plan</w:t>
      </w:r>
    </w:p>
    <w:p w14:paraId="516DFCDD" w14:textId="77777777" w:rsidR="00AF6AA7" w:rsidRDefault="00AF6AA7" w:rsidP="00AF6AA7">
      <w:pPr>
        <w:pStyle w:val="Heading4"/>
      </w:pPr>
      <w:r>
        <w:t>Plan – The appropriation of outer space through the production of orbital debris by private entities is unjust.</w:t>
      </w:r>
    </w:p>
    <w:p w14:paraId="038A97D6" w14:textId="77777777" w:rsidR="00AF6AA7" w:rsidRDefault="00AF6AA7" w:rsidP="00AF6AA7"/>
    <w:p w14:paraId="76EF8F48" w14:textId="77777777" w:rsidR="00AF6AA7" w:rsidRDefault="00AF6AA7" w:rsidP="00AF6AA7">
      <w:pPr>
        <w:pStyle w:val="Heading4"/>
      </w:pPr>
      <w:r>
        <w:t>Orbital debris is</w:t>
      </w:r>
    </w:p>
    <w:p w14:paraId="5F58B33E" w14:textId="77777777" w:rsidR="00AF6AA7" w:rsidRPr="00172966" w:rsidRDefault="00AF6AA7" w:rsidP="00AF6AA7">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9" w:history="1">
        <w:r w:rsidRPr="00EE4324">
          <w:rPr>
            <w:rStyle w:val="Hyperlink"/>
          </w:rPr>
          <w:t>https://www.nasa.gov/mission_pages/station/news/orbital_debris.html</w:t>
        </w:r>
      </w:hyperlink>
      <w:r>
        <w:t>] Justin</w:t>
      </w:r>
    </w:p>
    <w:p w14:paraId="68E1358D" w14:textId="77777777" w:rsidR="00AF6AA7" w:rsidRPr="00172966" w:rsidRDefault="00AF6AA7" w:rsidP="00AF6AA7">
      <w:pPr>
        <w:rPr>
          <w:sz w:val="16"/>
        </w:rPr>
      </w:pPr>
      <w:r w:rsidRPr="00172966">
        <w:rPr>
          <w:sz w:val="16"/>
        </w:rPr>
        <w:t>Orbital Debris</w:t>
      </w:r>
    </w:p>
    <w:p w14:paraId="22D04EDF" w14:textId="77777777" w:rsidR="00AF6AA7" w:rsidRPr="00172966" w:rsidRDefault="00AF6AA7" w:rsidP="00AF6AA7">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2C6E8306" w14:textId="77777777" w:rsidR="00AF6AA7" w:rsidRDefault="00AF6AA7" w:rsidP="00AF6AA7">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26A557FF" w14:textId="77777777" w:rsidR="00AF6AA7" w:rsidRDefault="00AF6AA7" w:rsidP="00AF6AA7"/>
    <w:p w14:paraId="302D8ACF" w14:textId="77777777" w:rsidR="00AF6AA7" w:rsidRDefault="00AF6AA7" w:rsidP="00AF6AA7">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5E32F160" w14:textId="77777777" w:rsidR="00AF6AA7" w:rsidRPr="009B41D4" w:rsidRDefault="00AF6AA7" w:rsidP="00AF6AA7">
      <w:r w:rsidRPr="00DF5153">
        <w:rPr>
          <w:rStyle w:val="Style13ptBold"/>
        </w:rPr>
        <w:t>Rao et al 20</w:t>
      </w:r>
      <w:r>
        <w:t>. Akhil, Matthew Burgess, and Daniel Kaffine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6362E955" w14:textId="77777777" w:rsidR="00AF6AA7" w:rsidRPr="00FB4B6B" w:rsidRDefault="00AF6AA7" w:rsidP="00AF6AA7">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w:t>
      </w:r>
      <w:r w:rsidRPr="00BA44E4">
        <w:rPr>
          <w:sz w:val="14"/>
        </w:rPr>
        <w:lastRenderedPageBreak/>
        <w:t xml:space="preserve">the tragedy of the commons has often been a game of catch-up with substantial social costs. The </w:t>
      </w:r>
      <w:r w:rsidRPr="00FB4B6B">
        <w:rPr>
          <w:u w:val="single"/>
        </w:rPr>
        <w:t>infant space industry can avert these costs before they escalate.</w:t>
      </w:r>
    </w:p>
    <w:p w14:paraId="649E4C93" w14:textId="77777777" w:rsidR="00AF6AA7" w:rsidRPr="00BA44E4" w:rsidRDefault="00AF6AA7" w:rsidP="00AF6AA7">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r>
        <w:rPr>
          <w:sz w:val="14"/>
        </w:rPr>
        <w:t>ss</w:t>
      </w:r>
      <w:r w:rsidRPr="00BA44E4">
        <w:rPr>
          <w:sz w:val="14"/>
        </w:rPr>
        <w:t>horizons—</w:t>
      </w:r>
      <w:r w:rsidRPr="00FB4B6B">
        <w:rPr>
          <w:u w:val="single"/>
        </w:rPr>
        <w:t>debris growth could become self-sustaining due to collisions between debris objects, a tipping point called Kessler Syndrome</w:t>
      </w:r>
      <w:r w:rsidRPr="00BA44E4">
        <w:rPr>
          <w:sz w:val="14"/>
        </w:rPr>
        <w:t xml:space="preserve"> (4, 5).</w:t>
      </w:r>
    </w:p>
    <w:p w14:paraId="27EC966B" w14:textId="77777777" w:rsidR="00AF6AA7" w:rsidRPr="00BA44E4" w:rsidRDefault="00AF6AA7" w:rsidP="00AF6AA7">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3A5359BE" w14:textId="77777777" w:rsidR="00AF6AA7" w:rsidRPr="00BA44E4" w:rsidRDefault="00AF6AA7" w:rsidP="00AF6AA7">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2AA6A3D1" w14:textId="77777777" w:rsidR="00AF6AA7" w:rsidRPr="00BA44E4" w:rsidRDefault="00AF6AA7" w:rsidP="00AF6AA7">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55E761F1" w14:textId="77777777" w:rsidR="00AF6AA7" w:rsidRPr="00BA44E4" w:rsidRDefault="00AF6AA7" w:rsidP="00AF6AA7">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28A52C4D" w14:textId="77777777" w:rsidR="00AF6AA7" w:rsidRPr="00BA44E4" w:rsidRDefault="00AF6AA7" w:rsidP="00AF6AA7">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63A13FF7" w14:textId="77777777" w:rsidR="00AF6AA7" w:rsidRPr="00BA44E4" w:rsidRDefault="00AF6AA7" w:rsidP="00AF6AA7">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3C1FD733" w14:textId="77777777" w:rsidR="00AF6AA7" w:rsidRPr="00BA44E4" w:rsidRDefault="00AF6AA7" w:rsidP="00AF6AA7">
      <w:pPr>
        <w:rPr>
          <w:sz w:val="14"/>
        </w:rPr>
      </w:pPr>
      <w:r w:rsidRPr="00BA44E4">
        <w:rPr>
          <w:sz w:val="14"/>
        </w:rPr>
        <w:t>RESULTS</w:t>
      </w:r>
    </w:p>
    <w:p w14:paraId="2C8F8BA8" w14:textId="77777777" w:rsidR="00AF6AA7" w:rsidRPr="00BA44E4" w:rsidRDefault="00AF6AA7" w:rsidP="00AF6AA7">
      <w:pPr>
        <w:rPr>
          <w:sz w:val="14"/>
        </w:rPr>
      </w:pPr>
      <w:r w:rsidRPr="00BA44E4">
        <w:rPr>
          <w:sz w:val="14"/>
        </w:rPr>
        <w:lastRenderedPageBreak/>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suboptimally high (SI Appendix).</w:t>
      </w:r>
    </w:p>
    <w:p w14:paraId="19ED747D" w14:textId="77777777" w:rsidR="00AF6AA7" w:rsidRDefault="00AF6AA7" w:rsidP="00AF6AA7">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459AABB0" w14:textId="77777777" w:rsidR="00AF6AA7" w:rsidRDefault="00AF6AA7" w:rsidP="00AF6AA7">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59B95554" w14:textId="77777777" w:rsidR="00AF6AA7" w:rsidRDefault="00AF6AA7" w:rsidP="00AF6AA7">
      <w:pPr>
        <w:rPr>
          <w:sz w:val="14"/>
        </w:rPr>
      </w:pPr>
      <w:r>
        <w:rPr>
          <w:sz w:val="14"/>
        </w:rPr>
        <w:t>DISCUSSION</w:t>
      </w:r>
    </w:p>
    <w:p w14:paraId="360B61EA" w14:textId="77777777" w:rsidR="00AF6AA7" w:rsidRDefault="00AF6AA7" w:rsidP="00AF6AA7">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6DB82526" w14:textId="77777777" w:rsidR="00AF6AA7" w:rsidRDefault="00AF6AA7" w:rsidP="00AF6AA7">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4C760629" w14:textId="77777777" w:rsidR="00AF6AA7" w:rsidRDefault="00AF6AA7" w:rsidP="00AF6AA7">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66D72756" w14:textId="77777777" w:rsidR="00AF6AA7" w:rsidRDefault="00AF6AA7" w:rsidP="00AF6AA7">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670D0347" w14:textId="77777777" w:rsidR="00AF6AA7" w:rsidRDefault="00AF6AA7" w:rsidP="00AF6AA7">
      <w:pPr>
        <w:rPr>
          <w:sz w:val="16"/>
        </w:rPr>
      </w:pPr>
    </w:p>
    <w:p w14:paraId="37291D9B" w14:textId="77777777" w:rsidR="00AF6AA7" w:rsidRDefault="00AF6AA7" w:rsidP="00AF6AA7">
      <w:pPr>
        <w:pStyle w:val="Heading3"/>
      </w:pPr>
      <w:r>
        <w:lastRenderedPageBreak/>
        <w:t>1AC – Advantage</w:t>
      </w:r>
    </w:p>
    <w:p w14:paraId="3F619DBF" w14:textId="77777777" w:rsidR="00AF6AA7" w:rsidRDefault="00AF6AA7" w:rsidP="00AF6AA7">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1EED8B72" w14:textId="77777777" w:rsidR="00AF6AA7" w:rsidRPr="00667B14" w:rsidRDefault="00AF6AA7" w:rsidP="00AF6AA7">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A0B4CD6" w14:textId="77777777" w:rsidR="00AF6AA7" w:rsidRPr="0039526D" w:rsidRDefault="00AF6AA7" w:rsidP="00AF6AA7">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3E8F7EF7" w14:textId="77777777" w:rsidR="00AF6AA7" w:rsidRPr="0039526D" w:rsidRDefault="00AF6AA7" w:rsidP="00AF6AA7">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22069FAD" w14:textId="77777777" w:rsidR="00AF6AA7" w:rsidRPr="0039526D" w:rsidRDefault="00AF6AA7" w:rsidP="00AF6AA7">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7328706F" w14:textId="77777777" w:rsidR="00AF6AA7" w:rsidRPr="0039526D" w:rsidRDefault="00AF6AA7" w:rsidP="00AF6AA7">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716E4231" w14:textId="77777777" w:rsidR="00AF6AA7" w:rsidRPr="0039526D" w:rsidRDefault="00AF6AA7" w:rsidP="00AF6AA7">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2DEE32FC" w14:textId="77777777" w:rsidR="00AF6AA7" w:rsidRPr="00283EEC" w:rsidRDefault="00AF6AA7" w:rsidP="00AF6AA7">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 xml:space="preserve">construction of orbital </w:t>
      </w:r>
      <w:r w:rsidRPr="0039526D">
        <w:rPr>
          <w:rStyle w:val="Emphasis"/>
        </w:rPr>
        <w:lastRenderedPageBreak/>
        <w:t>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2626B7A7" w14:textId="77777777" w:rsidR="00AF6AA7" w:rsidRPr="00172966" w:rsidRDefault="00AF6AA7" w:rsidP="00AF6AA7"/>
    <w:p w14:paraId="36604DCC" w14:textId="77777777" w:rsidR="00AF6AA7" w:rsidRDefault="00AF6AA7" w:rsidP="00AF6AA7">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27955391" w14:textId="77777777" w:rsidR="00AF6AA7" w:rsidRPr="00667B14" w:rsidRDefault="00AF6AA7" w:rsidP="00AF6AA7">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6B3ADF4" w14:textId="77777777" w:rsidR="00AF6AA7" w:rsidRDefault="00AF6AA7" w:rsidP="00AF6AA7">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56254008" w14:textId="77777777" w:rsidR="00AF6AA7" w:rsidRDefault="00AF6AA7" w:rsidP="00AF6AA7">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6E165D4D" w14:textId="77777777" w:rsidR="00AF6AA7" w:rsidRDefault="00AF6AA7" w:rsidP="00AF6AA7">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Starlink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6B06507A" w14:textId="77777777" w:rsidR="00AF6AA7" w:rsidRPr="00BE0EC1" w:rsidRDefault="00AF6AA7" w:rsidP="00AF6AA7">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6C4A3BBF" w14:textId="77777777" w:rsidR="00AF6AA7" w:rsidRDefault="00AF6AA7" w:rsidP="00AF6AA7">
      <w:r w:rsidRPr="00A44E95">
        <w:rPr>
          <w:noProof/>
        </w:rPr>
        <w:lastRenderedPageBreak/>
        <w:drawing>
          <wp:inline distT="0" distB="0" distL="0" distR="0" wp14:anchorId="4A51F41F" wp14:editId="450F32B0">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76E31016" w14:textId="77777777" w:rsidR="00AF6AA7" w:rsidRPr="005361D2" w:rsidRDefault="00AF6AA7" w:rsidP="00AF6AA7">
      <w:pPr>
        <w:rPr>
          <w:rStyle w:val="Emphasis"/>
        </w:rPr>
      </w:pPr>
      <w:r w:rsidRPr="0039526D">
        <w:rPr>
          <w:rStyle w:val="Emphasis"/>
        </w:rPr>
        <w:t xml:space="preserve">Figure 5. Comparison of long term evolution of the number of objects in LEO with and </w:t>
      </w:r>
      <w:r w:rsidRPr="005361D2">
        <w:rPr>
          <w:rStyle w:val="Emphasis"/>
        </w:rPr>
        <w:t>without the constellation (Virgili et al., 2016, p. 155)</w:t>
      </w:r>
    </w:p>
    <w:p w14:paraId="7FED0603" w14:textId="77777777" w:rsidR="00AF6AA7" w:rsidRDefault="00AF6AA7" w:rsidP="00AF6AA7">
      <w:pPr>
        <w:rPr>
          <w:u w:val="single"/>
        </w:rPr>
      </w:pPr>
      <w:r w:rsidRPr="005361D2">
        <w:rPr>
          <w:sz w:val="16"/>
        </w:rPr>
        <w:t xml:space="preserve">It has to be noted that although SpaceX’s Starlink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Starlink’s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430CA231" w14:textId="77777777" w:rsidR="00AF6AA7" w:rsidRDefault="00AF6AA7" w:rsidP="00AF6AA7">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56B70A71" w14:textId="77777777" w:rsidR="00AF6AA7" w:rsidRDefault="00AF6AA7" w:rsidP="00AF6AA7">
      <w:pPr>
        <w:rPr>
          <w:rStyle w:val="Emphasis"/>
        </w:rPr>
      </w:pPr>
    </w:p>
    <w:p w14:paraId="47186652" w14:textId="77777777" w:rsidR="00AF6AA7" w:rsidRPr="00FF4115" w:rsidRDefault="00AF6AA7" w:rsidP="00AF6AA7">
      <w:pPr>
        <w:pStyle w:val="Heading4"/>
      </w:pPr>
      <w:r>
        <w:t xml:space="preserve">Models are </w:t>
      </w:r>
      <w:r w:rsidRPr="0039526D">
        <w:t>rigorous</w:t>
      </w:r>
      <w:r>
        <w:t>.</w:t>
      </w:r>
    </w:p>
    <w:p w14:paraId="0E1A2664" w14:textId="77777777" w:rsidR="00AF6AA7" w:rsidRDefault="00AF6AA7" w:rsidP="00AF6AA7">
      <w:r w:rsidRPr="00FF4115">
        <w:rPr>
          <w:rStyle w:val="Style13ptBold"/>
        </w:rPr>
        <w:t>Virgili et al. 16</w:t>
      </w:r>
      <w:r>
        <w:t xml:space="preserve"> –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12" w:history="1">
        <w:r w:rsidRPr="008E3DAC">
          <w:rPr>
            <w:rStyle w:val="Hyperlink"/>
          </w:rPr>
          <w:t>https://sci-hub.se/10.1016/j.actaastro.2016.03.034</w:t>
        </w:r>
      </w:hyperlink>
      <w:r w:rsidRPr="00FF4115">
        <w:t>.</w:t>
      </w:r>
      <w:r>
        <w:t>] Justin</w:t>
      </w:r>
    </w:p>
    <w:p w14:paraId="1C3F9290" w14:textId="77777777" w:rsidR="00AF6AA7" w:rsidRPr="00E85DC2" w:rsidRDefault="00AF6AA7" w:rsidP="00AF6AA7">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w:t>
      </w:r>
      <w:r w:rsidRPr="00FF4115">
        <w:rPr>
          <w:u w:val="single"/>
        </w:rPr>
        <w:lastRenderedPageBreak/>
        <w:t xml:space="preserve">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4DE655AF" w14:textId="77777777" w:rsidR="00AF6AA7" w:rsidRDefault="00AF6AA7" w:rsidP="00AF6AA7"/>
    <w:p w14:paraId="1871FD55" w14:textId="77777777" w:rsidR="00AF6AA7" w:rsidRDefault="00AF6AA7" w:rsidP="00AF6AA7">
      <w:pPr>
        <w:pStyle w:val="Heading4"/>
      </w:pPr>
      <w:r>
        <w:t xml:space="preserve">Debris is </w:t>
      </w:r>
      <w:r w:rsidRPr="00E642CB">
        <w:rPr>
          <w:u w:val="single"/>
        </w:rPr>
        <w:t>exponentially increasing</w:t>
      </w:r>
      <w:r>
        <w:t xml:space="preserve"> and current models </w:t>
      </w:r>
      <w:r w:rsidRPr="00E642CB">
        <w:rPr>
          <w:u w:val="single"/>
        </w:rPr>
        <w:t>underestimate the risk</w:t>
      </w:r>
      <w:r>
        <w:t xml:space="preserve">. The aff is our best shot making it </w:t>
      </w:r>
      <w:r w:rsidRPr="00E642CB">
        <w:rPr>
          <w:u w:val="single"/>
        </w:rPr>
        <w:t>try-or-die</w:t>
      </w:r>
      <w:r>
        <w:t>.</w:t>
      </w:r>
    </w:p>
    <w:p w14:paraId="681068CA" w14:textId="77777777" w:rsidR="00AF6AA7" w:rsidRPr="00E642CB" w:rsidRDefault="00AF6AA7" w:rsidP="00AF6AA7">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r>
        <w:t xml:space="preserve">Zili Shen, Internally citing James Blake * </w:t>
      </w:r>
      <w:r w:rsidRPr="00E642CB">
        <w:t>I am a Ph.D. student in Astronomy at Yale University. My research focuses on ultra-diffuse galaxies and their globular 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astrobites. </w:t>
      </w:r>
      <w:hyperlink r:id="rId13" w:history="1">
        <w:r w:rsidRPr="00EE4324">
          <w:rPr>
            <w:rStyle w:val="Hyperlink"/>
          </w:rPr>
          <w:t>https://astrobites.org/2022/02/24/space-sustainability/</w:t>
        </w:r>
      </w:hyperlink>
      <w:r>
        <w:t>] Justin</w:t>
      </w:r>
    </w:p>
    <w:p w14:paraId="5890EF17" w14:textId="77777777" w:rsidR="00AF6AA7" w:rsidRPr="00E642CB" w:rsidRDefault="00AF6AA7" w:rsidP="00AF6AA7">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junk collide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r w:rsidRPr="00CB5887">
        <w:rPr>
          <w:rStyle w:val="Emphasis"/>
          <w:highlight w:val="green"/>
        </w:rPr>
        <w:lastRenderedPageBreak/>
        <w:t>drag</w:t>
      </w:r>
      <w:r w:rsidRPr="00E642CB">
        <w:rPr>
          <w:sz w:val="14"/>
        </w:rPr>
        <w:t xml:space="preserve">, </w:t>
      </w:r>
      <w:r w:rsidRPr="00E642CB">
        <w:rPr>
          <w:u w:val="single"/>
        </w:rPr>
        <w:t>and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r w:rsidRPr="00E642CB">
        <w:rPr>
          <w:u w:val="single"/>
        </w:rPr>
        <w:t xml:space="preserve">cataloging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4B3119CD" w14:textId="77777777" w:rsidR="00AF6AA7" w:rsidRPr="00E642CB" w:rsidRDefault="00AF6AA7" w:rsidP="00AF6AA7">
      <w:pPr>
        <w:rPr>
          <w:sz w:val="14"/>
        </w:rPr>
      </w:pPr>
      <w:r w:rsidRPr="00E642CB">
        <w:rPr>
          <w:sz w:val="14"/>
        </w:rPr>
        <w:t>What’s up there?</w:t>
      </w:r>
    </w:p>
    <w:p w14:paraId="35B79C26" w14:textId="77777777" w:rsidR="00AF6AA7" w:rsidRPr="00E642CB" w:rsidRDefault="00AF6AA7" w:rsidP="00AF6AA7">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5FEE2D01" w14:textId="77777777" w:rsidR="00AF6AA7" w:rsidRPr="00E642CB" w:rsidRDefault="00AF6AA7" w:rsidP="00AF6AA7">
      <w:pPr>
        <w:rPr>
          <w:sz w:val="14"/>
        </w:rPr>
      </w:pPr>
      <w:r w:rsidRPr="00E642CB">
        <w:rPr>
          <w:sz w:val="14"/>
        </w:rPr>
        <w:t>Fig. 2: Number of tracked objects in Low-Earth Orbit (LEO) and Geo-synchronous orbit (GSO). Modified from Fig.2 of the paper.</w:t>
      </w:r>
    </w:p>
    <w:p w14:paraId="4F4158FA" w14:textId="77777777" w:rsidR="00AF6AA7" w:rsidRPr="00E642CB" w:rsidRDefault="00AF6AA7" w:rsidP="00AF6AA7">
      <w:pPr>
        <w:rPr>
          <w:sz w:val="14"/>
        </w:rPr>
      </w:pPr>
      <w:r w:rsidRPr="00E642CB">
        <w:rPr>
          <w:sz w:val="14"/>
        </w:rPr>
        <w:t xml:space="preserve">Fig. 2 shows a breakdown of what we do know about objects in LEO and GSO. In LEO (left panel) ,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r w:rsidRPr="00E642CB">
        <w:rPr>
          <w:u w:val="single"/>
        </w:rPr>
        <w:t xml:space="preserve">a large number of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18FF51F4" w14:textId="77777777" w:rsidR="00AF6AA7" w:rsidRPr="00E642CB" w:rsidRDefault="00AF6AA7" w:rsidP="00AF6AA7">
      <w:pPr>
        <w:rPr>
          <w:sz w:val="14"/>
        </w:rPr>
      </w:pPr>
      <w:r w:rsidRPr="00E642CB">
        <w:rPr>
          <w:sz w:val="14"/>
        </w:rPr>
        <w:t>What can be done?</w:t>
      </w:r>
    </w:p>
    <w:p w14:paraId="15F7BD08" w14:textId="77777777" w:rsidR="00AF6AA7" w:rsidRPr="00CB5887" w:rsidRDefault="00AF6AA7" w:rsidP="00AF6AA7">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says, “despite an apparent consensus that [anti-satellite weapon] tests represent irresponsible and reckless behaviour, </w:t>
      </w:r>
      <w:r w:rsidRPr="00E642CB">
        <w:rPr>
          <w:u w:val="single"/>
        </w:rPr>
        <w:t xml:space="preserve">legally </w:t>
      </w:r>
      <w:r w:rsidRPr="00CB5887">
        <w:rPr>
          <w:highlight w:val="green"/>
          <w:u w:val="single"/>
        </w:rPr>
        <w:t>binding</w:t>
      </w:r>
      <w:r w:rsidRPr="00E642CB">
        <w:rPr>
          <w:u w:val="single"/>
        </w:rPr>
        <w:t xml:space="preserve"> and internationally recognised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The level of adherence to the above safety guidelines remain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5C1BA902" w14:textId="77777777" w:rsidR="00AF6AA7" w:rsidRPr="00E642CB" w:rsidRDefault="00AF6AA7" w:rsidP="00AF6AA7">
      <w:pPr>
        <w:rPr>
          <w:sz w:val="14"/>
        </w:rPr>
      </w:pPr>
      <w:r w:rsidRPr="00E642CB">
        <w:rPr>
          <w:sz w:val="14"/>
        </w:rPr>
        <w:t>Looking towards the future</w:t>
      </w:r>
    </w:p>
    <w:p w14:paraId="2C2F880C" w14:textId="77777777" w:rsidR="00AF6AA7" w:rsidRDefault="00AF6AA7" w:rsidP="00AF6AA7">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3682F16D" w14:textId="77777777" w:rsidR="00AF6AA7" w:rsidRDefault="00AF6AA7" w:rsidP="00AF6AA7"/>
    <w:p w14:paraId="5874BDDC" w14:textId="77777777" w:rsidR="00AF6AA7" w:rsidRDefault="00AF6AA7" w:rsidP="00AF6AA7">
      <w:pPr>
        <w:pStyle w:val="Heading4"/>
      </w:pPr>
      <w:r>
        <w:t xml:space="preserve">Current regulatory guidelines </w:t>
      </w:r>
      <w:r w:rsidRPr="00966BE3">
        <w:rPr>
          <w:u w:val="single"/>
        </w:rPr>
        <w:t>fail</w:t>
      </w:r>
      <w:r>
        <w:t xml:space="preserve"> – answers neg turns.</w:t>
      </w:r>
    </w:p>
    <w:p w14:paraId="11A483E8" w14:textId="77777777" w:rsidR="00AF6AA7" w:rsidRPr="005D6684" w:rsidRDefault="00AF6AA7" w:rsidP="00AF6AA7">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xml:space="preserve">. 5/20/21. </w:t>
      </w:r>
      <w:r>
        <w:lastRenderedPageBreak/>
        <w:t>[Nature,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6F650CBB" w14:textId="77777777" w:rsidR="00AF6AA7" w:rsidRPr="005D6684" w:rsidRDefault="00AF6AA7" w:rsidP="00AF6AA7">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12A65DA5" w14:textId="77777777" w:rsidR="00AF6AA7" w:rsidRPr="005D6684" w:rsidRDefault="00AF6AA7" w:rsidP="00AF6AA7">
      <w:pPr>
        <w:rPr>
          <w:sz w:val="14"/>
        </w:rPr>
      </w:pPr>
      <w:r w:rsidRPr="00B809EA">
        <w:rPr>
          <w:u w:val="single"/>
        </w:rPr>
        <w:t xml:space="preserve">Tousands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Te addition of satellite mega-constellations and the general proliferation of low-cost satellites in LEO stresses the environment further5–8 .</w:t>
      </w:r>
    </w:p>
    <w:p w14:paraId="13633239" w14:textId="77777777" w:rsidR="00AF6AA7" w:rsidRPr="005D6684" w:rsidRDefault="00AF6AA7" w:rsidP="00AF6AA7">
      <w:pPr>
        <w:rPr>
          <w:sz w:val="14"/>
        </w:rPr>
      </w:pPr>
      <w:r w:rsidRPr="005D6684">
        <w:rPr>
          <w:sz w:val="14"/>
        </w:rPr>
        <w:t>[Omitted Figures 1 and 2]</w:t>
      </w:r>
    </w:p>
    <w:p w14:paraId="5F8A7FC9" w14:textId="77777777" w:rsidR="00AF6AA7" w:rsidRPr="005D6684" w:rsidRDefault="00AF6AA7" w:rsidP="00AF6AA7">
      <w:pPr>
        <w:rPr>
          <w:sz w:val="14"/>
        </w:rPr>
      </w:pPr>
      <w:r w:rsidRPr="005D6684">
        <w:rPr>
          <w:sz w:val="14"/>
        </w:rPr>
        <w:t>Results</w:t>
      </w:r>
    </w:p>
    <w:p w14:paraId="5F551C02" w14:textId="77777777" w:rsidR="00AF6AA7" w:rsidRPr="005D6684" w:rsidRDefault="00AF6AA7" w:rsidP="00AF6AA7">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r w:rsidRPr="00B844AE">
        <w:rPr>
          <w:highlight w:val="green"/>
          <w:u w:val="single"/>
        </w:rPr>
        <w:t xml:space="preserve">defnes </w:t>
      </w:r>
      <w:r w:rsidRPr="00B844AE">
        <w:rPr>
          <w:rStyle w:val="Emphasis"/>
          <w:highlight w:val="green"/>
        </w:rPr>
        <w:t>NewSpace,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5F205855" w14:textId="77777777" w:rsidR="00AF6AA7" w:rsidRPr="005D6684" w:rsidRDefault="00AF6AA7" w:rsidP="00AF6AA7">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6E9AC63" w14:textId="77777777" w:rsidR="00AF6AA7" w:rsidRPr="005D6684" w:rsidRDefault="00AF6AA7" w:rsidP="00AF6AA7">
      <w:pPr>
        <w:rPr>
          <w:sz w:val="14"/>
        </w:rPr>
      </w:pPr>
      <w:r w:rsidRPr="005D6684">
        <w:rPr>
          <w:sz w:val="14"/>
        </w:rPr>
        <w:t xml:space="preserve">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w:t>
      </w:r>
      <w:r w:rsidRPr="005D6684">
        <w:rPr>
          <w:sz w:val="14"/>
        </w:rPr>
        <w:lastRenderedPageBreak/>
        <w:t>(as of 30 March 2021). OneWeb has already placed an initial 146 satellites, and Amazon, Telesat, GW and other companies, operating under diferent national regulatory regimes, are soon likely to follow.</w:t>
      </w:r>
    </w:p>
    <w:p w14:paraId="7D87474D" w14:textId="77777777" w:rsidR="00AF6AA7" w:rsidRPr="005D6684" w:rsidRDefault="00AF6AA7" w:rsidP="00AF6AA7">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49C74032" w14:textId="77777777" w:rsidR="00AF6AA7" w:rsidRPr="005D6684" w:rsidRDefault="00AF6AA7" w:rsidP="00AF6AA7">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less-thanfully transparent about events13 in LEO.</w:t>
      </w:r>
    </w:p>
    <w:p w14:paraId="7BF6954D" w14:textId="77777777" w:rsidR="00AF6AA7" w:rsidRPr="005D6684" w:rsidRDefault="00AF6AA7" w:rsidP="00AF6AA7">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3DCAB4B1" w14:textId="77777777" w:rsidR="00AF6AA7" w:rsidRPr="005D6684" w:rsidRDefault="00AF6AA7" w:rsidP="00AF6AA7">
      <w:pPr>
        <w:rPr>
          <w:sz w:val="14"/>
        </w:rPr>
      </w:pPr>
      <w:r w:rsidRPr="00B844AE">
        <w:rPr>
          <w:highlight w:val="green"/>
          <w:u w:val="single"/>
        </w:rPr>
        <w:t>Fragmentation</w:t>
      </w:r>
      <w:r w:rsidRPr="005D6684">
        <w:rPr>
          <w:u w:val="single"/>
        </w:rPr>
        <w:t xml:space="preserve"> events are </w:t>
      </w:r>
      <w:r w:rsidRPr="00B844AE">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2482BEBF" w14:textId="77777777" w:rsidR="00AF6AA7" w:rsidRDefault="00AF6AA7" w:rsidP="00AF6AA7"/>
    <w:p w14:paraId="46DC7410" w14:textId="77777777" w:rsidR="00AF6AA7" w:rsidRDefault="00AF6AA7" w:rsidP="00AF6AA7">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125D5904" w14:textId="77777777" w:rsidR="00AF6AA7" w:rsidRPr="0039480E" w:rsidRDefault="00AF6AA7" w:rsidP="00AF6AA7">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5" w:history="1">
        <w:r w:rsidRPr="00EE4324">
          <w:rPr>
            <w:rStyle w:val="Hyperlink"/>
          </w:rPr>
          <w:t>https://aerospace.org/article/space-debris-101</w:t>
        </w:r>
      </w:hyperlink>
      <w:r>
        <w:t>] Justin</w:t>
      </w:r>
    </w:p>
    <w:p w14:paraId="222CA1B5" w14:textId="77777777" w:rsidR="00AF6AA7" w:rsidRPr="0039480E" w:rsidRDefault="00AF6AA7" w:rsidP="00AF6AA7">
      <w:pPr>
        <w:rPr>
          <w:sz w:val="14"/>
        </w:rPr>
      </w:pPr>
      <w:r w:rsidRPr="0039480E">
        <w:rPr>
          <w:sz w:val="14"/>
        </w:rPr>
        <w:t>Can you see space debris coming at you?</w:t>
      </w:r>
    </w:p>
    <w:p w14:paraId="25445986" w14:textId="77777777" w:rsidR="00AF6AA7" w:rsidRPr="0039480E" w:rsidRDefault="00AF6AA7" w:rsidP="00AF6AA7">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and the vast majority of debris is as small as or smaller than a bullet. No one can see a bullet coming, let alone an object moving ten times faster.</w:t>
      </w:r>
    </w:p>
    <w:p w14:paraId="4A2B2912" w14:textId="77777777" w:rsidR="00AF6AA7" w:rsidRPr="0039480E" w:rsidRDefault="00AF6AA7" w:rsidP="00AF6AA7">
      <w:pPr>
        <w:rPr>
          <w:sz w:val="14"/>
        </w:rPr>
      </w:pPr>
      <w:r w:rsidRPr="0039480E">
        <w:rPr>
          <w:sz w:val="14"/>
        </w:rPr>
        <w:t>What is an on-orbit collision like?</w:t>
      </w:r>
    </w:p>
    <w:p w14:paraId="74D364A3" w14:textId="77777777" w:rsidR="00AF6AA7" w:rsidRPr="0039480E" w:rsidRDefault="00AF6AA7" w:rsidP="00AF6AA7">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lastRenderedPageBreak/>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6CC8BDE5" w14:textId="77777777" w:rsidR="00AF6AA7" w:rsidRPr="0039480E" w:rsidRDefault="00AF6AA7" w:rsidP="00AF6AA7">
      <w:pPr>
        <w:rPr>
          <w:sz w:val="14"/>
        </w:rPr>
      </w:pPr>
      <w:r w:rsidRPr="0039480E">
        <w:rPr>
          <w:sz w:val="14"/>
        </w:rPr>
        <w:t>Do breakups look like the movies?</w:t>
      </w:r>
    </w:p>
    <w:p w14:paraId="6C29DD9E" w14:textId="77777777" w:rsidR="00AF6AA7" w:rsidRPr="0039480E" w:rsidRDefault="00AF6AA7" w:rsidP="00AF6AA7">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disappear from view.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1D27F81A" w14:textId="77777777" w:rsidR="00AF6AA7" w:rsidRDefault="00AF6AA7" w:rsidP="00AF6AA7"/>
    <w:p w14:paraId="2165C11C" w14:textId="77777777" w:rsidR="00AF6AA7" w:rsidRDefault="00AF6AA7" w:rsidP="00AF6AA7">
      <w:pPr>
        <w:pStyle w:val="Heading4"/>
      </w:pPr>
      <w:r>
        <w:t xml:space="preserve">Rivalrous orbits create space conflict and </w:t>
      </w:r>
      <w:r w:rsidRPr="0082664C">
        <w:rPr>
          <w:u w:val="single"/>
        </w:rPr>
        <w:t>turn</w:t>
      </w:r>
      <w:r>
        <w:t xml:space="preserve"> good satellites.</w:t>
      </w:r>
    </w:p>
    <w:p w14:paraId="57AE0379" w14:textId="77777777" w:rsidR="00AF6AA7" w:rsidRPr="004254A0" w:rsidRDefault="00AF6AA7" w:rsidP="00AF6AA7">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49C80A8E" w14:textId="77777777" w:rsidR="00AF6AA7" w:rsidRPr="004254A0" w:rsidRDefault="00AF6AA7" w:rsidP="00AF6AA7">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is changing,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1A49BC02" w14:textId="77777777" w:rsidR="00AF6AA7" w:rsidRPr="0082664C" w:rsidRDefault="00AF6AA7" w:rsidP="00AF6AA7">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Starlink </w:t>
      </w:r>
      <w:r w:rsidRPr="00B844AE">
        <w:rPr>
          <w:rStyle w:val="Emphasis"/>
          <w:highlight w:val="green"/>
        </w:rPr>
        <w:t>mega-constellation</w:t>
      </w:r>
      <w:r w:rsidRPr="004254A0">
        <w:rPr>
          <w:sz w:val="14"/>
        </w:rPr>
        <w:t xml:space="preserve"> (Thompson 2021). This change has happened very quickly, as Starlink satellites just began to be launched in May 2019 (O’Callaghan 2019). This is only the first wave of the megaconstellations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19BE6B13" w14:textId="77777777" w:rsidR="00AF6AA7" w:rsidRPr="004254A0" w:rsidRDefault="00AF6AA7" w:rsidP="00AF6AA7">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391E8348" w14:textId="77777777" w:rsidR="00AF6AA7" w:rsidRPr="004254A0" w:rsidRDefault="00AF6AA7" w:rsidP="00AF6AA7">
      <w:pPr>
        <w:rPr>
          <w:sz w:val="14"/>
        </w:rPr>
      </w:pPr>
      <w:r w:rsidRPr="004254A0">
        <w:rPr>
          <w:sz w:val="14"/>
        </w:rPr>
        <w:lastRenderedPageBreak/>
        <w:t>A little history</w:t>
      </w:r>
    </w:p>
    <w:p w14:paraId="629F30A7" w14:textId="77777777" w:rsidR="00AF6AA7" w:rsidRPr="004254A0" w:rsidRDefault="00AF6AA7" w:rsidP="00AF6AA7">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101A6C29" w14:textId="77777777" w:rsidR="00AF6AA7" w:rsidRPr="004254A0" w:rsidRDefault="00AF6AA7" w:rsidP="00AF6AA7">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60B40D2D" w14:textId="77777777" w:rsidR="00AF6AA7" w:rsidRPr="004254A0" w:rsidRDefault="00AF6AA7" w:rsidP="00AF6AA7">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766A5E99" w14:textId="77777777" w:rsidR="00AF6AA7" w:rsidRPr="004254A0" w:rsidRDefault="00AF6AA7" w:rsidP="00AF6AA7">
      <w:pPr>
        <w:rPr>
          <w:sz w:val="14"/>
        </w:rPr>
      </w:pPr>
      <w:r w:rsidRPr="004254A0">
        <w:rPr>
          <w:sz w:val="14"/>
        </w:rPr>
        <w:t>A lack of coordination</w:t>
      </w:r>
    </w:p>
    <w:p w14:paraId="69BBF8F5" w14:textId="77777777" w:rsidR="00AF6AA7" w:rsidRPr="004254A0" w:rsidRDefault="00AF6AA7" w:rsidP="00AF6AA7">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6B4AC610" w14:textId="77777777" w:rsidR="00AF6AA7" w:rsidRPr="004254A0" w:rsidRDefault="00AF6AA7" w:rsidP="00AF6AA7">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2E9D45B4" w14:textId="77777777" w:rsidR="00AF6AA7" w:rsidRDefault="00AF6AA7" w:rsidP="00AF6AA7">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6287E7D3" w14:textId="77777777" w:rsidR="00AF6AA7" w:rsidRDefault="00AF6AA7" w:rsidP="00AF6AA7">
      <w:pPr>
        <w:pStyle w:val="Heading4"/>
      </w:pPr>
      <w:r>
        <w:t xml:space="preserve">Triggers </w:t>
      </w:r>
      <w:r w:rsidRPr="00B70BA9">
        <w:rPr>
          <w:u w:val="single"/>
        </w:rPr>
        <w:t>space escalation</w:t>
      </w:r>
      <w:r>
        <w:t xml:space="preserve"> and nuclear war.</w:t>
      </w:r>
    </w:p>
    <w:p w14:paraId="12D576E7" w14:textId="77777777" w:rsidR="00AF6AA7" w:rsidRPr="00B70BA9" w:rsidRDefault="00AF6AA7" w:rsidP="00AF6AA7">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6" w:history="1">
        <w:r w:rsidRPr="001A64CC">
          <w:rPr>
            <w:rStyle w:val="Hyperlink"/>
          </w:rPr>
          <w:t>https://www.theintlscholar.com/periodical/12/14/2020/analysis-commercialization-space-risk-international-law-military-space-race</w:t>
        </w:r>
      </w:hyperlink>
      <w:r>
        <w:t>] Justin</w:t>
      </w:r>
    </w:p>
    <w:p w14:paraId="223F28F4" w14:textId="77777777" w:rsidR="00AF6AA7" w:rsidRPr="00B70BA9" w:rsidRDefault="00AF6AA7" w:rsidP="00AF6AA7">
      <w:pPr>
        <w:rPr>
          <w:u w:val="single"/>
        </w:rPr>
      </w:pPr>
      <w:r w:rsidRPr="00B844AE">
        <w:rPr>
          <w:highlight w:val="green"/>
          <w:u w:val="single"/>
        </w:rPr>
        <w:lastRenderedPageBreak/>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6C12D27C" w14:textId="77777777" w:rsidR="00AF6AA7" w:rsidRPr="00B70BA9" w:rsidRDefault="00AF6AA7" w:rsidP="00AF6AA7">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2921C194" w14:textId="77777777" w:rsidR="00AF6AA7" w:rsidRPr="00B70BA9" w:rsidRDefault="00AF6AA7" w:rsidP="00AF6AA7">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a number of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0F0C1F37" w14:textId="77777777" w:rsidR="00AF6AA7" w:rsidRDefault="00AF6AA7" w:rsidP="00AF6AA7">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5F16294A" w14:textId="77777777" w:rsidR="00AF6AA7" w:rsidRDefault="00AF6AA7" w:rsidP="00AF6AA7"/>
    <w:p w14:paraId="703AF171" w14:textId="77777777" w:rsidR="00AF6AA7" w:rsidRDefault="00AF6AA7" w:rsidP="00AF6AA7">
      <w:pPr>
        <w:pStyle w:val="Heading4"/>
      </w:pPr>
      <w:r>
        <w:t xml:space="preserve">That destroys </w:t>
      </w:r>
      <w:r w:rsidRPr="003B5F2E">
        <w:rPr>
          <w:u w:val="single"/>
        </w:rPr>
        <w:t>astronomical research</w:t>
      </w:r>
      <w:r>
        <w:t xml:space="preserve"> AND creates a </w:t>
      </w:r>
      <w:r w:rsidRPr="003B5F2E">
        <w:rPr>
          <w:u w:val="single"/>
        </w:rPr>
        <w:t>host</w:t>
      </w:r>
      <w:r>
        <w:t xml:space="preserve"> of logistical problems.</w:t>
      </w:r>
    </w:p>
    <w:p w14:paraId="204D7C08" w14:textId="77777777" w:rsidR="00AF6AA7" w:rsidRPr="003B5F2E" w:rsidRDefault="00AF6AA7" w:rsidP="00AF6AA7">
      <w:r w:rsidRPr="003B5F2E">
        <w:rPr>
          <w:rStyle w:val="Style13ptBold"/>
        </w:rPr>
        <w:t>Blake</w:t>
      </w:r>
      <w:r>
        <w:t xml:space="preserve"> 2/16/</w:t>
      </w:r>
      <w:r w:rsidRPr="003B5F2E">
        <w:rPr>
          <w:rStyle w:val="Style13ptBold"/>
        </w:rPr>
        <w:t>22</w:t>
      </w:r>
      <w:r>
        <w:t xml:space="preserve"> [James Blake *</w:t>
      </w:r>
      <w:r w:rsidRPr="003B5F2E">
        <w:t xml:space="preserve"> </w:t>
      </w:r>
      <w:r w:rsidRPr="00E642CB">
        <w:t>Department of Physics</w:t>
      </w:r>
      <w:r>
        <w:t xml:space="preserve"> and </w:t>
      </w:r>
      <w:r w:rsidRPr="00E642CB">
        <w:t>Centre for Space Domain Awareness</w:t>
      </w:r>
      <w:r>
        <w:t>,</w:t>
      </w:r>
      <w:r w:rsidRPr="00E642CB">
        <w:t xml:space="preserve"> University of Warwick, Coventry</w:t>
      </w:r>
      <w:r>
        <w:t>. “</w:t>
      </w:r>
      <w:r w:rsidRPr="003B5F2E">
        <w:t>Looking out for a sustainable space</w:t>
      </w:r>
      <w:r>
        <w:t xml:space="preserve">.” Astronomy &amp; Geophysics Journal. </w:t>
      </w:r>
      <w:hyperlink r:id="rId17" w:history="1">
        <w:r w:rsidRPr="00EE4324">
          <w:rPr>
            <w:rStyle w:val="Hyperlink"/>
          </w:rPr>
          <w:t>https://arxiv.org/pdf/2202.06994.pdf</w:t>
        </w:r>
      </w:hyperlink>
      <w:r>
        <w:t>] Justin</w:t>
      </w:r>
    </w:p>
    <w:p w14:paraId="579BFBAC" w14:textId="77777777" w:rsidR="00AF6AA7" w:rsidRPr="003B5F2E" w:rsidRDefault="00AF6AA7" w:rsidP="00AF6AA7">
      <w:pPr>
        <w:rPr>
          <w:sz w:val="14"/>
        </w:rPr>
      </w:pPr>
      <w:r w:rsidRPr="00CB5887">
        <w:rPr>
          <w:u w:val="single"/>
        </w:rPr>
        <w:t xml:space="preserve">Numerous </w:t>
      </w:r>
      <w:r w:rsidRPr="003B5F2E">
        <w:rPr>
          <w:highlight w:val="green"/>
          <w:u w:val="single"/>
        </w:rPr>
        <w:t xml:space="preserve">studies </w:t>
      </w:r>
      <w:r w:rsidRPr="003B5F2E">
        <w:rPr>
          <w:u w:val="single"/>
        </w:rPr>
        <w:t xml:space="preserve">have </w:t>
      </w:r>
      <w:r w:rsidRPr="003B5F2E">
        <w:rPr>
          <w:highlight w:val="green"/>
          <w:u w:val="single"/>
        </w:rPr>
        <w:t>highlighted</w:t>
      </w:r>
      <w:r w:rsidRPr="00CB5887">
        <w:rPr>
          <w:u w:val="single"/>
        </w:rPr>
        <w:t xml:space="preserve"> the </w:t>
      </w:r>
      <w:r w:rsidRPr="00DB2E23">
        <w:rPr>
          <w:rStyle w:val="Emphasis"/>
          <w:highlight w:val="green"/>
        </w:rPr>
        <w:t>negative effects</w:t>
      </w:r>
      <w:r w:rsidRPr="00CB5887">
        <w:rPr>
          <w:u w:val="single"/>
        </w:rPr>
        <w:t xml:space="preserve"> that</w:t>
      </w:r>
      <w:r w:rsidRPr="003B5F2E">
        <w:rPr>
          <w:sz w:val="14"/>
        </w:rPr>
        <w:t xml:space="preserve"> large </w:t>
      </w:r>
      <w:r w:rsidRPr="00CB5887">
        <w:rPr>
          <w:u w:val="single"/>
        </w:rPr>
        <w:t xml:space="preserve">LEO </w:t>
      </w:r>
      <w:r w:rsidRPr="003B5F2E">
        <w:rPr>
          <w:highlight w:val="green"/>
          <w:u w:val="single"/>
        </w:rPr>
        <w:t>constellations</w:t>
      </w:r>
      <w:r w:rsidRPr="00CB5887">
        <w:rPr>
          <w:u w:val="single"/>
        </w:rPr>
        <w:t xml:space="preserve"> are likely to </w:t>
      </w:r>
      <w:r w:rsidRPr="003B5F2E">
        <w:rPr>
          <w:highlight w:val="green"/>
          <w:u w:val="single"/>
        </w:rPr>
        <w:t>have on</w:t>
      </w:r>
      <w:r w:rsidRPr="003B5F2E">
        <w:rPr>
          <w:sz w:val="14"/>
        </w:rPr>
        <w:t xml:space="preserve"> ground- and space-based </w:t>
      </w:r>
      <w:r w:rsidRPr="00DB2E23">
        <w:rPr>
          <w:rStyle w:val="Emphasis"/>
          <w:highlight w:val="green"/>
        </w:rPr>
        <w:t>astronomical observations</w:t>
      </w:r>
      <w:r w:rsidRPr="00CB5887">
        <w:rPr>
          <w:u w:val="single"/>
        </w:rPr>
        <w:t xml:space="preserve"> across</w:t>
      </w:r>
      <w:r w:rsidRPr="003B5F2E">
        <w:rPr>
          <w:sz w:val="14"/>
        </w:rPr>
        <w:t xml:space="preserve"> a range of </w:t>
      </w:r>
      <w:r w:rsidRPr="00CB5887">
        <w:rPr>
          <w:u w:val="single"/>
        </w:rPr>
        <w:t>wavelengths</w:t>
      </w:r>
      <w:r w:rsidRPr="003B5F2E">
        <w:rPr>
          <w:sz w:val="14"/>
        </w:rPr>
        <w:t xml:space="preserve"> (Hainaut &amp; Williams 2020; Levchenko et al. 2020; McDowell 2020). </w:t>
      </w:r>
      <w:r w:rsidRPr="00CB5887">
        <w:rPr>
          <w:u w:val="single"/>
        </w:rPr>
        <w:t xml:space="preserve">Satellite </w:t>
      </w:r>
      <w:r w:rsidRPr="003B5F2E">
        <w:rPr>
          <w:u w:val="single"/>
        </w:rPr>
        <w:t>streak contamination</w:t>
      </w:r>
      <w:r w:rsidRPr="00CB5887">
        <w:rPr>
          <w:u w:val="single"/>
        </w:rPr>
        <w:t xml:space="preserve"> in astronomical imaging</w:t>
      </w:r>
      <w:r w:rsidRPr="003B5F2E">
        <w:rPr>
          <w:sz w:val="14"/>
        </w:rPr>
        <w:t xml:space="preserve"> is by no means a new issue, but the </w:t>
      </w:r>
      <w:r w:rsidRPr="00CB5887">
        <w:rPr>
          <w:u w:val="single"/>
        </w:rPr>
        <w:t xml:space="preserve">vast </w:t>
      </w:r>
      <w:r w:rsidRPr="003B5F2E">
        <w:rPr>
          <w:highlight w:val="green"/>
          <w:u w:val="single"/>
        </w:rPr>
        <w:t>numbers and</w:t>
      </w:r>
      <w:r w:rsidRPr="00CB5887">
        <w:rPr>
          <w:u w:val="single"/>
        </w:rPr>
        <w:t xml:space="preserve"> low </w:t>
      </w:r>
      <w:r w:rsidRPr="003B5F2E">
        <w:rPr>
          <w:highlight w:val="green"/>
          <w:u w:val="single"/>
        </w:rPr>
        <w:t>altitudes</w:t>
      </w:r>
      <w:r w:rsidRPr="003B5F2E">
        <w:rPr>
          <w:sz w:val="14"/>
        </w:rPr>
        <w:t xml:space="preserve"> involved in maintaining LEO constellations look set to </w:t>
      </w:r>
      <w:r w:rsidRPr="00CB5887">
        <w:rPr>
          <w:u w:val="single"/>
        </w:rPr>
        <w:t>exacerbate the problem</w:t>
      </w:r>
      <w:r w:rsidRPr="003B5F2E">
        <w:rPr>
          <w:sz w:val="14"/>
        </w:rPr>
        <w:t xml:space="preserve">, particularly for wide-field systems such as the upcoming Vera C. Rubin Observatory, which will look to study large parts of the sky at any one time, thus </w:t>
      </w:r>
      <w:r w:rsidRPr="003B5F2E">
        <w:rPr>
          <w:highlight w:val="green"/>
          <w:u w:val="single"/>
        </w:rPr>
        <w:t>result</w:t>
      </w:r>
      <w:r w:rsidRPr="00CB5887">
        <w:rPr>
          <w:u w:val="single"/>
        </w:rPr>
        <w:t xml:space="preserve">ing </w:t>
      </w:r>
      <w:r w:rsidRPr="003B5F2E">
        <w:rPr>
          <w:highlight w:val="green"/>
          <w:u w:val="single"/>
        </w:rPr>
        <w:t>in</w:t>
      </w:r>
      <w:r w:rsidRPr="00CB5887">
        <w:rPr>
          <w:u w:val="single"/>
        </w:rPr>
        <w:t xml:space="preserve"> a </w:t>
      </w:r>
      <w:r w:rsidRPr="00DB2E23">
        <w:rPr>
          <w:rStyle w:val="Emphasis"/>
          <w:highlight w:val="green"/>
        </w:rPr>
        <w:t>high probability</w:t>
      </w:r>
      <w:r w:rsidRPr="00DB2E23">
        <w:rPr>
          <w:rStyle w:val="Emphasis"/>
        </w:rPr>
        <w:t xml:space="preserve"> of field contamination</w:t>
      </w:r>
      <w:r w:rsidRPr="003B5F2E">
        <w:rPr>
          <w:sz w:val="14"/>
        </w:rPr>
        <w:t xml:space="preserve"> (Massey et al. 2020). An example of a contaminated wide-field image is provided in Figure 6.</w:t>
      </w:r>
    </w:p>
    <w:p w14:paraId="1612DB3D" w14:textId="77777777" w:rsidR="00AF6AA7" w:rsidRPr="003B5F2E" w:rsidRDefault="00AF6AA7" w:rsidP="00AF6AA7">
      <w:pPr>
        <w:rPr>
          <w:sz w:val="14"/>
        </w:rPr>
      </w:pPr>
      <w:r w:rsidRPr="003B5F2E">
        <w:rPr>
          <w:sz w:val="14"/>
        </w:rPr>
        <w:t xml:space="preserve">While the </w:t>
      </w:r>
      <w:r w:rsidRPr="003B5F2E">
        <w:rPr>
          <w:highlight w:val="green"/>
          <w:u w:val="single"/>
        </w:rPr>
        <w:t>lowest-altitude</w:t>
      </w:r>
      <w:r w:rsidRPr="00CB5887">
        <w:rPr>
          <w:u w:val="single"/>
        </w:rPr>
        <w:t xml:space="preserve"> constellations are likely to be the </w:t>
      </w:r>
      <w:r w:rsidRPr="00DB2E23">
        <w:rPr>
          <w:rStyle w:val="Emphasis"/>
          <w:highlight w:val="green"/>
        </w:rPr>
        <w:t>brightest</w:t>
      </w:r>
      <w:r w:rsidRPr="003B5F2E">
        <w:rPr>
          <w:sz w:val="14"/>
        </w:rPr>
        <w:t xml:space="preserve">, </w:t>
      </w:r>
      <w:r w:rsidRPr="00CB5887">
        <w:rPr>
          <w:u w:val="single"/>
        </w:rPr>
        <w:t xml:space="preserve">those in </w:t>
      </w:r>
      <w:r w:rsidRPr="00DB2E23">
        <w:rPr>
          <w:rStyle w:val="Emphasis"/>
          <w:highlight w:val="green"/>
        </w:rPr>
        <w:t>higher-altitude bands</w:t>
      </w:r>
      <w:r w:rsidRPr="00CB5887">
        <w:rPr>
          <w:u w:val="single"/>
        </w:rPr>
        <w:t xml:space="preserve"> will</w:t>
      </w:r>
      <w:r w:rsidRPr="003B5F2E">
        <w:rPr>
          <w:sz w:val="14"/>
        </w:rPr>
        <w:t xml:space="preserve"> perhaps </w:t>
      </w:r>
      <w:r w:rsidRPr="00CB5887">
        <w:rPr>
          <w:u w:val="single"/>
        </w:rPr>
        <w:t>be of greater concern to astronomers</w:t>
      </w:r>
      <w:r w:rsidRPr="003B5F2E">
        <w:rPr>
          <w:sz w:val="14"/>
        </w:rPr>
        <w:t xml:space="preserve">; low-altitude satellites will spend much of the night eclipsed in the Earth’s shadow, while </w:t>
      </w:r>
      <w:r w:rsidRPr="00CB5887">
        <w:rPr>
          <w:u w:val="single"/>
        </w:rPr>
        <w:t>satellites in the upper bands of</w:t>
      </w:r>
      <w:r w:rsidRPr="003B5F2E">
        <w:rPr>
          <w:sz w:val="14"/>
        </w:rPr>
        <w:t xml:space="preserve"> the </w:t>
      </w:r>
      <w:r w:rsidRPr="00CB5887">
        <w:rPr>
          <w:u w:val="single"/>
        </w:rPr>
        <w:t>LEO</w:t>
      </w:r>
      <w:r w:rsidRPr="003B5F2E">
        <w:rPr>
          <w:sz w:val="14"/>
        </w:rPr>
        <w:t xml:space="preserve"> region will </w:t>
      </w:r>
      <w:r w:rsidRPr="003B5F2E">
        <w:rPr>
          <w:highlight w:val="green"/>
          <w:u w:val="single"/>
        </w:rPr>
        <w:t>remain visible for larger portions</w:t>
      </w:r>
      <w:r w:rsidRPr="00CB5887">
        <w:rPr>
          <w:u w:val="single"/>
        </w:rPr>
        <w:t xml:space="preserve"> of the night. This will be the </w:t>
      </w:r>
      <w:r w:rsidRPr="003B5F2E">
        <w:rPr>
          <w:highlight w:val="green"/>
          <w:u w:val="single"/>
        </w:rPr>
        <w:t>case for</w:t>
      </w:r>
      <w:r w:rsidRPr="003B5F2E">
        <w:rPr>
          <w:sz w:val="14"/>
        </w:rPr>
        <w:t xml:space="preserve"> nodes of the </w:t>
      </w:r>
      <w:r w:rsidRPr="003B5F2E">
        <w:rPr>
          <w:highlight w:val="green"/>
          <w:u w:val="single"/>
        </w:rPr>
        <w:t>OneWeb</w:t>
      </w:r>
      <w:r w:rsidRPr="00CB5887">
        <w:rPr>
          <w:u w:val="single"/>
        </w:rPr>
        <w:t xml:space="preserve"> constellation</w:t>
      </w:r>
      <w:r w:rsidRPr="003B5F2E">
        <w:rPr>
          <w:sz w:val="14"/>
        </w:rPr>
        <w:t>, now part-owned by the UK government. OneWeb satellites reside in altitude bands around 1200 km, to take advantage of a local minimum in the debris population. Seitzer (2020) has recommended that constellation operators take precautions to keep their satellites faint, and opt for altitude bands below roughly 600 km, to best combat the issue.</w:t>
      </w:r>
    </w:p>
    <w:p w14:paraId="6C718042" w14:textId="77777777" w:rsidR="00AF6AA7" w:rsidRDefault="00AF6AA7" w:rsidP="00AF6AA7">
      <w:pPr>
        <w:rPr>
          <w:sz w:val="14"/>
        </w:rPr>
      </w:pPr>
      <w:r w:rsidRPr="00CB5887">
        <w:rPr>
          <w:u w:val="single"/>
        </w:rPr>
        <w:t xml:space="preserve">To </w:t>
      </w:r>
      <w:r w:rsidRPr="003B5F2E">
        <w:rPr>
          <w:highlight w:val="green"/>
          <w:u w:val="single"/>
        </w:rPr>
        <w:t xml:space="preserve">add to </w:t>
      </w:r>
      <w:r w:rsidRPr="003B5F2E">
        <w:rPr>
          <w:u w:val="single"/>
        </w:rPr>
        <w:t>the</w:t>
      </w:r>
      <w:r w:rsidRPr="00CB5887">
        <w:rPr>
          <w:u w:val="single"/>
        </w:rPr>
        <w:t xml:space="preserve"> </w:t>
      </w:r>
      <w:r w:rsidRPr="003B5F2E">
        <w:rPr>
          <w:highlight w:val="green"/>
          <w:u w:val="single"/>
        </w:rPr>
        <w:t>logistical challenges</w:t>
      </w:r>
      <w:r w:rsidRPr="003B5F2E">
        <w:rPr>
          <w:sz w:val="14"/>
        </w:rPr>
        <w:t xml:space="preserve"> associated with monitoring a sky that is getting busier every year, </w:t>
      </w:r>
      <w:r w:rsidRPr="003B5F2E">
        <w:rPr>
          <w:highlight w:val="green"/>
          <w:u w:val="single"/>
        </w:rPr>
        <w:t>surveillance networks</w:t>
      </w:r>
      <w:r w:rsidRPr="00CB5887">
        <w:rPr>
          <w:u w:val="single"/>
        </w:rPr>
        <w:t xml:space="preserve"> may soon be </w:t>
      </w:r>
      <w:r w:rsidRPr="003B5F2E">
        <w:rPr>
          <w:highlight w:val="green"/>
          <w:u w:val="single"/>
        </w:rPr>
        <w:t xml:space="preserve">tasked with </w:t>
      </w:r>
      <w:r w:rsidRPr="00DB2E23">
        <w:rPr>
          <w:rStyle w:val="Emphasis"/>
          <w:highlight w:val="green"/>
        </w:rPr>
        <w:t>tracking</w:t>
      </w:r>
      <w:r w:rsidRPr="00DB2E23">
        <w:rPr>
          <w:rStyle w:val="Emphasis"/>
        </w:rPr>
        <w:t xml:space="preserve"> and cataloguing</w:t>
      </w:r>
      <w:r w:rsidRPr="00CB5887">
        <w:rPr>
          <w:u w:val="single"/>
        </w:rPr>
        <w:t xml:space="preserve"> </w:t>
      </w:r>
      <w:r w:rsidRPr="00DB2E23">
        <w:rPr>
          <w:rStyle w:val="Emphasis"/>
        </w:rPr>
        <w:t>objects</w:t>
      </w:r>
      <w:r w:rsidRPr="003B5F2E">
        <w:rPr>
          <w:sz w:val="14"/>
        </w:rPr>
        <w:t xml:space="preserve"> far </w:t>
      </w:r>
      <w:r w:rsidRPr="00CB5887">
        <w:rPr>
          <w:u w:val="single"/>
        </w:rPr>
        <w:t>beyond the ‘high-altitude’ GSO region</w:t>
      </w:r>
      <w:r w:rsidRPr="003B5F2E">
        <w:rPr>
          <w:sz w:val="14"/>
        </w:rPr>
        <w:t xml:space="preserve">, namely those in the cislunar domain. </w:t>
      </w:r>
      <w:r w:rsidRPr="003B5F2E">
        <w:rPr>
          <w:u w:val="single"/>
        </w:rPr>
        <w:t xml:space="preserve">The expansion of launch traffic into cislunar space in the wake of NASA’s Artemis programme will </w:t>
      </w:r>
      <w:r w:rsidRPr="00DB2E23">
        <w:rPr>
          <w:rStyle w:val="Emphasis"/>
        </w:rPr>
        <w:t>undoubtedly</w:t>
      </w:r>
      <w:r w:rsidRPr="003B5F2E">
        <w:rPr>
          <w:u w:val="single"/>
        </w:rPr>
        <w:t xml:space="preserve"> pose problems</w:t>
      </w:r>
      <w:r w:rsidRPr="003B5F2E">
        <w:rPr>
          <w:sz w:val="14"/>
        </w:rPr>
        <w:t xml:space="preserve"> for existing SDA architectures </w:t>
      </w:r>
      <w:r w:rsidRPr="003B5F2E">
        <w:rPr>
          <w:sz w:val="14"/>
        </w:rPr>
        <w:lastRenderedPageBreak/>
        <w:t xml:space="preserve">(Bolden et al. 2020): </w:t>
      </w:r>
      <w:r w:rsidRPr="003B5F2E">
        <w:rPr>
          <w:u w:val="single"/>
        </w:rPr>
        <w:t xml:space="preserve">the increased range will result in </w:t>
      </w:r>
      <w:r w:rsidRPr="00DB2E23">
        <w:rPr>
          <w:rStyle w:val="Emphasis"/>
        </w:rPr>
        <w:t>diminished signal-to-noise</w:t>
      </w:r>
      <w:r w:rsidRPr="003B5F2E">
        <w:rPr>
          <w:sz w:val="14"/>
        </w:rPr>
        <w:t xml:space="preserve">, calling for more sensitive instruments; </w:t>
      </w:r>
      <w:r w:rsidRPr="003B5F2E">
        <w:rPr>
          <w:u w:val="single"/>
        </w:rPr>
        <w:t xml:space="preserve">the </w:t>
      </w:r>
      <w:r w:rsidRPr="00DB2E23">
        <w:rPr>
          <w:highlight w:val="green"/>
          <w:u w:val="single"/>
        </w:rPr>
        <w:t>much larger volume of</w:t>
      </w:r>
      <w:r w:rsidRPr="003B5F2E">
        <w:rPr>
          <w:u w:val="single"/>
        </w:rPr>
        <w:t xml:space="preserve"> space in need of </w:t>
      </w:r>
      <w:r w:rsidRPr="00DB2E23">
        <w:rPr>
          <w:highlight w:val="green"/>
          <w:u w:val="single"/>
        </w:rPr>
        <w:t>monitoring</w:t>
      </w:r>
      <w:r w:rsidRPr="003B5F2E">
        <w:rPr>
          <w:u w:val="single"/>
        </w:rPr>
        <w:t xml:space="preserve"> will </w:t>
      </w:r>
      <w:r w:rsidRPr="00DB2E23">
        <w:rPr>
          <w:rStyle w:val="Emphasis"/>
          <w:highlight w:val="green"/>
        </w:rPr>
        <w:t>necessitate</w:t>
      </w:r>
      <w:r w:rsidRPr="00DB2E23">
        <w:rPr>
          <w:rStyle w:val="Emphasis"/>
        </w:rPr>
        <w:t xml:space="preserve"> a more extensive array</w:t>
      </w:r>
      <w:r w:rsidRPr="003B5F2E">
        <w:rPr>
          <w:u w:val="single"/>
        </w:rPr>
        <w:t xml:space="preserve"> of ground- and space-based SDA </w:t>
      </w:r>
      <w:r w:rsidRPr="00DB2E23">
        <w:rPr>
          <w:highlight w:val="green"/>
          <w:u w:val="single"/>
        </w:rPr>
        <w:t>capabilities</w:t>
      </w:r>
      <w:r w:rsidRPr="003B5F2E">
        <w:rPr>
          <w:sz w:val="14"/>
        </w:rPr>
        <w:t xml:space="preserve">; and </w:t>
      </w:r>
      <w:r w:rsidRPr="003B5F2E">
        <w:rPr>
          <w:u w:val="single"/>
        </w:rPr>
        <w:t>observations</w:t>
      </w:r>
      <w:r w:rsidRPr="003B5F2E">
        <w:rPr>
          <w:sz w:val="14"/>
        </w:rPr>
        <w:t xml:space="preserve"> will often be obstructed by the Moon, or eclipsed in shadow, </w:t>
      </w:r>
      <w:r w:rsidRPr="003B5F2E">
        <w:rPr>
          <w:u w:val="single"/>
        </w:rPr>
        <w:t xml:space="preserve">calling for more </w:t>
      </w:r>
      <w:r w:rsidRPr="00DB2E23">
        <w:rPr>
          <w:rStyle w:val="Emphasis"/>
        </w:rPr>
        <w:t>sophisticated algorithms</w:t>
      </w:r>
      <w:r w:rsidRPr="003B5F2E">
        <w:rPr>
          <w:u w:val="single"/>
        </w:rPr>
        <w:t xml:space="preserve"> for object detection and orbital state prediction</w:t>
      </w:r>
      <w:r w:rsidRPr="003B5F2E">
        <w:rPr>
          <w:sz w:val="14"/>
        </w:rPr>
        <w:t xml:space="preserve"> with sparse or diminished information (Yanagisawa &amp; Kurosaki 2012; Virtanen et al. 2016; Hickson 2018; Nir et al. 2018; Pirovano et al. 2020). It is likely that a variety of astronomical techniques developed for data reduction, classification, fusion, tracking, and association, may prove transferable when applied to many of the upcoming challenges for SDA, from cislunar surveillance to the monitoring of rendezvous and proximity operations for on-orbit servicing and ADR missions.</w:t>
      </w:r>
    </w:p>
    <w:p w14:paraId="595260A8" w14:textId="77777777" w:rsidR="00AF6AA7" w:rsidRDefault="00AF6AA7" w:rsidP="00AF6AA7"/>
    <w:p w14:paraId="4852F076" w14:textId="77777777" w:rsidR="00AF6AA7" w:rsidRDefault="00AF6AA7" w:rsidP="00AF6AA7">
      <w:pPr>
        <w:pStyle w:val="Heading4"/>
      </w:pPr>
      <w:r>
        <w:t xml:space="preserve">Astronomical research solves </w:t>
      </w:r>
      <w:r w:rsidRPr="0094096E">
        <w:rPr>
          <w:u w:val="single"/>
        </w:rPr>
        <w:t>every existential threat</w:t>
      </w:r>
      <w:r>
        <w:t>.</w:t>
      </w:r>
    </w:p>
    <w:p w14:paraId="30DFBA22" w14:textId="77777777" w:rsidR="00AF6AA7" w:rsidRDefault="00AF6AA7" w:rsidP="00AF6AA7">
      <w:r w:rsidRPr="0094096E">
        <w:rPr>
          <w:rStyle w:val="Style13ptBold"/>
        </w:rPr>
        <w:t>Harvard 17</w:t>
      </w:r>
      <w:r>
        <w:t xml:space="preserve"> [Harvard &amp; Smithsonian. No exact date but most recent image cited is from 2017. “</w:t>
      </w:r>
      <w:r w:rsidRPr="0094096E">
        <w:t>How can astronomy improve life on earth?</w:t>
      </w:r>
      <w:r>
        <w:t xml:space="preserve">.” Center for Astrophysics. </w:t>
      </w:r>
      <w:hyperlink r:id="rId18" w:history="1">
        <w:r w:rsidRPr="00EE4324">
          <w:rPr>
            <w:rStyle w:val="Hyperlink"/>
          </w:rPr>
          <w:t>https://www.cfa.harvard.edu/big-questions/how-can-astronomy-improve-life-earth</w:t>
        </w:r>
      </w:hyperlink>
      <w:r>
        <w:t>] Justin</w:t>
      </w:r>
    </w:p>
    <w:p w14:paraId="11F466F9" w14:textId="77777777" w:rsidR="00AF6AA7" w:rsidRPr="0094096E" w:rsidRDefault="00AF6AA7" w:rsidP="00AF6AA7">
      <w:pPr>
        <w:rPr>
          <w:sz w:val="14"/>
        </w:rPr>
      </w:pPr>
      <w:r w:rsidRPr="0094096E">
        <w:rPr>
          <w:sz w:val="14"/>
        </w:rPr>
        <w:t>Our Work</w:t>
      </w:r>
    </w:p>
    <w:p w14:paraId="681F0FE8" w14:textId="77777777" w:rsidR="00AF6AA7" w:rsidRPr="0094096E" w:rsidRDefault="00AF6AA7" w:rsidP="00AF6AA7">
      <w:pPr>
        <w:rPr>
          <w:sz w:val="14"/>
        </w:rPr>
      </w:pPr>
      <w:r w:rsidRPr="0094096E">
        <w:rPr>
          <w:u w:val="single"/>
        </w:rPr>
        <w:t>The need for</w:t>
      </w:r>
      <w:r w:rsidRPr="0094096E">
        <w:rPr>
          <w:sz w:val="14"/>
        </w:rPr>
        <w:t xml:space="preserve"> extremely precise instrumentation in </w:t>
      </w:r>
      <w:r w:rsidRPr="0094096E">
        <w:rPr>
          <w:highlight w:val="green"/>
          <w:u w:val="single"/>
        </w:rPr>
        <w:t>astronomy</w:t>
      </w:r>
      <w:r w:rsidRPr="0094096E">
        <w:rPr>
          <w:u w:val="single"/>
        </w:rPr>
        <w:t xml:space="preserve"> can often be </w:t>
      </w:r>
      <w:r w:rsidRPr="0094096E">
        <w:rPr>
          <w:rStyle w:val="Emphasis"/>
          <w:highlight w:val="green"/>
        </w:rPr>
        <w:t>transferred into</w:t>
      </w:r>
      <w:r w:rsidRPr="0094096E">
        <w:rPr>
          <w:rStyle w:val="Emphasis"/>
        </w:rPr>
        <w:t xml:space="preserve"> the </w:t>
      </w:r>
      <w:r w:rsidRPr="0094096E">
        <w:rPr>
          <w:rStyle w:val="Emphasis"/>
          <w:highlight w:val="green"/>
        </w:rPr>
        <w:t>medical field</w:t>
      </w:r>
      <w:r w:rsidRPr="0094096E">
        <w:rPr>
          <w:sz w:val="14"/>
        </w:rPr>
        <w:t xml:space="preserve">. Beyond pure research, which benefits humanity through various technological applications, some laboratories at the Center for Astrophysics pursue research that’s more directly beneficial. </w:t>
      </w:r>
    </w:p>
    <w:p w14:paraId="0AB232FE" w14:textId="77777777" w:rsidR="00AF6AA7" w:rsidRPr="0094096E" w:rsidRDefault="00AF6AA7" w:rsidP="00AF6AA7">
      <w:pPr>
        <w:rPr>
          <w:sz w:val="14"/>
        </w:rPr>
      </w:pPr>
      <w:r w:rsidRPr="0094096E">
        <w:rPr>
          <w:u w:val="single"/>
        </w:rPr>
        <w:t xml:space="preserve">High-energy and neutron optics </w:t>
      </w:r>
      <w:r w:rsidRPr="0094096E">
        <w:rPr>
          <w:highlight w:val="green"/>
          <w:u w:val="single"/>
        </w:rPr>
        <w:t>laboratories</w:t>
      </w:r>
      <w:r w:rsidRPr="0094096E">
        <w:rPr>
          <w:u w:val="single"/>
        </w:rPr>
        <w:t xml:space="preserve"> design </w:t>
      </w:r>
      <w:r w:rsidRPr="0094096E">
        <w:rPr>
          <w:rStyle w:val="Emphasis"/>
        </w:rPr>
        <w:t>mirrors</w:t>
      </w:r>
      <w:r w:rsidRPr="0094096E">
        <w:rPr>
          <w:u w:val="single"/>
        </w:rPr>
        <w:t xml:space="preserve"> for</w:t>
      </w:r>
      <w:r w:rsidRPr="0094096E">
        <w:rPr>
          <w:sz w:val="14"/>
        </w:rPr>
        <w:t xml:space="preserve"> the next generation of space-based </w:t>
      </w:r>
      <w:r w:rsidRPr="0094096E">
        <w:rPr>
          <w:u w:val="single"/>
        </w:rPr>
        <w:t>telescopes</w:t>
      </w:r>
      <w:r w:rsidRPr="0094096E">
        <w:rPr>
          <w:sz w:val="14"/>
        </w:rPr>
        <w:t xml:space="preserve">. But with a simple modification, these </w:t>
      </w:r>
      <w:r w:rsidRPr="0094096E">
        <w:rPr>
          <w:u w:val="single"/>
        </w:rPr>
        <w:t>optics</w:t>
      </w:r>
      <w:r w:rsidRPr="0094096E">
        <w:rPr>
          <w:sz w:val="14"/>
        </w:rPr>
        <w:t xml:space="preserve"> can </w:t>
      </w:r>
      <w:r w:rsidRPr="0094096E">
        <w:rPr>
          <w:u w:val="single"/>
        </w:rPr>
        <w:t xml:space="preserve">accurately </w:t>
      </w:r>
      <w:r w:rsidRPr="0094096E">
        <w:rPr>
          <w:highlight w:val="green"/>
          <w:u w:val="single"/>
        </w:rPr>
        <w:t xml:space="preserve">aim </w:t>
      </w:r>
      <w:r w:rsidRPr="0094096E">
        <w:rPr>
          <w:rStyle w:val="Emphasis"/>
          <w:highlight w:val="green"/>
        </w:rPr>
        <w:t>high-energy particles</w:t>
      </w:r>
      <w:r w:rsidRPr="0094096E">
        <w:rPr>
          <w:highlight w:val="green"/>
          <w:u w:val="single"/>
        </w:rPr>
        <w:t xml:space="preserve"> for</w:t>
      </w:r>
      <w:r w:rsidRPr="0094096E">
        <w:rPr>
          <w:u w:val="single"/>
        </w:rPr>
        <w:t xml:space="preserve"> </w:t>
      </w:r>
      <w:r w:rsidRPr="0094096E">
        <w:rPr>
          <w:rStyle w:val="Emphasis"/>
        </w:rPr>
        <w:t xml:space="preserve">radiation </w:t>
      </w:r>
      <w:r w:rsidRPr="0094096E">
        <w:rPr>
          <w:rStyle w:val="Emphasis"/>
          <w:highlight w:val="green"/>
        </w:rPr>
        <w:t>treatment</w:t>
      </w:r>
      <w:r w:rsidRPr="0094096E">
        <w:rPr>
          <w:sz w:val="14"/>
        </w:rPr>
        <w:t xml:space="preserve">, focusing on destroying tumors while leaving surrounding tissue unharmed. </w:t>
      </w:r>
      <w:r w:rsidRPr="0094096E">
        <w:rPr>
          <w:u w:val="single"/>
        </w:rPr>
        <w:t>Engineers are working on mirrors that can</w:t>
      </w:r>
      <w:r w:rsidRPr="0094096E">
        <w:rPr>
          <w:sz w:val="14"/>
        </w:rPr>
        <w:t xml:space="preserve"> both </w:t>
      </w:r>
      <w:r w:rsidRPr="0094096E">
        <w:rPr>
          <w:highlight w:val="green"/>
          <w:u w:val="single"/>
        </w:rPr>
        <w:t xml:space="preserve">focus </w:t>
      </w:r>
      <w:r w:rsidRPr="0094096E">
        <w:rPr>
          <w:rStyle w:val="Emphasis"/>
          <w:highlight w:val="green"/>
        </w:rPr>
        <w:t>neutrons</w:t>
      </w:r>
      <w:r w:rsidRPr="0094096E">
        <w:rPr>
          <w:sz w:val="14"/>
        </w:rPr>
        <w:t xml:space="preserve"> from </w:t>
      </w:r>
      <w:r w:rsidRPr="0094096E">
        <w:rPr>
          <w:rStyle w:val="Emphasis"/>
          <w:highlight w:val="green"/>
        </w:rPr>
        <w:t>across the Universe</w:t>
      </w:r>
      <w:r w:rsidRPr="0094096E">
        <w:rPr>
          <w:sz w:val="14"/>
        </w:rPr>
        <w:t xml:space="preserve">, </w:t>
      </w:r>
      <w:r w:rsidRPr="0094096E">
        <w:rPr>
          <w:u w:val="single"/>
        </w:rPr>
        <w:t>as well as</w:t>
      </w:r>
      <w:r w:rsidRPr="0094096E">
        <w:rPr>
          <w:sz w:val="14"/>
        </w:rPr>
        <w:t xml:space="preserve"> those from a radioactive </w:t>
      </w:r>
      <w:r w:rsidRPr="0094096E">
        <w:rPr>
          <w:u w:val="single"/>
        </w:rPr>
        <w:t>source sitting in the same room</w:t>
      </w:r>
      <w:r w:rsidRPr="0094096E">
        <w:rPr>
          <w:sz w:val="14"/>
        </w:rPr>
        <w:t>.</w:t>
      </w:r>
    </w:p>
    <w:p w14:paraId="715AE97A" w14:textId="77777777" w:rsidR="00AF6AA7" w:rsidRPr="0094096E" w:rsidRDefault="00AF6AA7" w:rsidP="00AF6AA7">
      <w:pPr>
        <w:rPr>
          <w:sz w:val="14"/>
        </w:rPr>
      </w:pPr>
      <w:r w:rsidRPr="0094096E">
        <w:rPr>
          <w:sz w:val="14"/>
        </w:rPr>
        <w:t xml:space="preserve">Work on nuclear magnetic resonance, which can be used to study molecular physics, can </w:t>
      </w:r>
      <w:r w:rsidRPr="0094096E">
        <w:rPr>
          <w:u w:val="single"/>
        </w:rPr>
        <w:t xml:space="preserve">also be used to </w:t>
      </w:r>
      <w:r w:rsidRPr="0094096E">
        <w:rPr>
          <w:rStyle w:val="Emphasis"/>
          <w:highlight w:val="green"/>
        </w:rPr>
        <w:t xml:space="preserve">scan the </w:t>
      </w:r>
      <w:r w:rsidRPr="0094096E">
        <w:rPr>
          <w:rStyle w:val="Emphasis"/>
        </w:rPr>
        <w:t xml:space="preserve">human </w:t>
      </w:r>
      <w:r w:rsidRPr="0094096E">
        <w:rPr>
          <w:rStyle w:val="Emphasis"/>
          <w:highlight w:val="green"/>
        </w:rPr>
        <w:t>body</w:t>
      </w:r>
      <w:r w:rsidRPr="0094096E">
        <w:rPr>
          <w:sz w:val="14"/>
        </w:rPr>
        <w:t>. When used for imaging, this is known as magnetic resonance imaging, or MRI. Scientists at the CfA are developing an open-access, low-magnetic-field human MRI instrument, that can be used for molecular imaging and the study of traumatic brain injury.</w:t>
      </w:r>
    </w:p>
    <w:p w14:paraId="47BBD7CB" w14:textId="77777777" w:rsidR="00AF6AA7" w:rsidRPr="0094096E" w:rsidRDefault="00AF6AA7" w:rsidP="00AF6AA7">
      <w:pPr>
        <w:rPr>
          <w:sz w:val="14"/>
        </w:rPr>
      </w:pPr>
      <w:r w:rsidRPr="0094096E">
        <w:rPr>
          <w:sz w:val="14"/>
        </w:rPr>
        <w:t>On the other side of the coin, astrophysics sometimes adapts technology from the medical field. The complicated debris leftover after a supernova explosion, known as a supernova remnant, can be hard to visualize. We only have our vantage point and cannot travel around the remnant to view the intricacies of its structure. But by measuring how fast the material is traveling, and whether it’s traveling towards us or away, we can create a 3D map of the material’s motion. Supernova researchers are putting this data into medical imaging software originally designed for brain scans to get a 3D model that can be viewed in 360 degrees. To take it one step further, the models can then be 3D printed, allowing you to hold a dead star in your hand.</w:t>
      </w:r>
    </w:p>
    <w:p w14:paraId="0C5264EF" w14:textId="77777777" w:rsidR="00AF6AA7" w:rsidRPr="0094096E" w:rsidRDefault="00AF6AA7" w:rsidP="00AF6AA7">
      <w:pPr>
        <w:rPr>
          <w:sz w:val="14"/>
        </w:rPr>
      </w:pPr>
      <w:r w:rsidRPr="0094096E">
        <w:rPr>
          <w:sz w:val="14"/>
        </w:rPr>
        <w:t xml:space="preserve">The Center for Astrophysics | Harvard &amp; Smithsonian sets the standard for astronomical discovery. By pursuing scientific research, our scientists never know what might be the next big breakthrough. New detector technology means better lighter cameras. Astronomical data analysis software can be reconfigured to make cars safer. Novel techniques in radio astronomy paved the way for wireless internet. We don’t know what we are going to find, but we will never know if we don’t look. </w:t>
      </w:r>
    </w:p>
    <w:p w14:paraId="4FF6E4AA" w14:textId="77777777" w:rsidR="00AF6AA7" w:rsidRPr="0094096E" w:rsidRDefault="00AF6AA7" w:rsidP="00AF6AA7">
      <w:pPr>
        <w:rPr>
          <w:sz w:val="14"/>
        </w:rPr>
      </w:pPr>
      <w:r w:rsidRPr="0094096E">
        <w:rPr>
          <w:sz w:val="14"/>
        </w:rPr>
        <w:t>How Curiosity Drives Ingenuity</w:t>
      </w:r>
    </w:p>
    <w:p w14:paraId="4DAF1E4E" w14:textId="77777777" w:rsidR="00AF6AA7" w:rsidRPr="0094096E" w:rsidRDefault="00AF6AA7" w:rsidP="00AF6AA7">
      <w:pPr>
        <w:rPr>
          <w:sz w:val="14"/>
        </w:rPr>
      </w:pPr>
      <w:r w:rsidRPr="0094096E">
        <w:rPr>
          <w:sz w:val="14"/>
        </w:rPr>
        <w:t>Understanding our Universe is not an easy task. It requires an incredible amount of focused effort among worldwide collaborations of dedicated experts, the constant development of new technology at great expense, and theoretical modelling that pushes the boundaries of science. Even without any guarantee of success, such an undertaking has its benefits.</w:t>
      </w:r>
    </w:p>
    <w:p w14:paraId="522A7A4A" w14:textId="77777777" w:rsidR="00AF6AA7" w:rsidRPr="0094096E" w:rsidRDefault="00AF6AA7" w:rsidP="00AF6AA7">
      <w:pPr>
        <w:rPr>
          <w:sz w:val="14"/>
        </w:rPr>
      </w:pPr>
      <w:r w:rsidRPr="0094096E">
        <w:rPr>
          <w:highlight w:val="green"/>
          <w:u w:val="single"/>
        </w:rPr>
        <w:t>Astronomy is</w:t>
      </w:r>
      <w:r w:rsidRPr="0094096E">
        <w:rPr>
          <w:u w:val="single"/>
        </w:rPr>
        <w:t xml:space="preserve"> continually </w:t>
      </w:r>
      <w:r w:rsidRPr="0094096E">
        <w:rPr>
          <w:rStyle w:val="Emphasis"/>
          <w:highlight w:val="green"/>
        </w:rPr>
        <w:t>innovating</w:t>
      </w:r>
      <w:r w:rsidRPr="0094096E">
        <w:rPr>
          <w:rStyle w:val="Emphasis"/>
        </w:rPr>
        <w:t xml:space="preserve"> and progressing</w:t>
      </w:r>
      <w:r w:rsidRPr="0094096E">
        <w:rPr>
          <w:sz w:val="14"/>
        </w:rPr>
        <w:t>. Seemingly by accident, scientific and technological developments in astronomy have worked their way into our daily lives. For example, the device you’re currently reading this text on is very likely to involve components and systems that saw their first application in astronomy.</w:t>
      </w:r>
    </w:p>
    <w:p w14:paraId="42A24E90" w14:textId="77777777" w:rsidR="00AF6AA7" w:rsidRPr="0094096E" w:rsidRDefault="00AF6AA7" w:rsidP="00AF6AA7">
      <w:pPr>
        <w:rPr>
          <w:sz w:val="14"/>
        </w:rPr>
      </w:pPr>
      <w:r w:rsidRPr="0094096E">
        <w:rPr>
          <w:rStyle w:val="Emphasis"/>
          <w:highlight w:val="green"/>
        </w:rPr>
        <w:t>Computers</w:t>
      </w:r>
      <w:r w:rsidRPr="0094096E">
        <w:rPr>
          <w:sz w:val="14"/>
        </w:rPr>
        <w:t xml:space="preserve">, </w:t>
      </w:r>
      <w:r w:rsidRPr="0094096E">
        <w:rPr>
          <w:rStyle w:val="Emphasis"/>
          <w:highlight w:val="green"/>
        </w:rPr>
        <w:t>satellites</w:t>
      </w:r>
      <w:r w:rsidRPr="0094096E">
        <w:rPr>
          <w:sz w:val="14"/>
        </w:rPr>
        <w:t xml:space="preserve"> </w:t>
      </w:r>
      <w:r w:rsidRPr="0094096E">
        <w:rPr>
          <w:u w:val="single"/>
        </w:rPr>
        <w:t xml:space="preserve">and the </w:t>
      </w:r>
      <w:r w:rsidRPr="0094096E">
        <w:rPr>
          <w:rStyle w:val="Emphasis"/>
          <w:highlight w:val="green"/>
        </w:rPr>
        <w:t>smartphones</w:t>
      </w:r>
      <w:r w:rsidRPr="0094096E">
        <w:rPr>
          <w:u w:val="single"/>
        </w:rPr>
        <w:t xml:space="preserve"> they service</w:t>
      </w:r>
      <w:r w:rsidRPr="0094096E">
        <w:rPr>
          <w:sz w:val="14"/>
        </w:rPr>
        <w:t>, Global Positioning System (</w:t>
      </w:r>
      <w:r w:rsidRPr="0094096E">
        <w:rPr>
          <w:rStyle w:val="Emphasis"/>
          <w:highlight w:val="green"/>
        </w:rPr>
        <w:t>GPS</w:t>
      </w:r>
      <w:r w:rsidRPr="0094096E">
        <w:rPr>
          <w:sz w:val="14"/>
        </w:rPr>
        <w:t xml:space="preserve">), </w:t>
      </w:r>
      <w:r w:rsidRPr="0094096E">
        <w:rPr>
          <w:rStyle w:val="Emphasis"/>
        </w:rPr>
        <w:t xml:space="preserve">energy-efficient </w:t>
      </w:r>
      <w:r w:rsidRPr="0094096E">
        <w:rPr>
          <w:rStyle w:val="Emphasis"/>
          <w:highlight w:val="green"/>
        </w:rPr>
        <w:t>solar panels</w:t>
      </w:r>
      <w:r w:rsidRPr="0094096E">
        <w:rPr>
          <w:u w:val="single"/>
        </w:rPr>
        <w:t>, digital camera sensors</w:t>
      </w:r>
      <w:r w:rsidRPr="0094096E">
        <w:rPr>
          <w:sz w:val="14"/>
        </w:rPr>
        <w:t xml:space="preserve">, </w:t>
      </w:r>
      <w:r w:rsidRPr="0094096E">
        <w:rPr>
          <w:u w:val="single"/>
        </w:rPr>
        <w:t>airport security scanners</w:t>
      </w:r>
      <w:r w:rsidRPr="0094096E">
        <w:rPr>
          <w:sz w:val="14"/>
        </w:rPr>
        <w:t xml:space="preserve">, </w:t>
      </w:r>
      <w:r w:rsidRPr="0094096E">
        <w:rPr>
          <w:u w:val="single"/>
        </w:rPr>
        <w:t>portable X-ray machines</w:t>
      </w:r>
      <w:r w:rsidRPr="0094096E">
        <w:rPr>
          <w:sz w:val="14"/>
        </w:rPr>
        <w:t xml:space="preserve">, </w:t>
      </w:r>
      <w:r w:rsidRPr="0094096E">
        <w:rPr>
          <w:sz w:val="14"/>
        </w:rPr>
        <w:lastRenderedPageBreak/>
        <w:t>and Magnetic Resonance Imaging (</w:t>
      </w:r>
      <w:r w:rsidRPr="0094096E">
        <w:rPr>
          <w:u w:val="single"/>
        </w:rPr>
        <w:t>MRI</w:t>
      </w:r>
      <w:r w:rsidRPr="0094096E">
        <w:rPr>
          <w:sz w:val="14"/>
        </w:rPr>
        <w:t xml:space="preserve">) </w:t>
      </w:r>
      <w:r w:rsidRPr="0094096E">
        <w:rPr>
          <w:highlight w:val="green"/>
          <w:u w:val="single"/>
        </w:rPr>
        <w:t>scanners are</w:t>
      </w:r>
      <w:r w:rsidRPr="0094096E">
        <w:rPr>
          <w:u w:val="single"/>
        </w:rPr>
        <w:t xml:space="preserve"> just a </w:t>
      </w:r>
      <w:r w:rsidRPr="0094096E">
        <w:rPr>
          <w:highlight w:val="green"/>
          <w:u w:val="single"/>
        </w:rPr>
        <w:t xml:space="preserve">few of </w:t>
      </w:r>
      <w:r w:rsidRPr="0094096E">
        <w:rPr>
          <w:rStyle w:val="Emphasis"/>
          <w:highlight w:val="green"/>
        </w:rPr>
        <w:t>technological advances</w:t>
      </w:r>
      <w:r w:rsidRPr="0094096E">
        <w:rPr>
          <w:u w:val="single"/>
        </w:rPr>
        <w:t xml:space="preserve"> that are the </w:t>
      </w:r>
      <w:r w:rsidRPr="0094096E">
        <w:rPr>
          <w:rStyle w:val="Emphasis"/>
        </w:rPr>
        <w:t>legacy of astronomy</w:t>
      </w:r>
      <w:r w:rsidRPr="0094096E">
        <w:rPr>
          <w:sz w:val="14"/>
        </w:rPr>
        <w:t xml:space="preserve">, and that benefit us all on Earth. </w:t>
      </w:r>
      <w:r w:rsidRPr="0094096E">
        <w:rPr>
          <w:rStyle w:val="Emphasis"/>
        </w:rPr>
        <w:t>None</w:t>
      </w:r>
      <w:r w:rsidRPr="0094096E">
        <w:rPr>
          <w:u w:val="single"/>
        </w:rPr>
        <w:t xml:space="preserve"> of these would have happened</w:t>
      </w:r>
      <w:r w:rsidRPr="0094096E">
        <w:rPr>
          <w:sz w:val="14"/>
        </w:rPr>
        <w:t xml:space="preserve"> if we hadn’t first been dedicated to simple human curiosity about what may be out in the far reaches of our Universe. As it has been throughout our history, the impulse to explore is still one of the greatest wellsprings of human ingenuity.</w:t>
      </w:r>
    </w:p>
    <w:p w14:paraId="67ACB071" w14:textId="77777777" w:rsidR="00AF6AA7" w:rsidRPr="0094096E" w:rsidRDefault="00AF6AA7" w:rsidP="00AF6AA7">
      <w:pPr>
        <w:rPr>
          <w:sz w:val="14"/>
        </w:rPr>
      </w:pPr>
      <w:r w:rsidRPr="0094096E">
        <w:rPr>
          <w:sz w:val="14"/>
        </w:rPr>
        <w:t>Protecting the Planet</w:t>
      </w:r>
      <w:r>
        <w:rPr>
          <w:sz w:val="14"/>
        </w:rPr>
        <w:t xml:space="preserve"> </w:t>
      </w:r>
      <w:r w:rsidRPr="0094096E">
        <w:rPr>
          <w:sz w:val="14"/>
        </w:rPr>
        <w:t>In 1859, the Sun launched an enormous magnetized mass of plasma at the Earth, shorting electrical lines, starting electrical fires and knocking out telegraph communication. The northern lights could be seen as far south as Mexico. If such a solar event hit the Earth today, it is estimated to cause damage measured in the trillions of dollars.</w:t>
      </w:r>
      <w:r>
        <w:rPr>
          <w:sz w:val="14"/>
        </w:rPr>
        <w:t xml:space="preserve"> </w:t>
      </w:r>
      <w:r w:rsidRPr="0094096E">
        <w:rPr>
          <w:sz w:val="14"/>
        </w:rPr>
        <w:t>Coronal mass ejections (CMEs), like the 1859 event, are giant eruptions of charged particles that threaten satellites, astronauts, and our electrical grid. A suite of CFA missions and instruments are monitoring the Sun, giving us warning of incoming CMEs, allowing time to prepare and protect people and our highly susceptible electronic and communication systems.</w:t>
      </w:r>
      <w:r>
        <w:rPr>
          <w:sz w:val="14"/>
        </w:rPr>
        <w:t xml:space="preserve"> </w:t>
      </w:r>
      <w:r w:rsidRPr="0094096E">
        <w:rPr>
          <w:sz w:val="14"/>
        </w:rPr>
        <w:t>The X-ray Telescope (XRT) aboard the Hinode spacecraft observes flares, CMEs, and the source of the highly charged flow of particles from the Sun, known as the solar wind.</w:t>
      </w:r>
      <w:r>
        <w:rPr>
          <w:sz w:val="14"/>
        </w:rPr>
        <w:t xml:space="preserve"> </w:t>
      </w:r>
      <w:r w:rsidRPr="0094096E">
        <w:rPr>
          <w:sz w:val="14"/>
        </w:rPr>
        <w:t>The Atmospheric Imaging Assembly (AIA), developed by scientists at the Center for Astrophysics | Harvard &amp; Smithsonian (CfA), aboard the Solar Dynamics Observatory (SDO) takes fast, multi-wavelength images of the full sun. This allows scientists to watch monitor features at different temperatures and levels of the solar atmosphere.</w:t>
      </w:r>
      <w:r>
        <w:rPr>
          <w:sz w:val="14"/>
        </w:rPr>
        <w:t xml:space="preserve"> </w:t>
      </w:r>
      <w:r w:rsidRPr="0094096E">
        <w:rPr>
          <w:sz w:val="14"/>
        </w:rPr>
        <w:t>The Parker Solar Probe, will race through the Sun’s atmosphere, collecting material and measuring the solar wind at its source. It will eventually orbit seven times closer than any previous satellite, and withstand temperatures of 2,500 degrees (1,377 degrees Celsius). The Solar Wind Electrons Alphas and Protons (SWEAP) Investigation, developed by CfA scientists and engineers, is the set of instruments on the spacecraft that will directly measure the properties of the plasma in the solar atmosphere during these encounters. A special component of SWEAP is a small instrument that will look around the protective heat shield of the spacecraft directly at the Sun. This will allow SWEAP to sweep up a sample of the atmosphere and touch the Sun, our star, for the first time.</w:t>
      </w:r>
      <w:r>
        <w:rPr>
          <w:sz w:val="14"/>
        </w:rPr>
        <w:t xml:space="preserve"> </w:t>
      </w:r>
      <w:r w:rsidRPr="0094096E">
        <w:rPr>
          <w:sz w:val="14"/>
        </w:rPr>
        <w:t>Our Sun makes life on Earth possible, but is still an unpredictable, sometimes volatile star. By learning more about our Sun, astronomers can warn us about incoming solar storms and predict the next big eruption.</w:t>
      </w:r>
      <w:r>
        <w:rPr>
          <w:sz w:val="14"/>
        </w:rPr>
        <w:t xml:space="preserve"> </w:t>
      </w:r>
      <w:r w:rsidRPr="0094096E">
        <w:rPr>
          <w:sz w:val="14"/>
        </w:rPr>
        <w:t>Space Watch</w:t>
      </w:r>
    </w:p>
    <w:p w14:paraId="66F9DFDA" w14:textId="77777777" w:rsidR="00AF6AA7" w:rsidRPr="0094096E" w:rsidRDefault="00AF6AA7" w:rsidP="00AF6AA7">
      <w:pPr>
        <w:rPr>
          <w:sz w:val="14"/>
        </w:rPr>
      </w:pPr>
      <w:r w:rsidRPr="0094096E">
        <w:rPr>
          <w:sz w:val="14"/>
        </w:rPr>
        <w:t xml:space="preserve">Though the Solar System has certainly cleaned up its act in the 66 million years since an </w:t>
      </w:r>
      <w:r w:rsidRPr="0094096E">
        <w:rPr>
          <w:highlight w:val="green"/>
          <w:u w:val="single"/>
        </w:rPr>
        <w:t xml:space="preserve">asteroid </w:t>
      </w:r>
      <w:r w:rsidRPr="0094096E">
        <w:rPr>
          <w:rStyle w:val="Emphasis"/>
          <w:highlight w:val="green"/>
        </w:rPr>
        <w:t>wiped out the dinosaurs</w:t>
      </w:r>
      <w:r w:rsidRPr="0094096E">
        <w:rPr>
          <w:sz w:val="14"/>
        </w:rPr>
        <w:t xml:space="preserve">, </w:t>
      </w:r>
      <w:r w:rsidRPr="0094096E">
        <w:rPr>
          <w:u w:val="single"/>
        </w:rPr>
        <w:t xml:space="preserve">there have since been a </w:t>
      </w:r>
      <w:r w:rsidRPr="0094096E">
        <w:rPr>
          <w:rStyle w:val="Emphasis"/>
        </w:rPr>
        <w:t>couple of near misses</w:t>
      </w:r>
      <w:r w:rsidRPr="0094096E">
        <w:rPr>
          <w:sz w:val="14"/>
        </w:rPr>
        <w:t xml:space="preserve"> that are too close for comfort.</w:t>
      </w:r>
    </w:p>
    <w:p w14:paraId="1B0D9141" w14:textId="77777777" w:rsidR="00AF6AA7" w:rsidRPr="0094096E" w:rsidRDefault="00AF6AA7" w:rsidP="00AF6AA7">
      <w:pPr>
        <w:rPr>
          <w:sz w:val="14"/>
        </w:rPr>
      </w:pPr>
      <w:r w:rsidRPr="0094096E">
        <w:rPr>
          <w:sz w:val="14"/>
        </w:rPr>
        <w:t xml:space="preserve">The Minor Planet Center, located at the Center for Astrophysics, is tasked by the International Astronomical Union to </w:t>
      </w:r>
      <w:r w:rsidRPr="0094096E">
        <w:rPr>
          <w:highlight w:val="green"/>
          <w:u w:val="single"/>
        </w:rPr>
        <w:t>collect and circulate</w:t>
      </w:r>
      <w:r w:rsidRPr="0094096E">
        <w:rPr>
          <w:sz w:val="14"/>
        </w:rPr>
        <w:t xml:space="preserve"> positional </w:t>
      </w:r>
      <w:r w:rsidRPr="0094096E">
        <w:rPr>
          <w:highlight w:val="green"/>
          <w:u w:val="single"/>
        </w:rPr>
        <w:t>measurements of</w:t>
      </w:r>
      <w:r w:rsidRPr="0094096E">
        <w:rPr>
          <w:u w:val="single"/>
        </w:rPr>
        <w:t xml:space="preserve"> minor planets like </w:t>
      </w:r>
      <w:r w:rsidRPr="0094096E">
        <w:rPr>
          <w:rStyle w:val="Emphasis"/>
          <w:highlight w:val="green"/>
        </w:rPr>
        <w:t>asteroids</w:t>
      </w:r>
      <w:r w:rsidRPr="0094096E">
        <w:rPr>
          <w:rStyle w:val="Emphasis"/>
        </w:rPr>
        <w:t xml:space="preserve"> and comets</w:t>
      </w:r>
      <w:r w:rsidRPr="0094096E">
        <w:rPr>
          <w:sz w:val="14"/>
        </w:rPr>
        <w:t xml:space="preserve">. The Center calculates the motions of newfound objects and alerts observers when an object </w:t>
      </w:r>
      <w:r w:rsidRPr="0094096E">
        <w:rPr>
          <w:u w:val="single"/>
        </w:rPr>
        <w:t>that might impact the Earth</w:t>
      </w:r>
      <w:r w:rsidRPr="0094096E">
        <w:rPr>
          <w:sz w:val="14"/>
        </w:rPr>
        <w:t xml:space="preserve"> is detected. The orbit calculation and announcement of newly discovered Near-Earth Asteroids (NEOs) is a critically important job, ensuring that we won’t suffer the same fate as the dinosaurs.</w:t>
      </w:r>
    </w:p>
    <w:p w14:paraId="728A2308" w14:textId="77777777" w:rsidR="00AF6AA7" w:rsidRPr="0094096E" w:rsidRDefault="00AF6AA7" w:rsidP="00AF6AA7">
      <w:pPr>
        <w:rPr>
          <w:sz w:val="14"/>
        </w:rPr>
      </w:pPr>
      <w:r w:rsidRPr="0094096E">
        <w:rPr>
          <w:sz w:val="14"/>
        </w:rPr>
        <w:t>Benefits Beyond the Balance Sheet</w:t>
      </w:r>
    </w:p>
    <w:p w14:paraId="386EE17E" w14:textId="77777777" w:rsidR="00AF6AA7" w:rsidRPr="0094096E" w:rsidRDefault="00AF6AA7" w:rsidP="00AF6AA7">
      <w:pPr>
        <w:rPr>
          <w:sz w:val="14"/>
        </w:rPr>
      </w:pPr>
      <w:r w:rsidRPr="0094096E">
        <w:rPr>
          <w:sz w:val="14"/>
        </w:rPr>
        <w:t>Astronomy has a unique ability to unite humans. Simply by asking big questions about the Universe and our place in it, we see ourselves as we are: together, voyaging through a singular moment in time on one very special but relatively minuscule planet among the vastness of space.</w:t>
      </w:r>
    </w:p>
    <w:p w14:paraId="10CD74B8" w14:textId="77777777" w:rsidR="00AF6AA7" w:rsidRPr="0094096E" w:rsidRDefault="00AF6AA7" w:rsidP="00AF6AA7">
      <w:pPr>
        <w:rPr>
          <w:sz w:val="14"/>
        </w:rPr>
      </w:pPr>
      <w:r w:rsidRPr="0094096E">
        <w:rPr>
          <w:sz w:val="14"/>
        </w:rPr>
        <w:t>The sense of wonder inspired by humanity’s quest for knowledge of our Universe has its own important applications. In education, we see the teaching of astronomy at the primary or secondary level leading students to pursue careers in STEM (science, technology, engineering, and math). In international relations, we see astronomy as a scientific field that transcends borders and promotes collaboration between global teams in unified pursuit of knowledge. In our culture, we see the impact of keystone scientific discoveries creating a more informed and scientifically literate society.</w:t>
      </w:r>
    </w:p>
    <w:p w14:paraId="3503776F" w14:textId="77777777" w:rsidR="00AF6AA7" w:rsidRDefault="00AF6AA7" w:rsidP="00AF6AA7">
      <w:pPr>
        <w:rPr>
          <w:sz w:val="14"/>
        </w:rPr>
      </w:pPr>
      <w:r w:rsidRPr="0094096E">
        <w:rPr>
          <w:sz w:val="14"/>
        </w:rPr>
        <w:t>And let’s not forget that astronomy offers us a glimpse into our shared future. Will our species be able to spread across the cosmos, to colonize other planets, and to preserve our heritage and legacy through the ages? If so, it will only be through the study of astronomy.</w:t>
      </w:r>
    </w:p>
    <w:p w14:paraId="6109A6D4" w14:textId="77777777" w:rsidR="00AF6AA7" w:rsidRDefault="00AF6AA7" w:rsidP="00AF6AA7"/>
    <w:p w14:paraId="591FA923" w14:textId="77777777" w:rsidR="00AF6AA7" w:rsidRDefault="00AF6AA7" w:rsidP="00AF6AA7">
      <w:pPr>
        <w:pStyle w:val="Heading4"/>
      </w:pPr>
      <w:r>
        <w:t xml:space="preserve">Debris triggers </w:t>
      </w:r>
      <w:r w:rsidRPr="006A63EE">
        <w:rPr>
          <w:u w:val="single"/>
        </w:rPr>
        <w:t>miscalculated war</w:t>
      </w:r>
      <w:r>
        <w:t>.</w:t>
      </w:r>
    </w:p>
    <w:p w14:paraId="2EA88DE4" w14:textId="77777777" w:rsidR="00AF6AA7" w:rsidRPr="00A70361" w:rsidRDefault="00AF6AA7" w:rsidP="00AF6AA7">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(Wildside, 2016), and Patents for Power: Intellectual Property Law and the Diffusion of Military Technology (University of Chicago, 2020).</w:t>
      </w:r>
      <w:r>
        <w:t xml:space="preserve"> 1/9/22. [19 Fourty Five, “</w:t>
      </w:r>
      <w:r w:rsidRPr="00A70361">
        <w:t>Does A Space War Mean A Nuclear War?</w:t>
      </w:r>
      <w:r>
        <w:t xml:space="preserve">,” </w:t>
      </w:r>
      <w:hyperlink r:id="rId19" w:history="1">
        <w:r w:rsidRPr="00BE0E32">
          <w:rPr>
            <w:rStyle w:val="Hyperlink"/>
          </w:rPr>
          <w:t>https://www.19fortyfive.com/2022/01/does-a-space-war-mean-a-nuclear-war/</w:t>
        </w:r>
      </w:hyperlink>
      <w:r>
        <w:t>] Justin</w:t>
      </w:r>
    </w:p>
    <w:p w14:paraId="13582611" w14:textId="77777777" w:rsidR="00AF6AA7" w:rsidRPr="00A70361" w:rsidRDefault="00AF6AA7" w:rsidP="00AF6AA7">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lastRenderedPageBreak/>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37B92388" w14:textId="77777777" w:rsidR="00AF6AA7" w:rsidRPr="00A70361" w:rsidRDefault="00AF6AA7" w:rsidP="00AF6AA7">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5494EB93" w14:textId="77777777" w:rsidR="00AF6AA7" w:rsidRPr="00A70361" w:rsidRDefault="00AF6AA7" w:rsidP="00AF6AA7">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701E5811" w14:textId="77777777" w:rsidR="00AF6AA7" w:rsidRDefault="00AF6AA7" w:rsidP="00AF6AA7">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076B3AA9" w14:textId="77777777" w:rsidR="00AF6AA7" w:rsidRDefault="00AF6AA7" w:rsidP="00AF6AA7">
      <w:pPr>
        <w:pStyle w:val="Heading4"/>
      </w:pPr>
      <w:r>
        <w:t xml:space="preserve">No limited nuclear wars – </w:t>
      </w:r>
      <w:r w:rsidRPr="00784AC4">
        <w:rPr>
          <w:u w:val="single"/>
        </w:rPr>
        <w:t>extinction</w:t>
      </w:r>
      <w:r>
        <w:t xml:space="preserve">. </w:t>
      </w:r>
    </w:p>
    <w:p w14:paraId="37B612A7" w14:textId="77777777" w:rsidR="00AF6AA7" w:rsidRPr="00F35F0D" w:rsidRDefault="00AF6AA7" w:rsidP="00AF6AA7">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0" w:history="1">
        <w:r w:rsidRPr="0024235A">
          <w:rPr>
            <w:rStyle w:val="Hyperlink"/>
          </w:rPr>
          <w:t>https://metro.co.uk/2019/05/18/we-will-all-end-up-killing-each-other-and-one-nuclear-blast-could-do-it-9370115/</w:t>
        </w:r>
      </w:hyperlink>
      <w:r w:rsidRPr="00F35F0D">
        <w:t>]</w:t>
      </w:r>
      <w:r>
        <w:t xml:space="preserve"> Recut Justin</w:t>
      </w:r>
    </w:p>
    <w:p w14:paraId="5EF65F6B" w14:textId="77777777" w:rsidR="00AF6AA7" w:rsidRPr="00177BE1" w:rsidRDefault="00AF6AA7" w:rsidP="00AF6AA7">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2CB7620A" w14:textId="77777777" w:rsidR="00AF6AA7" w:rsidRPr="00177BE1" w:rsidRDefault="00AF6AA7" w:rsidP="00AF6AA7">
      <w:pPr>
        <w:rPr>
          <w:sz w:val="14"/>
        </w:rPr>
      </w:pPr>
      <w:r w:rsidRPr="00177BE1">
        <w:rPr>
          <w:sz w:val="14"/>
        </w:rPr>
        <w:t>Most (93%) have been built by Russia and in the US, 3,100 of them are ready to fire within hours.</w:t>
      </w:r>
    </w:p>
    <w:p w14:paraId="1238EF21" w14:textId="77777777" w:rsidR="00AF6AA7" w:rsidRPr="00177BE1" w:rsidRDefault="00AF6AA7" w:rsidP="00AF6AA7">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2D3A8222" w14:textId="77777777" w:rsidR="00AF6AA7" w:rsidRPr="00177BE1" w:rsidRDefault="00AF6AA7" w:rsidP="00AF6AA7">
      <w:pPr>
        <w:rPr>
          <w:u w:val="single"/>
        </w:rPr>
      </w:pPr>
      <w:r w:rsidRPr="00B844AE">
        <w:rPr>
          <w:rStyle w:val="Emphasis"/>
          <w:highlight w:val="green"/>
        </w:rPr>
        <w:lastRenderedPageBreak/>
        <w:t>One</w:t>
      </w:r>
      <w:r w:rsidRPr="00177BE1">
        <w:rPr>
          <w:u w:val="single"/>
        </w:rPr>
        <w:t xml:space="preserve"> nuclear </w:t>
      </w:r>
      <w:r w:rsidRPr="00B844AE">
        <w:rPr>
          <w:highlight w:val="green"/>
          <w:u w:val="single"/>
        </w:rPr>
        <w:t>blast</w:t>
      </w:r>
      <w:r w:rsidRPr="00177BE1">
        <w:rPr>
          <w:sz w:val="14"/>
        </w:rPr>
        <w:t xml:space="preserve">, one mistake, one cyber attack </w:t>
      </w:r>
      <w:r w:rsidRPr="00177BE1">
        <w:rPr>
          <w:u w:val="single"/>
        </w:rPr>
        <w:t xml:space="preserve">could </w:t>
      </w:r>
      <w:r w:rsidRPr="00B844AE">
        <w:rPr>
          <w:highlight w:val="green"/>
          <w:u w:val="single"/>
        </w:rPr>
        <w:t>trigger it.</w:t>
      </w:r>
    </w:p>
    <w:p w14:paraId="389F0E38" w14:textId="77777777" w:rsidR="00AF6AA7" w:rsidRPr="00177BE1" w:rsidRDefault="00AF6AA7" w:rsidP="00AF6AA7">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48F15934" w14:textId="77777777" w:rsidR="00AF6AA7" w:rsidRPr="00177BE1" w:rsidRDefault="00AF6AA7" w:rsidP="00AF6AA7">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6DF7F814" w14:textId="77777777" w:rsidR="00AF6AA7" w:rsidRPr="00177BE1" w:rsidRDefault="00AF6AA7" w:rsidP="00AF6AA7">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5CF50F73" w14:textId="77777777" w:rsidR="00AF6AA7" w:rsidRPr="00177BE1" w:rsidRDefault="00AF6AA7" w:rsidP="00AF6AA7">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405E961B" w14:textId="77777777" w:rsidR="00AF6AA7" w:rsidRPr="00177BE1" w:rsidRDefault="00AF6AA7" w:rsidP="00AF6AA7">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07B14FCC" w14:textId="77777777" w:rsidR="00AF6AA7" w:rsidRPr="00177BE1" w:rsidRDefault="00AF6AA7" w:rsidP="00AF6AA7">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384EEB40" w14:textId="77777777" w:rsidR="00AF6AA7" w:rsidRPr="00177BE1" w:rsidRDefault="00AF6AA7" w:rsidP="00AF6AA7">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46A3BB2F" w14:textId="77777777" w:rsidR="00AF6AA7" w:rsidRPr="00177BE1" w:rsidRDefault="00AF6AA7" w:rsidP="00AF6AA7">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1250D81D" w14:textId="77777777" w:rsidR="00AF6AA7" w:rsidRPr="00177BE1" w:rsidRDefault="00AF6AA7" w:rsidP="00AF6AA7">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427F8270" w14:textId="77777777" w:rsidR="00AF6AA7" w:rsidRPr="00177BE1" w:rsidRDefault="00AF6AA7" w:rsidP="00AF6AA7">
      <w:pPr>
        <w:rPr>
          <w:rStyle w:val="Emphasis"/>
          <w:sz w:val="8"/>
          <w:szCs w:val="8"/>
        </w:rPr>
      </w:pPr>
      <w:r w:rsidRPr="00177BE1">
        <w:rPr>
          <w:sz w:val="8"/>
          <w:szCs w:val="8"/>
        </w:rPr>
        <w:t>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30BBDB7B" w14:textId="77777777" w:rsidR="00AF6AA7" w:rsidRPr="00177BE1" w:rsidRDefault="00AF6AA7" w:rsidP="00AF6AA7">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31DFBA87" w14:textId="77777777" w:rsidR="00AF6AA7" w:rsidRPr="00177BE1" w:rsidRDefault="00AF6AA7" w:rsidP="00AF6AA7">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6F039366" w14:textId="77777777" w:rsidR="00AF6AA7" w:rsidRPr="0094096E" w:rsidRDefault="00AF6AA7" w:rsidP="00AF6AA7">
      <w:pPr>
        <w:rPr>
          <w:u w:val="single"/>
        </w:rPr>
      </w:pPr>
      <w:r w:rsidRPr="00177BE1">
        <w:rPr>
          <w:u w:val="single"/>
        </w:rPr>
        <w:lastRenderedPageBreak/>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25D79D1D" w14:textId="77777777" w:rsidR="00DE0DF6" w:rsidRDefault="00DE0DF6" w:rsidP="00DE0DF6">
      <w:pPr>
        <w:pStyle w:val="Heading3"/>
      </w:pPr>
      <w:r>
        <w:lastRenderedPageBreak/>
        <w:t>1AC – FW</w:t>
      </w:r>
    </w:p>
    <w:p w14:paraId="5BB328CA" w14:textId="77777777" w:rsidR="00DE0DF6" w:rsidRPr="00E35695" w:rsidRDefault="00DE0DF6" w:rsidP="00DE0DF6">
      <w:pPr>
        <w:pStyle w:val="Heading4"/>
        <w:rPr>
          <w:rFonts w:cs="Calibri"/>
          <w:b w:val="0"/>
          <w:bCs w:val="0"/>
        </w:rPr>
      </w:pPr>
      <w:r w:rsidRPr="00E35695">
        <w:rPr>
          <w:rFonts w:cs="Calibri"/>
        </w:rPr>
        <w:t xml:space="preserve">The meta-ethic is </w:t>
      </w:r>
      <w:r w:rsidRPr="00E35695">
        <w:rPr>
          <w:rFonts w:cs="Calibri"/>
          <w:u w:val="single"/>
        </w:rPr>
        <w:t>moral naturalism</w:t>
      </w:r>
      <w:r w:rsidRPr="00E35695">
        <w:rPr>
          <w:rFonts w:cs="Calibri"/>
        </w:rPr>
        <w:t>.</w:t>
      </w:r>
      <w:r w:rsidRPr="00E35695">
        <w:rPr>
          <w:rFonts w:cs="Calibri"/>
          <w:b w:val="0"/>
        </w:rPr>
        <w:t xml:space="preserve"> </w:t>
      </w:r>
      <w:r w:rsidRPr="00E35695">
        <w:rPr>
          <w:rFonts w:cs="Calibri"/>
          <w:shd w:val="clear" w:color="auto" w:fill="FFFFFF"/>
        </w:rPr>
        <w:t xml:space="preserve">Non-natural moral facts are </w:t>
      </w:r>
      <w:r w:rsidRPr="00E35695">
        <w:rPr>
          <w:rFonts w:cs="Calibri"/>
          <w:u w:val="single"/>
          <w:shd w:val="clear" w:color="auto" w:fill="FFFFFF"/>
        </w:rPr>
        <w:t>epistemically inaccessible</w:t>
      </w:r>
      <w:r w:rsidRPr="00E35695">
        <w:rPr>
          <w:rFonts w:eastAsia="Times New Roman" w:cs="Calibri"/>
          <w:sz w:val="16"/>
          <w:shd w:val="clear" w:color="auto" w:fill="FFFFFF"/>
        </w:rPr>
        <w:t xml:space="preserve"> </w:t>
      </w:r>
    </w:p>
    <w:p w14:paraId="0330C3A0" w14:textId="77777777" w:rsidR="00DE0DF6" w:rsidRPr="00E35695" w:rsidRDefault="00DE0DF6" w:rsidP="00DE0DF6">
      <w:r w:rsidRPr="00E35695">
        <w:rPr>
          <w:rStyle w:val="Style13ptBold"/>
        </w:rPr>
        <w:t>Papineau 7</w:t>
      </w:r>
      <w:r w:rsidRPr="00E35695">
        <w:t xml:space="preserve"> [David, Academic philosopher. He works as Professor of Philosophy of Science at King's College London, having previously taught for several years at Cambridge University and been a fellow of Robinson College, Cambridge, “Naturalism”. </w:t>
      </w:r>
      <w:hyperlink r:id="rId21" w:history="1">
        <w:r w:rsidRPr="00E35695">
          <w:t>http://plato.stanford.edu/entries/naturalism/</w:t>
        </w:r>
      </w:hyperlink>
      <w:r w:rsidRPr="00E35695">
        <w:t xml:space="preserve">] </w:t>
      </w:r>
    </w:p>
    <w:p w14:paraId="00CD765E" w14:textId="77777777" w:rsidR="00DE0DF6" w:rsidRPr="00E35695" w:rsidRDefault="00DE0DF6" w:rsidP="00DE0DF6">
      <w:pPr>
        <w:rPr>
          <w:b/>
          <w:sz w:val="12"/>
        </w:rPr>
      </w:pPr>
      <w:r w:rsidRPr="00E35695">
        <w:rPr>
          <w:sz w:val="12"/>
        </w:rPr>
        <w:t>Moore took this argument to show that moral facts comprise a distinct species of non-natural fact. However, any such non-naturalist view of morality</w:t>
      </w:r>
      <w:r w:rsidRPr="00E35695">
        <w:rPr>
          <w:u w:val="single"/>
        </w:rPr>
        <w:t xml:space="preserve"> </w:t>
      </w:r>
      <w:r w:rsidRPr="00E35695">
        <w:rPr>
          <w:sz w:val="12"/>
        </w:rPr>
        <w:t xml:space="preserve">faces immediate difficulties, deriving ultimately from the kind of causal closure thesis discussed above. If </w:t>
      </w:r>
      <w:r w:rsidRPr="00E74140">
        <w:rPr>
          <w:b/>
          <w:highlight w:val="green"/>
          <w:u w:val="single"/>
        </w:rPr>
        <w:t>all physical effects are due to</w:t>
      </w:r>
      <w:r w:rsidRPr="00E35695">
        <w:rPr>
          <w:b/>
          <w:u w:val="single"/>
        </w:rPr>
        <w:t xml:space="preserve"> a limited range of </w:t>
      </w:r>
      <w:r w:rsidRPr="00E74140">
        <w:rPr>
          <w:b/>
          <w:highlight w:val="green"/>
          <w:u w:val="single"/>
        </w:rPr>
        <w:t>natural causes</w:t>
      </w:r>
      <w:r w:rsidRPr="00E35695">
        <w:rPr>
          <w:b/>
          <w:u w:val="single"/>
        </w:rPr>
        <w:t xml:space="preserve">, and </w:t>
      </w:r>
      <w:r w:rsidRPr="00E74140">
        <w:rPr>
          <w:b/>
          <w:highlight w:val="green"/>
          <w:u w:val="single"/>
        </w:rPr>
        <w:t xml:space="preserve">if moral facts lie outside this </w:t>
      </w:r>
      <w:r w:rsidRPr="00E35695">
        <w:rPr>
          <w:b/>
          <w:u w:val="single"/>
        </w:rPr>
        <w:t xml:space="preserve">range, </w:t>
      </w:r>
      <w:r w:rsidRPr="00E74140">
        <w:rPr>
          <w:b/>
          <w:highlight w:val="green"/>
          <w:u w:val="single"/>
        </w:rPr>
        <w:t>then</w:t>
      </w:r>
      <w:r w:rsidRPr="00E35695">
        <w:rPr>
          <w:b/>
          <w:u w:val="single"/>
        </w:rPr>
        <w:t xml:space="preserve"> it follow that </w:t>
      </w:r>
      <w:r w:rsidRPr="003D1AFD">
        <w:rPr>
          <w:b/>
          <w:u w:val="single"/>
        </w:rPr>
        <w:t xml:space="preserve">moral facts can </w:t>
      </w:r>
      <w:r w:rsidRPr="00E74140">
        <w:rPr>
          <w:b/>
          <w:highlight w:val="green"/>
          <w:u w:val="single"/>
        </w:rPr>
        <w:t xml:space="preserve">never make any difference </w:t>
      </w:r>
      <w:r w:rsidRPr="00E35695">
        <w:rPr>
          <w:b/>
          <w:u w:val="single"/>
        </w:rPr>
        <w:t>to what happens in the physical world</w:t>
      </w:r>
      <w:r w:rsidRPr="00E35695">
        <w:rPr>
          <w:sz w:val="12"/>
        </w:rPr>
        <w:t xml:space="preserve"> (Harman, 1986). At first sight </w:t>
      </w:r>
      <w:r w:rsidRPr="00E74140">
        <w:rPr>
          <w:b/>
          <w:highlight w:val="green"/>
          <w:u w:val="single"/>
        </w:rPr>
        <w:t>this</w:t>
      </w:r>
      <w:r w:rsidRPr="00E35695">
        <w:rPr>
          <w:sz w:val="12"/>
        </w:rPr>
        <w:t xml:space="preserve"> may seem tolerable (perhaps moral facts indeed don't have any physical effects). </w:t>
      </w:r>
      <w:r w:rsidRPr="003D1AFD">
        <w:rPr>
          <w:sz w:val="12"/>
        </w:rPr>
        <w:t xml:space="preserve">But it </w:t>
      </w:r>
      <w:r w:rsidRPr="003D1AFD">
        <w:rPr>
          <w:b/>
          <w:u w:val="single"/>
        </w:rPr>
        <w:t>has</w:t>
      </w:r>
      <w:r w:rsidRPr="003D1AFD">
        <w:rPr>
          <w:sz w:val="12"/>
        </w:rPr>
        <w:t xml:space="preserve"> </w:t>
      </w:r>
      <w:r w:rsidRPr="003D1AFD">
        <w:rPr>
          <w:b/>
          <w:u w:val="single"/>
        </w:rPr>
        <w:t>very awkward epistemological consequences.</w:t>
      </w:r>
      <w:r w:rsidRPr="003D1AFD">
        <w:rPr>
          <w:sz w:val="12"/>
        </w:rPr>
        <w:t xml:space="preserve"> For</w:t>
      </w:r>
      <w:r w:rsidRPr="00E35695">
        <w:rPr>
          <w:sz w:val="12"/>
        </w:rPr>
        <w:t xml:space="preserve"> beings like us, </w:t>
      </w:r>
      <w:r w:rsidRPr="00E74140">
        <w:rPr>
          <w:b/>
          <w:highlight w:val="green"/>
          <w:u w:val="single"/>
        </w:rPr>
        <w:t>knowledge</w:t>
      </w:r>
      <w:r w:rsidRPr="00E35695">
        <w:rPr>
          <w:b/>
          <w:u w:val="single"/>
        </w:rPr>
        <w:t xml:space="preserve"> of the spatiotemporal world </w:t>
      </w:r>
      <w:r w:rsidRPr="003D1AFD">
        <w:rPr>
          <w:b/>
          <w:u w:val="single"/>
        </w:rPr>
        <w:t xml:space="preserve">is </w:t>
      </w:r>
      <w:r w:rsidRPr="00E74140">
        <w:rPr>
          <w:b/>
          <w:highlight w:val="green"/>
          <w:u w:val="single"/>
        </w:rPr>
        <w:t xml:space="preserve">mediated by physical </w:t>
      </w:r>
      <w:r w:rsidRPr="003D1AFD">
        <w:rPr>
          <w:b/>
          <w:u w:val="single"/>
        </w:rPr>
        <w:t xml:space="preserve">processes involving our sense organs and cognitive </w:t>
      </w:r>
      <w:r w:rsidRPr="00E74140">
        <w:rPr>
          <w:b/>
          <w:highlight w:val="green"/>
          <w:u w:val="single"/>
        </w:rPr>
        <w:t xml:space="preserve">systems. If </w:t>
      </w:r>
      <w:r w:rsidRPr="00E35695">
        <w:rPr>
          <w:b/>
          <w:u w:val="single"/>
        </w:rPr>
        <w:t xml:space="preserve">moral </w:t>
      </w:r>
      <w:r w:rsidRPr="00E74140">
        <w:rPr>
          <w:b/>
          <w:highlight w:val="green"/>
          <w:u w:val="single"/>
        </w:rPr>
        <w:t xml:space="preserve">facts cannot influence the physical </w:t>
      </w:r>
      <w:r w:rsidRPr="003D1AFD">
        <w:rPr>
          <w:b/>
          <w:u w:val="single"/>
        </w:rPr>
        <w:t>world, then</w:t>
      </w:r>
      <w:r w:rsidRPr="00E35695">
        <w:rPr>
          <w:b/>
          <w:u w:val="single"/>
        </w:rPr>
        <w:t xml:space="preserve"> it is </w:t>
      </w:r>
      <w:r w:rsidRPr="00E74140">
        <w:rPr>
          <w:b/>
          <w:highlight w:val="green"/>
          <w:u w:val="single"/>
        </w:rPr>
        <w:t>hard to</w:t>
      </w:r>
      <w:r w:rsidRPr="00E35695">
        <w:rPr>
          <w:b/>
          <w:u w:val="single"/>
        </w:rPr>
        <w:t xml:space="preserve"> see how we can </w:t>
      </w:r>
      <w:r w:rsidRPr="00E74140">
        <w:rPr>
          <w:b/>
          <w:highlight w:val="green"/>
          <w:u w:val="single"/>
        </w:rPr>
        <w:t xml:space="preserve">have </w:t>
      </w:r>
      <w:r w:rsidRPr="003D1AFD">
        <w:rPr>
          <w:b/>
          <w:u w:val="single"/>
        </w:rPr>
        <w:t xml:space="preserve">any </w:t>
      </w:r>
      <w:r w:rsidRPr="00E74140">
        <w:rPr>
          <w:b/>
          <w:highlight w:val="green"/>
          <w:u w:val="single"/>
        </w:rPr>
        <w:t>knowledge of them</w:t>
      </w:r>
      <w:r w:rsidRPr="00E35695">
        <w:rPr>
          <w:b/>
          <w:sz w:val="12"/>
        </w:rPr>
        <w:t>.</w:t>
      </w:r>
    </w:p>
    <w:p w14:paraId="6542B231" w14:textId="77777777" w:rsidR="00DE0DF6" w:rsidRPr="00E35695" w:rsidRDefault="00DE0DF6" w:rsidP="00DE0DF6"/>
    <w:p w14:paraId="4ABADB8F" w14:textId="77777777" w:rsidR="00DE0DF6" w:rsidRPr="00E35695" w:rsidRDefault="00DE0DF6" w:rsidP="00DE0DF6">
      <w:pPr>
        <w:pStyle w:val="Heading4"/>
      </w:pPr>
      <w:r w:rsidRPr="00E35695">
        <w:t>No a priori reason—evidence proves.</w:t>
      </w:r>
    </w:p>
    <w:p w14:paraId="7D85DAE8" w14:textId="77777777" w:rsidR="00DE0DF6" w:rsidRPr="00E35695" w:rsidRDefault="00DE0DF6" w:rsidP="00DE0DF6">
      <w:r w:rsidRPr="00E35695">
        <w:rPr>
          <w:b/>
          <w:sz w:val="26"/>
          <w:szCs w:val="26"/>
        </w:rPr>
        <w:t xml:space="preserve">Schwartz </w:t>
      </w:r>
      <w:r w:rsidRPr="00E35695">
        <w:t xml:space="preserve">“A Defense of Naïve Empiricism: It is Neither Self-Refuting Nor Dogmatic.” Stephen P. Schwartz. Ithaca College. pp.1-14.  </w:t>
      </w:r>
    </w:p>
    <w:p w14:paraId="132BEDF2" w14:textId="77777777" w:rsidR="00DE0DF6" w:rsidRPr="00E35695" w:rsidRDefault="00DE0DF6" w:rsidP="00DE0DF6">
      <w:r w:rsidRPr="00E35695">
        <w:t>The empirical support for the fundamental principle of empiricism is diffuse but salient. Our common empirical</w:t>
      </w:r>
      <w:r w:rsidRPr="00E35695">
        <w:rPr>
          <w:rStyle w:val="LDCut"/>
          <w:rFonts w:ascii="Calibri" w:hAnsi="Calibri" w:cs="Calibri"/>
          <w:color w:val="000000" w:themeColor="text1"/>
        </w:rPr>
        <w:t xml:space="preserve"> </w:t>
      </w:r>
      <w:r w:rsidRPr="00E35695">
        <w:rPr>
          <w:rStyle w:val="LDUnderline"/>
          <w:color w:val="000000" w:themeColor="text1"/>
        </w:rPr>
        <w:t xml:space="preserve">experience and </w:t>
      </w:r>
      <w:r w:rsidRPr="00E35695">
        <w:rPr>
          <w:rStyle w:val="LDCut"/>
          <w:rFonts w:ascii="Calibri" w:hAnsi="Calibri" w:cs="Calibri"/>
          <w:color w:val="000000" w:themeColor="text1"/>
        </w:rPr>
        <w:t xml:space="preserve">experimental </w:t>
      </w:r>
      <w:r w:rsidRPr="00E35695">
        <w:rPr>
          <w:rStyle w:val="LDUnderline"/>
          <w:color w:val="000000" w:themeColor="text1"/>
        </w:rPr>
        <w:t xml:space="preserve">psychology offer </w:t>
      </w:r>
      <w:r w:rsidRPr="00E74140">
        <w:rPr>
          <w:rStyle w:val="LDUnderline"/>
          <w:color w:val="000000" w:themeColor="text1"/>
          <w:highlight w:val="green"/>
        </w:rPr>
        <w:t xml:space="preserve">evidence </w:t>
      </w:r>
      <w:r w:rsidRPr="00E35695">
        <w:rPr>
          <w:rStyle w:val="LDUnderline"/>
          <w:color w:val="000000" w:themeColor="text1"/>
        </w:rPr>
        <w:t xml:space="preserve">that </w:t>
      </w:r>
      <w:r w:rsidRPr="00E74140">
        <w:rPr>
          <w:rStyle w:val="LDUnderline"/>
          <w:color w:val="000000" w:themeColor="text1"/>
          <w:highlight w:val="green"/>
        </w:rPr>
        <w:t>humans do not have</w:t>
      </w:r>
      <w:r w:rsidRPr="00E35695">
        <w:rPr>
          <w:rStyle w:val="LDUnderline"/>
          <w:color w:val="000000" w:themeColor="text1"/>
        </w:rPr>
        <w:t xml:space="preserve"> any capacity to garner </w:t>
      </w:r>
      <w:r w:rsidRPr="00E74140">
        <w:rPr>
          <w:rStyle w:val="LDUnderline"/>
          <w:color w:val="000000" w:themeColor="text1"/>
          <w:highlight w:val="green"/>
        </w:rPr>
        <w:t xml:space="preserve">knowledge except </w:t>
      </w:r>
      <w:r w:rsidRPr="00E35695">
        <w:rPr>
          <w:rStyle w:val="LDUnderline"/>
          <w:color w:val="000000" w:themeColor="text1"/>
        </w:rPr>
        <w:t xml:space="preserve">by </w:t>
      </w:r>
      <w:r w:rsidRPr="00E74140">
        <w:rPr>
          <w:rStyle w:val="LDUnderline"/>
          <w:color w:val="000000" w:themeColor="text1"/>
          <w:highlight w:val="green"/>
        </w:rPr>
        <w:t>empirical sources</w:t>
      </w:r>
      <w:r w:rsidRPr="00E35695">
        <w:rPr>
          <w:rStyle w:val="LDUnderline"/>
          <w:color w:val="000000" w:themeColor="text1"/>
        </w:rPr>
        <w:t xml:space="preserve">. </w:t>
      </w:r>
      <w:r w:rsidRPr="00E35695">
        <w:rPr>
          <w:rStyle w:val="LDCut"/>
          <w:rFonts w:ascii="Calibri" w:hAnsi="Calibri" w:cs="Calibri"/>
          <w:color w:val="000000" w:themeColor="text1"/>
        </w:rPr>
        <w:t xml:space="preserve">The fact is that we believe that </w:t>
      </w:r>
      <w:r w:rsidRPr="00E35695">
        <w:rPr>
          <w:rStyle w:val="LDUnderline"/>
          <w:color w:val="000000" w:themeColor="text1"/>
        </w:rPr>
        <w:t>there is no source of knowledge</w:t>
      </w:r>
      <w:r w:rsidRPr="00E35695">
        <w:rPr>
          <w:rStyle w:val="LDCut"/>
          <w:rFonts w:ascii="Calibri" w:hAnsi="Calibri" w:cs="Calibri"/>
          <w:color w:val="000000" w:themeColor="text1"/>
        </w:rPr>
        <w:t xml:space="preserve">, information, or evidence </w:t>
      </w:r>
      <w:r w:rsidRPr="00E35695">
        <w:rPr>
          <w:rStyle w:val="LDUnderline"/>
          <w:color w:val="000000" w:themeColor="text1"/>
        </w:rPr>
        <w:t>apart from observation</w:t>
      </w:r>
      <w:r w:rsidRPr="00E35695">
        <w:rPr>
          <w:rStyle w:val="LDCut"/>
          <w:rFonts w:ascii="Calibri" w:hAnsi="Calibri" w:cs="Calibri"/>
          <w:color w:val="000000" w:themeColor="text1"/>
        </w:rPr>
        <w:t>, empirical scientific investigations, and our sensory experience of the world, and we believe this on the basis of our empirical a posteriori experiences and our general empirical view of how things work. For example, we believe on empirical evidence that</w:t>
      </w:r>
      <w:r w:rsidRPr="00E35695">
        <w:rPr>
          <w:rStyle w:val="LDUnderline"/>
          <w:color w:val="000000" w:themeColor="text1"/>
        </w:rPr>
        <w:t xml:space="preserve"> </w:t>
      </w:r>
      <w:r w:rsidRPr="00E74140">
        <w:rPr>
          <w:rStyle w:val="LDUnderline"/>
          <w:color w:val="000000" w:themeColor="text1"/>
          <w:highlight w:val="green"/>
        </w:rPr>
        <w:t xml:space="preserve">humans </w:t>
      </w:r>
      <w:r w:rsidRPr="00E35695">
        <w:rPr>
          <w:rStyle w:val="LDUnderline"/>
          <w:color w:val="000000" w:themeColor="text1"/>
        </w:rPr>
        <w:t xml:space="preserve">are </w:t>
      </w:r>
      <w:r w:rsidRPr="00E74140">
        <w:rPr>
          <w:rStyle w:val="LDUnderline"/>
          <w:color w:val="000000" w:themeColor="text1"/>
          <w:highlight w:val="green"/>
        </w:rPr>
        <w:t xml:space="preserve">continuous with </w:t>
      </w:r>
      <w:r w:rsidRPr="00E35695">
        <w:rPr>
          <w:rStyle w:val="LDUnderline"/>
          <w:color w:val="000000" w:themeColor="text1"/>
        </w:rPr>
        <w:t xml:space="preserve">the rest of </w:t>
      </w:r>
      <w:r w:rsidRPr="00E74140">
        <w:rPr>
          <w:rStyle w:val="LDUnderline"/>
          <w:color w:val="000000" w:themeColor="text1"/>
          <w:highlight w:val="green"/>
        </w:rPr>
        <w:t xml:space="preserve">nature </w:t>
      </w:r>
      <w:r w:rsidRPr="00E35695">
        <w:rPr>
          <w:rStyle w:val="LDUnderline"/>
          <w:color w:val="000000" w:themeColor="text1"/>
        </w:rPr>
        <w:t xml:space="preserve">and </w:t>
      </w:r>
      <w:r w:rsidRPr="00E35695">
        <w:rPr>
          <w:rStyle w:val="LDCut"/>
          <w:rFonts w:ascii="Calibri" w:hAnsi="Calibri" w:cs="Calibri"/>
          <w:color w:val="000000" w:themeColor="text1"/>
        </w:rPr>
        <w:t xml:space="preserve">that </w:t>
      </w:r>
      <w:r w:rsidRPr="00E74140">
        <w:rPr>
          <w:rStyle w:val="LDUnderline"/>
          <w:color w:val="000000" w:themeColor="text1"/>
          <w:highlight w:val="green"/>
        </w:rPr>
        <w:t>we rely</w:t>
      </w:r>
      <w:r w:rsidRPr="00E35695">
        <w:rPr>
          <w:rStyle w:val="LDCut"/>
          <w:rFonts w:ascii="Calibri" w:hAnsi="Calibri" w:cs="Calibri"/>
          <w:color w:val="000000" w:themeColor="text1"/>
        </w:rPr>
        <w:t xml:space="preserve"> like other animals </w:t>
      </w:r>
      <w:r w:rsidRPr="00E74140">
        <w:rPr>
          <w:rStyle w:val="LDUnderline"/>
          <w:color w:val="000000" w:themeColor="text1"/>
          <w:highlight w:val="green"/>
        </w:rPr>
        <w:t xml:space="preserve">on our senses </w:t>
      </w:r>
      <w:r w:rsidRPr="00E35695">
        <w:rPr>
          <w:rStyle w:val="LDUnderline"/>
          <w:color w:val="000000" w:themeColor="text1"/>
        </w:rPr>
        <w:t xml:space="preserve">to tell us how things are. </w:t>
      </w:r>
      <w:r w:rsidRPr="00E35695">
        <w:rPr>
          <w:rStyle w:val="LDCut"/>
          <w:rFonts w:ascii="Calibri" w:hAnsi="Calibri" w:cs="Calibri"/>
          <w:color w:val="000000" w:themeColor="text1"/>
        </w:rPr>
        <w:t>If humans are more successful than other animals, it is not because we possess special non-experiential ways of knowing, but because we are better at cooperating, collating, and inferring. In particular</w:t>
      </w:r>
      <w:r w:rsidRPr="00E35695">
        <w:rPr>
          <w:rStyle w:val="LDUnderline"/>
          <w:color w:val="000000" w:themeColor="text1"/>
        </w:rPr>
        <w:t xml:space="preserve"> </w:t>
      </w:r>
      <w:r w:rsidRPr="00E74140">
        <w:rPr>
          <w:rStyle w:val="LDUnderline"/>
          <w:color w:val="000000" w:themeColor="text1"/>
          <w:highlight w:val="green"/>
        </w:rPr>
        <w:t xml:space="preserve">we do not have </w:t>
      </w:r>
      <w:r w:rsidRPr="00E35695">
        <w:rPr>
          <w:rStyle w:val="LDUnderline"/>
          <w:color w:val="000000" w:themeColor="text1"/>
        </w:rPr>
        <w:t xml:space="preserve">any capacity for substantive </w:t>
      </w:r>
      <w:r w:rsidRPr="00E74140">
        <w:rPr>
          <w:rStyle w:val="LDUnderline"/>
          <w:color w:val="000000" w:themeColor="text1"/>
          <w:highlight w:val="green"/>
        </w:rPr>
        <w:t>a priori knowledge.</w:t>
      </w:r>
      <w:r w:rsidRPr="00E35695">
        <w:rPr>
          <w:rStyle w:val="LDUnderline"/>
          <w:color w:val="000000" w:themeColor="text1"/>
        </w:rPr>
        <w:t xml:space="preserve"> There is no known mechanism by which such knowledge would be made possible. </w:t>
      </w:r>
      <w:r w:rsidRPr="00E35695">
        <w:rPr>
          <w:rStyle w:val="LDCut"/>
          <w:rFonts w:ascii="Calibri" w:hAnsi="Calibri" w:cs="Calibri"/>
          <w:color w:val="000000" w:themeColor="text1"/>
        </w:rPr>
        <w:t>This is an empirical claim.</w:t>
      </w:r>
      <w:r w:rsidRPr="00E35695">
        <w:t xml:space="preserve"> </w:t>
      </w:r>
    </w:p>
    <w:p w14:paraId="1754138A" w14:textId="77777777" w:rsidR="00DE0DF6" w:rsidRDefault="00DE0DF6" w:rsidP="00DE0DF6"/>
    <w:p w14:paraId="0F7E5892" w14:textId="77777777" w:rsidR="00DE0DF6" w:rsidRPr="002D44DC" w:rsidRDefault="00DE0DF6" w:rsidP="00DE0DF6">
      <w:pPr>
        <w:pStyle w:val="Heading4"/>
        <w:spacing w:line="276" w:lineRule="auto"/>
        <w:rPr>
          <w:rFonts w:cs="Calibri"/>
          <w:b w:val="0"/>
        </w:rPr>
      </w:pPr>
      <w:r w:rsidRPr="002D44DC">
        <w:rPr>
          <w:rFonts w:cs="Calibri"/>
        </w:rPr>
        <w:t xml:space="preserve">Thus, the standard is </w:t>
      </w:r>
      <w:r w:rsidRPr="002D44DC">
        <w:rPr>
          <w:rFonts w:cs="Calibri"/>
          <w:u w:val="single"/>
        </w:rPr>
        <w:t>maximizing expected wellbeing</w:t>
      </w:r>
      <w:r w:rsidRPr="002D44DC">
        <w:rPr>
          <w:rFonts w:cs="Calibri"/>
        </w:rPr>
        <w:t xml:space="preserve">. Pleasure and pain </w:t>
      </w:r>
      <w:r w:rsidRPr="002D44DC">
        <w:rPr>
          <w:rFonts w:cs="Calibri"/>
          <w:i/>
        </w:rPr>
        <w:t>are</w:t>
      </w:r>
      <w:r w:rsidRPr="002D44DC">
        <w:rPr>
          <w:rFonts w:cs="Calibri"/>
        </w:rPr>
        <w:t xml:space="preserve"> intrinsic </w:t>
      </w:r>
      <w:r w:rsidRPr="002D44DC">
        <w:rPr>
          <w:rFonts w:cs="Calibri"/>
          <w:u w:val="single"/>
        </w:rPr>
        <w:t>value</w:t>
      </w:r>
      <w:r w:rsidRPr="002D44DC">
        <w:rPr>
          <w:rFonts w:cs="Calibri"/>
        </w:rPr>
        <w:t xml:space="preserve"> and </w:t>
      </w:r>
      <w:r w:rsidRPr="002D44DC">
        <w:rPr>
          <w:rFonts w:cs="Calibri"/>
          <w:u w:val="single"/>
        </w:rPr>
        <w:t>disvalue</w:t>
      </w:r>
      <w:r w:rsidRPr="002D44DC">
        <w:rPr>
          <w:rFonts w:cs="Calibri"/>
        </w:rPr>
        <w:t xml:space="preserve"> – everything else </w:t>
      </w:r>
      <w:r w:rsidRPr="002D44DC">
        <w:rPr>
          <w:rFonts w:cs="Calibri"/>
          <w:i/>
        </w:rPr>
        <w:t>regresses</w:t>
      </w:r>
      <w:r w:rsidRPr="002D44DC">
        <w:rPr>
          <w:rFonts w:cs="Calibri"/>
        </w:rPr>
        <w:t xml:space="preserve"> – </w:t>
      </w:r>
      <w:r w:rsidRPr="002D44DC">
        <w:rPr>
          <w:rFonts w:cs="Calibri"/>
          <w:u w:val="single"/>
        </w:rPr>
        <w:t>robust neuroscience.</w:t>
      </w:r>
    </w:p>
    <w:p w14:paraId="7D189ECB" w14:textId="77777777" w:rsidR="00DE0DF6" w:rsidRPr="002D44DC" w:rsidRDefault="00DE0DF6" w:rsidP="00DE0DF6">
      <w:pPr>
        <w:rPr>
          <w:b/>
          <w:bCs/>
          <w:sz w:val="26"/>
        </w:rPr>
      </w:pPr>
      <w:r w:rsidRPr="002D44DC">
        <w:rPr>
          <w:rStyle w:val="Style13ptBold"/>
        </w:rPr>
        <w:t xml:space="preserve">Blum et al. 18 </w:t>
      </w:r>
      <w:r w:rsidRPr="002D44DC">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w:t>
      </w:r>
      <w:r w:rsidRPr="002D44DC">
        <w:lastRenderedPageBreak/>
        <w:t xml:space="preserve">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2D44DC">
          <w:rPr>
            <w:rStyle w:val="Hyperlink"/>
            <w:color w:val="000000"/>
            <w:u w:val="single"/>
          </w:rPr>
          <w:t>https://www.ncbi.nlm.nih.gov/pmc/articles/PMC6446569/</w:t>
        </w:r>
      </w:hyperlink>
      <w:r w:rsidRPr="002D44DC">
        <w:t>, R.S.</w:t>
      </w:r>
    </w:p>
    <w:p w14:paraId="3490D612" w14:textId="77777777" w:rsidR="00DE0DF6" w:rsidRPr="002D44DC" w:rsidRDefault="00DE0DF6" w:rsidP="00DE0DF6">
      <w:pPr>
        <w:rPr>
          <w:sz w:val="12"/>
        </w:rPr>
      </w:pPr>
      <w:r w:rsidRPr="00E74140">
        <w:rPr>
          <w:b/>
          <w:bCs/>
          <w:highlight w:val="green"/>
          <w:u w:val="single"/>
        </w:rPr>
        <w:t>Pleasure</w:t>
      </w:r>
      <w:r w:rsidRPr="002D44DC">
        <w:rPr>
          <w:u w:val="single"/>
        </w:rPr>
        <w:t xml:space="preserve"> is not only</w:t>
      </w:r>
      <w:r w:rsidRPr="002D44DC">
        <w:rPr>
          <w:sz w:val="12"/>
        </w:rPr>
        <w:t xml:space="preserve"> one of the three </w:t>
      </w:r>
      <w:r w:rsidRPr="002D44DC">
        <w:rPr>
          <w:u w:val="single"/>
        </w:rPr>
        <w:t>primary reward functions</w:t>
      </w:r>
      <w:r w:rsidRPr="002D44DC">
        <w:rPr>
          <w:sz w:val="12"/>
        </w:rPr>
        <w:t xml:space="preserve"> but </w:t>
      </w:r>
      <w:r w:rsidRPr="002D44DC">
        <w:rPr>
          <w:u w:val="single"/>
        </w:rPr>
        <w:t xml:space="preserve">it also </w:t>
      </w:r>
      <w:r w:rsidRPr="00E74140">
        <w:rPr>
          <w:b/>
          <w:bCs/>
          <w:highlight w:val="green"/>
          <w:u w:val="single"/>
        </w:rPr>
        <w:t>defines reward</w:t>
      </w:r>
      <w:r w:rsidRPr="002D44DC">
        <w:rPr>
          <w:b/>
          <w:bCs/>
          <w:u w:val="single"/>
        </w:rPr>
        <w:t>.</w:t>
      </w:r>
      <w:r w:rsidRPr="002D44DC">
        <w:rPr>
          <w:sz w:val="12"/>
        </w:rPr>
        <w:t xml:space="preserve"> As homeostasis explains the </w:t>
      </w:r>
      <w:r w:rsidRPr="002D44DC">
        <w:rPr>
          <w:u w:val="single"/>
        </w:rPr>
        <w:t>functions of</w:t>
      </w:r>
      <w:r w:rsidRPr="002D44DC">
        <w:rPr>
          <w:sz w:val="12"/>
        </w:rPr>
        <w:t xml:space="preserve"> only a limited number of </w:t>
      </w:r>
      <w:r w:rsidRPr="002D44DC">
        <w:rPr>
          <w:u w:val="single"/>
        </w:rPr>
        <w:t>rewards, the</w:t>
      </w:r>
      <w:r w:rsidRPr="002D44DC">
        <w:rPr>
          <w:sz w:val="12"/>
        </w:rPr>
        <w:t xml:space="preserve"> principal </w:t>
      </w:r>
      <w:r w:rsidRPr="00E74140">
        <w:rPr>
          <w:highlight w:val="green"/>
          <w:u w:val="single"/>
        </w:rPr>
        <w:t>reason why</w:t>
      </w:r>
      <w:r w:rsidRPr="002D44DC">
        <w:rPr>
          <w:u w:val="single"/>
        </w:rPr>
        <w:t xml:space="preserve"> particular </w:t>
      </w:r>
      <w:r w:rsidRPr="00E74140">
        <w:rPr>
          <w:highlight w:val="green"/>
          <w:u w:val="single"/>
        </w:rPr>
        <w:t>stimuli</w:t>
      </w:r>
      <w:r w:rsidRPr="002D44DC">
        <w:rPr>
          <w:u w:val="single"/>
        </w:rPr>
        <w:t xml:space="preserve">, objects, events, situations, and activities </w:t>
      </w:r>
      <w:r w:rsidRPr="00E74140">
        <w:rPr>
          <w:highlight w:val="green"/>
          <w:u w:val="single"/>
        </w:rPr>
        <w:t>are rewarding</w:t>
      </w:r>
      <w:r w:rsidRPr="002D44DC">
        <w:rPr>
          <w:sz w:val="12"/>
        </w:rPr>
        <w:t xml:space="preserve"> may be </w:t>
      </w:r>
      <w:r w:rsidRPr="002D44DC">
        <w:rPr>
          <w:u w:val="single"/>
        </w:rPr>
        <w:t>due to pleasure.</w:t>
      </w:r>
      <w:r w:rsidRPr="002D44DC">
        <w:rPr>
          <w:sz w:val="12"/>
        </w:rPr>
        <w:t xml:space="preserve"> This applies first of all to sex and to the primary homeostatic rewards of food and liquid and extends to money, taste, beauty, social encounters and nonmaterial, internally set, and intrinsic rewards. </w:t>
      </w:r>
      <w:r w:rsidRPr="002D44DC">
        <w:rPr>
          <w:u w:val="single"/>
        </w:rPr>
        <w:t>Pleasure, as the primary effect of rewards</w:t>
      </w:r>
      <w:r w:rsidRPr="002D44DC">
        <w:rPr>
          <w:sz w:val="12"/>
        </w:rPr>
        <w:t xml:space="preserve">, drives the prime reward functions of learning, approach behavior, and decision making and </w:t>
      </w:r>
      <w:r w:rsidRPr="00E35695">
        <w:rPr>
          <w:u w:val="single"/>
        </w:rPr>
        <w:t xml:space="preserve">provides the </w:t>
      </w:r>
      <w:r w:rsidRPr="00E35695">
        <w:rPr>
          <w:b/>
          <w:bCs/>
          <w:u w:val="single"/>
        </w:rPr>
        <w:t xml:space="preserve">basis for </w:t>
      </w:r>
      <w:r w:rsidRPr="00E74140">
        <w:rPr>
          <w:b/>
          <w:bCs/>
          <w:highlight w:val="green"/>
          <w:u w:val="single"/>
        </w:rPr>
        <w:t>hedonic theories</w:t>
      </w:r>
      <w:r w:rsidRPr="002D44DC">
        <w:rPr>
          <w:u w:val="single"/>
        </w:rPr>
        <w:t xml:space="preserve"> of reward function. We are attracted by</w:t>
      </w:r>
      <w:r w:rsidRPr="002D44DC">
        <w:rPr>
          <w:sz w:val="12"/>
        </w:rPr>
        <w:t xml:space="preserve"> most </w:t>
      </w:r>
      <w:r w:rsidRPr="002D44DC">
        <w:rPr>
          <w:u w:val="single"/>
        </w:rPr>
        <w:t>rewards and exert intense efforts to obtain them</w:t>
      </w:r>
      <w:r w:rsidRPr="002D44DC">
        <w:rPr>
          <w:sz w:val="12"/>
        </w:rPr>
        <w:t xml:space="preserve">, just </w:t>
      </w:r>
      <w:r w:rsidRPr="002D44DC">
        <w:rPr>
          <w:u w:val="single"/>
        </w:rPr>
        <w:t>because they are enjoyable</w:t>
      </w:r>
      <w:r w:rsidRPr="002D44DC">
        <w:rPr>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4140">
        <w:rPr>
          <w:highlight w:val="green"/>
          <w:u w:val="single"/>
        </w:rPr>
        <w:t>using</w:t>
      </w:r>
      <w:r w:rsidRPr="002D44DC">
        <w:rPr>
          <w:u w:val="single"/>
        </w:rPr>
        <w:t xml:space="preserve"> both humans and </w:t>
      </w:r>
      <w:r w:rsidRPr="00E74140">
        <w:rPr>
          <w:highlight w:val="green"/>
          <w:u w:val="single"/>
        </w:rPr>
        <w:t>detailed</w:t>
      </w:r>
      <w:r w:rsidRPr="002D44DC">
        <w:rPr>
          <w:u w:val="single"/>
        </w:rPr>
        <w:t xml:space="preserve"> invasive </w:t>
      </w:r>
      <w:r w:rsidRPr="00E74140">
        <w:rPr>
          <w:highlight w:val="green"/>
          <w:u w:val="single"/>
        </w:rPr>
        <w:t>brain analysis</w:t>
      </w:r>
      <w:r w:rsidRPr="002D44DC">
        <w:rPr>
          <w:u w:val="single"/>
        </w:rPr>
        <w:t xml:space="preserve"> of animals </w:t>
      </w:r>
      <w:r w:rsidRPr="00E35695">
        <w:rPr>
          <w:u w:val="single"/>
        </w:rPr>
        <w:t>has discovered some critical ways that the brain processes pleasure</w:t>
      </w:r>
      <w:r w:rsidRPr="00E35695">
        <w:rPr>
          <w:sz w:val="12"/>
        </w:rPr>
        <w:t xml:space="preserve"> [14]. </w:t>
      </w:r>
      <w:r w:rsidRPr="00E35695">
        <w:rPr>
          <w:u w:val="single"/>
        </w:rPr>
        <w:t>Pleasure as a hallmark of reward is sufficient for defining a reward</w:t>
      </w:r>
      <w:r w:rsidRPr="00E35695">
        <w:rPr>
          <w:sz w:val="12"/>
        </w:rPr>
        <w:t xml:space="preserve">, but it may not be necessary. </w:t>
      </w:r>
      <w:r w:rsidRPr="00E35695">
        <w:rPr>
          <w:u w:val="single"/>
        </w:rPr>
        <w:t>A reward may generate positive</w:t>
      </w:r>
      <w:r w:rsidRPr="00E35695">
        <w:rPr>
          <w:sz w:val="12"/>
        </w:rPr>
        <w:t xml:space="preserve"> learning and approach </w:t>
      </w:r>
      <w:r w:rsidRPr="00E35695">
        <w:rPr>
          <w:u w:val="single"/>
        </w:rPr>
        <w:t>behavior</w:t>
      </w:r>
      <w:r w:rsidRPr="00E35695">
        <w:rPr>
          <w:sz w:val="12"/>
        </w:rPr>
        <w:t xml:space="preserve"> simply </w:t>
      </w:r>
      <w:r w:rsidRPr="00E35695">
        <w:rPr>
          <w:u w:val="single"/>
        </w:rPr>
        <w:t>because it contains substances that are essential for body function.</w:t>
      </w:r>
      <w:r w:rsidRPr="00E35695">
        <w:rPr>
          <w:sz w:val="12"/>
        </w:rPr>
        <w:t xml:space="preserve"> When we are hungry, we may eat bad and unpleasant meals. A monkey who receives hundreds of small drops of water every morning in the laboratory is unlikely to feel a rush of pleasure every time it gets the 0.1 ml. Nevertheless</w:t>
      </w:r>
      <w:r w:rsidRPr="002D44DC">
        <w:rPr>
          <w:sz w:val="12"/>
        </w:rPr>
        <w:t xml:space="preserve">,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74140">
        <w:rPr>
          <w:highlight w:val="green"/>
          <w:u w:val="single"/>
        </w:rPr>
        <w:t>evolution</w:t>
      </w:r>
      <w:r w:rsidRPr="002D44DC">
        <w:rPr>
          <w:u w:val="single"/>
        </w:rPr>
        <w:t xml:space="preserve"> and its basic </w:t>
      </w:r>
      <w:r w:rsidRPr="00E35695">
        <w:rPr>
          <w:u w:val="single"/>
        </w:rPr>
        <w:t>principles found</w:t>
      </w:r>
      <w:r w:rsidRPr="00E35695">
        <w:rPr>
          <w:sz w:val="12"/>
        </w:rPr>
        <w:t xml:space="preserve"> various </w:t>
      </w:r>
      <w:r w:rsidRPr="00E35695">
        <w:rPr>
          <w:u w:val="single"/>
        </w:rPr>
        <w:t>mechanisms</w:t>
      </w:r>
      <w:r w:rsidRPr="002D44DC">
        <w:rPr>
          <w:u w:val="single"/>
        </w:rPr>
        <w:t xml:space="preserve"> that </w:t>
      </w:r>
      <w:r w:rsidRPr="00E74140">
        <w:rPr>
          <w:highlight w:val="green"/>
          <w:u w:val="single"/>
        </w:rPr>
        <w:t>steer</w:t>
      </w:r>
      <w:r w:rsidRPr="002D44DC">
        <w:rPr>
          <w:u w:val="single"/>
        </w:rPr>
        <w:t xml:space="preserve"> behavior and biological </w:t>
      </w:r>
      <w:r w:rsidRPr="00E74140">
        <w:rPr>
          <w:highlight w:val="green"/>
          <w:u w:val="single"/>
        </w:rPr>
        <w:t>development</w:t>
      </w:r>
      <w:r w:rsidRPr="002D44DC">
        <w:rPr>
          <w:u w:val="single"/>
        </w:rPr>
        <w:t>.</w:t>
      </w:r>
      <w:r w:rsidRPr="002D44DC">
        <w:rPr>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74140">
        <w:rPr>
          <w:b/>
          <w:bCs/>
          <w:highlight w:val="green"/>
          <w:u w:val="single"/>
        </w:rPr>
        <w:t xml:space="preserve">organisms </w:t>
      </w:r>
      <w:r w:rsidRPr="00E35695">
        <w:rPr>
          <w:b/>
          <w:bCs/>
          <w:u w:val="single"/>
        </w:rPr>
        <w:t>are</w:t>
      </w:r>
      <w:r w:rsidRPr="00E35695">
        <w:rPr>
          <w:u w:val="single"/>
        </w:rPr>
        <w:t xml:space="preserve"> the </w:t>
      </w:r>
      <w:r w:rsidRPr="00E74140">
        <w:rPr>
          <w:b/>
          <w:bCs/>
          <w:highlight w:val="green"/>
          <w:u w:val="single"/>
        </w:rPr>
        <w:t>result of</w:t>
      </w:r>
      <w:r w:rsidRPr="002D44DC">
        <w:rPr>
          <w:b/>
          <w:bCs/>
          <w:u w:val="single"/>
        </w:rPr>
        <w:t xml:space="preserve"> evolutionary </w:t>
      </w:r>
      <w:r w:rsidRPr="00E74140">
        <w:rPr>
          <w:b/>
          <w:bCs/>
          <w:highlight w:val="green"/>
          <w:u w:val="single"/>
        </w:rPr>
        <w:t>competition</w:t>
      </w:r>
      <w:r w:rsidRPr="002D44DC">
        <w:rPr>
          <w:b/>
          <w:bCs/>
          <w:u w:val="single"/>
        </w:rPr>
        <w:t>.</w:t>
      </w:r>
      <w:r w:rsidRPr="002D44DC">
        <w:rPr>
          <w:sz w:val="12"/>
        </w:rPr>
        <w:t xml:space="preserve"> In fact, Richard </w:t>
      </w:r>
      <w:r w:rsidRPr="002D44DC">
        <w:rPr>
          <w:u w:val="single"/>
        </w:rPr>
        <w:t>Dawkins stresses gene survival and propagation as the basic mechanism of life</w:t>
      </w:r>
      <w:r w:rsidRPr="002D44DC">
        <w:rPr>
          <w:sz w:val="12"/>
        </w:rPr>
        <w:t xml:space="preserve"> [20]. Only genes that lead to </w:t>
      </w:r>
      <w:r w:rsidRPr="002D44DC">
        <w:rPr>
          <w:u w:val="single"/>
        </w:rPr>
        <w:t>the fittest phenotype will make it.</w:t>
      </w:r>
      <w:r w:rsidRPr="002D44DC">
        <w:rPr>
          <w:sz w:val="12"/>
        </w:rPr>
        <w:t xml:space="preserve"> It is noteworthy that the phenotype is selected based on behavior that maximizes gene propagation. To do so, the phenotype must survive and generate offspring, and be better at it than its competitors. Thus, </w:t>
      </w:r>
      <w:r w:rsidRPr="002D44DC">
        <w:rPr>
          <w:u w:val="single"/>
        </w:rPr>
        <w:t xml:space="preserve">the ultimate, distal function of </w:t>
      </w:r>
      <w:r w:rsidRPr="00E74140">
        <w:rPr>
          <w:highlight w:val="green"/>
          <w:u w:val="single"/>
        </w:rPr>
        <w:t>rewards</w:t>
      </w:r>
      <w:r w:rsidRPr="002D44DC">
        <w:rPr>
          <w:u w:val="single"/>
        </w:rPr>
        <w:t xml:space="preserve"> is to </w:t>
      </w:r>
      <w:r w:rsidRPr="00E74140">
        <w:rPr>
          <w:highlight w:val="green"/>
          <w:u w:val="single"/>
        </w:rPr>
        <w:t xml:space="preserve">increase </w:t>
      </w:r>
      <w:r w:rsidRPr="00E35695">
        <w:rPr>
          <w:u w:val="single"/>
        </w:rPr>
        <w:t xml:space="preserve">evolutionary </w:t>
      </w:r>
      <w:r w:rsidRPr="00E74140">
        <w:rPr>
          <w:highlight w:val="green"/>
          <w:u w:val="single"/>
        </w:rPr>
        <w:t>fitness</w:t>
      </w:r>
      <w:r w:rsidRPr="002D44DC">
        <w:rPr>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D44DC">
        <w:rPr>
          <w:u w:val="single"/>
        </w:rPr>
        <w:t xml:space="preserve">Behavioral reward functions have evolved to help individuals to survive and propagate their </w:t>
      </w:r>
      <w:r w:rsidRPr="002D44DC">
        <w:rPr>
          <w:u w:val="single"/>
        </w:rPr>
        <w:lastRenderedPageBreak/>
        <w:t>genes</w:t>
      </w:r>
      <w:r w:rsidRPr="002D44DC">
        <w:rPr>
          <w:sz w:val="12"/>
        </w:rPr>
        <w:t xml:space="preserve">. Apparently, </w:t>
      </w:r>
      <w:r w:rsidRPr="002D44DC">
        <w:rPr>
          <w:u w:val="single"/>
        </w:rPr>
        <w:t>people need to live well and long enough to reproduce.</w:t>
      </w:r>
      <w:r w:rsidRPr="002D44DC">
        <w:rPr>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D44DC">
        <w:rPr>
          <w:u w:val="single"/>
        </w:rPr>
        <w:t>any small edge will ultimately result in evolutionary advantage</w:t>
      </w:r>
      <w:r w:rsidRPr="002D44DC">
        <w:rPr>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D44DC">
        <w:rPr>
          <w:u w:val="single"/>
        </w:rPr>
        <w:t>Thus the distal reward function in gene propagation and evolutionary fitness defines the proximal reward functions that we see</w:t>
      </w:r>
      <w:r w:rsidRPr="002D44DC">
        <w:rPr>
          <w:sz w:val="12"/>
        </w:rPr>
        <w:t xml:space="preserve"> in everyday behavior. </w:t>
      </w:r>
      <w:r w:rsidRPr="002D44DC">
        <w:rPr>
          <w:u w:val="single"/>
        </w:rPr>
        <w:t xml:space="preserve">That is why </w:t>
      </w:r>
      <w:r w:rsidRPr="00E74140">
        <w:rPr>
          <w:highlight w:val="green"/>
          <w:u w:val="single"/>
        </w:rPr>
        <w:t>foods, drinks, mates, and offspring are rewarding</w:t>
      </w:r>
      <w:r w:rsidRPr="002D44DC">
        <w:rPr>
          <w:u w:val="single"/>
        </w:rPr>
        <w:t>.</w:t>
      </w:r>
      <w:r w:rsidRPr="002D44DC">
        <w:rPr>
          <w:sz w:val="16"/>
          <w:szCs w:val="16"/>
          <w:u w:val="single"/>
        </w:rPr>
        <w:t xml:space="preserve"> </w:t>
      </w:r>
      <w:r w:rsidRPr="002D44DC">
        <w:rPr>
          <w:sz w:val="12"/>
        </w:rPr>
        <w:t xml:space="preserve">There have been theories linking pleasure as a required component of health benefits salutogenesis, (salugenesis). In essence, under these terms, </w:t>
      </w:r>
      <w:r w:rsidRPr="002D44DC">
        <w:rPr>
          <w:u w:val="single"/>
        </w:rPr>
        <w:t>pleasure is described as a state or feeling of happiness and satisfaction resulting from an experience that one enjoys.</w:t>
      </w:r>
      <w:r w:rsidRPr="002D44DC">
        <w:rPr>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D44DC">
        <w:rPr>
          <w:u w:val="single"/>
        </w:rPr>
        <w:t>pathways for ordinary liking and pleasure</w:t>
      </w:r>
      <w:r w:rsidRPr="002D44DC">
        <w:rPr>
          <w:sz w:val="12"/>
        </w:rPr>
        <w:t xml:space="preserve">, which </w:t>
      </w:r>
      <w:r w:rsidRPr="002D44DC">
        <w:rPr>
          <w:u w:val="single"/>
        </w:rPr>
        <w:t>are limited in scope</w:t>
      </w:r>
      <w:r w:rsidRPr="002D44DC">
        <w:rPr>
          <w:sz w:val="12"/>
        </w:rPr>
        <w:t xml:space="preserve"> as described above in this commentary. However, </w:t>
      </w:r>
      <w:r w:rsidRPr="002D44DC">
        <w:rPr>
          <w:u w:val="single"/>
        </w:rPr>
        <w:t xml:space="preserve">there are </w:t>
      </w:r>
      <w:r w:rsidRPr="00E35695">
        <w:rPr>
          <w:b/>
          <w:bCs/>
          <w:u w:val="single"/>
        </w:rPr>
        <w:t xml:space="preserve">many </w:t>
      </w:r>
      <w:r w:rsidRPr="00E74140">
        <w:rPr>
          <w:b/>
          <w:bCs/>
          <w:highlight w:val="green"/>
          <w:u w:val="single"/>
        </w:rPr>
        <w:t>brain regions</w:t>
      </w:r>
      <w:r w:rsidRPr="002D44DC">
        <w:rPr>
          <w:sz w:val="12"/>
        </w:rPr>
        <w:t xml:space="preserve">, often termed hot and cold spots, </w:t>
      </w:r>
      <w:r w:rsidRPr="002D44DC">
        <w:rPr>
          <w:u w:val="single"/>
        </w:rPr>
        <w:t xml:space="preserve">that significantly </w:t>
      </w:r>
      <w:r w:rsidRPr="00E74140">
        <w:rPr>
          <w:b/>
          <w:bCs/>
          <w:highlight w:val="green"/>
          <w:u w:val="single"/>
        </w:rPr>
        <w:t>modulate</w:t>
      </w:r>
      <w:r w:rsidRPr="002D44DC">
        <w:rPr>
          <w:sz w:val="12"/>
        </w:rPr>
        <w:t xml:space="preserve"> (increase or decrease) </w:t>
      </w:r>
      <w:r w:rsidRPr="002D44DC">
        <w:rPr>
          <w:u w:val="single"/>
        </w:rPr>
        <w:t xml:space="preserve">our </w:t>
      </w:r>
      <w:r w:rsidRPr="00E74140">
        <w:rPr>
          <w:b/>
          <w:bCs/>
          <w:highlight w:val="green"/>
          <w:u w:val="single"/>
        </w:rPr>
        <w:t>pleasure or</w:t>
      </w:r>
      <w:r w:rsidRPr="002D44DC">
        <w:rPr>
          <w:u w:val="single"/>
        </w:rPr>
        <w:t xml:space="preserve"> even produce</w:t>
      </w:r>
      <w:r w:rsidRPr="002D44DC">
        <w:rPr>
          <w:b/>
          <w:bCs/>
          <w:u w:val="single"/>
        </w:rPr>
        <w:t xml:space="preserve"> </w:t>
      </w:r>
      <w:r w:rsidRPr="00E74140">
        <w:rPr>
          <w:b/>
          <w:bCs/>
          <w:highlight w:val="green"/>
          <w:u w:val="single"/>
        </w:rPr>
        <w:t>the opposite</w:t>
      </w:r>
      <w:r w:rsidRPr="002D44DC">
        <w:rPr>
          <w:sz w:val="12"/>
        </w:rPr>
        <w:t xml:space="preserve"> of pleasure— that is </w:t>
      </w:r>
      <w:r w:rsidRPr="002D44DC">
        <w:rPr>
          <w:u w:val="single"/>
        </w:rPr>
        <w:t>disgust and fear</w:t>
      </w:r>
      <w:r w:rsidRPr="002D44DC">
        <w:rPr>
          <w:sz w:val="12"/>
        </w:rPr>
        <w:t xml:space="preserve"> [39]. </w:t>
      </w:r>
      <w:r w:rsidRPr="002D44DC">
        <w:rPr>
          <w:u w:val="single"/>
        </w:rPr>
        <w:t>One</w:t>
      </w:r>
      <w:r w:rsidRPr="002D44DC">
        <w:rPr>
          <w:sz w:val="12"/>
        </w:rPr>
        <w:t xml:space="preserve"> specific </w:t>
      </w:r>
      <w:r w:rsidRPr="002D44DC">
        <w:rPr>
          <w:u w:val="single"/>
        </w:rPr>
        <w:t>region</w:t>
      </w:r>
      <w:r w:rsidRPr="002D44DC">
        <w:rPr>
          <w:sz w:val="12"/>
        </w:rPr>
        <w:t xml:space="preserve"> of the nucleus accumbens </w:t>
      </w:r>
      <w:r w:rsidRPr="002D44DC">
        <w:rPr>
          <w:u w:val="single"/>
        </w:rPr>
        <w:t>is organized like a computer keyboard, with particular stimulus triggers in rows</w:t>
      </w:r>
      <w:r w:rsidRPr="002D44DC">
        <w:rPr>
          <w:sz w:val="12"/>
        </w:rPr>
        <w:t xml:space="preserve">— producing an increase and decrease of pleasure and disgust. Moreover, </w:t>
      </w:r>
      <w:r w:rsidRPr="002D44DC">
        <w:rPr>
          <w:u w:val="single"/>
        </w:rPr>
        <w:t xml:space="preserve">the </w:t>
      </w:r>
      <w:r w:rsidRPr="00E74140">
        <w:rPr>
          <w:highlight w:val="green"/>
          <w:u w:val="single"/>
        </w:rPr>
        <w:t>cortex</w:t>
      </w:r>
      <w:r w:rsidRPr="002D44DC">
        <w:rPr>
          <w:u w:val="single"/>
        </w:rPr>
        <w:t xml:space="preserve"> has unique roles in the </w:t>
      </w:r>
      <w:r w:rsidRPr="00E35695">
        <w:rPr>
          <w:u w:val="single"/>
        </w:rPr>
        <w:t>cognitive evaluation of our feelings of pleasure</w:t>
      </w:r>
      <w:r w:rsidRPr="00E35695">
        <w:rPr>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E35695">
        <w:rPr>
          <w:u w:val="single"/>
        </w:rPr>
        <w:t>“liking” of something, or pure pleasure, is represented by</w:t>
      </w:r>
      <w:r w:rsidRPr="00E35695">
        <w:rPr>
          <w:sz w:val="12"/>
        </w:rPr>
        <w:t xml:space="preserve"> small </w:t>
      </w:r>
      <w:r w:rsidRPr="00E35695">
        <w:rPr>
          <w:u w:val="single"/>
        </w:rPr>
        <w:t>regions</w:t>
      </w:r>
      <w:r w:rsidRPr="00E35695">
        <w:rPr>
          <w:sz w:val="12"/>
        </w:rPr>
        <w:t xml:space="preserve"> mainly </w:t>
      </w:r>
      <w:r w:rsidRPr="00E35695">
        <w:rPr>
          <w:u w:val="single"/>
        </w:rPr>
        <w:t>in the limbic system</w:t>
      </w:r>
      <w:r w:rsidRPr="00E35695">
        <w:rPr>
          <w:sz w:val="12"/>
        </w:rPr>
        <w:t xml:space="preserve"> (old reptilian part of the brain). These may be </w:t>
      </w:r>
      <w:r w:rsidRPr="00E35695">
        <w:rPr>
          <w:u w:val="single"/>
        </w:rPr>
        <w:t>part of l</w:t>
      </w:r>
      <w:r w:rsidRPr="002D44DC">
        <w:rPr>
          <w:u w:val="single"/>
        </w:rPr>
        <w:t xml:space="preserve">arger </w:t>
      </w:r>
      <w:r w:rsidRPr="00E74140">
        <w:rPr>
          <w:highlight w:val="green"/>
          <w:u w:val="single"/>
        </w:rPr>
        <w:t>neural circuits.</w:t>
      </w:r>
      <w:r w:rsidRPr="002D44DC">
        <w:rPr>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w:t>
      </w:r>
      <w:r w:rsidRPr="002D44DC">
        <w:rPr>
          <w:sz w:val="12"/>
        </w:rPr>
        <w:lastRenderedPageBreak/>
        <w:t xml:space="preserve">primate brains are similar to our own, the disparity between other primates and those of human cognitive abilities tells us that surface similarity is not the whole story. </w:t>
      </w:r>
      <w:r w:rsidRPr="002D44DC">
        <w:rPr>
          <w:u w:val="single"/>
        </w:rPr>
        <w:t>Sousa et al.</w:t>
      </w:r>
      <w:r w:rsidRPr="002D44DC">
        <w:rPr>
          <w:sz w:val="12"/>
        </w:rPr>
        <w:t xml:space="preserve"> [50] small case </w:t>
      </w:r>
      <w:r w:rsidRPr="002D44DC">
        <w:rPr>
          <w:u w:val="single"/>
        </w:rPr>
        <w:t xml:space="preserve">found </w:t>
      </w:r>
      <w:r w:rsidRPr="00E74140">
        <w:rPr>
          <w:highlight w:val="green"/>
          <w:u w:val="single"/>
        </w:rPr>
        <w:t>various</w:t>
      </w:r>
      <w:r w:rsidRPr="002D44DC">
        <w:rPr>
          <w:u w:val="single"/>
        </w:rPr>
        <w:t xml:space="preserve"> differentially expressed </w:t>
      </w:r>
      <w:r w:rsidRPr="00E74140">
        <w:rPr>
          <w:highlight w:val="green"/>
          <w:u w:val="single"/>
        </w:rPr>
        <w:t>genes</w:t>
      </w:r>
      <w:r w:rsidRPr="002D44DC">
        <w:rPr>
          <w:u w:val="single"/>
        </w:rPr>
        <w:t xml:space="preserve">, to </w:t>
      </w:r>
      <w:r w:rsidRPr="00E35695">
        <w:rPr>
          <w:u w:val="single"/>
        </w:rPr>
        <w:t>associate with pleasure related</w:t>
      </w:r>
      <w:r w:rsidRPr="002D44DC">
        <w:rPr>
          <w:u w:val="single"/>
        </w:rPr>
        <w:t xml:space="preserve"> systems.</w:t>
      </w:r>
      <w:r w:rsidRPr="002D44DC">
        <w:rPr>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D44DC">
        <w:rPr>
          <w:u w:val="single"/>
        </w:rPr>
        <w:t xml:space="preserve">researchers examined 247 specimens of </w:t>
      </w:r>
      <w:r w:rsidRPr="00E74140">
        <w:rPr>
          <w:highlight w:val="green"/>
          <w:u w:val="single"/>
        </w:rPr>
        <w:t>neural tissue</w:t>
      </w:r>
      <w:r w:rsidRPr="002D44DC">
        <w:rPr>
          <w:u w:val="single"/>
        </w:rPr>
        <w:t xml:space="preserve"> from six humans, five chimpanzees, and five macaque monkeys.</w:t>
      </w:r>
      <w:r w:rsidRPr="002D44DC">
        <w:rPr>
          <w:sz w:val="12"/>
        </w:rPr>
        <w:t xml:space="preserve"> Moreover, these </w:t>
      </w:r>
      <w:r w:rsidRPr="002D44DC">
        <w:rPr>
          <w:u w:val="single"/>
        </w:rPr>
        <w:t>investigators analyzed which genes were turned on or off in 16 regions of the brain.</w:t>
      </w:r>
      <w:r w:rsidRPr="002D44DC">
        <w:rPr>
          <w:sz w:val="12"/>
        </w:rPr>
        <w:t xml:space="preserve"> While </w:t>
      </w:r>
      <w:r w:rsidRPr="002D44DC">
        <w:rPr>
          <w:u w:val="single"/>
        </w:rPr>
        <w:t xml:space="preserve">the differences among species were subtle, </w:t>
      </w:r>
      <w:r w:rsidRPr="002D44DC">
        <w:rPr>
          <w:b/>
          <w:bCs/>
          <w:u w:val="single"/>
        </w:rPr>
        <w:t>there was</w:t>
      </w:r>
      <w:r w:rsidRPr="002D44DC">
        <w:rPr>
          <w:u w:val="single"/>
        </w:rPr>
        <w:t xml:space="preserve"> a </w:t>
      </w:r>
      <w:r w:rsidRPr="002D44DC">
        <w:rPr>
          <w:b/>
          <w:bCs/>
          <w:u w:val="single"/>
        </w:rPr>
        <w:t>remarkable contrast in</w:t>
      </w:r>
      <w:r w:rsidRPr="002D44DC">
        <w:rPr>
          <w:u w:val="single"/>
        </w:rPr>
        <w:t xml:space="preserve"> the</w:t>
      </w:r>
      <w:r w:rsidRPr="002D44DC">
        <w:rPr>
          <w:b/>
          <w:bCs/>
          <w:u w:val="single"/>
        </w:rPr>
        <w:t xml:space="preserve"> neocortices</w:t>
      </w:r>
      <w:r w:rsidRPr="002D44DC">
        <w:rPr>
          <w:sz w:val="12"/>
        </w:rPr>
        <w:t xml:space="preserve">, specifically </w:t>
      </w:r>
      <w:r w:rsidRPr="002D44DC">
        <w:rPr>
          <w:u w:val="single"/>
        </w:rPr>
        <w:t>in an area of the brain that is much more developed in humans than in chimpanzees.</w:t>
      </w:r>
      <w:r w:rsidRPr="002D44DC">
        <w:rPr>
          <w:sz w:val="12"/>
        </w:rPr>
        <w:t xml:space="preserve"> In fact, these researchers found that a gene called </w:t>
      </w:r>
      <w:r w:rsidRPr="002D44DC">
        <w:rPr>
          <w:u w:val="single"/>
        </w:rPr>
        <w:t xml:space="preserve">tyrosine hydroxylase (TH) for the enzyme, </w:t>
      </w:r>
      <w:r w:rsidRPr="00E74140">
        <w:rPr>
          <w:highlight w:val="green"/>
          <w:u w:val="single"/>
        </w:rPr>
        <w:t>responsible for</w:t>
      </w:r>
      <w:r w:rsidRPr="002D44DC">
        <w:rPr>
          <w:u w:val="single"/>
        </w:rPr>
        <w:t xml:space="preserve"> the </w:t>
      </w:r>
      <w:r w:rsidRPr="00E74140">
        <w:rPr>
          <w:highlight w:val="green"/>
          <w:u w:val="single"/>
        </w:rPr>
        <w:t>production of dopamine</w:t>
      </w:r>
      <w:r w:rsidRPr="002D44DC">
        <w:rPr>
          <w:sz w:val="12"/>
        </w:rPr>
        <w:t xml:space="preserve">, was </w:t>
      </w:r>
      <w:r w:rsidRPr="002D44DC">
        <w:rPr>
          <w:u w:val="single"/>
        </w:rPr>
        <w:t>expressed in the neocortex of humans, but not chimpanzees.</w:t>
      </w:r>
      <w:r w:rsidRPr="002D44DC">
        <w:rPr>
          <w:sz w:val="12"/>
        </w:rPr>
        <w:t xml:space="preserve"> As discussed earlier, </w:t>
      </w:r>
      <w:r w:rsidRPr="002D44DC">
        <w:rPr>
          <w:u w:val="single"/>
        </w:rPr>
        <w:t>dopamine is</w:t>
      </w:r>
      <w:r w:rsidRPr="002D44DC">
        <w:rPr>
          <w:sz w:val="12"/>
        </w:rPr>
        <w:t xml:space="preserve"> best </w:t>
      </w:r>
      <w:r w:rsidRPr="002D44DC">
        <w:rPr>
          <w:u w:val="single"/>
        </w:rPr>
        <w:t>known for its</w:t>
      </w:r>
      <w:r w:rsidRPr="002D44DC">
        <w:rPr>
          <w:sz w:val="12"/>
        </w:rPr>
        <w:t xml:space="preserve"> essential </w:t>
      </w:r>
      <w:r w:rsidRPr="002D44DC">
        <w:rPr>
          <w:u w:val="single"/>
        </w:rPr>
        <w:t>role within the brain’s reward system; the</w:t>
      </w:r>
      <w:r w:rsidRPr="002D44DC">
        <w:rPr>
          <w:sz w:val="12"/>
        </w:rPr>
        <w:t xml:space="preserve"> very </w:t>
      </w:r>
      <w:r w:rsidRPr="002D44DC">
        <w:rPr>
          <w:u w:val="single"/>
        </w:rPr>
        <w:t>system that responds to everything from sex, to gambling, to food, and to addictive drugs.</w:t>
      </w:r>
      <w:r w:rsidRPr="002D44DC">
        <w:rPr>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D44DC">
        <w:rPr>
          <w:u w:val="single"/>
        </w:rPr>
        <w:t>dopamine plays a substantial role in humans’ ability to pursue various rewards that are perhaps months or even years away</w:t>
      </w:r>
      <w:r w:rsidRPr="002D44DC">
        <w:rPr>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D44DC">
        <w:rPr>
          <w:u w:val="single"/>
        </w:rPr>
        <w:t xml:space="preserve">This may </w:t>
      </w:r>
      <w:r w:rsidRPr="00E74140">
        <w:rPr>
          <w:highlight w:val="green"/>
          <w:u w:val="single"/>
        </w:rPr>
        <w:t>explain what</w:t>
      </w:r>
      <w:r w:rsidRPr="002D44DC">
        <w:rPr>
          <w:u w:val="single"/>
        </w:rPr>
        <w:t xml:space="preserve"> often </w:t>
      </w:r>
      <w:r w:rsidRPr="00E74140">
        <w:rPr>
          <w:highlight w:val="green"/>
          <w:u w:val="single"/>
        </w:rPr>
        <w:t>motivates people</w:t>
      </w:r>
      <w:r w:rsidRPr="002D44DC">
        <w:rPr>
          <w:u w:val="single"/>
        </w:rPr>
        <w:t xml:space="preserve"> to work for things that have no apparent short-term benefit</w:t>
      </w:r>
      <w:r w:rsidRPr="002D44DC">
        <w:rPr>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37141FD" w14:textId="77777777" w:rsidR="00DE0DF6" w:rsidRDefault="00DE0DF6" w:rsidP="00DE0DF6"/>
    <w:p w14:paraId="1AFD4B66" w14:textId="77777777" w:rsidR="00DE0DF6" w:rsidRPr="002D44DC" w:rsidRDefault="00DE0DF6" w:rsidP="00DE0DF6">
      <w:pPr>
        <w:pStyle w:val="Heading4"/>
        <w:rPr>
          <w:rFonts w:cs="Calibri"/>
        </w:rPr>
      </w:pPr>
      <w:r w:rsidRPr="002D44DC">
        <w:rPr>
          <w:rFonts w:cs="Calibri"/>
        </w:rPr>
        <w:t>Prefer:</w:t>
      </w:r>
    </w:p>
    <w:p w14:paraId="02423C49" w14:textId="77777777" w:rsidR="00DE0DF6" w:rsidRPr="002D44DC" w:rsidRDefault="00DE0DF6" w:rsidP="00DE0DF6">
      <w:pPr>
        <w:pStyle w:val="Heading4"/>
        <w:rPr>
          <w:rFonts w:cs="Calibri"/>
          <w:b w:val="0"/>
        </w:rPr>
      </w:pPr>
      <w:r w:rsidRPr="002D44DC">
        <w:rPr>
          <w:rFonts w:cs="Calibri"/>
        </w:rPr>
        <w:t xml:space="preserve">1] Actor spec—governments must use util because they </w:t>
      </w:r>
      <w:r w:rsidRPr="002D44DC">
        <w:rPr>
          <w:rFonts w:cs="Calibri"/>
          <w:u w:val="single"/>
        </w:rPr>
        <w:t>don’t have intentions</w:t>
      </w:r>
      <w:r w:rsidRPr="002D44DC">
        <w:rPr>
          <w:rFonts w:cs="Calibri"/>
        </w:rPr>
        <w:t xml:space="preserve"> and are </w:t>
      </w:r>
      <w:r w:rsidRPr="002D44DC">
        <w:rPr>
          <w:rFonts w:cs="Calibri"/>
          <w:u w:val="single"/>
        </w:rPr>
        <w:t>constantly</w:t>
      </w:r>
      <w:r w:rsidRPr="002D44DC">
        <w:rPr>
          <w:rFonts w:cs="Calibri"/>
        </w:rPr>
        <w:t xml:space="preserve"> dealing with tradeoffs—outweighs since different agents have different obligations—takes out calc indicts since they are empirically denied. </w:t>
      </w:r>
    </w:p>
    <w:p w14:paraId="420F60C9" w14:textId="77777777" w:rsidR="00DE0DF6" w:rsidRPr="002D44DC" w:rsidRDefault="00DE0DF6" w:rsidP="00DE0DF6">
      <w:pPr>
        <w:pStyle w:val="Heading4"/>
        <w:rPr>
          <w:rFonts w:cs="Calibri"/>
          <w:bCs w:val="0"/>
        </w:rPr>
      </w:pPr>
      <w:r w:rsidRPr="002D44DC">
        <w:rPr>
          <w:rFonts w:cs="Calibri"/>
        </w:rPr>
        <w:t xml:space="preserve">2] No </w:t>
      </w:r>
      <w:r w:rsidRPr="002D44DC">
        <w:rPr>
          <w:rFonts w:cs="Calibri"/>
          <w:u w:val="single"/>
        </w:rPr>
        <w:t>intent-foresight</w:t>
      </w:r>
      <w:r w:rsidRPr="002D44DC">
        <w:rPr>
          <w:rFonts w:cs="Calibri"/>
        </w:rPr>
        <w:t xml:space="preserve"> distinction for states.</w:t>
      </w:r>
    </w:p>
    <w:p w14:paraId="6300D590" w14:textId="77777777" w:rsidR="00DE0DF6" w:rsidRPr="002D44DC" w:rsidRDefault="00DE0DF6" w:rsidP="00DE0DF6">
      <w:pPr>
        <w:rPr>
          <w:rStyle w:val="StyleUnderline"/>
          <w:sz w:val="16"/>
        </w:rPr>
      </w:pPr>
      <w:r w:rsidRPr="002D44DC">
        <w:rPr>
          <w:rStyle w:val="Style13ptBold"/>
        </w:rPr>
        <w:t xml:space="preserve">Enoch 07 </w:t>
      </w:r>
      <w:r w:rsidRPr="002D44DC">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320DDE4A" w14:textId="77777777" w:rsidR="00DE0DF6" w:rsidRPr="002D44DC" w:rsidRDefault="00DE0DF6" w:rsidP="00DE0DF6">
      <w:r w:rsidRPr="002D44DC">
        <w:t xml:space="preserve">The general difficulty of the intending-foreseeing distinction here stemmed, you will recall, from the feeling that </w:t>
      </w:r>
      <w:r w:rsidRPr="002D44DC">
        <w:rPr>
          <w:rStyle w:val="StyleUnderline"/>
        </w:rPr>
        <w:t xml:space="preserve">attempting to </w:t>
      </w:r>
      <w:r w:rsidRPr="00E74140">
        <w:rPr>
          <w:rStyle w:val="StyleUnderline"/>
          <w:highlight w:val="green"/>
        </w:rPr>
        <w:t>pick and choose among</w:t>
      </w:r>
      <w:r w:rsidRPr="002D44DC">
        <w:rPr>
          <w:rStyle w:val="StyleUnderline"/>
        </w:rPr>
        <w:t xml:space="preserve"> the </w:t>
      </w:r>
      <w:r w:rsidRPr="00E74140">
        <w:rPr>
          <w:rStyle w:val="StyleUnderline"/>
          <w:highlight w:val="gree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E74140">
        <w:rPr>
          <w:rStyle w:val="StyleUnderline"/>
          <w:highlight w:val="green"/>
        </w:rPr>
        <w:t>evade responsibility</w:t>
      </w:r>
      <w:r w:rsidRPr="002D44DC">
        <w:rPr>
          <w:rStyle w:val="StyleUnderline"/>
        </w:rPr>
        <w:t xml:space="preserve">, and so thinking about the distinction in terms of responsibility serves </w:t>
      </w:r>
      <w:r w:rsidRPr="002D44DC">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w:t>
      </w:r>
      <w:r w:rsidRPr="002D44DC">
        <w:lastRenderedPageBreak/>
        <w:t xml:space="preserve">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E74140">
        <w:rPr>
          <w:rStyle w:val="StyleUnderline"/>
          <w:highlight w:val="green"/>
        </w:rPr>
        <w:t xml:space="preserve">In </w:t>
      </w:r>
      <w:r w:rsidRPr="002D44DC">
        <w:rPr>
          <w:rStyle w:val="StyleUnderline"/>
        </w:rPr>
        <w:t xml:space="preserve">making </w:t>
      </w:r>
      <w:r w:rsidRPr="00E74140">
        <w:rPr>
          <w:rStyle w:val="StyleUnderline"/>
          <w:highlight w:val="green"/>
        </w:rPr>
        <w:t xml:space="preserve">policy </w:t>
      </w:r>
      <w:r w:rsidRPr="002D44DC">
        <w:rPr>
          <w:rStyle w:val="StyleUnderline"/>
        </w:rPr>
        <w:t xml:space="preserve">decisions, it is precisely </w:t>
      </w:r>
      <w:r w:rsidRPr="00E74140">
        <w:rPr>
          <w:rStyle w:val="StyleUnderline"/>
          <w:highlight w:val="green"/>
        </w:rPr>
        <w:t>the global</w:t>
      </w:r>
      <w:r w:rsidRPr="002D44DC">
        <w:rPr>
          <w:rStyle w:val="StyleUnderline"/>
        </w:rPr>
        <w:t xml:space="preserve"> (or at least statewide, or nationwide, or something of this sort) perspective that </w:t>
      </w:r>
      <w:r w:rsidRPr="00E74140">
        <w:rPr>
          <w:rStyle w:val="StyleUnderline"/>
          <w:highlight w:val="green"/>
        </w:rPr>
        <w:t>must be undertaken</w:t>
      </w:r>
      <w:r w:rsidRPr="002D44DC">
        <w:t xml:space="preserve">. Perhaps, for instance, an individual doctor is entitled to give her patient a scarce drug without thinking about tomorrow’s patients (I say “perhaps” because I am genuinely not sure about this), but surely </w:t>
      </w:r>
      <w:r w:rsidRPr="002D44DC">
        <w:rPr>
          <w:rStyle w:val="StyleUnderline"/>
        </w:rPr>
        <w:t xml:space="preserve">when a state committee tries to formulate </w:t>
      </w:r>
      <w:r w:rsidRPr="00E74140">
        <w:rPr>
          <w:rStyle w:val="StyleUnderline"/>
          <w:highlight w:val="green"/>
        </w:rPr>
        <w:t>rules for</w:t>
      </w:r>
      <w:r w:rsidRPr="002D44DC">
        <w:rPr>
          <w:rStyle w:val="StyleUnderline"/>
        </w:rPr>
        <w:t xml:space="preserve"> the </w:t>
      </w:r>
      <w:r w:rsidRPr="00E74140">
        <w:rPr>
          <w:rStyle w:val="StyleUnderline"/>
          <w:highlight w:val="green"/>
        </w:rPr>
        <w:t xml:space="preserve">allocation </w:t>
      </w:r>
      <w:r w:rsidRPr="002D44DC">
        <w:rPr>
          <w:rStyle w:val="StyleUnderline"/>
        </w:rPr>
        <w:t xml:space="preserve">of scarce medical drugs and treatments, it </w:t>
      </w:r>
      <w:r w:rsidRPr="00E74140">
        <w:rPr>
          <w:rStyle w:val="StyleUnderline"/>
          <w:highlight w:val="green"/>
        </w:rPr>
        <w:t xml:space="preserve">cannot hide behind </w:t>
      </w:r>
      <w:r w:rsidRPr="002D44DC">
        <w:rPr>
          <w:rStyle w:val="StyleUnderline"/>
        </w:rPr>
        <w:t xml:space="preserve">the </w:t>
      </w:r>
      <w:r w:rsidRPr="00E74140">
        <w:rPr>
          <w:rStyle w:val="StyleUnderline"/>
          <w:highlight w:val="green"/>
        </w:rPr>
        <w:t xml:space="preserve">intending-foreseeing </w:t>
      </w:r>
      <w:r w:rsidRPr="002D44DC">
        <w:rPr>
          <w:rStyle w:val="StyleUnderline"/>
        </w:rPr>
        <w:t xml:space="preserve">distinction, arguing that if it allows45 the doctor to give the drug to today’s patient, the dxeath of tomorrow’s patient is merely foreseen and not intended. When making a policy-decision, this is clearly unacceptable. </w:t>
      </w:r>
      <w:r w:rsidRPr="002D44DC">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E74140">
        <w:rPr>
          <w:rStyle w:val="StyleUnderline"/>
          <w:highlight w:val="gree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E74140">
        <w:rPr>
          <w:rStyle w:val="StyleUnderline"/>
          <w:highlight w:val="green"/>
        </w:rPr>
        <w:t>have</w:t>
      </w:r>
      <w:r w:rsidRPr="002D44DC">
        <w:rPr>
          <w:rStyle w:val="StyleUnderline"/>
        </w:rPr>
        <w:t xml:space="preserve"> much more comprehensive </w:t>
      </w:r>
      <w:r w:rsidRPr="00E74140">
        <w:rPr>
          <w:rStyle w:val="StyleUnderline"/>
          <w:highlight w:val="green"/>
        </w:rPr>
        <w:t>responsibilities</w:t>
      </w:r>
      <w:r w:rsidRPr="002D44DC">
        <w:rPr>
          <w:rStyle w:val="StyleUnderline"/>
        </w:rPr>
        <w:t xml:space="preserve"> than individuals do. Hiding behind </w:t>
      </w:r>
      <w:r w:rsidRPr="00E74140">
        <w:rPr>
          <w:rStyle w:val="StyleUnderline"/>
          <w:highlight w:val="green"/>
        </w:rPr>
        <w:t xml:space="preserve">the </w:t>
      </w:r>
      <w:r w:rsidRPr="002D44DC">
        <w:rPr>
          <w:rStyle w:val="StyleUnderline"/>
        </w:rPr>
        <w:t xml:space="preserve">intending-foreseeing </w:t>
      </w:r>
      <w:r w:rsidRPr="00E74140">
        <w:rPr>
          <w:rStyle w:val="StyleUnderline"/>
          <w:highlight w:val="green"/>
        </w:rPr>
        <w:t>distinction</w:t>
      </w:r>
      <w:r w:rsidRPr="002D44DC">
        <w:rPr>
          <w:rStyle w:val="StyleUnderline"/>
        </w:rPr>
        <w:t xml:space="preserve"> thus more clearly constitutes an </w:t>
      </w:r>
      <w:r w:rsidRPr="00E74140">
        <w:rPr>
          <w:rStyle w:val="StyleUnderline"/>
          <w:highlight w:val="green"/>
        </w:rPr>
        <w:t>evasion of responsibility</w:t>
      </w:r>
      <w:r w:rsidRPr="002D44DC">
        <w:rPr>
          <w:rStyle w:val="StyleUnderline"/>
        </w:rPr>
        <w:t xml:space="preserve"> in the case of the former. So the evading-responsibility worry has much more force against the intending-foreseeing distinction when applied to state action than elsewhere.</w:t>
      </w:r>
    </w:p>
    <w:p w14:paraId="591582B7" w14:textId="77777777" w:rsidR="00DE0DF6" w:rsidRPr="002D44DC" w:rsidRDefault="00DE0DF6" w:rsidP="00DE0DF6">
      <w:pPr>
        <w:pStyle w:val="Heading4"/>
        <w:rPr>
          <w:rFonts w:cs="Calibri"/>
        </w:rPr>
      </w:pPr>
      <w:r w:rsidRPr="002D44DC">
        <w:rPr>
          <w:rFonts w:cs="Calibri"/>
        </w:rPr>
        <w:t xml:space="preserve">3] Only consequentialism explains degrees of wrongness—if I break a promise to meet for lunch, that is not as bad as breaking a promise to not kill. Only consequences explain why which is intuitive. Outweighs—a) </w:t>
      </w:r>
      <w:r w:rsidRPr="002D44DC">
        <w:rPr>
          <w:rFonts w:cs="Calibri"/>
          <w:u w:val="single"/>
        </w:rPr>
        <w:t>parsimony</w:t>
      </w:r>
      <w:r w:rsidRPr="002D44DC">
        <w:rPr>
          <w:rFonts w:cs="Calibri"/>
        </w:rPr>
        <w:t xml:space="preserve">—metaphysics relies on long chains of questionable claims that make conclusions less likely b) </w:t>
      </w:r>
      <w:r w:rsidRPr="002D44DC">
        <w:rPr>
          <w:rFonts w:cs="Calibri"/>
          <w:u w:val="single"/>
        </w:rPr>
        <w:t>hijacks</w:t>
      </w:r>
      <w:r w:rsidRPr="002D44DC">
        <w:rPr>
          <w:rFonts w:cs="Calibri"/>
        </w:rPr>
        <w:t xml:space="preserve">—intuitions are inevitable since every framework must take some starting point. </w:t>
      </w:r>
    </w:p>
    <w:p w14:paraId="29448B69" w14:textId="77777777" w:rsidR="00DE0DF6" w:rsidRDefault="00DE0DF6" w:rsidP="00DE0DF6"/>
    <w:p w14:paraId="45A50852" w14:textId="77777777" w:rsidR="00DE0DF6" w:rsidRPr="002D44DC" w:rsidRDefault="00DE0DF6" w:rsidP="00DE0DF6">
      <w:pPr>
        <w:pStyle w:val="Heading4"/>
        <w:rPr>
          <w:rFonts w:cs="Calibri"/>
        </w:rPr>
      </w:pPr>
      <w:r w:rsidRPr="002D44DC">
        <w:rPr>
          <w:rFonts w:cs="Calibri"/>
        </w:rPr>
        <w:lastRenderedPageBreak/>
        <w:t xml:space="preserve">Impact calc – </w:t>
      </w:r>
    </w:p>
    <w:p w14:paraId="673D0F13" w14:textId="77777777" w:rsidR="00DE0DF6" w:rsidRPr="002D44DC" w:rsidRDefault="00DE0DF6" w:rsidP="00DE0DF6">
      <w:pPr>
        <w:pStyle w:val="Heading4"/>
        <w:rPr>
          <w:rFonts w:cs="Calibri"/>
          <w:b w:val="0"/>
        </w:rPr>
      </w:pPr>
      <w:r w:rsidRPr="002D44DC">
        <w:rPr>
          <w:rFonts w:cs="Calibri"/>
        </w:rPr>
        <w:t xml:space="preserve">1] Extinction </w:t>
      </w:r>
      <w:r w:rsidRPr="002D44DC">
        <w:rPr>
          <w:rFonts w:cs="Calibri"/>
          <w:u w:val="single"/>
        </w:rPr>
        <w:t>outweighs</w:t>
      </w:r>
      <w:r w:rsidRPr="002D44DC">
        <w:rPr>
          <w:rFonts w:cs="Calibri"/>
        </w:rPr>
        <w:t xml:space="preserve">: </w:t>
      </w:r>
    </w:p>
    <w:p w14:paraId="2C782B36" w14:textId="77777777" w:rsidR="00DE0DF6" w:rsidRPr="002D44DC" w:rsidRDefault="00DE0DF6" w:rsidP="00DE0DF6">
      <w:pPr>
        <w:pStyle w:val="Heading4"/>
        <w:rPr>
          <w:rFonts w:cs="Calibri"/>
        </w:rPr>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basic necessities </w:t>
      </w:r>
    </w:p>
    <w:p w14:paraId="191E9242" w14:textId="77777777" w:rsidR="00DE0DF6" w:rsidRPr="002D44DC" w:rsidRDefault="00DE0DF6" w:rsidP="00DE0DF6">
      <w:pPr>
        <w:pStyle w:val="Heading4"/>
        <w:rPr>
          <w:rFonts w:cs="Calibri"/>
        </w:rPr>
      </w:pPr>
      <w:r w:rsidRPr="002D44DC">
        <w:rPr>
          <w:rFonts w:cs="Calibri"/>
        </w:rPr>
        <w:t xml:space="preserve">B] Mathematically </w:t>
      </w:r>
      <w:r w:rsidRPr="002D44DC">
        <w:rPr>
          <w:rFonts w:cs="Calibri"/>
          <w:u w:val="single"/>
        </w:rPr>
        <w:t>outweighs</w:t>
      </w:r>
      <w:r w:rsidRPr="002D44DC">
        <w:rPr>
          <w:rFonts w:cs="Calibri"/>
        </w:rPr>
        <w:t>.</w:t>
      </w:r>
    </w:p>
    <w:p w14:paraId="44DDA712" w14:textId="77777777" w:rsidR="00DE0DF6" w:rsidRPr="002D44DC" w:rsidRDefault="00DE0DF6" w:rsidP="00DE0DF6">
      <w:r w:rsidRPr="002D44DC">
        <w:rPr>
          <w:rStyle w:val="Heading4Char"/>
          <w:rFonts w:cs="Calibri"/>
        </w:rPr>
        <w:t>MacAskill 14</w:t>
      </w:r>
      <w:r w:rsidRPr="002D44DC">
        <w:t xml:space="preserve"> [William, Oxford Philosopher and youngest tenured philosopher in the world, Normative Uncertainty, 2014]</w:t>
      </w:r>
    </w:p>
    <w:p w14:paraId="065F471E" w14:textId="77777777" w:rsidR="00DE0DF6" w:rsidRPr="002D44DC" w:rsidRDefault="00DE0DF6" w:rsidP="00DE0DF6">
      <w:pPr>
        <w:rPr>
          <w:sz w:val="14"/>
        </w:rPr>
      </w:pPr>
      <w:r w:rsidRPr="002D44DC">
        <w:rPr>
          <w:rStyle w:val="StyleUnderline"/>
        </w:rPr>
        <w:t xml:space="preserve">The human race might go extinct </w:t>
      </w:r>
      <w:r w:rsidRPr="002D44DC">
        <w:rPr>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E74140">
        <w:rPr>
          <w:rStyle w:val="StyleUnderline"/>
          <w:highlight w:val="green"/>
        </w:rPr>
        <w:t xml:space="preserve">we </w:t>
      </w:r>
      <w:r w:rsidRPr="002D44DC">
        <w:rPr>
          <w:rStyle w:val="StyleUnderline"/>
        </w:rPr>
        <w:t xml:space="preserve">still </w:t>
      </w:r>
      <w:r w:rsidRPr="00E74140">
        <w:rPr>
          <w:rStyle w:val="StyleUnderline"/>
          <w:highlight w:val="green"/>
        </w:rPr>
        <w:t xml:space="preserve">have </w:t>
      </w:r>
      <w:r w:rsidRPr="002D44DC">
        <w:rPr>
          <w:rStyle w:val="Emphasis"/>
        </w:rPr>
        <w:t xml:space="preserve">strong </w:t>
      </w:r>
      <w:r w:rsidRPr="00E74140">
        <w:rPr>
          <w:rStyle w:val="Emphasis"/>
          <w:highlight w:val="green"/>
        </w:rPr>
        <w:t xml:space="preserve">reason to prevent </w:t>
      </w:r>
      <w:r w:rsidRPr="002D44DC">
        <w:rPr>
          <w:rStyle w:val="Emphasis"/>
        </w:rPr>
        <w:t xml:space="preserve">near-term human </w:t>
      </w:r>
      <w:r w:rsidRPr="00E74140">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the human race </w:t>
      </w:r>
      <w:r w:rsidRPr="002D44DC">
        <w:rPr>
          <w:rStyle w:val="StyleUnderline"/>
        </w:rPr>
        <w:t xml:space="preserve">is </w:t>
      </w:r>
      <w:r w:rsidRPr="002D44DC">
        <w:rPr>
          <w:sz w:val="14"/>
        </w:rPr>
        <w:t xml:space="preserve">an </w:t>
      </w:r>
      <w:r w:rsidRPr="00E74140">
        <w:rPr>
          <w:rStyle w:val="StyleUnderline"/>
          <w:highlight w:val="green"/>
        </w:rPr>
        <w:t xml:space="preserve">extremely </w:t>
      </w:r>
      <w:r w:rsidRPr="00E74140">
        <w:rPr>
          <w:rStyle w:val="Emphasis"/>
          <w:highlight w:val="green"/>
        </w:rPr>
        <w:t>high stakes</w:t>
      </w:r>
      <w:r w:rsidRPr="002D44DC">
        <w:rPr>
          <w:sz w:val="14"/>
        </w:rPr>
        <w:t xml:space="preserve"> moral issue. Humanity could be around for a very long time: if humans survive as long as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r w:rsidRPr="002D44DC">
        <w:rPr>
          <w:sz w:val="14"/>
        </w:rPr>
        <w:t xml:space="preserve">The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E74140">
        <w:rPr>
          <w:rStyle w:val="Emphasis"/>
          <w:highlight w:val="green"/>
        </w:rPr>
        <w:t>2×10^14</w:t>
      </w:r>
      <w:r w:rsidRPr="002D44DC">
        <w:rPr>
          <w:sz w:val="14"/>
        </w:rPr>
        <w:t xml:space="preserve">. </w:t>
      </w:r>
      <w:r w:rsidRPr="002D44DC">
        <w:rPr>
          <w:rStyle w:val="StyleUnderline"/>
        </w:rPr>
        <w:t xml:space="preserve">So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E74140">
        <w:rPr>
          <w:rStyle w:val="Emphasis"/>
          <w:highlight w:val="green"/>
        </w:rPr>
        <w:t>extinction is</w:t>
      </w:r>
      <w:r w:rsidRPr="002D44DC">
        <w:rPr>
          <w:rStyle w:val="Emphasis"/>
        </w:rPr>
        <w:t xml:space="preserve"> by its nature an </w:t>
      </w:r>
      <w:r w:rsidRPr="00E74140">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So we should expect that </w:t>
      </w:r>
      <w:r w:rsidRPr="00E74140">
        <w:rPr>
          <w:rStyle w:val="StyleUnderline"/>
          <w:highlight w:val="green"/>
        </w:rPr>
        <w:t xml:space="preserve">in </w:t>
      </w:r>
      <w:r w:rsidRPr="002D44DC">
        <w:rPr>
          <w:rStyle w:val="StyleUnderline"/>
        </w:rPr>
        <w:t xml:space="preserve">a few centuries’ </w:t>
      </w:r>
      <w:r w:rsidRPr="00E74140">
        <w:rPr>
          <w:rStyle w:val="StyleUnderline"/>
          <w:highlight w:val="green"/>
        </w:rPr>
        <w:t xml:space="preserve">time we will have </w:t>
      </w:r>
      <w:r w:rsidRPr="00E74140">
        <w:rPr>
          <w:rStyle w:val="Emphasis"/>
          <w:highlight w:val="green"/>
        </w:rPr>
        <w:t>better evidence about how to evaluate</w:t>
      </w:r>
      <w:r w:rsidRPr="002D44DC">
        <w:rPr>
          <w:rStyle w:val="Emphasis"/>
        </w:rPr>
        <w:t xml:space="preserve"> human </w:t>
      </w:r>
      <w:r w:rsidRPr="00E74140">
        <w:rPr>
          <w:rStyle w:val="Emphasis"/>
          <w:highlight w:val="green"/>
        </w:rPr>
        <w:t>extinction</w:t>
      </w:r>
      <w:r w:rsidRPr="002D44DC">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D44DC">
        <w:rPr>
          <w:rStyle w:val="StyleUnderline"/>
        </w:rPr>
        <w:t xml:space="preserve"> </w:t>
      </w:r>
      <w:r w:rsidRPr="00E74140">
        <w:rPr>
          <w:rStyle w:val="StyleUnderline"/>
          <w:highlight w:val="green"/>
        </w:rPr>
        <w:t>if we</w:t>
      </w:r>
      <w:r w:rsidRPr="002D44DC">
        <w:rPr>
          <w:rStyle w:val="StyleUnderline"/>
        </w:rPr>
        <w:t xml:space="preserve"> </w:t>
      </w:r>
      <w:r w:rsidRPr="002D44DC">
        <w:rPr>
          <w:sz w:val="14"/>
        </w:rPr>
        <w:t>let the human race continue and</w:t>
      </w:r>
      <w:r w:rsidRPr="002D44DC">
        <w:rPr>
          <w:rStyle w:val="StyleUnderline"/>
        </w:rPr>
        <w:t xml:space="preserve"> </w:t>
      </w:r>
      <w:r w:rsidRPr="00E74140">
        <w:rPr>
          <w:rStyle w:val="StyleUnderline"/>
          <w:highlight w:val="green"/>
        </w:rPr>
        <w:t>did research</w:t>
      </w:r>
      <w:r w:rsidRPr="002D44DC">
        <w:rPr>
          <w:rStyle w:val="StyleUnderline"/>
        </w:rPr>
        <w:t xml:space="preserve"> for 300 years, </w:t>
      </w:r>
      <w:r w:rsidRPr="00E74140">
        <w:rPr>
          <w:rStyle w:val="StyleUnderline"/>
          <w:highlight w:val="green"/>
        </w:rPr>
        <w:t xml:space="preserve">we would know </w:t>
      </w:r>
      <w:r w:rsidRPr="00E74140">
        <w:rPr>
          <w:rStyle w:val="Emphasis"/>
          <w:highlight w:val="green"/>
        </w:rPr>
        <w:t>for certain</w:t>
      </w:r>
      <w:r w:rsidRPr="00E74140">
        <w:rPr>
          <w:rStyle w:val="StyleUnderline"/>
          <w:highlight w:val="green"/>
        </w:rPr>
        <w:t xml:space="preserve"> whether </w:t>
      </w:r>
      <w:r w:rsidRPr="002D44DC">
        <w:rPr>
          <w:rStyle w:val="StyleUnderline"/>
        </w:rPr>
        <w:t xml:space="preserve">or not additional </w:t>
      </w:r>
      <w:r w:rsidRPr="00E74140">
        <w:rPr>
          <w:rStyle w:val="StyleUnderline"/>
          <w:highlight w:val="green"/>
        </w:rPr>
        <w:t>people</w:t>
      </w:r>
      <w:r w:rsidRPr="002D44DC">
        <w:rPr>
          <w:rStyle w:val="StyleUnderline"/>
        </w:rPr>
        <w:t xml:space="preserve"> are of </w:t>
      </w:r>
      <w:r w:rsidRPr="00E74140">
        <w:rPr>
          <w:rStyle w:val="Emphasis"/>
          <w:highlight w:val="green"/>
        </w:rPr>
        <w:t>positive</w:t>
      </w:r>
      <w:r w:rsidRPr="002D44DC">
        <w:rPr>
          <w:rStyle w:val="Emphasis"/>
        </w:rPr>
        <w:t xml:space="preserve"> or negative value</w:t>
      </w:r>
      <w:r w:rsidRPr="002D44DC">
        <w:rPr>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value terms, </w:t>
      </w:r>
      <w:r w:rsidRPr="00E74140">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E74140">
        <w:rPr>
          <w:rStyle w:val="StyleUnderline"/>
          <w:highlight w:val="green"/>
        </w:rPr>
        <w:t xml:space="preserve">is </w:t>
      </w:r>
      <w:r w:rsidRPr="002D44DC">
        <w:rPr>
          <w:rStyle w:val="Emphasis"/>
        </w:rPr>
        <w:t xml:space="preserve">vanishingly </w:t>
      </w:r>
      <w:r w:rsidRPr="00E74140">
        <w:rPr>
          <w:rStyle w:val="Emphasis"/>
          <w:highlight w:val="green"/>
        </w:rPr>
        <w:t>small</w:t>
      </w:r>
      <w:r w:rsidRPr="00E74140">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E74140">
        <w:rPr>
          <w:rStyle w:val="Emphasis"/>
          <w:highlight w:val="green"/>
        </w:rPr>
        <w:t xml:space="preserve">keeping </w:t>
      </w:r>
      <w:r w:rsidRPr="002D44DC">
        <w:rPr>
          <w:rStyle w:val="Emphasis"/>
        </w:rPr>
        <w:t xml:space="preserve">one’s </w:t>
      </w:r>
      <w:r w:rsidRPr="00E74140">
        <w:rPr>
          <w:rStyle w:val="Emphasis"/>
          <w:highlight w:val="green"/>
        </w:rPr>
        <w:t>options open</w:t>
      </w:r>
      <w:r w:rsidRPr="002D44DC">
        <w:rPr>
          <w:rStyle w:val="StyleUnderline"/>
        </w:rPr>
        <w:t xml:space="preserve"> </w:t>
      </w:r>
      <w:r w:rsidRPr="002D44DC">
        <w:rPr>
          <w:sz w:val="14"/>
        </w:rPr>
        <w:t>while one gains new information.</w:t>
      </w:r>
    </w:p>
    <w:p w14:paraId="1037FAC1" w14:textId="77777777" w:rsidR="00DE0DF6" w:rsidRPr="002D44DC" w:rsidRDefault="00DE0DF6" w:rsidP="00DE0DF6">
      <w:pPr>
        <w:pStyle w:val="Heading4"/>
        <w:rPr>
          <w:rFonts w:cs="Calibri"/>
          <w:bCs w:val="0"/>
        </w:rPr>
      </w:pPr>
      <w:r w:rsidRPr="002D44DC">
        <w:rPr>
          <w:rFonts w:cs="Calibri"/>
        </w:rPr>
        <w:lastRenderedPageBreak/>
        <w:t xml:space="preserve">2] Calc indicts </w:t>
      </w:r>
      <w:r w:rsidRPr="002D44DC">
        <w:rPr>
          <w:rFonts w:cs="Calibri"/>
          <w:u w:val="single"/>
        </w:rPr>
        <w:t>fail</w:t>
      </w:r>
      <w:r w:rsidRPr="002D44DC">
        <w:rPr>
          <w:rFonts w:cs="Calibri"/>
        </w:rPr>
        <w:t xml:space="preserve">: A] </w:t>
      </w:r>
      <w:r w:rsidRPr="002D44DC">
        <w:rPr>
          <w:rFonts w:cs="Calibri"/>
          <w:u w:val="single"/>
        </w:rPr>
        <w:t>Ethics</w:t>
      </w:r>
      <w:r w:rsidRPr="002D44DC">
        <w:rPr>
          <w:rFonts w:cs="Calibri"/>
        </w:rPr>
        <w:t xml:space="preserve">- it would indict everything cuz they use events to understand how ethics have worked B] </w:t>
      </w:r>
      <w:r w:rsidRPr="002D44DC">
        <w:rPr>
          <w:rFonts w:cs="Calibri"/>
          <w:u w:val="single"/>
        </w:rPr>
        <w:t>Reciprocity</w:t>
      </w:r>
      <w:r w:rsidRPr="002D44DC">
        <w:rPr>
          <w:rFonts w:cs="Calibri"/>
        </w:rPr>
        <w:t xml:space="preserve">- they are NIBs that create a 2:1 skew where I have to answer them to access offense while they only have to win one C] </w:t>
      </w:r>
      <w:r w:rsidRPr="002D44DC">
        <w:rPr>
          <w:rFonts w:cs="Calibri"/>
          <w:u w:val="single"/>
        </w:rPr>
        <w:t>Internalism</w:t>
      </w:r>
      <w:r w:rsidRPr="002D44DC">
        <w:rPr>
          <w:rFonts w:cs="Calibri"/>
        </w:rPr>
        <w:t>- asking why we value life is nonsensical since it’s intrinsic and we just do.</w:t>
      </w:r>
    </w:p>
    <w:p w14:paraId="4E9B8213" w14:textId="77777777" w:rsidR="00DE0DF6" w:rsidRDefault="00DE0DF6" w:rsidP="00DE0DF6"/>
    <w:p w14:paraId="3ED9E313" w14:textId="77777777" w:rsidR="00DE0DF6" w:rsidRDefault="00DE0DF6" w:rsidP="00DE0DF6">
      <w:pPr>
        <w:pStyle w:val="Heading3"/>
      </w:pPr>
      <w:r>
        <w:lastRenderedPageBreak/>
        <w:t>1AC – Underview</w:t>
      </w:r>
    </w:p>
    <w:p w14:paraId="47E93761" w14:textId="77777777" w:rsidR="00DE0DF6" w:rsidRPr="00FB72FC" w:rsidRDefault="00DE0DF6" w:rsidP="00DE0DF6">
      <w:pPr>
        <w:pStyle w:val="Heading4"/>
        <w:rPr>
          <w:bCs w:val="0"/>
        </w:rPr>
      </w:pPr>
      <w:r w:rsidRPr="00FB72FC">
        <w:t xml:space="preserve">1] 1AR theory is legit – anything else means </w:t>
      </w:r>
      <w:r w:rsidRPr="00FB72FC">
        <w:rPr>
          <w:u w:val="single"/>
        </w:rPr>
        <w:t>infinite abuse</w:t>
      </w:r>
      <w:r w:rsidRPr="00FB72FC">
        <w:t xml:space="preserve"> – drop the debater</w:t>
      </w:r>
      <w:r>
        <w:t>, competing interps, and the highest layer</w:t>
      </w:r>
      <w:r w:rsidRPr="00FB72FC">
        <w:t xml:space="preserve"> – 1AR are </w:t>
      </w:r>
      <w:r w:rsidRPr="00FB72FC">
        <w:rPr>
          <w:u w:val="single"/>
        </w:rPr>
        <w:t>too short</w:t>
      </w:r>
      <w:r w:rsidRPr="00FB72FC">
        <w:t xml:space="preserve"> to make up for the time trade-off – no RVIs – 6 min 2NR means they can brute force me every time.</w:t>
      </w:r>
    </w:p>
    <w:p w14:paraId="58FE5828" w14:textId="77777777" w:rsidR="00DE0DF6" w:rsidRDefault="00DE0DF6" w:rsidP="00DE0DF6"/>
    <w:p w14:paraId="34DB6AD5" w14:textId="77777777" w:rsidR="00DE0DF6" w:rsidRPr="00DE0DF6" w:rsidRDefault="00DE0DF6" w:rsidP="00DE0DF6">
      <w:pPr>
        <w:pStyle w:val="Heading3"/>
      </w:pPr>
    </w:p>
    <w:sectPr w:rsidR="00DE0DF6" w:rsidRPr="00DE0D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2899753">
    <w:abstractNumId w:val="10"/>
  </w:num>
  <w:num w:numId="2" w16cid:durableId="1130518605">
    <w:abstractNumId w:val="8"/>
  </w:num>
  <w:num w:numId="3" w16cid:durableId="567300045">
    <w:abstractNumId w:val="7"/>
  </w:num>
  <w:num w:numId="4" w16cid:durableId="1867980214">
    <w:abstractNumId w:val="6"/>
  </w:num>
  <w:num w:numId="5" w16cid:durableId="1673754196">
    <w:abstractNumId w:val="5"/>
  </w:num>
  <w:num w:numId="6" w16cid:durableId="890266467">
    <w:abstractNumId w:val="9"/>
  </w:num>
  <w:num w:numId="7" w16cid:durableId="1894922695">
    <w:abstractNumId w:val="4"/>
  </w:num>
  <w:num w:numId="8" w16cid:durableId="1526407492">
    <w:abstractNumId w:val="3"/>
  </w:num>
  <w:num w:numId="9" w16cid:durableId="1784690722">
    <w:abstractNumId w:val="2"/>
  </w:num>
  <w:num w:numId="10" w16cid:durableId="988705847">
    <w:abstractNumId w:val="1"/>
  </w:num>
  <w:num w:numId="11" w16cid:durableId="989141428">
    <w:abstractNumId w:val="0"/>
  </w:num>
  <w:num w:numId="12" w16cid:durableId="2134517781">
    <w:abstractNumId w:val="12"/>
  </w:num>
  <w:num w:numId="13" w16cid:durableId="1543976519">
    <w:abstractNumId w:val="23"/>
  </w:num>
  <w:num w:numId="14" w16cid:durableId="2006546986">
    <w:abstractNumId w:val="20"/>
  </w:num>
  <w:num w:numId="15" w16cid:durableId="1631597177">
    <w:abstractNumId w:val="15"/>
  </w:num>
  <w:num w:numId="16" w16cid:durableId="2007510817">
    <w:abstractNumId w:val="17"/>
  </w:num>
  <w:num w:numId="17" w16cid:durableId="900554400">
    <w:abstractNumId w:val="21"/>
  </w:num>
  <w:num w:numId="18" w16cid:durableId="1698889960">
    <w:abstractNumId w:val="16"/>
  </w:num>
  <w:num w:numId="19" w16cid:durableId="1809472649">
    <w:abstractNumId w:val="11"/>
  </w:num>
  <w:num w:numId="20" w16cid:durableId="1252738934">
    <w:abstractNumId w:val="19"/>
  </w:num>
  <w:num w:numId="21" w16cid:durableId="1307198381">
    <w:abstractNumId w:val="22"/>
  </w:num>
  <w:num w:numId="22" w16cid:durableId="2066828432">
    <w:abstractNumId w:val="13"/>
  </w:num>
  <w:num w:numId="23" w16cid:durableId="118961628">
    <w:abstractNumId w:val="18"/>
  </w:num>
  <w:num w:numId="24" w16cid:durableId="193601805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6A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40EE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9AA"/>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813"/>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C28"/>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6AA7"/>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8D3"/>
    <w:rsid w:val="00D77956"/>
    <w:rsid w:val="00D80AC2"/>
    <w:rsid w:val="00D80F0C"/>
    <w:rsid w:val="00D92077"/>
    <w:rsid w:val="00D951E2"/>
    <w:rsid w:val="00D9565A"/>
    <w:rsid w:val="00DB2337"/>
    <w:rsid w:val="00DB5F87"/>
    <w:rsid w:val="00DB699B"/>
    <w:rsid w:val="00DC0376"/>
    <w:rsid w:val="00DC099B"/>
    <w:rsid w:val="00DC2BE5"/>
    <w:rsid w:val="00DC33F7"/>
    <w:rsid w:val="00DD4CD4"/>
    <w:rsid w:val="00DD65A2"/>
    <w:rsid w:val="00DD6770"/>
    <w:rsid w:val="00DE0749"/>
    <w:rsid w:val="00DE0DF6"/>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0248"/>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3C9625"/>
  <w14:defaultImageDpi w14:val="300"/>
  <w15:docId w15:val="{D5ABD092-DF35-394A-9BFD-650875A27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0EE6"/>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040E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040E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040E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40EE6"/>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AF6AA7"/>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AF6AA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F6AA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F6AA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F6AA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040E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0EE6"/>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040EE6"/>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040EE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040EE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40E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0EE6"/>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40EE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40EE6"/>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040EE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40EE6"/>
    <w:rPr>
      <w:color w:val="auto"/>
      <w:u w:val="none"/>
    </w:rPr>
  </w:style>
  <w:style w:type="paragraph" w:styleId="DocumentMap">
    <w:name w:val="Document Map"/>
    <w:basedOn w:val="Normal"/>
    <w:link w:val="DocumentMapChar"/>
    <w:uiPriority w:val="99"/>
    <w:unhideWhenUsed/>
    <w:rsid w:val="00040E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40EE6"/>
    <w:rPr>
      <w:rFonts w:ascii="Lucida Grande" w:hAnsi="Lucida Grande" w:cs="Lucida Grande"/>
    </w:rPr>
  </w:style>
  <w:style w:type="paragraph" w:customStyle="1" w:styleId="Emphasis1">
    <w:name w:val="Emphasis1"/>
    <w:basedOn w:val="Normal"/>
    <w:link w:val="Emphasis"/>
    <w:autoRedefine/>
    <w:uiPriority w:val="20"/>
    <w:qFormat/>
    <w:rsid w:val="00AF6AA7"/>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F6A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Text Char"/>
    <w:basedOn w:val="DefaultParagraphFont"/>
    <w:link w:val="Heading5"/>
    <w:rsid w:val="00AF6AA7"/>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AF6AA7"/>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AF6AA7"/>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AF6AA7"/>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AF6AA7"/>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AF6AA7"/>
    <w:rPr>
      <w:color w:val="605E5C"/>
      <w:shd w:val="clear" w:color="auto" w:fill="E1DFDD"/>
    </w:rPr>
  </w:style>
  <w:style w:type="paragraph" w:styleId="ListParagraph">
    <w:name w:val="List Paragraph"/>
    <w:aliases w:val="6 font"/>
    <w:basedOn w:val="Normal"/>
    <w:uiPriority w:val="99"/>
    <w:unhideWhenUsed/>
    <w:qFormat/>
    <w:rsid w:val="00AF6AA7"/>
    <w:pPr>
      <w:ind w:left="720"/>
      <w:contextualSpacing/>
    </w:pPr>
  </w:style>
  <w:style w:type="paragraph" w:customStyle="1" w:styleId="textbold">
    <w:name w:val="text bold"/>
    <w:basedOn w:val="Normal"/>
    <w:uiPriority w:val="7"/>
    <w:qFormat/>
    <w:rsid w:val="00AF6AA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AF6AA7"/>
    <w:rPr>
      <w:u w:val="single"/>
    </w:rPr>
  </w:style>
  <w:style w:type="paragraph" w:styleId="Title">
    <w:name w:val="Title"/>
    <w:aliases w:val="Cites and Cards,UNDERLINE,Bold Underlined,title,Block Heading,Read This"/>
    <w:basedOn w:val="Normal"/>
    <w:next w:val="Normal"/>
    <w:link w:val="TitleChar"/>
    <w:uiPriority w:val="6"/>
    <w:qFormat/>
    <w:rsid w:val="00AF6AA7"/>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AF6AA7"/>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AF6AA7"/>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AF6AA7"/>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AF6AA7"/>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AF6AA7"/>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AF6AA7"/>
    <w:rPr>
      <w:rFonts w:ascii="Tahoma" w:hAnsi="Tahoma" w:cs="Tahoma"/>
      <w:szCs w:val="16"/>
    </w:rPr>
  </w:style>
  <w:style w:type="character" w:customStyle="1" w:styleId="BalloonTextChar">
    <w:name w:val="Balloon Text Char"/>
    <w:basedOn w:val="DefaultParagraphFont"/>
    <w:link w:val="BalloonText"/>
    <w:uiPriority w:val="99"/>
    <w:rsid w:val="00AF6AA7"/>
    <w:rPr>
      <w:rFonts w:ascii="Tahoma" w:hAnsi="Tahoma" w:cs="Tahoma"/>
      <w:sz w:val="22"/>
      <w:szCs w:val="16"/>
    </w:rPr>
  </w:style>
  <w:style w:type="paragraph" w:styleId="Header">
    <w:name w:val="header"/>
    <w:basedOn w:val="Normal"/>
    <w:link w:val="HeaderChar"/>
    <w:uiPriority w:val="99"/>
    <w:unhideWhenUsed/>
    <w:qFormat/>
    <w:rsid w:val="00AF6AA7"/>
    <w:pPr>
      <w:tabs>
        <w:tab w:val="center" w:pos="4680"/>
        <w:tab w:val="right" w:pos="9360"/>
      </w:tabs>
    </w:pPr>
  </w:style>
  <w:style w:type="character" w:customStyle="1" w:styleId="HeaderChar">
    <w:name w:val="Header Char"/>
    <w:basedOn w:val="DefaultParagraphFont"/>
    <w:link w:val="Header"/>
    <w:uiPriority w:val="99"/>
    <w:rsid w:val="00AF6AA7"/>
    <w:rPr>
      <w:rFonts w:ascii="Calibri" w:hAnsi="Calibri" w:cs="Calibri"/>
      <w:sz w:val="22"/>
    </w:rPr>
  </w:style>
  <w:style w:type="paragraph" w:styleId="Footer">
    <w:name w:val="footer"/>
    <w:basedOn w:val="Normal"/>
    <w:link w:val="FooterChar"/>
    <w:uiPriority w:val="99"/>
    <w:unhideWhenUsed/>
    <w:rsid w:val="00AF6AA7"/>
    <w:pPr>
      <w:tabs>
        <w:tab w:val="center" w:pos="4680"/>
        <w:tab w:val="right" w:pos="9360"/>
      </w:tabs>
    </w:pPr>
  </w:style>
  <w:style w:type="character" w:customStyle="1" w:styleId="FooterChar">
    <w:name w:val="Footer Char"/>
    <w:basedOn w:val="DefaultParagraphFont"/>
    <w:link w:val="Footer"/>
    <w:uiPriority w:val="99"/>
    <w:rsid w:val="00AF6AA7"/>
    <w:rPr>
      <w:rFonts w:ascii="Calibri" w:hAnsi="Calibri" w:cs="Calibri"/>
      <w:sz w:val="22"/>
    </w:rPr>
  </w:style>
  <w:style w:type="character" w:customStyle="1" w:styleId="m4841727538114946087gmail-styleunderline">
    <w:name w:val="m_4841727538114946087gmail-styleunderline"/>
    <w:basedOn w:val="DefaultParagraphFont"/>
    <w:rsid w:val="00AF6AA7"/>
  </w:style>
  <w:style w:type="paragraph" w:customStyle="1" w:styleId="Analytic">
    <w:name w:val="Analytic"/>
    <w:basedOn w:val="Normal"/>
    <w:link w:val="AnalyticChar"/>
    <w:autoRedefine/>
    <w:rsid w:val="00AF6AA7"/>
    <w:rPr>
      <w:b/>
      <w:sz w:val="24"/>
    </w:rPr>
  </w:style>
  <w:style w:type="paragraph" w:customStyle="1" w:styleId="BreakTag">
    <w:name w:val="Break Tag"/>
    <w:basedOn w:val="Normal"/>
    <w:autoRedefine/>
    <w:uiPriority w:val="4"/>
    <w:qFormat/>
    <w:rsid w:val="00AF6AA7"/>
    <w:pPr>
      <w:spacing w:before="240"/>
    </w:pPr>
    <w:rPr>
      <w:b/>
      <w:sz w:val="26"/>
    </w:rPr>
  </w:style>
  <w:style w:type="paragraph" w:customStyle="1" w:styleId="BreakBlock">
    <w:name w:val="Break Block"/>
    <w:basedOn w:val="Normal"/>
    <w:link w:val="BreakBlockChar"/>
    <w:autoRedefine/>
    <w:qFormat/>
    <w:rsid w:val="00AF6AA7"/>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F6AA7"/>
    <w:rPr>
      <w:rFonts w:ascii="Arial Bold" w:hAnsi="Arial Bold" w:cs="Calibri"/>
      <w:b/>
      <w:caps/>
      <w:sz w:val="32"/>
      <w:u w:val="single"/>
    </w:rPr>
  </w:style>
  <w:style w:type="character" w:customStyle="1" w:styleId="Mention1">
    <w:name w:val="Mention1"/>
    <w:basedOn w:val="DefaultParagraphFont"/>
    <w:uiPriority w:val="99"/>
    <w:semiHidden/>
    <w:unhideWhenUsed/>
    <w:rsid w:val="00AF6AA7"/>
    <w:rPr>
      <w:color w:val="2B579A"/>
      <w:shd w:val="clear" w:color="auto" w:fill="E6E6E6"/>
    </w:rPr>
  </w:style>
  <w:style w:type="character" w:customStyle="1" w:styleId="UnresolvedMention1">
    <w:name w:val="Unresolved Mention1"/>
    <w:basedOn w:val="DefaultParagraphFont"/>
    <w:uiPriority w:val="99"/>
    <w:unhideWhenUsed/>
    <w:rsid w:val="00AF6AA7"/>
    <w:rPr>
      <w:color w:val="808080"/>
      <w:shd w:val="clear" w:color="auto" w:fill="E6E6E6"/>
    </w:rPr>
  </w:style>
  <w:style w:type="paragraph" w:customStyle="1" w:styleId="evidencetext">
    <w:name w:val="evidence text"/>
    <w:basedOn w:val="Normal"/>
    <w:link w:val="evidencetextChar1"/>
    <w:qFormat/>
    <w:rsid w:val="00AF6AA7"/>
    <w:pPr>
      <w:ind w:left="432" w:right="432"/>
    </w:pPr>
    <w:rPr>
      <w:color w:val="000000"/>
      <w:lang w:val="x-none" w:eastAsia="x-none"/>
    </w:rPr>
  </w:style>
  <w:style w:type="character" w:customStyle="1" w:styleId="evidencetextChar1">
    <w:name w:val="evidence text Char1"/>
    <w:link w:val="evidencetext"/>
    <w:rsid w:val="00AF6AA7"/>
    <w:rPr>
      <w:rFonts w:ascii="Calibri" w:hAnsi="Calibri" w:cs="Calibri"/>
      <w:color w:val="000000"/>
      <w:sz w:val="22"/>
      <w:lang w:val="x-none" w:eastAsia="x-none"/>
    </w:rPr>
  </w:style>
  <w:style w:type="character" w:customStyle="1" w:styleId="Author-Date">
    <w:name w:val="Author-Date"/>
    <w:qFormat/>
    <w:rsid w:val="00AF6AA7"/>
    <w:rPr>
      <w:b/>
      <w:sz w:val="24"/>
    </w:rPr>
  </w:style>
  <w:style w:type="paragraph" w:customStyle="1" w:styleId="Nothing">
    <w:name w:val="Nothing"/>
    <w:link w:val="NothingChar"/>
    <w:qFormat/>
    <w:rsid w:val="00AF6AA7"/>
    <w:pPr>
      <w:jc w:val="both"/>
    </w:pPr>
    <w:rPr>
      <w:rFonts w:ascii="Times New Roman" w:eastAsia="Times New Roman" w:hAnsi="Times New Roman" w:cs="Times New Roman"/>
      <w:sz w:val="20"/>
    </w:rPr>
  </w:style>
  <w:style w:type="paragraph" w:customStyle="1" w:styleId="Style4">
    <w:name w:val="Style4"/>
    <w:basedOn w:val="Normal"/>
    <w:link w:val="Style4Char"/>
    <w:qFormat/>
    <w:rsid w:val="00AF6AA7"/>
    <w:rPr>
      <w:rFonts w:eastAsia="Times New Roman"/>
      <w:u w:val="single"/>
    </w:rPr>
  </w:style>
  <w:style w:type="character" w:customStyle="1" w:styleId="Style4Char">
    <w:name w:val="Style4 Char"/>
    <w:link w:val="Style4"/>
    <w:rsid w:val="00AF6AA7"/>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AF6AA7"/>
    <w:rPr>
      <w:rFonts w:ascii="Calibri" w:hAnsi="Calibri" w:cs="Calibri"/>
      <w:u w:val="single"/>
    </w:rPr>
  </w:style>
  <w:style w:type="character" w:customStyle="1" w:styleId="term">
    <w:name w:val="term"/>
    <w:basedOn w:val="DefaultParagraphFont"/>
    <w:rsid w:val="00AF6AA7"/>
  </w:style>
  <w:style w:type="character" w:customStyle="1" w:styleId="Style1Char">
    <w:name w:val="Style1 Char"/>
    <w:rsid w:val="00AF6AA7"/>
    <w:rPr>
      <w:rFonts w:ascii="Times New Roman" w:eastAsia="SimSun" w:hAnsi="Times New Roman" w:cs="Times New Roman"/>
      <w:sz w:val="20"/>
      <w:szCs w:val="24"/>
      <w:u w:val="single"/>
      <w:lang w:eastAsia="zh-CN"/>
    </w:rPr>
  </w:style>
  <w:style w:type="character" w:customStyle="1" w:styleId="Styleunderline11pt">
    <w:name w:val="Style underline + 11 pt"/>
    <w:rsid w:val="00AF6AA7"/>
    <w:rPr>
      <w:rFonts w:ascii="Times New Roman" w:hAnsi="Times New Roman"/>
      <w:sz w:val="20"/>
      <w:u w:val="single"/>
    </w:rPr>
  </w:style>
  <w:style w:type="paragraph" w:customStyle="1" w:styleId="Stylecard11pt">
    <w:name w:val="Style card + 11 pt"/>
    <w:basedOn w:val="Normal"/>
    <w:link w:val="Stylecard11ptChar"/>
    <w:qFormat/>
    <w:rsid w:val="00AF6AA7"/>
    <w:pPr>
      <w:ind w:left="288" w:right="288"/>
    </w:pPr>
    <w:rPr>
      <w:rFonts w:eastAsia="SimSun"/>
      <w:lang w:eastAsia="zh-CN"/>
    </w:rPr>
  </w:style>
  <w:style w:type="character" w:customStyle="1" w:styleId="Stylecard11ptChar">
    <w:name w:val="Style card + 11 pt Char"/>
    <w:link w:val="Stylecard11pt"/>
    <w:rsid w:val="00AF6AA7"/>
    <w:rPr>
      <w:rFonts w:ascii="Calibri" w:eastAsia="SimSun" w:hAnsi="Calibri" w:cs="Calibri"/>
      <w:sz w:val="22"/>
      <w:lang w:eastAsia="zh-CN"/>
    </w:rPr>
  </w:style>
  <w:style w:type="paragraph" w:customStyle="1" w:styleId="Minimize">
    <w:name w:val="Minimize"/>
    <w:basedOn w:val="Normal"/>
    <w:next w:val="Normal"/>
    <w:link w:val="MinimizeChar"/>
    <w:qFormat/>
    <w:rsid w:val="00AF6AA7"/>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AF6AA7"/>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Thick Underline Char"/>
    <w:next w:val="Normal"/>
    <w:uiPriority w:val="6"/>
    <w:qFormat/>
    <w:rsid w:val="00AF6AA7"/>
    <w:rPr>
      <w:rFonts w:ascii="Arial" w:eastAsiaTheme="minorHAnsi" w:hAnsi="Arial" w:cs="Arial"/>
      <w:sz w:val="22"/>
      <w:szCs w:val="22"/>
      <w:u w:val="single"/>
    </w:rPr>
  </w:style>
  <w:style w:type="paragraph" w:customStyle="1" w:styleId="cardtext">
    <w:name w:val="card text"/>
    <w:basedOn w:val="Normal"/>
    <w:link w:val="cardtextChar"/>
    <w:qFormat/>
    <w:rsid w:val="00AF6AA7"/>
    <w:pPr>
      <w:ind w:left="288" w:right="288"/>
    </w:pPr>
  </w:style>
  <w:style w:type="character" w:customStyle="1" w:styleId="cardtextChar">
    <w:name w:val="card text Char"/>
    <w:basedOn w:val="DefaultParagraphFont"/>
    <w:link w:val="cardtext"/>
    <w:rsid w:val="00AF6AA7"/>
    <w:rPr>
      <w:rFonts w:ascii="Calibri" w:hAnsi="Calibri" w:cs="Calibri"/>
      <w:sz w:val="22"/>
    </w:rPr>
  </w:style>
  <w:style w:type="character" w:customStyle="1" w:styleId="byline">
    <w:name w:val="byline"/>
    <w:basedOn w:val="DefaultParagraphFont"/>
    <w:rsid w:val="00AF6AA7"/>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AF6AA7"/>
    <w:rPr>
      <w:rFonts w:ascii="Arial" w:hAnsi="Arial"/>
      <w:b/>
      <w:sz w:val="24"/>
      <w:szCs w:val="22"/>
      <w:u w:val="single"/>
    </w:rPr>
  </w:style>
  <w:style w:type="paragraph" w:customStyle="1" w:styleId="StyleStyle411pt">
    <w:name w:val="Style Style4 + 11 pt"/>
    <w:basedOn w:val="Normal"/>
    <w:link w:val="StyleStyle411ptChar"/>
    <w:qFormat/>
    <w:rsid w:val="00AF6AA7"/>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AF6AA7"/>
    <w:rPr>
      <w:rFonts w:ascii="Calibri" w:eastAsia="Times New Roman" w:hAnsi="Calibri" w:cs="Calibri"/>
      <w:sz w:val="22"/>
      <w:u w:val="single"/>
    </w:rPr>
  </w:style>
  <w:style w:type="character" w:customStyle="1" w:styleId="Style11ptUnderline">
    <w:name w:val="Style 11 pt Underline"/>
    <w:rsid w:val="00AF6AA7"/>
    <w:rPr>
      <w:sz w:val="20"/>
      <w:u w:val="single"/>
    </w:rPr>
  </w:style>
  <w:style w:type="character" w:customStyle="1" w:styleId="Style11ptBoldUnderline">
    <w:name w:val="Style 11 pt Bold Underline"/>
    <w:rsid w:val="00AF6AA7"/>
    <w:rPr>
      <w:b/>
      <w:bCs/>
      <w:sz w:val="20"/>
      <w:u w:val="single"/>
    </w:rPr>
  </w:style>
  <w:style w:type="character" w:customStyle="1" w:styleId="Style11pt">
    <w:name w:val="Style 11 pt"/>
    <w:rsid w:val="00AF6AA7"/>
    <w:rPr>
      <w:sz w:val="20"/>
    </w:rPr>
  </w:style>
  <w:style w:type="paragraph" w:customStyle="1" w:styleId="StyleStyle411ptBold">
    <w:name w:val="Style Style4 + 11 pt Bold"/>
    <w:basedOn w:val="Normal"/>
    <w:link w:val="StyleStyle411ptBoldChar"/>
    <w:qFormat/>
    <w:rsid w:val="00AF6AA7"/>
    <w:rPr>
      <w:rFonts w:eastAsia="Times New Roman"/>
      <w:b/>
      <w:bCs/>
      <w:u w:val="single"/>
    </w:rPr>
  </w:style>
  <w:style w:type="character" w:customStyle="1" w:styleId="StyleStyle411ptBoldChar">
    <w:name w:val="Style Style4 + 11 pt Bold Char"/>
    <w:basedOn w:val="DefaultParagraphFont"/>
    <w:link w:val="StyleStyle411ptBold"/>
    <w:rsid w:val="00AF6AA7"/>
    <w:rPr>
      <w:rFonts w:ascii="Calibri" w:eastAsia="Times New Roman" w:hAnsi="Calibri" w:cs="Calibri"/>
      <w:b/>
      <w:bCs/>
      <w:sz w:val="22"/>
      <w:u w:val="single"/>
    </w:rPr>
  </w:style>
  <w:style w:type="paragraph" w:customStyle="1" w:styleId="BlockTitle">
    <w:name w:val="Block Title"/>
    <w:basedOn w:val="Normal"/>
    <w:next w:val="Normal"/>
    <w:qFormat/>
    <w:rsid w:val="00AF6AA7"/>
    <w:pPr>
      <w:spacing w:after="120"/>
      <w:jc w:val="center"/>
      <w:outlineLvl w:val="0"/>
    </w:pPr>
    <w:rPr>
      <w:rFonts w:eastAsia="Times New Roman"/>
      <w:b/>
      <w:sz w:val="32"/>
      <w:szCs w:val="20"/>
      <w:u w:val="single"/>
    </w:rPr>
  </w:style>
  <w:style w:type="character" w:customStyle="1" w:styleId="Emphasis2">
    <w:name w:val="Emphasis2"/>
    <w:basedOn w:val="DefaultParagraphFont"/>
    <w:rsid w:val="00AF6AA7"/>
    <w:rPr>
      <w:rFonts w:ascii="Franklin Gothic Heavy" w:hAnsi="Franklin Gothic Heavy"/>
      <w:iCs/>
      <w:u w:val="single"/>
    </w:rPr>
  </w:style>
  <w:style w:type="paragraph" w:customStyle="1" w:styleId="Cards">
    <w:name w:val="Cards"/>
    <w:basedOn w:val="Normal"/>
    <w:link w:val="CardsChar1"/>
    <w:qFormat/>
    <w:rsid w:val="00AF6AA7"/>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AF6AA7"/>
    <w:rPr>
      <w:rFonts w:ascii="Times New Roman" w:eastAsia="Times New Roman" w:hAnsi="Times New Roman" w:cs="Times New Roman"/>
      <w:sz w:val="20"/>
      <w:szCs w:val="24"/>
    </w:rPr>
  </w:style>
  <w:style w:type="character" w:customStyle="1" w:styleId="pmterms1">
    <w:name w:val="pmterms1"/>
    <w:basedOn w:val="DefaultParagraphFont"/>
    <w:rsid w:val="00AF6AA7"/>
  </w:style>
  <w:style w:type="character" w:customStyle="1" w:styleId="hilite1">
    <w:name w:val="hilite1"/>
    <w:basedOn w:val="DefaultParagraphFont"/>
    <w:rsid w:val="00AF6AA7"/>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F6AA7"/>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AF6AA7"/>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AF6AA7"/>
    <w:rPr>
      <w:rFonts w:eastAsia="Times New Roman"/>
      <w:b/>
      <w:szCs w:val="20"/>
    </w:rPr>
  </w:style>
  <w:style w:type="character" w:customStyle="1" w:styleId="NormaltagChar">
    <w:name w:val="Normal tag Char"/>
    <w:basedOn w:val="DefaultParagraphFont"/>
    <w:link w:val="Normaltag"/>
    <w:uiPriority w:val="99"/>
    <w:locked/>
    <w:rsid w:val="00AF6AA7"/>
    <w:rPr>
      <w:rFonts w:ascii="Calibri" w:eastAsia="Times New Roman" w:hAnsi="Calibri" w:cs="Calibri"/>
      <w:b/>
      <w:sz w:val="22"/>
      <w:szCs w:val="20"/>
    </w:rPr>
  </w:style>
  <w:style w:type="character" w:customStyle="1" w:styleId="DebateUnderline">
    <w:name w:val="Debate Underline"/>
    <w:qFormat/>
    <w:rsid w:val="00AF6AA7"/>
    <w:rPr>
      <w:rFonts w:ascii="Times New Roman" w:hAnsi="Times New Roman"/>
      <w:sz w:val="20"/>
      <w:szCs w:val="24"/>
      <w:u w:val="thick"/>
    </w:rPr>
  </w:style>
  <w:style w:type="character" w:customStyle="1" w:styleId="blue">
    <w:name w:val="blue"/>
    <w:basedOn w:val="DefaultParagraphFont"/>
    <w:rsid w:val="00AF6AA7"/>
    <w:rPr>
      <w:rFonts w:cs="Times New Roman"/>
    </w:rPr>
  </w:style>
  <w:style w:type="paragraph" w:customStyle="1" w:styleId="cites">
    <w:name w:val="cites"/>
    <w:link w:val="Heading1Char3"/>
    <w:autoRedefine/>
    <w:qFormat/>
    <w:rsid w:val="00AF6AA7"/>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AF6AA7"/>
    <w:rPr>
      <w:rFonts w:ascii="Times New Roman" w:eastAsia="Malgun Gothic" w:hAnsi="Times New Roman" w:cs="Times New Roman"/>
      <w:b/>
      <w:u w:val="single"/>
    </w:rPr>
  </w:style>
  <w:style w:type="paragraph" w:customStyle="1" w:styleId="tiny">
    <w:name w:val="tiny"/>
    <w:next w:val="Normal"/>
    <w:link w:val="tinyChar"/>
    <w:autoRedefine/>
    <w:qFormat/>
    <w:rsid w:val="00AF6AA7"/>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AF6AA7"/>
    <w:rPr>
      <w:rFonts w:ascii="Times New Roman" w:eastAsia="Malgun Gothic" w:hAnsi="Times New Roman" w:cs="Times New Roman"/>
      <w:sz w:val="12"/>
    </w:rPr>
  </w:style>
  <w:style w:type="character" w:customStyle="1" w:styleId="CitesChar2">
    <w:name w:val="Cites Char2"/>
    <w:link w:val="Cites0"/>
    <w:rsid w:val="00AF6AA7"/>
    <w:rPr>
      <w:rFonts w:eastAsia="Times New Roman" w:cs="Times New Roman"/>
      <w:b/>
      <w:bCs/>
      <w:sz w:val="20"/>
      <w:szCs w:val="20"/>
    </w:rPr>
  </w:style>
  <w:style w:type="paragraph" w:customStyle="1" w:styleId="BlockTitle2">
    <w:name w:val="Block Title2"/>
    <w:basedOn w:val="Normal"/>
    <w:next w:val="Normal"/>
    <w:qFormat/>
    <w:rsid w:val="00AF6AA7"/>
    <w:pPr>
      <w:spacing w:after="240"/>
      <w:jc w:val="center"/>
    </w:pPr>
    <w:rPr>
      <w:rFonts w:eastAsia="Times New Roman"/>
      <w:b/>
      <w:sz w:val="32"/>
      <w:u w:val="single"/>
      <w:lang w:bidi="en-US"/>
    </w:rPr>
  </w:style>
  <w:style w:type="paragraph" w:styleId="TOC1">
    <w:name w:val="toc 1"/>
    <w:basedOn w:val="Normal"/>
    <w:next w:val="Normal"/>
    <w:autoRedefine/>
    <w:uiPriority w:val="39"/>
    <w:rsid w:val="00AF6AA7"/>
    <w:pPr>
      <w:spacing w:before="120" w:after="120"/>
    </w:pPr>
    <w:rPr>
      <w:rFonts w:eastAsia="Times New Roman"/>
      <w:b/>
      <w:u w:val="single"/>
      <w:lang w:bidi="en-US"/>
    </w:rPr>
  </w:style>
  <w:style w:type="paragraph" w:styleId="TOC9">
    <w:name w:val="toc 9"/>
    <w:basedOn w:val="Normal"/>
    <w:next w:val="Normal"/>
    <w:autoRedefine/>
    <w:rsid w:val="00AF6AA7"/>
    <w:pPr>
      <w:ind w:left="1600"/>
    </w:pPr>
    <w:rPr>
      <w:rFonts w:eastAsia="Times New Roman"/>
      <w:sz w:val="20"/>
      <w:lang w:bidi="en-US"/>
    </w:rPr>
  </w:style>
  <w:style w:type="paragraph" w:customStyle="1" w:styleId="TxBrp1">
    <w:name w:val="TxBr_p1"/>
    <w:basedOn w:val="Normal"/>
    <w:qFormat/>
    <w:rsid w:val="00AF6AA7"/>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AF6AA7"/>
    <w:pPr>
      <w:spacing w:before="100" w:beforeAutospacing="1" w:after="100" w:afterAutospacing="1"/>
    </w:pPr>
    <w:rPr>
      <w:rFonts w:eastAsia="Times New Roman"/>
      <w:lang w:bidi="en-US"/>
    </w:rPr>
  </w:style>
  <w:style w:type="paragraph" w:customStyle="1" w:styleId="fullstory">
    <w:name w:val="fullstory"/>
    <w:basedOn w:val="Normal"/>
    <w:qFormat/>
    <w:rsid w:val="00AF6AA7"/>
    <w:pPr>
      <w:spacing w:before="100" w:beforeAutospacing="1" w:after="100" w:afterAutospacing="1"/>
    </w:pPr>
    <w:rPr>
      <w:rFonts w:eastAsia="Times New Roman"/>
      <w:lang w:bidi="en-US"/>
    </w:rPr>
  </w:style>
  <w:style w:type="character" w:customStyle="1" w:styleId="standardcontent">
    <w:name w:val="standardcontent"/>
    <w:basedOn w:val="DefaultParagraphFont"/>
    <w:rsid w:val="00AF6AA7"/>
  </w:style>
  <w:style w:type="paragraph" w:customStyle="1" w:styleId="hat">
    <w:name w:val="hat"/>
    <w:basedOn w:val="Normal"/>
    <w:next w:val="Normal"/>
    <w:link w:val="hatChar"/>
    <w:qFormat/>
    <w:rsid w:val="00AF6AA7"/>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F6AA7"/>
  </w:style>
  <w:style w:type="paragraph" w:customStyle="1" w:styleId="HotRouteChar">
    <w:name w:val="Hot Route! Char"/>
    <w:basedOn w:val="Normal"/>
    <w:qFormat/>
    <w:rsid w:val="00AF6AA7"/>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AF6AA7"/>
    <w:rPr>
      <w:rFonts w:cs="Times New Roman"/>
      <w:b/>
      <w:bCs/>
    </w:rPr>
  </w:style>
  <w:style w:type="paragraph" w:customStyle="1" w:styleId="Default">
    <w:name w:val="Default"/>
    <w:qFormat/>
    <w:rsid w:val="00AF6AA7"/>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AF6AA7"/>
    <w:rPr>
      <w:rFonts w:ascii="Cambria" w:hAnsi="Cambria" w:cs="Times New Roman"/>
      <w:b/>
      <w:bCs/>
      <w:sz w:val="26"/>
      <w:szCs w:val="26"/>
    </w:rPr>
  </w:style>
  <w:style w:type="character" w:customStyle="1" w:styleId="UnderliningChar">
    <w:name w:val="Underlining Char"/>
    <w:basedOn w:val="DefaultParagraphFont"/>
    <w:link w:val="Underlining"/>
    <w:rsid w:val="00AF6AA7"/>
    <w:rPr>
      <w:rFonts w:ascii="Arial Narrow" w:hAnsi="Arial Narrow" w:cs="Times New Roman"/>
      <w:u w:val="single"/>
    </w:rPr>
  </w:style>
  <w:style w:type="character" w:customStyle="1" w:styleId="CardCharChar1">
    <w:name w:val="Card Char Char1"/>
    <w:basedOn w:val="DefaultParagraphFont"/>
    <w:rsid w:val="00AF6AA7"/>
    <w:rPr>
      <w:rFonts w:cs="Times New Roman"/>
      <w:b/>
      <w:bCs/>
      <w:sz w:val="28"/>
      <w:szCs w:val="28"/>
    </w:rPr>
  </w:style>
  <w:style w:type="paragraph" w:customStyle="1" w:styleId="Cites0">
    <w:name w:val="Cites"/>
    <w:basedOn w:val="Normal"/>
    <w:link w:val="CitesChar2"/>
    <w:qFormat/>
    <w:rsid w:val="00AF6AA7"/>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AF6AA7"/>
    <w:rPr>
      <w:rFonts w:ascii="Times New Roman" w:eastAsia="Calibri" w:hAnsi="Times New Roman" w:cs="Times New Roman"/>
      <w:sz w:val="24"/>
      <w:szCs w:val="24"/>
    </w:rPr>
  </w:style>
  <w:style w:type="character" w:customStyle="1" w:styleId="apple-converted-space">
    <w:name w:val="apple-converted-space"/>
    <w:basedOn w:val="DefaultParagraphFont"/>
    <w:rsid w:val="00AF6AA7"/>
  </w:style>
  <w:style w:type="character" w:customStyle="1" w:styleId="hit">
    <w:name w:val="hit"/>
    <w:basedOn w:val="DefaultParagraphFont"/>
    <w:rsid w:val="00AF6AA7"/>
    <w:rPr>
      <w:rFonts w:cs="Times New Roman"/>
    </w:rPr>
  </w:style>
  <w:style w:type="paragraph" w:customStyle="1" w:styleId="SmallFont">
    <w:name w:val="Small Font"/>
    <w:basedOn w:val="Normal"/>
    <w:link w:val="SmallFontChar"/>
    <w:qFormat/>
    <w:rsid w:val="00AF6AA7"/>
    <w:pPr>
      <w:spacing w:after="200"/>
      <w:jc w:val="both"/>
    </w:pPr>
    <w:rPr>
      <w:rFonts w:eastAsia="Calibri"/>
      <w:szCs w:val="18"/>
    </w:rPr>
  </w:style>
  <w:style w:type="character" w:customStyle="1" w:styleId="SmallFontChar">
    <w:name w:val="Small Font Char"/>
    <w:basedOn w:val="DefaultParagraphFont"/>
    <w:link w:val="SmallFont"/>
    <w:locked/>
    <w:rsid w:val="00AF6AA7"/>
    <w:rPr>
      <w:rFonts w:ascii="Calibri" w:eastAsia="Calibri" w:hAnsi="Calibri" w:cs="Calibri"/>
      <w:sz w:val="22"/>
      <w:szCs w:val="18"/>
    </w:rPr>
  </w:style>
  <w:style w:type="character" w:customStyle="1" w:styleId="CircleChar1">
    <w:name w:val="Circle Char1"/>
    <w:basedOn w:val="DefaultParagraphFont"/>
    <w:rsid w:val="00AF6AA7"/>
    <w:rPr>
      <w:rFonts w:cs="Times New Roman"/>
      <w:b/>
      <w:i/>
      <w:sz w:val="18"/>
      <w:szCs w:val="18"/>
      <w:u w:val="single"/>
      <w:lang w:val="en-US" w:eastAsia="en-US" w:bidi="ar-SA"/>
    </w:rPr>
  </w:style>
  <w:style w:type="paragraph" w:styleId="BodyText">
    <w:name w:val="Body Text"/>
    <w:basedOn w:val="Normal"/>
    <w:link w:val="BodyTextChar"/>
    <w:uiPriority w:val="99"/>
    <w:unhideWhenUsed/>
    <w:rsid w:val="00AF6AA7"/>
    <w:pPr>
      <w:spacing w:after="120"/>
    </w:pPr>
  </w:style>
  <w:style w:type="character" w:customStyle="1" w:styleId="BodyTextChar">
    <w:name w:val="Body Text Char"/>
    <w:basedOn w:val="DefaultParagraphFont"/>
    <w:link w:val="BodyText"/>
    <w:uiPriority w:val="99"/>
    <w:rsid w:val="00AF6AA7"/>
    <w:rPr>
      <w:rFonts w:ascii="Calibri" w:hAnsi="Calibri" w:cs="Calibri"/>
      <w:sz w:val="22"/>
    </w:rPr>
  </w:style>
  <w:style w:type="character" w:customStyle="1" w:styleId="verdana">
    <w:name w:val="verdana"/>
    <w:basedOn w:val="DefaultParagraphFont"/>
    <w:rsid w:val="00AF6AA7"/>
  </w:style>
  <w:style w:type="character" w:customStyle="1" w:styleId="CardsChar1">
    <w:name w:val="Cards Char1"/>
    <w:link w:val="Cards"/>
    <w:rsid w:val="00AF6AA7"/>
    <w:rPr>
      <w:rFonts w:ascii="Calibri" w:eastAsia="Times New Roman" w:hAnsi="Calibri" w:cs="Times New Roman"/>
      <w:sz w:val="20"/>
      <w:szCs w:val="20"/>
    </w:rPr>
  </w:style>
  <w:style w:type="paragraph" w:customStyle="1" w:styleId="BlockHeadings">
    <w:name w:val="Block Headings"/>
    <w:basedOn w:val="Normal"/>
    <w:link w:val="BlockHeadingsChar"/>
    <w:qFormat/>
    <w:rsid w:val="00AF6AA7"/>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F6AA7"/>
    <w:rPr>
      <w:rFonts w:ascii="Calibri" w:eastAsia="Times New Roman" w:hAnsi="Calibri" w:cs="Times New Roman"/>
      <w:b/>
      <w:sz w:val="20"/>
      <w:szCs w:val="20"/>
    </w:rPr>
  </w:style>
  <w:style w:type="paragraph" w:customStyle="1" w:styleId="loose">
    <w:name w:val="loose"/>
    <w:basedOn w:val="Normal"/>
    <w:qFormat/>
    <w:rsid w:val="00AF6AA7"/>
    <w:pPr>
      <w:spacing w:before="210"/>
    </w:pPr>
    <w:rPr>
      <w:rFonts w:eastAsia="Times New Roman"/>
      <w:lang w:eastAsia="zh-CN" w:bidi="he-IL"/>
    </w:rPr>
  </w:style>
  <w:style w:type="character" w:customStyle="1" w:styleId="hit1">
    <w:name w:val="hit1"/>
    <w:basedOn w:val="DefaultParagraphFont"/>
    <w:rsid w:val="00AF6AA7"/>
    <w:rPr>
      <w:b/>
      <w:bCs/>
      <w:color w:val="CC0033"/>
    </w:rPr>
  </w:style>
  <w:style w:type="character" w:customStyle="1" w:styleId="upper">
    <w:name w:val="upper"/>
    <w:basedOn w:val="DefaultParagraphFont"/>
    <w:rsid w:val="00AF6AA7"/>
  </w:style>
  <w:style w:type="character" w:customStyle="1" w:styleId="Author">
    <w:name w:val="Author"/>
    <w:aliases w:val="Style Date"/>
    <w:basedOn w:val="DefaultParagraphFont"/>
    <w:qFormat/>
    <w:rsid w:val="00AF6AA7"/>
    <w:rPr>
      <w:b/>
      <w:sz w:val="24"/>
    </w:rPr>
  </w:style>
  <w:style w:type="character" w:customStyle="1" w:styleId="SmallFont7pt">
    <w:name w:val="Small Font (7 pt)"/>
    <w:basedOn w:val="DefaultParagraphFont"/>
    <w:rsid w:val="00AF6AA7"/>
    <w:rPr>
      <w:sz w:val="14"/>
    </w:rPr>
  </w:style>
  <w:style w:type="paragraph" w:customStyle="1" w:styleId="UnderlinedText">
    <w:name w:val="Underlined Text"/>
    <w:basedOn w:val="Normal"/>
    <w:qFormat/>
    <w:rsid w:val="00AF6AA7"/>
    <w:rPr>
      <w:rFonts w:eastAsia="Times New Roman"/>
      <w:b/>
      <w:szCs w:val="20"/>
    </w:rPr>
  </w:style>
  <w:style w:type="character" w:customStyle="1" w:styleId="SmallText-New">
    <w:name w:val="Small Text - New"/>
    <w:basedOn w:val="DefaultParagraphFont"/>
    <w:rsid w:val="00AF6AA7"/>
    <w:rPr>
      <w:rFonts w:ascii="Arial Narrow" w:hAnsi="Arial Narrow"/>
      <w:sz w:val="14"/>
    </w:rPr>
  </w:style>
  <w:style w:type="paragraph" w:customStyle="1" w:styleId="Smalltext">
    <w:name w:val="Small text"/>
    <w:aliases w:val="Quote1,Quote11"/>
    <w:basedOn w:val="Normal"/>
    <w:link w:val="SmalltextChar"/>
    <w:qFormat/>
    <w:rsid w:val="00AF6AA7"/>
    <w:rPr>
      <w:rFonts w:ascii="Arial Narrow" w:eastAsia="Times New Roman" w:hAnsi="Arial Narrow"/>
    </w:rPr>
  </w:style>
  <w:style w:type="character" w:customStyle="1" w:styleId="Underlined-New">
    <w:name w:val="Underlined - New"/>
    <w:basedOn w:val="DefaultParagraphFont"/>
    <w:rsid w:val="00AF6AA7"/>
    <w:rPr>
      <w:rFonts w:ascii="Arial Narrow" w:hAnsi="Arial Narrow"/>
      <w:sz w:val="16"/>
      <w:u w:val="single"/>
    </w:rPr>
  </w:style>
  <w:style w:type="paragraph" w:styleId="TOC2">
    <w:name w:val="toc 2"/>
    <w:basedOn w:val="Normal"/>
    <w:next w:val="Normal"/>
    <w:autoRedefine/>
    <w:uiPriority w:val="39"/>
    <w:rsid w:val="00AF6AA7"/>
    <w:pPr>
      <w:ind w:left="200"/>
    </w:pPr>
    <w:rPr>
      <w:rFonts w:eastAsia="Times New Roman"/>
      <w:sz w:val="20"/>
      <w:lang w:bidi="en-US"/>
    </w:rPr>
  </w:style>
  <w:style w:type="paragraph" w:styleId="Caption">
    <w:name w:val="caption"/>
    <w:basedOn w:val="Normal"/>
    <w:next w:val="Normal"/>
    <w:qFormat/>
    <w:rsid w:val="00AF6AA7"/>
    <w:rPr>
      <w:rFonts w:eastAsia="Times New Roman"/>
      <w:b/>
      <w:bCs/>
      <w:sz w:val="18"/>
      <w:szCs w:val="18"/>
      <w:lang w:bidi="en-US"/>
    </w:rPr>
  </w:style>
  <w:style w:type="paragraph" w:styleId="TOCHeading">
    <w:name w:val="TOC Heading"/>
    <w:basedOn w:val="Heading1"/>
    <w:next w:val="Normal"/>
    <w:uiPriority w:val="39"/>
    <w:qFormat/>
    <w:rsid w:val="00AF6AA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AF6AA7"/>
    <w:rPr>
      <w:rFonts w:ascii="Arial Narrow" w:hAnsi="Arial Narrow"/>
      <w:dstrike w:val="0"/>
      <w:sz w:val="20"/>
      <w:bdr w:val="single" w:sz="2" w:space="0" w:color="auto"/>
      <w:vertAlign w:val="baseline"/>
    </w:rPr>
  </w:style>
  <w:style w:type="character" w:customStyle="1" w:styleId="style65">
    <w:name w:val="style65"/>
    <w:basedOn w:val="DefaultParagraphFont"/>
    <w:rsid w:val="00AF6AA7"/>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F6AA7"/>
    <w:rPr>
      <w:rFonts w:cs="Arial"/>
      <w:bCs/>
      <w:szCs w:val="26"/>
      <w:u w:val="single"/>
      <w:lang w:val="en-US" w:eastAsia="en-US" w:bidi="ar-SA"/>
    </w:rPr>
  </w:style>
  <w:style w:type="character" w:customStyle="1" w:styleId="qlabel">
    <w:name w:val="q_label"/>
    <w:basedOn w:val="DefaultParagraphFont"/>
    <w:rsid w:val="00AF6AA7"/>
  </w:style>
  <w:style w:type="character" w:customStyle="1" w:styleId="alabel">
    <w:name w:val="a_label"/>
    <w:basedOn w:val="DefaultParagraphFont"/>
    <w:rsid w:val="00AF6AA7"/>
  </w:style>
  <w:style w:type="character" w:customStyle="1" w:styleId="Style1Char1">
    <w:name w:val="Style1 Char1"/>
    <w:basedOn w:val="DefaultParagraphFont"/>
    <w:rsid w:val="00AF6AA7"/>
    <w:rPr>
      <w:rFonts w:eastAsia="SimSun"/>
      <w:sz w:val="20"/>
      <w:szCs w:val="24"/>
      <w:u w:val="single"/>
      <w:lang w:val="en-US" w:eastAsia="zh-CN" w:bidi="ar-SA"/>
    </w:rPr>
  </w:style>
  <w:style w:type="character" w:customStyle="1" w:styleId="UnderlineCharChar">
    <w:name w:val="Underline Char Char"/>
    <w:basedOn w:val="DefaultParagraphFont"/>
    <w:rsid w:val="00AF6AA7"/>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AF6AA7"/>
    <w:rPr>
      <w:rFonts w:eastAsia="MS Mincho"/>
      <w:b/>
      <w:u w:val="single"/>
      <w:lang w:val="en-US" w:eastAsia="en-US" w:bidi="ar-SA"/>
    </w:rPr>
  </w:style>
  <w:style w:type="character" w:customStyle="1" w:styleId="CardTextChar0">
    <w:name w:val="Card Text Char"/>
    <w:basedOn w:val="DefaultParagraphFont"/>
    <w:rsid w:val="00AF6AA7"/>
    <w:rPr>
      <w:rFonts w:ascii="Times New Roman" w:eastAsia="Times New Roman" w:hAnsi="Times New Roman" w:cs="Times New Roman"/>
      <w:szCs w:val="24"/>
    </w:rPr>
  </w:style>
  <w:style w:type="character" w:customStyle="1" w:styleId="reduce2">
    <w:name w:val="reduce2"/>
    <w:basedOn w:val="DefaultParagraphFont"/>
    <w:rsid w:val="00AF6AA7"/>
    <w:rPr>
      <w:rFonts w:ascii="Arial" w:hAnsi="Arial" w:cs="Arial"/>
      <w:color w:val="000000"/>
      <w:sz w:val="10"/>
      <w:szCs w:val="22"/>
    </w:rPr>
  </w:style>
  <w:style w:type="paragraph" w:customStyle="1" w:styleId="BoldUnderline">
    <w:name w:val="BoldUnderline"/>
    <w:link w:val="BoldUnderlineChar"/>
    <w:uiPriority w:val="99"/>
    <w:qFormat/>
    <w:rsid w:val="00AF6AA7"/>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AF6AA7"/>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AF6AA7"/>
    <w:rPr>
      <w:rFonts w:cs="Arial"/>
      <w:bCs/>
      <w:szCs w:val="26"/>
      <w:u w:val="single"/>
      <w:lang w:val="en-US" w:eastAsia="en-US" w:bidi="ar-SA"/>
    </w:rPr>
  </w:style>
  <w:style w:type="paragraph" w:customStyle="1" w:styleId="evidencetextChar">
    <w:name w:val="evidence text Char"/>
    <w:basedOn w:val="Normal"/>
    <w:qFormat/>
    <w:rsid w:val="00AF6AA7"/>
    <w:pPr>
      <w:ind w:left="1728" w:right="1008"/>
    </w:pPr>
    <w:rPr>
      <w:rFonts w:eastAsia="Times New Roman"/>
      <w:color w:val="000000"/>
      <w:sz w:val="18"/>
    </w:rPr>
  </w:style>
  <w:style w:type="character" w:customStyle="1" w:styleId="underline2">
    <w:name w:val="underline2"/>
    <w:basedOn w:val="DefaultParagraphFont"/>
    <w:rsid w:val="00AF6AA7"/>
    <w:rPr>
      <w:u w:val="single"/>
    </w:rPr>
  </w:style>
  <w:style w:type="character" w:customStyle="1" w:styleId="Style11ptUnderlineBorderSinglesolidlineAuto05pt">
    <w:name w:val="Style 11 pt Underline Border: : (Single solid line Auto  0.5 pt..."/>
    <w:rsid w:val="00AF6AA7"/>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F6AA7"/>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F6AA7"/>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AF6AA7"/>
    <w:rPr>
      <w:u w:val="single"/>
    </w:rPr>
  </w:style>
  <w:style w:type="paragraph" w:customStyle="1" w:styleId="UnderlineChar4">
    <w:name w:val="Underline Char4"/>
    <w:basedOn w:val="Normal"/>
    <w:link w:val="UnderlineChar4Char"/>
    <w:qFormat/>
    <w:rsid w:val="00AF6AA7"/>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AF6AA7"/>
    <w:rPr>
      <w:b/>
      <w:u w:val="single"/>
    </w:rPr>
  </w:style>
  <w:style w:type="paragraph" w:customStyle="1" w:styleId="BoldandUnderlineChar3">
    <w:name w:val="Bold and Underline Char3"/>
    <w:basedOn w:val="Normal"/>
    <w:link w:val="BoldandUnderlineChar3Char2"/>
    <w:qFormat/>
    <w:rsid w:val="00AF6AA7"/>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AF6AA7"/>
    <w:rPr>
      <w:rFonts w:eastAsia="Times New Roman"/>
      <w:u w:val="single"/>
    </w:rPr>
  </w:style>
  <w:style w:type="character" w:customStyle="1" w:styleId="StyleUnderlineChar11ptChar">
    <w:name w:val="Style Underline Char + 11 pt Char"/>
    <w:basedOn w:val="DefaultParagraphFont"/>
    <w:link w:val="StyleUnderlineChar11pt"/>
    <w:rsid w:val="00AF6AA7"/>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AF6AA7"/>
    <w:rPr>
      <w:rFonts w:eastAsia="Times New Roman"/>
      <w:b/>
      <w:bCs/>
      <w:u w:val="single"/>
    </w:rPr>
  </w:style>
  <w:style w:type="character" w:customStyle="1" w:styleId="StyleUnderlineChar11ptBoldChar">
    <w:name w:val="Style Underline Char + 11 pt Bold Char"/>
    <w:basedOn w:val="DefaultParagraphFont"/>
    <w:link w:val="StyleUnderlineChar11ptBold"/>
    <w:rsid w:val="00AF6AA7"/>
    <w:rPr>
      <w:rFonts w:ascii="Calibri" w:eastAsia="Times New Roman" w:hAnsi="Calibri" w:cs="Calibri"/>
      <w:b/>
      <w:bCs/>
      <w:sz w:val="22"/>
      <w:u w:val="single"/>
    </w:rPr>
  </w:style>
  <w:style w:type="character" w:customStyle="1" w:styleId="inside-head">
    <w:name w:val="inside-head"/>
    <w:basedOn w:val="DefaultParagraphFont"/>
    <w:rsid w:val="00AF6AA7"/>
  </w:style>
  <w:style w:type="paragraph" w:customStyle="1" w:styleId="Style3">
    <w:name w:val="Style3"/>
    <w:basedOn w:val="Normal"/>
    <w:link w:val="Style3Char"/>
    <w:qFormat/>
    <w:rsid w:val="00AF6AA7"/>
    <w:rPr>
      <w:rFonts w:ascii="Arial Narrow" w:eastAsia="Times New Roman" w:hAnsi="Arial Narrow"/>
      <w:b/>
    </w:rPr>
  </w:style>
  <w:style w:type="character" w:customStyle="1" w:styleId="Style3Char">
    <w:name w:val="Style3 Char"/>
    <w:basedOn w:val="DefaultParagraphFont"/>
    <w:link w:val="Style3"/>
    <w:rsid w:val="00AF6AA7"/>
    <w:rPr>
      <w:rFonts w:ascii="Arial Narrow" w:eastAsia="Times New Roman" w:hAnsi="Arial Narrow" w:cs="Calibri"/>
      <w:b/>
      <w:sz w:val="22"/>
    </w:rPr>
  </w:style>
  <w:style w:type="character" w:customStyle="1" w:styleId="7TimesNewRoman">
    <w:name w:val="7 Times New Roman"/>
    <w:rsid w:val="00AF6AA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F6AA7"/>
  </w:style>
  <w:style w:type="character" w:customStyle="1" w:styleId="officialsbureau">
    <w:name w:val="official_s_bureau"/>
    <w:basedOn w:val="DefaultParagraphFont"/>
    <w:rsid w:val="00AF6AA7"/>
  </w:style>
  <w:style w:type="paragraph" w:customStyle="1" w:styleId="Stylecard11ptUnderline">
    <w:name w:val="Style card + 11 pt Underline"/>
    <w:basedOn w:val="Normal"/>
    <w:link w:val="Stylecard11ptUnderlineChar"/>
    <w:qFormat/>
    <w:rsid w:val="00AF6AA7"/>
    <w:pPr>
      <w:ind w:left="288" w:right="288"/>
    </w:pPr>
    <w:rPr>
      <w:rFonts w:eastAsia="SimSun"/>
      <w:u w:val="single"/>
      <w:lang w:eastAsia="zh-CN"/>
    </w:rPr>
  </w:style>
  <w:style w:type="character" w:customStyle="1" w:styleId="Stylecard11ptUnderlineChar">
    <w:name w:val="Style card + 11 pt Underline Char"/>
    <w:link w:val="Stylecard11ptUnderline"/>
    <w:rsid w:val="00AF6AA7"/>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AF6AA7"/>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AF6AA7"/>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AF6AA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F6AA7"/>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AF6AA7"/>
    <w:rPr>
      <w:rFonts w:ascii="Calibri" w:eastAsia="SimSun" w:hAnsi="Calibri" w:cs="Calibri"/>
      <w:sz w:val="22"/>
      <w:u w:val="single"/>
      <w:lang w:eastAsia="zh-CN"/>
    </w:rPr>
  </w:style>
  <w:style w:type="paragraph" w:styleId="HTMLPreformatted">
    <w:name w:val="HTML Preformatted"/>
    <w:basedOn w:val="Normal"/>
    <w:link w:val="HTMLPreformattedChar"/>
    <w:rsid w:val="00AF6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F6AA7"/>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AF6AA7"/>
    <w:rPr>
      <w:u w:val="single"/>
    </w:rPr>
  </w:style>
  <w:style w:type="character" w:customStyle="1" w:styleId="StyleUnderlining11ptChar">
    <w:name w:val="Style Underlining + 11 pt Char"/>
    <w:basedOn w:val="DefaultParagraphFont"/>
    <w:link w:val="StyleUnderlining11pt"/>
    <w:rsid w:val="00AF6AA7"/>
    <w:rPr>
      <w:rFonts w:ascii="Calibri" w:hAnsi="Calibri" w:cs="Calibri"/>
      <w:sz w:val="22"/>
      <w:u w:val="single"/>
    </w:rPr>
  </w:style>
  <w:style w:type="paragraph" w:customStyle="1" w:styleId="StyleCardText9pt">
    <w:name w:val="Style Card Text + 9 pt"/>
    <w:basedOn w:val="Normal"/>
    <w:link w:val="StyleCardText9ptChar"/>
    <w:qFormat/>
    <w:rsid w:val="00AF6AA7"/>
    <w:pPr>
      <w:spacing w:after="200"/>
      <w:contextualSpacing/>
    </w:pPr>
    <w:rPr>
      <w:rFonts w:eastAsia="Calibri"/>
    </w:rPr>
  </w:style>
  <w:style w:type="character" w:customStyle="1" w:styleId="StyleCardText9ptChar">
    <w:name w:val="Style Card Text + 9 pt Char"/>
    <w:basedOn w:val="DefaultParagraphFont"/>
    <w:link w:val="StyleCardText9pt"/>
    <w:rsid w:val="00AF6AA7"/>
    <w:rPr>
      <w:rFonts w:ascii="Calibri" w:eastAsia="Calibri" w:hAnsi="Calibri" w:cs="Calibri"/>
      <w:sz w:val="22"/>
    </w:rPr>
  </w:style>
  <w:style w:type="paragraph" w:styleId="Quote">
    <w:name w:val="Quote"/>
    <w:basedOn w:val="Normal"/>
    <w:next w:val="Normal"/>
    <w:link w:val="QuoteChar"/>
    <w:uiPriority w:val="29"/>
    <w:qFormat/>
    <w:rsid w:val="00AF6AA7"/>
    <w:pPr>
      <w:widowControl w:val="0"/>
    </w:pPr>
    <w:rPr>
      <w:rFonts w:eastAsia="Times New Roman"/>
      <w:iCs/>
      <w:color w:val="000000"/>
      <w:lang w:bidi="en-US"/>
    </w:rPr>
  </w:style>
  <w:style w:type="character" w:customStyle="1" w:styleId="QuoteChar">
    <w:name w:val="Quote Char"/>
    <w:basedOn w:val="DefaultParagraphFont"/>
    <w:link w:val="Quote"/>
    <w:uiPriority w:val="29"/>
    <w:rsid w:val="00AF6AA7"/>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AF6AA7"/>
    <w:rPr>
      <w:rFonts w:ascii="Arial Narrow" w:hAnsi="Arial Narrow" w:cs="Times New Roman"/>
      <w:sz w:val="24"/>
      <w:u w:val="single"/>
    </w:rPr>
  </w:style>
  <w:style w:type="character" w:customStyle="1" w:styleId="ital-inline">
    <w:name w:val="ital-inline"/>
    <w:basedOn w:val="DefaultParagraphFont"/>
    <w:rsid w:val="00AF6AA7"/>
  </w:style>
  <w:style w:type="character" w:customStyle="1" w:styleId="underlineChar">
    <w:name w:val="underline Char"/>
    <w:basedOn w:val="DefaultParagraphFont"/>
    <w:rsid w:val="00AF6AA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F6AA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F6AA7"/>
    <w:rPr>
      <w:sz w:val="20"/>
      <w:u w:val="single"/>
    </w:rPr>
  </w:style>
  <w:style w:type="paragraph" w:styleId="BodyTextIndent2">
    <w:name w:val="Body Text Indent 2"/>
    <w:basedOn w:val="Normal"/>
    <w:link w:val="BodyTextIndent2Char"/>
    <w:unhideWhenUsed/>
    <w:rsid w:val="00AF6AA7"/>
    <w:pPr>
      <w:spacing w:after="120" w:line="480" w:lineRule="auto"/>
      <w:ind w:left="360"/>
    </w:pPr>
  </w:style>
  <w:style w:type="character" w:customStyle="1" w:styleId="BodyTextIndent2Char">
    <w:name w:val="Body Text Indent 2 Char"/>
    <w:basedOn w:val="DefaultParagraphFont"/>
    <w:link w:val="BodyTextIndent2"/>
    <w:rsid w:val="00AF6AA7"/>
    <w:rPr>
      <w:rFonts w:ascii="Calibri" w:hAnsi="Calibri" w:cs="Calibri"/>
      <w:sz w:val="22"/>
    </w:rPr>
  </w:style>
  <w:style w:type="paragraph" w:styleId="BodyTextIndent3">
    <w:name w:val="Body Text Indent 3"/>
    <w:basedOn w:val="Normal"/>
    <w:link w:val="BodyTextIndent3Char"/>
    <w:uiPriority w:val="99"/>
    <w:semiHidden/>
    <w:unhideWhenUsed/>
    <w:rsid w:val="00AF6AA7"/>
    <w:pPr>
      <w:spacing w:after="120"/>
      <w:ind w:left="360"/>
    </w:pPr>
    <w:rPr>
      <w:szCs w:val="16"/>
    </w:rPr>
  </w:style>
  <w:style w:type="character" w:customStyle="1" w:styleId="BodyTextIndent3Char">
    <w:name w:val="Body Text Indent 3 Char"/>
    <w:basedOn w:val="DefaultParagraphFont"/>
    <w:link w:val="BodyTextIndent3"/>
    <w:uiPriority w:val="99"/>
    <w:semiHidden/>
    <w:rsid w:val="00AF6AA7"/>
    <w:rPr>
      <w:rFonts w:ascii="Calibri" w:hAnsi="Calibri" w:cs="Calibri"/>
      <w:sz w:val="22"/>
      <w:szCs w:val="16"/>
    </w:rPr>
  </w:style>
  <w:style w:type="paragraph" w:styleId="BodyText2">
    <w:name w:val="Body Text 2"/>
    <w:basedOn w:val="Normal"/>
    <w:link w:val="BodyText2Char"/>
    <w:unhideWhenUsed/>
    <w:rsid w:val="00AF6AA7"/>
    <w:pPr>
      <w:spacing w:after="120" w:line="480" w:lineRule="auto"/>
    </w:pPr>
  </w:style>
  <w:style w:type="character" w:customStyle="1" w:styleId="BodyText2Char">
    <w:name w:val="Body Text 2 Char"/>
    <w:basedOn w:val="DefaultParagraphFont"/>
    <w:link w:val="BodyText2"/>
    <w:rsid w:val="00AF6AA7"/>
    <w:rPr>
      <w:rFonts w:ascii="Calibri" w:hAnsi="Calibri" w:cs="Calibri"/>
      <w:sz w:val="22"/>
    </w:rPr>
  </w:style>
  <w:style w:type="paragraph" w:styleId="BodyTextIndent">
    <w:name w:val="Body Text Indent"/>
    <w:basedOn w:val="Normal"/>
    <w:link w:val="BodyTextIndentChar"/>
    <w:uiPriority w:val="99"/>
    <w:unhideWhenUsed/>
    <w:rsid w:val="00AF6AA7"/>
    <w:pPr>
      <w:spacing w:after="120"/>
      <w:ind w:left="360"/>
    </w:pPr>
  </w:style>
  <w:style w:type="character" w:customStyle="1" w:styleId="BodyTextIndentChar">
    <w:name w:val="Body Text Indent Char"/>
    <w:basedOn w:val="DefaultParagraphFont"/>
    <w:link w:val="BodyTextIndent"/>
    <w:uiPriority w:val="99"/>
    <w:rsid w:val="00AF6AA7"/>
    <w:rPr>
      <w:rFonts w:ascii="Calibri" w:hAnsi="Calibri" w:cs="Calibri"/>
      <w:sz w:val="22"/>
    </w:rPr>
  </w:style>
  <w:style w:type="paragraph" w:styleId="BodyText3">
    <w:name w:val="Body Text 3"/>
    <w:basedOn w:val="Normal"/>
    <w:link w:val="BodyText3Char"/>
    <w:unhideWhenUsed/>
    <w:rsid w:val="00AF6AA7"/>
    <w:pPr>
      <w:spacing w:after="120"/>
    </w:pPr>
    <w:rPr>
      <w:szCs w:val="16"/>
    </w:rPr>
  </w:style>
  <w:style w:type="character" w:customStyle="1" w:styleId="BodyText3Char">
    <w:name w:val="Body Text 3 Char"/>
    <w:basedOn w:val="DefaultParagraphFont"/>
    <w:link w:val="BodyText3"/>
    <w:rsid w:val="00AF6AA7"/>
    <w:rPr>
      <w:rFonts w:ascii="Calibri" w:hAnsi="Calibri" w:cs="Calibri"/>
      <w:sz w:val="22"/>
      <w:szCs w:val="16"/>
    </w:rPr>
  </w:style>
  <w:style w:type="character" w:customStyle="1" w:styleId="StyleBold">
    <w:name w:val="Style Bold"/>
    <w:basedOn w:val="DefaultParagraphFont"/>
    <w:uiPriority w:val="9"/>
    <w:semiHidden/>
    <w:rsid w:val="00AF6AA7"/>
    <w:rPr>
      <w:b/>
      <w:bCs/>
    </w:rPr>
  </w:style>
  <w:style w:type="character" w:customStyle="1" w:styleId="body-text">
    <w:name w:val="body-text"/>
    <w:basedOn w:val="DefaultParagraphFont"/>
    <w:rsid w:val="00AF6AA7"/>
  </w:style>
  <w:style w:type="paragraph" w:customStyle="1" w:styleId="StyleStyle411ptBoldBorderSinglesolidlineAuto0">
    <w:name w:val="Style Style4 + 11 pt Bold Border: : (Single solid line Auto  0...."/>
    <w:basedOn w:val="Normal"/>
    <w:link w:val="StyleStyle411ptBoldBorderSinglesolidlineAuto0Char"/>
    <w:qFormat/>
    <w:rsid w:val="00AF6AA7"/>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F6AA7"/>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AF6AA7"/>
    <w:rPr>
      <w:rFonts w:ascii="Tahoma" w:hAnsi="Tahoma" w:cs="Tahoma"/>
      <w:sz w:val="16"/>
      <w:szCs w:val="16"/>
    </w:rPr>
  </w:style>
  <w:style w:type="character" w:customStyle="1" w:styleId="globalcontentbody">
    <w:name w:val="globalcontentbody"/>
    <w:basedOn w:val="DefaultParagraphFont"/>
    <w:rsid w:val="00AF6AA7"/>
  </w:style>
  <w:style w:type="paragraph" w:customStyle="1" w:styleId="StyleStyle112pt">
    <w:name w:val="Style Style1 + 12 pt"/>
    <w:basedOn w:val="Normal"/>
    <w:link w:val="StyleStyle112ptChar"/>
    <w:qFormat/>
    <w:rsid w:val="00AF6AA7"/>
    <w:rPr>
      <w:rFonts w:eastAsia="SimSun"/>
      <w:u w:val="single"/>
      <w:lang w:eastAsia="zh-CN"/>
    </w:rPr>
  </w:style>
  <w:style w:type="character" w:customStyle="1" w:styleId="StyleStyle112ptChar">
    <w:name w:val="Style Style1 + 12 pt Char"/>
    <w:basedOn w:val="DefaultParagraphFont"/>
    <w:link w:val="StyleStyle112pt"/>
    <w:rsid w:val="00AF6AA7"/>
    <w:rPr>
      <w:rFonts w:ascii="Calibri" w:eastAsia="SimSun" w:hAnsi="Calibri" w:cs="Calibri"/>
      <w:sz w:val="22"/>
      <w:u w:val="single"/>
      <w:lang w:eastAsia="zh-CN"/>
    </w:rPr>
  </w:style>
  <w:style w:type="paragraph" w:customStyle="1" w:styleId="MinimizedText">
    <w:name w:val="Minimized Text"/>
    <w:basedOn w:val="Normal"/>
    <w:link w:val="MinimizedTextChar"/>
    <w:qFormat/>
    <w:rsid w:val="00AF6AA7"/>
    <w:rPr>
      <w:rFonts w:eastAsia="Times New Roman"/>
    </w:rPr>
  </w:style>
  <w:style w:type="character" w:customStyle="1" w:styleId="MinimizedTextChar">
    <w:name w:val="Minimized Text Char"/>
    <w:basedOn w:val="DefaultParagraphFont"/>
    <w:link w:val="MinimizedText"/>
    <w:rsid w:val="00AF6AA7"/>
    <w:rPr>
      <w:rFonts w:ascii="Calibri" w:eastAsia="Times New Roman" w:hAnsi="Calibri" w:cs="Calibri"/>
      <w:sz w:val="22"/>
    </w:rPr>
  </w:style>
  <w:style w:type="character" w:customStyle="1" w:styleId="term1">
    <w:name w:val="term1"/>
    <w:basedOn w:val="DefaultParagraphFont"/>
    <w:rsid w:val="00AF6AA7"/>
    <w:rPr>
      <w:b/>
      <w:bCs/>
    </w:rPr>
  </w:style>
  <w:style w:type="character" w:customStyle="1" w:styleId="Styleterm111ptUnderline">
    <w:name w:val="Style term1 + 11 pt Underline"/>
    <w:basedOn w:val="term1"/>
    <w:rsid w:val="00AF6AA7"/>
    <w:rPr>
      <w:b/>
      <w:bCs/>
      <w:sz w:val="20"/>
      <w:u w:val="single"/>
    </w:rPr>
  </w:style>
  <w:style w:type="paragraph" w:customStyle="1" w:styleId="StyleMinimizedTextArialNarrow10pt">
    <w:name w:val="Style Minimized Text + Arial Narrow 10 pt"/>
    <w:basedOn w:val="MinimizedText"/>
    <w:link w:val="StyleMinimizedTextArialNarrow10ptChar"/>
    <w:qFormat/>
    <w:rsid w:val="00AF6AA7"/>
    <w:rPr>
      <w:sz w:val="20"/>
    </w:rPr>
  </w:style>
  <w:style w:type="character" w:customStyle="1" w:styleId="StyleMinimizedTextArialNarrow10ptChar">
    <w:name w:val="Style Minimized Text + Arial Narrow 10 pt Char"/>
    <w:basedOn w:val="MinimizedTextChar"/>
    <w:link w:val="StyleMinimizedTextArialNarrow10pt"/>
    <w:rsid w:val="00AF6AA7"/>
    <w:rPr>
      <w:rFonts w:ascii="Calibri" w:eastAsia="Times New Roman" w:hAnsi="Calibri" w:cs="Calibri"/>
      <w:sz w:val="20"/>
    </w:rPr>
  </w:style>
  <w:style w:type="character" w:customStyle="1" w:styleId="Styleunderline11ptBold">
    <w:name w:val="Style underline + 11 pt Bold"/>
    <w:basedOn w:val="underline"/>
    <w:rsid w:val="00AF6AA7"/>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F6AA7"/>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F6AA7"/>
    <w:rPr>
      <w:rFonts w:ascii="Calibri" w:eastAsia="Times New Roman" w:hAnsi="Calibri" w:cs="Calibri"/>
      <w:sz w:val="22"/>
      <w:u w:val="single"/>
      <w:bdr w:val="single" w:sz="4" w:space="0" w:color="auto"/>
    </w:rPr>
  </w:style>
  <w:style w:type="character" w:customStyle="1" w:styleId="Style9pt">
    <w:name w:val="Style 9 pt"/>
    <w:basedOn w:val="DefaultParagraphFont"/>
    <w:rsid w:val="00AF6AA7"/>
    <w:rPr>
      <w:rFonts w:ascii="Times New Roman" w:hAnsi="Times New Roman"/>
      <w:sz w:val="20"/>
    </w:rPr>
  </w:style>
  <w:style w:type="paragraph" w:customStyle="1" w:styleId="StyleStyle49pt3">
    <w:name w:val="Style Style4 + 9 pt3"/>
    <w:basedOn w:val="Style4"/>
    <w:link w:val="StyleStyle49pt3Char"/>
    <w:qFormat/>
    <w:rsid w:val="00AF6AA7"/>
    <w:rPr>
      <w:rFonts w:cs="Times New Roman"/>
    </w:rPr>
  </w:style>
  <w:style w:type="character" w:customStyle="1" w:styleId="StyleStyle49pt3Char">
    <w:name w:val="Style Style4 + 9 pt3 Char"/>
    <w:basedOn w:val="Style4Char"/>
    <w:link w:val="StyleStyle49pt3"/>
    <w:rsid w:val="00AF6AA7"/>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AF6AA7"/>
    <w:rPr>
      <w:rFonts w:cs="Times New Roman"/>
      <w:b/>
      <w:bCs/>
    </w:rPr>
  </w:style>
  <w:style w:type="character" w:customStyle="1" w:styleId="StyleStyle4BoldChar">
    <w:name w:val="Style Style4 + Bold Char"/>
    <w:basedOn w:val="Style4Char"/>
    <w:link w:val="StyleStyle4Bold"/>
    <w:rsid w:val="00AF6AA7"/>
    <w:rPr>
      <w:rFonts w:ascii="Calibri" w:eastAsia="Times New Roman" w:hAnsi="Calibri" w:cs="Times New Roman"/>
      <w:b/>
      <w:bCs/>
      <w:sz w:val="22"/>
      <w:u w:val="single"/>
    </w:rPr>
  </w:style>
  <w:style w:type="character" w:customStyle="1" w:styleId="CharChar11">
    <w:name w:val="Char Char11"/>
    <w:basedOn w:val="DefaultParagraphFont"/>
    <w:rsid w:val="00AF6AA7"/>
    <w:rPr>
      <w:rFonts w:cs="Arial"/>
      <w:bCs/>
      <w:szCs w:val="26"/>
      <w:u w:val="single"/>
      <w:lang w:val="en-US" w:eastAsia="en-US" w:bidi="ar-SA"/>
    </w:rPr>
  </w:style>
  <w:style w:type="character" w:customStyle="1" w:styleId="authorbio">
    <w:name w:val="authorbio"/>
    <w:basedOn w:val="DefaultParagraphFont"/>
    <w:rsid w:val="00AF6AA7"/>
  </w:style>
  <w:style w:type="character" w:customStyle="1" w:styleId="a">
    <w:name w:val="a"/>
    <w:basedOn w:val="DefaultParagraphFont"/>
    <w:rsid w:val="00AF6AA7"/>
  </w:style>
  <w:style w:type="character" w:customStyle="1" w:styleId="StyleStyleUnderline411pt">
    <w:name w:val="Style Style Underline4 + 11 pt"/>
    <w:basedOn w:val="DefaultParagraphFont"/>
    <w:rsid w:val="00AF6AA7"/>
    <w:rPr>
      <w:sz w:val="20"/>
      <w:u w:val="single"/>
    </w:rPr>
  </w:style>
  <w:style w:type="character" w:customStyle="1" w:styleId="StyleStyleUnderline411ptBold">
    <w:name w:val="Style Style Underline4 + 11 pt Bold"/>
    <w:basedOn w:val="DefaultParagraphFont"/>
    <w:rsid w:val="00AF6AA7"/>
    <w:rPr>
      <w:b/>
      <w:bCs/>
      <w:sz w:val="20"/>
      <w:u w:val="single"/>
    </w:rPr>
  </w:style>
  <w:style w:type="character" w:customStyle="1" w:styleId="StyleStyleUnderline311pt">
    <w:name w:val="Style Style Underline3 + 11 pt"/>
    <w:basedOn w:val="DefaultParagraphFont"/>
    <w:rsid w:val="00AF6AA7"/>
    <w:rPr>
      <w:sz w:val="20"/>
      <w:u w:val="single"/>
    </w:rPr>
  </w:style>
  <w:style w:type="character" w:customStyle="1" w:styleId="StyleStyleUnderline311ptBold">
    <w:name w:val="Style Style Underline3 + 11 pt Bold"/>
    <w:basedOn w:val="DefaultParagraphFont"/>
    <w:rsid w:val="00AF6AA7"/>
    <w:rPr>
      <w:b/>
      <w:bCs/>
      <w:sz w:val="20"/>
      <w:u w:val="single"/>
    </w:rPr>
  </w:style>
  <w:style w:type="character" w:customStyle="1" w:styleId="StyleUnderline3">
    <w:name w:val="Style Underline3"/>
    <w:basedOn w:val="DefaultParagraphFont"/>
    <w:rsid w:val="00AF6AA7"/>
    <w:rPr>
      <w:u w:val="single"/>
    </w:rPr>
  </w:style>
  <w:style w:type="paragraph" w:customStyle="1" w:styleId="StyleStyle111ptBorderSinglesolidlineAuto05ptL">
    <w:name w:val="Style Style1 + 11 pt Border: : (Single solid line Auto  0.5 pt L..."/>
    <w:link w:val="StyleStyle111ptBorderSinglesolidlineAuto05ptLChar"/>
    <w:qFormat/>
    <w:rsid w:val="00AF6AA7"/>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F6AA7"/>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F6AA7"/>
    <w:rPr>
      <w:u w:val="single"/>
    </w:rPr>
  </w:style>
  <w:style w:type="character" w:customStyle="1" w:styleId="NothingChar">
    <w:name w:val="Nothing Char"/>
    <w:basedOn w:val="DefaultParagraphFont"/>
    <w:link w:val="Nothing"/>
    <w:rsid w:val="00AF6AA7"/>
    <w:rPr>
      <w:rFonts w:ascii="Times New Roman" w:eastAsia="Times New Roman" w:hAnsi="Times New Roman" w:cs="Times New Roman"/>
      <w:sz w:val="20"/>
    </w:rPr>
  </w:style>
  <w:style w:type="character" w:customStyle="1" w:styleId="CardsFont12pt0">
    <w:name w:val="Cards + Font 12pt"/>
    <w:basedOn w:val="DefaultParagraphFont"/>
    <w:rsid w:val="00AF6AA7"/>
    <w:rPr>
      <w:rFonts w:ascii="Times New Roman" w:eastAsia="Calibri" w:hAnsi="Times New Roman" w:cs="Times New Roman"/>
      <w:sz w:val="24"/>
      <w:szCs w:val="20"/>
      <w:u w:val="single"/>
    </w:rPr>
  </w:style>
  <w:style w:type="character" w:customStyle="1" w:styleId="SmallTextChar0">
    <w:name w:val="Small Text Char"/>
    <w:basedOn w:val="CardTextChar0"/>
    <w:rsid w:val="00AF6AA7"/>
    <w:rPr>
      <w:rFonts w:ascii="Times New Roman" w:eastAsia="MS Mincho" w:hAnsi="Times New Roman" w:cs="Times New Roman"/>
      <w:sz w:val="15"/>
      <w:szCs w:val="24"/>
      <w:lang w:eastAsia="ja-JP"/>
    </w:rPr>
  </w:style>
  <w:style w:type="paragraph" w:customStyle="1" w:styleId="Circled">
    <w:name w:val="Circled"/>
    <w:link w:val="CircledChar"/>
    <w:qFormat/>
    <w:rsid w:val="00AF6AA7"/>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AF6AA7"/>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AF6AA7"/>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AF6AA7"/>
  </w:style>
  <w:style w:type="character" w:customStyle="1" w:styleId="part-of-speech">
    <w:name w:val="part-of-speech"/>
    <w:basedOn w:val="DefaultParagraphFont"/>
    <w:rsid w:val="00AF6AA7"/>
  </w:style>
  <w:style w:type="character" w:customStyle="1" w:styleId="sep">
    <w:name w:val="sep"/>
    <w:basedOn w:val="DefaultParagraphFont"/>
    <w:rsid w:val="00AF6AA7"/>
  </w:style>
  <w:style w:type="character" w:customStyle="1" w:styleId="pron">
    <w:name w:val="pron"/>
    <w:basedOn w:val="DefaultParagraphFont"/>
    <w:rsid w:val="00AF6AA7"/>
  </w:style>
  <w:style w:type="paragraph" w:customStyle="1" w:styleId="StyleStyle4LatinTimesNewRomanAsianSimSun">
    <w:name w:val="Style Style4 + (Latin) Times New Roman (Asian) SimSun"/>
    <w:basedOn w:val="Normal"/>
    <w:link w:val="StyleStyle4LatinTimesNewRomanAsianSimSunChar"/>
    <w:qFormat/>
    <w:rsid w:val="00AF6AA7"/>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F6AA7"/>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F6AA7"/>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F6AA7"/>
    <w:rPr>
      <w:rFonts w:ascii="Calibri" w:eastAsia="SimSun" w:hAnsi="Calibri" w:cs="Calibri"/>
      <w:b/>
      <w:bCs/>
      <w:sz w:val="22"/>
      <w:u w:val="single"/>
    </w:rPr>
  </w:style>
  <w:style w:type="character" w:customStyle="1" w:styleId="CharChar3">
    <w:name w:val="Char Char3"/>
    <w:basedOn w:val="DefaultParagraphFont"/>
    <w:rsid w:val="00AF6AA7"/>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AF6AA7"/>
    <w:rPr>
      <w:bCs/>
      <w:szCs w:val="26"/>
      <w:u w:val="single"/>
    </w:rPr>
  </w:style>
  <w:style w:type="paragraph" w:styleId="Subtitle">
    <w:name w:val="Subtitle"/>
    <w:aliases w:val="Underlined card text"/>
    <w:basedOn w:val="Normal"/>
    <w:next w:val="Normal"/>
    <w:link w:val="SubtitleChar"/>
    <w:uiPriority w:val="99"/>
    <w:qFormat/>
    <w:rsid w:val="00AF6AA7"/>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AF6AA7"/>
    <w:rPr>
      <w:color w:val="5A5A5A" w:themeColor="text1" w:themeTint="A5"/>
      <w:spacing w:val="15"/>
      <w:sz w:val="22"/>
      <w:szCs w:val="22"/>
    </w:rPr>
  </w:style>
  <w:style w:type="paragraph" w:customStyle="1" w:styleId="StyleStyle411pt1">
    <w:name w:val="Style Style4 + 11 pt1"/>
    <w:basedOn w:val="Style4"/>
    <w:link w:val="StyleStyle411pt1Char"/>
    <w:qFormat/>
    <w:rsid w:val="00AF6AA7"/>
    <w:rPr>
      <w:rFonts w:cs="Times New Roman"/>
    </w:rPr>
  </w:style>
  <w:style w:type="character" w:customStyle="1" w:styleId="StyleStyle411pt1Char">
    <w:name w:val="Style Style4 + 11 pt1 Char"/>
    <w:basedOn w:val="Style4Char"/>
    <w:link w:val="StyleStyle411pt1"/>
    <w:rsid w:val="00AF6AA7"/>
    <w:rPr>
      <w:rFonts w:ascii="Calibri" w:eastAsia="Times New Roman" w:hAnsi="Calibri" w:cs="Times New Roman"/>
      <w:sz w:val="22"/>
      <w:u w:val="single"/>
    </w:rPr>
  </w:style>
  <w:style w:type="character" w:customStyle="1" w:styleId="BoldandUnderlineCharChar2">
    <w:name w:val="Bold and Underline Char Char2"/>
    <w:basedOn w:val="DefaultParagraphFont"/>
    <w:rsid w:val="00AF6AA7"/>
    <w:rPr>
      <w:b/>
      <w:u w:val="single"/>
      <w:lang w:val="en-US" w:eastAsia="en-US" w:bidi="ar-SA"/>
    </w:rPr>
  </w:style>
  <w:style w:type="character" w:customStyle="1" w:styleId="StyleUnderlineCharChar111pt">
    <w:name w:val="Style Underline Char Char1 + 11 pt"/>
    <w:basedOn w:val="DefaultParagraphFont"/>
    <w:rsid w:val="00AF6AA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F6AA7"/>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AF6AA7"/>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AF6AA7"/>
    <w:rPr>
      <w:sz w:val="22"/>
      <w:u w:val="single"/>
    </w:rPr>
  </w:style>
  <w:style w:type="paragraph" w:customStyle="1" w:styleId="StyleMinimizedTextArialNarrow9pt">
    <w:name w:val="Style Minimized Text + Arial Narrow 9 pt"/>
    <w:basedOn w:val="Normal"/>
    <w:link w:val="StyleMinimizedTextArialNarrow9ptChar"/>
    <w:qFormat/>
    <w:rsid w:val="00AF6AA7"/>
    <w:rPr>
      <w:rFonts w:eastAsia="Times New Roman"/>
    </w:rPr>
  </w:style>
  <w:style w:type="character" w:customStyle="1" w:styleId="StyleMinimizedTextArialNarrow9ptChar">
    <w:name w:val="Style Minimized Text + Arial Narrow 9 pt Char"/>
    <w:basedOn w:val="DefaultParagraphFont"/>
    <w:link w:val="StyleMinimizedTextArialNarrow9pt"/>
    <w:rsid w:val="00AF6AA7"/>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AF6AA7"/>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F6AA7"/>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F6AA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F6AA7"/>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AF6AA7"/>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F6AA7"/>
    <w:rPr>
      <w:b w:val="0"/>
      <w:bCs/>
      <w:sz w:val="20"/>
      <w:u w:val="single"/>
      <w:lang w:val="en-US" w:eastAsia="en-US" w:bidi="ar-SA"/>
    </w:rPr>
  </w:style>
  <w:style w:type="character" w:customStyle="1" w:styleId="Styleunderline9pt">
    <w:name w:val="Style underline + 9 pt"/>
    <w:basedOn w:val="underline"/>
    <w:rsid w:val="00AF6AA7"/>
    <w:rPr>
      <w:rFonts w:ascii="Times New Roman" w:hAnsi="Times New Roman" w:cs="Times New Roman"/>
      <w:b/>
      <w:sz w:val="20"/>
      <w:u w:val="single"/>
    </w:rPr>
  </w:style>
  <w:style w:type="character" w:customStyle="1" w:styleId="StyleTimesNewRoman9pt">
    <w:name w:val="Style Times New Roman 9 pt"/>
    <w:basedOn w:val="DefaultParagraphFont"/>
    <w:rsid w:val="00AF6AA7"/>
    <w:rPr>
      <w:rFonts w:ascii="Times New Roman" w:hAnsi="Times New Roman"/>
      <w:sz w:val="20"/>
    </w:rPr>
  </w:style>
  <w:style w:type="character" w:customStyle="1" w:styleId="Styleunderline9pt1">
    <w:name w:val="Style underline + 9 pt1"/>
    <w:basedOn w:val="underline"/>
    <w:rsid w:val="00AF6AA7"/>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F6AA7"/>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F6AA7"/>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AF6AA7"/>
    <w:rPr>
      <w:b/>
      <w:bCs/>
      <w:noProof w:val="0"/>
      <w:sz w:val="20"/>
      <w:u w:val="single"/>
      <w:lang w:val="en-US" w:eastAsia="en-US" w:bidi="ar-SA"/>
    </w:rPr>
  </w:style>
  <w:style w:type="character" w:customStyle="1" w:styleId="Hyperlink23">
    <w:name w:val="Hyperlink23"/>
    <w:basedOn w:val="DefaultParagraphFont"/>
    <w:rsid w:val="00AF6AA7"/>
    <w:rPr>
      <w:color w:val="3300CC"/>
      <w:u w:val="single"/>
    </w:rPr>
  </w:style>
  <w:style w:type="paragraph" w:customStyle="1" w:styleId="cardCharChar">
    <w:name w:val="card Char Char"/>
    <w:basedOn w:val="Normal"/>
    <w:link w:val="cardCharCharChar"/>
    <w:qFormat/>
    <w:rsid w:val="00AF6AA7"/>
    <w:pPr>
      <w:ind w:left="288" w:right="288"/>
    </w:pPr>
    <w:rPr>
      <w:rFonts w:eastAsia="Times New Roman"/>
      <w:szCs w:val="20"/>
    </w:rPr>
  </w:style>
  <w:style w:type="character" w:customStyle="1" w:styleId="cardCharCharChar">
    <w:name w:val="card Char Char Char"/>
    <w:basedOn w:val="DefaultParagraphFont"/>
    <w:link w:val="cardCharChar"/>
    <w:rsid w:val="00AF6AA7"/>
    <w:rPr>
      <w:rFonts w:ascii="Calibri" w:eastAsia="Times New Roman" w:hAnsi="Calibri" w:cs="Calibri"/>
      <w:sz w:val="22"/>
      <w:szCs w:val="20"/>
    </w:rPr>
  </w:style>
  <w:style w:type="character" w:customStyle="1" w:styleId="StyleunderlineArialNarrow9ptBold">
    <w:name w:val="Style underline + Arial Narrow 9 pt Bold"/>
    <w:basedOn w:val="underline"/>
    <w:rsid w:val="00AF6AA7"/>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AF6AA7"/>
  </w:style>
  <w:style w:type="character" w:customStyle="1" w:styleId="StylecardCharCharArialNarrow9ptChar">
    <w:name w:val="Style card Char Char + Arial Narrow 9 pt Char"/>
    <w:basedOn w:val="cardCharCharChar"/>
    <w:link w:val="StylecardCharCharArialNarrow9pt"/>
    <w:rsid w:val="00AF6AA7"/>
    <w:rPr>
      <w:rFonts w:ascii="Calibri" w:eastAsia="Times New Roman" w:hAnsi="Calibri" w:cs="Calibri"/>
      <w:sz w:val="22"/>
      <w:szCs w:val="20"/>
    </w:rPr>
  </w:style>
  <w:style w:type="character" w:customStyle="1" w:styleId="UnderlineCharCharChar">
    <w:name w:val="Underline Char Char Char"/>
    <w:basedOn w:val="DefaultParagraphFont"/>
    <w:rsid w:val="00AF6AA7"/>
    <w:rPr>
      <w:noProof w:val="0"/>
      <w:u w:val="single"/>
      <w:lang w:val="en-US" w:eastAsia="en-US" w:bidi="ar-SA"/>
    </w:rPr>
  </w:style>
  <w:style w:type="character" w:customStyle="1" w:styleId="CardTextChar1">
    <w:name w:val="Card Text Char1"/>
    <w:basedOn w:val="DefaultParagraphFont"/>
    <w:rsid w:val="00AF6AA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F6AA7"/>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AF6AA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F6AA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F6AA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F6AA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F6AA7"/>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AF6AA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F6AA7"/>
    <w:rPr>
      <w:rFonts w:eastAsia="Times New Roman"/>
    </w:rPr>
  </w:style>
  <w:style w:type="character" w:customStyle="1" w:styleId="TextsmallChar">
    <w:name w:val="Textsmall Char"/>
    <w:basedOn w:val="DefaultParagraphFont"/>
    <w:link w:val="Textsmall"/>
    <w:rsid w:val="00AF6AA7"/>
    <w:rPr>
      <w:rFonts w:ascii="Calibri" w:eastAsia="Times New Roman" w:hAnsi="Calibri" w:cs="Calibri"/>
      <w:sz w:val="22"/>
    </w:rPr>
  </w:style>
  <w:style w:type="character" w:customStyle="1" w:styleId="CharChar111">
    <w:name w:val="Char Char111"/>
    <w:basedOn w:val="DefaultParagraphFont"/>
    <w:rsid w:val="00AF6AA7"/>
    <w:rPr>
      <w:rFonts w:cs="Arial"/>
      <w:bCs/>
      <w:szCs w:val="26"/>
      <w:u w:val="single"/>
      <w:lang w:val="en-US" w:eastAsia="en-US" w:bidi="ar-SA"/>
    </w:rPr>
  </w:style>
  <w:style w:type="character" w:customStyle="1" w:styleId="UnderlineBold">
    <w:name w:val="Underline + Bold"/>
    <w:uiPriority w:val="1"/>
    <w:qFormat/>
    <w:rsid w:val="00AF6AA7"/>
    <w:rPr>
      <w:b/>
      <w:sz w:val="20"/>
      <w:u w:val="single"/>
    </w:rPr>
  </w:style>
  <w:style w:type="paragraph" w:customStyle="1" w:styleId="cardtextsmall">
    <w:name w:val="card text small"/>
    <w:basedOn w:val="Normal"/>
    <w:qFormat/>
    <w:rsid w:val="00AF6AA7"/>
    <w:rPr>
      <w:rFonts w:ascii="Arial Narrow" w:eastAsia="Times New Roman" w:hAnsi="Arial Narrow"/>
    </w:rPr>
  </w:style>
  <w:style w:type="character" w:customStyle="1" w:styleId="AUnterdline">
    <w:name w:val="AUnterdline"/>
    <w:rsid w:val="00AF6AA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F6AA7"/>
    <w:rPr>
      <w:rFonts w:ascii="Times New Roman" w:hAnsi="Times New Roman"/>
      <w:b/>
      <w:bCs/>
      <w:sz w:val="20"/>
      <w:u w:val="single"/>
      <w:bdr w:val="single" w:sz="4" w:space="0" w:color="auto"/>
    </w:rPr>
  </w:style>
  <w:style w:type="character" w:customStyle="1" w:styleId="highlightedsearchterm">
    <w:name w:val="highlightedsearchterm"/>
    <w:rsid w:val="00AF6AA7"/>
  </w:style>
  <w:style w:type="character" w:customStyle="1" w:styleId="StyleUnderline1">
    <w:name w:val="Style Underline1"/>
    <w:basedOn w:val="DefaultParagraphFont"/>
    <w:rsid w:val="00AF6AA7"/>
    <w:rPr>
      <w:rFonts w:ascii="Times New Roman" w:hAnsi="Times New Roman"/>
      <w:sz w:val="20"/>
      <w:u w:val="single"/>
    </w:rPr>
  </w:style>
  <w:style w:type="paragraph" w:customStyle="1" w:styleId="CardIndented">
    <w:name w:val="Card (Indented)"/>
    <w:basedOn w:val="Normal"/>
    <w:link w:val="CardIndentedChar"/>
    <w:qFormat/>
    <w:rsid w:val="00AF6AA7"/>
    <w:pPr>
      <w:ind w:left="288"/>
    </w:pPr>
  </w:style>
  <w:style w:type="paragraph" w:customStyle="1" w:styleId="StyleStyle49pt10">
    <w:name w:val="Style Style4 + 9 pt10"/>
    <w:basedOn w:val="Style4"/>
    <w:link w:val="StyleStyle49pt10Char"/>
    <w:qFormat/>
    <w:rsid w:val="00AF6AA7"/>
    <w:rPr>
      <w:rFonts w:cs="Times New Roman"/>
    </w:rPr>
  </w:style>
  <w:style w:type="character" w:customStyle="1" w:styleId="StyleStyle49pt10Char">
    <w:name w:val="Style Style4 + 9 pt10 Char"/>
    <w:basedOn w:val="Style4Char"/>
    <w:link w:val="StyleStyle49pt10"/>
    <w:rsid w:val="00AF6AA7"/>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AF6AA7"/>
    <w:rPr>
      <w:rFonts w:cs="Times New Roman"/>
      <w:b/>
      <w:bCs/>
    </w:rPr>
  </w:style>
  <w:style w:type="character" w:customStyle="1" w:styleId="StyleStyle49ptBold7Char">
    <w:name w:val="Style Style4 + 9 pt Bold7 Char"/>
    <w:link w:val="StyleStyle49ptBold7"/>
    <w:rsid w:val="00AF6AA7"/>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AF6AA7"/>
    <w:pPr>
      <w:ind w:left="288"/>
    </w:pPr>
    <w:rPr>
      <w:rFonts w:eastAsia="Times New Roman"/>
      <w:u w:val="single"/>
    </w:rPr>
  </w:style>
  <w:style w:type="character" w:customStyle="1" w:styleId="NormalUnderlineChar">
    <w:name w:val="Normal Underline Char"/>
    <w:link w:val="NormalUnderline"/>
    <w:rsid w:val="00AF6AA7"/>
    <w:rPr>
      <w:rFonts w:ascii="Calibri" w:eastAsia="Times New Roman" w:hAnsi="Calibri" w:cs="Calibri"/>
      <w:sz w:val="22"/>
      <w:u w:val="single"/>
    </w:rPr>
  </w:style>
  <w:style w:type="character" w:customStyle="1" w:styleId="DontRead">
    <w:name w:val="Don't Read"/>
    <w:qFormat/>
    <w:rsid w:val="00AF6AA7"/>
    <w:rPr>
      <w:rFonts w:ascii="Times New Roman" w:hAnsi="Times New Roman"/>
      <w:sz w:val="16"/>
    </w:rPr>
  </w:style>
  <w:style w:type="paragraph" w:customStyle="1" w:styleId="Underlinestyle">
    <w:name w:val="Underline style"/>
    <w:basedOn w:val="Normal"/>
    <w:qFormat/>
    <w:rsid w:val="00AF6AA7"/>
    <w:rPr>
      <w:rFonts w:eastAsia="Times New Roman"/>
      <w:u w:val="single"/>
    </w:rPr>
  </w:style>
  <w:style w:type="character" w:customStyle="1" w:styleId="Style11ptUnderline3">
    <w:name w:val="Style 11 pt Underline3"/>
    <w:rsid w:val="00AF6AA7"/>
    <w:rPr>
      <w:sz w:val="20"/>
      <w:u w:val="single"/>
    </w:rPr>
  </w:style>
  <w:style w:type="character" w:customStyle="1" w:styleId="27">
    <w:name w:val="27"/>
    <w:rsid w:val="00AF6AA7"/>
    <w:rPr>
      <w:rFonts w:cs="Arial"/>
      <w:bCs/>
      <w:sz w:val="20"/>
      <w:u w:val="single"/>
      <w:lang w:val="en-US" w:eastAsia="en-US" w:bidi="ar-SA"/>
    </w:rPr>
  </w:style>
  <w:style w:type="character" w:customStyle="1" w:styleId="2">
    <w:name w:val="2"/>
    <w:rsid w:val="00AF6AA7"/>
    <w:rPr>
      <w:rFonts w:cs="Arial"/>
      <w:bCs/>
      <w:sz w:val="20"/>
      <w:u w:val="single"/>
      <w:lang w:val="en-US" w:eastAsia="en-US" w:bidi="ar-SA"/>
    </w:rPr>
  </w:style>
  <w:style w:type="character" w:customStyle="1" w:styleId="Style9ptUnderline11">
    <w:name w:val="Style 9 pt Underline11"/>
    <w:basedOn w:val="DefaultParagraphFont"/>
    <w:rsid w:val="00AF6AA7"/>
    <w:rPr>
      <w:sz w:val="20"/>
      <w:u w:val="single"/>
    </w:rPr>
  </w:style>
  <w:style w:type="character" w:customStyle="1" w:styleId="Style9ptBoldUnderline5">
    <w:name w:val="Style 9 pt Bold Underline5"/>
    <w:basedOn w:val="DefaultParagraphFont"/>
    <w:rsid w:val="00AF6AA7"/>
    <w:rPr>
      <w:b/>
      <w:bCs/>
      <w:sz w:val="20"/>
      <w:u w:val="single"/>
    </w:rPr>
  </w:style>
  <w:style w:type="character" w:customStyle="1" w:styleId="CharChar114">
    <w:name w:val="Char Char114"/>
    <w:basedOn w:val="DefaultParagraphFont"/>
    <w:rsid w:val="00AF6AA7"/>
    <w:rPr>
      <w:rFonts w:cs="Arial"/>
      <w:bCs/>
      <w:szCs w:val="26"/>
      <w:u w:val="single"/>
      <w:lang w:val="en-US" w:eastAsia="en-US" w:bidi="ar-SA"/>
    </w:rPr>
  </w:style>
  <w:style w:type="character" w:customStyle="1" w:styleId="CharChar113">
    <w:name w:val="Char Char113"/>
    <w:basedOn w:val="DefaultParagraphFont"/>
    <w:rsid w:val="00AF6AA7"/>
    <w:rPr>
      <w:rFonts w:cs="Arial"/>
      <w:bCs/>
      <w:szCs w:val="26"/>
      <w:u w:val="single"/>
      <w:lang w:val="en-US" w:eastAsia="en-US" w:bidi="ar-SA"/>
    </w:rPr>
  </w:style>
  <w:style w:type="character" w:customStyle="1" w:styleId="CharChar112">
    <w:name w:val="Char Char112"/>
    <w:basedOn w:val="DefaultParagraphFont"/>
    <w:rsid w:val="00AF6AA7"/>
    <w:rPr>
      <w:rFonts w:cs="Arial"/>
      <w:bCs/>
      <w:szCs w:val="26"/>
      <w:u w:val="single"/>
      <w:lang w:val="en-US" w:eastAsia="en-US" w:bidi="ar-SA"/>
    </w:rPr>
  </w:style>
  <w:style w:type="character" w:customStyle="1" w:styleId="ssl0">
    <w:name w:val="ss_l0"/>
    <w:basedOn w:val="DefaultParagraphFont"/>
    <w:rsid w:val="00AF6AA7"/>
  </w:style>
  <w:style w:type="paragraph" w:styleId="CommentText">
    <w:name w:val="annotation text"/>
    <w:basedOn w:val="Normal"/>
    <w:link w:val="CommentTextChar"/>
    <w:uiPriority w:val="99"/>
    <w:rsid w:val="00AF6AA7"/>
    <w:rPr>
      <w:szCs w:val="20"/>
    </w:rPr>
  </w:style>
  <w:style w:type="character" w:customStyle="1" w:styleId="CommentTextChar">
    <w:name w:val="Comment Text Char"/>
    <w:basedOn w:val="DefaultParagraphFont"/>
    <w:link w:val="CommentText"/>
    <w:uiPriority w:val="99"/>
    <w:rsid w:val="00AF6AA7"/>
    <w:rPr>
      <w:rFonts w:ascii="Calibri" w:hAnsi="Calibri" w:cs="Calibri"/>
      <w:sz w:val="22"/>
      <w:szCs w:val="20"/>
    </w:rPr>
  </w:style>
  <w:style w:type="character" w:customStyle="1" w:styleId="CommentSubjectChar">
    <w:name w:val="Comment Subject Char"/>
    <w:basedOn w:val="CommentTextChar"/>
    <w:link w:val="CommentSubject"/>
    <w:rsid w:val="00AF6AA7"/>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AF6AA7"/>
    <w:rPr>
      <w:rFonts w:ascii="Times New Roman" w:hAnsi="Times New Roman" w:cs="Times New Roman"/>
      <w:b/>
      <w:bCs/>
    </w:rPr>
  </w:style>
  <w:style w:type="character" w:customStyle="1" w:styleId="CommentSubjectChar1">
    <w:name w:val="Comment Subject Char1"/>
    <w:basedOn w:val="CommentTextChar"/>
    <w:uiPriority w:val="99"/>
    <w:semiHidden/>
    <w:rsid w:val="00AF6AA7"/>
    <w:rPr>
      <w:rFonts w:ascii="Calibri" w:hAnsi="Calibri" w:cs="Calibri"/>
      <w:b/>
      <w:bCs/>
      <w:sz w:val="22"/>
      <w:szCs w:val="20"/>
    </w:rPr>
  </w:style>
  <w:style w:type="paragraph" w:customStyle="1" w:styleId="WW-Default1">
    <w:name w:val="WW-Default1"/>
    <w:basedOn w:val="Normal"/>
    <w:qFormat/>
    <w:rsid w:val="00AF6AA7"/>
    <w:pPr>
      <w:suppressAutoHyphens/>
    </w:pPr>
    <w:rPr>
      <w:rFonts w:eastAsia="Times New Roman"/>
      <w:b/>
      <w:bCs/>
      <w:szCs w:val="20"/>
      <w:lang w:eastAsia="ar-SA"/>
    </w:rPr>
  </w:style>
  <w:style w:type="paragraph" w:customStyle="1" w:styleId="Normal1">
    <w:name w:val="Normal1"/>
    <w:basedOn w:val="BodyText"/>
    <w:qFormat/>
    <w:rsid w:val="00AF6AA7"/>
  </w:style>
  <w:style w:type="character" w:customStyle="1" w:styleId="zoomme">
    <w:name w:val="zoomme"/>
    <w:basedOn w:val="DefaultParagraphFont"/>
    <w:rsid w:val="00AF6AA7"/>
  </w:style>
  <w:style w:type="character" w:customStyle="1" w:styleId="Date1">
    <w:name w:val="Date1"/>
    <w:basedOn w:val="DefaultParagraphFont"/>
    <w:rsid w:val="00AF6AA7"/>
  </w:style>
  <w:style w:type="character" w:customStyle="1" w:styleId="classauthor">
    <w:name w:val="class=&quot;author&quot;"/>
    <w:basedOn w:val="DefaultParagraphFont"/>
    <w:rsid w:val="00AF6AA7"/>
  </w:style>
  <w:style w:type="paragraph" w:customStyle="1" w:styleId="CardStyle">
    <w:name w:val="Card Style"/>
    <w:basedOn w:val="Normal"/>
    <w:link w:val="CardStyleChar"/>
    <w:qFormat/>
    <w:rsid w:val="00AF6AA7"/>
    <w:rPr>
      <w:rFonts w:eastAsia="Times New Roman"/>
    </w:rPr>
  </w:style>
  <w:style w:type="character" w:customStyle="1" w:styleId="CharCharChar">
    <w:name w:val="Char Char Char"/>
    <w:basedOn w:val="DefaultParagraphFont"/>
    <w:rsid w:val="00AF6AA7"/>
    <w:rPr>
      <w:rFonts w:cs="Arial"/>
      <w:bCs/>
      <w:szCs w:val="26"/>
      <w:u w:val="single"/>
      <w:lang w:val="en-US" w:eastAsia="en-US" w:bidi="ar-SA"/>
    </w:rPr>
  </w:style>
  <w:style w:type="character" w:customStyle="1" w:styleId="BoldUnderlineChar0">
    <w:name w:val="Bold Underline Char"/>
    <w:rsid w:val="00AF6AA7"/>
    <w:rPr>
      <w:rFonts w:ascii="Times New Roman" w:eastAsia="Times New Roman" w:hAnsi="Times New Roman"/>
      <w:b/>
      <w:bCs/>
      <w:szCs w:val="24"/>
      <w:u w:val="single"/>
    </w:rPr>
  </w:style>
  <w:style w:type="character" w:customStyle="1" w:styleId="texto1">
    <w:name w:val="texto1"/>
    <w:rsid w:val="00AF6AA7"/>
  </w:style>
  <w:style w:type="character" w:customStyle="1" w:styleId="apple-style-span">
    <w:name w:val="apple-style-span"/>
    <w:rsid w:val="00AF6AA7"/>
  </w:style>
  <w:style w:type="paragraph" w:customStyle="1" w:styleId="citenon-bold">
    <w:name w:val="cite non-bold"/>
    <w:basedOn w:val="Normal"/>
    <w:link w:val="citenon-boldChar"/>
    <w:qFormat/>
    <w:rsid w:val="00AF6AA7"/>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F6AA7"/>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F6AA7"/>
    <w:rPr>
      <w:rFonts w:ascii="Calibri" w:eastAsia="Times New Roman" w:hAnsi="Calibri" w:cs="Arial"/>
      <w:b/>
      <w:szCs w:val="28"/>
    </w:rPr>
  </w:style>
  <w:style w:type="paragraph" w:customStyle="1" w:styleId="Style23">
    <w:name w:val="Style23"/>
    <w:basedOn w:val="Normal"/>
    <w:uiPriority w:val="99"/>
    <w:qFormat/>
    <w:rsid w:val="00AF6AA7"/>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F6AA7"/>
    <w:rPr>
      <w:rFonts w:ascii="Calibri" w:eastAsia="Times New Roman" w:hAnsi="Calibri" w:cs="Calibri"/>
      <w:sz w:val="22"/>
      <w:lang w:bidi="en-US"/>
    </w:rPr>
  </w:style>
  <w:style w:type="character" w:customStyle="1" w:styleId="gray">
    <w:name w:val="gray"/>
    <w:basedOn w:val="DefaultParagraphFont"/>
    <w:rsid w:val="00AF6AA7"/>
  </w:style>
  <w:style w:type="paragraph" w:customStyle="1" w:styleId="Tagtemplate">
    <w:name w:val="Tagtemplate"/>
    <w:basedOn w:val="Normal"/>
    <w:link w:val="TagtemplateChar"/>
    <w:autoRedefine/>
    <w:qFormat/>
    <w:rsid w:val="00AF6AA7"/>
    <w:pPr>
      <w:keepNext/>
      <w:keepLines/>
    </w:pPr>
    <w:rPr>
      <w:rFonts w:eastAsia="Calibri"/>
      <w:b/>
    </w:rPr>
  </w:style>
  <w:style w:type="character" w:customStyle="1" w:styleId="TagtemplateChar">
    <w:name w:val="Tagtemplate Char"/>
    <w:basedOn w:val="DefaultParagraphFont"/>
    <w:link w:val="Tagtemplate"/>
    <w:rsid w:val="00AF6AA7"/>
    <w:rPr>
      <w:rFonts w:ascii="Calibri" w:eastAsia="Calibri" w:hAnsi="Calibri" w:cs="Calibri"/>
      <w:b/>
      <w:sz w:val="22"/>
    </w:rPr>
  </w:style>
  <w:style w:type="character" w:customStyle="1" w:styleId="Styleunderline11ptBorderSinglesolidlineAuto05p">
    <w:name w:val="Style underline + 11 pt Border: : (Single solid line Auto  0.5 p..."/>
    <w:rsid w:val="00AF6AA7"/>
    <w:rPr>
      <w:sz w:val="20"/>
      <w:u w:val="single"/>
      <w:bdr w:val="single" w:sz="4" w:space="0" w:color="auto"/>
    </w:rPr>
  </w:style>
  <w:style w:type="paragraph" w:customStyle="1" w:styleId="Citation-FirstLine">
    <w:name w:val="Citation - First Line"/>
    <w:basedOn w:val="Normal"/>
    <w:next w:val="Normal"/>
    <w:autoRedefine/>
    <w:qFormat/>
    <w:rsid w:val="00AF6AA7"/>
    <w:pPr>
      <w:spacing w:line="240" w:lineRule="atLeast"/>
      <w:jc w:val="both"/>
    </w:pPr>
    <w:rPr>
      <w:rFonts w:ascii="Book Antiqua" w:eastAsia="Times New Roman" w:hAnsi="Book Antiqua"/>
    </w:rPr>
  </w:style>
  <w:style w:type="character" w:customStyle="1" w:styleId="CardText-Underlined">
    <w:name w:val="Card Text - Underlined"/>
    <w:rsid w:val="00AF6AA7"/>
    <w:rPr>
      <w:b/>
      <w:sz w:val="20"/>
      <w:u w:val="single"/>
    </w:rPr>
  </w:style>
  <w:style w:type="paragraph" w:customStyle="1" w:styleId="Citation-Complete">
    <w:name w:val="Citation - Complete"/>
    <w:basedOn w:val="Normal"/>
    <w:next w:val="Normal"/>
    <w:link w:val="Citation-CompleteChar"/>
    <w:autoRedefine/>
    <w:qFormat/>
    <w:rsid w:val="00AF6AA7"/>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F6AA7"/>
    <w:rPr>
      <w:rFonts w:ascii="Book Antiqua" w:eastAsia="Times New Roman" w:hAnsi="Book Antiqua" w:cs="Calibri"/>
      <w:sz w:val="22"/>
    </w:rPr>
  </w:style>
  <w:style w:type="character" w:customStyle="1" w:styleId="MicroTextChar">
    <w:name w:val="MicroText Char"/>
    <w:link w:val="MicroText"/>
    <w:rsid w:val="00AF6AA7"/>
    <w:rPr>
      <w:rFonts w:ascii="Arial Narrow" w:hAnsi="Arial Narrow"/>
      <w:sz w:val="12"/>
    </w:rPr>
  </w:style>
  <w:style w:type="paragraph" w:customStyle="1" w:styleId="TagCite">
    <w:name w:val="Tag/Cite"/>
    <w:basedOn w:val="Normal"/>
    <w:qFormat/>
    <w:rsid w:val="00AF6AA7"/>
    <w:rPr>
      <w:rFonts w:eastAsia="Times New Roman"/>
      <w:b/>
    </w:rPr>
  </w:style>
  <w:style w:type="character" w:customStyle="1" w:styleId="Style11ptItalicUnderline">
    <w:name w:val="Style 11 pt Italic Underline"/>
    <w:basedOn w:val="DefaultParagraphFont"/>
    <w:rsid w:val="00AF6AA7"/>
    <w:rPr>
      <w:i/>
      <w:iCs/>
      <w:sz w:val="20"/>
      <w:u w:val="single"/>
    </w:rPr>
  </w:style>
  <w:style w:type="character" w:customStyle="1" w:styleId="Style11ptItalic">
    <w:name w:val="Style 11 pt Italic"/>
    <w:basedOn w:val="DefaultParagraphFont"/>
    <w:rsid w:val="00AF6AA7"/>
    <w:rPr>
      <w:rFonts w:ascii="Times New Roman" w:hAnsi="Times New Roman"/>
      <w:i/>
      <w:iCs/>
      <w:sz w:val="20"/>
    </w:rPr>
  </w:style>
  <w:style w:type="character" w:customStyle="1" w:styleId="BoldandUnderlineChar">
    <w:name w:val="Bold and Underline Char"/>
    <w:basedOn w:val="DefaultParagraphFont"/>
    <w:link w:val="BoldandUnderline"/>
    <w:locked/>
    <w:rsid w:val="00AF6AA7"/>
    <w:rPr>
      <w:b/>
      <w:u w:val="single"/>
    </w:rPr>
  </w:style>
  <w:style w:type="paragraph" w:customStyle="1" w:styleId="BoldandUnderline">
    <w:name w:val="Bold and Underline"/>
    <w:basedOn w:val="Normal"/>
    <w:link w:val="BoldandUnderlineChar"/>
    <w:qFormat/>
    <w:rsid w:val="00AF6AA7"/>
    <w:rPr>
      <w:rFonts w:asciiTheme="minorHAnsi" w:hAnsiTheme="minorHAnsi" w:cstheme="minorBidi"/>
      <w:b/>
      <w:sz w:val="24"/>
      <w:u w:val="single"/>
    </w:rPr>
  </w:style>
  <w:style w:type="character" w:customStyle="1" w:styleId="hdr">
    <w:name w:val="hdr"/>
    <w:basedOn w:val="DefaultParagraphFont"/>
    <w:rsid w:val="00AF6AA7"/>
  </w:style>
  <w:style w:type="paragraph" w:customStyle="1" w:styleId="StyleStyle49ptBold3">
    <w:name w:val="Style Style4 + 9 pt Bold3"/>
    <w:basedOn w:val="Style4"/>
    <w:link w:val="StyleStyle49ptBold3Char"/>
    <w:qFormat/>
    <w:rsid w:val="00AF6AA7"/>
    <w:rPr>
      <w:rFonts w:cs="Times New Roman"/>
      <w:b/>
      <w:bCs/>
    </w:rPr>
  </w:style>
  <w:style w:type="character" w:customStyle="1" w:styleId="StyleStyle49ptBold3Char">
    <w:name w:val="Style Style4 + 9 pt Bold3 Char"/>
    <w:basedOn w:val="Style4Char"/>
    <w:link w:val="StyleStyle49ptBold3"/>
    <w:rsid w:val="00AF6AA7"/>
    <w:rPr>
      <w:rFonts w:ascii="Calibri" w:eastAsia="Times New Roman" w:hAnsi="Calibri" w:cs="Times New Roman"/>
      <w:b/>
      <w:bCs/>
      <w:sz w:val="22"/>
      <w:u w:val="single"/>
    </w:rPr>
  </w:style>
  <w:style w:type="character" w:customStyle="1" w:styleId="Style9ptUnderline6">
    <w:name w:val="Style 9 pt Underline6"/>
    <w:basedOn w:val="DefaultParagraphFont"/>
    <w:rsid w:val="00AF6AA7"/>
    <w:rPr>
      <w:sz w:val="20"/>
      <w:u w:val="single"/>
    </w:rPr>
  </w:style>
  <w:style w:type="character" w:customStyle="1" w:styleId="ct-with-fmlt">
    <w:name w:val="ct-with-fmlt"/>
    <w:basedOn w:val="DefaultParagraphFont"/>
    <w:rsid w:val="00AF6AA7"/>
  </w:style>
  <w:style w:type="paragraph" w:customStyle="1" w:styleId="TagText">
    <w:name w:val="TagText"/>
    <w:basedOn w:val="Normal"/>
    <w:uiPriority w:val="99"/>
    <w:qFormat/>
    <w:rsid w:val="00AF6AA7"/>
    <w:rPr>
      <w:b/>
    </w:rPr>
  </w:style>
  <w:style w:type="paragraph" w:customStyle="1" w:styleId="StyleStyle49pt">
    <w:name w:val="Style Style4 + 9 pt"/>
    <w:basedOn w:val="Normal"/>
    <w:link w:val="StyleStyle49ptChar"/>
    <w:qFormat/>
    <w:rsid w:val="00AF6AA7"/>
    <w:rPr>
      <w:rFonts w:eastAsia="Times New Roman"/>
      <w:u w:val="single"/>
    </w:rPr>
  </w:style>
  <w:style w:type="character" w:customStyle="1" w:styleId="StyleStyle49ptChar">
    <w:name w:val="Style Style4 + 9 pt Char"/>
    <w:basedOn w:val="DefaultParagraphFont"/>
    <w:link w:val="StyleStyle49pt"/>
    <w:rsid w:val="00AF6AA7"/>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AF6AA7"/>
    <w:rPr>
      <w:rFonts w:eastAsia="Times New Roman"/>
      <w:b/>
      <w:bCs/>
      <w:u w:val="single"/>
    </w:rPr>
  </w:style>
  <w:style w:type="character" w:customStyle="1" w:styleId="StyleStyle49ptBoldChar">
    <w:name w:val="Style Style4 + 9 pt Bold Char"/>
    <w:basedOn w:val="DefaultParagraphFont"/>
    <w:link w:val="StyleStyle49ptBold"/>
    <w:rsid w:val="00AF6AA7"/>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AF6AA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F6AA7"/>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AF6AA7"/>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AF6AA7"/>
    <w:rPr>
      <w:rFonts w:ascii="Arial" w:eastAsia="Times New Roman" w:hAnsi="Arial" w:cs="Arial"/>
      <w:b/>
      <w:bCs/>
      <w:sz w:val="22"/>
      <w:u w:val="single"/>
    </w:rPr>
  </w:style>
  <w:style w:type="paragraph" w:customStyle="1" w:styleId="StyleUnderlined11pt">
    <w:name w:val="Style Underlined + 11 pt"/>
    <w:link w:val="StyleUnderlined11ptChar"/>
    <w:qFormat/>
    <w:rsid w:val="00AF6AA7"/>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AF6AA7"/>
    <w:rPr>
      <w:rFonts w:ascii="Arial" w:eastAsia="Times New Roman" w:hAnsi="Arial" w:cs="Arial"/>
      <w:sz w:val="22"/>
      <w:u w:val="single"/>
    </w:rPr>
  </w:style>
  <w:style w:type="character" w:customStyle="1" w:styleId="newscontent">
    <w:name w:val="newscontent"/>
    <w:rsid w:val="00AF6AA7"/>
  </w:style>
  <w:style w:type="character" w:customStyle="1" w:styleId="StyleUnderlinePatternClearYellow">
    <w:name w:val="Style Underline Pattern: Clear (Yellow)"/>
    <w:basedOn w:val="DefaultParagraphFont"/>
    <w:rsid w:val="00AF6AA7"/>
    <w:rPr>
      <w:u w:val="single"/>
      <w:shd w:val="clear" w:color="auto" w:fill="00FF00"/>
    </w:rPr>
  </w:style>
  <w:style w:type="paragraph" w:customStyle="1" w:styleId="StyleUnderlineChar11pt3">
    <w:name w:val="Style Underline Char + 11 pt3"/>
    <w:link w:val="StyleUnderlineChar11pt3Char"/>
    <w:qFormat/>
    <w:rsid w:val="00AF6AA7"/>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AF6AA7"/>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AF6AA7"/>
    <w:rPr>
      <w:b w:val="0"/>
      <w:bCs/>
      <w:u w:val="single"/>
    </w:rPr>
  </w:style>
  <w:style w:type="character" w:customStyle="1" w:styleId="date-display-single">
    <w:name w:val="date-display-single"/>
    <w:basedOn w:val="DefaultParagraphFont"/>
    <w:rsid w:val="00AF6AA7"/>
  </w:style>
  <w:style w:type="character" w:customStyle="1" w:styleId="CommentTextChar1">
    <w:name w:val="Comment Text Char1"/>
    <w:basedOn w:val="DefaultParagraphFont"/>
    <w:uiPriority w:val="99"/>
    <w:rsid w:val="00AF6AA7"/>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AF6AA7"/>
    <w:rPr>
      <w:rFonts w:ascii="Times New Roman" w:hAnsi="Times New Roman" w:cs="Times New Roman"/>
      <w:sz w:val="20"/>
    </w:rPr>
  </w:style>
  <w:style w:type="paragraph" w:customStyle="1" w:styleId="Cite2">
    <w:name w:val="Cite 2"/>
    <w:basedOn w:val="Normal"/>
    <w:qFormat/>
    <w:rsid w:val="00AF6AA7"/>
    <w:rPr>
      <w:rFonts w:eastAsia="MS Mincho"/>
      <w:b/>
      <w:u w:val="single"/>
    </w:rPr>
  </w:style>
  <w:style w:type="character" w:customStyle="1" w:styleId="StyleunderlineBold">
    <w:name w:val="Style underline + Bold"/>
    <w:basedOn w:val="underline"/>
    <w:rsid w:val="00AF6AA7"/>
    <w:rPr>
      <w:rFonts w:ascii="Times New Roman" w:hAnsi="Times New Roman" w:cs="Times New Roman"/>
      <w:bCs/>
      <w:sz w:val="20"/>
      <w:u w:val="single"/>
    </w:rPr>
  </w:style>
  <w:style w:type="paragraph" w:customStyle="1" w:styleId="cards0">
    <w:name w:val="cards"/>
    <w:basedOn w:val="Cites0"/>
    <w:qFormat/>
    <w:rsid w:val="00AF6AA7"/>
    <w:pPr>
      <w:widowControl/>
      <w:jc w:val="left"/>
    </w:pPr>
    <w:rPr>
      <w:szCs w:val="22"/>
    </w:rPr>
  </w:style>
  <w:style w:type="character" w:customStyle="1" w:styleId="Style10ptUnderline">
    <w:name w:val="Style 10 pt Underline"/>
    <w:basedOn w:val="DefaultParagraphFont"/>
    <w:rsid w:val="00AF6AA7"/>
    <w:rPr>
      <w:sz w:val="20"/>
      <w:u w:val="single"/>
    </w:rPr>
  </w:style>
  <w:style w:type="character" w:styleId="HTMLCite">
    <w:name w:val="HTML Cite"/>
    <w:uiPriority w:val="99"/>
    <w:rsid w:val="00AF6AA7"/>
    <w:rPr>
      <w:i/>
      <w:iCs/>
    </w:rPr>
  </w:style>
  <w:style w:type="character" w:customStyle="1" w:styleId="slug-pub-date">
    <w:name w:val="slug-pub-date"/>
    <w:basedOn w:val="DefaultParagraphFont"/>
    <w:rsid w:val="00AF6AA7"/>
  </w:style>
  <w:style w:type="character" w:customStyle="1" w:styleId="slug-vol">
    <w:name w:val="slug-vol"/>
    <w:basedOn w:val="DefaultParagraphFont"/>
    <w:rsid w:val="00AF6AA7"/>
  </w:style>
  <w:style w:type="character" w:customStyle="1" w:styleId="slug-issue">
    <w:name w:val="slug-issue"/>
    <w:basedOn w:val="DefaultParagraphFont"/>
    <w:rsid w:val="00AF6AA7"/>
  </w:style>
  <w:style w:type="character" w:customStyle="1" w:styleId="slug-pages">
    <w:name w:val="slug-pages"/>
    <w:basedOn w:val="DefaultParagraphFont"/>
    <w:rsid w:val="00AF6AA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F6AA7"/>
    <w:rPr>
      <w:b/>
      <w:bCs/>
      <w:strike w:val="0"/>
      <w:dstrike w:val="0"/>
      <w:sz w:val="24"/>
      <w:u w:val="none"/>
      <w:effect w:val="none"/>
    </w:rPr>
  </w:style>
  <w:style w:type="paragraph" w:customStyle="1" w:styleId="Tag2">
    <w:name w:val="Tag2"/>
    <w:basedOn w:val="Normal"/>
    <w:autoRedefine/>
    <w:qFormat/>
    <w:rsid w:val="00AF6AA7"/>
    <w:pPr>
      <w:spacing w:before="120"/>
    </w:pPr>
    <w:rPr>
      <w:b/>
      <w:sz w:val="26"/>
    </w:rPr>
  </w:style>
  <w:style w:type="character" w:customStyle="1" w:styleId="tagchar">
    <w:name w:val="tagchar"/>
    <w:basedOn w:val="DefaultParagraphFont"/>
    <w:rsid w:val="00AF6AA7"/>
  </w:style>
  <w:style w:type="paragraph" w:customStyle="1" w:styleId="NormalText">
    <w:name w:val="Normal Text"/>
    <w:basedOn w:val="Normal"/>
    <w:link w:val="NormalTextChar"/>
    <w:autoRedefine/>
    <w:qFormat/>
    <w:rsid w:val="00AF6AA7"/>
    <w:pPr>
      <w:jc w:val="both"/>
    </w:pPr>
    <w:rPr>
      <w:rFonts w:eastAsia="Times New Roman"/>
      <w:szCs w:val="26"/>
    </w:rPr>
  </w:style>
  <w:style w:type="character" w:customStyle="1" w:styleId="pmterms11">
    <w:name w:val="pmterms11"/>
    <w:basedOn w:val="DefaultParagraphFont"/>
    <w:rsid w:val="00AF6AA7"/>
    <w:rPr>
      <w:b/>
      <w:bCs/>
      <w:i w:val="0"/>
      <w:iCs w:val="0"/>
      <w:color w:val="000000"/>
    </w:rPr>
  </w:style>
  <w:style w:type="character" w:customStyle="1" w:styleId="StyleUnderlineChar9ptBold">
    <w:name w:val="Style Underline Char + 9 pt Bold"/>
    <w:basedOn w:val="DefaultParagraphFont"/>
    <w:rsid w:val="00AF6AA7"/>
    <w:rPr>
      <w:rFonts w:ascii="Times New Roman" w:hAnsi="Times New Roman"/>
      <w:b/>
      <w:bCs/>
      <w:sz w:val="20"/>
      <w:u w:val="single"/>
      <w:lang w:val="en-US" w:eastAsia="en-US" w:bidi="ar-SA"/>
    </w:rPr>
  </w:style>
  <w:style w:type="character" w:customStyle="1" w:styleId="Style8pt">
    <w:name w:val="Style 8 pt"/>
    <w:basedOn w:val="DefaultParagraphFont"/>
    <w:rsid w:val="00AF6AA7"/>
    <w:rPr>
      <w:sz w:val="20"/>
    </w:rPr>
  </w:style>
  <w:style w:type="character" w:customStyle="1" w:styleId="UnderlineChar5Char">
    <w:name w:val="Underline Char5 Char"/>
    <w:basedOn w:val="DefaultParagraphFont"/>
    <w:rsid w:val="00AF6AA7"/>
    <w:rPr>
      <w:szCs w:val="24"/>
      <w:u w:val="single"/>
      <w:lang w:val="en-US" w:eastAsia="en-US" w:bidi="ar-SA"/>
    </w:rPr>
  </w:style>
  <w:style w:type="character" w:customStyle="1" w:styleId="BoldandUnderlineChar2Char1">
    <w:name w:val="Bold and Underline Char2 Char1"/>
    <w:basedOn w:val="DefaultParagraphFont"/>
    <w:rsid w:val="00AF6AA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F6AA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F6AA7"/>
    <w:rPr>
      <w:szCs w:val="24"/>
      <w:u w:val="single"/>
      <w:lang w:val="en-US" w:eastAsia="en-US" w:bidi="ar-SA"/>
    </w:rPr>
  </w:style>
  <w:style w:type="paragraph" w:customStyle="1" w:styleId="Language">
    <w:name w:val="Language"/>
    <w:basedOn w:val="Normal"/>
    <w:link w:val="LanguageChar"/>
    <w:qFormat/>
    <w:rsid w:val="00AF6AA7"/>
    <w:rPr>
      <w:rFonts w:eastAsia="Times New Roman"/>
      <w:strike/>
      <w:szCs w:val="20"/>
    </w:rPr>
  </w:style>
  <w:style w:type="character" w:customStyle="1" w:styleId="LanguageChar">
    <w:name w:val="Language Char"/>
    <w:basedOn w:val="DefaultParagraphFont"/>
    <w:link w:val="Language"/>
    <w:rsid w:val="00AF6AA7"/>
    <w:rPr>
      <w:rFonts w:ascii="Calibri" w:eastAsia="Times New Roman" w:hAnsi="Calibri" w:cs="Calibri"/>
      <w:strike/>
      <w:sz w:val="22"/>
      <w:szCs w:val="20"/>
    </w:rPr>
  </w:style>
  <w:style w:type="paragraph" w:customStyle="1" w:styleId="UnderlineChar3">
    <w:name w:val="Underline Char3"/>
    <w:basedOn w:val="Normal"/>
    <w:link w:val="UnderlineChar3Char"/>
    <w:qFormat/>
    <w:rsid w:val="00AF6AA7"/>
    <w:rPr>
      <w:rFonts w:eastAsia="Times New Roman"/>
      <w:u w:val="single"/>
    </w:rPr>
  </w:style>
  <w:style w:type="character" w:customStyle="1" w:styleId="UnderlineChar3Char">
    <w:name w:val="Underline Char3 Char"/>
    <w:basedOn w:val="DefaultParagraphFont"/>
    <w:link w:val="UnderlineChar3"/>
    <w:rsid w:val="00AF6AA7"/>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AF6AA7"/>
    <w:rPr>
      <w:rFonts w:eastAsia="Times New Roman"/>
      <w:b/>
      <w:u w:val="single"/>
    </w:rPr>
  </w:style>
  <w:style w:type="character" w:customStyle="1" w:styleId="BoldandUnderlineChar3CharChar">
    <w:name w:val="Bold and Underline Char3 Char Char"/>
    <w:basedOn w:val="DefaultParagraphFont"/>
    <w:link w:val="BoldandUnderlineChar3Char"/>
    <w:rsid w:val="00AF6AA7"/>
    <w:rPr>
      <w:rFonts w:ascii="Calibri" w:eastAsia="Times New Roman" w:hAnsi="Calibri" w:cs="Calibri"/>
      <w:b/>
      <w:sz w:val="22"/>
      <w:u w:val="single"/>
    </w:rPr>
  </w:style>
  <w:style w:type="character" w:customStyle="1" w:styleId="UnderlineChar1">
    <w:name w:val="Underline Char1"/>
    <w:basedOn w:val="DefaultParagraphFont"/>
    <w:rsid w:val="00AF6AA7"/>
    <w:rPr>
      <w:szCs w:val="24"/>
      <w:u w:val="single"/>
      <w:lang w:val="en-US" w:eastAsia="en-US" w:bidi="ar-SA"/>
    </w:rPr>
  </w:style>
  <w:style w:type="character" w:customStyle="1" w:styleId="BoldandUnderlineChar1Char2Char">
    <w:name w:val="Bold and Underline Char1 Char2 Char"/>
    <w:basedOn w:val="DefaultParagraphFont"/>
    <w:rsid w:val="00AF6AA7"/>
    <w:rPr>
      <w:b/>
      <w:szCs w:val="24"/>
      <w:u w:val="single"/>
      <w:lang w:val="en-US" w:eastAsia="en-US" w:bidi="ar-SA"/>
    </w:rPr>
  </w:style>
  <w:style w:type="character" w:customStyle="1" w:styleId="SmalltextChar">
    <w:name w:val="Small text Char"/>
    <w:aliases w:val="Quote1 Char1"/>
    <w:link w:val="Smalltext"/>
    <w:rsid w:val="00AF6AA7"/>
    <w:rPr>
      <w:rFonts w:ascii="Arial Narrow" w:eastAsia="Times New Roman" w:hAnsi="Arial Narrow" w:cs="Calibri"/>
      <w:sz w:val="22"/>
    </w:rPr>
  </w:style>
  <w:style w:type="paragraph" w:customStyle="1" w:styleId="HotRoute">
    <w:name w:val="Hot Route"/>
    <w:basedOn w:val="Normal"/>
    <w:link w:val="HotRouteChar0"/>
    <w:qFormat/>
    <w:rsid w:val="00AF6AA7"/>
    <w:pPr>
      <w:ind w:left="144"/>
    </w:pPr>
    <w:rPr>
      <w:rFonts w:eastAsia="Times New Roman"/>
    </w:rPr>
  </w:style>
  <w:style w:type="paragraph" w:customStyle="1" w:styleId="Cardstyle0">
    <w:name w:val="Cardstyle"/>
    <w:basedOn w:val="Normal"/>
    <w:next w:val="Normal"/>
    <w:qFormat/>
    <w:rsid w:val="00AF6AA7"/>
    <w:rPr>
      <w:rFonts w:eastAsia="Times New Roman"/>
    </w:rPr>
  </w:style>
  <w:style w:type="character" w:customStyle="1" w:styleId="Style12ptBoldUnderline1">
    <w:name w:val="Style 12 pt Bold Underline1"/>
    <w:basedOn w:val="DefaultParagraphFont"/>
    <w:rsid w:val="00AF6AA7"/>
    <w:rPr>
      <w:b/>
      <w:bCs/>
      <w:sz w:val="24"/>
      <w:u w:val="single"/>
    </w:rPr>
  </w:style>
  <w:style w:type="character" w:customStyle="1" w:styleId="StyleEmphasisArial12ptBoldNotItalic">
    <w:name w:val="Style Emphasis + Arial 12 pt Bold Not Italic"/>
    <w:basedOn w:val="Emphasis"/>
    <w:rsid w:val="00AF6AA7"/>
    <w:rPr>
      <w:rFonts w:ascii="Arial" w:hAnsi="Arial" w:cs="Times New Roman"/>
      <w:b w:val="0"/>
      <w:bCs/>
      <w:i/>
      <w:iCs/>
      <w:sz w:val="24"/>
      <w:u w:val="single"/>
      <w:bdr w:val="single" w:sz="8" w:space="0" w:color="auto"/>
    </w:rPr>
  </w:style>
  <w:style w:type="character" w:customStyle="1" w:styleId="DebateHighlighted">
    <w:name w:val="Debate Highlighted"/>
    <w:qFormat/>
    <w:rsid w:val="00AF6AA7"/>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F6AA7"/>
    <w:rPr>
      <w:rFonts w:ascii="SimSun" w:eastAsia="SimSun" w:hAnsi="SimSun"/>
      <w:sz w:val="15"/>
      <w:lang w:eastAsia="zh-CN"/>
    </w:rPr>
  </w:style>
  <w:style w:type="paragraph" w:customStyle="1" w:styleId="UnreadText">
    <w:name w:val="Unread Text"/>
    <w:basedOn w:val="Normal"/>
    <w:next w:val="Normal"/>
    <w:link w:val="UnreadTextChar"/>
    <w:autoRedefine/>
    <w:qFormat/>
    <w:rsid w:val="00AF6AA7"/>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AF6AA7"/>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AF6AA7"/>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AF6AA7"/>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AF6AA7"/>
    <w:rPr>
      <w:rFonts w:ascii="Times New Roman" w:hAnsi="Times New Roman"/>
      <w:sz w:val="20"/>
      <w:u w:val="single"/>
      <w:bdr w:val="none" w:sz="0" w:space="0" w:color="auto"/>
      <w:shd w:val="clear" w:color="auto" w:fill="C0C0C0"/>
    </w:rPr>
  </w:style>
  <w:style w:type="character" w:customStyle="1" w:styleId="smallChar">
    <w:name w:val="small Char"/>
    <w:rsid w:val="00AF6AA7"/>
    <w:rPr>
      <w:rFonts w:ascii="Calibri" w:eastAsia="Calibri" w:hAnsi="Calibri" w:cs="Calibri"/>
      <w:sz w:val="16"/>
      <w:szCs w:val="20"/>
      <w:lang w:val="x-none" w:eastAsia="x-none"/>
    </w:rPr>
  </w:style>
  <w:style w:type="paragraph" w:customStyle="1" w:styleId="HotRoute0">
    <w:name w:val="Hot Route!"/>
    <w:basedOn w:val="Normal"/>
    <w:qFormat/>
    <w:rsid w:val="00AF6AA7"/>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F6AA7"/>
    <w:rPr>
      <w:rFonts w:ascii="Times New Roman" w:hAnsi="Times New Roman" w:cs="Times New Roman"/>
      <w:sz w:val="16"/>
      <w:szCs w:val="16"/>
    </w:rPr>
  </w:style>
  <w:style w:type="character" w:customStyle="1" w:styleId="BodyText2Char1">
    <w:name w:val="Body Text 2 Char1"/>
    <w:basedOn w:val="DefaultParagraphFont"/>
    <w:semiHidden/>
    <w:rsid w:val="00AF6AA7"/>
    <w:rPr>
      <w:rFonts w:ascii="Times New Roman" w:hAnsi="Times New Roman" w:cs="Times New Roman"/>
      <w:sz w:val="20"/>
    </w:rPr>
  </w:style>
  <w:style w:type="character" w:customStyle="1" w:styleId="Heading2Char1CharCharCharCharCharC">
    <w:name w:val="Heading 2 Char1 Char Char Char Char Char C"/>
    <w:rsid w:val="00AF6AA7"/>
    <w:rPr>
      <w:rFonts w:cs="Arial"/>
      <w:b/>
      <w:bCs/>
      <w:iCs/>
      <w:sz w:val="24"/>
      <w:szCs w:val="28"/>
      <w:lang w:val="en-US" w:eastAsia="en-US" w:bidi="ar-SA"/>
    </w:rPr>
  </w:style>
  <w:style w:type="character" w:customStyle="1" w:styleId="underline1">
    <w:name w:val="underline1"/>
    <w:basedOn w:val="DefaultParagraphFont"/>
    <w:rsid w:val="00AF6AA7"/>
    <w:rPr>
      <w:u w:val="single"/>
    </w:rPr>
  </w:style>
  <w:style w:type="character" w:customStyle="1" w:styleId="author0">
    <w:name w:val="author"/>
    <w:basedOn w:val="DefaultParagraphFont"/>
    <w:rsid w:val="00AF6AA7"/>
    <w:rPr>
      <w:rFonts w:ascii="Times New Roman" w:hAnsi="Times New Roman"/>
      <w:b/>
      <w:sz w:val="24"/>
    </w:rPr>
  </w:style>
  <w:style w:type="character" w:customStyle="1" w:styleId="FontStyle291">
    <w:name w:val="Font Style291"/>
    <w:basedOn w:val="DefaultParagraphFont"/>
    <w:uiPriority w:val="99"/>
    <w:rsid w:val="00AF6AA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F6AA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F6AA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F6AA7"/>
    <w:rPr>
      <w:rFonts w:ascii="Calibri" w:eastAsia="Times New Roman" w:hAnsi="Calibri" w:cs="Calibri"/>
      <w:sz w:val="22"/>
    </w:rPr>
  </w:style>
  <w:style w:type="paragraph" w:customStyle="1" w:styleId="Cards1">
    <w:name w:val="Cards1"/>
    <w:basedOn w:val="Normal"/>
    <w:link w:val="Cards1Char"/>
    <w:qFormat/>
    <w:rsid w:val="00AF6AA7"/>
    <w:pPr>
      <w:ind w:left="288"/>
    </w:pPr>
    <w:rPr>
      <w:rFonts w:eastAsia="Times New Roman"/>
      <w:u w:val="single"/>
    </w:rPr>
  </w:style>
  <w:style w:type="character" w:customStyle="1" w:styleId="Cards1Char">
    <w:name w:val="Cards1 Char"/>
    <w:basedOn w:val="DefaultParagraphFont"/>
    <w:link w:val="Cards1"/>
    <w:rsid w:val="00AF6AA7"/>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AF6AA7"/>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AF6AA7"/>
    <w:rPr>
      <w:rFonts w:ascii="Arial" w:eastAsia="Calibri" w:hAnsi="Arial" w:cs="Arial"/>
      <w:sz w:val="22"/>
      <w:szCs w:val="22"/>
      <w:u w:val="single"/>
    </w:rPr>
  </w:style>
  <w:style w:type="character" w:customStyle="1" w:styleId="EmphasizeThis">
    <w:name w:val="EmphasizeThis"/>
    <w:rsid w:val="00AF6AA7"/>
    <w:rPr>
      <w:rFonts w:ascii="Georgia" w:hAnsi="Georgia"/>
      <w:b/>
      <w:iCs/>
      <w:sz w:val="24"/>
      <w:u w:val="thick"/>
    </w:rPr>
  </w:style>
  <w:style w:type="paragraph" w:customStyle="1" w:styleId="Stylecard8pt">
    <w:name w:val="Style card + 8 pt"/>
    <w:basedOn w:val="Normal"/>
    <w:link w:val="Stylecard8ptChar"/>
    <w:qFormat/>
    <w:rsid w:val="00AF6AA7"/>
    <w:pPr>
      <w:ind w:left="288" w:right="288"/>
    </w:pPr>
    <w:rPr>
      <w:color w:val="000000"/>
      <w:u w:val="single"/>
      <w:lang w:eastAsia="ar-SA"/>
    </w:rPr>
  </w:style>
  <w:style w:type="character" w:customStyle="1" w:styleId="Stylecard8ptChar">
    <w:name w:val="Style card + 8 pt Char"/>
    <w:basedOn w:val="cardChar"/>
    <w:link w:val="Stylecard8pt"/>
    <w:rsid w:val="00AF6AA7"/>
    <w:rPr>
      <w:rFonts w:ascii="Calibri" w:hAnsi="Calibri" w:cs="Calibri"/>
      <w:color w:val="000000"/>
      <w:sz w:val="22"/>
      <w:u w:val="single"/>
      <w:lang w:eastAsia="ar-SA"/>
    </w:rPr>
  </w:style>
  <w:style w:type="character" w:customStyle="1" w:styleId="bhl">
    <w:name w:val="bhl"/>
    <w:basedOn w:val="DefaultParagraphFont"/>
    <w:rsid w:val="00AF6AA7"/>
  </w:style>
  <w:style w:type="paragraph" w:customStyle="1" w:styleId="TagGA11">
    <w:name w:val="Tag GA 11"/>
    <w:basedOn w:val="TOC1"/>
    <w:qFormat/>
    <w:rsid w:val="00AF6AA7"/>
    <w:pPr>
      <w:spacing w:before="0" w:after="160"/>
    </w:pPr>
    <w:rPr>
      <w:rFonts w:eastAsia="Calibri"/>
      <w:u w:val="none"/>
      <w:lang w:bidi="ar-SA"/>
    </w:rPr>
  </w:style>
  <w:style w:type="paragraph" w:customStyle="1" w:styleId="CiteCard">
    <w:name w:val="Cite/Card"/>
    <w:basedOn w:val="TOC2"/>
    <w:qFormat/>
    <w:rsid w:val="00AF6AA7"/>
    <w:pPr>
      <w:tabs>
        <w:tab w:val="left" w:pos="4360"/>
      </w:tabs>
      <w:ind w:left="220"/>
    </w:pPr>
    <w:rPr>
      <w:rFonts w:eastAsia="Calibri"/>
      <w:sz w:val="22"/>
      <w:lang w:bidi="ar-SA"/>
    </w:rPr>
  </w:style>
  <w:style w:type="character" w:customStyle="1" w:styleId="CardTextUnderlinedChar">
    <w:name w:val="Card Text Underlined Char"/>
    <w:basedOn w:val="DefaultParagraphFont"/>
    <w:rsid w:val="00AF6AA7"/>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AF6AA7"/>
    <w:rPr>
      <w:sz w:val="16"/>
      <w:szCs w:val="16"/>
    </w:rPr>
  </w:style>
  <w:style w:type="character" w:customStyle="1" w:styleId="DocumentMapChar1">
    <w:name w:val="Document Map Char1"/>
    <w:basedOn w:val="DefaultParagraphFont"/>
    <w:uiPriority w:val="99"/>
    <w:rsid w:val="00AF6AA7"/>
    <w:rPr>
      <w:rFonts w:ascii="Tahoma" w:hAnsi="Tahoma" w:cs="Tahoma"/>
      <w:sz w:val="16"/>
      <w:szCs w:val="16"/>
    </w:rPr>
  </w:style>
  <w:style w:type="character" w:customStyle="1" w:styleId="addmd">
    <w:name w:val="addmd"/>
    <w:basedOn w:val="DefaultParagraphFont"/>
    <w:rsid w:val="00AF6AA7"/>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F6AA7"/>
    <w:rPr>
      <w:rFonts w:ascii="Arial" w:hAnsi="Arial"/>
      <w:b/>
      <w:sz w:val="26"/>
    </w:rPr>
  </w:style>
  <w:style w:type="paragraph" w:styleId="FootnoteText">
    <w:name w:val="footnote text"/>
    <w:basedOn w:val="Normal"/>
    <w:link w:val="FootnoteTextChar"/>
    <w:unhideWhenUsed/>
    <w:rsid w:val="00AF6AA7"/>
    <w:rPr>
      <w:rFonts w:eastAsia="Calibri"/>
      <w:szCs w:val="20"/>
      <w:lang w:eastAsia="zh-CN"/>
    </w:rPr>
  </w:style>
  <w:style w:type="character" w:customStyle="1" w:styleId="FootnoteTextChar">
    <w:name w:val="Footnote Text Char"/>
    <w:basedOn w:val="DefaultParagraphFont"/>
    <w:link w:val="FootnoteText"/>
    <w:rsid w:val="00AF6AA7"/>
    <w:rPr>
      <w:rFonts w:ascii="Calibri" w:eastAsia="Calibri" w:hAnsi="Calibri" w:cs="Calibri"/>
      <w:sz w:val="22"/>
      <w:szCs w:val="20"/>
      <w:lang w:eastAsia="zh-CN"/>
    </w:rPr>
  </w:style>
  <w:style w:type="character" w:customStyle="1" w:styleId="UnderlinedTextCharChar">
    <w:name w:val="Underlined Text Char Char"/>
    <w:basedOn w:val="DefaultParagraphFont"/>
    <w:rsid w:val="00AF6AA7"/>
    <w:rPr>
      <w:rFonts w:cs="Arial"/>
      <w:bCs/>
      <w:noProof w:val="0"/>
      <w:szCs w:val="26"/>
      <w:u w:val="single"/>
      <w:lang w:val="en-US" w:eastAsia="en-US" w:bidi="ar-SA"/>
    </w:rPr>
  </w:style>
  <w:style w:type="character" w:customStyle="1" w:styleId="StyleTimesNewRoman12ptBold">
    <w:name w:val="Style Times New Roman 12 pt Bold"/>
    <w:rsid w:val="00AF6AA7"/>
    <w:rPr>
      <w:b/>
      <w:bCs/>
      <w:sz w:val="24"/>
    </w:rPr>
  </w:style>
  <w:style w:type="character" w:customStyle="1" w:styleId="CardText1Char">
    <w:name w:val="Card Text 1 Char"/>
    <w:rsid w:val="00AF6AA7"/>
    <w:rPr>
      <w:rFonts w:ascii="Georgia" w:hAnsi="Georgia"/>
      <w:color w:val="000000"/>
      <w:sz w:val="22"/>
      <w:szCs w:val="22"/>
      <w:u w:val="single"/>
    </w:rPr>
  </w:style>
  <w:style w:type="character" w:customStyle="1" w:styleId="BoldUnderlining">
    <w:name w:val="Bold Underlining"/>
    <w:rsid w:val="00AF6AA7"/>
    <w:rPr>
      <w:u w:val="single"/>
    </w:rPr>
  </w:style>
  <w:style w:type="character" w:customStyle="1" w:styleId="Intemphasis">
    <w:name w:val="Intemphasis"/>
    <w:uiPriority w:val="1"/>
    <w:qFormat/>
    <w:rsid w:val="00AF6AA7"/>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F6AA7"/>
    <w:pPr>
      <w:ind w:left="288" w:right="288"/>
    </w:pPr>
    <w:rPr>
      <w:szCs w:val="16"/>
    </w:rPr>
  </w:style>
  <w:style w:type="character" w:customStyle="1" w:styleId="cardtextChar2">
    <w:name w:val="cardtext Char"/>
    <w:basedOn w:val="DefaultParagraphFont"/>
    <w:link w:val="cardtext0"/>
    <w:rsid w:val="00AF6AA7"/>
    <w:rPr>
      <w:rFonts w:ascii="Calibri" w:hAnsi="Calibri" w:cs="Calibri"/>
      <w:sz w:val="22"/>
      <w:szCs w:val="16"/>
    </w:rPr>
  </w:style>
  <w:style w:type="character" w:customStyle="1" w:styleId="BoldUnderlineChar1">
    <w:name w:val="BoldUnderline Char1"/>
    <w:rsid w:val="00AF6AA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F6AA7"/>
    <w:pPr>
      <w:spacing w:after="200"/>
      <w:contextualSpacing/>
    </w:pPr>
    <w:rPr>
      <w:rFonts w:eastAsia="Calibri"/>
      <w:u w:val="single"/>
    </w:rPr>
  </w:style>
  <w:style w:type="character" w:customStyle="1" w:styleId="UnderlinedCardTextChar">
    <w:name w:val="Underlined Card Text Char"/>
    <w:link w:val="UnderlinedCardText"/>
    <w:rsid w:val="00AF6AA7"/>
    <w:rPr>
      <w:rFonts w:ascii="Calibri" w:eastAsia="Calibri" w:hAnsi="Calibri" w:cs="Calibri"/>
      <w:sz w:val="22"/>
      <w:u w:val="single"/>
    </w:rPr>
  </w:style>
  <w:style w:type="character" w:customStyle="1" w:styleId="Hyperlink6">
    <w:name w:val="Hyperlink6"/>
    <w:basedOn w:val="DefaultParagraphFont"/>
    <w:rsid w:val="00AF6AA7"/>
    <w:rPr>
      <w:color w:val="3300CC"/>
      <w:u w:val="single"/>
    </w:rPr>
  </w:style>
  <w:style w:type="paragraph" w:customStyle="1" w:styleId="Tag12">
    <w:name w:val="Tag12"/>
    <w:basedOn w:val="Normal"/>
    <w:qFormat/>
    <w:rsid w:val="00AF6AA7"/>
    <w:pPr>
      <w:contextualSpacing/>
    </w:pPr>
    <w:rPr>
      <w:rFonts w:eastAsia="Cambria"/>
      <w:b/>
    </w:rPr>
  </w:style>
  <w:style w:type="paragraph" w:customStyle="1" w:styleId="Shrink8">
    <w:name w:val="Shrink8"/>
    <w:basedOn w:val="Normal"/>
    <w:qFormat/>
    <w:rsid w:val="00AF6AA7"/>
    <w:rPr>
      <w:rFonts w:eastAsia="Cambria"/>
    </w:rPr>
  </w:style>
  <w:style w:type="character" w:customStyle="1" w:styleId="highlight2">
    <w:name w:val="highlight2"/>
    <w:rsid w:val="00AF6AA7"/>
    <w:rPr>
      <w:rFonts w:ascii="Arial" w:hAnsi="Arial"/>
      <w:b/>
      <w:sz w:val="19"/>
      <w:u w:val="thick"/>
      <w:bdr w:val="none" w:sz="0" w:space="0" w:color="auto"/>
      <w:shd w:val="clear" w:color="auto" w:fill="auto"/>
    </w:rPr>
  </w:style>
  <w:style w:type="character" w:customStyle="1" w:styleId="citation">
    <w:name w:val="citation"/>
    <w:basedOn w:val="DefaultParagraphFont"/>
    <w:rsid w:val="00AF6AA7"/>
  </w:style>
  <w:style w:type="paragraph" w:customStyle="1" w:styleId="UnderlineText">
    <w:name w:val="Underline Text"/>
    <w:basedOn w:val="Normal"/>
    <w:link w:val="UnderlineTextChar"/>
    <w:qFormat/>
    <w:rsid w:val="00AF6AA7"/>
    <w:pPr>
      <w:ind w:left="288"/>
    </w:pPr>
    <w:rPr>
      <w:rFonts w:eastAsia="Times New Roman"/>
      <w:u w:val="single"/>
    </w:rPr>
  </w:style>
  <w:style w:type="character" w:customStyle="1" w:styleId="UnderlineTextChar">
    <w:name w:val="Underline Text Char"/>
    <w:basedOn w:val="DefaultParagraphFont"/>
    <w:link w:val="UnderlineText"/>
    <w:rsid w:val="00AF6AA7"/>
    <w:rPr>
      <w:rFonts w:ascii="Calibri" w:eastAsia="Times New Roman" w:hAnsi="Calibri" w:cs="Calibri"/>
      <w:sz w:val="22"/>
      <w:u w:val="single"/>
    </w:rPr>
  </w:style>
  <w:style w:type="character" w:customStyle="1" w:styleId="il">
    <w:name w:val="il"/>
    <w:basedOn w:val="DefaultParagraphFont"/>
    <w:rsid w:val="00AF6AA7"/>
  </w:style>
  <w:style w:type="character" w:customStyle="1" w:styleId="commentstext">
    <w:name w:val="comments_text"/>
    <w:uiPriority w:val="99"/>
    <w:rsid w:val="00AF6AA7"/>
    <w:rPr>
      <w:rFonts w:cs="Times New Roman"/>
    </w:rPr>
  </w:style>
  <w:style w:type="paragraph" w:customStyle="1" w:styleId="Heading42">
    <w:name w:val="Heading 42"/>
    <w:basedOn w:val="Normal"/>
    <w:qFormat/>
    <w:rsid w:val="00AF6AA7"/>
    <w:rPr>
      <w:rFonts w:eastAsia="Times New Roman"/>
    </w:rPr>
  </w:style>
  <w:style w:type="paragraph" w:customStyle="1" w:styleId="DebateNormal">
    <w:name w:val="DebateNormal"/>
    <w:basedOn w:val="Normal"/>
    <w:link w:val="DebateNormalChar"/>
    <w:qFormat/>
    <w:rsid w:val="00AF6AA7"/>
    <w:pPr>
      <w:spacing w:line="276" w:lineRule="auto"/>
    </w:pPr>
    <w:rPr>
      <w:rFonts w:eastAsia="Calibri"/>
      <w:szCs w:val="20"/>
    </w:rPr>
  </w:style>
  <w:style w:type="character" w:customStyle="1" w:styleId="DebateNormalChar">
    <w:name w:val="DebateNormal Char"/>
    <w:basedOn w:val="DefaultParagraphFont"/>
    <w:link w:val="DebateNormal"/>
    <w:rsid w:val="00AF6AA7"/>
    <w:rPr>
      <w:rFonts w:ascii="Calibri" w:eastAsia="Calibri" w:hAnsi="Calibri" w:cs="Calibri"/>
      <w:sz w:val="22"/>
      <w:szCs w:val="20"/>
    </w:rPr>
  </w:style>
  <w:style w:type="paragraph" w:customStyle="1" w:styleId="DebateEmphasis">
    <w:name w:val="DebateEmphasis"/>
    <w:basedOn w:val="Normal"/>
    <w:link w:val="DebateEmphasisChar"/>
    <w:qFormat/>
    <w:rsid w:val="00AF6AA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F6AA7"/>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AF6AA7"/>
    <w:rPr>
      <w:rFonts w:ascii="Times New Roman" w:eastAsia="Cambria" w:hAnsi="Times New Roman" w:cs="Times New Roman"/>
      <w:sz w:val="20"/>
      <w:szCs w:val="22"/>
    </w:rPr>
  </w:style>
  <w:style w:type="paragraph" w:customStyle="1" w:styleId="NormalCite">
    <w:name w:val="NormalCite"/>
    <w:link w:val="NormalCiteChar"/>
    <w:qFormat/>
    <w:rsid w:val="00AF6AA7"/>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F6AA7"/>
    <w:rPr>
      <w:rFonts w:ascii="Times New Roman" w:eastAsiaTheme="minorHAnsi" w:hAnsi="Times New Roman" w:cs="Times New Roman"/>
      <w:sz w:val="18"/>
      <w:szCs w:val="22"/>
    </w:rPr>
  </w:style>
  <w:style w:type="character" w:customStyle="1" w:styleId="articletext">
    <w:name w:val="articletext"/>
    <w:basedOn w:val="DefaultParagraphFont"/>
    <w:rsid w:val="00AF6AA7"/>
  </w:style>
  <w:style w:type="character" w:customStyle="1" w:styleId="grey10">
    <w:name w:val="grey10"/>
    <w:basedOn w:val="DefaultParagraphFont"/>
    <w:rsid w:val="00AF6AA7"/>
  </w:style>
  <w:style w:type="character" w:customStyle="1" w:styleId="navy13bd">
    <w:name w:val="navy13bd"/>
    <w:basedOn w:val="DefaultParagraphFont"/>
    <w:rsid w:val="00AF6AA7"/>
  </w:style>
  <w:style w:type="character" w:customStyle="1" w:styleId="Style9ptUnderline2">
    <w:name w:val="Style 9 pt Underline2"/>
    <w:basedOn w:val="DefaultParagraphFont"/>
    <w:rsid w:val="00AF6AA7"/>
    <w:rPr>
      <w:sz w:val="20"/>
      <w:u w:val="single"/>
    </w:rPr>
  </w:style>
  <w:style w:type="character" w:customStyle="1" w:styleId="Style9ptBoldUnderline1">
    <w:name w:val="Style 9 pt Bold Underline1"/>
    <w:basedOn w:val="DefaultParagraphFont"/>
    <w:rsid w:val="00AF6AA7"/>
    <w:rPr>
      <w:b/>
      <w:bCs/>
      <w:sz w:val="20"/>
      <w:u w:val="single"/>
    </w:rPr>
  </w:style>
  <w:style w:type="character" w:customStyle="1" w:styleId="TagsCharChar">
    <w:name w:val="Tags Char Char"/>
    <w:basedOn w:val="DefaultParagraphFont"/>
    <w:rsid w:val="00AF6AA7"/>
    <w:rPr>
      <w:rFonts w:eastAsia="SimSun"/>
      <w:b/>
      <w:sz w:val="24"/>
      <w:lang w:val="en-US" w:eastAsia="zh-CN" w:bidi="ar-SA"/>
    </w:rPr>
  </w:style>
  <w:style w:type="paragraph" w:customStyle="1" w:styleId="cardCharCharCharChar">
    <w:name w:val="card Char Char Char Char"/>
    <w:basedOn w:val="Normal"/>
    <w:qFormat/>
    <w:rsid w:val="00AF6AA7"/>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AF6AA7"/>
    <w:rPr>
      <w:rFonts w:ascii="Times" w:eastAsia="Times New Roman" w:hAnsi="Times"/>
    </w:rPr>
  </w:style>
  <w:style w:type="paragraph" w:customStyle="1" w:styleId="CARD0">
    <w:name w:val="CARD"/>
    <w:basedOn w:val="Normal"/>
    <w:link w:val="CARDChar1"/>
    <w:qFormat/>
    <w:rsid w:val="00AF6AA7"/>
    <w:rPr>
      <w:rFonts w:eastAsia="Times New Roman"/>
      <w:u w:val="single"/>
    </w:rPr>
  </w:style>
  <w:style w:type="character" w:customStyle="1" w:styleId="CARDChar1">
    <w:name w:val="CARD Char"/>
    <w:basedOn w:val="DefaultParagraphFont"/>
    <w:link w:val="CARD0"/>
    <w:rsid w:val="00AF6AA7"/>
    <w:rPr>
      <w:rFonts w:ascii="Calibri" w:eastAsia="Times New Roman" w:hAnsi="Calibri" w:cs="Calibri"/>
      <w:sz w:val="22"/>
      <w:u w:val="single"/>
    </w:rPr>
  </w:style>
  <w:style w:type="paragraph" w:customStyle="1" w:styleId="Normal2">
    <w:name w:val="Normal2"/>
    <w:basedOn w:val="Normal"/>
    <w:qFormat/>
    <w:rsid w:val="00AF6AA7"/>
    <w:rPr>
      <w:rFonts w:eastAsia="Times New Roman"/>
    </w:rPr>
  </w:style>
  <w:style w:type="character" w:customStyle="1" w:styleId="Style11ptThickunderline">
    <w:name w:val="Style 11 pt Thick underline"/>
    <w:rsid w:val="00AF6AA7"/>
    <w:rPr>
      <w:rFonts w:ascii="Times New Roman" w:hAnsi="Times New Roman"/>
      <w:sz w:val="20"/>
      <w:u w:val="single"/>
    </w:rPr>
  </w:style>
  <w:style w:type="character" w:customStyle="1" w:styleId="Style11ptBoldThickunderline">
    <w:name w:val="Style 11 pt Bold Thick underline"/>
    <w:rsid w:val="00AF6AA7"/>
    <w:rPr>
      <w:rFonts w:ascii="Times New Roman" w:hAnsi="Times New Roman"/>
      <w:b/>
      <w:bCs/>
      <w:sz w:val="20"/>
      <w:u w:val="single"/>
    </w:rPr>
  </w:style>
  <w:style w:type="character" w:styleId="FootnoteReference">
    <w:name w:val="footnote reference"/>
    <w:unhideWhenUsed/>
    <w:rsid w:val="00AF6AA7"/>
    <w:rPr>
      <w:vertAlign w:val="superscript"/>
    </w:rPr>
  </w:style>
  <w:style w:type="character" w:customStyle="1" w:styleId="CharChar5">
    <w:name w:val="Char Char5"/>
    <w:rsid w:val="00AF6AA7"/>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F6AA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F6AA7"/>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AF6AA7"/>
    <w:rPr>
      <w:u w:val="single"/>
    </w:rPr>
  </w:style>
  <w:style w:type="character" w:customStyle="1" w:styleId="StyleUnderlineBoldIndent11ptChar">
    <w:name w:val="Style Underline + Bold Indent + 11 pt Char"/>
    <w:link w:val="StyleUnderlineBoldIndent11pt"/>
    <w:rsid w:val="00AF6AA7"/>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F6AA7"/>
    <w:rPr>
      <w:b/>
      <w:bCs/>
      <w:u w:val="single"/>
    </w:rPr>
  </w:style>
  <w:style w:type="character" w:customStyle="1" w:styleId="StyleUnderlineBoldIndent11ptBoldChar">
    <w:name w:val="Style Underline + Bold Indent + 11 pt Bold Char"/>
    <w:link w:val="StyleUnderlineBoldIndent11ptBold"/>
    <w:rsid w:val="00AF6AA7"/>
    <w:rPr>
      <w:rFonts w:ascii="Calibri" w:eastAsia="Times New Roman" w:hAnsi="Calibri" w:cs="Calibri"/>
      <w:b/>
      <w:bCs/>
      <w:sz w:val="22"/>
      <w:szCs w:val="20"/>
      <w:u w:val="single"/>
    </w:rPr>
  </w:style>
  <w:style w:type="paragraph" w:customStyle="1" w:styleId="Normal20pt">
    <w:name w:val="Normal  + 20 pt"/>
    <w:basedOn w:val="Normal"/>
    <w:uiPriority w:val="6"/>
    <w:qFormat/>
    <w:rsid w:val="00AF6AA7"/>
    <w:rPr>
      <w:bCs/>
      <w:u w:val="single"/>
    </w:rPr>
  </w:style>
  <w:style w:type="character" w:customStyle="1" w:styleId="StyleStyle4CharTimesNewRoman11pt">
    <w:name w:val="Style Style4 Char + Times New Roman 11 pt"/>
    <w:basedOn w:val="DefaultParagraphFont"/>
    <w:rsid w:val="00AF6AA7"/>
    <w:rPr>
      <w:rFonts w:ascii="Times New Roman" w:hAnsi="Times New Roman"/>
      <w:sz w:val="20"/>
      <w:szCs w:val="24"/>
      <w:u w:val="single"/>
      <w:lang w:val="en-US" w:eastAsia="en-US" w:bidi="ar-SA"/>
    </w:rPr>
  </w:style>
  <w:style w:type="paragraph" w:customStyle="1" w:styleId="author-name">
    <w:name w:val="author-name"/>
    <w:basedOn w:val="Normal"/>
    <w:qFormat/>
    <w:rsid w:val="00AF6AA7"/>
    <w:pPr>
      <w:spacing w:before="100" w:beforeAutospacing="1" w:after="100" w:afterAutospacing="1"/>
    </w:pPr>
    <w:rPr>
      <w:rFonts w:eastAsia="Times New Roman"/>
    </w:rPr>
  </w:style>
  <w:style w:type="paragraph" w:customStyle="1" w:styleId="author-credentials">
    <w:name w:val="author-credentials"/>
    <w:basedOn w:val="Normal"/>
    <w:rsid w:val="00AF6AA7"/>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F6AA7"/>
    <w:rPr>
      <w:rFonts w:ascii="Consolas" w:hAnsi="Consolas" w:cs="Consolas"/>
      <w:sz w:val="20"/>
      <w:szCs w:val="20"/>
    </w:rPr>
  </w:style>
  <w:style w:type="character" w:customStyle="1" w:styleId="StyleStyle4CharTimesNewRoman11ptBold">
    <w:name w:val="Style Style4 Char + Times New Roman 11 pt Bold"/>
    <w:basedOn w:val="DefaultParagraphFont"/>
    <w:rsid w:val="00AF6AA7"/>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F6AA7"/>
    <w:rPr>
      <w:rFonts w:ascii="Times New Roman" w:hAnsi="Times New Roman"/>
      <w:i/>
      <w:iCs/>
      <w:sz w:val="20"/>
      <w:szCs w:val="24"/>
      <w:u w:val="single"/>
      <w:lang w:val="en-US" w:eastAsia="en-US" w:bidi="ar-SA"/>
    </w:rPr>
  </w:style>
  <w:style w:type="character" w:customStyle="1" w:styleId="headline">
    <w:name w:val="headline"/>
    <w:basedOn w:val="DefaultParagraphFont"/>
    <w:rsid w:val="00AF6AA7"/>
  </w:style>
  <w:style w:type="character" w:customStyle="1" w:styleId="CharChar4">
    <w:name w:val="Char Char4"/>
    <w:basedOn w:val="DefaultParagraphFont"/>
    <w:rsid w:val="00AF6AA7"/>
    <w:rPr>
      <w:rFonts w:cs="Arial"/>
      <w:b/>
      <w:bCs/>
      <w:iCs/>
      <w:szCs w:val="28"/>
      <w:lang w:val="en-US" w:eastAsia="en-US" w:bidi="ar-SA"/>
    </w:rPr>
  </w:style>
  <w:style w:type="character" w:customStyle="1" w:styleId="yshortcuts">
    <w:name w:val="yshortcuts"/>
    <w:basedOn w:val="DefaultParagraphFont"/>
    <w:rsid w:val="00AF6AA7"/>
  </w:style>
  <w:style w:type="character" w:customStyle="1" w:styleId="HotRouteChar0">
    <w:name w:val="Hot Route Char"/>
    <w:link w:val="HotRoute"/>
    <w:rsid w:val="00AF6AA7"/>
    <w:rPr>
      <w:rFonts w:ascii="Calibri" w:eastAsia="Times New Roman" w:hAnsi="Calibri" w:cs="Calibri"/>
      <w:sz w:val="22"/>
    </w:rPr>
  </w:style>
  <w:style w:type="paragraph" w:styleId="PlainText">
    <w:name w:val="Plain Text"/>
    <w:basedOn w:val="Normal"/>
    <w:link w:val="PlainTextChar"/>
    <w:rsid w:val="00AF6AA7"/>
    <w:rPr>
      <w:rFonts w:ascii="Courier New" w:eastAsia="Times New Roman" w:hAnsi="Courier New" w:cs="Courier New"/>
      <w:szCs w:val="20"/>
    </w:rPr>
  </w:style>
  <w:style w:type="character" w:customStyle="1" w:styleId="PlainTextChar">
    <w:name w:val="Plain Text Char"/>
    <w:basedOn w:val="DefaultParagraphFont"/>
    <w:link w:val="PlainText"/>
    <w:rsid w:val="00AF6AA7"/>
    <w:rPr>
      <w:rFonts w:ascii="Courier New" w:eastAsia="Times New Roman" w:hAnsi="Courier New" w:cs="Courier New"/>
      <w:sz w:val="22"/>
      <w:szCs w:val="20"/>
    </w:rPr>
  </w:style>
  <w:style w:type="character" w:customStyle="1" w:styleId="senselabelstart">
    <w:name w:val="sense_label start"/>
    <w:basedOn w:val="DefaultParagraphFont"/>
    <w:rsid w:val="00AF6AA7"/>
  </w:style>
  <w:style w:type="character" w:customStyle="1" w:styleId="sensecontent">
    <w:name w:val="sense_content"/>
    <w:basedOn w:val="DefaultParagraphFont"/>
    <w:rsid w:val="00AF6AA7"/>
  </w:style>
  <w:style w:type="character" w:customStyle="1" w:styleId="vi">
    <w:name w:val="vi"/>
    <w:basedOn w:val="DefaultParagraphFont"/>
    <w:rsid w:val="00AF6AA7"/>
  </w:style>
  <w:style w:type="character" w:customStyle="1" w:styleId="italic">
    <w:name w:val="italic"/>
    <w:basedOn w:val="DefaultParagraphFont"/>
    <w:rsid w:val="00AF6AA7"/>
  </w:style>
  <w:style w:type="paragraph" w:customStyle="1" w:styleId="Microtext0">
    <w:name w:val="Microtext"/>
    <w:basedOn w:val="Normal"/>
    <w:next w:val="Normal"/>
    <w:link w:val="MicrotextChar0"/>
    <w:qFormat/>
    <w:rsid w:val="00AF6AA7"/>
    <w:rPr>
      <w:sz w:val="12"/>
    </w:rPr>
  </w:style>
  <w:style w:type="character" w:customStyle="1" w:styleId="MicrotextChar0">
    <w:name w:val="Microtext Char"/>
    <w:link w:val="Microtext0"/>
    <w:rsid w:val="00AF6AA7"/>
    <w:rPr>
      <w:rFonts w:ascii="Calibri" w:hAnsi="Calibri" w:cs="Calibri"/>
      <w:sz w:val="12"/>
    </w:rPr>
  </w:style>
  <w:style w:type="character" w:customStyle="1" w:styleId="st">
    <w:name w:val="st"/>
    <w:basedOn w:val="DefaultParagraphFont"/>
    <w:rsid w:val="00AF6AA7"/>
  </w:style>
  <w:style w:type="paragraph" w:customStyle="1" w:styleId="Style6">
    <w:name w:val="Style6"/>
    <w:basedOn w:val="Normal"/>
    <w:link w:val="Style6Char"/>
    <w:autoRedefine/>
    <w:qFormat/>
    <w:rsid w:val="00AF6AA7"/>
    <w:rPr>
      <w:b/>
    </w:rPr>
  </w:style>
  <w:style w:type="character" w:customStyle="1" w:styleId="Style6Char">
    <w:name w:val="Style6 Char"/>
    <w:basedOn w:val="DefaultParagraphFont"/>
    <w:link w:val="Style6"/>
    <w:rsid w:val="00AF6AA7"/>
    <w:rPr>
      <w:rFonts w:ascii="Calibri" w:hAnsi="Calibri" w:cs="Calibri"/>
      <w:b/>
      <w:sz w:val="22"/>
    </w:rPr>
  </w:style>
  <w:style w:type="paragraph" w:customStyle="1" w:styleId="Style11">
    <w:name w:val="Style11"/>
    <w:basedOn w:val="Normal"/>
    <w:link w:val="Style11Char"/>
    <w:qFormat/>
    <w:rsid w:val="00AF6AA7"/>
    <w:rPr>
      <w:rFonts w:eastAsia="Times New Roman"/>
      <w:b/>
      <w:szCs w:val="20"/>
      <w:u w:val="thick"/>
    </w:rPr>
  </w:style>
  <w:style w:type="paragraph" w:customStyle="1" w:styleId="Style12">
    <w:name w:val="Style12"/>
    <w:basedOn w:val="Normal"/>
    <w:link w:val="Style12Char"/>
    <w:qFormat/>
    <w:rsid w:val="00AF6AA7"/>
    <w:rPr>
      <w:rFonts w:eastAsia="Times New Roman"/>
      <w:b/>
      <w:u w:val="thick"/>
    </w:rPr>
  </w:style>
  <w:style w:type="character" w:customStyle="1" w:styleId="Style11Char">
    <w:name w:val="Style11 Char"/>
    <w:basedOn w:val="DefaultParagraphFont"/>
    <w:link w:val="Style11"/>
    <w:rsid w:val="00AF6AA7"/>
    <w:rPr>
      <w:rFonts w:ascii="Calibri" w:eastAsia="Times New Roman" w:hAnsi="Calibri" w:cs="Calibri"/>
      <w:b/>
      <w:sz w:val="22"/>
      <w:szCs w:val="20"/>
      <w:u w:val="thick"/>
    </w:rPr>
  </w:style>
  <w:style w:type="character" w:customStyle="1" w:styleId="Style12Char">
    <w:name w:val="Style12 Char"/>
    <w:basedOn w:val="DefaultParagraphFont"/>
    <w:link w:val="Style12"/>
    <w:rsid w:val="00AF6AA7"/>
    <w:rPr>
      <w:rFonts w:ascii="Calibri" w:eastAsia="Times New Roman" w:hAnsi="Calibri" w:cs="Calibri"/>
      <w:b/>
      <w:sz w:val="22"/>
      <w:u w:val="thick"/>
    </w:rPr>
  </w:style>
  <w:style w:type="character" w:customStyle="1" w:styleId="caps-label">
    <w:name w:val="caps-label"/>
    <w:basedOn w:val="DefaultParagraphFont"/>
    <w:rsid w:val="00AF6AA7"/>
  </w:style>
  <w:style w:type="character" w:customStyle="1" w:styleId="wikiexternallink">
    <w:name w:val="wikiexternallink"/>
    <w:basedOn w:val="DefaultParagraphFont"/>
    <w:rsid w:val="00AF6AA7"/>
  </w:style>
  <w:style w:type="character" w:customStyle="1" w:styleId="wikigeneratedlinkcontent">
    <w:name w:val="wikigeneratedlinkcontent"/>
    <w:basedOn w:val="DefaultParagraphFont"/>
    <w:rsid w:val="00AF6AA7"/>
  </w:style>
  <w:style w:type="character" w:customStyle="1" w:styleId="ShrinkChar">
    <w:name w:val="Shrink Char"/>
    <w:link w:val="Shrink"/>
    <w:locked/>
    <w:rsid w:val="00AF6AA7"/>
    <w:rPr>
      <w:rFonts w:ascii="Garamond" w:eastAsia="Times New Roman" w:hAnsi="Garamond"/>
      <w:sz w:val="12"/>
    </w:rPr>
  </w:style>
  <w:style w:type="paragraph" w:customStyle="1" w:styleId="Shrink">
    <w:name w:val="Shrink"/>
    <w:link w:val="ShrinkChar"/>
    <w:qFormat/>
    <w:rsid w:val="00AF6AA7"/>
    <w:pPr>
      <w:ind w:left="288" w:right="288"/>
    </w:pPr>
    <w:rPr>
      <w:rFonts w:ascii="Garamond" w:eastAsia="Times New Roman" w:hAnsi="Garamond"/>
      <w:sz w:val="12"/>
    </w:rPr>
  </w:style>
  <w:style w:type="character" w:customStyle="1" w:styleId="aqj">
    <w:name w:val="aqj"/>
    <w:basedOn w:val="DefaultParagraphFont"/>
    <w:rsid w:val="00AF6AA7"/>
  </w:style>
  <w:style w:type="character" w:customStyle="1" w:styleId="StyleStyleBoldUnderlineIntenseEmphasisUnderlineapple-style-s">
    <w:name w:val="Style Style Bold UnderlineIntense EmphasisUnderlineapple-style-s..."/>
    <w:basedOn w:val="DefaultParagraphFont"/>
    <w:rsid w:val="00AF6AA7"/>
    <w:rPr>
      <w:b w:val="0"/>
      <w:bCs w:val="0"/>
      <w:sz w:val="22"/>
      <w:u w:val="single"/>
      <w:bdr w:val="none" w:sz="0" w:space="0" w:color="auto"/>
    </w:rPr>
  </w:style>
  <w:style w:type="paragraph" w:customStyle="1" w:styleId="blocktitle0">
    <w:name w:val="block title"/>
    <w:basedOn w:val="Normal"/>
    <w:link w:val="blocktitleChar"/>
    <w:autoRedefine/>
    <w:qFormat/>
    <w:rsid w:val="00AF6AA7"/>
    <w:pPr>
      <w:spacing w:after="240"/>
      <w:jc w:val="center"/>
      <w:outlineLvl w:val="0"/>
    </w:pPr>
    <w:rPr>
      <w:rFonts w:eastAsia="Calibri"/>
      <w:b/>
      <w:caps/>
      <w:sz w:val="28"/>
      <w:szCs w:val="28"/>
      <w:lang w:val="es-ES"/>
    </w:rPr>
  </w:style>
  <w:style w:type="character" w:customStyle="1" w:styleId="Boxed">
    <w:name w:val="Boxed"/>
    <w:qFormat/>
    <w:rsid w:val="00AF6AA7"/>
    <w:rPr>
      <w:rFonts w:ascii="Times New Roman" w:hAnsi="Times New Roman"/>
      <w:sz w:val="20"/>
      <w:bdr w:val="single" w:sz="6" w:space="0" w:color="auto"/>
    </w:rPr>
  </w:style>
  <w:style w:type="character" w:customStyle="1" w:styleId="UnderlineCard">
    <w:name w:val="Underline Card"/>
    <w:uiPriority w:val="6"/>
    <w:qFormat/>
    <w:rsid w:val="00AF6AA7"/>
    <w:rPr>
      <w:rFonts w:ascii="Arial" w:hAnsi="Arial"/>
      <w:b w:val="0"/>
      <w:bCs/>
      <w:sz w:val="20"/>
      <w:u w:val="single"/>
    </w:rPr>
  </w:style>
  <w:style w:type="character" w:customStyle="1" w:styleId="story-author">
    <w:name w:val="story-author"/>
    <w:basedOn w:val="DefaultParagraphFont"/>
    <w:rsid w:val="00AF6AA7"/>
  </w:style>
  <w:style w:type="paragraph" w:customStyle="1" w:styleId="type">
    <w:name w:val="type"/>
    <w:basedOn w:val="Normal"/>
    <w:qFormat/>
    <w:rsid w:val="00AF6AA7"/>
    <w:pPr>
      <w:spacing w:before="100" w:beforeAutospacing="1" w:after="100" w:afterAutospacing="1"/>
    </w:pPr>
    <w:rPr>
      <w:rFonts w:eastAsia="Times New Roman"/>
    </w:rPr>
  </w:style>
  <w:style w:type="character" w:customStyle="1" w:styleId="institution">
    <w:name w:val="institution"/>
    <w:basedOn w:val="DefaultParagraphFont"/>
    <w:rsid w:val="00AF6AA7"/>
  </w:style>
  <w:style w:type="character" w:customStyle="1" w:styleId="abodyblack3">
    <w:name w:val="abodyblack3"/>
    <w:basedOn w:val="DefaultParagraphFont"/>
    <w:rsid w:val="00AF6AA7"/>
  </w:style>
  <w:style w:type="paragraph" w:customStyle="1" w:styleId="UnderlineChar2CharChar">
    <w:name w:val="Underline Char2 Char Char"/>
    <w:basedOn w:val="Normal"/>
    <w:link w:val="UnderlineChar2CharCharChar"/>
    <w:qFormat/>
    <w:rsid w:val="00AF6AA7"/>
    <w:rPr>
      <w:rFonts w:eastAsia="MS Mincho"/>
      <w:szCs w:val="20"/>
      <w:u w:val="single"/>
    </w:rPr>
  </w:style>
  <w:style w:type="character" w:customStyle="1" w:styleId="UnderlineChar2CharCharChar">
    <w:name w:val="Underline Char2 Char Char Char"/>
    <w:link w:val="UnderlineChar2CharChar"/>
    <w:rsid w:val="00AF6AA7"/>
    <w:rPr>
      <w:rFonts w:ascii="Calibri" w:eastAsia="MS Mincho" w:hAnsi="Calibri" w:cs="Calibri"/>
      <w:sz w:val="22"/>
      <w:szCs w:val="20"/>
      <w:u w:val="single"/>
    </w:rPr>
  </w:style>
  <w:style w:type="character" w:customStyle="1" w:styleId="CharacterStyle1">
    <w:name w:val="Character Style 1"/>
    <w:rsid w:val="00AF6AA7"/>
    <w:rPr>
      <w:sz w:val="20"/>
      <w:szCs w:val="20"/>
    </w:rPr>
  </w:style>
  <w:style w:type="character" w:customStyle="1" w:styleId="FontStyle177">
    <w:name w:val="Font Style177"/>
    <w:basedOn w:val="DefaultParagraphFont"/>
    <w:uiPriority w:val="99"/>
    <w:rsid w:val="00AF6AA7"/>
    <w:rPr>
      <w:rFonts w:ascii="Times New Roman" w:hAnsi="Times New Roman" w:cs="Times New Roman"/>
      <w:sz w:val="20"/>
      <w:szCs w:val="20"/>
    </w:rPr>
  </w:style>
  <w:style w:type="character" w:customStyle="1" w:styleId="FontStyle173">
    <w:name w:val="Font Style173"/>
    <w:basedOn w:val="DefaultParagraphFont"/>
    <w:uiPriority w:val="99"/>
    <w:rsid w:val="00AF6AA7"/>
    <w:rPr>
      <w:rFonts w:ascii="Times New Roman" w:hAnsi="Times New Roman" w:cs="Times New Roman"/>
      <w:sz w:val="14"/>
      <w:szCs w:val="14"/>
    </w:rPr>
  </w:style>
  <w:style w:type="character" w:customStyle="1" w:styleId="FontStyle151">
    <w:name w:val="Font Style151"/>
    <w:basedOn w:val="DefaultParagraphFont"/>
    <w:uiPriority w:val="99"/>
    <w:rsid w:val="00AF6AA7"/>
    <w:rPr>
      <w:rFonts w:ascii="Arial Narrow" w:hAnsi="Arial Narrow" w:cs="Arial Narrow"/>
      <w:b/>
      <w:bCs/>
      <w:sz w:val="12"/>
      <w:szCs w:val="12"/>
    </w:rPr>
  </w:style>
  <w:style w:type="character" w:customStyle="1" w:styleId="FontStyle156">
    <w:name w:val="Font Style156"/>
    <w:basedOn w:val="DefaultParagraphFont"/>
    <w:uiPriority w:val="99"/>
    <w:rsid w:val="00AF6AA7"/>
    <w:rPr>
      <w:rFonts w:ascii="Arial Narrow" w:hAnsi="Arial Narrow" w:cs="Arial Narrow"/>
      <w:sz w:val="8"/>
      <w:szCs w:val="8"/>
    </w:rPr>
  </w:style>
  <w:style w:type="character" w:customStyle="1" w:styleId="FontStyle160">
    <w:name w:val="Font Style160"/>
    <w:basedOn w:val="DefaultParagraphFont"/>
    <w:uiPriority w:val="99"/>
    <w:rsid w:val="00AF6AA7"/>
    <w:rPr>
      <w:rFonts w:ascii="Times New Roman" w:hAnsi="Times New Roman" w:cs="Times New Roman"/>
      <w:b/>
      <w:bCs/>
      <w:sz w:val="20"/>
      <w:szCs w:val="20"/>
    </w:rPr>
  </w:style>
  <w:style w:type="character" w:customStyle="1" w:styleId="FontStyle178">
    <w:name w:val="Font Style178"/>
    <w:basedOn w:val="DefaultParagraphFont"/>
    <w:uiPriority w:val="99"/>
    <w:rsid w:val="00AF6AA7"/>
    <w:rPr>
      <w:rFonts w:ascii="Times New Roman" w:hAnsi="Times New Roman" w:cs="Times New Roman"/>
      <w:sz w:val="18"/>
      <w:szCs w:val="18"/>
    </w:rPr>
  </w:style>
  <w:style w:type="paragraph" w:customStyle="1" w:styleId="Style14">
    <w:name w:val="Style14"/>
    <w:basedOn w:val="Normal"/>
    <w:uiPriority w:val="99"/>
    <w:qFormat/>
    <w:rsid w:val="00AF6AA7"/>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F6AA7"/>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F6AA7"/>
    <w:rPr>
      <w:rFonts w:ascii="Times New Roman" w:hAnsi="Times New Roman" w:cs="Times New Roman"/>
      <w:sz w:val="12"/>
      <w:szCs w:val="12"/>
    </w:rPr>
  </w:style>
  <w:style w:type="paragraph" w:customStyle="1" w:styleId="Style9">
    <w:name w:val="Style9"/>
    <w:basedOn w:val="Normal"/>
    <w:uiPriority w:val="99"/>
    <w:qFormat/>
    <w:rsid w:val="00AF6AA7"/>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F6AA7"/>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F6AA7"/>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F6AA7"/>
    <w:rPr>
      <w:rFonts w:ascii="Times New Roman" w:hAnsi="Times New Roman" w:cs="Times New Roman"/>
      <w:sz w:val="16"/>
      <w:szCs w:val="16"/>
    </w:rPr>
  </w:style>
  <w:style w:type="character" w:customStyle="1" w:styleId="f">
    <w:name w:val="f"/>
    <w:basedOn w:val="DefaultParagraphFont"/>
    <w:rsid w:val="00AF6AA7"/>
  </w:style>
  <w:style w:type="character" w:customStyle="1" w:styleId="TagsChar2">
    <w:name w:val="Tags Char2"/>
    <w:rsid w:val="00AF6AA7"/>
    <w:rPr>
      <w:b/>
      <w:sz w:val="24"/>
    </w:rPr>
  </w:style>
  <w:style w:type="paragraph" w:customStyle="1" w:styleId="CardsFont6ptChar">
    <w:name w:val="Cards + Font: 6 pt Char"/>
    <w:basedOn w:val="Normal"/>
    <w:link w:val="CardsFont6ptCharChar"/>
    <w:qFormat/>
    <w:rsid w:val="00AF6AA7"/>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F6AA7"/>
    <w:rPr>
      <w:rFonts w:ascii="Calibri" w:eastAsia="Times New Roman" w:hAnsi="Calibri" w:cs="Calibri"/>
      <w:sz w:val="12"/>
    </w:rPr>
  </w:style>
  <w:style w:type="character" w:customStyle="1" w:styleId="FontStyle172">
    <w:name w:val="Font Style172"/>
    <w:basedOn w:val="DefaultParagraphFont"/>
    <w:uiPriority w:val="99"/>
    <w:rsid w:val="00AF6AA7"/>
    <w:rPr>
      <w:rFonts w:ascii="Times New Roman" w:hAnsi="Times New Roman" w:cs="Times New Roman"/>
      <w:b/>
      <w:bCs/>
      <w:sz w:val="16"/>
      <w:szCs w:val="16"/>
    </w:rPr>
  </w:style>
  <w:style w:type="paragraph" w:customStyle="1" w:styleId="Style18">
    <w:name w:val="Style18"/>
    <w:basedOn w:val="Normal"/>
    <w:uiPriority w:val="99"/>
    <w:qFormat/>
    <w:rsid w:val="00AF6AA7"/>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F6AA7"/>
    <w:rPr>
      <w:rFonts w:ascii="Times New Roman" w:hAnsi="Times New Roman" w:cs="Times New Roman"/>
      <w:i/>
      <w:iCs/>
      <w:sz w:val="16"/>
      <w:szCs w:val="16"/>
    </w:rPr>
  </w:style>
  <w:style w:type="character" w:customStyle="1" w:styleId="FontStyle162">
    <w:name w:val="Font Style162"/>
    <w:basedOn w:val="DefaultParagraphFont"/>
    <w:uiPriority w:val="99"/>
    <w:rsid w:val="00AF6AA7"/>
    <w:rPr>
      <w:rFonts w:ascii="Times New Roman" w:hAnsi="Times New Roman" w:cs="Times New Roman"/>
      <w:b/>
      <w:bCs/>
      <w:sz w:val="18"/>
      <w:szCs w:val="18"/>
    </w:rPr>
  </w:style>
  <w:style w:type="character" w:customStyle="1" w:styleId="FontStyle167">
    <w:name w:val="Font Style167"/>
    <w:basedOn w:val="DefaultParagraphFont"/>
    <w:uiPriority w:val="99"/>
    <w:rsid w:val="00AF6AA7"/>
    <w:rPr>
      <w:rFonts w:ascii="Times New Roman" w:hAnsi="Times New Roman" w:cs="Times New Roman"/>
      <w:sz w:val="10"/>
      <w:szCs w:val="10"/>
    </w:rPr>
  </w:style>
  <w:style w:type="character" w:customStyle="1" w:styleId="FontStyle174">
    <w:name w:val="Font Style174"/>
    <w:basedOn w:val="DefaultParagraphFont"/>
    <w:uiPriority w:val="99"/>
    <w:rsid w:val="00AF6AA7"/>
    <w:rPr>
      <w:rFonts w:ascii="Arial Narrow" w:hAnsi="Arial Narrow" w:cs="Arial Narrow"/>
      <w:b/>
      <w:bCs/>
      <w:sz w:val="18"/>
      <w:szCs w:val="18"/>
    </w:rPr>
  </w:style>
  <w:style w:type="paragraph" w:customStyle="1" w:styleId="Style47">
    <w:name w:val="Style47"/>
    <w:basedOn w:val="Normal"/>
    <w:uiPriority w:val="99"/>
    <w:qFormat/>
    <w:rsid w:val="00AF6AA7"/>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F6AA7"/>
    <w:rPr>
      <w:rFonts w:ascii="Times New Roman" w:hAnsi="Times New Roman" w:cs="Times New Roman"/>
      <w:sz w:val="12"/>
      <w:szCs w:val="12"/>
    </w:rPr>
  </w:style>
  <w:style w:type="paragraph" w:customStyle="1" w:styleId="Style24">
    <w:name w:val="Style24"/>
    <w:basedOn w:val="Normal"/>
    <w:uiPriority w:val="99"/>
    <w:qFormat/>
    <w:rsid w:val="00AF6AA7"/>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F6AA7"/>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F6AA7"/>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F6AA7"/>
    <w:rPr>
      <w:rFonts w:ascii="Times New Roman" w:hAnsi="Times New Roman" w:cs="Times New Roman"/>
      <w:b/>
      <w:bCs/>
      <w:sz w:val="18"/>
      <w:szCs w:val="18"/>
    </w:rPr>
  </w:style>
  <w:style w:type="paragraph" w:customStyle="1" w:styleId="Style21">
    <w:name w:val="Style21"/>
    <w:basedOn w:val="Normal"/>
    <w:uiPriority w:val="99"/>
    <w:qFormat/>
    <w:rsid w:val="00AF6AA7"/>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F6AA7"/>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AF6AA7"/>
    <w:rPr>
      <w:rFonts w:ascii="Calibri" w:hAnsi="Calibri"/>
      <w:sz w:val="20"/>
      <w:szCs w:val="20"/>
    </w:rPr>
  </w:style>
  <w:style w:type="paragraph" w:customStyle="1" w:styleId="Standard">
    <w:name w:val="Standard"/>
    <w:qFormat/>
    <w:rsid w:val="00AF6AA7"/>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AF6AA7"/>
    <w:rPr>
      <w:color w:val="000000"/>
      <w:sz w:val="32"/>
      <w:szCs w:val="32"/>
    </w:rPr>
  </w:style>
  <w:style w:type="paragraph" w:customStyle="1" w:styleId="Cardnon-underlined">
    <w:name w:val="Card non-underlined"/>
    <w:basedOn w:val="Normal"/>
    <w:link w:val="Cardnon-underlinedChar"/>
    <w:autoRedefine/>
    <w:uiPriority w:val="99"/>
    <w:qFormat/>
    <w:rsid w:val="00AF6AA7"/>
    <w:rPr>
      <w:rFonts w:eastAsia="Times New Roman"/>
      <w:szCs w:val="20"/>
    </w:rPr>
  </w:style>
  <w:style w:type="character" w:customStyle="1" w:styleId="Cardnon-underlinedChar">
    <w:name w:val="Card non-underlined Char"/>
    <w:basedOn w:val="DefaultParagraphFont"/>
    <w:link w:val="Cardnon-underlined"/>
    <w:uiPriority w:val="99"/>
    <w:rsid w:val="00AF6AA7"/>
    <w:rPr>
      <w:rFonts w:ascii="Calibri" w:eastAsia="Times New Roman" w:hAnsi="Calibri" w:cs="Calibri"/>
      <w:sz w:val="22"/>
      <w:szCs w:val="20"/>
    </w:rPr>
  </w:style>
  <w:style w:type="numbering" w:customStyle="1" w:styleId="NoList1">
    <w:name w:val="No List1"/>
    <w:next w:val="NoList"/>
    <w:semiHidden/>
    <w:unhideWhenUsed/>
    <w:rsid w:val="00AF6AA7"/>
  </w:style>
  <w:style w:type="character" w:customStyle="1" w:styleId="TitleChar2">
    <w:name w:val="Title Char2"/>
    <w:basedOn w:val="DefaultParagraphFont"/>
    <w:uiPriority w:val="10"/>
    <w:qFormat/>
    <w:locked/>
    <w:rsid w:val="00AF6AA7"/>
    <w:rPr>
      <w:b/>
      <w:bCs/>
      <w:u w:val="single"/>
    </w:rPr>
  </w:style>
  <w:style w:type="paragraph" w:styleId="TOC3">
    <w:name w:val="toc 3"/>
    <w:basedOn w:val="Normal"/>
    <w:next w:val="Normal"/>
    <w:autoRedefine/>
    <w:rsid w:val="00AF6AA7"/>
    <w:pPr>
      <w:ind w:left="400"/>
    </w:pPr>
    <w:rPr>
      <w:rFonts w:eastAsia="Times New Roman"/>
      <w:szCs w:val="20"/>
    </w:rPr>
  </w:style>
  <w:style w:type="paragraph" w:styleId="TOC4">
    <w:name w:val="toc 4"/>
    <w:basedOn w:val="Normal"/>
    <w:next w:val="Normal"/>
    <w:autoRedefine/>
    <w:rsid w:val="00AF6AA7"/>
    <w:pPr>
      <w:ind w:left="600"/>
    </w:pPr>
    <w:rPr>
      <w:rFonts w:eastAsia="Times New Roman"/>
      <w:szCs w:val="20"/>
    </w:rPr>
  </w:style>
  <w:style w:type="paragraph" w:styleId="TOC5">
    <w:name w:val="toc 5"/>
    <w:basedOn w:val="Normal"/>
    <w:next w:val="Normal"/>
    <w:autoRedefine/>
    <w:rsid w:val="00AF6AA7"/>
    <w:pPr>
      <w:ind w:left="800"/>
    </w:pPr>
    <w:rPr>
      <w:rFonts w:eastAsia="Times New Roman"/>
      <w:szCs w:val="20"/>
    </w:rPr>
  </w:style>
  <w:style w:type="paragraph" w:styleId="TOC6">
    <w:name w:val="toc 6"/>
    <w:basedOn w:val="Normal"/>
    <w:next w:val="Normal"/>
    <w:autoRedefine/>
    <w:rsid w:val="00AF6AA7"/>
    <w:pPr>
      <w:ind w:left="1000"/>
    </w:pPr>
    <w:rPr>
      <w:rFonts w:eastAsia="Times New Roman"/>
      <w:szCs w:val="20"/>
    </w:rPr>
  </w:style>
  <w:style w:type="paragraph" w:styleId="TOC7">
    <w:name w:val="toc 7"/>
    <w:basedOn w:val="Normal"/>
    <w:next w:val="Normal"/>
    <w:autoRedefine/>
    <w:rsid w:val="00AF6AA7"/>
    <w:pPr>
      <w:ind w:left="1200"/>
    </w:pPr>
    <w:rPr>
      <w:rFonts w:eastAsia="Times New Roman"/>
      <w:szCs w:val="20"/>
    </w:rPr>
  </w:style>
  <w:style w:type="paragraph" w:styleId="TOC8">
    <w:name w:val="toc 8"/>
    <w:basedOn w:val="Normal"/>
    <w:next w:val="Normal"/>
    <w:autoRedefine/>
    <w:rsid w:val="00AF6AA7"/>
    <w:pPr>
      <w:ind w:left="1400"/>
    </w:pPr>
    <w:rPr>
      <w:rFonts w:eastAsia="Times New Roman"/>
      <w:szCs w:val="20"/>
    </w:rPr>
  </w:style>
  <w:style w:type="character" w:customStyle="1" w:styleId="allocatoragentsleft">
    <w:name w:val="al_locatoragentsleft"/>
    <w:basedOn w:val="DefaultParagraphFont"/>
    <w:rsid w:val="00AF6AA7"/>
  </w:style>
  <w:style w:type="character" w:styleId="HTMLTypewriter">
    <w:name w:val="HTML Typewriter"/>
    <w:basedOn w:val="DefaultParagraphFont"/>
    <w:unhideWhenUsed/>
    <w:rsid w:val="00AF6AA7"/>
    <w:rPr>
      <w:rFonts w:ascii="Courier New" w:eastAsia="Times New Roman" w:hAnsi="Courier New" w:cs="Courier New"/>
      <w:sz w:val="20"/>
      <w:szCs w:val="20"/>
    </w:rPr>
  </w:style>
  <w:style w:type="character" w:customStyle="1" w:styleId="caps">
    <w:name w:val="caps"/>
    <w:basedOn w:val="DefaultParagraphFont"/>
    <w:rsid w:val="00AF6AA7"/>
  </w:style>
  <w:style w:type="character" w:customStyle="1" w:styleId="UnderlinesCharChar">
    <w:name w:val="Underlines Char Char"/>
    <w:basedOn w:val="DefaultParagraphFont"/>
    <w:rsid w:val="00AF6AA7"/>
    <w:rPr>
      <w:rFonts w:cs="Arial"/>
      <w:b/>
      <w:bCs/>
      <w:noProof w:val="0"/>
      <w:sz w:val="22"/>
      <w:szCs w:val="26"/>
      <w:u w:val="single"/>
      <w:lang w:val="en-US" w:eastAsia="en-US" w:bidi="ar-SA"/>
    </w:rPr>
  </w:style>
  <w:style w:type="paragraph" w:customStyle="1" w:styleId="Carding">
    <w:name w:val="Carding"/>
    <w:basedOn w:val="Normal"/>
    <w:uiPriority w:val="99"/>
    <w:qFormat/>
    <w:rsid w:val="00AF6AA7"/>
    <w:rPr>
      <w:rFonts w:eastAsia="Times New Roman"/>
      <w:sz w:val="18"/>
    </w:rPr>
  </w:style>
  <w:style w:type="character" w:customStyle="1" w:styleId="aunderline">
    <w:name w:val="aunderline"/>
    <w:basedOn w:val="DefaultParagraphFont"/>
    <w:rsid w:val="00AF6AA7"/>
    <w:rPr>
      <w:rFonts w:ascii="Times New Roman" w:hAnsi="Times New Roman"/>
      <w:sz w:val="20"/>
      <w:szCs w:val="24"/>
      <w:u w:val="thick"/>
    </w:rPr>
  </w:style>
  <w:style w:type="character" w:customStyle="1" w:styleId="tagChar1">
    <w:name w:val="tag Char1"/>
    <w:basedOn w:val="DefaultParagraphFont"/>
    <w:rsid w:val="00AF6AA7"/>
    <w:rPr>
      <w:b/>
      <w:noProof w:val="0"/>
      <w:sz w:val="24"/>
      <w:lang w:val="en-US" w:eastAsia="en-US" w:bidi="ar-SA"/>
    </w:rPr>
  </w:style>
  <w:style w:type="character" w:customStyle="1" w:styleId="tagChar2">
    <w:name w:val="tag Char2"/>
    <w:basedOn w:val="DefaultParagraphFont"/>
    <w:qFormat/>
    <w:rsid w:val="00AF6AA7"/>
    <w:rPr>
      <w:b/>
      <w:noProof w:val="0"/>
      <w:sz w:val="24"/>
      <w:lang w:val="en-US" w:eastAsia="en-US" w:bidi="ar-SA"/>
    </w:rPr>
  </w:style>
  <w:style w:type="character" w:customStyle="1" w:styleId="Taggin-New">
    <w:name w:val="Taggin - New"/>
    <w:basedOn w:val="DefaultParagraphFont"/>
    <w:rsid w:val="00AF6AA7"/>
    <w:rPr>
      <w:rFonts w:ascii="Arial Narrow" w:hAnsi="Arial Narrow"/>
      <w:b/>
      <w:sz w:val="22"/>
    </w:rPr>
  </w:style>
  <w:style w:type="character" w:customStyle="1" w:styleId="Boxing-New">
    <w:name w:val="Boxing - New"/>
    <w:basedOn w:val="DefaultParagraphFont"/>
    <w:rsid w:val="00AF6AA7"/>
    <w:rPr>
      <w:rFonts w:ascii="Arial Narrow" w:hAnsi="Arial Narrow"/>
      <w:sz w:val="16"/>
      <w:u w:val="none"/>
      <w:bdr w:val="single" w:sz="4" w:space="0" w:color="auto"/>
    </w:rPr>
  </w:style>
  <w:style w:type="character" w:customStyle="1" w:styleId="ilad">
    <w:name w:val="il_ad"/>
    <w:rsid w:val="00AF6AA7"/>
  </w:style>
  <w:style w:type="paragraph" w:customStyle="1" w:styleId="CardsHighlighted">
    <w:name w:val="Cards Highlighted"/>
    <w:next w:val="Normal"/>
    <w:link w:val="CardsHighlightedChar"/>
    <w:qFormat/>
    <w:rsid w:val="00AF6AA7"/>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AF6AA7"/>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AF6AA7"/>
    <w:rPr>
      <w:rFonts w:ascii="Garamond" w:hAnsi="Garamond"/>
      <w:sz w:val="22"/>
      <w:szCs w:val="24"/>
      <w:u w:val="single"/>
      <w:lang w:val="en-US" w:eastAsia="en-US" w:bidi="ar-SA"/>
    </w:rPr>
  </w:style>
  <w:style w:type="paragraph" w:customStyle="1" w:styleId="Style2">
    <w:name w:val="Style2"/>
    <w:basedOn w:val="Heading4"/>
    <w:qFormat/>
    <w:rsid w:val="00AF6AA7"/>
    <w:pPr>
      <w:spacing w:before="0"/>
    </w:pPr>
    <w:rPr>
      <w:rFonts w:eastAsia="Times New Roman" w:cs="Times New Roman"/>
      <w:iCs/>
      <w:caps/>
      <w:szCs w:val="20"/>
    </w:rPr>
  </w:style>
  <w:style w:type="character" w:customStyle="1" w:styleId="pagetitle">
    <w:name w:val="pagetitle"/>
    <w:basedOn w:val="DefaultParagraphFont"/>
    <w:rsid w:val="00AF6AA7"/>
  </w:style>
  <w:style w:type="paragraph" w:customStyle="1" w:styleId="text">
    <w:name w:val="text"/>
    <w:basedOn w:val="Normal"/>
    <w:uiPriority w:val="99"/>
    <w:qFormat/>
    <w:rsid w:val="00AF6AA7"/>
    <w:pPr>
      <w:spacing w:before="100" w:beforeAutospacing="1" w:after="100" w:afterAutospacing="1"/>
    </w:pPr>
    <w:rPr>
      <w:rFonts w:eastAsia="Times New Roman"/>
    </w:rPr>
  </w:style>
  <w:style w:type="character" w:customStyle="1" w:styleId="StyleUnderlineCharChar9ptBold1">
    <w:name w:val="Style Underline Char Char + 9 pt Bold1"/>
    <w:rsid w:val="00AF6AA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F6AA7"/>
    <w:rPr>
      <w:rFonts w:ascii="Times New Roman" w:hAnsi="Times New Roman"/>
      <w:sz w:val="20"/>
      <w:szCs w:val="24"/>
      <w:u w:val="single"/>
      <w:lang w:val="en-US" w:eastAsia="en-US" w:bidi="ar-SA"/>
    </w:rPr>
  </w:style>
  <w:style w:type="character" w:customStyle="1" w:styleId="Style9ptBoldUnderline">
    <w:name w:val="Style 9 pt Bold Underline"/>
    <w:rsid w:val="00AF6AA7"/>
    <w:rPr>
      <w:b/>
      <w:bCs/>
      <w:sz w:val="20"/>
      <w:u w:val="single"/>
    </w:rPr>
  </w:style>
  <w:style w:type="paragraph" w:customStyle="1" w:styleId="StyleUnderline9pt0">
    <w:name w:val="Style Underline + 9 pt"/>
    <w:link w:val="StyleUnderline9ptChar"/>
    <w:qFormat/>
    <w:rsid w:val="00AF6AA7"/>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AF6AA7"/>
    <w:rPr>
      <w:rFonts w:ascii="Arial" w:eastAsia="Times New Roman" w:hAnsi="Arial" w:cs="Times New Roman"/>
      <w:sz w:val="22"/>
      <w:szCs w:val="20"/>
      <w:u w:val="single"/>
    </w:rPr>
  </w:style>
  <w:style w:type="character" w:customStyle="1" w:styleId="StyleUnderlineChar1Bold">
    <w:name w:val="Style Underline Char1 + Bold"/>
    <w:rsid w:val="00AF6AA7"/>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F6AA7"/>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AF6AA7"/>
    <w:rPr>
      <w:rFonts w:ascii="Calibri" w:hAnsi="Calibri" w:cs="Calibri"/>
      <w:kern w:val="32"/>
      <w:sz w:val="22"/>
      <w:szCs w:val="20"/>
      <w:u w:val="single"/>
      <w:lang w:eastAsia="ar-SA"/>
    </w:rPr>
  </w:style>
  <w:style w:type="character" w:customStyle="1" w:styleId="TagsCharCharChar">
    <w:name w:val="Tags Char Char Char"/>
    <w:basedOn w:val="DefaultParagraphFont"/>
    <w:rsid w:val="00AF6AA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F6AA7"/>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AF6AA7"/>
    <w:rPr>
      <w:color w:val="000000"/>
      <w:sz w:val="20"/>
      <w:u w:val="single"/>
    </w:rPr>
  </w:style>
  <w:style w:type="character" w:customStyle="1" w:styleId="Style11ptBlack">
    <w:name w:val="Style 11 pt Black"/>
    <w:basedOn w:val="DefaultParagraphFont"/>
    <w:rsid w:val="00AF6AA7"/>
    <w:rPr>
      <w:color w:val="000000"/>
      <w:sz w:val="20"/>
    </w:rPr>
  </w:style>
  <w:style w:type="character" w:customStyle="1" w:styleId="StyleUnderlineCharTimesBold">
    <w:name w:val="Style Underline Char + Times Bold"/>
    <w:basedOn w:val="DefaultParagraphFont"/>
    <w:rsid w:val="00AF6AA7"/>
    <w:rPr>
      <w:rFonts w:ascii="Times" w:hAnsi="Times"/>
      <w:b w:val="0"/>
      <w:bCs/>
      <w:sz w:val="20"/>
      <w:u w:val="single"/>
    </w:rPr>
  </w:style>
  <w:style w:type="character" w:customStyle="1" w:styleId="blubigktbiz">
    <w:name w:val="blubigktbiz"/>
    <w:rsid w:val="00AF6AA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F6AA7"/>
  </w:style>
  <w:style w:type="character" w:customStyle="1" w:styleId="StyleevidencetextBorderSinglesolidlineAuto05ptLChar">
    <w:name w:val="Style evidence text + Border: : (Single solid line Auto  0.5 pt L... Char"/>
    <w:link w:val="StyleevidencetextBorderSinglesolidlineAuto05ptL"/>
    <w:rsid w:val="00AF6AA7"/>
    <w:rPr>
      <w:rFonts w:ascii="Calibri" w:hAnsi="Calibri" w:cs="Calibri"/>
      <w:color w:val="000000"/>
      <w:sz w:val="22"/>
      <w:lang w:val="x-none" w:eastAsia="x-none"/>
    </w:rPr>
  </w:style>
  <w:style w:type="character" w:customStyle="1" w:styleId="Style4CharChar">
    <w:name w:val="Style4 Char Char"/>
    <w:basedOn w:val="DefaultParagraphFont"/>
    <w:rsid w:val="00AF6AA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F6AA7"/>
    <w:rPr>
      <w:rFonts w:ascii="Times New Roman" w:hAnsi="Times New Roman" w:cs="Times New Roman"/>
      <w:sz w:val="16"/>
      <w:szCs w:val="16"/>
    </w:rPr>
  </w:style>
  <w:style w:type="character" w:customStyle="1" w:styleId="StyleEmphasisArial12ptBold">
    <w:name w:val="Style Emphasis + Arial 12 pt Bold"/>
    <w:rsid w:val="00AF6AA7"/>
    <w:rPr>
      <w:rFonts w:ascii="Arial" w:hAnsi="Arial"/>
      <w:b/>
      <w:bCs/>
      <w:i/>
      <w:iCs/>
      <w:sz w:val="24"/>
    </w:rPr>
  </w:style>
  <w:style w:type="character" w:customStyle="1" w:styleId="super">
    <w:name w:val="super"/>
    <w:rsid w:val="00AF6AA7"/>
  </w:style>
  <w:style w:type="character" w:customStyle="1" w:styleId="text30">
    <w:name w:val="text30"/>
    <w:rsid w:val="00AF6AA7"/>
  </w:style>
  <w:style w:type="character" w:customStyle="1" w:styleId="uppercase">
    <w:name w:val="uppercase"/>
    <w:rsid w:val="00AF6AA7"/>
  </w:style>
  <w:style w:type="character" w:customStyle="1" w:styleId="bodytext0">
    <w:name w:val="bodytext"/>
    <w:rsid w:val="00AF6AA7"/>
  </w:style>
  <w:style w:type="character" w:customStyle="1" w:styleId="entry-title">
    <w:name w:val="entry-title"/>
    <w:rsid w:val="00AF6AA7"/>
  </w:style>
  <w:style w:type="character" w:customStyle="1" w:styleId="BodyTextIndentChar1">
    <w:name w:val="Body Text Indent Char1"/>
    <w:basedOn w:val="DefaultParagraphFont"/>
    <w:uiPriority w:val="99"/>
    <w:semiHidden/>
    <w:rsid w:val="00AF6AA7"/>
    <w:rPr>
      <w:rFonts w:ascii="Times New Roman" w:hAnsi="Times New Roman" w:cs="Times New Roman"/>
      <w:sz w:val="20"/>
    </w:rPr>
  </w:style>
  <w:style w:type="character" w:customStyle="1" w:styleId="Style6pt">
    <w:name w:val="Style 6 pt"/>
    <w:basedOn w:val="DefaultParagraphFont"/>
    <w:qFormat/>
    <w:rsid w:val="00AF6AA7"/>
    <w:rPr>
      <w:sz w:val="12"/>
    </w:rPr>
  </w:style>
  <w:style w:type="character" w:customStyle="1" w:styleId="CiteCharCharCharCharCharChar">
    <w:name w:val="Cite Char Char Char Char Char Char"/>
    <w:basedOn w:val="DefaultParagraphFont"/>
    <w:rsid w:val="00AF6AA7"/>
    <w:rPr>
      <w:b/>
      <w:noProof w:val="0"/>
      <w:sz w:val="22"/>
      <w:szCs w:val="24"/>
      <w:u w:val="single"/>
      <w:lang w:val="en-US" w:eastAsia="en-US" w:bidi="ar-SA"/>
    </w:rPr>
  </w:style>
  <w:style w:type="character" w:customStyle="1" w:styleId="mainbody1">
    <w:name w:val="mainbody1"/>
    <w:basedOn w:val="DefaultParagraphFont"/>
    <w:rsid w:val="00AF6AA7"/>
    <w:rPr>
      <w:rFonts w:ascii="Verdana" w:hAnsi="Verdana" w:hint="default"/>
      <w:color w:val="000000"/>
      <w:sz w:val="22"/>
      <w:szCs w:val="22"/>
    </w:rPr>
  </w:style>
  <w:style w:type="character" w:customStyle="1" w:styleId="ssl4">
    <w:name w:val="ss_l4"/>
    <w:basedOn w:val="DefaultParagraphFont"/>
    <w:rsid w:val="00AF6AA7"/>
  </w:style>
  <w:style w:type="paragraph" w:customStyle="1" w:styleId="StyleNormalWeb11ptUnderline">
    <w:name w:val="Style Normal (Web) + 11 pt Underline"/>
    <w:basedOn w:val="NormalWeb"/>
    <w:link w:val="StyleNormalWeb11ptUnderlineChar"/>
    <w:qFormat/>
    <w:rsid w:val="00AF6AA7"/>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AF6AA7"/>
    <w:rPr>
      <w:rFonts w:ascii="Calibri" w:eastAsia="Calibri" w:hAnsi="Calibri" w:cs="Calibri"/>
      <w:sz w:val="22"/>
      <w:u w:val="single"/>
    </w:rPr>
  </w:style>
  <w:style w:type="character" w:customStyle="1" w:styleId="cit-first-element">
    <w:name w:val="cit-first-element"/>
    <w:basedOn w:val="DefaultParagraphFont"/>
    <w:rsid w:val="00AF6AA7"/>
  </w:style>
  <w:style w:type="character" w:customStyle="1" w:styleId="title1">
    <w:name w:val="title1"/>
    <w:basedOn w:val="DefaultParagraphFont"/>
    <w:rsid w:val="00AF6AA7"/>
  </w:style>
  <w:style w:type="character" w:customStyle="1" w:styleId="StyleThickunderline1">
    <w:name w:val="Style Thick underline1"/>
    <w:basedOn w:val="DefaultParagraphFont"/>
    <w:rsid w:val="00AF6AA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F6AA7"/>
    <w:rPr>
      <w:rFonts w:ascii="Georgia" w:hAnsi="Georgia"/>
    </w:rPr>
  </w:style>
  <w:style w:type="character" w:customStyle="1" w:styleId="FooterChar1">
    <w:name w:val="Footer Char1"/>
    <w:basedOn w:val="DefaultParagraphFont"/>
    <w:uiPriority w:val="99"/>
    <w:semiHidden/>
    <w:rsid w:val="00AF6AA7"/>
    <w:rPr>
      <w:rFonts w:ascii="Georgia" w:hAnsi="Georgia"/>
    </w:rPr>
  </w:style>
  <w:style w:type="character" w:customStyle="1" w:styleId="AnalyticChar">
    <w:name w:val="Analytic Char"/>
    <w:basedOn w:val="DefaultParagraphFont"/>
    <w:link w:val="Analytic"/>
    <w:rsid w:val="00AF6AA7"/>
    <w:rPr>
      <w:rFonts w:ascii="Calibri" w:hAnsi="Calibri" w:cs="Calibri"/>
      <w:b/>
    </w:rPr>
  </w:style>
  <w:style w:type="character" w:customStyle="1" w:styleId="UnderlineBold0">
    <w:name w:val="Underline Bold"/>
    <w:uiPriority w:val="6"/>
    <w:qFormat/>
    <w:rsid w:val="00AF6AA7"/>
    <w:rPr>
      <w:b/>
      <w:sz w:val="20"/>
      <w:u w:val="single"/>
    </w:rPr>
  </w:style>
  <w:style w:type="paragraph" w:customStyle="1" w:styleId="Underline20">
    <w:name w:val="Underline2"/>
    <w:basedOn w:val="Normal"/>
    <w:link w:val="Underline2Char"/>
    <w:autoRedefine/>
    <w:uiPriority w:val="4"/>
    <w:qFormat/>
    <w:rsid w:val="00AF6AA7"/>
    <w:rPr>
      <w:b/>
      <w:u w:val="single"/>
    </w:rPr>
  </w:style>
  <w:style w:type="character" w:customStyle="1" w:styleId="Underline2Char">
    <w:name w:val="Underline2 Char"/>
    <w:basedOn w:val="DefaultParagraphFont"/>
    <w:link w:val="Underline20"/>
    <w:uiPriority w:val="4"/>
    <w:rsid w:val="00AF6AA7"/>
    <w:rPr>
      <w:rFonts w:ascii="Calibri" w:hAnsi="Calibri" w:cs="Calibri"/>
      <w:b/>
      <w:sz w:val="22"/>
      <w:u w:val="single"/>
    </w:rPr>
  </w:style>
  <w:style w:type="character" w:customStyle="1" w:styleId="NormalTextChar">
    <w:name w:val="Normal Text Char"/>
    <w:link w:val="NormalText"/>
    <w:rsid w:val="00AF6AA7"/>
    <w:rPr>
      <w:rFonts w:ascii="Calibri" w:eastAsia="Times New Roman" w:hAnsi="Calibri" w:cs="Calibri"/>
      <w:sz w:val="22"/>
      <w:szCs w:val="26"/>
    </w:rPr>
  </w:style>
  <w:style w:type="paragraph" w:customStyle="1" w:styleId="TableParagraph">
    <w:name w:val="Table Paragraph"/>
    <w:basedOn w:val="Normal"/>
    <w:uiPriority w:val="1"/>
    <w:qFormat/>
    <w:rsid w:val="00AF6AA7"/>
    <w:pPr>
      <w:widowControl w:val="0"/>
    </w:pPr>
  </w:style>
  <w:style w:type="character" w:customStyle="1" w:styleId="UnderlineChar0">
    <w:name w:val="UnderlineChar"/>
    <w:rsid w:val="00AF6AA7"/>
    <w:rPr>
      <w:sz w:val="24"/>
      <w:u w:val="single"/>
      <w:shd w:val="clear" w:color="auto" w:fill="auto"/>
    </w:rPr>
  </w:style>
  <w:style w:type="character" w:customStyle="1" w:styleId="foreground">
    <w:name w:val="foreground"/>
    <w:basedOn w:val="DefaultParagraphFont"/>
    <w:rsid w:val="00AF6AA7"/>
  </w:style>
  <w:style w:type="paragraph" w:customStyle="1" w:styleId="StyleCircled11pt">
    <w:name w:val="Style Circled + 11 pt"/>
    <w:basedOn w:val="Normal"/>
    <w:link w:val="StyleCircled11ptChar"/>
    <w:qFormat/>
    <w:rsid w:val="00AF6AA7"/>
    <w:rPr>
      <w:rFonts w:eastAsia="Times New Roman"/>
      <w:b/>
      <w:bCs/>
      <w:sz w:val="20"/>
      <w:u w:val="single"/>
    </w:rPr>
  </w:style>
  <w:style w:type="character" w:customStyle="1" w:styleId="StyleCircled11ptChar">
    <w:name w:val="Style Circled + 11 pt Char"/>
    <w:link w:val="StyleCircled11pt"/>
    <w:rsid w:val="00AF6AA7"/>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AF6AA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F6AA7"/>
    <w:rPr>
      <w:rFonts w:ascii="Times" w:eastAsia="Times New Roman" w:hAnsi="Times" w:cs="Calibri"/>
      <w:sz w:val="20"/>
      <w:szCs w:val="28"/>
      <w:u w:val="single"/>
    </w:rPr>
  </w:style>
  <w:style w:type="paragraph" w:customStyle="1" w:styleId="cite20">
    <w:name w:val="cite2"/>
    <w:basedOn w:val="Normal"/>
    <w:uiPriority w:val="99"/>
    <w:qFormat/>
    <w:rsid w:val="00AF6AA7"/>
    <w:rPr>
      <w:rFonts w:eastAsia="Times New Roman"/>
      <w:color w:val="000000"/>
      <w:sz w:val="20"/>
      <w:szCs w:val="20"/>
    </w:rPr>
  </w:style>
  <w:style w:type="character" w:customStyle="1" w:styleId="postby">
    <w:name w:val="post_by"/>
    <w:basedOn w:val="DefaultParagraphFont"/>
    <w:rsid w:val="00AF6AA7"/>
  </w:style>
  <w:style w:type="character" w:customStyle="1" w:styleId="Style11ptBorderSinglesolidlineAuto05ptLinewidth">
    <w:name w:val="Style 11 pt Border: : (Single solid line Auto  0.5 pt Line width)"/>
    <w:rsid w:val="00AF6AA7"/>
    <w:rPr>
      <w:sz w:val="20"/>
      <w:bdr w:val="single" w:sz="4" w:space="0" w:color="auto" w:frame="1"/>
    </w:rPr>
  </w:style>
  <w:style w:type="character" w:customStyle="1" w:styleId="StyleUnderlineChar9ptBorderSinglesolidlineAuto0">
    <w:name w:val="Style Underline Char + 9 pt Border: : (Single solid line Auto  0..."/>
    <w:rsid w:val="00AF6AA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F6AA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F6AA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F6AA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F6AA7"/>
    <w:rPr>
      <w:sz w:val="20"/>
      <w:szCs w:val="24"/>
      <w:u w:val="single"/>
      <w:bdr w:val="single" w:sz="4" w:space="0" w:color="auto"/>
      <w:lang w:val="en-US" w:eastAsia="en-US" w:bidi="ar-SA"/>
    </w:rPr>
  </w:style>
  <w:style w:type="character" w:customStyle="1" w:styleId="StyleLatinGaramondUnderline">
    <w:name w:val="Style (Latin) Garamond Underline"/>
    <w:rsid w:val="00AF6AA7"/>
    <w:rPr>
      <w:rFonts w:ascii="Times New Roman" w:hAnsi="Times New Roman"/>
      <w:sz w:val="20"/>
      <w:u w:val="single"/>
    </w:rPr>
  </w:style>
  <w:style w:type="character" w:customStyle="1" w:styleId="StyleLatinGaramond">
    <w:name w:val="Style (Latin) Garamond"/>
    <w:rsid w:val="00AF6AA7"/>
    <w:rPr>
      <w:rFonts w:ascii="Times New Roman" w:hAnsi="Times New Roman"/>
      <w:sz w:val="20"/>
    </w:rPr>
  </w:style>
  <w:style w:type="character" w:customStyle="1" w:styleId="styletimesnewroman12ptbold0">
    <w:name w:val="styletimesnewroman12ptbold"/>
    <w:basedOn w:val="DefaultParagraphFont"/>
    <w:rsid w:val="00AF6AA7"/>
  </w:style>
  <w:style w:type="character" w:customStyle="1" w:styleId="CharCharCharCharChar">
    <w:name w:val="Char Char Char Char Char"/>
    <w:aliases w:val="Char Char Char Char,Char Char Char Char Char Char Char1,Heading 2 Char1 Char Char Char Char Char Char"/>
    <w:basedOn w:val="DefaultParagraphFont"/>
    <w:rsid w:val="00AF6AA7"/>
    <w:rPr>
      <w:rFonts w:cs="Arial"/>
      <w:b/>
      <w:bCs/>
      <w:iCs/>
      <w:sz w:val="24"/>
      <w:szCs w:val="28"/>
      <w:lang w:val="en-US" w:eastAsia="en-US" w:bidi="ar-SA"/>
    </w:rPr>
  </w:style>
  <w:style w:type="character" w:customStyle="1" w:styleId="mainheading">
    <w:name w:val="mainheading"/>
    <w:basedOn w:val="DefaultParagraphFont"/>
    <w:rsid w:val="00AF6AA7"/>
  </w:style>
  <w:style w:type="paragraph" w:customStyle="1" w:styleId="BoldandUnderlineChar2CharChar">
    <w:name w:val="Bold and Underline Char2 Char Char"/>
    <w:basedOn w:val="Normal"/>
    <w:link w:val="BoldandUnderlineChar2CharCharChar"/>
    <w:qFormat/>
    <w:rsid w:val="00AF6AA7"/>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F6AA7"/>
    <w:rPr>
      <w:rFonts w:ascii="Calibri" w:eastAsia="Times New Roman" w:hAnsi="Calibri" w:cs="Calibri"/>
      <w:b/>
      <w:sz w:val="22"/>
      <w:u w:val="single"/>
    </w:rPr>
  </w:style>
  <w:style w:type="character" w:customStyle="1" w:styleId="StyleUnderlineChar9ptChar">
    <w:name w:val="Style Underline Char + 9 pt Char"/>
    <w:basedOn w:val="UnderlineCharChar"/>
    <w:rsid w:val="00AF6AA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F6AA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F6AA7"/>
    <w:rPr>
      <w:sz w:val="16"/>
    </w:rPr>
  </w:style>
  <w:style w:type="paragraph" w:customStyle="1" w:styleId="Reduce8pt">
    <w:name w:val="Reduce 8pt"/>
    <w:basedOn w:val="Normal"/>
    <w:link w:val="Reduce8ptCharChar"/>
    <w:qFormat/>
    <w:rsid w:val="00AF6AA7"/>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AF6AA7"/>
    <w:pPr>
      <w:contextualSpacing/>
    </w:pPr>
    <w:rPr>
      <w:rFonts w:eastAsia="Calibri"/>
    </w:rPr>
  </w:style>
  <w:style w:type="character" w:customStyle="1" w:styleId="CardIndentedChar">
    <w:name w:val="Card (Indented) Char"/>
    <w:link w:val="CardIndented"/>
    <w:locked/>
    <w:rsid w:val="00AF6AA7"/>
    <w:rPr>
      <w:rFonts w:ascii="Calibri" w:hAnsi="Calibri" w:cs="Calibri"/>
      <w:sz w:val="22"/>
    </w:rPr>
  </w:style>
  <w:style w:type="character" w:customStyle="1" w:styleId="citenon-boldChar">
    <w:name w:val="cite non-bold Char"/>
    <w:basedOn w:val="DefaultParagraphFont"/>
    <w:link w:val="citenon-bold"/>
    <w:locked/>
    <w:rsid w:val="00AF6AA7"/>
    <w:rPr>
      <w:rFonts w:ascii="Garamond" w:eastAsia="Times New Roman" w:hAnsi="Garamond" w:cs="Calibri"/>
      <w:sz w:val="22"/>
      <w:szCs w:val="20"/>
    </w:rPr>
  </w:style>
  <w:style w:type="character" w:customStyle="1" w:styleId="boldciteChar4">
    <w:name w:val="bold cite Char4"/>
    <w:link w:val="boldcite"/>
    <w:locked/>
    <w:rsid w:val="00AF6AA7"/>
    <w:rPr>
      <w:rFonts w:eastAsia="Times New Roman" w:cs="Times New Roman"/>
      <w:b/>
      <w:color w:val="000000"/>
      <w:sz w:val="20"/>
      <w:u w:val="thick" w:color="000000"/>
    </w:rPr>
  </w:style>
  <w:style w:type="paragraph" w:customStyle="1" w:styleId="boldcite">
    <w:name w:val="bold cite"/>
    <w:basedOn w:val="Normal"/>
    <w:link w:val="boldciteChar4"/>
    <w:qFormat/>
    <w:rsid w:val="00AF6AA7"/>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F6AA7"/>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AF6AA7"/>
    <w:rPr>
      <w:rFonts w:eastAsia="Calibri"/>
      <w:b/>
    </w:rPr>
  </w:style>
  <w:style w:type="character" w:customStyle="1" w:styleId="HeadingsBaseChar">
    <w:name w:val="Headings Base Char"/>
    <w:basedOn w:val="DefaultParagraphFont"/>
    <w:link w:val="HeadingsBase"/>
    <w:locked/>
    <w:rsid w:val="00AF6AA7"/>
    <w:rPr>
      <w:rFonts w:ascii="Times New Roman" w:hAnsi="Times New Roman" w:cs="Times New Roman"/>
      <w:b/>
      <w:sz w:val="32"/>
    </w:rPr>
  </w:style>
  <w:style w:type="paragraph" w:customStyle="1" w:styleId="HeadingsBase">
    <w:name w:val="Headings Base"/>
    <w:basedOn w:val="Normal"/>
    <w:link w:val="HeadingsBaseChar"/>
    <w:qFormat/>
    <w:rsid w:val="00AF6AA7"/>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AF6AA7"/>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AF6AA7"/>
    <w:pPr>
      <w:spacing w:line="480" w:lineRule="auto"/>
      <w:ind w:firstLine="720"/>
    </w:pPr>
    <w:rPr>
      <w:rFonts w:eastAsia="Calibri"/>
    </w:rPr>
  </w:style>
  <w:style w:type="paragraph" w:customStyle="1" w:styleId="SchoolBlockQuote">
    <w:name w:val="School Block Quote"/>
    <w:basedOn w:val="SchoolPaper"/>
    <w:qFormat/>
    <w:rsid w:val="00AF6AA7"/>
  </w:style>
  <w:style w:type="paragraph" w:customStyle="1" w:styleId="SchoolWorksCited">
    <w:name w:val="School Works Cited"/>
    <w:basedOn w:val="SchoolPaper"/>
    <w:qFormat/>
    <w:rsid w:val="00AF6AA7"/>
  </w:style>
  <w:style w:type="paragraph" w:customStyle="1" w:styleId="BlockQuote">
    <w:name w:val="Block Quote"/>
    <w:basedOn w:val="Normal"/>
    <w:qFormat/>
    <w:rsid w:val="00AF6AA7"/>
    <w:pPr>
      <w:ind w:left="720" w:right="720"/>
    </w:pPr>
    <w:rPr>
      <w:rFonts w:eastAsia="Calibri"/>
    </w:rPr>
  </w:style>
  <w:style w:type="paragraph" w:customStyle="1" w:styleId="PaperBody">
    <w:name w:val="Paper Body"/>
    <w:basedOn w:val="Normal"/>
    <w:qFormat/>
    <w:rsid w:val="00AF6AA7"/>
    <w:pPr>
      <w:spacing w:line="480" w:lineRule="auto"/>
      <w:ind w:firstLine="720"/>
    </w:pPr>
    <w:rPr>
      <w:rFonts w:eastAsia="Calibri"/>
    </w:rPr>
  </w:style>
  <w:style w:type="paragraph" w:customStyle="1" w:styleId="PaperCitation">
    <w:name w:val="Paper Citation"/>
    <w:basedOn w:val="Normal"/>
    <w:qFormat/>
    <w:rsid w:val="00AF6AA7"/>
    <w:pPr>
      <w:spacing w:line="480" w:lineRule="auto"/>
      <w:ind w:left="720" w:hanging="720"/>
    </w:pPr>
    <w:rPr>
      <w:rFonts w:eastAsia="Calibri"/>
    </w:rPr>
  </w:style>
  <w:style w:type="character" w:customStyle="1" w:styleId="hatChar">
    <w:name w:val="hat Char"/>
    <w:basedOn w:val="DefaultParagraphFont"/>
    <w:link w:val="hat"/>
    <w:locked/>
    <w:rsid w:val="00AF6AA7"/>
    <w:rPr>
      <w:rFonts w:ascii="Calibri" w:eastAsia="Times New Roman" w:hAnsi="Calibri" w:cs="Calibri"/>
      <w:b/>
      <w:bCs/>
      <w:sz w:val="32"/>
      <w:u w:val="single"/>
      <w:lang w:bidi="en-US"/>
    </w:rPr>
  </w:style>
  <w:style w:type="paragraph" w:customStyle="1" w:styleId="WW-Default">
    <w:name w:val="WW-Default"/>
    <w:qFormat/>
    <w:rsid w:val="00AF6AA7"/>
    <w:pPr>
      <w:suppressAutoHyphens/>
    </w:pPr>
    <w:rPr>
      <w:rFonts w:ascii="Georgia" w:eastAsia="Calibri" w:hAnsi="Georgia" w:cs="Calibri"/>
      <w:sz w:val="22"/>
      <w:szCs w:val="22"/>
      <w:lang w:eastAsia="ar-SA"/>
    </w:rPr>
  </w:style>
  <w:style w:type="paragraph" w:customStyle="1" w:styleId="B-TagCite">
    <w:name w:val="B-TagCite"/>
    <w:qFormat/>
    <w:rsid w:val="00AF6AA7"/>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AF6AA7"/>
    <w:rPr>
      <w:rFonts w:ascii="Times New Roman" w:hAnsi="Times New Roman" w:cs="Times New Roman"/>
      <w:b/>
      <w:sz w:val="20"/>
    </w:rPr>
  </w:style>
  <w:style w:type="paragraph" w:customStyle="1" w:styleId="MicroText">
    <w:name w:val="MicroText"/>
    <w:basedOn w:val="Normal"/>
    <w:next w:val="Normal"/>
    <w:link w:val="MicroTextChar"/>
    <w:qFormat/>
    <w:rsid w:val="00AF6AA7"/>
    <w:rPr>
      <w:rFonts w:ascii="Arial Narrow" w:hAnsi="Arial Narrow" w:cstheme="minorBidi"/>
      <w:sz w:val="12"/>
    </w:rPr>
  </w:style>
  <w:style w:type="character" w:customStyle="1" w:styleId="Footnote2Char">
    <w:name w:val="Footnote2 Char"/>
    <w:link w:val="Footnote2"/>
    <w:locked/>
    <w:rsid w:val="00AF6AA7"/>
  </w:style>
  <w:style w:type="paragraph" w:customStyle="1" w:styleId="Footnote2">
    <w:name w:val="Footnote2"/>
    <w:basedOn w:val="Normal"/>
    <w:next w:val="Normal"/>
    <w:link w:val="Footnote2Char"/>
    <w:autoRedefine/>
    <w:qFormat/>
    <w:rsid w:val="00AF6AA7"/>
    <w:pPr>
      <w:spacing w:after="120" w:line="480" w:lineRule="auto"/>
    </w:pPr>
    <w:rPr>
      <w:rFonts w:asciiTheme="minorHAnsi" w:hAnsiTheme="minorHAnsi" w:cstheme="minorBidi"/>
      <w:sz w:val="24"/>
    </w:rPr>
  </w:style>
  <w:style w:type="paragraph" w:customStyle="1" w:styleId="indent">
    <w:name w:val="indent"/>
    <w:basedOn w:val="Normal"/>
    <w:qFormat/>
    <w:rsid w:val="00AF6AA7"/>
    <w:pPr>
      <w:spacing w:before="100" w:beforeAutospacing="1" w:after="100" w:afterAutospacing="1"/>
    </w:pPr>
    <w:rPr>
      <w:rFonts w:eastAsia="Times New Roman"/>
    </w:rPr>
  </w:style>
  <w:style w:type="paragraph" w:customStyle="1" w:styleId="PageHeaderLine1">
    <w:name w:val="PageHeaderLine1"/>
    <w:basedOn w:val="Normal"/>
    <w:qFormat/>
    <w:rsid w:val="00AF6AA7"/>
    <w:pPr>
      <w:tabs>
        <w:tab w:val="right" w:pos="10800"/>
      </w:tabs>
    </w:pPr>
    <w:rPr>
      <w:rFonts w:eastAsia="Calibri"/>
      <w:b/>
    </w:rPr>
  </w:style>
  <w:style w:type="paragraph" w:customStyle="1" w:styleId="PageHeaderLine2">
    <w:name w:val="PageHeaderLine2"/>
    <w:basedOn w:val="Normal"/>
    <w:next w:val="Normal"/>
    <w:link w:val="PageHeaderLine2Char"/>
    <w:qFormat/>
    <w:rsid w:val="00AF6AA7"/>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AF6AA7"/>
    <w:rPr>
      <w:rFonts w:ascii="Times New Roman" w:hAnsi="Times New Roman" w:cs="Times New Roman"/>
      <w:sz w:val="20"/>
    </w:rPr>
  </w:style>
  <w:style w:type="paragraph" w:customStyle="1" w:styleId="CardText1">
    <w:name w:val="CardText"/>
    <w:basedOn w:val="Normal"/>
    <w:link w:val="CardTextChar3"/>
    <w:qFormat/>
    <w:rsid w:val="00AF6AA7"/>
    <w:pPr>
      <w:ind w:left="288"/>
    </w:pPr>
    <w:rPr>
      <w:rFonts w:ascii="Times New Roman" w:hAnsi="Times New Roman" w:cs="Times New Roman"/>
      <w:sz w:val="20"/>
    </w:rPr>
  </w:style>
  <w:style w:type="character" w:customStyle="1" w:styleId="stylestylebold12pt">
    <w:name w:val="stylestylebold12pt"/>
    <w:basedOn w:val="DefaultParagraphFont"/>
    <w:rsid w:val="00AF6AA7"/>
  </w:style>
  <w:style w:type="character" w:customStyle="1" w:styleId="styleboldunderline">
    <w:name w:val="styleboldunderline"/>
    <w:basedOn w:val="DefaultParagraphFont"/>
    <w:rsid w:val="00AF6AA7"/>
  </w:style>
  <w:style w:type="character" w:customStyle="1" w:styleId="box">
    <w:name w:val="box"/>
    <w:basedOn w:val="DefaultParagraphFont"/>
    <w:rsid w:val="00AF6AA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F6AA7"/>
    <w:rPr>
      <w:rFonts w:ascii="Arial Narrow" w:hAnsi="Arial Narrow" w:cs="Arial Narrow" w:hint="default"/>
      <w:sz w:val="18"/>
      <w:szCs w:val="18"/>
    </w:rPr>
  </w:style>
  <w:style w:type="character" w:customStyle="1" w:styleId="FontStyle14">
    <w:name w:val="Font Style14"/>
    <w:basedOn w:val="DefaultParagraphFont"/>
    <w:uiPriority w:val="99"/>
    <w:rsid w:val="00AF6AA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F6AA7"/>
    <w:rPr>
      <w:rFonts w:ascii="Arial Narrow" w:hAnsi="Arial Narrow" w:cs="Arial Narrow" w:hint="default"/>
      <w:b/>
      <w:bCs/>
      <w:sz w:val="10"/>
      <w:szCs w:val="10"/>
    </w:rPr>
  </w:style>
  <w:style w:type="character" w:customStyle="1" w:styleId="CardTagandCiteChar">
    <w:name w:val="Card Tag and Cite Char"/>
    <w:basedOn w:val="DefaultParagraphFont"/>
    <w:rsid w:val="00AF6AA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AF6AA7"/>
    <w:rPr>
      <w:rFonts w:ascii="Arial Narrow" w:hAnsi="Arial Narrow"/>
      <w:b/>
      <w:color w:val="000000"/>
      <w:sz w:val="22"/>
      <w:szCs w:val="22"/>
      <w:u w:val="single"/>
    </w:rPr>
  </w:style>
  <w:style w:type="character" w:customStyle="1" w:styleId="SmallText0">
    <w:name w:val="SmallText"/>
    <w:rsid w:val="00AF6AA7"/>
    <w:rPr>
      <w:color w:val="000000"/>
    </w:rPr>
  </w:style>
  <w:style w:type="character" w:customStyle="1" w:styleId="CitesChar1">
    <w:name w:val="Cites Char1"/>
    <w:basedOn w:val="DefaultParagraphFont"/>
    <w:rsid w:val="00AF6AA7"/>
    <w:rPr>
      <w:b/>
      <w:bCs w:val="0"/>
      <w:szCs w:val="24"/>
      <w:u w:val="single"/>
      <w:lang w:val="en-US" w:eastAsia="en-US" w:bidi="ar-SA"/>
    </w:rPr>
  </w:style>
  <w:style w:type="character" w:customStyle="1" w:styleId="CardUnderlinedChar">
    <w:name w:val="Card Underlined Char"/>
    <w:basedOn w:val="DefaultParagraphFont"/>
    <w:rsid w:val="00AF6AA7"/>
    <w:rPr>
      <w:rFonts w:ascii="Arial Narrow" w:hAnsi="Arial Narrow" w:hint="default"/>
      <w:sz w:val="22"/>
      <w:szCs w:val="24"/>
      <w:u w:val="single"/>
      <w:lang w:val="en-US" w:eastAsia="en-US" w:bidi="ar-SA"/>
    </w:rPr>
  </w:style>
  <w:style w:type="character" w:customStyle="1" w:styleId="underline3">
    <w:name w:val="underline3"/>
    <w:basedOn w:val="underline2"/>
    <w:rsid w:val="00AF6AA7"/>
    <w:rPr>
      <w:rFonts w:ascii="Arial" w:hAnsi="Arial"/>
      <w:sz w:val="18"/>
      <w:u w:val="single"/>
      <w:bdr w:val="none" w:sz="0" w:space="0" w:color="auto" w:frame="1"/>
      <w:shd w:val="clear" w:color="auto" w:fill="FFFF00"/>
    </w:rPr>
  </w:style>
  <w:style w:type="character" w:customStyle="1" w:styleId="menu">
    <w:name w:val="menu"/>
    <w:basedOn w:val="DefaultParagraphFont"/>
    <w:rsid w:val="00AF6AA7"/>
  </w:style>
  <w:style w:type="character" w:customStyle="1" w:styleId="itxtrst">
    <w:name w:val="itxtrst"/>
    <w:rsid w:val="00AF6AA7"/>
  </w:style>
  <w:style w:type="character" w:customStyle="1" w:styleId="A-Underlining">
    <w:name w:val="A-Underlining"/>
    <w:basedOn w:val="DefaultParagraphFont"/>
    <w:rsid w:val="00AF6AA7"/>
    <w:rPr>
      <w:rFonts w:ascii="Garamond" w:hAnsi="Garamond" w:hint="default"/>
      <w:color w:val="auto"/>
      <w:sz w:val="24"/>
      <w:u w:val="single"/>
    </w:rPr>
  </w:style>
  <w:style w:type="character" w:customStyle="1" w:styleId="StyleUnderlineBold0">
    <w:name w:val="Style Underline + Bold"/>
    <w:rsid w:val="00AF6AA7"/>
    <w:rPr>
      <w:b/>
      <w:bCs/>
      <w:u w:val="single"/>
    </w:rPr>
  </w:style>
  <w:style w:type="character" w:customStyle="1" w:styleId="Underline-Highlighted">
    <w:name w:val="Underline-Highlighted"/>
    <w:uiPriority w:val="1"/>
    <w:qFormat/>
    <w:rsid w:val="00AF6AA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F6AA7"/>
  </w:style>
  <w:style w:type="character" w:customStyle="1" w:styleId="newsmain">
    <w:name w:val="news_main"/>
    <w:basedOn w:val="DefaultParagraphFont"/>
    <w:rsid w:val="00AF6AA7"/>
  </w:style>
  <w:style w:type="character" w:customStyle="1" w:styleId="vitstoryheadline">
    <w:name w:val="vitstoryheadline"/>
    <w:rsid w:val="00AF6AA7"/>
  </w:style>
  <w:style w:type="character" w:customStyle="1" w:styleId="AuthorDate0">
    <w:name w:val="Author Date"/>
    <w:rsid w:val="00AF6AA7"/>
    <w:rPr>
      <w:b/>
      <w:bCs w:val="0"/>
      <w:sz w:val="24"/>
      <w:u w:val="thick"/>
    </w:rPr>
  </w:style>
  <w:style w:type="character" w:customStyle="1" w:styleId="red">
    <w:name w:val="red"/>
    <w:basedOn w:val="DefaultParagraphFont"/>
    <w:rsid w:val="00AF6AA7"/>
  </w:style>
  <w:style w:type="character" w:customStyle="1" w:styleId="at">
    <w:name w:val="at"/>
    <w:rsid w:val="00AF6AA7"/>
  </w:style>
  <w:style w:type="character" w:customStyle="1" w:styleId="org">
    <w:name w:val="org"/>
    <w:rsid w:val="00AF6AA7"/>
  </w:style>
  <w:style w:type="character" w:customStyle="1" w:styleId="pnumber">
    <w:name w:val="pnumber"/>
    <w:rsid w:val="00AF6AA7"/>
  </w:style>
  <w:style w:type="character" w:customStyle="1" w:styleId="ital">
    <w:name w:val="ital"/>
    <w:rsid w:val="00AF6AA7"/>
  </w:style>
  <w:style w:type="character" w:customStyle="1" w:styleId="orgdiv">
    <w:name w:val="orgdiv"/>
    <w:rsid w:val="00AF6AA7"/>
  </w:style>
  <w:style w:type="character" w:customStyle="1" w:styleId="orgname">
    <w:name w:val="orgname"/>
    <w:rsid w:val="00AF6AA7"/>
  </w:style>
  <w:style w:type="character" w:customStyle="1" w:styleId="city">
    <w:name w:val="city"/>
    <w:rsid w:val="00AF6AA7"/>
  </w:style>
  <w:style w:type="character" w:customStyle="1" w:styleId="state">
    <w:name w:val="state"/>
    <w:rsid w:val="00AF6AA7"/>
  </w:style>
  <w:style w:type="character" w:customStyle="1" w:styleId="country">
    <w:name w:val="country"/>
    <w:rsid w:val="00AF6AA7"/>
  </w:style>
  <w:style w:type="character" w:customStyle="1" w:styleId="articletitle">
    <w:name w:val="articletitle"/>
    <w:rsid w:val="00AF6AA7"/>
    <w:rPr>
      <w:rFonts w:ascii="Times New Roman" w:hAnsi="Times New Roman" w:cs="Times New Roman" w:hint="default"/>
    </w:rPr>
  </w:style>
  <w:style w:type="character" w:customStyle="1" w:styleId="6pointChar">
    <w:name w:val="6 point Char"/>
    <w:rsid w:val="00AF6AA7"/>
    <w:rPr>
      <w:rFonts w:ascii="Times New Roman" w:hAnsi="Times New Roman" w:cs="Times New Roman" w:hint="default"/>
      <w:sz w:val="12"/>
      <w:lang w:val="en-US" w:eastAsia="en-US"/>
    </w:rPr>
  </w:style>
  <w:style w:type="character" w:customStyle="1" w:styleId="StyleThickunderline">
    <w:name w:val="Style Thick underline"/>
    <w:qFormat/>
    <w:rsid w:val="00AF6AA7"/>
    <w:rPr>
      <w:u w:val="thick"/>
    </w:rPr>
  </w:style>
  <w:style w:type="character" w:customStyle="1" w:styleId="Box0">
    <w:name w:val="Box!"/>
    <w:rsid w:val="00AF6AA7"/>
    <w:rPr>
      <w:rFonts w:ascii="Garamond" w:hAnsi="Garamond" w:hint="default"/>
      <w:sz w:val="24"/>
      <w:u w:val="single"/>
      <w:bdr w:val="single" w:sz="4" w:space="0" w:color="auto" w:frame="1"/>
    </w:rPr>
  </w:style>
  <w:style w:type="character" w:customStyle="1" w:styleId="citechar">
    <w:name w:val="citechar"/>
    <w:basedOn w:val="DefaultParagraphFont"/>
    <w:rsid w:val="00AF6AA7"/>
  </w:style>
  <w:style w:type="character" w:customStyle="1" w:styleId="underlinechar2">
    <w:name w:val="underlinechar"/>
    <w:basedOn w:val="DefaultParagraphFont"/>
    <w:rsid w:val="00AF6AA7"/>
  </w:style>
  <w:style w:type="character" w:customStyle="1" w:styleId="CardUnderlineChar">
    <w:name w:val="Card Underline Char"/>
    <w:rsid w:val="00AF6AA7"/>
    <w:rPr>
      <w:szCs w:val="24"/>
      <w:u w:val="single"/>
      <w:lang w:val="en-US" w:eastAsia="en-US" w:bidi="ar-SA"/>
    </w:rPr>
  </w:style>
  <w:style w:type="character" w:customStyle="1" w:styleId="tagciteChar">
    <w:name w:val="tag/cite Char"/>
    <w:basedOn w:val="DefaultParagraphFont"/>
    <w:rsid w:val="00AF6AA7"/>
    <w:rPr>
      <w:b/>
      <w:bCs w:val="0"/>
      <w:sz w:val="24"/>
      <w:lang w:val="en-US" w:eastAsia="en-US" w:bidi="ar-SA"/>
    </w:rPr>
  </w:style>
  <w:style w:type="character" w:customStyle="1" w:styleId="8pointChar">
    <w:name w:val="8 point Char"/>
    <w:basedOn w:val="DefaultParagraphFont"/>
    <w:rsid w:val="00AF6AA7"/>
    <w:rPr>
      <w:sz w:val="16"/>
      <w:lang w:val="en-US" w:eastAsia="en-US" w:bidi="ar-SA"/>
    </w:rPr>
  </w:style>
  <w:style w:type="character" w:customStyle="1" w:styleId="BoldText12pt">
    <w:name w:val="Bold Text 12 pt"/>
    <w:rsid w:val="00AF6AA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F6AA7"/>
  </w:style>
  <w:style w:type="table" w:styleId="TableGrid">
    <w:name w:val="Table Grid"/>
    <w:basedOn w:val="TableNormal"/>
    <w:rsid w:val="00AF6AA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F6AA7"/>
    <w:rPr>
      <w:b/>
      <w:bCs w:val="0"/>
      <w:sz w:val="24"/>
      <w:lang w:val="en-US" w:eastAsia="en-US" w:bidi="ar-SA"/>
    </w:rPr>
  </w:style>
  <w:style w:type="character" w:customStyle="1" w:styleId="Mention11">
    <w:name w:val="Mention11"/>
    <w:basedOn w:val="DefaultParagraphFont"/>
    <w:uiPriority w:val="99"/>
    <w:semiHidden/>
    <w:unhideWhenUsed/>
    <w:rsid w:val="00AF6AA7"/>
    <w:rPr>
      <w:color w:val="2B579A"/>
      <w:shd w:val="clear" w:color="auto" w:fill="E6E6E6"/>
    </w:rPr>
  </w:style>
  <w:style w:type="paragraph" w:customStyle="1" w:styleId="Emphasize">
    <w:name w:val="Emphasize"/>
    <w:basedOn w:val="Normal"/>
    <w:uiPriority w:val="7"/>
    <w:qFormat/>
    <w:rsid w:val="00AF6AA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AF6AA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F6AA7"/>
  </w:style>
  <w:style w:type="character" w:customStyle="1" w:styleId="Heading3Char2">
    <w:name w:val="Heading 3 Char2"/>
    <w:aliases w:val="Heading 3 Char Char Char4, Char Char1, Char Char Char4"/>
    <w:basedOn w:val="DefaultParagraphFont"/>
    <w:rsid w:val="00AF6AA7"/>
    <w:rPr>
      <w:rFonts w:cs="Arial"/>
      <w:bCs/>
      <w:szCs w:val="26"/>
      <w:u w:val="single"/>
      <w:lang w:val="en-US" w:eastAsia="en-US" w:bidi="ar-SA"/>
    </w:rPr>
  </w:style>
  <w:style w:type="character" w:customStyle="1" w:styleId="Mention2">
    <w:name w:val="Mention2"/>
    <w:basedOn w:val="DefaultParagraphFont"/>
    <w:uiPriority w:val="99"/>
    <w:semiHidden/>
    <w:unhideWhenUsed/>
    <w:rsid w:val="00AF6AA7"/>
    <w:rPr>
      <w:color w:val="2B579A"/>
      <w:shd w:val="clear" w:color="auto" w:fill="E6E6E6"/>
    </w:rPr>
  </w:style>
  <w:style w:type="paragraph" w:customStyle="1" w:styleId="FlashTag">
    <w:name w:val="FlashTag"/>
    <w:basedOn w:val="Normal"/>
    <w:link w:val="FlashTagChar"/>
    <w:autoRedefine/>
    <w:uiPriority w:val="4"/>
    <w:qFormat/>
    <w:rsid w:val="00AF6AA7"/>
    <w:rPr>
      <w:rFonts w:asciiTheme="majorHAnsi" w:hAnsiTheme="majorHAnsi"/>
      <w:b/>
      <w:sz w:val="28"/>
    </w:rPr>
  </w:style>
  <w:style w:type="character" w:customStyle="1" w:styleId="FlashTagChar">
    <w:name w:val="FlashTag Char"/>
    <w:basedOn w:val="DefaultParagraphFont"/>
    <w:link w:val="FlashTag"/>
    <w:uiPriority w:val="4"/>
    <w:rsid w:val="00AF6AA7"/>
    <w:rPr>
      <w:rFonts w:asciiTheme="majorHAnsi" w:hAnsiTheme="majorHAnsi" w:cs="Calibri"/>
      <w:b/>
      <w:sz w:val="28"/>
    </w:rPr>
  </w:style>
  <w:style w:type="paragraph" w:customStyle="1" w:styleId="Warrant">
    <w:name w:val="Warrant"/>
    <w:autoRedefine/>
    <w:uiPriority w:val="4"/>
    <w:qFormat/>
    <w:rsid w:val="00AF6AA7"/>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F6AA7"/>
  </w:style>
  <w:style w:type="character" w:customStyle="1" w:styleId="m3965771245576658108gmail-styleunderline">
    <w:name w:val="m_3965771245576658108gmail-styleunderline"/>
    <w:basedOn w:val="DefaultParagraphFont"/>
    <w:rsid w:val="00AF6AA7"/>
  </w:style>
  <w:style w:type="paragraph" w:customStyle="1" w:styleId="Header1">
    <w:name w:val="Header1"/>
    <w:aliases w:val="Header Char Char,Header Char Char Char Char Char Char Char Cha,Header Char2,Header Char1 Char,Char Char Char Cha"/>
    <w:basedOn w:val="Normal"/>
    <w:qFormat/>
    <w:rsid w:val="00AF6AA7"/>
    <w:pPr>
      <w:tabs>
        <w:tab w:val="center" w:pos="4680"/>
        <w:tab w:val="right" w:pos="9360"/>
      </w:tabs>
    </w:pPr>
  </w:style>
  <w:style w:type="character" w:customStyle="1" w:styleId="EndnoteTextChar">
    <w:name w:val="Endnote Text Char"/>
    <w:basedOn w:val="DefaultParagraphFont"/>
    <w:link w:val="EndnoteText"/>
    <w:locked/>
    <w:rsid w:val="00AF6AA7"/>
    <w:rPr>
      <w:rFonts w:ascii="Georgia" w:eastAsia="Times New Roman" w:hAnsi="Georgia"/>
      <w:szCs w:val="20"/>
    </w:rPr>
  </w:style>
  <w:style w:type="paragraph" w:styleId="EndnoteText">
    <w:name w:val="endnote text"/>
    <w:basedOn w:val="Normal"/>
    <w:link w:val="EndnoteTextChar"/>
    <w:unhideWhenUsed/>
    <w:rsid w:val="00AF6AA7"/>
    <w:rPr>
      <w:rFonts w:ascii="Georgia" w:eastAsia="Times New Roman" w:hAnsi="Georgia" w:cstheme="minorBidi"/>
      <w:sz w:val="24"/>
      <w:szCs w:val="20"/>
    </w:rPr>
  </w:style>
  <w:style w:type="character" w:customStyle="1" w:styleId="EndnoteTextChar1">
    <w:name w:val="Endnote Text Char1"/>
    <w:basedOn w:val="DefaultParagraphFont"/>
    <w:semiHidden/>
    <w:rsid w:val="00AF6AA7"/>
    <w:rPr>
      <w:rFonts w:ascii="Calibri" w:hAnsi="Calibri" w:cs="Calibri"/>
      <w:sz w:val="20"/>
      <w:szCs w:val="20"/>
    </w:rPr>
  </w:style>
  <w:style w:type="character" w:customStyle="1" w:styleId="DateChar">
    <w:name w:val="Date Char"/>
    <w:aliases w:val="date Char"/>
    <w:basedOn w:val="DefaultParagraphFont"/>
    <w:link w:val="Date"/>
    <w:uiPriority w:val="99"/>
    <w:locked/>
    <w:rsid w:val="00AF6AA7"/>
    <w:rPr>
      <w:rFonts w:ascii="Georgia" w:eastAsia="Times New Roman" w:hAnsi="Georgia"/>
    </w:rPr>
  </w:style>
  <w:style w:type="paragraph" w:styleId="Date">
    <w:name w:val="Date"/>
    <w:aliases w:val="date"/>
    <w:basedOn w:val="Normal"/>
    <w:next w:val="Normal"/>
    <w:link w:val="DateChar"/>
    <w:uiPriority w:val="99"/>
    <w:unhideWhenUsed/>
    <w:rsid w:val="00AF6AA7"/>
    <w:rPr>
      <w:rFonts w:ascii="Georgia" w:eastAsia="Times New Roman" w:hAnsi="Georgia" w:cstheme="minorBidi"/>
      <w:sz w:val="24"/>
    </w:rPr>
  </w:style>
  <w:style w:type="character" w:customStyle="1" w:styleId="DateChar1">
    <w:name w:val="Date Char1"/>
    <w:basedOn w:val="DefaultParagraphFont"/>
    <w:uiPriority w:val="99"/>
    <w:semiHidden/>
    <w:rsid w:val="00AF6AA7"/>
    <w:rPr>
      <w:rFonts w:ascii="Calibri" w:hAnsi="Calibri" w:cs="Calibri"/>
      <w:sz w:val="22"/>
    </w:rPr>
  </w:style>
  <w:style w:type="character" w:customStyle="1" w:styleId="BodyTextFirstIndentChar">
    <w:name w:val="Body Text First Indent Char"/>
    <w:basedOn w:val="BodyTextChar"/>
    <w:link w:val="BodyTextFirstIndent"/>
    <w:locked/>
    <w:rsid w:val="00AF6AA7"/>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AF6AA7"/>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AF6AA7"/>
    <w:rPr>
      <w:rFonts w:ascii="Calibri" w:hAnsi="Calibri" w:cs="Calibri"/>
      <w:sz w:val="22"/>
    </w:rPr>
  </w:style>
  <w:style w:type="character" w:customStyle="1" w:styleId="BodyTextIndent2Char1">
    <w:name w:val="Body Text Indent 2 Char1"/>
    <w:basedOn w:val="DefaultParagraphFont"/>
    <w:semiHidden/>
    <w:rsid w:val="00AF6AA7"/>
    <w:rPr>
      <w:rFonts w:ascii="Calibri" w:hAnsi="Calibri" w:cs="Calibri"/>
    </w:rPr>
  </w:style>
  <w:style w:type="character" w:customStyle="1" w:styleId="PlainTextChar1">
    <w:name w:val="Plain Text Char1"/>
    <w:basedOn w:val="DefaultParagraphFont"/>
    <w:semiHidden/>
    <w:rsid w:val="00AF6AA7"/>
    <w:rPr>
      <w:rFonts w:ascii="Consolas" w:hAnsi="Consolas" w:cs="Calibri"/>
      <w:sz w:val="21"/>
      <w:szCs w:val="21"/>
    </w:rPr>
  </w:style>
  <w:style w:type="character" w:customStyle="1" w:styleId="NoSpacingChar">
    <w:name w:val="No Spacing Char"/>
    <w:link w:val="NoSpacing"/>
    <w:uiPriority w:val="1"/>
    <w:qFormat/>
    <w:locked/>
    <w:rsid w:val="00AF6AA7"/>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AF6AA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F6AA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AF6AA7"/>
    <w:rPr>
      <w:rFonts w:ascii="Calibri" w:hAnsi="Calibri" w:cs="Calibri"/>
      <w:i/>
      <w:iCs/>
      <w:color w:val="000000" w:themeColor="text1"/>
    </w:rPr>
  </w:style>
  <w:style w:type="paragraph" w:customStyle="1" w:styleId="CiteSpacing">
    <w:name w:val="Cite Spacing"/>
    <w:basedOn w:val="Normal"/>
    <w:uiPriority w:val="4"/>
    <w:qFormat/>
    <w:rsid w:val="00AF6AA7"/>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AF6AA7"/>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AF6AA7"/>
    <w:rPr>
      <w:rFonts w:ascii="Calibri" w:eastAsia="Calibri" w:hAnsi="Calibri" w:cs="Calibri"/>
      <w:b/>
      <w:sz w:val="22"/>
    </w:rPr>
  </w:style>
  <w:style w:type="paragraph" w:customStyle="1" w:styleId="Heading2-Bold">
    <w:name w:val="Heading 2 - Bold"/>
    <w:basedOn w:val="Normal"/>
    <w:autoRedefine/>
    <w:uiPriority w:val="99"/>
    <w:qFormat/>
    <w:rsid w:val="00AF6AA7"/>
    <w:rPr>
      <w:rFonts w:ascii="Garamond" w:eastAsia="Calibri" w:hAnsi="Garamond"/>
      <w:b/>
    </w:rPr>
  </w:style>
  <w:style w:type="paragraph" w:customStyle="1" w:styleId="tag">
    <w:name w:val="%tag"/>
    <w:basedOn w:val="Normal"/>
    <w:next w:val="Normal"/>
    <w:uiPriority w:val="99"/>
    <w:qFormat/>
    <w:rsid w:val="00AF6AA7"/>
    <w:rPr>
      <w:rFonts w:ascii="Garamond" w:eastAsia="Calibri" w:hAnsi="Garamond"/>
      <w:bCs/>
      <w:sz w:val="18"/>
    </w:rPr>
  </w:style>
  <w:style w:type="character" w:customStyle="1" w:styleId="Style2Char">
    <w:name w:val="Style 2 Char"/>
    <w:link w:val="Style20"/>
    <w:uiPriority w:val="99"/>
    <w:locked/>
    <w:rsid w:val="00AF6AA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F6AA7"/>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AF6AA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F6AA7"/>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AF6AA7"/>
    <w:rPr>
      <w:rFonts w:ascii="Georgia" w:eastAsia="Times New Roman" w:hAnsi="Georgia"/>
      <w:sz w:val="18"/>
      <w:szCs w:val="20"/>
      <w:lang w:val="x-none" w:eastAsia="x-none"/>
    </w:rPr>
  </w:style>
  <w:style w:type="paragraph" w:customStyle="1" w:styleId="textsmall0">
    <w:name w:val="textsmall"/>
    <w:basedOn w:val="Normal"/>
    <w:link w:val="textsmallChar0"/>
    <w:qFormat/>
    <w:rsid w:val="00AF6AA7"/>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AF6AA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F6AA7"/>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F6AA7"/>
    <w:rPr>
      <w:rFonts w:ascii="Arial" w:eastAsia="Times New Roman" w:hAnsi="Arial" w:cs="Arial"/>
      <w:sz w:val="12"/>
    </w:rPr>
  </w:style>
  <w:style w:type="paragraph" w:customStyle="1" w:styleId="Micro">
    <w:name w:val="Micro"/>
    <w:basedOn w:val="Normal"/>
    <w:next w:val="Normal"/>
    <w:link w:val="MicroChar"/>
    <w:qFormat/>
    <w:rsid w:val="00AF6AA7"/>
    <w:rPr>
      <w:rFonts w:ascii="Arial" w:eastAsia="Times New Roman" w:hAnsi="Arial" w:cs="Arial"/>
      <w:sz w:val="12"/>
    </w:rPr>
  </w:style>
  <w:style w:type="character" w:customStyle="1" w:styleId="CardNotUnderlinedChar1">
    <w:name w:val="Card Not Underlined Char1"/>
    <w:link w:val="CardNotUnderlined"/>
    <w:locked/>
    <w:rsid w:val="00AF6AA7"/>
    <w:rPr>
      <w:rFonts w:ascii="Bell MT" w:eastAsia="Calibri" w:hAnsi="Bell MT"/>
      <w:szCs w:val="20"/>
    </w:rPr>
  </w:style>
  <w:style w:type="paragraph" w:customStyle="1" w:styleId="CardNotUnderlined">
    <w:name w:val="Card Not Underlined"/>
    <w:basedOn w:val="Normal"/>
    <w:link w:val="CardNotUnderlinedChar1"/>
    <w:autoRedefine/>
    <w:qFormat/>
    <w:rsid w:val="00AF6AA7"/>
    <w:rPr>
      <w:rFonts w:ascii="Bell MT" w:eastAsia="Calibri" w:hAnsi="Bell MT" w:cstheme="minorBidi"/>
      <w:sz w:val="24"/>
      <w:szCs w:val="20"/>
    </w:rPr>
  </w:style>
  <w:style w:type="paragraph" w:customStyle="1" w:styleId="h-lead">
    <w:name w:val="h-lead"/>
    <w:basedOn w:val="Normal"/>
    <w:uiPriority w:val="99"/>
    <w:qFormat/>
    <w:rsid w:val="00AF6AA7"/>
    <w:pPr>
      <w:spacing w:before="100" w:beforeAutospacing="1" w:after="100" w:afterAutospacing="1"/>
    </w:pPr>
    <w:rPr>
      <w:rFonts w:eastAsia="Times New Roman"/>
      <w:sz w:val="24"/>
    </w:rPr>
  </w:style>
  <w:style w:type="paragraph" w:customStyle="1" w:styleId="intro">
    <w:name w:val="intro"/>
    <w:basedOn w:val="Normal"/>
    <w:uiPriority w:val="99"/>
    <w:qFormat/>
    <w:rsid w:val="00AF6AA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AF6AA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F6AA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F6AA7"/>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F6AA7"/>
    <w:rPr>
      <w:rFonts w:eastAsia="Calibri"/>
    </w:rPr>
  </w:style>
  <w:style w:type="paragraph" w:customStyle="1" w:styleId="F3-TagAuthor">
    <w:name w:val="F3 - Tag/Author"/>
    <w:basedOn w:val="Normal"/>
    <w:uiPriority w:val="99"/>
    <w:qFormat/>
    <w:rsid w:val="00AF6AA7"/>
    <w:rPr>
      <w:rFonts w:eastAsia="Times New Roman"/>
      <w:b/>
    </w:rPr>
  </w:style>
  <w:style w:type="paragraph" w:customStyle="1" w:styleId="F5-UnderlineNormal">
    <w:name w:val="F5 - Underline Normal"/>
    <w:basedOn w:val="Normal"/>
    <w:uiPriority w:val="99"/>
    <w:qFormat/>
    <w:rsid w:val="00AF6AA7"/>
    <w:rPr>
      <w:rFonts w:eastAsia="Calibri"/>
      <w:u w:val="single"/>
    </w:rPr>
  </w:style>
  <w:style w:type="paragraph" w:customStyle="1" w:styleId="Brief-PrimarySource">
    <w:name w:val="Brief - Primary Source"/>
    <w:basedOn w:val="Normal"/>
    <w:uiPriority w:val="99"/>
    <w:qFormat/>
    <w:rsid w:val="00AF6AA7"/>
    <w:rPr>
      <w:rFonts w:eastAsia="Times New Roman"/>
      <w:b/>
      <w:sz w:val="24"/>
      <w:u w:val="single"/>
    </w:rPr>
  </w:style>
  <w:style w:type="paragraph" w:customStyle="1" w:styleId="Brief-Underline">
    <w:name w:val="Brief - Underline"/>
    <w:basedOn w:val="Normal"/>
    <w:uiPriority w:val="99"/>
    <w:qFormat/>
    <w:rsid w:val="00AF6AA7"/>
    <w:rPr>
      <w:rFonts w:eastAsia="Times New Roman"/>
      <w:u w:val="single"/>
    </w:rPr>
  </w:style>
  <w:style w:type="paragraph" w:customStyle="1" w:styleId="Brief">
    <w:name w:val="Brief"/>
    <w:basedOn w:val="Brief-PrimarySource"/>
    <w:uiPriority w:val="99"/>
    <w:qFormat/>
    <w:rsid w:val="00AF6AA7"/>
    <w:rPr>
      <w:b w:val="0"/>
    </w:rPr>
  </w:style>
  <w:style w:type="paragraph" w:customStyle="1" w:styleId="CM2">
    <w:name w:val="CM2"/>
    <w:basedOn w:val="Normal"/>
    <w:next w:val="Normal"/>
    <w:uiPriority w:val="99"/>
    <w:qFormat/>
    <w:rsid w:val="00AF6AA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F6AA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F6AA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F6AA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F6AA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F6AA7"/>
    <w:pPr>
      <w:widowControl w:val="0"/>
      <w:spacing w:line="276" w:lineRule="atLeast"/>
    </w:pPr>
    <w:rPr>
      <w:color w:val="auto"/>
    </w:rPr>
  </w:style>
  <w:style w:type="paragraph" w:customStyle="1" w:styleId="CM34">
    <w:name w:val="CM34"/>
    <w:basedOn w:val="Default"/>
    <w:next w:val="Default"/>
    <w:uiPriority w:val="99"/>
    <w:qFormat/>
    <w:rsid w:val="00AF6AA7"/>
    <w:pPr>
      <w:widowControl w:val="0"/>
    </w:pPr>
    <w:rPr>
      <w:color w:val="auto"/>
    </w:rPr>
  </w:style>
  <w:style w:type="paragraph" w:customStyle="1" w:styleId="CM56">
    <w:name w:val="CM56"/>
    <w:basedOn w:val="Default"/>
    <w:next w:val="Default"/>
    <w:uiPriority w:val="99"/>
    <w:qFormat/>
    <w:rsid w:val="00AF6AA7"/>
    <w:pPr>
      <w:widowControl w:val="0"/>
    </w:pPr>
    <w:rPr>
      <w:rFonts w:eastAsia="Calibri"/>
      <w:color w:val="auto"/>
    </w:rPr>
  </w:style>
  <w:style w:type="paragraph" w:customStyle="1" w:styleId="CM58">
    <w:name w:val="CM58"/>
    <w:basedOn w:val="Default"/>
    <w:next w:val="Default"/>
    <w:uiPriority w:val="99"/>
    <w:qFormat/>
    <w:rsid w:val="00AF6AA7"/>
    <w:pPr>
      <w:widowControl w:val="0"/>
    </w:pPr>
    <w:rPr>
      <w:rFonts w:eastAsia="Calibri"/>
      <w:color w:val="auto"/>
    </w:rPr>
  </w:style>
  <w:style w:type="paragraph" w:customStyle="1" w:styleId="CM57">
    <w:name w:val="CM57"/>
    <w:basedOn w:val="Default"/>
    <w:next w:val="Default"/>
    <w:uiPriority w:val="99"/>
    <w:qFormat/>
    <w:rsid w:val="00AF6AA7"/>
    <w:pPr>
      <w:widowControl w:val="0"/>
    </w:pPr>
    <w:rPr>
      <w:rFonts w:eastAsia="Calibri"/>
      <w:color w:val="auto"/>
    </w:rPr>
  </w:style>
  <w:style w:type="paragraph" w:customStyle="1" w:styleId="CM1">
    <w:name w:val="CM1"/>
    <w:basedOn w:val="Default"/>
    <w:next w:val="Default"/>
    <w:uiPriority w:val="99"/>
    <w:qFormat/>
    <w:rsid w:val="00AF6AA7"/>
    <w:pPr>
      <w:widowControl w:val="0"/>
    </w:pPr>
    <w:rPr>
      <w:rFonts w:eastAsia="Calibri"/>
      <w:color w:val="auto"/>
    </w:rPr>
  </w:style>
  <w:style w:type="paragraph" w:customStyle="1" w:styleId="CM49">
    <w:name w:val="CM49"/>
    <w:basedOn w:val="Default"/>
    <w:next w:val="Default"/>
    <w:uiPriority w:val="99"/>
    <w:qFormat/>
    <w:rsid w:val="00AF6AA7"/>
    <w:pPr>
      <w:widowControl w:val="0"/>
    </w:pPr>
    <w:rPr>
      <w:rFonts w:eastAsia="Calibri"/>
      <w:color w:val="auto"/>
    </w:rPr>
  </w:style>
  <w:style w:type="paragraph" w:customStyle="1" w:styleId="CM41">
    <w:name w:val="CM41"/>
    <w:basedOn w:val="Default"/>
    <w:next w:val="Default"/>
    <w:uiPriority w:val="99"/>
    <w:qFormat/>
    <w:rsid w:val="00AF6AA7"/>
    <w:pPr>
      <w:widowControl w:val="0"/>
    </w:pPr>
    <w:rPr>
      <w:rFonts w:eastAsia="Calibri"/>
      <w:color w:val="auto"/>
    </w:rPr>
  </w:style>
  <w:style w:type="paragraph" w:customStyle="1" w:styleId="3rdOrderPara">
    <w:name w:val="3rd Order Para"/>
    <w:basedOn w:val="Default"/>
    <w:next w:val="Default"/>
    <w:rsid w:val="00AF6AA7"/>
    <w:pPr>
      <w:widowControl w:val="0"/>
    </w:pPr>
    <w:rPr>
      <w:rFonts w:eastAsia="Calibri"/>
      <w:color w:val="auto"/>
    </w:rPr>
  </w:style>
  <w:style w:type="paragraph" w:customStyle="1" w:styleId="2ndOrderPara">
    <w:name w:val="2nd Order Para"/>
    <w:basedOn w:val="Default"/>
    <w:next w:val="Default"/>
    <w:rsid w:val="00AF6AA7"/>
    <w:pPr>
      <w:widowControl w:val="0"/>
    </w:pPr>
    <w:rPr>
      <w:rFonts w:eastAsia="Calibri"/>
      <w:color w:val="auto"/>
    </w:rPr>
  </w:style>
  <w:style w:type="paragraph" w:customStyle="1" w:styleId="Normal-SIGN2">
    <w:name w:val="Normal-SIGN2"/>
    <w:basedOn w:val="Default"/>
    <w:next w:val="Default"/>
    <w:qFormat/>
    <w:rsid w:val="00AF6AA7"/>
    <w:pPr>
      <w:widowControl w:val="0"/>
    </w:pPr>
    <w:rPr>
      <w:rFonts w:eastAsia="Calibri"/>
      <w:color w:val="auto"/>
    </w:rPr>
  </w:style>
  <w:style w:type="paragraph" w:customStyle="1" w:styleId="Normal-SIGN1">
    <w:name w:val="Normal-SIGN1"/>
    <w:basedOn w:val="Default"/>
    <w:next w:val="Default"/>
    <w:uiPriority w:val="99"/>
    <w:qFormat/>
    <w:rsid w:val="00AF6AA7"/>
    <w:pPr>
      <w:widowControl w:val="0"/>
    </w:pPr>
    <w:rPr>
      <w:rFonts w:eastAsia="Calibri"/>
      <w:color w:val="auto"/>
    </w:rPr>
  </w:style>
  <w:style w:type="paragraph" w:customStyle="1" w:styleId="CM3">
    <w:name w:val="CM3"/>
    <w:basedOn w:val="Default"/>
    <w:next w:val="Default"/>
    <w:uiPriority w:val="99"/>
    <w:qFormat/>
    <w:rsid w:val="00AF6AA7"/>
    <w:pPr>
      <w:widowControl w:val="0"/>
      <w:spacing w:line="553" w:lineRule="atLeast"/>
    </w:pPr>
    <w:rPr>
      <w:rFonts w:eastAsia="Calibri"/>
      <w:color w:val="auto"/>
    </w:rPr>
  </w:style>
  <w:style w:type="paragraph" w:customStyle="1" w:styleId="CM33">
    <w:name w:val="CM33"/>
    <w:basedOn w:val="Default"/>
    <w:next w:val="Default"/>
    <w:uiPriority w:val="99"/>
    <w:qFormat/>
    <w:rsid w:val="00AF6AA7"/>
    <w:pPr>
      <w:widowControl w:val="0"/>
    </w:pPr>
    <w:rPr>
      <w:rFonts w:eastAsia="Calibri"/>
      <w:color w:val="auto"/>
    </w:rPr>
  </w:style>
  <w:style w:type="paragraph" w:customStyle="1" w:styleId="CM37">
    <w:name w:val="CM37"/>
    <w:basedOn w:val="Default"/>
    <w:next w:val="Default"/>
    <w:uiPriority w:val="99"/>
    <w:qFormat/>
    <w:rsid w:val="00AF6AA7"/>
    <w:pPr>
      <w:widowControl w:val="0"/>
    </w:pPr>
    <w:rPr>
      <w:rFonts w:eastAsia="Calibri"/>
      <w:color w:val="auto"/>
    </w:rPr>
  </w:style>
  <w:style w:type="paragraph" w:customStyle="1" w:styleId="CM7">
    <w:name w:val="CM7"/>
    <w:basedOn w:val="Default"/>
    <w:next w:val="Default"/>
    <w:uiPriority w:val="99"/>
    <w:qFormat/>
    <w:rsid w:val="00AF6AA7"/>
    <w:pPr>
      <w:widowControl w:val="0"/>
      <w:spacing w:line="553" w:lineRule="atLeast"/>
    </w:pPr>
    <w:rPr>
      <w:rFonts w:eastAsia="Calibri"/>
      <w:color w:val="auto"/>
    </w:rPr>
  </w:style>
  <w:style w:type="paragraph" w:customStyle="1" w:styleId="Brief-SecondarySource">
    <w:name w:val="Brief - Secondary Source"/>
    <w:basedOn w:val="Normal"/>
    <w:qFormat/>
    <w:rsid w:val="00AF6AA7"/>
    <w:rPr>
      <w:rFonts w:eastAsia="Times New Roman"/>
      <w:sz w:val="14"/>
      <w:szCs w:val="20"/>
    </w:rPr>
  </w:style>
  <w:style w:type="paragraph" w:customStyle="1" w:styleId="Brief-Card">
    <w:name w:val="Brief - Card"/>
    <w:basedOn w:val="Normal"/>
    <w:uiPriority w:val="99"/>
    <w:qFormat/>
    <w:rsid w:val="00AF6AA7"/>
    <w:rPr>
      <w:rFonts w:eastAsia="Times New Roman"/>
    </w:rPr>
  </w:style>
  <w:style w:type="paragraph" w:customStyle="1" w:styleId="Pa2">
    <w:name w:val="Pa2"/>
    <w:basedOn w:val="Default"/>
    <w:next w:val="Default"/>
    <w:uiPriority w:val="99"/>
    <w:qFormat/>
    <w:rsid w:val="00AF6AA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F6AA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AF6AA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F6AA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F6AA7"/>
    <w:pPr>
      <w:widowControl w:val="0"/>
    </w:pPr>
    <w:rPr>
      <w:rFonts w:ascii="Arial Black" w:hAnsi="Arial Black"/>
      <w:color w:val="auto"/>
    </w:rPr>
  </w:style>
  <w:style w:type="paragraph" w:customStyle="1" w:styleId="Cover1">
    <w:name w:val="Cover 1"/>
    <w:basedOn w:val="Normal"/>
    <w:next w:val="Normal"/>
    <w:uiPriority w:val="99"/>
    <w:qFormat/>
    <w:rsid w:val="00AF6AA7"/>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AF6AA7"/>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AF6AA7"/>
    <w:pPr>
      <w:widowControl w:val="0"/>
    </w:pPr>
    <w:rPr>
      <w:color w:val="auto"/>
    </w:rPr>
  </w:style>
  <w:style w:type="paragraph" w:customStyle="1" w:styleId="Pa11">
    <w:name w:val="Pa11"/>
    <w:basedOn w:val="Normal"/>
    <w:next w:val="Normal"/>
    <w:uiPriority w:val="99"/>
    <w:qFormat/>
    <w:rsid w:val="00AF6AA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F6AA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AF6AA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AF6AA7"/>
    <w:pPr>
      <w:widowControl w:val="0"/>
    </w:pPr>
    <w:rPr>
      <w:rFonts w:eastAsia="Calibri"/>
      <w:color w:val="auto"/>
    </w:rPr>
  </w:style>
  <w:style w:type="paragraph" w:customStyle="1" w:styleId="CM5">
    <w:name w:val="CM5"/>
    <w:basedOn w:val="Default"/>
    <w:next w:val="Default"/>
    <w:qFormat/>
    <w:rsid w:val="00AF6AA7"/>
    <w:pPr>
      <w:widowControl w:val="0"/>
      <w:spacing w:line="553" w:lineRule="atLeast"/>
    </w:pPr>
    <w:rPr>
      <w:rFonts w:eastAsia="Calibri"/>
      <w:color w:val="auto"/>
    </w:rPr>
  </w:style>
  <w:style w:type="paragraph" w:customStyle="1" w:styleId="CM28">
    <w:name w:val="CM28"/>
    <w:basedOn w:val="Default"/>
    <w:next w:val="Default"/>
    <w:uiPriority w:val="99"/>
    <w:qFormat/>
    <w:rsid w:val="00AF6AA7"/>
    <w:pPr>
      <w:widowControl w:val="0"/>
    </w:pPr>
    <w:rPr>
      <w:rFonts w:eastAsia="Calibri"/>
      <w:color w:val="auto"/>
    </w:rPr>
  </w:style>
  <w:style w:type="paragraph" w:customStyle="1" w:styleId="CM8">
    <w:name w:val="CM8"/>
    <w:basedOn w:val="Default"/>
    <w:next w:val="Default"/>
    <w:uiPriority w:val="99"/>
    <w:qFormat/>
    <w:rsid w:val="00AF6AA7"/>
    <w:pPr>
      <w:widowControl w:val="0"/>
    </w:pPr>
    <w:rPr>
      <w:rFonts w:eastAsia="Calibri"/>
      <w:color w:val="auto"/>
    </w:rPr>
  </w:style>
  <w:style w:type="paragraph" w:customStyle="1" w:styleId="CM6">
    <w:name w:val="CM6"/>
    <w:basedOn w:val="Default"/>
    <w:next w:val="Default"/>
    <w:uiPriority w:val="99"/>
    <w:qFormat/>
    <w:rsid w:val="00AF6AA7"/>
    <w:pPr>
      <w:widowControl w:val="0"/>
      <w:spacing w:line="553" w:lineRule="atLeast"/>
    </w:pPr>
    <w:rPr>
      <w:rFonts w:eastAsia="Calibri"/>
      <w:color w:val="auto"/>
    </w:rPr>
  </w:style>
  <w:style w:type="paragraph" w:customStyle="1" w:styleId="CM22">
    <w:name w:val="CM22"/>
    <w:basedOn w:val="Default"/>
    <w:next w:val="Default"/>
    <w:uiPriority w:val="99"/>
    <w:qFormat/>
    <w:rsid w:val="00AF6AA7"/>
    <w:pPr>
      <w:widowControl w:val="0"/>
    </w:pPr>
    <w:rPr>
      <w:rFonts w:eastAsia="Calibri"/>
      <w:color w:val="auto"/>
    </w:rPr>
  </w:style>
  <w:style w:type="paragraph" w:customStyle="1" w:styleId="DoubleUnderlined">
    <w:name w:val="Double Underlined"/>
    <w:basedOn w:val="Heading2"/>
    <w:autoRedefine/>
    <w:uiPriority w:val="99"/>
    <w:qFormat/>
    <w:rsid w:val="00AF6AA7"/>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AF6AA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AF6AA7"/>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AF6AA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AF6AA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F6AA7"/>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F6AA7"/>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AF6AA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F6AA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AF6AA7"/>
  </w:style>
  <w:style w:type="paragraph" w:customStyle="1" w:styleId="StyleUnderliningTimesNewRomanBoldNounderlineKernat16">
    <w:name w:val="Style Underlining + Times New Roman Bold No underline Kern at 16..."/>
    <w:basedOn w:val="Normal"/>
    <w:uiPriority w:val="99"/>
    <w:qFormat/>
    <w:rsid w:val="00AF6AA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F6AA7"/>
    <w:rPr>
      <w:rFonts w:eastAsia="Times New Roman"/>
      <w:b/>
      <w:bCs/>
      <w:kern w:val="32"/>
      <w:sz w:val="32"/>
      <w:szCs w:val="32"/>
    </w:rPr>
  </w:style>
  <w:style w:type="paragraph" w:customStyle="1" w:styleId="StyleBoldUnderliningKernat16pt">
    <w:name w:val="Style Bold Underlining + Kern at 16 pt"/>
    <w:uiPriority w:val="99"/>
    <w:qFormat/>
    <w:rsid w:val="00AF6AA7"/>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F6AA7"/>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AF6AA7"/>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AF6AA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F6AA7"/>
    <w:pPr>
      <w:ind w:left="400"/>
    </w:pPr>
    <w:rPr>
      <w:rFonts w:eastAsia="Times New Roman"/>
      <w:szCs w:val="20"/>
    </w:rPr>
  </w:style>
  <w:style w:type="paragraph" w:customStyle="1" w:styleId="Paste">
    <w:name w:val="Paste"/>
    <w:basedOn w:val="Normal"/>
    <w:qFormat/>
    <w:rsid w:val="00AF6AA7"/>
    <w:rPr>
      <w:rFonts w:ascii="Arial Narrow" w:eastAsia="Times New Roman" w:hAnsi="Arial Narrow"/>
      <w:szCs w:val="20"/>
      <w:lang w:val="x-none" w:eastAsia="x-none"/>
    </w:rPr>
  </w:style>
  <w:style w:type="character" w:customStyle="1" w:styleId="UnderlineStyleChar">
    <w:name w:val="Underline Style Char"/>
    <w:link w:val="UnderlineStyle0"/>
    <w:locked/>
    <w:rsid w:val="00AF6AA7"/>
    <w:rPr>
      <w:rFonts w:ascii="Georgia" w:eastAsia="Times New Roman" w:hAnsi="Georgia"/>
      <w:b/>
      <w:u w:val="single"/>
    </w:rPr>
  </w:style>
  <w:style w:type="paragraph" w:customStyle="1" w:styleId="UnderlineStyle0">
    <w:name w:val="Underline Style"/>
    <w:basedOn w:val="Normal"/>
    <w:link w:val="UnderlineStyleChar"/>
    <w:qFormat/>
    <w:rsid w:val="00AF6AA7"/>
    <w:rPr>
      <w:rFonts w:ascii="Georgia" w:eastAsia="Times New Roman" w:hAnsi="Georgia" w:cstheme="minorBidi"/>
      <w:b/>
      <w:sz w:val="24"/>
      <w:u w:val="single"/>
    </w:rPr>
  </w:style>
  <w:style w:type="paragraph" w:customStyle="1" w:styleId="Normalization">
    <w:name w:val="Normalization"/>
    <w:basedOn w:val="Normal"/>
    <w:uiPriority w:val="99"/>
    <w:qFormat/>
    <w:rsid w:val="00AF6AA7"/>
    <w:rPr>
      <w:rFonts w:eastAsia="Times New Roman"/>
      <w:sz w:val="18"/>
    </w:rPr>
  </w:style>
  <w:style w:type="paragraph" w:customStyle="1" w:styleId="BreifTitle">
    <w:name w:val="Breif Title"/>
    <w:basedOn w:val="Normal"/>
    <w:autoRedefine/>
    <w:uiPriority w:val="99"/>
    <w:qFormat/>
    <w:rsid w:val="00AF6AA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AF6AA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F6AA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F6AA7"/>
    <w:rPr>
      <w:rFonts w:eastAsia="Times New Roman"/>
      <w:color w:val="333333"/>
    </w:rPr>
  </w:style>
  <w:style w:type="paragraph" w:customStyle="1" w:styleId="StyleTagandCiteFranklinGothicDemi">
    <w:name w:val="Style Tag and Cite + Franklin Gothic Demi"/>
    <w:basedOn w:val="Normal"/>
    <w:autoRedefine/>
    <w:uiPriority w:val="99"/>
    <w:qFormat/>
    <w:rsid w:val="00AF6AA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F6AA7"/>
    <w:rPr>
      <w:bCs/>
    </w:rPr>
  </w:style>
  <w:style w:type="paragraph" w:customStyle="1" w:styleId="tagCharCharCharCharCharCharChar">
    <w:name w:val="tag Char Char Char Char Char Char Char"/>
    <w:basedOn w:val="Normal"/>
    <w:uiPriority w:val="99"/>
    <w:qFormat/>
    <w:rsid w:val="00AF6AA7"/>
    <w:rPr>
      <w:rFonts w:eastAsia="Times New Roman"/>
      <w:b/>
      <w:sz w:val="24"/>
      <w:szCs w:val="20"/>
    </w:rPr>
  </w:style>
  <w:style w:type="paragraph" w:customStyle="1" w:styleId="title-bold-medium">
    <w:name w:val="title-bold-medium"/>
    <w:basedOn w:val="Normal"/>
    <w:uiPriority w:val="99"/>
    <w:qFormat/>
    <w:rsid w:val="00AF6AA7"/>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AF6AA7"/>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AF6AA7"/>
    <w:rPr>
      <w:rFonts w:ascii="Arial Narrow" w:eastAsia="Times New Roman" w:hAnsi="Arial Narrow"/>
      <w:b/>
      <w:sz w:val="24"/>
    </w:rPr>
  </w:style>
  <w:style w:type="paragraph" w:customStyle="1" w:styleId="BLOCKTITLE1">
    <w:name w:val="BLOCK TITLE"/>
    <w:basedOn w:val="Heading1"/>
    <w:uiPriority w:val="99"/>
    <w:qFormat/>
    <w:rsid w:val="00AF6AA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AF6AA7"/>
    <w:pPr>
      <w:widowControl w:val="0"/>
      <w:autoSpaceDE w:val="0"/>
      <w:autoSpaceDN w:val="0"/>
      <w:adjustRightInd w:val="0"/>
    </w:pPr>
    <w:rPr>
      <w:sz w:val="24"/>
      <w:szCs w:val="20"/>
    </w:rPr>
  </w:style>
  <w:style w:type="paragraph" w:customStyle="1" w:styleId="BriefTitle1">
    <w:name w:val="Brief Title 1"/>
    <w:basedOn w:val="Normal"/>
    <w:uiPriority w:val="99"/>
    <w:qFormat/>
    <w:rsid w:val="00AF6AA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F6AA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F6AA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F6AA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F6AA7"/>
    <w:pPr>
      <w:spacing w:before="100" w:beforeAutospacing="1" w:after="100" w:afterAutospacing="1"/>
    </w:pPr>
    <w:rPr>
      <w:rFonts w:eastAsia="Times New Roman"/>
    </w:rPr>
  </w:style>
  <w:style w:type="paragraph" w:customStyle="1" w:styleId="ToRead">
    <w:name w:val="To Read"/>
    <w:basedOn w:val="Normal"/>
    <w:uiPriority w:val="99"/>
    <w:qFormat/>
    <w:rsid w:val="00AF6AA7"/>
    <w:pPr>
      <w:ind w:left="720"/>
    </w:pPr>
    <w:rPr>
      <w:rFonts w:ascii="Verdana" w:eastAsia="Times New Roman" w:hAnsi="Verdana"/>
      <w:b/>
      <w:u w:val="single"/>
    </w:rPr>
  </w:style>
  <w:style w:type="paragraph" w:customStyle="1" w:styleId="Style1">
    <w:name w:val="Style 1"/>
    <w:basedOn w:val="Normal"/>
    <w:uiPriority w:val="99"/>
    <w:qFormat/>
    <w:rsid w:val="00AF6AA7"/>
    <w:pPr>
      <w:widowControl w:val="0"/>
      <w:ind w:firstLine="216"/>
    </w:pPr>
    <w:rPr>
      <w:rFonts w:eastAsia="Times New Roman"/>
      <w:noProof/>
      <w:color w:val="000000"/>
      <w:szCs w:val="20"/>
    </w:rPr>
  </w:style>
  <w:style w:type="paragraph" w:customStyle="1" w:styleId="Style40">
    <w:name w:val="Style 4"/>
    <w:basedOn w:val="Normal"/>
    <w:uiPriority w:val="99"/>
    <w:qFormat/>
    <w:rsid w:val="00AF6AA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F6AA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AF6AA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AF6AA7"/>
    <w:pPr>
      <w:ind w:left="1660"/>
    </w:pPr>
  </w:style>
  <w:style w:type="paragraph" w:customStyle="1" w:styleId="PageNumber1">
    <w:name w:val="Page Number1"/>
    <w:basedOn w:val="Normal"/>
    <w:next w:val="Normal"/>
    <w:uiPriority w:val="99"/>
    <w:qFormat/>
    <w:rsid w:val="00AF6AA7"/>
    <w:rPr>
      <w:rFonts w:eastAsia="Times New Roman"/>
    </w:rPr>
  </w:style>
  <w:style w:type="paragraph" w:customStyle="1" w:styleId="Card1">
    <w:name w:val="Card1"/>
    <w:uiPriority w:val="99"/>
    <w:qFormat/>
    <w:rsid w:val="00AF6AA7"/>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F6AA7"/>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AF6AA7"/>
    <w:pPr>
      <w:ind w:left="288" w:right="288"/>
    </w:pPr>
    <w:rPr>
      <w:rFonts w:eastAsia="Times New Roman"/>
    </w:rPr>
  </w:style>
  <w:style w:type="paragraph" w:customStyle="1" w:styleId="CaseListNormal">
    <w:name w:val="Case List Normal"/>
    <w:basedOn w:val="Normal"/>
    <w:uiPriority w:val="99"/>
    <w:qFormat/>
    <w:rsid w:val="00AF6AA7"/>
    <w:rPr>
      <w:rFonts w:ascii="Times" w:eastAsia="Times New Roman" w:hAnsi="Times"/>
      <w:szCs w:val="26"/>
    </w:rPr>
  </w:style>
  <w:style w:type="paragraph" w:customStyle="1" w:styleId="Body">
    <w:name w:val="Body"/>
    <w:basedOn w:val="Normal"/>
    <w:uiPriority w:val="99"/>
    <w:qFormat/>
    <w:rsid w:val="00AF6AA7"/>
    <w:pPr>
      <w:outlineLvl w:val="3"/>
    </w:pPr>
    <w:rPr>
      <w:rFonts w:eastAsia="Times New Roman"/>
      <w:szCs w:val="20"/>
    </w:rPr>
  </w:style>
  <w:style w:type="paragraph" w:customStyle="1" w:styleId="3text">
    <w:name w:val="3text"/>
    <w:basedOn w:val="Normal"/>
    <w:uiPriority w:val="99"/>
    <w:qFormat/>
    <w:rsid w:val="00AF6AA7"/>
    <w:pPr>
      <w:spacing w:before="100" w:beforeAutospacing="1" w:after="100" w:afterAutospacing="1"/>
    </w:pPr>
    <w:rPr>
      <w:rFonts w:eastAsia="Times New Roman"/>
      <w:sz w:val="24"/>
    </w:rPr>
  </w:style>
  <w:style w:type="paragraph" w:customStyle="1" w:styleId="TimesNewRoman12">
    <w:name w:val="TimesNewRoman12"/>
    <w:uiPriority w:val="99"/>
    <w:qFormat/>
    <w:rsid w:val="00AF6AA7"/>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F6AA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AF6AA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F6AA7"/>
    <w:rPr>
      <w:rFonts w:eastAsia="Times New Roman"/>
      <w:color w:val="000000"/>
      <w:sz w:val="18"/>
    </w:rPr>
  </w:style>
  <w:style w:type="paragraph" w:customStyle="1" w:styleId="text1">
    <w:name w:val="text1"/>
    <w:basedOn w:val="Normal"/>
    <w:autoRedefine/>
    <w:uiPriority w:val="99"/>
    <w:qFormat/>
    <w:rsid w:val="00AF6AA7"/>
    <w:rPr>
      <w:rFonts w:eastAsia="Times New Roman"/>
      <w:szCs w:val="20"/>
    </w:rPr>
  </w:style>
  <w:style w:type="paragraph" w:customStyle="1" w:styleId="RepeatBlockHeading">
    <w:name w:val="Repeat Block Heading"/>
    <w:basedOn w:val="Normal"/>
    <w:autoRedefine/>
    <w:uiPriority w:val="99"/>
    <w:qFormat/>
    <w:rsid w:val="00AF6AA7"/>
    <w:pPr>
      <w:jc w:val="center"/>
    </w:pPr>
    <w:rPr>
      <w:rFonts w:eastAsia="Times New Roman"/>
      <w:b/>
      <w:smallCaps/>
      <w:color w:val="000000"/>
      <w:sz w:val="24"/>
      <w:u w:val="thick"/>
    </w:rPr>
  </w:style>
  <w:style w:type="paragraph" w:customStyle="1" w:styleId="story-headline">
    <w:name w:val="story-headline"/>
    <w:basedOn w:val="Normal"/>
    <w:uiPriority w:val="99"/>
    <w:qFormat/>
    <w:rsid w:val="00AF6AA7"/>
    <w:pPr>
      <w:spacing w:before="72" w:after="72"/>
    </w:pPr>
    <w:rPr>
      <w:rFonts w:eastAsia="Times New Roman"/>
      <w:b/>
      <w:bCs/>
      <w:sz w:val="26"/>
      <w:szCs w:val="26"/>
    </w:rPr>
  </w:style>
  <w:style w:type="paragraph" w:customStyle="1" w:styleId="story-body">
    <w:name w:val="story-body"/>
    <w:basedOn w:val="Normal"/>
    <w:uiPriority w:val="99"/>
    <w:qFormat/>
    <w:rsid w:val="00AF6AA7"/>
    <w:pPr>
      <w:spacing w:before="100" w:beforeAutospacing="1" w:after="100" w:afterAutospacing="1"/>
    </w:pPr>
    <w:rPr>
      <w:rFonts w:eastAsia="Times New Roman"/>
    </w:rPr>
  </w:style>
  <w:style w:type="paragraph" w:customStyle="1" w:styleId="story-dateline">
    <w:name w:val="story-dateline"/>
    <w:basedOn w:val="Normal"/>
    <w:uiPriority w:val="99"/>
    <w:qFormat/>
    <w:rsid w:val="00AF6AA7"/>
    <w:rPr>
      <w:rFonts w:eastAsia="Times New Roman"/>
      <w:b/>
      <w:bCs/>
    </w:rPr>
  </w:style>
  <w:style w:type="paragraph" w:customStyle="1" w:styleId="TextofCards">
    <w:name w:val="Text of Cards"/>
    <w:basedOn w:val="Normal"/>
    <w:uiPriority w:val="99"/>
    <w:qFormat/>
    <w:rsid w:val="00AF6AA7"/>
    <w:rPr>
      <w:rFonts w:eastAsia="Times New Roman"/>
      <w:color w:val="000000"/>
      <w:spacing w:val="6"/>
      <w:szCs w:val="23"/>
    </w:rPr>
  </w:style>
  <w:style w:type="paragraph" w:customStyle="1" w:styleId="Corpotesto">
    <w:name w:val="Corpo testo"/>
    <w:basedOn w:val="Normal"/>
    <w:uiPriority w:val="99"/>
    <w:qFormat/>
    <w:rsid w:val="00AF6AA7"/>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AF6AA7"/>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AF6AA7"/>
    <w:rPr>
      <w:rFonts w:eastAsia="Times New Roman" w:cs="Calibri"/>
      <w:b/>
      <w:bCs/>
    </w:rPr>
  </w:style>
  <w:style w:type="paragraph" w:customStyle="1" w:styleId="inside-copy">
    <w:name w:val="inside-copy"/>
    <w:basedOn w:val="Normal"/>
    <w:uiPriority w:val="99"/>
    <w:qFormat/>
    <w:rsid w:val="00AF6AA7"/>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AF6AA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F6AA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F6AA7"/>
    <w:rPr>
      <w:rFonts w:ascii="Arial" w:hAnsi="Arial"/>
      <w:b w:val="0"/>
      <w:caps w:val="0"/>
      <w:sz w:val="20"/>
    </w:rPr>
  </w:style>
  <w:style w:type="paragraph" w:customStyle="1" w:styleId="ProjectTitleLine">
    <w:name w:val="Project Title Line"/>
    <w:basedOn w:val="Normal"/>
    <w:next w:val="Normal"/>
    <w:autoRedefine/>
    <w:uiPriority w:val="99"/>
    <w:qFormat/>
    <w:rsid w:val="00AF6AA7"/>
    <w:pPr>
      <w:jc w:val="center"/>
    </w:pPr>
    <w:rPr>
      <w:rFonts w:eastAsia="Times New Roman"/>
      <w:caps/>
      <w:szCs w:val="20"/>
    </w:rPr>
  </w:style>
  <w:style w:type="paragraph" w:customStyle="1" w:styleId="LanguageStrike">
    <w:name w:val="Language Strike"/>
    <w:basedOn w:val="Normal"/>
    <w:next w:val="Normal"/>
    <w:uiPriority w:val="99"/>
    <w:qFormat/>
    <w:rsid w:val="00AF6AA7"/>
    <w:rPr>
      <w:rFonts w:ascii="Arial Narrow" w:eastAsia="Times New Roman" w:hAnsi="Arial Narrow"/>
      <w:strike/>
    </w:rPr>
  </w:style>
  <w:style w:type="paragraph" w:customStyle="1" w:styleId="NormalVerdana">
    <w:name w:val="Normal + Verdana"/>
    <w:aliases w:val="10 pt,White,Normal + Arial"/>
    <w:basedOn w:val="Normal"/>
    <w:uiPriority w:val="99"/>
    <w:qFormat/>
    <w:rsid w:val="00AF6AA7"/>
    <w:rPr>
      <w:rFonts w:eastAsia="Times New Roman"/>
      <w:szCs w:val="20"/>
      <w:u w:val="single"/>
    </w:rPr>
  </w:style>
  <w:style w:type="paragraph" w:customStyle="1" w:styleId="Normal10pt">
    <w:name w:val="Normal + 10 pt"/>
    <w:basedOn w:val="Normal"/>
    <w:uiPriority w:val="99"/>
    <w:qFormat/>
    <w:rsid w:val="00AF6AA7"/>
    <w:rPr>
      <w:rFonts w:eastAsia="Times New Roman"/>
      <w:szCs w:val="20"/>
    </w:rPr>
  </w:style>
  <w:style w:type="paragraph" w:customStyle="1" w:styleId="cardChar1Char">
    <w:name w:val="card Char1 Char"/>
    <w:basedOn w:val="Normal"/>
    <w:uiPriority w:val="99"/>
    <w:qFormat/>
    <w:rsid w:val="00AF6AA7"/>
    <w:pPr>
      <w:ind w:left="288" w:right="288"/>
    </w:pPr>
    <w:rPr>
      <w:rFonts w:eastAsia="Times New Roman"/>
      <w:szCs w:val="20"/>
    </w:rPr>
  </w:style>
  <w:style w:type="paragraph" w:customStyle="1" w:styleId="CM12">
    <w:name w:val="CM12"/>
    <w:basedOn w:val="Default"/>
    <w:next w:val="Default"/>
    <w:uiPriority w:val="99"/>
    <w:qFormat/>
    <w:rsid w:val="00AF6AA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F6AA7"/>
    <w:pPr>
      <w:widowControl w:val="0"/>
      <w:spacing w:after="480"/>
    </w:pPr>
    <w:rPr>
      <w:rFonts w:ascii="Granjon LT Std" w:hAnsi="Granjon LT Std"/>
      <w:color w:val="auto"/>
    </w:rPr>
  </w:style>
  <w:style w:type="paragraph" w:customStyle="1" w:styleId="CM10">
    <w:name w:val="CM10"/>
    <w:basedOn w:val="Default"/>
    <w:next w:val="Default"/>
    <w:uiPriority w:val="99"/>
    <w:qFormat/>
    <w:rsid w:val="00AF6AA7"/>
    <w:pPr>
      <w:widowControl w:val="0"/>
      <w:spacing w:line="320" w:lineRule="atLeast"/>
    </w:pPr>
    <w:rPr>
      <w:rFonts w:ascii="Granjon LT Std" w:hAnsi="Granjon LT Std"/>
      <w:color w:val="auto"/>
    </w:rPr>
  </w:style>
  <w:style w:type="paragraph" w:customStyle="1" w:styleId="bold">
    <w:name w:val="bold"/>
    <w:basedOn w:val="Normal"/>
    <w:uiPriority w:val="99"/>
    <w:qFormat/>
    <w:rsid w:val="00AF6AA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F6AA7"/>
    <w:rPr>
      <w:rFonts w:ascii="Arial Narrow" w:eastAsia="Times New Roman" w:hAnsi="Arial Narrow"/>
      <w:strike/>
      <w:szCs w:val="20"/>
    </w:rPr>
  </w:style>
  <w:style w:type="paragraph" w:customStyle="1" w:styleId="textbodyblack">
    <w:name w:val="textbodyblack"/>
    <w:basedOn w:val="Normal"/>
    <w:uiPriority w:val="99"/>
    <w:qFormat/>
    <w:rsid w:val="00AF6AA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AF6AA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F6A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F6A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AF6AA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F6AA7"/>
    <w:rPr>
      <w:rFonts w:ascii="Georgia" w:eastAsia="Times New Roman" w:hAnsi="Georgia"/>
      <w:b/>
      <w:bCs/>
      <w:szCs w:val="16"/>
      <w:u w:val="single"/>
    </w:rPr>
  </w:style>
  <w:style w:type="paragraph" w:customStyle="1" w:styleId="CiteCorrected">
    <w:name w:val="Cite Corrected"/>
    <w:basedOn w:val="Normal"/>
    <w:link w:val="CiteCorrectedChar"/>
    <w:qFormat/>
    <w:rsid w:val="00AF6AA7"/>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AF6AA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AF6AA7"/>
    <w:pPr>
      <w:ind w:left="288"/>
    </w:pPr>
    <w:rPr>
      <w:rFonts w:eastAsia="SimSun"/>
      <w:szCs w:val="20"/>
      <w:lang w:eastAsia="zh-CN"/>
    </w:rPr>
  </w:style>
  <w:style w:type="paragraph" w:customStyle="1" w:styleId="story-body-text">
    <w:name w:val="story-body-text"/>
    <w:basedOn w:val="Normal"/>
    <w:uiPriority w:val="99"/>
    <w:qFormat/>
    <w:rsid w:val="00AF6AA7"/>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AF6AA7"/>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AF6AA7"/>
    <w:rPr>
      <w:u w:val="single"/>
    </w:rPr>
  </w:style>
  <w:style w:type="paragraph" w:customStyle="1" w:styleId="StyleCardText11ptUnderline">
    <w:name w:val="Style Card Text + 11 pt Underline"/>
    <w:link w:val="StyleCardText11ptUnderlineChar"/>
    <w:qFormat/>
    <w:rsid w:val="00AF6AA7"/>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F6AA7"/>
    <w:rPr>
      <w:rFonts w:ascii="Georgia" w:hAnsi="Georgia"/>
      <w:sz w:val="16"/>
    </w:rPr>
  </w:style>
  <w:style w:type="paragraph" w:customStyle="1" w:styleId="StyleMinimizedText11pt">
    <w:name w:val="Style Minimized Text + 11 pt"/>
    <w:basedOn w:val="Normal"/>
    <w:link w:val="StyleMinimizedText11ptChar"/>
    <w:qFormat/>
    <w:rsid w:val="00AF6AA7"/>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F6AA7"/>
    <w:rPr>
      <w:rFonts w:ascii="Georgia" w:hAnsi="Georgia"/>
      <w:sz w:val="16"/>
    </w:rPr>
  </w:style>
  <w:style w:type="paragraph" w:customStyle="1" w:styleId="StyleMinimizedText11pt1">
    <w:name w:val="Style Minimized Text + 11 pt1"/>
    <w:basedOn w:val="Normal"/>
    <w:link w:val="StyleMinimizedText11pt1Char"/>
    <w:qFormat/>
    <w:rsid w:val="00AF6AA7"/>
    <w:rPr>
      <w:rFonts w:ascii="Georgia" w:hAnsi="Georgia" w:cstheme="minorBidi"/>
      <w:sz w:val="16"/>
    </w:rPr>
  </w:style>
  <w:style w:type="character" w:customStyle="1" w:styleId="Debate-CardSmalltextF2Char">
    <w:name w:val="Debate- Card Small text F2 Char"/>
    <w:link w:val="Debate-CardSmalltextF2"/>
    <w:locked/>
    <w:rsid w:val="00AF6AA7"/>
    <w:rPr>
      <w:rFonts w:ascii="Arial Narrow" w:hAnsi="Arial Narrow"/>
      <w:sz w:val="16"/>
    </w:rPr>
  </w:style>
  <w:style w:type="paragraph" w:customStyle="1" w:styleId="Debate-CardSmalltextF2">
    <w:name w:val="Debate- Card Small text F2"/>
    <w:basedOn w:val="Normal"/>
    <w:next w:val="Normal"/>
    <w:link w:val="Debate-CardSmalltextF2Char"/>
    <w:qFormat/>
    <w:rsid w:val="00AF6AA7"/>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F6AA7"/>
    <w:rPr>
      <w:rFonts w:ascii="Arial Narrow" w:hAnsi="Arial Narrow"/>
      <w:b/>
      <w:sz w:val="18"/>
      <w:u w:val="single"/>
    </w:rPr>
  </w:style>
  <w:style w:type="paragraph" w:customStyle="1" w:styleId="Debate-EmphasizedText-F5">
    <w:name w:val="Debate- Emphasized Text- F5"/>
    <w:basedOn w:val="Normal"/>
    <w:link w:val="Debate-EmphasizedText-F5Char"/>
    <w:qFormat/>
    <w:rsid w:val="00AF6AA7"/>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F6AA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F6AA7"/>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F6AA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F6AA7"/>
    <w:rPr>
      <w:rFonts w:ascii="Times New Roman" w:eastAsia="Times New Roman" w:hAnsi="Times New Roman"/>
      <w:sz w:val="16"/>
    </w:rPr>
  </w:style>
  <w:style w:type="character" w:customStyle="1" w:styleId="CardStyleChar">
    <w:name w:val="Card Style Char"/>
    <w:link w:val="CardStyle"/>
    <w:locked/>
    <w:rsid w:val="00AF6AA7"/>
    <w:rPr>
      <w:rFonts w:ascii="Calibri" w:eastAsia="Times New Roman" w:hAnsi="Calibri" w:cs="Calibri"/>
      <w:sz w:val="22"/>
    </w:rPr>
  </w:style>
  <w:style w:type="paragraph" w:customStyle="1" w:styleId="emactive">
    <w:name w:val="emactive"/>
    <w:basedOn w:val="Normal"/>
    <w:uiPriority w:val="99"/>
    <w:qFormat/>
    <w:rsid w:val="00AF6AA7"/>
    <w:pPr>
      <w:spacing w:before="100" w:beforeAutospacing="1" w:after="100" w:afterAutospacing="1"/>
    </w:pPr>
    <w:rPr>
      <w:rFonts w:eastAsia="Times New Roman"/>
      <w:sz w:val="24"/>
    </w:rPr>
  </w:style>
  <w:style w:type="paragraph" w:customStyle="1" w:styleId="emready">
    <w:name w:val="emready"/>
    <w:basedOn w:val="Normal"/>
    <w:uiPriority w:val="99"/>
    <w:qFormat/>
    <w:rsid w:val="00AF6AA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F6AA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F6AA7"/>
    <w:rPr>
      <w:rFonts w:ascii="Georgia" w:eastAsia="Times New Roman" w:hAnsi="Georgia" w:cs="Times New Roman"/>
      <w:b/>
      <w:sz w:val="24"/>
      <w:u w:val="single"/>
    </w:rPr>
  </w:style>
  <w:style w:type="character" w:customStyle="1" w:styleId="CardHighlightChar">
    <w:name w:val="Card Highlight Char"/>
    <w:link w:val="CardHighlight"/>
    <w:locked/>
    <w:rsid w:val="00AF6AA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F6AA7"/>
    <w:pPr>
      <w:shd w:val="clear" w:color="auto" w:fill="66FFFF"/>
    </w:pPr>
    <w:rPr>
      <w:rFonts w:eastAsia="Calibri"/>
      <w:sz w:val="24"/>
      <w:u w:val="single"/>
    </w:rPr>
  </w:style>
  <w:style w:type="character" w:customStyle="1" w:styleId="BlockHeaderHiddenChar">
    <w:name w:val="Block Header Hidden Char"/>
    <w:link w:val="BlockHeaderHidden"/>
    <w:locked/>
    <w:rsid w:val="00AF6AA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F6AA7"/>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F6AA7"/>
    <w:pPr>
      <w:spacing w:before="100" w:beforeAutospacing="1" w:after="100" w:afterAutospacing="1"/>
    </w:pPr>
    <w:rPr>
      <w:rFonts w:eastAsia="Times New Roman"/>
      <w:sz w:val="24"/>
    </w:rPr>
  </w:style>
  <w:style w:type="paragraph" w:customStyle="1" w:styleId="norma">
    <w:name w:val="norma"/>
    <w:basedOn w:val="Heading3"/>
    <w:uiPriority w:val="99"/>
    <w:qFormat/>
    <w:rsid w:val="00AF6AA7"/>
    <w:rPr>
      <w:rFonts w:eastAsia="MS Gothic" w:cs="Arial"/>
      <w:sz w:val="24"/>
    </w:rPr>
  </w:style>
  <w:style w:type="paragraph" w:customStyle="1" w:styleId="nromal">
    <w:name w:val="nromal"/>
    <w:basedOn w:val="Normal"/>
    <w:uiPriority w:val="99"/>
    <w:qFormat/>
    <w:rsid w:val="00AF6AA7"/>
    <w:pPr>
      <w:keepNext/>
      <w:keepLines/>
      <w:spacing w:before="200"/>
      <w:outlineLvl w:val="3"/>
    </w:pPr>
    <w:rPr>
      <w:rFonts w:eastAsia="Times New Roman" w:cs="Cambria"/>
      <w:b/>
      <w:iCs/>
    </w:rPr>
  </w:style>
  <w:style w:type="paragraph" w:customStyle="1" w:styleId="natural">
    <w:name w:val="natural"/>
    <w:basedOn w:val="Normal"/>
    <w:uiPriority w:val="99"/>
    <w:qFormat/>
    <w:rsid w:val="00AF6AA7"/>
    <w:pPr>
      <w:keepNext/>
      <w:keepLines/>
      <w:spacing w:before="200"/>
      <w:outlineLvl w:val="3"/>
    </w:pPr>
    <w:rPr>
      <w:rFonts w:eastAsia="Times New Roman"/>
      <w:b/>
      <w:iCs/>
    </w:rPr>
  </w:style>
  <w:style w:type="paragraph" w:customStyle="1" w:styleId="nroaml">
    <w:name w:val="nroaml"/>
    <w:basedOn w:val="Normal"/>
    <w:uiPriority w:val="99"/>
    <w:qFormat/>
    <w:rsid w:val="00AF6AA7"/>
    <w:pPr>
      <w:keepNext/>
      <w:keepLines/>
      <w:spacing w:before="200"/>
      <w:outlineLvl w:val="3"/>
    </w:pPr>
    <w:rPr>
      <w:rFonts w:eastAsia="Times New Roman"/>
      <w:b/>
      <w:iCs/>
    </w:rPr>
  </w:style>
  <w:style w:type="paragraph" w:customStyle="1" w:styleId="noraml">
    <w:name w:val="noraml"/>
    <w:basedOn w:val="Normal"/>
    <w:uiPriority w:val="99"/>
    <w:qFormat/>
    <w:rsid w:val="00AF6AA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F6AA7"/>
    <w:rPr>
      <w:rFonts w:ascii="Georgia" w:eastAsia="Calibri" w:hAnsi="Georgia"/>
      <w:sz w:val="16"/>
      <w:szCs w:val="16"/>
    </w:rPr>
  </w:style>
  <w:style w:type="paragraph" w:customStyle="1" w:styleId="SmallSizeParagraph">
    <w:name w:val="Small Size Paragraph"/>
    <w:basedOn w:val="Normal"/>
    <w:link w:val="SmallSizeParagraphChar"/>
    <w:qFormat/>
    <w:rsid w:val="00AF6AA7"/>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F6AA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F6AA7"/>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AF6AA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F6AA7"/>
    <w:rPr>
      <w:rFonts w:ascii="Times New Roman" w:eastAsia="Times New Roman" w:hAnsi="Times New Roman" w:cs="Times New Roman"/>
      <w:strike/>
      <w:sz w:val="20"/>
    </w:rPr>
  </w:style>
  <w:style w:type="character" w:customStyle="1" w:styleId="CardT1Char">
    <w:name w:val="CardT1 Char"/>
    <w:link w:val="CardT1"/>
    <w:locked/>
    <w:rsid w:val="00AF6AA7"/>
    <w:rPr>
      <w:rFonts w:ascii="Arial" w:eastAsia="Calibri" w:hAnsi="Arial" w:cs="Arial"/>
      <w:kern w:val="2"/>
      <w:sz w:val="14"/>
      <w:szCs w:val="14"/>
      <w:lang w:eastAsia="zh-TW"/>
    </w:rPr>
  </w:style>
  <w:style w:type="paragraph" w:customStyle="1" w:styleId="CardT1">
    <w:name w:val="CardT1"/>
    <w:basedOn w:val="Normal"/>
    <w:link w:val="CardT1Char"/>
    <w:qFormat/>
    <w:rsid w:val="00AF6AA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F6AA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F6AA7"/>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AF6AA7"/>
    <w:pPr>
      <w:spacing w:before="100" w:beforeAutospacing="1" w:after="100" w:afterAutospacing="1"/>
    </w:pPr>
    <w:rPr>
      <w:rFonts w:eastAsia="Times New Roman"/>
      <w:sz w:val="24"/>
    </w:rPr>
  </w:style>
  <w:style w:type="paragraph" w:customStyle="1" w:styleId="CiteReal">
    <w:name w:val="Cite Real"/>
    <w:basedOn w:val="Normal"/>
    <w:next w:val="Normal"/>
    <w:qFormat/>
    <w:rsid w:val="00AF6AA7"/>
    <w:rPr>
      <w:rFonts w:eastAsia="MS Mincho"/>
      <w:b/>
      <w:sz w:val="24"/>
      <w:u w:val="single"/>
    </w:rPr>
  </w:style>
  <w:style w:type="paragraph" w:customStyle="1" w:styleId="2909F619802848F09E01365C32F34654">
    <w:name w:val="2909F619802848F09E01365C32F34654"/>
    <w:uiPriority w:val="99"/>
    <w:qFormat/>
    <w:rsid w:val="00AF6AA7"/>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F6AA7"/>
    <w:rPr>
      <w:rFonts w:ascii="Georgia" w:eastAsia="Calibri" w:hAnsi="Georgia"/>
      <w:u w:val="single"/>
      <w:lang w:val="x-none" w:eastAsia="zh-CN"/>
    </w:rPr>
  </w:style>
  <w:style w:type="paragraph" w:customStyle="1" w:styleId="UnderlineS">
    <w:name w:val="Underline S"/>
    <w:basedOn w:val="Normal"/>
    <w:link w:val="UnderlineSChar"/>
    <w:qFormat/>
    <w:rsid w:val="00AF6AA7"/>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AF6AA7"/>
    <w:rPr>
      <w:rFonts w:ascii="Georgia" w:eastAsia="SimSun" w:hAnsi="Georgia"/>
      <w:sz w:val="12"/>
    </w:rPr>
  </w:style>
  <w:style w:type="paragraph" w:customStyle="1" w:styleId="Ununderlined">
    <w:name w:val="Ununderlined"/>
    <w:basedOn w:val="Normal"/>
    <w:link w:val="UnunderlinedChar"/>
    <w:qFormat/>
    <w:rsid w:val="00AF6AA7"/>
    <w:rPr>
      <w:rFonts w:ascii="Georgia" w:eastAsia="SimSun" w:hAnsi="Georgia" w:cstheme="minorBidi"/>
      <w:sz w:val="12"/>
    </w:rPr>
  </w:style>
  <w:style w:type="character" w:customStyle="1" w:styleId="HighlightingChar">
    <w:name w:val="Highlighting Char"/>
    <w:link w:val="Highlighting"/>
    <w:locked/>
    <w:rsid w:val="00AF6AA7"/>
    <w:rPr>
      <w:rFonts w:ascii="Georgia" w:eastAsia="SimSun" w:hAnsi="Georgia"/>
      <w:u w:val="thick"/>
    </w:rPr>
  </w:style>
  <w:style w:type="paragraph" w:customStyle="1" w:styleId="Highlighting">
    <w:name w:val="Highlighting"/>
    <w:basedOn w:val="Normal"/>
    <w:link w:val="HighlightingChar"/>
    <w:autoRedefine/>
    <w:qFormat/>
    <w:rsid w:val="00AF6AA7"/>
    <w:rPr>
      <w:rFonts w:ascii="Georgia" w:eastAsia="SimSun" w:hAnsi="Georgia" w:cstheme="minorBidi"/>
      <w:sz w:val="24"/>
      <w:u w:val="thick"/>
    </w:rPr>
  </w:style>
  <w:style w:type="character" w:customStyle="1" w:styleId="CITEChar0">
    <w:name w:val="CITE Char"/>
    <w:link w:val="CITE"/>
    <w:locked/>
    <w:rsid w:val="00AF6AA7"/>
    <w:rPr>
      <w:rFonts w:ascii="Arial" w:eastAsia="Times New Roman" w:hAnsi="Arial" w:cs="Arial"/>
      <w:iCs/>
      <w:smallCaps/>
      <w:sz w:val="20"/>
      <w:szCs w:val="20"/>
      <w:u w:val="double"/>
    </w:rPr>
  </w:style>
  <w:style w:type="paragraph" w:customStyle="1" w:styleId="CITE">
    <w:name w:val="CITE"/>
    <w:basedOn w:val="Heading2"/>
    <w:link w:val="CITEChar0"/>
    <w:autoRedefine/>
    <w:qFormat/>
    <w:rsid w:val="00AF6AA7"/>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AF6AA7"/>
    <w:pPr>
      <w:spacing w:before="100" w:beforeAutospacing="1" w:after="100" w:afterAutospacing="1"/>
    </w:pPr>
    <w:rPr>
      <w:rFonts w:eastAsia="Times New Roman"/>
      <w:sz w:val="24"/>
      <w:lang w:eastAsia="zh-CN"/>
    </w:rPr>
  </w:style>
  <w:style w:type="paragraph" w:customStyle="1" w:styleId="Analytics">
    <w:name w:val="Analytics"/>
    <w:basedOn w:val="Normal"/>
    <w:rsid w:val="00AF6AA7"/>
    <w:rPr>
      <w:rFonts w:eastAsia="Calibri"/>
      <w:b/>
      <w:sz w:val="24"/>
    </w:rPr>
  </w:style>
  <w:style w:type="paragraph" w:customStyle="1" w:styleId="D345FF3D873148C5AE3FBF3267827368">
    <w:name w:val="D345FF3D873148C5AE3FBF3267827368"/>
    <w:uiPriority w:val="99"/>
    <w:qFormat/>
    <w:rsid w:val="00AF6AA7"/>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F6AA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F6AA7"/>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AF6AA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F6AA7"/>
    <w:rPr>
      <w:b/>
      <w:sz w:val="28"/>
    </w:rPr>
  </w:style>
  <w:style w:type="character" w:customStyle="1" w:styleId="SourcenameChar">
    <w:name w:val="Source name Char"/>
    <w:link w:val="Sourcename"/>
    <w:locked/>
    <w:rsid w:val="00AF6AA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F6AA7"/>
    <w:rPr>
      <w:b/>
      <w:bCs/>
      <w:sz w:val="20"/>
    </w:rPr>
  </w:style>
  <w:style w:type="character" w:customStyle="1" w:styleId="underlinedcardChar">
    <w:name w:val="underlined card Char"/>
    <w:link w:val="underlinedcard0"/>
    <w:locked/>
    <w:rsid w:val="00AF6AA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F6AA7"/>
    <w:rPr>
      <w:sz w:val="24"/>
      <w:u w:val="single"/>
    </w:rPr>
  </w:style>
  <w:style w:type="paragraph" w:customStyle="1" w:styleId="FullText">
    <w:name w:val="Full Text"/>
    <w:basedOn w:val="Normal"/>
    <w:uiPriority w:val="99"/>
    <w:qFormat/>
    <w:rsid w:val="00AF6AA7"/>
    <w:rPr>
      <w:rFonts w:eastAsia="Times New Roman"/>
    </w:rPr>
  </w:style>
  <w:style w:type="character" w:customStyle="1" w:styleId="TextUnderlineChar">
    <w:name w:val="Text Underline Char"/>
    <w:link w:val="TextUnderline"/>
    <w:locked/>
    <w:rsid w:val="00AF6AA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F6AA7"/>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AF6AA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F6AA7"/>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AF6AA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F6AA7"/>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AF6AA7"/>
    <w:pPr>
      <w:spacing w:before="240"/>
      <w:outlineLvl w:val="2"/>
    </w:pPr>
    <w:rPr>
      <w:rFonts w:eastAsia="Times New Roman"/>
      <w:b/>
    </w:rPr>
  </w:style>
  <w:style w:type="character" w:customStyle="1" w:styleId="CiteCardChar">
    <w:name w:val="Cite_Card Char"/>
    <w:link w:val="CiteCard0"/>
    <w:locked/>
    <w:rsid w:val="00AF6AA7"/>
    <w:rPr>
      <w:rFonts w:ascii="Times New Roman" w:eastAsia="Times New Roman" w:hAnsi="Times New Roman" w:cs="Arial"/>
      <w:bCs/>
      <w:sz w:val="20"/>
      <w:szCs w:val="20"/>
    </w:rPr>
  </w:style>
  <w:style w:type="paragraph" w:customStyle="1" w:styleId="CiteCard0">
    <w:name w:val="Cite_Card"/>
    <w:link w:val="CiteCardChar"/>
    <w:qFormat/>
    <w:rsid w:val="00AF6AA7"/>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F6AA7"/>
    <w:pPr>
      <w:widowControl w:val="0"/>
    </w:pPr>
    <w:rPr>
      <w:rFonts w:eastAsia="MS Mincho"/>
      <w:color w:val="auto"/>
    </w:rPr>
  </w:style>
  <w:style w:type="paragraph" w:customStyle="1" w:styleId="dropcap">
    <w:name w:val="dropcap"/>
    <w:basedOn w:val="Normal"/>
    <w:uiPriority w:val="99"/>
    <w:qFormat/>
    <w:rsid w:val="00AF6AA7"/>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AF6AA7"/>
    <w:rPr>
      <w:rFonts w:ascii="Georgia" w:eastAsia="Times New Roman" w:hAnsi="Georgia" w:cs="Calibri"/>
      <w:sz w:val="22"/>
      <w:u w:val="single"/>
    </w:rPr>
  </w:style>
  <w:style w:type="paragraph" w:customStyle="1" w:styleId="StyleStyle49pt6">
    <w:name w:val="Style Style4 + 9 pt6"/>
    <w:basedOn w:val="Style4"/>
    <w:link w:val="StyleStyle49pt6Char"/>
    <w:qFormat/>
    <w:rsid w:val="00AF6AA7"/>
    <w:rPr>
      <w:rFonts w:ascii="Georgia" w:hAnsi="Georgia"/>
    </w:rPr>
  </w:style>
  <w:style w:type="character" w:customStyle="1" w:styleId="UnderlineCharCharCharCharChar">
    <w:name w:val="Underline Char Char Char Char Char"/>
    <w:link w:val="UnderlineCharCharCharChar"/>
    <w:locked/>
    <w:rsid w:val="00AF6AA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F6AA7"/>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AF6AA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F6AA7"/>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F6AA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F6AA7"/>
    <w:rPr>
      <w:rFonts w:ascii="Georgia" w:hAnsi="Georgia"/>
      <w:b/>
      <w:bCs/>
      <w:sz w:val="24"/>
      <w:u w:val="single"/>
    </w:rPr>
  </w:style>
  <w:style w:type="character" w:customStyle="1" w:styleId="DebatenoramlChar">
    <w:name w:val="Debatenoraml Char"/>
    <w:link w:val="Debatenoraml"/>
    <w:locked/>
    <w:rsid w:val="00AF6AA7"/>
    <w:rPr>
      <w:rFonts w:ascii="Times New Roman" w:hAnsi="Times New Roman" w:cs="Times New Roman"/>
    </w:rPr>
  </w:style>
  <w:style w:type="paragraph" w:customStyle="1" w:styleId="Debatenoraml">
    <w:name w:val="Debatenoraml"/>
    <w:basedOn w:val="NoSpacing"/>
    <w:link w:val="DebatenoramlChar"/>
    <w:qFormat/>
    <w:rsid w:val="00AF6AA7"/>
    <w:rPr>
      <w:rFonts w:eastAsiaTheme="minorEastAsia"/>
    </w:rPr>
  </w:style>
  <w:style w:type="paragraph" w:customStyle="1" w:styleId="SynergyTag">
    <w:name w:val="SynergyTag"/>
    <w:basedOn w:val="Normal"/>
    <w:uiPriority w:val="99"/>
    <w:qFormat/>
    <w:rsid w:val="00AF6AA7"/>
    <w:rPr>
      <w:rFonts w:eastAsia="Calibri"/>
      <w:b/>
    </w:rPr>
  </w:style>
  <w:style w:type="character" w:customStyle="1" w:styleId="QualsChar">
    <w:name w:val="Quals Char"/>
    <w:link w:val="Quals"/>
    <w:locked/>
    <w:rsid w:val="00AF6AA7"/>
    <w:rPr>
      <w:rFonts w:ascii="Georgia" w:eastAsia="Calibri" w:hAnsi="Georgia"/>
      <w:sz w:val="18"/>
    </w:rPr>
  </w:style>
  <w:style w:type="paragraph" w:customStyle="1" w:styleId="Quals">
    <w:name w:val="Quals"/>
    <w:basedOn w:val="Normal"/>
    <w:link w:val="QualsChar"/>
    <w:qFormat/>
    <w:rsid w:val="00AF6AA7"/>
    <w:rPr>
      <w:rFonts w:ascii="Georgia" w:eastAsia="Calibri" w:hAnsi="Georgia" w:cstheme="minorBidi"/>
      <w:sz w:val="18"/>
    </w:rPr>
  </w:style>
  <w:style w:type="paragraph" w:customStyle="1" w:styleId="times">
    <w:name w:val="times"/>
    <w:basedOn w:val="Normal"/>
    <w:qFormat/>
    <w:rsid w:val="00AF6AA7"/>
    <w:pPr>
      <w:spacing w:before="100" w:beforeAutospacing="1" w:after="100" w:afterAutospacing="1"/>
    </w:pPr>
    <w:rPr>
      <w:rFonts w:eastAsia="Times New Roman"/>
      <w:sz w:val="24"/>
    </w:rPr>
  </w:style>
  <w:style w:type="paragraph" w:customStyle="1" w:styleId="BodyA">
    <w:name w:val="Body A"/>
    <w:uiPriority w:val="99"/>
    <w:qFormat/>
    <w:rsid w:val="00AF6AA7"/>
    <w:rPr>
      <w:rFonts w:ascii="Helvetica" w:eastAsia="ヒラギノ角ゴ Pro W3" w:hAnsi="Helvetica" w:cs="Times New Roman"/>
      <w:color w:val="000000"/>
      <w:szCs w:val="20"/>
    </w:rPr>
  </w:style>
  <w:style w:type="character" w:customStyle="1" w:styleId="StarredChar">
    <w:name w:val="Starred Char"/>
    <w:link w:val="Starred"/>
    <w:locked/>
    <w:rsid w:val="00AF6AA7"/>
    <w:rPr>
      <w:rFonts w:ascii="Georgia" w:eastAsia="Times New Roman" w:hAnsi="Georgia"/>
      <w:b/>
      <w:caps/>
      <w:szCs w:val="28"/>
      <w:u w:val="single"/>
    </w:rPr>
  </w:style>
  <w:style w:type="paragraph" w:customStyle="1" w:styleId="Starred">
    <w:name w:val="Starred"/>
    <w:basedOn w:val="Normal"/>
    <w:link w:val="StarredChar"/>
    <w:qFormat/>
    <w:rsid w:val="00AF6AA7"/>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AF6AA7"/>
    <w:rPr>
      <w:rFonts w:ascii="Georgia" w:eastAsia="Times New Roman" w:hAnsi="Georgia"/>
      <w:b/>
      <w:caps/>
      <w:szCs w:val="28"/>
      <w:u w:val="single"/>
    </w:rPr>
  </w:style>
  <w:style w:type="paragraph" w:customStyle="1" w:styleId="NotStarred">
    <w:name w:val="NotStarred"/>
    <w:basedOn w:val="Normal"/>
    <w:link w:val="NotStarredChar"/>
    <w:qFormat/>
    <w:rsid w:val="00AF6AA7"/>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AF6AA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F6AA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F6AA7"/>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AF6AA7"/>
    <w:rPr>
      <w:rFonts w:ascii="Georgia" w:eastAsia="Calibri" w:hAnsi="Georgia"/>
      <w:b/>
    </w:rPr>
  </w:style>
  <w:style w:type="paragraph" w:customStyle="1" w:styleId="H4Tag">
    <w:name w:val="H4 (Tag)"/>
    <w:basedOn w:val="Normal"/>
    <w:link w:val="H4TagChar1"/>
    <w:qFormat/>
    <w:rsid w:val="00AF6AA7"/>
    <w:rPr>
      <w:rFonts w:ascii="Georgia" w:eastAsia="Calibri" w:hAnsi="Georgia" w:cstheme="minorBidi"/>
      <w:b/>
      <w:sz w:val="24"/>
    </w:rPr>
  </w:style>
  <w:style w:type="paragraph" w:customStyle="1" w:styleId="CM25">
    <w:name w:val="CM25"/>
    <w:basedOn w:val="Default"/>
    <w:next w:val="Default"/>
    <w:qFormat/>
    <w:rsid w:val="00AF6AA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F6AA7"/>
    <w:rPr>
      <w:rFonts w:ascii="Georgia" w:hAnsi="Georgia"/>
      <w:b/>
    </w:rPr>
  </w:style>
  <w:style w:type="paragraph" w:customStyle="1" w:styleId="Debate-CardTagandCite-F6">
    <w:name w:val="Debate- Card Tag and Cite- F6"/>
    <w:basedOn w:val="Normal"/>
    <w:link w:val="Debate-CardTagandCite-F6Char"/>
    <w:qFormat/>
    <w:rsid w:val="00AF6AA7"/>
    <w:pPr>
      <w:contextualSpacing/>
    </w:pPr>
    <w:rPr>
      <w:rFonts w:ascii="Georgia" w:hAnsi="Georgia" w:cstheme="minorBidi"/>
      <w:b/>
      <w:sz w:val="24"/>
    </w:rPr>
  </w:style>
  <w:style w:type="character" w:customStyle="1" w:styleId="CardtextChar4">
    <w:name w:val="Card text Char"/>
    <w:link w:val="Cardtext3"/>
    <w:locked/>
    <w:rsid w:val="00AF6AA7"/>
    <w:rPr>
      <w:rFonts w:ascii="Arial Narrow" w:hAnsi="Arial Narrow"/>
      <w:u w:val="single"/>
    </w:rPr>
  </w:style>
  <w:style w:type="paragraph" w:customStyle="1" w:styleId="Cardtext3">
    <w:name w:val="Card text"/>
    <w:link w:val="CardtextChar4"/>
    <w:qFormat/>
    <w:rsid w:val="00AF6AA7"/>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F6AA7"/>
    <w:rPr>
      <w:rFonts w:ascii="Georgia" w:eastAsia="Times New Roman" w:hAnsi="Georgia"/>
      <w:b/>
      <w:szCs w:val="28"/>
      <w:u w:val="single"/>
    </w:rPr>
  </w:style>
  <w:style w:type="paragraph" w:customStyle="1" w:styleId="NewHeading2">
    <w:name w:val="NewHeading2"/>
    <w:basedOn w:val="Normal"/>
    <w:link w:val="NewHeading2Char"/>
    <w:qFormat/>
    <w:rsid w:val="00AF6AA7"/>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AF6AA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F6AA7"/>
    <w:rPr>
      <w:rFonts w:eastAsia="Calibri"/>
    </w:rPr>
  </w:style>
  <w:style w:type="paragraph" w:customStyle="1" w:styleId="TagLine">
    <w:name w:val="Tag Line"/>
    <w:basedOn w:val="Normal"/>
    <w:next w:val="FullText"/>
    <w:uiPriority w:val="99"/>
    <w:qFormat/>
    <w:rsid w:val="00AF6AA7"/>
    <w:rPr>
      <w:rFonts w:ascii="Arial Narrow" w:eastAsia="Times New Roman" w:hAnsi="Arial Narrow"/>
      <w:b/>
      <w:sz w:val="28"/>
    </w:rPr>
  </w:style>
  <w:style w:type="paragraph" w:customStyle="1" w:styleId="Card6pt">
    <w:name w:val="Card 6pt"/>
    <w:basedOn w:val="Normal"/>
    <w:uiPriority w:val="99"/>
    <w:qFormat/>
    <w:rsid w:val="00AF6AA7"/>
    <w:pPr>
      <w:ind w:left="288" w:right="288"/>
    </w:pPr>
    <w:rPr>
      <w:rFonts w:eastAsia="Calibri"/>
      <w:color w:val="000000"/>
      <w:sz w:val="12"/>
      <w:szCs w:val="20"/>
    </w:rPr>
  </w:style>
  <w:style w:type="character" w:customStyle="1" w:styleId="FullCiteChar">
    <w:name w:val="Full Cite Char"/>
    <w:link w:val="FullCite"/>
    <w:locked/>
    <w:rsid w:val="00AF6AA7"/>
    <w:rPr>
      <w:rFonts w:ascii="Garamond" w:eastAsia="Calibri" w:hAnsi="Garamond"/>
    </w:rPr>
  </w:style>
  <w:style w:type="paragraph" w:customStyle="1" w:styleId="FullCite">
    <w:name w:val="Full Cite"/>
    <w:basedOn w:val="Normal"/>
    <w:next w:val="Normal"/>
    <w:link w:val="FullCiteChar"/>
    <w:qFormat/>
    <w:rsid w:val="00AF6AA7"/>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AF6AA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F6AA7"/>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AF6AA7"/>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AF6AA7"/>
    <w:rPr>
      <w:rFonts w:ascii="Century Gothic" w:eastAsia="Times New Roman" w:hAnsi="Century Gothic"/>
    </w:rPr>
  </w:style>
  <w:style w:type="character" w:customStyle="1" w:styleId="StylecardThickunderlineChar">
    <w:name w:val="Style card + Thick underline Char"/>
    <w:link w:val="StylecardThickunderline"/>
    <w:locked/>
    <w:rsid w:val="00AF6AA7"/>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F6AA7"/>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AF6AA7"/>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F6AA7"/>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AF6AA7"/>
    <w:pPr>
      <w:spacing w:after="200" w:line="276" w:lineRule="auto"/>
    </w:pPr>
    <w:rPr>
      <w:rFonts w:eastAsia="Calibri"/>
      <w:color w:val="auto"/>
      <w:sz w:val="22"/>
    </w:rPr>
  </w:style>
  <w:style w:type="paragraph" w:customStyle="1" w:styleId="font-null">
    <w:name w:val="font-null"/>
    <w:basedOn w:val="Normal"/>
    <w:uiPriority w:val="99"/>
    <w:qFormat/>
    <w:rsid w:val="00AF6AA7"/>
    <w:pPr>
      <w:spacing w:before="100" w:beforeAutospacing="1" w:after="100" w:afterAutospacing="1"/>
    </w:pPr>
    <w:rPr>
      <w:rFonts w:eastAsia="Times New Roman"/>
      <w:sz w:val="24"/>
    </w:rPr>
  </w:style>
  <w:style w:type="paragraph" w:customStyle="1" w:styleId="rteindent1">
    <w:name w:val="rteindent1"/>
    <w:basedOn w:val="Normal"/>
    <w:uiPriority w:val="99"/>
    <w:qFormat/>
    <w:rsid w:val="00AF6AA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F6AA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F6AA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F6AA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F6AA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F6AA7"/>
    <w:pPr>
      <w:spacing w:before="100" w:beforeAutospacing="1" w:after="100" w:afterAutospacing="1"/>
    </w:pPr>
    <w:rPr>
      <w:rFonts w:eastAsia="Times New Roman"/>
      <w:sz w:val="24"/>
    </w:rPr>
  </w:style>
  <w:style w:type="paragraph" w:customStyle="1" w:styleId="class">
    <w:name w:val="class"/>
    <w:basedOn w:val="Normal"/>
    <w:uiPriority w:val="99"/>
    <w:qFormat/>
    <w:rsid w:val="00AF6AA7"/>
    <w:pPr>
      <w:spacing w:before="100" w:beforeAutospacing="1" w:after="100" w:afterAutospacing="1"/>
    </w:pPr>
    <w:rPr>
      <w:rFonts w:eastAsia="Times New Roman"/>
      <w:sz w:val="24"/>
    </w:rPr>
  </w:style>
  <w:style w:type="character" w:customStyle="1" w:styleId="blocktitleChar">
    <w:name w:val="block title Char"/>
    <w:link w:val="blocktitle0"/>
    <w:locked/>
    <w:rsid w:val="00AF6AA7"/>
    <w:rPr>
      <w:rFonts w:ascii="Calibri" w:eastAsia="Calibri" w:hAnsi="Calibri" w:cs="Calibri"/>
      <w:b/>
      <w:caps/>
      <w:sz w:val="28"/>
      <w:szCs w:val="28"/>
      <w:lang w:val="es-ES"/>
    </w:rPr>
  </w:style>
  <w:style w:type="paragraph" w:customStyle="1" w:styleId="Pa6">
    <w:name w:val="Pa6"/>
    <w:basedOn w:val="Normal"/>
    <w:next w:val="Normal"/>
    <w:uiPriority w:val="99"/>
    <w:qFormat/>
    <w:rsid w:val="00AF6AA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F6AA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F6AA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F6AA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F6AA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F6AA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F6AA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F6AA7"/>
    <w:rPr>
      <w:rFonts w:ascii="Georgia" w:eastAsia="SimSun" w:hAnsi="Georgia" w:cstheme="minorBidi"/>
      <w:b/>
      <w:bCs/>
      <w:sz w:val="24"/>
    </w:rPr>
  </w:style>
  <w:style w:type="paragraph" w:customStyle="1" w:styleId="summary">
    <w:name w:val="summary"/>
    <w:basedOn w:val="Normal"/>
    <w:uiPriority w:val="99"/>
    <w:qFormat/>
    <w:rsid w:val="00AF6AA7"/>
    <w:pPr>
      <w:spacing w:before="100" w:beforeAutospacing="1" w:after="100" w:afterAutospacing="1"/>
    </w:pPr>
    <w:rPr>
      <w:rFonts w:eastAsia="Times New Roman"/>
      <w:sz w:val="24"/>
    </w:rPr>
  </w:style>
  <w:style w:type="paragraph" w:customStyle="1" w:styleId="Caption2">
    <w:name w:val="Caption2"/>
    <w:basedOn w:val="Normal"/>
    <w:uiPriority w:val="99"/>
    <w:qFormat/>
    <w:rsid w:val="00AF6AA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F6AA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F6AA7"/>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AF6AA7"/>
    <w:pPr>
      <w:jc w:val="center"/>
    </w:pPr>
    <w:rPr>
      <w:rFonts w:ascii="Book Antiqua" w:eastAsia="Times New Roman" w:hAnsi="Book Antiqua"/>
      <w:b/>
      <w:sz w:val="28"/>
    </w:rPr>
  </w:style>
  <w:style w:type="paragraph" w:customStyle="1" w:styleId="Little">
    <w:name w:val="Little"/>
    <w:basedOn w:val="Normal"/>
    <w:next w:val="Normal"/>
    <w:link w:val="LittleChar"/>
    <w:qFormat/>
    <w:rsid w:val="00AF6AA7"/>
    <w:pPr>
      <w:ind w:left="288"/>
    </w:pPr>
    <w:rPr>
      <w:rFonts w:ascii="Garamond" w:eastAsia="Times New Roman" w:hAnsi="Garamond"/>
    </w:rPr>
  </w:style>
  <w:style w:type="paragraph" w:customStyle="1" w:styleId="AAAcard">
    <w:name w:val="AAAcard"/>
    <w:basedOn w:val="Normal"/>
    <w:uiPriority w:val="99"/>
    <w:qFormat/>
    <w:rsid w:val="00AF6AA7"/>
    <w:pPr>
      <w:ind w:left="288" w:right="288"/>
    </w:pPr>
    <w:rPr>
      <w:rFonts w:eastAsia="Times New Roman"/>
    </w:rPr>
  </w:style>
  <w:style w:type="paragraph" w:customStyle="1" w:styleId="Caption3">
    <w:name w:val="Caption3"/>
    <w:basedOn w:val="Normal"/>
    <w:uiPriority w:val="99"/>
    <w:qFormat/>
    <w:rsid w:val="00AF6AA7"/>
    <w:pPr>
      <w:spacing w:before="100" w:beforeAutospacing="1" w:after="100" w:afterAutospacing="1"/>
    </w:pPr>
    <w:rPr>
      <w:rFonts w:eastAsia="Times New Roman"/>
      <w:sz w:val="24"/>
    </w:rPr>
  </w:style>
  <w:style w:type="paragraph" w:customStyle="1" w:styleId="body-12-5">
    <w:name w:val="body-12-5"/>
    <w:basedOn w:val="Normal"/>
    <w:uiPriority w:val="99"/>
    <w:qFormat/>
    <w:rsid w:val="00AF6AA7"/>
    <w:pPr>
      <w:spacing w:before="100" w:beforeAutospacing="1" w:after="100" w:afterAutospacing="1"/>
    </w:pPr>
    <w:rPr>
      <w:rFonts w:eastAsia="Times New Roman"/>
      <w:sz w:val="24"/>
    </w:rPr>
  </w:style>
  <w:style w:type="paragraph" w:customStyle="1" w:styleId="infuse">
    <w:name w:val="infuse"/>
    <w:basedOn w:val="Normal"/>
    <w:uiPriority w:val="99"/>
    <w:qFormat/>
    <w:rsid w:val="00AF6AA7"/>
    <w:pPr>
      <w:spacing w:before="100" w:beforeAutospacing="1" w:after="100" w:afterAutospacing="1"/>
    </w:pPr>
    <w:rPr>
      <w:rFonts w:eastAsia="Times New Roman"/>
      <w:sz w:val="24"/>
    </w:rPr>
  </w:style>
  <w:style w:type="paragraph" w:customStyle="1" w:styleId="fontreg">
    <w:name w:val="font_reg"/>
    <w:basedOn w:val="Normal"/>
    <w:uiPriority w:val="99"/>
    <w:qFormat/>
    <w:rsid w:val="00AF6AA7"/>
    <w:pPr>
      <w:spacing w:before="100" w:beforeAutospacing="1" w:after="100" w:afterAutospacing="1"/>
    </w:pPr>
    <w:rPr>
      <w:rFonts w:eastAsia="Times New Roman"/>
      <w:sz w:val="24"/>
    </w:rPr>
  </w:style>
  <w:style w:type="paragraph" w:customStyle="1" w:styleId="CITEF3">
    <w:name w:val="CITE F3"/>
    <w:uiPriority w:val="99"/>
    <w:qFormat/>
    <w:rsid w:val="00AF6AA7"/>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F6AA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F6AA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F6AA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F6AA7"/>
    <w:pPr>
      <w:spacing w:after="200"/>
    </w:pPr>
    <w:rPr>
      <w:rFonts w:ascii="Calibri" w:eastAsia="Calibri" w:hAnsi="Calibri" w:cs="Times New Roman"/>
      <w:sz w:val="20"/>
      <w:szCs w:val="20"/>
      <w:u w:val="single"/>
    </w:rPr>
  </w:style>
  <w:style w:type="paragraph" w:customStyle="1" w:styleId="hotroute1">
    <w:name w:val="hot route!"/>
    <w:basedOn w:val="Normal"/>
    <w:qFormat/>
    <w:rsid w:val="00AF6AA7"/>
    <w:pPr>
      <w:ind w:left="144"/>
    </w:pPr>
    <w:rPr>
      <w:rFonts w:ascii="Cambria" w:eastAsia="Calibri" w:hAnsi="Cambria"/>
      <w:sz w:val="24"/>
    </w:rPr>
  </w:style>
  <w:style w:type="paragraph" w:customStyle="1" w:styleId="FreeFormA">
    <w:name w:val="Free Form A"/>
    <w:autoRedefine/>
    <w:uiPriority w:val="99"/>
    <w:qFormat/>
    <w:rsid w:val="00AF6AA7"/>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F6AA7"/>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AF6AA7"/>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F6AA7"/>
    <w:rPr>
      <w:rFonts w:ascii="Times New Roman" w:eastAsia="Times New Roman" w:hAnsi="Times New Roman" w:cs="Times New Roman"/>
      <w:sz w:val="10"/>
    </w:rPr>
  </w:style>
  <w:style w:type="paragraph" w:customStyle="1" w:styleId="subheader">
    <w:name w:val="subheader"/>
    <w:basedOn w:val="Normal"/>
    <w:uiPriority w:val="99"/>
    <w:qFormat/>
    <w:rsid w:val="00AF6AA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F6AA7"/>
    <w:pPr>
      <w:spacing w:before="100" w:beforeAutospacing="1" w:after="100" w:afterAutospacing="1"/>
    </w:pPr>
    <w:rPr>
      <w:rFonts w:eastAsia="Times New Roman"/>
      <w:sz w:val="24"/>
    </w:rPr>
  </w:style>
  <w:style w:type="paragraph" w:customStyle="1" w:styleId="more">
    <w:name w:val="more"/>
    <w:basedOn w:val="Normal"/>
    <w:uiPriority w:val="99"/>
    <w:qFormat/>
    <w:rsid w:val="00AF6AA7"/>
    <w:pPr>
      <w:spacing w:before="100" w:beforeAutospacing="1" w:after="100" w:afterAutospacing="1"/>
    </w:pPr>
    <w:rPr>
      <w:rFonts w:eastAsia="Times New Roman"/>
      <w:sz w:val="24"/>
    </w:rPr>
  </w:style>
  <w:style w:type="paragraph" w:customStyle="1" w:styleId="story">
    <w:name w:val="story"/>
    <w:basedOn w:val="Normal"/>
    <w:uiPriority w:val="99"/>
    <w:qFormat/>
    <w:rsid w:val="00AF6AA7"/>
    <w:pPr>
      <w:spacing w:before="100" w:beforeAutospacing="1" w:after="100" w:afterAutospacing="1"/>
    </w:pPr>
    <w:rPr>
      <w:rFonts w:eastAsia="Times New Roman"/>
      <w:sz w:val="24"/>
    </w:rPr>
  </w:style>
  <w:style w:type="paragraph" w:customStyle="1" w:styleId="H1numbered">
    <w:name w:val="H1 numbered"/>
    <w:basedOn w:val="Normal"/>
    <w:uiPriority w:val="99"/>
    <w:qFormat/>
    <w:rsid w:val="00AF6AA7"/>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AF6AA7"/>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F6AA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F6AA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F6AA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F6AA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F6AA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F6AA7"/>
    <w:pPr>
      <w:widowControl w:val="0"/>
      <w:spacing w:after="63"/>
    </w:pPr>
    <w:rPr>
      <w:rFonts w:ascii="Arial" w:hAnsi="Arial"/>
      <w:color w:val="auto"/>
    </w:rPr>
  </w:style>
  <w:style w:type="paragraph" w:customStyle="1" w:styleId="CM35">
    <w:name w:val="CM35"/>
    <w:basedOn w:val="Default"/>
    <w:next w:val="Default"/>
    <w:uiPriority w:val="99"/>
    <w:qFormat/>
    <w:rsid w:val="00AF6AA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F6AA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F6AA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F6AA7"/>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F6AA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F6AA7"/>
    <w:rPr>
      <w:rFonts w:ascii="Georgia" w:hAnsi="Georgia"/>
      <w:sz w:val="24"/>
      <w:szCs w:val="24"/>
      <w:lang w:val="x-none" w:eastAsia="x-none"/>
    </w:rPr>
  </w:style>
  <w:style w:type="character" w:customStyle="1" w:styleId="StyleCards11ptUnderlineChar">
    <w:name w:val="Style Cards + 11 pt Underline Char"/>
    <w:link w:val="StyleCards11ptUnderline"/>
    <w:locked/>
    <w:rsid w:val="00AF6AA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F6AA7"/>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AF6AA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F6AA7"/>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F6AA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F6AA7"/>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F6AA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F6AA7"/>
    <w:rPr>
      <w:rFonts w:ascii="Georgia" w:hAnsi="Georgia" w:cstheme="minorBidi"/>
      <w:sz w:val="24"/>
      <w:lang w:val="x-none" w:eastAsia="x-none"/>
    </w:rPr>
  </w:style>
  <w:style w:type="character" w:customStyle="1" w:styleId="NormalFontChar">
    <w:name w:val="Normal Font Char"/>
    <w:link w:val="NormalFont"/>
    <w:locked/>
    <w:rsid w:val="00AF6AA7"/>
    <w:rPr>
      <w:rFonts w:ascii="Times New Roman" w:eastAsia="Times New Roman" w:hAnsi="Times New Roman" w:cs="Times New Roman"/>
      <w:sz w:val="20"/>
      <w:szCs w:val="20"/>
    </w:rPr>
  </w:style>
  <w:style w:type="paragraph" w:customStyle="1" w:styleId="NormalFont">
    <w:name w:val="Normal Font"/>
    <w:link w:val="NormalFontChar"/>
    <w:qFormat/>
    <w:rsid w:val="00AF6AA7"/>
    <w:rPr>
      <w:rFonts w:ascii="Times New Roman" w:eastAsia="Times New Roman" w:hAnsi="Times New Roman" w:cs="Times New Roman"/>
      <w:sz w:val="20"/>
      <w:szCs w:val="20"/>
    </w:rPr>
  </w:style>
  <w:style w:type="paragraph" w:customStyle="1" w:styleId="StyleSmall11pt">
    <w:name w:val="Style Small + 11 pt"/>
    <w:uiPriority w:val="99"/>
    <w:qFormat/>
    <w:rsid w:val="00AF6AA7"/>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F6AA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F6AA7"/>
    <w:rPr>
      <w:u w:val="single"/>
      <w:lang w:val="x-none" w:eastAsia="x-none"/>
    </w:rPr>
  </w:style>
  <w:style w:type="character" w:customStyle="1" w:styleId="StyleNormalFont11ptBoldUnderlineChar">
    <w:name w:val="Style Normal Font + 11 pt Bold Underline Char"/>
    <w:link w:val="StyleNormalFont11ptBoldUnderline"/>
    <w:locked/>
    <w:rsid w:val="00AF6AA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F6AA7"/>
    <w:rPr>
      <w:b/>
      <w:bCs/>
      <w:u w:val="single"/>
      <w:lang w:val="x-none" w:eastAsia="x-none"/>
    </w:rPr>
  </w:style>
  <w:style w:type="paragraph" w:customStyle="1" w:styleId="Smallfont0">
    <w:name w:val="Smallfont"/>
    <w:basedOn w:val="Normal"/>
    <w:uiPriority w:val="99"/>
    <w:qFormat/>
    <w:rsid w:val="00AF6AA7"/>
    <w:rPr>
      <w:rFonts w:eastAsia="Times New Roman"/>
      <w:sz w:val="15"/>
    </w:rPr>
  </w:style>
  <w:style w:type="paragraph" w:customStyle="1" w:styleId="formatvorlage2">
    <w:name w:val="formatvorlage2"/>
    <w:basedOn w:val="Normal"/>
    <w:uiPriority w:val="99"/>
    <w:qFormat/>
    <w:rsid w:val="00AF6AA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F6AA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F6AA7"/>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AF6AA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F6AA7"/>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AF6AA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F6AA7"/>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AF6AA7"/>
    <w:pPr>
      <w:spacing w:before="100" w:beforeAutospacing="1" w:after="100" w:afterAutospacing="1"/>
    </w:pPr>
    <w:rPr>
      <w:rFonts w:eastAsia="Times New Roman"/>
      <w:sz w:val="24"/>
    </w:rPr>
  </w:style>
  <w:style w:type="paragraph" w:customStyle="1" w:styleId="i1">
    <w:name w:val="i1"/>
    <w:basedOn w:val="Normal"/>
    <w:uiPriority w:val="99"/>
    <w:qFormat/>
    <w:rsid w:val="00AF6AA7"/>
    <w:pPr>
      <w:spacing w:before="100" w:beforeAutospacing="1" w:after="100" w:afterAutospacing="1"/>
    </w:pPr>
    <w:rPr>
      <w:rFonts w:eastAsia="Times New Roman"/>
      <w:sz w:val="24"/>
    </w:rPr>
  </w:style>
  <w:style w:type="paragraph" w:customStyle="1" w:styleId="question">
    <w:name w:val="question"/>
    <w:basedOn w:val="Normal"/>
    <w:uiPriority w:val="99"/>
    <w:qFormat/>
    <w:rsid w:val="00AF6AA7"/>
    <w:pPr>
      <w:spacing w:before="100" w:beforeAutospacing="1" w:after="100" w:afterAutospacing="1"/>
    </w:pPr>
    <w:rPr>
      <w:rFonts w:eastAsia="Times New Roman"/>
      <w:sz w:val="24"/>
    </w:rPr>
  </w:style>
  <w:style w:type="paragraph" w:customStyle="1" w:styleId="bodycopy">
    <w:name w:val="bodycopy"/>
    <w:basedOn w:val="Normal"/>
    <w:uiPriority w:val="99"/>
    <w:qFormat/>
    <w:rsid w:val="00AF6AA7"/>
    <w:pPr>
      <w:spacing w:before="100" w:beforeAutospacing="1" w:after="100" w:afterAutospacing="1"/>
    </w:pPr>
    <w:rPr>
      <w:rFonts w:eastAsia="Times New Roman"/>
      <w:sz w:val="24"/>
    </w:rPr>
  </w:style>
  <w:style w:type="paragraph" w:customStyle="1" w:styleId="Fifth">
    <w:name w:val="Fifth"/>
    <w:basedOn w:val="Normal"/>
    <w:link w:val="FifthChar"/>
    <w:qFormat/>
    <w:rsid w:val="00AF6AA7"/>
    <w:rPr>
      <w:rFonts w:eastAsia="Calibri"/>
    </w:rPr>
  </w:style>
  <w:style w:type="paragraph" w:customStyle="1" w:styleId="NoteLevel22">
    <w:name w:val="Note Level 22"/>
    <w:basedOn w:val="Normal"/>
    <w:next w:val="Normal"/>
    <w:uiPriority w:val="99"/>
    <w:qFormat/>
    <w:rsid w:val="00AF6AA7"/>
    <w:pPr>
      <w:keepNext/>
      <w:ind w:left="288" w:right="288"/>
    </w:pPr>
    <w:rPr>
      <w:rFonts w:eastAsia="MS Gothic"/>
      <w:szCs w:val="20"/>
    </w:rPr>
  </w:style>
  <w:style w:type="paragraph" w:customStyle="1" w:styleId="wp-caption-text">
    <w:name w:val="wp-caption-text"/>
    <w:basedOn w:val="Normal"/>
    <w:qFormat/>
    <w:rsid w:val="00AF6AA7"/>
    <w:pPr>
      <w:spacing w:before="100" w:beforeAutospacing="1" w:after="100" w:afterAutospacing="1"/>
    </w:pPr>
    <w:rPr>
      <w:rFonts w:eastAsia="Times New Roman"/>
      <w:sz w:val="24"/>
    </w:rPr>
  </w:style>
  <w:style w:type="paragraph" w:customStyle="1" w:styleId="svarticle">
    <w:name w:val="svarticle"/>
    <w:basedOn w:val="Normal"/>
    <w:uiPriority w:val="99"/>
    <w:qFormat/>
    <w:rsid w:val="00AF6AA7"/>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F6AA7"/>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F6AA7"/>
    <w:pPr>
      <w:spacing w:before="100" w:beforeAutospacing="1" w:after="100" w:afterAutospacing="1"/>
    </w:pPr>
  </w:style>
  <w:style w:type="paragraph" w:customStyle="1" w:styleId="description">
    <w:name w:val="description"/>
    <w:basedOn w:val="Normal"/>
    <w:uiPriority w:val="99"/>
    <w:qFormat/>
    <w:rsid w:val="00AF6AA7"/>
    <w:pPr>
      <w:spacing w:before="100" w:beforeAutospacing="1" w:after="100" w:afterAutospacing="1"/>
    </w:pPr>
  </w:style>
  <w:style w:type="paragraph" w:customStyle="1" w:styleId="graf">
    <w:name w:val="graf"/>
    <w:basedOn w:val="Normal"/>
    <w:uiPriority w:val="99"/>
    <w:qFormat/>
    <w:rsid w:val="00AF6AA7"/>
    <w:pPr>
      <w:spacing w:before="100" w:beforeAutospacing="1" w:after="100" w:afterAutospacing="1"/>
    </w:pPr>
  </w:style>
  <w:style w:type="paragraph" w:customStyle="1" w:styleId="column">
    <w:name w:val="column"/>
    <w:basedOn w:val="Normal"/>
    <w:uiPriority w:val="99"/>
    <w:qFormat/>
    <w:rsid w:val="00AF6AA7"/>
    <w:pPr>
      <w:spacing w:before="100" w:beforeAutospacing="1" w:after="100" w:afterAutospacing="1"/>
    </w:pPr>
  </w:style>
  <w:style w:type="paragraph" w:customStyle="1" w:styleId="recirc-container">
    <w:name w:val="recirc-container"/>
    <w:basedOn w:val="Normal"/>
    <w:uiPriority w:val="99"/>
    <w:qFormat/>
    <w:rsid w:val="00AF6AA7"/>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AF6AA7"/>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F6AA7"/>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F6AA7"/>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AF6AA7"/>
    <w:rPr>
      <w:rFonts w:ascii="Georgia" w:hAnsi="Georgia" w:hint="default"/>
      <w:i/>
      <w:iCs/>
      <w:color w:val="808080"/>
    </w:rPr>
  </w:style>
  <w:style w:type="character" w:customStyle="1" w:styleId="cardchar00">
    <w:name w:val="cardchar0"/>
    <w:basedOn w:val="DefaultParagraphFont"/>
    <w:rsid w:val="00AF6AA7"/>
  </w:style>
  <w:style w:type="character" w:customStyle="1" w:styleId="UnderlineNon-bold">
    <w:name w:val="Underline Non - bold"/>
    <w:rsid w:val="00AF6AA7"/>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AF6AA7"/>
  </w:style>
  <w:style w:type="character" w:customStyle="1" w:styleId="StyleHeading4UnderlinedsmalltextGaramondChar">
    <w:name w:val="Style Heading 4Underlinedsmall text + Garamond Char"/>
    <w:link w:val="StyleHeading4UnderlinedsmalltextGaramond"/>
    <w:locked/>
    <w:rsid w:val="00AF6AA7"/>
    <w:rPr>
      <w:rFonts w:ascii="Calibri" w:hAnsi="Calibri" w:cs="Calibri"/>
      <w:sz w:val="22"/>
    </w:rPr>
  </w:style>
  <w:style w:type="character" w:customStyle="1" w:styleId="Heading5Char2">
    <w:name w:val="Heading 5 Char2"/>
    <w:rsid w:val="00AF6AA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F6AA7"/>
    <w:rPr>
      <w:rFonts w:ascii="Arial" w:hAnsi="Arial" w:cs="Arial"/>
      <w:vanish/>
      <w:sz w:val="16"/>
      <w:szCs w:val="16"/>
    </w:rPr>
  </w:style>
  <w:style w:type="paragraph" w:styleId="z-TopofForm">
    <w:name w:val="HTML Top of Form"/>
    <w:basedOn w:val="Normal"/>
    <w:next w:val="Normal"/>
    <w:link w:val="z-TopofFormChar"/>
    <w:hidden/>
    <w:uiPriority w:val="99"/>
    <w:unhideWhenUsed/>
    <w:rsid w:val="00AF6AA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F6AA7"/>
    <w:rPr>
      <w:rFonts w:ascii="Arial" w:hAnsi="Arial" w:cs="Arial"/>
      <w:vanish/>
      <w:sz w:val="16"/>
      <w:szCs w:val="16"/>
    </w:rPr>
  </w:style>
  <w:style w:type="character" w:customStyle="1" w:styleId="z-BottomofFormChar">
    <w:name w:val="z-Bottom of Form Char"/>
    <w:basedOn w:val="DefaultParagraphFont"/>
    <w:link w:val="z-BottomofForm"/>
    <w:uiPriority w:val="99"/>
    <w:rsid w:val="00AF6AA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F6AA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F6AA7"/>
    <w:rPr>
      <w:rFonts w:ascii="Arial" w:hAnsi="Arial" w:cs="Arial"/>
      <w:vanish/>
      <w:sz w:val="16"/>
      <w:szCs w:val="16"/>
    </w:rPr>
  </w:style>
  <w:style w:type="character" w:customStyle="1" w:styleId="Style2CharChar">
    <w:name w:val="Style2 Char Char"/>
    <w:rsid w:val="00AF6AA7"/>
    <w:rPr>
      <w:u w:val="thick"/>
      <w:lang w:val="en-US" w:eastAsia="en-US" w:bidi="ar-SA"/>
    </w:rPr>
  </w:style>
  <w:style w:type="character" w:customStyle="1" w:styleId="authordate1">
    <w:name w:val="authordate"/>
    <w:rsid w:val="00AF6AA7"/>
  </w:style>
  <w:style w:type="character" w:customStyle="1" w:styleId="underline0">
    <w:name w:val="%underline"/>
    <w:rsid w:val="00AF6AA7"/>
    <w:rPr>
      <w:rFonts w:ascii="Times New Roman" w:hAnsi="Times New Roman" w:cs="Times New Roman" w:hint="default"/>
      <w:strike w:val="0"/>
      <w:dstrike w:val="0"/>
      <w:sz w:val="16"/>
      <w:u w:val="none"/>
      <w:effect w:val="none"/>
    </w:rPr>
  </w:style>
  <w:style w:type="character" w:customStyle="1" w:styleId="AUNDERLINE0">
    <w:name w:val="AUNDERLINE"/>
    <w:qFormat/>
    <w:rsid w:val="00AF6AA7"/>
    <w:rPr>
      <w:rFonts w:ascii="Times New Roman" w:hAnsi="Times New Roman" w:cs="Times New Roman" w:hint="default"/>
      <w:sz w:val="20"/>
      <w:u w:val="single"/>
    </w:rPr>
  </w:style>
  <w:style w:type="character" w:customStyle="1" w:styleId="UnderlinedCharChar">
    <w:name w:val="Underlined Char Char"/>
    <w:rsid w:val="00AF6AA7"/>
    <w:rPr>
      <w:rFonts w:ascii="Garamond" w:hAnsi="Garamond" w:hint="default"/>
      <w:szCs w:val="28"/>
      <w:u w:val="single"/>
      <w:lang w:val="en-US" w:eastAsia="en-US" w:bidi="ar-SA"/>
    </w:rPr>
  </w:style>
  <w:style w:type="character" w:customStyle="1" w:styleId="slug-doi">
    <w:name w:val="slug-doi"/>
    <w:basedOn w:val="DefaultParagraphFont"/>
    <w:rsid w:val="00AF6AA7"/>
  </w:style>
  <w:style w:type="character" w:customStyle="1" w:styleId="af">
    <w:name w:val="af"/>
    <w:basedOn w:val="DefaultParagraphFont"/>
    <w:rsid w:val="00AF6AA7"/>
  </w:style>
  <w:style w:type="character" w:customStyle="1" w:styleId="ab">
    <w:name w:val="ab"/>
    <w:basedOn w:val="DefaultParagraphFont"/>
    <w:rsid w:val="00AF6AA7"/>
  </w:style>
  <w:style w:type="character" w:customStyle="1" w:styleId="em">
    <w:name w:val="em"/>
    <w:basedOn w:val="DefaultParagraphFont"/>
    <w:rsid w:val="00AF6AA7"/>
  </w:style>
  <w:style w:type="character" w:customStyle="1" w:styleId="au">
    <w:name w:val="au"/>
    <w:basedOn w:val="DefaultParagraphFont"/>
    <w:rsid w:val="00AF6AA7"/>
  </w:style>
  <w:style w:type="character" w:customStyle="1" w:styleId="ti">
    <w:name w:val="ti"/>
    <w:basedOn w:val="DefaultParagraphFont"/>
    <w:rsid w:val="00AF6AA7"/>
  </w:style>
  <w:style w:type="character" w:customStyle="1" w:styleId="subheadblue">
    <w:name w:val="subhead_blue"/>
    <w:basedOn w:val="DefaultParagraphFont"/>
    <w:rsid w:val="00AF6AA7"/>
  </w:style>
  <w:style w:type="character" w:customStyle="1" w:styleId="affiliation">
    <w:name w:val="affiliation"/>
    <w:basedOn w:val="DefaultParagraphFont"/>
    <w:rsid w:val="00AF6AA7"/>
  </w:style>
  <w:style w:type="character" w:customStyle="1" w:styleId="slug-doi-wrapper">
    <w:name w:val="slug-doi-wrapper"/>
    <w:basedOn w:val="DefaultParagraphFont"/>
    <w:rsid w:val="00AF6AA7"/>
  </w:style>
  <w:style w:type="character" w:customStyle="1" w:styleId="slug-metadata-noteahead-of-print">
    <w:name w:val="slug-metadata-note ahead-of-print"/>
    <w:basedOn w:val="DefaultParagraphFont"/>
    <w:rsid w:val="00AF6AA7"/>
  </w:style>
  <w:style w:type="character" w:customStyle="1" w:styleId="slug-ahead-of-print-date">
    <w:name w:val="slug-ahead-of-print-date"/>
    <w:basedOn w:val="DefaultParagraphFont"/>
    <w:rsid w:val="00AF6AA7"/>
  </w:style>
  <w:style w:type="character" w:customStyle="1" w:styleId="medium-bold">
    <w:name w:val="medium-bold"/>
    <w:basedOn w:val="DefaultParagraphFont"/>
    <w:rsid w:val="00AF6AA7"/>
  </w:style>
  <w:style w:type="character" w:customStyle="1" w:styleId="updated-short-citation">
    <w:name w:val="updated-short-citation"/>
    <w:basedOn w:val="DefaultParagraphFont"/>
    <w:rsid w:val="00AF6AA7"/>
  </w:style>
  <w:style w:type="character" w:customStyle="1" w:styleId="goohl0">
    <w:name w:val="goohl0"/>
    <w:basedOn w:val="DefaultParagraphFont"/>
    <w:rsid w:val="00AF6AA7"/>
  </w:style>
  <w:style w:type="character" w:customStyle="1" w:styleId="CharChar6">
    <w:name w:val="Char Char6"/>
    <w:rsid w:val="00AF6AA7"/>
    <w:rPr>
      <w:rFonts w:ascii="Arial" w:hAnsi="Arial" w:cs="Arial" w:hint="default"/>
      <w:bCs/>
      <w:sz w:val="16"/>
      <w:szCs w:val="26"/>
      <w:lang w:val="en-US" w:eastAsia="en-US" w:bidi="ar-SA"/>
    </w:rPr>
  </w:style>
  <w:style w:type="character" w:customStyle="1" w:styleId="TagCharChar1">
    <w:name w:val="Tag Char Char1"/>
    <w:rsid w:val="00AF6AA7"/>
    <w:rPr>
      <w:b/>
      <w:bCs w:val="0"/>
      <w:sz w:val="24"/>
      <w:szCs w:val="24"/>
      <w:lang w:val="en-US" w:eastAsia="en-US" w:bidi="ar-SA"/>
    </w:rPr>
  </w:style>
  <w:style w:type="character" w:customStyle="1" w:styleId="12TimesNewRoman">
    <w:name w:val="12 Times New Roman"/>
    <w:rsid w:val="00AF6AA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F6AA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F6AA7"/>
    <w:rPr>
      <w:rFonts w:ascii="Times New Roman" w:hAnsi="Times New Roman" w:cs="Times New Roman" w:hint="default"/>
      <w:strike w:val="0"/>
      <w:dstrike w:val="0"/>
      <w:sz w:val="14"/>
      <w:u w:val="none"/>
      <w:effect w:val="none"/>
    </w:rPr>
  </w:style>
  <w:style w:type="character" w:customStyle="1" w:styleId="F8-UnderlineBold">
    <w:name w:val="F8 - Underline/Bold"/>
    <w:rsid w:val="00AF6AA7"/>
    <w:rPr>
      <w:rFonts w:ascii="Times New Roman" w:hAnsi="Times New Roman" w:cs="Times New Roman" w:hint="default"/>
      <w:b/>
      <w:bCs w:val="0"/>
      <w:sz w:val="20"/>
      <w:u w:val="single"/>
    </w:rPr>
  </w:style>
  <w:style w:type="character" w:customStyle="1" w:styleId="F7-SmallFont">
    <w:name w:val="F7 - Small Font"/>
    <w:rsid w:val="00AF6AA7"/>
    <w:rPr>
      <w:rFonts w:ascii="Times New Roman" w:hAnsi="Times New Roman" w:cs="Times New Roman" w:hint="default"/>
      <w:sz w:val="14"/>
    </w:rPr>
  </w:style>
  <w:style w:type="character" w:customStyle="1" w:styleId="Brief-Bold">
    <w:name w:val="Brief - Bold"/>
    <w:rsid w:val="00AF6AA7"/>
    <w:rPr>
      <w:rFonts w:ascii="Times New Roman" w:hAnsi="Times New Roman" w:cs="Times New Roman" w:hint="default"/>
      <w:b/>
      <w:bCs w:val="0"/>
    </w:rPr>
  </w:style>
  <w:style w:type="character" w:customStyle="1" w:styleId="Card-Underline">
    <w:name w:val="Card - Underline"/>
    <w:rsid w:val="00AF6AA7"/>
    <w:rPr>
      <w:rFonts w:ascii="Times New Roman" w:hAnsi="Times New Roman" w:cs="Times New Roman" w:hint="default"/>
      <w:u w:val="single"/>
    </w:rPr>
  </w:style>
  <w:style w:type="character" w:customStyle="1" w:styleId="beriefunderline">
    <w:name w:val="berief = underline"/>
    <w:rsid w:val="00AF6AA7"/>
    <w:rPr>
      <w:rFonts w:ascii="Times New Roman" w:eastAsia="Times New Roman" w:hAnsi="Times New Roman" w:cs="Times New Roman" w:hint="default"/>
      <w:sz w:val="20"/>
      <w:u w:val="single"/>
    </w:rPr>
  </w:style>
  <w:style w:type="character" w:customStyle="1" w:styleId="BoldText10pt">
    <w:name w:val="Bold Text 10 pt"/>
    <w:rsid w:val="00AF6AA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AF6AA7"/>
    <w:rPr>
      <w:i/>
      <w:iCs w:val="0"/>
    </w:rPr>
  </w:style>
  <w:style w:type="character" w:customStyle="1" w:styleId="eoeaheader">
    <w:name w:val="eoea_header"/>
    <w:basedOn w:val="DefaultParagraphFont"/>
    <w:rsid w:val="00AF6AA7"/>
  </w:style>
  <w:style w:type="character" w:customStyle="1" w:styleId="SC4208902">
    <w:name w:val="SC.4.208902"/>
    <w:rsid w:val="00AF6AA7"/>
    <w:rPr>
      <w:rFonts w:ascii="Century" w:hAnsi="Century" w:cs="Century" w:hint="default"/>
      <w:color w:val="000000"/>
      <w:sz w:val="22"/>
      <w:szCs w:val="22"/>
    </w:rPr>
  </w:style>
  <w:style w:type="character" w:customStyle="1" w:styleId="SC4208915">
    <w:name w:val="SC.4.208915"/>
    <w:rsid w:val="00AF6AA7"/>
    <w:rPr>
      <w:rFonts w:ascii="Century" w:hAnsi="Century" w:cs="Century" w:hint="default"/>
      <w:color w:val="000000"/>
      <w:sz w:val="13"/>
      <w:szCs w:val="13"/>
    </w:rPr>
  </w:style>
  <w:style w:type="character" w:customStyle="1" w:styleId="SC273764">
    <w:name w:val="SC.2.73764"/>
    <w:rsid w:val="00AF6AA7"/>
    <w:rPr>
      <w:rFonts w:ascii="Century" w:hAnsi="Century" w:cs="Century" w:hint="default"/>
      <w:color w:val="000000"/>
      <w:sz w:val="72"/>
      <w:szCs w:val="72"/>
    </w:rPr>
  </w:style>
  <w:style w:type="character" w:customStyle="1" w:styleId="SC273779">
    <w:name w:val="SC.2.73779"/>
    <w:rsid w:val="00AF6AA7"/>
    <w:rPr>
      <w:rFonts w:ascii="Century" w:hAnsi="Century" w:cs="Century" w:hint="default"/>
      <w:color w:val="000000"/>
      <w:sz w:val="40"/>
      <w:szCs w:val="40"/>
    </w:rPr>
  </w:style>
  <w:style w:type="character" w:customStyle="1" w:styleId="SC273763">
    <w:name w:val="SC.2.73763"/>
    <w:rsid w:val="00AF6AA7"/>
    <w:rPr>
      <w:rFonts w:ascii="Century" w:hAnsi="Century" w:cs="Century" w:hint="default"/>
      <w:b/>
      <w:bCs/>
      <w:color w:val="000000"/>
    </w:rPr>
  </w:style>
  <w:style w:type="character" w:customStyle="1" w:styleId="SC4208910">
    <w:name w:val="SC.4.208910"/>
    <w:rsid w:val="00AF6AA7"/>
    <w:rPr>
      <w:rFonts w:ascii="Century" w:hAnsi="Century" w:cs="Century" w:hint="default"/>
      <w:color w:val="000000"/>
      <w:sz w:val="28"/>
      <w:szCs w:val="28"/>
    </w:rPr>
  </w:style>
  <w:style w:type="character" w:customStyle="1" w:styleId="SC4208911">
    <w:name w:val="SC.4.208911"/>
    <w:rsid w:val="00AF6AA7"/>
    <w:rPr>
      <w:rFonts w:ascii="Century" w:hAnsi="Century" w:cs="Century" w:hint="default"/>
      <w:color w:val="000000"/>
    </w:rPr>
  </w:style>
  <w:style w:type="character" w:customStyle="1" w:styleId="articlesubtitle">
    <w:name w:val="article_sub_title"/>
    <w:basedOn w:val="DefaultParagraphFont"/>
    <w:rsid w:val="00AF6AA7"/>
  </w:style>
  <w:style w:type="character" w:customStyle="1" w:styleId="newsdate2">
    <w:name w:val="news_date2"/>
    <w:basedOn w:val="DefaultParagraphFont"/>
    <w:rsid w:val="00AF6AA7"/>
  </w:style>
  <w:style w:type="character" w:customStyle="1" w:styleId="readarticleheader">
    <w:name w:val="readarticleheader"/>
    <w:basedOn w:val="DefaultParagraphFont"/>
    <w:rsid w:val="00AF6AA7"/>
  </w:style>
  <w:style w:type="character" w:customStyle="1" w:styleId="UnderlineChar20">
    <w:name w:val="Underline Char2"/>
    <w:rsid w:val="00AF6AA7"/>
    <w:rPr>
      <w:rFonts w:ascii="Trebuchet MS" w:hAnsi="Trebuchet MS" w:hint="default"/>
      <w:u w:val="thick"/>
      <w:lang w:val="en-US" w:eastAsia="zh-CN" w:bidi="ar-SA"/>
    </w:rPr>
  </w:style>
  <w:style w:type="character" w:customStyle="1" w:styleId="BoldUnderliningChar">
    <w:name w:val="Bold Underlining Char"/>
    <w:rsid w:val="00AF6AA7"/>
    <w:rPr>
      <w:rFonts w:ascii="Arial Narrow" w:eastAsia="Times New Roman" w:hAnsi="Arial Narrow" w:hint="default"/>
      <w:b/>
      <w:bCs w:val="0"/>
      <w:szCs w:val="24"/>
      <w:u w:val="single"/>
      <w:lang w:val="en-GB" w:eastAsia="en-US" w:bidi="ar-SA"/>
    </w:rPr>
  </w:style>
  <w:style w:type="character" w:customStyle="1" w:styleId="medium-normal1">
    <w:name w:val="medium-normal1"/>
    <w:rsid w:val="00AF6AA7"/>
    <w:rPr>
      <w:rFonts w:ascii="Arial" w:hAnsi="Arial" w:cs="Arial" w:hint="default"/>
      <w:b w:val="0"/>
      <w:bCs w:val="0"/>
      <w:i w:val="0"/>
      <w:iCs w:val="0"/>
      <w:sz w:val="20"/>
      <w:szCs w:val="20"/>
    </w:rPr>
  </w:style>
  <w:style w:type="character" w:customStyle="1" w:styleId="UnderlinedCardChar0">
    <w:name w:val="Underlined Card Char"/>
    <w:rsid w:val="00AF6AA7"/>
    <w:rPr>
      <w:rFonts w:ascii="Palatino Linotype" w:hAnsi="Palatino Linotype" w:hint="default"/>
      <w:u w:val="single"/>
      <w:lang w:val="en-US" w:eastAsia="en-US" w:bidi="ar-SA"/>
    </w:rPr>
  </w:style>
  <w:style w:type="character" w:customStyle="1" w:styleId="char">
    <w:name w:val="char"/>
    <w:basedOn w:val="DefaultParagraphFont"/>
    <w:rsid w:val="00AF6AA7"/>
  </w:style>
  <w:style w:type="character" w:customStyle="1" w:styleId="UnderlineCharCharCharCharCharChar">
    <w:name w:val="Underline Char Char Char Char Char Char"/>
    <w:rsid w:val="00AF6AA7"/>
    <w:rPr>
      <w:rFonts w:ascii="Arial Narrow" w:hAnsi="Arial Narrow" w:hint="default"/>
      <w:szCs w:val="24"/>
      <w:u w:val="single"/>
      <w:lang w:val="en-US" w:eastAsia="en-US" w:bidi="ar-SA"/>
    </w:rPr>
  </w:style>
  <w:style w:type="character" w:customStyle="1" w:styleId="klink">
    <w:name w:val="klink"/>
    <w:basedOn w:val="DefaultParagraphFont"/>
    <w:rsid w:val="00AF6AA7"/>
  </w:style>
  <w:style w:type="character" w:customStyle="1" w:styleId="date10">
    <w:name w:val="date1"/>
    <w:basedOn w:val="DefaultParagraphFont"/>
    <w:rsid w:val="00AF6AA7"/>
  </w:style>
  <w:style w:type="character" w:customStyle="1" w:styleId="bolding1">
    <w:name w:val="bolding1"/>
    <w:rsid w:val="00AF6AA7"/>
    <w:rPr>
      <w:b/>
      <w:bCs/>
    </w:rPr>
  </w:style>
  <w:style w:type="character" w:customStyle="1" w:styleId="bookoptions1">
    <w:name w:val="book_options1"/>
    <w:rsid w:val="00AF6AA7"/>
    <w:rPr>
      <w:b/>
      <w:bCs/>
      <w:color w:val="333366"/>
    </w:rPr>
  </w:style>
  <w:style w:type="character" w:customStyle="1" w:styleId="descriptionblock">
    <w:name w:val="description block"/>
    <w:basedOn w:val="DefaultParagraphFont"/>
    <w:rsid w:val="00AF6AA7"/>
  </w:style>
  <w:style w:type="character" w:customStyle="1" w:styleId="detailsboxblock">
    <w:name w:val="detailsbox block"/>
    <w:basedOn w:val="DefaultParagraphFont"/>
    <w:rsid w:val="00AF6AA7"/>
  </w:style>
  <w:style w:type="character" w:customStyle="1" w:styleId="Char3">
    <w:name w:val="Char3"/>
    <w:rsid w:val="00AF6AA7"/>
    <w:rPr>
      <w:rFonts w:ascii="Arial" w:hAnsi="Arial" w:cs="Arial" w:hint="default"/>
      <w:bCs/>
      <w:u w:val="thick"/>
      <w:lang w:val="en-US" w:eastAsia="en-US" w:bidi="ar-SA"/>
    </w:rPr>
  </w:style>
  <w:style w:type="character" w:customStyle="1" w:styleId="texto11">
    <w:name w:val="texto11"/>
    <w:rsid w:val="00AF6AA7"/>
    <w:rPr>
      <w:rFonts w:ascii="Arial" w:hAnsi="Arial" w:cs="Arial" w:hint="default"/>
      <w:b w:val="0"/>
      <w:bCs w:val="0"/>
      <w:i w:val="0"/>
      <w:iCs w:val="0"/>
      <w:caps w:val="0"/>
      <w:color w:val="000000"/>
      <w:sz w:val="26"/>
      <w:szCs w:val="26"/>
    </w:rPr>
  </w:style>
  <w:style w:type="character" w:customStyle="1" w:styleId="CardTagChar">
    <w:name w:val="Card Tag Char"/>
    <w:rsid w:val="00AF6AA7"/>
    <w:rPr>
      <w:rFonts w:ascii="Arial Narrow" w:hAnsi="Arial Narrow" w:hint="default"/>
      <w:b/>
      <w:bCs w:val="0"/>
      <w:sz w:val="24"/>
      <w:szCs w:val="24"/>
      <w:lang w:val="en-US" w:eastAsia="en-US" w:bidi="ar-SA"/>
    </w:rPr>
  </w:style>
  <w:style w:type="character" w:customStyle="1" w:styleId="DebateCiteCharCharChar">
    <w:name w:val="Debate Cite Char Char Char"/>
    <w:rsid w:val="00AF6AA7"/>
    <w:rPr>
      <w:b/>
      <w:bCs w:val="0"/>
      <w:sz w:val="32"/>
      <w:szCs w:val="32"/>
      <w:lang w:val="en-US" w:eastAsia="en-US" w:bidi="ar-SA"/>
    </w:rPr>
  </w:style>
  <w:style w:type="character" w:customStyle="1" w:styleId="TagChar3">
    <w:name w:val="Tag Char3"/>
    <w:rsid w:val="00AF6AA7"/>
    <w:rPr>
      <w:rFonts w:ascii="Palatino Linotype" w:hAnsi="Palatino Linotype" w:hint="default"/>
      <w:b/>
      <w:bCs w:val="0"/>
      <w:sz w:val="24"/>
      <w:szCs w:val="24"/>
      <w:lang w:val="en-US" w:eastAsia="en-US" w:bidi="ar-SA"/>
    </w:rPr>
  </w:style>
  <w:style w:type="character" w:customStyle="1" w:styleId="TagandCiteChar">
    <w:name w:val="Tag and Cite Char"/>
    <w:rsid w:val="00AF6AA7"/>
    <w:rPr>
      <w:color w:val="333333"/>
      <w:sz w:val="22"/>
      <w:szCs w:val="22"/>
      <w:lang w:val="en-US" w:eastAsia="en-US" w:bidi="ar-SA"/>
    </w:rPr>
  </w:style>
  <w:style w:type="character" w:customStyle="1" w:styleId="Style10ptBold">
    <w:name w:val="Style 10 pt Bold"/>
    <w:rsid w:val="00AF6AA7"/>
    <w:rPr>
      <w:b/>
      <w:bCs/>
      <w:sz w:val="20"/>
    </w:rPr>
  </w:style>
  <w:style w:type="character" w:customStyle="1" w:styleId="text9">
    <w:name w:val="text9"/>
    <w:basedOn w:val="DefaultParagraphFont"/>
    <w:rsid w:val="00AF6AA7"/>
  </w:style>
  <w:style w:type="character" w:customStyle="1" w:styleId="text21">
    <w:name w:val="text21"/>
    <w:basedOn w:val="DefaultParagraphFont"/>
    <w:rsid w:val="00AF6AA7"/>
  </w:style>
  <w:style w:type="character" w:customStyle="1" w:styleId="text19">
    <w:name w:val="text19"/>
    <w:basedOn w:val="DefaultParagraphFont"/>
    <w:rsid w:val="00AF6AA7"/>
  </w:style>
  <w:style w:type="character" w:customStyle="1" w:styleId="term2">
    <w:name w:val="term2"/>
    <w:rsid w:val="00AF6AA7"/>
    <w:rPr>
      <w:b/>
      <w:bCs/>
    </w:rPr>
  </w:style>
  <w:style w:type="character" w:customStyle="1" w:styleId="pmterms12">
    <w:name w:val="pmterms12"/>
    <w:rsid w:val="00AF6AA7"/>
    <w:rPr>
      <w:b/>
      <w:bCs/>
      <w:i w:val="0"/>
      <w:iCs w:val="0"/>
      <w:color w:val="000000"/>
    </w:rPr>
  </w:style>
  <w:style w:type="character" w:customStyle="1" w:styleId="ToReadChar">
    <w:name w:val="To Read Char"/>
    <w:rsid w:val="00AF6AA7"/>
    <w:rPr>
      <w:rFonts w:ascii="Verdana" w:hAnsi="Verdana" w:hint="default"/>
      <w:b/>
      <w:bCs w:val="0"/>
      <w:szCs w:val="24"/>
      <w:u w:val="single"/>
      <w:lang w:val="en-US" w:eastAsia="en-US" w:bidi="ar-SA"/>
    </w:rPr>
  </w:style>
  <w:style w:type="character" w:customStyle="1" w:styleId="ToReadCharChar">
    <w:name w:val="To Read Char Char"/>
    <w:rsid w:val="00AF6AA7"/>
    <w:rPr>
      <w:rFonts w:ascii="Verdana" w:hAnsi="Verdana" w:hint="default"/>
      <w:b/>
      <w:bCs w:val="0"/>
      <w:szCs w:val="24"/>
      <w:u w:val="single"/>
      <w:lang w:val="en-US" w:eastAsia="en-US" w:bidi="ar-SA"/>
    </w:rPr>
  </w:style>
  <w:style w:type="character" w:customStyle="1" w:styleId="bio">
    <w:name w:val="bio"/>
    <w:basedOn w:val="DefaultParagraphFont"/>
    <w:rsid w:val="00AF6AA7"/>
  </w:style>
  <w:style w:type="character" w:customStyle="1" w:styleId="storytextstyle">
    <w:name w:val="storytextstyle"/>
    <w:basedOn w:val="DefaultParagraphFont"/>
    <w:rsid w:val="00AF6AA7"/>
  </w:style>
  <w:style w:type="character" w:customStyle="1" w:styleId="cardunderlinedCharChar">
    <w:name w:val="card underlined Char Char"/>
    <w:rsid w:val="00AF6AA7"/>
    <w:rPr>
      <w:rFonts w:ascii="Arial" w:hAnsi="Arial" w:cs="Arial" w:hint="default"/>
      <w:sz w:val="22"/>
      <w:szCs w:val="24"/>
      <w:u w:val="single"/>
      <w:lang w:val="en-US" w:eastAsia="en-US" w:bidi="ar-SA"/>
    </w:rPr>
  </w:style>
  <w:style w:type="character" w:customStyle="1" w:styleId="Style2Char0">
    <w:name w:val="Style2 Char"/>
    <w:rsid w:val="00AF6AA7"/>
    <w:rPr>
      <w:rFonts w:ascii="Book Antiqua" w:hAnsi="Book Antiqua" w:hint="default"/>
      <w:u w:val="thick"/>
      <w:lang w:val="en-US" w:eastAsia="en-US" w:bidi="ar-SA"/>
    </w:rPr>
  </w:style>
  <w:style w:type="character" w:customStyle="1" w:styleId="Style2Char1">
    <w:name w:val="Style2 Char1"/>
    <w:rsid w:val="00AF6AA7"/>
    <w:rPr>
      <w:rFonts w:ascii="Book Antiqua" w:hAnsi="Book Antiqua" w:hint="default"/>
      <w:szCs w:val="24"/>
      <w:u w:val="thick"/>
      <w:lang w:val="en-US" w:eastAsia="en-US" w:bidi="ar-SA"/>
    </w:rPr>
  </w:style>
  <w:style w:type="character" w:customStyle="1" w:styleId="articlehead21">
    <w:name w:val="articlehead21"/>
    <w:rsid w:val="00AF6AA7"/>
    <w:rPr>
      <w:rFonts w:ascii="Arial" w:hAnsi="Arial" w:cs="Arial" w:hint="default"/>
      <w:b/>
      <w:bCs/>
      <w:color w:val="660000"/>
      <w:sz w:val="20"/>
      <w:szCs w:val="20"/>
    </w:rPr>
  </w:style>
  <w:style w:type="character" w:customStyle="1" w:styleId="TagCiteChar1">
    <w:name w:val="Tag/Cite Char1"/>
    <w:rsid w:val="00AF6AA7"/>
    <w:rPr>
      <w:b/>
      <w:bCs w:val="0"/>
      <w:lang w:val="en-US" w:eastAsia="en-US" w:bidi="ar-SA"/>
    </w:rPr>
  </w:style>
  <w:style w:type="character" w:customStyle="1" w:styleId="goohl2">
    <w:name w:val="goohl2"/>
    <w:basedOn w:val="DefaultParagraphFont"/>
    <w:rsid w:val="00AF6AA7"/>
  </w:style>
  <w:style w:type="character" w:customStyle="1" w:styleId="CardCharChar0">
    <w:name w:val="Card Char Char"/>
    <w:rsid w:val="00AF6AA7"/>
    <w:rPr>
      <w:lang w:val="en-US" w:eastAsia="en-US" w:bidi="ar-SA"/>
    </w:rPr>
  </w:style>
  <w:style w:type="character" w:customStyle="1" w:styleId="BriefTitle1Char">
    <w:name w:val="Brief Title 1 Char"/>
    <w:rsid w:val="00AF6AA7"/>
    <w:rPr>
      <w:b/>
      <w:bCs w:val="0"/>
      <w:u w:val="single"/>
      <w:lang w:val="en-US" w:eastAsia="en-US" w:bidi="ar-SA"/>
    </w:rPr>
  </w:style>
  <w:style w:type="character" w:customStyle="1" w:styleId="TagCiteCharChar">
    <w:name w:val="Tag/Cite Char Char"/>
    <w:rsid w:val="00AF6AA7"/>
    <w:rPr>
      <w:b/>
      <w:bCs w:val="0"/>
      <w:lang w:val="en-US" w:eastAsia="en-US" w:bidi="ar-SA"/>
    </w:rPr>
  </w:style>
  <w:style w:type="character" w:customStyle="1" w:styleId="btx">
    <w:name w:val="btx"/>
    <w:basedOn w:val="DefaultParagraphFont"/>
    <w:rsid w:val="00AF6AA7"/>
  </w:style>
  <w:style w:type="character" w:customStyle="1" w:styleId="CardChar10">
    <w:name w:val="Card Char1"/>
    <w:rsid w:val="00AF6AA7"/>
    <w:rPr>
      <w:lang w:val="en-US" w:eastAsia="en-US" w:bidi="ar-SA"/>
    </w:rPr>
  </w:style>
  <w:style w:type="character" w:customStyle="1" w:styleId="prodgeneral1">
    <w:name w:val="prodgeneral1"/>
    <w:rsid w:val="00AF6AA7"/>
    <w:rPr>
      <w:rFonts w:ascii="Verdana" w:hAnsi="Verdana" w:hint="default"/>
      <w:b w:val="0"/>
      <w:bCs w:val="0"/>
      <w:caps w:val="0"/>
      <w:color w:val="000000"/>
      <w:spacing w:val="0"/>
      <w:sz w:val="16"/>
      <w:szCs w:val="16"/>
    </w:rPr>
  </w:style>
  <w:style w:type="character" w:customStyle="1" w:styleId="summary1">
    <w:name w:val="summary1"/>
    <w:rsid w:val="00AF6AA7"/>
    <w:rPr>
      <w:rFonts w:ascii="Arial" w:hAnsi="Arial" w:cs="Arial" w:hint="default"/>
      <w:sz w:val="18"/>
      <w:szCs w:val="18"/>
    </w:rPr>
  </w:style>
  <w:style w:type="character" w:customStyle="1" w:styleId="text3">
    <w:name w:val="text3"/>
    <w:basedOn w:val="DefaultParagraphFont"/>
    <w:rsid w:val="00AF6AA7"/>
  </w:style>
  <w:style w:type="character" w:customStyle="1" w:styleId="cardtextsmallChar">
    <w:name w:val="card text small Char"/>
    <w:rsid w:val="00AF6AA7"/>
    <w:rPr>
      <w:rFonts w:ascii="Arial Narrow" w:hAnsi="Arial Narrow" w:hint="default"/>
      <w:sz w:val="16"/>
      <w:szCs w:val="24"/>
      <w:lang w:val="en-US" w:eastAsia="en-US" w:bidi="ar-SA"/>
    </w:rPr>
  </w:style>
  <w:style w:type="character" w:customStyle="1" w:styleId="countrytitle1">
    <w:name w:val="countrytitle1"/>
    <w:rsid w:val="00AF6AA7"/>
    <w:rPr>
      <w:rFonts w:ascii="Verdana" w:hAnsi="Verdana" w:hint="default"/>
      <w:b/>
      <w:bCs/>
      <w:color w:val="293643"/>
      <w:sz w:val="24"/>
      <w:szCs w:val="24"/>
    </w:rPr>
  </w:style>
  <w:style w:type="character" w:customStyle="1" w:styleId="storyheader1">
    <w:name w:val="storyheader1"/>
    <w:rsid w:val="00AF6AA7"/>
    <w:rPr>
      <w:rFonts w:ascii="Verdana" w:hAnsi="Verdana" w:hint="default"/>
      <w:b/>
      <w:bCs/>
      <w:color w:val="000000"/>
      <w:sz w:val="21"/>
      <w:szCs w:val="21"/>
    </w:rPr>
  </w:style>
  <w:style w:type="character" w:customStyle="1" w:styleId="cardunderlinedChar0">
    <w:name w:val="card underlined Char"/>
    <w:rsid w:val="00AF6AA7"/>
    <w:rPr>
      <w:rFonts w:ascii="Arial" w:hAnsi="Arial" w:cs="Arial" w:hint="default"/>
      <w:sz w:val="22"/>
      <w:szCs w:val="24"/>
      <w:u w:val="single"/>
      <w:lang w:val="en-US" w:eastAsia="en-US" w:bidi="ar-SA"/>
    </w:rPr>
  </w:style>
  <w:style w:type="character" w:customStyle="1" w:styleId="article1">
    <w:name w:val="article1"/>
    <w:rsid w:val="00AF6AA7"/>
    <w:rPr>
      <w:rFonts w:ascii="Verdana" w:hAnsi="Verdana" w:hint="default"/>
      <w:color w:val="333333"/>
      <w:sz w:val="16"/>
      <w:szCs w:val="16"/>
    </w:rPr>
  </w:style>
  <w:style w:type="character" w:customStyle="1" w:styleId="story-posted-date1">
    <w:name w:val="story-posted-date1"/>
    <w:rsid w:val="00AF6AA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F6AA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F6AA7"/>
  </w:style>
  <w:style w:type="character" w:customStyle="1" w:styleId="textmedium">
    <w:name w:val="textmedium"/>
    <w:basedOn w:val="DefaultParagraphFont"/>
    <w:rsid w:val="00AF6AA7"/>
  </w:style>
  <w:style w:type="character" w:customStyle="1" w:styleId="citation1">
    <w:name w:val="citation1"/>
    <w:rsid w:val="00AF6AA7"/>
    <w:rPr>
      <w:rFonts w:ascii="Verdana" w:hAnsi="Verdana" w:hint="default"/>
      <w:sz w:val="17"/>
      <w:szCs w:val="17"/>
    </w:rPr>
  </w:style>
  <w:style w:type="character" w:customStyle="1" w:styleId="hithighlite">
    <w:name w:val="hithighlite"/>
    <w:basedOn w:val="DefaultParagraphFont"/>
    <w:rsid w:val="00AF6AA7"/>
  </w:style>
  <w:style w:type="character" w:customStyle="1" w:styleId="articlecontent">
    <w:name w:val="articlecontent"/>
    <w:basedOn w:val="DefaultParagraphFont"/>
    <w:rsid w:val="00AF6AA7"/>
  </w:style>
  <w:style w:type="character" w:customStyle="1" w:styleId="fource1">
    <w:name w:val="fource1"/>
    <w:rsid w:val="00AF6AA7"/>
    <w:rPr>
      <w:sz w:val="34"/>
      <w:szCs w:val="34"/>
    </w:rPr>
  </w:style>
  <w:style w:type="character" w:customStyle="1" w:styleId="LanguageStrikeChar">
    <w:name w:val="Language Strike Char"/>
    <w:rsid w:val="00AF6AA7"/>
    <w:rPr>
      <w:rFonts w:ascii="Arial Narrow" w:hAnsi="Arial Narrow" w:hint="default"/>
      <w:strike/>
      <w:szCs w:val="24"/>
      <w:lang w:val="en-US" w:eastAsia="en-US" w:bidi="ar-SA"/>
    </w:rPr>
  </w:style>
  <w:style w:type="character" w:customStyle="1" w:styleId="normal11">
    <w:name w:val="normal1"/>
    <w:basedOn w:val="DefaultParagraphFont"/>
    <w:rsid w:val="00AF6AA7"/>
  </w:style>
  <w:style w:type="character" w:customStyle="1" w:styleId="ds">
    <w:name w:val="ds"/>
    <w:basedOn w:val="DefaultParagraphFont"/>
    <w:rsid w:val="00AF6AA7"/>
  </w:style>
  <w:style w:type="character" w:customStyle="1" w:styleId="UnderliningChar1">
    <w:name w:val="Underlining Char1"/>
    <w:rsid w:val="00AF6AA7"/>
    <w:rPr>
      <w:rFonts w:ascii="Arial Narrow" w:hAnsi="Arial Narrow" w:hint="default"/>
      <w:szCs w:val="24"/>
      <w:u w:val="single"/>
      <w:lang w:val="en-US" w:eastAsia="en-US" w:bidi="ar-SA"/>
    </w:rPr>
  </w:style>
  <w:style w:type="character" w:customStyle="1" w:styleId="UnderliningChar2">
    <w:name w:val="Underlining Char2"/>
    <w:rsid w:val="00AF6AA7"/>
    <w:rPr>
      <w:rFonts w:ascii="Arial Narrow" w:hAnsi="Arial Narrow" w:hint="default"/>
      <w:szCs w:val="24"/>
      <w:u w:val="single"/>
      <w:lang w:val="en-US" w:eastAsia="en-US" w:bidi="ar-SA"/>
    </w:rPr>
  </w:style>
  <w:style w:type="character" w:customStyle="1" w:styleId="MicroTextChar1">
    <w:name w:val="MicroText Char1"/>
    <w:rsid w:val="00AF6AA7"/>
    <w:rPr>
      <w:rFonts w:ascii="Arial Narrow" w:hAnsi="Arial Narrow" w:hint="default"/>
      <w:sz w:val="12"/>
      <w:szCs w:val="24"/>
      <w:lang w:val="en-US" w:eastAsia="en-US" w:bidi="ar-SA"/>
    </w:rPr>
  </w:style>
  <w:style w:type="character" w:customStyle="1" w:styleId="DefaultPara">
    <w:name w:val="Default Para"/>
    <w:rsid w:val="00AF6AA7"/>
    <w:rPr>
      <w:sz w:val="20"/>
    </w:rPr>
  </w:style>
  <w:style w:type="character" w:customStyle="1" w:styleId="SYSHYPERTEXT">
    <w:name w:val="SYS_HYPERTEXT"/>
    <w:rsid w:val="00AF6AA7"/>
    <w:rPr>
      <w:color w:val="0000FF"/>
      <w:u w:val="single"/>
    </w:rPr>
  </w:style>
  <w:style w:type="character" w:customStyle="1" w:styleId="Hyperlink1">
    <w:name w:val="Hyperlink1"/>
    <w:rsid w:val="00AF6AA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F6AA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F6AA7"/>
    <w:rPr>
      <w:rFonts w:ascii="Arial Narrow" w:hAnsi="Arial Narrow" w:hint="default"/>
      <w:noProof w:val="0"/>
      <w:szCs w:val="24"/>
      <w:u w:val="single"/>
      <w:lang w:val="en-US" w:eastAsia="en-US" w:bidi="ar-SA"/>
    </w:rPr>
  </w:style>
  <w:style w:type="character" w:customStyle="1" w:styleId="BlockHeading1Char">
    <w:name w:val="Block Heading 1 Char"/>
    <w:rsid w:val="00AF6AA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F6AA7"/>
    <w:rPr>
      <w:b/>
      <w:bCs w:val="0"/>
      <w:sz w:val="24"/>
      <w:szCs w:val="24"/>
      <w:u w:val="single"/>
      <w:lang w:val="en-US" w:eastAsia="en-US" w:bidi="ar-SA"/>
    </w:rPr>
  </w:style>
  <w:style w:type="character" w:customStyle="1" w:styleId="StyleTagTimesNewRomanChar">
    <w:name w:val="Style Tag + Times New Roman Char"/>
    <w:rsid w:val="00AF6AA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F6AA7"/>
    <w:rPr>
      <w:rFonts w:ascii="Arial Narrow" w:hAnsi="Arial Narrow" w:cs="Arial" w:hint="default"/>
      <w:b/>
      <w:bCs/>
      <w:iCs/>
      <w:sz w:val="24"/>
      <w:szCs w:val="28"/>
      <w:lang w:val="en-US" w:eastAsia="en-US" w:bidi="ar-SA"/>
    </w:rPr>
  </w:style>
  <w:style w:type="character" w:customStyle="1" w:styleId="UnderliningCharChar">
    <w:name w:val="Underlining Char Char"/>
    <w:rsid w:val="00AF6AA7"/>
    <w:rPr>
      <w:rFonts w:ascii="Arial Narrow" w:hAnsi="Arial Narrow" w:hint="default"/>
      <w:szCs w:val="24"/>
      <w:u w:val="single"/>
      <w:lang w:val="en-US" w:eastAsia="en-US" w:bidi="ar-SA"/>
    </w:rPr>
  </w:style>
  <w:style w:type="character" w:customStyle="1" w:styleId="StyleArialNarrow12ptBold">
    <w:name w:val="Style Arial Narrow 12 pt Bold"/>
    <w:rsid w:val="00AF6AA7"/>
    <w:rPr>
      <w:rFonts w:ascii="Arial Narrow" w:hAnsi="Arial Narrow" w:hint="default"/>
      <w:b/>
      <w:bCs/>
      <w:sz w:val="24"/>
    </w:rPr>
  </w:style>
  <w:style w:type="character" w:customStyle="1" w:styleId="Style1CharChar">
    <w:name w:val="Style1 Char Char"/>
    <w:rsid w:val="00AF6AA7"/>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F6AA7"/>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F6AA7"/>
    <w:rPr>
      <w:noProof w:val="0"/>
      <w:u w:val="single"/>
      <w:lang w:val="en-US" w:eastAsia="en-US" w:bidi="ar-SA"/>
    </w:rPr>
  </w:style>
  <w:style w:type="character" w:customStyle="1" w:styleId="UnderlinedCharChar1">
    <w:name w:val="Underlined Char Char1"/>
    <w:rsid w:val="00AF6AA7"/>
    <w:rPr>
      <w:rFonts w:ascii="Bell MT" w:eastAsia="Times New Roman" w:hAnsi="Bell MT" w:hint="default"/>
      <w:bCs/>
      <w:iCs/>
      <w:sz w:val="22"/>
      <w:u w:val="single"/>
    </w:rPr>
  </w:style>
  <w:style w:type="character" w:customStyle="1" w:styleId="Heading2CharChar2">
    <w:name w:val="Heading 2 Char Char2"/>
    <w:rsid w:val="00AF6AA7"/>
    <w:rPr>
      <w:rFonts w:ascii="Arial" w:hAnsi="Arial" w:cs="Arial" w:hint="default"/>
      <w:b/>
      <w:bCs/>
      <w:iCs/>
      <w:sz w:val="22"/>
      <w:szCs w:val="28"/>
      <w:lang w:val="en-US" w:eastAsia="en-US" w:bidi="ar-SA"/>
    </w:rPr>
  </w:style>
  <w:style w:type="character" w:customStyle="1" w:styleId="doctitle">
    <w:name w:val="doctitle"/>
    <w:rsid w:val="00AF6AA7"/>
  </w:style>
  <w:style w:type="character" w:customStyle="1" w:styleId="cardtext-underlined0">
    <w:name w:val="card text- underlined"/>
    <w:rsid w:val="00AF6AA7"/>
    <w:rPr>
      <w:rFonts w:ascii="Garamond" w:hAnsi="Garamond" w:hint="default"/>
      <w:u w:val="single"/>
    </w:rPr>
  </w:style>
  <w:style w:type="character" w:customStyle="1" w:styleId="BodyText1">
    <w:name w:val="Body Text1"/>
    <w:basedOn w:val="DefaultParagraphFont"/>
    <w:rsid w:val="00AF6AA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F6AA7"/>
  </w:style>
  <w:style w:type="character" w:customStyle="1" w:styleId="BriefTitleChar">
    <w:name w:val="Brief Title Char"/>
    <w:basedOn w:val="DefaultParagraphFont"/>
    <w:rsid w:val="00AF6AA7"/>
    <w:rPr>
      <w:b/>
      <w:bCs w:val="0"/>
      <w:sz w:val="24"/>
      <w:szCs w:val="24"/>
      <w:u w:val="single"/>
      <w:lang w:val="en-US" w:eastAsia="en-US" w:bidi="ar-SA"/>
    </w:rPr>
  </w:style>
  <w:style w:type="character" w:customStyle="1" w:styleId="BriefTitle2Char">
    <w:name w:val="Brief Title 2 Char"/>
    <w:basedOn w:val="BriefTitleChar"/>
    <w:rsid w:val="00AF6AA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F6AA7"/>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F6AA7"/>
    <w:rPr>
      <w:rFonts w:ascii="Georgia" w:hAnsi="Georgia" w:hint="default"/>
      <w:b/>
      <w:bCs w:val="0"/>
      <w:sz w:val="24"/>
    </w:rPr>
  </w:style>
  <w:style w:type="character" w:customStyle="1" w:styleId="Emphasis20">
    <w:name w:val="Emphasis 2"/>
    <w:uiPriority w:val="1"/>
    <w:qFormat/>
    <w:rsid w:val="00AF6AA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F6AA7"/>
    <w:rPr>
      <w:rFonts w:ascii="AGaramond" w:hAnsi="AGaramond" w:cs="AGaramond" w:hint="default"/>
      <w:color w:val="211D1E"/>
      <w:sz w:val="14"/>
      <w:szCs w:val="14"/>
    </w:rPr>
  </w:style>
  <w:style w:type="character" w:customStyle="1" w:styleId="CharacterStyle2">
    <w:name w:val="Character Style 2"/>
    <w:uiPriority w:val="99"/>
    <w:rsid w:val="00AF6AA7"/>
    <w:rPr>
      <w:sz w:val="20"/>
      <w:szCs w:val="20"/>
    </w:rPr>
  </w:style>
  <w:style w:type="character" w:customStyle="1" w:styleId="cross-head">
    <w:name w:val="cross-head"/>
    <w:rsid w:val="00AF6AA7"/>
  </w:style>
  <w:style w:type="character" w:customStyle="1" w:styleId="dateline">
    <w:name w:val="dateline"/>
    <w:rsid w:val="00AF6AA7"/>
  </w:style>
  <w:style w:type="character" w:customStyle="1" w:styleId="Subtitle1">
    <w:name w:val="Subtitle1"/>
    <w:rsid w:val="00AF6AA7"/>
  </w:style>
  <w:style w:type="character" w:customStyle="1" w:styleId="metaorigin">
    <w:name w:val="meta_origin"/>
    <w:rsid w:val="00AF6AA7"/>
  </w:style>
  <w:style w:type="character" w:customStyle="1" w:styleId="mandelbrotrefrag">
    <w:name w:val="mandelbrot_refrag"/>
    <w:rsid w:val="00AF6AA7"/>
  </w:style>
  <w:style w:type="character" w:customStyle="1" w:styleId="eminfo">
    <w:name w:val="eminfo"/>
    <w:rsid w:val="00AF6AA7"/>
  </w:style>
  <w:style w:type="character" w:customStyle="1" w:styleId="emhighlight">
    <w:name w:val="emhighlight"/>
    <w:rsid w:val="00AF6AA7"/>
  </w:style>
  <w:style w:type="character" w:customStyle="1" w:styleId="name">
    <w:name w:val="name"/>
    <w:rsid w:val="00AF6AA7"/>
  </w:style>
  <w:style w:type="character" w:customStyle="1" w:styleId="tkrname">
    <w:name w:val="tkrname"/>
    <w:rsid w:val="00AF6AA7"/>
  </w:style>
  <w:style w:type="character" w:customStyle="1" w:styleId="tkrchange">
    <w:name w:val="tkrchange"/>
    <w:rsid w:val="00AF6AA7"/>
  </w:style>
  <w:style w:type="character" w:customStyle="1" w:styleId="source-org">
    <w:name w:val="source-org"/>
    <w:rsid w:val="00AF6AA7"/>
  </w:style>
  <w:style w:type="character" w:customStyle="1" w:styleId="updated">
    <w:name w:val="updated"/>
    <w:rsid w:val="00AF6AA7"/>
  </w:style>
  <w:style w:type="character" w:customStyle="1" w:styleId="last">
    <w:name w:val="last"/>
    <w:rsid w:val="00AF6AA7"/>
  </w:style>
  <w:style w:type="character" w:customStyle="1" w:styleId="Style11ptBoldUnderline1">
    <w:name w:val="Style 11 pt Bold Underline1"/>
    <w:rsid w:val="00AF6AA7"/>
    <w:rPr>
      <w:b/>
      <w:bCs/>
      <w:sz w:val="20"/>
      <w:u w:val="single"/>
    </w:rPr>
  </w:style>
  <w:style w:type="character" w:customStyle="1" w:styleId="StyleStyleunderlineBold11pt">
    <w:name w:val="Style Style underline + Bold + 11 pt"/>
    <w:rsid w:val="00AF6AA7"/>
    <w:rPr>
      <w:bCs/>
      <w:sz w:val="20"/>
      <w:u w:val="single"/>
    </w:rPr>
  </w:style>
  <w:style w:type="character" w:customStyle="1" w:styleId="StyleunderlineAsianTimesNewRomanBold">
    <w:name w:val="Style underline + (Asian) Times New Roman Bold"/>
    <w:rsid w:val="00AF6AA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F6AA7"/>
    <w:rPr>
      <w:b/>
      <w:bCs/>
      <w:sz w:val="20"/>
      <w:u w:val="single"/>
      <w:bdr w:val="single" w:sz="4" w:space="0" w:color="auto" w:frame="1"/>
    </w:rPr>
  </w:style>
  <w:style w:type="character" w:customStyle="1" w:styleId="A5">
    <w:name w:val="A5"/>
    <w:uiPriority w:val="99"/>
    <w:rsid w:val="00AF6AA7"/>
    <w:rPr>
      <w:rFonts w:ascii="Times New Roman" w:hAnsi="Times New Roman" w:cs="Times New Roman" w:hint="default"/>
      <w:color w:val="000000"/>
      <w:sz w:val="13"/>
      <w:szCs w:val="13"/>
    </w:rPr>
  </w:style>
  <w:style w:type="character" w:customStyle="1" w:styleId="quotepeekbase">
    <w:name w:val="quotepeekbase"/>
    <w:rsid w:val="00AF6AA7"/>
  </w:style>
  <w:style w:type="character" w:customStyle="1" w:styleId="cardChar11">
    <w:name w:val="card Char1"/>
    <w:rsid w:val="00AF6AA7"/>
    <w:rPr>
      <w:rFonts w:ascii="Calibri" w:eastAsia="Calibri" w:hAnsi="Calibri" w:cs="Calibri" w:hint="default"/>
      <w:sz w:val="24"/>
      <w:szCs w:val="22"/>
      <w:lang w:val="x-none" w:eastAsia="x-none"/>
    </w:rPr>
  </w:style>
  <w:style w:type="character" w:customStyle="1" w:styleId="NormalCard">
    <w:name w:val="Normal Card"/>
    <w:uiPriority w:val="1"/>
    <w:qFormat/>
    <w:rsid w:val="00AF6AA7"/>
    <w:rPr>
      <w:rFonts w:ascii="Times New Roman" w:hAnsi="Times New Roman" w:cs="Times New Roman" w:hint="default"/>
      <w:sz w:val="24"/>
    </w:rPr>
  </w:style>
  <w:style w:type="character" w:customStyle="1" w:styleId="HighlightedUnderline0">
    <w:name w:val="Highlighted Underline"/>
    <w:uiPriority w:val="1"/>
    <w:qFormat/>
    <w:rsid w:val="00AF6AA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F6AA7"/>
    <w:rPr>
      <w:rFonts w:ascii="Times New Roman" w:hAnsi="Times New Roman" w:cs="Times New Roman" w:hint="default"/>
      <w:sz w:val="16"/>
      <w:szCs w:val="16"/>
    </w:rPr>
  </w:style>
  <w:style w:type="character" w:customStyle="1" w:styleId="timebox">
    <w:name w:val="timebox"/>
    <w:rsid w:val="00AF6AA7"/>
  </w:style>
  <w:style w:type="character" w:customStyle="1" w:styleId="Heading2Subtext">
    <w:name w:val="Heading 2 Subtext"/>
    <w:rsid w:val="00AF6AA7"/>
    <w:rPr>
      <w:rFonts w:ascii="Times New Roman" w:hAnsi="Times New Roman" w:cs="Times New Roman" w:hint="default"/>
      <w:sz w:val="16"/>
    </w:rPr>
  </w:style>
  <w:style w:type="character" w:customStyle="1" w:styleId="-SmallText-">
    <w:name w:val="-Small Text-"/>
    <w:rsid w:val="00AF6AA7"/>
    <w:rPr>
      <w:rFonts w:ascii="Garamond" w:hAnsi="Garamond" w:hint="default"/>
      <w:sz w:val="16"/>
    </w:rPr>
  </w:style>
  <w:style w:type="character" w:customStyle="1" w:styleId="label">
    <w:name w:val="label"/>
    <w:rsid w:val="00AF6AA7"/>
  </w:style>
  <w:style w:type="character" w:customStyle="1" w:styleId="BoldUnderlineCharChar">
    <w:name w:val="BoldUnderline Char Char"/>
    <w:rsid w:val="00AF6AA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F6AA7"/>
  </w:style>
  <w:style w:type="character" w:customStyle="1" w:styleId="FontStyle477">
    <w:name w:val="Font Style477"/>
    <w:basedOn w:val="DefaultParagraphFont"/>
    <w:uiPriority w:val="99"/>
    <w:rsid w:val="00AF6AA7"/>
    <w:rPr>
      <w:rFonts w:ascii="Times New Roman" w:hAnsi="Times New Roman" w:cs="Times New Roman" w:hint="default"/>
      <w:sz w:val="18"/>
      <w:szCs w:val="18"/>
    </w:rPr>
  </w:style>
  <w:style w:type="character" w:customStyle="1" w:styleId="FontStyle505">
    <w:name w:val="Font Style505"/>
    <w:basedOn w:val="DefaultParagraphFont"/>
    <w:uiPriority w:val="99"/>
    <w:rsid w:val="00AF6AA7"/>
    <w:rPr>
      <w:rFonts w:ascii="Times New Roman" w:hAnsi="Times New Roman" w:cs="Times New Roman" w:hint="default"/>
      <w:sz w:val="18"/>
      <w:szCs w:val="18"/>
    </w:rPr>
  </w:style>
  <w:style w:type="character" w:customStyle="1" w:styleId="FontStyle514">
    <w:name w:val="Font Style514"/>
    <w:basedOn w:val="DefaultParagraphFont"/>
    <w:uiPriority w:val="99"/>
    <w:rsid w:val="00AF6AA7"/>
    <w:rPr>
      <w:rFonts w:ascii="Times New Roman" w:hAnsi="Times New Roman" w:cs="Times New Roman" w:hint="default"/>
      <w:sz w:val="14"/>
      <w:szCs w:val="14"/>
    </w:rPr>
  </w:style>
  <w:style w:type="character" w:customStyle="1" w:styleId="FontStyle500">
    <w:name w:val="Font Style500"/>
    <w:basedOn w:val="DefaultParagraphFont"/>
    <w:uiPriority w:val="99"/>
    <w:rsid w:val="00AF6AA7"/>
    <w:rPr>
      <w:rFonts w:ascii="Times New Roman" w:hAnsi="Times New Roman" w:cs="Times New Roman" w:hint="default"/>
      <w:b/>
      <w:bCs/>
      <w:sz w:val="16"/>
      <w:szCs w:val="16"/>
    </w:rPr>
  </w:style>
  <w:style w:type="character" w:customStyle="1" w:styleId="CardCite1">
    <w:name w:val="CardCite1"/>
    <w:qFormat/>
    <w:rsid w:val="00AF6AA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F6AA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F6AA7"/>
    <w:rPr>
      <w:rFonts w:ascii="Times New Roman" w:hAnsi="Times New Roman" w:cs="Times New Roman" w:hint="default"/>
      <w:b/>
      <w:bCs/>
      <w:sz w:val="22"/>
      <w:szCs w:val="22"/>
    </w:rPr>
  </w:style>
  <w:style w:type="character" w:customStyle="1" w:styleId="CharacterStyle3">
    <w:name w:val="Character Style 3"/>
    <w:uiPriority w:val="99"/>
    <w:rsid w:val="00AF6AA7"/>
    <w:rPr>
      <w:rFonts w:ascii="Bookman Old Style" w:hAnsi="Bookman Old Style" w:cs="Bookman Old Style" w:hint="default"/>
      <w:spacing w:val="-5"/>
      <w:sz w:val="18"/>
      <w:szCs w:val="18"/>
    </w:rPr>
  </w:style>
  <w:style w:type="character" w:customStyle="1" w:styleId="Style8pt1">
    <w:name w:val="Style 8 pt1"/>
    <w:rsid w:val="00AF6AA7"/>
    <w:rPr>
      <w:rFonts w:ascii="Georgia" w:hAnsi="Georgia" w:hint="default"/>
      <w:sz w:val="16"/>
    </w:rPr>
  </w:style>
  <w:style w:type="character" w:customStyle="1" w:styleId="UnderlineStyleChar7">
    <w:name w:val="Underline Style Char7"/>
    <w:rsid w:val="00AF6AA7"/>
    <w:rPr>
      <w:rFonts w:ascii="Garamond" w:hAnsi="Garamond" w:hint="default"/>
      <w:sz w:val="22"/>
      <w:szCs w:val="24"/>
      <w:u w:val="single"/>
      <w:lang w:val="en-US" w:eastAsia="en-US" w:bidi="ar-SA"/>
    </w:rPr>
  </w:style>
  <w:style w:type="character" w:customStyle="1" w:styleId="StyleArial6ptBold">
    <w:name w:val="Style Arial 6 pt Bold"/>
    <w:rsid w:val="00AF6AA7"/>
    <w:rPr>
      <w:rFonts w:ascii="Arial" w:hAnsi="Arial" w:cs="Arial" w:hint="default"/>
      <w:bCs/>
      <w:sz w:val="12"/>
    </w:rPr>
  </w:style>
  <w:style w:type="character" w:customStyle="1" w:styleId="Heading2Char5">
    <w:name w:val="Heading 2 Char5"/>
    <w:rsid w:val="00AF6AA7"/>
    <w:rPr>
      <w:rFonts w:ascii="Garamond" w:hAnsi="Garamond" w:cs="Arial" w:hint="default"/>
      <w:b/>
      <w:bCs/>
      <w:iCs/>
      <w:sz w:val="24"/>
      <w:szCs w:val="28"/>
      <w:lang w:val="en-US" w:eastAsia="en-US" w:bidi="ar-SA"/>
    </w:rPr>
  </w:style>
  <w:style w:type="character" w:customStyle="1" w:styleId="TagGreg">
    <w:name w:val="TagGreg"/>
    <w:uiPriority w:val="1"/>
    <w:qFormat/>
    <w:rsid w:val="00AF6AA7"/>
    <w:rPr>
      <w:b/>
      <w:bCs w:val="0"/>
      <w:sz w:val="24"/>
    </w:rPr>
  </w:style>
  <w:style w:type="character" w:customStyle="1" w:styleId="StyleDebateUnderline10pt">
    <w:name w:val="Style Debate Underline + 10 pt"/>
    <w:rsid w:val="00AF6AA7"/>
    <w:rPr>
      <w:rFonts w:ascii="Times New Roman" w:hAnsi="Times New Roman" w:cs="Times New Roman" w:hint="default"/>
      <w:sz w:val="20"/>
      <w:szCs w:val="20"/>
      <w:u w:val="single"/>
    </w:rPr>
  </w:style>
  <w:style w:type="character" w:customStyle="1" w:styleId="underlinedCharChar0">
    <w:name w:val="underlined Char Char"/>
    <w:locked/>
    <w:rsid w:val="00AF6AA7"/>
    <w:rPr>
      <w:u w:val="single"/>
    </w:rPr>
  </w:style>
  <w:style w:type="character" w:customStyle="1" w:styleId="SourceBold">
    <w:name w:val="Source Bold"/>
    <w:rsid w:val="00AF6AA7"/>
    <w:rPr>
      <w:rFonts w:ascii="Arial Narrow" w:hAnsi="Arial Narrow" w:hint="default"/>
      <w:b/>
      <w:bCs w:val="0"/>
      <w:strike w:val="0"/>
      <w:dstrike w:val="0"/>
      <w:sz w:val="24"/>
      <w:u w:val="none"/>
      <w:effect w:val="none"/>
    </w:rPr>
  </w:style>
  <w:style w:type="character" w:customStyle="1" w:styleId="2xBoldUnderline">
    <w:name w:val="2x_Bold_Underline"/>
    <w:rsid w:val="00AF6AA7"/>
    <w:rPr>
      <w:b/>
      <w:bCs/>
      <w:sz w:val="24"/>
      <w:u w:val="thick"/>
    </w:rPr>
  </w:style>
  <w:style w:type="character" w:customStyle="1" w:styleId="Dottedunderline">
    <w:name w:val="Dotted underline"/>
    <w:rsid w:val="00AF6AA7"/>
    <w:rPr>
      <w:u w:val="dotted"/>
    </w:rPr>
  </w:style>
  <w:style w:type="character" w:customStyle="1" w:styleId="readChar">
    <w:name w:val="read Char"/>
    <w:rsid w:val="00AF6AA7"/>
    <w:rPr>
      <w:szCs w:val="22"/>
      <w:u w:val="single"/>
      <w:lang w:val="en-US" w:eastAsia="en-US" w:bidi="ar-SA"/>
    </w:rPr>
  </w:style>
  <w:style w:type="character" w:customStyle="1" w:styleId="underlining0">
    <w:name w:val="underlining"/>
    <w:rsid w:val="00AF6AA7"/>
    <w:rPr>
      <w:u w:val="single"/>
    </w:rPr>
  </w:style>
  <w:style w:type="character" w:customStyle="1" w:styleId="btitle">
    <w:name w:val="btitle"/>
    <w:rsid w:val="00AF6AA7"/>
  </w:style>
  <w:style w:type="character" w:customStyle="1" w:styleId="green">
    <w:name w:val="green"/>
    <w:rsid w:val="00AF6AA7"/>
  </w:style>
  <w:style w:type="character" w:customStyle="1" w:styleId="BodyText20">
    <w:name w:val="Body Text2"/>
    <w:rsid w:val="00AF6AA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F6AA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F6AA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F6AA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F6AA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F6AA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F6AA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F6AA7"/>
    <w:rPr>
      <w:rFonts w:ascii="Sylfaen" w:hAnsi="Sylfaen" w:cs="Sylfaen" w:hint="default"/>
      <w:i/>
      <w:iCs/>
      <w:strike w:val="0"/>
      <w:dstrike w:val="0"/>
      <w:sz w:val="19"/>
      <w:szCs w:val="19"/>
      <w:u w:val="none"/>
      <w:effect w:val="none"/>
      <w:shd w:val="clear" w:color="auto" w:fill="FFFFFF"/>
    </w:rPr>
  </w:style>
  <w:style w:type="character" w:customStyle="1" w:styleId="1">
    <w:name w:val="1"/>
    <w:rsid w:val="00AF6AA7"/>
    <w:rPr>
      <w:rFonts w:ascii="Arial" w:hAnsi="Arial" w:cs="Arial" w:hint="default"/>
      <w:bCs/>
      <w:sz w:val="20"/>
      <w:u w:val="single"/>
      <w:lang w:val="en-US" w:eastAsia="en-US" w:bidi="ar-SA"/>
    </w:rPr>
  </w:style>
  <w:style w:type="character" w:customStyle="1" w:styleId="CharChar31">
    <w:name w:val="Char Char31"/>
    <w:rsid w:val="00AF6AA7"/>
    <w:rPr>
      <w:rFonts w:ascii="Arial" w:hAnsi="Arial" w:cs="Arial" w:hint="default"/>
      <w:b/>
      <w:bCs/>
      <w:iCs/>
      <w:lang w:val="en-US" w:eastAsia="en-US" w:bidi="ar-SA"/>
    </w:rPr>
  </w:style>
  <w:style w:type="character" w:customStyle="1" w:styleId="Subtitle2">
    <w:name w:val="Subtitle2"/>
    <w:rsid w:val="00AF6AA7"/>
  </w:style>
  <w:style w:type="character" w:customStyle="1" w:styleId="drop">
    <w:name w:val="drop"/>
    <w:rsid w:val="00AF6AA7"/>
  </w:style>
  <w:style w:type="character" w:customStyle="1" w:styleId="bioline">
    <w:name w:val="bioline"/>
    <w:rsid w:val="00AF6AA7"/>
  </w:style>
  <w:style w:type="character" w:customStyle="1" w:styleId="articletitle0">
    <w:name w:val="article_title"/>
    <w:rsid w:val="00AF6AA7"/>
  </w:style>
  <w:style w:type="character" w:customStyle="1" w:styleId="A4">
    <w:name w:val="A4"/>
    <w:uiPriority w:val="99"/>
    <w:rsid w:val="00AF6AA7"/>
    <w:rPr>
      <w:color w:val="000000"/>
    </w:rPr>
  </w:style>
  <w:style w:type="character" w:customStyle="1" w:styleId="s2">
    <w:name w:val="s2"/>
    <w:rsid w:val="00AF6AA7"/>
  </w:style>
  <w:style w:type="character" w:customStyle="1" w:styleId="s4">
    <w:name w:val="s4"/>
    <w:rsid w:val="00AF6AA7"/>
  </w:style>
  <w:style w:type="character" w:customStyle="1" w:styleId="s5">
    <w:name w:val="s5"/>
    <w:rsid w:val="00AF6AA7"/>
  </w:style>
  <w:style w:type="character" w:customStyle="1" w:styleId="cap">
    <w:name w:val="cap"/>
    <w:rsid w:val="00AF6AA7"/>
  </w:style>
  <w:style w:type="character" w:customStyle="1" w:styleId="rightsnotice">
    <w:name w:val="rightsnotice"/>
    <w:rsid w:val="00AF6AA7"/>
  </w:style>
  <w:style w:type="character" w:customStyle="1" w:styleId="Caption1">
    <w:name w:val="Caption1"/>
    <w:rsid w:val="00AF6AA7"/>
  </w:style>
  <w:style w:type="character" w:customStyle="1" w:styleId="credit">
    <w:name w:val="credit"/>
    <w:rsid w:val="00AF6AA7"/>
  </w:style>
  <w:style w:type="character" w:customStyle="1" w:styleId="scaps">
    <w:name w:val="scaps"/>
    <w:rsid w:val="00AF6AA7"/>
  </w:style>
  <w:style w:type="character" w:customStyle="1" w:styleId="current-article">
    <w:name w:val="current-article"/>
    <w:rsid w:val="00AF6AA7"/>
  </w:style>
  <w:style w:type="character" w:customStyle="1" w:styleId="related-current-indicator">
    <w:name w:val="related-current-indicator"/>
    <w:rsid w:val="00AF6AA7"/>
  </w:style>
  <w:style w:type="character" w:customStyle="1" w:styleId="bylclear">
    <w:name w:val="bylclear"/>
    <w:rsid w:val="00AF6AA7"/>
  </w:style>
  <w:style w:type="character" w:customStyle="1" w:styleId="timestamp">
    <w:name w:val="timestamp"/>
    <w:rsid w:val="00AF6AA7"/>
  </w:style>
  <w:style w:type="character" w:customStyle="1" w:styleId="comments">
    <w:name w:val="comments"/>
    <w:rsid w:val="00AF6AA7"/>
  </w:style>
  <w:style w:type="character" w:customStyle="1" w:styleId="essaytext">
    <w:name w:val="essaytext"/>
    <w:rsid w:val="00AF6AA7"/>
  </w:style>
  <w:style w:type="character" w:customStyle="1" w:styleId="username">
    <w:name w:val="username"/>
    <w:rsid w:val="00AF6AA7"/>
  </w:style>
  <w:style w:type="character" w:customStyle="1" w:styleId="toplinks">
    <w:name w:val="toplinks"/>
    <w:rsid w:val="00AF6AA7"/>
  </w:style>
  <w:style w:type="character" w:customStyle="1" w:styleId="A3">
    <w:name w:val="A3"/>
    <w:uiPriority w:val="99"/>
    <w:rsid w:val="00AF6AA7"/>
    <w:rPr>
      <w:rFonts w:ascii="Perpetua" w:hAnsi="Perpetua" w:cs="Perpetua" w:hint="default"/>
      <w:color w:val="000000"/>
      <w:sz w:val="15"/>
      <w:szCs w:val="15"/>
    </w:rPr>
  </w:style>
  <w:style w:type="character" w:customStyle="1" w:styleId="see">
    <w:name w:val="see"/>
    <w:rsid w:val="00AF6AA7"/>
  </w:style>
  <w:style w:type="character" w:customStyle="1" w:styleId="first-letter">
    <w:name w:val="first-letter"/>
    <w:rsid w:val="00AF6AA7"/>
  </w:style>
  <w:style w:type="character" w:customStyle="1" w:styleId="focusparagraph">
    <w:name w:val="focusparagraph"/>
    <w:rsid w:val="00AF6AA7"/>
  </w:style>
  <w:style w:type="character" w:customStyle="1" w:styleId="lightblue">
    <w:name w:val="lightblue"/>
    <w:rsid w:val="00AF6AA7"/>
  </w:style>
  <w:style w:type="character" w:customStyle="1" w:styleId="StyleUnderlineCharChar9pt">
    <w:name w:val="Style Underline Char Char + 9 pt"/>
    <w:rsid w:val="00AF6AA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F6AA7"/>
  </w:style>
  <w:style w:type="character" w:customStyle="1" w:styleId="Title10">
    <w:name w:val="Title1"/>
    <w:rsid w:val="00AF6AA7"/>
  </w:style>
  <w:style w:type="character" w:customStyle="1" w:styleId="BoldandUnderlineCharCharCharChar">
    <w:name w:val="Bold and Underline Char Char Char Char"/>
    <w:rsid w:val="00AF6AA7"/>
    <w:rPr>
      <w:b/>
      <w:bCs w:val="0"/>
      <w:noProof w:val="0"/>
      <w:u w:val="single"/>
      <w:lang w:val="en-US" w:eastAsia="en-US" w:bidi="ar-SA"/>
    </w:rPr>
  </w:style>
  <w:style w:type="character" w:customStyle="1" w:styleId="FontStyle29">
    <w:name w:val="Font Style29"/>
    <w:uiPriority w:val="99"/>
    <w:rsid w:val="00AF6AA7"/>
    <w:rPr>
      <w:rFonts w:ascii="Arial" w:hAnsi="Arial" w:cs="Arial" w:hint="default"/>
      <w:sz w:val="14"/>
      <w:szCs w:val="14"/>
    </w:rPr>
  </w:style>
  <w:style w:type="character" w:customStyle="1" w:styleId="CardsUnderlined">
    <w:name w:val="Cards Underlined"/>
    <w:rsid w:val="00AF6AA7"/>
    <w:rPr>
      <w:rFonts w:ascii="Helvetica" w:hAnsi="Helvetica" w:cs="Helvetica" w:hint="default"/>
      <w:sz w:val="22"/>
      <w:szCs w:val="24"/>
      <w:u w:val="thick"/>
    </w:rPr>
  </w:style>
  <w:style w:type="character" w:customStyle="1" w:styleId="titles">
    <w:name w:val="titles"/>
    <w:rsid w:val="00AF6AA7"/>
  </w:style>
  <w:style w:type="character" w:customStyle="1" w:styleId="articletext0">
    <w:name w:val="article_text"/>
    <w:rsid w:val="00AF6AA7"/>
  </w:style>
  <w:style w:type="character" w:customStyle="1" w:styleId="contentauthor">
    <w:name w:val="contentauthor"/>
    <w:rsid w:val="00AF6AA7"/>
  </w:style>
  <w:style w:type="character" w:customStyle="1" w:styleId="subarticleheader">
    <w:name w:val="subarticleheader"/>
    <w:rsid w:val="00AF6AA7"/>
  </w:style>
  <w:style w:type="character" w:customStyle="1" w:styleId="spelle">
    <w:name w:val="spelle"/>
    <w:rsid w:val="00AF6AA7"/>
  </w:style>
  <w:style w:type="character" w:customStyle="1" w:styleId="grame">
    <w:name w:val="grame"/>
    <w:rsid w:val="00AF6AA7"/>
  </w:style>
  <w:style w:type="character" w:customStyle="1" w:styleId="newstitle1">
    <w:name w:val="newstitle1"/>
    <w:rsid w:val="00AF6AA7"/>
  </w:style>
  <w:style w:type="character" w:customStyle="1" w:styleId="copy">
    <w:name w:val="copy"/>
    <w:rsid w:val="00AF6AA7"/>
  </w:style>
  <w:style w:type="character" w:customStyle="1" w:styleId="topheadline">
    <w:name w:val="topheadline"/>
    <w:rsid w:val="00AF6AA7"/>
  </w:style>
  <w:style w:type="character" w:customStyle="1" w:styleId="Stylereduce27pt">
    <w:name w:val="Style reduce2 + 7 pt"/>
    <w:rsid w:val="00AF6AA7"/>
    <w:rPr>
      <w:rFonts w:ascii="Times New Roman" w:hAnsi="Times New Roman" w:cs="Arial" w:hint="default"/>
      <w:color w:val="000000"/>
      <w:sz w:val="14"/>
      <w:szCs w:val="22"/>
    </w:rPr>
  </w:style>
  <w:style w:type="character" w:customStyle="1" w:styleId="srtitle">
    <w:name w:val="srtitle"/>
    <w:rsid w:val="00AF6AA7"/>
  </w:style>
  <w:style w:type="character" w:customStyle="1" w:styleId="st1">
    <w:name w:val="st1"/>
    <w:rsid w:val="00AF6AA7"/>
  </w:style>
  <w:style w:type="character" w:customStyle="1" w:styleId="StyleStyleGaramond">
    <w:name w:val="Style Style Garamond +"/>
    <w:rsid w:val="00AF6AA7"/>
    <w:rPr>
      <w:rFonts w:ascii="Garamond" w:hAnsi="Garamond" w:cs="Times New Roman" w:hint="default"/>
      <w:sz w:val="20"/>
    </w:rPr>
  </w:style>
  <w:style w:type="character" w:customStyle="1" w:styleId="quotechar0">
    <w:name w:val="quotechar"/>
    <w:rsid w:val="00AF6AA7"/>
  </w:style>
  <w:style w:type="character" w:customStyle="1" w:styleId="boldunderline0">
    <w:name w:val="boldunderline"/>
    <w:rsid w:val="00AF6AA7"/>
  </w:style>
  <w:style w:type="character" w:customStyle="1" w:styleId="A8">
    <w:name w:val="A8"/>
    <w:rsid w:val="00AF6AA7"/>
    <w:rPr>
      <w:rFonts w:ascii="Scala" w:hAnsi="Scala" w:cs="Scala" w:hint="default"/>
      <w:color w:val="000000"/>
      <w:sz w:val="15"/>
      <w:szCs w:val="15"/>
    </w:rPr>
  </w:style>
  <w:style w:type="character" w:customStyle="1" w:styleId="A0">
    <w:name w:val="A0"/>
    <w:uiPriority w:val="99"/>
    <w:rsid w:val="00AF6AA7"/>
    <w:rPr>
      <w:rFonts w:ascii="Scala" w:hAnsi="Scala" w:cs="Scala" w:hint="default"/>
      <w:color w:val="000000"/>
      <w:sz w:val="16"/>
      <w:szCs w:val="16"/>
    </w:rPr>
  </w:style>
  <w:style w:type="character" w:customStyle="1" w:styleId="Date11">
    <w:name w:val="Date11"/>
    <w:rsid w:val="00AF6AA7"/>
  </w:style>
  <w:style w:type="character" w:customStyle="1" w:styleId="Boxout">
    <w:name w:val="Box out"/>
    <w:uiPriority w:val="1"/>
    <w:qFormat/>
    <w:rsid w:val="00AF6AA7"/>
    <w:rPr>
      <w:rFonts w:ascii="Tahoma" w:hAnsi="Tahoma" w:cs="Tahoma" w:hint="default"/>
      <w:b/>
      <w:bCs w:val="0"/>
      <w:sz w:val="20"/>
      <w:u w:val="single"/>
      <w:bdr w:val="none" w:sz="0" w:space="0" w:color="auto" w:frame="1"/>
      <w:shd w:val="clear" w:color="auto" w:fill="A9E8F5"/>
    </w:rPr>
  </w:style>
  <w:style w:type="character" w:customStyle="1" w:styleId="metad">
    <w:name w:val="metad"/>
    <w:rsid w:val="00AF6AA7"/>
  </w:style>
  <w:style w:type="character" w:customStyle="1" w:styleId="sifr-alternate">
    <w:name w:val="sifr-alternate"/>
    <w:rsid w:val="00AF6AA7"/>
  </w:style>
  <w:style w:type="character" w:customStyle="1" w:styleId="justify1">
    <w:name w:val="justify1"/>
    <w:rsid w:val="00AF6AA7"/>
  </w:style>
  <w:style w:type="character" w:customStyle="1" w:styleId="artbody1">
    <w:name w:val="art_body1"/>
    <w:rsid w:val="00AF6AA7"/>
    <w:rPr>
      <w:rFonts w:ascii="Arial" w:hAnsi="Arial" w:cs="Arial" w:hint="default"/>
    </w:rPr>
  </w:style>
  <w:style w:type="character" w:customStyle="1" w:styleId="A1">
    <w:name w:val="A1"/>
    <w:uiPriority w:val="99"/>
    <w:rsid w:val="00AF6AA7"/>
    <w:rPr>
      <w:rFonts w:ascii="Book Antiqua" w:hAnsi="Book Antiqua" w:cs="Book Antiqua" w:hint="default"/>
      <w:color w:val="221E1F"/>
      <w:sz w:val="22"/>
      <w:szCs w:val="22"/>
    </w:rPr>
  </w:style>
  <w:style w:type="character" w:customStyle="1" w:styleId="reality">
    <w:name w:val="reality"/>
    <w:rsid w:val="00AF6AA7"/>
  </w:style>
  <w:style w:type="character" w:customStyle="1" w:styleId="text2">
    <w:name w:val="text2"/>
    <w:rsid w:val="00AF6AA7"/>
  </w:style>
  <w:style w:type="character" w:customStyle="1" w:styleId="StyleUnderlineChar2CharChar11pt">
    <w:name w:val="Style Underline Char2 Char Char + 11 pt"/>
    <w:rsid w:val="00AF6AA7"/>
    <w:rPr>
      <w:rFonts w:ascii="Times New Roman" w:hAnsi="Times New Roman" w:cs="Times New Roman" w:hint="default"/>
      <w:sz w:val="20"/>
      <w:u w:val="single"/>
    </w:rPr>
  </w:style>
  <w:style w:type="character" w:customStyle="1" w:styleId="StyleStyleBoldUnderline11pt">
    <w:name w:val="Style Style Bold Underline + 11 pt"/>
    <w:rsid w:val="00AF6AA7"/>
    <w:rPr>
      <w:b/>
      <w:bCs/>
      <w:sz w:val="20"/>
      <w:u w:val="single"/>
    </w:rPr>
  </w:style>
  <w:style w:type="character" w:customStyle="1" w:styleId="articlehead2">
    <w:name w:val="articlehead2"/>
    <w:rsid w:val="00AF6AA7"/>
  </w:style>
  <w:style w:type="character" w:customStyle="1" w:styleId="pronset">
    <w:name w:val="pronset"/>
    <w:rsid w:val="00AF6AA7"/>
  </w:style>
  <w:style w:type="character" w:customStyle="1" w:styleId="prondelim">
    <w:name w:val="prondelim"/>
    <w:rsid w:val="00AF6AA7"/>
  </w:style>
  <w:style w:type="character" w:customStyle="1" w:styleId="prontoggle">
    <w:name w:val="pron_toggle"/>
    <w:rsid w:val="00AF6AA7"/>
  </w:style>
  <w:style w:type="character" w:customStyle="1" w:styleId="boldface">
    <w:name w:val="boldface"/>
    <w:rsid w:val="00AF6AA7"/>
  </w:style>
  <w:style w:type="character" w:customStyle="1" w:styleId="secondary-bf">
    <w:name w:val="secondary-bf"/>
    <w:rsid w:val="00AF6AA7"/>
  </w:style>
  <w:style w:type="table" w:styleId="ColorfulGrid-Accent1">
    <w:name w:val="Colorful Grid Accent 1"/>
    <w:basedOn w:val="TableNormal"/>
    <w:link w:val="ColorfulGrid-Accent1Char"/>
    <w:uiPriority w:val="29"/>
    <w:unhideWhenUsed/>
    <w:rsid w:val="00AF6AA7"/>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F6AA7"/>
    <w:rPr>
      <w:rFonts w:ascii="Times New Roman" w:hAnsi="Times New Roman" w:cs="Times New Roman" w:hint="default"/>
      <w:iCs/>
      <w:color w:val="000000"/>
      <w:sz w:val="16"/>
    </w:rPr>
  </w:style>
  <w:style w:type="character" w:customStyle="1" w:styleId="Boxout0">
    <w:name w:val="Boxout"/>
    <w:uiPriority w:val="1"/>
    <w:qFormat/>
    <w:rsid w:val="00AF6AA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F6AA7"/>
  </w:style>
  <w:style w:type="character" w:customStyle="1" w:styleId="pg">
    <w:name w:val="pg"/>
    <w:rsid w:val="00AF6AA7"/>
  </w:style>
  <w:style w:type="character" w:customStyle="1" w:styleId="detailtitle">
    <w:name w:val="detailtitle"/>
    <w:rsid w:val="00AF6AA7"/>
  </w:style>
  <w:style w:type="character" w:customStyle="1" w:styleId="storydate">
    <w:name w:val="storydate"/>
    <w:rsid w:val="00AF6AA7"/>
  </w:style>
  <w:style w:type="character" w:customStyle="1" w:styleId="preloadwrap">
    <w:name w:val="preloadwrap"/>
    <w:rsid w:val="00AF6AA7"/>
  </w:style>
  <w:style w:type="character" w:customStyle="1" w:styleId="creditwrap">
    <w:name w:val="creditwrap"/>
    <w:rsid w:val="00AF6AA7"/>
  </w:style>
  <w:style w:type="character" w:customStyle="1" w:styleId="DefaultChar1">
    <w:name w:val="Default Char1"/>
    <w:rsid w:val="00AF6AA7"/>
    <w:rPr>
      <w:noProof w:val="0"/>
      <w:color w:val="000000"/>
      <w:lang w:val="en-US" w:eastAsia="en-US" w:bidi="ar-SA"/>
    </w:rPr>
  </w:style>
  <w:style w:type="character" w:customStyle="1" w:styleId="textunderlineChar0">
    <w:name w:val="text underline Char"/>
    <w:rsid w:val="00AF6AA7"/>
    <w:rPr>
      <w:sz w:val="24"/>
      <w:szCs w:val="22"/>
      <w:u w:val="thick"/>
      <w:lang w:val="en-US" w:eastAsia="en-US" w:bidi="ar-SA"/>
    </w:rPr>
  </w:style>
  <w:style w:type="character" w:customStyle="1" w:styleId="BoldChar">
    <w:name w:val="Bold Char"/>
    <w:rsid w:val="00AF6AA7"/>
    <w:rPr>
      <w:rFonts w:ascii="Times New Roman" w:eastAsia="Times New Roman" w:hAnsi="Times New Roman" w:cs="Times New Roman" w:hint="default"/>
      <w:b/>
      <w:bCs w:val="0"/>
      <w:szCs w:val="24"/>
    </w:rPr>
  </w:style>
  <w:style w:type="character" w:customStyle="1" w:styleId="pmterms31">
    <w:name w:val="pmterms31"/>
    <w:rsid w:val="00AF6AA7"/>
    <w:rPr>
      <w:b/>
      <w:bCs/>
      <w:i w:val="0"/>
      <w:iCs w:val="0"/>
      <w:color w:val="000000"/>
    </w:rPr>
  </w:style>
  <w:style w:type="character" w:customStyle="1" w:styleId="copyrightdescription">
    <w:name w:val="copyrightdescription"/>
    <w:rsid w:val="00AF6AA7"/>
  </w:style>
  <w:style w:type="character" w:customStyle="1" w:styleId="ft01">
    <w:name w:val="ft01"/>
    <w:rsid w:val="00AF6AA7"/>
    <w:rPr>
      <w:rFonts w:ascii="Times" w:hAnsi="Times" w:cs="Times" w:hint="default"/>
      <w:color w:val="000000"/>
      <w:sz w:val="14"/>
      <w:szCs w:val="14"/>
    </w:rPr>
  </w:style>
  <w:style w:type="character" w:customStyle="1" w:styleId="ft11">
    <w:name w:val="ft11"/>
    <w:rsid w:val="00AF6AA7"/>
    <w:rPr>
      <w:rFonts w:ascii="Times" w:hAnsi="Times" w:cs="Times" w:hint="default"/>
      <w:color w:val="000000"/>
      <w:sz w:val="17"/>
      <w:szCs w:val="17"/>
    </w:rPr>
  </w:style>
  <w:style w:type="character" w:customStyle="1" w:styleId="ft21">
    <w:name w:val="ft21"/>
    <w:rsid w:val="00AF6AA7"/>
    <w:rPr>
      <w:rFonts w:ascii="Times" w:hAnsi="Times" w:cs="Times" w:hint="default"/>
      <w:color w:val="000000"/>
      <w:sz w:val="15"/>
      <w:szCs w:val="15"/>
    </w:rPr>
  </w:style>
  <w:style w:type="character" w:customStyle="1" w:styleId="ft31">
    <w:name w:val="ft31"/>
    <w:rsid w:val="00AF6AA7"/>
    <w:rPr>
      <w:rFonts w:ascii="Times" w:hAnsi="Times" w:cs="Times" w:hint="default"/>
      <w:color w:val="000000"/>
      <w:sz w:val="15"/>
      <w:szCs w:val="15"/>
    </w:rPr>
  </w:style>
  <w:style w:type="character" w:customStyle="1" w:styleId="dquo">
    <w:name w:val="dquo"/>
    <w:rsid w:val="00AF6AA7"/>
  </w:style>
  <w:style w:type="character" w:customStyle="1" w:styleId="caps2">
    <w:name w:val="caps2"/>
    <w:rsid w:val="00AF6AA7"/>
  </w:style>
  <w:style w:type="character" w:customStyle="1" w:styleId="CardsFont12ptCharCharCharChar">
    <w:name w:val="Cards + Font: 12 pt Char Char Char Char"/>
    <w:rsid w:val="00AF6AA7"/>
    <w:rPr>
      <w:sz w:val="24"/>
      <w:szCs w:val="24"/>
      <w:u w:val="thick"/>
      <w:lang w:val="en-US" w:eastAsia="en-US" w:bidi="ar-SA"/>
    </w:rPr>
  </w:style>
  <w:style w:type="character" w:customStyle="1" w:styleId="ccs">
    <w:name w:val="c cs"/>
    <w:rsid w:val="00AF6AA7"/>
  </w:style>
  <w:style w:type="character" w:customStyle="1" w:styleId="UnderlinedEvChar">
    <w:name w:val="Underlined Ev Char"/>
    <w:rsid w:val="00AF6AA7"/>
    <w:rPr>
      <w:rFonts w:ascii="Times New Roman" w:eastAsia="Times New Roman" w:hAnsi="Times New Roman" w:cs="Times New Roman" w:hint="default"/>
      <w:szCs w:val="24"/>
      <w:u w:val="single"/>
    </w:rPr>
  </w:style>
  <w:style w:type="character" w:customStyle="1" w:styleId="dropshadow">
    <w:name w:val="dropshadow"/>
    <w:rsid w:val="00AF6AA7"/>
  </w:style>
  <w:style w:type="character" w:customStyle="1" w:styleId="d05ws">
    <w:name w:val="d05ws"/>
    <w:rsid w:val="00AF6AA7"/>
  </w:style>
  <w:style w:type="character" w:customStyle="1" w:styleId="rzibod">
    <w:name w:val="rzibod"/>
    <w:rsid w:val="00AF6AA7"/>
  </w:style>
  <w:style w:type="character" w:customStyle="1" w:styleId="StyleBold1">
    <w:name w:val="Style Bold1"/>
    <w:rsid w:val="00AF6AA7"/>
    <w:rPr>
      <w:rFonts w:ascii="Georgia" w:hAnsi="Georgia" w:hint="default"/>
      <w:b/>
      <w:bCs/>
      <w:sz w:val="22"/>
    </w:rPr>
  </w:style>
  <w:style w:type="character" w:customStyle="1" w:styleId="headertext">
    <w:name w:val="headertext"/>
    <w:rsid w:val="00AF6AA7"/>
  </w:style>
  <w:style w:type="character" w:customStyle="1" w:styleId="endnote-reference">
    <w:name w:val="endnote-reference"/>
    <w:rsid w:val="00AF6AA7"/>
  </w:style>
  <w:style w:type="character" w:customStyle="1" w:styleId="officialsname">
    <w:name w:val="official_s_name"/>
    <w:rsid w:val="00AF6AA7"/>
  </w:style>
  <w:style w:type="character" w:customStyle="1" w:styleId="audience">
    <w:name w:val="audience"/>
    <w:rsid w:val="00AF6AA7"/>
  </w:style>
  <w:style w:type="character" w:customStyle="1" w:styleId="A7">
    <w:name w:val="A7"/>
    <w:uiPriority w:val="99"/>
    <w:rsid w:val="00AF6AA7"/>
    <w:rPr>
      <w:rFonts w:ascii="Myriad Pro" w:hAnsi="Myriad Pro" w:cs="Myriad Pro" w:hint="default"/>
      <w:color w:val="0066B1"/>
      <w:sz w:val="22"/>
      <w:szCs w:val="22"/>
    </w:rPr>
  </w:style>
  <w:style w:type="character" w:customStyle="1" w:styleId="normalchar">
    <w:name w:val="normal__char"/>
    <w:rsid w:val="00AF6AA7"/>
  </w:style>
  <w:style w:type="character" w:customStyle="1" w:styleId="hyperlink002cheading0020100200028block0020title0029char">
    <w:name w:val="hyperlink_002cheading_00201_0020_0028block_0020title_0029__char"/>
    <w:rsid w:val="00AF6AA7"/>
  </w:style>
  <w:style w:type="character" w:customStyle="1" w:styleId="underline002cstyle0020bold0020underlinechar">
    <w:name w:val="underline_002cstyle_0020bold_0020underline__char"/>
    <w:rsid w:val="00AF6AA7"/>
  </w:style>
  <w:style w:type="character" w:customStyle="1" w:styleId="copyboldblack">
    <w:name w:val="copyboldblack"/>
    <w:rsid w:val="00AF6AA7"/>
  </w:style>
  <w:style w:type="character" w:customStyle="1" w:styleId="copybold">
    <w:name w:val="copybold"/>
    <w:rsid w:val="00AF6AA7"/>
  </w:style>
  <w:style w:type="character" w:customStyle="1" w:styleId="author-date0">
    <w:name w:val="author-date"/>
    <w:rsid w:val="00AF6AA7"/>
  </w:style>
  <w:style w:type="character" w:customStyle="1" w:styleId="hidden">
    <w:name w:val="hidden"/>
    <w:rsid w:val="00AF6AA7"/>
  </w:style>
  <w:style w:type="character" w:customStyle="1" w:styleId="articlebegin">
    <w:name w:val="articlebegin"/>
    <w:rsid w:val="00AF6AA7"/>
  </w:style>
  <w:style w:type="character" w:customStyle="1" w:styleId="mediaoverlay">
    <w:name w:val="mediaoverlay"/>
    <w:rsid w:val="00AF6AA7"/>
  </w:style>
  <w:style w:type="character" w:customStyle="1" w:styleId="blogcaption">
    <w:name w:val="blog_caption"/>
    <w:rsid w:val="00AF6AA7"/>
  </w:style>
  <w:style w:type="character" w:customStyle="1" w:styleId="commnet-abuzz">
    <w:name w:val="commnet-abuzz"/>
    <w:rsid w:val="00AF6AA7"/>
  </w:style>
  <w:style w:type="character" w:customStyle="1" w:styleId="fbconnectbuttontext">
    <w:name w:val="fbconnectbutton_text"/>
    <w:rsid w:val="00AF6AA7"/>
  </w:style>
  <w:style w:type="character" w:customStyle="1" w:styleId="fbsharecountinner">
    <w:name w:val="fb_share_count_inner"/>
    <w:rsid w:val="00AF6AA7"/>
  </w:style>
  <w:style w:type="character" w:customStyle="1" w:styleId="stbuttontext">
    <w:name w:val="stbuttontext"/>
    <w:rsid w:val="00AF6AA7"/>
  </w:style>
  <w:style w:type="character" w:customStyle="1" w:styleId="source">
    <w:name w:val="source"/>
    <w:rsid w:val="00AF6AA7"/>
  </w:style>
  <w:style w:type="character" w:customStyle="1" w:styleId="pubdate">
    <w:name w:val="pubdate"/>
    <w:rsid w:val="00AF6AA7"/>
  </w:style>
  <w:style w:type="character" w:customStyle="1" w:styleId="grey">
    <w:name w:val="grey"/>
    <w:rsid w:val="00AF6AA7"/>
  </w:style>
  <w:style w:type="character" w:customStyle="1" w:styleId="postdate">
    <w:name w:val="post_date"/>
    <w:rsid w:val="00AF6AA7"/>
  </w:style>
  <w:style w:type="character" w:customStyle="1" w:styleId="bdx">
    <w:name w:val="bdx"/>
    <w:rsid w:val="00AF6AA7"/>
  </w:style>
  <w:style w:type="character" w:customStyle="1" w:styleId="bdl">
    <w:name w:val="bdl"/>
    <w:rsid w:val="00AF6AA7"/>
  </w:style>
  <w:style w:type="character" w:customStyle="1" w:styleId="breadcrumbitemcurrent">
    <w:name w:val="breadcrumbitemcurrent"/>
    <w:rsid w:val="00AF6AA7"/>
  </w:style>
  <w:style w:type="character" w:customStyle="1" w:styleId="bbl">
    <w:name w:val="bbl"/>
    <w:rsid w:val="00AF6AA7"/>
  </w:style>
  <w:style w:type="character" w:customStyle="1" w:styleId="Date2">
    <w:name w:val="Date2"/>
    <w:rsid w:val="00AF6AA7"/>
  </w:style>
  <w:style w:type="character" w:customStyle="1" w:styleId="company">
    <w:name w:val="company"/>
    <w:rsid w:val="00AF6AA7"/>
  </w:style>
  <w:style w:type="character" w:customStyle="1" w:styleId="itxtnewhookspan">
    <w:name w:val="itxtnewhookspan"/>
    <w:rsid w:val="00AF6AA7"/>
  </w:style>
  <w:style w:type="character" w:customStyle="1" w:styleId="gstxthlt">
    <w:name w:val="gstxt_hlt"/>
    <w:rsid w:val="00AF6AA7"/>
  </w:style>
  <w:style w:type="character" w:customStyle="1" w:styleId="SubtleEmphasis1">
    <w:name w:val="Subtle Emphasis1"/>
    <w:uiPriority w:val="19"/>
    <w:qFormat/>
    <w:rsid w:val="00AF6AA7"/>
    <w:rPr>
      <w:rFonts w:ascii="Times New Roman" w:hAnsi="Times New Roman" w:cs="Times New Roman" w:hint="default"/>
      <w:b/>
      <w:bCs w:val="0"/>
      <w:iCs/>
      <w:color w:val="auto"/>
      <w:sz w:val="22"/>
    </w:rPr>
  </w:style>
  <w:style w:type="character" w:customStyle="1" w:styleId="StyleBoldRed">
    <w:name w:val="Style Bold Red"/>
    <w:rsid w:val="00AF6AA7"/>
    <w:rPr>
      <w:b/>
      <w:bCs/>
      <w:color w:val="auto"/>
    </w:rPr>
  </w:style>
  <w:style w:type="character" w:customStyle="1" w:styleId="StyleTimesNewRoman8pt">
    <w:name w:val="Style Times New Roman 8 pt"/>
    <w:rsid w:val="00AF6AA7"/>
    <w:rPr>
      <w:rFonts w:ascii="Georgia" w:hAnsi="Georgia" w:hint="default"/>
      <w:sz w:val="16"/>
    </w:rPr>
  </w:style>
  <w:style w:type="character" w:customStyle="1" w:styleId="StyleStyle7pt8pt">
    <w:name w:val="Style Style 7 pt + 8 pt"/>
    <w:rsid w:val="00AF6AA7"/>
    <w:rPr>
      <w:sz w:val="16"/>
    </w:rPr>
  </w:style>
  <w:style w:type="character" w:customStyle="1" w:styleId="StyleStyleThickunderlineBold1">
    <w:name w:val="Style Style Thick underline + Bold1"/>
    <w:rsid w:val="00AF6AA7"/>
    <w:rPr>
      <w:b/>
      <w:bCs/>
      <w:u w:val="thick"/>
    </w:rPr>
  </w:style>
  <w:style w:type="character" w:customStyle="1" w:styleId="StyleUnderline2">
    <w:name w:val="Style Underline2"/>
    <w:rsid w:val="00AF6AA7"/>
    <w:rPr>
      <w:u w:val="single"/>
    </w:rPr>
  </w:style>
  <w:style w:type="character" w:customStyle="1" w:styleId="ShrinkText">
    <w:name w:val="Shrink Text"/>
    <w:rsid w:val="00AF6AA7"/>
    <w:rPr>
      <w:sz w:val="16"/>
    </w:rPr>
  </w:style>
  <w:style w:type="character" w:customStyle="1" w:styleId="smallcaps">
    <w:name w:val="smallcaps"/>
    <w:rsid w:val="00AF6AA7"/>
  </w:style>
  <w:style w:type="character" w:customStyle="1" w:styleId="goldbldtext">
    <w:name w:val="goldbldtext"/>
    <w:rsid w:val="00AF6AA7"/>
  </w:style>
  <w:style w:type="character" w:customStyle="1" w:styleId="cardshighlight0">
    <w:name w:val="cardshighlight"/>
    <w:rsid w:val="00AF6AA7"/>
  </w:style>
  <w:style w:type="character" w:customStyle="1" w:styleId="cardsfont12pt1">
    <w:name w:val="cardsfont12pt"/>
    <w:rsid w:val="00AF6AA7"/>
  </w:style>
  <w:style w:type="character" w:customStyle="1" w:styleId="ft1">
    <w:name w:val="ft1"/>
    <w:rsid w:val="00AF6AA7"/>
  </w:style>
  <w:style w:type="character" w:customStyle="1" w:styleId="ft6">
    <w:name w:val="ft6"/>
    <w:rsid w:val="00AF6AA7"/>
  </w:style>
  <w:style w:type="character" w:customStyle="1" w:styleId="kicker">
    <w:name w:val="kicker"/>
    <w:rsid w:val="00AF6AA7"/>
  </w:style>
  <w:style w:type="character" w:customStyle="1" w:styleId="backcontent">
    <w:name w:val="backcontent"/>
    <w:rsid w:val="00AF6AA7"/>
  </w:style>
  <w:style w:type="character" w:customStyle="1" w:styleId="daystmp">
    <w:name w:val="daystmp"/>
    <w:rsid w:val="00AF6AA7"/>
  </w:style>
  <w:style w:type="character" w:customStyle="1" w:styleId="cardsfont12ptchar">
    <w:name w:val="cardsfont12ptchar"/>
    <w:rsid w:val="00AF6AA7"/>
  </w:style>
  <w:style w:type="character" w:customStyle="1" w:styleId="gal">
    <w:name w:val="gal"/>
    <w:rsid w:val="00AF6AA7"/>
  </w:style>
  <w:style w:type="character" w:customStyle="1" w:styleId="submitted">
    <w:name w:val="submitted"/>
    <w:rsid w:val="00AF6AA7"/>
  </w:style>
  <w:style w:type="character" w:customStyle="1" w:styleId="imagedateline">
    <w:name w:val="image_dateline"/>
    <w:rsid w:val="00AF6AA7"/>
  </w:style>
  <w:style w:type="character" w:customStyle="1" w:styleId="authordatecharchar">
    <w:name w:val="authordatecharchar"/>
    <w:rsid w:val="00AF6AA7"/>
  </w:style>
  <w:style w:type="character" w:customStyle="1" w:styleId="style1char0">
    <w:name w:val="style1char"/>
    <w:rsid w:val="00AF6AA7"/>
  </w:style>
  <w:style w:type="character" w:customStyle="1" w:styleId="tagcharchar0">
    <w:name w:val="tagcharchar"/>
    <w:rsid w:val="00AF6AA7"/>
  </w:style>
  <w:style w:type="character" w:customStyle="1" w:styleId="underlinedcharchar2">
    <w:name w:val="underlinedcharchar"/>
    <w:rsid w:val="00AF6AA7"/>
  </w:style>
  <w:style w:type="character" w:customStyle="1" w:styleId="BoxedChar">
    <w:name w:val="Boxed Char"/>
    <w:rsid w:val="00AF6AA7"/>
    <w:rPr>
      <w:rFonts w:ascii="Arial Narrow" w:hAnsi="Arial Narrow" w:hint="default"/>
      <w:b/>
      <w:bCs w:val="0"/>
      <w:sz w:val="18"/>
      <w:bdr w:val="single" w:sz="6" w:space="0" w:color="auto" w:frame="1"/>
    </w:rPr>
  </w:style>
  <w:style w:type="character" w:customStyle="1" w:styleId="Style11ptUnderline2">
    <w:name w:val="Style 11 pt Underline2"/>
    <w:rsid w:val="00AF6AA7"/>
    <w:rPr>
      <w:sz w:val="20"/>
      <w:u w:val="single"/>
    </w:rPr>
  </w:style>
  <w:style w:type="character" w:customStyle="1" w:styleId="Style11ptBoldUnderline2">
    <w:name w:val="Style 11 pt Bold Underline2"/>
    <w:rsid w:val="00AF6AA7"/>
    <w:rPr>
      <w:b/>
      <w:bCs/>
      <w:sz w:val="20"/>
      <w:u w:val="single"/>
    </w:rPr>
  </w:style>
  <w:style w:type="character" w:customStyle="1" w:styleId="nw">
    <w:name w:val="nw"/>
    <w:rsid w:val="00AF6AA7"/>
  </w:style>
  <w:style w:type="character" w:customStyle="1" w:styleId="Styleunderline11ptBoldBorderSinglesolidlineAuto">
    <w:name w:val="Style underline + 11 pt Bold Border: : (Single solid line Auto ..."/>
    <w:rsid w:val="00AF6AA7"/>
    <w:rPr>
      <w:b/>
      <w:bCs/>
      <w:sz w:val="20"/>
      <w:u w:val="single"/>
      <w:bdr w:val="single" w:sz="4" w:space="0" w:color="auto" w:frame="1"/>
    </w:rPr>
  </w:style>
  <w:style w:type="character" w:customStyle="1" w:styleId="cardCharCharChar1">
    <w:name w:val="card Char Char Char1"/>
    <w:rsid w:val="00AF6AA7"/>
    <w:rPr>
      <w:lang w:val="en-US" w:eastAsia="en-US" w:bidi="ar-SA"/>
    </w:rPr>
  </w:style>
  <w:style w:type="character" w:customStyle="1" w:styleId="authors1">
    <w:name w:val="authors1"/>
    <w:rsid w:val="00AF6AA7"/>
    <w:rPr>
      <w:rFonts w:ascii="Verdana" w:hAnsi="Verdana" w:hint="default"/>
      <w:b/>
      <w:bCs/>
      <w:color w:val="006699"/>
      <w:sz w:val="20"/>
      <w:szCs w:val="20"/>
    </w:rPr>
  </w:style>
  <w:style w:type="character" w:customStyle="1" w:styleId="headlinesectionlarge">
    <w:name w:val="headline_section_large"/>
    <w:rsid w:val="00AF6AA7"/>
  </w:style>
  <w:style w:type="character" w:customStyle="1" w:styleId="Styleunderline11ptBlack">
    <w:name w:val="Style underline + 11 pt Black"/>
    <w:rsid w:val="00AF6AA7"/>
    <w:rPr>
      <w:color w:val="000000"/>
      <w:sz w:val="20"/>
      <w:u w:val="single"/>
    </w:rPr>
  </w:style>
  <w:style w:type="character" w:customStyle="1" w:styleId="Styleunderline11ptBoldBlack">
    <w:name w:val="Style underline + 11 pt Bold Black"/>
    <w:rsid w:val="00AF6AA7"/>
    <w:rPr>
      <w:b/>
      <w:bCs/>
      <w:color w:val="000000"/>
      <w:sz w:val="20"/>
      <w:u w:val="single"/>
    </w:rPr>
  </w:style>
  <w:style w:type="character" w:customStyle="1" w:styleId="Style11ptBoldBlackUnderline">
    <w:name w:val="Style 11 pt Bold Black Underline"/>
    <w:rsid w:val="00AF6AA7"/>
    <w:rPr>
      <w:b/>
      <w:bCs/>
      <w:color w:val="000000"/>
      <w:sz w:val="20"/>
      <w:u w:val="single"/>
    </w:rPr>
  </w:style>
  <w:style w:type="character" w:customStyle="1" w:styleId="Style11ptBoldBlackUnderlineBorderSinglesolidline">
    <w:name w:val="Style 11 pt Bold Black Underline Border: : (Single solid line ..."/>
    <w:rsid w:val="00AF6AA7"/>
    <w:rPr>
      <w:b/>
      <w:bCs/>
      <w:color w:val="000000"/>
      <w:sz w:val="20"/>
      <w:u w:val="single"/>
      <w:bdr w:val="single" w:sz="4" w:space="0" w:color="auto" w:frame="1"/>
    </w:rPr>
  </w:style>
  <w:style w:type="character" w:customStyle="1" w:styleId="StyleLatinMeridien-Italic11ptItalicUnderline">
    <w:name w:val="Style (Latin) Meridien-Italic 11 pt Italic Underline"/>
    <w:rsid w:val="00AF6AA7"/>
    <w:rPr>
      <w:rFonts w:ascii="Meridien-Italic" w:hAnsi="Meridien-Italic" w:hint="default"/>
      <w:i/>
      <w:iCs/>
      <w:sz w:val="20"/>
      <w:u w:val="single"/>
    </w:rPr>
  </w:style>
  <w:style w:type="character" w:customStyle="1" w:styleId="Citation-AuthorDate">
    <w:name w:val="Citation - Author/Date"/>
    <w:rsid w:val="00AF6AA7"/>
    <w:rPr>
      <w:b/>
      <w:bCs w:val="0"/>
      <w:smallCaps/>
      <w:sz w:val="24"/>
      <w:u w:val="single"/>
    </w:rPr>
  </w:style>
  <w:style w:type="character" w:customStyle="1" w:styleId="underlinestylechar0">
    <w:name w:val="underlinestylechar"/>
    <w:rsid w:val="00AF6AA7"/>
  </w:style>
  <w:style w:type="character" w:customStyle="1" w:styleId="highlight">
    <w:name w:val="highlight"/>
    <w:rsid w:val="00AF6AA7"/>
  </w:style>
  <w:style w:type="character" w:customStyle="1" w:styleId="DottedUnderline0">
    <w:name w:val="Dotted Underline"/>
    <w:rsid w:val="00AF6AA7"/>
    <w:rPr>
      <w:rFonts w:ascii="Times New Roman" w:hAnsi="Times New Roman" w:cs="Times New Roman" w:hint="default"/>
      <w:sz w:val="20"/>
      <w:u w:val="dottedHeavy"/>
    </w:rPr>
  </w:style>
  <w:style w:type="character" w:customStyle="1" w:styleId="titleauthoretc">
    <w:name w:val="titleauthoretc"/>
    <w:rsid w:val="00AF6AA7"/>
  </w:style>
  <w:style w:type="character" w:customStyle="1" w:styleId="labeltext">
    <w:name w:val="labeltext"/>
    <w:rsid w:val="00AF6AA7"/>
  </w:style>
  <w:style w:type="character" w:customStyle="1" w:styleId="viewlink">
    <w:name w:val="viewlink"/>
    <w:rsid w:val="00AF6AA7"/>
  </w:style>
  <w:style w:type="character" w:customStyle="1" w:styleId="share">
    <w:name w:val="share"/>
    <w:rsid w:val="00AF6AA7"/>
  </w:style>
  <w:style w:type="character" w:customStyle="1" w:styleId="inlinkchart">
    <w:name w:val="inlink_chart"/>
    <w:rsid w:val="00AF6AA7"/>
  </w:style>
  <w:style w:type="character" w:customStyle="1" w:styleId="underLight">
    <w:name w:val="underLight"/>
    <w:uiPriority w:val="1"/>
    <w:qFormat/>
    <w:rsid w:val="00AF6AA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F6AA7"/>
  </w:style>
  <w:style w:type="character" w:customStyle="1" w:styleId="author-rss">
    <w:name w:val="author-rss"/>
    <w:rsid w:val="00AF6AA7"/>
  </w:style>
  <w:style w:type="character" w:customStyle="1" w:styleId="fbsharecountwrapper">
    <w:name w:val="fb_share_count_wrapper"/>
    <w:rsid w:val="00AF6AA7"/>
  </w:style>
  <w:style w:type="character" w:customStyle="1" w:styleId="fbbuttontext">
    <w:name w:val="fb_button_text"/>
    <w:rsid w:val="00AF6AA7"/>
  </w:style>
  <w:style w:type="character" w:customStyle="1" w:styleId="hw">
    <w:name w:val="hw"/>
    <w:rsid w:val="00AF6AA7"/>
  </w:style>
  <w:style w:type="character" w:customStyle="1" w:styleId="linktotop">
    <w:name w:val="linktotop"/>
    <w:rsid w:val="00AF6AA7"/>
  </w:style>
  <w:style w:type="character" w:customStyle="1" w:styleId="maintextbldleft">
    <w:name w:val="maintextbldleft"/>
    <w:rsid w:val="00AF6AA7"/>
  </w:style>
  <w:style w:type="character" w:customStyle="1" w:styleId="maintextleft">
    <w:name w:val="maintextleft"/>
    <w:rsid w:val="00AF6AA7"/>
  </w:style>
  <w:style w:type="character" w:customStyle="1" w:styleId="descriptionstyle1block">
    <w:name w:val="description style1 block"/>
    <w:rsid w:val="00AF6AA7"/>
  </w:style>
  <w:style w:type="character" w:customStyle="1" w:styleId="gutter-right-1">
    <w:name w:val="gutter-right-1"/>
    <w:basedOn w:val="DefaultParagraphFont"/>
    <w:rsid w:val="00AF6AA7"/>
  </w:style>
  <w:style w:type="character" w:customStyle="1" w:styleId="ssl3">
    <w:name w:val="ss_l3"/>
    <w:rsid w:val="00AF6AA7"/>
  </w:style>
  <w:style w:type="character" w:customStyle="1" w:styleId="FontStyle39">
    <w:name w:val="Font Style39"/>
    <w:uiPriority w:val="99"/>
    <w:rsid w:val="00AF6AA7"/>
    <w:rPr>
      <w:rFonts w:ascii="Constantia" w:hAnsi="Constantia" w:cs="Constantia" w:hint="default"/>
      <w:b/>
      <w:bCs/>
      <w:sz w:val="18"/>
      <w:szCs w:val="18"/>
    </w:rPr>
  </w:style>
  <w:style w:type="character" w:customStyle="1" w:styleId="6">
    <w:name w:val="6"/>
    <w:rsid w:val="00AF6AA7"/>
    <w:rPr>
      <w:rFonts w:ascii="Arial" w:hAnsi="Arial" w:cs="Arial" w:hint="default"/>
      <w:bCs/>
      <w:sz w:val="20"/>
      <w:u w:val="single"/>
      <w:lang w:val="en-US" w:eastAsia="en-US" w:bidi="ar-SA"/>
    </w:rPr>
  </w:style>
  <w:style w:type="character" w:customStyle="1" w:styleId="Header11">
    <w:name w:val="Header11"/>
    <w:rsid w:val="00AF6AA7"/>
  </w:style>
  <w:style w:type="character" w:customStyle="1" w:styleId="posa">
    <w:name w:val="pos(a)"/>
    <w:basedOn w:val="DefaultParagraphFont"/>
    <w:rsid w:val="00AF6AA7"/>
  </w:style>
  <w:style w:type="character" w:customStyle="1" w:styleId="u-hiddeninnarrowenv">
    <w:name w:val="u-hiddeninnarrowenv"/>
    <w:basedOn w:val="DefaultParagraphFont"/>
    <w:rsid w:val="00AF6AA7"/>
  </w:style>
  <w:style w:type="character" w:customStyle="1" w:styleId="followbutton-bird">
    <w:name w:val="followbutton-bird"/>
    <w:basedOn w:val="DefaultParagraphFont"/>
    <w:rsid w:val="00AF6AA7"/>
  </w:style>
  <w:style w:type="character" w:customStyle="1" w:styleId="tweetauthor-name">
    <w:name w:val="tweetauthor-name"/>
    <w:basedOn w:val="DefaultParagraphFont"/>
    <w:rsid w:val="00AF6AA7"/>
  </w:style>
  <w:style w:type="character" w:customStyle="1" w:styleId="tweetauthor-verifiedbadge">
    <w:name w:val="tweetauthor-verifiedbadge"/>
    <w:basedOn w:val="DefaultParagraphFont"/>
    <w:rsid w:val="00AF6AA7"/>
  </w:style>
  <w:style w:type="character" w:customStyle="1" w:styleId="tweetauthor-screenname">
    <w:name w:val="tweetauthor-screenname"/>
    <w:basedOn w:val="DefaultParagraphFont"/>
    <w:rsid w:val="00AF6AA7"/>
  </w:style>
  <w:style w:type="character" w:customStyle="1" w:styleId="u-hiddenvisually">
    <w:name w:val="u-hiddenvisually"/>
    <w:basedOn w:val="DefaultParagraphFont"/>
    <w:rsid w:val="00AF6AA7"/>
  </w:style>
  <w:style w:type="character" w:customStyle="1" w:styleId="tweetaction-stat">
    <w:name w:val="tweetaction-stat"/>
    <w:basedOn w:val="DefaultParagraphFont"/>
    <w:rsid w:val="00AF6AA7"/>
  </w:style>
  <w:style w:type="character" w:customStyle="1" w:styleId="related">
    <w:name w:val="related"/>
    <w:basedOn w:val="DefaultParagraphFont"/>
    <w:rsid w:val="00AF6AA7"/>
  </w:style>
  <w:style w:type="character" w:customStyle="1" w:styleId="related-content">
    <w:name w:val="related-content"/>
    <w:basedOn w:val="DefaultParagraphFont"/>
    <w:rsid w:val="00AF6AA7"/>
  </w:style>
  <w:style w:type="character" w:customStyle="1" w:styleId="name-of-author">
    <w:name w:val="name-of-author"/>
    <w:basedOn w:val="DefaultParagraphFont"/>
    <w:rsid w:val="00AF6AA7"/>
  </w:style>
  <w:style w:type="character" w:customStyle="1" w:styleId="first-name">
    <w:name w:val="first-name"/>
    <w:basedOn w:val="DefaultParagraphFont"/>
    <w:rsid w:val="00AF6AA7"/>
  </w:style>
  <w:style w:type="character" w:customStyle="1" w:styleId="last-name">
    <w:name w:val="last-name"/>
    <w:basedOn w:val="DefaultParagraphFont"/>
    <w:rsid w:val="00AF6AA7"/>
  </w:style>
  <w:style w:type="character" w:customStyle="1" w:styleId="caption10">
    <w:name w:val="caption1"/>
    <w:basedOn w:val="DefaultParagraphFont"/>
    <w:rsid w:val="00AF6AA7"/>
  </w:style>
  <w:style w:type="character" w:customStyle="1" w:styleId="recirc-text">
    <w:name w:val="&quot;recirc-text”"/>
    <w:basedOn w:val="DefaultParagraphFont"/>
    <w:rsid w:val="00AF6AA7"/>
  </w:style>
  <w:style w:type="character" w:customStyle="1" w:styleId="video-icon">
    <w:name w:val="video-icon"/>
    <w:basedOn w:val="DefaultParagraphFont"/>
    <w:rsid w:val="00AF6AA7"/>
  </w:style>
  <w:style w:type="character" w:customStyle="1" w:styleId="powa-shot-play-btn-text">
    <w:name w:val="powa-shot-play-btn-text"/>
    <w:basedOn w:val="DefaultParagraphFont"/>
    <w:rsid w:val="00AF6AA7"/>
  </w:style>
  <w:style w:type="character" w:customStyle="1" w:styleId="powa-shot-click">
    <w:name w:val="powa-shot-click"/>
    <w:basedOn w:val="DefaultParagraphFont"/>
    <w:rsid w:val="00AF6AA7"/>
  </w:style>
  <w:style w:type="character" w:customStyle="1" w:styleId="wpv-blurb">
    <w:name w:val="wpv-blurb"/>
    <w:basedOn w:val="DefaultParagraphFont"/>
    <w:rsid w:val="00AF6AA7"/>
  </w:style>
  <w:style w:type="character" w:customStyle="1" w:styleId="pb-caption">
    <w:name w:val="pb-caption"/>
    <w:basedOn w:val="DefaultParagraphFont"/>
    <w:rsid w:val="00AF6AA7"/>
  </w:style>
  <w:style w:type="character" w:customStyle="1" w:styleId="Heading5Char1">
    <w:name w:val="Heading 5 Char1"/>
    <w:aliases w:val="Text Char1"/>
    <w:basedOn w:val="DefaultParagraphFont"/>
    <w:semiHidden/>
    <w:rsid w:val="00AF6AA7"/>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AF6AA7"/>
    <w:rPr>
      <w:vertAlign w:val="baseline"/>
    </w:rPr>
  </w:style>
  <w:style w:type="character" w:customStyle="1" w:styleId="Heading7Char1">
    <w:name w:val="Heading 7 Char1"/>
    <w:basedOn w:val="DefaultParagraphFont"/>
    <w:semiHidden/>
    <w:rsid w:val="00AF6AA7"/>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F6AA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F6AA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F6AA7"/>
    <w:rPr>
      <w:rFonts w:ascii="Calibri" w:hAnsi="Calibri" w:cs="Calibri"/>
    </w:rPr>
  </w:style>
  <w:style w:type="numbering" w:customStyle="1" w:styleId="NoList2">
    <w:name w:val="No List2"/>
    <w:next w:val="NoList"/>
    <w:uiPriority w:val="99"/>
    <w:semiHidden/>
    <w:unhideWhenUsed/>
    <w:rsid w:val="00AF6AA7"/>
  </w:style>
  <w:style w:type="numbering" w:customStyle="1" w:styleId="NoList3">
    <w:name w:val="No List3"/>
    <w:next w:val="NoList"/>
    <w:uiPriority w:val="99"/>
    <w:semiHidden/>
    <w:unhideWhenUsed/>
    <w:rsid w:val="00AF6AA7"/>
  </w:style>
  <w:style w:type="numbering" w:customStyle="1" w:styleId="NoList4">
    <w:name w:val="No List4"/>
    <w:next w:val="NoList"/>
    <w:uiPriority w:val="99"/>
    <w:semiHidden/>
    <w:unhideWhenUsed/>
    <w:rsid w:val="00AF6AA7"/>
  </w:style>
  <w:style w:type="numbering" w:customStyle="1" w:styleId="NoList5">
    <w:name w:val="No List5"/>
    <w:next w:val="NoList"/>
    <w:semiHidden/>
    <w:unhideWhenUsed/>
    <w:rsid w:val="00AF6AA7"/>
  </w:style>
  <w:style w:type="paragraph" w:styleId="BlockText">
    <w:name w:val="Block Text"/>
    <w:basedOn w:val="Normal"/>
    <w:rsid w:val="00AF6AA7"/>
    <w:pPr>
      <w:ind w:left="229" w:right="229"/>
    </w:pPr>
    <w:rPr>
      <w:rFonts w:ascii="Verdana" w:eastAsia="Times New Roman" w:hAnsi="Verdana"/>
      <w:szCs w:val="20"/>
    </w:rPr>
  </w:style>
  <w:style w:type="paragraph" w:styleId="NormalIndent">
    <w:name w:val="Normal Indent"/>
    <w:basedOn w:val="Normal"/>
    <w:rsid w:val="00AF6AA7"/>
    <w:pPr>
      <w:ind w:left="720"/>
    </w:pPr>
    <w:rPr>
      <w:rFonts w:eastAsia="Times New Roman"/>
      <w:szCs w:val="20"/>
    </w:rPr>
  </w:style>
  <w:style w:type="paragraph" w:styleId="EnvelopeReturn">
    <w:name w:val="envelope return"/>
    <w:basedOn w:val="Normal"/>
    <w:rsid w:val="00AF6AA7"/>
    <w:rPr>
      <w:rFonts w:eastAsia="Times New Roman"/>
      <w:sz w:val="24"/>
      <w:szCs w:val="20"/>
    </w:rPr>
  </w:style>
  <w:style w:type="paragraph" w:styleId="EnvelopeAddress">
    <w:name w:val="envelope address"/>
    <w:basedOn w:val="Normal"/>
    <w:rsid w:val="00AF6AA7"/>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AF6AA7"/>
  </w:style>
  <w:style w:type="numbering" w:customStyle="1" w:styleId="NoList7">
    <w:name w:val="No List7"/>
    <w:next w:val="NoList"/>
    <w:semiHidden/>
    <w:unhideWhenUsed/>
    <w:rsid w:val="00AF6AA7"/>
  </w:style>
  <w:style w:type="paragraph" w:styleId="ListBullet">
    <w:name w:val="List Bullet"/>
    <w:basedOn w:val="Normal"/>
    <w:link w:val="ListBulletChar"/>
    <w:uiPriority w:val="99"/>
    <w:unhideWhenUsed/>
    <w:rsid w:val="00AF6AA7"/>
    <w:pPr>
      <w:tabs>
        <w:tab w:val="num" w:pos="360"/>
      </w:tabs>
      <w:ind w:left="360" w:hanging="360"/>
      <w:contextualSpacing/>
    </w:pPr>
    <w:rPr>
      <w:rFonts w:eastAsia="Calibri"/>
    </w:rPr>
  </w:style>
  <w:style w:type="table" w:styleId="MediumGrid1">
    <w:name w:val="Medium Grid 1"/>
    <w:basedOn w:val="TableNormal"/>
    <w:uiPriority w:val="67"/>
    <w:rsid w:val="00AF6AA7"/>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F6AA7"/>
    <w:rPr>
      <w:rFonts w:ascii="Arial Narrow" w:eastAsia="SimSun" w:hAnsi="Arial Narrow" w:cs="Calibri"/>
      <w:sz w:val="20"/>
      <w:szCs w:val="22"/>
    </w:rPr>
  </w:style>
  <w:style w:type="numbering" w:customStyle="1" w:styleId="NoList11">
    <w:name w:val="No List11"/>
    <w:next w:val="NoList"/>
    <w:uiPriority w:val="99"/>
    <w:semiHidden/>
    <w:unhideWhenUsed/>
    <w:rsid w:val="00AF6AA7"/>
  </w:style>
  <w:style w:type="numbering" w:customStyle="1" w:styleId="NoList111">
    <w:name w:val="No List111"/>
    <w:next w:val="NoList"/>
    <w:uiPriority w:val="99"/>
    <w:semiHidden/>
    <w:unhideWhenUsed/>
    <w:rsid w:val="00AF6AA7"/>
  </w:style>
  <w:style w:type="numbering" w:customStyle="1" w:styleId="NoList1111">
    <w:name w:val="No List1111"/>
    <w:next w:val="NoList"/>
    <w:uiPriority w:val="99"/>
    <w:semiHidden/>
    <w:unhideWhenUsed/>
    <w:rsid w:val="00AF6AA7"/>
  </w:style>
  <w:style w:type="numbering" w:customStyle="1" w:styleId="NoList11111">
    <w:name w:val="No List11111"/>
    <w:next w:val="NoList"/>
    <w:uiPriority w:val="99"/>
    <w:semiHidden/>
    <w:unhideWhenUsed/>
    <w:rsid w:val="00AF6AA7"/>
  </w:style>
  <w:style w:type="numbering" w:customStyle="1" w:styleId="NoList111111">
    <w:name w:val="No List111111"/>
    <w:next w:val="NoList"/>
    <w:uiPriority w:val="99"/>
    <w:semiHidden/>
    <w:unhideWhenUsed/>
    <w:rsid w:val="00AF6AA7"/>
  </w:style>
  <w:style w:type="numbering" w:customStyle="1" w:styleId="NoList1111111">
    <w:name w:val="No List1111111"/>
    <w:next w:val="NoList"/>
    <w:uiPriority w:val="99"/>
    <w:semiHidden/>
    <w:unhideWhenUsed/>
    <w:rsid w:val="00AF6AA7"/>
  </w:style>
  <w:style w:type="numbering" w:customStyle="1" w:styleId="NoList11111111">
    <w:name w:val="No List11111111"/>
    <w:next w:val="NoList"/>
    <w:uiPriority w:val="99"/>
    <w:semiHidden/>
    <w:unhideWhenUsed/>
    <w:rsid w:val="00AF6AA7"/>
  </w:style>
  <w:style w:type="numbering" w:customStyle="1" w:styleId="NoList111111111">
    <w:name w:val="No List111111111"/>
    <w:next w:val="NoList"/>
    <w:uiPriority w:val="99"/>
    <w:semiHidden/>
    <w:unhideWhenUsed/>
    <w:rsid w:val="00AF6AA7"/>
  </w:style>
  <w:style w:type="numbering" w:customStyle="1" w:styleId="NoList1111111111">
    <w:name w:val="No List1111111111"/>
    <w:next w:val="NoList"/>
    <w:uiPriority w:val="99"/>
    <w:semiHidden/>
    <w:unhideWhenUsed/>
    <w:rsid w:val="00AF6AA7"/>
  </w:style>
  <w:style w:type="numbering" w:customStyle="1" w:styleId="NoList11111111111">
    <w:name w:val="No List11111111111"/>
    <w:next w:val="NoList"/>
    <w:uiPriority w:val="99"/>
    <w:semiHidden/>
    <w:unhideWhenUsed/>
    <w:rsid w:val="00AF6AA7"/>
  </w:style>
  <w:style w:type="numbering" w:customStyle="1" w:styleId="NoList111111111111">
    <w:name w:val="No List111111111111"/>
    <w:next w:val="NoList"/>
    <w:uiPriority w:val="99"/>
    <w:semiHidden/>
    <w:unhideWhenUsed/>
    <w:rsid w:val="00AF6AA7"/>
  </w:style>
  <w:style w:type="numbering" w:customStyle="1" w:styleId="NoList1111111111111">
    <w:name w:val="No List1111111111111"/>
    <w:next w:val="NoList"/>
    <w:uiPriority w:val="99"/>
    <w:semiHidden/>
    <w:unhideWhenUsed/>
    <w:rsid w:val="00AF6AA7"/>
  </w:style>
  <w:style w:type="numbering" w:customStyle="1" w:styleId="NoList11111111111111">
    <w:name w:val="No List11111111111111"/>
    <w:next w:val="NoList"/>
    <w:uiPriority w:val="99"/>
    <w:semiHidden/>
    <w:unhideWhenUsed/>
    <w:rsid w:val="00AF6AA7"/>
  </w:style>
  <w:style w:type="numbering" w:customStyle="1" w:styleId="NoList111111111111111">
    <w:name w:val="No List111111111111111"/>
    <w:next w:val="NoList"/>
    <w:uiPriority w:val="99"/>
    <w:semiHidden/>
    <w:unhideWhenUsed/>
    <w:rsid w:val="00AF6AA7"/>
  </w:style>
  <w:style w:type="numbering" w:customStyle="1" w:styleId="NoList1111111111111111">
    <w:name w:val="No List1111111111111111"/>
    <w:next w:val="NoList"/>
    <w:uiPriority w:val="99"/>
    <w:semiHidden/>
    <w:unhideWhenUsed/>
    <w:rsid w:val="00AF6AA7"/>
  </w:style>
  <w:style w:type="numbering" w:customStyle="1" w:styleId="NoList11111111111111111">
    <w:name w:val="No List11111111111111111"/>
    <w:next w:val="NoList"/>
    <w:uiPriority w:val="99"/>
    <w:semiHidden/>
    <w:unhideWhenUsed/>
    <w:rsid w:val="00AF6AA7"/>
  </w:style>
  <w:style w:type="character" w:customStyle="1" w:styleId="FontStyle220">
    <w:name w:val="Font Style220"/>
    <w:basedOn w:val="DefaultParagraphFont"/>
    <w:uiPriority w:val="99"/>
    <w:rsid w:val="00AF6AA7"/>
    <w:rPr>
      <w:rFonts w:ascii="Candara" w:hAnsi="Candara" w:cs="Candara" w:hint="default"/>
      <w:i/>
      <w:iCs/>
      <w:sz w:val="18"/>
      <w:szCs w:val="18"/>
    </w:rPr>
  </w:style>
  <w:style w:type="character" w:customStyle="1" w:styleId="FontStyle290">
    <w:name w:val="Font Style290"/>
    <w:basedOn w:val="DefaultParagraphFont"/>
    <w:uiPriority w:val="99"/>
    <w:rsid w:val="00AF6AA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F6AA7"/>
    <w:rPr>
      <w:rFonts w:ascii="Arial" w:hAnsi="Arial" w:cs="Arial"/>
      <w:b/>
      <w:bCs/>
      <w:sz w:val="16"/>
      <w:szCs w:val="16"/>
    </w:rPr>
  </w:style>
  <w:style w:type="paragraph" w:customStyle="1" w:styleId="analytic0">
    <w:name w:val="analytic"/>
    <w:basedOn w:val="Normal"/>
    <w:link w:val="analyticChar0"/>
    <w:uiPriority w:val="4"/>
    <w:qFormat/>
    <w:rsid w:val="00AF6AA7"/>
    <w:pPr>
      <w:spacing w:before="120"/>
    </w:pPr>
    <w:rPr>
      <w:b/>
      <w:sz w:val="20"/>
    </w:rPr>
  </w:style>
  <w:style w:type="character" w:customStyle="1" w:styleId="analyticChar0">
    <w:name w:val="analytic Char"/>
    <w:basedOn w:val="DefaultParagraphFont"/>
    <w:link w:val="analytic0"/>
    <w:uiPriority w:val="4"/>
    <w:rsid w:val="00AF6AA7"/>
    <w:rPr>
      <w:rFonts w:ascii="Calibri" w:hAnsi="Calibri" w:cs="Calibri"/>
      <w:b/>
      <w:sz w:val="20"/>
    </w:rPr>
  </w:style>
  <w:style w:type="character" w:customStyle="1" w:styleId="m-5498913268213319940gmail-styleunderline">
    <w:name w:val="m_-5498913268213319940gmail-styleunderline"/>
    <w:basedOn w:val="DefaultParagraphFont"/>
    <w:rsid w:val="00AF6AA7"/>
  </w:style>
  <w:style w:type="paragraph" w:customStyle="1" w:styleId="speakable">
    <w:name w:val="speakable"/>
    <w:basedOn w:val="Normal"/>
    <w:uiPriority w:val="99"/>
    <w:qFormat/>
    <w:rsid w:val="00AF6AA7"/>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AF6AA7"/>
  </w:style>
  <w:style w:type="character" w:customStyle="1" w:styleId="copyright">
    <w:name w:val="copyright"/>
    <w:basedOn w:val="DefaultParagraphFont"/>
    <w:rsid w:val="00AF6AA7"/>
  </w:style>
  <w:style w:type="character" w:customStyle="1" w:styleId="TagCharCharCharChar">
    <w:name w:val="Tag Char Char Char Char"/>
    <w:basedOn w:val="DefaultParagraphFont"/>
    <w:rsid w:val="00AF6AA7"/>
    <w:rPr>
      <w:rFonts w:ascii="Calibri" w:hAnsi="Calibri" w:cs="Calibri"/>
      <w:b/>
      <w:sz w:val="24"/>
    </w:rPr>
  </w:style>
  <w:style w:type="paragraph" w:customStyle="1" w:styleId="g-body">
    <w:name w:val="g-body"/>
    <w:basedOn w:val="Normal"/>
    <w:uiPriority w:val="99"/>
    <w:qFormat/>
    <w:rsid w:val="00AF6AA7"/>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AF6AA7"/>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AF6AA7"/>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AF6AA7"/>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AF6AA7"/>
    <w:pPr>
      <w:spacing w:before="100" w:beforeAutospacing="1" w:after="100" w:afterAutospacing="1"/>
    </w:pPr>
    <w:rPr>
      <w:sz w:val="24"/>
    </w:rPr>
  </w:style>
  <w:style w:type="paragraph" w:customStyle="1" w:styleId="style41">
    <w:name w:val="style4"/>
    <w:basedOn w:val="Normal"/>
    <w:uiPriority w:val="99"/>
    <w:qFormat/>
    <w:rsid w:val="00AF6AA7"/>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AF6AA7"/>
    <w:pPr>
      <w:spacing w:before="100" w:beforeAutospacing="1" w:after="100" w:afterAutospacing="1"/>
    </w:pPr>
    <w:rPr>
      <w:rFonts w:ascii="Times New Roman" w:hAnsi="Times New Roman"/>
      <w:sz w:val="24"/>
    </w:rPr>
  </w:style>
  <w:style w:type="character" w:customStyle="1" w:styleId="adtext">
    <w:name w:val="adtext"/>
    <w:basedOn w:val="DefaultParagraphFont"/>
    <w:rsid w:val="00AF6AA7"/>
  </w:style>
  <w:style w:type="character" w:customStyle="1" w:styleId="UL-Bold">
    <w:name w:val="UL-Bold"/>
    <w:basedOn w:val="DefaultParagraphFont"/>
    <w:rsid w:val="00AF6AA7"/>
    <w:rPr>
      <w:u w:val="thick"/>
    </w:rPr>
  </w:style>
  <w:style w:type="character" w:customStyle="1" w:styleId="UL-None">
    <w:name w:val="UL-None"/>
    <w:basedOn w:val="DefaultParagraphFont"/>
    <w:rsid w:val="00AF6AA7"/>
    <w:rPr>
      <w:strike w:val="0"/>
      <w:dstrike w:val="0"/>
      <w:u w:val="none"/>
      <w:effect w:val="none"/>
    </w:rPr>
  </w:style>
  <w:style w:type="character" w:customStyle="1" w:styleId="gl">
    <w:name w:val="gl"/>
    <w:basedOn w:val="DefaultParagraphFont"/>
    <w:rsid w:val="00AF6AA7"/>
  </w:style>
  <w:style w:type="character" w:customStyle="1" w:styleId="qu730rj69h">
    <w:name w:val="qu730rj69h"/>
    <w:basedOn w:val="DefaultParagraphFont"/>
    <w:rsid w:val="00AF6AA7"/>
  </w:style>
  <w:style w:type="paragraph" w:customStyle="1" w:styleId="optext">
    <w:name w:val="optext"/>
    <w:basedOn w:val="Normal"/>
    <w:uiPriority w:val="99"/>
    <w:qFormat/>
    <w:rsid w:val="00AF6AA7"/>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AF6AA7"/>
  </w:style>
  <w:style w:type="character" w:customStyle="1" w:styleId="icr880">
    <w:name w:val="icr880"/>
    <w:basedOn w:val="DefaultParagraphFont"/>
    <w:rsid w:val="00AF6AA7"/>
  </w:style>
  <w:style w:type="character" w:customStyle="1" w:styleId="hx23q54">
    <w:name w:val="hx23q54"/>
    <w:basedOn w:val="DefaultParagraphFont"/>
    <w:rsid w:val="00AF6AA7"/>
  </w:style>
  <w:style w:type="character" w:customStyle="1" w:styleId="m-5348258726587825636gmail-style13ptbold">
    <w:name w:val="m_-5348258726587825636gmail-style13ptbold"/>
    <w:basedOn w:val="DefaultParagraphFont"/>
    <w:rsid w:val="00AF6AA7"/>
  </w:style>
  <w:style w:type="character" w:customStyle="1" w:styleId="m-5348258726587825636gmail-styleunderline">
    <w:name w:val="m_-5348258726587825636gmail-styleunderline"/>
    <w:basedOn w:val="DefaultParagraphFont"/>
    <w:rsid w:val="00AF6AA7"/>
  </w:style>
  <w:style w:type="character" w:customStyle="1" w:styleId="UnderlineCharChar1">
    <w:name w:val="Underline Char Char1"/>
    <w:basedOn w:val="DefaultParagraphFont"/>
    <w:rsid w:val="00AF6AA7"/>
    <w:rPr>
      <w:u w:val="single"/>
      <w:lang w:val="en-US" w:eastAsia="en-US" w:bidi="ar-SA"/>
    </w:rPr>
  </w:style>
  <w:style w:type="character" w:customStyle="1" w:styleId="m4385445901877740177gmail-styleunderline">
    <w:name w:val="m_4385445901877740177gmail-styleunderline"/>
    <w:basedOn w:val="DefaultParagraphFont"/>
    <w:rsid w:val="00AF6AA7"/>
  </w:style>
  <w:style w:type="character" w:customStyle="1" w:styleId="CardsFont12ptCharChar">
    <w:name w:val="Cards + Font: 12 pt Char Char"/>
    <w:basedOn w:val="DefaultParagraphFont"/>
    <w:rsid w:val="00AF6AA7"/>
    <w:rPr>
      <w:sz w:val="24"/>
      <w:szCs w:val="24"/>
      <w:u w:val="thick"/>
      <w:lang w:val="en-US" w:eastAsia="en-US" w:bidi="ar-SA"/>
    </w:rPr>
  </w:style>
  <w:style w:type="character" w:customStyle="1" w:styleId="NothingChar1">
    <w:name w:val="Nothing Char1"/>
    <w:basedOn w:val="DefaultParagraphFont"/>
    <w:rsid w:val="00AF6AA7"/>
    <w:rPr>
      <w:lang w:val="en-US" w:eastAsia="en-US" w:bidi="ar-SA"/>
    </w:rPr>
  </w:style>
  <w:style w:type="paragraph" w:customStyle="1" w:styleId="useless">
    <w:name w:val="useless"/>
    <w:basedOn w:val="Normal"/>
    <w:uiPriority w:val="99"/>
    <w:qFormat/>
    <w:rsid w:val="00AF6AA7"/>
    <w:rPr>
      <w:rFonts w:ascii="Times New Roman" w:eastAsia="Times New Roman" w:hAnsi="Times New Roman"/>
      <w:sz w:val="12"/>
    </w:rPr>
  </w:style>
  <w:style w:type="character" w:customStyle="1" w:styleId="DDIUnderline">
    <w:name w:val="DDI Underline"/>
    <w:qFormat/>
    <w:rsid w:val="00AF6AA7"/>
    <w:rPr>
      <w:rFonts w:ascii="Times New Roman" w:hAnsi="Times New Roman"/>
      <w:sz w:val="24"/>
      <w:u w:val="single"/>
    </w:rPr>
  </w:style>
  <w:style w:type="character" w:customStyle="1" w:styleId="Char1">
    <w:name w:val="Char1"/>
    <w:basedOn w:val="DefaultParagraphFont"/>
    <w:rsid w:val="00AF6AA7"/>
    <w:rPr>
      <w:rFonts w:cs="Arial"/>
      <w:b/>
      <w:bCs/>
      <w:iCs/>
      <w:sz w:val="24"/>
      <w:szCs w:val="28"/>
      <w:lang w:val="en-US" w:eastAsia="en-US" w:bidi="ar-SA"/>
    </w:rPr>
  </w:style>
  <w:style w:type="paragraph" w:customStyle="1" w:styleId="ALLCAPS">
    <w:name w:val="ALL CAPS"/>
    <w:basedOn w:val="Normal"/>
    <w:link w:val="ALLCAPSChar"/>
    <w:rsid w:val="00AF6AA7"/>
    <w:rPr>
      <w:rFonts w:ascii="Times New Roman" w:eastAsia="Times New Roman" w:hAnsi="Times New Roman"/>
      <w:b/>
      <w:caps/>
    </w:rPr>
  </w:style>
  <w:style w:type="character" w:customStyle="1" w:styleId="ALLCAPSChar">
    <w:name w:val="ALL CAPS Char"/>
    <w:basedOn w:val="DefaultParagraphFont"/>
    <w:link w:val="ALLCAPS"/>
    <w:rsid w:val="00AF6AA7"/>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AF6AA7"/>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AF6AA7"/>
    <w:rPr>
      <w:rFonts w:ascii="Times New Roman" w:eastAsia="Times New Roman" w:hAnsi="Times New Roman" w:cs="Calibri"/>
      <w:b/>
    </w:rPr>
  </w:style>
  <w:style w:type="character" w:customStyle="1" w:styleId="10ptnotbold">
    <w:name w:val="10ptnotbold"/>
    <w:basedOn w:val="DefaultParagraphFont"/>
    <w:rsid w:val="00AF6AA7"/>
    <w:rPr>
      <w:sz w:val="20"/>
    </w:rPr>
  </w:style>
  <w:style w:type="character" w:customStyle="1" w:styleId="Cites-AuthorDate">
    <w:name w:val="Cites-Author/Date"/>
    <w:rsid w:val="00AF6AA7"/>
    <w:rPr>
      <w:rFonts w:ascii="Helvetica" w:hAnsi="Helvetica"/>
      <w:b/>
      <w:sz w:val="22"/>
      <w:szCs w:val="24"/>
      <w:u w:val="thick"/>
    </w:rPr>
  </w:style>
  <w:style w:type="paragraph" w:customStyle="1" w:styleId="CiteTag">
    <w:name w:val="Cite/Tag"/>
    <w:basedOn w:val="Normal"/>
    <w:uiPriority w:val="99"/>
    <w:qFormat/>
    <w:rsid w:val="00AF6AA7"/>
    <w:rPr>
      <w:rFonts w:ascii="Times New Roman" w:eastAsia="Cambria" w:hAnsi="Times New Roman"/>
      <w:b/>
    </w:rPr>
  </w:style>
  <w:style w:type="character" w:customStyle="1" w:styleId="CardsFont6ptChar1">
    <w:name w:val="Cards + Font: 6 pt Char1"/>
    <w:basedOn w:val="CardsChar"/>
    <w:link w:val="CardsFont6pt"/>
    <w:rsid w:val="00AF6AA7"/>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AF6AA7"/>
  </w:style>
  <w:style w:type="character" w:customStyle="1" w:styleId="m489902567989944824gmail-styleunderline">
    <w:name w:val="m_489902567989944824gmail-styleunderline"/>
    <w:basedOn w:val="DefaultParagraphFont"/>
    <w:rsid w:val="00AF6AA7"/>
  </w:style>
  <w:style w:type="character" w:customStyle="1" w:styleId="UnresolvedMention2">
    <w:name w:val="Unresolved Mention2"/>
    <w:basedOn w:val="DefaultParagraphFont"/>
    <w:uiPriority w:val="99"/>
    <w:semiHidden/>
    <w:rsid w:val="00AF6AA7"/>
    <w:rPr>
      <w:color w:val="808080"/>
      <w:shd w:val="clear" w:color="auto" w:fill="E6E6E6"/>
    </w:rPr>
  </w:style>
  <w:style w:type="character" w:customStyle="1" w:styleId="swauthor">
    <w:name w:val="sw_author"/>
    <w:rsid w:val="00AF6AA7"/>
  </w:style>
  <w:style w:type="character" w:customStyle="1" w:styleId="UnderlineCharChar3">
    <w:name w:val="Underline Char Char3"/>
    <w:rsid w:val="00AF6AA7"/>
    <w:rPr>
      <w:szCs w:val="24"/>
      <w:u w:val="single"/>
      <w:lang w:val="en-US" w:eastAsia="en-US" w:bidi="ar-SA"/>
    </w:rPr>
  </w:style>
  <w:style w:type="character" w:customStyle="1" w:styleId="tl8wme">
    <w:name w:val="tl8wme"/>
    <w:basedOn w:val="DefaultParagraphFont"/>
    <w:rsid w:val="00AF6AA7"/>
  </w:style>
  <w:style w:type="character" w:customStyle="1" w:styleId="Mention3">
    <w:name w:val="Mention3"/>
    <w:basedOn w:val="DefaultParagraphFont"/>
    <w:uiPriority w:val="99"/>
    <w:semiHidden/>
    <w:unhideWhenUsed/>
    <w:rsid w:val="00AF6AA7"/>
    <w:rPr>
      <w:color w:val="2B579A"/>
      <w:shd w:val="clear" w:color="auto" w:fill="E6E6E6"/>
    </w:rPr>
  </w:style>
  <w:style w:type="character" w:customStyle="1" w:styleId="m-5251091010484660064gmail-style13ptbold">
    <w:name w:val="m_-5251091010484660064gmail-style13ptbold"/>
    <w:basedOn w:val="DefaultParagraphFont"/>
    <w:rsid w:val="00AF6AA7"/>
  </w:style>
  <w:style w:type="character" w:customStyle="1" w:styleId="m-5251091010484660064gmail-styleunderline">
    <w:name w:val="m_-5251091010484660064gmail-styleunderline"/>
    <w:basedOn w:val="DefaultParagraphFont"/>
    <w:rsid w:val="00AF6AA7"/>
  </w:style>
  <w:style w:type="character" w:customStyle="1" w:styleId="tablecaption">
    <w:name w:val="tablecaption"/>
    <w:basedOn w:val="DefaultParagraphFont"/>
    <w:rsid w:val="00AF6AA7"/>
  </w:style>
  <w:style w:type="character" w:customStyle="1" w:styleId="StyleLatinHelvetica105ptBlack">
    <w:name w:val="Style (Latin) Helvetica 10.5 pt Black"/>
    <w:basedOn w:val="DefaultParagraphFont"/>
    <w:rsid w:val="00AF6AA7"/>
    <w:rPr>
      <w:rFonts w:ascii="Times New Roman" w:hAnsi="Times New Roman"/>
      <w:color w:val="000000"/>
      <w:sz w:val="21"/>
    </w:rPr>
  </w:style>
  <w:style w:type="character" w:customStyle="1" w:styleId="m-413333960618644972gmail-style13ptbold">
    <w:name w:val="m_-413333960618644972gmail-style13ptbold"/>
    <w:basedOn w:val="DefaultParagraphFont"/>
    <w:rsid w:val="00AF6AA7"/>
  </w:style>
  <w:style w:type="character" w:customStyle="1" w:styleId="m-413333960618644972gmail-styleunderline">
    <w:name w:val="m_-413333960618644972gmail-styleunderline"/>
    <w:basedOn w:val="DefaultParagraphFont"/>
    <w:rsid w:val="00AF6AA7"/>
  </w:style>
  <w:style w:type="character" w:customStyle="1" w:styleId="m8314098763611656848gmail-stylestylebold12pt">
    <w:name w:val="m_8314098763611656848gmail-stylestylebold12pt"/>
    <w:basedOn w:val="DefaultParagraphFont"/>
    <w:rsid w:val="00AF6AA7"/>
  </w:style>
  <w:style w:type="character" w:customStyle="1" w:styleId="m8314098763611656848gmail-styleboldunderline">
    <w:name w:val="m_8314098763611656848gmail-styleboldunderline"/>
    <w:basedOn w:val="DefaultParagraphFont"/>
    <w:rsid w:val="00AF6AA7"/>
  </w:style>
  <w:style w:type="paragraph" w:customStyle="1" w:styleId="Spacer">
    <w:name w:val="Spacer"/>
    <w:basedOn w:val="Heading1"/>
    <w:link w:val="SpacerChar"/>
    <w:autoRedefine/>
    <w:uiPriority w:val="4"/>
    <w:qFormat/>
    <w:rsid w:val="00AF6AA7"/>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F6AA7"/>
    <w:rPr>
      <w:rFonts w:ascii="Calibri" w:eastAsiaTheme="majorEastAsia" w:hAnsi="Calibri" w:cstheme="majorBidi"/>
      <w:b/>
      <w:bCs/>
      <w:szCs w:val="32"/>
    </w:rPr>
  </w:style>
  <w:style w:type="paragraph" w:customStyle="1" w:styleId="msonormal0">
    <w:name w:val="msonormal"/>
    <w:basedOn w:val="Normal"/>
    <w:rsid w:val="00AF6AA7"/>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AF6AA7"/>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AF6AA7"/>
    <w:rPr>
      <w:rFonts w:ascii="Georgia" w:eastAsia="Times New Roman" w:hAnsi="Georgia" w:cs="Arial" w:hint="default"/>
      <w:b/>
      <w:bCs/>
      <w:kern w:val="32"/>
      <w:sz w:val="28"/>
      <w:szCs w:val="32"/>
    </w:rPr>
  </w:style>
  <w:style w:type="character" w:customStyle="1" w:styleId="SmallChar0">
    <w:name w:val="Small Char"/>
    <w:qFormat/>
    <w:rsid w:val="00AF6AA7"/>
    <w:rPr>
      <w:rFonts w:ascii="Arial Narrow" w:hAnsi="Arial Narrow" w:cs="Times New Roman"/>
      <w:color w:val="000000"/>
      <w:sz w:val="16"/>
    </w:rPr>
  </w:style>
  <w:style w:type="character" w:customStyle="1" w:styleId="CiteReal0">
    <w:name w:val="CiteReal"/>
    <w:uiPriority w:val="1"/>
    <w:qFormat/>
    <w:rsid w:val="00AF6AA7"/>
    <w:rPr>
      <w:rFonts w:ascii="Arial" w:hAnsi="Arial"/>
      <w:b/>
      <w:sz w:val="24"/>
      <w:u w:val="single"/>
    </w:rPr>
  </w:style>
  <w:style w:type="character" w:customStyle="1" w:styleId="dropcap1">
    <w:name w:val="dropcap1"/>
    <w:rsid w:val="00AF6AA7"/>
  </w:style>
  <w:style w:type="paragraph" w:customStyle="1" w:styleId="Style31">
    <w:name w:val="Style31"/>
    <w:basedOn w:val="Normal"/>
    <w:uiPriority w:val="99"/>
    <w:rsid w:val="00AF6AA7"/>
    <w:pPr>
      <w:spacing w:line="197" w:lineRule="exact"/>
      <w:jc w:val="both"/>
    </w:pPr>
    <w:rPr>
      <w:rFonts w:ascii="Palatino Linotype" w:hAnsi="Palatino Linotype" w:cs="Palatino Linotype"/>
    </w:rPr>
  </w:style>
  <w:style w:type="paragraph" w:customStyle="1" w:styleId="Style42">
    <w:name w:val="Style42"/>
    <w:basedOn w:val="Normal"/>
    <w:uiPriority w:val="99"/>
    <w:rsid w:val="00AF6AA7"/>
    <w:pPr>
      <w:spacing w:line="202" w:lineRule="exact"/>
      <w:jc w:val="both"/>
    </w:pPr>
    <w:rPr>
      <w:rFonts w:ascii="Palatino Linotype" w:hAnsi="Palatino Linotype" w:cs="Palatino Linotype"/>
    </w:rPr>
  </w:style>
  <w:style w:type="paragraph" w:customStyle="1" w:styleId="Style51">
    <w:name w:val="Style51"/>
    <w:basedOn w:val="Normal"/>
    <w:uiPriority w:val="99"/>
    <w:rsid w:val="00AF6AA7"/>
    <w:pPr>
      <w:spacing w:line="200" w:lineRule="exact"/>
      <w:jc w:val="both"/>
    </w:pPr>
    <w:rPr>
      <w:rFonts w:ascii="Palatino Linotype" w:hAnsi="Palatino Linotype" w:cs="Palatino Linotype"/>
    </w:rPr>
  </w:style>
  <w:style w:type="character" w:customStyle="1" w:styleId="FontStyle72">
    <w:name w:val="Font Style72"/>
    <w:uiPriority w:val="99"/>
    <w:rsid w:val="00AF6AA7"/>
    <w:rPr>
      <w:rFonts w:ascii="Cambria" w:hAnsi="Cambria" w:cs="Cambria" w:hint="default"/>
      <w:sz w:val="16"/>
      <w:szCs w:val="16"/>
    </w:rPr>
  </w:style>
  <w:style w:type="character" w:customStyle="1" w:styleId="FontStyle73">
    <w:name w:val="Font Style73"/>
    <w:uiPriority w:val="99"/>
    <w:rsid w:val="00AF6AA7"/>
    <w:rPr>
      <w:rFonts w:ascii="Cambria" w:hAnsi="Cambria" w:cs="Cambria" w:hint="default"/>
      <w:i/>
      <w:iCs/>
      <w:sz w:val="16"/>
      <w:szCs w:val="16"/>
    </w:rPr>
  </w:style>
  <w:style w:type="character" w:customStyle="1" w:styleId="UnderlinestyleChar2">
    <w:name w:val="Underline style Char2"/>
    <w:rsid w:val="00AF6AA7"/>
    <w:rPr>
      <w:sz w:val="22"/>
      <w:szCs w:val="24"/>
      <w:u w:val="single"/>
      <w:lang w:val="en-US" w:eastAsia="en-US" w:bidi="ar-SA"/>
    </w:rPr>
  </w:style>
  <w:style w:type="paragraph" w:customStyle="1" w:styleId="CitationCharChar">
    <w:name w:val="Citation Char Char"/>
    <w:basedOn w:val="Normal"/>
    <w:uiPriority w:val="6"/>
    <w:qFormat/>
    <w:rsid w:val="00AF6AA7"/>
    <w:pPr>
      <w:ind w:left="1440" w:right="1440"/>
    </w:pPr>
    <w:rPr>
      <w:rFonts w:ascii="Cambria" w:eastAsia="Verdana" w:hAnsi="Cambria" w:cs="Cambria"/>
      <w:szCs w:val="20"/>
      <w:u w:val="single"/>
    </w:rPr>
  </w:style>
  <w:style w:type="character" w:customStyle="1" w:styleId="FontStyle49">
    <w:name w:val="Font Style49"/>
    <w:uiPriority w:val="99"/>
    <w:rsid w:val="00AF6AA7"/>
    <w:rPr>
      <w:rFonts w:ascii="Cambria" w:hAnsi="Cambria" w:cs="Cambria"/>
      <w:sz w:val="20"/>
      <w:szCs w:val="20"/>
    </w:rPr>
  </w:style>
  <w:style w:type="character" w:customStyle="1" w:styleId="FontStyle50">
    <w:name w:val="Font Style50"/>
    <w:uiPriority w:val="99"/>
    <w:rsid w:val="00AF6AA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F6AA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F6AA7"/>
    <w:rPr>
      <w:rFonts w:ascii="Cambria" w:eastAsia="Cambria" w:hAnsi="Cambria" w:cs="Cambria"/>
      <w:spacing w:val="-3"/>
      <w:sz w:val="22"/>
      <w:szCs w:val="20"/>
    </w:rPr>
  </w:style>
  <w:style w:type="character" w:customStyle="1" w:styleId="kn">
    <w:name w:val="kn"/>
    <w:basedOn w:val="DefaultParagraphFont"/>
    <w:rsid w:val="00AF6AA7"/>
  </w:style>
  <w:style w:type="character" w:customStyle="1" w:styleId="StyleStyleUnderlineUnderlineStyleBoldUnderlineIntenseEmphas">
    <w:name w:val="Style Style UnderlineUnderlineStyle Bold UnderlineIntense Emphas..."/>
    <w:basedOn w:val="DefaultParagraphFont"/>
    <w:rsid w:val="00AF6AA7"/>
    <w:rPr>
      <w:b/>
      <w:bCs/>
      <w:sz w:val="26"/>
      <w:u w:val="single"/>
    </w:rPr>
  </w:style>
  <w:style w:type="character" w:customStyle="1" w:styleId="articoloinside">
    <w:name w:val="articolo_inside"/>
    <w:rsid w:val="00AF6AA7"/>
  </w:style>
  <w:style w:type="paragraph" w:customStyle="1" w:styleId="pagetools">
    <w:name w:val="pagetools"/>
    <w:basedOn w:val="Normal"/>
    <w:rsid w:val="00AF6AA7"/>
    <w:pPr>
      <w:spacing w:before="100" w:beforeAutospacing="1" w:after="100" w:afterAutospacing="1"/>
    </w:pPr>
    <w:rPr>
      <w:rFonts w:ascii="Cambria" w:eastAsia="Cambria" w:hAnsi="Cambria"/>
      <w:sz w:val="24"/>
    </w:rPr>
  </w:style>
  <w:style w:type="character" w:customStyle="1" w:styleId="desc">
    <w:name w:val="desc"/>
    <w:basedOn w:val="DefaultParagraphFont"/>
    <w:rsid w:val="00AF6AA7"/>
  </w:style>
  <w:style w:type="character" w:customStyle="1" w:styleId="job">
    <w:name w:val="job"/>
    <w:basedOn w:val="DefaultParagraphFont"/>
    <w:rsid w:val="00AF6AA7"/>
  </w:style>
  <w:style w:type="character" w:customStyle="1" w:styleId="publisher">
    <w:name w:val="publisher"/>
    <w:basedOn w:val="DefaultParagraphFont"/>
    <w:rsid w:val="00AF6AA7"/>
  </w:style>
  <w:style w:type="character" w:customStyle="1" w:styleId="pubyear">
    <w:name w:val="pubyear"/>
    <w:basedOn w:val="DefaultParagraphFont"/>
    <w:rsid w:val="00AF6AA7"/>
  </w:style>
  <w:style w:type="character" w:customStyle="1" w:styleId="pubcity">
    <w:name w:val="pubcity"/>
    <w:basedOn w:val="DefaultParagraphFont"/>
    <w:rsid w:val="00AF6AA7"/>
  </w:style>
  <w:style w:type="character" w:customStyle="1" w:styleId="bodycontentlink">
    <w:name w:val="bodycontentlink"/>
    <w:basedOn w:val="DefaultParagraphFont"/>
    <w:rsid w:val="00AF6AA7"/>
  </w:style>
  <w:style w:type="paragraph" w:customStyle="1" w:styleId="C-Text">
    <w:name w:val="C-Text"/>
    <w:basedOn w:val="Normal"/>
    <w:rsid w:val="00AF6AA7"/>
    <w:pPr>
      <w:tabs>
        <w:tab w:val="num" w:pos="720"/>
      </w:tabs>
      <w:ind w:left="720" w:hanging="360"/>
    </w:pPr>
    <w:rPr>
      <w:rFonts w:ascii="Book Antiqua" w:hAnsi="Book Antiqua"/>
      <w:sz w:val="24"/>
    </w:rPr>
  </w:style>
  <w:style w:type="character" w:customStyle="1" w:styleId="ecdate">
    <w:name w:val="ec_date"/>
    <w:basedOn w:val="DefaultParagraphFont"/>
    <w:rsid w:val="00AF6AA7"/>
    <w:rPr>
      <w:rFonts w:ascii="Symbol" w:hAnsi="Symbol" w:hint="default"/>
      <w:sz w:val="20"/>
      <w:szCs w:val="20"/>
      <w:shd w:val="clear" w:color="auto" w:fill="FFFFFF"/>
    </w:rPr>
  </w:style>
  <w:style w:type="paragraph" w:customStyle="1" w:styleId="ecmsonormal">
    <w:name w:val="ec_msonormal"/>
    <w:basedOn w:val="Normal"/>
    <w:rsid w:val="00AF6AA7"/>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F6AA7"/>
  </w:style>
  <w:style w:type="character" w:customStyle="1" w:styleId="articleheadline">
    <w:name w:val="articleheadline"/>
    <w:basedOn w:val="DefaultParagraphFont"/>
    <w:rsid w:val="00AF6AA7"/>
  </w:style>
  <w:style w:type="paragraph" w:customStyle="1" w:styleId="u-intro">
    <w:name w:val="u-intro"/>
    <w:basedOn w:val="Normal"/>
    <w:rsid w:val="00AF6AA7"/>
    <w:pPr>
      <w:spacing w:before="100" w:beforeAutospacing="1" w:after="100" w:afterAutospacing="1"/>
    </w:pPr>
    <w:rPr>
      <w:sz w:val="24"/>
    </w:rPr>
  </w:style>
  <w:style w:type="character" w:customStyle="1" w:styleId="u-byline">
    <w:name w:val="u-byline"/>
    <w:basedOn w:val="DefaultParagraphFont"/>
    <w:rsid w:val="00AF6AA7"/>
  </w:style>
  <w:style w:type="character" w:customStyle="1" w:styleId="articlebya">
    <w:name w:val="articleby_a"/>
    <w:basedOn w:val="DefaultParagraphFont"/>
    <w:rsid w:val="00AF6AA7"/>
  </w:style>
  <w:style w:type="character" w:customStyle="1" w:styleId="popupwinby">
    <w:name w:val="popupwinby"/>
    <w:basedOn w:val="DefaultParagraphFont"/>
    <w:rsid w:val="00AF6AA7"/>
  </w:style>
  <w:style w:type="character" w:customStyle="1" w:styleId="storyheader">
    <w:name w:val="storyheader"/>
    <w:basedOn w:val="DefaultParagraphFont"/>
    <w:rsid w:val="00AF6AA7"/>
  </w:style>
  <w:style w:type="character" w:customStyle="1" w:styleId="marron">
    <w:name w:val="marron"/>
    <w:basedOn w:val="DefaultParagraphFont"/>
    <w:rsid w:val="00AF6AA7"/>
  </w:style>
  <w:style w:type="paragraph" w:customStyle="1" w:styleId="StyleNormalWeb10pt">
    <w:name w:val="Style Normal (Web) + 10 pt"/>
    <w:basedOn w:val="NormalWeb"/>
    <w:next w:val="Normal"/>
    <w:rsid w:val="00AF6AA7"/>
    <w:rPr>
      <w:rFonts w:ascii="Bookman Old Style" w:eastAsiaTheme="minorHAnsi" w:hAnsi="Bookman Old Style"/>
      <w:sz w:val="20"/>
      <w:lang w:bidi="ar-SA"/>
    </w:rPr>
  </w:style>
  <w:style w:type="character" w:customStyle="1" w:styleId="StyleNormalWeb10ptChar">
    <w:name w:val="Style Normal (Web) + 10 pt Char"/>
    <w:basedOn w:val="DefaultParagraphFont"/>
    <w:rsid w:val="00AF6AA7"/>
    <w:rPr>
      <w:szCs w:val="24"/>
      <w:lang w:val="en-US" w:eastAsia="en-US" w:bidi="ar-SA"/>
    </w:rPr>
  </w:style>
  <w:style w:type="paragraph" w:customStyle="1" w:styleId="TagCiteShells">
    <w:name w:val="Tag/Cite/Shells"/>
    <w:basedOn w:val="Normal"/>
    <w:rsid w:val="00AF6AA7"/>
    <w:rPr>
      <w:b/>
    </w:rPr>
  </w:style>
  <w:style w:type="paragraph" w:customStyle="1" w:styleId="DefinitionTerm">
    <w:name w:val="Definition Term"/>
    <w:basedOn w:val="Normal"/>
    <w:next w:val="Normal"/>
    <w:rsid w:val="00AF6AA7"/>
    <w:rPr>
      <w:snapToGrid w:val="0"/>
      <w:sz w:val="24"/>
    </w:rPr>
  </w:style>
  <w:style w:type="character" w:customStyle="1" w:styleId="Style3CharChar">
    <w:name w:val="Style3 Char Char"/>
    <w:basedOn w:val="DefaultParagraphFont"/>
    <w:rsid w:val="00AF6AA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F6AA7"/>
    <w:pPr>
      <w:spacing w:after="60"/>
    </w:pPr>
    <w:rPr>
      <w:rFonts w:eastAsia="Segoe UI" w:cs="Cambria"/>
      <w:caps/>
      <w:sz w:val="20"/>
      <w:lang w:eastAsia="zh-CN"/>
    </w:rPr>
  </w:style>
  <w:style w:type="character" w:customStyle="1" w:styleId="NormalChar0">
    <w:name w:val="Normal Char"/>
    <w:basedOn w:val="DefaultParagraphFont"/>
    <w:rsid w:val="00AF6AA7"/>
    <w:rPr>
      <w:lang w:eastAsia="en-US"/>
    </w:rPr>
  </w:style>
  <w:style w:type="character" w:customStyle="1" w:styleId="BoldUnderlineChar2">
    <w:name w:val="Bold + Underline Char"/>
    <w:basedOn w:val="DefaultParagraphFont"/>
    <w:rsid w:val="00AF6AA7"/>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F6AA7"/>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AF6AA7"/>
  </w:style>
  <w:style w:type="character" w:customStyle="1" w:styleId="CharacterStyle7">
    <w:name w:val="Character Style 7"/>
    <w:rsid w:val="00AF6AA7"/>
    <w:rPr>
      <w:rFonts w:ascii="Trebuchet MS" w:hAnsi="Trebuchet MS" w:cs="Trebuchet MS"/>
      <w:sz w:val="20"/>
      <w:szCs w:val="20"/>
      <w:u w:val="single"/>
    </w:rPr>
  </w:style>
  <w:style w:type="character" w:customStyle="1" w:styleId="StyleStyle4Char">
    <w:name w:val="Style Style4 + Char"/>
    <w:basedOn w:val="DefaultParagraphFont"/>
    <w:rsid w:val="00AF6AA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F6AA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F6AA7"/>
    <w:rPr>
      <w:rFonts w:ascii="Symbol" w:hAnsi="Symbol"/>
      <w:sz w:val="21"/>
      <w:szCs w:val="21"/>
      <w:u w:val="thick"/>
    </w:rPr>
  </w:style>
  <w:style w:type="character" w:customStyle="1" w:styleId="UnderlinedEvidenceCharChar">
    <w:name w:val="Underlined Evidence Char Char"/>
    <w:basedOn w:val="DefaultParagraphFont"/>
    <w:rsid w:val="00AF6AA7"/>
    <w:rPr>
      <w:rFonts w:ascii="Symbol" w:hAnsi="Symbol"/>
      <w:sz w:val="21"/>
      <w:szCs w:val="21"/>
      <w:u w:val="thick"/>
      <w:lang w:val="en-US" w:eastAsia="en-US" w:bidi="ar-SA"/>
    </w:rPr>
  </w:style>
  <w:style w:type="character" w:styleId="PlaceholderText">
    <w:name w:val="Placeholder Text"/>
    <w:basedOn w:val="DefaultParagraphFont"/>
    <w:uiPriority w:val="99"/>
    <w:rsid w:val="00AF6AA7"/>
    <w:rPr>
      <w:color w:val="808080"/>
    </w:rPr>
  </w:style>
  <w:style w:type="paragraph" w:customStyle="1" w:styleId="Cite8">
    <w:name w:val="Cite8"/>
    <w:basedOn w:val="Normal"/>
    <w:autoRedefine/>
    <w:qFormat/>
    <w:rsid w:val="00AF6AA7"/>
    <w:rPr>
      <w:rFonts w:ascii="Trebuchet MS" w:eastAsia="Verdana" w:hAnsi="Trebuchet MS" w:cs="Cambria"/>
    </w:rPr>
  </w:style>
  <w:style w:type="paragraph" w:customStyle="1" w:styleId="8font">
    <w:name w:val="8font"/>
    <w:basedOn w:val="Normal"/>
    <w:next w:val="Normal"/>
    <w:autoRedefine/>
    <w:rsid w:val="00AF6AA7"/>
    <w:rPr>
      <w:rFonts w:eastAsia="Cambria Math" w:cs="Cambria"/>
      <w:szCs w:val="16"/>
    </w:rPr>
  </w:style>
  <w:style w:type="character" w:customStyle="1" w:styleId="NoterefInText">
    <w:name w:val="_NoterefInText"/>
    <w:uiPriority w:val="99"/>
    <w:rsid w:val="00AF6AA7"/>
    <w:rPr>
      <w:rFonts w:cs="AKDPE C+ Utopia"/>
      <w:color w:val="000000"/>
    </w:rPr>
  </w:style>
  <w:style w:type="character" w:customStyle="1" w:styleId="postauthor">
    <w:name w:val="postauthor"/>
    <w:basedOn w:val="DefaultParagraphFont"/>
    <w:rsid w:val="00AF6AA7"/>
  </w:style>
  <w:style w:type="paragraph" w:customStyle="1" w:styleId="notes-source-hasnotes">
    <w:name w:val="notes-source-hasnotes"/>
    <w:basedOn w:val="Normal"/>
    <w:rsid w:val="00AF6AA7"/>
    <w:pPr>
      <w:spacing w:before="100" w:beforeAutospacing="1" w:after="100" w:afterAutospacing="1"/>
    </w:pPr>
    <w:rPr>
      <w:rFonts w:ascii="Tahoma" w:hAnsi="Tahoma"/>
      <w:szCs w:val="20"/>
    </w:rPr>
  </w:style>
  <w:style w:type="character" w:customStyle="1" w:styleId="span">
    <w:name w:val="span"/>
    <w:basedOn w:val="DefaultParagraphFont"/>
    <w:rsid w:val="00AF6AA7"/>
  </w:style>
  <w:style w:type="character" w:customStyle="1" w:styleId="maintitle">
    <w:name w:val="maintitle"/>
    <w:basedOn w:val="DefaultParagraphFont"/>
    <w:rsid w:val="00AF6AA7"/>
  </w:style>
  <w:style w:type="character" w:customStyle="1" w:styleId="thirdparty-logo">
    <w:name w:val="thirdparty-logo"/>
    <w:basedOn w:val="DefaultParagraphFont"/>
    <w:rsid w:val="00AF6AA7"/>
  </w:style>
  <w:style w:type="character" w:customStyle="1" w:styleId="posted">
    <w:name w:val="posted"/>
    <w:basedOn w:val="DefaultParagraphFont"/>
    <w:rsid w:val="00AF6AA7"/>
  </w:style>
  <w:style w:type="character" w:customStyle="1" w:styleId="ticker">
    <w:name w:val="ticker"/>
    <w:basedOn w:val="DefaultParagraphFont"/>
    <w:rsid w:val="00AF6AA7"/>
  </w:style>
  <w:style w:type="paragraph" w:customStyle="1" w:styleId="articlemeta">
    <w:name w:val="articlemeta"/>
    <w:basedOn w:val="Normal"/>
    <w:rsid w:val="00AF6AA7"/>
    <w:pPr>
      <w:spacing w:before="100" w:beforeAutospacing="1" w:after="100" w:afterAutospacing="1"/>
    </w:pPr>
    <w:rPr>
      <w:rFonts w:ascii="Tahoma" w:hAnsi="Tahoma"/>
      <w:szCs w:val="20"/>
    </w:rPr>
  </w:style>
  <w:style w:type="character" w:customStyle="1" w:styleId="vcard">
    <w:name w:val="vcard"/>
    <w:basedOn w:val="DefaultParagraphFont"/>
    <w:rsid w:val="00AF6AA7"/>
  </w:style>
  <w:style w:type="character" w:customStyle="1" w:styleId="print-footnote">
    <w:name w:val="print-footnote"/>
    <w:basedOn w:val="DefaultParagraphFont"/>
    <w:rsid w:val="00AF6AA7"/>
  </w:style>
  <w:style w:type="character" w:customStyle="1" w:styleId="datestring">
    <w:name w:val="datestring"/>
    <w:basedOn w:val="DefaultParagraphFont"/>
    <w:rsid w:val="00AF6AA7"/>
  </w:style>
  <w:style w:type="paragraph" w:customStyle="1" w:styleId="noindent0">
    <w:name w:val="no_indent"/>
    <w:basedOn w:val="Normal"/>
    <w:rsid w:val="00AF6AA7"/>
    <w:pPr>
      <w:spacing w:before="100" w:beforeAutospacing="1" w:after="100" w:afterAutospacing="1"/>
    </w:pPr>
    <w:rPr>
      <w:rFonts w:ascii="Tahoma" w:hAnsi="Tahoma"/>
      <w:szCs w:val="20"/>
    </w:rPr>
  </w:style>
  <w:style w:type="character" w:customStyle="1" w:styleId="email">
    <w:name w:val="email"/>
    <w:basedOn w:val="DefaultParagraphFont"/>
    <w:rsid w:val="00AF6AA7"/>
  </w:style>
  <w:style w:type="paragraph" w:customStyle="1" w:styleId="left">
    <w:name w:val="left"/>
    <w:basedOn w:val="Normal"/>
    <w:rsid w:val="00AF6AA7"/>
    <w:pPr>
      <w:spacing w:before="100" w:beforeAutospacing="1" w:after="100" w:afterAutospacing="1"/>
    </w:pPr>
    <w:rPr>
      <w:rFonts w:ascii="Tahoma" w:hAnsi="Tahoma"/>
      <w:szCs w:val="20"/>
    </w:rPr>
  </w:style>
  <w:style w:type="paragraph" w:customStyle="1" w:styleId="right">
    <w:name w:val="right"/>
    <w:basedOn w:val="Normal"/>
    <w:rsid w:val="00AF6AA7"/>
    <w:pPr>
      <w:spacing w:before="100" w:beforeAutospacing="1" w:after="100" w:afterAutospacing="1"/>
    </w:pPr>
    <w:rPr>
      <w:rFonts w:ascii="Tahoma" w:hAnsi="Tahoma"/>
      <w:szCs w:val="20"/>
    </w:rPr>
  </w:style>
  <w:style w:type="character" w:customStyle="1" w:styleId="gptad">
    <w:name w:val="gptad"/>
    <w:basedOn w:val="DefaultParagraphFont"/>
    <w:rsid w:val="00AF6AA7"/>
  </w:style>
  <w:style w:type="paragraph" w:customStyle="1" w:styleId="creditpostedmodified">
    <w:name w:val="credit_posted_modified"/>
    <w:basedOn w:val="Normal"/>
    <w:rsid w:val="00AF6AA7"/>
    <w:pPr>
      <w:spacing w:before="100" w:beforeAutospacing="1" w:after="100" w:afterAutospacing="1"/>
    </w:pPr>
    <w:rPr>
      <w:rFonts w:ascii="Tahoma" w:hAnsi="Tahoma"/>
      <w:szCs w:val="20"/>
    </w:rPr>
  </w:style>
  <w:style w:type="character" w:customStyle="1" w:styleId="creditline">
    <w:name w:val="creditline"/>
    <w:basedOn w:val="DefaultParagraphFont"/>
    <w:rsid w:val="00AF6AA7"/>
  </w:style>
  <w:style w:type="character" w:customStyle="1" w:styleId="grd">
    <w:name w:val="grd"/>
    <w:basedOn w:val="DefaultParagraphFont"/>
    <w:rsid w:val="00AF6AA7"/>
  </w:style>
  <w:style w:type="paragraph" w:customStyle="1" w:styleId="hs-text-container">
    <w:name w:val="hs-text-container"/>
    <w:basedOn w:val="Normal"/>
    <w:rsid w:val="00AF6AA7"/>
    <w:pPr>
      <w:spacing w:before="100" w:beforeAutospacing="1" w:after="100" w:afterAutospacing="1"/>
    </w:pPr>
    <w:rPr>
      <w:rFonts w:ascii="Tahoma" w:hAnsi="Tahoma"/>
      <w:szCs w:val="20"/>
    </w:rPr>
  </w:style>
  <w:style w:type="character" w:customStyle="1" w:styleId="created">
    <w:name w:val="created"/>
    <w:basedOn w:val="DefaultParagraphFont"/>
    <w:rsid w:val="00AF6AA7"/>
  </w:style>
  <w:style w:type="character" w:customStyle="1" w:styleId="changed">
    <w:name w:val="changed"/>
    <w:basedOn w:val="DefaultParagraphFont"/>
    <w:rsid w:val="00AF6AA7"/>
  </w:style>
  <w:style w:type="character" w:customStyle="1" w:styleId="article-author-name">
    <w:name w:val="article-author-name"/>
    <w:basedOn w:val="DefaultParagraphFont"/>
    <w:rsid w:val="00AF6AA7"/>
  </w:style>
  <w:style w:type="character" w:customStyle="1" w:styleId="bioexcerpt">
    <w:name w:val="bio_excerpt"/>
    <w:basedOn w:val="DefaultParagraphFont"/>
    <w:rsid w:val="00AF6AA7"/>
  </w:style>
  <w:style w:type="character" w:customStyle="1" w:styleId="commentcount">
    <w:name w:val="comment_count"/>
    <w:basedOn w:val="DefaultParagraphFont"/>
    <w:rsid w:val="00AF6AA7"/>
  </w:style>
  <w:style w:type="character" w:customStyle="1" w:styleId="searchtermshighlighted">
    <w:name w:val="searchtermshighlighted"/>
    <w:basedOn w:val="DefaultParagraphFont"/>
    <w:rsid w:val="00AF6AA7"/>
  </w:style>
  <w:style w:type="character" w:customStyle="1" w:styleId="contributornametrigger">
    <w:name w:val="contributornametrigger"/>
    <w:basedOn w:val="DefaultParagraphFont"/>
    <w:rsid w:val="00AF6AA7"/>
  </w:style>
  <w:style w:type="character" w:customStyle="1" w:styleId="bylinepipe">
    <w:name w:val="bylinepipe"/>
    <w:basedOn w:val="DefaultParagraphFont"/>
    <w:rsid w:val="00AF6AA7"/>
  </w:style>
  <w:style w:type="character" w:customStyle="1" w:styleId="lucenesearchresulturlb">
    <w:name w:val="lucene_search_result_url_b"/>
    <w:basedOn w:val="DefaultParagraphFont"/>
    <w:rsid w:val="00AF6AA7"/>
  </w:style>
  <w:style w:type="character" w:customStyle="1" w:styleId="faculty-title">
    <w:name w:val="faculty-title"/>
    <w:basedOn w:val="DefaultParagraphFont"/>
    <w:rsid w:val="00AF6AA7"/>
  </w:style>
  <w:style w:type="character" w:customStyle="1" w:styleId="count">
    <w:name w:val="count"/>
    <w:basedOn w:val="DefaultParagraphFont"/>
    <w:rsid w:val="00AF6AA7"/>
  </w:style>
  <w:style w:type="character" w:customStyle="1" w:styleId="volume">
    <w:name w:val="volume"/>
    <w:basedOn w:val="DefaultParagraphFont"/>
    <w:rsid w:val="00AF6AA7"/>
  </w:style>
  <w:style w:type="character" w:customStyle="1" w:styleId="issue">
    <w:name w:val="issue"/>
    <w:basedOn w:val="DefaultParagraphFont"/>
    <w:rsid w:val="00AF6AA7"/>
  </w:style>
  <w:style w:type="character" w:customStyle="1" w:styleId="pages">
    <w:name w:val="pages"/>
    <w:basedOn w:val="DefaultParagraphFont"/>
    <w:rsid w:val="00AF6AA7"/>
  </w:style>
  <w:style w:type="character" w:customStyle="1" w:styleId="field-content">
    <w:name w:val="field-content"/>
    <w:basedOn w:val="DefaultParagraphFont"/>
    <w:rsid w:val="00AF6AA7"/>
  </w:style>
  <w:style w:type="character" w:customStyle="1" w:styleId="person">
    <w:name w:val="person"/>
    <w:basedOn w:val="DefaultParagraphFont"/>
    <w:rsid w:val="00AF6AA7"/>
  </w:style>
  <w:style w:type="character" w:customStyle="1" w:styleId="corresponding">
    <w:name w:val="corresponding"/>
    <w:basedOn w:val="DefaultParagraphFont"/>
    <w:rsid w:val="00AF6AA7"/>
  </w:style>
  <w:style w:type="character" w:customStyle="1" w:styleId="entry-date">
    <w:name w:val="entry-date"/>
    <w:basedOn w:val="DefaultParagraphFont"/>
    <w:rsid w:val="00AF6AA7"/>
  </w:style>
  <w:style w:type="paragraph" w:customStyle="1" w:styleId="entry-meta">
    <w:name w:val="entry-meta"/>
    <w:basedOn w:val="Normal"/>
    <w:rsid w:val="00AF6AA7"/>
    <w:pPr>
      <w:spacing w:before="100" w:beforeAutospacing="1" w:after="100" w:afterAutospacing="1"/>
    </w:pPr>
    <w:rPr>
      <w:rFonts w:ascii="Tahoma" w:hAnsi="Tahoma"/>
      <w:szCs w:val="20"/>
    </w:rPr>
  </w:style>
  <w:style w:type="character" w:customStyle="1" w:styleId="post-time">
    <w:name w:val="post-time"/>
    <w:basedOn w:val="DefaultParagraphFont"/>
    <w:rsid w:val="00AF6AA7"/>
  </w:style>
  <w:style w:type="character" w:customStyle="1" w:styleId="post-category">
    <w:name w:val="post-category"/>
    <w:basedOn w:val="DefaultParagraphFont"/>
    <w:rsid w:val="00AF6AA7"/>
  </w:style>
  <w:style w:type="character" w:customStyle="1" w:styleId="post-author">
    <w:name w:val="post-author"/>
    <w:basedOn w:val="DefaultParagraphFont"/>
    <w:rsid w:val="00AF6AA7"/>
  </w:style>
  <w:style w:type="character" w:customStyle="1" w:styleId="A10">
    <w:name w:val="A10"/>
    <w:uiPriority w:val="99"/>
    <w:rsid w:val="00AF6AA7"/>
    <w:rPr>
      <w:rFonts w:cs="MS Mincho"/>
      <w:color w:val="000000"/>
      <w:sz w:val="11"/>
      <w:szCs w:val="11"/>
    </w:rPr>
  </w:style>
  <w:style w:type="paragraph" w:customStyle="1" w:styleId="Pa10">
    <w:name w:val="Pa10"/>
    <w:basedOn w:val="Default"/>
    <w:next w:val="Default"/>
    <w:uiPriority w:val="99"/>
    <w:rsid w:val="00AF6AA7"/>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AF6AA7"/>
    <w:pPr>
      <w:widowControl w:val="0"/>
      <w:spacing w:line="241" w:lineRule="atLeast"/>
    </w:pPr>
    <w:rPr>
      <w:rFonts w:ascii="Verdana" w:eastAsiaTheme="minorEastAsia" w:hAnsi="Verdana" w:cs="Cambria"/>
      <w:color w:val="auto"/>
    </w:rPr>
  </w:style>
  <w:style w:type="character" w:customStyle="1" w:styleId="A9">
    <w:name w:val="A9"/>
    <w:uiPriority w:val="99"/>
    <w:rsid w:val="00AF6AA7"/>
    <w:rPr>
      <w:rFonts w:cs="MS Mincho"/>
      <w:color w:val="000000"/>
      <w:sz w:val="14"/>
      <w:szCs w:val="14"/>
    </w:rPr>
  </w:style>
  <w:style w:type="paragraph" w:customStyle="1" w:styleId="articledetails">
    <w:name w:val="articledetails"/>
    <w:basedOn w:val="Normal"/>
    <w:rsid w:val="00AF6AA7"/>
    <w:pPr>
      <w:spacing w:before="100" w:beforeAutospacing="1" w:after="100" w:afterAutospacing="1"/>
    </w:pPr>
    <w:rPr>
      <w:rFonts w:ascii="Tahoma" w:hAnsi="Tahoma"/>
      <w:szCs w:val="20"/>
    </w:rPr>
  </w:style>
  <w:style w:type="character" w:customStyle="1" w:styleId="posted-and-updated">
    <w:name w:val="posted-and-updated"/>
    <w:basedOn w:val="DefaultParagraphFont"/>
    <w:rsid w:val="00AF6AA7"/>
  </w:style>
  <w:style w:type="paragraph" w:customStyle="1" w:styleId="aff">
    <w:name w:val="aff"/>
    <w:basedOn w:val="Normal"/>
    <w:rsid w:val="00AF6AA7"/>
    <w:pPr>
      <w:spacing w:before="100" w:beforeAutospacing="1" w:after="100" w:afterAutospacing="1"/>
    </w:pPr>
    <w:rPr>
      <w:rFonts w:ascii="Tahoma" w:hAnsi="Tahoma"/>
      <w:szCs w:val="20"/>
    </w:rPr>
  </w:style>
  <w:style w:type="character" w:customStyle="1" w:styleId="entry-author">
    <w:name w:val="entry-author"/>
    <w:basedOn w:val="DefaultParagraphFont"/>
    <w:rsid w:val="00AF6AA7"/>
  </w:style>
  <w:style w:type="character" w:customStyle="1" w:styleId="entry-author-name">
    <w:name w:val="entry-author-name"/>
    <w:basedOn w:val="DefaultParagraphFont"/>
    <w:rsid w:val="00AF6AA7"/>
  </w:style>
  <w:style w:type="character" w:customStyle="1" w:styleId="arial11">
    <w:name w:val="arial_11"/>
    <w:basedOn w:val="DefaultParagraphFont"/>
    <w:rsid w:val="00AF6AA7"/>
  </w:style>
  <w:style w:type="character" w:customStyle="1" w:styleId="contrib-degrees">
    <w:name w:val="contrib-degrees"/>
    <w:basedOn w:val="DefaultParagraphFont"/>
    <w:rsid w:val="00AF6AA7"/>
  </w:style>
  <w:style w:type="character" w:customStyle="1" w:styleId="contrib-on-behalf-of">
    <w:name w:val="contrib-on-behalf-of"/>
    <w:basedOn w:val="DefaultParagraphFont"/>
    <w:rsid w:val="00AF6AA7"/>
  </w:style>
  <w:style w:type="character" w:customStyle="1" w:styleId="pubtime">
    <w:name w:val="pubtime"/>
    <w:basedOn w:val="DefaultParagraphFont"/>
    <w:rsid w:val="00AF6AA7"/>
  </w:style>
  <w:style w:type="character" w:customStyle="1" w:styleId="time">
    <w:name w:val="time"/>
    <w:basedOn w:val="DefaultParagraphFont"/>
    <w:rsid w:val="00AF6AA7"/>
  </w:style>
  <w:style w:type="character" w:customStyle="1" w:styleId="fbcommentscount">
    <w:name w:val="fb_comments_count"/>
    <w:basedOn w:val="DefaultParagraphFont"/>
    <w:rsid w:val="00AF6AA7"/>
  </w:style>
  <w:style w:type="character" w:customStyle="1" w:styleId="stsharethiscustom">
    <w:name w:val="st_sharethis_custom"/>
    <w:basedOn w:val="DefaultParagraphFont"/>
    <w:rsid w:val="00AF6AA7"/>
  </w:style>
  <w:style w:type="paragraph" w:customStyle="1" w:styleId="permalinkable">
    <w:name w:val="permalinkable"/>
    <w:basedOn w:val="Normal"/>
    <w:rsid w:val="00AF6AA7"/>
    <w:pPr>
      <w:spacing w:before="100" w:beforeAutospacing="1" w:after="100" w:afterAutospacing="1"/>
    </w:pPr>
    <w:rPr>
      <w:rFonts w:ascii="Tahoma" w:hAnsi="Tahoma"/>
      <w:szCs w:val="20"/>
    </w:rPr>
  </w:style>
  <w:style w:type="character" w:customStyle="1" w:styleId="post-date">
    <w:name w:val="post-date"/>
    <w:basedOn w:val="DefaultParagraphFont"/>
    <w:rsid w:val="00AF6AA7"/>
  </w:style>
  <w:style w:type="character" w:customStyle="1" w:styleId="link-external">
    <w:name w:val="link-external"/>
    <w:basedOn w:val="DefaultParagraphFont"/>
    <w:rsid w:val="00AF6AA7"/>
  </w:style>
  <w:style w:type="character" w:customStyle="1" w:styleId="articleauthor">
    <w:name w:val="article_author"/>
    <w:basedOn w:val="DefaultParagraphFont"/>
    <w:rsid w:val="00AF6AA7"/>
  </w:style>
  <w:style w:type="character" w:customStyle="1" w:styleId="articleissue">
    <w:name w:val="article_issue"/>
    <w:basedOn w:val="DefaultParagraphFont"/>
    <w:rsid w:val="00AF6AA7"/>
  </w:style>
  <w:style w:type="character" w:customStyle="1" w:styleId="a-size-large">
    <w:name w:val="a-size-large"/>
    <w:basedOn w:val="DefaultParagraphFont"/>
    <w:rsid w:val="00AF6AA7"/>
  </w:style>
  <w:style w:type="character" w:customStyle="1" w:styleId="a-size-medium">
    <w:name w:val="a-size-medium"/>
    <w:basedOn w:val="DefaultParagraphFont"/>
    <w:rsid w:val="00AF6AA7"/>
  </w:style>
  <w:style w:type="character" w:customStyle="1" w:styleId="contribution">
    <w:name w:val="contribution"/>
    <w:basedOn w:val="DefaultParagraphFont"/>
    <w:rsid w:val="00AF6AA7"/>
  </w:style>
  <w:style w:type="character" w:customStyle="1" w:styleId="a-color-secondary">
    <w:name w:val="a-color-secondary"/>
    <w:basedOn w:val="DefaultParagraphFont"/>
    <w:rsid w:val="00AF6AA7"/>
  </w:style>
  <w:style w:type="paragraph" w:customStyle="1" w:styleId="sbyline">
    <w:name w:val="sbyline"/>
    <w:basedOn w:val="Normal"/>
    <w:rsid w:val="00AF6AA7"/>
    <w:pPr>
      <w:spacing w:before="100" w:beforeAutospacing="1" w:after="100" w:afterAutospacing="1"/>
    </w:pPr>
    <w:rPr>
      <w:rFonts w:ascii="Tahoma" w:hAnsi="Tahoma"/>
      <w:szCs w:val="20"/>
    </w:rPr>
  </w:style>
  <w:style w:type="character" w:customStyle="1" w:styleId="ui-author">
    <w:name w:val="ui-author"/>
    <w:basedOn w:val="DefaultParagraphFont"/>
    <w:rsid w:val="00AF6AA7"/>
  </w:style>
  <w:style w:type="character" w:customStyle="1" w:styleId="ui-staffline">
    <w:name w:val="ui-staffline"/>
    <w:basedOn w:val="DefaultParagraphFont"/>
    <w:rsid w:val="00AF6AA7"/>
  </w:style>
  <w:style w:type="paragraph" w:customStyle="1" w:styleId="promotion-tag-p">
    <w:name w:val="promotion-tag-p"/>
    <w:basedOn w:val="Normal"/>
    <w:rsid w:val="00AF6AA7"/>
    <w:pPr>
      <w:spacing w:before="100" w:beforeAutospacing="1" w:after="100" w:afterAutospacing="1"/>
    </w:pPr>
    <w:rPr>
      <w:rFonts w:ascii="Tahoma" w:hAnsi="Tahoma"/>
      <w:szCs w:val="20"/>
    </w:rPr>
  </w:style>
  <w:style w:type="paragraph" w:customStyle="1" w:styleId="heading">
    <w:name w:val="heading"/>
    <w:basedOn w:val="Normal"/>
    <w:rsid w:val="00AF6AA7"/>
    <w:pPr>
      <w:spacing w:before="100" w:beforeAutospacing="1" w:after="100" w:afterAutospacing="1"/>
    </w:pPr>
    <w:rPr>
      <w:rFonts w:ascii="Tahoma" w:hAnsi="Tahoma"/>
      <w:szCs w:val="20"/>
    </w:rPr>
  </w:style>
  <w:style w:type="character" w:customStyle="1" w:styleId="value">
    <w:name w:val="value"/>
    <w:basedOn w:val="DefaultParagraphFont"/>
    <w:rsid w:val="00AF6AA7"/>
  </w:style>
  <w:style w:type="character" w:customStyle="1" w:styleId="specialissuelabel">
    <w:name w:val="specialissuelabel"/>
    <w:basedOn w:val="DefaultParagraphFont"/>
    <w:rsid w:val="00AF6AA7"/>
  </w:style>
  <w:style w:type="character" w:customStyle="1" w:styleId="referencediv">
    <w:name w:val="referencediv"/>
    <w:basedOn w:val="DefaultParagraphFont"/>
    <w:rsid w:val="00AF6AA7"/>
  </w:style>
  <w:style w:type="character" w:customStyle="1" w:styleId="wp-smiley">
    <w:name w:val="wp-smiley"/>
    <w:basedOn w:val="DefaultParagraphFont"/>
    <w:rsid w:val="00AF6AA7"/>
  </w:style>
  <w:style w:type="character" w:customStyle="1" w:styleId="meta-prep">
    <w:name w:val="meta-prep"/>
    <w:basedOn w:val="DefaultParagraphFont"/>
    <w:rsid w:val="00AF6AA7"/>
  </w:style>
  <w:style w:type="character" w:customStyle="1" w:styleId="artjournal">
    <w:name w:val="art_journal"/>
    <w:basedOn w:val="DefaultParagraphFont"/>
    <w:rsid w:val="00AF6AA7"/>
  </w:style>
  <w:style w:type="character" w:customStyle="1" w:styleId="artdatevolumeissuepart">
    <w:name w:val="art_datevolumeissuepart"/>
    <w:basedOn w:val="DefaultParagraphFont"/>
    <w:rsid w:val="00AF6AA7"/>
  </w:style>
  <w:style w:type="character" w:customStyle="1" w:styleId="artpages">
    <w:name w:val="art_pages"/>
    <w:basedOn w:val="DefaultParagraphFont"/>
    <w:rsid w:val="00AF6AA7"/>
  </w:style>
  <w:style w:type="character" w:customStyle="1" w:styleId="singlehighlightclass">
    <w:name w:val="single_highlight_class"/>
    <w:basedOn w:val="DefaultParagraphFont"/>
    <w:rsid w:val="00AF6AA7"/>
  </w:style>
  <w:style w:type="character" w:customStyle="1" w:styleId="degree">
    <w:name w:val="degree"/>
    <w:basedOn w:val="DefaultParagraphFont"/>
    <w:rsid w:val="00AF6AA7"/>
  </w:style>
  <w:style w:type="character" w:customStyle="1" w:styleId="major">
    <w:name w:val="major"/>
    <w:basedOn w:val="DefaultParagraphFont"/>
    <w:rsid w:val="00AF6AA7"/>
  </w:style>
  <w:style w:type="character" w:customStyle="1" w:styleId="authors">
    <w:name w:val="authors"/>
    <w:basedOn w:val="DefaultParagraphFont"/>
    <w:rsid w:val="00AF6AA7"/>
  </w:style>
  <w:style w:type="character" w:customStyle="1" w:styleId="views">
    <w:name w:val="views"/>
    <w:basedOn w:val="DefaultParagraphFont"/>
    <w:rsid w:val="00AF6AA7"/>
  </w:style>
  <w:style w:type="character" w:customStyle="1" w:styleId="stmainservices">
    <w:name w:val="stmainservices"/>
    <w:basedOn w:val="DefaultParagraphFont"/>
    <w:rsid w:val="00AF6AA7"/>
  </w:style>
  <w:style w:type="character" w:customStyle="1" w:styleId="stbubblehcount">
    <w:name w:val="stbubble_hcount"/>
    <w:basedOn w:val="DefaultParagraphFont"/>
    <w:rsid w:val="00AF6AA7"/>
  </w:style>
  <w:style w:type="paragraph" w:customStyle="1" w:styleId="Document">
    <w:name w:val="_Document"/>
    <w:basedOn w:val="Default"/>
    <w:next w:val="Default"/>
    <w:uiPriority w:val="99"/>
    <w:rsid w:val="00AF6AA7"/>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AF6AA7"/>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AF6AA7"/>
    <w:pPr>
      <w:widowControl w:val="0"/>
    </w:pPr>
    <w:rPr>
      <w:rFonts w:ascii="AKDPE C+ Utopia" w:eastAsiaTheme="minorEastAsia" w:hAnsi="AKDPE C+ Utopia" w:cs="Cambria"/>
      <w:color w:val="auto"/>
    </w:rPr>
  </w:style>
  <w:style w:type="paragraph" w:customStyle="1" w:styleId="collapsed-hide">
    <w:name w:val="collapsed-hide"/>
    <w:basedOn w:val="Normal"/>
    <w:rsid w:val="00AF6AA7"/>
    <w:pPr>
      <w:spacing w:before="100" w:beforeAutospacing="1" w:after="100" w:afterAutospacing="1"/>
    </w:pPr>
    <w:rPr>
      <w:rFonts w:ascii="Tahoma" w:hAnsi="Tahoma"/>
      <w:szCs w:val="20"/>
    </w:rPr>
  </w:style>
  <w:style w:type="paragraph" w:customStyle="1" w:styleId="Pa7">
    <w:name w:val="Pa7"/>
    <w:basedOn w:val="Default"/>
    <w:next w:val="Default"/>
    <w:uiPriority w:val="99"/>
    <w:rsid w:val="00AF6AA7"/>
    <w:pPr>
      <w:widowControl w:val="0"/>
      <w:spacing w:line="211" w:lineRule="atLeast"/>
    </w:pPr>
    <w:rPr>
      <w:rFonts w:ascii="Courier New" w:eastAsiaTheme="minorEastAsia" w:hAnsi="Courier New" w:cs="Cambria"/>
      <w:color w:val="auto"/>
    </w:rPr>
  </w:style>
  <w:style w:type="paragraph" w:customStyle="1" w:styleId="odd">
    <w:name w:val="odd"/>
    <w:basedOn w:val="Normal"/>
    <w:rsid w:val="00AF6AA7"/>
    <w:pPr>
      <w:spacing w:before="100" w:beforeAutospacing="1" w:after="100" w:afterAutospacing="1"/>
    </w:pPr>
    <w:rPr>
      <w:rFonts w:ascii="Tahoma" w:hAnsi="Tahoma"/>
      <w:szCs w:val="20"/>
    </w:rPr>
  </w:style>
  <w:style w:type="character" w:customStyle="1" w:styleId="article-date">
    <w:name w:val="article-date"/>
    <w:basedOn w:val="DefaultParagraphFont"/>
    <w:rsid w:val="00AF6AA7"/>
  </w:style>
  <w:style w:type="character" w:customStyle="1" w:styleId="article-author">
    <w:name w:val="article-author"/>
    <w:basedOn w:val="DefaultParagraphFont"/>
    <w:rsid w:val="00AF6AA7"/>
  </w:style>
  <w:style w:type="character" w:customStyle="1" w:styleId="tolocaltime">
    <w:name w:val="tolocaltime"/>
    <w:basedOn w:val="DefaultParagraphFont"/>
    <w:rsid w:val="00AF6AA7"/>
  </w:style>
  <w:style w:type="character" w:customStyle="1" w:styleId="pb-byline">
    <w:name w:val="pb-byline"/>
    <w:basedOn w:val="DefaultParagraphFont"/>
    <w:rsid w:val="00AF6AA7"/>
  </w:style>
  <w:style w:type="character" w:customStyle="1" w:styleId="pb-timestamp">
    <w:name w:val="pb-timestamp"/>
    <w:basedOn w:val="DefaultParagraphFont"/>
    <w:rsid w:val="00AF6AA7"/>
  </w:style>
  <w:style w:type="paragraph" w:customStyle="1" w:styleId="Pa8">
    <w:name w:val="Pa8"/>
    <w:basedOn w:val="Default"/>
    <w:next w:val="Default"/>
    <w:uiPriority w:val="99"/>
    <w:rsid w:val="00AF6AA7"/>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AF6AA7"/>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AF6AA7"/>
  </w:style>
  <w:style w:type="character" w:customStyle="1" w:styleId="even">
    <w:name w:val="even"/>
    <w:basedOn w:val="DefaultParagraphFont"/>
    <w:rsid w:val="00AF6AA7"/>
  </w:style>
  <w:style w:type="paragraph" w:customStyle="1" w:styleId="volissue">
    <w:name w:val="volissue"/>
    <w:basedOn w:val="Normal"/>
    <w:rsid w:val="00AF6AA7"/>
    <w:pPr>
      <w:spacing w:before="100" w:beforeAutospacing="1" w:after="100" w:afterAutospacing="1"/>
    </w:pPr>
    <w:rPr>
      <w:rFonts w:ascii="Tahoma" w:hAnsi="Tahoma"/>
      <w:szCs w:val="20"/>
    </w:rPr>
  </w:style>
  <w:style w:type="character" w:customStyle="1" w:styleId="view-count">
    <w:name w:val="view-count"/>
    <w:basedOn w:val="DefaultParagraphFont"/>
    <w:rsid w:val="00AF6AA7"/>
  </w:style>
  <w:style w:type="character" w:customStyle="1" w:styleId="tChar">
    <w:name w:val="t Char"/>
    <w:rsid w:val="00AF6AA7"/>
    <w:rPr>
      <w:rFonts w:ascii="Georgia" w:eastAsia="Times New Roman" w:hAnsi="Georgia" w:cs="Calibri"/>
      <w:b/>
      <w:lang w:val="x-none" w:eastAsia="x-none"/>
    </w:rPr>
  </w:style>
  <w:style w:type="paragraph" w:customStyle="1" w:styleId="BoldUnderlineChar20">
    <w:name w:val="BoldUnderline Char2"/>
    <w:link w:val="BoldUnderlineChar2Char"/>
    <w:rsid w:val="00AF6AA7"/>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F6AA7"/>
    <w:rPr>
      <w:rFonts w:ascii="Times New Roman" w:eastAsia="Times New Roman" w:hAnsi="Times New Roman" w:cs="Times New Roman"/>
      <w:b/>
      <w:sz w:val="20"/>
      <w:u w:val="single"/>
    </w:rPr>
  </w:style>
  <w:style w:type="character" w:customStyle="1" w:styleId="UnderlineCharChar4">
    <w:name w:val="Underline Char Char4"/>
    <w:rsid w:val="00AF6AA7"/>
    <w:rPr>
      <w:szCs w:val="24"/>
      <w:u w:val="single"/>
      <w:lang w:val="en-US" w:eastAsia="en-US" w:bidi="ar-SA"/>
    </w:rPr>
  </w:style>
  <w:style w:type="character" w:customStyle="1" w:styleId="BoldUnderlineCharChar3">
    <w:name w:val="BoldUnderline Char Char3"/>
    <w:rsid w:val="00AF6AA7"/>
    <w:rPr>
      <w:b/>
      <w:szCs w:val="24"/>
      <w:u w:val="single"/>
      <w:lang w:val="en-US" w:eastAsia="en-US" w:bidi="ar-SA"/>
    </w:rPr>
  </w:style>
  <w:style w:type="character" w:customStyle="1" w:styleId="BoldUnderlineCharChar2">
    <w:name w:val="BoldUnderline Char Char2"/>
    <w:rsid w:val="00AF6AA7"/>
    <w:rPr>
      <w:b/>
      <w:szCs w:val="24"/>
      <w:u w:val="single"/>
      <w:lang w:val="en-US" w:eastAsia="en-US" w:bidi="ar-SA"/>
    </w:rPr>
  </w:style>
  <w:style w:type="paragraph" w:customStyle="1" w:styleId="UnderlineCard0">
    <w:name w:val="UnderlineCard"/>
    <w:basedOn w:val="Heading3"/>
    <w:link w:val="UnderlineCardChar"/>
    <w:qFormat/>
    <w:rsid w:val="00AF6AA7"/>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AF6AA7"/>
    <w:rPr>
      <w:rFonts w:ascii="Calibri" w:eastAsia="Calibri" w:hAnsi="Calibri" w:cs="Times New Roman"/>
      <w:sz w:val="20"/>
      <w:szCs w:val="20"/>
      <w:u w:val="single"/>
      <w:lang w:val="x-none" w:eastAsia="x-none"/>
    </w:rPr>
  </w:style>
  <w:style w:type="character" w:customStyle="1" w:styleId="5Notunderlined">
    <w:name w:val="5 Not underlined"/>
    <w:rsid w:val="00AF6AA7"/>
    <w:rPr>
      <w:rFonts w:ascii="Times New Roman" w:hAnsi="Times New Roman"/>
      <w:sz w:val="16"/>
    </w:rPr>
  </w:style>
  <w:style w:type="character" w:customStyle="1" w:styleId="volume-issue">
    <w:name w:val="volume-issue"/>
    <w:rsid w:val="00AF6AA7"/>
    <w:rPr>
      <w:rFonts w:cs="Times New Roman"/>
    </w:rPr>
  </w:style>
  <w:style w:type="character" w:customStyle="1" w:styleId="i">
    <w:name w:val="i"/>
    <w:basedOn w:val="DefaultParagraphFont"/>
    <w:uiPriority w:val="99"/>
    <w:rsid w:val="00AF6AA7"/>
  </w:style>
  <w:style w:type="character" w:customStyle="1" w:styleId="storytext">
    <w:name w:val="storytext"/>
    <w:basedOn w:val="DefaultParagraphFont"/>
    <w:rsid w:val="00AF6AA7"/>
  </w:style>
  <w:style w:type="character" w:customStyle="1" w:styleId="heading3char0">
    <w:name w:val="heading3char"/>
    <w:rsid w:val="00AF6AA7"/>
  </w:style>
  <w:style w:type="character" w:customStyle="1" w:styleId="boldness1">
    <w:name w:val="boldness1"/>
    <w:rsid w:val="00AF6AA7"/>
  </w:style>
  <w:style w:type="paragraph" w:customStyle="1" w:styleId="Cardd">
    <w:name w:val="Cardd"/>
    <w:basedOn w:val="Normal"/>
    <w:uiPriority w:val="4"/>
    <w:qFormat/>
    <w:rsid w:val="00AF6AA7"/>
    <w:pPr>
      <w:ind w:left="288" w:right="288"/>
    </w:pPr>
  </w:style>
  <w:style w:type="paragraph" w:customStyle="1" w:styleId="document0">
    <w:name w:val="document"/>
    <w:basedOn w:val="Normal"/>
    <w:rsid w:val="00AF6AA7"/>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AF6AA7"/>
    <w:rPr>
      <w:rFonts w:cs="Arial"/>
      <w:bCs/>
      <w:szCs w:val="26"/>
      <w:u w:val="single"/>
      <w:lang w:val="en-US" w:eastAsia="en-US" w:bidi="ar-SA"/>
    </w:rPr>
  </w:style>
  <w:style w:type="character" w:customStyle="1" w:styleId="current-selection">
    <w:name w:val="current-selection"/>
    <w:basedOn w:val="DefaultParagraphFont"/>
    <w:rsid w:val="00AF6AA7"/>
  </w:style>
  <w:style w:type="character" w:customStyle="1" w:styleId="a2">
    <w:name w:val="_"/>
    <w:basedOn w:val="DefaultParagraphFont"/>
    <w:rsid w:val="00AF6AA7"/>
  </w:style>
  <w:style w:type="paragraph" w:customStyle="1" w:styleId="Shrink6">
    <w:name w:val="Shrink 6"/>
    <w:basedOn w:val="Normal"/>
    <w:qFormat/>
    <w:rsid w:val="00AF6AA7"/>
    <w:rPr>
      <w:rFonts w:eastAsia="Calibri" w:cs="Times New Roman"/>
      <w:sz w:val="12"/>
    </w:rPr>
  </w:style>
  <w:style w:type="character" w:customStyle="1" w:styleId="messagecontent">
    <w:name w:val="message_content"/>
    <w:rsid w:val="00AF6AA7"/>
  </w:style>
  <w:style w:type="character" w:customStyle="1" w:styleId="StyleUnderlineChar">
    <w:name w:val="Style Underline Char"/>
    <w:basedOn w:val="DefaultParagraphFont"/>
    <w:rsid w:val="00AF6AA7"/>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F6AA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F6AA7"/>
    <w:rPr>
      <w:rFonts w:ascii="Calibri" w:eastAsia="Times New Roman" w:hAnsi="Calibri" w:cs="Arial"/>
      <w:b/>
      <w:bCs/>
      <w:kern w:val="32"/>
      <w:szCs w:val="32"/>
      <w:u w:val="single"/>
    </w:rPr>
  </w:style>
  <w:style w:type="character" w:customStyle="1" w:styleId="twelptblackblack1">
    <w:name w:val="twelptblackblack1"/>
    <w:basedOn w:val="DefaultParagraphFont"/>
    <w:rsid w:val="00AF6AA7"/>
    <w:rPr>
      <w:rFonts w:ascii="Verdana" w:hAnsi="Verdana" w:hint="default"/>
      <w:color w:val="000000"/>
      <w:sz w:val="16"/>
      <w:szCs w:val="16"/>
    </w:rPr>
  </w:style>
  <w:style w:type="character" w:customStyle="1" w:styleId="Heading3CharCharCharChar1">
    <w:name w:val="Heading 3 Char Char Char Char1"/>
    <w:rsid w:val="00AF6AA7"/>
    <w:rPr>
      <w:rFonts w:cs="Arial"/>
      <w:bCs/>
      <w:szCs w:val="26"/>
      <w:u w:val="single"/>
      <w:lang w:val="en-US" w:eastAsia="en-US" w:bidi="ar-SA"/>
    </w:rPr>
  </w:style>
  <w:style w:type="paragraph" w:customStyle="1" w:styleId="conintrotext">
    <w:name w:val="conintrotext"/>
    <w:basedOn w:val="Normal"/>
    <w:uiPriority w:val="99"/>
    <w:rsid w:val="00AF6AA7"/>
    <w:pPr>
      <w:spacing w:before="100" w:beforeAutospacing="1" w:after="100" w:afterAutospacing="1"/>
    </w:pPr>
    <w:rPr>
      <w:rFonts w:eastAsia="Times New Roman"/>
      <w:sz w:val="24"/>
    </w:rPr>
  </w:style>
  <w:style w:type="character" w:customStyle="1" w:styleId="comment-body">
    <w:name w:val="comment-body"/>
    <w:rsid w:val="00AF6AA7"/>
  </w:style>
  <w:style w:type="character" w:customStyle="1" w:styleId="UnderlineCharCharChar1">
    <w:name w:val="Underline Char Char Char1"/>
    <w:rsid w:val="00AF6AA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F6AA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F6AA7"/>
    <w:rPr>
      <w:rFonts w:asciiTheme="minorHAnsi" w:eastAsia="MS Mincho" w:hAnsiTheme="minorHAnsi" w:cstheme="minorBidi"/>
      <w:b/>
      <w:sz w:val="24"/>
      <w:u w:val="single"/>
    </w:rPr>
  </w:style>
  <w:style w:type="character" w:customStyle="1" w:styleId="mw-headline">
    <w:name w:val="mw-headline"/>
    <w:rsid w:val="00AF6AA7"/>
  </w:style>
  <w:style w:type="character" w:customStyle="1" w:styleId="flagicon">
    <w:name w:val="flagicon"/>
    <w:rsid w:val="00AF6AA7"/>
  </w:style>
  <w:style w:type="paragraph" w:customStyle="1" w:styleId="assert">
    <w:name w:val="assert"/>
    <w:basedOn w:val="Normal"/>
    <w:uiPriority w:val="99"/>
    <w:rsid w:val="00AF6AA7"/>
    <w:pPr>
      <w:spacing w:before="100" w:beforeAutospacing="1" w:after="100" w:afterAutospacing="1"/>
    </w:pPr>
    <w:rPr>
      <w:rFonts w:eastAsia="Times New Roman"/>
      <w:sz w:val="24"/>
    </w:rPr>
  </w:style>
  <w:style w:type="character" w:customStyle="1" w:styleId="apturelink">
    <w:name w:val="apturelink"/>
    <w:rsid w:val="00AF6AA7"/>
  </w:style>
  <w:style w:type="character" w:customStyle="1" w:styleId="apturelinkicon">
    <w:name w:val="apturelinkicon"/>
    <w:rsid w:val="00AF6AA7"/>
  </w:style>
  <w:style w:type="paragraph" w:customStyle="1" w:styleId="Default1">
    <w:name w:val="Default1"/>
    <w:basedOn w:val="Default"/>
    <w:next w:val="Default"/>
    <w:uiPriority w:val="99"/>
    <w:rsid w:val="00AF6AA7"/>
    <w:rPr>
      <w:color w:val="auto"/>
    </w:rPr>
  </w:style>
  <w:style w:type="paragraph" w:customStyle="1" w:styleId="center">
    <w:name w:val="center"/>
    <w:basedOn w:val="Normal"/>
    <w:uiPriority w:val="99"/>
    <w:rsid w:val="00AF6AA7"/>
    <w:pPr>
      <w:spacing w:before="100" w:beforeAutospacing="1" w:after="100" w:afterAutospacing="1"/>
    </w:pPr>
    <w:rPr>
      <w:rFonts w:eastAsia="Times New Roman"/>
      <w:sz w:val="24"/>
    </w:rPr>
  </w:style>
  <w:style w:type="character" w:customStyle="1" w:styleId="LittleChar">
    <w:name w:val="Little Char"/>
    <w:link w:val="Little"/>
    <w:rsid w:val="00AF6AA7"/>
    <w:rPr>
      <w:rFonts w:ascii="Garamond" w:eastAsia="Times New Roman" w:hAnsi="Garamond" w:cs="Calibri"/>
      <w:sz w:val="22"/>
    </w:rPr>
  </w:style>
  <w:style w:type="character" w:customStyle="1" w:styleId="UnderlineChar1Char">
    <w:name w:val="Underline Char1 Char"/>
    <w:rsid w:val="00AF6AA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F6AA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F6AA7"/>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F6AA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F6AA7"/>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F6AA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F6AA7"/>
    <w:rPr>
      <w:rFonts w:asciiTheme="minorHAnsi" w:eastAsia="MS Mincho" w:hAnsiTheme="minorHAnsi" w:cstheme="minorBidi"/>
      <w:b/>
      <w:sz w:val="24"/>
      <w:u w:val="single"/>
    </w:rPr>
  </w:style>
  <w:style w:type="paragraph" w:customStyle="1" w:styleId="CardBody">
    <w:name w:val="Card Body"/>
    <w:basedOn w:val="Normal"/>
    <w:link w:val="CardBodyChar"/>
    <w:rsid w:val="00AF6AA7"/>
    <w:rPr>
      <w:rFonts w:eastAsia="Times New Roman"/>
    </w:rPr>
  </w:style>
  <w:style w:type="character" w:customStyle="1" w:styleId="CardBodyChar">
    <w:name w:val="Card Body Char"/>
    <w:link w:val="CardBody"/>
    <w:rsid w:val="00AF6AA7"/>
    <w:rPr>
      <w:rFonts w:ascii="Calibri" w:eastAsia="Times New Roman" w:hAnsi="Calibri" w:cs="Calibri"/>
      <w:sz w:val="22"/>
    </w:rPr>
  </w:style>
  <w:style w:type="character" w:customStyle="1" w:styleId="ptitleinside">
    <w:name w:val="p_title_inside"/>
    <w:rsid w:val="00AF6AA7"/>
  </w:style>
  <w:style w:type="paragraph" w:customStyle="1" w:styleId="StyleBoldandUnderlineChar11ptBorderSinglesolidline">
    <w:name w:val="Style Bold and Underline Char + 11 pt Border: : (Single solid line..."/>
    <w:link w:val="StyleBoldandUnderlineChar11ptBorderSinglesolidlineChar"/>
    <w:rsid w:val="00AF6AA7"/>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F6AA7"/>
    <w:rPr>
      <w:rFonts w:eastAsia="Times New Roman"/>
      <w:b/>
      <w:bCs/>
      <w:sz w:val="22"/>
      <w:szCs w:val="20"/>
      <w:u w:val="single"/>
      <w:bdr w:val="single" w:sz="4" w:space="0" w:color="auto"/>
    </w:rPr>
  </w:style>
  <w:style w:type="character" w:customStyle="1" w:styleId="Heading1CharChar1">
    <w:name w:val="Heading 1 Char Char1"/>
    <w:rsid w:val="00AF6AA7"/>
    <w:rPr>
      <w:rFonts w:cs="Arial"/>
      <w:b/>
      <w:bCs/>
      <w:szCs w:val="32"/>
      <w:lang w:val="en-US" w:eastAsia="en-US" w:bidi="ar-SA"/>
    </w:rPr>
  </w:style>
  <w:style w:type="paragraph" w:customStyle="1" w:styleId="Indentation">
    <w:name w:val="Indentation"/>
    <w:basedOn w:val="Normal"/>
    <w:uiPriority w:val="99"/>
    <w:rsid w:val="00AF6AA7"/>
    <w:pPr>
      <w:ind w:left="288" w:right="288"/>
    </w:pPr>
  </w:style>
  <w:style w:type="character" w:customStyle="1" w:styleId="StyleUnderlineCharChar9ptBold">
    <w:name w:val="Style Underline Char Char + 9 pt Bold"/>
    <w:rsid w:val="00AF6AA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F6AA7"/>
    <w:rPr>
      <w:rFonts w:eastAsia="Times New Roman"/>
      <w:u w:val="single"/>
    </w:rPr>
  </w:style>
  <w:style w:type="character" w:customStyle="1" w:styleId="StyleStyle4ArialNarrow9ptChar">
    <w:name w:val="Style Style4 + Arial Narrow 9 pt Char"/>
    <w:link w:val="StyleStyle4ArialNarrow9pt"/>
    <w:rsid w:val="00AF6AA7"/>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AF6AA7"/>
    <w:rPr>
      <w:rFonts w:eastAsia="Times New Roman"/>
      <w:b/>
      <w:bCs/>
      <w:u w:val="single"/>
    </w:rPr>
  </w:style>
  <w:style w:type="character" w:customStyle="1" w:styleId="StyleStyle4ArialNarrow9ptBoldChar">
    <w:name w:val="Style Style4 + Arial Narrow 9 pt Bold Char"/>
    <w:link w:val="StyleStyle4ArialNarrow9ptBold"/>
    <w:rsid w:val="00AF6AA7"/>
    <w:rPr>
      <w:rFonts w:ascii="Calibri" w:eastAsia="Times New Roman" w:hAnsi="Calibri" w:cs="Calibri"/>
      <w:b/>
      <w:bCs/>
      <w:sz w:val="22"/>
      <w:u w:val="single"/>
    </w:rPr>
  </w:style>
  <w:style w:type="character" w:customStyle="1" w:styleId="StyleBoldandUnderlineCharChar29pt">
    <w:name w:val="Style Bold and Underline Char Char2 + 9 pt"/>
    <w:rsid w:val="00AF6AA7"/>
    <w:rPr>
      <w:rFonts w:ascii="Times New Roman" w:hAnsi="Times New Roman"/>
      <w:b/>
      <w:bCs/>
      <w:noProof w:val="0"/>
      <w:sz w:val="20"/>
      <w:u w:val="single"/>
    </w:rPr>
  </w:style>
  <w:style w:type="character" w:customStyle="1" w:styleId="StyleUnderlineCharChar19pt">
    <w:name w:val="Style Underline Char Char1 + 9 pt"/>
    <w:rsid w:val="00AF6AA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F6AA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F6AA7"/>
    <w:rPr>
      <w:rFonts w:ascii="Georgia" w:eastAsia="Times New Roman" w:hAnsi="Georgia"/>
      <w:b/>
      <w:smallCaps/>
      <w:sz w:val="24"/>
      <w:szCs w:val="24"/>
      <w:u w:val="single"/>
    </w:rPr>
  </w:style>
  <w:style w:type="character" w:customStyle="1" w:styleId="CardTextCharChar">
    <w:name w:val="Card Text Char Char"/>
    <w:rsid w:val="00AF6AA7"/>
    <w:rPr>
      <w:rFonts w:ascii="Times New Roman" w:eastAsia="Times New Roman" w:hAnsi="Times New Roman" w:cs="Times New Roman"/>
      <w:sz w:val="20"/>
      <w:szCs w:val="20"/>
    </w:rPr>
  </w:style>
  <w:style w:type="character" w:customStyle="1" w:styleId="citeChar1">
    <w:name w:val="cite Char"/>
    <w:locked/>
    <w:rsid w:val="00AF6AA7"/>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F6AA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F6AA7"/>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F6AA7"/>
    <w:rPr>
      <w:i/>
      <w:iCs/>
      <w:sz w:val="20"/>
      <w:u w:val="single"/>
    </w:rPr>
  </w:style>
  <w:style w:type="character" w:customStyle="1" w:styleId="HIGHLIGHT0">
    <w:name w:val="HIGHLIGHT"/>
    <w:uiPriority w:val="1"/>
    <w:rsid w:val="00AF6AA7"/>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F6AA7"/>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AF6AA7"/>
    <w:rPr>
      <w:rFonts w:ascii="Times New Roman" w:eastAsia="Times New Roman" w:hAnsi="Times New Roman" w:cs="Times New Roman"/>
      <w:b/>
      <w:sz w:val="28"/>
    </w:rPr>
  </w:style>
  <w:style w:type="character" w:customStyle="1" w:styleId="FifthChar">
    <w:name w:val="Fifth Char"/>
    <w:link w:val="Fifth"/>
    <w:rsid w:val="00AF6AA7"/>
    <w:rPr>
      <w:rFonts w:ascii="Calibri" w:eastAsia="Calibri" w:hAnsi="Calibri" w:cs="Calibri"/>
      <w:sz w:val="22"/>
    </w:rPr>
  </w:style>
  <w:style w:type="paragraph" w:customStyle="1" w:styleId="Third">
    <w:name w:val="Third"/>
    <w:basedOn w:val="Normal"/>
    <w:link w:val="ThirdChar"/>
    <w:rsid w:val="00AF6AA7"/>
    <w:rPr>
      <w:rFonts w:eastAsia="Times New Roman"/>
      <w:b/>
      <w:u w:val="single"/>
      <w:lang w:val="x-none" w:eastAsia="x-none"/>
    </w:rPr>
  </w:style>
  <w:style w:type="character" w:customStyle="1" w:styleId="ThirdChar">
    <w:name w:val="Third Char"/>
    <w:link w:val="Third"/>
    <w:rsid w:val="00AF6AA7"/>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AF6AA7"/>
    <w:pPr>
      <w:widowControl w:val="0"/>
      <w:jc w:val="both"/>
      <w:outlineLvl w:val="1"/>
    </w:pPr>
    <w:rPr>
      <w:rFonts w:ascii="Times New Roman" w:eastAsia="Times New Roman" w:hAnsi="Times New Roman" w:cs="Times New Roman"/>
      <w:b/>
    </w:rPr>
  </w:style>
  <w:style w:type="character" w:customStyle="1" w:styleId="CardsCharChar">
    <w:name w:val="Cards Char Char"/>
    <w:rsid w:val="00AF6AA7"/>
    <w:rPr>
      <w:rFonts w:ascii="Times New Roman" w:eastAsia="Times New Roman" w:hAnsi="Times New Roman"/>
      <w:szCs w:val="24"/>
    </w:rPr>
  </w:style>
  <w:style w:type="character" w:customStyle="1" w:styleId="article-record-publication-volume-issue">
    <w:name w:val="article-record-publication-volume-issue"/>
    <w:rsid w:val="00AF6AA7"/>
  </w:style>
  <w:style w:type="character" w:customStyle="1" w:styleId="NothingCharChar">
    <w:name w:val="Nothing Char Char"/>
    <w:link w:val="NothingCharCharChar"/>
    <w:rsid w:val="00AF6AA7"/>
  </w:style>
  <w:style w:type="paragraph" w:customStyle="1" w:styleId="DebateUnderlineBoldChar">
    <w:name w:val="Debate Underline Bold Char"/>
    <w:basedOn w:val="Normal"/>
    <w:link w:val="DebateUnderlineBoldCharChar"/>
    <w:rsid w:val="00AF6AA7"/>
    <w:pPr>
      <w:jc w:val="both"/>
    </w:pPr>
    <w:rPr>
      <w:rFonts w:eastAsia="Times New Roman"/>
      <w:b/>
      <w:u w:val="thick"/>
    </w:rPr>
  </w:style>
  <w:style w:type="character" w:customStyle="1" w:styleId="DebateUnderlineBoldCharChar">
    <w:name w:val="Debate Underline Bold Char Char"/>
    <w:link w:val="DebateUnderlineBoldChar"/>
    <w:rsid w:val="00AF6AA7"/>
    <w:rPr>
      <w:rFonts w:ascii="Calibri" w:eastAsia="Times New Roman" w:hAnsi="Calibri" w:cs="Calibri"/>
      <w:b/>
      <w:sz w:val="22"/>
      <w:u w:val="thick"/>
    </w:rPr>
  </w:style>
  <w:style w:type="character" w:customStyle="1" w:styleId="resultbodyblack">
    <w:name w:val="resultbodyblack"/>
    <w:rsid w:val="00AF6AA7"/>
    <w:rPr>
      <w:rFonts w:cs="Times New Roman"/>
    </w:rPr>
  </w:style>
  <w:style w:type="paragraph" w:customStyle="1" w:styleId="bloctitles">
    <w:name w:val="bloc titles"/>
    <w:basedOn w:val="Heading1"/>
    <w:next w:val="Normal"/>
    <w:link w:val="bloctitlesChar"/>
    <w:autoRedefine/>
    <w:rsid w:val="00AF6AA7"/>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AF6AA7"/>
    <w:rPr>
      <w:rFonts w:ascii="Calibri" w:eastAsia="Malgun Gothic" w:hAnsi="Calibri" w:cs="Arial"/>
      <w:b/>
      <w:bCs/>
      <w:sz w:val="28"/>
      <w:szCs w:val="32"/>
      <w:u w:val="single"/>
    </w:rPr>
  </w:style>
  <w:style w:type="paragraph" w:customStyle="1" w:styleId="CiteSmallText">
    <w:name w:val="Cite Small Text"/>
    <w:basedOn w:val="Normal"/>
    <w:uiPriority w:val="99"/>
    <w:rsid w:val="00AF6AA7"/>
    <w:pPr>
      <w:widowControl w:val="0"/>
      <w:spacing w:after="200"/>
    </w:pPr>
    <w:rPr>
      <w:rFonts w:ascii="Helvetica Neue" w:hAnsi="Helvetica Neue"/>
      <w:b/>
      <w:sz w:val="18"/>
    </w:rPr>
  </w:style>
  <w:style w:type="character" w:customStyle="1" w:styleId="3TagCite">
    <w:name w:val="3 Tag/Cite"/>
    <w:rsid w:val="00AF6AA7"/>
    <w:rPr>
      <w:rFonts w:ascii="Times New Roman" w:hAnsi="Times New Roman"/>
      <w:b/>
    </w:rPr>
  </w:style>
  <w:style w:type="character" w:customStyle="1" w:styleId="4Qualifications">
    <w:name w:val="4 Qualifications"/>
    <w:rsid w:val="00AF6AA7"/>
    <w:rPr>
      <w:rFonts w:ascii="Times New Roman" w:hAnsi="Times New Roman"/>
      <w:sz w:val="19"/>
    </w:rPr>
  </w:style>
  <w:style w:type="character" w:customStyle="1" w:styleId="6Underlined">
    <w:name w:val="6 Underlined"/>
    <w:rsid w:val="00AF6AA7"/>
    <w:rPr>
      <w:rFonts w:ascii="Times New Roman" w:hAnsi="Times New Roman"/>
      <w:b/>
      <w:sz w:val="21"/>
      <w:u w:val="single"/>
    </w:rPr>
  </w:style>
  <w:style w:type="paragraph" w:customStyle="1" w:styleId="Cards1CharChar">
    <w:name w:val="Cards1 Char Char"/>
    <w:basedOn w:val="Normal"/>
    <w:link w:val="Cards1CharCharChar"/>
    <w:rsid w:val="00AF6AA7"/>
    <w:pPr>
      <w:autoSpaceDE w:val="0"/>
      <w:autoSpaceDN w:val="0"/>
      <w:adjustRightInd w:val="0"/>
      <w:ind w:left="432" w:right="432"/>
      <w:jc w:val="both"/>
    </w:pPr>
    <w:rPr>
      <w:lang w:val="x-none"/>
    </w:rPr>
  </w:style>
  <w:style w:type="character" w:customStyle="1" w:styleId="Cards1CharCharChar">
    <w:name w:val="Cards1 Char Char Char"/>
    <w:link w:val="Cards1CharChar"/>
    <w:rsid w:val="00AF6AA7"/>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AF6AA7"/>
    <w:rPr>
      <w:u w:val="single"/>
    </w:rPr>
  </w:style>
  <w:style w:type="paragraph" w:customStyle="1" w:styleId="UnderlineCharCharCharCharCharCharChar">
    <w:name w:val="Underline Char Char Char Char Char Char Char"/>
    <w:basedOn w:val="Normal"/>
    <w:link w:val="UnderlineCharCharCharCharCharCharCharChar"/>
    <w:rsid w:val="00AF6AA7"/>
    <w:rPr>
      <w:rFonts w:asciiTheme="minorHAnsi" w:hAnsiTheme="minorHAnsi" w:cstheme="minorBidi"/>
      <w:sz w:val="24"/>
      <w:u w:val="single"/>
    </w:rPr>
  </w:style>
  <w:style w:type="paragraph" w:customStyle="1" w:styleId="CitesCharChar">
    <w:name w:val="Cites Char Char"/>
    <w:next w:val="Normal"/>
    <w:link w:val="CitesCharCharChar"/>
    <w:rsid w:val="00AF6AA7"/>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AF6AA7"/>
    <w:rPr>
      <w:rFonts w:ascii="Times New Roman" w:eastAsia="Times New Roman" w:hAnsi="Times New Roman" w:cs="Times New Roman"/>
      <w:sz w:val="20"/>
    </w:rPr>
  </w:style>
  <w:style w:type="character" w:customStyle="1" w:styleId="nohighlighting">
    <w:name w:val="no highlighting"/>
    <w:rsid w:val="00AF6AA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F6AA7"/>
    <w:rPr>
      <w:rFonts w:ascii="Cambria" w:hAnsi="Cambria" w:hint="default"/>
      <w:sz w:val="21"/>
      <w:u w:val="single"/>
    </w:rPr>
  </w:style>
  <w:style w:type="paragraph" w:customStyle="1" w:styleId="Swag">
    <w:name w:val="Swag"/>
    <w:basedOn w:val="Normal"/>
    <w:link w:val="SwagChar"/>
    <w:qFormat/>
    <w:rsid w:val="00AF6AA7"/>
    <w:rPr>
      <w:color w:val="0000FF"/>
      <w:sz w:val="12"/>
      <w:u w:val="single"/>
    </w:rPr>
  </w:style>
  <w:style w:type="character" w:customStyle="1" w:styleId="SwagChar">
    <w:name w:val="Swag Char"/>
    <w:link w:val="Swag"/>
    <w:rsid w:val="00AF6AA7"/>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AF6AA7"/>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F6AA7"/>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F6AA7"/>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F6AA7"/>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F6AA7"/>
    <w:rPr>
      <w:rFonts w:ascii="Garamond" w:eastAsia="MS Mincho" w:hAnsi="Garamond"/>
    </w:rPr>
  </w:style>
  <w:style w:type="character" w:customStyle="1" w:styleId="StyleStyleCardTextLeft-075Right0Char">
    <w:name w:val="Style Style Card Text + Left:  -0.75&quot; + Right:  0&quot; Char"/>
    <w:link w:val="StyleStyleCardTextLeft-075Right0"/>
    <w:rsid w:val="00AF6AA7"/>
    <w:rPr>
      <w:rFonts w:ascii="Garamond" w:eastAsia="MS Mincho" w:hAnsi="Garamond" w:cs="Calibri"/>
      <w:sz w:val="22"/>
    </w:rPr>
  </w:style>
  <w:style w:type="character" w:customStyle="1" w:styleId="CharChar61">
    <w:name w:val="Char Char61"/>
    <w:rsid w:val="00AF6AA7"/>
    <w:rPr>
      <w:rFonts w:cs="Arial"/>
      <w:bCs/>
      <w:sz w:val="16"/>
      <w:szCs w:val="26"/>
      <w:lang w:val="en-US" w:eastAsia="en-US" w:bidi="ar-SA"/>
    </w:rPr>
  </w:style>
  <w:style w:type="character" w:customStyle="1" w:styleId="ListBulletChar">
    <w:name w:val="List Bullet Char"/>
    <w:link w:val="ListBullet"/>
    <w:uiPriority w:val="99"/>
    <w:rsid w:val="00AF6AA7"/>
    <w:rPr>
      <w:rFonts w:ascii="Calibri" w:eastAsia="Calibri" w:hAnsi="Calibri" w:cs="Calibri"/>
      <w:sz w:val="22"/>
    </w:rPr>
  </w:style>
  <w:style w:type="paragraph" w:customStyle="1" w:styleId="subhead10">
    <w:name w:val="subhead1"/>
    <w:basedOn w:val="Normal"/>
    <w:uiPriority w:val="99"/>
    <w:rsid w:val="00AF6AA7"/>
    <w:pPr>
      <w:spacing w:before="100" w:beforeAutospacing="1" w:after="100" w:afterAutospacing="1"/>
    </w:pPr>
    <w:rPr>
      <w:rFonts w:eastAsia="Times New Roman"/>
      <w:sz w:val="24"/>
    </w:rPr>
  </w:style>
  <w:style w:type="character" w:customStyle="1" w:styleId="styledate">
    <w:name w:val="styledate"/>
    <w:rsid w:val="00AF6AA7"/>
  </w:style>
  <w:style w:type="character" w:customStyle="1" w:styleId="BoldandUnderlineChar1">
    <w:name w:val="Bold and Underline Char1"/>
    <w:rsid w:val="00AF6AA7"/>
    <w:rPr>
      <w:b/>
      <w:szCs w:val="24"/>
      <w:u w:val="single"/>
      <w:lang w:val="en-US" w:eastAsia="en-US" w:bidi="ar-SA"/>
    </w:rPr>
  </w:style>
  <w:style w:type="character" w:customStyle="1" w:styleId="BoldandUnderlineChar1Char2">
    <w:name w:val="Bold and Underline Char1 Char2"/>
    <w:rsid w:val="00AF6AA7"/>
    <w:rPr>
      <w:b/>
      <w:szCs w:val="24"/>
      <w:u w:val="single"/>
      <w:lang w:val="en-US" w:eastAsia="en-US" w:bidi="ar-SA"/>
    </w:rPr>
  </w:style>
  <w:style w:type="character" w:customStyle="1" w:styleId="BoldandUnderlineCharChar1">
    <w:name w:val="Bold and Underline Char Char1"/>
    <w:rsid w:val="00AF6AA7"/>
    <w:rPr>
      <w:b/>
      <w:szCs w:val="24"/>
      <w:u w:val="single"/>
      <w:lang w:val="en-US" w:eastAsia="en-US" w:bidi="ar-SA"/>
    </w:rPr>
  </w:style>
  <w:style w:type="character" w:customStyle="1" w:styleId="BoldandUnderlineChar6">
    <w:name w:val="Bold and Underline Char6"/>
    <w:rsid w:val="00AF6AA7"/>
    <w:rPr>
      <w:b/>
      <w:szCs w:val="24"/>
      <w:u w:val="single"/>
      <w:lang w:val="en-US" w:eastAsia="en-US" w:bidi="ar-SA"/>
    </w:rPr>
  </w:style>
  <w:style w:type="character" w:customStyle="1" w:styleId="title-link-wrapper">
    <w:name w:val="title-link-wrapper"/>
    <w:rsid w:val="00AF6AA7"/>
  </w:style>
  <w:style w:type="character" w:customStyle="1" w:styleId="medium-font">
    <w:name w:val="medium-font"/>
    <w:rsid w:val="00AF6AA7"/>
  </w:style>
  <w:style w:type="paragraph" w:customStyle="1" w:styleId="abstract">
    <w:name w:val="abstract"/>
    <w:basedOn w:val="Normal"/>
    <w:uiPriority w:val="99"/>
    <w:rsid w:val="00AF6AA7"/>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AF6AA7"/>
    <w:rPr>
      <w:rFonts w:eastAsia="Times New Roman"/>
      <w:b/>
      <w:bCs/>
      <w:u w:val="single"/>
    </w:rPr>
  </w:style>
  <w:style w:type="character" w:customStyle="1" w:styleId="StyleUnderlineChar11ptBold2Char">
    <w:name w:val="Style Underline Char + 11 pt Bold2 Char"/>
    <w:link w:val="StyleUnderlineChar11ptBold2"/>
    <w:rsid w:val="00AF6AA7"/>
    <w:rPr>
      <w:rFonts w:ascii="Calibri" w:eastAsia="Times New Roman" w:hAnsi="Calibri" w:cs="Calibri"/>
      <w:b/>
      <w:bCs/>
      <w:sz w:val="22"/>
      <w:u w:val="single"/>
    </w:rPr>
  </w:style>
  <w:style w:type="character" w:customStyle="1" w:styleId="ReallySamllTextChar">
    <w:name w:val="ReallySamllText Char"/>
    <w:rsid w:val="00AF6AA7"/>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F6AA7"/>
    <w:rPr>
      <w:rFonts w:eastAsia="Times New Roman"/>
      <w:u w:val="single"/>
    </w:rPr>
  </w:style>
  <w:style w:type="character" w:customStyle="1" w:styleId="StyleStyleUnderlineTimesNewRoman11ptChar">
    <w:name w:val="Style Style Underline + Times New Roman + 11 pt Char"/>
    <w:link w:val="StyleStyleUnderlineTimesNewRoman11pt"/>
    <w:rsid w:val="00AF6AA7"/>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F6AA7"/>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AF6AA7"/>
    <w:rPr>
      <w:rFonts w:ascii="Calibri" w:eastAsia="Times New Roman" w:hAnsi="Calibri" w:cs="Calibri"/>
      <w:sz w:val="22"/>
      <w:u w:val="single"/>
    </w:rPr>
  </w:style>
  <w:style w:type="character" w:customStyle="1" w:styleId="style10">
    <w:name w:val="style1"/>
    <w:rsid w:val="00AF6AA7"/>
  </w:style>
  <w:style w:type="character" w:customStyle="1" w:styleId="pmtermsel">
    <w:name w:val="pmtermsel"/>
    <w:rsid w:val="00AF6AA7"/>
  </w:style>
  <w:style w:type="character" w:customStyle="1" w:styleId="showipapr">
    <w:name w:val="show_ipapr"/>
    <w:rsid w:val="00AF6AA7"/>
  </w:style>
  <w:style w:type="character" w:customStyle="1" w:styleId="dnindex">
    <w:name w:val="dnindex"/>
    <w:rsid w:val="00AF6AA7"/>
  </w:style>
  <w:style w:type="character" w:customStyle="1" w:styleId="23">
    <w:name w:val="23"/>
    <w:rsid w:val="00AF6AA7"/>
    <w:rPr>
      <w:rFonts w:ascii="Times New Roman" w:hAnsi="Times New Roman" w:cs="Arial"/>
      <w:bCs/>
      <w:sz w:val="20"/>
      <w:u w:val="single"/>
      <w:lang w:val="en-US" w:eastAsia="en-US" w:bidi="ar-SA"/>
    </w:rPr>
  </w:style>
  <w:style w:type="character" w:customStyle="1" w:styleId="33">
    <w:name w:val="33"/>
    <w:rsid w:val="00AF6AA7"/>
    <w:rPr>
      <w:rFonts w:ascii="Times New Roman" w:hAnsi="Times New Roman" w:cs="Arial"/>
      <w:b/>
      <w:bCs/>
      <w:sz w:val="20"/>
      <w:u w:val="single"/>
      <w:lang w:val="en-US" w:eastAsia="en-US" w:bidi="ar-SA"/>
    </w:rPr>
  </w:style>
  <w:style w:type="character" w:customStyle="1" w:styleId="55">
    <w:name w:val="55"/>
    <w:rsid w:val="00AF6AA7"/>
    <w:rPr>
      <w:rFonts w:cs="Arial"/>
      <w:bCs/>
      <w:sz w:val="20"/>
      <w:u w:val="single"/>
      <w:lang w:val="en-US" w:eastAsia="en-US" w:bidi="ar-SA"/>
    </w:rPr>
  </w:style>
  <w:style w:type="character" w:customStyle="1" w:styleId="authoraffil">
    <w:name w:val="authoraffil"/>
    <w:rsid w:val="00AF6AA7"/>
  </w:style>
  <w:style w:type="character" w:customStyle="1" w:styleId="CharChar8">
    <w:name w:val="Char Char8"/>
    <w:rsid w:val="00AF6AA7"/>
    <w:rPr>
      <w:rFonts w:ascii="Georgia" w:eastAsia="Times New Roman" w:hAnsi="Georgia"/>
      <w:b/>
      <w:bCs/>
      <w:sz w:val="30"/>
      <w:szCs w:val="28"/>
      <w:u w:val="single"/>
    </w:rPr>
  </w:style>
  <w:style w:type="character" w:customStyle="1" w:styleId="FontStyle13">
    <w:name w:val="Font Style13"/>
    <w:uiPriority w:val="99"/>
    <w:rsid w:val="00AF6AA7"/>
    <w:rPr>
      <w:rFonts w:ascii="Constantia" w:hAnsi="Constantia" w:cs="Constantia"/>
      <w:sz w:val="18"/>
      <w:szCs w:val="18"/>
    </w:rPr>
  </w:style>
  <w:style w:type="character" w:customStyle="1" w:styleId="TagsCharCharCharChar">
    <w:name w:val="Tags Char Char Char Char"/>
    <w:rsid w:val="00AF6AA7"/>
    <w:rPr>
      <w:rFonts w:ascii="Times New Roman" w:eastAsia="Times New Roman" w:hAnsi="Times New Roman" w:cs="Times New Roman"/>
      <w:b/>
      <w:sz w:val="24"/>
      <w:szCs w:val="24"/>
    </w:rPr>
  </w:style>
  <w:style w:type="character" w:customStyle="1" w:styleId="Citation1Char">
    <w:name w:val="Citation1 Char"/>
    <w:link w:val="Citation10"/>
    <w:locked/>
    <w:rsid w:val="00AF6AA7"/>
    <w:rPr>
      <w:rFonts w:ascii="Georgia" w:hAnsi="Georgia"/>
      <w:b/>
      <w:u w:val="single"/>
    </w:rPr>
  </w:style>
  <w:style w:type="paragraph" w:customStyle="1" w:styleId="Citation10">
    <w:name w:val="Citation1"/>
    <w:basedOn w:val="Normal"/>
    <w:link w:val="Citation1Char"/>
    <w:qFormat/>
    <w:rsid w:val="00AF6AA7"/>
    <w:rPr>
      <w:rFonts w:ascii="Georgia" w:hAnsi="Georgia" w:cstheme="minorBidi"/>
      <w:b/>
      <w:sz w:val="24"/>
      <w:u w:val="single"/>
    </w:rPr>
  </w:style>
  <w:style w:type="character" w:customStyle="1" w:styleId="TaglineChar">
    <w:name w:val="Tagline Char"/>
    <w:link w:val="Tagline0"/>
    <w:locked/>
    <w:rsid w:val="00AF6AA7"/>
    <w:rPr>
      <w:rFonts w:ascii="Georgia" w:hAnsi="Georgia"/>
      <w:b/>
    </w:rPr>
  </w:style>
  <w:style w:type="paragraph" w:customStyle="1" w:styleId="Tagline0">
    <w:name w:val="Tagline"/>
    <w:basedOn w:val="Normal"/>
    <w:link w:val="TaglineChar"/>
    <w:qFormat/>
    <w:rsid w:val="00AF6AA7"/>
    <w:rPr>
      <w:rFonts w:ascii="Georgia" w:hAnsi="Georgia" w:cstheme="minorBidi"/>
      <w:b/>
      <w:sz w:val="24"/>
    </w:rPr>
  </w:style>
  <w:style w:type="paragraph" w:customStyle="1" w:styleId="NothingCharCharChar">
    <w:name w:val="Nothing Char Char Char"/>
    <w:link w:val="NothingCharChar"/>
    <w:rsid w:val="00AF6AA7"/>
    <w:pPr>
      <w:jc w:val="both"/>
    </w:pPr>
  </w:style>
  <w:style w:type="paragraph" w:customStyle="1" w:styleId="StyleLeft021">
    <w:name w:val="Style Left:  0.2&quot;1"/>
    <w:basedOn w:val="Normal"/>
    <w:uiPriority w:val="99"/>
    <w:rsid w:val="00AF6AA7"/>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F6AA7"/>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F6AA7"/>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F6AA7"/>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F6AA7"/>
    <w:rPr>
      <w:rFonts w:ascii="Calibri" w:eastAsia="Times New Roman" w:hAnsi="Calibri" w:cs="Calibri"/>
      <w:sz w:val="22"/>
      <w:u w:val="single"/>
      <w:bdr w:val="single" w:sz="4" w:space="0" w:color="auto"/>
    </w:rPr>
  </w:style>
  <w:style w:type="character" w:customStyle="1" w:styleId="boldcitationChar">
    <w:name w:val="bold citation Char"/>
    <w:rsid w:val="00AF6AA7"/>
    <w:rPr>
      <w:rFonts w:ascii="Arial" w:hAnsi="Arial"/>
      <w:b/>
      <w:sz w:val="28"/>
      <w:szCs w:val="24"/>
      <w:u w:val="thick"/>
      <w:lang w:val="en-US" w:eastAsia="en-US" w:bidi="ar-SA"/>
    </w:rPr>
  </w:style>
  <w:style w:type="paragraph" w:customStyle="1" w:styleId="BlockTitle20">
    <w:name w:val="Block Title #2"/>
    <w:basedOn w:val="Normal"/>
    <w:uiPriority w:val="99"/>
    <w:rsid w:val="00AF6AA7"/>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AF6AA7"/>
    <w:rPr>
      <w:b/>
    </w:rPr>
  </w:style>
  <w:style w:type="character" w:customStyle="1" w:styleId="BoldunderlineChar3">
    <w:name w:val="Bold/underline Char"/>
    <w:rsid w:val="00AF6AA7"/>
    <w:rPr>
      <w:rFonts w:eastAsia="SimSun"/>
      <w:b/>
      <w:noProof w:val="0"/>
      <w:sz w:val="24"/>
      <w:szCs w:val="24"/>
      <w:u w:val="single"/>
      <w:lang w:val="en-US" w:eastAsia="zh-CN" w:bidi="ar-SA"/>
    </w:rPr>
  </w:style>
  <w:style w:type="character" w:customStyle="1" w:styleId="underlinetextchar0">
    <w:name w:val="underlinetextchar"/>
    <w:rsid w:val="00AF6AA7"/>
  </w:style>
  <w:style w:type="character" w:customStyle="1" w:styleId="boldciteChar1">
    <w:name w:val="bold cite Char1"/>
    <w:rsid w:val="00AF6AA7"/>
    <w:rPr>
      <w:b/>
      <w:sz w:val="28"/>
      <w:u w:val="thick" w:color="000000"/>
    </w:rPr>
  </w:style>
  <w:style w:type="character" w:customStyle="1" w:styleId="tagCharCharChar1">
    <w:name w:val="tag Char Char Char1"/>
    <w:rsid w:val="00AF6AA7"/>
    <w:rPr>
      <w:b/>
      <w:sz w:val="24"/>
      <w:lang w:val="en-US" w:eastAsia="en-US" w:bidi="ar-SA"/>
    </w:rPr>
  </w:style>
  <w:style w:type="character" w:customStyle="1" w:styleId="underlinecardChar0">
    <w:name w:val="underline card Char"/>
    <w:rsid w:val="00AF6AA7"/>
    <w:rPr>
      <w:rFonts w:ascii="Arial" w:hAnsi="Arial"/>
      <w:sz w:val="18"/>
      <w:szCs w:val="24"/>
      <w:u w:val="single"/>
      <w:lang w:val="en-US" w:eastAsia="en-US" w:bidi="ar-SA"/>
    </w:rPr>
  </w:style>
  <w:style w:type="paragraph" w:customStyle="1" w:styleId="date-comments">
    <w:name w:val="date-comments"/>
    <w:basedOn w:val="Normal"/>
    <w:uiPriority w:val="99"/>
    <w:rsid w:val="00AF6AA7"/>
    <w:pPr>
      <w:spacing w:before="100" w:beforeAutospacing="1" w:after="100" w:afterAutospacing="1"/>
    </w:pPr>
    <w:rPr>
      <w:rFonts w:ascii="Times" w:hAnsi="Times"/>
      <w:szCs w:val="20"/>
    </w:rPr>
  </w:style>
  <w:style w:type="character" w:customStyle="1" w:styleId="articleauthor0">
    <w:name w:val="articleauthor"/>
    <w:rsid w:val="00AF6AA7"/>
  </w:style>
  <w:style w:type="character" w:customStyle="1" w:styleId="bodysubtoc">
    <w:name w:val="bodysubtoc"/>
    <w:rsid w:val="00AF6AA7"/>
  </w:style>
  <w:style w:type="character" w:customStyle="1" w:styleId="lefttitlesmaller">
    <w:name w:val="lefttitlesmaller"/>
    <w:rsid w:val="00AF6AA7"/>
  </w:style>
  <w:style w:type="character" w:customStyle="1" w:styleId="mb">
    <w:name w:val="mb"/>
    <w:rsid w:val="00AF6AA7"/>
  </w:style>
  <w:style w:type="character" w:customStyle="1" w:styleId="submitted-date">
    <w:name w:val="submitted-date"/>
    <w:rsid w:val="00AF6AA7"/>
  </w:style>
  <w:style w:type="character" w:customStyle="1" w:styleId="submitted-time">
    <w:name w:val="submitted-time"/>
    <w:rsid w:val="00AF6AA7"/>
  </w:style>
  <w:style w:type="character" w:customStyle="1" w:styleId="A20">
    <w:name w:val="A2"/>
    <w:uiPriority w:val="99"/>
    <w:rsid w:val="00AF6AA7"/>
    <w:rPr>
      <w:rFonts w:ascii="Sabon LT Std" w:hAnsi="Sabon LT Std" w:cs="Sabon LT Std" w:hint="default"/>
      <w:color w:val="000000"/>
      <w:sz w:val="15"/>
      <w:szCs w:val="15"/>
    </w:rPr>
  </w:style>
  <w:style w:type="character" w:customStyle="1" w:styleId="searchword">
    <w:name w:val="searchword"/>
    <w:rsid w:val="00AF6AA7"/>
  </w:style>
  <w:style w:type="paragraph" w:customStyle="1" w:styleId="Heading2Char2CharChar12">
    <w:name w:val="Heading 2 Char2 Char Char12"/>
    <w:aliases w:val="Char Char Char Char Char Char1 Char Char Char Char Char1,Char Char22"/>
    <w:next w:val="Normal"/>
    <w:uiPriority w:val="99"/>
    <w:rsid w:val="00AF6AA7"/>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F6AA7"/>
    <w:rPr>
      <w:rFonts w:ascii="Times New Roman" w:hAnsi="Times New Roman" w:cs="Times New Roman"/>
      <w:sz w:val="18"/>
      <w:szCs w:val="18"/>
    </w:rPr>
  </w:style>
  <w:style w:type="character" w:customStyle="1" w:styleId="bylines">
    <w:name w:val="bylines"/>
    <w:basedOn w:val="DefaultParagraphFont"/>
    <w:rsid w:val="00AF6AA7"/>
  </w:style>
  <w:style w:type="character" w:customStyle="1" w:styleId="StyleStyleBoldUnderlineUnderlineIntenseEmphasis1apple-style-2">
    <w:name w:val="Style Style Bold UnderlineUnderlineIntense Emphasis1apple-style-...2"/>
    <w:basedOn w:val="DefaultParagraphFont"/>
    <w:rsid w:val="00AF6AA7"/>
    <w:rPr>
      <w:b w:val="0"/>
      <w:bCs/>
      <w:sz w:val="22"/>
      <w:u w:val="single"/>
    </w:rPr>
  </w:style>
  <w:style w:type="character" w:customStyle="1" w:styleId="FontStyle57">
    <w:name w:val="Font Style57"/>
    <w:rsid w:val="00AF6AA7"/>
    <w:rPr>
      <w:rFonts w:ascii="Georgia" w:hAnsi="Georgia" w:cs="Georgia"/>
      <w:b/>
      <w:bCs/>
      <w:sz w:val="14"/>
      <w:szCs w:val="14"/>
    </w:rPr>
  </w:style>
  <w:style w:type="character" w:customStyle="1" w:styleId="FontStyle89">
    <w:name w:val="Font Style89"/>
    <w:rsid w:val="00AF6AA7"/>
    <w:rPr>
      <w:rFonts w:ascii="Times New Roman" w:hAnsi="Times New Roman" w:cs="Times New Roman"/>
      <w:b/>
      <w:bCs/>
      <w:smallCaps/>
      <w:spacing w:val="40"/>
      <w:sz w:val="16"/>
      <w:szCs w:val="16"/>
    </w:rPr>
  </w:style>
  <w:style w:type="character" w:customStyle="1" w:styleId="style3Char0">
    <w:name w:val="style 3 Char"/>
    <w:rsid w:val="00AF6AA7"/>
    <w:rPr>
      <w:sz w:val="18"/>
      <w:szCs w:val="24"/>
      <w:lang w:val="en-US" w:eastAsia="en-US" w:bidi="ar-SA"/>
    </w:rPr>
  </w:style>
  <w:style w:type="paragraph" w:customStyle="1" w:styleId="003Cite">
    <w:name w:val="003Cite"/>
    <w:basedOn w:val="Normal"/>
    <w:rsid w:val="00AF6AA7"/>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AF6AA7"/>
    <w:pPr>
      <w:jc w:val="both"/>
    </w:pPr>
    <w:rPr>
      <w:b/>
      <w:color w:val="000000"/>
      <w:u w:val="single"/>
    </w:rPr>
  </w:style>
  <w:style w:type="character" w:customStyle="1" w:styleId="NormalBoldChar">
    <w:name w:val="Normal + Bold Char"/>
    <w:aliases w:val="Double Underline Char"/>
    <w:basedOn w:val="DefaultParagraphFont"/>
    <w:link w:val="NormalBold"/>
    <w:rsid w:val="00AF6AA7"/>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AF6AA7"/>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AF6AA7"/>
    <w:rPr>
      <w:rFonts w:ascii="Times New Roman" w:eastAsia="Times New Roman" w:hAnsi="Times New Roman" w:cs="Times New Roman"/>
      <w:u w:val="thick"/>
      <w:lang w:val="x-none" w:eastAsia="x-none"/>
    </w:rPr>
  </w:style>
  <w:style w:type="character" w:customStyle="1" w:styleId="BlockHeadingsChar1">
    <w:name w:val="Block Headings Char1"/>
    <w:rsid w:val="00AF6AA7"/>
    <w:rPr>
      <w:b/>
      <w:caps/>
    </w:rPr>
  </w:style>
  <w:style w:type="character" w:customStyle="1" w:styleId="Longcite">
    <w:name w:val="Longcite"/>
    <w:rsid w:val="00AF6AA7"/>
    <w:rPr>
      <w:sz w:val="16"/>
    </w:rPr>
  </w:style>
  <w:style w:type="paragraph" w:customStyle="1" w:styleId="NormalUnderline0">
    <w:name w:val="Normal + Underline"/>
    <w:basedOn w:val="Normal"/>
    <w:link w:val="NormalUnderlineChar0"/>
    <w:rsid w:val="00AF6AA7"/>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AF6AA7"/>
    <w:rPr>
      <w:rFonts w:ascii="Times New Roman" w:eastAsia="Times New Roman" w:hAnsi="Times New Roman" w:cs="Times New Roman"/>
      <w:b/>
      <w:u w:val="single"/>
      <w:lang w:val="x-none" w:eastAsia="x-none"/>
    </w:rPr>
  </w:style>
  <w:style w:type="character" w:customStyle="1" w:styleId="FontStyle170">
    <w:name w:val="Font Style170"/>
    <w:uiPriority w:val="99"/>
    <w:rsid w:val="00AF6AA7"/>
    <w:rPr>
      <w:rFonts w:ascii="Bookman Old Style" w:hAnsi="Bookman Old Style" w:cs="Bookman Old Style"/>
      <w:sz w:val="16"/>
      <w:szCs w:val="16"/>
    </w:rPr>
  </w:style>
  <w:style w:type="character" w:customStyle="1" w:styleId="FontStyle17">
    <w:name w:val="Font Style17"/>
    <w:uiPriority w:val="99"/>
    <w:rsid w:val="00AF6AA7"/>
    <w:rPr>
      <w:rFonts w:ascii="Book Antiqua" w:hAnsi="Book Antiqua" w:cs="Book Antiqua"/>
      <w:i/>
      <w:iCs/>
      <w:spacing w:val="10"/>
      <w:sz w:val="22"/>
      <w:szCs w:val="22"/>
    </w:rPr>
  </w:style>
  <w:style w:type="character" w:customStyle="1" w:styleId="FontStyle329">
    <w:name w:val="Font Style329"/>
    <w:basedOn w:val="DefaultParagraphFont"/>
    <w:uiPriority w:val="99"/>
    <w:rsid w:val="00AF6AA7"/>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AF6AA7"/>
  </w:style>
  <w:style w:type="character" w:customStyle="1" w:styleId="DateTimeChar">
    <w:name w:val="DateTime Char"/>
    <w:basedOn w:val="DefaultParagraphFont"/>
    <w:link w:val="DateTime"/>
    <w:uiPriority w:val="4"/>
    <w:rsid w:val="00AF6AA7"/>
    <w:rPr>
      <w:rFonts w:ascii="Calibri" w:hAnsi="Calibri" w:cs="Calibri"/>
      <w:sz w:val="22"/>
    </w:rPr>
  </w:style>
  <w:style w:type="paragraph" w:customStyle="1" w:styleId="Lecture">
    <w:name w:val="Lecture"/>
    <w:next w:val="BodyText"/>
    <w:link w:val="LectureChar"/>
    <w:autoRedefine/>
    <w:uiPriority w:val="4"/>
    <w:qFormat/>
    <w:rsid w:val="00AF6AA7"/>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AF6AA7"/>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AF6AA7"/>
  </w:style>
  <w:style w:type="character" w:customStyle="1" w:styleId="m-8559461887574130099gmail-styleunderline">
    <w:name w:val="m_-8559461887574130099gmail-styleunderline"/>
    <w:basedOn w:val="DefaultParagraphFont"/>
    <w:rsid w:val="00AF6AA7"/>
  </w:style>
  <w:style w:type="paragraph" w:styleId="NoSpacing">
    <w:name w:val="No Spacing"/>
    <w:link w:val="NoSpacingChar"/>
    <w:uiPriority w:val="1"/>
    <w:qFormat/>
    <w:rsid w:val="00AF6AA7"/>
    <w:rPr>
      <w:rFonts w:ascii="Times New Roman" w:eastAsia="Times New Roman" w:hAnsi="Times New Roman" w:cs="Times New Roman"/>
    </w:rPr>
  </w:style>
  <w:style w:type="character" w:customStyle="1" w:styleId="LDCut">
    <w:name w:val="LD Cut"/>
    <w:basedOn w:val="DefaultParagraphFont"/>
    <w:uiPriority w:val="1"/>
    <w:qFormat/>
    <w:rsid w:val="00DE0DF6"/>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DE0DF6"/>
    <w:rPr>
      <w:rFonts w:ascii="Times New Roman" w:hAnsi="Times New Roman" w:cs="Times New Roman" w:hint="default"/>
      <w:b/>
      <w:bCs w:val="0"/>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strobites.org/2022/02/24/space-sustainability/" TargetMode="External"/><Relationship Id="rId18" Type="http://schemas.openxmlformats.org/officeDocument/2006/relationships/hyperlink" Target="https://www.cfa.harvard.edu/big-questions/how-can-astronomy-improve-life-earth" TargetMode="External"/><Relationship Id="rId3" Type="http://schemas.openxmlformats.org/officeDocument/2006/relationships/customXml" Target="../customXml/item3.xml"/><Relationship Id="rId21" Type="http://schemas.openxmlformats.org/officeDocument/2006/relationships/hyperlink" Target="http://plato.stanford.edu/entries/naturalism/)" TargetMode="External"/><Relationship Id="rId7" Type="http://schemas.openxmlformats.org/officeDocument/2006/relationships/settings" Target="settings.xml"/><Relationship Id="rId12" Type="http://schemas.openxmlformats.org/officeDocument/2006/relationships/hyperlink" Target="https://sci-hub.se/10.1016/j.actaastro.2016.03.034" TargetMode="External"/><Relationship Id="rId17" Type="http://schemas.openxmlformats.org/officeDocument/2006/relationships/hyperlink" Target="https://arxiv.org/pdf/2202.06994.pdf" TargetMode="External"/><Relationship Id="rId2" Type="http://schemas.openxmlformats.org/officeDocument/2006/relationships/customXml" Target="../customXml/item2.xml"/><Relationship Id="rId16" Type="http://schemas.openxmlformats.org/officeDocument/2006/relationships/hyperlink" Target="https://www.theintlscholar.com/periodical/12/14/2020/analysis-commercialization-space-risk-international-law-military-space-race" TargetMode="External"/><Relationship Id="rId20" Type="http://schemas.openxmlformats.org/officeDocument/2006/relationships/hyperlink" Target="https://metro.co.uk/2019/05/18/we-will-all-end-up-killing-each-other-and-one-nuclear-blast-could-do-it-93701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erospace.org/article/space-debris-101" TargetMode="External"/><Relationship Id="rId23" Type="http://schemas.openxmlformats.org/officeDocument/2006/relationships/fontTable" Target="fontTable.xml"/><Relationship Id="rId10" Type="http://schemas.openxmlformats.org/officeDocument/2006/relationships/hyperlink" Target="https://www.ncbi.nlm.nih.gov/pmc/articles/PMC7293599/" TargetMode="External"/><Relationship Id="rId19" Type="http://schemas.openxmlformats.org/officeDocument/2006/relationships/hyperlink" Target="https://www.19fortyfive.com/2022/01/does-a-space-war-mean-a-nuclear-war/" TargetMode="External"/><Relationship Id="rId4" Type="http://schemas.openxmlformats.org/officeDocument/2006/relationships/customXml" Target="../customXml/item4.xml"/><Relationship Id="rId9" Type="http://schemas.openxmlformats.org/officeDocument/2006/relationships/hyperlink" Target="https://www.nasa.gov/mission_pages/station/news/orbital_debris.html"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16019</Words>
  <Characters>91310</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2022-04-10T18:40:00Z</dcterms:created>
  <dcterms:modified xsi:type="dcterms:W3CDTF">2022-04-10T18:40:00Z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