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64967" w14:textId="77777777" w:rsidR="009F663D" w:rsidRPr="009F663D" w:rsidRDefault="009F663D" w:rsidP="009F663D"/>
    <w:p w14:paraId="387910F6" w14:textId="0F6CEABD" w:rsidR="005138FF" w:rsidRDefault="005138FF" w:rsidP="005138FF">
      <w:pPr>
        <w:pStyle w:val="Heading1"/>
      </w:pPr>
      <w:r>
        <w:lastRenderedPageBreak/>
        <w:t>1AC</w:t>
      </w:r>
    </w:p>
    <w:p w14:paraId="178C7FB7" w14:textId="77777777" w:rsidR="005138FF" w:rsidRPr="004B7B38" w:rsidRDefault="005138FF" w:rsidP="005138FF"/>
    <w:p w14:paraId="040C5ADD" w14:textId="77E78E83" w:rsidR="005138FF" w:rsidRPr="00BD2E70" w:rsidRDefault="005138FF" w:rsidP="005138FF">
      <w:pPr>
        <w:pStyle w:val="Heading3"/>
      </w:pPr>
      <w:r w:rsidRPr="00305C79">
        <w:lastRenderedPageBreak/>
        <w:t>1AC – Framing</w:t>
      </w:r>
    </w:p>
    <w:p w14:paraId="6906796B" w14:textId="77777777" w:rsidR="005138FF" w:rsidRDefault="005138FF" w:rsidP="005138FF">
      <w:pPr>
        <w:pStyle w:val="Heading4"/>
        <w:rPr>
          <w:i/>
        </w:rPr>
      </w:pPr>
      <w:r w:rsidRPr="002677ED">
        <w:rPr>
          <w:i/>
        </w:rPr>
        <w:t>Ethics must begin a priori</w:t>
      </w:r>
    </w:p>
    <w:p w14:paraId="386CF35C" w14:textId="77777777" w:rsidR="005138FF" w:rsidRPr="003E4733" w:rsidRDefault="005138FF" w:rsidP="005138FF">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46C0E311" w14:textId="77777777" w:rsidR="005138FF" w:rsidRDefault="005138FF" w:rsidP="005138FF">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70D3EA6D" w14:textId="77777777" w:rsidR="005138FF" w:rsidRPr="008B7E3A" w:rsidRDefault="005138FF" w:rsidP="005138FF">
      <w:pPr>
        <w:pStyle w:val="Heading4"/>
      </w:pPr>
      <w:r>
        <w:rPr>
          <w:u w:val="single"/>
        </w:rPr>
        <w:t>Normativity outweighs</w:t>
      </w:r>
      <w:r w:rsidRPr="00B3103A">
        <w:rPr>
          <w:u w:val="single"/>
        </w:rPr>
        <w:t>:</w:t>
      </w:r>
      <w:r w:rsidRPr="001273B4">
        <w:t xml:space="preserve"> a]</w:t>
      </w:r>
      <w:r>
        <w:t xml:space="preserve"> Obligations –</w:t>
      </w:r>
      <w:r w:rsidRPr="001273B4">
        <w:t xml:space="preserve"> </w:t>
      </w:r>
      <w:r>
        <w:t xml:space="preserve">lack of it </w:t>
      </w:r>
      <w:r w:rsidRPr="001273B4">
        <w:t xml:space="preserve">doesn’t generate </w:t>
      </w:r>
      <w:r>
        <w:t>stable ethics</w:t>
      </w:r>
      <w:r w:rsidRPr="001273B4">
        <w:t xml:space="preserve"> so it permits anything except the one thing it condemns b] Collapses – injustices need universal ideal principles to ground them and explain why they are wrong</w:t>
      </w:r>
      <w:r>
        <w:t xml:space="preserve"> which otherwise justifies skep since no external reason to follow ethics c] Necessity – every </w:t>
      </w:r>
      <w:proofErr w:type="spellStart"/>
      <w:r>
        <w:t>arg</w:t>
      </w:r>
      <w:proofErr w:type="spellEnd"/>
      <w:r>
        <w:t xml:space="preserve"> presupposes ability to set and pursue ends which collapses to my framework d] Is/Ought Gap – description of injustices only tells us what exists, not how to properly fix it or act with it which leaves all harms unresolved.</w:t>
      </w:r>
    </w:p>
    <w:p w14:paraId="0CD53CFB" w14:textId="77777777" w:rsidR="005138FF" w:rsidRDefault="005138FF" w:rsidP="005138FF">
      <w:pPr>
        <w:pStyle w:val="Heading4"/>
      </w:pPr>
      <w:r w:rsidRPr="00F279F1">
        <w:rPr>
          <w:u w:val="single"/>
        </w:rPr>
        <w:t>That justifies universality</w:t>
      </w:r>
      <w:r>
        <w:t xml:space="preserve"> </w:t>
      </w:r>
      <w:r w:rsidRPr="00CE11B7">
        <w:t xml:space="preserve">– </w:t>
      </w:r>
      <w:r>
        <w:t xml:space="preserve">a] </w:t>
      </w:r>
      <w:r w:rsidRPr="00CE11B7">
        <w:t xml:space="preserve">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6B911384" w14:textId="77777777" w:rsidR="005138FF" w:rsidRDefault="005138FF" w:rsidP="005138FF">
      <w:pPr>
        <w:pStyle w:val="Heading4"/>
      </w:pPr>
      <w:r>
        <w:t>Additionally</w:t>
      </w:r>
      <w:r w:rsidRPr="0088077D">
        <w:t>:</w:t>
      </w:r>
    </w:p>
    <w:p w14:paraId="37A6A0D8" w14:textId="77777777" w:rsidR="005138FF" w:rsidRPr="00CE11B7" w:rsidRDefault="005138FF" w:rsidP="005138FF">
      <w:pPr>
        <w:pStyle w:val="Heading4"/>
      </w:pPr>
      <w:r>
        <w:t xml:space="preserve">[A] </w:t>
      </w:r>
      <w:r w:rsidRPr="00CE11B7">
        <w:t>Only universalizable reason can effectively explain the perspectives of agents – that’s the best method for combatting oppression</w:t>
      </w:r>
      <w:r>
        <w:t>.</w:t>
      </w:r>
    </w:p>
    <w:p w14:paraId="0E755BE8" w14:textId="77777777" w:rsidR="005138FF" w:rsidRPr="00426666" w:rsidRDefault="005138FF" w:rsidP="005138FF">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47539A2A" w14:textId="77777777" w:rsidR="005138FF" w:rsidRDefault="005138FF" w:rsidP="005138FF">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w:t>
      </w:r>
      <w:r w:rsidRPr="00CE11B7">
        <w:rPr>
          <w:rFonts w:asciiTheme="majorHAnsi" w:hAnsiTheme="majorHAnsi" w:cstheme="majorHAnsi"/>
          <w:sz w:val="16"/>
        </w:rPr>
        <w:lastRenderedPageBreak/>
        <w:t xml:space="preserve">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6D4E10A7" w14:textId="7FF278E9" w:rsidR="005138FF" w:rsidRDefault="005138FF" w:rsidP="005138FF">
      <w:pPr>
        <w:pStyle w:val="Heading4"/>
      </w:pPr>
      <w:r>
        <w:lastRenderedPageBreak/>
        <w:t xml:space="preserve">[B] </w:t>
      </w:r>
      <w:r w:rsidRPr="00F73615">
        <w:t xml:space="preserve">Ethical frameworks </w:t>
      </w:r>
      <w:r>
        <w:t xml:space="preserve">are </w:t>
      </w:r>
      <w:r w:rsidRPr="00F73615">
        <w:t xml:space="preserve">topicality interpretations of the word </w:t>
      </w:r>
      <w:r>
        <w:t>unjust</w:t>
      </w:r>
      <w:r w:rsidRPr="00F73615">
        <w:t xml:space="preserve">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2146F8F0" w14:textId="77777777" w:rsidR="005138FF" w:rsidRPr="00E80998" w:rsidRDefault="005138FF" w:rsidP="005138FF">
      <w:pPr>
        <w:pStyle w:val="Heading4"/>
      </w:pPr>
      <w:r w:rsidRPr="00E80998">
        <w:t xml:space="preserve">Thus, the standard is consistency with the categorical imperative. </w:t>
      </w:r>
    </w:p>
    <w:p w14:paraId="3AC8E030" w14:textId="77777777" w:rsidR="005138FF" w:rsidRPr="00CC0D61" w:rsidRDefault="005138FF" w:rsidP="005138FF">
      <w:pPr>
        <w:pStyle w:val="Heading4"/>
        <w:rPr>
          <w:rFonts w:asciiTheme="majorHAnsi" w:hAnsiTheme="majorHAnsi" w:cstheme="majorHAnsi"/>
          <w:color w:val="000000" w:themeColor="text1"/>
        </w:rPr>
      </w:pPr>
      <w:r w:rsidRPr="00F279F1">
        <w:rPr>
          <w:u w:val="single"/>
        </w:rPr>
        <w:t xml:space="preserve">[1] Presumption and </w:t>
      </w:r>
      <w:r>
        <w:rPr>
          <w:u w:val="single"/>
        </w:rPr>
        <w:t>P</w:t>
      </w:r>
      <w:r w:rsidRPr="00F279F1">
        <w:rPr>
          <w:u w:val="single"/>
        </w:rPr>
        <w:t>ermissibility affirm:</w:t>
      </w:r>
      <w:r w:rsidRPr="0088077D">
        <w:t xml:space="preserve"> </w:t>
      </w:r>
      <w:r>
        <w:rPr>
          <w:rFonts w:asciiTheme="majorHAnsi" w:hAnsiTheme="majorHAnsi" w:cstheme="majorHAnsi"/>
          <w:color w:val="000000" w:themeColor="text1"/>
        </w:rPr>
        <w:t>P</w:t>
      </w:r>
      <w:r w:rsidRPr="00CC0D61">
        <w:rPr>
          <w:rFonts w:asciiTheme="majorHAnsi" w:hAnsiTheme="majorHAnsi" w:cstheme="majorHAnsi"/>
          <w:color w:val="000000" w:themeColor="text1"/>
        </w:rPr>
        <w:t>resumption and permissibility affirm</w:t>
      </w:r>
    </w:p>
    <w:p w14:paraId="474D527A" w14:textId="77777777" w:rsidR="005138FF" w:rsidRPr="00CC0D61" w:rsidRDefault="005138FF" w:rsidP="005138FF">
      <w:pPr>
        <w:pStyle w:val="Heading4"/>
        <w:spacing w:line="240" w:lineRule="auto"/>
        <w:rPr>
          <w:rFonts w:asciiTheme="majorHAnsi" w:hAnsiTheme="majorHAnsi" w:cstheme="majorHAnsi"/>
          <w:color w:val="000000" w:themeColor="text1"/>
        </w:rPr>
      </w:pPr>
      <w:r w:rsidRPr="00CC0D61">
        <w:rPr>
          <w:rFonts w:asciiTheme="majorHAnsi" w:hAnsiTheme="majorHAnsi" w:cstheme="majorHAnsi"/>
          <w:color w:val="000000" w:themeColor="text1"/>
        </w:rPr>
        <w:t>A</w:t>
      </w:r>
      <w:r>
        <w:rPr>
          <w:rFonts w:asciiTheme="majorHAnsi" w:hAnsiTheme="majorHAnsi" w:cstheme="majorHAnsi"/>
          <w:color w:val="000000" w:themeColor="text1"/>
        </w:rPr>
        <w:t>]</w:t>
      </w:r>
      <w:r w:rsidRPr="00CC0D61">
        <w:rPr>
          <w:rFonts w:asciiTheme="majorHAnsi" w:hAnsiTheme="majorHAnsi" w:cstheme="majorHAnsi"/>
          <w:color w:val="000000" w:themeColor="text1"/>
        </w:rPr>
        <w:t xml:space="preserve"> We always default to assuming something true until proven false </w:t>
      </w:r>
      <w:proofErr w:type="spellStart"/>
      <w:proofErr w:type="gramStart"/>
      <w:r w:rsidRPr="00CC0D61">
        <w:rPr>
          <w:rFonts w:asciiTheme="majorHAnsi" w:hAnsiTheme="majorHAnsi" w:cstheme="majorHAnsi"/>
          <w:color w:val="000000" w:themeColor="text1"/>
        </w:rPr>
        <w:t>ie</w:t>
      </w:r>
      <w:proofErr w:type="spellEnd"/>
      <w:proofErr w:type="gramEnd"/>
      <w:r w:rsidRPr="00CC0D61">
        <w:rPr>
          <w:rFonts w:asciiTheme="majorHAnsi" w:hAnsiTheme="majorHAnsi" w:cstheme="majorHAnsi"/>
          <w:color w:val="000000" w:themeColor="text1"/>
        </w:rPr>
        <w:t xml:space="preserve"> if I told you my name is </w:t>
      </w:r>
      <w:r>
        <w:rPr>
          <w:rFonts w:asciiTheme="majorHAnsi" w:hAnsiTheme="majorHAnsi" w:cstheme="majorHAnsi"/>
          <w:color w:val="000000" w:themeColor="text1"/>
        </w:rPr>
        <w:t>Jet</w:t>
      </w:r>
      <w:r w:rsidRPr="00CC0D61">
        <w:rPr>
          <w:rFonts w:asciiTheme="majorHAnsi" w:hAnsiTheme="majorHAnsi" w:cstheme="majorHAnsi"/>
          <w:color w:val="000000" w:themeColor="text1"/>
        </w:rPr>
        <w:t xml:space="preserve"> you would believe me </w:t>
      </w:r>
    </w:p>
    <w:p w14:paraId="7C61DF45" w14:textId="77777777" w:rsidR="005138FF" w:rsidRPr="00CC0D61" w:rsidRDefault="005138FF" w:rsidP="005138FF">
      <w:pPr>
        <w:pStyle w:val="Heading4"/>
        <w:spacing w:line="240" w:lineRule="auto"/>
        <w:rPr>
          <w:rFonts w:asciiTheme="majorHAnsi" w:hAnsiTheme="majorHAnsi" w:cstheme="majorHAnsi"/>
          <w:color w:val="000000" w:themeColor="text1"/>
        </w:rPr>
      </w:pPr>
      <w:r>
        <w:rPr>
          <w:rFonts w:asciiTheme="majorHAnsi" w:hAnsiTheme="majorHAnsi" w:cstheme="majorHAnsi"/>
          <w:color w:val="000000" w:themeColor="text1"/>
        </w:rPr>
        <w:t>B]</w:t>
      </w:r>
      <w:r w:rsidRPr="00CC0D61">
        <w:rPr>
          <w:rFonts w:asciiTheme="majorHAnsi" w:hAnsiTheme="majorHAnsi" w:cstheme="majorHAnsi"/>
          <w:color w:val="000000" w:themeColor="text1"/>
        </w:rPr>
        <w:t xml:space="preserve"> Unjust</w:t>
      </w:r>
      <w:r w:rsidRPr="00CC0D61">
        <w:rPr>
          <w:rStyle w:val="FootnoteReference"/>
          <w:rFonts w:asciiTheme="majorHAnsi" w:hAnsiTheme="majorHAnsi" w:cstheme="majorHAnsi"/>
          <w:color w:val="000000" w:themeColor="text1"/>
        </w:rPr>
        <w:footnoteReference w:id="1"/>
      </w:r>
      <w:r w:rsidRPr="00CC0D61">
        <w:rPr>
          <w:rFonts w:asciiTheme="majorHAnsi" w:hAnsiTheme="majorHAnsi" w:cstheme="majorHAnsi"/>
          <w:color w:val="000000" w:themeColor="text1"/>
        </w:rPr>
        <w:t xml:space="preserve"> is “</w:t>
      </w:r>
      <w:r w:rsidRPr="00CC0D61">
        <w:rPr>
          <w:rStyle w:val="Emphasis"/>
          <w:rFonts w:asciiTheme="majorHAnsi" w:hAnsiTheme="majorHAnsi" w:cstheme="majorHAnsi"/>
          <w:highlight w:val="green"/>
        </w:rPr>
        <w:t>not morally right</w:t>
      </w:r>
      <w:r w:rsidRPr="00CC0D61">
        <w:rPr>
          <w:rStyle w:val="Emphasis"/>
          <w:rFonts w:asciiTheme="majorHAnsi" w:hAnsiTheme="majorHAnsi" w:cstheme="majorHAnsi"/>
        </w:rPr>
        <w:t>; not fair</w:t>
      </w:r>
      <w:r w:rsidRPr="00CC0D61">
        <w:rPr>
          <w:rFonts w:asciiTheme="majorHAnsi" w:hAnsiTheme="majorHAnsi" w:cstheme="majorHAnsi"/>
          <w:color w:val="000000" w:themeColor="text1"/>
        </w:rPr>
        <w:t>” and permissibility disproves the positive obligation which is aff ground</w:t>
      </w:r>
    </w:p>
    <w:p w14:paraId="51BF48CF" w14:textId="77777777" w:rsidR="005138FF" w:rsidRDefault="005138FF" w:rsidP="005138FF">
      <w:pPr>
        <w:pStyle w:val="Heading4"/>
      </w:pPr>
      <w:r>
        <w:rPr>
          <w:rFonts w:asciiTheme="majorHAnsi" w:hAnsiTheme="majorHAnsi" w:cstheme="majorHAnsi"/>
          <w:color w:val="000000" w:themeColor="text1"/>
        </w:rPr>
        <w:t>C]</w:t>
      </w:r>
      <w:r w:rsidRPr="00CC0D61">
        <w:rPr>
          <w:rFonts w:asciiTheme="majorHAnsi" w:hAnsiTheme="majorHAnsi" w:cstheme="majorHAnsi"/>
          <w:color w:val="000000" w:themeColor="text1"/>
        </w:rPr>
        <w:t xml:space="preserve"> </w:t>
      </w:r>
      <w:r w:rsidRPr="00361031">
        <w:rPr>
          <w:u w:val="single"/>
        </w:rPr>
        <w:t>Freeze</w:t>
      </w:r>
      <w:r w:rsidRPr="00361031">
        <w:t>- otherwise we would not be able to justify morally neutral actions since there isn’t a prohibition and we would have to prove an obligation.</w:t>
      </w:r>
    </w:p>
    <w:p w14:paraId="0A0298C3" w14:textId="77777777" w:rsidR="005138FF" w:rsidRDefault="005138FF" w:rsidP="005138FF">
      <w:pPr>
        <w:pStyle w:val="Heading4"/>
      </w:pPr>
      <w:r w:rsidRPr="00C423B9">
        <w:rPr>
          <w:u w:val="single"/>
        </w:rPr>
        <w:t>[2] Consequences Fail:</w:t>
      </w:r>
      <w:r w:rsidRPr="00C423B9">
        <w:t xml:space="preserve"> a] Every action has infinite stemming consequences, because every consequence can cause another consequence so we can’t predict. </w:t>
      </w:r>
    </w:p>
    <w:p w14:paraId="5EB73EF4" w14:textId="77777777" w:rsidR="005138FF" w:rsidRDefault="005138FF" w:rsidP="005138FF">
      <w:pPr>
        <w:pStyle w:val="Heading4"/>
      </w:pPr>
      <w:r w:rsidRPr="00C423B9">
        <w:t xml:space="preserve">b] Induction is circular because it relies on the assumption that nature will hold uniform and we could only reach that conclusion through inductive reasoning based on observation of past events. </w:t>
      </w:r>
    </w:p>
    <w:p w14:paraId="3F03E4CE" w14:textId="77777777" w:rsidR="005138FF" w:rsidRDefault="005138FF" w:rsidP="005138FF">
      <w:pPr>
        <w:pStyle w:val="Heading4"/>
      </w:pPr>
      <w:r w:rsidRPr="00C423B9">
        <w:t xml:space="preserve">c] Every action is infinitely divisible, only intents unify because we </w:t>
      </w:r>
      <w:r>
        <w:t>commit</w:t>
      </w:r>
      <w:r w:rsidRPr="00C423B9">
        <w:t xml:space="preserve"> the end point of an action – but consequences cannot determine what step of action is moral </w:t>
      </w:r>
    </w:p>
    <w:p w14:paraId="6C55FF0B" w14:textId="77777777" w:rsidR="005138FF" w:rsidRDefault="005138FF" w:rsidP="005138FF">
      <w:pPr>
        <w:pStyle w:val="Heading4"/>
        <w:rPr>
          <w:rFonts w:asciiTheme="majorHAnsi" w:hAnsiTheme="majorHAnsi" w:cstheme="majorHAnsi"/>
        </w:rPr>
      </w:pPr>
      <w:r w:rsidRPr="00311EA6">
        <w:rPr>
          <w:rFonts w:asciiTheme="majorHAnsi" w:hAnsiTheme="majorHAnsi" w:cstheme="majorHAnsi"/>
        </w:rPr>
        <w:t xml:space="preserve">d] aggregation impossible – impossible to measure pain and pleasure </w:t>
      </w:r>
    </w:p>
    <w:p w14:paraId="32591906" w14:textId="136D8A0E" w:rsidR="005138FF" w:rsidRDefault="005138FF" w:rsidP="005138FF">
      <w:pPr>
        <w:pStyle w:val="Heading4"/>
        <w:rPr>
          <w:rFonts w:asciiTheme="majorHAnsi" w:hAnsiTheme="majorHAnsi" w:cstheme="majorHAnsi"/>
        </w:rPr>
      </w:pPr>
      <w:r w:rsidRPr="00311EA6">
        <w:rPr>
          <w:rFonts w:asciiTheme="majorHAnsi" w:hAnsiTheme="majorHAnsi" w:cstheme="majorHAnsi"/>
        </w:rPr>
        <w:t>e] Every action is infinitely divisible, only intents unify</w:t>
      </w:r>
    </w:p>
    <w:p w14:paraId="721BF4C5" w14:textId="77777777" w:rsidR="005138FF" w:rsidRPr="00405A64" w:rsidRDefault="005138FF" w:rsidP="005138FF">
      <w:pPr>
        <w:pStyle w:val="Heading3"/>
      </w:pPr>
      <w:r>
        <w:lastRenderedPageBreak/>
        <w:t>Offense</w:t>
      </w:r>
    </w:p>
    <w:p w14:paraId="6E6CED51" w14:textId="77777777" w:rsidR="005138FF" w:rsidRDefault="005138FF" w:rsidP="005138FF">
      <w:pPr>
        <w:pStyle w:val="Heading4"/>
      </w:pPr>
      <w:r>
        <w:t>Plan – The appropriation of outer space through the production of orbital debris by private entities is unjust.</w:t>
      </w:r>
    </w:p>
    <w:p w14:paraId="63D92BEB" w14:textId="77777777" w:rsidR="005138FF" w:rsidRDefault="005138FF" w:rsidP="005138FF"/>
    <w:p w14:paraId="1D76BB01" w14:textId="77777777" w:rsidR="005138FF" w:rsidRDefault="005138FF" w:rsidP="005138FF">
      <w:pPr>
        <w:pStyle w:val="Heading4"/>
      </w:pPr>
      <w:r>
        <w:t>Orbital debris is</w:t>
      </w:r>
    </w:p>
    <w:p w14:paraId="6EF0C6AA" w14:textId="77777777" w:rsidR="005138FF" w:rsidRPr="00172966" w:rsidRDefault="005138FF" w:rsidP="005138FF">
      <w:r w:rsidRPr="00172966">
        <w:rPr>
          <w:rStyle w:val="Style13ptBold"/>
        </w:rPr>
        <w:t>NASA.gov</w:t>
      </w:r>
      <w:r>
        <w:rPr>
          <w:rStyle w:val="Style13ptBold"/>
        </w:rPr>
        <w:t xml:space="preserve"> 21</w:t>
      </w:r>
      <w:r>
        <w:t xml:space="preserve"> [NASA – 5/26/21. “</w:t>
      </w:r>
      <w:r w:rsidRPr="00172966">
        <w:t>Space Debris and Human Spacecraft</w:t>
      </w:r>
      <w:r>
        <w:t xml:space="preserve">.” </w:t>
      </w:r>
      <w:hyperlink r:id="rId11" w:history="1">
        <w:r w:rsidRPr="00EE4324">
          <w:rPr>
            <w:rStyle w:val="Hyperlink"/>
          </w:rPr>
          <w:t>https://www.nasa.gov/mission_pages/station/news/orbital_debris.html</w:t>
        </w:r>
      </w:hyperlink>
      <w:r>
        <w:t>] Justin</w:t>
      </w:r>
    </w:p>
    <w:p w14:paraId="26025588" w14:textId="77777777" w:rsidR="005138FF" w:rsidRPr="00172966" w:rsidRDefault="005138FF" w:rsidP="005138FF">
      <w:pPr>
        <w:rPr>
          <w:sz w:val="16"/>
        </w:rPr>
      </w:pPr>
      <w:r w:rsidRPr="00172966">
        <w:rPr>
          <w:sz w:val="16"/>
        </w:rPr>
        <w:t>Orbital Debris</w:t>
      </w:r>
    </w:p>
    <w:p w14:paraId="4297F9EE" w14:textId="77777777" w:rsidR="005138FF" w:rsidRPr="00172966" w:rsidRDefault="005138FF" w:rsidP="005138FF">
      <w:pPr>
        <w:rPr>
          <w:sz w:val="16"/>
        </w:rPr>
      </w:pPr>
      <w:r w:rsidRPr="00172966">
        <w:rPr>
          <w:sz w:val="16"/>
        </w:rPr>
        <w:t>Space debris encompasses both natural meteoroid and artificial (human-made) orbital debris. Meteoroids are in orbit about the sun, while most artificial debris is in orbit about the Earth (hence the term “orbital” debris).</w:t>
      </w:r>
    </w:p>
    <w:p w14:paraId="5B5BE9CA" w14:textId="77777777" w:rsidR="005138FF" w:rsidRDefault="005138FF" w:rsidP="005138FF">
      <w:pPr>
        <w:rPr>
          <w:sz w:val="16"/>
        </w:rPr>
      </w:pPr>
      <w:r w:rsidRPr="00172966">
        <w:rPr>
          <w:sz w:val="16"/>
        </w:rPr>
        <w:t xml:space="preserve">Orbital debris is </w:t>
      </w:r>
      <w:r w:rsidRPr="00172966">
        <w:rPr>
          <w:highlight w:val="green"/>
          <w:u w:val="single"/>
        </w:rPr>
        <w:t xml:space="preserve">any </w:t>
      </w:r>
      <w:r w:rsidRPr="00172966">
        <w:rPr>
          <w:rStyle w:val="Emphasis"/>
          <w:highlight w:val="green"/>
        </w:rPr>
        <w:t>human-made object</w:t>
      </w:r>
      <w:r w:rsidRPr="00172966">
        <w:rPr>
          <w:highlight w:val="green"/>
          <w:u w:val="single"/>
        </w:rPr>
        <w:t xml:space="preserve"> in orbit</w:t>
      </w:r>
      <w:r w:rsidRPr="00172966">
        <w:rPr>
          <w:u w:val="single"/>
        </w:rPr>
        <w:t xml:space="preserve"> about the Earth </w:t>
      </w:r>
      <w:r w:rsidRPr="00172966">
        <w:rPr>
          <w:highlight w:val="green"/>
          <w:u w:val="single"/>
        </w:rPr>
        <w:t xml:space="preserve">that </w:t>
      </w:r>
      <w:r w:rsidRPr="00172966">
        <w:rPr>
          <w:rStyle w:val="Emphasis"/>
          <w:highlight w:val="green"/>
        </w:rPr>
        <w:t>no longer serves a useful function</w:t>
      </w:r>
      <w:r w:rsidRPr="00172966">
        <w:rPr>
          <w:sz w:val="16"/>
        </w:rPr>
        <w:t xml:space="preserve">. Such debris includes </w:t>
      </w:r>
      <w:r w:rsidRPr="00172966">
        <w:rPr>
          <w:rStyle w:val="Emphasis"/>
        </w:rPr>
        <w:t>nonfunctional</w:t>
      </w:r>
      <w:r w:rsidRPr="00172966">
        <w:rPr>
          <w:u w:val="single"/>
        </w:rPr>
        <w:t xml:space="preserve"> spacecraft</w:t>
      </w:r>
      <w:r w:rsidRPr="00172966">
        <w:rPr>
          <w:sz w:val="16"/>
        </w:rPr>
        <w:t xml:space="preserve">, </w:t>
      </w:r>
      <w:r w:rsidRPr="00172966">
        <w:rPr>
          <w:rStyle w:val="Emphasis"/>
        </w:rPr>
        <w:t>abandoned</w:t>
      </w:r>
      <w:r w:rsidRPr="00172966">
        <w:rPr>
          <w:u w:val="single"/>
        </w:rPr>
        <w:t xml:space="preserve"> launch vehicle stages</w:t>
      </w:r>
      <w:r w:rsidRPr="00172966">
        <w:rPr>
          <w:sz w:val="16"/>
        </w:rPr>
        <w:t xml:space="preserve">, </w:t>
      </w:r>
      <w:r w:rsidRPr="00172966">
        <w:rPr>
          <w:u w:val="single"/>
        </w:rPr>
        <w:t xml:space="preserve">mission-related </w:t>
      </w:r>
      <w:r w:rsidRPr="00172966">
        <w:rPr>
          <w:rStyle w:val="Emphasis"/>
        </w:rPr>
        <w:t>debris</w:t>
      </w:r>
      <w:r w:rsidRPr="00172966">
        <w:rPr>
          <w:sz w:val="16"/>
        </w:rPr>
        <w:t xml:space="preserve">, </w:t>
      </w:r>
      <w:r w:rsidRPr="00172966">
        <w:rPr>
          <w:u w:val="single"/>
        </w:rPr>
        <w:t xml:space="preserve">and </w:t>
      </w:r>
      <w:r w:rsidRPr="00172966">
        <w:rPr>
          <w:rStyle w:val="Emphasis"/>
        </w:rPr>
        <w:t>fragmentation</w:t>
      </w:r>
      <w:r w:rsidRPr="00172966">
        <w:rPr>
          <w:u w:val="single"/>
        </w:rPr>
        <w:t xml:space="preserve"> debris</w:t>
      </w:r>
      <w:r w:rsidRPr="00172966">
        <w:rPr>
          <w:sz w:val="16"/>
        </w:rPr>
        <w:t>.</w:t>
      </w:r>
    </w:p>
    <w:p w14:paraId="7024CB6A" w14:textId="77777777" w:rsidR="005138FF" w:rsidRDefault="005138FF" w:rsidP="005138FF"/>
    <w:p w14:paraId="4E9C83F7" w14:textId="77777777" w:rsidR="005138FF" w:rsidRDefault="005138FF" w:rsidP="005138FF">
      <w:pPr>
        <w:pStyle w:val="Heading4"/>
      </w:pPr>
      <w:r>
        <w:t xml:space="preserve">The aff interprets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657F6847" w14:textId="77777777" w:rsidR="005138FF" w:rsidRPr="009B41D4" w:rsidRDefault="005138FF" w:rsidP="005138FF">
      <w:r w:rsidRPr="00DF5153">
        <w:rPr>
          <w:rStyle w:val="Style13ptBold"/>
        </w:rPr>
        <w:t>Rao et al 20</w:t>
      </w:r>
      <w:r>
        <w:t xml:space="preserve">. Akhil, Matthew Burgess, and Daniel </w:t>
      </w:r>
      <w:proofErr w:type="spellStart"/>
      <w:r>
        <w:t>Kaffine</w:t>
      </w:r>
      <w:proofErr w:type="spellEnd"/>
      <w:r>
        <w:t xml:space="preserv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12" w:history="1">
        <w:r w:rsidRPr="00BE0E32">
          <w:rPr>
            <w:rStyle w:val="Hyperlink"/>
          </w:rPr>
          <w:t>https://www.ncbi.nlm.nih.gov/pmc/articles/PMC7293599/</w:t>
        </w:r>
      </w:hyperlink>
      <w:r>
        <w:t>] Justin</w:t>
      </w:r>
    </w:p>
    <w:p w14:paraId="63D06BEB" w14:textId="77777777" w:rsidR="005138FF" w:rsidRPr="00FB4B6B" w:rsidRDefault="005138FF" w:rsidP="005138FF">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w:t>
      </w:r>
      <w:proofErr w:type="gramStart"/>
      <w:r w:rsidRPr="00BA44E4">
        <w:rPr>
          <w:sz w:val="14"/>
        </w:rPr>
        <w:t>Similar to</w:t>
      </w:r>
      <w:proofErr w:type="gramEnd"/>
      <w:r w:rsidRPr="00BA44E4">
        <w:rPr>
          <w:sz w:val="14"/>
        </w:rPr>
        <w:t xml:space="preserve">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w:t>
      </w:r>
      <w:r w:rsidRPr="00BA44E4">
        <w:rPr>
          <w:sz w:val="14"/>
        </w:rPr>
        <w:lastRenderedPageBreak/>
        <w:t xml:space="preserve">the tragedy of the commons has often been a game of catch-up with substantial social costs. The </w:t>
      </w:r>
      <w:r w:rsidRPr="00FB4B6B">
        <w:rPr>
          <w:u w:val="single"/>
        </w:rPr>
        <w:t>infant space industry can avert these costs before they escalate.</w:t>
      </w:r>
    </w:p>
    <w:p w14:paraId="4DC90770" w14:textId="77777777" w:rsidR="005138FF" w:rsidRPr="00BA44E4" w:rsidRDefault="005138FF" w:rsidP="005138FF">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long time </w:t>
      </w:r>
      <w:proofErr w:type="spellStart"/>
      <w:r>
        <w:rPr>
          <w:sz w:val="14"/>
        </w:rPr>
        <w:t>ss</w:t>
      </w:r>
      <w:r w:rsidRPr="00BA44E4">
        <w:rPr>
          <w:sz w:val="14"/>
        </w:rPr>
        <w:t>horizons</w:t>
      </w:r>
      <w:proofErr w:type="spellEnd"/>
      <w:r w:rsidRPr="00BA44E4">
        <w:rPr>
          <w:sz w:val="14"/>
        </w:rPr>
        <w:t>—</w:t>
      </w:r>
      <w:r w:rsidRPr="00FB4B6B">
        <w:rPr>
          <w:u w:val="single"/>
        </w:rPr>
        <w:t>debris growth could become self-sustaining due to collisions between debris objects, a tipping point called Kessler Syndrome</w:t>
      </w:r>
      <w:r w:rsidRPr="00BA44E4">
        <w:rPr>
          <w:sz w:val="14"/>
        </w:rPr>
        <w:t xml:space="preserve"> (4, 5).</w:t>
      </w:r>
    </w:p>
    <w:p w14:paraId="342F3133" w14:textId="77777777" w:rsidR="005138FF" w:rsidRPr="00BA44E4" w:rsidRDefault="005138FF" w:rsidP="005138FF">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117F3F62" w14:textId="77777777" w:rsidR="005138FF" w:rsidRPr="00BA44E4" w:rsidRDefault="005138FF" w:rsidP="005138FF">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59AF3B83" w14:textId="77777777" w:rsidR="005138FF" w:rsidRPr="00BA44E4" w:rsidRDefault="005138FF" w:rsidP="005138FF">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328AF12C" w14:textId="77777777" w:rsidR="005138FF" w:rsidRPr="00BA44E4" w:rsidRDefault="005138FF" w:rsidP="005138FF">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175303FF" w14:textId="77777777" w:rsidR="005138FF" w:rsidRPr="00BA44E4" w:rsidRDefault="005138FF" w:rsidP="005138FF">
      <w:pPr>
        <w:rPr>
          <w:sz w:val="14"/>
        </w:rPr>
      </w:pPr>
      <w:r w:rsidRPr="00BA44E4">
        <w:rPr>
          <w:sz w:val="14"/>
        </w:rPr>
        <w:t xml:space="preserve">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w:t>
      </w:r>
      <w:proofErr w:type="gramStart"/>
      <w:r w:rsidRPr="00BA44E4">
        <w:rPr>
          <w:sz w:val="14"/>
        </w:rPr>
        <w:t>sum total</w:t>
      </w:r>
      <w:proofErr w:type="gramEnd"/>
      <w:r w:rsidRPr="00BA44E4">
        <w:rPr>
          <w:sz w:val="14"/>
        </w:rPr>
        <w:t xml:space="preserve"> of the stream of net benefits, looking from 2020 into the future and accounting for the timing of the net benefits, is $1 trillion.</w:t>
      </w:r>
    </w:p>
    <w:p w14:paraId="66CD0D66" w14:textId="77777777" w:rsidR="005138FF" w:rsidRPr="00BA44E4" w:rsidRDefault="005138FF" w:rsidP="005138FF">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6387F1FF" w14:textId="77777777" w:rsidR="005138FF" w:rsidRPr="00BA44E4" w:rsidRDefault="005138FF" w:rsidP="005138FF">
      <w:pPr>
        <w:rPr>
          <w:sz w:val="14"/>
        </w:rPr>
      </w:pPr>
      <w:r w:rsidRPr="00BA44E4">
        <w:rPr>
          <w:sz w:val="14"/>
        </w:rPr>
        <w:t>RESULTS</w:t>
      </w:r>
    </w:p>
    <w:p w14:paraId="715BABB6" w14:textId="77777777" w:rsidR="005138FF" w:rsidRPr="00BA44E4" w:rsidRDefault="005138FF" w:rsidP="005138FF">
      <w:pPr>
        <w:rPr>
          <w:sz w:val="14"/>
        </w:rPr>
      </w:pPr>
      <w:r w:rsidRPr="00BA44E4">
        <w:rPr>
          <w:sz w:val="14"/>
        </w:rPr>
        <w:lastRenderedPageBreak/>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w:t>
      </w:r>
      <w:proofErr w:type="spellStart"/>
      <w:r w:rsidRPr="00BA44E4">
        <w:rPr>
          <w:sz w:val="14"/>
        </w:rPr>
        <w:t>suboptimally</w:t>
      </w:r>
      <w:proofErr w:type="spellEnd"/>
      <w:r w:rsidRPr="00BA44E4">
        <w:rPr>
          <w:sz w:val="14"/>
        </w:rPr>
        <w:t xml:space="preserve"> high (SI Appendix).</w:t>
      </w:r>
    </w:p>
    <w:p w14:paraId="64D74A6B" w14:textId="77777777" w:rsidR="005138FF" w:rsidRDefault="005138FF" w:rsidP="005138FF">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324EDAE4" w14:textId="77777777" w:rsidR="005138FF" w:rsidRDefault="005138FF" w:rsidP="005138FF">
      <w:pPr>
        <w:rPr>
          <w:sz w:val="14"/>
        </w:rPr>
      </w:pPr>
      <w:r>
        <w:rPr>
          <w:sz w:val="14"/>
        </w:rPr>
        <w:t xml:space="preserve">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w:t>
      </w:r>
      <w:proofErr w:type="gramStart"/>
      <w:r>
        <w:rPr>
          <w:sz w:val="14"/>
        </w:rPr>
        <w:t>open-access</w:t>
      </w:r>
      <w:proofErr w:type="gramEnd"/>
      <w:r>
        <w:rPr>
          <w:sz w:val="14"/>
        </w:rPr>
        <w:t xml:space="preserve"> launching behavior and underscores the importance of policies to correct economic incentives to launch satellites.</w:t>
      </w:r>
    </w:p>
    <w:p w14:paraId="16302583" w14:textId="77777777" w:rsidR="005138FF" w:rsidRDefault="005138FF" w:rsidP="005138FF">
      <w:pPr>
        <w:rPr>
          <w:sz w:val="14"/>
        </w:rPr>
      </w:pPr>
      <w:r>
        <w:rPr>
          <w:sz w:val="14"/>
        </w:rPr>
        <w:t>DISCUSSION</w:t>
      </w:r>
    </w:p>
    <w:p w14:paraId="501BCD68" w14:textId="77777777" w:rsidR="005138FF" w:rsidRDefault="005138FF" w:rsidP="005138FF">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55A3FF2C" w14:textId="77777777" w:rsidR="005138FF" w:rsidRDefault="005138FF" w:rsidP="005138FF">
      <w:pPr>
        <w:rPr>
          <w:sz w:val="14"/>
        </w:rPr>
      </w:pPr>
      <w:r>
        <w:rPr>
          <w:sz w:val="14"/>
        </w:rPr>
        <w:t xml:space="preserve">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w:t>
      </w:r>
      <w:proofErr w:type="gramStart"/>
      <w:r>
        <w:rPr>
          <w:sz w:val="14"/>
        </w:rPr>
        <w:t>in excess of</w:t>
      </w:r>
      <w:proofErr w:type="gramEnd"/>
      <w:r>
        <w:rPr>
          <w:sz w:val="14"/>
        </w:rPr>
        <w:t xml:space="preserve"> $120 billion/y in the United States alone (25). In contrast, there is still time to get out ahead of the tragedy of the commons in the young space industry.</w:t>
      </w:r>
    </w:p>
    <w:p w14:paraId="0F812682" w14:textId="77777777" w:rsidR="005138FF" w:rsidRDefault="005138FF" w:rsidP="005138FF">
      <w:pPr>
        <w:rPr>
          <w:sz w:val="14"/>
        </w:rPr>
      </w:pPr>
      <w:r>
        <w:rPr>
          <w:sz w:val="14"/>
        </w:rPr>
        <w:t xml:space="preserve">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w:t>
      </w:r>
      <w:proofErr w:type="gramStart"/>
      <w:r>
        <w:rPr>
          <w:sz w:val="14"/>
        </w:rPr>
        <w:t>as long as</w:t>
      </w:r>
      <w:proofErr w:type="gramEnd"/>
      <w:r>
        <w:rPr>
          <w:sz w:val="14"/>
        </w:rPr>
        <w:t xml:space="preserve">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68AF15CD" w14:textId="77777777" w:rsidR="005138FF" w:rsidRDefault="005138FF" w:rsidP="005138FF">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1FE44BBE" w14:textId="77777777" w:rsidR="005138FF" w:rsidRDefault="005138FF" w:rsidP="005138FF">
      <w:pPr>
        <w:rPr>
          <w:sz w:val="16"/>
        </w:rPr>
      </w:pPr>
    </w:p>
    <w:p w14:paraId="3A04E463" w14:textId="77777777" w:rsidR="005138FF" w:rsidRDefault="005138FF" w:rsidP="005138FF">
      <w:pPr>
        <w:pStyle w:val="Heading4"/>
      </w:pPr>
      <w:r>
        <w:t xml:space="preserve">Property is an external right – it is something that we don’t innately have a right to by virtue of </w:t>
      </w:r>
      <w:proofErr w:type="gramStart"/>
      <w:r>
        <w:t>existing, but</w:t>
      </w:r>
      <w:proofErr w:type="gramEnd"/>
      <w:r>
        <w:t xml:space="preserve"> acquire once we exercise our freedom. However, this is impossible when there is no state to create property divisions.</w:t>
      </w:r>
    </w:p>
    <w:p w14:paraId="68BA8C0C" w14:textId="77777777" w:rsidR="005138FF" w:rsidRDefault="005138FF" w:rsidP="005138FF">
      <w:proofErr w:type="spellStart"/>
      <w:r w:rsidRPr="00670A5C">
        <w:rPr>
          <w:rStyle w:val="Style13ptBold"/>
        </w:rPr>
        <w:t>Stilz</w:t>
      </w:r>
      <w:proofErr w:type="spellEnd"/>
      <w:r>
        <w:rPr>
          <w:rStyle w:val="Style13ptBold"/>
        </w:rPr>
        <w:t xml:space="preserve"> 1</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579B9049" w14:textId="77777777" w:rsidR="005138FF" w:rsidRPr="00ED2E79" w:rsidRDefault="005138FF" w:rsidP="005138FF">
      <w:pPr>
        <w:rPr>
          <w:sz w:val="14"/>
        </w:rPr>
      </w:pPr>
      <w:r w:rsidRPr="00ED2E79">
        <w:rPr>
          <w:sz w:val="14"/>
        </w:rPr>
        <w:lastRenderedPageBreak/>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w:t>
      </w:r>
      <w:proofErr w:type="gramStart"/>
      <w:r w:rsidRPr="00ED2E79">
        <w:rPr>
          <w:sz w:val="14"/>
        </w:rPr>
        <w:t>one</w:t>
      </w:r>
      <w:proofErr w:type="gramEnd"/>
      <w:r w:rsidRPr="00ED2E79">
        <w:rPr>
          <w:sz w:val="14"/>
        </w:rPr>
        <w:t xml:space="preserve"> I will use throughout this book, it is worth a few words of clarification here. </w:t>
      </w:r>
      <w:r w:rsidRPr="00BB15F8">
        <w:rPr>
          <w:rStyle w:val="Emphasis"/>
          <w:highlight w:val="cyan"/>
        </w:rPr>
        <w:t>To be free</w:t>
      </w:r>
      <w:r w:rsidRPr="00BB15F8">
        <w:rPr>
          <w:rStyle w:val="Emphasis"/>
        </w:rPr>
        <w:t xml:space="preserve">-as-independent, as all these thinkers conceive it, </w:t>
      </w:r>
      <w:r w:rsidRPr="00BB15F8">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BB15F8">
        <w:rPr>
          <w:rStyle w:val="Emphasis"/>
          <w:highlight w:val="cyan"/>
        </w:rPr>
        <w:t xml:space="preserve">freedom is </w:t>
      </w:r>
      <w:proofErr w:type="gramStart"/>
      <w:r w:rsidRPr="00BB15F8">
        <w:rPr>
          <w:rStyle w:val="Emphasis"/>
          <w:highlight w:val="cyan"/>
        </w:rPr>
        <w:t>thus</w:t>
      </w:r>
      <w:proofErr w:type="gramEnd"/>
      <w:r w:rsidRPr="00BB15F8">
        <w:rPr>
          <w:rStyle w:val="Emphasis"/>
        </w:rPr>
        <w:t xml:space="preserve"> particularly </w:t>
      </w:r>
      <w:r w:rsidRPr="00BB15F8">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 xml:space="preserve">being unable to hike up a mountain because you have tied me up, or because I </w:t>
      </w:r>
      <w:proofErr w:type="gramStart"/>
      <w:r w:rsidRPr="00BB15F8">
        <w:rPr>
          <w:rStyle w:val="Emphasis"/>
        </w:rPr>
        <w:t>have to</w:t>
      </w:r>
      <w:proofErr w:type="gramEnd"/>
      <w:r w:rsidRPr="00BB15F8">
        <w:rPr>
          <w:rStyle w:val="Emphasis"/>
        </w:rPr>
        <w:t xml:space="preserve">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 xml:space="preserve">always refers to a relation between one person’s will and </w:t>
      </w:r>
      <w:proofErr w:type="spellStart"/>
      <w:r w:rsidRPr="00BB15F8">
        <w:rPr>
          <w:rStyle w:val="Emphasis"/>
        </w:rPr>
        <w:t>anoth</w:t>
      </w:r>
      <w:proofErr w:type="spellEnd"/>
      <w:r w:rsidRPr="00BB15F8">
        <w:rPr>
          <w:rStyle w:val="Emphasis"/>
        </w:rPr>
        <w:t xml:space="preserve">- </w:t>
      </w:r>
      <w:proofErr w:type="spellStart"/>
      <w:r w:rsidRPr="00BB15F8">
        <w:rPr>
          <w:rStyle w:val="Emphasis"/>
        </w:rPr>
        <w:t>er’s</w:t>
      </w:r>
      <w:proofErr w:type="spellEnd"/>
      <w:r w:rsidRPr="00BB15F8">
        <w:rPr>
          <w:rStyle w:val="Emphasis"/>
        </w:rPr>
        <w:t>: to be unfree is to be forced to obey someone else’s will rather than one’s own.</w:t>
      </w:r>
      <w:r>
        <w:rPr>
          <w:rStyle w:val="Emphasis"/>
        </w:rPr>
        <w:t xml:space="preserve"> </w:t>
      </w:r>
      <w:r w:rsidRPr="00ED2E79">
        <w:rPr>
          <w:sz w:val="14"/>
        </w:rPr>
        <w:t xml:space="preserve">For both Kant and Simmons, attaining this sort of freedom as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w:t>
      </w:r>
      <w:proofErr w:type="spellStart"/>
      <w:r w:rsidRPr="00ED2E79">
        <w:rPr>
          <w:sz w:val="14"/>
        </w:rPr>
        <w:t>inde</w:t>
      </w:r>
      <w:proofErr w:type="spellEnd"/>
      <w:r w:rsidRPr="00ED2E79">
        <w:rPr>
          <w:sz w:val="14"/>
        </w:rPr>
        <w:t xml:space="preserve">- </w:t>
      </w:r>
      <w:proofErr w:type="spellStart"/>
      <w:r w:rsidRPr="00ED2E79">
        <w:rPr>
          <w:sz w:val="14"/>
        </w:rPr>
        <w:t>pendence</w:t>
      </w:r>
      <w:proofErr w:type="spellEnd"/>
      <w:r w:rsidRPr="00ED2E79">
        <w:rPr>
          <w:sz w:val="14"/>
        </w:rPr>
        <w:t xml:space="preserv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from being coerced or constrained by another person’s will in car- </w:t>
      </w:r>
      <w:proofErr w:type="spellStart"/>
      <w:r w:rsidRPr="00ED2E79">
        <w:rPr>
          <w:sz w:val="14"/>
        </w:rPr>
        <w:t>rying</w:t>
      </w:r>
      <w:proofErr w:type="spellEnd"/>
      <w:r w:rsidRPr="00ED2E79">
        <w:rPr>
          <w:sz w:val="14"/>
        </w:rPr>
        <w:t xml:space="preserve"> out our choices. This, he says, is the “only original right belonging to man by virtue of his humanity.” </w:t>
      </w:r>
      <w:r w:rsidRPr="002A44A7">
        <w:rPr>
          <w:rStyle w:val="Emphasis"/>
        </w:rPr>
        <w:t>Freedom (independence from being constrained by another’s choice [</w:t>
      </w:r>
      <w:proofErr w:type="spellStart"/>
      <w:r w:rsidRPr="002A44A7">
        <w:rPr>
          <w:rStyle w:val="Emphasis"/>
        </w:rPr>
        <w:t>Willku</w:t>
      </w:r>
      <w:proofErr w:type="spellEnd"/>
      <w:r w:rsidRPr="002A44A7">
        <w:rPr>
          <w:rStyle w:val="Emphasis"/>
        </w:rPr>
        <w:t xml:space="preserve">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w:t>
      </w:r>
      <w:proofErr w:type="spellStart"/>
      <w:r w:rsidRPr="00ED2E79">
        <w:rPr>
          <w:sz w:val="14"/>
        </w:rPr>
        <w:t>iuris</w:t>
      </w:r>
      <w:proofErr w:type="spellEnd"/>
      <w:r w:rsidRPr="00ED2E79">
        <w:rPr>
          <w:sz w:val="14"/>
        </w:rPr>
        <w:t>), as well as being a human being beyond reproach (</w:t>
      </w:r>
      <w:proofErr w:type="spellStart"/>
      <w:r w:rsidRPr="00ED2E79">
        <w:rPr>
          <w:sz w:val="14"/>
        </w:rPr>
        <w:t>iusti</w:t>
      </w:r>
      <w:proofErr w:type="spellEnd"/>
      <w:r w:rsidRPr="00ED2E79">
        <w:rPr>
          <w:sz w:val="14"/>
        </w:rPr>
        <w:t xml:space="preserve">), since </w:t>
      </w:r>
      <w:r w:rsidRPr="002A44A7">
        <w:rPr>
          <w:rStyle w:val="Emphasis"/>
        </w:rPr>
        <w:t xml:space="preserve">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w:t>
      </w:r>
      <w:proofErr w:type="spellStart"/>
      <w:r w:rsidRPr="002A44A7">
        <w:rPr>
          <w:rStyle w:val="Emphasis"/>
        </w:rPr>
        <w:t>promis</w:t>
      </w:r>
      <w:proofErr w:type="spellEnd"/>
      <w:r w:rsidRPr="002A44A7">
        <w:rPr>
          <w:rStyle w:val="Emphasis"/>
        </w:rPr>
        <w:t xml:space="preserve">- </w:t>
      </w:r>
      <w:proofErr w:type="spellStart"/>
      <w:r w:rsidRPr="002A44A7">
        <w:rPr>
          <w:rStyle w:val="Emphasis"/>
        </w:rPr>
        <w:t>ing</w:t>
      </w:r>
      <w:proofErr w:type="spellEnd"/>
      <w:r w:rsidRPr="002A44A7">
        <w:rPr>
          <w:rStyle w:val="Emphasis"/>
        </w:rPr>
        <w:t xml:space="preserve"> them something, whether what he says is true and sincere or untrue and insincere</w:t>
      </w:r>
      <w:r w:rsidRPr="00ED2E79">
        <w:rPr>
          <w:sz w:val="14"/>
        </w:rPr>
        <w:t xml:space="preserve"> (</w:t>
      </w:r>
      <w:proofErr w:type="spellStart"/>
      <w:r w:rsidRPr="00ED2E79">
        <w:rPr>
          <w:sz w:val="14"/>
        </w:rPr>
        <w:t>veriloquium</w:t>
      </w:r>
      <w:proofErr w:type="spellEnd"/>
      <w:r w:rsidRPr="00ED2E79">
        <w:rPr>
          <w:sz w:val="14"/>
        </w:rPr>
        <w:t xml:space="preserve"> </w:t>
      </w:r>
      <w:proofErr w:type="spellStart"/>
      <w:r w:rsidRPr="00ED2E79">
        <w:rPr>
          <w:sz w:val="14"/>
        </w:rPr>
        <w:t>aut</w:t>
      </w:r>
      <w:proofErr w:type="spellEnd"/>
      <w:r w:rsidRPr="00ED2E79">
        <w:rPr>
          <w:sz w:val="14"/>
        </w:rPr>
        <w:t xml:space="preserve"> </w:t>
      </w:r>
      <w:proofErr w:type="spellStart"/>
      <w:r w:rsidRPr="00ED2E79">
        <w:rPr>
          <w:sz w:val="14"/>
        </w:rPr>
        <w:t>falsiloquium</w:t>
      </w:r>
      <w:proofErr w:type="spellEnd"/>
      <w:r w:rsidRPr="00ED2E79">
        <w:rPr>
          <w:sz w:val="14"/>
        </w:rPr>
        <w:t xml:space="preserve">); for it is entirely up to them whether they want to believe him or not. (MM, 6:238) As the sole human right, for Kant, the right to freedom as independence gives us several kinds of prerogatives. First, it gives us the title to do any- thing to other people that we may do to them without </w:t>
      </w:r>
      <w:proofErr w:type="gramStart"/>
      <w:r w:rsidRPr="00ED2E79">
        <w:rPr>
          <w:sz w:val="14"/>
        </w:rPr>
        <w:t>actually diminish</w:t>
      </w:r>
      <w:proofErr w:type="gramEnd"/>
      <w:r w:rsidRPr="00ED2E79">
        <w:rPr>
          <w:sz w:val="14"/>
        </w:rPr>
        <w:t xml:space="preserve">- </w:t>
      </w:r>
      <w:proofErr w:type="spellStart"/>
      <w:r w:rsidRPr="00ED2E79">
        <w:rPr>
          <w:sz w:val="14"/>
        </w:rPr>
        <w:t>ing</w:t>
      </w:r>
      <w:proofErr w:type="spellEnd"/>
      <w:r w:rsidRPr="00ED2E79">
        <w:rPr>
          <w:sz w:val="14"/>
        </w:rPr>
        <w:t xml:space="preserve"> their freedom as independence, like simply communicating our thoughts to them: it thus grounds rights to </w:t>
      </w:r>
      <w:r w:rsidRPr="00497BD8">
        <w:rPr>
          <w:rStyle w:val="Emphasis"/>
          <w:highlight w:val="cyan"/>
        </w:rPr>
        <w:t>freedom</w:t>
      </w:r>
      <w:r w:rsidRPr="00ED2E79">
        <w:rPr>
          <w:sz w:val="14"/>
        </w:rPr>
        <w:t xml:space="preserve"> of speech and thought. Second, </w:t>
      </w:r>
      <w:r w:rsidRPr="00497BD8">
        <w:rPr>
          <w:rStyle w:val="Emphasis"/>
        </w:rPr>
        <w:t xml:space="preserve">it </w:t>
      </w:r>
      <w:r w:rsidRPr="00497BD8">
        <w:rPr>
          <w:rStyle w:val="Emphasis"/>
          <w:highlight w:val="cyan"/>
        </w:rPr>
        <w:t>gives us title to insist that we not be bound by any restrictions to freedom that are not reciprocal</w:t>
      </w:r>
      <w:r w:rsidRPr="00497BD8">
        <w:rPr>
          <w:rStyle w:val="Emphasis"/>
        </w:rPr>
        <w:t xml:space="preserve"> restrictions, </w:t>
      </w:r>
      <w:r w:rsidRPr="00497BD8">
        <w:rPr>
          <w:rStyle w:val="Emphasis"/>
          <w:highlight w:val="cyan"/>
        </w:rPr>
        <w:t>that do not bind other people</w:t>
      </w:r>
      <w:r w:rsidRPr="00497BD8">
        <w:rPr>
          <w:rStyle w:val="Emphasis"/>
        </w:rPr>
        <w:t xml:space="preserve"> in the same way: it justifies </w:t>
      </w:r>
      <w:r w:rsidRPr="00497BD8">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t>
      </w:r>
      <w:r w:rsidRPr="00ED2E79">
        <w:rPr>
          <w:sz w:val="14"/>
        </w:rPr>
        <w:lastRenderedPageBreak/>
        <w:t xml:space="preserve">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w:t>
      </w:r>
      <w:proofErr w:type="gramStart"/>
      <w:r w:rsidRPr="00ED2E79">
        <w:rPr>
          <w:sz w:val="14"/>
        </w:rPr>
        <w:t>So</w:t>
      </w:r>
      <w:proofErr w:type="gramEnd"/>
      <w:r w:rsidRPr="00ED2E79">
        <w:rPr>
          <w:sz w:val="14"/>
        </w:rPr>
        <w:t xml:space="preserve">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5D59A0">
        <w:rPr>
          <w:rStyle w:val="Emphasis"/>
          <w:highlight w:val="cyan"/>
        </w:rPr>
        <w:t>I am externally free only when I can do something to further my projects</w:t>
      </w:r>
      <w:r w:rsidRPr="005D59A0">
        <w:rPr>
          <w:rStyle w:val="Emphasis"/>
        </w:rPr>
        <w:t xml:space="preserve">. And </w:t>
      </w:r>
      <w:r w:rsidRPr="005D59A0">
        <w:rPr>
          <w:rStyle w:val="Emphasis"/>
          <w:highlight w:val="cyan"/>
        </w:rPr>
        <w:t>this means that I must be able to</w:t>
      </w:r>
      <w:r w:rsidRPr="005D59A0">
        <w:rPr>
          <w:rStyle w:val="Emphasis"/>
        </w:rPr>
        <w:t xml:space="preserve"> </w:t>
      </w:r>
      <w:proofErr w:type="gramStart"/>
      <w:r w:rsidRPr="005D59A0">
        <w:rPr>
          <w:rStyle w:val="Emphasis"/>
        </w:rPr>
        <w:t>actually take</w:t>
      </w:r>
      <w:proofErr w:type="gramEnd"/>
      <w:r w:rsidRPr="005D59A0">
        <w:rPr>
          <w:rStyle w:val="Emphasis"/>
        </w:rPr>
        <w:t xml:space="preserve"> up some means to my ends without fear of your interference with my acts. External freedom thus involves the </w:t>
      </w:r>
      <w:r w:rsidRPr="005D59A0">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w:t>
      </w:r>
      <w:proofErr w:type="spellStart"/>
      <w:proofErr w:type="gramStart"/>
      <w:r w:rsidRPr="00ED2E79">
        <w:rPr>
          <w:sz w:val="14"/>
        </w:rPr>
        <w:t>a</w:t>
      </w:r>
      <w:proofErr w:type="spellEnd"/>
      <w:proofErr w:type="gramEnd"/>
      <w:r w:rsidRPr="00ED2E79">
        <w:rPr>
          <w:sz w:val="14"/>
        </w:rPr>
        <w:t xml:space="preserve">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w:t>
      </w:r>
      <w:proofErr w:type="spellStart"/>
      <w:r w:rsidRPr="00ED2E79">
        <w:rPr>
          <w:sz w:val="14"/>
        </w:rPr>
        <w:t>meum</w:t>
      </w:r>
      <w:proofErr w:type="spellEnd"/>
      <w:r w:rsidRPr="00ED2E79">
        <w:rPr>
          <w:sz w:val="14"/>
        </w:rPr>
        <w:t xml:space="preserve">).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 xml:space="preserve">do not belong to us by </w:t>
      </w:r>
      <w:proofErr w:type="gramStart"/>
      <w:r w:rsidRPr="001866D5">
        <w:rPr>
          <w:rStyle w:val="Emphasis"/>
        </w:rPr>
        <w:t>birth, but</w:t>
      </w:r>
      <w:proofErr w:type="gramEnd"/>
      <w:r w:rsidRPr="001866D5">
        <w:rPr>
          <w:rStyle w:val="Emphasis"/>
        </w:rPr>
        <w:t xml:space="preserve">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w:t>
      </w:r>
      <w:proofErr w:type="spellStart"/>
      <w:r w:rsidRPr="001866D5">
        <w:rPr>
          <w:rStyle w:val="Emphasis"/>
        </w:rPr>
        <w:t>praestatio</w:t>
      </w:r>
      <w:proofErr w:type="spellEnd"/>
      <w:r w:rsidRPr="001866D5">
        <w:rPr>
          <w:rStyle w:val="Emphasis"/>
        </w:rPr>
        <w:t>); (3) another’s status in relation to me”</w:t>
      </w:r>
      <w:r w:rsidRPr="00ED2E79">
        <w:rPr>
          <w:sz w:val="14"/>
        </w:rPr>
        <w:t xml:space="preserve"> (MM, 6:248</w:t>
      </w:r>
      <w:r w:rsidRPr="001866D5">
        <w:rPr>
          <w:rStyle w:val="Emphasis"/>
        </w:rPr>
        <w:t xml:space="preserve">). These three kinds of acquired rights specify (1) my claims of ownership or prop- </w:t>
      </w:r>
      <w:proofErr w:type="spellStart"/>
      <w:r w:rsidRPr="001866D5">
        <w:rPr>
          <w:rStyle w:val="Emphasis"/>
        </w:rPr>
        <w:t>erty</w:t>
      </w:r>
      <w:proofErr w:type="spellEnd"/>
      <w:r w:rsidRPr="001866D5">
        <w:rPr>
          <w:rStyle w:val="Emphasis"/>
        </w:rPr>
        <w:t>;</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w:t>
      </w:r>
      <w:proofErr w:type="spellStart"/>
      <w:r w:rsidRPr="00ED2E79">
        <w:rPr>
          <w:sz w:val="14"/>
        </w:rPr>
        <w:t>sion</w:t>
      </w:r>
      <w:proofErr w:type="spellEnd"/>
      <w:r w:rsidRPr="00ED2E79">
        <w:rPr>
          <w:sz w:val="14"/>
        </w:rPr>
        <w:t xml:space="preserve">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w:t>
      </w:r>
      <w:proofErr w:type="spellStart"/>
      <w:r w:rsidRPr="00ED2E79">
        <w:rPr>
          <w:sz w:val="14"/>
        </w:rPr>
        <w:t>cludes</w:t>
      </w:r>
      <w:proofErr w:type="spellEnd"/>
      <w:r w:rsidRPr="00ED2E79">
        <w:rPr>
          <w:sz w:val="14"/>
        </w:rPr>
        <w:t xml:space="preserve"> that </w:t>
      </w:r>
      <w:r w:rsidRPr="00354099">
        <w:rPr>
          <w:rStyle w:val="Emphasis"/>
        </w:rPr>
        <w:t>we cannot acquire these sorts of rights without a state.</w:t>
      </w:r>
      <w:r w:rsidRPr="00ED2E79">
        <w:rPr>
          <w:sz w:val="14"/>
        </w:rPr>
        <w:t xml:space="preserve"> One reason for this is that </w:t>
      </w:r>
      <w:r w:rsidRPr="00354099">
        <w:rPr>
          <w:rStyle w:val="Emphasis"/>
          <w:highlight w:val="cyan"/>
        </w:rPr>
        <w:t>unlike our titles to</w:t>
      </w:r>
      <w:r w:rsidRPr="00354099">
        <w:rPr>
          <w:rStyle w:val="Emphasis"/>
        </w:rPr>
        <w:t xml:space="preserve"> freedom of thought and communication or to </w:t>
      </w:r>
      <w:r w:rsidRPr="00354099">
        <w:rPr>
          <w:rStyle w:val="Emphasis"/>
          <w:highlight w:val="cyan"/>
        </w:rPr>
        <w:t>minimal bodily inviolability,</w:t>
      </w:r>
      <w:r w:rsidRPr="00354099">
        <w:rPr>
          <w:rStyle w:val="Emphasis"/>
        </w:rPr>
        <w:t xml:space="preserve"> </w:t>
      </w:r>
      <w:r w:rsidRPr="00354099">
        <w:rPr>
          <w:rStyle w:val="Emphasis"/>
          <w:highlight w:val="cyan"/>
        </w:rPr>
        <w:t>our rights to specific external objects are not naturally determinate. Freedom as independence requires</w:t>
      </w:r>
      <w:r w:rsidRPr="00354099">
        <w:rPr>
          <w:rStyle w:val="Emphasis"/>
        </w:rPr>
        <w:t xml:space="preserve"> that </w:t>
      </w:r>
      <w:r w:rsidRPr="00354099">
        <w:rPr>
          <w:rStyle w:val="Emphasis"/>
          <w:highlight w:val="cyan"/>
        </w:rPr>
        <w:t>I</w:t>
      </w:r>
      <w:r w:rsidRPr="00354099">
        <w:rPr>
          <w:rStyle w:val="Emphasis"/>
        </w:rPr>
        <w:t xml:space="preserve"> have rights of </w:t>
      </w:r>
      <w:r w:rsidRPr="00354099">
        <w:rPr>
          <w:rStyle w:val="Emphasis"/>
          <w:highlight w:val="cyan"/>
        </w:rPr>
        <w:t>control</w:t>
      </w:r>
      <w:r w:rsidRPr="00354099">
        <w:rPr>
          <w:rStyle w:val="Emphasis"/>
        </w:rPr>
        <w:t xml:space="preserve"> over </w:t>
      </w:r>
      <w:r w:rsidRPr="00354099">
        <w:rPr>
          <w:rStyle w:val="Emphasis"/>
          <w:highlight w:val="cyan"/>
        </w:rPr>
        <w:t>a</w:t>
      </w:r>
      <w:r w:rsidRPr="00354099">
        <w:rPr>
          <w:rStyle w:val="Emphasis"/>
        </w:rPr>
        <w:t xml:space="preserve"> particular </w:t>
      </w:r>
      <w:r w:rsidRPr="00354099">
        <w:rPr>
          <w:rStyle w:val="Emphasis"/>
          <w:highlight w:val="cyan"/>
        </w:rPr>
        <w:t>body (my own), but not that I have rights</w:t>
      </w:r>
      <w:r w:rsidRPr="00354099">
        <w:rPr>
          <w:rStyle w:val="Emphasis"/>
        </w:rPr>
        <w:t xml:space="preserve"> of control </w:t>
      </w:r>
      <w:r w:rsidRPr="00354099">
        <w:rPr>
          <w:rStyle w:val="Emphasis"/>
          <w:highlight w:val="cyan"/>
        </w:rPr>
        <w:t>over a particular object</w:t>
      </w:r>
      <w:r w:rsidRPr="00354099">
        <w:rPr>
          <w:rStyle w:val="Emphasis"/>
        </w:rPr>
        <w:t xml:space="preserve">. In order to be free-as-independent, I must have a right to some sphere of property, but </w:t>
      </w:r>
      <w:r w:rsidRPr="00354099">
        <w:rPr>
          <w:rStyle w:val="Emphasis"/>
          <w:highlight w:val="cyan"/>
        </w:rPr>
        <w:t>it does not matter which specific objects I have a right to</w:t>
      </w:r>
      <w:r w:rsidRPr="00ED2E79">
        <w:rPr>
          <w:sz w:val="14"/>
        </w:rPr>
        <w:t xml:space="preserve">.22 Kant’s position can perhaps be made more intuitive if we reflect that </w:t>
      </w:r>
      <w:r w:rsidRPr="009465E0">
        <w:rPr>
          <w:rStyle w:val="Emphasis"/>
          <w:highlight w:val="cyan"/>
        </w:rPr>
        <w:t xml:space="preserve">any system of prop- </w:t>
      </w:r>
      <w:proofErr w:type="spellStart"/>
      <w:r w:rsidRPr="009465E0">
        <w:rPr>
          <w:rStyle w:val="Emphasis"/>
          <w:highlight w:val="cyan"/>
        </w:rPr>
        <w:t>erty</w:t>
      </w:r>
      <w:proofErr w:type="spellEnd"/>
      <w:r w:rsidRPr="009465E0">
        <w:rPr>
          <w:rStyle w:val="Emphasis"/>
          <w:highlight w:val="cyan"/>
        </w:rPr>
        <w:t xml:space="preserve"> will require the existence of</w:t>
      </w:r>
      <w:r w:rsidRPr="009465E0">
        <w:rPr>
          <w:rStyle w:val="Emphasis"/>
        </w:rPr>
        <w:t xml:space="preserve"> a set of </w:t>
      </w:r>
      <w:r w:rsidRPr="009465E0">
        <w:rPr>
          <w:rStyle w:val="Emphasis"/>
          <w:highlight w:val="cyan"/>
        </w:rPr>
        <w:t>rules</w:t>
      </w:r>
      <w:r w:rsidRPr="009465E0">
        <w:rPr>
          <w:rStyle w:val="Emphasis"/>
        </w:rPr>
        <w:t xml:space="preserve"> that is complex and to some extent conventional: rules </w:t>
      </w:r>
      <w:r w:rsidRPr="009465E0">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w:t>
      </w:r>
      <w:proofErr w:type="spellStart"/>
      <w:r w:rsidRPr="00ED2E79">
        <w:rPr>
          <w:sz w:val="14"/>
        </w:rPr>
        <w:t>condi</w:t>
      </w:r>
      <w:proofErr w:type="spellEnd"/>
      <w:r w:rsidRPr="00ED2E79">
        <w:rPr>
          <w:sz w:val="14"/>
        </w:rPr>
        <w:t xml:space="preserve">- </w:t>
      </w:r>
      <w:proofErr w:type="spellStart"/>
      <w:r w:rsidRPr="00ED2E79">
        <w:rPr>
          <w:sz w:val="14"/>
        </w:rPr>
        <w:t>tions</w:t>
      </w:r>
      <w:proofErr w:type="spellEnd"/>
      <w:r w:rsidRPr="00ED2E79">
        <w:rPr>
          <w:sz w:val="14"/>
        </w:rPr>
        <w:t xml:space="preserve"> of publicly recognized spousal or parental rights, and how to </w:t>
      </w:r>
      <w:proofErr w:type="spellStart"/>
      <w:r w:rsidRPr="00ED2E79">
        <w:rPr>
          <w:sz w:val="14"/>
        </w:rPr>
        <w:t>distrib</w:t>
      </w:r>
      <w:proofErr w:type="spellEnd"/>
      <w:r w:rsidRPr="00ED2E79">
        <w:rPr>
          <w:sz w:val="14"/>
        </w:rPr>
        <w:t xml:space="preserve">- </w:t>
      </w:r>
      <w:proofErr w:type="spellStart"/>
      <w:r w:rsidRPr="00ED2E79">
        <w:rPr>
          <w:sz w:val="14"/>
        </w:rPr>
        <w:t>ute</w:t>
      </w:r>
      <w:proofErr w:type="spellEnd"/>
      <w:r w:rsidRPr="00ED2E79">
        <w:rPr>
          <w:sz w:val="14"/>
        </w:rPr>
        <w:t xml:space="preserve"> opportunities, education, and income. </w:t>
      </w:r>
      <w:r w:rsidRPr="009465E0">
        <w:rPr>
          <w:rStyle w:val="Emphasis"/>
          <w:highlight w:val="cyan"/>
        </w:rPr>
        <w:t>The conditions</w:t>
      </w:r>
      <w:r w:rsidRPr="009465E0">
        <w:rPr>
          <w:rStyle w:val="Emphasis"/>
        </w:rPr>
        <w:t xml:space="preserve"> specifying these </w:t>
      </w:r>
      <w:r w:rsidRPr="009465E0">
        <w:rPr>
          <w:rStyle w:val="Emphasis"/>
        </w:rPr>
        <w:lastRenderedPageBreak/>
        <w:t xml:space="preserve">sorts of rights </w:t>
      </w:r>
      <w:r w:rsidRPr="009465E0">
        <w:rPr>
          <w:rStyle w:val="Emphasis"/>
          <w:highlight w:val="cyan"/>
        </w:rPr>
        <w:t>would be</w:t>
      </w:r>
      <w:r w:rsidRPr="009465E0">
        <w:rPr>
          <w:rStyle w:val="Emphasis"/>
        </w:rPr>
        <w:t xml:space="preserve"> imprecise </w:t>
      </w:r>
      <w:r w:rsidRPr="009465E0">
        <w:rPr>
          <w:rStyle w:val="Emphasis"/>
          <w:highlight w:val="cyan"/>
        </w:rPr>
        <w:t>and difficult to judge in a state of nature.</w:t>
      </w:r>
      <w:r>
        <w:rPr>
          <w:rStyle w:val="Emphasis"/>
        </w:rPr>
        <w:t xml:space="preserve"> </w:t>
      </w:r>
      <w:r w:rsidRPr="00ED2E79">
        <w:rPr>
          <w:sz w:val="14"/>
        </w:rPr>
        <w:t xml:space="preserve">The basic thought here is that </w:t>
      </w:r>
      <w:r w:rsidRPr="00ED2E79">
        <w:rPr>
          <w:rStyle w:val="Emphasis"/>
          <w:highlight w:val="cyan"/>
        </w:rPr>
        <w:t>while a principle of equal freedom pro- vides</w:t>
      </w:r>
      <w:r w:rsidRPr="009465E0">
        <w:rPr>
          <w:rStyle w:val="Emphasis"/>
        </w:rPr>
        <w:t xml:space="preserve"> us some </w:t>
      </w:r>
      <w:r w:rsidRPr="00ED2E79">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xml:space="preserve">. Nevertheless, many possible systems of property— collective allocation, market socialism, unfettered private ownership— are potentially consistent with that sense of equal freedom. And under each one of these many possible systems, there will again be many possible </w:t>
      </w:r>
      <w:proofErr w:type="gramStart"/>
      <w:r w:rsidRPr="00ED2E79">
        <w:rPr>
          <w:sz w:val="14"/>
        </w:rPr>
        <w:t>particular rules</w:t>
      </w:r>
      <w:proofErr w:type="gramEnd"/>
      <w:r w:rsidRPr="00ED2E79">
        <w:rPr>
          <w:sz w:val="14"/>
        </w:rPr>
        <w:t xml:space="preserve"> consistent with everyone’s freedom—rules about the pre- </w:t>
      </w:r>
      <w:proofErr w:type="spellStart"/>
      <w:r w:rsidRPr="00ED2E79">
        <w:rPr>
          <w:sz w:val="14"/>
        </w:rPr>
        <w:t>cise</w:t>
      </w:r>
      <w:proofErr w:type="spellEnd"/>
      <w:r w:rsidRPr="00ED2E79">
        <w:rPr>
          <w:sz w:val="14"/>
        </w:rPr>
        <w:t xml:space="preserv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4DCC983E" w14:textId="77777777" w:rsidR="005138FF" w:rsidRDefault="005138FF" w:rsidP="005138FF">
      <w:pPr>
        <w:pStyle w:val="Heading4"/>
      </w:pPr>
      <w:r>
        <w:t>In outer space, there is no governing authority and thus claiming property imposes your will over others.</w:t>
      </w:r>
    </w:p>
    <w:p w14:paraId="3CF95206" w14:textId="77777777" w:rsidR="005138FF" w:rsidRDefault="005138FF" w:rsidP="005138FF">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43CC7F4E" w14:textId="77777777" w:rsidR="005138FF" w:rsidRDefault="005138FF" w:rsidP="005138FF">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F23F42">
        <w:rPr>
          <w:rStyle w:val="Emphasis"/>
          <w:highlight w:val="cyan"/>
        </w:rPr>
        <w:t xml:space="preserve">My will to </w:t>
      </w:r>
      <w:proofErr w:type="spellStart"/>
      <w:r w:rsidRPr="00F23F42">
        <w:rPr>
          <w:rStyle w:val="Emphasis"/>
          <w:highlight w:val="cyan"/>
        </w:rPr>
        <w:lastRenderedPageBreak/>
        <w:t>appro</w:t>
      </w:r>
      <w:proofErr w:type="spellEnd"/>
      <w:r w:rsidRPr="00F23F42">
        <w:rPr>
          <w:rStyle w:val="Emphasis"/>
          <w:highlight w:val="cyan"/>
        </w:rPr>
        <w:t xml:space="preserve">- </w:t>
      </w:r>
      <w:proofErr w:type="spellStart"/>
      <w:r w:rsidRPr="00F23F42">
        <w:rPr>
          <w:rStyle w:val="Emphasis"/>
          <w:highlight w:val="cyan"/>
        </w:rPr>
        <w:t>priate</w:t>
      </w:r>
      <w:proofErr w:type="spellEnd"/>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proofErr w:type="spellStart"/>
      <w:r w:rsidRPr="00617DF4">
        <w:rPr>
          <w:rStyle w:val="Emphasis"/>
          <w:highlight w:val="cyan"/>
        </w:rPr>
        <w:t>impossi</w:t>
      </w:r>
      <w:proofErr w:type="spellEnd"/>
      <w:r w:rsidRPr="00617DF4">
        <w:rPr>
          <w:rStyle w:val="Emphasis"/>
          <w:highlight w:val="cyan"/>
        </w:rPr>
        <w:t xml:space="preserve">- </w:t>
      </w:r>
      <w:proofErr w:type="spellStart"/>
      <w:r w:rsidRPr="00617DF4">
        <w:rPr>
          <w:rStyle w:val="Emphasis"/>
          <w:highlight w:val="cyan"/>
        </w:rPr>
        <w:t>ble</w:t>
      </w:r>
      <w:proofErr w:type="spellEnd"/>
      <w:r w:rsidRPr="00617DF4">
        <w:rPr>
          <w:rStyle w:val="Emphasis"/>
          <w:highlight w:val="cyan"/>
        </w:rPr>
        <w:t>—in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w:t>
      </w:r>
      <w:proofErr w:type="gramStart"/>
      <w:r w:rsidRPr="00617DF4">
        <w:rPr>
          <w:sz w:val="10"/>
        </w:rPr>
        <w:t>), since</w:t>
      </w:r>
      <w:proofErr w:type="gramEnd"/>
      <w:r w:rsidRPr="00617DF4">
        <w:rPr>
          <w:sz w:val="10"/>
        </w:rPr>
        <w:t xml:space="preserv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 xml:space="preserve">Law overcomes the problem of </w:t>
      </w:r>
      <w:proofErr w:type="spellStart"/>
      <w:r w:rsidRPr="00533AA3">
        <w:rPr>
          <w:rStyle w:val="Emphasis"/>
          <w:highlight w:val="cyan"/>
        </w:rPr>
        <w:t>unilater</w:t>
      </w:r>
      <w:proofErr w:type="spellEnd"/>
      <w:r w:rsidRPr="00533AA3">
        <w:rPr>
          <w:rStyle w:val="Emphasis"/>
          <w:highlight w:val="cyan"/>
        </w:rPr>
        <w:t xml:space="preserve">- </w:t>
      </w:r>
      <w:proofErr w:type="spellStart"/>
      <w:r w:rsidRPr="00533AA3">
        <w:rPr>
          <w:rStyle w:val="Emphasis"/>
          <w:highlight w:val="cya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173CA5FC" w14:textId="77777777" w:rsidR="005138FF" w:rsidRDefault="005138FF" w:rsidP="005138FF">
      <w:pPr>
        <w:rPr>
          <w:sz w:val="10"/>
        </w:rPr>
      </w:pPr>
    </w:p>
    <w:p w14:paraId="05FB17E4" w14:textId="77777777" w:rsidR="005138FF" w:rsidRDefault="005138FF" w:rsidP="005138FF"/>
    <w:p w14:paraId="23D4D8AD" w14:textId="77777777" w:rsidR="005138FF" w:rsidRDefault="005138FF" w:rsidP="005138FF">
      <w:pPr>
        <w:pStyle w:val="Heading3"/>
      </w:pPr>
      <w:r>
        <w:lastRenderedPageBreak/>
        <w:t>1AC – Underview</w:t>
      </w:r>
    </w:p>
    <w:p w14:paraId="378938EB" w14:textId="77777777" w:rsidR="005138FF" w:rsidRDefault="005138FF" w:rsidP="005138FF">
      <w:pPr>
        <w:pStyle w:val="Heading4"/>
        <w:rPr>
          <w:rFonts w:asciiTheme="majorHAnsi" w:hAnsiTheme="majorHAnsi" w:cstheme="majorHAnsi"/>
        </w:rPr>
      </w:pPr>
      <w:r>
        <w:t xml:space="preserve">1] </w:t>
      </w:r>
      <w:r w:rsidRPr="00311EA6">
        <w:rPr>
          <w:rFonts w:asciiTheme="majorHAnsi" w:hAnsiTheme="majorHAnsi" w:cstheme="majorHAnsi"/>
        </w:rPr>
        <w:t xml:space="preserve">1AR theory is legit – anything else means </w:t>
      </w:r>
      <w:r w:rsidRPr="00311EA6">
        <w:rPr>
          <w:rFonts w:asciiTheme="majorHAnsi" w:hAnsiTheme="majorHAnsi" w:cstheme="majorHAnsi"/>
          <w:u w:val="single"/>
        </w:rPr>
        <w:t xml:space="preserve">infinite abuse </w:t>
      </w:r>
      <w:r w:rsidRPr="00311EA6">
        <w:rPr>
          <w:rFonts w:asciiTheme="majorHAnsi" w:hAnsiTheme="majorHAnsi" w:cstheme="majorHAnsi"/>
        </w:rPr>
        <w:t xml:space="preserve">– drop the debater, competing </w:t>
      </w:r>
      <w:proofErr w:type="spellStart"/>
      <w:r w:rsidRPr="00311EA6">
        <w:rPr>
          <w:rFonts w:asciiTheme="majorHAnsi" w:hAnsiTheme="majorHAnsi" w:cstheme="majorHAnsi"/>
        </w:rPr>
        <w:t>interps</w:t>
      </w:r>
      <w:proofErr w:type="spellEnd"/>
      <w:r w:rsidRPr="00311EA6">
        <w:rPr>
          <w:rFonts w:asciiTheme="majorHAnsi" w:hAnsiTheme="majorHAnsi" w:cstheme="majorHAnsi"/>
        </w:rPr>
        <w:t xml:space="preserve">, no </w:t>
      </w:r>
      <w:proofErr w:type="spellStart"/>
      <w:r w:rsidRPr="00311EA6">
        <w:rPr>
          <w:rFonts w:asciiTheme="majorHAnsi" w:hAnsiTheme="majorHAnsi" w:cstheme="majorHAnsi"/>
        </w:rPr>
        <w:t>rvis</w:t>
      </w:r>
      <w:proofErr w:type="spellEnd"/>
      <w:r w:rsidRPr="00311EA6">
        <w:rPr>
          <w:rFonts w:asciiTheme="majorHAnsi" w:hAnsiTheme="majorHAnsi" w:cstheme="majorHAnsi"/>
        </w:rPr>
        <w:t xml:space="preserve">– 1AR is </w:t>
      </w:r>
      <w:r w:rsidRPr="00311EA6">
        <w:rPr>
          <w:rFonts w:asciiTheme="majorHAnsi" w:hAnsiTheme="majorHAnsi" w:cstheme="majorHAnsi"/>
          <w:u w:val="single"/>
        </w:rPr>
        <w:t>too short</w:t>
      </w:r>
      <w:r w:rsidRPr="00311EA6">
        <w:rPr>
          <w:rFonts w:asciiTheme="majorHAnsi" w:hAnsiTheme="majorHAnsi" w:cstheme="majorHAnsi"/>
        </w:rPr>
        <w:t xml:space="preserve"> to make up for the time trade-off – no RVIs or 2NR theory and paradigm issues– 6 min 2NR means they can </w:t>
      </w:r>
      <w:r w:rsidRPr="00311EA6">
        <w:rPr>
          <w:rFonts w:asciiTheme="majorHAnsi" w:hAnsiTheme="majorHAnsi" w:cstheme="majorHAnsi"/>
          <w:u w:val="single"/>
        </w:rPr>
        <w:t>brute force</w:t>
      </w:r>
      <w:r w:rsidRPr="00311EA6">
        <w:rPr>
          <w:rFonts w:asciiTheme="majorHAnsi" w:hAnsiTheme="majorHAnsi" w:cstheme="majorHAnsi"/>
        </w:rPr>
        <w:t xml:space="preserve"> me every time.  Aff theory first – it’s a much larger strategic loss because 1min is ¼ of the 1AR vs 1/7 of the 1NC which means there’s more abuse if I’m devoting a larger fraction of time.</w:t>
      </w:r>
    </w:p>
    <w:p w14:paraId="0CD0315D" w14:textId="77777777" w:rsidR="005138FF" w:rsidRDefault="005138FF" w:rsidP="005138FF">
      <w:pPr>
        <w:pStyle w:val="Heading3"/>
      </w:pPr>
      <w:r>
        <w:lastRenderedPageBreak/>
        <w:t>1AC – Adv</w:t>
      </w:r>
    </w:p>
    <w:p w14:paraId="2A0284B8" w14:textId="77777777" w:rsidR="005138FF" w:rsidRDefault="005138FF" w:rsidP="005138FF">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3DAA48B5" w14:textId="77777777" w:rsidR="005138FF" w:rsidRPr="00667B14" w:rsidRDefault="005138FF" w:rsidP="005138FF">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48B414A1" w14:textId="77777777" w:rsidR="005138FF" w:rsidRPr="0039526D" w:rsidRDefault="005138FF" w:rsidP="005138FF">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3F884C44" w14:textId="77777777" w:rsidR="005138FF" w:rsidRPr="0039526D" w:rsidRDefault="005138FF" w:rsidP="005138FF">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6AE29621" w14:textId="77777777" w:rsidR="005138FF" w:rsidRPr="0039526D" w:rsidRDefault="005138FF" w:rsidP="005138FF">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11A6707E" w14:textId="77777777" w:rsidR="005138FF" w:rsidRPr="0039526D" w:rsidRDefault="005138FF" w:rsidP="005138FF">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39365908" w14:textId="77777777" w:rsidR="005138FF" w:rsidRPr="0039526D" w:rsidRDefault="005138FF" w:rsidP="005138FF">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750257C7" w14:textId="77777777" w:rsidR="005138FF" w:rsidRPr="00283EEC" w:rsidRDefault="005138FF" w:rsidP="005138FF">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 xml:space="preserve">construction of orbital </w:t>
      </w:r>
      <w:r w:rsidRPr="0039526D">
        <w:rPr>
          <w:rStyle w:val="Emphasis"/>
        </w:rPr>
        <w:lastRenderedPageBreak/>
        <w:t>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75EE5F42" w14:textId="77777777" w:rsidR="005138FF" w:rsidRDefault="005138FF" w:rsidP="005138FF">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54C94B74" w14:textId="77777777" w:rsidR="005138FF" w:rsidRPr="00667B14" w:rsidRDefault="005138FF" w:rsidP="005138FF">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4960914F" w14:textId="77777777" w:rsidR="005138FF" w:rsidRDefault="005138FF" w:rsidP="005138FF">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18B35A52" w14:textId="77777777" w:rsidR="005138FF" w:rsidRDefault="005138FF" w:rsidP="005138FF">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339CAE5E" w14:textId="77777777" w:rsidR="005138FF" w:rsidRDefault="005138FF" w:rsidP="005138FF">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B844AE">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1CDA16EE" w14:textId="77777777" w:rsidR="005138FF" w:rsidRPr="00BE0EC1" w:rsidRDefault="005138FF" w:rsidP="005138FF">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75AE6693" w14:textId="77777777" w:rsidR="005138FF" w:rsidRDefault="005138FF" w:rsidP="005138FF">
      <w:r w:rsidRPr="00A44E95">
        <w:rPr>
          <w:noProof/>
        </w:rPr>
        <w:lastRenderedPageBreak/>
        <w:drawing>
          <wp:inline distT="0" distB="0" distL="0" distR="0" wp14:anchorId="6D3B1594" wp14:editId="0EB7CF32">
            <wp:extent cx="3869309" cy="280399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3"/>
                    <a:stretch>
                      <a:fillRect/>
                    </a:stretch>
                  </pic:blipFill>
                  <pic:spPr>
                    <a:xfrm>
                      <a:off x="0" y="0"/>
                      <a:ext cx="3882535" cy="2813578"/>
                    </a:xfrm>
                    <a:prstGeom prst="rect">
                      <a:avLst/>
                    </a:prstGeom>
                  </pic:spPr>
                </pic:pic>
              </a:graphicData>
            </a:graphic>
          </wp:inline>
        </w:drawing>
      </w:r>
    </w:p>
    <w:p w14:paraId="3EA2057F" w14:textId="77777777" w:rsidR="005138FF" w:rsidRPr="005361D2" w:rsidRDefault="005138FF" w:rsidP="005138FF">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t>
      </w:r>
      <w:r w:rsidRPr="005361D2">
        <w:rPr>
          <w:rStyle w:val="Emphasis"/>
        </w:rPr>
        <w:t>without the constellation (</w:t>
      </w:r>
      <w:proofErr w:type="spellStart"/>
      <w:r w:rsidRPr="005361D2">
        <w:rPr>
          <w:rStyle w:val="Emphasis"/>
        </w:rPr>
        <w:t>Virgili</w:t>
      </w:r>
      <w:proofErr w:type="spellEnd"/>
      <w:r w:rsidRPr="005361D2">
        <w:rPr>
          <w:rStyle w:val="Emphasis"/>
        </w:rPr>
        <w:t xml:space="preserve"> et al., 2016, p. 155)</w:t>
      </w:r>
    </w:p>
    <w:p w14:paraId="68B9A8C9" w14:textId="77777777" w:rsidR="005138FF" w:rsidRDefault="005138FF" w:rsidP="005138FF">
      <w:pPr>
        <w:rPr>
          <w:u w:val="single"/>
        </w:rPr>
      </w:pPr>
      <w:r w:rsidRPr="005361D2">
        <w:rPr>
          <w:sz w:val="16"/>
        </w:rPr>
        <w:t xml:space="preserve">It </w:t>
      </w:r>
      <w:proofErr w:type="gramStart"/>
      <w:r w:rsidRPr="005361D2">
        <w:rPr>
          <w:sz w:val="16"/>
        </w:rPr>
        <w:t>has to</w:t>
      </w:r>
      <w:proofErr w:type="gramEnd"/>
      <w:r w:rsidRPr="005361D2">
        <w:rPr>
          <w:sz w:val="16"/>
        </w:rPr>
        <w:t xml:space="preserve"> be noted that although SpaceX’s </w:t>
      </w:r>
      <w:proofErr w:type="spellStart"/>
      <w:r w:rsidRPr="005361D2">
        <w:rPr>
          <w:sz w:val="16"/>
        </w:rPr>
        <w:t>Starlink</w:t>
      </w:r>
      <w:proofErr w:type="spellEnd"/>
      <w:r w:rsidRPr="005361D2">
        <w:rPr>
          <w:sz w:val="16"/>
        </w:rPr>
        <w:t xml:space="preserve">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w:t>
      </w:r>
      <w:proofErr w:type="spellStart"/>
      <w:r w:rsidRPr="005361D2">
        <w:rPr>
          <w:sz w:val="16"/>
        </w:rPr>
        <w:t>Starlink’s</w:t>
      </w:r>
      <w:proofErr w:type="spellEnd"/>
      <w:r w:rsidRPr="005361D2">
        <w:rPr>
          <w:sz w:val="16"/>
        </w:rPr>
        <w:t xml:space="preserve">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358D0415" w14:textId="77777777" w:rsidR="005138FF" w:rsidRDefault="005138FF" w:rsidP="005138FF">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7DE26407" w14:textId="77777777" w:rsidR="005138FF" w:rsidRDefault="005138FF" w:rsidP="005138FF">
      <w:pPr>
        <w:pStyle w:val="Heading4"/>
      </w:pPr>
      <w:r>
        <w:t xml:space="preserve">Current regulatory guidelines </w:t>
      </w:r>
      <w:r w:rsidRPr="00966BE3">
        <w:rPr>
          <w:u w:val="single"/>
        </w:rPr>
        <w:t>fail</w:t>
      </w:r>
      <w:r>
        <w:t xml:space="preserve"> – answers neg turns.</w:t>
      </w:r>
    </w:p>
    <w:p w14:paraId="71246EE7" w14:textId="77777777" w:rsidR="005138FF" w:rsidRPr="005D6684" w:rsidRDefault="005138FF" w:rsidP="005138FF">
      <w:proofErr w:type="spellStart"/>
      <w:r w:rsidRPr="005D6684">
        <w:rPr>
          <w:rStyle w:val="Style13ptBold"/>
        </w:rPr>
        <w:t>Boley</w:t>
      </w:r>
      <w:proofErr w:type="spellEnd"/>
      <w:r w:rsidRPr="005D6684">
        <w:rPr>
          <w:rStyle w:val="Style13ptBold"/>
        </w:rPr>
        <w:t xml:space="preserve"> and Byers 21</w:t>
      </w:r>
      <w:r>
        <w:t xml:space="preserve">. Aaron </w:t>
      </w:r>
      <w:proofErr w:type="spellStart"/>
      <w:r>
        <w:t>Boley</w:t>
      </w:r>
      <w:proofErr w:type="spellEnd"/>
      <w:r>
        <w:t xml:space="preserve"> is at the </w:t>
      </w:r>
      <w:r w:rsidRPr="005D6684">
        <w:t xml:space="preserve">Department of Physics and Astronomy, The University of British Columbia, Vancouver, </w:t>
      </w:r>
      <w:proofErr w:type="gramStart"/>
      <w:r w:rsidRPr="005D6684">
        <w:t>Canada</w:t>
      </w:r>
      <w:proofErr w:type="gramEnd"/>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4" w:history="1">
        <w:r w:rsidRPr="00457B9A">
          <w:rPr>
            <w:rStyle w:val="Hyperlink"/>
          </w:rPr>
          <w:t>https://www.nature.com/articles/s41598-021-89909-7</w:t>
        </w:r>
      </w:hyperlink>
      <w:r>
        <w:t>] Justin</w:t>
      </w:r>
    </w:p>
    <w:p w14:paraId="1DBF989E" w14:textId="77777777" w:rsidR="005138FF" w:rsidRPr="005D6684" w:rsidRDefault="005138FF" w:rsidP="005138FF">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w:t>
      </w:r>
      <w:r w:rsidRPr="00B809EA">
        <w:rPr>
          <w:u w:val="single"/>
        </w:rPr>
        <w:lastRenderedPageBreak/>
        <w:t xml:space="preserve">satellites in LEO has </w:t>
      </w:r>
      <w:r w:rsidRPr="004762AB">
        <w:rPr>
          <w:rStyle w:val="Emphasis"/>
        </w:rPr>
        <w:t>increased by over 50%,</w:t>
      </w:r>
      <w:r w:rsidRPr="005D6684">
        <w:rPr>
          <w:sz w:val="14"/>
        </w:rPr>
        <w:t xml:space="preserve"> to about 5000 (as of 30 March 2021). </w:t>
      </w:r>
      <w:r w:rsidRPr="00B809EA">
        <w:rPr>
          <w:u w:val="single"/>
        </w:rPr>
        <w:t xml:space="preserve">SpaceX alone is on track to add 11,000 more as it builds its </w:t>
      </w:r>
      <w:proofErr w:type="spellStart"/>
      <w:r w:rsidRPr="00B809EA">
        <w:rPr>
          <w:u w:val="single"/>
        </w:rPr>
        <w:t>Starlink</w:t>
      </w:r>
      <w:proofErr w:type="spellEnd"/>
      <w:r w:rsidRPr="00B809EA">
        <w:rPr>
          <w:u w:val="single"/>
        </w:rPr>
        <w:t xml:space="preserve"> mega-constellation</w:t>
      </w:r>
      <w:r w:rsidRPr="005D6684">
        <w:rPr>
          <w:sz w:val="14"/>
        </w:rPr>
        <w:t xml:space="preserve"> and has already fled for permission for another 30,000 satellites with the Federal Communications Commission (FCC)</w:t>
      </w:r>
      <w:proofErr w:type="gramStart"/>
      <w:r w:rsidRPr="005D6684">
        <w:rPr>
          <w:sz w:val="14"/>
        </w:rPr>
        <w:t>1 .</w:t>
      </w:r>
      <w:proofErr w:type="gramEnd"/>
      <w:r w:rsidRPr="005D6684">
        <w:rPr>
          <w:sz w:val="14"/>
        </w:rPr>
        <w:t xml:space="preserve"> </w:t>
      </w:r>
      <w:r w:rsidRPr="00B809EA">
        <w:rPr>
          <w:u w:val="single"/>
        </w:rPr>
        <w:t xml:space="preserve">Others have similar plans, including </w:t>
      </w:r>
      <w:proofErr w:type="spellStart"/>
      <w:r w:rsidRPr="00B809EA">
        <w:rPr>
          <w:u w:val="single"/>
        </w:rPr>
        <w:t>OneWeb</w:t>
      </w:r>
      <w:proofErr w:type="spellEnd"/>
      <w:r w:rsidRPr="00B809EA">
        <w:rPr>
          <w:u w:val="single"/>
        </w:rPr>
        <w:t xml:space="preserve">, Amazon, </w:t>
      </w:r>
      <w:proofErr w:type="spellStart"/>
      <w:r w:rsidRPr="00B809EA">
        <w:rPr>
          <w:u w:val="single"/>
        </w:rPr>
        <w:t>Telesat</w:t>
      </w:r>
      <w:proofErr w:type="spellEnd"/>
      <w:r w:rsidRPr="00B809EA">
        <w:rPr>
          <w:u w:val="single"/>
        </w:rPr>
        <w:t>, and GW, which is a Chinese state-owned company</w:t>
      </w:r>
      <w:proofErr w:type="gramStart"/>
      <w:r w:rsidRPr="00B809EA">
        <w:rPr>
          <w:u w:val="single"/>
        </w:rPr>
        <w:t>2</w:t>
      </w:r>
      <w:r w:rsidRPr="005D6684">
        <w:rPr>
          <w:sz w:val="14"/>
        </w:rPr>
        <w:t xml:space="preserve"> .</w:t>
      </w:r>
      <w:proofErr w:type="gramEnd"/>
      <w:r w:rsidRPr="005D6684">
        <w:rPr>
          <w:sz w:val="14"/>
        </w:rPr>
        <w:t xml:space="preserve"> </w:t>
      </w:r>
      <w:proofErr w:type="spellStart"/>
      <w:r w:rsidRPr="005D6684">
        <w:rPr>
          <w:sz w:val="14"/>
        </w:rPr>
        <w:t>Te</w:t>
      </w:r>
      <w:proofErr w:type="spellEnd"/>
      <w:r w:rsidRPr="005D6684">
        <w:rPr>
          <w:sz w:val="14"/>
        </w:rPr>
        <w:t xml:space="preserv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w:t>
      </w:r>
      <w:proofErr w:type="spellStart"/>
      <w:r w:rsidRPr="005D6684">
        <w:rPr>
          <w:sz w:val="14"/>
        </w:rPr>
        <w:t>insufcient</w:t>
      </w:r>
      <w:proofErr w:type="spellEnd"/>
      <w:r w:rsidRPr="005D6684">
        <w:rPr>
          <w:sz w:val="14"/>
        </w:rPr>
        <w:t xml:space="preserve"> attention, including changes to the chemistry of Earth’s upper atmosphere </w:t>
      </w:r>
      <w:r w:rsidRPr="00B809EA">
        <w:rPr>
          <w:u w:val="single"/>
        </w:rPr>
        <w:t xml:space="preserve">and increased dangers on Earth’s surface from re-entered debris. </w:t>
      </w:r>
      <w:proofErr w:type="spellStart"/>
      <w:r w:rsidRPr="00B809EA">
        <w:rPr>
          <w:u w:val="single"/>
        </w:rPr>
        <w:t>Te</w:t>
      </w:r>
      <w:proofErr w:type="spellEnd"/>
      <w:r w:rsidRPr="00B809EA">
        <w:rPr>
          <w:u w:val="single"/>
        </w:rPr>
        <w:t xml:space="preserve"> heavy use of certain orbital regions might also result in a de facto exclusion of other actors from them</w:t>
      </w:r>
      <w:r w:rsidRPr="005D6684">
        <w:rPr>
          <w:sz w:val="14"/>
        </w:rPr>
        <w:t xml:space="preserve">, violating the 1967 Outer Space Treaty. </w:t>
      </w:r>
      <w:proofErr w:type="gramStart"/>
      <w:r w:rsidRPr="005D6684">
        <w:rPr>
          <w:sz w:val="14"/>
        </w:rPr>
        <w:t>All of</w:t>
      </w:r>
      <w:proofErr w:type="gramEnd"/>
      <w:r w:rsidRPr="005D6684">
        <w:rPr>
          <w:sz w:val="14"/>
        </w:rPr>
        <w:t xml:space="preserve"> these challenges could be addressed in a coordinated manner through multilateral law-making, whether in the United Nations, the Inter-Agency Debris Committee (IADC), or an ad hoc process, rather than in an uncoordinated manner through </w:t>
      </w:r>
      <w:proofErr w:type="spellStart"/>
      <w:r w:rsidRPr="005D6684">
        <w:rPr>
          <w:sz w:val="14"/>
        </w:rPr>
        <w:t>diferent</w:t>
      </w:r>
      <w:proofErr w:type="spellEnd"/>
      <w:r w:rsidRPr="005D6684">
        <w:rPr>
          <w:sz w:val="14"/>
        </w:rPr>
        <w:t xml:space="preserve"> national laws. Regardless of the law-making forum, mega-constellations require a </w:t>
      </w:r>
      <w:proofErr w:type="spellStart"/>
      <w:r w:rsidRPr="005D6684">
        <w:rPr>
          <w:sz w:val="14"/>
        </w:rPr>
        <w:t>shif</w:t>
      </w:r>
      <w:proofErr w:type="spellEnd"/>
      <w:r w:rsidRPr="005D6684">
        <w:rPr>
          <w:sz w:val="14"/>
        </w:rPr>
        <w:t xml:space="preserve"> in perspectives and policies: from looking at single satellites, to evaluating systems of thousands of satellites, and doing so within an understanding of the limitations of Earth’s environment, including its orbits.</w:t>
      </w:r>
    </w:p>
    <w:p w14:paraId="5A4EB33F" w14:textId="77777777" w:rsidR="005138FF" w:rsidRPr="005D6684" w:rsidRDefault="005138FF" w:rsidP="005138FF">
      <w:pPr>
        <w:rPr>
          <w:sz w:val="14"/>
        </w:rPr>
      </w:pPr>
      <w:proofErr w:type="spellStart"/>
      <w:r w:rsidRPr="00B809EA">
        <w:rPr>
          <w:u w:val="single"/>
        </w:rPr>
        <w:t>Tousands</w:t>
      </w:r>
      <w:proofErr w:type="spellEnd"/>
      <w:r w:rsidRPr="00B809EA">
        <w:rPr>
          <w:u w:val="single"/>
        </w:rPr>
        <w:t xml:space="preserve">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proofErr w:type="gramStart"/>
      <w:r w:rsidRPr="005D6684">
        <w:rPr>
          <w:sz w:val="14"/>
        </w:rPr>
        <w:t>3 .</w:t>
      </w:r>
      <w:proofErr w:type="gramEnd"/>
      <w:r w:rsidRPr="005D6684">
        <w:rPr>
          <w:sz w:val="14"/>
        </w:rPr>
        <w:t xml:space="preserve"> </w:t>
      </w:r>
      <w:proofErr w:type="spellStart"/>
      <w:r w:rsidRPr="005D6684">
        <w:rPr>
          <w:sz w:val="14"/>
        </w:rPr>
        <w:t>Tere</w:t>
      </w:r>
      <w:proofErr w:type="spellEnd"/>
      <w:r w:rsidRPr="005D6684">
        <w:rPr>
          <w:sz w:val="14"/>
        </w:rPr>
        <w:t xml:space="preserve"> are already over 12,000 trackable debris pieces in LEO, with these being typically 10 cm in diameter or larger. Including sizes down to 1 cm, there are about a million inferred debris pieces, all of which threaten satellites, </w:t>
      </w:r>
      <w:proofErr w:type="spellStart"/>
      <w:r w:rsidRPr="005D6684">
        <w:rPr>
          <w:sz w:val="14"/>
        </w:rPr>
        <w:t>spacecraf</w:t>
      </w:r>
      <w:proofErr w:type="spellEnd"/>
      <w:r w:rsidRPr="005D6684">
        <w:rPr>
          <w:sz w:val="14"/>
        </w:rPr>
        <w:t xml:space="preserve">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w:t>
      </w:r>
      <w:proofErr w:type="gramStart"/>
      <w:r w:rsidRPr="005D6684">
        <w:rPr>
          <w:sz w:val="14"/>
        </w:rPr>
        <w:t>4 .</w:t>
      </w:r>
      <w:proofErr w:type="gramEnd"/>
      <w:r w:rsidRPr="005D6684">
        <w:rPr>
          <w:sz w:val="14"/>
        </w:rPr>
        <w:t xml:space="preserve"> </w:t>
      </w:r>
      <w:proofErr w:type="spellStart"/>
      <w:r w:rsidRPr="005D6684">
        <w:rPr>
          <w:sz w:val="14"/>
        </w:rPr>
        <w:t>Te</w:t>
      </w:r>
      <w:proofErr w:type="spellEnd"/>
      <w:r w:rsidRPr="005D6684">
        <w:rPr>
          <w:sz w:val="14"/>
        </w:rPr>
        <w:t xml:space="preserve"> addition of satellite mega-constellations and the general proliferation of low-cost satellites in LEO stresses the environment further5–</w:t>
      </w:r>
      <w:proofErr w:type="gramStart"/>
      <w:r w:rsidRPr="005D6684">
        <w:rPr>
          <w:sz w:val="14"/>
        </w:rPr>
        <w:t>8 .</w:t>
      </w:r>
      <w:proofErr w:type="gramEnd"/>
    </w:p>
    <w:p w14:paraId="183F6D87" w14:textId="77777777" w:rsidR="005138FF" w:rsidRPr="005D6684" w:rsidRDefault="005138FF" w:rsidP="005138FF">
      <w:pPr>
        <w:rPr>
          <w:sz w:val="14"/>
        </w:rPr>
      </w:pPr>
      <w:r w:rsidRPr="005D6684">
        <w:rPr>
          <w:sz w:val="14"/>
        </w:rPr>
        <w:t>[Omitted Figures 1 and 2]</w:t>
      </w:r>
    </w:p>
    <w:p w14:paraId="54598E43" w14:textId="77777777" w:rsidR="005138FF" w:rsidRPr="005D6684" w:rsidRDefault="005138FF" w:rsidP="005138FF">
      <w:pPr>
        <w:rPr>
          <w:sz w:val="14"/>
        </w:rPr>
      </w:pPr>
      <w:r w:rsidRPr="005D6684">
        <w:rPr>
          <w:sz w:val="14"/>
        </w:rPr>
        <w:t>Results</w:t>
      </w:r>
    </w:p>
    <w:p w14:paraId="0AB37F5A" w14:textId="77777777" w:rsidR="005138FF" w:rsidRPr="005D6684" w:rsidRDefault="005138FF" w:rsidP="005138FF">
      <w:pPr>
        <w:rPr>
          <w:sz w:val="14"/>
        </w:rPr>
      </w:pPr>
      <w:r w:rsidRPr="005D6684">
        <w:rPr>
          <w:sz w:val="14"/>
        </w:rPr>
        <w:t xml:space="preserve">The overall setting. </w:t>
      </w:r>
      <w:proofErr w:type="spellStart"/>
      <w:r w:rsidRPr="005D6684">
        <w:rPr>
          <w:sz w:val="14"/>
        </w:rPr>
        <w:t>Te</w:t>
      </w:r>
      <w:proofErr w:type="spellEnd"/>
      <w:r w:rsidRPr="005D6684">
        <w:rPr>
          <w:sz w:val="14"/>
        </w:rPr>
        <w:t xml:space="preserve"> </w:t>
      </w:r>
      <w:r w:rsidRPr="00B809EA">
        <w:rPr>
          <w:u w:val="single"/>
        </w:rPr>
        <w:t xml:space="preserve">rapid development of the space environment through </w:t>
      </w:r>
      <w:r w:rsidRPr="004762AB">
        <w:rPr>
          <w:rStyle w:val="Emphasis"/>
        </w:rPr>
        <w:t>mega-constellations</w:t>
      </w:r>
      <w:r w:rsidRPr="005D6684">
        <w:rPr>
          <w:u w:val="single"/>
        </w:rPr>
        <w:t xml:space="preserve">, predominately by the ongoing construction of </w:t>
      </w:r>
      <w:proofErr w:type="spellStart"/>
      <w:r w:rsidRPr="005D6684">
        <w:rPr>
          <w:u w:val="single"/>
        </w:rPr>
        <w:t>Starlink</w:t>
      </w:r>
      <w:proofErr w:type="spellEnd"/>
      <w:r w:rsidRPr="005D6684">
        <w:rPr>
          <w:u w:val="single"/>
        </w:rPr>
        <w:t>,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proofErr w:type="spellStart"/>
      <w:r w:rsidRPr="00B844AE">
        <w:rPr>
          <w:highlight w:val="green"/>
          <w:u w:val="single"/>
        </w:rPr>
        <w:t>defnes</w:t>
      </w:r>
      <w:proofErr w:type="spellEnd"/>
      <w:r w:rsidRPr="00B844AE">
        <w:rPr>
          <w:highlight w:val="green"/>
          <w:u w:val="single"/>
        </w:rPr>
        <w:t xml:space="preserve"> </w:t>
      </w:r>
      <w:proofErr w:type="spellStart"/>
      <w:r w:rsidRPr="00B844AE">
        <w:rPr>
          <w:rStyle w:val="Emphasis"/>
          <w:highlight w:val="green"/>
        </w:rPr>
        <w:t>NewSpace</w:t>
      </w:r>
      <w:proofErr w:type="spellEnd"/>
      <w:r w:rsidRPr="00B844AE">
        <w:rPr>
          <w:rStyle w:val="Emphasis"/>
          <w:highlight w:val="green"/>
        </w:rPr>
        <w:t>,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w:t>
      </w:r>
      <w:proofErr w:type="spellStart"/>
      <w:r w:rsidRPr="005D6684">
        <w:rPr>
          <w:sz w:val="14"/>
        </w:rPr>
        <w:t>efects</w:t>
      </w:r>
      <w:proofErr w:type="spellEnd"/>
      <w:r w:rsidRPr="005D6684">
        <w:rPr>
          <w:sz w:val="14"/>
        </w:rPr>
        <w:t xml:space="preserve"> of the 2007 Chinese anti-satellite test and the 2009 Kosmos-2251/Iridium-33 collisions being evident on the graph.</w:t>
      </w:r>
    </w:p>
    <w:p w14:paraId="23295F76" w14:textId="77777777" w:rsidR="005138FF" w:rsidRPr="005D6684" w:rsidRDefault="005138FF" w:rsidP="005138FF">
      <w:pPr>
        <w:rPr>
          <w:sz w:val="14"/>
        </w:rPr>
      </w:pPr>
      <w:r w:rsidRPr="005D6684">
        <w:rPr>
          <w:sz w:val="14"/>
        </w:rPr>
        <w:t xml:space="preserve">Although the volume of space is large, individual satellites and satellite systems have </w:t>
      </w:r>
      <w:proofErr w:type="spellStart"/>
      <w:r w:rsidRPr="005D6684">
        <w:rPr>
          <w:sz w:val="14"/>
        </w:rPr>
        <w:t>specifc</w:t>
      </w:r>
      <w:proofErr w:type="spellEnd"/>
      <w:r w:rsidRPr="005D6684">
        <w:rPr>
          <w:sz w:val="14"/>
        </w:rPr>
        <w:t xml:space="preserve"> functions, with associated altitudes and inclinations (Fig. 2). Tis increases congestion and requires active management for station keeping and collision avoidance</w:t>
      </w:r>
      <w:proofErr w:type="gramStart"/>
      <w:r w:rsidRPr="005D6684">
        <w:rPr>
          <w:sz w:val="14"/>
        </w:rPr>
        <w:t>9 ,</w:t>
      </w:r>
      <w:proofErr w:type="gramEnd"/>
      <w:r w:rsidRPr="005D6684">
        <w:rPr>
          <w:sz w:val="14"/>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5D6684">
        <w:rPr>
          <w:sz w:val="14"/>
        </w:rPr>
        <w:t>Starlink</w:t>
      </w:r>
      <w:proofErr w:type="spellEnd"/>
      <w:r w:rsidRPr="005D6684">
        <w:rPr>
          <w:sz w:val="14"/>
        </w:rPr>
        <w:t xml:space="preserve"> satellite, </w:t>
      </w:r>
      <w:proofErr w:type="spellStart"/>
      <w:r w:rsidRPr="005D6684">
        <w:rPr>
          <w:sz w:val="14"/>
        </w:rPr>
        <w:t>afer</w:t>
      </w:r>
      <w:proofErr w:type="spellEnd"/>
      <w:r w:rsidRPr="005D6684">
        <w:rPr>
          <w:sz w:val="14"/>
        </w:rPr>
        <w:t xml:space="preserve">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053FFB73" w14:textId="77777777" w:rsidR="005138FF" w:rsidRPr="005D6684" w:rsidRDefault="005138FF" w:rsidP="005138FF">
      <w:pPr>
        <w:rPr>
          <w:sz w:val="14"/>
        </w:rPr>
      </w:pPr>
      <w:r w:rsidRPr="005D6684">
        <w:rPr>
          <w:sz w:val="14"/>
        </w:rPr>
        <w:t xml:space="preserve">When completed, </w:t>
      </w:r>
      <w:proofErr w:type="spellStart"/>
      <w:r w:rsidRPr="005D6684">
        <w:rPr>
          <w:sz w:val="14"/>
        </w:rPr>
        <w:t>Starlink</w:t>
      </w:r>
      <w:proofErr w:type="spellEnd"/>
      <w:r w:rsidRPr="005D6684">
        <w:rPr>
          <w:sz w:val="14"/>
        </w:rPr>
        <w:t xml:space="preserve"> will include about as many satellites as there are trackable debris pieces today, while its total mass will equal all the mass currently in LEO—over 3000 </w:t>
      </w:r>
      <w:proofErr w:type="spellStart"/>
      <w:r w:rsidRPr="005D6684">
        <w:rPr>
          <w:sz w:val="14"/>
        </w:rPr>
        <w:t>tonnes</w:t>
      </w:r>
      <w:proofErr w:type="spellEnd"/>
      <w:r w:rsidRPr="005D6684">
        <w:rPr>
          <w:sz w:val="14"/>
        </w:rPr>
        <w:t xml:space="preserve">. </w:t>
      </w:r>
      <w:proofErr w:type="spellStart"/>
      <w:r w:rsidRPr="005D6684">
        <w:rPr>
          <w:sz w:val="14"/>
        </w:rPr>
        <w:t>Te</w:t>
      </w:r>
      <w:proofErr w:type="spellEnd"/>
      <w:r w:rsidRPr="005D6684">
        <w:rPr>
          <w:sz w:val="14"/>
        </w:rPr>
        <w:t xml:space="preserve"> satellites will be placed in narrow orbital shells, creating unprecedented congestion, with 1258 already in orbit (as of 30 March 2021). </w:t>
      </w:r>
      <w:proofErr w:type="spellStart"/>
      <w:r w:rsidRPr="005D6684">
        <w:rPr>
          <w:sz w:val="14"/>
        </w:rPr>
        <w:t>OneWeb</w:t>
      </w:r>
      <w:proofErr w:type="spellEnd"/>
      <w:r w:rsidRPr="005D6684">
        <w:rPr>
          <w:sz w:val="14"/>
        </w:rPr>
        <w:t xml:space="preserve"> has already placed an initial 146 satellites, and Amazon, </w:t>
      </w:r>
      <w:proofErr w:type="spellStart"/>
      <w:r w:rsidRPr="005D6684">
        <w:rPr>
          <w:sz w:val="14"/>
        </w:rPr>
        <w:t>Telesat</w:t>
      </w:r>
      <w:proofErr w:type="spellEnd"/>
      <w:r w:rsidRPr="005D6684">
        <w:rPr>
          <w:sz w:val="14"/>
        </w:rPr>
        <w:t xml:space="preserve">, GW and other companies, operating under </w:t>
      </w:r>
      <w:proofErr w:type="spellStart"/>
      <w:r w:rsidRPr="005D6684">
        <w:rPr>
          <w:sz w:val="14"/>
        </w:rPr>
        <w:t>diferent</w:t>
      </w:r>
      <w:proofErr w:type="spellEnd"/>
      <w:r w:rsidRPr="005D6684">
        <w:rPr>
          <w:sz w:val="14"/>
        </w:rPr>
        <w:t xml:space="preserve"> national regulatory regimes, are soon likely to follow.</w:t>
      </w:r>
    </w:p>
    <w:p w14:paraId="029E2C7E" w14:textId="77777777" w:rsidR="005138FF" w:rsidRPr="005D6684" w:rsidRDefault="005138FF" w:rsidP="005138FF">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w:t>
      </w:r>
      <w:r w:rsidRPr="005D6684">
        <w:rPr>
          <w:u w:val="single"/>
        </w:rPr>
        <w:lastRenderedPageBreak/>
        <w:t xml:space="preserve">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xml:space="preserve">. Failures will increase these numbers, although the long-term failure rate is </w:t>
      </w:r>
      <w:proofErr w:type="spellStart"/>
      <w:r w:rsidRPr="005D6684">
        <w:rPr>
          <w:sz w:val="14"/>
        </w:rPr>
        <w:t>difcult</w:t>
      </w:r>
      <w:proofErr w:type="spellEnd"/>
      <w:r w:rsidRPr="005D6684">
        <w:rPr>
          <w:sz w:val="14"/>
        </w:rPr>
        <w:t xml:space="preserve"> to project. Figure 3 is </w:t>
      </w:r>
      <w:proofErr w:type="gramStart"/>
      <w:r w:rsidRPr="005D6684">
        <w:rPr>
          <w:sz w:val="14"/>
        </w:rPr>
        <w:t>similar to</w:t>
      </w:r>
      <w:proofErr w:type="gramEnd"/>
      <w:r w:rsidRPr="005D6684">
        <w:rPr>
          <w:sz w:val="14"/>
        </w:rPr>
        <w:t xml:space="preserve"> the righthand portion of Fig. 2 but includes the </w:t>
      </w:r>
      <w:proofErr w:type="spellStart"/>
      <w:r w:rsidRPr="005D6684">
        <w:rPr>
          <w:sz w:val="14"/>
        </w:rPr>
        <w:t>Starlink</w:t>
      </w:r>
      <w:proofErr w:type="spellEnd"/>
      <w:r w:rsidRPr="005D6684">
        <w:rPr>
          <w:sz w:val="14"/>
        </w:rPr>
        <w:t xml:space="preserve"> and </w:t>
      </w:r>
      <w:proofErr w:type="spellStart"/>
      <w:r w:rsidRPr="005D6684">
        <w:rPr>
          <w:sz w:val="14"/>
        </w:rPr>
        <w:t>OneWeb</w:t>
      </w:r>
      <w:proofErr w:type="spellEnd"/>
      <w:r w:rsidRPr="005D6684">
        <w:rPr>
          <w:sz w:val="14"/>
        </w:rPr>
        <w:t xml:space="preserve"> </w:t>
      </w:r>
      <w:proofErr w:type="spellStart"/>
      <w:r w:rsidRPr="005D6684">
        <w:rPr>
          <w:sz w:val="14"/>
        </w:rPr>
        <w:t>megaconstellations</w:t>
      </w:r>
      <w:proofErr w:type="spellEnd"/>
      <w:r w:rsidRPr="005D6684">
        <w:rPr>
          <w:sz w:val="14"/>
        </w:rPr>
        <w:t xml:space="preserve"> as fled (and amended) with the FCC (see “Methods”). </w:t>
      </w:r>
      <w:proofErr w:type="spellStart"/>
      <w:r w:rsidRPr="005D6684">
        <w:rPr>
          <w:sz w:val="14"/>
        </w:rPr>
        <w:t>Te</w:t>
      </w:r>
      <w:proofErr w:type="spellEnd"/>
      <w:r w:rsidRPr="005D6684">
        <w:rPr>
          <w:sz w:val="14"/>
        </w:rPr>
        <w:t xml:space="preserve"> large density spikes show that some shells will have satellite number densities in excess of n = 10−6 km−</w:t>
      </w:r>
      <w:proofErr w:type="gramStart"/>
      <w:r w:rsidRPr="005D6684">
        <w:rPr>
          <w:sz w:val="14"/>
        </w:rPr>
        <w:t>3 .</w:t>
      </w:r>
      <w:proofErr w:type="gramEnd"/>
    </w:p>
    <w:p w14:paraId="091D9CB8" w14:textId="77777777" w:rsidR="005138FF" w:rsidRPr="005D6684" w:rsidRDefault="005138FF" w:rsidP="005138FF">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w:t>
      </w:r>
      <w:proofErr w:type="gramStart"/>
      <w:r w:rsidRPr="005D6684">
        <w:rPr>
          <w:u w:val="single"/>
        </w:rPr>
        <w:t>tracked</w:t>
      </w:r>
      <w:proofErr w:type="gramEnd"/>
      <w:r w:rsidRPr="005D6684">
        <w:rPr>
          <w:u w:val="single"/>
        </w:rPr>
        <w:t xml:space="preserve"> and operational satellites can </w:t>
      </w:r>
      <w:proofErr w:type="spellStart"/>
      <w:r w:rsidRPr="005D6684">
        <w:rPr>
          <w:u w:val="single"/>
        </w:rPr>
        <w:t>manoeuvre</w:t>
      </w:r>
      <w:proofErr w:type="spellEnd"/>
      <w:r w:rsidRPr="005D6684">
        <w:rPr>
          <w:u w:val="single"/>
        </w:rPr>
        <w:t xml:space="preserv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w:t>
      </w:r>
      <w:proofErr w:type="spellStart"/>
      <w:r w:rsidRPr="005D6684">
        <w:rPr>
          <w:sz w:val="14"/>
        </w:rPr>
        <w:t>thanfully</w:t>
      </w:r>
      <w:proofErr w:type="spellEnd"/>
      <w:r w:rsidRPr="005D6684">
        <w:rPr>
          <w:sz w:val="14"/>
        </w:rPr>
        <w:t xml:space="preserve"> transparent about events13 in LEO.</w:t>
      </w:r>
    </w:p>
    <w:p w14:paraId="5011E223" w14:textId="77777777" w:rsidR="005138FF" w:rsidRPr="005D6684" w:rsidRDefault="005138FF" w:rsidP="005138FF">
      <w:pPr>
        <w:rPr>
          <w:sz w:val="14"/>
        </w:rPr>
      </w:pPr>
      <w:r w:rsidRPr="005D6684">
        <w:rPr>
          <w:sz w:val="14"/>
        </w:rPr>
        <w:t xml:space="preserve">Despite the congestion and </w:t>
      </w:r>
      <w:proofErr w:type="spellStart"/>
      <w:r w:rsidRPr="005D6684">
        <w:rPr>
          <w:sz w:val="14"/>
        </w:rPr>
        <w:t>trafc</w:t>
      </w:r>
      <w:proofErr w:type="spellEnd"/>
      <w:r w:rsidRPr="005D6684">
        <w:rPr>
          <w:sz w:val="14"/>
        </w:rPr>
        <w:t xml:space="preserve"> management challenges, FCC flings by SpaceX suggest that </w:t>
      </w:r>
      <w:r w:rsidRPr="005D6684">
        <w:rPr>
          <w:u w:val="single"/>
        </w:rPr>
        <w:t xml:space="preserve">collision avoidance </w:t>
      </w:r>
      <w:proofErr w:type="spellStart"/>
      <w:r w:rsidRPr="005D6684">
        <w:rPr>
          <w:u w:val="single"/>
        </w:rPr>
        <w:t>manoeuvres</w:t>
      </w:r>
      <w:proofErr w:type="spellEnd"/>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proofErr w:type="gramStart"/>
      <w:r w:rsidRPr="005D6684">
        <w:rPr>
          <w:sz w:val="14"/>
        </w:rPr>
        <w:t>6 ,</w:t>
      </w:r>
      <w:proofErr w:type="gramEnd"/>
      <w:r w:rsidRPr="005D6684">
        <w:rPr>
          <w:sz w:val="14"/>
        </w:rPr>
        <w:t xml:space="preserve"> including untracked debris decaying through the shells used by </w:t>
      </w:r>
      <w:proofErr w:type="spellStart"/>
      <w:r w:rsidRPr="005D6684">
        <w:rPr>
          <w:sz w:val="14"/>
        </w:rPr>
        <w:t>Starlink</w:t>
      </w:r>
      <w:proofErr w:type="spellEnd"/>
      <w:r w:rsidRPr="005D6684">
        <w:rPr>
          <w:sz w:val="14"/>
        </w:rPr>
        <w:t xml:space="preserve">. Using simple estimates (see “Methods”), the probability that a single piece of untracked debris will hit any satellite in the </w:t>
      </w:r>
      <w:proofErr w:type="spellStart"/>
      <w:r w:rsidRPr="005D6684">
        <w:rPr>
          <w:sz w:val="14"/>
        </w:rPr>
        <w:t>Starlink</w:t>
      </w:r>
      <w:proofErr w:type="spellEnd"/>
      <w:r w:rsidRPr="005D6684">
        <w:rPr>
          <w:sz w:val="14"/>
        </w:rPr>
        <w:t xml:space="preserve"> 550 km shell is about 0.003 </w:t>
      </w:r>
      <w:proofErr w:type="spellStart"/>
      <w:r w:rsidRPr="005D6684">
        <w:rPr>
          <w:sz w:val="14"/>
        </w:rPr>
        <w:t>afer</w:t>
      </w:r>
      <w:proofErr w:type="spellEnd"/>
      <w:r w:rsidRPr="005D6684">
        <w:rPr>
          <w:sz w:val="14"/>
        </w:rPr>
        <w:t xml:space="preserve">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591D3863" w14:textId="77777777" w:rsidR="005138FF" w:rsidRPr="005D6684" w:rsidRDefault="005138FF" w:rsidP="005138FF">
      <w:pPr>
        <w:rPr>
          <w:sz w:val="14"/>
        </w:rPr>
      </w:pPr>
      <w:r w:rsidRPr="00B844AE">
        <w:rPr>
          <w:highlight w:val="green"/>
          <w:u w:val="single"/>
        </w:rPr>
        <w:t>Fragmentation</w:t>
      </w:r>
      <w:r w:rsidRPr="005D6684">
        <w:rPr>
          <w:u w:val="single"/>
        </w:rPr>
        <w:t xml:space="preserve"> events are </w:t>
      </w:r>
      <w:r w:rsidRPr="00B844AE">
        <w:rPr>
          <w:rStyle w:val="Emphasis"/>
          <w:highlight w:val="green"/>
        </w:rPr>
        <w:t xml:space="preserve">not </w:t>
      </w:r>
      <w:proofErr w:type="spellStart"/>
      <w:r w:rsidRPr="00B844AE">
        <w:rPr>
          <w:rStyle w:val="Emphasis"/>
          <w:highlight w:val="green"/>
        </w:rPr>
        <w:t>confned</w:t>
      </w:r>
      <w:proofErr w:type="spellEnd"/>
      <w:r w:rsidRPr="00934304">
        <w:rPr>
          <w:rStyle w:val="Emphasis"/>
        </w:rPr>
        <w:t xml:space="preserve"> to their local orbits</w:t>
      </w:r>
      <w:r w:rsidRPr="005D6684">
        <w:rPr>
          <w:sz w:val="14"/>
        </w:rPr>
        <w:t xml:space="preserve">, either. </w:t>
      </w:r>
      <w:proofErr w:type="spellStart"/>
      <w:r w:rsidRPr="005D6684">
        <w:rPr>
          <w:sz w:val="14"/>
        </w:rPr>
        <w:t>Te</w:t>
      </w:r>
      <w:proofErr w:type="spellEnd"/>
      <w:r w:rsidRPr="005D6684">
        <w:rPr>
          <w:sz w:val="14"/>
        </w:rPr>
        <w:t xml:space="preserve"> India 2019 ASAT test was conducted at an altitude below 300 km in an </w:t>
      </w:r>
      <w:proofErr w:type="spellStart"/>
      <w:r w:rsidRPr="005D6684">
        <w:rPr>
          <w:sz w:val="14"/>
        </w:rPr>
        <w:t>efort</w:t>
      </w:r>
      <w:proofErr w:type="spellEnd"/>
      <w:r w:rsidRPr="005D6684">
        <w:rPr>
          <w:sz w:val="14"/>
        </w:rPr>
        <w:t xml:space="preserve"> to minimize long-lived debris. Nevertheless, debris was placed on orbits with apogees </w:t>
      </w:r>
      <w:proofErr w:type="gramStart"/>
      <w:r w:rsidRPr="005D6684">
        <w:rPr>
          <w:sz w:val="14"/>
        </w:rPr>
        <w:t>in excess of</w:t>
      </w:r>
      <w:proofErr w:type="gramEnd"/>
      <w:r w:rsidRPr="005D6684">
        <w:rPr>
          <w:sz w:val="14"/>
        </w:rPr>
        <w:t xml:space="preserve"> 1000 km. As of 30 March 2021, three tracked debris pieces remain in orbit14. Such long-lived debris has high eccentricities, and thus can cross multiple orbital shells twice per orbit. A major fragmentation event from a single satellite could </w:t>
      </w:r>
      <w:proofErr w:type="spellStart"/>
      <w:r w:rsidRPr="005D6684">
        <w:rPr>
          <w:sz w:val="14"/>
        </w:rPr>
        <w:t>afect</w:t>
      </w:r>
      <w:proofErr w:type="spellEnd"/>
      <w:r w:rsidRPr="005D6684">
        <w:rPr>
          <w:sz w:val="14"/>
        </w:rPr>
        <w:t xml:space="preserve"> all operators in LEO.</w:t>
      </w:r>
    </w:p>
    <w:p w14:paraId="51091D28" w14:textId="77777777" w:rsidR="005138FF" w:rsidRDefault="005138FF" w:rsidP="005138FF">
      <w:pPr>
        <w:pStyle w:val="Heading4"/>
      </w:pPr>
      <w:r>
        <w:t xml:space="preserve">Rivalrous orbits create space conflict and </w:t>
      </w:r>
      <w:r w:rsidRPr="0082664C">
        <w:rPr>
          <w:u w:val="single"/>
        </w:rPr>
        <w:t>turn</w:t>
      </w:r>
      <w:r>
        <w:t xml:space="preserve"> good satellites.</w:t>
      </w:r>
    </w:p>
    <w:p w14:paraId="65B076A6" w14:textId="77777777" w:rsidR="005138FF" w:rsidRPr="004254A0" w:rsidRDefault="005138FF" w:rsidP="005138FF">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3DC4A675" w14:textId="77777777" w:rsidR="005138FF" w:rsidRPr="004254A0" w:rsidRDefault="005138FF" w:rsidP="005138FF">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w:t>
      </w:r>
      <w:proofErr w:type="gramStart"/>
      <w:r w:rsidRPr="00E815A8">
        <w:rPr>
          <w:u w:val="single"/>
        </w:rPr>
        <w:t>is changing,</w:t>
      </w:r>
      <w:proofErr w:type="gramEnd"/>
      <w:r w:rsidRPr="00E815A8">
        <w:rPr>
          <w:u w:val="single"/>
        </w:rPr>
        <w:t xml:space="preserve">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w:t>
      </w:r>
      <w:proofErr w:type="gramStart"/>
      <w:r w:rsidRPr="004254A0">
        <w:rPr>
          <w:sz w:val="14"/>
        </w:rPr>
        <w:t>at the same time that</w:t>
      </w:r>
      <w:proofErr w:type="gramEnd"/>
      <w:r w:rsidRPr="004254A0">
        <w:rPr>
          <w:sz w:val="14"/>
        </w:rPr>
        <w:t xml:space="preserve"> Russia’s space identity is floundering, which may further upset the stability of the domain of space.</w:t>
      </w:r>
    </w:p>
    <w:p w14:paraId="3C329C6A" w14:textId="77777777" w:rsidR="005138FF" w:rsidRPr="0082664C" w:rsidRDefault="005138FF" w:rsidP="005138FF">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w:t>
      </w:r>
      <w:proofErr w:type="spellStart"/>
      <w:r w:rsidRPr="004254A0">
        <w:rPr>
          <w:u w:val="single"/>
        </w:rPr>
        <w:t>Starlink</w:t>
      </w:r>
      <w:proofErr w:type="spellEnd"/>
      <w:r w:rsidRPr="004254A0">
        <w:rPr>
          <w:u w:val="single"/>
        </w:rPr>
        <w:t xml:space="preserve"> </w:t>
      </w:r>
      <w:r w:rsidRPr="00B844AE">
        <w:rPr>
          <w:rStyle w:val="Emphasis"/>
          <w:highlight w:val="green"/>
        </w:rPr>
        <w:t>mega-constellation</w:t>
      </w:r>
      <w:r w:rsidRPr="004254A0">
        <w:rPr>
          <w:sz w:val="14"/>
        </w:rPr>
        <w:t xml:space="preserve"> (Thompson 2021). This change has happened very quickly, as </w:t>
      </w:r>
      <w:proofErr w:type="spellStart"/>
      <w:r w:rsidRPr="004254A0">
        <w:rPr>
          <w:sz w:val="14"/>
        </w:rPr>
        <w:t>Starlink</w:t>
      </w:r>
      <w:proofErr w:type="spellEnd"/>
      <w:r w:rsidRPr="004254A0">
        <w:rPr>
          <w:sz w:val="14"/>
        </w:rPr>
        <w:t xml:space="preserve"> satellites just began to be launched in May 2019 (O’Callaghan 2019). This is only the first wave of the </w:t>
      </w:r>
      <w:proofErr w:type="spellStart"/>
      <w:r w:rsidRPr="004254A0">
        <w:rPr>
          <w:sz w:val="14"/>
        </w:rPr>
        <w:t>megaconstellations</w:t>
      </w:r>
      <w:proofErr w:type="spellEnd"/>
      <w:r w:rsidRPr="004254A0">
        <w:rPr>
          <w:sz w:val="14"/>
        </w:rPr>
        <w:t xml:space="preserve"> as well. While it is hard to say exactly how many satellites will be launched as part of this new use of space, </w:t>
      </w:r>
      <w:r w:rsidRPr="004254A0">
        <w:rPr>
          <w:u w:val="single"/>
        </w:rPr>
        <w:t xml:space="preserve">there are </w:t>
      </w:r>
      <w:r w:rsidRPr="004254A0">
        <w:rPr>
          <w:u w:val="single"/>
        </w:rPr>
        <w:lastRenderedPageBreak/>
        <w:t xml:space="preserve">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w:t>
      </w:r>
      <w:proofErr w:type="gramStart"/>
      <w:r w:rsidRPr="004254A0">
        <w:rPr>
          <w:u w:val="single"/>
        </w:rPr>
        <w:t>all of</w:t>
      </w:r>
      <w:proofErr w:type="gramEnd"/>
      <w:r w:rsidRPr="004254A0">
        <w:rPr>
          <w:u w:val="single"/>
        </w:rPr>
        <w:t xml:space="preserve">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7CA7540A" w14:textId="77777777" w:rsidR="005138FF" w:rsidRPr="004254A0" w:rsidRDefault="005138FF" w:rsidP="005138FF">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3A4FF30D" w14:textId="77777777" w:rsidR="005138FF" w:rsidRPr="004254A0" w:rsidRDefault="005138FF" w:rsidP="005138FF">
      <w:pPr>
        <w:rPr>
          <w:sz w:val="14"/>
        </w:rPr>
      </w:pPr>
      <w:r w:rsidRPr="004254A0">
        <w:rPr>
          <w:sz w:val="14"/>
        </w:rPr>
        <w:t>A little history</w:t>
      </w:r>
    </w:p>
    <w:p w14:paraId="282C1776" w14:textId="77777777" w:rsidR="005138FF" w:rsidRPr="004254A0" w:rsidRDefault="005138FF" w:rsidP="005138FF">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3E8CC643" w14:textId="77777777" w:rsidR="005138FF" w:rsidRPr="004254A0" w:rsidRDefault="005138FF" w:rsidP="005138FF">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399EBB40" w14:textId="77777777" w:rsidR="005138FF" w:rsidRPr="004254A0" w:rsidRDefault="005138FF" w:rsidP="005138FF">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198267F6" w14:textId="77777777" w:rsidR="005138FF" w:rsidRPr="004254A0" w:rsidRDefault="005138FF" w:rsidP="005138FF">
      <w:pPr>
        <w:rPr>
          <w:sz w:val="14"/>
        </w:rPr>
      </w:pPr>
      <w:r w:rsidRPr="004254A0">
        <w:rPr>
          <w:sz w:val="14"/>
        </w:rPr>
        <w:t>A lack of coordination</w:t>
      </w:r>
    </w:p>
    <w:p w14:paraId="3ADAF673" w14:textId="77777777" w:rsidR="005138FF" w:rsidRPr="004254A0" w:rsidRDefault="005138FF" w:rsidP="005138FF">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7D2D6873" w14:textId="77777777" w:rsidR="005138FF" w:rsidRPr="004254A0" w:rsidRDefault="005138FF" w:rsidP="005138FF">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520CF957" w14:textId="77777777" w:rsidR="005138FF" w:rsidRDefault="005138FF" w:rsidP="005138FF">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56C6584B" w14:textId="77777777" w:rsidR="005138FF" w:rsidRDefault="005138FF" w:rsidP="005138FF">
      <w:pPr>
        <w:pStyle w:val="Heading4"/>
      </w:pPr>
      <w:r>
        <w:lastRenderedPageBreak/>
        <w:t xml:space="preserve">Triggers </w:t>
      </w:r>
      <w:r w:rsidRPr="00B70BA9">
        <w:rPr>
          <w:u w:val="single"/>
        </w:rPr>
        <w:t>space escalation</w:t>
      </w:r>
      <w:r>
        <w:t xml:space="preserve"> and nuclear war.</w:t>
      </w:r>
    </w:p>
    <w:p w14:paraId="12361F59" w14:textId="77777777" w:rsidR="005138FF" w:rsidRPr="00B70BA9" w:rsidRDefault="005138FF" w:rsidP="005138FF">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5" w:history="1">
        <w:r w:rsidRPr="001A64CC">
          <w:rPr>
            <w:rStyle w:val="Hyperlink"/>
          </w:rPr>
          <w:t>https://www.theintlscholar.com/periodical/12/14/2020/analysis-commercialization-space-risk-international-law-military-space-race</w:t>
        </w:r>
      </w:hyperlink>
      <w:r>
        <w:t>] Justin</w:t>
      </w:r>
    </w:p>
    <w:p w14:paraId="415D549A" w14:textId="77777777" w:rsidR="005138FF" w:rsidRPr="00B70BA9" w:rsidRDefault="005138FF" w:rsidP="005138FF">
      <w:pPr>
        <w:rPr>
          <w:u w:val="single"/>
        </w:rPr>
      </w:pPr>
      <w:r w:rsidRPr="00B844AE">
        <w:rPr>
          <w:highlight w:val="green"/>
          <w:u w:val="single"/>
        </w:rPr>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3483656C" w14:textId="77777777" w:rsidR="005138FF" w:rsidRPr="00B70BA9" w:rsidRDefault="005138FF" w:rsidP="005138FF">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2FD6B308" w14:textId="77777777" w:rsidR="005138FF" w:rsidRPr="00B70BA9" w:rsidRDefault="005138FF" w:rsidP="005138FF">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w:t>
      </w:r>
      <w:proofErr w:type="gramStart"/>
      <w:r w:rsidRPr="00B70BA9">
        <w:rPr>
          <w:sz w:val="14"/>
        </w:rPr>
        <w:t>a number of</w:t>
      </w:r>
      <w:proofErr w:type="gramEnd"/>
      <w:r w:rsidRPr="00B70BA9">
        <w:rPr>
          <w:sz w:val="14"/>
        </w:rPr>
        <w:t xml:space="preserve">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5A9F08BB" w14:textId="77777777" w:rsidR="005138FF" w:rsidRDefault="005138FF" w:rsidP="005138FF">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76F51F3D" w14:textId="77777777" w:rsidR="005138FF" w:rsidRDefault="005138FF" w:rsidP="005138FF">
      <w:pPr>
        <w:pStyle w:val="Heading4"/>
      </w:pPr>
      <w:r>
        <w:t xml:space="preserve">Debris triggers </w:t>
      </w:r>
      <w:r w:rsidRPr="006A63EE">
        <w:rPr>
          <w:u w:val="single"/>
        </w:rPr>
        <w:t>miscalculated war</w:t>
      </w:r>
      <w:r>
        <w:t>.</w:t>
      </w:r>
    </w:p>
    <w:p w14:paraId="34BC5ED2" w14:textId="77777777" w:rsidR="005138FF" w:rsidRPr="00A70361" w:rsidRDefault="005138FF" w:rsidP="005138FF">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t>
      </w:r>
      <w:proofErr w:type="spellStart"/>
      <w:r w:rsidRPr="00A70361">
        <w:t>Wildside</w:t>
      </w:r>
      <w:proofErr w:type="spellEnd"/>
      <w:r w:rsidRPr="00A70361">
        <w:t>, 2016), and Patents for Power: Intellectual Property Law and the Diffusion of Military Technology (University of Chicago, 2020).</w:t>
      </w:r>
      <w:r>
        <w:t xml:space="preserve"> 1/9/22. [19 </w:t>
      </w:r>
      <w:proofErr w:type="spellStart"/>
      <w:r>
        <w:t>Fourty</w:t>
      </w:r>
      <w:proofErr w:type="spellEnd"/>
      <w:r>
        <w:t xml:space="preserve"> Five, “</w:t>
      </w:r>
      <w:r w:rsidRPr="00A70361">
        <w:t xml:space="preserve">Does A Space War Mean A Nuclear </w:t>
      </w:r>
      <w:proofErr w:type="gramStart"/>
      <w:r w:rsidRPr="00A70361">
        <w:t>War?</w:t>
      </w:r>
      <w:r>
        <w:t>,</w:t>
      </w:r>
      <w:proofErr w:type="gramEnd"/>
      <w:r>
        <w:t xml:space="preserve">” </w:t>
      </w:r>
      <w:hyperlink r:id="rId16" w:history="1">
        <w:r w:rsidRPr="00BE0E32">
          <w:rPr>
            <w:rStyle w:val="Hyperlink"/>
          </w:rPr>
          <w:t>https://www.19fortyfive.com/2022/01/does-a-space-war-mean-a-nuclear-war/</w:t>
        </w:r>
      </w:hyperlink>
      <w:r>
        <w:t>] Justin</w:t>
      </w:r>
    </w:p>
    <w:p w14:paraId="398E7B47" w14:textId="77777777" w:rsidR="005138FF" w:rsidRPr="00A70361" w:rsidRDefault="005138FF" w:rsidP="005138FF">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2A1C163B" w14:textId="77777777" w:rsidR="005138FF" w:rsidRPr="00A70361" w:rsidRDefault="005138FF" w:rsidP="005138FF">
      <w:pPr>
        <w:rPr>
          <w:sz w:val="16"/>
        </w:rPr>
      </w:pPr>
      <w:r w:rsidRPr="00A70361">
        <w:rPr>
          <w:sz w:val="16"/>
        </w:rPr>
        <w:lastRenderedPageBreak/>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t>
      </w:r>
      <w:proofErr w:type="gramStart"/>
      <w:r w:rsidRPr="00A70361">
        <w:rPr>
          <w:u w:val="single"/>
        </w:rPr>
        <w:t>war, and</w:t>
      </w:r>
      <w:proofErr w:type="gramEnd"/>
      <w:r w:rsidRPr="00A70361">
        <w:rPr>
          <w:u w:val="single"/>
        </w:rPr>
        <w:t xml:space="preserve">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128D9B32" w14:textId="77777777" w:rsidR="005138FF" w:rsidRPr="00A70361" w:rsidRDefault="005138FF" w:rsidP="005138FF">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5D8784C2" w14:textId="77777777" w:rsidR="005138FF" w:rsidRDefault="005138FF" w:rsidP="005138FF">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551AA13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D9990" w14:textId="77777777" w:rsidR="00356CB6" w:rsidRDefault="00356CB6" w:rsidP="005138FF">
      <w:pPr>
        <w:spacing w:after="0" w:line="240" w:lineRule="auto"/>
      </w:pPr>
      <w:r>
        <w:separator/>
      </w:r>
    </w:p>
  </w:endnote>
  <w:endnote w:type="continuationSeparator" w:id="0">
    <w:p w14:paraId="4F752675" w14:textId="77777777" w:rsidR="00356CB6" w:rsidRDefault="00356CB6" w:rsidP="00513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3467C" w14:textId="77777777" w:rsidR="00356CB6" w:rsidRDefault="00356CB6" w:rsidP="005138FF">
      <w:pPr>
        <w:spacing w:after="0" w:line="240" w:lineRule="auto"/>
      </w:pPr>
      <w:r>
        <w:separator/>
      </w:r>
    </w:p>
  </w:footnote>
  <w:footnote w:type="continuationSeparator" w:id="0">
    <w:p w14:paraId="36C49FFF" w14:textId="77777777" w:rsidR="00356CB6" w:rsidRDefault="00356CB6" w:rsidP="005138FF">
      <w:pPr>
        <w:spacing w:after="0" w:line="240" w:lineRule="auto"/>
      </w:pPr>
      <w:r>
        <w:continuationSeparator/>
      </w:r>
    </w:p>
  </w:footnote>
  <w:footnote w:id="1">
    <w:p w14:paraId="3C947187" w14:textId="77777777" w:rsidR="005138FF" w:rsidRPr="001F6790" w:rsidRDefault="005138FF" w:rsidP="005138FF">
      <w:r>
        <w:rPr>
          <w:rStyle w:val="FootnoteReference"/>
        </w:rPr>
        <w:footnoteRef/>
      </w:r>
      <w:r>
        <w:t xml:space="preserve"> </w:t>
      </w:r>
      <w:r w:rsidRPr="001A455A">
        <w:t>https://dictionary.cambridge.org/us/dictionary/english/unjust</w:t>
      </w:r>
    </w:p>
    <w:p w14:paraId="25D42302" w14:textId="77777777" w:rsidR="005138FF" w:rsidRDefault="005138FF" w:rsidP="005138FF">
      <w:pPr>
        <w:pStyle w:val="FootnoteText"/>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7533149">
    <w:abstractNumId w:val="10"/>
  </w:num>
  <w:num w:numId="2" w16cid:durableId="637224262">
    <w:abstractNumId w:val="8"/>
  </w:num>
  <w:num w:numId="3" w16cid:durableId="1175532230">
    <w:abstractNumId w:val="7"/>
  </w:num>
  <w:num w:numId="4" w16cid:durableId="932513283">
    <w:abstractNumId w:val="6"/>
  </w:num>
  <w:num w:numId="5" w16cid:durableId="1078165357">
    <w:abstractNumId w:val="5"/>
  </w:num>
  <w:num w:numId="6" w16cid:durableId="123500479">
    <w:abstractNumId w:val="9"/>
  </w:num>
  <w:num w:numId="7" w16cid:durableId="1931617476">
    <w:abstractNumId w:val="4"/>
  </w:num>
  <w:num w:numId="8" w16cid:durableId="1896745069">
    <w:abstractNumId w:val="3"/>
  </w:num>
  <w:num w:numId="9" w16cid:durableId="141435052">
    <w:abstractNumId w:val="2"/>
  </w:num>
  <w:num w:numId="10" w16cid:durableId="2119904800">
    <w:abstractNumId w:val="1"/>
  </w:num>
  <w:num w:numId="11" w16cid:durableId="976881683">
    <w:abstractNumId w:val="0"/>
  </w:num>
  <w:num w:numId="12" w16cid:durableId="18497123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38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514F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05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56CB6"/>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38F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678"/>
    <w:rsid w:val="005B6EE8"/>
    <w:rsid w:val="005B7731"/>
    <w:rsid w:val="005C4515"/>
    <w:rsid w:val="005C5602"/>
    <w:rsid w:val="005C74A6"/>
    <w:rsid w:val="005D3B4D"/>
    <w:rsid w:val="005D615C"/>
    <w:rsid w:val="005E1860"/>
    <w:rsid w:val="005E41D8"/>
    <w:rsid w:val="005E44A3"/>
    <w:rsid w:val="005F063B"/>
    <w:rsid w:val="005F192D"/>
    <w:rsid w:val="005F24C8"/>
    <w:rsid w:val="005F26AF"/>
    <w:rsid w:val="00600BA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36AC"/>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63D"/>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EED"/>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566AF"/>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B61F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855A9"/>
    <w:rsid w:val="00D92077"/>
    <w:rsid w:val="00D951E2"/>
    <w:rsid w:val="00D9565A"/>
    <w:rsid w:val="00DA5A0D"/>
    <w:rsid w:val="00DB02F8"/>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4B0"/>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669A41"/>
  <w14:defaultImageDpi w14:val="300"/>
  <w15:docId w15:val="{6E0A74A3-8E5D-244E-90B2-C51CEA70F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138F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138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38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5138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9"/>
    <w:unhideWhenUsed/>
    <w:qFormat/>
    <w:rsid w:val="005138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138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38FF"/>
  </w:style>
  <w:style w:type="character" w:customStyle="1" w:styleId="Heading1Char">
    <w:name w:val="Heading 1 Char"/>
    <w:aliases w:val="Pocket Char"/>
    <w:basedOn w:val="DefaultParagraphFont"/>
    <w:link w:val="Heading1"/>
    <w:uiPriority w:val="9"/>
    <w:rsid w:val="005138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138FF"/>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5138FF"/>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5138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5138FF"/>
    <w:rPr>
      <w:b/>
      <w:sz w:val="26"/>
      <w:u w:val="single"/>
    </w:rPr>
  </w:style>
  <w:style w:type="character" w:customStyle="1" w:styleId="StyleUnderline">
    <w:name w:val="Style Underline"/>
    <w:aliases w:val="Underline,Style Bold Underline,apple-style-span + 6 pt,Bold,Kern at 16 pt,Intense Emphasis1,Intense Emphasis2,HHeading 3 + 12 pt,Cards + Font: 12 pt Char,Bold Cite Char,Citation Char Char Char,Heading 3 Char1 Char Char Char,ci,Style,c,B,Bo"/>
    <w:basedOn w:val="DefaultParagraphFont"/>
    <w:link w:val="UnderlinePara"/>
    <w:uiPriority w:val="1"/>
    <w:qFormat/>
    <w:rsid w:val="005138FF"/>
    <w:rPr>
      <w:b/>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5138FF"/>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5138FF"/>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5138FF"/>
    <w:rPr>
      <w:color w:val="auto"/>
      <w:u w:val="none"/>
    </w:rPr>
  </w:style>
  <w:style w:type="paragraph" w:styleId="DocumentMap">
    <w:name w:val="Document Map"/>
    <w:basedOn w:val="Normal"/>
    <w:link w:val="DocumentMapChar"/>
    <w:uiPriority w:val="99"/>
    <w:semiHidden/>
    <w:unhideWhenUsed/>
    <w:rsid w:val="005138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38FF"/>
    <w:rPr>
      <w:rFonts w:ascii="Lucida Grande" w:hAnsi="Lucida Grande" w:cs="Lucida Grande"/>
    </w:rPr>
  </w:style>
  <w:style w:type="paragraph" w:customStyle="1" w:styleId="textbold">
    <w:name w:val="text bold"/>
    <w:basedOn w:val="Normal"/>
    <w:link w:val="Emphasis"/>
    <w:uiPriority w:val="20"/>
    <w:qFormat/>
    <w:rsid w:val="005138FF"/>
    <w:pPr>
      <w:widowControl w:val="0"/>
      <w:ind w:left="720"/>
      <w:jc w:val="both"/>
    </w:pPr>
    <w:rPr>
      <w:b/>
      <w:iCs/>
      <w:u w:val="single"/>
      <w:bdr w:val="single" w:sz="12" w:space="0" w:color="auto"/>
    </w:rPr>
  </w:style>
  <w:style w:type="character" w:styleId="FootnoteReference">
    <w:name w:val="footnote reference"/>
    <w:aliases w:val="FN Ref,footnote reference,fr,o,FR,(NECG) Footnote Reference"/>
    <w:basedOn w:val="DefaultParagraphFont"/>
    <w:uiPriority w:val="99"/>
    <w:unhideWhenUsed/>
    <w:qFormat/>
    <w:rsid w:val="005138FF"/>
    <w:rPr>
      <w:vertAlign w:val="superscript"/>
    </w:rPr>
  </w:style>
  <w:style w:type="paragraph" w:styleId="FootnoteText">
    <w:name w:val="footnote text"/>
    <w:basedOn w:val="Normal"/>
    <w:link w:val="FootnoteTextChar"/>
    <w:uiPriority w:val="99"/>
    <w:unhideWhenUsed/>
    <w:qFormat/>
    <w:rsid w:val="005138FF"/>
    <w:pPr>
      <w:spacing w:after="0" w:line="240" w:lineRule="auto"/>
    </w:pPr>
    <w:rPr>
      <w:sz w:val="20"/>
      <w:szCs w:val="20"/>
    </w:rPr>
  </w:style>
  <w:style w:type="character" w:customStyle="1" w:styleId="FootnoteTextChar">
    <w:name w:val="Footnote Text Char"/>
    <w:basedOn w:val="DefaultParagraphFont"/>
    <w:link w:val="FootnoteText"/>
    <w:uiPriority w:val="99"/>
    <w:rsid w:val="005138FF"/>
    <w:rPr>
      <w:rFonts w:ascii="Calibri" w:hAnsi="Calibri" w:cs="Calibri"/>
      <w:sz w:val="20"/>
      <w:szCs w:val="20"/>
    </w:rPr>
  </w:style>
  <w:style w:type="paragraph" w:styleId="ListParagraph">
    <w:name w:val="List Paragraph"/>
    <w:aliases w:val="6 font"/>
    <w:basedOn w:val="Normal"/>
    <w:uiPriority w:val="99"/>
    <w:unhideWhenUsed/>
    <w:qFormat/>
    <w:rsid w:val="005138FF"/>
    <w:pPr>
      <w:ind w:left="720"/>
      <w:contextualSpacing/>
    </w:pPr>
  </w:style>
  <w:style w:type="paragraph" w:customStyle="1" w:styleId="Emphasis1">
    <w:name w:val="Emphasis1"/>
    <w:basedOn w:val="Normal"/>
    <w:autoRedefine/>
    <w:uiPriority w:val="20"/>
    <w:qFormat/>
    <w:rsid w:val="005138FF"/>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 w:type="paragraph" w:customStyle="1" w:styleId="UnderlinePara">
    <w:name w:val="Underline Para"/>
    <w:basedOn w:val="Normal"/>
    <w:link w:val="StyleUnderline"/>
    <w:uiPriority w:val="1"/>
    <w:qFormat/>
    <w:rsid w:val="009F663D"/>
    <w:pPr>
      <w:widowControl w:val="0"/>
      <w:suppressAutoHyphens/>
      <w:spacing w:after="200"/>
      <w:contextualSpacing/>
    </w:pPr>
    <w:rPr>
      <w:rFonts w:asciiTheme="minorHAnsi" w:hAnsiTheme="minorHAnsi" w:cstheme="minorBidi"/>
      <w:b/>
      <w:u w:val="single"/>
    </w:rPr>
  </w:style>
  <w:style w:type="paragraph" w:styleId="Header">
    <w:name w:val="header"/>
    <w:basedOn w:val="Normal"/>
    <w:link w:val="HeaderChar"/>
    <w:uiPriority w:val="99"/>
    <w:unhideWhenUsed/>
    <w:rsid w:val="00F434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34B0"/>
    <w:rPr>
      <w:rFonts w:ascii="Calibri" w:hAnsi="Calibri" w:cs="Calibri"/>
      <w:sz w:val="22"/>
    </w:rPr>
  </w:style>
  <w:style w:type="paragraph" w:styleId="Footer">
    <w:name w:val="footer"/>
    <w:basedOn w:val="Normal"/>
    <w:link w:val="FooterChar"/>
    <w:uiPriority w:val="99"/>
    <w:unhideWhenUsed/>
    <w:rsid w:val="00F434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34B0"/>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bi.nlm.nih.gov/pmc/articles/PMC7293599/"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19fortyfive.com/2022/01/does-a-space-war-mean-a-nuclear-wa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sa.gov/mission_pages/station/news/orbital_debris.html" TargetMode="External"/><Relationship Id="rId5" Type="http://schemas.openxmlformats.org/officeDocument/2006/relationships/numbering" Target="numbering.xml"/><Relationship Id="rId15" Type="http://schemas.openxmlformats.org/officeDocument/2006/relationships/hyperlink" Target="https://www.theintlscholar.com/periodical/12/14/2020/analysis-commercialization-space-risk-international-law-military-space-rac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ature.com/articles/s41598-021-89909-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21</Pages>
  <Words>10510</Words>
  <Characters>59913</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70283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2022-04-09T20:54:00Z</dcterms:created>
  <dcterms:modified xsi:type="dcterms:W3CDTF">2022-04-09T20:54:00Z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