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5EE3B" w14:textId="5C8DF2A9" w:rsidR="009A0AD2" w:rsidRDefault="009A0AD2" w:rsidP="009A0AD2">
      <w:pPr>
        <w:pStyle w:val="Heading1"/>
      </w:pPr>
      <w:r>
        <w:t>1AC</w:t>
      </w:r>
    </w:p>
    <w:p w14:paraId="69E3FF6A" w14:textId="41A62A6A" w:rsidR="0087652C" w:rsidRDefault="0087652C" w:rsidP="0087652C">
      <w:pPr>
        <w:pStyle w:val="Heading3"/>
      </w:pPr>
      <w:r>
        <w:lastRenderedPageBreak/>
        <w:t>1AC – Plan</w:t>
      </w:r>
    </w:p>
    <w:p w14:paraId="6ACA8170" w14:textId="77777777" w:rsidR="0087652C" w:rsidRDefault="0087652C" w:rsidP="0087652C">
      <w:pPr>
        <w:pStyle w:val="Heading4"/>
      </w:pPr>
      <w:r>
        <w:t>Plan – The appropriation of outer space through the production of space debris by private entities is unjust.</w:t>
      </w:r>
    </w:p>
    <w:p w14:paraId="75D49028" w14:textId="77777777" w:rsidR="0087652C" w:rsidRDefault="0087652C" w:rsidP="0087652C"/>
    <w:p w14:paraId="76AB5314" w14:textId="77777777" w:rsidR="0087652C" w:rsidRDefault="0087652C" w:rsidP="0087652C">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259F0C8B" w14:textId="77777777" w:rsidR="0087652C" w:rsidRDefault="0087652C" w:rsidP="0087652C">
      <w:pPr>
        <w:pStyle w:val="ListParagraph"/>
        <w:numPr>
          <w:ilvl w:val="0"/>
          <w:numId w:val="23"/>
        </w:numPr>
      </w:pPr>
      <w:r>
        <w:t>Private entities: Non-governmental</w:t>
      </w:r>
    </w:p>
    <w:p w14:paraId="61B10816" w14:textId="77777777" w:rsidR="0087652C" w:rsidRPr="001D570B" w:rsidRDefault="0087652C" w:rsidP="0087652C">
      <w:pPr>
        <w:pStyle w:val="ListParagraph"/>
        <w:numPr>
          <w:ilvl w:val="0"/>
          <w:numId w:val="23"/>
        </w:numPr>
      </w:pPr>
      <w:r>
        <w:t>Space debris: Non-functional Space Objects</w:t>
      </w:r>
    </w:p>
    <w:p w14:paraId="5F901ACB" w14:textId="77777777" w:rsidR="0087652C" w:rsidRPr="00612602" w:rsidRDefault="0087652C" w:rsidP="0087652C">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3660BFAE" w14:textId="77777777" w:rsidR="0087652C" w:rsidRPr="00934304" w:rsidRDefault="0087652C" w:rsidP="0087652C">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38A63933" w14:textId="77777777" w:rsidR="0087652C" w:rsidRPr="00934304" w:rsidRDefault="0087652C" w:rsidP="0087652C">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5BED1BD6" w14:textId="77777777" w:rsidR="0087652C" w:rsidRPr="00934304" w:rsidRDefault="0087652C" w:rsidP="0087652C">
      <w:pPr>
        <w:rPr>
          <w:sz w:val="14"/>
        </w:rPr>
      </w:pPr>
      <w:r w:rsidRPr="00934304">
        <w:rPr>
          <w:sz w:val="14"/>
        </w:rPr>
        <w:lastRenderedPageBreak/>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3251D76E" w14:textId="77777777" w:rsidR="0087652C" w:rsidRDefault="0087652C" w:rsidP="0087652C"/>
    <w:p w14:paraId="08C26604" w14:textId="77777777" w:rsidR="0087652C" w:rsidRDefault="0087652C" w:rsidP="0087652C">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24D04CC5" w14:textId="77777777" w:rsidR="0087652C" w:rsidRPr="009B41D4" w:rsidRDefault="0087652C" w:rsidP="0087652C">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661DE693" w14:textId="77777777" w:rsidR="0087652C" w:rsidRPr="00FB4B6B" w:rsidRDefault="0087652C" w:rsidP="0087652C">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24237A68" w14:textId="77777777" w:rsidR="0087652C" w:rsidRPr="00BA44E4" w:rsidRDefault="0087652C" w:rsidP="0087652C">
      <w:pPr>
        <w:rPr>
          <w:sz w:val="14"/>
        </w:rPr>
      </w:pPr>
      <w:r w:rsidRPr="00BA44E4">
        <w:rPr>
          <w:sz w:val="14"/>
        </w:rPr>
        <w:lastRenderedPageBreak/>
        <w:t>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horizons—</w:t>
      </w:r>
      <w:r w:rsidRPr="00FB4B6B">
        <w:rPr>
          <w:u w:val="single"/>
        </w:rPr>
        <w:t>debris growth could become self-sustaining due to collisions between debris objects, a tipping point called Kessler Syndrome</w:t>
      </w:r>
      <w:r w:rsidRPr="00BA44E4">
        <w:rPr>
          <w:sz w:val="14"/>
        </w:rPr>
        <w:t xml:space="preserve"> (4, 5).</w:t>
      </w:r>
    </w:p>
    <w:p w14:paraId="001BBBEE" w14:textId="77777777" w:rsidR="0087652C" w:rsidRPr="00BA44E4" w:rsidRDefault="0087652C" w:rsidP="0087652C">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43054C43" w14:textId="77777777" w:rsidR="0087652C" w:rsidRPr="00BA44E4" w:rsidRDefault="0087652C" w:rsidP="0087652C">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3D4B8606" w14:textId="77777777" w:rsidR="0087652C" w:rsidRPr="00BA44E4" w:rsidRDefault="0087652C" w:rsidP="0087652C">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15617AAF" w14:textId="77777777" w:rsidR="0087652C" w:rsidRPr="00BA44E4" w:rsidRDefault="0087652C" w:rsidP="0087652C">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57AC51A2" w14:textId="77777777" w:rsidR="0087652C" w:rsidRPr="00BA44E4" w:rsidRDefault="0087652C" w:rsidP="0087652C">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08C48753" w14:textId="77777777" w:rsidR="0087652C" w:rsidRPr="00BA44E4" w:rsidRDefault="0087652C" w:rsidP="0087652C">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76883BF6" w14:textId="77777777" w:rsidR="0087652C" w:rsidRPr="00BA44E4" w:rsidRDefault="0087652C" w:rsidP="0087652C">
      <w:pPr>
        <w:rPr>
          <w:sz w:val="14"/>
        </w:rPr>
      </w:pPr>
      <w:r w:rsidRPr="00BA44E4">
        <w:rPr>
          <w:sz w:val="14"/>
        </w:rPr>
        <w:t>RESULTS</w:t>
      </w:r>
    </w:p>
    <w:p w14:paraId="63715123" w14:textId="77777777" w:rsidR="0087652C" w:rsidRPr="00BA44E4" w:rsidRDefault="0087652C" w:rsidP="0087652C">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w:t>
      </w:r>
      <w:r w:rsidRPr="00BA44E4">
        <w:rPr>
          <w:sz w:val="14"/>
        </w:rPr>
        <w:lastRenderedPageBreak/>
        <w:t>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0D42A6D3" w14:textId="77777777" w:rsidR="0087652C" w:rsidRDefault="0087652C" w:rsidP="0087652C">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5106B0D6" w14:textId="77777777" w:rsidR="0087652C" w:rsidRDefault="0087652C" w:rsidP="0087652C">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08BAE6D3" w14:textId="77777777" w:rsidR="0087652C" w:rsidRDefault="0087652C" w:rsidP="0087652C">
      <w:pPr>
        <w:rPr>
          <w:sz w:val="14"/>
        </w:rPr>
      </w:pPr>
      <w:r>
        <w:rPr>
          <w:sz w:val="14"/>
        </w:rPr>
        <w:t>DISCUSSION</w:t>
      </w:r>
    </w:p>
    <w:p w14:paraId="0535E168" w14:textId="77777777" w:rsidR="0087652C" w:rsidRDefault="0087652C" w:rsidP="0087652C">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7F150175" w14:textId="77777777" w:rsidR="0087652C" w:rsidRDefault="0087652C" w:rsidP="0087652C">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63E5EBEC" w14:textId="77777777" w:rsidR="0087652C" w:rsidRDefault="0087652C" w:rsidP="0087652C">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0698B7D8" w14:textId="77777777" w:rsidR="0087652C" w:rsidRDefault="0087652C" w:rsidP="0087652C">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2BD19DA8" w14:textId="77777777" w:rsidR="0087652C" w:rsidRDefault="0087652C" w:rsidP="0087652C">
      <w:pPr>
        <w:rPr>
          <w:sz w:val="14"/>
        </w:rPr>
      </w:pPr>
    </w:p>
    <w:p w14:paraId="2399F4C0" w14:textId="77777777" w:rsidR="0087652C" w:rsidRDefault="0087652C" w:rsidP="0087652C">
      <w:pPr>
        <w:pStyle w:val="Heading4"/>
      </w:pPr>
      <w:r>
        <w:t xml:space="preserve">Resolved means </w:t>
      </w:r>
      <w:r w:rsidRPr="00787E10">
        <w:rPr>
          <w:u w:val="single"/>
        </w:rPr>
        <w:t>immediate</w:t>
      </w:r>
      <w:r>
        <w:t xml:space="preserve"> and </w:t>
      </w:r>
      <w:r w:rsidRPr="00787E10">
        <w:rPr>
          <w:u w:val="single"/>
        </w:rPr>
        <w:t>certain</w:t>
      </w:r>
      <w:r>
        <w:t>.</w:t>
      </w:r>
    </w:p>
    <w:p w14:paraId="644F1E7F" w14:textId="77777777" w:rsidR="0087652C" w:rsidRPr="002253B3" w:rsidRDefault="0087652C" w:rsidP="0087652C">
      <w:r w:rsidRPr="002253B3">
        <w:rPr>
          <w:rStyle w:val="Style13ptBold"/>
        </w:rPr>
        <w:t>Austin 11</w:t>
      </w:r>
      <w:r>
        <w:t xml:space="preserve"> – Vichina Austin – 8-15-2011 – “</w:t>
      </w:r>
      <w:r w:rsidRPr="002253B3">
        <w:t>Why is “resolved” used ahead of a question in a debate title, instead of saying “the Subject, topic” or alike</w:t>
      </w:r>
      <w:r>
        <w:t xml:space="preserve">” – </w:t>
      </w:r>
      <w:hyperlink r:id="rId11" w:history="1">
        <w:r w:rsidRPr="0024235A">
          <w:rPr>
            <w:rStyle w:val="Hyperlink"/>
          </w:rPr>
          <w:t>https://english.stackexchange.com/questions/8608/why-is-resolved-used-ahead-of-a-question-in-a-debate-title-instead-of-saying</w:t>
        </w:r>
      </w:hyperlink>
      <w:r>
        <w:rPr>
          <w:rStyle w:val="Hyperlink"/>
        </w:rPr>
        <w:t xml:space="preserve"> -- </w:t>
      </w:r>
      <w:r w:rsidRPr="00836054">
        <w:rPr>
          <w:rStyle w:val="Hyperlink"/>
        </w:rPr>
        <w:t>Program of Study and Committee</w:t>
      </w:r>
      <w:r>
        <w:rPr>
          <w:rStyle w:val="Hyperlink"/>
        </w:rPr>
        <w:t xml:space="preserve"> at St Mary’s College –</w:t>
      </w:r>
      <w:r>
        <w:t xml:space="preserve"> Elmer</w:t>
      </w:r>
    </w:p>
    <w:p w14:paraId="4A51E98B" w14:textId="77777777" w:rsidR="0087652C" w:rsidRPr="00787E10" w:rsidRDefault="0087652C" w:rsidP="0087652C">
      <w:r w:rsidRPr="00787E10">
        <w:rPr>
          <w:u w:val="single"/>
        </w:rPr>
        <w:t xml:space="preserve">The word </w:t>
      </w:r>
      <w:r w:rsidRPr="00787E10">
        <w:rPr>
          <w:highlight w:val="green"/>
          <w:u w:val="single"/>
        </w:rPr>
        <w:t xml:space="preserve">resolved </w:t>
      </w:r>
      <w:r w:rsidRPr="00787E10">
        <w:rPr>
          <w:u w:val="single"/>
        </w:rPr>
        <w:t xml:space="preserve">stated </w:t>
      </w:r>
      <w:r w:rsidRPr="00787E10">
        <w:rPr>
          <w:highlight w:val="green"/>
          <w:u w:val="single"/>
        </w:rPr>
        <w:t xml:space="preserve">before </w:t>
      </w:r>
      <w:r w:rsidRPr="00787E10">
        <w:rPr>
          <w:u w:val="single"/>
        </w:rPr>
        <w:t xml:space="preserve">the </w:t>
      </w:r>
      <w:r w:rsidRPr="00787E10">
        <w:rPr>
          <w:highlight w:val="green"/>
          <w:u w:val="single"/>
        </w:rPr>
        <w:t xml:space="preserve">resolution means </w:t>
      </w:r>
      <w:r w:rsidRPr="00787E10">
        <w:rPr>
          <w:u w:val="single"/>
        </w:rPr>
        <w:t xml:space="preserve">"obsolete", to deal with successfully, clear up, an </w:t>
      </w:r>
      <w:r w:rsidRPr="00787E10">
        <w:rPr>
          <w:highlight w:val="green"/>
          <w:u w:val="single"/>
        </w:rPr>
        <w:t xml:space="preserve">immediate course of action, </w:t>
      </w:r>
      <w:r w:rsidRPr="00787E10">
        <w:rPr>
          <w:b/>
          <w:bCs/>
          <w:highlight w:val="green"/>
          <w:u w:val="single"/>
        </w:rPr>
        <w:t xml:space="preserve">meaning </w:t>
      </w:r>
      <w:r w:rsidRPr="00787E10">
        <w:rPr>
          <w:b/>
          <w:bCs/>
          <w:u w:val="single"/>
        </w:rPr>
        <w:t xml:space="preserve">that </w:t>
      </w:r>
      <w:r w:rsidRPr="00787E10">
        <w:rPr>
          <w:b/>
          <w:bCs/>
          <w:highlight w:val="green"/>
          <w:u w:val="single"/>
        </w:rPr>
        <w:t xml:space="preserve">the plan </w:t>
      </w:r>
      <w:r w:rsidRPr="00787E10">
        <w:rPr>
          <w:b/>
          <w:bCs/>
          <w:u w:val="single"/>
        </w:rPr>
        <w:t xml:space="preserve">would </w:t>
      </w:r>
      <w:r w:rsidRPr="00787E10">
        <w:rPr>
          <w:b/>
          <w:bCs/>
          <w:highlight w:val="green"/>
          <w:u w:val="single"/>
        </w:rPr>
        <w:t>immediately be enacted.</w:t>
      </w:r>
      <w:r w:rsidRPr="00787E10">
        <w:t xml:space="preserve"> Therefore, if you come across a case that involves something like cooperation with other countries or anything that takes a significant amount of time, you can argue that it violates the word resolved.</w:t>
      </w:r>
    </w:p>
    <w:p w14:paraId="4379598E" w14:textId="77777777" w:rsidR="0087652C" w:rsidRDefault="0087652C" w:rsidP="0087652C">
      <w:pPr>
        <w:rPr>
          <w:sz w:val="14"/>
        </w:rPr>
      </w:pPr>
    </w:p>
    <w:p w14:paraId="216D712F" w14:textId="77777777" w:rsidR="0087652C" w:rsidRDefault="0087652C" w:rsidP="0087652C">
      <w:pPr>
        <w:pStyle w:val="Heading3"/>
      </w:pPr>
      <w:r>
        <w:lastRenderedPageBreak/>
        <w:t>1AC – Adv – Debris</w:t>
      </w:r>
    </w:p>
    <w:p w14:paraId="7E9BCE52" w14:textId="77777777" w:rsidR="0087652C" w:rsidRDefault="0087652C" w:rsidP="0087652C">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3A470D1C" w14:textId="77777777" w:rsidR="0087652C" w:rsidRPr="00667B14" w:rsidRDefault="0087652C" w:rsidP="0087652C">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2CEC59C" w14:textId="77777777" w:rsidR="0087652C" w:rsidRPr="0039526D" w:rsidRDefault="0087652C" w:rsidP="0087652C">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617FD4BA" w14:textId="77777777" w:rsidR="0087652C" w:rsidRPr="0039526D" w:rsidRDefault="0087652C" w:rsidP="0087652C">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0010C25C" w14:textId="77777777" w:rsidR="0087652C" w:rsidRPr="0039526D" w:rsidRDefault="0087652C" w:rsidP="0087652C">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DFCEE49" w14:textId="77777777" w:rsidR="0087652C" w:rsidRPr="0039526D" w:rsidRDefault="0087652C" w:rsidP="0087652C">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0B4E161B" w14:textId="77777777" w:rsidR="0087652C" w:rsidRPr="0039526D" w:rsidRDefault="0087652C" w:rsidP="0087652C">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4DB2B1AC" w14:textId="77777777" w:rsidR="0087652C" w:rsidRPr="00283EEC" w:rsidRDefault="0087652C" w:rsidP="0087652C">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w:t>
      </w:r>
      <w:r w:rsidRPr="0039526D">
        <w:rPr>
          <w:rStyle w:val="Emphasis"/>
        </w:rPr>
        <w:lastRenderedPageBreak/>
        <w:t>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5B56DF3C" w14:textId="77777777" w:rsidR="0087652C" w:rsidRDefault="0087652C" w:rsidP="0087652C">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2EBEF324" w14:textId="77777777" w:rsidR="0087652C" w:rsidRPr="00667B14" w:rsidRDefault="0087652C" w:rsidP="0087652C">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6E826698" w14:textId="77777777" w:rsidR="0087652C" w:rsidRDefault="0087652C" w:rsidP="0087652C">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1BA6D01B" w14:textId="77777777" w:rsidR="0087652C" w:rsidRDefault="0087652C" w:rsidP="0087652C">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698A4B16" w14:textId="77777777" w:rsidR="0087652C" w:rsidRDefault="0087652C" w:rsidP="0087652C">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96F7C6E" w14:textId="77777777" w:rsidR="0087652C" w:rsidRPr="00BE0EC1" w:rsidRDefault="0087652C" w:rsidP="0087652C">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45058850" w14:textId="77777777" w:rsidR="0087652C" w:rsidRDefault="0087652C" w:rsidP="0087652C">
      <w:r w:rsidRPr="00A44E95">
        <w:rPr>
          <w:noProof/>
        </w:rPr>
        <w:lastRenderedPageBreak/>
        <w:drawing>
          <wp:inline distT="0" distB="0" distL="0" distR="0" wp14:anchorId="3C8E102A" wp14:editId="310EF702">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004B44C0" w14:textId="77777777" w:rsidR="0087652C" w:rsidRPr="005361D2" w:rsidRDefault="0087652C" w:rsidP="0087652C">
      <w:pPr>
        <w:rPr>
          <w:rStyle w:val="Emphasis"/>
        </w:rPr>
      </w:pPr>
      <w:r w:rsidRPr="0039526D">
        <w:rPr>
          <w:rStyle w:val="Emphasis"/>
        </w:rPr>
        <w:t xml:space="preserve">Figure 5. Comparison of long term evolution of the number of objects in LEO with and </w:t>
      </w:r>
      <w:r w:rsidRPr="005361D2">
        <w:rPr>
          <w:rStyle w:val="Emphasis"/>
        </w:rPr>
        <w:t>without the constellation (Virgili et al., 2016, p. 155)</w:t>
      </w:r>
    </w:p>
    <w:p w14:paraId="62992B80" w14:textId="77777777" w:rsidR="0087652C" w:rsidRDefault="0087652C" w:rsidP="0087652C">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2926BEB8" w14:textId="77777777" w:rsidR="0087652C" w:rsidRDefault="0087652C" w:rsidP="0087652C">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4E6F6C50" w14:textId="77777777" w:rsidR="0087652C" w:rsidRPr="00FF4115" w:rsidRDefault="0087652C" w:rsidP="0087652C">
      <w:pPr>
        <w:pStyle w:val="Heading4"/>
      </w:pPr>
      <w:r>
        <w:t xml:space="preserve">Models are </w:t>
      </w:r>
      <w:r w:rsidRPr="0039526D">
        <w:t>rigorous</w:t>
      </w:r>
      <w:r>
        <w:t>.</w:t>
      </w:r>
    </w:p>
    <w:p w14:paraId="239B203E" w14:textId="77777777" w:rsidR="0087652C" w:rsidRDefault="0087652C" w:rsidP="0087652C">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3" w:history="1">
        <w:r w:rsidRPr="008E3DAC">
          <w:rPr>
            <w:rStyle w:val="Hyperlink"/>
          </w:rPr>
          <w:t>https://sci-hub.se/10.1016/j.actaastro.2016.03.034</w:t>
        </w:r>
      </w:hyperlink>
      <w:r w:rsidRPr="00FF4115">
        <w:t>.</w:t>
      </w:r>
      <w:r>
        <w:t>] Justin</w:t>
      </w:r>
    </w:p>
    <w:p w14:paraId="1130A293" w14:textId="77777777" w:rsidR="0087652C" w:rsidRPr="00E85DC2" w:rsidRDefault="0087652C" w:rsidP="0087652C">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1D98FC9" w14:textId="77777777" w:rsidR="0087652C" w:rsidRDefault="0087652C" w:rsidP="0087652C">
      <w:pPr>
        <w:pStyle w:val="Heading4"/>
      </w:pPr>
      <w:r>
        <w:t xml:space="preserve">Current regulatory guidelines </w:t>
      </w:r>
      <w:r w:rsidRPr="00966BE3">
        <w:rPr>
          <w:u w:val="single"/>
        </w:rPr>
        <w:t>fail</w:t>
      </w:r>
      <w:r>
        <w:t xml:space="preserve"> – answers neg turns.</w:t>
      </w:r>
    </w:p>
    <w:p w14:paraId="626DD634" w14:textId="77777777" w:rsidR="0087652C" w:rsidRPr="005D6684" w:rsidRDefault="0087652C" w:rsidP="0087652C">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2ABF6DF8" w14:textId="77777777" w:rsidR="0087652C" w:rsidRPr="005D6684" w:rsidRDefault="0087652C" w:rsidP="0087652C">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 xml:space="preserve">and increased dangers on Earth’s surface from re-entered debris. Te heavy use of certain orbital regions might also result in a de facto </w:t>
      </w:r>
      <w:r w:rsidRPr="00B809EA">
        <w:rPr>
          <w:u w:val="single"/>
        </w:rPr>
        <w:lastRenderedPageBreak/>
        <w:t>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0CEA9E36" w14:textId="77777777" w:rsidR="0087652C" w:rsidRPr="005D6684" w:rsidRDefault="0087652C" w:rsidP="0087652C">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1FC42C4D" w14:textId="77777777" w:rsidR="0087652C" w:rsidRPr="005D6684" w:rsidRDefault="0087652C" w:rsidP="0087652C">
      <w:pPr>
        <w:rPr>
          <w:sz w:val="14"/>
        </w:rPr>
      </w:pPr>
      <w:r w:rsidRPr="005D6684">
        <w:rPr>
          <w:sz w:val="14"/>
        </w:rPr>
        <w:t>[Omitted Figures 1 and 2]</w:t>
      </w:r>
    </w:p>
    <w:p w14:paraId="43E43FAB" w14:textId="77777777" w:rsidR="0087652C" w:rsidRPr="005D6684" w:rsidRDefault="0087652C" w:rsidP="0087652C">
      <w:pPr>
        <w:rPr>
          <w:sz w:val="14"/>
        </w:rPr>
      </w:pPr>
      <w:r w:rsidRPr="005D6684">
        <w:rPr>
          <w:sz w:val="14"/>
        </w:rPr>
        <w:t>Results</w:t>
      </w:r>
    </w:p>
    <w:p w14:paraId="266B57B8" w14:textId="77777777" w:rsidR="0087652C" w:rsidRPr="005D6684" w:rsidRDefault="0087652C" w:rsidP="0087652C">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7F10E417" w14:textId="77777777" w:rsidR="0087652C" w:rsidRPr="005D6684" w:rsidRDefault="0087652C" w:rsidP="0087652C">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60B33AD" w14:textId="77777777" w:rsidR="0087652C" w:rsidRPr="005D6684" w:rsidRDefault="0087652C" w:rsidP="0087652C">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36CA4E49" w14:textId="77777777" w:rsidR="0087652C" w:rsidRPr="005D6684" w:rsidRDefault="0087652C" w:rsidP="0087652C">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0A2A2994" w14:textId="77777777" w:rsidR="0087652C" w:rsidRPr="005D6684" w:rsidRDefault="0087652C" w:rsidP="0087652C">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0E89CB31" w14:textId="77777777" w:rsidR="0087652C" w:rsidRPr="005D6684" w:rsidRDefault="0087652C" w:rsidP="0087652C">
      <w:pPr>
        <w:rPr>
          <w:sz w:val="14"/>
        </w:rPr>
      </w:pPr>
      <w:r w:rsidRPr="005D6684">
        <w:rPr>
          <w:sz w:val="14"/>
        </w:rPr>
        <w:lastRenderedPageBreak/>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5744C1A9" w14:textId="77777777" w:rsidR="0087652C" w:rsidRPr="005D6684" w:rsidRDefault="0087652C" w:rsidP="0087652C">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03C64657" w14:textId="77777777" w:rsidR="0087652C" w:rsidRDefault="0087652C" w:rsidP="0087652C">
      <w:pPr>
        <w:pStyle w:val="Heading4"/>
      </w:pPr>
      <w:r>
        <w:t xml:space="preserve">Rivalrous orbits create space conflict and </w:t>
      </w:r>
      <w:r w:rsidRPr="0082664C">
        <w:rPr>
          <w:u w:val="single"/>
        </w:rPr>
        <w:t>turn</w:t>
      </w:r>
      <w:r>
        <w:t xml:space="preserve"> good satellites.</w:t>
      </w:r>
    </w:p>
    <w:p w14:paraId="68853831" w14:textId="77777777" w:rsidR="0087652C" w:rsidRPr="004254A0" w:rsidRDefault="0087652C" w:rsidP="0087652C">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59C99FAB" w14:textId="77777777" w:rsidR="0087652C" w:rsidRPr="004254A0" w:rsidRDefault="0087652C" w:rsidP="0087652C">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is changing,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26FF443B" w14:textId="77777777" w:rsidR="0087652C" w:rsidRPr="0082664C" w:rsidRDefault="0087652C" w:rsidP="0087652C">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29E94E7F" w14:textId="77777777" w:rsidR="0087652C" w:rsidRPr="004254A0" w:rsidRDefault="0087652C" w:rsidP="0087652C">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7675276A" w14:textId="77777777" w:rsidR="0087652C" w:rsidRPr="004254A0" w:rsidRDefault="0087652C" w:rsidP="0087652C">
      <w:pPr>
        <w:rPr>
          <w:sz w:val="14"/>
        </w:rPr>
      </w:pPr>
      <w:r w:rsidRPr="004254A0">
        <w:rPr>
          <w:sz w:val="14"/>
        </w:rPr>
        <w:t>A little history</w:t>
      </w:r>
    </w:p>
    <w:p w14:paraId="07760014" w14:textId="77777777" w:rsidR="0087652C" w:rsidRPr="004254A0" w:rsidRDefault="0087652C" w:rsidP="0087652C">
      <w:pPr>
        <w:rPr>
          <w:sz w:val="14"/>
        </w:rPr>
      </w:pPr>
      <w:r w:rsidRPr="004254A0">
        <w:rPr>
          <w:sz w:val="14"/>
        </w:rPr>
        <w:lastRenderedPageBreak/>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54EDA866" w14:textId="77777777" w:rsidR="0087652C" w:rsidRPr="004254A0" w:rsidRDefault="0087652C" w:rsidP="0087652C">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3C62468B" w14:textId="77777777" w:rsidR="0087652C" w:rsidRPr="004254A0" w:rsidRDefault="0087652C" w:rsidP="0087652C">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21391525" w14:textId="77777777" w:rsidR="0087652C" w:rsidRPr="004254A0" w:rsidRDefault="0087652C" w:rsidP="0087652C">
      <w:pPr>
        <w:rPr>
          <w:sz w:val="14"/>
        </w:rPr>
      </w:pPr>
      <w:r w:rsidRPr="004254A0">
        <w:rPr>
          <w:sz w:val="14"/>
        </w:rPr>
        <w:t>A lack of coordination</w:t>
      </w:r>
    </w:p>
    <w:p w14:paraId="25ECED55" w14:textId="77777777" w:rsidR="0087652C" w:rsidRPr="004254A0" w:rsidRDefault="0087652C" w:rsidP="0087652C">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0D5994E6" w14:textId="77777777" w:rsidR="0087652C" w:rsidRPr="004254A0" w:rsidRDefault="0087652C" w:rsidP="0087652C">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40B1E5D1" w14:textId="77777777" w:rsidR="0087652C" w:rsidRDefault="0087652C" w:rsidP="0087652C">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03CA477D" w14:textId="77777777" w:rsidR="0087652C" w:rsidRDefault="0087652C" w:rsidP="0087652C">
      <w:pPr>
        <w:pStyle w:val="Heading4"/>
      </w:pPr>
      <w:r>
        <w:t xml:space="preserve">Triggers </w:t>
      </w:r>
      <w:r w:rsidRPr="00B70BA9">
        <w:rPr>
          <w:u w:val="single"/>
        </w:rPr>
        <w:t>space escalation</w:t>
      </w:r>
      <w:r>
        <w:t xml:space="preserve"> and nuclear war.</w:t>
      </w:r>
    </w:p>
    <w:p w14:paraId="0225419C" w14:textId="77777777" w:rsidR="0087652C" w:rsidRPr="00B70BA9" w:rsidRDefault="0087652C" w:rsidP="0087652C">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6A529DD0" w14:textId="77777777" w:rsidR="0087652C" w:rsidRPr="00B70BA9" w:rsidRDefault="0087652C" w:rsidP="0087652C">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w:t>
      </w:r>
      <w:r w:rsidRPr="00B70BA9">
        <w:rPr>
          <w:sz w:val="14"/>
        </w:rPr>
        <w:lastRenderedPageBreak/>
        <w:t xml:space="preserve">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7E7D31D7" w14:textId="77777777" w:rsidR="0087652C" w:rsidRPr="00B70BA9" w:rsidRDefault="0087652C" w:rsidP="0087652C">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23EE10EC" w14:textId="77777777" w:rsidR="0087652C" w:rsidRPr="00B70BA9" w:rsidRDefault="0087652C" w:rsidP="0087652C">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7F0C0579" w14:textId="77777777" w:rsidR="0087652C" w:rsidRDefault="0087652C" w:rsidP="0087652C">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0B3AE7B3" w14:textId="77777777" w:rsidR="0087652C" w:rsidRPr="00DE79D4" w:rsidRDefault="0087652C" w:rsidP="0087652C">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6DD77180" w14:textId="77777777" w:rsidR="0087652C" w:rsidRPr="00DE79D4" w:rsidRDefault="0087652C" w:rsidP="0087652C">
      <w:r w:rsidRPr="00DE79D4">
        <w:t xml:space="preserve">Josy </w:t>
      </w:r>
      <w:r w:rsidRPr="00DE79D4">
        <w:rPr>
          <w:rStyle w:val="Style13ptBold"/>
        </w:rPr>
        <w:t>O’Donnell 18</w:t>
      </w:r>
      <w:r w:rsidRPr="00DE79D4">
        <w:t>, creator of Conservation Institute, “WHAT HAPPENS TO THE “SPACE JUNK” THAT FALLS BACK TO EARTH?,” https://ourplnt.com/space-junk-earth/#axzz5xRXia1uD</w:t>
      </w:r>
    </w:p>
    <w:p w14:paraId="7D2A3388" w14:textId="77777777" w:rsidR="0087652C" w:rsidRPr="00B272AA" w:rsidRDefault="0087652C" w:rsidP="0087652C">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5707E84F" w14:textId="77777777" w:rsidR="0087652C" w:rsidRPr="003F2E74" w:rsidRDefault="0087652C" w:rsidP="0087652C">
      <w:pPr>
        <w:pStyle w:val="Heading4"/>
        <w:rPr>
          <w:rStyle w:val="Style13ptBold"/>
          <w:b/>
          <w:bCs w:val="0"/>
        </w:rPr>
      </w:pPr>
      <w:r w:rsidRPr="003F2E74">
        <w:rPr>
          <w:rStyle w:val="Style13ptBold"/>
          <w:b/>
        </w:rPr>
        <w:t>Ozone collapse causes extinction.</w:t>
      </w:r>
    </w:p>
    <w:p w14:paraId="6567FAEF" w14:textId="77777777" w:rsidR="0087652C" w:rsidRPr="00E14CC9" w:rsidRDefault="0087652C" w:rsidP="0087652C">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11293AA" w14:textId="77777777" w:rsidR="0087652C" w:rsidRPr="00E07AE1" w:rsidRDefault="0087652C" w:rsidP="0087652C">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20B7CFBB" w14:textId="77777777" w:rsidR="0087652C" w:rsidRPr="00B844AE" w:rsidRDefault="0087652C" w:rsidP="0087652C">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46A8ECC9" w14:textId="77777777" w:rsidR="0087652C" w:rsidRPr="00B844AE" w:rsidRDefault="0087652C" w:rsidP="0087652C">
      <w:pPr>
        <w:rPr>
          <w:sz w:val="14"/>
        </w:rPr>
      </w:pPr>
      <w:r w:rsidRPr="00B844AE">
        <w:rPr>
          <w:sz w:val="14"/>
        </w:rPr>
        <w:lastRenderedPageBreak/>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990A92B" w14:textId="77777777" w:rsidR="0087652C" w:rsidRPr="00B844AE" w:rsidRDefault="0087652C" w:rsidP="0087652C">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1DB6C1C5" w14:textId="77777777" w:rsidR="0087652C" w:rsidRPr="00E07AE1" w:rsidRDefault="0087652C" w:rsidP="0087652C">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073472AB" w14:textId="77777777" w:rsidR="0087652C" w:rsidRPr="00B844AE" w:rsidRDefault="0087652C" w:rsidP="0087652C">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021FC445" w14:textId="77777777" w:rsidR="0087652C" w:rsidRPr="00B844AE" w:rsidRDefault="0087652C" w:rsidP="0087652C">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7B93CBF" w14:textId="77777777" w:rsidR="0087652C" w:rsidRPr="00B844AE" w:rsidRDefault="0087652C" w:rsidP="0087652C">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85C2F46" w14:textId="77777777" w:rsidR="0087652C" w:rsidRPr="00B844AE" w:rsidRDefault="0087652C" w:rsidP="0087652C">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438E70A3" w14:textId="77777777" w:rsidR="0087652C" w:rsidRPr="00E14CC9" w:rsidRDefault="0087652C" w:rsidP="0087652C">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4A83FFBF" w14:textId="77777777" w:rsidR="0087652C" w:rsidRPr="00E07AE1" w:rsidRDefault="0087652C" w:rsidP="0087652C">
      <w:pPr>
        <w:rPr>
          <w:rStyle w:val="Emphasis"/>
        </w:rPr>
      </w:pPr>
      <w:r w:rsidRPr="00E07AE1">
        <w:rPr>
          <w:rStyle w:val="Emphasis"/>
        </w:rPr>
        <w:t>From Climate Change to Climate Emergency</w:t>
      </w:r>
    </w:p>
    <w:p w14:paraId="44F716C2" w14:textId="77777777" w:rsidR="0087652C" w:rsidRPr="00E07AE1" w:rsidRDefault="0087652C" w:rsidP="0087652C">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5630D82F" w14:textId="77777777" w:rsidR="0087652C" w:rsidRPr="00B844AE" w:rsidRDefault="0087652C" w:rsidP="0087652C">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2AE25665" w14:textId="77777777" w:rsidR="0087652C" w:rsidRPr="004B3D48" w:rsidRDefault="0087652C" w:rsidP="0087652C">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481939EE" w14:textId="77777777" w:rsidR="0087652C" w:rsidRPr="004B3D48" w:rsidRDefault="0087652C" w:rsidP="0087652C">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0AD0461E" w14:textId="77777777" w:rsidR="0087652C" w:rsidRPr="00283EEC" w:rsidRDefault="0087652C" w:rsidP="0087652C">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w:t>
      </w:r>
      <w:r w:rsidRPr="00283EEC">
        <w:rPr>
          <w:rStyle w:val="StyleUnderline"/>
        </w:rPr>
        <w:lastRenderedPageBreak/>
        <w:t xml:space="preserve">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731E9A87" w14:textId="77777777" w:rsidR="0087652C" w:rsidRPr="00966BE3" w:rsidRDefault="0087652C" w:rsidP="0087652C">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781B1EA2" w14:textId="77777777" w:rsidR="0087652C" w:rsidRPr="00283EEC" w:rsidRDefault="0087652C" w:rsidP="0087652C">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37314C7" w14:textId="77777777" w:rsidR="0087652C" w:rsidRDefault="0087652C" w:rsidP="0087652C">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0F0EDBC" w14:textId="77777777" w:rsidR="0087652C" w:rsidRPr="00452115" w:rsidRDefault="0087652C" w:rsidP="0087652C">
      <w:pPr>
        <w:pStyle w:val="Heading4"/>
      </w:pPr>
      <w:r>
        <w:t xml:space="preserve">Grid security is an </w:t>
      </w:r>
      <w:r w:rsidRPr="0008456F">
        <w:rPr>
          <w:u w:val="single"/>
        </w:rPr>
        <w:t>existential risk factor</w:t>
      </w:r>
      <w:r>
        <w:t>.</w:t>
      </w:r>
    </w:p>
    <w:p w14:paraId="25DD1E2A" w14:textId="77777777" w:rsidR="0087652C" w:rsidRPr="0041280F" w:rsidRDefault="0087652C" w:rsidP="0087652C">
      <w:r w:rsidRPr="0041280F">
        <w:rPr>
          <w:rStyle w:val="Style13ptBold"/>
        </w:rPr>
        <w:t>Denkenberger 21</w:t>
      </w:r>
      <w:r>
        <w:t xml:space="preserve"> – D</w:t>
      </w:r>
      <w:r w:rsidRPr="0041280F">
        <w:t>avid Denkenberger,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2EDAF512" w14:textId="77777777" w:rsidR="0087652C" w:rsidRPr="00452115" w:rsidRDefault="0087652C" w:rsidP="0087652C">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r w:rsidRPr="00966BE3">
        <w:rPr>
          <w:rStyle w:val="Emphasis"/>
        </w:rPr>
        <w:t>basic</w:t>
      </w:r>
      <w:r w:rsidRPr="00452115">
        <w:rPr>
          <w:u w:val="single"/>
        </w:rPr>
        <w:t xml:space="preserve"> </w:t>
      </w:r>
      <w:r w:rsidRPr="00B844AE">
        <w:rPr>
          <w:rStyle w:val="Emphasis"/>
          <w:highlight w:val="green"/>
        </w:rPr>
        <w:t>necessities</w:t>
      </w:r>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w:t>
      </w:r>
      <w:r w:rsidRPr="00287BE6">
        <w:rPr>
          <w:u w:val="single"/>
        </w:rPr>
        <w:lastRenderedPageBreak/>
        <w:t xml:space="preserve">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20F875C7" w14:textId="77777777" w:rsidR="0087652C" w:rsidRPr="00452115" w:rsidRDefault="0087652C" w:rsidP="0087652C">
      <w:pPr>
        <w:rPr>
          <w:sz w:val="14"/>
        </w:rPr>
      </w:pPr>
      <w:r w:rsidRPr="00452115">
        <w:rPr>
          <w:sz w:val="14"/>
        </w:rPr>
        <w:t xml:space="preserve">Though industry is capable of resisting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76CB1CA5" w14:textId="77777777" w:rsidR="0087652C" w:rsidRPr="00287BE6" w:rsidRDefault="0087652C" w:rsidP="0087652C">
      <w:pPr>
        <w:rPr>
          <w:sz w:val="8"/>
          <w:szCs w:val="8"/>
        </w:rPr>
      </w:pPr>
      <w:r w:rsidRPr="00287BE6">
        <w:rPr>
          <w:sz w:val="8"/>
          <w:szCs w:val="8"/>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cyber attacks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6916DF79" w14:textId="77777777" w:rsidR="0087652C" w:rsidRPr="00452115" w:rsidRDefault="0087652C" w:rsidP="0087652C">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2D8816C6" w14:textId="77777777" w:rsidR="0087652C" w:rsidRDefault="0087652C" w:rsidP="0087652C">
      <w:pPr>
        <w:pStyle w:val="Heading4"/>
      </w:pPr>
      <w:r>
        <w:t xml:space="preserve">Satellites </w:t>
      </w:r>
      <w:r w:rsidRPr="00C56E26">
        <w:rPr>
          <w:u w:val="single"/>
        </w:rPr>
        <w:t>revolutionize</w:t>
      </w:r>
      <w:r>
        <w:t xml:space="preserve"> acidification response.</w:t>
      </w:r>
    </w:p>
    <w:p w14:paraId="58DE8065" w14:textId="77777777" w:rsidR="0087652C" w:rsidRPr="00784AC4" w:rsidRDefault="0087652C" w:rsidP="0087652C">
      <w:r w:rsidRPr="00784AC4">
        <w:rPr>
          <w:rStyle w:val="Style13ptBold"/>
        </w:rPr>
        <w:t>Newton 20</w:t>
      </w:r>
      <w:r>
        <w:t xml:space="preserve"> – </w:t>
      </w:r>
      <w:r w:rsidRPr="00784AC4">
        <w:t>A freelance writer originally hailing from England, he moved to Berlin in 2012 and hasn’t looked back. Prior to this, he gained a MScEcon in Strategic Studies from Aberystywth, specialising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7" w:history="1">
        <w:r w:rsidRPr="001A64CC">
          <w:rPr>
            <w:rStyle w:val="Hyperlink"/>
          </w:rPr>
          <w:t>https://en.reset.org/satellite-technology-could-hold-key-measuring-oceans-increasing-acidification-08112020/</w:t>
        </w:r>
      </w:hyperlink>
      <w:r>
        <w:t>] Justin</w:t>
      </w:r>
    </w:p>
    <w:p w14:paraId="6AF0940E" w14:textId="77777777" w:rsidR="0087652C" w:rsidRPr="00784AC4" w:rsidRDefault="0087652C" w:rsidP="0087652C">
      <w:pPr>
        <w:rPr>
          <w:u w:val="single"/>
        </w:rPr>
      </w:pPr>
      <w:r w:rsidRPr="00B844AE">
        <w:rPr>
          <w:highlight w:val="green"/>
          <w:u w:val="single"/>
        </w:rPr>
        <w:lastRenderedPageBreak/>
        <w:t>Advanced sat</w:t>
      </w:r>
      <w:r w:rsidRPr="00784AC4">
        <w:rPr>
          <w:u w:val="single"/>
        </w:rPr>
        <w:t xml:space="preserve">ellite technology has the </w:t>
      </w:r>
      <w:r w:rsidRPr="00A02DAA">
        <w:rPr>
          <w:rStyle w:val="Emphasis"/>
        </w:rPr>
        <w:t>potential</w:t>
      </w:r>
      <w:r w:rsidRPr="00784AC4">
        <w:rPr>
          <w:u w:val="single"/>
        </w:rPr>
        <w:t xml:space="preserve"> to </w:t>
      </w:r>
      <w:r w:rsidRPr="00B844AE">
        <w:rPr>
          <w:rStyle w:val="Emphasis"/>
          <w:highlight w:val="green"/>
        </w:rPr>
        <w:t>revolutionise</w:t>
      </w:r>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2A6CD679" w14:textId="77777777" w:rsidR="0087652C" w:rsidRPr="00784AC4" w:rsidRDefault="0087652C" w:rsidP="0087652C">
      <w:pPr>
        <w:rPr>
          <w:u w:val="single"/>
        </w:rPr>
      </w:pPr>
      <w:r w:rsidRPr="00784AC4">
        <w:rPr>
          <w:sz w:val="14"/>
        </w:rPr>
        <w:t xml:space="preserve">And some satellites are able to go even further than that. Using specialised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2C6C9D53" w14:textId="77777777" w:rsidR="0087652C" w:rsidRPr="00784AC4" w:rsidRDefault="0087652C" w:rsidP="0087652C">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particular note is the Tropomi (TROPOspheric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By detecting fluctuations in these various wave-lengths, the satellite can detect the presence of compounds such as sulphur dioxide and nitrogen dioxide.</w:t>
      </w:r>
    </w:p>
    <w:p w14:paraId="5DDC49EC" w14:textId="77777777" w:rsidR="0087652C" w:rsidRPr="00784AC4" w:rsidRDefault="0087652C" w:rsidP="0087652C">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670CDB97" w14:textId="77777777" w:rsidR="0087652C" w:rsidRPr="00784AC4" w:rsidRDefault="0087652C" w:rsidP="0087652C">
      <w:pPr>
        <w:rPr>
          <w:sz w:val="14"/>
        </w:rPr>
      </w:pPr>
      <w:r w:rsidRPr="00784AC4">
        <w:rPr>
          <w:sz w:val="14"/>
        </w:rPr>
        <w:t>Examining Our Oceans From Space</w:t>
      </w:r>
    </w:p>
    <w:p w14:paraId="73512F88" w14:textId="77777777" w:rsidR="0087652C" w:rsidRPr="00784AC4" w:rsidRDefault="0087652C" w:rsidP="0087652C">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programmes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But, this effect takes its toll. In recent years </w:t>
      </w:r>
      <w:r w:rsidRPr="00784AC4">
        <w:rPr>
          <w:u w:val="single"/>
        </w:rPr>
        <w:t>the ocean’s chemical balance has been shifting with seawater becoming less alkaline and more acidic.</w:t>
      </w:r>
    </w:p>
    <w:p w14:paraId="0C996208" w14:textId="77777777" w:rsidR="0087652C" w:rsidRPr="00784AC4" w:rsidRDefault="0087652C" w:rsidP="0087652C">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especially in regards to smaller creatures such as pteropods. Increased ocean acidification can act to disrupt the growth of pteropods’ shells, affecting their chances of survival. This is especially important as pteropods form the basis of many ocean food chains.</w:t>
      </w:r>
    </w:p>
    <w:p w14:paraId="7352767D" w14:textId="77777777" w:rsidR="0087652C" w:rsidRPr="00784AC4" w:rsidRDefault="0087652C" w:rsidP="0087652C">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r w:rsidRPr="00B844AE">
        <w:rPr>
          <w:highlight w:val="green"/>
          <w:u w:val="single"/>
        </w:rPr>
        <w:t>looked into</w:t>
      </w:r>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3D989258" w14:textId="77777777" w:rsidR="0087652C" w:rsidRPr="00784AC4" w:rsidRDefault="0087652C" w:rsidP="0087652C">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centimetres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21331A67" w14:textId="77777777" w:rsidR="0087652C" w:rsidRPr="00784AC4" w:rsidRDefault="0087652C" w:rsidP="0087652C">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4088B27E" w14:textId="77777777" w:rsidR="0087652C" w:rsidRPr="00784AC4" w:rsidRDefault="0087652C" w:rsidP="0087652C">
      <w:pPr>
        <w:rPr>
          <w:sz w:val="14"/>
        </w:rPr>
      </w:pPr>
      <w:r w:rsidRPr="00784AC4">
        <w:rPr>
          <w:sz w:val="14"/>
        </w:rPr>
        <w:t>Are Satellites Up to the Task?</w:t>
      </w:r>
    </w:p>
    <w:p w14:paraId="573453C7" w14:textId="77777777" w:rsidR="0087652C" w:rsidRPr="00784AC4" w:rsidRDefault="0087652C" w:rsidP="0087652C">
      <w:pPr>
        <w:rPr>
          <w:sz w:val="14"/>
        </w:rPr>
      </w:pPr>
      <w:r w:rsidRPr="00784AC4">
        <w:rPr>
          <w:sz w:val="14"/>
        </w:rPr>
        <w:lastRenderedPageBreak/>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0D7EE87D" w14:textId="77777777" w:rsidR="0087652C" w:rsidRDefault="0087652C" w:rsidP="0087652C">
      <w:pPr>
        <w:pStyle w:val="Heading4"/>
      </w:pPr>
      <w:r>
        <w:t xml:space="preserve">Extinction – </w:t>
      </w:r>
      <w:r w:rsidRPr="00A02DAA">
        <w:rPr>
          <w:u w:val="single"/>
        </w:rPr>
        <w:t>empirics</w:t>
      </w:r>
      <w:r>
        <w:t>.</w:t>
      </w:r>
    </w:p>
    <w:p w14:paraId="58A9CC2A" w14:textId="77777777" w:rsidR="0087652C" w:rsidRPr="00A02DAA" w:rsidRDefault="0087652C" w:rsidP="0087652C">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8"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050A4F69" w14:textId="77777777" w:rsidR="0087652C" w:rsidRPr="00A02DAA" w:rsidRDefault="0087652C" w:rsidP="0087652C">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7795350D" w14:textId="77777777" w:rsidR="0087652C" w:rsidRPr="00A02DAA" w:rsidRDefault="0087652C" w:rsidP="0087652C">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32211F9F" w14:textId="77777777" w:rsidR="0087652C" w:rsidRPr="00A02DAA" w:rsidRDefault="0087652C" w:rsidP="0087652C">
      <w:pPr>
        <w:rPr>
          <w:sz w:val="14"/>
        </w:rPr>
      </w:pPr>
      <w:r w:rsidRPr="00A02DAA">
        <w:rPr>
          <w:sz w:val="14"/>
        </w:rPr>
        <w:t>The researchers analysed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3BC6DFD1" w14:textId="77777777" w:rsidR="0087652C" w:rsidRPr="00A02DAA" w:rsidRDefault="0087652C" w:rsidP="0087652C">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57853296" w14:textId="77777777" w:rsidR="0087652C" w:rsidRPr="00A02DAA" w:rsidRDefault="0087652C" w:rsidP="0087652C">
      <w:pPr>
        <w:rPr>
          <w:sz w:val="14"/>
        </w:rPr>
      </w:pPr>
      <w:r w:rsidRPr="00A02DAA">
        <w:rPr>
          <w:sz w:val="14"/>
        </w:rPr>
        <w:t>The oceans acidified because the meteorite impact vaporised rocks containing sulphates and carbonates, causing sulphuric acid and carbonic acid to rain down. The mass die-off of plants on land after the strike also increased CO2 in the atmosphere.</w:t>
      </w:r>
    </w:p>
    <w:p w14:paraId="2BF28048" w14:textId="77777777" w:rsidR="0087652C" w:rsidRPr="00A02DAA" w:rsidRDefault="0087652C" w:rsidP="0087652C">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said Michael Henehan at the GFZ German research centre for geosciences in Potsdam, who led the study. “Before we had the idea, but we did not have the empirical proof.”</w:t>
      </w:r>
    </w:p>
    <w:p w14:paraId="11301131" w14:textId="77777777" w:rsidR="0087652C" w:rsidRPr="00A02DAA" w:rsidRDefault="0087652C" w:rsidP="0087652C">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7C103FC4" w14:textId="77777777" w:rsidR="0087652C" w:rsidRPr="00A02DAA" w:rsidRDefault="0087652C" w:rsidP="0087652C">
      <w:pPr>
        <w:rPr>
          <w:sz w:val="14"/>
        </w:rPr>
      </w:pPr>
      <w:r w:rsidRPr="00A02DAA">
        <w:rPr>
          <w:sz w:val="14"/>
        </w:rPr>
        <w:t>Henehan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166B4089" w14:textId="77777777" w:rsidR="0087652C" w:rsidRPr="00A02DAA" w:rsidRDefault="0087652C" w:rsidP="0087652C">
      <w:pPr>
        <w:rPr>
          <w:sz w:val="14"/>
        </w:rPr>
      </w:pPr>
      <w:r w:rsidRPr="00A02DAA">
        <w:rPr>
          <w:sz w:val="14"/>
        </w:rPr>
        <w:t>Henehan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2B9784D6" w14:textId="77777777" w:rsidR="0087652C" w:rsidRPr="00A02DAA" w:rsidRDefault="0087652C" w:rsidP="0087652C">
      <w:pPr>
        <w:rPr>
          <w:sz w:val="14"/>
        </w:rPr>
      </w:pPr>
      <w:r w:rsidRPr="00A02DAA">
        <w:rPr>
          <w:sz w:val="14"/>
        </w:rPr>
        <w:t>The research, published in the journal Proceedings of the National Academy of Sciences, analysed sediments that Henehan encountered by chance, during a conference field trip in the Netherlands. The sediments, which straddle the moment of the impact, lie in caves that were used by people hiding from the Nazis during the second world war. “It was so lucky,” said Henehan.</w:t>
      </w:r>
    </w:p>
    <w:p w14:paraId="6ECFE101" w14:textId="77777777" w:rsidR="0087652C" w:rsidRPr="00A02DAA" w:rsidRDefault="0087652C" w:rsidP="0087652C">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37F7C658" w14:textId="77777777" w:rsidR="0087652C" w:rsidRPr="00A02DAA" w:rsidRDefault="0087652C" w:rsidP="0087652C">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3780F5DC" w14:textId="77777777" w:rsidR="0087652C" w:rsidRPr="00A02DAA" w:rsidRDefault="0087652C" w:rsidP="0087652C">
      <w:pPr>
        <w:rPr>
          <w:sz w:val="14"/>
        </w:rPr>
      </w:pPr>
      <w:r w:rsidRPr="00A02DAA">
        <w:rPr>
          <w:sz w:val="14"/>
        </w:rPr>
        <w:lastRenderedPageBreak/>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6964D53B" w14:textId="77777777" w:rsidR="0087652C" w:rsidRPr="00A02DAA" w:rsidRDefault="0087652C" w:rsidP="0087652C">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5C55303E" w14:textId="77777777" w:rsidR="0087652C" w:rsidRPr="00A02DAA" w:rsidRDefault="0087652C" w:rsidP="0087652C">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4B28A55F" w14:textId="77777777" w:rsidR="0087652C" w:rsidRPr="00C62E98" w:rsidRDefault="0087652C" w:rsidP="0087652C">
      <w:pPr>
        <w:rPr>
          <w:sz w:val="14"/>
        </w:rPr>
      </w:pPr>
      <w:r w:rsidRPr="00A02DAA">
        <w:rPr>
          <w:sz w:val="14"/>
        </w:rPr>
        <w:t>Henehan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50F8151C" w14:textId="77777777" w:rsidR="0087652C" w:rsidRDefault="0087652C" w:rsidP="0087652C">
      <w:pPr>
        <w:pStyle w:val="Heading4"/>
      </w:pPr>
      <w:r>
        <w:t xml:space="preserve">Debris triggers </w:t>
      </w:r>
      <w:r w:rsidRPr="006A63EE">
        <w:rPr>
          <w:u w:val="single"/>
        </w:rPr>
        <w:t>miscalculated war</w:t>
      </w:r>
      <w:r>
        <w:t>.</w:t>
      </w:r>
    </w:p>
    <w:p w14:paraId="584EC151" w14:textId="77777777" w:rsidR="0087652C" w:rsidRPr="00A70361" w:rsidRDefault="0087652C" w:rsidP="0087652C">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19" w:history="1">
        <w:r w:rsidRPr="00BE0E32">
          <w:rPr>
            <w:rStyle w:val="Hyperlink"/>
          </w:rPr>
          <w:t>https://www.19fortyfive.com/2022/01/does-a-space-war-mean-a-nuclear-war/</w:t>
        </w:r>
      </w:hyperlink>
      <w:r>
        <w:t>] Justin</w:t>
      </w:r>
    </w:p>
    <w:p w14:paraId="605B1AB6" w14:textId="77777777" w:rsidR="0087652C" w:rsidRPr="00A70361" w:rsidRDefault="0087652C" w:rsidP="0087652C">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221CB39A" w14:textId="77777777" w:rsidR="0087652C" w:rsidRPr="00A70361" w:rsidRDefault="0087652C" w:rsidP="0087652C">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222DB9C" w14:textId="77777777" w:rsidR="0087652C" w:rsidRPr="00A70361" w:rsidRDefault="0087652C" w:rsidP="0087652C">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w:t>
      </w:r>
      <w:r w:rsidRPr="00A70361">
        <w:rPr>
          <w:sz w:val="16"/>
        </w:rPr>
        <w:lastRenderedPageBreak/>
        <w:t xml:space="preserve">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4E4FC025" w14:textId="77777777" w:rsidR="0087652C" w:rsidRDefault="0087652C" w:rsidP="0087652C">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26E25E86" w14:textId="77777777" w:rsidR="0087652C" w:rsidRDefault="0087652C" w:rsidP="0087652C">
      <w:pPr>
        <w:pStyle w:val="Heading4"/>
      </w:pPr>
      <w:r>
        <w:t xml:space="preserve">No limited nuclear wars – </w:t>
      </w:r>
      <w:r w:rsidRPr="00784AC4">
        <w:rPr>
          <w:u w:val="single"/>
        </w:rPr>
        <w:t>extinction</w:t>
      </w:r>
      <w:r>
        <w:t xml:space="preserve">. </w:t>
      </w:r>
    </w:p>
    <w:p w14:paraId="55510BFA" w14:textId="77777777" w:rsidR="0087652C" w:rsidRPr="00F35F0D" w:rsidRDefault="0087652C" w:rsidP="0087652C">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214552BC" w14:textId="77777777" w:rsidR="0087652C" w:rsidRPr="00177BE1" w:rsidRDefault="0087652C" w:rsidP="0087652C">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B83B2C3" w14:textId="77777777" w:rsidR="0087652C" w:rsidRPr="00177BE1" w:rsidRDefault="0087652C" w:rsidP="0087652C">
      <w:pPr>
        <w:rPr>
          <w:sz w:val="14"/>
        </w:rPr>
      </w:pPr>
      <w:r w:rsidRPr="00177BE1">
        <w:rPr>
          <w:sz w:val="14"/>
        </w:rPr>
        <w:t>Most (93%) have been built by Russia and in the US, 3,100 of them are ready to fire within hours.</w:t>
      </w:r>
    </w:p>
    <w:p w14:paraId="066DD316" w14:textId="77777777" w:rsidR="0087652C" w:rsidRPr="00177BE1" w:rsidRDefault="0087652C" w:rsidP="0087652C">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3E47AA5D" w14:textId="77777777" w:rsidR="0087652C" w:rsidRPr="00177BE1" w:rsidRDefault="0087652C" w:rsidP="0087652C">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5E5F948A" w14:textId="77777777" w:rsidR="0087652C" w:rsidRPr="00177BE1" w:rsidRDefault="0087652C" w:rsidP="0087652C">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13D25B69" w14:textId="77777777" w:rsidR="0087652C" w:rsidRPr="00177BE1" w:rsidRDefault="0087652C" w:rsidP="0087652C">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0809867E" w14:textId="77777777" w:rsidR="0087652C" w:rsidRPr="00177BE1" w:rsidRDefault="0087652C" w:rsidP="0087652C">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70793DDA" w14:textId="77777777" w:rsidR="0087652C" w:rsidRPr="00177BE1" w:rsidRDefault="0087652C" w:rsidP="0087652C">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7646C93B" w14:textId="77777777" w:rsidR="0087652C" w:rsidRPr="00177BE1" w:rsidRDefault="0087652C" w:rsidP="0087652C">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14A2D226" w14:textId="77777777" w:rsidR="0087652C" w:rsidRPr="00177BE1" w:rsidRDefault="0087652C" w:rsidP="0087652C">
      <w:pPr>
        <w:rPr>
          <w:sz w:val="14"/>
        </w:rPr>
      </w:pPr>
      <w:r w:rsidRPr="00177BE1">
        <w:rPr>
          <w:sz w:val="14"/>
        </w:rPr>
        <w:lastRenderedPageBreak/>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4564BD11" w14:textId="77777777" w:rsidR="0087652C" w:rsidRPr="00177BE1" w:rsidRDefault="0087652C" w:rsidP="0087652C">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44B61708" w14:textId="77777777" w:rsidR="0087652C" w:rsidRPr="00177BE1" w:rsidRDefault="0087652C" w:rsidP="0087652C">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189E704A" w14:textId="77777777" w:rsidR="0087652C" w:rsidRPr="00177BE1" w:rsidRDefault="0087652C" w:rsidP="0087652C">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11468D52" w14:textId="77777777" w:rsidR="0087652C" w:rsidRPr="00177BE1" w:rsidRDefault="0087652C" w:rsidP="0087652C">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5AA82C5F" w14:textId="77777777" w:rsidR="0087652C" w:rsidRPr="00177BE1" w:rsidRDefault="0087652C" w:rsidP="0087652C">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00BB3173" w14:textId="77777777" w:rsidR="0087652C" w:rsidRPr="00177BE1" w:rsidRDefault="0087652C" w:rsidP="0087652C">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2864C2B3" w14:textId="77777777" w:rsidR="0087652C" w:rsidRPr="00177BE1" w:rsidRDefault="0087652C" w:rsidP="0087652C">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07FFAE48" w14:textId="7B176965" w:rsidR="00E42E4C" w:rsidRDefault="00FE18A9" w:rsidP="00FE18A9">
      <w:pPr>
        <w:pStyle w:val="Heading3"/>
      </w:pPr>
      <w:r>
        <w:lastRenderedPageBreak/>
        <w:t>Framing</w:t>
      </w:r>
    </w:p>
    <w:p w14:paraId="63CA8B6C" w14:textId="77777777" w:rsidR="00FE18A9" w:rsidRPr="00DC70A2" w:rsidRDefault="00FE18A9" w:rsidP="00FE18A9">
      <w:pPr>
        <w:pStyle w:val="Heading4"/>
        <w:rPr>
          <w:rFonts w:asciiTheme="majorHAnsi" w:hAnsiTheme="majorHAnsi" w:cstheme="majorHAnsi"/>
        </w:rPr>
      </w:pPr>
      <w:r w:rsidRPr="00DC70A2">
        <w:rPr>
          <w:rFonts w:asciiTheme="majorHAnsi" w:hAnsiTheme="majorHAnsi" w:cstheme="majorHAnsi"/>
        </w:rPr>
        <w:t xml:space="preserve">The standard is maximizing expected well-being – </w:t>
      </w:r>
      <w:r>
        <w:rPr>
          <w:rFonts w:asciiTheme="majorHAnsi" w:hAnsiTheme="majorHAnsi" w:cstheme="majorHAnsi"/>
        </w:rPr>
        <w:t>To clarify, hedonistic act util.</w:t>
      </w:r>
    </w:p>
    <w:p w14:paraId="6C53A179" w14:textId="77777777" w:rsidR="00FE18A9" w:rsidRPr="00DC70A2" w:rsidRDefault="00FE18A9" w:rsidP="00FE18A9">
      <w:pPr>
        <w:pStyle w:val="Heading4"/>
        <w:rPr>
          <w:rFonts w:asciiTheme="majorHAnsi" w:hAnsiTheme="majorHAnsi" w:cstheme="majorHAnsi"/>
        </w:rPr>
      </w:pPr>
      <w:r w:rsidRPr="00DC70A2">
        <w:rPr>
          <w:rFonts w:asciiTheme="majorHAnsi" w:hAnsiTheme="majorHAnsi" w:cstheme="majorHAnsi"/>
        </w:rPr>
        <w:t xml:space="preserve">1] Pleasure and pain </w:t>
      </w:r>
      <w:r w:rsidRPr="00DC70A2">
        <w:rPr>
          <w:rFonts w:asciiTheme="majorHAnsi" w:hAnsiTheme="majorHAnsi" w:cstheme="majorHAnsi"/>
          <w:i/>
        </w:rPr>
        <w:t>are</w:t>
      </w:r>
      <w:r w:rsidRPr="00DC70A2">
        <w:rPr>
          <w:rFonts w:asciiTheme="majorHAnsi" w:hAnsiTheme="majorHAnsi" w:cstheme="majorHAnsi"/>
        </w:rPr>
        <w:t xml:space="preserve"> intrinsic </w:t>
      </w:r>
      <w:r w:rsidRPr="00DC70A2">
        <w:rPr>
          <w:rFonts w:asciiTheme="majorHAnsi" w:hAnsiTheme="majorHAnsi" w:cstheme="majorHAnsi"/>
          <w:u w:val="single"/>
        </w:rPr>
        <w:t>value</w:t>
      </w:r>
      <w:r w:rsidRPr="00DC70A2">
        <w:rPr>
          <w:rFonts w:asciiTheme="majorHAnsi" w:hAnsiTheme="majorHAnsi" w:cstheme="majorHAnsi"/>
        </w:rPr>
        <w:t xml:space="preserve"> and </w:t>
      </w:r>
      <w:r w:rsidRPr="00DC70A2">
        <w:rPr>
          <w:rFonts w:asciiTheme="majorHAnsi" w:hAnsiTheme="majorHAnsi" w:cstheme="majorHAnsi"/>
          <w:u w:val="single"/>
        </w:rPr>
        <w:t>disvalue</w:t>
      </w:r>
      <w:r w:rsidRPr="00DC70A2">
        <w:rPr>
          <w:rFonts w:asciiTheme="majorHAnsi" w:hAnsiTheme="majorHAnsi" w:cstheme="majorHAnsi"/>
        </w:rPr>
        <w:t xml:space="preserve"> – everything else </w:t>
      </w:r>
      <w:r w:rsidRPr="00DC70A2">
        <w:rPr>
          <w:rFonts w:asciiTheme="majorHAnsi" w:hAnsiTheme="majorHAnsi" w:cstheme="majorHAnsi"/>
          <w:i/>
        </w:rPr>
        <w:t>regresses</w:t>
      </w:r>
      <w:r w:rsidRPr="00DC70A2">
        <w:rPr>
          <w:rFonts w:asciiTheme="majorHAnsi" w:hAnsiTheme="majorHAnsi" w:cstheme="majorHAnsi"/>
        </w:rPr>
        <w:t xml:space="preserve"> – </w:t>
      </w:r>
      <w:r w:rsidRPr="00DC70A2">
        <w:rPr>
          <w:rFonts w:asciiTheme="majorHAnsi" w:hAnsiTheme="majorHAnsi" w:cstheme="majorHAnsi"/>
          <w:u w:val="single"/>
        </w:rPr>
        <w:t>robust neuroscience.</w:t>
      </w:r>
    </w:p>
    <w:p w14:paraId="5F6686BB" w14:textId="77777777" w:rsidR="00FE18A9" w:rsidRPr="00DC70A2" w:rsidRDefault="00FE18A9" w:rsidP="00FE18A9">
      <w:pPr>
        <w:rPr>
          <w:rFonts w:asciiTheme="majorHAnsi" w:hAnsiTheme="majorHAnsi" w:cstheme="majorHAnsi"/>
          <w:b/>
          <w:sz w:val="26"/>
        </w:rPr>
      </w:pPr>
      <w:r w:rsidRPr="00DC70A2">
        <w:rPr>
          <w:rStyle w:val="Style13ptBold"/>
          <w:rFonts w:asciiTheme="majorHAnsi" w:hAnsiTheme="majorHAnsi" w:cstheme="majorHAnsi"/>
        </w:rPr>
        <w:t xml:space="preserve">Blum et al. 18 </w:t>
      </w:r>
      <w:r w:rsidRPr="00DC70A2">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DC70A2">
          <w:rPr>
            <w:rStyle w:val="Hyperlink"/>
            <w:rFonts w:asciiTheme="majorHAnsi" w:hAnsiTheme="majorHAnsi" w:cstheme="majorHAnsi"/>
            <w:sz w:val="16"/>
            <w:szCs w:val="16"/>
          </w:rPr>
          <w:t>https://www.ncbi.nlm.nih.gov/pmc/articles/PMC6446569/</w:t>
        </w:r>
      </w:hyperlink>
      <w:r w:rsidRPr="00DC70A2">
        <w:rPr>
          <w:rFonts w:asciiTheme="majorHAnsi" w:hAnsiTheme="majorHAnsi" w:cstheme="majorHAnsi"/>
          <w:sz w:val="16"/>
          <w:szCs w:val="16"/>
        </w:rPr>
        <w:t>, R.S.</w:t>
      </w:r>
    </w:p>
    <w:p w14:paraId="7B4BA3CC" w14:textId="77777777" w:rsidR="00FE18A9" w:rsidRPr="00DC70A2" w:rsidRDefault="00FE18A9" w:rsidP="00FE18A9">
      <w:pPr>
        <w:rPr>
          <w:rFonts w:asciiTheme="majorHAnsi" w:hAnsiTheme="majorHAnsi" w:cstheme="majorHAnsi"/>
          <w:sz w:val="8"/>
        </w:rPr>
      </w:pPr>
      <w:r w:rsidRPr="00DC70A2">
        <w:rPr>
          <w:rFonts w:asciiTheme="majorHAnsi" w:hAnsiTheme="majorHAnsi" w:cstheme="majorHAnsi"/>
          <w:b/>
          <w:bCs/>
          <w:highlight w:val="green"/>
          <w:u w:val="single"/>
        </w:rPr>
        <w:t>Pleasure</w:t>
      </w:r>
      <w:r w:rsidRPr="00DC70A2">
        <w:rPr>
          <w:rFonts w:asciiTheme="majorHAnsi" w:hAnsiTheme="majorHAnsi" w:cstheme="majorHAnsi"/>
          <w:u w:val="single"/>
        </w:rPr>
        <w:t xml:space="preserve"> is not only</w:t>
      </w:r>
      <w:r w:rsidRPr="00DC70A2">
        <w:rPr>
          <w:rFonts w:asciiTheme="majorHAnsi" w:hAnsiTheme="majorHAnsi" w:cstheme="majorHAnsi"/>
          <w:sz w:val="8"/>
        </w:rPr>
        <w:t xml:space="preserve"> one of the three </w:t>
      </w:r>
      <w:r w:rsidRPr="00DC70A2">
        <w:rPr>
          <w:rFonts w:asciiTheme="majorHAnsi" w:hAnsiTheme="majorHAnsi" w:cstheme="majorHAnsi"/>
          <w:u w:val="single"/>
        </w:rPr>
        <w:t>primary reward functions</w:t>
      </w:r>
      <w:r w:rsidRPr="00DC70A2">
        <w:rPr>
          <w:rFonts w:asciiTheme="majorHAnsi" w:hAnsiTheme="majorHAnsi" w:cstheme="majorHAnsi"/>
          <w:sz w:val="8"/>
        </w:rPr>
        <w:t xml:space="preserve"> but </w:t>
      </w:r>
      <w:r w:rsidRPr="00DC70A2">
        <w:rPr>
          <w:rFonts w:asciiTheme="majorHAnsi" w:hAnsiTheme="majorHAnsi" w:cstheme="majorHAnsi"/>
          <w:u w:val="single"/>
        </w:rPr>
        <w:t xml:space="preserve">it also </w:t>
      </w:r>
      <w:r w:rsidRPr="00DC70A2">
        <w:rPr>
          <w:rFonts w:asciiTheme="majorHAnsi" w:hAnsiTheme="majorHAnsi" w:cstheme="majorHAnsi"/>
          <w:b/>
          <w:bCs/>
          <w:highlight w:val="green"/>
          <w:u w:val="single"/>
        </w:rPr>
        <w:t>defines reward.</w:t>
      </w:r>
      <w:r w:rsidRPr="00DC70A2">
        <w:rPr>
          <w:rFonts w:asciiTheme="majorHAnsi" w:hAnsiTheme="majorHAnsi" w:cstheme="majorHAnsi"/>
          <w:sz w:val="8"/>
        </w:rPr>
        <w:t xml:space="preserve"> As homeostasis explains the </w:t>
      </w:r>
      <w:r w:rsidRPr="00DC70A2">
        <w:rPr>
          <w:rFonts w:asciiTheme="majorHAnsi" w:hAnsiTheme="majorHAnsi" w:cstheme="majorHAnsi"/>
          <w:u w:val="single"/>
        </w:rPr>
        <w:t>functions of</w:t>
      </w:r>
      <w:r w:rsidRPr="00DC70A2">
        <w:rPr>
          <w:rFonts w:asciiTheme="majorHAnsi" w:hAnsiTheme="majorHAnsi" w:cstheme="majorHAnsi"/>
          <w:sz w:val="8"/>
        </w:rPr>
        <w:t xml:space="preserve"> only a limited number of </w:t>
      </w:r>
      <w:r w:rsidRPr="00DC70A2">
        <w:rPr>
          <w:rFonts w:asciiTheme="majorHAnsi" w:hAnsiTheme="majorHAnsi" w:cstheme="majorHAnsi"/>
          <w:u w:val="single"/>
        </w:rPr>
        <w:t>rewards, the</w:t>
      </w:r>
      <w:r w:rsidRPr="00DC70A2">
        <w:rPr>
          <w:rFonts w:asciiTheme="majorHAnsi" w:hAnsiTheme="majorHAnsi" w:cstheme="majorHAnsi"/>
          <w:sz w:val="8"/>
        </w:rPr>
        <w:t xml:space="preserve"> principal </w:t>
      </w:r>
      <w:r w:rsidRPr="00DC70A2">
        <w:rPr>
          <w:rFonts w:asciiTheme="majorHAnsi" w:hAnsiTheme="majorHAnsi" w:cstheme="majorHAnsi"/>
          <w:highlight w:val="green"/>
          <w:u w:val="single"/>
        </w:rPr>
        <w:t>reason why particular stimuli</w:t>
      </w:r>
      <w:r w:rsidRPr="00DC70A2">
        <w:rPr>
          <w:rFonts w:asciiTheme="majorHAnsi" w:hAnsiTheme="majorHAnsi" w:cstheme="majorHAnsi"/>
          <w:u w:val="single"/>
        </w:rPr>
        <w:t xml:space="preserve">, objects, events, situations, and activities </w:t>
      </w:r>
      <w:r w:rsidRPr="00DC70A2">
        <w:rPr>
          <w:rFonts w:asciiTheme="majorHAnsi" w:hAnsiTheme="majorHAnsi" w:cstheme="majorHAnsi"/>
          <w:highlight w:val="green"/>
          <w:u w:val="single"/>
        </w:rPr>
        <w:t>are rewarding</w:t>
      </w:r>
      <w:r w:rsidRPr="00DC70A2">
        <w:rPr>
          <w:rFonts w:asciiTheme="majorHAnsi" w:hAnsiTheme="majorHAnsi" w:cstheme="majorHAnsi"/>
          <w:sz w:val="8"/>
        </w:rPr>
        <w:t xml:space="preserve"> may be </w:t>
      </w:r>
      <w:r w:rsidRPr="00DC70A2">
        <w:rPr>
          <w:rFonts w:asciiTheme="majorHAnsi" w:hAnsiTheme="majorHAnsi" w:cstheme="majorHAnsi"/>
          <w:highlight w:val="green"/>
          <w:u w:val="single"/>
        </w:rPr>
        <w:t>due to pleasure.</w:t>
      </w:r>
      <w:r w:rsidRPr="00DC70A2">
        <w:rPr>
          <w:rFonts w:asciiTheme="majorHAnsi" w:hAnsiTheme="majorHAnsi" w:cstheme="majorHAnsi"/>
          <w:sz w:val="8"/>
        </w:rPr>
        <w:t xml:space="preserve"> This applies first of all to sex and to the primary homeostatic rewards of food and liquid and extends to money, taste, beauty, social encounters and nonmaterial, internally set, and intrinsic rewards. </w:t>
      </w:r>
      <w:r w:rsidRPr="00DC70A2">
        <w:rPr>
          <w:rFonts w:asciiTheme="majorHAnsi" w:hAnsiTheme="majorHAnsi" w:cstheme="majorHAnsi"/>
          <w:u w:val="single"/>
        </w:rPr>
        <w:t>Pleasure, as the primary effect of rewards</w:t>
      </w:r>
      <w:r w:rsidRPr="00DC70A2">
        <w:rPr>
          <w:rFonts w:asciiTheme="majorHAnsi" w:hAnsiTheme="majorHAnsi" w:cstheme="majorHAnsi"/>
          <w:sz w:val="8"/>
        </w:rPr>
        <w:t xml:space="preserve">, drives the prime reward functions of learning, approach behavior, and decision making and </w:t>
      </w:r>
      <w:r w:rsidRPr="00DC70A2">
        <w:rPr>
          <w:rFonts w:asciiTheme="majorHAnsi" w:hAnsiTheme="majorHAnsi" w:cstheme="majorHAnsi"/>
          <w:highlight w:val="green"/>
          <w:u w:val="single"/>
        </w:rPr>
        <w:t xml:space="preserve">provides the </w:t>
      </w:r>
      <w:r w:rsidRPr="00DC70A2">
        <w:rPr>
          <w:rFonts w:asciiTheme="majorHAnsi" w:hAnsiTheme="majorHAnsi" w:cstheme="majorHAnsi"/>
          <w:b/>
          <w:bCs/>
          <w:highlight w:val="green"/>
          <w:u w:val="single"/>
        </w:rPr>
        <w:t>basis for hedonic theories</w:t>
      </w:r>
      <w:r w:rsidRPr="00DC70A2">
        <w:rPr>
          <w:rFonts w:asciiTheme="majorHAnsi" w:hAnsiTheme="majorHAnsi" w:cstheme="majorHAnsi"/>
          <w:highlight w:val="green"/>
          <w:u w:val="single"/>
        </w:rPr>
        <w:t xml:space="preserve"> of reward</w:t>
      </w:r>
      <w:r w:rsidRPr="00DC70A2">
        <w:rPr>
          <w:rFonts w:asciiTheme="majorHAnsi" w:hAnsiTheme="majorHAnsi" w:cstheme="majorHAnsi"/>
          <w:u w:val="single"/>
        </w:rPr>
        <w:t xml:space="preserve"> function. We are attracted by</w:t>
      </w:r>
      <w:r w:rsidRPr="00DC70A2">
        <w:rPr>
          <w:rFonts w:asciiTheme="majorHAnsi" w:hAnsiTheme="majorHAnsi" w:cstheme="majorHAnsi"/>
          <w:sz w:val="8"/>
        </w:rPr>
        <w:t xml:space="preserve"> most </w:t>
      </w:r>
      <w:r w:rsidRPr="00DC70A2">
        <w:rPr>
          <w:rFonts w:asciiTheme="majorHAnsi" w:hAnsiTheme="majorHAnsi" w:cstheme="majorHAnsi"/>
          <w:u w:val="single"/>
        </w:rPr>
        <w:t>rewards and exert intense efforts to obtain them</w:t>
      </w:r>
      <w:r w:rsidRPr="00DC70A2">
        <w:rPr>
          <w:rFonts w:asciiTheme="majorHAnsi" w:hAnsiTheme="majorHAnsi" w:cstheme="majorHAnsi"/>
          <w:sz w:val="8"/>
        </w:rPr>
        <w:t xml:space="preserve">, just </w:t>
      </w:r>
      <w:r w:rsidRPr="00DC70A2">
        <w:rPr>
          <w:rFonts w:asciiTheme="majorHAnsi" w:hAnsiTheme="majorHAnsi" w:cstheme="majorHAnsi"/>
          <w:u w:val="single"/>
        </w:rPr>
        <w:t>because they are enjoyable</w:t>
      </w:r>
      <w:r w:rsidRPr="00DC70A2">
        <w:rPr>
          <w:rFonts w:asciiTheme="majorHAnsi" w:hAnsiTheme="majorHAnsi" w:cstheme="maj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C70A2">
        <w:rPr>
          <w:rFonts w:asciiTheme="majorHAnsi" w:hAnsiTheme="majorHAnsi" w:cstheme="majorHAnsi"/>
          <w:u w:val="single"/>
        </w:rPr>
        <w:t>using both humans and detailed invasive brain analysis of animals has discovered some critical ways that the brain processes pleasure</w:t>
      </w:r>
      <w:r w:rsidRPr="00DC70A2">
        <w:rPr>
          <w:rFonts w:asciiTheme="majorHAnsi" w:hAnsiTheme="majorHAnsi" w:cstheme="majorHAnsi"/>
          <w:sz w:val="8"/>
        </w:rPr>
        <w:t xml:space="preserve"> [14]. </w:t>
      </w:r>
      <w:r w:rsidRPr="00DC70A2">
        <w:rPr>
          <w:rFonts w:asciiTheme="majorHAnsi" w:hAnsiTheme="majorHAnsi" w:cstheme="majorHAnsi"/>
          <w:u w:val="single"/>
        </w:rPr>
        <w:t>Pleasure as a hallmark of reward is sufficient for defining a reward</w:t>
      </w:r>
      <w:r w:rsidRPr="00DC70A2">
        <w:rPr>
          <w:rFonts w:asciiTheme="majorHAnsi" w:hAnsiTheme="majorHAnsi" w:cstheme="majorHAnsi"/>
          <w:sz w:val="8"/>
        </w:rPr>
        <w:t xml:space="preserve">, but it may not be necessary. </w:t>
      </w:r>
      <w:r w:rsidRPr="00DC70A2">
        <w:rPr>
          <w:rFonts w:asciiTheme="majorHAnsi" w:hAnsiTheme="majorHAnsi" w:cstheme="majorHAnsi"/>
          <w:u w:val="single"/>
        </w:rPr>
        <w:t>A reward may generate positive</w:t>
      </w:r>
      <w:r w:rsidRPr="00DC70A2">
        <w:rPr>
          <w:rFonts w:asciiTheme="majorHAnsi" w:hAnsiTheme="majorHAnsi" w:cstheme="majorHAnsi"/>
          <w:sz w:val="8"/>
        </w:rPr>
        <w:t xml:space="preserve"> learning and approach </w:t>
      </w:r>
      <w:r w:rsidRPr="00DC70A2">
        <w:rPr>
          <w:rFonts w:asciiTheme="majorHAnsi" w:hAnsiTheme="majorHAnsi" w:cstheme="majorHAnsi"/>
          <w:u w:val="single"/>
        </w:rPr>
        <w:t>behavior</w:t>
      </w:r>
      <w:r w:rsidRPr="00DC70A2">
        <w:rPr>
          <w:rFonts w:asciiTheme="majorHAnsi" w:hAnsiTheme="majorHAnsi" w:cstheme="majorHAnsi"/>
          <w:sz w:val="8"/>
        </w:rPr>
        <w:t xml:space="preserve"> simply </w:t>
      </w:r>
      <w:r w:rsidRPr="00DC70A2">
        <w:rPr>
          <w:rFonts w:asciiTheme="majorHAnsi" w:hAnsiTheme="majorHAnsi" w:cstheme="majorHAnsi"/>
          <w:u w:val="single"/>
        </w:rPr>
        <w:t>because it contains substances that are essential for body function.</w:t>
      </w:r>
      <w:r w:rsidRPr="00DC70A2">
        <w:rPr>
          <w:rFonts w:asciiTheme="majorHAnsi" w:hAnsiTheme="majorHAnsi" w:cstheme="maj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C70A2">
        <w:rPr>
          <w:rFonts w:asciiTheme="majorHAnsi" w:hAnsiTheme="majorHAnsi" w:cstheme="majorHAnsi"/>
          <w:u w:val="single"/>
        </w:rPr>
        <w:t>evolution and its basic principles found</w:t>
      </w:r>
      <w:r w:rsidRPr="00DC70A2">
        <w:rPr>
          <w:rFonts w:asciiTheme="majorHAnsi" w:hAnsiTheme="majorHAnsi" w:cstheme="majorHAnsi"/>
          <w:sz w:val="8"/>
        </w:rPr>
        <w:t xml:space="preserve"> various </w:t>
      </w:r>
      <w:r w:rsidRPr="00DC70A2">
        <w:rPr>
          <w:rFonts w:asciiTheme="majorHAnsi" w:hAnsiTheme="majorHAnsi" w:cstheme="majorHAnsi"/>
          <w:u w:val="single"/>
        </w:rPr>
        <w:t>mechanisms that steer behavior and biological development.</w:t>
      </w:r>
      <w:r w:rsidRPr="00DC70A2">
        <w:rPr>
          <w:rFonts w:asciiTheme="majorHAnsi" w:hAnsiTheme="majorHAnsi" w:cstheme="maj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C70A2">
        <w:rPr>
          <w:rFonts w:asciiTheme="majorHAnsi" w:hAnsiTheme="majorHAnsi" w:cstheme="majorHAnsi"/>
          <w:b/>
          <w:bCs/>
          <w:highlight w:val="green"/>
          <w:u w:val="single"/>
        </w:rPr>
        <w:t>organisms are</w:t>
      </w:r>
      <w:r w:rsidRPr="00DC70A2">
        <w:rPr>
          <w:rFonts w:asciiTheme="majorHAnsi" w:hAnsiTheme="majorHAnsi" w:cstheme="majorHAnsi"/>
          <w:u w:val="single"/>
        </w:rPr>
        <w:t xml:space="preserve"> the </w:t>
      </w:r>
      <w:r w:rsidRPr="00DC70A2">
        <w:rPr>
          <w:rFonts w:asciiTheme="majorHAnsi" w:hAnsiTheme="majorHAnsi" w:cstheme="majorHAnsi"/>
          <w:b/>
          <w:bCs/>
          <w:highlight w:val="green"/>
          <w:u w:val="single"/>
        </w:rPr>
        <w:t>result of evolutionary competition.</w:t>
      </w:r>
      <w:r w:rsidRPr="00DC70A2">
        <w:rPr>
          <w:rFonts w:asciiTheme="majorHAnsi" w:hAnsiTheme="majorHAnsi" w:cstheme="majorHAnsi"/>
          <w:sz w:val="8"/>
        </w:rPr>
        <w:t xml:space="preserve"> In fact, Richard </w:t>
      </w:r>
      <w:r w:rsidRPr="00DC70A2">
        <w:rPr>
          <w:rFonts w:asciiTheme="majorHAnsi" w:hAnsiTheme="majorHAnsi" w:cstheme="majorHAnsi"/>
          <w:u w:val="single"/>
        </w:rPr>
        <w:t>Dawkins stresses gene survival and propagation as the basic mechanism of life</w:t>
      </w:r>
      <w:r w:rsidRPr="00DC70A2">
        <w:rPr>
          <w:rFonts w:asciiTheme="majorHAnsi" w:hAnsiTheme="majorHAnsi" w:cstheme="majorHAnsi"/>
          <w:sz w:val="8"/>
        </w:rPr>
        <w:t xml:space="preserve"> [20]. Only genes that lead to </w:t>
      </w:r>
      <w:r w:rsidRPr="00DC70A2">
        <w:rPr>
          <w:rFonts w:asciiTheme="majorHAnsi" w:hAnsiTheme="majorHAnsi" w:cstheme="majorHAnsi"/>
          <w:u w:val="single"/>
        </w:rPr>
        <w:t>the fittest phenotype will make it.</w:t>
      </w:r>
      <w:r w:rsidRPr="00DC70A2">
        <w:rPr>
          <w:rFonts w:asciiTheme="majorHAnsi" w:hAnsiTheme="majorHAnsi" w:cstheme="majorHAnsi"/>
          <w:sz w:val="8"/>
        </w:rPr>
        <w:t xml:space="preserve"> It is noteworthy that the phenotype is selected based on behavior that maximizes gene propagation. To do so, the phenotype must survive and generate offspring, and be better at it than its competitors. Thus, </w:t>
      </w:r>
      <w:r w:rsidRPr="00DC70A2">
        <w:rPr>
          <w:rFonts w:asciiTheme="majorHAnsi" w:hAnsiTheme="majorHAnsi" w:cstheme="majorHAnsi"/>
          <w:u w:val="single"/>
        </w:rPr>
        <w:t xml:space="preserve">the ultimate, distal function of </w:t>
      </w:r>
      <w:r w:rsidRPr="00DC70A2">
        <w:rPr>
          <w:rFonts w:asciiTheme="majorHAnsi" w:hAnsiTheme="majorHAnsi" w:cstheme="majorHAnsi"/>
          <w:highlight w:val="green"/>
          <w:u w:val="single"/>
        </w:rPr>
        <w:t>rewards</w:t>
      </w:r>
      <w:r w:rsidRPr="00DC70A2">
        <w:rPr>
          <w:rFonts w:asciiTheme="majorHAnsi" w:hAnsiTheme="majorHAnsi" w:cstheme="majorHAnsi"/>
          <w:u w:val="single"/>
        </w:rPr>
        <w:t xml:space="preserve"> is to </w:t>
      </w:r>
      <w:r w:rsidRPr="00DC70A2">
        <w:rPr>
          <w:rFonts w:asciiTheme="majorHAnsi" w:hAnsiTheme="majorHAnsi" w:cstheme="majorHAnsi"/>
          <w:highlight w:val="green"/>
          <w:u w:val="single"/>
        </w:rPr>
        <w:t>increase</w:t>
      </w:r>
      <w:r w:rsidRPr="00DC70A2">
        <w:rPr>
          <w:rFonts w:asciiTheme="majorHAnsi" w:hAnsiTheme="majorHAnsi" w:cstheme="majorHAnsi"/>
          <w:u w:val="single"/>
        </w:rPr>
        <w:t xml:space="preserve"> evolutionary </w:t>
      </w:r>
      <w:r w:rsidRPr="00DC70A2">
        <w:rPr>
          <w:rFonts w:asciiTheme="majorHAnsi" w:hAnsiTheme="majorHAnsi" w:cstheme="majorHAnsi"/>
          <w:highlight w:val="green"/>
          <w:u w:val="single"/>
        </w:rPr>
        <w:t>fitness</w:t>
      </w:r>
      <w:r w:rsidRPr="00DC70A2">
        <w:rPr>
          <w:rFonts w:asciiTheme="majorHAnsi" w:hAnsiTheme="majorHAnsi" w:cstheme="maj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C70A2">
        <w:rPr>
          <w:rFonts w:asciiTheme="majorHAnsi" w:hAnsiTheme="majorHAnsi" w:cstheme="majorHAnsi"/>
          <w:u w:val="single"/>
        </w:rPr>
        <w:t>Behavioral reward functions have evolved to help individuals to survive and propagate their genes</w:t>
      </w:r>
      <w:r w:rsidRPr="00DC70A2">
        <w:rPr>
          <w:rFonts w:asciiTheme="majorHAnsi" w:hAnsiTheme="majorHAnsi" w:cstheme="majorHAnsi"/>
          <w:sz w:val="8"/>
        </w:rPr>
        <w:t xml:space="preserve">. Apparently, </w:t>
      </w:r>
      <w:r w:rsidRPr="00DC70A2">
        <w:rPr>
          <w:rFonts w:asciiTheme="majorHAnsi" w:hAnsiTheme="majorHAnsi" w:cstheme="majorHAnsi"/>
          <w:u w:val="single"/>
        </w:rPr>
        <w:t>people need to live well and long enough to reproduce.</w:t>
      </w:r>
      <w:r w:rsidRPr="00DC70A2">
        <w:rPr>
          <w:rFonts w:asciiTheme="majorHAnsi" w:hAnsiTheme="majorHAnsi" w:cstheme="maj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C70A2">
        <w:rPr>
          <w:rFonts w:asciiTheme="majorHAnsi" w:hAnsiTheme="majorHAnsi" w:cstheme="majorHAnsi"/>
          <w:u w:val="single"/>
        </w:rPr>
        <w:t>any small edge will ultimately result in evolutionary advantage</w:t>
      </w:r>
      <w:r w:rsidRPr="00DC70A2">
        <w:rPr>
          <w:rFonts w:asciiTheme="majorHAnsi" w:hAnsiTheme="majorHAnsi" w:cstheme="majorHAnsi"/>
          <w:sz w:val="8"/>
        </w:rPr>
        <w:t xml:space="preserve"> [21], additional reward mechanisms like novelty seeking and exploration widen the spectrum of available rewards and thus enhance the chance for survival, reproduction, and ultimate gene </w:t>
      </w:r>
      <w:r w:rsidRPr="00DC70A2">
        <w:rPr>
          <w:rFonts w:asciiTheme="majorHAnsi" w:hAnsiTheme="majorHAnsi" w:cstheme="majorHAnsi"/>
          <w:sz w:val="8"/>
        </w:rPr>
        <w:lastRenderedPageBreak/>
        <w:t xml:space="preserve">propagation. These functions may help us to obtain the benefits of distant rewards that are determined by our own interests and not immediately available in the environment. </w:t>
      </w:r>
      <w:r w:rsidRPr="00DC70A2">
        <w:rPr>
          <w:rFonts w:asciiTheme="majorHAnsi" w:hAnsiTheme="majorHAnsi" w:cstheme="majorHAnsi"/>
          <w:u w:val="single"/>
        </w:rPr>
        <w:t>Thus the distal reward function in gene propagation and evolutionary fitness defines the proximal reward functions that we see</w:t>
      </w:r>
      <w:r w:rsidRPr="00DC70A2">
        <w:rPr>
          <w:rFonts w:asciiTheme="majorHAnsi" w:hAnsiTheme="majorHAnsi" w:cstheme="majorHAnsi"/>
          <w:sz w:val="8"/>
        </w:rPr>
        <w:t xml:space="preserve"> in everyday behavior. </w:t>
      </w:r>
      <w:r w:rsidRPr="00DC70A2">
        <w:rPr>
          <w:rFonts w:asciiTheme="majorHAnsi" w:hAnsiTheme="majorHAnsi" w:cstheme="majorHAnsi"/>
          <w:u w:val="single"/>
        </w:rPr>
        <w:t xml:space="preserve">That is why </w:t>
      </w:r>
      <w:r w:rsidRPr="00DC70A2">
        <w:rPr>
          <w:rFonts w:asciiTheme="majorHAnsi" w:hAnsiTheme="majorHAnsi" w:cstheme="majorHAnsi"/>
          <w:highlight w:val="green"/>
          <w:u w:val="single"/>
        </w:rPr>
        <w:t>foods, drinks, mates, and offspring are rewarding.</w:t>
      </w:r>
      <w:r w:rsidRPr="00DC70A2">
        <w:rPr>
          <w:rFonts w:asciiTheme="majorHAnsi" w:hAnsiTheme="majorHAnsi" w:cstheme="majorHAnsi"/>
          <w:sz w:val="16"/>
          <w:szCs w:val="16"/>
          <w:u w:val="single"/>
        </w:rPr>
        <w:t xml:space="preserve"> </w:t>
      </w:r>
      <w:r w:rsidRPr="00DC70A2">
        <w:rPr>
          <w:rFonts w:asciiTheme="majorHAnsi" w:hAnsiTheme="majorHAnsi" w:cstheme="majorHAnsi"/>
          <w:sz w:val="8"/>
        </w:rPr>
        <w:t xml:space="preserve">There have been theories linking pleasure as a required component of health benefits salutogenesis, (salugenesis). In essence, under these terms, </w:t>
      </w:r>
      <w:r w:rsidRPr="00DC70A2">
        <w:rPr>
          <w:rFonts w:asciiTheme="majorHAnsi" w:hAnsiTheme="majorHAnsi" w:cstheme="majorHAnsi"/>
          <w:u w:val="single"/>
        </w:rPr>
        <w:t>pleasure is described as a state or feeling of happiness and satisfaction resulting from an experience that one enjoys.</w:t>
      </w:r>
      <w:r w:rsidRPr="00DC70A2">
        <w:rPr>
          <w:rFonts w:asciiTheme="majorHAnsi" w:hAnsiTheme="majorHAnsi" w:cstheme="maj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C70A2">
        <w:rPr>
          <w:rFonts w:asciiTheme="majorHAnsi" w:hAnsiTheme="majorHAnsi" w:cstheme="majorHAnsi"/>
          <w:u w:val="single"/>
        </w:rPr>
        <w:t>pathways for ordinary liking and pleasure</w:t>
      </w:r>
      <w:r w:rsidRPr="00DC70A2">
        <w:rPr>
          <w:rFonts w:asciiTheme="majorHAnsi" w:hAnsiTheme="majorHAnsi" w:cstheme="majorHAnsi"/>
          <w:sz w:val="8"/>
        </w:rPr>
        <w:t xml:space="preserve">, which </w:t>
      </w:r>
      <w:r w:rsidRPr="00DC70A2">
        <w:rPr>
          <w:rFonts w:asciiTheme="majorHAnsi" w:hAnsiTheme="majorHAnsi" w:cstheme="majorHAnsi"/>
          <w:u w:val="single"/>
        </w:rPr>
        <w:t>are limited in scope</w:t>
      </w:r>
      <w:r w:rsidRPr="00DC70A2">
        <w:rPr>
          <w:rFonts w:asciiTheme="majorHAnsi" w:hAnsiTheme="majorHAnsi" w:cstheme="majorHAnsi"/>
          <w:sz w:val="8"/>
        </w:rPr>
        <w:t xml:space="preserve"> as described above in this commentary. However, </w:t>
      </w:r>
      <w:r w:rsidRPr="00DC70A2">
        <w:rPr>
          <w:rFonts w:asciiTheme="majorHAnsi" w:hAnsiTheme="majorHAnsi" w:cstheme="majorHAnsi"/>
          <w:u w:val="single"/>
        </w:rPr>
        <w:t xml:space="preserve">there are </w:t>
      </w:r>
      <w:r w:rsidRPr="00DC70A2">
        <w:rPr>
          <w:rFonts w:asciiTheme="majorHAnsi" w:hAnsiTheme="majorHAnsi" w:cstheme="majorHAnsi"/>
          <w:b/>
          <w:bCs/>
          <w:highlight w:val="green"/>
          <w:u w:val="single"/>
        </w:rPr>
        <w:t>many brain regions</w:t>
      </w:r>
      <w:r w:rsidRPr="00DC70A2">
        <w:rPr>
          <w:rFonts w:asciiTheme="majorHAnsi" w:hAnsiTheme="majorHAnsi" w:cstheme="majorHAnsi"/>
          <w:sz w:val="8"/>
        </w:rPr>
        <w:t xml:space="preserve">, often termed hot and cold spots, </w:t>
      </w:r>
      <w:r w:rsidRPr="00DC70A2">
        <w:rPr>
          <w:rFonts w:asciiTheme="majorHAnsi" w:hAnsiTheme="majorHAnsi" w:cstheme="majorHAnsi"/>
          <w:u w:val="single"/>
        </w:rPr>
        <w:t xml:space="preserve">that significantly </w:t>
      </w:r>
      <w:r w:rsidRPr="00DC70A2">
        <w:rPr>
          <w:rFonts w:asciiTheme="majorHAnsi" w:hAnsiTheme="majorHAnsi" w:cstheme="majorHAnsi"/>
          <w:b/>
          <w:bCs/>
          <w:highlight w:val="green"/>
          <w:u w:val="single"/>
        </w:rPr>
        <w:t>modulate</w:t>
      </w:r>
      <w:r w:rsidRPr="00DC70A2">
        <w:rPr>
          <w:rFonts w:asciiTheme="majorHAnsi" w:hAnsiTheme="majorHAnsi" w:cstheme="majorHAnsi"/>
          <w:sz w:val="8"/>
        </w:rPr>
        <w:t xml:space="preserve"> (increase or decrease) </w:t>
      </w:r>
      <w:r w:rsidRPr="00DC70A2">
        <w:rPr>
          <w:rFonts w:asciiTheme="majorHAnsi" w:hAnsiTheme="majorHAnsi" w:cstheme="majorHAnsi"/>
          <w:u w:val="single"/>
        </w:rPr>
        <w:t xml:space="preserve">our </w:t>
      </w:r>
      <w:r w:rsidRPr="00DC70A2">
        <w:rPr>
          <w:rFonts w:asciiTheme="majorHAnsi" w:hAnsiTheme="majorHAnsi" w:cstheme="majorHAnsi"/>
          <w:b/>
          <w:bCs/>
          <w:highlight w:val="green"/>
          <w:u w:val="single"/>
        </w:rPr>
        <w:t>pleasure or</w:t>
      </w:r>
      <w:r w:rsidRPr="00DC70A2">
        <w:rPr>
          <w:rFonts w:asciiTheme="majorHAnsi" w:hAnsiTheme="majorHAnsi" w:cstheme="majorHAnsi"/>
          <w:u w:val="single"/>
        </w:rPr>
        <w:t xml:space="preserve"> even produce</w:t>
      </w:r>
      <w:r w:rsidRPr="00DC70A2">
        <w:rPr>
          <w:rFonts w:asciiTheme="majorHAnsi" w:hAnsiTheme="majorHAnsi" w:cstheme="majorHAnsi"/>
          <w:b/>
          <w:bCs/>
          <w:u w:val="single"/>
        </w:rPr>
        <w:t xml:space="preserve"> </w:t>
      </w:r>
      <w:r w:rsidRPr="00DC70A2">
        <w:rPr>
          <w:rFonts w:asciiTheme="majorHAnsi" w:hAnsiTheme="majorHAnsi" w:cstheme="majorHAnsi"/>
          <w:b/>
          <w:bCs/>
          <w:highlight w:val="green"/>
          <w:u w:val="single"/>
        </w:rPr>
        <w:t>the opposite</w:t>
      </w:r>
      <w:r w:rsidRPr="00DC70A2">
        <w:rPr>
          <w:rFonts w:asciiTheme="majorHAnsi" w:hAnsiTheme="majorHAnsi" w:cstheme="majorHAnsi"/>
          <w:sz w:val="8"/>
        </w:rPr>
        <w:t xml:space="preserve"> of pleasure— that is </w:t>
      </w:r>
      <w:r w:rsidRPr="00DC70A2">
        <w:rPr>
          <w:rFonts w:asciiTheme="majorHAnsi" w:hAnsiTheme="majorHAnsi" w:cstheme="majorHAnsi"/>
          <w:u w:val="single"/>
        </w:rPr>
        <w:t>disgust and fear</w:t>
      </w:r>
      <w:r w:rsidRPr="00DC70A2">
        <w:rPr>
          <w:rFonts w:asciiTheme="majorHAnsi" w:hAnsiTheme="majorHAnsi" w:cstheme="majorHAnsi"/>
          <w:sz w:val="8"/>
        </w:rPr>
        <w:t xml:space="preserve"> [39]. </w:t>
      </w:r>
      <w:r w:rsidRPr="00DC70A2">
        <w:rPr>
          <w:rFonts w:asciiTheme="majorHAnsi" w:hAnsiTheme="majorHAnsi" w:cstheme="majorHAnsi"/>
          <w:u w:val="single"/>
        </w:rPr>
        <w:t>One</w:t>
      </w:r>
      <w:r w:rsidRPr="00DC70A2">
        <w:rPr>
          <w:rFonts w:asciiTheme="majorHAnsi" w:hAnsiTheme="majorHAnsi" w:cstheme="majorHAnsi"/>
          <w:sz w:val="8"/>
        </w:rPr>
        <w:t xml:space="preserve"> specific </w:t>
      </w:r>
      <w:r w:rsidRPr="00DC70A2">
        <w:rPr>
          <w:rFonts w:asciiTheme="majorHAnsi" w:hAnsiTheme="majorHAnsi" w:cstheme="majorHAnsi"/>
          <w:u w:val="single"/>
        </w:rPr>
        <w:t>region</w:t>
      </w:r>
      <w:r w:rsidRPr="00DC70A2">
        <w:rPr>
          <w:rFonts w:asciiTheme="majorHAnsi" w:hAnsiTheme="majorHAnsi" w:cstheme="majorHAnsi"/>
          <w:sz w:val="8"/>
        </w:rPr>
        <w:t xml:space="preserve"> of the nucleus accumbens </w:t>
      </w:r>
      <w:r w:rsidRPr="00DC70A2">
        <w:rPr>
          <w:rFonts w:asciiTheme="majorHAnsi" w:hAnsiTheme="majorHAnsi" w:cstheme="majorHAnsi"/>
          <w:u w:val="single"/>
        </w:rPr>
        <w:t>is organized like a computer keyboard, with particular stimulus triggers in rows</w:t>
      </w:r>
      <w:r w:rsidRPr="00DC70A2">
        <w:rPr>
          <w:rFonts w:asciiTheme="majorHAnsi" w:hAnsiTheme="majorHAnsi" w:cstheme="majorHAnsi"/>
          <w:sz w:val="8"/>
        </w:rPr>
        <w:t xml:space="preserve">— producing an increase and decrease of pleasure and disgust. Moreover, </w:t>
      </w:r>
      <w:r w:rsidRPr="00DC70A2">
        <w:rPr>
          <w:rFonts w:asciiTheme="majorHAnsi" w:hAnsiTheme="majorHAnsi" w:cstheme="majorHAnsi"/>
          <w:u w:val="single"/>
        </w:rPr>
        <w:t>the cortex has unique roles in the cognitive evaluation of our feelings of pleasure</w:t>
      </w:r>
      <w:r w:rsidRPr="00DC70A2">
        <w:rPr>
          <w:rFonts w:asciiTheme="majorHAnsi" w:hAnsiTheme="majorHAnsi" w:cstheme="maj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C70A2">
        <w:rPr>
          <w:rFonts w:asciiTheme="majorHAnsi" w:hAnsiTheme="majorHAnsi" w:cstheme="majorHAnsi"/>
          <w:u w:val="single"/>
        </w:rPr>
        <w:t>“</w:t>
      </w:r>
      <w:r w:rsidRPr="00DC70A2">
        <w:rPr>
          <w:rFonts w:asciiTheme="majorHAnsi" w:hAnsiTheme="majorHAnsi" w:cstheme="majorHAnsi"/>
          <w:highlight w:val="green"/>
          <w:u w:val="single"/>
        </w:rPr>
        <w:t>liking</w:t>
      </w:r>
      <w:r w:rsidRPr="00DC70A2">
        <w:rPr>
          <w:rFonts w:asciiTheme="majorHAnsi" w:hAnsiTheme="majorHAnsi" w:cstheme="majorHAnsi"/>
          <w:u w:val="single"/>
        </w:rPr>
        <w:t xml:space="preserve">” of </w:t>
      </w:r>
      <w:r w:rsidRPr="00DC70A2">
        <w:rPr>
          <w:rFonts w:asciiTheme="majorHAnsi" w:hAnsiTheme="majorHAnsi" w:cstheme="majorHAnsi"/>
          <w:highlight w:val="green"/>
          <w:u w:val="single"/>
        </w:rPr>
        <w:t>something</w:t>
      </w:r>
      <w:r w:rsidRPr="00DC70A2">
        <w:rPr>
          <w:rFonts w:asciiTheme="majorHAnsi" w:hAnsiTheme="majorHAnsi" w:cstheme="majorHAnsi"/>
          <w:u w:val="single"/>
        </w:rPr>
        <w:t xml:space="preserve">, or pure pleasure, is </w:t>
      </w:r>
      <w:r w:rsidRPr="00DC70A2">
        <w:rPr>
          <w:rFonts w:asciiTheme="majorHAnsi" w:hAnsiTheme="majorHAnsi" w:cstheme="majorHAnsi"/>
          <w:highlight w:val="green"/>
          <w:u w:val="single"/>
        </w:rPr>
        <w:t>represented by</w:t>
      </w:r>
      <w:r w:rsidRPr="00DC70A2">
        <w:rPr>
          <w:rFonts w:asciiTheme="majorHAnsi" w:hAnsiTheme="majorHAnsi" w:cstheme="majorHAnsi"/>
          <w:sz w:val="8"/>
        </w:rPr>
        <w:t xml:space="preserve"> small </w:t>
      </w:r>
      <w:r w:rsidRPr="00DC70A2">
        <w:rPr>
          <w:rFonts w:asciiTheme="majorHAnsi" w:hAnsiTheme="majorHAnsi" w:cstheme="majorHAnsi"/>
          <w:highlight w:val="green"/>
          <w:u w:val="single"/>
        </w:rPr>
        <w:t>regions</w:t>
      </w:r>
      <w:r w:rsidRPr="00DC70A2">
        <w:rPr>
          <w:rFonts w:asciiTheme="majorHAnsi" w:hAnsiTheme="majorHAnsi" w:cstheme="majorHAnsi"/>
          <w:sz w:val="8"/>
        </w:rPr>
        <w:t xml:space="preserve"> mainly </w:t>
      </w:r>
      <w:r w:rsidRPr="00DC70A2">
        <w:rPr>
          <w:rFonts w:asciiTheme="majorHAnsi" w:hAnsiTheme="majorHAnsi" w:cstheme="majorHAnsi"/>
          <w:highlight w:val="green"/>
          <w:u w:val="single"/>
        </w:rPr>
        <w:t>in the limbic system</w:t>
      </w:r>
      <w:r w:rsidRPr="00DC70A2">
        <w:rPr>
          <w:rFonts w:asciiTheme="majorHAnsi" w:hAnsiTheme="majorHAnsi" w:cstheme="majorHAnsi"/>
          <w:sz w:val="8"/>
        </w:rPr>
        <w:t xml:space="preserve"> (old reptilian part of the brain). These may be </w:t>
      </w:r>
      <w:r w:rsidRPr="00DC70A2">
        <w:rPr>
          <w:rFonts w:asciiTheme="majorHAnsi" w:hAnsiTheme="majorHAnsi" w:cstheme="majorHAnsi"/>
          <w:u w:val="single"/>
        </w:rPr>
        <w:t>part of larger neural circuits.</w:t>
      </w:r>
      <w:r w:rsidRPr="00DC70A2">
        <w:rPr>
          <w:rFonts w:asciiTheme="majorHAnsi" w:hAnsiTheme="majorHAnsi" w:cstheme="maj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C70A2">
        <w:rPr>
          <w:rFonts w:asciiTheme="majorHAnsi" w:hAnsiTheme="majorHAnsi" w:cstheme="majorHAnsi"/>
          <w:u w:val="single"/>
        </w:rPr>
        <w:t>Sousa et al.</w:t>
      </w:r>
      <w:r w:rsidRPr="00DC70A2">
        <w:rPr>
          <w:rFonts w:asciiTheme="majorHAnsi" w:hAnsiTheme="majorHAnsi" w:cstheme="majorHAnsi"/>
          <w:sz w:val="8"/>
        </w:rPr>
        <w:t xml:space="preserve"> [50] small case </w:t>
      </w:r>
      <w:r w:rsidRPr="00DC70A2">
        <w:rPr>
          <w:rFonts w:asciiTheme="majorHAnsi" w:hAnsiTheme="majorHAnsi" w:cstheme="majorHAnsi"/>
          <w:u w:val="single"/>
        </w:rPr>
        <w:t>found various differentially expressed genes, to associate with pleasure related systems.</w:t>
      </w:r>
      <w:r w:rsidRPr="00DC70A2">
        <w:rPr>
          <w:rFonts w:asciiTheme="majorHAnsi" w:hAnsiTheme="majorHAnsi" w:cstheme="maj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C70A2">
        <w:rPr>
          <w:rFonts w:asciiTheme="majorHAnsi" w:hAnsiTheme="majorHAnsi" w:cstheme="majorHAnsi"/>
          <w:highlight w:val="green"/>
          <w:u w:val="single"/>
        </w:rPr>
        <w:t>researchers examined</w:t>
      </w:r>
      <w:r w:rsidRPr="00DC70A2">
        <w:rPr>
          <w:rFonts w:asciiTheme="majorHAnsi" w:hAnsiTheme="majorHAnsi" w:cstheme="majorHAnsi"/>
          <w:u w:val="single"/>
        </w:rPr>
        <w:t xml:space="preserve"> 247 specimens of </w:t>
      </w:r>
      <w:r w:rsidRPr="00DC70A2">
        <w:rPr>
          <w:rFonts w:asciiTheme="majorHAnsi" w:hAnsiTheme="majorHAnsi" w:cstheme="majorHAnsi"/>
          <w:highlight w:val="green"/>
          <w:u w:val="single"/>
        </w:rPr>
        <w:t>neural tissue</w:t>
      </w:r>
      <w:r w:rsidRPr="00DC70A2">
        <w:rPr>
          <w:rFonts w:asciiTheme="majorHAnsi" w:hAnsiTheme="majorHAnsi" w:cstheme="majorHAnsi"/>
          <w:u w:val="single"/>
        </w:rPr>
        <w:t xml:space="preserve"> from six humans, five chimpanzees, and five macaque monkeys.</w:t>
      </w:r>
      <w:r w:rsidRPr="00DC70A2">
        <w:rPr>
          <w:rFonts w:asciiTheme="majorHAnsi" w:hAnsiTheme="majorHAnsi" w:cstheme="majorHAnsi"/>
          <w:sz w:val="8"/>
        </w:rPr>
        <w:t xml:space="preserve"> Moreover, these </w:t>
      </w:r>
      <w:r w:rsidRPr="00DC70A2">
        <w:rPr>
          <w:rFonts w:asciiTheme="majorHAnsi" w:hAnsiTheme="majorHAnsi" w:cstheme="majorHAnsi"/>
          <w:u w:val="single"/>
        </w:rPr>
        <w:t>investigators analyzed which genes were turned on or off in 16 regions of the brain.</w:t>
      </w:r>
      <w:r w:rsidRPr="00DC70A2">
        <w:rPr>
          <w:rFonts w:asciiTheme="majorHAnsi" w:hAnsiTheme="majorHAnsi" w:cstheme="majorHAnsi"/>
          <w:sz w:val="8"/>
        </w:rPr>
        <w:t xml:space="preserve"> While </w:t>
      </w:r>
      <w:r w:rsidRPr="00DC70A2">
        <w:rPr>
          <w:rFonts w:asciiTheme="majorHAnsi" w:hAnsiTheme="majorHAnsi" w:cstheme="majorHAnsi"/>
          <w:u w:val="single"/>
        </w:rPr>
        <w:t xml:space="preserve">the differences among species were subtle, </w:t>
      </w:r>
      <w:r w:rsidRPr="00DC70A2">
        <w:rPr>
          <w:rFonts w:asciiTheme="majorHAnsi" w:hAnsiTheme="majorHAnsi" w:cstheme="majorHAnsi"/>
          <w:b/>
          <w:bCs/>
          <w:highlight w:val="green"/>
          <w:u w:val="single"/>
        </w:rPr>
        <w:t>there was</w:t>
      </w:r>
      <w:r w:rsidRPr="00DC70A2">
        <w:rPr>
          <w:rFonts w:asciiTheme="majorHAnsi" w:hAnsiTheme="majorHAnsi" w:cstheme="majorHAnsi"/>
          <w:u w:val="single"/>
        </w:rPr>
        <w:t xml:space="preserve"> a </w:t>
      </w:r>
      <w:r w:rsidRPr="00DC70A2">
        <w:rPr>
          <w:rFonts w:asciiTheme="majorHAnsi" w:hAnsiTheme="majorHAnsi" w:cstheme="majorHAnsi"/>
          <w:b/>
          <w:bCs/>
          <w:highlight w:val="green"/>
          <w:u w:val="single"/>
        </w:rPr>
        <w:t>remarkable contrast in</w:t>
      </w:r>
      <w:r w:rsidRPr="00DC70A2">
        <w:rPr>
          <w:rFonts w:asciiTheme="majorHAnsi" w:hAnsiTheme="majorHAnsi" w:cstheme="majorHAnsi"/>
          <w:u w:val="single"/>
        </w:rPr>
        <w:t xml:space="preserve"> the</w:t>
      </w:r>
      <w:r w:rsidRPr="00DC70A2">
        <w:rPr>
          <w:rFonts w:asciiTheme="majorHAnsi" w:hAnsiTheme="majorHAnsi" w:cstheme="majorHAnsi"/>
          <w:b/>
          <w:bCs/>
          <w:u w:val="single"/>
        </w:rPr>
        <w:t xml:space="preserve"> </w:t>
      </w:r>
      <w:r w:rsidRPr="00DC70A2">
        <w:rPr>
          <w:rFonts w:asciiTheme="majorHAnsi" w:hAnsiTheme="majorHAnsi" w:cstheme="majorHAnsi"/>
          <w:b/>
          <w:bCs/>
          <w:highlight w:val="green"/>
          <w:u w:val="single"/>
        </w:rPr>
        <w:t>neocortices</w:t>
      </w:r>
      <w:r w:rsidRPr="00DC70A2">
        <w:rPr>
          <w:rFonts w:asciiTheme="majorHAnsi" w:hAnsiTheme="majorHAnsi" w:cstheme="majorHAnsi"/>
          <w:sz w:val="8"/>
        </w:rPr>
        <w:t xml:space="preserve">, specifically </w:t>
      </w:r>
      <w:r w:rsidRPr="00DC70A2">
        <w:rPr>
          <w:rFonts w:asciiTheme="majorHAnsi" w:hAnsiTheme="majorHAnsi" w:cstheme="majorHAnsi"/>
          <w:u w:val="single"/>
        </w:rPr>
        <w:t xml:space="preserve">in an </w:t>
      </w:r>
      <w:r w:rsidRPr="00DC70A2">
        <w:rPr>
          <w:rFonts w:asciiTheme="majorHAnsi" w:hAnsiTheme="majorHAnsi" w:cstheme="majorHAnsi"/>
          <w:highlight w:val="green"/>
          <w:u w:val="single"/>
        </w:rPr>
        <w:t>area of the brain</w:t>
      </w:r>
      <w:r w:rsidRPr="00DC70A2">
        <w:rPr>
          <w:rFonts w:asciiTheme="majorHAnsi" w:hAnsiTheme="majorHAnsi" w:cstheme="majorHAnsi"/>
          <w:u w:val="single"/>
        </w:rPr>
        <w:t xml:space="preserve"> that is much </w:t>
      </w:r>
      <w:r w:rsidRPr="00DC70A2">
        <w:rPr>
          <w:rFonts w:asciiTheme="majorHAnsi" w:hAnsiTheme="majorHAnsi" w:cstheme="majorHAnsi"/>
          <w:highlight w:val="green"/>
          <w:u w:val="single"/>
        </w:rPr>
        <w:t>more developed in humans</w:t>
      </w:r>
      <w:r w:rsidRPr="00DC70A2">
        <w:rPr>
          <w:rFonts w:asciiTheme="majorHAnsi" w:hAnsiTheme="majorHAnsi" w:cstheme="majorHAnsi"/>
          <w:u w:val="single"/>
        </w:rPr>
        <w:t xml:space="preserve"> than in chimpanzees.</w:t>
      </w:r>
      <w:r w:rsidRPr="00DC70A2">
        <w:rPr>
          <w:rFonts w:asciiTheme="majorHAnsi" w:hAnsiTheme="majorHAnsi" w:cstheme="majorHAnsi"/>
          <w:sz w:val="8"/>
        </w:rPr>
        <w:t xml:space="preserve"> In fact, these researchers found that a gene called </w:t>
      </w:r>
      <w:r w:rsidRPr="00DC70A2">
        <w:rPr>
          <w:rFonts w:asciiTheme="majorHAnsi" w:hAnsiTheme="majorHAnsi" w:cstheme="majorHAnsi"/>
          <w:u w:val="single"/>
        </w:rPr>
        <w:t>tyrosine hydroxylase (TH) for the enzyme, responsible for the production of dopamine</w:t>
      </w:r>
      <w:r w:rsidRPr="00DC70A2">
        <w:rPr>
          <w:rFonts w:asciiTheme="majorHAnsi" w:hAnsiTheme="majorHAnsi" w:cstheme="majorHAnsi"/>
          <w:sz w:val="8"/>
        </w:rPr>
        <w:t xml:space="preserve">, was </w:t>
      </w:r>
      <w:r w:rsidRPr="00DC70A2">
        <w:rPr>
          <w:rFonts w:asciiTheme="majorHAnsi" w:hAnsiTheme="majorHAnsi" w:cstheme="majorHAnsi"/>
          <w:u w:val="single"/>
        </w:rPr>
        <w:t>expressed in the neocortex of humans, but not chimpanzees.</w:t>
      </w:r>
      <w:r w:rsidRPr="00DC70A2">
        <w:rPr>
          <w:rFonts w:asciiTheme="majorHAnsi" w:hAnsiTheme="majorHAnsi" w:cstheme="majorHAnsi"/>
          <w:sz w:val="8"/>
        </w:rPr>
        <w:t xml:space="preserve"> As discussed earlier, </w:t>
      </w:r>
      <w:r w:rsidRPr="00DC70A2">
        <w:rPr>
          <w:rFonts w:asciiTheme="majorHAnsi" w:hAnsiTheme="majorHAnsi" w:cstheme="majorHAnsi"/>
          <w:u w:val="single"/>
        </w:rPr>
        <w:t>dopamine is</w:t>
      </w:r>
      <w:r w:rsidRPr="00DC70A2">
        <w:rPr>
          <w:rFonts w:asciiTheme="majorHAnsi" w:hAnsiTheme="majorHAnsi" w:cstheme="majorHAnsi"/>
          <w:sz w:val="8"/>
        </w:rPr>
        <w:t xml:space="preserve"> best </w:t>
      </w:r>
      <w:r w:rsidRPr="00DC70A2">
        <w:rPr>
          <w:rFonts w:asciiTheme="majorHAnsi" w:hAnsiTheme="majorHAnsi" w:cstheme="majorHAnsi"/>
          <w:u w:val="single"/>
        </w:rPr>
        <w:t>known for its</w:t>
      </w:r>
      <w:r w:rsidRPr="00DC70A2">
        <w:rPr>
          <w:rFonts w:asciiTheme="majorHAnsi" w:hAnsiTheme="majorHAnsi" w:cstheme="majorHAnsi"/>
          <w:sz w:val="8"/>
        </w:rPr>
        <w:t xml:space="preserve"> essential </w:t>
      </w:r>
      <w:r w:rsidRPr="00DC70A2">
        <w:rPr>
          <w:rFonts w:asciiTheme="majorHAnsi" w:hAnsiTheme="majorHAnsi" w:cstheme="majorHAnsi"/>
          <w:u w:val="single"/>
        </w:rPr>
        <w:t>role within the brain’s reward system; the</w:t>
      </w:r>
      <w:r w:rsidRPr="00DC70A2">
        <w:rPr>
          <w:rFonts w:asciiTheme="majorHAnsi" w:hAnsiTheme="majorHAnsi" w:cstheme="majorHAnsi"/>
          <w:sz w:val="8"/>
        </w:rPr>
        <w:t xml:space="preserve"> very </w:t>
      </w:r>
      <w:r w:rsidRPr="00DC70A2">
        <w:rPr>
          <w:rFonts w:asciiTheme="majorHAnsi" w:hAnsiTheme="majorHAnsi" w:cstheme="majorHAnsi"/>
          <w:u w:val="single"/>
        </w:rPr>
        <w:t>system that responds to everything from sex, to gambling, to food, and to addictive drugs.</w:t>
      </w:r>
      <w:r w:rsidRPr="00DC70A2">
        <w:rPr>
          <w:rFonts w:asciiTheme="majorHAnsi" w:hAnsiTheme="majorHAnsi" w:cstheme="maj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C70A2">
        <w:rPr>
          <w:rFonts w:asciiTheme="majorHAnsi" w:hAnsiTheme="majorHAnsi" w:cstheme="majorHAnsi"/>
          <w:highlight w:val="green"/>
          <w:u w:val="single"/>
        </w:rPr>
        <w:t>dopamine plays</w:t>
      </w:r>
      <w:r w:rsidRPr="00DC70A2">
        <w:rPr>
          <w:rFonts w:asciiTheme="majorHAnsi" w:hAnsiTheme="majorHAnsi" w:cstheme="majorHAnsi"/>
          <w:u w:val="single"/>
        </w:rPr>
        <w:t xml:space="preserve"> a substantial </w:t>
      </w:r>
      <w:r w:rsidRPr="00DC70A2">
        <w:rPr>
          <w:rFonts w:asciiTheme="majorHAnsi" w:hAnsiTheme="majorHAnsi" w:cstheme="majorHAnsi"/>
          <w:highlight w:val="green"/>
          <w:u w:val="single"/>
        </w:rPr>
        <w:t>role in</w:t>
      </w:r>
      <w:r w:rsidRPr="00DC70A2">
        <w:rPr>
          <w:rFonts w:asciiTheme="majorHAnsi" w:hAnsiTheme="majorHAnsi" w:cstheme="majorHAnsi"/>
          <w:u w:val="single"/>
        </w:rPr>
        <w:t xml:space="preserve"> humans’ </w:t>
      </w:r>
      <w:r w:rsidRPr="00DC70A2">
        <w:rPr>
          <w:rFonts w:asciiTheme="majorHAnsi" w:hAnsiTheme="majorHAnsi" w:cstheme="majorHAnsi"/>
          <w:highlight w:val="green"/>
          <w:u w:val="single"/>
        </w:rPr>
        <w:t>ability to pursue</w:t>
      </w:r>
      <w:r w:rsidRPr="00DC70A2">
        <w:rPr>
          <w:rFonts w:asciiTheme="majorHAnsi" w:hAnsiTheme="majorHAnsi" w:cstheme="majorHAnsi"/>
          <w:u w:val="single"/>
        </w:rPr>
        <w:t xml:space="preserve"> various </w:t>
      </w:r>
      <w:r w:rsidRPr="00DC70A2">
        <w:rPr>
          <w:rFonts w:asciiTheme="majorHAnsi" w:hAnsiTheme="majorHAnsi" w:cstheme="majorHAnsi"/>
          <w:highlight w:val="green"/>
          <w:u w:val="single"/>
        </w:rPr>
        <w:t>rewards that are</w:t>
      </w:r>
      <w:r w:rsidRPr="00DC70A2">
        <w:rPr>
          <w:rFonts w:asciiTheme="majorHAnsi" w:hAnsiTheme="majorHAnsi" w:cstheme="majorHAnsi"/>
          <w:u w:val="single"/>
        </w:rPr>
        <w:t xml:space="preserve"> perhaps months or even </w:t>
      </w:r>
      <w:r w:rsidRPr="00DC70A2">
        <w:rPr>
          <w:rFonts w:asciiTheme="majorHAnsi" w:hAnsiTheme="majorHAnsi" w:cstheme="majorHAnsi"/>
          <w:highlight w:val="green"/>
          <w:u w:val="single"/>
        </w:rPr>
        <w:t>years away</w:t>
      </w:r>
      <w:r w:rsidRPr="00DC70A2">
        <w:rPr>
          <w:rFonts w:asciiTheme="majorHAnsi" w:hAnsiTheme="majorHAnsi" w:cstheme="maj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C70A2">
        <w:rPr>
          <w:rFonts w:asciiTheme="majorHAnsi" w:hAnsiTheme="majorHAnsi" w:cstheme="majorHAnsi"/>
          <w:u w:val="single"/>
        </w:rPr>
        <w:t>This may explain what often motivates people to work for things that have no apparent short-term benefit</w:t>
      </w:r>
      <w:r w:rsidRPr="00DC70A2">
        <w:rPr>
          <w:rFonts w:asciiTheme="majorHAnsi" w:hAnsiTheme="majorHAnsi" w:cstheme="maj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FD7D095" w14:textId="77777777" w:rsidR="00FE18A9" w:rsidRPr="00DC70A2" w:rsidRDefault="00FE18A9" w:rsidP="00FE18A9">
      <w:pPr>
        <w:rPr>
          <w:rFonts w:asciiTheme="majorHAnsi" w:hAnsiTheme="majorHAnsi" w:cstheme="majorHAnsi"/>
        </w:rPr>
      </w:pPr>
    </w:p>
    <w:p w14:paraId="3569A731" w14:textId="77777777" w:rsidR="00FE18A9" w:rsidRPr="00DC70A2" w:rsidRDefault="00FE18A9" w:rsidP="00FE18A9">
      <w:pPr>
        <w:pStyle w:val="Heading4"/>
        <w:rPr>
          <w:rFonts w:asciiTheme="majorHAnsi" w:hAnsiTheme="majorHAnsi" w:cstheme="majorHAnsi"/>
        </w:rPr>
      </w:pPr>
      <w:r w:rsidRPr="00DC70A2">
        <w:rPr>
          <w:rFonts w:asciiTheme="majorHAnsi" w:hAnsiTheme="majorHAnsi" w:cstheme="majorHAnsi"/>
        </w:rPr>
        <w:lastRenderedPageBreak/>
        <w:t>2] Extinction outweighs:</w:t>
      </w:r>
    </w:p>
    <w:p w14:paraId="313FCC15" w14:textId="77777777" w:rsidR="00FE18A9" w:rsidRPr="00DC70A2" w:rsidRDefault="00FE18A9" w:rsidP="00FE18A9">
      <w:pPr>
        <w:pStyle w:val="Heading4"/>
        <w:rPr>
          <w:rFonts w:asciiTheme="majorHAnsi" w:hAnsiTheme="majorHAnsi" w:cstheme="majorHAnsi"/>
        </w:rPr>
      </w:pPr>
      <w:r w:rsidRPr="00DC70A2">
        <w:rPr>
          <w:rFonts w:asciiTheme="majorHAnsi" w:hAnsiTheme="majorHAnsi" w:cstheme="majorHAnsi"/>
        </w:rPr>
        <w:t xml:space="preserve">A] Comes before </w:t>
      </w:r>
      <w:r w:rsidRPr="00DC70A2">
        <w:rPr>
          <w:rFonts w:asciiTheme="majorHAnsi" w:hAnsiTheme="majorHAnsi" w:cstheme="majorHAnsi"/>
          <w:u w:val="single"/>
        </w:rPr>
        <w:t>value-to-life</w:t>
      </w:r>
      <w:r w:rsidRPr="00DC70A2">
        <w:rPr>
          <w:rFonts w:asciiTheme="majorHAnsi" w:hAnsiTheme="majorHAnsi" w:cstheme="majorHAnsi"/>
        </w:rPr>
        <w:t>.</w:t>
      </w:r>
    </w:p>
    <w:p w14:paraId="77850DD4" w14:textId="77777777" w:rsidR="00FE18A9" w:rsidRPr="00DC70A2" w:rsidRDefault="00FE18A9" w:rsidP="00FE18A9">
      <w:pPr>
        <w:rPr>
          <w:rFonts w:asciiTheme="majorHAnsi" w:hAnsiTheme="majorHAnsi" w:cstheme="majorHAnsi"/>
        </w:rPr>
      </w:pPr>
      <w:r w:rsidRPr="00DC70A2">
        <w:rPr>
          <w:rStyle w:val="Style13ptBold"/>
          <w:rFonts w:asciiTheme="majorHAnsi" w:hAnsiTheme="majorHAnsi" w:cstheme="majorHAnsi"/>
        </w:rPr>
        <w:t>Tännsjö 11</w:t>
      </w:r>
      <w:r w:rsidRPr="00DC70A2">
        <w:rPr>
          <w:rFonts w:asciiTheme="majorHAnsi" w:hAnsiTheme="majorHAnsi" w:cstheme="majorHAnsi"/>
        </w:rPr>
        <w:t xml:space="preserve"> (Torbjörn, the Kristian Claëson Professor of Practical Philosophy at Stockholm University, “Shalt Thou Sometimes Murder? On the Ethics of Killing,” </w:t>
      </w:r>
      <w:hyperlink r:id="rId22" w:history="1">
        <w:r w:rsidRPr="00DC70A2">
          <w:rPr>
            <w:rStyle w:val="Hyperlink"/>
            <w:rFonts w:asciiTheme="majorHAnsi" w:hAnsiTheme="majorHAnsi" w:cstheme="majorHAnsi"/>
          </w:rPr>
          <w:t>http://people.su.se/~jolso/HS-texter/shaltthou.pdf</w:t>
        </w:r>
      </w:hyperlink>
      <w:r w:rsidRPr="00DC70A2">
        <w:rPr>
          <w:rFonts w:asciiTheme="majorHAnsi" w:hAnsiTheme="majorHAnsi" w:cstheme="majorHAnsi"/>
        </w:rPr>
        <w:t>) //BS 1-27-2018</w:t>
      </w:r>
    </w:p>
    <w:p w14:paraId="467073CE" w14:textId="77777777" w:rsidR="00FE18A9" w:rsidRPr="00DC70A2" w:rsidRDefault="00FE18A9" w:rsidP="00FE18A9">
      <w:pPr>
        <w:rPr>
          <w:rFonts w:asciiTheme="majorHAnsi" w:hAnsiTheme="majorHAnsi" w:cstheme="majorHAnsi"/>
        </w:rPr>
      </w:pPr>
      <w:r w:rsidRPr="00DC70A2">
        <w:rPr>
          <w:rFonts w:asciiTheme="majorHAnsi" w:hAnsiTheme="majorHAnsi" w:cstheme="majorHAnsi"/>
        </w:rPr>
        <w:t>**Bracketed to avoid triggers</w:t>
      </w:r>
    </w:p>
    <w:p w14:paraId="63176DFD" w14:textId="77777777" w:rsidR="00FE18A9" w:rsidRPr="00DC70A2" w:rsidRDefault="00FE18A9" w:rsidP="00FE18A9">
      <w:pPr>
        <w:rPr>
          <w:rFonts w:asciiTheme="majorHAnsi" w:hAnsiTheme="majorHAnsi" w:cstheme="majorHAnsi"/>
          <w:sz w:val="16"/>
          <w:szCs w:val="26"/>
        </w:rPr>
      </w:pPr>
      <w:r w:rsidRPr="00DC70A2">
        <w:rPr>
          <w:rFonts w:asciiTheme="majorHAnsi" w:hAnsiTheme="majorHAnsi" w:cstheme="majorHAnsi"/>
          <w:sz w:val="16"/>
          <w:szCs w:val="26"/>
        </w:rPr>
        <w:t xml:space="preserve">I suppose it is correct to say that, </w:t>
      </w:r>
      <w:r w:rsidRPr="00DC70A2">
        <w:rPr>
          <w:rStyle w:val="StyleUnderline"/>
          <w:rFonts w:asciiTheme="majorHAnsi" w:hAnsiTheme="majorHAnsi" w:cstheme="majorHAnsi"/>
          <w:sz w:val="26"/>
          <w:szCs w:val="26"/>
        </w:rPr>
        <w:t>if Schopenhauer is right,</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if life is never worth living,</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then</w:t>
      </w:r>
      <w:r w:rsidRPr="00DC70A2">
        <w:rPr>
          <w:rStyle w:val="StyleUnderline"/>
          <w:rFonts w:asciiTheme="majorHAnsi" w:hAnsiTheme="majorHAnsi" w:cstheme="majorHAnsi"/>
          <w:sz w:val="26"/>
          <w:szCs w:val="26"/>
        </w:rPr>
        <w:t xml:space="preserve"> according to utilitarianism </w:t>
      </w:r>
      <w:r w:rsidRPr="00DC70A2">
        <w:rPr>
          <w:rStyle w:val="Emphasis"/>
          <w:rFonts w:asciiTheme="majorHAnsi" w:hAnsiTheme="majorHAnsi" w:cstheme="majorHAnsi"/>
          <w:highlight w:val="green"/>
        </w:rPr>
        <w:t>we should all [die]</w:t>
      </w:r>
      <w:r w:rsidRPr="00DC70A2">
        <w:rPr>
          <w:rStyle w:val="StyleUnderline"/>
          <w:rFonts w:asciiTheme="majorHAnsi" w:hAnsiTheme="majorHAnsi" w:cstheme="majorHAnsi"/>
          <w:sz w:val="26"/>
          <w:szCs w:val="26"/>
          <w:highlight w:val="green"/>
        </w:rPr>
        <w:t xml:space="preserve"> </w:t>
      </w:r>
      <w:r w:rsidRPr="00DC70A2">
        <w:rPr>
          <w:rStyle w:val="StyleUnderline"/>
          <w:rFonts w:asciiTheme="majorHAnsi" w:hAnsiTheme="majorHAnsi" w:cstheme="majorHAnsi"/>
          <w:sz w:val="26"/>
          <w:szCs w:val="26"/>
        </w:rPr>
        <w:t>commit suicide</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rPr>
        <w:t xml:space="preserve">and </w:t>
      </w:r>
      <w:r w:rsidRPr="00DC70A2">
        <w:rPr>
          <w:rStyle w:val="Emphasis"/>
          <w:rFonts w:asciiTheme="majorHAnsi" w:hAnsiTheme="majorHAnsi" w:cstheme="majorHAnsi"/>
        </w:rPr>
        <w:t>put an end to humanity</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rPr>
        <w:t xml:space="preserve">But this </w:t>
      </w:r>
      <w:r w:rsidRPr="00DC70A2">
        <w:rPr>
          <w:rStyle w:val="Emphasis"/>
          <w:rFonts w:asciiTheme="majorHAnsi" w:hAnsiTheme="majorHAnsi" w:cstheme="majorHAnsi"/>
        </w:rPr>
        <w:t>does not mean that, each of us should commit suicide</w:t>
      </w:r>
      <w:r w:rsidRPr="00DC70A2">
        <w:rPr>
          <w:rFonts w:asciiTheme="majorHAnsi" w:hAnsiTheme="majorHAnsi" w:cstheme="majorHAnsi"/>
          <w:sz w:val="16"/>
          <w:szCs w:val="26"/>
        </w:rPr>
        <w:t xml:space="preserve">. I commented on this in chapter two when I presented the idea that </w:t>
      </w:r>
      <w:r w:rsidRPr="00DC70A2">
        <w:rPr>
          <w:rStyle w:val="StyleUnderline"/>
          <w:rFonts w:asciiTheme="majorHAnsi" w:hAnsiTheme="majorHAnsi" w:cstheme="majorHAnsi"/>
          <w:sz w:val="26"/>
          <w:szCs w:val="26"/>
        </w:rPr>
        <w:t>utilitarianism should be applied</w:t>
      </w:r>
      <w:r w:rsidRPr="00DC70A2">
        <w:rPr>
          <w:rFonts w:asciiTheme="majorHAnsi" w:hAnsiTheme="majorHAnsi" w:cstheme="majorHAnsi"/>
          <w:sz w:val="16"/>
          <w:szCs w:val="26"/>
        </w:rPr>
        <w:t xml:space="preserve">, not only to individual actions, but </w:t>
      </w:r>
      <w:r w:rsidRPr="00DC70A2">
        <w:rPr>
          <w:rStyle w:val="StyleUnderline"/>
          <w:rFonts w:asciiTheme="majorHAnsi" w:hAnsiTheme="majorHAnsi" w:cstheme="majorHAnsi"/>
          <w:sz w:val="26"/>
          <w:szCs w:val="26"/>
        </w:rPr>
        <w:t>to collective actions</w:t>
      </w:r>
      <w:r w:rsidRPr="00DC70A2">
        <w:rPr>
          <w:rFonts w:asciiTheme="majorHAnsi" w:hAnsiTheme="majorHAnsi" w:cstheme="majorHAnsi"/>
          <w:sz w:val="16"/>
          <w:szCs w:val="26"/>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DC70A2">
        <w:rPr>
          <w:rStyle w:val="StyleUnderline"/>
          <w:rFonts w:asciiTheme="majorHAnsi" w:hAnsiTheme="majorHAnsi" w:cstheme="majorHAnsi"/>
          <w:sz w:val="26"/>
          <w:szCs w:val="26"/>
        </w:rPr>
        <w:t>It is</w:t>
      </w:r>
      <w:r w:rsidRPr="00DC70A2">
        <w:rPr>
          <w:rFonts w:asciiTheme="majorHAnsi" w:hAnsiTheme="majorHAnsi" w:cstheme="majorHAnsi"/>
          <w:sz w:val="16"/>
          <w:szCs w:val="26"/>
        </w:rPr>
        <w:t xml:space="preserve"> also </w:t>
      </w:r>
      <w:r w:rsidRPr="00DC70A2">
        <w:rPr>
          <w:rStyle w:val="StyleUnderline"/>
          <w:rFonts w:asciiTheme="majorHAnsi" w:hAnsiTheme="majorHAnsi" w:cstheme="majorHAnsi"/>
          <w:sz w:val="26"/>
          <w:szCs w:val="26"/>
        </w:rPr>
        <w:t>a possibility that,</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 xml:space="preserve">even if people </w:t>
      </w:r>
      <w:r w:rsidRPr="00DC70A2">
        <w:rPr>
          <w:rStyle w:val="Emphasis"/>
          <w:rFonts w:asciiTheme="majorHAnsi" w:hAnsiTheme="majorHAnsi" w:cstheme="majorHAnsi"/>
          <w:highlight w:val="green"/>
        </w:rPr>
        <w:t>lead lives not worth living</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rPr>
        <w:t xml:space="preserve">they </w:t>
      </w:r>
      <w:r w:rsidRPr="00DC70A2">
        <w:rPr>
          <w:rStyle w:val="Emphasis"/>
          <w:rFonts w:asciiTheme="majorHAnsi" w:hAnsiTheme="majorHAnsi" w:cstheme="majorHAnsi"/>
        </w:rPr>
        <w:t>believe they do</w:t>
      </w:r>
      <w:r w:rsidRPr="00DC70A2">
        <w:rPr>
          <w:rFonts w:asciiTheme="majorHAnsi" w:hAnsiTheme="majorHAnsi" w:cstheme="majorHAnsi"/>
          <w:sz w:val="16"/>
          <w:szCs w:val="26"/>
        </w:rPr>
        <w:t xml:space="preserve">. And </w:t>
      </w:r>
      <w:r w:rsidRPr="00DC70A2">
        <w:rPr>
          <w:rStyle w:val="StyleUnderline"/>
          <w:rFonts w:asciiTheme="majorHAnsi" w:hAnsiTheme="majorHAnsi" w:cstheme="majorHAnsi"/>
          <w:sz w:val="26"/>
          <w:szCs w:val="26"/>
        </w:rPr>
        <w:t>even if some may believe that their lives, up to now, have not been worth living</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 xml:space="preserve">their </w:t>
      </w:r>
      <w:r w:rsidRPr="00DC70A2">
        <w:rPr>
          <w:rStyle w:val="Emphasis"/>
          <w:rFonts w:asciiTheme="majorHAnsi" w:hAnsiTheme="majorHAnsi" w:cstheme="majorHAnsi"/>
          <w:highlight w:val="green"/>
        </w:rPr>
        <w:t>future lives will be better</w:t>
      </w:r>
      <w:r w:rsidRPr="00DC70A2">
        <w:rPr>
          <w:rFonts w:asciiTheme="majorHAnsi" w:hAnsiTheme="majorHAnsi" w:cstheme="majorHAnsi"/>
          <w:sz w:val="16"/>
          <w:szCs w:val="26"/>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sidRPr="00DC70A2">
        <w:rPr>
          <w:rStyle w:val="StyleUnderline"/>
          <w:rFonts w:asciiTheme="majorHAnsi" w:hAnsiTheme="majorHAnsi" w:cstheme="majorHAnsi"/>
          <w:sz w:val="26"/>
          <w:szCs w:val="26"/>
        </w:rPr>
        <w:t>My strong belief is that</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 xml:space="preserve">most of us </w:t>
      </w:r>
      <w:r w:rsidRPr="00DC70A2">
        <w:rPr>
          <w:rStyle w:val="Emphasis"/>
          <w:rFonts w:asciiTheme="majorHAnsi" w:hAnsiTheme="majorHAnsi" w:cstheme="majorHAnsi"/>
          <w:highlight w:val="green"/>
        </w:rPr>
        <w:t>live lives worth living</w:t>
      </w:r>
      <w:r w:rsidRPr="00DC70A2">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optimistic.¶ Let us just </w:t>
      </w:r>
      <w:r w:rsidRPr="00DC70A2">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C70A2">
        <w:rPr>
          <w:rFonts w:asciiTheme="majorHAnsi" w:hAnsiTheme="majorHAnsi" w:cstheme="majorHAnsi"/>
          <w:sz w:val="16"/>
          <w:szCs w:val="26"/>
        </w:rPr>
        <w:t xml:space="preserve">. As I noted above, </w:t>
      </w:r>
      <w:r w:rsidRPr="00DC70A2">
        <w:rPr>
          <w:rStyle w:val="StyleUnderline"/>
          <w:rFonts w:asciiTheme="majorHAnsi" w:hAnsiTheme="majorHAnsi" w:cstheme="majorHAnsi"/>
          <w:sz w:val="26"/>
          <w:szCs w:val="26"/>
        </w:rPr>
        <w:t>this does not answer the question what we should do, each one of us</w:t>
      </w:r>
      <w:r w:rsidRPr="00DC70A2">
        <w:rPr>
          <w:rFonts w:asciiTheme="majorHAnsi" w:hAnsiTheme="majorHAnsi" w:cstheme="majorHAnsi"/>
          <w:sz w:val="16"/>
          <w:szCs w:val="26"/>
        </w:rPr>
        <w:t xml:space="preserve">. My conjecture is that </w:t>
      </w:r>
      <w:r w:rsidRPr="00DC70A2">
        <w:rPr>
          <w:rStyle w:val="StyleUnderline"/>
          <w:rFonts w:asciiTheme="majorHAnsi" w:hAnsiTheme="majorHAnsi" w:cstheme="majorHAnsi"/>
          <w:sz w:val="26"/>
          <w:szCs w:val="26"/>
          <w:highlight w:val="green"/>
        </w:rPr>
        <w:t>we should not [die]</w:t>
      </w:r>
      <w:r w:rsidRPr="00DC70A2">
        <w:rPr>
          <w:rStyle w:val="StyleUnderline"/>
          <w:rFonts w:asciiTheme="majorHAnsi" w:hAnsiTheme="majorHAnsi" w:cstheme="majorHAnsi"/>
          <w:sz w:val="26"/>
          <w:szCs w:val="26"/>
        </w:rPr>
        <w:t xml:space="preserve"> commit suicide</w:t>
      </w:r>
      <w:r w:rsidRPr="00DC70A2">
        <w:rPr>
          <w:rFonts w:asciiTheme="majorHAnsi" w:hAnsiTheme="majorHAnsi" w:cstheme="majorHAnsi"/>
          <w:sz w:val="16"/>
          <w:szCs w:val="26"/>
        </w:rPr>
        <w:t xml:space="preserve">. The explanation is simple. </w:t>
      </w:r>
      <w:r w:rsidRPr="00DC70A2">
        <w:rPr>
          <w:rStyle w:val="Emphasis"/>
          <w:rFonts w:asciiTheme="majorHAnsi" w:hAnsiTheme="majorHAnsi" w:cstheme="majorHAnsi"/>
          <w:highlight w:val="green"/>
        </w:rPr>
        <w:t>If I [die]</w:t>
      </w:r>
      <w:r w:rsidRPr="00DC70A2">
        <w:rPr>
          <w:rStyle w:val="StyleUnderline"/>
          <w:rFonts w:asciiTheme="majorHAnsi" w:hAnsiTheme="majorHAnsi" w:cstheme="majorHAnsi"/>
          <w:sz w:val="26"/>
          <w:szCs w:val="26"/>
        </w:rPr>
        <w:t xml:space="preserve"> kill myself, </w:t>
      </w:r>
      <w:r w:rsidRPr="00DC70A2">
        <w:rPr>
          <w:rStyle w:val="StyleUnderline"/>
          <w:rFonts w:asciiTheme="majorHAnsi" w:hAnsiTheme="majorHAnsi" w:cstheme="majorHAnsi"/>
          <w:sz w:val="26"/>
          <w:szCs w:val="26"/>
          <w:highlight w:val="green"/>
        </w:rPr>
        <w:t xml:space="preserve">many </w:t>
      </w:r>
      <w:r w:rsidRPr="00DC70A2">
        <w:rPr>
          <w:rStyle w:val="StyleUnderline"/>
          <w:rFonts w:asciiTheme="majorHAnsi" w:hAnsiTheme="majorHAnsi" w:cstheme="majorHAnsi"/>
          <w:sz w:val="26"/>
          <w:szCs w:val="26"/>
        </w:rPr>
        <w:t xml:space="preserve">people </w:t>
      </w:r>
      <w:r w:rsidRPr="00DC70A2">
        <w:rPr>
          <w:rStyle w:val="StyleUnderline"/>
          <w:rFonts w:asciiTheme="majorHAnsi" w:hAnsiTheme="majorHAnsi" w:cstheme="majorHAnsi"/>
          <w:sz w:val="26"/>
          <w:szCs w:val="26"/>
          <w:highlight w:val="green"/>
        </w:rPr>
        <w:t xml:space="preserve">will </w:t>
      </w:r>
      <w:r w:rsidRPr="00DC70A2">
        <w:rPr>
          <w:rStyle w:val="Emphasis"/>
          <w:rFonts w:asciiTheme="majorHAnsi" w:hAnsiTheme="majorHAnsi" w:cstheme="majorHAnsi"/>
          <w:highlight w:val="green"/>
        </w:rPr>
        <w:t>suffer</w:t>
      </w:r>
      <w:r w:rsidRPr="00DC70A2">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C70A2">
        <w:rPr>
          <w:rStyle w:val="StyleUnderline"/>
          <w:rFonts w:asciiTheme="majorHAnsi" w:hAnsiTheme="majorHAnsi" w:cstheme="majorHAnsi"/>
          <w:sz w:val="26"/>
          <w:szCs w:val="26"/>
        </w:rPr>
        <w:t>Suicide</w:t>
      </w:r>
      <w:r w:rsidRPr="00DC70A2">
        <w:rPr>
          <w:rFonts w:asciiTheme="majorHAnsi" w:hAnsiTheme="majorHAnsi" w:cstheme="majorHAnsi"/>
          <w:sz w:val="16"/>
          <w:szCs w:val="26"/>
        </w:rPr>
        <w:t xml:space="preserve"> also </w:t>
      </w:r>
      <w:r w:rsidRPr="00DC70A2">
        <w:rPr>
          <w:rStyle w:val="StyleUnderline"/>
          <w:rFonts w:asciiTheme="majorHAnsi" w:hAnsiTheme="majorHAnsi" w:cstheme="majorHAnsi"/>
          <w:sz w:val="26"/>
          <w:szCs w:val="26"/>
          <w:highlight w:val="green"/>
        </w:rPr>
        <w:t xml:space="preserve">leads to </w:t>
      </w:r>
      <w:r w:rsidRPr="00DC70A2">
        <w:rPr>
          <w:rStyle w:val="Emphasis"/>
          <w:rFonts w:asciiTheme="majorHAnsi" w:hAnsiTheme="majorHAnsi" w:cstheme="majorHAnsi"/>
          <w:highlight w:val="green"/>
        </w:rPr>
        <w:t xml:space="preserve">rage, loneliness, and </w:t>
      </w:r>
      <w:r w:rsidRPr="00DC70A2">
        <w:rPr>
          <w:rStyle w:val="Emphasis"/>
          <w:rFonts w:asciiTheme="majorHAnsi" w:hAnsiTheme="majorHAnsi" w:cstheme="majorHAnsi"/>
        </w:rPr>
        <w:t xml:space="preserve">awareness of </w:t>
      </w:r>
      <w:r w:rsidRPr="00DC70A2">
        <w:rPr>
          <w:rStyle w:val="Emphasis"/>
          <w:rFonts w:asciiTheme="majorHAnsi" w:hAnsiTheme="majorHAnsi" w:cstheme="majorHAnsi"/>
          <w:highlight w:val="green"/>
        </w:rPr>
        <w:t>vulnerability in those left behind</w:t>
      </w:r>
      <w:r w:rsidRPr="00DC70A2">
        <w:rPr>
          <w:rFonts w:asciiTheme="majorHAnsi" w:hAnsiTheme="majorHAnsi" w:cstheme="majorHAnsi"/>
          <w:sz w:val="16"/>
          <w:szCs w:val="26"/>
        </w:rPr>
        <w:t xml:space="preserve">. Indeed, the sense that suicide is an essentially selfish act dominates many popular perceptions of suicide. ¶ </w:t>
      </w:r>
      <w:r w:rsidRPr="00DC70A2">
        <w:rPr>
          <w:rStyle w:val="StyleUnderline"/>
          <w:rFonts w:asciiTheme="majorHAnsi" w:hAnsiTheme="majorHAnsi" w:cstheme="majorHAnsi"/>
          <w:sz w:val="26"/>
          <w:szCs w:val="26"/>
        </w:rPr>
        <w:t>The fact that all our lives lack meaning</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rPr>
        <w:t>if they do, does not mean that others will follow my example</w:t>
      </w:r>
      <w:r w:rsidRPr="00DC70A2">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14E3800B" w14:textId="77777777" w:rsidR="00FE18A9" w:rsidRPr="00DC70A2" w:rsidRDefault="00FE18A9" w:rsidP="00FE18A9">
      <w:pPr>
        <w:pStyle w:val="Heading4"/>
        <w:rPr>
          <w:rFonts w:asciiTheme="majorHAnsi" w:hAnsiTheme="majorHAnsi" w:cstheme="majorHAnsi"/>
        </w:rPr>
      </w:pPr>
      <w:r w:rsidRPr="00DC70A2">
        <w:rPr>
          <w:rFonts w:asciiTheme="majorHAnsi" w:hAnsiTheme="majorHAnsi" w:cstheme="majorHAnsi"/>
        </w:rPr>
        <w:t>B] Mathemathically comes first</w:t>
      </w:r>
    </w:p>
    <w:p w14:paraId="76B3E682" w14:textId="77777777" w:rsidR="00FE18A9" w:rsidRPr="00DC70A2" w:rsidRDefault="00FE18A9" w:rsidP="00FE18A9">
      <w:pPr>
        <w:rPr>
          <w:rFonts w:asciiTheme="majorHAnsi" w:hAnsiTheme="majorHAnsi" w:cstheme="majorHAnsi"/>
        </w:rPr>
      </w:pPr>
      <w:r w:rsidRPr="00DC70A2">
        <w:rPr>
          <w:rStyle w:val="Heading4Char"/>
          <w:rFonts w:asciiTheme="majorHAnsi" w:hAnsiTheme="majorHAnsi" w:cstheme="majorHAnsi"/>
        </w:rPr>
        <w:t>MacAskill 14</w:t>
      </w:r>
      <w:r w:rsidRPr="00DC70A2">
        <w:rPr>
          <w:rFonts w:asciiTheme="majorHAnsi" w:hAnsiTheme="majorHAnsi" w:cstheme="majorHAnsi"/>
        </w:rPr>
        <w:t xml:space="preserve"> </w:t>
      </w:r>
      <w:r w:rsidRPr="00DC70A2">
        <w:rPr>
          <w:rFonts w:asciiTheme="majorHAnsi" w:hAnsiTheme="majorHAnsi" w:cstheme="majorHAnsi"/>
          <w:sz w:val="16"/>
          <w:szCs w:val="16"/>
        </w:rPr>
        <w:t>[William, Oxford Philosopher and youngest tenured philosopher in the world, Normative Uncertainty, 2014]</w:t>
      </w:r>
    </w:p>
    <w:p w14:paraId="6E9EF220" w14:textId="77777777" w:rsidR="00FE18A9" w:rsidRDefault="00FE18A9" w:rsidP="00FE18A9">
      <w:pPr>
        <w:rPr>
          <w:rFonts w:asciiTheme="majorHAnsi" w:hAnsiTheme="majorHAnsi" w:cstheme="majorHAnsi"/>
          <w:sz w:val="14"/>
          <w:szCs w:val="26"/>
        </w:rPr>
      </w:pPr>
      <w:r w:rsidRPr="00DC70A2">
        <w:rPr>
          <w:rStyle w:val="StyleUnderline"/>
          <w:rFonts w:asciiTheme="majorHAnsi" w:hAnsiTheme="majorHAnsi" w:cstheme="majorHAnsi"/>
          <w:szCs w:val="26"/>
        </w:rPr>
        <w:t xml:space="preserve">The human race might go extinct </w:t>
      </w:r>
      <w:r w:rsidRPr="00DC70A2">
        <w:rPr>
          <w:rFonts w:asciiTheme="majorHAnsi" w:hAnsiTheme="majorHAnsi" w:cstheme="majorHAnsi"/>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DC70A2">
        <w:rPr>
          <w:rStyle w:val="StyleUnderline"/>
          <w:rFonts w:asciiTheme="majorHAnsi" w:hAnsiTheme="majorHAnsi" w:cstheme="majorHAnsi"/>
          <w:szCs w:val="26"/>
        </w:rPr>
        <w:t xml:space="preserve">different moral views give opposing answers to question of whether this </w:t>
      </w:r>
      <w:r w:rsidRPr="00DC70A2">
        <w:rPr>
          <w:rStyle w:val="StyleUnderline"/>
          <w:rFonts w:asciiTheme="majorHAnsi" w:hAnsiTheme="majorHAnsi" w:cstheme="majorHAnsi"/>
          <w:szCs w:val="26"/>
        </w:rPr>
        <w:lastRenderedPageBreak/>
        <w:t xml:space="preserve">would be a </w:t>
      </w:r>
      <w:r w:rsidRPr="00DC70A2">
        <w:rPr>
          <w:rFonts w:asciiTheme="majorHAnsi" w:hAnsiTheme="majorHAnsi" w:cstheme="majorHAnsi"/>
          <w:sz w:val="14"/>
          <w:szCs w:val="26"/>
        </w:rPr>
        <w:t>good</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 xml:space="preserve">or a </w:t>
      </w:r>
      <w:r w:rsidRPr="00DC70A2">
        <w:rPr>
          <w:rStyle w:val="StyleUnderline"/>
          <w:rFonts w:asciiTheme="majorHAnsi" w:hAnsiTheme="majorHAnsi" w:cstheme="majorHAnsi"/>
          <w:szCs w:val="26"/>
        </w:rPr>
        <w:t>bad thing</w:t>
      </w:r>
      <w:r w:rsidRPr="00DC70A2">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DC70A2">
        <w:rPr>
          <w:rStyle w:val="StyleUnderline"/>
          <w:rFonts w:asciiTheme="majorHAnsi" w:hAnsiTheme="majorHAnsi" w:cstheme="majorHAnsi"/>
          <w:szCs w:val="26"/>
        </w:rPr>
        <w:t xml:space="preserve">However, even if we believe in a moral view </w:t>
      </w:r>
      <w:r w:rsidRPr="00DC70A2">
        <w:rPr>
          <w:rFonts w:asciiTheme="majorHAnsi" w:hAnsiTheme="majorHAnsi" w:cstheme="majorHAnsi"/>
          <w:sz w:val="14"/>
          <w:szCs w:val="26"/>
        </w:rPr>
        <w:t xml:space="preserve">according to </w:t>
      </w:r>
      <w:r w:rsidRPr="00DC70A2">
        <w:rPr>
          <w:rStyle w:val="StyleUnderline"/>
          <w:rFonts w:asciiTheme="majorHAnsi" w:hAnsiTheme="majorHAnsi" w:cstheme="majorHAnsi"/>
          <w:szCs w:val="26"/>
        </w:rPr>
        <w:t xml:space="preserve">which human extinction would be a good thing, </w:t>
      </w:r>
      <w:r w:rsidRPr="00DC70A2">
        <w:rPr>
          <w:rStyle w:val="StyleUnderline"/>
          <w:rFonts w:asciiTheme="majorHAnsi" w:hAnsiTheme="majorHAnsi" w:cstheme="majorHAnsi"/>
          <w:szCs w:val="26"/>
          <w:highlight w:val="green"/>
        </w:rPr>
        <w:t xml:space="preserve">we </w:t>
      </w:r>
      <w:r w:rsidRPr="00DC70A2">
        <w:rPr>
          <w:rStyle w:val="StyleUnderline"/>
          <w:rFonts w:asciiTheme="majorHAnsi" w:hAnsiTheme="majorHAnsi" w:cstheme="majorHAnsi"/>
          <w:szCs w:val="26"/>
        </w:rPr>
        <w:t xml:space="preserve">still </w:t>
      </w:r>
      <w:r w:rsidRPr="00DC70A2">
        <w:rPr>
          <w:rStyle w:val="StyleUnderline"/>
          <w:rFonts w:asciiTheme="majorHAnsi" w:hAnsiTheme="majorHAnsi" w:cstheme="majorHAnsi"/>
          <w:szCs w:val="26"/>
          <w:highlight w:val="green"/>
        </w:rPr>
        <w:t xml:space="preserve">have </w:t>
      </w:r>
      <w:r w:rsidRPr="00DC70A2">
        <w:rPr>
          <w:rStyle w:val="StyleUnderline"/>
          <w:rFonts w:asciiTheme="majorHAnsi" w:hAnsiTheme="majorHAnsi" w:cstheme="majorHAnsi"/>
          <w:szCs w:val="26"/>
        </w:rPr>
        <w:t xml:space="preserve">strong </w:t>
      </w:r>
      <w:r w:rsidRPr="00DC70A2">
        <w:rPr>
          <w:rStyle w:val="StyleUnderline"/>
          <w:rFonts w:asciiTheme="majorHAnsi" w:hAnsiTheme="majorHAnsi" w:cstheme="majorHAnsi"/>
          <w:szCs w:val="26"/>
          <w:highlight w:val="green"/>
        </w:rPr>
        <w:t xml:space="preserve">reason to prevent </w:t>
      </w:r>
      <w:r w:rsidRPr="00DC70A2">
        <w:rPr>
          <w:rStyle w:val="StyleUnderline"/>
          <w:rFonts w:asciiTheme="majorHAnsi" w:hAnsiTheme="majorHAnsi" w:cstheme="majorHAnsi"/>
          <w:szCs w:val="26"/>
        </w:rPr>
        <w:t xml:space="preserve">near-term </w:t>
      </w:r>
      <w:r w:rsidRPr="00DC70A2">
        <w:rPr>
          <w:rFonts w:asciiTheme="majorHAnsi" w:hAnsiTheme="majorHAnsi" w:cstheme="majorHAnsi"/>
          <w:sz w:val="14"/>
          <w:szCs w:val="26"/>
        </w:rPr>
        <w:t>human</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extinction</w:t>
      </w:r>
      <w:r w:rsidRPr="00DC70A2">
        <w:rPr>
          <w:rFonts w:asciiTheme="majorHAnsi" w:hAnsiTheme="majorHAnsi" w:cstheme="majorHAnsi"/>
          <w:sz w:val="14"/>
          <w:szCs w:val="26"/>
        </w:rPr>
        <w:t xml:space="preserve">. To see this, we must note three points. </w:t>
      </w:r>
      <w:r w:rsidRPr="00DC70A2">
        <w:rPr>
          <w:rStyle w:val="StyleUnderline"/>
          <w:rFonts w:asciiTheme="majorHAnsi" w:hAnsiTheme="majorHAnsi" w:cstheme="majorHAnsi"/>
          <w:szCs w:val="26"/>
        </w:rPr>
        <w:t>First</w:t>
      </w:r>
      <w:r w:rsidRPr="00DC70A2">
        <w:rPr>
          <w:rFonts w:asciiTheme="majorHAnsi" w:hAnsiTheme="majorHAnsi" w:cstheme="majorHAnsi"/>
          <w:sz w:val="14"/>
          <w:szCs w:val="26"/>
        </w:rPr>
        <w:t xml:space="preserve">, we should note that the </w:t>
      </w:r>
      <w:r w:rsidRPr="00DC70A2">
        <w:rPr>
          <w:rStyle w:val="StyleUnderline"/>
          <w:rFonts w:asciiTheme="majorHAnsi" w:hAnsiTheme="majorHAnsi" w:cstheme="majorHAnsi"/>
          <w:szCs w:val="26"/>
        </w:rPr>
        <w:t>extinction</w:t>
      </w:r>
      <w:r w:rsidRPr="00DC70A2">
        <w:rPr>
          <w:rFonts w:asciiTheme="majorHAnsi" w:hAnsiTheme="majorHAnsi" w:cstheme="majorHAnsi"/>
          <w:sz w:val="14"/>
          <w:szCs w:val="26"/>
        </w:rPr>
        <w:t xml:space="preserve"> of the human race </w:t>
      </w:r>
      <w:r w:rsidRPr="00DC70A2">
        <w:rPr>
          <w:rStyle w:val="StyleUnderline"/>
          <w:rFonts w:asciiTheme="majorHAnsi" w:hAnsiTheme="majorHAnsi" w:cstheme="majorHAnsi"/>
          <w:szCs w:val="26"/>
        </w:rPr>
        <w:t xml:space="preserve">is </w:t>
      </w:r>
      <w:r w:rsidRPr="00DC70A2">
        <w:rPr>
          <w:rFonts w:asciiTheme="majorHAnsi" w:hAnsiTheme="majorHAnsi" w:cstheme="majorHAnsi"/>
          <w:sz w:val="14"/>
          <w:szCs w:val="26"/>
        </w:rPr>
        <w:t xml:space="preserve">an </w:t>
      </w:r>
      <w:r w:rsidRPr="00DC70A2">
        <w:rPr>
          <w:rStyle w:val="StyleUnderline"/>
          <w:rFonts w:asciiTheme="majorHAnsi" w:hAnsiTheme="majorHAnsi" w:cstheme="majorHAnsi"/>
          <w:szCs w:val="26"/>
        </w:rPr>
        <w:t xml:space="preserve">extremely </w:t>
      </w:r>
      <w:r w:rsidRPr="00DC70A2">
        <w:rPr>
          <w:rStyle w:val="StyleUnderline"/>
          <w:rFonts w:asciiTheme="majorHAnsi" w:hAnsiTheme="majorHAnsi" w:cstheme="majorHAnsi"/>
          <w:szCs w:val="26"/>
          <w:highlight w:val="green"/>
        </w:rPr>
        <w:t>high stakes</w:t>
      </w:r>
      <w:r w:rsidRPr="00DC70A2">
        <w:rPr>
          <w:rFonts w:asciiTheme="majorHAnsi" w:hAnsiTheme="majorHAnsi" w:cstheme="majorHAnsi"/>
          <w:sz w:val="14"/>
          <w:szCs w:val="26"/>
        </w:rPr>
        <w:t xml:space="preserve"> moral issue. Humanity could be around for a very long time: if humans survive as long as the median mammal species, we will last another two million years. On this estimate, </w:t>
      </w:r>
      <w:r w:rsidRPr="00DC70A2">
        <w:rPr>
          <w:rStyle w:val="StyleUnderline"/>
          <w:rFonts w:asciiTheme="majorHAnsi" w:hAnsiTheme="majorHAnsi" w:cstheme="majorHAnsi"/>
          <w:szCs w:val="26"/>
        </w:rPr>
        <w:t xml:space="preserve">the number of humans in existence </w:t>
      </w:r>
      <w:r w:rsidRPr="00DC70A2">
        <w:rPr>
          <w:rFonts w:asciiTheme="majorHAnsi" w:hAnsiTheme="majorHAnsi" w:cstheme="majorHAnsi"/>
          <w:sz w:val="14"/>
          <w:szCs w:val="26"/>
        </w:rPr>
        <w:t>in the</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 xml:space="preserve">The future, </w:t>
      </w:r>
      <w:r w:rsidRPr="00DC70A2">
        <w:rPr>
          <w:rStyle w:val="StyleUnderline"/>
          <w:rFonts w:asciiTheme="majorHAnsi" w:hAnsiTheme="majorHAnsi" w:cstheme="majorHAnsi"/>
          <w:szCs w:val="26"/>
        </w:rPr>
        <w:t>given that we don’t go extinct</w:t>
      </w:r>
      <w:r w:rsidRPr="00DC70A2">
        <w:rPr>
          <w:rFonts w:asciiTheme="majorHAnsi" w:hAnsiTheme="majorHAnsi" w:cstheme="majorHAnsi"/>
          <w:sz w:val="14"/>
          <w:szCs w:val="26"/>
        </w:rPr>
        <w:t xml:space="preserve"> any time soon, </w:t>
      </w:r>
      <w:r w:rsidRPr="00DC70A2">
        <w:rPr>
          <w:rStyle w:val="StyleUnderline"/>
          <w:rFonts w:asciiTheme="majorHAnsi" w:hAnsiTheme="majorHAnsi" w:cstheme="majorHAnsi"/>
          <w:szCs w:val="26"/>
        </w:rPr>
        <w:t>would be 2×10^14</w:t>
      </w:r>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 xml:space="preserve">So if it is good to bring new people into existence, then it’s very good to prevent </w:t>
      </w:r>
      <w:r w:rsidRPr="00DC70A2">
        <w:rPr>
          <w:rFonts w:asciiTheme="majorHAnsi" w:hAnsiTheme="majorHAnsi" w:cstheme="majorHAnsi"/>
          <w:sz w:val="14"/>
          <w:szCs w:val="26"/>
        </w:rPr>
        <w:t>human</w:t>
      </w:r>
      <w:r w:rsidRPr="00DC70A2">
        <w:rPr>
          <w:rStyle w:val="StyleUnderline"/>
          <w:rFonts w:asciiTheme="majorHAnsi" w:hAnsiTheme="majorHAnsi" w:cstheme="majorHAnsi"/>
          <w:szCs w:val="26"/>
        </w:rPr>
        <w:t xml:space="preserve"> extinction. Second</w:t>
      </w:r>
      <w:r w:rsidRPr="00DC70A2">
        <w:rPr>
          <w:rFonts w:asciiTheme="majorHAnsi" w:hAnsiTheme="majorHAnsi" w:cstheme="majorHAnsi"/>
          <w:sz w:val="14"/>
          <w:szCs w:val="26"/>
        </w:rPr>
        <w:t xml:space="preserve">, human </w:t>
      </w:r>
      <w:r w:rsidRPr="00DC70A2">
        <w:rPr>
          <w:rStyle w:val="StyleUnderline"/>
          <w:rFonts w:asciiTheme="majorHAnsi" w:hAnsiTheme="majorHAnsi" w:cstheme="majorHAnsi"/>
          <w:szCs w:val="26"/>
          <w:highlight w:val="green"/>
        </w:rPr>
        <w:t>extinction is</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 xml:space="preserve">by its nature an </w:t>
      </w:r>
      <w:r w:rsidRPr="00DC70A2">
        <w:rPr>
          <w:rStyle w:val="StyleUnderline"/>
          <w:rFonts w:asciiTheme="majorHAnsi" w:hAnsiTheme="majorHAnsi" w:cstheme="majorHAnsi"/>
          <w:szCs w:val="26"/>
          <w:highlight w:val="green"/>
        </w:rPr>
        <w:t>irreversible</w:t>
      </w:r>
      <w:r w:rsidRPr="00DC70A2">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DC70A2">
        <w:rPr>
          <w:rStyle w:val="StyleUnderline"/>
          <w:rFonts w:asciiTheme="majorHAnsi" w:hAnsiTheme="majorHAnsi" w:cstheme="majorHAnsi"/>
          <w:szCs w:val="26"/>
        </w:rPr>
        <w:t>Third, we should expect</w:t>
      </w:r>
      <w:r w:rsidRPr="00DC70A2">
        <w:rPr>
          <w:rFonts w:asciiTheme="majorHAnsi" w:hAnsiTheme="majorHAnsi" w:cstheme="majorHAnsi"/>
          <w:sz w:val="14"/>
          <w:szCs w:val="26"/>
        </w:rPr>
        <w:t xml:space="preserve"> ourselves </w:t>
      </w:r>
      <w:r w:rsidRPr="00DC70A2">
        <w:rPr>
          <w:rStyle w:val="StyleUnderline"/>
          <w:rFonts w:asciiTheme="majorHAnsi" w:hAnsiTheme="majorHAnsi" w:cstheme="majorHAnsi"/>
          <w:szCs w:val="26"/>
        </w:rPr>
        <w:t>to progress, morally</w:t>
      </w:r>
      <w:r w:rsidRPr="00DC70A2">
        <w:rPr>
          <w:rFonts w:asciiTheme="majorHAnsi" w:hAnsiTheme="majorHAnsi" w:cstheme="majorHAnsi"/>
          <w:sz w:val="14"/>
          <w:szCs w:val="26"/>
        </w:rPr>
        <w:t xml:space="preserve">, over the next few centuries, </w:t>
      </w:r>
      <w:r w:rsidRPr="00DC70A2">
        <w:rPr>
          <w:rStyle w:val="StyleUnderline"/>
          <w:rFonts w:asciiTheme="majorHAnsi" w:hAnsiTheme="majorHAnsi" w:cstheme="majorHAnsi"/>
          <w:szCs w:val="26"/>
        </w:rPr>
        <w:t>as we have</w:t>
      </w:r>
      <w:r w:rsidRPr="00DC70A2">
        <w:rPr>
          <w:rFonts w:asciiTheme="majorHAnsi" w:hAnsiTheme="majorHAnsi" w:cstheme="majorHAnsi"/>
          <w:sz w:val="14"/>
          <w:szCs w:val="26"/>
        </w:rPr>
        <w:t xml:space="preserve"> progressed </w:t>
      </w:r>
      <w:r w:rsidRPr="00DC70A2">
        <w:rPr>
          <w:rStyle w:val="StyleUnderline"/>
          <w:rFonts w:asciiTheme="majorHAnsi" w:hAnsiTheme="majorHAnsi" w:cstheme="majorHAnsi"/>
          <w:szCs w:val="26"/>
        </w:rPr>
        <w:t>in the past.</w:t>
      </w:r>
      <w:r w:rsidRPr="00DC70A2">
        <w:rPr>
          <w:rFonts w:asciiTheme="majorHAnsi" w:hAnsiTheme="majorHAnsi" w:cstheme="majorHAnsi"/>
          <w:sz w:val="14"/>
          <w:szCs w:val="26"/>
        </w:rPr>
        <w:t xml:space="preserve"> So we should expect that </w:t>
      </w:r>
      <w:r w:rsidRPr="00DC70A2">
        <w:rPr>
          <w:rStyle w:val="StyleUnderline"/>
          <w:rFonts w:asciiTheme="majorHAnsi" w:hAnsiTheme="majorHAnsi" w:cstheme="majorHAnsi"/>
          <w:szCs w:val="26"/>
          <w:highlight w:val="green"/>
        </w:rPr>
        <w:t xml:space="preserve">in </w:t>
      </w:r>
      <w:r w:rsidRPr="00DC70A2">
        <w:rPr>
          <w:rStyle w:val="StyleUnderline"/>
          <w:rFonts w:asciiTheme="majorHAnsi" w:hAnsiTheme="majorHAnsi" w:cstheme="majorHAnsi"/>
          <w:szCs w:val="26"/>
        </w:rPr>
        <w:t xml:space="preserve">a few centuries’ </w:t>
      </w:r>
      <w:r w:rsidRPr="00DC70A2">
        <w:rPr>
          <w:rStyle w:val="StyleUnderline"/>
          <w:rFonts w:asciiTheme="majorHAnsi" w:hAnsiTheme="majorHAnsi" w:cstheme="majorHAnsi"/>
          <w:szCs w:val="26"/>
          <w:highlight w:val="green"/>
        </w:rPr>
        <w:t xml:space="preserve">time we </w:t>
      </w:r>
      <w:r w:rsidRPr="00DC70A2">
        <w:rPr>
          <w:rStyle w:val="StyleUnderline"/>
          <w:rFonts w:asciiTheme="majorHAnsi" w:hAnsiTheme="majorHAnsi" w:cstheme="majorHAnsi"/>
          <w:szCs w:val="26"/>
        </w:rPr>
        <w:t xml:space="preserve">will </w:t>
      </w:r>
      <w:r w:rsidRPr="00DC70A2">
        <w:rPr>
          <w:rStyle w:val="StyleUnderline"/>
          <w:rFonts w:asciiTheme="majorHAnsi" w:hAnsiTheme="majorHAnsi" w:cstheme="majorHAnsi"/>
          <w:szCs w:val="26"/>
          <w:highlight w:val="green"/>
        </w:rPr>
        <w:t>have better ev</w:t>
      </w:r>
      <w:r w:rsidRPr="00DC70A2">
        <w:rPr>
          <w:rStyle w:val="StyleUnderline"/>
          <w:rFonts w:asciiTheme="majorHAnsi" w:hAnsiTheme="majorHAnsi" w:cstheme="majorHAnsi"/>
          <w:szCs w:val="26"/>
        </w:rPr>
        <w:t xml:space="preserve">idence </w:t>
      </w:r>
      <w:r w:rsidRPr="00DC70A2">
        <w:rPr>
          <w:rStyle w:val="StyleUnderline"/>
          <w:rFonts w:asciiTheme="majorHAnsi" w:hAnsiTheme="majorHAnsi" w:cstheme="majorHAnsi"/>
          <w:szCs w:val="26"/>
          <w:highlight w:val="green"/>
        </w:rPr>
        <w:t>about how to evaluate</w:t>
      </w:r>
      <w:r w:rsidRPr="00DC70A2">
        <w:rPr>
          <w:rFonts w:asciiTheme="majorHAnsi" w:hAnsiTheme="majorHAnsi" w:cstheme="majorHAnsi"/>
          <w:sz w:val="14"/>
          <w:szCs w:val="26"/>
        </w:rPr>
        <w:t xml:space="preserve"> human </w:t>
      </w:r>
      <w:r w:rsidRPr="00DC70A2">
        <w:rPr>
          <w:rStyle w:val="StyleUnderline"/>
          <w:rFonts w:asciiTheme="majorHAnsi" w:hAnsiTheme="majorHAnsi" w:cstheme="majorHAnsi"/>
          <w:szCs w:val="26"/>
          <w:highlight w:val="green"/>
        </w:rPr>
        <w:t>extinction</w:t>
      </w:r>
      <w:r w:rsidRPr="00DC70A2">
        <w:rPr>
          <w:rFonts w:asciiTheme="majorHAnsi" w:hAnsiTheme="majorHAnsi" w:cstheme="majorHAnsi"/>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DC70A2">
        <w:rPr>
          <w:rStyle w:val="StyleUnderline"/>
          <w:rFonts w:asciiTheme="majorHAnsi" w:hAnsiTheme="majorHAnsi" w:cstheme="majorHAnsi"/>
          <w:szCs w:val="26"/>
        </w:rPr>
        <w:t>Suppose that we have</w:t>
      </w:r>
      <w:r w:rsidRPr="00DC70A2">
        <w:rPr>
          <w:rFonts w:asciiTheme="majorHAnsi" w:hAnsiTheme="majorHAnsi" w:cstheme="majorHAnsi"/>
          <w:sz w:val="14"/>
          <w:szCs w:val="26"/>
        </w:rPr>
        <w:t xml:space="preserve"> 0.8 credence that it is a bad thing to produce new people, and </w:t>
      </w:r>
      <w:r w:rsidRPr="00DC70A2">
        <w:rPr>
          <w:rStyle w:val="StyleUnderline"/>
          <w:rFonts w:asciiTheme="majorHAnsi" w:hAnsiTheme="majorHAnsi" w:cstheme="majorHAnsi"/>
          <w:szCs w:val="26"/>
        </w:rPr>
        <w:t>0.2</w:t>
      </w:r>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certain that it’s a good thing to produce new people</w:t>
      </w:r>
      <w:r w:rsidRPr="00DC70A2">
        <w:rPr>
          <w:rFonts w:asciiTheme="majorHAnsi" w:hAnsiTheme="majorHAnsi" w:cstheme="majorHAnsi"/>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if we</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let the human race continue and</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did research</w:t>
      </w:r>
      <w:r w:rsidRPr="00DC70A2">
        <w:rPr>
          <w:rStyle w:val="StyleUnderline"/>
          <w:rFonts w:asciiTheme="majorHAnsi" w:hAnsiTheme="majorHAnsi" w:cstheme="majorHAnsi"/>
          <w:szCs w:val="26"/>
        </w:rPr>
        <w:t xml:space="preserve"> for 300 years, </w:t>
      </w:r>
      <w:r w:rsidRPr="00DC70A2">
        <w:rPr>
          <w:rStyle w:val="StyleUnderline"/>
          <w:rFonts w:asciiTheme="majorHAnsi" w:hAnsiTheme="majorHAnsi" w:cstheme="majorHAnsi"/>
          <w:szCs w:val="26"/>
          <w:highlight w:val="green"/>
        </w:rPr>
        <w:t xml:space="preserve">we would know </w:t>
      </w:r>
      <w:r w:rsidRPr="00DC70A2">
        <w:rPr>
          <w:rStyle w:val="StyleUnderline"/>
          <w:rFonts w:asciiTheme="majorHAnsi" w:hAnsiTheme="majorHAnsi" w:cstheme="majorHAnsi"/>
          <w:szCs w:val="26"/>
        </w:rPr>
        <w:t xml:space="preserve">for certain </w:t>
      </w:r>
      <w:r w:rsidRPr="00DC70A2">
        <w:rPr>
          <w:rStyle w:val="StyleUnderline"/>
          <w:rFonts w:asciiTheme="majorHAnsi" w:hAnsiTheme="majorHAnsi" w:cstheme="majorHAnsi"/>
          <w:szCs w:val="26"/>
          <w:highlight w:val="green"/>
        </w:rPr>
        <w:t xml:space="preserve">whether </w:t>
      </w:r>
      <w:r w:rsidRPr="00DC70A2">
        <w:rPr>
          <w:rStyle w:val="StyleUnderline"/>
          <w:rFonts w:asciiTheme="majorHAnsi" w:hAnsiTheme="majorHAnsi" w:cstheme="majorHAnsi"/>
          <w:szCs w:val="26"/>
        </w:rPr>
        <w:t xml:space="preserve">or not additional </w:t>
      </w:r>
      <w:r w:rsidRPr="00DC70A2">
        <w:rPr>
          <w:rStyle w:val="StyleUnderline"/>
          <w:rFonts w:asciiTheme="majorHAnsi" w:hAnsiTheme="majorHAnsi" w:cstheme="majorHAnsi"/>
          <w:szCs w:val="26"/>
          <w:highlight w:val="green"/>
        </w:rPr>
        <w:t>people</w:t>
      </w:r>
      <w:r w:rsidRPr="00DC70A2">
        <w:rPr>
          <w:rStyle w:val="StyleUnderline"/>
          <w:rFonts w:asciiTheme="majorHAnsi" w:hAnsiTheme="majorHAnsi" w:cstheme="majorHAnsi"/>
          <w:szCs w:val="26"/>
        </w:rPr>
        <w:t xml:space="preserve"> are of </w:t>
      </w:r>
      <w:r w:rsidRPr="00DC70A2">
        <w:rPr>
          <w:rStyle w:val="StyleUnderline"/>
          <w:rFonts w:asciiTheme="majorHAnsi" w:hAnsiTheme="majorHAnsi" w:cstheme="majorHAnsi"/>
          <w:szCs w:val="26"/>
          <w:highlight w:val="green"/>
        </w:rPr>
        <w:t>positive</w:t>
      </w:r>
      <w:r w:rsidRPr="00DC70A2">
        <w:rPr>
          <w:rFonts w:asciiTheme="majorHAnsi" w:hAnsiTheme="majorHAnsi" w:cstheme="majorHAnsi"/>
          <w:sz w:val="14"/>
          <w:szCs w:val="26"/>
        </w:rPr>
        <w:t xml:space="preserve"> or negative </w:t>
      </w:r>
      <w:r w:rsidRPr="00DC70A2">
        <w:rPr>
          <w:rStyle w:val="StyleUnderline"/>
          <w:rFonts w:asciiTheme="majorHAnsi" w:hAnsiTheme="majorHAnsi" w:cstheme="majorHAnsi"/>
          <w:szCs w:val="26"/>
        </w:rPr>
        <w:t>value</w:t>
      </w:r>
      <w:r w:rsidRPr="00DC70A2">
        <w:rPr>
          <w:rFonts w:asciiTheme="majorHAnsi" w:hAnsiTheme="majorHAnsi" w:cstheme="majorHAnsi"/>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DC70A2">
        <w:rPr>
          <w:rStyle w:val="StyleUnderline"/>
          <w:rFonts w:asciiTheme="majorHAnsi" w:hAnsiTheme="majorHAnsi" w:cstheme="majorHAnsi"/>
          <w:szCs w:val="26"/>
        </w:rPr>
        <w:t>there’s</w:t>
      </w:r>
      <w:r w:rsidRPr="00DC70A2">
        <w:rPr>
          <w:rFonts w:asciiTheme="majorHAnsi" w:hAnsiTheme="majorHAnsi" w:cstheme="majorHAnsi"/>
          <w:sz w:val="14"/>
          <w:szCs w:val="26"/>
        </w:rPr>
        <w:t xml:space="preserve"> also </w:t>
      </w:r>
      <w:r w:rsidRPr="00DC70A2">
        <w:rPr>
          <w:rStyle w:val="StyleUnderline"/>
          <w:rFonts w:asciiTheme="majorHAnsi" w:hAnsiTheme="majorHAnsi" w:cstheme="majorHAnsi"/>
          <w:szCs w:val="26"/>
        </w:rPr>
        <w:t>a 20% chance of a gain of 2×(10^14),</w:t>
      </w:r>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the expected value of which is 4×(10^13).</w:t>
      </w:r>
      <w:r w:rsidRPr="00DC70A2">
        <w:rPr>
          <w:rFonts w:asciiTheme="majorHAnsi" w:hAnsiTheme="majorHAnsi" w:cstheme="majorHAnsi"/>
          <w:sz w:val="14"/>
          <w:szCs w:val="26"/>
        </w:rPr>
        <w:t xml:space="preserve"> That is, </w:t>
      </w:r>
      <w:r w:rsidRPr="00DC70A2">
        <w:rPr>
          <w:rStyle w:val="StyleUnderline"/>
          <w:rFonts w:asciiTheme="majorHAnsi" w:hAnsiTheme="majorHAnsi" w:cstheme="majorHAnsi"/>
          <w:szCs w:val="26"/>
        </w:rPr>
        <w:t xml:space="preserve">in expected value terms, </w:t>
      </w:r>
      <w:r w:rsidRPr="00DC70A2">
        <w:rPr>
          <w:rStyle w:val="StyleUnderline"/>
          <w:rFonts w:asciiTheme="majorHAnsi" w:hAnsiTheme="majorHAnsi" w:cstheme="majorHAnsi"/>
          <w:szCs w:val="26"/>
          <w:highlight w:val="green"/>
        </w:rPr>
        <w:t>the cost of waiting</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for a few hundred years</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 xml:space="preserve">is </w:t>
      </w:r>
      <w:r w:rsidRPr="00DC70A2">
        <w:rPr>
          <w:rStyle w:val="StyleUnderline"/>
          <w:rFonts w:asciiTheme="majorHAnsi" w:hAnsiTheme="majorHAnsi" w:cstheme="majorHAnsi"/>
          <w:szCs w:val="26"/>
        </w:rPr>
        <w:t xml:space="preserve">vanishingly </w:t>
      </w:r>
      <w:r w:rsidRPr="00DC70A2">
        <w:rPr>
          <w:rStyle w:val="StyleUnderline"/>
          <w:rFonts w:asciiTheme="majorHAnsi" w:hAnsiTheme="majorHAnsi" w:cstheme="majorHAnsi"/>
          <w:szCs w:val="26"/>
          <w:highlight w:val="green"/>
        </w:rPr>
        <w:t xml:space="preserve">small </w:t>
      </w:r>
      <w:r w:rsidRPr="00DC70A2">
        <w:rPr>
          <w:rStyle w:val="StyleUnderline"/>
          <w:rFonts w:asciiTheme="majorHAnsi" w:hAnsiTheme="majorHAnsi" w:cstheme="majorHAnsi"/>
          <w:szCs w:val="26"/>
        </w:rPr>
        <w:t xml:space="preserve">compared with </w:t>
      </w:r>
      <w:r w:rsidRPr="00DC70A2">
        <w:rPr>
          <w:rFonts w:asciiTheme="majorHAnsi" w:hAnsiTheme="majorHAnsi" w:cstheme="majorHAnsi"/>
          <w:sz w:val="14"/>
          <w:szCs w:val="26"/>
        </w:rPr>
        <w:t>the benefit of</w:t>
      </w:r>
      <w:r w:rsidRPr="00DC70A2">
        <w:rPr>
          <w:rStyle w:val="StyleUnderline"/>
          <w:rFonts w:asciiTheme="majorHAnsi" w:hAnsiTheme="majorHAnsi" w:cstheme="majorHAnsi"/>
          <w:szCs w:val="26"/>
        </w:rPr>
        <w:t xml:space="preserve"> keeping one’s options open </w:t>
      </w:r>
      <w:r w:rsidRPr="00DC70A2">
        <w:rPr>
          <w:rFonts w:asciiTheme="majorHAnsi" w:hAnsiTheme="majorHAnsi" w:cstheme="majorHAnsi"/>
          <w:sz w:val="14"/>
          <w:szCs w:val="26"/>
        </w:rPr>
        <w:t>while one gains new information.</w:t>
      </w:r>
    </w:p>
    <w:p w14:paraId="4C3336CF" w14:textId="77777777" w:rsidR="00FE18A9" w:rsidRPr="00FE18A9" w:rsidRDefault="00FE18A9" w:rsidP="00FE18A9"/>
    <w:p w14:paraId="69667FEE" w14:textId="77777777" w:rsidR="00FE18A9" w:rsidRPr="00DC70A2" w:rsidRDefault="00FE18A9" w:rsidP="00FE18A9">
      <w:pPr>
        <w:pStyle w:val="Heading4"/>
        <w:spacing w:before="0" w:line="240" w:lineRule="auto"/>
        <w:rPr>
          <w:rFonts w:asciiTheme="majorHAnsi" w:hAnsiTheme="majorHAnsi" w:cstheme="majorHAnsi"/>
        </w:rPr>
      </w:pPr>
      <w:r w:rsidRPr="00DC70A2">
        <w:rPr>
          <w:rFonts w:asciiTheme="majorHAnsi" w:hAnsiTheme="majorHAnsi" w:cstheme="majorHAnsi"/>
        </w:rPr>
        <w:t xml:space="preserve">The alt </w:t>
      </w:r>
      <w:r w:rsidRPr="00DC70A2">
        <w:rPr>
          <w:rFonts w:asciiTheme="majorHAnsi" w:hAnsiTheme="majorHAnsi" w:cstheme="majorHAnsi"/>
          <w:u w:val="single"/>
        </w:rPr>
        <w:t>cedes</w:t>
      </w:r>
      <w:r w:rsidRPr="00DC70A2">
        <w:rPr>
          <w:rFonts w:asciiTheme="majorHAnsi" w:hAnsiTheme="majorHAnsi" w:cstheme="majorHAnsi"/>
        </w:rPr>
        <w:t xml:space="preserve"> the celestial commons to the hands of </w:t>
      </w:r>
      <w:r w:rsidRPr="00DC70A2">
        <w:rPr>
          <w:rFonts w:asciiTheme="majorHAnsi" w:hAnsiTheme="majorHAnsi" w:cstheme="majorHAnsi"/>
          <w:u w:val="single"/>
        </w:rPr>
        <w:t>global imperialism</w:t>
      </w:r>
      <w:r w:rsidRPr="00DC70A2">
        <w:rPr>
          <w:rFonts w:asciiTheme="majorHAnsi" w:hAnsiTheme="majorHAnsi" w:cstheme="majorHAnsi"/>
        </w:rPr>
        <w:t xml:space="preserve">. Only IR education can create </w:t>
      </w:r>
      <w:r w:rsidRPr="00DC70A2">
        <w:rPr>
          <w:rFonts w:asciiTheme="majorHAnsi" w:hAnsiTheme="majorHAnsi" w:cstheme="majorHAnsi"/>
          <w:u w:val="single"/>
        </w:rPr>
        <w:t>momentum</w:t>
      </w:r>
      <w:r w:rsidRPr="00DC70A2">
        <w:rPr>
          <w:rFonts w:asciiTheme="majorHAnsi" w:hAnsiTheme="majorHAnsi" w:cstheme="majorHAnsi"/>
        </w:rPr>
        <w:t xml:space="preserve"> to demilitarize space.</w:t>
      </w:r>
    </w:p>
    <w:p w14:paraId="1C46C7AC" w14:textId="77777777" w:rsidR="00FE18A9" w:rsidRPr="00DC70A2" w:rsidRDefault="00FE18A9" w:rsidP="00FE18A9">
      <w:pPr>
        <w:rPr>
          <w:rFonts w:asciiTheme="majorHAnsi" w:hAnsiTheme="majorHAnsi" w:cstheme="majorHAnsi"/>
        </w:rPr>
      </w:pPr>
      <w:r w:rsidRPr="00DC70A2">
        <w:rPr>
          <w:rFonts w:asciiTheme="majorHAnsi" w:hAnsiTheme="majorHAnsi" w:cstheme="majorHAnsi"/>
        </w:rPr>
        <w:t xml:space="preserve">Raymond </w:t>
      </w:r>
      <w:r w:rsidRPr="00DC70A2">
        <w:rPr>
          <w:rStyle w:val="Style13ptBold"/>
          <w:rFonts w:asciiTheme="majorHAnsi" w:hAnsiTheme="majorHAnsi" w:cstheme="majorHAnsi"/>
        </w:rPr>
        <w:t>Duvall 6</w:t>
      </w:r>
      <w:r w:rsidRPr="00DC70A2">
        <w:rPr>
          <w:rFonts w:asciiTheme="majorHAnsi" w:hAnsiTheme="majorHAnsi" w:cstheme="majorHAnsi"/>
        </w:rPr>
        <w:t xml:space="preserve"> – Professor of Political Science @ Univ of Minnesota, Taking Sovereignty Out of This World: Space Weapons and Empire of the Future, October 2006, </w:t>
      </w:r>
      <w:hyperlink r:id="rId23" w:history="1">
        <w:r w:rsidRPr="00DC70A2">
          <w:rPr>
            <w:rStyle w:val="Hyperlink"/>
            <w:rFonts w:asciiTheme="majorHAnsi" w:hAnsiTheme="majorHAnsi" w:cstheme="majorHAnsi"/>
          </w:rPr>
          <w:t>https://www.files.ethz.ch/isn/111193/Taking%20Sovereignty%20Out%20of%20This%20World.pdf</w:t>
        </w:r>
      </w:hyperlink>
      <w:r w:rsidRPr="00DC70A2">
        <w:rPr>
          <w:rFonts w:asciiTheme="majorHAnsi" w:hAnsiTheme="majorHAnsi" w:cstheme="majorHAnsi"/>
        </w:rPr>
        <w:t xml:space="preserve"> </w:t>
      </w:r>
    </w:p>
    <w:p w14:paraId="6266CEC6" w14:textId="77777777" w:rsidR="00FE18A9" w:rsidRPr="00DC70A2" w:rsidRDefault="00FE18A9" w:rsidP="00FE18A9">
      <w:pPr>
        <w:rPr>
          <w:rFonts w:asciiTheme="majorHAnsi" w:hAnsiTheme="majorHAnsi" w:cstheme="majorHAnsi"/>
          <w:b/>
          <w:iCs/>
          <w:szCs w:val="20"/>
          <w:u w:val="single"/>
          <w:bdr w:val="single" w:sz="8" w:space="0" w:color="auto" w:frame="1"/>
        </w:rPr>
      </w:pPr>
      <w:r w:rsidRPr="00DC70A2">
        <w:rPr>
          <w:rFonts w:asciiTheme="majorHAnsi" w:hAnsiTheme="majorHAnsi" w:cstheme="majorHAnsi"/>
          <w:sz w:val="8"/>
          <w:szCs w:val="20"/>
        </w:rPr>
        <w:t xml:space="preserve">III. Space Weapons, Sovereignty, and the Constitution of Empire Each of the three new forms of </w:t>
      </w:r>
      <w:r w:rsidRPr="00DC70A2">
        <w:rPr>
          <w:rStyle w:val="Emphasis"/>
          <w:rFonts w:asciiTheme="majorHAnsi" w:hAnsiTheme="majorHAnsi" w:cstheme="majorHAnsi"/>
          <w:szCs w:val="20"/>
          <w:highlight w:val="green"/>
        </w:rPr>
        <w:t>military use of space</w:t>
      </w:r>
      <w:r w:rsidRPr="00DC70A2">
        <w:rPr>
          <w:rFonts w:asciiTheme="majorHAnsi" w:hAnsiTheme="majorHAnsi" w:cstheme="majorHAnsi"/>
          <w:sz w:val="8"/>
          <w:szCs w:val="20"/>
        </w:rPr>
        <w:t xml:space="preserve">, if brought into effect, </w:t>
      </w:r>
      <w:r w:rsidRPr="00DC70A2">
        <w:rPr>
          <w:rStyle w:val="StyleUnderline"/>
          <w:rFonts w:asciiTheme="majorHAnsi" w:hAnsiTheme="majorHAnsi" w:cstheme="majorHAnsi"/>
          <w:szCs w:val="20"/>
          <w:highlight w:val="green"/>
        </w:rPr>
        <w:t xml:space="preserve">will </w:t>
      </w:r>
      <w:r w:rsidRPr="00DC70A2">
        <w:rPr>
          <w:rStyle w:val="StyleUnderline"/>
          <w:rFonts w:asciiTheme="majorHAnsi" w:hAnsiTheme="majorHAnsi" w:cstheme="majorHAnsi"/>
          <w:szCs w:val="20"/>
        </w:rPr>
        <w:t>dramatically</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highlight w:val="green"/>
        </w:rPr>
        <w:t>affect</w:t>
      </w:r>
      <w:r w:rsidRPr="00DC70A2">
        <w:rPr>
          <w:rStyle w:val="StyleUnderline"/>
          <w:rFonts w:asciiTheme="majorHAnsi" w:hAnsiTheme="majorHAnsi" w:cstheme="majorHAnsi"/>
          <w:szCs w:val="20"/>
        </w:rPr>
        <w:t xml:space="preserve"> </w:t>
      </w:r>
      <w:r w:rsidRPr="00DC70A2">
        <w:rPr>
          <w:rStyle w:val="Emphasis"/>
          <w:rFonts w:asciiTheme="majorHAnsi" w:hAnsiTheme="majorHAnsi" w:cstheme="majorHAnsi"/>
          <w:szCs w:val="20"/>
        </w:rPr>
        <w:t xml:space="preserve">political </w:t>
      </w:r>
      <w:r w:rsidRPr="00DC70A2">
        <w:rPr>
          <w:rStyle w:val="Emphasis"/>
          <w:rFonts w:asciiTheme="majorHAnsi" w:hAnsiTheme="majorHAnsi" w:cstheme="majorHAnsi"/>
          <w:szCs w:val="20"/>
          <w:highlight w:val="green"/>
        </w:rPr>
        <w:t>societies</w:t>
      </w:r>
      <w:r w:rsidRPr="00DC70A2">
        <w:rPr>
          <w:rStyle w:val="Emphasis"/>
          <w:rFonts w:asciiTheme="majorHAnsi" w:hAnsiTheme="majorHAnsi" w:cstheme="majorHAnsi"/>
          <w:szCs w:val="20"/>
        </w:rPr>
        <w:t xml:space="preserve"> on Earth</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 xml:space="preserve">Missile defense has as its aim the creation of a shield for the </w:t>
      </w:r>
      <w:r w:rsidRPr="00DC70A2">
        <w:rPr>
          <w:rStyle w:val="Emphasis"/>
          <w:rFonts w:asciiTheme="majorHAnsi" w:hAnsiTheme="majorHAnsi" w:cstheme="majorHAnsi"/>
          <w:szCs w:val="20"/>
        </w:rPr>
        <w:t>territory of the U.S.</w:t>
      </w:r>
      <w:r w:rsidRPr="00DC70A2">
        <w:rPr>
          <w:rFonts w:asciiTheme="majorHAnsi" w:hAnsiTheme="majorHAnsi" w:cstheme="majorHAnsi"/>
          <w:sz w:val="8"/>
          <w:szCs w:val="20"/>
        </w:rPr>
        <w:t xml:space="preserve"> (and possibly some selected allies). To the extent that it is accomplished, this would partially </w:t>
      </w:r>
      <w:r w:rsidRPr="00DC70A2">
        <w:rPr>
          <w:rStyle w:val="Emphasis"/>
          <w:rFonts w:asciiTheme="majorHAnsi" w:hAnsiTheme="majorHAnsi" w:cstheme="majorHAnsi"/>
          <w:szCs w:val="20"/>
        </w:rPr>
        <w:t>re-inscribe</w:t>
      </w:r>
      <w:r w:rsidRPr="00DC70A2">
        <w:rPr>
          <w:rFonts w:asciiTheme="majorHAnsi" w:hAnsiTheme="majorHAnsi" w:cstheme="majorHAnsi"/>
          <w:sz w:val="8"/>
          <w:szCs w:val="20"/>
        </w:rPr>
        <w:t xml:space="preserve">, through a truly three-dimensional shield, the </w:t>
      </w:r>
      <w:r w:rsidRPr="00DC70A2">
        <w:rPr>
          <w:rStyle w:val="Emphasis"/>
          <w:rFonts w:asciiTheme="majorHAnsi" w:hAnsiTheme="majorHAnsi" w:cstheme="majorHAnsi"/>
          <w:szCs w:val="20"/>
        </w:rPr>
        <w:t>borders of the United States</w:t>
      </w:r>
      <w:r w:rsidRPr="00DC70A2">
        <w:rPr>
          <w:rFonts w:asciiTheme="majorHAnsi" w:hAnsiTheme="majorHAnsi" w:cstheme="majorHAnsi"/>
          <w:sz w:val="8"/>
          <w:szCs w:val="20"/>
        </w:rPr>
        <w:t xml:space="preserve">—in Herz’s terms, </w:t>
      </w:r>
      <w:r w:rsidRPr="00DC70A2">
        <w:rPr>
          <w:rStyle w:val="Emphasis"/>
          <w:rFonts w:asciiTheme="majorHAnsi" w:hAnsiTheme="majorHAnsi" w:cstheme="majorHAnsi"/>
          <w:szCs w:val="20"/>
        </w:rPr>
        <w:t>its “hard shell</w:t>
      </w:r>
      <w:r w:rsidRPr="00DC70A2">
        <w:rPr>
          <w:rFonts w:asciiTheme="majorHAnsi" w:hAnsiTheme="majorHAnsi" w:cstheme="majorHAnsi"/>
          <w:sz w:val="8"/>
          <w:szCs w:val="20"/>
        </w:rPr>
        <w:t>”—</w:t>
      </w:r>
      <w:r w:rsidRPr="00DC70A2">
        <w:rPr>
          <w:rStyle w:val="StyleUnderline"/>
          <w:rFonts w:asciiTheme="majorHAnsi" w:hAnsiTheme="majorHAnsi" w:cstheme="majorHAnsi"/>
          <w:szCs w:val="20"/>
        </w:rPr>
        <w:t>and</w:t>
      </w:r>
      <w:r w:rsidRPr="00DC70A2">
        <w:rPr>
          <w:rFonts w:asciiTheme="majorHAnsi" w:hAnsiTheme="majorHAnsi" w:cstheme="majorHAnsi"/>
          <w:sz w:val="8"/>
          <w:szCs w:val="20"/>
        </w:rPr>
        <w:t xml:space="preserve"> accordingly </w:t>
      </w:r>
      <w:r w:rsidRPr="00DC70A2">
        <w:rPr>
          <w:rStyle w:val="StyleUnderline"/>
          <w:rFonts w:asciiTheme="majorHAnsi" w:hAnsiTheme="majorHAnsi" w:cstheme="majorHAnsi"/>
          <w:szCs w:val="20"/>
        </w:rPr>
        <w:t xml:space="preserve">its effective </w:t>
      </w:r>
      <w:r w:rsidRPr="00DC70A2">
        <w:rPr>
          <w:rStyle w:val="Emphasis"/>
          <w:rFonts w:asciiTheme="majorHAnsi" w:hAnsiTheme="majorHAnsi" w:cstheme="majorHAnsi"/>
          <w:szCs w:val="20"/>
        </w:rPr>
        <w:t>sovereignty as political subject</w:t>
      </w:r>
      <w:r w:rsidRPr="00DC70A2">
        <w:rPr>
          <w:rFonts w:asciiTheme="majorHAnsi" w:hAnsiTheme="majorHAnsi" w:cstheme="majorHAnsi"/>
          <w:sz w:val="8"/>
          <w:szCs w:val="20"/>
        </w:rPr>
        <w:t xml:space="preserve">. At the </w:t>
      </w:r>
      <w:r w:rsidRPr="00DC70A2">
        <w:rPr>
          <w:rFonts w:asciiTheme="majorHAnsi" w:hAnsiTheme="majorHAnsi" w:cstheme="majorHAnsi"/>
          <w:sz w:val="8"/>
          <w:szCs w:val="20"/>
        </w:rPr>
        <w:lastRenderedPageBreak/>
        <w:t xml:space="preserve">same time, </w:t>
      </w:r>
      <w:r w:rsidRPr="00DC70A2">
        <w:rPr>
          <w:rStyle w:val="StyleUnderline"/>
          <w:rFonts w:asciiTheme="majorHAnsi" w:hAnsiTheme="majorHAnsi" w:cstheme="majorHAnsi"/>
          <w:szCs w:val="20"/>
        </w:rPr>
        <w:t>it would reduce or even eliminate the capacity of</w:t>
      </w:r>
      <w:r w:rsidRPr="00DC70A2">
        <w:rPr>
          <w:rFonts w:asciiTheme="majorHAnsi" w:hAnsiTheme="majorHAnsi" w:cstheme="majorHAnsi"/>
          <w:sz w:val="8"/>
          <w:szCs w:val="20"/>
        </w:rPr>
        <w:t xml:space="preserve"> other </w:t>
      </w:r>
      <w:r w:rsidRPr="00DC70A2">
        <w:rPr>
          <w:rStyle w:val="StyleUnderline"/>
          <w:rFonts w:asciiTheme="majorHAnsi" w:hAnsiTheme="majorHAnsi" w:cstheme="majorHAnsi"/>
          <w:szCs w:val="20"/>
        </w:rPr>
        <w:t>political subjects to exercise an effective deterrent defense against U.S. intervention</w:t>
      </w:r>
      <w:r w:rsidRPr="00DC70A2">
        <w:rPr>
          <w:rFonts w:asciiTheme="majorHAnsi" w:hAnsiTheme="majorHAnsi" w:cstheme="majorHAnsi"/>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sidRPr="00DC70A2">
        <w:rPr>
          <w:rStyle w:val="StyleUnderline"/>
          <w:rFonts w:asciiTheme="majorHAnsi" w:hAnsiTheme="majorHAnsi" w:cstheme="majorHAnsi"/>
          <w:szCs w:val="20"/>
        </w:rPr>
        <w:t xml:space="preserve">the project of </w:t>
      </w:r>
      <w:r w:rsidRPr="00DC70A2">
        <w:rPr>
          <w:rStyle w:val="StyleUnderline"/>
          <w:rFonts w:asciiTheme="majorHAnsi" w:hAnsiTheme="majorHAnsi" w:cstheme="majorHAnsi"/>
          <w:szCs w:val="20"/>
          <w:highlight w:val="green"/>
        </w:rPr>
        <w:t>space control is constitutive of</w:t>
      </w:r>
      <w:r w:rsidRPr="00DC70A2">
        <w:rPr>
          <w:rStyle w:val="StyleUnderline"/>
          <w:rFonts w:asciiTheme="majorHAnsi" w:hAnsiTheme="majorHAnsi" w:cstheme="majorHAnsi"/>
          <w:szCs w:val="20"/>
        </w:rPr>
        <w:t xml:space="preserve"> the U.S. as expressly </w:t>
      </w:r>
      <w:r w:rsidRPr="00DC70A2">
        <w:rPr>
          <w:rStyle w:val="StyleUnderline"/>
          <w:rFonts w:asciiTheme="majorHAnsi" w:hAnsiTheme="majorHAnsi" w:cstheme="majorHAnsi"/>
          <w:szCs w:val="20"/>
          <w:highlight w:val="green"/>
        </w:rPr>
        <w:t>capitalist state</w:t>
      </w:r>
      <w:r w:rsidRPr="00DC70A2">
        <w:rPr>
          <w:rFonts w:asciiTheme="majorHAnsi" w:hAnsiTheme="majorHAnsi" w:cstheme="majorHAnsi"/>
          <w:sz w:val="8"/>
          <w:szCs w:val="20"/>
          <w:highlight w:val="green"/>
        </w:rPr>
        <w:t>—</w:t>
      </w:r>
      <w:r w:rsidRPr="00DC70A2">
        <w:rPr>
          <w:rStyle w:val="Emphasis"/>
          <w:rFonts w:asciiTheme="majorHAnsi" w:hAnsiTheme="majorHAnsi" w:cstheme="majorHAnsi"/>
          <w:szCs w:val="20"/>
        </w:rPr>
        <w:t>sovereign subject of a particular global socio-economic order</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In the second respect</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 xml:space="preserve">that moment of constitution is conjoined with the constitution of an </w:t>
      </w:r>
      <w:r w:rsidRPr="00DC70A2">
        <w:rPr>
          <w:rStyle w:val="Emphasis"/>
          <w:rFonts w:asciiTheme="majorHAnsi" w:hAnsiTheme="majorHAnsi" w:cstheme="majorHAnsi"/>
          <w:szCs w:val="20"/>
        </w:rPr>
        <w:t>exclusive—a singular—sovereignty</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 xml:space="preserve">in regard to the workings of that socio-economic order through the </w:t>
      </w:r>
      <w:r w:rsidRPr="00DC70A2">
        <w:rPr>
          <w:rStyle w:val="Emphasis"/>
          <w:rFonts w:asciiTheme="majorHAnsi" w:hAnsiTheme="majorHAnsi" w:cstheme="majorHAnsi"/>
          <w:szCs w:val="20"/>
        </w:rPr>
        <w:t>global commons of orbital space</w:t>
      </w:r>
      <w:r w:rsidRPr="00DC70A2">
        <w:rPr>
          <w:rStyle w:val="StyleUnderline"/>
          <w:rFonts w:asciiTheme="majorHAnsi" w:hAnsiTheme="majorHAnsi" w:cstheme="majorHAnsi"/>
          <w:szCs w:val="20"/>
        </w:rPr>
        <w:t xml:space="preserve">. </w:t>
      </w:r>
      <w:r w:rsidRPr="00DC70A2">
        <w:rPr>
          <w:rFonts w:asciiTheme="majorHAnsi" w:hAnsiTheme="majorHAnsi" w:cstheme="majorHAnsi"/>
          <w:sz w:val="8"/>
          <w:szCs w:val="20"/>
        </w:rPr>
        <w:t xml:space="preserve">Finally, </w:t>
      </w:r>
      <w:r w:rsidRPr="00DC70A2">
        <w:rPr>
          <w:rStyle w:val="StyleUnderline"/>
          <w:rFonts w:asciiTheme="majorHAnsi" w:hAnsiTheme="majorHAnsi" w:cstheme="majorHAnsi"/>
          <w:szCs w:val="20"/>
          <w:highlight w:val="green"/>
        </w:rPr>
        <w:t>the placing of weapons</w:t>
      </w:r>
      <w:r w:rsidRPr="00DC70A2">
        <w:rPr>
          <w:rStyle w:val="StyleUnderline"/>
          <w:rFonts w:asciiTheme="majorHAnsi" w:hAnsiTheme="majorHAnsi" w:cstheme="majorHAnsi"/>
          <w:szCs w:val="20"/>
        </w:rPr>
        <w:t xml:space="preserve"> in space capable of targeting objects on or near the Earth’s surface </w:t>
      </w:r>
      <w:r w:rsidRPr="00DC70A2">
        <w:rPr>
          <w:rStyle w:val="StyleUnderline"/>
          <w:rFonts w:asciiTheme="majorHAnsi" w:hAnsiTheme="majorHAnsi" w:cstheme="majorHAnsi"/>
          <w:szCs w:val="20"/>
          <w:highlight w:val="green"/>
        </w:rPr>
        <w:t xml:space="preserve">creates </w:t>
      </w:r>
      <w:r w:rsidRPr="00DC70A2">
        <w:rPr>
          <w:rStyle w:val="Emphasis"/>
          <w:rFonts w:asciiTheme="majorHAnsi" w:hAnsiTheme="majorHAnsi" w:cstheme="majorHAnsi"/>
          <w:szCs w:val="20"/>
        </w:rPr>
        <w:t xml:space="preserve">a new form of </w:t>
      </w:r>
      <w:r w:rsidRPr="00DC70A2">
        <w:rPr>
          <w:rStyle w:val="Emphasis"/>
          <w:rFonts w:asciiTheme="majorHAnsi" w:hAnsiTheme="majorHAnsi" w:cstheme="majorHAnsi"/>
          <w:szCs w:val="20"/>
          <w:highlight w:val="green"/>
        </w:rPr>
        <w:t>territorial rule</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Whereas modern military action has been concerned principally with occupying</w:t>
      </w:r>
      <w:r w:rsidRPr="00DC70A2">
        <w:rPr>
          <w:rFonts w:asciiTheme="majorHAnsi" w:hAnsiTheme="majorHAnsi" w:cstheme="majorHAnsi"/>
          <w:sz w:val="8"/>
          <w:szCs w:val="20"/>
        </w:rPr>
        <w:t xml:space="preserve"> and controlling </w:t>
      </w:r>
      <w:r w:rsidRPr="00DC70A2">
        <w:rPr>
          <w:rStyle w:val="StyleUnderline"/>
          <w:rFonts w:asciiTheme="majorHAnsi" w:hAnsiTheme="majorHAnsi" w:cstheme="majorHAnsi"/>
          <w:szCs w:val="20"/>
        </w:rPr>
        <w:t>territory</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and whereas modern sovereignty is</w:t>
      </w:r>
      <w:r w:rsidRPr="00DC70A2">
        <w:rPr>
          <w:rFonts w:asciiTheme="majorHAnsi" w:hAnsiTheme="majorHAnsi" w:cstheme="majorHAnsi"/>
          <w:sz w:val="8"/>
          <w:szCs w:val="20"/>
        </w:rPr>
        <w:t xml:space="preserve"> accordingly </w:t>
      </w:r>
      <w:r w:rsidRPr="00DC70A2">
        <w:rPr>
          <w:rStyle w:val="StyleUnderline"/>
          <w:rFonts w:asciiTheme="majorHAnsi" w:hAnsiTheme="majorHAnsi" w:cstheme="majorHAnsi"/>
          <w:szCs w:val="20"/>
        </w:rPr>
        <w:t>territorially defined</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this form of weaponization of space would dispense with the need for such cumbersome military practices</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 xml:space="preserve">and the pretense of </w:t>
      </w:r>
      <w:r w:rsidRPr="00DC70A2">
        <w:rPr>
          <w:rStyle w:val="Emphasis"/>
          <w:rFonts w:asciiTheme="majorHAnsi" w:hAnsiTheme="majorHAnsi" w:cstheme="majorHAnsi"/>
          <w:szCs w:val="20"/>
        </w:rPr>
        <w:t>sovereign territorial authority</w:t>
      </w:r>
      <w:r w:rsidRPr="00DC70A2">
        <w:rPr>
          <w:rFonts w:asciiTheme="majorHAnsi" w:hAnsiTheme="majorHAnsi" w:cstheme="majorHAnsi"/>
          <w:sz w:val="8"/>
          <w:szCs w:val="20"/>
        </w:rPr>
        <w:t xml:space="preserve">. Instead, </w:t>
      </w:r>
      <w:r w:rsidRPr="00DC70A2">
        <w:rPr>
          <w:rStyle w:val="Emphasis"/>
          <w:rFonts w:asciiTheme="majorHAnsi" w:hAnsiTheme="majorHAnsi" w:cstheme="majorHAnsi"/>
          <w:szCs w:val="20"/>
          <w:highlight w:val="green"/>
        </w:rPr>
        <w:t>through</w:t>
      </w:r>
      <w:r w:rsidRPr="00DC70A2">
        <w:rPr>
          <w:rStyle w:val="Emphasis"/>
          <w:rFonts w:asciiTheme="majorHAnsi" w:hAnsiTheme="majorHAnsi" w:cstheme="majorHAnsi"/>
          <w:szCs w:val="20"/>
        </w:rPr>
        <w:t xml:space="preserve"> increased </w:t>
      </w:r>
      <w:r w:rsidRPr="00DC70A2">
        <w:rPr>
          <w:rStyle w:val="Emphasis"/>
          <w:rFonts w:asciiTheme="majorHAnsi" w:hAnsiTheme="majorHAnsi" w:cstheme="majorHAnsi"/>
          <w:szCs w:val="20"/>
          <w:highlight w:val="green"/>
        </w:rPr>
        <w:t xml:space="preserve">precision in </w:t>
      </w:r>
      <w:r w:rsidRPr="00DC70A2">
        <w:rPr>
          <w:rStyle w:val="Emphasis"/>
          <w:rFonts w:asciiTheme="majorHAnsi" w:hAnsiTheme="majorHAnsi" w:cstheme="majorHAnsi"/>
          <w:szCs w:val="20"/>
        </w:rPr>
        <w:t xml:space="preserve">space-based </w:t>
      </w:r>
      <w:r w:rsidRPr="00DC70A2">
        <w:rPr>
          <w:rStyle w:val="Emphasis"/>
          <w:rFonts w:asciiTheme="majorHAnsi" w:hAnsiTheme="majorHAnsi" w:cstheme="majorHAnsi"/>
          <w:szCs w:val="20"/>
          <w:highlight w:val="green"/>
        </w:rPr>
        <w:t>weapons</w:t>
      </w:r>
      <w:r w:rsidRPr="00DC70A2">
        <w:rPr>
          <w:rStyle w:val="Emphasis"/>
          <w:rFonts w:asciiTheme="majorHAnsi" w:hAnsiTheme="majorHAnsi" w:cstheme="majorHAnsi"/>
          <w:szCs w:val="20"/>
        </w:rPr>
        <w:t xml:space="preserve"> systems</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highlight w:val="green"/>
        </w:rPr>
        <w:t>combined with</w:t>
      </w:r>
      <w:r w:rsidRPr="00DC70A2">
        <w:rPr>
          <w:rStyle w:val="StyleUnderline"/>
          <w:rFonts w:asciiTheme="majorHAnsi" w:hAnsiTheme="majorHAnsi" w:cstheme="majorHAnsi"/>
          <w:szCs w:val="20"/>
        </w:rPr>
        <w:t xml:space="preserve"> the </w:t>
      </w:r>
      <w:r w:rsidRPr="00DC70A2">
        <w:rPr>
          <w:rStyle w:val="StyleUnderline"/>
          <w:rFonts w:asciiTheme="majorHAnsi" w:hAnsiTheme="majorHAnsi" w:cstheme="majorHAnsi"/>
          <w:szCs w:val="20"/>
          <w:highlight w:val="green"/>
        </w:rPr>
        <w:t xml:space="preserve">ability to </w:t>
      </w:r>
      <w:r w:rsidRPr="00DC70A2">
        <w:rPr>
          <w:rStyle w:val="StyleUnderline"/>
          <w:rFonts w:asciiTheme="majorHAnsi" w:hAnsiTheme="majorHAnsi" w:cstheme="majorHAnsi"/>
          <w:szCs w:val="20"/>
        </w:rPr>
        <w:t xml:space="preserve">target and </w:t>
      </w:r>
      <w:r w:rsidRPr="00DC70A2">
        <w:rPr>
          <w:rStyle w:val="StyleUnderline"/>
          <w:rFonts w:asciiTheme="majorHAnsi" w:hAnsiTheme="majorHAnsi" w:cstheme="majorHAnsi"/>
          <w:szCs w:val="20"/>
          <w:highlight w:val="green"/>
        </w:rPr>
        <w:t>attack</w:t>
      </w:r>
      <w:r w:rsidRPr="00DC70A2">
        <w:rPr>
          <w:rStyle w:val="StyleUnderline"/>
          <w:rFonts w:asciiTheme="majorHAnsi" w:hAnsiTheme="majorHAnsi" w:cstheme="majorHAnsi"/>
          <w:szCs w:val="20"/>
        </w:rPr>
        <w:t xml:space="preserve"> </w:t>
      </w:r>
      <w:r w:rsidRPr="00DC70A2">
        <w:rPr>
          <w:rStyle w:val="Emphasis"/>
          <w:rFonts w:asciiTheme="majorHAnsi" w:hAnsiTheme="majorHAnsi" w:cstheme="majorHAnsi"/>
          <w:szCs w:val="20"/>
          <w:highlight w:val="green"/>
        </w:rPr>
        <w:t>anywhere on the Earth</w:t>
      </w:r>
      <w:r w:rsidRPr="00DC70A2">
        <w:rPr>
          <w:rFonts w:asciiTheme="majorHAnsi" w:hAnsiTheme="majorHAnsi" w:cstheme="majorHAnsi"/>
          <w:sz w:val="8"/>
          <w:szCs w:val="20"/>
          <w:highlight w:val="green"/>
        </w:rPr>
        <w:t xml:space="preserve"> </w:t>
      </w:r>
      <w:r w:rsidRPr="00DC70A2">
        <w:rPr>
          <w:rStyle w:val="StyleUnderline"/>
          <w:rFonts w:asciiTheme="majorHAnsi" w:hAnsiTheme="majorHAnsi" w:cstheme="majorHAnsi"/>
          <w:szCs w:val="20"/>
        </w:rPr>
        <w:t xml:space="preserve">on a very </w:t>
      </w:r>
      <w:r w:rsidRPr="00DC70A2">
        <w:rPr>
          <w:rStyle w:val="Emphasis"/>
          <w:rFonts w:asciiTheme="majorHAnsi" w:hAnsiTheme="majorHAnsi" w:cstheme="majorHAnsi"/>
          <w:szCs w:val="20"/>
        </w:rPr>
        <w:t>short notice</w:t>
      </w:r>
      <w:r w:rsidRPr="00DC70A2">
        <w:rPr>
          <w:rFonts w:asciiTheme="majorHAnsi" w:hAnsiTheme="majorHAnsi" w:cstheme="majorHAnsi"/>
          <w:sz w:val="8"/>
          <w:szCs w:val="20"/>
        </w:rPr>
        <w:t>—</w:t>
      </w:r>
      <w:r w:rsidRPr="00DC70A2">
        <w:rPr>
          <w:rStyle w:val="StyleUnderline"/>
          <w:rFonts w:asciiTheme="majorHAnsi" w:hAnsiTheme="majorHAnsi" w:cstheme="majorHAnsi"/>
          <w:szCs w:val="20"/>
        </w:rPr>
        <w:t xml:space="preserve">ranging from </w:t>
      </w:r>
      <w:r w:rsidRPr="00DC70A2">
        <w:rPr>
          <w:rStyle w:val="Emphasis"/>
          <w:rFonts w:asciiTheme="majorHAnsi" w:hAnsiTheme="majorHAnsi" w:cstheme="majorHAnsi"/>
          <w:szCs w:val="20"/>
        </w:rPr>
        <w:t>minutes to seconds</w:t>
      </w:r>
      <w:r w:rsidRPr="00DC70A2">
        <w:rPr>
          <w:rFonts w:asciiTheme="majorHAnsi" w:hAnsiTheme="majorHAnsi" w:cstheme="majorHAnsi"/>
          <w:sz w:val="8"/>
          <w:szCs w:val="20"/>
        </w:rPr>
        <w:t xml:space="preserve"> depending upon the weapon system—</w:t>
      </w:r>
      <w:r w:rsidRPr="00DC70A2">
        <w:rPr>
          <w:rStyle w:val="StyleUnderline"/>
          <w:rFonts w:asciiTheme="majorHAnsi" w:hAnsiTheme="majorHAnsi" w:cstheme="majorHAnsi"/>
          <w:szCs w:val="20"/>
        </w:rPr>
        <w:t xml:space="preserve">it </w:t>
      </w:r>
      <w:r w:rsidRPr="00DC70A2">
        <w:rPr>
          <w:rStyle w:val="StyleUnderline"/>
          <w:rFonts w:asciiTheme="majorHAnsi" w:hAnsiTheme="majorHAnsi" w:cstheme="majorHAnsi"/>
          <w:szCs w:val="20"/>
          <w:highlight w:val="green"/>
        </w:rPr>
        <w:t>becomes possible to</w:t>
      </w:r>
      <w:r w:rsidRPr="00DC70A2">
        <w:rPr>
          <w:rStyle w:val="StyleUnderline"/>
          <w:rFonts w:asciiTheme="majorHAnsi" w:hAnsiTheme="majorHAnsi" w:cstheme="majorHAnsi"/>
          <w:szCs w:val="20"/>
        </w:rPr>
        <w:t xml:space="preserve"> “</w:t>
      </w:r>
      <w:r w:rsidRPr="00DC70A2">
        <w:rPr>
          <w:rStyle w:val="Emphasis"/>
          <w:rFonts w:asciiTheme="majorHAnsi" w:hAnsiTheme="majorHAnsi" w:cstheme="majorHAnsi"/>
          <w:szCs w:val="20"/>
          <w:highlight w:val="green"/>
        </w:rPr>
        <w:t>surveil and punish</w:t>
      </w:r>
      <w:r w:rsidRPr="00DC70A2">
        <w:rPr>
          <w:rStyle w:val="Emphasis"/>
          <w:rFonts w:asciiTheme="majorHAnsi" w:hAnsiTheme="majorHAnsi" w:cstheme="majorHAnsi"/>
          <w:szCs w:val="20"/>
        </w:rPr>
        <w:t xml:space="preserve">” any potential </w:t>
      </w:r>
      <w:r w:rsidRPr="00DC70A2">
        <w:rPr>
          <w:rStyle w:val="Emphasis"/>
          <w:rFonts w:asciiTheme="majorHAnsi" w:hAnsiTheme="majorHAnsi" w:cstheme="majorHAnsi"/>
          <w:szCs w:val="20"/>
          <w:highlight w:val="green"/>
        </w:rPr>
        <w:t>enemy of</w:t>
      </w:r>
      <w:r w:rsidRPr="00DC70A2">
        <w:rPr>
          <w:rStyle w:val="Emphasis"/>
          <w:rFonts w:asciiTheme="majorHAnsi" w:hAnsiTheme="majorHAnsi" w:cstheme="majorHAnsi"/>
          <w:szCs w:val="20"/>
        </w:rPr>
        <w:t xml:space="preserve"> such </w:t>
      </w:r>
      <w:r w:rsidRPr="00DC70A2">
        <w:rPr>
          <w:rStyle w:val="Emphasis"/>
          <w:rFonts w:asciiTheme="majorHAnsi" w:hAnsiTheme="majorHAnsi" w:cstheme="majorHAnsi"/>
          <w:szCs w:val="20"/>
          <w:highlight w:val="green"/>
        </w:rPr>
        <w:t>a</w:t>
      </w:r>
      <w:r w:rsidRPr="00DC70A2">
        <w:rPr>
          <w:rStyle w:val="Emphasis"/>
          <w:rFonts w:asciiTheme="majorHAnsi" w:hAnsiTheme="majorHAnsi" w:cstheme="majorHAnsi"/>
          <w:szCs w:val="20"/>
        </w:rPr>
        <w:t xml:space="preserve"> </w:t>
      </w:r>
      <w:r w:rsidRPr="00DC70A2">
        <w:rPr>
          <w:rStyle w:val="Emphasis"/>
          <w:rFonts w:asciiTheme="majorHAnsi" w:hAnsiTheme="majorHAnsi" w:cstheme="majorHAnsi"/>
          <w:szCs w:val="20"/>
          <w:highlight w:val="green"/>
        </w:rPr>
        <w:t>system</w:t>
      </w:r>
      <w:r w:rsidRPr="00DC70A2">
        <w:rPr>
          <w:rFonts w:asciiTheme="majorHAnsi" w:hAnsiTheme="majorHAnsi" w:cstheme="majorHAnsi"/>
          <w:sz w:val="8"/>
          <w:szCs w:val="20"/>
        </w:rPr>
        <w:t xml:space="preserve">.49 </w:t>
      </w:r>
      <w:r w:rsidRPr="00DC70A2">
        <w:rPr>
          <w:rFonts w:asciiTheme="majorHAnsi" w:hAnsiTheme="majorHAnsi" w:cstheme="majorHAnsi"/>
          <w:sz w:val="8"/>
        </w:rPr>
        <w:t xml:space="preserve">This is </w:t>
      </w:r>
      <w:r w:rsidRPr="00DC70A2">
        <w:rPr>
          <w:rFonts w:asciiTheme="majorHAnsi" w:hAnsiTheme="majorHAnsi" w:cstheme="majorHAnsi"/>
          <w:sz w:val="8"/>
          <w:szCs w:val="20"/>
        </w:rPr>
        <w:t xml:space="preserve">constitutive of a globally singular sovereign, capable of deciding the exception for the entirety of humanity, with no terrestrial “outside” to the scope of its sovereignty.50 Our argument, in simple terms, is that the militarization of space reconstitutes and alters the social production of political society in three interlocked ways that are rooted respectively in three distinct forms of putting economies/cartographies of violence into practice in outer space. The conjoint effect of those three processes of reconstitution is to substitute the consolidation of an extra-territorial system of rule—which we refer to as empire of the future—for the competitive sovereignties of the modern states-system. 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The doctrine of space control has emerged in the U.S. military out of the belief that assets in space represent a potential target for enemies of the U.S.56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Notice how this description of space control discusses space in terms of a set of capital assets that should be protected from external threats.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the doctrine of space control is part and parcel of an ongoing process of such primitive accumulation.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space control bears significantly on the production of political subjectivities.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because as they expanded westward settlers in the U.S. had to continually adapt to a new environment, they became increasingly “American”. The theme of the frontier as essential for American identity has had a significant discursive role in U.S. imperialist expansion.61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By expanding into and taking control of the “final frontier” the U.S. is continuing to renew an exceptional—an exclusive—identity by adapting itself to the harsh realities of a new environment. So, the doctrine of space control can be read as extending U.S. sovereignty into orbit.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this doctrine of space control is part of the ongoing re-production of American subjects as “Americans”. Embedded within space control is the notion that space is a new frontier.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Force application entails using weapons either based in space or passing through space to attack targets within Earth’s atmosphere.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DC70A2">
        <w:rPr>
          <w:rStyle w:val="Emphasis"/>
          <w:rFonts w:asciiTheme="majorHAnsi" w:hAnsiTheme="majorHAnsi" w:cstheme="majorHAnsi"/>
          <w:szCs w:val="20"/>
          <w:highlight w:val="green"/>
        </w:rPr>
        <w:t>the only practical use</w:t>
      </w:r>
      <w:r w:rsidRPr="00DC70A2">
        <w:rPr>
          <w:rStyle w:val="Emphasis"/>
          <w:rFonts w:asciiTheme="majorHAnsi" w:hAnsiTheme="majorHAnsi" w:cstheme="majorHAnsi"/>
          <w:szCs w:val="20"/>
        </w:rPr>
        <w:t xml:space="preserve"> for this weapon </w:t>
      </w:r>
      <w:r w:rsidRPr="00DC70A2">
        <w:rPr>
          <w:rStyle w:val="Emphasis"/>
          <w:rFonts w:asciiTheme="majorHAnsi" w:hAnsiTheme="majorHAnsi" w:cstheme="majorHAnsi"/>
          <w:szCs w:val="20"/>
          <w:highlight w:val="green"/>
        </w:rPr>
        <w:t>is in an imperial project</w:t>
      </w:r>
      <w:r w:rsidRPr="00DC70A2">
        <w:rPr>
          <w:rFonts w:asciiTheme="majorHAnsi" w:hAnsiTheme="majorHAnsi" w:cstheme="majorHAnsi"/>
          <w:sz w:val="8"/>
          <w:szCs w:val="20"/>
        </w:rPr>
        <w:t xml:space="preserve">! The chief advantage of space weapons is their ability on very short notice to attack a target that is out of reach of conventional forces. What places these targets “out of reach” is the sovereignty of other states as exercised through those states’ abilities to defend their territory, control their airspace, and/or participate (jointly) 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w:t>
      </w:r>
      <w:r w:rsidRPr="00DC70A2">
        <w:rPr>
          <w:rFonts w:asciiTheme="majorHAnsi" w:hAnsiTheme="majorHAnsi" w:cstheme="majorHAnsi"/>
          <w:sz w:val="8"/>
          <w:szCs w:val="20"/>
        </w:rPr>
        <w:lastRenderedPageBreak/>
        <w:t xml:space="preserve">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 If our argument is even half correct, the claim with which this paper began—that modes of political killing have important effects—would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Imagining resistance Given these grim prospects for a de-territorialized global rule of late-modern empire, are there any possibilities for resistance?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sidRPr="00DC70A2">
        <w:rPr>
          <w:rStyle w:val="StyleUnderline"/>
          <w:rFonts w:asciiTheme="majorHAnsi" w:hAnsiTheme="majorHAnsi" w:cstheme="majorHAnsi"/>
          <w:szCs w:val="20"/>
        </w:rPr>
        <w:t>While it is difficult to imagine what precise form resistance to these systems might take, it is not unreasonable to conclude that even in a context of space-based empire</w:t>
      </w:r>
      <w:r w:rsidRPr="00DC70A2">
        <w:rPr>
          <w:rFonts w:asciiTheme="majorHAnsi" w:hAnsiTheme="majorHAnsi" w:cstheme="majorHAnsi"/>
          <w:sz w:val="8"/>
          <w:szCs w:val="20"/>
        </w:rPr>
        <w:t xml:space="preserve">, </w:t>
      </w:r>
      <w:r w:rsidRPr="00DC70A2">
        <w:rPr>
          <w:rStyle w:val="Emphasis"/>
          <w:rFonts w:asciiTheme="majorHAnsi" w:hAnsiTheme="majorHAnsi" w:cstheme="majorHAnsi"/>
          <w:szCs w:val="20"/>
        </w:rPr>
        <w:t xml:space="preserve">some for of </w:t>
      </w:r>
      <w:r w:rsidRPr="00DC70A2">
        <w:rPr>
          <w:rStyle w:val="Emphasis"/>
          <w:rFonts w:asciiTheme="majorHAnsi" w:hAnsiTheme="majorHAnsi" w:cstheme="majorHAnsi"/>
          <w:szCs w:val="20"/>
          <w:highlight w:val="green"/>
        </w:rPr>
        <w:t>political</w:t>
      </w:r>
      <w:r w:rsidRPr="00DC70A2">
        <w:rPr>
          <w:rStyle w:val="Emphasis"/>
          <w:rFonts w:asciiTheme="majorHAnsi" w:hAnsiTheme="majorHAnsi" w:cstheme="majorHAnsi"/>
          <w:szCs w:val="20"/>
        </w:rPr>
        <w:t xml:space="preserve"> and military </w:t>
      </w:r>
      <w:r w:rsidRPr="00DC70A2">
        <w:rPr>
          <w:rStyle w:val="Emphasis"/>
          <w:rFonts w:asciiTheme="majorHAnsi" w:hAnsiTheme="majorHAnsi" w:cstheme="majorHAnsi"/>
          <w:szCs w:val="20"/>
          <w:highlight w:val="green"/>
        </w:rPr>
        <w:t>resistance will be possible</w:t>
      </w:r>
      <w:r w:rsidRPr="00DC70A2">
        <w:rPr>
          <w:rStyle w:val="Emphasis"/>
          <w:rFonts w:asciiTheme="majorHAnsi" w:hAnsiTheme="majorHAnsi" w:cstheme="majorHAnsi"/>
          <w:szCs w:val="20"/>
        </w:rPr>
        <w:t xml:space="preserve">. </w:t>
      </w:r>
      <w:r w:rsidRPr="00DC70A2">
        <w:rPr>
          <w:rFonts w:asciiTheme="majorHAnsi" w:hAnsiTheme="majorHAnsi" w:cstheme="majorHAnsi"/>
          <w:sz w:val="8"/>
          <w:szCs w:val="20"/>
        </w:rPr>
        <w:t xml:space="preserve">That being said, just because resistance to space-based empire is a possibility, </w:t>
      </w:r>
      <w:r w:rsidRPr="00DC70A2">
        <w:rPr>
          <w:rStyle w:val="StyleUnderline"/>
          <w:rFonts w:asciiTheme="majorHAnsi" w:hAnsiTheme="majorHAnsi" w:cstheme="majorHAnsi"/>
          <w:szCs w:val="20"/>
        </w:rPr>
        <w:t xml:space="preserve">it by no means follows that </w:t>
      </w:r>
      <w:r w:rsidRPr="00DC70A2">
        <w:rPr>
          <w:rStyle w:val="Emphasis"/>
          <w:rFonts w:asciiTheme="majorHAnsi" w:hAnsiTheme="majorHAnsi" w:cstheme="majorHAnsi"/>
          <w:szCs w:val="20"/>
        </w:rPr>
        <w:t>such space-based empires are either inevitable or desirable</w:t>
      </w:r>
      <w:r w:rsidRPr="00DC70A2">
        <w:rPr>
          <w:rStyle w:val="StyleUnderline"/>
          <w:rFonts w:asciiTheme="majorHAnsi" w:hAnsiTheme="majorHAnsi" w:cstheme="majorHAnsi"/>
          <w:szCs w:val="20"/>
        </w:rPr>
        <w:t xml:space="preserve">. That is why we believe that </w:t>
      </w:r>
      <w:r w:rsidRPr="00DC70A2">
        <w:rPr>
          <w:rStyle w:val="StyleUnderline"/>
          <w:rFonts w:asciiTheme="majorHAnsi" w:hAnsiTheme="majorHAnsi" w:cstheme="majorHAnsi"/>
          <w:szCs w:val="20"/>
          <w:highlight w:val="green"/>
        </w:rPr>
        <w:t>resistance</w:t>
      </w:r>
      <w:r w:rsidRPr="00DC70A2">
        <w:rPr>
          <w:rStyle w:val="StyleUnderline"/>
          <w:rFonts w:asciiTheme="majorHAnsi" w:hAnsiTheme="majorHAnsi" w:cstheme="majorHAnsi"/>
          <w:szCs w:val="20"/>
        </w:rPr>
        <w:t xml:space="preserve"> to placing weapons in space </w:t>
      </w:r>
      <w:r w:rsidRPr="00DC70A2">
        <w:rPr>
          <w:rStyle w:val="Emphasis"/>
          <w:rFonts w:asciiTheme="majorHAnsi" w:hAnsiTheme="majorHAnsi" w:cstheme="majorHAnsi"/>
          <w:szCs w:val="20"/>
          <w:highlight w:val="green"/>
        </w:rPr>
        <w:t>must begin now</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 xml:space="preserve">Such resistance could take </w:t>
      </w:r>
      <w:r w:rsidRPr="00DC70A2">
        <w:rPr>
          <w:rStyle w:val="Emphasis"/>
          <w:rFonts w:asciiTheme="majorHAnsi" w:hAnsiTheme="majorHAnsi" w:cstheme="majorHAnsi"/>
          <w:szCs w:val="20"/>
        </w:rPr>
        <w:t>several forms</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 xml:space="preserve">In the last 15 years social constructivists have made a convincing case that taboos against the use of chemical weapons, nuclear weapons and land mines have </w:t>
      </w:r>
      <w:r w:rsidRPr="00DC70A2">
        <w:rPr>
          <w:rStyle w:val="Emphasis"/>
          <w:rFonts w:asciiTheme="majorHAnsi" w:hAnsiTheme="majorHAnsi" w:cstheme="majorHAnsi"/>
          <w:szCs w:val="20"/>
        </w:rPr>
        <w:t>shamed states into abstaining from using these weapons</w:t>
      </w:r>
      <w:r w:rsidRPr="00DC70A2">
        <w:rPr>
          <w:rFonts w:asciiTheme="majorHAnsi" w:hAnsiTheme="majorHAnsi" w:cstheme="majorHAnsi"/>
          <w:sz w:val="8"/>
          <w:szCs w:val="20"/>
        </w:rPr>
        <w:t xml:space="preserve">.76 </w:t>
      </w:r>
      <w:r w:rsidRPr="00DC70A2">
        <w:rPr>
          <w:rStyle w:val="StyleUnderline"/>
          <w:rFonts w:asciiTheme="majorHAnsi" w:hAnsiTheme="majorHAnsi" w:cstheme="majorHAnsi"/>
          <w:szCs w:val="20"/>
          <w:highlight w:val="green"/>
        </w:rPr>
        <w:t>IR scholars should build on</w:t>
      </w:r>
      <w:r w:rsidRPr="00DC70A2">
        <w:rPr>
          <w:rStyle w:val="StyleUnderline"/>
          <w:rFonts w:asciiTheme="majorHAnsi" w:hAnsiTheme="majorHAnsi" w:cstheme="majorHAnsi"/>
          <w:szCs w:val="20"/>
        </w:rPr>
        <w:t xml:space="preserve"> this </w:t>
      </w:r>
      <w:r w:rsidRPr="00DC70A2">
        <w:rPr>
          <w:rStyle w:val="StyleUnderline"/>
          <w:rFonts w:asciiTheme="majorHAnsi" w:hAnsiTheme="majorHAnsi" w:cstheme="majorHAnsi"/>
          <w:szCs w:val="20"/>
          <w:highlight w:val="green"/>
        </w:rPr>
        <w:t xml:space="preserve">research to </w:t>
      </w:r>
      <w:r w:rsidRPr="00DC70A2">
        <w:rPr>
          <w:rStyle w:val="StyleUnderline"/>
          <w:rFonts w:asciiTheme="majorHAnsi" w:hAnsiTheme="majorHAnsi" w:cstheme="majorHAnsi"/>
          <w:szCs w:val="20"/>
        </w:rPr>
        <w:t>focus on</w:t>
      </w:r>
      <w:r w:rsidRPr="00DC70A2">
        <w:rPr>
          <w:rStyle w:val="StyleUnderline"/>
          <w:rFonts w:asciiTheme="majorHAnsi" w:hAnsiTheme="majorHAnsi" w:cstheme="majorHAnsi"/>
          <w:szCs w:val="20"/>
          <w:highlight w:val="green"/>
        </w:rPr>
        <w:t xml:space="preserve"> creat</w:t>
      </w:r>
      <w:r w:rsidRPr="00DC70A2">
        <w:rPr>
          <w:rStyle w:val="StyleUnderline"/>
          <w:rFonts w:asciiTheme="majorHAnsi" w:hAnsiTheme="majorHAnsi" w:cstheme="majorHAnsi"/>
          <w:szCs w:val="20"/>
        </w:rPr>
        <w:t xml:space="preserve">ing </w:t>
      </w:r>
      <w:r w:rsidRPr="00DC70A2">
        <w:rPr>
          <w:rStyle w:val="StyleUnderline"/>
          <w:rFonts w:asciiTheme="majorHAnsi" w:hAnsiTheme="majorHAnsi" w:cstheme="majorHAnsi"/>
          <w:szCs w:val="20"/>
          <w:highlight w:val="green"/>
        </w:rPr>
        <w:t xml:space="preserve">a </w:t>
      </w:r>
      <w:r w:rsidRPr="00DC70A2">
        <w:rPr>
          <w:rStyle w:val="Emphasis"/>
          <w:rFonts w:asciiTheme="majorHAnsi" w:hAnsiTheme="majorHAnsi" w:cstheme="majorHAnsi"/>
          <w:szCs w:val="20"/>
          <w:highlight w:val="green"/>
        </w:rPr>
        <w:t>taboo</w:t>
      </w:r>
      <w:r w:rsidRPr="00DC70A2">
        <w:rPr>
          <w:rStyle w:val="Emphasis"/>
          <w:rFonts w:asciiTheme="majorHAnsi" w:hAnsiTheme="majorHAnsi" w:cstheme="majorHAnsi"/>
          <w:szCs w:val="20"/>
        </w:rPr>
        <w:t xml:space="preserve"> against the use</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and</w:t>
      </w:r>
      <w:r w:rsidRPr="00DC70A2">
        <w:rPr>
          <w:rFonts w:asciiTheme="majorHAnsi" w:hAnsiTheme="majorHAnsi" w:cstheme="majorHAnsi"/>
          <w:sz w:val="8"/>
          <w:szCs w:val="20"/>
        </w:rPr>
        <w:t xml:space="preserve"> hopefully even </w:t>
      </w:r>
      <w:r w:rsidRPr="00DC70A2">
        <w:rPr>
          <w:rStyle w:val="Emphasis"/>
          <w:rFonts w:asciiTheme="majorHAnsi" w:hAnsiTheme="majorHAnsi" w:cstheme="majorHAnsi"/>
          <w:szCs w:val="20"/>
        </w:rPr>
        <w:t>the development of space weapons.</w:t>
      </w:r>
      <w:r w:rsidRPr="00DC70A2">
        <w:rPr>
          <w:rFonts w:asciiTheme="majorHAnsi" w:hAnsiTheme="majorHAnsi" w:cstheme="majorHAnsi"/>
          <w:sz w:val="8"/>
          <w:szCs w:val="20"/>
        </w:rPr>
        <w:t xml:space="preserve"> Second, </w:t>
      </w:r>
      <w:r w:rsidRPr="00DC70A2">
        <w:rPr>
          <w:rStyle w:val="Emphasis"/>
          <w:rFonts w:asciiTheme="majorHAnsi" w:hAnsiTheme="majorHAnsi" w:cstheme="majorHAnsi"/>
          <w:szCs w:val="20"/>
          <w:highlight w:val="green"/>
        </w:rPr>
        <w:t xml:space="preserve">there is a need to educate the public </w:t>
      </w:r>
      <w:r w:rsidRPr="00DC70A2">
        <w:rPr>
          <w:rStyle w:val="Emphasis"/>
          <w:rFonts w:asciiTheme="majorHAnsi" w:hAnsiTheme="majorHAnsi" w:cstheme="majorHAnsi"/>
          <w:szCs w:val="20"/>
        </w:rPr>
        <w:t>about the dangerous consequences of placing weapons in space</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As of this moment</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most information about weapons in space is produced by defense agencies and related think tanks with a vested interest in them</w:t>
      </w:r>
      <w:r w:rsidRPr="00DC70A2">
        <w:rPr>
          <w:rFonts w:asciiTheme="majorHAnsi" w:hAnsiTheme="majorHAnsi" w:cstheme="majorHAnsi"/>
          <w:sz w:val="8"/>
          <w:szCs w:val="20"/>
        </w:rPr>
        <w:t xml:space="preserve">. As such, </w:t>
      </w:r>
      <w:r w:rsidRPr="00DC70A2">
        <w:rPr>
          <w:rStyle w:val="Emphasis"/>
          <w:rFonts w:asciiTheme="majorHAnsi" w:hAnsiTheme="majorHAnsi" w:cstheme="majorHAnsi"/>
          <w:szCs w:val="20"/>
        </w:rPr>
        <w:t xml:space="preserve">most </w:t>
      </w:r>
      <w:r w:rsidRPr="00DC70A2">
        <w:rPr>
          <w:rStyle w:val="Emphasis"/>
          <w:rFonts w:asciiTheme="majorHAnsi" w:hAnsiTheme="majorHAnsi" w:cstheme="majorHAnsi"/>
          <w:szCs w:val="20"/>
          <w:highlight w:val="green"/>
        </w:rPr>
        <w:t>research</w:t>
      </w:r>
      <w:r w:rsidRPr="00DC70A2">
        <w:rPr>
          <w:rStyle w:val="Emphasis"/>
          <w:rFonts w:asciiTheme="majorHAnsi" w:hAnsiTheme="majorHAnsi" w:cstheme="majorHAnsi"/>
          <w:szCs w:val="20"/>
        </w:rPr>
        <w:t xml:space="preserve"> largely </w:t>
      </w:r>
      <w:r w:rsidRPr="00DC70A2">
        <w:rPr>
          <w:rStyle w:val="Emphasis"/>
          <w:rFonts w:asciiTheme="majorHAnsi" w:hAnsiTheme="majorHAnsi" w:cstheme="majorHAnsi"/>
          <w:szCs w:val="20"/>
          <w:highlight w:val="green"/>
        </w:rPr>
        <w:t>ignores the dangers</w:t>
      </w:r>
      <w:r w:rsidRPr="00DC70A2">
        <w:rPr>
          <w:rStyle w:val="Emphasis"/>
          <w:rFonts w:asciiTheme="majorHAnsi" w:hAnsiTheme="majorHAnsi" w:cstheme="majorHAnsi"/>
          <w:szCs w:val="20"/>
        </w:rPr>
        <w:t xml:space="preserve"> of these weapons</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highlight w:val="green"/>
        </w:rPr>
        <w:t>An increased awareness</w:t>
      </w:r>
      <w:r w:rsidRPr="00DC70A2">
        <w:rPr>
          <w:rStyle w:val="StyleUnderline"/>
          <w:rFonts w:asciiTheme="majorHAnsi" w:hAnsiTheme="majorHAnsi" w:cstheme="majorHAnsi"/>
          <w:szCs w:val="20"/>
        </w:rPr>
        <w:t xml:space="preserve"> of those dangers</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not only to those potentially targeted by such weapons but also citizens of countries such as the U.S. that</w:t>
      </w:r>
      <w:r w:rsidRPr="00DC70A2">
        <w:rPr>
          <w:rFonts w:asciiTheme="majorHAnsi" w:hAnsiTheme="majorHAnsi" w:cstheme="majorHAnsi"/>
          <w:sz w:val="8"/>
          <w:szCs w:val="20"/>
        </w:rPr>
        <w:t xml:space="preserve"> may </w:t>
      </w:r>
      <w:r w:rsidRPr="00DC70A2">
        <w:rPr>
          <w:rStyle w:val="Emphasis"/>
          <w:rFonts w:asciiTheme="majorHAnsi" w:hAnsiTheme="majorHAnsi" w:cstheme="majorHAnsi"/>
          <w:szCs w:val="20"/>
        </w:rPr>
        <w:t>deploy</w:t>
      </w:r>
      <w:r w:rsidRPr="00DC70A2">
        <w:rPr>
          <w:rFonts w:asciiTheme="majorHAnsi" w:hAnsiTheme="majorHAnsi" w:cstheme="majorHAnsi"/>
          <w:sz w:val="8"/>
          <w:szCs w:val="20"/>
        </w:rPr>
        <w:t xml:space="preserve"> them, </w:t>
      </w:r>
      <w:r w:rsidRPr="00DC70A2">
        <w:rPr>
          <w:rStyle w:val="StyleUnderline"/>
          <w:rFonts w:asciiTheme="majorHAnsi" w:hAnsiTheme="majorHAnsi" w:cstheme="majorHAnsi"/>
          <w:szCs w:val="20"/>
        </w:rPr>
        <w:t xml:space="preserve">may </w:t>
      </w:r>
      <w:r w:rsidRPr="00DC70A2">
        <w:rPr>
          <w:rStyle w:val="StyleUnderline"/>
          <w:rFonts w:asciiTheme="majorHAnsi" w:hAnsiTheme="majorHAnsi" w:cstheme="majorHAnsi"/>
          <w:szCs w:val="20"/>
          <w:highlight w:val="green"/>
        </w:rPr>
        <w:t>create</w:t>
      </w:r>
      <w:r w:rsidRPr="00DC70A2">
        <w:rPr>
          <w:rFonts w:asciiTheme="majorHAnsi" w:hAnsiTheme="majorHAnsi" w:cstheme="majorHAnsi"/>
          <w:sz w:val="8"/>
          <w:szCs w:val="20"/>
        </w:rPr>
        <w:t xml:space="preserve"> </w:t>
      </w:r>
      <w:r w:rsidRPr="00DC70A2">
        <w:rPr>
          <w:rStyle w:val="Emphasis"/>
          <w:rFonts w:asciiTheme="majorHAnsi" w:hAnsiTheme="majorHAnsi" w:cstheme="majorHAnsi"/>
          <w:szCs w:val="20"/>
        </w:rPr>
        <w:t xml:space="preserve">public </w:t>
      </w:r>
      <w:r w:rsidRPr="00DC70A2">
        <w:rPr>
          <w:rStyle w:val="Emphasis"/>
          <w:rFonts w:asciiTheme="majorHAnsi" w:hAnsiTheme="majorHAnsi" w:cstheme="majorHAnsi"/>
          <w:szCs w:val="20"/>
          <w:highlight w:val="green"/>
        </w:rPr>
        <w:t>pressure to cut funding</w:t>
      </w:r>
      <w:r w:rsidRPr="00DC70A2">
        <w:rPr>
          <w:rFonts w:asciiTheme="majorHAnsi" w:hAnsiTheme="majorHAnsi" w:cstheme="majorHAnsi"/>
          <w:sz w:val="8"/>
          <w:szCs w:val="20"/>
        </w:rPr>
        <w:t xml:space="preserve"> </w:t>
      </w:r>
      <w:r w:rsidRPr="00DC70A2">
        <w:rPr>
          <w:rStyle w:val="StyleUnderline"/>
          <w:rFonts w:asciiTheme="majorHAnsi" w:hAnsiTheme="majorHAnsi" w:cstheme="majorHAnsi"/>
          <w:szCs w:val="20"/>
        </w:rPr>
        <w:t>to the development programs</w:t>
      </w:r>
      <w:r w:rsidRPr="00DC70A2">
        <w:rPr>
          <w:rFonts w:asciiTheme="majorHAnsi" w:hAnsiTheme="majorHAnsi" w:cstheme="majorHAnsi"/>
          <w:sz w:val="8"/>
          <w:szCs w:val="20"/>
        </w:rPr>
        <w:t xml:space="preserve">. </w:t>
      </w:r>
      <w:r w:rsidRPr="00DC70A2">
        <w:rPr>
          <w:rStyle w:val="Emphasis"/>
          <w:rFonts w:asciiTheme="majorHAnsi" w:hAnsiTheme="majorHAnsi" w:cstheme="majorHAnsi"/>
          <w:szCs w:val="20"/>
          <w:highlight w:val="green"/>
        </w:rPr>
        <w:t xml:space="preserve">If action is not taken </w:t>
      </w:r>
      <w:r w:rsidRPr="00DC70A2">
        <w:rPr>
          <w:rStyle w:val="Emphasis"/>
          <w:rFonts w:asciiTheme="majorHAnsi" w:hAnsiTheme="majorHAnsi" w:cstheme="majorHAnsi"/>
          <w:szCs w:val="20"/>
        </w:rPr>
        <w:t>now</w:t>
      </w:r>
      <w:r w:rsidRPr="00DC70A2">
        <w:rPr>
          <w:rFonts w:asciiTheme="majorHAnsi" w:hAnsiTheme="majorHAnsi" w:cstheme="majorHAnsi"/>
          <w:sz w:val="8"/>
          <w:szCs w:val="20"/>
        </w:rPr>
        <w:t xml:space="preserve">, we believe that the </w:t>
      </w:r>
      <w:r w:rsidRPr="00DC70A2">
        <w:rPr>
          <w:rStyle w:val="StyleUnderline"/>
          <w:rFonts w:asciiTheme="majorHAnsi" w:hAnsiTheme="majorHAnsi" w:cstheme="majorHAnsi"/>
          <w:szCs w:val="20"/>
        </w:rPr>
        <w:t>possibilities for resistance to these weapons will decrease dramatically once they are placed in orbit</w:t>
      </w:r>
      <w:r w:rsidRPr="00DC70A2">
        <w:rPr>
          <w:rFonts w:asciiTheme="majorHAnsi" w:hAnsiTheme="majorHAnsi" w:cstheme="majorHAnsi"/>
          <w:sz w:val="8"/>
          <w:szCs w:val="20"/>
        </w:rPr>
        <w:t xml:space="preserve">. </w:t>
      </w:r>
      <w:r w:rsidRPr="00DC70A2">
        <w:rPr>
          <w:rStyle w:val="Emphasis"/>
          <w:rFonts w:asciiTheme="majorHAnsi" w:hAnsiTheme="majorHAnsi" w:cstheme="majorHAnsi"/>
          <w:szCs w:val="20"/>
        </w:rPr>
        <w:t xml:space="preserve">The state of </w:t>
      </w:r>
      <w:r w:rsidRPr="00DC70A2">
        <w:rPr>
          <w:rStyle w:val="Emphasis"/>
          <w:rFonts w:asciiTheme="majorHAnsi" w:hAnsiTheme="majorHAnsi" w:cstheme="majorHAnsi"/>
          <w:szCs w:val="20"/>
          <w:highlight w:val="green"/>
        </w:rPr>
        <w:t>global domination</w:t>
      </w:r>
      <w:r w:rsidRPr="00DC70A2">
        <w:rPr>
          <w:rStyle w:val="Emphasis"/>
          <w:rFonts w:asciiTheme="majorHAnsi" w:hAnsiTheme="majorHAnsi" w:cstheme="majorHAnsi"/>
          <w:szCs w:val="20"/>
        </w:rPr>
        <w:t xml:space="preserve"> constituted by such a weapons regime would mean that those who dared to speak out against such a regime might themselves become potential targets of such weapons. </w:t>
      </w:r>
    </w:p>
    <w:p w14:paraId="1D17721A" w14:textId="77777777" w:rsidR="00FE18A9" w:rsidRPr="00DC70A2" w:rsidRDefault="00FE18A9" w:rsidP="00FE18A9">
      <w:pPr>
        <w:rPr>
          <w:rFonts w:asciiTheme="majorHAnsi" w:hAnsiTheme="majorHAnsi" w:cstheme="majorHAnsi"/>
        </w:rPr>
      </w:pPr>
    </w:p>
    <w:p w14:paraId="7BDD071B" w14:textId="77777777" w:rsidR="00FE18A9" w:rsidRPr="00FE18A9" w:rsidRDefault="00FE18A9" w:rsidP="00FE18A9"/>
    <w:sectPr w:rsidR="00FE18A9" w:rsidRPr="00FE18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Times New Roman"/>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65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F5B"/>
    <w:rsid w:val="001F1173"/>
    <w:rsid w:val="002005A8"/>
    <w:rsid w:val="00203DD8"/>
    <w:rsid w:val="00204E1D"/>
    <w:rsid w:val="002059BD"/>
    <w:rsid w:val="00207FD8"/>
    <w:rsid w:val="00210FAF"/>
    <w:rsid w:val="00213B1E"/>
    <w:rsid w:val="00215284"/>
    <w:rsid w:val="002168F2"/>
    <w:rsid w:val="0022589F"/>
    <w:rsid w:val="002343FE"/>
    <w:rsid w:val="002346CF"/>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A4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813"/>
    <w:rsid w:val="004348DC"/>
    <w:rsid w:val="00434921"/>
    <w:rsid w:val="00442018"/>
    <w:rsid w:val="00446567"/>
    <w:rsid w:val="00447B10"/>
    <w:rsid w:val="00452EE4"/>
    <w:rsid w:val="00452F0B"/>
    <w:rsid w:val="004536D6"/>
    <w:rsid w:val="004545B7"/>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3AF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C5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52C"/>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F9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AD2"/>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1EF9"/>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0AB"/>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C5F70"/>
    <w:rsid w:val="00DD4CD4"/>
    <w:rsid w:val="00DD65A2"/>
    <w:rsid w:val="00DD6770"/>
    <w:rsid w:val="00DE0749"/>
    <w:rsid w:val="00DE141A"/>
    <w:rsid w:val="00DE1CE2"/>
    <w:rsid w:val="00DF1210"/>
    <w:rsid w:val="00DF2746"/>
    <w:rsid w:val="00DF2AA3"/>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8A9"/>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B8B4B"/>
  <w14:defaultImageDpi w14:val="300"/>
  <w15:docId w15:val="{AE9A4558-75E8-184D-90F8-41FB4855F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3AFA"/>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513A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13A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513A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13AFA"/>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87652C"/>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87652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7652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7652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7652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13A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3AF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513AFA"/>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513AF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13AF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13A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3AFA"/>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13AF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13AFA"/>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513AF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13AFA"/>
    <w:rPr>
      <w:color w:val="auto"/>
      <w:u w:val="none"/>
    </w:rPr>
  </w:style>
  <w:style w:type="paragraph" w:styleId="DocumentMap">
    <w:name w:val="Document Map"/>
    <w:basedOn w:val="Normal"/>
    <w:link w:val="DocumentMapChar"/>
    <w:uiPriority w:val="99"/>
    <w:unhideWhenUsed/>
    <w:rsid w:val="00513A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13AFA"/>
    <w:rPr>
      <w:rFonts w:ascii="Lucida Grande" w:hAnsi="Lucida Grande" w:cs="Lucida Grande"/>
    </w:rPr>
  </w:style>
  <w:style w:type="character" w:customStyle="1" w:styleId="Heading5Char">
    <w:name w:val="Heading 5 Char"/>
    <w:aliases w:val="Text Char"/>
    <w:basedOn w:val="DefaultParagraphFont"/>
    <w:link w:val="Heading5"/>
    <w:rsid w:val="0087652C"/>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87652C"/>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87652C"/>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87652C"/>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87652C"/>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87652C"/>
    <w:rPr>
      <w:color w:val="605E5C"/>
      <w:shd w:val="clear" w:color="auto" w:fill="E1DFDD"/>
    </w:rPr>
  </w:style>
  <w:style w:type="paragraph" w:styleId="ListParagraph">
    <w:name w:val="List Paragraph"/>
    <w:aliases w:val="6 font"/>
    <w:basedOn w:val="Normal"/>
    <w:uiPriority w:val="99"/>
    <w:unhideWhenUsed/>
    <w:qFormat/>
    <w:rsid w:val="0087652C"/>
    <w:pPr>
      <w:ind w:left="720"/>
      <w:contextualSpacing/>
    </w:pPr>
  </w:style>
  <w:style w:type="paragraph" w:customStyle="1" w:styleId="Emphasis1">
    <w:name w:val="Emphasis1"/>
    <w:basedOn w:val="Normal"/>
    <w:link w:val="Emphasis"/>
    <w:autoRedefine/>
    <w:uiPriority w:val="20"/>
    <w:qFormat/>
    <w:rsid w:val="0087652C"/>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87652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765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87652C"/>
    <w:rPr>
      <w:u w:val="single"/>
    </w:rPr>
  </w:style>
  <w:style w:type="paragraph" w:styleId="Title">
    <w:name w:val="Title"/>
    <w:aliases w:val="Cites and Cards,UNDERLINE,Bold Underlined,title,Block Heading,Read This"/>
    <w:basedOn w:val="Normal"/>
    <w:next w:val="Normal"/>
    <w:link w:val="TitleChar"/>
    <w:uiPriority w:val="6"/>
    <w:qFormat/>
    <w:rsid w:val="0087652C"/>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7652C"/>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87652C"/>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87652C"/>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87652C"/>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87652C"/>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87652C"/>
    <w:rPr>
      <w:rFonts w:ascii="Tahoma" w:hAnsi="Tahoma" w:cs="Tahoma"/>
      <w:szCs w:val="16"/>
    </w:rPr>
  </w:style>
  <w:style w:type="character" w:customStyle="1" w:styleId="BalloonTextChar">
    <w:name w:val="Balloon Text Char"/>
    <w:basedOn w:val="DefaultParagraphFont"/>
    <w:link w:val="BalloonText"/>
    <w:uiPriority w:val="99"/>
    <w:rsid w:val="0087652C"/>
    <w:rPr>
      <w:rFonts w:ascii="Tahoma" w:hAnsi="Tahoma" w:cs="Tahoma"/>
      <w:sz w:val="22"/>
      <w:szCs w:val="16"/>
    </w:rPr>
  </w:style>
  <w:style w:type="paragraph" w:styleId="Header">
    <w:name w:val="header"/>
    <w:basedOn w:val="Normal"/>
    <w:link w:val="HeaderChar"/>
    <w:uiPriority w:val="99"/>
    <w:unhideWhenUsed/>
    <w:qFormat/>
    <w:rsid w:val="0087652C"/>
    <w:pPr>
      <w:tabs>
        <w:tab w:val="center" w:pos="4680"/>
        <w:tab w:val="right" w:pos="9360"/>
      </w:tabs>
    </w:pPr>
  </w:style>
  <w:style w:type="character" w:customStyle="1" w:styleId="HeaderChar">
    <w:name w:val="Header Char"/>
    <w:basedOn w:val="DefaultParagraphFont"/>
    <w:link w:val="Header"/>
    <w:uiPriority w:val="99"/>
    <w:rsid w:val="0087652C"/>
    <w:rPr>
      <w:rFonts w:ascii="Calibri" w:hAnsi="Calibri" w:cs="Calibri"/>
      <w:sz w:val="22"/>
    </w:rPr>
  </w:style>
  <w:style w:type="paragraph" w:styleId="Footer">
    <w:name w:val="footer"/>
    <w:basedOn w:val="Normal"/>
    <w:link w:val="FooterChar"/>
    <w:uiPriority w:val="99"/>
    <w:unhideWhenUsed/>
    <w:rsid w:val="0087652C"/>
    <w:pPr>
      <w:tabs>
        <w:tab w:val="center" w:pos="4680"/>
        <w:tab w:val="right" w:pos="9360"/>
      </w:tabs>
    </w:pPr>
  </w:style>
  <w:style w:type="character" w:customStyle="1" w:styleId="FooterChar">
    <w:name w:val="Footer Char"/>
    <w:basedOn w:val="DefaultParagraphFont"/>
    <w:link w:val="Footer"/>
    <w:uiPriority w:val="99"/>
    <w:rsid w:val="0087652C"/>
    <w:rPr>
      <w:rFonts w:ascii="Calibri" w:hAnsi="Calibri" w:cs="Calibri"/>
      <w:sz w:val="22"/>
    </w:rPr>
  </w:style>
  <w:style w:type="character" w:customStyle="1" w:styleId="m4841727538114946087gmail-styleunderline">
    <w:name w:val="m_4841727538114946087gmail-styleunderline"/>
    <w:basedOn w:val="DefaultParagraphFont"/>
    <w:rsid w:val="0087652C"/>
  </w:style>
  <w:style w:type="paragraph" w:customStyle="1" w:styleId="Analytic">
    <w:name w:val="Analytic"/>
    <w:basedOn w:val="Normal"/>
    <w:link w:val="AnalyticChar"/>
    <w:autoRedefine/>
    <w:rsid w:val="0087652C"/>
    <w:rPr>
      <w:b/>
      <w:sz w:val="24"/>
    </w:rPr>
  </w:style>
  <w:style w:type="paragraph" w:customStyle="1" w:styleId="BreakTag">
    <w:name w:val="Break Tag"/>
    <w:basedOn w:val="Normal"/>
    <w:autoRedefine/>
    <w:uiPriority w:val="4"/>
    <w:qFormat/>
    <w:rsid w:val="0087652C"/>
    <w:pPr>
      <w:spacing w:before="240"/>
    </w:pPr>
    <w:rPr>
      <w:b/>
      <w:sz w:val="26"/>
    </w:rPr>
  </w:style>
  <w:style w:type="paragraph" w:customStyle="1" w:styleId="BreakBlock">
    <w:name w:val="Break Block"/>
    <w:basedOn w:val="Normal"/>
    <w:link w:val="BreakBlockChar"/>
    <w:autoRedefine/>
    <w:qFormat/>
    <w:rsid w:val="0087652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7652C"/>
    <w:rPr>
      <w:rFonts w:ascii="Arial Bold" w:hAnsi="Arial Bold" w:cs="Calibri"/>
      <w:b/>
      <w:caps/>
      <w:sz w:val="32"/>
      <w:u w:val="single"/>
    </w:rPr>
  </w:style>
  <w:style w:type="character" w:customStyle="1" w:styleId="Mention1">
    <w:name w:val="Mention1"/>
    <w:basedOn w:val="DefaultParagraphFont"/>
    <w:uiPriority w:val="99"/>
    <w:semiHidden/>
    <w:unhideWhenUsed/>
    <w:rsid w:val="0087652C"/>
    <w:rPr>
      <w:color w:val="2B579A"/>
      <w:shd w:val="clear" w:color="auto" w:fill="E6E6E6"/>
    </w:rPr>
  </w:style>
  <w:style w:type="character" w:customStyle="1" w:styleId="UnresolvedMention1">
    <w:name w:val="Unresolved Mention1"/>
    <w:basedOn w:val="DefaultParagraphFont"/>
    <w:uiPriority w:val="99"/>
    <w:unhideWhenUsed/>
    <w:rsid w:val="0087652C"/>
    <w:rPr>
      <w:color w:val="808080"/>
      <w:shd w:val="clear" w:color="auto" w:fill="E6E6E6"/>
    </w:rPr>
  </w:style>
  <w:style w:type="paragraph" w:customStyle="1" w:styleId="evidencetext">
    <w:name w:val="evidence text"/>
    <w:basedOn w:val="Normal"/>
    <w:link w:val="evidencetextChar1"/>
    <w:qFormat/>
    <w:rsid w:val="0087652C"/>
    <w:pPr>
      <w:ind w:left="432" w:right="432"/>
    </w:pPr>
    <w:rPr>
      <w:color w:val="000000"/>
      <w:lang w:val="x-none" w:eastAsia="x-none"/>
    </w:rPr>
  </w:style>
  <w:style w:type="character" w:customStyle="1" w:styleId="evidencetextChar1">
    <w:name w:val="evidence text Char1"/>
    <w:link w:val="evidencetext"/>
    <w:rsid w:val="0087652C"/>
    <w:rPr>
      <w:rFonts w:ascii="Calibri" w:hAnsi="Calibri" w:cs="Calibri"/>
      <w:color w:val="000000"/>
      <w:sz w:val="22"/>
      <w:lang w:val="x-none" w:eastAsia="x-none"/>
    </w:rPr>
  </w:style>
  <w:style w:type="character" w:customStyle="1" w:styleId="Author-Date">
    <w:name w:val="Author-Date"/>
    <w:qFormat/>
    <w:rsid w:val="0087652C"/>
    <w:rPr>
      <w:b/>
      <w:sz w:val="24"/>
    </w:rPr>
  </w:style>
  <w:style w:type="paragraph" w:customStyle="1" w:styleId="Nothing">
    <w:name w:val="Nothing"/>
    <w:link w:val="NothingChar"/>
    <w:qFormat/>
    <w:rsid w:val="0087652C"/>
    <w:pPr>
      <w:jc w:val="both"/>
    </w:pPr>
    <w:rPr>
      <w:rFonts w:ascii="Times New Roman" w:eastAsia="Times New Roman" w:hAnsi="Times New Roman" w:cs="Times New Roman"/>
      <w:sz w:val="20"/>
    </w:rPr>
  </w:style>
  <w:style w:type="paragraph" w:customStyle="1" w:styleId="Style4">
    <w:name w:val="Style4"/>
    <w:basedOn w:val="Normal"/>
    <w:link w:val="Style4Char"/>
    <w:qFormat/>
    <w:rsid w:val="0087652C"/>
    <w:rPr>
      <w:rFonts w:eastAsia="Times New Roman"/>
      <w:u w:val="single"/>
    </w:rPr>
  </w:style>
  <w:style w:type="character" w:customStyle="1" w:styleId="Style4Char">
    <w:name w:val="Style4 Char"/>
    <w:link w:val="Style4"/>
    <w:rsid w:val="0087652C"/>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87652C"/>
    <w:rPr>
      <w:rFonts w:ascii="Calibri" w:hAnsi="Calibri" w:cs="Calibri"/>
      <w:u w:val="single"/>
    </w:rPr>
  </w:style>
  <w:style w:type="character" w:customStyle="1" w:styleId="term">
    <w:name w:val="term"/>
    <w:basedOn w:val="DefaultParagraphFont"/>
    <w:rsid w:val="0087652C"/>
  </w:style>
  <w:style w:type="character" w:customStyle="1" w:styleId="Style1Char">
    <w:name w:val="Style1 Char"/>
    <w:rsid w:val="0087652C"/>
    <w:rPr>
      <w:rFonts w:ascii="Times New Roman" w:eastAsia="SimSun" w:hAnsi="Times New Roman" w:cs="Times New Roman"/>
      <w:sz w:val="20"/>
      <w:szCs w:val="24"/>
      <w:u w:val="single"/>
      <w:lang w:eastAsia="zh-CN"/>
    </w:rPr>
  </w:style>
  <w:style w:type="character" w:customStyle="1" w:styleId="Styleunderline11pt">
    <w:name w:val="Style underline + 11 pt"/>
    <w:rsid w:val="0087652C"/>
    <w:rPr>
      <w:rFonts w:ascii="Times New Roman" w:hAnsi="Times New Roman"/>
      <w:sz w:val="20"/>
      <w:u w:val="single"/>
    </w:rPr>
  </w:style>
  <w:style w:type="paragraph" w:customStyle="1" w:styleId="Stylecard11pt">
    <w:name w:val="Style card + 11 pt"/>
    <w:basedOn w:val="Normal"/>
    <w:link w:val="Stylecard11ptChar"/>
    <w:qFormat/>
    <w:rsid w:val="0087652C"/>
    <w:pPr>
      <w:ind w:left="288" w:right="288"/>
    </w:pPr>
    <w:rPr>
      <w:rFonts w:eastAsia="SimSun"/>
      <w:lang w:eastAsia="zh-CN"/>
    </w:rPr>
  </w:style>
  <w:style w:type="character" w:customStyle="1" w:styleId="Stylecard11ptChar">
    <w:name w:val="Style card + 11 pt Char"/>
    <w:link w:val="Stylecard11pt"/>
    <w:rsid w:val="0087652C"/>
    <w:rPr>
      <w:rFonts w:ascii="Calibri" w:eastAsia="SimSun" w:hAnsi="Calibri" w:cs="Calibri"/>
      <w:sz w:val="22"/>
      <w:lang w:eastAsia="zh-CN"/>
    </w:rPr>
  </w:style>
  <w:style w:type="paragraph" w:customStyle="1" w:styleId="Minimize">
    <w:name w:val="Minimize"/>
    <w:basedOn w:val="Normal"/>
    <w:next w:val="Normal"/>
    <w:link w:val="MinimizeChar"/>
    <w:qFormat/>
    <w:rsid w:val="0087652C"/>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87652C"/>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87652C"/>
    <w:rPr>
      <w:rFonts w:ascii="Arial" w:eastAsiaTheme="minorHAnsi" w:hAnsi="Arial" w:cs="Arial"/>
      <w:sz w:val="22"/>
      <w:szCs w:val="22"/>
      <w:u w:val="single"/>
    </w:rPr>
  </w:style>
  <w:style w:type="paragraph" w:customStyle="1" w:styleId="cardtext">
    <w:name w:val="card text"/>
    <w:basedOn w:val="Normal"/>
    <w:link w:val="cardtextChar"/>
    <w:qFormat/>
    <w:rsid w:val="0087652C"/>
    <w:pPr>
      <w:ind w:left="288" w:right="288"/>
    </w:pPr>
  </w:style>
  <w:style w:type="character" w:customStyle="1" w:styleId="cardtextChar">
    <w:name w:val="card text Char"/>
    <w:basedOn w:val="DefaultParagraphFont"/>
    <w:link w:val="cardtext"/>
    <w:rsid w:val="0087652C"/>
    <w:rPr>
      <w:rFonts w:ascii="Calibri" w:hAnsi="Calibri" w:cs="Calibri"/>
      <w:sz w:val="22"/>
    </w:rPr>
  </w:style>
  <w:style w:type="character" w:customStyle="1" w:styleId="byline">
    <w:name w:val="byline"/>
    <w:basedOn w:val="DefaultParagraphFont"/>
    <w:rsid w:val="0087652C"/>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87652C"/>
    <w:rPr>
      <w:rFonts w:ascii="Arial" w:hAnsi="Arial"/>
      <w:b/>
      <w:sz w:val="24"/>
      <w:szCs w:val="22"/>
      <w:u w:val="single"/>
    </w:rPr>
  </w:style>
  <w:style w:type="paragraph" w:customStyle="1" w:styleId="StyleStyle411pt">
    <w:name w:val="Style Style4 + 11 pt"/>
    <w:basedOn w:val="Normal"/>
    <w:link w:val="StyleStyle411ptChar"/>
    <w:qFormat/>
    <w:rsid w:val="0087652C"/>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7652C"/>
    <w:rPr>
      <w:rFonts w:ascii="Calibri" w:eastAsia="Times New Roman" w:hAnsi="Calibri" w:cs="Calibri"/>
      <w:sz w:val="22"/>
      <w:u w:val="single"/>
    </w:rPr>
  </w:style>
  <w:style w:type="character" w:customStyle="1" w:styleId="Style11ptUnderline">
    <w:name w:val="Style 11 pt Underline"/>
    <w:rsid w:val="0087652C"/>
    <w:rPr>
      <w:sz w:val="20"/>
      <w:u w:val="single"/>
    </w:rPr>
  </w:style>
  <w:style w:type="character" w:customStyle="1" w:styleId="Style11ptBoldUnderline">
    <w:name w:val="Style 11 pt Bold Underline"/>
    <w:rsid w:val="0087652C"/>
    <w:rPr>
      <w:b/>
      <w:bCs/>
      <w:sz w:val="20"/>
      <w:u w:val="single"/>
    </w:rPr>
  </w:style>
  <w:style w:type="character" w:customStyle="1" w:styleId="Style11pt">
    <w:name w:val="Style 11 pt"/>
    <w:rsid w:val="0087652C"/>
    <w:rPr>
      <w:sz w:val="20"/>
    </w:rPr>
  </w:style>
  <w:style w:type="paragraph" w:customStyle="1" w:styleId="StyleStyle411ptBold">
    <w:name w:val="Style Style4 + 11 pt Bold"/>
    <w:basedOn w:val="Normal"/>
    <w:link w:val="StyleStyle411ptBoldChar"/>
    <w:qFormat/>
    <w:rsid w:val="0087652C"/>
    <w:rPr>
      <w:rFonts w:eastAsia="Times New Roman"/>
      <w:b/>
      <w:bCs/>
      <w:u w:val="single"/>
    </w:rPr>
  </w:style>
  <w:style w:type="character" w:customStyle="1" w:styleId="StyleStyle411ptBoldChar">
    <w:name w:val="Style Style4 + 11 pt Bold Char"/>
    <w:basedOn w:val="DefaultParagraphFont"/>
    <w:link w:val="StyleStyle411ptBold"/>
    <w:rsid w:val="0087652C"/>
    <w:rPr>
      <w:rFonts w:ascii="Calibri" w:eastAsia="Times New Roman" w:hAnsi="Calibri" w:cs="Calibri"/>
      <w:b/>
      <w:bCs/>
      <w:sz w:val="22"/>
      <w:u w:val="single"/>
    </w:rPr>
  </w:style>
  <w:style w:type="paragraph" w:customStyle="1" w:styleId="BlockTitle">
    <w:name w:val="Block Title"/>
    <w:basedOn w:val="Normal"/>
    <w:next w:val="Normal"/>
    <w:qFormat/>
    <w:rsid w:val="0087652C"/>
    <w:pPr>
      <w:spacing w:after="120"/>
      <w:jc w:val="center"/>
      <w:outlineLvl w:val="0"/>
    </w:pPr>
    <w:rPr>
      <w:rFonts w:eastAsia="Times New Roman"/>
      <w:b/>
      <w:sz w:val="32"/>
      <w:szCs w:val="20"/>
      <w:u w:val="single"/>
    </w:rPr>
  </w:style>
  <w:style w:type="character" w:customStyle="1" w:styleId="Emphasis2">
    <w:name w:val="Emphasis2"/>
    <w:basedOn w:val="DefaultParagraphFont"/>
    <w:rsid w:val="0087652C"/>
    <w:rPr>
      <w:rFonts w:ascii="Franklin Gothic Heavy" w:hAnsi="Franklin Gothic Heavy"/>
      <w:iCs/>
      <w:u w:val="single"/>
    </w:rPr>
  </w:style>
  <w:style w:type="paragraph" w:customStyle="1" w:styleId="Cards">
    <w:name w:val="Cards"/>
    <w:basedOn w:val="Normal"/>
    <w:link w:val="CardsChar1"/>
    <w:qFormat/>
    <w:rsid w:val="0087652C"/>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7652C"/>
    <w:rPr>
      <w:rFonts w:ascii="Times New Roman" w:eastAsia="Times New Roman" w:hAnsi="Times New Roman" w:cs="Times New Roman"/>
      <w:sz w:val="20"/>
      <w:szCs w:val="24"/>
    </w:rPr>
  </w:style>
  <w:style w:type="character" w:customStyle="1" w:styleId="pmterms1">
    <w:name w:val="pmterms1"/>
    <w:basedOn w:val="DefaultParagraphFont"/>
    <w:rsid w:val="0087652C"/>
  </w:style>
  <w:style w:type="character" w:customStyle="1" w:styleId="hilite1">
    <w:name w:val="hilite1"/>
    <w:basedOn w:val="DefaultParagraphFont"/>
    <w:rsid w:val="0087652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7652C"/>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87652C"/>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87652C"/>
    <w:rPr>
      <w:rFonts w:eastAsia="Times New Roman"/>
      <w:b/>
      <w:szCs w:val="20"/>
    </w:rPr>
  </w:style>
  <w:style w:type="character" w:customStyle="1" w:styleId="NormaltagChar">
    <w:name w:val="Normal tag Char"/>
    <w:basedOn w:val="DefaultParagraphFont"/>
    <w:link w:val="Normaltag"/>
    <w:uiPriority w:val="99"/>
    <w:locked/>
    <w:rsid w:val="0087652C"/>
    <w:rPr>
      <w:rFonts w:ascii="Calibri" w:eastAsia="Times New Roman" w:hAnsi="Calibri" w:cs="Calibri"/>
      <w:b/>
      <w:sz w:val="22"/>
      <w:szCs w:val="20"/>
    </w:rPr>
  </w:style>
  <w:style w:type="character" w:customStyle="1" w:styleId="DebateUnderline">
    <w:name w:val="Debate Underline"/>
    <w:qFormat/>
    <w:rsid w:val="0087652C"/>
    <w:rPr>
      <w:rFonts w:ascii="Times New Roman" w:hAnsi="Times New Roman"/>
      <w:sz w:val="20"/>
      <w:szCs w:val="24"/>
      <w:u w:val="thick"/>
    </w:rPr>
  </w:style>
  <w:style w:type="character" w:customStyle="1" w:styleId="blue">
    <w:name w:val="blue"/>
    <w:basedOn w:val="DefaultParagraphFont"/>
    <w:rsid w:val="0087652C"/>
    <w:rPr>
      <w:rFonts w:cs="Times New Roman"/>
    </w:rPr>
  </w:style>
  <w:style w:type="paragraph" w:customStyle="1" w:styleId="cites">
    <w:name w:val="cites"/>
    <w:link w:val="Heading1Char3"/>
    <w:autoRedefine/>
    <w:qFormat/>
    <w:rsid w:val="0087652C"/>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87652C"/>
    <w:rPr>
      <w:rFonts w:ascii="Times New Roman" w:eastAsia="Malgun Gothic" w:hAnsi="Times New Roman" w:cs="Times New Roman"/>
      <w:b/>
      <w:u w:val="single"/>
    </w:rPr>
  </w:style>
  <w:style w:type="paragraph" w:customStyle="1" w:styleId="tiny">
    <w:name w:val="tiny"/>
    <w:next w:val="Normal"/>
    <w:link w:val="tinyChar"/>
    <w:autoRedefine/>
    <w:qFormat/>
    <w:rsid w:val="0087652C"/>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87652C"/>
    <w:rPr>
      <w:rFonts w:ascii="Times New Roman" w:eastAsia="Malgun Gothic" w:hAnsi="Times New Roman" w:cs="Times New Roman"/>
      <w:sz w:val="12"/>
    </w:rPr>
  </w:style>
  <w:style w:type="character" w:customStyle="1" w:styleId="CitesChar2">
    <w:name w:val="Cites Char2"/>
    <w:link w:val="Cites0"/>
    <w:rsid w:val="0087652C"/>
    <w:rPr>
      <w:rFonts w:eastAsia="Times New Roman" w:cs="Times New Roman"/>
      <w:b/>
      <w:bCs/>
      <w:sz w:val="20"/>
      <w:szCs w:val="20"/>
    </w:rPr>
  </w:style>
  <w:style w:type="paragraph" w:customStyle="1" w:styleId="BlockTitle2">
    <w:name w:val="Block Title2"/>
    <w:basedOn w:val="Normal"/>
    <w:next w:val="Normal"/>
    <w:qFormat/>
    <w:rsid w:val="0087652C"/>
    <w:pPr>
      <w:spacing w:after="240"/>
      <w:jc w:val="center"/>
    </w:pPr>
    <w:rPr>
      <w:rFonts w:eastAsia="Times New Roman"/>
      <w:b/>
      <w:sz w:val="32"/>
      <w:u w:val="single"/>
      <w:lang w:bidi="en-US"/>
    </w:rPr>
  </w:style>
  <w:style w:type="paragraph" w:styleId="TOC1">
    <w:name w:val="toc 1"/>
    <w:basedOn w:val="Normal"/>
    <w:next w:val="Normal"/>
    <w:autoRedefine/>
    <w:uiPriority w:val="39"/>
    <w:rsid w:val="0087652C"/>
    <w:pPr>
      <w:spacing w:before="120" w:after="120"/>
    </w:pPr>
    <w:rPr>
      <w:rFonts w:eastAsia="Times New Roman"/>
      <w:b/>
      <w:u w:val="single"/>
      <w:lang w:bidi="en-US"/>
    </w:rPr>
  </w:style>
  <w:style w:type="paragraph" w:styleId="TOC9">
    <w:name w:val="toc 9"/>
    <w:basedOn w:val="Normal"/>
    <w:next w:val="Normal"/>
    <w:autoRedefine/>
    <w:rsid w:val="0087652C"/>
    <w:pPr>
      <w:ind w:left="1600"/>
    </w:pPr>
    <w:rPr>
      <w:rFonts w:eastAsia="Times New Roman"/>
      <w:sz w:val="20"/>
      <w:lang w:bidi="en-US"/>
    </w:rPr>
  </w:style>
  <w:style w:type="paragraph" w:customStyle="1" w:styleId="TxBrp1">
    <w:name w:val="TxBr_p1"/>
    <w:basedOn w:val="Normal"/>
    <w:qFormat/>
    <w:rsid w:val="0087652C"/>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7652C"/>
    <w:pPr>
      <w:spacing w:before="100" w:beforeAutospacing="1" w:after="100" w:afterAutospacing="1"/>
    </w:pPr>
    <w:rPr>
      <w:rFonts w:eastAsia="Times New Roman"/>
      <w:lang w:bidi="en-US"/>
    </w:rPr>
  </w:style>
  <w:style w:type="paragraph" w:customStyle="1" w:styleId="fullstory">
    <w:name w:val="fullstory"/>
    <w:basedOn w:val="Normal"/>
    <w:qFormat/>
    <w:rsid w:val="0087652C"/>
    <w:pPr>
      <w:spacing w:before="100" w:beforeAutospacing="1" w:after="100" w:afterAutospacing="1"/>
    </w:pPr>
    <w:rPr>
      <w:rFonts w:eastAsia="Times New Roman"/>
      <w:lang w:bidi="en-US"/>
    </w:rPr>
  </w:style>
  <w:style w:type="character" w:customStyle="1" w:styleId="standardcontent">
    <w:name w:val="standardcontent"/>
    <w:basedOn w:val="DefaultParagraphFont"/>
    <w:rsid w:val="0087652C"/>
  </w:style>
  <w:style w:type="paragraph" w:customStyle="1" w:styleId="hat">
    <w:name w:val="hat"/>
    <w:basedOn w:val="Normal"/>
    <w:next w:val="Normal"/>
    <w:link w:val="hatChar"/>
    <w:qFormat/>
    <w:rsid w:val="0087652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7652C"/>
  </w:style>
  <w:style w:type="paragraph" w:customStyle="1" w:styleId="HotRouteChar">
    <w:name w:val="Hot Route! Char"/>
    <w:basedOn w:val="Normal"/>
    <w:qFormat/>
    <w:rsid w:val="0087652C"/>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87652C"/>
    <w:rPr>
      <w:rFonts w:cs="Times New Roman"/>
      <w:b/>
      <w:bCs/>
    </w:rPr>
  </w:style>
  <w:style w:type="paragraph" w:customStyle="1" w:styleId="Default">
    <w:name w:val="Default"/>
    <w:qFormat/>
    <w:rsid w:val="0087652C"/>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87652C"/>
    <w:rPr>
      <w:rFonts w:ascii="Cambria" w:hAnsi="Cambria" w:cs="Times New Roman"/>
      <w:b/>
      <w:bCs/>
      <w:sz w:val="26"/>
      <w:szCs w:val="26"/>
    </w:rPr>
  </w:style>
  <w:style w:type="character" w:customStyle="1" w:styleId="UnderliningChar">
    <w:name w:val="Underlining Char"/>
    <w:basedOn w:val="DefaultParagraphFont"/>
    <w:link w:val="Underlining"/>
    <w:rsid w:val="0087652C"/>
    <w:rPr>
      <w:rFonts w:ascii="Arial Narrow" w:hAnsi="Arial Narrow" w:cs="Times New Roman"/>
      <w:u w:val="single"/>
    </w:rPr>
  </w:style>
  <w:style w:type="character" w:customStyle="1" w:styleId="CardCharChar1">
    <w:name w:val="Card Char Char1"/>
    <w:basedOn w:val="DefaultParagraphFont"/>
    <w:rsid w:val="0087652C"/>
    <w:rPr>
      <w:rFonts w:cs="Times New Roman"/>
      <w:b/>
      <w:bCs/>
      <w:sz w:val="28"/>
      <w:szCs w:val="28"/>
    </w:rPr>
  </w:style>
  <w:style w:type="paragraph" w:customStyle="1" w:styleId="Cites0">
    <w:name w:val="Cites"/>
    <w:basedOn w:val="Normal"/>
    <w:link w:val="CitesChar2"/>
    <w:qFormat/>
    <w:rsid w:val="0087652C"/>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87652C"/>
    <w:rPr>
      <w:rFonts w:ascii="Times New Roman" w:eastAsia="Calibri" w:hAnsi="Times New Roman" w:cs="Times New Roman"/>
      <w:sz w:val="24"/>
      <w:szCs w:val="24"/>
    </w:rPr>
  </w:style>
  <w:style w:type="character" w:customStyle="1" w:styleId="apple-converted-space">
    <w:name w:val="apple-converted-space"/>
    <w:basedOn w:val="DefaultParagraphFont"/>
    <w:rsid w:val="0087652C"/>
  </w:style>
  <w:style w:type="character" w:customStyle="1" w:styleId="hit">
    <w:name w:val="hit"/>
    <w:basedOn w:val="DefaultParagraphFont"/>
    <w:rsid w:val="0087652C"/>
    <w:rPr>
      <w:rFonts w:cs="Times New Roman"/>
    </w:rPr>
  </w:style>
  <w:style w:type="paragraph" w:customStyle="1" w:styleId="SmallFont">
    <w:name w:val="Small Font"/>
    <w:basedOn w:val="Normal"/>
    <w:link w:val="SmallFontChar"/>
    <w:qFormat/>
    <w:rsid w:val="0087652C"/>
    <w:pPr>
      <w:spacing w:after="200"/>
      <w:jc w:val="both"/>
    </w:pPr>
    <w:rPr>
      <w:rFonts w:eastAsia="Calibri"/>
      <w:szCs w:val="18"/>
    </w:rPr>
  </w:style>
  <w:style w:type="character" w:customStyle="1" w:styleId="SmallFontChar">
    <w:name w:val="Small Font Char"/>
    <w:basedOn w:val="DefaultParagraphFont"/>
    <w:link w:val="SmallFont"/>
    <w:locked/>
    <w:rsid w:val="0087652C"/>
    <w:rPr>
      <w:rFonts w:ascii="Calibri" w:eastAsia="Calibri" w:hAnsi="Calibri" w:cs="Calibri"/>
      <w:sz w:val="22"/>
      <w:szCs w:val="18"/>
    </w:rPr>
  </w:style>
  <w:style w:type="character" w:customStyle="1" w:styleId="CircleChar1">
    <w:name w:val="Circle Char1"/>
    <w:basedOn w:val="DefaultParagraphFont"/>
    <w:rsid w:val="0087652C"/>
    <w:rPr>
      <w:rFonts w:cs="Times New Roman"/>
      <w:b/>
      <w:i/>
      <w:sz w:val="18"/>
      <w:szCs w:val="18"/>
      <w:u w:val="single"/>
      <w:lang w:val="en-US" w:eastAsia="en-US" w:bidi="ar-SA"/>
    </w:rPr>
  </w:style>
  <w:style w:type="paragraph" w:styleId="BodyText">
    <w:name w:val="Body Text"/>
    <w:basedOn w:val="Normal"/>
    <w:link w:val="BodyTextChar"/>
    <w:uiPriority w:val="99"/>
    <w:unhideWhenUsed/>
    <w:rsid w:val="0087652C"/>
    <w:pPr>
      <w:spacing w:after="120"/>
    </w:pPr>
  </w:style>
  <w:style w:type="character" w:customStyle="1" w:styleId="BodyTextChar">
    <w:name w:val="Body Text Char"/>
    <w:basedOn w:val="DefaultParagraphFont"/>
    <w:link w:val="BodyText"/>
    <w:uiPriority w:val="99"/>
    <w:rsid w:val="0087652C"/>
    <w:rPr>
      <w:rFonts w:ascii="Calibri" w:hAnsi="Calibri" w:cs="Calibri"/>
      <w:sz w:val="22"/>
    </w:rPr>
  </w:style>
  <w:style w:type="character" w:customStyle="1" w:styleId="verdana">
    <w:name w:val="verdana"/>
    <w:basedOn w:val="DefaultParagraphFont"/>
    <w:rsid w:val="0087652C"/>
  </w:style>
  <w:style w:type="character" w:customStyle="1" w:styleId="CardsChar1">
    <w:name w:val="Cards Char1"/>
    <w:link w:val="Cards"/>
    <w:rsid w:val="0087652C"/>
    <w:rPr>
      <w:rFonts w:ascii="Calibri" w:eastAsia="Times New Roman" w:hAnsi="Calibri" w:cs="Times New Roman"/>
      <w:sz w:val="20"/>
      <w:szCs w:val="20"/>
    </w:rPr>
  </w:style>
  <w:style w:type="paragraph" w:customStyle="1" w:styleId="BlockHeadings">
    <w:name w:val="Block Headings"/>
    <w:basedOn w:val="Normal"/>
    <w:link w:val="BlockHeadingsChar"/>
    <w:qFormat/>
    <w:rsid w:val="0087652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7652C"/>
    <w:rPr>
      <w:rFonts w:ascii="Calibri" w:eastAsia="Times New Roman" w:hAnsi="Calibri" w:cs="Times New Roman"/>
      <w:b/>
      <w:sz w:val="20"/>
      <w:szCs w:val="20"/>
    </w:rPr>
  </w:style>
  <w:style w:type="paragraph" w:customStyle="1" w:styleId="loose">
    <w:name w:val="loose"/>
    <w:basedOn w:val="Normal"/>
    <w:qFormat/>
    <w:rsid w:val="0087652C"/>
    <w:pPr>
      <w:spacing w:before="210"/>
    </w:pPr>
    <w:rPr>
      <w:rFonts w:eastAsia="Times New Roman"/>
      <w:lang w:eastAsia="zh-CN" w:bidi="he-IL"/>
    </w:rPr>
  </w:style>
  <w:style w:type="character" w:customStyle="1" w:styleId="hit1">
    <w:name w:val="hit1"/>
    <w:basedOn w:val="DefaultParagraphFont"/>
    <w:rsid w:val="0087652C"/>
    <w:rPr>
      <w:b/>
      <w:bCs/>
      <w:color w:val="CC0033"/>
    </w:rPr>
  </w:style>
  <w:style w:type="character" w:customStyle="1" w:styleId="upper">
    <w:name w:val="upper"/>
    <w:basedOn w:val="DefaultParagraphFont"/>
    <w:rsid w:val="0087652C"/>
  </w:style>
  <w:style w:type="character" w:customStyle="1" w:styleId="Author">
    <w:name w:val="Author"/>
    <w:aliases w:val="Style Date"/>
    <w:basedOn w:val="DefaultParagraphFont"/>
    <w:qFormat/>
    <w:rsid w:val="0087652C"/>
    <w:rPr>
      <w:b/>
      <w:sz w:val="24"/>
    </w:rPr>
  </w:style>
  <w:style w:type="character" w:customStyle="1" w:styleId="SmallFont7pt">
    <w:name w:val="Small Font (7 pt)"/>
    <w:basedOn w:val="DefaultParagraphFont"/>
    <w:rsid w:val="0087652C"/>
    <w:rPr>
      <w:sz w:val="14"/>
    </w:rPr>
  </w:style>
  <w:style w:type="paragraph" w:customStyle="1" w:styleId="UnderlinedText">
    <w:name w:val="Underlined Text"/>
    <w:basedOn w:val="Normal"/>
    <w:qFormat/>
    <w:rsid w:val="0087652C"/>
    <w:rPr>
      <w:rFonts w:eastAsia="Times New Roman"/>
      <w:b/>
      <w:szCs w:val="20"/>
    </w:rPr>
  </w:style>
  <w:style w:type="character" w:customStyle="1" w:styleId="SmallText-New">
    <w:name w:val="Small Text - New"/>
    <w:basedOn w:val="DefaultParagraphFont"/>
    <w:rsid w:val="0087652C"/>
    <w:rPr>
      <w:rFonts w:ascii="Arial Narrow" w:hAnsi="Arial Narrow"/>
      <w:sz w:val="14"/>
    </w:rPr>
  </w:style>
  <w:style w:type="paragraph" w:customStyle="1" w:styleId="Smalltext">
    <w:name w:val="Small text"/>
    <w:aliases w:val="Quote1,Quote11"/>
    <w:basedOn w:val="Normal"/>
    <w:link w:val="SmalltextChar"/>
    <w:qFormat/>
    <w:rsid w:val="0087652C"/>
    <w:rPr>
      <w:rFonts w:ascii="Arial Narrow" w:eastAsia="Times New Roman" w:hAnsi="Arial Narrow"/>
    </w:rPr>
  </w:style>
  <w:style w:type="character" w:customStyle="1" w:styleId="Underlined-New">
    <w:name w:val="Underlined - New"/>
    <w:basedOn w:val="DefaultParagraphFont"/>
    <w:rsid w:val="0087652C"/>
    <w:rPr>
      <w:rFonts w:ascii="Arial Narrow" w:hAnsi="Arial Narrow"/>
      <w:sz w:val="16"/>
      <w:u w:val="single"/>
    </w:rPr>
  </w:style>
  <w:style w:type="paragraph" w:styleId="TOC2">
    <w:name w:val="toc 2"/>
    <w:basedOn w:val="Normal"/>
    <w:next w:val="Normal"/>
    <w:autoRedefine/>
    <w:uiPriority w:val="39"/>
    <w:rsid w:val="0087652C"/>
    <w:pPr>
      <w:ind w:left="200"/>
    </w:pPr>
    <w:rPr>
      <w:rFonts w:eastAsia="Times New Roman"/>
      <w:sz w:val="20"/>
      <w:lang w:bidi="en-US"/>
    </w:rPr>
  </w:style>
  <w:style w:type="paragraph" w:styleId="Caption">
    <w:name w:val="caption"/>
    <w:basedOn w:val="Normal"/>
    <w:next w:val="Normal"/>
    <w:qFormat/>
    <w:rsid w:val="0087652C"/>
    <w:rPr>
      <w:rFonts w:eastAsia="Times New Roman"/>
      <w:b/>
      <w:bCs/>
      <w:sz w:val="18"/>
      <w:szCs w:val="18"/>
      <w:lang w:bidi="en-US"/>
    </w:rPr>
  </w:style>
  <w:style w:type="paragraph" w:styleId="TOCHeading">
    <w:name w:val="TOC Heading"/>
    <w:basedOn w:val="Heading1"/>
    <w:next w:val="Normal"/>
    <w:uiPriority w:val="39"/>
    <w:qFormat/>
    <w:rsid w:val="0087652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7652C"/>
    <w:rPr>
      <w:rFonts w:ascii="Arial Narrow" w:hAnsi="Arial Narrow"/>
      <w:dstrike w:val="0"/>
      <w:sz w:val="20"/>
      <w:bdr w:val="single" w:sz="2" w:space="0" w:color="auto"/>
      <w:vertAlign w:val="baseline"/>
    </w:rPr>
  </w:style>
  <w:style w:type="character" w:customStyle="1" w:styleId="style65">
    <w:name w:val="style65"/>
    <w:basedOn w:val="DefaultParagraphFont"/>
    <w:rsid w:val="0087652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7652C"/>
    <w:rPr>
      <w:rFonts w:cs="Arial"/>
      <w:bCs/>
      <w:szCs w:val="26"/>
      <w:u w:val="single"/>
      <w:lang w:val="en-US" w:eastAsia="en-US" w:bidi="ar-SA"/>
    </w:rPr>
  </w:style>
  <w:style w:type="character" w:customStyle="1" w:styleId="qlabel">
    <w:name w:val="q_label"/>
    <w:basedOn w:val="DefaultParagraphFont"/>
    <w:rsid w:val="0087652C"/>
  </w:style>
  <w:style w:type="character" w:customStyle="1" w:styleId="alabel">
    <w:name w:val="a_label"/>
    <w:basedOn w:val="DefaultParagraphFont"/>
    <w:rsid w:val="0087652C"/>
  </w:style>
  <w:style w:type="character" w:customStyle="1" w:styleId="Style1Char1">
    <w:name w:val="Style1 Char1"/>
    <w:basedOn w:val="DefaultParagraphFont"/>
    <w:rsid w:val="0087652C"/>
    <w:rPr>
      <w:rFonts w:eastAsia="SimSun"/>
      <w:sz w:val="20"/>
      <w:szCs w:val="24"/>
      <w:u w:val="single"/>
      <w:lang w:val="en-US" w:eastAsia="zh-CN" w:bidi="ar-SA"/>
    </w:rPr>
  </w:style>
  <w:style w:type="character" w:customStyle="1" w:styleId="UnderlineCharChar">
    <w:name w:val="Underline Char Char"/>
    <w:basedOn w:val="DefaultParagraphFont"/>
    <w:rsid w:val="0087652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7652C"/>
    <w:rPr>
      <w:rFonts w:eastAsia="MS Mincho"/>
      <w:b/>
      <w:u w:val="single"/>
      <w:lang w:val="en-US" w:eastAsia="en-US" w:bidi="ar-SA"/>
    </w:rPr>
  </w:style>
  <w:style w:type="character" w:customStyle="1" w:styleId="CardTextChar0">
    <w:name w:val="Card Text Char"/>
    <w:basedOn w:val="DefaultParagraphFont"/>
    <w:rsid w:val="0087652C"/>
    <w:rPr>
      <w:rFonts w:ascii="Times New Roman" w:eastAsia="Times New Roman" w:hAnsi="Times New Roman" w:cs="Times New Roman"/>
      <w:szCs w:val="24"/>
    </w:rPr>
  </w:style>
  <w:style w:type="character" w:customStyle="1" w:styleId="reduce2">
    <w:name w:val="reduce2"/>
    <w:basedOn w:val="DefaultParagraphFont"/>
    <w:rsid w:val="0087652C"/>
    <w:rPr>
      <w:rFonts w:ascii="Arial" w:hAnsi="Arial" w:cs="Arial"/>
      <w:color w:val="000000"/>
      <w:sz w:val="10"/>
      <w:szCs w:val="22"/>
    </w:rPr>
  </w:style>
  <w:style w:type="paragraph" w:customStyle="1" w:styleId="BoldUnderline">
    <w:name w:val="BoldUnderline"/>
    <w:link w:val="BoldUnderlineChar"/>
    <w:uiPriority w:val="99"/>
    <w:qFormat/>
    <w:rsid w:val="0087652C"/>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87652C"/>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7652C"/>
    <w:rPr>
      <w:rFonts w:cs="Arial"/>
      <w:bCs/>
      <w:szCs w:val="26"/>
      <w:u w:val="single"/>
      <w:lang w:val="en-US" w:eastAsia="en-US" w:bidi="ar-SA"/>
    </w:rPr>
  </w:style>
  <w:style w:type="paragraph" w:customStyle="1" w:styleId="evidencetextChar">
    <w:name w:val="evidence text Char"/>
    <w:basedOn w:val="Normal"/>
    <w:qFormat/>
    <w:rsid w:val="0087652C"/>
    <w:pPr>
      <w:ind w:left="1728" w:right="1008"/>
    </w:pPr>
    <w:rPr>
      <w:rFonts w:eastAsia="Times New Roman"/>
      <w:color w:val="000000"/>
      <w:sz w:val="18"/>
    </w:rPr>
  </w:style>
  <w:style w:type="character" w:customStyle="1" w:styleId="underline2">
    <w:name w:val="underline2"/>
    <w:basedOn w:val="DefaultParagraphFont"/>
    <w:rsid w:val="0087652C"/>
    <w:rPr>
      <w:u w:val="single"/>
    </w:rPr>
  </w:style>
  <w:style w:type="character" w:customStyle="1" w:styleId="Style11ptUnderlineBorderSinglesolidlineAuto05pt">
    <w:name w:val="Style 11 pt Underline Border: : (Single solid line Auto  0.5 pt..."/>
    <w:rsid w:val="0087652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7652C"/>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7652C"/>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87652C"/>
    <w:rPr>
      <w:u w:val="single"/>
    </w:rPr>
  </w:style>
  <w:style w:type="paragraph" w:customStyle="1" w:styleId="UnderlineChar4">
    <w:name w:val="Underline Char4"/>
    <w:basedOn w:val="Normal"/>
    <w:link w:val="UnderlineChar4Char"/>
    <w:qFormat/>
    <w:rsid w:val="0087652C"/>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87652C"/>
    <w:rPr>
      <w:b/>
      <w:u w:val="single"/>
    </w:rPr>
  </w:style>
  <w:style w:type="paragraph" w:customStyle="1" w:styleId="BoldandUnderlineChar3">
    <w:name w:val="Bold and Underline Char3"/>
    <w:basedOn w:val="Normal"/>
    <w:link w:val="BoldandUnderlineChar3Char2"/>
    <w:qFormat/>
    <w:rsid w:val="0087652C"/>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87652C"/>
    <w:rPr>
      <w:rFonts w:eastAsia="Times New Roman"/>
      <w:u w:val="single"/>
    </w:rPr>
  </w:style>
  <w:style w:type="character" w:customStyle="1" w:styleId="StyleUnderlineChar11ptChar">
    <w:name w:val="Style Underline Char + 11 pt Char"/>
    <w:basedOn w:val="DefaultParagraphFont"/>
    <w:link w:val="StyleUnderlineChar11pt"/>
    <w:rsid w:val="0087652C"/>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87652C"/>
    <w:rPr>
      <w:rFonts w:eastAsia="Times New Roman"/>
      <w:b/>
      <w:bCs/>
      <w:u w:val="single"/>
    </w:rPr>
  </w:style>
  <w:style w:type="character" w:customStyle="1" w:styleId="StyleUnderlineChar11ptBoldChar">
    <w:name w:val="Style Underline Char + 11 pt Bold Char"/>
    <w:basedOn w:val="DefaultParagraphFont"/>
    <w:link w:val="StyleUnderlineChar11ptBold"/>
    <w:rsid w:val="0087652C"/>
    <w:rPr>
      <w:rFonts w:ascii="Calibri" w:eastAsia="Times New Roman" w:hAnsi="Calibri" w:cs="Calibri"/>
      <w:b/>
      <w:bCs/>
      <w:sz w:val="22"/>
      <w:u w:val="single"/>
    </w:rPr>
  </w:style>
  <w:style w:type="character" w:customStyle="1" w:styleId="inside-head">
    <w:name w:val="inside-head"/>
    <w:basedOn w:val="DefaultParagraphFont"/>
    <w:rsid w:val="0087652C"/>
  </w:style>
  <w:style w:type="paragraph" w:customStyle="1" w:styleId="Style3">
    <w:name w:val="Style3"/>
    <w:basedOn w:val="Normal"/>
    <w:link w:val="Style3Char"/>
    <w:qFormat/>
    <w:rsid w:val="0087652C"/>
    <w:rPr>
      <w:rFonts w:ascii="Arial Narrow" w:eastAsia="Times New Roman" w:hAnsi="Arial Narrow"/>
      <w:b/>
    </w:rPr>
  </w:style>
  <w:style w:type="character" w:customStyle="1" w:styleId="Style3Char">
    <w:name w:val="Style3 Char"/>
    <w:basedOn w:val="DefaultParagraphFont"/>
    <w:link w:val="Style3"/>
    <w:rsid w:val="0087652C"/>
    <w:rPr>
      <w:rFonts w:ascii="Arial Narrow" w:eastAsia="Times New Roman" w:hAnsi="Arial Narrow" w:cs="Calibri"/>
      <w:b/>
      <w:sz w:val="22"/>
    </w:rPr>
  </w:style>
  <w:style w:type="character" w:customStyle="1" w:styleId="7TimesNewRoman">
    <w:name w:val="7 Times New Roman"/>
    <w:rsid w:val="0087652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7652C"/>
  </w:style>
  <w:style w:type="character" w:customStyle="1" w:styleId="officialsbureau">
    <w:name w:val="official_s_bureau"/>
    <w:basedOn w:val="DefaultParagraphFont"/>
    <w:rsid w:val="0087652C"/>
  </w:style>
  <w:style w:type="paragraph" w:customStyle="1" w:styleId="Stylecard11ptUnderline">
    <w:name w:val="Style card + 11 pt Underline"/>
    <w:basedOn w:val="Normal"/>
    <w:link w:val="Stylecard11ptUnderlineChar"/>
    <w:qFormat/>
    <w:rsid w:val="0087652C"/>
    <w:pPr>
      <w:ind w:left="288" w:right="288"/>
    </w:pPr>
    <w:rPr>
      <w:rFonts w:eastAsia="SimSun"/>
      <w:u w:val="single"/>
      <w:lang w:eastAsia="zh-CN"/>
    </w:rPr>
  </w:style>
  <w:style w:type="character" w:customStyle="1" w:styleId="Stylecard11ptUnderlineChar">
    <w:name w:val="Style card + 11 pt Underline Char"/>
    <w:link w:val="Stylecard11ptUnderline"/>
    <w:rsid w:val="0087652C"/>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87652C"/>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87652C"/>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87652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7652C"/>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87652C"/>
    <w:rPr>
      <w:rFonts w:ascii="Calibri" w:eastAsia="SimSun" w:hAnsi="Calibri" w:cs="Calibri"/>
      <w:sz w:val="22"/>
      <w:u w:val="single"/>
      <w:lang w:eastAsia="zh-CN"/>
    </w:rPr>
  </w:style>
  <w:style w:type="paragraph" w:styleId="HTMLPreformatted">
    <w:name w:val="HTML Preformatted"/>
    <w:basedOn w:val="Normal"/>
    <w:link w:val="HTMLPreformattedChar"/>
    <w:rsid w:val="00876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7652C"/>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87652C"/>
    <w:rPr>
      <w:u w:val="single"/>
    </w:rPr>
  </w:style>
  <w:style w:type="character" w:customStyle="1" w:styleId="StyleUnderlining11ptChar">
    <w:name w:val="Style Underlining + 11 pt Char"/>
    <w:basedOn w:val="DefaultParagraphFont"/>
    <w:link w:val="StyleUnderlining11pt"/>
    <w:rsid w:val="0087652C"/>
    <w:rPr>
      <w:rFonts w:ascii="Calibri" w:hAnsi="Calibri" w:cs="Calibri"/>
      <w:sz w:val="22"/>
      <w:u w:val="single"/>
    </w:rPr>
  </w:style>
  <w:style w:type="paragraph" w:customStyle="1" w:styleId="StyleCardText9pt">
    <w:name w:val="Style Card Text + 9 pt"/>
    <w:basedOn w:val="Normal"/>
    <w:link w:val="StyleCardText9ptChar"/>
    <w:qFormat/>
    <w:rsid w:val="0087652C"/>
    <w:pPr>
      <w:spacing w:after="200"/>
      <w:contextualSpacing/>
    </w:pPr>
    <w:rPr>
      <w:rFonts w:eastAsia="Calibri"/>
    </w:rPr>
  </w:style>
  <w:style w:type="character" w:customStyle="1" w:styleId="StyleCardText9ptChar">
    <w:name w:val="Style Card Text + 9 pt Char"/>
    <w:basedOn w:val="DefaultParagraphFont"/>
    <w:link w:val="StyleCardText9pt"/>
    <w:rsid w:val="0087652C"/>
    <w:rPr>
      <w:rFonts w:ascii="Calibri" w:eastAsia="Calibri" w:hAnsi="Calibri" w:cs="Calibri"/>
      <w:sz w:val="22"/>
    </w:rPr>
  </w:style>
  <w:style w:type="paragraph" w:styleId="Quote">
    <w:name w:val="Quote"/>
    <w:basedOn w:val="Normal"/>
    <w:next w:val="Normal"/>
    <w:link w:val="QuoteChar"/>
    <w:uiPriority w:val="29"/>
    <w:qFormat/>
    <w:rsid w:val="0087652C"/>
    <w:pPr>
      <w:widowControl w:val="0"/>
    </w:pPr>
    <w:rPr>
      <w:rFonts w:eastAsia="Times New Roman"/>
      <w:iCs/>
      <w:color w:val="000000"/>
      <w:lang w:bidi="en-US"/>
    </w:rPr>
  </w:style>
  <w:style w:type="character" w:customStyle="1" w:styleId="QuoteChar">
    <w:name w:val="Quote Char"/>
    <w:basedOn w:val="DefaultParagraphFont"/>
    <w:link w:val="Quote"/>
    <w:uiPriority w:val="29"/>
    <w:rsid w:val="0087652C"/>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87652C"/>
    <w:rPr>
      <w:rFonts w:ascii="Arial Narrow" w:hAnsi="Arial Narrow" w:cs="Times New Roman"/>
      <w:sz w:val="24"/>
      <w:u w:val="single"/>
    </w:rPr>
  </w:style>
  <w:style w:type="character" w:customStyle="1" w:styleId="ital-inline">
    <w:name w:val="ital-inline"/>
    <w:basedOn w:val="DefaultParagraphFont"/>
    <w:rsid w:val="0087652C"/>
  </w:style>
  <w:style w:type="character" w:customStyle="1" w:styleId="underlineChar">
    <w:name w:val="underline Char"/>
    <w:basedOn w:val="DefaultParagraphFont"/>
    <w:rsid w:val="0087652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7652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7652C"/>
    <w:rPr>
      <w:sz w:val="20"/>
      <w:u w:val="single"/>
    </w:rPr>
  </w:style>
  <w:style w:type="paragraph" w:styleId="BodyTextIndent2">
    <w:name w:val="Body Text Indent 2"/>
    <w:basedOn w:val="Normal"/>
    <w:link w:val="BodyTextIndent2Char"/>
    <w:unhideWhenUsed/>
    <w:rsid w:val="0087652C"/>
    <w:pPr>
      <w:spacing w:after="120" w:line="480" w:lineRule="auto"/>
      <w:ind w:left="360"/>
    </w:pPr>
  </w:style>
  <w:style w:type="character" w:customStyle="1" w:styleId="BodyTextIndent2Char">
    <w:name w:val="Body Text Indent 2 Char"/>
    <w:basedOn w:val="DefaultParagraphFont"/>
    <w:link w:val="BodyTextIndent2"/>
    <w:rsid w:val="0087652C"/>
    <w:rPr>
      <w:rFonts w:ascii="Calibri" w:hAnsi="Calibri" w:cs="Calibri"/>
      <w:sz w:val="22"/>
    </w:rPr>
  </w:style>
  <w:style w:type="paragraph" w:styleId="BodyTextIndent3">
    <w:name w:val="Body Text Indent 3"/>
    <w:basedOn w:val="Normal"/>
    <w:link w:val="BodyTextIndent3Char"/>
    <w:uiPriority w:val="99"/>
    <w:semiHidden/>
    <w:unhideWhenUsed/>
    <w:rsid w:val="0087652C"/>
    <w:pPr>
      <w:spacing w:after="120"/>
      <w:ind w:left="360"/>
    </w:pPr>
    <w:rPr>
      <w:szCs w:val="16"/>
    </w:rPr>
  </w:style>
  <w:style w:type="character" w:customStyle="1" w:styleId="BodyTextIndent3Char">
    <w:name w:val="Body Text Indent 3 Char"/>
    <w:basedOn w:val="DefaultParagraphFont"/>
    <w:link w:val="BodyTextIndent3"/>
    <w:uiPriority w:val="99"/>
    <w:semiHidden/>
    <w:rsid w:val="0087652C"/>
    <w:rPr>
      <w:rFonts w:ascii="Calibri" w:hAnsi="Calibri" w:cs="Calibri"/>
      <w:sz w:val="22"/>
      <w:szCs w:val="16"/>
    </w:rPr>
  </w:style>
  <w:style w:type="paragraph" w:styleId="BodyText2">
    <w:name w:val="Body Text 2"/>
    <w:basedOn w:val="Normal"/>
    <w:link w:val="BodyText2Char"/>
    <w:unhideWhenUsed/>
    <w:rsid w:val="0087652C"/>
    <w:pPr>
      <w:spacing w:after="120" w:line="480" w:lineRule="auto"/>
    </w:pPr>
  </w:style>
  <w:style w:type="character" w:customStyle="1" w:styleId="BodyText2Char">
    <w:name w:val="Body Text 2 Char"/>
    <w:basedOn w:val="DefaultParagraphFont"/>
    <w:link w:val="BodyText2"/>
    <w:rsid w:val="0087652C"/>
    <w:rPr>
      <w:rFonts w:ascii="Calibri" w:hAnsi="Calibri" w:cs="Calibri"/>
      <w:sz w:val="22"/>
    </w:rPr>
  </w:style>
  <w:style w:type="paragraph" w:styleId="BodyTextIndent">
    <w:name w:val="Body Text Indent"/>
    <w:basedOn w:val="Normal"/>
    <w:link w:val="BodyTextIndentChar"/>
    <w:uiPriority w:val="99"/>
    <w:unhideWhenUsed/>
    <w:rsid w:val="0087652C"/>
    <w:pPr>
      <w:spacing w:after="120"/>
      <w:ind w:left="360"/>
    </w:pPr>
  </w:style>
  <w:style w:type="character" w:customStyle="1" w:styleId="BodyTextIndentChar">
    <w:name w:val="Body Text Indent Char"/>
    <w:basedOn w:val="DefaultParagraphFont"/>
    <w:link w:val="BodyTextIndent"/>
    <w:uiPriority w:val="99"/>
    <w:rsid w:val="0087652C"/>
    <w:rPr>
      <w:rFonts w:ascii="Calibri" w:hAnsi="Calibri" w:cs="Calibri"/>
      <w:sz w:val="22"/>
    </w:rPr>
  </w:style>
  <w:style w:type="paragraph" w:styleId="BodyText3">
    <w:name w:val="Body Text 3"/>
    <w:basedOn w:val="Normal"/>
    <w:link w:val="BodyText3Char"/>
    <w:unhideWhenUsed/>
    <w:rsid w:val="0087652C"/>
    <w:pPr>
      <w:spacing w:after="120"/>
    </w:pPr>
    <w:rPr>
      <w:szCs w:val="16"/>
    </w:rPr>
  </w:style>
  <w:style w:type="character" w:customStyle="1" w:styleId="BodyText3Char">
    <w:name w:val="Body Text 3 Char"/>
    <w:basedOn w:val="DefaultParagraphFont"/>
    <w:link w:val="BodyText3"/>
    <w:rsid w:val="0087652C"/>
    <w:rPr>
      <w:rFonts w:ascii="Calibri" w:hAnsi="Calibri" w:cs="Calibri"/>
      <w:sz w:val="22"/>
      <w:szCs w:val="16"/>
    </w:rPr>
  </w:style>
  <w:style w:type="character" w:customStyle="1" w:styleId="StyleBold">
    <w:name w:val="Style Bold"/>
    <w:basedOn w:val="DefaultParagraphFont"/>
    <w:uiPriority w:val="9"/>
    <w:semiHidden/>
    <w:rsid w:val="0087652C"/>
    <w:rPr>
      <w:b/>
      <w:bCs/>
    </w:rPr>
  </w:style>
  <w:style w:type="character" w:customStyle="1" w:styleId="body-text">
    <w:name w:val="body-text"/>
    <w:basedOn w:val="DefaultParagraphFont"/>
    <w:rsid w:val="0087652C"/>
  </w:style>
  <w:style w:type="paragraph" w:customStyle="1" w:styleId="StyleStyle411ptBoldBorderSinglesolidlineAuto0">
    <w:name w:val="Style Style4 + 11 pt Bold Border: : (Single solid line Auto  0...."/>
    <w:basedOn w:val="Normal"/>
    <w:link w:val="StyleStyle411ptBoldBorderSinglesolidlineAuto0Char"/>
    <w:qFormat/>
    <w:rsid w:val="0087652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7652C"/>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87652C"/>
    <w:rPr>
      <w:rFonts w:ascii="Tahoma" w:hAnsi="Tahoma" w:cs="Tahoma"/>
      <w:sz w:val="16"/>
      <w:szCs w:val="16"/>
    </w:rPr>
  </w:style>
  <w:style w:type="character" w:customStyle="1" w:styleId="globalcontentbody">
    <w:name w:val="globalcontentbody"/>
    <w:basedOn w:val="DefaultParagraphFont"/>
    <w:rsid w:val="0087652C"/>
  </w:style>
  <w:style w:type="paragraph" w:customStyle="1" w:styleId="StyleStyle112pt">
    <w:name w:val="Style Style1 + 12 pt"/>
    <w:basedOn w:val="Normal"/>
    <w:link w:val="StyleStyle112ptChar"/>
    <w:qFormat/>
    <w:rsid w:val="0087652C"/>
    <w:rPr>
      <w:rFonts w:eastAsia="SimSun"/>
      <w:u w:val="single"/>
      <w:lang w:eastAsia="zh-CN"/>
    </w:rPr>
  </w:style>
  <w:style w:type="character" w:customStyle="1" w:styleId="StyleStyle112ptChar">
    <w:name w:val="Style Style1 + 12 pt Char"/>
    <w:basedOn w:val="DefaultParagraphFont"/>
    <w:link w:val="StyleStyle112pt"/>
    <w:rsid w:val="0087652C"/>
    <w:rPr>
      <w:rFonts w:ascii="Calibri" w:eastAsia="SimSun" w:hAnsi="Calibri" w:cs="Calibri"/>
      <w:sz w:val="22"/>
      <w:u w:val="single"/>
      <w:lang w:eastAsia="zh-CN"/>
    </w:rPr>
  </w:style>
  <w:style w:type="paragraph" w:customStyle="1" w:styleId="MinimizedText">
    <w:name w:val="Minimized Text"/>
    <w:basedOn w:val="Normal"/>
    <w:link w:val="MinimizedTextChar"/>
    <w:qFormat/>
    <w:rsid w:val="0087652C"/>
    <w:rPr>
      <w:rFonts w:eastAsia="Times New Roman"/>
    </w:rPr>
  </w:style>
  <w:style w:type="character" w:customStyle="1" w:styleId="MinimizedTextChar">
    <w:name w:val="Minimized Text Char"/>
    <w:basedOn w:val="DefaultParagraphFont"/>
    <w:link w:val="MinimizedText"/>
    <w:rsid w:val="0087652C"/>
    <w:rPr>
      <w:rFonts w:ascii="Calibri" w:eastAsia="Times New Roman" w:hAnsi="Calibri" w:cs="Calibri"/>
      <w:sz w:val="22"/>
    </w:rPr>
  </w:style>
  <w:style w:type="character" w:customStyle="1" w:styleId="term1">
    <w:name w:val="term1"/>
    <w:basedOn w:val="DefaultParagraphFont"/>
    <w:rsid w:val="0087652C"/>
    <w:rPr>
      <w:b/>
      <w:bCs/>
    </w:rPr>
  </w:style>
  <w:style w:type="character" w:customStyle="1" w:styleId="Styleterm111ptUnderline">
    <w:name w:val="Style term1 + 11 pt Underline"/>
    <w:basedOn w:val="term1"/>
    <w:rsid w:val="0087652C"/>
    <w:rPr>
      <w:b/>
      <w:bCs/>
      <w:sz w:val="20"/>
      <w:u w:val="single"/>
    </w:rPr>
  </w:style>
  <w:style w:type="paragraph" w:customStyle="1" w:styleId="StyleMinimizedTextArialNarrow10pt">
    <w:name w:val="Style Minimized Text + Arial Narrow 10 pt"/>
    <w:basedOn w:val="MinimizedText"/>
    <w:link w:val="StyleMinimizedTextArialNarrow10ptChar"/>
    <w:qFormat/>
    <w:rsid w:val="0087652C"/>
    <w:rPr>
      <w:sz w:val="20"/>
    </w:rPr>
  </w:style>
  <w:style w:type="character" w:customStyle="1" w:styleId="StyleMinimizedTextArialNarrow10ptChar">
    <w:name w:val="Style Minimized Text + Arial Narrow 10 pt Char"/>
    <w:basedOn w:val="MinimizedTextChar"/>
    <w:link w:val="StyleMinimizedTextArialNarrow10pt"/>
    <w:rsid w:val="0087652C"/>
    <w:rPr>
      <w:rFonts w:ascii="Calibri" w:eastAsia="Times New Roman" w:hAnsi="Calibri" w:cs="Calibri"/>
      <w:sz w:val="20"/>
    </w:rPr>
  </w:style>
  <w:style w:type="character" w:customStyle="1" w:styleId="Styleunderline11ptBold">
    <w:name w:val="Style underline + 11 pt Bold"/>
    <w:basedOn w:val="underline"/>
    <w:rsid w:val="0087652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7652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7652C"/>
    <w:rPr>
      <w:rFonts w:ascii="Calibri" w:eastAsia="Times New Roman" w:hAnsi="Calibri" w:cs="Calibri"/>
      <w:sz w:val="22"/>
      <w:u w:val="single"/>
      <w:bdr w:val="single" w:sz="4" w:space="0" w:color="auto"/>
    </w:rPr>
  </w:style>
  <w:style w:type="character" w:customStyle="1" w:styleId="Style9pt">
    <w:name w:val="Style 9 pt"/>
    <w:basedOn w:val="DefaultParagraphFont"/>
    <w:rsid w:val="0087652C"/>
    <w:rPr>
      <w:rFonts w:ascii="Times New Roman" w:hAnsi="Times New Roman"/>
      <w:sz w:val="20"/>
    </w:rPr>
  </w:style>
  <w:style w:type="paragraph" w:customStyle="1" w:styleId="StyleStyle49pt3">
    <w:name w:val="Style Style4 + 9 pt3"/>
    <w:basedOn w:val="Style4"/>
    <w:link w:val="StyleStyle49pt3Char"/>
    <w:qFormat/>
    <w:rsid w:val="0087652C"/>
    <w:rPr>
      <w:rFonts w:cs="Times New Roman"/>
    </w:rPr>
  </w:style>
  <w:style w:type="character" w:customStyle="1" w:styleId="StyleStyle49pt3Char">
    <w:name w:val="Style Style4 + 9 pt3 Char"/>
    <w:basedOn w:val="Style4Char"/>
    <w:link w:val="StyleStyle49pt3"/>
    <w:rsid w:val="0087652C"/>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87652C"/>
    <w:rPr>
      <w:rFonts w:cs="Times New Roman"/>
      <w:b/>
      <w:bCs/>
    </w:rPr>
  </w:style>
  <w:style w:type="character" w:customStyle="1" w:styleId="StyleStyle4BoldChar">
    <w:name w:val="Style Style4 + Bold Char"/>
    <w:basedOn w:val="Style4Char"/>
    <w:link w:val="StyleStyle4Bold"/>
    <w:rsid w:val="0087652C"/>
    <w:rPr>
      <w:rFonts w:ascii="Calibri" w:eastAsia="Times New Roman" w:hAnsi="Calibri" w:cs="Times New Roman"/>
      <w:b/>
      <w:bCs/>
      <w:sz w:val="22"/>
      <w:u w:val="single"/>
    </w:rPr>
  </w:style>
  <w:style w:type="character" w:customStyle="1" w:styleId="CharChar11">
    <w:name w:val="Char Char11"/>
    <w:basedOn w:val="DefaultParagraphFont"/>
    <w:rsid w:val="0087652C"/>
    <w:rPr>
      <w:rFonts w:cs="Arial"/>
      <w:bCs/>
      <w:szCs w:val="26"/>
      <w:u w:val="single"/>
      <w:lang w:val="en-US" w:eastAsia="en-US" w:bidi="ar-SA"/>
    </w:rPr>
  </w:style>
  <w:style w:type="character" w:customStyle="1" w:styleId="authorbio">
    <w:name w:val="authorbio"/>
    <w:basedOn w:val="DefaultParagraphFont"/>
    <w:rsid w:val="0087652C"/>
  </w:style>
  <w:style w:type="character" w:customStyle="1" w:styleId="a">
    <w:name w:val="a"/>
    <w:basedOn w:val="DefaultParagraphFont"/>
    <w:rsid w:val="0087652C"/>
  </w:style>
  <w:style w:type="character" w:customStyle="1" w:styleId="StyleStyleUnderline411pt">
    <w:name w:val="Style Style Underline4 + 11 pt"/>
    <w:basedOn w:val="DefaultParagraphFont"/>
    <w:rsid w:val="0087652C"/>
    <w:rPr>
      <w:sz w:val="20"/>
      <w:u w:val="single"/>
    </w:rPr>
  </w:style>
  <w:style w:type="character" w:customStyle="1" w:styleId="StyleStyleUnderline411ptBold">
    <w:name w:val="Style Style Underline4 + 11 pt Bold"/>
    <w:basedOn w:val="DefaultParagraphFont"/>
    <w:rsid w:val="0087652C"/>
    <w:rPr>
      <w:b/>
      <w:bCs/>
      <w:sz w:val="20"/>
      <w:u w:val="single"/>
    </w:rPr>
  </w:style>
  <w:style w:type="character" w:customStyle="1" w:styleId="StyleStyleUnderline311pt">
    <w:name w:val="Style Style Underline3 + 11 pt"/>
    <w:basedOn w:val="DefaultParagraphFont"/>
    <w:rsid w:val="0087652C"/>
    <w:rPr>
      <w:sz w:val="20"/>
      <w:u w:val="single"/>
    </w:rPr>
  </w:style>
  <w:style w:type="character" w:customStyle="1" w:styleId="StyleStyleUnderline311ptBold">
    <w:name w:val="Style Style Underline3 + 11 pt Bold"/>
    <w:basedOn w:val="DefaultParagraphFont"/>
    <w:rsid w:val="0087652C"/>
    <w:rPr>
      <w:b/>
      <w:bCs/>
      <w:sz w:val="20"/>
      <w:u w:val="single"/>
    </w:rPr>
  </w:style>
  <w:style w:type="character" w:customStyle="1" w:styleId="StyleUnderline3">
    <w:name w:val="Style Underline3"/>
    <w:basedOn w:val="DefaultParagraphFont"/>
    <w:rsid w:val="0087652C"/>
    <w:rPr>
      <w:u w:val="single"/>
    </w:rPr>
  </w:style>
  <w:style w:type="paragraph" w:customStyle="1" w:styleId="StyleStyle111ptBorderSinglesolidlineAuto05ptL">
    <w:name w:val="Style Style1 + 11 pt Border: : (Single solid line Auto  0.5 pt L..."/>
    <w:link w:val="StyleStyle111ptBorderSinglesolidlineAuto05ptLChar"/>
    <w:qFormat/>
    <w:rsid w:val="0087652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7652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7652C"/>
    <w:rPr>
      <w:u w:val="single"/>
    </w:rPr>
  </w:style>
  <w:style w:type="character" w:customStyle="1" w:styleId="NothingChar">
    <w:name w:val="Nothing Char"/>
    <w:basedOn w:val="DefaultParagraphFont"/>
    <w:link w:val="Nothing"/>
    <w:rsid w:val="0087652C"/>
    <w:rPr>
      <w:rFonts w:ascii="Times New Roman" w:eastAsia="Times New Roman" w:hAnsi="Times New Roman" w:cs="Times New Roman"/>
      <w:sz w:val="20"/>
    </w:rPr>
  </w:style>
  <w:style w:type="character" w:customStyle="1" w:styleId="CardsFont12pt0">
    <w:name w:val="Cards + Font 12pt"/>
    <w:basedOn w:val="DefaultParagraphFont"/>
    <w:rsid w:val="0087652C"/>
    <w:rPr>
      <w:rFonts w:ascii="Times New Roman" w:eastAsia="Calibri" w:hAnsi="Times New Roman" w:cs="Times New Roman"/>
      <w:sz w:val="24"/>
      <w:szCs w:val="20"/>
      <w:u w:val="single"/>
    </w:rPr>
  </w:style>
  <w:style w:type="character" w:customStyle="1" w:styleId="SmallTextChar0">
    <w:name w:val="Small Text Char"/>
    <w:basedOn w:val="CardTextChar0"/>
    <w:rsid w:val="0087652C"/>
    <w:rPr>
      <w:rFonts w:ascii="Times New Roman" w:eastAsia="MS Mincho" w:hAnsi="Times New Roman" w:cs="Times New Roman"/>
      <w:sz w:val="15"/>
      <w:szCs w:val="24"/>
      <w:lang w:eastAsia="ja-JP"/>
    </w:rPr>
  </w:style>
  <w:style w:type="paragraph" w:customStyle="1" w:styleId="Circled">
    <w:name w:val="Circled"/>
    <w:link w:val="CircledChar"/>
    <w:qFormat/>
    <w:rsid w:val="0087652C"/>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87652C"/>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87652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7652C"/>
  </w:style>
  <w:style w:type="character" w:customStyle="1" w:styleId="part-of-speech">
    <w:name w:val="part-of-speech"/>
    <w:basedOn w:val="DefaultParagraphFont"/>
    <w:rsid w:val="0087652C"/>
  </w:style>
  <w:style w:type="character" w:customStyle="1" w:styleId="sep">
    <w:name w:val="sep"/>
    <w:basedOn w:val="DefaultParagraphFont"/>
    <w:rsid w:val="0087652C"/>
  </w:style>
  <w:style w:type="character" w:customStyle="1" w:styleId="pron">
    <w:name w:val="pron"/>
    <w:basedOn w:val="DefaultParagraphFont"/>
    <w:rsid w:val="0087652C"/>
  </w:style>
  <w:style w:type="paragraph" w:customStyle="1" w:styleId="StyleStyle4LatinTimesNewRomanAsianSimSun">
    <w:name w:val="Style Style4 + (Latin) Times New Roman (Asian) SimSun"/>
    <w:basedOn w:val="Normal"/>
    <w:link w:val="StyleStyle4LatinTimesNewRomanAsianSimSunChar"/>
    <w:qFormat/>
    <w:rsid w:val="0087652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7652C"/>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7652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7652C"/>
    <w:rPr>
      <w:rFonts w:ascii="Calibri" w:eastAsia="SimSun" w:hAnsi="Calibri" w:cs="Calibri"/>
      <w:b/>
      <w:bCs/>
      <w:sz w:val="22"/>
      <w:u w:val="single"/>
    </w:rPr>
  </w:style>
  <w:style w:type="character" w:customStyle="1" w:styleId="CharChar3">
    <w:name w:val="Char Char3"/>
    <w:basedOn w:val="DefaultParagraphFont"/>
    <w:rsid w:val="0087652C"/>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7652C"/>
    <w:rPr>
      <w:bCs/>
      <w:szCs w:val="26"/>
      <w:u w:val="single"/>
    </w:rPr>
  </w:style>
  <w:style w:type="paragraph" w:styleId="Subtitle">
    <w:name w:val="Subtitle"/>
    <w:aliases w:val="Underlined card text"/>
    <w:basedOn w:val="Normal"/>
    <w:next w:val="Normal"/>
    <w:link w:val="SubtitleChar"/>
    <w:uiPriority w:val="99"/>
    <w:qFormat/>
    <w:rsid w:val="0087652C"/>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87652C"/>
    <w:rPr>
      <w:color w:val="5A5A5A" w:themeColor="text1" w:themeTint="A5"/>
      <w:spacing w:val="15"/>
      <w:sz w:val="22"/>
      <w:szCs w:val="22"/>
    </w:rPr>
  </w:style>
  <w:style w:type="paragraph" w:customStyle="1" w:styleId="StyleStyle411pt1">
    <w:name w:val="Style Style4 + 11 pt1"/>
    <w:basedOn w:val="Style4"/>
    <w:link w:val="StyleStyle411pt1Char"/>
    <w:qFormat/>
    <w:rsid w:val="0087652C"/>
    <w:rPr>
      <w:rFonts w:cs="Times New Roman"/>
    </w:rPr>
  </w:style>
  <w:style w:type="character" w:customStyle="1" w:styleId="StyleStyle411pt1Char">
    <w:name w:val="Style Style4 + 11 pt1 Char"/>
    <w:basedOn w:val="Style4Char"/>
    <w:link w:val="StyleStyle411pt1"/>
    <w:rsid w:val="0087652C"/>
    <w:rPr>
      <w:rFonts w:ascii="Calibri" w:eastAsia="Times New Roman" w:hAnsi="Calibri" w:cs="Times New Roman"/>
      <w:sz w:val="22"/>
      <w:u w:val="single"/>
    </w:rPr>
  </w:style>
  <w:style w:type="character" w:customStyle="1" w:styleId="BoldandUnderlineCharChar2">
    <w:name w:val="Bold and Underline Char Char2"/>
    <w:basedOn w:val="DefaultParagraphFont"/>
    <w:rsid w:val="0087652C"/>
    <w:rPr>
      <w:b/>
      <w:u w:val="single"/>
      <w:lang w:val="en-US" w:eastAsia="en-US" w:bidi="ar-SA"/>
    </w:rPr>
  </w:style>
  <w:style w:type="character" w:customStyle="1" w:styleId="StyleUnderlineCharChar111pt">
    <w:name w:val="Style Underline Char Char1 + 11 pt"/>
    <w:basedOn w:val="DefaultParagraphFont"/>
    <w:rsid w:val="0087652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7652C"/>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87652C"/>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87652C"/>
    <w:rPr>
      <w:sz w:val="22"/>
      <w:u w:val="single"/>
    </w:rPr>
  </w:style>
  <w:style w:type="paragraph" w:customStyle="1" w:styleId="StyleMinimizedTextArialNarrow9pt">
    <w:name w:val="Style Minimized Text + Arial Narrow 9 pt"/>
    <w:basedOn w:val="Normal"/>
    <w:link w:val="StyleMinimizedTextArialNarrow9ptChar"/>
    <w:qFormat/>
    <w:rsid w:val="0087652C"/>
    <w:rPr>
      <w:rFonts w:eastAsia="Times New Roman"/>
    </w:rPr>
  </w:style>
  <w:style w:type="character" w:customStyle="1" w:styleId="StyleMinimizedTextArialNarrow9ptChar">
    <w:name w:val="Style Minimized Text + Arial Narrow 9 pt Char"/>
    <w:basedOn w:val="DefaultParagraphFont"/>
    <w:link w:val="StyleMinimizedTextArialNarrow9pt"/>
    <w:rsid w:val="0087652C"/>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87652C"/>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7652C"/>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7652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7652C"/>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87652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7652C"/>
    <w:rPr>
      <w:b w:val="0"/>
      <w:bCs/>
      <w:sz w:val="20"/>
      <w:u w:val="single"/>
      <w:lang w:val="en-US" w:eastAsia="en-US" w:bidi="ar-SA"/>
    </w:rPr>
  </w:style>
  <w:style w:type="character" w:customStyle="1" w:styleId="Styleunderline9pt">
    <w:name w:val="Style underline + 9 pt"/>
    <w:basedOn w:val="underline"/>
    <w:rsid w:val="0087652C"/>
    <w:rPr>
      <w:rFonts w:ascii="Times New Roman" w:hAnsi="Times New Roman" w:cs="Times New Roman"/>
      <w:b/>
      <w:sz w:val="20"/>
      <w:u w:val="single"/>
    </w:rPr>
  </w:style>
  <w:style w:type="character" w:customStyle="1" w:styleId="StyleTimesNewRoman9pt">
    <w:name w:val="Style Times New Roman 9 pt"/>
    <w:basedOn w:val="DefaultParagraphFont"/>
    <w:rsid w:val="0087652C"/>
    <w:rPr>
      <w:rFonts w:ascii="Times New Roman" w:hAnsi="Times New Roman"/>
      <w:sz w:val="20"/>
    </w:rPr>
  </w:style>
  <w:style w:type="character" w:customStyle="1" w:styleId="Styleunderline9pt1">
    <w:name w:val="Style underline + 9 pt1"/>
    <w:basedOn w:val="underline"/>
    <w:rsid w:val="0087652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7652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7652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7652C"/>
    <w:rPr>
      <w:b/>
      <w:bCs/>
      <w:noProof w:val="0"/>
      <w:sz w:val="20"/>
      <w:u w:val="single"/>
      <w:lang w:val="en-US" w:eastAsia="en-US" w:bidi="ar-SA"/>
    </w:rPr>
  </w:style>
  <w:style w:type="character" w:customStyle="1" w:styleId="Hyperlink23">
    <w:name w:val="Hyperlink23"/>
    <w:basedOn w:val="DefaultParagraphFont"/>
    <w:rsid w:val="0087652C"/>
    <w:rPr>
      <w:color w:val="3300CC"/>
      <w:u w:val="single"/>
    </w:rPr>
  </w:style>
  <w:style w:type="paragraph" w:customStyle="1" w:styleId="cardCharChar">
    <w:name w:val="card Char Char"/>
    <w:basedOn w:val="Normal"/>
    <w:link w:val="cardCharCharChar"/>
    <w:qFormat/>
    <w:rsid w:val="0087652C"/>
    <w:pPr>
      <w:ind w:left="288" w:right="288"/>
    </w:pPr>
    <w:rPr>
      <w:rFonts w:eastAsia="Times New Roman"/>
      <w:szCs w:val="20"/>
    </w:rPr>
  </w:style>
  <w:style w:type="character" w:customStyle="1" w:styleId="cardCharCharChar">
    <w:name w:val="card Char Char Char"/>
    <w:basedOn w:val="DefaultParagraphFont"/>
    <w:link w:val="cardCharChar"/>
    <w:rsid w:val="0087652C"/>
    <w:rPr>
      <w:rFonts w:ascii="Calibri" w:eastAsia="Times New Roman" w:hAnsi="Calibri" w:cs="Calibri"/>
      <w:sz w:val="22"/>
      <w:szCs w:val="20"/>
    </w:rPr>
  </w:style>
  <w:style w:type="character" w:customStyle="1" w:styleId="StyleunderlineArialNarrow9ptBold">
    <w:name w:val="Style underline + Arial Narrow 9 pt Bold"/>
    <w:basedOn w:val="underline"/>
    <w:rsid w:val="0087652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7652C"/>
  </w:style>
  <w:style w:type="character" w:customStyle="1" w:styleId="StylecardCharCharArialNarrow9ptChar">
    <w:name w:val="Style card Char Char + Arial Narrow 9 pt Char"/>
    <w:basedOn w:val="cardCharCharChar"/>
    <w:link w:val="StylecardCharCharArialNarrow9pt"/>
    <w:rsid w:val="0087652C"/>
    <w:rPr>
      <w:rFonts w:ascii="Calibri" w:eastAsia="Times New Roman" w:hAnsi="Calibri" w:cs="Calibri"/>
      <w:sz w:val="22"/>
      <w:szCs w:val="20"/>
    </w:rPr>
  </w:style>
  <w:style w:type="character" w:customStyle="1" w:styleId="UnderlineCharCharChar">
    <w:name w:val="Underline Char Char Char"/>
    <w:basedOn w:val="DefaultParagraphFont"/>
    <w:rsid w:val="0087652C"/>
    <w:rPr>
      <w:noProof w:val="0"/>
      <w:u w:val="single"/>
      <w:lang w:val="en-US" w:eastAsia="en-US" w:bidi="ar-SA"/>
    </w:rPr>
  </w:style>
  <w:style w:type="character" w:customStyle="1" w:styleId="CardTextChar1">
    <w:name w:val="Card Text Char1"/>
    <w:basedOn w:val="DefaultParagraphFont"/>
    <w:rsid w:val="0087652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7652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87652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7652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7652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7652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7652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87652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7652C"/>
    <w:rPr>
      <w:rFonts w:eastAsia="Times New Roman"/>
    </w:rPr>
  </w:style>
  <w:style w:type="character" w:customStyle="1" w:styleId="TextsmallChar">
    <w:name w:val="Textsmall Char"/>
    <w:basedOn w:val="DefaultParagraphFont"/>
    <w:link w:val="Textsmall"/>
    <w:rsid w:val="0087652C"/>
    <w:rPr>
      <w:rFonts w:ascii="Calibri" w:eastAsia="Times New Roman" w:hAnsi="Calibri" w:cs="Calibri"/>
      <w:sz w:val="22"/>
    </w:rPr>
  </w:style>
  <w:style w:type="character" w:customStyle="1" w:styleId="CharChar111">
    <w:name w:val="Char Char111"/>
    <w:basedOn w:val="DefaultParagraphFont"/>
    <w:rsid w:val="0087652C"/>
    <w:rPr>
      <w:rFonts w:cs="Arial"/>
      <w:bCs/>
      <w:szCs w:val="26"/>
      <w:u w:val="single"/>
      <w:lang w:val="en-US" w:eastAsia="en-US" w:bidi="ar-SA"/>
    </w:rPr>
  </w:style>
  <w:style w:type="character" w:customStyle="1" w:styleId="UnderlineBold">
    <w:name w:val="Underline + Bold"/>
    <w:uiPriority w:val="1"/>
    <w:qFormat/>
    <w:rsid w:val="0087652C"/>
    <w:rPr>
      <w:b/>
      <w:sz w:val="20"/>
      <w:u w:val="single"/>
    </w:rPr>
  </w:style>
  <w:style w:type="paragraph" w:customStyle="1" w:styleId="cardtextsmall">
    <w:name w:val="card text small"/>
    <w:basedOn w:val="Normal"/>
    <w:qFormat/>
    <w:rsid w:val="0087652C"/>
    <w:rPr>
      <w:rFonts w:ascii="Arial Narrow" w:eastAsia="Times New Roman" w:hAnsi="Arial Narrow"/>
    </w:rPr>
  </w:style>
  <w:style w:type="character" w:customStyle="1" w:styleId="AUnterdline">
    <w:name w:val="AUnterdline"/>
    <w:rsid w:val="0087652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7652C"/>
    <w:rPr>
      <w:rFonts w:ascii="Times New Roman" w:hAnsi="Times New Roman"/>
      <w:b/>
      <w:bCs/>
      <w:sz w:val="20"/>
      <w:u w:val="single"/>
      <w:bdr w:val="single" w:sz="4" w:space="0" w:color="auto"/>
    </w:rPr>
  </w:style>
  <w:style w:type="character" w:customStyle="1" w:styleId="highlightedsearchterm">
    <w:name w:val="highlightedsearchterm"/>
    <w:rsid w:val="0087652C"/>
  </w:style>
  <w:style w:type="character" w:customStyle="1" w:styleId="StyleUnderline1">
    <w:name w:val="Style Underline1"/>
    <w:basedOn w:val="DefaultParagraphFont"/>
    <w:rsid w:val="0087652C"/>
    <w:rPr>
      <w:rFonts w:ascii="Times New Roman" w:hAnsi="Times New Roman"/>
      <w:sz w:val="20"/>
      <w:u w:val="single"/>
    </w:rPr>
  </w:style>
  <w:style w:type="paragraph" w:customStyle="1" w:styleId="CardIndented">
    <w:name w:val="Card (Indented)"/>
    <w:basedOn w:val="Normal"/>
    <w:link w:val="CardIndentedChar"/>
    <w:qFormat/>
    <w:rsid w:val="0087652C"/>
    <w:pPr>
      <w:ind w:left="288"/>
    </w:pPr>
  </w:style>
  <w:style w:type="paragraph" w:customStyle="1" w:styleId="StyleStyle49pt10">
    <w:name w:val="Style Style4 + 9 pt10"/>
    <w:basedOn w:val="Style4"/>
    <w:link w:val="StyleStyle49pt10Char"/>
    <w:qFormat/>
    <w:rsid w:val="0087652C"/>
    <w:rPr>
      <w:rFonts w:cs="Times New Roman"/>
    </w:rPr>
  </w:style>
  <w:style w:type="character" w:customStyle="1" w:styleId="StyleStyle49pt10Char">
    <w:name w:val="Style Style4 + 9 pt10 Char"/>
    <w:basedOn w:val="Style4Char"/>
    <w:link w:val="StyleStyle49pt10"/>
    <w:rsid w:val="0087652C"/>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87652C"/>
    <w:rPr>
      <w:rFonts w:cs="Times New Roman"/>
      <w:b/>
      <w:bCs/>
    </w:rPr>
  </w:style>
  <w:style w:type="character" w:customStyle="1" w:styleId="StyleStyle49ptBold7Char">
    <w:name w:val="Style Style4 + 9 pt Bold7 Char"/>
    <w:link w:val="StyleStyle49ptBold7"/>
    <w:rsid w:val="0087652C"/>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87652C"/>
    <w:pPr>
      <w:ind w:left="288"/>
    </w:pPr>
    <w:rPr>
      <w:rFonts w:eastAsia="Times New Roman"/>
      <w:u w:val="single"/>
    </w:rPr>
  </w:style>
  <w:style w:type="character" w:customStyle="1" w:styleId="NormalUnderlineChar">
    <w:name w:val="Normal Underline Char"/>
    <w:link w:val="NormalUnderline"/>
    <w:rsid w:val="0087652C"/>
    <w:rPr>
      <w:rFonts w:ascii="Calibri" w:eastAsia="Times New Roman" w:hAnsi="Calibri" w:cs="Calibri"/>
      <w:sz w:val="22"/>
      <w:u w:val="single"/>
    </w:rPr>
  </w:style>
  <w:style w:type="character" w:customStyle="1" w:styleId="DontRead">
    <w:name w:val="Don't Read"/>
    <w:qFormat/>
    <w:rsid w:val="0087652C"/>
    <w:rPr>
      <w:rFonts w:ascii="Times New Roman" w:hAnsi="Times New Roman"/>
      <w:sz w:val="16"/>
    </w:rPr>
  </w:style>
  <w:style w:type="paragraph" w:customStyle="1" w:styleId="Underlinestyle">
    <w:name w:val="Underline style"/>
    <w:basedOn w:val="Normal"/>
    <w:qFormat/>
    <w:rsid w:val="0087652C"/>
    <w:rPr>
      <w:rFonts w:eastAsia="Times New Roman"/>
      <w:u w:val="single"/>
    </w:rPr>
  </w:style>
  <w:style w:type="character" w:customStyle="1" w:styleId="Style11ptUnderline3">
    <w:name w:val="Style 11 pt Underline3"/>
    <w:rsid w:val="0087652C"/>
    <w:rPr>
      <w:sz w:val="20"/>
      <w:u w:val="single"/>
    </w:rPr>
  </w:style>
  <w:style w:type="character" w:customStyle="1" w:styleId="27">
    <w:name w:val="27"/>
    <w:rsid w:val="0087652C"/>
    <w:rPr>
      <w:rFonts w:cs="Arial"/>
      <w:bCs/>
      <w:sz w:val="20"/>
      <w:u w:val="single"/>
      <w:lang w:val="en-US" w:eastAsia="en-US" w:bidi="ar-SA"/>
    </w:rPr>
  </w:style>
  <w:style w:type="character" w:customStyle="1" w:styleId="2">
    <w:name w:val="2"/>
    <w:rsid w:val="0087652C"/>
    <w:rPr>
      <w:rFonts w:cs="Arial"/>
      <w:bCs/>
      <w:sz w:val="20"/>
      <w:u w:val="single"/>
      <w:lang w:val="en-US" w:eastAsia="en-US" w:bidi="ar-SA"/>
    </w:rPr>
  </w:style>
  <w:style w:type="character" w:customStyle="1" w:styleId="Style9ptUnderline11">
    <w:name w:val="Style 9 pt Underline11"/>
    <w:basedOn w:val="DefaultParagraphFont"/>
    <w:rsid w:val="0087652C"/>
    <w:rPr>
      <w:sz w:val="20"/>
      <w:u w:val="single"/>
    </w:rPr>
  </w:style>
  <w:style w:type="character" w:customStyle="1" w:styleId="Style9ptBoldUnderline5">
    <w:name w:val="Style 9 pt Bold Underline5"/>
    <w:basedOn w:val="DefaultParagraphFont"/>
    <w:rsid w:val="0087652C"/>
    <w:rPr>
      <w:b/>
      <w:bCs/>
      <w:sz w:val="20"/>
      <w:u w:val="single"/>
    </w:rPr>
  </w:style>
  <w:style w:type="character" w:customStyle="1" w:styleId="CharChar114">
    <w:name w:val="Char Char114"/>
    <w:basedOn w:val="DefaultParagraphFont"/>
    <w:rsid w:val="0087652C"/>
    <w:rPr>
      <w:rFonts w:cs="Arial"/>
      <w:bCs/>
      <w:szCs w:val="26"/>
      <w:u w:val="single"/>
      <w:lang w:val="en-US" w:eastAsia="en-US" w:bidi="ar-SA"/>
    </w:rPr>
  </w:style>
  <w:style w:type="character" w:customStyle="1" w:styleId="CharChar113">
    <w:name w:val="Char Char113"/>
    <w:basedOn w:val="DefaultParagraphFont"/>
    <w:rsid w:val="0087652C"/>
    <w:rPr>
      <w:rFonts w:cs="Arial"/>
      <w:bCs/>
      <w:szCs w:val="26"/>
      <w:u w:val="single"/>
      <w:lang w:val="en-US" w:eastAsia="en-US" w:bidi="ar-SA"/>
    </w:rPr>
  </w:style>
  <w:style w:type="character" w:customStyle="1" w:styleId="CharChar112">
    <w:name w:val="Char Char112"/>
    <w:basedOn w:val="DefaultParagraphFont"/>
    <w:rsid w:val="0087652C"/>
    <w:rPr>
      <w:rFonts w:cs="Arial"/>
      <w:bCs/>
      <w:szCs w:val="26"/>
      <w:u w:val="single"/>
      <w:lang w:val="en-US" w:eastAsia="en-US" w:bidi="ar-SA"/>
    </w:rPr>
  </w:style>
  <w:style w:type="character" w:customStyle="1" w:styleId="ssl0">
    <w:name w:val="ss_l0"/>
    <w:basedOn w:val="DefaultParagraphFont"/>
    <w:rsid w:val="0087652C"/>
  </w:style>
  <w:style w:type="paragraph" w:styleId="CommentText">
    <w:name w:val="annotation text"/>
    <w:basedOn w:val="Normal"/>
    <w:link w:val="CommentTextChar"/>
    <w:uiPriority w:val="99"/>
    <w:rsid w:val="0087652C"/>
    <w:rPr>
      <w:szCs w:val="20"/>
    </w:rPr>
  </w:style>
  <w:style w:type="character" w:customStyle="1" w:styleId="CommentTextChar">
    <w:name w:val="Comment Text Char"/>
    <w:basedOn w:val="DefaultParagraphFont"/>
    <w:link w:val="CommentText"/>
    <w:uiPriority w:val="99"/>
    <w:rsid w:val="0087652C"/>
    <w:rPr>
      <w:rFonts w:ascii="Calibri" w:hAnsi="Calibri" w:cs="Calibri"/>
      <w:sz w:val="22"/>
      <w:szCs w:val="20"/>
    </w:rPr>
  </w:style>
  <w:style w:type="character" w:customStyle="1" w:styleId="CommentSubjectChar">
    <w:name w:val="Comment Subject Char"/>
    <w:basedOn w:val="CommentTextChar"/>
    <w:link w:val="CommentSubject"/>
    <w:rsid w:val="0087652C"/>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87652C"/>
    <w:rPr>
      <w:rFonts w:ascii="Times New Roman" w:hAnsi="Times New Roman" w:cs="Times New Roman"/>
      <w:b/>
      <w:bCs/>
    </w:rPr>
  </w:style>
  <w:style w:type="character" w:customStyle="1" w:styleId="CommentSubjectChar1">
    <w:name w:val="Comment Subject Char1"/>
    <w:basedOn w:val="CommentTextChar"/>
    <w:uiPriority w:val="99"/>
    <w:semiHidden/>
    <w:rsid w:val="0087652C"/>
    <w:rPr>
      <w:rFonts w:ascii="Calibri" w:hAnsi="Calibri" w:cs="Calibri"/>
      <w:b/>
      <w:bCs/>
      <w:sz w:val="22"/>
      <w:szCs w:val="20"/>
    </w:rPr>
  </w:style>
  <w:style w:type="paragraph" w:customStyle="1" w:styleId="WW-Default1">
    <w:name w:val="WW-Default1"/>
    <w:basedOn w:val="Normal"/>
    <w:qFormat/>
    <w:rsid w:val="0087652C"/>
    <w:pPr>
      <w:suppressAutoHyphens/>
    </w:pPr>
    <w:rPr>
      <w:rFonts w:eastAsia="Times New Roman"/>
      <w:b/>
      <w:bCs/>
      <w:szCs w:val="20"/>
      <w:lang w:eastAsia="ar-SA"/>
    </w:rPr>
  </w:style>
  <w:style w:type="paragraph" w:customStyle="1" w:styleId="Normal1">
    <w:name w:val="Normal1"/>
    <w:basedOn w:val="BodyText"/>
    <w:qFormat/>
    <w:rsid w:val="0087652C"/>
  </w:style>
  <w:style w:type="character" w:customStyle="1" w:styleId="zoomme">
    <w:name w:val="zoomme"/>
    <w:basedOn w:val="DefaultParagraphFont"/>
    <w:rsid w:val="0087652C"/>
  </w:style>
  <w:style w:type="character" w:customStyle="1" w:styleId="Date1">
    <w:name w:val="Date1"/>
    <w:basedOn w:val="DefaultParagraphFont"/>
    <w:rsid w:val="0087652C"/>
  </w:style>
  <w:style w:type="character" w:customStyle="1" w:styleId="classauthor">
    <w:name w:val="class=&quot;author&quot;"/>
    <w:basedOn w:val="DefaultParagraphFont"/>
    <w:rsid w:val="0087652C"/>
  </w:style>
  <w:style w:type="paragraph" w:customStyle="1" w:styleId="CardStyle">
    <w:name w:val="Card Style"/>
    <w:basedOn w:val="Normal"/>
    <w:link w:val="CardStyleChar"/>
    <w:qFormat/>
    <w:rsid w:val="0087652C"/>
    <w:rPr>
      <w:rFonts w:eastAsia="Times New Roman"/>
    </w:rPr>
  </w:style>
  <w:style w:type="character" w:customStyle="1" w:styleId="CharCharChar">
    <w:name w:val="Char Char Char"/>
    <w:basedOn w:val="DefaultParagraphFont"/>
    <w:rsid w:val="0087652C"/>
    <w:rPr>
      <w:rFonts w:cs="Arial"/>
      <w:bCs/>
      <w:szCs w:val="26"/>
      <w:u w:val="single"/>
      <w:lang w:val="en-US" w:eastAsia="en-US" w:bidi="ar-SA"/>
    </w:rPr>
  </w:style>
  <w:style w:type="character" w:customStyle="1" w:styleId="BoldUnderlineChar0">
    <w:name w:val="Bold Underline Char"/>
    <w:rsid w:val="0087652C"/>
    <w:rPr>
      <w:rFonts w:ascii="Times New Roman" w:eastAsia="Times New Roman" w:hAnsi="Times New Roman"/>
      <w:b/>
      <w:bCs/>
      <w:szCs w:val="24"/>
      <w:u w:val="single"/>
    </w:rPr>
  </w:style>
  <w:style w:type="character" w:customStyle="1" w:styleId="texto1">
    <w:name w:val="texto1"/>
    <w:rsid w:val="0087652C"/>
  </w:style>
  <w:style w:type="character" w:customStyle="1" w:styleId="apple-style-span">
    <w:name w:val="apple-style-span"/>
    <w:rsid w:val="0087652C"/>
  </w:style>
  <w:style w:type="paragraph" w:customStyle="1" w:styleId="citenon-bold">
    <w:name w:val="cite non-bold"/>
    <w:basedOn w:val="Normal"/>
    <w:link w:val="citenon-boldChar"/>
    <w:qFormat/>
    <w:rsid w:val="0087652C"/>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7652C"/>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7652C"/>
    <w:rPr>
      <w:rFonts w:ascii="Calibri" w:eastAsia="Times New Roman" w:hAnsi="Calibri" w:cs="Arial"/>
      <w:b/>
      <w:szCs w:val="28"/>
    </w:rPr>
  </w:style>
  <w:style w:type="paragraph" w:customStyle="1" w:styleId="Style23">
    <w:name w:val="Style23"/>
    <w:basedOn w:val="Normal"/>
    <w:uiPriority w:val="99"/>
    <w:qFormat/>
    <w:rsid w:val="0087652C"/>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7652C"/>
    <w:rPr>
      <w:rFonts w:ascii="Calibri" w:eastAsia="Times New Roman" w:hAnsi="Calibri" w:cs="Calibri"/>
      <w:sz w:val="22"/>
      <w:lang w:bidi="en-US"/>
    </w:rPr>
  </w:style>
  <w:style w:type="character" w:customStyle="1" w:styleId="gray">
    <w:name w:val="gray"/>
    <w:basedOn w:val="DefaultParagraphFont"/>
    <w:rsid w:val="0087652C"/>
  </w:style>
  <w:style w:type="paragraph" w:customStyle="1" w:styleId="Tagtemplate">
    <w:name w:val="Tagtemplate"/>
    <w:basedOn w:val="Normal"/>
    <w:link w:val="TagtemplateChar"/>
    <w:autoRedefine/>
    <w:qFormat/>
    <w:rsid w:val="0087652C"/>
    <w:pPr>
      <w:keepNext/>
      <w:keepLines/>
    </w:pPr>
    <w:rPr>
      <w:rFonts w:eastAsia="Calibri"/>
      <w:b/>
    </w:rPr>
  </w:style>
  <w:style w:type="character" w:customStyle="1" w:styleId="TagtemplateChar">
    <w:name w:val="Tagtemplate Char"/>
    <w:basedOn w:val="DefaultParagraphFont"/>
    <w:link w:val="Tagtemplate"/>
    <w:rsid w:val="0087652C"/>
    <w:rPr>
      <w:rFonts w:ascii="Calibri" w:eastAsia="Calibri" w:hAnsi="Calibri" w:cs="Calibri"/>
      <w:b/>
      <w:sz w:val="22"/>
    </w:rPr>
  </w:style>
  <w:style w:type="character" w:customStyle="1" w:styleId="Styleunderline11ptBorderSinglesolidlineAuto05p">
    <w:name w:val="Style underline + 11 pt Border: : (Single solid line Auto  0.5 p..."/>
    <w:rsid w:val="0087652C"/>
    <w:rPr>
      <w:sz w:val="20"/>
      <w:u w:val="single"/>
      <w:bdr w:val="single" w:sz="4" w:space="0" w:color="auto"/>
    </w:rPr>
  </w:style>
  <w:style w:type="paragraph" w:customStyle="1" w:styleId="Citation-FirstLine">
    <w:name w:val="Citation - First Line"/>
    <w:basedOn w:val="Normal"/>
    <w:next w:val="Normal"/>
    <w:autoRedefine/>
    <w:qFormat/>
    <w:rsid w:val="0087652C"/>
    <w:pPr>
      <w:spacing w:line="240" w:lineRule="atLeast"/>
      <w:jc w:val="both"/>
    </w:pPr>
    <w:rPr>
      <w:rFonts w:ascii="Book Antiqua" w:eastAsia="Times New Roman" w:hAnsi="Book Antiqua"/>
    </w:rPr>
  </w:style>
  <w:style w:type="character" w:customStyle="1" w:styleId="CardText-Underlined">
    <w:name w:val="Card Text - Underlined"/>
    <w:rsid w:val="0087652C"/>
    <w:rPr>
      <w:b/>
      <w:sz w:val="20"/>
      <w:u w:val="single"/>
    </w:rPr>
  </w:style>
  <w:style w:type="paragraph" w:customStyle="1" w:styleId="Citation-Complete">
    <w:name w:val="Citation - Complete"/>
    <w:basedOn w:val="Normal"/>
    <w:next w:val="Normal"/>
    <w:link w:val="Citation-CompleteChar"/>
    <w:autoRedefine/>
    <w:qFormat/>
    <w:rsid w:val="0087652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7652C"/>
    <w:rPr>
      <w:rFonts w:ascii="Book Antiqua" w:eastAsia="Times New Roman" w:hAnsi="Book Antiqua" w:cs="Calibri"/>
      <w:sz w:val="22"/>
    </w:rPr>
  </w:style>
  <w:style w:type="character" w:customStyle="1" w:styleId="MicroTextChar">
    <w:name w:val="MicroText Char"/>
    <w:link w:val="MicroText"/>
    <w:rsid w:val="0087652C"/>
    <w:rPr>
      <w:rFonts w:ascii="Arial Narrow" w:hAnsi="Arial Narrow"/>
      <w:sz w:val="12"/>
    </w:rPr>
  </w:style>
  <w:style w:type="paragraph" w:customStyle="1" w:styleId="TagCite">
    <w:name w:val="Tag/Cite"/>
    <w:basedOn w:val="Normal"/>
    <w:qFormat/>
    <w:rsid w:val="0087652C"/>
    <w:rPr>
      <w:rFonts w:eastAsia="Times New Roman"/>
      <w:b/>
    </w:rPr>
  </w:style>
  <w:style w:type="character" w:customStyle="1" w:styleId="Style11ptItalicUnderline">
    <w:name w:val="Style 11 pt Italic Underline"/>
    <w:basedOn w:val="DefaultParagraphFont"/>
    <w:rsid w:val="0087652C"/>
    <w:rPr>
      <w:i/>
      <w:iCs/>
      <w:sz w:val="20"/>
      <w:u w:val="single"/>
    </w:rPr>
  </w:style>
  <w:style w:type="character" w:customStyle="1" w:styleId="Style11ptItalic">
    <w:name w:val="Style 11 pt Italic"/>
    <w:basedOn w:val="DefaultParagraphFont"/>
    <w:rsid w:val="0087652C"/>
    <w:rPr>
      <w:rFonts w:ascii="Times New Roman" w:hAnsi="Times New Roman"/>
      <w:i/>
      <w:iCs/>
      <w:sz w:val="20"/>
    </w:rPr>
  </w:style>
  <w:style w:type="character" w:customStyle="1" w:styleId="BoldandUnderlineChar">
    <w:name w:val="Bold and Underline Char"/>
    <w:basedOn w:val="DefaultParagraphFont"/>
    <w:link w:val="BoldandUnderline"/>
    <w:locked/>
    <w:rsid w:val="0087652C"/>
    <w:rPr>
      <w:b/>
      <w:u w:val="single"/>
    </w:rPr>
  </w:style>
  <w:style w:type="paragraph" w:customStyle="1" w:styleId="BoldandUnderline">
    <w:name w:val="Bold and Underline"/>
    <w:basedOn w:val="Normal"/>
    <w:link w:val="BoldandUnderlineChar"/>
    <w:qFormat/>
    <w:rsid w:val="0087652C"/>
    <w:rPr>
      <w:rFonts w:asciiTheme="minorHAnsi" w:hAnsiTheme="minorHAnsi" w:cstheme="minorBidi"/>
      <w:b/>
      <w:sz w:val="24"/>
      <w:u w:val="single"/>
    </w:rPr>
  </w:style>
  <w:style w:type="character" w:customStyle="1" w:styleId="hdr">
    <w:name w:val="hdr"/>
    <w:basedOn w:val="DefaultParagraphFont"/>
    <w:rsid w:val="0087652C"/>
  </w:style>
  <w:style w:type="paragraph" w:customStyle="1" w:styleId="StyleStyle49ptBold3">
    <w:name w:val="Style Style4 + 9 pt Bold3"/>
    <w:basedOn w:val="Style4"/>
    <w:link w:val="StyleStyle49ptBold3Char"/>
    <w:qFormat/>
    <w:rsid w:val="0087652C"/>
    <w:rPr>
      <w:rFonts w:cs="Times New Roman"/>
      <w:b/>
      <w:bCs/>
    </w:rPr>
  </w:style>
  <w:style w:type="character" w:customStyle="1" w:styleId="StyleStyle49ptBold3Char">
    <w:name w:val="Style Style4 + 9 pt Bold3 Char"/>
    <w:basedOn w:val="Style4Char"/>
    <w:link w:val="StyleStyle49ptBold3"/>
    <w:rsid w:val="0087652C"/>
    <w:rPr>
      <w:rFonts w:ascii="Calibri" w:eastAsia="Times New Roman" w:hAnsi="Calibri" w:cs="Times New Roman"/>
      <w:b/>
      <w:bCs/>
      <w:sz w:val="22"/>
      <w:u w:val="single"/>
    </w:rPr>
  </w:style>
  <w:style w:type="character" w:customStyle="1" w:styleId="Style9ptUnderline6">
    <w:name w:val="Style 9 pt Underline6"/>
    <w:basedOn w:val="DefaultParagraphFont"/>
    <w:rsid w:val="0087652C"/>
    <w:rPr>
      <w:sz w:val="20"/>
      <w:u w:val="single"/>
    </w:rPr>
  </w:style>
  <w:style w:type="character" w:customStyle="1" w:styleId="ct-with-fmlt">
    <w:name w:val="ct-with-fmlt"/>
    <w:basedOn w:val="DefaultParagraphFont"/>
    <w:rsid w:val="0087652C"/>
  </w:style>
  <w:style w:type="paragraph" w:customStyle="1" w:styleId="TagText">
    <w:name w:val="TagText"/>
    <w:basedOn w:val="Normal"/>
    <w:uiPriority w:val="99"/>
    <w:qFormat/>
    <w:rsid w:val="0087652C"/>
    <w:rPr>
      <w:b/>
    </w:rPr>
  </w:style>
  <w:style w:type="paragraph" w:customStyle="1" w:styleId="StyleStyle49pt">
    <w:name w:val="Style Style4 + 9 pt"/>
    <w:basedOn w:val="Normal"/>
    <w:link w:val="StyleStyle49ptChar"/>
    <w:qFormat/>
    <w:rsid w:val="0087652C"/>
    <w:rPr>
      <w:rFonts w:eastAsia="Times New Roman"/>
      <w:u w:val="single"/>
    </w:rPr>
  </w:style>
  <w:style w:type="character" w:customStyle="1" w:styleId="StyleStyle49ptChar">
    <w:name w:val="Style Style4 + 9 pt Char"/>
    <w:basedOn w:val="DefaultParagraphFont"/>
    <w:link w:val="StyleStyle49pt"/>
    <w:rsid w:val="0087652C"/>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87652C"/>
    <w:rPr>
      <w:rFonts w:eastAsia="Times New Roman"/>
      <w:b/>
      <w:bCs/>
      <w:u w:val="single"/>
    </w:rPr>
  </w:style>
  <w:style w:type="character" w:customStyle="1" w:styleId="StyleStyle49ptBoldChar">
    <w:name w:val="Style Style4 + 9 pt Bold Char"/>
    <w:basedOn w:val="DefaultParagraphFont"/>
    <w:link w:val="StyleStyle49ptBold"/>
    <w:rsid w:val="0087652C"/>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87652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7652C"/>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87652C"/>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87652C"/>
    <w:rPr>
      <w:rFonts w:ascii="Arial" w:eastAsia="Times New Roman" w:hAnsi="Arial" w:cs="Arial"/>
      <w:b/>
      <w:bCs/>
      <w:sz w:val="22"/>
      <w:u w:val="single"/>
    </w:rPr>
  </w:style>
  <w:style w:type="paragraph" w:customStyle="1" w:styleId="StyleUnderlined11pt">
    <w:name w:val="Style Underlined + 11 pt"/>
    <w:link w:val="StyleUnderlined11ptChar"/>
    <w:qFormat/>
    <w:rsid w:val="0087652C"/>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87652C"/>
    <w:rPr>
      <w:rFonts w:ascii="Arial" w:eastAsia="Times New Roman" w:hAnsi="Arial" w:cs="Arial"/>
      <w:sz w:val="22"/>
      <w:u w:val="single"/>
    </w:rPr>
  </w:style>
  <w:style w:type="character" w:customStyle="1" w:styleId="newscontent">
    <w:name w:val="newscontent"/>
    <w:rsid w:val="0087652C"/>
  </w:style>
  <w:style w:type="character" w:customStyle="1" w:styleId="StyleUnderlinePatternClearYellow">
    <w:name w:val="Style Underline Pattern: Clear (Yellow)"/>
    <w:basedOn w:val="DefaultParagraphFont"/>
    <w:rsid w:val="0087652C"/>
    <w:rPr>
      <w:u w:val="single"/>
      <w:shd w:val="clear" w:color="auto" w:fill="00FF00"/>
    </w:rPr>
  </w:style>
  <w:style w:type="paragraph" w:customStyle="1" w:styleId="StyleUnderlineChar11pt3">
    <w:name w:val="Style Underline Char + 11 pt3"/>
    <w:link w:val="StyleUnderlineChar11pt3Char"/>
    <w:qFormat/>
    <w:rsid w:val="0087652C"/>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87652C"/>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87652C"/>
    <w:rPr>
      <w:b w:val="0"/>
      <w:bCs/>
      <w:u w:val="single"/>
    </w:rPr>
  </w:style>
  <w:style w:type="character" w:customStyle="1" w:styleId="date-display-single">
    <w:name w:val="date-display-single"/>
    <w:basedOn w:val="DefaultParagraphFont"/>
    <w:rsid w:val="0087652C"/>
  </w:style>
  <w:style w:type="character" w:customStyle="1" w:styleId="CommentTextChar1">
    <w:name w:val="Comment Text Char1"/>
    <w:basedOn w:val="DefaultParagraphFont"/>
    <w:uiPriority w:val="99"/>
    <w:rsid w:val="0087652C"/>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7652C"/>
    <w:rPr>
      <w:rFonts w:ascii="Times New Roman" w:hAnsi="Times New Roman" w:cs="Times New Roman"/>
      <w:sz w:val="20"/>
    </w:rPr>
  </w:style>
  <w:style w:type="paragraph" w:customStyle="1" w:styleId="Cite2">
    <w:name w:val="Cite 2"/>
    <w:basedOn w:val="Normal"/>
    <w:qFormat/>
    <w:rsid w:val="0087652C"/>
    <w:rPr>
      <w:rFonts w:eastAsia="MS Mincho"/>
      <w:b/>
      <w:u w:val="single"/>
    </w:rPr>
  </w:style>
  <w:style w:type="character" w:customStyle="1" w:styleId="StyleunderlineBold">
    <w:name w:val="Style underline + Bold"/>
    <w:basedOn w:val="underline"/>
    <w:rsid w:val="0087652C"/>
    <w:rPr>
      <w:rFonts w:ascii="Times New Roman" w:hAnsi="Times New Roman" w:cs="Times New Roman"/>
      <w:bCs/>
      <w:sz w:val="20"/>
      <w:u w:val="single"/>
    </w:rPr>
  </w:style>
  <w:style w:type="paragraph" w:customStyle="1" w:styleId="cards0">
    <w:name w:val="cards"/>
    <w:basedOn w:val="Cites0"/>
    <w:qFormat/>
    <w:rsid w:val="0087652C"/>
    <w:pPr>
      <w:widowControl/>
      <w:jc w:val="left"/>
    </w:pPr>
    <w:rPr>
      <w:szCs w:val="22"/>
    </w:rPr>
  </w:style>
  <w:style w:type="character" w:customStyle="1" w:styleId="Style10ptUnderline">
    <w:name w:val="Style 10 pt Underline"/>
    <w:basedOn w:val="DefaultParagraphFont"/>
    <w:rsid w:val="0087652C"/>
    <w:rPr>
      <w:sz w:val="20"/>
      <w:u w:val="single"/>
    </w:rPr>
  </w:style>
  <w:style w:type="character" w:styleId="HTMLCite">
    <w:name w:val="HTML Cite"/>
    <w:uiPriority w:val="99"/>
    <w:rsid w:val="0087652C"/>
    <w:rPr>
      <w:i/>
      <w:iCs/>
    </w:rPr>
  </w:style>
  <w:style w:type="character" w:customStyle="1" w:styleId="slug-pub-date">
    <w:name w:val="slug-pub-date"/>
    <w:basedOn w:val="DefaultParagraphFont"/>
    <w:rsid w:val="0087652C"/>
  </w:style>
  <w:style w:type="character" w:customStyle="1" w:styleId="slug-vol">
    <w:name w:val="slug-vol"/>
    <w:basedOn w:val="DefaultParagraphFont"/>
    <w:rsid w:val="0087652C"/>
  </w:style>
  <w:style w:type="character" w:customStyle="1" w:styleId="slug-issue">
    <w:name w:val="slug-issue"/>
    <w:basedOn w:val="DefaultParagraphFont"/>
    <w:rsid w:val="0087652C"/>
  </w:style>
  <w:style w:type="character" w:customStyle="1" w:styleId="slug-pages">
    <w:name w:val="slug-pages"/>
    <w:basedOn w:val="DefaultParagraphFont"/>
    <w:rsid w:val="0087652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7652C"/>
    <w:rPr>
      <w:b/>
      <w:bCs/>
      <w:strike w:val="0"/>
      <w:dstrike w:val="0"/>
      <w:sz w:val="24"/>
      <w:u w:val="none"/>
      <w:effect w:val="none"/>
    </w:rPr>
  </w:style>
  <w:style w:type="paragraph" w:customStyle="1" w:styleId="Tag2">
    <w:name w:val="Tag2"/>
    <w:basedOn w:val="Normal"/>
    <w:autoRedefine/>
    <w:qFormat/>
    <w:rsid w:val="0087652C"/>
    <w:pPr>
      <w:spacing w:before="120"/>
    </w:pPr>
    <w:rPr>
      <w:b/>
      <w:sz w:val="26"/>
    </w:rPr>
  </w:style>
  <w:style w:type="character" w:customStyle="1" w:styleId="tagchar">
    <w:name w:val="tagchar"/>
    <w:basedOn w:val="DefaultParagraphFont"/>
    <w:rsid w:val="0087652C"/>
  </w:style>
  <w:style w:type="paragraph" w:customStyle="1" w:styleId="NormalText">
    <w:name w:val="Normal Text"/>
    <w:basedOn w:val="Normal"/>
    <w:link w:val="NormalTextChar"/>
    <w:autoRedefine/>
    <w:qFormat/>
    <w:rsid w:val="0087652C"/>
    <w:pPr>
      <w:jc w:val="both"/>
    </w:pPr>
    <w:rPr>
      <w:rFonts w:eastAsia="Times New Roman"/>
      <w:szCs w:val="26"/>
    </w:rPr>
  </w:style>
  <w:style w:type="character" w:customStyle="1" w:styleId="pmterms11">
    <w:name w:val="pmterms11"/>
    <w:basedOn w:val="DefaultParagraphFont"/>
    <w:rsid w:val="0087652C"/>
    <w:rPr>
      <w:b/>
      <w:bCs/>
      <w:i w:val="0"/>
      <w:iCs w:val="0"/>
      <w:color w:val="000000"/>
    </w:rPr>
  </w:style>
  <w:style w:type="character" w:customStyle="1" w:styleId="StyleUnderlineChar9ptBold">
    <w:name w:val="Style Underline Char + 9 pt Bold"/>
    <w:basedOn w:val="DefaultParagraphFont"/>
    <w:rsid w:val="0087652C"/>
    <w:rPr>
      <w:rFonts w:ascii="Times New Roman" w:hAnsi="Times New Roman"/>
      <w:b/>
      <w:bCs/>
      <w:sz w:val="20"/>
      <w:u w:val="single"/>
      <w:lang w:val="en-US" w:eastAsia="en-US" w:bidi="ar-SA"/>
    </w:rPr>
  </w:style>
  <w:style w:type="character" w:customStyle="1" w:styleId="Style8pt">
    <w:name w:val="Style 8 pt"/>
    <w:basedOn w:val="DefaultParagraphFont"/>
    <w:rsid w:val="0087652C"/>
    <w:rPr>
      <w:sz w:val="20"/>
    </w:rPr>
  </w:style>
  <w:style w:type="character" w:customStyle="1" w:styleId="UnderlineChar5Char">
    <w:name w:val="Underline Char5 Char"/>
    <w:basedOn w:val="DefaultParagraphFont"/>
    <w:rsid w:val="0087652C"/>
    <w:rPr>
      <w:szCs w:val="24"/>
      <w:u w:val="single"/>
      <w:lang w:val="en-US" w:eastAsia="en-US" w:bidi="ar-SA"/>
    </w:rPr>
  </w:style>
  <w:style w:type="character" w:customStyle="1" w:styleId="BoldandUnderlineChar2Char1">
    <w:name w:val="Bold and Underline Char2 Char1"/>
    <w:basedOn w:val="DefaultParagraphFont"/>
    <w:rsid w:val="0087652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7652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7652C"/>
    <w:rPr>
      <w:szCs w:val="24"/>
      <w:u w:val="single"/>
      <w:lang w:val="en-US" w:eastAsia="en-US" w:bidi="ar-SA"/>
    </w:rPr>
  </w:style>
  <w:style w:type="paragraph" w:customStyle="1" w:styleId="Language">
    <w:name w:val="Language"/>
    <w:basedOn w:val="Normal"/>
    <w:link w:val="LanguageChar"/>
    <w:qFormat/>
    <w:rsid w:val="0087652C"/>
    <w:rPr>
      <w:rFonts w:eastAsia="Times New Roman"/>
      <w:strike/>
      <w:szCs w:val="20"/>
    </w:rPr>
  </w:style>
  <w:style w:type="character" w:customStyle="1" w:styleId="LanguageChar">
    <w:name w:val="Language Char"/>
    <w:basedOn w:val="DefaultParagraphFont"/>
    <w:link w:val="Language"/>
    <w:rsid w:val="0087652C"/>
    <w:rPr>
      <w:rFonts w:ascii="Calibri" w:eastAsia="Times New Roman" w:hAnsi="Calibri" w:cs="Calibri"/>
      <w:strike/>
      <w:sz w:val="22"/>
      <w:szCs w:val="20"/>
    </w:rPr>
  </w:style>
  <w:style w:type="paragraph" w:customStyle="1" w:styleId="UnderlineChar3">
    <w:name w:val="Underline Char3"/>
    <w:basedOn w:val="Normal"/>
    <w:link w:val="UnderlineChar3Char"/>
    <w:qFormat/>
    <w:rsid w:val="0087652C"/>
    <w:rPr>
      <w:rFonts w:eastAsia="Times New Roman"/>
      <w:u w:val="single"/>
    </w:rPr>
  </w:style>
  <w:style w:type="character" w:customStyle="1" w:styleId="UnderlineChar3Char">
    <w:name w:val="Underline Char3 Char"/>
    <w:basedOn w:val="DefaultParagraphFont"/>
    <w:link w:val="UnderlineChar3"/>
    <w:rsid w:val="0087652C"/>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87652C"/>
    <w:rPr>
      <w:rFonts w:eastAsia="Times New Roman"/>
      <w:b/>
      <w:u w:val="single"/>
    </w:rPr>
  </w:style>
  <w:style w:type="character" w:customStyle="1" w:styleId="BoldandUnderlineChar3CharChar">
    <w:name w:val="Bold and Underline Char3 Char Char"/>
    <w:basedOn w:val="DefaultParagraphFont"/>
    <w:link w:val="BoldandUnderlineChar3Char"/>
    <w:rsid w:val="0087652C"/>
    <w:rPr>
      <w:rFonts w:ascii="Calibri" w:eastAsia="Times New Roman" w:hAnsi="Calibri" w:cs="Calibri"/>
      <w:b/>
      <w:sz w:val="22"/>
      <w:u w:val="single"/>
    </w:rPr>
  </w:style>
  <w:style w:type="character" w:customStyle="1" w:styleId="UnderlineChar1">
    <w:name w:val="Underline Char1"/>
    <w:basedOn w:val="DefaultParagraphFont"/>
    <w:rsid w:val="0087652C"/>
    <w:rPr>
      <w:szCs w:val="24"/>
      <w:u w:val="single"/>
      <w:lang w:val="en-US" w:eastAsia="en-US" w:bidi="ar-SA"/>
    </w:rPr>
  </w:style>
  <w:style w:type="character" w:customStyle="1" w:styleId="BoldandUnderlineChar1Char2Char">
    <w:name w:val="Bold and Underline Char1 Char2 Char"/>
    <w:basedOn w:val="DefaultParagraphFont"/>
    <w:rsid w:val="0087652C"/>
    <w:rPr>
      <w:b/>
      <w:szCs w:val="24"/>
      <w:u w:val="single"/>
      <w:lang w:val="en-US" w:eastAsia="en-US" w:bidi="ar-SA"/>
    </w:rPr>
  </w:style>
  <w:style w:type="character" w:customStyle="1" w:styleId="SmalltextChar">
    <w:name w:val="Small text Char"/>
    <w:aliases w:val="Quote1 Char1"/>
    <w:link w:val="Smalltext"/>
    <w:rsid w:val="0087652C"/>
    <w:rPr>
      <w:rFonts w:ascii="Arial Narrow" w:eastAsia="Times New Roman" w:hAnsi="Arial Narrow" w:cs="Calibri"/>
      <w:sz w:val="22"/>
    </w:rPr>
  </w:style>
  <w:style w:type="paragraph" w:customStyle="1" w:styleId="HotRoute">
    <w:name w:val="Hot Route"/>
    <w:basedOn w:val="Normal"/>
    <w:link w:val="HotRouteChar0"/>
    <w:qFormat/>
    <w:rsid w:val="0087652C"/>
    <w:pPr>
      <w:ind w:left="144"/>
    </w:pPr>
    <w:rPr>
      <w:rFonts w:eastAsia="Times New Roman"/>
    </w:rPr>
  </w:style>
  <w:style w:type="paragraph" w:customStyle="1" w:styleId="Cardstyle0">
    <w:name w:val="Cardstyle"/>
    <w:basedOn w:val="Normal"/>
    <w:next w:val="Normal"/>
    <w:qFormat/>
    <w:rsid w:val="0087652C"/>
    <w:rPr>
      <w:rFonts w:eastAsia="Times New Roman"/>
    </w:rPr>
  </w:style>
  <w:style w:type="character" w:customStyle="1" w:styleId="Style12ptBoldUnderline1">
    <w:name w:val="Style 12 pt Bold Underline1"/>
    <w:basedOn w:val="DefaultParagraphFont"/>
    <w:rsid w:val="0087652C"/>
    <w:rPr>
      <w:b/>
      <w:bCs/>
      <w:sz w:val="24"/>
      <w:u w:val="single"/>
    </w:rPr>
  </w:style>
  <w:style w:type="character" w:customStyle="1" w:styleId="StyleEmphasisArial12ptBoldNotItalic">
    <w:name w:val="Style Emphasis + Arial 12 pt Bold Not Italic"/>
    <w:basedOn w:val="Emphasis"/>
    <w:rsid w:val="0087652C"/>
    <w:rPr>
      <w:rFonts w:ascii="Arial" w:hAnsi="Arial" w:cs="Times New Roman"/>
      <w:b w:val="0"/>
      <w:bCs/>
      <w:i/>
      <w:iCs/>
      <w:sz w:val="24"/>
      <w:u w:val="single"/>
      <w:bdr w:val="single" w:sz="8" w:space="0" w:color="auto"/>
    </w:rPr>
  </w:style>
  <w:style w:type="character" w:customStyle="1" w:styleId="DebateHighlighted">
    <w:name w:val="Debate Highlighted"/>
    <w:qFormat/>
    <w:rsid w:val="0087652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7652C"/>
    <w:rPr>
      <w:rFonts w:ascii="SimSun" w:eastAsia="SimSun" w:hAnsi="SimSun"/>
      <w:sz w:val="15"/>
      <w:lang w:eastAsia="zh-CN"/>
    </w:rPr>
  </w:style>
  <w:style w:type="paragraph" w:customStyle="1" w:styleId="UnreadText">
    <w:name w:val="Unread Text"/>
    <w:basedOn w:val="Normal"/>
    <w:next w:val="Normal"/>
    <w:link w:val="UnreadTextChar"/>
    <w:autoRedefine/>
    <w:qFormat/>
    <w:rsid w:val="0087652C"/>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87652C"/>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87652C"/>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87652C"/>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7652C"/>
    <w:rPr>
      <w:rFonts w:ascii="Times New Roman" w:hAnsi="Times New Roman"/>
      <w:sz w:val="20"/>
      <w:u w:val="single"/>
      <w:bdr w:val="none" w:sz="0" w:space="0" w:color="auto"/>
      <w:shd w:val="clear" w:color="auto" w:fill="C0C0C0"/>
    </w:rPr>
  </w:style>
  <w:style w:type="character" w:customStyle="1" w:styleId="smallChar">
    <w:name w:val="small Char"/>
    <w:rsid w:val="0087652C"/>
    <w:rPr>
      <w:rFonts w:ascii="Calibri" w:eastAsia="Calibri" w:hAnsi="Calibri" w:cs="Calibri"/>
      <w:sz w:val="16"/>
      <w:szCs w:val="20"/>
      <w:lang w:val="x-none" w:eastAsia="x-none"/>
    </w:rPr>
  </w:style>
  <w:style w:type="paragraph" w:customStyle="1" w:styleId="HotRoute0">
    <w:name w:val="Hot Route!"/>
    <w:basedOn w:val="Normal"/>
    <w:qFormat/>
    <w:rsid w:val="0087652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7652C"/>
    <w:rPr>
      <w:rFonts w:ascii="Times New Roman" w:hAnsi="Times New Roman" w:cs="Times New Roman"/>
      <w:sz w:val="16"/>
      <w:szCs w:val="16"/>
    </w:rPr>
  </w:style>
  <w:style w:type="character" w:customStyle="1" w:styleId="BodyText2Char1">
    <w:name w:val="Body Text 2 Char1"/>
    <w:basedOn w:val="DefaultParagraphFont"/>
    <w:semiHidden/>
    <w:rsid w:val="0087652C"/>
    <w:rPr>
      <w:rFonts w:ascii="Times New Roman" w:hAnsi="Times New Roman" w:cs="Times New Roman"/>
      <w:sz w:val="20"/>
    </w:rPr>
  </w:style>
  <w:style w:type="character" w:customStyle="1" w:styleId="Heading2Char1CharCharCharCharCharC">
    <w:name w:val="Heading 2 Char1 Char Char Char Char Char C"/>
    <w:rsid w:val="0087652C"/>
    <w:rPr>
      <w:rFonts w:cs="Arial"/>
      <w:b/>
      <w:bCs/>
      <w:iCs/>
      <w:sz w:val="24"/>
      <w:szCs w:val="28"/>
      <w:lang w:val="en-US" w:eastAsia="en-US" w:bidi="ar-SA"/>
    </w:rPr>
  </w:style>
  <w:style w:type="character" w:customStyle="1" w:styleId="underline1">
    <w:name w:val="underline1"/>
    <w:basedOn w:val="DefaultParagraphFont"/>
    <w:rsid w:val="0087652C"/>
    <w:rPr>
      <w:u w:val="single"/>
    </w:rPr>
  </w:style>
  <w:style w:type="character" w:customStyle="1" w:styleId="author0">
    <w:name w:val="author"/>
    <w:basedOn w:val="DefaultParagraphFont"/>
    <w:rsid w:val="0087652C"/>
    <w:rPr>
      <w:rFonts w:ascii="Times New Roman" w:hAnsi="Times New Roman"/>
      <w:b/>
      <w:sz w:val="24"/>
    </w:rPr>
  </w:style>
  <w:style w:type="character" w:customStyle="1" w:styleId="FontStyle291">
    <w:name w:val="Font Style291"/>
    <w:basedOn w:val="DefaultParagraphFont"/>
    <w:uiPriority w:val="99"/>
    <w:rsid w:val="0087652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7652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7652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7652C"/>
    <w:rPr>
      <w:rFonts w:ascii="Calibri" w:eastAsia="Times New Roman" w:hAnsi="Calibri" w:cs="Calibri"/>
      <w:sz w:val="22"/>
    </w:rPr>
  </w:style>
  <w:style w:type="paragraph" w:customStyle="1" w:styleId="Cards1">
    <w:name w:val="Cards1"/>
    <w:basedOn w:val="Normal"/>
    <w:link w:val="Cards1Char"/>
    <w:qFormat/>
    <w:rsid w:val="0087652C"/>
    <w:pPr>
      <w:ind w:left="288"/>
    </w:pPr>
    <w:rPr>
      <w:rFonts w:eastAsia="Times New Roman"/>
      <w:u w:val="single"/>
    </w:rPr>
  </w:style>
  <w:style w:type="character" w:customStyle="1" w:styleId="Cards1Char">
    <w:name w:val="Cards1 Char"/>
    <w:basedOn w:val="DefaultParagraphFont"/>
    <w:link w:val="Cards1"/>
    <w:rsid w:val="0087652C"/>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87652C"/>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87652C"/>
    <w:rPr>
      <w:rFonts w:ascii="Arial" w:eastAsia="Calibri" w:hAnsi="Arial" w:cs="Arial"/>
      <w:sz w:val="22"/>
      <w:szCs w:val="22"/>
      <w:u w:val="single"/>
    </w:rPr>
  </w:style>
  <w:style w:type="character" w:customStyle="1" w:styleId="EmphasizeThis">
    <w:name w:val="EmphasizeThis"/>
    <w:rsid w:val="0087652C"/>
    <w:rPr>
      <w:rFonts w:ascii="Georgia" w:hAnsi="Georgia"/>
      <w:b/>
      <w:iCs/>
      <w:sz w:val="24"/>
      <w:u w:val="thick"/>
    </w:rPr>
  </w:style>
  <w:style w:type="paragraph" w:customStyle="1" w:styleId="Stylecard8pt">
    <w:name w:val="Style card + 8 pt"/>
    <w:basedOn w:val="Normal"/>
    <w:link w:val="Stylecard8ptChar"/>
    <w:qFormat/>
    <w:rsid w:val="0087652C"/>
    <w:pPr>
      <w:ind w:left="288" w:right="288"/>
    </w:pPr>
    <w:rPr>
      <w:color w:val="000000"/>
      <w:u w:val="single"/>
      <w:lang w:eastAsia="ar-SA"/>
    </w:rPr>
  </w:style>
  <w:style w:type="character" w:customStyle="1" w:styleId="Stylecard8ptChar">
    <w:name w:val="Style card + 8 pt Char"/>
    <w:basedOn w:val="cardChar"/>
    <w:link w:val="Stylecard8pt"/>
    <w:rsid w:val="0087652C"/>
    <w:rPr>
      <w:rFonts w:ascii="Calibri" w:hAnsi="Calibri" w:cs="Calibri"/>
      <w:color w:val="000000"/>
      <w:sz w:val="22"/>
      <w:u w:val="single"/>
      <w:lang w:eastAsia="ar-SA"/>
    </w:rPr>
  </w:style>
  <w:style w:type="character" w:customStyle="1" w:styleId="bhl">
    <w:name w:val="bhl"/>
    <w:basedOn w:val="DefaultParagraphFont"/>
    <w:rsid w:val="0087652C"/>
  </w:style>
  <w:style w:type="paragraph" w:customStyle="1" w:styleId="TagGA11">
    <w:name w:val="Tag GA 11"/>
    <w:basedOn w:val="TOC1"/>
    <w:qFormat/>
    <w:rsid w:val="0087652C"/>
    <w:pPr>
      <w:spacing w:before="0" w:after="160"/>
    </w:pPr>
    <w:rPr>
      <w:rFonts w:eastAsia="Calibri"/>
      <w:u w:val="none"/>
      <w:lang w:bidi="ar-SA"/>
    </w:rPr>
  </w:style>
  <w:style w:type="paragraph" w:customStyle="1" w:styleId="CiteCard">
    <w:name w:val="Cite/Card"/>
    <w:basedOn w:val="TOC2"/>
    <w:qFormat/>
    <w:rsid w:val="0087652C"/>
    <w:pPr>
      <w:tabs>
        <w:tab w:val="left" w:pos="4360"/>
      </w:tabs>
      <w:ind w:left="220"/>
    </w:pPr>
    <w:rPr>
      <w:rFonts w:eastAsia="Calibri"/>
      <w:sz w:val="22"/>
      <w:lang w:bidi="ar-SA"/>
    </w:rPr>
  </w:style>
  <w:style w:type="character" w:customStyle="1" w:styleId="CardTextUnderlinedChar">
    <w:name w:val="Card Text Underlined Char"/>
    <w:basedOn w:val="DefaultParagraphFont"/>
    <w:rsid w:val="0087652C"/>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7652C"/>
    <w:rPr>
      <w:sz w:val="16"/>
      <w:szCs w:val="16"/>
    </w:rPr>
  </w:style>
  <w:style w:type="character" w:customStyle="1" w:styleId="DocumentMapChar1">
    <w:name w:val="Document Map Char1"/>
    <w:basedOn w:val="DefaultParagraphFont"/>
    <w:uiPriority w:val="99"/>
    <w:rsid w:val="0087652C"/>
    <w:rPr>
      <w:rFonts w:ascii="Tahoma" w:hAnsi="Tahoma" w:cs="Tahoma"/>
      <w:sz w:val="16"/>
      <w:szCs w:val="16"/>
    </w:rPr>
  </w:style>
  <w:style w:type="character" w:customStyle="1" w:styleId="addmd">
    <w:name w:val="addmd"/>
    <w:basedOn w:val="DefaultParagraphFont"/>
    <w:rsid w:val="0087652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7652C"/>
    <w:rPr>
      <w:rFonts w:ascii="Arial" w:hAnsi="Arial"/>
      <w:b/>
      <w:sz w:val="26"/>
    </w:rPr>
  </w:style>
  <w:style w:type="paragraph" w:styleId="FootnoteText">
    <w:name w:val="footnote text"/>
    <w:basedOn w:val="Normal"/>
    <w:link w:val="FootnoteTextChar"/>
    <w:unhideWhenUsed/>
    <w:rsid w:val="0087652C"/>
    <w:rPr>
      <w:rFonts w:eastAsia="Calibri"/>
      <w:szCs w:val="20"/>
      <w:lang w:eastAsia="zh-CN"/>
    </w:rPr>
  </w:style>
  <w:style w:type="character" w:customStyle="1" w:styleId="FootnoteTextChar">
    <w:name w:val="Footnote Text Char"/>
    <w:basedOn w:val="DefaultParagraphFont"/>
    <w:link w:val="FootnoteText"/>
    <w:rsid w:val="0087652C"/>
    <w:rPr>
      <w:rFonts w:ascii="Calibri" w:eastAsia="Calibri" w:hAnsi="Calibri" w:cs="Calibri"/>
      <w:sz w:val="22"/>
      <w:szCs w:val="20"/>
      <w:lang w:eastAsia="zh-CN"/>
    </w:rPr>
  </w:style>
  <w:style w:type="character" w:customStyle="1" w:styleId="UnderlinedTextCharChar">
    <w:name w:val="Underlined Text Char Char"/>
    <w:basedOn w:val="DefaultParagraphFont"/>
    <w:rsid w:val="0087652C"/>
    <w:rPr>
      <w:rFonts w:cs="Arial"/>
      <w:bCs/>
      <w:noProof w:val="0"/>
      <w:szCs w:val="26"/>
      <w:u w:val="single"/>
      <w:lang w:val="en-US" w:eastAsia="en-US" w:bidi="ar-SA"/>
    </w:rPr>
  </w:style>
  <w:style w:type="character" w:customStyle="1" w:styleId="StyleTimesNewRoman12ptBold">
    <w:name w:val="Style Times New Roman 12 pt Bold"/>
    <w:rsid w:val="0087652C"/>
    <w:rPr>
      <w:b/>
      <w:bCs/>
      <w:sz w:val="24"/>
    </w:rPr>
  </w:style>
  <w:style w:type="character" w:customStyle="1" w:styleId="CardText1Char">
    <w:name w:val="Card Text 1 Char"/>
    <w:rsid w:val="0087652C"/>
    <w:rPr>
      <w:rFonts w:ascii="Georgia" w:hAnsi="Georgia"/>
      <w:color w:val="000000"/>
      <w:sz w:val="22"/>
      <w:szCs w:val="22"/>
      <w:u w:val="single"/>
    </w:rPr>
  </w:style>
  <w:style w:type="character" w:customStyle="1" w:styleId="BoldUnderlining">
    <w:name w:val="Bold Underlining"/>
    <w:rsid w:val="0087652C"/>
    <w:rPr>
      <w:u w:val="single"/>
    </w:rPr>
  </w:style>
  <w:style w:type="character" w:customStyle="1" w:styleId="Intemphasis">
    <w:name w:val="Intemphasis"/>
    <w:uiPriority w:val="1"/>
    <w:qFormat/>
    <w:rsid w:val="0087652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7652C"/>
    <w:pPr>
      <w:ind w:left="288" w:right="288"/>
    </w:pPr>
    <w:rPr>
      <w:szCs w:val="16"/>
    </w:rPr>
  </w:style>
  <w:style w:type="character" w:customStyle="1" w:styleId="cardtextChar2">
    <w:name w:val="cardtext Char"/>
    <w:basedOn w:val="DefaultParagraphFont"/>
    <w:link w:val="cardtext0"/>
    <w:rsid w:val="0087652C"/>
    <w:rPr>
      <w:rFonts w:ascii="Calibri" w:hAnsi="Calibri" w:cs="Calibri"/>
      <w:sz w:val="22"/>
      <w:szCs w:val="16"/>
    </w:rPr>
  </w:style>
  <w:style w:type="character" w:customStyle="1" w:styleId="BoldUnderlineChar1">
    <w:name w:val="BoldUnderline Char1"/>
    <w:rsid w:val="0087652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7652C"/>
    <w:pPr>
      <w:spacing w:after="200"/>
      <w:contextualSpacing/>
    </w:pPr>
    <w:rPr>
      <w:rFonts w:eastAsia="Calibri"/>
      <w:u w:val="single"/>
    </w:rPr>
  </w:style>
  <w:style w:type="character" w:customStyle="1" w:styleId="UnderlinedCardTextChar">
    <w:name w:val="Underlined Card Text Char"/>
    <w:link w:val="UnderlinedCardText"/>
    <w:rsid w:val="0087652C"/>
    <w:rPr>
      <w:rFonts w:ascii="Calibri" w:eastAsia="Calibri" w:hAnsi="Calibri" w:cs="Calibri"/>
      <w:sz w:val="22"/>
      <w:u w:val="single"/>
    </w:rPr>
  </w:style>
  <w:style w:type="character" w:customStyle="1" w:styleId="Hyperlink6">
    <w:name w:val="Hyperlink6"/>
    <w:basedOn w:val="DefaultParagraphFont"/>
    <w:rsid w:val="0087652C"/>
    <w:rPr>
      <w:color w:val="3300CC"/>
      <w:u w:val="single"/>
    </w:rPr>
  </w:style>
  <w:style w:type="paragraph" w:customStyle="1" w:styleId="Tag12">
    <w:name w:val="Tag12"/>
    <w:basedOn w:val="Normal"/>
    <w:qFormat/>
    <w:rsid w:val="0087652C"/>
    <w:pPr>
      <w:contextualSpacing/>
    </w:pPr>
    <w:rPr>
      <w:rFonts w:eastAsia="Cambria"/>
      <w:b/>
    </w:rPr>
  </w:style>
  <w:style w:type="paragraph" w:customStyle="1" w:styleId="Shrink8">
    <w:name w:val="Shrink8"/>
    <w:basedOn w:val="Normal"/>
    <w:qFormat/>
    <w:rsid w:val="0087652C"/>
    <w:rPr>
      <w:rFonts w:eastAsia="Cambria"/>
    </w:rPr>
  </w:style>
  <w:style w:type="character" w:customStyle="1" w:styleId="highlight2">
    <w:name w:val="highlight2"/>
    <w:rsid w:val="0087652C"/>
    <w:rPr>
      <w:rFonts w:ascii="Arial" w:hAnsi="Arial"/>
      <w:b/>
      <w:sz w:val="19"/>
      <w:u w:val="thick"/>
      <w:bdr w:val="none" w:sz="0" w:space="0" w:color="auto"/>
      <w:shd w:val="clear" w:color="auto" w:fill="auto"/>
    </w:rPr>
  </w:style>
  <w:style w:type="character" w:customStyle="1" w:styleId="citation">
    <w:name w:val="citation"/>
    <w:basedOn w:val="DefaultParagraphFont"/>
    <w:rsid w:val="0087652C"/>
  </w:style>
  <w:style w:type="paragraph" w:customStyle="1" w:styleId="UnderlineText">
    <w:name w:val="Underline Text"/>
    <w:basedOn w:val="Normal"/>
    <w:link w:val="UnderlineTextChar"/>
    <w:qFormat/>
    <w:rsid w:val="0087652C"/>
    <w:pPr>
      <w:ind w:left="288"/>
    </w:pPr>
    <w:rPr>
      <w:rFonts w:eastAsia="Times New Roman"/>
      <w:u w:val="single"/>
    </w:rPr>
  </w:style>
  <w:style w:type="character" w:customStyle="1" w:styleId="UnderlineTextChar">
    <w:name w:val="Underline Text Char"/>
    <w:basedOn w:val="DefaultParagraphFont"/>
    <w:link w:val="UnderlineText"/>
    <w:rsid w:val="0087652C"/>
    <w:rPr>
      <w:rFonts w:ascii="Calibri" w:eastAsia="Times New Roman" w:hAnsi="Calibri" w:cs="Calibri"/>
      <w:sz w:val="22"/>
      <w:u w:val="single"/>
    </w:rPr>
  </w:style>
  <w:style w:type="character" w:customStyle="1" w:styleId="il">
    <w:name w:val="il"/>
    <w:basedOn w:val="DefaultParagraphFont"/>
    <w:rsid w:val="0087652C"/>
  </w:style>
  <w:style w:type="character" w:customStyle="1" w:styleId="commentstext">
    <w:name w:val="comments_text"/>
    <w:uiPriority w:val="99"/>
    <w:rsid w:val="0087652C"/>
    <w:rPr>
      <w:rFonts w:cs="Times New Roman"/>
    </w:rPr>
  </w:style>
  <w:style w:type="paragraph" w:customStyle="1" w:styleId="Heading42">
    <w:name w:val="Heading 42"/>
    <w:basedOn w:val="Normal"/>
    <w:qFormat/>
    <w:rsid w:val="0087652C"/>
    <w:rPr>
      <w:rFonts w:eastAsia="Times New Roman"/>
    </w:rPr>
  </w:style>
  <w:style w:type="paragraph" w:customStyle="1" w:styleId="DebateNormal">
    <w:name w:val="DebateNormal"/>
    <w:basedOn w:val="Normal"/>
    <w:link w:val="DebateNormalChar"/>
    <w:qFormat/>
    <w:rsid w:val="0087652C"/>
    <w:pPr>
      <w:spacing w:line="276" w:lineRule="auto"/>
    </w:pPr>
    <w:rPr>
      <w:rFonts w:eastAsia="Calibri"/>
      <w:szCs w:val="20"/>
    </w:rPr>
  </w:style>
  <w:style w:type="character" w:customStyle="1" w:styleId="DebateNormalChar">
    <w:name w:val="DebateNormal Char"/>
    <w:basedOn w:val="DefaultParagraphFont"/>
    <w:link w:val="DebateNormal"/>
    <w:rsid w:val="0087652C"/>
    <w:rPr>
      <w:rFonts w:ascii="Calibri" w:eastAsia="Calibri" w:hAnsi="Calibri" w:cs="Calibri"/>
      <w:sz w:val="22"/>
      <w:szCs w:val="20"/>
    </w:rPr>
  </w:style>
  <w:style w:type="paragraph" w:customStyle="1" w:styleId="DebateEmphasis">
    <w:name w:val="DebateEmphasis"/>
    <w:basedOn w:val="Normal"/>
    <w:link w:val="DebateEmphasisChar"/>
    <w:qFormat/>
    <w:rsid w:val="0087652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7652C"/>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87652C"/>
    <w:rPr>
      <w:rFonts w:ascii="Times New Roman" w:eastAsia="Cambria" w:hAnsi="Times New Roman" w:cs="Times New Roman"/>
      <w:sz w:val="20"/>
      <w:szCs w:val="22"/>
    </w:rPr>
  </w:style>
  <w:style w:type="paragraph" w:customStyle="1" w:styleId="NormalCite">
    <w:name w:val="NormalCite"/>
    <w:link w:val="NormalCiteChar"/>
    <w:qFormat/>
    <w:rsid w:val="0087652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7652C"/>
    <w:rPr>
      <w:rFonts w:ascii="Times New Roman" w:eastAsiaTheme="minorHAnsi" w:hAnsi="Times New Roman" w:cs="Times New Roman"/>
      <w:sz w:val="18"/>
      <w:szCs w:val="22"/>
    </w:rPr>
  </w:style>
  <w:style w:type="character" w:customStyle="1" w:styleId="articletext">
    <w:name w:val="articletext"/>
    <w:basedOn w:val="DefaultParagraphFont"/>
    <w:rsid w:val="0087652C"/>
  </w:style>
  <w:style w:type="character" w:customStyle="1" w:styleId="grey10">
    <w:name w:val="grey10"/>
    <w:basedOn w:val="DefaultParagraphFont"/>
    <w:rsid w:val="0087652C"/>
  </w:style>
  <w:style w:type="character" w:customStyle="1" w:styleId="navy13bd">
    <w:name w:val="navy13bd"/>
    <w:basedOn w:val="DefaultParagraphFont"/>
    <w:rsid w:val="0087652C"/>
  </w:style>
  <w:style w:type="character" w:customStyle="1" w:styleId="Style9ptUnderline2">
    <w:name w:val="Style 9 pt Underline2"/>
    <w:basedOn w:val="DefaultParagraphFont"/>
    <w:rsid w:val="0087652C"/>
    <w:rPr>
      <w:sz w:val="20"/>
      <w:u w:val="single"/>
    </w:rPr>
  </w:style>
  <w:style w:type="character" w:customStyle="1" w:styleId="Style9ptBoldUnderline1">
    <w:name w:val="Style 9 pt Bold Underline1"/>
    <w:basedOn w:val="DefaultParagraphFont"/>
    <w:rsid w:val="0087652C"/>
    <w:rPr>
      <w:b/>
      <w:bCs/>
      <w:sz w:val="20"/>
      <w:u w:val="single"/>
    </w:rPr>
  </w:style>
  <w:style w:type="character" w:customStyle="1" w:styleId="TagsCharChar">
    <w:name w:val="Tags Char Char"/>
    <w:basedOn w:val="DefaultParagraphFont"/>
    <w:rsid w:val="0087652C"/>
    <w:rPr>
      <w:rFonts w:eastAsia="SimSun"/>
      <w:b/>
      <w:sz w:val="24"/>
      <w:lang w:val="en-US" w:eastAsia="zh-CN" w:bidi="ar-SA"/>
    </w:rPr>
  </w:style>
  <w:style w:type="paragraph" w:customStyle="1" w:styleId="cardCharCharCharChar">
    <w:name w:val="card Char Char Char Char"/>
    <w:basedOn w:val="Normal"/>
    <w:qFormat/>
    <w:rsid w:val="0087652C"/>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87652C"/>
    <w:rPr>
      <w:rFonts w:ascii="Times" w:eastAsia="Times New Roman" w:hAnsi="Times"/>
    </w:rPr>
  </w:style>
  <w:style w:type="paragraph" w:customStyle="1" w:styleId="CARD0">
    <w:name w:val="CARD"/>
    <w:basedOn w:val="Normal"/>
    <w:link w:val="CARDChar1"/>
    <w:qFormat/>
    <w:rsid w:val="0087652C"/>
    <w:rPr>
      <w:rFonts w:eastAsia="Times New Roman"/>
      <w:u w:val="single"/>
    </w:rPr>
  </w:style>
  <w:style w:type="character" w:customStyle="1" w:styleId="CARDChar1">
    <w:name w:val="CARD Char"/>
    <w:basedOn w:val="DefaultParagraphFont"/>
    <w:link w:val="CARD0"/>
    <w:rsid w:val="0087652C"/>
    <w:rPr>
      <w:rFonts w:ascii="Calibri" w:eastAsia="Times New Roman" w:hAnsi="Calibri" w:cs="Calibri"/>
      <w:sz w:val="22"/>
      <w:u w:val="single"/>
    </w:rPr>
  </w:style>
  <w:style w:type="paragraph" w:customStyle="1" w:styleId="Normal2">
    <w:name w:val="Normal2"/>
    <w:basedOn w:val="Normal"/>
    <w:qFormat/>
    <w:rsid w:val="0087652C"/>
    <w:rPr>
      <w:rFonts w:eastAsia="Times New Roman"/>
    </w:rPr>
  </w:style>
  <w:style w:type="character" w:customStyle="1" w:styleId="Style11ptThickunderline">
    <w:name w:val="Style 11 pt Thick underline"/>
    <w:rsid w:val="0087652C"/>
    <w:rPr>
      <w:rFonts w:ascii="Times New Roman" w:hAnsi="Times New Roman"/>
      <w:sz w:val="20"/>
      <w:u w:val="single"/>
    </w:rPr>
  </w:style>
  <w:style w:type="character" w:customStyle="1" w:styleId="Style11ptBoldThickunderline">
    <w:name w:val="Style 11 pt Bold Thick underline"/>
    <w:rsid w:val="0087652C"/>
    <w:rPr>
      <w:rFonts w:ascii="Times New Roman" w:hAnsi="Times New Roman"/>
      <w:b/>
      <w:bCs/>
      <w:sz w:val="20"/>
      <w:u w:val="single"/>
    </w:rPr>
  </w:style>
  <w:style w:type="character" w:styleId="FootnoteReference">
    <w:name w:val="footnote reference"/>
    <w:unhideWhenUsed/>
    <w:rsid w:val="0087652C"/>
    <w:rPr>
      <w:vertAlign w:val="superscript"/>
    </w:rPr>
  </w:style>
  <w:style w:type="character" w:customStyle="1" w:styleId="CharChar5">
    <w:name w:val="Char Char5"/>
    <w:rsid w:val="0087652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7652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7652C"/>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87652C"/>
    <w:rPr>
      <w:u w:val="single"/>
    </w:rPr>
  </w:style>
  <w:style w:type="character" w:customStyle="1" w:styleId="StyleUnderlineBoldIndent11ptChar">
    <w:name w:val="Style Underline + Bold Indent + 11 pt Char"/>
    <w:link w:val="StyleUnderlineBoldIndent11pt"/>
    <w:rsid w:val="0087652C"/>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7652C"/>
    <w:rPr>
      <w:b/>
      <w:bCs/>
      <w:u w:val="single"/>
    </w:rPr>
  </w:style>
  <w:style w:type="character" w:customStyle="1" w:styleId="StyleUnderlineBoldIndent11ptBoldChar">
    <w:name w:val="Style Underline + Bold Indent + 11 pt Bold Char"/>
    <w:link w:val="StyleUnderlineBoldIndent11ptBold"/>
    <w:rsid w:val="0087652C"/>
    <w:rPr>
      <w:rFonts w:ascii="Calibri" w:eastAsia="Times New Roman" w:hAnsi="Calibri" w:cs="Calibri"/>
      <w:b/>
      <w:bCs/>
      <w:sz w:val="22"/>
      <w:szCs w:val="20"/>
      <w:u w:val="single"/>
    </w:rPr>
  </w:style>
  <w:style w:type="paragraph" w:customStyle="1" w:styleId="Normal20pt">
    <w:name w:val="Normal  + 20 pt"/>
    <w:basedOn w:val="Normal"/>
    <w:uiPriority w:val="6"/>
    <w:qFormat/>
    <w:rsid w:val="0087652C"/>
    <w:rPr>
      <w:bCs/>
      <w:u w:val="single"/>
    </w:rPr>
  </w:style>
  <w:style w:type="character" w:customStyle="1" w:styleId="StyleStyle4CharTimesNewRoman11pt">
    <w:name w:val="Style Style4 Char + Times New Roman 11 pt"/>
    <w:basedOn w:val="DefaultParagraphFont"/>
    <w:rsid w:val="0087652C"/>
    <w:rPr>
      <w:rFonts w:ascii="Times New Roman" w:hAnsi="Times New Roman"/>
      <w:sz w:val="20"/>
      <w:szCs w:val="24"/>
      <w:u w:val="single"/>
      <w:lang w:val="en-US" w:eastAsia="en-US" w:bidi="ar-SA"/>
    </w:rPr>
  </w:style>
  <w:style w:type="paragraph" w:customStyle="1" w:styleId="author-name">
    <w:name w:val="author-name"/>
    <w:basedOn w:val="Normal"/>
    <w:qFormat/>
    <w:rsid w:val="0087652C"/>
    <w:pPr>
      <w:spacing w:before="100" w:beforeAutospacing="1" w:after="100" w:afterAutospacing="1"/>
    </w:pPr>
    <w:rPr>
      <w:rFonts w:eastAsia="Times New Roman"/>
    </w:rPr>
  </w:style>
  <w:style w:type="paragraph" w:customStyle="1" w:styleId="author-credentials">
    <w:name w:val="author-credentials"/>
    <w:basedOn w:val="Normal"/>
    <w:rsid w:val="0087652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7652C"/>
    <w:rPr>
      <w:rFonts w:ascii="Consolas" w:hAnsi="Consolas" w:cs="Consolas"/>
      <w:sz w:val="20"/>
      <w:szCs w:val="20"/>
    </w:rPr>
  </w:style>
  <w:style w:type="character" w:customStyle="1" w:styleId="StyleStyle4CharTimesNewRoman11ptBold">
    <w:name w:val="Style Style4 Char + Times New Roman 11 pt Bold"/>
    <w:basedOn w:val="DefaultParagraphFont"/>
    <w:rsid w:val="0087652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7652C"/>
    <w:rPr>
      <w:rFonts w:ascii="Times New Roman" w:hAnsi="Times New Roman"/>
      <w:i/>
      <w:iCs/>
      <w:sz w:val="20"/>
      <w:szCs w:val="24"/>
      <w:u w:val="single"/>
      <w:lang w:val="en-US" w:eastAsia="en-US" w:bidi="ar-SA"/>
    </w:rPr>
  </w:style>
  <w:style w:type="character" w:customStyle="1" w:styleId="headline">
    <w:name w:val="headline"/>
    <w:basedOn w:val="DefaultParagraphFont"/>
    <w:rsid w:val="0087652C"/>
  </w:style>
  <w:style w:type="character" w:customStyle="1" w:styleId="CharChar4">
    <w:name w:val="Char Char4"/>
    <w:basedOn w:val="DefaultParagraphFont"/>
    <w:rsid w:val="0087652C"/>
    <w:rPr>
      <w:rFonts w:cs="Arial"/>
      <w:b/>
      <w:bCs/>
      <w:iCs/>
      <w:szCs w:val="28"/>
      <w:lang w:val="en-US" w:eastAsia="en-US" w:bidi="ar-SA"/>
    </w:rPr>
  </w:style>
  <w:style w:type="character" w:customStyle="1" w:styleId="yshortcuts">
    <w:name w:val="yshortcuts"/>
    <w:basedOn w:val="DefaultParagraphFont"/>
    <w:rsid w:val="0087652C"/>
  </w:style>
  <w:style w:type="character" w:customStyle="1" w:styleId="HotRouteChar0">
    <w:name w:val="Hot Route Char"/>
    <w:link w:val="HotRoute"/>
    <w:rsid w:val="0087652C"/>
    <w:rPr>
      <w:rFonts w:ascii="Calibri" w:eastAsia="Times New Roman" w:hAnsi="Calibri" w:cs="Calibri"/>
      <w:sz w:val="22"/>
    </w:rPr>
  </w:style>
  <w:style w:type="paragraph" w:styleId="PlainText">
    <w:name w:val="Plain Text"/>
    <w:basedOn w:val="Normal"/>
    <w:link w:val="PlainTextChar"/>
    <w:rsid w:val="0087652C"/>
    <w:rPr>
      <w:rFonts w:ascii="Courier New" w:eastAsia="Times New Roman" w:hAnsi="Courier New" w:cs="Courier New"/>
      <w:szCs w:val="20"/>
    </w:rPr>
  </w:style>
  <w:style w:type="character" w:customStyle="1" w:styleId="PlainTextChar">
    <w:name w:val="Plain Text Char"/>
    <w:basedOn w:val="DefaultParagraphFont"/>
    <w:link w:val="PlainText"/>
    <w:rsid w:val="0087652C"/>
    <w:rPr>
      <w:rFonts w:ascii="Courier New" w:eastAsia="Times New Roman" w:hAnsi="Courier New" w:cs="Courier New"/>
      <w:sz w:val="22"/>
      <w:szCs w:val="20"/>
    </w:rPr>
  </w:style>
  <w:style w:type="character" w:customStyle="1" w:styleId="senselabelstart">
    <w:name w:val="sense_label start"/>
    <w:basedOn w:val="DefaultParagraphFont"/>
    <w:rsid w:val="0087652C"/>
  </w:style>
  <w:style w:type="character" w:customStyle="1" w:styleId="sensecontent">
    <w:name w:val="sense_content"/>
    <w:basedOn w:val="DefaultParagraphFont"/>
    <w:rsid w:val="0087652C"/>
  </w:style>
  <w:style w:type="character" w:customStyle="1" w:styleId="vi">
    <w:name w:val="vi"/>
    <w:basedOn w:val="DefaultParagraphFont"/>
    <w:rsid w:val="0087652C"/>
  </w:style>
  <w:style w:type="character" w:customStyle="1" w:styleId="italic">
    <w:name w:val="italic"/>
    <w:basedOn w:val="DefaultParagraphFont"/>
    <w:rsid w:val="0087652C"/>
  </w:style>
  <w:style w:type="paragraph" w:customStyle="1" w:styleId="Microtext0">
    <w:name w:val="Microtext"/>
    <w:basedOn w:val="Normal"/>
    <w:next w:val="Normal"/>
    <w:link w:val="MicrotextChar0"/>
    <w:qFormat/>
    <w:rsid w:val="0087652C"/>
    <w:rPr>
      <w:sz w:val="12"/>
    </w:rPr>
  </w:style>
  <w:style w:type="character" w:customStyle="1" w:styleId="MicrotextChar0">
    <w:name w:val="Microtext Char"/>
    <w:link w:val="Microtext0"/>
    <w:rsid w:val="0087652C"/>
    <w:rPr>
      <w:rFonts w:ascii="Calibri" w:hAnsi="Calibri" w:cs="Calibri"/>
      <w:sz w:val="12"/>
    </w:rPr>
  </w:style>
  <w:style w:type="character" w:customStyle="1" w:styleId="st">
    <w:name w:val="st"/>
    <w:basedOn w:val="DefaultParagraphFont"/>
    <w:rsid w:val="0087652C"/>
  </w:style>
  <w:style w:type="paragraph" w:customStyle="1" w:styleId="Style6">
    <w:name w:val="Style6"/>
    <w:basedOn w:val="Normal"/>
    <w:link w:val="Style6Char"/>
    <w:autoRedefine/>
    <w:qFormat/>
    <w:rsid w:val="0087652C"/>
    <w:rPr>
      <w:b/>
    </w:rPr>
  </w:style>
  <w:style w:type="character" w:customStyle="1" w:styleId="Style6Char">
    <w:name w:val="Style6 Char"/>
    <w:basedOn w:val="DefaultParagraphFont"/>
    <w:link w:val="Style6"/>
    <w:rsid w:val="0087652C"/>
    <w:rPr>
      <w:rFonts w:ascii="Calibri" w:hAnsi="Calibri" w:cs="Calibri"/>
      <w:b/>
      <w:sz w:val="22"/>
    </w:rPr>
  </w:style>
  <w:style w:type="paragraph" w:customStyle="1" w:styleId="Style11">
    <w:name w:val="Style11"/>
    <w:basedOn w:val="Normal"/>
    <w:link w:val="Style11Char"/>
    <w:qFormat/>
    <w:rsid w:val="0087652C"/>
    <w:rPr>
      <w:rFonts w:eastAsia="Times New Roman"/>
      <w:b/>
      <w:szCs w:val="20"/>
      <w:u w:val="thick"/>
    </w:rPr>
  </w:style>
  <w:style w:type="paragraph" w:customStyle="1" w:styleId="Style12">
    <w:name w:val="Style12"/>
    <w:basedOn w:val="Normal"/>
    <w:link w:val="Style12Char"/>
    <w:qFormat/>
    <w:rsid w:val="0087652C"/>
    <w:rPr>
      <w:rFonts w:eastAsia="Times New Roman"/>
      <w:b/>
      <w:u w:val="thick"/>
    </w:rPr>
  </w:style>
  <w:style w:type="character" w:customStyle="1" w:styleId="Style11Char">
    <w:name w:val="Style11 Char"/>
    <w:basedOn w:val="DefaultParagraphFont"/>
    <w:link w:val="Style11"/>
    <w:rsid w:val="0087652C"/>
    <w:rPr>
      <w:rFonts w:ascii="Calibri" w:eastAsia="Times New Roman" w:hAnsi="Calibri" w:cs="Calibri"/>
      <w:b/>
      <w:sz w:val="22"/>
      <w:szCs w:val="20"/>
      <w:u w:val="thick"/>
    </w:rPr>
  </w:style>
  <w:style w:type="character" w:customStyle="1" w:styleId="Style12Char">
    <w:name w:val="Style12 Char"/>
    <w:basedOn w:val="DefaultParagraphFont"/>
    <w:link w:val="Style12"/>
    <w:rsid w:val="0087652C"/>
    <w:rPr>
      <w:rFonts w:ascii="Calibri" w:eastAsia="Times New Roman" w:hAnsi="Calibri" w:cs="Calibri"/>
      <w:b/>
      <w:sz w:val="22"/>
      <w:u w:val="thick"/>
    </w:rPr>
  </w:style>
  <w:style w:type="character" w:customStyle="1" w:styleId="caps-label">
    <w:name w:val="caps-label"/>
    <w:basedOn w:val="DefaultParagraphFont"/>
    <w:rsid w:val="0087652C"/>
  </w:style>
  <w:style w:type="character" w:customStyle="1" w:styleId="wikiexternallink">
    <w:name w:val="wikiexternallink"/>
    <w:basedOn w:val="DefaultParagraphFont"/>
    <w:rsid w:val="0087652C"/>
  </w:style>
  <w:style w:type="character" w:customStyle="1" w:styleId="wikigeneratedlinkcontent">
    <w:name w:val="wikigeneratedlinkcontent"/>
    <w:basedOn w:val="DefaultParagraphFont"/>
    <w:rsid w:val="0087652C"/>
  </w:style>
  <w:style w:type="character" w:customStyle="1" w:styleId="ShrinkChar">
    <w:name w:val="Shrink Char"/>
    <w:link w:val="Shrink"/>
    <w:locked/>
    <w:rsid w:val="0087652C"/>
    <w:rPr>
      <w:rFonts w:ascii="Garamond" w:eastAsia="Times New Roman" w:hAnsi="Garamond"/>
      <w:sz w:val="12"/>
    </w:rPr>
  </w:style>
  <w:style w:type="paragraph" w:customStyle="1" w:styleId="Shrink">
    <w:name w:val="Shrink"/>
    <w:link w:val="ShrinkChar"/>
    <w:qFormat/>
    <w:rsid w:val="0087652C"/>
    <w:pPr>
      <w:ind w:left="288" w:right="288"/>
    </w:pPr>
    <w:rPr>
      <w:rFonts w:ascii="Garamond" w:eastAsia="Times New Roman" w:hAnsi="Garamond"/>
      <w:sz w:val="12"/>
    </w:rPr>
  </w:style>
  <w:style w:type="character" w:customStyle="1" w:styleId="aqj">
    <w:name w:val="aqj"/>
    <w:basedOn w:val="DefaultParagraphFont"/>
    <w:rsid w:val="0087652C"/>
  </w:style>
  <w:style w:type="character" w:customStyle="1" w:styleId="StyleStyleBoldUnderlineIntenseEmphasisUnderlineapple-style-s">
    <w:name w:val="Style Style Bold UnderlineIntense EmphasisUnderlineapple-style-s..."/>
    <w:basedOn w:val="DefaultParagraphFont"/>
    <w:rsid w:val="0087652C"/>
    <w:rPr>
      <w:b w:val="0"/>
      <w:bCs w:val="0"/>
      <w:sz w:val="22"/>
      <w:u w:val="single"/>
      <w:bdr w:val="none" w:sz="0" w:space="0" w:color="auto"/>
    </w:rPr>
  </w:style>
  <w:style w:type="paragraph" w:customStyle="1" w:styleId="blocktitle0">
    <w:name w:val="block title"/>
    <w:basedOn w:val="Normal"/>
    <w:link w:val="blocktitleChar"/>
    <w:autoRedefine/>
    <w:qFormat/>
    <w:rsid w:val="0087652C"/>
    <w:pPr>
      <w:spacing w:after="240"/>
      <w:jc w:val="center"/>
      <w:outlineLvl w:val="0"/>
    </w:pPr>
    <w:rPr>
      <w:rFonts w:eastAsia="Calibri"/>
      <w:b/>
      <w:caps/>
      <w:sz w:val="28"/>
      <w:szCs w:val="28"/>
      <w:lang w:val="es-ES"/>
    </w:rPr>
  </w:style>
  <w:style w:type="character" w:customStyle="1" w:styleId="Boxed">
    <w:name w:val="Boxed"/>
    <w:qFormat/>
    <w:rsid w:val="0087652C"/>
    <w:rPr>
      <w:rFonts w:ascii="Times New Roman" w:hAnsi="Times New Roman"/>
      <w:sz w:val="20"/>
      <w:bdr w:val="single" w:sz="6" w:space="0" w:color="auto"/>
    </w:rPr>
  </w:style>
  <w:style w:type="character" w:customStyle="1" w:styleId="UnderlineCard">
    <w:name w:val="Underline Card"/>
    <w:uiPriority w:val="6"/>
    <w:qFormat/>
    <w:rsid w:val="0087652C"/>
    <w:rPr>
      <w:rFonts w:ascii="Arial" w:hAnsi="Arial"/>
      <w:b w:val="0"/>
      <w:bCs/>
      <w:sz w:val="20"/>
      <w:u w:val="single"/>
    </w:rPr>
  </w:style>
  <w:style w:type="character" w:customStyle="1" w:styleId="story-author">
    <w:name w:val="story-author"/>
    <w:basedOn w:val="DefaultParagraphFont"/>
    <w:rsid w:val="0087652C"/>
  </w:style>
  <w:style w:type="paragraph" w:customStyle="1" w:styleId="type">
    <w:name w:val="type"/>
    <w:basedOn w:val="Normal"/>
    <w:qFormat/>
    <w:rsid w:val="0087652C"/>
    <w:pPr>
      <w:spacing w:before="100" w:beforeAutospacing="1" w:after="100" w:afterAutospacing="1"/>
    </w:pPr>
    <w:rPr>
      <w:rFonts w:eastAsia="Times New Roman"/>
    </w:rPr>
  </w:style>
  <w:style w:type="character" w:customStyle="1" w:styleId="institution">
    <w:name w:val="institution"/>
    <w:basedOn w:val="DefaultParagraphFont"/>
    <w:rsid w:val="0087652C"/>
  </w:style>
  <w:style w:type="character" w:customStyle="1" w:styleId="abodyblack3">
    <w:name w:val="abodyblack3"/>
    <w:basedOn w:val="DefaultParagraphFont"/>
    <w:rsid w:val="0087652C"/>
  </w:style>
  <w:style w:type="paragraph" w:customStyle="1" w:styleId="UnderlineChar2CharChar">
    <w:name w:val="Underline Char2 Char Char"/>
    <w:basedOn w:val="Normal"/>
    <w:link w:val="UnderlineChar2CharCharChar"/>
    <w:qFormat/>
    <w:rsid w:val="0087652C"/>
    <w:rPr>
      <w:rFonts w:eastAsia="MS Mincho"/>
      <w:szCs w:val="20"/>
      <w:u w:val="single"/>
    </w:rPr>
  </w:style>
  <w:style w:type="character" w:customStyle="1" w:styleId="UnderlineChar2CharCharChar">
    <w:name w:val="Underline Char2 Char Char Char"/>
    <w:link w:val="UnderlineChar2CharChar"/>
    <w:rsid w:val="0087652C"/>
    <w:rPr>
      <w:rFonts w:ascii="Calibri" w:eastAsia="MS Mincho" w:hAnsi="Calibri" w:cs="Calibri"/>
      <w:sz w:val="22"/>
      <w:szCs w:val="20"/>
      <w:u w:val="single"/>
    </w:rPr>
  </w:style>
  <w:style w:type="character" w:customStyle="1" w:styleId="CharacterStyle1">
    <w:name w:val="Character Style 1"/>
    <w:rsid w:val="0087652C"/>
    <w:rPr>
      <w:sz w:val="20"/>
      <w:szCs w:val="20"/>
    </w:rPr>
  </w:style>
  <w:style w:type="character" w:customStyle="1" w:styleId="FontStyle177">
    <w:name w:val="Font Style177"/>
    <w:basedOn w:val="DefaultParagraphFont"/>
    <w:uiPriority w:val="99"/>
    <w:rsid w:val="0087652C"/>
    <w:rPr>
      <w:rFonts w:ascii="Times New Roman" w:hAnsi="Times New Roman" w:cs="Times New Roman"/>
      <w:sz w:val="20"/>
      <w:szCs w:val="20"/>
    </w:rPr>
  </w:style>
  <w:style w:type="character" w:customStyle="1" w:styleId="FontStyle173">
    <w:name w:val="Font Style173"/>
    <w:basedOn w:val="DefaultParagraphFont"/>
    <w:uiPriority w:val="99"/>
    <w:rsid w:val="0087652C"/>
    <w:rPr>
      <w:rFonts w:ascii="Times New Roman" w:hAnsi="Times New Roman" w:cs="Times New Roman"/>
      <w:sz w:val="14"/>
      <w:szCs w:val="14"/>
    </w:rPr>
  </w:style>
  <w:style w:type="character" w:customStyle="1" w:styleId="FontStyle151">
    <w:name w:val="Font Style151"/>
    <w:basedOn w:val="DefaultParagraphFont"/>
    <w:uiPriority w:val="99"/>
    <w:rsid w:val="0087652C"/>
    <w:rPr>
      <w:rFonts w:ascii="Arial Narrow" w:hAnsi="Arial Narrow" w:cs="Arial Narrow"/>
      <w:b/>
      <w:bCs/>
      <w:sz w:val="12"/>
      <w:szCs w:val="12"/>
    </w:rPr>
  </w:style>
  <w:style w:type="character" w:customStyle="1" w:styleId="FontStyle156">
    <w:name w:val="Font Style156"/>
    <w:basedOn w:val="DefaultParagraphFont"/>
    <w:uiPriority w:val="99"/>
    <w:rsid w:val="0087652C"/>
    <w:rPr>
      <w:rFonts w:ascii="Arial Narrow" w:hAnsi="Arial Narrow" w:cs="Arial Narrow"/>
      <w:sz w:val="8"/>
      <w:szCs w:val="8"/>
    </w:rPr>
  </w:style>
  <w:style w:type="character" w:customStyle="1" w:styleId="FontStyle160">
    <w:name w:val="Font Style160"/>
    <w:basedOn w:val="DefaultParagraphFont"/>
    <w:uiPriority w:val="99"/>
    <w:rsid w:val="0087652C"/>
    <w:rPr>
      <w:rFonts w:ascii="Times New Roman" w:hAnsi="Times New Roman" w:cs="Times New Roman"/>
      <w:b/>
      <w:bCs/>
      <w:sz w:val="20"/>
      <w:szCs w:val="20"/>
    </w:rPr>
  </w:style>
  <w:style w:type="character" w:customStyle="1" w:styleId="FontStyle178">
    <w:name w:val="Font Style178"/>
    <w:basedOn w:val="DefaultParagraphFont"/>
    <w:uiPriority w:val="99"/>
    <w:rsid w:val="0087652C"/>
    <w:rPr>
      <w:rFonts w:ascii="Times New Roman" w:hAnsi="Times New Roman" w:cs="Times New Roman"/>
      <w:sz w:val="18"/>
      <w:szCs w:val="18"/>
    </w:rPr>
  </w:style>
  <w:style w:type="paragraph" w:customStyle="1" w:styleId="Style14">
    <w:name w:val="Style14"/>
    <w:basedOn w:val="Normal"/>
    <w:uiPriority w:val="99"/>
    <w:qFormat/>
    <w:rsid w:val="0087652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7652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7652C"/>
    <w:rPr>
      <w:rFonts w:ascii="Times New Roman" w:hAnsi="Times New Roman" w:cs="Times New Roman"/>
      <w:sz w:val="12"/>
      <w:szCs w:val="12"/>
    </w:rPr>
  </w:style>
  <w:style w:type="paragraph" w:customStyle="1" w:styleId="Style9">
    <w:name w:val="Style9"/>
    <w:basedOn w:val="Normal"/>
    <w:uiPriority w:val="99"/>
    <w:qFormat/>
    <w:rsid w:val="0087652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7652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7652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7652C"/>
    <w:rPr>
      <w:rFonts w:ascii="Times New Roman" w:hAnsi="Times New Roman" w:cs="Times New Roman"/>
      <w:sz w:val="16"/>
      <w:szCs w:val="16"/>
    </w:rPr>
  </w:style>
  <w:style w:type="character" w:customStyle="1" w:styleId="f">
    <w:name w:val="f"/>
    <w:basedOn w:val="DefaultParagraphFont"/>
    <w:rsid w:val="0087652C"/>
  </w:style>
  <w:style w:type="character" w:customStyle="1" w:styleId="TagsChar2">
    <w:name w:val="Tags Char2"/>
    <w:rsid w:val="0087652C"/>
    <w:rPr>
      <w:b/>
      <w:sz w:val="24"/>
    </w:rPr>
  </w:style>
  <w:style w:type="paragraph" w:customStyle="1" w:styleId="CardsFont6ptChar">
    <w:name w:val="Cards + Font: 6 pt Char"/>
    <w:basedOn w:val="Normal"/>
    <w:link w:val="CardsFont6ptCharChar"/>
    <w:qFormat/>
    <w:rsid w:val="0087652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7652C"/>
    <w:rPr>
      <w:rFonts w:ascii="Calibri" w:eastAsia="Times New Roman" w:hAnsi="Calibri" w:cs="Calibri"/>
      <w:sz w:val="12"/>
    </w:rPr>
  </w:style>
  <w:style w:type="character" w:customStyle="1" w:styleId="FontStyle172">
    <w:name w:val="Font Style172"/>
    <w:basedOn w:val="DefaultParagraphFont"/>
    <w:uiPriority w:val="99"/>
    <w:rsid w:val="0087652C"/>
    <w:rPr>
      <w:rFonts w:ascii="Times New Roman" w:hAnsi="Times New Roman" w:cs="Times New Roman"/>
      <w:b/>
      <w:bCs/>
      <w:sz w:val="16"/>
      <w:szCs w:val="16"/>
    </w:rPr>
  </w:style>
  <w:style w:type="paragraph" w:customStyle="1" w:styleId="Style18">
    <w:name w:val="Style18"/>
    <w:basedOn w:val="Normal"/>
    <w:uiPriority w:val="99"/>
    <w:qFormat/>
    <w:rsid w:val="0087652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7652C"/>
    <w:rPr>
      <w:rFonts w:ascii="Times New Roman" w:hAnsi="Times New Roman" w:cs="Times New Roman"/>
      <w:i/>
      <w:iCs/>
      <w:sz w:val="16"/>
      <w:szCs w:val="16"/>
    </w:rPr>
  </w:style>
  <w:style w:type="character" w:customStyle="1" w:styleId="FontStyle162">
    <w:name w:val="Font Style162"/>
    <w:basedOn w:val="DefaultParagraphFont"/>
    <w:uiPriority w:val="99"/>
    <w:rsid w:val="0087652C"/>
    <w:rPr>
      <w:rFonts w:ascii="Times New Roman" w:hAnsi="Times New Roman" w:cs="Times New Roman"/>
      <w:b/>
      <w:bCs/>
      <w:sz w:val="18"/>
      <w:szCs w:val="18"/>
    </w:rPr>
  </w:style>
  <w:style w:type="character" w:customStyle="1" w:styleId="FontStyle167">
    <w:name w:val="Font Style167"/>
    <w:basedOn w:val="DefaultParagraphFont"/>
    <w:uiPriority w:val="99"/>
    <w:rsid w:val="0087652C"/>
    <w:rPr>
      <w:rFonts w:ascii="Times New Roman" w:hAnsi="Times New Roman" w:cs="Times New Roman"/>
      <w:sz w:val="10"/>
      <w:szCs w:val="10"/>
    </w:rPr>
  </w:style>
  <w:style w:type="character" w:customStyle="1" w:styleId="FontStyle174">
    <w:name w:val="Font Style174"/>
    <w:basedOn w:val="DefaultParagraphFont"/>
    <w:uiPriority w:val="99"/>
    <w:rsid w:val="0087652C"/>
    <w:rPr>
      <w:rFonts w:ascii="Arial Narrow" w:hAnsi="Arial Narrow" w:cs="Arial Narrow"/>
      <w:b/>
      <w:bCs/>
      <w:sz w:val="18"/>
      <w:szCs w:val="18"/>
    </w:rPr>
  </w:style>
  <w:style w:type="paragraph" w:customStyle="1" w:styleId="Style47">
    <w:name w:val="Style47"/>
    <w:basedOn w:val="Normal"/>
    <w:uiPriority w:val="99"/>
    <w:qFormat/>
    <w:rsid w:val="0087652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7652C"/>
    <w:rPr>
      <w:rFonts w:ascii="Times New Roman" w:hAnsi="Times New Roman" w:cs="Times New Roman"/>
      <w:sz w:val="12"/>
      <w:szCs w:val="12"/>
    </w:rPr>
  </w:style>
  <w:style w:type="paragraph" w:customStyle="1" w:styleId="Style24">
    <w:name w:val="Style24"/>
    <w:basedOn w:val="Normal"/>
    <w:uiPriority w:val="99"/>
    <w:qFormat/>
    <w:rsid w:val="0087652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7652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7652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7652C"/>
    <w:rPr>
      <w:rFonts w:ascii="Times New Roman" w:hAnsi="Times New Roman" w:cs="Times New Roman"/>
      <w:b/>
      <w:bCs/>
      <w:sz w:val="18"/>
      <w:szCs w:val="18"/>
    </w:rPr>
  </w:style>
  <w:style w:type="paragraph" w:customStyle="1" w:styleId="Style21">
    <w:name w:val="Style21"/>
    <w:basedOn w:val="Normal"/>
    <w:uiPriority w:val="99"/>
    <w:qFormat/>
    <w:rsid w:val="0087652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7652C"/>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87652C"/>
    <w:rPr>
      <w:rFonts w:ascii="Calibri" w:hAnsi="Calibri"/>
      <w:sz w:val="20"/>
      <w:szCs w:val="20"/>
    </w:rPr>
  </w:style>
  <w:style w:type="paragraph" w:customStyle="1" w:styleId="Standard">
    <w:name w:val="Standard"/>
    <w:qFormat/>
    <w:rsid w:val="0087652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87652C"/>
    <w:rPr>
      <w:color w:val="000000"/>
      <w:sz w:val="32"/>
      <w:szCs w:val="32"/>
    </w:rPr>
  </w:style>
  <w:style w:type="paragraph" w:customStyle="1" w:styleId="Cardnon-underlined">
    <w:name w:val="Card non-underlined"/>
    <w:basedOn w:val="Normal"/>
    <w:link w:val="Cardnon-underlinedChar"/>
    <w:autoRedefine/>
    <w:uiPriority w:val="99"/>
    <w:qFormat/>
    <w:rsid w:val="0087652C"/>
    <w:rPr>
      <w:rFonts w:eastAsia="Times New Roman"/>
      <w:szCs w:val="20"/>
    </w:rPr>
  </w:style>
  <w:style w:type="character" w:customStyle="1" w:styleId="Cardnon-underlinedChar">
    <w:name w:val="Card non-underlined Char"/>
    <w:basedOn w:val="DefaultParagraphFont"/>
    <w:link w:val="Cardnon-underlined"/>
    <w:uiPriority w:val="99"/>
    <w:rsid w:val="0087652C"/>
    <w:rPr>
      <w:rFonts w:ascii="Calibri" w:eastAsia="Times New Roman" w:hAnsi="Calibri" w:cs="Calibri"/>
      <w:sz w:val="22"/>
      <w:szCs w:val="20"/>
    </w:rPr>
  </w:style>
  <w:style w:type="numbering" w:customStyle="1" w:styleId="NoList1">
    <w:name w:val="No List1"/>
    <w:next w:val="NoList"/>
    <w:semiHidden/>
    <w:unhideWhenUsed/>
    <w:rsid w:val="0087652C"/>
  </w:style>
  <w:style w:type="character" w:customStyle="1" w:styleId="TitleChar2">
    <w:name w:val="Title Char2"/>
    <w:basedOn w:val="DefaultParagraphFont"/>
    <w:uiPriority w:val="10"/>
    <w:qFormat/>
    <w:locked/>
    <w:rsid w:val="0087652C"/>
    <w:rPr>
      <w:b/>
      <w:bCs/>
      <w:u w:val="single"/>
    </w:rPr>
  </w:style>
  <w:style w:type="paragraph" w:styleId="TOC3">
    <w:name w:val="toc 3"/>
    <w:basedOn w:val="Normal"/>
    <w:next w:val="Normal"/>
    <w:autoRedefine/>
    <w:rsid w:val="0087652C"/>
    <w:pPr>
      <w:ind w:left="400"/>
    </w:pPr>
    <w:rPr>
      <w:rFonts w:eastAsia="Times New Roman"/>
      <w:szCs w:val="20"/>
    </w:rPr>
  </w:style>
  <w:style w:type="paragraph" w:styleId="TOC4">
    <w:name w:val="toc 4"/>
    <w:basedOn w:val="Normal"/>
    <w:next w:val="Normal"/>
    <w:autoRedefine/>
    <w:rsid w:val="0087652C"/>
    <w:pPr>
      <w:ind w:left="600"/>
    </w:pPr>
    <w:rPr>
      <w:rFonts w:eastAsia="Times New Roman"/>
      <w:szCs w:val="20"/>
    </w:rPr>
  </w:style>
  <w:style w:type="paragraph" w:styleId="TOC5">
    <w:name w:val="toc 5"/>
    <w:basedOn w:val="Normal"/>
    <w:next w:val="Normal"/>
    <w:autoRedefine/>
    <w:rsid w:val="0087652C"/>
    <w:pPr>
      <w:ind w:left="800"/>
    </w:pPr>
    <w:rPr>
      <w:rFonts w:eastAsia="Times New Roman"/>
      <w:szCs w:val="20"/>
    </w:rPr>
  </w:style>
  <w:style w:type="paragraph" w:styleId="TOC6">
    <w:name w:val="toc 6"/>
    <w:basedOn w:val="Normal"/>
    <w:next w:val="Normal"/>
    <w:autoRedefine/>
    <w:rsid w:val="0087652C"/>
    <w:pPr>
      <w:ind w:left="1000"/>
    </w:pPr>
    <w:rPr>
      <w:rFonts w:eastAsia="Times New Roman"/>
      <w:szCs w:val="20"/>
    </w:rPr>
  </w:style>
  <w:style w:type="paragraph" w:styleId="TOC7">
    <w:name w:val="toc 7"/>
    <w:basedOn w:val="Normal"/>
    <w:next w:val="Normal"/>
    <w:autoRedefine/>
    <w:rsid w:val="0087652C"/>
    <w:pPr>
      <w:ind w:left="1200"/>
    </w:pPr>
    <w:rPr>
      <w:rFonts w:eastAsia="Times New Roman"/>
      <w:szCs w:val="20"/>
    </w:rPr>
  </w:style>
  <w:style w:type="paragraph" w:styleId="TOC8">
    <w:name w:val="toc 8"/>
    <w:basedOn w:val="Normal"/>
    <w:next w:val="Normal"/>
    <w:autoRedefine/>
    <w:rsid w:val="0087652C"/>
    <w:pPr>
      <w:ind w:left="1400"/>
    </w:pPr>
    <w:rPr>
      <w:rFonts w:eastAsia="Times New Roman"/>
      <w:szCs w:val="20"/>
    </w:rPr>
  </w:style>
  <w:style w:type="character" w:customStyle="1" w:styleId="allocatoragentsleft">
    <w:name w:val="al_locatoragentsleft"/>
    <w:basedOn w:val="DefaultParagraphFont"/>
    <w:rsid w:val="0087652C"/>
  </w:style>
  <w:style w:type="character" w:styleId="HTMLTypewriter">
    <w:name w:val="HTML Typewriter"/>
    <w:basedOn w:val="DefaultParagraphFont"/>
    <w:unhideWhenUsed/>
    <w:rsid w:val="0087652C"/>
    <w:rPr>
      <w:rFonts w:ascii="Courier New" w:eastAsia="Times New Roman" w:hAnsi="Courier New" w:cs="Courier New"/>
      <w:sz w:val="20"/>
      <w:szCs w:val="20"/>
    </w:rPr>
  </w:style>
  <w:style w:type="character" w:customStyle="1" w:styleId="caps">
    <w:name w:val="caps"/>
    <w:basedOn w:val="DefaultParagraphFont"/>
    <w:rsid w:val="0087652C"/>
  </w:style>
  <w:style w:type="character" w:customStyle="1" w:styleId="UnderlinesCharChar">
    <w:name w:val="Underlines Char Char"/>
    <w:basedOn w:val="DefaultParagraphFont"/>
    <w:rsid w:val="0087652C"/>
    <w:rPr>
      <w:rFonts w:cs="Arial"/>
      <w:b/>
      <w:bCs/>
      <w:noProof w:val="0"/>
      <w:sz w:val="22"/>
      <w:szCs w:val="26"/>
      <w:u w:val="single"/>
      <w:lang w:val="en-US" w:eastAsia="en-US" w:bidi="ar-SA"/>
    </w:rPr>
  </w:style>
  <w:style w:type="paragraph" w:customStyle="1" w:styleId="Carding">
    <w:name w:val="Carding"/>
    <w:basedOn w:val="Normal"/>
    <w:uiPriority w:val="99"/>
    <w:qFormat/>
    <w:rsid w:val="0087652C"/>
    <w:rPr>
      <w:rFonts w:eastAsia="Times New Roman"/>
      <w:sz w:val="18"/>
    </w:rPr>
  </w:style>
  <w:style w:type="character" w:customStyle="1" w:styleId="aunderline">
    <w:name w:val="aunderline"/>
    <w:basedOn w:val="DefaultParagraphFont"/>
    <w:rsid w:val="0087652C"/>
    <w:rPr>
      <w:rFonts w:ascii="Times New Roman" w:hAnsi="Times New Roman"/>
      <w:sz w:val="20"/>
      <w:szCs w:val="24"/>
      <w:u w:val="thick"/>
    </w:rPr>
  </w:style>
  <w:style w:type="character" w:customStyle="1" w:styleId="tagChar1">
    <w:name w:val="tag Char1"/>
    <w:basedOn w:val="DefaultParagraphFont"/>
    <w:rsid w:val="0087652C"/>
    <w:rPr>
      <w:b/>
      <w:noProof w:val="0"/>
      <w:sz w:val="24"/>
      <w:lang w:val="en-US" w:eastAsia="en-US" w:bidi="ar-SA"/>
    </w:rPr>
  </w:style>
  <w:style w:type="character" w:customStyle="1" w:styleId="tagChar2">
    <w:name w:val="tag Char2"/>
    <w:basedOn w:val="DefaultParagraphFont"/>
    <w:qFormat/>
    <w:rsid w:val="0087652C"/>
    <w:rPr>
      <w:b/>
      <w:noProof w:val="0"/>
      <w:sz w:val="24"/>
      <w:lang w:val="en-US" w:eastAsia="en-US" w:bidi="ar-SA"/>
    </w:rPr>
  </w:style>
  <w:style w:type="character" w:customStyle="1" w:styleId="Taggin-New">
    <w:name w:val="Taggin - New"/>
    <w:basedOn w:val="DefaultParagraphFont"/>
    <w:rsid w:val="0087652C"/>
    <w:rPr>
      <w:rFonts w:ascii="Arial Narrow" w:hAnsi="Arial Narrow"/>
      <w:b/>
      <w:sz w:val="22"/>
    </w:rPr>
  </w:style>
  <w:style w:type="character" w:customStyle="1" w:styleId="Boxing-New">
    <w:name w:val="Boxing - New"/>
    <w:basedOn w:val="DefaultParagraphFont"/>
    <w:rsid w:val="0087652C"/>
    <w:rPr>
      <w:rFonts w:ascii="Arial Narrow" w:hAnsi="Arial Narrow"/>
      <w:sz w:val="16"/>
      <w:u w:val="none"/>
      <w:bdr w:val="single" w:sz="4" w:space="0" w:color="auto"/>
    </w:rPr>
  </w:style>
  <w:style w:type="character" w:customStyle="1" w:styleId="ilad">
    <w:name w:val="il_ad"/>
    <w:rsid w:val="0087652C"/>
  </w:style>
  <w:style w:type="paragraph" w:customStyle="1" w:styleId="CardsHighlighted">
    <w:name w:val="Cards Highlighted"/>
    <w:next w:val="Normal"/>
    <w:link w:val="CardsHighlightedChar"/>
    <w:qFormat/>
    <w:rsid w:val="0087652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87652C"/>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87652C"/>
    <w:rPr>
      <w:rFonts w:ascii="Garamond" w:hAnsi="Garamond"/>
      <w:sz w:val="22"/>
      <w:szCs w:val="24"/>
      <w:u w:val="single"/>
      <w:lang w:val="en-US" w:eastAsia="en-US" w:bidi="ar-SA"/>
    </w:rPr>
  </w:style>
  <w:style w:type="paragraph" w:customStyle="1" w:styleId="Style2">
    <w:name w:val="Style2"/>
    <w:basedOn w:val="Heading4"/>
    <w:qFormat/>
    <w:rsid w:val="0087652C"/>
    <w:pPr>
      <w:spacing w:before="0"/>
    </w:pPr>
    <w:rPr>
      <w:rFonts w:eastAsia="Times New Roman" w:cs="Times New Roman"/>
      <w:iCs/>
      <w:caps/>
      <w:szCs w:val="20"/>
    </w:rPr>
  </w:style>
  <w:style w:type="character" w:customStyle="1" w:styleId="pagetitle">
    <w:name w:val="pagetitle"/>
    <w:basedOn w:val="DefaultParagraphFont"/>
    <w:rsid w:val="0087652C"/>
  </w:style>
  <w:style w:type="paragraph" w:customStyle="1" w:styleId="text">
    <w:name w:val="text"/>
    <w:basedOn w:val="Normal"/>
    <w:uiPriority w:val="99"/>
    <w:qFormat/>
    <w:rsid w:val="0087652C"/>
    <w:pPr>
      <w:spacing w:before="100" w:beforeAutospacing="1" w:after="100" w:afterAutospacing="1"/>
    </w:pPr>
    <w:rPr>
      <w:rFonts w:eastAsia="Times New Roman"/>
    </w:rPr>
  </w:style>
  <w:style w:type="character" w:customStyle="1" w:styleId="StyleUnderlineCharChar9ptBold1">
    <w:name w:val="Style Underline Char Char + 9 pt Bold1"/>
    <w:rsid w:val="0087652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7652C"/>
    <w:rPr>
      <w:rFonts w:ascii="Times New Roman" w:hAnsi="Times New Roman"/>
      <w:sz w:val="20"/>
      <w:szCs w:val="24"/>
      <w:u w:val="single"/>
      <w:lang w:val="en-US" w:eastAsia="en-US" w:bidi="ar-SA"/>
    </w:rPr>
  </w:style>
  <w:style w:type="character" w:customStyle="1" w:styleId="Style9ptBoldUnderline">
    <w:name w:val="Style 9 pt Bold Underline"/>
    <w:rsid w:val="0087652C"/>
    <w:rPr>
      <w:b/>
      <w:bCs/>
      <w:sz w:val="20"/>
      <w:u w:val="single"/>
    </w:rPr>
  </w:style>
  <w:style w:type="paragraph" w:customStyle="1" w:styleId="StyleUnderline9pt0">
    <w:name w:val="Style Underline + 9 pt"/>
    <w:link w:val="StyleUnderline9ptChar"/>
    <w:qFormat/>
    <w:rsid w:val="0087652C"/>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87652C"/>
    <w:rPr>
      <w:rFonts w:ascii="Arial" w:eastAsia="Times New Roman" w:hAnsi="Arial" w:cs="Times New Roman"/>
      <w:sz w:val="22"/>
      <w:szCs w:val="20"/>
      <w:u w:val="single"/>
    </w:rPr>
  </w:style>
  <w:style w:type="character" w:customStyle="1" w:styleId="StyleUnderlineChar1Bold">
    <w:name w:val="Style Underline Char1 + Bold"/>
    <w:rsid w:val="0087652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7652C"/>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87652C"/>
    <w:rPr>
      <w:rFonts w:ascii="Calibri" w:hAnsi="Calibri" w:cs="Calibri"/>
      <w:kern w:val="32"/>
      <w:sz w:val="22"/>
      <w:szCs w:val="20"/>
      <w:u w:val="single"/>
      <w:lang w:eastAsia="ar-SA"/>
    </w:rPr>
  </w:style>
  <w:style w:type="character" w:customStyle="1" w:styleId="TagsCharCharChar">
    <w:name w:val="Tags Char Char Char"/>
    <w:basedOn w:val="DefaultParagraphFont"/>
    <w:rsid w:val="0087652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7652C"/>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7652C"/>
    <w:rPr>
      <w:color w:val="000000"/>
      <w:sz w:val="20"/>
      <w:u w:val="single"/>
    </w:rPr>
  </w:style>
  <w:style w:type="character" w:customStyle="1" w:styleId="Style11ptBlack">
    <w:name w:val="Style 11 pt Black"/>
    <w:basedOn w:val="DefaultParagraphFont"/>
    <w:rsid w:val="0087652C"/>
    <w:rPr>
      <w:color w:val="000000"/>
      <w:sz w:val="20"/>
    </w:rPr>
  </w:style>
  <w:style w:type="character" w:customStyle="1" w:styleId="StyleUnderlineCharTimesBold">
    <w:name w:val="Style Underline Char + Times Bold"/>
    <w:basedOn w:val="DefaultParagraphFont"/>
    <w:rsid w:val="0087652C"/>
    <w:rPr>
      <w:rFonts w:ascii="Times" w:hAnsi="Times"/>
      <w:b w:val="0"/>
      <w:bCs/>
      <w:sz w:val="20"/>
      <w:u w:val="single"/>
    </w:rPr>
  </w:style>
  <w:style w:type="character" w:customStyle="1" w:styleId="blubigktbiz">
    <w:name w:val="blubigktbiz"/>
    <w:rsid w:val="0087652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7652C"/>
  </w:style>
  <w:style w:type="character" w:customStyle="1" w:styleId="StyleevidencetextBorderSinglesolidlineAuto05ptLChar">
    <w:name w:val="Style evidence text + Border: : (Single solid line Auto  0.5 pt L... Char"/>
    <w:link w:val="StyleevidencetextBorderSinglesolidlineAuto05ptL"/>
    <w:rsid w:val="0087652C"/>
    <w:rPr>
      <w:rFonts w:ascii="Calibri" w:hAnsi="Calibri" w:cs="Calibri"/>
      <w:color w:val="000000"/>
      <w:sz w:val="22"/>
      <w:lang w:val="x-none" w:eastAsia="x-none"/>
    </w:rPr>
  </w:style>
  <w:style w:type="character" w:customStyle="1" w:styleId="Style4CharChar">
    <w:name w:val="Style4 Char Char"/>
    <w:basedOn w:val="DefaultParagraphFont"/>
    <w:rsid w:val="0087652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7652C"/>
    <w:rPr>
      <w:rFonts w:ascii="Times New Roman" w:hAnsi="Times New Roman" w:cs="Times New Roman"/>
      <w:sz w:val="16"/>
      <w:szCs w:val="16"/>
    </w:rPr>
  </w:style>
  <w:style w:type="character" w:customStyle="1" w:styleId="StyleEmphasisArial12ptBold">
    <w:name w:val="Style Emphasis + Arial 12 pt Bold"/>
    <w:rsid w:val="0087652C"/>
    <w:rPr>
      <w:rFonts w:ascii="Arial" w:hAnsi="Arial"/>
      <w:b/>
      <w:bCs/>
      <w:i/>
      <w:iCs/>
      <w:sz w:val="24"/>
    </w:rPr>
  </w:style>
  <w:style w:type="character" w:customStyle="1" w:styleId="super">
    <w:name w:val="super"/>
    <w:rsid w:val="0087652C"/>
  </w:style>
  <w:style w:type="character" w:customStyle="1" w:styleId="text30">
    <w:name w:val="text30"/>
    <w:rsid w:val="0087652C"/>
  </w:style>
  <w:style w:type="character" w:customStyle="1" w:styleId="uppercase">
    <w:name w:val="uppercase"/>
    <w:rsid w:val="0087652C"/>
  </w:style>
  <w:style w:type="character" w:customStyle="1" w:styleId="bodytext0">
    <w:name w:val="bodytext"/>
    <w:rsid w:val="0087652C"/>
  </w:style>
  <w:style w:type="character" w:customStyle="1" w:styleId="entry-title">
    <w:name w:val="entry-title"/>
    <w:rsid w:val="0087652C"/>
  </w:style>
  <w:style w:type="character" w:customStyle="1" w:styleId="BodyTextIndentChar1">
    <w:name w:val="Body Text Indent Char1"/>
    <w:basedOn w:val="DefaultParagraphFont"/>
    <w:uiPriority w:val="99"/>
    <w:semiHidden/>
    <w:rsid w:val="0087652C"/>
    <w:rPr>
      <w:rFonts w:ascii="Times New Roman" w:hAnsi="Times New Roman" w:cs="Times New Roman"/>
      <w:sz w:val="20"/>
    </w:rPr>
  </w:style>
  <w:style w:type="character" w:customStyle="1" w:styleId="Style6pt">
    <w:name w:val="Style 6 pt"/>
    <w:basedOn w:val="DefaultParagraphFont"/>
    <w:qFormat/>
    <w:rsid w:val="0087652C"/>
    <w:rPr>
      <w:sz w:val="12"/>
    </w:rPr>
  </w:style>
  <w:style w:type="character" w:customStyle="1" w:styleId="CiteCharCharCharCharCharChar">
    <w:name w:val="Cite Char Char Char Char Char Char"/>
    <w:basedOn w:val="DefaultParagraphFont"/>
    <w:rsid w:val="0087652C"/>
    <w:rPr>
      <w:b/>
      <w:noProof w:val="0"/>
      <w:sz w:val="22"/>
      <w:szCs w:val="24"/>
      <w:u w:val="single"/>
      <w:lang w:val="en-US" w:eastAsia="en-US" w:bidi="ar-SA"/>
    </w:rPr>
  </w:style>
  <w:style w:type="character" w:customStyle="1" w:styleId="mainbody1">
    <w:name w:val="mainbody1"/>
    <w:basedOn w:val="DefaultParagraphFont"/>
    <w:rsid w:val="0087652C"/>
    <w:rPr>
      <w:rFonts w:ascii="Verdana" w:hAnsi="Verdana" w:hint="default"/>
      <w:color w:val="000000"/>
      <w:sz w:val="22"/>
      <w:szCs w:val="22"/>
    </w:rPr>
  </w:style>
  <w:style w:type="character" w:customStyle="1" w:styleId="ssl4">
    <w:name w:val="ss_l4"/>
    <w:basedOn w:val="DefaultParagraphFont"/>
    <w:rsid w:val="0087652C"/>
  </w:style>
  <w:style w:type="paragraph" w:customStyle="1" w:styleId="StyleNormalWeb11ptUnderline">
    <w:name w:val="Style Normal (Web) + 11 pt Underline"/>
    <w:basedOn w:val="NormalWeb"/>
    <w:link w:val="StyleNormalWeb11ptUnderlineChar"/>
    <w:qFormat/>
    <w:rsid w:val="0087652C"/>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7652C"/>
    <w:rPr>
      <w:rFonts w:ascii="Calibri" w:eastAsia="Calibri" w:hAnsi="Calibri" w:cs="Calibri"/>
      <w:sz w:val="22"/>
      <w:u w:val="single"/>
    </w:rPr>
  </w:style>
  <w:style w:type="character" w:customStyle="1" w:styleId="cit-first-element">
    <w:name w:val="cit-first-element"/>
    <w:basedOn w:val="DefaultParagraphFont"/>
    <w:rsid w:val="0087652C"/>
  </w:style>
  <w:style w:type="character" w:customStyle="1" w:styleId="title1">
    <w:name w:val="title1"/>
    <w:basedOn w:val="DefaultParagraphFont"/>
    <w:rsid w:val="0087652C"/>
  </w:style>
  <w:style w:type="character" w:customStyle="1" w:styleId="StyleThickunderline1">
    <w:name w:val="Style Thick underline1"/>
    <w:basedOn w:val="DefaultParagraphFont"/>
    <w:rsid w:val="0087652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7652C"/>
    <w:rPr>
      <w:rFonts w:ascii="Georgia" w:hAnsi="Georgia"/>
    </w:rPr>
  </w:style>
  <w:style w:type="character" w:customStyle="1" w:styleId="FooterChar1">
    <w:name w:val="Footer Char1"/>
    <w:basedOn w:val="DefaultParagraphFont"/>
    <w:uiPriority w:val="99"/>
    <w:semiHidden/>
    <w:rsid w:val="0087652C"/>
    <w:rPr>
      <w:rFonts w:ascii="Georgia" w:hAnsi="Georgia"/>
    </w:rPr>
  </w:style>
  <w:style w:type="character" w:customStyle="1" w:styleId="AnalyticChar">
    <w:name w:val="Analytic Char"/>
    <w:basedOn w:val="DefaultParagraphFont"/>
    <w:link w:val="Analytic"/>
    <w:rsid w:val="0087652C"/>
    <w:rPr>
      <w:rFonts w:ascii="Calibri" w:hAnsi="Calibri" w:cs="Calibri"/>
      <w:b/>
    </w:rPr>
  </w:style>
  <w:style w:type="character" w:customStyle="1" w:styleId="UnderlineBold0">
    <w:name w:val="Underline Bold"/>
    <w:uiPriority w:val="6"/>
    <w:qFormat/>
    <w:rsid w:val="0087652C"/>
    <w:rPr>
      <w:b/>
      <w:sz w:val="20"/>
      <w:u w:val="single"/>
    </w:rPr>
  </w:style>
  <w:style w:type="paragraph" w:customStyle="1" w:styleId="Underline20">
    <w:name w:val="Underline2"/>
    <w:basedOn w:val="Normal"/>
    <w:link w:val="Underline2Char"/>
    <w:autoRedefine/>
    <w:uiPriority w:val="4"/>
    <w:qFormat/>
    <w:rsid w:val="0087652C"/>
    <w:rPr>
      <w:b/>
      <w:u w:val="single"/>
    </w:rPr>
  </w:style>
  <w:style w:type="character" w:customStyle="1" w:styleId="Underline2Char">
    <w:name w:val="Underline2 Char"/>
    <w:basedOn w:val="DefaultParagraphFont"/>
    <w:link w:val="Underline20"/>
    <w:uiPriority w:val="4"/>
    <w:rsid w:val="0087652C"/>
    <w:rPr>
      <w:rFonts w:ascii="Calibri" w:hAnsi="Calibri" w:cs="Calibri"/>
      <w:b/>
      <w:sz w:val="22"/>
      <w:u w:val="single"/>
    </w:rPr>
  </w:style>
  <w:style w:type="character" w:customStyle="1" w:styleId="NormalTextChar">
    <w:name w:val="Normal Text Char"/>
    <w:link w:val="NormalText"/>
    <w:rsid w:val="0087652C"/>
    <w:rPr>
      <w:rFonts w:ascii="Calibri" w:eastAsia="Times New Roman" w:hAnsi="Calibri" w:cs="Calibri"/>
      <w:sz w:val="22"/>
      <w:szCs w:val="26"/>
    </w:rPr>
  </w:style>
  <w:style w:type="paragraph" w:customStyle="1" w:styleId="TableParagraph">
    <w:name w:val="Table Paragraph"/>
    <w:basedOn w:val="Normal"/>
    <w:uiPriority w:val="1"/>
    <w:qFormat/>
    <w:rsid w:val="0087652C"/>
    <w:pPr>
      <w:widowControl w:val="0"/>
    </w:pPr>
  </w:style>
  <w:style w:type="character" w:customStyle="1" w:styleId="UnderlineChar0">
    <w:name w:val="UnderlineChar"/>
    <w:rsid w:val="0087652C"/>
    <w:rPr>
      <w:sz w:val="24"/>
      <w:u w:val="single"/>
      <w:shd w:val="clear" w:color="auto" w:fill="auto"/>
    </w:rPr>
  </w:style>
  <w:style w:type="character" w:customStyle="1" w:styleId="foreground">
    <w:name w:val="foreground"/>
    <w:basedOn w:val="DefaultParagraphFont"/>
    <w:rsid w:val="0087652C"/>
  </w:style>
  <w:style w:type="paragraph" w:customStyle="1" w:styleId="StyleCircled11pt">
    <w:name w:val="Style Circled + 11 pt"/>
    <w:basedOn w:val="Normal"/>
    <w:link w:val="StyleCircled11ptChar"/>
    <w:qFormat/>
    <w:rsid w:val="0087652C"/>
    <w:rPr>
      <w:rFonts w:eastAsia="Times New Roman"/>
      <w:b/>
      <w:bCs/>
      <w:sz w:val="20"/>
      <w:u w:val="single"/>
    </w:rPr>
  </w:style>
  <w:style w:type="character" w:customStyle="1" w:styleId="StyleCircled11ptChar">
    <w:name w:val="Style Circled + 11 pt Char"/>
    <w:link w:val="StyleCircled11pt"/>
    <w:rsid w:val="0087652C"/>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87652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7652C"/>
    <w:rPr>
      <w:rFonts w:ascii="Times" w:eastAsia="Times New Roman" w:hAnsi="Times" w:cs="Calibri"/>
      <w:sz w:val="20"/>
      <w:szCs w:val="28"/>
      <w:u w:val="single"/>
    </w:rPr>
  </w:style>
  <w:style w:type="paragraph" w:customStyle="1" w:styleId="cite20">
    <w:name w:val="cite2"/>
    <w:basedOn w:val="Normal"/>
    <w:uiPriority w:val="99"/>
    <w:qFormat/>
    <w:rsid w:val="0087652C"/>
    <w:rPr>
      <w:rFonts w:eastAsia="Times New Roman"/>
      <w:color w:val="000000"/>
      <w:sz w:val="20"/>
      <w:szCs w:val="20"/>
    </w:rPr>
  </w:style>
  <w:style w:type="character" w:customStyle="1" w:styleId="postby">
    <w:name w:val="post_by"/>
    <w:basedOn w:val="DefaultParagraphFont"/>
    <w:rsid w:val="0087652C"/>
  </w:style>
  <w:style w:type="character" w:customStyle="1" w:styleId="Style11ptBorderSinglesolidlineAuto05ptLinewidth">
    <w:name w:val="Style 11 pt Border: : (Single solid line Auto  0.5 pt Line width)"/>
    <w:rsid w:val="0087652C"/>
    <w:rPr>
      <w:sz w:val="20"/>
      <w:bdr w:val="single" w:sz="4" w:space="0" w:color="auto" w:frame="1"/>
    </w:rPr>
  </w:style>
  <w:style w:type="character" w:customStyle="1" w:styleId="StyleUnderlineChar9ptBorderSinglesolidlineAuto0">
    <w:name w:val="Style Underline Char + 9 pt Border: : (Single solid line Auto  0..."/>
    <w:rsid w:val="0087652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7652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7652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7652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7652C"/>
    <w:rPr>
      <w:sz w:val="20"/>
      <w:szCs w:val="24"/>
      <w:u w:val="single"/>
      <w:bdr w:val="single" w:sz="4" w:space="0" w:color="auto"/>
      <w:lang w:val="en-US" w:eastAsia="en-US" w:bidi="ar-SA"/>
    </w:rPr>
  </w:style>
  <w:style w:type="character" w:customStyle="1" w:styleId="StyleLatinGaramondUnderline">
    <w:name w:val="Style (Latin) Garamond Underline"/>
    <w:rsid w:val="0087652C"/>
    <w:rPr>
      <w:rFonts w:ascii="Times New Roman" w:hAnsi="Times New Roman"/>
      <w:sz w:val="20"/>
      <w:u w:val="single"/>
    </w:rPr>
  </w:style>
  <w:style w:type="character" w:customStyle="1" w:styleId="StyleLatinGaramond">
    <w:name w:val="Style (Latin) Garamond"/>
    <w:rsid w:val="0087652C"/>
    <w:rPr>
      <w:rFonts w:ascii="Times New Roman" w:hAnsi="Times New Roman"/>
      <w:sz w:val="20"/>
    </w:rPr>
  </w:style>
  <w:style w:type="character" w:customStyle="1" w:styleId="styletimesnewroman12ptbold0">
    <w:name w:val="styletimesnewroman12ptbold"/>
    <w:basedOn w:val="DefaultParagraphFont"/>
    <w:rsid w:val="0087652C"/>
  </w:style>
  <w:style w:type="character" w:customStyle="1" w:styleId="CharCharCharCharChar">
    <w:name w:val="Char Char Char Char Char"/>
    <w:aliases w:val="Char Char Char Char,Char Char Char Char Char Char Char1,Heading 2 Char1 Char Char Char Char Char Char"/>
    <w:basedOn w:val="DefaultParagraphFont"/>
    <w:rsid w:val="0087652C"/>
    <w:rPr>
      <w:rFonts w:cs="Arial"/>
      <w:b/>
      <w:bCs/>
      <w:iCs/>
      <w:sz w:val="24"/>
      <w:szCs w:val="28"/>
      <w:lang w:val="en-US" w:eastAsia="en-US" w:bidi="ar-SA"/>
    </w:rPr>
  </w:style>
  <w:style w:type="character" w:customStyle="1" w:styleId="mainheading">
    <w:name w:val="mainheading"/>
    <w:basedOn w:val="DefaultParagraphFont"/>
    <w:rsid w:val="0087652C"/>
  </w:style>
  <w:style w:type="paragraph" w:customStyle="1" w:styleId="BoldandUnderlineChar2CharChar">
    <w:name w:val="Bold and Underline Char2 Char Char"/>
    <w:basedOn w:val="Normal"/>
    <w:link w:val="BoldandUnderlineChar2CharCharChar"/>
    <w:qFormat/>
    <w:rsid w:val="0087652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7652C"/>
    <w:rPr>
      <w:rFonts w:ascii="Calibri" w:eastAsia="Times New Roman" w:hAnsi="Calibri" w:cs="Calibri"/>
      <w:b/>
      <w:sz w:val="22"/>
      <w:u w:val="single"/>
    </w:rPr>
  </w:style>
  <w:style w:type="character" w:customStyle="1" w:styleId="StyleUnderlineChar9ptChar">
    <w:name w:val="Style Underline Char + 9 pt Char"/>
    <w:basedOn w:val="UnderlineCharChar"/>
    <w:rsid w:val="0087652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7652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7652C"/>
    <w:rPr>
      <w:sz w:val="16"/>
    </w:rPr>
  </w:style>
  <w:style w:type="paragraph" w:customStyle="1" w:styleId="Reduce8pt">
    <w:name w:val="Reduce 8pt"/>
    <w:basedOn w:val="Normal"/>
    <w:link w:val="Reduce8ptCharChar"/>
    <w:qFormat/>
    <w:rsid w:val="0087652C"/>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87652C"/>
    <w:pPr>
      <w:contextualSpacing/>
    </w:pPr>
    <w:rPr>
      <w:rFonts w:eastAsia="Calibri"/>
    </w:rPr>
  </w:style>
  <w:style w:type="character" w:customStyle="1" w:styleId="CardIndentedChar">
    <w:name w:val="Card (Indented) Char"/>
    <w:link w:val="CardIndented"/>
    <w:locked/>
    <w:rsid w:val="0087652C"/>
    <w:rPr>
      <w:rFonts w:ascii="Calibri" w:hAnsi="Calibri" w:cs="Calibri"/>
      <w:sz w:val="22"/>
    </w:rPr>
  </w:style>
  <w:style w:type="character" w:customStyle="1" w:styleId="citenon-boldChar">
    <w:name w:val="cite non-bold Char"/>
    <w:basedOn w:val="DefaultParagraphFont"/>
    <w:link w:val="citenon-bold"/>
    <w:locked/>
    <w:rsid w:val="0087652C"/>
    <w:rPr>
      <w:rFonts w:ascii="Garamond" w:eastAsia="Times New Roman" w:hAnsi="Garamond" w:cs="Calibri"/>
      <w:sz w:val="22"/>
      <w:szCs w:val="20"/>
    </w:rPr>
  </w:style>
  <w:style w:type="character" w:customStyle="1" w:styleId="boldciteChar4">
    <w:name w:val="bold cite Char4"/>
    <w:link w:val="boldcite"/>
    <w:locked/>
    <w:rsid w:val="0087652C"/>
    <w:rPr>
      <w:rFonts w:eastAsia="Times New Roman" w:cs="Times New Roman"/>
      <w:b/>
      <w:color w:val="000000"/>
      <w:sz w:val="20"/>
      <w:u w:val="thick" w:color="000000"/>
    </w:rPr>
  </w:style>
  <w:style w:type="paragraph" w:customStyle="1" w:styleId="boldcite">
    <w:name w:val="bold cite"/>
    <w:basedOn w:val="Normal"/>
    <w:link w:val="boldciteChar4"/>
    <w:qFormat/>
    <w:rsid w:val="0087652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7652C"/>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87652C"/>
    <w:rPr>
      <w:rFonts w:eastAsia="Calibri"/>
      <w:b/>
    </w:rPr>
  </w:style>
  <w:style w:type="character" w:customStyle="1" w:styleId="HeadingsBaseChar">
    <w:name w:val="Headings Base Char"/>
    <w:basedOn w:val="DefaultParagraphFont"/>
    <w:link w:val="HeadingsBase"/>
    <w:locked/>
    <w:rsid w:val="0087652C"/>
    <w:rPr>
      <w:rFonts w:ascii="Times New Roman" w:hAnsi="Times New Roman" w:cs="Times New Roman"/>
      <w:b/>
      <w:sz w:val="32"/>
    </w:rPr>
  </w:style>
  <w:style w:type="paragraph" w:customStyle="1" w:styleId="HeadingsBase">
    <w:name w:val="Headings Base"/>
    <w:basedOn w:val="Normal"/>
    <w:link w:val="HeadingsBaseChar"/>
    <w:qFormat/>
    <w:rsid w:val="0087652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7652C"/>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87652C"/>
    <w:pPr>
      <w:spacing w:line="480" w:lineRule="auto"/>
      <w:ind w:firstLine="720"/>
    </w:pPr>
    <w:rPr>
      <w:rFonts w:eastAsia="Calibri"/>
    </w:rPr>
  </w:style>
  <w:style w:type="paragraph" w:customStyle="1" w:styleId="SchoolBlockQuote">
    <w:name w:val="School Block Quote"/>
    <w:basedOn w:val="SchoolPaper"/>
    <w:qFormat/>
    <w:rsid w:val="0087652C"/>
  </w:style>
  <w:style w:type="paragraph" w:customStyle="1" w:styleId="SchoolWorksCited">
    <w:name w:val="School Works Cited"/>
    <w:basedOn w:val="SchoolPaper"/>
    <w:qFormat/>
    <w:rsid w:val="0087652C"/>
  </w:style>
  <w:style w:type="paragraph" w:customStyle="1" w:styleId="BlockQuote">
    <w:name w:val="Block Quote"/>
    <w:basedOn w:val="Normal"/>
    <w:qFormat/>
    <w:rsid w:val="0087652C"/>
    <w:pPr>
      <w:ind w:left="720" w:right="720"/>
    </w:pPr>
    <w:rPr>
      <w:rFonts w:eastAsia="Calibri"/>
    </w:rPr>
  </w:style>
  <w:style w:type="paragraph" w:customStyle="1" w:styleId="PaperBody">
    <w:name w:val="Paper Body"/>
    <w:basedOn w:val="Normal"/>
    <w:qFormat/>
    <w:rsid w:val="0087652C"/>
    <w:pPr>
      <w:spacing w:line="480" w:lineRule="auto"/>
      <w:ind w:firstLine="720"/>
    </w:pPr>
    <w:rPr>
      <w:rFonts w:eastAsia="Calibri"/>
    </w:rPr>
  </w:style>
  <w:style w:type="paragraph" w:customStyle="1" w:styleId="PaperCitation">
    <w:name w:val="Paper Citation"/>
    <w:basedOn w:val="Normal"/>
    <w:qFormat/>
    <w:rsid w:val="0087652C"/>
    <w:pPr>
      <w:spacing w:line="480" w:lineRule="auto"/>
      <w:ind w:left="720" w:hanging="720"/>
    </w:pPr>
    <w:rPr>
      <w:rFonts w:eastAsia="Calibri"/>
    </w:rPr>
  </w:style>
  <w:style w:type="character" w:customStyle="1" w:styleId="hatChar">
    <w:name w:val="hat Char"/>
    <w:basedOn w:val="DefaultParagraphFont"/>
    <w:link w:val="hat"/>
    <w:locked/>
    <w:rsid w:val="0087652C"/>
    <w:rPr>
      <w:rFonts w:ascii="Calibri" w:eastAsia="Times New Roman" w:hAnsi="Calibri" w:cs="Calibri"/>
      <w:b/>
      <w:bCs/>
      <w:sz w:val="32"/>
      <w:u w:val="single"/>
      <w:lang w:bidi="en-US"/>
    </w:rPr>
  </w:style>
  <w:style w:type="paragraph" w:customStyle="1" w:styleId="WW-Default">
    <w:name w:val="WW-Default"/>
    <w:qFormat/>
    <w:rsid w:val="0087652C"/>
    <w:pPr>
      <w:suppressAutoHyphens/>
    </w:pPr>
    <w:rPr>
      <w:rFonts w:ascii="Georgia" w:eastAsia="Calibri" w:hAnsi="Georgia" w:cs="Calibri"/>
      <w:sz w:val="22"/>
      <w:szCs w:val="22"/>
      <w:lang w:eastAsia="ar-SA"/>
    </w:rPr>
  </w:style>
  <w:style w:type="paragraph" w:customStyle="1" w:styleId="B-TagCite">
    <w:name w:val="B-TagCite"/>
    <w:qFormat/>
    <w:rsid w:val="0087652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87652C"/>
    <w:rPr>
      <w:rFonts w:ascii="Times New Roman" w:hAnsi="Times New Roman" w:cs="Times New Roman"/>
      <w:b/>
      <w:sz w:val="20"/>
    </w:rPr>
  </w:style>
  <w:style w:type="paragraph" w:customStyle="1" w:styleId="MicroText">
    <w:name w:val="MicroText"/>
    <w:basedOn w:val="Normal"/>
    <w:next w:val="Normal"/>
    <w:link w:val="MicroTextChar"/>
    <w:qFormat/>
    <w:rsid w:val="0087652C"/>
    <w:rPr>
      <w:rFonts w:ascii="Arial Narrow" w:hAnsi="Arial Narrow" w:cstheme="minorBidi"/>
      <w:sz w:val="12"/>
    </w:rPr>
  </w:style>
  <w:style w:type="character" w:customStyle="1" w:styleId="Footnote2Char">
    <w:name w:val="Footnote2 Char"/>
    <w:link w:val="Footnote2"/>
    <w:locked/>
    <w:rsid w:val="0087652C"/>
  </w:style>
  <w:style w:type="paragraph" w:customStyle="1" w:styleId="Footnote2">
    <w:name w:val="Footnote2"/>
    <w:basedOn w:val="Normal"/>
    <w:next w:val="Normal"/>
    <w:link w:val="Footnote2Char"/>
    <w:autoRedefine/>
    <w:qFormat/>
    <w:rsid w:val="0087652C"/>
    <w:pPr>
      <w:spacing w:after="120" w:line="480" w:lineRule="auto"/>
    </w:pPr>
    <w:rPr>
      <w:rFonts w:asciiTheme="minorHAnsi" w:hAnsiTheme="minorHAnsi" w:cstheme="minorBidi"/>
      <w:sz w:val="24"/>
    </w:rPr>
  </w:style>
  <w:style w:type="paragraph" w:customStyle="1" w:styleId="indent">
    <w:name w:val="indent"/>
    <w:basedOn w:val="Normal"/>
    <w:qFormat/>
    <w:rsid w:val="0087652C"/>
    <w:pPr>
      <w:spacing w:before="100" w:beforeAutospacing="1" w:after="100" w:afterAutospacing="1"/>
    </w:pPr>
    <w:rPr>
      <w:rFonts w:eastAsia="Times New Roman"/>
    </w:rPr>
  </w:style>
  <w:style w:type="paragraph" w:customStyle="1" w:styleId="PageHeaderLine1">
    <w:name w:val="PageHeaderLine1"/>
    <w:basedOn w:val="Normal"/>
    <w:qFormat/>
    <w:rsid w:val="0087652C"/>
    <w:pPr>
      <w:tabs>
        <w:tab w:val="right" w:pos="10800"/>
      </w:tabs>
    </w:pPr>
    <w:rPr>
      <w:rFonts w:eastAsia="Calibri"/>
      <w:b/>
    </w:rPr>
  </w:style>
  <w:style w:type="paragraph" w:customStyle="1" w:styleId="PageHeaderLine2">
    <w:name w:val="PageHeaderLine2"/>
    <w:basedOn w:val="Normal"/>
    <w:next w:val="Normal"/>
    <w:link w:val="PageHeaderLine2Char"/>
    <w:qFormat/>
    <w:rsid w:val="0087652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7652C"/>
    <w:rPr>
      <w:rFonts w:ascii="Times New Roman" w:hAnsi="Times New Roman" w:cs="Times New Roman"/>
      <w:sz w:val="20"/>
    </w:rPr>
  </w:style>
  <w:style w:type="paragraph" w:customStyle="1" w:styleId="CardText1">
    <w:name w:val="CardText"/>
    <w:basedOn w:val="Normal"/>
    <w:link w:val="CardTextChar3"/>
    <w:qFormat/>
    <w:rsid w:val="0087652C"/>
    <w:pPr>
      <w:ind w:left="288"/>
    </w:pPr>
    <w:rPr>
      <w:rFonts w:ascii="Times New Roman" w:hAnsi="Times New Roman" w:cs="Times New Roman"/>
      <w:sz w:val="20"/>
    </w:rPr>
  </w:style>
  <w:style w:type="character" w:customStyle="1" w:styleId="stylestylebold12pt">
    <w:name w:val="stylestylebold12pt"/>
    <w:basedOn w:val="DefaultParagraphFont"/>
    <w:rsid w:val="0087652C"/>
  </w:style>
  <w:style w:type="character" w:customStyle="1" w:styleId="styleboldunderline">
    <w:name w:val="styleboldunderline"/>
    <w:basedOn w:val="DefaultParagraphFont"/>
    <w:rsid w:val="0087652C"/>
  </w:style>
  <w:style w:type="character" w:customStyle="1" w:styleId="box">
    <w:name w:val="box"/>
    <w:basedOn w:val="DefaultParagraphFont"/>
    <w:rsid w:val="0087652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7652C"/>
    <w:rPr>
      <w:rFonts w:ascii="Arial Narrow" w:hAnsi="Arial Narrow" w:cs="Arial Narrow" w:hint="default"/>
      <w:sz w:val="18"/>
      <w:szCs w:val="18"/>
    </w:rPr>
  </w:style>
  <w:style w:type="character" w:customStyle="1" w:styleId="FontStyle14">
    <w:name w:val="Font Style14"/>
    <w:basedOn w:val="DefaultParagraphFont"/>
    <w:uiPriority w:val="99"/>
    <w:rsid w:val="0087652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7652C"/>
    <w:rPr>
      <w:rFonts w:ascii="Arial Narrow" w:hAnsi="Arial Narrow" w:cs="Arial Narrow" w:hint="default"/>
      <w:b/>
      <w:bCs/>
      <w:sz w:val="10"/>
      <w:szCs w:val="10"/>
    </w:rPr>
  </w:style>
  <w:style w:type="character" w:customStyle="1" w:styleId="CardTagandCiteChar">
    <w:name w:val="Card Tag and Cite Char"/>
    <w:basedOn w:val="DefaultParagraphFont"/>
    <w:rsid w:val="0087652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7652C"/>
    <w:rPr>
      <w:rFonts w:ascii="Arial Narrow" w:hAnsi="Arial Narrow"/>
      <w:b/>
      <w:color w:val="000000"/>
      <w:sz w:val="22"/>
      <w:szCs w:val="22"/>
      <w:u w:val="single"/>
    </w:rPr>
  </w:style>
  <w:style w:type="character" w:customStyle="1" w:styleId="SmallText0">
    <w:name w:val="SmallText"/>
    <w:rsid w:val="0087652C"/>
    <w:rPr>
      <w:color w:val="000000"/>
    </w:rPr>
  </w:style>
  <w:style w:type="character" w:customStyle="1" w:styleId="CitesChar1">
    <w:name w:val="Cites Char1"/>
    <w:basedOn w:val="DefaultParagraphFont"/>
    <w:rsid w:val="0087652C"/>
    <w:rPr>
      <w:b/>
      <w:bCs w:val="0"/>
      <w:szCs w:val="24"/>
      <w:u w:val="single"/>
      <w:lang w:val="en-US" w:eastAsia="en-US" w:bidi="ar-SA"/>
    </w:rPr>
  </w:style>
  <w:style w:type="character" w:customStyle="1" w:styleId="CardUnderlinedChar">
    <w:name w:val="Card Underlined Char"/>
    <w:basedOn w:val="DefaultParagraphFont"/>
    <w:rsid w:val="0087652C"/>
    <w:rPr>
      <w:rFonts w:ascii="Arial Narrow" w:hAnsi="Arial Narrow" w:hint="default"/>
      <w:sz w:val="22"/>
      <w:szCs w:val="24"/>
      <w:u w:val="single"/>
      <w:lang w:val="en-US" w:eastAsia="en-US" w:bidi="ar-SA"/>
    </w:rPr>
  </w:style>
  <w:style w:type="character" w:customStyle="1" w:styleId="underline3">
    <w:name w:val="underline3"/>
    <w:basedOn w:val="underline2"/>
    <w:rsid w:val="0087652C"/>
    <w:rPr>
      <w:rFonts w:ascii="Arial" w:hAnsi="Arial"/>
      <w:sz w:val="18"/>
      <w:u w:val="single"/>
      <w:bdr w:val="none" w:sz="0" w:space="0" w:color="auto" w:frame="1"/>
      <w:shd w:val="clear" w:color="auto" w:fill="FFFF00"/>
    </w:rPr>
  </w:style>
  <w:style w:type="character" w:customStyle="1" w:styleId="menu">
    <w:name w:val="menu"/>
    <w:basedOn w:val="DefaultParagraphFont"/>
    <w:rsid w:val="0087652C"/>
  </w:style>
  <w:style w:type="character" w:customStyle="1" w:styleId="itxtrst">
    <w:name w:val="itxtrst"/>
    <w:rsid w:val="0087652C"/>
  </w:style>
  <w:style w:type="character" w:customStyle="1" w:styleId="A-Underlining">
    <w:name w:val="A-Underlining"/>
    <w:basedOn w:val="DefaultParagraphFont"/>
    <w:rsid w:val="0087652C"/>
    <w:rPr>
      <w:rFonts w:ascii="Garamond" w:hAnsi="Garamond" w:hint="default"/>
      <w:color w:val="auto"/>
      <w:sz w:val="24"/>
      <w:u w:val="single"/>
    </w:rPr>
  </w:style>
  <w:style w:type="character" w:customStyle="1" w:styleId="StyleUnderlineBold0">
    <w:name w:val="Style Underline + Bold"/>
    <w:rsid w:val="0087652C"/>
    <w:rPr>
      <w:b/>
      <w:bCs/>
      <w:u w:val="single"/>
    </w:rPr>
  </w:style>
  <w:style w:type="character" w:customStyle="1" w:styleId="Underline-Highlighted">
    <w:name w:val="Underline-Highlighted"/>
    <w:uiPriority w:val="1"/>
    <w:qFormat/>
    <w:rsid w:val="0087652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7652C"/>
  </w:style>
  <w:style w:type="character" w:customStyle="1" w:styleId="newsmain">
    <w:name w:val="news_main"/>
    <w:basedOn w:val="DefaultParagraphFont"/>
    <w:rsid w:val="0087652C"/>
  </w:style>
  <w:style w:type="character" w:customStyle="1" w:styleId="vitstoryheadline">
    <w:name w:val="vitstoryheadline"/>
    <w:rsid w:val="0087652C"/>
  </w:style>
  <w:style w:type="character" w:customStyle="1" w:styleId="AuthorDate0">
    <w:name w:val="Author Date"/>
    <w:rsid w:val="0087652C"/>
    <w:rPr>
      <w:b/>
      <w:bCs w:val="0"/>
      <w:sz w:val="24"/>
      <w:u w:val="thick"/>
    </w:rPr>
  </w:style>
  <w:style w:type="character" w:customStyle="1" w:styleId="red">
    <w:name w:val="red"/>
    <w:basedOn w:val="DefaultParagraphFont"/>
    <w:rsid w:val="0087652C"/>
  </w:style>
  <w:style w:type="character" w:customStyle="1" w:styleId="at">
    <w:name w:val="at"/>
    <w:rsid w:val="0087652C"/>
  </w:style>
  <w:style w:type="character" w:customStyle="1" w:styleId="org">
    <w:name w:val="org"/>
    <w:rsid w:val="0087652C"/>
  </w:style>
  <w:style w:type="character" w:customStyle="1" w:styleId="pnumber">
    <w:name w:val="pnumber"/>
    <w:rsid w:val="0087652C"/>
  </w:style>
  <w:style w:type="character" w:customStyle="1" w:styleId="ital">
    <w:name w:val="ital"/>
    <w:rsid w:val="0087652C"/>
  </w:style>
  <w:style w:type="character" w:customStyle="1" w:styleId="orgdiv">
    <w:name w:val="orgdiv"/>
    <w:rsid w:val="0087652C"/>
  </w:style>
  <w:style w:type="character" w:customStyle="1" w:styleId="orgname">
    <w:name w:val="orgname"/>
    <w:rsid w:val="0087652C"/>
  </w:style>
  <w:style w:type="character" w:customStyle="1" w:styleId="city">
    <w:name w:val="city"/>
    <w:rsid w:val="0087652C"/>
  </w:style>
  <w:style w:type="character" w:customStyle="1" w:styleId="state">
    <w:name w:val="state"/>
    <w:rsid w:val="0087652C"/>
  </w:style>
  <w:style w:type="character" w:customStyle="1" w:styleId="country">
    <w:name w:val="country"/>
    <w:rsid w:val="0087652C"/>
  </w:style>
  <w:style w:type="character" w:customStyle="1" w:styleId="articletitle">
    <w:name w:val="articletitle"/>
    <w:rsid w:val="0087652C"/>
    <w:rPr>
      <w:rFonts w:ascii="Times New Roman" w:hAnsi="Times New Roman" w:cs="Times New Roman" w:hint="default"/>
    </w:rPr>
  </w:style>
  <w:style w:type="character" w:customStyle="1" w:styleId="6pointChar">
    <w:name w:val="6 point Char"/>
    <w:rsid w:val="0087652C"/>
    <w:rPr>
      <w:rFonts w:ascii="Times New Roman" w:hAnsi="Times New Roman" w:cs="Times New Roman" w:hint="default"/>
      <w:sz w:val="12"/>
      <w:lang w:val="en-US" w:eastAsia="en-US"/>
    </w:rPr>
  </w:style>
  <w:style w:type="character" w:customStyle="1" w:styleId="StyleThickunderline">
    <w:name w:val="Style Thick underline"/>
    <w:qFormat/>
    <w:rsid w:val="0087652C"/>
    <w:rPr>
      <w:u w:val="thick"/>
    </w:rPr>
  </w:style>
  <w:style w:type="character" w:customStyle="1" w:styleId="Box0">
    <w:name w:val="Box!"/>
    <w:rsid w:val="0087652C"/>
    <w:rPr>
      <w:rFonts w:ascii="Garamond" w:hAnsi="Garamond" w:hint="default"/>
      <w:sz w:val="24"/>
      <w:u w:val="single"/>
      <w:bdr w:val="single" w:sz="4" w:space="0" w:color="auto" w:frame="1"/>
    </w:rPr>
  </w:style>
  <w:style w:type="character" w:customStyle="1" w:styleId="citechar">
    <w:name w:val="citechar"/>
    <w:basedOn w:val="DefaultParagraphFont"/>
    <w:rsid w:val="0087652C"/>
  </w:style>
  <w:style w:type="character" w:customStyle="1" w:styleId="underlinechar2">
    <w:name w:val="underlinechar"/>
    <w:basedOn w:val="DefaultParagraphFont"/>
    <w:rsid w:val="0087652C"/>
  </w:style>
  <w:style w:type="character" w:customStyle="1" w:styleId="CardUnderlineChar">
    <w:name w:val="Card Underline Char"/>
    <w:rsid w:val="0087652C"/>
    <w:rPr>
      <w:szCs w:val="24"/>
      <w:u w:val="single"/>
      <w:lang w:val="en-US" w:eastAsia="en-US" w:bidi="ar-SA"/>
    </w:rPr>
  </w:style>
  <w:style w:type="character" w:customStyle="1" w:styleId="tagciteChar">
    <w:name w:val="tag/cite Char"/>
    <w:basedOn w:val="DefaultParagraphFont"/>
    <w:rsid w:val="0087652C"/>
    <w:rPr>
      <w:b/>
      <w:bCs w:val="0"/>
      <w:sz w:val="24"/>
      <w:lang w:val="en-US" w:eastAsia="en-US" w:bidi="ar-SA"/>
    </w:rPr>
  </w:style>
  <w:style w:type="character" w:customStyle="1" w:styleId="8pointChar">
    <w:name w:val="8 point Char"/>
    <w:basedOn w:val="DefaultParagraphFont"/>
    <w:rsid w:val="0087652C"/>
    <w:rPr>
      <w:sz w:val="16"/>
      <w:lang w:val="en-US" w:eastAsia="en-US" w:bidi="ar-SA"/>
    </w:rPr>
  </w:style>
  <w:style w:type="character" w:customStyle="1" w:styleId="BoldText12pt">
    <w:name w:val="Bold Text 12 pt"/>
    <w:rsid w:val="0087652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7652C"/>
  </w:style>
  <w:style w:type="table" w:styleId="TableGrid">
    <w:name w:val="Table Grid"/>
    <w:basedOn w:val="TableNormal"/>
    <w:rsid w:val="0087652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7652C"/>
    <w:rPr>
      <w:b/>
      <w:bCs w:val="0"/>
      <w:sz w:val="24"/>
      <w:lang w:val="en-US" w:eastAsia="en-US" w:bidi="ar-SA"/>
    </w:rPr>
  </w:style>
  <w:style w:type="character" w:customStyle="1" w:styleId="Mention11">
    <w:name w:val="Mention11"/>
    <w:basedOn w:val="DefaultParagraphFont"/>
    <w:uiPriority w:val="99"/>
    <w:semiHidden/>
    <w:unhideWhenUsed/>
    <w:rsid w:val="0087652C"/>
    <w:rPr>
      <w:color w:val="2B579A"/>
      <w:shd w:val="clear" w:color="auto" w:fill="E6E6E6"/>
    </w:rPr>
  </w:style>
  <w:style w:type="paragraph" w:customStyle="1" w:styleId="Emphasize">
    <w:name w:val="Emphasize"/>
    <w:basedOn w:val="Normal"/>
    <w:uiPriority w:val="7"/>
    <w:qFormat/>
    <w:rsid w:val="0087652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7652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7652C"/>
  </w:style>
  <w:style w:type="character" w:customStyle="1" w:styleId="Heading3Char2">
    <w:name w:val="Heading 3 Char2"/>
    <w:aliases w:val="Heading 3 Char Char Char4, Char Char1, Char Char Char4"/>
    <w:basedOn w:val="DefaultParagraphFont"/>
    <w:rsid w:val="0087652C"/>
    <w:rPr>
      <w:rFonts w:cs="Arial"/>
      <w:bCs/>
      <w:szCs w:val="26"/>
      <w:u w:val="single"/>
      <w:lang w:val="en-US" w:eastAsia="en-US" w:bidi="ar-SA"/>
    </w:rPr>
  </w:style>
  <w:style w:type="character" w:customStyle="1" w:styleId="Mention2">
    <w:name w:val="Mention2"/>
    <w:basedOn w:val="DefaultParagraphFont"/>
    <w:uiPriority w:val="99"/>
    <w:semiHidden/>
    <w:unhideWhenUsed/>
    <w:rsid w:val="0087652C"/>
    <w:rPr>
      <w:color w:val="2B579A"/>
      <w:shd w:val="clear" w:color="auto" w:fill="E6E6E6"/>
    </w:rPr>
  </w:style>
  <w:style w:type="paragraph" w:customStyle="1" w:styleId="FlashTag">
    <w:name w:val="FlashTag"/>
    <w:basedOn w:val="Normal"/>
    <w:link w:val="FlashTagChar"/>
    <w:autoRedefine/>
    <w:uiPriority w:val="4"/>
    <w:qFormat/>
    <w:rsid w:val="0087652C"/>
    <w:rPr>
      <w:rFonts w:asciiTheme="majorHAnsi" w:hAnsiTheme="majorHAnsi"/>
      <w:b/>
      <w:sz w:val="28"/>
    </w:rPr>
  </w:style>
  <w:style w:type="character" w:customStyle="1" w:styleId="FlashTagChar">
    <w:name w:val="FlashTag Char"/>
    <w:basedOn w:val="DefaultParagraphFont"/>
    <w:link w:val="FlashTag"/>
    <w:uiPriority w:val="4"/>
    <w:rsid w:val="0087652C"/>
    <w:rPr>
      <w:rFonts w:asciiTheme="majorHAnsi" w:hAnsiTheme="majorHAnsi" w:cs="Calibri"/>
      <w:b/>
      <w:sz w:val="28"/>
    </w:rPr>
  </w:style>
  <w:style w:type="paragraph" w:customStyle="1" w:styleId="Warrant">
    <w:name w:val="Warrant"/>
    <w:autoRedefine/>
    <w:uiPriority w:val="4"/>
    <w:qFormat/>
    <w:rsid w:val="0087652C"/>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87652C"/>
  </w:style>
  <w:style w:type="character" w:customStyle="1" w:styleId="m3965771245576658108gmail-styleunderline">
    <w:name w:val="m_3965771245576658108gmail-styleunderline"/>
    <w:basedOn w:val="DefaultParagraphFont"/>
    <w:rsid w:val="0087652C"/>
  </w:style>
  <w:style w:type="paragraph" w:customStyle="1" w:styleId="Header1">
    <w:name w:val="Header1"/>
    <w:aliases w:val="Header Char Char,Header Char Char Char Char Char Char Char Cha,Header Char2,Header Char1 Char,Char Char Char Cha"/>
    <w:basedOn w:val="Normal"/>
    <w:qFormat/>
    <w:rsid w:val="0087652C"/>
    <w:pPr>
      <w:tabs>
        <w:tab w:val="center" w:pos="4680"/>
        <w:tab w:val="right" w:pos="9360"/>
      </w:tabs>
    </w:pPr>
  </w:style>
  <w:style w:type="character" w:customStyle="1" w:styleId="EndnoteTextChar">
    <w:name w:val="Endnote Text Char"/>
    <w:basedOn w:val="DefaultParagraphFont"/>
    <w:link w:val="EndnoteText"/>
    <w:locked/>
    <w:rsid w:val="0087652C"/>
    <w:rPr>
      <w:rFonts w:ascii="Georgia" w:eastAsia="Times New Roman" w:hAnsi="Georgia"/>
      <w:szCs w:val="20"/>
    </w:rPr>
  </w:style>
  <w:style w:type="paragraph" w:styleId="EndnoteText">
    <w:name w:val="endnote text"/>
    <w:basedOn w:val="Normal"/>
    <w:link w:val="EndnoteTextChar"/>
    <w:unhideWhenUsed/>
    <w:rsid w:val="0087652C"/>
    <w:rPr>
      <w:rFonts w:ascii="Georgia" w:eastAsia="Times New Roman" w:hAnsi="Georgia" w:cstheme="minorBidi"/>
      <w:sz w:val="24"/>
      <w:szCs w:val="20"/>
    </w:rPr>
  </w:style>
  <w:style w:type="character" w:customStyle="1" w:styleId="EndnoteTextChar1">
    <w:name w:val="Endnote Text Char1"/>
    <w:basedOn w:val="DefaultParagraphFont"/>
    <w:semiHidden/>
    <w:rsid w:val="0087652C"/>
    <w:rPr>
      <w:rFonts w:ascii="Calibri" w:hAnsi="Calibri" w:cs="Calibri"/>
      <w:sz w:val="20"/>
      <w:szCs w:val="20"/>
    </w:rPr>
  </w:style>
  <w:style w:type="character" w:customStyle="1" w:styleId="DateChar">
    <w:name w:val="Date Char"/>
    <w:aliases w:val="date Char"/>
    <w:basedOn w:val="DefaultParagraphFont"/>
    <w:link w:val="Date"/>
    <w:uiPriority w:val="99"/>
    <w:locked/>
    <w:rsid w:val="0087652C"/>
    <w:rPr>
      <w:rFonts w:ascii="Georgia" w:eastAsia="Times New Roman" w:hAnsi="Georgia"/>
    </w:rPr>
  </w:style>
  <w:style w:type="paragraph" w:styleId="Date">
    <w:name w:val="Date"/>
    <w:aliases w:val="date"/>
    <w:basedOn w:val="Normal"/>
    <w:next w:val="Normal"/>
    <w:link w:val="DateChar"/>
    <w:uiPriority w:val="99"/>
    <w:unhideWhenUsed/>
    <w:rsid w:val="0087652C"/>
    <w:rPr>
      <w:rFonts w:ascii="Georgia" w:eastAsia="Times New Roman" w:hAnsi="Georgia" w:cstheme="minorBidi"/>
      <w:sz w:val="24"/>
    </w:rPr>
  </w:style>
  <w:style w:type="character" w:customStyle="1" w:styleId="DateChar1">
    <w:name w:val="Date Char1"/>
    <w:basedOn w:val="DefaultParagraphFont"/>
    <w:uiPriority w:val="99"/>
    <w:semiHidden/>
    <w:rsid w:val="0087652C"/>
    <w:rPr>
      <w:rFonts w:ascii="Calibri" w:hAnsi="Calibri" w:cs="Calibri"/>
      <w:sz w:val="22"/>
    </w:rPr>
  </w:style>
  <w:style w:type="character" w:customStyle="1" w:styleId="BodyTextFirstIndentChar">
    <w:name w:val="Body Text First Indent Char"/>
    <w:basedOn w:val="BodyTextChar"/>
    <w:link w:val="BodyTextFirstIndent"/>
    <w:locked/>
    <w:rsid w:val="0087652C"/>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87652C"/>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87652C"/>
    <w:rPr>
      <w:rFonts w:ascii="Calibri" w:hAnsi="Calibri" w:cs="Calibri"/>
      <w:sz w:val="22"/>
    </w:rPr>
  </w:style>
  <w:style w:type="character" w:customStyle="1" w:styleId="BodyTextIndent2Char1">
    <w:name w:val="Body Text Indent 2 Char1"/>
    <w:basedOn w:val="DefaultParagraphFont"/>
    <w:semiHidden/>
    <w:rsid w:val="0087652C"/>
    <w:rPr>
      <w:rFonts w:ascii="Calibri" w:hAnsi="Calibri" w:cs="Calibri"/>
    </w:rPr>
  </w:style>
  <w:style w:type="character" w:customStyle="1" w:styleId="PlainTextChar1">
    <w:name w:val="Plain Text Char1"/>
    <w:basedOn w:val="DefaultParagraphFont"/>
    <w:semiHidden/>
    <w:rsid w:val="0087652C"/>
    <w:rPr>
      <w:rFonts w:ascii="Consolas" w:hAnsi="Consolas" w:cs="Calibri"/>
      <w:sz w:val="21"/>
      <w:szCs w:val="21"/>
    </w:rPr>
  </w:style>
  <w:style w:type="character" w:customStyle="1" w:styleId="NoSpacingChar">
    <w:name w:val="No Spacing Char"/>
    <w:link w:val="NoSpacing"/>
    <w:uiPriority w:val="1"/>
    <w:qFormat/>
    <w:locked/>
    <w:rsid w:val="0087652C"/>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87652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7652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7652C"/>
    <w:rPr>
      <w:rFonts w:ascii="Calibri" w:hAnsi="Calibri" w:cs="Calibri"/>
      <w:i/>
      <w:iCs/>
      <w:color w:val="000000" w:themeColor="text1"/>
    </w:rPr>
  </w:style>
  <w:style w:type="paragraph" w:customStyle="1" w:styleId="CiteSpacing">
    <w:name w:val="Cite Spacing"/>
    <w:basedOn w:val="Normal"/>
    <w:uiPriority w:val="4"/>
    <w:qFormat/>
    <w:rsid w:val="0087652C"/>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87652C"/>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87652C"/>
    <w:rPr>
      <w:rFonts w:ascii="Calibri" w:eastAsia="Calibri" w:hAnsi="Calibri" w:cs="Calibri"/>
      <w:b/>
      <w:sz w:val="22"/>
    </w:rPr>
  </w:style>
  <w:style w:type="paragraph" w:customStyle="1" w:styleId="Heading2-Bold">
    <w:name w:val="Heading 2 - Bold"/>
    <w:basedOn w:val="Normal"/>
    <w:autoRedefine/>
    <w:uiPriority w:val="99"/>
    <w:qFormat/>
    <w:rsid w:val="0087652C"/>
    <w:rPr>
      <w:rFonts w:ascii="Garamond" w:eastAsia="Calibri" w:hAnsi="Garamond"/>
      <w:b/>
    </w:rPr>
  </w:style>
  <w:style w:type="paragraph" w:customStyle="1" w:styleId="tag">
    <w:name w:val="%tag"/>
    <w:basedOn w:val="Normal"/>
    <w:next w:val="Normal"/>
    <w:uiPriority w:val="99"/>
    <w:qFormat/>
    <w:rsid w:val="0087652C"/>
    <w:rPr>
      <w:rFonts w:ascii="Garamond" w:eastAsia="Calibri" w:hAnsi="Garamond"/>
      <w:bCs/>
      <w:sz w:val="18"/>
    </w:rPr>
  </w:style>
  <w:style w:type="character" w:customStyle="1" w:styleId="Style2Char">
    <w:name w:val="Style 2 Char"/>
    <w:link w:val="Style20"/>
    <w:uiPriority w:val="99"/>
    <w:locked/>
    <w:rsid w:val="0087652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7652C"/>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87652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7652C"/>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87652C"/>
    <w:rPr>
      <w:rFonts w:ascii="Georgia" w:eastAsia="Times New Roman" w:hAnsi="Georgia"/>
      <w:sz w:val="18"/>
      <w:szCs w:val="20"/>
      <w:lang w:val="x-none" w:eastAsia="x-none"/>
    </w:rPr>
  </w:style>
  <w:style w:type="paragraph" w:customStyle="1" w:styleId="textsmall0">
    <w:name w:val="textsmall"/>
    <w:basedOn w:val="Normal"/>
    <w:link w:val="textsmallChar0"/>
    <w:qFormat/>
    <w:rsid w:val="0087652C"/>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87652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7652C"/>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87652C"/>
    <w:rPr>
      <w:rFonts w:ascii="Arial" w:eastAsia="Times New Roman" w:hAnsi="Arial" w:cs="Arial"/>
      <w:sz w:val="12"/>
    </w:rPr>
  </w:style>
  <w:style w:type="paragraph" w:customStyle="1" w:styleId="Micro">
    <w:name w:val="Micro"/>
    <w:basedOn w:val="Normal"/>
    <w:next w:val="Normal"/>
    <w:link w:val="MicroChar"/>
    <w:qFormat/>
    <w:rsid w:val="0087652C"/>
    <w:rPr>
      <w:rFonts w:ascii="Arial" w:eastAsia="Times New Roman" w:hAnsi="Arial" w:cs="Arial"/>
      <w:sz w:val="12"/>
    </w:rPr>
  </w:style>
  <w:style w:type="character" w:customStyle="1" w:styleId="CardNotUnderlinedChar1">
    <w:name w:val="Card Not Underlined Char1"/>
    <w:link w:val="CardNotUnderlined"/>
    <w:locked/>
    <w:rsid w:val="0087652C"/>
    <w:rPr>
      <w:rFonts w:ascii="Bell MT" w:eastAsia="Calibri" w:hAnsi="Bell MT"/>
      <w:szCs w:val="20"/>
    </w:rPr>
  </w:style>
  <w:style w:type="paragraph" w:customStyle="1" w:styleId="CardNotUnderlined">
    <w:name w:val="Card Not Underlined"/>
    <w:basedOn w:val="Normal"/>
    <w:link w:val="CardNotUnderlinedChar1"/>
    <w:autoRedefine/>
    <w:qFormat/>
    <w:rsid w:val="0087652C"/>
    <w:rPr>
      <w:rFonts w:ascii="Bell MT" w:eastAsia="Calibri" w:hAnsi="Bell MT" w:cstheme="minorBidi"/>
      <w:sz w:val="24"/>
      <w:szCs w:val="20"/>
    </w:rPr>
  </w:style>
  <w:style w:type="paragraph" w:customStyle="1" w:styleId="h-lead">
    <w:name w:val="h-lead"/>
    <w:basedOn w:val="Normal"/>
    <w:uiPriority w:val="99"/>
    <w:qFormat/>
    <w:rsid w:val="0087652C"/>
    <w:pPr>
      <w:spacing w:before="100" w:beforeAutospacing="1" w:after="100" w:afterAutospacing="1"/>
    </w:pPr>
    <w:rPr>
      <w:rFonts w:eastAsia="Times New Roman"/>
      <w:sz w:val="24"/>
    </w:rPr>
  </w:style>
  <w:style w:type="paragraph" w:customStyle="1" w:styleId="intro">
    <w:name w:val="intro"/>
    <w:basedOn w:val="Normal"/>
    <w:uiPriority w:val="99"/>
    <w:qFormat/>
    <w:rsid w:val="0087652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7652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7652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7652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87652C"/>
    <w:rPr>
      <w:rFonts w:eastAsia="Calibri"/>
    </w:rPr>
  </w:style>
  <w:style w:type="paragraph" w:customStyle="1" w:styleId="F3-TagAuthor">
    <w:name w:val="F3 - Tag/Author"/>
    <w:basedOn w:val="Normal"/>
    <w:uiPriority w:val="99"/>
    <w:qFormat/>
    <w:rsid w:val="0087652C"/>
    <w:rPr>
      <w:rFonts w:eastAsia="Times New Roman"/>
      <w:b/>
    </w:rPr>
  </w:style>
  <w:style w:type="paragraph" w:customStyle="1" w:styleId="F5-UnderlineNormal">
    <w:name w:val="F5 - Underline Normal"/>
    <w:basedOn w:val="Normal"/>
    <w:uiPriority w:val="99"/>
    <w:qFormat/>
    <w:rsid w:val="0087652C"/>
    <w:rPr>
      <w:rFonts w:eastAsia="Calibri"/>
      <w:u w:val="single"/>
    </w:rPr>
  </w:style>
  <w:style w:type="paragraph" w:customStyle="1" w:styleId="Brief-PrimarySource">
    <w:name w:val="Brief - Primary Source"/>
    <w:basedOn w:val="Normal"/>
    <w:uiPriority w:val="99"/>
    <w:qFormat/>
    <w:rsid w:val="0087652C"/>
    <w:rPr>
      <w:rFonts w:eastAsia="Times New Roman"/>
      <w:b/>
      <w:sz w:val="24"/>
      <w:u w:val="single"/>
    </w:rPr>
  </w:style>
  <w:style w:type="paragraph" w:customStyle="1" w:styleId="Brief-Underline">
    <w:name w:val="Brief - Underline"/>
    <w:basedOn w:val="Normal"/>
    <w:uiPriority w:val="99"/>
    <w:qFormat/>
    <w:rsid w:val="0087652C"/>
    <w:rPr>
      <w:rFonts w:eastAsia="Times New Roman"/>
      <w:u w:val="single"/>
    </w:rPr>
  </w:style>
  <w:style w:type="paragraph" w:customStyle="1" w:styleId="Brief">
    <w:name w:val="Brief"/>
    <w:basedOn w:val="Brief-PrimarySource"/>
    <w:uiPriority w:val="99"/>
    <w:qFormat/>
    <w:rsid w:val="0087652C"/>
    <w:rPr>
      <w:b w:val="0"/>
    </w:rPr>
  </w:style>
  <w:style w:type="paragraph" w:customStyle="1" w:styleId="CM2">
    <w:name w:val="CM2"/>
    <w:basedOn w:val="Normal"/>
    <w:next w:val="Normal"/>
    <w:uiPriority w:val="99"/>
    <w:qFormat/>
    <w:rsid w:val="0087652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7652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7652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7652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7652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7652C"/>
    <w:pPr>
      <w:widowControl w:val="0"/>
      <w:spacing w:line="276" w:lineRule="atLeast"/>
    </w:pPr>
    <w:rPr>
      <w:color w:val="auto"/>
    </w:rPr>
  </w:style>
  <w:style w:type="paragraph" w:customStyle="1" w:styleId="CM34">
    <w:name w:val="CM34"/>
    <w:basedOn w:val="Default"/>
    <w:next w:val="Default"/>
    <w:uiPriority w:val="99"/>
    <w:qFormat/>
    <w:rsid w:val="0087652C"/>
    <w:pPr>
      <w:widowControl w:val="0"/>
    </w:pPr>
    <w:rPr>
      <w:color w:val="auto"/>
    </w:rPr>
  </w:style>
  <w:style w:type="paragraph" w:customStyle="1" w:styleId="CM56">
    <w:name w:val="CM56"/>
    <w:basedOn w:val="Default"/>
    <w:next w:val="Default"/>
    <w:uiPriority w:val="99"/>
    <w:qFormat/>
    <w:rsid w:val="0087652C"/>
    <w:pPr>
      <w:widowControl w:val="0"/>
    </w:pPr>
    <w:rPr>
      <w:rFonts w:eastAsia="Calibri"/>
      <w:color w:val="auto"/>
    </w:rPr>
  </w:style>
  <w:style w:type="paragraph" w:customStyle="1" w:styleId="CM58">
    <w:name w:val="CM58"/>
    <w:basedOn w:val="Default"/>
    <w:next w:val="Default"/>
    <w:uiPriority w:val="99"/>
    <w:qFormat/>
    <w:rsid w:val="0087652C"/>
    <w:pPr>
      <w:widowControl w:val="0"/>
    </w:pPr>
    <w:rPr>
      <w:rFonts w:eastAsia="Calibri"/>
      <w:color w:val="auto"/>
    </w:rPr>
  </w:style>
  <w:style w:type="paragraph" w:customStyle="1" w:styleId="CM57">
    <w:name w:val="CM57"/>
    <w:basedOn w:val="Default"/>
    <w:next w:val="Default"/>
    <w:uiPriority w:val="99"/>
    <w:qFormat/>
    <w:rsid w:val="0087652C"/>
    <w:pPr>
      <w:widowControl w:val="0"/>
    </w:pPr>
    <w:rPr>
      <w:rFonts w:eastAsia="Calibri"/>
      <w:color w:val="auto"/>
    </w:rPr>
  </w:style>
  <w:style w:type="paragraph" w:customStyle="1" w:styleId="CM1">
    <w:name w:val="CM1"/>
    <w:basedOn w:val="Default"/>
    <w:next w:val="Default"/>
    <w:uiPriority w:val="99"/>
    <w:qFormat/>
    <w:rsid w:val="0087652C"/>
    <w:pPr>
      <w:widowControl w:val="0"/>
    </w:pPr>
    <w:rPr>
      <w:rFonts w:eastAsia="Calibri"/>
      <w:color w:val="auto"/>
    </w:rPr>
  </w:style>
  <w:style w:type="paragraph" w:customStyle="1" w:styleId="CM49">
    <w:name w:val="CM49"/>
    <w:basedOn w:val="Default"/>
    <w:next w:val="Default"/>
    <w:uiPriority w:val="99"/>
    <w:qFormat/>
    <w:rsid w:val="0087652C"/>
    <w:pPr>
      <w:widowControl w:val="0"/>
    </w:pPr>
    <w:rPr>
      <w:rFonts w:eastAsia="Calibri"/>
      <w:color w:val="auto"/>
    </w:rPr>
  </w:style>
  <w:style w:type="paragraph" w:customStyle="1" w:styleId="CM41">
    <w:name w:val="CM41"/>
    <w:basedOn w:val="Default"/>
    <w:next w:val="Default"/>
    <w:uiPriority w:val="99"/>
    <w:qFormat/>
    <w:rsid w:val="0087652C"/>
    <w:pPr>
      <w:widowControl w:val="0"/>
    </w:pPr>
    <w:rPr>
      <w:rFonts w:eastAsia="Calibri"/>
      <w:color w:val="auto"/>
    </w:rPr>
  </w:style>
  <w:style w:type="paragraph" w:customStyle="1" w:styleId="3rdOrderPara">
    <w:name w:val="3rd Order Para"/>
    <w:basedOn w:val="Default"/>
    <w:next w:val="Default"/>
    <w:rsid w:val="0087652C"/>
    <w:pPr>
      <w:widowControl w:val="0"/>
    </w:pPr>
    <w:rPr>
      <w:rFonts w:eastAsia="Calibri"/>
      <w:color w:val="auto"/>
    </w:rPr>
  </w:style>
  <w:style w:type="paragraph" w:customStyle="1" w:styleId="2ndOrderPara">
    <w:name w:val="2nd Order Para"/>
    <w:basedOn w:val="Default"/>
    <w:next w:val="Default"/>
    <w:rsid w:val="0087652C"/>
    <w:pPr>
      <w:widowControl w:val="0"/>
    </w:pPr>
    <w:rPr>
      <w:rFonts w:eastAsia="Calibri"/>
      <w:color w:val="auto"/>
    </w:rPr>
  </w:style>
  <w:style w:type="paragraph" w:customStyle="1" w:styleId="Normal-SIGN2">
    <w:name w:val="Normal-SIGN2"/>
    <w:basedOn w:val="Default"/>
    <w:next w:val="Default"/>
    <w:qFormat/>
    <w:rsid w:val="0087652C"/>
    <w:pPr>
      <w:widowControl w:val="0"/>
    </w:pPr>
    <w:rPr>
      <w:rFonts w:eastAsia="Calibri"/>
      <w:color w:val="auto"/>
    </w:rPr>
  </w:style>
  <w:style w:type="paragraph" w:customStyle="1" w:styleId="Normal-SIGN1">
    <w:name w:val="Normal-SIGN1"/>
    <w:basedOn w:val="Default"/>
    <w:next w:val="Default"/>
    <w:uiPriority w:val="99"/>
    <w:qFormat/>
    <w:rsid w:val="0087652C"/>
    <w:pPr>
      <w:widowControl w:val="0"/>
    </w:pPr>
    <w:rPr>
      <w:rFonts w:eastAsia="Calibri"/>
      <w:color w:val="auto"/>
    </w:rPr>
  </w:style>
  <w:style w:type="paragraph" w:customStyle="1" w:styleId="CM3">
    <w:name w:val="CM3"/>
    <w:basedOn w:val="Default"/>
    <w:next w:val="Default"/>
    <w:uiPriority w:val="99"/>
    <w:qFormat/>
    <w:rsid w:val="0087652C"/>
    <w:pPr>
      <w:widowControl w:val="0"/>
      <w:spacing w:line="553" w:lineRule="atLeast"/>
    </w:pPr>
    <w:rPr>
      <w:rFonts w:eastAsia="Calibri"/>
      <w:color w:val="auto"/>
    </w:rPr>
  </w:style>
  <w:style w:type="paragraph" w:customStyle="1" w:styleId="CM33">
    <w:name w:val="CM33"/>
    <w:basedOn w:val="Default"/>
    <w:next w:val="Default"/>
    <w:uiPriority w:val="99"/>
    <w:qFormat/>
    <w:rsid w:val="0087652C"/>
    <w:pPr>
      <w:widowControl w:val="0"/>
    </w:pPr>
    <w:rPr>
      <w:rFonts w:eastAsia="Calibri"/>
      <w:color w:val="auto"/>
    </w:rPr>
  </w:style>
  <w:style w:type="paragraph" w:customStyle="1" w:styleId="CM37">
    <w:name w:val="CM37"/>
    <w:basedOn w:val="Default"/>
    <w:next w:val="Default"/>
    <w:uiPriority w:val="99"/>
    <w:qFormat/>
    <w:rsid w:val="0087652C"/>
    <w:pPr>
      <w:widowControl w:val="0"/>
    </w:pPr>
    <w:rPr>
      <w:rFonts w:eastAsia="Calibri"/>
      <w:color w:val="auto"/>
    </w:rPr>
  </w:style>
  <w:style w:type="paragraph" w:customStyle="1" w:styleId="CM7">
    <w:name w:val="CM7"/>
    <w:basedOn w:val="Default"/>
    <w:next w:val="Default"/>
    <w:uiPriority w:val="99"/>
    <w:qFormat/>
    <w:rsid w:val="0087652C"/>
    <w:pPr>
      <w:widowControl w:val="0"/>
      <w:spacing w:line="553" w:lineRule="atLeast"/>
    </w:pPr>
    <w:rPr>
      <w:rFonts w:eastAsia="Calibri"/>
      <w:color w:val="auto"/>
    </w:rPr>
  </w:style>
  <w:style w:type="paragraph" w:customStyle="1" w:styleId="Brief-SecondarySource">
    <w:name w:val="Brief - Secondary Source"/>
    <w:basedOn w:val="Normal"/>
    <w:qFormat/>
    <w:rsid w:val="0087652C"/>
    <w:rPr>
      <w:rFonts w:eastAsia="Times New Roman"/>
      <w:sz w:val="14"/>
      <w:szCs w:val="20"/>
    </w:rPr>
  </w:style>
  <w:style w:type="paragraph" w:customStyle="1" w:styleId="Brief-Card">
    <w:name w:val="Brief - Card"/>
    <w:basedOn w:val="Normal"/>
    <w:uiPriority w:val="99"/>
    <w:qFormat/>
    <w:rsid w:val="0087652C"/>
    <w:rPr>
      <w:rFonts w:eastAsia="Times New Roman"/>
    </w:rPr>
  </w:style>
  <w:style w:type="paragraph" w:customStyle="1" w:styleId="Pa2">
    <w:name w:val="Pa2"/>
    <w:basedOn w:val="Default"/>
    <w:next w:val="Default"/>
    <w:uiPriority w:val="99"/>
    <w:qFormat/>
    <w:rsid w:val="0087652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7652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7652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7652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7652C"/>
    <w:pPr>
      <w:widowControl w:val="0"/>
    </w:pPr>
    <w:rPr>
      <w:rFonts w:ascii="Arial Black" w:hAnsi="Arial Black"/>
      <w:color w:val="auto"/>
    </w:rPr>
  </w:style>
  <w:style w:type="paragraph" w:customStyle="1" w:styleId="Cover1">
    <w:name w:val="Cover 1"/>
    <w:basedOn w:val="Normal"/>
    <w:next w:val="Normal"/>
    <w:uiPriority w:val="99"/>
    <w:qFormat/>
    <w:rsid w:val="0087652C"/>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7652C"/>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7652C"/>
    <w:pPr>
      <w:widowControl w:val="0"/>
    </w:pPr>
    <w:rPr>
      <w:color w:val="auto"/>
    </w:rPr>
  </w:style>
  <w:style w:type="paragraph" w:customStyle="1" w:styleId="Pa11">
    <w:name w:val="Pa11"/>
    <w:basedOn w:val="Normal"/>
    <w:next w:val="Normal"/>
    <w:uiPriority w:val="99"/>
    <w:qFormat/>
    <w:rsid w:val="0087652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7652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7652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87652C"/>
    <w:pPr>
      <w:widowControl w:val="0"/>
    </w:pPr>
    <w:rPr>
      <w:rFonts w:eastAsia="Calibri"/>
      <w:color w:val="auto"/>
    </w:rPr>
  </w:style>
  <w:style w:type="paragraph" w:customStyle="1" w:styleId="CM5">
    <w:name w:val="CM5"/>
    <w:basedOn w:val="Default"/>
    <w:next w:val="Default"/>
    <w:qFormat/>
    <w:rsid w:val="0087652C"/>
    <w:pPr>
      <w:widowControl w:val="0"/>
      <w:spacing w:line="553" w:lineRule="atLeast"/>
    </w:pPr>
    <w:rPr>
      <w:rFonts w:eastAsia="Calibri"/>
      <w:color w:val="auto"/>
    </w:rPr>
  </w:style>
  <w:style w:type="paragraph" w:customStyle="1" w:styleId="CM28">
    <w:name w:val="CM28"/>
    <w:basedOn w:val="Default"/>
    <w:next w:val="Default"/>
    <w:uiPriority w:val="99"/>
    <w:qFormat/>
    <w:rsid w:val="0087652C"/>
    <w:pPr>
      <w:widowControl w:val="0"/>
    </w:pPr>
    <w:rPr>
      <w:rFonts w:eastAsia="Calibri"/>
      <w:color w:val="auto"/>
    </w:rPr>
  </w:style>
  <w:style w:type="paragraph" w:customStyle="1" w:styleId="CM8">
    <w:name w:val="CM8"/>
    <w:basedOn w:val="Default"/>
    <w:next w:val="Default"/>
    <w:uiPriority w:val="99"/>
    <w:qFormat/>
    <w:rsid w:val="0087652C"/>
    <w:pPr>
      <w:widowControl w:val="0"/>
    </w:pPr>
    <w:rPr>
      <w:rFonts w:eastAsia="Calibri"/>
      <w:color w:val="auto"/>
    </w:rPr>
  </w:style>
  <w:style w:type="paragraph" w:customStyle="1" w:styleId="CM6">
    <w:name w:val="CM6"/>
    <w:basedOn w:val="Default"/>
    <w:next w:val="Default"/>
    <w:uiPriority w:val="99"/>
    <w:qFormat/>
    <w:rsid w:val="0087652C"/>
    <w:pPr>
      <w:widowControl w:val="0"/>
      <w:spacing w:line="553" w:lineRule="atLeast"/>
    </w:pPr>
    <w:rPr>
      <w:rFonts w:eastAsia="Calibri"/>
      <w:color w:val="auto"/>
    </w:rPr>
  </w:style>
  <w:style w:type="paragraph" w:customStyle="1" w:styleId="CM22">
    <w:name w:val="CM22"/>
    <w:basedOn w:val="Default"/>
    <w:next w:val="Default"/>
    <w:uiPriority w:val="99"/>
    <w:qFormat/>
    <w:rsid w:val="0087652C"/>
    <w:pPr>
      <w:widowControl w:val="0"/>
    </w:pPr>
    <w:rPr>
      <w:rFonts w:eastAsia="Calibri"/>
      <w:color w:val="auto"/>
    </w:rPr>
  </w:style>
  <w:style w:type="paragraph" w:customStyle="1" w:styleId="DoubleUnderlined">
    <w:name w:val="Double Underlined"/>
    <w:basedOn w:val="Heading2"/>
    <w:autoRedefine/>
    <w:uiPriority w:val="99"/>
    <w:qFormat/>
    <w:rsid w:val="0087652C"/>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87652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87652C"/>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7652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7652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7652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7652C"/>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87652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7652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7652C"/>
  </w:style>
  <w:style w:type="paragraph" w:customStyle="1" w:styleId="StyleUnderliningTimesNewRomanBoldNounderlineKernat16">
    <w:name w:val="Style Underlining + Times New Roman Bold No underline Kern at 16..."/>
    <w:basedOn w:val="Normal"/>
    <w:uiPriority w:val="99"/>
    <w:qFormat/>
    <w:rsid w:val="0087652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7652C"/>
    <w:rPr>
      <w:rFonts w:eastAsia="Times New Roman"/>
      <w:b/>
      <w:bCs/>
      <w:kern w:val="32"/>
      <w:sz w:val="32"/>
      <w:szCs w:val="32"/>
    </w:rPr>
  </w:style>
  <w:style w:type="paragraph" w:customStyle="1" w:styleId="StyleBoldUnderliningKernat16pt">
    <w:name w:val="Style Bold Underlining + Kern at 16 pt"/>
    <w:uiPriority w:val="99"/>
    <w:qFormat/>
    <w:rsid w:val="0087652C"/>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7652C"/>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7652C"/>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7652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7652C"/>
    <w:pPr>
      <w:ind w:left="400"/>
    </w:pPr>
    <w:rPr>
      <w:rFonts w:eastAsia="Times New Roman"/>
      <w:szCs w:val="20"/>
    </w:rPr>
  </w:style>
  <w:style w:type="paragraph" w:customStyle="1" w:styleId="Paste">
    <w:name w:val="Paste"/>
    <w:basedOn w:val="Normal"/>
    <w:qFormat/>
    <w:rsid w:val="0087652C"/>
    <w:rPr>
      <w:rFonts w:ascii="Arial Narrow" w:eastAsia="Times New Roman" w:hAnsi="Arial Narrow"/>
      <w:szCs w:val="20"/>
      <w:lang w:val="x-none" w:eastAsia="x-none"/>
    </w:rPr>
  </w:style>
  <w:style w:type="character" w:customStyle="1" w:styleId="UnderlineStyleChar">
    <w:name w:val="Underline Style Char"/>
    <w:link w:val="UnderlineStyle0"/>
    <w:locked/>
    <w:rsid w:val="0087652C"/>
    <w:rPr>
      <w:rFonts w:ascii="Georgia" w:eastAsia="Times New Roman" w:hAnsi="Georgia"/>
      <w:b/>
      <w:u w:val="single"/>
    </w:rPr>
  </w:style>
  <w:style w:type="paragraph" w:customStyle="1" w:styleId="UnderlineStyle0">
    <w:name w:val="Underline Style"/>
    <w:basedOn w:val="Normal"/>
    <w:link w:val="UnderlineStyleChar"/>
    <w:qFormat/>
    <w:rsid w:val="0087652C"/>
    <w:rPr>
      <w:rFonts w:ascii="Georgia" w:eastAsia="Times New Roman" w:hAnsi="Georgia" w:cstheme="minorBidi"/>
      <w:b/>
      <w:sz w:val="24"/>
      <w:u w:val="single"/>
    </w:rPr>
  </w:style>
  <w:style w:type="paragraph" w:customStyle="1" w:styleId="Normalization">
    <w:name w:val="Normalization"/>
    <w:basedOn w:val="Normal"/>
    <w:uiPriority w:val="99"/>
    <w:qFormat/>
    <w:rsid w:val="0087652C"/>
    <w:rPr>
      <w:rFonts w:eastAsia="Times New Roman"/>
      <w:sz w:val="18"/>
    </w:rPr>
  </w:style>
  <w:style w:type="paragraph" w:customStyle="1" w:styleId="BreifTitle">
    <w:name w:val="Breif Title"/>
    <w:basedOn w:val="Normal"/>
    <w:autoRedefine/>
    <w:uiPriority w:val="99"/>
    <w:qFormat/>
    <w:rsid w:val="0087652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7652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7652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7652C"/>
    <w:rPr>
      <w:rFonts w:eastAsia="Times New Roman"/>
      <w:color w:val="333333"/>
    </w:rPr>
  </w:style>
  <w:style w:type="paragraph" w:customStyle="1" w:styleId="StyleTagandCiteFranklinGothicDemi">
    <w:name w:val="Style Tag and Cite + Franklin Gothic Demi"/>
    <w:basedOn w:val="Normal"/>
    <w:autoRedefine/>
    <w:uiPriority w:val="99"/>
    <w:qFormat/>
    <w:rsid w:val="0087652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7652C"/>
    <w:rPr>
      <w:bCs/>
    </w:rPr>
  </w:style>
  <w:style w:type="paragraph" w:customStyle="1" w:styleId="tagCharCharCharCharCharCharChar">
    <w:name w:val="tag Char Char Char Char Char Char Char"/>
    <w:basedOn w:val="Normal"/>
    <w:uiPriority w:val="99"/>
    <w:qFormat/>
    <w:rsid w:val="0087652C"/>
    <w:rPr>
      <w:rFonts w:eastAsia="Times New Roman"/>
      <w:b/>
      <w:sz w:val="24"/>
      <w:szCs w:val="20"/>
    </w:rPr>
  </w:style>
  <w:style w:type="paragraph" w:customStyle="1" w:styleId="title-bold-medium">
    <w:name w:val="title-bold-medium"/>
    <w:basedOn w:val="Normal"/>
    <w:uiPriority w:val="99"/>
    <w:qFormat/>
    <w:rsid w:val="0087652C"/>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7652C"/>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87652C"/>
    <w:rPr>
      <w:rFonts w:ascii="Arial Narrow" w:eastAsia="Times New Roman" w:hAnsi="Arial Narrow"/>
      <w:b/>
      <w:sz w:val="24"/>
    </w:rPr>
  </w:style>
  <w:style w:type="paragraph" w:customStyle="1" w:styleId="BLOCKTITLE1">
    <w:name w:val="BLOCK TITLE"/>
    <w:basedOn w:val="Heading1"/>
    <w:uiPriority w:val="99"/>
    <w:qFormat/>
    <w:rsid w:val="0087652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87652C"/>
    <w:pPr>
      <w:widowControl w:val="0"/>
      <w:autoSpaceDE w:val="0"/>
      <w:autoSpaceDN w:val="0"/>
      <w:adjustRightInd w:val="0"/>
    </w:pPr>
    <w:rPr>
      <w:sz w:val="24"/>
      <w:szCs w:val="20"/>
    </w:rPr>
  </w:style>
  <w:style w:type="paragraph" w:customStyle="1" w:styleId="BriefTitle1">
    <w:name w:val="Brief Title 1"/>
    <w:basedOn w:val="Normal"/>
    <w:uiPriority w:val="99"/>
    <w:qFormat/>
    <w:rsid w:val="0087652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7652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7652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7652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7652C"/>
    <w:pPr>
      <w:spacing w:before="100" w:beforeAutospacing="1" w:after="100" w:afterAutospacing="1"/>
    </w:pPr>
    <w:rPr>
      <w:rFonts w:eastAsia="Times New Roman"/>
    </w:rPr>
  </w:style>
  <w:style w:type="paragraph" w:customStyle="1" w:styleId="ToRead">
    <w:name w:val="To Read"/>
    <w:basedOn w:val="Normal"/>
    <w:uiPriority w:val="99"/>
    <w:qFormat/>
    <w:rsid w:val="0087652C"/>
    <w:pPr>
      <w:ind w:left="720"/>
    </w:pPr>
    <w:rPr>
      <w:rFonts w:ascii="Verdana" w:eastAsia="Times New Roman" w:hAnsi="Verdana"/>
      <w:b/>
      <w:u w:val="single"/>
    </w:rPr>
  </w:style>
  <w:style w:type="paragraph" w:customStyle="1" w:styleId="Style1">
    <w:name w:val="Style 1"/>
    <w:basedOn w:val="Normal"/>
    <w:uiPriority w:val="99"/>
    <w:qFormat/>
    <w:rsid w:val="0087652C"/>
    <w:pPr>
      <w:widowControl w:val="0"/>
      <w:ind w:firstLine="216"/>
    </w:pPr>
    <w:rPr>
      <w:rFonts w:eastAsia="Times New Roman"/>
      <w:noProof/>
      <w:color w:val="000000"/>
      <w:szCs w:val="20"/>
    </w:rPr>
  </w:style>
  <w:style w:type="paragraph" w:customStyle="1" w:styleId="Style40">
    <w:name w:val="Style 4"/>
    <w:basedOn w:val="Normal"/>
    <w:uiPriority w:val="99"/>
    <w:qFormat/>
    <w:rsid w:val="0087652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7652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7652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7652C"/>
    <w:pPr>
      <w:ind w:left="1660"/>
    </w:pPr>
  </w:style>
  <w:style w:type="paragraph" w:customStyle="1" w:styleId="PageNumber1">
    <w:name w:val="Page Number1"/>
    <w:basedOn w:val="Normal"/>
    <w:next w:val="Normal"/>
    <w:uiPriority w:val="99"/>
    <w:qFormat/>
    <w:rsid w:val="0087652C"/>
    <w:rPr>
      <w:rFonts w:eastAsia="Times New Roman"/>
    </w:rPr>
  </w:style>
  <w:style w:type="paragraph" w:customStyle="1" w:styleId="Card1">
    <w:name w:val="Card1"/>
    <w:uiPriority w:val="99"/>
    <w:qFormat/>
    <w:rsid w:val="0087652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7652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87652C"/>
    <w:pPr>
      <w:ind w:left="288" w:right="288"/>
    </w:pPr>
    <w:rPr>
      <w:rFonts w:eastAsia="Times New Roman"/>
    </w:rPr>
  </w:style>
  <w:style w:type="paragraph" w:customStyle="1" w:styleId="CaseListNormal">
    <w:name w:val="Case List Normal"/>
    <w:basedOn w:val="Normal"/>
    <w:uiPriority w:val="99"/>
    <w:qFormat/>
    <w:rsid w:val="0087652C"/>
    <w:rPr>
      <w:rFonts w:ascii="Times" w:eastAsia="Times New Roman" w:hAnsi="Times"/>
      <w:szCs w:val="26"/>
    </w:rPr>
  </w:style>
  <w:style w:type="paragraph" w:customStyle="1" w:styleId="Body">
    <w:name w:val="Body"/>
    <w:basedOn w:val="Normal"/>
    <w:uiPriority w:val="99"/>
    <w:qFormat/>
    <w:rsid w:val="0087652C"/>
    <w:pPr>
      <w:outlineLvl w:val="3"/>
    </w:pPr>
    <w:rPr>
      <w:rFonts w:eastAsia="Times New Roman"/>
      <w:szCs w:val="20"/>
    </w:rPr>
  </w:style>
  <w:style w:type="paragraph" w:customStyle="1" w:styleId="3text">
    <w:name w:val="3text"/>
    <w:basedOn w:val="Normal"/>
    <w:uiPriority w:val="99"/>
    <w:qFormat/>
    <w:rsid w:val="0087652C"/>
    <w:pPr>
      <w:spacing w:before="100" w:beforeAutospacing="1" w:after="100" w:afterAutospacing="1"/>
    </w:pPr>
    <w:rPr>
      <w:rFonts w:eastAsia="Times New Roman"/>
      <w:sz w:val="24"/>
    </w:rPr>
  </w:style>
  <w:style w:type="paragraph" w:customStyle="1" w:styleId="TimesNewRoman12">
    <w:name w:val="TimesNewRoman12"/>
    <w:uiPriority w:val="99"/>
    <w:qFormat/>
    <w:rsid w:val="0087652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7652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7652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7652C"/>
    <w:rPr>
      <w:rFonts w:eastAsia="Times New Roman"/>
      <w:color w:val="000000"/>
      <w:sz w:val="18"/>
    </w:rPr>
  </w:style>
  <w:style w:type="paragraph" w:customStyle="1" w:styleId="text1">
    <w:name w:val="text1"/>
    <w:basedOn w:val="Normal"/>
    <w:autoRedefine/>
    <w:uiPriority w:val="99"/>
    <w:qFormat/>
    <w:rsid w:val="0087652C"/>
    <w:rPr>
      <w:rFonts w:eastAsia="Times New Roman"/>
      <w:szCs w:val="20"/>
    </w:rPr>
  </w:style>
  <w:style w:type="paragraph" w:customStyle="1" w:styleId="RepeatBlockHeading">
    <w:name w:val="Repeat Block Heading"/>
    <w:basedOn w:val="Normal"/>
    <w:autoRedefine/>
    <w:uiPriority w:val="99"/>
    <w:qFormat/>
    <w:rsid w:val="0087652C"/>
    <w:pPr>
      <w:jc w:val="center"/>
    </w:pPr>
    <w:rPr>
      <w:rFonts w:eastAsia="Times New Roman"/>
      <w:b/>
      <w:smallCaps/>
      <w:color w:val="000000"/>
      <w:sz w:val="24"/>
      <w:u w:val="thick"/>
    </w:rPr>
  </w:style>
  <w:style w:type="paragraph" w:customStyle="1" w:styleId="story-headline">
    <w:name w:val="story-headline"/>
    <w:basedOn w:val="Normal"/>
    <w:uiPriority w:val="99"/>
    <w:qFormat/>
    <w:rsid w:val="0087652C"/>
    <w:pPr>
      <w:spacing w:before="72" w:after="72"/>
    </w:pPr>
    <w:rPr>
      <w:rFonts w:eastAsia="Times New Roman"/>
      <w:b/>
      <w:bCs/>
      <w:sz w:val="26"/>
      <w:szCs w:val="26"/>
    </w:rPr>
  </w:style>
  <w:style w:type="paragraph" w:customStyle="1" w:styleId="story-body">
    <w:name w:val="story-body"/>
    <w:basedOn w:val="Normal"/>
    <w:uiPriority w:val="99"/>
    <w:qFormat/>
    <w:rsid w:val="0087652C"/>
    <w:pPr>
      <w:spacing w:before="100" w:beforeAutospacing="1" w:after="100" w:afterAutospacing="1"/>
    </w:pPr>
    <w:rPr>
      <w:rFonts w:eastAsia="Times New Roman"/>
    </w:rPr>
  </w:style>
  <w:style w:type="paragraph" w:customStyle="1" w:styleId="story-dateline">
    <w:name w:val="story-dateline"/>
    <w:basedOn w:val="Normal"/>
    <w:uiPriority w:val="99"/>
    <w:qFormat/>
    <w:rsid w:val="0087652C"/>
    <w:rPr>
      <w:rFonts w:eastAsia="Times New Roman"/>
      <w:b/>
      <w:bCs/>
    </w:rPr>
  </w:style>
  <w:style w:type="paragraph" w:customStyle="1" w:styleId="TextofCards">
    <w:name w:val="Text of Cards"/>
    <w:basedOn w:val="Normal"/>
    <w:uiPriority w:val="99"/>
    <w:qFormat/>
    <w:rsid w:val="0087652C"/>
    <w:rPr>
      <w:rFonts w:eastAsia="Times New Roman"/>
      <w:color w:val="000000"/>
      <w:spacing w:val="6"/>
      <w:szCs w:val="23"/>
    </w:rPr>
  </w:style>
  <w:style w:type="paragraph" w:customStyle="1" w:styleId="Corpotesto">
    <w:name w:val="Corpo testo"/>
    <w:basedOn w:val="Normal"/>
    <w:uiPriority w:val="99"/>
    <w:qFormat/>
    <w:rsid w:val="0087652C"/>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7652C"/>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87652C"/>
    <w:rPr>
      <w:rFonts w:eastAsia="Times New Roman" w:cs="Calibri"/>
      <w:b/>
      <w:bCs/>
    </w:rPr>
  </w:style>
  <w:style w:type="paragraph" w:customStyle="1" w:styleId="inside-copy">
    <w:name w:val="inside-copy"/>
    <w:basedOn w:val="Normal"/>
    <w:uiPriority w:val="99"/>
    <w:qFormat/>
    <w:rsid w:val="0087652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7652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7652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7652C"/>
    <w:rPr>
      <w:rFonts w:ascii="Arial" w:hAnsi="Arial"/>
      <w:b w:val="0"/>
      <w:caps w:val="0"/>
      <w:sz w:val="20"/>
    </w:rPr>
  </w:style>
  <w:style w:type="paragraph" w:customStyle="1" w:styleId="ProjectTitleLine">
    <w:name w:val="Project Title Line"/>
    <w:basedOn w:val="Normal"/>
    <w:next w:val="Normal"/>
    <w:autoRedefine/>
    <w:uiPriority w:val="99"/>
    <w:qFormat/>
    <w:rsid w:val="0087652C"/>
    <w:pPr>
      <w:jc w:val="center"/>
    </w:pPr>
    <w:rPr>
      <w:rFonts w:eastAsia="Times New Roman"/>
      <w:caps/>
      <w:szCs w:val="20"/>
    </w:rPr>
  </w:style>
  <w:style w:type="paragraph" w:customStyle="1" w:styleId="LanguageStrike">
    <w:name w:val="Language Strike"/>
    <w:basedOn w:val="Normal"/>
    <w:next w:val="Normal"/>
    <w:uiPriority w:val="99"/>
    <w:qFormat/>
    <w:rsid w:val="0087652C"/>
    <w:rPr>
      <w:rFonts w:ascii="Arial Narrow" w:eastAsia="Times New Roman" w:hAnsi="Arial Narrow"/>
      <w:strike/>
    </w:rPr>
  </w:style>
  <w:style w:type="paragraph" w:customStyle="1" w:styleId="NormalVerdana">
    <w:name w:val="Normal + Verdana"/>
    <w:aliases w:val="10 pt,White,Normal + Arial"/>
    <w:basedOn w:val="Normal"/>
    <w:uiPriority w:val="99"/>
    <w:qFormat/>
    <w:rsid w:val="0087652C"/>
    <w:rPr>
      <w:rFonts w:eastAsia="Times New Roman"/>
      <w:szCs w:val="20"/>
      <w:u w:val="single"/>
    </w:rPr>
  </w:style>
  <w:style w:type="paragraph" w:customStyle="1" w:styleId="Normal10pt">
    <w:name w:val="Normal + 10 pt"/>
    <w:basedOn w:val="Normal"/>
    <w:uiPriority w:val="99"/>
    <w:qFormat/>
    <w:rsid w:val="0087652C"/>
    <w:rPr>
      <w:rFonts w:eastAsia="Times New Roman"/>
      <w:szCs w:val="20"/>
    </w:rPr>
  </w:style>
  <w:style w:type="paragraph" w:customStyle="1" w:styleId="cardChar1Char">
    <w:name w:val="card Char1 Char"/>
    <w:basedOn w:val="Normal"/>
    <w:uiPriority w:val="99"/>
    <w:qFormat/>
    <w:rsid w:val="0087652C"/>
    <w:pPr>
      <w:ind w:left="288" w:right="288"/>
    </w:pPr>
    <w:rPr>
      <w:rFonts w:eastAsia="Times New Roman"/>
      <w:szCs w:val="20"/>
    </w:rPr>
  </w:style>
  <w:style w:type="paragraph" w:customStyle="1" w:styleId="CM12">
    <w:name w:val="CM12"/>
    <w:basedOn w:val="Default"/>
    <w:next w:val="Default"/>
    <w:uiPriority w:val="99"/>
    <w:qFormat/>
    <w:rsid w:val="0087652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7652C"/>
    <w:pPr>
      <w:widowControl w:val="0"/>
      <w:spacing w:after="480"/>
    </w:pPr>
    <w:rPr>
      <w:rFonts w:ascii="Granjon LT Std" w:hAnsi="Granjon LT Std"/>
      <w:color w:val="auto"/>
    </w:rPr>
  </w:style>
  <w:style w:type="paragraph" w:customStyle="1" w:styleId="CM10">
    <w:name w:val="CM10"/>
    <w:basedOn w:val="Default"/>
    <w:next w:val="Default"/>
    <w:uiPriority w:val="99"/>
    <w:qFormat/>
    <w:rsid w:val="0087652C"/>
    <w:pPr>
      <w:widowControl w:val="0"/>
      <w:spacing w:line="320" w:lineRule="atLeast"/>
    </w:pPr>
    <w:rPr>
      <w:rFonts w:ascii="Granjon LT Std" w:hAnsi="Granjon LT Std"/>
      <w:color w:val="auto"/>
    </w:rPr>
  </w:style>
  <w:style w:type="paragraph" w:customStyle="1" w:styleId="bold">
    <w:name w:val="bold"/>
    <w:basedOn w:val="Normal"/>
    <w:uiPriority w:val="99"/>
    <w:qFormat/>
    <w:rsid w:val="0087652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7652C"/>
    <w:rPr>
      <w:rFonts w:ascii="Arial Narrow" w:eastAsia="Times New Roman" w:hAnsi="Arial Narrow"/>
      <w:strike/>
      <w:szCs w:val="20"/>
    </w:rPr>
  </w:style>
  <w:style w:type="paragraph" w:customStyle="1" w:styleId="textbodyblack">
    <w:name w:val="textbodyblack"/>
    <w:basedOn w:val="Normal"/>
    <w:uiPriority w:val="99"/>
    <w:qFormat/>
    <w:rsid w:val="0087652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7652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765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765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7652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7652C"/>
    <w:rPr>
      <w:rFonts w:ascii="Georgia" w:eastAsia="Times New Roman" w:hAnsi="Georgia"/>
      <w:b/>
      <w:bCs/>
      <w:szCs w:val="16"/>
      <w:u w:val="single"/>
    </w:rPr>
  </w:style>
  <w:style w:type="paragraph" w:customStyle="1" w:styleId="CiteCorrected">
    <w:name w:val="Cite Corrected"/>
    <w:basedOn w:val="Normal"/>
    <w:link w:val="CiteCorrectedChar"/>
    <w:qFormat/>
    <w:rsid w:val="0087652C"/>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87652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87652C"/>
    <w:pPr>
      <w:ind w:left="288"/>
    </w:pPr>
    <w:rPr>
      <w:rFonts w:eastAsia="SimSun"/>
      <w:szCs w:val="20"/>
      <w:lang w:eastAsia="zh-CN"/>
    </w:rPr>
  </w:style>
  <w:style w:type="paragraph" w:customStyle="1" w:styleId="story-body-text">
    <w:name w:val="story-body-text"/>
    <w:basedOn w:val="Normal"/>
    <w:uiPriority w:val="99"/>
    <w:qFormat/>
    <w:rsid w:val="0087652C"/>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87652C"/>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87652C"/>
    <w:rPr>
      <w:u w:val="single"/>
    </w:rPr>
  </w:style>
  <w:style w:type="paragraph" w:customStyle="1" w:styleId="StyleCardText11ptUnderline">
    <w:name w:val="Style Card Text + 11 pt Underline"/>
    <w:link w:val="StyleCardText11ptUnderlineChar"/>
    <w:qFormat/>
    <w:rsid w:val="0087652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7652C"/>
    <w:rPr>
      <w:rFonts w:ascii="Georgia" w:hAnsi="Georgia"/>
      <w:sz w:val="16"/>
    </w:rPr>
  </w:style>
  <w:style w:type="paragraph" w:customStyle="1" w:styleId="StyleMinimizedText11pt">
    <w:name w:val="Style Minimized Text + 11 pt"/>
    <w:basedOn w:val="Normal"/>
    <w:link w:val="StyleMinimizedText11ptChar"/>
    <w:qFormat/>
    <w:rsid w:val="0087652C"/>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7652C"/>
    <w:rPr>
      <w:rFonts w:ascii="Georgia" w:hAnsi="Georgia"/>
      <w:sz w:val="16"/>
    </w:rPr>
  </w:style>
  <w:style w:type="paragraph" w:customStyle="1" w:styleId="StyleMinimizedText11pt1">
    <w:name w:val="Style Minimized Text + 11 pt1"/>
    <w:basedOn w:val="Normal"/>
    <w:link w:val="StyleMinimizedText11pt1Char"/>
    <w:qFormat/>
    <w:rsid w:val="0087652C"/>
    <w:rPr>
      <w:rFonts w:ascii="Georgia" w:hAnsi="Georgia" w:cstheme="minorBidi"/>
      <w:sz w:val="16"/>
    </w:rPr>
  </w:style>
  <w:style w:type="character" w:customStyle="1" w:styleId="Debate-CardSmalltextF2Char">
    <w:name w:val="Debate- Card Small text F2 Char"/>
    <w:link w:val="Debate-CardSmalltextF2"/>
    <w:locked/>
    <w:rsid w:val="0087652C"/>
    <w:rPr>
      <w:rFonts w:ascii="Arial Narrow" w:hAnsi="Arial Narrow"/>
      <w:sz w:val="16"/>
    </w:rPr>
  </w:style>
  <w:style w:type="paragraph" w:customStyle="1" w:styleId="Debate-CardSmalltextF2">
    <w:name w:val="Debate- Card Small text F2"/>
    <w:basedOn w:val="Normal"/>
    <w:next w:val="Normal"/>
    <w:link w:val="Debate-CardSmalltextF2Char"/>
    <w:qFormat/>
    <w:rsid w:val="0087652C"/>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87652C"/>
    <w:rPr>
      <w:rFonts w:ascii="Arial Narrow" w:hAnsi="Arial Narrow"/>
      <w:b/>
      <w:sz w:val="18"/>
      <w:u w:val="single"/>
    </w:rPr>
  </w:style>
  <w:style w:type="paragraph" w:customStyle="1" w:styleId="Debate-EmphasizedText-F5">
    <w:name w:val="Debate- Emphasized Text- F5"/>
    <w:basedOn w:val="Normal"/>
    <w:link w:val="Debate-EmphasizedText-F5Char"/>
    <w:qFormat/>
    <w:rsid w:val="0087652C"/>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7652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7652C"/>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7652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7652C"/>
    <w:rPr>
      <w:rFonts w:ascii="Times New Roman" w:eastAsia="Times New Roman" w:hAnsi="Times New Roman"/>
      <w:sz w:val="16"/>
    </w:rPr>
  </w:style>
  <w:style w:type="character" w:customStyle="1" w:styleId="CardStyleChar">
    <w:name w:val="Card Style Char"/>
    <w:link w:val="CardStyle"/>
    <w:locked/>
    <w:rsid w:val="0087652C"/>
    <w:rPr>
      <w:rFonts w:ascii="Calibri" w:eastAsia="Times New Roman" w:hAnsi="Calibri" w:cs="Calibri"/>
      <w:sz w:val="22"/>
    </w:rPr>
  </w:style>
  <w:style w:type="paragraph" w:customStyle="1" w:styleId="emactive">
    <w:name w:val="emactive"/>
    <w:basedOn w:val="Normal"/>
    <w:uiPriority w:val="99"/>
    <w:qFormat/>
    <w:rsid w:val="0087652C"/>
    <w:pPr>
      <w:spacing w:before="100" w:beforeAutospacing="1" w:after="100" w:afterAutospacing="1"/>
    </w:pPr>
    <w:rPr>
      <w:rFonts w:eastAsia="Times New Roman"/>
      <w:sz w:val="24"/>
    </w:rPr>
  </w:style>
  <w:style w:type="paragraph" w:customStyle="1" w:styleId="emready">
    <w:name w:val="emready"/>
    <w:basedOn w:val="Normal"/>
    <w:uiPriority w:val="99"/>
    <w:qFormat/>
    <w:rsid w:val="0087652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7652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7652C"/>
    <w:rPr>
      <w:rFonts w:ascii="Georgia" w:eastAsia="Times New Roman" w:hAnsi="Georgia" w:cs="Times New Roman"/>
      <w:b/>
      <w:sz w:val="24"/>
      <w:u w:val="single"/>
    </w:rPr>
  </w:style>
  <w:style w:type="character" w:customStyle="1" w:styleId="CardHighlightChar">
    <w:name w:val="Card Highlight Char"/>
    <w:link w:val="CardHighlight"/>
    <w:locked/>
    <w:rsid w:val="0087652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7652C"/>
    <w:pPr>
      <w:shd w:val="clear" w:color="auto" w:fill="66FFFF"/>
    </w:pPr>
    <w:rPr>
      <w:rFonts w:eastAsia="Calibri"/>
      <w:sz w:val="24"/>
      <w:u w:val="single"/>
    </w:rPr>
  </w:style>
  <w:style w:type="character" w:customStyle="1" w:styleId="BlockHeaderHiddenChar">
    <w:name w:val="Block Header Hidden Char"/>
    <w:link w:val="BlockHeaderHidden"/>
    <w:locked/>
    <w:rsid w:val="0087652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7652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7652C"/>
    <w:pPr>
      <w:spacing w:before="100" w:beforeAutospacing="1" w:after="100" w:afterAutospacing="1"/>
    </w:pPr>
    <w:rPr>
      <w:rFonts w:eastAsia="Times New Roman"/>
      <w:sz w:val="24"/>
    </w:rPr>
  </w:style>
  <w:style w:type="paragraph" w:customStyle="1" w:styleId="norma">
    <w:name w:val="norma"/>
    <w:basedOn w:val="Heading3"/>
    <w:uiPriority w:val="99"/>
    <w:qFormat/>
    <w:rsid w:val="0087652C"/>
    <w:rPr>
      <w:rFonts w:eastAsia="MS Gothic" w:cs="Arial"/>
      <w:sz w:val="24"/>
    </w:rPr>
  </w:style>
  <w:style w:type="paragraph" w:customStyle="1" w:styleId="nromal">
    <w:name w:val="nromal"/>
    <w:basedOn w:val="Normal"/>
    <w:uiPriority w:val="99"/>
    <w:qFormat/>
    <w:rsid w:val="0087652C"/>
    <w:pPr>
      <w:keepNext/>
      <w:keepLines/>
      <w:spacing w:before="200"/>
      <w:outlineLvl w:val="3"/>
    </w:pPr>
    <w:rPr>
      <w:rFonts w:eastAsia="Times New Roman" w:cs="Cambria"/>
      <w:b/>
      <w:iCs/>
    </w:rPr>
  </w:style>
  <w:style w:type="paragraph" w:customStyle="1" w:styleId="natural">
    <w:name w:val="natural"/>
    <w:basedOn w:val="Normal"/>
    <w:uiPriority w:val="99"/>
    <w:qFormat/>
    <w:rsid w:val="0087652C"/>
    <w:pPr>
      <w:keepNext/>
      <w:keepLines/>
      <w:spacing w:before="200"/>
      <w:outlineLvl w:val="3"/>
    </w:pPr>
    <w:rPr>
      <w:rFonts w:eastAsia="Times New Roman"/>
      <w:b/>
      <w:iCs/>
    </w:rPr>
  </w:style>
  <w:style w:type="paragraph" w:customStyle="1" w:styleId="nroaml">
    <w:name w:val="nroaml"/>
    <w:basedOn w:val="Normal"/>
    <w:uiPriority w:val="99"/>
    <w:qFormat/>
    <w:rsid w:val="0087652C"/>
    <w:pPr>
      <w:keepNext/>
      <w:keepLines/>
      <w:spacing w:before="200"/>
      <w:outlineLvl w:val="3"/>
    </w:pPr>
    <w:rPr>
      <w:rFonts w:eastAsia="Times New Roman"/>
      <w:b/>
      <w:iCs/>
    </w:rPr>
  </w:style>
  <w:style w:type="paragraph" w:customStyle="1" w:styleId="noraml">
    <w:name w:val="noraml"/>
    <w:basedOn w:val="Normal"/>
    <w:uiPriority w:val="99"/>
    <w:qFormat/>
    <w:rsid w:val="0087652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7652C"/>
    <w:rPr>
      <w:rFonts w:ascii="Georgia" w:eastAsia="Calibri" w:hAnsi="Georgia"/>
      <w:sz w:val="16"/>
      <w:szCs w:val="16"/>
    </w:rPr>
  </w:style>
  <w:style w:type="paragraph" w:customStyle="1" w:styleId="SmallSizeParagraph">
    <w:name w:val="Small Size Paragraph"/>
    <w:basedOn w:val="Normal"/>
    <w:link w:val="SmallSizeParagraphChar"/>
    <w:qFormat/>
    <w:rsid w:val="0087652C"/>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7652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7652C"/>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87652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7652C"/>
    <w:rPr>
      <w:rFonts w:ascii="Times New Roman" w:eastAsia="Times New Roman" w:hAnsi="Times New Roman" w:cs="Times New Roman"/>
      <w:strike/>
      <w:sz w:val="20"/>
    </w:rPr>
  </w:style>
  <w:style w:type="character" w:customStyle="1" w:styleId="CardT1Char">
    <w:name w:val="CardT1 Char"/>
    <w:link w:val="CardT1"/>
    <w:locked/>
    <w:rsid w:val="0087652C"/>
    <w:rPr>
      <w:rFonts w:ascii="Arial" w:eastAsia="Calibri" w:hAnsi="Arial" w:cs="Arial"/>
      <w:kern w:val="2"/>
      <w:sz w:val="14"/>
      <w:szCs w:val="14"/>
      <w:lang w:eastAsia="zh-TW"/>
    </w:rPr>
  </w:style>
  <w:style w:type="paragraph" w:customStyle="1" w:styleId="CardT1">
    <w:name w:val="CardT1"/>
    <w:basedOn w:val="Normal"/>
    <w:link w:val="CardT1Char"/>
    <w:qFormat/>
    <w:rsid w:val="0087652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7652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7652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7652C"/>
    <w:pPr>
      <w:spacing w:before="100" w:beforeAutospacing="1" w:after="100" w:afterAutospacing="1"/>
    </w:pPr>
    <w:rPr>
      <w:rFonts w:eastAsia="Times New Roman"/>
      <w:sz w:val="24"/>
    </w:rPr>
  </w:style>
  <w:style w:type="paragraph" w:customStyle="1" w:styleId="CiteReal">
    <w:name w:val="Cite Real"/>
    <w:basedOn w:val="Normal"/>
    <w:next w:val="Normal"/>
    <w:qFormat/>
    <w:rsid w:val="0087652C"/>
    <w:rPr>
      <w:rFonts w:eastAsia="MS Mincho"/>
      <w:b/>
      <w:sz w:val="24"/>
      <w:u w:val="single"/>
    </w:rPr>
  </w:style>
  <w:style w:type="paragraph" w:customStyle="1" w:styleId="2909F619802848F09E01365C32F34654">
    <w:name w:val="2909F619802848F09E01365C32F34654"/>
    <w:uiPriority w:val="99"/>
    <w:qFormat/>
    <w:rsid w:val="0087652C"/>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87652C"/>
    <w:rPr>
      <w:rFonts w:ascii="Georgia" w:eastAsia="Calibri" w:hAnsi="Georgia"/>
      <w:u w:val="single"/>
      <w:lang w:val="x-none" w:eastAsia="zh-CN"/>
    </w:rPr>
  </w:style>
  <w:style w:type="paragraph" w:customStyle="1" w:styleId="UnderlineS">
    <w:name w:val="Underline S"/>
    <w:basedOn w:val="Normal"/>
    <w:link w:val="UnderlineSChar"/>
    <w:qFormat/>
    <w:rsid w:val="0087652C"/>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87652C"/>
    <w:rPr>
      <w:rFonts w:ascii="Georgia" w:eastAsia="SimSun" w:hAnsi="Georgia"/>
      <w:sz w:val="12"/>
    </w:rPr>
  </w:style>
  <w:style w:type="paragraph" w:customStyle="1" w:styleId="Ununderlined">
    <w:name w:val="Ununderlined"/>
    <w:basedOn w:val="Normal"/>
    <w:link w:val="UnunderlinedChar"/>
    <w:qFormat/>
    <w:rsid w:val="0087652C"/>
    <w:rPr>
      <w:rFonts w:ascii="Georgia" w:eastAsia="SimSun" w:hAnsi="Georgia" w:cstheme="minorBidi"/>
      <w:sz w:val="12"/>
    </w:rPr>
  </w:style>
  <w:style w:type="character" w:customStyle="1" w:styleId="HighlightingChar">
    <w:name w:val="Highlighting Char"/>
    <w:link w:val="Highlighting"/>
    <w:locked/>
    <w:rsid w:val="0087652C"/>
    <w:rPr>
      <w:rFonts w:ascii="Georgia" w:eastAsia="SimSun" w:hAnsi="Georgia"/>
      <w:u w:val="thick"/>
    </w:rPr>
  </w:style>
  <w:style w:type="paragraph" w:customStyle="1" w:styleId="Highlighting">
    <w:name w:val="Highlighting"/>
    <w:basedOn w:val="Normal"/>
    <w:link w:val="HighlightingChar"/>
    <w:autoRedefine/>
    <w:qFormat/>
    <w:rsid w:val="0087652C"/>
    <w:rPr>
      <w:rFonts w:ascii="Georgia" w:eastAsia="SimSun" w:hAnsi="Georgia" w:cstheme="minorBidi"/>
      <w:sz w:val="24"/>
      <w:u w:val="thick"/>
    </w:rPr>
  </w:style>
  <w:style w:type="character" w:customStyle="1" w:styleId="CITEChar0">
    <w:name w:val="CITE Char"/>
    <w:link w:val="CITE"/>
    <w:locked/>
    <w:rsid w:val="0087652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7652C"/>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87652C"/>
    <w:pPr>
      <w:spacing w:before="100" w:beforeAutospacing="1" w:after="100" w:afterAutospacing="1"/>
    </w:pPr>
    <w:rPr>
      <w:rFonts w:eastAsia="Times New Roman"/>
      <w:sz w:val="24"/>
      <w:lang w:eastAsia="zh-CN"/>
    </w:rPr>
  </w:style>
  <w:style w:type="paragraph" w:customStyle="1" w:styleId="Analytics">
    <w:name w:val="Analytics"/>
    <w:basedOn w:val="Normal"/>
    <w:rsid w:val="0087652C"/>
    <w:rPr>
      <w:rFonts w:eastAsia="Calibri"/>
      <w:b/>
      <w:sz w:val="24"/>
    </w:rPr>
  </w:style>
  <w:style w:type="paragraph" w:customStyle="1" w:styleId="D345FF3D873148C5AE3FBF3267827368">
    <w:name w:val="D345FF3D873148C5AE3FBF3267827368"/>
    <w:uiPriority w:val="99"/>
    <w:qFormat/>
    <w:rsid w:val="0087652C"/>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87652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7652C"/>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87652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7652C"/>
    <w:rPr>
      <w:b/>
      <w:sz w:val="28"/>
    </w:rPr>
  </w:style>
  <w:style w:type="character" w:customStyle="1" w:styleId="SourcenameChar">
    <w:name w:val="Source name Char"/>
    <w:link w:val="Sourcename"/>
    <w:locked/>
    <w:rsid w:val="0087652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7652C"/>
    <w:rPr>
      <w:b/>
      <w:bCs/>
      <w:sz w:val="20"/>
    </w:rPr>
  </w:style>
  <w:style w:type="character" w:customStyle="1" w:styleId="underlinedcardChar">
    <w:name w:val="underlined card Char"/>
    <w:link w:val="underlinedcard0"/>
    <w:locked/>
    <w:rsid w:val="0087652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7652C"/>
    <w:rPr>
      <w:sz w:val="24"/>
      <w:u w:val="single"/>
    </w:rPr>
  </w:style>
  <w:style w:type="paragraph" w:customStyle="1" w:styleId="FullText">
    <w:name w:val="Full Text"/>
    <w:basedOn w:val="Normal"/>
    <w:uiPriority w:val="99"/>
    <w:qFormat/>
    <w:rsid w:val="0087652C"/>
    <w:rPr>
      <w:rFonts w:eastAsia="Times New Roman"/>
    </w:rPr>
  </w:style>
  <w:style w:type="character" w:customStyle="1" w:styleId="TextUnderlineChar">
    <w:name w:val="Text Underline Char"/>
    <w:link w:val="TextUnderline"/>
    <w:locked/>
    <w:rsid w:val="0087652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7652C"/>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87652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7652C"/>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87652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7652C"/>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87652C"/>
    <w:pPr>
      <w:spacing w:before="240"/>
      <w:outlineLvl w:val="2"/>
    </w:pPr>
    <w:rPr>
      <w:rFonts w:eastAsia="Times New Roman"/>
      <w:b/>
    </w:rPr>
  </w:style>
  <w:style w:type="character" w:customStyle="1" w:styleId="CiteCardChar">
    <w:name w:val="Cite_Card Char"/>
    <w:link w:val="CiteCard0"/>
    <w:locked/>
    <w:rsid w:val="0087652C"/>
    <w:rPr>
      <w:rFonts w:ascii="Times New Roman" w:eastAsia="Times New Roman" w:hAnsi="Times New Roman" w:cs="Arial"/>
      <w:bCs/>
      <w:sz w:val="20"/>
      <w:szCs w:val="20"/>
    </w:rPr>
  </w:style>
  <w:style w:type="paragraph" w:customStyle="1" w:styleId="CiteCard0">
    <w:name w:val="Cite_Card"/>
    <w:link w:val="CiteCardChar"/>
    <w:qFormat/>
    <w:rsid w:val="0087652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7652C"/>
    <w:pPr>
      <w:widowControl w:val="0"/>
    </w:pPr>
    <w:rPr>
      <w:rFonts w:eastAsia="MS Mincho"/>
      <w:color w:val="auto"/>
    </w:rPr>
  </w:style>
  <w:style w:type="paragraph" w:customStyle="1" w:styleId="dropcap">
    <w:name w:val="dropcap"/>
    <w:basedOn w:val="Normal"/>
    <w:uiPriority w:val="99"/>
    <w:qFormat/>
    <w:rsid w:val="0087652C"/>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87652C"/>
    <w:rPr>
      <w:rFonts w:ascii="Georgia" w:eastAsia="Times New Roman" w:hAnsi="Georgia" w:cs="Calibri"/>
      <w:sz w:val="22"/>
      <w:u w:val="single"/>
    </w:rPr>
  </w:style>
  <w:style w:type="paragraph" w:customStyle="1" w:styleId="StyleStyle49pt6">
    <w:name w:val="Style Style4 + 9 pt6"/>
    <w:basedOn w:val="Style4"/>
    <w:link w:val="StyleStyle49pt6Char"/>
    <w:qFormat/>
    <w:rsid w:val="0087652C"/>
    <w:rPr>
      <w:rFonts w:ascii="Georgia" w:hAnsi="Georgia"/>
    </w:rPr>
  </w:style>
  <w:style w:type="character" w:customStyle="1" w:styleId="UnderlineCharCharCharCharChar">
    <w:name w:val="Underline Char Char Char Char Char"/>
    <w:link w:val="UnderlineCharCharCharChar"/>
    <w:locked/>
    <w:rsid w:val="0087652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7652C"/>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87652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7652C"/>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7652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7652C"/>
    <w:rPr>
      <w:rFonts w:ascii="Georgia" w:hAnsi="Georgia"/>
      <w:b/>
      <w:bCs/>
      <w:sz w:val="24"/>
      <w:u w:val="single"/>
    </w:rPr>
  </w:style>
  <w:style w:type="character" w:customStyle="1" w:styleId="DebatenoramlChar">
    <w:name w:val="Debatenoraml Char"/>
    <w:link w:val="Debatenoraml"/>
    <w:locked/>
    <w:rsid w:val="0087652C"/>
    <w:rPr>
      <w:rFonts w:ascii="Times New Roman" w:hAnsi="Times New Roman" w:cs="Times New Roman"/>
    </w:rPr>
  </w:style>
  <w:style w:type="paragraph" w:customStyle="1" w:styleId="Debatenoraml">
    <w:name w:val="Debatenoraml"/>
    <w:basedOn w:val="NoSpacing"/>
    <w:link w:val="DebatenoramlChar"/>
    <w:qFormat/>
    <w:rsid w:val="0087652C"/>
    <w:rPr>
      <w:rFonts w:eastAsiaTheme="minorEastAsia"/>
    </w:rPr>
  </w:style>
  <w:style w:type="paragraph" w:customStyle="1" w:styleId="SynergyTag">
    <w:name w:val="SynergyTag"/>
    <w:basedOn w:val="Normal"/>
    <w:uiPriority w:val="99"/>
    <w:qFormat/>
    <w:rsid w:val="0087652C"/>
    <w:rPr>
      <w:rFonts w:eastAsia="Calibri"/>
      <w:b/>
    </w:rPr>
  </w:style>
  <w:style w:type="character" w:customStyle="1" w:styleId="QualsChar">
    <w:name w:val="Quals Char"/>
    <w:link w:val="Quals"/>
    <w:locked/>
    <w:rsid w:val="0087652C"/>
    <w:rPr>
      <w:rFonts w:ascii="Georgia" w:eastAsia="Calibri" w:hAnsi="Georgia"/>
      <w:sz w:val="18"/>
    </w:rPr>
  </w:style>
  <w:style w:type="paragraph" w:customStyle="1" w:styleId="Quals">
    <w:name w:val="Quals"/>
    <w:basedOn w:val="Normal"/>
    <w:link w:val="QualsChar"/>
    <w:qFormat/>
    <w:rsid w:val="0087652C"/>
    <w:rPr>
      <w:rFonts w:ascii="Georgia" w:eastAsia="Calibri" w:hAnsi="Georgia" w:cstheme="minorBidi"/>
      <w:sz w:val="18"/>
    </w:rPr>
  </w:style>
  <w:style w:type="paragraph" w:customStyle="1" w:styleId="times">
    <w:name w:val="times"/>
    <w:basedOn w:val="Normal"/>
    <w:qFormat/>
    <w:rsid w:val="0087652C"/>
    <w:pPr>
      <w:spacing w:before="100" w:beforeAutospacing="1" w:after="100" w:afterAutospacing="1"/>
    </w:pPr>
    <w:rPr>
      <w:rFonts w:eastAsia="Times New Roman"/>
      <w:sz w:val="24"/>
    </w:rPr>
  </w:style>
  <w:style w:type="paragraph" w:customStyle="1" w:styleId="BodyA">
    <w:name w:val="Body A"/>
    <w:uiPriority w:val="99"/>
    <w:qFormat/>
    <w:rsid w:val="0087652C"/>
    <w:rPr>
      <w:rFonts w:ascii="Helvetica" w:eastAsia="ヒラギノ角ゴ Pro W3" w:hAnsi="Helvetica" w:cs="Times New Roman"/>
      <w:color w:val="000000"/>
      <w:szCs w:val="20"/>
    </w:rPr>
  </w:style>
  <w:style w:type="character" w:customStyle="1" w:styleId="StarredChar">
    <w:name w:val="Starred Char"/>
    <w:link w:val="Starred"/>
    <w:locked/>
    <w:rsid w:val="0087652C"/>
    <w:rPr>
      <w:rFonts w:ascii="Georgia" w:eastAsia="Times New Roman" w:hAnsi="Georgia"/>
      <w:b/>
      <w:caps/>
      <w:szCs w:val="28"/>
      <w:u w:val="single"/>
    </w:rPr>
  </w:style>
  <w:style w:type="paragraph" w:customStyle="1" w:styleId="Starred">
    <w:name w:val="Starred"/>
    <w:basedOn w:val="Normal"/>
    <w:link w:val="StarredChar"/>
    <w:qFormat/>
    <w:rsid w:val="0087652C"/>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87652C"/>
    <w:rPr>
      <w:rFonts w:ascii="Georgia" w:eastAsia="Times New Roman" w:hAnsi="Georgia"/>
      <w:b/>
      <w:caps/>
      <w:szCs w:val="28"/>
      <w:u w:val="single"/>
    </w:rPr>
  </w:style>
  <w:style w:type="paragraph" w:customStyle="1" w:styleId="NotStarred">
    <w:name w:val="NotStarred"/>
    <w:basedOn w:val="Normal"/>
    <w:link w:val="NotStarredChar"/>
    <w:qFormat/>
    <w:rsid w:val="0087652C"/>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87652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7652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7652C"/>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87652C"/>
    <w:rPr>
      <w:rFonts w:ascii="Georgia" w:eastAsia="Calibri" w:hAnsi="Georgia"/>
      <w:b/>
    </w:rPr>
  </w:style>
  <w:style w:type="paragraph" w:customStyle="1" w:styleId="H4Tag">
    <w:name w:val="H4 (Tag)"/>
    <w:basedOn w:val="Normal"/>
    <w:link w:val="H4TagChar1"/>
    <w:qFormat/>
    <w:rsid w:val="0087652C"/>
    <w:rPr>
      <w:rFonts w:ascii="Georgia" w:eastAsia="Calibri" w:hAnsi="Georgia" w:cstheme="minorBidi"/>
      <w:b/>
      <w:sz w:val="24"/>
    </w:rPr>
  </w:style>
  <w:style w:type="paragraph" w:customStyle="1" w:styleId="CM25">
    <w:name w:val="CM25"/>
    <w:basedOn w:val="Default"/>
    <w:next w:val="Default"/>
    <w:qFormat/>
    <w:rsid w:val="0087652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7652C"/>
    <w:rPr>
      <w:rFonts w:ascii="Georgia" w:hAnsi="Georgia"/>
      <w:b/>
    </w:rPr>
  </w:style>
  <w:style w:type="paragraph" w:customStyle="1" w:styleId="Debate-CardTagandCite-F6">
    <w:name w:val="Debate- Card Tag and Cite- F6"/>
    <w:basedOn w:val="Normal"/>
    <w:link w:val="Debate-CardTagandCite-F6Char"/>
    <w:qFormat/>
    <w:rsid w:val="0087652C"/>
    <w:pPr>
      <w:contextualSpacing/>
    </w:pPr>
    <w:rPr>
      <w:rFonts w:ascii="Georgia" w:hAnsi="Georgia" w:cstheme="minorBidi"/>
      <w:b/>
      <w:sz w:val="24"/>
    </w:rPr>
  </w:style>
  <w:style w:type="character" w:customStyle="1" w:styleId="CardtextChar4">
    <w:name w:val="Card text Char"/>
    <w:link w:val="Cardtext3"/>
    <w:locked/>
    <w:rsid w:val="0087652C"/>
    <w:rPr>
      <w:rFonts w:ascii="Arial Narrow" w:hAnsi="Arial Narrow"/>
      <w:u w:val="single"/>
    </w:rPr>
  </w:style>
  <w:style w:type="paragraph" w:customStyle="1" w:styleId="Cardtext3">
    <w:name w:val="Card text"/>
    <w:link w:val="CardtextChar4"/>
    <w:qFormat/>
    <w:rsid w:val="0087652C"/>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87652C"/>
    <w:rPr>
      <w:rFonts w:ascii="Georgia" w:eastAsia="Times New Roman" w:hAnsi="Georgia"/>
      <w:b/>
      <w:szCs w:val="28"/>
      <w:u w:val="single"/>
    </w:rPr>
  </w:style>
  <w:style w:type="paragraph" w:customStyle="1" w:styleId="NewHeading2">
    <w:name w:val="NewHeading2"/>
    <w:basedOn w:val="Normal"/>
    <w:link w:val="NewHeading2Char"/>
    <w:qFormat/>
    <w:rsid w:val="0087652C"/>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87652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7652C"/>
    <w:rPr>
      <w:rFonts w:eastAsia="Calibri"/>
    </w:rPr>
  </w:style>
  <w:style w:type="paragraph" w:customStyle="1" w:styleId="TagLine">
    <w:name w:val="Tag Line"/>
    <w:basedOn w:val="Normal"/>
    <w:next w:val="FullText"/>
    <w:uiPriority w:val="99"/>
    <w:qFormat/>
    <w:rsid w:val="0087652C"/>
    <w:rPr>
      <w:rFonts w:ascii="Arial Narrow" w:eastAsia="Times New Roman" w:hAnsi="Arial Narrow"/>
      <w:b/>
      <w:sz w:val="28"/>
    </w:rPr>
  </w:style>
  <w:style w:type="paragraph" w:customStyle="1" w:styleId="Card6pt">
    <w:name w:val="Card 6pt"/>
    <w:basedOn w:val="Normal"/>
    <w:uiPriority w:val="99"/>
    <w:qFormat/>
    <w:rsid w:val="0087652C"/>
    <w:pPr>
      <w:ind w:left="288" w:right="288"/>
    </w:pPr>
    <w:rPr>
      <w:rFonts w:eastAsia="Calibri"/>
      <w:color w:val="000000"/>
      <w:sz w:val="12"/>
      <w:szCs w:val="20"/>
    </w:rPr>
  </w:style>
  <w:style w:type="character" w:customStyle="1" w:styleId="FullCiteChar">
    <w:name w:val="Full Cite Char"/>
    <w:link w:val="FullCite"/>
    <w:locked/>
    <w:rsid w:val="0087652C"/>
    <w:rPr>
      <w:rFonts w:ascii="Garamond" w:eastAsia="Calibri" w:hAnsi="Garamond"/>
    </w:rPr>
  </w:style>
  <w:style w:type="paragraph" w:customStyle="1" w:styleId="FullCite">
    <w:name w:val="Full Cite"/>
    <w:basedOn w:val="Normal"/>
    <w:next w:val="Normal"/>
    <w:link w:val="FullCiteChar"/>
    <w:qFormat/>
    <w:rsid w:val="0087652C"/>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87652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7652C"/>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87652C"/>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87652C"/>
    <w:rPr>
      <w:rFonts w:ascii="Century Gothic" w:eastAsia="Times New Roman" w:hAnsi="Century Gothic"/>
    </w:rPr>
  </w:style>
  <w:style w:type="character" w:customStyle="1" w:styleId="StylecardThickunderlineChar">
    <w:name w:val="Style card + Thick underline Char"/>
    <w:link w:val="StylecardThickunderline"/>
    <w:locked/>
    <w:rsid w:val="0087652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7652C"/>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87652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7652C"/>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87652C"/>
    <w:pPr>
      <w:spacing w:after="200" w:line="276" w:lineRule="auto"/>
    </w:pPr>
    <w:rPr>
      <w:rFonts w:eastAsia="Calibri"/>
      <w:color w:val="auto"/>
      <w:sz w:val="22"/>
    </w:rPr>
  </w:style>
  <w:style w:type="paragraph" w:customStyle="1" w:styleId="font-null">
    <w:name w:val="font-null"/>
    <w:basedOn w:val="Normal"/>
    <w:uiPriority w:val="99"/>
    <w:qFormat/>
    <w:rsid w:val="0087652C"/>
    <w:pPr>
      <w:spacing w:before="100" w:beforeAutospacing="1" w:after="100" w:afterAutospacing="1"/>
    </w:pPr>
    <w:rPr>
      <w:rFonts w:eastAsia="Times New Roman"/>
      <w:sz w:val="24"/>
    </w:rPr>
  </w:style>
  <w:style w:type="paragraph" w:customStyle="1" w:styleId="rteindent1">
    <w:name w:val="rteindent1"/>
    <w:basedOn w:val="Normal"/>
    <w:uiPriority w:val="99"/>
    <w:qFormat/>
    <w:rsid w:val="0087652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7652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7652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7652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7652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7652C"/>
    <w:pPr>
      <w:spacing w:before="100" w:beforeAutospacing="1" w:after="100" w:afterAutospacing="1"/>
    </w:pPr>
    <w:rPr>
      <w:rFonts w:eastAsia="Times New Roman"/>
      <w:sz w:val="24"/>
    </w:rPr>
  </w:style>
  <w:style w:type="paragraph" w:customStyle="1" w:styleId="class">
    <w:name w:val="class"/>
    <w:basedOn w:val="Normal"/>
    <w:uiPriority w:val="99"/>
    <w:qFormat/>
    <w:rsid w:val="0087652C"/>
    <w:pPr>
      <w:spacing w:before="100" w:beforeAutospacing="1" w:after="100" w:afterAutospacing="1"/>
    </w:pPr>
    <w:rPr>
      <w:rFonts w:eastAsia="Times New Roman"/>
      <w:sz w:val="24"/>
    </w:rPr>
  </w:style>
  <w:style w:type="character" w:customStyle="1" w:styleId="blocktitleChar">
    <w:name w:val="block title Char"/>
    <w:link w:val="blocktitle0"/>
    <w:locked/>
    <w:rsid w:val="0087652C"/>
    <w:rPr>
      <w:rFonts w:ascii="Calibri" w:eastAsia="Calibri" w:hAnsi="Calibri" w:cs="Calibri"/>
      <w:b/>
      <w:caps/>
      <w:sz w:val="28"/>
      <w:szCs w:val="28"/>
      <w:lang w:val="es-ES"/>
    </w:rPr>
  </w:style>
  <w:style w:type="paragraph" w:customStyle="1" w:styleId="Pa6">
    <w:name w:val="Pa6"/>
    <w:basedOn w:val="Normal"/>
    <w:next w:val="Normal"/>
    <w:uiPriority w:val="99"/>
    <w:qFormat/>
    <w:rsid w:val="0087652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7652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7652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7652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7652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7652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7652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7652C"/>
    <w:rPr>
      <w:rFonts w:ascii="Georgia" w:eastAsia="SimSun" w:hAnsi="Georgia" w:cstheme="minorBidi"/>
      <w:b/>
      <w:bCs/>
      <w:sz w:val="24"/>
    </w:rPr>
  </w:style>
  <w:style w:type="paragraph" w:customStyle="1" w:styleId="summary">
    <w:name w:val="summary"/>
    <w:basedOn w:val="Normal"/>
    <w:uiPriority w:val="99"/>
    <w:qFormat/>
    <w:rsid w:val="0087652C"/>
    <w:pPr>
      <w:spacing w:before="100" w:beforeAutospacing="1" w:after="100" w:afterAutospacing="1"/>
    </w:pPr>
    <w:rPr>
      <w:rFonts w:eastAsia="Times New Roman"/>
      <w:sz w:val="24"/>
    </w:rPr>
  </w:style>
  <w:style w:type="paragraph" w:customStyle="1" w:styleId="Caption2">
    <w:name w:val="Caption2"/>
    <w:basedOn w:val="Normal"/>
    <w:uiPriority w:val="99"/>
    <w:qFormat/>
    <w:rsid w:val="0087652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7652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7652C"/>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87652C"/>
    <w:pPr>
      <w:jc w:val="center"/>
    </w:pPr>
    <w:rPr>
      <w:rFonts w:ascii="Book Antiqua" w:eastAsia="Times New Roman" w:hAnsi="Book Antiqua"/>
      <w:b/>
      <w:sz w:val="28"/>
    </w:rPr>
  </w:style>
  <w:style w:type="paragraph" w:customStyle="1" w:styleId="Little">
    <w:name w:val="Little"/>
    <w:basedOn w:val="Normal"/>
    <w:next w:val="Normal"/>
    <w:link w:val="LittleChar"/>
    <w:qFormat/>
    <w:rsid w:val="0087652C"/>
    <w:pPr>
      <w:ind w:left="288"/>
    </w:pPr>
    <w:rPr>
      <w:rFonts w:ascii="Garamond" w:eastAsia="Times New Roman" w:hAnsi="Garamond"/>
    </w:rPr>
  </w:style>
  <w:style w:type="paragraph" w:customStyle="1" w:styleId="AAAcard">
    <w:name w:val="AAAcard"/>
    <w:basedOn w:val="Normal"/>
    <w:uiPriority w:val="99"/>
    <w:qFormat/>
    <w:rsid w:val="0087652C"/>
    <w:pPr>
      <w:ind w:left="288" w:right="288"/>
    </w:pPr>
    <w:rPr>
      <w:rFonts w:eastAsia="Times New Roman"/>
    </w:rPr>
  </w:style>
  <w:style w:type="paragraph" w:customStyle="1" w:styleId="Caption3">
    <w:name w:val="Caption3"/>
    <w:basedOn w:val="Normal"/>
    <w:uiPriority w:val="99"/>
    <w:qFormat/>
    <w:rsid w:val="0087652C"/>
    <w:pPr>
      <w:spacing w:before="100" w:beforeAutospacing="1" w:after="100" w:afterAutospacing="1"/>
    </w:pPr>
    <w:rPr>
      <w:rFonts w:eastAsia="Times New Roman"/>
      <w:sz w:val="24"/>
    </w:rPr>
  </w:style>
  <w:style w:type="paragraph" w:customStyle="1" w:styleId="body-12-5">
    <w:name w:val="body-12-5"/>
    <w:basedOn w:val="Normal"/>
    <w:uiPriority w:val="99"/>
    <w:qFormat/>
    <w:rsid w:val="0087652C"/>
    <w:pPr>
      <w:spacing w:before="100" w:beforeAutospacing="1" w:after="100" w:afterAutospacing="1"/>
    </w:pPr>
    <w:rPr>
      <w:rFonts w:eastAsia="Times New Roman"/>
      <w:sz w:val="24"/>
    </w:rPr>
  </w:style>
  <w:style w:type="paragraph" w:customStyle="1" w:styleId="infuse">
    <w:name w:val="infuse"/>
    <w:basedOn w:val="Normal"/>
    <w:uiPriority w:val="99"/>
    <w:qFormat/>
    <w:rsid w:val="0087652C"/>
    <w:pPr>
      <w:spacing w:before="100" w:beforeAutospacing="1" w:after="100" w:afterAutospacing="1"/>
    </w:pPr>
    <w:rPr>
      <w:rFonts w:eastAsia="Times New Roman"/>
      <w:sz w:val="24"/>
    </w:rPr>
  </w:style>
  <w:style w:type="paragraph" w:customStyle="1" w:styleId="fontreg">
    <w:name w:val="font_reg"/>
    <w:basedOn w:val="Normal"/>
    <w:uiPriority w:val="99"/>
    <w:qFormat/>
    <w:rsid w:val="0087652C"/>
    <w:pPr>
      <w:spacing w:before="100" w:beforeAutospacing="1" w:after="100" w:afterAutospacing="1"/>
    </w:pPr>
    <w:rPr>
      <w:rFonts w:eastAsia="Times New Roman"/>
      <w:sz w:val="24"/>
    </w:rPr>
  </w:style>
  <w:style w:type="paragraph" w:customStyle="1" w:styleId="CITEF3">
    <w:name w:val="CITE F3"/>
    <w:uiPriority w:val="99"/>
    <w:qFormat/>
    <w:rsid w:val="0087652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87652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7652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7652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7652C"/>
    <w:pPr>
      <w:spacing w:after="200"/>
    </w:pPr>
    <w:rPr>
      <w:rFonts w:ascii="Calibri" w:eastAsia="Calibri" w:hAnsi="Calibri" w:cs="Times New Roman"/>
      <w:sz w:val="20"/>
      <w:szCs w:val="20"/>
      <w:u w:val="single"/>
    </w:rPr>
  </w:style>
  <w:style w:type="paragraph" w:customStyle="1" w:styleId="hotroute1">
    <w:name w:val="hot route!"/>
    <w:basedOn w:val="Normal"/>
    <w:qFormat/>
    <w:rsid w:val="0087652C"/>
    <w:pPr>
      <w:ind w:left="144"/>
    </w:pPr>
    <w:rPr>
      <w:rFonts w:ascii="Cambria" w:eastAsia="Calibri" w:hAnsi="Cambria"/>
      <w:sz w:val="24"/>
    </w:rPr>
  </w:style>
  <w:style w:type="paragraph" w:customStyle="1" w:styleId="FreeFormA">
    <w:name w:val="Free Form A"/>
    <w:autoRedefine/>
    <w:uiPriority w:val="99"/>
    <w:qFormat/>
    <w:rsid w:val="0087652C"/>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87652C"/>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87652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7652C"/>
    <w:rPr>
      <w:rFonts w:ascii="Times New Roman" w:eastAsia="Times New Roman" w:hAnsi="Times New Roman" w:cs="Times New Roman"/>
      <w:sz w:val="10"/>
    </w:rPr>
  </w:style>
  <w:style w:type="paragraph" w:customStyle="1" w:styleId="subheader">
    <w:name w:val="subheader"/>
    <w:basedOn w:val="Normal"/>
    <w:uiPriority w:val="99"/>
    <w:qFormat/>
    <w:rsid w:val="0087652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7652C"/>
    <w:pPr>
      <w:spacing w:before="100" w:beforeAutospacing="1" w:after="100" w:afterAutospacing="1"/>
    </w:pPr>
    <w:rPr>
      <w:rFonts w:eastAsia="Times New Roman"/>
      <w:sz w:val="24"/>
    </w:rPr>
  </w:style>
  <w:style w:type="paragraph" w:customStyle="1" w:styleId="more">
    <w:name w:val="more"/>
    <w:basedOn w:val="Normal"/>
    <w:uiPriority w:val="99"/>
    <w:qFormat/>
    <w:rsid w:val="0087652C"/>
    <w:pPr>
      <w:spacing w:before="100" w:beforeAutospacing="1" w:after="100" w:afterAutospacing="1"/>
    </w:pPr>
    <w:rPr>
      <w:rFonts w:eastAsia="Times New Roman"/>
      <w:sz w:val="24"/>
    </w:rPr>
  </w:style>
  <w:style w:type="paragraph" w:customStyle="1" w:styleId="story">
    <w:name w:val="story"/>
    <w:basedOn w:val="Normal"/>
    <w:uiPriority w:val="99"/>
    <w:qFormat/>
    <w:rsid w:val="0087652C"/>
    <w:pPr>
      <w:spacing w:before="100" w:beforeAutospacing="1" w:after="100" w:afterAutospacing="1"/>
    </w:pPr>
    <w:rPr>
      <w:rFonts w:eastAsia="Times New Roman"/>
      <w:sz w:val="24"/>
    </w:rPr>
  </w:style>
  <w:style w:type="paragraph" w:customStyle="1" w:styleId="H1numbered">
    <w:name w:val="H1 numbered"/>
    <w:basedOn w:val="Normal"/>
    <w:uiPriority w:val="99"/>
    <w:qFormat/>
    <w:rsid w:val="0087652C"/>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7652C"/>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7652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7652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7652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7652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7652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7652C"/>
    <w:pPr>
      <w:widowControl w:val="0"/>
      <w:spacing w:after="63"/>
    </w:pPr>
    <w:rPr>
      <w:rFonts w:ascii="Arial" w:hAnsi="Arial"/>
      <w:color w:val="auto"/>
    </w:rPr>
  </w:style>
  <w:style w:type="paragraph" w:customStyle="1" w:styleId="CM35">
    <w:name w:val="CM35"/>
    <w:basedOn w:val="Default"/>
    <w:next w:val="Default"/>
    <w:uiPriority w:val="99"/>
    <w:qFormat/>
    <w:rsid w:val="0087652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7652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7652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7652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7652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7652C"/>
    <w:rPr>
      <w:rFonts w:ascii="Georgia" w:hAnsi="Georgia"/>
      <w:sz w:val="24"/>
      <w:szCs w:val="24"/>
      <w:lang w:val="x-none" w:eastAsia="x-none"/>
    </w:rPr>
  </w:style>
  <w:style w:type="character" w:customStyle="1" w:styleId="StyleCards11ptUnderlineChar">
    <w:name w:val="Style Cards + 11 pt Underline Char"/>
    <w:link w:val="StyleCards11ptUnderline"/>
    <w:locked/>
    <w:rsid w:val="0087652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7652C"/>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87652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7652C"/>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7652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7652C"/>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87652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7652C"/>
    <w:rPr>
      <w:rFonts w:ascii="Georgia" w:hAnsi="Georgia" w:cstheme="minorBidi"/>
      <w:sz w:val="24"/>
      <w:lang w:val="x-none" w:eastAsia="x-none"/>
    </w:rPr>
  </w:style>
  <w:style w:type="character" w:customStyle="1" w:styleId="NormalFontChar">
    <w:name w:val="Normal Font Char"/>
    <w:link w:val="NormalFont"/>
    <w:locked/>
    <w:rsid w:val="0087652C"/>
    <w:rPr>
      <w:rFonts w:ascii="Times New Roman" w:eastAsia="Times New Roman" w:hAnsi="Times New Roman" w:cs="Times New Roman"/>
      <w:sz w:val="20"/>
      <w:szCs w:val="20"/>
    </w:rPr>
  </w:style>
  <w:style w:type="paragraph" w:customStyle="1" w:styleId="NormalFont">
    <w:name w:val="Normal Font"/>
    <w:link w:val="NormalFontChar"/>
    <w:qFormat/>
    <w:rsid w:val="0087652C"/>
    <w:rPr>
      <w:rFonts w:ascii="Times New Roman" w:eastAsia="Times New Roman" w:hAnsi="Times New Roman" w:cs="Times New Roman"/>
      <w:sz w:val="20"/>
      <w:szCs w:val="20"/>
    </w:rPr>
  </w:style>
  <w:style w:type="paragraph" w:customStyle="1" w:styleId="StyleSmall11pt">
    <w:name w:val="Style Small + 11 pt"/>
    <w:uiPriority w:val="99"/>
    <w:qFormat/>
    <w:rsid w:val="0087652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7652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7652C"/>
    <w:rPr>
      <w:u w:val="single"/>
      <w:lang w:val="x-none" w:eastAsia="x-none"/>
    </w:rPr>
  </w:style>
  <w:style w:type="character" w:customStyle="1" w:styleId="StyleNormalFont11ptBoldUnderlineChar">
    <w:name w:val="Style Normal Font + 11 pt Bold Underline Char"/>
    <w:link w:val="StyleNormalFont11ptBoldUnderline"/>
    <w:locked/>
    <w:rsid w:val="0087652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7652C"/>
    <w:rPr>
      <w:b/>
      <w:bCs/>
      <w:u w:val="single"/>
      <w:lang w:val="x-none" w:eastAsia="x-none"/>
    </w:rPr>
  </w:style>
  <w:style w:type="paragraph" w:customStyle="1" w:styleId="Smallfont0">
    <w:name w:val="Smallfont"/>
    <w:basedOn w:val="Normal"/>
    <w:uiPriority w:val="99"/>
    <w:qFormat/>
    <w:rsid w:val="0087652C"/>
    <w:rPr>
      <w:rFonts w:eastAsia="Times New Roman"/>
      <w:sz w:val="15"/>
    </w:rPr>
  </w:style>
  <w:style w:type="paragraph" w:customStyle="1" w:styleId="formatvorlage2">
    <w:name w:val="formatvorlage2"/>
    <w:basedOn w:val="Normal"/>
    <w:uiPriority w:val="99"/>
    <w:qFormat/>
    <w:rsid w:val="0087652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7652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7652C"/>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87652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7652C"/>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87652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7652C"/>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87652C"/>
    <w:pPr>
      <w:spacing w:before="100" w:beforeAutospacing="1" w:after="100" w:afterAutospacing="1"/>
    </w:pPr>
    <w:rPr>
      <w:rFonts w:eastAsia="Times New Roman"/>
      <w:sz w:val="24"/>
    </w:rPr>
  </w:style>
  <w:style w:type="paragraph" w:customStyle="1" w:styleId="i1">
    <w:name w:val="i1"/>
    <w:basedOn w:val="Normal"/>
    <w:uiPriority w:val="99"/>
    <w:qFormat/>
    <w:rsid w:val="0087652C"/>
    <w:pPr>
      <w:spacing w:before="100" w:beforeAutospacing="1" w:after="100" w:afterAutospacing="1"/>
    </w:pPr>
    <w:rPr>
      <w:rFonts w:eastAsia="Times New Roman"/>
      <w:sz w:val="24"/>
    </w:rPr>
  </w:style>
  <w:style w:type="paragraph" w:customStyle="1" w:styleId="question">
    <w:name w:val="question"/>
    <w:basedOn w:val="Normal"/>
    <w:uiPriority w:val="99"/>
    <w:qFormat/>
    <w:rsid w:val="0087652C"/>
    <w:pPr>
      <w:spacing w:before="100" w:beforeAutospacing="1" w:after="100" w:afterAutospacing="1"/>
    </w:pPr>
    <w:rPr>
      <w:rFonts w:eastAsia="Times New Roman"/>
      <w:sz w:val="24"/>
    </w:rPr>
  </w:style>
  <w:style w:type="paragraph" w:customStyle="1" w:styleId="bodycopy">
    <w:name w:val="bodycopy"/>
    <w:basedOn w:val="Normal"/>
    <w:uiPriority w:val="99"/>
    <w:qFormat/>
    <w:rsid w:val="0087652C"/>
    <w:pPr>
      <w:spacing w:before="100" w:beforeAutospacing="1" w:after="100" w:afterAutospacing="1"/>
    </w:pPr>
    <w:rPr>
      <w:rFonts w:eastAsia="Times New Roman"/>
      <w:sz w:val="24"/>
    </w:rPr>
  </w:style>
  <w:style w:type="paragraph" w:customStyle="1" w:styleId="Fifth">
    <w:name w:val="Fifth"/>
    <w:basedOn w:val="Normal"/>
    <w:link w:val="FifthChar"/>
    <w:qFormat/>
    <w:rsid w:val="0087652C"/>
    <w:rPr>
      <w:rFonts w:eastAsia="Calibri"/>
    </w:rPr>
  </w:style>
  <w:style w:type="paragraph" w:customStyle="1" w:styleId="NoteLevel22">
    <w:name w:val="Note Level 22"/>
    <w:basedOn w:val="Normal"/>
    <w:next w:val="Normal"/>
    <w:uiPriority w:val="99"/>
    <w:qFormat/>
    <w:rsid w:val="0087652C"/>
    <w:pPr>
      <w:keepNext/>
      <w:ind w:left="288" w:right="288"/>
    </w:pPr>
    <w:rPr>
      <w:rFonts w:eastAsia="MS Gothic"/>
      <w:szCs w:val="20"/>
    </w:rPr>
  </w:style>
  <w:style w:type="paragraph" w:customStyle="1" w:styleId="wp-caption-text">
    <w:name w:val="wp-caption-text"/>
    <w:basedOn w:val="Normal"/>
    <w:qFormat/>
    <w:rsid w:val="0087652C"/>
    <w:pPr>
      <w:spacing w:before="100" w:beforeAutospacing="1" w:after="100" w:afterAutospacing="1"/>
    </w:pPr>
    <w:rPr>
      <w:rFonts w:eastAsia="Times New Roman"/>
      <w:sz w:val="24"/>
    </w:rPr>
  </w:style>
  <w:style w:type="paragraph" w:customStyle="1" w:styleId="svarticle">
    <w:name w:val="svarticle"/>
    <w:basedOn w:val="Normal"/>
    <w:uiPriority w:val="99"/>
    <w:qFormat/>
    <w:rsid w:val="0087652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7652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7652C"/>
    <w:pPr>
      <w:spacing w:before="100" w:beforeAutospacing="1" w:after="100" w:afterAutospacing="1"/>
    </w:pPr>
  </w:style>
  <w:style w:type="paragraph" w:customStyle="1" w:styleId="description">
    <w:name w:val="description"/>
    <w:basedOn w:val="Normal"/>
    <w:uiPriority w:val="99"/>
    <w:qFormat/>
    <w:rsid w:val="0087652C"/>
    <w:pPr>
      <w:spacing w:before="100" w:beforeAutospacing="1" w:after="100" w:afterAutospacing="1"/>
    </w:pPr>
  </w:style>
  <w:style w:type="paragraph" w:customStyle="1" w:styleId="graf">
    <w:name w:val="graf"/>
    <w:basedOn w:val="Normal"/>
    <w:uiPriority w:val="99"/>
    <w:qFormat/>
    <w:rsid w:val="0087652C"/>
    <w:pPr>
      <w:spacing w:before="100" w:beforeAutospacing="1" w:after="100" w:afterAutospacing="1"/>
    </w:pPr>
  </w:style>
  <w:style w:type="paragraph" w:customStyle="1" w:styleId="column">
    <w:name w:val="column"/>
    <w:basedOn w:val="Normal"/>
    <w:uiPriority w:val="99"/>
    <w:qFormat/>
    <w:rsid w:val="0087652C"/>
    <w:pPr>
      <w:spacing w:before="100" w:beforeAutospacing="1" w:after="100" w:afterAutospacing="1"/>
    </w:pPr>
  </w:style>
  <w:style w:type="paragraph" w:customStyle="1" w:styleId="recirc-container">
    <w:name w:val="recirc-container"/>
    <w:basedOn w:val="Normal"/>
    <w:uiPriority w:val="99"/>
    <w:qFormat/>
    <w:rsid w:val="0087652C"/>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7652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7652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7652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7652C"/>
    <w:rPr>
      <w:rFonts w:ascii="Georgia" w:hAnsi="Georgia" w:hint="default"/>
      <w:i/>
      <w:iCs/>
      <w:color w:val="808080"/>
    </w:rPr>
  </w:style>
  <w:style w:type="character" w:customStyle="1" w:styleId="cardchar00">
    <w:name w:val="cardchar0"/>
    <w:basedOn w:val="DefaultParagraphFont"/>
    <w:rsid w:val="0087652C"/>
  </w:style>
  <w:style w:type="character" w:customStyle="1" w:styleId="UnderlineNon-bold">
    <w:name w:val="Underline Non - bold"/>
    <w:rsid w:val="0087652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7652C"/>
  </w:style>
  <w:style w:type="character" w:customStyle="1" w:styleId="StyleHeading4UnderlinedsmalltextGaramondChar">
    <w:name w:val="Style Heading 4Underlinedsmall text + Garamond Char"/>
    <w:link w:val="StyleHeading4UnderlinedsmalltextGaramond"/>
    <w:locked/>
    <w:rsid w:val="0087652C"/>
    <w:rPr>
      <w:rFonts w:ascii="Calibri" w:hAnsi="Calibri" w:cs="Calibri"/>
      <w:sz w:val="22"/>
    </w:rPr>
  </w:style>
  <w:style w:type="character" w:customStyle="1" w:styleId="Heading5Char2">
    <w:name w:val="Heading 5 Char2"/>
    <w:rsid w:val="0087652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7652C"/>
    <w:rPr>
      <w:rFonts w:ascii="Arial" w:hAnsi="Arial" w:cs="Arial"/>
      <w:vanish/>
      <w:sz w:val="16"/>
      <w:szCs w:val="16"/>
    </w:rPr>
  </w:style>
  <w:style w:type="paragraph" w:styleId="z-TopofForm">
    <w:name w:val="HTML Top of Form"/>
    <w:basedOn w:val="Normal"/>
    <w:next w:val="Normal"/>
    <w:link w:val="z-TopofFormChar"/>
    <w:hidden/>
    <w:uiPriority w:val="99"/>
    <w:unhideWhenUsed/>
    <w:rsid w:val="0087652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7652C"/>
    <w:rPr>
      <w:rFonts w:ascii="Arial" w:hAnsi="Arial" w:cs="Arial"/>
      <w:vanish/>
      <w:sz w:val="16"/>
      <w:szCs w:val="16"/>
    </w:rPr>
  </w:style>
  <w:style w:type="character" w:customStyle="1" w:styleId="z-BottomofFormChar">
    <w:name w:val="z-Bottom of Form Char"/>
    <w:basedOn w:val="DefaultParagraphFont"/>
    <w:link w:val="z-BottomofForm"/>
    <w:uiPriority w:val="99"/>
    <w:rsid w:val="0087652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7652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7652C"/>
    <w:rPr>
      <w:rFonts w:ascii="Arial" w:hAnsi="Arial" w:cs="Arial"/>
      <w:vanish/>
      <w:sz w:val="16"/>
      <w:szCs w:val="16"/>
    </w:rPr>
  </w:style>
  <w:style w:type="character" w:customStyle="1" w:styleId="Style2CharChar">
    <w:name w:val="Style2 Char Char"/>
    <w:rsid w:val="0087652C"/>
    <w:rPr>
      <w:u w:val="thick"/>
      <w:lang w:val="en-US" w:eastAsia="en-US" w:bidi="ar-SA"/>
    </w:rPr>
  </w:style>
  <w:style w:type="character" w:customStyle="1" w:styleId="authordate1">
    <w:name w:val="authordate"/>
    <w:rsid w:val="0087652C"/>
  </w:style>
  <w:style w:type="character" w:customStyle="1" w:styleId="underline0">
    <w:name w:val="%underline"/>
    <w:rsid w:val="0087652C"/>
    <w:rPr>
      <w:rFonts w:ascii="Times New Roman" w:hAnsi="Times New Roman" w:cs="Times New Roman" w:hint="default"/>
      <w:strike w:val="0"/>
      <w:dstrike w:val="0"/>
      <w:sz w:val="16"/>
      <w:u w:val="none"/>
      <w:effect w:val="none"/>
    </w:rPr>
  </w:style>
  <w:style w:type="character" w:customStyle="1" w:styleId="AUNDERLINE0">
    <w:name w:val="AUNDERLINE"/>
    <w:qFormat/>
    <w:rsid w:val="0087652C"/>
    <w:rPr>
      <w:rFonts w:ascii="Times New Roman" w:hAnsi="Times New Roman" w:cs="Times New Roman" w:hint="default"/>
      <w:sz w:val="20"/>
      <w:u w:val="single"/>
    </w:rPr>
  </w:style>
  <w:style w:type="character" w:customStyle="1" w:styleId="UnderlinedCharChar">
    <w:name w:val="Underlined Char Char"/>
    <w:rsid w:val="0087652C"/>
    <w:rPr>
      <w:rFonts w:ascii="Garamond" w:hAnsi="Garamond" w:hint="default"/>
      <w:szCs w:val="28"/>
      <w:u w:val="single"/>
      <w:lang w:val="en-US" w:eastAsia="en-US" w:bidi="ar-SA"/>
    </w:rPr>
  </w:style>
  <w:style w:type="character" w:customStyle="1" w:styleId="slug-doi">
    <w:name w:val="slug-doi"/>
    <w:basedOn w:val="DefaultParagraphFont"/>
    <w:rsid w:val="0087652C"/>
  </w:style>
  <w:style w:type="character" w:customStyle="1" w:styleId="af">
    <w:name w:val="af"/>
    <w:basedOn w:val="DefaultParagraphFont"/>
    <w:rsid w:val="0087652C"/>
  </w:style>
  <w:style w:type="character" w:customStyle="1" w:styleId="ab">
    <w:name w:val="ab"/>
    <w:basedOn w:val="DefaultParagraphFont"/>
    <w:rsid w:val="0087652C"/>
  </w:style>
  <w:style w:type="character" w:customStyle="1" w:styleId="em">
    <w:name w:val="em"/>
    <w:basedOn w:val="DefaultParagraphFont"/>
    <w:rsid w:val="0087652C"/>
  </w:style>
  <w:style w:type="character" w:customStyle="1" w:styleId="au">
    <w:name w:val="au"/>
    <w:basedOn w:val="DefaultParagraphFont"/>
    <w:rsid w:val="0087652C"/>
  </w:style>
  <w:style w:type="character" w:customStyle="1" w:styleId="ti">
    <w:name w:val="ti"/>
    <w:basedOn w:val="DefaultParagraphFont"/>
    <w:rsid w:val="0087652C"/>
  </w:style>
  <w:style w:type="character" w:customStyle="1" w:styleId="subheadblue">
    <w:name w:val="subhead_blue"/>
    <w:basedOn w:val="DefaultParagraphFont"/>
    <w:rsid w:val="0087652C"/>
  </w:style>
  <w:style w:type="character" w:customStyle="1" w:styleId="affiliation">
    <w:name w:val="affiliation"/>
    <w:basedOn w:val="DefaultParagraphFont"/>
    <w:rsid w:val="0087652C"/>
  </w:style>
  <w:style w:type="character" w:customStyle="1" w:styleId="slug-doi-wrapper">
    <w:name w:val="slug-doi-wrapper"/>
    <w:basedOn w:val="DefaultParagraphFont"/>
    <w:rsid w:val="0087652C"/>
  </w:style>
  <w:style w:type="character" w:customStyle="1" w:styleId="slug-metadata-noteahead-of-print">
    <w:name w:val="slug-metadata-note ahead-of-print"/>
    <w:basedOn w:val="DefaultParagraphFont"/>
    <w:rsid w:val="0087652C"/>
  </w:style>
  <w:style w:type="character" w:customStyle="1" w:styleId="slug-ahead-of-print-date">
    <w:name w:val="slug-ahead-of-print-date"/>
    <w:basedOn w:val="DefaultParagraphFont"/>
    <w:rsid w:val="0087652C"/>
  </w:style>
  <w:style w:type="character" w:customStyle="1" w:styleId="medium-bold">
    <w:name w:val="medium-bold"/>
    <w:basedOn w:val="DefaultParagraphFont"/>
    <w:rsid w:val="0087652C"/>
  </w:style>
  <w:style w:type="character" w:customStyle="1" w:styleId="updated-short-citation">
    <w:name w:val="updated-short-citation"/>
    <w:basedOn w:val="DefaultParagraphFont"/>
    <w:rsid w:val="0087652C"/>
  </w:style>
  <w:style w:type="character" w:customStyle="1" w:styleId="goohl0">
    <w:name w:val="goohl0"/>
    <w:basedOn w:val="DefaultParagraphFont"/>
    <w:rsid w:val="0087652C"/>
  </w:style>
  <w:style w:type="character" w:customStyle="1" w:styleId="CharChar6">
    <w:name w:val="Char Char6"/>
    <w:rsid w:val="0087652C"/>
    <w:rPr>
      <w:rFonts w:ascii="Arial" w:hAnsi="Arial" w:cs="Arial" w:hint="default"/>
      <w:bCs/>
      <w:sz w:val="16"/>
      <w:szCs w:val="26"/>
      <w:lang w:val="en-US" w:eastAsia="en-US" w:bidi="ar-SA"/>
    </w:rPr>
  </w:style>
  <w:style w:type="character" w:customStyle="1" w:styleId="TagCharChar1">
    <w:name w:val="Tag Char Char1"/>
    <w:rsid w:val="0087652C"/>
    <w:rPr>
      <w:b/>
      <w:bCs w:val="0"/>
      <w:sz w:val="24"/>
      <w:szCs w:val="24"/>
      <w:lang w:val="en-US" w:eastAsia="en-US" w:bidi="ar-SA"/>
    </w:rPr>
  </w:style>
  <w:style w:type="character" w:customStyle="1" w:styleId="12TimesNewRoman">
    <w:name w:val="12 Times New Roman"/>
    <w:rsid w:val="0087652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7652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7652C"/>
    <w:rPr>
      <w:rFonts w:ascii="Times New Roman" w:hAnsi="Times New Roman" w:cs="Times New Roman" w:hint="default"/>
      <w:strike w:val="0"/>
      <w:dstrike w:val="0"/>
      <w:sz w:val="14"/>
      <w:u w:val="none"/>
      <w:effect w:val="none"/>
    </w:rPr>
  </w:style>
  <w:style w:type="character" w:customStyle="1" w:styleId="F8-UnderlineBold">
    <w:name w:val="F8 - Underline/Bold"/>
    <w:rsid w:val="0087652C"/>
    <w:rPr>
      <w:rFonts w:ascii="Times New Roman" w:hAnsi="Times New Roman" w:cs="Times New Roman" w:hint="default"/>
      <w:b/>
      <w:bCs w:val="0"/>
      <w:sz w:val="20"/>
      <w:u w:val="single"/>
    </w:rPr>
  </w:style>
  <w:style w:type="character" w:customStyle="1" w:styleId="F7-SmallFont">
    <w:name w:val="F7 - Small Font"/>
    <w:rsid w:val="0087652C"/>
    <w:rPr>
      <w:rFonts w:ascii="Times New Roman" w:hAnsi="Times New Roman" w:cs="Times New Roman" w:hint="default"/>
      <w:sz w:val="14"/>
    </w:rPr>
  </w:style>
  <w:style w:type="character" w:customStyle="1" w:styleId="Brief-Bold">
    <w:name w:val="Brief - Bold"/>
    <w:rsid w:val="0087652C"/>
    <w:rPr>
      <w:rFonts w:ascii="Times New Roman" w:hAnsi="Times New Roman" w:cs="Times New Roman" w:hint="default"/>
      <w:b/>
      <w:bCs w:val="0"/>
    </w:rPr>
  </w:style>
  <w:style w:type="character" w:customStyle="1" w:styleId="Card-Underline">
    <w:name w:val="Card - Underline"/>
    <w:rsid w:val="0087652C"/>
    <w:rPr>
      <w:rFonts w:ascii="Times New Roman" w:hAnsi="Times New Roman" w:cs="Times New Roman" w:hint="default"/>
      <w:u w:val="single"/>
    </w:rPr>
  </w:style>
  <w:style w:type="character" w:customStyle="1" w:styleId="beriefunderline">
    <w:name w:val="berief = underline"/>
    <w:rsid w:val="0087652C"/>
    <w:rPr>
      <w:rFonts w:ascii="Times New Roman" w:eastAsia="Times New Roman" w:hAnsi="Times New Roman" w:cs="Times New Roman" w:hint="default"/>
      <w:sz w:val="20"/>
      <w:u w:val="single"/>
    </w:rPr>
  </w:style>
  <w:style w:type="character" w:customStyle="1" w:styleId="BoldText10pt">
    <w:name w:val="Bold Text 10 pt"/>
    <w:rsid w:val="0087652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87652C"/>
    <w:rPr>
      <w:i/>
      <w:iCs w:val="0"/>
    </w:rPr>
  </w:style>
  <w:style w:type="character" w:customStyle="1" w:styleId="eoeaheader">
    <w:name w:val="eoea_header"/>
    <w:basedOn w:val="DefaultParagraphFont"/>
    <w:rsid w:val="0087652C"/>
  </w:style>
  <w:style w:type="character" w:customStyle="1" w:styleId="SC4208902">
    <w:name w:val="SC.4.208902"/>
    <w:rsid w:val="0087652C"/>
    <w:rPr>
      <w:rFonts w:ascii="Century" w:hAnsi="Century" w:cs="Century" w:hint="default"/>
      <w:color w:val="000000"/>
      <w:sz w:val="22"/>
      <w:szCs w:val="22"/>
    </w:rPr>
  </w:style>
  <w:style w:type="character" w:customStyle="1" w:styleId="SC4208915">
    <w:name w:val="SC.4.208915"/>
    <w:rsid w:val="0087652C"/>
    <w:rPr>
      <w:rFonts w:ascii="Century" w:hAnsi="Century" w:cs="Century" w:hint="default"/>
      <w:color w:val="000000"/>
      <w:sz w:val="13"/>
      <w:szCs w:val="13"/>
    </w:rPr>
  </w:style>
  <w:style w:type="character" w:customStyle="1" w:styleId="SC273764">
    <w:name w:val="SC.2.73764"/>
    <w:rsid w:val="0087652C"/>
    <w:rPr>
      <w:rFonts w:ascii="Century" w:hAnsi="Century" w:cs="Century" w:hint="default"/>
      <w:color w:val="000000"/>
      <w:sz w:val="72"/>
      <w:szCs w:val="72"/>
    </w:rPr>
  </w:style>
  <w:style w:type="character" w:customStyle="1" w:styleId="SC273779">
    <w:name w:val="SC.2.73779"/>
    <w:rsid w:val="0087652C"/>
    <w:rPr>
      <w:rFonts w:ascii="Century" w:hAnsi="Century" w:cs="Century" w:hint="default"/>
      <w:color w:val="000000"/>
      <w:sz w:val="40"/>
      <w:szCs w:val="40"/>
    </w:rPr>
  </w:style>
  <w:style w:type="character" w:customStyle="1" w:styleId="SC273763">
    <w:name w:val="SC.2.73763"/>
    <w:rsid w:val="0087652C"/>
    <w:rPr>
      <w:rFonts w:ascii="Century" w:hAnsi="Century" w:cs="Century" w:hint="default"/>
      <w:b/>
      <w:bCs/>
      <w:color w:val="000000"/>
    </w:rPr>
  </w:style>
  <w:style w:type="character" w:customStyle="1" w:styleId="SC4208910">
    <w:name w:val="SC.4.208910"/>
    <w:rsid w:val="0087652C"/>
    <w:rPr>
      <w:rFonts w:ascii="Century" w:hAnsi="Century" w:cs="Century" w:hint="default"/>
      <w:color w:val="000000"/>
      <w:sz w:val="28"/>
      <w:szCs w:val="28"/>
    </w:rPr>
  </w:style>
  <w:style w:type="character" w:customStyle="1" w:styleId="SC4208911">
    <w:name w:val="SC.4.208911"/>
    <w:rsid w:val="0087652C"/>
    <w:rPr>
      <w:rFonts w:ascii="Century" w:hAnsi="Century" w:cs="Century" w:hint="default"/>
      <w:color w:val="000000"/>
    </w:rPr>
  </w:style>
  <w:style w:type="character" w:customStyle="1" w:styleId="articlesubtitle">
    <w:name w:val="article_sub_title"/>
    <w:basedOn w:val="DefaultParagraphFont"/>
    <w:rsid w:val="0087652C"/>
  </w:style>
  <w:style w:type="character" w:customStyle="1" w:styleId="newsdate2">
    <w:name w:val="news_date2"/>
    <w:basedOn w:val="DefaultParagraphFont"/>
    <w:rsid w:val="0087652C"/>
  </w:style>
  <w:style w:type="character" w:customStyle="1" w:styleId="readarticleheader">
    <w:name w:val="readarticleheader"/>
    <w:basedOn w:val="DefaultParagraphFont"/>
    <w:rsid w:val="0087652C"/>
  </w:style>
  <w:style w:type="character" w:customStyle="1" w:styleId="UnderlineChar20">
    <w:name w:val="Underline Char2"/>
    <w:rsid w:val="0087652C"/>
    <w:rPr>
      <w:rFonts w:ascii="Trebuchet MS" w:hAnsi="Trebuchet MS" w:hint="default"/>
      <w:u w:val="thick"/>
      <w:lang w:val="en-US" w:eastAsia="zh-CN" w:bidi="ar-SA"/>
    </w:rPr>
  </w:style>
  <w:style w:type="character" w:customStyle="1" w:styleId="BoldUnderliningChar">
    <w:name w:val="Bold Underlining Char"/>
    <w:rsid w:val="0087652C"/>
    <w:rPr>
      <w:rFonts w:ascii="Arial Narrow" w:eastAsia="Times New Roman" w:hAnsi="Arial Narrow" w:hint="default"/>
      <w:b/>
      <w:bCs w:val="0"/>
      <w:szCs w:val="24"/>
      <w:u w:val="single"/>
      <w:lang w:val="en-GB" w:eastAsia="en-US" w:bidi="ar-SA"/>
    </w:rPr>
  </w:style>
  <w:style w:type="character" w:customStyle="1" w:styleId="medium-normal1">
    <w:name w:val="medium-normal1"/>
    <w:rsid w:val="0087652C"/>
    <w:rPr>
      <w:rFonts w:ascii="Arial" w:hAnsi="Arial" w:cs="Arial" w:hint="default"/>
      <w:b w:val="0"/>
      <w:bCs w:val="0"/>
      <w:i w:val="0"/>
      <w:iCs w:val="0"/>
      <w:sz w:val="20"/>
      <w:szCs w:val="20"/>
    </w:rPr>
  </w:style>
  <w:style w:type="character" w:customStyle="1" w:styleId="UnderlinedCardChar0">
    <w:name w:val="Underlined Card Char"/>
    <w:rsid w:val="0087652C"/>
    <w:rPr>
      <w:rFonts w:ascii="Palatino Linotype" w:hAnsi="Palatino Linotype" w:hint="default"/>
      <w:u w:val="single"/>
      <w:lang w:val="en-US" w:eastAsia="en-US" w:bidi="ar-SA"/>
    </w:rPr>
  </w:style>
  <w:style w:type="character" w:customStyle="1" w:styleId="char">
    <w:name w:val="char"/>
    <w:basedOn w:val="DefaultParagraphFont"/>
    <w:rsid w:val="0087652C"/>
  </w:style>
  <w:style w:type="character" w:customStyle="1" w:styleId="UnderlineCharCharCharCharCharChar">
    <w:name w:val="Underline Char Char Char Char Char Char"/>
    <w:rsid w:val="0087652C"/>
    <w:rPr>
      <w:rFonts w:ascii="Arial Narrow" w:hAnsi="Arial Narrow" w:hint="default"/>
      <w:szCs w:val="24"/>
      <w:u w:val="single"/>
      <w:lang w:val="en-US" w:eastAsia="en-US" w:bidi="ar-SA"/>
    </w:rPr>
  </w:style>
  <w:style w:type="character" w:customStyle="1" w:styleId="klink">
    <w:name w:val="klink"/>
    <w:basedOn w:val="DefaultParagraphFont"/>
    <w:rsid w:val="0087652C"/>
  </w:style>
  <w:style w:type="character" w:customStyle="1" w:styleId="date10">
    <w:name w:val="date1"/>
    <w:basedOn w:val="DefaultParagraphFont"/>
    <w:rsid w:val="0087652C"/>
  </w:style>
  <w:style w:type="character" w:customStyle="1" w:styleId="bolding1">
    <w:name w:val="bolding1"/>
    <w:rsid w:val="0087652C"/>
    <w:rPr>
      <w:b/>
      <w:bCs/>
    </w:rPr>
  </w:style>
  <w:style w:type="character" w:customStyle="1" w:styleId="bookoptions1">
    <w:name w:val="book_options1"/>
    <w:rsid w:val="0087652C"/>
    <w:rPr>
      <w:b/>
      <w:bCs/>
      <w:color w:val="333366"/>
    </w:rPr>
  </w:style>
  <w:style w:type="character" w:customStyle="1" w:styleId="descriptionblock">
    <w:name w:val="description block"/>
    <w:basedOn w:val="DefaultParagraphFont"/>
    <w:rsid w:val="0087652C"/>
  </w:style>
  <w:style w:type="character" w:customStyle="1" w:styleId="detailsboxblock">
    <w:name w:val="detailsbox block"/>
    <w:basedOn w:val="DefaultParagraphFont"/>
    <w:rsid w:val="0087652C"/>
  </w:style>
  <w:style w:type="character" w:customStyle="1" w:styleId="Char3">
    <w:name w:val="Char3"/>
    <w:rsid w:val="0087652C"/>
    <w:rPr>
      <w:rFonts w:ascii="Arial" w:hAnsi="Arial" w:cs="Arial" w:hint="default"/>
      <w:bCs/>
      <w:u w:val="thick"/>
      <w:lang w:val="en-US" w:eastAsia="en-US" w:bidi="ar-SA"/>
    </w:rPr>
  </w:style>
  <w:style w:type="character" w:customStyle="1" w:styleId="texto11">
    <w:name w:val="texto11"/>
    <w:rsid w:val="0087652C"/>
    <w:rPr>
      <w:rFonts w:ascii="Arial" w:hAnsi="Arial" w:cs="Arial" w:hint="default"/>
      <w:b w:val="0"/>
      <w:bCs w:val="0"/>
      <w:i w:val="0"/>
      <w:iCs w:val="0"/>
      <w:caps w:val="0"/>
      <w:color w:val="000000"/>
      <w:sz w:val="26"/>
      <w:szCs w:val="26"/>
    </w:rPr>
  </w:style>
  <w:style w:type="character" w:customStyle="1" w:styleId="CardTagChar">
    <w:name w:val="Card Tag Char"/>
    <w:rsid w:val="0087652C"/>
    <w:rPr>
      <w:rFonts w:ascii="Arial Narrow" w:hAnsi="Arial Narrow" w:hint="default"/>
      <w:b/>
      <w:bCs w:val="0"/>
      <w:sz w:val="24"/>
      <w:szCs w:val="24"/>
      <w:lang w:val="en-US" w:eastAsia="en-US" w:bidi="ar-SA"/>
    </w:rPr>
  </w:style>
  <w:style w:type="character" w:customStyle="1" w:styleId="DebateCiteCharCharChar">
    <w:name w:val="Debate Cite Char Char Char"/>
    <w:rsid w:val="0087652C"/>
    <w:rPr>
      <w:b/>
      <w:bCs w:val="0"/>
      <w:sz w:val="32"/>
      <w:szCs w:val="32"/>
      <w:lang w:val="en-US" w:eastAsia="en-US" w:bidi="ar-SA"/>
    </w:rPr>
  </w:style>
  <w:style w:type="character" w:customStyle="1" w:styleId="TagChar3">
    <w:name w:val="Tag Char3"/>
    <w:rsid w:val="0087652C"/>
    <w:rPr>
      <w:rFonts w:ascii="Palatino Linotype" w:hAnsi="Palatino Linotype" w:hint="default"/>
      <w:b/>
      <w:bCs w:val="0"/>
      <w:sz w:val="24"/>
      <w:szCs w:val="24"/>
      <w:lang w:val="en-US" w:eastAsia="en-US" w:bidi="ar-SA"/>
    </w:rPr>
  </w:style>
  <w:style w:type="character" w:customStyle="1" w:styleId="TagandCiteChar">
    <w:name w:val="Tag and Cite Char"/>
    <w:rsid w:val="0087652C"/>
    <w:rPr>
      <w:color w:val="333333"/>
      <w:sz w:val="22"/>
      <w:szCs w:val="22"/>
      <w:lang w:val="en-US" w:eastAsia="en-US" w:bidi="ar-SA"/>
    </w:rPr>
  </w:style>
  <w:style w:type="character" w:customStyle="1" w:styleId="Style10ptBold">
    <w:name w:val="Style 10 pt Bold"/>
    <w:rsid w:val="0087652C"/>
    <w:rPr>
      <w:b/>
      <w:bCs/>
      <w:sz w:val="20"/>
    </w:rPr>
  </w:style>
  <w:style w:type="character" w:customStyle="1" w:styleId="text9">
    <w:name w:val="text9"/>
    <w:basedOn w:val="DefaultParagraphFont"/>
    <w:rsid w:val="0087652C"/>
  </w:style>
  <w:style w:type="character" w:customStyle="1" w:styleId="text21">
    <w:name w:val="text21"/>
    <w:basedOn w:val="DefaultParagraphFont"/>
    <w:rsid w:val="0087652C"/>
  </w:style>
  <w:style w:type="character" w:customStyle="1" w:styleId="text19">
    <w:name w:val="text19"/>
    <w:basedOn w:val="DefaultParagraphFont"/>
    <w:rsid w:val="0087652C"/>
  </w:style>
  <w:style w:type="character" w:customStyle="1" w:styleId="term2">
    <w:name w:val="term2"/>
    <w:rsid w:val="0087652C"/>
    <w:rPr>
      <w:b/>
      <w:bCs/>
    </w:rPr>
  </w:style>
  <w:style w:type="character" w:customStyle="1" w:styleId="pmterms12">
    <w:name w:val="pmterms12"/>
    <w:rsid w:val="0087652C"/>
    <w:rPr>
      <w:b/>
      <w:bCs/>
      <w:i w:val="0"/>
      <w:iCs w:val="0"/>
      <w:color w:val="000000"/>
    </w:rPr>
  </w:style>
  <w:style w:type="character" w:customStyle="1" w:styleId="ToReadChar">
    <w:name w:val="To Read Char"/>
    <w:rsid w:val="0087652C"/>
    <w:rPr>
      <w:rFonts w:ascii="Verdana" w:hAnsi="Verdana" w:hint="default"/>
      <w:b/>
      <w:bCs w:val="0"/>
      <w:szCs w:val="24"/>
      <w:u w:val="single"/>
      <w:lang w:val="en-US" w:eastAsia="en-US" w:bidi="ar-SA"/>
    </w:rPr>
  </w:style>
  <w:style w:type="character" w:customStyle="1" w:styleId="ToReadCharChar">
    <w:name w:val="To Read Char Char"/>
    <w:rsid w:val="0087652C"/>
    <w:rPr>
      <w:rFonts w:ascii="Verdana" w:hAnsi="Verdana" w:hint="default"/>
      <w:b/>
      <w:bCs w:val="0"/>
      <w:szCs w:val="24"/>
      <w:u w:val="single"/>
      <w:lang w:val="en-US" w:eastAsia="en-US" w:bidi="ar-SA"/>
    </w:rPr>
  </w:style>
  <w:style w:type="character" w:customStyle="1" w:styleId="bio">
    <w:name w:val="bio"/>
    <w:basedOn w:val="DefaultParagraphFont"/>
    <w:rsid w:val="0087652C"/>
  </w:style>
  <w:style w:type="character" w:customStyle="1" w:styleId="storytextstyle">
    <w:name w:val="storytextstyle"/>
    <w:basedOn w:val="DefaultParagraphFont"/>
    <w:rsid w:val="0087652C"/>
  </w:style>
  <w:style w:type="character" w:customStyle="1" w:styleId="cardunderlinedCharChar">
    <w:name w:val="card underlined Char Char"/>
    <w:rsid w:val="0087652C"/>
    <w:rPr>
      <w:rFonts w:ascii="Arial" w:hAnsi="Arial" w:cs="Arial" w:hint="default"/>
      <w:sz w:val="22"/>
      <w:szCs w:val="24"/>
      <w:u w:val="single"/>
      <w:lang w:val="en-US" w:eastAsia="en-US" w:bidi="ar-SA"/>
    </w:rPr>
  </w:style>
  <w:style w:type="character" w:customStyle="1" w:styleId="Style2Char0">
    <w:name w:val="Style2 Char"/>
    <w:rsid w:val="0087652C"/>
    <w:rPr>
      <w:rFonts w:ascii="Book Antiqua" w:hAnsi="Book Antiqua" w:hint="default"/>
      <w:u w:val="thick"/>
      <w:lang w:val="en-US" w:eastAsia="en-US" w:bidi="ar-SA"/>
    </w:rPr>
  </w:style>
  <w:style w:type="character" w:customStyle="1" w:styleId="Style2Char1">
    <w:name w:val="Style2 Char1"/>
    <w:rsid w:val="0087652C"/>
    <w:rPr>
      <w:rFonts w:ascii="Book Antiqua" w:hAnsi="Book Antiqua" w:hint="default"/>
      <w:szCs w:val="24"/>
      <w:u w:val="thick"/>
      <w:lang w:val="en-US" w:eastAsia="en-US" w:bidi="ar-SA"/>
    </w:rPr>
  </w:style>
  <w:style w:type="character" w:customStyle="1" w:styleId="articlehead21">
    <w:name w:val="articlehead21"/>
    <w:rsid w:val="0087652C"/>
    <w:rPr>
      <w:rFonts w:ascii="Arial" w:hAnsi="Arial" w:cs="Arial" w:hint="default"/>
      <w:b/>
      <w:bCs/>
      <w:color w:val="660000"/>
      <w:sz w:val="20"/>
      <w:szCs w:val="20"/>
    </w:rPr>
  </w:style>
  <w:style w:type="character" w:customStyle="1" w:styleId="TagCiteChar1">
    <w:name w:val="Tag/Cite Char1"/>
    <w:rsid w:val="0087652C"/>
    <w:rPr>
      <w:b/>
      <w:bCs w:val="0"/>
      <w:lang w:val="en-US" w:eastAsia="en-US" w:bidi="ar-SA"/>
    </w:rPr>
  </w:style>
  <w:style w:type="character" w:customStyle="1" w:styleId="goohl2">
    <w:name w:val="goohl2"/>
    <w:basedOn w:val="DefaultParagraphFont"/>
    <w:rsid w:val="0087652C"/>
  </w:style>
  <w:style w:type="character" w:customStyle="1" w:styleId="CardCharChar0">
    <w:name w:val="Card Char Char"/>
    <w:rsid w:val="0087652C"/>
    <w:rPr>
      <w:lang w:val="en-US" w:eastAsia="en-US" w:bidi="ar-SA"/>
    </w:rPr>
  </w:style>
  <w:style w:type="character" w:customStyle="1" w:styleId="BriefTitle1Char">
    <w:name w:val="Brief Title 1 Char"/>
    <w:rsid w:val="0087652C"/>
    <w:rPr>
      <w:b/>
      <w:bCs w:val="0"/>
      <w:u w:val="single"/>
      <w:lang w:val="en-US" w:eastAsia="en-US" w:bidi="ar-SA"/>
    </w:rPr>
  </w:style>
  <w:style w:type="character" w:customStyle="1" w:styleId="TagCiteCharChar">
    <w:name w:val="Tag/Cite Char Char"/>
    <w:rsid w:val="0087652C"/>
    <w:rPr>
      <w:b/>
      <w:bCs w:val="0"/>
      <w:lang w:val="en-US" w:eastAsia="en-US" w:bidi="ar-SA"/>
    </w:rPr>
  </w:style>
  <w:style w:type="character" w:customStyle="1" w:styleId="btx">
    <w:name w:val="btx"/>
    <w:basedOn w:val="DefaultParagraphFont"/>
    <w:rsid w:val="0087652C"/>
  </w:style>
  <w:style w:type="character" w:customStyle="1" w:styleId="CardChar10">
    <w:name w:val="Card Char1"/>
    <w:rsid w:val="0087652C"/>
    <w:rPr>
      <w:lang w:val="en-US" w:eastAsia="en-US" w:bidi="ar-SA"/>
    </w:rPr>
  </w:style>
  <w:style w:type="character" w:customStyle="1" w:styleId="prodgeneral1">
    <w:name w:val="prodgeneral1"/>
    <w:rsid w:val="0087652C"/>
    <w:rPr>
      <w:rFonts w:ascii="Verdana" w:hAnsi="Verdana" w:hint="default"/>
      <w:b w:val="0"/>
      <w:bCs w:val="0"/>
      <w:caps w:val="0"/>
      <w:color w:val="000000"/>
      <w:spacing w:val="0"/>
      <w:sz w:val="16"/>
      <w:szCs w:val="16"/>
    </w:rPr>
  </w:style>
  <w:style w:type="character" w:customStyle="1" w:styleId="summary1">
    <w:name w:val="summary1"/>
    <w:rsid w:val="0087652C"/>
    <w:rPr>
      <w:rFonts w:ascii="Arial" w:hAnsi="Arial" w:cs="Arial" w:hint="default"/>
      <w:sz w:val="18"/>
      <w:szCs w:val="18"/>
    </w:rPr>
  </w:style>
  <w:style w:type="character" w:customStyle="1" w:styleId="text3">
    <w:name w:val="text3"/>
    <w:basedOn w:val="DefaultParagraphFont"/>
    <w:rsid w:val="0087652C"/>
  </w:style>
  <w:style w:type="character" w:customStyle="1" w:styleId="cardtextsmallChar">
    <w:name w:val="card text small Char"/>
    <w:rsid w:val="0087652C"/>
    <w:rPr>
      <w:rFonts w:ascii="Arial Narrow" w:hAnsi="Arial Narrow" w:hint="default"/>
      <w:sz w:val="16"/>
      <w:szCs w:val="24"/>
      <w:lang w:val="en-US" w:eastAsia="en-US" w:bidi="ar-SA"/>
    </w:rPr>
  </w:style>
  <w:style w:type="character" w:customStyle="1" w:styleId="countrytitle1">
    <w:name w:val="countrytitle1"/>
    <w:rsid w:val="0087652C"/>
    <w:rPr>
      <w:rFonts w:ascii="Verdana" w:hAnsi="Verdana" w:hint="default"/>
      <w:b/>
      <w:bCs/>
      <w:color w:val="293643"/>
      <w:sz w:val="24"/>
      <w:szCs w:val="24"/>
    </w:rPr>
  </w:style>
  <w:style w:type="character" w:customStyle="1" w:styleId="storyheader1">
    <w:name w:val="storyheader1"/>
    <w:rsid w:val="0087652C"/>
    <w:rPr>
      <w:rFonts w:ascii="Verdana" w:hAnsi="Verdana" w:hint="default"/>
      <w:b/>
      <w:bCs/>
      <w:color w:val="000000"/>
      <w:sz w:val="21"/>
      <w:szCs w:val="21"/>
    </w:rPr>
  </w:style>
  <w:style w:type="character" w:customStyle="1" w:styleId="cardunderlinedChar0">
    <w:name w:val="card underlined Char"/>
    <w:rsid w:val="0087652C"/>
    <w:rPr>
      <w:rFonts w:ascii="Arial" w:hAnsi="Arial" w:cs="Arial" w:hint="default"/>
      <w:sz w:val="22"/>
      <w:szCs w:val="24"/>
      <w:u w:val="single"/>
      <w:lang w:val="en-US" w:eastAsia="en-US" w:bidi="ar-SA"/>
    </w:rPr>
  </w:style>
  <w:style w:type="character" w:customStyle="1" w:styleId="article1">
    <w:name w:val="article1"/>
    <w:rsid w:val="0087652C"/>
    <w:rPr>
      <w:rFonts w:ascii="Verdana" w:hAnsi="Verdana" w:hint="default"/>
      <w:color w:val="333333"/>
      <w:sz w:val="16"/>
      <w:szCs w:val="16"/>
    </w:rPr>
  </w:style>
  <w:style w:type="character" w:customStyle="1" w:styleId="story-posted-date1">
    <w:name w:val="story-posted-date1"/>
    <w:rsid w:val="0087652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7652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7652C"/>
  </w:style>
  <w:style w:type="character" w:customStyle="1" w:styleId="textmedium">
    <w:name w:val="textmedium"/>
    <w:basedOn w:val="DefaultParagraphFont"/>
    <w:rsid w:val="0087652C"/>
  </w:style>
  <w:style w:type="character" w:customStyle="1" w:styleId="citation1">
    <w:name w:val="citation1"/>
    <w:rsid w:val="0087652C"/>
    <w:rPr>
      <w:rFonts w:ascii="Verdana" w:hAnsi="Verdana" w:hint="default"/>
      <w:sz w:val="17"/>
      <w:szCs w:val="17"/>
    </w:rPr>
  </w:style>
  <w:style w:type="character" w:customStyle="1" w:styleId="hithighlite">
    <w:name w:val="hithighlite"/>
    <w:basedOn w:val="DefaultParagraphFont"/>
    <w:rsid w:val="0087652C"/>
  </w:style>
  <w:style w:type="character" w:customStyle="1" w:styleId="articlecontent">
    <w:name w:val="articlecontent"/>
    <w:basedOn w:val="DefaultParagraphFont"/>
    <w:rsid w:val="0087652C"/>
  </w:style>
  <w:style w:type="character" w:customStyle="1" w:styleId="fource1">
    <w:name w:val="fource1"/>
    <w:rsid w:val="0087652C"/>
    <w:rPr>
      <w:sz w:val="34"/>
      <w:szCs w:val="34"/>
    </w:rPr>
  </w:style>
  <w:style w:type="character" w:customStyle="1" w:styleId="LanguageStrikeChar">
    <w:name w:val="Language Strike Char"/>
    <w:rsid w:val="0087652C"/>
    <w:rPr>
      <w:rFonts w:ascii="Arial Narrow" w:hAnsi="Arial Narrow" w:hint="default"/>
      <w:strike/>
      <w:szCs w:val="24"/>
      <w:lang w:val="en-US" w:eastAsia="en-US" w:bidi="ar-SA"/>
    </w:rPr>
  </w:style>
  <w:style w:type="character" w:customStyle="1" w:styleId="normal11">
    <w:name w:val="normal1"/>
    <w:basedOn w:val="DefaultParagraphFont"/>
    <w:rsid w:val="0087652C"/>
  </w:style>
  <w:style w:type="character" w:customStyle="1" w:styleId="ds">
    <w:name w:val="ds"/>
    <w:basedOn w:val="DefaultParagraphFont"/>
    <w:rsid w:val="0087652C"/>
  </w:style>
  <w:style w:type="character" w:customStyle="1" w:styleId="UnderliningChar1">
    <w:name w:val="Underlining Char1"/>
    <w:rsid w:val="0087652C"/>
    <w:rPr>
      <w:rFonts w:ascii="Arial Narrow" w:hAnsi="Arial Narrow" w:hint="default"/>
      <w:szCs w:val="24"/>
      <w:u w:val="single"/>
      <w:lang w:val="en-US" w:eastAsia="en-US" w:bidi="ar-SA"/>
    </w:rPr>
  </w:style>
  <w:style w:type="character" w:customStyle="1" w:styleId="UnderliningChar2">
    <w:name w:val="Underlining Char2"/>
    <w:rsid w:val="0087652C"/>
    <w:rPr>
      <w:rFonts w:ascii="Arial Narrow" w:hAnsi="Arial Narrow" w:hint="default"/>
      <w:szCs w:val="24"/>
      <w:u w:val="single"/>
      <w:lang w:val="en-US" w:eastAsia="en-US" w:bidi="ar-SA"/>
    </w:rPr>
  </w:style>
  <w:style w:type="character" w:customStyle="1" w:styleId="MicroTextChar1">
    <w:name w:val="MicroText Char1"/>
    <w:rsid w:val="0087652C"/>
    <w:rPr>
      <w:rFonts w:ascii="Arial Narrow" w:hAnsi="Arial Narrow" w:hint="default"/>
      <w:sz w:val="12"/>
      <w:szCs w:val="24"/>
      <w:lang w:val="en-US" w:eastAsia="en-US" w:bidi="ar-SA"/>
    </w:rPr>
  </w:style>
  <w:style w:type="character" w:customStyle="1" w:styleId="DefaultPara">
    <w:name w:val="Default Para"/>
    <w:rsid w:val="0087652C"/>
    <w:rPr>
      <w:sz w:val="20"/>
    </w:rPr>
  </w:style>
  <w:style w:type="character" w:customStyle="1" w:styleId="SYSHYPERTEXT">
    <w:name w:val="SYS_HYPERTEXT"/>
    <w:rsid w:val="0087652C"/>
    <w:rPr>
      <w:color w:val="0000FF"/>
      <w:u w:val="single"/>
    </w:rPr>
  </w:style>
  <w:style w:type="character" w:customStyle="1" w:styleId="Hyperlink1">
    <w:name w:val="Hyperlink1"/>
    <w:rsid w:val="0087652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7652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7652C"/>
    <w:rPr>
      <w:rFonts w:ascii="Arial Narrow" w:hAnsi="Arial Narrow" w:hint="default"/>
      <w:noProof w:val="0"/>
      <w:szCs w:val="24"/>
      <w:u w:val="single"/>
      <w:lang w:val="en-US" w:eastAsia="en-US" w:bidi="ar-SA"/>
    </w:rPr>
  </w:style>
  <w:style w:type="character" w:customStyle="1" w:styleId="BlockHeading1Char">
    <w:name w:val="Block Heading 1 Char"/>
    <w:rsid w:val="0087652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7652C"/>
    <w:rPr>
      <w:b/>
      <w:bCs w:val="0"/>
      <w:sz w:val="24"/>
      <w:szCs w:val="24"/>
      <w:u w:val="single"/>
      <w:lang w:val="en-US" w:eastAsia="en-US" w:bidi="ar-SA"/>
    </w:rPr>
  </w:style>
  <w:style w:type="character" w:customStyle="1" w:styleId="StyleTagTimesNewRomanChar">
    <w:name w:val="Style Tag + Times New Roman Char"/>
    <w:rsid w:val="0087652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7652C"/>
    <w:rPr>
      <w:rFonts w:ascii="Arial Narrow" w:hAnsi="Arial Narrow" w:cs="Arial" w:hint="default"/>
      <w:b/>
      <w:bCs/>
      <w:iCs/>
      <w:sz w:val="24"/>
      <w:szCs w:val="28"/>
      <w:lang w:val="en-US" w:eastAsia="en-US" w:bidi="ar-SA"/>
    </w:rPr>
  </w:style>
  <w:style w:type="character" w:customStyle="1" w:styleId="UnderliningCharChar">
    <w:name w:val="Underlining Char Char"/>
    <w:rsid w:val="0087652C"/>
    <w:rPr>
      <w:rFonts w:ascii="Arial Narrow" w:hAnsi="Arial Narrow" w:hint="default"/>
      <w:szCs w:val="24"/>
      <w:u w:val="single"/>
      <w:lang w:val="en-US" w:eastAsia="en-US" w:bidi="ar-SA"/>
    </w:rPr>
  </w:style>
  <w:style w:type="character" w:customStyle="1" w:styleId="StyleArialNarrow12ptBold">
    <w:name w:val="Style Arial Narrow 12 pt Bold"/>
    <w:rsid w:val="0087652C"/>
    <w:rPr>
      <w:rFonts w:ascii="Arial Narrow" w:hAnsi="Arial Narrow" w:hint="default"/>
      <w:b/>
      <w:bCs/>
      <w:sz w:val="24"/>
    </w:rPr>
  </w:style>
  <w:style w:type="character" w:customStyle="1" w:styleId="Style1CharChar">
    <w:name w:val="Style1 Char Char"/>
    <w:rsid w:val="0087652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7652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7652C"/>
    <w:rPr>
      <w:noProof w:val="0"/>
      <w:u w:val="single"/>
      <w:lang w:val="en-US" w:eastAsia="en-US" w:bidi="ar-SA"/>
    </w:rPr>
  </w:style>
  <w:style w:type="character" w:customStyle="1" w:styleId="UnderlinedCharChar1">
    <w:name w:val="Underlined Char Char1"/>
    <w:rsid w:val="0087652C"/>
    <w:rPr>
      <w:rFonts w:ascii="Bell MT" w:eastAsia="Times New Roman" w:hAnsi="Bell MT" w:hint="default"/>
      <w:bCs/>
      <w:iCs/>
      <w:sz w:val="22"/>
      <w:u w:val="single"/>
    </w:rPr>
  </w:style>
  <w:style w:type="character" w:customStyle="1" w:styleId="Heading2CharChar2">
    <w:name w:val="Heading 2 Char Char2"/>
    <w:rsid w:val="0087652C"/>
    <w:rPr>
      <w:rFonts w:ascii="Arial" w:hAnsi="Arial" w:cs="Arial" w:hint="default"/>
      <w:b/>
      <w:bCs/>
      <w:iCs/>
      <w:sz w:val="22"/>
      <w:szCs w:val="28"/>
      <w:lang w:val="en-US" w:eastAsia="en-US" w:bidi="ar-SA"/>
    </w:rPr>
  </w:style>
  <w:style w:type="character" w:customStyle="1" w:styleId="doctitle">
    <w:name w:val="doctitle"/>
    <w:rsid w:val="0087652C"/>
  </w:style>
  <w:style w:type="character" w:customStyle="1" w:styleId="cardtext-underlined0">
    <w:name w:val="card text- underlined"/>
    <w:rsid w:val="0087652C"/>
    <w:rPr>
      <w:rFonts w:ascii="Garamond" w:hAnsi="Garamond" w:hint="default"/>
      <w:u w:val="single"/>
    </w:rPr>
  </w:style>
  <w:style w:type="character" w:customStyle="1" w:styleId="BodyText1">
    <w:name w:val="Body Text1"/>
    <w:basedOn w:val="DefaultParagraphFont"/>
    <w:rsid w:val="0087652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7652C"/>
  </w:style>
  <w:style w:type="character" w:customStyle="1" w:styleId="BriefTitleChar">
    <w:name w:val="Brief Title Char"/>
    <w:basedOn w:val="DefaultParagraphFont"/>
    <w:rsid w:val="0087652C"/>
    <w:rPr>
      <w:b/>
      <w:bCs w:val="0"/>
      <w:sz w:val="24"/>
      <w:szCs w:val="24"/>
      <w:u w:val="single"/>
      <w:lang w:val="en-US" w:eastAsia="en-US" w:bidi="ar-SA"/>
    </w:rPr>
  </w:style>
  <w:style w:type="character" w:customStyle="1" w:styleId="BriefTitle2Char">
    <w:name w:val="Brief Title 2 Char"/>
    <w:basedOn w:val="BriefTitleChar"/>
    <w:rsid w:val="0087652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7652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7652C"/>
    <w:rPr>
      <w:rFonts w:ascii="Georgia" w:hAnsi="Georgia" w:hint="default"/>
      <w:b/>
      <w:bCs w:val="0"/>
      <w:sz w:val="24"/>
    </w:rPr>
  </w:style>
  <w:style w:type="character" w:customStyle="1" w:styleId="Emphasis20">
    <w:name w:val="Emphasis 2"/>
    <w:uiPriority w:val="1"/>
    <w:qFormat/>
    <w:rsid w:val="0087652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7652C"/>
    <w:rPr>
      <w:rFonts w:ascii="AGaramond" w:hAnsi="AGaramond" w:cs="AGaramond" w:hint="default"/>
      <w:color w:val="211D1E"/>
      <w:sz w:val="14"/>
      <w:szCs w:val="14"/>
    </w:rPr>
  </w:style>
  <w:style w:type="character" w:customStyle="1" w:styleId="CharacterStyle2">
    <w:name w:val="Character Style 2"/>
    <w:uiPriority w:val="99"/>
    <w:rsid w:val="0087652C"/>
    <w:rPr>
      <w:sz w:val="20"/>
      <w:szCs w:val="20"/>
    </w:rPr>
  </w:style>
  <w:style w:type="character" w:customStyle="1" w:styleId="cross-head">
    <w:name w:val="cross-head"/>
    <w:rsid w:val="0087652C"/>
  </w:style>
  <w:style w:type="character" w:customStyle="1" w:styleId="dateline">
    <w:name w:val="dateline"/>
    <w:rsid w:val="0087652C"/>
  </w:style>
  <w:style w:type="character" w:customStyle="1" w:styleId="Subtitle1">
    <w:name w:val="Subtitle1"/>
    <w:rsid w:val="0087652C"/>
  </w:style>
  <w:style w:type="character" w:customStyle="1" w:styleId="metaorigin">
    <w:name w:val="meta_origin"/>
    <w:rsid w:val="0087652C"/>
  </w:style>
  <w:style w:type="character" w:customStyle="1" w:styleId="mandelbrotrefrag">
    <w:name w:val="mandelbrot_refrag"/>
    <w:rsid w:val="0087652C"/>
  </w:style>
  <w:style w:type="character" w:customStyle="1" w:styleId="eminfo">
    <w:name w:val="eminfo"/>
    <w:rsid w:val="0087652C"/>
  </w:style>
  <w:style w:type="character" w:customStyle="1" w:styleId="emhighlight">
    <w:name w:val="emhighlight"/>
    <w:rsid w:val="0087652C"/>
  </w:style>
  <w:style w:type="character" w:customStyle="1" w:styleId="name">
    <w:name w:val="name"/>
    <w:rsid w:val="0087652C"/>
  </w:style>
  <w:style w:type="character" w:customStyle="1" w:styleId="tkrname">
    <w:name w:val="tkrname"/>
    <w:rsid w:val="0087652C"/>
  </w:style>
  <w:style w:type="character" w:customStyle="1" w:styleId="tkrchange">
    <w:name w:val="tkrchange"/>
    <w:rsid w:val="0087652C"/>
  </w:style>
  <w:style w:type="character" w:customStyle="1" w:styleId="source-org">
    <w:name w:val="source-org"/>
    <w:rsid w:val="0087652C"/>
  </w:style>
  <w:style w:type="character" w:customStyle="1" w:styleId="updated">
    <w:name w:val="updated"/>
    <w:rsid w:val="0087652C"/>
  </w:style>
  <w:style w:type="character" w:customStyle="1" w:styleId="last">
    <w:name w:val="last"/>
    <w:rsid w:val="0087652C"/>
  </w:style>
  <w:style w:type="character" w:customStyle="1" w:styleId="Style11ptBoldUnderline1">
    <w:name w:val="Style 11 pt Bold Underline1"/>
    <w:rsid w:val="0087652C"/>
    <w:rPr>
      <w:b/>
      <w:bCs/>
      <w:sz w:val="20"/>
      <w:u w:val="single"/>
    </w:rPr>
  </w:style>
  <w:style w:type="character" w:customStyle="1" w:styleId="StyleStyleunderlineBold11pt">
    <w:name w:val="Style Style underline + Bold + 11 pt"/>
    <w:rsid w:val="0087652C"/>
    <w:rPr>
      <w:bCs/>
      <w:sz w:val="20"/>
      <w:u w:val="single"/>
    </w:rPr>
  </w:style>
  <w:style w:type="character" w:customStyle="1" w:styleId="StyleunderlineAsianTimesNewRomanBold">
    <w:name w:val="Style underline + (Asian) Times New Roman Bold"/>
    <w:rsid w:val="0087652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7652C"/>
    <w:rPr>
      <w:b/>
      <w:bCs/>
      <w:sz w:val="20"/>
      <w:u w:val="single"/>
      <w:bdr w:val="single" w:sz="4" w:space="0" w:color="auto" w:frame="1"/>
    </w:rPr>
  </w:style>
  <w:style w:type="character" w:customStyle="1" w:styleId="A5">
    <w:name w:val="A5"/>
    <w:uiPriority w:val="99"/>
    <w:rsid w:val="0087652C"/>
    <w:rPr>
      <w:rFonts w:ascii="Times New Roman" w:hAnsi="Times New Roman" w:cs="Times New Roman" w:hint="default"/>
      <w:color w:val="000000"/>
      <w:sz w:val="13"/>
      <w:szCs w:val="13"/>
    </w:rPr>
  </w:style>
  <w:style w:type="character" w:customStyle="1" w:styleId="quotepeekbase">
    <w:name w:val="quotepeekbase"/>
    <w:rsid w:val="0087652C"/>
  </w:style>
  <w:style w:type="character" w:customStyle="1" w:styleId="cardChar11">
    <w:name w:val="card Char1"/>
    <w:rsid w:val="0087652C"/>
    <w:rPr>
      <w:rFonts w:ascii="Calibri" w:eastAsia="Calibri" w:hAnsi="Calibri" w:cs="Calibri" w:hint="default"/>
      <w:sz w:val="24"/>
      <w:szCs w:val="22"/>
      <w:lang w:val="x-none" w:eastAsia="x-none"/>
    </w:rPr>
  </w:style>
  <w:style w:type="character" w:customStyle="1" w:styleId="NormalCard">
    <w:name w:val="Normal Card"/>
    <w:uiPriority w:val="1"/>
    <w:qFormat/>
    <w:rsid w:val="0087652C"/>
    <w:rPr>
      <w:rFonts w:ascii="Times New Roman" w:hAnsi="Times New Roman" w:cs="Times New Roman" w:hint="default"/>
      <w:sz w:val="24"/>
    </w:rPr>
  </w:style>
  <w:style w:type="character" w:customStyle="1" w:styleId="HighlightedUnderline0">
    <w:name w:val="Highlighted Underline"/>
    <w:uiPriority w:val="1"/>
    <w:qFormat/>
    <w:rsid w:val="0087652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7652C"/>
    <w:rPr>
      <w:rFonts w:ascii="Times New Roman" w:hAnsi="Times New Roman" w:cs="Times New Roman" w:hint="default"/>
      <w:sz w:val="16"/>
      <w:szCs w:val="16"/>
    </w:rPr>
  </w:style>
  <w:style w:type="character" w:customStyle="1" w:styleId="timebox">
    <w:name w:val="timebox"/>
    <w:rsid w:val="0087652C"/>
  </w:style>
  <w:style w:type="character" w:customStyle="1" w:styleId="Heading2Subtext">
    <w:name w:val="Heading 2 Subtext"/>
    <w:rsid w:val="0087652C"/>
    <w:rPr>
      <w:rFonts w:ascii="Times New Roman" w:hAnsi="Times New Roman" w:cs="Times New Roman" w:hint="default"/>
      <w:sz w:val="16"/>
    </w:rPr>
  </w:style>
  <w:style w:type="character" w:customStyle="1" w:styleId="-SmallText-">
    <w:name w:val="-Small Text-"/>
    <w:rsid w:val="0087652C"/>
    <w:rPr>
      <w:rFonts w:ascii="Garamond" w:hAnsi="Garamond" w:hint="default"/>
      <w:sz w:val="16"/>
    </w:rPr>
  </w:style>
  <w:style w:type="character" w:customStyle="1" w:styleId="label">
    <w:name w:val="label"/>
    <w:rsid w:val="0087652C"/>
  </w:style>
  <w:style w:type="character" w:customStyle="1" w:styleId="BoldUnderlineCharChar">
    <w:name w:val="BoldUnderline Char Char"/>
    <w:rsid w:val="0087652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7652C"/>
  </w:style>
  <w:style w:type="character" w:customStyle="1" w:styleId="FontStyle477">
    <w:name w:val="Font Style477"/>
    <w:basedOn w:val="DefaultParagraphFont"/>
    <w:uiPriority w:val="99"/>
    <w:rsid w:val="0087652C"/>
    <w:rPr>
      <w:rFonts w:ascii="Times New Roman" w:hAnsi="Times New Roman" w:cs="Times New Roman" w:hint="default"/>
      <w:sz w:val="18"/>
      <w:szCs w:val="18"/>
    </w:rPr>
  </w:style>
  <w:style w:type="character" w:customStyle="1" w:styleId="FontStyle505">
    <w:name w:val="Font Style505"/>
    <w:basedOn w:val="DefaultParagraphFont"/>
    <w:uiPriority w:val="99"/>
    <w:rsid w:val="0087652C"/>
    <w:rPr>
      <w:rFonts w:ascii="Times New Roman" w:hAnsi="Times New Roman" w:cs="Times New Roman" w:hint="default"/>
      <w:sz w:val="18"/>
      <w:szCs w:val="18"/>
    </w:rPr>
  </w:style>
  <w:style w:type="character" w:customStyle="1" w:styleId="FontStyle514">
    <w:name w:val="Font Style514"/>
    <w:basedOn w:val="DefaultParagraphFont"/>
    <w:uiPriority w:val="99"/>
    <w:rsid w:val="0087652C"/>
    <w:rPr>
      <w:rFonts w:ascii="Times New Roman" w:hAnsi="Times New Roman" w:cs="Times New Roman" w:hint="default"/>
      <w:sz w:val="14"/>
      <w:szCs w:val="14"/>
    </w:rPr>
  </w:style>
  <w:style w:type="character" w:customStyle="1" w:styleId="FontStyle500">
    <w:name w:val="Font Style500"/>
    <w:basedOn w:val="DefaultParagraphFont"/>
    <w:uiPriority w:val="99"/>
    <w:rsid w:val="0087652C"/>
    <w:rPr>
      <w:rFonts w:ascii="Times New Roman" w:hAnsi="Times New Roman" w:cs="Times New Roman" w:hint="default"/>
      <w:b/>
      <w:bCs/>
      <w:sz w:val="16"/>
      <w:szCs w:val="16"/>
    </w:rPr>
  </w:style>
  <w:style w:type="character" w:customStyle="1" w:styleId="CardCite1">
    <w:name w:val="CardCite1"/>
    <w:qFormat/>
    <w:rsid w:val="0087652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7652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7652C"/>
    <w:rPr>
      <w:rFonts w:ascii="Times New Roman" w:hAnsi="Times New Roman" w:cs="Times New Roman" w:hint="default"/>
      <w:b/>
      <w:bCs/>
      <w:sz w:val="22"/>
      <w:szCs w:val="22"/>
    </w:rPr>
  </w:style>
  <w:style w:type="character" w:customStyle="1" w:styleId="CharacterStyle3">
    <w:name w:val="Character Style 3"/>
    <w:uiPriority w:val="99"/>
    <w:rsid w:val="0087652C"/>
    <w:rPr>
      <w:rFonts w:ascii="Bookman Old Style" w:hAnsi="Bookman Old Style" w:cs="Bookman Old Style" w:hint="default"/>
      <w:spacing w:val="-5"/>
      <w:sz w:val="18"/>
      <w:szCs w:val="18"/>
    </w:rPr>
  </w:style>
  <w:style w:type="character" w:customStyle="1" w:styleId="Style8pt1">
    <w:name w:val="Style 8 pt1"/>
    <w:rsid w:val="0087652C"/>
    <w:rPr>
      <w:rFonts w:ascii="Georgia" w:hAnsi="Georgia" w:hint="default"/>
      <w:sz w:val="16"/>
    </w:rPr>
  </w:style>
  <w:style w:type="character" w:customStyle="1" w:styleId="UnderlineStyleChar7">
    <w:name w:val="Underline Style Char7"/>
    <w:rsid w:val="0087652C"/>
    <w:rPr>
      <w:rFonts w:ascii="Garamond" w:hAnsi="Garamond" w:hint="default"/>
      <w:sz w:val="22"/>
      <w:szCs w:val="24"/>
      <w:u w:val="single"/>
      <w:lang w:val="en-US" w:eastAsia="en-US" w:bidi="ar-SA"/>
    </w:rPr>
  </w:style>
  <w:style w:type="character" w:customStyle="1" w:styleId="StyleArial6ptBold">
    <w:name w:val="Style Arial 6 pt Bold"/>
    <w:rsid w:val="0087652C"/>
    <w:rPr>
      <w:rFonts w:ascii="Arial" w:hAnsi="Arial" w:cs="Arial" w:hint="default"/>
      <w:bCs/>
      <w:sz w:val="12"/>
    </w:rPr>
  </w:style>
  <w:style w:type="character" w:customStyle="1" w:styleId="Heading2Char5">
    <w:name w:val="Heading 2 Char5"/>
    <w:rsid w:val="0087652C"/>
    <w:rPr>
      <w:rFonts w:ascii="Garamond" w:hAnsi="Garamond" w:cs="Arial" w:hint="default"/>
      <w:b/>
      <w:bCs/>
      <w:iCs/>
      <w:sz w:val="24"/>
      <w:szCs w:val="28"/>
      <w:lang w:val="en-US" w:eastAsia="en-US" w:bidi="ar-SA"/>
    </w:rPr>
  </w:style>
  <w:style w:type="character" w:customStyle="1" w:styleId="TagGreg">
    <w:name w:val="TagGreg"/>
    <w:uiPriority w:val="1"/>
    <w:qFormat/>
    <w:rsid w:val="0087652C"/>
    <w:rPr>
      <w:b/>
      <w:bCs w:val="0"/>
      <w:sz w:val="24"/>
    </w:rPr>
  </w:style>
  <w:style w:type="character" w:customStyle="1" w:styleId="StyleDebateUnderline10pt">
    <w:name w:val="Style Debate Underline + 10 pt"/>
    <w:rsid w:val="0087652C"/>
    <w:rPr>
      <w:rFonts w:ascii="Times New Roman" w:hAnsi="Times New Roman" w:cs="Times New Roman" w:hint="default"/>
      <w:sz w:val="20"/>
      <w:szCs w:val="20"/>
      <w:u w:val="single"/>
    </w:rPr>
  </w:style>
  <w:style w:type="character" w:customStyle="1" w:styleId="underlinedCharChar0">
    <w:name w:val="underlined Char Char"/>
    <w:locked/>
    <w:rsid w:val="0087652C"/>
    <w:rPr>
      <w:u w:val="single"/>
    </w:rPr>
  </w:style>
  <w:style w:type="character" w:customStyle="1" w:styleId="SourceBold">
    <w:name w:val="Source Bold"/>
    <w:rsid w:val="0087652C"/>
    <w:rPr>
      <w:rFonts w:ascii="Arial Narrow" w:hAnsi="Arial Narrow" w:hint="default"/>
      <w:b/>
      <w:bCs w:val="0"/>
      <w:strike w:val="0"/>
      <w:dstrike w:val="0"/>
      <w:sz w:val="24"/>
      <w:u w:val="none"/>
      <w:effect w:val="none"/>
    </w:rPr>
  </w:style>
  <w:style w:type="character" w:customStyle="1" w:styleId="2xBoldUnderline">
    <w:name w:val="2x_Bold_Underline"/>
    <w:rsid w:val="0087652C"/>
    <w:rPr>
      <w:b/>
      <w:bCs/>
      <w:sz w:val="24"/>
      <w:u w:val="thick"/>
    </w:rPr>
  </w:style>
  <w:style w:type="character" w:customStyle="1" w:styleId="Dottedunderline">
    <w:name w:val="Dotted underline"/>
    <w:rsid w:val="0087652C"/>
    <w:rPr>
      <w:u w:val="dotted"/>
    </w:rPr>
  </w:style>
  <w:style w:type="character" w:customStyle="1" w:styleId="readChar">
    <w:name w:val="read Char"/>
    <w:rsid w:val="0087652C"/>
    <w:rPr>
      <w:szCs w:val="22"/>
      <w:u w:val="single"/>
      <w:lang w:val="en-US" w:eastAsia="en-US" w:bidi="ar-SA"/>
    </w:rPr>
  </w:style>
  <w:style w:type="character" w:customStyle="1" w:styleId="underlining0">
    <w:name w:val="underlining"/>
    <w:rsid w:val="0087652C"/>
    <w:rPr>
      <w:u w:val="single"/>
    </w:rPr>
  </w:style>
  <w:style w:type="character" w:customStyle="1" w:styleId="btitle">
    <w:name w:val="btitle"/>
    <w:rsid w:val="0087652C"/>
  </w:style>
  <w:style w:type="character" w:customStyle="1" w:styleId="green">
    <w:name w:val="green"/>
    <w:rsid w:val="0087652C"/>
  </w:style>
  <w:style w:type="character" w:customStyle="1" w:styleId="BodyText20">
    <w:name w:val="Body Text2"/>
    <w:rsid w:val="0087652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7652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7652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7652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7652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7652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7652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7652C"/>
    <w:rPr>
      <w:rFonts w:ascii="Sylfaen" w:hAnsi="Sylfaen" w:cs="Sylfaen" w:hint="default"/>
      <w:i/>
      <w:iCs/>
      <w:strike w:val="0"/>
      <w:dstrike w:val="0"/>
      <w:sz w:val="19"/>
      <w:szCs w:val="19"/>
      <w:u w:val="none"/>
      <w:effect w:val="none"/>
      <w:shd w:val="clear" w:color="auto" w:fill="FFFFFF"/>
    </w:rPr>
  </w:style>
  <w:style w:type="character" w:customStyle="1" w:styleId="1">
    <w:name w:val="1"/>
    <w:rsid w:val="0087652C"/>
    <w:rPr>
      <w:rFonts w:ascii="Arial" w:hAnsi="Arial" w:cs="Arial" w:hint="default"/>
      <w:bCs/>
      <w:sz w:val="20"/>
      <w:u w:val="single"/>
      <w:lang w:val="en-US" w:eastAsia="en-US" w:bidi="ar-SA"/>
    </w:rPr>
  </w:style>
  <w:style w:type="character" w:customStyle="1" w:styleId="CharChar31">
    <w:name w:val="Char Char31"/>
    <w:rsid w:val="0087652C"/>
    <w:rPr>
      <w:rFonts w:ascii="Arial" w:hAnsi="Arial" w:cs="Arial" w:hint="default"/>
      <w:b/>
      <w:bCs/>
      <w:iCs/>
      <w:lang w:val="en-US" w:eastAsia="en-US" w:bidi="ar-SA"/>
    </w:rPr>
  </w:style>
  <w:style w:type="character" w:customStyle="1" w:styleId="Subtitle2">
    <w:name w:val="Subtitle2"/>
    <w:rsid w:val="0087652C"/>
  </w:style>
  <w:style w:type="character" w:customStyle="1" w:styleId="drop">
    <w:name w:val="drop"/>
    <w:rsid w:val="0087652C"/>
  </w:style>
  <w:style w:type="character" w:customStyle="1" w:styleId="bioline">
    <w:name w:val="bioline"/>
    <w:rsid w:val="0087652C"/>
  </w:style>
  <w:style w:type="character" w:customStyle="1" w:styleId="articletitle0">
    <w:name w:val="article_title"/>
    <w:rsid w:val="0087652C"/>
  </w:style>
  <w:style w:type="character" w:customStyle="1" w:styleId="A4">
    <w:name w:val="A4"/>
    <w:uiPriority w:val="99"/>
    <w:rsid w:val="0087652C"/>
    <w:rPr>
      <w:color w:val="000000"/>
    </w:rPr>
  </w:style>
  <w:style w:type="character" w:customStyle="1" w:styleId="s2">
    <w:name w:val="s2"/>
    <w:rsid w:val="0087652C"/>
  </w:style>
  <w:style w:type="character" w:customStyle="1" w:styleId="s4">
    <w:name w:val="s4"/>
    <w:rsid w:val="0087652C"/>
  </w:style>
  <w:style w:type="character" w:customStyle="1" w:styleId="s5">
    <w:name w:val="s5"/>
    <w:rsid w:val="0087652C"/>
  </w:style>
  <w:style w:type="character" w:customStyle="1" w:styleId="cap">
    <w:name w:val="cap"/>
    <w:rsid w:val="0087652C"/>
  </w:style>
  <w:style w:type="character" w:customStyle="1" w:styleId="rightsnotice">
    <w:name w:val="rightsnotice"/>
    <w:rsid w:val="0087652C"/>
  </w:style>
  <w:style w:type="character" w:customStyle="1" w:styleId="Caption1">
    <w:name w:val="Caption1"/>
    <w:rsid w:val="0087652C"/>
  </w:style>
  <w:style w:type="character" w:customStyle="1" w:styleId="credit">
    <w:name w:val="credit"/>
    <w:rsid w:val="0087652C"/>
  </w:style>
  <w:style w:type="character" w:customStyle="1" w:styleId="scaps">
    <w:name w:val="scaps"/>
    <w:rsid w:val="0087652C"/>
  </w:style>
  <w:style w:type="character" w:customStyle="1" w:styleId="current-article">
    <w:name w:val="current-article"/>
    <w:rsid w:val="0087652C"/>
  </w:style>
  <w:style w:type="character" w:customStyle="1" w:styleId="related-current-indicator">
    <w:name w:val="related-current-indicator"/>
    <w:rsid w:val="0087652C"/>
  </w:style>
  <w:style w:type="character" w:customStyle="1" w:styleId="bylclear">
    <w:name w:val="bylclear"/>
    <w:rsid w:val="0087652C"/>
  </w:style>
  <w:style w:type="character" w:customStyle="1" w:styleId="timestamp">
    <w:name w:val="timestamp"/>
    <w:rsid w:val="0087652C"/>
  </w:style>
  <w:style w:type="character" w:customStyle="1" w:styleId="comments">
    <w:name w:val="comments"/>
    <w:rsid w:val="0087652C"/>
  </w:style>
  <w:style w:type="character" w:customStyle="1" w:styleId="essaytext">
    <w:name w:val="essaytext"/>
    <w:rsid w:val="0087652C"/>
  </w:style>
  <w:style w:type="character" w:customStyle="1" w:styleId="username">
    <w:name w:val="username"/>
    <w:rsid w:val="0087652C"/>
  </w:style>
  <w:style w:type="character" w:customStyle="1" w:styleId="toplinks">
    <w:name w:val="toplinks"/>
    <w:rsid w:val="0087652C"/>
  </w:style>
  <w:style w:type="character" w:customStyle="1" w:styleId="A3">
    <w:name w:val="A3"/>
    <w:uiPriority w:val="99"/>
    <w:rsid w:val="0087652C"/>
    <w:rPr>
      <w:rFonts w:ascii="Perpetua" w:hAnsi="Perpetua" w:cs="Perpetua" w:hint="default"/>
      <w:color w:val="000000"/>
      <w:sz w:val="15"/>
      <w:szCs w:val="15"/>
    </w:rPr>
  </w:style>
  <w:style w:type="character" w:customStyle="1" w:styleId="see">
    <w:name w:val="see"/>
    <w:rsid w:val="0087652C"/>
  </w:style>
  <w:style w:type="character" w:customStyle="1" w:styleId="first-letter">
    <w:name w:val="first-letter"/>
    <w:rsid w:val="0087652C"/>
  </w:style>
  <w:style w:type="character" w:customStyle="1" w:styleId="focusparagraph">
    <w:name w:val="focusparagraph"/>
    <w:rsid w:val="0087652C"/>
  </w:style>
  <w:style w:type="character" w:customStyle="1" w:styleId="lightblue">
    <w:name w:val="lightblue"/>
    <w:rsid w:val="0087652C"/>
  </w:style>
  <w:style w:type="character" w:customStyle="1" w:styleId="StyleUnderlineCharChar9pt">
    <w:name w:val="Style Underline Char Char + 9 pt"/>
    <w:rsid w:val="0087652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7652C"/>
  </w:style>
  <w:style w:type="character" w:customStyle="1" w:styleId="Title10">
    <w:name w:val="Title1"/>
    <w:rsid w:val="0087652C"/>
  </w:style>
  <w:style w:type="character" w:customStyle="1" w:styleId="BoldandUnderlineCharCharCharChar">
    <w:name w:val="Bold and Underline Char Char Char Char"/>
    <w:rsid w:val="0087652C"/>
    <w:rPr>
      <w:b/>
      <w:bCs w:val="0"/>
      <w:noProof w:val="0"/>
      <w:u w:val="single"/>
      <w:lang w:val="en-US" w:eastAsia="en-US" w:bidi="ar-SA"/>
    </w:rPr>
  </w:style>
  <w:style w:type="character" w:customStyle="1" w:styleId="FontStyle29">
    <w:name w:val="Font Style29"/>
    <w:uiPriority w:val="99"/>
    <w:rsid w:val="0087652C"/>
    <w:rPr>
      <w:rFonts w:ascii="Arial" w:hAnsi="Arial" w:cs="Arial" w:hint="default"/>
      <w:sz w:val="14"/>
      <w:szCs w:val="14"/>
    </w:rPr>
  </w:style>
  <w:style w:type="character" w:customStyle="1" w:styleId="CardsUnderlined">
    <w:name w:val="Cards Underlined"/>
    <w:rsid w:val="0087652C"/>
    <w:rPr>
      <w:rFonts w:ascii="Helvetica" w:hAnsi="Helvetica" w:cs="Helvetica" w:hint="default"/>
      <w:sz w:val="22"/>
      <w:szCs w:val="24"/>
      <w:u w:val="thick"/>
    </w:rPr>
  </w:style>
  <w:style w:type="character" w:customStyle="1" w:styleId="titles">
    <w:name w:val="titles"/>
    <w:rsid w:val="0087652C"/>
  </w:style>
  <w:style w:type="character" w:customStyle="1" w:styleId="articletext0">
    <w:name w:val="article_text"/>
    <w:rsid w:val="0087652C"/>
  </w:style>
  <w:style w:type="character" w:customStyle="1" w:styleId="contentauthor">
    <w:name w:val="contentauthor"/>
    <w:rsid w:val="0087652C"/>
  </w:style>
  <w:style w:type="character" w:customStyle="1" w:styleId="subarticleheader">
    <w:name w:val="subarticleheader"/>
    <w:rsid w:val="0087652C"/>
  </w:style>
  <w:style w:type="character" w:customStyle="1" w:styleId="spelle">
    <w:name w:val="spelle"/>
    <w:rsid w:val="0087652C"/>
  </w:style>
  <w:style w:type="character" w:customStyle="1" w:styleId="grame">
    <w:name w:val="grame"/>
    <w:rsid w:val="0087652C"/>
  </w:style>
  <w:style w:type="character" w:customStyle="1" w:styleId="newstitle1">
    <w:name w:val="newstitle1"/>
    <w:rsid w:val="0087652C"/>
  </w:style>
  <w:style w:type="character" w:customStyle="1" w:styleId="copy">
    <w:name w:val="copy"/>
    <w:rsid w:val="0087652C"/>
  </w:style>
  <w:style w:type="character" w:customStyle="1" w:styleId="topheadline">
    <w:name w:val="topheadline"/>
    <w:rsid w:val="0087652C"/>
  </w:style>
  <w:style w:type="character" w:customStyle="1" w:styleId="Stylereduce27pt">
    <w:name w:val="Style reduce2 + 7 pt"/>
    <w:rsid w:val="0087652C"/>
    <w:rPr>
      <w:rFonts w:ascii="Times New Roman" w:hAnsi="Times New Roman" w:cs="Arial" w:hint="default"/>
      <w:color w:val="000000"/>
      <w:sz w:val="14"/>
      <w:szCs w:val="22"/>
    </w:rPr>
  </w:style>
  <w:style w:type="character" w:customStyle="1" w:styleId="srtitle">
    <w:name w:val="srtitle"/>
    <w:rsid w:val="0087652C"/>
  </w:style>
  <w:style w:type="character" w:customStyle="1" w:styleId="st1">
    <w:name w:val="st1"/>
    <w:rsid w:val="0087652C"/>
  </w:style>
  <w:style w:type="character" w:customStyle="1" w:styleId="StyleStyleGaramond">
    <w:name w:val="Style Style Garamond +"/>
    <w:rsid w:val="0087652C"/>
    <w:rPr>
      <w:rFonts w:ascii="Garamond" w:hAnsi="Garamond" w:cs="Times New Roman" w:hint="default"/>
      <w:sz w:val="20"/>
    </w:rPr>
  </w:style>
  <w:style w:type="character" w:customStyle="1" w:styleId="quotechar0">
    <w:name w:val="quotechar"/>
    <w:rsid w:val="0087652C"/>
  </w:style>
  <w:style w:type="character" w:customStyle="1" w:styleId="boldunderline0">
    <w:name w:val="boldunderline"/>
    <w:rsid w:val="0087652C"/>
  </w:style>
  <w:style w:type="character" w:customStyle="1" w:styleId="A8">
    <w:name w:val="A8"/>
    <w:rsid w:val="0087652C"/>
    <w:rPr>
      <w:rFonts w:ascii="Scala" w:hAnsi="Scala" w:cs="Scala" w:hint="default"/>
      <w:color w:val="000000"/>
      <w:sz w:val="15"/>
      <w:szCs w:val="15"/>
    </w:rPr>
  </w:style>
  <w:style w:type="character" w:customStyle="1" w:styleId="A0">
    <w:name w:val="A0"/>
    <w:uiPriority w:val="99"/>
    <w:rsid w:val="0087652C"/>
    <w:rPr>
      <w:rFonts w:ascii="Scala" w:hAnsi="Scala" w:cs="Scala" w:hint="default"/>
      <w:color w:val="000000"/>
      <w:sz w:val="16"/>
      <w:szCs w:val="16"/>
    </w:rPr>
  </w:style>
  <w:style w:type="character" w:customStyle="1" w:styleId="Date11">
    <w:name w:val="Date11"/>
    <w:rsid w:val="0087652C"/>
  </w:style>
  <w:style w:type="character" w:customStyle="1" w:styleId="Boxout">
    <w:name w:val="Box out"/>
    <w:uiPriority w:val="1"/>
    <w:qFormat/>
    <w:rsid w:val="0087652C"/>
    <w:rPr>
      <w:rFonts w:ascii="Tahoma" w:hAnsi="Tahoma" w:cs="Tahoma" w:hint="default"/>
      <w:b/>
      <w:bCs w:val="0"/>
      <w:sz w:val="20"/>
      <w:u w:val="single"/>
      <w:bdr w:val="none" w:sz="0" w:space="0" w:color="auto" w:frame="1"/>
      <w:shd w:val="clear" w:color="auto" w:fill="A9E8F5"/>
    </w:rPr>
  </w:style>
  <w:style w:type="character" w:customStyle="1" w:styleId="metad">
    <w:name w:val="metad"/>
    <w:rsid w:val="0087652C"/>
  </w:style>
  <w:style w:type="character" w:customStyle="1" w:styleId="sifr-alternate">
    <w:name w:val="sifr-alternate"/>
    <w:rsid w:val="0087652C"/>
  </w:style>
  <w:style w:type="character" w:customStyle="1" w:styleId="justify1">
    <w:name w:val="justify1"/>
    <w:rsid w:val="0087652C"/>
  </w:style>
  <w:style w:type="character" w:customStyle="1" w:styleId="artbody1">
    <w:name w:val="art_body1"/>
    <w:rsid w:val="0087652C"/>
    <w:rPr>
      <w:rFonts w:ascii="Arial" w:hAnsi="Arial" w:cs="Arial" w:hint="default"/>
    </w:rPr>
  </w:style>
  <w:style w:type="character" w:customStyle="1" w:styleId="A1">
    <w:name w:val="A1"/>
    <w:uiPriority w:val="99"/>
    <w:rsid w:val="0087652C"/>
    <w:rPr>
      <w:rFonts w:ascii="Book Antiqua" w:hAnsi="Book Antiqua" w:cs="Book Antiqua" w:hint="default"/>
      <w:color w:val="221E1F"/>
      <w:sz w:val="22"/>
      <w:szCs w:val="22"/>
    </w:rPr>
  </w:style>
  <w:style w:type="character" w:customStyle="1" w:styleId="reality">
    <w:name w:val="reality"/>
    <w:rsid w:val="0087652C"/>
  </w:style>
  <w:style w:type="character" w:customStyle="1" w:styleId="text2">
    <w:name w:val="text2"/>
    <w:rsid w:val="0087652C"/>
  </w:style>
  <w:style w:type="character" w:customStyle="1" w:styleId="StyleUnderlineChar2CharChar11pt">
    <w:name w:val="Style Underline Char2 Char Char + 11 pt"/>
    <w:rsid w:val="0087652C"/>
    <w:rPr>
      <w:rFonts w:ascii="Times New Roman" w:hAnsi="Times New Roman" w:cs="Times New Roman" w:hint="default"/>
      <w:sz w:val="20"/>
      <w:u w:val="single"/>
    </w:rPr>
  </w:style>
  <w:style w:type="character" w:customStyle="1" w:styleId="StyleStyleBoldUnderline11pt">
    <w:name w:val="Style Style Bold Underline + 11 pt"/>
    <w:rsid w:val="0087652C"/>
    <w:rPr>
      <w:b/>
      <w:bCs/>
      <w:sz w:val="20"/>
      <w:u w:val="single"/>
    </w:rPr>
  </w:style>
  <w:style w:type="character" w:customStyle="1" w:styleId="articlehead2">
    <w:name w:val="articlehead2"/>
    <w:rsid w:val="0087652C"/>
  </w:style>
  <w:style w:type="character" w:customStyle="1" w:styleId="pronset">
    <w:name w:val="pronset"/>
    <w:rsid w:val="0087652C"/>
  </w:style>
  <w:style w:type="character" w:customStyle="1" w:styleId="prondelim">
    <w:name w:val="prondelim"/>
    <w:rsid w:val="0087652C"/>
  </w:style>
  <w:style w:type="character" w:customStyle="1" w:styleId="prontoggle">
    <w:name w:val="pron_toggle"/>
    <w:rsid w:val="0087652C"/>
  </w:style>
  <w:style w:type="character" w:customStyle="1" w:styleId="boldface">
    <w:name w:val="boldface"/>
    <w:rsid w:val="0087652C"/>
  </w:style>
  <w:style w:type="character" w:customStyle="1" w:styleId="secondary-bf">
    <w:name w:val="secondary-bf"/>
    <w:rsid w:val="0087652C"/>
  </w:style>
  <w:style w:type="table" w:styleId="ColorfulGrid-Accent1">
    <w:name w:val="Colorful Grid Accent 1"/>
    <w:basedOn w:val="TableNormal"/>
    <w:link w:val="ColorfulGrid-Accent1Char"/>
    <w:uiPriority w:val="29"/>
    <w:unhideWhenUsed/>
    <w:rsid w:val="0087652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7652C"/>
    <w:rPr>
      <w:rFonts w:ascii="Times New Roman" w:hAnsi="Times New Roman" w:cs="Times New Roman" w:hint="default"/>
      <w:iCs/>
      <w:color w:val="000000"/>
      <w:sz w:val="16"/>
    </w:rPr>
  </w:style>
  <w:style w:type="character" w:customStyle="1" w:styleId="Boxout0">
    <w:name w:val="Boxout"/>
    <w:uiPriority w:val="1"/>
    <w:qFormat/>
    <w:rsid w:val="0087652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7652C"/>
  </w:style>
  <w:style w:type="character" w:customStyle="1" w:styleId="pg">
    <w:name w:val="pg"/>
    <w:rsid w:val="0087652C"/>
  </w:style>
  <w:style w:type="character" w:customStyle="1" w:styleId="detailtitle">
    <w:name w:val="detailtitle"/>
    <w:rsid w:val="0087652C"/>
  </w:style>
  <w:style w:type="character" w:customStyle="1" w:styleId="storydate">
    <w:name w:val="storydate"/>
    <w:rsid w:val="0087652C"/>
  </w:style>
  <w:style w:type="character" w:customStyle="1" w:styleId="preloadwrap">
    <w:name w:val="preloadwrap"/>
    <w:rsid w:val="0087652C"/>
  </w:style>
  <w:style w:type="character" w:customStyle="1" w:styleId="creditwrap">
    <w:name w:val="creditwrap"/>
    <w:rsid w:val="0087652C"/>
  </w:style>
  <w:style w:type="character" w:customStyle="1" w:styleId="DefaultChar1">
    <w:name w:val="Default Char1"/>
    <w:rsid w:val="0087652C"/>
    <w:rPr>
      <w:noProof w:val="0"/>
      <w:color w:val="000000"/>
      <w:lang w:val="en-US" w:eastAsia="en-US" w:bidi="ar-SA"/>
    </w:rPr>
  </w:style>
  <w:style w:type="character" w:customStyle="1" w:styleId="textunderlineChar0">
    <w:name w:val="text underline Char"/>
    <w:rsid w:val="0087652C"/>
    <w:rPr>
      <w:sz w:val="24"/>
      <w:szCs w:val="22"/>
      <w:u w:val="thick"/>
      <w:lang w:val="en-US" w:eastAsia="en-US" w:bidi="ar-SA"/>
    </w:rPr>
  </w:style>
  <w:style w:type="character" w:customStyle="1" w:styleId="BoldChar">
    <w:name w:val="Bold Char"/>
    <w:rsid w:val="0087652C"/>
    <w:rPr>
      <w:rFonts w:ascii="Times New Roman" w:eastAsia="Times New Roman" w:hAnsi="Times New Roman" w:cs="Times New Roman" w:hint="default"/>
      <w:b/>
      <w:bCs w:val="0"/>
      <w:szCs w:val="24"/>
    </w:rPr>
  </w:style>
  <w:style w:type="character" w:customStyle="1" w:styleId="pmterms31">
    <w:name w:val="pmterms31"/>
    <w:rsid w:val="0087652C"/>
    <w:rPr>
      <w:b/>
      <w:bCs/>
      <w:i w:val="0"/>
      <w:iCs w:val="0"/>
      <w:color w:val="000000"/>
    </w:rPr>
  </w:style>
  <w:style w:type="character" w:customStyle="1" w:styleId="copyrightdescription">
    <w:name w:val="copyrightdescription"/>
    <w:rsid w:val="0087652C"/>
  </w:style>
  <w:style w:type="character" w:customStyle="1" w:styleId="ft01">
    <w:name w:val="ft01"/>
    <w:rsid w:val="0087652C"/>
    <w:rPr>
      <w:rFonts w:ascii="Times" w:hAnsi="Times" w:cs="Times" w:hint="default"/>
      <w:color w:val="000000"/>
      <w:sz w:val="14"/>
      <w:szCs w:val="14"/>
    </w:rPr>
  </w:style>
  <w:style w:type="character" w:customStyle="1" w:styleId="ft11">
    <w:name w:val="ft11"/>
    <w:rsid w:val="0087652C"/>
    <w:rPr>
      <w:rFonts w:ascii="Times" w:hAnsi="Times" w:cs="Times" w:hint="default"/>
      <w:color w:val="000000"/>
      <w:sz w:val="17"/>
      <w:szCs w:val="17"/>
    </w:rPr>
  </w:style>
  <w:style w:type="character" w:customStyle="1" w:styleId="ft21">
    <w:name w:val="ft21"/>
    <w:rsid w:val="0087652C"/>
    <w:rPr>
      <w:rFonts w:ascii="Times" w:hAnsi="Times" w:cs="Times" w:hint="default"/>
      <w:color w:val="000000"/>
      <w:sz w:val="15"/>
      <w:szCs w:val="15"/>
    </w:rPr>
  </w:style>
  <w:style w:type="character" w:customStyle="1" w:styleId="ft31">
    <w:name w:val="ft31"/>
    <w:rsid w:val="0087652C"/>
    <w:rPr>
      <w:rFonts w:ascii="Times" w:hAnsi="Times" w:cs="Times" w:hint="default"/>
      <w:color w:val="000000"/>
      <w:sz w:val="15"/>
      <w:szCs w:val="15"/>
    </w:rPr>
  </w:style>
  <w:style w:type="character" w:customStyle="1" w:styleId="dquo">
    <w:name w:val="dquo"/>
    <w:rsid w:val="0087652C"/>
  </w:style>
  <w:style w:type="character" w:customStyle="1" w:styleId="caps2">
    <w:name w:val="caps2"/>
    <w:rsid w:val="0087652C"/>
  </w:style>
  <w:style w:type="character" w:customStyle="1" w:styleId="CardsFont12ptCharCharCharChar">
    <w:name w:val="Cards + Font: 12 pt Char Char Char Char"/>
    <w:rsid w:val="0087652C"/>
    <w:rPr>
      <w:sz w:val="24"/>
      <w:szCs w:val="24"/>
      <w:u w:val="thick"/>
      <w:lang w:val="en-US" w:eastAsia="en-US" w:bidi="ar-SA"/>
    </w:rPr>
  </w:style>
  <w:style w:type="character" w:customStyle="1" w:styleId="ccs">
    <w:name w:val="c cs"/>
    <w:rsid w:val="0087652C"/>
  </w:style>
  <w:style w:type="character" w:customStyle="1" w:styleId="UnderlinedEvChar">
    <w:name w:val="Underlined Ev Char"/>
    <w:rsid w:val="0087652C"/>
    <w:rPr>
      <w:rFonts w:ascii="Times New Roman" w:eastAsia="Times New Roman" w:hAnsi="Times New Roman" w:cs="Times New Roman" w:hint="default"/>
      <w:szCs w:val="24"/>
      <w:u w:val="single"/>
    </w:rPr>
  </w:style>
  <w:style w:type="character" w:customStyle="1" w:styleId="dropshadow">
    <w:name w:val="dropshadow"/>
    <w:rsid w:val="0087652C"/>
  </w:style>
  <w:style w:type="character" w:customStyle="1" w:styleId="d05ws">
    <w:name w:val="d05ws"/>
    <w:rsid w:val="0087652C"/>
  </w:style>
  <w:style w:type="character" w:customStyle="1" w:styleId="rzibod">
    <w:name w:val="rzibod"/>
    <w:rsid w:val="0087652C"/>
  </w:style>
  <w:style w:type="character" w:customStyle="1" w:styleId="StyleBold1">
    <w:name w:val="Style Bold1"/>
    <w:rsid w:val="0087652C"/>
    <w:rPr>
      <w:rFonts w:ascii="Georgia" w:hAnsi="Georgia" w:hint="default"/>
      <w:b/>
      <w:bCs/>
      <w:sz w:val="22"/>
    </w:rPr>
  </w:style>
  <w:style w:type="character" w:customStyle="1" w:styleId="headertext">
    <w:name w:val="headertext"/>
    <w:rsid w:val="0087652C"/>
  </w:style>
  <w:style w:type="character" w:customStyle="1" w:styleId="endnote-reference">
    <w:name w:val="endnote-reference"/>
    <w:rsid w:val="0087652C"/>
  </w:style>
  <w:style w:type="character" w:customStyle="1" w:styleId="officialsname">
    <w:name w:val="official_s_name"/>
    <w:rsid w:val="0087652C"/>
  </w:style>
  <w:style w:type="character" w:customStyle="1" w:styleId="audience">
    <w:name w:val="audience"/>
    <w:rsid w:val="0087652C"/>
  </w:style>
  <w:style w:type="character" w:customStyle="1" w:styleId="A7">
    <w:name w:val="A7"/>
    <w:uiPriority w:val="99"/>
    <w:rsid w:val="0087652C"/>
    <w:rPr>
      <w:rFonts w:ascii="Myriad Pro" w:hAnsi="Myriad Pro" w:cs="Myriad Pro" w:hint="default"/>
      <w:color w:val="0066B1"/>
      <w:sz w:val="22"/>
      <w:szCs w:val="22"/>
    </w:rPr>
  </w:style>
  <w:style w:type="character" w:customStyle="1" w:styleId="normalchar">
    <w:name w:val="normal__char"/>
    <w:rsid w:val="0087652C"/>
  </w:style>
  <w:style w:type="character" w:customStyle="1" w:styleId="hyperlink002cheading0020100200028block0020title0029char">
    <w:name w:val="hyperlink_002cheading_00201_0020_0028block_0020title_0029__char"/>
    <w:rsid w:val="0087652C"/>
  </w:style>
  <w:style w:type="character" w:customStyle="1" w:styleId="underline002cstyle0020bold0020underlinechar">
    <w:name w:val="underline_002cstyle_0020bold_0020underline__char"/>
    <w:rsid w:val="0087652C"/>
  </w:style>
  <w:style w:type="character" w:customStyle="1" w:styleId="copyboldblack">
    <w:name w:val="copyboldblack"/>
    <w:rsid w:val="0087652C"/>
  </w:style>
  <w:style w:type="character" w:customStyle="1" w:styleId="copybold">
    <w:name w:val="copybold"/>
    <w:rsid w:val="0087652C"/>
  </w:style>
  <w:style w:type="character" w:customStyle="1" w:styleId="author-date0">
    <w:name w:val="author-date"/>
    <w:rsid w:val="0087652C"/>
  </w:style>
  <w:style w:type="character" w:customStyle="1" w:styleId="hidden">
    <w:name w:val="hidden"/>
    <w:rsid w:val="0087652C"/>
  </w:style>
  <w:style w:type="character" w:customStyle="1" w:styleId="articlebegin">
    <w:name w:val="articlebegin"/>
    <w:rsid w:val="0087652C"/>
  </w:style>
  <w:style w:type="character" w:customStyle="1" w:styleId="mediaoverlay">
    <w:name w:val="mediaoverlay"/>
    <w:rsid w:val="0087652C"/>
  </w:style>
  <w:style w:type="character" w:customStyle="1" w:styleId="blogcaption">
    <w:name w:val="blog_caption"/>
    <w:rsid w:val="0087652C"/>
  </w:style>
  <w:style w:type="character" w:customStyle="1" w:styleId="commnet-abuzz">
    <w:name w:val="commnet-abuzz"/>
    <w:rsid w:val="0087652C"/>
  </w:style>
  <w:style w:type="character" w:customStyle="1" w:styleId="fbconnectbuttontext">
    <w:name w:val="fbconnectbutton_text"/>
    <w:rsid w:val="0087652C"/>
  </w:style>
  <w:style w:type="character" w:customStyle="1" w:styleId="fbsharecountinner">
    <w:name w:val="fb_share_count_inner"/>
    <w:rsid w:val="0087652C"/>
  </w:style>
  <w:style w:type="character" w:customStyle="1" w:styleId="stbuttontext">
    <w:name w:val="stbuttontext"/>
    <w:rsid w:val="0087652C"/>
  </w:style>
  <w:style w:type="character" w:customStyle="1" w:styleId="source">
    <w:name w:val="source"/>
    <w:rsid w:val="0087652C"/>
  </w:style>
  <w:style w:type="character" w:customStyle="1" w:styleId="pubdate">
    <w:name w:val="pubdate"/>
    <w:rsid w:val="0087652C"/>
  </w:style>
  <w:style w:type="character" w:customStyle="1" w:styleId="grey">
    <w:name w:val="grey"/>
    <w:rsid w:val="0087652C"/>
  </w:style>
  <w:style w:type="character" w:customStyle="1" w:styleId="postdate">
    <w:name w:val="post_date"/>
    <w:rsid w:val="0087652C"/>
  </w:style>
  <w:style w:type="character" w:customStyle="1" w:styleId="bdx">
    <w:name w:val="bdx"/>
    <w:rsid w:val="0087652C"/>
  </w:style>
  <w:style w:type="character" w:customStyle="1" w:styleId="bdl">
    <w:name w:val="bdl"/>
    <w:rsid w:val="0087652C"/>
  </w:style>
  <w:style w:type="character" w:customStyle="1" w:styleId="breadcrumbitemcurrent">
    <w:name w:val="breadcrumbitemcurrent"/>
    <w:rsid w:val="0087652C"/>
  </w:style>
  <w:style w:type="character" w:customStyle="1" w:styleId="bbl">
    <w:name w:val="bbl"/>
    <w:rsid w:val="0087652C"/>
  </w:style>
  <w:style w:type="character" w:customStyle="1" w:styleId="Date2">
    <w:name w:val="Date2"/>
    <w:rsid w:val="0087652C"/>
  </w:style>
  <w:style w:type="character" w:customStyle="1" w:styleId="company">
    <w:name w:val="company"/>
    <w:rsid w:val="0087652C"/>
  </w:style>
  <w:style w:type="character" w:customStyle="1" w:styleId="itxtnewhookspan">
    <w:name w:val="itxtnewhookspan"/>
    <w:rsid w:val="0087652C"/>
  </w:style>
  <w:style w:type="character" w:customStyle="1" w:styleId="gstxthlt">
    <w:name w:val="gstxt_hlt"/>
    <w:rsid w:val="0087652C"/>
  </w:style>
  <w:style w:type="character" w:customStyle="1" w:styleId="SubtleEmphasis1">
    <w:name w:val="Subtle Emphasis1"/>
    <w:uiPriority w:val="19"/>
    <w:qFormat/>
    <w:rsid w:val="0087652C"/>
    <w:rPr>
      <w:rFonts w:ascii="Times New Roman" w:hAnsi="Times New Roman" w:cs="Times New Roman" w:hint="default"/>
      <w:b/>
      <w:bCs w:val="0"/>
      <w:iCs/>
      <w:color w:val="auto"/>
      <w:sz w:val="22"/>
    </w:rPr>
  </w:style>
  <w:style w:type="character" w:customStyle="1" w:styleId="StyleBoldRed">
    <w:name w:val="Style Bold Red"/>
    <w:rsid w:val="0087652C"/>
    <w:rPr>
      <w:b/>
      <w:bCs/>
      <w:color w:val="auto"/>
    </w:rPr>
  </w:style>
  <w:style w:type="character" w:customStyle="1" w:styleId="StyleTimesNewRoman8pt">
    <w:name w:val="Style Times New Roman 8 pt"/>
    <w:rsid w:val="0087652C"/>
    <w:rPr>
      <w:rFonts w:ascii="Georgia" w:hAnsi="Georgia" w:hint="default"/>
      <w:sz w:val="16"/>
    </w:rPr>
  </w:style>
  <w:style w:type="character" w:customStyle="1" w:styleId="StyleStyle7pt8pt">
    <w:name w:val="Style Style 7 pt + 8 pt"/>
    <w:rsid w:val="0087652C"/>
    <w:rPr>
      <w:sz w:val="16"/>
    </w:rPr>
  </w:style>
  <w:style w:type="character" w:customStyle="1" w:styleId="StyleStyleThickunderlineBold1">
    <w:name w:val="Style Style Thick underline + Bold1"/>
    <w:rsid w:val="0087652C"/>
    <w:rPr>
      <w:b/>
      <w:bCs/>
      <w:u w:val="thick"/>
    </w:rPr>
  </w:style>
  <w:style w:type="character" w:customStyle="1" w:styleId="StyleUnderline2">
    <w:name w:val="Style Underline2"/>
    <w:rsid w:val="0087652C"/>
    <w:rPr>
      <w:u w:val="single"/>
    </w:rPr>
  </w:style>
  <w:style w:type="character" w:customStyle="1" w:styleId="ShrinkText">
    <w:name w:val="Shrink Text"/>
    <w:rsid w:val="0087652C"/>
    <w:rPr>
      <w:sz w:val="16"/>
    </w:rPr>
  </w:style>
  <w:style w:type="character" w:customStyle="1" w:styleId="smallcaps">
    <w:name w:val="smallcaps"/>
    <w:rsid w:val="0087652C"/>
  </w:style>
  <w:style w:type="character" w:customStyle="1" w:styleId="goldbldtext">
    <w:name w:val="goldbldtext"/>
    <w:rsid w:val="0087652C"/>
  </w:style>
  <w:style w:type="character" w:customStyle="1" w:styleId="cardshighlight0">
    <w:name w:val="cardshighlight"/>
    <w:rsid w:val="0087652C"/>
  </w:style>
  <w:style w:type="character" w:customStyle="1" w:styleId="cardsfont12pt1">
    <w:name w:val="cardsfont12pt"/>
    <w:rsid w:val="0087652C"/>
  </w:style>
  <w:style w:type="character" w:customStyle="1" w:styleId="ft1">
    <w:name w:val="ft1"/>
    <w:rsid w:val="0087652C"/>
  </w:style>
  <w:style w:type="character" w:customStyle="1" w:styleId="ft6">
    <w:name w:val="ft6"/>
    <w:rsid w:val="0087652C"/>
  </w:style>
  <w:style w:type="character" w:customStyle="1" w:styleId="kicker">
    <w:name w:val="kicker"/>
    <w:rsid w:val="0087652C"/>
  </w:style>
  <w:style w:type="character" w:customStyle="1" w:styleId="backcontent">
    <w:name w:val="backcontent"/>
    <w:rsid w:val="0087652C"/>
  </w:style>
  <w:style w:type="character" w:customStyle="1" w:styleId="daystmp">
    <w:name w:val="daystmp"/>
    <w:rsid w:val="0087652C"/>
  </w:style>
  <w:style w:type="character" w:customStyle="1" w:styleId="cardsfont12ptchar">
    <w:name w:val="cardsfont12ptchar"/>
    <w:rsid w:val="0087652C"/>
  </w:style>
  <w:style w:type="character" w:customStyle="1" w:styleId="gal">
    <w:name w:val="gal"/>
    <w:rsid w:val="0087652C"/>
  </w:style>
  <w:style w:type="character" w:customStyle="1" w:styleId="submitted">
    <w:name w:val="submitted"/>
    <w:rsid w:val="0087652C"/>
  </w:style>
  <w:style w:type="character" w:customStyle="1" w:styleId="imagedateline">
    <w:name w:val="image_dateline"/>
    <w:rsid w:val="0087652C"/>
  </w:style>
  <w:style w:type="character" w:customStyle="1" w:styleId="authordatecharchar">
    <w:name w:val="authordatecharchar"/>
    <w:rsid w:val="0087652C"/>
  </w:style>
  <w:style w:type="character" w:customStyle="1" w:styleId="style1char0">
    <w:name w:val="style1char"/>
    <w:rsid w:val="0087652C"/>
  </w:style>
  <w:style w:type="character" w:customStyle="1" w:styleId="tagcharchar0">
    <w:name w:val="tagcharchar"/>
    <w:rsid w:val="0087652C"/>
  </w:style>
  <w:style w:type="character" w:customStyle="1" w:styleId="underlinedcharchar2">
    <w:name w:val="underlinedcharchar"/>
    <w:rsid w:val="0087652C"/>
  </w:style>
  <w:style w:type="character" w:customStyle="1" w:styleId="BoxedChar">
    <w:name w:val="Boxed Char"/>
    <w:rsid w:val="0087652C"/>
    <w:rPr>
      <w:rFonts w:ascii="Arial Narrow" w:hAnsi="Arial Narrow" w:hint="default"/>
      <w:b/>
      <w:bCs w:val="0"/>
      <w:sz w:val="18"/>
      <w:bdr w:val="single" w:sz="6" w:space="0" w:color="auto" w:frame="1"/>
    </w:rPr>
  </w:style>
  <w:style w:type="character" w:customStyle="1" w:styleId="Style11ptUnderline2">
    <w:name w:val="Style 11 pt Underline2"/>
    <w:rsid w:val="0087652C"/>
    <w:rPr>
      <w:sz w:val="20"/>
      <w:u w:val="single"/>
    </w:rPr>
  </w:style>
  <w:style w:type="character" w:customStyle="1" w:styleId="Style11ptBoldUnderline2">
    <w:name w:val="Style 11 pt Bold Underline2"/>
    <w:rsid w:val="0087652C"/>
    <w:rPr>
      <w:b/>
      <w:bCs/>
      <w:sz w:val="20"/>
      <w:u w:val="single"/>
    </w:rPr>
  </w:style>
  <w:style w:type="character" w:customStyle="1" w:styleId="nw">
    <w:name w:val="nw"/>
    <w:rsid w:val="0087652C"/>
  </w:style>
  <w:style w:type="character" w:customStyle="1" w:styleId="Styleunderline11ptBoldBorderSinglesolidlineAuto">
    <w:name w:val="Style underline + 11 pt Bold Border: : (Single solid line Auto ..."/>
    <w:rsid w:val="0087652C"/>
    <w:rPr>
      <w:b/>
      <w:bCs/>
      <w:sz w:val="20"/>
      <w:u w:val="single"/>
      <w:bdr w:val="single" w:sz="4" w:space="0" w:color="auto" w:frame="1"/>
    </w:rPr>
  </w:style>
  <w:style w:type="character" w:customStyle="1" w:styleId="cardCharCharChar1">
    <w:name w:val="card Char Char Char1"/>
    <w:rsid w:val="0087652C"/>
    <w:rPr>
      <w:lang w:val="en-US" w:eastAsia="en-US" w:bidi="ar-SA"/>
    </w:rPr>
  </w:style>
  <w:style w:type="character" w:customStyle="1" w:styleId="authors1">
    <w:name w:val="authors1"/>
    <w:rsid w:val="0087652C"/>
    <w:rPr>
      <w:rFonts w:ascii="Verdana" w:hAnsi="Verdana" w:hint="default"/>
      <w:b/>
      <w:bCs/>
      <w:color w:val="006699"/>
      <w:sz w:val="20"/>
      <w:szCs w:val="20"/>
    </w:rPr>
  </w:style>
  <w:style w:type="character" w:customStyle="1" w:styleId="headlinesectionlarge">
    <w:name w:val="headline_section_large"/>
    <w:rsid w:val="0087652C"/>
  </w:style>
  <w:style w:type="character" w:customStyle="1" w:styleId="Styleunderline11ptBlack">
    <w:name w:val="Style underline + 11 pt Black"/>
    <w:rsid w:val="0087652C"/>
    <w:rPr>
      <w:color w:val="000000"/>
      <w:sz w:val="20"/>
      <w:u w:val="single"/>
    </w:rPr>
  </w:style>
  <w:style w:type="character" w:customStyle="1" w:styleId="Styleunderline11ptBoldBlack">
    <w:name w:val="Style underline + 11 pt Bold Black"/>
    <w:rsid w:val="0087652C"/>
    <w:rPr>
      <w:b/>
      <w:bCs/>
      <w:color w:val="000000"/>
      <w:sz w:val="20"/>
      <w:u w:val="single"/>
    </w:rPr>
  </w:style>
  <w:style w:type="character" w:customStyle="1" w:styleId="Style11ptBoldBlackUnderline">
    <w:name w:val="Style 11 pt Bold Black Underline"/>
    <w:rsid w:val="0087652C"/>
    <w:rPr>
      <w:b/>
      <w:bCs/>
      <w:color w:val="000000"/>
      <w:sz w:val="20"/>
      <w:u w:val="single"/>
    </w:rPr>
  </w:style>
  <w:style w:type="character" w:customStyle="1" w:styleId="Style11ptBoldBlackUnderlineBorderSinglesolidline">
    <w:name w:val="Style 11 pt Bold Black Underline Border: : (Single solid line ..."/>
    <w:rsid w:val="0087652C"/>
    <w:rPr>
      <w:b/>
      <w:bCs/>
      <w:color w:val="000000"/>
      <w:sz w:val="20"/>
      <w:u w:val="single"/>
      <w:bdr w:val="single" w:sz="4" w:space="0" w:color="auto" w:frame="1"/>
    </w:rPr>
  </w:style>
  <w:style w:type="character" w:customStyle="1" w:styleId="StyleLatinMeridien-Italic11ptItalicUnderline">
    <w:name w:val="Style (Latin) Meridien-Italic 11 pt Italic Underline"/>
    <w:rsid w:val="0087652C"/>
    <w:rPr>
      <w:rFonts w:ascii="Meridien-Italic" w:hAnsi="Meridien-Italic" w:hint="default"/>
      <w:i/>
      <w:iCs/>
      <w:sz w:val="20"/>
      <w:u w:val="single"/>
    </w:rPr>
  </w:style>
  <w:style w:type="character" w:customStyle="1" w:styleId="Citation-AuthorDate">
    <w:name w:val="Citation - Author/Date"/>
    <w:rsid w:val="0087652C"/>
    <w:rPr>
      <w:b/>
      <w:bCs w:val="0"/>
      <w:smallCaps/>
      <w:sz w:val="24"/>
      <w:u w:val="single"/>
    </w:rPr>
  </w:style>
  <w:style w:type="character" w:customStyle="1" w:styleId="underlinestylechar0">
    <w:name w:val="underlinestylechar"/>
    <w:rsid w:val="0087652C"/>
  </w:style>
  <w:style w:type="character" w:customStyle="1" w:styleId="highlight">
    <w:name w:val="highlight"/>
    <w:rsid w:val="0087652C"/>
  </w:style>
  <w:style w:type="character" w:customStyle="1" w:styleId="DottedUnderline0">
    <w:name w:val="Dotted Underline"/>
    <w:rsid w:val="0087652C"/>
    <w:rPr>
      <w:rFonts w:ascii="Times New Roman" w:hAnsi="Times New Roman" w:cs="Times New Roman" w:hint="default"/>
      <w:sz w:val="20"/>
      <w:u w:val="dottedHeavy"/>
    </w:rPr>
  </w:style>
  <w:style w:type="character" w:customStyle="1" w:styleId="titleauthoretc">
    <w:name w:val="titleauthoretc"/>
    <w:rsid w:val="0087652C"/>
  </w:style>
  <w:style w:type="character" w:customStyle="1" w:styleId="labeltext">
    <w:name w:val="labeltext"/>
    <w:rsid w:val="0087652C"/>
  </w:style>
  <w:style w:type="character" w:customStyle="1" w:styleId="viewlink">
    <w:name w:val="viewlink"/>
    <w:rsid w:val="0087652C"/>
  </w:style>
  <w:style w:type="character" w:customStyle="1" w:styleId="share">
    <w:name w:val="share"/>
    <w:rsid w:val="0087652C"/>
  </w:style>
  <w:style w:type="character" w:customStyle="1" w:styleId="inlinkchart">
    <w:name w:val="inlink_chart"/>
    <w:rsid w:val="0087652C"/>
  </w:style>
  <w:style w:type="character" w:customStyle="1" w:styleId="underLight">
    <w:name w:val="underLight"/>
    <w:uiPriority w:val="1"/>
    <w:qFormat/>
    <w:rsid w:val="0087652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7652C"/>
  </w:style>
  <w:style w:type="character" w:customStyle="1" w:styleId="author-rss">
    <w:name w:val="author-rss"/>
    <w:rsid w:val="0087652C"/>
  </w:style>
  <w:style w:type="character" w:customStyle="1" w:styleId="fbsharecountwrapper">
    <w:name w:val="fb_share_count_wrapper"/>
    <w:rsid w:val="0087652C"/>
  </w:style>
  <w:style w:type="character" w:customStyle="1" w:styleId="fbbuttontext">
    <w:name w:val="fb_button_text"/>
    <w:rsid w:val="0087652C"/>
  </w:style>
  <w:style w:type="character" w:customStyle="1" w:styleId="hw">
    <w:name w:val="hw"/>
    <w:rsid w:val="0087652C"/>
  </w:style>
  <w:style w:type="character" w:customStyle="1" w:styleId="linktotop">
    <w:name w:val="linktotop"/>
    <w:rsid w:val="0087652C"/>
  </w:style>
  <w:style w:type="character" w:customStyle="1" w:styleId="maintextbldleft">
    <w:name w:val="maintextbldleft"/>
    <w:rsid w:val="0087652C"/>
  </w:style>
  <w:style w:type="character" w:customStyle="1" w:styleId="maintextleft">
    <w:name w:val="maintextleft"/>
    <w:rsid w:val="0087652C"/>
  </w:style>
  <w:style w:type="character" w:customStyle="1" w:styleId="descriptionstyle1block">
    <w:name w:val="description style1 block"/>
    <w:rsid w:val="0087652C"/>
  </w:style>
  <w:style w:type="character" w:customStyle="1" w:styleId="gutter-right-1">
    <w:name w:val="gutter-right-1"/>
    <w:basedOn w:val="DefaultParagraphFont"/>
    <w:rsid w:val="0087652C"/>
  </w:style>
  <w:style w:type="character" w:customStyle="1" w:styleId="ssl3">
    <w:name w:val="ss_l3"/>
    <w:rsid w:val="0087652C"/>
  </w:style>
  <w:style w:type="character" w:customStyle="1" w:styleId="FontStyle39">
    <w:name w:val="Font Style39"/>
    <w:uiPriority w:val="99"/>
    <w:rsid w:val="0087652C"/>
    <w:rPr>
      <w:rFonts w:ascii="Constantia" w:hAnsi="Constantia" w:cs="Constantia" w:hint="default"/>
      <w:b/>
      <w:bCs/>
      <w:sz w:val="18"/>
      <w:szCs w:val="18"/>
    </w:rPr>
  </w:style>
  <w:style w:type="character" w:customStyle="1" w:styleId="6">
    <w:name w:val="6"/>
    <w:rsid w:val="0087652C"/>
    <w:rPr>
      <w:rFonts w:ascii="Arial" w:hAnsi="Arial" w:cs="Arial" w:hint="default"/>
      <w:bCs/>
      <w:sz w:val="20"/>
      <w:u w:val="single"/>
      <w:lang w:val="en-US" w:eastAsia="en-US" w:bidi="ar-SA"/>
    </w:rPr>
  </w:style>
  <w:style w:type="character" w:customStyle="1" w:styleId="Header11">
    <w:name w:val="Header11"/>
    <w:rsid w:val="0087652C"/>
  </w:style>
  <w:style w:type="character" w:customStyle="1" w:styleId="posa">
    <w:name w:val="pos(a)"/>
    <w:basedOn w:val="DefaultParagraphFont"/>
    <w:rsid w:val="0087652C"/>
  </w:style>
  <w:style w:type="character" w:customStyle="1" w:styleId="u-hiddeninnarrowenv">
    <w:name w:val="u-hiddeninnarrowenv"/>
    <w:basedOn w:val="DefaultParagraphFont"/>
    <w:rsid w:val="0087652C"/>
  </w:style>
  <w:style w:type="character" w:customStyle="1" w:styleId="followbutton-bird">
    <w:name w:val="followbutton-bird"/>
    <w:basedOn w:val="DefaultParagraphFont"/>
    <w:rsid w:val="0087652C"/>
  </w:style>
  <w:style w:type="character" w:customStyle="1" w:styleId="tweetauthor-name">
    <w:name w:val="tweetauthor-name"/>
    <w:basedOn w:val="DefaultParagraphFont"/>
    <w:rsid w:val="0087652C"/>
  </w:style>
  <w:style w:type="character" w:customStyle="1" w:styleId="tweetauthor-verifiedbadge">
    <w:name w:val="tweetauthor-verifiedbadge"/>
    <w:basedOn w:val="DefaultParagraphFont"/>
    <w:rsid w:val="0087652C"/>
  </w:style>
  <w:style w:type="character" w:customStyle="1" w:styleId="tweetauthor-screenname">
    <w:name w:val="tweetauthor-screenname"/>
    <w:basedOn w:val="DefaultParagraphFont"/>
    <w:rsid w:val="0087652C"/>
  </w:style>
  <w:style w:type="character" w:customStyle="1" w:styleId="u-hiddenvisually">
    <w:name w:val="u-hiddenvisually"/>
    <w:basedOn w:val="DefaultParagraphFont"/>
    <w:rsid w:val="0087652C"/>
  </w:style>
  <w:style w:type="character" w:customStyle="1" w:styleId="tweetaction-stat">
    <w:name w:val="tweetaction-stat"/>
    <w:basedOn w:val="DefaultParagraphFont"/>
    <w:rsid w:val="0087652C"/>
  </w:style>
  <w:style w:type="character" w:customStyle="1" w:styleId="related">
    <w:name w:val="related"/>
    <w:basedOn w:val="DefaultParagraphFont"/>
    <w:rsid w:val="0087652C"/>
  </w:style>
  <w:style w:type="character" w:customStyle="1" w:styleId="related-content">
    <w:name w:val="related-content"/>
    <w:basedOn w:val="DefaultParagraphFont"/>
    <w:rsid w:val="0087652C"/>
  </w:style>
  <w:style w:type="character" w:customStyle="1" w:styleId="name-of-author">
    <w:name w:val="name-of-author"/>
    <w:basedOn w:val="DefaultParagraphFont"/>
    <w:rsid w:val="0087652C"/>
  </w:style>
  <w:style w:type="character" w:customStyle="1" w:styleId="first-name">
    <w:name w:val="first-name"/>
    <w:basedOn w:val="DefaultParagraphFont"/>
    <w:rsid w:val="0087652C"/>
  </w:style>
  <w:style w:type="character" w:customStyle="1" w:styleId="last-name">
    <w:name w:val="last-name"/>
    <w:basedOn w:val="DefaultParagraphFont"/>
    <w:rsid w:val="0087652C"/>
  </w:style>
  <w:style w:type="character" w:customStyle="1" w:styleId="caption10">
    <w:name w:val="caption1"/>
    <w:basedOn w:val="DefaultParagraphFont"/>
    <w:rsid w:val="0087652C"/>
  </w:style>
  <w:style w:type="character" w:customStyle="1" w:styleId="recirc-text">
    <w:name w:val="&quot;recirc-text”"/>
    <w:basedOn w:val="DefaultParagraphFont"/>
    <w:rsid w:val="0087652C"/>
  </w:style>
  <w:style w:type="character" w:customStyle="1" w:styleId="video-icon">
    <w:name w:val="video-icon"/>
    <w:basedOn w:val="DefaultParagraphFont"/>
    <w:rsid w:val="0087652C"/>
  </w:style>
  <w:style w:type="character" w:customStyle="1" w:styleId="powa-shot-play-btn-text">
    <w:name w:val="powa-shot-play-btn-text"/>
    <w:basedOn w:val="DefaultParagraphFont"/>
    <w:rsid w:val="0087652C"/>
  </w:style>
  <w:style w:type="character" w:customStyle="1" w:styleId="powa-shot-click">
    <w:name w:val="powa-shot-click"/>
    <w:basedOn w:val="DefaultParagraphFont"/>
    <w:rsid w:val="0087652C"/>
  </w:style>
  <w:style w:type="character" w:customStyle="1" w:styleId="wpv-blurb">
    <w:name w:val="wpv-blurb"/>
    <w:basedOn w:val="DefaultParagraphFont"/>
    <w:rsid w:val="0087652C"/>
  </w:style>
  <w:style w:type="character" w:customStyle="1" w:styleId="pb-caption">
    <w:name w:val="pb-caption"/>
    <w:basedOn w:val="DefaultParagraphFont"/>
    <w:rsid w:val="0087652C"/>
  </w:style>
  <w:style w:type="character" w:customStyle="1" w:styleId="Heading5Char1">
    <w:name w:val="Heading 5 Char1"/>
    <w:aliases w:val="Text Char1"/>
    <w:basedOn w:val="DefaultParagraphFont"/>
    <w:semiHidden/>
    <w:rsid w:val="0087652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7652C"/>
    <w:rPr>
      <w:vertAlign w:val="baseline"/>
    </w:rPr>
  </w:style>
  <w:style w:type="character" w:customStyle="1" w:styleId="Heading7Char1">
    <w:name w:val="Heading 7 Char1"/>
    <w:basedOn w:val="DefaultParagraphFont"/>
    <w:semiHidden/>
    <w:rsid w:val="0087652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7652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7652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7652C"/>
    <w:rPr>
      <w:rFonts w:ascii="Calibri" w:hAnsi="Calibri" w:cs="Calibri"/>
    </w:rPr>
  </w:style>
  <w:style w:type="numbering" w:customStyle="1" w:styleId="NoList2">
    <w:name w:val="No List2"/>
    <w:next w:val="NoList"/>
    <w:uiPriority w:val="99"/>
    <w:semiHidden/>
    <w:unhideWhenUsed/>
    <w:rsid w:val="0087652C"/>
  </w:style>
  <w:style w:type="numbering" w:customStyle="1" w:styleId="NoList3">
    <w:name w:val="No List3"/>
    <w:next w:val="NoList"/>
    <w:uiPriority w:val="99"/>
    <w:semiHidden/>
    <w:unhideWhenUsed/>
    <w:rsid w:val="0087652C"/>
  </w:style>
  <w:style w:type="numbering" w:customStyle="1" w:styleId="NoList4">
    <w:name w:val="No List4"/>
    <w:next w:val="NoList"/>
    <w:uiPriority w:val="99"/>
    <w:semiHidden/>
    <w:unhideWhenUsed/>
    <w:rsid w:val="0087652C"/>
  </w:style>
  <w:style w:type="numbering" w:customStyle="1" w:styleId="NoList5">
    <w:name w:val="No List5"/>
    <w:next w:val="NoList"/>
    <w:semiHidden/>
    <w:unhideWhenUsed/>
    <w:rsid w:val="0087652C"/>
  </w:style>
  <w:style w:type="paragraph" w:styleId="BlockText">
    <w:name w:val="Block Text"/>
    <w:basedOn w:val="Normal"/>
    <w:rsid w:val="0087652C"/>
    <w:pPr>
      <w:ind w:left="229" w:right="229"/>
    </w:pPr>
    <w:rPr>
      <w:rFonts w:ascii="Verdana" w:eastAsia="Times New Roman" w:hAnsi="Verdana"/>
      <w:szCs w:val="20"/>
    </w:rPr>
  </w:style>
  <w:style w:type="paragraph" w:styleId="NormalIndent">
    <w:name w:val="Normal Indent"/>
    <w:basedOn w:val="Normal"/>
    <w:rsid w:val="0087652C"/>
    <w:pPr>
      <w:ind w:left="720"/>
    </w:pPr>
    <w:rPr>
      <w:rFonts w:eastAsia="Times New Roman"/>
      <w:szCs w:val="20"/>
    </w:rPr>
  </w:style>
  <w:style w:type="paragraph" w:styleId="EnvelopeReturn">
    <w:name w:val="envelope return"/>
    <w:basedOn w:val="Normal"/>
    <w:rsid w:val="0087652C"/>
    <w:rPr>
      <w:rFonts w:eastAsia="Times New Roman"/>
      <w:sz w:val="24"/>
      <w:szCs w:val="20"/>
    </w:rPr>
  </w:style>
  <w:style w:type="paragraph" w:styleId="EnvelopeAddress">
    <w:name w:val="envelope address"/>
    <w:basedOn w:val="Normal"/>
    <w:rsid w:val="0087652C"/>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7652C"/>
  </w:style>
  <w:style w:type="numbering" w:customStyle="1" w:styleId="NoList7">
    <w:name w:val="No List7"/>
    <w:next w:val="NoList"/>
    <w:semiHidden/>
    <w:unhideWhenUsed/>
    <w:rsid w:val="0087652C"/>
  </w:style>
  <w:style w:type="paragraph" w:styleId="ListBullet">
    <w:name w:val="List Bullet"/>
    <w:basedOn w:val="Normal"/>
    <w:link w:val="ListBulletChar"/>
    <w:uiPriority w:val="99"/>
    <w:unhideWhenUsed/>
    <w:rsid w:val="0087652C"/>
    <w:pPr>
      <w:tabs>
        <w:tab w:val="num" w:pos="360"/>
      </w:tabs>
      <w:ind w:left="360" w:hanging="360"/>
      <w:contextualSpacing/>
    </w:pPr>
    <w:rPr>
      <w:rFonts w:eastAsia="Calibri"/>
    </w:rPr>
  </w:style>
  <w:style w:type="table" w:styleId="MediumGrid1">
    <w:name w:val="Medium Grid 1"/>
    <w:basedOn w:val="TableNormal"/>
    <w:uiPriority w:val="67"/>
    <w:rsid w:val="0087652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7652C"/>
    <w:rPr>
      <w:rFonts w:ascii="Arial Narrow" w:eastAsia="SimSun" w:hAnsi="Arial Narrow" w:cs="Calibri"/>
      <w:sz w:val="20"/>
      <w:szCs w:val="22"/>
    </w:rPr>
  </w:style>
  <w:style w:type="numbering" w:customStyle="1" w:styleId="NoList11">
    <w:name w:val="No List11"/>
    <w:next w:val="NoList"/>
    <w:uiPriority w:val="99"/>
    <w:semiHidden/>
    <w:unhideWhenUsed/>
    <w:rsid w:val="0087652C"/>
  </w:style>
  <w:style w:type="numbering" w:customStyle="1" w:styleId="NoList111">
    <w:name w:val="No List111"/>
    <w:next w:val="NoList"/>
    <w:uiPriority w:val="99"/>
    <w:semiHidden/>
    <w:unhideWhenUsed/>
    <w:rsid w:val="0087652C"/>
  </w:style>
  <w:style w:type="numbering" w:customStyle="1" w:styleId="NoList1111">
    <w:name w:val="No List1111"/>
    <w:next w:val="NoList"/>
    <w:uiPriority w:val="99"/>
    <w:semiHidden/>
    <w:unhideWhenUsed/>
    <w:rsid w:val="0087652C"/>
  </w:style>
  <w:style w:type="numbering" w:customStyle="1" w:styleId="NoList11111">
    <w:name w:val="No List11111"/>
    <w:next w:val="NoList"/>
    <w:uiPriority w:val="99"/>
    <w:semiHidden/>
    <w:unhideWhenUsed/>
    <w:rsid w:val="0087652C"/>
  </w:style>
  <w:style w:type="numbering" w:customStyle="1" w:styleId="NoList111111">
    <w:name w:val="No List111111"/>
    <w:next w:val="NoList"/>
    <w:uiPriority w:val="99"/>
    <w:semiHidden/>
    <w:unhideWhenUsed/>
    <w:rsid w:val="0087652C"/>
  </w:style>
  <w:style w:type="numbering" w:customStyle="1" w:styleId="NoList1111111">
    <w:name w:val="No List1111111"/>
    <w:next w:val="NoList"/>
    <w:uiPriority w:val="99"/>
    <w:semiHidden/>
    <w:unhideWhenUsed/>
    <w:rsid w:val="0087652C"/>
  </w:style>
  <w:style w:type="numbering" w:customStyle="1" w:styleId="NoList11111111">
    <w:name w:val="No List11111111"/>
    <w:next w:val="NoList"/>
    <w:uiPriority w:val="99"/>
    <w:semiHidden/>
    <w:unhideWhenUsed/>
    <w:rsid w:val="0087652C"/>
  </w:style>
  <w:style w:type="numbering" w:customStyle="1" w:styleId="NoList111111111">
    <w:name w:val="No List111111111"/>
    <w:next w:val="NoList"/>
    <w:uiPriority w:val="99"/>
    <w:semiHidden/>
    <w:unhideWhenUsed/>
    <w:rsid w:val="0087652C"/>
  </w:style>
  <w:style w:type="numbering" w:customStyle="1" w:styleId="NoList1111111111">
    <w:name w:val="No List1111111111"/>
    <w:next w:val="NoList"/>
    <w:uiPriority w:val="99"/>
    <w:semiHidden/>
    <w:unhideWhenUsed/>
    <w:rsid w:val="0087652C"/>
  </w:style>
  <w:style w:type="numbering" w:customStyle="1" w:styleId="NoList11111111111">
    <w:name w:val="No List11111111111"/>
    <w:next w:val="NoList"/>
    <w:uiPriority w:val="99"/>
    <w:semiHidden/>
    <w:unhideWhenUsed/>
    <w:rsid w:val="0087652C"/>
  </w:style>
  <w:style w:type="numbering" w:customStyle="1" w:styleId="NoList111111111111">
    <w:name w:val="No List111111111111"/>
    <w:next w:val="NoList"/>
    <w:uiPriority w:val="99"/>
    <w:semiHidden/>
    <w:unhideWhenUsed/>
    <w:rsid w:val="0087652C"/>
  </w:style>
  <w:style w:type="numbering" w:customStyle="1" w:styleId="NoList1111111111111">
    <w:name w:val="No List1111111111111"/>
    <w:next w:val="NoList"/>
    <w:uiPriority w:val="99"/>
    <w:semiHidden/>
    <w:unhideWhenUsed/>
    <w:rsid w:val="0087652C"/>
  </w:style>
  <w:style w:type="numbering" w:customStyle="1" w:styleId="NoList11111111111111">
    <w:name w:val="No List11111111111111"/>
    <w:next w:val="NoList"/>
    <w:uiPriority w:val="99"/>
    <w:semiHidden/>
    <w:unhideWhenUsed/>
    <w:rsid w:val="0087652C"/>
  </w:style>
  <w:style w:type="numbering" w:customStyle="1" w:styleId="NoList111111111111111">
    <w:name w:val="No List111111111111111"/>
    <w:next w:val="NoList"/>
    <w:uiPriority w:val="99"/>
    <w:semiHidden/>
    <w:unhideWhenUsed/>
    <w:rsid w:val="0087652C"/>
  </w:style>
  <w:style w:type="numbering" w:customStyle="1" w:styleId="NoList1111111111111111">
    <w:name w:val="No List1111111111111111"/>
    <w:next w:val="NoList"/>
    <w:uiPriority w:val="99"/>
    <w:semiHidden/>
    <w:unhideWhenUsed/>
    <w:rsid w:val="0087652C"/>
  </w:style>
  <w:style w:type="numbering" w:customStyle="1" w:styleId="NoList11111111111111111">
    <w:name w:val="No List11111111111111111"/>
    <w:next w:val="NoList"/>
    <w:uiPriority w:val="99"/>
    <w:semiHidden/>
    <w:unhideWhenUsed/>
    <w:rsid w:val="0087652C"/>
  </w:style>
  <w:style w:type="character" w:customStyle="1" w:styleId="FontStyle220">
    <w:name w:val="Font Style220"/>
    <w:basedOn w:val="DefaultParagraphFont"/>
    <w:uiPriority w:val="99"/>
    <w:rsid w:val="0087652C"/>
    <w:rPr>
      <w:rFonts w:ascii="Candara" w:hAnsi="Candara" w:cs="Candara" w:hint="default"/>
      <w:i/>
      <w:iCs/>
      <w:sz w:val="18"/>
      <w:szCs w:val="18"/>
    </w:rPr>
  </w:style>
  <w:style w:type="character" w:customStyle="1" w:styleId="FontStyle290">
    <w:name w:val="Font Style290"/>
    <w:basedOn w:val="DefaultParagraphFont"/>
    <w:uiPriority w:val="99"/>
    <w:rsid w:val="0087652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7652C"/>
    <w:rPr>
      <w:rFonts w:ascii="Arial" w:hAnsi="Arial" w:cs="Arial"/>
      <w:b/>
      <w:bCs/>
      <w:sz w:val="16"/>
      <w:szCs w:val="16"/>
    </w:rPr>
  </w:style>
  <w:style w:type="paragraph" w:customStyle="1" w:styleId="analytic0">
    <w:name w:val="analytic"/>
    <w:basedOn w:val="Normal"/>
    <w:link w:val="analyticChar0"/>
    <w:uiPriority w:val="4"/>
    <w:qFormat/>
    <w:rsid w:val="0087652C"/>
    <w:pPr>
      <w:spacing w:before="120"/>
    </w:pPr>
    <w:rPr>
      <w:b/>
      <w:sz w:val="20"/>
    </w:rPr>
  </w:style>
  <w:style w:type="character" w:customStyle="1" w:styleId="analyticChar0">
    <w:name w:val="analytic Char"/>
    <w:basedOn w:val="DefaultParagraphFont"/>
    <w:link w:val="analytic0"/>
    <w:uiPriority w:val="4"/>
    <w:rsid w:val="0087652C"/>
    <w:rPr>
      <w:rFonts w:ascii="Calibri" w:hAnsi="Calibri" w:cs="Calibri"/>
      <w:b/>
      <w:sz w:val="20"/>
    </w:rPr>
  </w:style>
  <w:style w:type="character" w:customStyle="1" w:styleId="m-5498913268213319940gmail-styleunderline">
    <w:name w:val="m_-5498913268213319940gmail-styleunderline"/>
    <w:basedOn w:val="DefaultParagraphFont"/>
    <w:rsid w:val="0087652C"/>
  </w:style>
  <w:style w:type="paragraph" w:customStyle="1" w:styleId="speakable">
    <w:name w:val="speakable"/>
    <w:basedOn w:val="Normal"/>
    <w:uiPriority w:val="99"/>
    <w:qFormat/>
    <w:rsid w:val="0087652C"/>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7652C"/>
  </w:style>
  <w:style w:type="character" w:customStyle="1" w:styleId="copyright">
    <w:name w:val="copyright"/>
    <w:basedOn w:val="DefaultParagraphFont"/>
    <w:rsid w:val="0087652C"/>
  </w:style>
  <w:style w:type="character" w:customStyle="1" w:styleId="TagCharCharCharChar">
    <w:name w:val="Tag Char Char Char Char"/>
    <w:basedOn w:val="DefaultParagraphFont"/>
    <w:rsid w:val="0087652C"/>
    <w:rPr>
      <w:rFonts w:ascii="Calibri" w:hAnsi="Calibri" w:cs="Calibri"/>
      <w:b/>
      <w:sz w:val="24"/>
    </w:rPr>
  </w:style>
  <w:style w:type="paragraph" w:customStyle="1" w:styleId="g-body">
    <w:name w:val="g-body"/>
    <w:basedOn w:val="Normal"/>
    <w:uiPriority w:val="99"/>
    <w:qFormat/>
    <w:rsid w:val="0087652C"/>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7652C"/>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7652C"/>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7652C"/>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7652C"/>
    <w:pPr>
      <w:spacing w:before="100" w:beforeAutospacing="1" w:after="100" w:afterAutospacing="1"/>
    </w:pPr>
    <w:rPr>
      <w:sz w:val="24"/>
    </w:rPr>
  </w:style>
  <w:style w:type="paragraph" w:customStyle="1" w:styleId="style41">
    <w:name w:val="style4"/>
    <w:basedOn w:val="Normal"/>
    <w:uiPriority w:val="99"/>
    <w:qFormat/>
    <w:rsid w:val="0087652C"/>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87652C"/>
    <w:pPr>
      <w:spacing w:before="100" w:beforeAutospacing="1" w:after="100" w:afterAutospacing="1"/>
    </w:pPr>
    <w:rPr>
      <w:rFonts w:ascii="Times New Roman" w:hAnsi="Times New Roman"/>
      <w:sz w:val="24"/>
    </w:rPr>
  </w:style>
  <w:style w:type="character" w:customStyle="1" w:styleId="adtext">
    <w:name w:val="adtext"/>
    <w:basedOn w:val="DefaultParagraphFont"/>
    <w:rsid w:val="0087652C"/>
  </w:style>
  <w:style w:type="character" w:customStyle="1" w:styleId="UL-Bold">
    <w:name w:val="UL-Bold"/>
    <w:basedOn w:val="DefaultParagraphFont"/>
    <w:rsid w:val="0087652C"/>
    <w:rPr>
      <w:u w:val="thick"/>
    </w:rPr>
  </w:style>
  <w:style w:type="character" w:customStyle="1" w:styleId="UL-None">
    <w:name w:val="UL-None"/>
    <w:basedOn w:val="DefaultParagraphFont"/>
    <w:rsid w:val="0087652C"/>
    <w:rPr>
      <w:strike w:val="0"/>
      <w:dstrike w:val="0"/>
      <w:u w:val="none"/>
      <w:effect w:val="none"/>
    </w:rPr>
  </w:style>
  <w:style w:type="character" w:customStyle="1" w:styleId="gl">
    <w:name w:val="gl"/>
    <w:basedOn w:val="DefaultParagraphFont"/>
    <w:rsid w:val="0087652C"/>
  </w:style>
  <w:style w:type="character" w:customStyle="1" w:styleId="qu730rj69h">
    <w:name w:val="qu730rj69h"/>
    <w:basedOn w:val="DefaultParagraphFont"/>
    <w:rsid w:val="0087652C"/>
  </w:style>
  <w:style w:type="paragraph" w:customStyle="1" w:styleId="optext">
    <w:name w:val="optext"/>
    <w:basedOn w:val="Normal"/>
    <w:uiPriority w:val="99"/>
    <w:qFormat/>
    <w:rsid w:val="0087652C"/>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87652C"/>
  </w:style>
  <w:style w:type="character" w:customStyle="1" w:styleId="icr880">
    <w:name w:val="icr880"/>
    <w:basedOn w:val="DefaultParagraphFont"/>
    <w:rsid w:val="0087652C"/>
  </w:style>
  <w:style w:type="character" w:customStyle="1" w:styleId="hx23q54">
    <w:name w:val="hx23q54"/>
    <w:basedOn w:val="DefaultParagraphFont"/>
    <w:rsid w:val="0087652C"/>
  </w:style>
  <w:style w:type="character" w:customStyle="1" w:styleId="m-5348258726587825636gmail-style13ptbold">
    <w:name w:val="m_-5348258726587825636gmail-style13ptbold"/>
    <w:basedOn w:val="DefaultParagraphFont"/>
    <w:rsid w:val="0087652C"/>
  </w:style>
  <w:style w:type="character" w:customStyle="1" w:styleId="m-5348258726587825636gmail-styleunderline">
    <w:name w:val="m_-5348258726587825636gmail-styleunderline"/>
    <w:basedOn w:val="DefaultParagraphFont"/>
    <w:rsid w:val="0087652C"/>
  </w:style>
  <w:style w:type="character" w:customStyle="1" w:styleId="UnderlineCharChar1">
    <w:name w:val="Underline Char Char1"/>
    <w:basedOn w:val="DefaultParagraphFont"/>
    <w:rsid w:val="0087652C"/>
    <w:rPr>
      <w:u w:val="single"/>
      <w:lang w:val="en-US" w:eastAsia="en-US" w:bidi="ar-SA"/>
    </w:rPr>
  </w:style>
  <w:style w:type="character" w:customStyle="1" w:styleId="m4385445901877740177gmail-styleunderline">
    <w:name w:val="m_4385445901877740177gmail-styleunderline"/>
    <w:basedOn w:val="DefaultParagraphFont"/>
    <w:rsid w:val="0087652C"/>
  </w:style>
  <w:style w:type="character" w:customStyle="1" w:styleId="CardsFont12ptCharChar">
    <w:name w:val="Cards + Font: 12 pt Char Char"/>
    <w:basedOn w:val="DefaultParagraphFont"/>
    <w:rsid w:val="0087652C"/>
    <w:rPr>
      <w:sz w:val="24"/>
      <w:szCs w:val="24"/>
      <w:u w:val="thick"/>
      <w:lang w:val="en-US" w:eastAsia="en-US" w:bidi="ar-SA"/>
    </w:rPr>
  </w:style>
  <w:style w:type="character" w:customStyle="1" w:styleId="NothingChar1">
    <w:name w:val="Nothing Char1"/>
    <w:basedOn w:val="DefaultParagraphFont"/>
    <w:rsid w:val="0087652C"/>
    <w:rPr>
      <w:lang w:val="en-US" w:eastAsia="en-US" w:bidi="ar-SA"/>
    </w:rPr>
  </w:style>
  <w:style w:type="paragraph" w:customStyle="1" w:styleId="useless">
    <w:name w:val="useless"/>
    <w:basedOn w:val="Normal"/>
    <w:uiPriority w:val="99"/>
    <w:qFormat/>
    <w:rsid w:val="0087652C"/>
    <w:rPr>
      <w:rFonts w:ascii="Times New Roman" w:eastAsia="Times New Roman" w:hAnsi="Times New Roman"/>
      <w:sz w:val="12"/>
    </w:rPr>
  </w:style>
  <w:style w:type="character" w:customStyle="1" w:styleId="DDIUnderline">
    <w:name w:val="DDI Underline"/>
    <w:qFormat/>
    <w:rsid w:val="0087652C"/>
    <w:rPr>
      <w:rFonts w:ascii="Times New Roman" w:hAnsi="Times New Roman"/>
      <w:sz w:val="24"/>
      <w:u w:val="single"/>
    </w:rPr>
  </w:style>
  <w:style w:type="character" w:customStyle="1" w:styleId="Char1">
    <w:name w:val="Char1"/>
    <w:basedOn w:val="DefaultParagraphFont"/>
    <w:rsid w:val="0087652C"/>
    <w:rPr>
      <w:rFonts w:cs="Arial"/>
      <w:b/>
      <w:bCs/>
      <w:iCs/>
      <w:sz w:val="24"/>
      <w:szCs w:val="28"/>
      <w:lang w:val="en-US" w:eastAsia="en-US" w:bidi="ar-SA"/>
    </w:rPr>
  </w:style>
  <w:style w:type="paragraph" w:customStyle="1" w:styleId="ALLCAPS">
    <w:name w:val="ALL CAPS"/>
    <w:basedOn w:val="Normal"/>
    <w:link w:val="ALLCAPSChar"/>
    <w:rsid w:val="0087652C"/>
    <w:rPr>
      <w:rFonts w:ascii="Times New Roman" w:eastAsia="Times New Roman" w:hAnsi="Times New Roman"/>
      <w:b/>
      <w:caps/>
    </w:rPr>
  </w:style>
  <w:style w:type="character" w:customStyle="1" w:styleId="ALLCAPSChar">
    <w:name w:val="ALL CAPS Char"/>
    <w:basedOn w:val="DefaultParagraphFont"/>
    <w:link w:val="ALLCAPS"/>
    <w:rsid w:val="0087652C"/>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87652C"/>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87652C"/>
    <w:rPr>
      <w:rFonts w:ascii="Times New Roman" w:eastAsia="Times New Roman" w:hAnsi="Times New Roman" w:cs="Calibri"/>
      <w:b/>
    </w:rPr>
  </w:style>
  <w:style w:type="character" w:customStyle="1" w:styleId="10ptnotbold">
    <w:name w:val="10ptnotbold"/>
    <w:basedOn w:val="DefaultParagraphFont"/>
    <w:rsid w:val="0087652C"/>
    <w:rPr>
      <w:sz w:val="20"/>
    </w:rPr>
  </w:style>
  <w:style w:type="character" w:customStyle="1" w:styleId="Cites-AuthorDate">
    <w:name w:val="Cites-Author/Date"/>
    <w:rsid w:val="0087652C"/>
    <w:rPr>
      <w:rFonts w:ascii="Helvetica" w:hAnsi="Helvetica"/>
      <w:b/>
      <w:sz w:val="22"/>
      <w:szCs w:val="24"/>
      <w:u w:val="thick"/>
    </w:rPr>
  </w:style>
  <w:style w:type="paragraph" w:customStyle="1" w:styleId="CiteTag">
    <w:name w:val="Cite/Tag"/>
    <w:basedOn w:val="Normal"/>
    <w:uiPriority w:val="99"/>
    <w:qFormat/>
    <w:rsid w:val="0087652C"/>
    <w:rPr>
      <w:rFonts w:ascii="Times New Roman" w:eastAsia="Cambria" w:hAnsi="Times New Roman"/>
      <w:b/>
    </w:rPr>
  </w:style>
  <w:style w:type="character" w:customStyle="1" w:styleId="CardsFont6ptChar1">
    <w:name w:val="Cards + Font: 6 pt Char1"/>
    <w:basedOn w:val="CardsChar"/>
    <w:link w:val="CardsFont6pt"/>
    <w:rsid w:val="0087652C"/>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7652C"/>
  </w:style>
  <w:style w:type="character" w:customStyle="1" w:styleId="m489902567989944824gmail-styleunderline">
    <w:name w:val="m_489902567989944824gmail-styleunderline"/>
    <w:basedOn w:val="DefaultParagraphFont"/>
    <w:rsid w:val="0087652C"/>
  </w:style>
  <w:style w:type="character" w:customStyle="1" w:styleId="UnresolvedMention2">
    <w:name w:val="Unresolved Mention2"/>
    <w:basedOn w:val="DefaultParagraphFont"/>
    <w:uiPriority w:val="99"/>
    <w:semiHidden/>
    <w:rsid w:val="0087652C"/>
    <w:rPr>
      <w:color w:val="808080"/>
      <w:shd w:val="clear" w:color="auto" w:fill="E6E6E6"/>
    </w:rPr>
  </w:style>
  <w:style w:type="character" w:customStyle="1" w:styleId="swauthor">
    <w:name w:val="sw_author"/>
    <w:rsid w:val="0087652C"/>
  </w:style>
  <w:style w:type="character" w:customStyle="1" w:styleId="UnderlineCharChar3">
    <w:name w:val="Underline Char Char3"/>
    <w:rsid w:val="0087652C"/>
    <w:rPr>
      <w:szCs w:val="24"/>
      <w:u w:val="single"/>
      <w:lang w:val="en-US" w:eastAsia="en-US" w:bidi="ar-SA"/>
    </w:rPr>
  </w:style>
  <w:style w:type="character" w:customStyle="1" w:styleId="tl8wme">
    <w:name w:val="tl8wme"/>
    <w:basedOn w:val="DefaultParagraphFont"/>
    <w:rsid w:val="0087652C"/>
  </w:style>
  <w:style w:type="character" w:customStyle="1" w:styleId="Mention3">
    <w:name w:val="Mention3"/>
    <w:basedOn w:val="DefaultParagraphFont"/>
    <w:uiPriority w:val="99"/>
    <w:semiHidden/>
    <w:unhideWhenUsed/>
    <w:rsid w:val="0087652C"/>
    <w:rPr>
      <w:color w:val="2B579A"/>
      <w:shd w:val="clear" w:color="auto" w:fill="E6E6E6"/>
    </w:rPr>
  </w:style>
  <w:style w:type="character" w:customStyle="1" w:styleId="m-5251091010484660064gmail-style13ptbold">
    <w:name w:val="m_-5251091010484660064gmail-style13ptbold"/>
    <w:basedOn w:val="DefaultParagraphFont"/>
    <w:rsid w:val="0087652C"/>
  </w:style>
  <w:style w:type="character" w:customStyle="1" w:styleId="m-5251091010484660064gmail-styleunderline">
    <w:name w:val="m_-5251091010484660064gmail-styleunderline"/>
    <w:basedOn w:val="DefaultParagraphFont"/>
    <w:rsid w:val="0087652C"/>
  </w:style>
  <w:style w:type="character" w:customStyle="1" w:styleId="tablecaption">
    <w:name w:val="tablecaption"/>
    <w:basedOn w:val="DefaultParagraphFont"/>
    <w:rsid w:val="0087652C"/>
  </w:style>
  <w:style w:type="character" w:customStyle="1" w:styleId="StyleLatinHelvetica105ptBlack">
    <w:name w:val="Style (Latin) Helvetica 10.5 pt Black"/>
    <w:basedOn w:val="DefaultParagraphFont"/>
    <w:rsid w:val="0087652C"/>
    <w:rPr>
      <w:rFonts w:ascii="Times New Roman" w:hAnsi="Times New Roman"/>
      <w:color w:val="000000"/>
      <w:sz w:val="21"/>
    </w:rPr>
  </w:style>
  <w:style w:type="character" w:customStyle="1" w:styleId="m-413333960618644972gmail-style13ptbold">
    <w:name w:val="m_-413333960618644972gmail-style13ptbold"/>
    <w:basedOn w:val="DefaultParagraphFont"/>
    <w:rsid w:val="0087652C"/>
  </w:style>
  <w:style w:type="character" w:customStyle="1" w:styleId="m-413333960618644972gmail-styleunderline">
    <w:name w:val="m_-413333960618644972gmail-styleunderline"/>
    <w:basedOn w:val="DefaultParagraphFont"/>
    <w:rsid w:val="0087652C"/>
  </w:style>
  <w:style w:type="character" w:customStyle="1" w:styleId="m8314098763611656848gmail-stylestylebold12pt">
    <w:name w:val="m_8314098763611656848gmail-stylestylebold12pt"/>
    <w:basedOn w:val="DefaultParagraphFont"/>
    <w:rsid w:val="0087652C"/>
  </w:style>
  <w:style w:type="character" w:customStyle="1" w:styleId="m8314098763611656848gmail-styleboldunderline">
    <w:name w:val="m_8314098763611656848gmail-styleboldunderline"/>
    <w:basedOn w:val="DefaultParagraphFont"/>
    <w:rsid w:val="0087652C"/>
  </w:style>
  <w:style w:type="paragraph" w:customStyle="1" w:styleId="Spacer">
    <w:name w:val="Spacer"/>
    <w:basedOn w:val="Heading1"/>
    <w:link w:val="SpacerChar"/>
    <w:autoRedefine/>
    <w:uiPriority w:val="4"/>
    <w:qFormat/>
    <w:rsid w:val="0087652C"/>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7652C"/>
    <w:rPr>
      <w:rFonts w:ascii="Calibri" w:eastAsiaTheme="majorEastAsia" w:hAnsi="Calibri" w:cstheme="majorBidi"/>
      <w:b/>
      <w:bCs/>
      <w:szCs w:val="32"/>
    </w:rPr>
  </w:style>
  <w:style w:type="paragraph" w:customStyle="1" w:styleId="msonormal0">
    <w:name w:val="msonormal"/>
    <w:basedOn w:val="Normal"/>
    <w:rsid w:val="0087652C"/>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7652C"/>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7652C"/>
    <w:rPr>
      <w:rFonts w:ascii="Georgia" w:eastAsia="Times New Roman" w:hAnsi="Georgia" w:cs="Arial" w:hint="default"/>
      <w:b/>
      <w:bCs/>
      <w:kern w:val="32"/>
      <w:sz w:val="28"/>
      <w:szCs w:val="32"/>
    </w:rPr>
  </w:style>
  <w:style w:type="character" w:customStyle="1" w:styleId="SmallChar0">
    <w:name w:val="Small Char"/>
    <w:qFormat/>
    <w:rsid w:val="0087652C"/>
    <w:rPr>
      <w:rFonts w:ascii="Arial Narrow" w:hAnsi="Arial Narrow" w:cs="Times New Roman"/>
      <w:color w:val="000000"/>
      <w:sz w:val="16"/>
    </w:rPr>
  </w:style>
  <w:style w:type="character" w:customStyle="1" w:styleId="CiteReal0">
    <w:name w:val="CiteReal"/>
    <w:uiPriority w:val="1"/>
    <w:qFormat/>
    <w:rsid w:val="0087652C"/>
    <w:rPr>
      <w:rFonts w:ascii="Arial" w:hAnsi="Arial"/>
      <w:b/>
      <w:sz w:val="24"/>
      <w:u w:val="single"/>
    </w:rPr>
  </w:style>
  <w:style w:type="character" w:customStyle="1" w:styleId="dropcap1">
    <w:name w:val="dropcap1"/>
    <w:rsid w:val="0087652C"/>
  </w:style>
  <w:style w:type="paragraph" w:customStyle="1" w:styleId="Style31">
    <w:name w:val="Style31"/>
    <w:basedOn w:val="Normal"/>
    <w:uiPriority w:val="99"/>
    <w:rsid w:val="0087652C"/>
    <w:pPr>
      <w:spacing w:line="197" w:lineRule="exact"/>
      <w:jc w:val="both"/>
    </w:pPr>
    <w:rPr>
      <w:rFonts w:ascii="Palatino Linotype" w:hAnsi="Palatino Linotype" w:cs="Palatino Linotype"/>
    </w:rPr>
  </w:style>
  <w:style w:type="paragraph" w:customStyle="1" w:styleId="Style42">
    <w:name w:val="Style42"/>
    <w:basedOn w:val="Normal"/>
    <w:uiPriority w:val="99"/>
    <w:rsid w:val="0087652C"/>
    <w:pPr>
      <w:spacing w:line="202" w:lineRule="exact"/>
      <w:jc w:val="both"/>
    </w:pPr>
    <w:rPr>
      <w:rFonts w:ascii="Palatino Linotype" w:hAnsi="Palatino Linotype" w:cs="Palatino Linotype"/>
    </w:rPr>
  </w:style>
  <w:style w:type="paragraph" w:customStyle="1" w:styleId="Style51">
    <w:name w:val="Style51"/>
    <w:basedOn w:val="Normal"/>
    <w:uiPriority w:val="99"/>
    <w:rsid w:val="0087652C"/>
    <w:pPr>
      <w:spacing w:line="200" w:lineRule="exact"/>
      <w:jc w:val="both"/>
    </w:pPr>
    <w:rPr>
      <w:rFonts w:ascii="Palatino Linotype" w:hAnsi="Palatino Linotype" w:cs="Palatino Linotype"/>
    </w:rPr>
  </w:style>
  <w:style w:type="character" w:customStyle="1" w:styleId="FontStyle72">
    <w:name w:val="Font Style72"/>
    <w:uiPriority w:val="99"/>
    <w:rsid w:val="0087652C"/>
    <w:rPr>
      <w:rFonts w:ascii="Cambria" w:hAnsi="Cambria" w:cs="Cambria" w:hint="default"/>
      <w:sz w:val="16"/>
      <w:szCs w:val="16"/>
    </w:rPr>
  </w:style>
  <w:style w:type="character" w:customStyle="1" w:styleId="FontStyle73">
    <w:name w:val="Font Style73"/>
    <w:uiPriority w:val="99"/>
    <w:rsid w:val="0087652C"/>
    <w:rPr>
      <w:rFonts w:ascii="Cambria" w:hAnsi="Cambria" w:cs="Cambria" w:hint="default"/>
      <w:i/>
      <w:iCs/>
      <w:sz w:val="16"/>
      <w:szCs w:val="16"/>
    </w:rPr>
  </w:style>
  <w:style w:type="character" w:customStyle="1" w:styleId="UnderlinestyleChar2">
    <w:name w:val="Underline style Char2"/>
    <w:rsid w:val="0087652C"/>
    <w:rPr>
      <w:sz w:val="22"/>
      <w:szCs w:val="24"/>
      <w:u w:val="single"/>
      <w:lang w:val="en-US" w:eastAsia="en-US" w:bidi="ar-SA"/>
    </w:rPr>
  </w:style>
  <w:style w:type="paragraph" w:customStyle="1" w:styleId="CitationCharChar">
    <w:name w:val="Citation Char Char"/>
    <w:basedOn w:val="Normal"/>
    <w:uiPriority w:val="6"/>
    <w:qFormat/>
    <w:rsid w:val="0087652C"/>
    <w:pPr>
      <w:ind w:left="1440" w:right="1440"/>
    </w:pPr>
    <w:rPr>
      <w:rFonts w:ascii="Cambria" w:eastAsia="Verdana" w:hAnsi="Cambria" w:cs="Cambria"/>
      <w:szCs w:val="20"/>
      <w:u w:val="single"/>
    </w:rPr>
  </w:style>
  <w:style w:type="character" w:customStyle="1" w:styleId="FontStyle49">
    <w:name w:val="Font Style49"/>
    <w:uiPriority w:val="99"/>
    <w:rsid w:val="0087652C"/>
    <w:rPr>
      <w:rFonts w:ascii="Cambria" w:hAnsi="Cambria" w:cs="Cambria"/>
      <w:sz w:val="20"/>
      <w:szCs w:val="20"/>
    </w:rPr>
  </w:style>
  <w:style w:type="character" w:customStyle="1" w:styleId="FontStyle50">
    <w:name w:val="Font Style50"/>
    <w:uiPriority w:val="99"/>
    <w:rsid w:val="0087652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7652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7652C"/>
    <w:rPr>
      <w:rFonts w:ascii="Cambria" w:eastAsia="Cambria" w:hAnsi="Cambria" w:cs="Cambria"/>
      <w:spacing w:val="-3"/>
      <w:sz w:val="22"/>
      <w:szCs w:val="20"/>
    </w:rPr>
  </w:style>
  <w:style w:type="character" w:customStyle="1" w:styleId="kn">
    <w:name w:val="kn"/>
    <w:basedOn w:val="DefaultParagraphFont"/>
    <w:rsid w:val="0087652C"/>
  </w:style>
  <w:style w:type="character" w:customStyle="1" w:styleId="StyleStyleUnderlineUnderlineStyleBoldUnderlineIntenseEmphas">
    <w:name w:val="Style Style UnderlineUnderlineStyle Bold UnderlineIntense Emphas..."/>
    <w:basedOn w:val="DefaultParagraphFont"/>
    <w:rsid w:val="0087652C"/>
    <w:rPr>
      <w:b/>
      <w:bCs/>
      <w:sz w:val="26"/>
      <w:u w:val="single"/>
    </w:rPr>
  </w:style>
  <w:style w:type="character" w:customStyle="1" w:styleId="articoloinside">
    <w:name w:val="articolo_inside"/>
    <w:rsid w:val="0087652C"/>
  </w:style>
  <w:style w:type="paragraph" w:customStyle="1" w:styleId="pagetools">
    <w:name w:val="pagetools"/>
    <w:basedOn w:val="Normal"/>
    <w:rsid w:val="0087652C"/>
    <w:pPr>
      <w:spacing w:before="100" w:beforeAutospacing="1" w:after="100" w:afterAutospacing="1"/>
    </w:pPr>
    <w:rPr>
      <w:rFonts w:ascii="Cambria" w:eastAsia="Cambria" w:hAnsi="Cambria"/>
      <w:sz w:val="24"/>
    </w:rPr>
  </w:style>
  <w:style w:type="character" w:customStyle="1" w:styleId="desc">
    <w:name w:val="desc"/>
    <w:basedOn w:val="DefaultParagraphFont"/>
    <w:rsid w:val="0087652C"/>
  </w:style>
  <w:style w:type="character" w:customStyle="1" w:styleId="job">
    <w:name w:val="job"/>
    <w:basedOn w:val="DefaultParagraphFont"/>
    <w:rsid w:val="0087652C"/>
  </w:style>
  <w:style w:type="character" w:customStyle="1" w:styleId="publisher">
    <w:name w:val="publisher"/>
    <w:basedOn w:val="DefaultParagraphFont"/>
    <w:rsid w:val="0087652C"/>
  </w:style>
  <w:style w:type="character" w:customStyle="1" w:styleId="pubyear">
    <w:name w:val="pubyear"/>
    <w:basedOn w:val="DefaultParagraphFont"/>
    <w:rsid w:val="0087652C"/>
  </w:style>
  <w:style w:type="character" w:customStyle="1" w:styleId="pubcity">
    <w:name w:val="pubcity"/>
    <w:basedOn w:val="DefaultParagraphFont"/>
    <w:rsid w:val="0087652C"/>
  </w:style>
  <w:style w:type="character" w:customStyle="1" w:styleId="bodycontentlink">
    <w:name w:val="bodycontentlink"/>
    <w:basedOn w:val="DefaultParagraphFont"/>
    <w:rsid w:val="0087652C"/>
  </w:style>
  <w:style w:type="paragraph" w:customStyle="1" w:styleId="C-Text">
    <w:name w:val="C-Text"/>
    <w:basedOn w:val="Normal"/>
    <w:rsid w:val="0087652C"/>
    <w:pPr>
      <w:tabs>
        <w:tab w:val="num" w:pos="720"/>
      </w:tabs>
      <w:ind w:left="720" w:hanging="360"/>
    </w:pPr>
    <w:rPr>
      <w:rFonts w:ascii="Book Antiqua" w:hAnsi="Book Antiqua"/>
      <w:sz w:val="24"/>
    </w:rPr>
  </w:style>
  <w:style w:type="character" w:customStyle="1" w:styleId="ecdate">
    <w:name w:val="ec_date"/>
    <w:basedOn w:val="DefaultParagraphFont"/>
    <w:rsid w:val="0087652C"/>
    <w:rPr>
      <w:rFonts w:ascii="Symbol" w:hAnsi="Symbol" w:hint="default"/>
      <w:sz w:val="20"/>
      <w:szCs w:val="20"/>
      <w:shd w:val="clear" w:color="auto" w:fill="FFFFFF"/>
    </w:rPr>
  </w:style>
  <w:style w:type="paragraph" w:customStyle="1" w:styleId="ecmsonormal">
    <w:name w:val="ec_msonormal"/>
    <w:basedOn w:val="Normal"/>
    <w:rsid w:val="0087652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7652C"/>
  </w:style>
  <w:style w:type="character" w:customStyle="1" w:styleId="articleheadline">
    <w:name w:val="articleheadline"/>
    <w:basedOn w:val="DefaultParagraphFont"/>
    <w:rsid w:val="0087652C"/>
  </w:style>
  <w:style w:type="paragraph" w:customStyle="1" w:styleId="u-intro">
    <w:name w:val="u-intro"/>
    <w:basedOn w:val="Normal"/>
    <w:rsid w:val="0087652C"/>
    <w:pPr>
      <w:spacing w:before="100" w:beforeAutospacing="1" w:after="100" w:afterAutospacing="1"/>
    </w:pPr>
    <w:rPr>
      <w:sz w:val="24"/>
    </w:rPr>
  </w:style>
  <w:style w:type="character" w:customStyle="1" w:styleId="u-byline">
    <w:name w:val="u-byline"/>
    <w:basedOn w:val="DefaultParagraphFont"/>
    <w:rsid w:val="0087652C"/>
  </w:style>
  <w:style w:type="character" w:customStyle="1" w:styleId="articlebya">
    <w:name w:val="articleby_a"/>
    <w:basedOn w:val="DefaultParagraphFont"/>
    <w:rsid w:val="0087652C"/>
  </w:style>
  <w:style w:type="character" w:customStyle="1" w:styleId="popupwinby">
    <w:name w:val="popupwinby"/>
    <w:basedOn w:val="DefaultParagraphFont"/>
    <w:rsid w:val="0087652C"/>
  </w:style>
  <w:style w:type="character" w:customStyle="1" w:styleId="storyheader">
    <w:name w:val="storyheader"/>
    <w:basedOn w:val="DefaultParagraphFont"/>
    <w:rsid w:val="0087652C"/>
  </w:style>
  <w:style w:type="character" w:customStyle="1" w:styleId="marron">
    <w:name w:val="marron"/>
    <w:basedOn w:val="DefaultParagraphFont"/>
    <w:rsid w:val="0087652C"/>
  </w:style>
  <w:style w:type="paragraph" w:customStyle="1" w:styleId="StyleNormalWeb10pt">
    <w:name w:val="Style Normal (Web) + 10 pt"/>
    <w:basedOn w:val="NormalWeb"/>
    <w:next w:val="Normal"/>
    <w:rsid w:val="0087652C"/>
    <w:rPr>
      <w:rFonts w:ascii="Bookman Old Style" w:eastAsiaTheme="minorHAnsi" w:hAnsi="Bookman Old Style"/>
      <w:sz w:val="20"/>
      <w:lang w:bidi="ar-SA"/>
    </w:rPr>
  </w:style>
  <w:style w:type="character" w:customStyle="1" w:styleId="StyleNormalWeb10ptChar">
    <w:name w:val="Style Normal (Web) + 10 pt Char"/>
    <w:basedOn w:val="DefaultParagraphFont"/>
    <w:rsid w:val="0087652C"/>
    <w:rPr>
      <w:szCs w:val="24"/>
      <w:lang w:val="en-US" w:eastAsia="en-US" w:bidi="ar-SA"/>
    </w:rPr>
  </w:style>
  <w:style w:type="paragraph" w:customStyle="1" w:styleId="TagCiteShells">
    <w:name w:val="Tag/Cite/Shells"/>
    <w:basedOn w:val="Normal"/>
    <w:rsid w:val="0087652C"/>
    <w:rPr>
      <w:b/>
    </w:rPr>
  </w:style>
  <w:style w:type="paragraph" w:customStyle="1" w:styleId="DefinitionTerm">
    <w:name w:val="Definition Term"/>
    <w:basedOn w:val="Normal"/>
    <w:next w:val="Normal"/>
    <w:rsid w:val="0087652C"/>
    <w:rPr>
      <w:snapToGrid w:val="0"/>
      <w:sz w:val="24"/>
    </w:rPr>
  </w:style>
  <w:style w:type="character" w:customStyle="1" w:styleId="Style3CharChar">
    <w:name w:val="Style3 Char Char"/>
    <w:basedOn w:val="DefaultParagraphFont"/>
    <w:rsid w:val="0087652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7652C"/>
    <w:pPr>
      <w:spacing w:after="60"/>
    </w:pPr>
    <w:rPr>
      <w:rFonts w:eastAsia="Segoe UI" w:cs="Cambria"/>
      <w:caps/>
      <w:sz w:val="20"/>
      <w:lang w:eastAsia="zh-CN"/>
    </w:rPr>
  </w:style>
  <w:style w:type="character" w:customStyle="1" w:styleId="NormalChar0">
    <w:name w:val="Normal Char"/>
    <w:basedOn w:val="DefaultParagraphFont"/>
    <w:rsid w:val="0087652C"/>
    <w:rPr>
      <w:lang w:eastAsia="en-US"/>
    </w:rPr>
  </w:style>
  <w:style w:type="character" w:customStyle="1" w:styleId="BoldUnderlineChar2">
    <w:name w:val="Bold + Underline Char"/>
    <w:basedOn w:val="DefaultParagraphFont"/>
    <w:rsid w:val="0087652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7652C"/>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87652C"/>
  </w:style>
  <w:style w:type="character" w:customStyle="1" w:styleId="CharacterStyle7">
    <w:name w:val="Character Style 7"/>
    <w:rsid w:val="0087652C"/>
    <w:rPr>
      <w:rFonts w:ascii="Trebuchet MS" w:hAnsi="Trebuchet MS" w:cs="Trebuchet MS"/>
      <w:sz w:val="20"/>
      <w:szCs w:val="20"/>
      <w:u w:val="single"/>
    </w:rPr>
  </w:style>
  <w:style w:type="character" w:customStyle="1" w:styleId="StyleStyle4Char">
    <w:name w:val="Style Style4 + Char"/>
    <w:basedOn w:val="DefaultParagraphFont"/>
    <w:rsid w:val="0087652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7652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7652C"/>
    <w:rPr>
      <w:rFonts w:ascii="Symbol" w:hAnsi="Symbol"/>
      <w:sz w:val="21"/>
      <w:szCs w:val="21"/>
      <w:u w:val="thick"/>
    </w:rPr>
  </w:style>
  <w:style w:type="character" w:customStyle="1" w:styleId="UnderlinedEvidenceCharChar">
    <w:name w:val="Underlined Evidence Char Char"/>
    <w:basedOn w:val="DefaultParagraphFont"/>
    <w:rsid w:val="0087652C"/>
    <w:rPr>
      <w:rFonts w:ascii="Symbol" w:hAnsi="Symbol"/>
      <w:sz w:val="21"/>
      <w:szCs w:val="21"/>
      <w:u w:val="thick"/>
      <w:lang w:val="en-US" w:eastAsia="en-US" w:bidi="ar-SA"/>
    </w:rPr>
  </w:style>
  <w:style w:type="character" w:styleId="PlaceholderText">
    <w:name w:val="Placeholder Text"/>
    <w:basedOn w:val="DefaultParagraphFont"/>
    <w:uiPriority w:val="99"/>
    <w:rsid w:val="0087652C"/>
    <w:rPr>
      <w:color w:val="808080"/>
    </w:rPr>
  </w:style>
  <w:style w:type="paragraph" w:customStyle="1" w:styleId="Cite8">
    <w:name w:val="Cite8"/>
    <w:basedOn w:val="Normal"/>
    <w:autoRedefine/>
    <w:qFormat/>
    <w:rsid w:val="0087652C"/>
    <w:rPr>
      <w:rFonts w:ascii="Trebuchet MS" w:eastAsia="Verdana" w:hAnsi="Trebuchet MS" w:cs="Cambria"/>
    </w:rPr>
  </w:style>
  <w:style w:type="paragraph" w:customStyle="1" w:styleId="8font">
    <w:name w:val="8font"/>
    <w:basedOn w:val="Normal"/>
    <w:next w:val="Normal"/>
    <w:autoRedefine/>
    <w:rsid w:val="0087652C"/>
    <w:rPr>
      <w:rFonts w:eastAsia="Cambria Math" w:cs="Cambria"/>
      <w:szCs w:val="16"/>
    </w:rPr>
  </w:style>
  <w:style w:type="character" w:customStyle="1" w:styleId="NoterefInText">
    <w:name w:val="_NoterefInText"/>
    <w:uiPriority w:val="99"/>
    <w:rsid w:val="0087652C"/>
    <w:rPr>
      <w:rFonts w:cs="AKDPE C+ Utopia"/>
      <w:color w:val="000000"/>
    </w:rPr>
  </w:style>
  <w:style w:type="character" w:customStyle="1" w:styleId="postauthor">
    <w:name w:val="postauthor"/>
    <w:basedOn w:val="DefaultParagraphFont"/>
    <w:rsid w:val="0087652C"/>
  </w:style>
  <w:style w:type="paragraph" w:customStyle="1" w:styleId="notes-source-hasnotes">
    <w:name w:val="notes-source-hasnotes"/>
    <w:basedOn w:val="Normal"/>
    <w:rsid w:val="0087652C"/>
    <w:pPr>
      <w:spacing w:before="100" w:beforeAutospacing="1" w:after="100" w:afterAutospacing="1"/>
    </w:pPr>
    <w:rPr>
      <w:rFonts w:ascii="Tahoma" w:hAnsi="Tahoma"/>
      <w:szCs w:val="20"/>
    </w:rPr>
  </w:style>
  <w:style w:type="character" w:customStyle="1" w:styleId="span">
    <w:name w:val="span"/>
    <w:basedOn w:val="DefaultParagraphFont"/>
    <w:rsid w:val="0087652C"/>
  </w:style>
  <w:style w:type="character" w:customStyle="1" w:styleId="maintitle">
    <w:name w:val="maintitle"/>
    <w:basedOn w:val="DefaultParagraphFont"/>
    <w:rsid w:val="0087652C"/>
  </w:style>
  <w:style w:type="character" w:customStyle="1" w:styleId="thirdparty-logo">
    <w:name w:val="thirdparty-logo"/>
    <w:basedOn w:val="DefaultParagraphFont"/>
    <w:rsid w:val="0087652C"/>
  </w:style>
  <w:style w:type="character" w:customStyle="1" w:styleId="posted">
    <w:name w:val="posted"/>
    <w:basedOn w:val="DefaultParagraphFont"/>
    <w:rsid w:val="0087652C"/>
  </w:style>
  <w:style w:type="character" w:customStyle="1" w:styleId="ticker">
    <w:name w:val="ticker"/>
    <w:basedOn w:val="DefaultParagraphFont"/>
    <w:rsid w:val="0087652C"/>
  </w:style>
  <w:style w:type="paragraph" w:customStyle="1" w:styleId="articlemeta">
    <w:name w:val="articlemeta"/>
    <w:basedOn w:val="Normal"/>
    <w:rsid w:val="0087652C"/>
    <w:pPr>
      <w:spacing w:before="100" w:beforeAutospacing="1" w:after="100" w:afterAutospacing="1"/>
    </w:pPr>
    <w:rPr>
      <w:rFonts w:ascii="Tahoma" w:hAnsi="Tahoma"/>
      <w:szCs w:val="20"/>
    </w:rPr>
  </w:style>
  <w:style w:type="character" w:customStyle="1" w:styleId="vcard">
    <w:name w:val="vcard"/>
    <w:basedOn w:val="DefaultParagraphFont"/>
    <w:rsid w:val="0087652C"/>
  </w:style>
  <w:style w:type="character" w:customStyle="1" w:styleId="print-footnote">
    <w:name w:val="print-footnote"/>
    <w:basedOn w:val="DefaultParagraphFont"/>
    <w:rsid w:val="0087652C"/>
  </w:style>
  <w:style w:type="character" w:customStyle="1" w:styleId="datestring">
    <w:name w:val="datestring"/>
    <w:basedOn w:val="DefaultParagraphFont"/>
    <w:rsid w:val="0087652C"/>
  </w:style>
  <w:style w:type="paragraph" w:customStyle="1" w:styleId="noindent0">
    <w:name w:val="no_indent"/>
    <w:basedOn w:val="Normal"/>
    <w:rsid w:val="0087652C"/>
    <w:pPr>
      <w:spacing w:before="100" w:beforeAutospacing="1" w:after="100" w:afterAutospacing="1"/>
    </w:pPr>
    <w:rPr>
      <w:rFonts w:ascii="Tahoma" w:hAnsi="Tahoma"/>
      <w:szCs w:val="20"/>
    </w:rPr>
  </w:style>
  <w:style w:type="character" w:customStyle="1" w:styleId="email">
    <w:name w:val="email"/>
    <w:basedOn w:val="DefaultParagraphFont"/>
    <w:rsid w:val="0087652C"/>
  </w:style>
  <w:style w:type="paragraph" w:customStyle="1" w:styleId="left">
    <w:name w:val="left"/>
    <w:basedOn w:val="Normal"/>
    <w:rsid w:val="0087652C"/>
    <w:pPr>
      <w:spacing w:before="100" w:beforeAutospacing="1" w:after="100" w:afterAutospacing="1"/>
    </w:pPr>
    <w:rPr>
      <w:rFonts w:ascii="Tahoma" w:hAnsi="Tahoma"/>
      <w:szCs w:val="20"/>
    </w:rPr>
  </w:style>
  <w:style w:type="paragraph" w:customStyle="1" w:styleId="right">
    <w:name w:val="right"/>
    <w:basedOn w:val="Normal"/>
    <w:rsid w:val="0087652C"/>
    <w:pPr>
      <w:spacing w:before="100" w:beforeAutospacing="1" w:after="100" w:afterAutospacing="1"/>
    </w:pPr>
    <w:rPr>
      <w:rFonts w:ascii="Tahoma" w:hAnsi="Tahoma"/>
      <w:szCs w:val="20"/>
    </w:rPr>
  </w:style>
  <w:style w:type="character" w:customStyle="1" w:styleId="gptad">
    <w:name w:val="gptad"/>
    <w:basedOn w:val="DefaultParagraphFont"/>
    <w:rsid w:val="0087652C"/>
  </w:style>
  <w:style w:type="paragraph" w:customStyle="1" w:styleId="creditpostedmodified">
    <w:name w:val="credit_posted_modified"/>
    <w:basedOn w:val="Normal"/>
    <w:rsid w:val="0087652C"/>
    <w:pPr>
      <w:spacing w:before="100" w:beforeAutospacing="1" w:after="100" w:afterAutospacing="1"/>
    </w:pPr>
    <w:rPr>
      <w:rFonts w:ascii="Tahoma" w:hAnsi="Tahoma"/>
      <w:szCs w:val="20"/>
    </w:rPr>
  </w:style>
  <w:style w:type="character" w:customStyle="1" w:styleId="creditline">
    <w:name w:val="creditline"/>
    <w:basedOn w:val="DefaultParagraphFont"/>
    <w:rsid w:val="0087652C"/>
  </w:style>
  <w:style w:type="character" w:customStyle="1" w:styleId="grd">
    <w:name w:val="grd"/>
    <w:basedOn w:val="DefaultParagraphFont"/>
    <w:rsid w:val="0087652C"/>
  </w:style>
  <w:style w:type="paragraph" w:customStyle="1" w:styleId="hs-text-container">
    <w:name w:val="hs-text-container"/>
    <w:basedOn w:val="Normal"/>
    <w:rsid w:val="0087652C"/>
    <w:pPr>
      <w:spacing w:before="100" w:beforeAutospacing="1" w:after="100" w:afterAutospacing="1"/>
    </w:pPr>
    <w:rPr>
      <w:rFonts w:ascii="Tahoma" w:hAnsi="Tahoma"/>
      <w:szCs w:val="20"/>
    </w:rPr>
  </w:style>
  <w:style w:type="character" w:customStyle="1" w:styleId="created">
    <w:name w:val="created"/>
    <w:basedOn w:val="DefaultParagraphFont"/>
    <w:rsid w:val="0087652C"/>
  </w:style>
  <w:style w:type="character" w:customStyle="1" w:styleId="changed">
    <w:name w:val="changed"/>
    <w:basedOn w:val="DefaultParagraphFont"/>
    <w:rsid w:val="0087652C"/>
  </w:style>
  <w:style w:type="character" w:customStyle="1" w:styleId="article-author-name">
    <w:name w:val="article-author-name"/>
    <w:basedOn w:val="DefaultParagraphFont"/>
    <w:rsid w:val="0087652C"/>
  </w:style>
  <w:style w:type="character" w:customStyle="1" w:styleId="bioexcerpt">
    <w:name w:val="bio_excerpt"/>
    <w:basedOn w:val="DefaultParagraphFont"/>
    <w:rsid w:val="0087652C"/>
  </w:style>
  <w:style w:type="character" w:customStyle="1" w:styleId="commentcount">
    <w:name w:val="comment_count"/>
    <w:basedOn w:val="DefaultParagraphFont"/>
    <w:rsid w:val="0087652C"/>
  </w:style>
  <w:style w:type="character" w:customStyle="1" w:styleId="searchtermshighlighted">
    <w:name w:val="searchtermshighlighted"/>
    <w:basedOn w:val="DefaultParagraphFont"/>
    <w:rsid w:val="0087652C"/>
  </w:style>
  <w:style w:type="character" w:customStyle="1" w:styleId="contributornametrigger">
    <w:name w:val="contributornametrigger"/>
    <w:basedOn w:val="DefaultParagraphFont"/>
    <w:rsid w:val="0087652C"/>
  </w:style>
  <w:style w:type="character" w:customStyle="1" w:styleId="bylinepipe">
    <w:name w:val="bylinepipe"/>
    <w:basedOn w:val="DefaultParagraphFont"/>
    <w:rsid w:val="0087652C"/>
  </w:style>
  <w:style w:type="character" w:customStyle="1" w:styleId="lucenesearchresulturlb">
    <w:name w:val="lucene_search_result_url_b"/>
    <w:basedOn w:val="DefaultParagraphFont"/>
    <w:rsid w:val="0087652C"/>
  </w:style>
  <w:style w:type="character" w:customStyle="1" w:styleId="faculty-title">
    <w:name w:val="faculty-title"/>
    <w:basedOn w:val="DefaultParagraphFont"/>
    <w:rsid w:val="0087652C"/>
  </w:style>
  <w:style w:type="character" w:customStyle="1" w:styleId="count">
    <w:name w:val="count"/>
    <w:basedOn w:val="DefaultParagraphFont"/>
    <w:rsid w:val="0087652C"/>
  </w:style>
  <w:style w:type="character" w:customStyle="1" w:styleId="volume">
    <w:name w:val="volume"/>
    <w:basedOn w:val="DefaultParagraphFont"/>
    <w:rsid w:val="0087652C"/>
  </w:style>
  <w:style w:type="character" w:customStyle="1" w:styleId="issue">
    <w:name w:val="issue"/>
    <w:basedOn w:val="DefaultParagraphFont"/>
    <w:rsid w:val="0087652C"/>
  </w:style>
  <w:style w:type="character" w:customStyle="1" w:styleId="pages">
    <w:name w:val="pages"/>
    <w:basedOn w:val="DefaultParagraphFont"/>
    <w:rsid w:val="0087652C"/>
  </w:style>
  <w:style w:type="character" w:customStyle="1" w:styleId="field-content">
    <w:name w:val="field-content"/>
    <w:basedOn w:val="DefaultParagraphFont"/>
    <w:rsid w:val="0087652C"/>
  </w:style>
  <w:style w:type="character" w:customStyle="1" w:styleId="person">
    <w:name w:val="person"/>
    <w:basedOn w:val="DefaultParagraphFont"/>
    <w:rsid w:val="0087652C"/>
  </w:style>
  <w:style w:type="character" w:customStyle="1" w:styleId="corresponding">
    <w:name w:val="corresponding"/>
    <w:basedOn w:val="DefaultParagraphFont"/>
    <w:rsid w:val="0087652C"/>
  </w:style>
  <w:style w:type="character" w:customStyle="1" w:styleId="entry-date">
    <w:name w:val="entry-date"/>
    <w:basedOn w:val="DefaultParagraphFont"/>
    <w:rsid w:val="0087652C"/>
  </w:style>
  <w:style w:type="paragraph" w:customStyle="1" w:styleId="entry-meta">
    <w:name w:val="entry-meta"/>
    <w:basedOn w:val="Normal"/>
    <w:rsid w:val="0087652C"/>
    <w:pPr>
      <w:spacing w:before="100" w:beforeAutospacing="1" w:after="100" w:afterAutospacing="1"/>
    </w:pPr>
    <w:rPr>
      <w:rFonts w:ascii="Tahoma" w:hAnsi="Tahoma"/>
      <w:szCs w:val="20"/>
    </w:rPr>
  </w:style>
  <w:style w:type="character" w:customStyle="1" w:styleId="post-time">
    <w:name w:val="post-time"/>
    <w:basedOn w:val="DefaultParagraphFont"/>
    <w:rsid w:val="0087652C"/>
  </w:style>
  <w:style w:type="character" w:customStyle="1" w:styleId="post-category">
    <w:name w:val="post-category"/>
    <w:basedOn w:val="DefaultParagraphFont"/>
    <w:rsid w:val="0087652C"/>
  </w:style>
  <w:style w:type="character" w:customStyle="1" w:styleId="post-author">
    <w:name w:val="post-author"/>
    <w:basedOn w:val="DefaultParagraphFont"/>
    <w:rsid w:val="0087652C"/>
  </w:style>
  <w:style w:type="character" w:customStyle="1" w:styleId="A10">
    <w:name w:val="A10"/>
    <w:uiPriority w:val="99"/>
    <w:rsid w:val="0087652C"/>
    <w:rPr>
      <w:rFonts w:cs="MS Mincho"/>
      <w:color w:val="000000"/>
      <w:sz w:val="11"/>
      <w:szCs w:val="11"/>
    </w:rPr>
  </w:style>
  <w:style w:type="paragraph" w:customStyle="1" w:styleId="Pa10">
    <w:name w:val="Pa10"/>
    <w:basedOn w:val="Default"/>
    <w:next w:val="Default"/>
    <w:uiPriority w:val="99"/>
    <w:rsid w:val="0087652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7652C"/>
    <w:pPr>
      <w:widowControl w:val="0"/>
      <w:spacing w:line="241" w:lineRule="atLeast"/>
    </w:pPr>
    <w:rPr>
      <w:rFonts w:ascii="Verdana" w:eastAsiaTheme="minorEastAsia" w:hAnsi="Verdana" w:cs="Cambria"/>
      <w:color w:val="auto"/>
    </w:rPr>
  </w:style>
  <w:style w:type="character" w:customStyle="1" w:styleId="A9">
    <w:name w:val="A9"/>
    <w:uiPriority w:val="99"/>
    <w:rsid w:val="0087652C"/>
    <w:rPr>
      <w:rFonts w:cs="MS Mincho"/>
      <w:color w:val="000000"/>
      <w:sz w:val="14"/>
      <w:szCs w:val="14"/>
    </w:rPr>
  </w:style>
  <w:style w:type="paragraph" w:customStyle="1" w:styleId="articledetails">
    <w:name w:val="articledetails"/>
    <w:basedOn w:val="Normal"/>
    <w:rsid w:val="0087652C"/>
    <w:pPr>
      <w:spacing w:before="100" w:beforeAutospacing="1" w:after="100" w:afterAutospacing="1"/>
    </w:pPr>
    <w:rPr>
      <w:rFonts w:ascii="Tahoma" w:hAnsi="Tahoma"/>
      <w:szCs w:val="20"/>
    </w:rPr>
  </w:style>
  <w:style w:type="character" w:customStyle="1" w:styleId="posted-and-updated">
    <w:name w:val="posted-and-updated"/>
    <w:basedOn w:val="DefaultParagraphFont"/>
    <w:rsid w:val="0087652C"/>
  </w:style>
  <w:style w:type="paragraph" w:customStyle="1" w:styleId="aff">
    <w:name w:val="aff"/>
    <w:basedOn w:val="Normal"/>
    <w:rsid w:val="0087652C"/>
    <w:pPr>
      <w:spacing w:before="100" w:beforeAutospacing="1" w:after="100" w:afterAutospacing="1"/>
    </w:pPr>
    <w:rPr>
      <w:rFonts w:ascii="Tahoma" w:hAnsi="Tahoma"/>
      <w:szCs w:val="20"/>
    </w:rPr>
  </w:style>
  <w:style w:type="character" w:customStyle="1" w:styleId="entry-author">
    <w:name w:val="entry-author"/>
    <w:basedOn w:val="DefaultParagraphFont"/>
    <w:rsid w:val="0087652C"/>
  </w:style>
  <w:style w:type="character" w:customStyle="1" w:styleId="entry-author-name">
    <w:name w:val="entry-author-name"/>
    <w:basedOn w:val="DefaultParagraphFont"/>
    <w:rsid w:val="0087652C"/>
  </w:style>
  <w:style w:type="character" w:customStyle="1" w:styleId="arial11">
    <w:name w:val="arial_11"/>
    <w:basedOn w:val="DefaultParagraphFont"/>
    <w:rsid w:val="0087652C"/>
  </w:style>
  <w:style w:type="character" w:customStyle="1" w:styleId="contrib-degrees">
    <w:name w:val="contrib-degrees"/>
    <w:basedOn w:val="DefaultParagraphFont"/>
    <w:rsid w:val="0087652C"/>
  </w:style>
  <w:style w:type="character" w:customStyle="1" w:styleId="contrib-on-behalf-of">
    <w:name w:val="contrib-on-behalf-of"/>
    <w:basedOn w:val="DefaultParagraphFont"/>
    <w:rsid w:val="0087652C"/>
  </w:style>
  <w:style w:type="character" w:customStyle="1" w:styleId="pubtime">
    <w:name w:val="pubtime"/>
    <w:basedOn w:val="DefaultParagraphFont"/>
    <w:rsid w:val="0087652C"/>
  </w:style>
  <w:style w:type="character" w:customStyle="1" w:styleId="time">
    <w:name w:val="time"/>
    <w:basedOn w:val="DefaultParagraphFont"/>
    <w:rsid w:val="0087652C"/>
  </w:style>
  <w:style w:type="character" w:customStyle="1" w:styleId="fbcommentscount">
    <w:name w:val="fb_comments_count"/>
    <w:basedOn w:val="DefaultParagraphFont"/>
    <w:rsid w:val="0087652C"/>
  </w:style>
  <w:style w:type="character" w:customStyle="1" w:styleId="stsharethiscustom">
    <w:name w:val="st_sharethis_custom"/>
    <w:basedOn w:val="DefaultParagraphFont"/>
    <w:rsid w:val="0087652C"/>
  </w:style>
  <w:style w:type="paragraph" w:customStyle="1" w:styleId="permalinkable">
    <w:name w:val="permalinkable"/>
    <w:basedOn w:val="Normal"/>
    <w:rsid w:val="0087652C"/>
    <w:pPr>
      <w:spacing w:before="100" w:beforeAutospacing="1" w:after="100" w:afterAutospacing="1"/>
    </w:pPr>
    <w:rPr>
      <w:rFonts w:ascii="Tahoma" w:hAnsi="Tahoma"/>
      <w:szCs w:val="20"/>
    </w:rPr>
  </w:style>
  <w:style w:type="character" w:customStyle="1" w:styleId="post-date">
    <w:name w:val="post-date"/>
    <w:basedOn w:val="DefaultParagraphFont"/>
    <w:rsid w:val="0087652C"/>
  </w:style>
  <w:style w:type="character" w:customStyle="1" w:styleId="link-external">
    <w:name w:val="link-external"/>
    <w:basedOn w:val="DefaultParagraphFont"/>
    <w:rsid w:val="0087652C"/>
  </w:style>
  <w:style w:type="character" w:customStyle="1" w:styleId="articleauthor">
    <w:name w:val="article_author"/>
    <w:basedOn w:val="DefaultParagraphFont"/>
    <w:rsid w:val="0087652C"/>
  </w:style>
  <w:style w:type="character" w:customStyle="1" w:styleId="articleissue">
    <w:name w:val="article_issue"/>
    <w:basedOn w:val="DefaultParagraphFont"/>
    <w:rsid w:val="0087652C"/>
  </w:style>
  <w:style w:type="character" w:customStyle="1" w:styleId="a-size-large">
    <w:name w:val="a-size-large"/>
    <w:basedOn w:val="DefaultParagraphFont"/>
    <w:rsid w:val="0087652C"/>
  </w:style>
  <w:style w:type="character" w:customStyle="1" w:styleId="a-size-medium">
    <w:name w:val="a-size-medium"/>
    <w:basedOn w:val="DefaultParagraphFont"/>
    <w:rsid w:val="0087652C"/>
  </w:style>
  <w:style w:type="character" w:customStyle="1" w:styleId="contribution">
    <w:name w:val="contribution"/>
    <w:basedOn w:val="DefaultParagraphFont"/>
    <w:rsid w:val="0087652C"/>
  </w:style>
  <w:style w:type="character" w:customStyle="1" w:styleId="a-color-secondary">
    <w:name w:val="a-color-secondary"/>
    <w:basedOn w:val="DefaultParagraphFont"/>
    <w:rsid w:val="0087652C"/>
  </w:style>
  <w:style w:type="paragraph" w:customStyle="1" w:styleId="sbyline">
    <w:name w:val="sbyline"/>
    <w:basedOn w:val="Normal"/>
    <w:rsid w:val="0087652C"/>
    <w:pPr>
      <w:spacing w:before="100" w:beforeAutospacing="1" w:after="100" w:afterAutospacing="1"/>
    </w:pPr>
    <w:rPr>
      <w:rFonts w:ascii="Tahoma" w:hAnsi="Tahoma"/>
      <w:szCs w:val="20"/>
    </w:rPr>
  </w:style>
  <w:style w:type="character" w:customStyle="1" w:styleId="ui-author">
    <w:name w:val="ui-author"/>
    <w:basedOn w:val="DefaultParagraphFont"/>
    <w:rsid w:val="0087652C"/>
  </w:style>
  <w:style w:type="character" w:customStyle="1" w:styleId="ui-staffline">
    <w:name w:val="ui-staffline"/>
    <w:basedOn w:val="DefaultParagraphFont"/>
    <w:rsid w:val="0087652C"/>
  </w:style>
  <w:style w:type="paragraph" w:customStyle="1" w:styleId="promotion-tag-p">
    <w:name w:val="promotion-tag-p"/>
    <w:basedOn w:val="Normal"/>
    <w:rsid w:val="0087652C"/>
    <w:pPr>
      <w:spacing w:before="100" w:beforeAutospacing="1" w:after="100" w:afterAutospacing="1"/>
    </w:pPr>
    <w:rPr>
      <w:rFonts w:ascii="Tahoma" w:hAnsi="Tahoma"/>
      <w:szCs w:val="20"/>
    </w:rPr>
  </w:style>
  <w:style w:type="paragraph" w:customStyle="1" w:styleId="heading">
    <w:name w:val="heading"/>
    <w:basedOn w:val="Normal"/>
    <w:rsid w:val="0087652C"/>
    <w:pPr>
      <w:spacing w:before="100" w:beforeAutospacing="1" w:after="100" w:afterAutospacing="1"/>
    </w:pPr>
    <w:rPr>
      <w:rFonts w:ascii="Tahoma" w:hAnsi="Tahoma"/>
      <w:szCs w:val="20"/>
    </w:rPr>
  </w:style>
  <w:style w:type="character" w:customStyle="1" w:styleId="value">
    <w:name w:val="value"/>
    <w:basedOn w:val="DefaultParagraphFont"/>
    <w:rsid w:val="0087652C"/>
  </w:style>
  <w:style w:type="character" w:customStyle="1" w:styleId="specialissuelabel">
    <w:name w:val="specialissuelabel"/>
    <w:basedOn w:val="DefaultParagraphFont"/>
    <w:rsid w:val="0087652C"/>
  </w:style>
  <w:style w:type="character" w:customStyle="1" w:styleId="referencediv">
    <w:name w:val="referencediv"/>
    <w:basedOn w:val="DefaultParagraphFont"/>
    <w:rsid w:val="0087652C"/>
  </w:style>
  <w:style w:type="character" w:customStyle="1" w:styleId="wp-smiley">
    <w:name w:val="wp-smiley"/>
    <w:basedOn w:val="DefaultParagraphFont"/>
    <w:rsid w:val="0087652C"/>
  </w:style>
  <w:style w:type="character" w:customStyle="1" w:styleId="meta-prep">
    <w:name w:val="meta-prep"/>
    <w:basedOn w:val="DefaultParagraphFont"/>
    <w:rsid w:val="0087652C"/>
  </w:style>
  <w:style w:type="character" w:customStyle="1" w:styleId="artjournal">
    <w:name w:val="art_journal"/>
    <w:basedOn w:val="DefaultParagraphFont"/>
    <w:rsid w:val="0087652C"/>
  </w:style>
  <w:style w:type="character" w:customStyle="1" w:styleId="artdatevolumeissuepart">
    <w:name w:val="art_datevolumeissuepart"/>
    <w:basedOn w:val="DefaultParagraphFont"/>
    <w:rsid w:val="0087652C"/>
  </w:style>
  <w:style w:type="character" w:customStyle="1" w:styleId="artpages">
    <w:name w:val="art_pages"/>
    <w:basedOn w:val="DefaultParagraphFont"/>
    <w:rsid w:val="0087652C"/>
  </w:style>
  <w:style w:type="character" w:customStyle="1" w:styleId="singlehighlightclass">
    <w:name w:val="single_highlight_class"/>
    <w:basedOn w:val="DefaultParagraphFont"/>
    <w:rsid w:val="0087652C"/>
  </w:style>
  <w:style w:type="character" w:customStyle="1" w:styleId="degree">
    <w:name w:val="degree"/>
    <w:basedOn w:val="DefaultParagraphFont"/>
    <w:rsid w:val="0087652C"/>
  </w:style>
  <w:style w:type="character" w:customStyle="1" w:styleId="major">
    <w:name w:val="major"/>
    <w:basedOn w:val="DefaultParagraphFont"/>
    <w:rsid w:val="0087652C"/>
  </w:style>
  <w:style w:type="character" w:customStyle="1" w:styleId="authors">
    <w:name w:val="authors"/>
    <w:basedOn w:val="DefaultParagraphFont"/>
    <w:rsid w:val="0087652C"/>
  </w:style>
  <w:style w:type="character" w:customStyle="1" w:styleId="views">
    <w:name w:val="views"/>
    <w:basedOn w:val="DefaultParagraphFont"/>
    <w:rsid w:val="0087652C"/>
  </w:style>
  <w:style w:type="character" w:customStyle="1" w:styleId="stmainservices">
    <w:name w:val="stmainservices"/>
    <w:basedOn w:val="DefaultParagraphFont"/>
    <w:rsid w:val="0087652C"/>
  </w:style>
  <w:style w:type="character" w:customStyle="1" w:styleId="stbubblehcount">
    <w:name w:val="stbubble_hcount"/>
    <w:basedOn w:val="DefaultParagraphFont"/>
    <w:rsid w:val="0087652C"/>
  </w:style>
  <w:style w:type="paragraph" w:customStyle="1" w:styleId="Document">
    <w:name w:val="_Document"/>
    <w:basedOn w:val="Default"/>
    <w:next w:val="Default"/>
    <w:uiPriority w:val="99"/>
    <w:rsid w:val="0087652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7652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7652C"/>
    <w:pPr>
      <w:widowControl w:val="0"/>
    </w:pPr>
    <w:rPr>
      <w:rFonts w:ascii="AKDPE C+ Utopia" w:eastAsiaTheme="minorEastAsia" w:hAnsi="AKDPE C+ Utopia" w:cs="Cambria"/>
      <w:color w:val="auto"/>
    </w:rPr>
  </w:style>
  <w:style w:type="paragraph" w:customStyle="1" w:styleId="collapsed-hide">
    <w:name w:val="collapsed-hide"/>
    <w:basedOn w:val="Normal"/>
    <w:rsid w:val="0087652C"/>
    <w:pPr>
      <w:spacing w:before="100" w:beforeAutospacing="1" w:after="100" w:afterAutospacing="1"/>
    </w:pPr>
    <w:rPr>
      <w:rFonts w:ascii="Tahoma" w:hAnsi="Tahoma"/>
      <w:szCs w:val="20"/>
    </w:rPr>
  </w:style>
  <w:style w:type="paragraph" w:customStyle="1" w:styleId="Pa7">
    <w:name w:val="Pa7"/>
    <w:basedOn w:val="Default"/>
    <w:next w:val="Default"/>
    <w:uiPriority w:val="99"/>
    <w:rsid w:val="0087652C"/>
    <w:pPr>
      <w:widowControl w:val="0"/>
      <w:spacing w:line="211" w:lineRule="atLeast"/>
    </w:pPr>
    <w:rPr>
      <w:rFonts w:ascii="Courier New" w:eastAsiaTheme="minorEastAsia" w:hAnsi="Courier New" w:cs="Cambria"/>
      <w:color w:val="auto"/>
    </w:rPr>
  </w:style>
  <w:style w:type="paragraph" w:customStyle="1" w:styleId="odd">
    <w:name w:val="odd"/>
    <w:basedOn w:val="Normal"/>
    <w:rsid w:val="0087652C"/>
    <w:pPr>
      <w:spacing w:before="100" w:beforeAutospacing="1" w:after="100" w:afterAutospacing="1"/>
    </w:pPr>
    <w:rPr>
      <w:rFonts w:ascii="Tahoma" w:hAnsi="Tahoma"/>
      <w:szCs w:val="20"/>
    </w:rPr>
  </w:style>
  <w:style w:type="character" w:customStyle="1" w:styleId="article-date">
    <w:name w:val="article-date"/>
    <w:basedOn w:val="DefaultParagraphFont"/>
    <w:rsid w:val="0087652C"/>
  </w:style>
  <w:style w:type="character" w:customStyle="1" w:styleId="article-author">
    <w:name w:val="article-author"/>
    <w:basedOn w:val="DefaultParagraphFont"/>
    <w:rsid w:val="0087652C"/>
  </w:style>
  <w:style w:type="character" w:customStyle="1" w:styleId="tolocaltime">
    <w:name w:val="tolocaltime"/>
    <w:basedOn w:val="DefaultParagraphFont"/>
    <w:rsid w:val="0087652C"/>
  </w:style>
  <w:style w:type="character" w:customStyle="1" w:styleId="pb-byline">
    <w:name w:val="pb-byline"/>
    <w:basedOn w:val="DefaultParagraphFont"/>
    <w:rsid w:val="0087652C"/>
  </w:style>
  <w:style w:type="character" w:customStyle="1" w:styleId="pb-timestamp">
    <w:name w:val="pb-timestamp"/>
    <w:basedOn w:val="DefaultParagraphFont"/>
    <w:rsid w:val="0087652C"/>
  </w:style>
  <w:style w:type="paragraph" w:customStyle="1" w:styleId="Pa8">
    <w:name w:val="Pa8"/>
    <w:basedOn w:val="Default"/>
    <w:next w:val="Default"/>
    <w:uiPriority w:val="99"/>
    <w:rsid w:val="0087652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7652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7652C"/>
  </w:style>
  <w:style w:type="character" w:customStyle="1" w:styleId="even">
    <w:name w:val="even"/>
    <w:basedOn w:val="DefaultParagraphFont"/>
    <w:rsid w:val="0087652C"/>
  </w:style>
  <w:style w:type="paragraph" w:customStyle="1" w:styleId="volissue">
    <w:name w:val="volissue"/>
    <w:basedOn w:val="Normal"/>
    <w:rsid w:val="0087652C"/>
    <w:pPr>
      <w:spacing w:before="100" w:beforeAutospacing="1" w:after="100" w:afterAutospacing="1"/>
    </w:pPr>
    <w:rPr>
      <w:rFonts w:ascii="Tahoma" w:hAnsi="Tahoma"/>
      <w:szCs w:val="20"/>
    </w:rPr>
  </w:style>
  <w:style w:type="character" w:customStyle="1" w:styleId="view-count">
    <w:name w:val="view-count"/>
    <w:basedOn w:val="DefaultParagraphFont"/>
    <w:rsid w:val="0087652C"/>
  </w:style>
  <w:style w:type="character" w:customStyle="1" w:styleId="tChar">
    <w:name w:val="t Char"/>
    <w:rsid w:val="0087652C"/>
    <w:rPr>
      <w:rFonts w:ascii="Georgia" w:eastAsia="Times New Roman" w:hAnsi="Georgia" w:cs="Calibri"/>
      <w:b/>
      <w:lang w:val="x-none" w:eastAsia="x-none"/>
    </w:rPr>
  </w:style>
  <w:style w:type="paragraph" w:customStyle="1" w:styleId="BoldUnderlineChar20">
    <w:name w:val="BoldUnderline Char2"/>
    <w:link w:val="BoldUnderlineChar2Char"/>
    <w:rsid w:val="0087652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87652C"/>
    <w:rPr>
      <w:rFonts w:ascii="Times New Roman" w:eastAsia="Times New Roman" w:hAnsi="Times New Roman" w:cs="Times New Roman"/>
      <w:b/>
      <w:sz w:val="20"/>
      <w:u w:val="single"/>
    </w:rPr>
  </w:style>
  <w:style w:type="character" w:customStyle="1" w:styleId="UnderlineCharChar4">
    <w:name w:val="Underline Char Char4"/>
    <w:rsid w:val="0087652C"/>
    <w:rPr>
      <w:szCs w:val="24"/>
      <w:u w:val="single"/>
      <w:lang w:val="en-US" w:eastAsia="en-US" w:bidi="ar-SA"/>
    </w:rPr>
  </w:style>
  <w:style w:type="character" w:customStyle="1" w:styleId="BoldUnderlineCharChar3">
    <w:name w:val="BoldUnderline Char Char3"/>
    <w:rsid w:val="0087652C"/>
    <w:rPr>
      <w:b/>
      <w:szCs w:val="24"/>
      <w:u w:val="single"/>
      <w:lang w:val="en-US" w:eastAsia="en-US" w:bidi="ar-SA"/>
    </w:rPr>
  </w:style>
  <w:style w:type="character" w:customStyle="1" w:styleId="BoldUnderlineCharChar2">
    <w:name w:val="BoldUnderline Char Char2"/>
    <w:rsid w:val="0087652C"/>
    <w:rPr>
      <w:b/>
      <w:szCs w:val="24"/>
      <w:u w:val="single"/>
      <w:lang w:val="en-US" w:eastAsia="en-US" w:bidi="ar-SA"/>
    </w:rPr>
  </w:style>
  <w:style w:type="paragraph" w:customStyle="1" w:styleId="UnderlineCard0">
    <w:name w:val="UnderlineCard"/>
    <w:basedOn w:val="Heading3"/>
    <w:link w:val="UnderlineCardChar"/>
    <w:qFormat/>
    <w:rsid w:val="0087652C"/>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87652C"/>
    <w:rPr>
      <w:rFonts w:ascii="Calibri" w:eastAsia="Calibri" w:hAnsi="Calibri" w:cs="Times New Roman"/>
      <w:sz w:val="20"/>
      <w:szCs w:val="20"/>
      <w:u w:val="single"/>
      <w:lang w:val="x-none" w:eastAsia="x-none"/>
    </w:rPr>
  </w:style>
  <w:style w:type="character" w:customStyle="1" w:styleId="5Notunderlined">
    <w:name w:val="5 Not underlined"/>
    <w:rsid w:val="0087652C"/>
    <w:rPr>
      <w:rFonts w:ascii="Times New Roman" w:hAnsi="Times New Roman"/>
      <w:sz w:val="16"/>
    </w:rPr>
  </w:style>
  <w:style w:type="character" w:customStyle="1" w:styleId="volume-issue">
    <w:name w:val="volume-issue"/>
    <w:rsid w:val="0087652C"/>
    <w:rPr>
      <w:rFonts w:cs="Times New Roman"/>
    </w:rPr>
  </w:style>
  <w:style w:type="character" w:customStyle="1" w:styleId="i">
    <w:name w:val="i"/>
    <w:basedOn w:val="DefaultParagraphFont"/>
    <w:uiPriority w:val="99"/>
    <w:rsid w:val="0087652C"/>
  </w:style>
  <w:style w:type="character" w:customStyle="1" w:styleId="storytext">
    <w:name w:val="storytext"/>
    <w:basedOn w:val="DefaultParagraphFont"/>
    <w:rsid w:val="0087652C"/>
  </w:style>
  <w:style w:type="character" w:customStyle="1" w:styleId="heading3char0">
    <w:name w:val="heading3char"/>
    <w:rsid w:val="0087652C"/>
  </w:style>
  <w:style w:type="character" w:customStyle="1" w:styleId="boldness1">
    <w:name w:val="boldness1"/>
    <w:rsid w:val="0087652C"/>
  </w:style>
  <w:style w:type="paragraph" w:customStyle="1" w:styleId="Cardd">
    <w:name w:val="Cardd"/>
    <w:basedOn w:val="Normal"/>
    <w:uiPriority w:val="4"/>
    <w:qFormat/>
    <w:rsid w:val="0087652C"/>
    <w:pPr>
      <w:ind w:left="288" w:right="288"/>
    </w:pPr>
  </w:style>
  <w:style w:type="paragraph" w:customStyle="1" w:styleId="document0">
    <w:name w:val="document"/>
    <w:basedOn w:val="Normal"/>
    <w:rsid w:val="0087652C"/>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87652C"/>
    <w:rPr>
      <w:rFonts w:cs="Arial"/>
      <w:bCs/>
      <w:szCs w:val="26"/>
      <w:u w:val="single"/>
      <w:lang w:val="en-US" w:eastAsia="en-US" w:bidi="ar-SA"/>
    </w:rPr>
  </w:style>
  <w:style w:type="character" w:customStyle="1" w:styleId="current-selection">
    <w:name w:val="current-selection"/>
    <w:basedOn w:val="DefaultParagraphFont"/>
    <w:rsid w:val="0087652C"/>
  </w:style>
  <w:style w:type="character" w:customStyle="1" w:styleId="a2">
    <w:name w:val="_"/>
    <w:basedOn w:val="DefaultParagraphFont"/>
    <w:rsid w:val="0087652C"/>
  </w:style>
  <w:style w:type="paragraph" w:customStyle="1" w:styleId="Shrink6">
    <w:name w:val="Shrink 6"/>
    <w:basedOn w:val="Normal"/>
    <w:qFormat/>
    <w:rsid w:val="0087652C"/>
    <w:rPr>
      <w:rFonts w:eastAsia="Calibri" w:cs="Times New Roman"/>
      <w:sz w:val="12"/>
    </w:rPr>
  </w:style>
  <w:style w:type="character" w:customStyle="1" w:styleId="messagecontent">
    <w:name w:val="message_content"/>
    <w:rsid w:val="0087652C"/>
  </w:style>
  <w:style w:type="character" w:customStyle="1" w:styleId="StyleUnderlineChar">
    <w:name w:val="Style Underline Char"/>
    <w:basedOn w:val="DefaultParagraphFont"/>
    <w:rsid w:val="0087652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7652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7652C"/>
    <w:rPr>
      <w:rFonts w:ascii="Calibri" w:eastAsia="Times New Roman" w:hAnsi="Calibri" w:cs="Arial"/>
      <w:b/>
      <w:bCs/>
      <w:kern w:val="32"/>
      <w:szCs w:val="32"/>
      <w:u w:val="single"/>
    </w:rPr>
  </w:style>
  <w:style w:type="character" w:customStyle="1" w:styleId="twelptblackblack1">
    <w:name w:val="twelptblackblack1"/>
    <w:basedOn w:val="DefaultParagraphFont"/>
    <w:rsid w:val="0087652C"/>
    <w:rPr>
      <w:rFonts w:ascii="Verdana" w:hAnsi="Verdana" w:hint="default"/>
      <w:color w:val="000000"/>
      <w:sz w:val="16"/>
      <w:szCs w:val="16"/>
    </w:rPr>
  </w:style>
  <w:style w:type="character" w:customStyle="1" w:styleId="Heading3CharCharCharChar1">
    <w:name w:val="Heading 3 Char Char Char Char1"/>
    <w:rsid w:val="0087652C"/>
    <w:rPr>
      <w:rFonts w:cs="Arial"/>
      <w:bCs/>
      <w:szCs w:val="26"/>
      <w:u w:val="single"/>
      <w:lang w:val="en-US" w:eastAsia="en-US" w:bidi="ar-SA"/>
    </w:rPr>
  </w:style>
  <w:style w:type="paragraph" w:customStyle="1" w:styleId="conintrotext">
    <w:name w:val="conintrotext"/>
    <w:basedOn w:val="Normal"/>
    <w:uiPriority w:val="99"/>
    <w:rsid w:val="0087652C"/>
    <w:pPr>
      <w:spacing w:before="100" w:beforeAutospacing="1" w:after="100" w:afterAutospacing="1"/>
    </w:pPr>
    <w:rPr>
      <w:rFonts w:eastAsia="Times New Roman"/>
      <w:sz w:val="24"/>
    </w:rPr>
  </w:style>
  <w:style w:type="character" w:customStyle="1" w:styleId="comment-body">
    <w:name w:val="comment-body"/>
    <w:rsid w:val="0087652C"/>
  </w:style>
  <w:style w:type="character" w:customStyle="1" w:styleId="UnderlineCharCharChar1">
    <w:name w:val="Underline Char Char Char1"/>
    <w:rsid w:val="0087652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7652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7652C"/>
    <w:rPr>
      <w:rFonts w:asciiTheme="minorHAnsi" w:eastAsia="MS Mincho" w:hAnsiTheme="minorHAnsi" w:cstheme="minorBidi"/>
      <w:b/>
      <w:sz w:val="24"/>
      <w:u w:val="single"/>
    </w:rPr>
  </w:style>
  <w:style w:type="character" w:customStyle="1" w:styleId="mw-headline">
    <w:name w:val="mw-headline"/>
    <w:rsid w:val="0087652C"/>
  </w:style>
  <w:style w:type="character" w:customStyle="1" w:styleId="flagicon">
    <w:name w:val="flagicon"/>
    <w:rsid w:val="0087652C"/>
  </w:style>
  <w:style w:type="paragraph" w:customStyle="1" w:styleId="assert">
    <w:name w:val="assert"/>
    <w:basedOn w:val="Normal"/>
    <w:uiPriority w:val="99"/>
    <w:rsid w:val="0087652C"/>
    <w:pPr>
      <w:spacing w:before="100" w:beforeAutospacing="1" w:after="100" w:afterAutospacing="1"/>
    </w:pPr>
    <w:rPr>
      <w:rFonts w:eastAsia="Times New Roman"/>
      <w:sz w:val="24"/>
    </w:rPr>
  </w:style>
  <w:style w:type="character" w:customStyle="1" w:styleId="apturelink">
    <w:name w:val="apturelink"/>
    <w:rsid w:val="0087652C"/>
  </w:style>
  <w:style w:type="character" w:customStyle="1" w:styleId="apturelinkicon">
    <w:name w:val="apturelinkicon"/>
    <w:rsid w:val="0087652C"/>
  </w:style>
  <w:style w:type="paragraph" w:customStyle="1" w:styleId="Default1">
    <w:name w:val="Default1"/>
    <w:basedOn w:val="Default"/>
    <w:next w:val="Default"/>
    <w:uiPriority w:val="99"/>
    <w:rsid w:val="0087652C"/>
    <w:rPr>
      <w:color w:val="auto"/>
    </w:rPr>
  </w:style>
  <w:style w:type="paragraph" w:customStyle="1" w:styleId="center">
    <w:name w:val="center"/>
    <w:basedOn w:val="Normal"/>
    <w:uiPriority w:val="99"/>
    <w:rsid w:val="0087652C"/>
    <w:pPr>
      <w:spacing w:before="100" w:beforeAutospacing="1" w:after="100" w:afterAutospacing="1"/>
    </w:pPr>
    <w:rPr>
      <w:rFonts w:eastAsia="Times New Roman"/>
      <w:sz w:val="24"/>
    </w:rPr>
  </w:style>
  <w:style w:type="character" w:customStyle="1" w:styleId="LittleChar">
    <w:name w:val="Little Char"/>
    <w:link w:val="Little"/>
    <w:rsid w:val="0087652C"/>
    <w:rPr>
      <w:rFonts w:ascii="Garamond" w:eastAsia="Times New Roman" w:hAnsi="Garamond" w:cs="Calibri"/>
      <w:sz w:val="22"/>
    </w:rPr>
  </w:style>
  <w:style w:type="character" w:customStyle="1" w:styleId="UnderlineChar1Char">
    <w:name w:val="Underline Char1 Char"/>
    <w:rsid w:val="0087652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7652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7652C"/>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7652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7652C"/>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7652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7652C"/>
    <w:rPr>
      <w:rFonts w:asciiTheme="minorHAnsi" w:eastAsia="MS Mincho" w:hAnsiTheme="minorHAnsi" w:cstheme="minorBidi"/>
      <w:b/>
      <w:sz w:val="24"/>
      <w:u w:val="single"/>
    </w:rPr>
  </w:style>
  <w:style w:type="paragraph" w:customStyle="1" w:styleId="CardBody">
    <w:name w:val="Card Body"/>
    <w:basedOn w:val="Normal"/>
    <w:link w:val="CardBodyChar"/>
    <w:rsid w:val="0087652C"/>
    <w:rPr>
      <w:rFonts w:eastAsia="Times New Roman"/>
    </w:rPr>
  </w:style>
  <w:style w:type="character" w:customStyle="1" w:styleId="CardBodyChar">
    <w:name w:val="Card Body Char"/>
    <w:link w:val="CardBody"/>
    <w:rsid w:val="0087652C"/>
    <w:rPr>
      <w:rFonts w:ascii="Calibri" w:eastAsia="Times New Roman" w:hAnsi="Calibri" w:cs="Calibri"/>
      <w:sz w:val="22"/>
    </w:rPr>
  </w:style>
  <w:style w:type="character" w:customStyle="1" w:styleId="ptitleinside">
    <w:name w:val="p_title_inside"/>
    <w:rsid w:val="0087652C"/>
  </w:style>
  <w:style w:type="paragraph" w:customStyle="1" w:styleId="StyleBoldandUnderlineChar11ptBorderSinglesolidline">
    <w:name w:val="Style Bold and Underline Char + 11 pt Border: : (Single solid line..."/>
    <w:link w:val="StyleBoldandUnderlineChar11ptBorderSinglesolidlineChar"/>
    <w:rsid w:val="0087652C"/>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7652C"/>
    <w:rPr>
      <w:rFonts w:eastAsia="Times New Roman"/>
      <w:b/>
      <w:bCs/>
      <w:sz w:val="22"/>
      <w:szCs w:val="20"/>
      <w:u w:val="single"/>
      <w:bdr w:val="single" w:sz="4" w:space="0" w:color="auto"/>
    </w:rPr>
  </w:style>
  <w:style w:type="character" w:customStyle="1" w:styleId="Heading1CharChar1">
    <w:name w:val="Heading 1 Char Char1"/>
    <w:rsid w:val="0087652C"/>
    <w:rPr>
      <w:rFonts w:cs="Arial"/>
      <w:b/>
      <w:bCs/>
      <w:szCs w:val="32"/>
      <w:lang w:val="en-US" w:eastAsia="en-US" w:bidi="ar-SA"/>
    </w:rPr>
  </w:style>
  <w:style w:type="paragraph" w:customStyle="1" w:styleId="Indentation">
    <w:name w:val="Indentation"/>
    <w:basedOn w:val="Normal"/>
    <w:uiPriority w:val="99"/>
    <w:rsid w:val="0087652C"/>
    <w:pPr>
      <w:ind w:left="288" w:right="288"/>
    </w:pPr>
  </w:style>
  <w:style w:type="character" w:customStyle="1" w:styleId="StyleUnderlineCharChar9ptBold">
    <w:name w:val="Style Underline Char Char + 9 pt Bold"/>
    <w:rsid w:val="0087652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7652C"/>
    <w:rPr>
      <w:rFonts w:eastAsia="Times New Roman"/>
      <w:u w:val="single"/>
    </w:rPr>
  </w:style>
  <w:style w:type="character" w:customStyle="1" w:styleId="StyleStyle4ArialNarrow9ptChar">
    <w:name w:val="Style Style4 + Arial Narrow 9 pt Char"/>
    <w:link w:val="StyleStyle4ArialNarrow9pt"/>
    <w:rsid w:val="0087652C"/>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87652C"/>
    <w:rPr>
      <w:rFonts w:eastAsia="Times New Roman"/>
      <w:b/>
      <w:bCs/>
      <w:u w:val="single"/>
    </w:rPr>
  </w:style>
  <w:style w:type="character" w:customStyle="1" w:styleId="StyleStyle4ArialNarrow9ptBoldChar">
    <w:name w:val="Style Style4 + Arial Narrow 9 pt Bold Char"/>
    <w:link w:val="StyleStyle4ArialNarrow9ptBold"/>
    <w:rsid w:val="0087652C"/>
    <w:rPr>
      <w:rFonts w:ascii="Calibri" w:eastAsia="Times New Roman" w:hAnsi="Calibri" w:cs="Calibri"/>
      <w:b/>
      <w:bCs/>
      <w:sz w:val="22"/>
      <w:u w:val="single"/>
    </w:rPr>
  </w:style>
  <w:style w:type="character" w:customStyle="1" w:styleId="StyleBoldandUnderlineCharChar29pt">
    <w:name w:val="Style Bold and Underline Char Char2 + 9 pt"/>
    <w:rsid w:val="0087652C"/>
    <w:rPr>
      <w:rFonts w:ascii="Times New Roman" w:hAnsi="Times New Roman"/>
      <w:b/>
      <w:bCs/>
      <w:noProof w:val="0"/>
      <w:sz w:val="20"/>
      <w:u w:val="single"/>
    </w:rPr>
  </w:style>
  <w:style w:type="character" w:customStyle="1" w:styleId="StyleUnderlineCharChar19pt">
    <w:name w:val="Style Underline Char Char1 + 9 pt"/>
    <w:rsid w:val="0087652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7652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7652C"/>
    <w:rPr>
      <w:rFonts w:ascii="Georgia" w:eastAsia="Times New Roman" w:hAnsi="Georgia"/>
      <w:b/>
      <w:smallCaps/>
      <w:sz w:val="24"/>
      <w:szCs w:val="24"/>
      <w:u w:val="single"/>
    </w:rPr>
  </w:style>
  <w:style w:type="character" w:customStyle="1" w:styleId="CardTextCharChar">
    <w:name w:val="Card Text Char Char"/>
    <w:rsid w:val="0087652C"/>
    <w:rPr>
      <w:rFonts w:ascii="Times New Roman" w:eastAsia="Times New Roman" w:hAnsi="Times New Roman" w:cs="Times New Roman"/>
      <w:sz w:val="20"/>
      <w:szCs w:val="20"/>
    </w:rPr>
  </w:style>
  <w:style w:type="character" w:customStyle="1" w:styleId="citeChar1">
    <w:name w:val="cite Char"/>
    <w:locked/>
    <w:rsid w:val="0087652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7652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7652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7652C"/>
    <w:rPr>
      <w:i/>
      <w:iCs/>
      <w:sz w:val="20"/>
      <w:u w:val="single"/>
    </w:rPr>
  </w:style>
  <w:style w:type="character" w:customStyle="1" w:styleId="HIGHLIGHT0">
    <w:name w:val="HIGHLIGHT"/>
    <w:uiPriority w:val="1"/>
    <w:rsid w:val="0087652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7652C"/>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7652C"/>
    <w:rPr>
      <w:rFonts w:ascii="Times New Roman" w:eastAsia="Times New Roman" w:hAnsi="Times New Roman" w:cs="Times New Roman"/>
      <w:b/>
      <w:sz w:val="28"/>
    </w:rPr>
  </w:style>
  <w:style w:type="character" w:customStyle="1" w:styleId="FifthChar">
    <w:name w:val="Fifth Char"/>
    <w:link w:val="Fifth"/>
    <w:rsid w:val="0087652C"/>
    <w:rPr>
      <w:rFonts w:ascii="Calibri" w:eastAsia="Calibri" w:hAnsi="Calibri" w:cs="Calibri"/>
      <w:sz w:val="22"/>
    </w:rPr>
  </w:style>
  <w:style w:type="paragraph" w:customStyle="1" w:styleId="Third">
    <w:name w:val="Third"/>
    <w:basedOn w:val="Normal"/>
    <w:link w:val="ThirdChar"/>
    <w:rsid w:val="0087652C"/>
    <w:rPr>
      <w:rFonts w:eastAsia="Times New Roman"/>
      <w:b/>
      <w:u w:val="single"/>
      <w:lang w:val="x-none" w:eastAsia="x-none"/>
    </w:rPr>
  </w:style>
  <w:style w:type="character" w:customStyle="1" w:styleId="ThirdChar">
    <w:name w:val="Third Char"/>
    <w:link w:val="Third"/>
    <w:rsid w:val="0087652C"/>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87652C"/>
    <w:pPr>
      <w:widowControl w:val="0"/>
      <w:jc w:val="both"/>
      <w:outlineLvl w:val="1"/>
    </w:pPr>
    <w:rPr>
      <w:rFonts w:ascii="Times New Roman" w:eastAsia="Times New Roman" w:hAnsi="Times New Roman" w:cs="Times New Roman"/>
      <w:b/>
    </w:rPr>
  </w:style>
  <w:style w:type="character" w:customStyle="1" w:styleId="CardsCharChar">
    <w:name w:val="Cards Char Char"/>
    <w:rsid w:val="0087652C"/>
    <w:rPr>
      <w:rFonts w:ascii="Times New Roman" w:eastAsia="Times New Roman" w:hAnsi="Times New Roman"/>
      <w:szCs w:val="24"/>
    </w:rPr>
  </w:style>
  <w:style w:type="character" w:customStyle="1" w:styleId="article-record-publication-volume-issue">
    <w:name w:val="article-record-publication-volume-issue"/>
    <w:rsid w:val="0087652C"/>
  </w:style>
  <w:style w:type="character" w:customStyle="1" w:styleId="NothingCharChar">
    <w:name w:val="Nothing Char Char"/>
    <w:link w:val="NothingCharCharChar"/>
    <w:rsid w:val="0087652C"/>
  </w:style>
  <w:style w:type="paragraph" w:customStyle="1" w:styleId="DebateUnderlineBoldChar">
    <w:name w:val="Debate Underline Bold Char"/>
    <w:basedOn w:val="Normal"/>
    <w:link w:val="DebateUnderlineBoldCharChar"/>
    <w:rsid w:val="0087652C"/>
    <w:pPr>
      <w:jc w:val="both"/>
    </w:pPr>
    <w:rPr>
      <w:rFonts w:eastAsia="Times New Roman"/>
      <w:b/>
      <w:u w:val="thick"/>
    </w:rPr>
  </w:style>
  <w:style w:type="character" w:customStyle="1" w:styleId="DebateUnderlineBoldCharChar">
    <w:name w:val="Debate Underline Bold Char Char"/>
    <w:link w:val="DebateUnderlineBoldChar"/>
    <w:rsid w:val="0087652C"/>
    <w:rPr>
      <w:rFonts w:ascii="Calibri" w:eastAsia="Times New Roman" w:hAnsi="Calibri" w:cs="Calibri"/>
      <w:b/>
      <w:sz w:val="22"/>
      <w:u w:val="thick"/>
    </w:rPr>
  </w:style>
  <w:style w:type="character" w:customStyle="1" w:styleId="resultbodyblack">
    <w:name w:val="resultbodyblack"/>
    <w:rsid w:val="0087652C"/>
    <w:rPr>
      <w:rFonts w:cs="Times New Roman"/>
    </w:rPr>
  </w:style>
  <w:style w:type="paragraph" w:customStyle="1" w:styleId="bloctitles">
    <w:name w:val="bloc titles"/>
    <w:basedOn w:val="Heading1"/>
    <w:next w:val="Normal"/>
    <w:link w:val="bloctitlesChar"/>
    <w:autoRedefine/>
    <w:rsid w:val="0087652C"/>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87652C"/>
    <w:rPr>
      <w:rFonts w:ascii="Calibri" w:eastAsia="Malgun Gothic" w:hAnsi="Calibri" w:cs="Arial"/>
      <w:b/>
      <w:bCs/>
      <w:sz w:val="28"/>
      <w:szCs w:val="32"/>
      <w:u w:val="single"/>
    </w:rPr>
  </w:style>
  <w:style w:type="paragraph" w:customStyle="1" w:styleId="CiteSmallText">
    <w:name w:val="Cite Small Text"/>
    <w:basedOn w:val="Normal"/>
    <w:uiPriority w:val="99"/>
    <w:rsid w:val="0087652C"/>
    <w:pPr>
      <w:widowControl w:val="0"/>
      <w:spacing w:after="200"/>
    </w:pPr>
    <w:rPr>
      <w:rFonts w:ascii="Helvetica Neue" w:hAnsi="Helvetica Neue"/>
      <w:b/>
      <w:sz w:val="18"/>
    </w:rPr>
  </w:style>
  <w:style w:type="character" w:customStyle="1" w:styleId="3TagCite">
    <w:name w:val="3 Tag/Cite"/>
    <w:rsid w:val="0087652C"/>
    <w:rPr>
      <w:rFonts w:ascii="Times New Roman" w:hAnsi="Times New Roman"/>
      <w:b/>
    </w:rPr>
  </w:style>
  <w:style w:type="character" w:customStyle="1" w:styleId="4Qualifications">
    <w:name w:val="4 Qualifications"/>
    <w:rsid w:val="0087652C"/>
    <w:rPr>
      <w:rFonts w:ascii="Times New Roman" w:hAnsi="Times New Roman"/>
      <w:sz w:val="19"/>
    </w:rPr>
  </w:style>
  <w:style w:type="character" w:customStyle="1" w:styleId="6Underlined">
    <w:name w:val="6 Underlined"/>
    <w:rsid w:val="0087652C"/>
    <w:rPr>
      <w:rFonts w:ascii="Times New Roman" w:hAnsi="Times New Roman"/>
      <w:b/>
      <w:sz w:val="21"/>
      <w:u w:val="single"/>
    </w:rPr>
  </w:style>
  <w:style w:type="paragraph" w:customStyle="1" w:styleId="Cards1CharChar">
    <w:name w:val="Cards1 Char Char"/>
    <w:basedOn w:val="Normal"/>
    <w:link w:val="Cards1CharCharChar"/>
    <w:rsid w:val="0087652C"/>
    <w:pPr>
      <w:autoSpaceDE w:val="0"/>
      <w:autoSpaceDN w:val="0"/>
      <w:adjustRightInd w:val="0"/>
      <w:ind w:left="432" w:right="432"/>
      <w:jc w:val="both"/>
    </w:pPr>
    <w:rPr>
      <w:lang w:val="x-none"/>
    </w:rPr>
  </w:style>
  <w:style w:type="character" w:customStyle="1" w:styleId="Cards1CharCharChar">
    <w:name w:val="Cards1 Char Char Char"/>
    <w:link w:val="Cards1CharChar"/>
    <w:rsid w:val="0087652C"/>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87652C"/>
    <w:rPr>
      <w:u w:val="single"/>
    </w:rPr>
  </w:style>
  <w:style w:type="paragraph" w:customStyle="1" w:styleId="UnderlineCharCharCharCharCharCharChar">
    <w:name w:val="Underline Char Char Char Char Char Char Char"/>
    <w:basedOn w:val="Normal"/>
    <w:link w:val="UnderlineCharCharCharCharCharCharCharChar"/>
    <w:rsid w:val="0087652C"/>
    <w:rPr>
      <w:rFonts w:asciiTheme="minorHAnsi" w:hAnsiTheme="minorHAnsi" w:cstheme="minorBidi"/>
      <w:sz w:val="24"/>
      <w:u w:val="single"/>
    </w:rPr>
  </w:style>
  <w:style w:type="paragraph" w:customStyle="1" w:styleId="CitesCharChar">
    <w:name w:val="Cites Char Char"/>
    <w:next w:val="Normal"/>
    <w:link w:val="CitesCharCharChar"/>
    <w:rsid w:val="0087652C"/>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87652C"/>
    <w:rPr>
      <w:rFonts w:ascii="Times New Roman" w:eastAsia="Times New Roman" w:hAnsi="Times New Roman" w:cs="Times New Roman"/>
      <w:sz w:val="20"/>
    </w:rPr>
  </w:style>
  <w:style w:type="character" w:customStyle="1" w:styleId="nohighlighting">
    <w:name w:val="no highlighting"/>
    <w:rsid w:val="0087652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7652C"/>
    <w:rPr>
      <w:rFonts w:ascii="Cambria" w:hAnsi="Cambria" w:hint="default"/>
      <w:sz w:val="21"/>
      <w:u w:val="single"/>
    </w:rPr>
  </w:style>
  <w:style w:type="paragraph" w:customStyle="1" w:styleId="Swag">
    <w:name w:val="Swag"/>
    <w:basedOn w:val="Normal"/>
    <w:link w:val="SwagChar"/>
    <w:qFormat/>
    <w:rsid w:val="0087652C"/>
    <w:rPr>
      <w:color w:val="0000FF"/>
      <w:sz w:val="12"/>
      <w:u w:val="single"/>
    </w:rPr>
  </w:style>
  <w:style w:type="character" w:customStyle="1" w:styleId="SwagChar">
    <w:name w:val="Swag Char"/>
    <w:link w:val="Swag"/>
    <w:rsid w:val="0087652C"/>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87652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87652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87652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87652C"/>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87652C"/>
    <w:rPr>
      <w:rFonts w:ascii="Garamond" w:eastAsia="MS Mincho" w:hAnsi="Garamond"/>
    </w:rPr>
  </w:style>
  <w:style w:type="character" w:customStyle="1" w:styleId="StyleStyleCardTextLeft-075Right0Char">
    <w:name w:val="Style Style Card Text + Left:  -0.75&quot; + Right:  0&quot; Char"/>
    <w:link w:val="StyleStyleCardTextLeft-075Right0"/>
    <w:rsid w:val="0087652C"/>
    <w:rPr>
      <w:rFonts w:ascii="Garamond" w:eastAsia="MS Mincho" w:hAnsi="Garamond" w:cs="Calibri"/>
      <w:sz w:val="22"/>
    </w:rPr>
  </w:style>
  <w:style w:type="character" w:customStyle="1" w:styleId="CharChar61">
    <w:name w:val="Char Char61"/>
    <w:rsid w:val="0087652C"/>
    <w:rPr>
      <w:rFonts w:cs="Arial"/>
      <w:bCs/>
      <w:sz w:val="16"/>
      <w:szCs w:val="26"/>
      <w:lang w:val="en-US" w:eastAsia="en-US" w:bidi="ar-SA"/>
    </w:rPr>
  </w:style>
  <w:style w:type="character" w:customStyle="1" w:styleId="ListBulletChar">
    <w:name w:val="List Bullet Char"/>
    <w:link w:val="ListBullet"/>
    <w:uiPriority w:val="99"/>
    <w:rsid w:val="0087652C"/>
    <w:rPr>
      <w:rFonts w:ascii="Calibri" w:eastAsia="Calibri" w:hAnsi="Calibri" w:cs="Calibri"/>
      <w:sz w:val="22"/>
    </w:rPr>
  </w:style>
  <w:style w:type="paragraph" w:customStyle="1" w:styleId="subhead10">
    <w:name w:val="subhead1"/>
    <w:basedOn w:val="Normal"/>
    <w:uiPriority w:val="99"/>
    <w:rsid w:val="0087652C"/>
    <w:pPr>
      <w:spacing w:before="100" w:beforeAutospacing="1" w:after="100" w:afterAutospacing="1"/>
    </w:pPr>
    <w:rPr>
      <w:rFonts w:eastAsia="Times New Roman"/>
      <w:sz w:val="24"/>
    </w:rPr>
  </w:style>
  <w:style w:type="character" w:customStyle="1" w:styleId="styledate">
    <w:name w:val="styledate"/>
    <w:rsid w:val="0087652C"/>
  </w:style>
  <w:style w:type="character" w:customStyle="1" w:styleId="BoldandUnderlineChar1">
    <w:name w:val="Bold and Underline Char1"/>
    <w:rsid w:val="0087652C"/>
    <w:rPr>
      <w:b/>
      <w:szCs w:val="24"/>
      <w:u w:val="single"/>
      <w:lang w:val="en-US" w:eastAsia="en-US" w:bidi="ar-SA"/>
    </w:rPr>
  </w:style>
  <w:style w:type="character" w:customStyle="1" w:styleId="BoldandUnderlineChar1Char2">
    <w:name w:val="Bold and Underline Char1 Char2"/>
    <w:rsid w:val="0087652C"/>
    <w:rPr>
      <w:b/>
      <w:szCs w:val="24"/>
      <w:u w:val="single"/>
      <w:lang w:val="en-US" w:eastAsia="en-US" w:bidi="ar-SA"/>
    </w:rPr>
  </w:style>
  <w:style w:type="character" w:customStyle="1" w:styleId="BoldandUnderlineCharChar1">
    <w:name w:val="Bold and Underline Char Char1"/>
    <w:rsid w:val="0087652C"/>
    <w:rPr>
      <w:b/>
      <w:szCs w:val="24"/>
      <w:u w:val="single"/>
      <w:lang w:val="en-US" w:eastAsia="en-US" w:bidi="ar-SA"/>
    </w:rPr>
  </w:style>
  <w:style w:type="character" w:customStyle="1" w:styleId="BoldandUnderlineChar6">
    <w:name w:val="Bold and Underline Char6"/>
    <w:rsid w:val="0087652C"/>
    <w:rPr>
      <w:b/>
      <w:szCs w:val="24"/>
      <w:u w:val="single"/>
      <w:lang w:val="en-US" w:eastAsia="en-US" w:bidi="ar-SA"/>
    </w:rPr>
  </w:style>
  <w:style w:type="character" w:customStyle="1" w:styleId="title-link-wrapper">
    <w:name w:val="title-link-wrapper"/>
    <w:rsid w:val="0087652C"/>
  </w:style>
  <w:style w:type="character" w:customStyle="1" w:styleId="medium-font">
    <w:name w:val="medium-font"/>
    <w:rsid w:val="0087652C"/>
  </w:style>
  <w:style w:type="paragraph" w:customStyle="1" w:styleId="abstract">
    <w:name w:val="abstract"/>
    <w:basedOn w:val="Normal"/>
    <w:uiPriority w:val="99"/>
    <w:rsid w:val="0087652C"/>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87652C"/>
    <w:rPr>
      <w:rFonts w:eastAsia="Times New Roman"/>
      <w:b/>
      <w:bCs/>
      <w:u w:val="single"/>
    </w:rPr>
  </w:style>
  <w:style w:type="character" w:customStyle="1" w:styleId="StyleUnderlineChar11ptBold2Char">
    <w:name w:val="Style Underline Char + 11 pt Bold2 Char"/>
    <w:link w:val="StyleUnderlineChar11ptBold2"/>
    <w:rsid w:val="0087652C"/>
    <w:rPr>
      <w:rFonts w:ascii="Calibri" w:eastAsia="Times New Roman" w:hAnsi="Calibri" w:cs="Calibri"/>
      <w:b/>
      <w:bCs/>
      <w:sz w:val="22"/>
      <w:u w:val="single"/>
    </w:rPr>
  </w:style>
  <w:style w:type="character" w:customStyle="1" w:styleId="ReallySamllTextChar">
    <w:name w:val="ReallySamllText Char"/>
    <w:rsid w:val="0087652C"/>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7652C"/>
    <w:rPr>
      <w:rFonts w:eastAsia="Times New Roman"/>
      <w:u w:val="single"/>
    </w:rPr>
  </w:style>
  <w:style w:type="character" w:customStyle="1" w:styleId="StyleStyleUnderlineTimesNewRoman11ptChar">
    <w:name w:val="Style Style Underline + Times New Roman + 11 pt Char"/>
    <w:link w:val="StyleStyleUnderlineTimesNewRoman11pt"/>
    <w:rsid w:val="0087652C"/>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7652C"/>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87652C"/>
    <w:rPr>
      <w:rFonts w:ascii="Calibri" w:eastAsia="Times New Roman" w:hAnsi="Calibri" w:cs="Calibri"/>
      <w:sz w:val="22"/>
      <w:u w:val="single"/>
    </w:rPr>
  </w:style>
  <w:style w:type="character" w:customStyle="1" w:styleId="style10">
    <w:name w:val="style1"/>
    <w:rsid w:val="0087652C"/>
  </w:style>
  <w:style w:type="character" w:customStyle="1" w:styleId="pmtermsel">
    <w:name w:val="pmtermsel"/>
    <w:rsid w:val="0087652C"/>
  </w:style>
  <w:style w:type="character" w:customStyle="1" w:styleId="showipapr">
    <w:name w:val="show_ipapr"/>
    <w:rsid w:val="0087652C"/>
  </w:style>
  <w:style w:type="character" w:customStyle="1" w:styleId="dnindex">
    <w:name w:val="dnindex"/>
    <w:rsid w:val="0087652C"/>
  </w:style>
  <w:style w:type="character" w:customStyle="1" w:styleId="23">
    <w:name w:val="23"/>
    <w:rsid w:val="0087652C"/>
    <w:rPr>
      <w:rFonts w:ascii="Times New Roman" w:hAnsi="Times New Roman" w:cs="Arial"/>
      <w:bCs/>
      <w:sz w:val="20"/>
      <w:u w:val="single"/>
      <w:lang w:val="en-US" w:eastAsia="en-US" w:bidi="ar-SA"/>
    </w:rPr>
  </w:style>
  <w:style w:type="character" w:customStyle="1" w:styleId="33">
    <w:name w:val="33"/>
    <w:rsid w:val="0087652C"/>
    <w:rPr>
      <w:rFonts w:ascii="Times New Roman" w:hAnsi="Times New Roman" w:cs="Arial"/>
      <w:b/>
      <w:bCs/>
      <w:sz w:val="20"/>
      <w:u w:val="single"/>
      <w:lang w:val="en-US" w:eastAsia="en-US" w:bidi="ar-SA"/>
    </w:rPr>
  </w:style>
  <w:style w:type="character" w:customStyle="1" w:styleId="55">
    <w:name w:val="55"/>
    <w:rsid w:val="0087652C"/>
    <w:rPr>
      <w:rFonts w:cs="Arial"/>
      <w:bCs/>
      <w:sz w:val="20"/>
      <w:u w:val="single"/>
      <w:lang w:val="en-US" w:eastAsia="en-US" w:bidi="ar-SA"/>
    </w:rPr>
  </w:style>
  <w:style w:type="character" w:customStyle="1" w:styleId="authoraffil">
    <w:name w:val="authoraffil"/>
    <w:rsid w:val="0087652C"/>
  </w:style>
  <w:style w:type="character" w:customStyle="1" w:styleId="CharChar8">
    <w:name w:val="Char Char8"/>
    <w:rsid w:val="0087652C"/>
    <w:rPr>
      <w:rFonts w:ascii="Georgia" w:eastAsia="Times New Roman" w:hAnsi="Georgia"/>
      <w:b/>
      <w:bCs/>
      <w:sz w:val="30"/>
      <w:szCs w:val="28"/>
      <w:u w:val="single"/>
    </w:rPr>
  </w:style>
  <w:style w:type="character" w:customStyle="1" w:styleId="FontStyle13">
    <w:name w:val="Font Style13"/>
    <w:uiPriority w:val="99"/>
    <w:rsid w:val="0087652C"/>
    <w:rPr>
      <w:rFonts w:ascii="Constantia" w:hAnsi="Constantia" w:cs="Constantia"/>
      <w:sz w:val="18"/>
      <w:szCs w:val="18"/>
    </w:rPr>
  </w:style>
  <w:style w:type="character" w:customStyle="1" w:styleId="TagsCharCharCharChar">
    <w:name w:val="Tags Char Char Char Char"/>
    <w:rsid w:val="0087652C"/>
    <w:rPr>
      <w:rFonts w:ascii="Times New Roman" w:eastAsia="Times New Roman" w:hAnsi="Times New Roman" w:cs="Times New Roman"/>
      <w:b/>
      <w:sz w:val="24"/>
      <w:szCs w:val="24"/>
    </w:rPr>
  </w:style>
  <w:style w:type="character" w:customStyle="1" w:styleId="Citation1Char">
    <w:name w:val="Citation1 Char"/>
    <w:link w:val="Citation10"/>
    <w:locked/>
    <w:rsid w:val="0087652C"/>
    <w:rPr>
      <w:rFonts w:ascii="Georgia" w:hAnsi="Georgia"/>
      <w:b/>
      <w:u w:val="single"/>
    </w:rPr>
  </w:style>
  <w:style w:type="paragraph" w:customStyle="1" w:styleId="Citation10">
    <w:name w:val="Citation1"/>
    <w:basedOn w:val="Normal"/>
    <w:link w:val="Citation1Char"/>
    <w:qFormat/>
    <w:rsid w:val="0087652C"/>
    <w:rPr>
      <w:rFonts w:ascii="Georgia" w:hAnsi="Georgia" w:cstheme="minorBidi"/>
      <w:b/>
      <w:sz w:val="24"/>
      <w:u w:val="single"/>
    </w:rPr>
  </w:style>
  <w:style w:type="character" w:customStyle="1" w:styleId="TaglineChar">
    <w:name w:val="Tagline Char"/>
    <w:link w:val="Tagline0"/>
    <w:locked/>
    <w:rsid w:val="0087652C"/>
    <w:rPr>
      <w:rFonts w:ascii="Georgia" w:hAnsi="Georgia"/>
      <w:b/>
    </w:rPr>
  </w:style>
  <w:style w:type="paragraph" w:customStyle="1" w:styleId="Tagline0">
    <w:name w:val="Tagline"/>
    <w:basedOn w:val="Normal"/>
    <w:link w:val="TaglineChar"/>
    <w:qFormat/>
    <w:rsid w:val="0087652C"/>
    <w:rPr>
      <w:rFonts w:ascii="Georgia" w:hAnsi="Georgia" w:cstheme="minorBidi"/>
      <w:b/>
      <w:sz w:val="24"/>
    </w:rPr>
  </w:style>
  <w:style w:type="paragraph" w:customStyle="1" w:styleId="NothingCharCharChar">
    <w:name w:val="Nothing Char Char Char"/>
    <w:link w:val="NothingCharChar"/>
    <w:rsid w:val="0087652C"/>
    <w:pPr>
      <w:jc w:val="both"/>
    </w:pPr>
  </w:style>
  <w:style w:type="paragraph" w:customStyle="1" w:styleId="StyleLeft021">
    <w:name w:val="Style Left:  0.2&quot;1"/>
    <w:basedOn w:val="Normal"/>
    <w:uiPriority w:val="99"/>
    <w:rsid w:val="0087652C"/>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7652C"/>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7652C"/>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7652C"/>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7652C"/>
    <w:rPr>
      <w:rFonts w:ascii="Calibri" w:eastAsia="Times New Roman" w:hAnsi="Calibri" w:cs="Calibri"/>
      <w:sz w:val="22"/>
      <w:u w:val="single"/>
      <w:bdr w:val="single" w:sz="4" w:space="0" w:color="auto"/>
    </w:rPr>
  </w:style>
  <w:style w:type="character" w:customStyle="1" w:styleId="boldcitationChar">
    <w:name w:val="bold citation Char"/>
    <w:rsid w:val="0087652C"/>
    <w:rPr>
      <w:rFonts w:ascii="Arial" w:hAnsi="Arial"/>
      <w:b/>
      <w:sz w:val="28"/>
      <w:szCs w:val="24"/>
      <w:u w:val="thick"/>
      <w:lang w:val="en-US" w:eastAsia="en-US" w:bidi="ar-SA"/>
    </w:rPr>
  </w:style>
  <w:style w:type="paragraph" w:customStyle="1" w:styleId="BlockTitle20">
    <w:name w:val="Block Title #2"/>
    <w:basedOn w:val="Normal"/>
    <w:uiPriority w:val="99"/>
    <w:rsid w:val="0087652C"/>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87652C"/>
    <w:rPr>
      <w:b/>
    </w:rPr>
  </w:style>
  <w:style w:type="character" w:customStyle="1" w:styleId="BoldunderlineChar3">
    <w:name w:val="Bold/underline Char"/>
    <w:rsid w:val="0087652C"/>
    <w:rPr>
      <w:rFonts w:eastAsia="SimSun"/>
      <w:b/>
      <w:noProof w:val="0"/>
      <w:sz w:val="24"/>
      <w:szCs w:val="24"/>
      <w:u w:val="single"/>
      <w:lang w:val="en-US" w:eastAsia="zh-CN" w:bidi="ar-SA"/>
    </w:rPr>
  </w:style>
  <w:style w:type="character" w:customStyle="1" w:styleId="underlinetextchar0">
    <w:name w:val="underlinetextchar"/>
    <w:rsid w:val="0087652C"/>
  </w:style>
  <w:style w:type="character" w:customStyle="1" w:styleId="boldciteChar1">
    <w:name w:val="bold cite Char1"/>
    <w:rsid w:val="0087652C"/>
    <w:rPr>
      <w:b/>
      <w:sz w:val="28"/>
      <w:u w:val="thick" w:color="000000"/>
    </w:rPr>
  </w:style>
  <w:style w:type="character" w:customStyle="1" w:styleId="tagCharCharChar1">
    <w:name w:val="tag Char Char Char1"/>
    <w:rsid w:val="0087652C"/>
    <w:rPr>
      <w:b/>
      <w:sz w:val="24"/>
      <w:lang w:val="en-US" w:eastAsia="en-US" w:bidi="ar-SA"/>
    </w:rPr>
  </w:style>
  <w:style w:type="character" w:customStyle="1" w:styleId="underlinecardChar0">
    <w:name w:val="underline card Char"/>
    <w:rsid w:val="0087652C"/>
    <w:rPr>
      <w:rFonts w:ascii="Arial" w:hAnsi="Arial"/>
      <w:sz w:val="18"/>
      <w:szCs w:val="24"/>
      <w:u w:val="single"/>
      <w:lang w:val="en-US" w:eastAsia="en-US" w:bidi="ar-SA"/>
    </w:rPr>
  </w:style>
  <w:style w:type="paragraph" w:customStyle="1" w:styleId="date-comments">
    <w:name w:val="date-comments"/>
    <w:basedOn w:val="Normal"/>
    <w:uiPriority w:val="99"/>
    <w:rsid w:val="0087652C"/>
    <w:pPr>
      <w:spacing w:before="100" w:beforeAutospacing="1" w:after="100" w:afterAutospacing="1"/>
    </w:pPr>
    <w:rPr>
      <w:rFonts w:ascii="Times" w:hAnsi="Times"/>
      <w:szCs w:val="20"/>
    </w:rPr>
  </w:style>
  <w:style w:type="character" w:customStyle="1" w:styleId="articleauthor0">
    <w:name w:val="articleauthor"/>
    <w:rsid w:val="0087652C"/>
  </w:style>
  <w:style w:type="character" w:customStyle="1" w:styleId="bodysubtoc">
    <w:name w:val="bodysubtoc"/>
    <w:rsid w:val="0087652C"/>
  </w:style>
  <w:style w:type="character" w:customStyle="1" w:styleId="lefttitlesmaller">
    <w:name w:val="lefttitlesmaller"/>
    <w:rsid w:val="0087652C"/>
  </w:style>
  <w:style w:type="character" w:customStyle="1" w:styleId="mb">
    <w:name w:val="mb"/>
    <w:rsid w:val="0087652C"/>
  </w:style>
  <w:style w:type="character" w:customStyle="1" w:styleId="submitted-date">
    <w:name w:val="submitted-date"/>
    <w:rsid w:val="0087652C"/>
  </w:style>
  <w:style w:type="character" w:customStyle="1" w:styleId="submitted-time">
    <w:name w:val="submitted-time"/>
    <w:rsid w:val="0087652C"/>
  </w:style>
  <w:style w:type="character" w:customStyle="1" w:styleId="A20">
    <w:name w:val="A2"/>
    <w:uiPriority w:val="99"/>
    <w:rsid w:val="0087652C"/>
    <w:rPr>
      <w:rFonts w:ascii="Sabon LT Std" w:hAnsi="Sabon LT Std" w:cs="Sabon LT Std" w:hint="default"/>
      <w:color w:val="000000"/>
      <w:sz w:val="15"/>
      <w:szCs w:val="15"/>
    </w:rPr>
  </w:style>
  <w:style w:type="character" w:customStyle="1" w:styleId="searchword">
    <w:name w:val="searchword"/>
    <w:rsid w:val="0087652C"/>
  </w:style>
  <w:style w:type="paragraph" w:customStyle="1" w:styleId="Heading2Char2CharChar12">
    <w:name w:val="Heading 2 Char2 Char Char12"/>
    <w:aliases w:val="Char Char Char Char Char Char1 Char Char Char Char Char1,Char Char22"/>
    <w:next w:val="Normal"/>
    <w:uiPriority w:val="99"/>
    <w:rsid w:val="0087652C"/>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87652C"/>
    <w:rPr>
      <w:rFonts w:ascii="Times New Roman" w:hAnsi="Times New Roman" w:cs="Times New Roman"/>
      <w:sz w:val="18"/>
      <w:szCs w:val="18"/>
    </w:rPr>
  </w:style>
  <w:style w:type="character" w:customStyle="1" w:styleId="bylines">
    <w:name w:val="bylines"/>
    <w:basedOn w:val="DefaultParagraphFont"/>
    <w:rsid w:val="0087652C"/>
  </w:style>
  <w:style w:type="character" w:customStyle="1" w:styleId="StyleStyleBoldUnderlineUnderlineIntenseEmphasis1apple-style-2">
    <w:name w:val="Style Style Bold UnderlineUnderlineIntense Emphasis1apple-style-...2"/>
    <w:basedOn w:val="DefaultParagraphFont"/>
    <w:rsid w:val="0087652C"/>
    <w:rPr>
      <w:b w:val="0"/>
      <w:bCs/>
      <w:sz w:val="22"/>
      <w:u w:val="single"/>
    </w:rPr>
  </w:style>
  <w:style w:type="character" w:customStyle="1" w:styleId="FontStyle57">
    <w:name w:val="Font Style57"/>
    <w:rsid w:val="0087652C"/>
    <w:rPr>
      <w:rFonts w:ascii="Georgia" w:hAnsi="Georgia" w:cs="Georgia"/>
      <w:b/>
      <w:bCs/>
      <w:sz w:val="14"/>
      <w:szCs w:val="14"/>
    </w:rPr>
  </w:style>
  <w:style w:type="character" w:customStyle="1" w:styleId="FontStyle89">
    <w:name w:val="Font Style89"/>
    <w:rsid w:val="0087652C"/>
    <w:rPr>
      <w:rFonts w:ascii="Times New Roman" w:hAnsi="Times New Roman" w:cs="Times New Roman"/>
      <w:b/>
      <w:bCs/>
      <w:smallCaps/>
      <w:spacing w:val="40"/>
      <w:sz w:val="16"/>
      <w:szCs w:val="16"/>
    </w:rPr>
  </w:style>
  <w:style w:type="character" w:customStyle="1" w:styleId="style3Char0">
    <w:name w:val="style 3 Char"/>
    <w:rsid w:val="0087652C"/>
    <w:rPr>
      <w:sz w:val="18"/>
      <w:szCs w:val="24"/>
      <w:lang w:val="en-US" w:eastAsia="en-US" w:bidi="ar-SA"/>
    </w:rPr>
  </w:style>
  <w:style w:type="paragraph" w:customStyle="1" w:styleId="003Cite">
    <w:name w:val="003Cite"/>
    <w:basedOn w:val="Normal"/>
    <w:rsid w:val="0087652C"/>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7652C"/>
    <w:pPr>
      <w:jc w:val="both"/>
    </w:pPr>
    <w:rPr>
      <w:b/>
      <w:color w:val="000000"/>
      <w:u w:val="single"/>
    </w:rPr>
  </w:style>
  <w:style w:type="character" w:customStyle="1" w:styleId="NormalBoldChar">
    <w:name w:val="Normal + Bold Char"/>
    <w:aliases w:val="Double Underline Char"/>
    <w:basedOn w:val="DefaultParagraphFont"/>
    <w:link w:val="NormalBold"/>
    <w:rsid w:val="0087652C"/>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87652C"/>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7652C"/>
    <w:rPr>
      <w:rFonts w:ascii="Times New Roman" w:eastAsia="Times New Roman" w:hAnsi="Times New Roman" w:cs="Times New Roman"/>
      <w:u w:val="thick"/>
      <w:lang w:val="x-none" w:eastAsia="x-none"/>
    </w:rPr>
  </w:style>
  <w:style w:type="character" w:customStyle="1" w:styleId="BlockHeadingsChar1">
    <w:name w:val="Block Headings Char1"/>
    <w:rsid w:val="0087652C"/>
    <w:rPr>
      <w:b/>
      <w:caps/>
    </w:rPr>
  </w:style>
  <w:style w:type="character" w:customStyle="1" w:styleId="Longcite">
    <w:name w:val="Longcite"/>
    <w:rsid w:val="0087652C"/>
    <w:rPr>
      <w:sz w:val="16"/>
    </w:rPr>
  </w:style>
  <w:style w:type="paragraph" w:customStyle="1" w:styleId="NormalUnderline0">
    <w:name w:val="Normal + Underline"/>
    <w:basedOn w:val="Normal"/>
    <w:link w:val="NormalUnderlineChar0"/>
    <w:rsid w:val="0087652C"/>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7652C"/>
    <w:rPr>
      <w:rFonts w:ascii="Times New Roman" w:eastAsia="Times New Roman" w:hAnsi="Times New Roman" w:cs="Times New Roman"/>
      <w:b/>
      <w:u w:val="single"/>
      <w:lang w:val="x-none" w:eastAsia="x-none"/>
    </w:rPr>
  </w:style>
  <w:style w:type="character" w:customStyle="1" w:styleId="FontStyle170">
    <w:name w:val="Font Style170"/>
    <w:uiPriority w:val="99"/>
    <w:rsid w:val="0087652C"/>
    <w:rPr>
      <w:rFonts w:ascii="Bookman Old Style" w:hAnsi="Bookman Old Style" w:cs="Bookman Old Style"/>
      <w:sz w:val="16"/>
      <w:szCs w:val="16"/>
    </w:rPr>
  </w:style>
  <w:style w:type="character" w:customStyle="1" w:styleId="FontStyle17">
    <w:name w:val="Font Style17"/>
    <w:uiPriority w:val="99"/>
    <w:rsid w:val="0087652C"/>
    <w:rPr>
      <w:rFonts w:ascii="Book Antiqua" w:hAnsi="Book Antiqua" w:cs="Book Antiqua"/>
      <w:i/>
      <w:iCs/>
      <w:spacing w:val="10"/>
      <w:sz w:val="22"/>
      <w:szCs w:val="22"/>
    </w:rPr>
  </w:style>
  <w:style w:type="character" w:customStyle="1" w:styleId="FontStyle329">
    <w:name w:val="Font Style329"/>
    <w:basedOn w:val="DefaultParagraphFont"/>
    <w:uiPriority w:val="99"/>
    <w:rsid w:val="0087652C"/>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87652C"/>
  </w:style>
  <w:style w:type="character" w:customStyle="1" w:styleId="DateTimeChar">
    <w:name w:val="DateTime Char"/>
    <w:basedOn w:val="DefaultParagraphFont"/>
    <w:link w:val="DateTime"/>
    <w:uiPriority w:val="4"/>
    <w:rsid w:val="0087652C"/>
    <w:rPr>
      <w:rFonts w:ascii="Calibri" w:hAnsi="Calibri" w:cs="Calibri"/>
      <w:sz w:val="22"/>
    </w:rPr>
  </w:style>
  <w:style w:type="paragraph" w:customStyle="1" w:styleId="Lecture">
    <w:name w:val="Lecture"/>
    <w:next w:val="BodyText"/>
    <w:link w:val="LectureChar"/>
    <w:autoRedefine/>
    <w:uiPriority w:val="4"/>
    <w:qFormat/>
    <w:rsid w:val="0087652C"/>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87652C"/>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87652C"/>
  </w:style>
  <w:style w:type="character" w:customStyle="1" w:styleId="m-8559461887574130099gmail-styleunderline">
    <w:name w:val="m_-8559461887574130099gmail-styleunderline"/>
    <w:basedOn w:val="DefaultParagraphFont"/>
    <w:rsid w:val="0087652C"/>
  </w:style>
  <w:style w:type="paragraph" w:styleId="NoSpacing">
    <w:name w:val="No Spacing"/>
    <w:link w:val="NoSpacingChar"/>
    <w:uiPriority w:val="1"/>
    <w:qFormat/>
    <w:rsid w:val="0087652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6/j.actaastro.2016.03.034" TargetMode="External"/><Relationship Id="rId18" Type="http://schemas.openxmlformats.org/officeDocument/2006/relationships/hyperlink" Target="https://www.theguardian.com/environment/2019/oct/21/ocean-acidification-can-cause-mass-extinctions-fossils-reveal"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en.reset.org/satellite-technology-could-hold-key-measuring-oceans-increasing-acidification-0811202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stackexchange.com/questions/8608/why-is-resolved-used-ahead-of-a-question-in-a-debate-title-instead-of-sayin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heintlscholar.com/periodical/12/14/2020/analysis-commercialization-space-risk-international-law-military-space-race" TargetMode="External"/><Relationship Id="rId23" Type="http://schemas.openxmlformats.org/officeDocument/2006/relationships/hyperlink" Target="https://www.files.ethz.ch/isn/111193/Taking%20Sovereignty%20Out%20of%20This%20World.pdf" TargetMode="External"/><Relationship Id="rId10" Type="http://schemas.openxmlformats.org/officeDocument/2006/relationships/hyperlink" Target="https://www.ncbi.nlm.nih.gov/pmc/articles/PMC7293599/" TargetMode="External"/><Relationship Id="rId19" Type="http://schemas.openxmlformats.org/officeDocument/2006/relationships/hyperlink" Target="https://www.19fortyfive.com/2022/01/does-a-space-war-mean-a-nuclear-war/"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28</Pages>
  <Words>22860</Words>
  <Characters>130303</Characters>
  <Application>Microsoft Office Word</Application>
  <DocSecurity>0</DocSecurity>
  <Lines>1085</Lines>
  <Paragraphs>305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2022-02-21T00:09:00Z</dcterms:created>
  <dcterms:modified xsi:type="dcterms:W3CDTF">2022-02-21T00:09:00Z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