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B28A8" w14:textId="77777777" w:rsidR="00C4323F" w:rsidRPr="00DC70A2" w:rsidRDefault="00C4323F" w:rsidP="00C4323F">
      <w:pPr>
        <w:rPr>
          <w:rFonts w:asciiTheme="majorHAnsi" w:hAnsiTheme="majorHAnsi" w:cstheme="majorHAnsi"/>
        </w:rPr>
      </w:pPr>
    </w:p>
    <w:p w14:paraId="107C5406" w14:textId="3059FAD5" w:rsidR="007C0D26" w:rsidRDefault="007C0D26" w:rsidP="00B777D6">
      <w:pPr>
        <w:pStyle w:val="Heading1"/>
        <w:rPr>
          <w:rFonts w:asciiTheme="majorHAnsi" w:hAnsiTheme="majorHAnsi" w:cstheme="majorHAnsi"/>
        </w:rPr>
      </w:pPr>
      <w:r>
        <w:rPr>
          <w:rFonts w:asciiTheme="majorHAnsi" w:hAnsiTheme="majorHAnsi" w:cstheme="majorHAnsi"/>
        </w:rPr>
        <w:lastRenderedPageBreak/>
        <w:t>1AR</w:t>
      </w:r>
    </w:p>
    <w:p w14:paraId="07F6A63B" w14:textId="77777777" w:rsidR="007C0D26" w:rsidRDefault="007C0D26" w:rsidP="007C0D26">
      <w:pPr>
        <w:pStyle w:val="Heading4"/>
      </w:pPr>
      <w:r>
        <w:t>Interpretation: Debaters must read cards that are in line with the author’s conclusion.</w:t>
      </w:r>
    </w:p>
    <w:p w14:paraId="1C53C9C7" w14:textId="77777777" w:rsidR="007C0D26" w:rsidRDefault="007C0D26" w:rsidP="007C0D26">
      <w:pPr>
        <w:pStyle w:val="Heading4"/>
      </w:pPr>
      <w:r>
        <w:t>Violation: Gray concludes the exact opposite</w:t>
      </w:r>
    </w:p>
    <w:p w14:paraId="55708E70" w14:textId="68CE15C7" w:rsidR="007C0D26" w:rsidRDefault="007C0D26" w:rsidP="007C0D26">
      <w:pPr>
        <w:rPr>
          <w:noProof/>
        </w:rPr>
      </w:pPr>
      <w:r w:rsidRPr="008C14D9">
        <w:rPr>
          <w:noProof/>
        </w:rPr>
        <w:t xml:space="preserve"> </w:t>
      </w:r>
      <w:r w:rsidRPr="008C14D9">
        <w:rPr>
          <w:noProof/>
        </w:rPr>
        <w:drawing>
          <wp:inline distT="0" distB="0" distL="0" distR="0" wp14:anchorId="0628D6F2" wp14:editId="67CAC400">
            <wp:extent cx="5486400" cy="2567940"/>
            <wp:effectExtent l="0" t="0" r="0" b="0"/>
            <wp:docPr id="4" name="Picture 4"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application&#10;&#10;Description automatically generated"/>
                    <pic:cNvPicPr/>
                  </pic:nvPicPr>
                  <pic:blipFill>
                    <a:blip r:embed="rId9"/>
                    <a:stretch>
                      <a:fillRect/>
                    </a:stretch>
                  </pic:blipFill>
                  <pic:spPr>
                    <a:xfrm>
                      <a:off x="0" y="0"/>
                      <a:ext cx="5486400" cy="2567940"/>
                    </a:xfrm>
                    <a:prstGeom prst="rect">
                      <a:avLst/>
                    </a:prstGeom>
                  </pic:spPr>
                </pic:pic>
              </a:graphicData>
            </a:graphic>
          </wp:inline>
        </w:drawing>
      </w:r>
    </w:p>
    <w:p w14:paraId="5A1552E6" w14:textId="77777777" w:rsidR="007C0D26" w:rsidRDefault="007C0D26" w:rsidP="007C0D26">
      <w:pPr>
        <w:pStyle w:val="Heading4"/>
        <w:rPr>
          <w:rFonts w:cs="Calibri"/>
        </w:rPr>
      </w:pPr>
      <w:r>
        <w:t xml:space="preserve">Standard is academic ethics – allows them to misrepresent the author’s intent and intentionally manipulate evidence to strategically leave out what contradicts their arguments. </w:t>
      </w:r>
      <w:r w:rsidRPr="00832ECA">
        <w:rPr>
          <w:rFonts w:cs="Calibri"/>
        </w:rPr>
        <w:t>Academic ethics is a voter and ow a) what we gain from debate means nothing if we’re academically dishonest and have no cred, b) the purpose of debate is to prepare debaters for the real world, and academic dishonesty is punished irl</w:t>
      </w:r>
      <w:r>
        <w:rPr>
          <w:rFonts w:cs="Calibri"/>
        </w:rPr>
        <w:t xml:space="preserve"> c) if they’re willing to be </w:t>
      </w:r>
      <w:proofErr w:type="gramStart"/>
      <w:r>
        <w:rPr>
          <w:rFonts w:cs="Calibri"/>
        </w:rPr>
        <w:t>manipulate</w:t>
      </w:r>
      <w:proofErr w:type="gramEnd"/>
      <w:r>
        <w:rPr>
          <w:rFonts w:cs="Calibri"/>
        </w:rPr>
        <w:t xml:space="preserve"> their evidence, be epistemically suspect of all of it d) turns case – its virtuous for you to concede after reading bad evidence</w:t>
      </w:r>
    </w:p>
    <w:p w14:paraId="7F1A3730" w14:textId="77777777" w:rsidR="007C0D26" w:rsidRDefault="007C0D26" w:rsidP="007C0D26">
      <w:pPr>
        <w:pStyle w:val="Heading4"/>
      </w:pPr>
      <w:r>
        <w:t xml:space="preserve">No RVI’s on ev ethics violations – you don’t win for proving that you were academically honest and that’s ridiculous. Saying “we meet” checks abuse. </w:t>
      </w:r>
    </w:p>
    <w:p w14:paraId="2BC43363" w14:textId="77777777" w:rsidR="007C0D26" w:rsidRDefault="007C0D26" w:rsidP="007C0D26">
      <w:pPr>
        <w:rPr>
          <w:rFonts w:eastAsiaTheme="majorEastAsia" w:cstheme="majorBidi"/>
          <w:b/>
          <w:bCs/>
          <w:sz w:val="26"/>
          <w:szCs w:val="26"/>
        </w:rPr>
      </w:pPr>
      <w:r>
        <w:rPr>
          <w:rFonts w:eastAsiaTheme="majorEastAsia" w:cstheme="majorBidi"/>
          <w:b/>
          <w:bCs/>
          <w:sz w:val="26"/>
          <w:szCs w:val="26"/>
        </w:rPr>
        <w:t xml:space="preserve">Also, </w:t>
      </w:r>
      <w:r w:rsidRPr="007930B3">
        <w:rPr>
          <w:rFonts w:eastAsiaTheme="majorEastAsia" w:cstheme="majorBidi"/>
          <w:b/>
          <w:bCs/>
          <w:sz w:val="26"/>
          <w:szCs w:val="26"/>
        </w:rPr>
        <w:t xml:space="preserve">they’ll just bait theory and prep it out—justifies </w:t>
      </w:r>
      <w:r w:rsidRPr="001E3485">
        <w:rPr>
          <w:rFonts w:eastAsiaTheme="majorEastAsia" w:cstheme="majorBidi"/>
          <w:b/>
          <w:bCs/>
          <w:sz w:val="26"/>
          <w:szCs w:val="26"/>
          <w:u w:val="single"/>
        </w:rPr>
        <w:t>infinite abuse</w:t>
      </w:r>
      <w:r w:rsidRPr="007930B3">
        <w:rPr>
          <w:rFonts w:eastAsiaTheme="majorEastAsia" w:cstheme="majorBidi"/>
          <w:b/>
          <w:bCs/>
          <w:sz w:val="26"/>
          <w:szCs w:val="26"/>
        </w:rPr>
        <w:t xml:space="preserve"> and results in a chilling effect</w:t>
      </w:r>
    </w:p>
    <w:p w14:paraId="06F88AEF" w14:textId="77777777" w:rsidR="007C0D26" w:rsidRPr="007C0D26" w:rsidRDefault="007C0D26" w:rsidP="007C0D26"/>
    <w:p w14:paraId="5314DDE0" w14:textId="504C0C2F" w:rsidR="00B777D6" w:rsidRPr="00DC70A2" w:rsidRDefault="00B777D6" w:rsidP="00B777D6">
      <w:pPr>
        <w:pStyle w:val="Heading1"/>
        <w:rPr>
          <w:rFonts w:asciiTheme="majorHAnsi" w:hAnsiTheme="majorHAnsi" w:cstheme="majorHAnsi"/>
        </w:rPr>
      </w:pPr>
      <w:r w:rsidRPr="00DC70A2">
        <w:rPr>
          <w:rFonts w:asciiTheme="majorHAnsi" w:hAnsiTheme="majorHAnsi" w:cstheme="majorHAnsi"/>
        </w:rPr>
        <w:lastRenderedPageBreak/>
        <w:t>1AC</w:t>
      </w:r>
    </w:p>
    <w:p w14:paraId="6290C8BE" w14:textId="77777777" w:rsidR="00B777D6" w:rsidRPr="00DC70A2" w:rsidRDefault="00B777D6" w:rsidP="00B777D6">
      <w:pPr>
        <w:pStyle w:val="Heading3"/>
        <w:rPr>
          <w:rFonts w:asciiTheme="majorHAnsi" w:hAnsiTheme="majorHAnsi" w:cstheme="majorHAnsi"/>
        </w:rPr>
      </w:pPr>
      <w:r w:rsidRPr="00DC70A2">
        <w:rPr>
          <w:rFonts w:asciiTheme="majorHAnsi" w:hAnsiTheme="majorHAnsi" w:cstheme="majorHAnsi"/>
        </w:rPr>
        <w:lastRenderedPageBreak/>
        <w:t>1AC – Framing</w:t>
      </w:r>
    </w:p>
    <w:p w14:paraId="67721037" w14:textId="0D035B53"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The standard is maximizing expected well-being – </w:t>
      </w:r>
      <w:r w:rsidR="003C70E8">
        <w:rPr>
          <w:rFonts w:asciiTheme="majorHAnsi" w:hAnsiTheme="majorHAnsi" w:cstheme="majorHAnsi"/>
        </w:rPr>
        <w:t>To clarify, hedonistic act util.</w:t>
      </w:r>
    </w:p>
    <w:p w14:paraId="1DE4FD1A"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1] Pleasure and pain </w:t>
      </w:r>
      <w:r w:rsidRPr="00DC70A2">
        <w:rPr>
          <w:rFonts w:asciiTheme="majorHAnsi" w:hAnsiTheme="majorHAnsi" w:cstheme="majorHAnsi"/>
          <w:i/>
        </w:rPr>
        <w:t>are</w:t>
      </w:r>
      <w:r w:rsidRPr="00DC70A2">
        <w:rPr>
          <w:rFonts w:asciiTheme="majorHAnsi" w:hAnsiTheme="majorHAnsi" w:cstheme="majorHAnsi"/>
        </w:rPr>
        <w:t xml:space="preserve"> intrinsic </w:t>
      </w:r>
      <w:r w:rsidRPr="00DC70A2">
        <w:rPr>
          <w:rFonts w:asciiTheme="majorHAnsi" w:hAnsiTheme="majorHAnsi" w:cstheme="majorHAnsi"/>
          <w:u w:val="single"/>
        </w:rPr>
        <w:t>value</w:t>
      </w:r>
      <w:r w:rsidRPr="00DC70A2">
        <w:rPr>
          <w:rFonts w:asciiTheme="majorHAnsi" w:hAnsiTheme="majorHAnsi" w:cstheme="majorHAnsi"/>
        </w:rPr>
        <w:t xml:space="preserve"> and </w:t>
      </w:r>
      <w:r w:rsidRPr="00DC70A2">
        <w:rPr>
          <w:rFonts w:asciiTheme="majorHAnsi" w:hAnsiTheme="majorHAnsi" w:cstheme="majorHAnsi"/>
          <w:u w:val="single"/>
        </w:rPr>
        <w:t>disvalue</w:t>
      </w:r>
      <w:r w:rsidRPr="00DC70A2">
        <w:rPr>
          <w:rFonts w:asciiTheme="majorHAnsi" w:hAnsiTheme="majorHAnsi" w:cstheme="majorHAnsi"/>
        </w:rPr>
        <w:t xml:space="preserve"> – everything else </w:t>
      </w:r>
      <w:r w:rsidRPr="00DC70A2">
        <w:rPr>
          <w:rFonts w:asciiTheme="majorHAnsi" w:hAnsiTheme="majorHAnsi" w:cstheme="majorHAnsi"/>
          <w:i/>
        </w:rPr>
        <w:t>regresses</w:t>
      </w:r>
      <w:r w:rsidRPr="00DC70A2">
        <w:rPr>
          <w:rFonts w:asciiTheme="majorHAnsi" w:hAnsiTheme="majorHAnsi" w:cstheme="majorHAnsi"/>
        </w:rPr>
        <w:t xml:space="preserve"> – </w:t>
      </w:r>
      <w:r w:rsidRPr="00DC70A2">
        <w:rPr>
          <w:rFonts w:asciiTheme="majorHAnsi" w:hAnsiTheme="majorHAnsi" w:cstheme="majorHAnsi"/>
          <w:u w:val="single"/>
        </w:rPr>
        <w:t>robust neuroscience.</w:t>
      </w:r>
    </w:p>
    <w:p w14:paraId="74CE903B" w14:textId="77777777" w:rsidR="00B777D6" w:rsidRPr="00DC70A2" w:rsidRDefault="00B777D6" w:rsidP="00B777D6">
      <w:pPr>
        <w:rPr>
          <w:rFonts w:asciiTheme="majorHAnsi" w:hAnsiTheme="majorHAnsi" w:cstheme="majorHAnsi"/>
          <w:b/>
          <w:sz w:val="26"/>
        </w:rPr>
      </w:pPr>
      <w:r w:rsidRPr="00DC70A2">
        <w:rPr>
          <w:rStyle w:val="Style13ptBold"/>
          <w:rFonts w:asciiTheme="majorHAnsi" w:hAnsiTheme="majorHAnsi" w:cstheme="majorHAnsi"/>
        </w:rPr>
        <w:t xml:space="preserve">Blum et al. 18 </w:t>
      </w:r>
      <w:r w:rsidRPr="00DC70A2">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DC70A2">
          <w:rPr>
            <w:rStyle w:val="Hyperlink"/>
            <w:rFonts w:asciiTheme="majorHAnsi" w:hAnsiTheme="majorHAnsi" w:cstheme="majorHAnsi"/>
            <w:sz w:val="16"/>
            <w:szCs w:val="16"/>
          </w:rPr>
          <w:t>https://www.ncbi.nlm.nih.gov/pmc/articles/PMC6446569/</w:t>
        </w:r>
      </w:hyperlink>
      <w:r w:rsidRPr="00DC70A2">
        <w:rPr>
          <w:rFonts w:asciiTheme="majorHAnsi" w:hAnsiTheme="majorHAnsi" w:cstheme="majorHAnsi"/>
          <w:sz w:val="16"/>
          <w:szCs w:val="16"/>
        </w:rPr>
        <w:t>, R.S.</w:t>
      </w:r>
    </w:p>
    <w:p w14:paraId="338013B5" w14:textId="77777777" w:rsidR="00B777D6" w:rsidRPr="00DC70A2" w:rsidRDefault="00B777D6" w:rsidP="00B777D6">
      <w:pPr>
        <w:rPr>
          <w:rFonts w:asciiTheme="majorHAnsi" w:hAnsiTheme="majorHAnsi" w:cstheme="majorHAnsi"/>
          <w:sz w:val="8"/>
        </w:rPr>
      </w:pPr>
      <w:r w:rsidRPr="00DC70A2">
        <w:rPr>
          <w:rFonts w:asciiTheme="majorHAnsi" w:hAnsiTheme="majorHAnsi" w:cstheme="majorHAnsi"/>
          <w:b/>
          <w:bCs/>
          <w:highlight w:val="green"/>
          <w:u w:val="single"/>
        </w:rPr>
        <w:t>Pleasure</w:t>
      </w:r>
      <w:r w:rsidRPr="00DC70A2">
        <w:rPr>
          <w:rFonts w:asciiTheme="majorHAnsi" w:hAnsiTheme="majorHAnsi" w:cstheme="majorHAnsi"/>
          <w:u w:val="single"/>
        </w:rPr>
        <w:t xml:space="preserve"> is not only</w:t>
      </w:r>
      <w:r w:rsidRPr="00DC70A2">
        <w:rPr>
          <w:rFonts w:asciiTheme="majorHAnsi" w:hAnsiTheme="majorHAnsi" w:cstheme="majorHAnsi"/>
          <w:sz w:val="8"/>
        </w:rPr>
        <w:t xml:space="preserve"> one of the three </w:t>
      </w:r>
      <w:r w:rsidRPr="00DC70A2">
        <w:rPr>
          <w:rFonts w:asciiTheme="majorHAnsi" w:hAnsiTheme="majorHAnsi" w:cstheme="majorHAnsi"/>
          <w:u w:val="single"/>
        </w:rPr>
        <w:t xml:space="preserve">primary reward </w:t>
      </w:r>
      <w:proofErr w:type="gramStart"/>
      <w:r w:rsidRPr="00DC70A2">
        <w:rPr>
          <w:rFonts w:asciiTheme="majorHAnsi" w:hAnsiTheme="majorHAnsi" w:cstheme="majorHAnsi"/>
          <w:u w:val="single"/>
        </w:rPr>
        <w:t>functions</w:t>
      </w:r>
      <w:proofErr w:type="gramEnd"/>
      <w:r w:rsidRPr="00DC70A2">
        <w:rPr>
          <w:rFonts w:asciiTheme="majorHAnsi" w:hAnsiTheme="majorHAnsi" w:cstheme="majorHAnsi"/>
          <w:sz w:val="8"/>
        </w:rPr>
        <w:t xml:space="preserve"> but </w:t>
      </w:r>
      <w:r w:rsidRPr="00DC70A2">
        <w:rPr>
          <w:rFonts w:asciiTheme="majorHAnsi" w:hAnsiTheme="majorHAnsi" w:cstheme="majorHAnsi"/>
          <w:u w:val="single"/>
        </w:rPr>
        <w:t xml:space="preserve">it also </w:t>
      </w:r>
      <w:r w:rsidRPr="00DC70A2">
        <w:rPr>
          <w:rFonts w:asciiTheme="majorHAnsi" w:hAnsiTheme="majorHAnsi" w:cstheme="majorHAnsi"/>
          <w:b/>
          <w:bCs/>
          <w:highlight w:val="green"/>
          <w:u w:val="single"/>
        </w:rPr>
        <w:t>defines reward.</w:t>
      </w:r>
      <w:r w:rsidRPr="00DC70A2">
        <w:rPr>
          <w:rFonts w:asciiTheme="majorHAnsi" w:hAnsiTheme="majorHAnsi" w:cstheme="majorHAnsi"/>
          <w:sz w:val="8"/>
        </w:rPr>
        <w:t xml:space="preserve"> As homeostasis explains the </w:t>
      </w:r>
      <w:r w:rsidRPr="00DC70A2">
        <w:rPr>
          <w:rFonts w:asciiTheme="majorHAnsi" w:hAnsiTheme="majorHAnsi" w:cstheme="majorHAnsi"/>
          <w:u w:val="single"/>
        </w:rPr>
        <w:t>functions of</w:t>
      </w:r>
      <w:r w:rsidRPr="00DC70A2">
        <w:rPr>
          <w:rFonts w:asciiTheme="majorHAnsi" w:hAnsiTheme="majorHAnsi" w:cstheme="majorHAnsi"/>
          <w:sz w:val="8"/>
        </w:rPr>
        <w:t xml:space="preserve"> only a limited number of </w:t>
      </w:r>
      <w:r w:rsidRPr="00DC70A2">
        <w:rPr>
          <w:rFonts w:asciiTheme="majorHAnsi" w:hAnsiTheme="majorHAnsi" w:cstheme="majorHAnsi"/>
          <w:u w:val="single"/>
        </w:rPr>
        <w:t>rewards, the</w:t>
      </w:r>
      <w:r w:rsidRPr="00DC70A2">
        <w:rPr>
          <w:rFonts w:asciiTheme="majorHAnsi" w:hAnsiTheme="majorHAnsi" w:cstheme="majorHAnsi"/>
          <w:sz w:val="8"/>
        </w:rPr>
        <w:t xml:space="preserve"> principal </w:t>
      </w:r>
      <w:r w:rsidRPr="00DC70A2">
        <w:rPr>
          <w:rFonts w:asciiTheme="majorHAnsi" w:hAnsiTheme="majorHAnsi" w:cstheme="majorHAnsi"/>
          <w:highlight w:val="green"/>
          <w:u w:val="single"/>
        </w:rPr>
        <w:t>reason why particular stimuli</w:t>
      </w:r>
      <w:r w:rsidRPr="00DC70A2">
        <w:rPr>
          <w:rFonts w:asciiTheme="majorHAnsi" w:hAnsiTheme="majorHAnsi" w:cstheme="majorHAnsi"/>
          <w:u w:val="single"/>
        </w:rPr>
        <w:t xml:space="preserve">, objects, events, situations, and activities </w:t>
      </w:r>
      <w:r w:rsidRPr="00DC70A2">
        <w:rPr>
          <w:rFonts w:asciiTheme="majorHAnsi" w:hAnsiTheme="majorHAnsi" w:cstheme="majorHAnsi"/>
          <w:highlight w:val="green"/>
          <w:u w:val="single"/>
        </w:rPr>
        <w:t>are rewarding</w:t>
      </w:r>
      <w:r w:rsidRPr="00DC70A2">
        <w:rPr>
          <w:rFonts w:asciiTheme="majorHAnsi" w:hAnsiTheme="majorHAnsi" w:cstheme="majorHAnsi"/>
          <w:sz w:val="8"/>
        </w:rPr>
        <w:t xml:space="preserve"> may be </w:t>
      </w:r>
      <w:r w:rsidRPr="00DC70A2">
        <w:rPr>
          <w:rFonts w:asciiTheme="majorHAnsi" w:hAnsiTheme="majorHAnsi" w:cstheme="majorHAnsi"/>
          <w:highlight w:val="green"/>
          <w:u w:val="single"/>
        </w:rPr>
        <w:t>due to pleasure.</w:t>
      </w:r>
      <w:r w:rsidRPr="00DC70A2">
        <w:rPr>
          <w:rFonts w:asciiTheme="majorHAnsi" w:hAnsiTheme="majorHAnsi" w:cstheme="majorHAnsi"/>
          <w:sz w:val="8"/>
        </w:rPr>
        <w:t xml:space="preserve"> This applies </w:t>
      </w:r>
      <w:proofErr w:type="gramStart"/>
      <w:r w:rsidRPr="00DC70A2">
        <w:rPr>
          <w:rFonts w:asciiTheme="majorHAnsi" w:hAnsiTheme="majorHAnsi" w:cstheme="majorHAnsi"/>
          <w:sz w:val="8"/>
        </w:rPr>
        <w:t>first of all</w:t>
      </w:r>
      <w:proofErr w:type="gramEnd"/>
      <w:r w:rsidRPr="00DC70A2">
        <w:rPr>
          <w:rFonts w:asciiTheme="majorHAnsi" w:hAnsiTheme="majorHAnsi" w:cstheme="majorHAnsi"/>
          <w:sz w:val="8"/>
        </w:rPr>
        <w:t xml:space="preserve"> to sex and to the primary homeostatic rewards of food and liquid and extends to money, taste, beauty, social encounters and nonmaterial, internally set, and intrinsic rewards. </w:t>
      </w:r>
      <w:r w:rsidRPr="00DC70A2">
        <w:rPr>
          <w:rFonts w:asciiTheme="majorHAnsi" w:hAnsiTheme="majorHAnsi" w:cstheme="majorHAnsi"/>
          <w:u w:val="single"/>
        </w:rPr>
        <w:t>Pleasure, as the primary effect of rewards</w:t>
      </w:r>
      <w:r w:rsidRPr="00DC70A2">
        <w:rPr>
          <w:rFonts w:asciiTheme="majorHAnsi" w:hAnsiTheme="majorHAnsi" w:cstheme="majorHAnsi"/>
          <w:sz w:val="8"/>
        </w:rPr>
        <w:t xml:space="preserve">, drives the prime reward functions of learning, approach behavior, and decision making and </w:t>
      </w:r>
      <w:r w:rsidRPr="00DC70A2">
        <w:rPr>
          <w:rFonts w:asciiTheme="majorHAnsi" w:hAnsiTheme="majorHAnsi" w:cstheme="majorHAnsi"/>
          <w:highlight w:val="green"/>
          <w:u w:val="single"/>
        </w:rPr>
        <w:t xml:space="preserve">provides the </w:t>
      </w:r>
      <w:r w:rsidRPr="00DC70A2">
        <w:rPr>
          <w:rFonts w:asciiTheme="majorHAnsi" w:hAnsiTheme="majorHAnsi" w:cstheme="majorHAnsi"/>
          <w:b/>
          <w:bCs/>
          <w:highlight w:val="green"/>
          <w:u w:val="single"/>
        </w:rPr>
        <w:t>basis for hedonic theories</w:t>
      </w:r>
      <w:r w:rsidRPr="00DC70A2">
        <w:rPr>
          <w:rFonts w:asciiTheme="majorHAnsi" w:hAnsiTheme="majorHAnsi" w:cstheme="majorHAnsi"/>
          <w:highlight w:val="green"/>
          <w:u w:val="single"/>
        </w:rPr>
        <w:t xml:space="preserve"> of reward</w:t>
      </w:r>
      <w:r w:rsidRPr="00DC70A2">
        <w:rPr>
          <w:rFonts w:asciiTheme="majorHAnsi" w:hAnsiTheme="majorHAnsi" w:cstheme="majorHAnsi"/>
          <w:u w:val="single"/>
        </w:rPr>
        <w:t xml:space="preserve"> function. We are attracted by</w:t>
      </w:r>
      <w:r w:rsidRPr="00DC70A2">
        <w:rPr>
          <w:rFonts w:asciiTheme="majorHAnsi" w:hAnsiTheme="majorHAnsi" w:cstheme="majorHAnsi"/>
          <w:sz w:val="8"/>
        </w:rPr>
        <w:t xml:space="preserve"> most </w:t>
      </w:r>
      <w:r w:rsidRPr="00DC70A2">
        <w:rPr>
          <w:rFonts w:asciiTheme="majorHAnsi" w:hAnsiTheme="majorHAnsi" w:cstheme="majorHAnsi"/>
          <w:u w:val="single"/>
        </w:rPr>
        <w:t>rewards and exert intense efforts to obtain them</w:t>
      </w:r>
      <w:r w:rsidRPr="00DC70A2">
        <w:rPr>
          <w:rFonts w:asciiTheme="majorHAnsi" w:hAnsiTheme="majorHAnsi" w:cstheme="majorHAnsi"/>
          <w:sz w:val="8"/>
        </w:rPr>
        <w:t xml:space="preserve">, just </w:t>
      </w:r>
      <w:r w:rsidRPr="00DC70A2">
        <w:rPr>
          <w:rFonts w:asciiTheme="majorHAnsi" w:hAnsiTheme="majorHAnsi" w:cstheme="majorHAnsi"/>
          <w:u w:val="single"/>
        </w:rPr>
        <w:t>because they are enjoyable</w:t>
      </w:r>
      <w:r w:rsidRPr="00DC70A2">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C70A2">
        <w:rPr>
          <w:rFonts w:asciiTheme="majorHAnsi" w:hAnsiTheme="majorHAnsi" w:cstheme="majorHAnsi"/>
          <w:u w:val="single"/>
        </w:rPr>
        <w:t>using both humans and detailed invasive brain analysis of animals has discovered some critical ways that the brain processes pleasure</w:t>
      </w:r>
      <w:r w:rsidRPr="00DC70A2">
        <w:rPr>
          <w:rFonts w:asciiTheme="majorHAnsi" w:hAnsiTheme="majorHAnsi" w:cstheme="majorHAnsi"/>
          <w:sz w:val="8"/>
        </w:rPr>
        <w:t xml:space="preserve"> [14]. </w:t>
      </w:r>
      <w:r w:rsidRPr="00DC70A2">
        <w:rPr>
          <w:rFonts w:asciiTheme="majorHAnsi" w:hAnsiTheme="majorHAnsi" w:cstheme="majorHAnsi"/>
          <w:u w:val="single"/>
        </w:rPr>
        <w:t>Pleasure as a hallmark of reward is sufficient for defining a reward</w:t>
      </w:r>
      <w:r w:rsidRPr="00DC70A2">
        <w:rPr>
          <w:rFonts w:asciiTheme="majorHAnsi" w:hAnsiTheme="majorHAnsi" w:cstheme="majorHAnsi"/>
          <w:sz w:val="8"/>
        </w:rPr>
        <w:t xml:space="preserve">, but it may not be necessary. </w:t>
      </w:r>
      <w:r w:rsidRPr="00DC70A2">
        <w:rPr>
          <w:rFonts w:asciiTheme="majorHAnsi" w:hAnsiTheme="majorHAnsi" w:cstheme="majorHAnsi"/>
          <w:u w:val="single"/>
        </w:rPr>
        <w:t>A reward may generate positive</w:t>
      </w:r>
      <w:r w:rsidRPr="00DC70A2">
        <w:rPr>
          <w:rFonts w:asciiTheme="majorHAnsi" w:hAnsiTheme="majorHAnsi" w:cstheme="majorHAnsi"/>
          <w:sz w:val="8"/>
        </w:rPr>
        <w:t xml:space="preserve"> learning and approach </w:t>
      </w:r>
      <w:r w:rsidRPr="00DC70A2">
        <w:rPr>
          <w:rFonts w:asciiTheme="majorHAnsi" w:hAnsiTheme="majorHAnsi" w:cstheme="majorHAnsi"/>
          <w:u w:val="single"/>
        </w:rPr>
        <w:t>behavior</w:t>
      </w:r>
      <w:r w:rsidRPr="00DC70A2">
        <w:rPr>
          <w:rFonts w:asciiTheme="majorHAnsi" w:hAnsiTheme="majorHAnsi" w:cstheme="majorHAnsi"/>
          <w:sz w:val="8"/>
        </w:rPr>
        <w:t xml:space="preserve"> simply </w:t>
      </w:r>
      <w:r w:rsidRPr="00DC70A2">
        <w:rPr>
          <w:rFonts w:asciiTheme="majorHAnsi" w:hAnsiTheme="majorHAnsi" w:cstheme="majorHAnsi"/>
          <w:u w:val="single"/>
        </w:rPr>
        <w:t>because it contains substances that are essential for body function.</w:t>
      </w:r>
      <w:r w:rsidRPr="00DC70A2">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C70A2">
        <w:rPr>
          <w:rFonts w:asciiTheme="majorHAnsi" w:hAnsiTheme="majorHAnsi" w:cstheme="majorHAnsi"/>
          <w:u w:val="single"/>
        </w:rPr>
        <w:t>evolution and its basic principles found</w:t>
      </w:r>
      <w:r w:rsidRPr="00DC70A2">
        <w:rPr>
          <w:rFonts w:asciiTheme="majorHAnsi" w:hAnsiTheme="majorHAnsi" w:cstheme="majorHAnsi"/>
          <w:sz w:val="8"/>
        </w:rPr>
        <w:t xml:space="preserve"> various </w:t>
      </w:r>
      <w:r w:rsidRPr="00DC70A2">
        <w:rPr>
          <w:rFonts w:asciiTheme="majorHAnsi" w:hAnsiTheme="majorHAnsi" w:cstheme="majorHAnsi"/>
          <w:u w:val="single"/>
        </w:rPr>
        <w:t>mechanisms that steer behavior and biological development.</w:t>
      </w:r>
      <w:r w:rsidRPr="00DC70A2">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C70A2">
        <w:rPr>
          <w:rFonts w:asciiTheme="majorHAnsi" w:hAnsiTheme="majorHAnsi" w:cstheme="majorHAnsi"/>
          <w:b/>
          <w:bCs/>
          <w:highlight w:val="green"/>
          <w:u w:val="single"/>
        </w:rPr>
        <w:t>organisms are</w:t>
      </w:r>
      <w:r w:rsidRPr="00DC70A2">
        <w:rPr>
          <w:rFonts w:asciiTheme="majorHAnsi" w:hAnsiTheme="majorHAnsi" w:cstheme="majorHAnsi"/>
          <w:u w:val="single"/>
        </w:rPr>
        <w:t xml:space="preserve"> the </w:t>
      </w:r>
      <w:r w:rsidRPr="00DC70A2">
        <w:rPr>
          <w:rFonts w:asciiTheme="majorHAnsi" w:hAnsiTheme="majorHAnsi" w:cstheme="majorHAnsi"/>
          <w:b/>
          <w:bCs/>
          <w:highlight w:val="green"/>
          <w:u w:val="single"/>
        </w:rPr>
        <w:t>result of evolutionary competition.</w:t>
      </w:r>
      <w:r w:rsidRPr="00DC70A2">
        <w:rPr>
          <w:rFonts w:asciiTheme="majorHAnsi" w:hAnsiTheme="majorHAnsi" w:cstheme="majorHAnsi"/>
          <w:sz w:val="8"/>
        </w:rPr>
        <w:t xml:space="preserve"> In fact, Richard </w:t>
      </w:r>
      <w:r w:rsidRPr="00DC70A2">
        <w:rPr>
          <w:rFonts w:asciiTheme="majorHAnsi" w:hAnsiTheme="majorHAnsi" w:cstheme="majorHAnsi"/>
          <w:u w:val="single"/>
        </w:rPr>
        <w:t>Dawkins stresses gene survival and propagation as the basic mechanism of life</w:t>
      </w:r>
      <w:r w:rsidRPr="00DC70A2">
        <w:rPr>
          <w:rFonts w:asciiTheme="majorHAnsi" w:hAnsiTheme="majorHAnsi" w:cstheme="majorHAnsi"/>
          <w:sz w:val="8"/>
        </w:rPr>
        <w:t xml:space="preserve"> [20]. Only genes that lead to </w:t>
      </w:r>
      <w:r w:rsidRPr="00DC70A2">
        <w:rPr>
          <w:rFonts w:asciiTheme="majorHAnsi" w:hAnsiTheme="majorHAnsi" w:cstheme="majorHAnsi"/>
          <w:u w:val="single"/>
        </w:rPr>
        <w:t>the fittest phenotype will make it.</w:t>
      </w:r>
      <w:r w:rsidRPr="00DC70A2">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DC70A2">
        <w:rPr>
          <w:rFonts w:asciiTheme="majorHAnsi" w:hAnsiTheme="majorHAnsi" w:cstheme="majorHAnsi"/>
          <w:u w:val="single"/>
        </w:rPr>
        <w:t xml:space="preserve">the ultimate, distal function of </w:t>
      </w:r>
      <w:r w:rsidRPr="00DC70A2">
        <w:rPr>
          <w:rFonts w:asciiTheme="majorHAnsi" w:hAnsiTheme="majorHAnsi" w:cstheme="majorHAnsi"/>
          <w:highlight w:val="green"/>
          <w:u w:val="single"/>
        </w:rPr>
        <w:t>rewards</w:t>
      </w:r>
      <w:r w:rsidRPr="00DC70A2">
        <w:rPr>
          <w:rFonts w:asciiTheme="majorHAnsi" w:hAnsiTheme="majorHAnsi" w:cstheme="majorHAnsi"/>
          <w:u w:val="single"/>
        </w:rPr>
        <w:t xml:space="preserve"> is to </w:t>
      </w:r>
      <w:r w:rsidRPr="00DC70A2">
        <w:rPr>
          <w:rFonts w:asciiTheme="majorHAnsi" w:hAnsiTheme="majorHAnsi" w:cstheme="majorHAnsi"/>
          <w:highlight w:val="green"/>
          <w:u w:val="single"/>
        </w:rPr>
        <w:t>increase</w:t>
      </w:r>
      <w:r w:rsidRPr="00DC70A2">
        <w:rPr>
          <w:rFonts w:asciiTheme="majorHAnsi" w:hAnsiTheme="majorHAnsi" w:cstheme="majorHAnsi"/>
          <w:u w:val="single"/>
        </w:rPr>
        <w:t xml:space="preserve"> evolutionary </w:t>
      </w:r>
      <w:r w:rsidRPr="00DC70A2">
        <w:rPr>
          <w:rFonts w:asciiTheme="majorHAnsi" w:hAnsiTheme="majorHAnsi" w:cstheme="majorHAnsi"/>
          <w:highlight w:val="green"/>
          <w:u w:val="single"/>
        </w:rPr>
        <w:t>fitness</w:t>
      </w:r>
      <w:r w:rsidRPr="00DC70A2">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C70A2">
        <w:rPr>
          <w:rFonts w:asciiTheme="majorHAnsi" w:hAnsiTheme="majorHAnsi" w:cstheme="majorHAnsi"/>
          <w:u w:val="single"/>
        </w:rPr>
        <w:t>Behavioral reward functions have evolved to help individuals to survive and propagate their genes</w:t>
      </w:r>
      <w:r w:rsidRPr="00DC70A2">
        <w:rPr>
          <w:rFonts w:asciiTheme="majorHAnsi" w:hAnsiTheme="majorHAnsi" w:cstheme="majorHAnsi"/>
          <w:sz w:val="8"/>
        </w:rPr>
        <w:t xml:space="preserve">. Apparently, </w:t>
      </w:r>
      <w:r w:rsidRPr="00DC70A2">
        <w:rPr>
          <w:rFonts w:asciiTheme="majorHAnsi" w:hAnsiTheme="majorHAnsi" w:cstheme="majorHAnsi"/>
          <w:u w:val="single"/>
        </w:rPr>
        <w:t>people need to live well and long enough to reproduce.</w:t>
      </w:r>
      <w:r w:rsidRPr="00DC70A2">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C70A2">
        <w:rPr>
          <w:rFonts w:asciiTheme="majorHAnsi" w:hAnsiTheme="majorHAnsi" w:cstheme="majorHAnsi"/>
          <w:u w:val="single"/>
        </w:rPr>
        <w:t>any small edge will ultimately result in evolutionary advantage</w:t>
      </w:r>
      <w:r w:rsidRPr="00DC70A2">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w:t>
      </w:r>
      <w:r w:rsidRPr="00DC70A2">
        <w:rPr>
          <w:rFonts w:asciiTheme="majorHAnsi" w:hAnsiTheme="majorHAnsi" w:cstheme="majorHAnsi"/>
          <w:sz w:val="8"/>
        </w:rPr>
        <w:lastRenderedPageBreak/>
        <w:t xml:space="preserve">propagation. These functions may help us to obtain the benefits of distant rewards that are determined by our own interests and not immediately available in the environment. </w:t>
      </w:r>
      <w:proofErr w:type="gramStart"/>
      <w:r w:rsidRPr="00DC70A2">
        <w:rPr>
          <w:rFonts w:asciiTheme="majorHAnsi" w:hAnsiTheme="majorHAnsi" w:cstheme="majorHAnsi"/>
          <w:u w:val="single"/>
        </w:rPr>
        <w:t>Thus</w:t>
      </w:r>
      <w:proofErr w:type="gramEnd"/>
      <w:r w:rsidRPr="00DC70A2">
        <w:rPr>
          <w:rFonts w:asciiTheme="majorHAnsi" w:hAnsiTheme="majorHAnsi" w:cstheme="majorHAnsi"/>
          <w:u w:val="single"/>
        </w:rPr>
        <w:t xml:space="preserve"> the distal reward function in gene propagation and evolutionary fitness defines the proximal reward functions that we see</w:t>
      </w:r>
      <w:r w:rsidRPr="00DC70A2">
        <w:rPr>
          <w:rFonts w:asciiTheme="majorHAnsi" w:hAnsiTheme="majorHAnsi" w:cstheme="majorHAnsi"/>
          <w:sz w:val="8"/>
        </w:rPr>
        <w:t xml:space="preserve"> in everyday behavior. </w:t>
      </w:r>
      <w:r w:rsidRPr="00DC70A2">
        <w:rPr>
          <w:rFonts w:asciiTheme="majorHAnsi" w:hAnsiTheme="majorHAnsi" w:cstheme="majorHAnsi"/>
          <w:u w:val="single"/>
        </w:rPr>
        <w:t xml:space="preserve">That is why </w:t>
      </w:r>
      <w:r w:rsidRPr="00DC70A2">
        <w:rPr>
          <w:rFonts w:asciiTheme="majorHAnsi" w:hAnsiTheme="majorHAnsi" w:cstheme="majorHAnsi"/>
          <w:highlight w:val="green"/>
          <w:u w:val="single"/>
        </w:rPr>
        <w:t>foods, drinks, mates, and offspring are rewarding.</w:t>
      </w:r>
      <w:r w:rsidRPr="00DC70A2">
        <w:rPr>
          <w:rFonts w:asciiTheme="majorHAnsi" w:hAnsiTheme="majorHAnsi" w:cstheme="majorHAnsi"/>
          <w:sz w:val="16"/>
          <w:szCs w:val="16"/>
          <w:u w:val="single"/>
        </w:rPr>
        <w:t xml:space="preserve"> </w:t>
      </w:r>
      <w:r w:rsidRPr="00DC70A2">
        <w:rPr>
          <w:rFonts w:asciiTheme="majorHAnsi" w:hAnsiTheme="majorHAnsi" w:cstheme="majorHAnsi"/>
          <w:sz w:val="8"/>
        </w:rPr>
        <w:t xml:space="preserve">There have been theories linking pleasure as a required component of health benefits salutogenesis, (salugenesis). In essence, under these terms, </w:t>
      </w:r>
      <w:r w:rsidRPr="00DC70A2">
        <w:rPr>
          <w:rFonts w:asciiTheme="majorHAnsi" w:hAnsiTheme="majorHAnsi" w:cstheme="majorHAnsi"/>
          <w:u w:val="single"/>
        </w:rPr>
        <w:t>pleasure is described as a state or feeling of happiness and satisfaction resulting from an experience that one enjoys.</w:t>
      </w:r>
      <w:r w:rsidRPr="00DC70A2">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C70A2">
        <w:rPr>
          <w:rFonts w:asciiTheme="majorHAnsi" w:hAnsiTheme="majorHAnsi" w:cstheme="majorHAnsi"/>
          <w:sz w:val="8"/>
        </w:rPr>
        <w:t>As</w:t>
      </w:r>
      <w:proofErr w:type="gramEnd"/>
      <w:r w:rsidRPr="00DC70A2">
        <w:rPr>
          <w:rFonts w:asciiTheme="majorHAnsi" w:hAnsiTheme="majorHAnsi" w:cstheme="maj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C70A2">
        <w:rPr>
          <w:rFonts w:asciiTheme="majorHAnsi" w:hAnsiTheme="majorHAnsi" w:cstheme="majorHAnsi"/>
          <w:sz w:val="8"/>
        </w:rPr>
        <w:t>all of</w:t>
      </w:r>
      <w:proofErr w:type="gramEnd"/>
      <w:r w:rsidRPr="00DC70A2">
        <w:rPr>
          <w:rFonts w:asciiTheme="majorHAnsi" w:hAnsiTheme="majorHAnsi" w:cstheme="maj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C70A2">
        <w:rPr>
          <w:rFonts w:asciiTheme="majorHAnsi" w:hAnsiTheme="majorHAnsi" w:cstheme="majorHAnsi"/>
          <w:u w:val="single"/>
        </w:rPr>
        <w:t>pathways for ordinary liking and pleasure</w:t>
      </w:r>
      <w:r w:rsidRPr="00DC70A2">
        <w:rPr>
          <w:rFonts w:asciiTheme="majorHAnsi" w:hAnsiTheme="majorHAnsi" w:cstheme="majorHAnsi"/>
          <w:sz w:val="8"/>
        </w:rPr>
        <w:t xml:space="preserve">, which </w:t>
      </w:r>
      <w:r w:rsidRPr="00DC70A2">
        <w:rPr>
          <w:rFonts w:asciiTheme="majorHAnsi" w:hAnsiTheme="majorHAnsi" w:cstheme="majorHAnsi"/>
          <w:u w:val="single"/>
        </w:rPr>
        <w:t>are limited in scope</w:t>
      </w:r>
      <w:r w:rsidRPr="00DC70A2">
        <w:rPr>
          <w:rFonts w:asciiTheme="majorHAnsi" w:hAnsiTheme="majorHAnsi" w:cstheme="majorHAnsi"/>
          <w:sz w:val="8"/>
        </w:rPr>
        <w:t xml:space="preserve"> as described above in this commentary. However, </w:t>
      </w:r>
      <w:r w:rsidRPr="00DC70A2">
        <w:rPr>
          <w:rFonts w:asciiTheme="majorHAnsi" w:hAnsiTheme="majorHAnsi" w:cstheme="majorHAnsi"/>
          <w:u w:val="single"/>
        </w:rPr>
        <w:t xml:space="preserve">there are </w:t>
      </w:r>
      <w:r w:rsidRPr="00DC70A2">
        <w:rPr>
          <w:rFonts w:asciiTheme="majorHAnsi" w:hAnsiTheme="majorHAnsi" w:cstheme="majorHAnsi"/>
          <w:b/>
          <w:bCs/>
          <w:highlight w:val="green"/>
          <w:u w:val="single"/>
        </w:rPr>
        <w:t>many brain regions</w:t>
      </w:r>
      <w:r w:rsidRPr="00DC70A2">
        <w:rPr>
          <w:rFonts w:asciiTheme="majorHAnsi" w:hAnsiTheme="majorHAnsi" w:cstheme="majorHAnsi"/>
          <w:sz w:val="8"/>
        </w:rPr>
        <w:t xml:space="preserve">, often termed hot and cold spots, </w:t>
      </w:r>
      <w:r w:rsidRPr="00DC70A2">
        <w:rPr>
          <w:rFonts w:asciiTheme="majorHAnsi" w:hAnsiTheme="majorHAnsi" w:cstheme="majorHAnsi"/>
          <w:u w:val="single"/>
        </w:rPr>
        <w:t xml:space="preserve">that significantly </w:t>
      </w:r>
      <w:r w:rsidRPr="00DC70A2">
        <w:rPr>
          <w:rFonts w:asciiTheme="majorHAnsi" w:hAnsiTheme="majorHAnsi" w:cstheme="majorHAnsi"/>
          <w:b/>
          <w:bCs/>
          <w:highlight w:val="green"/>
          <w:u w:val="single"/>
        </w:rPr>
        <w:t>modulate</w:t>
      </w:r>
      <w:r w:rsidRPr="00DC70A2">
        <w:rPr>
          <w:rFonts w:asciiTheme="majorHAnsi" w:hAnsiTheme="majorHAnsi" w:cstheme="majorHAnsi"/>
          <w:sz w:val="8"/>
        </w:rPr>
        <w:t xml:space="preserve"> (increase or decrease) </w:t>
      </w:r>
      <w:r w:rsidRPr="00DC70A2">
        <w:rPr>
          <w:rFonts w:asciiTheme="majorHAnsi" w:hAnsiTheme="majorHAnsi" w:cstheme="majorHAnsi"/>
          <w:u w:val="single"/>
        </w:rPr>
        <w:t xml:space="preserve">our </w:t>
      </w:r>
      <w:r w:rsidRPr="00DC70A2">
        <w:rPr>
          <w:rFonts w:asciiTheme="majorHAnsi" w:hAnsiTheme="majorHAnsi" w:cstheme="majorHAnsi"/>
          <w:b/>
          <w:bCs/>
          <w:highlight w:val="green"/>
          <w:u w:val="single"/>
        </w:rPr>
        <w:t>pleasure or</w:t>
      </w:r>
      <w:r w:rsidRPr="00DC70A2">
        <w:rPr>
          <w:rFonts w:asciiTheme="majorHAnsi" w:hAnsiTheme="majorHAnsi" w:cstheme="majorHAnsi"/>
          <w:u w:val="single"/>
        </w:rPr>
        <w:t xml:space="preserve"> even produce</w:t>
      </w:r>
      <w:r w:rsidRPr="00DC70A2">
        <w:rPr>
          <w:rFonts w:asciiTheme="majorHAnsi" w:hAnsiTheme="majorHAnsi" w:cstheme="majorHAnsi"/>
          <w:b/>
          <w:bCs/>
          <w:u w:val="single"/>
        </w:rPr>
        <w:t xml:space="preserve"> </w:t>
      </w:r>
      <w:r w:rsidRPr="00DC70A2">
        <w:rPr>
          <w:rFonts w:asciiTheme="majorHAnsi" w:hAnsiTheme="majorHAnsi" w:cstheme="majorHAnsi"/>
          <w:b/>
          <w:bCs/>
          <w:highlight w:val="green"/>
          <w:u w:val="single"/>
        </w:rPr>
        <w:t>the opposite</w:t>
      </w:r>
      <w:r w:rsidRPr="00DC70A2">
        <w:rPr>
          <w:rFonts w:asciiTheme="majorHAnsi" w:hAnsiTheme="majorHAnsi" w:cstheme="majorHAnsi"/>
          <w:sz w:val="8"/>
        </w:rPr>
        <w:t xml:space="preserve"> of pleasure— that is </w:t>
      </w:r>
      <w:r w:rsidRPr="00DC70A2">
        <w:rPr>
          <w:rFonts w:asciiTheme="majorHAnsi" w:hAnsiTheme="majorHAnsi" w:cstheme="majorHAnsi"/>
          <w:u w:val="single"/>
        </w:rPr>
        <w:t>disgust and fear</w:t>
      </w:r>
      <w:r w:rsidRPr="00DC70A2">
        <w:rPr>
          <w:rFonts w:asciiTheme="majorHAnsi" w:hAnsiTheme="majorHAnsi" w:cstheme="majorHAnsi"/>
          <w:sz w:val="8"/>
        </w:rPr>
        <w:t xml:space="preserve"> [39]. </w:t>
      </w:r>
      <w:r w:rsidRPr="00DC70A2">
        <w:rPr>
          <w:rFonts w:asciiTheme="majorHAnsi" w:hAnsiTheme="majorHAnsi" w:cstheme="majorHAnsi"/>
          <w:u w:val="single"/>
        </w:rPr>
        <w:t>One</w:t>
      </w:r>
      <w:r w:rsidRPr="00DC70A2">
        <w:rPr>
          <w:rFonts w:asciiTheme="majorHAnsi" w:hAnsiTheme="majorHAnsi" w:cstheme="majorHAnsi"/>
          <w:sz w:val="8"/>
        </w:rPr>
        <w:t xml:space="preserve"> specific </w:t>
      </w:r>
      <w:r w:rsidRPr="00DC70A2">
        <w:rPr>
          <w:rFonts w:asciiTheme="majorHAnsi" w:hAnsiTheme="majorHAnsi" w:cstheme="majorHAnsi"/>
          <w:u w:val="single"/>
        </w:rPr>
        <w:t>region</w:t>
      </w:r>
      <w:r w:rsidRPr="00DC70A2">
        <w:rPr>
          <w:rFonts w:asciiTheme="majorHAnsi" w:hAnsiTheme="majorHAnsi" w:cstheme="majorHAnsi"/>
          <w:sz w:val="8"/>
        </w:rPr>
        <w:t xml:space="preserve"> of the nucleus accumbens </w:t>
      </w:r>
      <w:r w:rsidRPr="00DC70A2">
        <w:rPr>
          <w:rFonts w:asciiTheme="majorHAnsi" w:hAnsiTheme="majorHAnsi" w:cstheme="majorHAnsi"/>
          <w:u w:val="single"/>
        </w:rPr>
        <w:t xml:space="preserve">is organized like a computer keyboard, with </w:t>
      </w:r>
      <w:proofErr w:type="gramStart"/>
      <w:r w:rsidRPr="00DC70A2">
        <w:rPr>
          <w:rFonts w:asciiTheme="majorHAnsi" w:hAnsiTheme="majorHAnsi" w:cstheme="majorHAnsi"/>
          <w:u w:val="single"/>
        </w:rPr>
        <w:t>particular stimulus</w:t>
      </w:r>
      <w:proofErr w:type="gramEnd"/>
      <w:r w:rsidRPr="00DC70A2">
        <w:rPr>
          <w:rFonts w:asciiTheme="majorHAnsi" w:hAnsiTheme="majorHAnsi" w:cstheme="majorHAnsi"/>
          <w:u w:val="single"/>
        </w:rPr>
        <w:t xml:space="preserve"> triggers in rows</w:t>
      </w:r>
      <w:r w:rsidRPr="00DC70A2">
        <w:rPr>
          <w:rFonts w:asciiTheme="majorHAnsi" w:hAnsiTheme="majorHAnsi" w:cstheme="majorHAnsi"/>
          <w:sz w:val="8"/>
        </w:rPr>
        <w:t xml:space="preserve">— producing an increase and decrease of pleasure and disgust. Moreover, </w:t>
      </w:r>
      <w:r w:rsidRPr="00DC70A2">
        <w:rPr>
          <w:rFonts w:asciiTheme="majorHAnsi" w:hAnsiTheme="majorHAnsi" w:cstheme="majorHAnsi"/>
          <w:u w:val="single"/>
        </w:rPr>
        <w:t>the cortex has unique roles in the cognitive evaluation of our feelings of pleasure</w:t>
      </w:r>
      <w:r w:rsidRPr="00DC70A2">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w:t>
      </w:r>
      <w:proofErr w:type="gramStart"/>
      <w:r w:rsidRPr="00DC70A2">
        <w:rPr>
          <w:rFonts w:asciiTheme="majorHAnsi" w:hAnsiTheme="majorHAnsi" w:cstheme="majorHAnsi"/>
          <w:sz w:val="8"/>
        </w:rPr>
        <w:t>is</w:t>
      </w:r>
      <w:proofErr w:type="gramEnd"/>
      <w:r w:rsidRPr="00DC70A2">
        <w:rPr>
          <w:rFonts w:asciiTheme="majorHAnsi" w:hAnsiTheme="majorHAnsi" w:cstheme="majorHAnsi"/>
          <w:sz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C70A2">
        <w:rPr>
          <w:rFonts w:asciiTheme="majorHAnsi" w:hAnsiTheme="majorHAnsi" w:cstheme="majorHAnsi"/>
          <w:sz w:val="8"/>
        </w:rPr>
        <w:t>amygdala</w:t>
      </w:r>
      <w:proofErr w:type="gramEnd"/>
      <w:r w:rsidRPr="00DC70A2">
        <w:rPr>
          <w:rFonts w:asciiTheme="majorHAnsi" w:hAnsiTheme="majorHAnsi" w:cstheme="majorHAnsi"/>
          <w:sz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C70A2">
        <w:rPr>
          <w:rFonts w:asciiTheme="majorHAnsi" w:hAnsiTheme="majorHAnsi" w:cstheme="majorHAnsi"/>
          <w:u w:val="single"/>
        </w:rPr>
        <w:t>“</w:t>
      </w:r>
      <w:r w:rsidRPr="00DC70A2">
        <w:rPr>
          <w:rFonts w:asciiTheme="majorHAnsi" w:hAnsiTheme="majorHAnsi" w:cstheme="majorHAnsi"/>
          <w:highlight w:val="green"/>
          <w:u w:val="single"/>
        </w:rPr>
        <w:t>liking</w:t>
      </w:r>
      <w:r w:rsidRPr="00DC70A2">
        <w:rPr>
          <w:rFonts w:asciiTheme="majorHAnsi" w:hAnsiTheme="majorHAnsi" w:cstheme="majorHAnsi"/>
          <w:u w:val="single"/>
        </w:rPr>
        <w:t xml:space="preserve">” of </w:t>
      </w:r>
      <w:r w:rsidRPr="00DC70A2">
        <w:rPr>
          <w:rFonts w:asciiTheme="majorHAnsi" w:hAnsiTheme="majorHAnsi" w:cstheme="majorHAnsi"/>
          <w:highlight w:val="green"/>
          <w:u w:val="single"/>
        </w:rPr>
        <w:t>something</w:t>
      </w:r>
      <w:r w:rsidRPr="00DC70A2">
        <w:rPr>
          <w:rFonts w:asciiTheme="majorHAnsi" w:hAnsiTheme="majorHAnsi" w:cstheme="majorHAnsi"/>
          <w:u w:val="single"/>
        </w:rPr>
        <w:t xml:space="preserve">, or pure pleasure, is </w:t>
      </w:r>
      <w:r w:rsidRPr="00DC70A2">
        <w:rPr>
          <w:rFonts w:asciiTheme="majorHAnsi" w:hAnsiTheme="majorHAnsi" w:cstheme="majorHAnsi"/>
          <w:highlight w:val="green"/>
          <w:u w:val="single"/>
        </w:rPr>
        <w:t>represented by</w:t>
      </w:r>
      <w:r w:rsidRPr="00DC70A2">
        <w:rPr>
          <w:rFonts w:asciiTheme="majorHAnsi" w:hAnsiTheme="majorHAnsi" w:cstheme="majorHAnsi"/>
          <w:sz w:val="8"/>
        </w:rPr>
        <w:t xml:space="preserve"> small </w:t>
      </w:r>
      <w:r w:rsidRPr="00DC70A2">
        <w:rPr>
          <w:rFonts w:asciiTheme="majorHAnsi" w:hAnsiTheme="majorHAnsi" w:cstheme="majorHAnsi"/>
          <w:highlight w:val="green"/>
          <w:u w:val="single"/>
        </w:rPr>
        <w:t>regions</w:t>
      </w:r>
      <w:r w:rsidRPr="00DC70A2">
        <w:rPr>
          <w:rFonts w:asciiTheme="majorHAnsi" w:hAnsiTheme="majorHAnsi" w:cstheme="majorHAnsi"/>
          <w:sz w:val="8"/>
        </w:rPr>
        <w:t xml:space="preserve"> mainly </w:t>
      </w:r>
      <w:r w:rsidRPr="00DC70A2">
        <w:rPr>
          <w:rFonts w:asciiTheme="majorHAnsi" w:hAnsiTheme="majorHAnsi" w:cstheme="majorHAnsi"/>
          <w:highlight w:val="green"/>
          <w:u w:val="single"/>
        </w:rPr>
        <w:t>in the limbic system</w:t>
      </w:r>
      <w:r w:rsidRPr="00DC70A2">
        <w:rPr>
          <w:rFonts w:asciiTheme="majorHAnsi" w:hAnsiTheme="majorHAnsi" w:cstheme="majorHAnsi"/>
          <w:sz w:val="8"/>
        </w:rPr>
        <w:t xml:space="preserve"> (old reptilian part of the brain). These may be </w:t>
      </w:r>
      <w:r w:rsidRPr="00DC70A2">
        <w:rPr>
          <w:rFonts w:asciiTheme="majorHAnsi" w:hAnsiTheme="majorHAnsi" w:cstheme="majorHAnsi"/>
          <w:u w:val="single"/>
        </w:rPr>
        <w:t>part of larger neural circuits.</w:t>
      </w:r>
      <w:r w:rsidRPr="00DC70A2">
        <w:rPr>
          <w:rFonts w:asciiTheme="majorHAnsi" w:hAnsiTheme="majorHAnsi" w:cstheme="maj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C70A2">
        <w:rPr>
          <w:rFonts w:asciiTheme="majorHAnsi" w:hAnsiTheme="majorHAnsi" w:cstheme="majorHAnsi"/>
          <w:sz w:val="8"/>
        </w:rPr>
        <w:t>In an attempt to</w:t>
      </w:r>
      <w:proofErr w:type="gramEnd"/>
      <w:r w:rsidRPr="00DC70A2">
        <w:rPr>
          <w:rFonts w:asciiTheme="majorHAnsi" w:hAnsiTheme="majorHAnsi" w:cstheme="maj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C70A2">
        <w:rPr>
          <w:rFonts w:asciiTheme="majorHAnsi" w:hAnsiTheme="majorHAnsi" w:cstheme="majorHAnsi"/>
          <w:sz w:val="8"/>
        </w:rPr>
        <w:t>a majority of</w:t>
      </w:r>
      <w:proofErr w:type="gramEnd"/>
      <w:r w:rsidRPr="00DC70A2">
        <w:rPr>
          <w:rFonts w:asciiTheme="majorHAnsi" w:hAnsiTheme="majorHAnsi" w:cstheme="maj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DC70A2">
        <w:rPr>
          <w:rFonts w:asciiTheme="majorHAnsi" w:hAnsiTheme="majorHAnsi" w:cstheme="majorHAnsi"/>
          <w:sz w:val="8"/>
        </w:rPr>
        <w:t>networks, and</w:t>
      </w:r>
      <w:proofErr w:type="gramEnd"/>
      <w:r w:rsidRPr="00DC70A2">
        <w:rPr>
          <w:rFonts w:asciiTheme="majorHAnsi" w:hAnsiTheme="majorHAnsi" w:cstheme="maj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DC70A2">
        <w:rPr>
          <w:rFonts w:asciiTheme="majorHAnsi" w:hAnsiTheme="majorHAnsi" w:cstheme="majorHAnsi"/>
          <w:sz w:val="8"/>
        </w:rPr>
        <w:t>being considered to be</w:t>
      </w:r>
      <w:proofErr w:type="gramEnd"/>
      <w:r w:rsidRPr="00DC70A2">
        <w:rPr>
          <w:rFonts w:asciiTheme="majorHAnsi" w:hAnsiTheme="majorHAnsi" w:cstheme="maj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C70A2">
        <w:rPr>
          <w:rFonts w:asciiTheme="majorHAnsi" w:hAnsiTheme="majorHAnsi" w:cstheme="majorHAnsi"/>
          <w:sz w:val="8"/>
        </w:rPr>
        <w:t>), and</w:t>
      </w:r>
      <w:proofErr w:type="gramEnd"/>
      <w:r w:rsidRPr="00DC70A2">
        <w:rPr>
          <w:rFonts w:asciiTheme="majorHAnsi" w:hAnsiTheme="majorHAnsi" w:cstheme="majorHAnsi"/>
          <w:sz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C70A2">
        <w:rPr>
          <w:rFonts w:asciiTheme="majorHAnsi" w:hAnsiTheme="majorHAnsi" w:cstheme="majorHAnsi"/>
          <w:sz w:val="8"/>
        </w:rPr>
        <w:t>similar to</w:t>
      </w:r>
      <w:proofErr w:type="gramEnd"/>
      <w:r w:rsidRPr="00DC70A2">
        <w:rPr>
          <w:rFonts w:asciiTheme="majorHAnsi" w:hAnsiTheme="majorHAnsi" w:cstheme="majorHAnsi"/>
          <w:sz w:val="8"/>
        </w:rPr>
        <w:t xml:space="preserve"> our own, the disparity between other primates and those of human cognitive abilities tells us that surface similarity is not the whole story. </w:t>
      </w:r>
      <w:r w:rsidRPr="00DC70A2">
        <w:rPr>
          <w:rFonts w:asciiTheme="majorHAnsi" w:hAnsiTheme="majorHAnsi" w:cstheme="majorHAnsi"/>
          <w:u w:val="single"/>
        </w:rPr>
        <w:t>Sousa et al.</w:t>
      </w:r>
      <w:r w:rsidRPr="00DC70A2">
        <w:rPr>
          <w:rFonts w:asciiTheme="majorHAnsi" w:hAnsiTheme="majorHAnsi" w:cstheme="majorHAnsi"/>
          <w:sz w:val="8"/>
        </w:rPr>
        <w:t xml:space="preserve"> [50] small case </w:t>
      </w:r>
      <w:r w:rsidRPr="00DC70A2">
        <w:rPr>
          <w:rFonts w:asciiTheme="majorHAnsi" w:hAnsiTheme="majorHAnsi" w:cstheme="majorHAnsi"/>
          <w:u w:val="single"/>
        </w:rPr>
        <w:t>found various differentially expressed genes, to associate with pleasure related systems.</w:t>
      </w:r>
      <w:r w:rsidRPr="00DC70A2">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C70A2">
        <w:rPr>
          <w:rFonts w:asciiTheme="majorHAnsi" w:hAnsiTheme="majorHAnsi" w:cstheme="majorHAnsi"/>
          <w:highlight w:val="green"/>
          <w:u w:val="single"/>
        </w:rPr>
        <w:t>researchers examined</w:t>
      </w:r>
      <w:r w:rsidRPr="00DC70A2">
        <w:rPr>
          <w:rFonts w:asciiTheme="majorHAnsi" w:hAnsiTheme="majorHAnsi" w:cstheme="majorHAnsi"/>
          <w:u w:val="single"/>
        </w:rPr>
        <w:t xml:space="preserve"> 247 specimens of </w:t>
      </w:r>
      <w:r w:rsidRPr="00DC70A2">
        <w:rPr>
          <w:rFonts w:asciiTheme="majorHAnsi" w:hAnsiTheme="majorHAnsi" w:cstheme="majorHAnsi"/>
          <w:highlight w:val="green"/>
          <w:u w:val="single"/>
        </w:rPr>
        <w:t>neural tissue</w:t>
      </w:r>
      <w:r w:rsidRPr="00DC70A2">
        <w:rPr>
          <w:rFonts w:asciiTheme="majorHAnsi" w:hAnsiTheme="majorHAnsi" w:cstheme="majorHAnsi"/>
          <w:u w:val="single"/>
        </w:rPr>
        <w:t xml:space="preserve"> from six humans, five chimpanzees, and five macaque monkeys.</w:t>
      </w:r>
      <w:r w:rsidRPr="00DC70A2">
        <w:rPr>
          <w:rFonts w:asciiTheme="majorHAnsi" w:hAnsiTheme="majorHAnsi" w:cstheme="majorHAnsi"/>
          <w:sz w:val="8"/>
        </w:rPr>
        <w:t xml:space="preserve"> Moreover, these </w:t>
      </w:r>
      <w:r w:rsidRPr="00DC70A2">
        <w:rPr>
          <w:rFonts w:asciiTheme="majorHAnsi" w:hAnsiTheme="majorHAnsi" w:cstheme="majorHAnsi"/>
          <w:u w:val="single"/>
        </w:rPr>
        <w:t>investigators analyzed which genes were turned on or off in 16 regions of the brain.</w:t>
      </w:r>
      <w:r w:rsidRPr="00DC70A2">
        <w:rPr>
          <w:rFonts w:asciiTheme="majorHAnsi" w:hAnsiTheme="majorHAnsi" w:cstheme="majorHAnsi"/>
          <w:sz w:val="8"/>
        </w:rPr>
        <w:t xml:space="preserve"> While </w:t>
      </w:r>
      <w:r w:rsidRPr="00DC70A2">
        <w:rPr>
          <w:rFonts w:asciiTheme="majorHAnsi" w:hAnsiTheme="majorHAnsi" w:cstheme="majorHAnsi"/>
          <w:u w:val="single"/>
        </w:rPr>
        <w:t xml:space="preserve">the differences among species were subtle, </w:t>
      </w:r>
      <w:r w:rsidRPr="00DC70A2">
        <w:rPr>
          <w:rFonts w:asciiTheme="majorHAnsi" w:hAnsiTheme="majorHAnsi" w:cstheme="majorHAnsi"/>
          <w:b/>
          <w:bCs/>
          <w:highlight w:val="green"/>
          <w:u w:val="single"/>
        </w:rPr>
        <w:t>there was</w:t>
      </w:r>
      <w:r w:rsidRPr="00DC70A2">
        <w:rPr>
          <w:rFonts w:asciiTheme="majorHAnsi" w:hAnsiTheme="majorHAnsi" w:cstheme="majorHAnsi"/>
          <w:u w:val="single"/>
        </w:rPr>
        <w:t xml:space="preserve"> a </w:t>
      </w:r>
      <w:r w:rsidRPr="00DC70A2">
        <w:rPr>
          <w:rFonts w:asciiTheme="majorHAnsi" w:hAnsiTheme="majorHAnsi" w:cstheme="majorHAnsi"/>
          <w:b/>
          <w:bCs/>
          <w:highlight w:val="green"/>
          <w:u w:val="single"/>
        </w:rPr>
        <w:t>remarkable contrast in</w:t>
      </w:r>
      <w:r w:rsidRPr="00DC70A2">
        <w:rPr>
          <w:rFonts w:asciiTheme="majorHAnsi" w:hAnsiTheme="majorHAnsi" w:cstheme="majorHAnsi"/>
          <w:u w:val="single"/>
        </w:rPr>
        <w:t xml:space="preserve"> the</w:t>
      </w:r>
      <w:r w:rsidRPr="00DC70A2">
        <w:rPr>
          <w:rFonts w:asciiTheme="majorHAnsi" w:hAnsiTheme="majorHAnsi" w:cstheme="majorHAnsi"/>
          <w:b/>
          <w:bCs/>
          <w:u w:val="single"/>
        </w:rPr>
        <w:t xml:space="preserve"> </w:t>
      </w:r>
      <w:r w:rsidRPr="00DC70A2">
        <w:rPr>
          <w:rFonts w:asciiTheme="majorHAnsi" w:hAnsiTheme="majorHAnsi" w:cstheme="majorHAnsi"/>
          <w:b/>
          <w:bCs/>
          <w:highlight w:val="green"/>
          <w:u w:val="single"/>
        </w:rPr>
        <w:t>neocortices</w:t>
      </w:r>
      <w:r w:rsidRPr="00DC70A2">
        <w:rPr>
          <w:rFonts w:asciiTheme="majorHAnsi" w:hAnsiTheme="majorHAnsi" w:cstheme="majorHAnsi"/>
          <w:sz w:val="8"/>
        </w:rPr>
        <w:t xml:space="preserve">, specifically </w:t>
      </w:r>
      <w:r w:rsidRPr="00DC70A2">
        <w:rPr>
          <w:rFonts w:asciiTheme="majorHAnsi" w:hAnsiTheme="majorHAnsi" w:cstheme="majorHAnsi"/>
          <w:u w:val="single"/>
        </w:rPr>
        <w:t xml:space="preserve">in an </w:t>
      </w:r>
      <w:r w:rsidRPr="00DC70A2">
        <w:rPr>
          <w:rFonts w:asciiTheme="majorHAnsi" w:hAnsiTheme="majorHAnsi" w:cstheme="majorHAnsi"/>
          <w:highlight w:val="green"/>
          <w:u w:val="single"/>
        </w:rPr>
        <w:t>area of the brain</w:t>
      </w:r>
      <w:r w:rsidRPr="00DC70A2">
        <w:rPr>
          <w:rFonts w:asciiTheme="majorHAnsi" w:hAnsiTheme="majorHAnsi" w:cstheme="majorHAnsi"/>
          <w:u w:val="single"/>
        </w:rPr>
        <w:t xml:space="preserve"> that is much </w:t>
      </w:r>
      <w:r w:rsidRPr="00DC70A2">
        <w:rPr>
          <w:rFonts w:asciiTheme="majorHAnsi" w:hAnsiTheme="majorHAnsi" w:cstheme="majorHAnsi"/>
          <w:highlight w:val="green"/>
          <w:u w:val="single"/>
        </w:rPr>
        <w:t>more developed in humans</w:t>
      </w:r>
      <w:r w:rsidRPr="00DC70A2">
        <w:rPr>
          <w:rFonts w:asciiTheme="majorHAnsi" w:hAnsiTheme="majorHAnsi" w:cstheme="majorHAnsi"/>
          <w:u w:val="single"/>
        </w:rPr>
        <w:t xml:space="preserve"> than in chimpanzees.</w:t>
      </w:r>
      <w:r w:rsidRPr="00DC70A2">
        <w:rPr>
          <w:rFonts w:asciiTheme="majorHAnsi" w:hAnsiTheme="majorHAnsi" w:cstheme="majorHAnsi"/>
          <w:sz w:val="8"/>
        </w:rPr>
        <w:t xml:space="preserve"> In fact, these researchers found that a gene called </w:t>
      </w:r>
      <w:r w:rsidRPr="00DC70A2">
        <w:rPr>
          <w:rFonts w:asciiTheme="majorHAnsi" w:hAnsiTheme="majorHAnsi" w:cstheme="majorHAnsi"/>
          <w:u w:val="single"/>
        </w:rPr>
        <w:t xml:space="preserve">tyrosine hydroxylase (TH) for the enzyme, responsible </w:t>
      </w:r>
      <w:proofErr w:type="gramStart"/>
      <w:r w:rsidRPr="00DC70A2">
        <w:rPr>
          <w:rFonts w:asciiTheme="majorHAnsi" w:hAnsiTheme="majorHAnsi" w:cstheme="majorHAnsi"/>
          <w:u w:val="single"/>
        </w:rPr>
        <w:t>for the production of</w:t>
      </w:r>
      <w:proofErr w:type="gramEnd"/>
      <w:r w:rsidRPr="00DC70A2">
        <w:rPr>
          <w:rFonts w:asciiTheme="majorHAnsi" w:hAnsiTheme="majorHAnsi" w:cstheme="majorHAnsi"/>
          <w:u w:val="single"/>
        </w:rPr>
        <w:t xml:space="preserve"> dopamine</w:t>
      </w:r>
      <w:r w:rsidRPr="00DC70A2">
        <w:rPr>
          <w:rFonts w:asciiTheme="majorHAnsi" w:hAnsiTheme="majorHAnsi" w:cstheme="majorHAnsi"/>
          <w:sz w:val="8"/>
        </w:rPr>
        <w:t xml:space="preserve">, was </w:t>
      </w:r>
      <w:r w:rsidRPr="00DC70A2">
        <w:rPr>
          <w:rFonts w:asciiTheme="majorHAnsi" w:hAnsiTheme="majorHAnsi" w:cstheme="majorHAnsi"/>
          <w:u w:val="single"/>
        </w:rPr>
        <w:t>expressed in the neocortex of humans, but not chimpanzees.</w:t>
      </w:r>
      <w:r w:rsidRPr="00DC70A2">
        <w:rPr>
          <w:rFonts w:asciiTheme="majorHAnsi" w:hAnsiTheme="majorHAnsi" w:cstheme="majorHAnsi"/>
          <w:sz w:val="8"/>
        </w:rPr>
        <w:t xml:space="preserve"> As discussed earlier, </w:t>
      </w:r>
      <w:r w:rsidRPr="00DC70A2">
        <w:rPr>
          <w:rFonts w:asciiTheme="majorHAnsi" w:hAnsiTheme="majorHAnsi" w:cstheme="majorHAnsi"/>
          <w:u w:val="single"/>
        </w:rPr>
        <w:t>dopamine is</w:t>
      </w:r>
      <w:r w:rsidRPr="00DC70A2">
        <w:rPr>
          <w:rFonts w:asciiTheme="majorHAnsi" w:hAnsiTheme="majorHAnsi" w:cstheme="majorHAnsi"/>
          <w:sz w:val="8"/>
        </w:rPr>
        <w:t xml:space="preserve"> best </w:t>
      </w:r>
      <w:r w:rsidRPr="00DC70A2">
        <w:rPr>
          <w:rFonts w:asciiTheme="majorHAnsi" w:hAnsiTheme="majorHAnsi" w:cstheme="majorHAnsi"/>
          <w:u w:val="single"/>
        </w:rPr>
        <w:t>known for its</w:t>
      </w:r>
      <w:r w:rsidRPr="00DC70A2">
        <w:rPr>
          <w:rFonts w:asciiTheme="majorHAnsi" w:hAnsiTheme="majorHAnsi" w:cstheme="majorHAnsi"/>
          <w:sz w:val="8"/>
        </w:rPr>
        <w:t xml:space="preserve"> essential </w:t>
      </w:r>
      <w:r w:rsidRPr="00DC70A2">
        <w:rPr>
          <w:rFonts w:asciiTheme="majorHAnsi" w:hAnsiTheme="majorHAnsi" w:cstheme="majorHAnsi"/>
          <w:u w:val="single"/>
        </w:rPr>
        <w:t>role within the brain’s reward system; the</w:t>
      </w:r>
      <w:r w:rsidRPr="00DC70A2">
        <w:rPr>
          <w:rFonts w:asciiTheme="majorHAnsi" w:hAnsiTheme="majorHAnsi" w:cstheme="majorHAnsi"/>
          <w:sz w:val="8"/>
        </w:rPr>
        <w:t xml:space="preserve"> very </w:t>
      </w:r>
      <w:r w:rsidRPr="00DC70A2">
        <w:rPr>
          <w:rFonts w:asciiTheme="majorHAnsi" w:hAnsiTheme="majorHAnsi" w:cstheme="majorHAnsi"/>
          <w:u w:val="single"/>
        </w:rPr>
        <w:t>system that responds to everything from sex, to gambling, to food, and to addictive drugs.</w:t>
      </w:r>
      <w:r w:rsidRPr="00DC70A2">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w:t>
      </w:r>
      <w:proofErr w:type="gramStart"/>
      <w:r w:rsidRPr="00DC70A2">
        <w:rPr>
          <w:rFonts w:asciiTheme="majorHAnsi" w:hAnsiTheme="majorHAnsi" w:cstheme="majorHAnsi"/>
          <w:sz w:val="8"/>
        </w:rPr>
        <w:t>schizophrenia</w:t>
      </w:r>
      <w:proofErr w:type="gramEnd"/>
      <w:r w:rsidRPr="00DC70A2">
        <w:rPr>
          <w:rFonts w:asciiTheme="majorHAnsi" w:hAnsiTheme="majorHAnsi" w:cstheme="majorHAnsi"/>
          <w:sz w:val="8"/>
        </w:rPr>
        <w:t xml:space="preserve"> and spectrum disorders such as autism and addiction or RDS. Nora Volkow, the director of NIDA, pointed out that one alluring possibility is that the neurotransmitter </w:t>
      </w:r>
      <w:r w:rsidRPr="00DC70A2">
        <w:rPr>
          <w:rFonts w:asciiTheme="majorHAnsi" w:hAnsiTheme="majorHAnsi" w:cstheme="majorHAnsi"/>
          <w:highlight w:val="green"/>
          <w:u w:val="single"/>
        </w:rPr>
        <w:t>dopamine plays</w:t>
      </w:r>
      <w:r w:rsidRPr="00DC70A2">
        <w:rPr>
          <w:rFonts w:asciiTheme="majorHAnsi" w:hAnsiTheme="majorHAnsi" w:cstheme="majorHAnsi"/>
          <w:u w:val="single"/>
        </w:rPr>
        <w:t xml:space="preserve"> a substantial </w:t>
      </w:r>
      <w:r w:rsidRPr="00DC70A2">
        <w:rPr>
          <w:rFonts w:asciiTheme="majorHAnsi" w:hAnsiTheme="majorHAnsi" w:cstheme="majorHAnsi"/>
          <w:highlight w:val="green"/>
          <w:u w:val="single"/>
        </w:rPr>
        <w:t>role in</w:t>
      </w:r>
      <w:r w:rsidRPr="00DC70A2">
        <w:rPr>
          <w:rFonts w:asciiTheme="majorHAnsi" w:hAnsiTheme="majorHAnsi" w:cstheme="majorHAnsi"/>
          <w:u w:val="single"/>
        </w:rPr>
        <w:t xml:space="preserve"> humans’ </w:t>
      </w:r>
      <w:r w:rsidRPr="00DC70A2">
        <w:rPr>
          <w:rFonts w:asciiTheme="majorHAnsi" w:hAnsiTheme="majorHAnsi" w:cstheme="majorHAnsi"/>
          <w:highlight w:val="green"/>
          <w:u w:val="single"/>
        </w:rPr>
        <w:t>ability to pursue</w:t>
      </w:r>
      <w:r w:rsidRPr="00DC70A2">
        <w:rPr>
          <w:rFonts w:asciiTheme="majorHAnsi" w:hAnsiTheme="majorHAnsi" w:cstheme="majorHAnsi"/>
          <w:u w:val="single"/>
        </w:rPr>
        <w:t xml:space="preserve"> various </w:t>
      </w:r>
      <w:r w:rsidRPr="00DC70A2">
        <w:rPr>
          <w:rFonts w:asciiTheme="majorHAnsi" w:hAnsiTheme="majorHAnsi" w:cstheme="majorHAnsi"/>
          <w:highlight w:val="green"/>
          <w:u w:val="single"/>
        </w:rPr>
        <w:t>rewards that are</w:t>
      </w:r>
      <w:r w:rsidRPr="00DC70A2">
        <w:rPr>
          <w:rFonts w:asciiTheme="majorHAnsi" w:hAnsiTheme="majorHAnsi" w:cstheme="majorHAnsi"/>
          <w:u w:val="single"/>
        </w:rPr>
        <w:t xml:space="preserve"> perhaps months or even </w:t>
      </w:r>
      <w:r w:rsidRPr="00DC70A2">
        <w:rPr>
          <w:rFonts w:asciiTheme="majorHAnsi" w:hAnsiTheme="majorHAnsi" w:cstheme="majorHAnsi"/>
          <w:highlight w:val="green"/>
          <w:u w:val="single"/>
        </w:rPr>
        <w:t>years away</w:t>
      </w:r>
      <w:r w:rsidRPr="00DC70A2">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C70A2">
        <w:rPr>
          <w:rFonts w:asciiTheme="majorHAnsi" w:hAnsiTheme="majorHAnsi" w:cstheme="majorHAnsi"/>
          <w:u w:val="single"/>
        </w:rPr>
        <w:t>This may explain what often motivates people to work for things that have no apparent short-term benefit</w:t>
      </w:r>
      <w:r w:rsidRPr="00DC70A2">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80CC5D" w14:textId="77777777" w:rsidR="00B777D6" w:rsidRPr="00DC70A2" w:rsidRDefault="00B777D6" w:rsidP="00B777D6">
      <w:pPr>
        <w:rPr>
          <w:rFonts w:asciiTheme="majorHAnsi" w:hAnsiTheme="majorHAnsi" w:cstheme="majorHAnsi"/>
        </w:rPr>
      </w:pPr>
    </w:p>
    <w:p w14:paraId="0F2CDBD0"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lastRenderedPageBreak/>
        <w:t>2] Extinction outweighs:</w:t>
      </w:r>
    </w:p>
    <w:p w14:paraId="46F96DBD"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A] Comes before </w:t>
      </w:r>
      <w:r w:rsidRPr="00DC70A2">
        <w:rPr>
          <w:rFonts w:asciiTheme="majorHAnsi" w:hAnsiTheme="majorHAnsi" w:cstheme="majorHAnsi"/>
          <w:u w:val="single"/>
        </w:rPr>
        <w:t>value-to-life</w:t>
      </w:r>
      <w:r w:rsidRPr="00DC70A2">
        <w:rPr>
          <w:rFonts w:asciiTheme="majorHAnsi" w:hAnsiTheme="majorHAnsi" w:cstheme="majorHAnsi"/>
        </w:rPr>
        <w:t>.</w:t>
      </w:r>
    </w:p>
    <w:p w14:paraId="69F3C7D2"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Tännsjö 11</w:t>
      </w:r>
      <w:r w:rsidRPr="00DC70A2">
        <w:rPr>
          <w:rFonts w:asciiTheme="majorHAnsi" w:hAnsiTheme="majorHAnsi" w:cstheme="majorHAnsi"/>
        </w:rPr>
        <w:t xml:space="preserve"> (Torbjörn, the Kristian Claëson Professor of Practical Philosophy at Stockholm University, “Shalt Thou Sometimes Murder? On the Ethics of Killing,” </w:t>
      </w:r>
      <w:hyperlink r:id="rId11" w:history="1">
        <w:r w:rsidRPr="00DC70A2">
          <w:rPr>
            <w:rStyle w:val="Hyperlink"/>
            <w:rFonts w:asciiTheme="majorHAnsi" w:hAnsiTheme="majorHAnsi" w:cstheme="majorHAnsi"/>
          </w:rPr>
          <w:t>http://people.su.se/~jolso/HS-texter/shaltthou.pdf</w:t>
        </w:r>
      </w:hyperlink>
      <w:r w:rsidRPr="00DC70A2">
        <w:rPr>
          <w:rFonts w:asciiTheme="majorHAnsi" w:hAnsiTheme="majorHAnsi" w:cstheme="majorHAnsi"/>
        </w:rPr>
        <w:t>) //BS 1-27-2018</w:t>
      </w:r>
    </w:p>
    <w:p w14:paraId="4845AD2A" w14:textId="77777777" w:rsidR="00B777D6" w:rsidRPr="00DC70A2" w:rsidRDefault="00B777D6" w:rsidP="00B777D6">
      <w:pPr>
        <w:rPr>
          <w:rFonts w:asciiTheme="majorHAnsi" w:hAnsiTheme="majorHAnsi" w:cstheme="majorHAnsi"/>
        </w:rPr>
      </w:pPr>
      <w:r w:rsidRPr="00DC70A2">
        <w:rPr>
          <w:rFonts w:asciiTheme="majorHAnsi" w:hAnsiTheme="majorHAnsi" w:cstheme="majorHAnsi"/>
        </w:rPr>
        <w:t>**Bracketed to avoid triggers</w:t>
      </w:r>
    </w:p>
    <w:p w14:paraId="3410F0FC" w14:textId="77777777" w:rsidR="00B777D6" w:rsidRPr="00DC70A2" w:rsidRDefault="00B777D6" w:rsidP="00B777D6">
      <w:pPr>
        <w:rPr>
          <w:rFonts w:asciiTheme="majorHAnsi" w:hAnsiTheme="majorHAnsi" w:cstheme="majorHAnsi"/>
          <w:sz w:val="16"/>
          <w:szCs w:val="26"/>
        </w:rPr>
      </w:pPr>
      <w:r w:rsidRPr="00DC70A2">
        <w:rPr>
          <w:rFonts w:asciiTheme="majorHAnsi" w:hAnsiTheme="majorHAnsi" w:cstheme="majorHAnsi"/>
          <w:sz w:val="16"/>
          <w:szCs w:val="26"/>
        </w:rPr>
        <w:t xml:space="preserve">I suppose it is correct to say that, </w:t>
      </w:r>
      <w:r w:rsidRPr="00DC70A2">
        <w:rPr>
          <w:rStyle w:val="StyleUnderline"/>
          <w:rFonts w:asciiTheme="majorHAnsi" w:hAnsiTheme="majorHAnsi" w:cstheme="majorHAnsi"/>
          <w:sz w:val="26"/>
          <w:szCs w:val="26"/>
        </w:rPr>
        <w:t>if Schopenhauer is right,</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if life is never worth living,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then</w:t>
      </w:r>
      <w:r w:rsidRPr="00DC70A2">
        <w:rPr>
          <w:rStyle w:val="StyleUnderline"/>
          <w:rFonts w:asciiTheme="majorHAnsi" w:hAnsiTheme="majorHAnsi" w:cstheme="majorHAnsi"/>
          <w:sz w:val="26"/>
          <w:szCs w:val="26"/>
        </w:rPr>
        <w:t xml:space="preserve"> according to utilitarianism </w:t>
      </w:r>
      <w:r w:rsidRPr="00DC70A2">
        <w:rPr>
          <w:rStyle w:val="Emphasis"/>
          <w:rFonts w:asciiTheme="majorHAnsi" w:hAnsiTheme="majorHAnsi" w:cstheme="majorHAnsi"/>
          <w:highlight w:val="green"/>
        </w:rPr>
        <w:t>we should all [die]</w:t>
      </w:r>
      <w:r w:rsidRPr="00DC70A2">
        <w:rPr>
          <w:rStyle w:val="StyleUnderline"/>
          <w:rFonts w:asciiTheme="majorHAnsi" w:hAnsiTheme="majorHAnsi" w:cstheme="majorHAnsi"/>
          <w:sz w:val="26"/>
          <w:szCs w:val="26"/>
          <w:highlight w:val="green"/>
        </w:rPr>
        <w:t xml:space="preserve"> </w:t>
      </w:r>
      <w:r w:rsidRPr="00DC70A2">
        <w:rPr>
          <w:rStyle w:val="StyleUnderline"/>
          <w:rFonts w:asciiTheme="majorHAnsi" w:hAnsiTheme="majorHAnsi" w:cstheme="majorHAnsi"/>
          <w:sz w:val="26"/>
          <w:szCs w:val="26"/>
        </w:rPr>
        <w:t>commit suicide</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 xml:space="preserve">and </w:t>
      </w:r>
      <w:r w:rsidRPr="00DC70A2">
        <w:rPr>
          <w:rStyle w:val="Emphasis"/>
          <w:rFonts w:asciiTheme="majorHAnsi" w:hAnsiTheme="majorHAnsi" w:cstheme="majorHAnsi"/>
        </w:rPr>
        <w:t>put an end to humanity</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 xml:space="preserve">But this </w:t>
      </w:r>
      <w:r w:rsidRPr="00DC70A2">
        <w:rPr>
          <w:rStyle w:val="Emphasis"/>
          <w:rFonts w:asciiTheme="majorHAnsi" w:hAnsiTheme="majorHAnsi" w:cstheme="majorHAnsi"/>
        </w:rPr>
        <w:t>does not mean that, each of us should commit suicide</w:t>
      </w:r>
      <w:r w:rsidRPr="00DC70A2">
        <w:rPr>
          <w:rFonts w:asciiTheme="majorHAnsi" w:hAnsiTheme="majorHAnsi" w:cstheme="majorHAnsi"/>
          <w:sz w:val="16"/>
          <w:szCs w:val="26"/>
        </w:rPr>
        <w:t xml:space="preserve">. I commented on this in chapter two when I presented the idea that </w:t>
      </w:r>
      <w:r w:rsidRPr="00DC70A2">
        <w:rPr>
          <w:rStyle w:val="StyleUnderline"/>
          <w:rFonts w:asciiTheme="majorHAnsi" w:hAnsiTheme="majorHAnsi" w:cstheme="majorHAnsi"/>
          <w:sz w:val="26"/>
          <w:szCs w:val="26"/>
        </w:rPr>
        <w:t>utilitarianism should be applied</w:t>
      </w:r>
      <w:r w:rsidRPr="00DC70A2">
        <w:rPr>
          <w:rFonts w:asciiTheme="majorHAnsi" w:hAnsiTheme="majorHAnsi" w:cstheme="majorHAnsi"/>
          <w:sz w:val="16"/>
          <w:szCs w:val="26"/>
        </w:rPr>
        <w:t xml:space="preserve">, not only to individual actions, but </w:t>
      </w:r>
      <w:r w:rsidRPr="00DC70A2">
        <w:rPr>
          <w:rStyle w:val="StyleUnderline"/>
          <w:rFonts w:asciiTheme="majorHAnsi" w:hAnsiTheme="majorHAnsi" w:cstheme="majorHAnsi"/>
          <w:sz w:val="26"/>
          <w:szCs w:val="26"/>
        </w:rPr>
        <w:t>to collective actions</w:t>
      </w:r>
      <w:r w:rsidRPr="00DC70A2">
        <w:rPr>
          <w:rFonts w:asciiTheme="majorHAnsi" w:hAnsiTheme="majorHAnsi" w:cstheme="majorHAnsi"/>
          <w:sz w:val="16"/>
          <w:szCs w:val="26"/>
        </w:rPr>
        <w:t xml:space="preserve"> as </w:t>
      </w:r>
      <w:proofErr w:type="gramStart"/>
      <w:r w:rsidRPr="00DC70A2">
        <w:rPr>
          <w:rFonts w:asciiTheme="majorHAnsi" w:hAnsiTheme="majorHAnsi" w:cstheme="majorHAnsi"/>
          <w:sz w:val="16"/>
          <w:szCs w:val="26"/>
        </w:rPr>
        <w:t>well.¶</w:t>
      </w:r>
      <w:proofErr w:type="gramEnd"/>
      <w:r w:rsidRPr="00DC70A2">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DC70A2">
        <w:rPr>
          <w:rStyle w:val="StyleUnderline"/>
          <w:rFonts w:asciiTheme="majorHAnsi" w:hAnsiTheme="majorHAnsi" w:cstheme="majorHAnsi"/>
          <w:sz w:val="26"/>
          <w:szCs w:val="26"/>
        </w:rPr>
        <w:t>It is</w:t>
      </w:r>
      <w:r w:rsidRPr="00DC70A2">
        <w:rPr>
          <w:rFonts w:asciiTheme="majorHAnsi" w:hAnsiTheme="majorHAnsi" w:cstheme="majorHAnsi"/>
          <w:sz w:val="16"/>
          <w:szCs w:val="26"/>
        </w:rPr>
        <w:t xml:space="preserve"> also </w:t>
      </w:r>
      <w:r w:rsidRPr="00DC70A2">
        <w:rPr>
          <w:rStyle w:val="StyleUnderline"/>
          <w:rFonts w:asciiTheme="majorHAnsi" w:hAnsiTheme="majorHAnsi" w:cstheme="majorHAnsi"/>
          <w:sz w:val="26"/>
          <w:szCs w:val="26"/>
        </w:rPr>
        <w:t>a possibility that,</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 xml:space="preserve">even if people </w:t>
      </w:r>
      <w:r w:rsidRPr="00DC70A2">
        <w:rPr>
          <w:rStyle w:val="Emphasis"/>
          <w:rFonts w:asciiTheme="majorHAnsi" w:hAnsiTheme="majorHAnsi" w:cstheme="majorHAnsi"/>
          <w:highlight w:val="green"/>
        </w:rPr>
        <w:t>lead lives not worth living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 xml:space="preserve">they </w:t>
      </w:r>
      <w:r w:rsidRPr="00DC70A2">
        <w:rPr>
          <w:rStyle w:val="Emphasis"/>
          <w:rFonts w:asciiTheme="majorHAnsi" w:hAnsiTheme="majorHAnsi" w:cstheme="majorHAnsi"/>
        </w:rPr>
        <w:t>believe they do</w:t>
      </w:r>
      <w:r w:rsidRPr="00DC70A2">
        <w:rPr>
          <w:rFonts w:asciiTheme="majorHAnsi" w:hAnsiTheme="majorHAnsi" w:cstheme="majorHAnsi"/>
          <w:sz w:val="16"/>
          <w:szCs w:val="26"/>
        </w:rPr>
        <w:t xml:space="preserve">. And </w:t>
      </w:r>
      <w:r w:rsidRPr="00DC70A2">
        <w:rPr>
          <w:rStyle w:val="StyleUnderline"/>
          <w:rFonts w:asciiTheme="majorHAnsi" w:hAnsiTheme="majorHAnsi" w:cstheme="majorHAnsi"/>
          <w:sz w:val="26"/>
          <w:szCs w:val="26"/>
        </w:rPr>
        <w:t>even if some may believe that their lives, up to now, have not been worth living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 xml:space="preserve">their </w:t>
      </w:r>
      <w:r w:rsidRPr="00DC70A2">
        <w:rPr>
          <w:rStyle w:val="Emphasis"/>
          <w:rFonts w:asciiTheme="majorHAnsi" w:hAnsiTheme="majorHAnsi" w:cstheme="majorHAnsi"/>
          <w:highlight w:val="green"/>
        </w:rPr>
        <w:t>future lives will be better</w:t>
      </w:r>
      <w:r w:rsidRPr="00DC70A2">
        <w:rPr>
          <w:rFonts w:asciiTheme="majorHAnsi" w:hAnsiTheme="majorHAnsi" w:cstheme="majorHAnsi"/>
          <w:sz w:val="16"/>
          <w:szCs w:val="26"/>
        </w:rPr>
        <w:t xml:space="preserve">. They may be mistaken about this. They may hold false expectations about the </w:t>
      </w:r>
      <w:proofErr w:type="gramStart"/>
      <w:r w:rsidRPr="00DC70A2">
        <w:rPr>
          <w:rFonts w:asciiTheme="majorHAnsi" w:hAnsiTheme="majorHAnsi" w:cstheme="majorHAnsi"/>
          <w:sz w:val="16"/>
          <w:szCs w:val="26"/>
        </w:rPr>
        <w:t>future.¶</w:t>
      </w:r>
      <w:proofErr w:type="gramEnd"/>
      <w:r w:rsidRPr="00DC70A2">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C70A2">
        <w:rPr>
          <w:rFonts w:asciiTheme="majorHAnsi" w:hAnsiTheme="majorHAnsi" w:cstheme="majorHAnsi"/>
          <w:sz w:val="16"/>
          <w:szCs w:val="26"/>
        </w:rPr>
        <w:t>So</w:t>
      </w:r>
      <w:proofErr w:type="gramEnd"/>
      <w:r w:rsidRPr="00DC70A2">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C70A2">
        <w:rPr>
          <w:rFonts w:asciiTheme="majorHAnsi" w:hAnsiTheme="majorHAnsi" w:cstheme="majorHAnsi"/>
          <w:sz w:val="16"/>
          <w:szCs w:val="26"/>
        </w:rPr>
        <w:t>do.¶</w:t>
      </w:r>
      <w:proofErr w:type="gramEnd"/>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My strong belief is that</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highlight w:val="green"/>
        </w:rPr>
        <w:t xml:space="preserve">most of us </w:t>
      </w:r>
      <w:r w:rsidRPr="00DC70A2">
        <w:rPr>
          <w:rStyle w:val="Emphasis"/>
          <w:rFonts w:asciiTheme="majorHAnsi" w:hAnsiTheme="majorHAnsi" w:cstheme="majorHAnsi"/>
          <w:highlight w:val="green"/>
        </w:rPr>
        <w:t>live lives worth living</w:t>
      </w:r>
      <w:r w:rsidRPr="00DC70A2">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C70A2">
        <w:rPr>
          <w:rFonts w:asciiTheme="majorHAnsi" w:hAnsiTheme="majorHAnsi" w:cstheme="majorHAnsi"/>
          <w:sz w:val="16"/>
          <w:szCs w:val="26"/>
        </w:rPr>
        <w:t>optimistic.¶</w:t>
      </w:r>
      <w:proofErr w:type="gramEnd"/>
      <w:r w:rsidRPr="00DC70A2">
        <w:rPr>
          <w:rFonts w:asciiTheme="majorHAnsi" w:hAnsiTheme="majorHAnsi" w:cstheme="majorHAnsi"/>
          <w:sz w:val="16"/>
          <w:szCs w:val="26"/>
        </w:rPr>
        <w:t xml:space="preserve"> Let us just </w:t>
      </w:r>
      <w:r w:rsidRPr="00DC70A2">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C70A2">
        <w:rPr>
          <w:rFonts w:asciiTheme="majorHAnsi" w:hAnsiTheme="majorHAnsi" w:cstheme="majorHAnsi"/>
          <w:sz w:val="16"/>
          <w:szCs w:val="26"/>
        </w:rPr>
        <w:t xml:space="preserve">. As I noted above, </w:t>
      </w:r>
      <w:r w:rsidRPr="00DC70A2">
        <w:rPr>
          <w:rStyle w:val="StyleUnderline"/>
          <w:rFonts w:asciiTheme="majorHAnsi" w:hAnsiTheme="majorHAnsi" w:cstheme="majorHAnsi"/>
          <w:sz w:val="26"/>
          <w:szCs w:val="26"/>
        </w:rPr>
        <w:t>this does not answer the question what we should do, each one of us</w:t>
      </w:r>
      <w:r w:rsidRPr="00DC70A2">
        <w:rPr>
          <w:rFonts w:asciiTheme="majorHAnsi" w:hAnsiTheme="majorHAnsi" w:cstheme="majorHAnsi"/>
          <w:sz w:val="16"/>
          <w:szCs w:val="26"/>
        </w:rPr>
        <w:t xml:space="preserve">. My conjecture is that </w:t>
      </w:r>
      <w:r w:rsidRPr="00DC70A2">
        <w:rPr>
          <w:rStyle w:val="StyleUnderline"/>
          <w:rFonts w:asciiTheme="majorHAnsi" w:hAnsiTheme="majorHAnsi" w:cstheme="majorHAnsi"/>
          <w:sz w:val="26"/>
          <w:szCs w:val="26"/>
          <w:highlight w:val="green"/>
        </w:rPr>
        <w:t>we should not [die]</w:t>
      </w:r>
      <w:r w:rsidRPr="00DC70A2">
        <w:rPr>
          <w:rStyle w:val="StyleUnderline"/>
          <w:rFonts w:asciiTheme="majorHAnsi" w:hAnsiTheme="majorHAnsi" w:cstheme="majorHAnsi"/>
          <w:sz w:val="26"/>
          <w:szCs w:val="26"/>
        </w:rPr>
        <w:t xml:space="preserve"> commit suicide</w:t>
      </w:r>
      <w:r w:rsidRPr="00DC70A2">
        <w:rPr>
          <w:rFonts w:asciiTheme="majorHAnsi" w:hAnsiTheme="majorHAnsi" w:cstheme="majorHAnsi"/>
          <w:sz w:val="16"/>
          <w:szCs w:val="26"/>
        </w:rPr>
        <w:t xml:space="preserve">. The explanation is simple. </w:t>
      </w:r>
      <w:r w:rsidRPr="00DC70A2">
        <w:rPr>
          <w:rStyle w:val="Emphasis"/>
          <w:rFonts w:asciiTheme="majorHAnsi" w:hAnsiTheme="majorHAnsi" w:cstheme="majorHAnsi"/>
          <w:highlight w:val="green"/>
        </w:rPr>
        <w:t>If I [die]</w:t>
      </w:r>
      <w:r w:rsidRPr="00DC70A2">
        <w:rPr>
          <w:rStyle w:val="StyleUnderline"/>
          <w:rFonts w:asciiTheme="majorHAnsi" w:hAnsiTheme="majorHAnsi" w:cstheme="majorHAnsi"/>
          <w:sz w:val="26"/>
          <w:szCs w:val="26"/>
        </w:rPr>
        <w:t xml:space="preserve"> kill myself, </w:t>
      </w:r>
      <w:r w:rsidRPr="00DC70A2">
        <w:rPr>
          <w:rStyle w:val="StyleUnderline"/>
          <w:rFonts w:asciiTheme="majorHAnsi" w:hAnsiTheme="majorHAnsi" w:cstheme="majorHAnsi"/>
          <w:sz w:val="26"/>
          <w:szCs w:val="26"/>
          <w:highlight w:val="green"/>
        </w:rPr>
        <w:t xml:space="preserve">many </w:t>
      </w:r>
      <w:r w:rsidRPr="00DC70A2">
        <w:rPr>
          <w:rStyle w:val="StyleUnderline"/>
          <w:rFonts w:asciiTheme="majorHAnsi" w:hAnsiTheme="majorHAnsi" w:cstheme="majorHAnsi"/>
          <w:sz w:val="26"/>
          <w:szCs w:val="26"/>
        </w:rPr>
        <w:t xml:space="preserve">people </w:t>
      </w:r>
      <w:r w:rsidRPr="00DC70A2">
        <w:rPr>
          <w:rStyle w:val="StyleUnderline"/>
          <w:rFonts w:asciiTheme="majorHAnsi" w:hAnsiTheme="majorHAnsi" w:cstheme="majorHAnsi"/>
          <w:sz w:val="26"/>
          <w:szCs w:val="26"/>
          <w:highlight w:val="green"/>
        </w:rPr>
        <w:t xml:space="preserve">will </w:t>
      </w:r>
      <w:r w:rsidRPr="00DC70A2">
        <w:rPr>
          <w:rStyle w:val="Emphasis"/>
          <w:rFonts w:asciiTheme="majorHAnsi" w:hAnsiTheme="majorHAnsi" w:cstheme="majorHAnsi"/>
          <w:highlight w:val="green"/>
        </w:rPr>
        <w:t>suffer</w:t>
      </w:r>
      <w:r w:rsidRPr="00DC70A2">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C70A2">
        <w:rPr>
          <w:rStyle w:val="StyleUnderline"/>
          <w:rFonts w:asciiTheme="majorHAnsi" w:hAnsiTheme="majorHAnsi" w:cstheme="majorHAnsi"/>
          <w:sz w:val="26"/>
          <w:szCs w:val="26"/>
        </w:rPr>
        <w:t>Suicide</w:t>
      </w:r>
      <w:r w:rsidRPr="00DC70A2">
        <w:rPr>
          <w:rFonts w:asciiTheme="majorHAnsi" w:hAnsiTheme="majorHAnsi" w:cstheme="majorHAnsi"/>
          <w:sz w:val="16"/>
          <w:szCs w:val="26"/>
        </w:rPr>
        <w:t xml:space="preserve"> also </w:t>
      </w:r>
      <w:r w:rsidRPr="00DC70A2">
        <w:rPr>
          <w:rStyle w:val="StyleUnderline"/>
          <w:rFonts w:asciiTheme="majorHAnsi" w:hAnsiTheme="majorHAnsi" w:cstheme="majorHAnsi"/>
          <w:sz w:val="26"/>
          <w:szCs w:val="26"/>
          <w:highlight w:val="green"/>
        </w:rPr>
        <w:t xml:space="preserve">leads to </w:t>
      </w:r>
      <w:r w:rsidRPr="00DC70A2">
        <w:rPr>
          <w:rStyle w:val="Emphasis"/>
          <w:rFonts w:asciiTheme="majorHAnsi" w:hAnsiTheme="majorHAnsi" w:cstheme="majorHAnsi"/>
          <w:highlight w:val="green"/>
        </w:rPr>
        <w:t xml:space="preserve">rage, loneliness, and </w:t>
      </w:r>
      <w:r w:rsidRPr="00DC70A2">
        <w:rPr>
          <w:rStyle w:val="Emphasis"/>
          <w:rFonts w:asciiTheme="majorHAnsi" w:hAnsiTheme="majorHAnsi" w:cstheme="majorHAnsi"/>
        </w:rPr>
        <w:t xml:space="preserve">awareness of </w:t>
      </w:r>
      <w:r w:rsidRPr="00DC70A2">
        <w:rPr>
          <w:rStyle w:val="Emphasis"/>
          <w:rFonts w:asciiTheme="majorHAnsi" w:hAnsiTheme="majorHAnsi" w:cstheme="majorHAnsi"/>
          <w:highlight w:val="green"/>
        </w:rPr>
        <w:t>vulnerability in those left behind</w:t>
      </w:r>
      <w:r w:rsidRPr="00DC70A2">
        <w:rPr>
          <w:rFonts w:asciiTheme="majorHAnsi" w:hAnsiTheme="majorHAnsi" w:cstheme="majorHAnsi"/>
          <w:sz w:val="16"/>
          <w:szCs w:val="26"/>
        </w:rPr>
        <w:t xml:space="preserve">. Indeed, the sense that suicide is an essentially selfish act dominates many popular perceptions of suicide. ¶ </w:t>
      </w:r>
      <w:r w:rsidRPr="00DC70A2">
        <w:rPr>
          <w:rStyle w:val="StyleUnderline"/>
          <w:rFonts w:asciiTheme="majorHAnsi" w:hAnsiTheme="majorHAnsi" w:cstheme="majorHAnsi"/>
          <w:sz w:val="26"/>
          <w:szCs w:val="26"/>
        </w:rPr>
        <w:t>The fact that all our lives lack meaning</w:t>
      </w:r>
      <w:r w:rsidRPr="00DC70A2">
        <w:rPr>
          <w:rFonts w:asciiTheme="majorHAnsi" w:hAnsiTheme="majorHAnsi" w:cstheme="majorHAnsi"/>
          <w:sz w:val="16"/>
          <w:szCs w:val="26"/>
        </w:rPr>
        <w:t xml:space="preserve">, </w:t>
      </w:r>
      <w:r w:rsidRPr="00DC70A2">
        <w:rPr>
          <w:rStyle w:val="StyleUnderline"/>
          <w:rFonts w:asciiTheme="majorHAnsi" w:hAnsiTheme="majorHAnsi" w:cstheme="majorHAnsi"/>
          <w:sz w:val="26"/>
          <w:szCs w:val="26"/>
        </w:rPr>
        <w:t>if they do, does not mean that others will follow my example</w:t>
      </w:r>
      <w:r w:rsidRPr="00DC70A2">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8F9CD64"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B] Mathemathically comes first</w:t>
      </w:r>
    </w:p>
    <w:p w14:paraId="724920A2" w14:textId="77777777" w:rsidR="00B777D6" w:rsidRPr="00DC70A2" w:rsidRDefault="00B777D6" w:rsidP="00B777D6">
      <w:pPr>
        <w:rPr>
          <w:rFonts w:asciiTheme="majorHAnsi" w:hAnsiTheme="majorHAnsi" w:cstheme="majorHAnsi"/>
        </w:rPr>
      </w:pPr>
      <w:r w:rsidRPr="00DC70A2">
        <w:rPr>
          <w:rStyle w:val="Heading4Char"/>
          <w:rFonts w:asciiTheme="majorHAnsi" w:hAnsiTheme="majorHAnsi" w:cstheme="majorHAnsi"/>
        </w:rPr>
        <w:t>MacAskill 14</w:t>
      </w:r>
      <w:r w:rsidRPr="00DC70A2">
        <w:rPr>
          <w:rFonts w:asciiTheme="majorHAnsi" w:hAnsiTheme="majorHAnsi" w:cstheme="majorHAnsi"/>
        </w:rPr>
        <w:t xml:space="preserve"> </w:t>
      </w:r>
      <w:r w:rsidRPr="00DC70A2">
        <w:rPr>
          <w:rFonts w:asciiTheme="majorHAnsi" w:hAnsiTheme="majorHAnsi" w:cstheme="majorHAnsi"/>
          <w:sz w:val="16"/>
          <w:szCs w:val="16"/>
        </w:rPr>
        <w:t>[William, Oxford Philosopher and youngest tenured philosopher in the world, Normative Uncertainty, 2014]</w:t>
      </w:r>
    </w:p>
    <w:p w14:paraId="7A75E69A" w14:textId="5361F15C" w:rsidR="00B777D6" w:rsidRDefault="00B777D6" w:rsidP="00B777D6">
      <w:pPr>
        <w:rPr>
          <w:rFonts w:asciiTheme="majorHAnsi" w:hAnsiTheme="majorHAnsi" w:cstheme="majorHAnsi"/>
          <w:sz w:val="14"/>
          <w:szCs w:val="26"/>
        </w:rPr>
      </w:pPr>
      <w:proofErr w:type="gramStart"/>
      <w:r w:rsidRPr="00DC70A2">
        <w:rPr>
          <w:rStyle w:val="StyleUnderline"/>
          <w:rFonts w:asciiTheme="majorHAnsi" w:hAnsiTheme="majorHAnsi" w:cstheme="majorHAnsi"/>
          <w:szCs w:val="26"/>
        </w:rPr>
        <w:t>The human race</w:t>
      </w:r>
      <w:proofErr w:type="gramEnd"/>
      <w:r w:rsidRPr="00DC70A2">
        <w:rPr>
          <w:rStyle w:val="StyleUnderline"/>
          <w:rFonts w:asciiTheme="majorHAnsi" w:hAnsiTheme="majorHAnsi" w:cstheme="majorHAnsi"/>
          <w:szCs w:val="26"/>
        </w:rPr>
        <w:t xml:space="preserve"> might go extinct </w:t>
      </w:r>
      <w:r w:rsidRPr="00DC70A2">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DC70A2">
        <w:rPr>
          <w:rStyle w:val="StyleUnderline"/>
          <w:rFonts w:asciiTheme="majorHAnsi" w:hAnsiTheme="majorHAnsi" w:cstheme="majorHAnsi"/>
          <w:szCs w:val="26"/>
        </w:rPr>
        <w:t xml:space="preserve">different moral views give opposing answers to question of whether this </w:t>
      </w:r>
      <w:r w:rsidRPr="00DC70A2">
        <w:rPr>
          <w:rStyle w:val="StyleUnderline"/>
          <w:rFonts w:asciiTheme="majorHAnsi" w:hAnsiTheme="majorHAnsi" w:cstheme="majorHAnsi"/>
          <w:szCs w:val="26"/>
        </w:rPr>
        <w:lastRenderedPageBreak/>
        <w:t xml:space="preserve">would be a </w:t>
      </w:r>
      <w:r w:rsidRPr="00DC70A2">
        <w:rPr>
          <w:rFonts w:asciiTheme="majorHAnsi" w:hAnsiTheme="majorHAnsi" w:cstheme="majorHAnsi"/>
          <w:sz w:val="14"/>
          <w:szCs w:val="26"/>
        </w:rPr>
        <w:t>good</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or a </w:t>
      </w:r>
      <w:r w:rsidRPr="00DC70A2">
        <w:rPr>
          <w:rStyle w:val="StyleUnderline"/>
          <w:rFonts w:asciiTheme="majorHAnsi" w:hAnsiTheme="majorHAnsi" w:cstheme="majorHAnsi"/>
          <w:szCs w:val="26"/>
        </w:rPr>
        <w:t>bad thing</w:t>
      </w:r>
      <w:r w:rsidRPr="00DC70A2">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C70A2">
        <w:rPr>
          <w:rFonts w:asciiTheme="majorHAnsi" w:hAnsiTheme="majorHAnsi" w:cstheme="majorHAnsi"/>
          <w:sz w:val="14"/>
          <w:szCs w:val="26"/>
        </w:rPr>
        <w:t>the human race</w:t>
      </w:r>
      <w:proofErr w:type="gramEnd"/>
      <w:r w:rsidRPr="00DC70A2">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DC70A2">
        <w:rPr>
          <w:rFonts w:asciiTheme="majorHAnsi" w:hAnsiTheme="majorHAnsi" w:cstheme="majorHAnsi"/>
          <w:sz w:val="14"/>
          <w:szCs w:val="26"/>
        </w:rPr>
        <w:t>the human race</w:t>
      </w:r>
      <w:proofErr w:type="gramEnd"/>
      <w:r w:rsidRPr="00DC70A2">
        <w:rPr>
          <w:rFonts w:asciiTheme="majorHAnsi" w:hAnsiTheme="majorHAnsi" w:cstheme="majorHAnsi"/>
          <w:sz w:val="14"/>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DC70A2">
        <w:rPr>
          <w:rStyle w:val="StyleUnderline"/>
          <w:rFonts w:asciiTheme="majorHAnsi" w:hAnsiTheme="majorHAnsi" w:cstheme="majorHAnsi"/>
          <w:szCs w:val="26"/>
        </w:rPr>
        <w:t xml:space="preserve">However, even if we believe in a moral view </w:t>
      </w:r>
      <w:r w:rsidRPr="00DC70A2">
        <w:rPr>
          <w:rFonts w:asciiTheme="majorHAnsi" w:hAnsiTheme="majorHAnsi" w:cstheme="majorHAnsi"/>
          <w:sz w:val="14"/>
          <w:szCs w:val="26"/>
        </w:rPr>
        <w:t xml:space="preserve">according to </w:t>
      </w:r>
      <w:r w:rsidRPr="00DC70A2">
        <w:rPr>
          <w:rStyle w:val="StyleUnderline"/>
          <w:rFonts w:asciiTheme="majorHAnsi" w:hAnsiTheme="majorHAnsi" w:cstheme="majorHAnsi"/>
          <w:szCs w:val="26"/>
        </w:rPr>
        <w:t xml:space="preserve">which human extinction would be a good thing, </w:t>
      </w:r>
      <w:r w:rsidRPr="00DC70A2">
        <w:rPr>
          <w:rStyle w:val="StyleUnderline"/>
          <w:rFonts w:asciiTheme="majorHAnsi" w:hAnsiTheme="majorHAnsi" w:cstheme="majorHAnsi"/>
          <w:szCs w:val="26"/>
          <w:highlight w:val="green"/>
        </w:rPr>
        <w:t xml:space="preserve">we </w:t>
      </w:r>
      <w:r w:rsidRPr="00DC70A2">
        <w:rPr>
          <w:rStyle w:val="StyleUnderline"/>
          <w:rFonts w:asciiTheme="majorHAnsi" w:hAnsiTheme="majorHAnsi" w:cstheme="majorHAnsi"/>
          <w:szCs w:val="26"/>
        </w:rPr>
        <w:t xml:space="preserve">still </w:t>
      </w:r>
      <w:r w:rsidRPr="00DC70A2">
        <w:rPr>
          <w:rStyle w:val="StyleUnderline"/>
          <w:rFonts w:asciiTheme="majorHAnsi" w:hAnsiTheme="majorHAnsi" w:cstheme="majorHAnsi"/>
          <w:szCs w:val="26"/>
          <w:highlight w:val="green"/>
        </w:rPr>
        <w:t xml:space="preserve">have </w:t>
      </w:r>
      <w:r w:rsidRPr="00DC70A2">
        <w:rPr>
          <w:rStyle w:val="StyleUnderline"/>
          <w:rFonts w:asciiTheme="majorHAnsi" w:hAnsiTheme="majorHAnsi" w:cstheme="majorHAnsi"/>
          <w:szCs w:val="26"/>
        </w:rPr>
        <w:t xml:space="preserve">strong </w:t>
      </w:r>
      <w:r w:rsidRPr="00DC70A2">
        <w:rPr>
          <w:rStyle w:val="StyleUnderline"/>
          <w:rFonts w:asciiTheme="majorHAnsi" w:hAnsiTheme="majorHAnsi" w:cstheme="majorHAnsi"/>
          <w:szCs w:val="26"/>
          <w:highlight w:val="green"/>
        </w:rPr>
        <w:t xml:space="preserve">reason to prevent </w:t>
      </w:r>
      <w:r w:rsidRPr="00DC70A2">
        <w:rPr>
          <w:rStyle w:val="StyleUnderline"/>
          <w:rFonts w:asciiTheme="majorHAnsi" w:hAnsiTheme="majorHAnsi" w:cstheme="majorHAnsi"/>
          <w:szCs w:val="26"/>
        </w:rPr>
        <w:t xml:space="preserve">near-term </w:t>
      </w:r>
      <w:r w:rsidRPr="00DC70A2">
        <w:rPr>
          <w:rFonts w:asciiTheme="majorHAnsi" w:hAnsiTheme="majorHAnsi" w:cstheme="majorHAnsi"/>
          <w:sz w:val="14"/>
          <w:szCs w:val="26"/>
        </w:rPr>
        <w:t>human</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extinction</w:t>
      </w:r>
      <w:r w:rsidRPr="00DC70A2">
        <w:rPr>
          <w:rFonts w:asciiTheme="majorHAnsi" w:hAnsiTheme="majorHAnsi" w:cstheme="majorHAnsi"/>
          <w:sz w:val="14"/>
          <w:szCs w:val="26"/>
        </w:rPr>
        <w:t xml:space="preserve">. To see this, we must note three points. </w:t>
      </w:r>
      <w:r w:rsidRPr="00DC70A2">
        <w:rPr>
          <w:rStyle w:val="StyleUnderline"/>
          <w:rFonts w:asciiTheme="majorHAnsi" w:hAnsiTheme="majorHAnsi" w:cstheme="majorHAnsi"/>
          <w:szCs w:val="26"/>
        </w:rPr>
        <w:t>First</w:t>
      </w:r>
      <w:r w:rsidRPr="00DC70A2">
        <w:rPr>
          <w:rFonts w:asciiTheme="majorHAnsi" w:hAnsiTheme="majorHAnsi" w:cstheme="majorHAnsi"/>
          <w:sz w:val="14"/>
          <w:szCs w:val="26"/>
        </w:rPr>
        <w:t xml:space="preserve">, we should note that the </w:t>
      </w:r>
      <w:r w:rsidRPr="00DC70A2">
        <w:rPr>
          <w:rStyle w:val="StyleUnderline"/>
          <w:rFonts w:asciiTheme="majorHAnsi" w:hAnsiTheme="majorHAnsi" w:cstheme="majorHAnsi"/>
          <w:szCs w:val="26"/>
        </w:rPr>
        <w:t>extinction</w:t>
      </w:r>
      <w:r w:rsidRPr="00DC70A2">
        <w:rPr>
          <w:rFonts w:asciiTheme="majorHAnsi" w:hAnsiTheme="majorHAnsi" w:cstheme="majorHAnsi"/>
          <w:sz w:val="14"/>
          <w:szCs w:val="26"/>
        </w:rPr>
        <w:t xml:space="preserve"> of </w:t>
      </w:r>
      <w:proofErr w:type="gramStart"/>
      <w:r w:rsidRPr="00DC70A2">
        <w:rPr>
          <w:rFonts w:asciiTheme="majorHAnsi" w:hAnsiTheme="majorHAnsi" w:cstheme="majorHAnsi"/>
          <w:sz w:val="14"/>
          <w:szCs w:val="26"/>
        </w:rPr>
        <w:t>the human race</w:t>
      </w:r>
      <w:proofErr w:type="gramEnd"/>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 xml:space="preserve">is </w:t>
      </w:r>
      <w:r w:rsidRPr="00DC70A2">
        <w:rPr>
          <w:rFonts w:asciiTheme="majorHAnsi" w:hAnsiTheme="majorHAnsi" w:cstheme="majorHAnsi"/>
          <w:sz w:val="14"/>
          <w:szCs w:val="26"/>
        </w:rPr>
        <w:t xml:space="preserve">an </w:t>
      </w:r>
      <w:r w:rsidRPr="00DC70A2">
        <w:rPr>
          <w:rStyle w:val="StyleUnderline"/>
          <w:rFonts w:asciiTheme="majorHAnsi" w:hAnsiTheme="majorHAnsi" w:cstheme="majorHAnsi"/>
          <w:szCs w:val="26"/>
        </w:rPr>
        <w:t xml:space="preserve">extremely </w:t>
      </w:r>
      <w:r w:rsidRPr="00DC70A2">
        <w:rPr>
          <w:rStyle w:val="StyleUnderline"/>
          <w:rFonts w:asciiTheme="majorHAnsi" w:hAnsiTheme="majorHAnsi" w:cstheme="majorHAnsi"/>
          <w:szCs w:val="26"/>
          <w:highlight w:val="green"/>
        </w:rPr>
        <w:t>high stakes</w:t>
      </w:r>
      <w:r w:rsidRPr="00DC70A2">
        <w:rPr>
          <w:rFonts w:asciiTheme="majorHAnsi" w:hAnsiTheme="majorHAnsi" w:cstheme="majorHAnsi"/>
          <w:sz w:val="14"/>
          <w:szCs w:val="26"/>
        </w:rPr>
        <w:t xml:space="preserve"> moral issue. Humanity could be around for a very long time: if humans survive </w:t>
      </w:r>
      <w:proofErr w:type="gramStart"/>
      <w:r w:rsidRPr="00DC70A2">
        <w:rPr>
          <w:rFonts w:asciiTheme="majorHAnsi" w:hAnsiTheme="majorHAnsi" w:cstheme="majorHAnsi"/>
          <w:sz w:val="14"/>
          <w:szCs w:val="26"/>
        </w:rPr>
        <w:t>as long as</w:t>
      </w:r>
      <w:proofErr w:type="gramEnd"/>
      <w:r w:rsidRPr="00DC70A2">
        <w:rPr>
          <w:rFonts w:asciiTheme="majorHAnsi" w:hAnsiTheme="majorHAnsi" w:cstheme="majorHAnsi"/>
          <w:sz w:val="14"/>
          <w:szCs w:val="26"/>
        </w:rPr>
        <w:t xml:space="preserve"> the median mammal species, we will last another two million years. On this estimate, </w:t>
      </w:r>
      <w:r w:rsidRPr="00DC70A2">
        <w:rPr>
          <w:rStyle w:val="StyleUnderline"/>
          <w:rFonts w:asciiTheme="majorHAnsi" w:hAnsiTheme="majorHAnsi" w:cstheme="majorHAnsi"/>
          <w:szCs w:val="26"/>
        </w:rPr>
        <w:t xml:space="preserve">the number of humans in existence </w:t>
      </w:r>
      <w:r w:rsidRPr="00DC70A2">
        <w:rPr>
          <w:rFonts w:asciiTheme="majorHAnsi" w:hAnsiTheme="majorHAnsi" w:cstheme="majorHAnsi"/>
          <w:sz w:val="14"/>
          <w:szCs w:val="26"/>
        </w:rPr>
        <w:t>in the</w:t>
      </w:r>
      <w:r w:rsidRPr="00DC70A2">
        <w:rPr>
          <w:rStyle w:val="StyleUnderline"/>
          <w:rFonts w:asciiTheme="majorHAnsi" w:hAnsiTheme="majorHAnsi" w:cstheme="majorHAnsi"/>
          <w:szCs w:val="26"/>
        </w:rPr>
        <w:t xml:space="preserve"> </w:t>
      </w:r>
      <w:proofErr w:type="gramStart"/>
      <w:r w:rsidRPr="00DC70A2">
        <w:rPr>
          <w:rFonts w:asciiTheme="majorHAnsi" w:hAnsiTheme="majorHAnsi" w:cstheme="majorHAnsi"/>
          <w:sz w:val="14"/>
          <w:szCs w:val="26"/>
        </w:rPr>
        <w:t>The</w:t>
      </w:r>
      <w:proofErr w:type="gramEnd"/>
      <w:r w:rsidRPr="00DC70A2">
        <w:rPr>
          <w:rFonts w:asciiTheme="majorHAnsi" w:hAnsiTheme="majorHAnsi" w:cstheme="majorHAnsi"/>
          <w:sz w:val="14"/>
          <w:szCs w:val="26"/>
        </w:rPr>
        <w:t xml:space="preserve"> future, </w:t>
      </w:r>
      <w:r w:rsidRPr="00DC70A2">
        <w:rPr>
          <w:rStyle w:val="StyleUnderline"/>
          <w:rFonts w:asciiTheme="majorHAnsi" w:hAnsiTheme="majorHAnsi" w:cstheme="majorHAnsi"/>
          <w:szCs w:val="26"/>
        </w:rPr>
        <w:t>given that we don’t go extinct</w:t>
      </w:r>
      <w:r w:rsidRPr="00DC70A2">
        <w:rPr>
          <w:rFonts w:asciiTheme="majorHAnsi" w:hAnsiTheme="majorHAnsi" w:cstheme="majorHAnsi"/>
          <w:sz w:val="14"/>
          <w:szCs w:val="26"/>
        </w:rPr>
        <w:t xml:space="preserve"> any time soon, </w:t>
      </w:r>
      <w:r w:rsidRPr="00DC70A2">
        <w:rPr>
          <w:rStyle w:val="StyleUnderline"/>
          <w:rFonts w:asciiTheme="majorHAnsi" w:hAnsiTheme="majorHAnsi" w:cstheme="majorHAnsi"/>
          <w:szCs w:val="26"/>
        </w:rPr>
        <w:t>would be 2×10^14</w:t>
      </w:r>
      <w:r w:rsidRPr="00DC70A2">
        <w:rPr>
          <w:rFonts w:asciiTheme="majorHAnsi" w:hAnsiTheme="majorHAnsi" w:cstheme="majorHAnsi"/>
          <w:sz w:val="14"/>
          <w:szCs w:val="26"/>
        </w:rPr>
        <w:t xml:space="preserve">. </w:t>
      </w:r>
      <w:proofErr w:type="gramStart"/>
      <w:r w:rsidRPr="00DC70A2">
        <w:rPr>
          <w:rStyle w:val="StyleUnderline"/>
          <w:rFonts w:asciiTheme="majorHAnsi" w:hAnsiTheme="majorHAnsi" w:cstheme="majorHAnsi"/>
          <w:szCs w:val="26"/>
        </w:rPr>
        <w:t>So</w:t>
      </w:r>
      <w:proofErr w:type="gramEnd"/>
      <w:r w:rsidRPr="00DC70A2">
        <w:rPr>
          <w:rStyle w:val="StyleUnderline"/>
          <w:rFonts w:asciiTheme="majorHAnsi" w:hAnsiTheme="majorHAnsi" w:cstheme="majorHAnsi"/>
          <w:szCs w:val="26"/>
        </w:rPr>
        <w:t xml:space="preserve"> if it is good to bring new people into existence, then it’s very good to prevent </w:t>
      </w:r>
      <w:r w:rsidRPr="00DC70A2">
        <w:rPr>
          <w:rFonts w:asciiTheme="majorHAnsi" w:hAnsiTheme="majorHAnsi" w:cstheme="majorHAnsi"/>
          <w:sz w:val="14"/>
          <w:szCs w:val="26"/>
        </w:rPr>
        <w:t>human</w:t>
      </w:r>
      <w:r w:rsidRPr="00DC70A2">
        <w:rPr>
          <w:rStyle w:val="StyleUnderline"/>
          <w:rFonts w:asciiTheme="majorHAnsi" w:hAnsiTheme="majorHAnsi" w:cstheme="majorHAnsi"/>
          <w:szCs w:val="26"/>
        </w:rPr>
        <w:t xml:space="preserve"> extinction. Second</w:t>
      </w:r>
      <w:r w:rsidRPr="00DC70A2">
        <w:rPr>
          <w:rFonts w:asciiTheme="majorHAnsi" w:hAnsiTheme="majorHAnsi" w:cstheme="majorHAnsi"/>
          <w:sz w:val="14"/>
          <w:szCs w:val="26"/>
        </w:rPr>
        <w:t xml:space="preserve">, human </w:t>
      </w:r>
      <w:r w:rsidRPr="00DC70A2">
        <w:rPr>
          <w:rStyle w:val="StyleUnderline"/>
          <w:rFonts w:asciiTheme="majorHAnsi" w:hAnsiTheme="majorHAnsi" w:cstheme="majorHAnsi"/>
          <w:szCs w:val="26"/>
          <w:highlight w:val="green"/>
        </w:rPr>
        <w:t>extinction is</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by its nature an </w:t>
      </w:r>
      <w:r w:rsidRPr="00DC70A2">
        <w:rPr>
          <w:rStyle w:val="StyleUnderline"/>
          <w:rFonts w:asciiTheme="majorHAnsi" w:hAnsiTheme="majorHAnsi" w:cstheme="majorHAnsi"/>
          <w:szCs w:val="26"/>
          <w:highlight w:val="green"/>
        </w:rPr>
        <w:t>irreversible</w:t>
      </w:r>
      <w:r w:rsidRPr="00DC70A2">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C70A2">
        <w:rPr>
          <w:rFonts w:asciiTheme="majorHAnsi" w:hAnsiTheme="majorHAnsi" w:cstheme="majorHAnsi"/>
          <w:sz w:val="14"/>
          <w:szCs w:val="26"/>
        </w:rPr>
        <w:t>at a later date</w:t>
      </w:r>
      <w:proofErr w:type="gramEnd"/>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Third, we should expect</w:t>
      </w:r>
      <w:r w:rsidRPr="00DC70A2">
        <w:rPr>
          <w:rFonts w:asciiTheme="majorHAnsi" w:hAnsiTheme="majorHAnsi" w:cstheme="majorHAnsi"/>
          <w:sz w:val="14"/>
          <w:szCs w:val="26"/>
        </w:rPr>
        <w:t xml:space="preserve"> ourselves </w:t>
      </w:r>
      <w:r w:rsidRPr="00DC70A2">
        <w:rPr>
          <w:rStyle w:val="StyleUnderline"/>
          <w:rFonts w:asciiTheme="majorHAnsi" w:hAnsiTheme="majorHAnsi" w:cstheme="majorHAnsi"/>
          <w:szCs w:val="26"/>
        </w:rPr>
        <w:t>to progress, morally</w:t>
      </w:r>
      <w:r w:rsidRPr="00DC70A2">
        <w:rPr>
          <w:rFonts w:asciiTheme="majorHAnsi" w:hAnsiTheme="majorHAnsi" w:cstheme="majorHAnsi"/>
          <w:sz w:val="14"/>
          <w:szCs w:val="26"/>
        </w:rPr>
        <w:t xml:space="preserve">, over the next few centuries, </w:t>
      </w:r>
      <w:r w:rsidRPr="00DC70A2">
        <w:rPr>
          <w:rStyle w:val="StyleUnderline"/>
          <w:rFonts w:asciiTheme="majorHAnsi" w:hAnsiTheme="majorHAnsi" w:cstheme="majorHAnsi"/>
          <w:szCs w:val="26"/>
        </w:rPr>
        <w:t>as we have</w:t>
      </w:r>
      <w:r w:rsidRPr="00DC70A2">
        <w:rPr>
          <w:rFonts w:asciiTheme="majorHAnsi" w:hAnsiTheme="majorHAnsi" w:cstheme="majorHAnsi"/>
          <w:sz w:val="14"/>
          <w:szCs w:val="26"/>
        </w:rPr>
        <w:t xml:space="preserve"> progressed </w:t>
      </w:r>
      <w:r w:rsidRPr="00DC70A2">
        <w:rPr>
          <w:rStyle w:val="StyleUnderline"/>
          <w:rFonts w:asciiTheme="majorHAnsi" w:hAnsiTheme="majorHAnsi" w:cstheme="majorHAnsi"/>
          <w:szCs w:val="26"/>
        </w:rPr>
        <w:t>in the past.</w:t>
      </w:r>
      <w:r w:rsidRPr="00DC70A2">
        <w:rPr>
          <w:rFonts w:asciiTheme="majorHAnsi" w:hAnsiTheme="majorHAnsi" w:cstheme="majorHAnsi"/>
          <w:sz w:val="14"/>
          <w:szCs w:val="26"/>
        </w:rPr>
        <w:t xml:space="preserve"> </w:t>
      </w:r>
      <w:proofErr w:type="gramStart"/>
      <w:r w:rsidRPr="00DC70A2">
        <w:rPr>
          <w:rFonts w:asciiTheme="majorHAnsi" w:hAnsiTheme="majorHAnsi" w:cstheme="majorHAnsi"/>
          <w:sz w:val="14"/>
          <w:szCs w:val="26"/>
        </w:rPr>
        <w:t>So</w:t>
      </w:r>
      <w:proofErr w:type="gramEnd"/>
      <w:r w:rsidRPr="00DC70A2">
        <w:rPr>
          <w:rFonts w:asciiTheme="majorHAnsi" w:hAnsiTheme="majorHAnsi" w:cstheme="majorHAnsi"/>
          <w:sz w:val="14"/>
          <w:szCs w:val="26"/>
        </w:rPr>
        <w:t xml:space="preserve"> we should expect that </w:t>
      </w:r>
      <w:r w:rsidRPr="00DC70A2">
        <w:rPr>
          <w:rStyle w:val="StyleUnderline"/>
          <w:rFonts w:asciiTheme="majorHAnsi" w:hAnsiTheme="majorHAnsi" w:cstheme="majorHAnsi"/>
          <w:szCs w:val="26"/>
          <w:highlight w:val="green"/>
        </w:rPr>
        <w:t xml:space="preserve">in </w:t>
      </w:r>
      <w:r w:rsidRPr="00DC70A2">
        <w:rPr>
          <w:rStyle w:val="StyleUnderline"/>
          <w:rFonts w:asciiTheme="majorHAnsi" w:hAnsiTheme="majorHAnsi" w:cstheme="majorHAnsi"/>
          <w:szCs w:val="26"/>
        </w:rPr>
        <w:t xml:space="preserve">a few centuries’ </w:t>
      </w:r>
      <w:r w:rsidRPr="00DC70A2">
        <w:rPr>
          <w:rStyle w:val="StyleUnderline"/>
          <w:rFonts w:asciiTheme="majorHAnsi" w:hAnsiTheme="majorHAnsi" w:cstheme="majorHAnsi"/>
          <w:szCs w:val="26"/>
          <w:highlight w:val="green"/>
        </w:rPr>
        <w:t xml:space="preserve">time we </w:t>
      </w:r>
      <w:r w:rsidRPr="00DC70A2">
        <w:rPr>
          <w:rStyle w:val="StyleUnderline"/>
          <w:rFonts w:asciiTheme="majorHAnsi" w:hAnsiTheme="majorHAnsi" w:cstheme="majorHAnsi"/>
          <w:szCs w:val="26"/>
        </w:rPr>
        <w:t xml:space="preserve">will </w:t>
      </w:r>
      <w:r w:rsidRPr="00DC70A2">
        <w:rPr>
          <w:rStyle w:val="StyleUnderline"/>
          <w:rFonts w:asciiTheme="majorHAnsi" w:hAnsiTheme="majorHAnsi" w:cstheme="majorHAnsi"/>
          <w:szCs w:val="26"/>
          <w:highlight w:val="green"/>
        </w:rPr>
        <w:t>have better ev</w:t>
      </w:r>
      <w:r w:rsidRPr="00DC70A2">
        <w:rPr>
          <w:rStyle w:val="StyleUnderline"/>
          <w:rFonts w:asciiTheme="majorHAnsi" w:hAnsiTheme="majorHAnsi" w:cstheme="majorHAnsi"/>
          <w:szCs w:val="26"/>
        </w:rPr>
        <w:t xml:space="preserve">idence </w:t>
      </w:r>
      <w:r w:rsidRPr="00DC70A2">
        <w:rPr>
          <w:rStyle w:val="StyleUnderline"/>
          <w:rFonts w:asciiTheme="majorHAnsi" w:hAnsiTheme="majorHAnsi" w:cstheme="majorHAnsi"/>
          <w:szCs w:val="26"/>
          <w:highlight w:val="green"/>
        </w:rPr>
        <w:t>about how to evaluate</w:t>
      </w:r>
      <w:r w:rsidRPr="00DC70A2">
        <w:rPr>
          <w:rFonts w:asciiTheme="majorHAnsi" w:hAnsiTheme="majorHAnsi" w:cstheme="majorHAnsi"/>
          <w:sz w:val="14"/>
          <w:szCs w:val="26"/>
        </w:rPr>
        <w:t xml:space="preserve"> human </w:t>
      </w:r>
      <w:r w:rsidRPr="00DC70A2">
        <w:rPr>
          <w:rStyle w:val="StyleUnderline"/>
          <w:rFonts w:asciiTheme="majorHAnsi" w:hAnsiTheme="majorHAnsi" w:cstheme="majorHAnsi"/>
          <w:szCs w:val="26"/>
          <w:highlight w:val="green"/>
        </w:rPr>
        <w:t>extinction</w:t>
      </w:r>
      <w:r w:rsidRPr="00DC70A2">
        <w:rPr>
          <w:rFonts w:asciiTheme="majorHAnsi" w:hAnsiTheme="majorHAnsi" w:cstheme="majorHAnsi"/>
          <w:sz w:val="14"/>
          <w:szCs w:val="26"/>
        </w:rPr>
        <w:t xml:space="preserve"> than we currently have. Given these three factors, it would be better to prevent the near-term extinction of </w:t>
      </w:r>
      <w:proofErr w:type="gramStart"/>
      <w:r w:rsidRPr="00DC70A2">
        <w:rPr>
          <w:rFonts w:asciiTheme="majorHAnsi" w:hAnsiTheme="majorHAnsi" w:cstheme="majorHAnsi"/>
          <w:sz w:val="14"/>
          <w:szCs w:val="26"/>
        </w:rPr>
        <w:t>the human race</w:t>
      </w:r>
      <w:proofErr w:type="gramEnd"/>
      <w:r w:rsidRPr="00DC70A2">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C70A2">
        <w:rPr>
          <w:rStyle w:val="StyleUnderline"/>
          <w:rFonts w:asciiTheme="majorHAnsi" w:hAnsiTheme="majorHAnsi" w:cstheme="majorHAnsi"/>
          <w:szCs w:val="26"/>
        </w:rPr>
        <w:t>Suppose that we have</w:t>
      </w:r>
      <w:r w:rsidRPr="00DC70A2">
        <w:rPr>
          <w:rFonts w:asciiTheme="majorHAnsi" w:hAnsiTheme="majorHAnsi" w:cstheme="majorHAnsi"/>
          <w:sz w:val="14"/>
          <w:szCs w:val="26"/>
        </w:rPr>
        <w:t xml:space="preserve"> 0.8 credence that it is a bad thing to produce new people, and </w:t>
      </w:r>
      <w:r w:rsidRPr="00DC70A2">
        <w:rPr>
          <w:rStyle w:val="StyleUnderline"/>
          <w:rFonts w:asciiTheme="majorHAnsi" w:hAnsiTheme="majorHAnsi" w:cstheme="majorHAnsi"/>
          <w:szCs w:val="26"/>
        </w:rPr>
        <w:t>0.2</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certain that it’s a good thing to produce new people</w:t>
      </w:r>
      <w:r w:rsidRPr="00DC70A2">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C70A2">
        <w:rPr>
          <w:rFonts w:asciiTheme="majorHAnsi" w:hAnsiTheme="majorHAnsi" w:cstheme="majorHAnsi"/>
          <w:sz w:val="14"/>
          <w:szCs w:val="26"/>
        </w:rPr>
        <w:t>future, if</w:t>
      </w:r>
      <w:proofErr w:type="gramEnd"/>
      <w:r w:rsidRPr="00DC70A2">
        <w:rPr>
          <w:rFonts w:asciiTheme="majorHAnsi" w:hAnsiTheme="majorHAnsi" w:cstheme="majorHAnsi"/>
          <w:sz w:val="14"/>
          <w:szCs w:val="26"/>
        </w:rPr>
        <w:t xml:space="preserve"> we avoid near-term human extinction. Given our stipulated credences, the expected benefit of letting the human race go extinct now would be (.8-.</w:t>
      </w:r>
      <w:proofErr w:type="gramStart"/>
      <w:r w:rsidRPr="00DC70A2">
        <w:rPr>
          <w:rFonts w:asciiTheme="majorHAnsi" w:hAnsiTheme="majorHAnsi" w:cstheme="majorHAnsi"/>
          <w:sz w:val="14"/>
          <w:szCs w:val="26"/>
        </w:rPr>
        <w:t>2)×</w:t>
      </w:r>
      <w:proofErr w:type="gramEnd"/>
      <w:r w:rsidRPr="00DC70A2">
        <w:rPr>
          <w:rFonts w:asciiTheme="majorHAnsi" w:hAnsiTheme="majorHAnsi" w:cstheme="majorHAnsi"/>
          <w:sz w:val="14"/>
          <w:szCs w:val="26"/>
        </w:rPr>
        <w:t>(2×10^14) = 1.2×(10^14). Suppose that,</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if we</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 xml:space="preserve">let </w:t>
      </w:r>
      <w:proofErr w:type="gramStart"/>
      <w:r w:rsidRPr="00DC70A2">
        <w:rPr>
          <w:rFonts w:asciiTheme="majorHAnsi" w:hAnsiTheme="majorHAnsi" w:cstheme="majorHAnsi"/>
          <w:sz w:val="14"/>
          <w:szCs w:val="26"/>
        </w:rPr>
        <w:t>the human race</w:t>
      </w:r>
      <w:proofErr w:type="gramEnd"/>
      <w:r w:rsidRPr="00DC70A2">
        <w:rPr>
          <w:rFonts w:asciiTheme="majorHAnsi" w:hAnsiTheme="majorHAnsi" w:cstheme="majorHAnsi"/>
          <w:sz w:val="14"/>
          <w:szCs w:val="26"/>
        </w:rPr>
        <w:t xml:space="preserve"> continue and</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did research</w:t>
      </w:r>
      <w:r w:rsidRPr="00DC70A2">
        <w:rPr>
          <w:rStyle w:val="StyleUnderline"/>
          <w:rFonts w:asciiTheme="majorHAnsi" w:hAnsiTheme="majorHAnsi" w:cstheme="majorHAnsi"/>
          <w:szCs w:val="26"/>
        </w:rPr>
        <w:t xml:space="preserve"> for 300 years, </w:t>
      </w:r>
      <w:r w:rsidRPr="00DC70A2">
        <w:rPr>
          <w:rStyle w:val="StyleUnderline"/>
          <w:rFonts w:asciiTheme="majorHAnsi" w:hAnsiTheme="majorHAnsi" w:cstheme="majorHAnsi"/>
          <w:szCs w:val="26"/>
          <w:highlight w:val="green"/>
        </w:rPr>
        <w:t xml:space="preserve">we would know </w:t>
      </w:r>
      <w:r w:rsidRPr="00DC70A2">
        <w:rPr>
          <w:rStyle w:val="StyleUnderline"/>
          <w:rFonts w:asciiTheme="majorHAnsi" w:hAnsiTheme="majorHAnsi" w:cstheme="majorHAnsi"/>
          <w:szCs w:val="26"/>
        </w:rPr>
        <w:t xml:space="preserve">for certain </w:t>
      </w:r>
      <w:r w:rsidRPr="00DC70A2">
        <w:rPr>
          <w:rStyle w:val="StyleUnderline"/>
          <w:rFonts w:asciiTheme="majorHAnsi" w:hAnsiTheme="majorHAnsi" w:cstheme="majorHAnsi"/>
          <w:szCs w:val="26"/>
          <w:highlight w:val="green"/>
        </w:rPr>
        <w:t xml:space="preserve">whether </w:t>
      </w:r>
      <w:r w:rsidRPr="00DC70A2">
        <w:rPr>
          <w:rStyle w:val="StyleUnderline"/>
          <w:rFonts w:asciiTheme="majorHAnsi" w:hAnsiTheme="majorHAnsi" w:cstheme="majorHAnsi"/>
          <w:szCs w:val="26"/>
        </w:rPr>
        <w:t xml:space="preserve">or not additional </w:t>
      </w:r>
      <w:r w:rsidRPr="00DC70A2">
        <w:rPr>
          <w:rStyle w:val="StyleUnderline"/>
          <w:rFonts w:asciiTheme="majorHAnsi" w:hAnsiTheme="majorHAnsi" w:cstheme="majorHAnsi"/>
          <w:szCs w:val="26"/>
          <w:highlight w:val="green"/>
        </w:rPr>
        <w:t>people</w:t>
      </w:r>
      <w:r w:rsidRPr="00DC70A2">
        <w:rPr>
          <w:rStyle w:val="StyleUnderline"/>
          <w:rFonts w:asciiTheme="majorHAnsi" w:hAnsiTheme="majorHAnsi" w:cstheme="majorHAnsi"/>
          <w:szCs w:val="26"/>
        </w:rPr>
        <w:t xml:space="preserve"> are of </w:t>
      </w:r>
      <w:r w:rsidRPr="00DC70A2">
        <w:rPr>
          <w:rStyle w:val="StyleUnderline"/>
          <w:rFonts w:asciiTheme="majorHAnsi" w:hAnsiTheme="majorHAnsi" w:cstheme="majorHAnsi"/>
          <w:szCs w:val="26"/>
          <w:highlight w:val="green"/>
        </w:rPr>
        <w:t>positive</w:t>
      </w:r>
      <w:r w:rsidRPr="00DC70A2">
        <w:rPr>
          <w:rFonts w:asciiTheme="majorHAnsi" w:hAnsiTheme="majorHAnsi" w:cstheme="majorHAnsi"/>
          <w:sz w:val="14"/>
          <w:szCs w:val="26"/>
        </w:rPr>
        <w:t xml:space="preserve"> or negative </w:t>
      </w:r>
      <w:r w:rsidRPr="00DC70A2">
        <w:rPr>
          <w:rStyle w:val="StyleUnderline"/>
          <w:rFonts w:asciiTheme="majorHAnsi" w:hAnsiTheme="majorHAnsi" w:cstheme="majorHAnsi"/>
          <w:szCs w:val="26"/>
        </w:rPr>
        <w:t>value</w:t>
      </w:r>
      <w:r w:rsidRPr="00DC70A2">
        <w:rPr>
          <w:rFonts w:asciiTheme="majorHAnsi" w:hAnsiTheme="majorHAnsi" w:cstheme="majorHAnsi"/>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DC70A2">
        <w:rPr>
          <w:rFonts w:asciiTheme="majorHAnsi" w:hAnsiTheme="majorHAnsi" w:cstheme="majorHAnsi"/>
          <w:sz w:val="14"/>
          <w:szCs w:val="26"/>
        </w:rPr>
        <w:t>×(</w:t>
      </w:r>
      <w:proofErr w:type="gramEnd"/>
      <w:r w:rsidRPr="00DC70A2">
        <w:rPr>
          <w:rFonts w:asciiTheme="majorHAnsi" w:hAnsiTheme="majorHAnsi" w:cstheme="majorHAnsi"/>
          <w:sz w:val="14"/>
          <w:szCs w:val="26"/>
        </w:rPr>
        <w:t xml:space="preserve">10^10) (because of the delay of letting the human race go extinct), the expected value of which is 2.4×(10^10). But </w:t>
      </w:r>
      <w:r w:rsidRPr="00DC70A2">
        <w:rPr>
          <w:rStyle w:val="StyleUnderline"/>
          <w:rFonts w:asciiTheme="majorHAnsi" w:hAnsiTheme="majorHAnsi" w:cstheme="majorHAnsi"/>
          <w:szCs w:val="26"/>
        </w:rPr>
        <w:t>there’s</w:t>
      </w:r>
      <w:r w:rsidRPr="00DC70A2">
        <w:rPr>
          <w:rFonts w:asciiTheme="majorHAnsi" w:hAnsiTheme="majorHAnsi" w:cstheme="majorHAnsi"/>
          <w:sz w:val="14"/>
          <w:szCs w:val="26"/>
        </w:rPr>
        <w:t xml:space="preserve"> also </w:t>
      </w:r>
      <w:r w:rsidRPr="00DC70A2">
        <w:rPr>
          <w:rStyle w:val="StyleUnderline"/>
          <w:rFonts w:asciiTheme="majorHAnsi" w:hAnsiTheme="majorHAnsi" w:cstheme="majorHAnsi"/>
          <w:szCs w:val="26"/>
        </w:rPr>
        <w:t>a 20% chance of a gain of 2</w:t>
      </w:r>
      <w:proofErr w:type="gramStart"/>
      <w:r w:rsidRPr="00DC70A2">
        <w:rPr>
          <w:rStyle w:val="StyleUnderline"/>
          <w:rFonts w:asciiTheme="majorHAnsi" w:hAnsiTheme="majorHAnsi" w:cstheme="majorHAnsi"/>
          <w:szCs w:val="26"/>
        </w:rPr>
        <w:t>×(</w:t>
      </w:r>
      <w:proofErr w:type="gramEnd"/>
      <w:r w:rsidRPr="00DC70A2">
        <w:rPr>
          <w:rStyle w:val="StyleUnderline"/>
          <w:rFonts w:asciiTheme="majorHAnsi" w:hAnsiTheme="majorHAnsi" w:cstheme="majorHAnsi"/>
          <w:szCs w:val="26"/>
        </w:rPr>
        <w:t>10^14),</w:t>
      </w:r>
      <w:r w:rsidRPr="00DC70A2">
        <w:rPr>
          <w:rFonts w:asciiTheme="majorHAnsi" w:hAnsiTheme="majorHAnsi" w:cstheme="majorHAnsi"/>
          <w:sz w:val="14"/>
          <w:szCs w:val="26"/>
        </w:rPr>
        <w:t xml:space="preserve"> </w:t>
      </w:r>
      <w:r w:rsidRPr="00DC70A2">
        <w:rPr>
          <w:rStyle w:val="StyleUnderline"/>
          <w:rFonts w:asciiTheme="majorHAnsi" w:hAnsiTheme="majorHAnsi" w:cstheme="majorHAnsi"/>
          <w:szCs w:val="26"/>
        </w:rPr>
        <w:t>the expected value of which is 4×(10^13).</w:t>
      </w:r>
      <w:r w:rsidRPr="00DC70A2">
        <w:rPr>
          <w:rFonts w:asciiTheme="majorHAnsi" w:hAnsiTheme="majorHAnsi" w:cstheme="majorHAnsi"/>
          <w:sz w:val="14"/>
          <w:szCs w:val="26"/>
        </w:rPr>
        <w:t xml:space="preserve"> That is, </w:t>
      </w:r>
      <w:r w:rsidRPr="00DC70A2">
        <w:rPr>
          <w:rStyle w:val="StyleUnderline"/>
          <w:rFonts w:asciiTheme="majorHAnsi" w:hAnsiTheme="majorHAnsi" w:cstheme="majorHAnsi"/>
          <w:szCs w:val="26"/>
        </w:rPr>
        <w:t xml:space="preserve">in expected value terms, </w:t>
      </w:r>
      <w:r w:rsidRPr="00DC70A2">
        <w:rPr>
          <w:rStyle w:val="StyleUnderline"/>
          <w:rFonts w:asciiTheme="majorHAnsi" w:hAnsiTheme="majorHAnsi" w:cstheme="majorHAnsi"/>
          <w:szCs w:val="26"/>
          <w:highlight w:val="green"/>
        </w:rPr>
        <w:t>the cost of waiting</w:t>
      </w:r>
      <w:r w:rsidRPr="00DC70A2">
        <w:rPr>
          <w:rStyle w:val="StyleUnderline"/>
          <w:rFonts w:asciiTheme="majorHAnsi" w:hAnsiTheme="majorHAnsi" w:cstheme="majorHAnsi"/>
          <w:szCs w:val="26"/>
        </w:rPr>
        <w:t xml:space="preserve"> </w:t>
      </w:r>
      <w:r w:rsidRPr="00DC70A2">
        <w:rPr>
          <w:rFonts w:asciiTheme="majorHAnsi" w:hAnsiTheme="majorHAnsi" w:cstheme="majorHAnsi"/>
          <w:sz w:val="14"/>
          <w:szCs w:val="26"/>
        </w:rPr>
        <w:t>for a few hundred years</w:t>
      </w:r>
      <w:r w:rsidRPr="00DC70A2">
        <w:rPr>
          <w:rStyle w:val="StyleUnderline"/>
          <w:rFonts w:asciiTheme="majorHAnsi" w:hAnsiTheme="majorHAnsi" w:cstheme="majorHAnsi"/>
          <w:szCs w:val="26"/>
        </w:rPr>
        <w:t xml:space="preserve"> </w:t>
      </w:r>
      <w:r w:rsidRPr="00DC70A2">
        <w:rPr>
          <w:rStyle w:val="StyleUnderline"/>
          <w:rFonts w:asciiTheme="majorHAnsi" w:hAnsiTheme="majorHAnsi" w:cstheme="majorHAnsi"/>
          <w:szCs w:val="26"/>
          <w:highlight w:val="green"/>
        </w:rPr>
        <w:t xml:space="preserve">is </w:t>
      </w:r>
      <w:r w:rsidRPr="00DC70A2">
        <w:rPr>
          <w:rStyle w:val="StyleUnderline"/>
          <w:rFonts w:asciiTheme="majorHAnsi" w:hAnsiTheme="majorHAnsi" w:cstheme="majorHAnsi"/>
          <w:szCs w:val="26"/>
        </w:rPr>
        <w:t xml:space="preserve">vanishingly </w:t>
      </w:r>
      <w:r w:rsidRPr="00DC70A2">
        <w:rPr>
          <w:rStyle w:val="StyleUnderline"/>
          <w:rFonts w:asciiTheme="majorHAnsi" w:hAnsiTheme="majorHAnsi" w:cstheme="majorHAnsi"/>
          <w:szCs w:val="26"/>
          <w:highlight w:val="green"/>
        </w:rPr>
        <w:t xml:space="preserve">small </w:t>
      </w:r>
      <w:r w:rsidRPr="00DC70A2">
        <w:rPr>
          <w:rStyle w:val="StyleUnderline"/>
          <w:rFonts w:asciiTheme="majorHAnsi" w:hAnsiTheme="majorHAnsi" w:cstheme="majorHAnsi"/>
          <w:szCs w:val="26"/>
        </w:rPr>
        <w:t xml:space="preserve">compared with </w:t>
      </w:r>
      <w:r w:rsidRPr="00DC70A2">
        <w:rPr>
          <w:rFonts w:asciiTheme="majorHAnsi" w:hAnsiTheme="majorHAnsi" w:cstheme="majorHAnsi"/>
          <w:sz w:val="14"/>
          <w:szCs w:val="26"/>
        </w:rPr>
        <w:t>the benefit of</w:t>
      </w:r>
      <w:r w:rsidRPr="00DC70A2">
        <w:rPr>
          <w:rStyle w:val="StyleUnderline"/>
          <w:rFonts w:asciiTheme="majorHAnsi" w:hAnsiTheme="majorHAnsi" w:cstheme="majorHAnsi"/>
          <w:szCs w:val="26"/>
        </w:rPr>
        <w:t xml:space="preserve"> keeping one’s options open </w:t>
      </w:r>
      <w:r w:rsidRPr="00DC70A2">
        <w:rPr>
          <w:rFonts w:asciiTheme="majorHAnsi" w:hAnsiTheme="majorHAnsi" w:cstheme="majorHAnsi"/>
          <w:sz w:val="14"/>
          <w:szCs w:val="26"/>
        </w:rPr>
        <w:t>while one gains new information.</w:t>
      </w:r>
    </w:p>
    <w:p w14:paraId="0BE291F7" w14:textId="77777777" w:rsidR="00B777D6" w:rsidRPr="00DC70A2" w:rsidRDefault="00B777D6" w:rsidP="00B777D6">
      <w:pPr>
        <w:pStyle w:val="Heading3"/>
        <w:rPr>
          <w:rFonts w:asciiTheme="majorHAnsi" w:hAnsiTheme="majorHAnsi" w:cstheme="majorHAnsi"/>
        </w:rPr>
      </w:pPr>
      <w:r w:rsidRPr="00DC70A2">
        <w:rPr>
          <w:rFonts w:asciiTheme="majorHAnsi" w:hAnsiTheme="majorHAnsi" w:cstheme="majorHAnsi"/>
        </w:rPr>
        <w:lastRenderedPageBreak/>
        <w:t>1AC – Plan</w:t>
      </w:r>
    </w:p>
    <w:p w14:paraId="0E066914"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Plan – The appropriation of outer space through the production of space debris by private entities is unjust.</w:t>
      </w:r>
    </w:p>
    <w:p w14:paraId="26F9EE85" w14:textId="77777777" w:rsidR="00B777D6" w:rsidRPr="00DC70A2" w:rsidRDefault="00B777D6" w:rsidP="00B777D6">
      <w:pPr>
        <w:rPr>
          <w:rFonts w:asciiTheme="majorHAnsi" w:hAnsiTheme="majorHAnsi" w:cstheme="majorHAnsi"/>
        </w:rPr>
      </w:pPr>
    </w:p>
    <w:p w14:paraId="5D403E61"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Revising the Outer Space Treaty clarifies </w:t>
      </w:r>
      <w:r w:rsidRPr="00DC70A2">
        <w:rPr>
          <w:rFonts w:asciiTheme="majorHAnsi" w:hAnsiTheme="majorHAnsi" w:cstheme="majorHAnsi"/>
          <w:u w:val="single"/>
        </w:rPr>
        <w:t>legal loopholes</w:t>
      </w:r>
      <w:r w:rsidRPr="00DC70A2">
        <w:rPr>
          <w:rFonts w:asciiTheme="majorHAnsi" w:hAnsiTheme="majorHAnsi" w:cstheme="majorHAnsi"/>
        </w:rPr>
        <w:t xml:space="preserve"> and </w:t>
      </w:r>
      <w:r w:rsidRPr="00DC70A2">
        <w:rPr>
          <w:rFonts w:asciiTheme="majorHAnsi" w:hAnsiTheme="majorHAnsi" w:cstheme="majorHAnsi"/>
          <w:u w:val="single"/>
        </w:rPr>
        <w:t>ambiguities</w:t>
      </w:r>
      <w:r w:rsidRPr="00DC70A2">
        <w:rPr>
          <w:rFonts w:asciiTheme="majorHAnsi" w:hAnsiTheme="majorHAnsi" w:cstheme="majorHAnsi"/>
        </w:rPr>
        <w:t xml:space="preserve"> in space debris.</w:t>
      </w:r>
    </w:p>
    <w:p w14:paraId="04A5F5D2" w14:textId="77777777" w:rsidR="00B777D6" w:rsidRPr="00DC70A2" w:rsidRDefault="00B777D6" w:rsidP="00B777D6">
      <w:pPr>
        <w:pStyle w:val="ListParagraph"/>
        <w:numPr>
          <w:ilvl w:val="0"/>
          <w:numId w:val="13"/>
        </w:numPr>
        <w:rPr>
          <w:rFonts w:asciiTheme="majorHAnsi" w:hAnsiTheme="majorHAnsi" w:cstheme="majorHAnsi"/>
        </w:rPr>
      </w:pPr>
      <w:r w:rsidRPr="00DC70A2">
        <w:rPr>
          <w:rFonts w:asciiTheme="majorHAnsi" w:hAnsiTheme="majorHAnsi" w:cstheme="majorHAnsi"/>
        </w:rPr>
        <w:t xml:space="preserve">Private entities: </w:t>
      </w:r>
      <w:proofErr w:type="gramStart"/>
      <w:r w:rsidRPr="00DC70A2">
        <w:rPr>
          <w:rFonts w:asciiTheme="majorHAnsi" w:hAnsiTheme="majorHAnsi" w:cstheme="majorHAnsi"/>
        </w:rPr>
        <w:t>Non-governmental</w:t>
      </w:r>
      <w:proofErr w:type="gramEnd"/>
    </w:p>
    <w:p w14:paraId="6DD41FF3" w14:textId="77777777" w:rsidR="00B777D6" w:rsidRPr="00DC70A2" w:rsidRDefault="00B777D6" w:rsidP="00B777D6">
      <w:pPr>
        <w:pStyle w:val="ListParagraph"/>
        <w:numPr>
          <w:ilvl w:val="0"/>
          <w:numId w:val="13"/>
        </w:numPr>
        <w:rPr>
          <w:rFonts w:asciiTheme="majorHAnsi" w:hAnsiTheme="majorHAnsi" w:cstheme="majorHAnsi"/>
        </w:rPr>
      </w:pPr>
      <w:r w:rsidRPr="00DC70A2">
        <w:rPr>
          <w:rFonts w:asciiTheme="majorHAnsi" w:hAnsiTheme="majorHAnsi" w:cstheme="majorHAnsi"/>
        </w:rPr>
        <w:t>Space debris: Non-functional Space Objects</w:t>
      </w:r>
    </w:p>
    <w:p w14:paraId="7DDAA2FC"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Shah 20</w:t>
      </w:r>
      <w:r w:rsidRPr="00DC70A2">
        <w:rPr>
          <w:rFonts w:asciiTheme="majorHAnsi" w:hAnsiTheme="majorHAnsi" w:cstheme="majorHAnsi"/>
        </w:rPr>
        <w:t xml:space="preserve">. Sachin Shah is a write for Cornell Undergraduate Law and Society Review. 8/30/20 [CORNELL UNDERGRADUATE LAW &amp; SOCIETY REVIEW “The International Legal Regulation of Space Debris,” </w:t>
      </w:r>
      <w:hyperlink r:id="rId12" w:history="1">
        <w:r w:rsidRPr="00DC70A2">
          <w:rPr>
            <w:rStyle w:val="Hyperlink"/>
            <w:rFonts w:asciiTheme="majorHAnsi" w:hAnsiTheme="majorHAnsi" w:cstheme="majorHAnsi"/>
          </w:rPr>
          <w:t>https://www.culsr.org/articles/the-international-legal-regulation-of-space-debris</w:t>
        </w:r>
      </w:hyperlink>
      <w:r w:rsidRPr="00DC70A2">
        <w:rPr>
          <w:rFonts w:asciiTheme="majorHAnsi" w:hAnsiTheme="majorHAnsi" w:cstheme="majorHAnsi"/>
        </w:rPr>
        <w:t>] Justin</w:t>
      </w:r>
    </w:p>
    <w:p w14:paraId="47ABAB8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C70A2">
        <w:rPr>
          <w:rFonts w:asciiTheme="majorHAnsi" w:hAnsiTheme="majorHAnsi" w:cstheme="majorHAnsi"/>
          <w:u w:val="single"/>
        </w:rPr>
        <w:t xml:space="preserve">marked </w:t>
      </w:r>
      <w:r w:rsidRPr="00DC70A2">
        <w:rPr>
          <w:rStyle w:val="Emphasis"/>
          <w:rFonts w:asciiTheme="majorHAnsi" w:hAnsiTheme="majorHAnsi" w:cstheme="majorHAnsi"/>
        </w:rPr>
        <w:t>lack of specificity</w:t>
      </w:r>
      <w:r w:rsidRPr="00DC70A2">
        <w:rPr>
          <w:rFonts w:asciiTheme="majorHAnsi" w:hAnsiTheme="majorHAnsi" w:cstheme="majorHAnsi"/>
          <w:u w:val="single"/>
        </w:rPr>
        <w:t xml:space="preserve"> in the writing of these laws</w:t>
      </w:r>
      <w:r w:rsidRPr="00DC70A2">
        <w:rPr>
          <w:rFonts w:asciiTheme="majorHAnsi" w:hAnsiTheme="majorHAnsi" w:cstheme="majorHAnsi"/>
          <w:sz w:val="14"/>
        </w:rPr>
        <w:t xml:space="preserve">. [7] This </w:t>
      </w:r>
      <w:r w:rsidRPr="00DC70A2">
        <w:rPr>
          <w:rFonts w:asciiTheme="majorHAnsi" w:hAnsiTheme="majorHAnsi" w:cstheme="majorHAnsi"/>
          <w:u w:val="single"/>
        </w:rPr>
        <w:t xml:space="preserve">lack of </w:t>
      </w:r>
      <w:r w:rsidRPr="00DC70A2">
        <w:rPr>
          <w:rStyle w:val="Emphasis"/>
          <w:rFonts w:asciiTheme="majorHAnsi" w:hAnsiTheme="majorHAnsi" w:cstheme="majorHAnsi"/>
        </w:rPr>
        <w:t>specificity</w:t>
      </w:r>
      <w:r w:rsidRPr="00DC70A2">
        <w:rPr>
          <w:rFonts w:asciiTheme="majorHAnsi" w:hAnsiTheme="majorHAnsi" w:cstheme="majorHAnsi"/>
          <w:u w:val="single"/>
        </w:rPr>
        <w:t xml:space="preserve"> highlights another </w:t>
      </w:r>
      <w:r w:rsidRPr="00DC70A2">
        <w:rPr>
          <w:rStyle w:val="Emphasis"/>
          <w:rFonts w:asciiTheme="majorHAnsi" w:hAnsiTheme="majorHAnsi" w:cstheme="majorHAnsi"/>
        </w:rPr>
        <w:t>issue</w:t>
      </w:r>
      <w:r w:rsidRPr="00DC70A2">
        <w:rPr>
          <w:rFonts w:asciiTheme="majorHAnsi" w:hAnsiTheme="majorHAnsi" w:cstheme="majorHAnsi"/>
          <w:u w:val="single"/>
        </w:rPr>
        <w:t xml:space="preserve">: the imprecise language of the Treaty leaves </w:t>
      </w:r>
      <w:proofErr w:type="gramStart"/>
      <w:r w:rsidRPr="00DC70A2">
        <w:rPr>
          <w:rStyle w:val="Emphasis"/>
          <w:rFonts w:asciiTheme="majorHAnsi" w:hAnsiTheme="majorHAnsi" w:cstheme="majorHAnsi"/>
        </w:rPr>
        <w:t>unclear</w:t>
      </w:r>
      <w:proofErr w:type="gramEnd"/>
      <w:r w:rsidRPr="00DC70A2">
        <w:rPr>
          <w:rStyle w:val="Emphasis"/>
          <w:rFonts w:asciiTheme="majorHAnsi" w:hAnsiTheme="majorHAnsi" w:cstheme="majorHAnsi"/>
        </w:rPr>
        <w:t xml:space="preserve"> the definition of space debris,</w:t>
      </w:r>
      <w:r w:rsidRPr="00DC70A2">
        <w:rPr>
          <w:rFonts w:asciiTheme="majorHAnsi" w:hAnsiTheme="majorHAnsi" w:cstheme="majorHAnsi"/>
          <w:sz w:val="14"/>
        </w:rPr>
        <w:t xml:space="preserve"> which leaves the regulation open to interpretation. Rather than </w:t>
      </w:r>
      <w:r w:rsidRPr="00DC70A2">
        <w:rPr>
          <w:rFonts w:asciiTheme="majorHAnsi" w:hAnsiTheme="majorHAnsi" w:cstheme="majorHAnsi"/>
          <w:u w:val="single"/>
        </w:rPr>
        <w:t xml:space="preserve">agree with most scholars that </w:t>
      </w:r>
      <w:r w:rsidRPr="00DC70A2">
        <w:rPr>
          <w:rFonts w:asciiTheme="majorHAnsi" w:hAnsiTheme="majorHAnsi" w:cstheme="majorHAnsi"/>
          <w:highlight w:val="green"/>
          <w:u w:val="single"/>
        </w:rPr>
        <w:t xml:space="preserve">space debris </w:t>
      </w:r>
      <w:r w:rsidRPr="00DC70A2">
        <w:rPr>
          <w:rStyle w:val="Emphasis"/>
          <w:rFonts w:asciiTheme="majorHAnsi" w:hAnsiTheme="majorHAnsi" w:cstheme="majorHAnsi"/>
          <w:highlight w:val="green"/>
        </w:rPr>
        <w:t>constitute “space objects,”</w:t>
      </w:r>
      <w:r w:rsidRPr="00DC70A2">
        <w:rPr>
          <w:rFonts w:asciiTheme="majorHAnsi" w:hAnsiTheme="majorHAnsi" w:cstheme="majorHAnsi"/>
          <w:sz w:val="14"/>
        </w:rPr>
        <w:t xml:space="preserve"> scholar Chelsea Muñoz-Patchen uses the UN Space Debris Mitigation Guidelines’ definition of space debris along </w:t>
      </w:r>
      <w:r w:rsidRPr="00DC70A2">
        <w:rPr>
          <w:rStyle w:val="Emphasis"/>
          <w:rFonts w:asciiTheme="majorHAnsi" w:hAnsiTheme="majorHAnsi" w:cstheme="majorHAnsi"/>
        </w:rPr>
        <w:t xml:space="preserve">with the fact that space debris is </w:t>
      </w:r>
      <w:r w:rsidRPr="00DC70A2">
        <w:rPr>
          <w:rStyle w:val="Emphasis"/>
          <w:rFonts w:asciiTheme="majorHAnsi" w:hAnsiTheme="majorHAnsi" w:cstheme="majorHAnsi"/>
          <w:highlight w:val="green"/>
        </w:rPr>
        <w:t>non-functional</w:t>
      </w:r>
      <w:r w:rsidRPr="00DC70A2">
        <w:rPr>
          <w:rFonts w:asciiTheme="majorHAnsi" w:hAnsiTheme="majorHAnsi" w:cstheme="majorHAnsi"/>
          <w:sz w:val="14"/>
        </w:rPr>
        <w:t xml:space="preserve"> and its ownership often untraceable in order to argue that space debris should be classified as “abandoned property” instead. [8] Furthermore, </w:t>
      </w:r>
      <w:r w:rsidRPr="00DC70A2">
        <w:rPr>
          <w:rFonts w:asciiTheme="majorHAnsi" w:hAnsiTheme="majorHAnsi" w:cstheme="majorHAnsi"/>
          <w:highlight w:val="green"/>
          <w:u w:val="single"/>
        </w:rPr>
        <w:t>non-governmental</w:t>
      </w:r>
      <w:r w:rsidRPr="00DC70A2">
        <w:rPr>
          <w:rFonts w:asciiTheme="majorHAnsi" w:hAnsiTheme="majorHAnsi" w:cstheme="majorHAnsi"/>
          <w:u w:val="single"/>
        </w:rPr>
        <w:t xml:space="preserve"> private </w:t>
      </w:r>
      <w:r w:rsidRPr="00DC70A2">
        <w:rPr>
          <w:rFonts w:asciiTheme="majorHAnsi" w:hAnsiTheme="majorHAnsi" w:cstheme="majorHAnsi"/>
          <w:highlight w:val="green"/>
          <w:u w:val="single"/>
        </w:rPr>
        <w:t>enterprises</w:t>
      </w:r>
      <w:r w:rsidRPr="00DC70A2">
        <w:rPr>
          <w:rFonts w:asciiTheme="majorHAnsi" w:hAnsiTheme="majorHAnsi" w:cstheme="majorHAnsi"/>
          <w:u w:val="single"/>
        </w:rPr>
        <w:t xml:space="preserve"> may be </w:t>
      </w:r>
      <w:r w:rsidRPr="00DC70A2">
        <w:rPr>
          <w:rStyle w:val="Emphasis"/>
          <w:rFonts w:asciiTheme="majorHAnsi" w:hAnsiTheme="majorHAnsi" w:cstheme="majorHAnsi"/>
        </w:rPr>
        <w:t xml:space="preserve">inclined to legally </w:t>
      </w:r>
      <w:r w:rsidRPr="00DC70A2">
        <w:rPr>
          <w:rStyle w:val="Emphasis"/>
          <w:rFonts w:asciiTheme="majorHAnsi" w:hAnsiTheme="majorHAnsi" w:cstheme="majorHAnsi"/>
          <w:highlight w:val="green"/>
        </w:rPr>
        <w:t>define space debris</w:t>
      </w:r>
      <w:r w:rsidRPr="00DC70A2">
        <w:rPr>
          <w:rFonts w:asciiTheme="majorHAnsi" w:hAnsiTheme="majorHAnsi" w:cstheme="majorHAnsi"/>
          <w:u w:val="single"/>
        </w:rPr>
        <w:t xml:space="preserve"> as something other than “space objects” </w:t>
      </w:r>
      <w:proofErr w:type="gramStart"/>
      <w:r w:rsidRPr="00DC70A2">
        <w:rPr>
          <w:rFonts w:asciiTheme="majorHAnsi" w:hAnsiTheme="majorHAnsi" w:cstheme="majorHAnsi"/>
          <w:u w:val="single"/>
        </w:rPr>
        <w:t xml:space="preserve">in order </w:t>
      </w:r>
      <w:r w:rsidRPr="00DC70A2">
        <w:rPr>
          <w:rFonts w:asciiTheme="majorHAnsi" w:hAnsiTheme="majorHAnsi" w:cstheme="majorHAnsi"/>
          <w:highlight w:val="green"/>
          <w:u w:val="single"/>
        </w:rPr>
        <w:t>to</w:t>
      </w:r>
      <w:proofErr w:type="gramEnd"/>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avoid</w:t>
      </w:r>
      <w:r w:rsidRPr="00DC70A2">
        <w:rPr>
          <w:rStyle w:val="Emphasis"/>
          <w:rFonts w:asciiTheme="majorHAnsi" w:hAnsiTheme="majorHAnsi" w:cstheme="majorHAnsi"/>
        </w:rPr>
        <w:t xml:space="preserve"> the Outer Space Treaty’s aforementioned financial </w:t>
      </w:r>
      <w:r w:rsidRPr="00DC70A2">
        <w:rPr>
          <w:rStyle w:val="Emphasis"/>
          <w:rFonts w:asciiTheme="majorHAnsi" w:hAnsiTheme="majorHAnsi" w:cstheme="majorHAnsi"/>
          <w:highlight w:val="green"/>
        </w:rPr>
        <w:t>penalties</w:t>
      </w:r>
      <w:r w:rsidRPr="00DC70A2">
        <w:rPr>
          <w:rFonts w:asciiTheme="majorHAnsi" w:hAnsiTheme="majorHAnsi" w:cstheme="majorHAnsi"/>
          <w:sz w:val="14"/>
        </w:rPr>
        <w:t xml:space="preserve">, as will be explained below. </w:t>
      </w:r>
      <w:r w:rsidRPr="00DC70A2">
        <w:rPr>
          <w:rFonts w:asciiTheme="majorHAnsi" w:hAnsiTheme="majorHAnsi" w:cstheme="majorHAnsi"/>
          <w:u w:val="single"/>
        </w:rPr>
        <w:t xml:space="preserve">The Outer Space Treaty also does not account for the fact that the space debris problem, especially as of late, has been becoming </w:t>
      </w:r>
      <w:r w:rsidRPr="00DC70A2">
        <w:rPr>
          <w:rStyle w:val="Emphasis"/>
          <w:rFonts w:asciiTheme="majorHAnsi" w:hAnsiTheme="majorHAnsi" w:cstheme="majorHAnsi"/>
        </w:rPr>
        <w:t>worse over time</w:t>
      </w:r>
      <w:r w:rsidRPr="00DC70A2">
        <w:rPr>
          <w:rFonts w:asciiTheme="majorHAnsi" w:hAnsiTheme="majorHAnsi" w:cstheme="majorHAnsi"/>
          <w:u w:val="single"/>
        </w:rPr>
        <w:t>. As collisions between debris and satellites continue to occur, more debris is strewn across Earth’s orbit</w:t>
      </w:r>
      <w:r w:rsidRPr="00DC70A2">
        <w:rPr>
          <w:rFonts w:asciiTheme="majorHAnsi" w:hAnsiTheme="majorHAnsi" w:cstheme="majorHAnsi"/>
          <w:sz w:val="14"/>
        </w:rPr>
        <w:t xml:space="preserve">, </w:t>
      </w:r>
      <w:r w:rsidRPr="00DC70A2">
        <w:rPr>
          <w:rStyle w:val="Emphasis"/>
          <w:rFonts w:asciiTheme="majorHAnsi" w:hAnsiTheme="majorHAnsi" w:cstheme="majorHAnsi"/>
        </w:rPr>
        <w:t>endangering future spacecraft from safely orbiting Earth, supporting the theory of the Kessler Syndrome</w:t>
      </w:r>
      <w:r w:rsidRPr="00DC70A2">
        <w:rPr>
          <w:rFonts w:asciiTheme="majorHAnsi" w:hAnsiTheme="majorHAnsi" w:cstheme="majorHAnsi"/>
          <w:sz w:val="14"/>
        </w:rPr>
        <w:t>. [9] Thus, the Outer Space Treaty is not a very effective legal instrument with regards to mitigating the amount of space debris in orbit around Earth.</w:t>
      </w:r>
    </w:p>
    <w:p w14:paraId="1FE088B4"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Due to the Treaty’s weakness, </w:t>
      </w:r>
      <w:r w:rsidRPr="00DC70A2">
        <w:rPr>
          <w:rFonts w:asciiTheme="majorHAnsi" w:hAnsiTheme="majorHAnsi" w:cstheme="majorHAnsi"/>
          <w:u w:val="single"/>
        </w:rPr>
        <w:t xml:space="preserve">many of the </w:t>
      </w:r>
      <w:proofErr w:type="gramStart"/>
      <w:r w:rsidRPr="00DC70A2">
        <w:rPr>
          <w:rFonts w:asciiTheme="majorHAnsi" w:hAnsiTheme="majorHAnsi" w:cstheme="majorHAnsi"/>
          <w:u w:val="single"/>
        </w:rPr>
        <w:t>aforementioned scholars</w:t>
      </w:r>
      <w:proofErr w:type="gramEnd"/>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 xml:space="preserve">support </w:t>
      </w:r>
      <w:r w:rsidRPr="00DC70A2">
        <w:rPr>
          <w:rStyle w:val="Emphasis"/>
          <w:rFonts w:asciiTheme="majorHAnsi" w:hAnsiTheme="majorHAnsi" w:cstheme="majorHAnsi"/>
          <w:highlight w:val="green"/>
        </w:rPr>
        <w:t>revising</w:t>
      </w:r>
      <w:r w:rsidRPr="00DC70A2">
        <w:rPr>
          <w:rStyle w:val="Emphasis"/>
          <w:rFonts w:asciiTheme="majorHAnsi" w:hAnsiTheme="majorHAnsi" w:cstheme="majorHAnsi"/>
        </w:rPr>
        <w:t xml:space="preserve"> the </w:t>
      </w:r>
      <w:r w:rsidRPr="00DC70A2">
        <w:rPr>
          <w:rStyle w:val="Emphasis"/>
          <w:rFonts w:asciiTheme="majorHAnsi" w:hAnsiTheme="majorHAnsi" w:cstheme="majorHAnsi"/>
          <w:highlight w:val="green"/>
        </w:rPr>
        <w:t>O</w:t>
      </w:r>
      <w:r w:rsidRPr="00DC70A2">
        <w:rPr>
          <w:rStyle w:val="Emphasis"/>
          <w:rFonts w:asciiTheme="majorHAnsi" w:hAnsiTheme="majorHAnsi" w:cstheme="majorHAnsi"/>
        </w:rPr>
        <w:t xml:space="preserve">uter </w:t>
      </w:r>
      <w:r w:rsidRPr="00DC70A2">
        <w:rPr>
          <w:rStyle w:val="Emphasis"/>
          <w:rFonts w:asciiTheme="majorHAnsi" w:hAnsiTheme="majorHAnsi" w:cstheme="majorHAnsi"/>
          <w:highlight w:val="green"/>
        </w:rPr>
        <w:t>S</w:t>
      </w:r>
      <w:r w:rsidRPr="00DC70A2">
        <w:rPr>
          <w:rStyle w:val="Emphasis"/>
          <w:rFonts w:asciiTheme="majorHAnsi" w:hAnsiTheme="majorHAnsi" w:cstheme="majorHAnsi"/>
        </w:rPr>
        <w:t xml:space="preserve">pace </w:t>
      </w:r>
      <w:r w:rsidRPr="00DC70A2">
        <w:rPr>
          <w:rStyle w:val="Emphasis"/>
          <w:rFonts w:asciiTheme="majorHAnsi" w:hAnsiTheme="majorHAnsi" w:cstheme="majorHAnsi"/>
          <w:highlight w:val="green"/>
        </w:rPr>
        <w:t>T</w:t>
      </w:r>
      <w:r w:rsidRPr="00DC70A2">
        <w:rPr>
          <w:rStyle w:val="Emphasis"/>
          <w:rFonts w:asciiTheme="majorHAnsi" w:hAnsiTheme="majorHAnsi" w:cstheme="majorHAnsi"/>
        </w:rPr>
        <w:t xml:space="preserve">reaty </w:t>
      </w:r>
      <w:r w:rsidRPr="00DC70A2">
        <w:rPr>
          <w:rStyle w:val="Emphasis"/>
          <w:rFonts w:asciiTheme="majorHAnsi" w:hAnsiTheme="majorHAnsi" w:cstheme="majorHAnsi"/>
          <w:highlight w:val="green"/>
        </w:rPr>
        <w:t>by</w:t>
      </w:r>
      <w:r w:rsidRPr="00DC70A2">
        <w:rPr>
          <w:rStyle w:val="Emphasis"/>
          <w:rFonts w:asciiTheme="majorHAnsi" w:hAnsiTheme="majorHAnsi" w:cstheme="majorHAnsi"/>
        </w:rPr>
        <w:t xml:space="preserve"> clearly </w:t>
      </w:r>
      <w:r w:rsidRPr="00DC70A2">
        <w:rPr>
          <w:rStyle w:val="Emphasis"/>
          <w:rFonts w:asciiTheme="majorHAnsi" w:hAnsiTheme="majorHAnsi" w:cstheme="majorHAnsi"/>
          <w:highlight w:val="green"/>
        </w:rPr>
        <w:t>defining space debris</w:t>
      </w:r>
      <w:r w:rsidRPr="00DC70A2">
        <w:rPr>
          <w:rFonts w:asciiTheme="majorHAnsi" w:hAnsiTheme="majorHAnsi" w:cstheme="majorHAnsi"/>
          <w:highlight w:val="green"/>
          <w:u w:val="single"/>
        </w:rPr>
        <w:t>, increasing</w:t>
      </w:r>
      <w:r w:rsidRPr="00DC70A2">
        <w:rPr>
          <w:rFonts w:asciiTheme="majorHAnsi" w:hAnsiTheme="majorHAnsi" w:cstheme="majorHAnsi"/>
          <w:u w:val="single"/>
        </w:rPr>
        <w:t xml:space="preserve"> its </w:t>
      </w:r>
      <w:r w:rsidRPr="00DC70A2">
        <w:rPr>
          <w:rStyle w:val="Emphasis"/>
          <w:rFonts w:asciiTheme="majorHAnsi" w:hAnsiTheme="majorHAnsi" w:cstheme="majorHAnsi"/>
        </w:rPr>
        <w:t xml:space="preserve">technology-specific </w:t>
      </w:r>
      <w:r w:rsidRPr="00DC70A2">
        <w:rPr>
          <w:rStyle w:val="Emphasis"/>
          <w:rFonts w:asciiTheme="majorHAnsi" w:hAnsiTheme="majorHAnsi" w:cstheme="majorHAnsi"/>
          <w:highlight w:val="green"/>
        </w:rPr>
        <w:t>language</w:t>
      </w:r>
      <w:r w:rsidRPr="00DC70A2">
        <w:rPr>
          <w:rFonts w:asciiTheme="majorHAnsi" w:hAnsiTheme="majorHAnsi" w:cstheme="majorHAnsi"/>
          <w:highlight w:val="green"/>
          <w:u w:val="single"/>
        </w:rPr>
        <w:t xml:space="preserve"> to combat</w:t>
      </w:r>
      <w:r w:rsidRPr="00DC70A2">
        <w:rPr>
          <w:rFonts w:asciiTheme="majorHAnsi" w:hAnsiTheme="majorHAnsi" w:cstheme="majorHAnsi"/>
          <w:u w:val="single"/>
        </w:rPr>
        <w:t xml:space="preserve"> </w:t>
      </w:r>
      <w:r w:rsidRPr="00DC70A2">
        <w:rPr>
          <w:rStyle w:val="Emphasis"/>
          <w:rFonts w:asciiTheme="majorHAnsi" w:hAnsiTheme="majorHAnsi" w:cstheme="majorHAnsi"/>
        </w:rPr>
        <w:t xml:space="preserve">space </w:t>
      </w:r>
      <w:r w:rsidRPr="00DC70A2">
        <w:rPr>
          <w:rStyle w:val="Emphasis"/>
          <w:rFonts w:asciiTheme="majorHAnsi" w:hAnsiTheme="majorHAnsi" w:cstheme="majorHAnsi"/>
          <w:highlight w:val="green"/>
        </w:rPr>
        <w:t>debris</w:t>
      </w:r>
      <w:r w:rsidRPr="00DC70A2">
        <w:rPr>
          <w:rStyle w:val="Emphasis"/>
          <w:rFonts w:asciiTheme="majorHAnsi" w:hAnsiTheme="majorHAnsi" w:cstheme="majorHAnsi"/>
        </w:rPr>
        <w:t xml:space="preserve"> issues, </w:t>
      </w:r>
      <w:r w:rsidRPr="00DC70A2">
        <w:rPr>
          <w:rStyle w:val="Emphasis"/>
          <w:rFonts w:asciiTheme="majorHAnsi" w:hAnsiTheme="majorHAnsi" w:cstheme="majorHAnsi"/>
          <w:highlight w:val="green"/>
        </w:rPr>
        <w:t>and outlining</w:t>
      </w:r>
      <w:r w:rsidRPr="00DC70A2">
        <w:rPr>
          <w:rStyle w:val="Emphasis"/>
          <w:rFonts w:asciiTheme="majorHAnsi" w:hAnsiTheme="majorHAnsi" w:cstheme="majorHAnsi"/>
        </w:rPr>
        <w:t xml:space="preserve"> specific </w:t>
      </w:r>
      <w:r w:rsidRPr="00DC70A2">
        <w:rPr>
          <w:rStyle w:val="Emphasis"/>
          <w:rFonts w:asciiTheme="majorHAnsi" w:hAnsiTheme="majorHAnsi" w:cstheme="majorHAnsi"/>
          <w:highlight w:val="green"/>
        </w:rPr>
        <w:t>punishments</w:t>
      </w:r>
      <w:r w:rsidRPr="00DC70A2">
        <w:rPr>
          <w:rFonts w:asciiTheme="majorHAnsi" w:hAnsiTheme="majorHAnsi" w:cstheme="majorHAnsi"/>
          <w:u w:val="single"/>
        </w:rPr>
        <w:t xml:space="preserve"> to </w:t>
      </w:r>
      <w:r w:rsidRPr="00DC70A2">
        <w:rPr>
          <w:rStyle w:val="Emphasis"/>
          <w:rFonts w:asciiTheme="majorHAnsi" w:hAnsiTheme="majorHAnsi" w:cstheme="majorHAnsi"/>
        </w:rPr>
        <w:t>negate the complete lack of enforcement</w:t>
      </w:r>
      <w:r w:rsidRPr="00DC70A2">
        <w:rPr>
          <w:rFonts w:asciiTheme="majorHAnsi" w:hAnsiTheme="majorHAnsi" w:cstheme="majorHAnsi"/>
          <w:sz w:val="14"/>
        </w:rPr>
        <w:t xml:space="preserve"> built into the current Treaty. While nations do recognize the danger that space debris pose to orbital operations, stronger laws must be enacted </w:t>
      </w:r>
      <w:proofErr w:type="gramStart"/>
      <w:r w:rsidRPr="00DC70A2">
        <w:rPr>
          <w:rFonts w:asciiTheme="majorHAnsi" w:hAnsiTheme="majorHAnsi" w:cstheme="majorHAnsi"/>
          <w:sz w:val="14"/>
        </w:rPr>
        <w:t>in order to</w:t>
      </w:r>
      <w:proofErr w:type="gramEnd"/>
      <w:r w:rsidRPr="00DC70A2">
        <w:rPr>
          <w:rFonts w:asciiTheme="majorHAnsi" w:hAnsiTheme="majorHAnsi" w:cstheme="majorHAnsi"/>
          <w:sz w:val="14"/>
        </w:rPr>
        <w:t xml:space="preserve">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DC70A2">
        <w:rPr>
          <w:rFonts w:asciiTheme="majorHAnsi" w:hAnsiTheme="majorHAnsi" w:cstheme="majorHAnsi"/>
          <w:sz w:val="14"/>
        </w:rPr>
        <w:t>for the amount of</w:t>
      </w:r>
      <w:proofErr w:type="gramEnd"/>
      <w:r w:rsidRPr="00DC70A2">
        <w:rPr>
          <w:rFonts w:asciiTheme="majorHAnsi" w:hAnsiTheme="majorHAnsi" w:cstheme="majorHAnsi"/>
          <w:sz w:val="14"/>
        </w:rPr>
        <w:t xml:space="preserve"> space debris produced, international laws guiding the actions of private companies’ activities may also provide an answer, as will be discussed in greater detail below.</w:t>
      </w:r>
    </w:p>
    <w:p w14:paraId="03E92461"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lastRenderedPageBreak/>
        <w:t xml:space="preserve">Although there do exist </w:t>
      </w:r>
      <w:r w:rsidRPr="00DC70A2">
        <w:rPr>
          <w:rFonts w:asciiTheme="majorHAnsi" w:hAnsiTheme="majorHAnsi" w:cstheme="majorHAnsi"/>
          <w:u w:val="single"/>
        </w:rPr>
        <w:t xml:space="preserve">international laws and regulations governing the use of space for </w:t>
      </w:r>
      <w:r w:rsidRPr="00DC70A2">
        <w:rPr>
          <w:rStyle w:val="Emphasis"/>
          <w:rFonts w:asciiTheme="majorHAnsi" w:hAnsiTheme="majorHAnsi" w:cstheme="majorHAnsi"/>
        </w:rPr>
        <w:t>states and governmental entities</w:t>
      </w:r>
      <w:r w:rsidRPr="00DC70A2">
        <w:rPr>
          <w:rFonts w:asciiTheme="majorHAnsi" w:hAnsiTheme="majorHAnsi" w:cstheme="majorHAnsi"/>
          <w:sz w:val="14"/>
        </w:rPr>
        <w:t xml:space="preserve"> (albeit weak ones), </w:t>
      </w:r>
      <w:r w:rsidRPr="00DC70A2">
        <w:rPr>
          <w:rFonts w:asciiTheme="majorHAnsi" w:hAnsiTheme="majorHAnsi" w:cstheme="majorHAnsi"/>
          <w:u w:val="single"/>
        </w:rPr>
        <w:t xml:space="preserve">the </w:t>
      </w:r>
      <w:r w:rsidRPr="00DC70A2">
        <w:rPr>
          <w:rFonts w:asciiTheme="majorHAnsi" w:hAnsiTheme="majorHAnsi" w:cstheme="majorHAnsi"/>
          <w:highlight w:val="green"/>
          <w:u w:val="single"/>
        </w:rPr>
        <w:t>private enterprises</w:t>
      </w:r>
      <w:r w:rsidRPr="00DC70A2">
        <w:rPr>
          <w:rFonts w:asciiTheme="majorHAnsi" w:hAnsiTheme="majorHAnsi" w:cstheme="majorHAnsi"/>
          <w:u w:val="single"/>
        </w:rPr>
        <w:t xml:space="preserve"> sending objects into space are </w:t>
      </w:r>
      <w:r w:rsidRPr="00DC70A2">
        <w:rPr>
          <w:rStyle w:val="Emphasis"/>
          <w:rFonts w:asciiTheme="majorHAnsi" w:hAnsiTheme="majorHAnsi" w:cstheme="majorHAnsi"/>
          <w:highlight w:val="green"/>
        </w:rPr>
        <w:t xml:space="preserve">subject to </w:t>
      </w:r>
      <w:r w:rsidRPr="00DC70A2">
        <w:rPr>
          <w:rStyle w:val="Emphasis"/>
          <w:rFonts w:asciiTheme="majorHAnsi" w:hAnsiTheme="majorHAnsi" w:cstheme="majorHAnsi"/>
        </w:rPr>
        <w:t xml:space="preserve">even </w:t>
      </w:r>
      <w:r w:rsidRPr="00DC70A2">
        <w:rPr>
          <w:rStyle w:val="Emphasis"/>
          <w:rFonts w:asciiTheme="majorHAnsi" w:hAnsiTheme="majorHAnsi" w:cstheme="majorHAnsi"/>
          <w:highlight w:val="green"/>
        </w:rPr>
        <w:t>less</w:t>
      </w:r>
      <w:r w:rsidRPr="00DC70A2">
        <w:rPr>
          <w:rStyle w:val="Emphasis"/>
          <w:rFonts w:asciiTheme="majorHAnsi" w:hAnsiTheme="majorHAnsi" w:cstheme="majorHAnsi"/>
        </w:rPr>
        <w:t xml:space="preserve"> stringent </w:t>
      </w:r>
      <w:r w:rsidRPr="00DC70A2">
        <w:rPr>
          <w:rStyle w:val="Emphasis"/>
          <w:rFonts w:asciiTheme="majorHAnsi" w:hAnsiTheme="majorHAnsi" w:cstheme="majorHAnsi"/>
          <w:highlight w:val="green"/>
        </w:rPr>
        <w:t>regulations than states</w:t>
      </w:r>
      <w:r w:rsidRPr="00DC70A2">
        <w:rPr>
          <w:rStyle w:val="Emphasis"/>
          <w:rFonts w:asciiTheme="majorHAnsi" w:hAnsiTheme="majorHAnsi" w:cstheme="majorHAnsi"/>
        </w:rPr>
        <w:t xml:space="preserve"> are</w:t>
      </w:r>
      <w:r w:rsidRPr="00DC70A2">
        <w:rPr>
          <w:rFonts w:asciiTheme="majorHAnsi" w:hAnsiTheme="majorHAnsi" w:cstheme="majorHAnsi"/>
          <w:u w:val="single"/>
        </w:rPr>
        <w:t>. SpaceX</w:t>
      </w:r>
      <w:r w:rsidRPr="00DC70A2">
        <w:rPr>
          <w:rFonts w:asciiTheme="majorHAnsi" w:hAnsiTheme="majorHAnsi" w:cstheme="majorHAnsi"/>
          <w:sz w:val="14"/>
        </w:rPr>
        <w:t xml:space="preserve">, for example, to </w:t>
      </w:r>
      <w:r w:rsidRPr="00DC70A2">
        <w:rPr>
          <w:rFonts w:asciiTheme="majorHAnsi" w:hAnsiTheme="majorHAnsi" w:cstheme="majorHAnsi"/>
          <w:u w:val="single"/>
        </w:rPr>
        <w:t>authorize</w:t>
      </w:r>
      <w:r w:rsidRPr="00DC70A2">
        <w:rPr>
          <w:rFonts w:asciiTheme="majorHAnsi" w:hAnsiTheme="majorHAnsi" w:cstheme="majorHAnsi"/>
          <w:sz w:val="14"/>
        </w:rPr>
        <w:t xml:space="preserve"> their </w:t>
      </w:r>
      <w:r w:rsidRPr="00DC70A2">
        <w:rPr>
          <w:rFonts w:asciiTheme="majorHAnsi" w:hAnsiTheme="majorHAnsi" w:cstheme="majorHAnsi"/>
          <w:u w:val="single"/>
        </w:rPr>
        <w:t>sending of 42,000 Starlink satellites into orbit, only had to submit paperwork to the U.S. Federal Communications Commission</w:t>
      </w:r>
      <w:r w:rsidRPr="00DC70A2">
        <w:rPr>
          <w:rFonts w:asciiTheme="majorHAnsi" w:hAnsiTheme="majorHAnsi" w:cstheme="majorHAnsi"/>
          <w:sz w:val="14"/>
        </w:rPr>
        <w:t xml:space="preserve"> (FCC) </w:t>
      </w:r>
      <w:r w:rsidRPr="00DC70A2">
        <w:rPr>
          <w:rFonts w:asciiTheme="majorHAnsi" w:hAnsiTheme="majorHAnsi" w:cstheme="majorHAnsi"/>
          <w:u w:val="single"/>
        </w:rPr>
        <w:t>and the International Telecommunication Union</w:t>
      </w:r>
      <w:r w:rsidRPr="00DC70A2">
        <w:rPr>
          <w:rFonts w:asciiTheme="majorHAnsi" w:hAnsiTheme="majorHAnsi" w:cstheme="majorHAnsi"/>
          <w:sz w:val="14"/>
        </w:rPr>
        <w:t xml:space="preserve"> (ITU). [12] Paul Larsen posits that, </w:t>
      </w:r>
      <w:r w:rsidRPr="00DC70A2">
        <w:rPr>
          <w:rFonts w:asciiTheme="majorHAnsi" w:hAnsiTheme="majorHAnsi" w:cstheme="majorHAnsi"/>
          <w:u w:val="single"/>
        </w:rPr>
        <w:t xml:space="preserve">in the face of less stringent regulations, </w:t>
      </w:r>
      <w:r w:rsidRPr="00DC70A2">
        <w:rPr>
          <w:rFonts w:asciiTheme="majorHAnsi" w:hAnsiTheme="majorHAnsi" w:cstheme="majorHAnsi"/>
          <w:highlight w:val="green"/>
          <w:u w:val="single"/>
        </w:rPr>
        <w:t>nongovernmental</w:t>
      </w:r>
      <w:r w:rsidRPr="00DC70A2">
        <w:rPr>
          <w:rFonts w:asciiTheme="majorHAnsi" w:hAnsiTheme="majorHAnsi" w:cstheme="majorHAnsi"/>
          <w:u w:val="single"/>
        </w:rPr>
        <w:t xml:space="preserve"> satellite </w:t>
      </w:r>
      <w:r w:rsidRPr="00DC70A2">
        <w:rPr>
          <w:rFonts w:asciiTheme="majorHAnsi" w:hAnsiTheme="majorHAnsi" w:cstheme="majorHAnsi"/>
          <w:highlight w:val="green"/>
          <w:u w:val="single"/>
        </w:rPr>
        <w:t xml:space="preserve">companies </w:t>
      </w:r>
      <w:r w:rsidRPr="00DC70A2">
        <w:rPr>
          <w:rStyle w:val="Emphasis"/>
          <w:rFonts w:asciiTheme="majorHAnsi" w:hAnsiTheme="majorHAnsi" w:cstheme="majorHAnsi"/>
          <w:highlight w:val="green"/>
        </w:rPr>
        <w:t>send</w:t>
      </w:r>
      <w:r w:rsidRPr="00DC70A2">
        <w:rPr>
          <w:rStyle w:val="Emphasis"/>
          <w:rFonts w:asciiTheme="majorHAnsi" w:hAnsiTheme="majorHAnsi" w:cstheme="majorHAnsi"/>
        </w:rPr>
        <w:t xml:space="preserve"> many </w:t>
      </w:r>
      <w:r w:rsidRPr="00DC70A2">
        <w:rPr>
          <w:rStyle w:val="Emphasis"/>
          <w:rFonts w:asciiTheme="majorHAnsi" w:hAnsiTheme="majorHAnsi" w:cstheme="majorHAnsi"/>
          <w:highlight w:val="green"/>
        </w:rPr>
        <w:t>satellites</w:t>
      </w:r>
      <w:r w:rsidRPr="00DC70A2">
        <w:rPr>
          <w:rStyle w:val="Emphasis"/>
          <w:rFonts w:asciiTheme="majorHAnsi" w:hAnsiTheme="majorHAnsi" w:cstheme="majorHAnsi"/>
        </w:rPr>
        <w:t xml:space="preserve"> into orbit </w:t>
      </w:r>
      <w:proofErr w:type="gramStart"/>
      <w:r w:rsidRPr="00DC70A2">
        <w:rPr>
          <w:rStyle w:val="Emphasis"/>
          <w:rFonts w:asciiTheme="majorHAnsi" w:hAnsiTheme="majorHAnsi" w:cstheme="majorHAnsi"/>
        </w:rPr>
        <w:t xml:space="preserve">in order </w:t>
      </w:r>
      <w:r w:rsidRPr="00DC70A2">
        <w:rPr>
          <w:rStyle w:val="Emphasis"/>
          <w:rFonts w:asciiTheme="majorHAnsi" w:hAnsiTheme="majorHAnsi" w:cstheme="majorHAnsi"/>
          <w:highlight w:val="green"/>
        </w:rPr>
        <w:t>to</w:t>
      </w:r>
      <w:proofErr w:type="gramEnd"/>
      <w:r w:rsidRPr="00DC70A2">
        <w:rPr>
          <w:rStyle w:val="Emphasis"/>
          <w:rFonts w:asciiTheme="majorHAnsi" w:hAnsiTheme="majorHAnsi" w:cstheme="majorHAnsi"/>
          <w:highlight w:val="green"/>
        </w:rPr>
        <w:t xml:space="preserve"> maximize</w:t>
      </w:r>
      <w:r w:rsidRPr="00DC70A2">
        <w:rPr>
          <w:rStyle w:val="Emphasis"/>
          <w:rFonts w:asciiTheme="majorHAnsi" w:hAnsiTheme="majorHAnsi" w:cstheme="majorHAnsi"/>
        </w:rPr>
        <w:t xml:space="preserve"> their </w:t>
      </w:r>
      <w:r w:rsidRPr="00DC70A2">
        <w:rPr>
          <w:rStyle w:val="Emphasis"/>
          <w:rFonts w:asciiTheme="majorHAnsi" w:hAnsiTheme="majorHAnsi" w:cstheme="majorHAnsi"/>
          <w:highlight w:val="green"/>
        </w:rPr>
        <w:t>profit</w:t>
      </w:r>
      <w:r w:rsidRPr="00DC70A2">
        <w:rPr>
          <w:rStyle w:val="Emphasis"/>
          <w:rFonts w:asciiTheme="majorHAnsi" w:hAnsiTheme="majorHAnsi" w:cstheme="majorHAnsi"/>
        </w:rPr>
        <w:t>, which is their primary objective</w:t>
      </w:r>
      <w:r w:rsidRPr="00DC70A2">
        <w:rPr>
          <w:rFonts w:asciiTheme="majorHAnsi" w:hAnsiTheme="majorHAnsi" w:cstheme="majorHAnsi"/>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DC70A2">
        <w:rPr>
          <w:rFonts w:asciiTheme="majorHAnsi" w:hAnsiTheme="majorHAnsi" w:cstheme="majorHAnsi"/>
          <w:sz w:val="14"/>
        </w:rPr>
        <w:t>whether or not</w:t>
      </w:r>
      <w:proofErr w:type="gramEnd"/>
      <w:r w:rsidRPr="00DC70A2">
        <w:rPr>
          <w:rFonts w:asciiTheme="majorHAnsi" w:hAnsiTheme="majorHAnsi" w:cstheme="majorHAnsi"/>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22255F8D" w14:textId="77777777" w:rsidR="00B777D6" w:rsidRPr="00DC70A2" w:rsidRDefault="00B777D6" w:rsidP="00B777D6">
      <w:pPr>
        <w:rPr>
          <w:rFonts w:asciiTheme="majorHAnsi" w:hAnsiTheme="majorHAnsi" w:cstheme="majorHAnsi"/>
        </w:rPr>
      </w:pPr>
    </w:p>
    <w:p w14:paraId="0ECF748D"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The aff interprets OST enforcement as an OUF (Orbital Use Fee). Proportionality in </w:t>
      </w:r>
      <w:r w:rsidRPr="00DC70A2">
        <w:rPr>
          <w:rFonts w:asciiTheme="majorHAnsi" w:hAnsiTheme="majorHAnsi" w:cstheme="majorHAnsi"/>
          <w:u w:val="single"/>
        </w:rPr>
        <w:t>relation</w:t>
      </w:r>
      <w:r w:rsidRPr="00DC70A2">
        <w:rPr>
          <w:rFonts w:asciiTheme="majorHAnsi" w:hAnsiTheme="majorHAnsi" w:cstheme="majorHAnsi"/>
        </w:rPr>
        <w:t xml:space="preserve"> to the space industry solves </w:t>
      </w:r>
      <w:r w:rsidRPr="00DC70A2">
        <w:rPr>
          <w:rFonts w:asciiTheme="majorHAnsi" w:hAnsiTheme="majorHAnsi" w:cstheme="majorHAnsi"/>
          <w:u w:val="single"/>
        </w:rPr>
        <w:t>best</w:t>
      </w:r>
      <w:r w:rsidRPr="00DC70A2">
        <w:rPr>
          <w:rFonts w:asciiTheme="majorHAnsi" w:hAnsiTheme="majorHAnsi" w:cstheme="majorHAnsi"/>
        </w:rPr>
        <w:t xml:space="preserve"> without harming it and any other solution only </w:t>
      </w:r>
      <w:r w:rsidRPr="00DC70A2">
        <w:rPr>
          <w:rFonts w:asciiTheme="majorHAnsi" w:hAnsiTheme="majorHAnsi" w:cstheme="majorHAnsi"/>
          <w:u w:val="single"/>
        </w:rPr>
        <w:t>worsens</w:t>
      </w:r>
      <w:r w:rsidRPr="00DC70A2">
        <w:rPr>
          <w:rFonts w:asciiTheme="majorHAnsi" w:hAnsiTheme="majorHAnsi" w:cstheme="majorHAnsi"/>
        </w:rPr>
        <w:t xml:space="preserve"> the threat – </w:t>
      </w:r>
      <w:r w:rsidRPr="00DC70A2">
        <w:rPr>
          <w:rFonts w:asciiTheme="majorHAnsi" w:hAnsiTheme="majorHAnsi" w:cstheme="majorHAnsi"/>
          <w:u w:val="single"/>
        </w:rPr>
        <w:t>models</w:t>
      </w:r>
      <w:r w:rsidRPr="00DC70A2">
        <w:rPr>
          <w:rFonts w:asciiTheme="majorHAnsi" w:hAnsiTheme="majorHAnsi" w:cstheme="majorHAnsi"/>
        </w:rPr>
        <w:t xml:space="preserve">. </w:t>
      </w:r>
    </w:p>
    <w:p w14:paraId="47B6EDE9"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Rao et al 20</w:t>
      </w:r>
      <w:r w:rsidRPr="00DC70A2">
        <w:rPr>
          <w:rFonts w:asciiTheme="majorHAnsi" w:hAnsiTheme="majorHAnsi" w:cstheme="majorHAnsi"/>
        </w:rPr>
        <w:t xml:space="preserve">. Akhil, Matthew Burgess, and Daniel Kaffine *Department of Economics, Middlebury College, Middlebury **Cooperative Institute for Research in Environmental Sciences, University of Colorado, Environmental Studies Program, and Department of Economics ***Department of Economics. 2020 [PNAS, “Orbital-use fees could more than quadruple the value of the space industry,” </w:t>
      </w:r>
      <w:hyperlink r:id="rId13" w:history="1">
        <w:r w:rsidRPr="00DC70A2">
          <w:rPr>
            <w:rStyle w:val="Hyperlink"/>
            <w:rFonts w:asciiTheme="majorHAnsi" w:hAnsiTheme="majorHAnsi" w:cstheme="majorHAnsi"/>
          </w:rPr>
          <w:t>https://www.ncbi.nlm.nih.gov/pmc/articles/PMC7293599/</w:t>
        </w:r>
      </w:hyperlink>
      <w:r w:rsidRPr="00DC70A2">
        <w:rPr>
          <w:rFonts w:asciiTheme="majorHAnsi" w:hAnsiTheme="majorHAnsi" w:cstheme="majorHAnsi"/>
        </w:rPr>
        <w:t>] Justin</w:t>
      </w:r>
    </w:p>
    <w:p w14:paraId="4FD1CF52"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u w:val="single"/>
        </w:rPr>
        <w:t xml:space="preserve">The space industry’s rapid recent growth represents the latest </w:t>
      </w:r>
      <w:r w:rsidRPr="00DC70A2">
        <w:rPr>
          <w:rStyle w:val="Emphasis"/>
          <w:rFonts w:asciiTheme="majorHAnsi" w:hAnsiTheme="majorHAnsi" w:cstheme="majorHAnsi"/>
        </w:rPr>
        <w:t>tragedy of the commons</w:t>
      </w:r>
      <w:r w:rsidRPr="00DC70A2">
        <w:rPr>
          <w:rFonts w:asciiTheme="majorHAnsi" w:hAnsiTheme="majorHAnsi" w:cstheme="majorHAnsi"/>
          <w:u w:val="single"/>
        </w:rPr>
        <w:t xml:space="preserve">. Satellites launched into orbit contribute to—and risk damage from—a growing buildup of space debris and other satellites. Collision risk from this orbital congestion is costly to satellite operators. </w:t>
      </w:r>
      <w:r w:rsidRPr="00DC70A2">
        <w:rPr>
          <w:rStyle w:val="Emphasis"/>
          <w:rFonts w:asciiTheme="majorHAnsi" w:hAnsiTheme="majorHAnsi" w:cstheme="majorHAnsi"/>
        </w:rPr>
        <w:t>Technological</w:t>
      </w:r>
      <w:r w:rsidRPr="00DC70A2">
        <w:rPr>
          <w:rFonts w:asciiTheme="majorHAnsi" w:hAnsiTheme="majorHAnsi" w:cstheme="majorHAnsi"/>
          <w:u w:val="single"/>
        </w:rPr>
        <w:t xml:space="preserve"> and </w:t>
      </w:r>
      <w:r w:rsidRPr="00DC70A2">
        <w:rPr>
          <w:rStyle w:val="Emphasis"/>
          <w:rFonts w:asciiTheme="majorHAnsi" w:hAnsiTheme="majorHAnsi" w:cstheme="majorHAnsi"/>
        </w:rPr>
        <w:t>managerial</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solutions</w:t>
      </w:r>
      <w:r w:rsidRPr="00DC70A2">
        <w:rPr>
          <w:rFonts w:asciiTheme="majorHAnsi" w:hAnsiTheme="majorHAnsi" w:cstheme="majorHAnsi"/>
          <w:sz w:val="14"/>
        </w:rPr>
        <w:t>—</w:t>
      </w:r>
      <w:r w:rsidRPr="00DC70A2">
        <w:rPr>
          <w:rFonts w:asciiTheme="majorHAnsi" w:hAnsiTheme="majorHAnsi" w:cstheme="majorHAnsi"/>
          <w:u w:val="single"/>
        </w:rPr>
        <w:t>such as active debris removal or end-of-life satellite deorbit guidelines</w:t>
      </w:r>
      <w:r w:rsidRPr="00DC70A2">
        <w:rPr>
          <w:rFonts w:asciiTheme="majorHAnsi" w:hAnsiTheme="majorHAnsi" w:cstheme="majorHAnsi"/>
          <w:sz w:val="14"/>
        </w:rPr>
        <w:t>—</w:t>
      </w:r>
      <w:r w:rsidRPr="00DC70A2">
        <w:rPr>
          <w:rFonts w:asciiTheme="majorHAnsi" w:hAnsiTheme="majorHAnsi" w:cstheme="majorHAnsi"/>
          <w:highlight w:val="green"/>
          <w:u w:val="single"/>
        </w:rPr>
        <w:t>are</w:t>
      </w:r>
      <w:r w:rsidRPr="00DC70A2">
        <w:rPr>
          <w:rFonts w:asciiTheme="majorHAnsi" w:hAnsiTheme="majorHAnsi" w:cstheme="majorHAnsi"/>
          <w:sz w:val="14"/>
        </w:rPr>
        <w:t xml:space="preserve"> currently </w:t>
      </w:r>
      <w:r w:rsidRPr="00DC70A2">
        <w:rPr>
          <w:rFonts w:asciiTheme="majorHAnsi" w:hAnsiTheme="majorHAnsi" w:cstheme="majorHAnsi"/>
          <w:u w:val="single"/>
        </w:rPr>
        <w:t xml:space="preserve">being </w:t>
      </w:r>
      <w:r w:rsidRPr="00DC70A2">
        <w:rPr>
          <w:rFonts w:asciiTheme="majorHAnsi" w:hAnsiTheme="majorHAnsi" w:cstheme="majorHAnsi"/>
          <w:highlight w:val="green"/>
          <w:u w:val="single"/>
        </w:rPr>
        <w:t>explored</w:t>
      </w:r>
      <w:r w:rsidRPr="00DC70A2">
        <w:rPr>
          <w:rFonts w:asciiTheme="majorHAnsi" w:hAnsiTheme="majorHAnsi" w:cstheme="majorHAnsi"/>
          <w:sz w:val="14"/>
        </w:rPr>
        <w:t xml:space="preserve"> by regulatory authorities. </w:t>
      </w:r>
      <w:r w:rsidRPr="00DC70A2">
        <w:rPr>
          <w:rFonts w:asciiTheme="majorHAnsi" w:hAnsiTheme="majorHAnsi" w:cstheme="majorHAnsi"/>
          <w:highlight w:val="green"/>
          <w:u w:val="single"/>
        </w:rPr>
        <w:t>However, none</w:t>
      </w:r>
      <w:r w:rsidRPr="00DC70A2">
        <w:rPr>
          <w:rFonts w:asciiTheme="majorHAnsi" w:hAnsiTheme="majorHAnsi" w:cstheme="majorHAnsi"/>
          <w:u w:val="single"/>
        </w:rPr>
        <w:t xml:space="preserve"> of these approaches </w:t>
      </w:r>
      <w:r w:rsidRPr="00DC70A2">
        <w:rPr>
          <w:rFonts w:asciiTheme="majorHAnsi" w:hAnsiTheme="majorHAnsi" w:cstheme="majorHAnsi"/>
          <w:highlight w:val="green"/>
          <w:u w:val="single"/>
        </w:rPr>
        <w:t>address the</w:t>
      </w:r>
      <w:r w:rsidRPr="00DC70A2">
        <w:rPr>
          <w:rFonts w:asciiTheme="majorHAnsi" w:hAnsiTheme="majorHAnsi" w:cstheme="majorHAnsi"/>
          <w:u w:val="single"/>
        </w:rPr>
        <w:t xml:space="preserve"> </w:t>
      </w:r>
      <w:r w:rsidRPr="00DC70A2">
        <w:rPr>
          <w:rStyle w:val="Emphasis"/>
          <w:rFonts w:asciiTheme="majorHAnsi" w:hAnsiTheme="majorHAnsi" w:cstheme="majorHAnsi"/>
        </w:rPr>
        <w:t xml:space="preserve">underlying </w:t>
      </w:r>
      <w:r w:rsidRPr="00DC70A2">
        <w:rPr>
          <w:rStyle w:val="Emphasis"/>
          <w:rFonts w:asciiTheme="majorHAnsi" w:hAnsiTheme="majorHAnsi" w:cstheme="majorHAnsi"/>
          <w:highlight w:val="green"/>
        </w:rPr>
        <w:t>incentive problem</w:t>
      </w:r>
      <w:r w:rsidRPr="00DC70A2">
        <w:rPr>
          <w:rFonts w:asciiTheme="majorHAnsi" w:hAnsiTheme="majorHAnsi" w:cstheme="majorHAnsi"/>
          <w:sz w:val="14"/>
        </w:rPr>
        <w:t xml:space="preserve">: </w:t>
      </w:r>
      <w:r w:rsidRPr="00DC70A2">
        <w:rPr>
          <w:rFonts w:asciiTheme="majorHAnsi" w:hAnsiTheme="majorHAnsi" w:cstheme="majorHAnsi"/>
          <w:u w:val="single"/>
        </w:rPr>
        <w:t xml:space="preserve">satellite </w:t>
      </w:r>
      <w:r w:rsidRPr="00DC70A2">
        <w:rPr>
          <w:rFonts w:asciiTheme="majorHAnsi" w:hAnsiTheme="majorHAnsi" w:cstheme="majorHAnsi"/>
          <w:highlight w:val="green"/>
          <w:u w:val="single"/>
        </w:rPr>
        <w:t xml:space="preserve">operators do </w:t>
      </w:r>
      <w:r w:rsidRPr="00DC70A2">
        <w:rPr>
          <w:rStyle w:val="Emphasis"/>
          <w:rFonts w:asciiTheme="majorHAnsi" w:hAnsiTheme="majorHAnsi" w:cstheme="majorHAnsi"/>
          <w:highlight w:val="green"/>
        </w:rPr>
        <w:t>not</w:t>
      </w:r>
      <w:r w:rsidRPr="00DC70A2">
        <w:rPr>
          <w:rFonts w:asciiTheme="majorHAnsi" w:hAnsiTheme="majorHAnsi" w:cstheme="majorHAnsi"/>
          <w:highlight w:val="green"/>
          <w:u w:val="single"/>
        </w:rPr>
        <w:t xml:space="preserve"> account for costs </w:t>
      </w:r>
      <w:r w:rsidRPr="00DC70A2">
        <w:rPr>
          <w:rFonts w:asciiTheme="majorHAnsi" w:hAnsiTheme="majorHAnsi" w:cstheme="majorHAnsi"/>
          <w:u w:val="single"/>
        </w:rPr>
        <w:t xml:space="preserve">they </w:t>
      </w:r>
      <w:r w:rsidRPr="00DC70A2">
        <w:rPr>
          <w:rFonts w:asciiTheme="majorHAnsi" w:hAnsiTheme="majorHAnsi" w:cstheme="majorHAnsi"/>
          <w:highlight w:val="green"/>
          <w:u w:val="single"/>
        </w:rPr>
        <w:t>impose on each other via collision</w:t>
      </w:r>
      <w:r w:rsidRPr="00DC70A2">
        <w:rPr>
          <w:rFonts w:asciiTheme="majorHAnsi" w:hAnsiTheme="majorHAnsi" w:cstheme="majorHAnsi"/>
          <w:u w:val="single"/>
        </w:rPr>
        <w:t xml:space="preserve"> risk</w:t>
      </w:r>
      <w:r w:rsidRPr="00DC70A2">
        <w:rPr>
          <w:rFonts w:asciiTheme="majorHAnsi" w:hAnsiTheme="majorHAnsi" w:cstheme="majorHAnsi"/>
          <w:sz w:val="14"/>
        </w:rPr>
        <w:t xml:space="preserve">. Here, we show that an </w:t>
      </w:r>
      <w:r w:rsidRPr="00DC70A2">
        <w:rPr>
          <w:rFonts w:asciiTheme="majorHAnsi" w:hAnsiTheme="majorHAnsi" w:cstheme="majorHAnsi"/>
          <w:highlight w:val="green"/>
          <w:u w:val="single"/>
        </w:rPr>
        <w:t xml:space="preserve">internationally harmonized orbital-use fee </w:t>
      </w:r>
      <w:r w:rsidRPr="00DC70A2">
        <w:rPr>
          <w:rFonts w:asciiTheme="majorHAnsi" w:hAnsiTheme="majorHAnsi" w:cstheme="majorHAnsi"/>
          <w:u w:val="single"/>
        </w:rPr>
        <w:t xml:space="preserve">can </w:t>
      </w:r>
      <w:r w:rsidRPr="00DC70A2">
        <w:rPr>
          <w:rFonts w:asciiTheme="majorHAnsi" w:hAnsiTheme="majorHAnsi" w:cstheme="majorHAnsi"/>
          <w:highlight w:val="green"/>
          <w:u w:val="single"/>
        </w:rPr>
        <w:t>correct</w:t>
      </w:r>
      <w:r w:rsidRPr="00DC70A2">
        <w:rPr>
          <w:rFonts w:asciiTheme="majorHAnsi" w:hAnsiTheme="majorHAnsi" w:cstheme="majorHAnsi"/>
          <w:u w:val="single"/>
        </w:rPr>
        <w:t xml:space="preserve"> these </w:t>
      </w:r>
      <w:r w:rsidRPr="00DC70A2">
        <w:rPr>
          <w:rFonts w:asciiTheme="majorHAnsi" w:hAnsiTheme="majorHAnsi" w:cstheme="majorHAnsi"/>
          <w:highlight w:val="green"/>
          <w:u w:val="single"/>
        </w:rPr>
        <w:t>incentives and</w:t>
      </w:r>
      <w:r w:rsidRPr="00DC70A2">
        <w:rPr>
          <w:rFonts w:asciiTheme="majorHAnsi" w:hAnsiTheme="majorHAnsi" w:cstheme="majorHAnsi"/>
          <w:u w:val="single"/>
        </w:rPr>
        <w:t xml:space="preserve"> substantially </w:t>
      </w:r>
      <w:r w:rsidRPr="00DC70A2">
        <w:rPr>
          <w:rFonts w:asciiTheme="majorHAnsi" w:hAnsiTheme="majorHAnsi" w:cstheme="majorHAnsi"/>
          <w:highlight w:val="green"/>
          <w:u w:val="single"/>
        </w:rPr>
        <w:t>increase</w:t>
      </w:r>
      <w:r w:rsidRPr="00DC70A2">
        <w:rPr>
          <w:rFonts w:asciiTheme="majorHAnsi" w:hAnsiTheme="majorHAnsi" w:cstheme="majorHAnsi"/>
          <w:u w:val="single"/>
        </w:rPr>
        <w:t xml:space="preserve"> the </w:t>
      </w:r>
      <w:r w:rsidRPr="00DC70A2">
        <w:rPr>
          <w:rFonts w:asciiTheme="majorHAnsi" w:hAnsiTheme="majorHAnsi" w:cstheme="majorHAnsi"/>
          <w:highlight w:val="green"/>
          <w:u w:val="single"/>
        </w:rPr>
        <w:t>value of</w:t>
      </w:r>
      <w:r w:rsidRPr="00DC70A2">
        <w:rPr>
          <w:rFonts w:asciiTheme="majorHAnsi" w:hAnsiTheme="majorHAnsi" w:cstheme="majorHAnsi"/>
          <w:u w:val="single"/>
        </w:rPr>
        <w:t xml:space="preserve"> the </w:t>
      </w:r>
      <w:r w:rsidRPr="00DC70A2">
        <w:rPr>
          <w:rFonts w:asciiTheme="majorHAnsi" w:hAnsiTheme="majorHAnsi" w:cstheme="majorHAnsi"/>
          <w:highlight w:val="green"/>
          <w:u w:val="single"/>
        </w:rPr>
        <w:t>space industry</w:t>
      </w:r>
      <w:r w:rsidRPr="00DC70A2">
        <w:rPr>
          <w:rFonts w:asciiTheme="majorHAnsi" w:hAnsiTheme="majorHAnsi" w:cstheme="majorHAnsi"/>
          <w:u w:val="single"/>
        </w:rPr>
        <w:t>. We construct and analyze a coupled physical–economic model of commercial launches and debris accumulation</w:t>
      </w:r>
      <w:r w:rsidRPr="00DC70A2">
        <w:rPr>
          <w:rFonts w:asciiTheme="majorHAnsi" w:hAnsiTheme="majorHAnsi" w:cstheme="majorHAnsi"/>
          <w:sz w:val="14"/>
        </w:rPr>
        <w:t xml:space="preserve"> in low-Earth orbit. </w:t>
      </w:r>
      <w:proofErr w:type="gramStart"/>
      <w:r w:rsidRPr="00DC70A2">
        <w:rPr>
          <w:rFonts w:asciiTheme="majorHAnsi" w:hAnsiTheme="majorHAnsi" w:cstheme="majorHAnsi"/>
          <w:sz w:val="14"/>
        </w:rPr>
        <w:t>Similar to</w:t>
      </w:r>
      <w:proofErr w:type="gramEnd"/>
      <w:r w:rsidRPr="00DC70A2">
        <w:rPr>
          <w:rFonts w:asciiTheme="majorHAnsi" w:hAnsiTheme="majorHAnsi" w:cstheme="majorHAnsi"/>
          <w:sz w:val="14"/>
        </w:rPr>
        <w:t xml:space="preserve"> carbon taxes, </w:t>
      </w:r>
      <w:r w:rsidRPr="00DC70A2">
        <w:rPr>
          <w:rFonts w:asciiTheme="majorHAnsi" w:hAnsiTheme="majorHAnsi" w:cstheme="majorHAnsi"/>
          <w:u w:val="single"/>
        </w:rPr>
        <w:t xml:space="preserve">our model projects an </w:t>
      </w:r>
      <w:r w:rsidRPr="00DC70A2">
        <w:rPr>
          <w:rFonts w:asciiTheme="majorHAnsi" w:hAnsiTheme="majorHAnsi" w:cstheme="majorHAnsi"/>
          <w:highlight w:val="green"/>
          <w:u w:val="single"/>
        </w:rPr>
        <w:t>optimal fee</w:t>
      </w:r>
      <w:r w:rsidRPr="00DC70A2">
        <w:rPr>
          <w:rFonts w:asciiTheme="majorHAnsi" w:hAnsiTheme="majorHAnsi" w:cstheme="majorHAnsi"/>
          <w:u w:val="single"/>
        </w:rPr>
        <w:t xml:space="preserve"> that </w:t>
      </w:r>
      <w:r w:rsidRPr="00DC70A2">
        <w:rPr>
          <w:rFonts w:asciiTheme="majorHAnsi" w:hAnsiTheme="majorHAnsi" w:cstheme="majorHAnsi"/>
          <w:highlight w:val="green"/>
          <w:u w:val="single"/>
        </w:rPr>
        <w:t>rises at</w:t>
      </w:r>
      <w:r w:rsidRPr="00DC70A2">
        <w:rPr>
          <w:rFonts w:asciiTheme="majorHAnsi" w:hAnsiTheme="majorHAnsi" w:cstheme="majorHAnsi"/>
          <w:u w:val="single"/>
        </w:rPr>
        <w:t xml:space="preserve"> a rate of </w:t>
      </w:r>
      <w:r w:rsidRPr="00DC70A2">
        <w:rPr>
          <w:rStyle w:val="Emphasis"/>
          <w:rFonts w:asciiTheme="majorHAnsi" w:hAnsiTheme="majorHAnsi" w:cstheme="majorHAnsi"/>
          <w:highlight w:val="green"/>
        </w:rPr>
        <w:t>14% per year</w:t>
      </w:r>
      <w:r w:rsidRPr="00DC70A2">
        <w:rPr>
          <w:rFonts w:asciiTheme="majorHAnsi" w:hAnsiTheme="majorHAnsi" w:cstheme="majorHAnsi"/>
          <w:u w:val="single"/>
        </w:rPr>
        <w:t xml:space="preserve">, equal to </w:t>
      </w:r>
      <w:r w:rsidRPr="00DC70A2">
        <w:rPr>
          <w:rStyle w:val="Emphasis"/>
          <w:rFonts w:asciiTheme="majorHAnsi" w:hAnsiTheme="majorHAnsi" w:cstheme="majorHAnsi"/>
        </w:rPr>
        <w:t>roughly $235,000 per satellite-year in 2040</w:t>
      </w:r>
      <w:r w:rsidRPr="00DC70A2">
        <w:rPr>
          <w:rFonts w:asciiTheme="majorHAnsi" w:hAnsiTheme="majorHAnsi" w:cstheme="majorHAnsi"/>
          <w:u w:val="single"/>
        </w:rPr>
        <w:t>. The long-run value of the satellite industry would more than quadruple by 2040</w:t>
      </w:r>
      <w:r w:rsidRPr="00DC70A2">
        <w:rPr>
          <w:rFonts w:asciiTheme="majorHAnsi" w:hAnsiTheme="majorHAnsi" w:cstheme="majorHAnsi"/>
          <w:sz w:val="14"/>
        </w:rPr>
        <w:t xml:space="preserve">—increasing from around $600 billion under business as usual to around $3 trillion. In contrast, we project that </w:t>
      </w:r>
      <w:r w:rsidRPr="00DC70A2">
        <w:rPr>
          <w:rFonts w:asciiTheme="majorHAnsi" w:hAnsiTheme="majorHAnsi" w:cstheme="majorHAnsi"/>
          <w:u w:val="single"/>
        </w:rPr>
        <w:t>purely technological solutions are unlikely to fully address the problem of orbital congestion</w:t>
      </w:r>
      <w:r w:rsidRPr="00DC70A2">
        <w:rPr>
          <w:rFonts w:asciiTheme="majorHAnsi" w:hAnsiTheme="majorHAnsi" w:cstheme="majorHAnsi"/>
          <w:sz w:val="14"/>
        </w:rPr>
        <w:t xml:space="preserve">. Indeed, we find </w:t>
      </w:r>
      <w:r w:rsidRPr="00DC70A2">
        <w:rPr>
          <w:rFonts w:asciiTheme="majorHAnsi" w:hAnsiTheme="majorHAnsi" w:cstheme="majorHAnsi"/>
          <w:highlight w:val="green"/>
          <w:u w:val="single"/>
        </w:rPr>
        <w:t>debris removal</w:t>
      </w:r>
      <w:r w:rsidRPr="00DC70A2">
        <w:rPr>
          <w:rFonts w:asciiTheme="majorHAnsi" w:hAnsiTheme="majorHAnsi" w:cstheme="majorHAnsi"/>
          <w:u w:val="single"/>
        </w:rPr>
        <w:t xml:space="preserve"> sometimes </w:t>
      </w:r>
      <w:r w:rsidRPr="00DC70A2">
        <w:rPr>
          <w:rFonts w:asciiTheme="majorHAnsi" w:hAnsiTheme="majorHAnsi" w:cstheme="majorHAnsi"/>
          <w:highlight w:val="green"/>
          <w:u w:val="single"/>
        </w:rPr>
        <w:t>worsens</w:t>
      </w:r>
      <w:r w:rsidRPr="00DC70A2">
        <w:rPr>
          <w:rFonts w:asciiTheme="majorHAnsi" w:hAnsiTheme="majorHAnsi" w:cstheme="majorHAnsi"/>
          <w:u w:val="single"/>
        </w:rPr>
        <w:t xml:space="preserve"> economic </w:t>
      </w:r>
      <w:r w:rsidRPr="00DC70A2">
        <w:rPr>
          <w:rFonts w:asciiTheme="majorHAnsi" w:hAnsiTheme="majorHAnsi" w:cstheme="majorHAnsi"/>
          <w:highlight w:val="green"/>
          <w:u w:val="single"/>
        </w:rPr>
        <w:t>damages</w:t>
      </w:r>
      <w:r w:rsidRPr="00DC70A2">
        <w:rPr>
          <w:rFonts w:asciiTheme="majorHAnsi" w:hAnsiTheme="majorHAnsi" w:cstheme="majorHAnsi"/>
          <w:u w:val="single"/>
        </w:rPr>
        <w:t xml:space="preserve"> from congestion </w:t>
      </w:r>
      <w:r w:rsidRPr="00DC70A2">
        <w:rPr>
          <w:rFonts w:asciiTheme="majorHAnsi" w:hAnsiTheme="majorHAnsi" w:cstheme="majorHAnsi"/>
          <w:highlight w:val="green"/>
          <w:u w:val="single"/>
        </w:rPr>
        <w:t xml:space="preserve">by </w:t>
      </w:r>
      <w:r w:rsidRPr="00DC70A2">
        <w:rPr>
          <w:rStyle w:val="Emphasis"/>
          <w:rFonts w:asciiTheme="majorHAnsi" w:hAnsiTheme="majorHAnsi" w:cstheme="majorHAnsi"/>
          <w:highlight w:val="green"/>
        </w:rPr>
        <w:t>increasing</w:t>
      </w:r>
      <w:r w:rsidRPr="00DC70A2">
        <w:rPr>
          <w:rFonts w:asciiTheme="majorHAnsi" w:hAnsiTheme="majorHAnsi" w:cstheme="majorHAnsi"/>
          <w:highlight w:val="green"/>
          <w:u w:val="single"/>
        </w:rPr>
        <w:t xml:space="preserve"> launch incentives</w:t>
      </w:r>
      <w:r w:rsidRPr="00DC70A2">
        <w:rPr>
          <w:rFonts w:asciiTheme="majorHAnsi" w:hAnsiTheme="majorHAnsi" w:cstheme="majorHAnsi"/>
          <w:sz w:val="14"/>
        </w:rPr>
        <w:t xml:space="preserve">. In other sectors, addressing the tragedy of the commons has often been a game of catch-up with substantial social costs. The </w:t>
      </w:r>
      <w:r w:rsidRPr="00DC70A2">
        <w:rPr>
          <w:rFonts w:asciiTheme="majorHAnsi" w:hAnsiTheme="majorHAnsi" w:cstheme="majorHAnsi"/>
          <w:u w:val="single"/>
        </w:rPr>
        <w:t>infant space industry can avert these costs before they escalate.</w:t>
      </w:r>
    </w:p>
    <w:p w14:paraId="3F0B682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lastRenderedPageBreak/>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DC70A2">
        <w:rPr>
          <w:rFonts w:asciiTheme="majorHAnsi" w:hAnsiTheme="majorHAnsi" w:cstheme="majorHAnsi"/>
          <w:sz w:val="14"/>
        </w:rPr>
        <w:t>long time</w:t>
      </w:r>
      <w:proofErr w:type="gramEnd"/>
      <w:r w:rsidRPr="00DC70A2">
        <w:rPr>
          <w:rFonts w:asciiTheme="majorHAnsi" w:hAnsiTheme="majorHAnsi" w:cstheme="majorHAnsi"/>
          <w:sz w:val="14"/>
        </w:rPr>
        <w:t xml:space="preserve"> horizons—</w:t>
      </w:r>
      <w:r w:rsidRPr="00DC70A2">
        <w:rPr>
          <w:rFonts w:asciiTheme="majorHAnsi" w:hAnsiTheme="majorHAnsi" w:cstheme="majorHAnsi"/>
          <w:u w:val="single"/>
        </w:rPr>
        <w:t>debris growth could become self-sustaining due to collisions between debris objects, a tipping point called Kessler Syndrome</w:t>
      </w:r>
      <w:r w:rsidRPr="00DC70A2">
        <w:rPr>
          <w:rFonts w:asciiTheme="majorHAnsi" w:hAnsiTheme="majorHAnsi" w:cstheme="majorHAnsi"/>
          <w:sz w:val="14"/>
        </w:rPr>
        <w:t xml:space="preserve"> (4, 5).</w:t>
      </w:r>
    </w:p>
    <w:p w14:paraId="33A7D1E6"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u w:val="single"/>
        </w:rPr>
        <w:t>Proposed solutions have so far largely been technological and managerial, aimed at mapping, avoiding, and removing debris</w:t>
      </w:r>
      <w:r w:rsidRPr="00DC70A2">
        <w:rPr>
          <w:rFonts w:asciiTheme="majorHAnsi" w:hAnsiTheme="majorHAnsi" w:cstheme="majorHAnsi"/>
          <w:sz w:val="14"/>
        </w:rPr>
        <w:t xml:space="preserve"> (6, 7). These include end-of-life deorbit guidelines and “keep out” zones for active satellites and nets, harpoons, and lasers to deorbit debris (6). </w:t>
      </w:r>
      <w:r w:rsidRPr="00DC70A2">
        <w:rPr>
          <w:rFonts w:asciiTheme="majorHAnsi" w:hAnsiTheme="majorHAnsi" w:cstheme="majorHAnsi"/>
          <w:u w:val="single"/>
        </w:rPr>
        <w:t xml:space="preserve">However, with </w:t>
      </w:r>
      <w:r w:rsidRPr="00DC70A2">
        <w:rPr>
          <w:rFonts w:asciiTheme="majorHAnsi" w:hAnsiTheme="majorHAnsi" w:cstheme="majorHAnsi"/>
          <w:highlight w:val="green"/>
          <w:u w:val="single"/>
        </w:rPr>
        <w:t>open access</w:t>
      </w:r>
      <w:r w:rsidRPr="00DC70A2">
        <w:rPr>
          <w:rFonts w:asciiTheme="majorHAnsi" w:hAnsiTheme="majorHAnsi" w:cstheme="majorHAnsi"/>
          <w:u w:val="single"/>
        </w:rPr>
        <w:t xml:space="preserve"> to orbits, reducing debris and collision risk </w:t>
      </w:r>
      <w:r w:rsidRPr="00DC70A2">
        <w:rPr>
          <w:rFonts w:asciiTheme="majorHAnsi" w:hAnsiTheme="majorHAnsi" w:cstheme="majorHAnsi"/>
          <w:highlight w:val="green"/>
          <w:u w:val="single"/>
        </w:rPr>
        <w:t xml:space="preserve">incentivizes </w:t>
      </w:r>
      <w:r w:rsidRPr="00DC70A2">
        <w:rPr>
          <w:rStyle w:val="Emphasis"/>
          <w:rFonts w:asciiTheme="majorHAnsi" w:hAnsiTheme="majorHAnsi" w:cstheme="majorHAnsi"/>
          <w:highlight w:val="green"/>
        </w:rPr>
        <w:t>additional</w:t>
      </w:r>
      <w:r w:rsidRPr="00DC70A2">
        <w:rPr>
          <w:rStyle w:val="Emphasis"/>
          <w:rFonts w:asciiTheme="majorHAnsi" w:hAnsiTheme="majorHAnsi" w:cstheme="majorHAnsi"/>
        </w:rPr>
        <w:t xml:space="preserve"> satellite </w:t>
      </w:r>
      <w:r w:rsidRPr="00DC70A2">
        <w:rPr>
          <w:rStyle w:val="Emphasis"/>
          <w:rFonts w:asciiTheme="majorHAnsi" w:hAnsiTheme="majorHAnsi" w:cstheme="majorHAnsi"/>
          <w:highlight w:val="green"/>
        </w:rPr>
        <w:t>launches</w:t>
      </w:r>
      <w:r w:rsidRPr="00DC70A2">
        <w:rPr>
          <w:rFonts w:asciiTheme="majorHAnsi" w:hAnsiTheme="majorHAnsi" w:cstheme="majorHAnsi"/>
          <w:u w:val="single"/>
        </w:rPr>
        <w:t xml:space="preserve">, which eventually </w:t>
      </w:r>
      <w:r w:rsidRPr="00DC70A2">
        <w:rPr>
          <w:rStyle w:val="Emphasis"/>
          <w:rFonts w:asciiTheme="majorHAnsi" w:hAnsiTheme="majorHAnsi" w:cstheme="majorHAnsi"/>
          <w:highlight w:val="green"/>
        </w:rPr>
        <w:t>restore</w:t>
      </w:r>
      <w:r w:rsidRPr="00DC70A2">
        <w:rPr>
          <w:rFonts w:asciiTheme="majorHAnsi" w:hAnsiTheme="majorHAnsi" w:cstheme="majorHAnsi"/>
          <w:u w:val="single"/>
        </w:rPr>
        <w:t xml:space="preserve"> the </w:t>
      </w:r>
      <w:r w:rsidRPr="00DC70A2">
        <w:rPr>
          <w:rFonts w:asciiTheme="majorHAnsi" w:hAnsiTheme="majorHAnsi" w:cstheme="majorHAnsi"/>
          <w:highlight w:val="green"/>
          <w:u w:val="single"/>
        </w:rPr>
        <w:t>debris</w:t>
      </w:r>
      <w:r w:rsidRPr="00DC70A2">
        <w:rPr>
          <w:rFonts w:asciiTheme="majorHAnsi" w:hAnsiTheme="majorHAnsi" w:cstheme="majorHAnsi"/>
          <w:u w:val="single"/>
        </w:rPr>
        <w:t xml:space="preserve"> and risk</w:t>
      </w:r>
      <w:r w:rsidRPr="00DC70A2">
        <w:rPr>
          <w:rFonts w:asciiTheme="majorHAnsi" w:hAnsiTheme="majorHAnsi" w:cstheme="majorHAnsi"/>
          <w:sz w:val="14"/>
        </w:rPr>
        <w:t>. For instance, if firms were willing to tolerate a 0.1% annual risk of satellite loss before a technological improvement in debris removal, they will be willing to launch more satellites until the 0.1% annual risk of satellite loss was restored.</w:t>
      </w:r>
    </w:p>
    <w:p w14:paraId="482C38B3"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u w:val="single"/>
        </w:rPr>
        <w:t xml:space="preserve">Thus, the </w:t>
      </w:r>
      <w:r w:rsidRPr="00DC70A2">
        <w:rPr>
          <w:rFonts w:asciiTheme="majorHAnsi" w:hAnsiTheme="majorHAnsi" w:cstheme="majorHAnsi"/>
          <w:highlight w:val="green"/>
          <w:u w:val="single"/>
        </w:rPr>
        <w:t>core</w:t>
      </w:r>
      <w:r w:rsidRPr="00DC70A2">
        <w:rPr>
          <w:rFonts w:asciiTheme="majorHAnsi" w:hAnsiTheme="majorHAnsi" w:cstheme="majorHAnsi"/>
          <w:u w:val="single"/>
        </w:rPr>
        <w:t xml:space="preserve"> of the space debris </w:t>
      </w:r>
      <w:r w:rsidRPr="00DC70A2">
        <w:rPr>
          <w:rFonts w:asciiTheme="majorHAnsi" w:hAnsiTheme="majorHAnsi" w:cstheme="majorHAnsi"/>
          <w:highlight w:val="green"/>
          <w:u w:val="single"/>
        </w:rPr>
        <w:t xml:space="preserve">problem is </w:t>
      </w:r>
      <w:r w:rsidRPr="00DC70A2">
        <w:rPr>
          <w:rStyle w:val="Emphasis"/>
          <w:rFonts w:asciiTheme="majorHAnsi" w:hAnsiTheme="majorHAnsi" w:cstheme="majorHAnsi"/>
          <w:highlight w:val="green"/>
        </w:rPr>
        <w:t>incentives</w:t>
      </w:r>
      <w:r w:rsidRPr="00DC70A2">
        <w:rPr>
          <w:rFonts w:asciiTheme="majorHAnsi" w:hAnsiTheme="majorHAnsi" w:cstheme="majorHAnsi"/>
          <w:highlight w:val="green"/>
          <w:u w:val="single"/>
        </w:rPr>
        <w:t xml:space="preserve">, not </w:t>
      </w:r>
      <w:r w:rsidRPr="00DC70A2">
        <w:rPr>
          <w:rStyle w:val="Emphasis"/>
          <w:rFonts w:asciiTheme="majorHAnsi" w:hAnsiTheme="majorHAnsi" w:cstheme="majorHAnsi"/>
          <w:highlight w:val="green"/>
        </w:rPr>
        <w:t>tech</w:t>
      </w:r>
      <w:r w:rsidRPr="00DC70A2">
        <w:rPr>
          <w:rStyle w:val="Emphasis"/>
          <w:rFonts w:asciiTheme="majorHAnsi" w:hAnsiTheme="majorHAnsi" w:cstheme="majorHAnsi"/>
        </w:rPr>
        <w:t>nology</w:t>
      </w:r>
      <w:r w:rsidRPr="00DC70A2">
        <w:rPr>
          <w:rFonts w:asciiTheme="majorHAnsi" w:hAnsiTheme="majorHAnsi" w:cstheme="majorHAnsi"/>
          <w:u w:val="single"/>
        </w:rPr>
        <w:t>. Since satellite operators are unable to secure exclusive property rights to their orbital paths or recover collision-related costs imposed by others</w:t>
      </w:r>
      <w:r w:rsidRPr="00DC70A2">
        <w:rPr>
          <w:rFonts w:asciiTheme="majorHAnsi" w:hAnsiTheme="majorHAnsi" w:cstheme="majorHAnsi"/>
          <w:sz w:val="14"/>
        </w:rPr>
        <w:t xml:space="preserve">, </w:t>
      </w:r>
      <w:r w:rsidRPr="00DC70A2">
        <w:rPr>
          <w:rFonts w:asciiTheme="majorHAnsi" w:hAnsiTheme="majorHAnsi" w:cstheme="majorHAnsi"/>
          <w:u w:val="single"/>
        </w:rPr>
        <w:t>prospective operators face a choice between launching profitable satellites</w:t>
      </w:r>
      <w:r w:rsidRPr="00DC70A2">
        <w:rPr>
          <w:rFonts w:asciiTheme="majorHAnsi" w:hAnsiTheme="majorHAnsi" w:cstheme="majorHAnsi"/>
          <w:sz w:val="14"/>
        </w:rPr>
        <w:t xml:space="preserve">, </w:t>
      </w:r>
      <w:r w:rsidRPr="00DC70A2">
        <w:rPr>
          <w:rFonts w:asciiTheme="majorHAnsi" w:hAnsiTheme="majorHAnsi" w:cstheme="majorHAnsi"/>
          <w:u w:val="single"/>
        </w:rPr>
        <w:t>thereby imposing current and future collision risk on others</w:t>
      </w:r>
      <w:r w:rsidRPr="00DC70A2">
        <w:rPr>
          <w:rFonts w:asciiTheme="majorHAnsi" w:hAnsiTheme="majorHAnsi" w:cstheme="majorHAnsi"/>
          <w:sz w:val="14"/>
        </w:rPr>
        <w:t xml:space="preserve">, </w:t>
      </w:r>
      <w:r w:rsidRPr="00DC70A2">
        <w:rPr>
          <w:rFonts w:asciiTheme="majorHAnsi" w:hAnsiTheme="majorHAnsi" w:cstheme="majorHAnsi"/>
          <w:u w:val="single"/>
        </w:rPr>
        <w:t xml:space="preserve">or not launching and leaving those profits to competitors. This is a classic </w:t>
      </w:r>
      <w:r w:rsidRPr="00DC70A2">
        <w:rPr>
          <w:rStyle w:val="Emphasis"/>
          <w:rFonts w:asciiTheme="majorHAnsi" w:hAnsiTheme="majorHAnsi" w:cstheme="majorHAnsi"/>
        </w:rPr>
        <w:t>tragedy of the commons</w:t>
      </w:r>
      <w:r w:rsidRPr="00DC70A2">
        <w:rPr>
          <w:rFonts w:asciiTheme="majorHAnsi" w:hAnsiTheme="majorHAnsi" w:cstheme="majorHAnsi"/>
          <w:u w:val="single"/>
        </w:rPr>
        <w:t xml:space="preserve"> problem</w:t>
      </w:r>
      <w:r w:rsidRPr="00DC70A2">
        <w:rPr>
          <w:rFonts w:asciiTheme="majorHAnsi" w:hAnsiTheme="majorHAnsi" w:cstheme="majorHAnsi"/>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63880431"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7415AB7B"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Our physical model of satellite and debris evolution in orbit obeys relevant accounting identities and utilizes reduced form approximations of physical processes validated in other works (15, 16). We fit and </w:t>
      </w:r>
      <w:r w:rsidRPr="00DC70A2">
        <w:rPr>
          <w:rFonts w:asciiTheme="majorHAnsi" w:hAnsiTheme="majorHAnsi" w:cstheme="majorHAnsi"/>
          <w:u w:val="single"/>
        </w:rPr>
        <w:t>calibrate the model using data on collision risk and orbital debris from the European Space Agency (ESA)</w:t>
      </w:r>
      <w:r w:rsidRPr="00DC70A2">
        <w:rPr>
          <w:rFonts w:asciiTheme="majorHAnsi" w:hAnsiTheme="majorHAnsi" w:cstheme="majorHAnsi"/>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7E608C2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DC70A2">
        <w:rPr>
          <w:rFonts w:asciiTheme="majorHAnsi" w:hAnsiTheme="majorHAnsi" w:cstheme="majorHAnsi"/>
          <w:sz w:val="14"/>
        </w:rPr>
        <w:t>sum total</w:t>
      </w:r>
      <w:proofErr w:type="gramEnd"/>
      <w:r w:rsidRPr="00DC70A2">
        <w:rPr>
          <w:rFonts w:asciiTheme="majorHAnsi" w:hAnsiTheme="majorHAnsi" w:cstheme="majorHAnsi"/>
          <w:sz w:val="14"/>
        </w:rPr>
        <w:t xml:space="preserve"> of the stream of net benefits, looking from 2020 into the future and accounting for the timing of the net benefits, is $1 trillion.</w:t>
      </w:r>
    </w:p>
    <w:p w14:paraId="58EDF21C"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B6E07B2"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RESULTS</w:t>
      </w:r>
    </w:p>
    <w:p w14:paraId="072A043F"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We project that shifting from open access to the optimal series of </w:t>
      </w:r>
      <w:r w:rsidRPr="00DC70A2">
        <w:rPr>
          <w:rFonts w:asciiTheme="majorHAnsi" w:hAnsiTheme="majorHAnsi" w:cstheme="majorHAnsi"/>
          <w:highlight w:val="green"/>
          <w:u w:val="single"/>
        </w:rPr>
        <w:t>OUFs</w:t>
      </w:r>
      <w:r w:rsidRPr="00DC70A2">
        <w:rPr>
          <w:rFonts w:asciiTheme="majorHAnsi" w:hAnsiTheme="majorHAnsi" w:cstheme="majorHAnsi"/>
          <w:u w:val="single"/>
        </w:rPr>
        <w:t xml:space="preserve"> in 2020 would </w:t>
      </w:r>
      <w:r w:rsidRPr="00DC70A2">
        <w:rPr>
          <w:rFonts w:asciiTheme="majorHAnsi" w:hAnsiTheme="majorHAnsi" w:cstheme="majorHAnsi"/>
          <w:highlight w:val="green"/>
          <w:u w:val="single"/>
        </w:rPr>
        <w:t>increase</w:t>
      </w:r>
      <w:r w:rsidRPr="00DC70A2">
        <w:rPr>
          <w:rFonts w:asciiTheme="majorHAnsi" w:hAnsiTheme="majorHAnsi" w:cstheme="majorHAnsi"/>
          <w:u w:val="single"/>
        </w:rPr>
        <w:t xml:space="preserve"> the NPV of the </w:t>
      </w:r>
      <w:r w:rsidRPr="00DC70A2">
        <w:rPr>
          <w:rStyle w:val="Emphasis"/>
          <w:rFonts w:asciiTheme="majorHAnsi" w:hAnsiTheme="majorHAnsi" w:cstheme="majorHAnsi"/>
          <w:highlight w:val="green"/>
        </w:rPr>
        <w:t>satellite</w:t>
      </w:r>
      <w:r w:rsidRPr="00DC70A2">
        <w:rPr>
          <w:rFonts w:asciiTheme="majorHAnsi" w:hAnsiTheme="majorHAnsi" w:cstheme="majorHAnsi"/>
          <w:highlight w:val="green"/>
          <w:u w:val="single"/>
        </w:rPr>
        <w:t xml:space="preserve"> industry</w:t>
      </w:r>
      <w:r w:rsidRPr="00DC70A2">
        <w:rPr>
          <w:rFonts w:asciiTheme="majorHAnsi" w:hAnsiTheme="majorHAnsi" w:cstheme="majorHAnsi"/>
          <w:u w:val="single"/>
        </w:rPr>
        <w:t xml:space="preserve"> from around $600 billion under BAU to around $3 trillion—a more </w:t>
      </w:r>
      <w:r w:rsidRPr="00DC70A2">
        <w:rPr>
          <w:rStyle w:val="Emphasis"/>
          <w:rFonts w:asciiTheme="majorHAnsi" w:hAnsiTheme="majorHAnsi" w:cstheme="majorHAnsi"/>
        </w:rPr>
        <w:t xml:space="preserve">than </w:t>
      </w:r>
      <w:r w:rsidRPr="00DC70A2">
        <w:rPr>
          <w:rStyle w:val="Emphasis"/>
          <w:rFonts w:asciiTheme="majorHAnsi" w:hAnsiTheme="majorHAnsi" w:cstheme="majorHAnsi"/>
          <w:highlight w:val="green"/>
        </w:rPr>
        <w:t>4-fold</w:t>
      </w:r>
      <w:r w:rsidRPr="00DC70A2">
        <w:rPr>
          <w:rStyle w:val="Emphasis"/>
          <w:rFonts w:asciiTheme="majorHAnsi" w:hAnsiTheme="majorHAnsi" w:cstheme="majorHAnsi"/>
        </w:rPr>
        <w:t xml:space="preserve"> increase</w:t>
      </w:r>
      <w:r w:rsidRPr="00DC70A2">
        <w:rPr>
          <w:rFonts w:asciiTheme="majorHAnsi" w:hAnsiTheme="majorHAnsi" w:cstheme="majorHAnsi"/>
          <w:sz w:val="14"/>
        </w:rPr>
        <w:t xml:space="preserve"> (4.18- to 6.49-fold increases in 95% of parameter sets randomly drawn from their calibrated distributions) (Fig. 2D). Assuming a 5% market rate of </w:t>
      </w:r>
      <w:r w:rsidRPr="00DC70A2">
        <w:rPr>
          <w:rFonts w:asciiTheme="majorHAnsi" w:hAnsiTheme="majorHAnsi" w:cstheme="majorHAnsi"/>
          <w:sz w:val="14"/>
        </w:rPr>
        <w:lastRenderedPageBreak/>
        <w:t>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71F18A6C"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Based on our calculations (Materials and Methods), </w:t>
      </w:r>
      <w:r w:rsidRPr="00DC70A2">
        <w:rPr>
          <w:rFonts w:asciiTheme="majorHAnsi" w:hAnsiTheme="majorHAnsi" w:cstheme="majorHAnsi"/>
          <w:u w:val="single"/>
        </w:rPr>
        <w:t xml:space="preserve">the </w:t>
      </w:r>
      <w:r w:rsidRPr="00DC70A2">
        <w:rPr>
          <w:rStyle w:val="Emphasis"/>
          <w:rFonts w:asciiTheme="majorHAnsi" w:hAnsiTheme="majorHAnsi" w:cstheme="majorHAnsi"/>
        </w:rPr>
        <w:t>optimal OUF</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starts at</w:t>
      </w:r>
      <w:r w:rsidRPr="00DC70A2">
        <w:rPr>
          <w:rFonts w:asciiTheme="majorHAnsi" w:hAnsiTheme="majorHAnsi" w:cstheme="majorHAnsi"/>
          <w:u w:val="single"/>
        </w:rPr>
        <w:t xml:space="preserve"> roughly </w:t>
      </w:r>
      <w:r w:rsidRPr="00DC70A2">
        <w:rPr>
          <w:rFonts w:asciiTheme="majorHAnsi" w:hAnsiTheme="majorHAnsi" w:cstheme="majorHAnsi"/>
          <w:highlight w:val="green"/>
          <w:u w:val="single"/>
        </w:rPr>
        <w:t>$14,900 per satellite</w:t>
      </w:r>
      <w:r w:rsidRPr="00DC70A2">
        <w:rPr>
          <w:rFonts w:asciiTheme="majorHAnsi" w:hAnsiTheme="majorHAnsi" w:cstheme="majorHAnsi"/>
          <w:u w:val="single"/>
        </w:rPr>
        <w:t>-year in 2020 and escalates at roughly 14% per year</w:t>
      </w:r>
      <w:r w:rsidRPr="00DC70A2">
        <w:rPr>
          <w:rFonts w:asciiTheme="majorHAnsi" w:hAnsiTheme="majorHAnsi" w:cstheme="majorHAnsi"/>
          <w:sz w:val="14"/>
        </w:rPr>
        <w:t xml:space="preserve"> (aside from some initial transition dynamics) </w:t>
      </w:r>
      <w:r w:rsidRPr="00DC70A2">
        <w:rPr>
          <w:rFonts w:asciiTheme="majorHAnsi" w:hAnsiTheme="majorHAnsi" w:cstheme="majorHAnsi"/>
          <w:highlight w:val="green"/>
          <w:u w:val="single"/>
        </w:rPr>
        <w:t>to</w:t>
      </w:r>
      <w:r w:rsidRPr="00DC70A2">
        <w:rPr>
          <w:rFonts w:asciiTheme="majorHAnsi" w:hAnsiTheme="majorHAnsi" w:cstheme="majorHAnsi"/>
          <w:u w:val="single"/>
        </w:rPr>
        <w:t xml:space="preserve"> around </w:t>
      </w:r>
      <w:r w:rsidRPr="00DC70A2">
        <w:rPr>
          <w:rFonts w:asciiTheme="majorHAnsi" w:hAnsiTheme="majorHAnsi" w:cstheme="majorHAnsi"/>
          <w:highlight w:val="green"/>
          <w:u w:val="single"/>
        </w:rPr>
        <w:t>$235,000 per satellite</w:t>
      </w:r>
      <w:r w:rsidRPr="00DC70A2">
        <w:rPr>
          <w:rFonts w:asciiTheme="majorHAnsi" w:hAnsiTheme="majorHAnsi" w:cstheme="majorHAnsi"/>
          <w:u w:val="single"/>
        </w:rPr>
        <w:t>-year in 2040</w:t>
      </w:r>
      <w:r w:rsidRPr="00DC70A2">
        <w:rPr>
          <w:rFonts w:asciiTheme="majorHAnsi" w:hAnsiTheme="majorHAnsi" w:cstheme="majorHAnsi"/>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5A585183"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sidRPr="00DC70A2">
        <w:rPr>
          <w:rFonts w:asciiTheme="majorHAnsi" w:hAnsiTheme="majorHAnsi" w:cstheme="majorHAnsi"/>
          <w:sz w:val="14"/>
        </w:rPr>
        <w:t>open-access</w:t>
      </w:r>
      <w:proofErr w:type="gramEnd"/>
      <w:r w:rsidRPr="00DC70A2">
        <w:rPr>
          <w:rFonts w:asciiTheme="majorHAnsi" w:hAnsiTheme="majorHAnsi" w:cstheme="majorHAnsi"/>
          <w:sz w:val="14"/>
        </w:rPr>
        <w:t xml:space="preserve"> launching behavior and underscores the importance of policies to correct economic incentives to launch satellites.</w:t>
      </w:r>
    </w:p>
    <w:p w14:paraId="093BE73C"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DISCUSSION</w:t>
      </w:r>
    </w:p>
    <w:p w14:paraId="5A2297B3"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C22A2FD"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sidRPr="00DC70A2">
        <w:rPr>
          <w:rFonts w:asciiTheme="majorHAnsi" w:hAnsiTheme="majorHAnsi" w:cstheme="majorHAnsi"/>
          <w:sz w:val="14"/>
        </w:rPr>
        <w:t>in excess of</w:t>
      </w:r>
      <w:proofErr w:type="gramEnd"/>
      <w:r w:rsidRPr="00DC70A2">
        <w:rPr>
          <w:rFonts w:asciiTheme="majorHAnsi" w:hAnsiTheme="majorHAnsi" w:cstheme="majorHAnsi"/>
          <w:sz w:val="14"/>
        </w:rPr>
        <w:t xml:space="preserve"> $120 billion/y in the United States alone (25). In contrast, there is still time to get out ahead of the tragedy of the commons in the young space industry.</w:t>
      </w:r>
    </w:p>
    <w:p w14:paraId="57D3B281"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sidRPr="00DC70A2">
        <w:rPr>
          <w:rFonts w:asciiTheme="majorHAnsi" w:hAnsiTheme="majorHAnsi" w:cstheme="majorHAnsi"/>
          <w:sz w:val="14"/>
        </w:rPr>
        <w:t>as long as</w:t>
      </w:r>
      <w:proofErr w:type="gramEnd"/>
      <w:r w:rsidRPr="00DC70A2">
        <w:rPr>
          <w:rFonts w:asciiTheme="majorHAnsi" w:hAnsiTheme="majorHAnsi" w:cstheme="majorHAnsi"/>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6F73DC9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highlight w:val="green"/>
          <w:u w:val="single"/>
        </w:rPr>
        <w:t>An OUF could</w:t>
      </w:r>
      <w:r w:rsidRPr="00DC70A2">
        <w:rPr>
          <w:rFonts w:asciiTheme="majorHAnsi" w:hAnsiTheme="majorHAnsi" w:cstheme="majorHAnsi"/>
          <w:u w:val="single"/>
        </w:rPr>
        <w:t xml:space="preserve"> also </w:t>
      </w:r>
      <w:r w:rsidRPr="00DC70A2">
        <w:rPr>
          <w:rFonts w:asciiTheme="majorHAnsi" w:hAnsiTheme="majorHAnsi" w:cstheme="majorHAnsi"/>
          <w:highlight w:val="green"/>
          <w:u w:val="single"/>
        </w:rPr>
        <w:t>be built within</w:t>
      </w:r>
      <w:r w:rsidRPr="00DC70A2">
        <w:rPr>
          <w:rFonts w:asciiTheme="majorHAnsi" w:hAnsiTheme="majorHAnsi" w:cstheme="majorHAnsi"/>
          <w:u w:val="single"/>
        </w:rPr>
        <w:t xml:space="preserve"> </w:t>
      </w:r>
      <w:r w:rsidRPr="00DC70A2">
        <w:rPr>
          <w:rStyle w:val="Emphasis"/>
          <w:rFonts w:asciiTheme="majorHAnsi" w:hAnsiTheme="majorHAnsi" w:cstheme="majorHAnsi"/>
        </w:rPr>
        <w:t>existing</w:t>
      </w:r>
      <w:r w:rsidRPr="00DC70A2">
        <w:rPr>
          <w:rFonts w:asciiTheme="majorHAnsi" w:hAnsiTheme="majorHAnsi" w:cstheme="majorHAnsi"/>
          <w:u w:val="single"/>
        </w:rPr>
        <w:t xml:space="preserve"> space governance institutions, such as </w:t>
      </w:r>
      <w:r w:rsidRPr="00DC70A2">
        <w:rPr>
          <w:rFonts w:asciiTheme="majorHAnsi" w:hAnsiTheme="majorHAnsi" w:cstheme="majorHAnsi"/>
          <w:highlight w:val="green"/>
          <w:u w:val="single"/>
        </w:rPr>
        <w:t xml:space="preserve">the </w:t>
      </w:r>
      <w:r w:rsidRPr="00DC70A2">
        <w:rPr>
          <w:rStyle w:val="Emphasis"/>
          <w:rFonts w:asciiTheme="majorHAnsi" w:hAnsiTheme="majorHAnsi" w:cstheme="majorHAnsi"/>
          <w:highlight w:val="green"/>
        </w:rPr>
        <w:t>Outer</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Space</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Treaty</w:t>
      </w:r>
      <w:r w:rsidRPr="00DC70A2">
        <w:rPr>
          <w:rFonts w:asciiTheme="majorHAnsi" w:hAnsiTheme="majorHAnsi" w:cstheme="majorHAnsi"/>
          <w:sz w:val="14"/>
        </w:rPr>
        <w:t xml:space="preserve"> (29). For example, </w:t>
      </w:r>
      <w:r w:rsidRPr="00DC70A2">
        <w:rPr>
          <w:rFonts w:asciiTheme="majorHAnsi" w:hAnsiTheme="majorHAnsi" w:cstheme="majorHAnsi"/>
          <w:highlight w:val="green"/>
          <w:u w:val="single"/>
        </w:rPr>
        <w:t>Article VI states</w:t>
      </w:r>
      <w:r w:rsidRPr="00DC70A2">
        <w:rPr>
          <w:rFonts w:asciiTheme="majorHAnsi" w:hAnsiTheme="majorHAnsi" w:cstheme="majorHAnsi"/>
          <w:u w:val="single"/>
        </w:rPr>
        <w:t xml:space="preserve"> that </w:t>
      </w:r>
      <w:r w:rsidRPr="00DC70A2">
        <w:rPr>
          <w:rFonts w:asciiTheme="majorHAnsi" w:hAnsiTheme="majorHAnsi" w:cstheme="majorHAnsi"/>
          <w:highlight w:val="green"/>
          <w:u w:val="single"/>
        </w:rPr>
        <w:t xml:space="preserve">countries </w:t>
      </w:r>
      <w:r w:rsidRPr="00DC70A2">
        <w:rPr>
          <w:rStyle w:val="Emphasis"/>
          <w:rFonts w:asciiTheme="majorHAnsi" w:hAnsiTheme="majorHAnsi" w:cstheme="majorHAnsi"/>
          <w:highlight w:val="green"/>
        </w:rPr>
        <w:t>supervise</w:t>
      </w:r>
      <w:r w:rsidRPr="00DC70A2">
        <w:rPr>
          <w:rFonts w:asciiTheme="majorHAnsi" w:hAnsiTheme="majorHAnsi" w:cstheme="majorHAnsi"/>
          <w:highlight w:val="green"/>
          <w:u w:val="single"/>
        </w:rPr>
        <w:t xml:space="preserve"> their space industries</w:t>
      </w:r>
      <w:r w:rsidRPr="00DC70A2">
        <w:rPr>
          <w:rFonts w:asciiTheme="majorHAnsi" w:hAnsiTheme="majorHAnsi" w:cstheme="majorHAnsi"/>
          <w:u w:val="single"/>
        </w:rPr>
        <w:t xml:space="preserve">, which provides </w:t>
      </w:r>
      <w:r w:rsidRPr="00DC70A2">
        <w:rPr>
          <w:rFonts w:asciiTheme="majorHAnsi" w:hAnsiTheme="majorHAnsi" w:cstheme="majorHAnsi"/>
          <w:highlight w:val="green"/>
          <w:u w:val="single"/>
        </w:rPr>
        <w:t xml:space="preserve">a </w:t>
      </w:r>
      <w:r w:rsidRPr="00DC70A2">
        <w:rPr>
          <w:rStyle w:val="Emphasis"/>
          <w:rFonts w:asciiTheme="majorHAnsi" w:hAnsiTheme="majorHAnsi" w:cstheme="majorHAnsi"/>
          <w:highlight w:val="green"/>
        </w:rPr>
        <w:t>framework</w:t>
      </w:r>
      <w:r w:rsidRPr="00DC70A2">
        <w:rPr>
          <w:rFonts w:asciiTheme="majorHAnsi" w:hAnsiTheme="majorHAnsi" w:cstheme="majorHAnsi"/>
          <w:highlight w:val="green"/>
          <w:u w:val="single"/>
        </w:rPr>
        <w:t xml:space="preserve"> for OUFs to be </w:t>
      </w:r>
      <w:r w:rsidRPr="00DC70A2">
        <w:rPr>
          <w:rStyle w:val="Emphasis"/>
          <w:rFonts w:asciiTheme="majorHAnsi" w:hAnsiTheme="majorHAnsi" w:cstheme="majorHAnsi"/>
          <w:highlight w:val="green"/>
        </w:rPr>
        <w:t>administered</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nationally</w:t>
      </w:r>
      <w:r w:rsidRPr="00DC70A2">
        <w:rPr>
          <w:rFonts w:asciiTheme="majorHAnsi" w:hAnsiTheme="majorHAnsi" w:cstheme="majorHAnsi"/>
          <w:sz w:val="14"/>
        </w:rPr>
        <w:t>. Article II prohibits national appropriation of outer space but does not prohibit private property rights, potentially allowing for tradable orbital permitting.</w:t>
      </w:r>
    </w:p>
    <w:p w14:paraId="4AE2BC56" w14:textId="77777777" w:rsidR="00B777D6" w:rsidRPr="00DC70A2" w:rsidRDefault="00B777D6" w:rsidP="00B777D6">
      <w:pPr>
        <w:rPr>
          <w:rFonts w:asciiTheme="majorHAnsi" w:hAnsiTheme="majorHAnsi" w:cstheme="majorHAnsi"/>
          <w:sz w:val="14"/>
        </w:rPr>
      </w:pPr>
    </w:p>
    <w:p w14:paraId="776018AA" w14:textId="77777777" w:rsidR="00B777D6" w:rsidRPr="00DC70A2" w:rsidRDefault="00B777D6" w:rsidP="00B777D6">
      <w:pPr>
        <w:rPr>
          <w:rFonts w:asciiTheme="majorHAnsi" w:hAnsiTheme="majorHAnsi" w:cstheme="majorHAnsi"/>
        </w:rPr>
      </w:pPr>
    </w:p>
    <w:p w14:paraId="3C9F2167" w14:textId="77777777" w:rsidR="00B777D6" w:rsidRPr="00DC70A2" w:rsidRDefault="00B777D6" w:rsidP="00B777D6">
      <w:pPr>
        <w:pStyle w:val="Heading3"/>
        <w:rPr>
          <w:rFonts w:asciiTheme="majorHAnsi" w:hAnsiTheme="majorHAnsi" w:cstheme="majorHAnsi"/>
        </w:rPr>
      </w:pPr>
      <w:r w:rsidRPr="00DC70A2">
        <w:rPr>
          <w:rFonts w:asciiTheme="majorHAnsi" w:hAnsiTheme="majorHAnsi" w:cstheme="majorHAnsi"/>
        </w:rPr>
        <w:lastRenderedPageBreak/>
        <w:t>1AC – Adv – Debris</w:t>
      </w:r>
    </w:p>
    <w:p w14:paraId="3FD138C5"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The space sector is trending towards </w:t>
      </w:r>
      <w:r w:rsidRPr="00DC70A2">
        <w:rPr>
          <w:rFonts w:asciiTheme="majorHAnsi" w:hAnsiTheme="majorHAnsi" w:cstheme="majorHAnsi"/>
          <w:u w:val="single"/>
        </w:rPr>
        <w:t>privatization</w:t>
      </w:r>
      <w:r w:rsidRPr="00DC70A2">
        <w:rPr>
          <w:rFonts w:asciiTheme="majorHAnsi" w:hAnsiTheme="majorHAnsi" w:cstheme="majorHAnsi"/>
        </w:rPr>
        <w:t xml:space="preserve"> – that drives </w:t>
      </w:r>
      <w:r w:rsidRPr="00DC70A2">
        <w:rPr>
          <w:rFonts w:asciiTheme="majorHAnsi" w:hAnsiTheme="majorHAnsi" w:cstheme="majorHAnsi"/>
          <w:u w:val="single"/>
        </w:rPr>
        <w:t>feedback</w:t>
      </w:r>
      <w:r w:rsidRPr="00DC70A2">
        <w:rPr>
          <w:rFonts w:asciiTheme="majorHAnsi" w:hAnsiTheme="majorHAnsi" w:cstheme="majorHAnsi"/>
        </w:rPr>
        <w:t xml:space="preserve"> loops of technology creating </w:t>
      </w:r>
      <w:r w:rsidRPr="00DC70A2">
        <w:rPr>
          <w:rFonts w:asciiTheme="majorHAnsi" w:hAnsiTheme="majorHAnsi" w:cstheme="majorHAnsi"/>
          <w:u w:val="single"/>
        </w:rPr>
        <w:t>cascading collisions</w:t>
      </w:r>
      <w:r w:rsidRPr="00DC70A2">
        <w:rPr>
          <w:rFonts w:asciiTheme="majorHAnsi" w:hAnsiTheme="majorHAnsi" w:cstheme="majorHAnsi"/>
        </w:rPr>
        <w:t xml:space="preserve">. </w:t>
      </w:r>
    </w:p>
    <w:p w14:paraId="587BBAED"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BERNAT 20</w:t>
      </w:r>
      <w:r w:rsidRPr="00DC70A2">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DBEFC61"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u w:val="single"/>
        </w:rPr>
        <w:t xml:space="preserve">The second decade of the 21st century has brought a </w:t>
      </w:r>
      <w:r w:rsidRPr="00DC70A2">
        <w:rPr>
          <w:rStyle w:val="Emphasis"/>
          <w:rFonts w:asciiTheme="majorHAnsi" w:hAnsiTheme="majorHAnsi" w:cstheme="majorHAnsi"/>
        </w:rPr>
        <w:t>dynamic and somewhat surprising development of the space industry</w:t>
      </w:r>
      <w:r w:rsidRPr="00DC70A2">
        <w:rPr>
          <w:rFonts w:asciiTheme="majorHAnsi" w:hAnsiTheme="majorHAnsi" w:cstheme="majorHAnsi"/>
          <w:sz w:val="16"/>
        </w:rPr>
        <w:t xml:space="preserve">. Since 1972 – the Apollo 17 crew mission to the Moon, the humankind has not left the safe environment of Earth’s orbit, and for years </w:t>
      </w:r>
      <w:r w:rsidRPr="00DC70A2">
        <w:rPr>
          <w:rFonts w:asciiTheme="majorHAnsi" w:hAnsiTheme="majorHAnsi" w:cstheme="majorHAnsi"/>
          <w:highlight w:val="green"/>
          <w:u w:val="single"/>
        </w:rPr>
        <w:t>the global</w:t>
      </w:r>
      <w:r w:rsidRPr="00DC70A2">
        <w:rPr>
          <w:rFonts w:asciiTheme="majorHAnsi" w:hAnsiTheme="majorHAnsi" w:cstheme="majorHAnsi"/>
          <w:u w:val="single"/>
        </w:rPr>
        <w:t xml:space="preserve"> space </w:t>
      </w:r>
      <w:r w:rsidRPr="00DC70A2">
        <w:rPr>
          <w:rFonts w:asciiTheme="majorHAnsi" w:hAnsiTheme="majorHAnsi" w:cstheme="majorHAnsi"/>
          <w:highlight w:val="green"/>
          <w:u w:val="single"/>
        </w:rPr>
        <w:t>sector</w:t>
      </w:r>
      <w:r w:rsidRPr="00DC70A2">
        <w:rPr>
          <w:rFonts w:asciiTheme="majorHAnsi" w:hAnsiTheme="majorHAnsi" w:cstheme="majorHAnsi"/>
          <w:u w:val="single"/>
        </w:rPr>
        <w:t xml:space="preserve"> has been </w:t>
      </w:r>
      <w:r w:rsidRPr="00DC70A2">
        <w:rPr>
          <w:rStyle w:val="Emphasis"/>
          <w:rFonts w:asciiTheme="majorHAnsi" w:hAnsiTheme="majorHAnsi" w:cstheme="majorHAnsi"/>
          <w:highlight w:val="green"/>
        </w:rPr>
        <w:t>progressing</w:t>
      </w:r>
      <w:r w:rsidRPr="00DC70A2">
        <w:rPr>
          <w:rFonts w:asciiTheme="majorHAnsi" w:hAnsiTheme="majorHAnsi" w:cstheme="majorHAnsi"/>
          <w:highlight w:val="green"/>
          <w:u w:val="single"/>
        </w:rPr>
        <w:t xml:space="preserve"> in</w:t>
      </w:r>
      <w:r w:rsidRPr="00DC70A2">
        <w:rPr>
          <w:rFonts w:asciiTheme="majorHAnsi" w:hAnsiTheme="majorHAnsi" w:cstheme="majorHAnsi"/>
          <w:u w:val="single"/>
        </w:rPr>
        <w:t xml:space="preserve"> </w:t>
      </w:r>
      <w:r w:rsidRPr="00DC70A2">
        <w:rPr>
          <w:rStyle w:val="Emphasis"/>
          <w:rFonts w:asciiTheme="majorHAnsi" w:hAnsiTheme="majorHAnsi" w:cstheme="majorHAnsi"/>
        </w:rPr>
        <w:t>slow</w:t>
      </w:r>
      <w:r w:rsidRPr="00DC70A2">
        <w:rPr>
          <w:rFonts w:asciiTheme="majorHAnsi" w:hAnsiTheme="majorHAnsi" w:cstheme="majorHAnsi"/>
          <w:u w:val="single"/>
        </w:rPr>
        <w:t xml:space="preserve"> but </w:t>
      </w:r>
      <w:r w:rsidRPr="00DC70A2">
        <w:rPr>
          <w:rStyle w:val="Emphasis"/>
          <w:rFonts w:asciiTheme="majorHAnsi" w:hAnsiTheme="majorHAnsi" w:cstheme="majorHAnsi"/>
          <w:highlight w:val="green"/>
        </w:rPr>
        <w:t>steady</w:t>
      </w:r>
      <w:r w:rsidRPr="00DC70A2">
        <w:rPr>
          <w:rFonts w:asciiTheme="majorHAnsi" w:hAnsiTheme="majorHAnsi" w:cstheme="majorHAnsi"/>
          <w:highlight w:val="green"/>
          <w:u w:val="single"/>
        </w:rPr>
        <w:t xml:space="preserve"> pace</w:t>
      </w:r>
      <w:r w:rsidRPr="00DC70A2">
        <w:rPr>
          <w:rFonts w:asciiTheme="majorHAnsi" w:hAnsiTheme="majorHAnsi" w:cstheme="majorHAnsi"/>
          <w:u w:val="single"/>
        </w:rPr>
        <w:t xml:space="preserve"> run by a </w:t>
      </w:r>
      <w:r w:rsidRPr="00DC70A2">
        <w:rPr>
          <w:rStyle w:val="Emphasis"/>
          <w:rFonts w:asciiTheme="majorHAnsi" w:hAnsiTheme="majorHAnsi" w:cstheme="majorHAnsi"/>
        </w:rPr>
        <w:t>few largest space agencies</w:t>
      </w:r>
      <w:r w:rsidRPr="00DC70A2">
        <w:rPr>
          <w:rFonts w:asciiTheme="majorHAnsi" w:hAnsiTheme="majorHAnsi" w:cstheme="majorHAnsi"/>
          <w:u w:val="single"/>
        </w:rPr>
        <w:t xml:space="preserve"> like American NASA, European ESA, Japanese JAXA, and Chinese CNSA</w:t>
      </w:r>
      <w:r w:rsidRPr="00DC70A2">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42E4C664"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u w:val="single"/>
        </w:rPr>
        <w:t xml:space="preserve">The </w:t>
      </w:r>
      <w:r w:rsidRPr="00DC70A2">
        <w:rPr>
          <w:rFonts w:asciiTheme="majorHAnsi" w:hAnsiTheme="majorHAnsi" w:cstheme="majorHAnsi"/>
          <w:highlight w:val="green"/>
          <w:u w:val="single"/>
        </w:rPr>
        <w:t>situation</w:t>
      </w:r>
      <w:r w:rsidRPr="00DC70A2">
        <w:rPr>
          <w:rFonts w:asciiTheme="majorHAnsi" w:hAnsiTheme="majorHAnsi" w:cstheme="majorHAnsi"/>
          <w:u w:val="single"/>
        </w:rPr>
        <w:t xml:space="preserve"> started to </w:t>
      </w:r>
      <w:r w:rsidRPr="00DC70A2">
        <w:rPr>
          <w:rFonts w:asciiTheme="majorHAnsi" w:hAnsiTheme="majorHAnsi" w:cstheme="majorHAnsi"/>
          <w:highlight w:val="green"/>
          <w:u w:val="single"/>
        </w:rPr>
        <w:t>change</w:t>
      </w:r>
      <w:r w:rsidRPr="00DC70A2">
        <w:rPr>
          <w:rFonts w:asciiTheme="majorHAnsi" w:hAnsiTheme="majorHAnsi" w:cstheme="majorHAnsi"/>
          <w:u w:val="single"/>
        </w:rPr>
        <w:t xml:space="preserve"> at the turn of the century </w:t>
      </w:r>
      <w:r w:rsidRPr="00DC70A2">
        <w:rPr>
          <w:rFonts w:asciiTheme="majorHAnsi" w:hAnsiTheme="majorHAnsi" w:cstheme="majorHAnsi"/>
          <w:highlight w:val="green"/>
          <w:u w:val="single"/>
        </w:rPr>
        <w:t>when</w:t>
      </w:r>
      <w:r w:rsidRPr="00DC70A2">
        <w:rPr>
          <w:rFonts w:asciiTheme="majorHAnsi" w:hAnsiTheme="majorHAnsi" w:cstheme="majorHAnsi"/>
          <w:u w:val="single"/>
        </w:rPr>
        <w:t xml:space="preserve"> </w:t>
      </w:r>
      <w:r w:rsidRPr="00DC70A2">
        <w:rPr>
          <w:rStyle w:val="Emphasis"/>
          <w:rFonts w:asciiTheme="majorHAnsi" w:hAnsiTheme="majorHAnsi" w:cstheme="majorHAnsi"/>
        </w:rPr>
        <w:t>new generations</w:t>
      </w:r>
      <w:r w:rsidRPr="00DC70A2">
        <w:rPr>
          <w:rFonts w:asciiTheme="majorHAnsi" w:hAnsiTheme="majorHAnsi" w:cstheme="majorHAnsi"/>
          <w:u w:val="single"/>
        </w:rPr>
        <w:t xml:space="preserve"> of </w:t>
      </w:r>
      <w:r w:rsidRPr="00DC70A2">
        <w:rPr>
          <w:rStyle w:val="Emphasis"/>
          <w:rFonts w:asciiTheme="majorHAnsi" w:hAnsiTheme="majorHAnsi" w:cstheme="majorHAnsi"/>
          <w:highlight w:val="green"/>
        </w:rPr>
        <w:t>private entrepreneurs</w:t>
      </w:r>
      <w:r w:rsidRPr="00DC70A2">
        <w:rPr>
          <w:rFonts w:asciiTheme="majorHAnsi" w:hAnsiTheme="majorHAnsi" w:cstheme="majorHAnsi"/>
          <w:u w:val="single"/>
        </w:rPr>
        <w:t xml:space="preserve"> began to </w:t>
      </w:r>
      <w:r w:rsidRPr="00DC70A2">
        <w:rPr>
          <w:rStyle w:val="Emphasis"/>
          <w:rFonts w:asciiTheme="majorHAnsi" w:hAnsiTheme="majorHAnsi" w:cstheme="majorHAnsi"/>
          <w:highlight w:val="green"/>
        </w:rPr>
        <w:t>invest</w:t>
      </w:r>
      <w:r w:rsidRPr="00DC70A2">
        <w:rPr>
          <w:rFonts w:asciiTheme="majorHAnsi" w:hAnsiTheme="majorHAnsi" w:cstheme="majorHAnsi"/>
          <w:highlight w:val="green"/>
          <w:u w:val="single"/>
        </w:rPr>
        <w:t xml:space="preserve"> in</w:t>
      </w:r>
      <w:r w:rsidRPr="00DC70A2">
        <w:rPr>
          <w:rFonts w:asciiTheme="majorHAnsi" w:hAnsiTheme="majorHAnsi" w:cstheme="majorHAnsi"/>
          <w:u w:val="single"/>
        </w:rPr>
        <w:t xml:space="preserve"> and </w:t>
      </w:r>
      <w:r w:rsidRPr="00DC70A2">
        <w:rPr>
          <w:rStyle w:val="Emphasis"/>
          <w:rFonts w:asciiTheme="majorHAnsi" w:hAnsiTheme="majorHAnsi" w:cstheme="majorHAnsi"/>
        </w:rPr>
        <w:t>develop</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space technologies</w:t>
      </w:r>
      <w:r w:rsidRPr="00DC70A2">
        <w:rPr>
          <w:rFonts w:asciiTheme="majorHAnsi" w:hAnsiTheme="majorHAnsi" w:cstheme="majorHAnsi"/>
          <w:u w:val="single"/>
        </w:rPr>
        <w:t xml:space="preserve"> like </w:t>
      </w:r>
      <w:r w:rsidRPr="00DC70A2">
        <w:rPr>
          <w:rStyle w:val="Emphasis"/>
          <w:rFonts w:asciiTheme="majorHAnsi" w:hAnsiTheme="majorHAnsi" w:cstheme="majorHAnsi"/>
        </w:rPr>
        <w:t>rocket boosters</w:t>
      </w:r>
      <w:r w:rsidRPr="00DC70A2">
        <w:rPr>
          <w:rFonts w:asciiTheme="majorHAnsi" w:hAnsiTheme="majorHAnsi" w:cstheme="majorHAnsi"/>
          <w:u w:val="single"/>
        </w:rPr>
        <w:t xml:space="preserve">, </w:t>
      </w:r>
      <w:r w:rsidRPr="00DC70A2">
        <w:rPr>
          <w:rStyle w:val="Emphasis"/>
          <w:rFonts w:asciiTheme="majorHAnsi" w:hAnsiTheme="majorHAnsi" w:cstheme="majorHAnsi"/>
        </w:rPr>
        <w:t>spaceships</w:t>
      </w:r>
      <w:r w:rsidRPr="00DC70A2">
        <w:rPr>
          <w:rFonts w:asciiTheme="majorHAnsi" w:hAnsiTheme="majorHAnsi" w:cstheme="majorHAnsi"/>
          <w:u w:val="single"/>
        </w:rPr>
        <w:t xml:space="preserve">, and what most important for the </w:t>
      </w:r>
      <w:r w:rsidRPr="00DC70A2">
        <w:rPr>
          <w:rStyle w:val="Emphasis"/>
          <w:rFonts w:asciiTheme="majorHAnsi" w:hAnsiTheme="majorHAnsi" w:cstheme="majorHAnsi"/>
        </w:rPr>
        <w:t>subject of the paper</w:t>
      </w:r>
      <w:r w:rsidRPr="00DC70A2">
        <w:rPr>
          <w:rFonts w:asciiTheme="majorHAnsi" w:hAnsiTheme="majorHAnsi" w:cstheme="majorHAnsi"/>
          <w:sz w:val="16"/>
        </w:rPr>
        <w:t xml:space="preserve"> – </w:t>
      </w:r>
      <w:r w:rsidRPr="00DC70A2">
        <w:rPr>
          <w:rStyle w:val="Emphasis"/>
          <w:rFonts w:asciiTheme="majorHAnsi" w:hAnsiTheme="majorHAnsi" w:cstheme="majorHAnsi"/>
        </w:rPr>
        <w:t>satellites and their</w:t>
      </w:r>
      <w:r w:rsidRPr="00DC70A2">
        <w:rPr>
          <w:rFonts w:asciiTheme="majorHAnsi" w:hAnsiTheme="majorHAnsi" w:cstheme="majorHAnsi"/>
          <w:sz w:val="16"/>
        </w:rPr>
        <w:t xml:space="preserve"> </w:t>
      </w:r>
      <w:r w:rsidRPr="00DC70A2">
        <w:rPr>
          <w:rStyle w:val="Emphasis"/>
          <w:rFonts w:asciiTheme="majorHAnsi" w:hAnsiTheme="majorHAnsi" w:cstheme="majorHAnsi"/>
        </w:rPr>
        <w:t>constellations</w:t>
      </w:r>
      <w:r w:rsidRPr="00DC70A2">
        <w:rPr>
          <w:rFonts w:asciiTheme="majorHAnsi" w:hAnsiTheme="majorHAnsi" w:cstheme="majorHAnsi"/>
          <w:sz w:val="16"/>
        </w:rPr>
        <w:t xml:space="preserve">. </w:t>
      </w:r>
      <w:r w:rsidRPr="00DC70A2">
        <w:rPr>
          <w:rFonts w:asciiTheme="majorHAnsi" w:hAnsiTheme="majorHAnsi" w:cstheme="majorHAnsi"/>
          <w:u w:val="single"/>
        </w:rPr>
        <w:t xml:space="preserve">This new shift is known among the </w:t>
      </w:r>
      <w:r w:rsidRPr="00DC70A2">
        <w:rPr>
          <w:rStyle w:val="Emphasis"/>
          <w:rFonts w:asciiTheme="majorHAnsi" w:hAnsiTheme="majorHAnsi" w:cstheme="majorHAnsi"/>
        </w:rPr>
        <w:t>space industry as “Space 2.0”</w:t>
      </w:r>
      <w:r w:rsidRPr="00DC70A2">
        <w:rPr>
          <w:rFonts w:asciiTheme="majorHAnsi" w:hAnsiTheme="majorHAnsi" w:cstheme="majorHAnsi"/>
          <w:u w:val="single"/>
        </w:rPr>
        <w:t xml:space="preserve">, and its emergence is dated around 2000-2002 when the </w:t>
      </w:r>
      <w:r w:rsidRPr="00DC70A2">
        <w:rPr>
          <w:rStyle w:val="Emphasis"/>
          <w:rFonts w:asciiTheme="majorHAnsi" w:hAnsiTheme="majorHAnsi" w:cstheme="majorHAnsi"/>
        </w:rPr>
        <w:t>companies</w:t>
      </w:r>
      <w:r w:rsidRPr="00DC70A2">
        <w:rPr>
          <w:rFonts w:asciiTheme="majorHAnsi" w:hAnsiTheme="majorHAnsi" w:cstheme="majorHAnsi"/>
          <w:u w:val="single"/>
        </w:rPr>
        <w:t xml:space="preserve"> like </w:t>
      </w:r>
      <w:r w:rsidRPr="00DC70A2">
        <w:rPr>
          <w:rStyle w:val="Emphasis"/>
          <w:rFonts w:asciiTheme="majorHAnsi" w:hAnsiTheme="majorHAnsi" w:cstheme="majorHAnsi"/>
          <w:highlight w:val="green"/>
        </w:rPr>
        <w:t>SpaceX</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Blue</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Origin</w:t>
      </w:r>
      <w:r w:rsidRPr="00DC70A2">
        <w:rPr>
          <w:rFonts w:asciiTheme="majorHAnsi" w:hAnsiTheme="majorHAnsi" w:cstheme="majorHAnsi"/>
          <w:u w:val="single"/>
        </w:rPr>
        <w:t xml:space="preserve">, and </w:t>
      </w:r>
      <w:r w:rsidRPr="00DC70A2">
        <w:rPr>
          <w:rStyle w:val="Emphasis"/>
          <w:rFonts w:asciiTheme="majorHAnsi" w:hAnsiTheme="majorHAnsi" w:cstheme="majorHAnsi"/>
          <w:highlight w:val="green"/>
        </w:rPr>
        <w:t>Virgin</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Galactic</w:t>
      </w:r>
      <w:r w:rsidRPr="00DC70A2">
        <w:rPr>
          <w:rFonts w:asciiTheme="majorHAnsi" w:hAnsiTheme="majorHAnsi" w:cstheme="majorHAnsi"/>
          <w:u w:val="single"/>
        </w:rPr>
        <w:t xml:space="preserve"> were </w:t>
      </w:r>
      <w:r w:rsidRPr="00DC70A2">
        <w:rPr>
          <w:rFonts w:asciiTheme="majorHAnsi" w:hAnsiTheme="majorHAnsi" w:cstheme="majorHAnsi"/>
          <w:highlight w:val="green"/>
          <w:u w:val="single"/>
        </w:rPr>
        <w:t>established</w:t>
      </w:r>
      <w:r w:rsidRPr="00DC70A2">
        <w:rPr>
          <w:rFonts w:asciiTheme="majorHAnsi" w:hAnsiTheme="majorHAnsi" w:cstheme="majorHAnsi"/>
          <w:sz w:val="16"/>
        </w:rPr>
        <w:t xml:space="preserve">. (Pyle, 2019). </w:t>
      </w:r>
      <w:r w:rsidRPr="00DC70A2">
        <w:rPr>
          <w:rFonts w:asciiTheme="majorHAnsi" w:hAnsiTheme="majorHAnsi" w:cstheme="majorHAnsi"/>
          <w:u w:val="single"/>
        </w:rPr>
        <w:t>The real change, however, came in 2012</w:t>
      </w:r>
      <w:r w:rsidRPr="00DC70A2">
        <w:rPr>
          <w:rFonts w:asciiTheme="majorHAnsi" w:hAnsiTheme="majorHAnsi" w:cstheme="majorHAnsi"/>
          <w:sz w:val="16"/>
        </w:rPr>
        <w:t xml:space="preserve"> when the first SpaceX commercial mission was successfully launched to the ISS (NASA, 2012). </w:t>
      </w:r>
    </w:p>
    <w:p w14:paraId="5D9BCA29"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u w:val="single"/>
        </w:rPr>
        <w:t xml:space="preserve">Since then, the </w:t>
      </w:r>
      <w:r w:rsidRPr="00DC70A2">
        <w:rPr>
          <w:rFonts w:asciiTheme="majorHAnsi" w:hAnsiTheme="majorHAnsi" w:cstheme="majorHAnsi"/>
          <w:highlight w:val="green"/>
          <w:u w:val="single"/>
        </w:rPr>
        <w:t xml:space="preserve">participation of the </w:t>
      </w:r>
      <w:r w:rsidRPr="00DC70A2">
        <w:rPr>
          <w:rStyle w:val="Emphasis"/>
          <w:rFonts w:asciiTheme="majorHAnsi" w:hAnsiTheme="majorHAnsi" w:cstheme="majorHAnsi"/>
          <w:highlight w:val="green"/>
        </w:rPr>
        <w:t>private sector</w:t>
      </w:r>
      <w:r w:rsidRPr="00DC70A2">
        <w:rPr>
          <w:rStyle w:val="Emphasis"/>
          <w:rFonts w:asciiTheme="majorHAnsi" w:hAnsiTheme="majorHAnsi" w:cstheme="majorHAnsi"/>
        </w:rPr>
        <w:t xml:space="preserve"> in the space industry has </w:t>
      </w:r>
      <w:r w:rsidRPr="00DC70A2">
        <w:rPr>
          <w:rStyle w:val="Emphasis"/>
          <w:rFonts w:asciiTheme="majorHAnsi" w:hAnsiTheme="majorHAnsi" w:cstheme="majorHAnsi"/>
          <w:highlight w:val="green"/>
        </w:rPr>
        <w:t>skyrocketed</w:t>
      </w:r>
      <w:r w:rsidRPr="00DC70A2">
        <w:rPr>
          <w:rStyle w:val="Emphasis"/>
          <w:rFonts w:asciiTheme="majorHAnsi" w:hAnsiTheme="majorHAnsi" w:cstheme="majorHAnsi"/>
        </w:rPr>
        <w:t>, especially in the United States</w:t>
      </w:r>
      <w:r w:rsidRPr="00DC70A2">
        <w:rPr>
          <w:rFonts w:asciiTheme="majorHAnsi" w:hAnsiTheme="majorHAnsi" w:cstheme="majorHAnsi"/>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CA76CF3"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u w:val="single"/>
        </w:rPr>
        <w:t xml:space="preserve">Nowadays, in the space industry, </w:t>
      </w:r>
      <w:r w:rsidRPr="00DC70A2">
        <w:rPr>
          <w:rFonts w:asciiTheme="majorHAnsi" w:hAnsiTheme="majorHAnsi" w:cstheme="majorHAnsi"/>
          <w:highlight w:val="green"/>
          <w:u w:val="single"/>
        </w:rPr>
        <w:t>we witness</w:t>
      </w:r>
      <w:r w:rsidRPr="00DC70A2">
        <w:rPr>
          <w:rFonts w:asciiTheme="majorHAnsi" w:hAnsiTheme="majorHAnsi" w:cstheme="majorHAnsi"/>
          <w:u w:val="single"/>
        </w:rPr>
        <w:t xml:space="preserve"> a very </w:t>
      </w:r>
      <w:r w:rsidRPr="00DC70A2">
        <w:rPr>
          <w:rStyle w:val="Emphasis"/>
          <w:rFonts w:asciiTheme="majorHAnsi" w:hAnsiTheme="majorHAnsi" w:cstheme="majorHAnsi"/>
        </w:rPr>
        <w:t>productive</w:t>
      </w:r>
      <w:r w:rsidRPr="00DC70A2">
        <w:rPr>
          <w:rFonts w:asciiTheme="majorHAnsi" w:hAnsiTheme="majorHAnsi" w:cstheme="majorHAnsi"/>
          <w:u w:val="single"/>
        </w:rPr>
        <w:t xml:space="preserve"> cybernetic </w:t>
      </w:r>
      <w:r w:rsidRPr="00DC70A2">
        <w:rPr>
          <w:rFonts w:asciiTheme="majorHAnsi" w:hAnsiTheme="majorHAnsi" w:cstheme="majorHAnsi"/>
          <w:highlight w:val="green"/>
          <w:u w:val="single"/>
        </w:rPr>
        <w:t>feedback look between</w:t>
      </w:r>
      <w:r w:rsidRPr="00DC70A2">
        <w:rPr>
          <w:rFonts w:asciiTheme="majorHAnsi" w:hAnsiTheme="majorHAnsi" w:cstheme="majorHAnsi"/>
          <w:u w:val="single"/>
        </w:rPr>
        <w:t xml:space="preserve"> the </w:t>
      </w:r>
      <w:r w:rsidRPr="00DC70A2">
        <w:rPr>
          <w:rStyle w:val="Emphasis"/>
          <w:rFonts w:asciiTheme="majorHAnsi" w:hAnsiTheme="majorHAnsi" w:cstheme="majorHAnsi"/>
          <w:highlight w:val="green"/>
        </w:rPr>
        <w:t>development</w:t>
      </w:r>
      <w:r w:rsidRPr="00DC70A2">
        <w:rPr>
          <w:rStyle w:val="Emphasis"/>
          <w:rFonts w:asciiTheme="majorHAnsi" w:hAnsiTheme="majorHAnsi" w:cstheme="majorHAnsi"/>
        </w:rPr>
        <w:t xml:space="preserve"> of space technologies</w:t>
      </w:r>
      <w:r w:rsidRPr="00DC70A2">
        <w:rPr>
          <w:rFonts w:asciiTheme="majorHAnsi" w:hAnsiTheme="majorHAnsi" w:cstheme="majorHAnsi"/>
          <w:u w:val="single"/>
        </w:rPr>
        <w:t xml:space="preserve">, the </w:t>
      </w:r>
      <w:r w:rsidRPr="00DC70A2">
        <w:rPr>
          <w:rStyle w:val="Emphasis"/>
          <w:rFonts w:asciiTheme="majorHAnsi" w:hAnsiTheme="majorHAnsi" w:cstheme="majorHAnsi"/>
          <w:highlight w:val="green"/>
        </w:rPr>
        <w:t>democratization</w:t>
      </w:r>
      <w:r w:rsidRPr="00DC70A2">
        <w:rPr>
          <w:rStyle w:val="Emphasis"/>
          <w:rFonts w:asciiTheme="majorHAnsi" w:hAnsiTheme="majorHAnsi" w:cstheme="majorHAnsi"/>
        </w:rPr>
        <w:t xml:space="preserve"> of those technologies</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and</w:t>
      </w:r>
      <w:r w:rsidRPr="00DC70A2">
        <w:rPr>
          <w:rFonts w:asciiTheme="majorHAnsi" w:hAnsiTheme="majorHAnsi" w:cstheme="majorHAnsi"/>
          <w:u w:val="single"/>
        </w:rPr>
        <w:t xml:space="preserve"> a </w:t>
      </w:r>
      <w:r w:rsidRPr="00DC70A2">
        <w:rPr>
          <w:rStyle w:val="Emphasis"/>
          <w:rFonts w:asciiTheme="majorHAnsi" w:hAnsiTheme="majorHAnsi" w:cstheme="majorHAnsi"/>
        </w:rPr>
        <w:t xml:space="preserve">substantial </w:t>
      </w:r>
      <w:r w:rsidRPr="00DC70A2">
        <w:rPr>
          <w:rStyle w:val="Emphasis"/>
          <w:rFonts w:asciiTheme="majorHAnsi" w:hAnsiTheme="majorHAnsi" w:cstheme="majorHAnsi"/>
          <w:highlight w:val="green"/>
        </w:rPr>
        <w:t>reduction of prices</w:t>
      </w:r>
      <w:r w:rsidRPr="00DC70A2">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DC70A2">
        <w:rPr>
          <w:rFonts w:asciiTheme="majorHAnsi" w:hAnsiTheme="majorHAnsi" w:cstheme="majorHAnsi"/>
          <w:u w:val="single"/>
        </w:rPr>
        <w:t xml:space="preserve">This, of course, directly </w:t>
      </w:r>
      <w:r w:rsidRPr="00DC70A2">
        <w:rPr>
          <w:rFonts w:asciiTheme="majorHAnsi" w:hAnsiTheme="majorHAnsi" w:cstheme="majorHAnsi"/>
          <w:highlight w:val="green"/>
          <w:u w:val="single"/>
        </w:rPr>
        <w:t>translates into</w:t>
      </w:r>
      <w:r w:rsidRPr="00DC70A2">
        <w:rPr>
          <w:rFonts w:asciiTheme="majorHAnsi" w:hAnsiTheme="majorHAnsi" w:cstheme="majorHAnsi"/>
          <w:u w:val="single"/>
        </w:rPr>
        <w:t xml:space="preserve"> the </w:t>
      </w:r>
      <w:r w:rsidRPr="00DC70A2">
        <w:rPr>
          <w:rStyle w:val="Emphasis"/>
          <w:rFonts w:asciiTheme="majorHAnsi" w:hAnsiTheme="majorHAnsi" w:cstheme="majorHAnsi"/>
        </w:rPr>
        <w:t>mass</w:t>
      </w:r>
      <w:r w:rsidRPr="00DC70A2">
        <w:rPr>
          <w:rFonts w:asciiTheme="majorHAnsi" w:hAnsiTheme="majorHAnsi" w:cstheme="majorHAnsi"/>
          <w:u w:val="single"/>
        </w:rPr>
        <w:t xml:space="preserve"> and number of </w:t>
      </w:r>
      <w:r w:rsidRPr="00DC70A2">
        <w:rPr>
          <w:rFonts w:asciiTheme="majorHAnsi" w:hAnsiTheme="majorHAnsi" w:cstheme="majorHAnsi"/>
          <w:highlight w:val="green"/>
          <w:u w:val="single"/>
        </w:rPr>
        <w:t>objects</w:t>
      </w:r>
      <w:r w:rsidRPr="00DC70A2">
        <w:rPr>
          <w:rFonts w:asciiTheme="majorHAnsi" w:hAnsiTheme="majorHAnsi" w:cstheme="majorHAnsi"/>
          <w:u w:val="single"/>
        </w:rPr>
        <w:t xml:space="preserve"> that we </w:t>
      </w:r>
      <w:proofErr w:type="gramStart"/>
      <w:r w:rsidRPr="00DC70A2">
        <w:rPr>
          <w:rFonts w:asciiTheme="majorHAnsi" w:hAnsiTheme="majorHAnsi" w:cstheme="majorHAnsi"/>
          <w:u w:val="single"/>
        </w:rPr>
        <w:t>are able to</w:t>
      </w:r>
      <w:proofErr w:type="gramEnd"/>
      <w:r w:rsidRPr="00DC70A2">
        <w:rPr>
          <w:rFonts w:asciiTheme="majorHAnsi" w:hAnsiTheme="majorHAnsi" w:cstheme="majorHAnsi"/>
          <w:u w:val="single"/>
        </w:rPr>
        <w:t xml:space="preserve"> put </w:t>
      </w:r>
      <w:r w:rsidRPr="00DC70A2">
        <w:rPr>
          <w:rFonts w:asciiTheme="majorHAnsi" w:hAnsiTheme="majorHAnsi" w:cstheme="majorHAnsi"/>
          <w:highlight w:val="green"/>
          <w:u w:val="single"/>
        </w:rPr>
        <w:t>in</w:t>
      </w:r>
      <w:r w:rsidRPr="00DC70A2">
        <w:rPr>
          <w:rFonts w:asciiTheme="majorHAnsi" w:hAnsiTheme="majorHAnsi" w:cstheme="majorHAnsi"/>
          <w:u w:val="single"/>
        </w:rPr>
        <w:t xml:space="preserve"> the </w:t>
      </w:r>
      <w:r w:rsidRPr="00DC70A2">
        <w:rPr>
          <w:rStyle w:val="Emphasis"/>
          <w:rFonts w:asciiTheme="majorHAnsi" w:hAnsiTheme="majorHAnsi" w:cstheme="majorHAnsi"/>
          <w:highlight w:val="green"/>
        </w:rPr>
        <w:t>orbit</w:t>
      </w:r>
      <w:r w:rsidRPr="00DC70A2">
        <w:rPr>
          <w:rStyle w:val="Emphasis"/>
          <w:rFonts w:asciiTheme="majorHAnsi" w:hAnsiTheme="majorHAnsi" w:cstheme="majorHAnsi"/>
        </w:rPr>
        <w:t xml:space="preserve"> viably</w:t>
      </w:r>
      <w:r w:rsidRPr="00DC70A2">
        <w:rPr>
          <w:rFonts w:asciiTheme="majorHAnsi" w:hAnsiTheme="majorHAnsi" w:cstheme="majorHAnsi"/>
          <w:u w:val="single"/>
        </w:rPr>
        <w:t xml:space="preserve">. Once the constellations consisting of </w:t>
      </w:r>
      <w:r w:rsidRPr="00DC70A2">
        <w:rPr>
          <w:rStyle w:val="Emphasis"/>
          <w:rFonts w:asciiTheme="majorHAnsi" w:hAnsiTheme="majorHAnsi" w:cstheme="majorHAnsi"/>
        </w:rPr>
        <w:t>thousands of satellites were unthinkable</w:t>
      </w:r>
      <w:r w:rsidRPr="00DC70A2">
        <w:rPr>
          <w:rFonts w:asciiTheme="majorHAnsi" w:hAnsiTheme="majorHAnsi" w:cstheme="majorHAnsi"/>
          <w:u w:val="single"/>
        </w:rPr>
        <w:t xml:space="preserve">, but in the current environment, they become a </w:t>
      </w:r>
      <w:r w:rsidRPr="00DC70A2">
        <w:rPr>
          <w:rStyle w:val="Emphasis"/>
          <w:rFonts w:asciiTheme="majorHAnsi" w:hAnsiTheme="majorHAnsi" w:cstheme="majorHAnsi"/>
        </w:rPr>
        <w:t>reality</w:t>
      </w:r>
      <w:r w:rsidRPr="00DC70A2">
        <w:rPr>
          <w:rFonts w:asciiTheme="majorHAnsi" w:hAnsiTheme="majorHAnsi" w:cstheme="majorHAnsi"/>
          <w:sz w:val="16"/>
        </w:rPr>
        <w:t xml:space="preserve">. </w:t>
      </w:r>
    </w:p>
    <w:p w14:paraId="7E0B68E3"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16C3B8AA"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6"/>
        </w:rPr>
        <w:t xml:space="preserve">The goal of the paper is to present the argumentation that </w:t>
      </w:r>
      <w:r w:rsidRPr="00DC70A2">
        <w:rPr>
          <w:rFonts w:asciiTheme="majorHAnsi" w:hAnsiTheme="majorHAnsi" w:cstheme="majorHAnsi"/>
          <w:u w:val="single"/>
        </w:rPr>
        <w:t xml:space="preserve">the </w:t>
      </w:r>
      <w:r w:rsidRPr="00DC70A2">
        <w:rPr>
          <w:rFonts w:asciiTheme="majorHAnsi" w:hAnsiTheme="majorHAnsi" w:cstheme="majorHAnsi"/>
          <w:highlight w:val="green"/>
          <w:u w:val="single"/>
        </w:rPr>
        <w:t>threat posed by</w:t>
      </w:r>
      <w:r w:rsidRPr="00DC70A2">
        <w:rPr>
          <w:rFonts w:asciiTheme="majorHAnsi" w:hAnsiTheme="majorHAnsi" w:cstheme="majorHAnsi"/>
          <w:u w:val="single"/>
        </w:rPr>
        <w:t xml:space="preserve"> the </w:t>
      </w:r>
      <w:r w:rsidRPr="00DC70A2">
        <w:rPr>
          <w:rStyle w:val="Emphasis"/>
          <w:rFonts w:asciiTheme="majorHAnsi" w:hAnsiTheme="majorHAnsi" w:cstheme="majorHAnsi"/>
          <w:highlight w:val="green"/>
        </w:rPr>
        <w:t>cascading collisions</w:t>
      </w:r>
      <w:r w:rsidRPr="00DC70A2">
        <w:rPr>
          <w:rFonts w:asciiTheme="majorHAnsi" w:hAnsiTheme="majorHAnsi" w:cstheme="majorHAnsi"/>
          <w:u w:val="single"/>
        </w:rPr>
        <w:t xml:space="preserve"> in the Earth’s orbit (</w:t>
      </w:r>
      <w:r w:rsidRPr="00DC70A2">
        <w:rPr>
          <w:rStyle w:val="Emphasis"/>
          <w:rFonts w:asciiTheme="majorHAnsi" w:hAnsiTheme="majorHAnsi" w:cstheme="majorHAnsi"/>
        </w:rPr>
        <w:t>Kessler</w:t>
      </w:r>
      <w:r w:rsidRPr="00DC70A2">
        <w:rPr>
          <w:rFonts w:asciiTheme="majorHAnsi" w:hAnsiTheme="majorHAnsi" w:cstheme="majorHAnsi"/>
          <w:u w:val="single"/>
        </w:rPr>
        <w:t xml:space="preserve"> </w:t>
      </w:r>
      <w:r w:rsidRPr="00DC70A2">
        <w:rPr>
          <w:rStyle w:val="Emphasis"/>
          <w:rFonts w:asciiTheme="majorHAnsi" w:hAnsiTheme="majorHAnsi" w:cstheme="majorHAnsi"/>
        </w:rPr>
        <w:t>syndrome</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is becoming</w:t>
      </w:r>
      <w:r w:rsidRPr="00DC70A2">
        <w:rPr>
          <w:rFonts w:asciiTheme="majorHAnsi" w:hAnsiTheme="majorHAnsi" w:cstheme="majorHAnsi"/>
          <w:u w:val="single"/>
        </w:rPr>
        <w:t xml:space="preserve"> more </w:t>
      </w:r>
      <w:r w:rsidRPr="00DC70A2">
        <w:rPr>
          <w:rFonts w:asciiTheme="majorHAnsi" w:hAnsiTheme="majorHAnsi" w:cstheme="majorHAnsi"/>
          <w:highlight w:val="green"/>
          <w:u w:val="single"/>
        </w:rPr>
        <w:t>severe</w:t>
      </w:r>
      <w:r w:rsidRPr="00DC70A2">
        <w:rPr>
          <w:rFonts w:asciiTheme="majorHAnsi" w:hAnsiTheme="majorHAnsi" w:cstheme="majorHAnsi"/>
          <w:u w:val="single"/>
        </w:rPr>
        <w:t xml:space="preserve"> due to the </w:t>
      </w:r>
      <w:r w:rsidRPr="00DC70A2">
        <w:rPr>
          <w:rStyle w:val="Emphasis"/>
          <w:rFonts w:asciiTheme="majorHAnsi" w:hAnsiTheme="majorHAnsi" w:cstheme="majorHAnsi"/>
        </w:rPr>
        <w:t xml:space="preserve">construction of orbital </w:t>
      </w:r>
      <w:r w:rsidRPr="00DC70A2">
        <w:rPr>
          <w:rStyle w:val="Emphasis"/>
          <w:rFonts w:asciiTheme="majorHAnsi" w:hAnsiTheme="majorHAnsi" w:cstheme="majorHAnsi"/>
        </w:rPr>
        <w:lastRenderedPageBreak/>
        <w:t>satellite constellations</w:t>
      </w:r>
      <w:r w:rsidRPr="00DC70A2">
        <w:rPr>
          <w:rFonts w:asciiTheme="majorHAnsi" w:hAnsiTheme="majorHAnsi" w:cstheme="majorHAnsi"/>
          <w:sz w:val="16"/>
        </w:rPr>
        <w:t xml:space="preserve">; </w:t>
      </w:r>
      <w:r w:rsidRPr="00DC70A2">
        <w:rPr>
          <w:rFonts w:asciiTheme="majorHAnsi" w:hAnsiTheme="majorHAnsi" w:cstheme="majorHAnsi"/>
          <w:u w:val="single"/>
        </w:rPr>
        <w:t xml:space="preserve">the threat that presents a real danger for people during their EVAs and orbital infrastructure, which may bare </w:t>
      </w:r>
      <w:r w:rsidRPr="00DC70A2">
        <w:rPr>
          <w:rStyle w:val="Emphasis"/>
          <w:rFonts w:asciiTheme="majorHAnsi" w:hAnsiTheme="majorHAnsi" w:cstheme="majorHAnsi"/>
        </w:rPr>
        <w:t>immediate consequences</w:t>
      </w:r>
      <w:r w:rsidRPr="00DC70A2">
        <w:rPr>
          <w:rFonts w:asciiTheme="majorHAnsi" w:hAnsiTheme="majorHAnsi" w:cstheme="majorHAnsi"/>
          <w:u w:val="single"/>
        </w:rPr>
        <w:t xml:space="preserve"> for </w:t>
      </w:r>
      <w:r w:rsidRPr="00DC70A2">
        <w:rPr>
          <w:rStyle w:val="Emphasis"/>
          <w:rFonts w:asciiTheme="majorHAnsi" w:hAnsiTheme="majorHAnsi" w:cstheme="majorHAnsi"/>
        </w:rPr>
        <w:t>safety</w:t>
      </w:r>
      <w:r w:rsidRPr="00DC70A2">
        <w:rPr>
          <w:rFonts w:asciiTheme="majorHAnsi" w:hAnsiTheme="majorHAnsi" w:cstheme="majorHAnsi"/>
          <w:u w:val="single"/>
        </w:rPr>
        <w:t xml:space="preserve"> and </w:t>
      </w:r>
      <w:r w:rsidRPr="00DC70A2">
        <w:rPr>
          <w:rStyle w:val="Emphasis"/>
          <w:rFonts w:asciiTheme="majorHAnsi" w:hAnsiTheme="majorHAnsi" w:cstheme="majorHAnsi"/>
        </w:rPr>
        <w:t>security</w:t>
      </w:r>
      <w:r w:rsidRPr="00DC70A2">
        <w:rPr>
          <w:rFonts w:asciiTheme="majorHAnsi" w:hAnsiTheme="majorHAnsi" w:cstheme="majorHAnsi"/>
          <w:u w:val="single"/>
        </w:rPr>
        <w:t xml:space="preserve"> systems on Earth</w:t>
      </w:r>
      <w:r w:rsidRPr="00DC70A2">
        <w:rPr>
          <w:rFonts w:asciiTheme="majorHAnsi" w:hAnsiTheme="majorHAnsi" w:cstheme="majorHAnsi"/>
          <w:sz w:val="16"/>
        </w:rPr>
        <w:t xml:space="preserve">. </w:t>
      </w:r>
      <w:proofErr w:type="gramStart"/>
      <w:r w:rsidRPr="00DC70A2">
        <w:rPr>
          <w:rFonts w:asciiTheme="majorHAnsi" w:hAnsiTheme="majorHAnsi" w:cstheme="majorHAnsi"/>
          <w:sz w:val="16"/>
        </w:rPr>
        <w:t>In order to</w:t>
      </w:r>
      <w:proofErr w:type="gramEnd"/>
      <w:r w:rsidRPr="00DC70A2">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D901052"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Privatization </w:t>
      </w:r>
      <w:r w:rsidRPr="00DC70A2">
        <w:rPr>
          <w:rFonts w:asciiTheme="majorHAnsi" w:hAnsiTheme="majorHAnsi" w:cstheme="majorHAnsi"/>
          <w:u w:val="single"/>
        </w:rPr>
        <w:t>exponentially</w:t>
      </w:r>
      <w:r w:rsidRPr="00DC70A2">
        <w:rPr>
          <w:rFonts w:asciiTheme="majorHAnsi" w:hAnsiTheme="majorHAnsi" w:cstheme="majorHAnsi"/>
        </w:rPr>
        <w:t xml:space="preserve"> increases debris – lack of regulations </w:t>
      </w:r>
      <w:r w:rsidRPr="00DC70A2">
        <w:rPr>
          <w:rFonts w:asciiTheme="majorHAnsi" w:hAnsiTheme="majorHAnsi" w:cstheme="majorHAnsi"/>
          <w:u w:val="single"/>
        </w:rPr>
        <w:t>spikes</w:t>
      </w:r>
      <w:r w:rsidRPr="00DC70A2">
        <w:rPr>
          <w:rFonts w:asciiTheme="majorHAnsi" w:hAnsiTheme="majorHAnsi" w:cstheme="majorHAnsi"/>
        </w:rPr>
        <w:t xml:space="preserve"> it – </w:t>
      </w:r>
      <w:r w:rsidRPr="00DC70A2">
        <w:rPr>
          <w:rFonts w:asciiTheme="majorHAnsi" w:hAnsiTheme="majorHAnsi" w:cstheme="majorHAnsi"/>
          <w:u w:val="single"/>
        </w:rPr>
        <w:t>models</w:t>
      </w:r>
      <w:r w:rsidRPr="00DC70A2">
        <w:rPr>
          <w:rFonts w:asciiTheme="majorHAnsi" w:hAnsiTheme="majorHAnsi" w:cstheme="majorHAnsi"/>
        </w:rPr>
        <w:t>.</w:t>
      </w:r>
    </w:p>
    <w:p w14:paraId="4ACF0D54"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BERNAT 20</w:t>
      </w:r>
      <w:r w:rsidRPr="00DC70A2">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043F2CF5"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sz w:val="16"/>
        </w:rPr>
        <w:t xml:space="preserve">5. </w:t>
      </w:r>
      <w:r w:rsidRPr="00DC70A2">
        <w:rPr>
          <w:rStyle w:val="Emphasis"/>
          <w:rFonts w:asciiTheme="majorHAnsi" w:hAnsiTheme="majorHAnsi" w:cstheme="majorHAnsi"/>
        </w:rPr>
        <w:t>Orbital satellite constellations and the growing threat of the Kessler syndrome</w:t>
      </w:r>
      <w:r w:rsidRPr="00DC70A2">
        <w:rPr>
          <w:rFonts w:asciiTheme="majorHAnsi" w:hAnsiTheme="majorHAnsi" w:cstheme="majorHAnsi"/>
          <w:sz w:val="16"/>
        </w:rPr>
        <w:t xml:space="preserve"> </w:t>
      </w:r>
    </w:p>
    <w:p w14:paraId="06AC5387"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u w:val="single"/>
        </w:rPr>
        <w:t xml:space="preserve">Space 2.0 – the new era of </w:t>
      </w:r>
      <w:r w:rsidRPr="00DC70A2">
        <w:rPr>
          <w:rStyle w:val="Emphasis"/>
          <w:rFonts w:asciiTheme="majorHAnsi" w:hAnsiTheme="majorHAnsi" w:cstheme="majorHAnsi"/>
        </w:rPr>
        <w:t>space exploration</w:t>
      </w:r>
      <w:r w:rsidRPr="00DC70A2">
        <w:rPr>
          <w:rFonts w:asciiTheme="majorHAnsi" w:hAnsiTheme="majorHAnsi" w:cstheme="majorHAnsi"/>
          <w:u w:val="single"/>
        </w:rPr>
        <w:t xml:space="preserve"> that we witness now in the 21st century means, in words of Buzz Aldrin, “moving human enterprise into space”</w:t>
      </w:r>
      <w:r w:rsidRPr="00DC70A2">
        <w:rPr>
          <w:rFonts w:asciiTheme="majorHAnsi" w:hAnsiTheme="majorHAnsi" w:cstheme="majorHAnsi"/>
          <w:sz w:val="16"/>
        </w:rPr>
        <w:t xml:space="preserve"> (Pyle, 2019, p. xiv). </w:t>
      </w:r>
      <w:r w:rsidRPr="00DC70A2">
        <w:rPr>
          <w:rFonts w:asciiTheme="majorHAnsi" w:hAnsiTheme="majorHAnsi" w:cstheme="majorHAnsi"/>
          <w:u w:val="single"/>
        </w:rPr>
        <w:t xml:space="preserve">The process of </w:t>
      </w:r>
      <w:r w:rsidRPr="00DC70A2">
        <w:rPr>
          <w:rStyle w:val="Emphasis"/>
          <w:rFonts w:asciiTheme="majorHAnsi" w:hAnsiTheme="majorHAnsi" w:cstheme="majorHAnsi"/>
          <w:highlight w:val="green"/>
        </w:rPr>
        <w:t xml:space="preserve">commercialization </w:t>
      </w:r>
      <w:r w:rsidRPr="00DC70A2">
        <w:rPr>
          <w:rStyle w:val="Emphasis"/>
          <w:rFonts w:asciiTheme="majorHAnsi" w:hAnsiTheme="majorHAnsi" w:cstheme="majorHAnsi"/>
        </w:rPr>
        <w:t xml:space="preserve">of outer space </w:t>
      </w:r>
      <w:r w:rsidRPr="00DC70A2">
        <w:rPr>
          <w:rStyle w:val="Emphasis"/>
          <w:rFonts w:asciiTheme="majorHAnsi" w:hAnsiTheme="majorHAnsi" w:cstheme="majorHAnsi"/>
          <w:highlight w:val="green"/>
        </w:rPr>
        <w:t xml:space="preserve">has </w:t>
      </w:r>
      <w:r w:rsidRPr="00DC70A2">
        <w:rPr>
          <w:rStyle w:val="Emphasis"/>
          <w:rFonts w:asciiTheme="majorHAnsi" w:hAnsiTheme="majorHAnsi" w:cstheme="majorHAnsi"/>
        </w:rPr>
        <w:t xml:space="preserve">already </w:t>
      </w:r>
      <w:r w:rsidRPr="00DC70A2">
        <w:rPr>
          <w:rStyle w:val="Emphasis"/>
          <w:rFonts w:asciiTheme="majorHAnsi" w:hAnsiTheme="majorHAnsi" w:cstheme="majorHAnsi"/>
          <w:highlight w:val="green"/>
        </w:rPr>
        <w:t>begun</w:t>
      </w:r>
      <w:r w:rsidRPr="00DC70A2">
        <w:rPr>
          <w:rFonts w:asciiTheme="majorHAnsi" w:hAnsiTheme="majorHAnsi" w:cstheme="majorHAnsi"/>
          <w:u w:val="single"/>
        </w:rPr>
        <w:t xml:space="preserve"> and is </w:t>
      </w:r>
      <w:r w:rsidRPr="00DC70A2">
        <w:rPr>
          <w:rStyle w:val="Emphasis"/>
          <w:rFonts w:asciiTheme="majorHAnsi" w:hAnsiTheme="majorHAnsi" w:cstheme="majorHAnsi"/>
        </w:rPr>
        <w:t>not limited to private companies</w:t>
      </w:r>
      <w:r w:rsidRPr="00DC70A2">
        <w:rPr>
          <w:rFonts w:asciiTheme="majorHAnsi" w:hAnsiTheme="majorHAnsi" w:cstheme="majorHAnsi"/>
          <w:u w:val="single"/>
        </w:rPr>
        <w:t xml:space="preserve"> providing technologies and services for national or international space agencies, as it was in the past</w:t>
      </w:r>
      <w:r w:rsidRPr="00DC70A2">
        <w:rPr>
          <w:rFonts w:asciiTheme="majorHAnsi" w:hAnsiTheme="majorHAnsi" w:cstheme="majorHAnsi"/>
          <w:sz w:val="16"/>
        </w:rPr>
        <w:t xml:space="preserve">. On the contrary, </w:t>
      </w:r>
      <w:r w:rsidRPr="00DC70A2">
        <w:rPr>
          <w:rFonts w:asciiTheme="majorHAnsi" w:hAnsiTheme="majorHAnsi" w:cstheme="majorHAnsi"/>
          <w:highlight w:val="green"/>
          <w:u w:val="single"/>
        </w:rPr>
        <w:t>private companies</w:t>
      </w:r>
      <w:r w:rsidRPr="00DC70A2">
        <w:rPr>
          <w:rFonts w:asciiTheme="majorHAnsi" w:hAnsiTheme="majorHAnsi" w:cstheme="majorHAnsi"/>
          <w:u w:val="single"/>
        </w:rPr>
        <w:t xml:space="preserve"> from the space sector have </w:t>
      </w:r>
      <w:r w:rsidRPr="00DC70A2">
        <w:rPr>
          <w:rFonts w:asciiTheme="majorHAnsi" w:hAnsiTheme="majorHAnsi" w:cstheme="majorHAnsi"/>
          <w:highlight w:val="green"/>
          <w:u w:val="single"/>
        </w:rPr>
        <w:t>now</w:t>
      </w:r>
      <w:r w:rsidRPr="00DC70A2">
        <w:rPr>
          <w:rFonts w:asciiTheme="majorHAnsi" w:hAnsiTheme="majorHAnsi" w:cstheme="majorHAnsi"/>
          <w:u w:val="single"/>
        </w:rPr>
        <w:t xml:space="preserve"> matured to </w:t>
      </w:r>
      <w:r w:rsidRPr="00DC70A2">
        <w:rPr>
          <w:rFonts w:asciiTheme="majorHAnsi" w:hAnsiTheme="majorHAnsi" w:cstheme="majorHAnsi"/>
          <w:highlight w:val="green"/>
          <w:u w:val="single"/>
        </w:rPr>
        <w:t>carry</w:t>
      </w:r>
      <w:r w:rsidRPr="00DC70A2">
        <w:rPr>
          <w:rFonts w:asciiTheme="majorHAnsi" w:hAnsiTheme="majorHAnsi" w:cstheme="majorHAnsi"/>
          <w:u w:val="single"/>
        </w:rPr>
        <w:t xml:space="preserve"> out their own </w:t>
      </w:r>
      <w:r w:rsidRPr="00DC70A2">
        <w:rPr>
          <w:rFonts w:asciiTheme="majorHAnsi" w:hAnsiTheme="majorHAnsi" w:cstheme="majorHAnsi"/>
          <w:highlight w:val="green"/>
          <w:u w:val="single"/>
        </w:rPr>
        <w:t>independent projects</w:t>
      </w:r>
      <w:r w:rsidRPr="00DC70A2">
        <w:rPr>
          <w:rFonts w:asciiTheme="majorHAnsi" w:hAnsiTheme="majorHAnsi" w:cstheme="majorHAnsi"/>
          <w:sz w:val="16"/>
        </w:rPr>
        <w:t xml:space="preserve">. </w:t>
      </w:r>
    </w:p>
    <w:p w14:paraId="1C0D0F14"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DC70A2">
        <w:rPr>
          <w:rFonts w:asciiTheme="majorHAnsi" w:hAnsiTheme="majorHAnsi" w:cstheme="majorHAnsi"/>
          <w:sz w:val="16"/>
        </w:rPr>
        <w:t>Station, and</w:t>
      </w:r>
      <w:proofErr w:type="gramEnd"/>
      <w:r w:rsidRPr="00DC70A2">
        <w:rPr>
          <w:rFonts w:asciiTheme="majorHAnsi" w:hAnsiTheme="majorHAnsi" w:cstheme="majorHAnsi"/>
          <w:sz w:val="16"/>
        </w:rPr>
        <w:t xml:space="preserve"> is in the process of </w:t>
      </w:r>
      <w:r w:rsidRPr="00DC70A2">
        <w:rPr>
          <w:rFonts w:asciiTheme="majorHAnsi" w:hAnsiTheme="majorHAnsi" w:cstheme="majorHAnsi"/>
          <w:highlight w:val="green"/>
          <w:u w:val="single"/>
        </w:rPr>
        <w:t>constructing</w:t>
      </w:r>
      <w:r w:rsidRPr="00DC70A2">
        <w:rPr>
          <w:rFonts w:asciiTheme="majorHAnsi" w:hAnsiTheme="majorHAnsi" w:cstheme="majorHAnsi"/>
          <w:u w:val="single"/>
        </w:rPr>
        <w:t xml:space="preserve"> Starlink satellite </w:t>
      </w:r>
      <w:r w:rsidRPr="00DC70A2">
        <w:rPr>
          <w:rFonts w:asciiTheme="majorHAnsi" w:hAnsiTheme="majorHAnsi" w:cstheme="majorHAnsi"/>
          <w:highlight w:val="green"/>
          <w:u w:val="single"/>
        </w:rPr>
        <w:t>constellation</w:t>
      </w:r>
      <w:r w:rsidRPr="00DC70A2">
        <w:rPr>
          <w:rFonts w:asciiTheme="majorHAnsi" w:hAnsiTheme="majorHAnsi" w:cstheme="majorHAnsi"/>
          <w:u w:val="single"/>
        </w:rPr>
        <w:t xml:space="preserve"> that will provide high-speed internet access across the planet</w:t>
      </w:r>
      <w:r w:rsidRPr="00DC70A2">
        <w:rPr>
          <w:rFonts w:asciiTheme="majorHAnsi" w:hAnsiTheme="majorHAnsi" w:cstheme="majorHAnsi"/>
          <w:sz w:val="16"/>
        </w:rPr>
        <w:t xml:space="preserve">. </w:t>
      </w:r>
    </w:p>
    <w:p w14:paraId="3C082C1C"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DC70A2">
        <w:rPr>
          <w:rFonts w:asciiTheme="majorHAnsi" w:hAnsiTheme="majorHAnsi" w:cstheme="majorHAnsi"/>
          <w:u w:val="single"/>
        </w:rPr>
        <w:t xml:space="preserve">Immediate </w:t>
      </w:r>
      <w:r w:rsidRPr="00DC70A2">
        <w:rPr>
          <w:rFonts w:asciiTheme="majorHAnsi" w:hAnsiTheme="majorHAnsi" w:cstheme="majorHAnsi"/>
          <w:highlight w:val="green"/>
          <w:u w:val="single"/>
        </w:rPr>
        <w:t>plans include</w:t>
      </w:r>
      <w:r w:rsidRPr="00DC70A2">
        <w:rPr>
          <w:rFonts w:asciiTheme="majorHAnsi" w:hAnsiTheme="majorHAnsi" w:cstheme="majorHAnsi"/>
          <w:u w:val="single"/>
        </w:rPr>
        <w:t xml:space="preserve"> launching </w:t>
      </w:r>
      <w:r w:rsidRPr="00DC70A2">
        <w:rPr>
          <w:rStyle w:val="Emphasis"/>
          <w:rFonts w:asciiTheme="majorHAnsi" w:hAnsiTheme="majorHAnsi" w:cstheme="majorHAnsi"/>
          <w:highlight w:val="green"/>
        </w:rPr>
        <w:t>12,000</w:t>
      </w:r>
      <w:r w:rsidRPr="00DC70A2">
        <w:rPr>
          <w:rStyle w:val="Emphasis"/>
          <w:rFonts w:asciiTheme="majorHAnsi" w:hAnsiTheme="majorHAnsi" w:cstheme="majorHAnsi"/>
        </w:rPr>
        <w:t xml:space="preserve"> satellites, </w:t>
      </w:r>
      <w:r w:rsidRPr="00DC70A2">
        <w:rPr>
          <w:rStyle w:val="Emphasis"/>
          <w:rFonts w:asciiTheme="majorHAnsi" w:hAnsiTheme="majorHAnsi" w:cstheme="majorHAnsi"/>
          <w:highlight w:val="green"/>
        </w:rPr>
        <w:t>but they assume</w:t>
      </w:r>
      <w:r w:rsidRPr="00DC70A2">
        <w:rPr>
          <w:rStyle w:val="Emphasis"/>
          <w:rFonts w:asciiTheme="majorHAnsi" w:hAnsiTheme="majorHAnsi" w:cstheme="majorHAnsi"/>
        </w:rPr>
        <w:t xml:space="preserve"> a potential later extension to </w:t>
      </w:r>
      <w:r w:rsidRPr="00DC70A2">
        <w:rPr>
          <w:rStyle w:val="Emphasis"/>
          <w:rFonts w:asciiTheme="majorHAnsi" w:hAnsiTheme="majorHAnsi" w:cstheme="majorHAnsi"/>
          <w:highlight w:val="green"/>
        </w:rPr>
        <w:t>42,000</w:t>
      </w:r>
      <w:r w:rsidRPr="00DC70A2">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DC70A2">
        <w:rPr>
          <w:rFonts w:asciiTheme="majorHAnsi" w:hAnsiTheme="majorHAnsi" w:cstheme="majorHAnsi"/>
          <w:u w:val="single"/>
        </w:rPr>
        <w:t>orbital collisions are, however, inevitable</w:t>
      </w:r>
      <w:r w:rsidRPr="00DC70A2">
        <w:rPr>
          <w:rFonts w:asciiTheme="majorHAnsi" w:hAnsiTheme="majorHAnsi" w:cstheme="majorHAnsi"/>
          <w:sz w:val="16"/>
        </w:rPr>
        <w:t xml:space="preserve">. As it was shown before, </w:t>
      </w:r>
      <w:r w:rsidRPr="00DC70A2">
        <w:rPr>
          <w:rFonts w:asciiTheme="majorHAnsi" w:hAnsiTheme="majorHAnsi" w:cstheme="majorHAnsi"/>
          <w:u w:val="single"/>
        </w:rPr>
        <w:t xml:space="preserve">the possibility of </w:t>
      </w:r>
      <w:r w:rsidRPr="00DC70A2">
        <w:rPr>
          <w:rFonts w:asciiTheme="majorHAnsi" w:hAnsiTheme="majorHAnsi" w:cstheme="majorHAnsi"/>
          <w:highlight w:val="green"/>
          <w:u w:val="single"/>
        </w:rPr>
        <w:t>collisions grows with</w:t>
      </w:r>
      <w:r w:rsidRPr="00DC70A2">
        <w:rPr>
          <w:rFonts w:asciiTheme="majorHAnsi" w:hAnsiTheme="majorHAnsi" w:cstheme="majorHAnsi"/>
          <w:u w:val="single"/>
        </w:rPr>
        <w:t xml:space="preserve"> the number of </w:t>
      </w:r>
      <w:r w:rsidRPr="00DC70A2">
        <w:rPr>
          <w:rFonts w:asciiTheme="majorHAnsi" w:hAnsiTheme="majorHAnsi" w:cstheme="majorHAnsi"/>
          <w:highlight w:val="green"/>
          <w:u w:val="single"/>
        </w:rPr>
        <w:t>orbital objects</w:t>
      </w:r>
      <w:r w:rsidRPr="00DC70A2">
        <w:rPr>
          <w:rFonts w:asciiTheme="majorHAnsi" w:hAnsiTheme="majorHAnsi" w:cstheme="majorHAnsi"/>
          <w:sz w:val="16"/>
        </w:rPr>
        <w:t xml:space="preserve">. Bastida </w:t>
      </w:r>
      <w:r w:rsidRPr="00DC70A2">
        <w:rPr>
          <w:rFonts w:asciiTheme="majorHAnsi" w:hAnsiTheme="majorHAnsi" w:cstheme="majorHAnsi"/>
          <w:u w:val="single"/>
        </w:rPr>
        <w:t xml:space="preserve">Virgili with the team </w:t>
      </w:r>
      <w:r w:rsidRPr="00DC70A2">
        <w:rPr>
          <w:rFonts w:asciiTheme="majorHAnsi" w:hAnsiTheme="majorHAnsi" w:cstheme="majorHAnsi"/>
          <w:highlight w:val="green"/>
          <w:u w:val="single"/>
        </w:rPr>
        <w:t>compared</w:t>
      </w:r>
      <w:r w:rsidRPr="00DC70A2">
        <w:rPr>
          <w:rFonts w:asciiTheme="majorHAnsi" w:hAnsiTheme="majorHAnsi" w:cstheme="majorHAnsi"/>
          <w:sz w:val="16"/>
        </w:rPr>
        <w:t xml:space="preserve"> (2016, p. 154-155) </w:t>
      </w:r>
      <w:r w:rsidRPr="00DC70A2">
        <w:rPr>
          <w:rFonts w:asciiTheme="majorHAnsi" w:hAnsiTheme="majorHAnsi" w:cstheme="majorHAnsi"/>
          <w:u w:val="single"/>
        </w:rPr>
        <w:t xml:space="preserve">orbital </w:t>
      </w:r>
      <w:r w:rsidRPr="00DC70A2">
        <w:rPr>
          <w:rFonts w:asciiTheme="majorHAnsi" w:hAnsiTheme="majorHAnsi" w:cstheme="majorHAnsi"/>
          <w:highlight w:val="green"/>
          <w:u w:val="single"/>
        </w:rPr>
        <w:t>debris</w:t>
      </w:r>
      <w:r w:rsidRPr="00DC70A2">
        <w:rPr>
          <w:rFonts w:asciiTheme="majorHAnsi" w:hAnsiTheme="majorHAnsi" w:cstheme="majorHAnsi"/>
          <w:u w:val="single"/>
        </w:rPr>
        <w:t xml:space="preserve"> environment development </w:t>
      </w:r>
      <w:r w:rsidRPr="00DC70A2">
        <w:rPr>
          <w:rStyle w:val="Emphasis"/>
          <w:rFonts w:asciiTheme="majorHAnsi" w:hAnsiTheme="majorHAnsi" w:cstheme="majorHAnsi"/>
          <w:highlight w:val="green"/>
        </w:rPr>
        <w:t>without</w:t>
      </w:r>
      <w:r w:rsidRPr="00DC70A2">
        <w:rPr>
          <w:rFonts w:asciiTheme="majorHAnsi" w:hAnsiTheme="majorHAnsi" w:cstheme="majorHAnsi"/>
          <w:highlight w:val="green"/>
          <w:u w:val="single"/>
        </w:rPr>
        <w:t xml:space="preserve"> and </w:t>
      </w:r>
      <w:r w:rsidRPr="00DC70A2">
        <w:rPr>
          <w:rStyle w:val="Emphasis"/>
          <w:rFonts w:asciiTheme="majorHAnsi" w:hAnsiTheme="majorHAnsi" w:cstheme="majorHAnsi"/>
          <w:highlight w:val="green"/>
        </w:rPr>
        <w:t>with</w:t>
      </w:r>
      <w:r w:rsidRPr="00DC70A2">
        <w:rPr>
          <w:rFonts w:asciiTheme="majorHAnsi" w:hAnsiTheme="majorHAnsi" w:cstheme="majorHAnsi"/>
          <w:highlight w:val="green"/>
          <w:u w:val="single"/>
        </w:rPr>
        <w:t xml:space="preserve"> </w:t>
      </w:r>
      <w:r w:rsidRPr="00DC70A2">
        <w:rPr>
          <w:rFonts w:asciiTheme="majorHAnsi" w:hAnsiTheme="majorHAnsi" w:cstheme="majorHAnsi"/>
          <w:u w:val="single"/>
        </w:rPr>
        <w:t xml:space="preserve">a large </w:t>
      </w:r>
      <w:r w:rsidRPr="00DC70A2">
        <w:rPr>
          <w:rStyle w:val="Emphasis"/>
          <w:rFonts w:asciiTheme="majorHAnsi" w:hAnsiTheme="majorHAnsi" w:cstheme="majorHAnsi"/>
        </w:rPr>
        <w:t xml:space="preserve">hypothetical </w:t>
      </w:r>
      <w:r w:rsidRPr="00DC70A2">
        <w:rPr>
          <w:rStyle w:val="Emphasis"/>
          <w:rFonts w:asciiTheme="majorHAnsi" w:hAnsiTheme="majorHAnsi" w:cstheme="majorHAnsi"/>
          <w:highlight w:val="green"/>
        </w:rPr>
        <w:t>constellation</w:t>
      </w:r>
      <w:r w:rsidRPr="00DC70A2">
        <w:rPr>
          <w:rFonts w:asciiTheme="majorHAnsi" w:hAnsiTheme="majorHAnsi" w:cstheme="majorHAnsi"/>
          <w:sz w:val="16"/>
        </w:rPr>
        <w:t xml:space="preserve"> consisting of merely 1080 satellites, distributed across 20 orbital planes at 1,100 km altitude (Fig. 5).</w:t>
      </w:r>
    </w:p>
    <w:p w14:paraId="209110B4" w14:textId="77777777" w:rsidR="00B777D6" w:rsidRPr="00DC70A2" w:rsidRDefault="00B777D6" w:rsidP="00B777D6">
      <w:pPr>
        <w:rPr>
          <w:rFonts w:asciiTheme="majorHAnsi" w:hAnsiTheme="majorHAnsi" w:cstheme="majorHAnsi"/>
        </w:rPr>
      </w:pPr>
      <w:r w:rsidRPr="00DC70A2">
        <w:rPr>
          <w:rFonts w:asciiTheme="majorHAnsi" w:hAnsiTheme="majorHAnsi" w:cstheme="majorHAnsi"/>
          <w:noProof/>
        </w:rPr>
        <w:lastRenderedPageBreak/>
        <w:drawing>
          <wp:inline distT="0" distB="0" distL="0" distR="0" wp14:anchorId="6A315537" wp14:editId="019EFD18">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783A9DC2" w14:textId="77777777" w:rsidR="00B777D6" w:rsidRPr="00DC70A2" w:rsidRDefault="00B777D6" w:rsidP="00B777D6">
      <w:pPr>
        <w:rPr>
          <w:rStyle w:val="Emphasis"/>
          <w:rFonts w:asciiTheme="majorHAnsi" w:hAnsiTheme="majorHAnsi" w:cstheme="majorHAnsi"/>
        </w:rPr>
      </w:pPr>
      <w:r w:rsidRPr="00DC70A2">
        <w:rPr>
          <w:rStyle w:val="Emphasis"/>
          <w:rFonts w:asciiTheme="majorHAnsi" w:hAnsiTheme="majorHAnsi" w:cstheme="majorHAnsi"/>
        </w:rPr>
        <w:t xml:space="preserve">Figure 5. Comparison of </w:t>
      </w:r>
      <w:proofErr w:type="gramStart"/>
      <w:r w:rsidRPr="00DC70A2">
        <w:rPr>
          <w:rStyle w:val="Emphasis"/>
          <w:rFonts w:asciiTheme="majorHAnsi" w:hAnsiTheme="majorHAnsi" w:cstheme="majorHAnsi"/>
        </w:rPr>
        <w:t>long term</w:t>
      </w:r>
      <w:proofErr w:type="gramEnd"/>
      <w:r w:rsidRPr="00DC70A2">
        <w:rPr>
          <w:rStyle w:val="Emphasis"/>
          <w:rFonts w:asciiTheme="majorHAnsi" w:hAnsiTheme="majorHAnsi" w:cstheme="majorHAnsi"/>
        </w:rPr>
        <w:t xml:space="preserve"> evolution of the number of objects in LEO with and without the constellation (Virgili et al., 2016, p. 155)</w:t>
      </w:r>
    </w:p>
    <w:p w14:paraId="7BC3098B"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6"/>
        </w:rPr>
        <w:t xml:space="preserve">It </w:t>
      </w:r>
      <w:proofErr w:type="gramStart"/>
      <w:r w:rsidRPr="00DC70A2">
        <w:rPr>
          <w:rFonts w:asciiTheme="majorHAnsi" w:hAnsiTheme="majorHAnsi" w:cstheme="majorHAnsi"/>
          <w:sz w:val="16"/>
        </w:rPr>
        <w:t>has to</w:t>
      </w:r>
      <w:proofErr w:type="gramEnd"/>
      <w:r w:rsidRPr="00DC70A2">
        <w:rPr>
          <w:rFonts w:asciiTheme="majorHAnsi" w:hAnsiTheme="majorHAnsi" w:cstheme="majorHAnsi"/>
          <w:sz w:val="16"/>
        </w:rPr>
        <w:t xml:space="preserve"> be noted that although SpaceX’s Starlink is the only constellation that is being built in orbit, it is not the only one planned. </w:t>
      </w:r>
      <w:r w:rsidRPr="00DC70A2">
        <w:rPr>
          <w:rFonts w:asciiTheme="majorHAnsi" w:hAnsiTheme="majorHAnsi" w:cstheme="majorHAnsi"/>
          <w:u w:val="single"/>
        </w:rPr>
        <w:t xml:space="preserve">There are at least a </w:t>
      </w:r>
      <w:r w:rsidRPr="00DC70A2">
        <w:rPr>
          <w:rStyle w:val="Emphasis"/>
          <w:rFonts w:asciiTheme="majorHAnsi" w:hAnsiTheme="majorHAnsi" w:cstheme="majorHAnsi"/>
        </w:rPr>
        <w:t>few initiatives aiming at the same goal</w:t>
      </w:r>
      <w:r w:rsidRPr="00DC70A2">
        <w:rPr>
          <w:rFonts w:asciiTheme="majorHAnsi" w:hAnsiTheme="majorHAnsi" w:cstheme="majorHAnsi"/>
          <w:u w:val="single"/>
        </w:rPr>
        <w:t xml:space="preserve"> – to construct internet infrastructure at the Earth’s orbit</w:t>
      </w:r>
      <w:r w:rsidRPr="00DC70A2">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DC70A2">
        <w:rPr>
          <w:rFonts w:asciiTheme="majorHAnsi" w:hAnsiTheme="majorHAnsi" w:cstheme="majorHAnsi"/>
          <w:u w:val="single"/>
        </w:rPr>
        <w:t xml:space="preserve">there is even a </w:t>
      </w:r>
      <w:r w:rsidRPr="00DC70A2">
        <w:rPr>
          <w:rStyle w:val="Emphasis"/>
          <w:rFonts w:asciiTheme="majorHAnsi" w:hAnsiTheme="majorHAnsi" w:cstheme="majorHAnsi"/>
          <w:highlight w:val="green"/>
        </w:rPr>
        <w:t>rivalry between</w:t>
      </w:r>
      <w:r w:rsidRPr="00DC70A2">
        <w:rPr>
          <w:rStyle w:val="Emphasis"/>
          <w:rFonts w:asciiTheme="majorHAnsi" w:hAnsiTheme="majorHAnsi" w:cstheme="majorHAnsi"/>
        </w:rPr>
        <w:t xml:space="preserve"> the two </w:t>
      </w:r>
      <w:r w:rsidRPr="00DC70A2">
        <w:rPr>
          <w:rStyle w:val="Emphasis"/>
          <w:rFonts w:asciiTheme="majorHAnsi" w:hAnsiTheme="majorHAnsi" w:cstheme="majorHAnsi"/>
          <w:highlight w:val="green"/>
        </w:rPr>
        <w:t>companies</w:t>
      </w:r>
      <w:r w:rsidRPr="00DC70A2">
        <w:rPr>
          <w:rFonts w:asciiTheme="majorHAnsi" w:hAnsiTheme="majorHAnsi" w:cstheme="majorHAnsi"/>
          <w:u w:val="single"/>
        </w:rPr>
        <w:t xml:space="preserve"> because Kuiper’s </w:t>
      </w:r>
      <w:r w:rsidRPr="00DC70A2">
        <w:rPr>
          <w:rStyle w:val="Emphasis"/>
          <w:rFonts w:asciiTheme="majorHAnsi" w:hAnsiTheme="majorHAnsi" w:cstheme="majorHAnsi"/>
        </w:rPr>
        <w:t>lowest orbital shell is planned to be 590 km</w:t>
      </w:r>
      <w:r w:rsidRPr="00DC70A2">
        <w:rPr>
          <w:rFonts w:asciiTheme="majorHAnsi" w:hAnsiTheme="majorHAnsi" w:cstheme="majorHAnsi"/>
          <w:u w:val="single"/>
        </w:rPr>
        <w:t>, with a tolerance of 9 km either above or below</w:t>
      </w:r>
      <w:r w:rsidRPr="00DC70A2">
        <w:rPr>
          <w:rFonts w:asciiTheme="majorHAnsi" w:hAnsiTheme="majorHAnsi" w:cstheme="majorHAnsi"/>
          <w:sz w:val="16"/>
        </w:rPr>
        <w:t xml:space="preserve"> (Cao, 2020), which is the altitude of Starlink satellites. Moreover, </w:t>
      </w:r>
      <w:r w:rsidRPr="00DC70A2">
        <w:rPr>
          <w:rFonts w:asciiTheme="majorHAnsi" w:hAnsiTheme="majorHAnsi" w:cstheme="majorHAnsi"/>
          <w:u w:val="single"/>
        </w:rPr>
        <w:t xml:space="preserve">the race for space in orbit is now at the beginning. </w:t>
      </w:r>
    </w:p>
    <w:p w14:paraId="04521342" w14:textId="77777777" w:rsidR="00B777D6" w:rsidRPr="00DC70A2" w:rsidRDefault="00B777D6" w:rsidP="00B777D6">
      <w:pPr>
        <w:rPr>
          <w:rStyle w:val="Emphasis"/>
          <w:rFonts w:asciiTheme="majorHAnsi" w:hAnsiTheme="majorHAnsi" w:cstheme="majorHAnsi"/>
        </w:rPr>
      </w:pPr>
      <w:r w:rsidRPr="00DC70A2">
        <w:rPr>
          <w:rFonts w:asciiTheme="majorHAnsi" w:hAnsiTheme="majorHAnsi" w:cstheme="majorHAnsi"/>
          <w:u w:val="single"/>
        </w:rPr>
        <w:t xml:space="preserve">The outer space is vast. It increasingly becomes more cluttered with both </w:t>
      </w:r>
      <w:r w:rsidRPr="00DC70A2">
        <w:rPr>
          <w:rStyle w:val="Emphasis"/>
          <w:rFonts w:asciiTheme="majorHAnsi" w:hAnsiTheme="majorHAnsi" w:cstheme="majorHAnsi"/>
        </w:rPr>
        <w:t>operational satellites and space debris</w:t>
      </w:r>
      <w:r w:rsidRPr="00DC70A2">
        <w:rPr>
          <w:rFonts w:asciiTheme="majorHAnsi" w:hAnsiTheme="majorHAnsi" w:cstheme="majorHAnsi"/>
          <w:u w:val="single"/>
        </w:rPr>
        <w:t xml:space="preserve">. The threat of collisions </w:t>
      </w:r>
      <w:proofErr w:type="gramStart"/>
      <w:r w:rsidRPr="00DC70A2">
        <w:rPr>
          <w:rFonts w:asciiTheme="majorHAnsi" w:hAnsiTheme="majorHAnsi" w:cstheme="majorHAnsi"/>
          <w:u w:val="single"/>
        </w:rPr>
        <w:t>increases</w:t>
      </w:r>
      <w:proofErr w:type="gramEnd"/>
      <w:r w:rsidRPr="00DC70A2">
        <w:rPr>
          <w:rFonts w:asciiTheme="majorHAnsi" w:hAnsiTheme="majorHAnsi" w:cstheme="majorHAnsi"/>
          <w:u w:val="single"/>
        </w:rPr>
        <w:t xml:space="preserve"> and </w:t>
      </w:r>
      <w:r w:rsidRPr="00DC70A2">
        <w:rPr>
          <w:rFonts w:asciiTheme="majorHAnsi" w:hAnsiTheme="majorHAnsi" w:cstheme="majorHAnsi"/>
          <w:highlight w:val="green"/>
          <w:u w:val="single"/>
        </w:rPr>
        <w:t>no institution</w:t>
      </w:r>
      <w:r w:rsidRPr="00DC70A2">
        <w:rPr>
          <w:rFonts w:asciiTheme="majorHAnsi" w:hAnsiTheme="majorHAnsi" w:cstheme="majorHAnsi"/>
          <w:u w:val="single"/>
        </w:rPr>
        <w:t xml:space="preserve"> or body </w:t>
      </w:r>
      <w:r w:rsidRPr="00DC70A2">
        <w:rPr>
          <w:rFonts w:asciiTheme="majorHAnsi" w:hAnsiTheme="majorHAnsi" w:cstheme="majorHAnsi"/>
          <w:highlight w:val="green"/>
          <w:u w:val="single"/>
        </w:rPr>
        <w:t>has enough power to</w:t>
      </w:r>
      <w:r w:rsidRPr="00DC70A2">
        <w:rPr>
          <w:rFonts w:asciiTheme="majorHAnsi" w:hAnsiTheme="majorHAnsi" w:cstheme="majorHAnsi"/>
          <w:u w:val="single"/>
        </w:rPr>
        <w:t xml:space="preserve"> license, </w:t>
      </w:r>
      <w:r w:rsidRPr="00DC70A2">
        <w:rPr>
          <w:rFonts w:asciiTheme="majorHAnsi" w:hAnsiTheme="majorHAnsi" w:cstheme="majorHAnsi"/>
          <w:highlight w:val="green"/>
          <w:u w:val="single"/>
        </w:rPr>
        <w:t>coordinate</w:t>
      </w:r>
      <w:r w:rsidRPr="00DC70A2">
        <w:rPr>
          <w:rFonts w:asciiTheme="majorHAnsi" w:hAnsiTheme="majorHAnsi" w:cstheme="majorHAnsi"/>
          <w:u w:val="single"/>
        </w:rPr>
        <w:t xml:space="preserve"> and regulate what is sent to the </w:t>
      </w:r>
      <w:r w:rsidRPr="00DC70A2">
        <w:rPr>
          <w:rFonts w:asciiTheme="majorHAnsi" w:hAnsiTheme="majorHAnsi" w:cstheme="majorHAnsi"/>
          <w:highlight w:val="green"/>
          <w:u w:val="single"/>
        </w:rPr>
        <w:t>orbit</w:t>
      </w:r>
      <w:r w:rsidRPr="00DC70A2">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DC70A2">
        <w:rPr>
          <w:rFonts w:asciiTheme="majorHAnsi" w:hAnsiTheme="majorHAnsi" w:cstheme="majorHAnsi"/>
          <w:sz w:val="16"/>
        </w:rPr>
        <w:t>in the area of</w:t>
      </w:r>
      <w:proofErr w:type="gramEnd"/>
      <w:r w:rsidRPr="00DC70A2">
        <w:rPr>
          <w:rFonts w:asciiTheme="majorHAnsi" w:hAnsiTheme="majorHAnsi" w:cstheme="majorHAnsi"/>
          <w:sz w:val="16"/>
        </w:rPr>
        <w:t xml:space="preserve"> private constellations, it is the Federal Aviation Administration (FAA) that issues the appropriate approvals. </w:t>
      </w:r>
      <w:r w:rsidRPr="00DC70A2">
        <w:rPr>
          <w:rFonts w:asciiTheme="majorHAnsi" w:hAnsiTheme="majorHAnsi" w:cstheme="majorHAnsi"/>
          <w:u w:val="single"/>
        </w:rPr>
        <w:t xml:space="preserve">The race to put broadband internet satellites bears similarities to the gold rush – </w:t>
      </w:r>
      <w:r w:rsidRPr="00DC70A2">
        <w:rPr>
          <w:rFonts w:asciiTheme="majorHAnsi" w:hAnsiTheme="majorHAnsi" w:cstheme="majorHAnsi"/>
          <w:highlight w:val="green"/>
          <w:u w:val="single"/>
        </w:rPr>
        <w:t xml:space="preserve">there are </w:t>
      </w:r>
      <w:r w:rsidRPr="00DC70A2">
        <w:rPr>
          <w:rStyle w:val="Emphasis"/>
          <w:rFonts w:asciiTheme="majorHAnsi" w:hAnsiTheme="majorHAnsi" w:cstheme="majorHAnsi"/>
          <w:highlight w:val="green"/>
        </w:rPr>
        <w:t>no rules</w:t>
      </w:r>
      <w:r w:rsidRPr="00DC70A2">
        <w:rPr>
          <w:rFonts w:asciiTheme="majorHAnsi" w:hAnsiTheme="majorHAnsi" w:cstheme="majorHAnsi"/>
          <w:u w:val="single"/>
        </w:rPr>
        <w:t xml:space="preserve">, at the global level, </w:t>
      </w:r>
      <w:r w:rsidRPr="00DC70A2">
        <w:rPr>
          <w:rFonts w:asciiTheme="majorHAnsi" w:hAnsiTheme="majorHAnsi" w:cstheme="majorHAnsi"/>
          <w:highlight w:val="green"/>
          <w:u w:val="single"/>
        </w:rPr>
        <w:t xml:space="preserve">apart from </w:t>
      </w:r>
      <w:r w:rsidRPr="00DC70A2">
        <w:rPr>
          <w:rStyle w:val="Emphasis"/>
          <w:rFonts w:asciiTheme="majorHAnsi" w:hAnsiTheme="majorHAnsi" w:cstheme="majorHAnsi"/>
          <w:highlight w:val="green"/>
        </w:rPr>
        <w:t>first-come, first-served.</w:t>
      </w:r>
    </w:p>
    <w:p w14:paraId="50D64561"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Current regulatory guidelines </w:t>
      </w:r>
      <w:r w:rsidRPr="00DC70A2">
        <w:rPr>
          <w:rFonts w:asciiTheme="majorHAnsi" w:hAnsiTheme="majorHAnsi" w:cstheme="majorHAnsi"/>
          <w:u w:val="single"/>
        </w:rPr>
        <w:t>fail</w:t>
      </w:r>
      <w:r w:rsidRPr="00DC70A2">
        <w:rPr>
          <w:rFonts w:asciiTheme="majorHAnsi" w:hAnsiTheme="majorHAnsi" w:cstheme="majorHAnsi"/>
        </w:rPr>
        <w:t xml:space="preserve"> – answers neg turns.</w:t>
      </w:r>
    </w:p>
    <w:p w14:paraId="47307114"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Boley and Byers 21</w:t>
      </w:r>
      <w:r w:rsidRPr="00DC70A2">
        <w:rPr>
          <w:rFonts w:asciiTheme="majorHAnsi" w:hAnsiTheme="majorHAnsi" w:cstheme="majorHAnsi"/>
        </w:rPr>
        <w:t xml:space="preserve">. Aaron Boley is at the Department of Physics and Astronomy, The University of British Columbia, Vancouver, </w:t>
      </w:r>
      <w:proofErr w:type="gramStart"/>
      <w:r w:rsidRPr="00DC70A2">
        <w:rPr>
          <w:rFonts w:asciiTheme="majorHAnsi" w:hAnsiTheme="majorHAnsi" w:cstheme="majorHAnsi"/>
        </w:rPr>
        <w:t>Canada</w:t>
      </w:r>
      <w:proofErr w:type="gramEnd"/>
      <w:r w:rsidRPr="00DC70A2">
        <w:rPr>
          <w:rFonts w:asciiTheme="majorHAnsi" w:hAnsiTheme="majorHAnsi" w:cstheme="majorHAnsi"/>
        </w:rPr>
        <w:t xml:space="preserve"> and Michael Byers is at the Department of Physics and Astronomy, The University of British Columbia, Vancouver, Canada. 5/20/21. [Nature, “Satellite mega-constellations create risks in Low Earth Orbit, the atmosphere and on Earth,” </w:t>
      </w:r>
      <w:hyperlink r:id="rId15" w:history="1">
        <w:r w:rsidRPr="00DC70A2">
          <w:rPr>
            <w:rStyle w:val="Hyperlink"/>
            <w:rFonts w:asciiTheme="majorHAnsi" w:hAnsiTheme="majorHAnsi" w:cstheme="majorHAnsi"/>
          </w:rPr>
          <w:t>https://www.nature.com/articles/s41598-021-89909-7</w:t>
        </w:r>
      </w:hyperlink>
      <w:r w:rsidRPr="00DC70A2">
        <w:rPr>
          <w:rFonts w:asciiTheme="majorHAnsi" w:hAnsiTheme="majorHAnsi" w:cstheme="majorHAnsi"/>
        </w:rPr>
        <w:t>] Justin</w:t>
      </w:r>
    </w:p>
    <w:p w14:paraId="286EFA1D"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highlight w:val="green"/>
          <w:u w:val="single"/>
        </w:rPr>
        <w:t xml:space="preserve">Companies </w:t>
      </w:r>
      <w:r w:rsidRPr="00DC70A2">
        <w:rPr>
          <w:rFonts w:asciiTheme="majorHAnsi" w:hAnsiTheme="majorHAnsi" w:cstheme="majorHAnsi"/>
          <w:u w:val="single"/>
        </w:rPr>
        <w:t xml:space="preserve">are placing satellites into orbit at an </w:t>
      </w:r>
      <w:r w:rsidRPr="00DC70A2">
        <w:rPr>
          <w:rStyle w:val="Emphasis"/>
          <w:rFonts w:asciiTheme="majorHAnsi" w:hAnsiTheme="majorHAnsi" w:cstheme="majorHAnsi"/>
        </w:rPr>
        <w:t xml:space="preserve">unprecedented frequency to </w:t>
      </w:r>
      <w:r w:rsidRPr="00DC70A2">
        <w:rPr>
          <w:rStyle w:val="Emphasis"/>
          <w:rFonts w:asciiTheme="majorHAnsi" w:hAnsiTheme="majorHAnsi" w:cstheme="majorHAnsi"/>
          <w:highlight w:val="green"/>
        </w:rPr>
        <w:t>build ‘mega-constellations’</w:t>
      </w:r>
      <w:r w:rsidRPr="00DC70A2">
        <w:rPr>
          <w:rFonts w:asciiTheme="majorHAnsi" w:hAnsiTheme="majorHAnsi" w:cstheme="majorHAnsi"/>
          <w:sz w:val="14"/>
        </w:rPr>
        <w:t xml:space="preserve"> of communications satellites in Low Earth Orbit (LEO). In two years, </w:t>
      </w:r>
      <w:r w:rsidRPr="00DC70A2">
        <w:rPr>
          <w:rFonts w:asciiTheme="majorHAnsi" w:hAnsiTheme="majorHAnsi" w:cstheme="majorHAnsi"/>
          <w:u w:val="single"/>
        </w:rPr>
        <w:t xml:space="preserve">the number of </w:t>
      </w:r>
      <w:r w:rsidRPr="00DC70A2">
        <w:rPr>
          <w:rStyle w:val="Emphasis"/>
          <w:rFonts w:asciiTheme="majorHAnsi" w:hAnsiTheme="majorHAnsi" w:cstheme="majorHAnsi"/>
        </w:rPr>
        <w:t>active</w:t>
      </w:r>
      <w:r w:rsidRPr="00DC70A2">
        <w:rPr>
          <w:rFonts w:asciiTheme="majorHAnsi" w:hAnsiTheme="majorHAnsi" w:cstheme="majorHAnsi"/>
          <w:u w:val="single"/>
        </w:rPr>
        <w:t xml:space="preserve"> and </w:t>
      </w:r>
      <w:r w:rsidRPr="00DC70A2">
        <w:rPr>
          <w:rStyle w:val="Emphasis"/>
          <w:rFonts w:asciiTheme="majorHAnsi" w:hAnsiTheme="majorHAnsi" w:cstheme="majorHAnsi"/>
        </w:rPr>
        <w:t>defunct</w:t>
      </w:r>
      <w:r w:rsidRPr="00DC70A2">
        <w:rPr>
          <w:rFonts w:asciiTheme="majorHAnsi" w:hAnsiTheme="majorHAnsi" w:cstheme="majorHAnsi"/>
          <w:u w:val="single"/>
        </w:rPr>
        <w:t xml:space="preserve"> </w:t>
      </w:r>
      <w:r w:rsidRPr="00DC70A2">
        <w:rPr>
          <w:rFonts w:asciiTheme="majorHAnsi" w:hAnsiTheme="majorHAnsi" w:cstheme="majorHAnsi"/>
          <w:u w:val="single"/>
        </w:rPr>
        <w:lastRenderedPageBreak/>
        <w:t xml:space="preserve">satellites in LEO has </w:t>
      </w:r>
      <w:r w:rsidRPr="00DC70A2">
        <w:rPr>
          <w:rStyle w:val="Emphasis"/>
          <w:rFonts w:asciiTheme="majorHAnsi" w:hAnsiTheme="majorHAnsi" w:cstheme="majorHAnsi"/>
        </w:rPr>
        <w:t>increased by over 50%,</w:t>
      </w:r>
      <w:r w:rsidRPr="00DC70A2">
        <w:rPr>
          <w:rFonts w:asciiTheme="majorHAnsi" w:hAnsiTheme="majorHAnsi" w:cstheme="majorHAnsi"/>
          <w:sz w:val="14"/>
        </w:rPr>
        <w:t xml:space="preserve"> to about 5000 (as of 30 March 2021). </w:t>
      </w:r>
      <w:r w:rsidRPr="00DC70A2">
        <w:rPr>
          <w:rFonts w:asciiTheme="majorHAnsi" w:hAnsiTheme="majorHAnsi" w:cstheme="majorHAnsi"/>
          <w:u w:val="single"/>
        </w:rPr>
        <w:t>SpaceX alone is on track to add 11,000 more as it builds its Starlink mega-constellation</w:t>
      </w:r>
      <w:r w:rsidRPr="00DC70A2">
        <w:rPr>
          <w:rFonts w:asciiTheme="majorHAnsi" w:hAnsiTheme="majorHAnsi" w:cstheme="majorHAnsi"/>
          <w:sz w:val="14"/>
        </w:rPr>
        <w:t xml:space="preserve"> and has already fled for permission for another 30,000 satellites with the Federal Communications Commission (FCC)</w:t>
      </w:r>
      <w:proofErr w:type="gramStart"/>
      <w:r w:rsidRPr="00DC70A2">
        <w:rPr>
          <w:rFonts w:asciiTheme="majorHAnsi" w:hAnsiTheme="majorHAnsi" w:cstheme="majorHAnsi"/>
          <w:sz w:val="14"/>
        </w:rPr>
        <w:t>1 .</w:t>
      </w:r>
      <w:proofErr w:type="gramEnd"/>
      <w:r w:rsidRPr="00DC70A2">
        <w:rPr>
          <w:rFonts w:asciiTheme="majorHAnsi" w:hAnsiTheme="majorHAnsi" w:cstheme="majorHAnsi"/>
          <w:sz w:val="14"/>
        </w:rPr>
        <w:t xml:space="preserve"> </w:t>
      </w:r>
      <w:r w:rsidRPr="00DC70A2">
        <w:rPr>
          <w:rFonts w:asciiTheme="majorHAnsi" w:hAnsiTheme="majorHAnsi" w:cstheme="majorHAnsi"/>
          <w:u w:val="single"/>
        </w:rPr>
        <w:t>Others have similar plans, including OneWeb, Amazon, Telesat, and GW, which is a Chinese state-owned company</w:t>
      </w:r>
      <w:proofErr w:type="gramStart"/>
      <w:r w:rsidRPr="00DC70A2">
        <w:rPr>
          <w:rFonts w:asciiTheme="majorHAnsi" w:hAnsiTheme="majorHAnsi" w:cstheme="majorHAnsi"/>
          <w:u w:val="single"/>
        </w:rPr>
        <w:t>2</w:t>
      </w:r>
      <w:r w:rsidRPr="00DC70A2">
        <w:rPr>
          <w:rFonts w:asciiTheme="majorHAnsi" w:hAnsiTheme="majorHAnsi" w:cstheme="majorHAnsi"/>
          <w:sz w:val="14"/>
        </w:rPr>
        <w:t xml:space="preserve"> .</w:t>
      </w:r>
      <w:proofErr w:type="gramEnd"/>
      <w:r w:rsidRPr="00DC70A2">
        <w:rPr>
          <w:rFonts w:asciiTheme="majorHAnsi" w:hAnsiTheme="majorHAnsi" w:cstheme="majorHAnsi"/>
          <w:sz w:val="14"/>
        </w:rPr>
        <w:t xml:space="preserve"> Te </w:t>
      </w:r>
      <w:r w:rsidRPr="00DC70A2">
        <w:rPr>
          <w:rFonts w:asciiTheme="majorHAnsi" w:hAnsiTheme="majorHAnsi" w:cstheme="majorHAnsi"/>
          <w:highlight w:val="green"/>
          <w:u w:val="single"/>
        </w:rPr>
        <w:t xml:space="preserve">current </w:t>
      </w:r>
      <w:r w:rsidRPr="00DC70A2">
        <w:rPr>
          <w:rStyle w:val="Emphasis"/>
          <w:rFonts w:asciiTheme="majorHAnsi" w:hAnsiTheme="majorHAnsi" w:cstheme="majorHAnsi"/>
          <w:highlight w:val="green"/>
        </w:rPr>
        <w:t>governance</w:t>
      </w:r>
      <w:r w:rsidRPr="00DC70A2">
        <w:rPr>
          <w:rStyle w:val="Emphasis"/>
          <w:rFonts w:asciiTheme="majorHAnsi" w:hAnsiTheme="majorHAnsi" w:cstheme="majorHAnsi"/>
        </w:rPr>
        <w:t xml:space="preserve"> system </w:t>
      </w:r>
      <w:r w:rsidRPr="00DC70A2">
        <w:rPr>
          <w:rStyle w:val="Emphasis"/>
          <w:rFonts w:asciiTheme="majorHAnsi" w:hAnsiTheme="majorHAnsi" w:cstheme="majorHAnsi"/>
          <w:highlight w:val="green"/>
        </w:rPr>
        <w:t>for LEO</w:t>
      </w:r>
      <w:r w:rsidRPr="00DC70A2">
        <w:rPr>
          <w:rFonts w:asciiTheme="majorHAnsi" w:hAnsiTheme="majorHAnsi" w:cstheme="majorHAnsi"/>
          <w:u w:val="single"/>
        </w:rPr>
        <w:t xml:space="preserve">, while slowly changing, </w:t>
      </w:r>
      <w:r w:rsidRPr="00DC70A2">
        <w:rPr>
          <w:rFonts w:asciiTheme="majorHAnsi" w:hAnsiTheme="majorHAnsi" w:cstheme="majorHAnsi"/>
          <w:highlight w:val="green"/>
          <w:u w:val="single"/>
        </w:rPr>
        <w:t>is ill-equipped</w:t>
      </w:r>
      <w:r w:rsidRPr="00DC70A2">
        <w:rPr>
          <w:rFonts w:asciiTheme="majorHAnsi" w:hAnsiTheme="majorHAnsi" w:cstheme="majorHAnsi"/>
          <w:u w:val="single"/>
        </w:rPr>
        <w:t xml:space="preserve"> to handle large satellite systems</w:t>
      </w:r>
      <w:r w:rsidRPr="00DC70A2">
        <w:rPr>
          <w:rFonts w:asciiTheme="majorHAnsi" w:hAnsiTheme="majorHAnsi" w:cstheme="majorHAnsi"/>
          <w:sz w:val="14"/>
        </w:rPr>
        <w:t xml:space="preserve">. Here, we outline how applying the consumer electronic model to satellites could </w:t>
      </w:r>
      <w:r w:rsidRPr="00DC70A2">
        <w:rPr>
          <w:rFonts w:asciiTheme="majorHAnsi" w:hAnsiTheme="majorHAnsi" w:cstheme="majorHAnsi"/>
          <w:u w:val="single"/>
        </w:rPr>
        <w:t xml:space="preserve">lead to </w:t>
      </w:r>
      <w:r w:rsidRPr="00DC70A2">
        <w:rPr>
          <w:rStyle w:val="Emphasis"/>
          <w:rFonts w:asciiTheme="majorHAnsi" w:hAnsiTheme="majorHAnsi" w:cstheme="majorHAnsi"/>
        </w:rPr>
        <w:t>multiple tragedies of the commons</w:t>
      </w:r>
      <w:r w:rsidRPr="00DC70A2">
        <w:rPr>
          <w:rFonts w:asciiTheme="majorHAnsi" w:hAnsiTheme="majorHAnsi" w:cstheme="majorHAnsi"/>
          <w:sz w:val="14"/>
        </w:rPr>
        <w:t xml:space="preserve">. Some of these are well known, </w:t>
      </w:r>
      <w:r w:rsidRPr="00DC70A2">
        <w:rPr>
          <w:rFonts w:asciiTheme="majorHAnsi" w:hAnsiTheme="majorHAnsi" w:cstheme="majorHAnsi"/>
          <w:u w:val="single"/>
        </w:rPr>
        <w:t>such as impediments to astronomy and an increased risk of space debris</w:t>
      </w:r>
      <w:r w:rsidRPr="00DC70A2">
        <w:rPr>
          <w:rFonts w:asciiTheme="majorHAnsi" w:hAnsiTheme="majorHAnsi" w:cstheme="majorHAnsi"/>
          <w:sz w:val="14"/>
        </w:rPr>
        <w:t xml:space="preserve">, while others have received insufcient attention, including changes to the chemistry of Earth’s upper atmosphere </w:t>
      </w:r>
      <w:r w:rsidRPr="00DC70A2">
        <w:rPr>
          <w:rFonts w:asciiTheme="majorHAnsi" w:hAnsiTheme="majorHAnsi" w:cstheme="majorHAnsi"/>
          <w:u w:val="single"/>
        </w:rPr>
        <w:t>and increased dangers on Earth’s surface from re-entered debris. Te heavy use of certain orbital regions might also result in a de facto exclusion of other actors from them</w:t>
      </w:r>
      <w:r w:rsidRPr="00DC70A2">
        <w:rPr>
          <w:rFonts w:asciiTheme="majorHAnsi" w:hAnsiTheme="majorHAnsi" w:cstheme="majorHAnsi"/>
          <w:sz w:val="14"/>
        </w:rPr>
        <w:t xml:space="preserve">, violating the 1967 Outer Space Treaty. </w:t>
      </w:r>
      <w:proofErr w:type="gramStart"/>
      <w:r w:rsidRPr="00DC70A2">
        <w:rPr>
          <w:rFonts w:asciiTheme="majorHAnsi" w:hAnsiTheme="majorHAnsi" w:cstheme="majorHAnsi"/>
          <w:sz w:val="14"/>
        </w:rPr>
        <w:t>All of</w:t>
      </w:r>
      <w:proofErr w:type="gramEnd"/>
      <w:r w:rsidRPr="00DC70A2">
        <w:rPr>
          <w:rFonts w:asciiTheme="majorHAnsi" w:hAnsiTheme="majorHAnsi" w:cstheme="majorHAnsi"/>
          <w:sz w:val="14"/>
        </w:rPr>
        <w:t xml:space="preserve">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447DE8F3"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u w:val="single"/>
        </w:rPr>
        <w:t xml:space="preserve">Tousands of satellites and 1500 rocket bodies provide considerable </w:t>
      </w:r>
      <w:r w:rsidRPr="00DC70A2">
        <w:rPr>
          <w:rFonts w:asciiTheme="majorHAnsi" w:hAnsiTheme="majorHAnsi" w:cstheme="majorHAnsi"/>
          <w:highlight w:val="green"/>
          <w:u w:val="single"/>
        </w:rPr>
        <w:t>mass</w:t>
      </w:r>
      <w:r w:rsidRPr="00DC70A2">
        <w:rPr>
          <w:rFonts w:asciiTheme="majorHAnsi" w:hAnsiTheme="majorHAnsi" w:cstheme="majorHAnsi"/>
          <w:u w:val="single"/>
        </w:rPr>
        <w:t xml:space="preserve"> in LEO, which can </w:t>
      </w:r>
      <w:r w:rsidRPr="00DC70A2">
        <w:rPr>
          <w:rFonts w:asciiTheme="majorHAnsi" w:hAnsiTheme="majorHAnsi" w:cstheme="majorHAnsi"/>
          <w:highlight w:val="green"/>
          <w:u w:val="single"/>
        </w:rPr>
        <w:t>break into debris</w:t>
      </w:r>
      <w:r w:rsidRPr="00DC70A2">
        <w:rPr>
          <w:rFonts w:asciiTheme="majorHAnsi" w:hAnsiTheme="majorHAnsi" w:cstheme="majorHAnsi"/>
          <w:u w:val="single"/>
        </w:rPr>
        <w:t xml:space="preserve"> upon </w:t>
      </w:r>
      <w:r w:rsidRPr="00DC70A2">
        <w:rPr>
          <w:rStyle w:val="Emphasis"/>
          <w:rFonts w:asciiTheme="majorHAnsi" w:hAnsiTheme="majorHAnsi" w:cstheme="majorHAnsi"/>
        </w:rPr>
        <w:t>collisions</w:t>
      </w:r>
      <w:r w:rsidRPr="00DC70A2">
        <w:rPr>
          <w:rFonts w:asciiTheme="majorHAnsi" w:hAnsiTheme="majorHAnsi" w:cstheme="majorHAnsi"/>
          <w:u w:val="single"/>
        </w:rPr>
        <w:t xml:space="preserve">, </w:t>
      </w:r>
      <w:r w:rsidRPr="00DC70A2">
        <w:rPr>
          <w:rStyle w:val="Emphasis"/>
          <w:rFonts w:asciiTheme="majorHAnsi" w:hAnsiTheme="majorHAnsi" w:cstheme="majorHAnsi"/>
        </w:rPr>
        <w:t>explosions</w:t>
      </w:r>
      <w:r w:rsidRPr="00DC70A2">
        <w:rPr>
          <w:rFonts w:asciiTheme="majorHAnsi" w:hAnsiTheme="majorHAnsi" w:cstheme="majorHAnsi"/>
          <w:u w:val="single"/>
        </w:rPr>
        <w:t xml:space="preserve">, or </w:t>
      </w:r>
      <w:r w:rsidRPr="00DC70A2">
        <w:rPr>
          <w:rStyle w:val="Emphasis"/>
          <w:rFonts w:asciiTheme="majorHAnsi" w:hAnsiTheme="majorHAnsi" w:cstheme="majorHAnsi"/>
        </w:rPr>
        <w:t>degradation</w:t>
      </w:r>
      <w:r w:rsidRPr="00DC70A2">
        <w:rPr>
          <w:rFonts w:asciiTheme="majorHAnsi" w:hAnsiTheme="majorHAnsi" w:cstheme="majorHAnsi"/>
          <w:u w:val="single"/>
        </w:rPr>
        <w:t xml:space="preserve"> in the harsh space environment. Fragmentations increase the cross-section of orbiting material, and</w:t>
      </w:r>
      <w:r w:rsidRPr="00DC70A2">
        <w:rPr>
          <w:rFonts w:asciiTheme="majorHAnsi" w:hAnsiTheme="majorHAnsi" w:cstheme="majorHAnsi"/>
          <w:sz w:val="14"/>
        </w:rPr>
        <w:t xml:space="preserve"> with it, </w:t>
      </w:r>
      <w:r w:rsidRPr="00DC70A2">
        <w:rPr>
          <w:rFonts w:asciiTheme="majorHAnsi" w:hAnsiTheme="majorHAnsi" w:cstheme="majorHAnsi"/>
          <w:u w:val="single"/>
        </w:rPr>
        <w:t>the collision probability per time</w:t>
      </w:r>
      <w:r w:rsidRPr="00DC70A2">
        <w:rPr>
          <w:rFonts w:asciiTheme="majorHAnsi" w:hAnsiTheme="majorHAnsi" w:cstheme="majorHAnsi"/>
          <w:sz w:val="14"/>
        </w:rPr>
        <w:t xml:space="preserve">. Eventually, </w:t>
      </w:r>
      <w:r w:rsidRPr="00DC70A2">
        <w:rPr>
          <w:rFonts w:asciiTheme="majorHAnsi" w:hAnsiTheme="majorHAnsi" w:cstheme="majorHAnsi"/>
          <w:u w:val="single"/>
        </w:rPr>
        <w:t xml:space="preserve">collisions could dominate on-orbit evolution, a situation called </w:t>
      </w:r>
      <w:r w:rsidRPr="00DC70A2">
        <w:rPr>
          <w:rFonts w:asciiTheme="majorHAnsi" w:hAnsiTheme="majorHAnsi" w:cstheme="majorHAnsi"/>
          <w:highlight w:val="green"/>
          <w:u w:val="single"/>
        </w:rPr>
        <w:t>the Kessler Syndrome</w:t>
      </w:r>
      <w:proofErr w:type="gramStart"/>
      <w:r w:rsidRPr="00DC70A2">
        <w:rPr>
          <w:rFonts w:asciiTheme="majorHAnsi" w:hAnsiTheme="majorHAnsi" w:cstheme="majorHAnsi"/>
          <w:sz w:val="14"/>
        </w:rPr>
        <w:t>3 .</w:t>
      </w:r>
      <w:proofErr w:type="gramEnd"/>
      <w:r w:rsidRPr="00DC70A2">
        <w:rPr>
          <w:rFonts w:asciiTheme="majorHAnsi" w:hAnsiTheme="majorHAnsi" w:cstheme="majorHAnsi"/>
          <w:sz w:val="14"/>
        </w:rPr>
        <w:t xml:space="preserve">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DC70A2">
        <w:rPr>
          <w:rFonts w:asciiTheme="majorHAnsi" w:hAnsiTheme="majorHAnsi" w:cstheme="majorHAnsi"/>
          <w:highlight w:val="green"/>
          <w:u w:val="single"/>
        </w:rPr>
        <w:t>Simulations</w:t>
      </w:r>
      <w:r w:rsidRPr="00DC70A2">
        <w:rPr>
          <w:rFonts w:asciiTheme="majorHAnsi" w:hAnsiTheme="majorHAnsi" w:cstheme="majorHAnsi"/>
          <w:u w:val="single"/>
        </w:rPr>
        <w:t xml:space="preserve"> of the long-term evolution of debris </w:t>
      </w:r>
      <w:r w:rsidRPr="00DC70A2">
        <w:rPr>
          <w:rFonts w:asciiTheme="majorHAnsi" w:hAnsiTheme="majorHAnsi" w:cstheme="majorHAnsi"/>
          <w:highlight w:val="green"/>
          <w:u w:val="single"/>
        </w:rPr>
        <w:t>suggest</w:t>
      </w:r>
      <w:r w:rsidRPr="00DC70A2">
        <w:rPr>
          <w:rFonts w:asciiTheme="majorHAnsi" w:hAnsiTheme="majorHAnsi" w:cstheme="majorHAnsi"/>
          <w:u w:val="single"/>
        </w:rPr>
        <w:t xml:space="preserve"> that </w:t>
      </w:r>
      <w:r w:rsidRPr="00DC70A2">
        <w:rPr>
          <w:rFonts w:asciiTheme="majorHAnsi" w:hAnsiTheme="majorHAnsi" w:cstheme="majorHAnsi"/>
          <w:highlight w:val="green"/>
          <w:u w:val="single"/>
        </w:rPr>
        <w:t xml:space="preserve">LEO is </w:t>
      </w:r>
      <w:r w:rsidRPr="00DC70A2">
        <w:rPr>
          <w:rFonts w:asciiTheme="majorHAnsi" w:hAnsiTheme="majorHAnsi" w:cstheme="majorHAnsi"/>
          <w:u w:val="single"/>
        </w:rPr>
        <w:t xml:space="preserve">already </w:t>
      </w:r>
      <w:r w:rsidRPr="00DC70A2">
        <w:rPr>
          <w:rFonts w:asciiTheme="majorHAnsi" w:hAnsiTheme="majorHAnsi" w:cstheme="majorHAnsi"/>
          <w:highlight w:val="green"/>
          <w:u w:val="single"/>
        </w:rPr>
        <w:t>in</w:t>
      </w:r>
      <w:r w:rsidRPr="00DC70A2">
        <w:rPr>
          <w:rFonts w:asciiTheme="majorHAnsi" w:hAnsiTheme="majorHAnsi" w:cstheme="majorHAnsi"/>
          <w:u w:val="single"/>
        </w:rPr>
        <w:t xml:space="preserve"> the protracted </w:t>
      </w:r>
      <w:r w:rsidRPr="00DC70A2">
        <w:rPr>
          <w:rStyle w:val="Emphasis"/>
          <w:rFonts w:asciiTheme="majorHAnsi" w:hAnsiTheme="majorHAnsi" w:cstheme="majorHAnsi"/>
          <w:highlight w:val="green"/>
        </w:rPr>
        <w:t>initial stages of</w:t>
      </w:r>
      <w:r w:rsidRPr="00DC70A2">
        <w:rPr>
          <w:rStyle w:val="Emphasis"/>
          <w:rFonts w:asciiTheme="majorHAnsi" w:hAnsiTheme="majorHAnsi" w:cstheme="majorHAnsi"/>
        </w:rPr>
        <w:t xml:space="preserve"> the </w:t>
      </w:r>
      <w:r w:rsidRPr="00DC70A2">
        <w:rPr>
          <w:rStyle w:val="Emphasis"/>
          <w:rFonts w:asciiTheme="majorHAnsi" w:hAnsiTheme="majorHAnsi" w:cstheme="majorHAnsi"/>
          <w:highlight w:val="green"/>
        </w:rPr>
        <w:t>Kessler</w:t>
      </w:r>
      <w:r w:rsidRPr="00DC70A2">
        <w:rPr>
          <w:rStyle w:val="Emphasis"/>
          <w:rFonts w:asciiTheme="majorHAnsi" w:hAnsiTheme="majorHAnsi" w:cstheme="majorHAnsi"/>
        </w:rPr>
        <w:t xml:space="preserve"> Syndrome</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but</w:t>
      </w:r>
      <w:r w:rsidRPr="00DC70A2">
        <w:rPr>
          <w:rFonts w:asciiTheme="majorHAnsi" w:hAnsiTheme="majorHAnsi" w:cstheme="majorHAnsi"/>
          <w:u w:val="single"/>
        </w:rPr>
        <w:t xml:space="preserve"> that </w:t>
      </w:r>
      <w:r w:rsidRPr="00DC70A2">
        <w:rPr>
          <w:rFonts w:asciiTheme="majorHAnsi" w:hAnsiTheme="majorHAnsi" w:cstheme="majorHAnsi"/>
          <w:highlight w:val="green"/>
          <w:u w:val="single"/>
        </w:rPr>
        <w:t>this could be managed</w:t>
      </w:r>
      <w:r w:rsidRPr="00DC70A2">
        <w:rPr>
          <w:rFonts w:asciiTheme="majorHAnsi" w:hAnsiTheme="majorHAnsi" w:cstheme="majorHAnsi"/>
          <w:sz w:val="14"/>
        </w:rPr>
        <w:t xml:space="preserve"> through active debris removal</w:t>
      </w:r>
      <w:proofErr w:type="gramStart"/>
      <w:r w:rsidRPr="00DC70A2">
        <w:rPr>
          <w:rFonts w:asciiTheme="majorHAnsi" w:hAnsiTheme="majorHAnsi" w:cstheme="majorHAnsi"/>
          <w:sz w:val="14"/>
        </w:rPr>
        <w:t>4 .</w:t>
      </w:r>
      <w:proofErr w:type="gramEnd"/>
      <w:r w:rsidRPr="00DC70A2">
        <w:rPr>
          <w:rFonts w:asciiTheme="majorHAnsi" w:hAnsiTheme="majorHAnsi" w:cstheme="majorHAnsi"/>
          <w:sz w:val="14"/>
        </w:rPr>
        <w:t xml:space="preserve"> Te addition of satellite mega-constellations and the general proliferation of low-cost satellites in LEO stresses the environment further5–</w:t>
      </w:r>
      <w:proofErr w:type="gramStart"/>
      <w:r w:rsidRPr="00DC70A2">
        <w:rPr>
          <w:rFonts w:asciiTheme="majorHAnsi" w:hAnsiTheme="majorHAnsi" w:cstheme="majorHAnsi"/>
          <w:sz w:val="14"/>
        </w:rPr>
        <w:t>8 .</w:t>
      </w:r>
      <w:proofErr w:type="gramEnd"/>
    </w:p>
    <w:p w14:paraId="2D5E97E2"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[Omitted Figures 1 and 2]</w:t>
      </w:r>
    </w:p>
    <w:p w14:paraId="20F57845"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Results</w:t>
      </w:r>
    </w:p>
    <w:p w14:paraId="0413A744"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The overall setting. Te </w:t>
      </w:r>
      <w:r w:rsidRPr="00DC70A2">
        <w:rPr>
          <w:rFonts w:asciiTheme="majorHAnsi" w:hAnsiTheme="majorHAnsi" w:cstheme="majorHAnsi"/>
          <w:u w:val="single"/>
        </w:rPr>
        <w:t xml:space="preserve">rapid development of the space environment through </w:t>
      </w:r>
      <w:r w:rsidRPr="00DC70A2">
        <w:rPr>
          <w:rStyle w:val="Emphasis"/>
          <w:rFonts w:asciiTheme="majorHAnsi" w:hAnsiTheme="majorHAnsi" w:cstheme="majorHAnsi"/>
        </w:rPr>
        <w:t>mega-constellations</w:t>
      </w:r>
      <w:r w:rsidRPr="00DC70A2">
        <w:rPr>
          <w:rFonts w:asciiTheme="majorHAnsi" w:hAnsiTheme="majorHAnsi" w:cstheme="majorHAnsi"/>
          <w:u w:val="single"/>
        </w:rPr>
        <w:t>, predominately by the ongoing construction of Starlink, is shown by the cumulative payload distribution function</w:t>
      </w:r>
      <w:r w:rsidRPr="00DC70A2">
        <w:rPr>
          <w:rFonts w:asciiTheme="majorHAnsi" w:hAnsiTheme="majorHAnsi" w:cstheme="majorHAnsi"/>
          <w:sz w:val="14"/>
        </w:rPr>
        <w:t xml:space="preserve"> (Fig. 1). From an environmental perspective, </w:t>
      </w:r>
      <w:r w:rsidRPr="00DC70A2">
        <w:rPr>
          <w:rFonts w:asciiTheme="majorHAnsi" w:hAnsiTheme="majorHAnsi" w:cstheme="majorHAnsi"/>
          <w:u w:val="single"/>
        </w:rPr>
        <w:t xml:space="preserve">the </w:t>
      </w:r>
      <w:r w:rsidRPr="00DC70A2">
        <w:rPr>
          <w:rFonts w:asciiTheme="majorHAnsi" w:hAnsiTheme="majorHAnsi" w:cstheme="majorHAnsi"/>
          <w:highlight w:val="green"/>
          <w:u w:val="single"/>
        </w:rPr>
        <w:t>slope change</w:t>
      </w:r>
      <w:r w:rsidRPr="00DC70A2">
        <w:rPr>
          <w:rFonts w:asciiTheme="majorHAnsi" w:hAnsiTheme="majorHAnsi" w:cstheme="majorHAnsi"/>
          <w:u w:val="single"/>
        </w:rPr>
        <w:t xml:space="preserve"> in the distribution function </w:t>
      </w:r>
      <w:r w:rsidRPr="00DC70A2">
        <w:rPr>
          <w:rFonts w:asciiTheme="majorHAnsi" w:hAnsiTheme="majorHAnsi" w:cstheme="majorHAnsi"/>
          <w:highlight w:val="green"/>
          <w:u w:val="single"/>
        </w:rPr>
        <w:t xml:space="preserve">defnes </w:t>
      </w:r>
      <w:r w:rsidRPr="00DC70A2">
        <w:rPr>
          <w:rStyle w:val="Emphasis"/>
          <w:rFonts w:asciiTheme="majorHAnsi" w:hAnsiTheme="majorHAnsi" w:cstheme="majorHAnsi"/>
          <w:highlight w:val="green"/>
        </w:rPr>
        <w:t>NewSpace, an era of</w:t>
      </w:r>
      <w:r w:rsidRPr="00DC70A2">
        <w:rPr>
          <w:rStyle w:val="Emphasis"/>
          <w:rFonts w:asciiTheme="majorHAnsi" w:hAnsiTheme="majorHAnsi" w:cstheme="majorHAnsi"/>
        </w:rPr>
        <w:t xml:space="preserve"> dominance by </w:t>
      </w:r>
      <w:r w:rsidRPr="00DC70A2">
        <w:rPr>
          <w:rStyle w:val="Emphasis"/>
          <w:rFonts w:asciiTheme="majorHAnsi" w:hAnsiTheme="majorHAnsi" w:cstheme="majorHAnsi"/>
          <w:highlight w:val="green"/>
        </w:rPr>
        <w:t>commercial actors</w:t>
      </w:r>
      <w:r w:rsidRPr="00DC70A2">
        <w:rPr>
          <w:rFonts w:asciiTheme="majorHAnsi" w:hAnsiTheme="majorHAnsi" w:cstheme="majorHAnsi"/>
          <w:u w:val="single"/>
        </w:rPr>
        <w:t>.</w:t>
      </w:r>
      <w:r w:rsidRPr="00DC70A2">
        <w:rPr>
          <w:rFonts w:asciiTheme="majorHAnsi" w:hAnsiTheme="majorHAnsi" w:cstheme="majorHAnsi"/>
          <w:sz w:val="14"/>
        </w:rPr>
        <w:t xml:space="preserve"> Before 2015, changes in the total on-orbit objects came principally from fragmentations, with efects of the 2007 Chinese anti-satellite test and the 2009 Kosmos-2251/Iridium-33 collisions being evident on the graph.</w:t>
      </w:r>
    </w:p>
    <w:p w14:paraId="01049806"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Although the volume of space is large, individual satellites and satellite systems have specifc functions, with associated altitudes and inclinations (Fig. 2). Tis increases congestion and requires active management for station keeping and collision avoidance</w:t>
      </w:r>
      <w:proofErr w:type="gramStart"/>
      <w:r w:rsidRPr="00DC70A2">
        <w:rPr>
          <w:rFonts w:asciiTheme="majorHAnsi" w:hAnsiTheme="majorHAnsi" w:cstheme="majorHAnsi"/>
          <w:sz w:val="14"/>
        </w:rPr>
        <w:t>9 ,</w:t>
      </w:r>
      <w:proofErr w:type="gramEnd"/>
      <w:r w:rsidRPr="00DC70A2">
        <w:rPr>
          <w:rFonts w:asciiTheme="majorHAnsi" w:hAnsiTheme="majorHAnsi" w:cstheme="majorHAnsi"/>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848DA20"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0DE4BD18"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Enhanced collision risk. </w:t>
      </w:r>
      <w:r w:rsidRPr="00DC70A2">
        <w:rPr>
          <w:rFonts w:asciiTheme="majorHAnsi" w:hAnsiTheme="majorHAnsi" w:cstheme="majorHAnsi"/>
          <w:u w:val="single"/>
        </w:rPr>
        <w:t>Mega-constellations are composed of mass-produced satellites with few backup systems</w:t>
      </w:r>
      <w:r w:rsidRPr="00DC70A2">
        <w:rPr>
          <w:rFonts w:asciiTheme="majorHAnsi" w:hAnsiTheme="majorHAnsi" w:cstheme="majorHAnsi"/>
          <w:sz w:val="14"/>
        </w:rPr>
        <w:t xml:space="preserve">. Tis consumer electronic model allows for short upgrade cycles and rapid expansions of capabilities, but also considerable discarded equipment. </w:t>
      </w:r>
      <w:r w:rsidRPr="00DC70A2">
        <w:rPr>
          <w:rFonts w:asciiTheme="majorHAnsi" w:hAnsiTheme="majorHAnsi" w:cstheme="majorHAnsi"/>
          <w:u w:val="single"/>
        </w:rPr>
        <w:t xml:space="preserve">SpaceX will actively </w:t>
      </w:r>
      <w:r w:rsidRPr="00DC70A2">
        <w:rPr>
          <w:rFonts w:asciiTheme="majorHAnsi" w:hAnsiTheme="majorHAnsi" w:cstheme="majorHAnsi"/>
          <w:highlight w:val="green"/>
          <w:u w:val="single"/>
        </w:rPr>
        <w:t>de-orbit</w:t>
      </w:r>
      <w:r w:rsidRPr="00DC70A2">
        <w:rPr>
          <w:rFonts w:asciiTheme="majorHAnsi" w:hAnsiTheme="majorHAnsi" w:cstheme="majorHAnsi"/>
          <w:u w:val="single"/>
        </w:rPr>
        <w:t xml:space="preserve"> its satellites at the end of their 5–6-year operational lives. However, this process </w:t>
      </w:r>
      <w:r w:rsidRPr="00DC70A2">
        <w:rPr>
          <w:rFonts w:asciiTheme="majorHAnsi" w:hAnsiTheme="majorHAnsi" w:cstheme="majorHAnsi"/>
          <w:highlight w:val="green"/>
          <w:u w:val="single"/>
        </w:rPr>
        <w:t>takes 6 months</w:t>
      </w:r>
      <w:r w:rsidRPr="00DC70A2">
        <w:rPr>
          <w:rFonts w:asciiTheme="majorHAnsi" w:hAnsiTheme="majorHAnsi" w:cstheme="majorHAnsi"/>
          <w:u w:val="single"/>
        </w:rPr>
        <w:t xml:space="preserve">, so roughly 10% will be de-orbiting at any time. If other </w:t>
      </w:r>
      <w:r w:rsidRPr="00DC70A2">
        <w:rPr>
          <w:rFonts w:asciiTheme="majorHAnsi" w:hAnsiTheme="majorHAnsi" w:cstheme="majorHAnsi"/>
          <w:u w:val="single"/>
        </w:rPr>
        <w:lastRenderedPageBreak/>
        <w:t xml:space="preserve">companies do likewise, </w:t>
      </w:r>
      <w:r w:rsidRPr="00DC70A2">
        <w:rPr>
          <w:rFonts w:asciiTheme="majorHAnsi" w:hAnsiTheme="majorHAnsi" w:cstheme="majorHAnsi"/>
          <w:highlight w:val="green"/>
          <w:u w:val="single"/>
        </w:rPr>
        <w:t xml:space="preserve">thousands </w:t>
      </w:r>
      <w:r w:rsidRPr="00DC70A2">
        <w:rPr>
          <w:rFonts w:asciiTheme="majorHAnsi" w:hAnsiTheme="majorHAnsi" w:cstheme="majorHAnsi"/>
          <w:u w:val="single"/>
        </w:rPr>
        <w:t xml:space="preserve">of de-orbiting satellites will be </w:t>
      </w:r>
      <w:r w:rsidRPr="00DC70A2">
        <w:rPr>
          <w:rStyle w:val="Emphasis"/>
          <w:rFonts w:asciiTheme="majorHAnsi" w:hAnsiTheme="majorHAnsi" w:cstheme="majorHAnsi"/>
        </w:rPr>
        <w:t xml:space="preserve">slowly </w:t>
      </w:r>
      <w:r w:rsidRPr="00DC70A2">
        <w:rPr>
          <w:rStyle w:val="Emphasis"/>
          <w:rFonts w:asciiTheme="majorHAnsi" w:hAnsiTheme="majorHAnsi" w:cstheme="majorHAnsi"/>
          <w:highlight w:val="green"/>
        </w:rPr>
        <w:t>passing through</w:t>
      </w:r>
      <w:r w:rsidRPr="00DC70A2">
        <w:rPr>
          <w:rStyle w:val="Emphasis"/>
          <w:rFonts w:asciiTheme="majorHAnsi" w:hAnsiTheme="majorHAnsi" w:cstheme="majorHAnsi"/>
        </w:rPr>
        <w:t xml:space="preserve"> the </w:t>
      </w:r>
      <w:r w:rsidRPr="00DC70A2">
        <w:rPr>
          <w:rStyle w:val="Emphasis"/>
          <w:rFonts w:asciiTheme="majorHAnsi" w:hAnsiTheme="majorHAnsi" w:cstheme="majorHAnsi"/>
          <w:highlight w:val="green"/>
        </w:rPr>
        <w:t>same</w:t>
      </w:r>
      <w:r w:rsidRPr="00DC70A2">
        <w:rPr>
          <w:rStyle w:val="Emphasis"/>
          <w:rFonts w:asciiTheme="majorHAnsi" w:hAnsiTheme="majorHAnsi" w:cstheme="majorHAnsi"/>
        </w:rPr>
        <w:t xml:space="preserve"> congested </w:t>
      </w:r>
      <w:r w:rsidRPr="00DC70A2">
        <w:rPr>
          <w:rStyle w:val="Emphasis"/>
          <w:rFonts w:asciiTheme="majorHAnsi" w:hAnsiTheme="majorHAnsi" w:cstheme="majorHAnsi"/>
          <w:highlight w:val="green"/>
        </w:rPr>
        <w:t>space, posing collision risks</w:t>
      </w:r>
      <w:r w:rsidRPr="00DC70A2">
        <w:rPr>
          <w:rFonts w:asciiTheme="majorHAnsi" w:hAnsiTheme="majorHAnsi" w:cstheme="majorHAnsi"/>
          <w:sz w:val="14"/>
        </w:rPr>
        <w:t xml:space="preserve">. Failures will increase these numbers, although the long-term failure rate is difcult to project. Figure 3 is </w:t>
      </w:r>
      <w:proofErr w:type="gramStart"/>
      <w:r w:rsidRPr="00DC70A2">
        <w:rPr>
          <w:rFonts w:asciiTheme="majorHAnsi" w:hAnsiTheme="majorHAnsi" w:cstheme="majorHAnsi"/>
          <w:sz w:val="14"/>
        </w:rPr>
        <w:t>similar to</w:t>
      </w:r>
      <w:proofErr w:type="gramEnd"/>
      <w:r w:rsidRPr="00DC70A2">
        <w:rPr>
          <w:rFonts w:asciiTheme="majorHAnsi" w:hAnsiTheme="majorHAnsi" w:cstheme="majorHAnsi"/>
          <w:sz w:val="14"/>
        </w:rPr>
        <w:t xml:space="preserve"> the righthand portion of Fig. 2 but includes the Starlink and OneWeb megaconstellations as fled (and amended) with the FCC (see “Methods”). Te large density spikes show that some shells will have satellite number densities in excess of n = 10−6 km−</w:t>
      </w:r>
      <w:proofErr w:type="gramStart"/>
      <w:r w:rsidRPr="00DC70A2">
        <w:rPr>
          <w:rFonts w:asciiTheme="majorHAnsi" w:hAnsiTheme="majorHAnsi" w:cstheme="majorHAnsi"/>
          <w:sz w:val="14"/>
        </w:rPr>
        <w:t>3 .</w:t>
      </w:r>
      <w:proofErr w:type="gramEnd"/>
    </w:p>
    <w:p w14:paraId="1B36FAEE" w14:textId="77777777" w:rsidR="00B777D6" w:rsidRPr="00DC70A2" w:rsidRDefault="00B777D6" w:rsidP="00B777D6">
      <w:pPr>
        <w:rPr>
          <w:rFonts w:asciiTheme="majorHAnsi" w:hAnsiTheme="majorHAnsi" w:cstheme="majorHAnsi"/>
          <w:sz w:val="14"/>
        </w:rPr>
      </w:pPr>
      <w:r w:rsidRPr="00DC70A2">
        <w:rPr>
          <w:rStyle w:val="Emphasis"/>
          <w:rFonts w:asciiTheme="majorHAnsi" w:hAnsiTheme="majorHAnsi" w:cstheme="majorHAnsi"/>
          <w:highlight w:val="green"/>
        </w:rPr>
        <w:t>Deorbiting</w:t>
      </w:r>
      <w:r w:rsidRPr="00DC70A2">
        <w:rPr>
          <w:rStyle w:val="Emphasis"/>
          <w:rFonts w:asciiTheme="majorHAnsi" w:hAnsiTheme="majorHAnsi" w:cstheme="majorHAnsi"/>
        </w:rPr>
        <w:t xml:space="preserve"> satellites</w:t>
      </w:r>
      <w:r w:rsidRPr="00DC70A2">
        <w:rPr>
          <w:rFonts w:asciiTheme="majorHAnsi" w:hAnsiTheme="majorHAnsi" w:cstheme="majorHAnsi"/>
          <w:u w:val="single"/>
        </w:rPr>
        <w:t xml:space="preserve"> will be </w:t>
      </w:r>
      <w:proofErr w:type="gramStart"/>
      <w:r w:rsidRPr="00DC70A2">
        <w:rPr>
          <w:rFonts w:asciiTheme="majorHAnsi" w:hAnsiTheme="majorHAnsi" w:cstheme="majorHAnsi"/>
          <w:u w:val="single"/>
        </w:rPr>
        <w:t>tracked</w:t>
      </w:r>
      <w:proofErr w:type="gramEnd"/>
      <w:r w:rsidRPr="00DC70A2">
        <w:rPr>
          <w:rFonts w:asciiTheme="majorHAnsi" w:hAnsiTheme="majorHAnsi" w:cstheme="majorHAnsi"/>
          <w:u w:val="single"/>
        </w:rPr>
        <w:t xml:space="preserve"> and operational satellites can manoeuvre to avoid close conjunctions</w:t>
      </w:r>
      <w:r w:rsidRPr="00DC70A2">
        <w:rPr>
          <w:rFonts w:asciiTheme="majorHAnsi" w:hAnsiTheme="majorHAnsi" w:cstheme="majorHAnsi"/>
          <w:sz w:val="14"/>
        </w:rPr>
        <w:t xml:space="preserve">. However, this </w:t>
      </w:r>
      <w:r w:rsidRPr="00DC70A2">
        <w:rPr>
          <w:rFonts w:asciiTheme="majorHAnsi" w:hAnsiTheme="majorHAnsi" w:cstheme="majorHAnsi"/>
          <w:highlight w:val="green"/>
          <w:u w:val="single"/>
        </w:rPr>
        <w:t>depends on</w:t>
      </w:r>
      <w:r w:rsidRPr="00DC70A2">
        <w:rPr>
          <w:rFonts w:asciiTheme="majorHAnsi" w:hAnsiTheme="majorHAnsi" w:cstheme="majorHAnsi"/>
          <w:u w:val="single"/>
        </w:rPr>
        <w:t xml:space="preserve"> ongoing </w:t>
      </w:r>
      <w:r w:rsidRPr="00DC70A2">
        <w:rPr>
          <w:rStyle w:val="Emphasis"/>
          <w:rFonts w:asciiTheme="majorHAnsi" w:hAnsiTheme="majorHAnsi" w:cstheme="majorHAnsi"/>
          <w:highlight w:val="green"/>
        </w:rPr>
        <w:t>communication</w:t>
      </w:r>
      <w:r w:rsidRPr="00DC70A2">
        <w:rPr>
          <w:rFonts w:asciiTheme="majorHAnsi" w:hAnsiTheme="majorHAnsi" w:cstheme="majorHAnsi"/>
          <w:highlight w:val="green"/>
          <w:u w:val="single"/>
        </w:rPr>
        <w:t xml:space="preserve"> and </w:t>
      </w:r>
      <w:r w:rsidRPr="00DC70A2">
        <w:rPr>
          <w:rStyle w:val="Emphasis"/>
          <w:rFonts w:asciiTheme="majorHAnsi" w:hAnsiTheme="majorHAnsi" w:cstheme="majorHAnsi"/>
          <w:highlight w:val="green"/>
        </w:rPr>
        <w:t>cooperation</w:t>
      </w:r>
      <w:r w:rsidRPr="00DC70A2">
        <w:rPr>
          <w:rFonts w:asciiTheme="majorHAnsi" w:hAnsiTheme="majorHAnsi" w:cstheme="majorHAnsi"/>
          <w:u w:val="single"/>
        </w:rPr>
        <w:t xml:space="preserve"> between operators, </w:t>
      </w:r>
      <w:r w:rsidRPr="00DC70A2">
        <w:rPr>
          <w:rFonts w:asciiTheme="majorHAnsi" w:hAnsiTheme="majorHAnsi" w:cstheme="majorHAnsi"/>
          <w:highlight w:val="green"/>
          <w:u w:val="single"/>
        </w:rPr>
        <w:t>which</w:t>
      </w:r>
      <w:r w:rsidRPr="00DC70A2">
        <w:rPr>
          <w:rFonts w:asciiTheme="majorHAnsi" w:hAnsiTheme="majorHAnsi" w:cstheme="majorHAnsi"/>
          <w:u w:val="single"/>
        </w:rPr>
        <w:t xml:space="preserve"> at present </w:t>
      </w:r>
      <w:r w:rsidRPr="00DC70A2">
        <w:rPr>
          <w:rFonts w:asciiTheme="majorHAnsi" w:hAnsiTheme="majorHAnsi" w:cstheme="majorHAnsi"/>
          <w:highlight w:val="green"/>
          <w:u w:val="single"/>
        </w:rPr>
        <w:t xml:space="preserve">is </w:t>
      </w:r>
      <w:r w:rsidRPr="00DC70A2">
        <w:rPr>
          <w:rFonts w:asciiTheme="majorHAnsi" w:hAnsiTheme="majorHAnsi" w:cstheme="majorHAnsi"/>
          <w:u w:val="single"/>
        </w:rPr>
        <w:t xml:space="preserve">ad hoc and </w:t>
      </w:r>
      <w:r w:rsidRPr="00DC70A2">
        <w:rPr>
          <w:rFonts w:asciiTheme="majorHAnsi" w:hAnsiTheme="majorHAnsi" w:cstheme="majorHAnsi"/>
          <w:highlight w:val="green"/>
          <w:u w:val="single"/>
        </w:rPr>
        <w:t>voluntary</w:t>
      </w:r>
      <w:r w:rsidRPr="00DC70A2">
        <w:rPr>
          <w:rFonts w:asciiTheme="majorHAnsi" w:hAnsiTheme="majorHAnsi" w:cstheme="majorHAnsi"/>
          <w:u w:val="single"/>
        </w:rPr>
        <w:t>.</w:t>
      </w:r>
      <w:r w:rsidRPr="00DC70A2">
        <w:rPr>
          <w:rFonts w:asciiTheme="majorHAnsi" w:hAnsiTheme="majorHAnsi" w:cstheme="majorHAnsi"/>
          <w:sz w:val="14"/>
        </w:rPr>
        <w:t xml:space="preserve"> A recent letter12 to the FCC from SpaceX suggests that some companies might be less-thanfully transparent about events13 in LEO.</w:t>
      </w:r>
    </w:p>
    <w:p w14:paraId="274536F2"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Despite the congestion and trafc management challenges, FCC flings by SpaceX suggest that </w:t>
      </w:r>
      <w:r w:rsidRPr="00DC70A2">
        <w:rPr>
          <w:rFonts w:asciiTheme="majorHAnsi" w:hAnsiTheme="majorHAnsi" w:cstheme="majorHAnsi"/>
          <w:u w:val="single"/>
        </w:rPr>
        <w:t>collision avoidance manoeuvres</w:t>
      </w:r>
      <w:r w:rsidRPr="00DC70A2">
        <w:rPr>
          <w:rFonts w:asciiTheme="majorHAnsi" w:hAnsiTheme="majorHAnsi" w:cstheme="majorHAnsi"/>
          <w:sz w:val="14"/>
        </w:rPr>
        <w:t xml:space="preserve"> can in fact maintain collision-free operations in orbital shells and that the probability of a collision between a non-responsive satellite and tracked debris is negligible. However, the flings </w:t>
      </w:r>
      <w:r w:rsidRPr="00DC70A2">
        <w:rPr>
          <w:rFonts w:asciiTheme="majorHAnsi" w:hAnsiTheme="majorHAnsi" w:cstheme="majorHAnsi"/>
          <w:u w:val="single"/>
        </w:rPr>
        <w:t xml:space="preserve">do </w:t>
      </w:r>
      <w:r w:rsidRPr="00DC70A2">
        <w:rPr>
          <w:rFonts w:asciiTheme="majorHAnsi" w:hAnsiTheme="majorHAnsi" w:cstheme="majorHAnsi"/>
          <w:highlight w:val="green"/>
          <w:u w:val="single"/>
        </w:rPr>
        <w:t>not account for untracked debris</w:t>
      </w:r>
      <w:proofErr w:type="gramStart"/>
      <w:r w:rsidRPr="00DC70A2">
        <w:rPr>
          <w:rFonts w:asciiTheme="majorHAnsi" w:hAnsiTheme="majorHAnsi" w:cstheme="majorHAnsi"/>
          <w:sz w:val="14"/>
        </w:rPr>
        <w:t>6 ,</w:t>
      </w:r>
      <w:proofErr w:type="gramEnd"/>
      <w:r w:rsidRPr="00DC70A2">
        <w:rPr>
          <w:rFonts w:asciiTheme="majorHAnsi" w:hAnsiTheme="majorHAnsi" w:cstheme="majorHAnsi"/>
          <w:sz w:val="14"/>
        </w:rPr>
        <w:t xml:space="preserve">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5599FC5"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highlight w:val="green"/>
          <w:u w:val="single"/>
        </w:rPr>
        <w:t>Fragmentation</w:t>
      </w:r>
      <w:r w:rsidRPr="00DC70A2">
        <w:rPr>
          <w:rFonts w:asciiTheme="majorHAnsi" w:hAnsiTheme="majorHAnsi" w:cstheme="majorHAnsi"/>
          <w:u w:val="single"/>
        </w:rPr>
        <w:t xml:space="preserve"> events are </w:t>
      </w:r>
      <w:r w:rsidRPr="00DC70A2">
        <w:rPr>
          <w:rStyle w:val="Emphasis"/>
          <w:rFonts w:asciiTheme="majorHAnsi" w:hAnsiTheme="majorHAnsi" w:cstheme="majorHAnsi"/>
          <w:highlight w:val="green"/>
        </w:rPr>
        <w:t>not confned</w:t>
      </w:r>
      <w:r w:rsidRPr="00DC70A2">
        <w:rPr>
          <w:rStyle w:val="Emphasis"/>
          <w:rFonts w:asciiTheme="majorHAnsi" w:hAnsiTheme="majorHAnsi" w:cstheme="majorHAnsi"/>
        </w:rPr>
        <w:t xml:space="preserve"> to their local orbits</w:t>
      </w:r>
      <w:r w:rsidRPr="00DC70A2">
        <w:rPr>
          <w:rFonts w:asciiTheme="majorHAnsi" w:hAnsiTheme="majorHAnsi" w:cstheme="majorHAnsi"/>
          <w:sz w:val="14"/>
        </w:rPr>
        <w:t xml:space="preserve">, either. Te India 2019 ASAT test was conducted at an altitude below 300 km in an efort to minimize long-lived debris. Nevertheless, debris was placed on orbits with apogees </w:t>
      </w:r>
      <w:proofErr w:type="gramStart"/>
      <w:r w:rsidRPr="00DC70A2">
        <w:rPr>
          <w:rFonts w:asciiTheme="majorHAnsi" w:hAnsiTheme="majorHAnsi" w:cstheme="majorHAnsi"/>
          <w:sz w:val="14"/>
        </w:rPr>
        <w:t>in excess of</w:t>
      </w:r>
      <w:proofErr w:type="gramEnd"/>
      <w:r w:rsidRPr="00DC70A2">
        <w:rPr>
          <w:rFonts w:asciiTheme="majorHAnsi" w:hAnsiTheme="majorHAnsi" w:cstheme="majorHAnsi"/>
          <w:sz w:val="14"/>
        </w:rPr>
        <w:t xml:space="preserve">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7A530D16"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Rivalrous orbits create space conflict and </w:t>
      </w:r>
      <w:r w:rsidRPr="00DC70A2">
        <w:rPr>
          <w:rFonts w:asciiTheme="majorHAnsi" w:hAnsiTheme="majorHAnsi" w:cstheme="majorHAnsi"/>
          <w:u w:val="single"/>
        </w:rPr>
        <w:t>turn</w:t>
      </w:r>
      <w:r w:rsidRPr="00DC70A2">
        <w:rPr>
          <w:rFonts w:asciiTheme="majorHAnsi" w:hAnsiTheme="majorHAnsi" w:cstheme="majorHAnsi"/>
        </w:rPr>
        <w:t xml:space="preserve"> good satellites.</w:t>
      </w:r>
    </w:p>
    <w:p w14:paraId="5F29F63F"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Samson 22</w:t>
      </w:r>
      <w:r w:rsidRPr="00DC70A2">
        <w:rPr>
          <w:rFonts w:asciiTheme="majorHAnsi" w:hAnsiTheme="majorHAnsi" w:cstheme="majorHAnsi"/>
        </w:rPr>
        <w:t xml:space="preserve"> – 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 1/17/22. [Bulletin of the Atomic Scientists, “The complicating role of the private sector in space,” DOI: 10.1080/00963402.2021.2014229] Justin</w:t>
      </w:r>
    </w:p>
    <w:p w14:paraId="67D8AAAC"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At this exact moment, </w:t>
      </w:r>
      <w:r w:rsidRPr="00DC70A2">
        <w:rPr>
          <w:rFonts w:asciiTheme="majorHAnsi" w:hAnsiTheme="majorHAnsi" w:cstheme="majorHAnsi"/>
          <w:u w:val="single"/>
        </w:rPr>
        <w:t xml:space="preserve">we are seeing the increasing </w:t>
      </w:r>
      <w:r w:rsidRPr="00DC70A2">
        <w:rPr>
          <w:rStyle w:val="Emphasis"/>
          <w:rFonts w:asciiTheme="majorHAnsi" w:hAnsiTheme="majorHAnsi" w:cstheme="majorHAnsi"/>
        </w:rPr>
        <w:t>dominance</w:t>
      </w:r>
      <w:r w:rsidRPr="00DC70A2">
        <w:rPr>
          <w:rFonts w:asciiTheme="majorHAnsi" w:hAnsiTheme="majorHAnsi" w:cstheme="majorHAnsi"/>
          <w:u w:val="single"/>
        </w:rPr>
        <w:t xml:space="preserve"> of </w:t>
      </w:r>
      <w:r w:rsidRPr="00DC70A2">
        <w:rPr>
          <w:rFonts w:asciiTheme="majorHAnsi" w:hAnsiTheme="majorHAnsi" w:cstheme="majorHAnsi"/>
          <w:highlight w:val="green"/>
          <w:u w:val="single"/>
        </w:rPr>
        <w:t xml:space="preserve">commercial </w:t>
      </w:r>
      <w:r w:rsidRPr="00DC70A2">
        <w:rPr>
          <w:rFonts w:asciiTheme="majorHAnsi" w:hAnsiTheme="majorHAnsi" w:cstheme="majorHAnsi"/>
          <w:u w:val="single"/>
        </w:rPr>
        <w:t xml:space="preserve">actors in space – specifically the </w:t>
      </w:r>
      <w:r w:rsidRPr="00DC70A2">
        <w:rPr>
          <w:rStyle w:val="Emphasis"/>
          <w:rFonts w:asciiTheme="majorHAnsi" w:hAnsiTheme="majorHAnsi" w:cstheme="majorHAnsi"/>
        </w:rPr>
        <w:t>rise</w:t>
      </w:r>
      <w:r w:rsidRPr="00DC70A2">
        <w:rPr>
          <w:rFonts w:asciiTheme="majorHAnsi" w:hAnsiTheme="majorHAnsi" w:cstheme="majorHAnsi"/>
          <w:u w:val="single"/>
        </w:rPr>
        <w:t xml:space="preserve"> of </w:t>
      </w:r>
      <w:r w:rsidRPr="00DC70A2">
        <w:rPr>
          <w:rStyle w:val="Emphasis"/>
          <w:rFonts w:asciiTheme="majorHAnsi" w:hAnsiTheme="majorHAnsi" w:cstheme="majorHAnsi"/>
          <w:highlight w:val="green"/>
        </w:rPr>
        <w:t>mega-constellations</w:t>
      </w:r>
      <w:r w:rsidRPr="00DC70A2">
        <w:rPr>
          <w:rFonts w:asciiTheme="majorHAnsi" w:hAnsiTheme="majorHAnsi" w:cstheme="majorHAnsi"/>
          <w:sz w:val="14"/>
        </w:rPr>
        <w:t xml:space="preserve">, </w:t>
      </w:r>
      <w:r w:rsidRPr="00DC70A2">
        <w:rPr>
          <w:rFonts w:asciiTheme="majorHAnsi" w:hAnsiTheme="majorHAnsi" w:cstheme="majorHAnsi"/>
          <w:u w:val="single"/>
        </w:rPr>
        <w:t xml:space="preserve">or large numbers of small </w:t>
      </w:r>
      <w:r w:rsidRPr="00DC70A2">
        <w:rPr>
          <w:rStyle w:val="Emphasis"/>
          <w:rFonts w:asciiTheme="majorHAnsi" w:hAnsiTheme="majorHAnsi" w:cstheme="majorHAnsi"/>
        </w:rPr>
        <w:t>satellites</w:t>
      </w:r>
      <w:r w:rsidRPr="00DC70A2">
        <w:rPr>
          <w:rFonts w:asciiTheme="majorHAnsi" w:hAnsiTheme="majorHAnsi" w:cstheme="majorHAnsi"/>
          <w:u w:val="single"/>
        </w:rPr>
        <w:t xml:space="preserve"> flying in </w:t>
      </w:r>
      <w:r w:rsidRPr="00DC70A2">
        <w:rPr>
          <w:rStyle w:val="Emphasis"/>
          <w:rFonts w:asciiTheme="majorHAnsi" w:hAnsiTheme="majorHAnsi" w:cstheme="majorHAnsi"/>
        </w:rPr>
        <w:t>formation</w:t>
      </w:r>
      <w:r w:rsidRPr="00DC70A2">
        <w:rPr>
          <w:rFonts w:asciiTheme="majorHAnsi" w:hAnsiTheme="majorHAnsi" w:cstheme="majorHAnsi"/>
          <w:u w:val="single"/>
        </w:rPr>
        <w:t xml:space="preserve"> to provide global coverage for a variety of </w:t>
      </w:r>
      <w:r w:rsidRPr="00DC70A2">
        <w:rPr>
          <w:rStyle w:val="Emphasis"/>
          <w:rFonts w:asciiTheme="majorHAnsi" w:hAnsiTheme="majorHAnsi" w:cstheme="majorHAnsi"/>
        </w:rPr>
        <w:t>governmental</w:t>
      </w:r>
      <w:r w:rsidRPr="00DC70A2">
        <w:rPr>
          <w:rFonts w:asciiTheme="majorHAnsi" w:hAnsiTheme="majorHAnsi" w:cstheme="majorHAnsi"/>
          <w:u w:val="single"/>
        </w:rPr>
        <w:t xml:space="preserve"> and </w:t>
      </w:r>
      <w:r w:rsidRPr="00DC70A2">
        <w:rPr>
          <w:rStyle w:val="Emphasis"/>
          <w:rFonts w:asciiTheme="majorHAnsi" w:hAnsiTheme="majorHAnsi" w:cstheme="majorHAnsi"/>
        </w:rPr>
        <w:t>commercial</w:t>
      </w:r>
      <w:r w:rsidRPr="00DC70A2">
        <w:rPr>
          <w:rFonts w:asciiTheme="majorHAnsi" w:hAnsiTheme="majorHAnsi" w:cstheme="majorHAnsi"/>
          <w:u w:val="single"/>
        </w:rPr>
        <w:t xml:space="preserve"> uses, including both </w:t>
      </w:r>
      <w:r w:rsidRPr="00DC70A2">
        <w:rPr>
          <w:rStyle w:val="Emphasis"/>
          <w:rFonts w:asciiTheme="majorHAnsi" w:hAnsiTheme="majorHAnsi" w:cstheme="majorHAnsi"/>
        </w:rPr>
        <w:t>communications</w:t>
      </w:r>
      <w:r w:rsidRPr="00DC70A2">
        <w:rPr>
          <w:rFonts w:asciiTheme="majorHAnsi" w:hAnsiTheme="majorHAnsi" w:cstheme="majorHAnsi"/>
          <w:u w:val="single"/>
        </w:rPr>
        <w:t xml:space="preserve"> and Earth </w:t>
      </w:r>
      <w:r w:rsidRPr="00DC70A2">
        <w:rPr>
          <w:rStyle w:val="Emphasis"/>
          <w:rFonts w:asciiTheme="majorHAnsi" w:hAnsiTheme="majorHAnsi" w:cstheme="majorHAnsi"/>
        </w:rPr>
        <w:t>observation</w:t>
      </w:r>
      <w:r w:rsidRPr="00DC70A2">
        <w:rPr>
          <w:rFonts w:asciiTheme="majorHAnsi" w:hAnsiTheme="majorHAnsi" w:cstheme="majorHAnsi"/>
          <w:sz w:val="14"/>
        </w:rPr>
        <w:t xml:space="preserve">. Consequently, </w:t>
      </w:r>
      <w:r w:rsidRPr="00DC70A2">
        <w:rPr>
          <w:rFonts w:asciiTheme="majorHAnsi" w:hAnsiTheme="majorHAnsi" w:cstheme="majorHAnsi"/>
          <w:u w:val="single"/>
        </w:rPr>
        <w:t xml:space="preserve">the </w:t>
      </w:r>
      <w:r w:rsidRPr="00DC70A2">
        <w:rPr>
          <w:rStyle w:val="Emphasis"/>
          <w:rFonts w:asciiTheme="majorHAnsi" w:hAnsiTheme="majorHAnsi" w:cstheme="majorHAnsi"/>
        </w:rPr>
        <w:t>fundamental</w:t>
      </w:r>
      <w:r w:rsidRPr="00DC70A2">
        <w:rPr>
          <w:rFonts w:asciiTheme="majorHAnsi" w:hAnsiTheme="majorHAnsi" w:cstheme="majorHAnsi"/>
          <w:u w:val="single"/>
        </w:rPr>
        <w:t xml:space="preserve"> nature of space </w:t>
      </w:r>
      <w:proofErr w:type="gramStart"/>
      <w:r w:rsidRPr="00DC70A2">
        <w:rPr>
          <w:rFonts w:asciiTheme="majorHAnsi" w:hAnsiTheme="majorHAnsi" w:cstheme="majorHAnsi"/>
          <w:u w:val="single"/>
        </w:rPr>
        <w:t>is changing,</w:t>
      </w:r>
      <w:proofErr w:type="gramEnd"/>
      <w:r w:rsidRPr="00DC70A2">
        <w:rPr>
          <w:rFonts w:asciiTheme="majorHAnsi" w:hAnsiTheme="majorHAnsi" w:cstheme="majorHAnsi"/>
          <w:u w:val="single"/>
        </w:rPr>
        <w:t xml:space="preserve"> to one of a domain </w:t>
      </w:r>
      <w:r w:rsidRPr="00DC70A2">
        <w:rPr>
          <w:rStyle w:val="Emphasis"/>
          <w:rFonts w:asciiTheme="majorHAnsi" w:hAnsiTheme="majorHAnsi" w:cstheme="majorHAnsi"/>
        </w:rPr>
        <w:t>dominated</w:t>
      </w:r>
      <w:r w:rsidRPr="00DC70A2">
        <w:rPr>
          <w:rFonts w:asciiTheme="majorHAnsi" w:hAnsiTheme="majorHAnsi" w:cstheme="majorHAnsi"/>
          <w:u w:val="single"/>
        </w:rPr>
        <w:t xml:space="preserve"> by </w:t>
      </w:r>
      <w:r w:rsidRPr="00DC70A2">
        <w:rPr>
          <w:rStyle w:val="Emphasis"/>
          <w:rFonts w:asciiTheme="majorHAnsi" w:hAnsiTheme="majorHAnsi" w:cstheme="majorHAnsi"/>
        </w:rPr>
        <w:t>commercial</w:t>
      </w:r>
      <w:r w:rsidRPr="00DC70A2">
        <w:rPr>
          <w:rFonts w:asciiTheme="majorHAnsi" w:hAnsiTheme="majorHAnsi" w:cstheme="majorHAnsi"/>
          <w:u w:val="single"/>
        </w:rPr>
        <w:t xml:space="preserve"> actors</w:t>
      </w:r>
      <w:r w:rsidRPr="00DC70A2">
        <w:rPr>
          <w:rFonts w:asciiTheme="majorHAnsi" w:hAnsiTheme="majorHAnsi" w:cstheme="majorHAnsi"/>
          <w:sz w:val="14"/>
        </w:rPr>
        <w:t xml:space="preserve">. This change will have major consequences for international stability, both in terms of how it demonstrates that the old governance structure for space is being left behind – and how it highlights Russia’s declining rank in global space powers. </w:t>
      </w:r>
      <w:r w:rsidRPr="00DC70A2">
        <w:rPr>
          <w:rFonts w:asciiTheme="majorHAnsi" w:hAnsiTheme="majorHAnsi" w:cstheme="majorHAnsi"/>
          <w:u w:val="single"/>
        </w:rPr>
        <w:t xml:space="preserve">Certain </w:t>
      </w:r>
      <w:r w:rsidRPr="00DC70A2">
        <w:rPr>
          <w:rFonts w:asciiTheme="majorHAnsi" w:hAnsiTheme="majorHAnsi" w:cstheme="majorHAnsi"/>
          <w:highlight w:val="green"/>
          <w:u w:val="single"/>
        </w:rPr>
        <w:t>orbits</w:t>
      </w:r>
      <w:r w:rsidRPr="00DC70A2">
        <w:rPr>
          <w:rFonts w:asciiTheme="majorHAnsi" w:hAnsiTheme="majorHAnsi" w:cstheme="majorHAnsi"/>
          <w:u w:val="single"/>
        </w:rPr>
        <w:t xml:space="preserve"> may be effectively </w:t>
      </w:r>
      <w:r w:rsidRPr="00DC70A2">
        <w:rPr>
          <w:rFonts w:asciiTheme="majorHAnsi" w:hAnsiTheme="majorHAnsi" w:cstheme="majorHAnsi"/>
          <w:highlight w:val="green"/>
          <w:u w:val="single"/>
        </w:rPr>
        <w:t>taken over by</w:t>
      </w:r>
      <w:r w:rsidRPr="00DC70A2">
        <w:rPr>
          <w:rFonts w:asciiTheme="majorHAnsi" w:hAnsiTheme="majorHAnsi" w:cstheme="majorHAnsi"/>
          <w:u w:val="single"/>
        </w:rPr>
        <w:t xml:space="preserve"> a </w:t>
      </w:r>
      <w:r w:rsidRPr="00DC70A2">
        <w:rPr>
          <w:rStyle w:val="Emphasis"/>
          <w:rFonts w:asciiTheme="majorHAnsi" w:hAnsiTheme="majorHAnsi" w:cstheme="majorHAnsi"/>
        </w:rPr>
        <w:t>handful</w:t>
      </w:r>
      <w:r w:rsidRPr="00DC70A2">
        <w:rPr>
          <w:rFonts w:asciiTheme="majorHAnsi" w:hAnsiTheme="majorHAnsi" w:cstheme="majorHAnsi"/>
          <w:u w:val="single"/>
        </w:rPr>
        <w:t xml:space="preserve"> of </w:t>
      </w:r>
      <w:r w:rsidRPr="00DC70A2">
        <w:rPr>
          <w:rStyle w:val="Emphasis"/>
          <w:rFonts w:asciiTheme="majorHAnsi" w:hAnsiTheme="majorHAnsi" w:cstheme="majorHAnsi"/>
          <w:highlight w:val="green"/>
        </w:rPr>
        <w:t>entities</w:t>
      </w:r>
      <w:r w:rsidRPr="00DC70A2">
        <w:rPr>
          <w:rFonts w:asciiTheme="majorHAnsi" w:hAnsiTheme="majorHAnsi" w:cstheme="majorHAnsi"/>
          <w:u w:val="single"/>
        </w:rPr>
        <w:t xml:space="preserve">, and </w:t>
      </w:r>
      <w:r w:rsidRPr="00DC70A2">
        <w:rPr>
          <w:rFonts w:asciiTheme="majorHAnsi" w:hAnsiTheme="majorHAnsi" w:cstheme="majorHAnsi"/>
          <w:highlight w:val="green"/>
          <w:u w:val="single"/>
        </w:rPr>
        <w:t xml:space="preserve">there will be </w:t>
      </w:r>
      <w:r w:rsidRPr="00DC70A2">
        <w:rPr>
          <w:rStyle w:val="Emphasis"/>
          <w:rFonts w:asciiTheme="majorHAnsi" w:hAnsiTheme="majorHAnsi" w:cstheme="majorHAnsi"/>
          <w:highlight w:val="green"/>
        </w:rPr>
        <w:t>competition</w:t>
      </w:r>
      <w:r w:rsidRPr="00DC70A2">
        <w:rPr>
          <w:rFonts w:asciiTheme="majorHAnsi" w:hAnsiTheme="majorHAnsi" w:cstheme="majorHAnsi"/>
          <w:u w:val="single"/>
        </w:rPr>
        <w:t xml:space="preserve"> for useful </w:t>
      </w:r>
      <w:r w:rsidRPr="00DC70A2">
        <w:rPr>
          <w:rStyle w:val="Emphasis"/>
          <w:rFonts w:asciiTheme="majorHAnsi" w:hAnsiTheme="majorHAnsi" w:cstheme="majorHAnsi"/>
        </w:rPr>
        <w:t>portions</w:t>
      </w:r>
      <w:r w:rsidRPr="00DC70A2">
        <w:rPr>
          <w:rFonts w:asciiTheme="majorHAnsi" w:hAnsiTheme="majorHAnsi" w:cstheme="majorHAnsi"/>
          <w:u w:val="single"/>
        </w:rPr>
        <w:t xml:space="preserve"> of the </w:t>
      </w:r>
      <w:r w:rsidRPr="00DC70A2">
        <w:rPr>
          <w:rStyle w:val="Emphasis"/>
          <w:rFonts w:asciiTheme="majorHAnsi" w:hAnsiTheme="majorHAnsi" w:cstheme="majorHAnsi"/>
        </w:rPr>
        <w:t>electromagnetic</w:t>
      </w:r>
      <w:r w:rsidRPr="00DC70A2">
        <w:rPr>
          <w:rFonts w:asciiTheme="majorHAnsi" w:hAnsiTheme="majorHAnsi" w:cstheme="majorHAnsi"/>
          <w:u w:val="single"/>
        </w:rPr>
        <w:t xml:space="preserve"> </w:t>
      </w:r>
      <w:r w:rsidRPr="00DC70A2">
        <w:rPr>
          <w:rStyle w:val="Emphasis"/>
          <w:rFonts w:asciiTheme="majorHAnsi" w:hAnsiTheme="majorHAnsi" w:cstheme="majorHAnsi"/>
        </w:rPr>
        <w:t>spectrum</w:t>
      </w:r>
      <w:r w:rsidRPr="00DC70A2">
        <w:rPr>
          <w:rFonts w:asciiTheme="majorHAnsi" w:hAnsiTheme="majorHAnsi" w:cstheme="majorHAnsi"/>
          <w:sz w:val="14"/>
        </w:rPr>
        <w:t xml:space="preserve">. With eyes on the sky everywhere, </w:t>
      </w:r>
      <w:r w:rsidRPr="00DC70A2">
        <w:rPr>
          <w:rFonts w:asciiTheme="majorHAnsi" w:hAnsiTheme="majorHAnsi" w:cstheme="majorHAnsi"/>
          <w:u w:val="single"/>
        </w:rPr>
        <w:t xml:space="preserve">there will be </w:t>
      </w:r>
      <w:r w:rsidRPr="00DC70A2">
        <w:rPr>
          <w:rStyle w:val="Emphasis"/>
          <w:rFonts w:asciiTheme="majorHAnsi" w:hAnsiTheme="majorHAnsi" w:cstheme="majorHAnsi"/>
        </w:rPr>
        <w:t>little</w:t>
      </w:r>
      <w:r w:rsidRPr="00DC70A2">
        <w:rPr>
          <w:rFonts w:asciiTheme="majorHAnsi" w:hAnsiTheme="majorHAnsi" w:cstheme="majorHAnsi"/>
          <w:u w:val="single"/>
        </w:rPr>
        <w:t xml:space="preserve"> or no room for state secrets</w:t>
      </w:r>
      <w:r w:rsidRPr="00DC70A2">
        <w:rPr>
          <w:rFonts w:asciiTheme="majorHAnsi" w:hAnsiTheme="majorHAnsi" w:cstheme="majorHAnsi"/>
          <w:sz w:val="14"/>
        </w:rPr>
        <w:t xml:space="preserve"> – for better or worse. This is happening </w:t>
      </w:r>
      <w:proofErr w:type="gramStart"/>
      <w:r w:rsidRPr="00DC70A2">
        <w:rPr>
          <w:rFonts w:asciiTheme="majorHAnsi" w:hAnsiTheme="majorHAnsi" w:cstheme="majorHAnsi"/>
          <w:sz w:val="14"/>
        </w:rPr>
        <w:t>at the same time that</w:t>
      </w:r>
      <w:proofErr w:type="gramEnd"/>
      <w:r w:rsidRPr="00DC70A2">
        <w:rPr>
          <w:rFonts w:asciiTheme="majorHAnsi" w:hAnsiTheme="majorHAnsi" w:cstheme="majorHAnsi"/>
          <w:sz w:val="14"/>
        </w:rPr>
        <w:t xml:space="preserve"> Russia’s space identity is floundering, which may further upset the stability of the domain of space.</w:t>
      </w:r>
    </w:p>
    <w:p w14:paraId="7E1875E0" w14:textId="77777777" w:rsidR="00B777D6" w:rsidRPr="00DC70A2" w:rsidRDefault="00B777D6" w:rsidP="00B777D6">
      <w:pPr>
        <w:rPr>
          <w:rStyle w:val="Emphasis"/>
          <w:rFonts w:asciiTheme="majorHAnsi" w:hAnsiTheme="majorHAnsi" w:cstheme="majorHAnsi"/>
        </w:rPr>
      </w:pPr>
      <w:r w:rsidRPr="00DC70A2">
        <w:rPr>
          <w:rFonts w:asciiTheme="majorHAnsi" w:hAnsiTheme="majorHAnsi" w:cstheme="majorHAnsi"/>
          <w:u w:val="single"/>
        </w:rPr>
        <w:t>As of November 2021, there are roughly 4,800 active satellites in orbit around Earth, around 1,850 of which belong to just one entity</w:t>
      </w:r>
      <w:r w:rsidRPr="00DC70A2">
        <w:rPr>
          <w:rFonts w:asciiTheme="majorHAnsi" w:hAnsiTheme="majorHAnsi" w:cstheme="majorHAnsi"/>
          <w:sz w:val="14"/>
        </w:rPr>
        <w:t xml:space="preserve">: </w:t>
      </w:r>
      <w:r w:rsidRPr="00DC70A2">
        <w:rPr>
          <w:rFonts w:asciiTheme="majorHAnsi" w:hAnsiTheme="majorHAnsi" w:cstheme="majorHAnsi"/>
          <w:u w:val="single"/>
        </w:rPr>
        <w:t xml:space="preserve">SpaceX’s Starlink </w:t>
      </w:r>
      <w:r w:rsidRPr="00DC70A2">
        <w:rPr>
          <w:rStyle w:val="Emphasis"/>
          <w:rFonts w:asciiTheme="majorHAnsi" w:hAnsiTheme="majorHAnsi" w:cstheme="majorHAnsi"/>
          <w:highlight w:val="green"/>
        </w:rPr>
        <w:t>mega-constellation</w:t>
      </w:r>
      <w:r w:rsidRPr="00DC70A2">
        <w:rPr>
          <w:rFonts w:asciiTheme="majorHAnsi" w:hAnsiTheme="majorHAnsi" w:cstheme="majorHAnsi"/>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DC70A2">
        <w:rPr>
          <w:rFonts w:asciiTheme="majorHAnsi" w:hAnsiTheme="majorHAnsi" w:cstheme="majorHAnsi"/>
          <w:u w:val="single"/>
        </w:rPr>
        <w:t xml:space="preserve">there are </w:t>
      </w:r>
      <w:r w:rsidRPr="00DC70A2">
        <w:rPr>
          <w:rFonts w:asciiTheme="majorHAnsi" w:hAnsiTheme="majorHAnsi" w:cstheme="majorHAnsi"/>
          <w:u w:val="single"/>
        </w:rPr>
        <w:lastRenderedPageBreak/>
        <w:t xml:space="preserve">requests or plans for mega-constellations that could </w:t>
      </w:r>
      <w:r w:rsidRPr="00DC70A2">
        <w:rPr>
          <w:rFonts w:asciiTheme="majorHAnsi" w:hAnsiTheme="majorHAnsi" w:cstheme="majorHAnsi"/>
          <w:highlight w:val="green"/>
          <w:u w:val="single"/>
        </w:rPr>
        <w:t xml:space="preserve">mean well over </w:t>
      </w:r>
      <w:r w:rsidRPr="00DC70A2">
        <w:rPr>
          <w:rStyle w:val="Emphasis"/>
          <w:rFonts w:asciiTheme="majorHAnsi" w:hAnsiTheme="majorHAnsi" w:cstheme="majorHAnsi"/>
          <w:highlight w:val="green"/>
        </w:rPr>
        <w:t>100</w:t>
      </w:r>
      <w:r w:rsidRPr="00DC70A2">
        <w:rPr>
          <w:rFonts w:asciiTheme="majorHAnsi" w:hAnsiTheme="majorHAnsi" w:cstheme="majorHAnsi"/>
          <w:highlight w:val="green"/>
          <w:u w:val="single"/>
        </w:rPr>
        <w:t>,</w:t>
      </w:r>
      <w:r w:rsidRPr="00DC70A2">
        <w:rPr>
          <w:rStyle w:val="Emphasis"/>
          <w:rFonts w:asciiTheme="majorHAnsi" w:hAnsiTheme="majorHAnsi" w:cstheme="majorHAnsi"/>
          <w:highlight w:val="green"/>
        </w:rPr>
        <w:t>000</w:t>
      </w:r>
      <w:r w:rsidRPr="00DC70A2">
        <w:rPr>
          <w:rFonts w:asciiTheme="majorHAnsi" w:hAnsiTheme="majorHAnsi" w:cstheme="majorHAnsi"/>
          <w:u w:val="single"/>
        </w:rPr>
        <w:t xml:space="preserve"> new </w:t>
      </w:r>
      <w:r w:rsidRPr="00DC70A2">
        <w:rPr>
          <w:rFonts w:asciiTheme="majorHAnsi" w:hAnsiTheme="majorHAnsi" w:cstheme="majorHAnsi"/>
          <w:highlight w:val="green"/>
          <w:u w:val="single"/>
        </w:rPr>
        <w:t>satellites</w:t>
      </w:r>
      <w:r w:rsidRPr="00DC70A2">
        <w:rPr>
          <w:rFonts w:asciiTheme="majorHAnsi" w:hAnsiTheme="majorHAnsi" w:cstheme="majorHAnsi"/>
          <w:u w:val="single"/>
        </w:rPr>
        <w:t xml:space="preserve"> could potentially be in low Earth orbit. While not </w:t>
      </w:r>
      <w:proofErr w:type="gramStart"/>
      <w:r w:rsidRPr="00DC70A2">
        <w:rPr>
          <w:rFonts w:asciiTheme="majorHAnsi" w:hAnsiTheme="majorHAnsi" w:cstheme="majorHAnsi"/>
          <w:u w:val="single"/>
        </w:rPr>
        <w:t>all of</w:t>
      </w:r>
      <w:proofErr w:type="gramEnd"/>
      <w:r w:rsidRPr="00DC70A2">
        <w:rPr>
          <w:rFonts w:asciiTheme="majorHAnsi" w:hAnsiTheme="majorHAnsi" w:cstheme="majorHAnsi"/>
          <w:u w:val="single"/>
        </w:rPr>
        <w:t xml:space="preserve"> these satellites will be launched, even a small fraction of that proposed number will fundamentally shift the situation so that the major actors in space will no longer be nation-states</w:t>
      </w:r>
      <w:r w:rsidRPr="00DC70A2">
        <w:rPr>
          <w:rFonts w:asciiTheme="majorHAnsi" w:hAnsiTheme="majorHAnsi" w:cstheme="majorHAnsi"/>
          <w:sz w:val="14"/>
        </w:rPr>
        <w:t xml:space="preserve"> (as has been the case to date) </w:t>
      </w:r>
      <w:r w:rsidRPr="00DC70A2">
        <w:rPr>
          <w:rFonts w:asciiTheme="majorHAnsi" w:hAnsiTheme="majorHAnsi" w:cstheme="majorHAnsi"/>
          <w:u w:val="single"/>
        </w:rPr>
        <w:t xml:space="preserve">but the </w:t>
      </w:r>
      <w:r w:rsidRPr="00DC70A2">
        <w:rPr>
          <w:rStyle w:val="Emphasis"/>
          <w:rFonts w:asciiTheme="majorHAnsi" w:hAnsiTheme="majorHAnsi" w:cstheme="majorHAnsi"/>
        </w:rPr>
        <w:t>private</w:t>
      </w:r>
      <w:r w:rsidRPr="00DC70A2">
        <w:rPr>
          <w:rFonts w:asciiTheme="majorHAnsi" w:hAnsiTheme="majorHAnsi" w:cstheme="majorHAnsi"/>
          <w:u w:val="single"/>
        </w:rPr>
        <w:t xml:space="preserve"> sector, </w:t>
      </w:r>
      <w:r w:rsidRPr="00DC70A2">
        <w:rPr>
          <w:rFonts w:asciiTheme="majorHAnsi" w:hAnsiTheme="majorHAnsi" w:cstheme="majorHAnsi"/>
          <w:highlight w:val="green"/>
          <w:u w:val="single"/>
        </w:rPr>
        <w:t>changing the</w:t>
      </w:r>
      <w:r w:rsidRPr="00DC70A2">
        <w:rPr>
          <w:rFonts w:asciiTheme="majorHAnsi" w:hAnsiTheme="majorHAnsi" w:cstheme="majorHAnsi"/>
          <w:u w:val="single"/>
        </w:rPr>
        <w:t xml:space="preserve"> </w:t>
      </w:r>
      <w:r w:rsidRPr="00DC70A2">
        <w:rPr>
          <w:rStyle w:val="Emphasis"/>
          <w:rFonts w:asciiTheme="majorHAnsi" w:hAnsiTheme="majorHAnsi" w:cstheme="majorHAnsi"/>
        </w:rPr>
        <w:t xml:space="preserve">timbre of the </w:t>
      </w:r>
      <w:r w:rsidRPr="00DC70A2">
        <w:rPr>
          <w:rStyle w:val="Emphasis"/>
          <w:rFonts w:asciiTheme="majorHAnsi" w:hAnsiTheme="majorHAnsi" w:cstheme="majorHAnsi"/>
          <w:highlight w:val="green"/>
        </w:rPr>
        <w:t>space domain</w:t>
      </w:r>
      <w:r w:rsidRPr="00DC70A2">
        <w:rPr>
          <w:rStyle w:val="Emphasis"/>
          <w:rFonts w:asciiTheme="majorHAnsi" w:hAnsiTheme="majorHAnsi" w:cstheme="majorHAnsi"/>
        </w:rPr>
        <w:t>.</w:t>
      </w:r>
    </w:p>
    <w:p w14:paraId="0B6F1A13"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047FC95"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A little history</w:t>
      </w:r>
    </w:p>
    <w:p w14:paraId="24B1A404"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The commercial sector is not new to space. </w:t>
      </w:r>
      <w:r w:rsidRPr="00DC70A2">
        <w:rPr>
          <w:rFonts w:asciiTheme="majorHAnsi" w:hAnsiTheme="majorHAnsi" w:cstheme="majorHAnsi"/>
          <w:u w:val="single"/>
        </w:rPr>
        <w:t>Commercial entities have been active in space for decades now</w:t>
      </w:r>
      <w:r w:rsidRPr="00DC70A2">
        <w:rPr>
          <w:rFonts w:asciiTheme="majorHAnsi" w:hAnsiTheme="majorHAnsi" w:cstheme="majorHAnsi"/>
          <w:sz w:val="14"/>
        </w:rPr>
        <w:t>; in fact, it was a dispute over what should be the extent of their role in space that shaped part of the 1967 Outer Space Treaty. Article VI of that treaty notes:</w:t>
      </w:r>
    </w:p>
    <w:p w14:paraId="4DEDF6A8"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D1C76A1"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07FFD20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A lack of coordination</w:t>
      </w:r>
    </w:p>
    <w:p w14:paraId="7C296B0C"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u w:val="single"/>
        </w:rPr>
        <w:t>One way</w:t>
      </w:r>
      <w:r w:rsidRPr="00DC70A2">
        <w:rPr>
          <w:rFonts w:asciiTheme="majorHAnsi" w:hAnsiTheme="majorHAnsi" w:cstheme="majorHAnsi"/>
          <w:sz w:val="14"/>
        </w:rPr>
        <w:t xml:space="preserve"> in which the rise of these </w:t>
      </w:r>
      <w:r w:rsidRPr="00DC70A2">
        <w:rPr>
          <w:rFonts w:asciiTheme="majorHAnsi" w:hAnsiTheme="majorHAnsi" w:cstheme="majorHAnsi"/>
          <w:highlight w:val="green"/>
          <w:u w:val="single"/>
        </w:rPr>
        <w:t>mega-constellations</w:t>
      </w:r>
      <w:r w:rsidRPr="00DC70A2">
        <w:rPr>
          <w:rFonts w:asciiTheme="majorHAnsi" w:hAnsiTheme="majorHAnsi" w:cstheme="majorHAnsi"/>
          <w:u w:val="single"/>
        </w:rPr>
        <w:t xml:space="preserve"> may </w:t>
      </w:r>
      <w:r w:rsidRPr="00DC70A2">
        <w:rPr>
          <w:rStyle w:val="Emphasis"/>
          <w:rFonts w:asciiTheme="majorHAnsi" w:hAnsiTheme="majorHAnsi" w:cstheme="majorHAnsi"/>
        </w:rPr>
        <w:t>complicate</w:t>
      </w:r>
      <w:r w:rsidRPr="00DC70A2">
        <w:rPr>
          <w:rFonts w:asciiTheme="majorHAnsi" w:hAnsiTheme="majorHAnsi" w:cstheme="majorHAnsi"/>
          <w:u w:val="single"/>
        </w:rPr>
        <w:t xml:space="preserve"> international security in space is through concerns about these satellites </w:t>
      </w:r>
      <w:r w:rsidRPr="00DC70A2">
        <w:rPr>
          <w:rStyle w:val="Emphasis"/>
          <w:rFonts w:asciiTheme="majorHAnsi" w:hAnsiTheme="majorHAnsi" w:cstheme="majorHAnsi"/>
          <w:highlight w:val="green"/>
        </w:rPr>
        <w:t>hamper</w:t>
      </w:r>
      <w:r w:rsidRPr="00DC70A2">
        <w:rPr>
          <w:rStyle w:val="Emphasis"/>
          <w:rFonts w:asciiTheme="majorHAnsi" w:hAnsiTheme="majorHAnsi" w:cstheme="majorHAnsi"/>
        </w:rPr>
        <w:t>ing</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access to</w:t>
      </w:r>
      <w:r w:rsidRPr="00DC70A2">
        <w:rPr>
          <w:rFonts w:asciiTheme="majorHAnsi" w:hAnsiTheme="majorHAnsi" w:cstheme="majorHAnsi"/>
          <w:u w:val="single"/>
        </w:rPr>
        <w:t xml:space="preserve"> </w:t>
      </w:r>
      <w:r w:rsidRPr="00DC70A2">
        <w:rPr>
          <w:rStyle w:val="Emphasis"/>
          <w:rFonts w:asciiTheme="majorHAnsi" w:hAnsiTheme="majorHAnsi" w:cstheme="majorHAnsi"/>
        </w:rPr>
        <w:t>certain</w:t>
      </w:r>
      <w:r w:rsidRPr="00DC70A2">
        <w:rPr>
          <w:rFonts w:asciiTheme="majorHAnsi" w:hAnsiTheme="majorHAnsi" w:cstheme="majorHAnsi"/>
          <w:u w:val="single"/>
        </w:rPr>
        <w:t xml:space="preserve"> </w:t>
      </w:r>
      <w:r w:rsidRPr="00DC70A2">
        <w:rPr>
          <w:rStyle w:val="Emphasis"/>
          <w:rFonts w:asciiTheme="majorHAnsi" w:hAnsiTheme="majorHAnsi" w:cstheme="majorHAnsi"/>
          <w:highlight w:val="green"/>
        </w:rPr>
        <w:t>orbits</w:t>
      </w:r>
      <w:r w:rsidRPr="00DC70A2">
        <w:rPr>
          <w:rFonts w:asciiTheme="majorHAnsi" w:hAnsiTheme="majorHAnsi" w:cstheme="majorHAnsi"/>
          <w:u w:val="single"/>
        </w:rPr>
        <w:t>. While slots in geosynchronous Earth orbit are set</w:t>
      </w:r>
      <w:r w:rsidRPr="00DC70A2">
        <w:rPr>
          <w:rFonts w:asciiTheme="majorHAnsi" w:hAnsiTheme="majorHAnsi" w:cstheme="majorHAnsi"/>
          <w:sz w:val="14"/>
        </w:rPr>
        <w:t xml:space="preserve"> by the International Telecommunication Union, </w:t>
      </w:r>
      <w:r w:rsidRPr="00DC70A2">
        <w:rPr>
          <w:rFonts w:asciiTheme="majorHAnsi" w:hAnsiTheme="majorHAnsi" w:cstheme="majorHAnsi"/>
          <w:highlight w:val="green"/>
          <w:u w:val="single"/>
        </w:rPr>
        <w:t>there is no</w:t>
      </w:r>
      <w:r w:rsidRPr="00DC70A2">
        <w:rPr>
          <w:rFonts w:asciiTheme="majorHAnsi" w:hAnsiTheme="majorHAnsi" w:cstheme="majorHAnsi"/>
          <w:u w:val="single"/>
        </w:rPr>
        <w:t xml:space="preserve"> </w:t>
      </w:r>
      <w:r w:rsidRPr="00DC70A2">
        <w:rPr>
          <w:rStyle w:val="Emphasis"/>
          <w:rFonts w:asciiTheme="majorHAnsi" w:hAnsiTheme="majorHAnsi" w:cstheme="majorHAnsi"/>
        </w:rPr>
        <w:t>international</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 xml:space="preserve">entity </w:t>
      </w:r>
      <w:r w:rsidRPr="00DC70A2">
        <w:rPr>
          <w:rStyle w:val="Emphasis"/>
          <w:rFonts w:asciiTheme="majorHAnsi" w:hAnsiTheme="majorHAnsi" w:cstheme="majorHAnsi"/>
          <w:highlight w:val="green"/>
        </w:rPr>
        <w:t>coordinating</w:t>
      </w:r>
      <w:r w:rsidRPr="00DC70A2">
        <w:rPr>
          <w:rFonts w:asciiTheme="majorHAnsi" w:hAnsiTheme="majorHAnsi" w:cstheme="majorHAnsi"/>
          <w:highlight w:val="green"/>
          <w:u w:val="single"/>
        </w:rPr>
        <w:t xml:space="preserve"> orbital slots</w:t>
      </w:r>
      <w:r w:rsidRPr="00DC70A2">
        <w:rPr>
          <w:rFonts w:asciiTheme="majorHAnsi" w:hAnsiTheme="majorHAnsi" w:cstheme="majorHAnsi"/>
          <w:u w:val="single"/>
        </w:rPr>
        <w:t xml:space="preserve"> at low Earth orbit. This means that</w:t>
      </w:r>
      <w:r w:rsidRPr="00DC70A2">
        <w:rPr>
          <w:rFonts w:asciiTheme="majorHAnsi" w:hAnsiTheme="majorHAnsi" w:cstheme="majorHAnsi"/>
          <w:sz w:val="14"/>
        </w:rPr>
        <w:t xml:space="preserve">, </w:t>
      </w:r>
      <w:r w:rsidRPr="00DC70A2">
        <w:rPr>
          <w:rFonts w:asciiTheme="majorHAnsi" w:hAnsiTheme="majorHAnsi" w:cstheme="majorHAnsi"/>
          <w:u w:val="single"/>
        </w:rPr>
        <w:t xml:space="preserve">given the potentially tens of thousands of satellites that could be launched given company plans, </w:t>
      </w:r>
      <w:r w:rsidRPr="00DC70A2">
        <w:rPr>
          <w:rFonts w:asciiTheme="majorHAnsi" w:hAnsiTheme="majorHAnsi" w:cstheme="majorHAnsi"/>
          <w:highlight w:val="green"/>
          <w:u w:val="single"/>
        </w:rPr>
        <w:t>certain orbits</w:t>
      </w:r>
      <w:r w:rsidRPr="00DC70A2">
        <w:rPr>
          <w:rFonts w:asciiTheme="majorHAnsi" w:hAnsiTheme="majorHAnsi" w:cstheme="majorHAnsi"/>
          <w:u w:val="single"/>
        </w:rPr>
        <w:t xml:space="preserve"> could be </w:t>
      </w:r>
      <w:r w:rsidRPr="00DC70A2">
        <w:rPr>
          <w:rFonts w:asciiTheme="majorHAnsi" w:hAnsiTheme="majorHAnsi" w:cstheme="majorHAnsi"/>
          <w:highlight w:val="green"/>
          <w:u w:val="single"/>
        </w:rPr>
        <w:t>de facto ceded to</w:t>
      </w:r>
      <w:r w:rsidRPr="00DC70A2">
        <w:rPr>
          <w:rFonts w:asciiTheme="majorHAnsi" w:hAnsiTheme="majorHAnsi" w:cstheme="majorHAnsi"/>
          <w:u w:val="single"/>
        </w:rPr>
        <w:t xml:space="preserve"> a handful of </w:t>
      </w:r>
      <w:r w:rsidRPr="00DC70A2">
        <w:rPr>
          <w:rFonts w:asciiTheme="majorHAnsi" w:hAnsiTheme="majorHAnsi" w:cstheme="majorHAnsi"/>
          <w:highlight w:val="green"/>
          <w:u w:val="single"/>
        </w:rPr>
        <w:t>entities</w:t>
      </w:r>
      <w:r w:rsidRPr="00DC70A2">
        <w:rPr>
          <w:rFonts w:asciiTheme="majorHAnsi" w:hAnsiTheme="majorHAnsi" w:cstheme="majorHAnsi"/>
          <w:sz w:val="14"/>
        </w:rPr>
        <w:t xml:space="preserve"> – </w:t>
      </w:r>
      <w:r w:rsidRPr="00DC70A2">
        <w:rPr>
          <w:rFonts w:asciiTheme="majorHAnsi" w:hAnsiTheme="majorHAnsi" w:cstheme="majorHAnsi"/>
          <w:u w:val="single"/>
        </w:rPr>
        <w:t xml:space="preserve">in defiance of </w:t>
      </w:r>
      <w:r w:rsidRPr="00DC70A2">
        <w:rPr>
          <w:rStyle w:val="Emphasis"/>
          <w:rFonts w:asciiTheme="majorHAnsi" w:hAnsiTheme="majorHAnsi" w:cstheme="majorHAnsi"/>
        </w:rPr>
        <w:t>Article</w:t>
      </w:r>
      <w:r w:rsidRPr="00DC70A2">
        <w:rPr>
          <w:rFonts w:asciiTheme="majorHAnsi" w:hAnsiTheme="majorHAnsi" w:cstheme="majorHAnsi"/>
          <w:u w:val="single"/>
        </w:rPr>
        <w:t xml:space="preserve"> II of the Outer Space Treaty, which says that space “is </w:t>
      </w:r>
      <w:r w:rsidRPr="00DC70A2">
        <w:rPr>
          <w:rStyle w:val="Emphasis"/>
          <w:rFonts w:asciiTheme="majorHAnsi" w:hAnsiTheme="majorHAnsi" w:cstheme="majorHAnsi"/>
        </w:rPr>
        <w:t>not subject to national appropriation</w:t>
      </w:r>
      <w:r w:rsidRPr="00DC70A2">
        <w:rPr>
          <w:rFonts w:asciiTheme="majorHAnsi" w:hAnsiTheme="majorHAnsi" w:cstheme="majorHAnsi"/>
          <w:u w:val="single"/>
        </w:rPr>
        <w:t>.”</w:t>
      </w:r>
      <w:r w:rsidRPr="00DC70A2">
        <w:rPr>
          <w:rFonts w:asciiTheme="majorHAnsi" w:hAnsiTheme="majorHAnsi" w:cstheme="majorHAnsi"/>
          <w:sz w:val="14"/>
        </w:rPr>
        <w:t xml:space="preserve"> Consequently, </w:t>
      </w:r>
      <w:r w:rsidRPr="00DC70A2">
        <w:rPr>
          <w:rFonts w:asciiTheme="majorHAnsi" w:hAnsiTheme="majorHAnsi" w:cstheme="majorHAnsi"/>
          <w:u w:val="single"/>
        </w:rPr>
        <w:t>this could lead to strife or competition over certain orbits.</w:t>
      </w:r>
    </w:p>
    <w:p w14:paraId="5BFCAC03"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It is possible that, given the number of satellites that companies are asking the United States’ Federal Communications Commission for broadcasting rights to, </w:t>
      </w:r>
      <w:r w:rsidRPr="00DC70A2">
        <w:rPr>
          <w:rFonts w:asciiTheme="majorHAnsi" w:hAnsiTheme="majorHAnsi" w:cstheme="majorHAnsi"/>
          <w:u w:val="single"/>
        </w:rPr>
        <w:t xml:space="preserve">certain orbits may </w:t>
      </w:r>
      <w:r w:rsidRPr="00DC70A2">
        <w:rPr>
          <w:rFonts w:asciiTheme="majorHAnsi" w:hAnsiTheme="majorHAnsi" w:cstheme="majorHAnsi"/>
          <w:highlight w:val="green"/>
          <w:u w:val="single"/>
        </w:rPr>
        <w:t>reach their</w:t>
      </w:r>
      <w:r w:rsidRPr="00DC70A2">
        <w:rPr>
          <w:rFonts w:asciiTheme="majorHAnsi" w:hAnsiTheme="majorHAnsi" w:cstheme="majorHAnsi"/>
          <w:u w:val="single"/>
        </w:rPr>
        <w:t xml:space="preserve"> </w:t>
      </w:r>
      <w:r w:rsidRPr="00DC70A2">
        <w:rPr>
          <w:rStyle w:val="Emphasis"/>
          <w:rFonts w:asciiTheme="majorHAnsi" w:hAnsiTheme="majorHAnsi" w:cstheme="majorHAnsi"/>
        </w:rPr>
        <w:t xml:space="preserve">carrying </w:t>
      </w:r>
      <w:r w:rsidRPr="00DC70A2">
        <w:rPr>
          <w:rStyle w:val="Emphasis"/>
          <w:rFonts w:asciiTheme="majorHAnsi" w:hAnsiTheme="majorHAnsi" w:cstheme="majorHAnsi"/>
          <w:highlight w:val="green"/>
        </w:rPr>
        <w:t>capacities</w:t>
      </w:r>
      <w:r w:rsidRPr="00DC70A2">
        <w:rPr>
          <w:rFonts w:asciiTheme="majorHAnsi" w:hAnsiTheme="majorHAnsi" w:cstheme="majorHAnsi"/>
          <w:u w:val="single"/>
        </w:rPr>
        <w:t xml:space="preserve"> – meaning that they are at the maximum number of satellites that can be operated, as defined by </w:t>
      </w:r>
      <w:r w:rsidRPr="00DC70A2">
        <w:rPr>
          <w:rStyle w:val="Emphasis"/>
          <w:rFonts w:asciiTheme="majorHAnsi" w:hAnsiTheme="majorHAnsi" w:cstheme="majorHAnsi"/>
        </w:rPr>
        <w:t>physical</w:t>
      </w:r>
      <w:r w:rsidRPr="00DC70A2">
        <w:rPr>
          <w:rFonts w:asciiTheme="majorHAnsi" w:hAnsiTheme="majorHAnsi" w:cstheme="majorHAnsi"/>
          <w:u w:val="single"/>
        </w:rPr>
        <w:t xml:space="preserve"> and </w:t>
      </w:r>
      <w:r w:rsidRPr="00DC70A2">
        <w:rPr>
          <w:rStyle w:val="Emphasis"/>
          <w:rFonts w:asciiTheme="majorHAnsi" w:hAnsiTheme="majorHAnsi" w:cstheme="majorHAnsi"/>
        </w:rPr>
        <w:t>radiofrequency</w:t>
      </w:r>
      <w:r w:rsidRPr="00DC70A2">
        <w:rPr>
          <w:rFonts w:asciiTheme="majorHAnsi" w:hAnsiTheme="majorHAnsi" w:cstheme="majorHAnsi"/>
          <w:u w:val="single"/>
        </w:rPr>
        <w:t xml:space="preserve"> interference aspects. This could </w:t>
      </w:r>
      <w:r w:rsidRPr="00DC70A2">
        <w:rPr>
          <w:rFonts w:asciiTheme="majorHAnsi" w:hAnsiTheme="majorHAnsi" w:cstheme="majorHAnsi"/>
          <w:highlight w:val="green"/>
          <w:u w:val="single"/>
        </w:rPr>
        <w:t>lead to disputes over</w:t>
      </w:r>
      <w:r w:rsidRPr="00DC70A2">
        <w:rPr>
          <w:rFonts w:asciiTheme="majorHAnsi" w:hAnsiTheme="majorHAnsi" w:cstheme="majorHAnsi"/>
          <w:u w:val="single"/>
        </w:rPr>
        <w:t xml:space="preserve"> which country has the </w:t>
      </w:r>
      <w:r w:rsidRPr="00DC70A2">
        <w:rPr>
          <w:rFonts w:asciiTheme="majorHAnsi" w:hAnsiTheme="majorHAnsi" w:cstheme="majorHAnsi"/>
          <w:highlight w:val="green"/>
          <w:u w:val="single"/>
        </w:rPr>
        <w:t>right to</w:t>
      </w:r>
      <w:r w:rsidRPr="00DC70A2">
        <w:rPr>
          <w:rFonts w:asciiTheme="majorHAnsi" w:hAnsiTheme="majorHAnsi" w:cstheme="majorHAnsi"/>
          <w:u w:val="single"/>
        </w:rPr>
        <w:t xml:space="preserve"> use </w:t>
      </w:r>
      <w:r w:rsidRPr="00DC70A2">
        <w:rPr>
          <w:rStyle w:val="Emphasis"/>
          <w:rFonts w:asciiTheme="majorHAnsi" w:hAnsiTheme="majorHAnsi" w:cstheme="majorHAnsi"/>
        </w:rPr>
        <w:t xml:space="preserve">certain </w:t>
      </w:r>
      <w:r w:rsidRPr="00DC70A2">
        <w:rPr>
          <w:rStyle w:val="Emphasis"/>
          <w:rFonts w:asciiTheme="majorHAnsi" w:hAnsiTheme="majorHAnsi" w:cstheme="majorHAnsi"/>
          <w:highlight w:val="green"/>
        </w:rPr>
        <w:t>orbits</w:t>
      </w:r>
      <w:r w:rsidRPr="00DC70A2">
        <w:rPr>
          <w:rFonts w:asciiTheme="majorHAnsi" w:hAnsiTheme="majorHAnsi" w:cstheme="majorHAnsi"/>
          <w:u w:val="single"/>
        </w:rPr>
        <w:t>, or</w:t>
      </w:r>
      <w:r w:rsidRPr="00DC70A2">
        <w:rPr>
          <w:rFonts w:asciiTheme="majorHAnsi" w:hAnsiTheme="majorHAnsi" w:cstheme="majorHAnsi"/>
          <w:sz w:val="14"/>
        </w:rPr>
        <w:t xml:space="preserve">, alternatively, </w:t>
      </w:r>
      <w:r w:rsidRPr="00DC70A2">
        <w:rPr>
          <w:rFonts w:asciiTheme="majorHAnsi" w:hAnsiTheme="majorHAnsi" w:cstheme="majorHAnsi"/>
          <w:u w:val="single"/>
        </w:rPr>
        <w:t>resentment when one country’s commercial sector essentially takes over a particular orbit</w:t>
      </w:r>
    </w:p>
    <w:p w14:paraId="075FC44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u w:val="single"/>
        </w:rPr>
        <w:t>Competition</w:t>
      </w:r>
      <w:r w:rsidRPr="00DC70A2">
        <w:rPr>
          <w:rFonts w:asciiTheme="majorHAnsi" w:hAnsiTheme="majorHAnsi" w:cstheme="majorHAnsi"/>
          <w:sz w:val="14"/>
        </w:rPr>
        <w:t xml:space="preserve"> over parts of the electromagnetic spectrum </w:t>
      </w:r>
      <w:r w:rsidRPr="00DC70A2">
        <w:rPr>
          <w:rFonts w:asciiTheme="majorHAnsi" w:hAnsiTheme="majorHAnsi" w:cstheme="majorHAnsi"/>
          <w:u w:val="single"/>
        </w:rPr>
        <w:t xml:space="preserve">is another possible path for international security issues to arise from mega-constellations. </w:t>
      </w:r>
      <w:r w:rsidRPr="00DC70A2">
        <w:rPr>
          <w:rFonts w:asciiTheme="majorHAnsi" w:hAnsiTheme="majorHAnsi" w:cstheme="majorHAnsi"/>
          <w:highlight w:val="green"/>
          <w:u w:val="single"/>
        </w:rPr>
        <w:t xml:space="preserve">Satellites </w:t>
      </w:r>
      <w:r w:rsidRPr="00DC70A2">
        <w:rPr>
          <w:rFonts w:asciiTheme="majorHAnsi" w:hAnsiTheme="majorHAnsi" w:cstheme="majorHAnsi"/>
          <w:u w:val="single"/>
        </w:rPr>
        <w:t xml:space="preserve">are only </w:t>
      </w:r>
      <w:r w:rsidRPr="00DC70A2">
        <w:rPr>
          <w:rFonts w:asciiTheme="majorHAnsi" w:hAnsiTheme="majorHAnsi" w:cstheme="majorHAnsi"/>
          <w:highlight w:val="green"/>
          <w:u w:val="single"/>
        </w:rPr>
        <w:t>as good as</w:t>
      </w:r>
      <w:r w:rsidRPr="00DC70A2">
        <w:rPr>
          <w:rFonts w:asciiTheme="majorHAnsi" w:hAnsiTheme="majorHAnsi" w:cstheme="majorHAnsi"/>
          <w:u w:val="single"/>
        </w:rPr>
        <w:t xml:space="preserve"> their </w:t>
      </w:r>
      <w:r w:rsidRPr="00DC70A2">
        <w:rPr>
          <w:rFonts w:asciiTheme="majorHAnsi" w:hAnsiTheme="majorHAnsi" w:cstheme="majorHAnsi"/>
          <w:highlight w:val="green"/>
          <w:u w:val="single"/>
        </w:rPr>
        <w:t xml:space="preserve">ability to </w:t>
      </w:r>
      <w:r w:rsidRPr="00DC70A2">
        <w:rPr>
          <w:rStyle w:val="Emphasis"/>
          <w:rFonts w:asciiTheme="majorHAnsi" w:hAnsiTheme="majorHAnsi" w:cstheme="majorHAnsi"/>
          <w:highlight w:val="green"/>
        </w:rPr>
        <w:t>receive</w:t>
      </w:r>
      <w:r w:rsidRPr="00DC70A2">
        <w:rPr>
          <w:rFonts w:asciiTheme="majorHAnsi" w:hAnsiTheme="majorHAnsi" w:cstheme="majorHAnsi"/>
          <w:highlight w:val="green"/>
          <w:u w:val="single"/>
        </w:rPr>
        <w:t xml:space="preserve"> and </w:t>
      </w:r>
      <w:r w:rsidRPr="00DC70A2">
        <w:rPr>
          <w:rStyle w:val="Emphasis"/>
          <w:rFonts w:asciiTheme="majorHAnsi" w:hAnsiTheme="majorHAnsi" w:cstheme="majorHAnsi"/>
          <w:highlight w:val="green"/>
        </w:rPr>
        <w:t>communicate</w:t>
      </w:r>
      <w:r w:rsidRPr="00DC70A2">
        <w:rPr>
          <w:rFonts w:asciiTheme="majorHAnsi" w:hAnsiTheme="majorHAnsi" w:cstheme="majorHAnsi"/>
          <w:u w:val="single"/>
        </w:rPr>
        <w:t xml:space="preserve"> information, which requires spectrum</w:t>
      </w:r>
      <w:r w:rsidRPr="00DC70A2">
        <w:rPr>
          <w:rFonts w:asciiTheme="majorHAnsi" w:hAnsiTheme="majorHAnsi" w:cstheme="majorHAnsi"/>
          <w:sz w:val="14"/>
        </w:rPr>
        <w:t xml:space="preserve">; </w:t>
      </w:r>
      <w:r w:rsidRPr="00DC70A2">
        <w:rPr>
          <w:rFonts w:asciiTheme="majorHAnsi" w:hAnsiTheme="majorHAnsi" w:cstheme="majorHAnsi"/>
          <w:highlight w:val="green"/>
          <w:u w:val="single"/>
        </w:rPr>
        <w:t>if</w:t>
      </w:r>
      <w:r w:rsidRPr="00DC70A2">
        <w:rPr>
          <w:rFonts w:asciiTheme="majorHAnsi" w:hAnsiTheme="majorHAnsi" w:cstheme="majorHAnsi"/>
          <w:u w:val="single"/>
        </w:rPr>
        <w:t xml:space="preserve"> </w:t>
      </w:r>
      <w:r w:rsidRPr="00DC70A2">
        <w:rPr>
          <w:rStyle w:val="Emphasis"/>
          <w:rFonts w:asciiTheme="majorHAnsi" w:hAnsiTheme="majorHAnsi" w:cstheme="majorHAnsi"/>
        </w:rPr>
        <w:t>one</w:t>
      </w:r>
      <w:r w:rsidRPr="00DC70A2">
        <w:rPr>
          <w:rFonts w:asciiTheme="majorHAnsi" w:hAnsiTheme="majorHAnsi" w:cstheme="majorHAnsi"/>
          <w:u w:val="single"/>
        </w:rPr>
        <w:t xml:space="preserve"> or a </w:t>
      </w:r>
      <w:r w:rsidRPr="00DC70A2">
        <w:rPr>
          <w:rStyle w:val="Emphasis"/>
          <w:rFonts w:asciiTheme="majorHAnsi" w:hAnsiTheme="majorHAnsi" w:cstheme="majorHAnsi"/>
          <w:highlight w:val="green"/>
        </w:rPr>
        <w:t>few</w:t>
      </w:r>
      <w:r w:rsidRPr="00DC70A2">
        <w:rPr>
          <w:rFonts w:asciiTheme="majorHAnsi" w:hAnsiTheme="majorHAnsi" w:cstheme="majorHAnsi"/>
          <w:highlight w:val="green"/>
          <w:u w:val="single"/>
        </w:rPr>
        <w:t xml:space="preserve"> entities</w:t>
      </w:r>
      <w:r w:rsidRPr="00DC70A2">
        <w:rPr>
          <w:rFonts w:asciiTheme="majorHAnsi" w:hAnsiTheme="majorHAnsi" w:cstheme="majorHAnsi"/>
          <w:u w:val="single"/>
        </w:rPr>
        <w:t xml:space="preserve"> from one country </w:t>
      </w:r>
      <w:r w:rsidRPr="00DC70A2">
        <w:rPr>
          <w:rFonts w:asciiTheme="majorHAnsi" w:hAnsiTheme="majorHAnsi" w:cstheme="majorHAnsi"/>
          <w:highlight w:val="green"/>
          <w:u w:val="single"/>
        </w:rPr>
        <w:t>use up all</w:t>
      </w:r>
      <w:r w:rsidRPr="00DC70A2">
        <w:rPr>
          <w:rFonts w:asciiTheme="majorHAnsi" w:hAnsiTheme="majorHAnsi" w:cstheme="majorHAnsi"/>
          <w:u w:val="single"/>
        </w:rPr>
        <w:t xml:space="preserve"> the </w:t>
      </w:r>
      <w:r w:rsidRPr="00DC70A2">
        <w:rPr>
          <w:rStyle w:val="Emphasis"/>
          <w:rFonts w:asciiTheme="majorHAnsi" w:hAnsiTheme="majorHAnsi" w:cstheme="majorHAnsi"/>
        </w:rPr>
        <w:t xml:space="preserve">readily </w:t>
      </w:r>
      <w:r w:rsidRPr="00DC70A2">
        <w:rPr>
          <w:rStyle w:val="Emphasis"/>
          <w:rFonts w:asciiTheme="majorHAnsi" w:hAnsiTheme="majorHAnsi" w:cstheme="majorHAnsi"/>
          <w:highlight w:val="green"/>
        </w:rPr>
        <w:t>accessible spectrum</w:t>
      </w:r>
      <w:r w:rsidRPr="00DC70A2">
        <w:rPr>
          <w:rStyle w:val="Emphasis"/>
          <w:rFonts w:asciiTheme="majorHAnsi" w:hAnsiTheme="majorHAnsi" w:cstheme="majorHAnsi"/>
        </w:rPr>
        <w:t xml:space="preserve"> for</w:t>
      </w:r>
      <w:r w:rsidRPr="00DC70A2">
        <w:rPr>
          <w:rFonts w:asciiTheme="majorHAnsi" w:hAnsiTheme="majorHAnsi" w:cstheme="majorHAnsi"/>
          <w:u w:val="single"/>
        </w:rPr>
        <w:t xml:space="preserve"> specific </w:t>
      </w:r>
      <w:r w:rsidRPr="00DC70A2">
        <w:rPr>
          <w:rStyle w:val="Emphasis"/>
          <w:rFonts w:asciiTheme="majorHAnsi" w:hAnsiTheme="majorHAnsi" w:cstheme="majorHAnsi"/>
        </w:rPr>
        <w:t>capabilities</w:t>
      </w:r>
      <w:r w:rsidRPr="00DC70A2">
        <w:rPr>
          <w:rFonts w:asciiTheme="majorHAnsi" w:hAnsiTheme="majorHAnsi" w:cstheme="majorHAnsi"/>
          <w:u w:val="single"/>
        </w:rPr>
        <w:t xml:space="preserve"> at certain orbits, </w:t>
      </w:r>
      <w:r w:rsidRPr="00DC70A2">
        <w:rPr>
          <w:rFonts w:asciiTheme="majorHAnsi" w:hAnsiTheme="majorHAnsi" w:cstheme="majorHAnsi"/>
          <w:highlight w:val="green"/>
          <w:u w:val="single"/>
        </w:rPr>
        <w:t>that could</w:t>
      </w:r>
      <w:r w:rsidRPr="00DC70A2">
        <w:rPr>
          <w:rFonts w:asciiTheme="majorHAnsi" w:hAnsiTheme="majorHAnsi" w:cstheme="majorHAnsi"/>
          <w:u w:val="single"/>
        </w:rPr>
        <w:t xml:space="preserve"> </w:t>
      </w:r>
      <w:r w:rsidRPr="00DC70A2">
        <w:rPr>
          <w:rStyle w:val="Emphasis"/>
          <w:rFonts w:asciiTheme="majorHAnsi" w:hAnsiTheme="majorHAnsi" w:cstheme="majorHAnsi"/>
        </w:rPr>
        <w:t>possibly</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 xml:space="preserve">lead to </w:t>
      </w:r>
      <w:r w:rsidRPr="00DC70A2">
        <w:rPr>
          <w:rStyle w:val="Emphasis"/>
          <w:rFonts w:asciiTheme="majorHAnsi" w:hAnsiTheme="majorHAnsi" w:cstheme="majorHAnsi"/>
          <w:highlight w:val="green"/>
        </w:rPr>
        <w:t>confrontation</w:t>
      </w:r>
      <w:r w:rsidRPr="00DC70A2">
        <w:rPr>
          <w:rFonts w:asciiTheme="majorHAnsi" w:hAnsiTheme="majorHAnsi" w:cstheme="majorHAnsi"/>
          <w:u w:val="single"/>
        </w:rPr>
        <w:t xml:space="preserve"> as well</w:t>
      </w:r>
      <w:r w:rsidRPr="00DC70A2">
        <w:rPr>
          <w:rFonts w:asciiTheme="majorHAnsi" w:hAnsiTheme="majorHAnsi" w:cstheme="majorHAnsi"/>
          <w:sz w:val="14"/>
        </w:rPr>
        <w:t xml:space="preserve">. For the most part, the </w:t>
      </w:r>
      <w:r w:rsidRPr="00DC70A2">
        <w:rPr>
          <w:rFonts w:asciiTheme="majorHAnsi" w:hAnsiTheme="majorHAnsi" w:cstheme="majorHAnsi"/>
          <w:u w:val="single"/>
        </w:rPr>
        <w:t>companies launching mega-constellations are largely based in the West, which can shape the global perception of their effects and intent</w:t>
      </w:r>
      <w:r w:rsidRPr="00DC70A2">
        <w:rPr>
          <w:rFonts w:asciiTheme="majorHAnsi" w:hAnsiTheme="majorHAnsi" w:cstheme="majorHAnsi"/>
          <w:sz w:val="14"/>
        </w:rPr>
        <w:t xml:space="preserve"> – although there have been some plans for at least one Chinese company to launch a mega-constellation of potentially 13,000 satellites, and the South Koreans have expressed interest in their own mega-constellation.</w:t>
      </w:r>
    </w:p>
    <w:p w14:paraId="7FF9EC26"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lastRenderedPageBreak/>
        <w:t xml:space="preserve">Triggers </w:t>
      </w:r>
      <w:r w:rsidRPr="00DC70A2">
        <w:rPr>
          <w:rFonts w:asciiTheme="majorHAnsi" w:hAnsiTheme="majorHAnsi" w:cstheme="majorHAnsi"/>
          <w:u w:val="single"/>
        </w:rPr>
        <w:t>space escalation</w:t>
      </w:r>
      <w:r w:rsidRPr="00DC70A2">
        <w:rPr>
          <w:rFonts w:asciiTheme="majorHAnsi" w:hAnsiTheme="majorHAnsi" w:cstheme="majorHAnsi"/>
        </w:rPr>
        <w:t xml:space="preserve"> and nuclear war.</w:t>
      </w:r>
    </w:p>
    <w:p w14:paraId="31E56085"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Perez 21</w:t>
      </w:r>
      <w:r w:rsidRPr="00DC70A2">
        <w:rPr>
          <w:rFonts w:asciiTheme="majorHAnsi" w:hAnsiTheme="majorHAnsi" w:cstheme="majorHAnsi"/>
        </w:rPr>
        <w:t xml:space="preserve"> – Veronica Delgado-Perez is a Staff Writer at The International Scholar. 12/14/21 – Note, doesn’t say date but most recent cited event is 2021, correct if I’m wrong. [The International Scholar, “Argument | The Commercialization of Space Risks Launching a Militarized Space Race,” </w:t>
      </w:r>
      <w:hyperlink r:id="rId16" w:history="1">
        <w:r w:rsidRPr="00DC70A2">
          <w:rPr>
            <w:rStyle w:val="Hyperlink"/>
            <w:rFonts w:asciiTheme="majorHAnsi" w:hAnsiTheme="majorHAnsi" w:cstheme="majorHAnsi"/>
          </w:rPr>
          <w:t>https://www.theintlscholar.com/periodical/12/14/2020/analysis-commercialization-space-risk-international-law-military-space-race</w:t>
        </w:r>
      </w:hyperlink>
      <w:r w:rsidRPr="00DC70A2">
        <w:rPr>
          <w:rFonts w:asciiTheme="majorHAnsi" w:hAnsiTheme="majorHAnsi" w:cstheme="majorHAnsi"/>
        </w:rPr>
        <w:t>] Justin</w:t>
      </w:r>
    </w:p>
    <w:p w14:paraId="47B4ABC0"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highlight w:val="green"/>
          <w:u w:val="single"/>
        </w:rPr>
        <w:t xml:space="preserve">With </w:t>
      </w:r>
      <w:r w:rsidRPr="00DC70A2">
        <w:rPr>
          <w:rStyle w:val="Emphasis"/>
          <w:rFonts w:asciiTheme="majorHAnsi" w:hAnsiTheme="majorHAnsi" w:cstheme="majorHAnsi"/>
          <w:highlight w:val="green"/>
        </w:rPr>
        <w:t>new</w:t>
      </w:r>
      <w:r w:rsidRPr="00DC70A2">
        <w:rPr>
          <w:rFonts w:asciiTheme="majorHAnsi" w:hAnsiTheme="majorHAnsi" w:cstheme="majorHAnsi"/>
          <w:highlight w:val="green"/>
          <w:u w:val="single"/>
        </w:rPr>
        <w:t xml:space="preserve"> actors</w:t>
      </w:r>
      <w:r w:rsidRPr="00DC70A2">
        <w:rPr>
          <w:rFonts w:asciiTheme="majorHAnsi" w:hAnsiTheme="majorHAnsi" w:cstheme="majorHAnsi"/>
          <w:u w:val="single"/>
        </w:rPr>
        <w:t xml:space="preserve"> on the </w:t>
      </w:r>
      <w:r w:rsidRPr="00DC70A2">
        <w:rPr>
          <w:rStyle w:val="Emphasis"/>
          <w:rFonts w:asciiTheme="majorHAnsi" w:hAnsiTheme="majorHAnsi" w:cstheme="majorHAnsi"/>
        </w:rPr>
        <w:t>game</w:t>
      </w:r>
      <w:r w:rsidRPr="00DC70A2">
        <w:rPr>
          <w:rFonts w:asciiTheme="majorHAnsi" w:hAnsiTheme="majorHAnsi" w:cstheme="majorHAnsi"/>
          <w:u w:val="single"/>
        </w:rPr>
        <w:t xml:space="preserve"> </w:t>
      </w:r>
      <w:r w:rsidRPr="00DC70A2">
        <w:rPr>
          <w:rStyle w:val="Emphasis"/>
          <w:rFonts w:asciiTheme="majorHAnsi" w:hAnsiTheme="majorHAnsi" w:cstheme="majorHAnsi"/>
        </w:rPr>
        <w:t>stage</w:t>
      </w:r>
      <w:r w:rsidRPr="00DC70A2">
        <w:rPr>
          <w:rFonts w:asciiTheme="majorHAnsi" w:hAnsiTheme="majorHAnsi" w:cstheme="majorHAnsi"/>
          <w:u w:val="single"/>
        </w:rPr>
        <w:t xml:space="preserve">, </w:t>
      </w:r>
      <w:r w:rsidRPr="00DC70A2">
        <w:rPr>
          <w:rStyle w:val="Emphasis"/>
          <w:rFonts w:asciiTheme="majorHAnsi" w:hAnsiTheme="majorHAnsi" w:cstheme="majorHAnsi"/>
          <w:highlight w:val="green"/>
        </w:rPr>
        <w:t>conflicts</w:t>
      </w:r>
      <w:r w:rsidRPr="00DC70A2">
        <w:rPr>
          <w:rFonts w:asciiTheme="majorHAnsi" w:hAnsiTheme="majorHAnsi" w:cstheme="majorHAnsi"/>
          <w:highlight w:val="green"/>
          <w:u w:val="single"/>
        </w:rPr>
        <w:t xml:space="preserve"> of </w:t>
      </w:r>
      <w:r w:rsidRPr="00DC70A2">
        <w:rPr>
          <w:rStyle w:val="Emphasis"/>
          <w:rFonts w:asciiTheme="majorHAnsi" w:hAnsiTheme="majorHAnsi" w:cstheme="majorHAnsi"/>
          <w:highlight w:val="green"/>
        </w:rPr>
        <w:t>interest</w:t>
      </w:r>
      <w:r w:rsidRPr="00DC70A2">
        <w:rPr>
          <w:rFonts w:asciiTheme="majorHAnsi" w:hAnsiTheme="majorHAnsi" w:cstheme="majorHAnsi"/>
          <w:u w:val="single"/>
        </w:rPr>
        <w:t xml:space="preserve"> may </w:t>
      </w:r>
      <w:r w:rsidRPr="00DC70A2">
        <w:rPr>
          <w:rStyle w:val="Emphasis"/>
          <w:rFonts w:asciiTheme="majorHAnsi" w:hAnsiTheme="majorHAnsi" w:cstheme="majorHAnsi"/>
          <w:highlight w:val="green"/>
        </w:rPr>
        <w:t>arise</w:t>
      </w:r>
      <w:r w:rsidRPr="00DC70A2">
        <w:rPr>
          <w:rFonts w:asciiTheme="majorHAnsi" w:hAnsiTheme="majorHAnsi" w:cstheme="majorHAnsi"/>
          <w:sz w:val="14"/>
        </w:rPr>
        <w:t xml:space="preserve">. There is a risk that </w:t>
      </w:r>
      <w:r w:rsidRPr="00DC70A2">
        <w:rPr>
          <w:rFonts w:asciiTheme="majorHAnsi" w:hAnsiTheme="majorHAnsi" w:cstheme="majorHAnsi"/>
          <w:highlight w:val="green"/>
          <w:u w:val="single"/>
        </w:rPr>
        <w:t>each actor adopts</w:t>
      </w:r>
      <w:r w:rsidRPr="00DC70A2">
        <w:rPr>
          <w:rFonts w:asciiTheme="majorHAnsi" w:hAnsiTheme="majorHAnsi" w:cstheme="majorHAnsi"/>
          <w:u w:val="single"/>
        </w:rPr>
        <w:t xml:space="preserve"> a </w:t>
      </w:r>
      <w:r w:rsidRPr="00DC70A2">
        <w:rPr>
          <w:rStyle w:val="Emphasis"/>
          <w:rFonts w:asciiTheme="majorHAnsi" w:hAnsiTheme="majorHAnsi" w:cstheme="majorHAnsi"/>
        </w:rPr>
        <w:t xml:space="preserve">kind of </w:t>
      </w:r>
      <w:r w:rsidRPr="00DC70A2">
        <w:rPr>
          <w:rStyle w:val="Emphasis"/>
          <w:rFonts w:asciiTheme="majorHAnsi" w:hAnsiTheme="majorHAnsi" w:cstheme="majorHAnsi"/>
          <w:highlight w:val="green"/>
        </w:rPr>
        <w:t>short-term</w:t>
      </w:r>
      <w:r w:rsidRPr="00DC70A2">
        <w:rPr>
          <w:rStyle w:val="Emphasis"/>
          <w:rFonts w:asciiTheme="majorHAnsi" w:hAnsiTheme="majorHAnsi" w:cstheme="majorHAnsi"/>
        </w:rPr>
        <w:t xml:space="preserve"> Realist </w:t>
      </w:r>
      <w:r w:rsidRPr="00DC70A2">
        <w:rPr>
          <w:rStyle w:val="Emphasis"/>
          <w:rFonts w:asciiTheme="majorHAnsi" w:hAnsiTheme="majorHAnsi" w:cstheme="majorHAnsi"/>
          <w:highlight w:val="green"/>
        </w:rPr>
        <w:t>approach</w:t>
      </w:r>
      <w:r w:rsidRPr="00DC70A2">
        <w:rPr>
          <w:rStyle w:val="Emphasis"/>
          <w:rFonts w:asciiTheme="majorHAnsi" w:hAnsiTheme="majorHAnsi" w:cstheme="majorHAnsi"/>
        </w:rPr>
        <w:t xml:space="preserve"> to space policy</w:t>
      </w:r>
      <w:r w:rsidRPr="00DC70A2">
        <w:rPr>
          <w:rFonts w:asciiTheme="majorHAnsi" w:hAnsiTheme="majorHAnsi" w:cstheme="majorHAnsi"/>
          <w:sz w:val="14"/>
        </w:rPr>
        <w:t xml:space="preserve"> — one which is driven by self-interest in reaping the greatest benefits of extraterrestrial exploration and commercialization while controlling access to others. If unmitigated, </w:t>
      </w:r>
      <w:r w:rsidRPr="00DC70A2">
        <w:rPr>
          <w:rFonts w:asciiTheme="majorHAnsi" w:hAnsiTheme="majorHAnsi" w:cstheme="majorHAnsi"/>
          <w:u w:val="single"/>
        </w:rPr>
        <w:t xml:space="preserve">states may </w:t>
      </w:r>
      <w:r w:rsidRPr="00DC70A2">
        <w:rPr>
          <w:rStyle w:val="Emphasis"/>
          <w:rFonts w:asciiTheme="majorHAnsi" w:hAnsiTheme="majorHAnsi" w:cstheme="majorHAnsi"/>
        </w:rPr>
        <w:t>choose</w:t>
      </w:r>
      <w:r w:rsidRPr="00DC70A2">
        <w:rPr>
          <w:rFonts w:asciiTheme="majorHAnsi" w:hAnsiTheme="majorHAnsi" w:cstheme="majorHAnsi"/>
          <w:u w:val="single"/>
        </w:rPr>
        <w:t xml:space="preserve"> to </w:t>
      </w:r>
      <w:r w:rsidRPr="00DC70A2">
        <w:rPr>
          <w:rFonts w:asciiTheme="majorHAnsi" w:hAnsiTheme="majorHAnsi" w:cstheme="majorHAnsi"/>
          <w:highlight w:val="green"/>
          <w:u w:val="single"/>
        </w:rPr>
        <w:t>militarize outer space to gain</w:t>
      </w:r>
      <w:r w:rsidRPr="00DC70A2">
        <w:rPr>
          <w:rFonts w:asciiTheme="majorHAnsi" w:hAnsiTheme="majorHAnsi" w:cstheme="majorHAnsi"/>
          <w:u w:val="single"/>
        </w:rPr>
        <w:t xml:space="preserve"> a </w:t>
      </w:r>
      <w:r w:rsidRPr="00DC70A2">
        <w:rPr>
          <w:rStyle w:val="Emphasis"/>
          <w:rFonts w:asciiTheme="majorHAnsi" w:hAnsiTheme="majorHAnsi" w:cstheme="majorHAnsi"/>
          <w:highlight w:val="green"/>
        </w:rPr>
        <w:t>strategic</w:t>
      </w:r>
      <w:r w:rsidRPr="00DC70A2">
        <w:rPr>
          <w:rFonts w:asciiTheme="majorHAnsi" w:hAnsiTheme="majorHAnsi" w:cstheme="majorHAnsi"/>
          <w:highlight w:val="green"/>
          <w:u w:val="single"/>
        </w:rPr>
        <w:t xml:space="preserve"> edge</w:t>
      </w:r>
      <w:r w:rsidRPr="00DC70A2">
        <w:rPr>
          <w:rFonts w:asciiTheme="majorHAnsi" w:hAnsiTheme="majorHAnsi" w:cstheme="majorHAnsi"/>
          <w:u w:val="single"/>
        </w:rPr>
        <w:t xml:space="preserve"> over competitors and adversaries.</w:t>
      </w:r>
    </w:p>
    <w:p w14:paraId="792DD1FE"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DC70A2">
        <w:rPr>
          <w:rFonts w:asciiTheme="majorHAnsi" w:hAnsiTheme="majorHAnsi" w:cstheme="majorHAnsi"/>
          <w:highlight w:val="green"/>
          <w:u w:val="single"/>
        </w:rPr>
        <w:t>exploration</w:t>
      </w:r>
      <w:r w:rsidRPr="00DC70A2">
        <w:rPr>
          <w:rFonts w:asciiTheme="majorHAnsi" w:hAnsiTheme="majorHAnsi" w:cstheme="majorHAnsi"/>
          <w:u w:val="single"/>
        </w:rPr>
        <w:t xml:space="preserve"> but has the </w:t>
      </w:r>
      <w:r w:rsidRPr="00DC70A2">
        <w:rPr>
          <w:rStyle w:val="Emphasis"/>
          <w:rFonts w:asciiTheme="majorHAnsi" w:hAnsiTheme="majorHAnsi" w:cstheme="majorHAnsi"/>
        </w:rPr>
        <w:t>potential</w:t>
      </w:r>
      <w:r w:rsidRPr="00DC70A2">
        <w:rPr>
          <w:rFonts w:asciiTheme="majorHAnsi" w:hAnsiTheme="majorHAnsi" w:cstheme="majorHAnsi"/>
          <w:u w:val="single"/>
        </w:rPr>
        <w:t xml:space="preserve"> to </w:t>
      </w:r>
      <w:r w:rsidRPr="00DC70A2">
        <w:rPr>
          <w:rFonts w:asciiTheme="majorHAnsi" w:hAnsiTheme="majorHAnsi" w:cstheme="majorHAnsi"/>
          <w:highlight w:val="green"/>
          <w:u w:val="single"/>
        </w:rPr>
        <w:t>become</w:t>
      </w:r>
      <w:r w:rsidRPr="00DC70A2">
        <w:rPr>
          <w:rFonts w:asciiTheme="majorHAnsi" w:hAnsiTheme="majorHAnsi" w:cstheme="majorHAnsi"/>
          <w:u w:val="single"/>
        </w:rPr>
        <w:t xml:space="preserve"> </w:t>
      </w:r>
      <w:r w:rsidRPr="00DC70A2">
        <w:rPr>
          <w:rStyle w:val="Emphasis"/>
          <w:rFonts w:asciiTheme="majorHAnsi" w:hAnsiTheme="majorHAnsi" w:cstheme="majorHAnsi"/>
        </w:rPr>
        <w:t xml:space="preserve">increasingly </w:t>
      </w:r>
      <w:r w:rsidRPr="00DC70A2">
        <w:rPr>
          <w:rStyle w:val="Emphasis"/>
          <w:rFonts w:asciiTheme="majorHAnsi" w:hAnsiTheme="majorHAnsi" w:cstheme="majorHAnsi"/>
          <w:highlight w:val="green"/>
        </w:rPr>
        <w:t>securitized</w:t>
      </w:r>
      <w:r w:rsidRPr="00DC70A2">
        <w:rPr>
          <w:rFonts w:asciiTheme="majorHAnsi" w:hAnsiTheme="majorHAnsi" w:cstheme="majorHAnsi"/>
          <w:u w:val="single"/>
        </w:rPr>
        <w:t>.</w:t>
      </w:r>
    </w:p>
    <w:p w14:paraId="6DDDF708"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With the </w:t>
      </w:r>
      <w:r w:rsidRPr="00DC70A2">
        <w:rPr>
          <w:rStyle w:val="Emphasis"/>
          <w:rFonts w:asciiTheme="majorHAnsi" w:hAnsiTheme="majorHAnsi" w:cstheme="majorHAnsi"/>
        </w:rPr>
        <w:t xml:space="preserve">impending </w:t>
      </w:r>
      <w:r w:rsidRPr="00DC70A2">
        <w:rPr>
          <w:rStyle w:val="Emphasis"/>
          <w:rFonts w:asciiTheme="majorHAnsi" w:hAnsiTheme="majorHAnsi" w:cstheme="majorHAnsi"/>
          <w:highlight w:val="green"/>
        </w:rPr>
        <w:t>expiration</w:t>
      </w:r>
      <w:r w:rsidRPr="00DC70A2">
        <w:rPr>
          <w:rFonts w:asciiTheme="majorHAnsi" w:hAnsiTheme="majorHAnsi" w:cstheme="majorHAnsi"/>
          <w:highlight w:val="green"/>
          <w:u w:val="single"/>
        </w:rPr>
        <w:t xml:space="preserve"> of</w:t>
      </w:r>
      <w:r w:rsidRPr="00DC70A2">
        <w:rPr>
          <w:rFonts w:asciiTheme="majorHAnsi" w:hAnsiTheme="majorHAnsi" w:cstheme="majorHAnsi"/>
          <w:u w:val="single"/>
        </w:rPr>
        <w:t xml:space="preserve"> the Strategic Arms Reduction Treaty (</w:t>
      </w:r>
      <w:r w:rsidRPr="00DC70A2">
        <w:rPr>
          <w:rFonts w:asciiTheme="majorHAnsi" w:hAnsiTheme="majorHAnsi" w:cstheme="majorHAnsi"/>
          <w:highlight w:val="green"/>
          <w:u w:val="single"/>
        </w:rPr>
        <w:t>START</w:t>
      </w:r>
      <w:r w:rsidRPr="00DC70A2">
        <w:rPr>
          <w:rFonts w:asciiTheme="majorHAnsi" w:hAnsiTheme="majorHAnsi" w:cstheme="majorHAnsi"/>
          <w:u w:val="single"/>
        </w:rPr>
        <w:t>) between the U.S. and Russia</w:t>
      </w:r>
      <w:r w:rsidRPr="00DC70A2">
        <w:rPr>
          <w:rFonts w:asciiTheme="majorHAnsi" w:hAnsiTheme="majorHAnsi" w:cstheme="majorHAnsi"/>
          <w:sz w:val="14"/>
        </w:rPr>
        <w:t xml:space="preserve"> on February 5, 2021, </w:t>
      </w:r>
      <w:proofErr w:type="gramStart"/>
      <w:r w:rsidRPr="00DC70A2">
        <w:rPr>
          <w:rFonts w:asciiTheme="majorHAnsi" w:hAnsiTheme="majorHAnsi" w:cstheme="majorHAnsi"/>
          <w:sz w:val="14"/>
        </w:rPr>
        <w:t>a number of</w:t>
      </w:r>
      <w:proofErr w:type="gramEnd"/>
      <w:r w:rsidRPr="00DC70A2">
        <w:rPr>
          <w:rFonts w:asciiTheme="majorHAnsi" w:hAnsiTheme="majorHAnsi" w:cstheme="majorHAnsi"/>
          <w:sz w:val="14"/>
        </w:rPr>
        <w:t xml:space="preserve"> </w:t>
      </w:r>
      <w:r w:rsidRPr="00DC70A2">
        <w:rPr>
          <w:rFonts w:asciiTheme="majorHAnsi" w:hAnsiTheme="majorHAnsi" w:cstheme="majorHAnsi"/>
          <w:highlight w:val="green"/>
          <w:u w:val="single"/>
        </w:rPr>
        <w:t>security dilemmas</w:t>
      </w:r>
      <w:r w:rsidRPr="00DC70A2">
        <w:rPr>
          <w:rFonts w:asciiTheme="majorHAnsi" w:hAnsiTheme="majorHAnsi" w:cstheme="majorHAnsi"/>
          <w:u w:val="single"/>
        </w:rPr>
        <w:t xml:space="preserve"> could </w:t>
      </w:r>
      <w:r w:rsidRPr="00DC70A2">
        <w:rPr>
          <w:rStyle w:val="Emphasis"/>
          <w:rFonts w:asciiTheme="majorHAnsi" w:hAnsiTheme="majorHAnsi" w:cstheme="majorHAnsi"/>
          <w:highlight w:val="green"/>
        </w:rPr>
        <w:t>arise</w:t>
      </w:r>
      <w:r w:rsidRPr="00DC70A2">
        <w:rPr>
          <w:rFonts w:asciiTheme="majorHAnsi" w:hAnsiTheme="majorHAnsi" w:cstheme="majorHAnsi"/>
          <w:u w:val="single"/>
        </w:rPr>
        <w:t xml:space="preserve">. If the world’s two largest nuclear powers do not edge toward extending the treaty, </w:t>
      </w:r>
      <w:r w:rsidRPr="00DC70A2">
        <w:rPr>
          <w:rFonts w:asciiTheme="majorHAnsi" w:hAnsiTheme="majorHAnsi" w:cstheme="majorHAnsi"/>
          <w:highlight w:val="green"/>
          <w:u w:val="single"/>
        </w:rPr>
        <w:t>Washington and Moscow</w:t>
      </w:r>
      <w:r w:rsidRPr="00DC70A2">
        <w:rPr>
          <w:rFonts w:asciiTheme="majorHAnsi" w:hAnsiTheme="majorHAnsi" w:cstheme="majorHAnsi"/>
          <w:u w:val="single"/>
        </w:rPr>
        <w:t xml:space="preserve"> risk </w:t>
      </w:r>
      <w:r w:rsidRPr="00DC70A2">
        <w:rPr>
          <w:rFonts w:asciiTheme="majorHAnsi" w:hAnsiTheme="majorHAnsi" w:cstheme="majorHAnsi"/>
          <w:highlight w:val="green"/>
          <w:u w:val="single"/>
        </w:rPr>
        <w:t>returning to</w:t>
      </w:r>
      <w:r w:rsidRPr="00DC70A2">
        <w:rPr>
          <w:rFonts w:asciiTheme="majorHAnsi" w:hAnsiTheme="majorHAnsi" w:cstheme="majorHAnsi"/>
          <w:u w:val="single"/>
        </w:rPr>
        <w:t xml:space="preserve"> the era of </w:t>
      </w:r>
      <w:r w:rsidRPr="00DC70A2">
        <w:rPr>
          <w:rStyle w:val="Emphasis"/>
          <w:rFonts w:asciiTheme="majorHAnsi" w:hAnsiTheme="majorHAnsi" w:cstheme="majorHAnsi"/>
          <w:highlight w:val="green"/>
        </w:rPr>
        <w:t>unrestricted expansion</w:t>
      </w:r>
      <w:r w:rsidRPr="00DC70A2">
        <w:rPr>
          <w:rFonts w:asciiTheme="majorHAnsi" w:hAnsiTheme="majorHAnsi" w:cstheme="majorHAnsi"/>
          <w:highlight w:val="green"/>
          <w:u w:val="single"/>
        </w:rPr>
        <w:t xml:space="preserve"> of</w:t>
      </w:r>
      <w:r w:rsidRPr="00DC70A2">
        <w:rPr>
          <w:rFonts w:asciiTheme="majorHAnsi" w:hAnsiTheme="majorHAnsi" w:cstheme="majorHAnsi"/>
          <w:u w:val="single"/>
        </w:rPr>
        <w:t xml:space="preserve"> </w:t>
      </w:r>
      <w:r w:rsidRPr="00DC70A2">
        <w:rPr>
          <w:rStyle w:val="Emphasis"/>
          <w:rFonts w:asciiTheme="majorHAnsi" w:hAnsiTheme="majorHAnsi" w:cstheme="majorHAnsi"/>
        </w:rPr>
        <w:t>launch</w:t>
      </w:r>
      <w:r w:rsidRPr="00DC70A2">
        <w:rPr>
          <w:rFonts w:asciiTheme="majorHAnsi" w:hAnsiTheme="majorHAnsi" w:cstheme="majorHAnsi"/>
          <w:u w:val="single"/>
        </w:rPr>
        <w:t xml:space="preserve"> </w:t>
      </w:r>
      <w:r w:rsidRPr="00DC70A2">
        <w:rPr>
          <w:rStyle w:val="Emphasis"/>
          <w:rFonts w:asciiTheme="majorHAnsi" w:hAnsiTheme="majorHAnsi" w:cstheme="majorHAnsi"/>
        </w:rPr>
        <w:t>platforms</w:t>
      </w:r>
      <w:r w:rsidRPr="00DC70A2">
        <w:rPr>
          <w:rFonts w:asciiTheme="majorHAnsi" w:hAnsiTheme="majorHAnsi" w:cstheme="majorHAnsi"/>
          <w:u w:val="single"/>
        </w:rPr>
        <w:t xml:space="preserve"> and </w:t>
      </w:r>
      <w:r w:rsidRPr="00DC70A2">
        <w:rPr>
          <w:rStyle w:val="Emphasis"/>
          <w:rFonts w:asciiTheme="majorHAnsi" w:hAnsiTheme="majorHAnsi" w:cstheme="majorHAnsi"/>
        </w:rPr>
        <w:t>strategically</w:t>
      </w:r>
      <w:r w:rsidRPr="00DC70A2">
        <w:rPr>
          <w:rFonts w:asciiTheme="majorHAnsi" w:hAnsiTheme="majorHAnsi" w:cstheme="majorHAnsi"/>
          <w:u w:val="single"/>
        </w:rPr>
        <w:t>-</w:t>
      </w:r>
      <w:r w:rsidRPr="00DC70A2">
        <w:rPr>
          <w:rStyle w:val="Emphasis"/>
          <w:rFonts w:asciiTheme="majorHAnsi" w:hAnsiTheme="majorHAnsi" w:cstheme="majorHAnsi"/>
        </w:rPr>
        <w:t>deployed</w:t>
      </w:r>
      <w:r w:rsidRPr="00DC70A2">
        <w:rPr>
          <w:rFonts w:asciiTheme="majorHAnsi" w:hAnsiTheme="majorHAnsi" w:cstheme="majorHAnsi"/>
          <w:u w:val="single"/>
        </w:rPr>
        <w:t xml:space="preserve"> </w:t>
      </w:r>
      <w:r w:rsidRPr="00DC70A2">
        <w:rPr>
          <w:rStyle w:val="Emphasis"/>
          <w:rFonts w:asciiTheme="majorHAnsi" w:hAnsiTheme="majorHAnsi" w:cstheme="majorHAnsi"/>
          <w:highlight w:val="green"/>
        </w:rPr>
        <w:t>nuclear warheads</w:t>
      </w:r>
      <w:r w:rsidRPr="00DC70A2">
        <w:rPr>
          <w:rFonts w:asciiTheme="majorHAnsi" w:hAnsiTheme="majorHAnsi" w:cstheme="majorHAnsi"/>
          <w:sz w:val="14"/>
        </w:rPr>
        <w:t xml:space="preserve"> — potentially with the aid of </w:t>
      </w:r>
      <w:r w:rsidRPr="00DC70A2">
        <w:rPr>
          <w:rFonts w:asciiTheme="majorHAnsi" w:hAnsiTheme="majorHAnsi" w:cstheme="majorHAnsi"/>
          <w:u w:val="single"/>
        </w:rPr>
        <w:t xml:space="preserve">military infrastructure </w:t>
      </w:r>
      <w:r w:rsidRPr="00DC70A2">
        <w:rPr>
          <w:rFonts w:asciiTheme="majorHAnsi" w:hAnsiTheme="majorHAnsi" w:cstheme="majorHAnsi"/>
          <w:highlight w:val="green"/>
          <w:u w:val="single"/>
        </w:rPr>
        <w:t xml:space="preserve">in </w:t>
      </w:r>
      <w:r w:rsidRPr="00DC70A2">
        <w:rPr>
          <w:rStyle w:val="Emphasis"/>
          <w:rFonts w:asciiTheme="majorHAnsi" w:hAnsiTheme="majorHAnsi" w:cstheme="majorHAnsi"/>
          <w:highlight w:val="green"/>
        </w:rPr>
        <w:t>space</w:t>
      </w:r>
      <w:r w:rsidRPr="00DC70A2">
        <w:rPr>
          <w:rFonts w:asciiTheme="majorHAnsi" w:hAnsiTheme="majorHAnsi" w:cstheme="majorHAnsi"/>
          <w:u w:val="single"/>
        </w:rPr>
        <w:t>.</w:t>
      </w:r>
    </w:p>
    <w:p w14:paraId="775ACE30"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1FE689E5"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No limited nuclear wars – </w:t>
      </w:r>
      <w:r w:rsidRPr="00DC70A2">
        <w:rPr>
          <w:rFonts w:asciiTheme="majorHAnsi" w:hAnsiTheme="majorHAnsi" w:cstheme="majorHAnsi"/>
          <w:u w:val="single"/>
        </w:rPr>
        <w:t>extinction</w:t>
      </w:r>
      <w:r w:rsidRPr="00DC70A2">
        <w:rPr>
          <w:rFonts w:asciiTheme="majorHAnsi" w:hAnsiTheme="majorHAnsi" w:cstheme="majorHAnsi"/>
        </w:rPr>
        <w:t xml:space="preserve">. </w:t>
      </w:r>
    </w:p>
    <w:p w14:paraId="6A44E670"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Webber 19</w:t>
      </w:r>
      <w:r w:rsidRPr="00DC70A2">
        <w:rPr>
          <w:rFonts w:asciiTheme="majorHAnsi" w:hAnsiTheme="majorHAnsi" w:cstheme="majorHAnsi"/>
        </w:rPr>
        <w:t xml:space="preserve"> – Dr Philip Webber has written widely on nuclear issues and is Chair of Scientists for Global Responsibility (SGR) – a membership organisation promoting responsible science and technology. We will all end up killing each other and one nuclear blast could do it. 5/18/19. [METRO.UK “We will all end up killing each other and one nuclear blast could do it,” </w:t>
      </w:r>
      <w:hyperlink r:id="rId17" w:history="1">
        <w:r w:rsidRPr="00DC70A2">
          <w:rPr>
            <w:rStyle w:val="Hyperlink"/>
            <w:rFonts w:asciiTheme="majorHAnsi" w:hAnsiTheme="majorHAnsi" w:cstheme="majorHAnsi"/>
          </w:rPr>
          <w:t>https://metro.co.uk/2019/05/18/we-will-all-end-up-killing-each-other-and-one-nuclear-blast-could-do-it-9370115/</w:t>
        </w:r>
      </w:hyperlink>
      <w:r w:rsidRPr="00DC70A2">
        <w:rPr>
          <w:rFonts w:asciiTheme="majorHAnsi" w:hAnsiTheme="majorHAnsi" w:cstheme="majorHAnsi"/>
        </w:rPr>
        <w:t>] Recut Justin</w:t>
      </w:r>
    </w:p>
    <w:p w14:paraId="70494521"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The </w:t>
      </w:r>
      <w:r w:rsidRPr="00DC70A2">
        <w:rPr>
          <w:rFonts w:asciiTheme="majorHAnsi" w:hAnsiTheme="majorHAnsi" w:cstheme="majorHAnsi"/>
          <w:highlight w:val="green"/>
          <w:u w:val="single"/>
        </w:rPr>
        <w:t>nuclear</w:t>
      </w:r>
      <w:r w:rsidRPr="00DC70A2">
        <w:rPr>
          <w:rFonts w:asciiTheme="majorHAnsi" w:hAnsiTheme="majorHAnsi" w:cstheme="majorHAnsi"/>
          <w:u w:val="single"/>
        </w:rPr>
        <w:t xml:space="preserve"> armed </w:t>
      </w:r>
      <w:r w:rsidRPr="00DC70A2">
        <w:rPr>
          <w:rFonts w:asciiTheme="majorHAnsi" w:hAnsiTheme="majorHAnsi" w:cstheme="majorHAnsi"/>
          <w:highlight w:val="green"/>
          <w:u w:val="single"/>
        </w:rPr>
        <w:t>nations have</w:t>
      </w:r>
      <w:r w:rsidRPr="00DC70A2">
        <w:rPr>
          <w:rFonts w:asciiTheme="majorHAnsi" w:hAnsiTheme="majorHAnsi" w:cstheme="majorHAnsi"/>
          <w:u w:val="single"/>
        </w:rPr>
        <w:t xml:space="preserve"> inadvertently created a </w:t>
      </w:r>
      <w:r w:rsidRPr="00DC70A2">
        <w:rPr>
          <w:rStyle w:val="Emphasis"/>
          <w:rFonts w:asciiTheme="majorHAnsi" w:hAnsiTheme="majorHAnsi" w:cstheme="majorHAnsi"/>
        </w:rPr>
        <w:t>global Doomsday machine</w:t>
      </w:r>
      <w:r w:rsidRPr="00DC70A2">
        <w:rPr>
          <w:rFonts w:asciiTheme="majorHAnsi" w:hAnsiTheme="majorHAnsi" w:cstheme="majorHAnsi"/>
          <w:u w:val="single"/>
        </w:rPr>
        <w:t xml:space="preserve">, built with </w:t>
      </w:r>
      <w:r w:rsidRPr="00DC70A2">
        <w:rPr>
          <w:rFonts w:asciiTheme="majorHAnsi" w:hAnsiTheme="majorHAnsi" w:cstheme="majorHAnsi"/>
          <w:highlight w:val="green"/>
          <w:u w:val="single"/>
        </w:rPr>
        <w:t>15,000 nuclear weapons.</w:t>
      </w:r>
    </w:p>
    <w:p w14:paraId="45EDF926"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Most (93%) have been built by Russia and in the US, 3,100 of them are ready to fire within hours.</w:t>
      </w:r>
    </w:p>
    <w:p w14:paraId="557C11E0" w14:textId="77777777" w:rsidR="00B777D6" w:rsidRPr="00DC70A2" w:rsidRDefault="00B777D6" w:rsidP="00B777D6">
      <w:pPr>
        <w:rPr>
          <w:rFonts w:asciiTheme="majorHAnsi" w:hAnsiTheme="majorHAnsi" w:cstheme="majorHAnsi"/>
          <w:sz w:val="14"/>
        </w:rPr>
      </w:pPr>
      <w:r w:rsidRPr="00DC70A2">
        <w:rPr>
          <w:rStyle w:val="Emphasis"/>
          <w:rFonts w:asciiTheme="majorHAnsi" w:hAnsiTheme="majorHAnsi" w:cstheme="majorHAnsi"/>
          <w:highlight w:val="green"/>
        </w:rPr>
        <w:t xml:space="preserve">Pre-programmed </w:t>
      </w:r>
      <w:r w:rsidRPr="00DC70A2">
        <w:rPr>
          <w:rStyle w:val="Emphasis"/>
          <w:rFonts w:asciiTheme="majorHAnsi" w:hAnsiTheme="majorHAnsi" w:cstheme="majorHAnsi"/>
        </w:rPr>
        <w:t>targets</w:t>
      </w:r>
      <w:r w:rsidRPr="00DC70A2">
        <w:rPr>
          <w:rFonts w:asciiTheme="majorHAnsi" w:hAnsiTheme="majorHAnsi" w:cstheme="majorHAnsi"/>
          <w:u w:val="single"/>
        </w:rPr>
        <w:t xml:space="preserve"> include main </w:t>
      </w:r>
      <w:r w:rsidRPr="00DC70A2">
        <w:rPr>
          <w:rStyle w:val="Emphasis"/>
          <w:rFonts w:asciiTheme="majorHAnsi" w:hAnsiTheme="majorHAnsi" w:cstheme="majorHAnsi"/>
        </w:rPr>
        <w:t>cities</w:t>
      </w:r>
      <w:r w:rsidRPr="00DC70A2">
        <w:rPr>
          <w:rFonts w:asciiTheme="majorHAnsi" w:hAnsiTheme="majorHAnsi" w:cstheme="majorHAnsi"/>
          <w:sz w:val="14"/>
        </w:rPr>
        <w:t xml:space="preserve"> as well as a range of military and civilian targets across the world primarily in the UK, Europe, US, </w:t>
      </w:r>
      <w:proofErr w:type="gramStart"/>
      <w:r w:rsidRPr="00DC70A2">
        <w:rPr>
          <w:rFonts w:asciiTheme="majorHAnsi" w:hAnsiTheme="majorHAnsi" w:cstheme="majorHAnsi"/>
          <w:sz w:val="14"/>
        </w:rPr>
        <w:t>Russia</w:t>
      </w:r>
      <w:proofErr w:type="gramEnd"/>
      <w:r w:rsidRPr="00DC70A2">
        <w:rPr>
          <w:rFonts w:asciiTheme="majorHAnsi" w:hAnsiTheme="majorHAnsi" w:cstheme="majorHAnsi"/>
          <w:sz w:val="14"/>
        </w:rPr>
        <w:t xml:space="preserve"> and China but also in Japan, Australia and South America.</w:t>
      </w:r>
    </w:p>
    <w:p w14:paraId="13C6ADDF" w14:textId="77777777" w:rsidR="00B777D6" w:rsidRPr="00DC70A2" w:rsidRDefault="00B777D6" w:rsidP="00B777D6">
      <w:pPr>
        <w:rPr>
          <w:rFonts w:asciiTheme="majorHAnsi" w:hAnsiTheme="majorHAnsi" w:cstheme="majorHAnsi"/>
          <w:u w:val="single"/>
        </w:rPr>
      </w:pPr>
      <w:r w:rsidRPr="00DC70A2">
        <w:rPr>
          <w:rStyle w:val="Emphasis"/>
          <w:rFonts w:asciiTheme="majorHAnsi" w:hAnsiTheme="majorHAnsi" w:cstheme="majorHAnsi"/>
          <w:highlight w:val="green"/>
        </w:rPr>
        <w:t>One</w:t>
      </w:r>
      <w:r w:rsidRPr="00DC70A2">
        <w:rPr>
          <w:rFonts w:asciiTheme="majorHAnsi" w:hAnsiTheme="majorHAnsi" w:cstheme="majorHAnsi"/>
          <w:u w:val="single"/>
        </w:rPr>
        <w:t xml:space="preserve"> nuclear </w:t>
      </w:r>
      <w:r w:rsidRPr="00DC70A2">
        <w:rPr>
          <w:rFonts w:asciiTheme="majorHAnsi" w:hAnsiTheme="majorHAnsi" w:cstheme="majorHAnsi"/>
          <w:highlight w:val="green"/>
          <w:u w:val="single"/>
        </w:rPr>
        <w:t>blast</w:t>
      </w:r>
      <w:r w:rsidRPr="00DC70A2">
        <w:rPr>
          <w:rFonts w:asciiTheme="majorHAnsi" w:hAnsiTheme="majorHAnsi" w:cstheme="majorHAnsi"/>
          <w:sz w:val="14"/>
        </w:rPr>
        <w:t xml:space="preserve">, one mistake, one cyber attack </w:t>
      </w:r>
      <w:r w:rsidRPr="00DC70A2">
        <w:rPr>
          <w:rFonts w:asciiTheme="majorHAnsi" w:hAnsiTheme="majorHAnsi" w:cstheme="majorHAnsi"/>
          <w:u w:val="single"/>
        </w:rPr>
        <w:t xml:space="preserve">could </w:t>
      </w:r>
      <w:r w:rsidRPr="00DC70A2">
        <w:rPr>
          <w:rFonts w:asciiTheme="majorHAnsi" w:hAnsiTheme="majorHAnsi" w:cstheme="majorHAnsi"/>
          <w:highlight w:val="green"/>
          <w:u w:val="single"/>
        </w:rPr>
        <w:t>trigger it.</w:t>
      </w:r>
    </w:p>
    <w:p w14:paraId="48090247"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w:t>
      </w:r>
      <w:r w:rsidRPr="00DC70A2">
        <w:rPr>
          <w:rFonts w:asciiTheme="majorHAnsi" w:hAnsiTheme="majorHAnsi" w:cstheme="majorHAnsi"/>
          <w:sz w:val="14"/>
        </w:rPr>
        <w:lastRenderedPageBreak/>
        <w:t>submarines deploy a similar weapon – the Trident II Mk5, 475kT warhead. A deafening, terrifying noise will be created, like an intense thunder that lasts for 10 seconds or longer.</w:t>
      </w:r>
    </w:p>
    <w:p w14:paraId="1CA93576"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After a blinding flash of light bright destroying the retina of anyone looking, and </w:t>
      </w:r>
      <w:r w:rsidRPr="00DC70A2">
        <w:rPr>
          <w:rFonts w:asciiTheme="majorHAnsi" w:hAnsiTheme="majorHAnsi" w:cstheme="majorHAnsi"/>
          <w:u w:val="single"/>
        </w:rPr>
        <w:t xml:space="preserve">a </w:t>
      </w:r>
      <w:r w:rsidRPr="00DC70A2">
        <w:rPr>
          <w:rStyle w:val="Emphasis"/>
          <w:rFonts w:asciiTheme="majorHAnsi" w:hAnsiTheme="majorHAnsi" w:cstheme="majorHAnsi"/>
        </w:rPr>
        <w:t>violent</w:t>
      </w:r>
      <w:r w:rsidRPr="00DC70A2">
        <w:rPr>
          <w:rFonts w:asciiTheme="majorHAnsi" w:hAnsiTheme="majorHAnsi" w:cstheme="majorHAnsi"/>
          <w:u w:val="single"/>
        </w:rPr>
        <w:t xml:space="preserve"> electromagnetic pulse </w:t>
      </w:r>
      <w:r w:rsidRPr="00DC70A2">
        <w:rPr>
          <w:rFonts w:asciiTheme="majorHAnsi" w:hAnsiTheme="majorHAnsi" w:cstheme="majorHAnsi"/>
          <w:highlight w:val="green"/>
          <w:u w:val="single"/>
        </w:rPr>
        <w:t>(</w:t>
      </w:r>
      <w:r w:rsidRPr="00DC70A2">
        <w:rPr>
          <w:rStyle w:val="Emphasis"/>
          <w:rFonts w:asciiTheme="majorHAnsi" w:hAnsiTheme="majorHAnsi" w:cstheme="majorHAnsi"/>
          <w:highlight w:val="green"/>
        </w:rPr>
        <w:t>EMP</w:t>
      </w:r>
      <w:r w:rsidRPr="00DC70A2">
        <w:rPr>
          <w:rFonts w:asciiTheme="majorHAnsi" w:hAnsiTheme="majorHAnsi" w:cstheme="majorHAnsi"/>
          <w:highlight w:val="green"/>
          <w:u w:val="single"/>
        </w:rPr>
        <w:t xml:space="preserve">) </w:t>
      </w:r>
      <w:r w:rsidRPr="00DC70A2">
        <w:rPr>
          <w:rFonts w:asciiTheme="majorHAnsi" w:hAnsiTheme="majorHAnsi" w:cstheme="majorHAnsi"/>
          <w:u w:val="single"/>
        </w:rPr>
        <w:t xml:space="preserve">knocking out </w:t>
      </w:r>
      <w:r w:rsidRPr="00DC70A2">
        <w:rPr>
          <w:rStyle w:val="Emphasis"/>
          <w:rFonts w:asciiTheme="majorHAnsi" w:hAnsiTheme="majorHAnsi" w:cstheme="majorHAnsi"/>
        </w:rPr>
        <w:t>electrical</w:t>
      </w:r>
      <w:r w:rsidRPr="00DC70A2">
        <w:rPr>
          <w:rFonts w:asciiTheme="majorHAnsi" w:hAnsiTheme="majorHAnsi" w:cstheme="majorHAnsi"/>
          <w:u w:val="single"/>
        </w:rPr>
        <w:t xml:space="preserve"> </w:t>
      </w:r>
      <w:r w:rsidRPr="00DC70A2">
        <w:rPr>
          <w:rStyle w:val="Emphasis"/>
          <w:rFonts w:asciiTheme="majorHAnsi" w:hAnsiTheme="majorHAnsi" w:cstheme="majorHAnsi"/>
        </w:rPr>
        <w:t>equipment</w:t>
      </w:r>
      <w:r w:rsidRPr="00DC70A2">
        <w:rPr>
          <w:rFonts w:asciiTheme="majorHAnsi" w:hAnsiTheme="majorHAnsi" w:cstheme="majorHAnsi"/>
          <w:sz w:val="14"/>
        </w:rPr>
        <w:t xml:space="preserve"> several miles away, a bomb of this size quickly </w:t>
      </w:r>
      <w:r w:rsidRPr="00DC70A2">
        <w:rPr>
          <w:rFonts w:asciiTheme="majorHAnsi" w:hAnsiTheme="majorHAnsi" w:cstheme="majorHAnsi"/>
          <w:highlight w:val="green"/>
          <w:u w:val="single"/>
        </w:rPr>
        <w:t>forms a</w:t>
      </w:r>
      <w:r w:rsidRPr="00DC70A2">
        <w:rPr>
          <w:rFonts w:asciiTheme="majorHAnsi" w:hAnsiTheme="majorHAnsi" w:cstheme="majorHAnsi"/>
          <w:u w:val="single"/>
        </w:rPr>
        <w:t xml:space="preserve">n incandescent </w:t>
      </w:r>
      <w:r w:rsidRPr="00DC70A2">
        <w:rPr>
          <w:rStyle w:val="Emphasis"/>
          <w:rFonts w:asciiTheme="majorHAnsi" w:hAnsiTheme="majorHAnsi" w:cstheme="majorHAnsi"/>
          <w:highlight w:val="green"/>
        </w:rPr>
        <w:t>fireball</w:t>
      </w:r>
      <w:r w:rsidRPr="00DC70A2">
        <w:rPr>
          <w:rFonts w:asciiTheme="majorHAnsi" w:hAnsiTheme="majorHAnsi" w:cstheme="majorHAnsi"/>
          <w:u w:val="single"/>
        </w:rPr>
        <w:t xml:space="preserve"> 850 metres across.</w:t>
      </w:r>
    </w:p>
    <w:p w14:paraId="2274B747"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centres completely, melting glass and steel and forms an intensely radioactive 60m deep crater zone of molten earth and debris. A devastating supersonic blast wave flattens everything within a radius of two to three km, the entire Manchester centre, an area larger than the City of London, with lighter damage out to eight km. Most people in these areas would be killed or very seriously injured.</w:t>
      </w:r>
    </w:p>
    <w:p w14:paraId="72A7D63D"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u w:val="single"/>
        </w:rPr>
        <w:t xml:space="preserve">The </w:t>
      </w:r>
      <w:r w:rsidRPr="00DC70A2">
        <w:rPr>
          <w:rStyle w:val="Emphasis"/>
          <w:rFonts w:asciiTheme="majorHAnsi" w:hAnsiTheme="majorHAnsi" w:cstheme="majorHAnsi"/>
        </w:rPr>
        <w:t>fireball</w:t>
      </w:r>
      <w:r w:rsidRPr="00DC70A2">
        <w:rPr>
          <w:rFonts w:asciiTheme="majorHAnsi" w:hAnsiTheme="majorHAnsi" w:cstheme="majorHAnsi"/>
          <w:u w:val="single"/>
        </w:rPr>
        <w:t xml:space="preserve"> </w:t>
      </w:r>
      <w:r w:rsidRPr="00DC70A2">
        <w:rPr>
          <w:rStyle w:val="Emphasis"/>
          <w:rFonts w:asciiTheme="majorHAnsi" w:hAnsiTheme="majorHAnsi" w:cstheme="majorHAnsi"/>
        </w:rPr>
        <w:t>quickly</w:t>
      </w:r>
      <w:r w:rsidRPr="00DC70A2">
        <w:rPr>
          <w:rFonts w:asciiTheme="majorHAnsi" w:hAnsiTheme="majorHAnsi" w:cstheme="majorHAnsi"/>
          <w:u w:val="single"/>
        </w:rPr>
        <w:t xml:space="preserve"> </w:t>
      </w:r>
      <w:r w:rsidRPr="00DC70A2">
        <w:rPr>
          <w:rStyle w:val="Emphasis"/>
          <w:rFonts w:asciiTheme="majorHAnsi" w:hAnsiTheme="majorHAnsi" w:cstheme="majorHAnsi"/>
        </w:rPr>
        <w:t>rises</w:t>
      </w:r>
      <w:r w:rsidRPr="00DC70A2">
        <w:rPr>
          <w:rFonts w:asciiTheme="majorHAnsi" w:hAnsiTheme="majorHAnsi" w:cstheme="majorHAnsi"/>
          <w:u w:val="single"/>
        </w:rPr>
        <w:t xml:space="preserve"> forming an enormous characteristic mushroom shaped cloud </w:t>
      </w:r>
      <w:r w:rsidRPr="00DC70A2">
        <w:rPr>
          <w:rStyle w:val="Emphasis"/>
          <w:rFonts w:asciiTheme="majorHAnsi" w:hAnsiTheme="majorHAnsi" w:cstheme="majorHAnsi"/>
          <w:highlight w:val="green"/>
        </w:rPr>
        <w:t>raining</w:t>
      </w:r>
      <w:r w:rsidRPr="00DC70A2">
        <w:rPr>
          <w:rFonts w:asciiTheme="majorHAnsi" w:hAnsiTheme="majorHAnsi" w:cstheme="majorHAnsi"/>
          <w:u w:val="single"/>
        </w:rPr>
        <w:t xml:space="preserve"> highly radioactive particles (</w:t>
      </w:r>
      <w:r w:rsidRPr="00DC70A2">
        <w:rPr>
          <w:rStyle w:val="Emphasis"/>
          <w:rFonts w:asciiTheme="majorHAnsi" w:hAnsiTheme="majorHAnsi" w:cstheme="majorHAnsi"/>
          <w:highlight w:val="green"/>
        </w:rPr>
        <w:t>fallout</w:t>
      </w:r>
      <w:r w:rsidRPr="00DC70A2">
        <w:rPr>
          <w:rFonts w:asciiTheme="majorHAnsi" w:hAnsiTheme="majorHAnsi" w:cstheme="majorHAnsi"/>
          <w:u w:val="single"/>
        </w:rPr>
        <w:t>).</w:t>
      </w:r>
      <w:r w:rsidRPr="00DC70A2">
        <w:rPr>
          <w:rFonts w:asciiTheme="majorHAnsi" w:hAnsiTheme="majorHAnsi" w:cstheme="majorHAnsi"/>
          <w:sz w:val="14"/>
        </w:rPr>
        <w:t xml:space="preserve"> It rises to 60,000 ft (18,000m) – twice the altitude of Everest – and is 15 miles, 24km across.</w:t>
      </w:r>
    </w:p>
    <w:p w14:paraId="2BD2CBE3"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u w:val="single"/>
        </w:rPr>
        <w:t xml:space="preserve">This is </w:t>
      </w:r>
      <w:r w:rsidRPr="00DC70A2">
        <w:rPr>
          <w:rStyle w:val="Emphasis"/>
          <w:rFonts w:asciiTheme="majorHAnsi" w:hAnsiTheme="majorHAnsi" w:cstheme="majorHAnsi"/>
        </w:rPr>
        <w:t>one</w:t>
      </w:r>
      <w:r w:rsidRPr="00DC70A2">
        <w:rPr>
          <w:rFonts w:asciiTheme="majorHAnsi" w:hAnsiTheme="majorHAnsi" w:cstheme="majorHAnsi"/>
          <w:u w:val="single"/>
        </w:rPr>
        <w:t xml:space="preserve"> warhead</w:t>
      </w:r>
      <w:r w:rsidRPr="00DC70A2">
        <w:rPr>
          <w:rFonts w:asciiTheme="majorHAnsi" w:hAnsiTheme="majorHAnsi" w:cstheme="majorHAnsi"/>
          <w:sz w:val="14"/>
        </w:rPr>
        <w:t xml:space="preserve">. There are 10 such warheads on each of Russia’s 46 missiles (460 in total) and 48 on each of eight US Trident submarines (384 in total). </w:t>
      </w:r>
      <w:proofErr w:type="gramStart"/>
      <w:r w:rsidRPr="00DC70A2">
        <w:rPr>
          <w:rFonts w:asciiTheme="majorHAnsi" w:hAnsiTheme="majorHAnsi" w:cstheme="majorHAnsi"/>
          <w:sz w:val="14"/>
        </w:rPr>
        <w:t>In reality, in</w:t>
      </w:r>
      <w:proofErr w:type="gramEnd"/>
      <w:r w:rsidRPr="00DC70A2">
        <w:rPr>
          <w:rFonts w:asciiTheme="majorHAnsi" w:hAnsiTheme="majorHAnsi" w:cstheme="majorHAnsi"/>
          <w:sz w:val="14"/>
        </w:rPr>
        <w:t xml:space="preserve"> a nuclear conflict all of these warheads and a further 956 ready-to-fire are likely to be launched.</w:t>
      </w:r>
    </w:p>
    <w:p w14:paraId="50E48254"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 xml:space="preserve">Whilst this scale of destruction is horrific and </w:t>
      </w:r>
      <w:r w:rsidRPr="00DC70A2">
        <w:rPr>
          <w:rStyle w:val="Emphasis"/>
          <w:rFonts w:asciiTheme="majorHAnsi" w:hAnsiTheme="majorHAnsi" w:cstheme="majorHAnsi"/>
        </w:rPr>
        <w:t>hundreds</w:t>
      </w:r>
      <w:r w:rsidRPr="00DC70A2">
        <w:rPr>
          <w:rFonts w:asciiTheme="majorHAnsi" w:hAnsiTheme="majorHAnsi" w:cstheme="majorHAnsi"/>
          <w:u w:val="single"/>
        </w:rPr>
        <w:t xml:space="preserve"> of </w:t>
      </w:r>
      <w:r w:rsidRPr="00DC70A2">
        <w:rPr>
          <w:rFonts w:asciiTheme="majorHAnsi" w:hAnsiTheme="majorHAnsi" w:cstheme="majorHAnsi"/>
          <w:highlight w:val="green"/>
          <w:u w:val="single"/>
        </w:rPr>
        <w:t>millions</w:t>
      </w:r>
      <w:r w:rsidRPr="00DC70A2">
        <w:rPr>
          <w:rFonts w:asciiTheme="majorHAnsi" w:hAnsiTheme="majorHAnsi" w:cstheme="majorHAnsi"/>
          <w:u w:val="single"/>
        </w:rPr>
        <w:t xml:space="preserve"> of people would be </w:t>
      </w:r>
      <w:r w:rsidRPr="00DC70A2">
        <w:rPr>
          <w:rFonts w:asciiTheme="majorHAnsi" w:hAnsiTheme="majorHAnsi" w:cstheme="majorHAnsi"/>
          <w:highlight w:val="green"/>
          <w:u w:val="single"/>
        </w:rPr>
        <w:t xml:space="preserve">killed in a </w:t>
      </w:r>
      <w:r w:rsidRPr="00DC70A2">
        <w:rPr>
          <w:rStyle w:val="Emphasis"/>
          <w:rFonts w:asciiTheme="majorHAnsi" w:hAnsiTheme="majorHAnsi" w:cstheme="majorHAnsi"/>
          <w:highlight w:val="green"/>
        </w:rPr>
        <w:t>few hours</w:t>
      </w:r>
      <w:r w:rsidRPr="00DC70A2">
        <w:rPr>
          <w:rFonts w:asciiTheme="majorHAnsi" w:hAnsiTheme="majorHAnsi" w:cstheme="majorHAnsi"/>
          <w:u w:val="single"/>
        </w:rPr>
        <w:t xml:space="preserve"> from a combination of </w:t>
      </w:r>
      <w:r w:rsidRPr="00DC70A2">
        <w:rPr>
          <w:rStyle w:val="Emphasis"/>
          <w:rFonts w:asciiTheme="majorHAnsi" w:hAnsiTheme="majorHAnsi" w:cstheme="majorHAnsi"/>
          <w:highlight w:val="green"/>
        </w:rPr>
        <w:t>blast</w:t>
      </w:r>
      <w:r w:rsidRPr="00DC70A2">
        <w:rPr>
          <w:rFonts w:asciiTheme="majorHAnsi" w:hAnsiTheme="majorHAnsi" w:cstheme="majorHAnsi"/>
          <w:highlight w:val="green"/>
          <w:u w:val="single"/>
        </w:rPr>
        <w:t xml:space="preserve">, </w:t>
      </w:r>
      <w:r w:rsidRPr="00DC70A2">
        <w:rPr>
          <w:rStyle w:val="Emphasis"/>
          <w:rFonts w:asciiTheme="majorHAnsi" w:hAnsiTheme="majorHAnsi" w:cstheme="majorHAnsi"/>
          <w:highlight w:val="green"/>
        </w:rPr>
        <w:t>radiation</w:t>
      </w:r>
      <w:r w:rsidRPr="00DC70A2">
        <w:rPr>
          <w:rFonts w:asciiTheme="majorHAnsi" w:hAnsiTheme="majorHAnsi" w:cstheme="majorHAnsi"/>
          <w:highlight w:val="green"/>
          <w:u w:val="single"/>
        </w:rPr>
        <w:t xml:space="preserve"> and</w:t>
      </w:r>
      <w:r w:rsidRPr="00DC70A2">
        <w:rPr>
          <w:rFonts w:asciiTheme="majorHAnsi" w:hAnsiTheme="majorHAnsi" w:cstheme="majorHAnsi"/>
          <w:u w:val="single"/>
        </w:rPr>
        <w:t xml:space="preserve"> </w:t>
      </w:r>
      <w:r w:rsidRPr="00DC70A2">
        <w:rPr>
          <w:rStyle w:val="Emphasis"/>
          <w:rFonts w:asciiTheme="majorHAnsi" w:hAnsiTheme="majorHAnsi" w:cstheme="majorHAnsi"/>
        </w:rPr>
        <w:t>huge</w:t>
      </w:r>
      <w:r w:rsidRPr="00DC70A2">
        <w:rPr>
          <w:rFonts w:asciiTheme="majorHAnsi" w:hAnsiTheme="majorHAnsi" w:cstheme="majorHAnsi"/>
          <w:u w:val="single"/>
        </w:rPr>
        <w:t xml:space="preserve"> </w:t>
      </w:r>
      <w:r w:rsidRPr="00DC70A2">
        <w:rPr>
          <w:rStyle w:val="Emphasis"/>
          <w:rFonts w:asciiTheme="majorHAnsi" w:hAnsiTheme="majorHAnsi" w:cstheme="majorHAnsi"/>
        </w:rPr>
        <w:t>fires</w:t>
      </w:r>
      <w:r w:rsidRPr="00DC70A2">
        <w:rPr>
          <w:rFonts w:asciiTheme="majorHAnsi" w:hAnsiTheme="majorHAnsi" w:cstheme="majorHAnsi"/>
          <w:u w:val="single"/>
        </w:rPr>
        <w:t xml:space="preserve">, there are also </w:t>
      </w:r>
      <w:r w:rsidRPr="00DC70A2">
        <w:rPr>
          <w:rStyle w:val="Emphasis"/>
          <w:rFonts w:asciiTheme="majorHAnsi" w:hAnsiTheme="majorHAnsi" w:cstheme="majorHAnsi"/>
        </w:rPr>
        <w:t>terrible</w:t>
      </w:r>
      <w:r w:rsidRPr="00DC70A2">
        <w:rPr>
          <w:rFonts w:asciiTheme="majorHAnsi" w:hAnsiTheme="majorHAnsi" w:cstheme="majorHAnsi"/>
          <w:u w:val="single"/>
        </w:rPr>
        <w:t xml:space="preserve"> longer-term effects</w:t>
      </w:r>
      <w:r w:rsidRPr="00DC70A2">
        <w:rPr>
          <w:rFonts w:asciiTheme="majorHAnsi" w:hAnsiTheme="majorHAnsi" w:cstheme="majorHAnsi"/>
          <w:sz w:val="14"/>
        </w:rPr>
        <w:t>.</w:t>
      </w:r>
    </w:p>
    <w:p w14:paraId="6968B990"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Scientists predict that </w:t>
      </w:r>
      <w:r w:rsidRPr="00DC70A2">
        <w:rPr>
          <w:rFonts w:asciiTheme="majorHAnsi" w:hAnsiTheme="majorHAnsi" w:cstheme="majorHAnsi"/>
          <w:u w:val="single"/>
        </w:rPr>
        <w:t xml:space="preserve">huge city-wide </w:t>
      </w:r>
      <w:r w:rsidRPr="00DC70A2">
        <w:rPr>
          <w:rStyle w:val="Emphasis"/>
          <w:rFonts w:asciiTheme="majorHAnsi" w:hAnsiTheme="majorHAnsi" w:cstheme="majorHAnsi"/>
          <w:highlight w:val="green"/>
        </w:rPr>
        <w:t>firestorms</w:t>
      </w:r>
      <w:r w:rsidRPr="00DC70A2">
        <w:rPr>
          <w:rFonts w:asciiTheme="majorHAnsi" w:hAnsiTheme="majorHAnsi" w:cstheme="majorHAnsi"/>
          <w:u w:val="single"/>
        </w:rPr>
        <w:t xml:space="preserve"> combined </w:t>
      </w:r>
      <w:r w:rsidRPr="00DC70A2">
        <w:rPr>
          <w:rFonts w:asciiTheme="majorHAnsi" w:hAnsiTheme="majorHAnsi" w:cstheme="majorHAnsi"/>
          <w:highlight w:val="green"/>
          <w:u w:val="single"/>
        </w:rPr>
        <w:t>with</w:t>
      </w:r>
      <w:r w:rsidRPr="00DC70A2">
        <w:rPr>
          <w:rFonts w:asciiTheme="majorHAnsi" w:hAnsiTheme="majorHAnsi" w:cstheme="majorHAnsi"/>
          <w:u w:val="single"/>
        </w:rPr>
        <w:t xml:space="preserve"> very the </w:t>
      </w:r>
      <w:r w:rsidRPr="00DC70A2">
        <w:rPr>
          <w:rStyle w:val="Emphasis"/>
          <w:rFonts w:asciiTheme="majorHAnsi" w:hAnsiTheme="majorHAnsi" w:cstheme="majorHAnsi"/>
        </w:rPr>
        <w:t xml:space="preserve">high-altitude </w:t>
      </w:r>
      <w:r w:rsidRPr="00DC70A2">
        <w:rPr>
          <w:rStyle w:val="Emphasis"/>
          <w:rFonts w:asciiTheme="majorHAnsi" w:hAnsiTheme="majorHAnsi" w:cstheme="majorHAnsi"/>
          <w:highlight w:val="green"/>
        </w:rPr>
        <w:t>debris clouds</w:t>
      </w:r>
      <w:r w:rsidRPr="00DC70A2">
        <w:rPr>
          <w:rFonts w:asciiTheme="majorHAnsi" w:hAnsiTheme="majorHAnsi" w:cstheme="majorHAnsi"/>
          <w:u w:val="single"/>
        </w:rPr>
        <w:t xml:space="preserve"> would </w:t>
      </w:r>
      <w:r w:rsidRPr="00DC70A2">
        <w:rPr>
          <w:rStyle w:val="Emphasis"/>
          <w:rFonts w:asciiTheme="majorHAnsi" w:hAnsiTheme="majorHAnsi" w:cstheme="majorHAnsi"/>
        </w:rPr>
        <w:t>severely</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reduce sunlight</w:t>
      </w:r>
      <w:r w:rsidRPr="00DC70A2">
        <w:rPr>
          <w:rFonts w:asciiTheme="majorHAnsi" w:hAnsiTheme="majorHAnsi" w:cstheme="majorHAnsi"/>
          <w:u w:val="single"/>
        </w:rPr>
        <w:t xml:space="preserve"> levels </w:t>
      </w:r>
      <w:r w:rsidRPr="00DC70A2">
        <w:rPr>
          <w:rFonts w:asciiTheme="majorHAnsi" w:hAnsiTheme="majorHAnsi" w:cstheme="majorHAnsi"/>
          <w:highlight w:val="green"/>
          <w:u w:val="single"/>
        </w:rPr>
        <w:t xml:space="preserve">and </w:t>
      </w:r>
      <w:r w:rsidRPr="00DC70A2">
        <w:rPr>
          <w:rStyle w:val="Emphasis"/>
          <w:rFonts w:asciiTheme="majorHAnsi" w:hAnsiTheme="majorHAnsi" w:cstheme="majorHAnsi"/>
          <w:highlight w:val="green"/>
        </w:rPr>
        <w:t>disrupt</w:t>
      </w:r>
      <w:r w:rsidRPr="00DC70A2">
        <w:rPr>
          <w:rFonts w:asciiTheme="majorHAnsi" w:hAnsiTheme="majorHAnsi" w:cstheme="majorHAnsi"/>
          <w:highlight w:val="green"/>
          <w:u w:val="single"/>
        </w:rPr>
        <w:t xml:space="preserve"> </w:t>
      </w:r>
      <w:r w:rsidRPr="00DC70A2">
        <w:rPr>
          <w:rFonts w:asciiTheme="majorHAnsi" w:hAnsiTheme="majorHAnsi" w:cstheme="majorHAnsi"/>
          <w:u w:val="single"/>
        </w:rPr>
        <w:t xml:space="preserve">the world’s </w:t>
      </w:r>
      <w:r w:rsidRPr="00DC70A2">
        <w:rPr>
          <w:rFonts w:asciiTheme="majorHAnsi" w:hAnsiTheme="majorHAnsi" w:cstheme="majorHAnsi"/>
          <w:highlight w:val="green"/>
          <w:u w:val="single"/>
        </w:rPr>
        <w:t>climate</w:t>
      </w:r>
      <w:r w:rsidRPr="00DC70A2">
        <w:rPr>
          <w:rFonts w:asciiTheme="majorHAnsi" w:hAnsiTheme="majorHAnsi" w:cstheme="majorHAnsi"/>
          <w:u w:val="single"/>
        </w:rPr>
        <w:t xml:space="preserve"> for a </w:t>
      </w:r>
      <w:r w:rsidRPr="00DC70A2">
        <w:rPr>
          <w:rStyle w:val="Emphasis"/>
          <w:rFonts w:asciiTheme="majorHAnsi" w:hAnsiTheme="majorHAnsi" w:cstheme="majorHAnsi"/>
        </w:rPr>
        <w:t>decade</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 xml:space="preserve">causing </w:t>
      </w:r>
      <w:r w:rsidRPr="00DC70A2">
        <w:rPr>
          <w:rStyle w:val="Emphasis"/>
          <w:rFonts w:asciiTheme="majorHAnsi" w:hAnsiTheme="majorHAnsi" w:cstheme="majorHAnsi"/>
          <w:highlight w:val="green"/>
        </w:rPr>
        <w:t>drought</w:t>
      </w:r>
      <w:r w:rsidRPr="00DC70A2">
        <w:rPr>
          <w:rFonts w:asciiTheme="majorHAnsi" w:hAnsiTheme="majorHAnsi" w:cstheme="majorHAnsi"/>
          <w:sz w:val="14"/>
        </w:rPr>
        <w:t xml:space="preserve">, a </w:t>
      </w:r>
      <w:r w:rsidRPr="00DC70A2">
        <w:rPr>
          <w:rFonts w:asciiTheme="majorHAnsi" w:hAnsiTheme="majorHAnsi" w:cstheme="majorHAnsi"/>
          <w:u w:val="single"/>
        </w:rPr>
        <w:t xml:space="preserve">prolonged </w:t>
      </w:r>
      <w:r w:rsidRPr="00DC70A2">
        <w:rPr>
          <w:rStyle w:val="Emphasis"/>
          <w:rFonts w:asciiTheme="majorHAnsi" w:hAnsiTheme="majorHAnsi" w:cstheme="majorHAnsi"/>
          <w:highlight w:val="green"/>
        </w:rPr>
        <w:t>winter</w:t>
      </w:r>
      <w:r w:rsidRPr="00DC70A2">
        <w:rPr>
          <w:rFonts w:asciiTheme="majorHAnsi" w:hAnsiTheme="majorHAnsi" w:cstheme="majorHAnsi"/>
          <w:u w:val="single"/>
        </w:rPr>
        <w:t xml:space="preserve">, global </w:t>
      </w:r>
      <w:proofErr w:type="gramStart"/>
      <w:r w:rsidRPr="00DC70A2">
        <w:rPr>
          <w:rStyle w:val="Emphasis"/>
          <w:rFonts w:asciiTheme="majorHAnsi" w:hAnsiTheme="majorHAnsi" w:cstheme="majorHAnsi"/>
          <w:highlight w:val="green"/>
        </w:rPr>
        <w:t>famine</w:t>
      </w:r>
      <w:proofErr w:type="gramEnd"/>
      <w:r w:rsidRPr="00DC70A2">
        <w:rPr>
          <w:rFonts w:asciiTheme="majorHAnsi" w:hAnsiTheme="majorHAnsi" w:cstheme="majorHAnsi"/>
          <w:highlight w:val="green"/>
          <w:u w:val="single"/>
        </w:rPr>
        <w:t xml:space="preserve"> and </w:t>
      </w:r>
      <w:r w:rsidRPr="00DC70A2">
        <w:rPr>
          <w:rStyle w:val="Emphasis"/>
          <w:rFonts w:asciiTheme="majorHAnsi" w:hAnsiTheme="majorHAnsi" w:cstheme="majorHAnsi"/>
          <w:highlight w:val="green"/>
        </w:rPr>
        <w:t>catastrophic</w:t>
      </w:r>
      <w:r w:rsidRPr="00DC70A2">
        <w:rPr>
          <w:rFonts w:asciiTheme="majorHAnsi" w:hAnsiTheme="majorHAnsi" w:cstheme="majorHAnsi"/>
          <w:highlight w:val="green"/>
          <w:u w:val="single"/>
        </w:rPr>
        <w:t xml:space="preserve"> impacts</w:t>
      </w:r>
      <w:r w:rsidRPr="00DC70A2">
        <w:rPr>
          <w:rFonts w:asciiTheme="majorHAnsi" w:hAnsiTheme="majorHAnsi" w:cstheme="majorHAnsi"/>
          <w:u w:val="single"/>
        </w:rPr>
        <w:t xml:space="preserve"> for all life on earth and </w:t>
      </w:r>
      <w:r w:rsidRPr="00DC70A2">
        <w:rPr>
          <w:rFonts w:asciiTheme="majorHAnsi" w:hAnsiTheme="majorHAnsi" w:cstheme="majorHAnsi"/>
          <w:highlight w:val="green"/>
          <w:u w:val="single"/>
        </w:rPr>
        <w:t xml:space="preserve">in the </w:t>
      </w:r>
      <w:r w:rsidRPr="00DC70A2">
        <w:rPr>
          <w:rStyle w:val="Emphasis"/>
          <w:rFonts w:asciiTheme="majorHAnsi" w:hAnsiTheme="majorHAnsi" w:cstheme="majorHAnsi"/>
          <w:highlight w:val="green"/>
        </w:rPr>
        <w:t>seas</w:t>
      </w:r>
      <w:r w:rsidRPr="00DC70A2">
        <w:rPr>
          <w:rFonts w:asciiTheme="majorHAnsi" w:hAnsiTheme="majorHAnsi" w:cstheme="majorHAnsi"/>
          <w:highlight w:val="green"/>
          <w:u w:val="single"/>
        </w:rPr>
        <w:t xml:space="preserve"> due to </w:t>
      </w:r>
      <w:r w:rsidRPr="00DC70A2">
        <w:rPr>
          <w:rStyle w:val="Emphasis"/>
          <w:rFonts w:asciiTheme="majorHAnsi" w:hAnsiTheme="majorHAnsi" w:cstheme="majorHAnsi"/>
          <w:highlight w:val="green"/>
        </w:rPr>
        <w:t>intense</w:t>
      </w:r>
      <w:r w:rsidRPr="00DC70A2">
        <w:rPr>
          <w:rFonts w:asciiTheme="majorHAnsi" w:hAnsiTheme="majorHAnsi" w:cstheme="majorHAnsi"/>
          <w:u w:val="single"/>
        </w:rPr>
        <w:t xml:space="preserve"> levels of </w:t>
      </w:r>
      <w:r w:rsidRPr="00DC70A2">
        <w:rPr>
          <w:rFonts w:asciiTheme="majorHAnsi" w:hAnsiTheme="majorHAnsi" w:cstheme="majorHAnsi"/>
          <w:highlight w:val="green"/>
          <w:u w:val="single"/>
        </w:rPr>
        <w:t>UV with</w:t>
      </w:r>
      <w:r w:rsidRPr="00DC70A2">
        <w:rPr>
          <w:rFonts w:asciiTheme="majorHAnsi" w:hAnsiTheme="majorHAnsi" w:cstheme="majorHAnsi"/>
          <w:u w:val="single"/>
        </w:rPr>
        <w:t xml:space="preserve"> the </w:t>
      </w:r>
      <w:r w:rsidRPr="00DC70A2">
        <w:rPr>
          <w:rStyle w:val="Emphasis"/>
          <w:rFonts w:asciiTheme="majorHAnsi" w:hAnsiTheme="majorHAnsi" w:cstheme="majorHAnsi"/>
          <w:highlight w:val="green"/>
        </w:rPr>
        <w:t>destruction</w:t>
      </w:r>
      <w:r w:rsidRPr="00DC70A2">
        <w:rPr>
          <w:rFonts w:asciiTheme="majorHAnsi" w:hAnsiTheme="majorHAnsi" w:cstheme="majorHAnsi"/>
          <w:highlight w:val="green"/>
          <w:u w:val="single"/>
        </w:rPr>
        <w:t xml:space="preserve"> of</w:t>
      </w:r>
      <w:r w:rsidRPr="00DC70A2">
        <w:rPr>
          <w:rFonts w:asciiTheme="majorHAnsi" w:hAnsiTheme="majorHAnsi" w:cstheme="majorHAnsi"/>
          <w:u w:val="single"/>
        </w:rPr>
        <w:t xml:space="preserve"> the </w:t>
      </w:r>
      <w:r w:rsidRPr="00DC70A2">
        <w:rPr>
          <w:rStyle w:val="Emphasis"/>
          <w:rFonts w:asciiTheme="majorHAnsi" w:hAnsiTheme="majorHAnsi" w:cstheme="majorHAnsi"/>
          <w:highlight w:val="green"/>
        </w:rPr>
        <w:t>ozone</w:t>
      </w:r>
      <w:r w:rsidRPr="00DC70A2">
        <w:rPr>
          <w:rFonts w:asciiTheme="majorHAnsi" w:hAnsiTheme="majorHAnsi" w:cstheme="majorHAnsi"/>
          <w:u w:val="single"/>
        </w:rPr>
        <w:t xml:space="preserve"> layer.</w:t>
      </w:r>
    </w:p>
    <w:p w14:paraId="71A3BC79" w14:textId="77777777" w:rsidR="00B777D6" w:rsidRPr="00DC70A2" w:rsidRDefault="00B777D6" w:rsidP="00B777D6">
      <w:pPr>
        <w:rPr>
          <w:rFonts w:asciiTheme="majorHAnsi" w:hAnsiTheme="majorHAnsi" w:cstheme="majorHAnsi"/>
          <w:sz w:val="14"/>
        </w:rPr>
      </w:pPr>
      <w:r w:rsidRPr="00DC70A2">
        <w:rPr>
          <w:rFonts w:asciiTheme="majorHAnsi" w:hAnsiTheme="majorHAnsi" w:cstheme="majorHAnsi"/>
          <w:sz w:val="14"/>
        </w:rPr>
        <w:t>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 especially when nuclear power stations and reprocessing plants are hit.</w:t>
      </w:r>
    </w:p>
    <w:p w14:paraId="31827521"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sz w:val="14"/>
        </w:rPr>
        <w:t xml:space="preserve">Even if your own country is not hit, </w:t>
      </w:r>
      <w:r w:rsidRPr="00DC70A2">
        <w:rPr>
          <w:rStyle w:val="Emphasis"/>
          <w:rFonts w:asciiTheme="majorHAnsi" w:hAnsiTheme="majorHAnsi" w:cstheme="majorHAnsi"/>
          <w:highlight w:val="green"/>
        </w:rPr>
        <w:t>radiation</w:t>
      </w:r>
      <w:r w:rsidRPr="00DC70A2">
        <w:rPr>
          <w:rFonts w:asciiTheme="majorHAnsi" w:hAnsiTheme="majorHAnsi" w:cstheme="majorHAnsi"/>
          <w:highlight w:val="green"/>
          <w:u w:val="single"/>
        </w:rPr>
        <w:t xml:space="preserve"> and</w:t>
      </w:r>
      <w:r w:rsidRPr="00DC70A2">
        <w:rPr>
          <w:rFonts w:asciiTheme="majorHAnsi" w:hAnsiTheme="majorHAnsi" w:cstheme="majorHAnsi"/>
          <w:u w:val="single"/>
        </w:rPr>
        <w:t xml:space="preserve"> climate </w:t>
      </w:r>
      <w:r w:rsidRPr="00DC70A2">
        <w:rPr>
          <w:rStyle w:val="Emphasis"/>
          <w:rFonts w:asciiTheme="majorHAnsi" w:hAnsiTheme="majorHAnsi" w:cstheme="majorHAnsi"/>
          <w:highlight w:val="green"/>
        </w:rPr>
        <w:t>damage</w:t>
      </w:r>
      <w:r w:rsidRPr="00DC70A2">
        <w:rPr>
          <w:rFonts w:asciiTheme="majorHAnsi" w:hAnsiTheme="majorHAnsi" w:cstheme="majorHAnsi"/>
          <w:u w:val="single"/>
        </w:rPr>
        <w:t xml:space="preserve"> will </w:t>
      </w:r>
      <w:r w:rsidRPr="00DC70A2">
        <w:rPr>
          <w:rFonts w:asciiTheme="majorHAnsi" w:hAnsiTheme="majorHAnsi" w:cstheme="majorHAnsi"/>
          <w:highlight w:val="green"/>
          <w:u w:val="single"/>
        </w:rPr>
        <w:t xml:space="preserve">spread </w:t>
      </w:r>
      <w:r w:rsidRPr="00DC70A2">
        <w:rPr>
          <w:rStyle w:val="Emphasis"/>
          <w:rFonts w:asciiTheme="majorHAnsi" w:hAnsiTheme="majorHAnsi" w:cstheme="majorHAnsi"/>
          <w:highlight w:val="green"/>
        </w:rPr>
        <w:t>across</w:t>
      </w:r>
      <w:r w:rsidRPr="00DC70A2">
        <w:rPr>
          <w:rFonts w:asciiTheme="majorHAnsi" w:hAnsiTheme="majorHAnsi" w:cstheme="majorHAnsi"/>
          <w:highlight w:val="green"/>
          <w:u w:val="single"/>
        </w:rPr>
        <w:t xml:space="preserve"> the </w:t>
      </w:r>
      <w:r w:rsidRPr="00DC70A2">
        <w:rPr>
          <w:rStyle w:val="Emphasis"/>
          <w:rFonts w:asciiTheme="majorHAnsi" w:hAnsiTheme="majorHAnsi" w:cstheme="majorHAnsi"/>
          <w:highlight w:val="green"/>
        </w:rPr>
        <w:t>globe</w:t>
      </w:r>
      <w:r w:rsidRPr="00DC70A2">
        <w:rPr>
          <w:rFonts w:asciiTheme="majorHAnsi" w:hAnsiTheme="majorHAnsi" w:cstheme="majorHAnsi"/>
          <w:u w:val="single"/>
        </w:rPr>
        <w:t xml:space="preserve">. </w:t>
      </w:r>
      <w:r w:rsidRPr="00DC70A2">
        <w:rPr>
          <w:rStyle w:val="Emphasis"/>
          <w:rFonts w:asciiTheme="majorHAnsi" w:hAnsiTheme="majorHAnsi" w:cstheme="majorHAnsi"/>
        </w:rPr>
        <w:t xml:space="preserve">No one </w:t>
      </w:r>
      <w:r w:rsidRPr="00DC70A2">
        <w:rPr>
          <w:rFonts w:asciiTheme="majorHAnsi" w:hAnsiTheme="majorHAnsi" w:cstheme="majorHAnsi"/>
          <w:u w:val="single"/>
        </w:rPr>
        <w:t>escapes the consequences.</w:t>
      </w:r>
    </w:p>
    <w:p w14:paraId="74D44089" w14:textId="77777777" w:rsidR="00B777D6" w:rsidRPr="00DC70A2" w:rsidRDefault="00B777D6" w:rsidP="00B777D6">
      <w:pPr>
        <w:rPr>
          <w:rStyle w:val="Emphasis"/>
          <w:rFonts w:asciiTheme="majorHAnsi" w:hAnsiTheme="majorHAnsi" w:cstheme="majorHAnsi"/>
          <w:sz w:val="8"/>
          <w:szCs w:val="8"/>
        </w:rPr>
      </w:pPr>
      <w:r w:rsidRPr="00DC70A2">
        <w:rPr>
          <w:rFonts w:asciiTheme="majorHAnsi" w:hAnsiTheme="majorHAnsi" w:cstheme="majorHAnsi"/>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DC70A2">
        <w:rPr>
          <w:rFonts w:asciiTheme="majorHAnsi" w:hAnsiTheme="majorHAnsi" w:cstheme="majorHAnsi"/>
          <w:sz w:val="8"/>
          <w:szCs w:val="8"/>
        </w:rPr>
        <w:t>retaliation?</w:t>
      </w:r>
      <w:proofErr w:type="gramEnd"/>
      <w:r w:rsidRPr="00DC70A2">
        <w:rPr>
          <w:rFonts w:asciiTheme="majorHAnsi" w:hAnsiTheme="majorHAnsi" w:cstheme="majorHAnsi"/>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DBCC7E6"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u w:val="single"/>
        </w:rPr>
        <w:t>The risk of mistake is very high because</w:t>
      </w:r>
      <w:r w:rsidRPr="00DC70A2">
        <w:rPr>
          <w:rFonts w:asciiTheme="majorHAnsi" w:hAnsiTheme="majorHAnsi" w:cstheme="majorHAnsi"/>
          <w:sz w:val="14"/>
        </w:rPr>
        <w:t xml:space="preserve">, in a hangover from the Cold War, </w:t>
      </w:r>
      <w:r w:rsidRPr="00DC70A2">
        <w:rPr>
          <w:rFonts w:asciiTheme="majorHAnsi" w:hAnsiTheme="majorHAnsi" w:cstheme="majorHAnsi"/>
          <w:u w:val="single"/>
        </w:rPr>
        <w:t xml:space="preserve">the USA and Russia each keep 900 warheads </w:t>
      </w:r>
      <w:r w:rsidRPr="00DC70A2">
        <w:rPr>
          <w:rStyle w:val="Emphasis"/>
          <w:rFonts w:asciiTheme="majorHAnsi" w:hAnsiTheme="majorHAnsi" w:cstheme="majorHAnsi"/>
          <w:highlight w:val="green"/>
        </w:rPr>
        <w:t>ready</w:t>
      </w:r>
      <w:r w:rsidRPr="00DC70A2">
        <w:rPr>
          <w:rFonts w:asciiTheme="majorHAnsi" w:hAnsiTheme="majorHAnsi" w:cstheme="majorHAnsi"/>
          <w:highlight w:val="green"/>
          <w:u w:val="single"/>
        </w:rPr>
        <w:t xml:space="preserve"> to </w:t>
      </w:r>
      <w:r w:rsidRPr="00DC70A2">
        <w:rPr>
          <w:rStyle w:val="Emphasis"/>
          <w:rFonts w:asciiTheme="majorHAnsi" w:hAnsiTheme="majorHAnsi" w:cstheme="majorHAnsi"/>
          <w:highlight w:val="green"/>
        </w:rPr>
        <w:t>fire</w:t>
      </w:r>
      <w:r w:rsidRPr="00DC70A2">
        <w:rPr>
          <w:rFonts w:asciiTheme="majorHAnsi" w:hAnsiTheme="majorHAnsi" w:cstheme="majorHAnsi"/>
          <w:highlight w:val="green"/>
          <w:u w:val="single"/>
        </w:rPr>
        <w:t xml:space="preserve"> in</w:t>
      </w:r>
      <w:r w:rsidRPr="00DC70A2">
        <w:rPr>
          <w:rFonts w:asciiTheme="majorHAnsi" w:hAnsiTheme="majorHAnsi" w:cstheme="majorHAnsi"/>
          <w:u w:val="single"/>
        </w:rPr>
        <w:t xml:space="preserve"> a </w:t>
      </w:r>
      <w:r w:rsidRPr="00DC70A2">
        <w:rPr>
          <w:rStyle w:val="Emphasis"/>
          <w:rFonts w:asciiTheme="majorHAnsi" w:hAnsiTheme="majorHAnsi" w:cstheme="majorHAnsi"/>
        </w:rPr>
        <w:t>few</w:t>
      </w:r>
      <w:r w:rsidRPr="00DC70A2">
        <w:rPr>
          <w:rFonts w:asciiTheme="majorHAnsi" w:hAnsiTheme="majorHAnsi" w:cstheme="majorHAnsi"/>
          <w:u w:val="single"/>
        </w:rPr>
        <w:t xml:space="preserve"> </w:t>
      </w:r>
      <w:r w:rsidRPr="00DC70A2">
        <w:rPr>
          <w:rFonts w:asciiTheme="majorHAnsi" w:hAnsiTheme="majorHAnsi" w:cstheme="majorHAnsi"/>
          <w:highlight w:val="green"/>
          <w:u w:val="single"/>
        </w:rPr>
        <w:t>minutes</w:t>
      </w:r>
      <w:r w:rsidRPr="00DC70A2">
        <w:rPr>
          <w:rFonts w:asciiTheme="majorHAnsi" w:hAnsiTheme="majorHAnsi" w:cstheme="majorHAnsi"/>
          <w:u w:val="single"/>
        </w:rPr>
        <w:t>, in a ‘launch on warning’ status, should a warning of nuclear attack come in.</w:t>
      </w:r>
    </w:p>
    <w:p w14:paraId="1E4D8D69"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u w:val="single"/>
        </w:rPr>
        <w:t xml:space="preserve">These nuclear weapons </w:t>
      </w:r>
      <w:r w:rsidRPr="00DC70A2">
        <w:rPr>
          <w:rStyle w:val="Emphasis"/>
          <w:rFonts w:asciiTheme="majorHAnsi" w:hAnsiTheme="majorHAnsi" w:cstheme="majorHAnsi"/>
        </w:rPr>
        <w:t>form</w:t>
      </w:r>
      <w:r w:rsidRPr="00DC70A2">
        <w:rPr>
          <w:rFonts w:asciiTheme="majorHAnsi" w:hAnsiTheme="majorHAnsi" w:cstheme="majorHAnsi"/>
          <w:u w:val="single"/>
        </w:rPr>
        <w:t xml:space="preserve"> a </w:t>
      </w:r>
      <w:r w:rsidRPr="00DC70A2">
        <w:rPr>
          <w:rStyle w:val="Emphasis"/>
          <w:rFonts w:asciiTheme="majorHAnsi" w:hAnsiTheme="majorHAnsi" w:cstheme="majorHAnsi"/>
        </w:rPr>
        <w:t>dangerous</w:t>
      </w:r>
      <w:r w:rsidRPr="00DC70A2">
        <w:rPr>
          <w:rFonts w:asciiTheme="majorHAnsi" w:hAnsiTheme="majorHAnsi" w:cstheme="majorHAnsi"/>
          <w:u w:val="single"/>
        </w:rPr>
        <w:t xml:space="preserve"> nuclear stand-off – rather like two people </w:t>
      </w:r>
      <w:r w:rsidRPr="00DC70A2">
        <w:rPr>
          <w:rStyle w:val="Emphasis"/>
          <w:rFonts w:asciiTheme="majorHAnsi" w:hAnsiTheme="majorHAnsi" w:cstheme="majorHAnsi"/>
        </w:rPr>
        <w:t>holding</w:t>
      </w:r>
      <w:r w:rsidRPr="00DC70A2">
        <w:rPr>
          <w:rFonts w:asciiTheme="majorHAnsi" w:hAnsiTheme="majorHAnsi" w:cstheme="majorHAnsi"/>
          <w:u w:val="single"/>
        </w:rPr>
        <w:t xml:space="preserve"> </w:t>
      </w:r>
      <w:r w:rsidRPr="00DC70A2">
        <w:rPr>
          <w:rStyle w:val="Emphasis"/>
          <w:rFonts w:asciiTheme="majorHAnsi" w:hAnsiTheme="majorHAnsi" w:cstheme="majorHAnsi"/>
        </w:rPr>
        <w:t>guns</w:t>
      </w:r>
      <w:r w:rsidRPr="00DC70A2">
        <w:rPr>
          <w:rFonts w:asciiTheme="majorHAnsi" w:hAnsiTheme="majorHAnsi" w:cstheme="majorHAnsi"/>
          <w:u w:val="single"/>
        </w:rPr>
        <w:t xml:space="preserve"> to each other’s heads.</w:t>
      </w:r>
    </w:p>
    <w:p w14:paraId="2036BA3B" w14:textId="77777777" w:rsidR="00B777D6" w:rsidRPr="00DC70A2" w:rsidRDefault="00B777D6" w:rsidP="00B777D6">
      <w:pPr>
        <w:rPr>
          <w:rFonts w:asciiTheme="majorHAnsi" w:hAnsiTheme="majorHAnsi" w:cstheme="majorHAnsi"/>
          <w:u w:val="single"/>
        </w:rPr>
      </w:pPr>
      <w:r w:rsidRPr="00DC70A2">
        <w:rPr>
          <w:rFonts w:asciiTheme="majorHAnsi" w:hAnsiTheme="majorHAnsi" w:cstheme="majorHAnsi"/>
          <w:u w:val="single"/>
        </w:rPr>
        <w:t xml:space="preserve">With only a few minutes to evaluate a warning of nuclear attack before warheads would strike, </w:t>
      </w:r>
      <w:r w:rsidRPr="00DC70A2">
        <w:rPr>
          <w:rStyle w:val="Emphasis"/>
          <w:rFonts w:asciiTheme="majorHAnsi" w:hAnsiTheme="majorHAnsi" w:cstheme="majorHAnsi"/>
        </w:rPr>
        <w:t>one mistake can trigger disaster</w:t>
      </w:r>
      <w:r w:rsidRPr="00DC70A2">
        <w:rPr>
          <w:rFonts w:asciiTheme="majorHAnsi" w:hAnsiTheme="majorHAnsi" w:cstheme="majorHAnsi"/>
          <w:u w:val="single"/>
        </w:rPr>
        <w:t>. A similar nuclear stand-off exists between India and Pakistan.</w:t>
      </w:r>
    </w:p>
    <w:p w14:paraId="6E932F0A" w14:textId="77777777" w:rsidR="00B777D6" w:rsidRPr="00DC70A2" w:rsidRDefault="00B777D6" w:rsidP="00B777D6">
      <w:pPr>
        <w:rPr>
          <w:rFonts w:asciiTheme="majorHAnsi" w:hAnsiTheme="majorHAnsi" w:cstheme="majorHAnsi"/>
        </w:rPr>
      </w:pPr>
    </w:p>
    <w:p w14:paraId="1F808906"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lastRenderedPageBreak/>
        <w:t>Evolution proves our theory true</w:t>
      </w:r>
    </w:p>
    <w:p w14:paraId="21155E5C"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b/>
          <w:bCs/>
          <w:u w:val="single"/>
        </w:rPr>
        <w:t>Johnson and Thayer 16</w:t>
      </w:r>
      <w:r w:rsidRPr="00DC70A2">
        <w:rPr>
          <w:rFonts w:asciiTheme="majorHAnsi" w:hAnsiTheme="majorHAnsi" w:cstheme="majorHAnsi"/>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BD1A538" w14:textId="77777777" w:rsidR="00B777D6" w:rsidRPr="00DC70A2" w:rsidRDefault="00B777D6" w:rsidP="00B777D6">
      <w:pPr>
        <w:rPr>
          <w:rFonts w:asciiTheme="majorHAnsi" w:hAnsiTheme="majorHAnsi" w:cstheme="majorHAnsi"/>
          <w:sz w:val="16"/>
        </w:rPr>
      </w:pPr>
      <w:r w:rsidRPr="00DC70A2">
        <w:rPr>
          <w:rFonts w:asciiTheme="majorHAnsi" w:hAnsiTheme="majorHAnsi" w:cstheme="majorHAnsi"/>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DC70A2">
        <w:rPr>
          <w:rFonts w:asciiTheme="majorHAnsi" w:hAnsiTheme="majorHAnsi" w:cstheme="majorHAnsi"/>
          <w:b/>
          <w:highlight w:val="green"/>
          <w:u w:val="single"/>
        </w:rPr>
        <w:t xml:space="preserve">anarchy has been a </w:t>
      </w:r>
      <w:r w:rsidRPr="00DC70A2">
        <w:rPr>
          <w:rFonts w:asciiTheme="majorHAnsi" w:hAnsiTheme="majorHAnsi" w:cstheme="majorHAnsi"/>
          <w:b/>
          <w:iCs/>
          <w:highlight w:val="green"/>
          <w:u w:val="single"/>
          <w:bdr w:val="single" w:sz="8" w:space="0" w:color="auto"/>
        </w:rPr>
        <w:t>constant feature of the entire multimillion year history</w:t>
      </w:r>
      <w:r w:rsidRPr="00DC70A2">
        <w:rPr>
          <w:rFonts w:asciiTheme="majorHAnsi" w:hAnsiTheme="majorHAnsi" w:cstheme="majorHAnsi"/>
          <w:b/>
          <w:u w:val="single"/>
        </w:rPr>
        <w:t xml:space="preserve"> of the human lineage (and indeed the 3.5 billion–year history of the evolution of all life on Earth before that). It is not just that we lack a global Leviathan today; </w:t>
      </w:r>
      <w:r w:rsidRPr="00DC70A2">
        <w:rPr>
          <w:rFonts w:asciiTheme="majorHAnsi" w:hAnsiTheme="majorHAnsi" w:cstheme="majorHAnsi"/>
          <w:b/>
          <w:iCs/>
          <w:u w:val="single"/>
          <w:bdr w:val="single" w:sz="8" w:space="0" w:color="auto"/>
        </w:rPr>
        <w:t>humans never had such a luxury</w:t>
      </w:r>
      <w:r w:rsidRPr="00DC70A2">
        <w:rPr>
          <w:rFonts w:asciiTheme="majorHAnsi" w:hAnsiTheme="majorHAnsi" w:cstheme="majorHAnsi"/>
          <w:b/>
          <w:u w:val="single"/>
        </w:rPr>
        <w:t xml:space="preserve">. The fact that human </w:t>
      </w:r>
      <w:r w:rsidRPr="00DC70A2">
        <w:rPr>
          <w:rFonts w:asciiTheme="majorHAnsi" w:hAnsiTheme="majorHAnsi" w:cstheme="majorHAnsi"/>
          <w:b/>
          <w:highlight w:val="green"/>
          <w:u w:val="single"/>
        </w:rPr>
        <w:t xml:space="preserve">evolution occurred </w:t>
      </w:r>
      <w:r w:rsidRPr="00DC70A2">
        <w:rPr>
          <w:rFonts w:asciiTheme="majorHAnsi" w:hAnsiTheme="majorHAnsi" w:cstheme="majorHAnsi"/>
          <w:b/>
          <w:iCs/>
          <w:highlight w:val="green"/>
          <w:u w:val="single"/>
          <w:bdr w:val="single" w:sz="8" w:space="0" w:color="auto"/>
        </w:rPr>
        <w:t>under conditions of anarchy</w:t>
      </w:r>
      <w:r w:rsidRPr="00DC70A2">
        <w:rPr>
          <w:rFonts w:asciiTheme="majorHAnsi" w:hAnsiTheme="majorHAnsi" w:cstheme="majorHAnsi"/>
          <w:b/>
          <w:u w:val="single"/>
        </w:rPr>
        <w:t xml:space="preserve">, that </w:t>
      </w:r>
      <w:r w:rsidRPr="00DC70A2">
        <w:rPr>
          <w:rFonts w:asciiTheme="majorHAnsi" w:hAnsiTheme="majorHAnsi" w:cstheme="majorHAnsi"/>
          <w:b/>
          <w:highlight w:val="green"/>
          <w:u w:val="single"/>
        </w:rPr>
        <w:t xml:space="preserve">we evolved as hunter-gatherers </w:t>
      </w:r>
      <w:r w:rsidRPr="00DC70A2">
        <w:rPr>
          <w:rFonts w:asciiTheme="majorHAnsi" w:hAnsiTheme="majorHAnsi" w:cstheme="majorHAnsi"/>
          <w:b/>
          <w:u w:val="single"/>
        </w:rPr>
        <w:t xml:space="preserve">in an ecological setting of predation, </w:t>
      </w:r>
      <w:r w:rsidRPr="00DC70A2">
        <w:rPr>
          <w:rFonts w:asciiTheme="majorHAnsi" w:hAnsiTheme="majorHAnsi" w:cstheme="majorHAnsi"/>
          <w:b/>
          <w:highlight w:val="green"/>
          <w:u w:val="single"/>
        </w:rPr>
        <w:t>resource competition, and intergroup conflict</w:t>
      </w:r>
      <w:r w:rsidRPr="00DC70A2">
        <w:rPr>
          <w:rFonts w:asciiTheme="majorHAnsi" w:hAnsiTheme="majorHAnsi" w:cstheme="majorHAnsi"/>
          <w:b/>
          <w:u w:val="single"/>
        </w:rPr>
        <w:t xml:space="preserve">, and </w:t>
      </w:r>
      <w:proofErr w:type="gramStart"/>
      <w:r w:rsidRPr="00DC70A2">
        <w:rPr>
          <w:rFonts w:asciiTheme="majorHAnsi" w:hAnsiTheme="majorHAnsi" w:cstheme="majorHAnsi"/>
          <w:b/>
          <w:u w:val="single"/>
        </w:rPr>
        <w:t xml:space="preserve">that </w:t>
      </w:r>
      <w:r w:rsidRPr="00DC70A2">
        <w:rPr>
          <w:rFonts w:asciiTheme="majorHAnsi" w:hAnsiTheme="majorHAnsi" w:cstheme="majorHAnsi"/>
          <w:b/>
          <w:highlight w:val="green"/>
          <w:u w:val="single"/>
        </w:rPr>
        <w:t>humans</w:t>
      </w:r>
      <w:proofErr w:type="gramEnd"/>
      <w:r w:rsidRPr="00DC70A2">
        <w:rPr>
          <w:rFonts w:asciiTheme="majorHAnsi" w:hAnsiTheme="majorHAnsi" w:cstheme="majorHAnsi"/>
          <w:b/>
          <w:highlight w:val="green"/>
          <w:u w:val="single"/>
        </w:rPr>
        <w:t xml:space="preserve"> have been </w:t>
      </w:r>
      <w:r w:rsidRPr="00DC70A2">
        <w:rPr>
          <w:rFonts w:asciiTheme="majorHAnsi" w:hAnsiTheme="majorHAnsi" w:cstheme="majorHAnsi"/>
          <w:b/>
          <w:iCs/>
          <w:highlight w:val="green"/>
          <w:u w:val="single"/>
          <w:bdr w:val="single" w:sz="8" w:space="0" w:color="auto"/>
        </w:rPr>
        <w:t>subject to natural selection</w:t>
      </w:r>
      <w:r w:rsidRPr="00DC70A2">
        <w:rPr>
          <w:rFonts w:asciiTheme="majorHAnsi" w:hAnsiTheme="majorHAnsi" w:cstheme="majorHAnsi"/>
          <w:sz w:val="16"/>
          <w:highlight w:val="green"/>
        </w:rPr>
        <w:t xml:space="preserve"> </w:t>
      </w:r>
      <w:r w:rsidRPr="00DC70A2">
        <w:rPr>
          <w:rFonts w:asciiTheme="majorHAnsi" w:hAnsiTheme="majorHAnsi" w:cstheme="majorHAnsi"/>
          <w:sz w:val="16"/>
        </w:rPr>
        <w:t xml:space="preserve">for millions of years </w:t>
      </w:r>
      <w:r w:rsidRPr="00DC70A2">
        <w:rPr>
          <w:rFonts w:asciiTheme="majorHAnsi" w:hAnsiTheme="majorHAnsi" w:cstheme="majorHAnsi"/>
          <w:b/>
          <w:u w:val="single"/>
        </w:rPr>
        <w:t xml:space="preserve">has profound consequences for </w:t>
      </w:r>
      <w:r w:rsidRPr="00DC70A2">
        <w:rPr>
          <w:rFonts w:asciiTheme="majorHAnsi" w:hAnsiTheme="majorHAnsi" w:cstheme="majorHAnsi"/>
          <w:b/>
          <w:iCs/>
          <w:u w:val="single"/>
          <w:bdr w:val="single" w:sz="8" w:space="0" w:color="auto"/>
        </w:rPr>
        <w:t>understanding human behavior</w:t>
      </w:r>
      <w:r w:rsidRPr="00DC70A2">
        <w:rPr>
          <w:rFonts w:asciiTheme="majorHAnsi" w:hAnsiTheme="majorHAnsi" w:cstheme="majorHAns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DC70A2">
        <w:rPr>
          <w:rFonts w:asciiTheme="majorHAnsi" w:hAnsiTheme="majorHAnsi" w:cstheme="majorHAnsi"/>
          <w:b/>
          <w:u w:val="single"/>
        </w:rPr>
        <w:t xml:space="preserve">This </w:t>
      </w:r>
      <w:r w:rsidRPr="00DC70A2">
        <w:rPr>
          <w:rFonts w:asciiTheme="majorHAnsi" w:hAnsiTheme="majorHAnsi" w:cstheme="majorHAnsi"/>
          <w:b/>
          <w:highlight w:val="green"/>
          <w:u w:val="single"/>
        </w:rPr>
        <w:t xml:space="preserve">legacy heavily influences </w:t>
      </w:r>
      <w:r w:rsidRPr="00DC70A2">
        <w:rPr>
          <w:rFonts w:asciiTheme="majorHAnsi" w:hAnsiTheme="majorHAnsi" w:cstheme="majorHAnsi"/>
          <w:b/>
          <w:u w:val="single"/>
        </w:rPr>
        <w:t xml:space="preserve">our </w:t>
      </w:r>
      <w:r w:rsidRPr="00DC70A2">
        <w:rPr>
          <w:rFonts w:asciiTheme="majorHAnsi" w:hAnsiTheme="majorHAnsi" w:cstheme="majorHAnsi"/>
          <w:b/>
          <w:highlight w:val="green"/>
          <w:u w:val="single"/>
        </w:rPr>
        <w:t xml:space="preserve">decision-making </w:t>
      </w:r>
      <w:r w:rsidRPr="00DC70A2">
        <w:rPr>
          <w:rFonts w:asciiTheme="majorHAnsi" w:hAnsiTheme="majorHAnsi" w:cstheme="majorHAnsi"/>
          <w:b/>
          <w:u w:val="single"/>
        </w:rPr>
        <w:t xml:space="preserve">and behavior </w:t>
      </w:r>
      <w:r w:rsidRPr="00DC70A2">
        <w:rPr>
          <w:rFonts w:asciiTheme="majorHAnsi" w:hAnsiTheme="majorHAnsi" w:cstheme="majorHAnsi"/>
          <w:b/>
          <w:highlight w:val="green"/>
          <w:u w:val="single"/>
        </w:rPr>
        <w:t>today</w:t>
      </w:r>
      <w:r w:rsidRPr="00DC70A2">
        <w:rPr>
          <w:rFonts w:asciiTheme="majorHAnsi" w:hAnsiTheme="majorHAnsi" w:cstheme="majorHAnsi"/>
          <w:b/>
          <w:u w:val="single"/>
        </w:rPr>
        <w:t>, even—</w:t>
      </w:r>
      <w:r w:rsidRPr="00DC70A2">
        <w:rPr>
          <w:rFonts w:asciiTheme="majorHAnsi" w:hAnsiTheme="majorHAnsi" w:cstheme="majorHAnsi"/>
          <w:b/>
          <w:iCs/>
          <w:u w:val="single"/>
          <w:bdr w:val="single" w:sz="8" w:space="0" w:color="auto"/>
        </w:rPr>
        <w:t xml:space="preserve">perhaps </w:t>
      </w:r>
      <w:r w:rsidRPr="00DC70A2">
        <w:rPr>
          <w:rFonts w:asciiTheme="majorHAnsi" w:hAnsiTheme="majorHAnsi" w:cstheme="majorHAnsi"/>
          <w:b/>
          <w:iCs/>
          <w:highlight w:val="green"/>
          <w:u w:val="single"/>
          <w:bdr w:val="single" w:sz="8" w:space="0" w:color="auto"/>
        </w:rPr>
        <w:t>especially</w:t>
      </w:r>
      <w:r w:rsidRPr="00DC70A2">
        <w:rPr>
          <w:rFonts w:asciiTheme="majorHAnsi" w:hAnsiTheme="majorHAnsi" w:cstheme="majorHAnsi"/>
          <w:b/>
          <w:u w:val="single"/>
        </w:rPr>
        <w:t>—</w:t>
      </w:r>
      <w:r w:rsidRPr="00DC70A2">
        <w:rPr>
          <w:rFonts w:asciiTheme="majorHAnsi" w:hAnsiTheme="majorHAnsi" w:cstheme="majorHAnsi"/>
          <w:b/>
          <w:highlight w:val="green"/>
          <w:u w:val="single"/>
        </w:rPr>
        <w:t xml:space="preserve">in </w:t>
      </w:r>
      <w:r w:rsidRPr="00DC70A2">
        <w:rPr>
          <w:rFonts w:asciiTheme="majorHAnsi" w:hAnsiTheme="majorHAnsi" w:cstheme="majorHAnsi"/>
          <w:b/>
          <w:u w:val="single"/>
        </w:rPr>
        <w:t xml:space="preserve">the </w:t>
      </w:r>
      <w:r w:rsidRPr="00DC70A2">
        <w:rPr>
          <w:rFonts w:asciiTheme="majorHAnsi" w:hAnsiTheme="majorHAnsi" w:cstheme="majorHAnsi"/>
          <w:b/>
          <w:iCs/>
          <w:highlight w:val="green"/>
          <w:u w:val="single"/>
          <w:bdr w:val="single" w:sz="8" w:space="0" w:color="auto"/>
        </w:rPr>
        <w:t xml:space="preserve">anarchy of </w:t>
      </w:r>
      <w:r w:rsidRPr="00DC70A2">
        <w:rPr>
          <w:rFonts w:asciiTheme="majorHAnsi" w:hAnsiTheme="majorHAnsi" w:cstheme="majorHAnsi"/>
          <w:b/>
          <w:iCs/>
          <w:u w:val="single"/>
          <w:bdr w:val="single" w:sz="8" w:space="0" w:color="auto"/>
        </w:rPr>
        <w:t xml:space="preserve">international </w:t>
      </w:r>
      <w:r w:rsidRPr="00DC70A2">
        <w:rPr>
          <w:rFonts w:asciiTheme="majorHAnsi" w:hAnsiTheme="majorHAnsi" w:cstheme="majorHAnsi"/>
          <w:b/>
          <w:iCs/>
          <w:highlight w:val="green"/>
          <w:u w:val="single"/>
          <w:bdr w:val="single" w:sz="8" w:space="0" w:color="auto"/>
        </w:rPr>
        <w:t>politics</w:t>
      </w:r>
      <w:r w:rsidRPr="00DC70A2">
        <w:rPr>
          <w:rFonts w:asciiTheme="majorHAnsi" w:hAnsiTheme="majorHAnsi" w:cstheme="majorHAnsi"/>
          <w:sz w:val="16"/>
        </w:rPr>
        <w:t xml:space="preserve">. We argue that </w:t>
      </w:r>
      <w:r w:rsidRPr="00DC70A2">
        <w:rPr>
          <w:rFonts w:asciiTheme="majorHAnsi" w:hAnsiTheme="majorHAnsi" w:cstheme="majorHAnsi"/>
          <w:b/>
          <w:highlight w:val="green"/>
          <w:u w:val="single"/>
        </w:rPr>
        <w:t xml:space="preserve">evolution </w:t>
      </w:r>
      <w:r w:rsidRPr="00DC70A2">
        <w:rPr>
          <w:rFonts w:asciiTheme="majorHAnsi" w:hAnsiTheme="majorHAnsi" w:cstheme="majorHAnsi"/>
          <w:b/>
          <w:u w:val="single"/>
        </w:rPr>
        <w:t xml:space="preserve">under conditions of anarchy has </w:t>
      </w:r>
      <w:r w:rsidRPr="00DC70A2">
        <w:rPr>
          <w:rFonts w:asciiTheme="majorHAnsi" w:hAnsiTheme="majorHAnsi" w:cstheme="majorHAnsi"/>
          <w:b/>
          <w:highlight w:val="green"/>
          <w:u w:val="single"/>
        </w:rPr>
        <w:t xml:space="preserve">predisposed human nature toward </w:t>
      </w:r>
      <w:r w:rsidRPr="00DC70A2">
        <w:rPr>
          <w:rFonts w:asciiTheme="majorHAnsi" w:hAnsiTheme="majorHAnsi" w:cstheme="majorHAnsi"/>
          <w:b/>
          <w:u w:val="single"/>
        </w:rPr>
        <w:t xml:space="preserve">the </w:t>
      </w:r>
      <w:r w:rsidRPr="00DC70A2">
        <w:rPr>
          <w:rFonts w:asciiTheme="majorHAnsi" w:hAnsiTheme="majorHAnsi" w:cstheme="majorHAnsi"/>
          <w:b/>
          <w:iCs/>
          <w:u w:val="single"/>
          <w:bdr w:val="single" w:sz="8" w:space="0" w:color="auto"/>
        </w:rPr>
        <w:t xml:space="preserve">behaviors predicted by </w:t>
      </w:r>
      <w:r w:rsidRPr="00DC70A2">
        <w:rPr>
          <w:rFonts w:asciiTheme="majorHAnsi" w:hAnsiTheme="majorHAnsi" w:cstheme="majorHAnsi"/>
          <w:b/>
          <w:iCs/>
          <w:highlight w:val="green"/>
          <w:u w:val="single"/>
          <w:bdr w:val="single" w:sz="8" w:space="0" w:color="auto"/>
        </w:rPr>
        <w:t>offensive realism</w:t>
      </w:r>
      <w:r w:rsidRPr="00DC70A2">
        <w:rPr>
          <w:rFonts w:asciiTheme="majorHAnsi" w:hAnsiTheme="majorHAnsi" w:cstheme="majorHAnsi"/>
          <w:b/>
          <w:u w:val="single"/>
        </w:rPr>
        <w:t xml:space="preserve">: </w:t>
      </w:r>
      <w:r w:rsidRPr="00DC70A2">
        <w:rPr>
          <w:rFonts w:asciiTheme="majorHAnsi" w:hAnsiTheme="majorHAnsi" w:cstheme="majorHAnsi"/>
          <w:b/>
          <w:highlight w:val="green"/>
          <w:u w:val="single"/>
        </w:rPr>
        <w:t>Humans</w:t>
      </w:r>
      <w:r w:rsidRPr="00DC70A2">
        <w:rPr>
          <w:rFonts w:asciiTheme="majorHAnsi" w:hAnsiTheme="majorHAnsi" w:cstheme="majorHAnsi"/>
          <w:sz w:val="16"/>
        </w:rPr>
        <w:t xml:space="preserve">, particularly men, </w:t>
      </w:r>
      <w:r w:rsidRPr="00DC70A2">
        <w:rPr>
          <w:rFonts w:asciiTheme="majorHAnsi" w:hAnsiTheme="majorHAnsi" w:cstheme="majorHAnsi"/>
          <w:b/>
          <w:u w:val="single"/>
        </w:rPr>
        <w:t xml:space="preserve">are strongly self-interested, often fear other groups, and </w:t>
      </w:r>
      <w:r w:rsidRPr="00DC70A2">
        <w:rPr>
          <w:rFonts w:asciiTheme="majorHAnsi" w:hAnsiTheme="majorHAnsi" w:cstheme="majorHAnsi"/>
          <w:b/>
          <w:highlight w:val="green"/>
          <w:u w:val="single"/>
        </w:rPr>
        <w:t xml:space="preserve">seek </w:t>
      </w:r>
      <w:r w:rsidRPr="00DC70A2">
        <w:rPr>
          <w:rFonts w:asciiTheme="majorHAnsi" w:hAnsiTheme="majorHAnsi" w:cstheme="majorHAnsi"/>
          <w:b/>
          <w:u w:val="single"/>
        </w:rPr>
        <w:t xml:space="preserve">more resources, </w:t>
      </w:r>
      <w:r w:rsidRPr="00DC70A2">
        <w:rPr>
          <w:rFonts w:asciiTheme="majorHAnsi" w:hAnsiTheme="majorHAnsi" w:cstheme="majorHAnsi"/>
          <w:b/>
          <w:iCs/>
          <w:highlight w:val="green"/>
          <w:u w:val="single"/>
          <w:bdr w:val="single" w:sz="8" w:space="0" w:color="auto"/>
        </w:rPr>
        <w:t>more power</w:t>
      </w:r>
      <w:r w:rsidRPr="00DC70A2">
        <w:rPr>
          <w:rFonts w:asciiTheme="majorHAnsi" w:hAnsiTheme="majorHAnsi" w:cstheme="majorHAnsi"/>
          <w:b/>
          <w:u w:val="single"/>
        </w:rPr>
        <w:t>, and more influence</w:t>
      </w:r>
      <w:r w:rsidRPr="00DC70A2">
        <w:rPr>
          <w:rFonts w:asciiTheme="majorHAnsi" w:hAnsiTheme="majorHAnsi" w:cstheme="majorHAnsi"/>
          <w:sz w:val="16"/>
        </w:rPr>
        <w:t xml:space="preserve"> (as we explain in full later). </w:t>
      </w:r>
      <w:r w:rsidRPr="00DC70A2">
        <w:rPr>
          <w:rFonts w:asciiTheme="majorHAnsi" w:hAnsiTheme="majorHAnsi" w:cstheme="majorHAnsi"/>
          <w:b/>
          <w:u w:val="single"/>
        </w:rPr>
        <w:t>These strategies</w:t>
      </w:r>
      <w:r w:rsidRPr="00DC70A2">
        <w:rPr>
          <w:rFonts w:asciiTheme="majorHAnsi" w:hAnsiTheme="majorHAnsi" w:cstheme="majorHAnsi"/>
          <w:sz w:val="16"/>
        </w:rPr>
        <w:t xml:space="preserve"> are not unique to humans and, in fact, </w:t>
      </w:r>
      <w:r w:rsidRPr="00DC70A2">
        <w:rPr>
          <w:rFonts w:asciiTheme="majorHAnsi" w:hAnsiTheme="majorHAnsi" w:cstheme="majorHAnsi"/>
          <w:b/>
          <w:u w:val="single"/>
        </w:rPr>
        <w:t>characterize a much broader trend in behavior among mammals as a whole—especially primates</w:t>
      </w:r>
      <w:r w:rsidRPr="00DC70A2">
        <w:rPr>
          <w:rFonts w:asciiTheme="majorHAnsi" w:hAnsiTheme="majorHAnsi" w:cstheme="majorHAnsi"/>
          <w:sz w:val="16"/>
        </w:rPr>
        <w:t xml:space="preserve">—as well as many other major vertebrate groups, including birds, fish, and reptiles. </w:t>
      </w:r>
      <w:r w:rsidRPr="00DC70A2">
        <w:rPr>
          <w:rFonts w:asciiTheme="majorHAnsi" w:hAnsiTheme="majorHAnsi" w:cstheme="majorHAnsi"/>
          <w:b/>
          <w:u w:val="single"/>
        </w:rPr>
        <w:t>This recurrence of behavioral patterns</w:t>
      </w:r>
      <w:r w:rsidRPr="00DC70A2">
        <w:rPr>
          <w:rFonts w:asciiTheme="majorHAnsi" w:hAnsiTheme="majorHAnsi" w:cstheme="majorHAnsi"/>
          <w:sz w:val="16"/>
        </w:rPr>
        <w:t xml:space="preserve"> across different taxonomic groups </w:t>
      </w:r>
      <w:r w:rsidRPr="00DC70A2">
        <w:rPr>
          <w:rFonts w:asciiTheme="majorHAnsi" w:hAnsiTheme="majorHAnsi" w:cstheme="majorHAnsi"/>
          <w:b/>
          <w:u w:val="single"/>
        </w:rPr>
        <w:t xml:space="preserve">suggests that the </w:t>
      </w:r>
      <w:r w:rsidRPr="00DC70A2">
        <w:rPr>
          <w:rFonts w:asciiTheme="majorHAnsi" w:hAnsiTheme="majorHAnsi" w:cstheme="majorHAnsi"/>
          <w:b/>
          <w:highlight w:val="green"/>
          <w:u w:val="single"/>
        </w:rPr>
        <w:t xml:space="preserve">behaviors characterized by offensive realism have </w:t>
      </w:r>
      <w:r w:rsidRPr="00DC70A2">
        <w:rPr>
          <w:rFonts w:asciiTheme="majorHAnsi" w:hAnsiTheme="majorHAnsi" w:cstheme="majorHAnsi"/>
          <w:b/>
          <w:iCs/>
          <w:highlight w:val="green"/>
          <w:u w:val="single"/>
          <w:bdr w:val="single" w:sz="8" w:space="0" w:color="auto"/>
        </w:rPr>
        <w:t>broad and deep evolutionary roots</w:t>
      </w:r>
      <w:r w:rsidRPr="00DC70A2">
        <w:rPr>
          <w:rFonts w:asciiTheme="majorHAnsi" w:hAnsiTheme="majorHAnsi" w:cstheme="majorHAns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DC70A2">
        <w:rPr>
          <w:rFonts w:asciiTheme="majorHAnsi" w:hAnsiTheme="majorHAnsi" w:cstheme="majorHAnsi"/>
          <w:b/>
          <w:u w:val="single"/>
        </w:rPr>
        <w:t>international relations theorists rarely used insights from the life sciences to inform their understanding of human behavior</w:t>
      </w:r>
      <w:r w:rsidRPr="00DC70A2">
        <w:rPr>
          <w:rFonts w:asciiTheme="majorHAnsi" w:hAnsiTheme="majorHAnsi" w:cstheme="majorHAnsi"/>
          <w:sz w:val="16"/>
        </w:rPr>
        <w:t xml:space="preserve">. However, </w:t>
      </w:r>
      <w:r w:rsidRPr="00DC70A2">
        <w:rPr>
          <w:rFonts w:asciiTheme="majorHAnsi" w:hAnsiTheme="majorHAnsi" w:cstheme="majorHAnsi"/>
          <w:b/>
          <w:highlight w:val="green"/>
          <w:u w:val="single"/>
        </w:rPr>
        <w:t xml:space="preserve">rapid advances in the life sciences offer </w:t>
      </w:r>
      <w:r w:rsidRPr="00DC70A2">
        <w:rPr>
          <w:rFonts w:asciiTheme="majorHAnsi" w:hAnsiTheme="majorHAnsi" w:cstheme="majorHAnsi"/>
          <w:b/>
          <w:u w:val="single"/>
        </w:rPr>
        <w:t xml:space="preserve">increasing </w:t>
      </w:r>
      <w:r w:rsidRPr="00DC70A2">
        <w:rPr>
          <w:rFonts w:asciiTheme="majorHAnsi" w:hAnsiTheme="majorHAnsi" w:cstheme="majorHAnsi"/>
          <w:b/>
          <w:iCs/>
          <w:highlight w:val="green"/>
          <w:u w:val="single"/>
          <w:bdr w:val="single" w:sz="8" w:space="0" w:color="auto"/>
        </w:rPr>
        <w:t>theoretical and empirical challenges</w:t>
      </w:r>
      <w:r w:rsidRPr="00DC70A2">
        <w:rPr>
          <w:rFonts w:asciiTheme="majorHAnsi" w:hAnsiTheme="majorHAnsi" w:cstheme="majorHAnsi"/>
          <w:b/>
          <w:highlight w:val="green"/>
          <w:u w:val="single"/>
        </w:rPr>
        <w:t xml:space="preserve"> to scholars in</w:t>
      </w:r>
      <w:r w:rsidRPr="00DC70A2">
        <w:rPr>
          <w:rFonts w:asciiTheme="majorHAnsi" w:hAnsiTheme="majorHAnsi" w:cstheme="majorHAnsi"/>
          <w:sz w:val="16"/>
          <w:highlight w:val="green"/>
        </w:rPr>
        <w:t xml:space="preserve"> </w:t>
      </w:r>
      <w:r w:rsidRPr="00DC70A2">
        <w:rPr>
          <w:rFonts w:asciiTheme="majorHAnsi" w:hAnsiTheme="majorHAnsi" w:cstheme="majorHAnsi"/>
          <w:sz w:val="16"/>
        </w:rPr>
        <w:t xml:space="preserve">the social sciences in general and </w:t>
      </w:r>
      <w:r w:rsidRPr="00DC70A2">
        <w:rPr>
          <w:rFonts w:asciiTheme="majorHAnsi" w:hAnsiTheme="majorHAnsi" w:cstheme="majorHAnsi"/>
          <w:b/>
          <w:highlight w:val="green"/>
          <w:u w:val="single"/>
        </w:rPr>
        <w:t>i</w:t>
      </w:r>
      <w:r w:rsidRPr="00DC70A2">
        <w:rPr>
          <w:rFonts w:asciiTheme="majorHAnsi" w:hAnsiTheme="majorHAnsi" w:cstheme="majorHAnsi"/>
          <w:b/>
          <w:u w:val="single"/>
        </w:rPr>
        <w:t xml:space="preserve">nternational </w:t>
      </w:r>
      <w:proofErr w:type="gramStart"/>
      <w:r w:rsidRPr="00DC70A2">
        <w:rPr>
          <w:rFonts w:asciiTheme="majorHAnsi" w:hAnsiTheme="majorHAnsi" w:cstheme="majorHAnsi"/>
          <w:b/>
          <w:highlight w:val="green"/>
          <w:u w:val="single"/>
        </w:rPr>
        <w:t>r</w:t>
      </w:r>
      <w:r w:rsidRPr="00DC70A2">
        <w:rPr>
          <w:rFonts w:asciiTheme="majorHAnsi" w:hAnsiTheme="majorHAnsi" w:cstheme="majorHAnsi"/>
          <w:b/>
          <w:u w:val="single"/>
        </w:rPr>
        <w:t>elations</w:t>
      </w:r>
      <w:r w:rsidRPr="00DC70A2">
        <w:rPr>
          <w:rFonts w:asciiTheme="majorHAnsi" w:hAnsiTheme="majorHAnsi" w:cstheme="majorHAnsi"/>
          <w:sz w:val="16"/>
        </w:rPr>
        <w:t xml:space="preserve"> in particular, who</w:t>
      </w:r>
      <w:proofErr w:type="gramEnd"/>
      <w:r w:rsidRPr="00DC70A2">
        <w:rPr>
          <w:rFonts w:asciiTheme="majorHAnsi" w:hAnsiTheme="majorHAnsi" w:cstheme="majorHAnsi"/>
          <w:sz w:val="16"/>
        </w:rPr>
        <w:t xml:space="preserve"> are therefore under increasing pressure to address and integrate this knowledge rather than to suppress or ignore it. Whatever one’s personal views on evolution, </w:t>
      </w:r>
      <w:r w:rsidRPr="00DC70A2">
        <w:rPr>
          <w:rFonts w:asciiTheme="majorHAnsi" w:hAnsiTheme="majorHAnsi" w:cstheme="majorHAnsi"/>
          <w:b/>
          <w:u w:val="single"/>
        </w:rPr>
        <w:t>the time has come to explore the implications of evolutionary theory for mainstream theories of international relations</w:t>
      </w:r>
      <w:r w:rsidRPr="00DC70A2">
        <w:rPr>
          <w:rFonts w:asciiTheme="majorHAnsi" w:hAnsiTheme="majorHAnsi" w:cstheme="majorHAnsi"/>
          <w:sz w:val="16"/>
        </w:rPr>
        <w:t xml:space="preserve">. </w:t>
      </w:r>
      <w:r w:rsidRPr="00DC70A2">
        <w:rPr>
          <w:rFonts w:asciiTheme="majorHAnsi" w:hAnsiTheme="majorHAnsi" w:cstheme="majorHAnsi"/>
          <w:b/>
          <w:u w:val="single"/>
        </w:rPr>
        <w:t>The most obvious challenge that evolutionary theory presents to international relations concerns our understanding of human nature</w:t>
      </w:r>
      <w:r w:rsidRPr="00DC70A2">
        <w:rPr>
          <w:rFonts w:asciiTheme="majorHAnsi" w:hAnsiTheme="majorHAnsi" w:cstheme="majorHAnsi"/>
          <w:sz w:val="16"/>
        </w:rPr>
        <w:t xml:space="preserve">. Theories purporting to explain human behavior make explicit or implicit assumptions about preferences and motivations, and mainstream theories in international politics are no exception. Many </w:t>
      </w:r>
      <w:r w:rsidRPr="00DC70A2">
        <w:rPr>
          <w:rFonts w:asciiTheme="majorHAnsi" w:hAnsiTheme="majorHAnsi" w:cstheme="majorHAnsi"/>
          <w:b/>
          <w:highlight w:val="green"/>
          <w:u w:val="single"/>
        </w:rPr>
        <w:t>criticisms of i</w:t>
      </w:r>
      <w:r w:rsidRPr="00DC70A2">
        <w:rPr>
          <w:rFonts w:asciiTheme="majorHAnsi" w:hAnsiTheme="majorHAnsi" w:cstheme="majorHAnsi"/>
          <w:b/>
          <w:u w:val="single"/>
        </w:rPr>
        <w:t xml:space="preserve">nternational </w:t>
      </w:r>
      <w:r w:rsidRPr="00DC70A2">
        <w:rPr>
          <w:rFonts w:asciiTheme="majorHAnsi" w:hAnsiTheme="majorHAnsi" w:cstheme="majorHAnsi"/>
          <w:b/>
          <w:highlight w:val="green"/>
          <w:u w:val="single"/>
        </w:rPr>
        <w:t>r</w:t>
      </w:r>
      <w:r w:rsidRPr="00DC70A2">
        <w:rPr>
          <w:rFonts w:asciiTheme="majorHAnsi" w:hAnsiTheme="majorHAnsi" w:cstheme="majorHAnsi"/>
          <w:b/>
          <w:u w:val="single"/>
        </w:rPr>
        <w:t xml:space="preserve">elations </w:t>
      </w:r>
      <w:r w:rsidRPr="00DC70A2">
        <w:rPr>
          <w:rFonts w:asciiTheme="majorHAnsi" w:hAnsiTheme="majorHAnsi" w:cstheme="majorHAnsi"/>
          <w:b/>
          <w:highlight w:val="green"/>
          <w:u w:val="single"/>
        </w:rPr>
        <w:t xml:space="preserve">theories focus on </w:t>
      </w:r>
      <w:r w:rsidRPr="00DC70A2">
        <w:rPr>
          <w:rFonts w:asciiTheme="majorHAnsi" w:hAnsiTheme="majorHAnsi" w:cstheme="majorHAnsi"/>
          <w:b/>
          <w:u w:val="single"/>
        </w:rPr>
        <w:t xml:space="preserve">these </w:t>
      </w:r>
      <w:r w:rsidRPr="00DC70A2">
        <w:rPr>
          <w:rFonts w:asciiTheme="majorHAnsi" w:hAnsiTheme="majorHAnsi" w:cstheme="majorHAnsi"/>
          <w:b/>
          <w:iCs/>
          <w:highlight w:val="green"/>
          <w:u w:val="single"/>
          <w:bdr w:val="single" w:sz="8" w:space="0" w:color="auto"/>
        </w:rPr>
        <w:t xml:space="preserve">unsubstantiated </w:t>
      </w:r>
      <w:r w:rsidRPr="00DC70A2">
        <w:rPr>
          <w:rFonts w:asciiTheme="majorHAnsi" w:hAnsiTheme="majorHAnsi" w:cstheme="majorHAnsi"/>
          <w:b/>
          <w:iCs/>
          <w:u w:val="single"/>
          <w:bdr w:val="single" w:sz="8" w:space="0" w:color="auto"/>
        </w:rPr>
        <w:t xml:space="preserve">or contested </w:t>
      </w:r>
      <w:r w:rsidRPr="00DC70A2">
        <w:rPr>
          <w:rFonts w:asciiTheme="majorHAnsi" w:hAnsiTheme="majorHAnsi" w:cstheme="majorHAnsi"/>
          <w:b/>
          <w:iCs/>
          <w:highlight w:val="green"/>
          <w:u w:val="single"/>
          <w:bdr w:val="single" w:sz="8" w:space="0" w:color="auto"/>
        </w:rPr>
        <w:t>assumptions</w:t>
      </w:r>
      <w:r w:rsidRPr="00DC70A2">
        <w:rPr>
          <w:rFonts w:asciiTheme="majorHAnsi" w:hAnsiTheme="majorHAnsi" w:cstheme="majorHAnsi"/>
          <w:b/>
          <w:highlight w:val="green"/>
          <w:u w:val="single"/>
        </w:rPr>
        <w:t xml:space="preserve"> about underlying human nature</w:t>
      </w:r>
      <w:r w:rsidRPr="00DC70A2">
        <w:rPr>
          <w:rFonts w:asciiTheme="majorHAnsi" w:hAnsiTheme="majorHAnsi" w:cstheme="majorHAnsi"/>
          <w:b/>
          <w:u w:val="single"/>
        </w:rPr>
        <w:t>. The parsimony of general theories depends on how well they explain phenomena across space and time</w:t>
      </w:r>
      <w:r w:rsidRPr="00DC70A2">
        <w:rPr>
          <w:rFonts w:asciiTheme="majorHAnsi" w:hAnsiTheme="majorHAnsi" w:cstheme="majorHAns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w:t>
      </w:r>
      <w:r w:rsidRPr="00DC70A2">
        <w:rPr>
          <w:rFonts w:asciiTheme="majorHAnsi" w:hAnsiTheme="majorHAnsi" w:cstheme="majorHAnsi"/>
          <w:sz w:val="16"/>
        </w:rPr>
        <w:lastRenderedPageBreak/>
        <w:t xml:space="preserve">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DC70A2">
        <w:rPr>
          <w:rFonts w:asciiTheme="majorHAnsi" w:hAnsiTheme="majorHAnsi" w:cstheme="majorHAnsi"/>
          <w:b/>
          <w:u w:val="single"/>
        </w:rPr>
        <w:t>Starting with biology, or with human evolutionary history, has never been typical in international relations scholarship</w:t>
      </w:r>
      <w:r w:rsidRPr="00DC70A2">
        <w:rPr>
          <w:rFonts w:asciiTheme="majorHAnsi" w:hAnsiTheme="majorHAnsi" w:cstheme="majorHAnsi"/>
          <w:sz w:val="16"/>
        </w:rPr>
        <w:t xml:space="preserve">, but this approach is now less exotic than it once seemed </w:t>
      </w:r>
      <w:proofErr w:type="gramStart"/>
      <w:r w:rsidRPr="00DC70A2">
        <w:rPr>
          <w:rFonts w:asciiTheme="majorHAnsi" w:hAnsiTheme="majorHAnsi" w:cstheme="majorHAnsi"/>
          <w:sz w:val="16"/>
        </w:rPr>
        <w:t>as</w:t>
      </w:r>
      <w:proofErr w:type="gramEnd"/>
      <w:r w:rsidRPr="00DC70A2">
        <w:rPr>
          <w:rFonts w:asciiTheme="majorHAnsi" w:hAnsiTheme="majorHAnsi" w:cstheme="majorHAnsi"/>
          <w:sz w:val="16"/>
        </w:rPr>
        <w:t xml:space="preserve"> innovators in a range of social sciences, including economics, psychology, sociology, and political science, pursue this line of inquiry. </w:t>
      </w:r>
      <w:r w:rsidRPr="00DC70A2">
        <w:rPr>
          <w:rFonts w:asciiTheme="majorHAnsi" w:hAnsiTheme="majorHAnsi" w:cstheme="majorHAnsi"/>
          <w:b/>
          <w:u w:val="single"/>
        </w:rPr>
        <w:t xml:space="preserve">International relations </w:t>
      </w:r>
      <w:proofErr w:type="gramStart"/>
      <w:r w:rsidRPr="00DC70A2">
        <w:rPr>
          <w:rFonts w:asciiTheme="majorHAnsi" w:hAnsiTheme="majorHAnsi" w:cstheme="majorHAnsi"/>
          <w:b/>
          <w:u w:val="single"/>
        </w:rPr>
        <w:t>stands</w:t>
      </w:r>
      <w:proofErr w:type="gramEnd"/>
      <w:r w:rsidRPr="00DC70A2">
        <w:rPr>
          <w:rFonts w:asciiTheme="majorHAnsi" w:hAnsiTheme="majorHAnsi" w:cstheme="majorHAnsi"/>
          <w:b/>
          <w:u w:val="single"/>
        </w:rPr>
        <w:t xml:space="preserve"> to gain from</w:t>
      </w:r>
      <w:r w:rsidRPr="00DC70A2">
        <w:rPr>
          <w:rFonts w:asciiTheme="majorHAnsi" w:hAnsiTheme="majorHAnsi" w:cstheme="majorHAnsi"/>
          <w:sz w:val="16"/>
        </w:rPr>
        <w:t xml:space="preserve"> similar </w:t>
      </w:r>
      <w:r w:rsidRPr="00DC70A2">
        <w:rPr>
          <w:rFonts w:asciiTheme="majorHAnsi" w:hAnsiTheme="majorHAnsi" w:cstheme="majorHAnsi"/>
          <w:b/>
          <w:iCs/>
          <w:u w:val="single"/>
          <w:bdr w:val="single" w:sz="8" w:space="0" w:color="auto"/>
        </w:rPr>
        <w:t>interdisciplinary insights</w:t>
      </w:r>
      <w:r w:rsidRPr="00DC70A2">
        <w:rPr>
          <w:rFonts w:asciiTheme="majorHAnsi" w:hAnsiTheme="majorHAnsi" w:cstheme="majorHAnsi"/>
          <w:sz w:val="16"/>
        </w:rPr>
        <w:t xml:space="preserve">. At the dawn of the 21st century, an era that will be dominated by science at least as much as philosophy, </w:t>
      </w:r>
      <w:r w:rsidRPr="00DC70A2">
        <w:rPr>
          <w:rFonts w:asciiTheme="majorHAnsi" w:hAnsiTheme="majorHAnsi" w:cstheme="majorHAnsi"/>
          <w:b/>
          <w:u w:val="single"/>
        </w:rPr>
        <w:t xml:space="preserve">we </w:t>
      </w:r>
      <w:proofErr w:type="gramStart"/>
      <w:r w:rsidRPr="00DC70A2">
        <w:rPr>
          <w:rFonts w:asciiTheme="majorHAnsi" w:hAnsiTheme="majorHAnsi" w:cstheme="majorHAnsi"/>
          <w:b/>
          <w:u w:val="single"/>
        </w:rPr>
        <w:t>have the opportunity to</w:t>
      </w:r>
      <w:proofErr w:type="gramEnd"/>
      <w:r w:rsidRPr="00DC70A2">
        <w:rPr>
          <w:rFonts w:asciiTheme="majorHAnsi" w:hAnsiTheme="majorHAnsi" w:cstheme="majorHAnsi"/>
          <w:b/>
          <w:u w:val="single"/>
        </w:rPr>
        <w:t xml:space="preserve"> move away from </w:t>
      </w:r>
      <w:r w:rsidRPr="00DC70A2">
        <w:rPr>
          <w:rFonts w:asciiTheme="majorHAnsi" w:hAnsiTheme="majorHAnsi" w:cstheme="majorHAnsi"/>
          <w:b/>
          <w:iCs/>
          <w:u w:val="single"/>
          <w:bdr w:val="single" w:sz="8" w:space="0" w:color="auto"/>
        </w:rPr>
        <w:t>untested assumptions</w:t>
      </w:r>
      <w:r w:rsidRPr="00DC70A2">
        <w:rPr>
          <w:rFonts w:asciiTheme="majorHAnsi" w:hAnsiTheme="majorHAnsi" w:cstheme="majorHAnsi"/>
          <w:b/>
          <w:u w:val="single"/>
        </w:rPr>
        <w:t xml:space="preserve"> about human nature. Instead, we can make more </w:t>
      </w:r>
      <w:r w:rsidRPr="00DC70A2">
        <w:rPr>
          <w:rFonts w:asciiTheme="majorHAnsi" w:hAnsiTheme="majorHAnsi" w:cstheme="majorHAnsi"/>
          <w:b/>
          <w:iCs/>
          <w:u w:val="single"/>
          <w:bdr w:val="single" w:sz="8" w:space="0" w:color="auto"/>
        </w:rPr>
        <w:t>concrete predictions</w:t>
      </w:r>
      <w:r w:rsidRPr="00DC70A2">
        <w:rPr>
          <w:rFonts w:asciiTheme="majorHAnsi" w:hAnsiTheme="majorHAnsi" w:cstheme="majorHAnsi"/>
          <w:b/>
          <w:u w:val="single"/>
        </w:rPr>
        <w:t xml:space="preserve"> about how humans tend to think and act in different conditions, </w:t>
      </w:r>
      <w:r w:rsidRPr="00DC70A2">
        <w:rPr>
          <w:rFonts w:asciiTheme="majorHAnsi" w:hAnsiTheme="majorHAnsi" w:cstheme="majorHAnsi"/>
          <w:b/>
          <w:highlight w:val="green"/>
          <w:u w:val="single"/>
        </w:rPr>
        <w:t xml:space="preserve">based on </w:t>
      </w:r>
      <w:r w:rsidRPr="00DC70A2">
        <w:rPr>
          <w:rFonts w:asciiTheme="majorHAnsi" w:hAnsiTheme="majorHAnsi" w:cstheme="majorHAnsi"/>
          <w:b/>
          <w:iCs/>
          <w:highlight w:val="green"/>
          <w:u w:val="single"/>
          <w:bdr w:val="single" w:sz="8" w:space="0" w:color="auto"/>
        </w:rPr>
        <w:t>new scientific knowledge</w:t>
      </w:r>
      <w:r w:rsidRPr="00DC70A2">
        <w:rPr>
          <w:rFonts w:asciiTheme="majorHAnsi" w:hAnsiTheme="majorHAnsi" w:cstheme="majorHAnsi"/>
          <w:b/>
          <w:highlight w:val="green"/>
          <w:u w:val="single"/>
        </w:rPr>
        <w:t xml:space="preserve"> </w:t>
      </w:r>
      <w:r w:rsidRPr="00DC70A2">
        <w:rPr>
          <w:rFonts w:asciiTheme="majorHAnsi" w:hAnsiTheme="majorHAnsi" w:cstheme="majorHAnsi"/>
          <w:b/>
          <w:u w:val="single"/>
        </w:rPr>
        <w:t>about human cognition</w:t>
      </w:r>
      <w:r w:rsidRPr="00DC70A2">
        <w:rPr>
          <w:rFonts w:asciiTheme="majorHAnsi" w:hAnsiTheme="majorHAnsi" w:cstheme="majorHAnsi"/>
          <w:sz w:val="16"/>
        </w:rPr>
        <w:t xml:space="preserve"> and behavior, </w:t>
      </w:r>
      <w:r w:rsidRPr="00DC70A2">
        <w:rPr>
          <w:rFonts w:asciiTheme="majorHAnsi" w:hAnsiTheme="majorHAnsi" w:cstheme="majorHAnsi"/>
          <w:b/>
          <w:highlight w:val="green"/>
          <w:u w:val="single"/>
        </w:rPr>
        <w:t xml:space="preserve">and </w:t>
      </w:r>
      <w:r w:rsidRPr="00DC70A2">
        <w:rPr>
          <w:rFonts w:asciiTheme="majorHAnsi" w:hAnsiTheme="majorHAnsi" w:cstheme="majorHAnsi"/>
          <w:b/>
          <w:u w:val="single"/>
        </w:rPr>
        <w:t xml:space="preserve">in particular </w:t>
      </w:r>
      <w:r w:rsidRPr="00DC70A2">
        <w:rPr>
          <w:rFonts w:asciiTheme="majorHAnsi" w:hAnsiTheme="majorHAnsi" w:cstheme="majorHAnsi"/>
          <w:b/>
          <w:iCs/>
          <w:highlight w:val="green"/>
          <w:u w:val="single"/>
          <w:bdr w:val="single" w:sz="8" w:space="0" w:color="auto"/>
        </w:rPr>
        <w:t>a greater understanding of the social and ecological context</w:t>
      </w:r>
      <w:r w:rsidRPr="00DC70A2">
        <w:rPr>
          <w:rFonts w:asciiTheme="majorHAnsi" w:hAnsiTheme="majorHAnsi" w:cstheme="majorHAnsi"/>
          <w:b/>
          <w:highlight w:val="green"/>
          <w:u w:val="single"/>
        </w:rPr>
        <w:t xml:space="preserve"> in which human </w:t>
      </w:r>
      <w:r w:rsidRPr="00DC70A2">
        <w:rPr>
          <w:rFonts w:asciiTheme="majorHAnsi" w:hAnsiTheme="majorHAnsi" w:cstheme="majorHAnsi"/>
          <w:b/>
          <w:u w:val="single"/>
        </w:rPr>
        <w:t xml:space="preserve">brains and </w:t>
      </w:r>
      <w:r w:rsidRPr="00DC70A2">
        <w:rPr>
          <w:rFonts w:asciiTheme="majorHAnsi" w:hAnsiTheme="majorHAnsi" w:cstheme="majorHAnsi"/>
          <w:b/>
          <w:highlight w:val="green"/>
          <w:u w:val="single"/>
        </w:rPr>
        <w:t>behaviors evolved</w:t>
      </w:r>
      <w:r w:rsidRPr="00DC70A2">
        <w:rPr>
          <w:rFonts w:asciiTheme="majorHAnsi" w:hAnsiTheme="majorHAnsi" w:cstheme="majorHAnsi"/>
          <w:sz w:val="16"/>
        </w:rPr>
        <w:t>. But what was that context?</w:t>
      </w:r>
    </w:p>
    <w:p w14:paraId="44BC3F38" w14:textId="77777777" w:rsidR="00B777D6" w:rsidRPr="00DC70A2" w:rsidRDefault="00B777D6" w:rsidP="00B777D6">
      <w:pPr>
        <w:rPr>
          <w:rFonts w:asciiTheme="majorHAnsi" w:hAnsiTheme="majorHAnsi" w:cstheme="majorHAnsi"/>
        </w:rPr>
      </w:pPr>
    </w:p>
    <w:p w14:paraId="04D21413" w14:textId="77777777" w:rsidR="00B777D6" w:rsidRPr="00DC70A2" w:rsidRDefault="00B777D6" w:rsidP="00B777D6">
      <w:pPr>
        <w:rPr>
          <w:rFonts w:asciiTheme="majorHAnsi" w:hAnsiTheme="majorHAnsi" w:cstheme="majorHAnsi"/>
        </w:rPr>
      </w:pPr>
    </w:p>
    <w:p w14:paraId="0A58D062" w14:textId="77777777" w:rsidR="00B777D6" w:rsidRPr="00DC70A2" w:rsidRDefault="00B777D6" w:rsidP="00B777D6">
      <w:pPr>
        <w:pStyle w:val="Heading3"/>
        <w:rPr>
          <w:rFonts w:asciiTheme="majorHAnsi" w:hAnsiTheme="majorHAnsi" w:cstheme="majorHAnsi"/>
        </w:rPr>
      </w:pPr>
      <w:r w:rsidRPr="00DC70A2">
        <w:rPr>
          <w:rFonts w:asciiTheme="majorHAnsi" w:hAnsiTheme="majorHAnsi" w:cstheme="majorHAnsi"/>
        </w:rPr>
        <w:t>1AC – Adv – Debate</w:t>
      </w:r>
    </w:p>
    <w:p w14:paraId="0C3EEAEA" w14:textId="3C86E7E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Advantage 2 is </w:t>
      </w:r>
      <w:r w:rsidRPr="00DC70A2">
        <w:rPr>
          <w:rFonts w:asciiTheme="majorHAnsi" w:hAnsiTheme="majorHAnsi" w:cstheme="majorHAnsi"/>
          <w:u w:val="single"/>
        </w:rPr>
        <w:t>debate itself</w:t>
      </w:r>
      <w:r w:rsidRPr="00DC70A2">
        <w:rPr>
          <w:rFonts w:asciiTheme="majorHAnsi" w:hAnsiTheme="majorHAnsi" w:cstheme="majorHAnsi"/>
        </w:rPr>
        <w:t>:</w:t>
      </w:r>
    </w:p>
    <w:p w14:paraId="7DF8C49C" w14:textId="77777777" w:rsidR="007C67C7" w:rsidRPr="00DC70A2" w:rsidRDefault="007C67C7" w:rsidP="007C67C7">
      <w:pPr>
        <w:pStyle w:val="Heading4"/>
        <w:rPr>
          <w:rFonts w:asciiTheme="majorHAnsi" w:hAnsiTheme="majorHAnsi" w:cstheme="majorHAnsi"/>
        </w:rPr>
      </w:pPr>
      <w:bookmarkStart w:id="0" w:name="_Hlk42784686"/>
      <w:r w:rsidRPr="00DC70A2">
        <w:rPr>
          <w:rFonts w:asciiTheme="majorHAnsi" w:hAnsiTheme="majorHAnsi" w:cstheme="majorHAnsi"/>
        </w:rPr>
        <w:t>Our nuclear reps are good</w:t>
      </w:r>
    </w:p>
    <w:p w14:paraId="4B9BA2A9" w14:textId="77777777" w:rsidR="007C67C7" w:rsidRPr="00DC70A2" w:rsidRDefault="007C67C7" w:rsidP="007C67C7">
      <w:pPr>
        <w:rPr>
          <w:rFonts w:asciiTheme="majorHAnsi" w:hAnsiTheme="majorHAnsi" w:cstheme="majorHAnsi"/>
        </w:rPr>
      </w:pPr>
      <w:r w:rsidRPr="00DC70A2">
        <w:rPr>
          <w:rStyle w:val="Style13ptBold"/>
          <w:rFonts w:asciiTheme="majorHAnsi" w:hAnsiTheme="majorHAnsi" w:cstheme="majorHAnsi"/>
        </w:rPr>
        <w:t>Kenausis et. al, 18</w:t>
      </w:r>
      <w:r w:rsidRPr="00DC70A2">
        <w:rPr>
          <w:rFonts w:asciiTheme="majorHAnsi" w:hAnsiTheme="majorHAnsi" w:cstheme="majorHAnsi"/>
        </w:rPr>
        <w:t xml:space="preserve">, Scoville Fellow at the Center for arms Control and Non-Proliferation in Washington, DC., dual bachelor’s in nuclear science, engineering, and political science from the Massachusetts Institute of Technology, cofounded the student organization MIT Students for Nuclear Arms Control; emeritus professor of physics at MIT; received a Bachelor’s in physics from Cornell University in 1969, PhD in Nuclear Physics from Northwestern University in 1973, postdoctoral research positions at Los Alamos National Laboratory and at the University of Berne (Switzerland), joined MIT’s physics faculty in 1979, served as director of the Laboratory for Nuclear Science at MIT from 1992 to 2000, dean for undergraduate education at MIT from 2000 to 2006; research associate at MIT in nuclear engineering, teaches courses on nonproliferation, previously was a principal engineering fellow at Raytheon in Integrated Defense System, senior-level nuclear weapons physicist at Los Alamos National Laboratory, policy analyst at RAND, on the dynamics of global nuclear terrorism and its implications for international as well as homeland security (Luisa Kenausis; Aron Bernstein; Robert P. Redwin; Michael Hynes, 9-21-2018, "Reducing the risk of nuclear war begins in the classroom," Bulletin of the Atomic Scientists, </w:t>
      </w:r>
      <w:hyperlink r:id="rId18" w:history="1">
        <w:r w:rsidRPr="00DC70A2">
          <w:rPr>
            <w:rStyle w:val="Hyperlink"/>
            <w:rFonts w:asciiTheme="majorHAnsi" w:hAnsiTheme="majorHAnsi" w:cstheme="majorHAnsi"/>
            <w:color w:val="000000"/>
            <w:u w:val="single"/>
          </w:rPr>
          <w:t>https://thebulletin.org/2018/09/reducing-the-risk-of-nuclear-war-begins-in-the-classroom/</w:t>
        </w:r>
      </w:hyperlink>
      <w:r w:rsidRPr="00DC70A2">
        <w:rPr>
          <w:rFonts w:asciiTheme="majorHAnsi" w:hAnsiTheme="majorHAnsi" w:cstheme="majorHAnsi"/>
        </w:rPr>
        <w:t>)</w:t>
      </w:r>
    </w:p>
    <w:p w14:paraId="2CBC0F54" w14:textId="49B8D8CC" w:rsidR="007C67C7" w:rsidRPr="00DC70A2" w:rsidRDefault="007C67C7" w:rsidP="007C67C7">
      <w:pPr>
        <w:rPr>
          <w:rFonts w:asciiTheme="majorHAnsi" w:hAnsiTheme="majorHAnsi" w:cstheme="majorHAnsi"/>
          <w:sz w:val="16"/>
        </w:rPr>
      </w:pPr>
      <w:proofErr w:type="gramStart"/>
      <w:r w:rsidRPr="00DC70A2">
        <w:rPr>
          <w:rFonts w:asciiTheme="majorHAnsi" w:hAnsiTheme="majorHAnsi" w:cstheme="majorHAnsi"/>
          <w:sz w:val="16"/>
        </w:rPr>
        <w:t>As long as</w:t>
      </w:r>
      <w:proofErr w:type="gramEnd"/>
      <w:r w:rsidRPr="00DC70A2">
        <w:rPr>
          <w:rFonts w:asciiTheme="majorHAnsi" w:hAnsiTheme="majorHAnsi" w:cstheme="majorHAnsi"/>
          <w:sz w:val="16"/>
        </w:rPr>
        <w:t xml:space="preserve"> </w:t>
      </w:r>
      <w:r w:rsidRPr="00DC70A2">
        <w:rPr>
          <w:rStyle w:val="StyleUnderline"/>
          <w:rFonts w:asciiTheme="majorHAnsi" w:hAnsiTheme="majorHAnsi" w:cstheme="majorHAnsi"/>
        </w:rPr>
        <w:t>nuclear weapons</w:t>
      </w:r>
      <w:r w:rsidRPr="00DC70A2">
        <w:rPr>
          <w:rFonts w:asciiTheme="majorHAnsi" w:hAnsiTheme="majorHAnsi" w:cstheme="majorHAnsi"/>
          <w:sz w:val="16"/>
        </w:rPr>
        <w:t xml:space="preserve"> exist, they will continue to </w:t>
      </w:r>
      <w:r w:rsidRPr="00DC70A2">
        <w:rPr>
          <w:rStyle w:val="StyleUnderline"/>
          <w:rFonts w:asciiTheme="majorHAnsi" w:hAnsiTheme="majorHAnsi" w:cstheme="majorHAnsi"/>
        </w:rPr>
        <w:t xml:space="preserve">pose a </w:t>
      </w:r>
      <w:r w:rsidRPr="00DC70A2">
        <w:rPr>
          <w:rStyle w:val="Emphasis"/>
          <w:rFonts w:asciiTheme="majorHAnsi" w:hAnsiTheme="majorHAnsi" w:cstheme="majorHAnsi"/>
        </w:rPr>
        <w:t>severe threat</w:t>
      </w:r>
      <w:r w:rsidRPr="00DC70A2">
        <w:rPr>
          <w:rStyle w:val="StyleUnderline"/>
          <w:rFonts w:asciiTheme="majorHAnsi" w:hAnsiTheme="majorHAnsi" w:cstheme="majorHAnsi"/>
        </w:rPr>
        <w:t xml:space="preserve"> to the planet and its inhabitants</w:t>
      </w:r>
      <w:r w:rsidRPr="00DC70A2">
        <w:rPr>
          <w:rFonts w:asciiTheme="majorHAnsi" w:hAnsiTheme="majorHAnsi" w:cstheme="majorHAnsi"/>
          <w:sz w:val="16"/>
        </w:rPr>
        <w:t xml:space="preserve">. Whatever helpful role nuclear weapons may have played in deterring great power conflict since World War II, it is difficult to imagine that their benefits are worth </w:t>
      </w:r>
      <w:r w:rsidRPr="00373568">
        <w:rPr>
          <w:rFonts w:asciiTheme="majorHAnsi" w:hAnsiTheme="majorHAnsi" w:cstheme="majorHAnsi"/>
          <w:sz w:val="16"/>
        </w:rPr>
        <w:t xml:space="preserve">the perpetual risk of their use. </w:t>
      </w:r>
      <w:r w:rsidRPr="00373568">
        <w:rPr>
          <w:rStyle w:val="StyleUnderline"/>
          <w:rFonts w:asciiTheme="majorHAnsi" w:hAnsiTheme="majorHAnsi" w:cstheme="majorHAnsi"/>
        </w:rPr>
        <w:t>Any</w:t>
      </w:r>
      <w:r w:rsidRPr="00373568">
        <w:rPr>
          <w:rFonts w:asciiTheme="majorHAnsi" w:hAnsiTheme="majorHAnsi" w:cstheme="majorHAnsi"/>
          <w:sz w:val="16"/>
        </w:rPr>
        <w:t xml:space="preserve"> international </w:t>
      </w:r>
      <w:r w:rsidRPr="00373568">
        <w:rPr>
          <w:rStyle w:val="StyleUnderline"/>
          <w:rFonts w:asciiTheme="majorHAnsi" w:hAnsiTheme="majorHAnsi" w:cstheme="majorHAnsi"/>
        </w:rPr>
        <w:t>use of a nuclear weapon—</w:t>
      </w:r>
      <w:r w:rsidRPr="00373568">
        <w:rPr>
          <w:rStyle w:val="Emphasis"/>
          <w:rFonts w:asciiTheme="majorHAnsi" w:hAnsiTheme="majorHAnsi" w:cstheme="majorHAnsi"/>
        </w:rPr>
        <w:t>intentional</w:t>
      </w:r>
      <w:r w:rsidRPr="00373568">
        <w:rPr>
          <w:rStyle w:val="StyleUnderline"/>
          <w:rFonts w:asciiTheme="majorHAnsi" w:hAnsiTheme="majorHAnsi" w:cstheme="majorHAnsi"/>
        </w:rPr>
        <w:t xml:space="preserve"> or </w:t>
      </w:r>
      <w:r w:rsidRPr="00373568">
        <w:rPr>
          <w:rStyle w:val="Emphasis"/>
          <w:rFonts w:asciiTheme="majorHAnsi" w:hAnsiTheme="majorHAnsi" w:cstheme="majorHAnsi"/>
        </w:rPr>
        <w:t>not</w:t>
      </w:r>
      <w:r w:rsidRPr="00373568">
        <w:rPr>
          <w:rStyle w:val="StyleUnderline"/>
          <w:rFonts w:asciiTheme="majorHAnsi" w:hAnsiTheme="majorHAnsi" w:cstheme="majorHAnsi"/>
        </w:rPr>
        <w:t xml:space="preserve">, authorized or not—could </w:t>
      </w:r>
      <w:r w:rsidRPr="00373568">
        <w:rPr>
          <w:rStyle w:val="Emphasis"/>
          <w:rFonts w:asciiTheme="majorHAnsi" w:hAnsiTheme="majorHAnsi" w:cstheme="majorHAnsi"/>
        </w:rPr>
        <w:t>escalate to a devastating war</w:t>
      </w:r>
      <w:r w:rsidRPr="00373568">
        <w:rPr>
          <w:rStyle w:val="StyleUnderline"/>
          <w:rFonts w:asciiTheme="majorHAnsi" w:hAnsiTheme="majorHAnsi" w:cstheme="majorHAnsi"/>
        </w:rPr>
        <w:t xml:space="preserve"> with </w:t>
      </w:r>
      <w:r w:rsidRPr="00373568">
        <w:rPr>
          <w:rStyle w:val="Emphasis"/>
          <w:rFonts w:asciiTheme="majorHAnsi" w:hAnsiTheme="majorHAnsi" w:cstheme="majorHAnsi"/>
          <w:sz w:val="32"/>
        </w:rPr>
        <w:t>unthinkable consequences</w:t>
      </w:r>
      <w:r w:rsidRPr="00373568">
        <w:rPr>
          <w:rStyle w:val="StyleUnderline"/>
          <w:rFonts w:asciiTheme="majorHAnsi" w:hAnsiTheme="majorHAnsi" w:cstheme="majorHAnsi"/>
        </w:rPr>
        <w:t xml:space="preserve">. A large-scale nuclear exchange would lead to nuclear winter, which would </w:t>
      </w:r>
      <w:r w:rsidRPr="00373568">
        <w:rPr>
          <w:rStyle w:val="Emphasis"/>
          <w:rFonts w:asciiTheme="majorHAnsi" w:hAnsiTheme="majorHAnsi" w:cstheme="majorHAnsi"/>
          <w:sz w:val="32"/>
        </w:rPr>
        <w:t>undoubtedly cause horrific mass starvation</w:t>
      </w:r>
      <w:r w:rsidRPr="00373568">
        <w:rPr>
          <w:rStyle w:val="StyleUnderline"/>
          <w:rFonts w:asciiTheme="majorHAnsi" w:hAnsiTheme="majorHAnsi" w:cstheme="majorHAnsi"/>
          <w:sz w:val="32"/>
        </w:rPr>
        <w:t xml:space="preserve"> </w:t>
      </w:r>
      <w:r w:rsidRPr="00373568">
        <w:rPr>
          <w:rStyle w:val="StyleUnderline"/>
          <w:rFonts w:asciiTheme="majorHAnsi" w:hAnsiTheme="majorHAnsi" w:cstheme="majorHAnsi"/>
        </w:rPr>
        <w:t xml:space="preserve">and could feasibly cause the </w:t>
      </w:r>
      <w:r w:rsidRPr="00373568">
        <w:rPr>
          <w:rStyle w:val="Emphasis"/>
          <w:rFonts w:asciiTheme="majorHAnsi" w:hAnsiTheme="majorHAnsi" w:cstheme="majorHAnsi"/>
          <w:sz w:val="32"/>
        </w:rPr>
        <w:t xml:space="preserve">extinction of </w:t>
      </w:r>
      <w:proofErr w:type="gramStart"/>
      <w:r w:rsidRPr="00373568">
        <w:rPr>
          <w:rStyle w:val="Emphasis"/>
          <w:rFonts w:asciiTheme="majorHAnsi" w:hAnsiTheme="majorHAnsi" w:cstheme="majorHAnsi"/>
          <w:sz w:val="32"/>
        </w:rPr>
        <w:t>the human race</w:t>
      </w:r>
      <w:proofErr w:type="gramEnd"/>
      <w:r w:rsidRPr="00373568">
        <w:rPr>
          <w:rStyle w:val="StyleUnderline"/>
          <w:rFonts w:asciiTheme="majorHAnsi" w:hAnsiTheme="majorHAnsi" w:cstheme="majorHAnsi"/>
        </w:rPr>
        <w:t>. If this danger is ever to be alleviated, policymakers around the world must continue to seek progress</w:t>
      </w:r>
      <w:r w:rsidRPr="00373568">
        <w:rPr>
          <w:rFonts w:asciiTheme="majorHAnsi" w:hAnsiTheme="majorHAnsi" w:cstheme="majorHAnsi"/>
          <w:sz w:val="16"/>
        </w:rPr>
        <w:t xml:space="preserve"> on nuclear disarmament. The obstacles to nuclear disarmament are significant. There is a conflict between the security interests of states possessing nuclear weapons, which rely on nuclear deterrence to assure their defense, and the security interests of the world’s population as a whole—which is arguably made less safe overall by the existence of nuclear weapons and the associated risk of nuclear war. Resolving this conflict and creating conditions that allow states to disarm without compromising their security interests is certainly a tall order. But it should not be dismissed as impossible. Instead, </w:t>
      </w:r>
      <w:r w:rsidRPr="00373568">
        <w:rPr>
          <w:rStyle w:val="StyleUnderline"/>
          <w:rFonts w:asciiTheme="majorHAnsi" w:hAnsiTheme="majorHAnsi" w:cstheme="majorHAnsi"/>
        </w:rPr>
        <w:t>emphasis should be placed on developing longer-term approaches that can help to bring about the conditions for disarmament at some point in the future. Efforts should not be restricted to political or strategic</w:t>
      </w:r>
      <w:r w:rsidRPr="00DC70A2">
        <w:rPr>
          <w:rStyle w:val="StyleUnderline"/>
          <w:rFonts w:asciiTheme="majorHAnsi" w:hAnsiTheme="majorHAnsi" w:cstheme="majorHAnsi"/>
        </w:rPr>
        <w:t xml:space="preserve"> thinking on this question</w:t>
      </w:r>
      <w:r w:rsidRPr="00DC70A2">
        <w:rPr>
          <w:rFonts w:asciiTheme="majorHAnsi" w:hAnsiTheme="majorHAnsi" w:cstheme="majorHAnsi"/>
          <w:sz w:val="16"/>
        </w:rPr>
        <w:t>. Instead, policy makers should step back and ask themselves: How can we prevent the next generation of leaders from falling into the same paralysis on nuclear disarmament? What can we do today to encourage new and innovative thinking on the political and security challenges of nuclear weapons, five or 10 years down the line?</w:t>
      </w:r>
    </w:p>
    <w:p w14:paraId="45A4CC80" w14:textId="77777777" w:rsidR="007C67C7" w:rsidRPr="00DC70A2" w:rsidRDefault="007C67C7" w:rsidP="007C67C7">
      <w:pPr>
        <w:rPr>
          <w:rStyle w:val="StyleUnderline"/>
          <w:rFonts w:asciiTheme="majorHAnsi" w:hAnsiTheme="majorHAnsi" w:cstheme="majorHAnsi"/>
        </w:rPr>
      </w:pPr>
      <w:r w:rsidRPr="00DC70A2">
        <w:rPr>
          <w:rStyle w:val="StyleUnderline"/>
          <w:rFonts w:asciiTheme="majorHAnsi" w:hAnsiTheme="majorHAnsi" w:cstheme="majorHAnsi"/>
        </w:rPr>
        <w:t>Our suggestion: Turn to the classroom.</w:t>
      </w:r>
    </w:p>
    <w:p w14:paraId="5E46332C" w14:textId="77777777" w:rsidR="007C67C7" w:rsidRPr="00DC70A2" w:rsidRDefault="007C67C7" w:rsidP="007C67C7">
      <w:pPr>
        <w:rPr>
          <w:rFonts w:asciiTheme="majorHAnsi" w:hAnsiTheme="majorHAnsi" w:cstheme="majorHAnsi"/>
          <w:sz w:val="12"/>
          <w:szCs w:val="18"/>
        </w:rPr>
      </w:pPr>
      <w:r w:rsidRPr="00DC70A2">
        <w:rPr>
          <w:rFonts w:asciiTheme="majorHAnsi" w:hAnsiTheme="majorHAnsi" w:cstheme="majorHAnsi"/>
          <w:sz w:val="16"/>
        </w:rPr>
        <w:t xml:space="preserve">This idea is not a new one. In 2002, the United Nations performed a landmark study on disarmament and nonproliferation education. Sixteen years later, the words of then-Secretary-General Kofi Annan remain timely as ever: “There has never been a greater need for education in the areas of disarmament and non-proliferation… Since the end of the Cold War, changing concepts of security and threat have demanded new thinking. Such new thinking will arise from those who are educated and trained today.” </w:t>
      </w:r>
      <w:r w:rsidRPr="00DC70A2">
        <w:rPr>
          <w:rStyle w:val="StyleUnderline"/>
          <w:rFonts w:asciiTheme="majorHAnsi" w:hAnsiTheme="majorHAnsi" w:cstheme="majorHAnsi"/>
        </w:rPr>
        <w:t xml:space="preserve">The </w:t>
      </w:r>
      <w:r w:rsidRPr="00DC70A2">
        <w:rPr>
          <w:rStyle w:val="Emphasis"/>
          <w:rFonts w:asciiTheme="majorHAnsi" w:hAnsiTheme="majorHAnsi" w:cstheme="majorHAnsi"/>
        </w:rPr>
        <w:t xml:space="preserve">need for education on nuclear </w:t>
      </w:r>
      <w:r w:rsidRPr="00373568">
        <w:rPr>
          <w:rStyle w:val="Emphasis"/>
          <w:rFonts w:asciiTheme="majorHAnsi" w:hAnsiTheme="majorHAnsi" w:cstheme="majorHAnsi"/>
        </w:rPr>
        <w:t>weapons</w:t>
      </w:r>
      <w:r w:rsidRPr="00373568">
        <w:rPr>
          <w:rStyle w:val="StyleUnderline"/>
          <w:rFonts w:asciiTheme="majorHAnsi" w:hAnsiTheme="majorHAnsi" w:cstheme="majorHAnsi"/>
        </w:rPr>
        <w:t xml:space="preserve">. When it comes to nuclear weapons, the </w:t>
      </w:r>
      <w:r w:rsidRPr="00DC70A2">
        <w:rPr>
          <w:rStyle w:val="StyleUnderline"/>
          <w:rFonts w:asciiTheme="majorHAnsi" w:hAnsiTheme="majorHAnsi" w:cstheme="majorHAnsi"/>
          <w:highlight w:val="yellow"/>
        </w:rPr>
        <w:t xml:space="preserve">students </w:t>
      </w:r>
      <w:r w:rsidRPr="00373568">
        <w:rPr>
          <w:rStyle w:val="StyleUnderline"/>
          <w:rFonts w:asciiTheme="majorHAnsi" w:hAnsiTheme="majorHAnsi" w:cstheme="majorHAnsi"/>
        </w:rPr>
        <w:t xml:space="preserve">of today </w:t>
      </w:r>
      <w:r w:rsidRPr="00DC70A2">
        <w:rPr>
          <w:rStyle w:val="StyleUnderline"/>
          <w:rFonts w:asciiTheme="majorHAnsi" w:hAnsiTheme="majorHAnsi" w:cstheme="majorHAnsi"/>
          <w:highlight w:val="yellow"/>
        </w:rPr>
        <w:t>have less</w:t>
      </w:r>
      <w:r w:rsidRPr="00DC70A2">
        <w:rPr>
          <w:rStyle w:val="StyleUnderline"/>
          <w:rFonts w:asciiTheme="majorHAnsi" w:hAnsiTheme="majorHAnsi" w:cstheme="majorHAnsi"/>
        </w:rPr>
        <w:t xml:space="preserve"> lived </w:t>
      </w:r>
      <w:r w:rsidRPr="00DC70A2">
        <w:rPr>
          <w:rStyle w:val="StyleUnderline"/>
          <w:rFonts w:asciiTheme="majorHAnsi" w:hAnsiTheme="majorHAnsi" w:cstheme="majorHAnsi"/>
          <w:highlight w:val="yellow"/>
        </w:rPr>
        <w:t>experience to draw on</w:t>
      </w:r>
      <w:r w:rsidRPr="00DC70A2">
        <w:rPr>
          <w:rStyle w:val="StyleUnderline"/>
          <w:rFonts w:asciiTheme="majorHAnsi" w:hAnsiTheme="majorHAnsi" w:cstheme="majorHAnsi"/>
        </w:rPr>
        <w:t xml:space="preserve"> than older generations. Today’s</w:t>
      </w:r>
      <w:r w:rsidRPr="00DC70A2">
        <w:rPr>
          <w:rFonts w:asciiTheme="majorHAnsi" w:hAnsiTheme="majorHAnsi" w:cstheme="majorHAnsi"/>
          <w:sz w:val="16"/>
        </w:rPr>
        <w:t xml:space="preserve"> typical </w:t>
      </w:r>
      <w:r w:rsidRPr="00DC70A2">
        <w:rPr>
          <w:rStyle w:val="StyleUnderline"/>
          <w:rFonts w:asciiTheme="majorHAnsi" w:hAnsiTheme="majorHAnsi" w:cstheme="majorHAnsi"/>
        </w:rPr>
        <w:t xml:space="preserve">college student was born after the end of the Cold War </w:t>
      </w:r>
      <w:r w:rsidRPr="00DC70A2">
        <w:rPr>
          <w:rStyle w:val="StyleUnderline"/>
          <w:rFonts w:asciiTheme="majorHAnsi" w:hAnsiTheme="majorHAnsi" w:cstheme="majorHAnsi"/>
          <w:highlight w:val="yellow"/>
        </w:rPr>
        <w:t>and</w:t>
      </w:r>
      <w:r w:rsidRPr="00DC70A2">
        <w:rPr>
          <w:rStyle w:val="StyleUnderline"/>
          <w:rFonts w:asciiTheme="majorHAnsi" w:hAnsiTheme="majorHAnsi" w:cstheme="majorHAnsi"/>
        </w:rPr>
        <w:t xml:space="preserve"> has </w:t>
      </w:r>
      <w:r w:rsidRPr="00DC70A2">
        <w:rPr>
          <w:rStyle w:val="StyleUnderline"/>
          <w:rFonts w:asciiTheme="majorHAnsi" w:hAnsiTheme="majorHAnsi" w:cstheme="majorHAnsi"/>
          <w:highlight w:val="yellow"/>
        </w:rPr>
        <w:t>no memory</w:t>
      </w:r>
      <w:r w:rsidRPr="00DC70A2">
        <w:rPr>
          <w:rStyle w:val="StyleUnderline"/>
          <w:rFonts w:asciiTheme="majorHAnsi" w:hAnsiTheme="majorHAnsi" w:cstheme="majorHAnsi"/>
        </w:rPr>
        <w:t xml:space="preserve"> of a time </w:t>
      </w:r>
      <w:r w:rsidRPr="00DC70A2">
        <w:rPr>
          <w:rStyle w:val="StyleUnderline"/>
          <w:rFonts w:asciiTheme="majorHAnsi" w:hAnsiTheme="majorHAnsi" w:cstheme="majorHAnsi"/>
          <w:highlight w:val="yellow"/>
        </w:rPr>
        <w:t>when</w:t>
      </w:r>
      <w:r w:rsidRPr="00DC70A2">
        <w:rPr>
          <w:rFonts w:asciiTheme="majorHAnsi" w:hAnsiTheme="majorHAnsi" w:cstheme="majorHAnsi"/>
          <w:sz w:val="16"/>
        </w:rPr>
        <w:t xml:space="preserve"> most </w:t>
      </w:r>
      <w:r w:rsidRPr="00DC70A2">
        <w:rPr>
          <w:rStyle w:val="StyleUnderline"/>
          <w:rFonts w:asciiTheme="majorHAnsi" w:hAnsiTheme="majorHAnsi" w:cstheme="majorHAnsi"/>
          <w:highlight w:val="yellow"/>
        </w:rPr>
        <w:t xml:space="preserve">Americans were </w:t>
      </w:r>
      <w:r w:rsidRPr="00373568">
        <w:rPr>
          <w:rStyle w:val="Emphasis"/>
          <w:rFonts w:asciiTheme="majorHAnsi" w:hAnsiTheme="majorHAnsi" w:cstheme="majorHAnsi"/>
          <w:sz w:val="32"/>
        </w:rPr>
        <w:t xml:space="preserve">deeply </w:t>
      </w:r>
      <w:r w:rsidRPr="00DC70A2">
        <w:rPr>
          <w:rStyle w:val="Emphasis"/>
          <w:rFonts w:asciiTheme="majorHAnsi" w:hAnsiTheme="majorHAnsi" w:cstheme="majorHAnsi"/>
          <w:sz w:val="32"/>
          <w:highlight w:val="yellow"/>
        </w:rPr>
        <w:t>afraid of nuclear war</w:t>
      </w:r>
      <w:r w:rsidRPr="00DC70A2">
        <w:rPr>
          <w:rFonts w:asciiTheme="majorHAnsi" w:hAnsiTheme="majorHAnsi" w:cstheme="majorHAnsi"/>
        </w:rPr>
        <w:t xml:space="preserve"> </w:t>
      </w:r>
      <w:r w:rsidRPr="00DC70A2">
        <w:rPr>
          <w:rFonts w:asciiTheme="majorHAnsi" w:hAnsiTheme="majorHAnsi" w:cstheme="majorHAnsi"/>
          <w:sz w:val="16"/>
        </w:rPr>
        <w:t xml:space="preserve">(excluding, to an extent, the fiery exchange of threats between President Trump and Kim Jong-un last year). Perhaps as a result, these students also have very limited knowledge about nuclear weapons. </w:t>
      </w:r>
      <w:r w:rsidRPr="00DC70A2">
        <w:rPr>
          <w:rStyle w:val="StyleUnderline"/>
          <w:rFonts w:asciiTheme="majorHAnsi" w:hAnsiTheme="majorHAnsi" w:cstheme="majorHAnsi"/>
        </w:rPr>
        <w:t>The majority do not have a strong understanding of what nuclear weapons are, their destructive power</w:t>
      </w:r>
      <w:r w:rsidRPr="00DC70A2">
        <w:rPr>
          <w:rFonts w:asciiTheme="majorHAnsi" w:hAnsiTheme="majorHAnsi" w:cstheme="majorHAnsi"/>
          <w:sz w:val="16"/>
        </w:rPr>
        <w:t xml:space="preserve">, or their role in the international order, and even fewer have a sense of how many nuclear weapons exist. They are not aware of the $1.2 trillion nuclear modernization program, in which </w:t>
      </w:r>
      <w:proofErr w:type="gramStart"/>
      <w:r w:rsidRPr="00DC70A2">
        <w:rPr>
          <w:rFonts w:asciiTheme="majorHAnsi" w:hAnsiTheme="majorHAnsi" w:cstheme="majorHAnsi"/>
          <w:sz w:val="16"/>
        </w:rPr>
        <w:t>the majority of</w:t>
      </w:r>
      <w:proofErr w:type="gramEnd"/>
      <w:r w:rsidRPr="00DC70A2">
        <w:rPr>
          <w:rFonts w:asciiTheme="majorHAnsi" w:hAnsiTheme="majorHAnsi" w:cstheme="majorHAnsi"/>
          <w:sz w:val="16"/>
        </w:rPr>
        <w:t xml:space="preserve"> costs come from modernizing and improving delivery systems rather than performing the technically necessary maintenance of the nuclear warheads. History education on the Cold War often addresses the US-Soviet arms race of that time, but nuclear weapons issues in other regions—such as the tense situation between India and Pakistan—are rarely ever mentioned. The distant, but persistent, possibility of an unintentional nuclear launch due to unauthorized access, technical failure, or a cyberattack on warning systems, is also overlooked, as is general information about which states possess nuclear weapons today. In short, </w:t>
      </w:r>
      <w:r w:rsidRPr="00DC70A2">
        <w:rPr>
          <w:rStyle w:val="StyleUnderline"/>
          <w:rFonts w:asciiTheme="majorHAnsi" w:hAnsiTheme="majorHAnsi" w:cstheme="majorHAnsi"/>
          <w:highlight w:val="yellow"/>
        </w:rPr>
        <w:t>students</w:t>
      </w:r>
      <w:r w:rsidRPr="00DC70A2">
        <w:rPr>
          <w:rStyle w:val="StyleUnderline"/>
          <w:rFonts w:asciiTheme="majorHAnsi" w:hAnsiTheme="majorHAnsi" w:cstheme="majorHAnsi"/>
        </w:rPr>
        <w:t xml:space="preserve"> in the </w:t>
      </w:r>
      <w:r w:rsidRPr="00DC70A2">
        <w:rPr>
          <w:rStyle w:val="Emphasis"/>
          <w:rFonts w:asciiTheme="majorHAnsi" w:hAnsiTheme="majorHAnsi" w:cstheme="majorHAnsi"/>
        </w:rPr>
        <w:t>U</w:t>
      </w:r>
      <w:r w:rsidRPr="00DC70A2">
        <w:rPr>
          <w:rFonts w:asciiTheme="majorHAnsi" w:hAnsiTheme="majorHAnsi" w:cstheme="majorHAnsi"/>
          <w:sz w:val="16"/>
        </w:rPr>
        <w:t xml:space="preserve">nited </w:t>
      </w:r>
      <w:r w:rsidRPr="00DC70A2">
        <w:rPr>
          <w:rStyle w:val="Emphasis"/>
          <w:rFonts w:asciiTheme="majorHAnsi" w:hAnsiTheme="majorHAnsi" w:cstheme="majorHAnsi"/>
        </w:rPr>
        <w:t>S</w:t>
      </w:r>
      <w:r w:rsidRPr="00DC70A2">
        <w:rPr>
          <w:rFonts w:asciiTheme="majorHAnsi" w:hAnsiTheme="majorHAnsi" w:cstheme="majorHAnsi"/>
          <w:sz w:val="16"/>
        </w:rPr>
        <w:t xml:space="preserve">tates (and likely elsewhere) </w:t>
      </w:r>
      <w:r w:rsidRPr="00DC70A2">
        <w:rPr>
          <w:rStyle w:val="StyleUnderline"/>
          <w:rFonts w:asciiTheme="majorHAnsi" w:hAnsiTheme="majorHAnsi" w:cstheme="majorHAnsi"/>
        </w:rPr>
        <w:t xml:space="preserve">typically </w:t>
      </w:r>
      <w:r w:rsidRPr="00DC70A2">
        <w:rPr>
          <w:rStyle w:val="StyleUnderline"/>
          <w:rFonts w:asciiTheme="majorHAnsi" w:hAnsiTheme="majorHAnsi" w:cstheme="majorHAnsi"/>
          <w:highlight w:val="yellow"/>
        </w:rPr>
        <w:t>graduate</w:t>
      </w:r>
      <w:r w:rsidRPr="00DC70A2">
        <w:rPr>
          <w:rStyle w:val="StyleUnderline"/>
          <w:rFonts w:asciiTheme="majorHAnsi" w:hAnsiTheme="majorHAnsi" w:cstheme="majorHAnsi"/>
        </w:rPr>
        <w:t xml:space="preserve"> from high school </w:t>
      </w:r>
      <w:r w:rsidRPr="00DC70A2">
        <w:rPr>
          <w:rStyle w:val="StyleUnderline"/>
          <w:rFonts w:asciiTheme="majorHAnsi" w:hAnsiTheme="majorHAnsi" w:cstheme="majorHAnsi"/>
          <w:highlight w:val="yellow"/>
        </w:rPr>
        <w:t>having received</w:t>
      </w:r>
      <w:r w:rsidRPr="00DC70A2">
        <w:rPr>
          <w:rStyle w:val="StyleUnderline"/>
          <w:rFonts w:asciiTheme="majorHAnsi" w:hAnsiTheme="majorHAnsi" w:cstheme="majorHAnsi"/>
        </w:rPr>
        <w:t xml:space="preserve"> almost </w:t>
      </w:r>
      <w:r w:rsidRPr="00DC70A2">
        <w:rPr>
          <w:rStyle w:val="Emphasis"/>
          <w:rFonts w:asciiTheme="majorHAnsi" w:hAnsiTheme="majorHAnsi" w:cstheme="majorHAnsi"/>
          <w:highlight w:val="yellow"/>
        </w:rPr>
        <w:t>no info</w:t>
      </w:r>
      <w:r w:rsidRPr="00373568">
        <w:rPr>
          <w:rStyle w:val="Emphasis"/>
          <w:rFonts w:asciiTheme="majorHAnsi" w:hAnsiTheme="majorHAnsi" w:cstheme="majorHAnsi"/>
        </w:rPr>
        <w:t xml:space="preserve">rmation </w:t>
      </w:r>
      <w:r w:rsidRPr="00DC70A2">
        <w:rPr>
          <w:rStyle w:val="Emphasis"/>
          <w:rFonts w:asciiTheme="majorHAnsi" w:hAnsiTheme="majorHAnsi" w:cstheme="majorHAnsi"/>
          <w:highlight w:val="yellow"/>
        </w:rPr>
        <w:t>on nuclear weapons</w:t>
      </w:r>
      <w:r w:rsidRPr="00DC70A2">
        <w:rPr>
          <w:rStyle w:val="StyleUnderline"/>
          <w:rFonts w:asciiTheme="majorHAnsi" w:hAnsiTheme="majorHAnsi" w:cstheme="majorHAnsi"/>
        </w:rPr>
        <w:t>.</w:t>
      </w:r>
      <w:r w:rsidRPr="00DC70A2">
        <w:rPr>
          <w:rFonts w:asciiTheme="majorHAnsi" w:hAnsiTheme="majorHAnsi" w:cstheme="majorHAnsi"/>
          <w:sz w:val="16"/>
        </w:rPr>
        <w:t xml:space="preserve"> It is generally </w:t>
      </w:r>
      <w:r w:rsidRPr="00373568">
        <w:rPr>
          <w:rFonts w:asciiTheme="majorHAnsi" w:hAnsiTheme="majorHAnsi" w:cstheme="majorHAnsi"/>
          <w:sz w:val="16"/>
        </w:rPr>
        <w:t xml:space="preserve">assumed that </w:t>
      </w:r>
      <w:r w:rsidRPr="00373568">
        <w:rPr>
          <w:rStyle w:val="StyleUnderline"/>
          <w:rFonts w:asciiTheme="majorHAnsi" w:hAnsiTheme="majorHAnsi" w:cstheme="majorHAnsi"/>
        </w:rPr>
        <w:t>today’s American</w:t>
      </w:r>
      <w:r w:rsidRPr="00DC70A2">
        <w:rPr>
          <w:rStyle w:val="StyleUnderline"/>
          <w:rFonts w:asciiTheme="majorHAnsi" w:hAnsiTheme="majorHAnsi" w:cstheme="majorHAnsi"/>
        </w:rPr>
        <w:t xml:space="preserve"> </w:t>
      </w:r>
      <w:r w:rsidRPr="00DC70A2">
        <w:rPr>
          <w:rStyle w:val="StyleUnderline"/>
          <w:rFonts w:asciiTheme="majorHAnsi" w:hAnsiTheme="majorHAnsi" w:cstheme="majorHAnsi"/>
          <w:highlight w:val="yellow"/>
        </w:rPr>
        <w:t>public</w:t>
      </w:r>
      <w:r w:rsidRPr="00DC70A2">
        <w:rPr>
          <w:rStyle w:val="StyleUnderline"/>
          <w:rFonts w:asciiTheme="majorHAnsi" w:hAnsiTheme="majorHAnsi" w:cstheme="majorHAnsi"/>
        </w:rPr>
        <w:t xml:space="preserve"> simply </w:t>
      </w:r>
      <w:r w:rsidRPr="00DC70A2">
        <w:rPr>
          <w:rStyle w:val="StyleUnderline"/>
          <w:rFonts w:asciiTheme="majorHAnsi" w:hAnsiTheme="majorHAnsi" w:cstheme="majorHAnsi"/>
          <w:highlight w:val="yellow"/>
        </w:rPr>
        <w:t>doesn’t care</w:t>
      </w:r>
      <w:r w:rsidRPr="00DC70A2">
        <w:rPr>
          <w:rStyle w:val="StyleUnderline"/>
          <w:rFonts w:asciiTheme="majorHAnsi" w:hAnsiTheme="majorHAnsi" w:cstheme="majorHAnsi"/>
        </w:rPr>
        <w:t xml:space="preserve"> about the complicated and somewhat abstract issues of nuclear weapons</w:t>
      </w:r>
      <w:r w:rsidRPr="00DC70A2">
        <w:rPr>
          <w:rFonts w:asciiTheme="majorHAnsi" w:hAnsiTheme="majorHAnsi" w:cstheme="majorHAnsi"/>
          <w:sz w:val="16"/>
        </w:rPr>
        <w:t xml:space="preserve"> and deterrence </w:t>
      </w:r>
      <w:r w:rsidRPr="00DC70A2">
        <w:rPr>
          <w:rStyle w:val="StyleUnderline"/>
          <w:rFonts w:asciiTheme="majorHAnsi" w:hAnsiTheme="majorHAnsi" w:cstheme="majorHAnsi"/>
        </w:rPr>
        <w:t xml:space="preserve">because they </w:t>
      </w:r>
      <w:r w:rsidRPr="00DC70A2">
        <w:rPr>
          <w:rStyle w:val="Emphasis"/>
          <w:rFonts w:asciiTheme="majorHAnsi" w:hAnsiTheme="majorHAnsi" w:cstheme="majorHAnsi"/>
        </w:rPr>
        <w:t>rarely affect people’s lives directly</w:t>
      </w:r>
      <w:r w:rsidRPr="00DC70A2">
        <w:rPr>
          <w:rFonts w:asciiTheme="majorHAnsi" w:hAnsiTheme="majorHAnsi" w:cstheme="majorHAnsi"/>
          <w:sz w:val="16"/>
        </w:rPr>
        <w:t xml:space="preserve">. However, an alternative explanation exists: </w:t>
      </w:r>
      <w:r w:rsidRPr="00DC70A2">
        <w:rPr>
          <w:rStyle w:val="StyleUnderline"/>
          <w:rFonts w:asciiTheme="majorHAnsi" w:hAnsiTheme="majorHAnsi" w:cstheme="majorHAnsi"/>
        </w:rPr>
        <w:t>The American public doesn’t know enough about nuclear weapons to have much political opinion on them</w:t>
      </w:r>
      <w:r w:rsidRPr="00DC70A2">
        <w:rPr>
          <w:rFonts w:asciiTheme="majorHAnsi" w:hAnsiTheme="majorHAnsi" w:cstheme="majorHAnsi"/>
          <w:sz w:val="16"/>
        </w:rPr>
        <w:t xml:space="preserve">, but if they had more knowledge, that could change. If so, </w:t>
      </w:r>
      <w:r w:rsidRPr="00DC70A2">
        <w:rPr>
          <w:rStyle w:val="StyleUnderline"/>
          <w:rFonts w:asciiTheme="majorHAnsi" w:hAnsiTheme="majorHAnsi" w:cstheme="majorHAnsi"/>
          <w:highlight w:val="yellow"/>
        </w:rPr>
        <w:t>educating students on nuclear weapons</w:t>
      </w:r>
      <w:r w:rsidRPr="00DC70A2">
        <w:rPr>
          <w:rStyle w:val="StyleUnderline"/>
          <w:rFonts w:asciiTheme="majorHAnsi" w:hAnsiTheme="majorHAnsi" w:cstheme="majorHAnsi"/>
        </w:rPr>
        <w:t xml:space="preserve"> on a large scale </w:t>
      </w:r>
      <w:r w:rsidRPr="00373568">
        <w:rPr>
          <w:rStyle w:val="StyleUnderline"/>
          <w:rFonts w:asciiTheme="majorHAnsi" w:hAnsiTheme="majorHAnsi" w:cstheme="majorHAnsi"/>
        </w:rPr>
        <w:t xml:space="preserve">could </w:t>
      </w:r>
      <w:r w:rsidRPr="00DC70A2">
        <w:rPr>
          <w:rStyle w:val="StyleUnderline"/>
          <w:rFonts w:asciiTheme="majorHAnsi" w:hAnsiTheme="majorHAnsi" w:cstheme="majorHAnsi"/>
          <w:highlight w:val="yellow"/>
        </w:rPr>
        <w:t xml:space="preserve">have </w:t>
      </w:r>
      <w:r w:rsidRPr="00373568">
        <w:rPr>
          <w:rStyle w:val="StyleUnderline"/>
          <w:rFonts w:asciiTheme="majorHAnsi" w:hAnsiTheme="majorHAnsi" w:cstheme="majorHAnsi"/>
        </w:rPr>
        <w:t>the</w:t>
      </w:r>
      <w:r w:rsidRPr="00DC70A2">
        <w:rPr>
          <w:rStyle w:val="StyleUnderline"/>
          <w:rFonts w:asciiTheme="majorHAnsi" w:hAnsiTheme="majorHAnsi" w:cstheme="majorHAnsi"/>
        </w:rPr>
        <w:t xml:space="preserve"> long-term </w:t>
      </w:r>
      <w:r w:rsidRPr="00DC70A2">
        <w:rPr>
          <w:rStyle w:val="StyleUnderline"/>
          <w:rFonts w:asciiTheme="majorHAnsi" w:hAnsiTheme="majorHAnsi" w:cstheme="majorHAnsi"/>
          <w:highlight w:val="yellow"/>
        </w:rPr>
        <w:t xml:space="preserve">effect of creating </w:t>
      </w:r>
      <w:r w:rsidRPr="00DC70A2">
        <w:rPr>
          <w:rStyle w:val="Emphasis"/>
          <w:rFonts w:asciiTheme="majorHAnsi" w:hAnsiTheme="majorHAnsi" w:cstheme="majorHAnsi"/>
          <w:highlight w:val="yellow"/>
        </w:rPr>
        <w:t>a</w:t>
      </w:r>
      <w:r w:rsidRPr="00DC70A2">
        <w:rPr>
          <w:rStyle w:val="StyleUnderline"/>
          <w:rFonts w:asciiTheme="majorHAnsi" w:hAnsiTheme="majorHAnsi" w:cstheme="majorHAnsi"/>
        </w:rPr>
        <w:t xml:space="preserve">n American </w:t>
      </w:r>
      <w:r w:rsidRPr="00DC70A2">
        <w:rPr>
          <w:rStyle w:val="StyleUnderline"/>
          <w:rFonts w:asciiTheme="majorHAnsi" w:hAnsiTheme="majorHAnsi" w:cstheme="majorHAnsi"/>
          <w:highlight w:val="yellow"/>
        </w:rPr>
        <w:t xml:space="preserve">public that is </w:t>
      </w:r>
      <w:r w:rsidRPr="00DC70A2">
        <w:rPr>
          <w:rStyle w:val="Emphasis"/>
          <w:rFonts w:asciiTheme="majorHAnsi" w:hAnsiTheme="majorHAnsi" w:cstheme="majorHAnsi"/>
          <w:sz w:val="32"/>
          <w:highlight w:val="yellow"/>
        </w:rPr>
        <w:t>politically engaged</w:t>
      </w:r>
      <w:r w:rsidRPr="00DC70A2">
        <w:rPr>
          <w:rStyle w:val="StyleUnderline"/>
          <w:rFonts w:asciiTheme="majorHAnsi" w:hAnsiTheme="majorHAnsi" w:cstheme="majorHAnsi"/>
          <w:sz w:val="32"/>
          <w:highlight w:val="yellow"/>
        </w:rPr>
        <w:t xml:space="preserve"> </w:t>
      </w:r>
      <w:r w:rsidRPr="00DC70A2">
        <w:rPr>
          <w:rStyle w:val="StyleUnderline"/>
          <w:rFonts w:asciiTheme="majorHAnsi" w:hAnsiTheme="majorHAnsi" w:cstheme="majorHAnsi"/>
          <w:highlight w:val="yellow"/>
        </w:rPr>
        <w:t>on the nuclear issue</w:t>
      </w:r>
      <w:r w:rsidRPr="00DC70A2">
        <w:rPr>
          <w:rFonts w:asciiTheme="majorHAnsi" w:hAnsiTheme="majorHAnsi" w:cstheme="majorHAnsi"/>
          <w:sz w:val="16"/>
        </w:rPr>
        <w:t xml:space="preserve"> and motivated to hold its elected leaders accountable for implementing nuclear policy that reduces the risk of nuclear war. For some students, </w:t>
      </w:r>
      <w:r w:rsidRPr="00DC70A2">
        <w:rPr>
          <w:rStyle w:val="StyleUnderline"/>
          <w:rFonts w:asciiTheme="majorHAnsi" w:hAnsiTheme="majorHAnsi" w:cstheme="majorHAnsi"/>
        </w:rPr>
        <w:t xml:space="preserve">education on nuclear issues may have an impact </w:t>
      </w:r>
      <w:r w:rsidRPr="00373568">
        <w:rPr>
          <w:rStyle w:val="StyleUnderline"/>
          <w:rFonts w:asciiTheme="majorHAnsi" w:hAnsiTheme="majorHAnsi" w:cstheme="majorHAnsi"/>
        </w:rPr>
        <w:t>beyond just putting nuclear weapons on their radar</w:t>
      </w:r>
      <w:r w:rsidRPr="00373568">
        <w:rPr>
          <w:rFonts w:asciiTheme="majorHAnsi" w:hAnsiTheme="majorHAnsi" w:cstheme="majorHAnsi"/>
          <w:sz w:val="16"/>
        </w:rPr>
        <w:t xml:space="preserve"> (</w:t>
      </w:r>
      <w:r w:rsidRPr="00DC70A2">
        <w:rPr>
          <w:rFonts w:asciiTheme="majorHAnsi" w:hAnsiTheme="majorHAnsi" w:cstheme="majorHAnsi"/>
          <w:sz w:val="16"/>
        </w:rPr>
        <w:t xml:space="preserve">pun intended). </w:t>
      </w:r>
      <w:r w:rsidRPr="00373568">
        <w:rPr>
          <w:rStyle w:val="StyleUnderline"/>
          <w:rFonts w:asciiTheme="majorHAnsi" w:hAnsiTheme="majorHAnsi" w:cstheme="majorHAnsi"/>
        </w:rPr>
        <w:t xml:space="preserve">Today’s </w:t>
      </w:r>
      <w:r w:rsidRPr="00DC70A2">
        <w:rPr>
          <w:rStyle w:val="StyleUnderline"/>
          <w:rFonts w:asciiTheme="majorHAnsi" w:hAnsiTheme="majorHAnsi" w:cstheme="majorHAnsi"/>
          <w:highlight w:val="yellow"/>
        </w:rPr>
        <w:t xml:space="preserve">students are the </w:t>
      </w:r>
      <w:r w:rsidRPr="00DC70A2">
        <w:rPr>
          <w:rStyle w:val="Emphasis"/>
          <w:rFonts w:asciiTheme="majorHAnsi" w:hAnsiTheme="majorHAnsi" w:cstheme="majorHAnsi"/>
          <w:highlight w:val="yellow"/>
        </w:rPr>
        <w:t>next politicians</w:t>
      </w:r>
      <w:r w:rsidRPr="00DC70A2">
        <w:rPr>
          <w:rStyle w:val="StyleUnderline"/>
          <w:rFonts w:asciiTheme="majorHAnsi" w:hAnsiTheme="majorHAnsi" w:cstheme="majorHAnsi"/>
          <w:highlight w:val="yellow"/>
        </w:rPr>
        <w:t xml:space="preserve">, </w:t>
      </w:r>
      <w:r w:rsidRPr="00DC70A2">
        <w:rPr>
          <w:rStyle w:val="Emphasis"/>
          <w:rFonts w:asciiTheme="majorHAnsi" w:hAnsiTheme="majorHAnsi" w:cstheme="majorHAnsi"/>
          <w:highlight w:val="yellow"/>
        </w:rPr>
        <w:t>scientists</w:t>
      </w:r>
      <w:r w:rsidRPr="00DC70A2">
        <w:rPr>
          <w:rStyle w:val="StyleUnderline"/>
          <w:rFonts w:asciiTheme="majorHAnsi" w:hAnsiTheme="majorHAnsi" w:cstheme="majorHAnsi"/>
          <w:highlight w:val="yellow"/>
        </w:rPr>
        <w:t xml:space="preserve">, and </w:t>
      </w:r>
      <w:r w:rsidRPr="00DC70A2">
        <w:rPr>
          <w:rStyle w:val="Emphasis"/>
          <w:rFonts w:asciiTheme="majorHAnsi" w:hAnsiTheme="majorHAnsi" w:cstheme="majorHAnsi"/>
          <w:highlight w:val="yellow"/>
        </w:rPr>
        <w:t>journalists</w:t>
      </w:r>
      <w:r w:rsidRPr="00DC70A2">
        <w:rPr>
          <w:rStyle w:val="StyleUnderline"/>
          <w:rFonts w:asciiTheme="majorHAnsi" w:hAnsiTheme="majorHAnsi" w:cstheme="majorHAnsi"/>
        </w:rPr>
        <w:t xml:space="preserve">, and some of them will inevitably be tasked with </w:t>
      </w:r>
      <w:r w:rsidRPr="00DC70A2">
        <w:rPr>
          <w:rStyle w:val="Emphasis"/>
          <w:rFonts w:asciiTheme="majorHAnsi" w:hAnsiTheme="majorHAnsi" w:cstheme="majorHAnsi"/>
        </w:rPr>
        <w:t>addressing the nuclear issue</w:t>
      </w:r>
      <w:r w:rsidRPr="00DC70A2">
        <w:rPr>
          <w:rFonts w:asciiTheme="majorHAnsi" w:hAnsiTheme="majorHAnsi" w:cstheme="majorHAnsi"/>
          <w:sz w:val="16"/>
        </w:rPr>
        <w:t xml:space="preserve"> in their careers. For these students, early </w:t>
      </w:r>
      <w:r w:rsidRPr="00DC70A2">
        <w:rPr>
          <w:rStyle w:val="StyleUnderline"/>
          <w:rFonts w:asciiTheme="majorHAnsi" w:hAnsiTheme="majorHAnsi" w:cstheme="majorHAnsi"/>
        </w:rPr>
        <w:t xml:space="preserve">exposure to the issues of nuclear weapons in an </w:t>
      </w:r>
      <w:r w:rsidRPr="00DC70A2">
        <w:rPr>
          <w:rStyle w:val="Emphasis"/>
          <w:rFonts w:asciiTheme="majorHAnsi" w:hAnsiTheme="majorHAnsi" w:cstheme="majorHAnsi"/>
        </w:rPr>
        <w:t>educational context</w:t>
      </w:r>
      <w:r w:rsidRPr="00DC70A2">
        <w:rPr>
          <w:rStyle w:val="StyleUnderline"/>
          <w:rFonts w:asciiTheme="majorHAnsi" w:hAnsiTheme="majorHAnsi" w:cstheme="majorHAnsi"/>
        </w:rPr>
        <w:t xml:space="preserve"> could be useful preparation for grappling with those issues professionally</w:t>
      </w:r>
      <w:r w:rsidRPr="00DC70A2">
        <w:rPr>
          <w:rFonts w:asciiTheme="majorHAnsi" w:hAnsiTheme="majorHAnsi" w:cstheme="majorHAnsi"/>
          <w:sz w:val="16"/>
        </w:rPr>
        <w:t xml:space="preserve">. </w:t>
      </w:r>
      <w:r w:rsidRPr="00DC70A2">
        <w:rPr>
          <w:rFonts w:asciiTheme="majorHAnsi" w:hAnsiTheme="majorHAnsi" w:cstheme="majorHAnsi"/>
          <w:sz w:val="12"/>
          <w:szCs w:val="18"/>
        </w:rPr>
        <w:t xml:space="preserve">Indeed, for some students, learning about nuclear weapons could have a decisive impact on their career trajectory and inspire them to dedicate themselves to solving these problems. An opportune moment. Recently, nuclear weapons and the dangers of nuclear war have begun to re-enter the minds of the American public. The Hawaii false alarm in January of this year, which warned residents of an incoming North Korean missile attack, was not rescinded until 38 minutes after it was issued—and in that time, many people in Hawaii genuinely feared that nuclear war was imminent. The incident highlighted the dangers of technical failure in early-warning systems, but it may also have had a broader effect: bringing the long-dormant fear of a nuclear attack against the US homeland back into the American consciousness. Given the tremendous advances made by North Korea’s nuclear weapons program over the last decade and the public exchange of nuclear threats between President Trump and Kim Jong-un last year, such fears can hardly be called unfounded. The unexpected flurry of diplomacy with North Korea since the PyeongChang Olympics in February has certainly served to quell some of those fears. </w:t>
      </w:r>
      <w:proofErr w:type="gramStart"/>
      <w:r w:rsidRPr="00DC70A2">
        <w:rPr>
          <w:rFonts w:asciiTheme="majorHAnsi" w:hAnsiTheme="majorHAnsi" w:cstheme="majorHAnsi"/>
          <w:sz w:val="12"/>
          <w:szCs w:val="18"/>
        </w:rPr>
        <w:t>In particular, President Trump’s</w:t>
      </w:r>
      <w:proofErr w:type="gramEnd"/>
      <w:r w:rsidRPr="00DC70A2">
        <w:rPr>
          <w:rFonts w:asciiTheme="majorHAnsi" w:hAnsiTheme="majorHAnsi" w:cstheme="majorHAnsi"/>
          <w:sz w:val="12"/>
          <w:szCs w:val="18"/>
        </w:rPr>
        <w:t xml:space="preserve"> unprecedented decision to meet with North Korean leader Kim Jong-un in Singapore this past June marks a meaningful opportunity for progress on denuclearizing North Korea. However, nuclear weapons still pose grave risks, even if an intentional nuclear attack against the United States feels unlikely. The current public interest in the North Korean nuclear issue may present an opportunity to bring forward the less obvious dangers of nuclear weapons, and education offers a promising route to do so. For instance, a course on foreign affairs or security could include a discussion of why North Korea felt the need to develop nuclear weapons, or a physics assignment could ask students to calculate the operational range of North Korea’s missiles, based on their lofted-trajectory missile tests. The authors’ efforts. For our part, the authors have initiated the Massachusetts Institute of Technology Nuclear Weapons Education Project, a grassroots endeavor to help university professors and lecturers introduce relevant information about nuclear weapons into their curricula and course materials at MIT and beyond. The authors have also engaged with MIT’s broader student population by supporting the student organization MIT Students for Nuclear Arms Control, which holds informative events and discussions about nuclear weapons issues for the undergraduate audience. The authors strongly believe that this grassroots model targeting faculty and students can be applied at any university. To that end, Aron Bernstein, professor emeritus in physics, has spearheaded the development of a network of educators at more than one dozen universities who are working to engage their own campuses on the nuclear issue. Expanding and exporting the effort to educate. The authors urge professors and lecturers at universities across the United States and elsewhere to consider what steps could be taken to bring nuclear weapons education to their campus. The MIT Nuclear Weapons Education Project focuses on breadth, seeking to introduce small amounts of nuclear weapons information across as many disciplines as possible to impact the largest possible number of students. But the optimal approach to engaging students on nuclear weapons will vary by campus. Scholars at other universities have focused their efforts on developing and implementing a dedicated elective course focusing on nuclear weapons. Still others are working to introduce or emphasize nuclear issues in existing classes with high registration, across fields like physics, peace and conflict studies, international relations and political science, and history. Any of these models could serve as a starting point for a new campus-wide effort for nuclear weapons education. The pathways to nuclear weapons education that the authors are pursuing and advocating are bottom-up, beginning with a small number of interested individuals devoting personal time and energy to bring nuclear weapons education to their own university communities. Such a model is certainly labor-intensive and requires a meaningful commitment from the initiators </w:t>
      </w:r>
      <w:proofErr w:type="gramStart"/>
      <w:r w:rsidRPr="00DC70A2">
        <w:rPr>
          <w:rFonts w:asciiTheme="majorHAnsi" w:hAnsiTheme="majorHAnsi" w:cstheme="majorHAnsi"/>
          <w:sz w:val="12"/>
          <w:szCs w:val="18"/>
        </w:rPr>
        <w:t>in order to</w:t>
      </w:r>
      <w:proofErr w:type="gramEnd"/>
      <w:r w:rsidRPr="00DC70A2">
        <w:rPr>
          <w:rFonts w:asciiTheme="majorHAnsi" w:hAnsiTheme="majorHAnsi" w:cstheme="majorHAnsi"/>
          <w:sz w:val="12"/>
          <w:szCs w:val="18"/>
        </w:rPr>
        <w:t xml:space="preserve"> be impactful. That said, the potential benefits are well worth the effort, and hopefully these efforts can be replicated and reformed on other college campuses. Reducing the risks of nuclear war will undoubtedly be a decades-long </w:t>
      </w:r>
      <w:proofErr w:type="gramStart"/>
      <w:r w:rsidRPr="00DC70A2">
        <w:rPr>
          <w:rFonts w:asciiTheme="majorHAnsi" w:hAnsiTheme="majorHAnsi" w:cstheme="majorHAnsi"/>
          <w:sz w:val="12"/>
          <w:szCs w:val="18"/>
        </w:rPr>
        <w:t>process, but</w:t>
      </w:r>
      <w:proofErr w:type="gramEnd"/>
      <w:r w:rsidRPr="00DC70A2">
        <w:rPr>
          <w:rFonts w:asciiTheme="majorHAnsi" w:hAnsiTheme="majorHAnsi" w:cstheme="majorHAnsi"/>
          <w:sz w:val="12"/>
          <w:szCs w:val="18"/>
        </w:rPr>
        <w:t xml:space="preserve"> educating future leaders and citizens on those risks is a vital step in the right direction.</w:t>
      </w:r>
    </w:p>
    <w:bookmarkEnd w:id="0"/>
    <w:p w14:paraId="462615AC" w14:textId="77777777" w:rsidR="007C67C7" w:rsidRPr="00DC70A2" w:rsidRDefault="007C67C7" w:rsidP="007C67C7">
      <w:pPr>
        <w:rPr>
          <w:rFonts w:asciiTheme="majorHAnsi" w:hAnsiTheme="majorHAnsi" w:cstheme="majorHAnsi"/>
        </w:rPr>
      </w:pPr>
    </w:p>
    <w:p w14:paraId="3E1A3689" w14:textId="77777777" w:rsidR="007C67C7" w:rsidRPr="00DC70A2" w:rsidRDefault="007C67C7" w:rsidP="007C67C7">
      <w:pPr>
        <w:rPr>
          <w:rFonts w:asciiTheme="majorHAnsi" w:hAnsiTheme="majorHAnsi" w:cstheme="majorHAnsi"/>
        </w:rPr>
      </w:pPr>
    </w:p>
    <w:p w14:paraId="1E7B5F03" w14:textId="77777777" w:rsidR="007C67C7" w:rsidRPr="00DC70A2" w:rsidRDefault="007C67C7" w:rsidP="007C67C7">
      <w:pPr>
        <w:rPr>
          <w:rFonts w:asciiTheme="majorHAnsi" w:hAnsiTheme="majorHAnsi" w:cstheme="majorHAnsi"/>
        </w:rPr>
      </w:pPr>
    </w:p>
    <w:p w14:paraId="64C6C608"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t xml:space="preserve">Successful movement organizing is </w:t>
      </w:r>
      <w:r w:rsidRPr="00DC70A2">
        <w:rPr>
          <w:rFonts w:asciiTheme="majorHAnsi" w:hAnsiTheme="majorHAnsi" w:cstheme="majorHAnsi"/>
          <w:u w:val="single"/>
        </w:rPr>
        <w:t>analogous</w:t>
      </w:r>
      <w:r w:rsidRPr="00DC70A2">
        <w:rPr>
          <w:rFonts w:asciiTheme="majorHAnsi" w:hAnsiTheme="majorHAnsi" w:cstheme="majorHAnsi"/>
        </w:rPr>
        <w:t xml:space="preserve"> to </w:t>
      </w:r>
      <w:r w:rsidRPr="00DC70A2">
        <w:rPr>
          <w:rFonts w:asciiTheme="majorHAnsi" w:hAnsiTheme="majorHAnsi" w:cstheme="majorHAnsi"/>
          <w:u w:val="single"/>
        </w:rPr>
        <w:t>mainstream politics</w:t>
      </w:r>
      <w:r w:rsidRPr="00DC70A2">
        <w:rPr>
          <w:rFonts w:asciiTheme="majorHAnsi" w:hAnsiTheme="majorHAnsi" w:cstheme="majorHAnsi"/>
        </w:rPr>
        <w:t xml:space="preserve"> -- it requires </w:t>
      </w:r>
      <w:r w:rsidRPr="00DC70A2">
        <w:rPr>
          <w:rFonts w:asciiTheme="majorHAnsi" w:hAnsiTheme="majorHAnsi" w:cstheme="majorHAnsi"/>
          <w:u w:val="single"/>
        </w:rPr>
        <w:t>skilled organization</w:t>
      </w:r>
      <w:r w:rsidRPr="00DC70A2">
        <w:rPr>
          <w:rFonts w:asciiTheme="majorHAnsi" w:hAnsiTheme="majorHAnsi" w:cstheme="majorHAnsi"/>
        </w:rPr>
        <w:t xml:space="preserve">, strategic </w:t>
      </w:r>
      <w:r w:rsidRPr="00DC70A2">
        <w:rPr>
          <w:rFonts w:asciiTheme="majorHAnsi" w:hAnsiTheme="majorHAnsi" w:cstheme="majorHAnsi"/>
          <w:u w:val="single"/>
        </w:rPr>
        <w:t>flexibility</w:t>
      </w:r>
      <w:r w:rsidRPr="00DC70A2">
        <w:rPr>
          <w:rFonts w:asciiTheme="majorHAnsi" w:hAnsiTheme="majorHAnsi" w:cstheme="majorHAnsi"/>
        </w:rPr>
        <w:t xml:space="preserve">, effective </w:t>
      </w:r>
      <w:r w:rsidRPr="00DC70A2">
        <w:rPr>
          <w:rFonts w:asciiTheme="majorHAnsi" w:hAnsiTheme="majorHAnsi" w:cstheme="majorHAnsi"/>
          <w:u w:val="single"/>
        </w:rPr>
        <w:t>management</w:t>
      </w:r>
      <w:r w:rsidRPr="00DC70A2">
        <w:rPr>
          <w:rFonts w:asciiTheme="majorHAnsi" w:hAnsiTheme="majorHAnsi" w:cstheme="majorHAnsi"/>
        </w:rPr>
        <w:t xml:space="preserve">, and </w:t>
      </w:r>
      <w:r w:rsidRPr="00DC70A2">
        <w:rPr>
          <w:rFonts w:asciiTheme="majorHAnsi" w:hAnsiTheme="majorHAnsi" w:cstheme="majorHAnsi"/>
          <w:u w:val="single"/>
        </w:rPr>
        <w:t>proto-institutionalism</w:t>
      </w:r>
      <w:r w:rsidRPr="00DC70A2">
        <w:rPr>
          <w:rFonts w:asciiTheme="majorHAnsi" w:hAnsiTheme="majorHAnsi" w:cstheme="majorHAnsi"/>
        </w:rPr>
        <w:t xml:space="preserve"> -- sacrificing </w:t>
      </w:r>
      <w:r w:rsidRPr="00DC70A2">
        <w:rPr>
          <w:rFonts w:asciiTheme="majorHAnsi" w:hAnsiTheme="majorHAnsi" w:cstheme="majorHAnsi"/>
          <w:u w:val="single"/>
        </w:rPr>
        <w:t xml:space="preserve">debate as </w:t>
      </w:r>
      <w:r w:rsidRPr="00DC70A2">
        <w:rPr>
          <w:rFonts w:asciiTheme="majorHAnsi" w:hAnsiTheme="majorHAnsi" w:cstheme="majorHAnsi"/>
        </w:rPr>
        <w:t xml:space="preserve">training in favor of being a </w:t>
      </w:r>
      <w:r w:rsidRPr="00DC70A2">
        <w:rPr>
          <w:rFonts w:asciiTheme="majorHAnsi" w:hAnsiTheme="majorHAnsi" w:cstheme="majorHAnsi"/>
          <w:u w:val="single"/>
        </w:rPr>
        <w:t>revolutionary for a weekend</w:t>
      </w:r>
      <w:r w:rsidRPr="00DC70A2">
        <w:rPr>
          <w:rFonts w:asciiTheme="majorHAnsi" w:hAnsiTheme="majorHAnsi" w:cstheme="majorHAnsi"/>
        </w:rPr>
        <w:t xml:space="preserve"> ensures </w:t>
      </w:r>
      <w:r w:rsidRPr="00DC70A2">
        <w:rPr>
          <w:rFonts w:asciiTheme="majorHAnsi" w:hAnsiTheme="majorHAnsi" w:cstheme="majorHAnsi"/>
          <w:u w:val="single"/>
        </w:rPr>
        <w:t>failure</w:t>
      </w:r>
      <w:r w:rsidRPr="00DC70A2">
        <w:rPr>
          <w:rFonts w:asciiTheme="majorHAnsi" w:hAnsiTheme="majorHAnsi" w:cstheme="majorHAnsi"/>
        </w:rPr>
        <w:t>.</w:t>
      </w:r>
    </w:p>
    <w:p w14:paraId="38A8157F"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Heller 17</w:t>
      </w:r>
      <w:r w:rsidRPr="00DC70A2">
        <w:rPr>
          <w:rFonts w:asciiTheme="majorHAnsi" w:hAnsiTheme="majorHAnsi" w:cstheme="majorHAnsi"/>
        </w:rPr>
        <w:t xml:space="preserve"> [Nathan Heller began contributing to The New Yorker in </w:t>
      </w:r>
      <w:proofErr w:type="gramStart"/>
      <w:r w:rsidRPr="00DC70A2">
        <w:rPr>
          <w:rFonts w:asciiTheme="majorHAnsi" w:hAnsiTheme="majorHAnsi" w:cstheme="majorHAnsi"/>
        </w:rPr>
        <w:t>2011, and</w:t>
      </w:r>
      <w:proofErr w:type="gramEnd"/>
      <w:r w:rsidRPr="00DC70A2">
        <w:rPr>
          <w:rFonts w:asciiTheme="majorHAnsi" w:hAnsiTheme="majorHAnsi" w:cstheme="majorHAnsi"/>
        </w:rPr>
        <w:t xml:space="preserve">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p>
    <w:p w14:paraId="234D74E4" w14:textId="77777777" w:rsidR="00B777D6" w:rsidRPr="00DC70A2" w:rsidRDefault="00B777D6" w:rsidP="00B777D6">
      <w:pPr>
        <w:rPr>
          <w:rFonts w:asciiTheme="majorHAnsi" w:hAnsiTheme="majorHAnsi" w:cstheme="majorHAnsi"/>
          <w:sz w:val="14"/>
          <w:szCs w:val="22"/>
        </w:rPr>
      </w:pPr>
      <w:r w:rsidRPr="00DC70A2">
        <w:rPr>
          <w:rFonts w:asciiTheme="majorHAnsi" w:hAnsiTheme="majorHAnsi" w:cstheme="majorHAnsi"/>
          <w:szCs w:val="22"/>
          <w:u w:val="single"/>
        </w:rPr>
        <w:t xml:space="preserve">Tufekci’s conclusions about the civil-rights movement are </w:t>
      </w:r>
      <w:r w:rsidRPr="00DC70A2">
        <w:rPr>
          <w:rStyle w:val="Emphasis"/>
          <w:rFonts w:asciiTheme="majorHAnsi" w:hAnsiTheme="majorHAnsi" w:cstheme="majorHAnsi"/>
          <w:szCs w:val="22"/>
        </w:rPr>
        <w:t>unsettling</w:t>
      </w:r>
      <w:r w:rsidRPr="00DC70A2">
        <w:rPr>
          <w:rFonts w:asciiTheme="majorHAnsi" w:hAnsiTheme="majorHAnsi" w:cstheme="majorHAnsi"/>
          <w:sz w:val="14"/>
          <w:szCs w:val="22"/>
        </w:rPr>
        <w:t xml:space="preserve"> because of what they imply. People such as Kauffman portray direct democracy as a scrappy, passionate enterprise: the underrepresented, the oppressed, and the dissatisfied get together and, strengthened by numbers, force change. Tufekci suggests that the </w:t>
      </w:r>
      <w:r w:rsidRPr="00DC70A2">
        <w:rPr>
          <w:rStyle w:val="Emphasis"/>
          <w:rFonts w:asciiTheme="majorHAnsi" w:hAnsiTheme="majorHAnsi" w:cstheme="majorHAnsi"/>
          <w:szCs w:val="22"/>
          <w:highlight w:val="green"/>
        </w:rPr>
        <w:t>movements that succeed</w:t>
      </w:r>
      <w:r w:rsidRPr="00DC70A2">
        <w:rPr>
          <w:rFonts w:asciiTheme="majorHAnsi" w:hAnsiTheme="majorHAnsi" w:cstheme="majorHAnsi"/>
          <w:szCs w:val="22"/>
          <w:highlight w:val="green"/>
          <w:u w:val="single"/>
        </w:rPr>
        <w:t xml:space="preserve"> are</w:t>
      </w:r>
      <w:r w:rsidRPr="00DC70A2">
        <w:rPr>
          <w:rFonts w:asciiTheme="majorHAnsi" w:hAnsiTheme="majorHAnsi" w:cstheme="majorHAnsi"/>
          <w:szCs w:val="22"/>
          <w:u w:val="single"/>
        </w:rPr>
        <w:t xml:space="preserve"> </w:t>
      </w:r>
      <w:proofErr w:type="gramStart"/>
      <w:r w:rsidRPr="00DC70A2">
        <w:rPr>
          <w:rFonts w:asciiTheme="majorHAnsi" w:hAnsiTheme="majorHAnsi" w:cstheme="majorHAnsi"/>
          <w:szCs w:val="22"/>
          <w:u w:val="single"/>
        </w:rPr>
        <w:t xml:space="preserve">actually </w:t>
      </w:r>
      <w:r w:rsidRPr="00DC70A2">
        <w:rPr>
          <w:rStyle w:val="Emphasis"/>
          <w:rFonts w:asciiTheme="majorHAnsi" w:hAnsiTheme="majorHAnsi" w:cstheme="majorHAnsi"/>
          <w:szCs w:val="22"/>
        </w:rPr>
        <w:t>proto-institutional</w:t>
      </w:r>
      <w:proofErr w:type="gramEnd"/>
      <w:r w:rsidRPr="00DC70A2">
        <w:rPr>
          <w:rFonts w:asciiTheme="majorHAnsi" w:hAnsiTheme="majorHAnsi" w:cstheme="majorHAnsi"/>
          <w:szCs w:val="22"/>
          <w:u w:val="single"/>
        </w:rPr>
        <w:t xml:space="preserve">: highly </w:t>
      </w:r>
      <w:r w:rsidRPr="00DC70A2">
        <w:rPr>
          <w:rStyle w:val="Emphasis"/>
          <w:rFonts w:asciiTheme="majorHAnsi" w:hAnsiTheme="majorHAnsi" w:cstheme="majorHAnsi"/>
          <w:szCs w:val="22"/>
          <w:highlight w:val="green"/>
        </w:rPr>
        <w:t>organized</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highlight w:val="green"/>
        </w:rPr>
        <w:t>strategically flexible</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due to </w:t>
      </w:r>
      <w:r w:rsidRPr="00DC70A2">
        <w:rPr>
          <w:rFonts w:asciiTheme="majorHAnsi" w:hAnsiTheme="majorHAnsi" w:cstheme="majorHAnsi"/>
          <w:szCs w:val="22"/>
          <w:u w:val="single"/>
        </w:rPr>
        <w:t xml:space="preserve">sinewy </w:t>
      </w:r>
      <w:r w:rsidRPr="00DC70A2">
        <w:rPr>
          <w:rStyle w:val="Emphasis"/>
          <w:rFonts w:asciiTheme="majorHAnsi" w:hAnsiTheme="majorHAnsi" w:cstheme="majorHAnsi"/>
          <w:szCs w:val="22"/>
          <w:highlight w:val="green"/>
        </w:rPr>
        <w:t xml:space="preserve">management </w:t>
      </w:r>
      <w:r w:rsidRPr="00DC70A2">
        <w:rPr>
          <w:rStyle w:val="Emphasis"/>
          <w:rFonts w:asciiTheme="majorHAnsi" w:hAnsiTheme="majorHAnsi" w:cstheme="majorHAnsi"/>
          <w:szCs w:val="22"/>
        </w:rPr>
        <w:t>structures</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and </w:t>
      </w:r>
      <w:r w:rsidRPr="00DC70A2">
        <w:rPr>
          <w:rStyle w:val="Emphasis"/>
          <w:rFonts w:asciiTheme="majorHAnsi" w:hAnsiTheme="majorHAnsi" w:cstheme="majorHAnsi"/>
          <w:szCs w:val="22"/>
          <w:highlight w:val="green"/>
        </w:rPr>
        <w:t>chummy</w:t>
      </w:r>
      <w:r w:rsidRPr="00DC70A2">
        <w:rPr>
          <w:rFonts w:asciiTheme="majorHAnsi" w:hAnsiTheme="majorHAnsi" w:cstheme="majorHAnsi"/>
          <w:szCs w:val="22"/>
          <w:highlight w:val="green"/>
          <w:u w:val="single"/>
        </w:rPr>
        <w:t xml:space="preserve"> with</w:t>
      </w:r>
      <w:r w:rsidRPr="00DC70A2">
        <w:rPr>
          <w:rFonts w:asciiTheme="majorHAnsi" w:hAnsiTheme="majorHAnsi" w:cstheme="majorHAnsi"/>
          <w:szCs w:val="22"/>
          <w:u w:val="single"/>
        </w:rPr>
        <w:t xml:space="preserve"> the sorts of people we now call </w:t>
      </w:r>
      <w:r w:rsidRPr="00DC70A2">
        <w:rPr>
          <w:rStyle w:val="Emphasis"/>
          <w:rFonts w:asciiTheme="majorHAnsi" w:hAnsiTheme="majorHAnsi" w:cstheme="majorHAnsi"/>
          <w:szCs w:val="22"/>
          <w:highlight w:val="green"/>
        </w:rPr>
        <w:t>élites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 Montgomery </w:t>
      </w:r>
      <w:r w:rsidRPr="00DC70A2">
        <w:rPr>
          <w:rFonts w:asciiTheme="majorHAnsi" w:hAnsiTheme="majorHAnsi" w:cstheme="majorHAnsi"/>
          <w:szCs w:val="22"/>
          <w:highlight w:val="green"/>
          <w:u w:val="single"/>
        </w:rPr>
        <w:t>N.A.A.C.P. worked with</w:t>
      </w:r>
      <w:r w:rsidRPr="00DC70A2">
        <w:rPr>
          <w:rFonts w:asciiTheme="majorHAnsi" w:hAnsiTheme="majorHAnsi" w:cstheme="majorHAnsi"/>
          <w:sz w:val="14"/>
          <w:szCs w:val="22"/>
        </w:rPr>
        <w:t xml:space="preserve"> Clifford </w:t>
      </w:r>
      <w:r w:rsidRPr="00DC70A2">
        <w:rPr>
          <w:rFonts w:asciiTheme="majorHAnsi" w:hAnsiTheme="majorHAnsi" w:cstheme="majorHAnsi"/>
          <w:szCs w:val="22"/>
          <w:highlight w:val="green"/>
          <w:u w:val="single"/>
        </w:rPr>
        <w:t>Durr</w:t>
      </w:r>
      <w:r w:rsidRPr="00DC70A2">
        <w:rPr>
          <w:rFonts w:asciiTheme="majorHAnsi" w:hAnsiTheme="majorHAnsi" w:cstheme="majorHAnsi"/>
          <w:sz w:val="14"/>
          <w:szCs w:val="22"/>
        </w:rPr>
        <w:t xml:space="preserve">, a patrician lawyer whom Franklin Roosevelt had appointed to the F.C.C., and </w:t>
      </w:r>
      <w:r w:rsidRPr="00DC70A2">
        <w:rPr>
          <w:rFonts w:asciiTheme="majorHAnsi" w:hAnsiTheme="majorHAnsi" w:cstheme="majorHAnsi"/>
          <w:szCs w:val="22"/>
          <w:highlight w:val="green"/>
          <w:u w:val="single"/>
        </w:rPr>
        <w:t>whose brother-in-law</w:t>
      </w:r>
      <w:r w:rsidRPr="00DC70A2">
        <w:rPr>
          <w:rFonts w:asciiTheme="majorHAnsi" w:hAnsiTheme="majorHAnsi" w:cstheme="majorHAnsi"/>
          <w:szCs w:val="22"/>
          <w:u w:val="single"/>
        </w:rPr>
        <w:t xml:space="preserve"> Hugo Black </w:t>
      </w:r>
      <w:r w:rsidRPr="00DC70A2">
        <w:rPr>
          <w:rFonts w:asciiTheme="majorHAnsi" w:hAnsiTheme="majorHAnsi" w:cstheme="majorHAnsi"/>
          <w:szCs w:val="22"/>
          <w:highlight w:val="green"/>
          <w:u w:val="single"/>
        </w:rPr>
        <w:t>was a Supreme Court Justice</w:t>
      </w:r>
      <w:r w:rsidRPr="00DC70A2">
        <w:rPr>
          <w:rFonts w:asciiTheme="majorHAnsi" w:hAnsiTheme="majorHAnsi" w:cstheme="majorHAnsi"/>
          <w:sz w:val="14"/>
          <w:szCs w:val="22"/>
        </w:rPr>
        <w:t xml:space="preserve"> when Browder v. Gayle was heard. The </w:t>
      </w:r>
      <w:r w:rsidRPr="00DC70A2">
        <w:rPr>
          <w:rFonts w:asciiTheme="majorHAnsi" w:hAnsiTheme="majorHAnsi" w:cstheme="majorHAnsi"/>
          <w:szCs w:val="22"/>
          <w:u w:val="single"/>
        </w:rPr>
        <w:t xml:space="preserve">organizers of </w:t>
      </w:r>
      <w:r w:rsidRPr="00DC70A2">
        <w:rPr>
          <w:rFonts w:asciiTheme="majorHAnsi" w:hAnsiTheme="majorHAnsi" w:cstheme="majorHAnsi"/>
          <w:szCs w:val="22"/>
          <w:highlight w:val="green"/>
          <w:u w:val="single"/>
        </w:rPr>
        <w:t xml:space="preserve">the </w:t>
      </w:r>
      <w:r w:rsidRPr="00DC70A2">
        <w:rPr>
          <w:rStyle w:val="Emphasis"/>
          <w:rFonts w:asciiTheme="majorHAnsi" w:hAnsiTheme="majorHAnsi" w:cstheme="majorHAnsi"/>
          <w:szCs w:val="22"/>
          <w:highlight w:val="green"/>
        </w:rPr>
        <w:t>March on Washington</w:t>
      </w:r>
      <w:r w:rsidRPr="00DC70A2">
        <w:rPr>
          <w:rFonts w:asciiTheme="majorHAnsi" w:hAnsiTheme="majorHAnsi" w:cstheme="majorHAnsi"/>
          <w:szCs w:val="22"/>
          <w:highlight w:val="green"/>
          <w:u w:val="single"/>
        </w:rPr>
        <w:t xml:space="preserve"> </w:t>
      </w:r>
      <w:r w:rsidRPr="00DC70A2">
        <w:rPr>
          <w:rFonts w:asciiTheme="majorHAnsi" w:hAnsiTheme="majorHAnsi" w:cstheme="majorHAnsi"/>
          <w:szCs w:val="22"/>
          <w:u w:val="single"/>
        </w:rPr>
        <w:t>turned to Bobby Kennedy</w:t>
      </w:r>
      <w:r w:rsidRPr="00DC70A2">
        <w:rPr>
          <w:rFonts w:asciiTheme="majorHAnsi" w:hAnsiTheme="majorHAnsi" w:cstheme="majorHAnsi"/>
          <w:sz w:val="14"/>
          <w:szCs w:val="22"/>
        </w:rPr>
        <w:t>—the U.S. Attorney General and the brother of the sitting President—</w:t>
      </w:r>
      <w:r w:rsidRPr="00DC70A2">
        <w:rPr>
          <w:rFonts w:asciiTheme="majorHAnsi" w:hAnsiTheme="majorHAnsi" w:cstheme="majorHAnsi"/>
          <w:szCs w:val="22"/>
          <w:highlight w:val="green"/>
          <w:u w:val="single"/>
        </w:rPr>
        <w:t xml:space="preserve">when </w:t>
      </w:r>
      <w:r w:rsidRPr="00DC70A2">
        <w:rPr>
          <w:rFonts w:asciiTheme="majorHAnsi" w:hAnsiTheme="majorHAnsi" w:cstheme="majorHAnsi"/>
          <w:szCs w:val="22"/>
          <w:u w:val="single"/>
        </w:rPr>
        <w:t xml:space="preserve">Rustin’s prized </w:t>
      </w:r>
      <w:r w:rsidRPr="00DC70A2">
        <w:rPr>
          <w:rFonts w:asciiTheme="majorHAnsi" w:hAnsiTheme="majorHAnsi" w:cstheme="majorHAnsi"/>
          <w:szCs w:val="22"/>
          <w:highlight w:val="green"/>
          <w:u w:val="single"/>
        </w:rPr>
        <w:t xml:space="preserve">sound </w:t>
      </w:r>
      <w:r w:rsidRPr="00DC70A2">
        <w:rPr>
          <w:rFonts w:asciiTheme="majorHAnsi" w:hAnsiTheme="majorHAnsi" w:cstheme="majorHAnsi"/>
          <w:szCs w:val="22"/>
          <w:u w:val="single"/>
        </w:rPr>
        <w:t xml:space="preserve">system was </w:t>
      </w:r>
      <w:r w:rsidRPr="00DC70A2">
        <w:rPr>
          <w:rFonts w:asciiTheme="majorHAnsi" w:hAnsiTheme="majorHAnsi" w:cstheme="majorHAnsi"/>
          <w:szCs w:val="22"/>
          <w:highlight w:val="green"/>
          <w:u w:val="single"/>
        </w:rPr>
        <w:t>sabotaged</w:t>
      </w:r>
      <w:r w:rsidRPr="00DC70A2">
        <w:rPr>
          <w:rFonts w:asciiTheme="majorHAnsi" w:hAnsiTheme="majorHAnsi" w:cstheme="majorHAnsi"/>
          <w:szCs w:val="22"/>
          <w:u w:val="single"/>
        </w:rPr>
        <w:t xml:space="preserve"> the day before the protest. </w:t>
      </w:r>
      <w:r w:rsidRPr="00DC70A2">
        <w:rPr>
          <w:rFonts w:asciiTheme="majorHAnsi" w:hAnsiTheme="majorHAnsi" w:cstheme="majorHAnsi"/>
          <w:szCs w:val="22"/>
          <w:highlight w:val="green"/>
          <w:u w:val="single"/>
        </w:rPr>
        <w:t>Kennedy enlisted the Army</w:t>
      </w:r>
      <w:r w:rsidRPr="00DC70A2">
        <w:rPr>
          <w:rFonts w:asciiTheme="majorHAnsi" w:hAnsiTheme="majorHAnsi" w:cstheme="majorHAnsi"/>
          <w:szCs w:val="22"/>
          <w:u w:val="single"/>
        </w:rPr>
        <w:t xml:space="preserve"> Signal Corps </w:t>
      </w:r>
      <w:r w:rsidRPr="00DC70A2">
        <w:rPr>
          <w:rFonts w:asciiTheme="majorHAnsi" w:hAnsiTheme="majorHAnsi" w:cstheme="majorHAnsi"/>
          <w:szCs w:val="22"/>
          <w:highlight w:val="green"/>
          <w:u w:val="single"/>
        </w:rPr>
        <w:t>to fix it</w:t>
      </w:r>
      <w:r w:rsidRPr="00DC70A2">
        <w:rPr>
          <w:rFonts w:asciiTheme="majorHAnsi" w:hAnsiTheme="majorHAnsi" w:cstheme="majorHAnsi"/>
          <w:sz w:val="14"/>
          <w:szCs w:val="22"/>
        </w:rPr>
        <w:t xml:space="preserve">. You can’t get much cozier with the Man than that. </w:t>
      </w:r>
      <w:r w:rsidRPr="00DC70A2">
        <w:rPr>
          <w:rFonts w:asciiTheme="majorHAnsi" w:hAnsiTheme="majorHAnsi" w:cstheme="majorHAnsi"/>
          <w:szCs w:val="22"/>
          <w:u w:val="single"/>
        </w:rPr>
        <w:t xml:space="preserve">Far from speaking truth </w:t>
      </w:r>
      <w:r w:rsidRPr="00DC70A2">
        <w:rPr>
          <w:rStyle w:val="Emphasis"/>
          <w:rFonts w:asciiTheme="majorHAnsi" w:hAnsiTheme="majorHAnsi" w:cstheme="majorHAnsi"/>
          <w:szCs w:val="22"/>
        </w:rPr>
        <w:t>to power</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rPr>
        <w:t>successful protests</w:t>
      </w:r>
      <w:r w:rsidRPr="00DC70A2">
        <w:rPr>
          <w:rFonts w:asciiTheme="majorHAnsi" w:hAnsiTheme="majorHAnsi" w:cstheme="majorHAnsi"/>
          <w:szCs w:val="22"/>
          <w:u w:val="single"/>
        </w:rPr>
        <w:t xml:space="preserve"> seem to speak truth</w:t>
      </w:r>
      <w:r w:rsidRPr="00DC70A2">
        <w:rPr>
          <w:rStyle w:val="Emphasis"/>
          <w:rFonts w:asciiTheme="majorHAnsi" w:hAnsiTheme="majorHAnsi" w:cstheme="majorHAnsi"/>
          <w:szCs w:val="22"/>
        </w:rPr>
        <w:t xml:space="preserve"> through power</w:t>
      </w:r>
      <w:r w:rsidRPr="00DC70A2">
        <w:rPr>
          <w:rFonts w:asciiTheme="majorHAnsi" w:hAnsiTheme="majorHAnsi" w:cstheme="majorHAnsi"/>
          <w:sz w:val="14"/>
          <w:szCs w:val="22"/>
        </w:rPr>
        <w:t>. (</w:t>
      </w:r>
      <w:r w:rsidRPr="00DC70A2">
        <w:rPr>
          <w:rFonts w:asciiTheme="majorHAnsi" w:hAnsiTheme="majorHAnsi" w:cstheme="majorHAnsi"/>
          <w:szCs w:val="22"/>
          <w:u w:val="single"/>
        </w:rPr>
        <w:t xml:space="preserve">The principle holds for such successful post-sixties movements as </w:t>
      </w:r>
      <w:r w:rsidRPr="00DC70A2">
        <w:rPr>
          <w:rStyle w:val="Emphasis"/>
          <w:rFonts w:asciiTheme="majorHAnsi" w:hAnsiTheme="majorHAnsi" w:cstheme="majorHAnsi"/>
          <w:szCs w:val="22"/>
          <w:highlight w:val="green"/>
        </w:rPr>
        <w:t>ACT UP</w:t>
      </w:r>
      <w:r w:rsidRPr="00DC70A2">
        <w:rPr>
          <w:rFonts w:asciiTheme="majorHAnsi" w:hAnsiTheme="majorHAnsi" w:cstheme="majorHAnsi"/>
          <w:sz w:val="14"/>
          <w:szCs w:val="22"/>
          <w:highlight w:val="green"/>
        </w:rPr>
        <w:t xml:space="preserve">, </w:t>
      </w:r>
      <w:r w:rsidRPr="00DC70A2">
        <w:rPr>
          <w:rFonts w:asciiTheme="majorHAnsi" w:hAnsiTheme="majorHAnsi" w:cstheme="majorHAnsi"/>
          <w:szCs w:val="22"/>
          <w:highlight w:val="green"/>
          <w:u w:val="single"/>
        </w:rPr>
        <w:t>with its</w:t>
      </w:r>
      <w:r w:rsidRPr="00DC70A2">
        <w:rPr>
          <w:rFonts w:asciiTheme="majorHAnsi" w:hAnsiTheme="majorHAnsi" w:cstheme="majorHAnsi"/>
          <w:szCs w:val="22"/>
          <w:u w:val="single"/>
        </w:rPr>
        <w:t xml:space="preserve"> structure of caucuses and </w:t>
      </w:r>
      <w:r w:rsidRPr="00DC70A2">
        <w:rPr>
          <w:rFonts w:asciiTheme="majorHAnsi" w:hAnsiTheme="majorHAnsi" w:cstheme="majorHAnsi"/>
          <w:szCs w:val="22"/>
          <w:highlight w:val="green"/>
          <w:u w:val="single"/>
        </w:rPr>
        <w:t>expert working groups</w:t>
      </w:r>
      <w:r w:rsidRPr="00DC70A2">
        <w:rPr>
          <w:rFonts w:asciiTheme="majorHAnsi" w:hAnsiTheme="majorHAnsi" w:cstheme="majorHAnsi"/>
          <w:sz w:val="14"/>
          <w:szCs w:val="22"/>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DC70A2">
        <w:rPr>
          <w:rStyle w:val="Emphasis"/>
          <w:rFonts w:asciiTheme="majorHAnsi" w:hAnsiTheme="majorHAnsi" w:cstheme="majorHAnsi"/>
          <w:szCs w:val="22"/>
        </w:rPr>
        <w:t xml:space="preserve">real </w:t>
      </w:r>
      <w:r w:rsidRPr="00DC70A2">
        <w:rPr>
          <w:rStyle w:val="Emphasis"/>
          <w:rFonts w:asciiTheme="majorHAnsi" w:hAnsiTheme="majorHAnsi" w:cstheme="majorHAnsi"/>
          <w:szCs w:val="22"/>
          <w:highlight w:val="green"/>
        </w:rPr>
        <w:t>results</w:t>
      </w:r>
      <w:r w:rsidRPr="00DC70A2">
        <w:rPr>
          <w:rFonts w:asciiTheme="majorHAnsi" w:hAnsiTheme="majorHAnsi" w:cstheme="majorHAnsi"/>
          <w:szCs w:val="22"/>
          <w:highlight w:val="green"/>
          <w:u w:val="single"/>
        </w:rPr>
        <w:t xml:space="preserve"> come to those with</w:t>
      </w:r>
      <w:r w:rsidRPr="00DC70A2">
        <w:rPr>
          <w:rFonts w:asciiTheme="majorHAnsi" w:hAnsiTheme="majorHAnsi" w:cstheme="majorHAnsi"/>
          <w:szCs w:val="22"/>
          <w:u w:val="single"/>
        </w:rPr>
        <w:t xml:space="preserve"> the same old privileges—</w:t>
      </w:r>
      <w:r w:rsidRPr="00DC70A2">
        <w:rPr>
          <w:rStyle w:val="Emphasis"/>
          <w:rFonts w:asciiTheme="majorHAnsi" w:hAnsiTheme="majorHAnsi" w:cstheme="majorHAnsi"/>
          <w:szCs w:val="22"/>
          <w:highlight w:val="green"/>
        </w:rPr>
        <w:t>time</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highlight w:val="green"/>
        </w:rPr>
        <w:t>money</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highlight w:val="green"/>
        </w:rPr>
        <w:t>infrastructure</w:t>
      </w:r>
      <w:r w:rsidRPr="00DC70A2">
        <w:rPr>
          <w:rFonts w:asciiTheme="majorHAnsi" w:hAnsiTheme="majorHAnsi" w:cstheme="majorHAnsi"/>
          <w:szCs w:val="22"/>
          <w:u w:val="single"/>
        </w:rPr>
        <w:t xml:space="preserve">, an </w:t>
      </w:r>
      <w:r w:rsidRPr="00DC70A2">
        <w:rPr>
          <w:rFonts w:asciiTheme="majorHAnsi" w:hAnsiTheme="majorHAnsi" w:cstheme="majorHAnsi"/>
          <w:szCs w:val="22"/>
          <w:highlight w:val="green"/>
          <w:u w:val="single"/>
        </w:rPr>
        <w:t xml:space="preserve">ability to </w:t>
      </w:r>
      <w:r w:rsidRPr="00DC70A2">
        <w:rPr>
          <w:rStyle w:val="Emphasis"/>
          <w:rFonts w:asciiTheme="majorHAnsi" w:hAnsiTheme="majorHAnsi" w:cstheme="majorHAnsi"/>
          <w:szCs w:val="22"/>
          <w:highlight w:val="green"/>
        </w:rPr>
        <w:t>call in favors</w:t>
      </w:r>
      <w:r w:rsidRPr="00DC70A2">
        <w:rPr>
          <w:rFonts w:asciiTheme="majorHAnsi" w:hAnsiTheme="majorHAnsi" w:cstheme="majorHAnsi"/>
          <w:szCs w:val="22"/>
          <w:u w:val="single"/>
        </w:rPr>
        <w:t>—</w:t>
      </w:r>
      <w:r w:rsidRPr="00DC70A2">
        <w:rPr>
          <w:rFonts w:asciiTheme="majorHAnsi" w:hAnsiTheme="majorHAnsi" w:cstheme="majorHAnsi"/>
          <w:szCs w:val="22"/>
          <w:highlight w:val="green"/>
          <w:u w:val="single"/>
        </w:rPr>
        <w:t xml:space="preserve">that shape </w:t>
      </w:r>
      <w:r w:rsidRPr="00DC70A2">
        <w:rPr>
          <w:rStyle w:val="Emphasis"/>
          <w:rFonts w:asciiTheme="majorHAnsi" w:hAnsiTheme="majorHAnsi" w:cstheme="majorHAnsi"/>
          <w:szCs w:val="22"/>
          <w:highlight w:val="green"/>
        </w:rPr>
        <w:t>mainline politics</w:t>
      </w:r>
      <w:r w:rsidRPr="00DC70A2">
        <w:rPr>
          <w:rFonts w:asciiTheme="majorHAnsi" w:hAnsiTheme="majorHAnsi" w:cstheme="majorHAnsi"/>
          <w:sz w:val="14"/>
          <w:szCs w:val="22"/>
        </w:rPr>
        <w:t xml:space="preserve">. Unsurprisingly, </w:t>
      </w:r>
      <w:r w:rsidRPr="00DC70A2">
        <w:rPr>
          <w:rFonts w:asciiTheme="majorHAnsi" w:hAnsiTheme="majorHAnsi" w:cstheme="majorHAnsi"/>
          <w:szCs w:val="22"/>
          <w:u w:val="single"/>
        </w:rPr>
        <w:t xml:space="preserve">this realization </w:t>
      </w:r>
      <w:r w:rsidRPr="00DC70A2">
        <w:rPr>
          <w:rStyle w:val="Emphasis"/>
          <w:rFonts w:asciiTheme="majorHAnsi" w:hAnsiTheme="majorHAnsi" w:cstheme="majorHAnsi"/>
          <w:szCs w:val="22"/>
        </w:rPr>
        <w:t>irks the Jacobins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Hardt and Negri, as well as Srnicek and Williams, rail at length against “neoliberalism”: a fashionable </w:t>
      </w:r>
      <w:r w:rsidRPr="00DC70A2">
        <w:rPr>
          <w:rStyle w:val="Emphasis"/>
          <w:rFonts w:asciiTheme="majorHAnsi" w:hAnsiTheme="majorHAnsi" w:cstheme="majorHAnsi"/>
          <w:szCs w:val="22"/>
        </w:rPr>
        <w:t>bugaboo</w:t>
      </w:r>
      <w:r w:rsidRPr="00DC70A2">
        <w:rPr>
          <w:rFonts w:asciiTheme="majorHAnsi" w:hAnsiTheme="majorHAnsi" w:cstheme="majorHAnsi"/>
          <w:szCs w:val="22"/>
          <w:u w:val="single"/>
        </w:rPr>
        <w:t xml:space="preserve"> on the left</w:t>
      </w:r>
      <w:r w:rsidRPr="00DC70A2">
        <w:rPr>
          <w:rFonts w:asciiTheme="majorHAnsi" w:hAnsiTheme="majorHAnsi" w:cstheme="majorHAnsi"/>
          <w:sz w:val="14"/>
          <w:szCs w:val="22"/>
        </w:rPr>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DC70A2">
        <w:rPr>
          <w:rFonts w:asciiTheme="majorHAnsi" w:hAnsiTheme="majorHAnsi" w:cstheme="majorHAnsi"/>
          <w:szCs w:val="22"/>
          <w:u w:val="single"/>
        </w:rPr>
        <w:t xml:space="preserve">According to them, neoliberalism lurks everywhere that power resides, beckoning friendly passersby into its drippy gingerbread house. Hardt and Negri </w:t>
      </w:r>
      <w:r w:rsidRPr="00DC70A2">
        <w:rPr>
          <w:rStyle w:val="Emphasis"/>
          <w:rFonts w:asciiTheme="majorHAnsi" w:hAnsiTheme="majorHAnsi" w:cstheme="majorHAnsi"/>
          <w:szCs w:val="22"/>
        </w:rPr>
        <w:t>dismiss</w:t>
      </w:r>
      <w:r w:rsidRPr="00DC70A2">
        <w:rPr>
          <w:rFonts w:asciiTheme="majorHAnsi" w:hAnsiTheme="majorHAnsi" w:cstheme="majorHAnsi"/>
          <w:szCs w:val="22"/>
          <w:u w:val="single"/>
        </w:rPr>
        <w:t xml:space="preserve"> “participating in </w:t>
      </w:r>
      <w:r w:rsidRPr="00DC70A2">
        <w:rPr>
          <w:rStyle w:val="Emphasis"/>
          <w:rFonts w:asciiTheme="majorHAnsi" w:hAnsiTheme="majorHAnsi" w:cstheme="majorHAnsi"/>
          <w:szCs w:val="22"/>
        </w:rPr>
        <w:t>government</w:t>
      </w:r>
      <w:r w:rsidRPr="00DC70A2">
        <w:rPr>
          <w:rFonts w:asciiTheme="majorHAnsi" w:hAnsiTheme="majorHAnsi" w:cstheme="majorHAnsi"/>
          <w:szCs w:val="22"/>
          <w:u w:val="single"/>
        </w:rPr>
        <w:t>,</w:t>
      </w:r>
      <w:r w:rsidRPr="00DC70A2">
        <w:rPr>
          <w:rFonts w:asciiTheme="majorHAnsi" w:hAnsiTheme="majorHAnsi" w:cstheme="majorHAnsi"/>
          <w:sz w:val="14"/>
          <w:szCs w:val="22"/>
        </w:rPr>
        <w:t xml:space="preserve"> respecting capitalist discipline, and creating structures for labor and business to collaborate,” </w:t>
      </w:r>
      <w:r w:rsidRPr="00DC70A2">
        <w:rPr>
          <w:rFonts w:asciiTheme="majorHAnsi" w:hAnsiTheme="majorHAnsi" w:cstheme="majorHAnsi"/>
          <w:szCs w:val="22"/>
          <w:u w:val="single"/>
        </w:rPr>
        <w:t>because, they say, “</w:t>
      </w:r>
      <w:r w:rsidRPr="00DC70A2">
        <w:rPr>
          <w:rStyle w:val="Emphasis"/>
          <w:rFonts w:asciiTheme="majorHAnsi" w:hAnsiTheme="majorHAnsi" w:cstheme="majorHAnsi"/>
          <w:szCs w:val="22"/>
        </w:rPr>
        <w:t>reformism</w:t>
      </w:r>
      <w:r w:rsidRPr="00DC70A2">
        <w:rPr>
          <w:rFonts w:asciiTheme="majorHAnsi" w:hAnsiTheme="majorHAnsi" w:cstheme="majorHAnsi"/>
          <w:szCs w:val="22"/>
          <w:u w:val="single"/>
        </w:rPr>
        <w:t xml:space="preserve"> in this form has proven to be </w:t>
      </w:r>
      <w:r w:rsidRPr="00DC70A2">
        <w:rPr>
          <w:rStyle w:val="Emphasis"/>
          <w:rFonts w:asciiTheme="majorHAnsi" w:hAnsiTheme="majorHAnsi" w:cstheme="majorHAnsi"/>
          <w:szCs w:val="22"/>
        </w:rPr>
        <w:t>impossible</w:t>
      </w:r>
      <w:r w:rsidRPr="00DC70A2">
        <w:rPr>
          <w:rFonts w:asciiTheme="majorHAnsi" w:hAnsiTheme="majorHAnsi" w:cstheme="majorHAnsi"/>
          <w:szCs w:val="22"/>
          <w:u w:val="single"/>
        </w:rPr>
        <w:t xml:space="preserve"> and the </w:t>
      </w:r>
      <w:r w:rsidRPr="00DC70A2">
        <w:rPr>
          <w:rStyle w:val="Emphasis"/>
          <w:rFonts w:asciiTheme="majorHAnsi" w:hAnsiTheme="majorHAnsi" w:cstheme="majorHAnsi"/>
          <w:szCs w:val="22"/>
        </w:rPr>
        <w:t>social benefits</w:t>
      </w:r>
      <w:r w:rsidRPr="00DC70A2">
        <w:rPr>
          <w:rFonts w:asciiTheme="majorHAnsi" w:hAnsiTheme="majorHAnsi" w:cstheme="majorHAnsi"/>
          <w:szCs w:val="22"/>
          <w:u w:val="single"/>
        </w:rPr>
        <w:t xml:space="preserve"> it promises are an </w:t>
      </w:r>
      <w:r w:rsidRPr="00DC70A2">
        <w:rPr>
          <w:rStyle w:val="Emphasis"/>
          <w:rFonts w:asciiTheme="majorHAnsi" w:hAnsiTheme="majorHAnsi" w:cstheme="majorHAnsi"/>
          <w:szCs w:val="22"/>
        </w:rPr>
        <w:t>illusion</w:t>
      </w:r>
      <w:r w:rsidRPr="00DC70A2">
        <w:rPr>
          <w:rFonts w:asciiTheme="majorHAnsi" w:hAnsiTheme="majorHAnsi" w:cstheme="majorHAnsi"/>
          <w:sz w:val="14"/>
          <w:szCs w:val="22"/>
        </w:rPr>
        <w:t xml:space="preserve">.” </w:t>
      </w:r>
      <w:r w:rsidRPr="00DC70A2">
        <w:rPr>
          <w:rFonts w:asciiTheme="majorHAnsi" w:hAnsiTheme="majorHAnsi" w:cstheme="majorHAnsi"/>
          <w:szCs w:val="22"/>
          <w:highlight w:val="green"/>
          <w:u w:val="single"/>
        </w:rPr>
        <w:t>They</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favor </w:t>
      </w:r>
      <w:r w:rsidRPr="00DC70A2">
        <w:rPr>
          <w:rStyle w:val="Emphasis"/>
          <w:rFonts w:asciiTheme="majorHAnsi" w:hAnsiTheme="majorHAnsi" w:cstheme="majorHAnsi"/>
          <w:szCs w:val="22"/>
          <w:highlight w:val="green"/>
        </w:rPr>
        <w:t>antagonistic pressure</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leading to</w:t>
      </w:r>
      <w:r w:rsidRPr="00DC70A2">
        <w:rPr>
          <w:rFonts w:asciiTheme="majorHAnsi" w:hAnsiTheme="majorHAnsi" w:cstheme="majorHAnsi"/>
          <w:szCs w:val="22"/>
          <w:u w:val="single"/>
        </w:rPr>
        <w:t xml:space="preserve"> a </w:t>
      </w:r>
      <w:r w:rsidRPr="00DC70A2">
        <w:rPr>
          <w:rStyle w:val="Emphasis"/>
          <w:rFonts w:asciiTheme="majorHAnsi" w:hAnsiTheme="majorHAnsi" w:cstheme="majorHAnsi"/>
          <w:szCs w:val="22"/>
          <w:highlight w:val="green"/>
        </w:rPr>
        <w:t>revolution</w:t>
      </w:r>
      <w:r w:rsidRPr="00DC70A2">
        <w:rPr>
          <w:rFonts w:asciiTheme="majorHAnsi" w:hAnsiTheme="majorHAnsi" w:cstheme="majorHAnsi"/>
          <w:szCs w:val="22"/>
          <w:highlight w:val="green"/>
          <w:u w:val="single"/>
        </w:rPr>
        <w:t xml:space="preserve"> with </w:t>
      </w:r>
      <w:r w:rsidRPr="00DC70A2">
        <w:rPr>
          <w:rStyle w:val="Emphasis"/>
          <w:rFonts w:asciiTheme="majorHAnsi" w:hAnsiTheme="majorHAnsi" w:cstheme="majorHAnsi"/>
          <w:szCs w:val="22"/>
          <w:highlight w:val="green"/>
        </w:rPr>
        <w:t>no</w:t>
      </w:r>
      <w:r w:rsidRPr="00DC70A2">
        <w:rPr>
          <w:rStyle w:val="Emphasis"/>
          <w:rFonts w:asciiTheme="majorHAnsi" w:hAnsiTheme="majorHAnsi" w:cstheme="majorHAnsi"/>
          <w:szCs w:val="22"/>
        </w:rPr>
        <w:t xml:space="preserve"> central </w:t>
      </w:r>
      <w:r w:rsidRPr="00DC70A2">
        <w:rPr>
          <w:rStyle w:val="Emphasis"/>
          <w:rFonts w:asciiTheme="majorHAnsi" w:hAnsiTheme="majorHAnsi" w:cstheme="majorHAnsi"/>
          <w:szCs w:val="22"/>
          <w:highlight w:val="green"/>
        </w:rPr>
        <w:t>authority</w:t>
      </w:r>
      <w:r w:rsidRPr="00DC70A2">
        <w:rPr>
          <w:rFonts w:asciiTheme="majorHAnsi" w:hAnsiTheme="majorHAnsi" w:cstheme="majorHAnsi"/>
          <w:szCs w:val="22"/>
          <w:highlight w:val="green"/>
          <w:u w:val="single"/>
        </w:rPr>
        <w:t xml:space="preserve"> </w:t>
      </w:r>
      <w:r w:rsidRPr="00DC70A2">
        <w:rPr>
          <w:rFonts w:asciiTheme="majorHAnsi" w:hAnsiTheme="majorHAnsi" w:cstheme="majorHAnsi"/>
          <w:szCs w:val="22"/>
          <w:u w:val="single"/>
        </w:rPr>
        <w:t xml:space="preserve">(a plan perhaps </w:t>
      </w:r>
      <w:r w:rsidRPr="00DC70A2">
        <w:rPr>
          <w:rStyle w:val="Emphasis"/>
          <w:rFonts w:asciiTheme="majorHAnsi" w:hAnsiTheme="majorHAnsi" w:cstheme="majorHAnsi"/>
          <w:szCs w:val="22"/>
          <w:highlight w:val="green"/>
        </w:rPr>
        <w:t>more promising</w:t>
      </w:r>
      <w:r w:rsidRPr="00DC70A2">
        <w:rPr>
          <w:rFonts w:asciiTheme="majorHAnsi" w:hAnsiTheme="majorHAnsi" w:cstheme="majorHAnsi"/>
          <w:szCs w:val="22"/>
          <w:highlight w:val="green"/>
          <w:u w:val="single"/>
        </w:rPr>
        <w:t xml:space="preserve"> in </w:t>
      </w:r>
      <w:r w:rsidRPr="00DC70A2">
        <w:rPr>
          <w:rStyle w:val="Emphasis"/>
          <w:rFonts w:asciiTheme="majorHAnsi" w:hAnsiTheme="majorHAnsi" w:cstheme="majorHAnsi"/>
          <w:szCs w:val="22"/>
          <w:highlight w:val="green"/>
        </w:rPr>
        <w:t>theory</w:t>
      </w:r>
      <w:r w:rsidRPr="00DC70A2">
        <w:rPr>
          <w:rFonts w:asciiTheme="majorHAnsi" w:hAnsiTheme="majorHAnsi" w:cstheme="majorHAnsi"/>
          <w:szCs w:val="22"/>
          <w:highlight w:val="green"/>
          <w:u w:val="single"/>
        </w:rPr>
        <w:t xml:space="preserve"> than</w:t>
      </w:r>
      <w:r w:rsidRPr="00DC70A2">
        <w:rPr>
          <w:rFonts w:asciiTheme="majorHAnsi" w:hAnsiTheme="majorHAnsi" w:cstheme="majorHAnsi"/>
          <w:szCs w:val="22"/>
          <w:u w:val="single"/>
        </w:rPr>
        <w:t xml:space="preserve"> in </w:t>
      </w:r>
      <w:r w:rsidRPr="00DC70A2">
        <w:rPr>
          <w:rStyle w:val="Emphasis"/>
          <w:rFonts w:asciiTheme="majorHAnsi" w:hAnsiTheme="majorHAnsi" w:cstheme="majorHAnsi"/>
          <w:szCs w:val="22"/>
          <w:highlight w:val="green"/>
        </w:rPr>
        <w:t>practice</w:t>
      </w:r>
      <w:r w:rsidRPr="00DC70A2">
        <w:rPr>
          <w:rFonts w:asciiTheme="majorHAnsi" w:hAnsiTheme="majorHAnsi" w:cstheme="majorHAnsi"/>
          <w:sz w:val="14"/>
          <w:szCs w:val="22"/>
        </w:rPr>
        <w:t xml:space="preserve">).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w:t>
      </w:r>
      <w:r w:rsidRPr="00DC70A2">
        <w:rPr>
          <w:rFonts w:asciiTheme="majorHAnsi" w:hAnsiTheme="majorHAnsi" w:cstheme="majorHAnsi"/>
          <w:sz w:val="14"/>
          <w:szCs w:val="22"/>
        </w:rPr>
        <w:lastRenderedPageBreak/>
        <w:t xml:space="preserve">Bernie Sanders ran a popular campaign, and suddenly socialist projects were on the prime-time docket. Change does arrive through mainstream power, but this just means that your movement should be threaded through the culture’s institutional eye. </w:t>
      </w:r>
      <w:r w:rsidRPr="00DC70A2">
        <w:rPr>
          <w:rFonts w:asciiTheme="majorHAnsi" w:hAnsiTheme="majorHAnsi" w:cstheme="majorHAnsi"/>
          <w:sz w:val="14"/>
          <w:szCs w:val="16"/>
        </w:rPr>
        <w:t xml:space="preserve">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 </w:t>
      </w:r>
      <w:r w:rsidRPr="00DC70A2">
        <w:rPr>
          <w:rFonts w:asciiTheme="majorHAnsi" w:hAnsiTheme="majorHAnsi" w:cstheme="majorHAnsi"/>
          <w:szCs w:val="22"/>
          <w:u w:val="single"/>
        </w:rPr>
        <w:t xml:space="preserve">What comes </w:t>
      </w:r>
      <w:r w:rsidRPr="00DC70A2">
        <w:rPr>
          <w:rStyle w:val="Emphasis"/>
          <w:rFonts w:asciiTheme="majorHAnsi" w:hAnsiTheme="majorHAnsi" w:cstheme="majorHAnsi"/>
          <w:szCs w:val="22"/>
        </w:rPr>
        <w:t>undone</w:t>
      </w:r>
      <w:r w:rsidRPr="00DC70A2">
        <w:rPr>
          <w:rFonts w:asciiTheme="majorHAnsi" w:hAnsiTheme="majorHAnsi" w:cstheme="majorHAnsi"/>
          <w:szCs w:val="22"/>
          <w:u w:val="single"/>
        </w:rPr>
        <w:t xml:space="preserve"> here is the dream of </w:t>
      </w:r>
      <w:r w:rsidRPr="00DC70A2">
        <w:rPr>
          <w:rStyle w:val="Emphasis"/>
          <w:rFonts w:asciiTheme="majorHAnsi" w:hAnsiTheme="majorHAnsi" w:cstheme="majorHAnsi"/>
          <w:szCs w:val="22"/>
          <w:highlight w:val="green"/>
        </w:rPr>
        <w:t>protest</w:t>
      </w:r>
      <w:r w:rsidRPr="00DC70A2">
        <w:rPr>
          <w:rFonts w:asciiTheme="majorHAnsi" w:hAnsiTheme="majorHAnsi" w:cstheme="majorHAnsi"/>
          <w:szCs w:val="22"/>
          <w:highlight w:val="green"/>
          <w:u w:val="single"/>
        </w:rPr>
        <w:t xml:space="preserve"> as</w:t>
      </w:r>
      <w:r w:rsidRPr="00DC70A2">
        <w:rPr>
          <w:rFonts w:asciiTheme="majorHAnsi" w:hAnsiTheme="majorHAnsi" w:cstheme="majorHAnsi"/>
          <w:szCs w:val="22"/>
          <w:u w:val="single"/>
        </w:rPr>
        <w:t xml:space="preserve"> an expression of </w:t>
      </w:r>
      <w:r w:rsidRPr="00DC70A2">
        <w:rPr>
          <w:rStyle w:val="Emphasis"/>
          <w:rFonts w:asciiTheme="majorHAnsi" w:hAnsiTheme="majorHAnsi" w:cstheme="majorHAnsi"/>
          <w:szCs w:val="22"/>
          <w:highlight w:val="green"/>
        </w:rPr>
        <w:t>personal politics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Those of us whose days are filled with chores and meetings may be deluding ourselves to </w:t>
      </w:r>
      <w:r w:rsidRPr="00DC70A2">
        <w:rPr>
          <w:rFonts w:asciiTheme="majorHAnsi" w:hAnsiTheme="majorHAnsi" w:cstheme="majorHAnsi"/>
          <w:szCs w:val="22"/>
          <w:highlight w:val="green"/>
          <w:u w:val="single"/>
        </w:rPr>
        <w:t>think</w:t>
      </w:r>
      <w:r w:rsidRPr="00DC70A2">
        <w:rPr>
          <w:rFonts w:asciiTheme="majorHAnsi" w:hAnsiTheme="majorHAnsi" w:cstheme="majorHAnsi"/>
          <w:szCs w:val="22"/>
          <w:u w:val="single"/>
        </w:rPr>
        <w:t xml:space="preserve"> that </w:t>
      </w:r>
      <w:r w:rsidRPr="00DC70A2">
        <w:rPr>
          <w:rFonts w:asciiTheme="majorHAnsi" w:hAnsiTheme="majorHAnsi" w:cstheme="majorHAnsi"/>
          <w:szCs w:val="22"/>
          <w:highlight w:val="green"/>
          <w:u w:val="single"/>
        </w:rPr>
        <w:t>we can rise as “</w:t>
      </w:r>
      <w:r w:rsidRPr="00DC70A2">
        <w:rPr>
          <w:rStyle w:val="Emphasis"/>
          <w:rFonts w:asciiTheme="majorHAnsi" w:hAnsiTheme="majorHAnsi" w:cstheme="majorHAnsi"/>
          <w:szCs w:val="22"/>
          <w:highlight w:val="green"/>
        </w:rPr>
        <w:t>revolutionaries-for-a-weekend</w:t>
      </w:r>
      <w:r w:rsidRPr="00DC70A2">
        <w:rPr>
          <w:rFonts w:asciiTheme="majorHAnsi" w:hAnsiTheme="majorHAnsi" w:cstheme="majorHAnsi"/>
          <w:szCs w:val="22"/>
          <w:u w:val="single"/>
        </w:rPr>
        <w:t>”</w:t>
      </w:r>
      <w:r w:rsidRPr="00DC70A2">
        <w:rPr>
          <w:rFonts w:asciiTheme="majorHAnsi" w:hAnsiTheme="majorHAnsi" w:cstheme="majorHAnsi"/>
          <w:sz w:val="14"/>
          <w:szCs w:val="22"/>
        </w:rPr>
        <w:t xml:space="preserve">—Norman Mailer’s phrase for his own bizarre foray, in 1967, as described in “The Armies of the Night.” Yet that’s not to say the twenty-four-year-old who quits his job and sleeps in a tent to affirm his commitment does more. The </w:t>
      </w:r>
      <w:r w:rsidRPr="00DC70A2">
        <w:rPr>
          <w:rStyle w:val="Emphasis"/>
          <w:rFonts w:asciiTheme="majorHAnsi" w:hAnsiTheme="majorHAnsi" w:cstheme="majorHAnsi"/>
          <w:szCs w:val="22"/>
        </w:rPr>
        <w:t xml:space="preserve">recent </w:t>
      </w:r>
      <w:r w:rsidRPr="00DC70A2">
        <w:rPr>
          <w:rStyle w:val="Emphasis"/>
          <w:rFonts w:asciiTheme="majorHAnsi" w:hAnsiTheme="majorHAnsi" w:cstheme="majorHAnsi"/>
          <w:szCs w:val="22"/>
          <w:highlight w:val="green"/>
        </w:rPr>
        <w:t>studies</w:t>
      </w:r>
      <w:r w:rsidRPr="00DC70A2">
        <w:rPr>
          <w:rFonts w:asciiTheme="majorHAnsi" w:hAnsiTheme="majorHAnsi" w:cstheme="majorHAnsi"/>
          <w:szCs w:val="22"/>
          <w:highlight w:val="green"/>
          <w:u w:val="single"/>
        </w:rPr>
        <w:t xml:space="preserve"> make </w:t>
      </w:r>
      <w:r w:rsidRPr="00DC70A2">
        <w:rPr>
          <w:rFonts w:asciiTheme="majorHAnsi" w:hAnsiTheme="majorHAnsi" w:cstheme="majorHAnsi"/>
          <w:szCs w:val="22"/>
          <w:u w:val="single"/>
        </w:rPr>
        <w:t xml:space="preserve">it </w:t>
      </w:r>
      <w:r w:rsidRPr="00DC70A2">
        <w:rPr>
          <w:rFonts w:asciiTheme="majorHAnsi" w:hAnsiTheme="majorHAnsi" w:cstheme="majorHAnsi"/>
          <w:szCs w:val="22"/>
          <w:highlight w:val="green"/>
          <w:u w:val="single"/>
        </w:rPr>
        <w:t>clear</w:t>
      </w:r>
      <w:r w:rsidRPr="00DC70A2">
        <w:rPr>
          <w:rFonts w:asciiTheme="majorHAnsi" w:hAnsiTheme="majorHAnsi" w:cstheme="majorHAnsi"/>
          <w:szCs w:val="22"/>
          <w:u w:val="single"/>
        </w:rPr>
        <w:t xml:space="preserve"> that </w:t>
      </w:r>
      <w:r w:rsidRPr="00DC70A2">
        <w:rPr>
          <w:rStyle w:val="Emphasis"/>
          <w:rFonts w:asciiTheme="majorHAnsi" w:hAnsiTheme="majorHAnsi" w:cstheme="majorHAnsi"/>
          <w:szCs w:val="22"/>
        </w:rPr>
        <w:t xml:space="preserve">protest </w:t>
      </w:r>
      <w:r w:rsidRPr="00DC70A2">
        <w:rPr>
          <w:rStyle w:val="Emphasis"/>
          <w:rFonts w:asciiTheme="majorHAnsi" w:hAnsiTheme="majorHAnsi" w:cstheme="majorHAnsi"/>
          <w:szCs w:val="22"/>
          <w:highlight w:val="green"/>
        </w:rPr>
        <w:t>results</w:t>
      </w:r>
      <w:r w:rsidRPr="00DC70A2">
        <w:rPr>
          <w:rFonts w:asciiTheme="majorHAnsi" w:hAnsiTheme="majorHAnsi" w:cstheme="majorHAnsi"/>
          <w:szCs w:val="22"/>
          <w:highlight w:val="green"/>
          <w:u w:val="single"/>
        </w:rPr>
        <w:t xml:space="preserve"> don’t follow </w:t>
      </w:r>
      <w:r w:rsidRPr="00DC70A2">
        <w:rPr>
          <w:rFonts w:asciiTheme="majorHAnsi" w:hAnsiTheme="majorHAnsi" w:cstheme="majorHAnsi"/>
          <w:szCs w:val="22"/>
          <w:u w:val="single"/>
        </w:rPr>
        <w:t xml:space="preserve">the </w:t>
      </w:r>
      <w:r w:rsidRPr="00DC70A2">
        <w:rPr>
          <w:rFonts w:asciiTheme="majorHAnsi" w:hAnsiTheme="majorHAnsi" w:cstheme="majorHAnsi"/>
          <w:szCs w:val="22"/>
          <w:highlight w:val="green"/>
          <w:u w:val="single"/>
        </w:rPr>
        <w:t>laws of life:</w:t>
      </w:r>
      <w:r w:rsidRPr="00DC70A2">
        <w:rPr>
          <w:rFonts w:asciiTheme="majorHAnsi" w:hAnsiTheme="majorHAnsi" w:cstheme="majorHAnsi"/>
          <w:sz w:val="14"/>
          <w:szCs w:val="22"/>
        </w:rPr>
        <w:t xml:space="preserve"> </w:t>
      </w:r>
      <w:r w:rsidRPr="00DC70A2">
        <w:rPr>
          <w:rStyle w:val="Emphasis"/>
          <w:rFonts w:asciiTheme="majorHAnsi" w:hAnsiTheme="majorHAnsi" w:cstheme="majorHAnsi"/>
          <w:szCs w:val="22"/>
          <w:highlight w:val="green"/>
        </w:rPr>
        <w:t>eighty per cent isn’t</w:t>
      </w:r>
      <w:r w:rsidRPr="00DC70A2">
        <w:rPr>
          <w:rStyle w:val="Emphasis"/>
          <w:rFonts w:asciiTheme="majorHAnsi" w:hAnsiTheme="majorHAnsi" w:cstheme="majorHAnsi"/>
          <w:szCs w:val="22"/>
        </w:rPr>
        <w:t xml:space="preserve"> just </w:t>
      </w:r>
      <w:r w:rsidRPr="00DC70A2">
        <w:rPr>
          <w:rStyle w:val="Emphasis"/>
          <w:rFonts w:asciiTheme="majorHAnsi" w:hAnsiTheme="majorHAnsi" w:cstheme="majorHAnsi"/>
          <w:szCs w:val="22"/>
          <w:highlight w:val="green"/>
        </w:rPr>
        <w:t>showing up</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Instead, </w:t>
      </w:r>
      <w:r w:rsidRPr="00DC70A2">
        <w:rPr>
          <w:rStyle w:val="Emphasis"/>
          <w:rFonts w:asciiTheme="majorHAnsi" w:hAnsiTheme="majorHAnsi" w:cstheme="majorHAnsi"/>
          <w:szCs w:val="22"/>
        </w:rPr>
        <w:t>logistics</w:t>
      </w:r>
      <w:r w:rsidRPr="00DC70A2">
        <w:rPr>
          <w:rFonts w:asciiTheme="majorHAnsi" w:hAnsiTheme="majorHAnsi" w:cstheme="majorHAnsi"/>
          <w:szCs w:val="22"/>
          <w:u w:val="single"/>
        </w:rPr>
        <w:t xml:space="preserve"> reign and then constrain</w:t>
      </w:r>
      <w:r w:rsidRPr="00DC70A2">
        <w:rPr>
          <w:rFonts w:asciiTheme="majorHAnsi" w:hAnsiTheme="majorHAnsi" w:cstheme="majorHAnsi"/>
          <w:sz w:val="14"/>
          <w:szCs w:val="22"/>
        </w:rPr>
        <w:t xml:space="preserve">. </w:t>
      </w:r>
      <w:r w:rsidRPr="00DC70A2">
        <w:rPr>
          <w:rStyle w:val="Emphasis"/>
          <w:rFonts w:asciiTheme="majorHAnsi" w:hAnsiTheme="majorHAnsi" w:cstheme="majorHAnsi"/>
          <w:szCs w:val="22"/>
        </w:rPr>
        <w:t>Outcomes</w:t>
      </w:r>
      <w:r w:rsidRPr="00DC70A2">
        <w:rPr>
          <w:rFonts w:asciiTheme="majorHAnsi" w:hAnsiTheme="majorHAnsi" w:cstheme="majorHAnsi"/>
          <w:szCs w:val="22"/>
          <w:u w:val="single"/>
        </w:rPr>
        <w:t xml:space="preserve"> rely on how you </w:t>
      </w:r>
      <w:r w:rsidRPr="00DC70A2">
        <w:rPr>
          <w:rStyle w:val="Emphasis"/>
          <w:rFonts w:asciiTheme="majorHAnsi" w:hAnsiTheme="majorHAnsi" w:cstheme="majorHAnsi"/>
          <w:szCs w:val="22"/>
        </w:rPr>
        <w:t>coördinate</w:t>
      </w:r>
      <w:r w:rsidRPr="00DC70A2">
        <w:rPr>
          <w:rFonts w:asciiTheme="majorHAnsi" w:hAnsiTheme="majorHAnsi" w:cstheme="majorHAnsi"/>
          <w:szCs w:val="22"/>
          <w:u w:val="single"/>
        </w:rPr>
        <w:t xml:space="preserve"> your efforts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and on the </w:t>
      </w:r>
      <w:r w:rsidRPr="00DC70A2">
        <w:rPr>
          <w:rStyle w:val="Emphasis"/>
          <w:rFonts w:asciiTheme="majorHAnsi" w:hAnsiTheme="majorHAnsi" w:cstheme="majorHAnsi"/>
          <w:szCs w:val="22"/>
        </w:rPr>
        <w:t>skill</w:t>
      </w:r>
      <w:r w:rsidRPr="00DC70A2">
        <w:rPr>
          <w:rFonts w:asciiTheme="majorHAnsi" w:hAnsiTheme="majorHAnsi" w:cstheme="majorHAnsi"/>
          <w:szCs w:val="22"/>
          <w:u w:val="single"/>
        </w:rPr>
        <w:t xml:space="preserve"> with which you use </w:t>
      </w:r>
      <w:r w:rsidRPr="00DC70A2">
        <w:rPr>
          <w:rStyle w:val="Emphasis"/>
          <w:rFonts w:asciiTheme="majorHAnsi" w:hAnsiTheme="majorHAnsi" w:cstheme="majorHAnsi"/>
          <w:szCs w:val="22"/>
        </w:rPr>
        <w:t>existing influence</w:t>
      </w:r>
      <w:r w:rsidRPr="00DC70A2">
        <w:rPr>
          <w:rFonts w:asciiTheme="majorHAnsi" w:hAnsiTheme="majorHAnsi" w:cstheme="majorHAnsi"/>
          <w:szCs w:val="22"/>
          <w:u w:val="single"/>
        </w:rPr>
        <w:t xml:space="preserve"> as help</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If that seems</w:t>
      </w:r>
      <w:r w:rsidRPr="00DC70A2">
        <w:rPr>
          <w:rFonts w:asciiTheme="majorHAnsi" w:hAnsiTheme="majorHAnsi" w:cstheme="majorHAnsi"/>
          <w:sz w:val="14"/>
          <w:szCs w:val="22"/>
        </w:rPr>
        <w:t xml:space="preserve"> a </w:t>
      </w:r>
      <w:r w:rsidRPr="00DC70A2">
        <w:rPr>
          <w:rStyle w:val="Emphasis"/>
          <w:rFonts w:asciiTheme="majorHAnsi" w:hAnsiTheme="majorHAnsi" w:cstheme="majorHAnsi"/>
          <w:szCs w:val="22"/>
        </w:rPr>
        <w:t>deflating</w:t>
      </w:r>
      <w:r w:rsidRPr="00DC70A2">
        <w:rPr>
          <w:rFonts w:asciiTheme="majorHAnsi" w:hAnsiTheme="majorHAnsi" w:cstheme="majorHAnsi"/>
          <w:sz w:val="14"/>
          <w:szCs w:val="22"/>
        </w:rPr>
        <w:t xml:space="preserve"> idea, </w:t>
      </w:r>
      <w:r w:rsidRPr="00DC70A2">
        <w:rPr>
          <w:rFonts w:asciiTheme="majorHAnsi" w:hAnsiTheme="majorHAnsi" w:cstheme="majorHAnsi"/>
          <w:szCs w:val="22"/>
          <w:u w:val="single"/>
        </w:rPr>
        <w:t xml:space="preserve">it </w:t>
      </w:r>
      <w:r w:rsidRPr="00DC70A2">
        <w:rPr>
          <w:rStyle w:val="Emphasis"/>
          <w:rFonts w:asciiTheme="majorHAnsi" w:hAnsiTheme="majorHAnsi" w:cstheme="majorHAnsi"/>
          <w:szCs w:val="22"/>
        </w:rPr>
        <w:t>only goes to show</w:t>
      </w:r>
      <w:r w:rsidRPr="00DC70A2">
        <w:rPr>
          <w:rFonts w:asciiTheme="majorHAnsi" w:hAnsiTheme="majorHAnsi" w:cstheme="majorHAnsi"/>
          <w:szCs w:val="22"/>
          <w:u w:val="single"/>
        </w:rPr>
        <w:t xml:space="preserve"> how entrenched </w:t>
      </w:r>
      <w:r w:rsidRPr="00DC70A2">
        <w:rPr>
          <w:rStyle w:val="Emphasis"/>
          <w:rFonts w:asciiTheme="majorHAnsi" w:hAnsiTheme="majorHAnsi" w:cstheme="majorHAnsi"/>
          <w:szCs w:val="22"/>
        </w:rPr>
        <w:t>self-expressive</w:t>
      </w:r>
      <w:r w:rsidRPr="00DC70A2">
        <w:rPr>
          <w:rFonts w:asciiTheme="majorHAnsi" w:hAnsiTheme="majorHAnsi" w:cstheme="majorHAnsi"/>
          <w:szCs w:val="22"/>
          <w:u w:val="single"/>
        </w:rPr>
        <w:t xml:space="preserve"> protest has become in </w:t>
      </w:r>
      <w:r w:rsidRPr="00DC70A2">
        <w:rPr>
          <w:rStyle w:val="Emphasis"/>
          <w:rFonts w:asciiTheme="majorHAnsi" w:hAnsiTheme="majorHAnsi" w:cstheme="majorHAnsi"/>
          <w:szCs w:val="22"/>
        </w:rPr>
        <w:t>political identity</w:t>
      </w:r>
      <w:r w:rsidRPr="00DC70A2">
        <w:rPr>
          <w:rFonts w:asciiTheme="majorHAnsi" w:hAnsiTheme="majorHAnsi" w:cstheme="majorHAnsi"/>
          <w:sz w:val="14"/>
          <w:szCs w:val="22"/>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DC70A2">
        <w:rPr>
          <w:rFonts w:asciiTheme="majorHAnsi" w:hAnsiTheme="majorHAnsi" w:cstheme="majorHAnsi"/>
          <w:szCs w:val="22"/>
          <w:u w:val="single"/>
        </w:rPr>
        <w:t xml:space="preserve">the </w:t>
      </w:r>
      <w:r w:rsidRPr="00DC70A2">
        <w:rPr>
          <w:rStyle w:val="Emphasis"/>
          <w:rFonts w:asciiTheme="majorHAnsi" w:hAnsiTheme="majorHAnsi" w:cstheme="majorHAnsi"/>
          <w:szCs w:val="22"/>
        </w:rPr>
        <w:t>social threshold</w:t>
      </w:r>
      <w:r w:rsidRPr="00DC70A2">
        <w:rPr>
          <w:rFonts w:asciiTheme="majorHAnsi" w:hAnsiTheme="majorHAnsi" w:cstheme="majorHAnsi"/>
          <w:szCs w:val="22"/>
          <w:u w:val="single"/>
        </w:rPr>
        <w:t xml:space="preserve"> for protest-joining is </w:t>
      </w:r>
      <w:r w:rsidRPr="00DC70A2">
        <w:rPr>
          <w:rStyle w:val="Emphasis"/>
          <w:rFonts w:asciiTheme="majorHAnsi" w:hAnsiTheme="majorHAnsi" w:cstheme="majorHAnsi"/>
          <w:szCs w:val="22"/>
        </w:rPr>
        <w:t>low</w:t>
      </w:r>
      <w:r w:rsidRPr="00DC70A2">
        <w:rPr>
          <w:rFonts w:asciiTheme="majorHAnsi" w:hAnsiTheme="majorHAnsi" w:cstheme="majorHAnsi"/>
          <w:sz w:val="14"/>
          <w:szCs w:val="22"/>
        </w:rPr>
        <w:t xml:space="preserve">. A running joke in “The Armies of the Night” is that many of the people who went off to demonstrate were affluent egghead types—unsure, self-obsessed, squeamish, and, in many ways, </w:t>
      </w:r>
      <w:proofErr w:type="gramStart"/>
      <w:r w:rsidRPr="00DC70A2">
        <w:rPr>
          <w:rFonts w:asciiTheme="majorHAnsi" w:hAnsiTheme="majorHAnsi" w:cstheme="majorHAnsi"/>
          <w:sz w:val="14"/>
          <w:szCs w:val="22"/>
        </w:rPr>
        <w:t>pretty conservative</w:t>
      </w:r>
      <w:proofErr w:type="gramEnd"/>
      <w:r w:rsidRPr="00DC70A2">
        <w:rPr>
          <w:rFonts w:asciiTheme="majorHAnsi" w:hAnsiTheme="majorHAnsi" w:cstheme="majorHAnsi"/>
          <w:sz w:val="14"/>
          <w:szCs w:val="22"/>
        </w:rPr>
        <w:t xml:space="preser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 Would casual activists be better off deploying their best skills toward change (teachers teaching, coders coding, celebrities celebritizing) and leaving direct action in the hands of organizational pros? That seems sad, and a good recipe for lax, unchecked, uncoördinated effort. Should they work </w:t>
      </w:r>
      <w:proofErr w:type="gramStart"/>
      <w:r w:rsidRPr="00DC70A2">
        <w:rPr>
          <w:rFonts w:asciiTheme="majorHAnsi" w:hAnsiTheme="majorHAnsi" w:cstheme="majorHAnsi"/>
          <w:sz w:val="14"/>
          <w:szCs w:val="22"/>
        </w:rPr>
        <w:t>indirectly—writing</w:t>
      </w:r>
      <w:proofErr w:type="gramEnd"/>
      <w:r w:rsidRPr="00DC70A2">
        <w:rPr>
          <w:rFonts w:asciiTheme="majorHAnsi" w:hAnsiTheme="majorHAnsi" w:cstheme="majorHAnsi"/>
          <w:sz w:val="14"/>
          <w:szCs w:val="22"/>
        </w:rPr>
        <w:t xml:space="preserve">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 Lilla urges a turn back toward governmental process. “The role of social movements in American history, while important, has been seriously inflated by left-leaning activists and historians,” he writes. “</w:t>
      </w:r>
      <w:r w:rsidRPr="00DC70A2">
        <w:rPr>
          <w:rFonts w:asciiTheme="majorHAnsi" w:hAnsiTheme="majorHAnsi" w:cstheme="majorHAnsi"/>
          <w:szCs w:val="22"/>
          <w:u w:val="single"/>
        </w:rPr>
        <w:t xml:space="preserve">The age of movement politics is over, at least for now. We need no more marchers. </w:t>
      </w:r>
      <w:r w:rsidRPr="00DC70A2">
        <w:rPr>
          <w:rFonts w:asciiTheme="majorHAnsi" w:hAnsiTheme="majorHAnsi" w:cstheme="majorHAnsi"/>
          <w:szCs w:val="22"/>
          <w:highlight w:val="green"/>
          <w:u w:val="single"/>
        </w:rPr>
        <w:t xml:space="preserve">We need </w:t>
      </w:r>
      <w:r w:rsidRPr="00DC70A2">
        <w:rPr>
          <w:rStyle w:val="Emphasis"/>
          <w:rFonts w:asciiTheme="majorHAnsi" w:hAnsiTheme="majorHAnsi" w:cstheme="majorHAnsi"/>
          <w:szCs w:val="22"/>
        </w:rPr>
        <w:t xml:space="preserve">more </w:t>
      </w:r>
      <w:r w:rsidRPr="00DC70A2">
        <w:rPr>
          <w:rStyle w:val="Emphasis"/>
          <w:rFonts w:asciiTheme="majorHAnsi" w:hAnsiTheme="majorHAnsi" w:cstheme="majorHAnsi"/>
          <w:szCs w:val="22"/>
          <w:highlight w:val="green"/>
        </w:rPr>
        <w:t>mayors</w:t>
      </w:r>
      <w:r w:rsidRPr="00DC70A2">
        <w:rPr>
          <w:rFonts w:asciiTheme="majorHAnsi" w:hAnsiTheme="majorHAnsi" w:cstheme="majorHAnsi"/>
          <w:sz w:val="14"/>
          <w:szCs w:val="22"/>
          <w:highlight w:val="green"/>
        </w:rPr>
        <w:t>.”</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Folk politics, tracing a fifty-year </w:t>
      </w:r>
      <w:r w:rsidRPr="00DC70A2">
        <w:rPr>
          <w:rStyle w:val="Emphasis"/>
          <w:rFonts w:asciiTheme="majorHAnsi" w:hAnsiTheme="majorHAnsi" w:cstheme="majorHAnsi"/>
          <w:szCs w:val="22"/>
        </w:rPr>
        <w:t>anti-establishmentarian</w:t>
      </w:r>
      <w:r w:rsidRPr="00DC70A2">
        <w:rPr>
          <w:rFonts w:asciiTheme="majorHAnsi" w:hAnsiTheme="majorHAnsi" w:cstheme="majorHAnsi"/>
          <w:szCs w:val="22"/>
          <w:u w:val="single"/>
        </w:rPr>
        <w:t xml:space="preserve"> trend, flatters a certain idea of </w:t>
      </w:r>
      <w:r w:rsidRPr="00DC70A2">
        <w:rPr>
          <w:rStyle w:val="Emphasis"/>
          <w:rFonts w:asciiTheme="majorHAnsi" w:hAnsiTheme="majorHAnsi" w:cstheme="majorHAnsi"/>
          <w:szCs w:val="22"/>
        </w:rPr>
        <w:t>heroism</w:t>
      </w:r>
      <w:r w:rsidRPr="00DC70A2">
        <w:rPr>
          <w:rFonts w:asciiTheme="majorHAnsi" w:hAnsiTheme="majorHAnsi" w:cstheme="majorHAnsi"/>
          <w:szCs w:val="22"/>
          <w:u w:val="single"/>
        </w:rPr>
        <w:t xml:space="preserve">: the system, we think, must be fought by </w:t>
      </w:r>
      <w:r w:rsidRPr="00DC70A2">
        <w:rPr>
          <w:rStyle w:val="Emphasis"/>
          <w:rFonts w:asciiTheme="majorHAnsi" w:hAnsiTheme="majorHAnsi" w:cstheme="majorHAnsi"/>
          <w:szCs w:val="22"/>
        </w:rPr>
        <w:t>authentic people</w:t>
      </w:r>
      <w:r w:rsidRPr="00DC70A2">
        <w:rPr>
          <w:rFonts w:asciiTheme="majorHAnsi" w:hAnsiTheme="majorHAnsi" w:cstheme="majorHAnsi"/>
          <w:sz w:val="14"/>
          <w:szCs w:val="22"/>
        </w:rPr>
        <w:t xml:space="preserve">. Yet that outlook is so widely held now that it occupies the highest offices of government. Maybe, in the end, the system is the powerless person’s best bet. 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 What was the Women’s March about? Empowerment, human rights, discontent—you know. Why did it matter? Because we were there. </w:t>
      </w:r>
      <w:r w:rsidRPr="00DC70A2">
        <w:rPr>
          <w:rFonts w:asciiTheme="majorHAnsi" w:hAnsiTheme="majorHAnsi" w:cstheme="majorHAnsi"/>
          <w:szCs w:val="22"/>
          <w:highlight w:val="green"/>
          <w:u w:val="single"/>
        </w:rPr>
        <w:t>Self-government remains</w:t>
      </w:r>
      <w:r w:rsidRPr="00DC70A2">
        <w:rPr>
          <w:rFonts w:asciiTheme="majorHAnsi" w:hAnsiTheme="majorHAnsi" w:cstheme="majorHAnsi"/>
          <w:szCs w:val="22"/>
          <w:u w:val="single"/>
        </w:rPr>
        <w:t xml:space="preserve"> a </w:t>
      </w:r>
      <w:r w:rsidRPr="00DC70A2">
        <w:rPr>
          <w:rStyle w:val="Emphasis"/>
          <w:rFonts w:asciiTheme="majorHAnsi" w:hAnsiTheme="majorHAnsi" w:cstheme="majorHAnsi"/>
          <w:szCs w:val="22"/>
          <w:highlight w:val="green"/>
        </w:rPr>
        <w:t>messy</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rPr>
        <w:t>fussy</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highlight w:val="green"/>
        </w:rPr>
        <w:t>slow</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highlight w:val="green"/>
        </w:rPr>
        <w:t>frustrating</w:t>
      </w:r>
      <w:r w:rsidRPr="00DC70A2">
        <w:rPr>
          <w:rFonts w:asciiTheme="majorHAnsi" w:hAnsiTheme="majorHAnsi" w:cstheme="majorHAnsi"/>
          <w:szCs w:val="22"/>
          <w:u w:val="single"/>
        </w:rPr>
        <w:t xml:space="preserve"> business. We do well to </w:t>
      </w:r>
      <w:r w:rsidRPr="00DC70A2">
        <w:rPr>
          <w:rStyle w:val="Emphasis"/>
          <w:rFonts w:asciiTheme="majorHAnsi" w:hAnsiTheme="majorHAnsi" w:cstheme="majorHAnsi"/>
          <w:szCs w:val="22"/>
        </w:rPr>
        <w:t>remind</w:t>
      </w:r>
      <w:r w:rsidRPr="00DC70A2">
        <w:rPr>
          <w:rFonts w:asciiTheme="majorHAnsi" w:hAnsiTheme="majorHAnsi" w:cstheme="majorHAnsi"/>
          <w:szCs w:val="22"/>
          <w:u w:val="single"/>
        </w:rPr>
        <w:t xml:space="preserve"> those working its gears and levers that the public—not just the appalled me but the conjoined us whom the elected serve—is </w:t>
      </w:r>
      <w:r w:rsidRPr="00DC70A2">
        <w:rPr>
          <w:rStyle w:val="Emphasis"/>
          <w:rFonts w:asciiTheme="majorHAnsi" w:hAnsiTheme="majorHAnsi" w:cstheme="majorHAnsi"/>
          <w:szCs w:val="22"/>
        </w:rPr>
        <w:t>watching</w:t>
      </w:r>
      <w:r w:rsidRPr="00DC70A2">
        <w:rPr>
          <w:rFonts w:asciiTheme="majorHAnsi" w:hAnsiTheme="majorHAnsi" w:cstheme="majorHAnsi"/>
          <w:szCs w:val="22"/>
          <w:u w:val="single"/>
        </w:rPr>
        <w:t xml:space="preserve"> and </w:t>
      </w:r>
      <w:r w:rsidRPr="00DC70A2">
        <w:rPr>
          <w:rStyle w:val="Emphasis"/>
          <w:rFonts w:asciiTheme="majorHAnsi" w:hAnsiTheme="majorHAnsi" w:cstheme="majorHAnsi"/>
          <w:szCs w:val="22"/>
        </w:rPr>
        <w:t>aware</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More than two centuries after our country took its </w:t>
      </w:r>
      <w:r w:rsidRPr="00DC70A2">
        <w:rPr>
          <w:rStyle w:val="Emphasis"/>
          <w:rFonts w:asciiTheme="majorHAnsi" w:hAnsiTheme="majorHAnsi" w:cstheme="majorHAnsi"/>
          <w:szCs w:val="22"/>
        </w:rPr>
        <w:t xml:space="preserve">shaky </w:t>
      </w:r>
      <w:r w:rsidRPr="00DC70A2">
        <w:rPr>
          <w:rStyle w:val="Emphasis"/>
          <w:rFonts w:asciiTheme="majorHAnsi" w:hAnsiTheme="majorHAnsi" w:cstheme="majorHAnsi"/>
          <w:szCs w:val="22"/>
          <w:highlight w:val="green"/>
        </w:rPr>
        <w:t>first steps</w:t>
      </w:r>
      <w:r w:rsidRPr="00DC70A2">
        <w:rPr>
          <w:rFonts w:asciiTheme="majorHAnsi" w:hAnsiTheme="majorHAnsi" w:cstheme="majorHAnsi"/>
          <w:sz w:val="14"/>
          <w:szCs w:val="22"/>
          <w:highlight w:val="green"/>
        </w:rPr>
        <w:t xml:space="preserve">, </w:t>
      </w:r>
      <w:r w:rsidRPr="00DC70A2">
        <w:rPr>
          <w:rFonts w:asciiTheme="majorHAnsi" w:hAnsiTheme="majorHAnsi" w:cstheme="majorHAnsi"/>
          <w:szCs w:val="22"/>
          <w:highlight w:val="green"/>
          <w:u w:val="single"/>
        </w:rPr>
        <w:t xml:space="preserve">the union is </w:t>
      </w:r>
      <w:r w:rsidRPr="00DC70A2">
        <w:rPr>
          <w:rStyle w:val="Emphasis"/>
          <w:rFonts w:asciiTheme="majorHAnsi" w:hAnsiTheme="majorHAnsi" w:cstheme="majorHAnsi"/>
          <w:szCs w:val="22"/>
          <w:highlight w:val="green"/>
        </w:rPr>
        <w:t>miles from perfection</w:t>
      </w:r>
      <w:r w:rsidRPr="00DC70A2">
        <w:rPr>
          <w:rFonts w:asciiTheme="majorHAnsi" w:hAnsiTheme="majorHAnsi" w:cstheme="majorHAnsi"/>
          <w:szCs w:val="22"/>
          <w:u w:val="single"/>
        </w:rPr>
        <w:t xml:space="preserve">. But </w:t>
      </w:r>
      <w:r w:rsidRPr="00DC70A2">
        <w:rPr>
          <w:rFonts w:asciiTheme="majorHAnsi" w:hAnsiTheme="majorHAnsi" w:cstheme="majorHAnsi"/>
          <w:szCs w:val="22"/>
          <w:highlight w:val="green"/>
          <w:u w:val="single"/>
        </w:rPr>
        <w:t>it is</w:t>
      </w:r>
      <w:r w:rsidRPr="00DC70A2">
        <w:rPr>
          <w:rFonts w:asciiTheme="majorHAnsi" w:hAnsiTheme="majorHAnsi" w:cstheme="majorHAnsi"/>
          <w:szCs w:val="22"/>
          <w:u w:val="single"/>
        </w:rPr>
        <w:t xml:space="preserve"> still </w:t>
      </w:r>
      <w:r w:rsidRPr="00DC70A2">
        <w:rPr>
          <w:rFonts w:asciiTheme="majorHAnsi" w:hAnsiTheme="majorHAnsi" w:cstheme="majorHAnsi"/>
          <w:szCs w:val="22"/>
          <w:highlight w:val="green"/>
          <w:u w:val="single"/>
        </w:rPr>
        <w:t>on its feet,</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sometimes </w:t>
      </w:r>
      <w:r w:rsidRPr="00DC70A2">
        <w:rPr>
          <w:rStyle w:val="Emphasis"/>
          <w:rFonts w:asciiTheme="majorHAnsi" w:hAnsiTheme="majorHAnsi" w:cstheme="majorHAnsi"/>
          <w:szCs w:val="22"/>
          <w:highlight w:val="green"/>
        </w:rPr>
        <w:t>striding</w:t>
      </w:r>
      <w:r w:rsidRPr="00DC70A2">
        <w:rPr>
          <w:rFonts w:asciiTheme="majorHAnsi" w:hAnsiTheme="majorHAnsi" w:cstheme="majorHAnsi"/>
          <w:szCs w:val="22"/>
          <w:highlight w:val="green"/>
          <w:u w:val="single"/>
        </w:rPr>
        <w:t>,</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frequently </w:t>
      </w:r>
      <w:r w:rsidRPr="00DC70A2">
        <w:rPr>
          <w:rStyle w:val="Emphasis"/>
          <w:rFonts w:asciiTheme="majorHAnsi" w:hAnsiTheme="majorHAnsi" w:cstheme="majorHAnsi"/>
          <w:szCs w:val="22"/>
          <w:highlight w:val="green"/>
        </w:rPr>
        <w:t>stumbling</w:t>
      </w:r>
      <w:r w:rsidRPr="00DC70A2">
        <w:rPr>
          <w:rFonts w:asciiTheme="majorHAnsi" w:hAnsiTheme="majorHAnsi" w:cstheme="majorHAnsi"/>
          <w:sz w:val="14"/>
          <w:szCs w:val="22"/>
        </w:rPr>
        <w:t xml:space="preserve">. The march goes on, and someday, not just in our dreams, we’ll make it home. </w:t>
      </w:r>
    </w:p>
    <w:p w14:paraId="6D8A1ACE" w14:textId="77777777" w:rsidR="00B777D6" w:rsidRPr="00DC70A2" w:rsidRDefault="00B777D6" w:rsidP="00B777D6">
      <w:pPr>
        <w:pStyle w:val="Heading4"/>
        <w:rPr>
          <w:rFonts w:asciiTheme="majorHAnsi" w:hAnsiTheme="majorHAnsi" w:cstheme="majorHAnsi"/>
        </w:rPr>
      </w:pPr>
      <w:r w:rsidRPr="00DC70A2">
        <w:rPr>
          <w:rFonts w:asciiTheme="majorHAnsi" w:hAnsiTheme="majorHAnsi" w:cstheme="majorHAnsi"/>
        </w:rPr>
        <w:lastRenderedPageBreak/>
        <w:t xml:space="preserve">That is the difference between </w:t>
      </w:r>
      <w:r w:rsidRPr="00DC70A2">
        <w:rPr>
          <w:rFonts w:asciiTheme="majorHAnsi" w:hAnsiTheme="majorHAnsi" w:cstheme="majorHAnsi"/>
          <w:u w:val="single"/>
        </w:rPr>
        <w:t>effective movements</w:t>
      </w:r>
      <w:r w:rsidRPr="00DC70A2">
        <w:rPr>
          <w:rFonts w:asciiTheme="majorHAnsi" w:hAnsiTheme="majorHAnsi" w:cstheme="majorHAnsi"/>
        </w:rPr>
        <w:t xml:space="preserve"> and ones that </w:t>
      </w:r>
      <w:r w:rsidRPr="00DC70A2">
        <w:rPr>
          <w:rFonts w:asciiTheme="majorHAnsi" w:hAnsiTheme="majorHAnsi" w:cstheme="majorHAnsi"/>
          <w:u w:val="single"/>
        </w:rPr>
        <w:t>cement authoritarianism</w:t>
      </w:r>
      <w:r w:rsidRPr="00DC70A2">
        <w:rPr>
          <w:rFonts w:asciiTheme="majorHAnsi" w:hAnsiTheme="majorHAnsi" w:cstheme="majorHAnsi"/>
        </w:rPr>
        <w:t xml:space="preserve"> -- activism is </w:t>
      </w:r>
      <w:r w:rsidRPr="00DC70A2">
        <w:rPr>
          <w:rFonts w:asciiTheme="majorHAnsi" w:hAnsiTheme="majorHAnsi" w:cstheme="majorHAnsi"/>
          <w:u w:val="single"/>
        </w:rPr>
        <w:t xml:space="preserve">not </w:t>
      </w:r>
      <w:proofErr w:type="gramStart"/>
      <w:r w:rsidRPr="00DC70A2">
        <w:rPr>
          <w:rFonts w:asciiTheme="majorHAnsi" w:hAnsiTheme="majorHAnsi" w:cstheme="majorHAnsi"/>
          <w:u w:val="single"/>
        </w:rPr>
        <w:t>automatic</w:t>
      </w:r>
      <w:r w:rsidRPr="00DC70A2">
        <w:rPr>
          <w:rFonts w:asciiTheme="majorHAnsi" w:hAnsiTheme="majorHAnsi" w:cstheme="majorHAnsi"/>
        </w:rPr>
        <w:t>, but</w:t>
      </w:r>
      <w:proofErr w:type="gramEnd"/>
      <w:r w:rsidRPr="00DC70A2">
        <w:rPr>
          <w:rFonts w:asciiTheme="majorHAnsi" w:hAnsiTheme="majorHAnsi" w:cstheme="majorHAnsi"/>
        </w:rPr>
        <w:t xml:space="preserve"> requires learning to defend a proposal against </w:t>
      </w:r>
      <w:r w:rsidRPr="00DC70A2">
        <w:rPr>
          <w:rFonts w:asciiTheme="majorHAnsi" w:hAnsiTheme="majorHAnsi" w:cstheme="majorHAnsi"/>
          <w:u w:val="single"/>
        </w:rPr>
        <w:t>rigorous negation</w:t>
      </w:r>
      <w:r w:rsidRPr="00DC70A2">
        <w:rPr>
          <w:rFonts w:asciiTheme="majorHAnsi" w:hAnsiTheme="majorHAnsi" w:cstheme="majorHAnsi"/>
        </w:rPr>
        <w:t xml:space="preserve"> to develop </w:t>
      </w:r>
      <w:r w:rsidRPr="00DC70A2">
        <w:rPr>
          <w:rFonts w:asciiTheme="majorHAnsi" w:hAnsiTheme="majorHAnsi" w:cstheme="majorHAnsi"/>
          <w:u w:val="single"/>
        </w:rPr>
        <w:t>skills</w:t>
      </w:r>
      <w:r w:rsidRPr="00DC70A2">
        <w:rPr>
          <w:rFonts w:asciiTheme="majorHAnsi" w:hAnsiTheme="majorHAnsi" w:cstheme="majorHAnsi"/>
        </w:rPr>
        <w:t xml:space="preserve"> for </w:t>
      </w:r>
      <w:r w:rsidRPr="00DC70A2">
        <w:rPr>
          <w:rFonts w:asciiTheme="majorHAnsi" w:hAnsiTheme="majorHAnsi" w:cstheme="majorHAnsi"/>
          <w:u w:val="single"/>
        </w:rPr>
        <w:t>strategy</w:t>
      </w:r>
      <w:r w:rsidRPr="00DC70A2">
        <w:rPr>
          <w:rFonts w:asciiTheme="majorHAnsi" w:hAnsiTheme="majorHAnsi" w:cstheme="majorHAnsi"/>
        </w:rPr>
        <w:t xml:space="preserve">, </w:t>
      </w:r>
      <w:r w:rsidRPr="00DC70A2">
        <w:rPr>
          <w:rFonts w:asciiTheme="majorHAnsi" w:hAnsiTheme="majorHAnsi" w:cstheme="majorHAnsi"/>
          <w:u w:val="single"/>
        </w:rPr>
        <w:t>organizing</w:t>
      </w:r>
      <w:r w:rsidRPr="00DC70A2">
        <w:rPr>
          <w:rFonts w:asciiTheme="majorHAnsi" w:hAnsiTheme="majorHAnsi" w:cstheme="majorHAnsi"/>
        </w:rPr>
        <w:t xml:space="preserve">, </w:t>
      </w:r>
      <w:r w:rsidRPr="00DC70A2">
        <w:rPr>
          <w:rFonts w:asciiTheme="majorHAnsi" w:hAnsiTheme="majorHAnsi" w:cstheme="majorHAnsi"/>
          <w:u w:val="single"/>
        </w:rPr>
        <w:t>problem-solving</w:t>
      </w:r>
      <w:r w:rsidRPr="00DC70A2">
        <w:rPr>
          <w:rFonts w:asciiTheme="majorHAnsi" w:hAnsiTheme="majorHAnsi" w:cstheme="majorHAnsi"/>
        </w:rPr>
        <w:t xml:space="preserve">, using </w:t>
      </w:r>
      <w:r w:rsidRPr="00DC70A2">
        <w:rPr>
          <w:rFonts w:asciiTheme="majorHAnsi" w:hAnsiTheme="majorHAnsi" w:cstheme="majorHAnsi"/>
          <w:u w:val="single"/>
        </w:rPr>
        <w:t>resources</w:t>
      </w:r>
      <w:r w:rsidRPr="00DC70A2">
        <w:rPr>
          <w:rFonts w:asciiTheme="majorHAnsi" w:hAnsiTheme="majorHAnsi" w:cstheme="majorHAnsi"/>
        </w:rPr>
        <w:t xml:space="preserve">, and creating </w:t>
      </w:r>
      <w:r w:rsidRPr="00DC70A2">
        <w:rPr>
          <w:rFonts w:asciiTheme="majorHAnsi" w:hAnsiTheme="majorHAnsi" w:cstheme="majorHAnsi"/>
          <w:u w:val="single"/>
        </w:rPr>
        <w:t>coalitions</w:t>
      </w:r>
      <w:r w:rsidRPr="00DC70A2">
        <w:rPr>
          <w:rFonts w:asciiTheme="majorHAnsi" w:hAnsiTheme="majorHAnsi" w:cstheme="majorHAnsi"/>
        </w:rPr>
        <w:t xml:space="preserve"> -- their impact turns </w:t>
      </w:r>
      <w:r w:rsidRPr="00DC70A2">
        <w:rPr>
          <w:rFonts w:asciiTheme="majorHAnsi" w:hAnsiTheme="majorHAnsi" w:cstheme="majorHAnsi"/>
          <w:u w:val="single"/>
        </w:rPr>
        <w:t>aren’t unique</w:t>
      </w:r>
      <w:r w:rsidRPr="00DC70A2">
        <w:rPr>
          <w:rFonts w:asciiTheme="majorHAnsi" w:hAnsiTheme="majorHAnsi" w:cstheme="majorHAnsi"/>
        </w:rPr>
        <w:t xml:space="preserve"> because the government will </w:t>
      </w:r>
      <w:r w:rsidRPr="00DC70A2">
        <w:rPr>
          <w:rFonts w:asciiTheme="majorHAnsi" w:hAnsiTheme="majorHAnsi" w:cstheme="majorHAnsi"/>
          <w:u w:val="single"/>
        </w:rPr>
        <w:t>inevitably</w:t>
      </w:r>
      <w:r w:rsidRPr="00DC70A2">
        <w:rPr>
          <w:rFonts w:asciiTheme="majorHAnsi" w:hAnsiTheme="majorHAnsi" w:cstheme="majorHAnsi"/>
        </w:rPr>
        <w:t xml:space="preserve"> try to capture </w:t>
      </w:r>
      <w:r w:rsidRPr="00DC70A2">
        <w:rPr>
          <w:rFonts w:asciiTheme="majorHAnsi" w:hAnsiTheme="majorHAnsi" w:cstheme="majorHAnsi"/>
          <w:u w:val="single"/>
        </w:rPr>
        <w:t>public anxiety</w:t>
      </w:r>
      <w:r w:rsidRPr="00DC70A2">
        <w:rPr>
          <w:rFonts w:asciiTheme="majorHAnsi" w:hAnsiTheme="majorHAnsi" w:cstheme="majorHAnsi"/>
        </w:rPr>
        <w:t xml:space="preserve">, the only question is creating </w:t>
      </w:r>
      <w:r w:rsidRPr="00DC70A2">
        <w:rPr>
          <w:rFonts w:asciiTheme="majorHAnsi" w:hAnsiTheme="majorHAnsi" w:cstheme="majorHAnsi"/>
          <w:u w:val="single"/>
        </w:rPr>
        <w:t>alternative incentives</w:t>
      </w:r>
      <w:r w:rsidRPr="00DC70A2">
        <w:rPr>
          <w:rFonts w:asciiTheme="majorHAnsi" w:hAnsiTheme="majorHAnsi" w:cstheme="majorHAnsi"/>
        </w:rPr>
        <w:t xml:space="preserve"> for people to organize.</w:t>
      </w:r>
    </w:p>
    <w:p w14:paraId="663331B7" w14:textId="77777777" w:rsidR="00B777D6" w:rsidRPr="00DC70A2" w:rsidRDefault="00B777D6" w:rsidP="00B777D6">
      <w:pPr>
        <w:rPr>
          <w:rFonts w:asciiTheme="majorHAnsi" w:hAnsiTheme="majorHAnsi" w:cstheme="majorHAnsi"/>
        </w:rPr>
      </w:pPr>
      <w:r w:rsidRPr="00DC70A2">
        <w:rPr>
          <w:rStyle w:val="Style13ptBold"/>
          <w:rFonts w:asciiTheme="majorHAnsi" w:hAnsiTheme="majorHAnsi" w:cstheme="majorHAnsi"/>
        </w:rPr>
        <w:t>Lakey 13</w:t>
      </w:r>
      <w:r w:rsidRPr="00DC70A2">
        <w:rPr>
          <w:rFonts w:asciiTheme="majorHAnsi" w:hAnsiTheme="majorHAnsi" w:cstheme="majorHAnsi"/>
        </w:rPr>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9" w:history="1">
        <w:r w:rsidRPr="00DC70A2">
          <w:rPr>
            <w:rStyle w:val="Hyperlink"/>
            <w:rFonts w:asciiTheme="majorHAnsi" w:hAnsiTheme="majorHAnsi" w:cstheme="majorHAnsi"/>
          </w:rPr>
          <w:t>https://wagingnonviolence.org/feature/8-skills-of-a-well-trained-activist/</w:t>
        </w:r>
      </w:hyperlink>
      <w:r w:rsidRPr="00DC70A2">
        <w:rPr>
          <w:rFonts w:asciiTheme="majorHAnsi" w:hAnsiTheme="majorHAnsi" w:cstheme="majorHAnsi"/>
        </w:rPr>
        <w:t>]</w:t>
      </w:r>
    </w:p>
    <w:p w14:paraId="55073470" w14:textId="77777777" w:rsidR="00B777D6" w:rsidRPr="00DC70A2" w:rsidRDefault="00B777D6" w:rsidP="00B777D6">
      <w:pPr>
        <w:rPr>
          <w:rFonts w:asciiTheme="majorHAnsi" w:eastAsiaTheme="majorEastAsia" w:hAnsiTheme="majorHAnsi" w:cstheme="majorHAnsi"/>
          <w:b/>
          <w:iCs/>
          <w:sz w:val="26"/>
        </w:rPr>
      </w:pPr>
      <w:r w:rsidRPr="00DC70A2">
        <w:rPr>
          <w:rFonts w:asciiTheme="majorHAnsi" w:hAnsiTheme="majorHAnsi" w:cstheme="majorHAnsi"/>
          <w:szCs w:val="22"/>
          <w:u w:val="single"/>
        </w:rPr>
        <w:t xml:space="preserve">Why </w:t>
      </w:r>
      <w:r w:rsidRPr="00DC70A2">
        <w:rPr>
          <w:rStyle w:val="Emphasis"/>
          <w:rFonts w:asciiTheme="majorHAnsi" w:hAnsiTheme="majorHAnsi" w:cstheme="majorHAnsi"/>
          <w:szCs w:val="22"/>
        </w:rPr>
        <w:t>more training</w:t>
      </w:r>
      <w:r w:rsidRPr="00DC70A2">
        <w:rPr>
          <w:rFonts w:asciiTheme="majorHAnsi" w:hAnsiTheme="majorHAnsi" w:cstheme="majorHAnsi"/>
          <w:sz w:val="14"/>
          <w:szCs w:val="22"/>
        </w:rPr>
        <w:t xml:space="preserve"> now? </w:t>
      </w:r>
      <w:r w:rsidRPr="00DC70A2">
        <w:rPr>
          <w:rFonts w:asciiTheme="majorHAnsi" w:hAnsiTheme="majorHAnsi" w:cstheme="majorHAnsi"/>
          <w:szCs w:val="22"/>
          <w:u w:val="single"/>
        </w:rPr>
        <w:t xml:space="preserve">The history of training is a history of playing </w:t>
      </w:r>
      <w:r w:rsidRPr="00DC70A2">
        <w:rPr>
          <w:rStyle w:val="Emphasis"/>
          <w:rFonts w:asciiTheme="majorHAnsi" w:hAnsiTheme="majorHAnsi" w:cstheme="majorHAnsi"/>
          <w:szCs w:val="22"/>
        </w:rPr>
        <w:t>catch-up</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Very few movements seem to realize that the </w:t>
      </w:r>
      <w:r w:rsidRPr="00DC70A2">
        <w:rPr>
          <w:rStyle w:val="Emphasis"/>
          <w:rFonts w:asciiTheme="majorHAnsi" w:hAnsiTheme="majorHAnsi" w:cstheme="majorHAnsi"/>
          <w:szCs w:val="22"/>
        </w:rPr>
        <w:t>pace of change</w:t>
      </w:r>
      <w:r w:rsidRPr="00DC70A2">
        <w:rPr>
          <w:rFonts w:asciiTheme="majorHAnsi" w:hAnsiTheme="majorHAnsi" w:cstheme="majorHAnsi"/>
          <w:szCs w:val="22"/>
          <w:u w:val="single"/>
        </w:rPr>
        <w:t xml:space="preserve"> can </w:t>
      </w:r>
      <w:r w:rsidRPr="00DC70A2">
        <w:rPr>
          <w:rStyle w:val="Emphasis"/>
          <w:rFonts w:asciiTheme="majorHAnsi" w:hAnsiTheme="majorHAnsi" w:cstheme="majorHAnsi"/>
          <w:szCs w:val="22"/>
        </w:rPr>
        <w:t>accelerate</w:t>
      </w:r>
      <w:r w:rsidRPr="00DC70A2">
        <w:rPr>
          <w:rFonts w:asciiTheme="majorHAnsi" w:hAnsiTheme="majorHAnsi" w:cstheme="majorHAnsi"/>
          <w:szCs w:val="22"/>
          <w:u w:val="single"/>
        </w:rPr>
        <w:t xml:space="preserve"> so rapidly that it </w:t>
      </w:r>
      <w:r w:rsidRPr="00DC70A2">
        <w:rPr>
          <w:rStyle w:val="Emphasis"/>
          <w:rFonts w:asciiTheme="majorHAnsi" w:hAnsiTheme="majorHAnsi" w:cstheme="majorHAnsi"/>
          <w:szCs w:val="22"/>
        </w:rPr>
        <w:t>outstrips</w:t>
      </w:r>
      <w:r w:rsidRPr="00DC70A2">
        <w:rPr>
          <w:rFonts w:asciiTheme="majorHAnsi" w:hAnsiTheme="majorHAnsi" w:cstheme="majorHAnsi"/>
          <w:szCs w:val="22"/>
          <w:u w:val="single"/>
        </w:rPr>
        <w:t xml:space="preserve"> the movement’s </w:t>
      </w:r>
      <w:r w:rsidRPr="00DC70A2">
        <w:rPr>
          <w:rStyle w:val="Emphasis"/>
          <w:rFonts w:asciiTheme="majorHAnsi" w:hAnsiTheme="majorHAnsi" w:cstheme="majorHAnsi"/>
          <w:szCs w:val="22"/>
        </w:rPr>
        <w:t>ability to use</w:t>
      </w:r>
      <w:r w:rsidRPr="00DC70A2">
        <w:rPr>
          <w:rFonts w:asciiTheme="majorHAnsi" w:hAnsiTheme="majorHAnsi" w:cstheme="majorHAnsi"/>
          <w:szCs w:val="22"/>
          <w:u w:val="single"/>
        </w:rPr>
        <w:t xml:space="preserve"> its </w:t>
      </w:r>
      <w:r w:rsidRPr="00DC70A2">
        <w:rPr>
          <w:rStyle w:val="Emphasis"/>
          <w:rFonts w:asciiTheme="majorHAnsi" w:hAnsiTheme="majorHAnsi" w:cstheme="majorHAnsi"/>
          <w:szCs w:val="22"/>
        </w:rPr>
        <w:t>opportunities</w:t>
      </w:r>
      <w:r w:rsidRPr="00DC70A2">
        <w:rPr>
          <w:rFonts w:asciiTheme="majorHAnsi" w:hAnsiTheme="majorHAnsi" w:cstheme="majorHAnsi"/>
          <w:szCs w:val="22"/>
          <w:u w:val="single"/>
        </w:rPr>
        <w:t xml:space="preserve"> fully</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In </w:t>
      </w:r>
      <w:r w:rsidRPr="00DC70A2">
        <w:rPr>
          <w:rFonts w:asciiTheme="majorHAnsi" w:hAnsiTheme="majorHAnsi" w:cstheme="majorHAnsi"/>
          <w:szCs w:val="22"/>
          <w:highlight w:val="green"/>
          <w:u w:val="single"/>
        </w:rPr>
        <w:t xml:space="preserve">Istanbul </w:t>
      </w:r>
      <w:r w:rsidRPr="00DC70A2">
        <w:rPr>
          <w:rFonts w:asciiTheme="majorHAnsi" w:hAnsiTheme="majorHAnsi" w:cstheme="majorHAnsi"/>
          <w:szCs w:val="22"/>
          <w:u w:val="single"/>
        </w:rPr>
        <w:t xml:space="preserve">a </w:t>
      </w:r>
      <w:r w:rsidRPr="00DC70A2">
        <w:rPr>
          <w:rFonts w:asciiTheme="majorHAnsi" w:hAnsiTheme="majorHAnsi" w:cstheme="majorHAnsi"/>
          <w:szCs w:val="22"/>
          <w:highlight w:val="green"/>
          <w:u w:val="single"/>
        </w:rPr>
        <w:t>small group</w:t>
      </w:r>
      <w:r w:rsidRPr="00DC70A2">
        <w:rPr>
          <w:rFonts w:asciiTheme="majorHAnsi" w:hAnsiTheme="majorHAnsi" w:cstheme="majorHAnsi"/>
          <w:szCs w:val="22"/>
          <w:u w:val="single"/>
        </w:rPr>
        <w:t xml:space="preserve"> of environmentalists </w:t>
      </w:r>
      <w:r w:rsidRPr="00DC70A2">
        <w:rPr>
          <w:rFonts w:asciiTheme="majorHAnsi" w:hAnsiTheme="majorHAnsi" w:cstheme="majorHAnsi"/>
          <w:szCs w:val="22"/>
          <w:highlight w:val="green"/>
          <w:u w:val="single"/>
        </w:rPr>
        <w:t xml:space="preserve">sit down to </w:t>
      </w:r>
      <w:r w:rsidRPr="00DC70A2">
        <w:rPr>
          <w:rStyle w:val="Emphasis"/>
          <w:rFonts w:asciiTheme="majorHAnsi" w:hAnsiTheme="majorHAnsi" w:cstheme="majorHAnsi"/>
          <w:szCs w:val="22"/>
          <w:highlight w:val="green"/>
        </w:rPr>
        <w:t>save a park</w:t>
      </w:r>
      <w:r w:rsidRPr="00DC70A2">
        <w:rPr>
          <w:rFonts w:asciiTheme="majorHAnsi" w:hAnsiTheme="majorHAnsi" w:cstheme="majorHAnsi"/>
          <w:szCs w:val="22"/>
          <w:highlight w:val="green"/>
          <w:u w:val="single"/>
        </w:rPr>
        <w:t xml:space="preserve">, and </w:t>
      </w:r>
      <w:r w:rsidRPr="00DC70A2">
        <w:rPr>
          <w:rFonts w:asciiTheme="majorHAnsi" w:hAnsiTheme="majorHAnsi" w:cstheme="majorHAnsi"/>
          <w:szCs w:val="22"/>
          <w:u w:val="single"/>
        </w:rPr>
        <w:t xml:space="preserve">suddenly there are </w:t>
      </w:r>
      <w:r w:rsidRPr="00DC70A2">
        <w:rPr>
          <w:rFonts w:asciiTheme="majorHAnsi" w:hAnsiTheme="majorHAnsi" w:cstheme="majorHAnsi"/>
          <w:szCs w:val="22"/>
          <w:highlight w:val="green"/>
          <w:u w:val="single"/>
        </w:rPr>
        <w:t>protests in</w:t>
      </w:r>
      <w:r w:rsidRPr="00DC70A2">
        <w:rPr>
          <w:rFonts w:asciiTheme="majorHAnsi" w:hAnsiTheme="majorHAnsi" w:cstheme="majorHAnsi"/>
          <w:szCs w:val="22"/>
          <w:u w:val="single"/>
        </w:rPr>
        <w:t xml:space="preserve"> over </w:t>
      </w:r>
      <w:r w:rsidRPr="00DC70A2">
        <w:rPr>
          <w:rStyle w:val="Emphasis"/>
          <w:rFonts w:asciiTheme="majorHAnsi" w:hAnsiTheme="majorHAnsi" w:cstheme="majorHAnsi"/>
          <w:szCs w:val="22"/>
          <w:highlight w:val="green"/>
        </w:rPr>
        <w:t>60</w:t>
      </w:r>
      <w:r w:rsidRPr="00DC70A2">
        <w:rPr>
          <w:rFonts w:asciiTheme="majorHAnsi" w:hAnsiTheme="majorHAnsi" w:cstheme="majorHAnsi"/>
          <w:szCs w:val="22"/>
          <w:u w:val="single"/>
        </w:rPr>
        <w:t xml:space="preserve"> Turkish </w:t>
      </w:r>
      <w:r w:rsidRPr="00DC70A2">
        <w:rPr>
          <w:rStyle w:val="Emphasis"/>
          <w:rFonts w:asciiTheme="majorHAnsi" w:hAnsiTheme="majorHAnsi" w:cstheme="majorHAnsi"/>
          <w:szCs w:val="22"/>
          <w:highlight w:val="green"/>
        </w:rPr>
        <w:t>cities</w:t>
      </w:r>
      <w:r w:rsidRPr="00DC70A2">
        <w:rPr>
          <w:rFonts w:asciiTheme="majorHAnsi" w:hAnsiTheme="majorHAnsi" w:cstheme="majorHAnsi"/>
          <w:szCs w:val="22"/>
          <w:u w:val="single"/>
        </w:rPr>
        <w:t xml:space="preserve">; the agenda expands, from green space to governance to </w:t>
      </w:r>
      <w:r w:rsidRPr="00DC70A2">
        <w:rPr>
          <w:rStyle w:val="Emphasis"/>
          <w:rFonts w:asciiTheme="majorHAnsi" w:hAnsiTheme="majorHAnsi" w:cstheme="majorHAnsi"/>
          <w:szCs w:val="22"/>
        </w:rPr>
        <w:t>capitalism</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rPr>
        <w:t>doors open</w:t>
      </w:r>
      <w:r w:rsidRPr="00DC70A2">
        <w:rPr>
          <w:rFonts w:asciiTheme="majorHAnsi" w:hAnsiTheme="majorHAnsi" w:cstheme="majorHAnsi"/>
          <w:szCs w:val="22"/>
          <w:u w:val="single"/>
        </w:rPr>
        <w:t xml:space="preserve"> everywhere</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It would be a</w:t>
      </w:r>
      <w:r w:rsidRPr="00DC70A2">
        <w:rPr>
          <w:rFonts w:asciiTheme="majorHAnsi" w:hAnsiTheme="majorHAnsi" w:cstheme="majorHAnsi"/>
          <w:szCs w:val="22"/>
          <w:highlight w:val="green"/>
          <w:u w:val="single"/>
        </w:rPr>
        <w:t xml:space="preserve"> good moment to have</w:t>
      </w:r>
      <w:r w:rsidRPr="00DC70A2">
        <w:rPr>
          <w:rFonts w:asciiTheme="majorHAnsi" w:hAnsiTheme="majorHAnsi" w:cstheme="majorHAnsi"/>
          <w:sz w:val="14"/>
          <w:szCs w:val="22"/>
        </w:rPr>
        <w:t xml:space="preserve"> tens of thousands of </w:t>
      </w:r>
      <w:r w:rsidRPr="00DC70A2">
        <w:rPr>
          <w:rStyle w:val="Emphasis"/>
          <w:rFonts w:asciiTheme="majorHAnsi" w:hAnsiTheme="majorHAnsi" w:cstheme="majorHAnsi"/>
          <w:szCs w:val="22"/>
        </w:rPr>
        <w:t xml:space="preserve">skilled </w:t>
      </w:r>
      <w:r w:rsidRPr="00DC70A2">
        <w:rPr>
          <w:rStyle w:val="Emphasis"/>
          <w:rFonts w:asciiTheme="majorHAnsi" w:hAnsiTheme="majorHAnsi" w:cstheme="majorHAnsi"/>
          <w:szCs w:val="22"/>
          <w:highlight w:val="green"/>
        </w:rPr>
        <w:t>organizers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ready to seize the day, </w:t>
      </w:r>
      <w:r w:rsidRPr="00DC70A2">
        <w:rPr>
          <w:rFonts w:asciiTheme="majorHAnsi" w:hAnsiTheme="majorHAnsi" w:cstheme="majorHAnsi"/>
          <w:szCs w:val="22"/>
          <w:highlight w:val="green"/>
          <w:u w:val="single"/>
        </w:rPr>
        <w:t xml:space="preserve">supporting </w:t>
      </w:r>
      <w:r w:rsidRPr="00DC70A2">
        <w:rPr>
          <w:rStyle w:val="Emphasis"/>
          <w:rFonts w:asciiTheme="majorHAnsi" w:hAnsiTheme="majorHAnsi" w:cstheme="majorHAnsi"/>
          <w:szCs w:val="22"/>
          <w:highlight w:val="green"/>
        </w:rPr>
        <w:t xml:space="preserve">smart </w:t>
      </w:r>
      <w:r w:rsidRPr="00DC70A2">
        <w:rPr>
          <w:rStyle w:val="Emphasis"/>
          <w:rFonts w:asciiTheme="majorHAnsi" w:hAnsiTheme="majorHAnsi" w:cstheme="majorHAnsi"/>
          <w:szCs w:val="22"/>
        </w:rPr>
        <w:t xml:space="preserve">direct </w:t>
      </w:r>
      <w:r w:rsidRPr="00DC70A2">
        <w:rPr>
          <w:rStyle w:val="Emphasis"/>
          <w:rFonts w:asciiTheme="majorHAnsi" w:hAnsiTheme="majorHAnsi" w:cstheme="majorHAnsi"/>
          <w:szCs w:val="22"/>
          <w:highlight w:val="green"/>
        </w:rPr>
        <w:t>action</w:t>
      </w:r>
      <w:r w:rsidRPr="00DC70A2">
        <w:rPr>
          <w:rFonts w:asciiTheme="majorHAnsi" w:hAnsiTheme="majorHAnsi" w:cstheme="majorHAnsi"/>
          <w:szCs w:val="22"/>
          <w:highlight w:val="green"/>
          <w:u w:val="single"/>
        </w:rPr>
        <w:t xml:space="preserve"> and building </w:t>
      </w:r>
      <w:r w:rsidRPr="00DC70A2">
        <w:rPr>
          <w:rStyle w:val="Emphasis"/>
          <w:rFonts w:asciiTheme="majorHAnsi" w:hAnsiTheme="majorHAnsi" w:cstheme="majorHAnsi"/>
          <w:szCs w:val="22"/>
          <w:highlight w:val="green"/>
        </w:rPr>
        <w:t>prefigurative institutions</w:t>
      </w:r>
      <w:r w:rsidRPr="00DC70A2">
        <w:rPr>
          <w:rFonts w:asciiTheme="majorHAnsi" w:hAnsiTheme="majorHAnsi" w:cstheme="majorHAnsi"/>
          <w:sz w:val="14"/>
          <w:szCs w:val="22"/>
        </w:rPr>
        <w:t xml:space="preserve">. But </w:t>
      </w:r>
      <w:r w:rsidRPr="00DC70A2">
        <w:rPr>
          <w:rStyle w:val="Emphasis"/>
          <w:rFonts w:asciiTheme="majorHAnsi" w:hAnsiTheme="majorHAnsi" w:cstheme="majorHAnsi"/>
          <w:szCs w:val="22"/>
          <w:highlight w:val="green"/>
        </w:rPr>
        <w:t>excitement alone</w:t>
      </w:r>
      <w:r w:rsidRPr="00DC70A2">
        <w:rPr>
          <w:rFonts w:asciiTheme="majorHAnsi" w:hAnsiTheme="majorHAnsi" w:cstheme="majorHAnsi"/>
          <w:szCs w:val="22"/>
          <w:highlight w:val="green"/>
          <w:u w:val="single"/>
        </w:rPr>
        <w:t xml:space="preserve"> </w:t>
      </w:r>
      <w:r w:rsidRPr="00DC70A2">
        <w:rPr>
          <w:rFonts w:asciiTheme="majorHAnsi" w:hAnsiTheme="majorHAnsi" w:cstheme="majorHAnsi"/>
          <w:szCs w:val="22"/>
          <w:u w:val="single"/>
        </w:rPr>
        <w:t xml:space="preserve">may </w:t>
      </w:r>
      <w:r w:rsidRPr="00DC70A2">
        <w:rPr>
          <w:rStyle w:val="Emphasis"/>
          <w:rFonts w:asciiTheme="majorHAnsi" w:hAnsiTheme="majorHAnsi" w:cstheme="majorHAnsi"/>
          <w:szCs w:val="22"/>
          <w:highlight w:val="green"/>
        </w:rPr>
        <w:t>slacken</w:t>
      </w:r>
      <w:r w:rsidRPr="00DC70A2">
        <w:rPr>
          <w:rFonts w:asciiTheme="majorHAnsi" w:hAnsiTheme="majorHAnsi" w:cstheme="majorHAnsi"/>
          <w:sz w:val="14"/>
          <w:szCs w:val="22"/>
          <w:highlight w:val="green"/>
        </w:rPr>
        <w:t xml:space="preserve">; </w:t>
      </w:r>
      <w:r w:rsidRPr="00DC70A2">
        <w:rPr>
          <w:rFonts w:asciiTheme="majorHAnsi" w:hAnsiTheme="majorHAnsi" w:cstheme="majorHAnsi"/>
          <w:szCs w:val="22"/>
          <w:u w:val="single"/>
        </w:rPr>
        <w:t>as with</w:t>
      </w:r>
      <w:r w:rsidRPr="00DC70A2">
        <w:rPr>
          <w:rFonts w:asciiTheme="majorHAnsi" w:hAnsiTheme="majorHAnsi" w:cstheme="majorHAnsi"/>
          <w:sz w:val="14"/>
          <w:szCs w:val="22"/>
        </w:rPr>
        <w:t xml:space="preserve"> the </w:t>
      </w:r>
      <w:r w:rsidRPr="00DC70A2">
        <w:rPr>
          <w:rStyle w:val="Emphasis"/>
          <w:rFonts w:asciiTheme="majorHAnsi" w:hAnsiTheme="majorHAnsi" w:cstheme="majorHAnsi"/>
          <w:szCs w:val="22"/>
          <w:highlight w:val="green"/>
        </w:rPr>
        <w:t>Occupy</w:t>
      </w:r>
      <w:r w:rsidRPr="00DC70A2">
        <w:rPr>
          <w:rFonts w:asciiTheme="majorHAnsi" w:hAnsiTheme="majorHAnsi" w:cstheme="majorHAnsi"/>
          <w:sz w:val="14"/>
          <w:szCs w:val="22"/>
        </w:rPr>
        <w:t xml:space="preserve"> movement, </w:t>
      </w:r>
      <w:r w:rsidRPr="00DC70A2">
        <w:rPr>
          <w:rStyle w:val="Emphasis"/>
          <w:rFonts w:asciiTheme="majorHAnsi" w:hAnsiTheme="majorHAnsi" w:cstheme="majorHAnsi"/>
          <w:szCs w:val="22"/>
        </w:rPr>
        <w:t xml:space="preserve">spontaneous </w:t>
      </w:r>
      <w:r w:rsidRPr="00DC70A2">
        <w:rPr>
          <w:rStyle w:val="Emphasis"/>
          <w:rFonts w:asciiTheme="majorHAnsi" w:hAnsiTheme="majorHAnsi" w:cstheme="majorHAnsi"/>
          <w:szCs w:val="22"/>
          <w:highlight w:val="green"/>
        </w:rPr>
        <w:t>creativity</w:t>
      </w:r>
      <w:r w:rsidRPr="00DC70A2">
        <w:rPr>
          <w:rFonts w:asciiTheme="majorHAnsi" w:hAnsiTheme="majorHAnsi" w:cstheme="majorHAnsi"/>
          <w:szCs w:val="22"/>
          <w:highlight w:val="green"/>
          <w:u w:val="single"/>
        </w:rPr>
        <w:t xml:space="preserve"> has</w:t>
      </w:r>
      <w:r w:rsidRPr="00DC70A2">
        <w:rPr>
          <w:rFonts w:asciiTheme="majorHAnsi" w:hAnsiTheme="majorHAnsi" w:cstheme="majorHAnsi"/>
          <w:szCs w:val="22"/>
          <w:u w:val="single"/>
        </w:rPr>
        <w:t xml:space="preserve"> its </w:t>
      </w:r>
      <w:r w:rsidRPr="00DC70A2">
        <w:rPr>
          <w:rStyle w:val="Emphasis"/>
          <w:rFonts w:asciiTheme="majorHAnsi" w:hAnsiTheme="majorHAnsi" w:cstheme="majorHAnsi"/>
          <w:szCs w:val="22"/>
          <w:highlight w:val="green"/>
        </w:rPr>
        <w:t>limits</w:t>
      </w:r>
      <w:r w:rsidRPr="00DC70A2">
        <w:rPr>
          <w:rFonts w:asciiTheme="majorHAnsi" w:hAnsiTheme="majorHAnsi" w:cstheme="majorHAnsi"/>
          <w:sz w:val="14"/>
          <w:szCs w:val="22"/>
        </w:rPr>
        <w:t xml:space="preserve">. </w:t>
      </w:r>
      <w:r w:rsidRPr="00DC70A2">
        <w:rPr>
          <w:rFonts w:asciiTheme="majorHAnsi" w:hAnsiTheme="majorHAnsi" w:cstheme="majorHAnsi"/>
          <w:szCs w:val="22"/>
          <w:highlight w:val="green"/>
          <w:u w:val="single"/>
        </w:rPr>
        <w:t>With</w:t>
      </w:r>
      <w:r w:rsidRPr="00DC70A2">
        <w:rPr>
          <w:rFonts w:asciiTheme="majorHAnsi" w:hAnsiTheme="majorHAnsi" w:cstheme="majorHAnsi"/>
          <w:szCs w:val="22"/>
          <w:u w:val="single"/>
        </w:rPr>
        <w:t xml:space="preserve"> the right </w:t>
      </w:r>
      <w:r w:rsidRPr="00DC70A2">
        <w:rPr>
          <w:rStyle w:val="Emphasis"/>
          <w:rFonts w:asciiTheme="majorHAnsi" w:hAnsiTheme="majorHAnsi" w:cstheme="majorHAnsi"/>
          <w:szCs w:val="22"/>
          <w:highlight w:val="green"/>
        </w:rPr>
        <w:t>skills</w:t>
      </w:r>
      <w:r w:rsidRPr="00DC70A2">
        <w:rPr>
          <w:rFonts w:asciiTheme="majorHAnsi" w:hAnsiTheme="majorHAnsi" w:cstheme="majorHAnsi"/>
          <w:szCs w:val="22"/>
          <w:highlight w:val="green"/>
          <w:u w:val="single"/>
        </w:rPr>
        <w:t>, movements can sustain themselves</w:t>
      </w:r>
      <w:r w:rsidRPr="00DC70A2">
        <w:rPr>
          <w:rFonts w:asciiTheme="majorHAnsi" w:hAnsiTheme="majorHAnsi" w:cstheme="majorHAnsi"/>
          <w:szCs w:val="22"/>
          <w:u w:val="single"/>
        </w:rPr>
        <w:t xml:space="preserve"> for years against </w:t>
      </w:r>
      <w:r w:rsidRPr="00DC70A2">
        <w:rPr>
          <w:rStyle w:val="Emphasis"/>
          <w:rFonts w:asciiTheme="majorHAnsi" w:hAnsiTheme="majorHAnsi" w:cstheme="majorHAnsi"/>
          <w:szCs w:val="22"/>
        </w:rPr>
        <w:t>punishing</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rPr>
        <w:t>murderous resistance</w:t>
      </w:r>
      <w:r w:rsidRPr="00DC70A2">
        <w:rPr>
          <w:rFonts w:asciiTheme="majorHAnsi" w:hAnsiTheme="majorHAnsi" w:cstheme="majorHAnsi"/>
          <w:sz w:val="14"/>
          <w:szCs w:val="22"/>
        </w:rPr>
        <w:t xml:space="preserve">. The mass direct action phase of the civil rights movement pushed on effectively for a decade after 1955. </w:t>
      </w:r>
      <w:r w:rsidRPr="00DC70A2">
        <w:rPr>
          <w:rFonts w:asciiTheme="majorHAnsi" w:hAnsiTheme="majorHAnsi" w:cstheme="majorHAnsi"/>
          <w:szCs w:val="22"/>
          <w:u w:val="single"/>
        </w:rPr>
        <w:t xml:space="preserve">Mass excitement doesn’t need to fizzle in a year. A movement </w:t>
      </w:r>
      <w:r w:rsidRPr="00DC70A2">
        <w:rPr>
          <w:rStyle w:val="Emphasis"/>
          <w:rFonts w:asciiTheme="majorHAnsi" w:hAnsiTheme="majorHAnsi" w:cstheme="majorHAnsi"/>
          <w:szCs w:val="22"/>
        </w:rPr>
        <w:t>thrives</w:t>
      </w:r>
      <w:r w:rsidRPr="00DC70A2">
        <w:rPr>
          <w:rFonts w:asciiTheme="majorHAnsi" w:hAnsiTheme="majorHAnsi" w:cstheme="majorHAnsi"/>
          <w:szCs w:val="22"/>
          <w:u w:val="single"/>
        </w:rPr>
        <w:t xml:space="preserve"> by </w:t>
      </w:r>
      <w:r w:rsidRPr="00DC70A2">
        <w:rPr>
          <w:rStyle w:val="Emphasis"/>
          <w:rFonts w:asciiTheme="majorHAnsi" w:hAnsiTheme="majorHAnsi" w:cstheme="majorHAnsi"/>
          <w:szCs w:val="22"/>
        </w:rPr>
        <w:t>solving</w:t>
      </w:r>
      <w:r w:rsidRPr="00DC70A2">
        <w:rPr>
          <w:rFonts w:asciiTheme="majorHAnsi" w:hAnsiTheme="majorHAnsi" w:cstheme="majorHAnsi"/>
          <w:szCs w:val="22"/>
          <w:u w:val="single"/>
        </w:rPr>
        <w:t xml:space="preserve"> the </w:t>
      </w:r>
      <w:r w:rsidRPr="00DC70A2">
        <w:rPr>
          <w:rStyle w:val="Emphasis"/>
          <w:rFonts w:asciiTheme="majorHAnsi" w:hAnsiTheme="majorHAnsi" w:cstheme="majorHAnsi"/>
          <w:szCs w:val="22"/>
        </w:rPr>
        <w:t>problems</w:t>
      </w:r>
      <w:r w:rsidRPr="00DC70A2">
        <w:rPr>
          <w:rFonts w:asciiTheme="majorHAnsi" w:hAnsiTheme="majorHAnsi" w:cstheme="majorHAnsi"/>
          <w:szCs w:val="22"/>
          <w:u w:val="single"/>
        </w:rPr>
        <w:t xml:space="preserve"> it faces</w:t>
      </w:r>
      <w:r w:rsidRPr="00DC70A2">
        <w:rPr>
          <w:rFonts w:asciiTheme="majorHAnsi" w:hAnsiTheme="majorHAnsi" w:cstheme="majorHAnsi"/>
          <w:sz w:val="14"/>
          <w:szCs w:val="22"/>
        </w:rPr>
        <w:t xml:space="preserve">. </w:t>
      </w:r>
      <w:r w:rsidRPr="00DC70A2">
        <w:rPr>
          <w:rStyle w:val="Emphasis"/>
          <w:rFonts w:asciiTheme="majorHAnsi" w:hAnsiTheme="majorHAnsi" w:cstheme="majorHAnsi"/>
          <w:szCs w:val="22"/>
        </w:rPr>
        <w:t>Anti-authoritarians</w:t>
      </w:r>
      <w:r w:rsidRPr="00DC70A2">
        <w:rPr>
          <w:rFonts w:asciiTheme="majorHAnsi" w:hAnsiTheme="majorHAnsi" w:cstheme="majorHAnsi"/>
          <w:sz w:val="14"/>
          <w:szCs w:val="22"/>
        </w:rPr>
        <w:t xml:space="preserve"> don’t </w:t>
      </w:r>
      <w:r w:rsidRPr="00DC70A2">
        <w:rPr>
          <w:rFonts w:asciiTheme="majorHAnsi" w:hAnsiTheme="majorHAnsi" w:cstheme="majorHAnsi"/>
          <w:szCs w:val="22"/>
          <w:u w:val="single"/>
        </w:rPr>
        <w:t>want</w:t>
      </w:r>
      <w:r w:rsidRPr="00DC70A2">
        <w:rPr>
          <w:rFonts w:asciiTheme="majorHAnsi" w:hAnsiTheme="majorHAnsi" w:cstheme="majorHAnsi"/>
          <w:sz w:val="14"/>
          <w:szCs w:val="22"/>
        </w:rPr>
        <w:t xml:space="preserve"> to count on a movement’s top leaders to be the problem-solvers, but instead </w:t>
      </w:r>
      <w:r w:rsidRPr="00DC70A2">
        <w:rPr>
          <w:rFonts w:asciiTheme="majorHAnsi" w:hAnsiTheme="majorHAnsi" w:cstheme="majorHAnsi"/>
          <w:szCs w:val="22"/>
          <w:u w:val="single"/>
        </w:rPr>
        <w:t xml:space="preserve">to develop </w:t>
      </w:r>
      <w:r w:rsidRPr="00DC70A2">
        <w:rPr>
          <w:rStyle w:val="Emphasis"/>
          <w:rFonts w:asciiTheme="majorHAnsi" w:hAnsiTheme="majorHAnsi" w:cstheme="majorHAnsi"/>
          <w:szCs w:val="22"/>
        </w:rPr>
        <w:t>shared leadership</w:t>
      </w:r>
      <w:r w:rsidRPr="00DC70A2">
        <w:rPr>
          <w:rFonts w:asciiTheme="majorHAnsi" w:hAnsiTheme="majorHAnsi" w:cstheme="majorHAnsi"/>
          <w:szCs w:val="22"/>
          <w:u w:val="single"/>
        </w:rPr>
        <w:t xml:space="preserve"> by fostering </w:t>
      </w:r>
      <w:r w:rsidRPr="00DC70A2">
        <w:rPr>
          <w:rStyle w:val="Emphasis"/>
          <w:rFonts w:asciiTheme="majorHAnsi" w:hAnsiTheme="majorHAnsi" w:cstheme="majorHAnsi"/>
          <w:szCs w:val="22"/>
        </w:rPr>
        <w:t>problem-solving smarts</w:t>
      </w:r>
      <w:r w:rsidRPr="00DC70A2">
        <w:rPr>
          <w:rFonts w:asciiTheme="majorHAnsi" w:hAnsiTheme="majorHAnsi" w:cstheme="majorHAnsi"/>
          <w:szCs w:val="22"/>
          <w:u w:val="single"/>
        </w:rPr>
        <w:t xml:space="preserve"> at the </w:t>
      </w:r>
      <w:r w:rsidRPr="00DC70A2">
        <w:rPr>
          <w:rStyle w:val="Emphasis"/>
          <w:rFonts w:asciiTheme="majorHAnsi" w:hAnsiTheme="majorHAnsi" w:cstheme="majorHAnsi"/>
          <w:szCs w:val="22"/>
        </w:rPr>
        <w:t>grassroots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There’s </w:t>
      </w:r>
      <w:r w:rsidRPr="00DC70A2">
        <w:rPr>
          <w:rStyle w:val="Emphasis"/>
          <w:rFonts w:asciiTheme="majorHAnsi" w:hAnsiTheme="majorHAnsi" w:cstheme="majorHAnsi"/>
          <w:szCs w:val="22"/>
        </w:rPr>
        <w:t>nothing automatic</w:t>
      </w:r>
      <w:r w:rsidRPr="00DC70A2">
        <w:rPr>
          <w:rFonts w:asciiTheme="majorHAnsi" w:hAnsiTheme="majorHAnsi" w:cstheme="majorHAnsi"/>
          <w:szCs w:val="22"/>
          <w:u w:val="single"/>
        </w:rPr>
        <w:t xml:space="preserve"> about grassroots problem-solving</w:t>
      </w:r>
      <w:r w:rsidRPr="00DC70A2">
        <w:rPr>
          <w:rFonts w:asciiTheme="majorHAnsi" w:hAnsiTheme="majorHAnsi" w:cstheme="majorHAnsi"/>
          <w:sz w:val="14"/>
          <w:szCs w:val="22"/>
        </w:rPr>
        <w:t xml:space="preserve">. </w:t>
      </w:r>
      <w:r w:rsidRPr="00DC70A2">
        <w:rPr>
          <w:rFonts w:asciiTheme="majorHAnsi" w:hAnsiTheme="majorHAnsi" w:cstheme="majorHAnsi"/>
          <w:szCs w:val="22"/>
          <w:highlight w:val="green"/>
          <w:u w:val="single"/>
        </w:rPr>
        <w:t xml:space="preserve">How </w:t>
      </w:r>
      <w:r w:rsidRPr="00DC70A2">
        <w:rPr>
          <w:rFonts w:asciiTheme="majorHAnsi" w:hAnsiTheme="majorHAnsi" w:cstheme="majorHAnsi"/>
          <w:szCs w:val="22"/>
          <w:u w:val="single"/>
        </w:rPr>
        <w:t xml:space="preserve">well </w:t>
      </w:r>
      <w:r w:rsidRPr="00DC70A2">
        <w:rPr>
          <w:rFonts w:asciiTheme="majorHAnsi" w:hAnsiTheme="majorHAnsi" w:cstheme="majorHAnsi"/>
          <w:szCs w:val="22"/>
          <w:highlight w:val="green"/>
          <w:u w:val="single"/>
        </w:rPr>
        <w:t xml:space="preserve">people </w:t>
      </w:r>
      <w:r w:rsidRPr="00DC70A2">
        <w:rPr>
          <w:rStyle w:val="Emphasis"/>
          <w:rFonts w:asciiTheme="majorHAnsi" w:hAnsiTheme="majorHAnsi" w:cstheme="majorHAnsi"/>
          <w:szCs w:val="22"/>
          <w:highlight w:val="green"/>
        </w:rPr>
        <w:t>strategize</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rPr>
        <w:t>organize</w:t>
      </w:r>
      <w:r w:rsidRPr="00DC70A2">
        <w:rPr>
          <w:rFonts w:asciiTheme="majorHAnsi" w:hAnsiTheme="majorHAnsi" w:cstheme="majorHAnsi"/>
          <w:szCs w:val="22"/>
          <w:u w:val="single"/>
        </w:rPr>
        <w:t xml:space="preserve">, invent </w:t>
      </w:r>
      <w:r w:rsidRPr="00DC70A2">
        <w:rPr>
          <w:rStyle w:val="Emphasis"/>
          <w:rFonts w:asciiTheme="majorHAnsi" w:hAnsiTheme="majorHAnsi" w:cstheme="majorHAnsi"/>
          <w:szCs w:val="22"/>
        </w:rPr>
        <w:t>creative tactics</w:t>
      </w:r>
      <w:r w:rsidRPr="00DC70A2">
        <w:rPr>
          <w:rFonts w:asciiTheme="majorHAnsi" w:hAnsiTheme="majorHAnsi" w:cstheme="majorHAnsi"/>
          <w:szCs w:val="22"/>
          <w:u w:val="single"/>
        </w:rPr>
        <w:t xml:space="preserve">, reach effectively to </w:t>
      </w:r>
      <w:r w:rsidRPr="00DC70A2">
        <w:rPr>
          <w:rStyle w:val="Emphasis"/>
          <w:rFonts w:asciiTheme="majorHAnsi" w:hAnsiTheme="majorHAnsi" w:cstheme="majorHAnsi"/>
          <w:szCs w:val="22"/>
        </w:rPr>
        <w:t>allies</w:t>
      </w:r>
      <w:r w:rsidRPr="00DC70A2">
        <w:rPr>
          <w:rFonts w:asciiTheme="majorHAnsi" w:hAnsiTheme="majorHAnsi" w:cstheme="majorHAnsi"/>
          <w:szCs w:val="22"/>
          <w:u w:val="single"/>
        </w:rPr>
        <w:t xml:space="preserve">, use the </w:t>
      </w:r>
      <w:r w:rsidRPr="00DC70A2">
        <w:rPr>
          <w:rStyle w:val="Emphasis"/>
          <w:rFonts w:asciiTheme="majorHAnsi" w:hAnsiTheme="majorHAnsi" w:cstheme="majorHAnsi"/>
          <w:szCs w:val="22"/>
        </w:rPr>
        <w:t>full resources</w:t>
      </w:r>
      <w:r w:rsidRPr="00DC70A2">
        <w:rPr>
          <w:rFonts w:asciiTheme="majorHAnsi" w:hAnsiTheme="majorHAnsi" w:cstheme="majorHAnsi"/>
          <w:szCs w:val="22"/>
          <w:u w:val="single"/>
        </w:rPr>
        <w:t xml:space="preserve"> of the </w:t>
      </w:r>
      <w:proofErr w:type="gramStart"/>
      <w:r w:rsidRPr="00DC70A2">
        <w:rPr>
          <w:rFonts w:asciiTheme="majorHAnsi" w:hAnsiTheme="majorHAnsi" w:cstheme="majorHAnsi"/>
          <w:szCs w:val="22"/>
          <w:u w:val="single"/>
        </w:rPr>
        <w:t>group</w:t>
      </w:r>
      <w:proofErr w:type="gramEnd"/>
      <w:r w:rsidRPr="00DC70A2">
        <w:rPr>
          <w:rFonts w:asciiTheme="majorHAnsi" w:hAnsiTheme="majorHAnsi" w:cstheme="majorHAnsi"/>
          <w:szCs w:val="22"/>
          <w:u w:val="single"/>
        </w:rPr>
        <w:t xml:space="preserve"> and persevere at times of discouragement — all that can be </w:t>
      </w:r>
      <w:r w:rsidRPr="00DC70A2">
        <w:rPr>
          <w:rStyle w:val="Emphasis"/>
          <w:rFonts w:asciiTheme="majorHAnsi" w:hAnsiTheme="majorHAnsi" w:cstheme="majorHAnsi"/>
          <w:szCs w:val="22"/>
          <w:highlight w:val="green"/>
        </w:rPr>
        <w:t>enhanced</w:t>
      </w:r>
      <w:r w:rsidRPr="00DC70A2">
        <w:rPr>
          <w:rFonts w:asciiTheme="majorHAnsi" w:hAnsiTheme="majorHAnsi" w:cstheme="majorHAnsi"/>
          <w:szCs w:val="22"/>
          <w:highlight w:val="green"/>
          <w:u w:val="single"/>
        </w:rPr>
        <w:t xml:space="preserve"> by </w:t>
      </w:r>
      <w:r w:rsidRPr="00DC70A2">
        <w:rPr>
          <w:rStyle w:val="Emphasis"/>
          <w:rFonts w:asciiTheme="majorHAnsi" w:hAnsiTheme="majorHAnsi" w:cstheme="majorHAnsi"/>
          <w:szCs w:val="22"/>
          <w:highlight w:val="green"/>
        </w:rPr>
        <w:t>training</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Nothing is more predictable than that there will be increased </w:t>
      </w:r>
      <w:r w:rsidRPr="00DC70A2">
        <w:rPr>
          <w:rStyle w:val="Emphasis"/>
          <w:rFonts w:asciiTheme="majorHAnsi" w:hAnsiTheme="majorHAnsi" w:cstheme="majorHAnsi"/>
          <w:szCs w:val="22"/>
        </w:rPr>
        <w:t>turbulence</w:t>
      </w:r>
      <w:r w:rsidRPr="00DC70A2">
        <w:rPr>
          <w:rFonts w:asciiTheme="majorHAnsi" w:hAnsiTheme="majorHAnsi" w:cstheme="majorHAnsi"/>
          <w:sz w:val="14"/>
          <w:szCs w:val="22"/>
        </w:rPr>
        <w:t xml:space="preserve"> in the United States and many other societies. Activists cause some of the turbulence by </w:t>
      </w:r>
      <w:proofErr w:type="gramStart"/>
      <w:r w:rsidRPr="00DC70A2">
        <w:rPr>
          <w:rFonts w:asciiTheme="majorHAnsi" w:hAnsiTheme="majorHAnsi" w:cstheme="majorHAnsi"/>
          <w:sz w:val="14"/>
          <w:szCs w:val="22"/>
        </w:rPr>
        <w:t>rising up</w:t>
      </w:r>
      <w:proofErr w:type="gramEnd"/>
      <w:r w:rsidRPr="00DC70A2">
        <w:rPr>
          <w:rFonts w:asciiTheme="majorHAnsi" w:hAnsiTheme="majorHAnsi" w:cstheme="majorHAnsi"/>
          <w:sz w:val="14"/>
          <w:szCs w:val="22"/>
        </w:rPr>
        <w:t xml:space="preserve">; other turbulence results </w:t>
      </w:r>
      <w:r w:rsidRPr="00DC70A2">
        <w:rPr>
          <w:rFonts w:asciiTheme="majorHAnsi" w:hAnsiTheme="majorHAnsi" w:cstheme="majorHAnsi"/>
          <w:szCs w:val="22"/>
          <w:u w:val="single"/>
        </w:rPr>
        <w:t>from</w:t>
      </w:r>
      <w:r w:rsidRPr="00DC70A2">
        <w:rPr>
          <w:rFonts w:asciiTheme="majorHAnsi" w:hAnsiTheme="majorHAnsi" w:cstheme="majorHAnsi"/>
          <w:sz w:val="14"/>
          <w:szCs w:val="22"/>
        </w:rPr>
        <w:t xml:space="preserve"> things like climate change, the 1 percent’s austerity programs and other </w:t>
      </w:r>
      <w:r w:rsidRPr="00DC70A2">
        <w:rPr>
          <w:rFonts w:asciiTheme="majorHAnsi" w:hAnsiTheme="majorHAnsi" w:cstheme="majorHAnsi"/>
          <w:szCs w:val="22"/>
          <w:u w:val="single"/>
        </w:rPr>
        <w:t xml:space="preserve">forces </w:t>
      </w:r>
      <w:r w:rsidRPr="00DC70A2">
        <w:rPr>
          <w:rStyle w:val="Emphasis"/>
          <w:rFonts w:asciiTheme="majorHAnsi" w:hAnsiTheme="majorHAnsi" w:cstheme="majorHAnsi"/>
          <w:szCs w:val="22"/>
        </w:rPr>
        <w:t>outside</w:t>
      </w:r>
      <w:r w:rsidRPr="00DC70A2">
        <w:rPr>
          <w:rFonts w:asciiTheme="majorHAnsi" w:hAnsiTheme="majorHAnsi" w:cstheme="majorHAnsi"/>
          <w:szCs w:val="22"/>
          <w:u w:val="single"/>
        </w:rPr>
        <w:t xml:space="preserve"> activists’ </w:t>
      </w:r>
      <w:r w:rsidRPr="00DC70A2">
        <w:rPr>
          <w:rStyle w:val="Emphasis"/>
          <w:rFonts w:asciiTheme="majorHAnsi" w:hAnsiTheme="majorHAnsi" w:cstheme="majorHAnsi"/>
          <w:szCs w:val="22"/>
        </w:rPr>
        <w:t>immediate control</w:t>
      </w:r>
      <w:r w:rsidRPr="00DC70A2">
        <w:rPr>
          <w:rFonts w:asciiTheme="majorHAnsi" w:hAnsiTheme="majorHAnsi" w:cstheme="majorHAnsi"/>
          <w:sz w:val="14"/>
          <w:szCs w:val="22"/>
        </w:rPr>
        <w:t xml:space="preserve">. Increased turbulence scares a lot of people. It’s only natural that </w:t>
      </w:r>
      <w:r w:rsidRPr="00DC70A2">
        <w:rPr>
          <w:rFonts w:asciiTheme="majorHAnsi" w:hAnsiTheme="majorHAnsi" w:cstheme="majorHAnsi"/>
          <w:szCs w:val="22"/>
          <w:u w:val="single"/>
        </w:rPr>
        <w:t xml:space="preserve">people will </w:t>
      </w:r>
      <w:r w:rsidRPr="00DC70A2">
        <w:rPr>
          <w:rStyle w:val="Emphasis"/>
          <w:rFonts w:asciiTheme="majorHAnsi" w:hAnsiTheme="majorHAnsi" w:cstheme="majorHAnsi"/>
          <w:szCs w:val="22"/>
        </w:rPr>
        <w:t>look</w:t>
      </w:r>
      <w:r w:rsidRPr="00DC70A2">
        <w:rPr>
          <w:rFonts w:asciiTheme="majorHAnsi" w:hAnsiTheme="majorHAnsi" w:cstheme="majorHAnsi"/>
          <w:szCs w:val="22"/>
          <w:u w:val="single"/>
        </w:rPr>
        <w:t xml:space="preserve"> around </w:t>
      </w:r>
      <w:r w:rsidRPr="00DC70A2">
        <w:rPr>
          <w:rStyle w:val="Emphasis"/>
          <w:rFonts w:asciiTheme="majorHAnsi" w:hAnsiTheme="majorHAnsi" w:cstheme="majorHAnsi"/>
          <w:szCs w:val="22"/>
        </w:rPr>
        <w:t>for reassurance</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 </w:t>
      </w:r>
      <w:r w:rsidRPr="00DC70A2">
        <w:rPr>
          <w:rStyle w:val="Emphasis"/>
          <w:rFonts w:asciiTheme="majorHAnsi" w:hAnsiTheme="majorHAnsi" w:cstheme="majorHAnsi"/>
          <w:szCs w:val="22"/>
        </w:rPr>
        <w:t>ruling class</w:t>
      </w:r>
      <w:r w:rsidRPr="00DC70A2">
        <w:rPr>
          <w:rFonts w:asciiTheme="majorHAnsi" w:hAnsiTheme="majorHAnsi" w:cstheme="majorHAnsi"/>
          <w:szCs w:val="22"/>
          <w:u w:val="single"/>
        </w:rPr>
        <w:t xml:space="preserve"> will offer one kind of reassurance</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 </w:t>
      </w:r>
      <w:r w:rsidRPr="00DC70A2">
        <w:rPr>
          <w:rStyle w:val="Emphasis"/>
          <w:rFonts w:asciiTheme="majorHAnsi" w:hAnsiTheme="majorHAnsi" w:cstheme="majorHAnsi"/>
          <w:szCs w:val="22"/>
        </w:rPr>
        <w:t>big question</w:t>
      </w:r>
      <w:r w:rsidRPr="00DC70A2">
        <w:rPr>
          <w:rFonts w:asciiTheme="majorHAnsi" w:hAnsiTheme="majorHAnsi" w:cstheme="majorHAnsi"/>
          <w:szCs w:val="22"/>
          <w:u w:val="single"/>
        </w:rPr>
        <w:t xml:space="preserve"> is:</w:t>
      </w:r>
      <w:r w:rsidRPr="00DC70A2">
        <w:rPr>
          <w:rFonts w:asciiTheme="majorHAnsi" w:hAnsiTheme="majorHAnsi" w:cstheme="majorHAnsi"/>
          <w:sz w:val="14"/>
          <w:szCs w:val="22"/>
        </w:rPr>
        <w:t xml:space="preserve"> </w:t>
      </w:r>
      <w:r w:rsidRPr="00DC70A2">
        <w:rPr>
          <w:rFonts w:asciiTheme="majorHAnsi" w:hAnsiTheme="majorHAnsi" w:cstheme="majorHAnsi"/>
          <w:szCs w:val="22"/>
          <w:highlight w:val="green"/>
          <w:u w:val="single"/>
        </w:rPr>
        <w:t>What</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reassurance will the </w:t>
      </w:r>
      <w:r w:rsidRPr="00DC70A2">
        <w:rPr>
          <w:rStyle w:val="Emphasis"/>
          <w:rFonts w:asciiTheme="majorHAnsi" w:hAnsiTheme="majorHAnsi" w:cstheme="majorHAnsi"/>
          <w:szCs w:val="22"/>
          <w:highlight w:val="green"/>
        </w:rPr>
        <w:t>movement</w:t>
      </w:r>
      <w:r w:rsidRPr="00DC70A2">
        <w:rPr>
          <w:rFonts w:asciiTheme="majorHAnsi" w:hAnsiTheme="majorHAnsi" w:cstheme="majorHAnsi"/>
          <w:szCs w:val="22"/>
          <w:highlight w:val="green"/>
          <w:u w:val="single"/>
        </w:rPr>
        <w:t xml:space="preserve"> offer?</w:t>
      </w:r>
      <w:r w:rsidRPr="00DC70A2">
        <w:rPr>
          <w:rFonts w:asciiTheme="majorHAnsi" w:hAnsiTheme="majorHAnsi" w:cstheme="majorHAnsi"/>
          <w:szCs w:val="22"/>
          <w:u w:val="single"/>
        </w:rPr>
        <w:t xml:space="preserve"> When </w:t>
      </w:r>
      <w:r w:rsidRPr="00DC70A2">
        <w:rPr>
          <w:rFonts w:asciiTheme="majorHAnsi" w:hAnsiTheme="majorHAnsi" w:cstheme="majorHAnsi"/>
          <w:szCs w:val="22"/>
          <w:highlight w:val="green"/>
          <w:u w:val="single"/>
        </w:rPr>
        <w:t xml:space="preserve">students in </w:t>
      </w:r>
      <w:r w:rsidRPr="00DC70A2">
        <w:rPr>
          <w:rStyle w:val="Emphasis"/>
          <w:rFonts w:asciiTheme="majorHAnsi" w:hAnsiTheme="majorHAnsi" w:cstheme="majorHAnsi"/>
          <w:szCs w:val="22"/>
          <w:highlight w:val="green"/>
        </w:rPr>
        <w:t>Paris</w:t>
      </w:r>
      <w:r w:rsidRPr="00DC70A2">
        <w:rPr>
          <w:rFonts w:asciiTheme="majorHAnsi" w:hAnsiTheme="majorHAnsi" w:cstheme="majorHAnsi"/>
          <w:szCs w:val="22"/>
          <w:u w:val="single"/>
        </w:rPr>
        <w:t xml:space="preserve"> in May 19</w:t>
      </w:r>
      <w:r w:rsidRPr="00DC70A2">
        <w:rPr>
          <w:rStyle w:val="Emphasis"/>
          <w:rFonts w:asciiTheme="majorHAnsi" w:hAnsiTheme="majorHAnsi" w:cstheme="majorHAnsi"/>
          <w:szCs w:val="22"/>
        </w:rPr>
        <w:t>68</w:t>
      </w:r>
      <w:r w:rsidRPr="00DC70A2">
        <w:rPr>
          <w:rFonts w:asciiTheme="majorHAnsi" w:hAnsiTheme="majorHAnsi" w:cstheme="majorHAnsi"/>
          <w:szCs w:val="22"/>
          <w:u w:val="single"/>
        </w:rPr>
        <w:t xml:space="preserve"> </w:t>
      </w:r>
      <w:r w:rsidRPr="00DC70A2">
        <w:rPr>
          <w:rFonts w:asciiTheme="majorHAnsi" w:hAnsiTheme="majorHAnsi" w:cstheme="majorHAnsi"/>
          <w:szCs w:val="22"/>
          <w:highlight w:val="green"/>
          <w:u w:val="single"/>
        </w:rPr>
        <w:t xml:space="preserve">launched a campaign that </w:t>
      </w:r>
      <w:r w:rsidRPr="00DC70A2">
        <w:rPr>
          <w:rStyle w:val="Emphasis"/>
          <w:rFonts w:asciiTheme="majorHAnsi" w:hAnsiTheme="majorHAnsi" w:cstheme="majorHAnsi"/>
          <w:szCs w:val="22"/>
        </w:rPr>
        <w:t xml:space="preserve">quickly </w:t>
      </w:r>
      <w:r w:rsidRPr="00DC70A2">
        <w:rPr>
          <w:rStyle w:val="Emphasis"/>
          <w:rFonts w:asciiTheme="majorHAnsi" w:hAnsiTheme="majorHAnsi" w:cstheme="majorHAnsi"/>
          <w:szCs w:val="22"/>
          <w:highlight w:val="green"/>
        </w:rPr>
        <w:t>moved</w:t>
      </w:r>
      <w:r w:rsidRPr="00DC70A2">
        <w:rPr>
          <w:rFonts w:asciiTheme="majorHAnsi" w:hAnsiTheme="majorHAnsi" w:cstheme="majorHAnsi"/>
          <w:szCs w:val="22"/>
          <w:u w:val="single"/>
        </w:rPr>
        <w:t xml:space="preserve"> into </w:t>
      </w:r>
      <w:r w:rsidRPr="00DC70A2">
        <w:rPr>
          <w:rStyle w:val="Emphasis"/>
          <w:rFonts w:asciiTheme="majorHAnsi" w:hAnsiTheme="majorHAnsi" w:cstheme="majorHAnsi"/>
          <w:szCs w:val="22"/>
          <w:highlight w:val="green"/>
        </w:rPr>
        <w:t>nationwide</w:t>
      </w:r>
      <w:r w:rsidRPr="00DC70A2">
        <w:rPr>
          <w:rFonts w:asciiTheme="majorHAnsi" w:hAnsiTheme="majorHAnsi" w:cstheme="majorHAnsi"/>
          <w:szCs w:val="22"/>
          <w:u w:val="single"/>
        </w:rPr>
        <w:t xml:space="preserve"> turbulence, with 11 million workers striking</w:t>
      </w:r>
      <w:r w:rsidRPr="00DC70A2">
        <w:rPr>
          <w:rFonts w:asciiTheme="majorHAnsi" w:hAnsiTheme="majorHAnsi" w:cstheme="majorHAnsi"/>
          <w:sz w:val="14"/>
          <w:szCs w:val="22"/>
        </w:rPr>
        <w:t xml:space="preserve"> and occupying, </w:t>
      </w:r>
      <w:r w:rsidRPr="00DC70A2">
        <w:rPr>
          <w:rFonts w:asciiTheme="majorHAnsi" w:hAnsiTheme="majorHAnsi" w:cstheme="majorHAnsi"/>
          <w:szCs w:val="22"/>
          <w:u w:val="single"/>
        </w:rPr>
        <w:t xml:space="preserve">there was a momentary </w:t>
      </w:r>
      <w:r w:rsidRPr="00DC70A2">
        <w:rPr>
          <w:rFonts w:asciiTheme="majorHAnsi" w:hAnsiTheme="majorHAnsi" w:cstheme="majorHAnsi"/>
          <w:szCs w:val="22"/>
          <w:highlight w:val="green"/>
          <w:u w:val="single"/>
        </w:rPr>
        <w:t xml:space="preserve">chance for </w:t>
      </w:r>
      <w:r w:rsidRPr="00DC70A2">
        <w:rPr>
          <w:rFonts w:asciiTheme="majorHAnsi" w:hAnsiTheme="majorHAnsi" w:cstheme="majorHAnsi"/>
          <w:szCs w:val="22"/>
          <w:u w:val="single"/>
        </w:rPr>
        <w:t xml:space="preserve">the </w:t>
      </w:r>
      <w:r w:rsidRPr="00DC70A2">
        <w:rPr>
          <w:rFonts w:asciiTheme="majorHAnsi" w:hAnsiTheme="majorHAnsi" w:cstheme="majorHAnsi"/>
          <w:szCs w:val="22"/>
          <w:highlight w:val="green"/>
          <w:u w:val="single"/>
        </w:rPr>
        <w:t>middle class to side with</w:t>
      </w:r>
      <w:r w:rsidRPr="00DC70A2">
        <w:rPr>
          <w:rFonts w:asciiTheme="majorHAnsi" w:hAnsiTheme="majorHAnsi" w:cstheme="majorHAnsi"/>
          <w:szCs w:val="22"/>
          <w:u w:val="single"/>
        </w:rPr>
        <w:t xml:space="preserve"> the</w:t>
      </w:r>
      <w:r w:rsidRPr="00DC70A2">
        <w:rPr>
          <w:rFonts w:asciiTheme="majorHAnsi" w:hAnsiTheme="majorHAnsi" w:cstheme="majorHAnsi"/>
          <w:sz w:val="14"/>
          <w:szCs w:val="22"/>
        </w:rPr>
        <w:t xml:space="preserve"> students and </w:t>
      </w:r>
      <w:r w:rsidRPr="00DC70A2">
        <w:rPr>
          <w:rFonts w:asciiTheme="majorHAnsi" w:hAnsiTheme="majorHAnsi" w:cstheme="majorHAnsi"/>
          <w:szCs w:val="22"/>
          <w:highlight w:val="green"/>
          <w:u w:val="single"/>
        </w:rPr>
        <w:t>workers</w:t>
      </w:r>
      <w:r w:rsidRPr="00DC70A2">
        <w:rPr>
          <w:rFonts w:asciiTheme="majorHAnsi" w:hAnsiTheme="majorHAnsi" w:cstheme="majorHAnsi"/>
          <w:sz w:val="14"/>
          <w:szCs w:val="22"/>
        </w:rPr>
        <w:t xml:space="preserve"> </w:t>
      </w:r>
      <w:r w:rsidRPr="00DC70A2">
        <w:rPr>
          <w:rFonts w:asciiTheme="majorHAnsi" w:hAnsiTheme="majorHAnsi" w:cstheme="majorHAnsi"/>
          <w:sz w:val="14"/>
          <w:szCs w:val="22"/>
        </w:rPr>
        <w:lastRenderedPageBreak/>
        <w:t xml:space="preserve">instead of siding with the 1 percent. </w:t>
      </w:r>
      <w:r w:rsidRPr="00DC70A2">
        <w:rPr>
          <w:rFonts w:asciiTheme="majorHAnsi" w:hAnsiTheme="majorHAnsi" w:cstheme="majorHAnsi"/>
          <w:szCs w:val="22"/>
          <w:highlight w:val="green"/>
          <w:u w:val="single"/>
        </w:rPr>
        <w:t>The movement</w:t>
      </w:r>
      <w:r w:rsidRPr="00DC70A2">
        <w:rPr>
          <w:rFonts w:asciiTheme="majorHAnsi" w:hAnsiTheme="majorHAnsi" w:cstheme="majorHAnsi"/>
          <w:sz w:val="14"/>
          <w:szCs w:val="22"/>
        </w:rPr>
        <w:t xml:space="preserve">, though, </w:t>
      </w:r>
      <w:r w:rsidRPr="00DC70A2">
        <w:rPr>
          <w:rFonts w:asciiTheme="majorHAnsi" w:hAnsiTheme="majorHAnsi" w:cstheme="majorHAnsi"/>
          <w:szCs w:val="22"/>
          <w:highlight w:val="green"/>
          <w:u w:val="single"/>
        </w:rPr>
        <w:t>didn’t understand</w:t>
      </w:r>
      <w:r w:rsidRPr="00DC70A2">
        <w:rPr>
          <w:rFonts w:asciiTheme="majorHAnsi" w:hAnsiTheme="majorHAnsi" w:cstheme="majorHAnsi"/>
          <w:sz w:val="14"/>
          <w:szCs w:val="22"/>
        </w:rPr>
        <w:t xml:space="preserve"> enough about </w:t>
      </w:r>
      <w:r w:rsidRPr="00DC70A2">
        <w:rPr>
          <w:rFonts w:asciiTheme="majorHAnsi" w:hAnsiTheme="majorHAnsi" w:cstheme="majorHAnsi"/>
          <w:szCs w:val="22"/>
          <w:u w:val="single"/>
        </w:rPr>
        <w:t xml:space="preserve">the basic human </w:t>
      </w:r>
      <w:r w:rsidRPr="00DC70A2">
        <w:rPr>
          <w:rFonts w:asciiTheme="majorHAnsi" w:hAnsiTheme="majorHAnsi" w:cstheme="majorHAnsi"/>
          <w:szCs w:val="22"/>
          <w:highlight w:val="green"/>
          <w:u w:val="single"/>
        </w:rPr>
        <w:t xml:space="preserve">need for </w:t>
      </w:r>
      <w:r w:rsidRPr="00DC70A2">
        <w:rPr>
          <w:rStyle w:val="Emphasis"/>
          <w:rFonts w:asciiTheme="majorHAnsi" w:hAnsiTheme="majorHAnsi" w:cstheme="majorHAnsi"/>
          <w:szCs w:val="22"/>
          <w:highlight w:val="green"/>
        </w:rPr>
        <w:t>security</w:t>
      </w:r>
      <w:r w:rsidRPr="00DC70A2">
        <w:rPr>
          <w:rFonts w:asciiTheme="majorHAnsi" w:hAnsiTheme="majorHAnsi" w:cstheme="majorHAnsi"/>
          <w:szCs w:val="22"/>
          <w:highlight w:val="green"/>
          <w:u w:val="single"/>
        </w:rPr>
        <w:t xml:space="preserve"> and</w:t>
      </w:r>
      <w:r w:rsidRPr="00DC70A2">
        <w:rPr>
          <w:rFonts w:asciiTheme="majorHAnsi" w:hAnsiTheme="majorHAnsi" w:cstheme="majorHAnsi"/>
          <w:szCs w:val="22"/>
          <w:u w:val="single"/>
        </w:rPr>
        <w:t xml:space="preserve"> </w:t>
      </w:r>
      <w:r w:rsidRPr="00DC70A2">
        <w:rPr>
          <w:rStyle w:val="Emphasis"/>
          <w:rFonts w:asciiTheme="majorHAnsi" w:hAnsiTheme="majorHAnsi" w:cstheme="majorHAnsi"/>
          <w:szCs w:val="22"/>
          <w:highlight w:val="green"/>
        </w:rPr>
        <w:t>failed</w:t>
      </w:r>
      <w:r w:rsidRPr="00DC70A2">
        <w:rPr>
          <w:rFonts w:asciiTheme="majorHAnsi" w:hAnsiTheme="majorHAnsi" w:cstheme="majorHAnsi"/>
          <w:szCs w:val="22"/>
          <w:u w:val="single"/>
        </w:rPr>
        <w:t xml:space="preserve"> to use its opportunity</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That was a </w:t>
      </w:r>
      <w:r w:rsidRPr="00DC70A2">
        <w:rPr>
          <w:rStyle w:val="Emphasis"/>
          <w:rFonts w:asciiTheme="majorHAnsi" w:hAnsiTheme="majorHAnsi" w:cstheme="majorHAnsi"/>
          <w:szCs w:val="22"/>
        </w:rPr>
        <w:t>strategic error</w:t>
      </w:r>
      <w:r w:rsidRPr="00DC70A2">
        <w:rPr>
          <w:rFonts w:asciiTheme="majorHAnsi" w:hAnsiTheme="majorHAnsi" w:cstheme="majorHAnsi"/>
          <w:sz w:val="14"/>
          <w:szCs w:val="22"/>
        </w:rPr>
        <w:t xml:space="preserve">, but </w:t>
      </w:r>
      <w:r w:rsidRPr="00DC70A2">
        <w:rPr>
          <w:rFonts w:asciiTheme="majorHAnsi" w:hAnsiTheme="majorHAnsi" w:cstheme="majorHAnsi"/>
          <w:szCs w:val="22"/>
          <w:u w:val="single"/>
        </w:rPr>
        <w:t xml:space="preserve">to choose a </w:t>
      </w:r>
      <w:r w:rsidRPr="00DC70A2">
        <w:rPr>
          <w:rFonts w:asciiTheme="majorHAnsi" w:hAnsiTheme="majorHAnsi" w:cstheme="majorHAnsi"/>
          <w:szCs w:val="22"/>
          <w:highlight w:val="green"/>
          <w:u w:val="single"/>
        </w:rPr>
        <w:t>different path</w:t>
      </w:r>
      <w:r w:rsidRPr="00DC70A2">
        <w:rPr>
          <w:rFonts w:asciiTheme="majorHAnsi" w:hAnsiTheme="majorHAnsi" w:cstheme="majorHAnsi"/>
          <w:szCs w:val="22"/>
          <w:u w:val="single"/>
        </w:rPr>
        <w:t xml:space="preserve"> the movement would have </w:t>
      </w:r>
      <w:r w:rsidRPr="00DC70A2">
        <w:rPr>
          <w:rFonts w:asciiTheme="majorHAnsi" w:hAnsiTheme="majorHAnsi" w:cstheme="majorHAnsi"/>
          <w:szCs w:val="22"/>
          <w:highlight w:val="green"/>
          <w:u w:val="single"/>
        </w:rPr>
        <w:t xml:space="preserve">required participants with </w:t>
      </w:r>
      <w:r w:rsidRPr="00DC70A2">
        <w:rPr>
          <w:rStyle w:val="Emphasis"/>
          <w:rFonts w:asciiTheme="majorHAnsi" w:hAnsiTheme="majorHAnsi" w:cstheme="majorHAnsi"/>
          <w:szCs w:val="22"/>
          <w:highlight w:val="green"/>
        </w:rPr>
        <w:t>more skills</w:t>
      </w:r>
      <w:r w:rsidRPr="00DC70A2">
        <w:rPr>
          <w:rFonts w:asciiTheme="majorHAnsi" w:hAnsiTheme="majorHAnsi" w:cstheme="majorHAnsi"/>
          <w:sz w:val="14"/>
          <w:szCs w:val="22"/>
          <w:highlight w:val="green"/>
        </w:rPr>
        <w:t>.</w:t>
      </w:r>
      <w:r w:rsidRPr="00DC70A2">
        <w:rPr>
          <w:rFonts w:asciiTheme="majorHAnsi" w:hAnsiTheme="majorHAnsi" w:cstheme="majorHAnsi"/>
          <w:sz w:val="14"/>
          <w:szCs w:val="22"/>
        </w:rPr>
        <w:t xml:space="preserve"> </w:t>
      </w:r>
      <w:r w:rsidRPr="00DC70A2">
        <w:rPr>
          <w:rStyle w:val="Emphasis"/>
          <w:rFonts w:asciiTheme="majorHAnsi" w:hAnsiTheme="majorHAnsi" w:cstheme="majorHAnsi"/>
          <w:szCs w:val="22"/>
        </w:rPr>
        <w:t>Training</w:t>
      </w:r>
      <w:r w:rsidRPr="00DC70A2">
        <w:rPr>
          <w:rFonts w:asciiTheme="majorHAnsi" w:hAnsiTheme="majorHAnsi" w:cstheme="majorHAnsi"/>
          <w:szCs w:val="22"/>
          <w:u w:val="single"/>
        </w:rPr>
        <w:t xml:space="preserve"> would have been necessary</w:t>
      </w:r>
      <w:r w:rsidRPr="00DC70A2">
        <w:rPr>
          <w:rFonts w:asciiTheme="majorHAnsi" w:hAnsiTheme="majorHAnsi" w:cstheme="majorHAnsi"/>
          <w:sz w:val="14"/>
          <w:szCs w:val="22"/>
        </w:rPr>
        <w:t xml:space="preserve">. We can learn from this, inventory the skills needed and train ourselves accordingly. </w:t>
      </w:r>
      <w:r w:rsidRPr="00DC70A2">
        <w:rPr>
          <w:rFonts w:asciiTheme="majorHAnsi" w:hAnsiTheme="majorHAnsi" w:cstheme="majorHAnsi"/>
          <w:sz w:val="14"/>
          <w:szCs w:val="16"/>
        </w:rPr>
        <w:t xml:space="preserve">What is training ready to do for us? Here are a few of the key benefits that we should expect to gain from one another through training: </w:t>
      </w:r>
      <w:r w:rsidRPr="00DC70A2">
        <w:rPr>
          <w:rFonts w:asciiTheme="majorHAnsi" w:hAnsiTheme="majorHAnsi" w:cstheme="majorHAnsi"/>
          <w:sz w:val="14"/>
          <w:szCs w:val="22"/>
        </w:rPr>
        <w:t xml:space="preserve">1. </w:t>
      </w:r>
      <w:r w:rsidRPr="00DC70A2">
        <w:rPr>
          <w:rFonts w:asciiTheme="majorHAnsi" w:hAnsiTheme="majorHAnsi" w:cstheme="majorHAnsi"/>
          <w:szCs w:val="22"/>
          <w:u w:val="single"/>
        </w:rPr>
        <w:t xml:space="preserve">Increase the </w:t>
      </w:r>
      <w:r w:rsidRPr="00DC70A2">
        <w:rPr>
          <w:rStyle w:val="Emphasis"/>
          <w:rFonts w:asciiTheme="majorHAnsi" w:hAnsiTheme="majorHAnsi" w:cstheme="majorHAnsi"/>
          <w:szCs w:val="22"/>
        </w:rPr>
        <w:t>creativity</w:t>
      </w:r>
      <w:r w:rsidRPr="00DC70A2">
        <w:rPr>
          <w:rFonts w:asciiTheme="majorHAnsi" w:hAnsiTheme="majorHAnsi" w:cstheme="majorHAnsi"/>
          <w:szCs w:val="22"/>
          <w:u w:val="single"/>
        </w:rPr>
        <w:t xml:space="preserve"> of </w:t>
      </w:r>
      <w:proofErr w:type="gramStart"/>
      <w:r w:rsidRPr="00DC70A2">
        <w:rPr>
          <w:rStyle w:val="Emphasis"/>
          <w:rFonts w:asciiTheme="majorHAnsi" w:hAnsiTheme="majorHAnsi" w:cstheme="majorHAnsi"/>
          <w:szCs w:val="22"/>
        </w:rPr>
        <w:t>direct action</w:t>
      </w:r>
      <w:proofErr w:type="gramEnd"/>
      <w:r w:rsidRPr="00DC70A2">
        <w:rPr>
          <w:rFonts w:asciiTheme="majorHAnsi" w:hAnsiTheme="majorHAnsi" w:cstheme="majorHAnsi"/>
          <w:szCs w:val="22"/>
          <w:u w:val="single"/>
        </w:rPr>
        <w:t xml:space="preserve"> strategy and tactics</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 </w:t>
      </w:r>
      <w:r w:rsidRPr="00DC70A2">
        <w:rPr>
          <w:rStyle w:val="Emphasis"/>
          <w:rFonts w:asciiTheme="majorHAnsi" w:hAnsiTheme="majorHAnsi" w:cstheme="majorHAnsi"/>
          <w:szCs w:val="22"/>
          <w:highlight w:val="green"/>
        </w:rPr>
        <w:t>Yes Men</w:t>
      </w:r>
      <w:r w:rsidRPr="00DC70A2">
        <w:rPr>
          <w:rFonts w:asciiTheme="majorHAnsi" w:hAnsiTheme="majorHAnsi" w:cstheme="majorHAnsi"/>
          <w:szCs w:val="22"/>
          <w:highlight w:val="green"/>
          <w:u w:val="single"/>
        </w:rPr>
        <w:t xml:space="preserve"> and</w:t>
      </w:r>
      <w:r w:rsidRPr="00DC70A2">
        <w:rPr>
          <w:rFonts w:asciiTheme="majorHAnsi" w:hAnsiTheme="majorHAnsi" w:cstheme="majorHAnsi"/>
          <w:szCs w:val="22"/>
          <w:u w:val="single"/>
        </w:rPr>
        <w:t xml:space="preserve"> the </w:t>
      </w:r>
      <w:r w:rsidRPr="00DC70A2">
        <w:rPr>
          <w:rStyle w:val="Emphasis"/>
          <w:rFonts w:asciiTheme="majorHAnsi" w:hAnsiTheme="majorHAnsi" w:cstheme="majorHAnsi"/>
          <w:szCs w:val="22"/>
          <w:highlight w:val="green"/>
        </w:rPr>
        <w:t>C</w:t>
      </w:r>
      <w:r w:rsidRPr="00DC70A2">
        <w:rPr>
          <w:rFonts w:asciiTheme="majorHAnsi" w:hAnsiTheme="majorHAnsi" w:cstheme="majorHAnsi"/>
          <w:szCs w:val="22"/>
          <w:u w:val="single"/>
        </w:rPr>
        <w:t xml:space="preserve">enter for </w:t>
      </w:r>
      <w:r w:rsidRPr="00DC70A2">
        <w:rPr>
          <w:rStyle w:val="Emphasis"/>
          <w:rFonts w:asciiTheme="majorHAnsi" w:hAnsiTheme="majorHAnsi" w:cstheme="majorHAnsi"/>
          <w:szCs w:val="22"/>
          <w:highlight w:val="green"/>
        </w:rPr>
        <w:t>S</w:t>
      </w:r>
      <w:r w:rsidRPr="00DC70A2">
        <w:rPr>
          <w:rFonts w:asciiTheme="majorHAnsi" w:hAnsiTheme="majorHAnsi" w:cstheme="majorHAnsi"/>
          <w:szCs w:val="22"/>
          <w:u w:val="single"/>
        </w:rPr>
        <w:t>tory-</w:t>
      </w:r>
      <w:r w:rsidRPr="00DC70A2">
        <w:rPr>
          <w:rStyle w:val="Emphasis"/>
          <w:rFonts w:asciiTheme="majorHAnsi" w:hAnsiTheme="majorHAnsi" w:cstheme="majorHAnsi"/>
          <w:szCs w:val="22"/>
          <w:highlight w:val="green"/>
        </w:rPr>
        <w:t>B</w:t>
      </w:r>
      <w:r w:rsidRPr="00DC70A2">
        <w:rPr>
          <w:rFonts w:asciiTheme="majorHAnsi" w:hAnsiTheme="majorHAnsi" w:cstheme="majorHAnsi"/>
          <w:szCs w:val="22"/>
          <w:u w:val="single"/>
        </w:rPr>
        <w:t xml:space="preserve">ased </w:t>
      </w:r>
      <w:r w:rsidRPr="00DC70A2">
        <w:rPr>
          <w:rStyle w:val="Emphasis"/>
          <w:rFonts w:asciiTheme="majorHAnsi" w:hAnsiTheme="majorHAnsi" w:cstheme="majorHAnsi"/>
          <w:szCs w:val="22"/>
          <w:highlight w:val="green"/>
        </w:rPr>
        <w:t>S</w:t>
      </w:r>
      <w:r w:rsidRPr="00DC70A2">
        <w:rPr>
          <w:rFonts w:asciiTheme="majorHAnsi" w:hAnsiTheme="majorHAnsi" w:cstheme="majorHAnsi"/>
          <w:szCs w:val="22"/>
          <w:u w:val="single"/>
        </w:rPr>
        <w:t xml:space="preserve">trategy </w:t>
      </w:r>
      <w:r w:rsidRPr="00DC70A2">
        <w:rPr>
          <w:rFonts w:asciiTheme="majorHAnsi" w:hAnsiTheme="majorHAnsi" w:cstheme="majorHAnsi"/>
          <w:szCs w:val="22"/>
          <w:highlight w:val="green"/>
          <w:u w:val="single"/>
        </w:rPr>
        <w:t>lead workshops</w:t>
      </w:r>
      <w:r w:rsidRPr="00DC70A2">
        <w:rPr>
          <w:rFonts w:asciiTheme="majorHAnsi" w:hAnsiTheme="majorHAnsi" w:cstheme="majorHAnsi"/>
          <w:sz w:val="14"/>
          <w:szCs w:val="22"/>
          <w:highlight w:val="green"/>
        </w:rPr>
        <w:t xml:space="preserve"> </w:t>
      </w:r>
      <w:r w:rsidRPr="00DC70A2">
        <w:rPr>
          <w:rFonts w:asciiTheme="majorHAnsi" w:hAnsiTheme="majorHAnsi" w:cstheme="majorHAnsi"/>
          <w:szCs w:val="22"/>
          <w:highlight w:val="green"/>
          <w:u w:val="single"/>
        </w:rPr>
        <w:t>in which</w:t>
      </w:r>
      <w:r w:rsidRPr="00DC70A2">
        <w:rPr>
          <w:rFonts w:asciiTheme="majorHAnsi" w:hAnsiTheme="majorHAnsi" w:cstheme="majorHAnsi"/>
          <w:szCs w:val="22"/>
          <w:u w:val="single"/>
        </w:rPr>
        <w:t xml:space="preserve"> activist </w:t>
      </w:r>
      <w:r w:rsidRPr="00DC70A2">
        <w:rPr>
          <w:rFonts w:asciiTheme="majorHAnsi" w:hAnsiTheme="majorHAnsi" w:cstheme="majorHAnsi"/>
          <w:szCs w:val="22"/>
          <w:highlight w:val="green"/>
          <w:u w:val="single"/>
        </w:rPr>
        <w:t>groups break out of</w:t>
      </w:r>
      <w:r w:rsidRPr="00DC70A2">
        <w:rPr>
          <w:rFonts w:asciiTheme="majorHAnsi" w:hAnsiTheme="majorHAnsi" w:cstheme="majorHAnsi"/>
          <w:szCs w:val="22"/>
          <w:u w:val="single"/>
        </w:rPr>
        <w:t xml:space="preserve"> the </w:t>
      </w:r>
      <w:r w:rsidRPr="00DC70A2">
        <w:rPr>
          <w:rStyle w:val="Emphasis"/>
          <w:rFonts w:asciiTheme="majorHAnsi" w:hAnsiTheme="majorHAnsi" w:cstheme="majorHAnsi"/>
          <w:szCs w:val="22"/>
          <w:highlight w:val="green"/>
        </w:rPr>
        <w:t>lockstep</w:t>
      </w:r>
      <w:r w:rsidRPr="00DC70A2">
        <w:rPr>
          <w:rFonts w:asciiTheme="majorHAnsi" w:hAnsiTheme="majorHAnsi" w:cstheme="majorHAnsi"/>
          <w:szCs w:val="22"/>
          <w:u w:val="single"/>
        </w:rPr>
        <w:t xml:space="preserve"> of “</w:t>
      </w:r>
      <w:r w:rsidRPr="00DC70A2">
        <w:rPr>
          <w:rFonts w:asciiTheme="majorHAnsi" w:hAnsiTheme="majorHAnsi" w:cstheme="majorHAnsi"/>
          <w:szCs w:val="22"/>
          <w:highlight w:val="green"/>
          <w:u w:val="single"/>
        </w:rPr>
        <w:t>marches</w:t>
      </w:r>
      <w:r w:rsidRPr="00DC70A2">
        <w:rPr>
          <w:rFonts w:asciiTheme="majorHAnsi" w:hAnsiTheme="majorHAnsi" w:cstheme="majorHAnsi"/>
          <w:szCs w:val="22"/>
          <w:u w:val="single"/>
        </w:rPr>
        <w:t xml:space="preserve">-and-rallies.” We need to have a </w:t>
      </w:r>
      <w:r w:rsidRPr="00DC70A2">
        <w:rPr>
          <w:rStyle w:val="Emphasis"/>
          <w:rFonts w:asciiTheme="majorHAnsi" w:hAnsiTheme="majorHAnsi" w:cstheme="majorHAnsi"/>
          <w:szCs w:val="22"/>
        </w:rPr>
        <w:t>broad array</w:t>
      </w:r>
      <w:r w:rsidRPr="00DC70A2">
        <w:rPr>
          <w:rFonts w:asciiTheme="majorHAnsi" w:hAnsiTheme="majorHAnsi" w:cstheme="majorHAnsi"/>
          <w:szCs w:val="22"/>
          <w:u w:val="single"/>
        </w:rPr>
        <w:t xml:space="preserve"> of tactics at our disposal, and we </w:t>
      </w:r>
      <w:proofErr w:type="gramStart"/>
      <w:r w:rsidRPr="00DC70A2">
        <w:rPr>
          <w:rFonts w:asciiTheme="majorHAnsi" w:hAnsiTheme="majorHAnsi" w:cstheme="majorHAnsi"/>
          <w:szCs w:val="22"/>
          <w:u w:val="single"/>
        </w:rPr>
        <w:t>have to</w:t>
      </w:r>
      <w:proofErr w:type="gramEnd"/>
      <w:r w:rsidRPr="00DC70A2">
        <w:rPr>
          <w:rFonts w:asciiTheme="majorHAnsi" w:hAnsiTheme="majorHAnsi" w:cstheme="majorHAnsi"/>
          <w:szCs w:val="22"/>
          <w:u w:val="single"/>
        </w:rPr>
        <w:t xml:space="preserve"> be ready to </w:t>
      </w:r>
      <w:r w:rsidRPr="00DC70A2">
        <w:rPr>
          <w:rStyle w:val="Emphasis"/>
          <w:rFonts w:asciiTheme="majorHAnsi" w:hAnsiTheme="majorHAnsi" w:cstheme="majorHAnsi"/>
          <w:szCs w:val="22"/>
        </w:rPr>
        <w:t>invent new ones</w:t>
      </w:r>
      <w:r w:rsidRPr="00DC70A2">
        <w:rPr>
          <w:rFonts w:asciiTheme="majorHAnsi" w:hAnsiTheme="majorHAnsi" w:cstheme="majorHAnsi"/>
          <w:sz w:val="14"/>
          <w:szCs w:val="22"/>
        </w:rPr>
        <w:t xml:space="preserve"> when necessary. </w:t>
      </w:r>
      <w:r w:rsidRPr="00DC70A2">
        <w:rPr>
          <w:rFonts w:asciiTheme="majorHAnsi" w:hAnsiTheme="majorHAnsi" w:cstheme="majorHAnsi"/>
          <w:sz w:val="14"/>
          <w:szCs w:val="16"/>
        </w:rPr>
        <w:t xml:space="preserve">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w:t>
      </w:r>
      <w:r w:rsidRPr="00DC70A2">
        <w:rPr>
          <w:rFonts w:asciiTheme="majorHAnsi" w:hAnsiTheme="majorHAnsi" w:cstheme="majorHAnsi"/>
          <w:sz w:val="14"/>
          <w:szCs w:val="22"/>
        </w:rPr>
        <w:t xml:space="preserve">3. Develop group morale and solidarity for more effective action. In 1991 members of </w:t>
      </w:r>
      <w:r w:rsidRPr="00DC70A2">
        <w:rPr>
          <w:rStyle w:val="Emphasis"/>
          <w:rFonts w:asciiTheme="majorHAnsi" w:hAnsiTheme="majorHAnsi" w:cstheme="majorHAnsi"/>
          <w:szCs w:val="22"/>
          <w:highlight w:val="green"/>
        </w:rPr>
        <w:t>ACT UP</w:t>
      </w:r>
      <w:r w:rsidRPr="00DC70A2">
        <w:rPr>
          <w:rFonts w:asciiTheme="majorHAnsi" w:hAnsiTheme="majorHAnsi" w:cstheme="majorHAnsi"/>
          <w:sz w:val="14"/>
          <w:szCs w:val="22"/>
        </w:rPr>
        <w:t xml:space="preserve"> — a militant group protesting U.S. AIDS policy — </w:t>
      </w:r>
      <w:r w:rsidRPr="00DC70A2">
        <w:rPr>
          <w:rFonts w:asciiTheme="majorHAnsi" w:hAnsiTheme="majorHAnsi" w:cstheme="majorHAnsi"/>
          <w:szCs w:val="22"/>
          <w:u w:val="single"/>
        </w:rPr>
        <w:t>were beaten up by Philadelphia police</w:t>
      </w:r>
      <w:r w:rsidRPr="00DC70A2">
        <w:rPr>
          <w:rFonts w:asciiTheme="majorHAnsi" w:hAnsiTheme="majorHAnsi" w:cstheme="majorHAnsi"/>
          <w:sz w:val="14"/>
          <w:szCs w:val="22"/>
        </w:rPr>
        <w:t xml:space="preserve"> during a demonstration. The police were found guilty of using unnecessary force and the city paid </w:t>
      </w:r>
      <w:proofErr w:type="gramStart"/>
      <w:r w:rsidRPr="00DC70A2">
        <w:rPr>
          <w:rFonts w:asciiTheme="majorHAnsi" w:hAnsiTheme="majorHAnsi" w:cstheme="majorHAnsi"/>
          <w:sz w:val="14"/>
          <w:szCs w:val="22"/>
        </w:rPr>
        <w:t>damages, but</w:t>
      </w:r>
      <w:proofErr w:type="gramEnd"/>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ACT UP members </w:t>
      </w:r>
      <w:r w:rsidRPr="00DC70A2">
        <w:rPr>
          <w:rFonts w:asciiTheme="majorHAnsi" w:hAnsiTheme="majorHAnsi" w:cstheme="majorHAnsi"/>
          <w:szCs w:val="22"/>
          <w:highlight w:val="green"/>
          <w:u w:val="single"/>
        </w:rPr>
        <w:t>realized they could reduce</w:t>
      </w:r>
      <w:r w:rsidRPr="00DC70A2">
        <w:rPr>
          <w:rFonts w:asciiTheme="majorHAnsi" w:hAnsiTheme="majorHAnsi" w:cstheme="majorHAnsi"/>
          <w:szCs w:val="22"/>
          <w:u w:val="single"/>
        </w:rPr>
        <w:t xml:space="preserve"> the chance of future </w:t>
      </w:r>
      <w:r w:rsidRPr="00DC70A2">
        <w:rPr>
          <w:rFonts w:asciiTheme="majorHAnsi" w:hAnsiTheme="majorHAnsi" w:cstheme="majorHAnsi"/>
          <w:szCs w:val="22"/>
          <w:highlight w:val="green"/>
          <w:u w:val="single"/>
        </w:rPr>
        <w:t>brutality by working in a</w:t>
      </w:r>
      <w:r w:rsidRPr="00DC70A2">
        <w:rPr>
          <w:rFonts w:asciiTheme="majorHAnsi" w:hAnsiTheme="majorHAnsi" w:cstheme="majorHAnsi"/>
          <w:szCs w:val="22"/>
          <w:u w:val="single"/>
        </w:rPr>
        <w:t xml:space="preserve"> more </w:t>
      </w:r>
      <w:r w:rsidRPr="00DC70A2">
        <w:rPr>
          <w:rStyle w:val="Emphasis"/>
          <w:rFonts w:asciiTheme="majorHAnsi" w:hAnsiTheme="majorHAnsi" w:cstheme="majorHAnsi"/>
          <w:szCs w:val="22"/>
          <w:highlight w:val="green"/>
        </w:rPr>
        <w:t>united</w:t>
      </w:r>
      <w:r w:rsidRPr="00DC70A2">
        <w:rPr>
          <w:rFonts w:asciiTheme="majorHAnsi" w:hAnsiTheme="majorHAnsi" w:cstheme="majorHAnsi"/>
          <w:szCs w:val="22"/>
          <w:highlight w:val="green"/>
          <w:u w:val="single"/>
        </w:rPr>
        <w:t xml:space="preserve"> and </w:t>
      </w:r>
      <w:r w:rsidRPr="00DC70A2">
        <w:rPr>
          <w:rStyle w:val="Emphasis"/>
          <w:rFonts w:asciiTheme="majorHAnsi" w:hAnsiTheme="majorHAnsi" w:cstheme="majorHAnsi"/>
          <w:szCs w:val="22"/>
          <w:highlight w:val="green"/>
        </w:rPr>
        <w:t>nonviolent</w:t>
      </w:r>
      <w:r w:rsidRPr="00DC70A2">
        <w:rPr>
          <w:rFonts w:asciiTheme="majorHAnsi" w:hAnsiTheme="majorHAnsi" w:cstheme="majorHAnsi"/>
          <w:szCs w:val="22"/>
          <w:highlight w:val="green"/>
          <w:u w:val="single"/>
        </w:rPr>
        <w:t xml:space="preserve"> way</w:t>
      </w:r>
      <w:r w:rsidRPr="00DC70A2">
        <w:rPr>
          <w:rFonts w:asciiTheme="majorHAnsi" w:hAnsiTheme="majorHAnsi" w:cstheme="majorHAnsi"/>
          <w:sz w:val="14"/>
          <w:szCs w:val="22"/>
        </w:rPr>
        <w:t xml:space="preserve">. Before their next major </w:t>
      </w:r>
      <w:proofErr w:type="gramStart"/>
      <w:r w:rsidRPr="00DC70A2">
        <w:rPr>
          <w:rFonts w:asciiTheme="majorHAnsi" w:hAnsiTheme="majorHAnsi" w:cstheme="majorHAnsi"/>
          <w:sz w:val="14"/>
          <w:szCs w:val="22"/>
        </w:rPr>
        <w:t>action</w:t>
      </w:r>
      <w:proofErr w:type="gramEnd"/>
      <w:r w:rsidRPr="00DC70A2">
        <w:rPr>
          <w:rFonts w:asciiTheme="majorHAnsi" w:hAnsiTheme="majorHAnsi" w:cstheme="majorHAnsi"/>
          <w:sz w:val="14"/>
          <w:szCs w:val="22"/>
        </w:rPr>
        <w:t xml:space="preserve"> </w:t>
      </w:r>
      <w:r w:rsidRPr="00DC70A2">
        <w:rPr>
          <w:rFonts w:asciiTheme="majorHAnsi" w:hAnsiTheme="majorHAnsi" w:cstheme="majorHAnsi"/>
          <w:szCs w:val="22"/>
          <w:highlight w:val="green"/>
          <w:u w:val="single"/>
        </w:rPr>
        <w:t>they</w:t>
      </w:r>
      <w:r w:rsidRPr="00DC70A2">
        <w:rPr>
          <w:rFonts w:asciiTheme="majorHAnsi" w:hAnsiTheme="majorHAnsi" w:cstheme="majorHAnsi"/>
          <w:sz w:val="14"/>
          <w:szCs w:val="22"/>
        </w:rPr>
        <w:t xml:space="preserve"> invited a trainer to conduct a workshop where they </w:t>
      </w:r>
      <w:r w:rsidRPr="00DC70A2">
        <w:rPr>
          <w:rStyle w:val="Emphasis"/>
          <w:rFonts w:asciiTheme="majorHAnsi" w:hAnsiTheme="majorHAnsi" w:cstheme="majorHAnsi"/>
          <w:szCs w:val="22"/>
          <w:highlight w:val="green"/>
        </w:rPr>
        <w:t>clarified</w:t>
      </w:r>
      <w:r w:rsidRPr="00DC70A2">
        <w:rPr>
          <w:rFonts w:asciiTheme="majorHAnsi" w:hAnsiTheme="majorHAnsi" w:cstheme="majorHAnsi"/>
          <w:szCs w:val="22"/>
          <w:highlight w:val="green"/>
          <w:u w:val="single"/>
        </w:rPr>
        <w:t xml:space="preserve"> the </w:t>
      </w:r>
      <w:r w:rsidRPr="00DC70A2">
        <w:rPr>
          <w:rStyle w:val="Emphasis"/>
          <w:rFonts w:asciiTheme="majorHAnsi" w:hAnsiTheme="majorHAnsi" w:cstheme="majorHAnsi"/>
          <w:szCs w:val="22"/>
        </w:rPr>
        <w:t xml:space="preserve">strategic </w:t>
      </w:r>
      <w:r w:rsidRPr="00DC70A2">
        <w:rPr>
          <w:rStyle w:val="Emphasis"/>
          <w:rFonts w:asciiTheme="majorHAnsi" w:hAnsiTheme="majorHAnsi" w:cstheme="majorHAnsi"/>
          <w:szCs w:val="22"/>
          <w:highlight w:val="green"/>
        </w:rPr>
        <w:t>question</w:t>
      </w:r>
      <w:r w:rsidRPr="00DC70A2">
        <w:rPr>
          <w:rFonts w:asciiTheme="majorHAnsi" w:hAnsiTheme="majorHAnsi" w:cstheme="majorHAnsi"/>
          <w:szCs w:val="22"/>
          <w:highlight w:val="green"/>
          <w:u w:val="single"/>
        </w:rPr>
        <w:t xml:space="preserve"> of nonviolence and</w:t>
      </w:r>
      <w:r w:rsidRPr="00DC70A2">
        <w:rPr>
          <w:rFonts w:asciiTheme="majorHAnsi" w:hAnsiTheme="majorHAnsi" w:cstheme="majorHAnsi"/>
          <w:szCs w:val="22"/>
          <w:u w:val="single"/>
        </w:rPr>
        <w:t xml:space="preserve"> then </w:t>
      </w:r>
      <w:r w:rsidRPr="00DC70A2">
        <w:rPr>
          <w:rStyle w:val="Emphasis"/>
          <w:rFonts w:asciiTheme="majorHAnsi" w:hAnsiTheme="majorHAnsi" w:cstheme="majorHAnsi"/>
          <w:szCs w:val="22"/>
          <w:highlight w:val="green"/>
        </w:rPr>
        <w:t>role-played</w:t>
      </w:r>
      <w:r w:rsidRPr="00DC70A2">
        <w:rPr>
          <w:rFonts w:asciiTheme="majorHAnsi" w:hAnsiTheme="majorHAnsi" w:cstheme="majorHAnsi"/>
          <w:szCs w:val="22"/>
          <w:u w:val="single"/>
        </w:rPr>
        <w:t xml:space="preserve"> possible </w:t>
      </w:r>
      <w:r w:rsidRPr="00DC70A2">
        <w:rPr>
          <w:rStyle w:val="Emphasis"/>
          <w:rFonts w:asciiTheme="majorHAnsi" w:hAnsiTheme="majorHAnsi" w:cstheme="majorHAnsi"/>
          <w:szCs w:val="22"/>
          <w:highlight w:val="green"/>
        </w:rPr>
        <w:t>scenarios</w:t>
      </w:r>
      <w:r w:rsidRPr="00DC70A2">
        <w:rPr>
          <w:rFonts w:asciiTheme="majorHAnsi" w:hAnsiTheme="majorHAnsi" w:cstheme="majorHAnsi"/>
          <w:sz w:val="14"/>
          <w:szCs w:val="22"/>
          <w:highlight w:val="green"/>
        </w:rPr>
        <w:t xml:space="preserve">. </w:t>
      </w:r>
      <w:r w:rsidRPr="00DC70A2">
        <w:rPr>
          <w:rFonts w:asciiTheme="majorHAnsi" w:hAnsiTheme="majorHAnsi" w:cstheme="majorHAnsi"/>
          <w:szCs w:val="22"/>
          <w:highlight w:val="green"/>
          <w:u w:val="single"/>
        </w:rPr>
        <w:t>The result</w:t>
      </w:r>
      <w:r w:rsidRPr="00DC70A2">
        <w:rPr>
          <w:rFonts w:asciiTheme="majorHAnsi" w:hAnsiTheme="majorHAnsi" w:cstheme="majorHAnsi"/>
          <w:szCs w:val="22"/>
          <w:u w:val="single"/>
        </w:rPr>
        <w:t xml:space="preserve">: a high-spirited, </w:t>
      </w:r>
      <w:proofErr w:type="gramStart"/>
      <w:r w:rsidRPr="00DC70A2">
        <w:rPr>
          <w:rStyle w:val="Emphasis"/>
          <w:rFonts w:asciiTheme="majorHAnsi" w:hAnsiTheme="majorHAnsi" w:cstheme="majorHAnsi"/>
          <w:szCs w:val="22"/>
          <w:highlight w:val="green"/>
        </w:rPr>
        <w:t>unified</w:t>
      </w:r>
      <w:proofErr w:type="gramEnd"/>
      <w:r w:rsidRPr="00DC70A2">
        <w:rPr>
          <w:rStyle w:val="Emphasis"/>
          <w:rFonts w:asciiTheme="majorHAnsi" w:hAnsiTheme="majorHAnsi" w:cstheme="majorHAnsi"/>
          <w:szCs w:val="22"/>
        </w:rPr>
        <w:t xml:space="preserve"> and </w:t>
      </w:r>
      <w:r w:rsidRPr="00DC70A2">
        <w:rPr>
          <w:rStyle w:val="Emphasis"/>
          <w:rFonts w:asciiTheme="majorHAnsi" w:hAnsiTheme="majorHAnsi" w:cstheme="majorHAnsi"/>
          <w:szCs w:val="22"/>
          <w:highlight w:val="green"/>
        </w:rPr>
        <w:t>effective</w:t>
      </w:r>
      <w:r w:rsidRPr="00DC70A2">
        <w:rPr>
          <w:rFonts w:asciiTheme="majorHAnsi" w:hAnsiTheme="majorHAnsi" w:cstheme="majorHAnsi"/>
          <w:szCs w:val="22"/>
          <w:highlight w:val="green"/>
          <w:u w:val="single"/>
        </w:rPr>
        <w:t xml:space="preserve"> action.</w:t>
      </w:r>
      <w:r w:rsidRPr="00DC70A2">
        <w:rPr>
          <w:rFonts w:asciiTheme="majorHAnsi" w:hAnsiTheme="majorHAnsi" w:cstheme="majorHAnsi"/>
          <w:szCs w:val="22"/>
          <w:u w:val="single"/>
        </w:rPr>
        <w:t xml:space="preserve"> </w:t>
      </w:r>
      <w:r w:rsidRPr="00DC70A2">
        <w:rPr>
          <w:rFonts w:asciiTheme="majorHAnsi" w:hAnsiTheme="majorHAnsi" w:cstheme="majorHAnsi"/>
          <w:sz w:val="14"/>
          <w:szCs w:val="22"/>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w:t>
      </w:r>
      <w:proofErr w:type="gramStart"/>
      <w:r w:rsidRPr="00DC70A2">
        <w:rPr>
          <w:rFonts w:asciiTheme="majorHAnsi" w:hAnsiTheme="majorHAnsi" w:cstheme="majorHAnsi"/>
          <w:sz w:val="14"/>
          <w:szCs w:val="22"/>
        </w:rPr>
        <w:t>sexism</w:t>
      </w:r>
      <w:proofErr w:type="gramEnd"/>
      <w:r w:rsidRPr="00DC70A2">
        <w:rPr>
          <w:rFonts w:asciiTheme="majorHAnsi" w:hAnsiTheme="majorHAnsi" w:cstheme="majorHAnsi"/>
          <w:sz w:val="14"/>
          <w:szCs w:val="22"/>
        </w:rPr>
        <w:t xml:space="preserve"> and the like. </w:t>
      </w:r>
      <w:r w:rsidRPr="00DC70A2">
        <w:rPr>
          <w:rFonts w:asciiTheme="majorHAnsi" w:hAnsiTheme="majorHAnsi" w:cstheme="majorHAnsi"/>
          <w:szCs w:val="22"/>
          <w:u w:val="single"/>
        </w:rPr>
        <w:t xml:space="preserve">When we understand how </w:t>
      </w:r>
      <w:r w:rsidRPr="00DC70A2">
        <w:rPr>
          <w:rStyle w:val="Emphasis"/>
          <w:rFonts w:asciiTheme="majorHAnsi" w:hAnsiTheme="majorHAnsi" w:cstheme="majorHAnsi"/>
          <w:szCs w:val="22"/>
        </w:rPr>
        <w:t>seemingly separate</w:t>
      </w:r>
      <w:r w:rsidRPr="00DC70A2">
        <w:rPr>
          <w:rFonts w:asciiTheme="majorHAnsi" w:hAnsiTheme="majorHAnsi" w:cstheme="majorHAnsi"/>
          <w:szCs w:val="22"/>
          <w:u w:val="single"/>
        </w:rPr>
        <w:t xml:space="preserve"> struggles are </w:t>
      </w:r>
      <w:r w:rsidRPr="00DC70A2">
        <w:rPr>
          <w:rStyle w:val="Emphasis"/>
          <w:rFonts w:asciiTheme="majorHAnsi" w:hAnsiTheme="majorHAnsi" w:cstheme="majorHAnsi"/>
          <w:szCs w:val="22"/>
        </w:rPr>
        <w:t>connected</w:t>
      </w:r>
      <w:r w:rsidRPr="00DC70A2">
        <w:rPr>
          <w:rFonts w:asciiTheme="majorHAnsi" w:hAnsiTheme="majorHAnsi" w:cstheme="majorHAnsi"/>
          <w:szCs w:val="22"/>
          <w:u w:val="single"/>
        </w:rPr>
        <w:t xml:space="preserve">, it helps us create a broader, stronger, more </w:t>
      </w:r>
      <w:r w:rsidRPr="00DC70A2">
        <w:rPr>
          <w:rStyle w:val="Emphasis"/>
          <w:rFonts w:asciiTheme="majorHAnsi" w:hAnsiTheme="majorHAnsi" w:cstheme="majorHAnsi"/>
          <w:szCs w:val="22"/>
        </w:rPr>
        <w:t>interconnected movement</w:t>
      </w:r>
      <w:r w:rsidRPr="00DC70A2">
        <w:rPr>
          <w:rFonts w:asciiTheme="majorHAnsi" w:hAnsiTheme="majorHAnsi" w:cstheme="majorHAnsi"/>
          <w:sz w:val="14"/>
          <w:szCs w:val="22"/>
        </w:rPr>
        <w:t xml:space="preserve">. </w:t>
      </w:r>
      <w:r w:rsidRPr="00DC70A2">
        <w:rPr>
          <w:rFonts w:asciiTheme="majorHAnsi" w:hAnsiTheme="majorHAnsi" w:cstheme="majorHAnsi"/>
          <w:sz w:val="14"/>
          <w:szCs w:val="16"/>
        </w:rPr>
        <w:t xml:space="preserve">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w:t>
      </w:r>
      <w:r w:rsidRPr="00DC70A2">
        <w:rPr>
          <w:rFonts w:asciiTheme="majorHAnsi" w:hAnsiTheme="majorHAnsi" w:cstheme="majorHAnsi"/>
          <w:sz w:val="14"/>
          <w:szCs w:val="22"/>
        </w:rPr>
        <w:t xml:space="preserve">6. </w:t>
      </w:r>
      <w:r w:rsidRPr="00DC70A2">
        <w:rPr>
          <w:rFonts w:asciiTheme="majorHAnsi" w:hAnsiTheme="majorHAnsi" w:cstheme="majorHAnsi"/>
          <w:szCs w:val="22"/>
          <w:u w:val="single"/>
        </w:rPr>
        <w:t xml:space="preserve">Build </w:t>
      </w:r>
      <w:r w:rsidRPr="00DC70A2">
        <w:rPr>
          <w:rStyle w:val="Emphasis"/>
          <w:rFonts w:asciiTheme="majorHAnsi" w:hAnsiTheme="majorHAnsi" w:cstheme="majorHAnsi"/>
          <w:szCs w:val="22"/>
        </w:rPr>
        <w:t>alliances</w:t>
      </w:r>
      <w:r w:rsidRPr="00DC70A2">
        <w:rPr>
          <w:rFonts w:asciiTheme="majorHAnsi" w:hAnsiTheme="majorHAnsi" w:cstheme="majorHAnsi"/>
          <w:szCs w:val="22"/>
          <w:u w:val="single"/>
        </w:rPr>
        <w:t xml:space="preserve"> across movement lines</w:t>
      </w:r>
      <w:r w:rsidRPr="00DC70A2">
        <w:rPr>
          <w:rFonts w:asciiTheme="majorHAnsi" w:hAnsiTheme="majorHAnsi" w:cstheme="majorHAnsi"/>
          <w:sz w:val="14"/>
          <w:szCs w:val="22"/>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w:t>
      </w:r>
      <w:r w:rsidRPr="00DC70A2">
        <w:rPr>
          <w:rFonts w:asciiTheme="majorHAnsi" w:hAnsiTheme="majorHAnsi" w:cstheme="majorHAnsi"/>
          <w:sz w:val="14"/>
          <w:szCs w:val="16"/>
        </w:rPr>
        <w:t xml:space="preserve">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w:t>
      </w:r>
      <w:r w:rsidRPr="00DC70A2">
        <w:rPr>
          <w:rFonts w:asciiTheme="majorHAnsi" w:hAnsiTheme="majorHAnsi" w:cstheme="majorHAnsi"/>
          <w:sz w:val="14"/>
          <w:szCs w:val="22"/>
        </w:rPr>
        <w:t xml:space="preserve">8. </w:t>
      </w:r>
      <w:r w:rsidRPr="00DC70A2">
        <w:rPr>
          <w:rFonts w:asciiTheme="majorHAnsi" w:hAnsiTheme="majorHAnsi" w:cstheme="majorHAnsi"/>
          <w:szCs w:val="22"/>
          <w:u w:val="single"/>
        </w:rPr>
        <w:t xml:space="preserve">Increase </w:t>
      </w:r>
      <w:r w:rsidRPr="00DC70A2">
        <w:rPr>
          <w:rStyle w:val="Emphasis"/>
          <w:rFonts w:asciiTheme="majorHAnsi" w:hAnsiTheme="majorHAnsi" w:cstheme="majorHAnsi"/>
          <w:szCs w:val="22"/>
        </w:rPr>
        <w:t>democracy</w:t>
      </w:r>
      <w:r w:rsidRPr="00DC70A2">
        <w:rPr>
          <w:rFonts w:asciiTheme="majorHAnsi" w:hAnsiTheme="majorHAnsi" w:cstheme="majorHAnsi"/>
          <w:szCs w:val="22"/>
          <w:u w:val="single"/>
        </w:rPr>
        <w:t xml:space="preserve"> within the movement</w:t>
      </w:r>
      <w:r w:rsidRPr="00DC70A2">
        <w:rPr>
          <w:rFonts w:asciiTheme="majorHAnsi" w:hAnsiTheme="majorHAnsi" w:cstheme="majorHAnsi"/>
          <w:sz w:val="14"/>
          <w:szCs w:val="22"/>
        </w:rPr>
        <w:t xml:space="preserve">. In the 1970s the </w:t>
      </w:r>
      <w:r w:rsidRPr="00DC70A2">
        <w:rPr>
          <w:rStyle w:val="Emphasis"/>
          <w:rFonts w:asciiTheme="majorHAnsi" w:hAnsiTheme="majorHAnsi" w:cstheme="majorHAnsi"/>
          <w:szCs w:val="22"/>
          <w:highlight w:val="green"/>
        </w:rPr>
        <w:t>M</w:t>
      </w:r>
      <w:r w:rsidRPr="00DC70A2">
        <w:rPr>
          <w:rFonts w:asciiTheme="majorHAnsi" w:hAnsiTheme="majorHAnsi" w:cstheme="majorHAnsi"/>
          <w:sz w:val="14"/>
          <w:szCs w:val="22"/>
        </w:rPr>
        <w:t xml:space="preserve">ovement for a </w:t>
      </w:r>
      <w:r w:rsidRPr="00DC70A2">
        <w:rPr>
          <w:rStyle w:val="Emphasis"/>
          <w:rFonts w:asciiTheme="majorHAnsi" w:hAnsiTheme="majorHAnsi" w:cstheme="majorHAnsi"/>
          <w:szCs w:val="22"/>
          <w:highlight w:val="green"/>
        </w:rPr>
        <w:t>N</w:t>
      </w:r>
      <w:r w:rsidRPr="00DC70A2">
        <w:rPr>
          <w:rFonts w:asciiTheme="majorHAnsi" w:hAnsiTheme="majorHAnsi" w:cstheme="majorHAnsi"/>
          <w:sz w:val="14"/>
          <w:szCs w:val="22"/>
        </w:rPr>
        <w:t xml:space="preserve">ew </w:t>
      </w:r>
      <w:r w:rsidRPr="00DC70A2">
        <w:rPr>
          <w:rStyle w:val="Emphasis"/>
          <w:rFonts w:asciiTheme="majorHAnsi" w:hAnsiTheme="majorHAnsi" w:cstheme="majorHAnsi"/>
          <w:szCs w:val="22"/>
          <w:highlight w:val="green"/>
        </w:rPr>
        <w:t>S</w:t>
      </w:r>
      <w:r w:rsidRPr="00DC70A2">
        <w:rPr>
          <w:rFonts w:asciiTheme="majorHAnsi" w:hAnsiTheme="majorHAnsi" w:cstheme="majorHAnsi"/>
          <w:sz w:val="14"/>
          <w:szCs w:val="22"/>
        </w:rPr>
        <w:t xml:space="preserve">ociety </w:t>
      </w:r>
      <w:r w:rsidRPr="00DC70A2">
        <w:rPr>
          <w:rFonts w:asciiTheme="majorHAnsi" w:hAnsiTheme="majorHAnsi" w:cstheme="majorHAnsi"/>
          <w:szCs w:val="22"/>
          <w:highlight w:val="green"/>
          <w:u w:val="single"/>
        </w:rPr>
        <w:t>developed</w:t>
      </w:r>
      <w:r w:rsidRPr="00DC70A2">
        <w:rPr>
          <w:rFonts w:asciiTheme="majorHAnsi" w:hAnsiTheme="majorHAnsi" w:cstheme="majorHAnsi"/>
          <w:szCs w:val="22"/>
          <w:u w:val="single"/>
        </w:rPr>
        <w:t xml:space="preserve"> a pool of training </w:t>
      </w:r>
      <w:r w:rsidRPr="00DC70A2">
        <w:rPr>
          <w:rFonts w:asciiTheme="majorHAnsi" w:hAnsiTheme="majorHAnsi" w:cstheme="majorHAnsi"/>
          <w:szCs w:val="22"/>
          <w:highlight w:val="green"/>
          <w:u w:val="single"/>
        </w:rPr>
        <w:t>tools</w:t>
      </w:r>
      <w:r w:rsidRPr="00DC70A2">
        <w:rPr>
          <w:rFonts w:asciiTheme="majorHAnsi" w:hAnsiTheme="majorHAnsi" w:cstheme="majorHAnsi"/>
          <w:szCs w:val="22"/>
          <w:u w:val="single"/>
        </w:rPr>
        <w:t xml:space="preserve"> and designs that </w:t>
      </w:r>
      <w:r w:rsidRPr="00DC70A2">
        <w:rPr>
          <w:rFonts w:asciiTheme="majorHAnsi" w:hAnsiTheme="majorHAnsi" w:cstheme="majorHAnsi"/>
          <w:szCs w:val="22"/>
          <w:highlight w:val="green"/>
          <w:u w:val="single"/>
        </w:rPr>
        <w:t>it shared with the</w:t>
      </w:r>
      <w:r w:rsidRPr="00DC70A2">
        <w:rPr>
          <w:rFonts w:asciiTheme="majorHAnsi" w:hAnsiTheme="majorHAnsi" w:cstheme="majorHAnsi"/>
          <w:szCs w:val="22"/>
          <w:u w:val="single"/>
        </w:rPr>
        <w:t xml:space="preserve"> grassroots </w:t>
      </w:r>
      <w:r w:rsidRPr="00DC70A2">
        <w:rPr>
          <w:rFonts w:asciiTheme="majorHAnsi" w:hAnsiTheme="majorHAnsi" w:cstheme="majorHAnsi"/>
          <w:szCs w:val="22"/>
          <w:highlight w:val="green"/>
          <w:u w:val="single"/>
        </w:rPr>
        <w:t>movement</w:t>
      </w:r>
      <w:r w:rsidRPr="00DC70A2">
        <w:rPr>
          <w:rFonts w:asciiTheme="majorHAnsi" w:hAnsiTheme="majorHAnsi" w:cstheme="majorHAnsi"/>
          <w:szCs w:val="22"/>
          <w:u w:val="single"/>
        </w:rPr>
        <w:t xml:space="preserve"> against nuclear power</w:t>
      </w:r>
      <w:r w:rsidRPr="00DC70A2">
        <w:rPr>
          <w:rFonts w:asciiTheme="majorHAnsi" w:hAnsiTheme="majorHAnsi" w:cstheme="majorHAnsi"/>
          <w:sz w:val="14"/>
          <w:szCs w:val="22"/>
        </w:rPr>
        <w:t xml:space="preserve">. </w:t>
      </w:r>
      <w:r w:rsidRPr="00DC70A2">
        <w:rPr>
          <w:rFonts w:asciiTheme="majorHAnsi" w:hAnsiTheme="majorHAnsi" w:cstheme="majorHAnsi"/>
          <w:szCs w:val="22"/>
          <w:highlight w:val="green"/>
          <w:u w:val="single"/>
        </w:rPr>
        <w:t>The anti-nuclear movement went up against</w:t>
      </w:r>
      <w:r w:rsidRPr="00DC70A2">
        <w:rPr>
          <w:rFonts w:asciiTheme="majorHAnsi" w:hAnsiTheme="majorHAnsi" w:cstheme="majorHAnsi"/>
          <w:szCs w:val="22"/>
          <w:u w:val="single"/>
        </w:rPr>
        <w:t xml:space="preserve"> some of </w:t>
      </w:r>
      <w:r w:rsidRPr="00DC70A2">
        <w:rPr>
          <w:rFonts w:asciiTheme="majorHAnsi" w:hAnsiTheme="majorHAnsi" w:cstheme="majorHAnsi"/>
          <w:szCs w:val="22"/>
          <w:highlight w:val="green"/>
          <w:u w:val="single"/>
        </w:rPr>
        <w:t xml:space="preserve">the </w:t>
      </w:r>
      <w:r w:rsidRPr="00DC70A2">
        <w:rPr>
          <w:rStyle w:val="Emphasis"/>
          <w:rFonts w:asciiTheme="majorHAnsi" w:hAnsiTheme="majorHAnsi" w:cstheme="majorHAnsi"/>
          <w:szCs w:val="22"/>
          <w:highlight w:val="green"/>
        </w:rPr>
        <w:t>largest corporations</w:t>
      </w:r>
      <w:r w:rsidRPr="00DC70A2">
        <w:rPr>
          <w:rFonts w:asciiTheme="majorHAnsi" w:hAnsiTheme="majorHAnsi" w:cstheme="majorHAnsi"/>
          <w:szCs w:val="22"/>
          <w:highlight w:val="green"/>
          <w:u w:val="single"/>
        </w:rPr>
        <w:t xml:space="preserve"> </w:t>
      </w:r>
      <w:r w:rsidRPr="00DC70A2">
        <w:rPr>
          <w:rFonts w:asciiTheme="majorHAnsi" w:hAnsiTheme="majorHAnsi" w:cstheme="majorHAnsi"/>
          <w:szCs w:val="22"/>
          <w:u w:val="single"/>
        </w:rPr>
        <w:t xml:space="preserve">in America </w:t>
      </w:r>
      <w:r w:rsidRPr="00DC70A2">
        <w:rPr>
          <w:rFonts w:asciiTheme="majorHAnsi" w:hAnsiTheme="majorHAnsi" w:cstheme="majorHAnsi"/>
          <w:szCs w:val="22"/>
          <w:highlight w:val="green"/>
          <w:u w:val="single"/>
        </w:rPr>
        <w:t xml:space="preserve">and </w:t>
      </w:r>
      <w:r w:rsidRPr="00DC70A2">
        <w:rPr>
          <w:rStyle w:val="Emphasis"/>
          <w:rFonts w:asciiTheme="majorHAnsi" w:hAnsiTheme="majorHAnsi" w:cstheme="majorHAnsi"/>
          <w:szCs w:val="22"/>
          <w:highlight w:val="green"/>
        </w:rPr>
        <w:t>won</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 movement </w:t>
      </w:r>
      <w:r w:rsidRPr="00DC70A2">
        <w:rPr>
          <w:rStyle w:val="Emphasis"/>
          <w:rFonts w:asciiTheme="majorHAnsi" w:hAnsiTheme="majorHAnsi" w:cstheme="majorHAnsi"/>
          <w:szCs w:val="22"/>
        </w:rPr>
        <w:t>delayed construction</w:t>
      </w:r>
      <w:r w:rsidRPr="00DC70A2">
        <w:rPr>
          <w:rFonts w:asciiTheme="majorHAnsi" w:hAnsiTheme="majorHAnsi" w:cstheme="majorHAnsi"/>
          <w:szCs w:val="22"/>
          <w:u w:val="single"/>
        </w:rPr>
        <w:t xml:space="preserve">, which </w:t>
      </w:r>
      <w:r w:rsidRPr="00DC70A2">
        <w:rPr>
          <w:rStyle w:val="Emphasis"/>
          <w:rFonts w:asciiTheme="majorHAnsi" w:hAnsiTheme="majorHAnsi" w:cstheme="majorHAnsi"/>
          <w:szCs w:val="22"/>
        </w:rPr>
        <w:t>raised costs</w:t>
      </w:r>
      <w:r w:rsidRPr="00DC70A2">
        <w:rPr>
          <w:rFonts w:asciiTheme="majorHAnsi" w:hAnsiTheme="majorHAnsi" w:cstheme="majorHAnsi"/>
          <w:szCs w:val="22"/>
          <w:u w:val="single"/>
        </w:rPr>
        <w:t xml:space="preserve">, and planted so many seeds of </w:t>
      </w:r>
      <w:r w:rsidRPr="00DC70A2">
        <w:rPr>
          <w:rStyle w:val="Emphasis"/>
          <w:rFonts w:asciiTheme="majorHAnsi" w:hAnsiTheme="majorHAnsi" w:cstheme="majorHAnsi"/>
          <w:szCs w:val="22"/>
        </w:rPr>
        <w:t>doubt</w:t>
      </w:r>
      <w:r w:rsidRPr="00DC70A2">
        <w:rPr>
          <w:rFonts w:asciiTheme="majorHAnsi" w:hAnsiTheme="majorHAnsi" w:cstheme="majorHAnsi"/>
          <w:szCs w:val="22"/>
          <w:u w:val="single"/>
        </w:rPr>
        <w:t xml:space="preserve"> in the public mind about safety that the eventual meltdown of the Three Mile Island plant brought millions of people to the movement’s point of view</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The industry’s goal of building 1,000 nuclear plants </w:t>
      </w:r>
      <w:r w:rsidRPr="00DC70A2">
        <w:rPr>
          <w:rStyle w:val="Emphasis"/>
          <w:rFonts w:asciiTheme="majorHAnsi" w:hAnsiTheme="majorHAnsi" w:cstheme="majorHAnsi"/>
          <w:szCs w:val="22"/>
        </w:rPr>
        <w:t>evaporated</w:t>
      </w:r>
      <w:r w:rsidRPr="00DC70A2">
        <w:rPr>
          <w:rFonts w:asciiTheme="majorHAnsi" w:hAnsiTheme="majorHAnsi" w:cstheme="majorHAnsi"/>
          <w:sz w:val="14"/>
          <w:szCs w:val="22"/>
        </w:rPr>
        <w:t xml:space="preserve">. Significantly, </w:t>
      </w:r>
      <w:r w:rsidRPr="00DC70A2">
        <w:rPr>
          <w:rFonts w:asciiTheme="majorHAnsi" w:hAnsiTheme="majorHAnsi" w:cstheme="majorHAnsi"/>
          <w:szCs w:val="22"/>
          <w:u w:val="single"/>
        </w:rPr>
        <w:t xml:space="preserve">the </w:t>
      </w:r>
      <w:r w:rsidRPr="00DC70A2">
        <w:rPr>
          <w:rFonts w:asciiTheme="majorHAnsi" w:hAnsiTheme="majorHAnsi" w:cstheme="majorHAnsi"/>
          <w:szCs w:val="22"/>
          <w:highlight w:val="green"/>
          <w:u w:val="single"/>
        </w:rPr>
        <w:t xml:space="preserve">campaign succeeded </w:t>
      </w:r>
      <w:r w:rsidRPr="00DC70A2">
        <w:rPr>
          <w:rStyle w:val="Emphasis"/>
          <w:rFonts w:asciiTheme="majorHAnsi" w:hAnsiTheme="majorHAnsi" w:cstheme="majorHAnsi"/>
          <w:szCs w:val="22"/>
          <w:highlight w:val="green"/>
        </w:rPr>
        <w:t>without</w:t>
      </w:r>
      <w:r w:rsidRPr="00DC70A2">
        <w:rPr>
          <w:rFonts w:asciiTheme="majorHAnsi" w:hAnsiTheme="majorHAnsi" w:cstheme="majorHAnsi"/>
          <w:szCs w:val="22"/>
          <w:u w:val="single"/>
        </w:rPr>
        <w:t xml:space="preserve"> needing to create a national structure around </w:t>
      </w:r>
      <w:r w:rsidRPr="00DC70A2">
        <w:rPr>
          <w:rFonts w:asciiTheme="majorHAnsi" w:hAnsiTheme="majorHAnsi" w:cstheme="majorHAnsi"/>
          <w:szCs w:val="22"/>
          <w:highlight w:val="green"/>
          <w:u w:val="single"/>
        </w:rPr>
        <w:t xml:space="preserve">a </w:t>
      </w:r>
      <w:r w:rsidRPr="00DC70A2">
        <w:rPr>
          <w:rStyle w:val="Emphasis"/>
          <w:rFonts w:asciiTheme="majorHAnsi" w:hAnsiTheme="majorHAnsi" w:cstheme="majorHAnsi"/>
          <w:szCs w:val="22"/>
          <w:highlight w:val="green"/>
        </w:rPr>
        <w:t>charismatic leader</w:t>
      </w:r>
      <w:r w:rsidRPr="00DC70A2">
        <w:rPr>
          <w:rFonts w:asciiTheme="majorHAnsi" w:hAnsiTheme="majorHAnsi" w:cstheme="majorHAnsi"/>
          <w:sz w:val="14"/>
          <w:szCs w:val="22"/>
        </w:rPr>
        <w:t xml:space="preserve">. </w:t>
      </w:r>
      <w:r w:rsidRPr="00DC70A2">
        <w:rPr>
          <w:rFonts w:asciiTheme="majorHAnsi" w:hAnsiTheme="majorHAnsi" w:cstheme="majorHAnsi"/>
          <w:szCs w:val="22"/>
          <w:u w:val="single"/>
        </w:rPr>
        <w:t xml:space="preserve">Activists learned the skills of </w:t>
      </w:r>
      <w:r w:rsidRPr="00DC70A2">
        <w:rPr>
          <w:rStyle w:val="Emphasis"/>
          <w:rFonts w:asciiTheme="majorHAnsi" w:hAnsiTheme="majorHAnsi" w:cstheme="majorHAnsi"/>
          <w:szCs w:val="22"/>
        </w:rPr>
        <w:t>shared leadership</w:t>
      </w:r>
      <w:r w:rsidRPr="00DC70A2">
        <w:rPr>
          <w:rFonts w:asciiTheme="majorHAnsi" w:hAnsiTheme="majorHAnsi" w:cstheme="majorHAnsi"/>
          <w:szCs w:val="22"/>
          <w:u w:val="single"/>
        </w:rPr>
        <w:t xml:space="preserve"> and </w:t>
      </w:r>
      <w:r w:rsidRPr="00DC70A2">
        <w:rPr>
          <w:rStyle w:val="Emphasis"/>
          <w:rFonts w:asciiTheme="majorHAnsi" w:hAnsiTheme="majorHAnsi" w:cstheme="majorHAnsi"/>
          <w:szCs w:val="22"/>
        </w:rPr>
        <w:t>democratic decision-making</w:t>
      </w:r>
      <w:r w:rsidRPr="00DC70A2">
        <w:rPr>
          <w:rFonts w:asciiTheme="majorHAnsi" w:hAnsiTheme="majorHAnsi" w:cstheme="majorHAnsi"/>
          <w:szCs w:val="22"/>
          <w:u w:val="single"/>
        </w:rPr>
        <w:t xml:space="preserve"> through</w:t>
      </w:r>
      <w:r w:rsidRPr="00DC70A2">
        <w:rPr>
          <w:rFonts w:asciiTheme="majorHAnsi" w:hAnsiTheme="majorHAnsi" w:cstheme="majorHAnsi"/>
          <w:sz w:val="14"/>
          <w:szCs w:val="22"/>
        </w:rPr>
        <w:t xml:space="preserve"> workshops, </w:t>
      </w:r>
      <w:proofErr w:type="gramStart"/>
      <w:r w:rsidRPr="00DC70A2">
        <w:rPr>
          <w:rStyle w:val="Emphasis"/>
          <w:rFonts w:asciiTheme="majorHAnsi" w:hAnsiTheme="majorHAnsi" w:cstheme="majorHAnsi"/>
          <w:szCs w:val="22"/>
        </w:rPr>
        <w:t>practice</w:t>
      </w:r>
      <w:proofErr w:type="gramEnd"/>
      <w:r w:rsidRPr="00DC70A2">
        <w:rPr>
          <w:rStyle w:val="Emphasis"/>
          <w:rFonts w:asciiTheme="majorHAnsi" w:hAnsiTheme="majorHAnsi" w:cstheme="majorHAnsi"/>
          <w:szCs w:val="22"/>
        </w:rPr>
        <w:t xml:space="preserve"> and feedback</w:t>
      </w:r>
      <w:r w:rsidRPr="00DC70A2">
        <w:rPr>
          <w:rFonts w:asciiTheme="majorHAnsi" w:hAnsiTheme="majorHAnsi" w:cstheme="majorHAnsi"/>
          <w:sz w:val="14"/>
          <w:szCs w:val="22"/>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DC70A2">
        <w:rPr>
          <w:rFonts w:asciiTheme="majorHAnsi" w:hAnsiTheme="majorHAnsi" w:cstheme="majorHAnsi"/>
          <w:szCs w:val="22"/>
          <w:u w:val="single"/>
        </w:rPr>
        <w:t xml:space="preserve">this could be the </w:t>
      </w:r>
      <w:r w:rsidRPr="00DC70A2">
        <w:rPr>
          <w:rStyle w:val="Emphasis"/>
          <w:rFonts w:asciiTheme="majorHAnsi" w:hAnsiTheme="majorHAnsi" w:cstheme="majorHAnsi"/>
          <w:szCs w:val="22"/>
        </w:rPr>
        <w:t>right moment</w:t>
      </w:r>
      <w:r w:rsidRPr="00DC70A2">
        <w:rPr>
          <w:rFonts w:asciiTheme="majorHAnsi" w:hAnsiTheme="majorHAnsi" w:cstheme="majorHAnsi"/>
          <w:szCs w:val="22"/>
          <w:u w:val="single"/>
        </w:rPr>
        <w:t xml:space="preserve">, before the </w:t>
      </w:r>
      <w:r w:rsidRPr="00DC70A2">
        <w:rPr>
          <w:rStyle w:val="Emphasis"/>
          <w:rFonts w:asciiTheme="majorHAnsi" w:hAnsiTheme="majorHAnsi" w:cstheme="majorHAnsi"/>
          <w:szCs w:val="22"/>
        </w:rPr>
        <w:t>next wave of turbulence</w:t>
      </w:r>
      <w:r w:rsidRPr="00DC70A2">
        <w:rPr>
          <w:rFonts w:asciiTheme="majorHAnsi" w:hAnsiTheme="majorHAnsi" w:cstheme="majorHAnsi"/>
          <w:szCs w:val="22"/>
          <w:u w:val="single"/>
        </w:rPr>
        <w:t xml:space="preserve"> has all of us in </w:t>
      </w:r>
      <w:r w:rsidRPr="00DC70A2">
        <w:rPr>
          <w:rStyle w:val="Emphasis"/>
          <w:rFonts w:asciiTheme="majorHAnsi" w:hAnsiTheme="majorHAnsi" w:cstheme="majorHAnsi"/>
          <w:szCs w:val="22"/>
        </w:rPr>
        <w:t>crisis-mode</w:t>
      </w:r>
      <w:r w:rsidRPr="00DC70A2">
        <w:rPr>
          <w:rFonts w:asciiTheme="majorHAnsi" w:hAnsiTheme="majorHAnsi" w:cstheme="majorHAnsi"/>
          <w:szCs w:val="22"/>
          <w:u w:val="single"/>
        </w:rPr>
        <w:t xml:space="preserve"> again, to increase </w:t>
      </w:r>
      <w:r w:rsidRPr="00DC70A2">
        <w:rPr>
          <w:rStyle w:val="Emphasis"/>
          <w:rFonts w:asciiTheme="majorHAnsi" w:hAnsiTheme="majorHAnsi" w:cstheme="majorHAnsi"/>
          <w:szCs w:val="22"/>
        </w:rPr>
        <w:t>training capacity</w:t>
      </w:r>
      <w:r w:rsidRPr="00DC70A2">
        <w:rPr>
          <w:rFonts w:asciiTheme="majorHAnsi" w:hAnsiTheme="majorHAnsi" w:cstheme="majorHAnsi"/>
          <w:szCs w:val="22"/>
          <w:u w:val="single"/>
        </w:rPr>
        <w:t xml:space="preserve"> for grassroots </w:t>
      </w:r>
      <w:r w:rsidRPr="00DC70A2">
        <w:rPr>
          <w:rStyle w:val="Emphasis"/>
          <w:rFonts w:asciiTheme="majorHAnsi" w:hAnsiTheme="majorHAnsi" w:cstheme="majorHAnsi"/>
          <w:szCs w:val="22"/>
        </w:rPr>
        <w:t>skill-building</w:t>
      </w:r>
      <w:r w:rsidRPr="00DC70A2">
        <w:rPr>
          <w:rFonts w:asciiTheme="majorHAnsi" w:hAnsiTheme="majorHAnsi" w:cstheme="majorHAnsi"/>
          <w:sz w:val="14"/>
          <w:szCs w:val="22"/>
        </w:rPr>
        <w:t>. We’ll be very glad we did.</w:t>
      </w:r>
    </w:p>
    <w:p w14:paraId="284A833B" w14:textId="77777777" w:rsidR="00E42E4C" w:rsidRPr="00DC70A2" w:rsidRDefault="00E42E4C" w:rsidP="00F601E6">
      <w:pPr>
        <w:rPr>
          <w:rFonts w:asciiTheme="majorHAnsi" w:hAnsiTheme="majorHAnsi" w:cstheme="majorHAnsi"/>
        </w:rPr>
      </w:pPr>
    </w:p>
    <w:sectPr w:rsidR="00E42E4C" w:rsidRPr="00DC70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EA1D50"/>
    <w:multiLevelType w:val="hybridMultilevel"/>
    <w:tmpl w:val="A524008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7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568"/>
    <w:rsid w:val="00375D2E"/>
    <w:rsid w:val="00383071"/>
    <w:rsid w:val="00383B19"/>
    <w:rsid w:val="00384CBC"/>
    <w:rsid w:val="003933F9"/>
    <w:rsid w:val="00395864"/>
    <w:rsid w:val="00396557"/>
    <w:rsid w:val="00397316"/>
    <w:rsid w:val="003A248F"/>
    <w:rsid w:val="003A4D9C"/>
    <w:rsid w:val="003A6501"/>
    <w:rsid w:val="003B1668"/>
    <w:rsid w:val="003C5F4C"/>
    <w:rsid w:val="003C70E8"/>
    <w:rsid w:val="003D5EA8"/>
    <w:rsid w:val="003D7B28"/>
    <w:rsid w:val="003E088C"/>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4F4E6A"/>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CC3"/>
    <w:rsid w:val="007A1325"/>
    <w:rsid w:val="007A1A18"/>
    <w:rsid w:val="007A3BAF"/>
    <w:rsid w:val="007B53D8"/>
    <w:rsid w:val="007C0D26"/>
    <w:rsid w:val="007C22C5"/>
    <w:rsid w:val="007C57E1"/>
    <w:rsid w:val="007C5811"/>
    <w:rsid w:val="007C67C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F4E"/>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0F33"/>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777D6"/>
    <w:rsid w:val="00B8710E"/>
    <w:rsid w:val="00B92A93"/>
    <w:rsid w:val="00BA17A8"/>
    <w:rsid w:val="00BA3C33"/>
    <w:rsid w:val="00BB0878"/>
    <w:rsid w:val="00BB1879"/>
    <w:rsid w:val="00BC0ABE"/>
    <w:rsid w:val="00BC30DB"/>
    <w:rsid w:val="00BC64FF"/>
    <w:rsid w:val="00BC7C37"/>
    <w:rsid w:val="00BD2244"/>
    <w:rsid w:val="00BE6472"/>
    <w:rsid w:val="00BF1801"/>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4323F"/>
    <w:rsid w:val="00C56618"/>
    <w:rsid w:val="00C56DCC"/>
    <w:rsid w:val="00C57075"/>
    <w:rsid w:val="00C72AFE"/>
    <w:rsid w:val="00C81619"/>
    <w:rsid w:val="00CA013C"/>
    <w:rsid w:val="00CA615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A1C68"/>
    <w:rsid w:val="00DB2337"/>
    <w:rsid w:val="00DB5F87"/>
    <w:rsid w:val="00DB699B"/>
    <w:rsid w:val="00DC0376"/>
    <w:rsid w:val="00DC099B"/>
    <w:rsid w:val="00DC2BE5"/>
    <w:rsid w:val="00DC70A2"/>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11E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A15"/>
    <w:rsid w:val="00F053D8"/>
    <w:rsid w:val="00F07888"/>
    <w:rsid w:val="00F1313D"/>
    <w:rsid w:val="00F201E7"/>
    <w:rsid w:val="00F204E0"/>
    <w:rsid w:val="00F20B16"/>
    <w:rsid w:val="00F21C79"/>
    <w:rsid w:val="00F238C9"/>
    <w:rsid w:val="00F23CA5"/>
    <w:rsid w:val="00F277AA"/>
    <w:rsid w:val="00F31955"/>
    <w:rsid w:val="00F34C06"/>
    <w:rsid w:val="00F43EA3"/>
    <w:rsid w:val="00F45E07"/>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181DE7"/>
  <w14:defaultImageDpi w14:val="300"/>
  <w15:docId w15:val="{5D1C775A-37E1-2347-A091-C4D52842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7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77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7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B777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B777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7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7D6"/>
  </w:style>
  <w:style w:type="character" w:customStyle="1" w:styleId="Heading1Char">
    <w:name w:val="Heading 1 Char"/>
    <w:aliases w:val="Pocket Char"/>
    <w:basedOn w:val="DefaultParagraphFont"/>
    <w:link w:val="Heading1"/>
    <w:uiPriority w:val="9"/>
    <w:rsid w:val="00B777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7D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B777D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777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7D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777D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777D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777D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777D6"/>
    <w:rPr>
      <w:color w:val="auto"/>
      <w:u w:val="none"/>
    </w:rPr>
  </w:style>
  <w:style w:type="paragraph" w:styleId="DocumentMap">
    <w:name w:val="Document Map"/>
    <w:basedOn w:val="Normal"/>
    <w:link w:val="DocumentMapChar"/>
    <w:uiPriority w:val="99"/>
    <w:semiHidden/>
    <w:unhideWhenUsed/>
    <w:rsid w:val="00B777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7D6"/>
    <w:rPr>
      <w:rFonts w:ascii="Lucida Grande" w:hAnsi="Lucida Grande" w:cs="Lucida Grande"/>
    </w:rPr>
  </w:style>
  <w:style w:type="paragraph" w:customStyle="1" w:styleId="Emphasis1">
    <w:name w:val="Emphasis1"/>
    <w:basedOn w:val="Normal"/>
    <w:link w:val="Emphasis"/>
    <w:autoRedefine/>
    <w:uiPriority w:val="20"/>
    <w:qFormat/>
    <w:rsid w:val="00B777D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777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777D6"/>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customStyle="1" w:styleId="Analytic">
    <w:name w:val="Analytic"/>
    <w:basedOn w:val="Heading4"/>
    <w:link w:val="AnalyticChar"/>
    <w:qFormat/>
    <w:rsid w:val="00B777D6"/>
  </w:style>
  <w:style w:type="character" w:customStyle="1" w:styleId="AnalyticChar">
    <w:name w:val="Analytic Char"/>
    <w:basedOn w:val="DefaultParagraphFont"/>
    <w:link w:val="Analytic"/>
    <w:rsid w:val="00B777D6"/>
    <w:rPr>
      <w:rFonts w:ascii="Calibri" w:eastAsiaTheme="majorEastAsia" w:hAnsi="Calibri" w:cstheme="majorBidi"/>
      <w:b/>
      <w:bCs/>
      <w:sz w:val="26"/>
      <w:szCs w:val="26"/>
    </w:rPr>
  </w:style>
  <w:style w:type="paragraph" w:styleId="ListParagraph">
    <w:name w:val="List Paragraph"/>
    <w:aliases w:val="6 font"/>
    <w:basedOn w:val="Normal"/>
    <w:uiPriority w:val="99"/>
    <w:unhideWhenUsed/>
    <w:qFormat/>
    <w:rsid w:val="00B77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293599/" TargetMode="External"/><Relationship Id="rId18" Type="http://schemas.openxmlformats.org/officeDocument/2006/relationships/hyperlink" Target="https://thebulletin.org/2018/09/reducing-the-risk-of-nuclear-war-begins-in-the-classro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ulsr.org/articles/the-international-legal-regulation-of-space-debris" TargetMode="External"/><Relationship Id="rId17" Type="http://schemas.openxmlformats.org/officeDocument/2006/relationships/hyperlink" Target="https://metro.co.uk/2019/05/18/we-will-all-end-up-killing-each-other-and-one-nuclear-blast-could-do-it-9370115/"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hyperlink" Target="https://www.nature.com/articles/s41598-021-89909-7" TargetMode="External"/><Relationship Id="rId10" Type="http://schemas.openxmlformats.org/officeDocument/2006/relationships/hyperlink" Target="https://www.ncbi.nlm.nih.gov/pmc/articles/PMC6446569/" TargetMode="External"/><Relationship Id="rId19" Type="http://schemas.openxmlformats.org/officeDocument/2006/relationships/hyperlink" Target="https://wagingnonviolence.org/feature/8-skills-of-a-well-trained-activis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26</Pages>
  <Words>17697</Words>
  <Characters>100876</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4</cp:revision>
  <dcterms:created xsi:type="dcterms:W3CDTF">2022-02-20T20:01:00Z</dcterms:created>
  <dcterms:modified xsi:type="dcterms:W3CDTF">2022-02-20T20:45:00Z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