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C3E2C" w14:textId="0A6E3EDA" w:rsidR="0059713B" w:rsidRDefault="0059713B" w:rsidP="0059713B">
      <w:pPr>
        <w:pStyle w:val="Heading1"/>
      </w:pPr>
      <w:r>
        <w:t>1AC</w:t>
      </w:r>
    </w:p>
    <w:p w14:paraId="718C855E" w14:textId="34E04B79" w:rsidR="0059713B" w:rsidRPr="0059713B" w:rsidRDefault="0059713B" w:rsidP="0059713B">
      <w:pPr>
        <w:pStyle w:val="Heading3"/>
      </w:pPr>
      <w:r>
        <w:lastRenderedPageBreak/>
        <w:t>1AC – Framing</w:t>
      </w:r>
    </w:p>
    <w:p w14:paraId="578A6F8F" w14:textId="77777777" w:rsidR="00800D79" w:rsidRDefault="00800D79" w:rsidP="00800D79">
      <w:pPr>
        <w:pStyle w:val="Heading4"/>
        <w:rPr>
          <w:i/>
        </w:rPr>
      </w:pPr>
      <w:r w:rsidRPr="002677ED">
        <w:rPr>
          <w:i/>
        </w:rPr>
        <w:t>Ethics must begin a priori</w:t>
      </w:r>
    </w:p>
    <w:p w14:paraId="2D31DFCF" w14:textId="77777777" w:rsidR="00800D79" w:rsidRPr="00E65A67" w:rsidRDefault="00800D79" w:rsidP="00800D79">
      <w:pPr>
        <w:pStyle w:val="Heading4"/>
        <w:rPr>
          <w:sz w:val="8"/>
        </w:rPr>
      </w:pPr>
      <w:r>
        <w:t>A] Dogmatism Paradox – disregard the 1NC</w:t>
      </w:r>
    </w:p>
    <w:p w14:paraId="6D63CBA2" w14:textId="77777777" w:rsidR="00800D79" w:rsidRDefault="00800D79" w:rsidP="00800D79">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11" w:history="1">
        <w:r w:rsidRPr="00D20E15">
          <w:rPr>
            <w:rStyle w:val="Hyperlink"/>
          </w:rPr>
          <w:t>https://plato.stanford.edu/entries/epistemic-paradoxes/</w:t>
        </w:r>
      </w:hyperlink>
      <w:r>
        <w:t xml:space="preserve">. </w:t>
      </w:r>
      <w:proofErr w:type="spellStart"/>
      <w:r>
        <w:t>PeteZ</w:t>
      </w:r>
      <w:proofErr w:type="spellEnd"/>
    </w:p>
    <w:p w14:paraId="2887F1FA" w14:textId="77777777" w:rsidR="00800D79" w:rsidRDefault="00800D79" w:rsidP="00800D79">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025ABB7F" w14:textId="77777777" w:rsidR="00800D79" w:rsidRDefault="00800D79" w:rsidP="00800D79">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7034E219" w14:textId="6DD7A909" w:rsidR="00800D79" w:rsidRDefault="00800D79" w:rsidP="00800D79">
      <w:pPr>
        <w:pStyle w:val="Heading4"/>
      </w:pPr>
      <w:r>
        <w:t xml:space="preserve">B] </w:t>
      </w:r>
      <w:r w:rsidRPr="000E44FE">
        <w:t>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p w14:paraId="37D2BC37" w14:textId="77777777" w:rsidR="00800D79" w:rsidRPr="00C546C9" w:rsidRDefault="00800D79" w:rsidP="00800D79">
      <w:pPr>
        <w:pStyle w:val="Heading4"/>
      </w:pPr>
      <w:r>
        <w:rPr>
          <w:u w:val="single"/>
        </w:rPr>
        <w:t>C</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206B158F" w14:textId="77777777" w:rsidR="00800D79" w:rsidRDefault="00800D79" w:rsidP="00800D79">
      <w:pPr>
        <w:pStyle w:val="Heading4"/>
      </w:pPr>
      <w:r w:rsidRPr="00D853C5">
        <w:rPr>
          <w:u w:val="single"/>
        </w:rPr>
        <w:t xml:space="preserve">D] </w:t>
      </w:r>
      <w:r w:rsidRPr="001B30FD">
        <w:rPr>
          <w:u w:val="single"/>
        </w:rPr>
        <w:t>Decision Making Paradox</w:t>
      </w:r>
      <w:r>
        <w:t xml:space="preserve">- </w:t>
      </w:r>
      <w:proofErr w:type="gramStart"/>
      <w:r>
        <w:t>in order to</w:t>
      </w:r>
      <w:proofErr w:type="gramEnd"/>
      <w:r>
        <w:t xml:space="preserve"> judge we need a decision-making procedure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so just vote aff to break the paradox.</w:t>
      </w:r>
    </w:p>
    <w:p w14:paraId="2609F754" w14:textId="4726E591" w:rsidR="00800D79" w:rsidRPr="00C546C9" w:rsidRDefault="00800D79" w:rsidP="00800D79">
      <w:pPr>
        <w:pStyle w:val="Heading4"/>
      </w:pPr>
      <w:r>
        <w:rPr>
          <w:u w:val="single"/>
        </w:rPr>
        <w:t>E</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67622941" w14:textId="77777777" w:rsidR="00800D79" w:rsidRDefault="00800D79" w:rsidP="00800D79">
      <w:pPr>
        <w:pStyle w:val="Heading4"/>
        <w:rPr>
          <w:rFonts w:cs="Calibri"/>
        </w:rPr>
      </w:pPr>
      <w:r>
        <w:rPr>
          <w:rFonts w:cs="Calibri"/>
        </w:rPr>
        <w:t>F</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3BD5975A" w14:textId="77777777" w:rsidR="00800D79" w:rsidRPr="00D853C5" w:rsidRDefault="00800D79" w:rsidP="00800D79">
      <w:pPr>
        <w:pStyle w:val="Heading4"/>
      </w:pPr>
      <w:r>
        <w:t xml:space="preserve">G] </w:t>
      </w:r>
      <w:r w:rsidRPr="00925D23">
        <w:rPr>
          <w:rFonts w:cs="Calibri"/>
          <w:u w:val="single"/>
        </w:rPr>
        <w:t>Transcendental Idealism</w:t>
      </w:r>
      <w:r w:rsidRPr="00925D23">
        <w:rPr>
          <w:rFonts w:cs="Calibri"/>
        </w:rPr>
        <w:t xml:space="preserve"> – what we see is not what is, but our representations of reality – only a priori knowledge is a lane to truth</w:t>
      </w:r>
      <w:r>
        <w:rPr>
          <w:rFonts w:cs="Calibri"/>
        </w:rPr>
        <w:t xml:space="preserve"> as perception is the lane to truth insofar as a lack of the subject removes material constitution and abstracts sensibility as it is then unknown.</w:t>
      </w:r>
    </w:p>
    <w:p w14:paraId="0C1C3163" w14:textId="77777777" w:rsidR="00800D79" w:rsidRPr="00C546C9" w:rsidRDefault="00800D79" w:rsidP="00800D79"/>
    <w:p w14:paraId="309F66B4" w14:textId="77777777" w:rsidR="00800D79" w:rsidRDefault="00800D79" w:rsidP="00800D79">
      <w:pPr>
        <w:pStyle w:val="Heading4"/>
      </w:pPr>
      <w:r w:rsidRPr="00F279F1">
        <w:rPr>
          <w:u w:val="single"/>
        </w:rPr>
        <w:lastRenderedPageBreak/>
        <w:t>That justifies universality</w:t>
      </w:r>
      <w:r>
        <w:t xml:space="preserve"> </w:t>
      </w:r>
      <w:r w:rsidRPr="00CE11B7">
        <w:t xml:space="preserve">–a priori principles like reason apply to everyone since they are independent of human experience and </w:t>
      </w:r>
      <w:r>
        <w:t>–</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6E33C2A8" w14:textId="77777777" w:rsidR="00800D79" w:rsidRPr="00C546C9" w:rsidRDefault="00800D79" w:rsidP="00800D79"/>
    <w:p w14:paraId="52BF9ADF" w14:textId="77777777" w:rsidR="00800D79" w:rsidRDefault="00800D79" w:rsidP="00800D79">
      <w:pPr>
        <w:pStyle w:val="Heading4"/>
      </w:pPr>
      <w:r>
        <w:t>Additionally</w:t>
      </w:r>
      <w:r w:rsidRPr="0088077D">
        <w:t>:</w:t>
      </w:r>
    </w:p>
    <w:p w14:paraId="1BA52FF6" w14:textId="77777777" w:rsidR="00800D79" w:rsidRPr="00EB18FA" w:rsidRDefault="00800D79" w:rsidP="00800D79"/>
    <w:p w14:paraId="2B2DA6C4" w14:textId="77777777" w:rsidR="00800D79" w:rsidRDefault="00800D79" w:rsidP="00800D79">
      <w:pPr>
        <w:pStyle w:val="Heading4"/>
      </w:pPr>
      <w:r>
        <w:t>[A] Resource</w:t>
      </w:r>
      <w:r w:rsidRPr="00F73615">
        <w:t xml:space="preserve"> disparities—</w:t>
      </w:r>
      <w:r>
        <w:t>focusing</w:t>
      </w:r>
      <w:r w:rsidRPr="00F73615">
        <w:t xml:space="preserve"> on evidence privileges debaters with the most prep </w:t>
      </w:r>
      <w:r>
        <w:t>excluding</w:t>
      </w:r>
      <w:r w:rsidRPr="00F73615">
        <w:t xml:space="preserve"> lone-wolfs. A debate</w:t>
      </w:r>
      <w:r>
        <w:t>r</w:t>
      </w:r>
      <w:r w:rsidRPr="00F73615">
        <w:t xml:space="preserve"> under my framework can easily be won without any prep since minimal evidence </w:t>
      </w:r>
      <w:r>
        <w:t>is</w:t>
      </w:r>
      <w:r w:rsidRPr="00F73615">
        <w:t xml:space="preserve"> required. That pre-req to</w:t>
      </w:r>
      <w:r>
        <w:t xml:space="preserve"> accessing </w:t>
      </w:r>
      <w:r w:rsidRPr="00F73615">
        <w:t>the activity.</w:t>
      </w:r>
    </w:p>
    <w:p w14:paraId="1163821A" w14:textId="77777777" w:rsidR="00800D79" w:rsidRPr="00305C79" w:rsidRDefault="00800D79" w:rsidP="00800D79">
      <w:pPr>
        <w:pStyle w:val="Heading4"/>
        <w:rPr>
          <w:rFonts w:cs="Calibri"/>
        </w:rPr>
      </w:pPr>
      <w:r w:rsidRPr="00305C79">
        <w:rPr>
          <w:rFonts w:cs="Calibri"/>
        </w:rPr>
        <w:t>[</w:t>
      </w:r>
      <w:r>
        <w:rPr>
          <w:rFonts w:cs="Calibri"/>
        </w:rPr>
        <w:t>B</w:t>
      </w:r>
      <w:r w:rsidRPr="00305C79">
        <w:rPr>
          <w:rFonts w:cs="Calibri"/>
        </w:rPr>
        <w:t>] Practical identities – we find our lives worth living under practical identities such as student but that presupposes agency.</w:t>
      </w:r>
    </w:p>
    <w:p w14:paraId="3182CB34" w14:textId="77777777" w:rsidR="00800D79" w:rsidRPr="00305C79" w:rsidRDefault="00800D79" w:rsidP="00800D79">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01BA66BB" w14:textId="77777777" w:rsidR="00800D79" w:rsidRPr="00305C79" w:rsidRDefault="00800D79" w:rsidP="00800D79">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E41836">
        <w:rPr>
          <w:rStyle w:val="Emphasis"/>
        </w:rPr>
        <w:t xml:space="preserve">reflective </w:t>
      </w:r>
      <w:r w:rsidRPr="00305C79">
        <w:rPr>
          <w:rStyle w:val="Emphasis"/>
          <w:highlight w:val="green"/>
        </w:rPr>
        <w:t xml:space="preserve">structure </w:t>
      </w:r>
      <w:r w:rsidRPr="00E41836">
        <w:rPr>
          <w:rStyle w:val="Emphasis"/>
        </w:rPr>
        <w:t>of the mind is a source of</w:t>
      </w:r>
      <w:r w:rsidRPr="00305C79">
        <w:rPr>
          <w:rStyle w:val="Emphasis"/>
        </w:rPr>
        <w:t xml:space="preserve"> “self-consciousness” because it </w:t>
      </w:r>
      <w:r w:rsidRPr="00305C79">
        <w:rPr>
          <w:rStyle w:val="Emphasis"/>
          <w:highlight w:val="green"/>
        </w:rPr>
        <w:t xml:space="preserve">forces us to have </w:t>
      </w:r>
      <w:r w:rsidRPr="00E41836">
        <w:rPr>
          <w:rStyle w:val="Emphasis"/>
        </w:rPr>
        <w:t xml:space="preserve">a conception of </w:t>
      </w:r>
      <w:r w:rsidRPr="00305C79">
        <w:rPr>
          <w:rStyle w:val="Emphasis"/>
          <w:highlight w:val="green"/>
        </w:rPr>
        <w:t>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w:t>
      </w:r>
      <w:r w:rsidRPr="00E41836">
        <w:rPr>
          <w:sz w:val="16"/>
        </w:rPr>
        <w:t xml:space="preserve">deliberate. </w:t>
      </w:r>
      <w:r w:rsidRPr="00E41836">
        <w:rPr>
          <w:rStyle w:val="Emphasis"/>
        </w:rPr>
        <w:t xml:space="preserve">When you deliberate, it is as if there were something over and above </w:t>
      </w:r>
      <w:proofErr w:type="gramStart"/>
      <w:r w:rsidRPr="00E41836">
        <w:rPr>
          <w:rStyle w:val="Emphasis"/>
        </w:rPr>
        <w:t>all of</w:t>
      </w:r>
      <w:proofErr w:type="gramEnd"/>
      <w:r w:rsidRPr="00E41836">
        <w:rPr>
          <w:rStyle w:val="Emphasis"/>
        </w:rPr>
        <w:t xml:space="preserve"> your desires, something that is you</w:t>
      </w:r>
      <w:r w:rsidRPr="00305C79">
        <w:rPr>
          <w:rStyle w:val="Emphasis"/>
        </w:rPr>
        <w:t xml:space="preserve">, and </w:t>
      </w:r>
      <w:r w:rsidRPr="00305C79">
        <w:rPr>
          <w:rStyle w:val="Emphasis"/>
          <w:highlight w:val="green"/>
        </w:rPr>
        <w:t xml:space="preserve">that chooses which </w:t>
      </w:r>
      <w:r w:rsidRPr="00E41836">
        <w:rPr>
          <w:rStyle w:val="Emphasis"/>
        </w:rPr>
        <w:t>desire to act on. This means</w:t>
      </w:r>
      <w:r w:rsidRPr="00305C79">
        <w:rPr>
          <w:rStyle w:val="Emphasis"/>
        </w:rPr>
        <w:t xml:space="preserve"> that </w:t>
      </w:r>
      <w:r w:rsidRPr="00E41836">
        <w:rPr>
          <w:rStyle w:val="Emphasis"/>
        </w:rPr>
        <w:t>the principle or law by which you determine</w:t>
      </w:r>
      <w:r w:rsidRPr="00305C79">
        <w:rPr>
          <w:rStyle w:val="Emphasis"/>
        </w:rPr>
        <w:t xml:space="preserve"> your </w:t>
      </w:r>
      <w:r w:rsidRPr="00305C79">
        <w:rPr>
          <w:rStyle w:val="Emphasis"/>
          <w:highlight w:val="green"/>
        </w:rPr>
        <w:t xml:space="preserve">actions </w:t>
      </w:r>
      <w:r w:rsidRPr="00E41836">
        <w:rPr>
          <w:rStyle w:val="Emphasis"/>
        </w:rPr>
        <w:t xml:space="preserve">is one that </w:t>
      </w:r>
      <w:r w:rsidRPr="00305C79">
        <w:rPr>
          <w:rStyle w:val="Emphasis"/>
          <w:highlight w:val="green"/>
        </w:rPr>
        <w:t xml:space="preserve">you regard as </w:t>
      </w:r>
      <w:r w:rsidRPr="00E41836">
        <w:rPr>
          <w:rStyle w:val="Emphasis"/>
        </w:rPr>
        <w:t xml:space="preserve">being </w:t>
      </w:r>
      <w:r w:rsidRPr="00305C79">
        <w:rPr>
          <w:rStyle w:val="Emphasis"/>
          <w:highlight w:val="green"/>
        </w:rPr>
        <w:t xml:space="preserve">expressive </w:t>
      </w:r>
      <w:r w:rsidRPr="00E41836">
        <w:rPr>
          <w:rStyle w:val="Emphasis"/>
        </w:rPr>
        <w:t>of yourself. To</w:t>
      </w:r>
      <w:r w:rsidRPr="00305C79">
        <w:rPr>
          <w:rStyle w:val="Emphasis"/>
        </w:rPr>
        <w:t xml:space="preserve">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w:t>
      </w:r>
      <w:r w:rsidRPr="00E41836">
        <w:rPr>
          <w:sz w:val="16"/>
        </w:rPr>
        <w:t>is to</w:t>
      </w:r>
      <w:r w:rsidRPr="00305C79">
        <w:rPr>
          <w:sz w:val="16"/>
        </w:rPr>
        <w:t xml:space="preserve"> </w:t>
      </w:r>
      <w:r w:rsidRPr="00E41836">
        <w:rPr>
          <w:sz w:val="16"/>
        </w:rPr>
        <w:t xml:space="preserve">herself. </w:t>
      </w:r>
      <w:r w:rsidRPr="00E41836">
        <w:rPr>
          <w:rStyle w:val="Emphasis"/>
        </w:rPr>
        <w:t xml:space="preserve">The conception of </w:t>
      </w:r>
      <w:r w:rsidRPr="00305C79">
        <w:rPr>
          <w:rStyle w:val="Emphasis"/>
          <w:highlight w:val="green"/>
        </w:rPr>
        <w:t>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E41836">
        <w:rPr>
          <w:rStyle w:val="Emphasis"/>
        </w:rPr>
        <w:t xml:space="preserve">under which you find your life to be worth living and your actions to be worth undertaking. </w:t>
      </w:r>
      <w:proofErr w:type="gramStart"/>
      <w:r w:rsidRPr="00E41836">
        <w:rPr>
          <w:rStyle w:val="Emphasis"/>
        </w:rPr>
        <w:t>So</w:t>
      </w:r>
      <w:proofErr w:type="gramEnd"/>
      <w:r w:rsidRPr="00E41836">
        <w:rPr>
          <w:rStyle w:val="Emphasis"/>
        </w:rPr>
        <w:t xml:space="preserve"> I will call this a conception</w:t>
      </w:r>
      <w:r w:rsidRPr="00305C79">
        <w:rPr>
          <w:rStyle w:val="Emphasis"/>
        </w:rPr>
        <w:t xml:space="preserve"> of your </w:t>
      </w:r>
      <w:r w:rsidRPr="00305C79">
        <w:rPr>
          <w:rStyle w:val="Emphasis"/>
          <w:highlight w:val="green"/>
        </w:rPr>
        <w:t>practical identity.</w:t>
      </w:r>
      <w:r w:rsidRPr="00305C79">
        <w:rPr>
          <w:rStyle w:val="Emphasis"/>
        </w:rPr>
        <w:t xml:space="preserve"> Practical </w:t>
      </w:r>
      <w:r w:rsidRPr="00E41836">
        <w:rPr>
          <w:rStyle w:val="Emphasis"/>
        </w:rPr>
        <w:t xml:space="preserve">identity is a complex matter and for the </w:t>
      </w:r>
      <w:r w:rsidRPr="00E41836">
        <w:rPr>
          <w:rStyle w:val="Emphasis"/>
        </w:rPr>
        <w:lastRenderedPageBreak/>
        <w:t>average person there will be a jumble of such conceptions.</w:t>
      </w:r>
      <w:r w:rsidRPr="00E41836">
        <w:rPr>
          <w:sz w:val="16"/>
        </w:rPr>
        <w:t xml:space="preserve"> You are a human being, a woman or a man, an adherent of a certain religion, a member of an ethnic group, someone’s friend, and so on. And </w:t>
      </w:r>
      <w:proofErr w:type="gramStart"/>
      <w:r w:rsidRPr="00E41836">
        <w:rPr>
          <w:sz w:val="16"/>
        </w:rPr>
        <w:t>all of</w:t>
      </w:r>
      <w:proofErr w:type="gramEnd"/>
      <w:r w:rsidRPr="00E41836">
        <w:rPr>
          <w:sz w:val="16"/>
        </w:rPr>
        <w:t xml:space="preserve"> these identities give rise to reasons and obligations. </w:t>
      </w:r>
      <w:r w:rsidRPr="00E41836">
        <w:rPr>
          <w:rStyle w:val="Emphasis"/>
        </w:rPr>
        <w:t>Your reasons express your identity, your nature; your obligations spring from what that identity forbids</w:t>
      </w:r>
      <w:r w:rsidRPr="00E41836">
        <w:rPr>
          <w:sz w:val="16"/>
        </w:rPr>
        <w:t>.</w:t>
      </w:r>
    </w:p>
    <w:p w14:paraId="6703C96E" w14:textId="77777777" w:rsidR="00800D79" w:rsidRPr="00E80998" w:rsidRDefault="00800D79" w:rsidP="00800D79">
      <w:pPr>
        <w:pStyle w:val="Heading4"/>
      </w:pPr>
      <w:r w:rsidRPr="00E80998">
        <w:t xml:space="preserve">Thus, the standard is consistency with the categorical imperative. </w:t>
      </w:r>
    </w:p>
    <w:p w14:paraId="17537554" w14:textId="77777777" w:rsidR="00800D79" w:rsidRDefault="00800D79" w:rsidP="00800D79">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w:t>
      </w:r>
      <w:r>
        <w:t>]</w:t>
      </w:r>
      <w:r w:rsidRPr="0088077D">
        <w:t xml:space="preserve"> Statements are true before false since if I told you my name, you’d believe me. b] If anything is permissible, then so is the aff since there is nothing </w:t>
      </w:r>
      <w:r>
        <w:t>prohibiting us.</w:t>
      </w:r>
      <w:r w:rsidRPr="0088077D">
        <w:t xml:space="preserve"> </w:t>
      </w:r>
    </w:p>
    <w:p w14:paraId="77C8E55D" w14:textId="77777777" w:rsidR="00800D79" w:rsidRDefault="00800D79" w:rsidP="00800D79">
      <w:pPr>
        <w:pStyle w:val="Heading4"/>
      </w:pPr>
      <w:r w:rsidRPr="00C423B9">
        <w:rPr>
          <w:u w:val="single"/>
        </w:rPr>
        <w:t>[2] Consequences Fail:</w:t>
      </w:r>
      <w:r w:rsidRPr="00C423B9">
        <w:t xml:space="preserve"> </w:t>
      </w:r>
      <w:r>
        <w:t>a</w:t>
      </w:r>
      <w:r w:rsidRPr="00C423B9">
        <w:t xml:space="preserve">] </w:t>
      </w:r>
      <w:r>
        <w:t>Yes act/omission distinction – t</w:t>
      </w:r>
      <w:r w:rsidRPr="00C423B9">
        <w:t xml:space="preserve">here are infinite events occurring over which you have no control, so you can never be moral </w:t>
      </w:r>
      <w:r>
        <w:t>b</w:t>
      </w:r>
      <w:r w:rsidRPr="00C423B9">
        <w:t xml:space="preserve">] Every action has infinite stemming consequences so we can’t predict. </w:t>
      </w:r>
      <w:r>
        <w:t>c</w:t>
      </w:r>
      <w:r w:rsidRPr="00C423B9">
        <w:t xml:space="preserve">] Induction is circular because it </w:t>
      </w:r>
      <w:r>
        <w:t>assumes</w:t>
      </w:r>
      <w:r w:rsidRPr="00C423B9">
        <w:t xml:space="preserve"> nature will hold uniform </w:t>
      </w:r>
      <w:r>
        <w:t>d] aggregation impossible – impossible to measure pain and pleasure</w:t>
      </w:r>
      <w:r w:rsidRPr="00C423B9">
        <w:t xml:space="preserve"> </w:t>
      </w:r>
      <w:r>
        <w:t>e</w:t>
      </w:r>
      <w:r w:rsidRPr="00C423B9">
        <w:t xml:space="preserve">] Every action is infinitely divisible, only intents unify </w:t>
      </w:r>
    </w:p>
    <w:p w14:paraId="7114166B" w14:textId="1C909E38" w:rsidR="00800D79" w:rsidRDefault="00800D79" w:rsidP="00800D79">
      <w:pPr>
        <w:pStyle w:val="Heading4"/>
        <w:rPr>
          <w:rFonts w:cs="Calibri"/>
        </w:rPr>
      </w:pPr>
      <w:r>
        <w:t xml:space="preserve">[3] </w:t>
      </w:r>
      <w:r w:rsidRPr="008D552A">
        <w:rPr>
          <w:rFonts w:cs="Calibri"/>
        </w:rPr>
        <w:t xml:space="preserve">Interpretation: the neg must </w:t>
      </w:r>
      <w:r w:rsidR="000F144A">
        <w:rPr>
          <w:rFonts w:cs="Calibri"/>
        </w:rPr>
        <w:t>concede</w:t>
      </w:r>
      <w:r w:rsidRPr="008D552A">
        <w:rPr>
          <w:rFonts w:cs="Calibri"/>
        </w:rPr>
        <w:t xml:space="preserve"> the aff framework provided that</w:t>
      </w:r>
      <w:r>
        <w:rPr>
          <w:rFonts w:cs="Calibri"/>
        </w:rPr>
        <w:t xml:space="preserve"> </w:t>
      </w:r>
      <w:r w:rsidRPr="008D552A">
        <w:rPr>
          <w:rFonts w:cs="Calibri"/>
        </w:rPr>
        <w:t xml:space="preserve">the aff standard is </w:t>
      </w:r>
      <w:r>
        <w:rPr>
          <w:rFonts w:cs="Calibri"/>
        </w:rPr>
        <w:t>consistency with the categorical imperative.</w:t>
      </w:r>
    </w:p>
    <w:p w14:paraId="2AAD0DF8" w14:textId="77777777" w:rsidR="00800D79" w:rsidRPr="00DB10F1" w:rsidRDefault="00800D79" w:rsidP="00800D79">
      <w:pPr>
        <w:pStyle w:val="Heading4"/>
      </w:pPr>
      <w:proofErr w:type="gramStart"/>
      <w:r>
        <w:t>Violation’s</w:t>
      </w:r>
      <w:proofErr w:type="gramEnd"/>
      <w:r>
        <w:t xml:space="preserve"> pre-emptive.</w:t>
      </w:r>
    </w:p>
    <w:p w14:paraId="4BFDA9C0" w14:textId="0F1E6C43" w:rsidR="00800D79" w:rsidRPr="000664ED" w:rsidRDefault="00800D79" w:rsidP="00800D79">
      <w:pPr>
        <w:pStyle w:val="Heading4"/>
      </w:pPr>
      <w:r w:rsidRPr="008D552A">
        <w:t>Strat skew – neg is reactive and can up-layer the aff on moral frameworks, procedurals, and discursive arguments – AFC levels the playing field by forcing the neg to commit to the aff on substance, which ensures the AC matters</w:t>
      </w:r>
      <w:r w:rsidR="00F357B3">
        <w:t xml:space="preserve">. </w:t>
      </w:r>
    </w:p>
    <w:p w14:paraId="5D660F9A" w14:textId="77777777" w:rsidR="00800D79" w:rsidRPr="00505583" w:rsidRDefault="00800D79" w:rsidP="00800D79">
      <w:pPr>
        <w:pStyle w:val="Heading4"/>
        <w:rPr>
          <w:rFonts w:cs="Calibri"/>
        </w:rPr>
      </w:pPr>
      <w:r w:rsidRPr="008D552A">
        <w:rPr>
          <w:rFonts w:cs="Calibri"/>
        </w:rPr>
        <w:t xml:space="preserve">No RVI on 1ac theory that has a pre-emptive violation--they would have 7 minutes to answer a minute-long shell and the debate would end right there--the entire 1ac </w:t>
      </w:r>
      <w:proofErr w:type="spellStart"/>
      <w:proofErr w:type="gramStart"/>
      <w:r w:rsidRPr="008D552A">
        <w:rPr>
          <w:rFonts w:cs="Calibri"/>
        </w:rPr>
        <w:t>cant</w:t>
      </w:r>
      <w:proofErr w:type="spellEnd"/>
      <w:proofErr w:type="gramEnd"/>
      <w:r w:rsidRPr="008D552A">
        <w:rPr>
          <w:rFonts w:cs="Calibri"/>
        </w:rPr>
        <w:t xml:space="preserve"> be the shell because then they could just choose not to violate it</w:t>
      </w:r>
    </w:p>
    <w:p w14:paraId="2F717385" w14:textId="77777777" w:rsidR="00800D79" w:rsidRDefault="00800D79" w:rsidP="00800D79">
      <w:pPr>
        <w:pStyle w:val="Heading4"/>
      </w:pPr>
      <w:r>
        <w:t>1AC Theory is DTD—its key to making sure they’re held accountable since they chose to violate it</w:t>
      </w:r>
    </w:p>
    <w:p w14:paraId="2E69705C" w14:textId="77777777" w:rsidR="00800D79" w:rsidRPr="00391519" w:rsidRDefault="00800D79" w:rsidP="00800D79">
      <w:pPr>
        <w:pStyle w:val="Heading4"/>
      </w:pPr>
      <w:r>
        <w:t xml:space="preserve">Competing </w:t>
      </w:r>
      <w:proofErr w:type="spellStart"/>
      <w:r>
        <w:t>interps</w:t>
      </w:r>
      <w:proofErr w:type="spellEnd"/>
      <w:r>
        <w:t xml:space="preserve"> on 1AC Theory- A] 7 minutes is more than enough time to robustly justify their counter </w:t>
      </w:r>
      <w:proofErr w:type="spellStart"/>
      <w:r>
        <w:t>interp</w:t>
      </w:r>
      <w:proofErr w:type="spellEnd"/>
      <w:r>
        <w:t xml:space="preserve"> </w:t>
      </w:r>
    </w:p>
    <w:p w14:paraId="521A2D3E" w14:textId="77777777" w:rsidR="000F144A" w:rsidRPr="00C05CBA" w:rsidRDefault="000F144A" w:rsidP="000F144A">
      <w:pPr>
        <w:pStyle w:val="Heading3"/>
        <w:spacing w:before="0" w:after="40" w:line="276" w:lineRule="auto"/>
        <w:rPr>
          <w:rFonts w:cs="Calibri"/>
        </w:rPr>
      </w:pPr>
      <w:r w:rsidRPr="00C05CBA">
        <w:rPr>
          <w:rFonts w:cs="Calibri"/>
        </w:rPr>
        <w:lastRenderedPageBreak/>
        <w:t>Advocacy</w:t>
      </w:r>
    </w:p>
    <w:p w14:paraId="51468BBF" w14:textId="77777777" w:rsidR="000F144A" w:rsidRPr="00304C21" w:rsidRDefault="000F144A" w:rsidP="000F144A">
      <w:pPr>
        <w:pStyle w:val="Heading4"/>
        <w:rPr>
          <w:lang w:eastAsia="zh-CN"/>
        </w:rPr>
      </w:pPr>
      <w:r w:rsidRPr="00304C21">
        <w:t xml:space="preserve">Thus, the plan – </w:t>
      </w:r>
      <w:r w:rsidRPr="00304C21">
        <w:rPr>
          <w:lang w:eastAsia="zh-CN"/>
        </w:rPr>
        <w:t>Resolved: The appropriation of outer space by private entities is unjust. Definitions and enforcement in the doc and I’ll clarify in cross.</w:t>
      </w:r>
    </w:p>
    <w:p w14:paraId="1A6C11A1" w14:textId="77777777" w:rsidR="000F144A" w:rsidRDefault="000F144A" w:rsidP="000F144A">
      <w:r w:rsidRPr="00837244">
        <w:t>To</w:t>
      </w:r>
      <w:r>
        <w:t xml:space="preserve"> clarify we’ll defend implementation and a revision to the Outer Space Treaty that explicitly bans appropriation of outer space by private entities</w:t>
      </w:r>
    </w:p>
    <w:p w14:paraId="3EED0EE7" w14:textId="77777777" w:rsidR="000F144A" w:rsidRPr="00C05CBA" w:rsidRDefault="000F144A" w:rsidP="000F144A">
      <w:pPr>
        <w:pStyle w:val="Heading3"/>
        <w:spacing w:before="0" w:after="40" w:line="276" w:lineRule="auto"/>
        <w:rPr>
          <w:rFonts w:cs="Calibri"/>
        </w:rPr>
      </w:pPr>
      <w:r w:rsidRPr="00C05CBA">
        <w:rPr>
          <w:rFonts w:cs="Calibri"/>
        </w:rPr>
        <w:lastRenderedPageBreak/>
        <w:t>Offense</w:t>
      </w:r>
    </w:p>
    <w:p w14:paraId="27617D59" w14:textId="77777777" w:rsidR="000F144A" w:rsidRDefault="000F144A" w:rsidP="000F144A">
      <w:pPr>
        <w:pStyle w:val="Heading4"/>
      </w:pPr>
      <w:r>
        <w:t>[1] Privatization is bad</w:t>
      </w:r>
    </w:p>
    <w:p w14:paraId="62129978" w14:textId="77777777" w:rsidR="000F144A" w:rsidRPr="002B55F1" w:rsidRDefault="000F144A" w:rsidP="000F144A">
      <w:pPr>
        <w:pStyle w:val="Heading4"/>
      </w:pPr>
      <w:r>
        <w:t xml:space="preserve">[a] </w:t>
      </w:r>
      <w:r w:rsidRPr="002B55F1">
        <w:t xml:space="preserve">The OST </w:t>
      </w:r>
      <w:r>
        <w:t>allows</w:t>
      </w:r>
      <w:r w:rsidRPr="002B55F1">
        <w:t xml:space="preserve"> </w:t>
      </w:r>
      <w:r>
        <w:t>for</w:t>
      </w:r>
      <w:r w:rsidRPr="002B55F1">
        <w:t xml:space="preserve"> regions </w:t>
      </w:r>
      <w:r>
        <w:t>that c</w:t>
      </w:r>
      <w:r w:rsidRPr="002B55F1">
        <w:t xml:space="preserve">ould be under the exclusive control of corporations, while no government has authority. </w:t>
      </w:r>
    </w:p>
    <w:p w14:paraId="7E967E23" w14:textId="77777777" w:rsidR="000F144A" w:rsidRPr="002B55F1" w:rsidRDefault="000F144A" w:rsidP="000F144A">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12" w:history="1">
        <w:r w:rsidRPr="002B55F1">
          <w:rPr>
            <w:rStyle w:val="Hyperlink"/>
          </w:rPr>
          <w:t>https://www.sciencefocus.com/space/the-unintended-consequences-of-privatising-space/</w:t>
        </w:r>
      </w:hyperlink>
      <w:r w:rsidRPr="002B55F1">
        <w:t xml:space="preserve"> </w:t>
      </w:r>
      <w:r>
        <w:t>SJMS</w:t>
      </w:r>
    </w:p>
    <w:p w14:paraId="6E71F3FB" w14:textId="77777777" w:rsidR="000F144A" w:rsidRPr="00386368" w:rsidRDefault="000F144A" w:rsidP="000F144A">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13" w:history="1">
        <w:r w:rsidRPr="002B55F1">
          <w:rPr>
            <w:rStyle w:val="Emphasis"/>
          </w:rPr>
          <w:t>the Moon</w:t>
        </w:r>
      </w:hyperlink>
      <w:r w:rsidRPr="00386368">
        <w:rPr>
          <w:sz w:val="16"/>
        </w:rPr>
        <w:t xml:space="preserve"> or </w:t>
      </w:r>
      <w:hyperlink r:id="rId14"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5"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w:t>
      </w:r>
      <w:proofErr w:type="gramStart"/>
      <w:r w:rsidRPr="00386368">
        <w:rPr>
          <w:sz w:val="16"/>
        </w:rPr>
        <w:t>all of</w:t>
      </w:r>
      <w:proofErr w:type="gramEnd"/>
      <w:r w:rsidRPr="00386368">
        <w:rPr>
          <w:sz w:val="16"/>
        </w:rPr>
        <w:t xml:space="preserve">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6"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w:t>
      </w:r>
      <w:proofErr w:type="gramStart"/>
      <w:r w:rsidRPr="00386368">
        <w:rPr>
          <w:rStyle w:val="Emphasis"/>
        </w:rPr>
        <w:t>as a whole takes</w:t>
      </w:r>
      <w:proofErr w:type="gramEnd"/>
      <w:r w:rsidRPr="00386368">
        <w:rPr>
          <w:rStyle w:val="Emphasis"/>
        </w:rPr>
        <w:t xml:space="preserve"> this issue on to ensure the needs of all, and not just the private sector, are taken into account should any alterations be made.</w:t>
      </w:r>
      <w:r>
        <w:rPr>
          <w:rStyle w:val="Emphasis"/>
        </w:rPr>
        <w:t xml:space="preserve"> </w:t>
      </w:r>
      <w:r w:rsidRPr="00386368">
        <w:rPr>
          <w:sz w:val="16"/>
        </w:rPr>
        <w:t xml:space="preserve">The further we </w:t>
      </w:r>
      <w:proofErr w:type="gramStart"/>
      <w:r w:rsidRPr="00386368">
        <w:rPr>
          <w:sz w:val="16"/>
        </w:rPr>
        <w:t>look into</w:t>
      </w:r>
      <w:proofErr w:type="gramEnd"/>
      <w:r w:rsidRPr="00386368">
        <w:rPr>
          <w:sz w:val="16"/>
        </w:rPr>
        <w:t xml:space="preserve">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24A9DA59" w14:textId="77777777" w:rsidR="000F144A" w:rsidRDefault="000F144A" w:rsidP="000F144A">
      <w:pPr>
        <w:rPr>
          <w:rFonts w:ascii="Times New Roman" w:hAnsi="Times New Roman" w:cs="Times New Roman"/>
          <w:sz w:val="24"/>
        </w:rPr>
      </w:pPr>
    </w:p>
    <w:p w14:paraId="232A4D0B" w14:textId="77777777" w:rsidR="000F144A" w:rsidRPr="002B55F1" w:rsidRDefault="000F144A" w:rsidP="000F144A">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28DA6821" w14:textId="77777777" w:rsidR="000F144A" w:rsidRPr="00CC51B8" w:rsidRDefault="000F144A" w:rsidP="000F144A">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w:t>
      </w:r>
      <w:r w:rsidRPr="00CC51B8">
        <w:lastRenderedPageBreak/>
        <w:t xml:space="preserve">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7"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5DD97841" w14:textId="77777777" w:rsidR="000F144A" w:rsidRPr="00E402E3" w:rsidRDefault="000F144A" w:rsidP="000F144A">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w:t>
      </w:r>
      <w:r w:rsidRPr="00E402E3">
        <w:rPr>
          <w:sz w:val="16"/>
        </w:rPr>
        <w:lastRenderedPageBreak/>
        <w:t xml:space="preserve">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w:t>
      </w:r>
      <w:proofErr w:type="gramStart"/>
      <w:r w:rsidRPr="00E402E3">
        <w:rPr>
          <w:rStyle w:val="Emphasis"/>
        </w:rPr>
        <w:t>so as to</w:t>
      </w:r>
      <w:proofErr w:type="gramEnd"/>
      <w:r w:rsidRPr="00E402E3">
        <w:rPr>
          <w:rStyle w:val="Emphasis"/>
        </w:rPr>
        <w:t xml:space="preserve">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3CA297A1" w14:textId="77777777" w:rsidR="00800D79" w:rsidRDefault="00800D79" w:rsidP="00800D79">
      <w:pPr>
        <w:pStyle w:val="Heading3"/>
      </w:pPr>
      <w:r>
        <w:lastRenderedPageBreak/>
        <w:t>1AC – Underview</w:t>
      </w:r>
    </w:p>
    <w:p w14:paraId="449FE271" w14:textId="77777777" w:rsidR="00800D79" w:rsidRDefault="00800D79" w:rsidP="00800D79">
      <w:pPr>
        <w:pStyle w:val="Heading4"/>
      </w:pPr>
      <w:r>
        <w:t xml:space="preserve">1] The role of the ballot is to determine whether the resolution is a </w:t>
      </w:r>
      <w:r w:rsidRPr="00C909F0">
        <w:rPr>
          <w:u w:val="single"/>
        </w:rPr>
        <w:t>true or false statemen</w:t>
      </w:r>
      <w:r>
        <w:rPr>
          <w:u w:val="single"/>
        </w:rPr>
        <w:t>t</w:t>
      </w:r>
      <w:r w:rsidRPr="00C909F0">
        <w:t xml:space="preserve"> </w:t>
      </w:r>
    </w:p>
    <w:p w14:paraId="44BED28E" w14:textId="77777777" w:rsidR="00800D79" w:rsidRDefault="00800D79" w:rsidP="00800D79">
      <w:pPr>
        <w:pStyle w:val="Heading4"/>
      </w:pPr>
      <w:r>
        <w:t xml:space="preserve">Aff flex – other frameworks </w:t>
      </w:r>
      <w:proofErr w:type="gramStart"/>
      <w:r w:rsidRPr="00C909F0">
        <w:rPr>
          <w:u w:val="single"/>
        </w:rPr>
        <w:t>moots</w:t>
      </w:r>
      <w:proofErr w:type="gramEnd"/>
      <w:r w:rsidRPr="00C909F0">
        <w:rPr>
          <w:u w:val="single"/>
        </w:rPr>
        <w:t xml:space="preserve"> </w:t>
      </w:r>
      <w:r>
        <w:rPr>
          <w:u w:val="single"/>
        </w:rPr>
        <w:t>the entire aff</w:t>
      </w:r>
      <w:r>
        <w:t xml:space="preserve"> </w:t>
      </w:r>
      <w:r w:rsidRPr="000B5BC5">
        <w:t xml:space="preserve">and exacerbates the fact that </w:t>
      </w:r>
      <w:r>
        <w:t>the 1nc is reactionary</w:t>
      </w:r>
      <w:r w:rsidRPr="000B5BC5">
        <w:t xml:space="preserve"> since I should be able to compensate by choosing</w:t>
      </w:r>
      <w:r>
        <w:t xml:space="preserve"> Collapses – you must say it is true that a world is better than another in order to compare the two. </w:t>
      </w:r>
    </w:p>
    <w:p w14:paraId="67A072B1" w14:textId="77777777" w:rsidR="00800D79" w:rsidRPr="004214E7" w:rsidRDefault="00800D79" w:rsidP="00800D79">
      <w:pPr>
        <w:pStyle w:val="Heading4"/>
      </w:pPr>
      <w:r>
        <w:t xml:space="preserve">Scalar methods </w:t>
      </w:r>
      <w:r w:rsidRPr="00F27758">
        <w:rPr>
          <w:u w:val="single"/>
        </w:rPr>
        <w:t xml:space="preserve">rely on </w:t>
      </w:r>
      <w:r w:rsidRPr="00635763">
        <w:rPr>
          <w:u w:val="single"/>
        </w:rPr>
        <w:t>intervention</w:t>
      </w:r>
      <w:r>
        <w:t xml:space="preserve"> – the persuasion of certain DA or advantages sway decisions – only a </w:t>
      </w:r>
      <w:proofErr w:type="gramStart"/>
      <w:r>
        <w:t>binary resolves</w:t>
      </w:r>
      <w:proofErr w:type="gramEnd"/>
      <w:r>
        <w:t xml:space="preserve"> that and prevents intervention which is the biggest impact under fairness.</w:t>
      </w:r>
    </w:p>
    <w:p w14:paraId="115CD9BA" w14:textId="77777777" w:rsidR="00800D79" w:rsidRDefault="00800D79" w:rsidP="00800D79">
      <w:pPr>
        <w:pStyle w:val="Heading4"/>
      </w:pPr>
      <w:r>
        <w:rPr>
          <w:u w:val="single"/>
        </w:rPr>
        <w:t>S</w:t>
      </w:r>
      <w:r w:rsidRPr="00635763">
        <w:rPr>
          <w:u w:val="single"/>
        </w:rPr>
        <w:t>ubstantive skews</w:t>
      </w:r>
      <w:r>
        <w:t xml:space="preserve"> – there is always a more correct side of the </w:t>
      </w:r>
      <w:proofErr w:type="gramStart"/>
      <w:r>
        <w:t>topic</w:t>
      </w:r>
      <w:proofErr w:type="gramEnd"/>
      <w:r>
        <w:t xml:space="preserve"> but we compensate for flaws in the lit. </w:t>
      </w:r>
    </w:p>
    <w:p w14:paraId="32197DDA" w14:textId="77777777" w:rsidR="00800D79" w:rsidRPr="00984A5D" w:rsidRDefault="00800D79" w:rsidP="00800D79">
      <w:pPr>
        <w:pStyle w:val="Heading4"/>
      </w:pPr>
      <w:r>
        <w:t>Most inclusive because other ROBs allow for oppression Olympics allowing personal lives and experiences to factor in decisions.</w:t>
      </w:r>
    </w:p>
    <w:p w14:paraId="16FDE066" w14:textId="77777777" w:rsidR="00800D79" w:rsidRDefault="00800D79" w:rsidP="00800D79">
      <w:pPr>
        <w:pStyle w:val="Heading4"/>
        <w:rPr>
          <w:rFonts w:eastAsia="Calibri" w:cs="Times New Roman"/>
          <w:color w:val="000000"/>
        </w:rPr>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 that outweighs – all your arguments presume the judge evaluates them and controls the IL to topic ed and fairness since the rules of the activity is what we base our arguments on.</w:t>
      </w:r>
    </w:p>
    <w:p w14:paraId="2496787B" w14:textId="77777777" w:rsidR="00800D79" w:rsidRDefault="00800D79" w:rsidP="00800D79">
      <w:pPr>
        <w:pStyle w:val="Heading4"/>
      </w:pPr>
      <w:r>
        <w:t xml:space="preserve">Logical arguments aren’t justified in a vacuum – they’re in the context of the resolution so we only defend the </w:t>
      </w:r>
      <w:proofErr w:type="spellStart"/>
      <w:r>
        <w:t>resolutional</w:t>
      </w:r>
      <w:proofErr w:type="spellEnd"/>
      <w:r>
        <w:t xml:space="preserve"> application – misapplications are infinitely regressive since every argument can be used to justify something bad so you should frame this debate through specificity </w:t>
      </w:r>
    </w:p>
    <w:p w14:paraId="3B98CED7" w14:textId="77777777" w:rsidR="00800D79" w:rsidRPr="004214E7" w:rsidRDefault="00800D79" w:rsidP="00800D79"/>
    <w:p w14:paraId="7043E4DF" w14:textId="77777777" w:rsidR="00800D79" w:rsidRDefault="00800D79" w:rsidP="00800D79">
      <w:pPr>
        <w:pStyle w:val="Heading4"/>
      </w:pPr>
      <w:r>
        <w:t xml:space="preserve">2]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r w:rsidRPr="00100AB4">
        <w:t>Aff theory first – it’s a much larger strategic loss because 1min is ¼ of the 1AR vs 1/7 of the 1NC which means there’s more abuse if I’m devoting a larger fraction of time.</w:t>
      </w:r>
    </w:p>
    <w:p w14:paraId="77B025E3" w14:textId="77777777" w:rsidR="00800D79" w:rsidRPr="0084520A" w:rsidRDefault="00800D79" w:rsidP="00800D79"/>
    <w:p w14:paraId="3BAA5E71" w14:textId="77777777" w:rsidR="00800D79" w:rsidRPr="00135A8E" w:rsidRDefault="00800D79" w:rsidP="00800D79">
      <w:pPr>
        <w:pStyle w:val="Heading4"/>
        <w:rPr>
          <w:rFonts w:cs="Calibri"/>
        </w:rPr>
      </w:pPr>
      <w:r>
        <w:rPr>
          <w:rFonts w:cs="Calibri"/>
        </w:rPr>
        <w:lastRenderedPageBreak/>
        <w:t xml:space="preserve">3] </w:t>
      </w:r>
      <w:r w:rsidRPr="00135A8E">
        <w:rPr>
          <w:rFonts w:cs="Calibri"/>
        </w:rPr>
        <w:t xml:space="preserve">NC Theory – </w:t>
      </w:r>
    </w:p>
    <w:p w14:paraId="11F5DAF6" w14:textId="77777777" w:rsidR="00800D79" w:rsidRPr="00135A8E" w:rsidRDefault="00800D79" w:rsidP="00800D79">
      <w:pPr>
        <w:pStyle w:val="Heading4"/>
        <w:rPr>
          <w:rFonts w:cs="Calibri"/>
        </w:rPr>
      </w:pPr>
      <w:r w:rsidRPr="00135A8E">
        <w:rPr>
          <w:rFonts w:cs="Calibri"/>
        </w:rPr>
        <w:t xml:space="preserve">A] It’s </w:t>
      </w:r>
      <w:proofErr w:type="gramStart"/>
      <w:r w:rsidRPr="00135A8E">
        <w:rPr>
          <w:rFonts w:cs="Calibri"/>
        </w:rPr>
        <w:t>drop</w:t>
      </w:r>
      <w:proofErr w:type="gramEnd"/>
      <w:r w:rsidRPr="00135A8E">
        <w:rPr>
          <w:rFonts w:cs="Calibri"/>
        </w:rPr>
        <w:t xml:space="preserve"> the argument since the 1AC speaks in the dark and violates countless bidirectional </w:t>
      </w:r>
      <w:proofErr w:type="spellStart"/>
      <w:r w:rsidRPr="00135A8E">
        <w:rPr>
          <w:rFonts w:cs="Calibri"/>
        </w:rPr>
        <w:t>interps</w:t>
      </w:r>
      <w:proofErr w:type="spellEnd"/>
      <w:r w:rsidRPr="00135A8E">
        <w:rPr>
          <w:rFonts w:cs="Calibri"/>
        </w:rPr>
        <w:t xml:space="preserve"> no matter what so we shouldn’t be punished for it. </w:t>
      </w:r>
    </w:p>
    <w:p w14:paraId="1FDDD4E7" w14:textId="77777777" w:rsidR="00800D79" w:rsidRDefault="00800D79" w:rsidP="00800D79">
      <w:pPr>
        <w:pStyle w:val="Heading4"/>
        <w:rPr>
          <w:rFonts w:cs="Calibri"/>
        </w:rPr>
      </w:pPr>
      <w:r w:rsidRPr="00135A8E">
        <w:rPr>
          <w:rFonts w:cs="Calibri"/>
        </w:rPr>
        <w:t xml:space="preserve">B] Reasonability since the 1AR is too short to effectively win offense against a 6-minute 2nr dump. </w:t>
      </w:r>
    </w:p>
    <w:p w14:paraId="1C3D6AFA" w14:textId="77777777" w:rsidR="00800D79" w:rsidRDefault="00800D79" w:rsidP="00800D79">
      <w:pPr>
        <w:pStyle w:val="Heading4"/>
      </w:pPr>
      <w:r>
        <w:t>C] A</w:t>
      </w:r>
      <w:r w:rsidRPr="00F72822">
        <w:t xml:space="preserve">ffirm means </w:t>
      </w:r>
      <w:r w:rsidRPr="00F72822">
        <w:rPr>
          <w:u w:val="single"/>
        </w:rPr>
        <w:t>to express agreement</w:t>
      </w:r>
      <w:r w:rsidRPr="00F72822">
        <w:rPr>
          <w:vertAlign w:val="superscript"/>
        </w:rPr>
        <w:footnoteReference w:id="3"/>
      </w:r>
      <w:r w:rsidRPr="00F72822">
        <w:t xml:space="preserve"> and you already know I do</w:t>
      </w:r>
      <w:r>
        <w:t>.</w:t>
      </w:r>
    </w:p>
    <w:p w14:paraId="273FB4F8" w14:textId="77777777" w:rsidR="000F144A" w:rsidRDefault="000F144A" w:rsidP="000F144A">
      <w:pPr>
        <w:pStyle w:val="Heading3"/>
      </w:pPr>
      <w:r>
        <w:lastRenderedPageBreak/>
        <w:t>Advantage</w:t>
      </w:r>
    </w:p>
    <w:p w14:paraId="520E5653" w14:textId="77777777" w:rsidR="000F144A" w:rsidRPr="00936131" w:rsidRDefault="000F144A" w:rsidP="000F144A">
      <w:pPr>
        <w:pStyle w:val="Heading4"/>
      </w:pPr>
      <w:r>
        <w:t xml:space="preserve">The advantage is </w:t>
      </w:r>
      <w:r w:rsidRPr="00DA1231">
        <w:rPr>
          <w:u w:val="single"/>
        </w:rPr>
        <w:t>Debris</w:t>
      </w:r>
      <w:r>
        <w:t>:</w:t>
      </w:r>
    </w:p>
    <w:p w14:paraId="0B128BE4" w14:textId="77777777" w:rsidR="000F144A" w:rsidRDefault="000F144A" w:rsidP="000F144A">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618D6638" w14:textId="77777777" w:rsidR="000F144A" w:rsidRPr="008F7C7F" w:rsidRDefault="000F144A" w:rsidP="000F144A">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8" w:history="1">
        <w:r w:rsidRPr="008E3DAC">
          <w:rPr>
            <w:rStyle w:val="Hyperlink"/>
          </w:rPr>
          <w:t>https://onezero.medium.com/get-ready-for-the-kessler-syndrome-to-wreck-outer-space-7f29cfe62c3e</w:t>
        </w:r>
      </w:hyperlink>
      <w:r>
        <w:t>] Justin</w:t>
      </w:r>
    </w:p>
    <w:p w14:paraId="08975B9F" w14:textId="77777777" w:rsidR="000F144A" w:rsidRDefault="000F144A" w:rsidP="000F144A">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w:t>
      </w:r>
      <w:r w:rsidRPr="008B5709">
        <w:rPr>
          <w:sz w:val="16"/>
        </w:rPr>
        <w:lastRenderedPageBreak/>
        <w:t xml:space="preserve">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31A29E1B" w14:textId="77777777" w:rsidR="000F144A" w:rsidRDefault="000F144A" w:rsidP="000F144A"/>
    <w:p w14:paraId="46984641" w14:textId="77777777" w:rsidR="000F144A" w:rsidRDefault="000F144A" w:rsidP="000F144A">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5ACBFA49" w14:textId="77777777" w:rsidR="000F144A" w:rsidRPr="00A44E95" w:rsidRDefault="000F144A" w:rsidP="000F144A">
      <w:r w:rsidRPr="00667B14">
        <w:rPr>
          <w:rStyle w:val="Style13ptBold"/>
        </w:rPr>
        <w:t>Bernat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E4DB815" w14:textId="77777777" w:rsidR="000F144A" w:rsidRPr="00BE0EC1" w:rsidRDefault="000F144A" w:rsidP="000F144A">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669BD73E" w14:textId="77777777" w:rsidR="000F144A" w:rsidRDefault="000F144A" w:rsidP="000F144A">
      <w:r w:rsidRPr="00A44E95">
        <w:rPr>
          <w:noProof/>
        </w:rPr>
        <w:lastRenderedPageBreak/>
        <w:drawing>
          <wp:inline distT="0" distB="0" distL="0" distR="0" wp14:anchorId="601E67FE" wp14:editId="0988574A">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9"/>
                    <a:stretch>
                      <a:fillRect/>
                    </a:stretch>
                  </pic:blipFill>
                  <pic:spPr>
                    <a:xfrm>
                      <a:off x="0" y="0"/>
                      <a:ext cx="3882535" cy="2813578"/>
                    </a:xfrm>
                    <a:prstGeom prst="rect">
                      <a:avLst/>
                    </a:prstGeom>
                  </pic:spPr>
                </pic:pic>
              </a:graphicData>
            </a:graphic>
          </wp:inline>
        </w:drawing>
      </w:r>
    </w:p>
    <w:p w14:paraId="039D48A8" w14:textId="77777777" w:rsidR="000F144A" w:rsidRPr="00FF4115" w:rsidRDefault="000F144A" w:rsidP="000F144A">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43F9146C" w14:textId="77777777" w:rsidR="000F144A" w:rsidRPr="00A87F24" w:rsidRDefault="000F144A" w:rsidP="000F144A">
      <w:pPr>
        <w:pStyle w:val="Heading4"/>
        <w:rPr>
          <w:rStyle w:val="Style13ptBold"/>
          <w:b/>
          <w:bCs w:val="0"/>
        </w:rPr>
      </w:pPr>
      <w:r>
        <w:rPr>
          <w:rStyle w:val="Style13ptBold"/>
        </w:rPr>
        <w:t xml:space="preserve">Goes </w:t>
      </w:r>
      <w:r w:rsidRPr="00A73303">
        <w:rPr>
          <w:rStyle w:val="Style13ptBold"/>
        </w:rPr>
        <w:t>nuclear</w:t>
      </w:r>
      <w:r>
        <w:rPr>
          <w:rStyle w:val="Style13ptBold"/>
        </w:rPr>
        <w:t>.</w:t>
      </w:r>
    </w:p>
    <w:p w14:paraId="45914056" w14:textId="77777777" w:rsidR="000F144A" w:rsidRPr="002F7FDF" w:rsidRDefault="000F144A" w:rsidP="000F144A">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20" w:history="1">
        <w:r w:rsidRPr="005773F3">
          <w:rPr>
            <w:rStyle w:val="Hyperlink"/>
          </w:rPr>
          <w:t>https://www.baen.com/living_without_satellites</w:t>
        </w:r>
      </w:hyperlink>
      <w:r>
        <w:t xml:space="preserve">. </w:t>
      </w:r>
    </w:p>
    <w:p w14:paraId="705DF98F" w14:textId="77777777" w:rsidR="000F144A" w:rsidRPr="007216D2" w:rsidRDefault="000F144A" w:rsidP="000F144A">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proofErr w:type="gramStart"/>
      <w:r w:rsidRPr="00916BB1">
        <w:rPr>
          <w:rStyle w:val="Emphasis"/>
          <w:highlight w:val="green"/>
        </w:rPr>
        <w:t>whether</w:t>
      </w:r>
      <w:r w:rsidRPr="002F7FDF">
        <w:rPr>
          <w:rStyle w:val="Emphasis"/>
        </w:rPr>
        <w:t xml:space="preserve"> or not</w:t>
      </w:r>
      <w:proofErr w:type="gramEnd"/>
      <w:r w:rsidRPr="002F7FDF">
        <w:rPr>
          <w:rStyle w:val="Emphasis"/>
        </w:rPr>
        <w:t xml:space="preserve">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w:t>
      </w:r>
      <w:proofErr w:type="gramStart"/>
      <w:r w:rsidRPr="00131706">
        <w:rPr>
          <w:sz w:val="12"/>
        </w:rPr>
        <w:t>So</w:t>
      </w:r>
      <w:proofErr w:type="gramEnd"/>
      <w:r w:rsidRPr="00131706">
        <w:rPr>
          <w:sz w:val="12"/>
        </w:rPr>
        <w:t xml:space="preserve"> what does all this mean? And what do we do about it? </w:t>
      </w:r>
      <w:proofErr w:type="gramStart"/>
      <w:r w:rsidRPr="00131706">
        <w:rPr>
          <w:sz w:val="12"/>
        </w:rPr>
        <w:t>First of all</w:t>
      </w:r>
      <w:proofErr w:type="gramEnd"/>
      <w:r w:rsidRPr="00131706">
        <w:rPr>
          <w:sz w:val="12"/>
        </w:rPr>
        <w:t xml:space="preserve">,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w:t>
      </w:r>
      <w:r w:rsidRPr="009E63A2">
        <w:rPr>
          <w:rStyle w:val="Emphasis"/>
        </w:rPr>
        <w:lastRenderedPageBreak/>
        <w:t xml:space="preserve">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603BC661" w14:textId="77777777" w:rsidR="000F144A" w:rsidRDefault="000F144A" w:rsidP="000F144A"/>
    <w:p w14:paraId="70365293" w14:textId="77777777" w:rsidR="000F144A" w:rsidRDefault="000F144A" w:rsidP="000F144A"/>
    <w:p w14:paraId="6F0ABB59" w14:textId="77777777" w:rsidR="000F144A" w:rsidRDefault="000F144A" w:rsidP="000F144A">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09C23F8B" w14:textId="77777777" w:rsidR="000F144A" w:rsidRPr="00BB0026" w:rsidRDefault="000F144A" w:rsidP="000F144A">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21" w:history="1">
        <w:r w:rsidRPr="008E3DAC">
          <w:rPr>
            <w:rStyle w:val="Hyperlink"/>
          </w:rPr>
          <w:t>https://www.vox.com/2014/4/21/5625246/space-war-china-north-korea-iran</w:t>
        </w:r>
      </w:hyperlink>
      <w:r>
        <w:t>] Justin *Brackets added for ableist language</w:t>
      </w:r>
    </w:p>
    <w:p w14:paraId="7C0C74DC" w14:textId="77777777" w:rsidR="000F144A" w:rsidRDefault="000F144A" w:rsidP="000F144A">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military</w:t>
      </w:r>
      <w:proofErr w:type="gramEnd"/>
      <w:r w:rsidRPr="00916BB1">
        <w:rPr>
          <w:rStyle w:val="Emphasis"/>
          <w:highlight w:val="green"/>
        </w:rPr>
        <w:t xml:space="preserve">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307D4D84" w14:textId="77777777" w:rsidR="000F144A" w:rsidRDefault="000F144A" w:rsidP="000F144A">
      <w:pPr>
        <w:pStyle w:val="Heading4"/>
      </w:pPr>
      <w:r>
        <w:t xml:space="preserve">Convergence of factors </w:t>
      </w:r>
      <w:r w:rsidRPr="00C1576D">
        <w:rPr>
          <w:u w:val="single"/>
        </w:rPr>
        <w:t>guarantee</w:t>
      </w:r>
      <w:r>
        <w:t xml:space="preserve"> space escalation. </w:t>
      </w:r>
    </w:p>
    <w:p w14:paraId="52138789" w14:textId="77777777" w:rsidR="000F144A" w:rsidRPr="00A80DF9" w:rsidRDefault="000F144A" w:rsidP="000F144A">
      <w:r w:rsidRPr="0094049C">
        <w:t xml:space="preserve">Thomas González </w:t>
      </w:r>
      <w:r w:rsidRPr="0094049C">
        <w:rPr>
          <w:rStyle w:val="Style13ptBold"/>
        </w:rPr>
        <w:t>Roberts</w:t>
      </w:r>
      <w:r>
        <w:rPr>
          <w:rStyle w:val="Style13ptBold"/>
        </w:rPr>
        <w:t xml:space="preserve"> 17</w:t>
      </w:r>
      <w:r w:rsidRPr="00A80DF9">
        <w:t>.</w:t>
      </w:r>
      <w:r>
        <w:t xml:space="preserve"> A</w:t>
      </w:r>
      <w:r w:rsidRPr="0094049C">
        <w:t xml:space="preserve"> space security researcher at the Center for Strategic and International Studies, and host of </w:t>
      </w:r>
      <w:hyperlink r:id="rId22" w:tgtFrame="_blank" w:history="1">
        <w:r w:rsidRPr="0094049C">
          <w:rPr>
            <w:rStyle w:val="Hyperlink"/>
          </w:rPr>
          <w:t>Moonstruck</w:t>
        </w:r>
      </w:hyperlink>
      <w:r w:rsidRPr="0094049C">
        <w:t>, a podcast about humans in space.</w:t>
      </w:r>
      <w:r>
        <w:t xml:space="preserve"> </w:t>
      </w:r>
      <w:r w:rsidRPr="0094049C">
        <w:t xml:space="preserve">"Why We Should Be Worried about a War in </w:t>
      </w:r>
      <w:proofErr w:type="gramStart"/>
      <w:r w:rsidRPr="0094049C">
        <w:t>Space ,</w:t>
      </w:r>
      <w:proofErr w:type="gramEnd"/>
      <w:r w:rsidRPr="0094049C">
        <w:t xml:space="preserve">" </w:t>
      </w:r>
      <w:r>
        <w:t xml:space="preserve">12-15-2017. </w:t>
      </w:r>
      <w:r w:rsidRPr="0094049C">
        <w:t>Atlantic,</w:t>
      </w:r>
      <w:r>
        <w:t xml:space="preserve"> </w:t>
      </w:r>
      <w:hyperlink r:id="rId23" w:history="1">
        <w:r>
          <w:rPr>
            <w:rStyle w:val="Hyperlink"/>
          </w:rPr>
          <w:t>https://www.theatlantic.com/science/archive/2017/12/why-we-should-be-worried-about-a-war-in-space/548507/</w:t>
        </w:r>
      </w:hyperlink>
    </w:p>
    <w:p w14:paraId="524370A7" w14:textId="77777777" w:rsidR="000F144A" w:rsidRDefault="000F144A" w:rsidP="000F144A">
      <w:pPr>
        <w:rPr>
          <w:sz w:val="12"/>
        </w:rPr>
      </w:pPr>
      <w:r w:rsidRPr="0094049C">
        <w:rPr>
          <w:rStyle w:val="StyleUnderline"/>
        </w:rPr>
        <w:lastRenderedPageBreak/>
        <w:t>One hundred miles above the Earth’s surface</w:t>
      </w:r>
      <w:r w:rsidRPr="00131706">
        <w:rPr>
          <w:sz w:val="12"/>
        </w:rPr>
        <w:t xml:space="preserve">, orbiting the planet at thousands of miles per hour, the six people aboard the International Space Station enjoy a perfect isolation from the chaos of earthly conflict. </w:t>
      </w:r>
      <w:r w:rsidRPr="00131706">
        <w:rPr>
          <w:rStyle w:val="StyleUnderline"/>
        </w:rPr>
        <w:t xml:space="preserve">Outer space has never been a military battleground. But that </w:t>
      </w:r>
      <w:r w:rsidRPr="00131706">
        <w:rPr>
          <w:rStyle w:val="Emphasis"/>
        </w:rPr>
        <w:t>may not last forever</w:t>
      </w:r>
      <w:r w:rsidRPr="00131706">
        <w:rPr>
          <w:rStyle w:val="StyleUnderline"/>
        </w:rPr>
        <w:t>.</w:t>
      </w:r>
      <w:r w:rsidRPr="00131706">
        <w:rPr>
          <w:sz w:val="12"/>
        </w:rPr>
        <w:t xml:space="preserve"> The </w:t>
      </w:r>
      <w:hyperlink r:id="rId24" w:tgtFrame="_blank" w:history="1">
        <w:r w:rsidRPr="00131706">
          <w:rPr>
            <w:rStyle w:val="Hyperlink"/>
            <w:sz w:val="12"/>
          </w:rPr>
          <w:t>debate in Congress</w:t>
        </w:r>
      </w:hyperlink>
      <w:r w:rsidRPr="00131706">
        <w:rPr>
          <w:sz w:val="12"/>
        </w:rPr>
        <w:t xml:space="preserve"> over whether to create a Space Corps comes at a time when </w:t>
      </w:r>
      <w:r w:rsidRPr="00131706">
        <w:rPr>
          <w:rStyle w:val="StyleUnderline"/>
        </w:rPr>
        <w:t>governments</w:t>
      </w:r>
      <w:r w:rsidRPr="0094049C">
        <w:rPr>
          <w:rStyle w:val="StyleUnderline"/>
        </w:rPr>
        <w:t xml:space="preserve"> around the world are </w:t>
      </w:r>
      <w:r w:rsidRPr="00131706">
        <w:rPr>
          <w:rStyle w:val="StyleUnderline"/>
        </w:rPr>
        <w:t>engaged in a bigger international struggle over how militaries</w:t>
      </w:r>
      <w:r w:rsidRPr="0094049C">
        <w:rPr>
          <w:rStyle w:val="StyleUnderline"/>
        </w:rPr>
        <w:t xml:space="preserve"> should operate in space.</w:t>
      </w:r>
      <w:r w:rsidRPr="00131706">
        <w:rPr>
          <w:sz w:val="12"/>
        </w:rPr>
        <w:t xml:space="preserve"> Fundamental changes are </w:t>
      </w:r>
      <w:hyperlink r:id="rId25" w:tgtFrame="_blank" w:history="1">
        <w:r w:rsidRPr="00131706">
          <w:rPr>
            <w:rStyle w:val="Hyperlink"/>
            <w:sz w:val="12"/>
          </w:rPr>
          <w:t>already underway</w:t>
        </w:r>
      </w:hyperlink>
      <w:r w:rsidRPr="00131706">
        <w:rPr>
          <w:sz w:val="12"/>
        </w:rPr>
        <w:t xml:space="preserve">. No longer confined to the </w:t>
      </w:r>
      <w:hyperlink r:id="rId26" w:tgtFrame="_blank" w:history="1">
        <w:r w:rsidRPr="00131706">
          <w:rPr>
            <w:rStyle w:val="Hyperlink"/>
            <w:sz w:val="12"/>
          </w:rPr>
          <w:t>fiction shelf</w:t>
        </w:r>
      </w:hyperlink>
      <w:r w:rsidRPr="00131706">
        <w:rPr>
          <w:sz w:val="12"/>
        </w:rPr>
        <w:t xml:space="preserve">, </w:t>
      </w:r>
      <w:r w:rsidRPr="00916BB1">
        <w:rPr>
          <w:rStyle w:val="Emphasis"/>
          <w:highlight w:val="green"/>
        </w:rPr>
        <w:t>space war</w:t>
      </w:r>
      <w:r w:rsidRPr="00E60670">
        <w:rPr>
          <w:rStyle w:val="Emphasis"/>
        </w:rPr>
        <w:t>fare</w:t>
      </w:r>
      <w:r w:rsidRPr="00A80DF9">
        <w:rPr>
          <w:rStyle w:val="StyleUnderline"/>
        </w:rPr>
        <w:t xml:space="preserve"> </w:t>
      </w:r>
      <w:r w:rsidRPr="00916BB1">
        <w:rPr>
          <w:rStyle w:val="Emphasis"/>
          <w:highlight w:val="green"/>
        </w:rPr>
        <w:t>is</w:t>
      </w:r>
      <w:r w:rsidRPr="00A80DF9">
        <w:rPr>
          <w:rStyle w:val="StyleUnderline"/>
        </w:rPr>
        <w:t xml:space="preserve"> likely </w:t>
      </w:r>
      <w:r w:rsidRPr="00916BB1">
        <w:rPr>
          <w:rStyle w:val="Emphasis"/>
          <w:highlight w:val="green"/>
        </w:rPr>
        <w:t>on the horizon</w:t>
      </w:r>
      <w:r w:rsidRPr="00A80DF9">
        <w:rPr>
          <w:rStyle w:val="StyleUnderline"/>
        </w:rPr>
        <w:t xml:space="preserve">. </w:t>
      </w:r>
      <w:r w:rsidRPr="00131706">
        <w:rPr>
          <w:sz w:val="12"/>
        </w:rPr>
        <w:t xml:space="preserve">While agreements for how to operate in other international domains, like the open sea, airspace, and even cyberspace, have already been established, the </w:t>
      </w:r>
      <w:r w:rsidRPr="0094049C">
        <w:rPr>
          <w:rStyle w:val="StyleUnderline"/>
        </w:rPr>
        <w:t xml:space="preserve">major space powers—the </w:t>
      </w:r>
      <w:r w:rsidRPr="00916BB1">
        <w:rPr>
          <w:rStyle w:val="StyleUnderline"/>
          <w:highlight w:val="green"/>
        </w:rPr>
        <w:t>U</w:t>
      </w:r>
      <w:r w:rsidRPr="0094049C">
        <w:rPr>
          <w:rStyle w:val="StyleUnderline"/>
        </w:rPr>
        <w:t>nited</w:t>
      </w:r>
      <w:r w:rsidRPr="00916BB1">
        <w:rPr>
          <w:rStyle w:val="StyleUnderline"/>
          <w:highlight w:val="green"/>
        </w:rPr>
        <w:t xml:space="preserve"> S</w:t>
      </w:r>
      <w:r w:rsidRPr="0094049C">
        <w:rPr>
          <w:rStyle w:val="StyleUnderline"/>
        </w:rPr>
        <w:t xml:space="preserve">tates, </w:t>
      </w:r>
      <w:r w:rsidRPr="00916BB1">
        <w:rPr>
          <w:rStyle w:val="StyleUnderline"/>
          <w:highlight w:val="green"/>
        </w:rPr>
        <w:t>Russia</w:t>
      </w:r>
      <w:r w:rsidRPr="0094049C">
        <w:rPr>
          <w:rStyle w:val="StyleUnderline"/>
        </w:rPr>
        <w:t>,</w:t>
      </w:r>
      <w:r w:rsidRPr="00131706">
        <w:rPr>
          <w:sz w:val="12"/>
        </w:rPr>
        <w:t xml:space="preserve"> and China—</w:t>
      </w:r>
      <w:r w:rsidRPr="0094049C">
        <w:rPr>
          <w:rStyle w:val="StyleUnderline"/>
        </w:rPr>
        <w:t xml:space="preserve">have </w:t>
      </w:r>
      <w:r w:rsidRPr="00916BB1">
        <w:rPr>
          <w:rStyle w:val="StyleUnderline"/>
          <w:highlight w:val="green"/>
        </w:rPr>
        <w:t>not</w:t>
      </w:r>
      <w:r w:rsidRPr="0094049C">
        <w:rPr>
          <w:rStyle w:val="StyleUnderline"/>
        </w:rPr>
        <w:t xml:space="preserve"> </w:t>
      </w:r>
      <w:r w:rsidRPr="00916BB1">
        <w:rPr>
          <w:rStyle w:val="StyleUnderline"/>
          <w:highlight w:val="green"/>
        </w:rPr>
        <w:t>agreed</w:t>
      </w:r>
      <w:r w:rsidRPr="0094049C">
        <w:rPr>
          <w:rStyle w:val="StyleUnderline"/>
        </w:rPr>
        <w:t xml:space="preserve"> </w:t>
      </w:r>
      <w:r w:rsidRPr="00916BB1">
        <w:rPr>
          <w:rStyle w:val="StyleUnderline"/>
          <w:highlight w:val="green"/>
        </w:rPr>
        <w:t>upon</w:t>
      </w:r>
      <w:r w:rsidRPr="0094049C">
        <w:rPr>
          <w:rStyle w:val="StyleUnderline"/>
        </w:rPr>
        <w:t xml:space="preserve"> a </w:t>
      </w:r>
      <w:r w:rsidRPr="00916BB1">
        <w:rPr>
          <w:rStyle w:val="StyleUnderline"/>
          <w:highlight w:val="green"/>
        </w:rPr>
        <w:t>rulebook</w:t>
      </w:r>
      <w:r w:rsidRPr="0094049C">
        <w:rPr>
          <w:rStyle w:val="StyleUnderline"/>
        </w:rPr>
        <w:t xml:space="preserve"> </w:t>
      </w:r>
      <w:r w:rsidRPr="00E60670">
        <w:rPr>
          <w:rStyle w:val="Emphasis"/>
        </w:rPr>
        <w:t>outlining what constitutes bad behavior in space</w:t>
      </w:r>
      <w:r w:rsidRPr="00E60670">
        <w:rPr>
          <w:sz w:val="12"/>
        </w:rPr>
        <w:t xml:space="preserve">. It’s </w:t>
      </w:r>
      <w:hyperlink r:id="rId27" w:tgtFrame="_blank" w:history="1">
        <w:r w:rsidRPr="00E60670">
          <w:rPr>
            <w:rStyle w:val="Hyperlink"/>
            <w:sz w:val="12"/>
          </w:rPr>
          <w:t>presumed</w:t>
        </w:r>
      </w:hyperlink>
      <w:r w:rsidRPr="00E60670">
        <w:rPr>
          <w:sz w:val="12"/>
        </w:rPr>
        <w:t xml:space="preserve"> that International</w:t>
      </w:r>
      <w:r w:rsidRPr="00131706">
        <w:rPr>
          <w:sz w:val="12"/>
        </w:rPr>
        <w:t xml:space="preserve"> Humanitarian Law would apply in outer space—protecting the civilian astronauts aboard the </w:t>
      </w:r>
      <w:r w:rsidRPr="0094049C">
        <w:rPr>
          <w:rStyle w:val="StyleUnderline"/>
        </w:rPr>
        <w:t xml:space="preserve">International Space Station—but it’s unclear whether damaging civilian satellites or the space environment itself is covered under the </w:t>
      </w:r>
      <w:r w:rsidRPr="00D1030E">
        <w:rPr>
          <w:rStyle w:val="StyleUnderline"/>
        </w:rPr>
        <w:t>agreement. With only a limited history of dangerous behavior</w:t>
      </w:r>
      <w:r w:rsidRPr="0094049C">
        <w:rPr>
          <w:rStyle w:val="StyleUnderline"/>
        </w:rPr>
        <w:t xml:space="preserve"> to study, and few,</w:t>
      </w:r>
      <w:r>
        <w:rPr>
          <w:rStyle w:val="StyleUnderline"/>
        </w:rPr>
        <w:t xml:space="preserve"> </w:t>
      </w:r>
      <w:hyperlink r:id="rId28" w:tgtFrame="_blank" w:history="1">
        <w:r w:rsidRPr="0094049C">
          <w:rPr>
            <w:rStyle w:val="StyleUnderline"/>
          </w:rPr>
          <w:t>outdated guidelines</w:t>
        </w:r>
      </w:hyperlink>
      <w:r>
        <w:rPr>
          <w:rStyle w:val="StyleUnderline"/>
        </w:rPr>
        <w:t xml:space="preserve"> </w:t>
      </w:r>
      <w:r w:rsidRPr="0094049C">
        <w:rPr>
          <w:rStyle w:val="StyleUnderline"/>
        </w:rPr>
        <w:t xml:space="preserve">in place, a war in </w:t>
      </w:r>
      <w:r w:rsidRPr="00E60670">
        <w:rPr>
          <w:rStyle w:val="StyleUnderline"/>
        </w:rPr>
        <w:t>space</w:t>
      </w:r>
      <w:r w:rsidRPr="0094049C">
        <w:rPr>
          <w:rStyle w:val="StyleUnderline"/>
        </w:rPr>
        <w:t xml:space="preserve"> </w:t>
      </w:r>
      <w:r w:rsidRPr="00E60670">
        <w:rPr>
          <w:rStyle w:val="StyleUnderline"/>
        </w:rPr>
        <w:t>would be a war with potentially</w:t>
      </w:r>
      <w:r w:rsidRPr="0094049C">
        <w:rPr>
          <w:rStyle w:val="StyleUnderline"/>
        </w:rPr>
        <w:t xml:space="preserve"> </w:t>
      </w:r>
      <w:r w:rsidRPr="00916BB1">
        <w:rPr>
          <w:rStyle w:val="Emphasis"/>
          <w:highlight w:val="green"/>
        </w:rPr>
        <w:t>more</w:t>
      </w:r>
      <w:r w:rsidRPr="0094049C">
        <w:rPr>
          <w:rStyle w:val="Emphasis"/>
        </w:rPr>
        <w:t xml:space="preserve"> </w:t>
      </w:r>
      <w:r w:rsidRPr="00916BB1">
        <w:rPr>
          <w:rStyle w:val="Emphasis"/>
          <w:highlight w:val="green"/>
        </w:rPr>
        <w:t>consequences</w:t>
      </w:r>
      <w:r w:rsidRPr="0094049C">
        <w:rPr>
          <w:rStyle w:val="StyleUnderline"/>
        </w:rPr>
        <w:t xml:space="preserve">, </w:t>
      </w:r>
      <w:r w:rsidRPr="00E60670">
        <w:rPr>
          <w:rStyle w:val="StyleUnderline"/>
        </w:rPr>
        <w:t>but</w:t>
      </w:r>
      <w:r w:rsidRPr="0094049C">
        <w:rPr>
          <w:rStyle w:val="StyleUnderline"/>
        </w:rPr>
        <w:t xml:space="preserve"> </w:t>
      </w:r>
      <w:r w:rsidRPr="00131706">
        <w:rPr>
          <w:rStyle w:val="Emphasis"/>
        </w:rPr>
        <w:t xml:space="preserve">far </w:t>
      </w:r>
      <w:r w:rsidRPr="00916BB1">
        <w:rPr>
          <w:rStyle w:val="Emphasis"/>
          <w:highlight w:val="green"/>
        </w:rPr>
        <w:t>fewer rules</w:t>
      </w:r>
      <w:r w:rsidRPr="0094049C">
        <w:rPr>
          <w:rStyle w:val="Emphasis"/>
        </w:rPr>
        <w:t>,</w:t>
      </w:r>
      <w:r w:rsidRPr="0094049C">
        <w:rPr>
          <w:rStyle w:val="StyleUnderline"/>
        </w:rPr>
        <w:t xml:space="preserve"> than one on Earth.</w:t>
      </w:r>
      <w:r w:rsidRPr="00131706">
        <w:rPr>
          <w:sz w:val="12"/>
        </w:rPr>
        <w:t xml:space="preserve"> Although there has never been a military conflict in space, the </w:t>
      </w:r>
      <w:r w:rsidRPr="0094049C">
        <w:rPr>
          <w:rStyle w:val="StyleUnderline"/>
        </w:rPr>
        <w:t>history of human activity above our atmosphere is not entirely benign.</w:t>
      </w:r>
      <w:r w:rsidRPr="00131706">
        <w:rPr>
          <w:sz w:val="12"/>
        </w:rPr>
        <w:t xml:space="preserve"> </w:t>
      </w:r>
      <w:r w:rsidRPr="0094049C">
        <w:rPr>
          <w:rStyle w:val="StyleUnderline"/>
        </w:rPr>
        <w:t>In 1962, the United States</w:t>
      </w:r>
      <w:r>
        <w:rPr>
          <w:rStyle w:val="StyleUnderline"/>
        </w:rPr>
        <w:t xml:space="preserve"> </w:t>
      </w:r>
      <w:hyperlink r:id="rId29" w:tgtFrame="_blank" w:history="1">
        <w:r w:rsidRPr="0094049C">
          <w:rPr>
            <w:rStyle w:val="StyleUnderline"/>
          </w:rPr>
          <w:t>detonated a 1.4 megaton nuclear weapon</w:t>
        </w:r>
      </w:hyperlink>
      <w:r>
        <w:rPr>
          <w:rStyle w:val="StyleUnderline"/>
        </w:rPr>
        <w:t xml:space="preserve"> </w:t>
      </w:r>
      <w:r w:rsidRPr="0094049C">
        <w:rPr>
          <w:rStyle w:val="StyleUnderline"/>
        </w:rPr>
        <w:t>250 miles above the Earth’s surface. The blast destroyed approximately one third of satellites in orbit and poisoned the most used region of space with radiation that lasted for years.</w:t>
      </w:r>
      <w:r w:rsidRPr="00131706">
        <w:rPr>
          <w:sz w:val="12"/>
        </w:rPr>
        <w:t xml:space="preserve"> Although the United States, Russia, and others soon agreed to a </w:t>
      </w:r>
      <w:r w:rsidRPr="0094049C">
        <w:rPr>
          <w:rStyle w:val="StyleUnderline"/>
        </w:rPr>
        <w:t>treaty to prevent another nuclear test in space, China and North Korea never signed it</w:t>
      </w:r>
      <w:r w:rsidRPr="00131706">
        <w:rPr>
          <w:sz w:val="12"/>
        </w:rPr>
        <w:t xml:space="preserve">. In 2007, China </w:t>
      </w:r>
      <w:hyperlink r:id="rId30" w:tgtFrame="_blank" w:history="1">
        <w:r w:rsidRPr="00131706">
          <w:rPr>
            <w:rStyle w:val="Hyperlink"/>
            <w:sz w:val="12"/>
          </w:rPr>
          <w:t>tested an anti-satellite weapon</w:t>
        </w:r>
      </w:hyperlink>
      <w:r w:rsidRPr="00131706">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131706">
        <w:rPr>
          <w:rStyle w:val="StyleUnderline"/>
        </w:rPr>
        <w:t xml:space="preserve">No treaties address this kind of test, </w:t>
      </w:r>
      <w:r w:rsidRPr="00131706">
        <w:rPr>
          <w:rStyle w:val="Emphasis"/>
        </w:rPr>
        <w:t>the creation of space debris</w:t>
      </w:r>
      <w:r w:rsidRPr="00131706">
        <w:rPr>
          <w:rStyle w:val="StyleUnderline"/>
        </w:rPr>
        <w:t xml:space="preserve">, or the endangerment of other satellites. </w:t>
      </w:r>
      <w:r w:rsidRPr="00131706">
        <w:rPr>
          <w:sz w:val="12"/>
        </w:rPr>
        <w:t xml:space="preserve">The </w:t>
      </w:r>
      <w:r w:rsidRPr="00131706">
        <w:rPr>
          <w:rStyle w:val="Emphasis"/>
        </w:rPr>
        <w:t>U.S. has the most to lose</w:t>
      </w:r>
      <w:r w:rsidRPr="00131706">
        <w:rPr>
          <w:rStyle w:val="StyleUnderline"/>
        </w:rPr>
        <w:t xml:space="preserve"> in a space-based conflict </w:t>
      </w:r>
      <w:proofErr w:type="gramStart"/>
      <w:r w:rsidRPr="00131706">
        <w:rPr>
          <w:rStyle w:val="StyleUnderline"/>
        </w:rPr>
        <w:t>With</w:t>
      </w:r>
      <w:proofErr w:type="gramEnd"/>
      <w:r w:rsidRPr="00131706">
        <w:rPr>
          <w:rStyle w:val="StyleUnderline"/>
        </w:rPr>
        <w:t xml:space="preserve"> by far the </w:t>
      </w:r>
      <w:r w:rsidRPr="00131706">
        <w:rPr>
          <w:rStyle w:val="Emphasis"/>
        </w:rPr>
        <w:t>most satellites in orbit</w:t>
      </w:r>
      <w:r w:rsidRPr="00131706">
        <w:rPr>
          <w:rStyle w:val="StyleUnderline"/>
        </w:rPr>
        <w:t>, the</w:t>
      </w:r>
      <w:r w:rsidRPr="0094049C">
        <w:rPr>
          <w:rStyle w:val="StyleUnderline"/>
        </w:rPr>
        <w:t xml:space="preserve"> U.S. has the most to gain by establishing norms, but also the most to lose</w:t>
      </w:r>
      <w:r w:rsidRPr="00131706">
        <w:rPr>
          <w:sz w:val="12"/>
        </w:rPr>
        <w:t xml:space="preserve">. Almost </w:t>
      </w:r>
      <w:r w:rsidRPr="0094049C">
        <w:rPr>
          <w:rStyle w:val="StyleUnderline"/>
        </w:rPr>
        <w:t>half of all operational satellites are owned and operated by the United States government or American commercial companies. That’s twice as many as Russia and China, combined</w:t>
      </w:r>
      <w:r w:rsidRPr="00131706">
        <w:rPr>
          <w:sz w:val="12"/>
        </w:rPr>
        <w:t xml:space="preserve">. Space may seem distant, but </w:t>
      </w:r>
      <w:r w:rsidRPr="0094049C">
        <w:rPr>
          <w:rStyle w:val="StyleUnderline"/>
        </w:rPr>
        <w:t xml:space="preserve">what happens there affects our everyday lives on the ground. </w:t>
      </w:r>
      <w:r w:rsidRPr="00131706">
        <w:rPr>
          <w:sz w:val="12"/>
        </w:rPr>
        <w:t xml:space="preserve">When we use our phones to plan a trip, we </w:t>
      </w:r>
      <w:r w:rsidRPr="0094049C">
        <w:rPr>
          <w:rStyle w:val="StyleUnderline"/>
        </w:rPr>
        <w:t>depend on American GPS satellites</w:t>
      </w:r>
      <w:r w:rsidRPr="00131706">
        <w:rPr>
          <w:sz w:val="12"/>
        </w:rPr>
        <w:t xml:space="preserve"> to guide </w:t>
      </w:r>
      <w:r w:rsidRPr="00E60670">
        <w:rPr>
          <w:sz w:val="12"/>
        </w:rPr>
        <w:t xml:space="preserve">us. When </w:t>
      </w:r>
      <w:r w:rsidRPr="00E60670">
        <w:rPr>
          <w:rStyle w:val="StyleUnderline"/>
        </w:rPr>
        <w:t xml:space="preserve">the </w:t>
      </w:r>
      <w:r w:rsidRPr="00E60670">
        <w:rPr>
          <w:rStyle w:val="Emphasis"/>
        </w:rPr>
        <w:t>U.S. military deploys troops</w:t>
      </w:r>
      <w:r w:rsidRPr="00E60670">
        <w:rPr>
          <w:rStyle w:val="StyleUnderline"/>
        </w:rPr>
        <w:t xml:space="preserve"> overseas</w:t>
      </w:r>
      <w:r w:rsidRPr="0094049C">
        <w:rPr>
          <w:rStyle w:val="StyleUnderline"/>
        </w:rPr>
        <w:t xml:space="preserve">, </w:t>
      </w:r>
      <w:r w:rsidRPr="00916BB1">
        <w:rPr>
          <w:rStyle w:val="StyleUnderline"/>
          <w:highlight w:val="green"/>
        </w:rPr>
        <w:t>satellite</w:t>
      </w:r>
      <w:r w:rsidRPr="0094049C">
        <w:rPr>
          <w:rStyle w:val="StyleUnderline"/>
        </w:rPr>
        <w:t xml:space="preserve"> </w:t>
      </w:r>
      <w:r w:rsidRPr="00E60670">
        <w:rPr>
          <w:rStyle w:val="StyleUnderline"/>
        </w:rPr>
        <w:t xml:space="preserve">communications </w:t>
      </w:r>
      <w:r w:rsidRPr="00916BB1">
        <w:rPr>
          <w:rStyle w:val="StyleUnderline"/>
          <w:highlight w:val="green"/>
        </w:rPr>
        <w:t>connect forces</w:t>
      </w:r>
      <w:r w:rsidRPr="0094049C">
        <w:rPr>
          <w:rStyle w:val="StyleUnderline"/>
        </w:rPr>
        <w:t xml:space="preserve"> on the ground to control centers. When North Korea launches an intercontinental ballistic missile, the U.S. </w:t>
      </w:r>
      <w:r w:rsidRPr="00916BB1">
        <w:rPr>
          <w:rStyle w:val="StyleUnderline"/>
          <w:highlight w:val="green"/>
        </w:rPr>
        <w:t>and</w:t>
      </w:r>
      <w:r w:rsidRPr="0094049C">
        <w:rPr>
          <w:rStyle w:val="StyleUnderline"/>
        </w:rPr>
        <w:t xml:space="preserve"> its </w:t>
      </w:r>
      <w:r w:rsidRPr="00916BB1">
        <w:rPr>
          <w:rStyle w:val="StyleUnderline"/>
          <w:highlight w:val="green"/>
        </w:rPr>
        <w:t xml:space="preserve">allies depend on </w:t>
      </w:r>
      <w:r w:rsidRPr="00916BB1">
        <w:rPr>
          <w:rStyle w:val="Emphasis"/>
          <w:highlight w:val="green"/>
        </w:rPr>
        <w:t>early-warning satellites</w:t>
      </w:r>
      <w:r w:rsidRPr="0094049C">
        <w:rPr>
          <w:rStyle w:val="StyleUnderline"/>
        </w:rPr>
        <w:t xml:space="preserve"> to detect it.</w:t>
      </w:r>
      <w:r>
        <w:rPr>
          <w:rStyle w:val="StyleUnderline"/>
        </w:rPr>
        <w:t xml:space="preserve"> </w:t>
      </w:r>
      <w:r w:rsidRPr="00131706">
        <w:rPr>
          <w:sz w:val="12"/>
        </w:rPr>
        <w:t xml:space="preserve">On one hand, if the global space powers agreed to put limits on space-based weapons and other related technologies, it could make space safer for everyone. But because the U.S. may have spent time and resources </w:t>
      </w:r>
      <w:hyperlink r:id="rId31" w:tgtFrame="_blank" w:history="1">
        <w:r w:rsidRPr="00131706">
          <w:rPr>
            <w:rStyle w:val="Hyperlink"/>
            <w:sz w:val="12"/>
          </w:rPr>
          <w:t>developing</w:t>
        </w:r>
      </w:hyperlink>
      <w:r w:rsidRPr="00131706">
        <w:rPr>
          <w:sz w:val="12"/>
        </w:rPr>
        <w:t xml:space="preserve"> exactly the type of weapons that a code of conduct would ban</w:t>
      </w:r>
      <w:r w:rsidRPr="00131706">
        <w:rPr>
          <w:b/>
          <w:bCs/>
          <w:sz w:val="12"/>
        </w:rPr>
        <w:t>,</w:t>
      </w:r>
      <w:r w:rsidRPr="00131706">
        <w:rPr>
          <w:sz w:val="12"/>
        </w:rPr>
        <w:t xml:space="preserve"> it could also curtail the most advanced space-based developments, erasing years of research and progress. </w:t>
      </w:r>
      <w:r w:rsidRPr="0094049C">
        <w:rPr>
          <w:rStyle w:val="Emphasis"/>
        </w:rPr>
        <w:t xml:space="preserve">There are </w:t>
      </w:r>
      <w:r w:rsidRPr="00916BB1">
        <w:rPr>
          <w:rStyle w:val="Emphasis"/>
          <w:highlight w:val="green"/>
        </w:rPr>
        <w:t xml:space="preserve">more players </w:t>
      </w:r>
      <w:r w:rsidRPr="00131706">
        <w:rPr>
          <w:rStyle w:val="Emphasis"/>
        </w:rPr>
        <w:t>in space</w:t>
      </w:r>
      <w:r w:rsidRPr="0094049C">
        <w:rPr>
          <w:rStyle w:val="Emphasis"/>
        </w:rPr>
        <w:t>—</w:t>
      </w:r>
      <w:r w:rsidRPr="00916BB1">
        <w:rPr>
          <w:rStyle w:val="Emphasis"/>
          <w:highlight w:val="green"/>
        </w:rPr>
        <w:t>and less consensus</w:t>
      </w:r>
      <w:r>
        <w:rPr>
          <w:rStyle w:val="Emphasis"/>
        </w:rPr>
        <w:t xml:space="preserve"> </w:t>
      </w:r>
      <w:r w:rsidRPr="00131706">
        <w:rPr>
          <w:sz w:val="12"/>
        </w:rPr>
        <w:t xml:space="preserve">In the </w:t>
      </w:r>
      <w:hyperlink r:id="rId32" w:tgtFrame="_blank" w:history="1">
        <w:r w:rsidRPr="00131706">
          <w:rPr>
            <w:rStyle w:val="Hyperlink"/>
            <w:sz w:val="12"/>
          </w:rPr>
          <w:t>first space age</w:t>
        </w:r>
      </w:hyperlink>
      <w:r w:rsidRPr="00131706">
        <w:rPr>
          <w:sz w:val="12"/>
        </w:rPr>
        <w:t xml:space="preserve">, </w:t>
      </w:r>
      <w:r w:rsidRPr="0094049C">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131706">
        <w:rPr>
          <w:sz w:val="12"/>
        </w:rPr>
        <w:t xml:space="preserve">. The </w:t>
      </w:r>
      <w:r w:rsidRPr="0094049C">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sidRPr="00131706">
        <w:rPr>
          <w:sz w:val="12"/>
        </w:rPr>
        <w:t xml:space="preserve">. </w:t>
      </w:r>
      <w:r w:rsidRPr="0094049C">
        <w:rPr>
          <w:rStyle w:val="StyleUnderline"/>
        </w:rPr>
        <w:t xml:space="preserve">More </w:t>
      </w:r>
      <w:r w:rsidRPr="00916BB1">
        <w:rPr>
          <w:rStyle w:val="StyleUnderline"/>
          <w:highlight w:val="green"/>
        </w:rPr>
        <w:t>players</w:t>
      </w:r>
      <w:r w:rsidRPr="0094049C">
        <w:rPr>
          <w:rStyle w:val="StyleUnderline"/>
        </w:rPr>
        <w:t xml:space="preserve"> in space—</w:t>
      </w:r>
      <w:r w:rsidRPr="00E60670">
        <w:rPr>
          <w:rStyle w:val="Emphasis"/>
        </w:rPr>
        <w:t>particularly</w:t>
      </w:r>
      <w:r w:rsidRPr="0094049C">
        <w:rPr>
          <w:rStyle w:val="Emphasis"/>
        </w:rPr>
        <w:t xml:space="preserve"> more </w:t>
      </w:r>
      <w:r w:rsidRPr="00916BB1">
        <w:rPr>
          <w:rStyle w:val="Emphasis"/>
          <w:highlight w:val="green"/>
        </w:rPr>
        <w:t>unpredictable</w:t>
      </w:r>
      <w:r w:rsidRPr="0094049C">
        <w:rPr>
          <w:rStyle w:val="Emphasis"/>
        </w:rPr>
        <w:t xml:space="preserve"> players</w:t>
      </w:r>
      <w:r w:rsidRPr="0094049C">
        <w:rPr>
          <w:rStyle w:val="StyleUnderline"/>
        </w:rPr>
        <w:t>—</w:t>
      </w:r>
      <w:r w:rsidRPr="00E60670">
        <w:rPr>
          <w:rStyle w:val="StyleUnderline"/>
        </w:rPr>
        <w:t>means</w:t>
      </w:r>
      <w:r w:rsidRPr="0094049C">
        <w:rPr>
          <w:rStyle w:val="StyleUnderline"/>
        </w:rPr>
        <w:t xml:space="preserve"> </w:t>
      </w:r>
      <w:r w:rsidRPr="00131706">
        <w:rPr>
          <w:rStyle w:val="Emphasis"/>
        </w:rPr>
        <w:t xml:space="preserve">more </w:t>
      </w:r>
      <w:r w:rsidRPr="00E60670">
        <w:rPr>
          <w:rStyle w:val="Emphasis"/>
        </w:rPr>
        <w:t>opportunities for</w:t>
      </w:r>
      <w:r w:rsidRPr="0094049C">
        <w:rPr>
          <w:rStyle w:val="Emphasis"/>
        </w:rPr>
        <w:t xml:space="preserve"> </w:t>
      </w:r>
      <w:r w:rsidRPr="00916BB1">
        <w:rPr>
          <w:rStyle w:val="Emphasis"/>
          <w:highlight w:val="green"/>
        </w:rPr>
        <w:t>aggressive behavior</w:t>
      </w:r>
      <w:r w:rsidRPr="0094049C">
        <w:rPr>
          <w:rStyle w:val="StyleUnderline"/>
        </w:rPr>
        <w:t xml:space="preserve">, </w:t>
      </w:r>
      <w:r w:rsidRPr="00916BB1">
        <w:rPr>
          <w:rStyle w:val="StyleUnderline"/>
          <w:highlight w:val="green"/>
        </w:rPr>
        <w:t>like</w:t>
      </w:r>
      <w:r w:rsidRPr="0094049C">
        <w:rPr>
          <w:rStyle w:val="StyleUnderline"/>
        </w:rPr>
        <w:t xml:space="preserve"> </w:t>
      </w:r>
      <w:r w:rsidRPr="0094049C">
        <w:rPr>
          <w:rStyle w:val="Emphasis"/>
        </w:rPr>
        <w:t xml:space="preserve">developing </w:t>
      </w:r>
      <w:r w:rsidRPr="00916BB1">
        <w:rPr>
          <w:rStyle w:val="Emphasis"/>
          <w:highlight w:val="green"/>
        </w:rPr>
        <w:t>anti-satellite technologies</w:t>
      </w:r>
      <w:r w:rsidRPr="0094049C">
        <w:rPr>
          <w:rStyle w:val="StyleUnderline"/>
        </w:rPr>
        <w:t xml:space="preserve"> </w:t>
      </w:r>
      <w:r w:rsidRPr="00916BB1">
        <w:rPr>
          <w:rStyle w:val="StyleUnderline"/>
          <w:highlight w:val="green"/>
        </w:rPr>
        <w:t>or</w:t>
      </w:r>
      <w:r w:rsidRPr="0094049C">
        <w:rPr>
          <w:rStyle w:val="StyleUnderline"/>
        </w:rPr>
        <w:t xml:space="preserve"> </w:t>
      </w:r>
      <w:r w:rsidRPr="00916BB1">
        <w:rPr>
          <w:rStyle w:val="Emphasis"/>
          <w:highlight w:val="green"/>
        </w:rPr>
        <w:t>hacking</w:t>
      </w:r>
      <w:r w:rsidRPr="0094049C">
        <w:rPr>
          <w:rStyle w:val="Emphasis"/>
        </w:rPr>
        <w:t xml:space="preserve"> satellite </w:t>
      </w:r>
      <w:r w:rsidRPr="00E60670">
        <w:rPr>
          <w:rStyle w:val="Emphasis"/>
        </w:rPr>
        <w:t>communications</w:t>
      </w:r>
      <w:r w:rsidRPr="0094049C">
        <w:rPr>
          <w:rStyle w:val="StyleUnderline"/>
        </w:rPr>
        <w:t>.</w:t>
      </w:r>
      <w:r w:rsidRPr="00131706">
        <w:rPr>
          <w:sz w:val="12"/>
        </w:rPr>
        <w:t xml:space="preserve"> Countries like Iran or North Korea that are newer to space can choose to operate in a way we’ve never seen before. And if their nuclear programs on Earth are </w:t>
      </w:r>
      <w:hyperlink r:id="rId33" w:tgtFrame="_blank" w:history="1">
        <w:r w:rsidRPr="00131706">
          <w:rPr>
            <w:rStyle w:val="Hyperlink"/>
            <w:sz w:val="12"/>
          </w:rPr>
          <w:t>any guide</w:t>
        </w:r>
      </w:hyperlink>
      <w:r w:rsidRPr="00131706">
        <w:rPr>
          <w:sz w:val="12"/>
        </w:rPr>
        <w:t xml:space="preserve">, they could pose serious threats if left unchecked. </w:t>
      </w:r>
      <w:r w:rsidRPr="0094049C">
        <w:rPr>
          <w:rStyle w:val="StyleUnderline"/>
        </w:rPr>
        <w:t>Efforts have been made to create a modern-day space rulebook</w:t>
      </w:r>
      <w:r w:rsidRPr="00131706">
        <w:rPr>
          <w:sz w:val="12"/>
        </w:rPr>
        <w:t xml:space="preserve">, but so far none have gained traction. In 2008, when Russia and China both proposed norms of behavior, the United States </w:t>
      </w:r>
      <w:hyperlink r:id="rId34" w:tgtFrame="_blank" w:history="1">
        <w:r w:rsidRPr="00131706">
          <w:rPr>
            <w:rStyle w:val="Hyperlink"/>
            <w:sz w:val="12"/>
          </w:rPr>
          <w:t>refused to sign on</w:t>
        </w:r>
      </w:hyperlink>
      <w:r w:rsidRPr="00131706">
        <w:rPr>
          <w:sz w:val="12"/>
        </w:rPr>
        <w:t xml:space="preserve">. Similarly, when the United States supported </w:t>
      </w:r>
      <w:r w:rsidRPr="00131706">
        <w:rPr>
          <w:sz w:val="12"/>
        </w:rPr>
        <w:lastRenderedPageBreak/>
        <w:t xml:space="preserve">a 2014 European Union proposal to govern the use of conventional weapons in orbit, Russia and China didn’t agree with the terms. Since the congressional debate about a Space Corps, </w:t>
      </w:r>
      <w:r w:rsidRPr="0094049C">
        <w:rPr>
          <w:rStyle w:val="StyleUnderline"/>
        </w:rPr>
        <w:t>people have been taking the prospect of a war in space seriously, in a way we haven’t seen before. Now we should start talking about how to avoid that war.</w:t>
      </w:r>
      <w:r w:rsidRPr="00131706">
        <w:rPr>
          <w:sz w:val="12"/>
        </w:rPr>
        <w:t xml:space="preserve"> To prevent conflict in the upper atmosphere, all potential adversaries—the United States, China, North Korea, Iran, Russia, the EU—need to align, and agree on norms of behavior. They need rules.</w:t>
      </w:r>
    </w:p>
    <w:p w14:paraId="0045A75D" w14:textId="77777777" w:rsidR="000F144A" w:rsidRDefault="000F144A" w:rsidP="000F144A"/>
    <w:p w14:paraId="0B325575" w14:textId="77777777" w:rsidR="000F144A" w:rsidRPr="00F601E6" w:rsidRDefault="000F144A" w:rsidP="000F144A"/>
    <w:p w14:paraId="3F1418A7" w14:textId="77777777" w:rsidR="000F144A" w:rsidRDefault="000F144A" w:rsidP="000F144A"/>
    <w:sectPr w:rsidR="000F144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AB67C" w14:textId="77777777" w:rsidR="003317A8" w:rsidRDefault="003317A8" w:rsidP="00800D79">
      <w:pPr>
        <w:spacing w:after="0" w:line="240" w:lineRule="auto"/>
      </w:pPr>
      <w:r>
        <w:separator/>
      </w:r>
    </w:p>
  </w:endnote>
  <w:endnote w:type="continuationSeparator" w:id="0">
    <w:p w14:paraId="7587623E" w14:textId="77777777" w:rsidR="003317A8" w:rsidRDefault="003317A8" w:rsidP="00800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CC052" w14:textId="77777777" w:rsidR="003317A8" w:rsidRDefault="003317A8" w:rsidP="00800D79">
      <w:pPr>
        <w:spacing w:after="0" w:line="240" w:lineRule="auto"/>
      </w:pPr>
      <w:r>
        <w:separator/>
      </w:r>
    </w:p>
  </w:footnote>
  <w:footnote w:type="continuationSeparator" w:id="0">
    <w:p w14:paraId="226A9183" w14:textId="77777777" w:rsidR="003317A8" w:rsidRDefault="003317A8" w:rsidP="00800D79">
      <w:pPr>
        <w:spacing w:after="0" w:line="240" w:lineRule="auto"/>
      </w:pPr>
      <w:r>
        <w:continuationSeparator/>
      </w:r>
    </w:p>
  </w:footnote>
  <w:footnote w:id="1">
    <w:p w14:paraId="03C288DF" w14:textId="77777777" w:rsidR="00800D79" w:rsidRPr="00752E9C" w:rsidRDefault="00800D79" w:rsidP="00800D79">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9098C8E" w14:textId="77777777" w:rsidR="00800D79" w:rsidRPr="00855FDC" w:rsidRDefault="00800D79" w:rsidP="00800D79">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3">
    <w:p w14:paraId="5E62109B" w14:textId="77777777" w:rsidR="00800D79" w:rsidRDefault="00800D79" w:rsidP="00800D79">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0D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175E"/>
    <w:rsid w:val="0008785F"/>
    <w:rsid w:val="00090CBE"/>
    <w:rsid w:val="0009302E"/>
    <w:rsid w:val="00094DEC"/>
    <w:rsid w:val="000A2D8A"/>
    <w:rsid w:val="000A4B6C"/>
    <w:rsid w:val="000D26A6"/>
    <w:rsid w:val="000D2B90"/>
    <w:rsid w:val="000D6ED8"/>
    <w:rsid w:val="000D717B"/>
    <w:rsid w:val="000F12B9"/>
    <w:rsid w:val="000F144A"/>
    <w:rsid w:val="00100B28"/>
    <w:rsid w:val="00117316"/>
    <w:rsid w:val="001209B4"/>
    <w:rsid w:val="00127E4A"/>
    <w:rsid w:val="001469FA"/>
    <w:rsid w:val="001761FC"/>
    <w:rsid w:val="00182655"/>
    <w:rsid w:val="001840F2"/>
    <w:rsid w:val="00185134"/>
    <w:rsid w:val="001856C6"/>
    <w:rsid w:val="00191B5F"/>
    <w:rsid w:val="00192487"/>
    <w:rsid w:val="00193416"/>
    <w:rsid w:val="00195073"/>
    <w:rsid w:val="0019668D"/>
    <w:rsid w:val="001A25FD"/>
    <w:rsid w:val="001A5371"/>
    <w:rsid w:val="001A72C7"/>
    <w:rsid w:val="001B2DAE"/>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E9E"/>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17A8"/>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728"/>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5BBC"/>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13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4A2"/>
    <w:rsid w:val="00775694"/>
    <w:rsid w:val="00793F46"/>
    <w:rsid w:val="007A1325"/>
    <w:rsid w:val="007A1A18"/>
    <w:rsid w:val="007A3BAF"/>
    <w:rsid w:val="007B48A0"/>
    <w:rsid w:val="007B53D8"/>
    <w:rsid w:val="007C22C5"/>
    <w:rsid w:val="007C57E1"/>
    <w:rsid w:val="007C5811"/>
    <w:rsid w:val="007D2DF5"/>
    <w:rsid w:val="007D451A"/>
    <w:rsid w:val="007D5E3E"/>
    <w:rsid w:val="007D7596"/>
    <w:rsid w:val="007E242C"/>
    <w:rsid w:val="007E6631"/>
    <w:rsid w:val="00800D7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099"/>
    <w:rsid w:val="00E03F91"/>
    <w:rsid w:val="00E064EF"/>
    <w:rsid w:val="00E064F2"/>
    <w:rsid w:val="00E0717B"/>
    <w:rsid w:val="00E15598"/>
    <w:rsid w:val="00E20D65"/>
    <w:rsid w:val="00E353A2"/>
    <w:rsid w:val="00E36881"/>
    <w:rsid w:val="00E42E4C"/>
    <w:rsid w:val="00E44A8E"/>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7B3"/>
    <w:rsid w:val="00F37AE1"/>
    <w:rsid w:val="00F43EA3"/>
    <w:rsid w:val="00F50C55"/>
    <w:rsid w:val="00F57FFB"/>
    <w:rsid w:val="00F601E6"/>
    <w:rsid w:val="00F73954"/>
    <w:rsid w:val="00F85E64"/>
    <w:rsid w:val="00F94060"/>
    <w:rsid w:val="00FA56F6"/>
    <w:rsid w:val="00FB1108"/>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89796E"/>
  <w14:defaultImageDpi w14:val="300"/>
  <w15:docId w15:val="{C15F429A-15BA-4A45-BC50-82169C3C5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0D7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00D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0D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800D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00D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0D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0D79"/>
  </w:style>
  <w:style w:type="character" w:customStyle="1" w:styleId="Heading1Char">
    <w:name w:val="Heading 1 Char"/>
    <w:aliases w:val="Pocket Char"/>
    <w:basedOn w:val="DefaultParagraphFont"/>
    <w:link w:val="Heading1"/>
    <w:uiPriority w:val="9"/>
    <w:rsid w:val="00800D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0D79"/>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800D7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00D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00D79"/>
    <w:rPr>
      <w:b/>
      <w:sz w:val="26"/>
      <w:u w:val="singl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800D79"/>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800D79"/>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800D79"/>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800D79"/>
    <w:rPr>
      <w:color w:val="auto"/>
      <w:u w:val="none"/>
    </w:rPr>
  </w:style>
  <w:style w:type="paragraph" w:styleId="DocumentMap">
    <w:name w:val="Document Map"/>
    <w:basedOn w:val="Normal"/>
    <w:link w:val="DocumentMapChar"/>
    <w:uiPriority w:val="99"/>
    <w:semiHidden/>
    <w:unhideWhenUsed/>
    <w:rsid w:val="00800D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0D79"/>
    <w:rPr>
      <w:rFonts w:ascii="Lucida Grande" w:hAnsi="Lucida Grande" w:cs="Lucida Grande"/>
    </w:rPr>
  </w:style>
  <w:style w:type="paragraph" w:customStyle="1" w:styleId="textbold">
    <w:name w:val="text bold"/>
    <w:basedOn w:val="Normal"/>
    <w:link w:val="Emphasis"/>
    <w:uiPriority w:val="20"/>
    <w:qFormat/>
    <w:rsid w:val="00800D7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00D7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800D79"/>
    <w:rPr>
      <w:vertAlign w:val="superscript"/>
    </w:rPr>
  </w:style>
  <w:style w:type="paragraph" w:styleId="FootnoteText">
    <w:name w:val="footnote text"/>
    <w:basedOn w:val="Normal"/>
    <w:link w:val="FootnoteTextChar"/>
    <w:uiPriority w:val="99"/>
    <w:unhideWhenUsed/>
    <w:qFormat/>
    <w:rsid w:val="00800D79"/>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800D79"/>
    <w:rPr>
      <w:rFonts w:cs="Calibri"/>
    </w:rPr>
  </w:style>
  <w:style w:type="character" w:customStyle="1" w:styleId="apple-converted-space">
    <w:name w:val="apple-converted-space"/>
    <w:basedOn w:val="DefaultParagraphFont"/>
    <w:rsid w:val="000F144A"/>
  </w:style>
  <w:style w:type="paragraph" w:customStyle="1" w:styleId="Emphasis1">
    <w:name w:val="Emphasis1"/>
    <w:basedOn w:val="Normal"/>
    <w:autoRedefine/>
    <w:uiPriority w:val="20"/>
    <w:qFormat/>
    <w:rsid w:val="007B48A0"/>
    <w:pPr>
      <w:pBdr>
        <w:top w:val="single" w:sz="4" w:space="1" w:color="auto"/>
        <w:left w:val="single" w:sz="4" w:space="4" w:color="auto"/>
        <w:bottom w:val="single" w:sz="4" w:space="1" w:color="auto"/>
        <w:right w:val="single" w:sz="4" w:space="4" w:color="auto"/>
      </w:pBdr>
      <w:ind w:left="720"/>
      <w:jc w:val="both"/>
    </w:pPr>
    <w:rPr>
      <w:b/>
      <w:iCs/>
      <w:szCs w:val="22"/>
      <w:u w:val="single"/>
      <w:bdr w:val="single" w:sz="12" w:space="0" w:color="auto"/>
    </w:rPr>
  </w:style>
  <w:style w:type="paragraph" w:styleId="ListParagraph">
    <w:name w:val="List Paragraph"/>
    <w:aliases w:val="6 font"/>
    <w:basedOn w:val="Normal"/>
    <w:uiPriority w:val="99"/>
    <w:unhideWhenUsed/>
    <w:qFormat/>
    <w:rsid w:val="007B48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focus.com/tag/the-moon/" TargetMode="External"/><Relationship Id="rId18" Type="http://schemas.openxmlformats.org/officeDocument/2006/relationships/hyperlink" Target="https://onezero.medium.com/get-ready-for-the-kessler-syndrome-to-wreck-outer-space-7f29cfe62c3e" TargetMode="External"/><Relationship Id="rId26"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3" Type="http://schemas.openxmlformats.org/officeDocument/2006/relationships/customXml" Target="../customXml/item3.xml"/><Relationship Id="rId21" Type="http://schemas.openxmlformats.org/officeDocument/2006/relationships/hyperlink" Target="https://www.vox.com/2014/4/21/5625246/space-war-china-north-korea-iran" TargetMode="External"/><Relationship Id="rId34"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7" Type="http://schemas.openxmlformats.org/officeDocument/2006/relationships/settings" Target="settings.xml"/><Relationship Id="rId12" Type="http://schemas.openxmlformats.org/officeDocument/2006/relationships/hyperlink" Target="https://www.sciencefocus.com/space/the-unintended-consequences-of-privatising-space/" TargetMode="External"/><Relationship Id="rId17" Type="http://schemas.openxmlformats.org/officeDocument/2006/relationships/hyperlink" Target="mailto:cordelli@uchicago.edu" TargetMode="External"/><Relationship Id="rId25"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33"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2" Type="http://schemas.openxmlformats.org/officeDocument/2006/relationships/customXml" Target="../customXml/item2.xml"/><Relationship Id="rId16" Type="http://schemas.openxmlformats.org/officeDocument/2006/relationships/hyperlink" Target="https://spacenews.com/cruz-interested-in-updating-outer-space-treaty-to-support-commercial-space-activities/" TargetMode="External"/><Relationship Id="rId20" Type="http://schemas.openxmlformats.org/officeDocument/2006/relationships/hyperlink" Target="https://www.baen.com/living_without_satellites" TargetMode="External"/><Relationship Id="rId29"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epistemic-paradoxes/" TargetMode="External"/><Relationship Id="rId24"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32"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5" Type="http://schemas.openxmlformats.org/officeDocument/2006/relationships/numbering" Target="numbering.xml"/><Relationship Id="rId15" Type="http://schemas.openxmlformats.org/officeDocument/2006/relationships/hyperlink" Target="http://www.unoosa.org/oosa/en/ourwork/spacelaw/treaties/outerspacetreaty.html" TargetMode="External"/><Relationship Id="rId23" Type="http://schemas.openxmlformats.org/officeDocument/2006/relationships/hyperlink" Target="https://www.theatlantic.com/science/archive/2017/12/why-we-should-be-worried-about-a-war-in-space/548507/" TargetMode="External"/><Relationship Id="rId28"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iencefocus.com/space/mars-facts-figures-fun-questions-red-planet/" TargetMode="External"/><Relationship Id="rId22" Type="http://schemas.openxmlformats.org/officeDocument/2006/relationships/hyperlink" Target="https://www.moonstruckpodcast.com/" TargetMode="External"/><Relationship Id="rId27"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30"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6365</Words>
  <Characters>36282</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42562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2022-01-16T18:17:00Z</dcterms:created>
  <dcterms:modified xsi:type="dcterms:W3CDTF">2022-01-16T18:17:00Z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