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863A4" w14:textId="77777777" w:rsidR="0048283A" w:rsidRDefault="0048283A" w:rsidP="0048283A"/>
    <w:p w14:paraId="65BE5E5B" w14:textId="33C4AB8F" w:rsidR="00486137" w:rsidRPr="00486137" w:rsidRDefault="00486137" w:rsidP="00486137">
      <w:pPr>
        <w:tabs>
          <w:tab w:val="left" w:pos="3780"/>
        </w:tabs>
      </w:pPr>
    </w:p>
    <w:p w14:paraId="6B72A230" w14:textId="7D7A1B68" w:rsidR="00FE0AB2" w:rsidRDefault="00FE0AB2" w:rsidP="00FE0AB2">
      <w:pPr>
        <w:pStyle w:val="Heading1"/>
      </w:pPr>
      <w:r>
        <w:lastRenderedPageBreak/>
        <w:t>1AC</w:t>
      </w:r>
    </w:p>
    <w:p w14:paraId="27C50845" w14:textId="77777777" w:rsidR="00FE0AB2" w:rsidRDefault="00FE0AB2" w:rsidP="00FE0AB2">
      <w:pPr>
        <w:pStyle w:val="Heading3"/>
      </w:pPr>
      <w:r>
        <w:lastRenderedPageBreak/>
        <w:t>1AC – Plan</w:t>
      </w:r>
    </w:p>
    <w:p w14:paraId="4CDB0A38" w14:textId="77777777" w:rsidR="00FE0AB2" w:rsidRDefault="00FE0AB2" w:rsidP="00FE0AB2">
      <w:pPr>
        <w:pStyle w:val="Heading4"/>
      </w:pPr>
      <w:r>
        <w:t>Plan – The appropriation of outer space through the production of space debris by private entities is unjust.</w:t>
      </w:r>
    </w:p>
    <w:p w14:paraId="0A23E74E" w14:textId="77777777" w:rsidR="00FE0AB2" w:rsidRDefault="00FE0AB2" w:rsidP="00FE0AB2"/>
    <w:p w14:paraId="1E6D5076" w14:textId="77777777" w:rsidR="00FE0AB2" w:rsidRDefault="00FE0AB2" w:rsidP="00FE0AB2">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w:t>
      </w:r>
    </w:p>
    <w:p w14:paraId="62B49063" w14:textId="77777777" w:rsidR="00FE0AB2" w:rsidRDefault="00FE0AB2" w:rsidP="00FE0AB2">
      <w:pPr>
        <w:pStyle w:val="ListParagraph"/>
        <w:numPr>
          <w:ilvl w:val="0"/>
          <w:numId w:val="12"/>
        </w:numPr>
      </w:pPr>
      <w:r>
        <w:t xml:space="preserve">Private entities: </w:t>
      </w:r>
      <w:proofErr w:type="gramStart"/>
      <w:r>
        <w:t>Non-governmental</w:t>
      </w:r>
      <w:proofErr w:type="gramEnd"/>
    </w:p>
    <w:p w14:paraId="441417C8" w14:textId="77777777" w:rsidR="00FE0AB2" w:rsidRPr="001D570B" w:rsidRDefault="00FE0AB2" w:rsidP="00FE0AB2">
      <w:pPr>
        <w:pStyle w:val="ListParagraph"/>
        <w:numPr>
          <w:ilvl w:val="0"/>
          <w:numId w:val="12"/>
        </w:numPr>
      </w:pPr>
      <w:r>
        <w:t>Space debris: Non-functional Space Objects</w:t>
      </w:r>
    </w:p>
    <w:p w14:paraId="51E12A1F" w14:textId="77777777" w:rsidR="00FE0AB2" w:rsidRPr="00612602" w:rsidRDefault="00FE0AB2" w:rsidP="00FE0AB2">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4619D8A1" w14:textId="77777777" w:rsidR="00FE0AB2" w:rsidRPr="00934304" w:rsidRDefault="00FE0AB2" w:rsidP="00FE0AB2">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w:t>
      </w:r>
      <w:proofErr w:type="gramStart"/>
      <w:r w:rsidRPr="00934304">
        <w:rPr>
          <w:u w:val="single"/>
        </w:rPr>
        <w:t xml:space="preserve">in order </w:t>
      </w:r>
      <w:r w:rsidRPr="00B844AE">
        <w:rPr>
          <w:highlight w:val="green"/>
          <w:u w:val="single"/>
        </w:rPr>
        <w:t>to</w:t>
      </w:r>
      <w:proofErr w:type="gramEnd"/>
      <w:r w:rsidRPr="00B844AE">
        <w:rPr>
          <w:highlight w:val="green"/>
          <w:u w:val="single"/>
        </w:rPr>
        <w:t xml:space="preserve">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68986B82" w14:textId="77777777" w:rsidR="00FE0AB2" w:rsidRPr="00934304" w:rsidRDefault="00FE0AB2" w:rsidP="00FE0AB2">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w:t>
      </w:r>
      <w:proofErr w:type="gramStart"/>
      <w:r w:rsidRPr="00934304">
        <w:rPr>
          <w:sz w:val="14"/>
        </w:rPr>
        <w:t>in order to</w:t>
      </w:r>
      <w:proofErr w:type="gramEnd"/>
      <w:r w:rsidRPr="00934304">
        <w:rPr>
          <w:sz w:val="14"/>
        </w:rPr>
        <w:t xml:space="preserve">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3A613DF5" w14:textId="77777777" w:rsidR="00FE0AB2" w:rsidRPr="00934304" w:rsidRDefault="00FE0AB2" w:rsidP="00FE0AB2">
      <w:pPr>
        <w:rPr>
          <w:sz w:val="14"/>
        </w:rPr>
      </w:pPr>
      <w:r w:rsidRPr="00934304">
        <w:rPr>
          <w:sz w:val="14"/>
        </w:rPr>
        <w:lastRenderedPageBreak/>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w:t>
      </w:r>
      <w:proofErr w:type="gramStart"/>
      <w:r w:rsidRPr="00934304">
        <w:rPr>
          <w:rStyle w:val="Emphasis"/>
        </w:rPr>
        <w:t xml:space="preserve">in order </w:t>
      </w:r>
      <w:r w:rsidRPr="00B844AE">
        <w:rPr>
          <w:rStyle w:val="Emphasis"/>
          <w:highlight w:val="green"/>
        </w:rPr>
        <w:t>to</w:t>
      </w:r>
      <w:proofErr w:type="gramEnd"/>
      <w:r w:rsidRPr="00B844AE">
        <w:rPr>
          <w:rStyle w:val="Emphasis"/>
          <w:highlight w:val="green"/>
        </w:rPr>
        <w:t xml:space="preserve">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3F92B0C7" w14:textId="77777777" w:rsidR="00FE0AB2" w:rsidRDefault="00FE0AB2" w:rsidP="00FE0AB2"/>
    <w:p w14:paraId="799494C9" w14:textId="77777777" w:rsidR="00FE0AB2" w:rsidRDefault="00FE0AB2" w:rsidP="00FE0AB2">
      <w:pPr>
        <w:pStyle w:val="Heading4"/>
      </w:pPr>
      <w:r>
        <w:t xml:space="preserve">The aff interprets OST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541CE2B2" w14:textId="77777777" w:rsidR="00FE0AB2" w:rsidRPr="009B41D4" w:rsidRDefault="00FE0AB2" w:rsidP="00FE0AB2">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0" w:history="1">
        <w:r w:rsidRPr="00BE0E32">
          <w:rPr>
            <w:rStyle w:val="Hyperlink"/>
          </w:rPr>
          <w:t>https://www.ncbi.nlm.nih.gov/pmc/articles/PMC7293599/</w:t>
        </w:r>
      </w:hyperlink>
      <w:r>
        <w:t>] Justin</w:t>
      </w:r>
    </w:p>
    <w:p w14:paraId="7331B448" w14:textId="77777777" w:rsidR="00FE0AB2" w:rsidRPr="00FB4B6B" w:rsidRDefault="00FE0AB2" w:rsidP="00FE0AB2">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w:t>
      </w:r>
      <w:proofErr w:type="gramStart"/>
      <w:r w:rsidRPr="00BA44E4">
        <w:rPr>
          <w:sz w:val="14"/>
        </w:rPr>
        <w:t>Similar to</w:t>
      </w:r>
      <w:proofErr w:type="gramEnd"/>
      <w:r w:rsidRPr="00BA44E4">
        <w:rPr>
          <w:sz w:val="14"/>
        </w:rPr>
        <w:t xml:space="preserve">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54DE2464" w14:textId="77777777" w:rsidR="00FE0AB2" w:rsidRPr="00BA44E4" w:rsidRDefault="00FE0AB2" w:rsidP="00FE0AB2">
      <w:pPr>
        <w:rPr>
          <w:sz w:val="14"/>
        </w:rPr>
      </w:pPr>
      <w:r w:rsidRPr="00BA44E4">
        <w:rPr>
          <w:sz w:val="14"/>
        </w:rPr>
        <w:lastRenderedPageBreak/>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w:t>
      </w:r>
      <w:proofErr w:type="gramStart"/>
      <w:r w:rsidRPr="00BA44E4">
        <w:rPr>
          <w:sz w:val="14"/>
        </w:rPr>
        <w:t>long time</w:t>
      </w:r>
      <w:proofErr w:type="gramEnd"/>
      <w:r w:rsidRPr="00BA44E4">
        <w:rPr>
          <w:sz w:val="14"/>
        </w:rPr>
        <w:t xml:space="preserve"> horizons—</w:t>
      </w:r>
      <w:r w:rsidRPr="00FB4B6B">
        <w:rPr>
          <w:u w:val="single"/>
        </w:rPr>
        <w:t>debris growth could become self-sustaining due to collisions between debris objects, a tipping point called Kessler Syndrome</w:t>
      </w:r>
      <w:r w:rsidRPr="00BA44E4">
        <w:rPr>
          <w:sz w:val="14"/>
        </w:rPr>
        <w:t xml:space="preserve"> (4, 5).</w:t>
      </w:r>
    </w:p>
    <w:p w14:paraId="69270271" w14:textId="77777777" w:rsidR="00FE0AB2" w:rsidRPr="00BA44E4" w:rsidRDefault="00FE0AB2" w:rsidP="00FE0AB2">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18959B65" w14:textId="77777777" w:rsidR="00FE0AB2" w:rsidRPr="00BA44E4" w:rsidRDefault="00FE0AB2" w:rsidP="00FE0AB2">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3E772C36" w14:textId="77777777" w:rsidR="00FE0AB2" w:rsidRPr="00BA44E4" w:rsidRDefault="00FE0AB2" w:rsidP="00FE0AB2">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7CE7E822" w14:textId="77777777" w:rsidR="00FE0AB2" w:rsidRPr="00BA44E4" w:rsidRDefault="00FE0AB2" w:rsidP="00FE0AB2">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67C15C5B" w14:textId="77777777" w:rsidR="00FE0AB2" w:rsidRPr="00BA44E4" w:rsidRDefault="00FE0AB2" w:rsidP="00FE0AB2">
      <w:pPr>
        <w:rPr>
          <w:sz w:val="14"/>
        </w:rPr>
      </w:pPr>
      <w:r w:rsidRPr="00BA44E4">
        <w:rPr>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BA44E4">
        <w:rPr>
          <w:sz w:val="14"/>
        </w:rPr>
        <w:t>sum total</w:t>
      </w:r>
      <w:proofErr w:type="gramEnd"/>
      <w:r w:rsidRPr="00BA44E4">
        <w:rPr>
          <w:sz w:val="14"/>
        </w:rPr>
        <w:t xml:space="preserve"> of the stream of net benefits, looking from 2020 into the future and accounting for the timing of the net benefits, is $1 trillion.</w:t>
      </w:r>
    </w:p>
    <w:p w14:paraId="00010094" w14:textId="77777777" w:rsidR="00FE0AB2" w:rsidRPr="00BA44E4" w:rsidRDefault="00FE0AB2" w:rsidP="00FE0AB2">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417FE85C" w14:textId="77777777" w:rsidR="00FE0AB2" w:rsidRPr="00BA44E4" w:rsidRDefault="00FE0AB2" w:rsidP="00FE0AB2">
      <w:pPr>
        <w:rPr>
          <w:sz w:val="14"/>
        </w:rPr>
      </w:pPr>
      <w:r w:rsidRPr="00BA44E4">
        <w:rPr>
          <w:sz w:val="14"/>
        </w:rPr>
        <w:t>RESULTS</w:t>
      </w:r>
    </w:p>
    <w:p w14:paraId="6301ECE9" w14:textId="77777777" w:rsidR="00FE0AB2" w:rsidRPr="00BA44E4" w:rsidRDefault="00FE0AB2" w:rsidP="00FE0AB2">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w:t>
      </w:r>
      <w:r w:rsidRPr="00BA44E4">
        <w:rPr>
          <w:sz w:val="14"/>
        </w:rPr>
        <w:lastRenderedPageBreak/>
        <w:t xml:space="preserve">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5BEA8607" w14:textId="77777777" w:rsidR="00FE0AB2" w:rsidRDefault="00FE0AB2" w:rsidP="00FE0AB2">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4F249D26" w14:textId="77777777" w:rsidR="00FE0AB2" w:rsidRDefault="00FE0AB2" w:rsidP="00FE0AB2">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4AAD9624" w14:textId="77777777" w:rsidR="00FE0AB2" w:rsidRDefault="00FE0AB2" w:rsidP="00FE0AB2">
      <w:pPr>
        <w:rPr>
          <w:sz w:val="14"/>
        </w:rPr>
      </w:pPr>
      <w:r>
        <w:rPr>
          <w:sz w:val="14"/>
        </w:rPr>
        <w:t>DISCUSSION</w:t>
      </w:r>
    </w:p>
    <w:p w14:paraId="0065CD08" w14:textId="77777777" w:rsidR="00FE0AB2" w:rsidRDefault="00FE0AB2" w:rsidP="00FE0AB2">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5C77593D" w14:textId="77777777" w:rsidR="00FE0AB2" w:rsidRDefault="00FE0AB2" w:rsidP="00FE0AB2">
      <w:pPr>
        <w:rPr>
          <w:sz w:val="14"/>
        </w:rPr>
      </w:pPr>
      <w:r>
        <w:rPr>
          <w:sz w:val="14"/>
        </w:rPr>
        <w:t xml:space="preserve">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w:t>
      </w:r>
      <w:proofErr w:type="gramStart"/>
      <w:r>
        <w:rPr>
          <w:sz w:val="14"/>
        </w:rPr>
        <w:t>in excess of</w:t>
      </w:r>
      <w:proofErr w:type="gramEnd"/>
      <w:r>
        <w:rPr>
          <w:sz w:val="14"/>
        </w:rPr>
        <w:t xml:space="preserve"> $120 billion/y in the United States alone (25). In contrast, there is still time to get out ahead of the tragedy of the commons in the young space industry.</w:t>
      </w:r>
    </w:p>
    <w:p w14:paraId="69A74EE1" w14:textId="77777777" w:rsidR="00FE0AB2" w:rsidRDefault="00FE0AB2" w:rsidP="00FE0AB2">
      <w:pPr>
        <w:rPr>
          <w:sz w:val="14"/>
        </w:rPr>
      </w:pPr>
      <w:r>
        <w:rPr>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Pr>
          <w:sz w:val="14"/>
        </w:rPr>
        <w:t>as long as</w:t>
      </w:r>
      <w:proofErr w:type="gramEnd"/>
      <w:r>
        <w:rPr>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5289EE2C" w14:textId="77777777" w:rsidR="00FE0AB2" w:rsidRDefault="00FE0AB2" w:rsidP="00FE0AB2">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1082DF0F" w14:textId="77777777" w:rsidR="00FE0AB2" w:rsidRDefault="00FE0AB2" w:rsidP="00FE0AB2">
      <w:pPr>
        <w:rPr>
          <w:sz w:val="14"/>
        </w:rPr>
      </w:pPr>
    </w:p>
    <w:p w14:paraId="07B40A76" w14:textId="77777777" w:rsidR="00FE0AB2" w:rsidRDefault="00FE0AB2" w:rsidP="00FE0AB2">
      <w:pPr>
        <w:pStyle w:val="Heading4"/>
      </w:pPr>
      <w:r>
        <w:t xml:space="preserve">Resolved means </w:t>
      </w:r>
      <w:r w:rsidRPr="00787E10">
        <w:rPr>
          <w:u w:val="single"/>
        </w:rPr>
        <w:t>immediate</w:t>
      </w:r>
      <w:r>
        <w:t xml:space="preserve"> and </w:t>
      </w:r>
      <w:r w:rsidRPr="00787E10">
        <w:rPr>
          <w:u w:val="single"/>
        </w:rPr>
        <w:t>certain</w:t>
      </w:r>
      <w:r>
        <w:t>.</w:t>
      </w:r>
    </w:p>
    <w:p w14:paraId="2101F356" w14:textId="77777777" w:rsidR="00FE0AB2" w:rsidRPr="002253B3" w:rsidRDefault="00FE0AB2" w:rsidP="00FE0AB2">
      <w:r w:rsidRPr="002253B3">
        <w:rPr>
          <w:rStyle w:val="Style13ptBold"/>
        </w:rPr>
        <w:t>Austin 11</w:t>
      </w:r>
      <w:r>
        <w:t xml:space="preserve"> – </w:t>
      </w:r>
      <w:proofErr w:type="spellStart"/>
      <w:r>
        <w:t>Vichina</w:t>
      </w:r>
      <w:proofErr w:type="spellEnd"/>
      <w:r>
        <w:t xml:space="preserve"> Austin – 8-15-2011 – “</w:t>
      </w:r>
      <w:r w:rsidRPr="002253B3">
        <w:t>Why is “resolved” used ahead of a question in a debate title, instead of saying “the Subject, topic” or alike</w:t>
      </w:r>
      <w:r>
        <w:t xml:space="preserve">” – </w:t>
      </w:r>
      <w:hyperlink r:id="rId11" w:history="1">
        <w:r w:rsidRPr="0024235A">
          <w:rPr>
            <w:rStyle w:val="Hyperlink"/>
          </w:rPr>
          <w:t>https://english.stackexchange.com/questions/8608/why-is-resolved-used-ahead-of-a-question-in-a-debate-title-instead-of-saying</w:t>
        </w:r>
      </w:hyperlink>
      <w:r>
        <w:rPr>
          <w:rStyle w:val="Hyperlink"/>
        </w:rPr>
        <w:t xml:space="preserve"> -- </w:t>
      </w:r>
      <w:r w:rsidRPr="00836054">
        <w:rPr>
          <w:rStyle w:val="Hyperlink"/>
        </w:rPr>
        <w:t>Program of Study and Committee</w:t>
      </w:r>
      <w:r>
        <w:rPr>
          <w:rStyle w:val="Hyperlink"/>
        </w:rPr>
        <w:t xml:space="preserve"> at St Mary’s College –</w:t>
      </w:r>
      <w:r>
        <w:t xml:space="preserve"> Elmer</w:t>
      </w:r>
    </w:p>
    <w:p w14:paraId="62E0F2FF" w14:textId="77777777" w:rsidR="00FE0AB2" w:rsidRPr="00787E10" w:rsidRDefault="00FE0AB2" w:rsidP="00FE0AB2">
      <w:r w:rsidRPr="00787E10">
        <w:rPr>
          <w:u w:val="single"/>
        </w:rPr>
        <w:t xml:space="preserve">The word </w:t>
      </w:r>
      <w:r w:rsidRPr="00787E10">
        <w:rPr>
          <w:highlight w:val="green"/>
          <w:u w:val="single"/>
        </w:rPr>
        <w:t xml:space="preserve">resolved </w:t>
      </w:r>
      <w:r w:rsidRPr="00787E10">
        <w:rPr>
          <w:u w:val="single"/>
        </w:rPr>
        <w:t xml:space="preserve">stated </w:t>
      </w:r>
      <w:r w:rsidRPr="00787E10">
        <w:rPr>
          <w:highlight w:val="green"/>
          <w:u w:val="single"/>
        </w:rPr>
        <w:t xml:space="preserve">before </w:t>
      </w:r>
      <w:r w:rsidRPr="00787E10">
        <w:rPr>
          <w:u w:val="single"/>
        </w:rPr>
        <w:t xml:space="preserve">the </w:t>
      </w:r>
      <w:r w:rsidRPr="00787E10">
        <w:rPr>
          <w:highlight w:val="green"/>
          <w:u w:val="single"/>
        </w:rPr>
        <w:t xml:space="preserve">resolution means </w:t>
      </w:r>
      <w:r w:rsidRPr="00787E10">
        <w:rPr>
          <w:u w:val="single"/>
        </w:rPr>
        <w:t xml:space="preserve">"obsolete", to deal with successfully, clear up, an </w:t>
      </w:r>
      <w:r w:rsidRPr="00787E10">
        <w:rPr>
          <w:highlight w:val="green"/>
          <w:u w:val="single"/>
        </w:rPr>
        <w:t xml:space="preserve">immediate course of action, </w:t>
      </w:r>
      <w:r w:rsidRPr="00787E10">
        <w:rPr>
          <w:b/>
          <w:bCs/>
          <w:highlight w:val="green"/>
          <w:u w:val="single"/>
        </w:rPr>
        <w:t xml:space="preserve">meaning </w:t>
      </w:r>
      <w:r w:rsidRPr="00787E10">
        <w:rPr>
          <w:b/>
          <w:bCs/>
          <w:u w:val="single"/>
        </w:rPr>
        <w:t xml:space="preserve">that </w:t>
      </w:r>
      <w:r w:rsidRPr="00787E10">
        <w:rPr>
          <w:b/>
          <w:bCs/>
          <w:highlight w:val="green"/>
          <w:u w:val="single"/>
        </w:rPr>
        <w:t xml:space="preserve">the plan </w:t>
      </w:r>
      <w:r w:rsidRPr="00787E10">
        <w:rPr>
          <w:b/>
          <w:bCs/>
          <w:u w:val="single"/>
        </w:rPr>
        <w:t xml:space="preserve">would </w:t>
      </w:r>
      <w:r w:rsidRPr="00787E10">
        <w:rPr>
          <w:b/>
          <w:bCs/>
          <w:highlight w:val="green"/>
          <w:u w:val="single"/>
        </w:rPr>
        <w:t>immediately be enacted.</w:t>
      </w:r>
      <w:r w:rsidRPr="00787E10">
        <w:t xml:space="preserve"> Therefore, if you come across a case that involves something like cooperation with other countries or anything that takes a significant amount of time, you can argue that it violates the word resolved.</w:t>
      </w:r>
    </w:p>
    <w:p w14:paraId="6AD708C9" w14:textId="77777777" w:rsidR="00FE0AB2" w:rsidRDefault="00FE0AB2" w:rsidP="00FE0AB2">
      <w:pPr>
        <w:pStyle w:val="Heading3"/>
      </w:pPr>
      <w:r>
        <w:lastRenderedPageBreak/>
        <w:t>1AC – Adv – Debris</w:t>
      </w:r>
    </w:p>
    <w:p w14:paraId="5678F34A" w14:textId="77777777" w:rsidR="00FE0AB2" w:rsidRDefault="00FE0AB2" w:rsidP="00FE0AB2">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791A49DA" w14:textId="77777777" w:rsidR="00FE0AB2" w:rsidRPr="00667B14" w:rsidRDefault="00FE0AB2" w:rsidP="00FE0AB2">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00902696" w14:textId="77777777" w:rsidR="00FE0AB2" w:rsidRPr="0039526D" w:rsidRDefault="00FE0AB2" w:rsidP="00FE0AB2">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3524FBAB" w14:textId="77777777" w:rsidR="00FE0AB2" w:rsidRPr="0039526D" w:rsidRDefault="00FE0AB2" w:rsidP="00FE0AB2">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66D7AB48" w14:textId="77777777" w:rsidR="00FE0AB2" w:rsidRPr="0039526D" w:rsidRDefault="00FE0AB2" w:rsidP="00FE0AB2">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7AD2DE87" w14:textId="77777777" w:rsidR="00FE0AB2" w:rsidRPr="0039526D" w:rsidRDefault="00FE0AB2" w:rsidP="00FE0AB2">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06AFE2D3" w14:textId="77777777" w:rsidR="00FE0AB2" w:rsidRPr="0039526D" w:rsidRDefault="00FE0AB2" w:rsidP="00FE0AB2">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249D5CD8" w14:textId="77777777" w:rsidR="00FE0AB2" w:rsidRPr="00283EEC" w:rsidRDefault="00FE0AB2" w:rsidP="00FE0AB2">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 xml:space="preserve">construction of orbital </w:t>
      </w:r>
      <w:r w:rsidRPr="0039526D">
        <w:rPr>
          <w:rStyle w:val="Emphasis"/>
        </w:rPr>
        <w:lastRenderedPageBreak/>
        <w:t>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43FF9A0B" w14:textId="77777777" w:rsidR="00FE0AB2" w:rsidRDefault="00FE0AB2" w:rsidP="00FE0AB2">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3FC56E17" w14:textId="77777777" w:rsidR="00FE0AB2" w:rsidRPr="00667B14" w:rsidRDefault="00FE0AB2" w:rsidP="00FE0AB2">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141D36E2" w14:textId="77777777" w:rsidR="00FE0AB2" w:rsidRDefault="00FE0AB2" w:rsidP="00FE0AB2">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3FCF3D5D" w14:textId="77777777" w:rsidR="00FE0AB2" w:rsidRDefault="00FE0AB2" w:rsidP="00FE0AB2">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0C71FAA5" w14:textId="77777777" w:rsidR="00FE0AB2" w:rsidRDefault="00FE0AB2" w:rsidP="00FE0AB2">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0BA947F6" w14:textId="77777777" w:rsidR="00FE0AB2" w:rsidRPr="00BE0EC1" w:rsidRDefault="00FE0AB2" w:rsidP="00FE0AB2">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783A6ECC" w14:textId="77777777" w:rsidR="00FE0AB2" w:rsidRDefault="00FE0AB2" w:rsidP="00FE0AB2">
      <w:r w:rsidRPr="00A44E95">
        <w:rPr>
          <w:noProof/>
        </w:rPr>
        <w:lastRenderedPageBreak/>
        <w:drawing>
          <wp:inline distT="0" distB="0" distL="0" distR="0" wp14:anchorId="41758886" wp14:editId="55036115">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74B97E6B" w14:textId="77777777" w:rsidR="00FE0AB2" w:rsidRPr="005361D2" w:rsidRDefault="00FE0AB2" w:rsidP="00FE0AB2">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0B33C7E2" w14:textId="77777777" w:rsidR="00FE0AB2" w:rsidRDefault="00FE0AB2" w:rsidP="00FE0AB2">
      <w:pPr>
        <w:rPr>
          <w:u w:val="single"/>
        </w:rPr>
      </w:pPr>
      <w:r w:rsidRPr="005361D2">
        <w:rPr>
          <w:sz w:val="16"/>
        </w:rPr>
        <w:t xml:space="preserve">It </w:t>
      </w:r>
      <w:proofErr w:type="gramStart"/>
      <w:r w:rsidRPr="005361D2">
        <w:rPr>
          <w:sz w:val="16"/>
        </w:rPr>
        <w:t>has to</w:t>
      </w:r>
      <w:proofErr w:type="gramEnd"/>
      <w:r w:rsidRPr="005361D2">
        <w:rPr>
          <w:sz w:val="16"/>
        </w:rPr>
        <w:t xml:space="preserve">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5C87EA10" w14:textId="77777777" w:rsidR="00FE0AB2" w:rsidRDefault="00FE0AB2" w:rsidP="00FE0AB2">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652B5428" w14:textId="77777777" w:rsidR="00FE0AB2" w:rsidRPr="00FF4115" w:rsidRDefault="00FE0AB2" w:rsidP="00FE0AB2">
      <w:pPr>
        <w:pStyle w:val="Heading4"/>
      </w:pPr>
      <w:r>
        <w:t xml:space="preserve">Models are </w:t>
      </w:r>
      <w:r w:rsidRPr="0039526D">
        <w:t>rigorous</w:t>
      </w:r>
      <w:r>
        <w:t>.</w:t>
      </w:r>
    </w:p>
    <w:p w14:paraId="4A487565" w14:textId="77777777" w:rsidR="00FE0AB2" w:rsidRDefault="00FE0AB2" w:rsidP="00FE0AB2">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3" w:history="1">
        <w:r w:rsidRPr="008E3DAC">
          <w:rPr>
            <w:rStyle w:val="Hyperlink"/>
          </w:rPr>
          <w:t>https://sci-hub.se/10.1016/j.actaastro.2016.03.034</w:t>
        </w:r>
      </w:hyperlink>
      <w:r w:rsidRPr="00FF4115">
        <w:t>.</w:t>
      </w:r>
      <w:r>
        <w:t>] Justin</w:t>
      </w:r>
    </w:p>
    <w:p w14:paraId="58CC8EFD" w14:textId="77777777" w:rsidR="00FE0AB2" w:rsidRPr="00E85DC2" w:rsidRDefault="00FE0AB2" w:rsidP="00FE0AB2">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lastRenderedPageBreak/>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3A965DF2" w14:textId="77777777" w:rsidR="00FE0AB2" w:rsidRDefault="00FE0AB2" w:rsidP="00FE0AB2">
      <w:pPr>
        <w:pStyle w:val="Heading4"/>
      </w:pPr>
      <w:r>
        <w:t xml:space="preserve">Current regulatory guidelines </w:t>
      </w:r>
      <w:r w:rsidRPr="00966BE3">
        <w:rPr>
          <w:u w:val="single"/>
        </w:rPr>
        <w:t>fail</w:t>
      </w:r>
      <w:r>
        <w:t xml:space="preserve"> – answers neg turns.</w:t>
      </w:r>
    </w:p>
    <w:p w14:paraId="359EE52E" w14:textId="77777777" w:rsidR="00FE0AB2" w:rsidRPr="005D6684" w:rsidRDefault="00FE0AB2" w:rsidP="00FE0AB2">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4" w:history="1">
        <w:r w:rsidRPr="00457B9A">
          <w:rPr>
            <w:rStyle w:val="Hyperlink"/>
          </w:rPr>
          <w:t>https://www.nature.com/articles/s41598-021-89909-7</w:t>
        </w:r>
      </w:hyperlink>
      <w:r>
        <w:t>] Justin</w:t>
      </w:r>
    </w:p>
    <w:p w14:paraId="2BCAEE81" w14:textId="77777777" w:rsidR="00FE0AB2" w:rsidRPr="005D6684" w:rsidRDefault="00FE0AB2" w:rsidP="00FE0AB2">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w:t>
      </w:r>
      <w:r w:rsidRPr="00B809EA">
        <w:rPr>
          <w:u w:val="single"/>
        </w:rPr>
        <w:lastRenderedPageBreak/>
        <w:t>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232C87B5" w14:textId="77777777" w:rsidR="00FE0AB2" w:rsidRPr="005D6684" w:rsidRDefault="00FE0AB2" w:rsidP="00FE0AB2">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7E5EF11C" w14:textId="77777777" w:rsidR="00FE0AB2" w:rsidRPr="005D6684" w:rsidRDefault="00FE0AB2" w:rsidP="00FE0AB2">
      <w:pPr>
        <w:rPr>
          <w:sz w:val="14"/>
        </w:rPr>
      </w:pPr>
      <w:r w:rsidRPr="005D6684">
        <w:rPr>
          <w:sz w:val="14"/>
        </w:rPr>
        <w:t>[Omitted Figures 1 and 2]</w:t>
      </w:r>
    </w:p>
    <w:p w14:paraId="1B54AE85" w14:textId="77777777" w:rsidR="00FE0AB2" w:rsidRPr="005D6684" w:rsidRDefault="00FE0AB2" w:rsidP="00FE0AB2">
      <w:pPr>
        <w:rPr>
          <w:sz w:val="14"/>
        </w:rPr>
      </w:pPr>
      <w:r w:rsidRPr="005D6684">
        <w:rPr>
          <w:sz w:val="14"/>
        </w:rPr>
        <w:t>Results</w:t>
      </w:r>
    </w:p>
    <w:p w14:paraId="1AB7D4CC" w14:textId="77777777" w:rsidR="00FE0AB2" w:rsidRPr="005D6684" w:rsidRDefault="00FE0AB2" w:rsidP="00FE0AB2">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196B5D98" w14:textId="77777777" w:rsidR="00FE0AB2" w:rsidRPr="005D6684" w:rsidRDefault="00FE0AB2" w:rsidP="00FE0AB2">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46F24EA2" w14:textId="77777777" w:rsidR="00FE0AB2" w:rsidRPr="005D6684" w:rsidRDefault="00FE0AB2" w:rsidP="00FE0AB2">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58BF8274" w14:textId="77777777" w:rsidR="00FE0AB2" w:rsidRPr="005D6684" w:rsidRDefault="00FE0AB2" w:rsidP="00FE0AB2">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45FC81AB" w14:textId="77777777" w:rsidR="00FE0AB2" w:rsidRPr="005D6684" w:rsidRDefault="00FE0AB2" w:rsidP="00FE0AB2">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03075BAF" w14:textId="77777777" w:rsidR="00FE0AB2" w:rsidRPr="005D6684" w:rsidRDefault="00FE0AB2" w:rsidP="00FE0AB2">
      <w:pPr>
        <w:rPr>
          <w:sz w:val="14"/>
        </w:rPr>
      </w:pPr>
      <w:r w:rsidRPr="005D6684">
        <w:rPr>
          <w:sz w:val="14"/>
        </w:rPr>
        <w:lastRenderedPageBreak/>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4C5504E4" w14:textId="77777777" w:rsidR="00FE0AB2" w:rsidRPr="005D6684" w:rsidRDefault="00FE0AB2" w:rsidP="00FE0AB2">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74A98122" w14:textId="77777777" w:rsidR="00FE0AB2" w:rsidRDefault="00FE0AB2" w:rsidP="00FE0AB2">
      <w:pPr>
        <w:pStyle w:val="Heading4"/>
      </w:pPr>
      <w:r>
        <w:t xml:space="preserve">Rivalrous orbits create space conflict and </w:t>
      </w:r>
      <w:r w:rsidRPr="0082664C">
        <w:rPr>
          <w:u w:val="single"/>
        </w:rPr>
        <w:t>turn</w:t>
      </w:r>
      <w:r>
        <w:t xml:space="preserve"> good satellites.</w:t>
      </w:r>
    </w:p>
    <w:p w14:paraId="25CBF22F" w14:textId="77777777" w:rsidR="00FE0AB2" w:rsidRPr="004254A0" w:rsidRDefault="00FE0AB2" w:rsidP="00FE0AB2">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1C16C03B" w14:textId="77777777" w:rsidR="00FE0AB2" w:rsidRPr="004254A0" w:rsidRDefault="00FE0AB2" w:rsidP="00FE0AB2">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w:t>
      </w:r>
      <w:proofErr w:type="gramStart"/>
      <w:r w:rsidRPr="004254A0">
        <w:rPr>
          <w:sz w:val="14"/>
        </w:rPr>
        <w:t>at the same time that</w:t>
      </w:r>
      <w:proofErr w:type="gramEnd"/>
      <w:r w:rsidRPr="004254A0">
        <w:rPr>
          <w:sz w:val="14"/>
        </w:rPr>
        <w:t xml:space="preserve"> Russia’s space identity is floundering, which may further upset the stability of the domain of space.</w:t>
      </w:r>
    </w:p>
    <w:p w14:paraId="2FD95207" w14:textId="77777777" w:rsidR="00FE0AB2" w:rsidRPr="0082664C" w:rsidRDefault="00FE0AB2" w:rsidP="00FE0AB2">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w:t>
      </w:r>
      <w:proofErr w:type="gramStart"/>
      <w:r w:rsidRPr="004254A0">
        <w:rPr>
          <w:u w:val="single"/>
        </w:rPr>
        <w:t>all of</w:t>
      </w:r>
      <w:proofErr w:type="gramEnd"/>
      <w:r w:rsidRPr="004254A0">
        <w:rPr>
          <w:u w:val="single"/>
        </w:rPr>
        <w:t xml:space="preserve">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3F2CB208" w14:textId="77777777" w:rsidR="00FE0AB2" w:rsidRPr="004254A0" w:rsidRDefault="00FE0AB2" w:rsidP="00FE0AB2">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30B6AE6E" w14:textId="77777777" w:rsidR="00FE0AB2" w:rsidRPr="004254A0" w:rsidRDefault="00FE0AB2" w:rsidP="00FE0AB2">
      <w:pPr>
        <w:rPr>
          <w:sz w:val="14"/>
        </w:rPr>
      </w:pPr>
      <w:r w:rsidRPr="004254A0">
        <w:rPr>
          <w:sz w:val="14"/>
        </w:rPr>
        <w:t>A little history</w:t>
      </w:r>
    </w:p>
    <w:p w14:paraId="6B4E7D69" w14:textId="77777777" w:rsidR="00FE0AB2" w:rsidRPr="004254A0" w:rsidRDefault="00FE0AB2" w:rsidP="00FE0AB2">
      <w:pPr>
        <w:rPr>
          <w:sz w:val="14"/>
        </w:rPr>
      </w:pPr>
      <w:r w:rsidRPr="004254A0">
        <w:rPr>
          <w:sz w:val="14"/>
        </w:rPr>
        <w:lastRenderedPageBreak/>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3D2E21FA" w14:textId="77777777" w:rsidR="00FE0AB2" w:rsidRPr="004254A0" w:rsidRDefault="00FE0AB2" w:rsidP="00FE0AB2">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2DDA3EFA" w14:textId="77777777" w:rsidR="00FE0AB2" w:rsidRPr="004254A0" w:rsidRDefault="00FE0AB2" w:rsidP="00FE0AB2">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28AEB76A" w14:textId="77777777" w:rsidR="00FE0AB2" w:rsidRPr="004254A0" w:rsidRDefault="00FE0AB2" w:rsidP="00FE0AB2">
      <w:pPr>
        <w:rPr>
          <w:sz w:val="14"/>
        </w:rPr>
      </w:pPr>
      <w:r w:rsidRPr="004254A0">
        <w:rPr>
          <w:sz w:val="14"/>
        </w:rPr>
        <w:t>A lack of coordination</w:t>
      </w:r>
    </w:p>
    <w:p w14:paraId="51BF38FF" w14:textId="77777777" w:rsidR="00FE0AB2" w:rsidRPr="004254A0" w:rsidRDefault="00FE0AB2" w:rsidP="00FE0AB2">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2FFA6029" w14:textId="77777777" w:rsidR="00FE0AB2" w:rsidRPr="004254A0" w:rsidRDefault="00FE0AB2" w:rsidP="00FE0AB2">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3347D059" w14:textId="77777777" w:rsidR="00FE0AB2" w:rsidRDefault="00FE0AB2" w:rsidP="00FE0AB2">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6510BCCC" w14:textId="77777777" w:rsidR="00FE0AB2" w:rsidRDefault="00FE0AB2" w:rsidP="00FE0AB2">
      <w:pPr>
        <w:pStyle w:val="Heading4"/>
      </w:pPr>
      <w:r>
        <w:t xml:space="preserve">Triggers </w:t>
      </w:r>
      <w:r w:rsidRPr="00B70BA9">
        <w:rPr>
          <w:u w:val="single"/>
        </w:rPr>
        <w:t>space escalation</w:t>
      </w:r>
      <w:r>
        <w:t xml:space="preserve"> and nuclear war.</w:t>
      </w:r>
    </w:p>
    <w:p w14:paraId="4E27CF7A" w14:textId="77777777" w:rsidR="00FE0AB2" w:rsidRPr="00B70BA9" w:rsidRDefault="00FE0AB2" w:rsidP="00FE0AB2">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5" w:history="1">
        <w:r w:rsidRPr="001A64CC">
          <w:rPr>
            <w:rStyle w:val="Hyperlink"/>
          </w:rPr>
          <w:t>https://www.theintlscholar.com/periodical/12/14/2020/analysis-commercialization-space-risk-international-law-military-space-race</w:t>
        </w:r>
      </w:hyperlink>
      <w:r>
        <w:t>] Justin</w:t>
      </w:r>
    </w:p>
    <w:p w14:paraId="684F4E57" w14:textId="77777777" w:rsidR="00FE0AB2" w:rsidRPr="00B70BA9" w:rsidRDefault="00FE0AB2" w:rsidP="00FE0AB2">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w:t>
      </w:r>
      <w:r w:rsidRPr="00B70BA9">
        <w:rPr>
          <w:sz w:val="14"/>
        </w:rPr>
        <w:lastRenderedPageBreak/>
        <w:t xml:space="preserve">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457D4356" w14:textId="77777777" w:rsidR="00FE0AB2" w:rsidRPr="00B70BA9" w:rsidRDefault="00FE0AB2" w:rsidP="00FE0AB2">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718D0B03" w14:textId="77777777" w:rsidR="00FE0AB2" w:rsidRPr="00B70BA9" w:rsidRDefault="00FE0AB2" w:rsidP="00FE0AB2">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w:t>
      </w:r>
      <w:proofErr w:type="gramStart"/>
      <w:r w:rsidRPr="00B70BA9">
        <w:rPr>
          <w:sz w:val="14"/>
        </w:rPr>
        <w:t>a number of</w:t>
      </w:r>
      <w:proofErr w:type="gramEnd"/>
      <w:r w:rsidRPr="00B70BA9">
        <w:rPr>
          <w:sz w:val="14"/>
        </w:rPr>
        <w:t xml:space="preserve">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4AEC6AF3" w14:textId="77777777" w:rsidR="00FE0AB2" w:rsidRDefault="00FE0AB2" w:rsidP="00FE0AB2">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6ACFC5AA" w14:textId="77777777" w:rsidR="00FE0AB2" w:rsidRPr="00DE79D4" w:rsidRDefault="00FE0AB2" w:rsidP="00FE0AB2">
      <w:pPr>
        <w:pStyle w:val="Heading4"/>
        <w:rPr>
          <w:rFonts w:cs="Arial"/>
        </w:rPr>
      </w:pPr>
      <w:r w:rsidRPr="00DE79D4">
        <w:rPr>
          <w:rFonts w:cs="Arial"/>
        </w:rPr>
        <w:t xml:space="preserve">Debris </w:t>
      </w:r>
      <w:r w:rsidRPr="00B844AE">
        <w:rPr>
          <w:rFonts w:cs="Arial"/>
          <w:u w:val="single"/>
        </w:rPr>
        <w:t>shreds</w:t>
      </w:r>
      <w:r w:rsidRPr="00DE79D4">
        <w:rPr>
          <w:rFonts w:cs="Arial"/>
        </w:rPr>
        <w:t xml:space="preserve"> </w:t>
      </w:r>
      <w:r>
        <w:rPr>
          <w:rFonts w:cs="Arial"/>
        </w:rPr>
        <w:t>ozone.</w:t>
      </w:r>
    </w:p>
    <w:p w14:paraId="3FDEFF59" w14:textId="77777777" w:rsidR="00FE0AB2" w:rsidRPr="00DE79D4" w:rsidRDefault="00FE0AB2" w:rsidP="00FE0AB2">
      <w:proofErr w:type="spellStart"/>
      <w:r w:rsidRPr="00DE79D4">
        <w:t>Josy</w:t>
      </w:r>
      <w:proofErr w:type="spellEnd"/>
      <w:r w:rsidRPr="00DE79D4">
        <w:t xml:space="preserve"> </w:t>
      </w:r>
      <w:r w:rsidRPr="00DE79D4">
        <w:rPr>
          <w:rStyle w:val="Style13ptBold"/>
        </w:rPr>
        <w:t>O’Donnell 18</w:t>
      </w:r>
      <w:r w:rsidRPr="00DE79D4">
        <w:t xml:space="preserve">, creator of Conservation Institute, “WHAT HAPPENS TO THE “SPACE JUNK” THAT FALLS BACK TO </w:t>
      </w:r>
      <w:proofErr w:type="gramStart"/>
      <w:r w:rsidRPr="00DE79D4">
        <w:t>EARTH?,</w:t>
      </w:r>
      <w:proofErr w:type="gramEnd"/>
      <w:r w:rsidRPr="00DE79D4">
        <w:t>” https://ourplnt.com/space-junk-earth/#axzz5xRXia1uD</w:t>
      </w:r>
    </w:p>
    <w:p w14:paraId="68F6C515" w14:textId="77777777" w:rsidR="00FE0AB2" w:rsidRPr="00B272AA" w:rsidRDefault="00FE0AB2" w:rsidP="00FE0AB2">
      <w:pPr>
        <w:rPr>
          <w:sz w:val="16"/>
        </w:rPr>
      </w:pPr>
      <w:r w:rsidRPr="00DE79D4">
        <w:rPr>
          <w:rStyle w:val="StyleUnderline"/>
        </w:rPr>
        <w:t xml:space="preserve">Second, as the orbits of </w:t>
      </w:r>
      <w:r w:rsidRPr="00B844AE">
        <w:rPr>
          <w:rStyle w:val="StyleUnderline"/>
          <w:highlight w:val="green"/>
        </w:rPr>
        <w:t>man-made debris degrade</w:t>
      </w:r>
      <w:r w:rsidRPr="00DE79D4">
        <w:rPr>
          <w:rStyle w:val="StyleUnderline"/>
        </w:rPr>
        <w:t xml:space="preserve">, and they </w:t>
      </w:r>
      <w:r w:rsidRPr="00B844AE">
        <w:rPr>
          <w:rStyle w:val="StyleUnderline"/>
          <w:highlight w:val="green"/>
        </w:rPr>
        <w:t>re-enter the earth’s atmosphere</w:t>
      </w:r>
      <w:r w:rsidRPr="00DE79D4">
        <w:rPr>
          <w:rStyle w:val="StyleUnderline"/>
        </w:rPr>
        <w:t xml:space="preserve">, </w:t>
      </w:r>
      <w:r w:rsidRPr="00B844AE">
        <w:rPr>
          <w:rStyle w:val="Emphasis"/>
          <w:highlight w:val="green"/>
        </w:rPr>
        <w:t>a shock wave occurs</w:t>
      </w:r>
      <w:r w:rsidRPr="00DE79D4">
        <w:rPr>
          <w:rStyle w:val="StyleUnderline"/>
        </w:rPr>
        <w:t xml:space="preserve"> in the upper reaches of the layer of ozone. This </w:t>
      </w:r>
      <w:r w:rsidRPr="00B844AE">
        <w:rPr>
          <w:rStyle w:val="StyleUnderline"/>
          <w:highlight w:val="green"/>
        </w:rPr>
        <w:t>physical stress</w:t>
      </w:r>
      <w:r w:rsidRPr="00DE79D4">
        <w:rPr>
          <w:rStyle w:val="StyleUnderline"/>
        </w:rPr>
        <w:t xml:space="preserve"> on the area </w:t>
      </w:r>
      <w:r w:rsidRPr="00B844AE">
        <w:rPr>
          <w:rStyle w:val="StyleUnderline"/>
          <w:highlight w:val="green"/>
        </w:rPr>
        <w:t>can be damaging</w:t>
      </w:r>
      <w:r w:rsidRPr="00DE79D4">
        <w:rPr>
          <w:rStyle w:val="StyleUnderline"/>
        </w:rPr>
        <w:t xml:space="preserve"> to the protective buffer</w:t>
      </w:r>
      <w:r w:rsidRPr="00B272AA">
        <w:rPr>
          <w:sz w:val="16"/>
        </w:rPr>
        <w:t xml:space="preserve">. </w:t>
      </w:r>
      <w:r w:rsidRPr="00DE79D4">
        <w:rPr>
          <w:rStyle w:val="StyleUnderline"/>
        </w:rPr>
        <w:t xml:space="preserve">Researchers have discovered that the impact of objects entering the atmosphere at high speed can </w:t>
      </w:r>
      <w:r w:rsidRPr="00B844AE">
        <w:rPr>
          <w:rStyle w:val="StyleUnderline"/>
          <w:highlight w:val="green"/>
        </w:rPr>
        <w:t>produce nitric oxide</w:t>
      </w:r>
      <w:r w:rsidRPr="00DE79D4">
        <w:rPr>
          <w:rStyle w:val="StyleUnderline"/>
        </w:rPr>
        <w:t xml:space="preserve"> during the rapid cooling that follows the splitting of oxygen and nitrogen</w:t>
      </w:r>
      <w:r w:rsidRPr="00B272AA">
        <w:rPr>
          <w:sz w:val="16"/>
        </w:rPr>
        <w:t xml:space="preserve">. </w:t>
      </w:r>
      <w:r w:rsidRPr="00B844AE">
        <w:rPr>
          <w:rStyle w:val="Emphasis"/>
          <w:highlight w:val="green"/>
        </w:rPr>
        <w:t>Nitric oxide is very destructive to the ozone layer</w:t>
      </w:r>
      <w:r w:rsidRPr="00B272AA">
        <w:rPr>
          <w:sz w:val="16"/>
        </w:rPr>
        <w:t xml:space="preserve">. </w:t>
      </w:r>
      <w:r w:rsidRPr="00DE79D4">
        <w:rPr>
          <w:rStyle w:val="StyleUnderline"/>
        </w:rPr>
        <w:t xml:space="preserve">Finally, though most of the debris that re-enters the earth’s atmosphere is vaporized due to the build- up of intense heat, the </w:t>
      </w:r>
      <w:r w:rsidRPr="00B844AE">
        <w:rPr>
          <w:rStyle w:val="StyleUnderline"/>
          <w:highlight w:val="green"/>
        </w:rPr>
        <w:t>chemical residue</w:t>
      </w:r>
      <w:r w:rsidRPr="00DE79D4">
        <w:rPr>
          <w:rStyle w:val="StyleUnderline"/>
        </w:rPr>
        <w:t xml:space="preserve"> of this material </w:t>
      </w:r>
      <w:r w:rsidRPr="00B844AE">
        <w:rPr>
          <w:rStyle w:val="StyleUnderline"/>
          <w:highlight w:val="green"/>
        </w:rPr>
        <w:t>can also react with the ozone and deplete it</w:t>
      </w:r>
      <w:r w:rsidRPr="00DE79D4">
        <w:rPr>
          <w:rStyle w:val="StyleUnderline"/>
        </w:rPr>
        <w:t xml:space="preserve">. </w:t>
      </w:r>
      <w:r w:rsidRPr="00B272AA">
        <w:rPr>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5DF3A8F8" w14:textId="77777777" w:rsidR="00FE0AB2" w:rsidRPr="003F2E74" w:rsidRDefault="00FE0AB2" w:rsidP="00FE0AB2">
      <w:pPr>
        <w:pStyle w:val="Heading4"/>
        <w:rPr>
          <w:rStyle w:val="Style13ptBold"/>
          <w:b/>
          <w:bCs w:val="0"/>
        </w:rPr>
      </w:pPr>
      <w:r w:rsidRPr="003F2E74">
        <w:rPr>
          <w:rStyle w:val="Style13ptBold"/>
          <w:b/>
        </w:rPr>
        <w:t>Ozone collapse causes extinction.</w:t>
      </w:r>
    </w:p>
    <w:p w14:paraId="67A612F9" w14:textId="77777777" w:rsidR="00FE0AB2" w:rsidRPr="00E14CC9" w:rsidRDefault="00FE0AB2" w:rsidP="00FE0AB2">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6932D556" w14:textId="77777777" w:rsidR="00FE0AB2" w:rsidRPr="00E07AE1" w:rsidRDefault="00FE0AB2" w:rsidP="00FE0AB2">
      <w:pPr>
        <w:rPr>
          <w:rStyle w:val="Emphasis"/>
        </w:rPr>
      </w:pPr>
      <w:r w:rsidRPr="00E07AE1">
        <w:rPr>
          <w:rStyle w:val="StyleUnderline"/>
        </w:rPr>
        <w:t>University of Southampton researchers have delved deeper into an extinction event that occurred about 360 million years ago</w:t>
      </w:r>
      <w:r w:rsidRPr="00B844AE">
        <w:rPr>
          <w:sz w:val="14"/>
        </w:rPr>
        <w:t>. According to their research</w:t>
      </w:r>
      <w:r w:rsidRPr="00E07AE1">
        <w:rPr>
          <w:rStyle w:val="StyleUnderline"/>
        </w:rPr>
        <w:t xml:space="preserve">, </w:t>
      </w:r>
      <w:r w:rsidRPr="00E07AE1">
        <w:rPr>
          <w:rStyle w:val="Emphasis"/>
        </w:rPr>
        <w:t xml:space="preserve">the </w:t>
      </w:r>
      <w:r w:rsidRPr="00B844AE">
        <w:rPr>
          <w:rStyle w:val="Emphasis"/>
          <w:highlight w:val="green"/>
        </w:rPr>
        <w:t>ozone layer's breakdown</w:t>
      </w:r>
      <w:r w:rsidRPr="00475C49">
        <w:rPr>
          <w:rStyle w:val="Emphasis"/>
        </w:rPr>
        <w:t xml:space="preserve"> caused</w:t>
      </w:r>
      <w:r w:rsidRPr="00E07AE1">
        <w:rPr>
          <w:rStyle w:val="Emphasis"/>
        </w:rPr>
        <w:t xml:space="preserve"> by ultraviolet (</w:t>
      </w:r>
      <w:r w:rsidRPr="00B844AE">
        <w:rPr>
          <w:rStyle w:val="Emphasis"/>
          <w:highlight w:val="green"/>
        </w:rPr>
        <w:t>UV) radiation vanquished</w:t>
      </w:r>
      <w:r w:rsidRPr="00E07AE1">
        <w:rPr>
          <w:rStyle w:val="Emphasis"/>
        </w:rPr>
        <w:t xml:space="preserve"> much of the </w:t>
      </w:r>
      <w:r w:rsidRPr="00B844AE">
        <w:rPr>
          <w:rStyle w:val="Emphasis"/>
          <w:highlight w:val="green"/>
        </w:rPr>
        <w:t>Earth</w:t>
      </w:r>
      <w:r w:rsidRPr="00475C49">
        <w:rPr>
          <w:rStyle w:val="StyleUnderline"/>
        </w:rPr>
        <w:t>'s</w:t>
      </w:r>
      <w:r w:rsidRPr="00E07AE1">
        <w:rPr>
          <w:rStyle w:val="StyleUnderline"/>
        </w:rPr>
        <w:t xml:space="preserve"> marine life and greenery.</w:t>
      </w:r>
      <w:r w:rsidRPr="00B844AE">
        <w:rPr>
          <w:sz w:val="14"/>
        </w:rPr>
        <w:t xml:space="preserve"> Moreover, their discovery led to </w:t>
      </w:r>
      <w:r w:rsidRPr="00E07AE1">
        <w:rPr>
          <w:rStyle w:val="Emphasis"/>
        </w:rPr>
        <w:t xml:space="preserve">weighty indications for today's continually warming Earth. </w:t>
      </w:r>
    </w:p>
    <w:p w14:paraId="5E2F403F" w14:textId="77777777" w:rsidR="00FE0AB2" w:rsidRPr="00B844AE" w:rsidRDefault="00FE0AB2" w:rsidP="00FE0AB2">
      <w:pPr>
        <w:rPr>
          <w:sz w:val="14"/>
        </w:rPr>
      </w:pPr>
      <w:r w:rsidRPr="00B844AE">
        <w:rPr>
          <w:sz w:val="14"/>
        </w:rPr>
        <w:t>Numerous episodes of mass extinction occurred in the geological past. One of the most notorious ones caused the extinction of dinosaurs about 66 million years ago. Their destruction was believed to have been caused by an asteroid hitting the Earth.</w:t>
      </w:r>
    </w:p>
    <w:p w14:paraId="55C0A254" w14:textId="77777777" w:rsidR="00FE0AB2" w:rsidRPr="00B844AE" w:rsidRDefault="00FE0AB2" w:rsidP="00FE0AB2">
      <w:pPr>
        <w:rPr>
          <w:sz w:val="14"/>
        </w:rPr>
      </w:pPr>
      <w:r w:rsidRPr="00B844AE">
        <w:rPr>
          <w:sz w:val="14"/>
        </w:rPr>
        <w:lastRenderedPageBreak/>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5A204A81" w14:textId="77777777" w:rsidR="00FE0AB2" w:rsidRPr="00B844AE" w:rsidRDefault="00FE0AB2" w:rsidP="00FE0AB2">
      <w:pPr>
        <w:rPr>
          <w:sz w:val="14"/>
        </w:rPr>
      </w:pPr>
      <w:r w:rsidRPr="00E07AE1">
        <w:rPr>
          <w:rStyle w:val="StyleUnderline"/>
        </w:rPr>
        <w:t xml:space="preserve">Scientists have discovered evidence pointing to high levels of UV radiation responsible for </w:t>
      </w:r>
      <w:r w:rsidRPr="00B844AE">
        <w:rPr>
          <w:rStyle w:val="StyleUnderline"/>
          <w:highlight w:val="green"/>
        </w:rPr>
        <w:t>collapsing forest</w:t>
      </w:r>
      <w:r w:rsidRPr="00475C49">
        <w:rPr>
          <w:rStyle w:val="StyleUnderline"/>
        </w:rPr>
        <w:t xml:space="preserve"> ecosystems</w:t>
      </w:r>
      <w:r w:rsidRPr="00E07AE1">
        <w:rPr>
          <w:rStyle w:val="StyleUnderline"/>
        </w:rPr>
        <w:t xml:space="preserve"> </w:t>
      </w:r>
      <w:r w:rsidRPr="00B844AE">
        <w:rPr>
          <w:rStyle w:val="StyleUnderline"/>
          <w:highlight w:val="green"/>
        </w:rPr>
        <w:t>and</w:t>
      </w:r>
      <w:r w:rsidRPr="00E07AE1">
        <w:rPr>
          <w:rStyle w:val="StyleUnderline"/>
        </w:rPr>
        <w:t xml:space="preserve"> killing off </w:t>
      </w:r>
      <w:r w:rsidRPr="00B844AE">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rsidRPr="00B844AE">
        <w:rPr>
          <w:sz w:val="14"/>
        </w:rPr>
        <w:t>.</w:t>
      </w:r>
    </w:p>
    <w:p w14:paraId="23D71679" w14:textId="77777777" w:rsidR="00FE0AB2" w:rsidRPr="00E07AE1" w:rsidRDefault="00FE0AB2" w:rsidP="00FE0AB2">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B844AE">
        <w:rPr>
          <w:rStyle w:val="Emphasis"/>
          <w:highlight w:val="green"/>
        </w:rPr>
        <w:t>Earth might</w:t>
      </w:r>
      <w:r w:rsidRPr="00E07AE1">
        <w:rPr>
          <w:rStyle w:val="Emphasis"/>
        </w:rPr>
        <w:t xml:space="preserve"> possibly </w:t>
      </w:r>
      <w:r w:rsidRPr="00B844AE">
        <w:rPr>
          <w:rStyle w:val="Emphasis"/>
          <w:highlight w:val="green"/>
        </w:rPr>
        <w:t>reach comparable temperatures</w:t>
      </w:r>
      <w:r w:rsidRPr="00E07AE1">
        <w:rPr>
          <w:rStyle w:val="Emphasis"/>
        </w:rPr>
        <w:t>, thus might face the same consequences that occurred in the past.</w:t>
      </w:r>
    </w:p>
    <w:p w14:paraId="0D85F11C" w14:textId="77777777" w:rsidR="00FE0AB2" w:rsidRPr="00B844AE" w:rsidRDefault="00FE0AB2" w:rsidP="00FE0AB2">
      <w:pPr>
        <w:rPr>
          <w:sz w:val="14"/>
        </w:rPr>
      </w:pPr>
      <w:r w:rsidRPr="00B844AE">
        <w:rPr>
          <w:sz w:val="14"/>
        </w:rP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667F67C8" w14:textId="77777777" w:rsidR="00FE0AB2" w:rsidRPr="00B844AE" w:rsidRDefault="00FE0AB2" w:rsidP="00FE0AB2">
      <w:pPr>
        <w:rPr>
          <w:sz w:val="14"/>
        </w:rPr>
      </w:pPr>
      <w:r w:rsidRPr="00B844AE">
        <w:rPr>
          <w:sz w:val="14"/>
        </w:rP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40BD4EBB" w14:textId="77777777" w:rsidR="00FE0AB2" w:rsidRPr="00B844AE" w:rsidRDefault="00FE0AB2" w:rsidP="00FE0AB2">
      <w:pPr>
        <w:rPr>
          <w:sz w:val="14"/>
        </w:rPr>
      </w:pPr>
      <w:r w:rsidRPr="00B844AE">
        <w:rPr>
          <w:sz w:val="14"/>
        </w:rP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39822510" w14:textId="77777777" w:rsidR="00FE0AB2" w:rsidRPr="00B844AE" w:rsidRDefault="00FE0AB2" w:rsidP="00FE0AB2">
      <w:pPr>
        <w:rPr>
          <w:sz w:val="14"/>
        </w:rPr>
      </w:pPr>
      <w:r w:rsidRPr="00B844AE">
        <w:rPr>
          <w:sz w:val="14"/>
        </w:rPr>
        <w:t xml:space="preserve">According to the researchers, </w:t>
      </w:r>
      <w:r w:rsidRPr="00E07AE1">
        <w:rPr>
          <w:rStyle w:val="Emphasis"/>
        </w:rPr>
        <w:t>the spikes were due to UV radiation damaging their DNA</w:t>
      </w:r>
      <w:r w:rsidRPr="00B844AE">
        <w:rPr>
          <w:sz w:val="14"/>
        </w:rPr>
        <w:t>. Furthermore, they found that many spores had dark pigmented walls. These walls were thought to be a protective 'shield' against the increasing and damaging UV levels.</w:t>
      </w:r>
    </w:p>
    <w:p w14:paraId="50D4BB71" w14:textId="77777777" w:rsidR="00FE0AB2" w:rsidRPr="00E14CC9" w:rsidRDefault="00FE0AB2" w:rsidP="00FE0AB2">
      <w:pPr>
        <w:rPr>
          <w:rStyle w:val="StyleUnderline"/>
        </w:rPr>
      </w:pPr>
      <w:r w:rsidRPr="00B844AE">
        <w:rPr>
          <w:sz w:val="14"/>
        </w:rPr>
        <w:t xml:space="preserve">From their findings, the scientists </w:t>
      </w:r>
      <w:r w:rsidRPr="00E07AE1">
        <w:rPr>
          <w:rStyle w:val="StyleUnderline"/>
        </w:rPr>
        <w:t>have concluded that during a time of expeditious global warming, the ozone layer collapsed for a short while.</w:t>
      </w:r>
      <w:r w:rsidRPr="00B844AE">
        <w:rPr>
          <w:sz w:val="14"/>
        </w:rPr>
        <w:t xml:space="preserve"> Moreover, </w:t>
      </w:r>
      <w:r w:rsidRPr="00E14CC9">
        <w:rPr>
          <w:rStyle w:val="Emphasis"/>
        </w:rPr>
        <w:t xml:space="preserve">the ozone </w:t>
      </w:r>
      <w:proofErr w:type="gramStart"/>
      <w:r w:rsidRPr="00E14CC9">
        <w:rPr>
          <w:rStyle w:val="Emphasis"/>
        </w:rPr>
        <w:t>collapse</w:t>
      </w:r>
      <w:proofErr w:type="gramEnd"/>
      <w:r w:rsidRPr="00E14CC9">
        <w:rPr>
          <w:rStyle w:val="Emphasis"/>
        </w:rPr>
        <w:t xml:space="preserve"> exposed life on Earth to </w:t>
      </w:r>
      <w:r w:rsidRPr="00B844AE">
        <w:rPr>
          <w:rStyle w:val="Emphasis"/>
          <w:highlight w:val="green"/>
        </w:rPr>
        <w:t>harmful UV radiation</w:t>
      </w:r>
      <w:r w:rsidRPr="00E14CC9">
        <w:rPr>
          <w:rStyle w:val="Emphasis"/>
        </w:rPr>
        <w:t xml:space="preserve"> levels and, therefore, </w:t>
      </w:r>
      <w:r w:rsidRPr="00B844AE">
        <w:rPr>
          <w:rStyle w:val="Emphasis"/>
          <w:highlight w:val="green"/>
        </w:rPr>
        <w:t>triggered a mass extinction</w:t>
      </w:r>
      <w:r w:rsidRPr="00E14CC9">
        <w:rPr>
          <w:rStyle w:val="Emphasis"/>
        </w:rPr>
        <w:t xml:space="preserve"> event.</w:t>
      </w:r>
      <w:r w:rsidRPr="00B844AE">
        <w:rPr>
          <w:sz w:val="14"/>
        </w:rPr>
        <w:t xml:space="preserve"> </w:t>
      </w:r>
      <w:r w:rsidRPr="00E14CC9">
        <w:rPr>
          <w:rStyle w:val="StyleUnderline"/>
        </w:rPr>
        <w:t>This affected life on land and in shallow water at the Devonian-Carboniferous boundary.</w:t>
      </w:r>
    </w:p>
    <w:p w14:paraId="0C27B5B8" w14:textId="77777777" w:rsidR="00FE0AB2" w:rsidRPr="00E07AE1" w:rsidRDefault="00FE0AB2" w:rsidP="00FE0AB2">
      <w:pPr>
        <w:rPr>
          <w:rStyle w:val="Emphasis"/>
        </w:rPr>
      </w:pPr>
      <w:r w:rsidRPr="00E07AE1">
        <w:rPr>
          <w:rStyle w:val="Emphasis"/>
        </w:rPr>
        <w:t>From Climate Change to Climate Emergency</w:t>
      </w:r>
    </w:p>
    <w:p w14:paraId="6A731B40" w14:textId="77777777" w:rsidR="00FE0AB2" w:rsidRPr="00E07AE1" w:rsidRDefault="00FE0AB2" w:rsidP="00FE0AB2">
      <w:pPr>
        <w:rPr>
          <w:rStyle w:val="StyleUnderline"/>
        </w:rPr>
      </w:pPr>
      <w:r w:rsidRPr="00B844AE">
        <w:rPr>
          <w:sz w:val="14"/>
        </w:rP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rsidRPr="00B844AE">
        <w:rPr>
          <w:sz w:val="14"/>
        </w:rPr>
        <w:t xml:space="preserve"> He adds that they have seen this </w:t>
      </w:r>
      <w:r w:rsidRPr="00E07AE1">
        <w:rPr>
          <w:rStyle w:val="StyleUnderline"/>
        </w:rPr>
        <w:t xml:space="preserve">pattern in the past, where a stimulant or impetus was unnecessary for the phenomenon to kick in. </w:t>
      </w:r>
    </w:p>
    <w:p w14:paraId="5CE9440F" w14:textId="77777777" w:rsidR="00FE0AB2" w:rsidRPr="00B844AE" w:rsidRDefault="00FE0AB2" w:rsidP="00FE0AB2">
      <w:pPr>
        <w:rPr>
          <w:b/>
          <w:iCs/>
          <w:u w:val="single"/>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rsidRPr="00B844AE">
        <w:rPr>
          <w:sz w:val="14"/>
        </w:rPr>
        <w:t xml:space="preserve">. Furthermore, they say it is possible that </w:t>
      </w:r>
      <w:r w:rsidRPr="00E07AE1">
        <w:rPr>
          <w:rStyle w:val="Emphasis"/>
        </w:rPr>
        <w:t xml:space="preserve">a </w:t>
      </w:r>
      <w:r w:rsidRPr="00475C49">
        <w:rPr>
          <w:rStyle w:val="Emphasis"/>
        </w:rPr>
        <w:t xml:space="preserve">similar </w:t>
      </w:r>
      <w:r w:rsidRPr="00B844AE">
        <w:rPr>
          <w:rStyle w:val="Emphasis"/>
          <w:highlight w:val="green"/>
        </w:rPr>
        <w:t xml:space="preserve">collapse of the ozone layer </w:t>
      </w:r>
      <w:r w:rsidRPr="00475C49">
        <w:rPr>
          <w:rStyle w:val="Emphasis"/>
        </w:rPr>
        <w:t>could</w:t>
      </w:r>
      <w:r w:rsidRPr="00E07AE1">
        <w:rPr>
          <w:rStyle w:val="Emphasis"/>
        </w:rPr>
        <w:t xml:space="preserve"> occur again, </w:t>
      </w:r>
      <w:r w:rsidRPr="00B844AE">
        <w:rPr>
          <w:rStyle w:val="Emphasis"/>
          <w:highlight w:val="green"/>
        </w:rPr>
        <w:t>dangerously exposing</w:t>
      </w:r>
      <w:r w:rsidRPr="00E07AE1">
        <w:rPr>
          <w:rStyle w:val="Emphasis"/>
        </w:rPr>
        <w:t xml:space="preserve"> surface and shallow sea life to harmful </w:t>
      </w:r>
      <w:r w:rsidRPr="00B844AE">
        <w:rPr>
          <w:rStyle w:val="Emphasis"/>
          <w:highlight w:val="green"/>
        </w:rPr>
        <w:t>radiation</w:t>
      </w:r>
      <w:r w:rsidRPr="00E07AE1">
        <w:rPr>
          <w:rStyle w:val="Emphasis"/>
        </w:rPr>
        <w:t xml:space="preserve">. </w:t>
      </w:r>
    </w:p>
    <w:p w14:paraId="7BE4DD2B" w14:textId="77777777" w:rsidR="00FE0AB2" w:rsidRPr="004B3D48" w:rsidRDefault="00FE0AB2" w:rsidP="00FE0AB2">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1605C624" w14:textId="77777777" w:rsidR="00FE0AB2" w:rsidRPr="004B3D48" w:rsidRDefault="00FE0AB2" w:rsidP="00FE0AB2">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6" w:history="1">
        <w:r w:rsidRPr="004B3D48">
          <w:rPr>
            <w:rStyle w:val="Hyperlink"/>
          </w:rPr>
          <w:t>https://www.iss.europa.eu/content/space-security-europe</w:t>
        </w:r>
      </w:hyperlink>
      <w:r w:rsidRPr="004B3D48">
        <w:t>, accessed 7-10-2019) bm</w:t>
      </w:r>
    </w:p>
    <w:p w14:paraId="768F0EF1" w14:textId="77777777" w:rsidR="00FE0AB2" w:rsidRPr="00283EEC" w:rsidRDefault="00FE0AB2" w:rsidP="00FE0AB2">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proofErr w:type="gramStart"/>
      <w:r w:rsidRPr="00283EEC">
        <w:rPr>
          <w:rStyle w:val="StyleUnderline"/>
        </w:rPr>
        <w:t>systems</w:t>
      </w:r>
      <w:proofErr w:type="gramEnd"/>
      <w:r w:rsidRPr="00966BE3">
        <w:rPr>
          <w:sz w:val="14"/>
        </w:rPr>
        <w:t xml:space="preserve"> or parts thereof which are </w:t>
      </w:r>
      <w:r w:rsidRPr="00283EEC">
        <w:rPr>
          <w:rStyle w:val="StyleUnderline"/>
        </w:rPr>
        <w:t xml:space="preserve">so vital, that their disruption would significantly impact the economy, national security, </w:t>
      </w:r>
      <w:r w:rsidRPr="00283EEC">
        <w:rPr>
          <w:rStyle w:val="StyleUnderline"/>
        </w:rPr>
        <w:lastRenderedPageBreak/>
        <w:t xml:space="preserve">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693D38C5" w14:textId="77777777" w:rsidR="00FE0AB2" w:rsidRPr="00966BE3" w:rsidRDefault="00FE0AB2" w:rsidP="00FE0AB2">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 xml:space="preserve">and the fight against </w:t>
      </w:r>
      <w:proofErr w:type="spellStart"/>
      <w:r w:rsidRPr="00966BE3">
        <w:rPr>
          <w:sz w:val="14"/>
        </w:rPr>
        <w:t>organised</w:t>
      </w:r>
      <w:proofErr w:type="spellEnd"/>
      <w:r w:rsidRPr="00966BE3">
        <w:rPr>
          <w:sz w:val="14"/>
        </w:rPr>
        <w:t xml:space="preserve">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w:t>
      </w:r>
      <w:proofErr w:type="spellStart"/>
      <w:r w:rsidRPr="00B844AE">
        <w:rPr>
          <w:rStyle w:val="StyleUnderline"/>
          <w:highlight w:val="green"/>
        </w:rPr>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6CB7DC45" w14:textId="77777777" w:rsidR="00FE0AB2" w:rsidRPr="00283EEC" w:rsidRDefault="00FE0AB2" w:rsidP="00FE0AB2">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283EEC">
        <w:rPr>
          <w:sz w:val="8"/>
          <w:szCs w:val="8"/>
        </w:rPr>
        <w:t>in the area of</w:t>
      </w:r>
      <w:proofErr w:type="gramEnd"/>
      <w:r w:rsidRPr="00283EEC">
        <w:rPr>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648A22D3" w14:textId="77777777" w:rsidR="00FE0AB2" w:rsidRDefault="00FE0AB2" w:rsidP="00FE0AB2">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w:t>
      </w:r>
      <w:proofErr w:type="spellStart"/>
      <w:r w:rsidRPr="00966BE3">
        <w:rPr>
          <w:sz w:val="14"/>
        </w:rPr>
        <w:t>OneWeb</w:t>
      </w:r>
      <w:proofErr w:type="spellEnd"/>
      <w:r w:rsidRPr="00966BE3">
        <w:rPr>
          <w:sz w:val="14"/>
        </w:rPr>
        <w:t xml:space="preserve"> and Steam mega-constellations for global internet broadband service. </w:t>
      </w:r>
      <w:r w:rsidRPr="004B3D48">
        <w:rPr>
          <w:rStyle w:val="StyleUnderline"/>
        </w:rPr>
        <w:t>Advances in small satellite capabilities and in launch technology</w:t>
      </w:r>
      <w:r w:rsidRPr="00966BE3">
        <w:rPr>
          <w:sz w:val="14"/>
        </w:rPr>
        <w:t xml:space="preserve"> (</w:t>
      </w:r>
      <w:proofErr w:type="gramStart"/>
      <w:r w:rsidRPr="00966BE3">
        <w:rPr>
          <w:sz w:val="14"/>
        </w:rPr>
        <w:t>e.g.</w:t>
      </w:r>
      <w:proofErr w:type="gramEnd"/>
      <w:r w:rsidRPr="00966BE3">
        <w:rPr>
          <w:sz w:val="14"/>
        </w:rPr>
        <w:t xml:space="preserve">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w:t>
      </w:r>
      <w:proofErr w:type="gramStart"/>
      <w:r w:rsidRPr="00966BE3">
        <w:rPr>
          <w:sz w:val="14"/>
        </w:rPr>
        <w:t>3 .</w:t>
      </w:r>
      <w:proofErr w:type="gramEnd"/>
      <w:r w:rsidRPr="00966BE3">
        <w:rPr>
          <w:sz w:val="14"/>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743001AB" w14:textId="77777777" w:rsidR="00FE0AB2" w:rsidRDefault="00FE0AB2" w:rsidP="00FE0AB2">
      <w:pPr>
        <w:pStyle w:val="Heading4"/>
      </w:pPr>
      <w:r>
        <w:t xml:space="preserve">Satellites </w:t>
      </w:r>
      <w:r w:rsidRPr="00C56E26">
        <w:rPr>
          <w:u w:val="single"/>
        </w:rPr>
        <w:t>revolutionize</w:t>
      </w:r>
      <w:r>
        <w:t xml:space="preserve"> acidification response.</w:t>
      </w:r>
    </w:p>
    <w:p w14:paraId="70BCF634" w14:textId="77777777" w:rsidR="00FE0AB2" w:rsidRPr="00784AC4" w:rsidRDefault="00FE0AB2" w:rsidP="00FE0AB2">
      <w:r w:rsidRPr="00784AC4">
        <w:rPr>
          <w:rStyle w:val="Style13ptBold"/>
        </w:rPr>
        <w:t>Newton 20</w:t>
      </w:r>
      <w:r>
        <w:t xml:space="preserve"> – </w:t>
      </w:r>
      <w:r w:rsidRPr="00784AC4">
        <w:t xml:space="preserve">A freelance writer originally hailing from England, he moved to Berlin in 2012 and hasn’t looked back. Prior to this, he gained a </w:t>
      </w:r>
      <w:proofErr w:type="spellStart"/>
      <w:r w:rsidRPr="00784AC4">
        <w:t>MScEcon</w:t>
      </w:r>
      <w:proofErr w:type="spellEnd"/>
      <w:r w:rsidRPr="00784AC4">
        <w:t xml:space="preserve"> in Strategic Studies from </w:t>
      </w:r>
      <w:proofErr w:type="spellStart"/>
      <w:r w:rsidRPr="00784AC4">
        <w:t>Aberystywth</w:t>
      </w:r>
      <w:proofErr w:type="spellEnd"/>
      <w:r w:rsidRPr="00784AC4">
        <w:t xml:space="preserve">, </w:t>
      </w:r>
      <w:proofErr w:type="spellStart"/>
      <w:r w:rsidRPr="00784AC4">
        <w:t>specialising</w:t>
      </w:r>
      <w:proofErr w:type="spellEnd"/>
      <w:r w:rsidRPr="00784AC4">
        <w:t xml:space="preserve"> in information strategy and military-media relations. He also finds it awkward to write about himself in the third person.</w:t>
      </w:r>
      <w:r>
        <w:t xml:space="preserve"> 8/12/20. [Reset, “</w:t>
      </w:r>
      <w:r w:rsidRPr="00784AC4">
        <w:t>Satellite Technology Could Hold the Key to Measuring the Ocean’s Increasing Acidification</w:t>
      </w:r>
      <w:r>
        <w:t xml:space="preserve">,” </w:t>
      </w:r>
      <w:hyperlink r:id="rId17" w:history="1">
        <w:r w:rsidRPr="001A64CC">
          <w:rPr>
            <w:rStyle w:val="Hyperlink"/>
          </w:rPr>
          <w:t>https://en.reset.org/satellite-technology-could-hold-key-measuring-oceans-increasing-acidification-08112020/</w:t>
        </w:r>
      </w:hyperlink>
      <w:r>
        <w:t>] Justin</w:t>
      </w:r>
    </w:p>
    <w:p w14:paraId="1C3E171D" w14:textId="77777777" w:rsidR="00FE0AB2" w:rsidRPr="00784AC4" w:rsidRDefault="00FE0AB2" w:rsidP="00FE0AB2">
      <w:pPr>
        <w:rPr>
          <w:u w:val="single"/>
        </w:rPr>
      </w:pPr>
      <w:r w:rsidRPr="00B844AE">
        <w:rPr>
          <w:highlight w:val="green"/>
          <w:u w:val="single"/>
        </w:rPr>
        <w:t>Advanced sat</w:t>
      </w:r>
      <w:r w:rsidRPr="00784AC4">
        <w:rPr>
          <w:u w:val="single"/>
        </w:rPr>
        <w:t xml:space="preserve">ellite technology has the </w:t>
      </w:r>
      <w:r w:rsidRPr="00A02DAA">
        <w:rPr>
          <w:rStyle w:val="Emphasis"/>
        </w:rPr>
        <w:t>potential</w:t>
      </w:r>
      <w:r w:rsidRPr="00784AC4">
        <w:rPr>
          <w:u w:val="single"/>
        </w:rPr>
        <w:t xml:space="preserve"> to </w:t>
      </w:r>
      <w:proofErr w:type="spellStart"/>
      <w:r w:rsidRPr="00B844AE">
        <w:rPr>
          <w:rStyle w:val="Emphasis"/>
          <w:highlight w:val="green"/>
        </w:rPr>
        <w:t>revolutionise</w:t>
      </w:r>
      <w:proofErr w:type="spellEnd"/>
      <w:r w:rsidRPr="00784AC4">
        <w:rPr>
          <w:u w:val="single"/>
        </w:rPr>
        <w:t xml:space="preserve"> the way we see </w:t>
      </w:r>
      <w:r w:rsidRPr="00B844AE">
        <w:rPr>
          <w:highlight w:val="green"/>
          <w:u w:val="single"/>
        </w:rPr>
        <w:t>our planet</w:t>
      </w:r>
      <w:r w:rsidRPr="00784AC4">
        <w:rPr>
          <w:sz w:val="14"/>
        </w:rPr>
        <w:t xml:space="preserve">. Satellites equipped with </w:t>
      </w:r>
      <w:r w:rsidRPr="00B844AE">
        <w:rPr>
          <w:rStyle w:val="Emphasis"/>
          <w:highlight w:val="green"/>
        </w:rPr>
        <w:t>high-tech</w:t>
      </w:r>
      <w:r w:rsidRPr="00A02DAA">
        <w:rPr>
          <w:rStyle w:val="Emphasis"/>
        </w:rPr>
        <w:t xml:space="preserve"> camera </w:t>
      </w:r>
      <w:r w:rsidRPr="00B844AE">
        <w:rPr>
          <w:rStyle w:val="Emphasis"/>
          <w:highlight w:val="green"/>
        </w:rPr>
        <w:t>equipment</w:t>
      </w:r>
      <w:r w:rsidRPr="00784AC4">
        <w:rPr>
          <w:u w:val="single"/>
        </w:rPr>
        <w:t xml:space="preserve"> can provide </w:t>
      </w:r>
      <w:r w:rsidRPr="00A02DAA">
        <w:rPr>
          <w:rStyle w:val="Emphasis"/>
        </w:rPr>
        <w:t>never</w:t>
      </w:r>
      <w:r w:rsidRPr="00784AC4">
        <w:rPr>
          <w:u w:val="single"/>
        </w:rPr>
        <w:t>-seen-before views of Earth and allow researchers to observe vast areas</w:t>
      </w:r>
      <w:r w:rsidRPr="00784AC4">
        <w:rPr>
          <w:sz w:val="14"/>
        </w:rPr>
        <w:t xml:space="preserve"> in an instant. </w:t>
      </w:r>
      <w:r w:rsidRPr="00784AC4">
        <w:rPr>
          <w:u w:val="single"/>
        </w:rPr>
        <w:t xml:space="preserve">Combine this with </w:t>
      </w:r>
      <w:r w:rsidRPr="00B844AE">
        <w:rPr>
          <w:rStyle w:val="Emphasis"/>
          <w:highlight w:val="green"/>
        </w:rPr>
        <w:t>machine learning</w:t>
      </w:r>
      <w:r w:rsidRPr="00B844AE">
        <w:rPr>
          <w:highlight w:val="green"/>
          <w:u w:val="single"/>
        </w:rPr>
        <w:t xml:space="preserve"> algorithms</w:t>
      </w:r>
      <w:r w:rsidRPr="00784AC4">
        <w:rPr>
          <w:u w:val="single"/>
        </w:rPr>
        <w:t xml:space="preserve"> and we’re able to </w:t>
      </w:r>
      <w:r w:rsidRPr="00A02DAA">
        <w:rPr>
          <w:rStyle w:val="Emphasis"/>
        </w:rPr>
        <w:t>track</w:t>
      </w:r>
      <w:r w:rsidRPr="00784AC4">
        <w:rPr>
          <w:u w:val="single"/>
        </w:rPr>
        <w:t xml:space="preserve"> and </w:t>
      </w:r>
      <w:r w:rsidRPr="00A02DAA">
        <w:rPr>
          <w:rStyle w:val="Emphasis"/>
        </w:rPr>
        <w:t>discover</w:t>
      </w:r>
      <w:r w:rsidRPr="00784AC4">
        <w:rPr>
          <w:u w:val="single"/>
        </w:rPr>
        <w:t xml:space="preserve"> information about </w:t>
      </w:r>
      <w:r w:rsidRPr="00A02DAA">
        <w:rPr>
          <w:rStyle w:val="Emphasis"/>
        </w:rPr>
        <w:t>challenging</w:t>
      </w:r>
      <w:r w:rsidRPr="00784AC4">
        <w:rPr>
          <w:u w:val="single"/>
        </w:rPr>
        <w:t xml:space="preserve"> environmental issues – such as deforestation or plastic pollution – using satellite photography.</w:t>
      </w:r>
    </w:p>
    <w:p w14:paraId="15096E82" w14:textId="77777777" w:rsidR="00FE0AB2" w:rsidRPr="00784AC4" w:rsidRDefault="00FE0AB2" w:rsidP="00FE0AB2">
      <w:pPr>
        <w:rPr>
          <w:u w:val="single"/>
        </w:rPr>
      </w:pPr>
      <w:r w:rsidRPr="00784AC4">
        <w:rPr>
          <w:sz w:val="14"/>
        </w:rPr>
        <w:lastRenderedPageBreak/>
        <w:t xml:space="preserve">And some satellites </w:t>
      </w:r>
      <w:proofErr w:type="gramStart"/>
      <w:r w:rsidRPr="00784AC4">
        <w:rPr>
          <w:sz w:val="14"/>
        </w:rPr>
        <w:t>are able to</w:t>
      </w:r>
      <w:proofErr w:type="gramEnd"/>
      <w:r w:rsidRPr="00784AC4">
        <w:rPr>
          <w:sz w:val="14"/>
        </w:rPr>
        <w:t xml:space="preserve"> go even further than that. Using </w:t>
      </w:r>
      <w:proofErr w:type="spellStart"/>
      <w:r w:rsidRPr="00784AC4">
        <w:rPr>
          <w:sz w:val="14"/>
        </w:rPr>
        <w:t>specialised</w:t>
      </w:r>
      <w:proofErr w:type="spellEnd"/>
      <w:r w:rsidRPr="00784AC4">
        <w:rPr>
          <w:sz w:val="14"/>
        </w:rPr>
        <w:t xml:space="preserve"> camera equipment, </w:t>
      </w:r>
      <w:r w:rsidRPr="00784AC4">
        <w:rPr>
          <w:u w:val="single"/>
        </w:rPr>
        <w:t xml:space="preserve">satellites can now also be used to </w:t>
      </w:r>
      <w:r w:rsidRPr="00B844AE">
        <w:rPr>
          <w:highlight w:val="green"/>
          <w:u w:val="single"/>
        </w:rPr>
        <w:t>measure things</w:t>
      </w:r>
      <w:r w:rsidRPr="00784AC4">
        <w:rPr>
          <w:u w:val="single"/>
        </w:rPr>
        <w:t xml:space="preserve"> </w:t>
      </w:r>
      <w:r w:rsidRPr="00A02DAA">
        <w:rPr>
          <w:rStyle w:val="Emphasis"/>
        </w:rPr>
        <w:t>generally</w:t>
      </w:r>
      <w:r w:rsidRPr="00784AC4">
        <w:rPr>
          <w:u w:val="single"/>
        </w:rPr>
        <w:t xml:space="preserve"> </w:t>
      </w:r>
      <w:r w:rsidRPr="00B844AE">
        <w:rPr>
          <w:rStyle w:val="Emphasis"/>
          <w:highlight w:val="green"/>
        </w:rPr>
        <w:t>invisible</w:t>
      </w:r>
      <w:r w:rsidRPr="00B844AE">
        <w:rPr>
          <w:highlight w:val="green"/>
          <w:u w:val="single"/>
        </w:rPr>
        <w:t xml:space="preserve"> to the</w:t>
      </w:r>
      <w:r w:rsidRPr="00784AC4">
        <w:rPr>
          <w:u w:val="single"/>
        </w:rPr>
        <w:t xml:space="preserve"> human </w:t>
      </w:r>
      <w:r w:rsidRPr="00B844AE">
        <w:rPr>
          <w:highlight w:val="green"/>
          <w:u w:val="single"/>
        </w:rPr>
        <w:t>eye</w:t>
      </w:r>
      <w:r w:rsidRPr="00784AC4">
        <w:rPr>
          <w:u w:val="single"/>
        </w:rPr>
        <w:t xml:space="preserve">, such as </w:t>
      </w:r>
      <w:r w:rsidRPr="00A02DAA">
        <w:rPr>
          <w:rStyle w:val="Emphasis"/>
        </w:rPr>
        <w:t>air</w:t>
      </w:r>
      <w:r w:rsidRPr="00784AC4">
        <w:rPr>
          <w:u w:val="single"/>
        </w:rPr>
        <w:t xml:space="preserve"> and </w:t>
      </w:r>
      <w:r w:rsidRPr="00A02DAA">
        <w:rPr>
          <w:rStyle w:val="Emphasis"/>
        </w:rPr>
        <w:t>sea</w:t>
      </w:r>
      <w:r w:rsidRPr="00784AC4">
        <w:rPr>
          <w:u w:val="single"/>
        </w:rPr>
        <w:t xml:space="preserve"> pollution.</w:t>
      </w:r>
    </w:p>
    <w:p w14:paraId="25E122D5" w14:textId="77777777" w:rsidR="00FE0AB2" w:rsidRPr="00784AC4" w:rsidRDefault="00FE0AB2" w:rsidP="00FE0AB2">
      <w:pPr>
        <w:rPr>
          <w:sz w:val="14"/>
        </w:rPr>
      </w:pPr>
      <w:r w:rsidRPr="00784AC4">
        <w:rPr>
          <w:sz w:val="14"/>
        </w:rPr>
        <w:t xml:space="preserve">For example, the European Space Agency’s Sentinel-5P satellite, which was launched in 2017, has an advanced suite of tools which can be used to measure various pollutants in the Earth’s atmosphere. Of </w:t>
      </w:r>
      <w:proofErr w:type="gramStart"/>
      <w:r w:rsidRPr="00784AC4">
        <w:rPr>
          <w:sz w:val="14"/>
        </w:rPr>
        <w:t>particular note</w:t>
      </w:r>
      <w:proofErr w:type="gramEnd"/>
      <w:r w:rsidRPr="00784AC4">
        <w:rPr>
          <w:sz w:val="14"/>
        </w:rPr>
        <w:t xml:space="preserve"> is the </w:t>
      </w:r>
      <w:proofErr w:type="spellStart"/>
      <w:r w:rsidRPr="00784AC4">
        <w:rPr>
          <w:sz w:val="14"/>
        </w:rPr>
        <w:t>Tropomi</w:t>
      </w:r>
      <w:proofErr w:type="spellEnd"/>
      <w:r w:rsidRPr="00784AC4">
        <w:rPr>
          <w:sz w:val="14"/>
        </w:rPr>
        <w:t xml:space="preserve"> (</w:t>
      </w:r>
      <w:proofErr w:type="spellStart"/>
      <w:r w:rsidRPr="00784AC4">
        <w:rPr>
          <w:sz w:val="14"/>
        </w:rPr>
        <w:t>TROPOspheric</w:t>
      </w:r>
      <w:proofErr w:type="spellEnd"/>
      <w:r w:rsidRPr="00784AC4">
        <w:rPr>
          <w:sz w:val="14"/>
        </w:rPr>
        <w:t xml:space="preserve"> Monitoring Instrument), a spectrometer </w:t>
      </w:r>
      <w:r w:rsidRPr="00784AC4">
        <w:rPr>
          <w:u w:val="single"/>
        </w:rPr>
        <w:t xml:space="preserve">capable of </w:t>
      </w:r>
      <w:r w:rsidRPr="00B844AE">
        <w:rPr>
          <w:highlight w:val="green"/>
          <w:u w:val="single"/>
        </w:rPr>
        <w:t>scanning</w:t>
      </w:r>
      <w:r w:rsidRPr="00784AC4">
        <w:rPr>
          <w:u w:val="single"/>
        </w:rPr>
        <w:t xml:space="preserve"> the Earth’s </w:t>
      </w:r>
      <w:r w:rsidRPr="00A02DAA">
        <w:rPr>
          <w:rStyle w:val="Emphasis"/>
        </w:rPr>
        <w:t>atmosphere</w:t>
      </w:r>
      <w:r w:rsidRPr="00784AC4">
        <w:rPr>
          <w:u w:val="single"/>
        </w:rPr>
        <w:t xml:space="preserve"> through ultraviolet</w:t>
      </w:r>
      <w:r w:rsidRPr="00784AC4">
        <w:rPr>
          <w:sz w:val="14"/>
        </w:rPr>
        <w:t xml:space="preserve"> (UV), </w:t>
      </w:r>
      <w:r w:rsidRPr="00784AC4">
        <w:rPr>
          <w:u w:val="single"/>
        </w:rPr>
        <w:t>visible</w:t>
      </w:r>
      <w:r w:rsidRPr="00784AC4">
        <w:rPr>
          <w:sz w:val="14"/>
        </w:rPr>
        <w:t xml:space="preserve"> (VIS), </w:t>
      </w:r>
      <w:r w:rsidRPr="00784AC4">
        <w:rPr>
          <w:u w:val="single"/>
        </w:rPr>
        <w:t>near</w:t>
      </w:r>
      <w:r w:rsidRPr="00784AC4">
        <w:rPr>
          <w:sz w:val="14"/>
        </w:rPr>
        <w:t xml:space="preserve"> (NIR) </w:t>
      </w:r>
      <w:r w:rsidRPr="00784AC4">
        <w:rPr>
          <w:u w:val="single"/>
        </w:rPr>
        <w:t xml:space="preserve">and </w:t>
      </w:r>
      <w:r w:rsidRPr="00A02DAA">
        <w:rPr>
          <w:rStyle w:val="Emphasis"/>
        </w:rPr>
        <w:t xml:space="preserve">short-wavelength </w:t>
      </w:r>
      <w:r w:rsidRPr="00B844AE">
        <w:rPr>
          <w:rStyle w:val="Emphasis"/>
          <w:highlight w:val="green"/>
        </w:rPr>
        <w:t>infrared</w:t>
      </w:r>
      <w:r w:rsidRPr="00784AC4">
        <w:rPr>
          <w:sz w:val="14"/>
        </w:rPr>
        <w:t xml:space="preserve"> (SWIR) </w:t>
      </w:r>
      <w:r w:rsidRPr="00B844AE">
        <w:rPr>
          <w:rStyle w:val="Emphasis"/>
          <w:highlight w:val="green"/>
        </w:rPr>
        <w:t>spectrums</w:t>
      </w:r>
      <w:r w:rsidRPr="00784AC4">
        <w:rPr>
          <w:sz w:val="14"/>
        </w:rPr>
        <w:t xml:space="preserve">. By detecting fluctuations in these various </w:t>
      </w:r>
      <w:proofErr w:type="gramStart"/>
      <w:r w:rsidRPr="00784AC4">
        <w:rPr>
          <w:sz w:val="14"/>
        </w:rPr>
        <w:t>wave-lengths</w:t>
      </w:r>
      <w:proofErr w:type="gramEnd"/>
      <w:r w:rsidRPr="00784AC4">
        <w:rPr>
          <w:sz w:val="14"/>
        </w:rPr>
        <w:t xml:space="preserve">, the satellite can detect the presence of compounds such as </w:t>
      </w:r>
      <w:proofErr w:type="spellStart"/>
      <w:r w:rsidRPr="00784AC4">
        <w:rPr>
          <w:sz w:val="14"/>
        </w:rPr>
        <w:t>sulphur</w:t>
      </w:r>
      <w:proofErr w:type="spellEnd"/>
      <w:r w:rsidRPr="00784AC4">
        <w:rPr>
          <w:sz w:val="14"/>
        </w:rPr>
        <w:t xml:space="preserve"> dioxide and nitrogen dioxide.</w:t>
      </w:r>
    </w:p>
    <w:p w14:paraId="4902024C" w14:textId="77777777" w:rsidR="00FE0AB2" w:rsidRPr="00784AC4" w:rsidRDefault="00FE0AB2" w:rsidP="00FE0AB2">
      <w:pPr>
        <w:rPr>
          <w:sz w:val="14"/>
        </w:rPr>
      </w:pPr>
      <w:r w:rsidRPr="00784AC4">
        <w:rPr>
          <w:sz w:val="14"/>
        </w:rPr>
        <w:t xml:space="preserve">However, air pollution isn’t limited to our atmosphere – it’s increasingly making its way into our seas and oceans, where it’s absorbed by seawater and causes </w:t>
      </w:r>
      <w:r w:rsidRPr="00784AC4">
        <w:rPr>
          <w:u w:val="single"/>
        </w:rPr>
        <w:t>ocean acidification</w:t>
      </w:r>
      <w:r w:rsidRPr="00784AC4">
        <w:rPr>
          <w:sz w:val="14"/>
        </w:rPr>
        <w:t>.</w:t>
      </w:r>
    </w:p>
    <w:p w14:paraId="6D1EEAEF" w14:textId="77777777" w:rsidR="00FE0AB2" w:rsidRPr="00784AC4" w:rsidRDefault="00FE0AB2" w:rsidP="00FE0AB2">
      <w:pPr>
        <w:rPr>
          <w:sz w:val="14"/>
        </w:rPr>
      </w:pPr>
      <w:r w:rsidRPr="00784AC4">
        <w:rPr>
          <w:sz w:val="14"/>
        </w:rPr>
        <w:t xml:space="preserve">Examining Our Oceans </w:t>
      </w:r>
      <w:proofErr w:type="gramStart"/>
      <w:r w:rsidRPr="00784AC4">
        <w:rPr>
          <w:sz w:val="14"/>
        </w:rPr>
        <w:t>From</w:t>
      </w:r>
      <w:proofErr w:type="gramEnd"/>
      <w:r w:rsidRPr="00784AC4">
        <w:rPr>
          <w:sz w:val="14"/>
        </w:rPr>
        <w:t xml:space="preserve"> Space</w:t>
      </w:r>
    </w:p>
    <w:p w14:paraId="5627BE0C" w14:textId="77777777" w:rsidR="00FE0AB2" w:rsidRPr="00784AC4" w:rsidRDefault="00FE0AB2" w:rsidP="00FE0AB2">
      <w:pPr>
        <w:rPr>
          <w:u w:val="single"/>
        </w:rPr>
      </w:pPr>
      <w:r w:rsidRPr="00784AC4">
        <w:rPr>
          <w:u w:val="single"/>
        </w:rPr>
        <w:t xml:space="preserve">Both </w:t>
      </w:r>
      <w:r w:rsidRPr="00B844AE">
        <w:rPr>
          <w:highlight w:val="green"/>
          <w:u w:val="single"/>
        </w:rPr>
        <w:t xml:space="preserve">NASA and ESA are </w:t>
      </w:r>
      <w:r w:rsidRPr="00B844AE">
        <w:rPr>
          <w:rStyle w:val="Emphasis"/>
          <w:highlight w:val="green"/>
        </w:rPr>
        <w:t>exploring</w:t>
      </w:r>
      <w:r w:rsidRPr="00784AC4">
        <w:rPr>
          <w:u w:val="single"/>
        </w:rPr>
        <w:t xml:space="preserve"> the issue of measuring </w:t>
      </w:r>
      <w:r w:rsidRPr="00B844AE">
        <w:rPr>
          <w:highlight w:val="green"/>
          <w:u w:val="single"/>
        </w:rPr>
        <w:t xml:space="preserve">ocean </w:t>
      </w:r>
      <w:r w:rsidRPr="00B844AE">
        <w:rPr>
          <w:rStyle w:val="Emphasis"/>
          <w:highlight w:val="green"/>
        </w:rPr>
        <w:t>acidification</w:t>
      </w:r>
      <w:r w:rsidRPr="00784AC4">
        <w:rPr>
          <w:u w:val="single"/>
        </w:rPr>
        <w:t xml:space="preserve"> from space, with their Soil Moisture and Ocean Salinity (</w:t>
      </w:r>
      <w:r w:rsidRPr="00A02DAA">
        <w:rPr>
          <w:rStyle w:val="Emphasis"/>
        </w:rPr>
        <w:t>SMOS</w:t>
      </w:r>
      <w:r w:rsidRPr="00784AC4">
        <w:rPr>
          <w:u w:val="single"/>
        </w:rPr>
        <w:t xml:space="preserve">) and Aquarius </w:t>
      </w:r>
      <w:proofErr w:type="spellStart"/>
      <w:r w:rsidRPr="00784AC4">
        <w:rPr>
          <w:u w:val="single"/>
        </w:rPr>
        <w:t>programmes</w:t>
      </w:r>
      <w:proofErr w:type="spellEnd"/>
      <w:r w:rsidRPr="00784AC4">
        <w:rPr>
          <w:u w:val="single"/>
        </w:rPr>
        <w:t xml:space="preserve"> </w:t>
      </w:r>
      <w:r w:rsidRPr="00A02DAA">
        <w:rPr>
          <w:rStyle w:val="Emphasis"/>
        </w:rPr>
        <w:t>respectively</w:t>
      </w:r>
      <w:r w:rsidRPr="00784AC4">
        <w:rPr>
          <w:sz w:val="14"/>
        </w:rPr>
        <w:t xml:space="preserve">. The Earth’s oceans have been instrumental in containing climate change, as they can absorb vast amounts of carbon, reducing the global temperature. </w:t>
      </w:r>
      <w:proofErr w:type="gramStart"/>
      <w:r w:rsidRPr="00784AC4">
        <w:rPr>
          <w:sz w:val="14"/>
        </w:rPr>
        <w:t>But,</w:t>
      </w:r>
      <w:proofErr w:type="gramEnd"/>
      <w:r w:rsidRPr="00784AC4">
        <w:rPr>
          <w:sz w:val="14"/>
        </w:rPr>
        <w:t xml:space="preserve"> this effect takes its toll. In recent years </w:t>
      </w:r>
      <w:r w:rsidRPr="00784AC4">
        <w:rPr>
          <w:u w:val="single"/>
        </w:rPr>
        <w:t>the ocean’s chemical balance has been shifting with seawater becoming less alkaline and more acidic.</w:t>
      </w:r>
    </w:p>
    <w:p w14:paraId="4DB2A980" w14:textId="77777777" w:rsidR="00FE0AB2" w:rsidRPr="00784AC4" w:rsidRDefault="00FE0AB2" w:rsidP="00FE0AB2">
      <w:pPr>
        <w:rPr>
          <w:sz w:val="14"/>
        </w:rPr>
      </w:pPr>
      <w:r w:rsidRPr="00784AC4">
        <w:rPr>
          <w:sz w:val="14"/>
        </w:rPr>
        <w:t xml:space="preserve">This </w:t>
      </w:r>
      <w:r w:rsidRPr="00784AC4">
        <w:rPr>
          <w:u w:val="single"/>
        </w:rPr>
        <w:t xml:space="preserve">process has the potential to greatly affect the </w:t>
      </w:r>
      <w:r w:rsidRPr="00A02DAA">
        <w:rPr>
          <w:rStyle w:val="Emphasis"/>
        </w:rPr>
        <w:t>biodiversity</w:t>
      </w:r>
      <w:r w:rsidRPr="00784AC4">
        <w:rPr>
          <w:u w:val="single"/>
        </w:rPr>
        <w:t xml:space="preserve"> of the ocean</w:t>
      </w:r>
      <w:r w:rsidRPr="00784AC4">
        <w:rPr>
          <w:sz w:val="14"/>
        </w:rPr>
        <w:t xml:space="preserve">, especially </w:t>
      </w:r>
      <w:proofErr w:type="gramStart"/>
      <w:r w:rsidRPr="00784AC4">
        <w:rPr>
          <w:sz w:val="14"/>
        </w:rPr>
        <w:t>in regards to</w:t>
      </w:r>
      <w:proofErr w:type="gramEnd"/>
      <w:r w:rsidRPr="00784AC4">
        <w:rPr>
          <w:sz w:val="14"/>
        </w:rPr>
        <w:t xml:space="preserve"> smaller creatures such as pteropods. Increased ocean acidification can act to disrupt the growth of pteropods’ shells, affecting their chances of survival. This is especially important as pteropods form the basis of many </w:t>
      </w:r>
      <w:proofErr w:type="gramStart"/>
      <w:r w:rsidRPr="00784AC4">
        <w:rPr>
          <w:sz w:val="14"/>
        </w:rPr>
        <w:t>ocean</w:t>
      </w:r>
      <w:proofErr w:type="gramEnd"/>
      <w:r w:rsidRPr="00784AC4">
        <w:rPr>
          <w:sz w:val="14"/>
        </w:rPr>
        <w:t xml:space="preserve"> food chains.</w:t>
      </w:r>
    </w:p>
    <w:p w14:paraId="5A1D76DB" w14:textId="77777777" w:rsidR="00FE0AB2" w:rsidRPr="00784AC4" w:rsidRDefault="00FE0AB2" w:rsidP="00FE0AB2">
      <w:pPr>
        <w:rPr>
          <w:u w:val="single"/>
        </w:rPr>
      </w:pPr>
      <w:r w:rsidRPr="00784AC4">
        <w:rPr>
          <w:u w:val="single"/>
        </w:rPr>
        <w:t xml:space="preserve">New </w:t>
      </w:r>
      <w:r w:rsidRPr="00B844AE">
        <w:rPr>
          <w:highlight w:val="green"/>
          <w:u w:val="single"/>
        </w:rPr>
        <w:t>research</w:t>
      </w:r>
      <w:r w:rsidRPr="00784AC4">
        <w:rPr>
          <w:u w:val="single"/>
        </w:rPr>
        <w:t xml:space="preserve"> has recently been </w:t>
      </w:r>
      <w:r w:rsidRPr="00A02DAA">
        <w:rPr>
          <w:rStyle w:val="Emphasis"/>
        </w:rPr>
        <w:t>concluded</w:t>
      </w:r>
      <w:r w:rsidRPr="00784AC4">
        <w:rPr>
          <w:u w:val="single"/>
        </w:rPr>
        <w:t xml:space="preserve"> which </w:t>
      </w:r>
      <w:proofErr w:type="gramStart"/>
      <w:r w:rsidRPr="00B844AE">
        <w:rPr>
          <w:highlight w:val="green"/>
          <w:u w:val="single"/>
        </w:rPr>
        <w:t>looked into</w:t>
      </w:r>
      <w:proofErr w:type="gramEnd"/>
      <w:r w:rsidRPr="00784AC4">
        <w:rPr>
          <w:u w:val="single"/>
        </w:rPr>
        <w:t xml:space="preserve"> the </w:t>
      </w:r>
      <w:r w:rsidRPr="00B844AE">
        <w:rPr>
          <w:rStyle w:val="Emphasis"/>
          <w:highlight w:val="green"/>
        </w:rPr>
        <w:t>feasibility</w:t>
      </w:r>
      <w:r w:rsidRPr="00B844AE">
        <w:rPr>
          <w:highlight w:val="green"/>
          <w:u w:val="single"/>
        </w:rPr>
        <w:t xml:space="preserve"> of measuring</w:t>
      </w:r>
      <w:r w:rsidRPr="00784AC4">
        <w:rPr>
          <w:u w:val="single"/>
        </w:rPr>
        <w:t xml:space="preserve"> </w:t>
      </w:r>
      <w:r w:rsidRPr="00A02DAA">
        <w:rPr>
          <w:rStyle w:val="Emphasis"/>
        </w:rPr>
        <w:t xml:space="preserve">ocean </w:t>
      </w:r>
      <w:r w:rsidRPr="00B844AE">
        <w:rPr>
          <w:rStyle w:val="Emphasis"/>
          <w:highlight w:val="green"/>
        </w:rPr>
        <w:t>acidification</w:t>
      </w:r>
      <w:r w:rsidRPr="00B844AE">
        <w:rPr>
          <w:highlight w:val="green"/>
          <w:u w:val="single"/>
        </w:rPr>
        <w:t xml:space="preserve"> from space</w:t>
      </w:r>
      <w:r w:rsidRPr="00784AC4">
        <w:rPr>
          <w:u w:val="single"/>
        </w:rPr>
        <w:t>. Although satellites would be unable to measure the ocean’s pH level – the clearest indication of ocean acidification – it can measure ocean salinity, the amount of salt in the seawater.</w:t>
      </w:r>
    </w:p>
    <w:p w14:paraId="376583DB" w14:textId="77777777" w:rsidR="00FE0AB2" w:rsidRPr="00784AC4" w:rsidRDefault="00FE0AB2" w:rsidP="00FE0AB2">
      <w:pPr>
        <w:rPr>
          <w:sz w:val="14"/>
        </w:rPr>
      </w:pPr>
      <w:r w:rsidRPr="00784AC4">
        <w:rPr>
          <w:sz w:val="14"/>
        </w:rPr>
        <w:t xml:space="preserve">For example, </w:t>
      </w:r>
      <w:r w:rsidRPr="00784AC4">
        <w:rPr>
          <w:u w:val="single"/>
        </w:rPr>
        <w:t xml:space="preserve">NASA’s Aquarius </w:t>
      </w:r>
      <w:r w:rsidRPr="00B844AE">
        <w:rPr>
          <w:highlight w:val="green"/>
          <w:u w:val="single"/>
        </w:rPr>
        <w:t>satellite</w:t>
      </w:r>
      <w:r w:rsidRPr="00784AC4">
        <w:rPr>
          <w:u w:val="single"/>
        </w:rPr>
        <w:t xml:space="preserve"> is equipped with devices which can </w:t>
      </w:r>
      <w:r w:rsidRPr="00B844AE">
        <w:rPr>
          <w:rStyle w:val="Emphasis"/>
          <w:highlight w:val="green"/>
        </w:rPr>
        <w:t>detect</w:t>
      </w:r>
      <w:r w:rsidRPr="00B844AE">
        <w:rPr>
          <w:highlight w:val="green"/>
          <w:u w:val="single"/>
        </w:rPr>
        <w:t xml:space="preserve"> and </w:t>
      </w:r>
      <w:r w:rsidRPr="00B844AE">
        <w:rPr>
          <w:rStyle w:val="Emphasis"/>
          <w:highlight w:val="green"/>
        </w:rPr>
        <w:t>measure</w:t>
      </w:r>
      <w:r w:rsidRPr="00784AC4">
        <w:rPr>
          <w:u w:val="single"/>
        </w:rPr>
        <w:t xml:space="preserve"> the microwaves by </w:t>
      </w:r>
      <w:r w:rsidRPr="00A02DAA">
        <w:rPr>
          <w:rStyle w:val="Emphasis"/>
        </w:rPr>
        <w:t>blackbody</w:t>
      </w:r>
      <w:r w:rsidRPr="00784AC4">
        <w:rPr>
          <w:u w:val="single"/>
        </w:rPr>
        <w:t xml:space="preserve"> </w:t>
      </w:r>
      <w:r w:rsidRPr="00B844AE">
        <w:rPr>
          <w:highlight w:val="green"/>
          <w:u w:val="single"/>
        </w:rPr>
        <w:t>radiation</w:t>
      </w:r>
      <w:r w:rsidRPr="00784AC4">
        <w:rPr>
          <w:sz w:val="14"/>
        </w:rPr>
        <w:t xml:space="preserve"> coming from the ocean’s surface. With this information, it can estimate the salinity of the top 2 </w:t>
      </w:r>
      <w:proofErr w:type="spellStart"/>
      <w:r w:rsidRPr="00784AC4">
        <w:rPr>
          <w:sz w:val="14"/>
        </w:rPr>
        <w:t>centimetres</w:t>
      </w:r>
      <w:proofErr w:type="spellEnd"/>
      <w:r w:rsidRPr="00784AC4">
        <w:rPr>
          <w:sz w:val="14"/>
        </w:rPr>
        <w:t xml:space="preserve"> of the ocean’s surface. It is possible this information can then be extrapolated and combined with carbon measurements to come to an accurate prediction of ocean acidification. A large international team headed up by the Plymouth Marine Laboratory is currently looking into the feasibility of this model. The project’s lead, Dr Peter Land told RESET:</w:t>
      </w:r>
    </w:p>
    <w:p w14:paraId="4C80294C" w14:textId="77777777" w:rsidR="00FE0AB2" w:rsidRPr="00784AC4" w:rsidRDefault="00FE0AB2" w:rsidP="00FE0AB2">
      <w:pPr>
        <w:rPr>
          <w:u w:val="single"/>
        </w:rPr>
      </w:pPr>
      <w:r w:rsidRPr="00784AC4">
        <w:rPr>
          <w:sz w:val="14"/>
        </w:rPr>
        <w:t>“</w:t>
      </w:r>
      <w:r w:rsidRPr="00784AC4">
        <w:rPr>
          <w:u w:val="single"/>
        </w:rPr>
        <w:t xml:space="preserve">The main advantage satellites confer is </w:t>
      </w:r>
      <w:r w:rsidRPr="00B844AE">
        <w:rPr>
          <w:highlight w:val="green"/>
          <w:u w:val="single"/>
        </w:rPr>
        <w:t>regular coverage of the</w:t>
      </w:r>
      <w:r w:rsidRPr="00784AC4">
        <w:rPr>
          <w:u w:val="single"/>
        </w:rPr>
        <w:t xml:space="preserve"> entire </w:t>
      </w:r>
      <w:r w:rsidRPr="00B844AE">
        <w:rPr>
          <w:highlight w:val="green"/>
          <w:u w:val="single"/>
        </w:rPr>
        <w:t>globe, giving us</w:t>
      </w:r>
      <w:r w:rsidRPr="00784AC4">
        <w:rPr>
          <w:u w:val="single"/>
        </w:rPr>
        <w:t xml:space="preserve"> a far more </w:t>
      </w:r>
      <w:r w:rsidRPr="00B844AE">
        <w:rPr>
          <w:rStyle w:val="Emphasis"/>
          <w:highlight w:val="green"/>
        </w:rPr>
        <w:t>detailed</w:t>
      </w:r>
      <w:r w:rsidRPr="00784AC4">
        <w:rPr>
          <w:u w:val="single"/>
        </w:rPr>
        <w:t xml:space="preserve">, synoptic </w:t>
      </w:r>
      <w:r w:rsidRPr="00B844AE">
        <w:rPr>
          <w:rStyle w:val="Emphasis"/>
          <w:highlight w:val="green"/>
        </w:rPr>
        <w:t>view</w:t>
      </w:r>
      <w:r w:rsidRPr="00784AC4">
        <w:rPr>
          <w:u w:val="single"/>
        </w:rPr>
        <w:t xml:space="preserve"> than is possible with in situ data, especially </w:t>
      </w:r>
      <w:r w:rsidRPr="00B844AE">
        <w:rPr>
          <w:highlight w:val="green"/>
          <w:u w:val="single"/>
        </w:rPr>
        <w:t xml:space="preserve">in regions </w:t>
      </w:r>
      <w:r w:rsidRPr="00A02DAA">
        <w:rPr>
          <w:u w:val="single"/>
        </w:rPr>
        <w:t xml:space="preserve">that are </w:t>
      </w:r>
      <w:r w:rsidRPr="00B844AE">
        <w:rPr>
          <w:rStyle w:val="Emphasis"/>
          <w:highlight w:val="green"/>
        </w:rPr>
        <w:t>hard</w:t>
      </w:r>
      <w:r w:rsidRPr="00B844AE">
        <w:rPr>
          <w:highlight w:val="green"/>
          <w:u w:val="single"/>
        </w:rPr>
        <w:t xml:space="preserve"> to access</w:t>
      </w:r>
      <w:r w:rsidRPr="00784AC4">
        <w:rPr>
          <w:sz w:val="14"/>
        </w:rPr>
        <w:t xml:space="preserve">. The main challenge is whether satellite measurements can estimate ocean acidification parameters with sufficient accuracy to be useful. In this respect, </w:t>
      </w:r>
      <w:r w:rsidRPr="00784AC4">
        <w:rPr>
          <w:u w:val="single"/>
        </w:rPr>
        <w:t xml:space="preserve">satellites have had a big boost in the last few years with the advent of satellites that measure </w:t>
      </w:r>
      <w:r w:rsidRPr="00A02DAA">
        <w:rPr>
          <w:rStyle w:val="Emphasis"/>
        </w:rPr>
        <w:t>salinity</w:t>
      </w:r>
      <w:r w:rsidRPr="00784AC4">
        <w:rPr>
          <w:u w:val="single"/>
        </w:rPr>
        <w:t>.”</w:t>
      </w:r>
    </w:p>
    <w:p w14:paraId="6BBD200C" w14:textId="77777777" w:rsidR="00FE0AB2" w:rsidRPr="00784AC4" w:rsidRDefault="00FE0AB2" w:rsidP="00FE0AB2">
      <w:pPr>
        <w:rPr>
          <w:sz w:val="14"/>
        </w:rPr>
      </w:pPr>
      <w:r w:rsidRPr="00784AC4">
        <w:rPr>
          <w:sz w:val="14"/>
        </w:rPr>
        <w:t>Are Satellites Up to the Task?</w:t>
      </w:r>
    </w:p>
    <w:p w14:paraId="51836B96" w14:textId="77777777" w:rsidR="00FE0AB2" w:rsidRPr="00784AC4" w:rsidRDefault="00FE0AB2" w:rsidP="00FE0AB2">
      <w:pPr>
        <w:rPr>
          <w:sz w:val="14"/>
        </w:rPr>
      </w:pPr>
      <w:r w:rsidRPr="00784AC4">
        <w:rPr>
          <w:sz w:val="14"/>
        </w:rPr>
        <w:t xml:space="preserve">If satellites can perform this role, </w:t>
      </w:r>
      <w:r w:rsidRPr="00784AC4">
        <w:rPr>
          <w:u w:val="single"/>
        </w:rPr>
        <w:t xml:space="preserve">it could greatly </w:t>
      </w:r>
      <w:r w:rsidRPr="00B844AE">
        <w:rPr>
          <w:rStyle w:val="Emphasis"/>
          <w:highlight w:val="green"/>
        </w:rPr>
        <w:t>increase</w:t>
      </w:r>
      <w:r w:rsidRPr="00784AC4">
        <w:rPr>
          <w:u w:val="single"/>
        </w:rPr>
        <w:t xml:space="preserve"> the </w:t>
      </w:r>
      <w:r w:rsidRPr="00A02DAA">
        <w:rPr>
          <w:rStyle w:val="Emphasis"/>
        </w:rPr>
        <w:t>efficiency</w:t>
      </w:r>
      <w:r w:rsidRPr="00784AC4">
        <w:rPr>
          <w:u w:val="single"/>
        </w:rPr>
        <w:t xml:space="preserve"> of ocean </w:t>
      </w:r>
      <w:r w:rsidRPr="00B844AE">
        <w:rPr>
          <w:highlight w:val="green"/>
          <w:u w:val="single"/>
        </w:rPr>
        <w:t>acidification studies</w:t>
      </w:r>
      <w:r w:rsidRPr="00784AC4">
        <w:rPr>
          <w:u w:val="single"/>
        </w:rPr>
        <w:t xml:space="preserve"> as well as decrease their costs</w:t>
      </w:r>
      <w:r w:rsidRPr="00784AC4">
        <w:rPr>
          <w:sz w:val="14"/>
        </w:rPr>
        <w:t>. Plymouth Laboratory’s Helen Findlay explained that, previously, ocean acidification was measured in situ from ships or moorings which could take water samples and return them to a lab for analysis.</w:t>
      </w:r>
    </w:p>
    <w:p w14:paraId="39C343D1" w14:textId="77777777" w:rsidR="00FE0AB2" w:rsidRDefault="00FE0AB2" w:rsidP="00FE0AB2">
      <w:pPr>
        <w:pStyle w:val="Heading4"/>
      </w:pPr>
      <w:r>
        <w:t xml:space="preserve">Extinction – </w:t>
      </w:r>
      <w:r w:rsidRPr="00A02DAA">
        <w:rPr>
          <w:u w:val="single"/>
        </w:rPr>
        <w:t>empirics</w:t>
      </w:r>
      <w:r>
        <w:t>.</w:t>
      </w:r>
    </w:p>
    <w:p w14:paraId="130D791A" w14:textId="77777777" w:rsidR="00FE0AB2" w:rsidRPr="00A02DAA" w:rsidRDefault="00FE0AB2" w:rsidP="00FE0AB2">
      <w:r w:rsidRPr="00A02DAA">
        <w:rPr>
          <w:rStyle w:val="Style13ptBold"/>
        </w:rPr>
        <w:t>Carrington 19</w:t>
      </w:r>
      <w:r>
        <w:t xml:space="preserve"> – Damian is an Environmental Editor for the Guardian. 10/21/19. [Guardian, “</w:t>
      </w:r>
      <w:r w:rsidRPr="00A02DAA">
        <w:t>Ocean acidification can cause mass extinctions, fossils reveal</w:t>
      </w:r>
      <w:r>
        <w:t xml:space="preserve">,” </w:t>
      </w:r>
      <w:hyperlink r:id="rId18" w:anchor=":~:text=Ocean%20acidification%20can%20cause%20the,66m%20years%20ago%20has%20revealed.&amp;text=This%20spike%20demonstrated%20it%20was,chalky%20shells%20of%20many%20species" w:history="1">
        <w:r w:rsidRPr="001A64CC">
          <w:rPr>
            <w:rStyle w:val="Hyperlink"/>
          </w:rPr>
          <w:t>https://www.theguardian.com/environment/2019/oct/21/ocean-acidification-can-cause-mass-extinctions-fossils-reveal#:~:text=Ocean%20acidification%20can%20cause%20the,66m%20years%20ago%20has%20revealed.&amp;text=This%20spike%20demonstrated%20it%20was,chalky%20shells%20of%20many%20species</w:t>
        </w:r>
      </w:hyperlink>
      <w:r w:rsidRPr="00A02DAA">
        <w:t>.</w:t>
      </w:r>
      <w:r>
        <w:t>] Justin</w:t>
      </w:r>
    </w:p>
    <w:p w14:paraId="06EB9B90" w14:textId="77777777" w:rsidR="00FE0AB2" w:rsidRPr="00A02DAA" w:rsidRDefault="00FE0AB2" w:rsidP="00FE0AB2">
      <w:pPr>
        <w:rPr>
          <w:sz w:val="14"/>
        </w:rPr>
      </w:pPr>
      <w:r w:rsidRPr="00A02DAA">
        <w:rPr>
          <w:u w:val="single"/>
        </w:rPr>
        <w:t xml:space="preserve">Ocean </w:t>
      </w:r>
      <w:r w:rsidRPr="00B844AE">
        <w:rPr>
          <w:highlight w:val="green"/>
          <w:u w:val="single"/>
        </w:rPr>
        <w:t>acidification</w:t>
      </w:r>
      <w:r w:rsidRPr="00A02DAA">
        <w:rPr>
          <w:u w:val="single"/>
        </w:rPr>
        <w:t xml:space="preserve"> can </w:t>
      </w:r>
      <w:r w:rsidRPr="00B844AE">
        <w:rPr>
          <w:highlight w:val="green"/>
          <w:u w:val="single"/>
        </w:rPr>
        <w:t>cause</w:t>
      </w:r>
      <w:r w:rsidRPr="00A02DAA">
        <w:rPr>
          <w:u w:val="single"/>
        </w:rPr>
        <w:t xml:space="preserve"> the </w:t>
      </w:r>
      <w:r w:rsidRPr="00B844AE">
        <w:rPr>
          <w:rStyle w:val="Emphasis"/>
          <w:highlight w:val="green"/>
        </w:rPr>
        <w:t>mass extinction</w:t>
      </w:r>
      <w:r w:rsidRPr="00A02DAA">
        <w:rPr>
          <w:rStyle w:val="Emphasis"/>
        </w:rPr>
        <w:t xml:space="preserve"> of marine life</w:t>
      </w:r>
      <w:r w:rsidRPr="00A02DAA">
        <w:rPr>
          <w:sz w:val="14"/>
        </w:rPr>
        <w:t>, fossil evidence from 66m years ago has revealed.</w:t>
      </w:r>
    </w:p>
    <w:p w14:paraId="17BB90DF" w14:textId="77777777" w:rsidR="00FE0AB2" w:rsidRPr="00A02DAA" w:rsidRDefault="00FE0AB2" w:rsidP="00FE0AB2">
      <w:pPr>
        <w:rPr>
          <w:sz w:val="14"/>
        </w:rPr>
      </w:pPr>
      <w:r w:rsidRPr="00A02DAA">
        <w:rPr>
          <w:sz w:val="14"/>
        </w:rPr>
        <w:t xml:space="preserve">A </w:t>
      </w:r>
      <w:r w:rsidRPr="00A02DAA">
        <w:rPr>
          <w:u w:val="single"/>
        </w:rPr>
        <w:t xml:space="preserve">key impact of today’s climate crisis is that seas are again getting more </w:t>
      </w:r>
      <w:r w:rsidRPr="00A02DAA">
        <w:rPr>
          <w:rStyle w:val="Emphasis"/>
        </w:rPr>
        <w:t>acidic</w:t>
      </w:r>
      <w:r w:rsidRPr="00A02DAA">
        <w:rPr>
          <w:sz w:val="14"/>
        </w:rPr>
        <w:t xml:space="preserve">, as they absorb carbon emissions from the burning of coal, </w:t>
      </w:r>
      <w:proofErr w:type="gramStart"/>
      <w:r w:rsidRPr="00A02DAA">
        <w:rPr>
          <w:sz w:val="14"/>
        </w:rPr>
        <w:t>oil</w:t>
      </w:r>
      <w:proofErr w:type="gramEnd"/>
      <w:r w:rsidRPr="00A02DAA">
        <w:rPr>
          <w:sz w:val="14"/>
        </w:rPr>
        <w:t xml:space="preserve"> and gas. Scientists said the latest research is a warning that humanity is </w:t>
      </w:r>
      <w:r w:rsidRPr="00B844AE">
        <w:rPr>
          <w:highlight w:val="green"/>
          <w:u w:val="single"/>
        </w:rPr>
        <w:t>risking</w:t>
      </w:r>
      <w:r w:rsidRPr="00A02DAA">
        <w:rPr>
          <w:u w:val="single"/>
        </w:rPr>
        <w:t xml:space="preserve"> </w:t>
      </w:r>
      <w:r w:rsidRPr="00A02DAA">
        <w:rPr>
          <w:rStyle w:val="Emphasis"/>
        </w:rPr>
        <w:t>potential</w:t>
      </w:r>
      <w:r w:rsidRPr="00A02DAA">
        <w:rPr>
          <w:u w:val="single"/>
        </w:rPr>
        <w:t xml:space="preserve"> “</w:t>
      </w:r>
      <w:r w:rsidRPr="00B844AE">
        <w:rPr>
          <w:highlight w:val="green"/>
          <w:u w:val="single"/>
        </w:rPr>
        <w:t>ecological collapse</w:t>
      </w:r>
      <w:r w:rsidRPr="00A02DAA">
        <w:rPr>
          <w:u w:val="single"/>
        </w:rPr>
        <w:t>” in the oceans</w:t>
      </w:r>
      <w:r w:rsidRPr="00A02DAA">
        <w:rPr>
          <w:sz w:val="14"/>
        </w:rPr>
        <w:t>, which produce half the oxygen we breathe.</w:t>
      </w:r>
    </w:p>
    <w:p w14:paraId="11B17F46" w14:textId="77777777" w:rsidR="00FE0AB2" w:rsidRPr="00A02DAA" w:rsidRDefault="00FE0AB2" w:rsidP="00FE0AB2">
      <w:pPr>
        <w:rPr>
          <w:sz w:val="14"/>
        </w:rPr>
      </w:pPr>
      <w:r w:rsidRPr="00A02DAA">
        <w:rPr>
          <w:sz w:val="14"/>
        </w:rPr>
        <w:t xml:space="preserve">The researchers </w:t>
      </w:r>
      <w:proofErr w:type="spellStart"/>
      <w:r w:rsidRPr="00A02DAA">
        <w:rPr>
          <w:sz w:val="14"/>
        </w:rPr>
        <w:t>analysed</w:t>
      </w:r>
      <w:proofErr w:type="spellEnd"/>
      <w:r w:rsidRPr="00A02DAA">
        <w:rPr>
          <w:sz w:val="14"/>
        </w:rPr>
        <w:t xml:space="preserve"> small seashells in sediment laid down shortly after a giant meteorite hit the Earth, wiping out the dinosaurs and three-quarters of marine species. Chemical analysis of the shells showed a sharp drop in the pH of the ocean in the century to the millennium after the strike.</w:t>
      </w:r>
    </w:p>
    <w:p w14:paraId="616C661C" w14:textId="77777777" w:rsidR="00FE0AB2" w:rsidRPr="00A02DAA" w:rsidRDefault="00FE0AB2" w:rsidP="00FE0AB2">
      <w:pPr>
        <w:rPr>
          <w:sz w:val="14"/>
        </w:rPr>
      </w:pPr>
      <w:r w:rsidRPr="00A02DAA">
        <w:rPr>
          <w:sz w:val="14"/>
        </w:rPr>
        <w:t xml:space="preserve">This spike demonstrated it was the meteorite impact that made the ocean more acidic, effectively </w:t>
      </w:r>
      <w:r w:rsidRPr="00B844AE">
        <w:rPr>
          <w:highlight w:val="green"/>
          <w:u w:val="single"/>
        </w:rPr>
        <w:t>dissolving</w:t>
      </w:r>
      <w:r w:rsidRPr="00A02DAA">
        <w:rPr>
          <w:u w:val="single"/>
        </w:rPr>
        <w:t xml:space="preserve"> the </w:t>
      </w:r>
      <w:r w:rsidRPr="00A02DAA">
        <w:rPr>
          <w:rStyle w:val="Emphasis"/>
        </w:rPr>
        <w:t xml:space="preserve">chalky </w:t>
      </w:r>
      <w:r w:rsidRPr="00B844AE">
        <w:rPr>
          <w:rStyle w:val="Emphasis"/>
          <w:highlight w:val="green"/>
        </w:rPr>
        <w:t>shells</w:t>
      </w:r>
      <w:r w:rsidRPr="00B844AE">
        <w:rPr>
          <w:highlight w:val="green"/>
          <w:u w:val="single"/>
        </w:rPr>
        <w:t xml:space="preserve"> of</w:t>
      </w:r>
      <w:r w:rsidRPr="00A02DAA">
        <w:rPr>
          <w:u w:val="single"/>
        </w:rPr>
        <w:t xml:space="preserve"> many </w:t>
      </w:r>
      <w:r w:rsidRPr="00B844AE">
        <w:rPr>
          <w:rStyle w:val="Emphasis"/>
          <w:highlight w:val="green"/>
        </w:rPr>
        <w:t>species</w:t>
      </w:r>
      <w:r w:rsidRPr="00A02DAA">
        <w:rPr>
          <w:sz w:val="14"/>
        </w:rPr>
        <w:t>. Large-scale volcanic activity was also considered a possible culprit, but this occurred over a much longer period.</w:t>
      </w:r>
    </w:p>
    <w:p w14:paraId="16963D88" w14:textId="77777777" w:rsidR="00FE0AB2" w:rsidRPr="00A02DAA" w:rsidRDefault="00FE0AB2" w:rsidP="00FE0AB2">
      <w:pPr>
        <w:rPr>
          <w:sz w:val="14"/>
        </w:rPr>
      </w:pPr>
      <w:r w:rsidRPr="00A02DAA">
        <w:rPr>
          <w:sz w:val="14"/>
        </w:rPr>
        <w:t xml:space="preserve">The oceans acidified because the meteorite impact </w:t>
      </w:r>
      <w:proofErr w:type="spellStart"/>
      <w:r w:rsidRPr="00A02DAA">
        <w:rPr>
          <w:sz w:val="14"/>
        </w:rPr>
        <w:t>vaporised</w:t>
      </w:r>
      <w:proofErr w:type="spellEnd"/>
      <w:r w:rsidRPr="00A02DAA">
        <w:rPr>
          <w:sz w:val="14"/>
        </w:rPr>
        <w:t xml:space="preserve"> rocks containing sulphates and carbonates, causing </w:t>
      </w:r>
      <w:proofErr w:type="spellStart"/>
      <w:r w:rsidRPr="00A02DAA">
        <w:rPr>
          <w:sz w:val="14"/>
        </w:rPr>
        <w:t>sulphuric</w:t>
      </w:r>
      <w:proofErr w:type="spellEnd"/>
      <w:r w:rsidRPr="00A02DAA">
        <w:rPr>
          <w:sz w:val="14"/>
        </w:rPr>
        <w:t xml:space="preserve"> acid and carbonic acid to rain down. The mass die-off of plants on land after the strike also increased CO2 in the atmosphere.</w:t>
      </w:r>
    </w:p>
    <w:p w14:paraId="1CC33977" w14:textId="77777777" w:rsidR="00FE0AB2" w:rsidRPr="00A02DAA" w:rsidRDefault="00FE0AB2" w:rsidP="00FE0AB2">
      <w:pPr>
        <w:rPr>
          <w:sz w:val="14"/>
        </w:rPr>
      </w:pPr>
      <w:r w:rsidRPr="00A02DAA">
        <w:rPr>
          <w:sz w:val="14"/>
        </w:rPr>
        <w:t xml:space="preserve">“We show </w:t>
      </w:r>
      <w:r w:rsidRPr="00A02DAA">
        <w:rPr>
          <w:u w:val="single"/>
        </w:rPr>
        <w:t xml:space="preserve">ocean acidification can </w:t>
      </w:r>
      <w:r w:rsidRPr="00A02DAA">
        <w:rPr>
          <w:rStyle w:val="Emphasis"/>
        </w:rPr>
        <w:t>precipitate</w:t>
      </w:r>
      <w:r w:rsidRPr="00A02DAA">
        <w:rPr>
          <w:u w:val="single"/>
        </w:rPr>
        <w:t xml:space="preserve"> ecological collapse</w:t>
      </w:r>
      <w:r w:rsidRPr="00A02DAA">
        <w:rPr>
          <w:sz w:val="14"/>
        </w:rPr>
        <w:t xml:space="preserve">,” said Michael </w:t>
      </w:r>
      <w:proofErr w:type="spellStart"/>
      <w:r w:rsidRPr="00A02DAA">
        <w:rPr>
          <w:sz w:val="14"/>
        </w:rPr>
        <w:t>Henehan</w:t>
      </w:r>
      <w:proofErr w:type="spellEnd"/>
      <w:r w:rsidRPr="00A02DAA">
        <w:rPr>
          <w:sz w:val="14"/>
        </w:rPr>
        <w:t xml:space="preserve"> at the GFZ German research </w:t>
      </w:r>
      <w:proofErr w:type="spellStart"/>
      <w:r w:rsidRPr="00A02DAA">
        <w:rPr>
          <w:sz w:val="14"/>
        </w:rPr>
        <w:t>centre</w:t>
      </w:r>
      <w:proofErr w:type="spellEnd"/>
      <w:r w:rsidRPr="00A02DAA">
        <w:rPr>
          <w:sz w:val="14"/>
        </w:rPr>
        <w:t xml:space="preserve"> for geosciences in Potsdam, who led the study. “Before we had the idea, but we did not have the empirical proof.”</w:t>
      </w:r>
    </w:p>
    <w:p w14:paraId="08804068" w14:textId="77777777" w:rsidR="00FE0AB2" w:rsidRPr="00A02DAA" w:rsidRDefault="00FE0AB2" w:rsidP="00FE0AB2">
      <w:pPr>
        <w:rPr>
          <w:sz w:val="14"/>
        </w:rPr>
      </w:pPr>
      <w:r w:rsidRPr="00A02DAA">
        <w:rPr>
          <w:sz w:val="14"/>
        </w:rPr>
        <w:t>The researchers found that the pH dropped by 0.25 pH units in the 100-1,000 years after the strike. It is possible that there was an even bigger drop in pH in the decade or two after the strike and the scientists are examining other sediments in even finer detail.</w:t>
      </w:r>
    </w:p>
    <w:p w14:paraId="3B3395C5" w14:textId="77777777" w:rsidR="00FE0AB2" w:rsidRPr="00A02DAA" w:rsidRDefault="00FE0AB2" w:rsidP="00FE0AB2">
      <w:pPr>
        <w:rPr>
          <w:sz w:val="14"/>
        </w:rPr>
      </w:pPr>
      <w:proofErr w:type="spellStart"/>
      <w:r w:rsidRPr="00A02DAA">
        <w:rPr>
          <w:sz w:val="14"/>
        </w:rPr>
        <w:t>Henehan</w:t>
      </w:r>
      <w:proofErr w:type="spellEnd"/>
      <w:r w:rsidRPr="00A02DAA">
        <w:rPr>
          <w:sz w:val="14"/>
        </w:rPr>
        <w:t xml:space="preserve"> said: “</w:t>
      </w:r>
      <w:r w:rsidRPr="00B844AE">
        <w:rPr>
          <w:highlight w:val="green"/>
          <w:u w:val="single"/>
        </w:rPr>
        <w:t>If 0.25</w:t>
      </w:r>
      <w:r w:rsidRPr="00A02DAA">
        <w:rPr>
          <w:u w:val="single"/>
        </w:rPr>
        <w:t xml:space="preserve"> was enough to </w:t>
      </w:r>
      <w:r w:rsidRPr="00B844AE">
        <w:rPr>
          <w:rStyle w:val="Emphasis"/>
          <w:highlight w:val="green"/>
        </w:rPr>
        <w:t>precipitate</w:t>
      </w:r>
      <w:r w:rsidRPr="00B844AE">
        <w:rPr>
          <w:highlight w:val="green"/>
          <w:u w:val="single"/>
        </w:rPr>
        <w:t xml:space="preserve"> </w:t>
      </w:r>
      <w:r w:rsidRPr="00A02DAA">
        <w:rPr>
          <w:u w:val="single"/>
        </w:rPr>
        <w:t xml:space="preserve">a </w:t>
      </w:r>
      <w:r w:rsidRPr="00B844AE">
        <w:rPr>
          <w:highlight w:val="green"/>
          <w:u w:val="single"/>
        </w:rPr>
        <w:t xml:space="preserve">mass extinction, we should be </w:t>
      </w:r>
      <w:r w:rsidRPr="00B844AE">
        <w:rPr>
          <w:rStyle w:val="Emphasis"/>
          <w:highlight w:val="green"/>
        </w:rPr>
        <w:t>worried</w:t>
      </w:r>
      <w:r w:rsidRPr="00A02DAA">
        <w:rPr>
          <w:sz w:val="14"/>
        </w:rPr>
        <w:t xml:space="preserve">.” Researchers estimate that </w:t>
      </w:r>
      <w:r w:rsidRPr="00A02DAA">
        <w:rPr>
          <w:u w:val="single"/>
        </w:rPr>
        <w:t xml:space="preserve">the </w:t>
      </w:r>
      <w:r w:rsidRPr="00B844AE">
        <w:rPr>
          <w:highlight w:val="green"/>
          <w:u w:val="single"/>
        </w:rPr>
        <w:t>pH</w:t>
      </w:r>
      <w:r w:rsidRPr="00A02DAA">
        <w:rPr>
          <w:u w:val="single"/>
        </w:rPr>
        <w:t xml:space="preserve"> of the ocean </w:t>
      </w:r>
      <w:r w:rsidRPr="00B844AE">
        <w:rPr>
          <w:highlight w:val="green"/>
          <w:u w:val="single"/>
        </w:rPr>
        <w:t xml:space="preserve">will </w:t>
      </w:r>
      <w:r w:rsidRPr="00B844AE">
        <w:rPr>
          <w:rStyle w:val="Emphasis"/>
          <w:highlight w:val="green"/>
        </w:rPr>
        <w:t>drop</w:t>
      </w:r>
      <w:r w:rsidRPr="00B844AE">
        <w:rPr>
          <w:highlight w:val="green"/>
          <w:u w:val="single"/>
        </w:rPr>
        <w:t xml:space="preserve"> by 0.4 pH units</w:t>
      </w:r>
      <w:r w:rsidRPr="00A02DAA">
        <w:rPr>
          <w:u w:val="single"/>
        </w:rPr>
        <w:t xml:space="preserve"> by the end of this century if </w:t>
      </w:r>
      <w:r w:rsidRPr="00A02DAA">
        <w:rPr>
          <w:rStyle w:val="Emphasis"/>
        </w:rPr>
        <w:t>carbon</w:t>
      </w:r>
      <w:r w:rsidRPr="00A02DAA">
        <w:rPr>
          <w:u w:val="single"/>
        </w:rPr>
        <w:t xml:space="preserve"> </w:t>
      </w:r>
      <w:r w:rsidRPr="00A02DAA">
        <w:rPr>
          <w:rStyle w:val="Emphasis"/>
        </w:rPr>
        <w:t>emissions</w:t>
      </w:r>
      <w:r w:rsidRPr="00A02DAA">
        <w:rPr>
          <w:u w:val="single"/>
        </w:rPr>
        <w:t xml:space="preserve"> are not stopped</w:t>
      </w:r>
      <w:r w:rsidRPr="00A02DAA">
        <w:rPr>
          <w:sz w:val="14"/>
        </w:rPr>
        <w:t>, or by 0.15 units if global temperature rise is limited to 2C.</w:t>
      </w:r>
    </w:p>
    <w:p w14:paraId="4505850D" w14:textId="77777777" w:rsidR="00FE0AB2" w:rsidRPr="00A02DAA" w:rsidRDefault="00FE0AB2" w:rsidP="00FE0AB2">
      <w:pPr>
        <w:rPr>
          <w:sz w:val="14"/>
        </w:rPr>
      </w:pPr>
      <w:proofErr w:type="spellStart"/>
      <w:r w:rsidRPr="00A02DAA">
        <w:rPr>
          <w:sz w:val="14"/>
        </w:rPr>
        <w:t>Henehan</w:t>
      </w:r>
      <w:proofErr w:type="spellEnd"/>
      <w:r w:rsidRPr="00A02DAA">
        <w:rPr>
          <w:sz w:val="14"/>
        </w:rPr>
        <w:t xml:space="preserve"> said: “We may think of [acidification] as something to worry about for our grandchildren. But if it truly does get to the same acidification as at the [meteorite strike] boundary, then you are talking about effects that will last for the lifetime of our species. It was hundreds of thousands of years before carbon cycling returned to normal.”</w:t>
      </w:r>
    </w:p>
    <w:p w14:paraId="7FCE1F6E" w14:textId="77777777" w:rsidR="00FE0AB2" w:rsidRPr="00A02DAA" w:rsidRDefault="00FE0AB2" w:rsidP="00FE0AB2">
      <w:pPr>
        <w:rPr>
          <w:sz w:val="14"/>
        </w:rPr>
      </w:pPr>
      <w:r w:rsidRPr="00A02DAA">
        <w:rPr>
          <w:sz w:val="14"/>
        </w:rPr>
        <w:t xml:space="preserve">The research, published in the journal Proceedings of the National Academy of Sciences, </w:t>
      </w:r>
      <w:proofErr w:type="spellStart"/>
      <w:r w:rsidRPr="00A02DAA">
        <w:rPr>
          <w:sz w:val="14"/>
        </w:rPr>
        <w:t>analysed</w:t>
      </w:r>
      <w:proofErr w:type="spellEnd"/>
      <w:r w:rsidRPr="00A02DAA">
        <w:rPr>
          <w:sz w:val="14"/>
        </w:rPr>
        <w:t xml:space="preserve"> sediments that </w:t>
      </w:r>
      <w:proofErr w:type="spellStart"/>
      <w:r w:rsidRPr="00A02DAA">
        <w:rPr>
          <w:sz w:val="14"/>
        </w:rPr>
        <w:t>Henehan</w:t>
      </w:r>
      <w:proofErr w:type="spellEnd"/>
      <w:r w:rsidRPr="00A02DAA">
        <w:rPr>
          <w:sz w:val="14"/>
        </w:rPr>
        <w:t xml:space="preserve"> encountered by chance, during a conference field trip in the Netherlands. The sediments, which straddle the moment of the impact, lie in caves that were used by people hiding from the Nazis during the second world war. “It was so lucky,” said </w:t>
      </w:r>
      <w:proofErr w:type="spellStart"/>
      <w:r w:rsidRPr="00A02DAA">
        <w:rPr>
          <w:sz w:val="14"/>
        </w:rPr>
        <w:t>Henehan</w:t>
      </w:r>
      <w:proofErr w:type="spellEnd"/>
      <w:r w:rsidRPr="00A02DAA">
        <w:rPr>
          <w:sz w:val="14"/>
        </w:rPr>
        <w:t>.</w:t>
      </w:r>
    </w:p>
    <w:p w14:paraId="2198CBC1" w14:textId="77777777" w:rsidR="00FE0AB2" w:rsidRPr="00A02DAA" w:rsidRDefault="00FE0AB2" w:rsidP="00FE0AB2">
      <w:pPr>
        <w:rPr>
          <w:sz w:val="14"/>
        </w:rPr>
      </w:pPr>
      <w:r w:rsidRPr="00A02DAA">
        <w:rPr>
          <w:sz w:val="14"/>
        </w:rPr>
        <w:t>The rocks contained foraminifera, small-shelled marine organisms. “In the boundary clay, we managed to capture them just limping on past the asteroid impact. But you can see their shell walls were much thinner and poorly calcified after the impact,” he said.</w:t>
      </w:r>
    </w:p>
    <w:p w14:paraId="7DCD6A46" w14:textId="77777777" w:rsidR="00FE0AB2" w:rsidRPr="00A02DAA" w:rsidRDefault="00FE0AB2" w:rsidP="00FE0AB2">
      <w:pPr>
        <w:rPr>
          <w:sz w:val="14"/>
        </w:rPr>
      </w:pPr>
      <w:r w:rsidRPr="00A02DAA">
        <w:rPr>
          <w:sz w:val="14"/>
        </w:rPr>
        <w:t xml:space="preserve">It was the </w:t>
      </w:r>
      <w:r w:rsidRPr="00B844AE">
        <w:rPr>
          <w:rStyle w:val="Emphasis"/>
          <w:highlight w:val="green"/>
        </w:rPr>
        <w:t>knock-on effects</w:t>
      </w:r>
      <w:r w:rsidRPr="00A02DAA">
        <w:rPr>
          <w:u w:val="single"/>
        </w:rPr>
        <w:t xml:space="preserve"> of </w:t>
      </w:r>
      <w:r w:rsidRPr="00A02DAA">
        <w:rPr>
          <w:rStyle w:val="Emphasis"/>
        </w:rPr>
        <w:t>acidification</w:t>
      </w:r>
      <w:r w:rsidRPr="00A02DAA">
        <w:rPr>
          <w:u w:val="single"/>
        </w:rPr>
        <w:t xml:space="preserve"> and other </w:t>
      </w:r>
      <w:r w:rsidRPr="00A02DAA">
        <w:rPr>
          <w:rStyle w:val="Emphasis"/>
        </w:rPr>
        <w:t>stresses</w:t>
      </w:r>
      <w:r w:rsidRPr="00A02DAA">
        <w:rPr>
          <w:sz w:val="14"/>
        </w:rPr>
        <w:t xml:space="preserve">, such as the “nuclear winter” that followed the impact, that finally drove these foraminifera to extinction, he said: </w:t>
      </w:r>
      <w:r w:rsidRPr="00A02DAA">
        <w:rPr>
          <w:u w:val="single"/>
        </w:rPr>
        <w:t xml:space="preserve">“You have the </w:t>
      </w:r>
      <w:r w:rsidRPr="00A02DAA">
        <w:rPr>
          <w:rStyle w:val="Emphasis"/>
        </w:rPr>
        <w:t xml:space="preserve">complete </w:t>
      </w:r>
      <w:r w:rsidRPr="00B844AE">
        <w:rPr>
          <w:rStyle w:val="Emphasis"/>
          <w:highlight w:val="green"/>
        </w:rPr>
        <w:t>breakdown</w:t>
      </w:r>
      <w:r w:rsidRPr="00A02DAA">
        <w:rPr>
          <w:u w:val="single"/>
        </w:rPr>
        <w:t xml:space="preserve"> of </w:t>
      </w:r>
      <w:r w:rsidRPr="00B844AE">
        <w:rPr>
          <w:highlight w:val="green"/>
          <w:u w:val="single"/>
        </w:rPr>
        <w:t xml:space="preserve">the whole </w:t>
      </w:r>
      <w:r w:rsidRPr="00B844AE">
        <w:rPr>
          <w:rStyle w:val="Emphasis"/>
          <w:highlight w:val="green"/>
        </w:rPr>
        <w:t>food</w:t>
      </w:r>
      <w:r w:rsidRPr="00B844AE">
        <w:rPr>
          <w:highlight w:val="green"/>
          <w:u w:val="single"/>
        </w:rPr>
        <w:t xml:space="preserve"> chain</w:t>
      </w:r>
      <w:r w:rsidRPr="00A02DAA">
        <w:rPr>
          <w:u w:val="single"/>
        </w:rPr>
        <w:t>.”</w:t>
      </w:r>
      <w:r w:rsidRPr="00A02DAA">
        <w:rPr>
          <w:sz w:val="14"/>
        </w:rPr>
        <w:t xml:space="preserve"> He said oceans also faced additional stresses today, from global heating to widespread pollution, overfishing and invasive alien species.</w:t>
      </w:r>
    </w:p>
    <w:p w14:paraId="4C73045A" w14:textId="77777777" w:rsidR="00FE0AB2" w:rsidRPr="00A02DAA" w:rsidRDefault="00FE0AB2" w:rsidP="00FE0AB2">
      <w:pPr>
        <w:rPr>
          <w:sz w:val="14"/>
        </w:rPr>
      </w:pPr>
      <w:r w:rsidRPr="00A02DAA">
        <w:rPr>
          <w:sz w:val="14"/>
        </w:rPr>
        <w:t>Phil Williamson, at the University of East Anglia, who was not involved in the research, said: “It is relatively easy to identify mass extinction events in the fossil record, but much harder to know exactly what caused them. Evidence for the role of ocean acidification has generally been weak, until now.”</w:t>
      </w:r>
    </w:p>
    <w:p w14:paraId="737AD386" w14:textId="77777777" w:rsidR="00FE0AB2" w:rsidRPr="00A02DAA" w:rsidRDefault="00FE0AB2" w:rsidP="00FE0AB2">
      <w:pPr>
        <w:rPr>
          <w:sz w:val="14"/>
        </w:rPr>
      </w:pPr>
      <w:r w:rsidRPr="00A02DAA">
        <w:rPr>
          <w:sz w:val="14"/>
        </w:rPr>
        <w:t>He said caution was needed in making the comparison between the acidification spike 66m years ago and today: “When the asteroid struck, atmospheric CO2 was naturally already much higher than today, and the pH much lower. Furthermore, large asteroid impacts cause prolonged darkness.”</w:t>
      </w:r>
    </w:p>
    <w:p w14:paraId="4A11ABEC" w14:textId="77777777" w:rsidR="00FE0AB2" w:rsidRPr="00A02DAA" w:rsidRDefault="00FE0AB2" w:rsidP="00FE0AB2">
      <w:pPr>
        <w:rPr>
          <w:sz w:val="14"/>
        </w:rPr>
      </w:pPr>
      <w:r w:rsidRPr="00A02DAA">
        <w:rPr>
          <w:sz w:val="14"/>
        </w:rPr>
        <w:lastRenderedPageBreak/>
        <w:t xml:space="preserve">Williamson added: “Nevertheless, this study provides further warning that the </w:t>
      </w:r>
      <w:r w:rsidRPr="00B844AE">
        <w:rPr>
          <w:rStyle w:val="Emphasis"/>
          <w:highlight w:val="green"/>
        </w:rPr>
        <w:t>global</w:t>
      </w:r>
      <w:r w:rsidRPr="00B844AE">
        <w:rPr>
          <w:highlight w:val="green"/>
          <w:u w:val="single"/>
        </w:rPr>
        <w:t xml:space="preserve"> changes</w:t>
      </w:r>
      <w:r w:rsidRPr="00A02DAA">
        <w:rPr>
          <w:u w:val="single"/>
        </w:rPr>
        <w:t xml:space="preserve"> in </w:t>
      </w:r>
      <w:r w:rsidRPr="00A02DAA">
        <w:rPr>
          <w:rStyle w:val="Emphasis"/>
        </w:rPr>
        <w:t>ocean chemistry</w:t>
      </w:r>
      <w:r w:rsidRPr="00A02DAA">
        <w:rPr>
          <w:u w:val="single"/>
        </w:rPr>
        <w:t xml:space="preserve"> that we </w:t>
      </w:r>
      <w:r w:rsidRPr="00B844AE">
        <w:rPr>
          <w:highlight w:val="green"/>
          <w:u w:val="single"/>
        </w:rPr>
        <w:t>are</w:t>
      </w:r>
      <w:r w:rsidRPr="00A02DAA">
        <w:rPr>
          <w:u w:val="single"/>
        </w:rPr>
        <w:t xml:space="preserve"> currently driving have the potential to cause </w:t>
      </w:r>
      <w:r w:rsidRPr="00A02DAA">
        <w:rPr>
          <w:rStyle w:val="Emphasis"/>
        </w:rPr>
        <w:t xml:space="preserve">highly </w:t>
      </w:r>
      <w:r w:rsidRPr="00B844AE">
        <w:rPr>
          <w:rStyle w:val="Emphasis"/>
          <w:highlight w:val="green"/>
        </w:rPr>
        <w:t>undesirable</w:t>
      </w:r>
      <w:r w:rsidRPr="00B844AE">
        <w:rPr>
          <w:highlight w:val="green"/>
          <w:u w:val="single"/>
        </w:rPr>
        <w:t xml:space="preserve"> and</w:t>
      </w:r>
      <w:r w:rsidRPr="00A02DAA">
        <w:rPr>
          <w:u w:val="single"/>
        </w:rPr>
        <w:t xml:space="preserve"> </w:t>
      </w:r>
      <w:r w:rsidRPr="00A02DAA">
        <w:rPr>
          <w:rStyle w:val="Emphasis"/>
        </w:rPr>
        <w:t xml:space="preserve">effectively </w:t>
      </w:r>
      <w:r w:rsidRPr="00B844AE">
        <w:rPr>
          <w:rStyle w:val="Emphasis"/>
          <w:highlight w:val="green"/>
        </w:rPr>
        <w:t>irreversible</w:t>
      </w:r>
      <w:r w:rsidRPr="00A02DAA">
        <w:rPr>
          <w:u w:val="single"/>
        </w:rPr>
        <w:t xml:space="preserve"> damage to ocean biology</w:t>
      </w:r>
      <w:r w:rsidRPr="00A02DAA">
        <w:rPr>
          <w:sz w:val="14"/>
        </w:rPr>
        <w:t>.”</w:t>
      </w:r>
    </w:p>
    <w:p w14:paraId="22FD5A79" w14:textId="77777777" w:rsidR="00FE0AB2" w:rsidRPr="00C62E98" w:rsidRDefault="00FE0AB2" w:rsidP="00FE0AB2">
      <w:pPr>
        <w:rPr>
          <w:sz w:val="14"/>
        </w:rPr>
      </w:pPr>
      <w:proofErr w:type="spellStart"/>
      <w:r w:rsidRPr="00A02DAA">
        <w:rPr>
          <w:sz w:val="14"/>
        </w:rPr>
        <w:t>Henehan</w:t>
      </w:r>
      <w:proofErr w:type="spellEnd"/>
      <w:r w:rsidRPr="00A02DAA">
        <w:rPr>
          <w:sz w:val="14"/>
        </w:rPr>
        <w:t xml:space="preserve"> said the generally lower ocean pH 66m years ago might have made shelled organisms more resilient to acidification. “</w:t>
      </w:r>
      <w:r w:rsidRPr="00B844AE">
        <w:rPr>
          <w:highlight w:val="green"/>
          <w:u w:val="single"/>
        </w:rPr>
        <w:t>Who knows if our</w:t>
      </w:r>
      <w:r w:rsidRPr="00A02DAA">
        <w:rPr>
          <w:u w:val="single"/>
        </w:rPr>
        <w:t xml:space="preserve"> </w:t>
      </w:r>
      <w:r w:rsidRPr="00A02DAA">
        <w:rPr>
          <w:rStyle w:val="Emphasis"/>
        </w:rPr>
        <w:t xml:space="preserve">current [marine] </w:t>
      </w:r>
      <w:r w:rsidRPr="00B844AE">
        <w:rPr>
          <w:rStyle w:val="Emphasis"/>
          <w:highlight w:val="green"/>
        </w:rPr>
        <w:t>system is</w:t>
      </w:r>
      <w:r w:rsidRPr="00A02DAA">
        <w:rPr>
          <w:rStyle w:val="Emphasis"/>
        </w:rPr>
        <w:t xml:space="preserve"> as </w:t>
      </w:r>
      <w:r w:rsidRPr="00B844AE">
        <w:rPr>
          <w:rStyle w:val="Emphasis"/>
          <w:highlight w:val="green"/>
        </w:rPr>
        <w:t>well set up to cope</w:t>
      </w:r>
      <w:r w:rsidRPr="00A02DAA">
        <w:rPr>
          <w:u w:val="single"/>
        </w:rPr>
        <w:t xml:space="preserve"> with sudden </w:t>
      </w:r>
      <w:r w:rsidRPr="00A02DAA">
        <w:rPr>
          <w:rStyle w:val="Emphasis"/>
        </w:rPr>
        <w:t>acidification</w:t>
      </w:r>
      <w:r w:rsidRPr="00A02DAA">
        <w:rPr>
          <w:sz w:val="14"/>
        </w:rPr>
        <w:t>?”</w:t>
      </w:r>
    </w:p>
    <w:p w14:paraId="6C849059" w14:textId="77777777" w:rsidR="00FE0AB2" w:rsidRDefault="00FE0AB2" w:rsidP="00FE0AB2">
      <w:pPr>
        <w:pStyle w:val="Heading4"/>
      </w:pPr>
      <w:r>
        <w:t xml:space="preserve">Debris triggers </w:t>
      </w:r>
      <w:r w:rsidRPr="006A63EE">
        <w:rPr>
          <w:u w:val="single"/>
        </w:rPr>
        <w:t>miscalculated war</w:t>
      </w:r>
      <w:r>
        <w:t>.</w:t>
      </w:r>
    </w:p>
    <w:p w14:paraId="34A28F9B" w14:textId="77777777" w:rsidR="00FE0AB2" w:rsidRPr="00A70361" w:rsidRDefault="00FE0AB2" w:rsidP="00FE0AB2">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19" w:history="1">
        <w:r w:rsidRPr="00BE0E32">
          <w:rPr>
            <w:rStyle w:val="Hyperlink"/>
          </w:rPr>
          <w:t>https://www.19fortyfive.com/2022/01/does-a-space-war-mean-a-nuclear-war/</w:t>
        </w:r>
      </w:hyperlink>
      <w:r>
        <w:t>] Justin</w:t>
      </w:r>
    </w:p>
    <w:p w14:paraId="5B6C0F17" w14:textId="77777777" w:rsidR="00FE0AB2" w:rsidRPr="00A70361" w:rsidRDefault="00FE0AB2" w:rsidP="00FE0AB2">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5B8BC0C4" w14:textId="77777777" w:rsidR="00FE0AB2" w:rsidRPr="00A70361" w:rsidRDefault="00FE0AB2" w:rsidP="00FE0AB2">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00BF9BD7" w14:textId="424D0B1E" w:rsidR="00FE0AB2" w:rsidRDefault="00FE0AB2" w:rsidP="003C3018">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p>
    <w:p w14:paraId="51CA2F44" w14:textId="77777777" w:rsidR="00FE0AB2" w:rsidRDefault="00FE0AB2" w:rsidP="00FE0AB2">
      <w:pPr>
        <w:pStyle w:val="Heading4"/>
      </w:pPr>
      <w:r>
        <w:t xml:space="preserve">No limited nuclear wars – </w:t>
      </w:r>
      <w:r w:rsidRPr="00784AC4">
        <w:rPr>
          <w:u w:val="single"/>
        </w:rPr>
        <w:t>extinction</w:t>
      </w:r>
      <w:r>
        <w:t xml:space="preserve">. </w:t>
      </w:r>
    </w:p>
    <w:p w14:paraId="54842B54" w14:textId="77777777" w:rsidR="00FE0AB2" w:rsidRPr="00F35F0D" w:rsidRDefault="00FE0AB2" w:rsidP="00FE0AB2">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20" w:history="1">
        <w:r w:rsidRPr="0024235A">
          <w:rPr>
            <w:rStyle w:val="Hyperlink"/>
          </w:rPr>
          <w:t>https://metro.co.uk/2019/05/18/we-will-all-end-up-killing-each-other-and-one-nuclear-blast-could-do-it-9370115/</w:t>
        </w:r>
      </w:hyperlink>
      <w:r w:rsidRPr="00F35F0D">
        <w:t>]</w:t>
      </w:r>
      <w:r>
        <w:t xml:space="preserve"> Recut Justin</w:t>
      </w:r>
    </w:p>
    <w:p w14:paraId="6D7F22D5" w14:textId="77777777" w:rsidR="00FE0AB2" w:rsidRPr="00177BE1" w:rsidRDefault="00FE0AB2" w:rsidP="00FE0AB2">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4168461B" w14:textId="77777777" w:rsidR="00FE0AB2" w:rsidRPr="00177BE1" w:rsidRDefault="00FE0AB2" w:rsidP="00FE0AB2">
      <w:pPr>
        <w:rPr>
          <w:sz w:val="14"/>
        </w:rPr>
      </w:pPr>
      <w:r w:rsidRPr="00177BE1">
        <w:rPr>
          <w:sz w:val="14"/>
        </w:rPr>
        <w:t>Most (93%) have been built by Russia and in the US, 3,100 of them are ready to fire within hours.</w:t>
      </w:r>
    </w:p>
    <w:p w14:paraId="5856560B" w14:textId="77777777" w:rsidR="00FE0AB2" w:rsidRPr="00177BE1" w:rsidRDefault="00FE0AB2" w:rsidP="00FE0AB2">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w:t>
      </w:r>
      <w:proofErr w:type="gramStart"/>
      <w:r w:rsidRPr="00177BE1">
        <w:rPr>
          <w:sz w:val="14"/>
        </w:rPr>
        <w:t>Russia</w:t>
      </w:r>
      <w:proofErr w:type="gramEnd"/>
      <w:r w:rsidRPr="00177BE1">
        <w:rPr>
          <w:sz w:val="14"/>
        </w:rPr>
        <w:t xml:space="preserve"> and China but also in Japan, Australia and South America.</w:t>
      </w:r>
    </w:p>
    <w:p w14:paraId="032FD4D8" w14:textId="77777777" w:rsidR="00FE0AB2" w:rsidRPr="00177BE1" w:rsidRDefault="00FE0AB2" w:rsidP="00FE0AB2">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5D0504B6" w14:textId="77777777" w:rsidR="00FE0AB2" w:rsidRPr="00177BE1" w:rsidRDefault="00FE0AB2" w:rsidP="00FE0AB2">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24929456" w14:textId="77777777" w:rsidR="00FE0AB2" w:rsidRPr="00177BE1" w:rsidRDefault="00FE0AB2" w:rsidP="00FE0AB2">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26516609" w14:textId="77777777" w:rsidR="00FE0AB2" w:rsidRPr="00177BE1" w:rsidRDefault="00FE0AB2" w:rsidP="00FE0AB2">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1BC422FD" w14:textId="77777777" w:rsidR="00FE0AB2" w:rsidRPr="00177BE1" w:rsidRDefault="00FE0AB2" w:rsidP="00FE0AB2">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4E7F14D5" w14:textId="77777777" w:rsidR="00FE0AB2" w:rsidRPr="00177BE1" w:rsidRDefault="00FE0AB2" w:rsidP="00FE0AB2">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7C4F0FCF" w14:textId="77777777" w:rsidR="00FE0AB2" w:rsidRPr="00177BE1" w:rsidRDefault="00FE0AB2" w:rsidP="00FE0AB2">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001E6FA4" w14:textId="77777777" w:rsidR="00FE0AB2" w:rsidRPr="00177BE1" w:rsidRDefault="00FE0AB2" w:rsidP="00FE0AB2">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proofErr w:type="gramStart"/>
      <w:r w:rsidRPr="00B844AE">
        <w:rPr>
          <w:rStyle w:val="Emphasis"/>
          <w:highlight w:val="green"/>
        </w:rPr>
        <w:t>famine</w:t>
      </w:r>
      <w:proofErr w:type="gramEnd"/>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2AAD885F" w14:textId="77777777" w:rsidR="00FE0AB2" w:rsidRPr="00177BE1" w:rsidRDefault="00FE0AB2" w:rsidP="00FE0AB2">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5E557B47" w14:textId="77777777" w:rsidR="00FE0AB2" w:rsidRPr="00177BE1" w:rsidRDefault="00FE0AB2" w:rsidP="00FE0AB2">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1067480F" w14:textId="77777777" w:rsidR="00FE0AB2" w:rsidRPr="00177BE1" w:rsidRDefault="00FE0AB2" w:rsidP="00FE0AB2">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w:t>
      </w:r>
      <w:proofErr w:type="gramStart"/>
      <w:r w:rsidRPr="00177BE1">
        <w:rPr>
          <w:sz w:val="8"/>
          <w:szCs w:val="8"/>
        </w:rPr>
        <w:t>retaliation?</w:t>
      </w:r>
      <w:proofErr w:type="gramEnd"/>
      <w:r w:rsidRPr="00177BE1">
        <w:rPr>
          <w:sz w:val="8"/>
          <w:szCs w:val="8"/>
        </w:rPr>
        <w:t xml:space="preserve">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w:t>
      </w:r>
      <w:r w:rsidRPr="00177BE1">
        <w:rPr>
          <w:sz w:val="8"/>
          <w:szCs w:val="8"/>
        </w:rPr>
        <w:lastRenderedPageBreak/>
        <w:t xml:space="preserve">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65442530" w14:textId="77777777" w:rsidR="00FE0AB2" w:rsidRPr="00177BE1" w:rsidRDefault="00FE0AB2" w:rsidP="00FE0AB2">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0253960E" w14:textId="77777777" w:rsidR="00FE0AB2" w:rsidRPr="00177BE1" w:rsidRDefault="00FE0AB2" w:rsidP="00FE0AB2">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5BB054FA" w14:textId="77777777" w:rsidR="00FE0AB2" w:rsidRPr="00177BE1" w:rsidRDefault="00FE0AB2" w:rsidP="00FE0AB2">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048177B1" w14:textId="77777777" w:rsidR="00FE0AB2" w:rsidRPr="00824224" w:rsidRDefault="00FE0AB2" w:rsidP="00FE0AB2"/>
    <w:p w14:paraId="75D96736" w14:textId="77777777" w:rsidR="00FE0AB2" w:rsidRDefault="00FE0AB2" w:rsidP="00FE0AB2"/>
    <w:p w14:paraId="30597F60" w14:textId="77777777" w:rsidR="00FE0AB2" w:rsidRPr="00D01696" w:rsidRDefault="00FE0AB2" w:rsidP="00FE0AB2">
      <w:pPr>
        <w:pStyle w:val="Heading3"/>
        <w:rPr>
          <w:rFonts w:asciiTheme="majorHAnsi" w:hAnsiTheme="majorHAnsi" w:cstheme="majorHAnsi"/>
        </w:rPr>
      </w:pPr>
      <w:r w:rsidRPr="00D01696">
        <w:rPr>
          <w:rFonts w:asciiTheme="majorHAnsi" w:hAnsiTheme="majorHAnsi" w:cstheme="majorHAnsi"/>
        </w:rPr>
        <w:lastRenderedPageBreak/>
        <w:t>Framing</w:t>
      </w:r>
    </w:p>
    <w:p w14:paraId="747849FB" w14:textId="7D5D88B9" w:rsidR="00FE0AB2" w:rsidRDefault="00FE0AB2" w:rsidP="00FE0AB2">
      <w:pPr>
        <w:pStyle w:val="Heading4"/>
        <w:rPr>
          <w:rFonts w:asciiTheme="majorHAnsi" w:hAnsiTheme="majorHAnsi" w:cstheme="majorHAnsi"/>
        </w:rPr>
      </w:pPr>
      <w:r w:rsidRPr="00D01696">
        <w:rPr>
          <w:rFonts w:asciiTheme="majorHAnsi" w:hAnsiTheme="majorHAnsi" w:cstheme="majorHAnsi"/>
        </w:rPr>
        <w:t xml:space="preserve">The standard is maximizing expected well-being – </w:t>
      </w:r>
    </w:p>
    <w:p w14:paraId="78386AAF" w14:textId="0DE2ADAF" w:rsidR="00FE0AB2" w:rsidRPr="0088472F" w:rsidRDefault="00FE0AB2" w:rsidP="00FE0AB2">
      <w:pPr>
        <w:pStyle w:val="Heading4"/>
      </w:pPr>
      <w:r>
        <w:t xml:space="preserve">1] Only moral naturalism can explain the influence of moral facts on the physical world – ethics must be understood a posteriori. </w:t>
      </w:r>
    </w:p>
    <w:p w14:paraId="2761B735" w14:textId="77777777" w:rsidR="00FE0AB2" w:rsidRPr="0088472F" w:rsidRDefault="00FE0AB2" w:rsidP="00FE0AB2">
      <w:r>
        <w:rPr>
          <w:rStyle w:val="Style13ptBold"/>
        </w:rPr>
        <w:t xml:space="preserve">Papineau </w:t>
      </w:r>
      <w:r>
        <w:t>David [Professor of Philosophy King's College London], F</w:t>
      </w:r>
      <w:r w:rsidRPr="0088472F">
        <w:t xml:space="preserve">irst published Thu Feb 22, 2007; substantive revision Tue Mar 31, </w:t>
      </w:r>
      <w:proofErr w:type="gramStart"/>
      <w:r w:rsidRPr="0088472F">
        <w:t>2020</w:t>
      </w:r>
      <w:proofErr w:type="gramEnd"/>
      <w:r>
        <w:t xml:space="preserve"> </w:t>
      </w:r>
      <w:r w:rsidRPr="0088472F">
        <w:t>https://plato.stanford.edu/entries/naturalism/#MorFac</w:t>
      </w:r>
    </w:p>
    <w:p w14:paraId="6ABE3B00" w14:textId="77777777" w:rsidR="00FE0AB2" w:rsidRDefault="00FE0AB2" w:rsidP="00FE0AB2">
      <w:r>
        <w:t xml:space="preserve">Moore took this argument to </w:t>
      </w:r>
      <w:r w:rsidRPr="008C14D9">
        <w:t xml:space="preserve">show that moral facts constitute a distinct species of non-natural fact. However, </w:t>
      </w:r>
      <w:r w:rsidRPr="008C14D9">
        <w:rPr>
          <w:rStyle w:val="StyleUnderline"/>
        </w:rPr>
        <w:t>any</w:t>
      </w:r>
      <w:r w:rsidRPr="008C14D9">
        <w:t xml:space="preserve"> such </w:t>
      </w:r>
      <w:r w:rsidRPr="008C14D9">
        <w:rPr>
          <w:rStyle w:val="StyleUnderline"/>
        </w:rPr>
        <w:t>non-naturalist view of morality faces immediate difficulties</w:t>
      </w:r>
      <w:r w:rsidRPr="008C14D9">
        <w:t>, deriving</w:t>
      </w:r>
      <w:r>
        <w:t xml:space="preserve"> ultimately from the kind of causal closure thesis discussed above. </w:t>
      </w:r>
      <w:r w:rsidRPr="0088472F">
        <w:rPr>
          <w:rStyle w:val="StyleUnderline"/>
        </w:rPr>
        <w:t xml:space="preserve">If all </w:t>
      </w:r>
      <w:r w:rsidRPr="0088472F">
        <w:rPr>
          <w:rStyle w:val="StyleUnderline"/>
          <w:highlight w:val="green"/>
        </w:rPr>
        <w:t xml:space="preserve">physical effects are due </w:t>
      </w:r>
      <w:r w:rsidRPr="0088472F">
        <w:rPr>
          <w:rStyle w:val="StyleUnderline"/>
        </w:rPr>
        <w:t xml:space="preserve">to a limited range of </w:t>
      </w:r>
      <w:proofErr w:type="gramStart"/>
      <w:r w:rsidRPr="0088472F">
        <w:rPr>
          <w:rStyle w:val="StyleUnderline"/>
          <w:highlight w:val="green"/>
        </w:rPr>
        <w:t>physically-grounded</w:t>
      </w:r>
      <w:proofErr w:type="gramEnd"/>
      <w:r w:rsidRPr="0088472F">
        <w:rPr>
          <w:rStyle w:val="StyleUnderline"/>
          <w:highlight w:val="green"/>
        </w:rPr>
        <w:t xml:space="preserve"> natural causes,</w:t>
      </w:r>
      <w:r w:rsidRPr="0088472F">
        <w:rPr>
          <w:rStyle w:val="StyleUnderline"/>
        </w:rPr>
        <w:t xml:space="preserve"> and </w:t>
      </w:r>
      <w:r w:rsidRPr="0088472F">
        <w:rPr>
          <w:rStyle w:val="StyleUnderline"/>
          <w:highlight w:val="green"/>
        </w:rPr>
        <w:t>if moral facts lie outside this range</w:t>
      </w:r>
      <w:r w:rsidRPr="0088472F">
        <w:rPr>
          <w:rStyle w:val="StyleUnderline"/>
        </w:rPr>
        <w:t xml:space="preserve">, then it follow that </w:t>
      </w:r>
      <w:r w:rsidRPr="0088472F">
        <w:rPr>
          <w:rStyle w:val="StyleUnderline"/>
          <w:highlight w:val="green"/>
        </w:rPr>
        <w:t>moral facts can never make any difference to</w:t>
      </w:r>
      <w:r w:rsidRPr="0088472F">
        <w:rPr>
          <w:rStyle w:val="StyleUnderline"/>
        </w:rPr>
        <w:t xml:space="preserve"> what happens in </w:t>
      </w:r>
      <w:r w:rsidRPr="0088472F">
        <w:rPr>
          <w:rStyle w:val="StyleUnderline"/>
          <w:highlight w:val="green"/>
        </w:rPr>
        <w:t>the physical world</w:t>
      </w:r>
      <w:r>
        <w:t xml:space="preserve"> (Harman 1986). At first sight this may seem tolerable (perhaps moral facts indeed don’t have any physical effects). </w:t>
      </w:r>
      <w:r w:rsidRPr="0088472F">
        <w:rPr>
          <w:rStyle w:val="StyleUnderline"/>
        </w:rPr>
        <w:t xml:space="preserve">But it has awkward epistemological consequences. For beings like us, </w:t>
      </w:r>
      <w:r w:rsidRPr="0088472F">
        <w:rPr>
          <w:rStyle w:val="StyleUnderline"/>
          <w:highlight w:val="green"/>
        </w:rPr>
        <w:t xml:space="preserve">knowledge </w:t>
      </w:r>
      <w:r w:rsidRPr="0088472F">
        <w:rPr>
          <w:rStyle w:val="StyleUnderline"/>
        </w:rPr>
        <w:t xml:space="preserve">of the spatiotemporal world </w:t>
      </w:r>
      <w:r w:rsidRPr="0088472F">
        <w:rPr>
          <w:rStyle w:val="StyleUnderline"/>
          <w:highlight w:val="green"/>
        </w:rPr>
        <w:t>is mediated by physical processes</w:t>
      </w:r>
      <w:r w:rsidRPr="0088472F">
        <w:rPr>
          <w:rStyle w:val="StyleUnderline"/>
        </w:rPr>
        <w:t xml:space="preserve"> involving our sense organs and cognitive systems</w:t>
      </w:r>
      <w:r w:rsidRPr="0088472F">
        <w:rPr>
          <w:rStyle w:val="StyleUnderline"/>
          <w:highlight w:val="green"/>
        </w:rPr>
        <w:t>. If moral facts cannot influence the physical world, then it is hard to see how we can have</w:t>
      </w:r>
      <w:r w:rsidRPr="0088472F">
        <w:rPr>
          <w:rStyle w:val="StyleUnderline"/>
        </w:rPr>
        <w:t xml:space="preserve"> any </w:t>
      </w:r>
      <w:r w:rsidRPr="0088472F">
        <w:rPr>
          <w:rStyle w:val="StyleUnderline"/>
          <w:highlight w:val="green"/>
        </w:rPr>
        <w:t>knowledge of them</w:t>
      </w:r>
      <w:r w:rsidRPr="0088472F">
        <w:rPr>
          <w:rStyle w:val="StyleUnderline"/>
        </w:rPr>
        <w:t>.</w:t>
      </w:r>
      <w:r>
        <w:rPr>
          <w:rStyle w:val="StyleUnderline"/>
        </w:rPr>
        <w:t xml:space="preserve"> </w:t>
      </w:r>
      <w:r w:rsidRPr="0088472F">
        <w:rPr>
          <w:rStyle w:val="StyleUnderline"/>
        </w:rPr>
        <w:t xml:space="preserve">The traditional non-naturalist answer to this problem is to posit a non-natural faculty of “moral intuition” that gives us </w:t>
      </w:r>
      <w:proofErr w:type="gramStart"/>
      <w:r w:rsidRPr="0088472F">
        <w:rPr>
          <w:rStyle w:val="StyleUnderline"/>
        </w:rPr>
        <w:t>some kind of direct</w:t>
      </w:r>
      <w:proofErr w:type="gramEnd"/>
      <w:r w:rsidRPr="0088472F">
        <w:rPr>
          <w:rStyle w:val="StyleUnderline"/>
        </w:rPr>
        <w:t xml:space="preserve"> access to the moral realm</w:t>
      </w:r>
      <w:r>
        <w:t xml:space="preserve"> (as explained in Ridge 2014: Section 3). However</w:t>
      </w:r>
      <w:r w:rsidRPr="00EE67FA">
        <w:t xml:space="preserve">, </w:t>
      </w:r>
      <w:r w:rsidRPr="00EE67FA">
        <w:rPr>
          <w:rStyle w:val="StyleUnderline"/>
        </w:rPr>
        <w:t>causal closure</w:t>
      </w:r>
      <w:r w:rsidRPr="0088472F">
        <w:rPr>
          <w:rStyle w:val="StyleUnderline"/>
        </w:rPr>
        <w:t xml:space="preserve"> once more </w:t>
      </w:r>
      <w:r w:rsidRPr="00EE67FA">
        <w:rPr>
          <w:rStyle w:val="StyleUnderline"/>
        </w:rPr>
        <w:t>makes it difficult</w:t>
      </w:r>
      <w:r w:rsidRPr="0088472F">
        <w:rPr>
          <w:rStyle w:val="StyleUnderline"/>
        </w:rPr>
        <w:t xml:space="preserve"> to make good sense of this suggestion. Presumably at some point the posited intuitive faculty will need to make a causal difference in the physical world (by affecting what people say and do, for example). And at this point the </w:t>
      </w:r>
      <w:r w:rsidRPr="00EE67FA">
        <w:rPr>
          <w:rStyle w:val="StyleUnderline"/>
          <w:highlight w:val="green"/>
        </w:rPr>
        <w:t>causal closure argument</w:t>
      </w:r>
      <w:r w:rsidRPr="0088472F">
        <w:rPr>
          <w:rStyle w:val="StyleUnderline"/>
        </w:rPr>
        <w:t xml:space="preserve"> will bite once more, to </w:t>
      </w:r>
      <w:r w:rsidRPr="00EE67FA">
        <w:rPr>
          <w:rStyle w:val="StyleUnderline"/>
          <w:highlight w:val="green"/>
        </w:rPr>
        <w:t>show that a non-natural</w:t>
      </w:r>
      <w:r w:rsidRPr="0088472F">
        <w:rPr>
          <w:rStyle w:val="StyleUnderline"/>
        </w:rPr>
        <w:t xml:space="preserve"> intuitive </w:t>
      </w:r>
      <w:r w:rsidRPr="00EE67FA">
        <w:rPr>
          <w:rStyle w:val="StyleUnderline"/>
          <w:highlight w:val="green"/>
        </w:rPr>
        <w:t>faculty would implausibly imply</w:t>
      </w:r>
      <w:r w:rsidRPr="0088472F">
        <w:rPr>
          <w:rStyle w:val="StyleUnderline"/>
        </w:rPr>
        <w:t xml:space="preserve"> that some of our </w:t>
      </w:r>
      <w:r w:rsidRPr="00EE67FA">
        <w:rPr>
          <w:rStyle w:val="StyleUnderline"/>
          <w:highlight w:val="green"/>
        </w:rPr>
        <w:t>actions are</w:t>
      </w:r>
      <w:r w:rsidRPr="0088472F">
        <w:rPr>
          <w:rStyle w:val="StyleUnderline"/>
        </w:rPr>
        <w:t xml:space="preserve"> strongly </w:t>
      </w:r>
      <w:r w:rsidRPr="00EE67FA">
        <w:rPr>
          <w:rStyle w:val="StyleUnderline"/>
          <w:highlight w:val="green"/>
        </w:rPr>
        <w:t>overdetermined by</w:t>
      </w:r>
      <w:r w:rsidRPr="0088472F">
        <w:rPr>
          <w:rStyle w:val="StyleUnderline"/>
        </w:rPr>
        <w:t xml:space="preserve"> two </w:t>
      </w:r>
      <w:r w:rsidRPr="00EE67FA">
        <w:rPr>
          <w:rStyle w:val="StyleUnderline"/>
          <w:highlight w:val="green"/>
        </w:rPr>
        <w:t>metaphysically independent antecedents</w:t>
      </w:r>
      <w:r w:rsidRPr="0088472F">
        <w:rPr>
          <w:rStyle w:val="StyleUnderline"/>
        </w:rPr>
        <w:t>.</w:t>
      </w:r>
      <w:r>
        <w:rPr>
          <w:rStyle w:val="StyleUnderline"/>
        </w:rPr>
        <w:t xml:space="preserve"> </w:t>
      </w:r>
      <w: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w:t>
      </w:r>
      <w:r w:rsidRPr="008C14D9">
        <w:t xml:space="preserve">discussed in the next section below. But Enoch’s appeal arguably faces many of the same general objections as Putnam’s argument, as well as objections specific to the moral realm (see </w:t>
      </w:r>
      <w:proofErr w:type="spellStart"/>
      <w:r w:rsidRPr="008C14D9">
        <w:t>Leng</w:t>
      </w:r>
      <w:proofErr w:type="spellEnd"/>
      <w:r w:rsidRPr="008C14D9">
        <w:t xml:space="preserve"> 2016). </w:t>
      </w:r>
      <w:proofErr w:type="gramStart"/>
      <w:r w:rsidRPr="008C14D9">
        <w:rPr>
          <w:rStyle w:val="StyleUnderline"/>
        </w:rPr>
        <w:t>In light of</w:t>
      </w:r>
      <w:proofErr w:type="gramEnd"/>
      <w:r w:rsidRPr="008C14D9">
        <w:rPr>
          <w:rStyle w:val="StyleUnderline"/>
        </w:rPr>
        <w:t xml:space="preserve"> the difficulties facing moral non-naturalism, most contemporary moral philosophers opt instead for some species of naturalist view</w:t>
      </w:r>
      <w:r w:rsidRPr="008C14D9">
        <w:t xml:space="preserve">. We can divide the naturalist options here into two broad categories: </w:t>
      </w:r>
      <w:proofErr w:type="spellStart"/>
      <w:r w:rsidRPr="008C14D9">
        <w:t>irrealist</w:t>
      </w:r>
      <w:proofErr w:type="spellEnd"/>
      <w:r w:rsidRPr="008C14D9">
        <w:t xml:space="preserve"> and realist. </w:t>
      </w:r>
      <w:proofErr w:type="spellStart"/>
      <w:r w:rsidRPr="008C14D9">
        <w:t>Irrealist</w:t>
      </w:r>
      <w:proofErr w:type="spellEnd"/>
      <w:r w:rsidRPr="008C14D9">
        <w:t xml:space="preserve">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w:t>
      </w:r>
      <w:proofErr w:type="gramStart"/>
      <w:r w:rsidRPr="008C14D9">
        <w:t>that substantial moral facts</w:t>
      </w:r>
      <w:proofErr w:type="gramEnd"/>
      <w:r w:rsidRPr="008C14D9">
        <w:t xml:space="preserve"> exist, but seek to locate them in the natural realm rather than in some sui generis non-natural realm (</w:t>
      </w:r>
      <w:proofErr w:type="spellStart"/>
      <w:r w:rsidRPr="008C14D9">
        <w:t>Lenman</w:t>
      </w:r>
      <w:proofErr w:type="spellEnd"/>
      <w:r w:rsidRPr="008C14D9">
        <w:t xml:space="preserve"> 2014). Both these broad categories have further sub-divisions. Among the </w:t>
      </w:r>
      <w:proofErr w:type="spellStart"/>
      <w:r w:rsidRPr="008C14D9">
        <w:t>irrealists</w:t>
      </w:r>
      <w:proofErr w:type="spellEnd"/>
      <w:r w:rsidRPr="008C14D9">
        <w:t xml:space="preserve">, we can </w:t>
      </w:r>
      <w:r w:rsidRPr="008C14D9">
        <w:lastRenderedPageBreak/>
        <w:t xml:space="preserve">distinguish explicitly non-cognitivist views like emotivism and prescriptivism which deny that moral judgements express beliefs (Hare 1952, Blackburn 1993, </w:t>
      </w:r>
      <w:proofErr w:type="spellStart"/>
      <w:r w:rsidRPr="008C14D9">
        <w:t>Gibbard</w:t>
      </w:r>
      <w:proofErr w:type="spellEnd"/>
      <w:r w:rsidRPr="008C14D9">
        <w:t xml:space="preserve"> 2003) from cognitivist views that accept that moral judgements do express beliefs but deny a substantial reality to the putative facts to which they answer; and among the latter cognitivist views we can distinguish error-theoretic </w:t>
      </w:r>
      <w:proofErr w:type="spellStart"/>
      <w:r w:rsidRPr="008C14D9">
        <w:t>fictionalist</w:t>
      </w:r>
      <w:proofErr w:type="spellEnd"/>
      <w:r w:rsidRPr="008C14D9">
        <w:t xml:space="preserve"> options which view moral judgements as simply false (Mackie 1977, </w:t>
      </w:r>
      <w:proofErr w:type="spellStart"/>
      <w:r w:rsidRPr="008C14D9">
        <w:t>Kalderon</w:t>
      </w:r>
      <w:proofErr w:type="spellEnd"/>
      <w:r w:rsidRPr="008C14D9">
        <w:t xml:space="preserve"> 2005) from </w:t>
      </w:r>
      <w:proofErr w:type="spellStart"/>
      <w:r w:rsidRPr="008C14D9">
        <w:t>projectivist</w:t>
      </w:r>
      <w:proofErr w:type="spellEnd"/>
      <w:r w:rsidRPr="008C14D9">
        <w:t xml:space="preserve">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8C14D9">
        <w:rPr>
          <w:rStyle w:val="StyleUnderline"/>
        </w:rPr>
        <w:t>there is no principled barrier to inferring moral facts a priori from the non-moral natural facts</w:t>
      </w:r>
      <w:r w:rsidRPr="008C14D9">
        <w:t xml:space="preserve">, even if such inferences will sometimes require a significant amount of information and reflection. The other is to argue that </w:t>
      </w:r>
      <w:r w:rsidRPr="008C14D9">
        <w:rPr>
          <w:rStyle w:val="StyleUnderline"/>
        </w:rPr>
        <w:t>the constitution of moral facts by non-moral natural facts is an a posteriori matter, akin to the relation between water and H2O, and that therefore Moore’s openness only points to a conceptual gap, not a metaphysical one</w:t>
      </w:r>
      <w:r w:rsidRPr="008C14D9">
        <w:t xml:space="preserve"> (Ridge 2014: Section 2).</w:t>
      </w:r>
    </w:p>
    <w:p w14:paraId="1EEA6B88" w14:textId="77777777" w:rsidR="00FE0AB2" w:rsidRPr="00C6422A" w:rsidRDefault="00FE0AB2" w:rsidP="00FE0AB2"/>
    <w:p w14:paraId="0853217D" w14:textId="77777777" w:rsidR="00FE0AB2" w:rsidRPr="00FE0AB2" w:rsidRDefault="00FE0AB2" w:rsidP="00FE0AB2"/>
    <w:p w14:paraId="45BB26A8" w14:textId="521D5CC1" w:rsidR="00FE0AB2" w:rsidRPr="00D01696" w:rsidRDefault="00FE0AB2" w:rsidP="00FE0AB2">
      <w:pPr>
        <w:pStyle w:val="Heading4"/>
        <w:rPr>
          <w:rFonts w:asciiTheme="majorHAnsi" w:hAnsiTheme="majorHAnsi" w:cstheme="majorHAnsi"/>
        </w:rPr>
      </w:pPr>
      <w:r>
        <w:rPr>
          <w:rFonts w:asciiTheme="majorHAnsi" w:hAnsiTheme="majorHAnsi" w:cstheme="majorHAnsi"/>
        </w:rPr>
        <w:t xml:space="preserve">2] </w:t>
      </w:r>
      <w:r w:rsidRPr="00D01696">
        <w:rPr>
          <w:rFonts w:asciiTheme="majorHAnsi" w:hAnsiTheme="majorHAnsi" w:cstheme="majorHAnsi"/>
        </w:rPr>
        <w:t>Extinction outweighs:</w:t>
      </w:r>
    </w:p>
    <w:p w14:paraId="37C6DA44" w14:textId="77777777" w:rsidR="00FE0AB2" w:rsidRPr="00D01696" w:rsidRDefault="00FE0AB2" w:rsidP="00FE0AB2">
      <w:pPr>
        <w:pStyle w:val="Heading4"/>
        <w:rPr>
          <w:rFonts w:asciiTheme="majorHAnsi" w:hAnsiTheme="majorHAnsi" w:cstheme="majorHAnsi"/>
        </w:rPr>
      </w:pPr>
      <w:r w:rsidRPr="00D01696">
        <w:rPr>
          <w:rFonts w:asciiTheme="majorHAnsi" w:hAnsiTheme="majorHAnsi" w:cstheme="majorHAnsi"/>
        </w:rPr>
        <w:t xml:space="preserve">A] Comes before </w:t>
      </w:r>
      <w:r w:rsidRPr="00D01696">
        <w:rPr>
          <w:rFonts w:asciiTheme="majorHAnsi" w:hAnsiTheme="majorHAnsi" w:cstheme="majorHAnsi"/>
          <w:u w:val="single"/>
        </w:rPr>
        <w:t>value-to-life</w:t>
      </w:r>
      <w:r w:rsidRPr="00D01696">
        <w:rPr>
          <w:rFonts w:asciiTheme="majorHAnsi" w:hAnsiTheme="majorHAnsi" w:cstheme="majorHAnsi"/>
        </w:rPr>
        <w:t>.</w:t>
      </w:r>
    </w:p>
    <w:p w14:paraId="62B0375F" w14:textId="77777777" w:rsidR="00FE0AB2" w:rsidRPr="00D01696" w:rsidRDefault="00FE0AB2" w:rsidP="00FE0AB2">
      <w:pPr>
        <w:rPr>
          <w:rFonts w:asciiTheme="majorHAnsi" w:hAnsiTheme="majorHAnsi" w:cstheme="majorHAnsi"/>
        </w:rPr>
      </w:pPr>
      <w:proofErr w:type="spellStart"/>
      <w:r w:rsidRPr="00D01696">
        <w:rPr>
          <w:rStyle w:val="Style13ptBold"/>
          <w:rFonts w:asciiTheme="majorHAnsi" w:hAnsiTheme="majorHAnsi" w:cstheme="majorHAnsi"/>
        </w:rPr>
        <w:t>Tännsjö</w:t>
      </w:r>
      <w:proofErr w:type="spellEnd"/>
      <w:r w:rsidRPr="00D01696">
        <w:rPr>
          <w:rStyle w:val="Style13ptBold"/>
          <w:rFonts w:asciiTheme="majorHAnsi" w:hAnsiTheme="majorHAnsi" w:cstheme="majorHAnsi"/>
        </w:rPr>
        <w:t xml:space="preserve"> 11</w:t>
      </w:r>
      <w:r w:rsidRPr="00D01696">
        <w:rPr>
          <w:rFonts w:asciiTheme="majorHAnsi" w:hAnsiTheme="majorHAnsi" w:cstheme="majorHAnsi"/>
        </w:rPr>
        <w:t xml:space="preserve"> (</w:t>
      </w:r>
      <w:proofErr w:type="spellStart"/>
      <w:r w:rsidRPr="00D01696">
        <w:rPr>
          <w:rFonts w:asciiTheme="majorHAnsi" w:hAnsiTheme="majorHAnsi" w:cstheme="majorHAnsi"/>
        </w:rPr>
        <w:t>Torbjörn</w:t>
      </w:r>
      <w:proofErr w:type="spellEnd"/>
      <w:r w:rsidRPr="00D01696">
        <w:rPr>
          <w:rFonts w:asciiTheme="majorHAnsi" w:hAnsiTheme="majorHAnsi" w:cstheme="majorHAnsi"/>
        </w:rPr>
        <w:t xml:space="preserve">, the Kristian </w:t>
      </w:r>
      <w:proofErr w:type="spellStart"/>
      <w:r w:rsidRPr="00D01696">
        <w:rPr>
          <w:rFonts w:asciiTheme="majorHAnsi" w:hAnsiTheme="majorHAnsi" w:cstheme="majorHAnsi"/>
        </w:rPr>
        <w:t>Claëson</w:t>
      </w:r>
      <w:proofErr w:type="spellEnd"/>
      <w:r w:rsidRPr="00D01696">
        <w:rPr>
          <w:rFonts w:asciiTheme="majorHAnsi" w:hAnsiTheme="majorHAnsi" w:cstheme="majorHAnsi"/>
        </w:rPr>
        <w:t xml:space="preserve"> Professor of Practical Philosophy at Stockholm University, “Shalt Thou Sometimes Murder? On the Ethics of Killing,” </w:t>
      </w:r>
      <w:hyperlink r:id="rId21" w:history="1">
        <w:r w:rsidRPr="00D01696">
          <w:rPr>
            <w:rStyle w:val="Hyperlink"/>
            <w:rFonts w:asciiTheme="majorHAnsi" w:hAnsiTheme="majorHAnsi" w:cstheme="majorHAnsi"/>
          </w:rPr>
          <w:t>http://people.su.se/~jolso/HS-texter/shaltthou.pdf</w:t>
        </w:r>
      </w:hyperlink>
      <w:r w:rsidRPr="00D01696">
        <w:rPr>
          <w:rFonts w:asciiTheme="majorHAnsi" w:hAnsiTheme="majorHAnsi" w:cstheme="majorHAnsi"/>
        </w:rPr>
        <w:t>) //BS 1-27-2018</w:t>
      </w:r>
    </w:p>
    <w:p w14:paraId="1D491B18" w14:textId="77777777" w:rsidR="00FE0AB2" w:rsidRPr="00D01696" w:rsidRDefault="00FE0AB2" w:rsidP="00FE0AB2">
      <w:pPr>
        <w:rPr>
          <w:rFonts w:asciiTheme="majorHAnsi" w:hAnsiTheme="majorHAnsi" w:cstheme="majorHAnsi"/>
        </w:rPr>
      </w:pPr>
      <w:r w:rsidRPr="00D01696">
        <w:rPr>
          <w:rFonts w:asciiTheme="majorHAnsi" w:hAnsiTheme="majorHAnsi" w:cstheme="majorHAnsi"/>
        </w:rPr>
        <w:t>**Bracketed to avoid triggers</w:t>
      </w:r>
    </w:p>
    <w:p w14:paraId="18A12A8F" w14:textId="77777777" w:rsidR="00FE0AB2" w:rsidRPr="00D01696" w:rsidRDefault="00FE0AB2" w:rsidP="00FE0AB2">
      <w:pPr>
        <w:rPr>
          <w:rFonts w:asciiTheme="majorHAnsi" w:hAnsiTheme="majorHAnsi" w:cstheme="majorHAnsi"/>
          <w:sz w:val="16"/>
          <w:szCs w:val="26"/>
        </w:rPr>
      </w:pPr>
      <w:r w:rsidRPr="00D01696">
        <w:rPr>
          <w:rFonts w:asciiTheme="majorHAnsi" w:hAnsiTheme="majorHAnsi" w:cstheme="majorHAnsi"/>
          <w:sz w:val="16"/>
          <w:szCs w:val="26"/>
        </w:rPr>
        <w:t xml:space="preserve">I suppose it is correct to say that, </w:t>
      </w:r>
      <w:r w:rsidRPr="00D01696">
        <w:rPr>
          <w:rStyle w:val="StyleUnderline"/>
          <w:rFonts w:asciiTheme="majorHAnsi" w:hAnsiTheme="majorHAnsi" w:cstheme="majorHAnsi"/>
          <w:sz w:val="26"/>
          <w:szCs w:val="26"/>
        </w:rPr>
        <w:t>if Schopenhauer is right,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if life is never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then</w:t>
      </w:r>
      <w:r w:rsidRPr="00D01696">
        <w:rPr>
          <w:rStyle w:val="StyleUnderline"/>
          <w:rFonts w:asciiTheme="majorHAnsi" w:hAnsiTheme="majorHAnsi" w:cstheme="majorHAnsi"/>
          <w:sz w:val="26"/>
          <w:szCs w:val="26"/>
        </w:rPr>
        <w:t xml:space="preserve"> according to utilitarianism </w:t>
      </w:r>
      <w:r w:rsidRPr="00D01696">
        <w:rPr>
          <w:rStyle w:val="Emphasis"/>
          <w:rFonts w:asciiTheme="majorHAnsi" w:hAnsiTheme="majorHAnsi" w:cstheme="majorHAnsi"/>
          <w:highlight w:val="green"/>
        </w:rPr>
        <w:t>we should all [die]</w:t>
      </w:r>
      <w:r w:rsidRPr="00D01696">
        <w:rPr>
          <w:rStyle w:val="StyleUnderline"/>
          <w:rFonts w:asciiTheme="majorHAnsi" w:hAnsiTheme="majorHAnsi" w:cstheme="majorHAnsi"/>
          <w:sz w:val="26"/>
          <w:szCs w:val="26"/>
          <w:highlight w:val="green"/>
        </w:rPr>
        <w:t xml:space="preserve"> </w:t>
      </w:r>
      <w:r w:rsidRPr="00D01696">
        <w:rPr>
          <w:rStyle w:val="StyleUnderline"/>
          <w:rFonts w:asciiTheme="majorHAnsi" w:hAnsiTheme="majorHAnsi" w:cstheme="majorHAnsi"/>
          <w:sz w:val="26"/>
          <w:szCs w:val="26"/>
        </w:rPr>
        <w:t>commit suicide</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and </w:t>
      </w:r>
      <w:r w:rsidRPr="00D01696">
        <w:rPr>
          <w:rStyle w:val="Emphasis"/>
          <w:rFonts w:asciiTheme="majorHAnsi" w:hAnsiTheme="majorHAnsi" w:cstheme="majorHAnsi"/>
        </w:rPr>
        <w:t>put an end to humanity</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But this </w:t>
      </w:r>
      <w:r w:rsidRPr="00D01696">
        <w:rPr>
          <w:rStyle w:val="Emphasis"/>
          <w:rFonts w:asciiTheme="majorHAnsi" w:hAnsiTheme="majorHAnsi" w:cstheme="majorHAnsi"/>
        </w:rPr>
        <w:t>does not mean that, each of us should commit suicide</w:t>
      </w:r>
      <w:r w:rsidRPr="00D01696">
        <w:rPr>
          <w:rFonts w:asciiTheme="majorHAnsi" w:hAnsiTheme="majorHAnsi" w:cstheme="majorHAnsi"/>
          <w:sz w:val="16"/>
          <w:szCs w:val="26"/>
        </w:rPr>
        <w:t xml:space="preserve">. I commented on this in chapter two when I presented the idea that </w:t>
      </w:r>
      <w:r w:rsidRPr="00D01696">
        <w:rPr>
          <w:rStyle w:val="StyleUnderline"/>
          <w:rFonts w:asciiTheme="majorHAnsi" w:hAnsiTheme="majorHAnsi" w:cstheme="majorHAnsi"/>
          <w:sz w:val="26"/>
          <w:szCs w:val="26"/>
        </w:rPr>
        <w:t>utilitarianism should be applied</w:t>
      </w:r>
      <w:r w:rsidRPr="00D01696">
        <w:rPr>
          <w:rFonts w:asciiTheme="majorHAnsi" w:hAnsiTheme="majorHAnsi" w:cstheme="majorHAnsi"/>
          <w:sz w:val="16"/>
          <w:szCs w:val="26"/>
        </w:rPr>
        <w:t xml:space="preserve">, not only to individual actions, but </w:t>
      </w:r>
      <w:r w:rsidRPr="00D01696">
        <w:rPr>
          <w:rStyle w:val="StyleUnderline"/>
          <w:rFonts w:asciiTheme="majorHAnsi" w:hAnsiTheme="majorHAnsi" w:cstheme="majorHAnsi"/>
          <w:sz w:val="26"/>
          <w:szCs w:val="26"/>
        </w:rPr>
        <w:t>to collective actions</w:t>
      </w:r>
      <w:r w:rsidRPr="00D01696">
        <w:rPr>
          <w:rFonts w:asciiTheme="majorHAnsi" w:hAnsiTheme="majorHAnsi" w:cstheme="majorHAnsi"/>
          <w:sz w:val="16"/>
          <w:szCs w:val="26"/>
        </w:rPr>
        <w:t xml:space="preserve"> as </w:t>
      </w:r>
      <w:proofErr w:type="gramStart"/>
      <w:r w:rsidRPr="00D01696">
        <w:rPr>
          <w:rFonts w:asciiTheme="majorHAnsi" w:hAnsiTheme="majorHAnsi" w:cstheme="majorHAnsi"/>
          <w:sz w:val="16"/>
          <w:szCs w:val="26"/>
        </w:rPr>
        <w:t>well.¶</w:t>
      </w:r>
      <w:proofErr w:type="gramEnd"/>
      <w:r w:rsidRPr="00D01696">
        <w:rPr>
          <w:rFonts w:asciiTheme="majorHAnsi" w:hAnsiTheme="majorHAnsi" w:cstheme="majorHAnsi"/>
          <w:sz w:val="16"/>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D01696">
        <w:rPr>
          <w:rFonts w:asciiTheme="majorHAnsi" w:hAnsiTheme="majorHAnsi" w:cstheme="majorHAnsi"/>
          <w:sz w:val="16"/>
          <w:szCs w:val="26"/>
        </w:rPr>
        <w:t>utilitarians</w:t>
      </w:r>
      <w:proofErr w:type="spellEnd"/>
      <w:r w:rsidRPr="00D01696">
        <w:rPr>
          <w:rFonts w:asciiTheme="majorHAnsi" w:hAnsiTheme="majorHAnsi" w:cstheme="majorHAnsi"/>
          <w:sz w:val="16"/>
          <w:szCs w:val="26"/>
        </w:rPr>
        <w:t xml:space="preserve">. They may avoid suicide because they believe that it is morally wrong to kill oneself. </w:t>
      </w:r>
      <w:r w:rsidRPr="00D01696">
        <w:rPr>
          <w:rStyle w:val="StyleUnderline"/>
          <w:rFonts w:asciiTheme="majorHAnsi" w:hAnsiTheme="majorHAnsi" w:cstheme="majorHAnsi"/>
          <w:sz w:val="26"/>
          <w:szCs w:val="26"/>
        </w:rPr>
        <w:t>It is</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rPr>
        <w:t>a possibility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even if people </w:t>
      </w:r>
      <w:r w:rsidRPr="00D01696">
        <w:rPr>
          <w:rStyle w:val="Emphasis"/>
          <w:rFonts w:asciiTheme="majorHAnsi" w:hAnsiTheme="majorHAnsi" w:cstheme="majorHAnsi"/>
          <w:highlight w:val="green"/>
        </w:rPr>
        <w:t>lead lives not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they </w:t>
      </w:r>
      <w:r w:rsidRPr="00D01696">
        <w:rPr>
          <w:rStyle w:val="Emphasis"/>
          <w:rFonts w:asciiTheme="majorHAnsi" w:hAnsiTheme="majorHAnsi" w:cstheme="majorHAnsi"/>
        </w:rPr>
        <w:t>believe they do</w:t>
      </w:r>
      <w:r w:rsidRPr="00D01696">
        <w:rPr>
          <w:rFonts w:asciiTheme="majorHAnsi" w:hAnsiTheme="majorHAnsi" w:cstheme="majorHAnsi"/>
          <w:sz w:val="16"/>
          <w:szCs w:val="26"/>
        </w:rPr>
        <w:t xml:space="preserve">. And </w:t>
      </w:r>
      <w:r w:rsidRPr="00D01696">
        <w:rPr>
          <w:rStyle w:val="StyleUnderline"/>
          <w:rFonts w:asciiTheme="majorHAnsi" w:hAnsiTheme="majorHAnsi" w:cstheme="majorHAnsi"/>
          <w:sz w:val="26"/>
          <w:szCs w:val="26"/>
        </w:rPr>
        <w:t>even if some may believe that their lives, up to now, have not been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their </w:t>
      </w:r>
      <w:r w:rsidRPr="00D01696">
        <w:rPr>
          <w:rStyle w:val="Emphasis"/>
          <w:rFonts w:asciiTheme="majorHAnsi" w:hAnsiTheme="majorHAnsi" w:cstheme="majorHAnsi"/>
          <w:highlight w:val="green"/>
        </w:rPr>
        <w:t>future lives will be better</w:t>
      </w:r>
      <w:r w:rsidRPr="00D01696">
        <w:rPr>
          <w:rFonts w:asciiTheme="majorHAnsi" w:hAnsiTheme="majorHAnsi" w:cstheme="majorHAnsi"/>
          <w:sz w:val="16"/>
          <w:szCs w:val="26"/>
        </w:rPr>
        <w:t xml:space="preserve">. They may be mistaken about this. They may hold false expectations about the </w:t>
      </w:r>
      <w:proofErr w:type="gramStart"/>
      <w:r w:rsidRPr="00D01696">
        <w:rPr>
          <w:rFonts w:asciiTheme="majorHAnsi" w:hAnsiTheme="majorHAnsi" w:cstheme="majorHAnsi"/>
          <w:sz w:val="16"/>
          <w:szCs w:val="26"/>
        </w:rPr>
        <w:t>future.¶</w:t>
      </w:r>
      <w:proofErr w:type="gramEnd"/>
      <w:r w:rsidRPr="00D01696">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D01696">
        <w:rPr>
          <w:rFonts w:asciiTheme="majorHAnsi" w:hAnsiTheme="majorHAnsi" w:cstheme="majorHAnsi"/>
          <w:sz w:val="16"/>
          <w:szCs w:val="26"/>
        </w:rPr>
        <w:t>So</w:t>
      </w:r>
      <w:proofErr w:type="gramEnd"/>
      <w:r w:rsidRPr="00D01696">
        <w:rPr>
          <w:rFonts w:asciiTheme="majorHAnsi" w:hAnsiTheme="majorHAnsi" w:cstheme="majorHAnsi"/>
          <w:sz w:val="16"/>
          <w:szCs w:val="26"/>
        </w:rPr>
        <w:t xml:space="preserve"> it should be expected that it is difficult for </w:t>
      </w:r>
      <w:r w:rsidRPr="00D01696">
        <w:rPr>
          <w:rFonts w:asciiTheme="majorHAnsi" w:hAnsiTheme="majorHAnsi" w:cstheme="majorHAnsi"/>
          <w:sz w:val="16"/>
          <w:szCs w:val="26"/>
        </w:rPr>
        <w:lastRenderedPageBreak/>
        <w:t xml:space="preserve">ordinary people to kill themselves. But then theories about cognitive dissonance, known from psychology, should warn us that we may come to believe that we live better lives than we </w:t>
      </w:r>
      <w:proofErr w:type="gramStart"/>
      <w:r w:rsidRPr="00D01696">
        <w:rPr>
          <w:rFonts w:asciiTheme="majorHAnsi" w:hAnsiTheme="majorHAnsi" w:cstheme="majorHAnsi"/>
          <w:sz w:val="16"/>
          <w:szCs w:val="26"/>
        </w:rPr>
        <w:t>do.¶</w:t>
      </w:r>
      <w:proofErr w:type="gramEnd"/>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My strong belief is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most of us </w:t>
      </w:r>
      <w:r w:rsidRPr="00D01696">
        <w:rPr>
          <w:rStyle w:val="Emphasis"/>
          <w:rFonts w:asciiTheme="majorHAnsi" w:hAnsiTheme="majorHAnsi" w:cstheme="majorHAnsi"/>
          <w:highlight w:val="green"/>
        </w:rPr>
        <w:t>live lives worth living</w:t>
      </w:r>
      <w:r w:rsidRPr="00D01696">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D01696">
        <w:rPr>
          <w:rFonts w:asciiTheme="majorHAnsi" w:hAnsiTheme="majorHAnsi" w:cstheme="majorHAnsi"/>
          <w:sz w:val="16"/>
          <w:szCs w:val="26"/>
        </w:rPr>
        <w:t>optimistic.¶</w:t>
      </w:r>
      <w:proofErr w:type="gramEnd"/>
      <w:r w:rsidRPr="00D01696">
        <w:rPr>
          <w:rFonts w:asciiTheme="majorHAnsi" w:hAnsiTheme="majorHAnsi" w:cstheme="majorHAnsi"/>
          <w:sz w:val="16"/>
          <w:szCs w:val="26"/>
        </w:rPr>
        <w:t xml:space="preserve"> Let us just </w:t>
      </w:r>
      <w:r w:rsidRPr="00D01696">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D01696">
        <w:rPr>
          <w:rFonts w:asciiTheme="majorHAnsi" w:hAnsiTheme="majorHAnsi" w:cstheme="majorHAnsi"/>
          <w:sz w:val="16"/>
          <w:szCs w:val="26"/>
        </w:rPr>
        <w:t xml:space="preserve">. As I noted above, </w:t>
      </w:r>
      <w:r w:rsidRPr="00D01696">
        <w:rPr>
          <w:rStyle w:val="StyleUnderline"/>
          <w:rFonts w:asciiTheme="majorHAnsi" w:hAnsiTheme="majorHAnsi" w:cstheme="majorHAnsi"/>
          <w:sz w:val="26"/>
          <w:szCs w:val="26"/>
        </w:rPr>
        <w:t>this does not answer the question what we should do, each one of us</w:t>
      </w:r>
      <w:r w:rsidRPr="00D01696">
        <w:rPr>
          <w:rFonts w:asciiTheme="majorHAnsi" w:hAnsiTheme="majorHAnsi" w:cstheme="majorHAnsi"/>
          <w:sz w:val="16"/>
          <w:szCs w:val="26"/>
        </w:rPr>
        <w:t xml:space="preserve">. My conjecture is that </w:t>
      </w:r>
      <w:r w:rsidRPr="00D01696">
        <w:rPr>
          <w:rStyle w:val="StyleUnderline"/>
          <w:rFonts w:asciiTheme="majorHAnsi" w:hAnsiTheme="majorHAnsi" w:cstheme="majorHAnsi"/>
          <w:sz w:val="26"/>
          <w:szCs w:val="26"/>
          <w:highlight w:val="green"/>
        </w:rPr>
        <w:t>we should not [die]</w:t>
      </w:r>
      <w:r w:rsidRPr="00D01696">
        <w:rPr>
          <w:rStyle w:val="StyleUnderline"/>
          <w:rFonts w:asciiTheme="majorHAnsi" w:hAnsiTheme="majorHAnsi" w:cstheme="majorHAnsi"/>
          <w:sz w:val="26"/>
          <w:szCs w:val="26"/>
        </w:rPr>
        <w:t xml:space="preserve"> commit suicide</w:t>
      </w:r>
      <w:r w:rsidRPr="00D01696">
        <w:rPr>
          <w:rFonts w:asciiTheme="majorHAnsi" w:hAnsiTheme="majorHAnsi" w:cstheme="majorHAnsi"/>
          <w:sz w:val="16"/>
          <w:szCs w:val="26"/>
        </w:rPr>
        <w:t xml:space="preserve">. The explanation is simple. </w:t>
      </w:r>
      <w:r w:rsidRPr="00D01696">
        <w:rPr>
          <w:rStyle w:val="Emphasis"/>
          <w:rFonts w:asciiTheme="majorHAnsi" w:hAnsiTheme="majorHAnsi" w:cstheme="majorHAnsi"/>
          <w:highlight w:val="green"/>
        </w:rPr>
        <w:t>If I [die]</w:t>
      </w:r>
      <w:r w:rsidRPr="00D01696">
        <w:rPr>
          <w:rStyle w:val="StyleUnderline"/>
          <w:rFonts w:asciiTheme="majorHAnsi" w:hAnsiTheme="majorHAnsi" w:cstheme="majorHAnsi"/>
          <w:sz w:val="26"/>
          <w:szCs w:val="26"/>
        </w:rPr>
        <w:t xml:space="preserve"> kill myself, </w:t>
      </w:r>
      <w:r w:rsidRPr="00D01696">
        <w:rPr>
          <w:rStyle w:val="StyleUnderline"/>
          <w:rFonts w:asciiTheme="majorHAnsi" w:hAnsiTheme="majorHAnsi" w:cstheme="majorHAnsi"/>
          <w:sz w:val="26"/>
          <w:szCs w:val="26"/>
          <w:highlight w:val="green"/>
        </w:rPr>
        <w:t xml:space="preserve">many </w:t>
      </w:r>
      <w:r w:rsidRPr="00D01696">
        <w:rPr>
          <w:rStyle w:val="StyleUnderline"/>
          <w:rFonts w:asciiTheme="majorHAnsi" w:hAnsiTheme="majorHAnsi" w:cstheme="majorHAnsi"/>
          <w:sz w:val="26"/>
          <w:szCs w:val="26"/>
        </w:rPr>
        <w:t xml:space="preserve">people </w:t>
      </w:r>
      <w:r w:rsidRPr="00D01696">
        <w:rPr>
          <w:rStyle w:val="StyleUnderline"/>
          <w:rFonts w:asciiTheme="majorHAnsi" w:hAnsiTheme="majorHAnsi" w:cstheme="majorHAnsi"/>
          <w:sz w:val="26"/>
          <w:szCs w:val="26"/>
          <w:highlight w:val="green"/>
        </w:rPr>
        <w:t xml:space="preserve">will </w:t>
      </w:r>
      <w:r w:rsidRPr="00D01696">
        <w:rPr>
          <w:rStyle w:val="Emphasis"/>
          <w:rFonts w:asciiTheme="majorHAnsi" w:hAnsiTheme="majorHAnsi" w:cstheme="majorHAnsi"/>
          <w:highlight w:val="green"/>
        </w:rPr>
        <w:t>suffer</w:t>
      </w:r>
      <w:r w:rsidRPr="00D01696">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D01696">
        <w:rPr>
          <w:rStyle w:val="StyleUnderline"/>
          <w:rFonts w:asciiTheme="majorHAnsi" w:hAnsiTheme="majorHAnsi" w:cstheme="majorHAnsi"/>
          <w:sz w:val="26"/>
          <w:szCs w:val="26"/>
        </w:rPr>
        <w:t>Suicide</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highlight w:val="green"/>
        </w:rPr>
        <w:t xml:space="preserve">leads to </w:t>
      </w:r>
      <w:r w:rsidRPr="00D01696">
        <w:rPr>
          <w:rStyle w:val="Emphasis"/>
          <w:rFonts w:asciiTheme="majorHAnsi" w:hAnsiTheme="majorHAnsi" w:cstheme="majorHAnsi"/>
          <w:highlight w:val="green"/>
        </w:rPr>
        <w:t xml:space="preserve">rage, loneliness, and </w:t>
      </w:r>
      <w:r w:rsidRPr="00D01696">
        <w:rPr>
          <w:rStyle w:val="Emphasis"/>
          <w:rFonts w:asciiTheme="majorHAnsi" w:hAnsiTheme="majorHAnsi" w:cstheme="majorHAnsi"/>
        </w:rPr>
        <w:t xml:space="preserve">awareness of </w:t>
      </w:r>
      <w:r w:rsidRPr="00D01696">
        <w:rPr>
          <w:rStyle w:val="Emphasis"/>
          <w:rFonts w:asciiTheme="majorHAnsi" w:hAnsiTheme="majorHAnsi" w:cstheme="majorHAnsi"/>
          <w:highlight w:val="green"/>
        </w:rPr>
        <w:t>vulnerability in those left behind</w:t>
      </w:r>
      <w:r w:rsidRPr="00D01696">
        <w:rPr>
          <w:rFonts w:asciiTheme="majorHAnsi" w:hAnsiTheme="majorHAnsi" w:cstheme="majorHAnsi"/>
          <w:sz w:val="16"/>
          <w:szCs w:val="26"/>
        </w:rPr>
        <w:t xml:space="preserve">. Indeed, the sense that suicide is an essentially selfish act dominates many popular perceptions of suicide. ¶ </w:t>
      </w:r>
      <w:r w:rsidRPr="00D01696">
        <w:rPr>
          <w:rStyle w:val="StyleUnderline"/>
          <w:rFonts w:asciiTheme="majorHAnsi" w:hAnsiTheme="majorHAnsi" w:cstheme="majorHAnsi"/>
          <w:sz w:val="26"/>
          <w:szCs w:val="26"/>
        </w:rPr>
        <w:t>The fact that all our lives lack meaning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if they do, does not mean that others will follow my example</w:t>
      </w:r>
      <w:r w:rsidRPr="00D01696">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79EA6452" w14:textId="77777777" w:rsidR="00FE0AB2" w:rsidRPr="00D01696" w:rsidRDefault="00FE0AB2" w:rsidP="00FE0AB2">
      <w:pPr>
        <w:pStyle w:val="Heading4"/>
        <w:rPr>
          <w:rFonts w:asciiTheme="majorHAnsi" w:hAnsiTheme="majorHAnsi" w:cstheme="majorHAnsi"/>
        </w:rPr>
      </w:pPr>
      <w:r w:rsidRPr="00D01696">
        <w:rPr>
          <w:rFonts w:asciiTheme="majorHAnsi" w:hAnsiTheme="majorHAnsi" w:cstheme="majorHAnsi"/>
        </w:rPr>
        <w:t xml:space="preserve">B] </w:t>
      </w:r>
      <w:proofErr w:type="spellStart"/>
      <w:r w:rsidRPr="00D01696">
        <w:rPr>
          <w:rFonts w:asciiTheme="majorHAnsi" w:hAnsiTheme="majorHAnsi" w:cstheme="majorHAnsi"/>
        </w:rPr>
        <w:t>Mathemathically</w:t>
      </w:r>
      <w:proofErr w:type="spellEnd"/>
      <w:r w:rsidRPr="00D01696">
        <w:rPr>
          <w:rFonts w:asciiTheme="majorHAnsi" w:hAnsiTheme="majorHAnsi" w:cstheme="majorHAnsi"/>
        </w:rPr>
        <w:t xml:space="preserve"> comes first</w:t>
      </w:r>
    </w:p>
    <w:p w14:paraId="30179CB8" w14:textId="77777777" w:rsidR="00FE0AB2" w:rsidRPr="00D01696" w:rsidRDefault="00FE0AB2" w:rsidP="00FE0AB2">
      <w:pPr>
        <w:rPr>
          <w:rFonts w:asciiTheme="majorHAnsi" w:hAnsiTheme="majorHAnsi" w:cstheme="majorHAnsi"/>
        </w:rPr>
      </w:pPr>
      <w:r w:rsidRPr="00D01696">
        <w:rPr>
          <w:rStyle w:val="Heading4Char"/>
          <w:rFonts w:asciiTheme="majorHAnsi" w:hAnsiTheme="majorHAnsi" w:cstheme="majorHAnsi"/>
        </w:rPr>
        <w:t>MacAskill 14</w:t>
      </w:r>
      <w:r w:rsidRPr="00D01696">
        <w:rPr>
          <w:rFonts w:asciiTheme="majorHAnsi" w:hAnsiTheme="majorHAnsi" w:cstheme="majorHAnsi"/>
        </w:rPr>
        <w:t xml:space="preserve"> </w:t>
      </w:r>
      <w:r w:rsidRPr="00D01696">
        <w:rPr>
          <w:rFonts w:asciiTheme="majorHAnsi" w:hAnsiTheme="majorHAnsi" w:cstheme="majorHAnsi"/>
          <w:sz w:val="16"/>
          <w:szCs w:val="16"/>
        </w:rPr>
        <w:t>[William, Oxford Philosopher and youngest tenured philosopher in the world, Normative Uncertainty, 2014]</w:t>
      </w:r>
    </w:p>
    <w:p w14:paraId="14E40D4C" w14:textId="77777777" w:rsidR="00FE0AB2" w:rsidRPr="00D01696" w:rsidRDefault="00FE0AB2" w:rsidP="00FE0AB2">
      <w:pPr>
        <w:rPr>
          <w:rFonts w:asciiTheme="majorHAnsi" w:hAnsiTheme="majorHAnsi" w:cstheme="majorHAnsi"/>
          <w:sz w:val="14"/>
          <w:szCs w:val="26"/>
        </w:rPr>
      </w:pPr>
      <w:proofErr w:type="gramStart"/>
      <w:r w:rsidRPr="00D01696">
        <w:rPr>
          <w:rStyle w:val="StyleUnderline"/>
          <w:rFonts w:asciiTheme="majorHAnsi" w:hAnsiTheme="majorHAnsi" w:cstheme="majorHAnsi"/>
          <w:szCs w:val="26"/>
        </w:rPr>
        <w:t>The human race</w:t>
      </w:r>
      <w:proofErr w:type="gramEnd"/>
      <w:r w:rsidRPr="00D01696">
        <w:rPr>
          <w:rStyle w:val="StyleUnderline"/>
          <w:rFonts w:asciiTheme="majorHAnsi" w:hAnsiTheme="majorHAnsi" w:cstheme="majorHAnsi"/>
          <w:szCs w:val="26"/>
        </w:rPr>
        <w:t xml:space="preserve"> might go extinct </w:t>
      </w:r>
      <w:r w:rsidRPr="00D01696">
        <w:rPr>
          <w:rFonts w:asciiTheme="majorHAnsi" w:hAnsiTheme="majorHAnsi" w:cstheme="majorHAnsi"/>
          <w:sz w:val="14"/>
          <w:szCs w:val="26"/>
        </w:rPr>
        <w:t xml:space="preserve">from a number of causes: asteroids, </w:t>
      </w:r>
      <w:proofErr w:type="spellStart"/>
      <w:r w:rsidRPr="00D01696">
        <w:rPr>
          <w:rFonts w:asciiTheme="majorHAnsi" w:hAnsiTheme="majorHAnsi" w:cstheme="majorHAnsi"/>
          <w:sz w:val="14"/>
          <w:szCs w:val="26"/>
        </w:rPr>
        <w:t>supervolcanoes</w:t>
      </w:r>
      <w:proofErr w:type="spellEnd"/>
      <w:r w:rsidRPr="00D01696">
        <w:rPr>
          <w:rFonts w:asciiTheme="majorHAnsi" w:hAnsiTheme="majorHAnsi" w:cstheme="majorHAnsi"/>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D01696">
        <w:rPr>
          <w:rStyle w:val="StyleUnderline"/>
          <w:rFonts w:asciiTheme="majorHAnsi" w:hAnsiTheme="majorHAnsi" w:cstheme="majorHAnsi"/>
          <w:szCs w:val="26"/>
        </w:rPr>
        <w:t xml:space="preserve">different moral views give opposing answers to question of whether this would be a </w:t>
      </w:r>
      <w:r w:rsidRPr="00D01696">
        <w:rPr>
          <w:rFonts w:asciiTheme="majorHAnsi" w:hAnsiTheme="majorHAnsi" w:cstheme="majorHAnsi"/>
          <w:sz w:val="14"/>
          <w:szCs w:val="26"/>
        </w:rPr>
        <w:t>good</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or a </w:t>
      </w:r>
      <w:r w:rsidRPr="00D01696">
        <w:rPr>
          <w:rStyle w:val="StyleUnderline"/>
          <w:rFonts w:asciiTheme="majorHAnsi" w:hAnsiTheme="majorHAnsi" w:cstheme="majorHAnsi"/>
          <w:szCs w:val="26"/>
        </w:rPr>
        <w:t>bad thing</w:t>
      </w:r>
      <w:r w:rsidRPr="00D01696">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D01696">
        <w:rPr>
          <w:rFonts w:asciiTheme="majorHAnsi" w:hAnsiTheme="majorHAnsi" w:cstheme="majorHAnsi"/>
          <w:sz w:val="14"/>
          <w:szCs w:val="26"/>
        </w:rPr>
        <w:t>thing.For</w:t>
      </w:r>
      <w:proofErr w:type="spellEnd"/>
      <w:r w:rsidRPr="00D01696">
        <w:rPr>
          <w:rFonts w:asciiTheme="majorHAnsi" w:hAnsiTheme="majorHAnsi" w:cstheme="majorHAnsi"/>
          <w:sz w:val="14"/>
          <w:szCs w:val="26"/>
        </w:rPr>
        <w:t xml:space="preserve"> example, one might regard the prevention of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such as war and genocide, as being much more important than the promotion of objective goods, such as scientific and artistic progress. If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continues its future will inevitably involve suffering as well as happiness, and objective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as well as objective goods. So, if one weights the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sufficiently heavily against the goods, or if one is sufficiently pessimistic about humanity’s ability to achieve good outcomes, then one will regard human extinction as a good thing.187 </w:t>
      </w:r>
      <w:r w:rsidRPr="00D01696">
        <w:rPr>
          <w:rStyle w:val="StyleUnderline"/>
          <w:rFonts w:asciiTheme="majorHAnsi" w:hAnsiTheme="majorHAnsi" w:cstheme="majorHAnsi"/>
          <w:szCs w:val="26"/>
        </w:rPr>
        <w:t xml:space="preserve">However, even if we believe in a moral view </w:t>
      </w:r>
      <w:r w:rsidRPr="00D01696">
        <w:rPr>
          <w:rFonts w:asciiTheme="majorHAnsi" w:hAnsiTheme="majorHAnsi" w:cstheme="majorHAnsi"/>
          <w:sz w:val="14"/>
          <w:szCs w:val="26"/>
        </w:rPr>
        <w:t xml:space="preserve">according to </w:t>
      </w:r>
      <w:r w:rsidRPr="00D01696">
        <w:rPr>
          <w:rStyle w:val="StyleUnderline"/>
          <w:rFonts w:asciiTheme="majorHAnsi" w:hAnsiTheme="majorHAnsi" w:cstheme="majorHAnsi"/>
          <w:szCs w:val="26"/>
        </w:rPr>
        <w:t xml:space="preserve">which human extinction would be a good thing, </w:t>
      </w:r>
      <w:r w:rsidRPr="00D01696">
        <w:rPr>
          <w:rStyle w:val="StyleUnderline"/>
          <w:rFonts w:asciiTheme="majorHAnsi" w:hAnsiTheme="majorHAnsi" w:cstheme="majorHAnsi"/>
          <w:szCs w:val="26"/>
          <w:highlight w:val="green"/>
        </w:rPr>
        <w:t xml:space="preserve">we </w:t>
      </w:r>
      <w:r w:rsidRPr="00D01696">
        <w:rPr>
          <w:rStyle w:val="StyleUnderline"/>
          <w:rFonts w:asciiTheme="majorHAnsi" w:hAnsiTheme="majorHAnsi" w:cstheme="majorHAnsi"/>
          <w:szCs w:val="26"/>
        </w:rPr>
        <w:t xml:space="preserve">still </w:t>
      </w:r>
      <w:r w:rsidRPr="00D01696">
        <w:rPr>
          <w:rStyle w:val="StyleUnderline"/>
          <w:rFonts w:asciiTheme="majorHAnsi" w:hAnsiTheme="majorHAnsi" w:cstheme="majorHAnsi"/>
          <w:szCs w:val="26"/>
          <w:highlight w:val="green"/>
        </w:rPr>
        <w:t xml:space="preserve">have </w:t>
      </w:r>
      <w:r w:rsidRPr="00D01696">
        <w:rPr>
          <w:rStyle w:val="StyleUnderline"/>
          <w:rFonts w:asciiTheme="majorHAnsi" w:hAnsiTheme="majorHAnsi" w:cstheme="majorHAnsi"/>
          <w:szCs w:val="26"/>
        </w:rPr>
        <w:t xml:space="preserve">strong </w:t>
      </w:r>
      <w:r w:rsidRPr="00D01696">
        <w:rPr>
          <w:rStyle w:val="StyleUnderline"/>
          <w:rFonts w:asciiTheme="majorHAnsi" w:hAnsiTheme="majorHAnsi" w:cstheme="majorHAnsi"/>
          <w:szCs w:val="26"/>
          <w:highlight w:val="green"/>
        </w:rPr>
        <w:t xml:space="preserve">reason to prevent </w:t>
      </w:r>
      <w:r w:rsidRPr="00D01696">
        <w:rPr>
          <w:rStyle w:val="StyleUnderline"/>
          <w:rFonts w:asciiTheme="majorHAnsi" w:hAnsiTheme="majorHAnsi" w:cstheme="majorHAnsi"/>
          <w:szCs w:val="26"/>
        </w:rPr>
        <w:t xml:space="preserve">near-term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To see this, we must note three points. </w:t>
      </w:r>
      <w:r w:rsidRPr="00D01696">
        <w:rPr>
          <w:rStyle w:val="StyleUnderline"/>
          <w:rFonts w:asciiTheme="majorHAnsi" w:hAnsiTheme="majorHAnsi" w:cstheme="majorHAnsi"/>
          <w:szCs w:val="26"/>
        </w:rPr>
        <w:t>First</w:t>
      </w:r>
      <w:r w:rsidRPr="00D01696">
        <w:rPr>
          <w:rFonts w:asciiTheme="majorHAnsi" w:hAnsiTheme="majorHAnsi" w:cstheme="majorHAnsi"/>
          <w:sz w:val="14"/>
          <w:szCs w:val="26"/>
        </w:rPr>
        <w:t xml:space="preserve">, we should note that the </w:t>
      </w:r>
      <w:r w:rsidRPr="00D01696">
        <w:rPr>
          <w:rStyle w:val="StyleUnderline"/>
          <w:rFonts w:asciiTheme="majorHAnsi" w:hAnsiTheme="majorHAnsi" w:cstheme="majorHAnsi"/>
          <w:szCs w:val="26"/>
        </w:rPr>
        <w:t>extinction</w:t>
      </w:r>
      <w:r w:rsidRPr="00D01696">
        <w:rPr>
          <w:rFonts w:asciiTheme="majorHAnsi" w:hAnsiTheme="majorHAnsi" w:cstheme="majorHAnsi"/>
          <w:sz w:val="14"/>
          <w:szCs w:val="26"/>
        </w:rPr>
        <w:t xml:space="preserve">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 xml:space="preserve">is </w:t>
      </w:r>
      <w:r w:rsidRPr="00D01696">
        <w:rPr>
          <w:rFonts w:asciiTheme="majorHAnsi" w:hAnsiTheme="majorHAnsi" w:cstheme="majorHAnsi"/>
          <w:sz w:val="14"/>
          <w:szCs w:val="26"/>
        </w:rPr>
        <w:t xml:space="preserve">an </w:t>
      </w:r>
      <w:r w:rsidRPr="00D01696">
        <w:rPr>
          <w:rStyle w:val="StyleUnderline"/>
          <w:rFonts w:asciiTheme="majorHAnsi" w:hAnsiTheme="majorHAnsi" w:cstheme="majorHAnsi"/>
          <w:szCs w:val="26"/>
        </w:rPr>
        <w:t xml:space="preserve">extremely </w:t>
      </w:r>
      <w:r w:rsidRPr="00D01696">
        <w:rPr>
          <w:rStyle w:val="StyleUnderline"/>
          <w:rFonts w:asciiTheme="majorHAnsi" w:hAnsiTheme="majorHAnsi" w:cstheme="majorHAnsi"/>
          <w:szCs w:val="26"/>
          <w:highlight w:val="green"/>
        </w:rPr>
        <w:t>high stakes</w:t>
      </w:r>
      <w:r w:rsidRPr="00D01696">
        <w:rPr>
          <w:rFonts w:asciiTheme="majorHAnsi" w:hAnsiTheme="majorHAnsi" w:cstheme="majorHAnsi"/>
          <w:sz w:val="14"/>
          <w:szCs w:val="26"/>
        </w:rPr>
        <w:t xml:space="preserve"> moral issue. Humanity could be around for a very long time: if humans survive </w:t>
      </w:r>
      <w:proofErr w:type="gramStart"/>
      <w:r w:rsidRPr="00D01696">
        <w:rPr>
          <w:rFonts w:asciiTheme="majorHAnsi" w:hAnsiTheme="majorHAnsi" w:cstheme="majorHAnsi"/>
          <w:sz w:val="14"/>
          <w:szCs w:val="26"/>
        </w:rPr>
        <w:t>as long as</w:t>
      </w:r>
      <w:proofErr w:type="gramEnd"/>
      <w:r w:rsidRPr="00D01696">
        <w:rPr>
          <w:rFonts w:asciiTheme="majorHAnsi" w:hAnsiTheme="majorHAnsi" w:cstheme="majorHAnsi"/>
          <w:sz w:val="14"/>
          <w:szCs w:val="26"/>
        </w:rPr>
        <w:t xml:space="preserve"> the median mammal species, we will last another two million years. On this estimate, </w:t>
      </w:r>
      <w:r w:rsidRPr="00D01696">
        <w:rPr>
          <w:rStyle w:val="StyleUnderline"/>
          <w:rFonts w:asciiTheme="majorHAnsi" w:hAnsiTheme="majorHAnsi" w:cstheme="majorHAnsi"/>
          <w:szCs w:val="26"/>
        </w:rPr>
        <w:t xml:space="preserve">the number of humans in existence </w:t>
      </w:r>
      <w:r w:rsidRPr="00D01696">
        <w:rPr>
          <w:rFonts w:asciiTheme="majorHAnsi" w:hAnsiTheme="majorHAnsi" w:cstheme="majorHAnsi"/>
          <w:sz w:val="14"/>
          <w:szCs w:val="26"/>
        </w:rPr>
        <w:t>in the</w:t>
      </w:r>
      <w:r w:rsidRPr="00D01696">
        <w:rPr>
          <w:rStyle w:val="StyleUnderline"/>
          <w:rFonts w:asciiTheme="majorHAnsi" w:hAnsiTheme="majorHAnsi" w:cstheme="majorHAnsi"/>
          <w:szCs w:val="26"/>
        </w:rPr>
        <w:t xml:space="preserve"> </w:t>
      </w:r>
      <w:proofErr w:type="spellStart"/>
      <w:proofErr w:type="gramStart"/>
      <w:r w:rsidRPr="00D01696">
        <w:rPr>
          <w:rFonts w:asciiTheme="majorHAnsi" w:hAnsiTheme="majorHAnsi" w:cstheme="majorHAnsi"/>
          <w:sz w:val="14"/>
          <w:szCs w:val="26"/>
        </w:rPr>
        <w:t>The</w:t>
      </w:r>
      <w:proofErr w:type="spellEnd"/>
      <w:proofErr w:type="gramEnd"/>
      <w:r w:rsidRPr="00D01696">
        <w:rPr>
          <w:rFonts w:asciiTheme="majorHAnsi" w:hAnsiTheme="majorHAnsi" w:cstheme="majorHAnsi"/>
          <w:sz w:val="14"/>
          <w:szCs w:val="26"/>
        </w:rPr>
        <w:t xml:space="preserve"> future, </w:t>
      </w:r>
      <w:r w:rsidRPr="00D01696">
        <w:rPr>
          <w:rStyle w:val="StyleUnderline"/>
          <w:rFonts w:asciiTheme="majorHAnsi" w:hAnsiTheme="majorHAnsi" w:cstheme="majorHAnsi"/>
          <w:szCs w:val="26"/>
        </w:rPr>
        <w:t>given that we don’t go extinct</w:t>
      </w:r>
      <w:r w:rsidRPr="00D01696">
        <w:rPr>
          <w:rFonts w:asciiTheme="majorHAnsi" w:hAnsiTheme="majorHAnsi" w:cstheme="majorHAnsi"/>
          <w:sz w:val="14"/>
          <w:szCs w:val="26"/>
        </w:rPr>
        <w:t xml:space="preserve"> any time soon, </w:t>
      </w:r>
      <w:r w:rsidRPr="00D01696">
        <w:rPr>
          <w:rStyle w:val="StyleUnderline"/>
          <w:rFonts w:asciiTheme="majorHAnsi" w:hAnsiTheme="majorHAnsi" w:cstheme="majorHAnsi"/>
          <w:szCs w:val="26"/>
        </w:rPr>
        <w:t>would be 2×10^14</w:t>
      </w:r>
      <w:r w:rsidRPr="00D01696">
        <w:rPr>
          <w:rFonts w:asciiTheme="majorHAnsi" w:hAnsiTheme="majorHAnsi" w:cstheme="majorHAnsi"/>
          <w:sz w:val="14"/>
          <w:szCs w:val="26"/>
        </w:rPr>
        <w:t xml:space="preserve">. </w:t>
      </w:r>
      <w:proofErr w:type="gramStart"/>
      <w:r w:rsidRPr="00D01696">
        <w:rPr>
          <w:rStyle w:val="StyleUnderline"/>
          <w:rFonts w:asciiTheme="majorHAnsi" w:hAnsiTheme="majorHAnsi" w:cstheme="majorHAnsi"/>
          <w:szCs w:val="26"/>
        </w:rPr>
        <w:t>So</w:t>
      </w:r>
      <w:proofErr w:type="gramEnd"/>
      <w:r w:rsidRPr="00D01696">
        <w:rPr>
          <w:rStyle w:val="StyleUnderline"/>
          <w:rFonts w:asciiTheme="majorHAnsi" w:hAnsiTheme="majorHAnsi" w:cstheme="majorHAnsi"/>
          <w:szCs w:val="26"/>
        </w:rPr>
        <w:t xml:space="preserve"> if it is good to bring new people into existence, then it’s very good to prevent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extinction. Second</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 is</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by its nature an </w:t>
      </w:r>
      <w:r w:rsidRPr="00D01696">
        <w:rPr>
          <w:rStyle w:val="StyleUnderline"/>
          <w:rFonts w:asciiTheme="majorHAnsi" w:hAnsiTheme="majorHAnsi" w:cstheme="majorHAnsi"/>
          <w:szCs w:val="26"/>
          <w:highlight w:val="green"/>
        </w:rPr>
        <w:t>irreversible</w:t>
      </w:r>
      <w:r w:rsidRPr="00D01696">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D01696">
        <w:rPr>
          <w:rFonts w:asciiTheme="majorHAnsi" w:hAnsiTheme="majorHAnsi" w:cstheme="majorHAnsi"/>
          <w:sz w:val="14"/>
          <w:szCs w:val="26"/>
        </w:rPr>
        <w:t>at a later date</w:t>
      </w:r>
      <w:proofErr w:type="gramEnd"/>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Third, we should expect</w:t>
      </w:r>
      <w:r w:rsidRPr="00D01696">
        <w:rPr>
          <w:rFonts w:asciiTheme="majorHAnsi" w:hAnsiTheme="majorHAnsi" w:cstheme="majorHAnsi"/>
          <w:sz w:val="14"/>
          <w:szCs w:val="26"/>
        </w:rPr>
        <w:t xml:space="preserve"> ourselves </w:t>
      </w:r>
      <w:r w:rsidRPr="00D01696">
        <w:rPr>
          <w:rStyle w:val="StyleUnderline"/>
          <w:rFonts w:asciiTheme="majorHAnsi" w:hAnsiTheme="majorHAnsi" w:cstheme="majorHAnsi"/>
          <w:szCs w:val="26"/>
        </w:rPr>
        <w:t>to progress, morally</w:t>
      </w:r>
      <w:r w:rsidRPr="00D01696">
        <w:rPr>
          <w:rFonts w:asciiTheme="majorHAnsi" w:hAnsiTheme="majorHAnsi" w:cstheme="majorHAnsi"/>
          <w:sz w:val="14"/>
          <w:szCs w:val="26"/>
        </w:rPr>
        <w:t xml:space="preserve">, over the next few centuries, </w:t>
      </w:r>
      <w:r w:rsidRPr="00D01696">
        <w:rPr>
          <w:rStyle w:val="StyleUnderline"/>
          <w:rFonts w:asciiTheme="majorHAnsi" w:hAnsiTheme="majorHAnsi" w:cstheme="majorHAnsi"/>
          <w:szCs w:val="26"/>
        </w:rPr>
        <w:t>as we have</w:t>
      </w:r>
      <w:r w:rsidRPr="00D01696">
        <w:rPr>
          <w:rFonts w:asciiTheme="majorHAnsi" w:hAnsiTheme="majorHAnsi" w:cstheme="majorHAnsi"/>
          <w:sz w:val="14"/>
          <w:szCs w:val="26"/>
        </w:rPr>
        <w:t xml:space="preserve"> progressed </w:t>
      </w:r>
      <w:r w:rsidRPr="00D01696">
        <w:rPr>
          <w:rStyle w:val="StyleUnderline"/>
          <w:rFonts w:asciiTheme="majorHAnsi" w:hAnsiTheme="majorHAnsi" w:cstheme="majorHAnsi"/>
          <w:szCs w:val="26"/>
        </w:rPr>
        <w:t>in the past.</w:t>
      </w:r>
      <w:r w:rsidRPr="00D01696">
        <w:rPr>
          <w:rFonts w:asciiTheme="majorHAnsi" w:hAnsiTheme="majorHAnsi" w:cstheme="majorHAnsi"/>
          <w:sz w:val="14"/>
          <w:szCs w:val="26"/>
        </w:rPr>
        <w:t xml:space="preserve"> </w:t>
      </w:r>
      <w:proofErr w:type="gramStart"/>
      <w:r w:rsidRPr="00D01696">
        <w:rPr>
          <w:rFonts w:asciiTheme="majorHAnsi" w:hAnsiTheme="majorHAnsi" w:cstheme="majorHAnsi"/>
          <w:sz w:val="14"/>
          <w:szCs w:val="26"/>
        </w:rPr>
        <w:t>So</w:t>
      </w:r>
      <w:proofErr w:type="gramEnd"/>
      <w:r w:rsidRPr="00D01696">
        <w:rPr>
          <w:rFonts w:asciiTheme="majorHAnsi" w:hAnsiTheme="majorHAnsi" w:cstheme="majorHAnsi"/>
          <w:sz w:val="14"/>
          <w:szCs w:val="26"/>
        </w:rPr>
        <w:t xml:space="preserve"> we should expect that </w:t>
      </w:r>
      <w:r w:rsidRPr="00D01696">
        <w:rPr>
          <w:rStyle w:val="StyleUnderline"/>
          <w:rFonts w:asciiTheme="majorHAnsi" w:hAnsiTheme="majorHAnsi" w:cstheme="majorHAnsi"/>
          <w:szCs w:val="26"/>
          <w:highlight w:val="green"/>
        </w:rPr>
        <w:t xml:space="preserve">in </w:t>
      </w:r>
      <w:r w:rsidRPr="00D01696">
        <w:rPr>
          <w:rStyle w:val="StyleUnderline"/>
          <w:rFonts w:asciiTheme="majorHAnsi" w:hAnsiTheme="majorHAnsi" w:cstheme="majorHAnsi"/>
          <w:szCs w:val="26"/>
        </w:rPr>
        <w:t xml:space="preserve">a few centuries’ </w:t>
      </w:r>
      <w:r w:rsidRPr="00D01696">
        <w:rPr>
          <w:rStyle w:val="StyleUnderline"/>
          <w:rFonts w:asciiTheme="majorHAnsi" w:hAnsiTheme="majorHAnsi" w:cstheme="majorHAnsi"/>
          <w:szCs w:val="26"/>
          <w:highlight w:val="green"/>
        </w:rPr>
        <w:t xml:space="preserve">time we </w:t>
      </w:r>
      <w:r w:rsidRPr="00D01696">
        <w:rPr>
          <w:rStyle w:val="StyleUnderline"/>
          <w:rFonts w:asciiTheme="majorHAnsi" w:hAnsiTheme="majorHAnsi" w:cstheme="majorHAnsi"/>
          <w:szCs w:val="26"/>
        </w:rPr>
        <w:t xml:space="preserve">will </w:t>
      </w:r>
      <w:r w:rsidRPr="00D01696">
        <w:rPr>
          <w:rStyle w:val="StyleUnderline"/>
          <w:rFonts w:asciiTheme="majorHAnsi" w:hAnsiTheme="majorHAnsi" w:cstheme="majorHAnsi"/>
          <w:szCs w:val="26"/>
          <w:highlight w:val="green"/>
        </w:rPr>
        <w:t>have better ev</w:t>
      </w:r>
      <w:r w:rsidRPr="00D01696">
        <w:rPr>
          <w:rStyle w:val="StyleUnderline"/>
          <w:rFonts w:asciiTheme="majorHAnsi" w:hAnsiTheme="majorHAnsi" w:cstheme="majorHAnsi"/>
          <w:szCs w:val="26"/>
        </w:rPr>
        <w:t xml:space="preserve">idence </w:t>
      </w:r>
      <w:r w:rsidRPr="00D01696">
        <w:rPr>
          <w:rStyle w:val="StyleUnderline"/>
          <w:rFonts w:asciiTheme="majorHAnsi" w:hAnsiTheme="majorHAnsi" w:cstheme="majorHAnsi"/>
          <w:szCs w:val="26"/>
          <w:highlight w:val="green"/>
        </w:rPr>
        <w:t>about how to evaluate</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than we currently have. Given these three factors, it would be better to prevent the near-term extinction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even if we thought that the extinction of the human race would actually be a very good thing. To make this concrete, I’ll give the following simple but illustrative model. </w:t>
      </w:r>
      <w:r w:rsidRPr="00D01696">
        <w:rPr>
          <w:rStyle w:val="StyleUnderline"/>
          <w:rFonts w:asciiTheme="majorHAnsi" w:hAnsiTheme="majorHAnsi" w:cstheme="majorHAnsi"/>
          <w:szCs w:val="26"/>
        </w:rPr>
        <w:t>Suppose that we have</w:t>
      </w:r>
      <w:r w:rsidRPr="00D01696">
        <w:rPr>
          <w:rFonts w:asciiTheme="majorHAnsi" w:hAnsiTheme="majorHAnsi" w:cstheme="majorHAnsi"/>
          <w:sz w:val="14"/>
          <w:szCs w:val="26"/>
        </w:rPr>
        <w:t xml:space="preserve"> 0.8 credence that it is a bad thing to produce new people, and </w:t>
      </w:r>
      <w:r w:rsidRPr="00D01696">
        <w:rPr>
          <w:rStyle w:val="StyleUnderline"/>
          <w:rFonts w:asciiTheme="majorHAnsi" w:hAnsiTheme="majorHAnsi" w:cstheme="majorHAnsi"/>
          <w:szCs w:val="26"/>
        </w:rPr>
        <w:t>0.2</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certain that it’s a good thing to produce new people</w:t>
      </w:r>
      <w:r w:rsidRPr="00D01696">
        <w:rPr>
          <w:rFonts w:asciiTheme="majorHAnsi" w:hAnsiTheme="majorHAnsi" w:cstheme="majorHAnsi"/>
          <w:sz w:val="14"/>
          <w:szCs w:val="26"/>
        </w:rPr>
        <w:t xml:space="preserve">; and the degree to which it is </w:t>
      </w:r>
      <w:r w:rsidRPr="00D01696">
        <w:rPr>
          <w:rFonts w:asciiTheme="majorHAnsi" w:hAnsiTheme="majorHAnsi" w:cstheme="majorHAnsi"/>
          <w:sz w:val="14"/>
          <w:szCs w:val="26"/>
        </w:rPr>
        <w:lastRenderedPageBreak/>
        <w:t xml:space="preserve">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D01696">
        <w:rPr>
          <w:rFonts w:asciiTheme="majorHAnsi" w:hAnsiTheme="majorHAnsi" w:cstheme="majorHAnsi"/>
          <w:sz w:val="14"/>
          <w:szCs w:val="26"/>
        </w:rPr>
        <w:t>future, if</w:t>
      </w:r>
      <w:proofErr w:type="gramEnd"/>
      <w:r w:rsidRPr="00D01696">
        <w:rPr>
          <w:rFonts w:asciiTheme="majorHAnsi" w:hAnsiTheme="majorHAnsi" w:cstheme="majorHAnsi"/>
          <w:sz w:val="14"/>
          <w:szCs w:val="26"/>
        </w:rPr>
        <w:t xml:space="preserve"> we avoid near-term human extinction. Given our stipulated </w:t>
      </w:r>
      <w:proofErr w:type="spellStart"/>
      <w:r w:rsidRPr="00D01696">
        <w:rPr>
          <w:rFonts w:asciiTheme="majorHAnsi" w:hAnsiTheme="majorHAnsi" w:cstheme="majorHAnsi"/>
          <w:sz w:val="14"/>
          <w:szCs w:val="26"/>
        </w:rPr>
        <w:t>credences</w:t>
      </w:r>
      <w:proofErr w:type="spellEnd"/>
      <w:r w:rsidRPr="00D01696">
        <w:rPr>
          <w:rFonts w:asciiTheme="majorHAnsi" w:hAnsiTheme="majorHAnsi" w:cstheme="majorHAnsi"/>
          <w:sz w:val="14"/>
          <w:szCs w:val="26"/>
        </w:rPr>
        <w:t>, the expected benefit of letting the human race go extinct now would be (.8-.</w:t>
      </w:r>
      <w:proofErr w:type="gramStart"/>
      <w:r w:rsidRPr="00D01696">
        <w:rPr>
          <w:rFonts w:asciiTheme="majorHAnsi" w:hAnsiTheme="majorHAnsi" w:cstheme="majorHAnsi"/>
          <w:sz w:val="14"/>
          <w:szCs w:val="26"/>
        </w:rPr>
        <w:t>2)×</w:t>
      </w:r>
      <w:proofErr w:type="gramEnd"/>
      <w:r w:rsidRPr="00D01696">
        <w:rPr>
          <w:rFonts w:asciiTheme="majorHAnsi" w:hAnsiTheme="majorHAnsi" w:cstheme="majorHAnsi"/>
          <w:sz w:val="14"/>
          <w:szCs w:val="26"/>
        </w:rPr>
        <w:t>(2×10^14) = 1.2×(10^14). Suppose that,</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if we</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let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continue and</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did research</w:t>
      </w:r>
      <w:r w:rsidRPr="00D01696">
        <w:rPr>
          <w:rStyle w:val="StyleUnderline"/>
          <w:rFonts w:asciiTheme="majorHAnsi" w:hAnsiTheme="majorHAnsi" w:cstheme="majorHAnsi"/>
          <w:szCs w:val="26"/>
        </w:rPr>
        <w:t xml:space="preserve"> for 300 years, </w:t>
      </w:r>
      <w:r w:rsidRPr="00D01696">
        <w:rPr>
          <w:rStyle w:val="StyleUnderline"/>
          <w:rFonts w:asciiTheme="majorHAnsi" w:hAnsiTheme="majorHAnsi" w:cstheme="majorHAnsi"/>
          <w:szCs w:val="26"/>
          <w:highlight w:val="green"/>
        </w:rPr>
        <w:t xml:space="preserve">we would know </w:t>
      </w:r>
      <w:r w:rsidRPr="00D01696">
        <w:rPr>
          <w:rStyle w:val="StyleUnderline"/>
          <w:rFonts w:asciiTheme="majorHAnsi" w:hAnsiTheme="majorHAnsi" w:cstheme="majorHAnsi"/>
          <w:szCs w:val="26"/>
        </w:rPr>
        <w:t xml:space="preserve">for certain </w:t>
      </w:r>
      <w:r w:rsidRPr="00D01696">
        <w:rPr>
          <w:rStyle w:val="StyleUnderline"/>
          <w:rFonts w:asciiTheme="majorHAnsi" w:hAnsiTheme="majorHAnsi" w:cstheme="majorHAnsi"/>
          <w:szCs w:val="26"/>
          <w:highlight w:val="green"/>
        </w:rPr>
        <w:t xml:space="preserve">whether </w:t>
      </w:r>
      <w:r w:rsidRPr="00D01696">
        <w:rPr>
          <w:rStyle w:val="StyleUnderline"/>
          <w:rFonts w:asciiTheme="majorHAnsi" w:hAnsiTheme="majorHAnsi" w:cstheme="majorHAnsi"/>
          <w:szCs w:val="26"/>
        </w:rPr>
        <w:t xml:space="preserve">or not additional </w:t>
      </w:r>
      <w:r w:rsidRPr="00D01696">
        <w:rPr>
          <w:rStyle w:val="StyleUnderline"/>
          <w:rFonts w:asciiTheme="majorHAnsi" w:hAnsiTheme="majorHAnsi" w:cstheme="majorHAnsi"/>
          <w:szCs w:val="26"/>
          <w:highlight w:val="green"/>
        </w:rPr>
        <w:t>people</w:t>
      </w:r>
      <w:r w:rsidRPr="00D01696">
        <w:rPr>
          <w:rStyle w:val="StyleUnderline"/>
          <w:rFonts w:asciiTheme="majorHAnsi" w:hAnsiTheme="majorHAnsi" w:cstheme="majorHAnsi"/>
          <w:szCs w:val="26"/>
        </w:rPr>
        <w:t xml:space="preserve"> are of </w:t>
      </w:r>
      <w:r w:rsidRPr="00D01696">
        <w:rPr>
          <w:rStyle w:val="StyleUnderline"/>
          <w:rFonts w:asciiTheme="majorHAnsi" w:hAnsiTheme="majorHAnsi" w:cstheme="majorHAnsi"/>
          <w:szCs w:val="26"/>
          <w:highlight w:val="green"/>
        </w:rPr>
        <w:t>positive</w:t>
      </w:r>
      <w:r w:rsidRPr="00D01696">
        <w:rPr>
          <w:rFonts w:asciiTheme="majorHAnsi" w:hAnsiTheme="majorHAnsi" w:cstheme="majorHAnsi"/>
          <w:sz w:val="14"/>
          <w:szCs w:val="26"/>
        </w:rPr>
        <w:t xml:space="preserve"> or negative </w:t>
      </w:r>
      <w:r w:rsidRPr="00D01696">
        <w:rPr>
          <w:rStyle w:val="StyleUnderline"/>
          <w:rFonts w:asciiTheme="majorHAnsi" w:hAnsiTheme="majorHAnsi" w:cstheme="majorHAnsi"/>
          <w:szCs w:val="26"/>
        </w:rPr>
        <w:t>value</w:t>
      </w:r>
      <w:r w:rsidRPr="00D01696">
        <w:rPr>
          <w:rFonts w:asciiTheme="majorHAnsi" w:hAnsiTheme="majorHAnsi" w:cstheme="majorHAnsi"/>
          <w:sz w:val="14"/>
          <w:szCs w:val="26"/>
        </w:rPr>
        <w:t xml:space="preserve">. If so, then with the </w:t>
      </w:r>
      <w:proofErr w:type="spellStart"/>
      <w:r w:rsidRPr="00D01696">
        <w:rPr>
          <w:rFonts w:asciiTheme="majorHAnsi" w:hAnsiTheme="majorHAnsi" w:cstheme="majorHAnsi"/>
          <w:sz w:val="14"/>
          <w:szCs w:val="26"/>
        </w:rPr>
        <w:t>credences</w:t>
      </w:r>
      <w:proofErr w:type="spellEnd"/>
      <w:r w:rsidRPr="00D01696">
        <w:rPr>
          <w:rFonts w:asciiTheme="majorHAnsi" w:hAnsiTheme="majorHAnsi" w:cstheme="majorHAnsi"/>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D01696">
        <w:rPr>
          <w:rFonts w:asciiTheme="majorHAnsi" w:hAnsiTheme="majorHAnsi" w:cstheme="majorHAnsi"/>
          <w:sz w:val="14"/>
          <w:szCs w:val="26"/>
        </w:rPr>
        <w:t>×(</w:t>
      </w:r>
      <w:proofErr w:type="gramEnd"/>
      <w:r w:rsidRPr="00D01696">
        <w:rPr>
          <w:rFonts w:asciiTheme="majorHAnsi" w:hAnsiTheme="majorHAnsi" w:cstheme="majorHAnsi"/>
          <w:sz w:val="14"/>
          <w:szCs w:val="26"/>
        </w:rPr>
        <w:t xml:space="preserve">10^10) (because of the delay of letting the human race go extinct), the expected value of which is 2.4×(10^10). But </w:t>
      </w:r>
      <w:r w:rsidRPr="00D01696">
        <w:rPr>
          <w:rStyle w:val="StyleUnderline"/>
          <w:rFonts w:asciiTheme="majorHAnsi" w:hAnsiTheme="majorHAnsi" w:cstheme="majorHAnsi"/>
          <w:szCs w:val="26"/>
        </w:rPr>
        <w:t>there’s</w:t>
      </w:r>
      <w:r w:rsidRPr="00D01696">
        <w:rPr>
          <w:rFonts w:asciiTheme="majorHAnsi" w:hAnsiTheme="majorHAnsi" w:cstheme="majorHAnsi"/>
          <w:sz w:val="14"/>
          <w:szCs w:val="26"/>
        </w:rPr>
        <w:t xml:space="preserve"> also </w:t>
      </w:r>
      <w:r w:rsidRPr="00D01696">
        <w:rPr>
          <w:rStyle w:val="StyleUnderline"/>
          <w:rFonts w:asciiTheme="majorHAnsi" w:hAnsiTheme="majorHAnsi" w:cstheme="majorHAnsi"/>
          <w:szCs w:val="26"/>
        </w:rPr>
        <w:t>a 20% chance of a gain of 2</w:t>
      </w:r>
      <w:proofErr w:type="gramStart"/>
      <w:r w:rsidRPr="00D01696">
        <w:rPr>
          <w:rStyle w:val="StyleUnderline"/>
          <w:rFonts w:asciiTheme="majorHAnsi" w:hAnsiTheme="majorHAnsi" w:cstheme="majorHAnsi"/>
          <w:szCs w:val="26"/>
        </w:rPr>
        <w:t>×(</w:t>
      </w:r>
      <w:proofErr w:type="gramEnd"/>
      <w:r w:rsidRPr="00D01696">
        <w:rPr>
          <w:rStyle w:val="StyleUnderline"/>
          <w:rFonts w:asciiTheme="majorHAnsi" w:hAnsiTheme="majorHAnsi" w:cstheme="majorHAnsi"/>
          <w:szCs w:val="26"/>
        </w:rPr>
        <w:t>10^14),</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the expected value of which is 4×(10^13).</w:t>
      </w:r>
      <w:r w:rsidRPr="00D01696">
        <w:rPr>
          <w:rFonts w:asciiTheme="majorHAnsi" w:hAnsiTheme="majorHAnsi" w:cstheme="majorHAnsi"/>
          <w:sz w:val="14"/>
          <w:szCs w:val="26"/>
        </w:rPr>
        <w:t xml:space="preserve"> That is, </w:t>
      </w:r>
      <w:r w:rsidRPr="00D01696">
        <w:rPr>
          <w:rStyle w:val="StyleUnderline"/>
          <w:rFonts w:asciiTheme="majorHAnsi" w:hAnsiTheme="majorHAnsi" w:cstheme="majorHAnsi"/>
          <w:szCs w:val="26"/>
        </w:rPr>
        <w:t xml:space="preserve">in expected value terms, </w:t>
      </w:r>
      <w:r w:rsidRPr="00D01696">
        <w:rPr>
          <w:rStyle w:val="StyleUnderline"/>
          <w:rFonts w:asciiTheme="majorHAnsi" w:hAnsiTheme="majorHAnsi" w:cstheme="majorHAnsi"/>
          <w:szCs w:val="26"/>
          <w:highlight w:val="green"/>
        </w:rPr>
        <w:t>the cost of waiting</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for a few hundred years</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 xml:space="preserve">is </w:t>
      </w:r>
      <w:r w:rsidRPr="00D01696">
        <w:rPr>
          <w:rStyle w:val="StyleUnderline"/>
          <w:rFonts w:asciiTheme="majorHAnsi" w:hAnsiTheme="majorHAnsi" w:cstheme="majorHAnsi"/>
          <w:szCs w:val="26"/>
        </w:rPr>
        <w:t xml:space="preserve">vanishingly </w:t>
      </w:r>
      <w:r w:rsidRPr="00D01696">
        <w:rPr>
          <w:rStyle w:val="StyleUnderline"/>
          <w:rFonts w:asciiTheme="majorHAnsi" w:hAnsiTheme="majorHAnsi" w:cstheme="majorHAnsi"/>
          <w:szCs w:val="26"/>
          <w:highlight w:val="green"/>
        </w:rPr>
        <w:t xml:space="preserve">small </w:t>
      </w:r>
      <w:r w:rsidRPr="00D01696">
        <w:rPr>
          <w:rStyle w:val="StyleUnderline"/>
          <w:rFonts w:asciiTheme="majorHAnsi" w:hAnsiTheme="majorHAnsi" w:cstheme="majorHAnsi"/>
          <w:szCs w:val="26"/>
        </w:rPr>
        <w:t xml:space="preserve">compared with </w:t>
      </w:r>
      <w:r w:rsidRPr="00D01696">
        <w:rPr>
          <w:rFonts w:asciiTheme="majorHAnsi" w:hAnsiTheme="majorHAnsi" w:cstheme="majorHAnsi"/>
          <w:sz w:val="14"/>
          <w:szCs w:val="26"/>
        </w:rPr>
        <w:t>the benefit of</w:t>
      </w:r>
      <w:r w:rsidRPr="00D01696">
        <w:rPr>
          <w:rStyle w:val="StyleUnderline"/>
          <w:rFonts w:asciiTheme="majorHAnsi" w:hAnsiTheme="majorHAnsi" w:cstheme="majorHAnsi"/>
          <w:szCs w:val="26"/>
        </w:rPr>
        <w:t xml:space="preserve"> keeping one’s options open </w:t>
      </w:r>
      <w:r w:rsidRPr="00D01696">
        <w:rPr>
          <w:rFonts w:asciiTheme="majorHAnsi" w:hAnsiTheme="majorHAnsi" w:cstheme="majorHAnsi"/>
          <w:sz w:val="14"/>
          <w:szCs w:val="26"/>
        </w:rPr>
        <w:t>while one gains new information.</w:t>
      </w:r>
    </w:p>
    <w:p w14:paraId="197CB3B2" w14:textId="433AFF5E" w:rsidR="00FE0AB2" w:rsidRPr="00666FC8" w:rsidRDefault="00FE0AB2" w:rsidP="00FE0AB2">
      <w:pPr>
        <w:pStyle w:val="Heading4"/>
        <w:rPr>
          <w:rFonts w:cs="Calibri"/>
        </w:rPr>
      </w:pPr>
      <w:r>
        <w:t>3]</w:t>
      </w:r>
      <w:r w:rsidRPr="00FE0AB2">
        <w:rPr>
          <w:rFonts w:cs="Calibri"/>
        </w:rPr>
        <w:t xml:space="preserve"> </w:t>
      </w:r>
      <w:r w:rsidRPr="00666FC8">
        <w:rPr>
          <w:rFonts w:cs="Calibri"/>
        </w:rPr>
        <w:t xml:space="preserve">Substitutability—only consequentialism explains necessary enablers. </w:t>
      </w:r>
    </w:p>
    <w:p w14:paraId="60066531" w14:textId="77777777" w:rsidR="00FE0AB2" w:rsidRPr="00666FC8" w:rsidRDefault="00FE0AB2" w:rsidP="00FE0AB2">
      <w:r w:rsidRPr="00666FC8">
        <w:rPr>
          <w:rStyle w:val="Emphasis"/>
        </w:rPr>
        <w:t>Sinnott-Armstrong 92</w:t>
      </w:r>
      <w:r w:rsidRPr="00666FC8">
        <w:t xml:space="preserve"> [Walter, professor of practical ethics. “An Argument for Consequentialism” Dartmouth College Philosophical Perspectives. 1992.] </w:t>
      </w:r>
    </w:p>
    <w:p w14:paraId="7064E51C" w14:textId="77777777" w:rsidR="00FE0AB2" w:rsidRDefault="00FE0AB2" w:rsidP="00FE0AB2">
      <w:pPr>
        <w:rPr>
          <w:rStyle w:val="Emphasis"/>
        </w:rPr>
      </w:pPr>
      <w:r w:rsidRPr="00666FC8">
        <w:rPr>
          <w:rStyle w:val="Emphasis"/>
          <w:highlight w:val="green"/>
        </w:rPr>
        <w:t>A moral reason</w:t>
      </w:r>
      <w:r w:rsidRPr="00666FC8">
        <w:rPr>
          <w:rStyle w:val="Emphasis"/>
        </w:rPr>
        <w:t xml:space="preserve"> to do an act </w:t>
      </w:r>
      <w:r w:rsidRPr="00666FC8">
        <w:rPr>
          <w:rStyle w:val="Emphasis"/>
          <w:highlight w:val="green"/>
        </w:rPr>
        <w:t>is consequential if</w:t>
      </w:r>
      <w:r w:rsidRPr="00666FC8">
        <w:rPr>
          <w:rStyle w:val="Emphasis"/>
        </w:rPr>
        <w:t xml:space="preserve"> and only if </w:t>
      </w:r>
      <w:r w:rsidRPr="00666FC8">
        <w:rPr>
          <w:rStyle w:val="Emphasis"/>
          <w:highlight w:val="green"/>
        </w:rPr>
        <w:t>the reason depends</w:t>
      </w:r>
      <w:r w:rsidRPr="00666FC8">
        <w:rPr>
          <w:rStyle w:val="Emphasis"/>
        </w:rPr>
        <w:t xml:space="preserve"> only </w:t>
      </w:r>
      <w:r w:rsidRPr="00666FC8">
        <w:rPr>
          <w:rStyle w:val="Emphasis"/>
          <w:highlight w:val="green"/>
        </w:rPr>
        <w:t>on the consequences</w:t>
      </w:r>
      <w:r w:rsidRPr="00666FC8">
        <w:rPr>
          <w:rStyle w:val="Emphasis"/>
        </w:rPr>
        <w:t xml:space="preserve"> of either doing the act or not doing the act.</w:t>
      </w:r>
      <w:r w:rsidRPr="00666FC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66FC8">
        <w:rPr>
          <w:rStyle w:val="Emphasis"/>
          <w:highlight w:val="green"/>
        </w:rPr>
        <w:t>a moral reason</w:t>
      </w:r>
      <w:r w:rsidRPr="00666FC8">
        <w:t xml:space="preserve"> to do an act</w:t>
      </w:r>
      <w:r w:rsidRPr="00666FC8">
        <w:rPr>
          <w:highlight w:val="green"/>
        </w:rPr>
        <w:t xml:space="preserve"> </w:t>
      </w:r>
      <w:r w:rsidRPr="00666FC8">
        <w:rPr>
          <w:rStyle w:val="Emphasis"/>
          <w:highlight w:val="green"/>
        </w:rPr>
        <w:t>is non-consequential if</w:t>
      </w:r>
      <w:r w:rsidRPr="00666FC8">
        <w:rPr>
          <w:rStyle w:val="Emphasis"/>
        </w:rPr>
        <w:t xml:space="preserve"> </w:t>
      </w:r>
      <w:r w:rsidRPr="00666FC8">
        <w:t>and only if</w:t>
      </w:r>
      <w:r w:rsidRPr="00666FC8">
        <w:rPr>
          <w:rStyle w:val="Emphasis"/>
        </w:rPr>
        <w:t xml:space="preserve"> </w:t>
      </w:r>
      <w:r w:rsidRPr="00666FC8">
        <w:rPr>
          <w:rStyle w:val="Emphasis"/>
          <w:highlight w:val="green"/>
        </w:rPr>
        <w:t>the reason depends</w:t>
      </w:r>
      <w:r w:rsidRPr="00666FC8">
        <w:rPr>
          <w:rStyle w:val="Emphasis"/>
        </w:rPr>
        <w:t xml:space="preserve"> even partly </w:t>
      </w:r>
      <w:r w:rsidRPr="00666FC8">
        <w:rPr>
          <w:rStyle w:val="Emphasis"/>
          <w:highlight w:val="green"/>
        </w:rPr>
        <w:t>on some property that the act has</w:t>
      </w:r>
      <w:r w:rsidRPr="00666FC8">
        <w:rPr>
          <w:rStyle w:val="Emphasis"/>
        </w:rPr>
        <w:t xml:space="preserve"> independently of its consequences. For example, an act can be a lie regardless of what happens </w:t>
      </w:r>
      <w:proofErr w:type="gramStart"/>
      <w:r w:rsidRPr="00666FC8">
        <w:rPr>
          <w:rStyle w:val="Emphasis"/>
        </w:rPr>
        <w:t>as a result of</w:t>
      </w:r>
      <w:proofErr w:type="gramEnd"/>
      <w:r w:rsidRPr="00666FC8">
        <w:rPr>
          <w:rStyle w:val="Emphasis"/>
        </w:rPr>
        <w:t xml:space="preserve"> the lie </w:t>
      </w:r>
      <w:r w:rsidRPr="00666FC8">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666FC8">
        <w:t>ofits</w:t>
      </w:r>
      <w:proofErr w:type="spellEnd"/>
      <w:r w:rsidRPr="00666FC8">
        <w:t xml:space="preserve"> consequences. All such moral reasons are non-consequential. </w:t>
      </w:r>
      <w:proofErr w:type="gramStart"/>
      <w:r w:rsidRPr="00666FC8">
        <w:t>In order to</w:t>
      </w:r>
      <w:proofErr w:type="gramEnd"/>
      <w:r w:rsidRPr="00666FC8">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66FC8">
        <w:t>are</w:t>
      </w:r>
      <w:proofErr w:type="gramEnd"/>
      <w:r w:rsidRPr="00666FC8">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66FC8">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66FC8">
        <w:t xml:space="preserve">. 5. Against Deontology So defined, the class of deontological moral theories is very large and diverse. This makes it hard to say anything in </w:t>
      </w:r>
      <w:r w:rsidRPr="00666FC8">
        <w:lastRenderedPageBreak/>
        <w:t xml:space="preserve">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66FC8">
        <w:rPr>
          <w:rStyle w:val="Emphasis"/>
          <w:highlight w:val="green"/>
        </w:rPr>
        <w:t>if I promise to mow the grass, there is a moral reason for me to mow</w:t>
      </w:r>
      <w:r w:rsidRPr="00666FC8">
        <w:rPr>
          <w:rStyle w:val="Emphasis"/>
        </w:rPr>
        <w:t xml:space="preserve"> the grass, and this moral reason is </w:t>
      </w:r>
      <w:r w:rsidRPr="00666FC8">
        <w:rPr>
          <w:rStyle w:val="Emphasis"/>
          <w:highlight w:val="green"/>
        </w:rPr>
        <w:t>constituted by</w:t>
      </w:r>
      <w:r w:rsidRPr="00666FC8">
        <w:rPr>
          <w:rStyle w:val="Emphasis"/>
        </w:rPr>
        <w:t xml:space="preserve"> the fact that mowing the grass fulfills </w:t>
      </w:r>
      <w:r w:rsidRPr="00666FC8">
        <w:rPr>
          <w:rStyle w:val="Emphasis"/>
          <w:highlight w:val="green"/>
        </w:rPr>
        <w:t>my promise.</w:t>
      </w:r>
      <w:r w:rsidRPr="00666FC8">
        <w:rPr>
          <w:rStyle w:val="Emphasis"/>
        </w:rPr>
        <w:t xml:space="preserve"> </w:t>
      </w:r>
      <w:r w:rsidRPr="00666FC8">
        <w:t xml:space="preserve">This reason exists regardless of the consequences of mowing the grass, even though it might be overridden by certain bad consequences. </w:t>
      </w:r>
      <w:r w:rsidRPr="00666FC8">
        <w:rPr>
          <w:rStyle w:val="Emphasis"/>
          <w:highlight w:val="green"/>
        </w:rPr>
        <w:t>However</w:t>
      </w:r>
      <w:r w:rsidRPr="00666FC8">
        <w:t xml:space="preserve">, if this is why I have a moral reason to mow the grass, then, even </w:t>
      </w:r>
      <w:r w:rsidRPr="00666FC8">
        <w:rPr>
          <w:rStyle w:val="Emphasis"/>
          <w:highlight w:val="green"/>
        </w:rPr>
        <w:t xml:space="preserve">if I cannot mow the grass without starting my </w:t>
      </w:r>
      <w:proofErr w:type="gramStart"/>
      <w:r w:rsidRPr="00666FC8">
        <w:rPr>
          <w:rStyle w:val="Emphasis"/>
          <w:highlight w:val="green"/>
        </w:rPr>
        <w:t>mower</w:t>
      </w:r>
      <w:r w:rsidRPr="00666FC8">
        <w:rPr>
          <w:rStyle w:val="Emphasis"/>
        </w:rPr>
        <w:t>, and</w:t>
      </w:r>
      <w:proofErr w:type="gramEnd"/>
      <w:r w:rsidRPr="00666FC8">
        <w:rPr>
          <w:rStyle w:val="Emphasis"/>
        </w:rPr>
        <w:t xml:space="preserve"> starting the mower would enable me to mow the grass, </w:t>
      </w:r>
      <w:r w:rsidRPr="00666FC8">
        <w:rPr>
          <w:rStyle w:val="Emphasis"/>
          <w:highlight w:val="green"/>
        </w:rPr>
        <w:t>it still would not follow that I have any</w:t>
      </w:r>
      <w:r w:rsidRPr="00666FC8">
        <w:rPr>
          <w:rStyle w:val="Emphasis"/>
        </w:rPr>
        <w:t xml:space="preserve"> moral </w:t>
      </w:r>
      <w:r w:rsidRPr="00666FC8">
        <w:rPr>
          <w:rStyle w:val="Emphasis"/>
          <w:highlight w:val="green"/>
        </w:rPr>
        <w:t>reason to start my mower</w:t>
      </w:r>
      <w:r w:rsidRPr="00666FC8">
        <w:rPr>
          <w:rStyle w:val="Emphasis"/>
        </w:rPr>
        <w:t>, since I did not promise to start my mower</w:t>
      </w:r>
      <w:r w:rsidRPr="00666FC8">
        <w:t xml:space="preserve">, and starting my mower does not fulfill my promise. Thus, </w:t>
      </w:r>
      <w:r w:rsidRPr="00666FC8">
        <w:rPr>
          <w:rStyle w:val="Emphasis"/>
          <w:highlight w:val="green"/>
        </w:rPr>
        <w:t>a moral theory cannot explain</w:t>
      </w:r>
      <w:r w:rsidRPr="00666FC8">
        <w:rPr>
          <w:rStyle w:val="Emphasis"/>
        </w:rPr>
        <w:t xml:space="preserve"> </w:t>
      </w:r>
      <w:r w:rsidRPr="00666FC8">
        <w:t>moral</w:t>
      </w:r>
      <w:r w:rsidRPr="00666FC8">
        <w:rPr>
          <w:rStyle w:val="Emphasis"/>
        </w:rPr>
        <w:t xml:space="preserve"> </w:t>
      </w:r>
      <w:r w:rsidRPr="00666FC8">
        <w:rPr>
          <w:rStyle w:val="Emphasis"/>
          <w:highlight w:val="green"/>
        </w:rPr>
        <w:t>substitutability if it claims that properties</w:t>
      </w:r>
      <w:r w:rsidRPr="00666FC8">
        <w:t xml:space="preserve"> like this</w:t>
      </w:r>
      <w:r w:rsidRPr="00666FC8">
        <w:rPr>
          <w:rStyle w:val="Emphasis"/>
        </w:rPr>
        <w:t xml:space="preserve"> </w:t>
      </w:r>
      <w:r w:rsidRPr="00666FC8">
        <w:rPr>
          <w:rStyle w:val="Emphasis"/>
          <w:highlight w:val="green"/>
        </w:rPr>
        <w:t>provide moral reasons.</w:t>
      </w:r>
    </w:p>
    <w:p w14:paraId="69B65AFB" w14:textId="77777777" w:rsidR="00FE0AB2" w:rsidRPr="00C6422A" w:rsidRDefault="00FE0AB2" w:rsidP="00FE0AB2"/>
    <w:p w14:paraId="1C69271C" w14:textId="77777777" w:rsidR="00FE0AB2" w:rsidRDefault="00FE0AB2" w:rsidP="00FE0AB2">
      <w:pPr>
        <w:pStyle w:val="Heading4"/>
        <w:rPr>
          <w:rFonts w:eastAsia="Calibri" w:cs="Calibri"/>
        </w:rPr>
      </w:pPr>
      <w:r>
        <w:t xml:space="preserve">4] Tradeoffs -- </w:t>
      </w:r>
      <w:r>
        <w:rPr>
          <w:rFonts w:eastAsia="Calibri" w:cs="Calibri"/>
        </w:rPr>
        <w:t xml:space="preserve">governments are forced to decide between tradeoffs </w:t>
      </w:r>
      <w:proofErr w:type="spellStart"/>
      <w:proofErr w:type="gramStart"/>
      <w:r>
        <w:rPr>
          <w:rFonts w:eastAsia="Calibri" w:cs="Calibri"/>
        </w:rPr>
        <w:t>ie</w:t>
      </w:r>
      <w:proofErr w:type="spellEnd"/>
      <w:proofErr w:type="gramEnd"/>
      <w:r>
        <w:rPr>
          <w:rFonts w:eastAsia="Calibri" w:cs="Calibri"/>
        </w:rPr>
        <w:t xml:space="preserve"> welfare for the rich and welfare for the poor which means they’re forced to aggregate – any nonconsequential framework can’t decide where to allocate resources or which promise to keep in the instance of conflicting promises </w:t>
      </w:r>
    </w:p>
    <w:p w14:paraId="35013A92" w14:textId="63389ADD" w:rsidR="00FE0AB2" w:rsidRDefault="00FE0AB2" w:rsidP="00FE0AB2">
      <w:pPr>
        <w:pStyle w:val="Heading4"/>
      </w:pPr>
      <w:r>
        <w:t>5] No intent foresight distinction for states.</w:t>
      </w:r>
    </w:p>
    <w:p w14:paraId="0B30BF9F" w14:textId="77777777" w:rsidR="00FE0AB2" w:rsidRPr="00152744" w:rsidRDefault="00FE0AB2" w:rsidP="00FE0AB2">
      <w:pPr>
        <w:rPr>
          <w:rStyle w:val="StyleUnderline"/>
          <w:b w:val="0"/>
          <w:sz w:val="16"/>
          <w:u w:val="none"/>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6FE1993C" w14:textId="28974FE3" w:rsidR="00FE0AB2" w:rsidRPr="00FE0AB2" w:rsidRDefault="00FE0AB2" w:rsidP="00FE0AB2">
      <w:pPr>
        <w:rPr>
          <w:b/>
          <w:u w:val="singl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lastRenderedPageBreak/>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3CC089DC" w14:textId="77777777" w:rsidR="00FE0AB2" w:rsidRPr="00F601E6" w:rsidRDefault="00FE0AB2" w:rsidP="00FE0AB2">
      <w:pPr>
        <w:pStyle w:val="Heading3"/>
      </w:pPr>
    </w:p>
    <w:p w14:paraId="7889659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0A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F66"/>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01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83A"/>
    <w:rsid w:val="00482AF9"/>
    <w:rsid w:val="00486137"/>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4C"/>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4F9"/>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075"/>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D240A"/>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30C"/>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1C4E"/>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29C5"/>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0AB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693EC"/>
  <w14:defaultImageDpi w14:val="300"/>
  <w15:docId w15:val="{2056F417-3109-E64F-8EE0-922F0B08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6F6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E6F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6F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1E6F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1E6F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6F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6F66"/>
  </w:style>
  <w:style w:type="character" w:customStyle="1" w:styleId="Heading1Char">
    <w:name w:val="Heading 1 Char"/>
    <w:aliases w:val="Pocket Char"/>
    <w:basedOn w:val="DefaultParagraphFont"/>
    <w:link w:val="Heading1"/>
    <w:uiPriority w:val="9"/>
    <w:rsid w:val="001E6F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6F6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1E6F6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E6F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E6F66"/>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1E6F66"/>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E6F66"/>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1E6F6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E6F66"/>
    <w:rPr>
      <w:color w:val="auto"/>
      <w:u w:val="none"/>
    </w:rPr>
  </w:style>
  <w:style w:type="paragraph" w:styleId="DocumentMap">
    <w:name w:val="Document Map"/>
    <w:basedOn w:val="Normal"/>
    <w:link w:val="DocumentMapChar"/>
    <w:uiPriority w:val="99"/>
    <w:semiHidden/>
    <w:unhideWhenUsed/>
    <w:rsid w:val="001E6F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6F66"/>
    <w:rPr>
      <w:rFonts w:ascii="Lucida Grande" w:hAnsi="Lucida Grande" w:cs="Lucida Grande"/>
    </w:rPr>
  </w:style>
  <w:style w:type="paragraph" w:styleId="ListParagraph">
    <w:name w:val="List Paragraph"/>
    <w:aliases w:val="6 font"/>
    <w:basedOn w:val="Normal"/>
    <w:uiPriority w:val="99"/>
    <w:unhideWhenUsed/>
    <w:qFormat/>
    <w:rsid w:val="00FE0AB2"/>
    <w:pPr>
      <w:ind w:left="720"/>
      <w:contextualSpacing/>
    </w:pPr>
  </w:style>
  <w:style w:type="paragraph" w:customStyle="1" w:styleId="Emphasis1">
    <w:name w:val="Emphasis1"/>
    <w:basedOn w:val="Normal"/>
    <w:link w:val="Emphasis"/>
    <w:autoRedefine/>
    <w:uiPriority w:val="20"/>
    <w:qFormat/>
    <w:rsid w:val="00FE0AB2"/>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E0AB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FE0AB2"/>
    <w:pPr>
      <w:widowControl w:val="0"/>
      <w:ind w:left="720"/>
      <w:jc w:val="both"/>
    </w:pPr>
    <w:rPr>
      <w:b/>
      <w:iCs/>
      <w:u w:val="single"/>
      <w:bdr w:val="single" w:sz="12" w:space="0" w:color="auto"/>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FE0AB2"/>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FE0AB2"/>
    <w:pPr>
      <w:pBdr>
        <w:bottom w:val="single" w:sz="8" w:space="4" w:color="4F81BD"/>
      </w:pBdr>
      <w:spacing w:after="300" w:line="240" w:lineRule="auto"/>
      <w:contextualSpacing/>
    </w:pPr>
    <w:rPr>
      <w:rFonts w:ascii="Arial" w:hAnsi="Arial" w:cs="Arial"/>
      <w:bCs/>
      <w:sz w:val="24"/>
      <w:u w:val="single"/>
    </w:rPr>
  </w:style>
  <w:style w:type="character" w:customStyle="1" w:styleId="TitleChar1">
    <w:name w:val="Title Char1"/>
    <w:basedOn w:val="DefaultParagraphFont"/>
    <w:uiPriority w:val="10"/>
    <w:rsid w:val="00FE0AB2"/>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EC29C5"/>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583322">
      <w:bodyDiv w:val="1"/>
      <w:marLeft w:val="0"/>
      <w:marRight w:val="0"/>
      <w:marTop w:val="0"/>
      <w:marBottom w:val="0"/>
      <w:divBdr>
        <w:top w:val="none" w:sz="0" w:space="0" w:color="auto"/>
        <w:left w:val="none" w:sz="0" w:space="0" w:color="auto"/>
        <w:bottom w:val="none" w:sz="0" w:space="0" w:color="auto"/>
        <w:right w:val="none" w:sz="0" w:space="0" w:color="auto"/>
      </w:divBdr>
      <w:divsChild>
        <w:div w:id="212930607">
          <w:marLeft w:val="0"/>
          <w:marRight w:val="0"/>
          <w:marTop w:val="0"/>
          <w:marBottom w:val="0"/>
          <w:divBdr>
            <w:top w:val="none" w:sz="0" w:space="0" w:color="auto"/>
            <w:left w:val="none" w:sz="0" w:space="0" w:color="auto"/>
            <w:bottom w:val="none" w:sz="0" w:space="0" w:color="auto"/>
            <w:right w:val="none" w:sz="0" w:space="0" w:color="auto"/>
          </w:divBdr>
          <w:divsChild>
            <w:div w:id="77136065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10.1016/j.actaastro.2016.03.034" TargetMode="External"/><Relationship Id="rId18" Type="http://schemas.openxmlformats.org/officeDocument/2006/relationships/hyperlink" Target="https://www.theguardian.com/environment/2019/oct/21/ocean-acidification-can-cause-mass-extinctions-fossils-reveal" TargetMode="External"/><Relationship Id="rId3" Type="http://schemas.openxmlformats.org/officeDocument/2006/relationships/customXml" Target="../customXml/item3.xml"/><Relationship Id="rId21" Type="http://schemas.openxmlformats.org/officeDocument/2006/relationships/hyperlink" Target="http://people.su.se/~jolso/HS-texter/shaltthou.pdf"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en.reset.org/satellite-technology-could-hold-key-measuring-oceans-increasing-acidification-08112020/" TargetMode="External"/><Relationship Id="rId2" Type="http://schemas.openxmlformats.org/officeDocument/2006/relationships/customXml" Target="../customXml/item2.xml"/><Relationship Id="rId16" Type="http://schemas.openxmlformats.org/officeDocument/2006/relationships/hyperlink" Target="https://www.iss.europa.eu/content/space-security-europe" TargetMode="External"/><Relationship Id="rId20" Type="http://schemas.openxmlformats.org/officeDocument/2006/relationships/hyperlink" Target="https://metro.co.uk/2019/05/18/we-will-all-end-up-killing-each-other-and-one-nuclear-blast-could-do-it-93701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stackexchange.com/questions/8608/why-is-resolved-used-ahead-of-a-question-in-a-debate-title-instead-of-saying" TargetMode="External"/><Relationship Id="rId5" Type="http://schemas.openxmlformats.org/officeDocument/2006/relationships/numbering" Target="numbering.xml"/><Relationship Id="rId15" Type="http://schemas.openxmlformats.org/officeDocument/2006/relationships/hyperlink" Target="https://www.theintlscholar.com/periodical/12/14/2020/analysis-commercialization-space-risk-international-law-military-space-race" TargetMode="External"/><Relationship Id="rId23" Type="http://schemas.openxmlformats.org/officeDocument/2006/relationships/theme" Target="theme/theme1.xml"/><Relationship Id="rId10" Type="http://schemas.openxmlformats.org/officeDocument/2006/relationships/hyperlink" Target="https://www.ncbi.nlm.nih.gov/pmc/articles/PMC7293599/" TargetMode="External"/><Relationship Id="rId19" Type="http://schemas.openxmlformats.org/officeDocument/2006/relationships/hyperlink" Target="https://www.19fortyfive.com/2022/01/does-a-space-war-mean-a-nuclear-war/"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www.nature.com/articles/s41598-021-89909-7"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28</Pages>
  <Words>15056</Words>
  <Characters>85824</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100679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2022-02-18T23:17:00Z</dcterms:created>
  <dcterms:modified xsi:type="dcterms:W3CDTF">2022-02-18T23:17:00Z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