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3625" w14:textId="77777777" w:rsidR="00AC2225" w:rsidRPr="00AC2225" w:rsidRDefault="00AC2225" w:rsidP="00AC2225"/>
    <w:p w14:paraId="2C43FAA5" w14:textId="66ADEDD1" w:rsidR="00F05874" w:rsidRDefault="00F05874" w:rsidP="00F05874">
      <w:pPr>
        <w:pStyle w:val="Heading1"/>
      </w:pPr>
      <w:r>
        <w:lastRenderedPageBreak/>
        <w:t>1AC</w:t>
      </w:r>
    </w:p>
    <w:p w14:paraId="46F36508" w14:textId="77777777" w:rsidR="00F05874" w:rsidRDefault="00F05874" w:rsidP="00F05874">
      <w:pPr>
        <w:pStyle w:val="Heading3"/>
      </w:pPr>
      <w:r>
        <w:lastRenderedPageBreak/>
        <w:t>1AC – Plan</w:t>
      </w:r>
    </w:p>
    <w:p w14:paraId="0277BCA0" w14:textId="77777777" w:rsidR="00F05874" w:rsidRDefault="00F05874" w:rsidP="00F05874">
      <w:pPr>
        <w:pStyle w:val="Heading4"/>
      </w:pPr>
      <w:r>
        <w:t>Plan – The appropriation of outer space through the production of space debris by private entities is unjust.</w:t>
      </w:r>
    </w:p>
    <w:p w14:paraId="468BFC00" w14:textId="77777777" w:rsidR="00F05874" w:rsidRDefault="00F05874" w:rsidP="00F05874"/>
    <w:p w14:paraId="034F567C" w14:textId="77777777" w:rsidR="00F05874" w:rsidRDefault="00F05874" w:rsidP="00F05874">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15B58C4C" w14:textId="77777777" w:rsidR="00F05874" w:rsidRDefault="00F05874" w:rsidP="00F05874">
      <w:pPr>
        <w:pStyle w:val="ListParagraph"/>
        <w:numPr>
          <w:ilvl w:val="0"/>
          <w:numId w:val="12"/>
        </w:numPr>
      </w:pPr>
      <w:r>
        <w:t xml:space="preserve">Private entities: </w:t>
      </w:r>
      <w:proofErr w:type="gramStart"/>
      <w:r>
        <w:t>Non-governmental</w:t>
      </w:r>
      <w:proofErr w:type="gramEnd"/>
    </w:p>
    <w:p w14:paraId="70D3EA65" w14:textId="77777777" w:rsidR="00F05874" w:rsidRPr="001D570B" w:rsidRDefault="00F05874" w:rsidP="00F05874">
      <w:pPr>
        <w:pStyle w:val="ListParagraph"/>
        <w:numPr>
          <w:ilvl w:val="0"/>
          <w:numId w:val="12"/>
        </w:numPr>
      </w:pPr>
      <w:r>
        <w:t>Space debris: Non-functional Space Objects</w:t>
      </w:r>
    </w:p>
    <w:p w14:paraId="0CD40AAC" w14:textId="77777777" w:rsidR="00F05874" w:rsidRPr="00612602" w:rsidRDefault="00F05874" w:rsidP="00F05874">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3DAA2434" w14:textId="77777777" w:rsidR="00F05874" w:rsidRPr="00934304" w:rsidRDefault="00F05874" w:rsidP="00F05874">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433BAFD0" w14:textId="77777777" w:rsidR="00F05874" w:rsidRPr="00934304" w:rsidRDefault="00F05874" w:rsidP="00F05874">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63D49EFE" w14:textId="77777777" w:rsidR="00F05874" w:rsidRPr="00934304" w:rsidRDefault="00F05874" w:rsidP="00F05874">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EE46DB5" w14:textId="77777777" w:rsidR="00F05874" w:rsidRDefault="00F05874" w:rsidP="00F05874"/>
    <w:p w14:paraId="4C51A71F" w14:textId="77777777" w:rsidR="00F05874" w:rsidRDefault="00F05874" w:rsidP="00F05874">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73853F87" w14:textId="77777777" w:rsidR="00F05874" w:rsidRPr="009B41D4" w:rsidRDefault="00F05874" w:rsidP="00F05874">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59E31421" w14:textId="77777777" w:rsidR="00F05874" w:rsidRPr="00FB4B6B" w:rsidRDefault="00F05874" w:rsidP="00F05874">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7881A04" w14:textId="77777777" w:rsidR="00F05874" w:rsidRPr="00BA44E4" w:rsidRDefault="00F05874" w:rsidP="00F05874">
      <w:pPr>
        <w:rPr>
          <w:sz w:val="14"/>
        </w:rPr>
      </w:pPr>
      <w:r w:rsidRPr="00BA44E4">
        <w:rPr>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3B5AF81A" w14:textId="77777777" w:rsidR="00F05874" w:rsidRPr="00BA44E4" w:rsidRDefault="00F05874" w:rsidP="00F05874">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2BECBF9C" w14:textId="77777777" w:rsidR="00F05874" w:rsidRPr="00BA44E4" w:rsidRDefault="00F05874" w:rsidP="00F05874">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47F860F" w14:textId="77777777" w:rsidR="00F05874" w:rsidRPr="00BA44E4" w:rsidRDefault="00F05874" w:rsidP="00F05874">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1B46C4BE" w14:textId="77777777" w:rsidR="00F05874" w:rsidRPr="00BA44E4" w:rsidRDefault="00F05874" w:rsidP="00F05874">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04F677F5" w14:textId="77777777" w:rsidR="00F05874" w:rsidRPr="00BA44E4" w:rsidRDefault="00F05874" w:rsidP="00F05874">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7E6497B0" w14:textId="77777777" w:rsidR="00F05874" w:rsidRPr="00BA44E4" w:rsidRDefault="00F05874" w:rsidP="00F05874">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741C4926" w14:textId="77777777" w:rsidR="00F05874" w:rsidRPr="00BA44E4" w:rsidRDefault="00F05874" w:rsidP="00F05874">
      <w:pPr>
        <w:rPr>
          <w:sz w:val="14"/>
        </w:rPr>
      </w:pPr>
      <w:r w:rsidRPr="00BA44E4">
        <w:rPr>
          <w:sz w:val="14"/>
        </w:rPr>
        <w:t>RESULTS</w:t>
      </w:r>
    </w:p>
    <w:p w14:paraId="7C2F2DB6" w14:textId="77777777" w:rsidR="00F05874" w:rsidRPr="00BA44E4" w:rsidRDefault="00F05874" w:rsidP="00F05874">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 xml:space="preserve">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8F9A983" w14:textId="77777777" w:rsidR="00F05874" w:rsidRDefault="00F05874" w:rsidP="00F05874">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5CE8CCF2" w14:textId="77777777" w:rsidR="00F05874" w:rsidRDefault="00F05874" w:rsidP="00F05874">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A0B4F41" w14:textId="77777777" w:rsidR="00F05874" w:rsidRDefault="00F05874" w:rsidP="00F05874">
      <w:pPr>
        <w:rPr>
          <w:sz w:val="14"/>
        </w:rPr>
      </w:pPr>
      <w:r>
        <w:rPr>
          <w:sz w:val="14"/>
        </w:rPr>
        <w:t>DISCUSSION</w:t>
      </w:r>
    </w:p>
    <w:p w14:paraId="4EEC6DAB" w14:textId="77777777" w:rsidR="00F05874" w:rsidRDefault="00F05874" w:rsidP="00F05874">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F381907" w14:textId="77777777" w:rsidR="00F05874" w:rsidRDefault="00F05874" w:rsidP="00F05874">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06250E91" w14:textId="77777777" w:rsidR="00F05874" w:rsidRDefault="00F05874" w:rsidP="00F05874">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6AC8F2A" w14:textId="77777777" w:rsidR="00F05874" w:rsidRDefault="00F05874" w:rsidP="00F05874">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34FD2AD4" w14:textId="77777777" w:rsidR="00F05874" w:rsidRDefault="00F05874" w:rsidP="00F05874">
      <w:pPr>
        <w:rPr>
          <w:sz w:val="14"/>
        </w:rPr>
      </w:pPr>
    </w:p>
    <w:p w14:paraId="6F60E86B" w14:textId="77777777" w:rsidR="00F05874" w:rsidRDefault="00F05874" w:rsidP="00F05874">
      <w:pPr>
        <w:pStyle w:val="Heading4"/>
      </w:pPr>
      <w:r>
        <w:t xml:space="preserve">Resolved means </w:t>
      </w:r>
      <w:r w:rsidRPr="00787E10">
        <w:rPr>
          <w:u w:val="single"/>
        </w:rPr>
        <w:t>immediate</w:t>
      </w:r>
      <w:r>
        <w:t xml:space="preserve"> and </w:t>
      </w:r>
      <w:r w:rsidRPr="00787E10">
        <w:rPr>
          <w:u w:val="single"/>
        </w:rPr>
        <w:t>certain</w:t>
      </w:r>
      <w:r>
        <w:t>.</w:t>
      </w:r>
    </w:p>
    <w:p w14:paraId="73C1562A" w14:textId="77777777" w:rsidR="00F05874" w:rsidRPr="002253B3" w:rsidRDefault="00F05874" w:rsidP="00F05874">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w:t>
        </w:r>
        <w:r w:rsidRPr="0024235A">
          <w:rPr>
            <w:rStyle w:val="Hyperlink"/>
          </w:rPr>
          <w:t>m</w:t>
        </w:r>
        <w:r w:rsidRPr="0024235A">
          <w:rPr>
            <w:rStyle w:val="Hyperlink"/>
          </w:rPr>
          <w:t>/questions/8608/why-is-resolved-used-ahead-of-a-question-in-a-debate-title-instead-of-saying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5B138EDB" w14:textId="77777777" w:rsidR="00F05874" w:rsidRPr="00787E10" w:rsidRDefault="00F05874" w:rsidP="00F05874">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185C3C4E" w14:textId="77777777" w:rsidR="00F05874" w:rsidRDefault="00F05874" w:rsidP="00F05874">
      <w:pPr>
        <w:pStyle w:val="Heading3"/>
      </w:pPr>
      <w:r>
        <w:lastRenderedPageBreak/>
        <w:t>1AC – Adv – Debris</w:t>
      </w:r>
    </w:p>
    <w:p w14:paraId="25824086" w14:textId="77777777" w:rsidR="00F05874" w:rsidRDefault="00F05874" w:rsidP="00F05874">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10F21366" w14:textId="77777777" w:rsidR="00F05874" w:rsidRPr="00667B14" w:rsidRDefault="00F05874" w:rsidP="00F0587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1DEE4CE" w14:textId="77777777" w:rsidR="00F05874" w:rsidRPr="0039526D" w:rsidRDefault="00F05874" w:rsidP="00F05874">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EFC87E1" w14:textId="77777777" w:rsidR="00F05874" w:rsidRPr="0039526D" w:rsidRDefault="00F05874" w:rsidP="00F05874">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8F5A2CC" w14:textId="77777777" w:rsidR="00F05874" w:rsidRPr="0039526D" w:rsidRDefault="00F05874" w:rsidP="00F05874">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27340B5" w14:textId="77777777" w:rsidR="00F05874" w:rsidRPr="0039526D" w:rsidRDefault="00F05874" w:rsidP="00F05874">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A861600" w14:textId="77777777" w:rsidR="00F05874" w:rsidRPr="0039526D" w:rsidRDefault="00F05874" w:rsidP="00F05874">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506EB52" w14:textId="77777777" w:rsidR="00F05874" w:rsidRPr="00283EEC" w:rsidRDefault="00F05874" w:rsidP="00F05874">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57E8327" w14:textId="77777777" w:rsidR="00F05874" w:rsidRDefault="00F05874" w:rsidP="00F05874">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17A4B41" w14:textId="77777777" w:rsidR="00F05874" w:rsidRPr="00667B14" w:rsidRDefault="00F05874" w:rsidP="00F0587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BA5DF86" w14:textId="77777777" w:rsidR="00F05874" w:rsidRDefault="00F05874" w:rsidP="00F0587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57CC229" w14:textId="77777777" w:rsidR="00F05874" w:rsidRDefault="00F05874" w:rsidP="00F05874">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4E319EB9" w14:textId="77777777" w:rsidR="00F05874" w:rsidRDefault="00F05874" w:rsidP="00F05874">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0A2F48C" w14:textId="77777777" w:rsidR="00F05874" w:rsidRPr="00BE0EC1" w:rsidRDefault="00F05874" w:rsidP="00F05874">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668C9ACA" w14:textId="77777777" w:rsidR="00F05874" w:rsidRDefault="00F05874" w:rsidP="00F05874">
      <w:r w:rsidRPr="00A44E95">
        <w:rPr>
          <w:noProof/>
        </w:rPr>
        <w:lastRenderedPageBreak/>
        <w:drawing>
          <wp:inline distT="0" distB="0" distL="0" distR="0" wp14:anchorId="6AD01FE2" wp14:editId="4D640AE6">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3B1B21DB" w14:textId="77777777" w:rsidR="00F05874" w:rsidRPr="005361D2" w:rsidRDefault="00F05874" w:rsidP="00F05874">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1AEEACAC" w14:textId="77777777" w:rsidR="00F05874" w:rsidRDefault="00F05874" w:rsidP="00F05874">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5162FB5B" w14:textId="77777777" w:rsidR="00F05874" w:rsidRDefault="00F05874" w:rsidP="00F05874">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5D51A6BA" w14:textId="77777777" w:rsidR="00F05874" w:rsidRPr="00FF4115" w:rsidRDefault="00F05874" w:rsidP="00F05874">
      <w:pPr>
        <w:pStyle w:val="Heading4"/>
      </w:pPr>
      <w:r>
        <w:t xml:space="preserve">Models are </w:t>
      </w:r>
      <w:r w:rsidRPr="0039526D">
        <w:t>rigorous</w:t>
      </w:r>
      <w:r>
        <w:t>.</w:t>
      </w:r>
    </w:p>
    <w:p w14:paraId="20761127" w14:textId="77777777" w:rsidR="00F05874" w:rsidRDefault="00F05874" w:rsidP="00F05874">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6C7CC800" w14:textId="77777777" w:rsidR="00F05874" w:rsidRPr="00E85DC2" w:rsidRDefault="00F05874" w:rsidP="00F05874">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A11A91B" w14:textId="77777777" w:rsidR="00F05874" w:rsidRDefault="00F05874" w:rsidP="00F05874">
      <w:pPr>
        <w:pStyle w:val="Heading4"/>
      </w:pPr>
      <w:r>
        <w:t xml:space="preserve">Current regulatory guidelines </w:t>
      </w:r>
      <w:r w:rsidRPr="00966BE3">
        <w:rPr>
          <w:u w:val="single"/>
        </w:rPr>
        <w:t>fail</w:t>
      </w:r>
      <w:r>
        <w:t xml:space="preserve"> – answers neg turns.</w:t>
      </w:r>
    </w:p>
    <w:p w14:paraId="62912315" w14:textId="77777777" w:rsidR="00F05874" w:rsidRPr="005D6684" w:rsidRDefault="00F05874" w:rsidP="00F05874">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74FBD842" w14:textId="77777777" w:rsidR="00F05874" w:rsidRPr="005D6684" w:rsidRDefault="00F05874" w:rsidP="00F05874">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w:t>
      </w:r>
      <w:r w:rsidRPr="00B809EA">
        <w:rPr>
          <w:u w:val="single"/>
        </w:rPr>
        <w:lastRenderedPageBreak/>
        <w:t>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7CA450F0" w14:textId="77777777" w:rsidR="00F05874" w:rsidRPr="005D6684" w:rsidRDefault="00F05874" w:rsidP="00F05874">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46C1F5DB" w14:textId="77777777" w:rsidR="00F05874" w:rsidRPr="005D6684" w:rsidRDefault="00F05874" w:rsidP="00F05874">
      <w:pPr>
        <w:rPr>
          <w:sz w:val="14"/>
        </w:rPr>
      </w:pPr>
      <w:r w:rsidRPr="005D6684">
        <w:rPr>
          <w:sz w:val="14"/>
        </w:rPr>
        <w:t>[Omitted Figures 1 and 2]</w:t>
      </w:r>
    </w:p>
    <w:p w14:paraId="1A01B757" w14:textId="77777777" w:rsidR="00F05874" w:rsidRPr="005D6684" w:rsidRDefault="00F05874" w:rsidP="00F05874">
      <w:pPr>
        <w:rPr>
          <w:sz w:val="14"/>
        </w:rPr>
      </w:pPr>
      <w:r w:rsidRPr="005D6684">
        <w:rPr>
          <w:sz w:val="14"/>
        </w:rPr>
        <w:t>Results</w:t>
      </w:r>
    </w:p>
    <w:p w14:paraId="4EE343D8" w14:textId="77777777" w:rsidR="00F05874" w:rsidRPr="005D6684" w:rsidRDefault="00F05874" w:rsidP="00F05874">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7FAE9AFE" w14:textId="77777777" w:rsidR="00F05874" w:rsidRPr="005D6684" w:rsidRDefault="00F05874" w:rsidP="00F05874">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87D0732" w14:textId="77777777" w:rsidR="00F05874" w:rsidRPr="005D6684" w:rsidRDefault="00F05874" w:rsidP="00F05874">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1F89EBFF" w14:textId="77777777" w:rsidR="00F05874" w:rsidRPr="005D6684" w:rsidRDefault="00F05874" w:rsidP="00F05874">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092F5F85" w14:textId="77777777" w:rsidR="00F05874" w:rsidRPr="005D6684" w:rsidRDefault="00F05874" w:rsidP="00F05874">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79702889" w14:textId="77777777" w:rsidR="00F05874" w:rsidRPr="005D6684" w:rsidRDefault="00F05874" w:rsidP="00F05874">
      <w:pPr>
        <w:rPr>
          <w:sz w:val="14"/>
        </w:rPr>
      </w:pPr>
      <w:r w:rsidRPr="005D6684">
        <w:rPr>
          <w:sz w:val="14"/>
        </w:rPr>
        <w:lastRenderedPageBreak/>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ED00AF3" w14:textId="77777777" w:rsidR="00F05874" w:rsidRPr="005D6684" w:rsidRDefault="00F05874" w:rsidP="00F05874">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E40FDCB" w14:textId="77777777" w:rsidR="00F05874" w:rsidRDefault="00F05874" w:rsidP="00F05874">
      <w:pPr>
        <w:pStyle w:val="Heading4"/>
      </w:pPr>
      <w:r>
        <w:t xml:space="preserve">Rivalrous orbits create space conflict and </w:t>
      </w:r>
      <w:r w:rsidRPr="0082664C">
        <w:rPr>
          <w:u w:val="single"/>
        </w:rPr>
        <w:t>turn</w:t>
      </w:r>
      <w:r>
        <w:t xml:space="preserve"> good satellites.</w:t>
      </w:r>
    </w:p>
    <w:p w14:paraId="4E5535B4" w14:textId="77777777" w:rsidR="00F05874" w:rsidRPr="004254A0" w:rsidRDefault="00F05874" w:rsidP="00F05874">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5FA1607" w14:textId="77777777" w:rsidR="00F05874" w:rsidRPr="004254A0" w:rsidRDefault="00F05874" w:rsidP="00F05874">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562BEA00" w14:textId="77777777" w:rsidR="00F05874" w:rsidRPr="0082664C" w:rsidRDefault="00F05874" w:rsidP="00F05874">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6DBCEB92" w14:textId="77777777" w:rsidR="00F05874" w:rsidRPr="004254A0" w:rsidRDefault="00F05874" w:rsidP="00F05874">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03A63D9F" w14:textId="77777777" w:rsidR="00F05874" w:rsidRPr="004254A0" w:rsidRDefault="00F05874" w:rsidP="00F05874">
      <w:pPr>
        <w:rPr>
          <w:sz w:val="14"/>
        </w:rPr>
      </w:pPr>
      <w:r w:rsidRPr="004254A0">
        <w:rPr>
          <w:sz w:val="14"/>
        </w:rPr>
        <w:t>A little history</w:t>
      </w:r>
    </w:p>
    <w:p w14:paraId="1B96C0B9" w14:textId="77777777" w:rsidR="00F05874" w:rsidRPr="004254A0" w:rsidRDefault="00F05874" w:rsidP="00F05874">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16C4962" w14:textId="77777777" w:rsidR="00F05874" w:rsidRPr="004254A0" w:rsidRDefault="00F05874" w:rsidP="00F05874">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247F5B7" w14:textId="77777777" w:rsidR="00F05874" w:rsidRPr="004254A0" w:rsidRDefault="00F05874" w:rsidP="00F05874">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0DAA4168" w14:textId="77777777" w:rsidR="00F05874" w:rsidRPr="004254A0" w:rsidRDefault="00F05874" w:rsidP="00F05874">
      <w:pPr>
        <w:rPr>
          <w:sz w:val="14"/>
        </w:rPr>
      </w:pPr>
      <w:r w:rsidRPr="004254A0">
        <w:rPr>
          <w:sz w:val="14"/>
        </w:rPr>
        <w:t>A lack of coordination</w:t>
      </w:r>
    </w:p>
    <w:p w14:paraId="579BDC2E" w14:textId="77777777" w:rsidR="00F05874" w:rsidRPr="004254A0" w:rsidRDefault="00F05874" w:rsidP="00F05874">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15AA50C" w14:textId="77777777" w:rsidR="00F05874" w:rsidRPr="004254A0" w:rsidRDefault="00F05874" w:rsidP="00F05874">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D7A6E5C" w14:textId="77777777" w:rsidR="00F05874" w:rsidRDefault="00F05874" w:rsidP="00F05874">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CE8B7AF" w14:textId="77777777" w:rsidR="00F05874" w:rsidRDefault="00F05874" w:rsidP="00F05874">
      <w:pPr>
        <w:pStyle w:val="Heading4"/>
      </w:pPr>
      <w:r>
        <w:t xml:space="preserve">Triggers </w:t>
      </w:r>
      <w:r w:rsidRPr="00B70BA9">
        <w:rPr>
          <w:u w:val="single"/>
        </w:rPr>
        <w:t>space escalation</w:t>
      </w:r>
      <w:r>
        <w:t xml:space="preserve"> and nuclear war.</w:t>
      </w:r>
    </w:p>
    <w:p w14:paraId="46DB7C81" w14:textId="77777777" w:rsidR="00F05874" w:rsidRPr="00B70BA9" w:rsidRDefault="00F05874" w:rsidP="00F05874">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6D444916" w14:textId="77777777" w:rsidR="00F05874" w:rsidRPr="00B70BA9" w:rsidRDefault="00F05874" w:rsidP="00F05874">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6FB4C43B" w14:textId="77777777" w:rsidR="00F05874" w:rsidRPr="00B70BA9" w:rsidRDefault="00F05874" w:rsidP="00F05874">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04D8F35D" w14:textId="77777777" w:rsidR="00F05874" w:rsidRPr="00B70BA9" w:rsidRDefault="00F05874" w:rsidP="00F05874">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1FCE7DE" w14:textId="77777777" w:rsidR="00F05874" w:rsidRDefault="00F05874" w:rsidP="00F05874">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2E57E227" w14:textId="77777777" w:rsidR="00F05874" w:rsidRPr="00DE79D4" w:rsidRDefault="00F05874" w:rsidP="00F05874">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7C8BB5FA" w14:textId="77777777" w:rsidR="00F05874" w:rsidRPr="00DE79D4" w:rsidRDefault="00F05874" w:rsidP="00F05874">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16D1206C" w14:textId="77777777" w:rsidR="00F05874" w:rsidRPr="00B272AA" w:rsidRDefault="00F05874" w:rsidP="00F05874">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FD59896" w14:textId="77777777" w:rsidR="00F05874" w:rsidRPr="003F2E74" w:rsidRDefault="00F05874" w:rsidP="00F05874">
      <w:pPr>
        <w:pStyle w:val="Heading4"/>
        <w:rPr>
          <w:rStyle w:val="Style13ptBold"/>
          <w:b/>
          <w:bCs w:val="0"/>
        </w:rPr>
      </w:pPr>
      <w:r w:rsidRPr="003F2E74">
        <w:rPr>
          <w:rStyle w:val="Style13ptBold"/>
          <w:b/>
        </w:rPr>
        <w:t>Ozone collapse causes extinction.</w:t>
      </w:r>
    </w:p>
    <w:p w14:paraId="704BAC06" w14:textId="77777777" w:rsidR="00F05874" w:rsidRPr="00E14CC9" w:rsidRDefault="00F05874" w:rsidP="00F05874">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221353FF" w14:textId="77777777" w:rsidR="00F05874" w:rsidRPr="00E07AE1" w:rsidRDefault="00F05874" w:rsidP="00F05874">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5A8A342D" w14:textId="77777777" w:rsidR="00F05874" w:rsidRPr="00B844AE" w:rsidRDefault="00F05874" w:rsidP="00F05874">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03009AB0" w14:textId="77777777" w:rsidR="00F05874" w:rsidRPr="00B844AE" w:rsidRDefault="00F05874" w:rsidP="00F05874">
      <w:pPr>
        <w:rPr>
          <w:sz w:val="14"/>
        </w:rPr>
      </w:pPr>
      <w:r w:rsidRPr="00B844AE">
        <w:rPr>
          <w:sz w:val="14"/>
        </w:rPr>
        <w:lastRenderedPageBreak/>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93AFA79" w14:textId="77777777" w:rsidR="00F05874" w:rsidRPr="00B844AE" w:rsidRDefault="00F05874" w:rsidP="00F05874">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76A7D810" w14:textId="77777777" w:rsidR="00F05874" w:rsidRPr="00E07AE1" w:rsidRDefault="00F05874" w:rsidP="00F05874">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2018C212" w14:textId="77777777" w:rsidR="00F05874" w:rsidRPr="00B844AE" w:rsidRDefault="00F05874" w:rsidP="00F05874">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0D9E183" w14:textId="77777777" w:rsidR="00F05874" w:rsidRPr="00B844AE" w:rsidRDefault="00F05874" w:rsidP="00F05874">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1AD4889" w14:textId="77777777" w:rsidR="00F05874" w:rsidRPr="00B844AE" w:rsidRDefault="00F05874" w:rsidP="00F05874">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FC4A9FB" w14:textId="77777777" w:rsidR="00F05874" w:rsidRPr="00B844AE" w:rsidRDefault="00F05874" w:rsidP="00F05874">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56B9BF8C" w14:textId="77777777" w:rsidR="00F05874" w:rsidRPr="00E14CC9" w:rsidRDefault="00F05874" w:rsidP="00F05874">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2EF654FF" w14:textId="77777777" w:rsidR="00F05874" w:rsidRPr="00E07AE1" w:rsidRDefault="00F05874" w:rsidP="00F05874">
      <w:pPr>
        <w:rPr>
          <w:rStyle w:val="Emphasis"/>
        </w:rPr>
      </w:pPr>
      <w:r w:rsidRPr="00E07AE1">
        <w:rPr>
          <w:rStyle w:val="Emphasis"/>
        </w:rPr>
        <w:t>From Climate Change to Climate Emergency</w:t>
      </w:r>
    </w:p>
    <w:p w14:paraId="3B278D22" w14:textId="77777777" w:rsidR="00F05874" w:rsidRPr="00E07AE1" w:rsidRDefault="00F05874" w:rsidP="00F05874">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775E2AAA" w14:textId="77777777" w:rsidR="00F05874" w:rsidRPr="00B844AE" w:rsidRDefault="00F05874" w:rsidP="00F05874">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7297A960" w14:textId="77777777" w:rsidR="00F05874" w:rsidRPr="004B3D48" w:rsidRDefault="00F05874" w:rsidP="00F05874">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3F49BE30" w14:textId="77777777" w:rsidR="00F05874" w:rsidRPr="004B3D48" w:rsidRDefault="00F05874" w:rsidP="00F05874">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0B120A16" w14:textId="77777777" w:rsidR="00F05874" w:rsidRPr="00283EEC" w:rsidRDefault="00F05874" w:rsidP="00F05874">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w:t>
      </w:r>
      <w:r w:rsidRPr="00283EEC">
        <w:rPr>
          <w:rStyle w:val="StyleUnderline"/>
        </w:rPr>
        <w:lastRenderedPageBreak/>
        <w:t xml:space="preserve">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4E19AEE1" w14:textId="77777777" w:rsidR="00F05874" w:rsidRPr="00966BE3" w:rsidRDefault="00F05874" w:rsidP="00F05874">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A56D31E" w14:textId="77777777" w:rsidR="00F05874" w:rsidRPr="00283EEC" w:rsidRDefault="00F05874" w:rsidP="00F05874">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FEDF685" w14:textId="77777777" w:rsidR="00F05874" w:rsidRDefault="00F05874" w:rsidP="00F05874">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6717373D" w14:textId="77777777" w:rsidR="00F05874" w:rsidRPr="00452115" w:rsidRDefault="00F05874" w:rsidP="00F05874">
      <w:pPr>
        <w:pStyle w:val="Heading4"/>
      </w:pPr>
      <w:r>
        <w:t xml:space="preserve">Grid security is an </w:t>
      </w:r>
      <w:r w:rsidRPr="0008456F">
        <w:rPr>
          <w:u w:val="single"/>
        </w:rPr>
        <w:t>existential risk factor</w:t>
      </w:r>
      <w:r>
        <w:t>.</w:t>
      </w:r>
    </w:p>
    <w:p w14:paraId="00AF00CC" w14:textId="77777777" w:rsidR="00F05874" w:rsidRPr="0041280F" w:rsidRDefault="00F05874" w:rsidP="00F05874">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54BE3939" w14:textId="77777777" w:rsidR="00F05874" w:rsidRPr="00452115" w:rsidRDefault="00F05874" w:rsidP="00F05874">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844AE">
        <w:rPr>
          <w:rStyle w:val="Emphasis"/>
          <w:highlight w:val="gree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w:t>
      </w:r>
      <w:r w:rsidRPr="00287BE6">
        <w:rPr>
          <w:u w:val="single"/>
        </w:rPr>
        <w:lastRenderedPageBreak/>
        <w:t xml:space="preserve">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20A61282" w14:textId="77777777" w:rsidR="00F05874" w:rsidRPr="00452115" w:rsidRDefault="00F05874" w:rsidP="00F05874">
      <w:pPr>
        <w:rPr>
          <w:sz w:val="14"/>
        </w:rPr>
      </w:pPr>
      <w:r w:rsidRPr="00452115">
        <w:rPr>
          <w:sz w:val="14"/>
        </w:rPr>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1E20B927" w14:textId="77777777" w:rsidR="00F05874" w:rsidRPr="00287BE6" w:rsidRDefault="00F05874" w:rsidP="00F05874">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287BE6">
        <w:rPr>
          <w:sz w:val="8"/>
          <w:szCs w:val="8"/>
        </w:rPr>
        <w:t>in order to</w:t>
      </w:r>
      <w:proofErr w:type="gramEnd"/>
      <w:r w:rsidRPr="00287BE6">
        <w:rPr>
          <w:sz w:val="8"/>
          <w:szCs w:val="8"/>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86BE249" w14:textId="77777777" w:rsidR="00F05874" w:rsidRPr="00452115" w:rsidRDefault="00F05874" w:rsidP="00F05874">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0DD4F18D" w14:textId="77777777" w:rsidR="00F05874" w:rsidRDefault="00F05874" w:rsidP="00F05874">
      <w:pPr>
        <w:pStyle w:val="Heading4"/>
      </w:pPr>
      <w:r>
        <w:t xml:space="preserve">Satellites </w:t>
      </w:r>
      <w:r w:rsidRPr="00C56E26">
        <w:rPr>
          <w:u w:val="single"/>
        </w:rPr>
        <w:t>revolutionize</w:t>
      </w:r>
      <w:r>
        <w:t xml:space="preserve"> acidification response.</w:t>
      </w:r>
    </w:p>
    <w:p w14:paraId="3D435855" w14:textId="77777777" w:rsidR="00F05874" w:rsidRPr="00784AC4" w:rsidRDefault="00F05874" w:rsidP="00F05874">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7" w:history="1">
        <w:r w:rsidRPr="001A64CC">
          <w:rPr>
            <w:rStyle w:val="Hyperlink"/>
          </w:rPr>
          <w:t>https://en.reset.org/satellite-technology-could-hold-key-measuring-oceans-increasing-acidification-08112020/</w:t>
        </w:r>
      </w:hyperlink>
      <w:r>
        <w:t>] Justin</w:t>
      </w:r>
    </w:p>
    <w:p w14:paraId="5BA091DD" w14:textId="77777777" w:rsidR="00F05874" w:rsidRPr="00784AC4" w:rsidRDefault="00F05874" w:rsidP="00F05874">
      <w:pPr>
        <w:rPr>
          <w:u w:val="single"/>
        </w:rPr>
      </w:pPr>
      <w:r w:rsidRPr="00B844AE">
        <w:rPr>
          <w:highlight w:val="green"/>
          <w:u w:val="single"/>
        </w:rPr>
        <w:lastRenderedPageBreak/>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3A08B516" w14:textId="77777777" w:rsidR="00F05874" w:rsidRPr="00784AC4" w:rsidRDefault="00F05874" w:rsidP="00F05874">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7B17D2BF" w14:textId="77777777" w:rsidR="00F05874" w:rsidRPr="00784AC4" w:rsidRDefault="00F05874" w:rsidP="00F05874">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5BFCEDB5" w14:textId="77777777" w:rsidR="00F05874" w:rsidRPr="00784AC4" w:rsidRDefault="00F05874" w:rsidP="00F05874">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11383091" w14:textId="77777777" w:rsidR="00F05874" w:rsidRPr="00784AC4" w:rsidRDefault="00F05874" w:rsidP="00F05874">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33ABEF29" w14:textId="77777777" w:rsidR="00F05874" w:rsidRPr="00784AC4" w:rsidRDefault="00F05874" w:rsidP="00F05874">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6602D27B" w14:textId="77777777" w:rsidR="00F05874" w:rsidRPr="00784AC4" w:rsidRDefault="00F05874" w:rsidP="00F05874">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1551A9AE" w14:textId="77777777" w:rsidR="00F05874" w:rsidRPr="00784AC4" w:rsidRDefault="00F05874" w:rsidP="00F05874">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78E72863" w14:textId="77777777" w:rsidR="00F05874" w:rsidRPr="00784AC4" w:rsidRDefault="00F05874" w:rsidP="00F05874">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5705564C" w14:textId="77777777" w:rsidR="00F05874" w:rsidRPr="00784AC4" w:rsidRDefault="00F05874" w:rsidP="00F05874">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2CC9707" w14:textId="77777777" w:rsidR="00F05874" w:rsidRPr="00784AC4" w:rsidRDefault="00F05874" w:rsidP="00F05874">
      <w:pPr>
        <w:rPr>
          <w:sz w:val="14"/>
        </w:rPr>
      </w:pPr>
      <w:r w:rsidRPr="00784AC4">
        <w:rPr>
          <w:sz w:val="14"/>
        </w:rPr>
        <w:t>Are Satellites Up to the Task?</w:t>
      </w:r>
    </w:p>
    <w:p w14:paraId="7DCA8CDB" w14:textId="77777777" w:rsidR="00F05874" w:rsidRPr="00784AC4" w:rsidRDefault="00F05874" w:rsidP="00F05874">
      <w:pPr>
        <w:rPr>
          <w:sz w:val="14"/>
        </w:rPr>
      </w:pPr>
      <w:r w:rsidRPr="00784AC4">
        <w:rPr>
          <w:sz w:val="14"/>
        </w:rPr>
        <w:lastRenderedPageBreak/>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5E8A98EE" w14:textId="77777777" w:rsidR="00F05874" w:rsidRDefault="00F05874" w:rsidP="00F05874">
      <w:pPr>
        <w:pStyle w:val="Heading4"/>
      </w:pPr>
      <w:r>
        <w:t xml:space="preserve">Extinction – </w:t>
      </w:r>
      <w:r w:rsidRPr="00A02DAA">
        <w:rPr>
          <w:u w:val="single"/>
        </w:rPr>
        <w:t>empirics</w:t>
      </w:r>
      <w:r>
        <w:t>.</w:t>
      </w:r>
    </w:p>
    <w:p w14:paraId="0619DE79" w14:textId="77777777" w:rsidR="00F05874" w:rsidRPr="00A02DAA" w:rsidRDefault="00F05874" w:rsidP="00F05874">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8"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29786CAC" w14:textId="77777777" w:rsidR="00F05874" w:rsidRPr="00A02DAA" w:rsidRDefault="00F05874" w:rsidP="00F05874">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0BEDDC7A" w14:textId="77777777" w:rsidR="00F05874" w:rsidRPr="00A02DAA" w:rsidRDefault="00F05874" w:rsidP="00F05874">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3F2FED91" w14:textId="77777777" w:rsidR="00F05874" w:rsidRPr="00A02DAA" w:rsidRDefault="00F05874" w:rsidP="00F05874">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2CB9A4D3" w14:textId="77777777" w:rsidR="00F05874" w:rsidRPr="00A02DAA" w:rsidRDefault="00F05874" w:rsidP="00F05874">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68F501A0" w14:textId="77777777" w:rsidR="00F05874" w:rsidRPr="00A02DAA" w:rsidRDefault="00F05874" w:rsidP="00F05874">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1A4C4233" w14:textId="77777777" w:rsidR="00F05874" w:rsidRPr="00A02DAA" w:rsidRDefault="00F05874" w:rsidP="00F05874">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7A9467A7" w14:textId="77777777" w:rsidR="00F05874" w:rsidRPr="00A02DAA" w:rsidRDefault="00F05874" w:rsidP="00F05874">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2A597CA9" w14:textId="77777777" w:rsidR="00F05874" w:rsidRPr="00A02DAA" w:rsidRDefault="00F05874" w:rsidP="00F05874">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46103723" w14:textId="77777777" w:rsidR="00F05874" w:rsidRPr="00A02DAA" w:rsidRDefault="00F05874" w:rsidP="00F05874">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77200816" w14:textId="77777777" w:rsidR="00F05874" w:rsidRPr="00A02DAA" w:rsidRDefault="00F05874" w:rsidP="00F05874">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22E3340C" w14:textId="77777777" w:rsidR="00F05874" w:rsidRPr="00A02DAA" w:rsidRDefault="00F05874" w:rsidP="00F05874">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0150742C" w14:textId="77777777" w:rsidR="00F05874" w:rsidRPr="00A02DAA" w:rsidRDefault="00F05874" w:rsidP="00F05874">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06857E3A" w14:textId="77777777" w:rsidR="00F05874" w:rsidRPr="00A02DAA" w:rsidRDefault="00F05874" w:rsidP="00F05874">
      <w:pPr>
        <w:rPr>
          <w:sz w:val="14"/>
        </w:rPr>
      </w:pPr>
      <w:r w:rsidRPr="00A02DAA">
        <w:rPr>
          <w:sz w:val="14"/>
        </w:rPr>
        <w:lastRenderedPageBreak/>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4A481A10" w14:textId="77777777" w:rsidR="00F05874" w:rsidRPr="00A02DAA" w:rsidRDefault="00F05874" w:rsidP="00F05874">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4B1CB67B" w14:textId="77777777" w:rsidR="00F05874" w:rsidRPr="00A02DAA" w:rsidRDefault="00F05874" w:rsidP="00F05874">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27915F08" w14:textId="77777777" w:rsidR="00F05874" w:rsidRPr="00C62E98" w:rsidRDefault="00F05874" w:rsidP="00F05874">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0EF7814A" w14:textId="77777777" w:rsidR="00F05874" w:rsidRDefault="00F05874" w:rsidP="00F05874">
      <w:pPr>
        <w:pStyle w:val="Heading4"/>
      </w:pPr>
      <w:r>
        <w:t xml:space="preserve">Debris triggers </w:t>
      </w:r>
      <w:r w:rsidRPr="006A63EE">
        <w:rPr>
          <w:u w:val="single"/>
        </w:rPr>
        <w:t>miscalculated war</w:t>
      </w:r>
      <w:r>
        <w:t>.</w:t>
      </w:r>
    </w:p>
    <w:p w14:paraId="48279D05" w14:textId="77777777" w:rsidR="00F05874" w:rsidRPr="00A70361" w:rsidRDefault="00F05874" w:rsidP="00F05874">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9" w:history="1">
        <w:r w:rsidRPr="00BE0E32">
          <w:rPr>
            <w:rStyle w:val="Hyperlink"/>
          </w:rPr>
          <w:t>https://www.19fortyfive.com/2022/01/does-a-space-war-mean-a-nuclear-war/</w:t>
        </w:r>
      </w:hyperlink>
      <w:r>
        <w:t>] Justin</w:t>
      </w:r>
    </w:p>
    <w:p w14:paraId="32BF97F1" w14:textId="77777777" w:rsidR="00F05874" w:rsidRPr="00A70361" w:rsidRDefault="00F05874" w:rsidP="00F05874">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B34CB32" w14:textId="77777777" w:rsidR="00F05874" w:rsidRPr="00A70361" w:rsidRDefault="00F05874" w:rsidP="00F05874">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364246B" w14:textId="77777777" w:rsidR="00F05874" w:rsidRPr="00A70361" w:rsidRDefault="00F05874" w:rsidP="00F05874">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w:t>
      </w:r>
      <w:r w:rsidRPr="00A70361">
        <w:rPr>
          <w:sz w:val="16"/>
        </w:rPr>
        <w:lastRenderedPageBreak/>
        <w:t xml:space="preserve">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23D5DC0A" w14:textId="77777777" w:rsidR="00F05874" w:rsidRDefault="00F05874" w:rsidP="00F05874">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E6723D4" w14:textId="77777777" w:rsidR="00F05874" w:rsidRDefault="00F05874" w:rsidP="00F05874"/>
    <w:p w14:paraId="35D65EB2" w14:textId="77777777" w:rsidR="00F05874" w:rsidRDefault="00F05874" w:rsidP="00F05874">
      <w:pPr>
        <w:pStyle w:val="Heading4"/>
      </w:pPr>
      <w:r>
        <w:t xml:space="preserve">No limited nuclear wars – </w:t>
      </w:r>
      <w:r w:rsidRPr="00784AC4">
        <w:rPr>
          <w:u w:val="single"/>
        </w:rPr>
        <w:t>extinction</w:t>
      </w:r>
      <w:r>
        <w:t xml:space="preserve">. </w:t>
      </w:r>
    </w:p>
    <w:p w14:paraId="7BFBB4F7" w14:textId="77777777" w:rsidR="00F05874" w:rsidRPr="00F35F0D" w:rsidRDefault="00F05874" w:rsidP="00F05874">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025A73ED" w14:textId="77777777" w:rsidR="00F05874" w:rsidRPr="00177BE1" w:rsidRDefault="00F05874" w:rsidP="00F05874">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631DF8E1" w14:textId="77777777" w:rsidR="00F05874" w:rsidRPr="00177BE1" w:rsidRDefault="00F05874" w:rsidP="00F05874">
      <w:pPr>
        <w:rPr>
          <w:sz w:val="14"/>
        </w:rPr>
      </w:pPr>
      <w:r w:rsidRPr="00177BE1">
        <w:rPr>
          <w:sz w:val="14"/>
        </w:rPr>
        <w:t>Most (93%) have been built by Russia and in the US, 3,100 of them are ready to fire within hours.</w:t>
      </w:r>
    </w:p>
    <w:p w14:paraId="0FE1A8E9" w14:textId="77777777" w:rsidR="00F05874" w:rsidRPr="00177BE1" w:rsidRDefault="00F05874" w:rsidP="00F05874">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5F199C9A" w14:textId="77777777" w:rsidR="00F05874" w:rsidRPr="00177BE1" w:rsidRDefault="00F05874" w:rsidP="00F05874">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7499B55B" w14:textId="77777777" w:rsidR="00F05874" w:rsidRPr="00177BE1" w:rsidRDefault="00F05874" w:rsidP="00F05874">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47CF5619" w14:textId="77777777" w:rsidR="00F05874" w:rsidRPr="00177BE1" w:rsidRDefault="00F05874" w:rsidP="00F05874">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7826E89A" w14:textId="77777777" w:rsidR="00F05874" w:rsidRPr="00177BE1" w:rsidRDefault="00F05874" w:rsidP="00F05874">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07B64EE4" w14:textId="77777777" w:rsidR="00F05874" w:rsidRPr="00177BE1" w:rsidRDefault="00F05874" w:rsidP="00F05874">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7FD2684" w14:textId="77777777" w:rsidR="00F05874" w:rsidRPr="00177BE1" w:rsidRDefault="00F05874" w:rsidP="00F05874">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45BB7DCE" w14:textId="77777777" w:rsidR="00F05874" w:rsidRPr="00177BE1" w:rsidRDefault="00F05874" w:rsidP="00F05874">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4D61862" w14:textId="77777777" w:rsidR="00F05874" w:rsidRPr="00177BE1" w:rsidRDefault="00F05874" w:rsidP="00F05874">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64724B8E" w14:textId="77777777" w:rsidR="00F05874" w:rsidRPr="00177BE1" w:rsidRDefault="00F05874" w:rsidP="00F05874">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FC96C44" w14:textId="77777777" w:rsidR="00F05874" w:rsidRPr="00177BE1" w:rsidRDefault="00F05874" w:rsidP="00F05874">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3D4B32D6" w14:textId="77777777" w:rsidR="00F05874" w:rsidRPr="00177BE1" w:rsidRDefault="00F05874" w:rsidP="00F05874">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8EA162F" w14:textId="77777777" w:rsidR="00F05874" w:rsidRPr="00177BE1" w:rsidRDefault="00F05874" w:rsidP="00F05874">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1761C5C5" w14:textId="77777777" w:rsidR="00F05874" w:rsidRPr="00177BE1" w:rsidRDefault="00F05874" w:rsidP="00F05874">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1CECCEFD" w14:textId="77777777" w:rsidR="00F05874" w:rsidRPr="00177BE1" w:rsidRDefault="00F05874" w:rsidP="00F05874">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D0B8F13" w14:textId="77777777" w:rsidR="00F05874" w:rsidRDefault="00F05874" w:rsidP="00F05874">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4F7CA571" w14:textId="77777777" w:rsidR="00F05874" w:rsidRDefault="00F05874" w:rsidP="00F05874">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21" w:history="1">
        <w:r w:rsidRPr="00062733">
          <w:rPr>
            <w:rStyle w:val="Hyperlink"/>
          </w:rPr>
          <w:t>https://www.researchgate.net/publication/328655146_Precision_Agriculture_in_Terms_of_Food_Security_Needs_for_The_Future</w:t>
        </w:r>
      </w:hyperlink>
    </w:p>
    <w:p w14:paraId="7BE3BC36" w14:textId="77777777" w:rsidR="00F05874" w:rsidRDefault="00F05874" w:rsidP="00F05874">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w:t>
      </w:r>
      <w:r w:rsidRPr="00BC10CA">
        <w:rPr>
          <w:sz w:val="16"/>
        </w:rPr>
        <w:lastRenderedPageBreak/>
        <w:t xml:space="preserve">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w:t>
      </w:r>
      <w:proofErr w:type="gramStart"/>
      <w:r w:rsidRPr="00BC10CA">
        <w:rPr>
          <w:sz w:val="16"/>
        </w:rPr>
        <w:t>regional</w:t>
      </w:r>
      <w:proofErr w:type="gramEnd"/>
      <w:r w:rsidRPr="00BC10CA">
        <w:rPr>
          <w:sz w:val="16"/>
        </w:rPr>
        <w:t xml:space="preserve">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BC10CA">
        <w:rPr>
          <w:sz w:val="16"/>
        </w:rPr>
        <w:t>general public</w:t>
      </w:r>
      <w:proofErr w:type="gramEnd"/>
      <w:r w:rsidRPr="00BC10CA">
        <w:rPr>
          <w:sz w:val="16"/>
        </w:rPr>
        <w:t xml:space="preserve"> is necessitating us to modify agricultural management practices for sustainable conservation of natural resources such as water, air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w:t>
      </w:r>
      <w:proofErr w:type="gramStart"/>
      <w:r w:rsidRPr="00BC10CA">
        <w:rPr>
          <w:rStyle w:val="StyleUnderline"/>
        </w:rPr>
        <w:t xml:space="preserve">in order </w:t>
      </w:r>
      <w:r w:rsidRPr="00C62E98">
        <w:rPr>
          <w:rStyle w:val="StyleUnderline"/>
        </w:rPr>
        <w:t>to</w:t>
      </w:r>
      <w:proofErr w:type="gramEnd"/>
      <w:r w:rsidRPr="00C62E98">
        <w:rPr>
          <w:rStyle w:val="StyleUnderline"/>
        </w:rPr>
        <w:t xml:space="preserve">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6AB84D7D" w14:textId="77777777" w:rsidR="00F05874" w:rsidRPr="00A17C83" w:rsidRDefault="00F05874" w:rsidP="00F05874">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3B81A793" w14:textId="77777777" w:rsidR="00F05874" w:rsidRPr="00A17C83" w:rsidRDefault="00F05874" w:rsidP="00F05874">
      <w:r w:rsidRPr="00A17C83">
        <w:rPr>
          <w:rStyle w:val="Style13ptBold"/>
        </w:rPr>
        <w:t xml:space="preserve">Cribb 19 </w:t>
      </w:r>
      <w:r>
        <w:rPr>
          <w:rStyle w:val="Style13ptBold"/>
          <w:b w:val="0"/>
        </w:rPr>
        <w:t xml:space="preserve">– </w:t>
      </w:r>
      <w:r w:rsidRPr="00A17C83">
        <w:rPr>
          <w:rStyle w:val="Style13ptBold"/>
          <w:b w:val="0"/>
        </w:rPr>
        <w:t>Julian</w:t>
      </w:r>
      <w:r>
        <w:rPr>
          <w:rStyle w:val="Style13ptBold"/>
          <w:b w:val="0"/>
        </w:rPr>
        <w:t xml:space="preserve"> is an</w:t>
      </w:r>
      <w:r w:rsidRPr="00A17C83">
        <w:t xml:space="preserve"> </w:t>
      </w:r>
      <w:r>
        <w:t>a</w:t>
      </w:r>
      <w:r w:rsidRPr="00A17C83">
        <w:t xml:space="preserve">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2" w:history="1">
        <w:r w:rsidRPr="00A17C83">
          <w:rPr>
            <w:rStyle w:val="Hyperlink"/>
          </w:rPr>
          <w:t>https://www.cambridge.org/core/books/food-or-war/food-as-an-existential-risk/8C45279588CD572FE805B7E240DE7368</w:t>
        </w:r>
      </w:hyperlink>
      <w:r w:rsidRPr="00A17C83">
        <w:t>] Justin</w:t>
      </w:r>
    </w:p>
    <w:p w14:paraId="78069335" w14:textId="77777777" w:rsidR="00F05874" w:rsidRPr="008551FE" w:rsidRDefault="00F05874" w:rsidP="00F05874">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8551FE">
        <w:rPr>
          <w:sz w:val="12"/>
        </w:rPr>
        <w:t>plant</w:t>
      </w:r>
      <w:proofErr w:type="gramEnd"/>
      <w:r w:rsidRPr="008551FE">
        <w:rPr>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w:t>
      </w:r>
      <w:r w:rsidRPr="008551FE">
        <w:rPr>
          <w:sz w:val="12"/>
        </w:rPr>
        <w:lastRenderedPageBreak/>
        <w:t xml:space="preserve">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w:t>
      </w:r>
      <w:proofErr w:type="gramStart"/>
      <w:r w:rsidRPr="008551FE">
        <w:rPr>
          <w:sz w:val="12"/>
        </w:rPr>
        <w:t>the means by which</w:t>
      </w:r>
      <w:proofErr w:type="gramEnd"/>
      <w:r w:rsidRPr="008551FE">
        <w:rPr>
          <w:sz w:val="12"/>
        </w:rPr>
        <w:t xml:space="preserve">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w:t>
      </w:r>
      <w:proofErr w:type="gramStart"/>
      <w:r w:rsidRPr="008551FE">
        <w:rPr>
          <w:sz w:val="12"/>
        </w:rPr>
        <w:t>materials</w:t>
      </w:r>
      <w:proofErr w:type="gramEnd"/>
      <w:r w:rsidRPr="008551FE">
        <w:rPr>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w:t>
      </w:r>
      <w:proofErr w:type="gramStart"/>
      <w:r w:rsidRPr="008551FE">
        <w:rPr>
          <w:sz w:val="12"/>
        </w:rPr>
        <w:t>these spiral</w:t>
      </w:r>
      <w:proofErr w:type="gramEnd"/>
      <w:r w:rsidRPr="008551FE">
        <w:rPr>
          <w:sz w:val="12"/>
        </w:rPr>
        <w:t xml:space="preserve">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43CD9122" w14:textId="77777777" w:rsidR="00F05874" w:rsidRPr="00824224" w:rsidRDefault="00F05874" w:rsidP="00F05874"/>
    <w:p w14:paraId="40459B4B" w14:textId="77777777" w:rsidR="00F05874" w:rsidRPr="00824224" w:rsidRDefault="00F05874" w:rsidP="00F05874"/>
    <w:p w14:paraId="49637333" w14:textId="77777777" w:rsidR="00F05874" w:rsidRPr="00824224" w:rsidRDefault="00F05874" w:rsidP="00F05874"/>
    <w:p w14:paraId="07473509" w14:textId="77777777" w:rsidR="00F05874" w:rsidRPr="00824224" w:rsidRDefault="00F05874" w:rsidP="00F05874"/>
    <w:p w14:paraId="51CA5503" w14:textId="77777777" w:rsidR="00F05874" w:rsidRDefault="00F05874" w:rsidP="00F05874"/>
    <w:p w14:paraId="5A2C3D83" w14:textId="77777777" w:rsidR="00F05874" w:rsidRPr="00D01696" w:rsidRDefault="00F05874" w:rsidP="00F05874">
      <w:pPr>
        <w:pStyle w:val="Heading3"/>
        <w:rPr>
          <w:rFonts w:asciiTheme="majorHAnsi" w:hAnsiTheme="majorHAnsi" w:cstheme="majorHAnsi"/>
        </w:rPr>
      </w:pPr>
      <w:r w:rsidRPr="00D01696">
        <w:rPr>
          <w:rFonts w:asciiTheme="majorHAnsi" w:hAnsiTheme="majorHAnsi" w:cstheme="majorHAnsi"/>
        </w:rPr>
        <w:lastRenderedPageBreak/>
        <w:t>Framing</w:t>
      </w:r>
    </w:p>
    <w:p w14:paraId="6E40BA3B" w14:textId="77777777" w:rsidR="00F05874" w:rsidRDefault="00F05874" w:rsidP="00F05874">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684354E4" w14:textId="2F4A4C2B" w:rsidR="00F05874" w:rsidRPr="00D01696" w:rsidRDefault="00F05874" w:rsidP="00F05874">
      <w:pPr>
        <w:pStyle w:val="Heading4"/>
        <w:rPr>
          <w:rFonts w:asciiTheme="majorHAnsi" w:hAnsiTheme="majorHAnsi" w:cstheme="majorHAnsi"/>
        </w:rPr>
      </w:pPr>
      <w:r w:rsidRPr="00D01696">
        <w:rPr>
          <w:rFonts w:asciiTheme="majorHAnsi" w:hAnsiTheme="majorHAnsi" w:cstheme="majorHAnsi"/>
        </w:rPr>
        <w:t>Extinction outweighs:</w:t>
      </w:r>
    </w:p>
    <w:p w14:paraId="7A1C9B2C" w14:textId="77777777" w:rsidR="00F05874" w:rsidRPr="00D01696" w:rsidRDefault="00F05874" w:rsidP="00F05874">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3679D9DA" w14:textId="77777777" w:rsidR="00F05874" w:rsidRPr="00D01696" w:rsidRDefault="00F05874" w:rsidP="00F05874">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3"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7BA74533" w14:textId="77777777" w:rsidR="00F05874" w:rsidRPr="00D01696" w:rsidRDefault="00F05874" w:rsidP="00F05874">
      <w:pPr>
        <w:rPr>
          <w:rFonts w:asciiTheme="majorHAnsi" w:hAnsiTheme="majorHAnsi" w:cstheme="majorHAnsi"/>
        </w:rPr>
      </w:pPr>
      <w:r w:rsidRPr="00D01696">
        <w:rPr>
          <w:rFonts w:asciiTheme="majorHAnsi" w:hAnsiTheme="majorHAnsi" w:cstheme="majorHAnsi"/>
        </w:rPr>
        <w:t>**Bracketed to avoid triggers</w:t>
      </w:r>
    </w:p>
    <w:p w14:paraId="5B16C0E5" w14:textId="77777777" w:rsidR="00F05874" w:rsidRPr="00D01696" w:rsidRDefault="00F05874" w:rsidP="00F05874">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2F2E557" w14:textId="77777777" w:rsidR="00F05874" w:rsidRPr="00D01696" w:rsidRDefault="00F05874" w:rsidP="00F05874">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0B54ED69" w14:textId="77777777" w:rsidR="00F05874" w:rsidRPr="00D01696" w:rsidRDefault="00F05874" w:rsidP="00F05874">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54248E77" w14:textId="77777777" w:rsidR="00F05874" w:rsidRPr="00D01696" w:rsidRDefault="00F05874" w:rsidP="00F05874">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lastRenderedPageBreak/>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197A4359" w14:textId="77777777" w:rsidR="00F05874" w:rsidRPr="00F601E6" w:rsidRDefault="00F05874" w:rsidP="00F05874"/>
    <w:p w14:paraId="734F5824" w14:textId="01ECBC44" w:rsidR="00F05874" w:rsidRDefault="00F05874" w:rsidP="00F05874">
      <w:pPr>
        <w:pStyle w:val="Heading4"/>
      </w:pPr>
      <w:r>
        <w:t xml:space="preserve">C] </w:t>
      </w:r>
      <w:r>
        <w:t xml:space="preserve">Focus on future extinction is </w:t>
      </w:r>
      <w:r w:rsidRPr="00C408B7">
        <w:rPr>
          <w:u w:val="single"/>
        </w:rPr>
        <w:t>good</w:t>
      </w:r>
      <w:r>
        <w:t xml:space="preserve"> and the </w:t>
      </w:r>
      <w:r w:rsidRPr="00C408B7">
        <w:rPr>
          <w:u w:val="single"/>
        </w:rPr>
        <w:t>alternative is depoliticizing</w:t>
      </w:r>
      <w:r>
        <w:t xml:space="preserve">---the aff’s representations inspire </w:t>
      </w:r>
      <w:r w:rsidRPr="00A117D3">
        <w:rPr>
          <w:u w:val="single"/>
        </w:rPr>
        <w:t>action</w:t>
      </w:r>
      <w:r>
        <w:t xml:space="preserve"> in the </w:t>
      </w:r>
      <w:r w:rsidRPr="00A117D3">
        <w:rPr>
          <w:u w:val="single"/>
        </w:rPr>
        <w:t>present</w:t>
      </w:r>
      <w:r w:rsidRPr="00BA46D6">
        <w:t>.</w:t>
      </w:r>
    </w:p>
    <w:p w14:paraId="45F56539" w14:textId="77777777" w:rsidR="00F05874" w:rsidRPr="00BA46D6" w:rsidRDefault="00F05874" w:rsidP="00F05874">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72391731" w14:textId="77777777" w:rsidR="00F05874" w:rsidRPr="00DD6A63" w:rsidRDefault="00F05874" w:rsidP="00F05874">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w:t>
      </w:r>
      <w:r w:rsidRPr="00BA46D6">
        <w:rPr>
          <w:sz w:val="16"/>
        </w:rPr>
        <w:lastRenderedPageBreak/>
        <w:t xml:space="preserve">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p w14:paraId="133BAAB0" w14:textId="77777777" w:rsidR="00F05874" w:rsidRPr="00E815A8" w:rsidRDefault="00F05874" w:rsidP="00F05874"/>
    <w:p w14:paraId="269C1509" w14:textId="77777777" w:rsidR="00E42E4C" w:rsidRPr="00F601E6" w:rsidRDefault="00E42E4C" w:rsidP="00F05874">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8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0C4E"/>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087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B3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225"/>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04"/>
    <w:rsid w:val="00B3569C"/>
    <w:rsid w:val="00B43676"/>
    <w:rsid w:val="00B5602D"/>
    <w:rsid w:val="00B60125"/>
    <w:rsid w:val="00B6656B"/>
    <w:rsid w:val="00B70C87"/>
    <w:rsid w:val="00B71625"/>
    <w:rsid w:val="00B75C54"/>
    <w:rsid w:val="00B8710E"/>
    <w:rsid w:val="00B87CF4"/>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87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61D92"/>
  <w14:defaultImageDpi w14:val="300"/>
  <w15:docId w15:val="{0D2E4648-A841-A546-ADE0-A4E7411A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8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58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8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058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058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58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874"/>
  </w:style>
  <w:style w:type="character" w:customStyle="1" w:styleId="Heading1Char">
    <w:name w:val="Heading 1 Char"/>
    <w:aliases w:val="Pocket Char"/>
    <w:basedOn w:val="DefaultParagraphFont"/>
    <w:link w:val="Heading1"/>
    <w:uiPriority w:val="9"/>
    <w:rsid w:val="00F058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87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0587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058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5874"/>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0587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0587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0587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5874"/>
    <w:rPr>
      <w:color w:val="auto"/>
      <w:u w:val="none"/>
    </w:rPr>
  </w:style>
  <w:style w:type="paragraph" w:styleId="DocumentMap">
    <w:name w:val="Document Map"/>
    <w:basedOn w:val="Normal"/>
    <w:link w:val="DocumentMapChar"/>
    <w:uiPriority w:val="99"/>
    <w:semiHidden/>
    <w:unhideWhenUsed/>
    <w:rsid w:val="00F058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874"/>
    <w:rPr>
      <w:rFonts w:ascii="Lucida Grande" w:hAnsi="Lucida Grande" w:cs="Lucida Grande"/>
    </w:rPr>
  </w:style>
  <w:style w:type="paragraph" w:styleId="ListParagraph">
    <w:name w:val="List Paragraph"/>
    <w:aliases w:val="6 font"/>
    <w:basedOn w:val="Normal"/>
    <w:uiPriority w:val="99"/>
    <w:unhideWhenUsed/>
    <w:qFormat/>
    <w:rsid w:val="00F05874"/>
    <w:pPr>
      <w:ind w:left="720"/>
      <w:contextualSpacing/>
    </w:pPr>
  </w:style>
  <w:style w:type="paragraph" w:customStyle="1" w:styleId="Emphasis1">
    <w:name w:val="Emphasis1"/>
    <w:basedOn w:val="Normal"/>
    <w:link w:val="Emphasis"/>
    <w:autoRedefine/>
    <w:uiPriority w:val="20"/>
    <w:qFormat/>
    <w:rsid w:val="00F0587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058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05874"/>
    <w:pPr>
      <w:widowControl w:val="0"/>
      <w:ind w:left="720"/>
      <w:jc w:val="both"/>
    </w:pPr>
    <w:rPr>
      <w:b/>
      <w:iCs/>
      <w:u w:val="single"/>
      <w:bdr w:val="single" w:sz="12" w:space="0" w:color="auto"/>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05874"/>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05874"/>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F0587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www.theguardian.com/environment/2019/oct/21/ocean-acidification-can-cause-mass-extinctions-fossils-reveal" TargetMode="External"/><Relationship Id="rId3" Type="http://schemas.openxmlformats.org/officeDocument/2006/relationships/customXml" Target="../customXml/item3.xml"/><Relationship Id="rId21" Type="http://schemas.openxmlformats.org/officeDocument/2006/relationships/hyperlink" Target="https://www.researchgate.net/publication/328655146_Precision_Agriculture_in_Terms_of_Food_Security_Needs_for_The_Futur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n.reset.org/satellite-technology-could-hold-key-measuring-oceans-increasing-acidification-081120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hyperlink" Target="http://people.su.se/~jolso/HS-texter/shaltthou.pdf"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cambridge.org/core/books/food-or-war/food-as-an-existential-risk/8C45279588CD572FE805B7E240DE73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17304</Words>
  <Characters>98635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2022-02-17T22:01:00Z</dcterms:created>
  <dcterms:modified xsi:type="dcterms:W3CDTF">2022-02-17T22:01:00Z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