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627FB" w14:textId="77777777" w:rsidR="00DA1A5E" w:rsidRPr="00DA1A5E" w:rsidRDefault="00DA1A5E" w:rsidP="00DA1A5E"/>
    <w:p w14:paraId="7A50091D" w14:textId="0DD4E8DD" w:rsidR="000F6F6B" w:rsidRDefault="000F6F6B" w:rsidP="000F6F6B">
      <w:pPr>
        <w:pStyle w:val="Heading1"/>
      </w:pPr>
      <w:r>
        <w:lastRenderedPageBreak/>
        <w:t>1AC</w:t>
      </w:r>
    </w:p>
    <w:p w14:paraId="66A37710" w14:textId="392C79F9" w:rsidR="00824224" w:rsidRDefault="00824224" w:rsidP="00824224">
      <w:pPr>
        <w:pStyle w:val="Heading3"/>
      </w:pPr>
      <w:r>
        <w:lastRenderedPageBreak/>
        <w:t>1AC – Plan</w:t>
      </w:r>
    </w:p>
    <w:p w14:paraId="281BA0F1" w14:textId="77777777" w:rsidR="00824224" w:rsidRDefault="00824224" w:rsidP="00824224">
      <w:pPr>
        <w:pStyle w:val="Heading4"/>
      </w:pPr>
      <w:r>
        <w:t>Plan – The appropriation of outer space through the production of space debris by private entities is unjust.</w:t>
      </w:r>
    </w:p>
    <w:p w14:paraId="46FA0841" w14:textId="77777777" w:rsidR="00824224" w:rsidRDefault="00824224" w:rsidP="00824224"/>
    <w:p w14:paraId="011B8321" w14:textId="77777777" w:rsidR="00824224" w:rsidRDefault="00824224" w:rsidP="00824224">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w:t>
      </w:r>
    </w:p>
    <w:p w14:paraId="1782307A" w14:textId="77777777" w:rsidR="00824224" w:rsidRDefault="00824224" w:rsidP="00824224">
      <w:pPr>
        <w:pStyle w:val="ListParagraph"/>
        <w:numPr>
          <w:ilvl w:val="0"/>
          <w:numId w:val="12"/>
        </w:numPr>
      </w:pPr>
      <w:r>
        <w:t xml:space="preserve">Private entities: </w:t>
      </w:r>
      <w:proofErr w:type="gramStart"/>
      <w:r>
        <w:t>Non-governmental</w:t>
      </w:r>
      <w:proofErr w:type="gramEnd"/>
    </w:p>
    <w:p w14:paraId="788A8798" w14:textId="77777777" w:rsidR="00824224" w:rsidRPr="001D570B" w:rsidRDefault="00824224" w:rsidP="00824224">
      <w:pPr>
        <w:pStyle w:val="ListParagraph"/>
        <w:numPr>
          <w:ilvl w:val="0"/>
          <w:numId w:val="12"/>
        </w:numPr>
      </w:pPr>
      <w:r>
        <w:t>Space debris: Non-functional Space Objects</w:t>
      </w:r>
    </w:p>
    <w:p w14:paraId="7580BE4D" w14:textId="77777777" w:rsidR="00824224" w:rsidRPr="00612602" w:rsidRDefault="00824224" w:rsidP="00824224">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9" w:history="1">
        <w:r w:rsidRPr="008E3DAC">
          <w:rPr>
            <w:rStyle w:val="Hyperlink"/>
          </w:rPr>
          <w:t>https://www.culsr.org/articles/the-international-legal-regulation-of-space-debris</w:t>
        </w:r>
      </w:hyperlink>
      <w:r>
        <w:t>] Justin</w:t>
      </w:r>
    </w:p>
    <w:p w14:paraId="67117DBE" w14:textId="77777777" w:rsidR="00824224" w:rsidRPr="00934304" w:rsidRDefault="00824224" w:rsidP="00824224">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proofErr w:type="gramStart"/>
      <w:r w:rsidRPr="00934304">
        <w:rPr>
          <w:rStyle w:val="Emphasis"/>
        </w:rPr>
        <w:t>unclear</w:t>
      </w:r>
      <w:proofErr w:type="gramEnd"/>
      <w:r w:rsidRPr="00934304">
        <w:rPr>
          <w:rStyle w:val="Emphasis"/>
        </w:rPr>
        <w:t xml:space="preserve"> the definition of space debris,</w:t>
      </w:r>
      <w:r w:rsidRPr="00934304">
        <w:rPr>
          <w:sz w:val="14"/>
        </w:rPr>
        <w:t xml:space="preserve"> which leaves the regulation open to interpretation. Rather than </w:t>
      </w:r>
      <w:r w:rsidRPr="00934304">
        <w:rPr>
          <w:u w:val="single"/>
        </w:rPr>
        <w:t xml:space="preserve">agree with most scholars that </w:t>
      </w:r>
      <w:r w:rsidRPr="00B844AE">
        <w:rPr>
          <w:highlight w:val="green"/>
          <w:u w:val="single"/>
        </w:rPr>
        <w:t xml:space="preserve">space debris </w:t>
      </w:r>
      <w:r w:rsidRPr="00B844AE">
        <w:rPr>
          <w:rStyle w:val="Emphasis"/>
          <w:highlight w:val="green"/>
        </w:rPr>
        <w:t>constitute “space objects,”</w:t>
      </w:r>
      <w:r w:rsidRPr="00934304">
        <w:rPr>
          <w:sz w:val="14"/>
        </w:rPr>
        <w:t xml:space="preserve"> scholar Chelsea Muñoz-</w:t>
      </w:r>
      <w:proofErr w:type="spellStart"/>
      <w:r w:rsidRPr="00934304">
        <w:rPr>
          <w:sz w:val="14"/>
        </w:rPr>
        <w:t>Patchen</w:t>
      </w:r>
      <w:proofErr w:type="spellEnd"/>
      <w:r w:rsidRPr="00934304">
        <w:rPr>
          <w:sz w:val="14"/>
        </w:rPr>
        <w:t xml:space="preserve"> uses the UN Space Debris Mitigation Guidelines’ definition of space debris along </w:t>
      </w:r>
      <w:r w:rsidRPr="00934304">
        <w:rPr>
          <w:rStyle w:val="Emphasis"/>
        </w:rPr>
        <w:t xml:space="preserve">with the fact that space debris is </w:t>
      </w:r>
      <w:r w:rsidRPr="00B844AE">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B844AE">
        <w:rPr>
          <w:highlight w:val="green"/>
          <w:u w:val="single"/>
        </w:rPr>
        <w:t>non-governmental</w:t>
      </w:r>
      <w:r w:rsidRPr="00934304">
        <w:rPr>
          <w:u w:val="single"/>
        </w:rPr>
        <w:t xml:space="preserve"> private </w:t>
      </w:r>
      <w:r w:rsidRPr="00B844AE">
        <w:rPr>
          <w:highlight w:val="green"/>
          <w:u w:val="single"/>
        </w:rPr>
        <w:t>enterprises</w:t>
      </w:r>
      <w:r w:rsidRPr="00934304">
        <w:rPr>
          <w:u w:val="single"/>
        </w:rPr>
        <w:t xml:space="preserve"> may be </w:t>
      </w:r>
      <w:r w:rsidRPr="00934304">
        <w:rPr>
          <w:rStyle w:val="Emphasis"/>
        </w:rPr>
        <w:t xml:space="preserve">inclined to legally </w:t>
      </w:r>
      <w:r w:rsidRPr="00B844AE">
        <w:rPr>
          <w:rStyle w:val="Emphasis"/>
          <w:highlight w:val="green"/>
        </w:rPr>
        <w:t>define space debris</w:t>
      </w:r>
      <w:r w:rsidRPr="00934304">
        <w:rPr>
          <w:u w:val="single"/>
        </w:rPr>
        <w:t xml:space="preserve"> as something other than “space objects” </w:t>
      </w:r>
      <w:proofErr w:type="gramStart"/>
      <w:r w:rsidRPr="00934304">
        <w:rPr>
          <w:u w:val="single"/>
        </w:rPr>
        <w:t xml:space="preserve">in order </w:t>
      </w:r>
      <w:r w:rsidRPr="00B844AE">
        <w:rPr>
          <w:highlight w:val="green"/>
          <w:u w:val="single"/>
        </w:rPr>
        <w:t>to</w:t>
      </w:r>
      <w:proofErr w:type="gramEnd"/>
      <w:r w:rsidRPr="00B844AE">
        <w:rPr>
          <w:highlight w:val="green"/>
          <w:u w:val="single"/>
        </w:rPr>
        <w:t xml:space="preserve"> </w:t>
      </w:r>
      <w:r w:rsidRPr="00B844AE">
        <w:rPr>
          <w:rStyle w:val="Emphasis"/>
          <w:highlight w:val="green"/>
        </w:rPr>
        <w:t>avoid</w:t>
      </w:r>
      <w:r w:rsidRPr="00934304">
        <w:rPr>
          <w:rStyle w:val="Emphasis"/>
        </w:rPr>
        <w:t xml:space="preserve"> the Outer Space Treaty’s aforementioned financial </w:t>
      </w:r>
      <w:r w:rsidRPr="00B844AE">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2511BFE9" w14:textId="77777777" w:rsidR="00824224" w:rsidRPr="00934304" w:rsidRDefault="00824224" w:rsidP="00824224">
      <w:pPr>
        <w:rPr>
          <w:sz w:val="14"/>
        </w:rPr>
      </w:pPr>
      <w:r w:rsidRPr="00934304">
        <w:rPr>
          <w:sz w:val="14"/>
        </w:rPr>
        <w:t xml:space="preserve">Due to the Treaty’s weakness, </w:t>
      </w:r>
      <w:r w:rsidRPr="00934304">
        <w:rPr>
          <w:u w:val="single"/>
        </w:rPr>
        <w:t xml:space="preserve">many of the </w:t>
      </w:r>
      <w:proofErr w:type="gramStart"/>
      <w:r w:rsidRPr="00934304">
        <w:rPr>
          <w:u w:val="single"/>
        </w:rPr>
        <w:t>aforementioned scholars</w:t>
      </w:r>
      <w:proofErr w:type="gramEnd"/>
      <w:r w:rsidRPr="00934304">
        <w:rPr>
          <w:u w:val="single"/>
        </w:rPr>
        <w:t xml:space="preserve"> </w:t>
      </w:r>
      <w:r w:rsidRPr="00B844AE">
        <w:rPr>
          <w:highlight w:val="green"/>
          <w:u w:val="single"/>
        </w:rPr>
        <w:t xml:space="preserve">support </w:t>
      </w:r>
      <w:r w:rsidRPr="00B844AE">
        <w:rPr>
          <w:rStyle w:val="Emphasis"/>
          <w:highlight w:val="green"/>
        </w:rPr>
        <w:t>revising</w:t>
      </w:r>
      <w:r w:rsidRPr="00934304">
        <w:rPr>
          <w:rStyle w:val="Emphasis"/>
        </w:rPr>
        <w:t xml:space="preserve"> the </w:t>
      </w:r>
      <w:r w:rsidRPr="00B844AE">
        <w:rPr>
          <w:rStyle w:val="Emphasis"/>
          <w:highlight w:val="green"/>
        </w:rPr>
        <w:t>O</w:t>
      </w:r>
      <w:r w:rsidRPr="00934304">
        <w:rPr>
          <w:rStyle w:val="Emphasis"/>
        </w:rPr>
        <w:t xml:space="preserve">uter </w:t>
      </w:r>
      <w:r w:rsidRPr="00B844AE">
        <w:rPr>
          <w:rStyle w:val="Emphasis"/>
          <w:highlight w:val="green"/>
        </w:rPr>
        <w:t>S</w:t>
      </w:r>
      <w:r w:rsidRPr="00934304">
        <w:rPr>
          <w:rStyle w:val="Emphasis"/>
        </w:rPr>
        <w:t xml:space="preserve">pace </w:t>
      </w:r>
      <w:r w:rsidRPr="00B844AE">
        <w:rPr>
          <w:rStyle w:val="Emphasis"/>
          <w:highlight w:val="green"/>
        </w:rPr>
        <w:t>T</w:t>
      </w:r>
      <w:r w:rsidRPr="00934304">
        <w:rPr>
          <w:rStyle w:val="Emphasis"/>
        </w:rPr>
        <w:t xml:space="preserve">reaty </w:t>
      </w:r>
      <w:r w:rsidRPr="00B844AE">
        <w:rPr>
          <w:rStyle w:val="Emphasis"/>
          <w:highlight w:val="green"/>
        </w:rPr>
        <w:t>by</w:t>
      </w:r>
      <w:r w:rsidRPr="00934304">
        <w:rPr>
          <w:rStyle w:val="Emphasis"/>
        </w:rPr>
        <w:t xml:space="preserve"> clearly </w:t>
      </w:r>
      <w:r w:rsidRPr="00B844AE">
        <w:rPr>
          <w:rStyle w:val="Emphasis"/>
          <w:highlight w:val="green"/>
        </w:rPr>
        <w:t>defining space debris</w:t>
      </w:r>
      <w:r w:rsidRPr="00B844AE">
        <w:rPr>
          <w:highlight w:val="green"/>
          <w:u w:val="single"/>
        </w:rPr>
        <w:t>, increasing</w:t>
      </w:r>
      <w:r w:rsidRPr="00934304">
        <w:rPr>
          <w:u w:val="single"/>
        </w:rPr>
        <w:t xml:space="preserve"> its </w:t>
      </w:r>
      <w:r w:rsidRPr="00934304">
        <w:rPr>
          <w:rStyle w:val="Emphasis"/>
        </w:rPr>
        <w:t xml:space="preserve">technology-specific </w:t>
      </w:r>
      <w:r w:rsidRPr="00B844AE">
        <w:rPr>
          <w:rStyle w:val="Emphasis"/>
          <w:highlight w:val="green"/>
        </w:rPr>
        <w:t>language</w:t>
      </w:r>
      <w:r w:rsidRPr="00B844AE">
        <w:rPr>
          <w:highlight w:val="green"/>
          <w:u w:val="single"/>
        </w:rPr>
        <w:t xml:space="preserve"> to combat</w:t>
      </w:r>
      <w:r w:rsidRPr="00934304">
        <w:rPr>
          <w:u w:val="single"/>
        </w:rPr>
        <w:t xml:space="preserve"> </w:t>
      </w:r>
      <w:r w:rsidRPr="00934304">
        <w:rPr>
          <w:rStyle w:val="Emphasis"/>
        </w:rPr>
        <w:t xml:space="preserve">space </w:t>
      </w:r>
      <w:r w:rsidRPr="00B844AE">
        <w:rPr>
          <w:rStyle w:val="Emphasis"/>
          <w:highlight w:val="green"/>
        </w:rPr>
        <w:t>debris</w:t>
      </w:r>
      <w:r w:rsidRPr="00934304">
        <w:rPr>
          <w:rStyle w:val="Emphasis"/>
        </w:rPr>
        <w:t xml:space="preserve"> issues, </w:t>
      </w:r>
      <w:r w:rsidRPr="00B844AE">
        <w:rPr>
          <w:rStyle w:val="Emphasis"/>
          <w:highlight w:val="green"/>
        </w:rPr>
        <w:t>and outlining</w:t>
      </w:r>
      <w:r w:rsidRPr="00934304">
        <w:rPr>
          <w:rStyle w:val="Emphasis"/>
        </w:rPr>
        <w:t xml:space="preserve"> specific </w:t>
      </w:r>
      <w:r w:rsidRPr="00B844AE">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w:t>
      </w:r>
      <w:proofErr w:type="gramStart"/>
      <w:r w:rsidRPr="00934304">
        <w:rPr>
          <w:sz w:val="14"/>
        </w:rPr>
        <w:t>in order to</w:t>
      </w:r>
      <w:proofErr w:type="gramEnd"/>
      <w:r w:rsidRPr="00934304">
        <w:rPr>
          <w:sz w:val="14"/>
        </w:rPr>
        <w:t xml:space="preserve"> de-escalate an imminent arms race and incentivize them to mitigate their debris. [10] Believing that one convention or treaty would be insufficient, N. </w:t>
      </w:r>
      <w:proofErr w:type="spellStart"/>
      <w:r w:rsidRPr="00934304">
        <w:rPr>
          <w:sz w:val="14"/>
        </w:rPr>
        <w:t>Jasentuliyana</w:t>
      </w:r>
      <w:proofErr w:type="spellEnd"/>
      <w:r w:rsidRPr="00934304">
        <w:rPr>
          <w:sz w:val="14"/>
        </w:rPr>
        <w:t xml:space="preserve">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w:t>
      </w:r>
      <w:proofErr w:type="gramStart"/>
      <w:r w:rsidRPr="00934304">
        <w:rPr>
          <w:sz w:val="14"/>
        </w:rPr>
        <w:t>for the amount of</w:t>
      </w:r>
      <w:proofErr w:type="gramEnd"/>
      <w:r w:rsidRPr="00934304">
        <w:rPr>
          <w:sz w:val="14"/>
        </w:rPr>
        <w:t xml:space="preserve"> space debris produced, international laws guiding the actions of private companies’ activities may also provide an answer, as will be discussed in greater detail below.</w:t>
      </w:r>
    </w:p>
    <w:p w14:paraId="34FC17F9" w14:textId="77777777" w:rsidR="00824224" w:rsidRPr="00934304" w:rsidRDefault="00824224" w:rsidP="00824224">
      <w:pPr>
        <w:rPr>
          <w:sz w:val="14"/>
        </w:rPr>
      </w:pPr>
      <w:r w:rsidRPr="00934304">
        <w:rPr>
          <w:sz w:val="14"/>
        </w:rPr>
        <w:lastRenderedPageBreak/>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B844AE">
        <w:rPr>
          <w:highlight w:val="green"/>
          <w:u w:val="single"/>
        </w:rPr>
        <w:t>private enterprises</w:t>
      </w:r>
      <w:r w:rsidRPr="00934304">
        <w:rPr>
          <w:u w:val="single"/>
        </w:rPr>
        <w:t xml:space="preserve"> sending objects into space are </w:t>
      </w:r>
      <w:r w:rsidRPr="00B844AE">
        <w:rPr>
          <w:rStyle w:val="Emphasis"/>
          <w:highlight w:val="green"/>
        </w:rPr>
        <w:t xml:space="preserve">subject to </w:t>
      </w:r>
      <w:r w:rsidRPr="00934304">
        <w:rPr>
          <w:rStyle w:val="Emphasis"/>
        </w:rPr>
        <w:t xml:space="preserve">even </w:t>
      </w:r>
      <w:r w:rsidRPr="00B844AE">
        <w:rPr>
          <w:rStyle w:val="Emphasis"/>
          <w:highlight w:val="green"/>
        </w:rPr>
        <w:t>less</w:t>
      </w:r>
      <w:r w:rsidRPr="00934304">
        <w:rPr>
          <w:rStyle w:val="Emphasis"/>
        </w:rPr>
        <w:t xml:space="preserve"> stringent </w:t>
      </w:r>
      <w:r w:rsidRPr="00B844AE">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 xml:space="preserve">sending of 42,000 </w:t>
      </w:r>
      <w:proofErr w:type="spellStart"/>
      <w:r w:rsidRPr="00934304">
        <w:rPr>
          <w:u w:val="single"/>
        </w:rPr>
        <w:t>Starlink</w:t>
      </w:r>
      <w:proofErr w:type="spellEnd"/>
      <w:r w:rsidRPr="00934304">
        <w:rPr>
          <w:u w:val="single"/>
        </w:rPr>
        <w:t xml:space="preserve">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posits that, </w:t>
      </w:r>
      <w:r w:rsidRPr="00934304">
        <w:rPr>
          <w:u w:val="single"/>
        </w:rPr>
        <w:t xml:space="preserve">in the face of less stringent regulations, </w:t>
      </w:r>
      <w:r w:rsidRPr="00B844AE">
        <w:rPr>
          <w:highlight w:val="green"/>
          <w:u w:val="single"/>
        </w:rPr>
        <w:t>nongovernmental</w:t>
      </w:r>
      <w:r w:rsidRPr="00934304">
        <w:rPr>
          <w:u w:val="single"/>
        </w:rPr>
        <w:t xml:space="preserve"> satellite </w:t>
      </w:r>
      <w:r w:rsidRPr="00B844AE">
        <w:rPr>
          <w:highlight w:val="green"/>
          <w:u w:val="single"/>
        </w:rPr>
        <w:t xml:space="preserve">companies </w:t>
      </w:r>
      <w:r w:rsidRPr="00B844AE">
        <w:rPr>
          <w:rStyle w:val="Emphasis"/>
          <w:highlight w:val="green"/>
        </w:rPr>
        <w:t>send</w:t>
      </w:r>
      <w:r w:rsidRPr="00934304">
        <w:rPr>
          <w:rStyle w:val="Emphasis"/>
        </w:rPr>
        <w:t xml:space="preserve"> many </w:t>
      </w:r>
      <w:r w:rsidRPr="00B844AE">
        <w:rPr>
          <w:rStyle w:val="Emphasis"/>
          <w:highlight w:val="green"/>
        </w:rPr>
        <w:t>satellites</w:t>
      </w:r>
      <w:r w:rsidRPr="00934304">
        <w:rPr>
          <w:rStyle w:val="Emphasis"/>
        </w:rPr>
        <w:t xml:space="preserve"> into orbit </w:t>
      </w:r>
      <w:proofErr w:type="gramStart"/>
      <w:r w:rsidRPr="00934304">
        <w:rPr>
          <w:rStyle w:val="Emphasis"/>
        </w:rPr>
        <w:t xml:space="preserve">in order </w:t>
      </w:r>
      <w:r w:rsidRPr="00B844AE">
        <w:rPr>
          <w:rStyle w:val="Emphasis"/>
          <w:highlight w:val="green"/>
        </w:rPr>
        <w:t>to</w:t>
      </w:r>
      <w:proofErr w:type="gramEnd"/>
      <w:r w:rsidRPr="00B844AE">
        <w:rPr>
          <w:rStyle w:val="Emphasis"/>
          <w:highlight w:val="green"/>
        </w:rPr>
        <w:t xml:space="preserve"> maximize</w:t>
      </w:r>
      <w:r w:rsidRPr="00934304">
        <w:rPr>
          <w:rStyle w:val="Emphasis"/>
        </w:rPr>
        <w:t xml:space="preserve"> their </w:t>
      </w:r>
      <w:r w:rsidRPr="00B844AE">
        <w:rPr>
          <w:rStyle w:val="Emphasis"/>
          <w:highlight w:val="green"/>
        </w:rPr>
        <w:t>profit</w:t>
      </w:r>
      <w:r w:rsidRPr="00934304">
        <w:rPr>
          <w:rStyle w:val="Emphasis"/>
        </w:rPr>
        <w:t>, which is their primary objective</w:t>
      </w:r>
      <w:r w:rsidRPr="00934304">
        <w:rPr>
          <w:sz w:val="14"/>
        </w:rPr>
        <w:t xml:space="preserve">.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t>
      </w:r>
      <w:proofErr w:type="gramStart"/>
      <w:r w:rsidRPr="00934304">
        <w:rPr>
          <w:sz w:val="14"/>
        </w:rPr>
        <w:t>whether or not</w:t>
      </w:r>
      <w:proofErr w:type="gramEnd"/>
      <w:r w:rsidRPr="00934304">
        <w:rPr>
          <w:sz w:val="14"/>
        </w:rPr>
        <w:t xml:space="preserve"> to accept SpaceX’s proposal to launch more satellites. If these parties are successful, a precedent-setting legal case regarding space debris mitigation and satellite use in space may well provide a solution to the outdated Outer Space Treaty of 1967.</w:t>
      </w:r>
    </w:p>
    <w:p w14:paraId="46308C7D" w14:textId="77777777" w:rsidR="00824224" w:rsidRDefault="00824224" w:rsidP="00824224"/>
    <w:p w14:paraId="4F8A79DE" w14:textId="77777777" w:rsidR="00824224" w:rsidRDefault="00824224" w:rsidP="00824224">
      <w:pPr>
        <w:pStyle w:val="Heading4"/>
      </w:pPr>
      <w:r>
        <w:t xml:space="preserve">The aff interprets OST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 xml:space="preserve">. </w:t>
      </w:r>
    </w:p>
    <w:p w14:paraId="0E72070D" w14:textId="77777777" w:rsidR="00824224" w:rsidRPr="009B41D4" w:rsidRDefault="00824224" w:rsidP="00824224">
      <w:r w:rsidRPr="00DF5153">
        <w:rPr>
          <w:rStyle w:val="Style13ptBold"/>
        </w:rPr>
        <w:t>Rao et al 20</w:t>
      </w:r>
      <w:r>
        <w:t xml:space="preserve">. Akhil, Matthew Burgess, and Daniel </w:t>
      </w:r>
      <w:proofErr w:type="spellStart"/>
      <w:r>
        <w:t>Kaffine</w:t>
      </w:r>
      <w:proofErr w:type="spellEnd"/>
      <w:r>
        <w:t xml:space="preserv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10" w:history="1">
        <w:r w:rsidRPr="00BE0E32">
          <w:rPr>
            <w:rStyle w:val="Hyperlink"/>
          </w:rPr>
          <w:t>https://www.ncbi.nlm.nih.gov/pmc/articles/PMC7293599/</w:t>
        </w:r>
      </w:hyperlink>
      <w:r>
        <w:t>] Justin</w:t>
      </w:r>
    </w:p>
    <w:p w14:paraId="4785498D" w14:textId="77777777" w:rsidR="00824224" w:rsidRPr="00FB4B6B" w:rsidRDefault="00824224" w:rsidP="00824224">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w:t>
      </w:r>
      <w:proofErr w:type="gramStart"/>
      <w:r w:rsidRPr="00BA44E4">
        <w:rPr>
          <w:sz w:val="14"/>
        </w:rPr>
        <w:t>Similar to</w:t>
      </w:r>
      <w:proofErr w:type="gramEnd"/>
      <w:r w:rsidRPr="00BA44E4">
        <w:rPr>
          <w:sz w:val="14"/>
        </w:rPr>
        <w:t xml:space="preserve">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the tragedy of the commons has often been a game of catch-up with substantial social costs. The </w:t>
      </w:r>
      <w:r w:rsidRPr="00FB4B6B">
        <w:rPr>
          <w:u w:val="single"/>
        </w:rPr>
        <w:t>infant space industry can avert these costs before they escalate.</w:t>
      </w:r>
    </w:p>
    <w:p w14:paraId="5F63792B" w14:textId="77777777" w:rsidR="00824224" w:rsidRPr="00BA44E4" w:rsidRDefault="00824224" w:rsidP="00824224">
      <w:pPr>
        <w:rPr>
          <w:sz w:val="14"/>
        </w:rPr>
      </w:pPr>
      <w:r w:rsidRPr="00BA44E4">
        <w:rPr>
          <w:sz w:val="14"/>
        </w:rPr>
        <w:lastRenderedPageBreak/>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w:t>
      </w:r>
      <w:proofErr w:type="gramStart"/>
      <w:r w:rsidRPr="00BA44E4">
        <w:rPr>
          <w:sz w:val="14"/>
        </w:rPr>
        <w:t>long time</w:t>
      </w:r>
      <w:proofErr w:type="gramEnd"/>
      <w:r w:rsidRPr="00BA44E4">
        <w:rPr>
          <w:sz w:val="14"/>
        </w:rPr>
        <w:t xml:space="preserve"> horizons—</w:t>
      </w:r>
      <w:r w:rsidRPr="00FB4B6B">
        <w:rPr>
          <w:u w:val="single"/>
        </w:rPr>
        <w:t>debris growth could become self-sustaining due to collisions between debris objects, a tipping point called Kessler Syndrome</w:t>
      </w:r>
      <w:r w:rsidRPr="00BA44E4">
        <w:rPr>
          <w:sz w:val="14"/>
        </w:rPr>
        <w:t xml:space="preserve"> (4, 5).</w:t>
      </w:r>
    </w:p>
    <w:p w14:paraId="062C4363" w14:textId="77777777" w:rsidR="00824224" w:rsidRPr="00BA44E4" w:rsidRDefault="00824224" w:rsidP="00824224">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6B21DB7E" w14:textId="77777777" w:rsidR="00824224" w:rsidRPr="00BA44E4" w:rsidRDefault="00824224" w:rsidP="00824224">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Since satellite operators are unable to secure exclusive property rights to their orbital paths or recover collision-related costs 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0CEE6943" w14:textId="77777777" w:rsidR="00824224" w:rsidRPr="00BA44E4" w:rsidRDefault="00824224" w:rsidP="00824224">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3148E5D0" w14:textId="77777777" w:rsidR="00824224" w:rsidRPr="00BA44E4" w:rsidRDefault="00824224" w:rsidP="00824224">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54A5386C" w14:textId="77777777" w:rsidR="00824224" w:rsidRPr="00BA44E4" w:rsidRDefault="00824224" w:rsidP="00824224">
      <w:pPr>
        <w:rPr>
          <w:sz w:val="14"/>
        </w:rPr>
      </w:pPr>
      <w:r w:rsidRPr="00BA44E4">
        <w:rPr>
          <w:sz w:val="14"/>
        </w:rPr>
        <w:t xml:space="preserve">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w:t>
      </w:r>
      <w:proofErr w:type="gramStart"/>
      <w:r w:rsidRPr="00BA44E4">
        <w:rPr>
          <w:sz w:val="14"/>
        </w:rPr>
        <w:t>sum total</w:t>
      </w:r>
      <w:proofErr w:type="gramEnd"/>
      <w:r w:rsidRPr="00BA44E4">
        <w:rPr>
          <w:sz w:val="14"/>
        </w:rPr>
        <w:t xml:space="preserve"> of the stream of net benefits, looking from 2020 into the future and accounting for the timing of the net benefits, is $1 trillion.</w:t>
      </w:r>
    </w:p>
    <w:p w14:paraId="61727B99" w14:textId="77777777" w:rsidR="00824224" w:rsidRPr="00BA44E4" w:rsidRDefault="00824224" w:rsidP="00824224">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7FFC79CA" w14:textId="77777777" w:rsidR="00824224" w:rsidRPr="00BA44E4" w:rsidRDefault="00824224" w:rsidP="00824224">
      <w:pPr>
        <w:rPr>
          <w:sz w:val="14"/>
        </w:rPr>
      </w:pPr>
      <w:r w:rsidRPr="00BA44E4">
        <w:rPr>
          <w:sz w:val="14"/>
        </w:rPr>
        <w:t>RESULTS</w:t>
      </w:r>
    </w:p>
    <w:p w14:paraId="13D93917" w14:textId="77777777" w:rsidR="00824224" w:rsidRPr="00BA44E4" w:rsidRDefault="00824224" w:rsidP="00824224">
      <w:pPr>
        <w:rPr>
          <w:sz w:val="14"/>
        </w:rPr>
      </w:pPr>
      <w:r w:rsidRPr="00BA44E4">
        <w:rPr>
          <w:sz w:val="14"/>
        </w:rPr>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w:t>
      </w:r>
      <w:r w:rsidRPr="00BA44E4">
        <w:rPr>
          <w:sz w:val="14"/>
        </w:rPr>
        <w:lastRenderedPageBreak/>
        <w:t xml:space="preserve">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w:t>
      </w:r>
      <w:proofErr w:type="spellStart"/>
      <w:r w:rsidRPr="00BA44E4">
        <w:rPr>
          <w:sz w:val="14"/>
        </w:rPr>
        <w:t>suboptimally</w:t>
      </w:r>
      <w:proofErr w:type="spellEnd"/>
      <w:r w:rsidRPr="00BA44E4">
        <w:rPr>
          <w:sz w:val="14"/>
        </w:rPr>
        <w:t xml:space="preserve"> high (SI Appendix).</w:t>
      </w:r>
    </w:p>
    <w:p w14:paraId="0F6FE0D4" w14:textId="77777777" w:rsidR="00824224" w:rsidRDefault="00824224" w:rsidP="00824224">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5210E4B4" w14:textId="77777777" w:rsidR="00824224" w:rsidRDefault="00824224" w:rsidP="00824224">
      <w:pPr>
        <w:rPr>
          <w:sz w:val="14"/>
        </w:rPr>
      </w:pPr>
      <w:r>
        <w:rPr>
          <w:sz w:val="14"/>
        </w:rPr>
        <w:t xml:space="preserve">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w:t>
      </w:r>
      <w:proofErr w:type="gramStart"/>
      <w:r>
        <w:rPr>
          <w:sz w:val="14"/>
        </w:rPr>
        <w:t>open-access</w:t>
      </w:r>
      <w:proofErr w:type="gramEnd"/>
      <w:r>
        <w:rPr>
          <w:sz w:val="14"/>
        </w:rPr>
        <w:t xml:space="preserve"> launching behavior and underscores the importance of policies to correct economic incentives to launch satellites.</w:t>
      </w:r>
    </w:p>
    <w:p w14:paraId="6D22B65D" w14:textId="77777777" w:rsidR="00824224" w:rsidRDefault="00824224" w:rsidP="00824224">
      <w:pPr>
        <w:rPr>
          <w:sz w:val="14"/>
        </w:rPr>
      </w:pPr>
      <w:r>
        <w:rPr>
          <w:sz w:val="14"/>
        </w:rPr>
        <w:t>DISCUSSION</w:t>
      </w:r>
    </w:p>
    <w:p w14:paraId="67BAF9FB" w14:textId="77777777" w:rsidR="00824224" w:rsidRDefault="00824224" w:rsidP="00824224">
      <w:pPr>
        <w:rPr>
          <w:sz w:val="14"/>
        </w:rPr>
      </w:pPr>
      <w:r>
        <w:rPr>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0B14F71E" w14:textId="77777777" w:rsidR="00824224" w:rsidRDefault="00824224" w:rsidP="00824224">
      <w:pPr>
        <w:rPr>
          <w:sz w:val="14"/>
        </w:rPr>
      </w:pPr>
      <w:r>
        <w:rPr>
          <w:sz w:val="14"/>
        </w:rPr>
        <w:t xml:space="preserve">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w:t>
      </w:r>
      <w:proofErr w:type="gramStart"/>
      <w:r>
        <w:rPr>
          <w:sz w:val="14"/>
        </w:rPr>
        <w:t>in excess of</w:t>
      </w:r>
      <w:proofErr w:type="gramEnd"/>
      <w:r>
        <w:rPr>
          <w:sz w:val="14"/>
        </w:rPr>
        <w:t xml:space="preserve"> $120 billion/y in the United States alone (25). In contrast, there is still time to get out ahead of the tragedy of the commons in the young space industry.</w:t>
      </w:r>
    </w:p>
    <w:p w14:paraId="3E58E0B6" w14:textId="77777777" w:rsidR="00824224" w:rsidRDefault="00824224" w:rsidP="00824224">
      <w:pPr>
        <w:rPr>
          <w:sz w:val="14"/>
        </w:rPr>
      </w:pPr>
      <w:r>
        <w:rPr>
          <w:sz w:val="14"/>
        </w:rPr>
        <w:t xml:space="preserve">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w:t>
      </w:r>
      <w:proofErr w:type="gramStart"/>
      <w:r>
        <w:rPr>
          <w:sz w:val="14"/>
        </w:rPr>
        <w:t>as long as</w:t>
      </w:r>
      <w:proofErr w:type="gramEnd"/>
      <w:r>
        <w:rPr>
          <w:sz w:val="14"/>
        </w:rPr>
        <w:t xml:space="preserve">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72B18366" w14:textId="77777777" w:rsidR="00824224" w:rsidRDefault="00824224" w:rsidP="00824224">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1F0AE5BB" w14:textId="77777777" w:rsidR="00824224" w:rsidRDefault="00824224" w:rsidP="00824224">
      <w:pPr>
        <w:rPr>
          <w:sz w:val="14"/>
        </w:rPr>
      </w:pPr>
    </w:p>
    <w:p w14:paraId="001BEC36" w14:textId="77777777" w:rsidR="00824224" w:rsidRDefault="00824224" w:rsidP="00824224">
      <w:pPr>
        <w:pStyle w:val="Heading4"/>
      </w:pPr>
      <w:r>
        <w:t xml:space="preserve">Resolved means </w:t>
      </w:r>
      <w:r w:rsidRPr="00787E10">
        <w:rPr>
          <w:u w:val="single"/>
        </w:rPr>
        <w:t>immediate</w:t>
      </w:r>
      <w:r>
        <w:t xml:space="preserve"> and </w:t>
      </w:r>
      <w:r w:rsidRPr="00787E10">
        <w:rPr>
          <w:u w:val="single"/>
        </w:rPr>
        <w:t>certain</w:t>
      </w:r>
      <w:r>
        <w:t>.</w:t>
      </w:r>
    </w:p>
    <w:p w14:paraId="4A418CB6" w14:textId="77777777" w:rsidR="00824224" w:rsidRPr="002253B3" w:rsidRDefault="00824224" w:rsidP="00824224">
      <w:r w:rsidRPr="002253B3">
        <w:rPr>
          <w:rStyle w:val="Style13ptBold"/>
        </w:rPr>
        <w:t>Austin 11</w:t>
      </w:r>
      <w:r>
        <w:t xml:space="preserve"> – </w:t>
      </w:r>
      <w:proofErr w:type="spellStart"/>
      <w:r>
        <w:t>Vichina</w:t>
      </w:r>
      <w:proofErr w:type="spellEnd"/>
      <w:r>
        <w:t xml:space="preserve"> Austin – 8-15-2011 – “</w:t>
      </w:r>
      <w:r w:rsidRPr="002253B3">
        <w:t>Why is “resolved” used ahead of a question in a debate title, instead of saying “the Subject, topic” or alike</w:t>
      </w:r>
      <w:r>
        <w:t xml:space="preserve">” – </w:t>
      </w:r>
      <w:hyperlink r:id="rId11" w:history="1">
        <w:r w:rsidRPr="0024235A">
          <w:rPr>
            <w:rStyle w:val="Hyperlink"/>
          </w:rPr>
          <w:t>https://english.stackexchange.com/questions/8608/why-is-resolved-used-ahead-of-a-question-in-a-debate-title-instead-of-saying</w:t>
        </w:r>
      </w:hyperlink>
      <w:r>
        <w:rPr>
          <w:rStyle w:val="Hyperlink"/>
        </w:rPr>
        <w:t xml:space="preserve"> -- </w:t>
      </w:r>
      <w:r w:rsidRPr="00836054">
        <w:rPr>
          <w:rStyle w:val="Hyperlink"/>
        </w:rPr>
        <w:t>Program of Study and Committee</w:t>
      </w:r>
      <w:r>
        <w:rPr>
          <w:rStyle w:val="Hyperlink"/>
        </w:rPr>
        <w:t xml:space="preserve"> at St Mary’s College –</w:t>
      </w:r>
      <w:r>
        <w:t xml:space="preserve"> Elmer</w:t>
      </w:r>
    </w:p>
    <w:p w14:paraId="4FC00BB1" w14:textId="77777777" w:rsidR="00824224" w:rsidRPr="00787E10" w:rsidRDefault="00824224" w:rsidP="00824224">
      <w:r w:rsidRPr="00787E10">
        <w:rPr>
          <w:u w:val="single"/>
        </w:rPr>
        <w:t xml:space="preserve">The word </w:t>
      </w:r>
      <w:r w:rsidRPr="00787E10">
        <w:rPr>
          <w:highlight w:val="green"/>
          <w:u w:val="single"/>
        </w:rPr>
        <w:t xml:space="preserve">resolved </w:t>
      </w:r>
      <w:r w:rsidRPr="00787E10">
        <w:rPr>
          <w:u w:val="single"/>
        </w:rPr>
        <w:t xml:space="preserve">stated </w:t>
      </w:r>
      <w:r w:rsidRPr="00787E10">
        <w:rPr>
          <w:highlight w:val="green"/>
          <w:u w:val="single"/>
        </w:rPr>
        <w:t xml:space="preserve">before </w:t>
      </w:r>
      <w:r w:rsidRPr="00787E10">
        <w:rPr>
          <w:u w:val="single"/>
        </w:rPr>
        <w:t xml:space="preserve">the </w:t>
      </w:r>
      <w:r w:rsidRPr="00787E10">
        <w:rPr>
          <w:highlight w:val="green"/>
          <w:u w:val="single"/>
        </w:rPr>
        <w:t xml:space="preserve">resolution means </w:t>
      </w:r>
      <w:r w:rsidRPr="00787E10">
        <w:rPr>
          <w:u w:val="single"/>
        </w:rPr>
        <w:t xml:space="preserve">"obsolete", to deal with successfully, clear up, an </w:t>
      </w:r>
      <w:r w:rsidRPr="00787E10">
        <w:rPr>
          <w:highlight w:val="green"/>
          <w:u w:val="single"/>
        </w:rPr>
        <w:t xml:space="preserve">immediate course of action, </w:t>
      </w:r>
      <w:r w:rsidRPr="00787E10">
        <w:rPr>
          <w:b/>
          <w:bCs/>
          <w:highlight w:val="green"/>
          <w:u w:val="single"/>
        </w:rPr>
        <w:t xml:space="preserve">meaning </w:t>
      </w:r>
      <w:r w:rsidRPr="00787E10">
        <w:rPr>
          <w:b/>
          <w:bCs/>
          <w:u w:val="single"/>
        </w:rPr>
        <w:t xml:space="preserve">that </w:t>
      </w:r>
      <w:r w:rsidRPr="00787E10">
        <w:rPr>
          <w:b/>
          <w:bCs/>
          <w:highlight w:val="green"/>
          <w:u w:val="single"/>
        </w:rPr>
        <w:t xml:space="preserve">the plan </w:t>
      </w:r>
      <w:r w:rsidRPr="00787E10">
        <w:rPr>
          <w:b/>
          <w:bCs/>
          <w:u w:val="single"/>
        </w:rPr>
        <w:t xml:space="preserve">would </w:t>
      </w:r>
      <w:r w:rsidRPr="00787E10">
        <w:rPr>
          <w:b/>
          <w:bCs/>
          <w:highlight w:val="green"/>
          <w:u w:val="single"/>
        </w:rPr>
        <w:t>immediately be enacted.</w:t>
      </w:r>
      <w:r w:rsidRPr="00787E10">
        <w:t xml:space="preserve"> Therefore, if you come across a case that involves something like cooperation with other countries or anything that takes a significant amount of time, you can argue that it violates the word resolved.</w:t>
      </w:r>
    </w:p>
    <w:p w14:paraId="37BA31FB" w14:textId="77777777" w:rsidR="00824224" w:rsidRDefault="00824224" w:rsidP="00824224">
      <w:pPr>
        <w:pStyle w:val="Heading3"/>
      </w:pPr>
      <w:r>
        <w:lastRenderedPageBreak/>
        <w:t>1AC – Adv – Debris</w:t>
      </w:r>
    </w:p>
    <w:p w14:paraId="7D1C40F2" w14:textId="77777777" w:rsidR="00824224" w:rsidRDefault="00824224" w:rsidP="00824224">
      <w:pPr>
        <w:pStyle w:val="Heading4"/>
      </w:pPr>
      <w:r>
        <w:t xml:space="preserve">The space sector is trending towards </w:t>
      </w:r>
      <w:r w:rsidRPr="005361D2">
        <w:rPr>
          <w:u w:val="single"/>
        </w:rPr>
        <w:t>privatization</w:t>
      </w:r>
      <w:r>
        <w:t xml:space="preserve"> – that drives </w:t>
      </w:r>
      <w:r w:rsidRPr="005361D2">
        <w:rPr>
          <w:u w:val="single"/>
        </w:rPr>
        <w:t>feedback</w:t>
      </w:r>
      <w:r>
        <w:t xml:space="preserve"> loops of technology creating </w:t>
      </w:r>
      <w:r w:rsidRPr="005361D2">
        <w:rPr>
          <w:u w:val="single"/>
        </w:rPr>
        <w:t>cascading collisions</w:t>
      </w:r>
      <w:r>
        <w:t xml:space="preserve">. </w:t>
      </w:r>
    </w:p>
    <w:p w14:paraId="3FF49127" w14:textId="77777777" w:rsidR="00824224" w:rsidRPr="00667B14" w:rsidRDefault="00824224" w:rsidP="00824224">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24716E25" w14:textId="77777777" w:rsidR="00824224" w:rsidRPr="0039526D" w:rsidRDefault="00824224" w:rsidP="00824224">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2E9B4747" w14:textId="77777777" w:rsidR="00824224" w:rsidRPr="0039526D" w:rsidRDefault="00824224" w:rsidP="00824224">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160A2D5C" w14:textId="77777777" w:rsidR="00824224" w:rsidRPr="0039526D" w:rsidRDefault="00824224" w:rsidP="00824224">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1F7AEF9A" w14:textId="77777777" w:rsidR="00824224" w:rsidRPr="0039526D" w:rsidRDefault="00824224" w:rsidP="00824224">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w:t>
      </w:r>
      <w:proofErr w:type="gramStart"/>
      <w:r w:rsidRPr="0039526D">
        <w:rPr>
          <w:u w:val="single"/>
        </w:rPr>
        <w:t>are able to</w:t>
      </w:r>
      <w:proofErr w:type="gramEnd"/>
      <w:r w:rsidRPr="0039526D">
        <w:rPr>
          <w:u w:val="single"/>
        </w:rPr>
        <w:t xml:space="preserve">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4A469DDE" w14:textId="77777777" w:rsidR="00824224" w:rsidRPr="0039526D" w:rsidRDefault="00824224" w:rsidP="00824224">
      <w:pPr>
        <w:rPr>
          <w:sz w:val="16"/>
        </w:rPr>
      </w:pPr>
      <w:r w:rsidRPr="0039526D">
        <w:rPr>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39526D">
        <w:rPr>
          <w:sz w:val="16"/>
        </w:rPr>
        <w:t>Bernat</w:t>
      </w:r>
      <w:proofErr w:type="spellEnd"/>
      <w:r w:rsidRPr="0039526D">
        <w:rPr>
          <w:sz w:val="16"/>
        </w:rPr>
        <w:t xml:space="preserve">, 2019), which has also contributed to the growing numbers of orbiting objects. </w:t>
      </w:r>
    </w:p>
    <w:p w14:paraId="12232CF6" w14:textId="77777777" w:rsidR="00824224" w:rsidRPr="00283EEC" w:rsidRDefault="00824224" w:rsidP="00824224">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 xml:space="preserve">construction of orbital </w:t>
      </w:r>
      <w:r w:rsidRPr="0039526D">
        <w:rPr>
          <w:rStyle w:val="Emphasis"/>
        </w:rPr>
        <w:lastRenderedPageBreak/>
        <w:t>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xml:space="preserve">. </w:t>
      </w:r>
      <w:proofErr w:type="gramStart"/>
      <w:r w:rsidRPr="0039526D">
        <w:rPr>
          <w:sz w:val="16"/>
        </w:rPr>
        <w:t>In order to</w:t>
      </w:r>
      <w:proofErr w:type="gramEnd"/>
      <w:r w:rsidRPr="0039526D">
        <w:rPr>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6A808EA4" w14:textId="77777777" w:rsidR="00824224" w:rsidRDefault="00824224" w:rsidP="00824224">
      <w:pPr>
        <w:pStyle w:val="Heading4"/>
      </w:pPr>
      <w:r>
        <w:t xml:space="preserve">Privatization </w:t>
      </w:r>
      <w:r w:rsidRPr="0039526D">
        <w:rPr>
          <w:u w:val="single"/>
        </w:rPr>
        <w:t>exponentially</w:t>
      </w:r>
      <w:r>
        <w:t xml:space="preserve"> increases debris – lack of regulations </w:t>
      </w:r>
      <w:r w:rsidRPr="0039526D">
        <w:rPr>
          <w:u w:val="single"/>
        </w:rPr>
        <w:t>spikes</w:t>
      </w:r>
      <w:r>
        <w:t xml:space="preserve"> it – </w:t>
      </w:r>
      <w:r w:rsidRPr="005361D2">
        <w:rPr>
          <w:u w:val="single"/>
        </w:rPr>
        <w:t>models</w:t>
      </w:r>
      <w:r>
        <w:t>.</w:t>
      </w:r>
    </w:p>
    <w:p w14:paraId="60ED0909" w14:textId="77777777" w:rsidR="00824224" w:rsidRPr="00667B14" w:rsidRDefault="00824224" w:rsidP="00824224">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008087D9" w14:textId="77777777" w:rsidR="00824224" w:rsidRDefault="00824224" w:rsidP="00824224">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5DE840AF" w14:textId="77777777" w:rsidR="00824224" w:rsidRDefault="00824224" w:rsidP="00824224">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320663E6" w14:textId="77777777" w:rsidR="00824224" w:rsidRDefault="00824224" w:rsidP="00824224">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B844AE">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3A334A31" w14:textId="77777777" w:rsidR="00824224" w:rsidRPr="00BE0EC1" w:rsidRDefault="00824224" w:rsidP="00824224">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5CB21942" w14:textId="77777777" w:rsidR="00824224" w:rsidRDefault="00824224" w:rsidP="00824224">
      <w:r w:rsidRPr="00A44E95">
        <w:rPr>
          <w:noProof/>
        </w:rPr>
        <w:lastRenderedPageBreak/>
        <w:drawing>
          <wp:inline distT="0" distB="0" distL="0" distR="0" wp14:anchorId="59A2B24E" wp14:editId="519F5165">
            <wp:extent cx="3869309" cy="2803993"/>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2"/>
                    <a:stretch>
                      <a:fillRect/>
                    </a:stretch>
                  </pic:blipFill>
                  <pic:spPr>
                    <a:xfrm>
                      <a:off x="0" y="0"/>
                      <a:ext cx="3882535" cy="2813578"/>
                    </a:xfrm>
                    <a:prstGeom prst="rect">
                      <a:avLst/>
                    </a:prstGeom>
                  </pic:spPr>
                </pic:pic>
              </a:graphicData>
            </a:graphic>
          </wp:inline>
        </w:drawing>
      </w:r>
    </w:p>
    <w:p w14:paraId="377FE28D" w14:textId="77777777" w:rsidR="00824224" w:rsidRPr="005361D2" w:rsidRDefault="00824224" w:rsidP="00824224">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t>
      </w:r>
      <w:r w:rsidRPr="005361D2">
        <w:rPr>
          <w:rStyle w:val="Emphasis"/>
        </w:rPr>
        <w:t>without the constellation (</w:t>
      </w:r>
      <w:proofErr w:type="spellStart"/>
      <w:r w:rsidRPr="005361D2">
        <w:rPr>
          <w:rStyle w:val="Emphasis"/>
        </w:rPr>
        <w:t>Virgili</w:t>
      </w:r>
      <w:proofErr w:type="spellEnd"/>
      <w:r w:rsidRPr="005361D2">
        <w:rPr>
          <w:rStyle w:val="Emphasis"/>
        </w:rPr>
        <w:t xml:space="preserve"> et al., 2016, p. 155)</w:t>
      </w:r>
    </w:p>
    <w:p w14:paraId="40231271" w14:textId="77777777" w:rsidR="00824224" w:rsidRDefault="00824224" w:rsidP="00824224">
      <w:pPr>
        <w:rPr>
          <w:u w:val="single"/>
        </w:rPr>
      </w:pPr>
      <w:r w:rsidRPr="005361D2">
        <w:rPr>
          <w:sz w:val="16"/>
        </w:rPr>
        <w:t xml:space="preserve">It </w:t>
      </w:r>
      <w:proofErr w:type="gramStart"/>
      <w:r w:rsidRPr="005361D2">
        <w:rPr>
          <w:sz w:val="16"/>
        </w:rPr>
        <w:t>has to</w:t>
      </w:r>
      <w:proofErr w:type="gramEnd"/>
      <w:r w:rsidRPr="005361D2">
        <w:rPr>
          <w:sz w:val="16"/>
        </w:rPr>
        <w:t xml:space="preserve"> be noted that although SpaceX’s </w:t>
      </w:r>
      <w:proofErr w:type="spellStart"/>
      <w:r w:rsidRPr="005361D2">
        <w:rPr>
          <w:sz w:val="16"/>
        </w:rPr>
        <w:t>Starlink</w:t>
      </w:r>
      <w:proofErr w:type="spellEnd"/>
      <w:r w:rsidRPr="005361D2">
        <w:rPr>
          <w:sz w:val="16"/>
        </w:rPr>
        <w:t xml:space="preserve">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orbit</w:t>
      </w:r>
      <w:r w:rsidRPr="005361D2">
        <w:rPr>
          <w:sz w:val="16"/>
        </w:rPr>
        <w:t xml:space="preserve">. The planned Kuiper Systems LLC, which is a subsidiary of Amazon and intends to place 3,236 broadband satellites in the LEO, is one of </w:t>
      </w:r>
      <w:proofErr w:type="spellStart"/>
      <w:r w:rsidRPr="005361D2">
        <w:rPr>
          <w:sz w:val="16"/>
        </w:rPr>
        <w:t>Starlink’s</w:t>
      </w:r>
      <w:proofErr w:type="spellEnd"/>
      <w:r w:rsidRPr="005361D2">
        <w:rPr>
          <w:sz w:val="16"/>
        </w:rPr>
        <w:t xml:space="preserve">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1C873D03" w14:textId="77777777" w:rsidR="00824224" w:rsidRDefault="00824224" w:rsidP="00824224">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0B3C6C44" w14:textId="77777777" w:rsidR="00824224" w:rsidRPr="00FF4115" w:rsidRDefault="00824224" w:rsidP="00824224">
      <w:pPr>
        <w:pStyle w:val="Heading4"/>
      </w:pPr>
      <w:r>
        <w:t xml:space="preserve">Models are </w:t>
      </w:r>
      <w:r w:rsidRPr="0039526D">
        <w:t>rigorous</w:t>
      </w:r>
      <w:r>
        <w:t>.</w:t>
      </w:r>
    </w:p>
    <w:p w14:paraId="28122DD1" w14:textId="77777777" w:rsidR="00824224" w:rsidRDefault="00824224" w:rsidP="00824224">
      <w:proofErr w:type="spellStart"/>
      <w:r w:rsidRPr="00FF4115">
        <w:rPr>
          <w:rStyle w:val="Style13ptBold"/>
        </w:rPr>
        <w:t>Virgili</w:t>
      </w:r>
      <w:proofErr w:type="spellEnd"/>
      <w:r w:rsidRPr="00FF4115">
        <w:rPr>
          <w:rStyle w:val="Style13ptBold"/>
        </w:rPr>
        <w:t xml:space="preserve"> et al. 16</w:t>
      </w:r>
      <w:r>
        <w:t xml:space="preserve"> –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w:t>
      </w:r>
      <w:proofErr w:type="gramStart"/>
      <w:r w:rsidRPr="00FF4115">
        <w:t>b ,</w:t>
      </w:r>
      <w:proofErr w:type="gramEnd"/>
      <w:r w:rsidRPr="00FF4115">
        <w:t xml:space="preserve">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13" w:history="1">
        <w:r w:rsidRPr="008E3DAC">
          <w:rPr>
            <w:rStyle w:val="Hyperlink"/>
          </w:rPr>
          <w:t>https://sci-hub.se/10.1016/j.actaastro.2016.03.034</w:t>
        </w:r>
      </w:hyperlink>
      <w:r w:rsidRPr="00FF4115">
        <w:t>.</w:t>
      </w:r>
      <w:r>
        <w:t>] Justin</w:t>
      </w:r>
    </w:p>
    <w:p w14:paraId="5C747ED8" w14:textId="77777777" w:rsidR="00824224" w:rsidRPr="00E85DC2" w:rsidRDefault="00824224" w:rsidP="00824224">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lastRenderedPageBreak/>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7C330F17" w14:textId="77777777" w:rsidR="00824224" w:rsidRDefault="00824224" w:rsidP="00824224">
      <w:pPr>
        <w:pStyle w:val="Heading4"/>
      </w:pPr>
      <w:r>
        <w:t xml:space="preserve">Current regulatory guidelines </w:t>
      </w:r>
      <w:r w:rsidRPr="00966BE3">
        <w:rPr>
          <w:u w:val="single"/>
        </w:rPr>
        <w:t>fail</w:t>
      </w:r>
      <w:r>
        <w:t xml:space="preserve"> – answers neg turns.</w:t>
      </w:r>
    </w:p>
    <w:p w14:paraId="4DD6D167" w14:textId="77777777" w:rsidR="00824224" w:rsidRPr="005D6684" w:rsidRDefault="00824224" w:rsidP="00824224">
      <w:proofErr w:type="spellStart"/>
      <w:r w:rsidRPr="005D6684">
        <w:rPr>
          <w:rStyle w:val="Style13ptBold"/>
        </w:rPr>
        <w:t>Boley</w:t>
      </w:r>
      <w:proofErr w:type="spellEnd"/>
      <w:r w:rsidRPr="005D6684">
        <w:rPr>
          <w:rStyle w:val="Style13ptBold"/>
        </w:rPr>
        <w:t xml:space="preserve"> and Byers 21</w:t>
      </w:r>
      <w:r>
        <w:t xml:space="preserve">. Aaron </w:t>
      </w:r>
      <w:proofErr w:type="spellStart"/>
      <w:r>
        <w:t>Boley</w:t>
      </w:r>
      <w:proofErr w:type="spellEnd"/>
      <w:r>
        <w:t xml:space="preserve"> is at the </w:t>
      </w:r>
      <w:r w:rsidRPr="005D6684">
        <w:t xml:space="preserve">Department of Physics and Astronomy, The University of British Columbia, Vancouver, </w:t>
      </w:r>
      <w:proofErr w:type="gramStart"/>
      <w:r w:rsidRPr="005D6684">
        <w:t>Canada</w:t>
      </w:r>
      <w:proofErr w:type="gramEnd"/>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4" w:history="1">
        <w:r w:rsidRPr="00457B9A">
          <w:rPr>
            <w:rStyle w:val="Hyperlink"/>
          </w:rPr>
          <w:t>https://www.nature.com/articles/s41598-021-89909-7</w:t>
        </w:r>
      </w:hyperlink>
      <w:r>
        <w:t>] Justin</w:t>
      </w:r>
    </w:p>
    <w:p w14:paraId="452C338F" w14:textId="77777777" w:rsidR="00824224" w:rsidRPr="005D6684" w:rsidRDefault="00824224" w:rsidP="00824224">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 xml:space="preserve">SpaceX alone is on track to add 11,000 more as it builds its </w:t>
      </w:r>
      <w:proofErr w:type="spellStart"/>
      <w:r w:rsidRPr="00B809EA">
        <w:rPr>
          <w:u w:val="single"/>
        </w:rPr>
        <w:t>Starlink</w:t>
      </w:r>
      <w:proofErr w:type="spellEnd"/>
      <w:r w:rsidRPr="00B809EA">
        <w:rPr>
          <w:u w:val="single"/>
        </w:rPr>
        <w:t xml:space="preserve"> mega-constellation</w:t>
      </w:r>
      <w:r w:rsidRPr="005D6684">
        <w:rPr>
          <w:sz w:val="14"/>
        </w:rPr>
        <w:t xml:space="preserve"> and has already fled for permission for another 30,000 satellites with the Federal Communications Commission (FCC)</w:t>
      </w:r>
      <w:proofErr w:type="gramStart"/>
      <w:r w:rsidRPr="005D6684">
        <w:rPr>
          <w:sz w:val="14"/>
        </w:rPr>
        <w:t>1 .</w:t>
      </w:r>
      <w:proofErr w:type="gramEnd"/>
      <w:r w:rsidRPr="005D6684">
        <w:rPr>
          <w:sz w:val="14"/>
        </w:rPr>
        <w:t xml:space="preserve"> </w:t>
      </w:r>
      <w:r w:rsidRPr="00B809EA">
        <w:rPr>
          <w:u w:val="single"/>
        </w:rPr>
        <w:t xml:space="preserve">Others have similar plans, including </w:t>
      </w:r>
      <w:proofErr w:type="spellStart"/>
      <w:r w:rsidRPr="00B809EA">
        <w:rPr>
          <w:u w:val="single"/>
        </w:rPr>
        <w:t>OneWeb</w:t>
      </w:r>
      <w:proofErr w:type="spellEnd"/>
      <w:r w:rsidRPr="00B809EA">
        <w:rPr>
          <w:u w:val="single"/>
        </w:rPr>
        <w:t xml:space="preserve">, Amazon, </w:t>
      </w:r>
      <w:proofErr w:type="spellStart"/>
      <w:r w:rsidRPr="00B809EA">
        <w:rPr>
          <w:u w:val="single"/>
        </w:rPr>
        <w:t>Telesat</w:t>
      </w:r>
      <w:proofErr w:type="spellEnd"/>
      <w:r w:rsidRPr="00B809EA">
        <w:rPr>
          <w:u w:val="single"/>
        </w:rPr>
        <w:t>, and GW, which is a Chinese state-owned company</w:t>
      </w:r>
      <w:proofErr w:type="gramStart"/>
      <w:r w:rsidRPr="00B809EA">
        <w:rPr>
          <w:u w:val="single"/>
        </w:rPr>
        <w:t>2</w:t>
      </w:r>
      <w:r w:rsidRPr="005D6684">
        <w:rPr>
          <w:sz w:val="14"/>
        </w:rPr>
        <w:t xml:space="preserve"> .</w:t>
      </w:r>
      <w:proofErr w:type="gramEnd"/>
      <w:r w:rsidRPr="005D6684">
        <w:rPr>
          <w:sz w:val="14"/>
        </w:rPr>
        <w:t xml:space="preserve"> </w:t>
      </w:r>
      <w:proofErr w:type="spellStart"/>
      <w:r w:rsidRPr="005D6684">
        <w:rPr>
          <w:sz w:val="14"/>
        </w:rPr>
        <w:t>Te</w:t>
      </w:r>
      <w:proofErr w:type="spellEnd"/>
      <w:r w:rsidRPr="005D6684">
        <w:rPr>
          <w:sz w:val="14"/>
        </w:rPr>
        <w:t xml:space="preserv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for LEO</w:t>
      </w:r>
      <w:r w:rsidRPr="00966BE3">
        <w:rPr>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w:t>
      </w:r>
      <w:r w:rsidRPr="00966BE3">
        <w:rPr>
          <w:sz w:val="14"/>
        </w:rPr>
        <w:t xml:space="preserve">model to satellites could </w:t>
      </w:r>
      <w:r w:rsidRPr="00966BE3">
        <w:rPr>
          <w:u w:val="single"/>
        </w:rPr>
        <w:t xml:space="preserve">lead to </w:t>
      </w:r>
      <w:r w:rsidRPr="00966BE3">
        <w:rPr>
          <w:rStyle w:val="Emphasis"/>
        </w:rPr>
        <w:t>multiple tragedies of the commons</w:t>
      </w:r>
      <w:r w:rsidRPr="00966BE3">
        <w:rPr>
          <w:sz w:val="14"/>
        </w:rPr>
        <w:t>. Some of</w:t>
      </w:r>
      <w:r w:rsidRPr="005D6684">
        <w:rPr>
          <w:sz w:val="14"/>
        </w:rPr>
        <w:t xml:space="preserve"> these are well known, </w:t>
      </w:r>
      <w:r w:rsidRPr="00B809EA">
        <w:rPr>
          <w:u w:val="single"/>
        </w:rPr>
        <w:t>such as impediments to astronomy and an increased risk of space debris</w:t>
      </w:r>
      <w:r w:rsidRPr="005D6684">
        <w:rPr>
          <w:sz w:val="14"/>
        </w:rPr>
        <w:t xml:space="preserve">, while others have received </w:t>
      </w:r>
      <w:proofErr w:type="spellStart"/>
      <w:r w:rsidRPr="005D6684">
        <w:rPr>
          <w:sz w:val="14"/>
        </w:rPr>
        <w:t>insufcient</w:t>
      </w:r>
      <w:proofErr w:type="spellEnd"/>
      <w:r w:rsidRPr="005D6684">
        <w:rPr>
          <w:sz w:val="14"/>
        </w:rPr>
        <w:t xml:space="preserve"> attention, including changes to the chemistry of Earth’s upper atmosphere </w:t>
      </w:r>
      <w:r w:rsidRPr="00B809EA">
        <w:rPr>
          <w:u w:val="single"/>
        </w:rPr>
        <w:t xml:space="preserve">and increased dangers on Earth’s surface from re-entered debris. </w:t>
      </w:r>
      <w:proofErr w:type="spellStart"/>
      <w:r w:rsidRPr="00B809EA">
        <w:rPr>
          <w:u w:val="single"/>
        </w:rPr>
        <w:t>Te</w:t>
      </w:r>
      <w:proofErr w:type="spellEnd"/>
      <w:r w:rsidRPr="00B809EA">
        <w:rPr>
          <w:u w:val="single"/>
        </w:rPr>
        <w:t xml:space="preserve"> heavy use of certain orbital regions might also result in a de facto </w:t>
      </w:r>
      <w:r w:rsidRPr="00B809EA">
        <w:rPr>
          <w:u w:val="single"/>
        </w:rPr>
        <w:lastRenderedPageBreak/>
        <w:t>exclusion of other actors from them</w:t>
      </w:r>
      <w:r w:rsidRPr="005D6684">
        <w:rPr>
          <w:sz w:val="14"/>
        </w:rPr>
        <w:t xml:space="preserve">, violating the 1967 Outer Space Treaty. </w:t>
      </w:r>
      <w:proofErr w:type="gramStart"/>
      <w:r w:rsidRPr="005D6684">
        <w:rPr>
          <w:sz w:val="14"/>
        </w:rPr>
        <w:t>All of</w:t>
      </w:r>
      <w:proofErr w:type="gramEnd"/>
      <w:r w:rsidRPr="005D6684">
        <w:rPr>
          <w:sz w:val="14"/>
        </w:rPr>
        <w:t xml:space="preserve"> these challenges could be addressed in a coordinated manner through multilateral law-making, whether in the United Nations, the Inter-Agency Debris Committee (IADC), or an ad hoc process, rather than in an uncoordinated manner through </w:t>
      </w:r>
      <w:proofErr w:type="spellStart"/>
      <w:r w:rsidRPr="005D6684">
        <w:rPr>
          <w:sz w:val="14"/>
        </w:rPr>
        <w:t>diferent</w:t>
      </w:r>
      <w:proofErr w:type="spellEnd"/>
      <w:r w:rsidRPr="005D6684">
        <w:rPr>
          <w:sz w:val="14"/>
        </w:rPr>
        <w:t xml:space="preserve"> national laws. Regardless of the law-making forum, mega-constellations require a </w:t>
      </w:r>
      <w:proofErr w:type="spellStart"/>
      <w:r w:rsidRPr="005D6684">
        <w:rPr>
          <w:sz w:val="14"/>
        </w:rPr>
        <w:t>shif</w:t>
      </w:r>
      <w:proofErr w:type="spellEnd"/>
      <w:r w:rsidRPr="005D6684">
        <w:rPr>
          <w:sz w:val="14"/>
        </w:rPr>
        <w:t xml:space="preserve"> in perspectives and policies: from looking at single satellites, to evaluating systems of thousands of satellites, and doing so within an understanding of the limitations of Earth’s environment, including its orbits.</w:t>
      </w:r>
    </w:p>
    <w:p w14:paraId="4BC2D84E" w14:textId="77777777" w:rsidR="00824224" w:rsidRPr="005D6684" w:rsidRDefault="00824224" w:rsidP="00824224">
      <w:pPr>
        <w:rPr>
          <w:sz w:val="14"/>
        </w:rPr>
      </w:pPr>
      <w:proofErr w:type="spellStart"/>
      <w:r w:rsidRPr="00B809EA">
        <w:rPr>
          <w:u w:val="single"/>
        </w:rPr>
        <w:t>Tousands</w:t>
      </w:r>
      <w:proofErr w:type="spellEnd"/>
      <w:r w:rsidRPr="00B809EA">
        <w:rPr>
          <w:u w:val="single"/>
        </w:rPr>
        <w:t xml:space="preserve">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the Kessler Syndrome</w:t>
      </w:r>
      <w:proofErr w:type="gramStart"/>
      <w:r w:rsidRPr="005D6684">
        <w:rPr>
          <w:sz w:val="14"/>
        </w:rPr>
        <w:t>3 .</w:t>
      </w:r>
      <w:proofErr w:type="gramEnd"/>
      <w:r w:rsidRPr="005D6684">
        <w:rPr>
          <w:sz w:val="14"/>
        </w:rPr>
        <w:t xml:space="preserve"> </w:t>
      </w:r>
      <w:proofErr w:type="spellStart"/>
      <w:r w:rsidRPr="005D6684">
        <w:rPr>
          <w:sz w:val="14"/>
        </w:rPr>
        <w:t>Tere</w:t>
      </w:r>
      <w:proofErr w:type="spellEnd"/>
      <w:r w:rsidRPr="005D6684">
        <w:rPr>
          <w:sz w:val="14"/>
        </w:rPr>
        <w:t xml:space="preserve"> are already over 12,000 trackable debris pieces in LEO, with these being typically 10 cm in diameter or larger. Including sizes down to 1 cm, there are about a million inferred debris pieces, all of which threaten satellites, </w:t>
      </w:r>
      <w:proofErr w:type="spellStart"/>
      <w:r w:rsidRPr="005D6684">
        <w:rPr>
          <w:sz w:val="14"/>
        </w:rPr>
        <w:t>spacecraf</w:t>
      </w:r>
      <w:proofErr w:type="spellEnd"/>
      <w:r w:rsidRPr="005D6684">
        <w:rPr>
          <w:sz w:val="14"/>
        </w:rPr>
        <w:t xml:space="preserve">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 xml:space="preserve">LEO is </w:t>
      </w:r>
      <w:r w:rsidRPr="00966BE3">
        <w:rPr>
          <w:u w:val="single"/>
        </w:rPr>
        <w:t xml:space="preserve">already </w:t>
      </w:r>
      <w:r w:rsidRPr="00B844AE">
        <w:rPr>
          <w:highlight w:val="green"/>
          <w:u w:val="single"/>
        </w:rPr>
        <w:t>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w:t>
      </w:r>
      <w:proofErr w:type="gramStart"/>
      <w:r w:rsidRPr="005D6684">
        <w:rPr>
          <w:sz w:val="14"/>
        </w:rPr>
        <w:t>4 .</w:t>
      </w:r>
      <w:proofErr w:type="gramEnd"/>
      <w:r w:rsidRPr="005D6684">
        <w:rPr>
          <w:sz w:val="14"/>
        </w:rPr>
        <w:t xml:space="preserve"> </w:t>
      </w:r>
      <w:proofErr w:type="spellStart"/>
      <w:r w:rsidRPr="005D6684">
        <w:rPr>
          <w:sz w:val="14"/>
        </w:rPr>
        <w:t>Te</w:t>
      </w:r>
      <w:proofErr w:type="spellEnd"/>
      <w:r w:rsidRPr="005D6684">
        <w:rPr>
          <w:sz w:val="14"/>
        </w:rPr>
        <w:t xml:space="preserve"> addition of satellite mega-constellations and the general proliferation of low-cost satellites in LEO stresses the environment further5–</w:t>
      </w:r>
      <w:proofErr w:type="gramStart"/>
      <w:r w:rsidRPr="005D6684">
        <w:rPr>
          <w:sz w:val="14"/>
        </w:rPr>
        <w:t>8 .</w:t>
      </w:r>
      <w:proofErr w:type="gramEnd"/>
    </w:p>
    <w:p w14:paraId="0CF0FCA2" w14:textId="77777777" w:rsidR="00824224" w:rsidRPr="005D6684" w:rsidRDefault="00824224" w:rsidP="00824224">
      <w:pPr>
        <w:rPr>
          <w:sz w:val="14"/>
        </w:rPr>
      </w:pPr>
      <w:r w:rsidRPr="005D6684">
        <w:rPr>
          <w:sz w:val="14"/>
        </w:rPr>
        <w:t>[Omitted Figures 1 and 2]</w:t>
      </w:r>
    </w:p>
    <w:p w14:paraId="14189398" w14:textId="77777777" w:rsidR="00824224" w:rsidRPr="005D6684" w:rsidRDefault="00824224" w:rsidP="00824224">
      <w:pPr>
        <w:rPr>
          <w:sz w:val="14"/>
        </w:rPr>
      </w:pPr>
      <w:r w:rsidRPr="005D6684">
        <w:rPr>
          <w:sz w:val="14"/>
        </w:rPr>
        <w:t>Results</w:t>
      </w:r>
    </w:p>
    <w:p w14:paraId="0DE2DF4D" w14:textId="77777777" w:rsidR="00824224" w:rsidRPr="005D6684" w:rsidRDefault="00824224" w:rsidP="00824224">
      <w:pPr>
        <w:rPr>
          <w:sz w:val="14"/>
        </w:rPr>
      </w:pPr>
      <w:r w:rsidRPr="005D6684">
        <w:rPr>
          <w:sz w:val="14"/>
        </w:rPr>
        <w:t xml:space="preserve">The overall setting. </w:t>
      </w:r>
      <w:proofErr w:type="spellStart"/>
      <w:r w:rsidRPr="005D6684">
        <w:rPr>
          <w:sz w:val="14"/>
        </w:rPr>
        <w:t>Te</w:t>
      </w:r>
      <w:proofErr w:type="spellEnd"/>
      <w:r w:rsidRPr="005D6684">
        <w:rPr>
          <w:sz w:val="14"/>
        </w:rPr>
        <w:t xml:space="preserve"> </w:t>
      </w:r>
      <w:r w:rsidRPr="00B809EA">
        <w:rPr>
          <w:u w:val="single"/>
        </w:rPr>
        <w:t xml:space="preserve">rapid development of the space environment through </w:t>
      </w:r>
      <w:r w:rsidRPr="004762AB">
        <w:rPr>
          <w:rStyle w:val="Emphasis"/>
        </w:rPr>
        <w:t>mega-constellations</w:t>
      </w:r>
      <w:r w:rsidRPr="005D6684">
        <w:rPr>
          <w:u w:val="single"/>
        </w:rPr>
        <w:t xml:space="preserve">, predominately by the ongoing construction of </w:t>
      </w:r>
      <w:proofErr w:type="spellStart"/>
      <w:r w:rsidRPr="005D6684">
        <w:rPr>
          <w:u w:val="single"/>
        </w:rPr>
        <w:t>Starlink</w:t>
      </w:r>
      <w:proofErr w:type="spellEnd"/>
      <w:r w:rsidRPr="005D6684">
        <w:rPr>
          <w:u w:val="single"/>
        </w:rPr>
        <w:t>,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proofErr w:type="spellStart"/>
      <w:r w:rsidRPr="00B844AE">
        <w:rPr>
          <w:highlight w:val="green"/>
          <w:u w:val="single"/>
        </w:rPr>
        <w:t>defnes</w:t>
      </w:r>
      <w:proofErr w:type="spellEnd"/>
      <w:r w:rsidRPr="00B844AE">
        <w:rPr>
          <w:highlight w:val="green"/>
          <w:u w:val="single"/>
        </w:rPr>
        <w:t xml:space="preserve"> </w:t>
      </w:r>
      <w:proofErr w:type="spellStart"/>
      <w:r w:rsidRPr="00B844AE">
        <w:rPr>
          <w:rStyle w:val="Emphasis"/>
          <w:highlight w:val="green"/>
        </w:rPr>
        <w:t>NewSpace</w:t>
      </w:r>
      <w:proofErr w:type="spellEnd"/>
      <w:r w:rsidRPr="00B844AE">
        <w:rPr>
          <w:rStyle w:val="Emphasis"/>
          <w:highlight w:val="green"/>
        </w:rPr>
        <w:t>,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w:t>
      </w:r>
      <w:proofErr w:type="spellStart"/>
      <w:r w:rsidRPr="005D6684">
        <w:rPr>
          <w:sz w:val="14"/>
        </w:rPr>
        <w:t>efects</w:t>
      </w:r>
      <w:proofErr w:type="spellEnd"/>
      <w:r w:rsidRPr="005D6684">
        <w:rPr>
          <w:sz w:val="14"/>
        </w:rPr>
        <w:t xml:space="preserve"> of the 2007 Chinese anti-satellite test and the 2009 Kosmos-2251/Iridium-33 collisions being evident on the graph.</w:t>
      </w:r>
    </w:p>
    <w:p w14:paraId="539D3F79" w14:textId="77777777" w:rsidR="00824224" w:rsidRPr="005D6684" w:rsidRDefault="00824224" w:rsidP="00824224">
      <w:pPr>
        <w:rPr>
          <w:sz w:val="14"/>
        </w:rPr>
      </w:pPr>
      <w:r w:rsidRPr="005D6684">
        <w:rPr>
          <w:sz w:val="14"/>
        </w:rPr>
        <w:t xml:space="preserve">Although the volume of space is large, individual satellites and satellite systems have </w:t>
      </w:r>
      <w:proofErr w:type="spellStart"/>
      <w:r w:rsidRPr="005D6684">
        <w:rPr>
          <w:sz w:val="14"/>
        </w:rPr>
        <w:t>specifc</w:t>
      </w:r>
      <w:proofErr w:type="spellEnd"/>
      <w:r w:rsidRPr="005D6684">
        <w:rPr>
          <w:sz w:val="14"/>
        </w:rPr>
        <w:t xml:space="preserve"> functions, with associated altitudes and inclinations (Fig. 2). Tis increases congestion and requires active management for station keeping and collision avoidance</w:t>
      </w:r>
      <w:proofErr w:type="gramStart"/>
      <w:r w:rsidRPr="005D6684">
        <w:rPr>
          <w:sz w:val="14"/>
        </w:rPr>
        <w:t>9 ,</w:t>
      </w:r>
      <w:proofErr w:type="gramEnd"/>
      <w:r w:rsidRPr="005D6684">
        <w:rPr>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5D6684">
        <w:rPr>
          <w:sz w:val="14"/>
        </w:rPr>
        <w:t>Starlink</w:t>
      </w:r>
      <w:proofErr w:type="spellEnd"/>
      <w:r w:rsidRPr="005D6684">
        <w:rPr>
          <w:sz w:val="14"/>
        </w:rPr>
        <w:t xml:space="preserve"> satellite, </w:t>
      </w:r>
      <w:proofErr w:type="spellStart"/>
      <w:r w:rsidRPr="005D6684">
        <w:rPr>
          <w:sz w:val="14"/>
        </w:rPr>
        <w:t>afer</w:t>
      </w:r>
      <w:proofErr w:type="spellEnd"/>
      <w:r w:rsidRPr="005D6684">
        <w:rPr>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5298EF21" w14:textId="77777777" w:rsidR="00824224" w:rsidRPr="005D6684" w:rsidRDefault="00824224" w:rsidP="00824224">
      <w:pPr>
        <w:rPr>
          <w:sz w:val="14"/>
        </w:rPr>
      </w:pPr>
      <w:r w:rsidRPr="005D6684">
        <w:rPr>
          <w:sz w:val="14"/>
        </w:rPr>
        <w:t xml:space="preserve">When completed, </w:t>
      </w:r>
      <w:proofErr w:type="spellStart"/>
      <w:r w:rsidRPr="005D6684">
        <w:rPr>
          <w:sz w:val="14"/>
        </w:rPr>
        <w:t>Starlink</w:t>
      </w:r>
      <w:proofErr w:type="spellEnd"/>
      <w:r w:rsidRPr="005D6684">
        <w:rPr>
          <w:sz w:val="14"/>
        </w:rPr>
        <w:t xml:space="preserve"> will include about as many satellites as there are trackable debris pieces today, while its total mass will equal all the mass currently in LEO—over 3000 </w:t>
      </w:r>
      <w:proofErr w:type="spellStart"/>
      <w:r w:rsidRPr="005D6684">
        <w:rPr>
          <w:sz w:val="14"/>
        </w:rPr>
        <w:t>tonnes</w:t>
      </w:r>
      <w:proofErr w:type="spellEnd"/>
      <w:r w:rsidRPr="005D6684">
        <w:rPr>
          <w:sz w:val="14"/>
        </w:rPr>
        <w:t xml:space="preserve">. </w:t>
      </w:r>
      <w:proofErr w:type="spellStart"/>
      <w:r w:rsidRPr="005D6684">
        <w:rPr>
          <w:sz w:val="14"/>
        </w:rPr>
        <w:t>Te</w:t>
      </w:r>
      <w:proofErr w:type="spellEnd"/>
      <w:r w:rsidRPr="005D6684">
        <w:rPr>
          <w:sz w:val="14"/>
        </w:rPr>
        <w:t xml:space="preserve"> satellites will be placed in narrow orbital shells, creating unprecedented congestion, with 1258 already in orbit (as of 30 March 2021). </w:t>
      </w:r>
      <w:proofErr w:type="spellStart"/>
      <w:r w:rsidRPr="005D6684">
        <w:rPr>
          <w:sz w:val="14"/>
        </w:rPr>
        <w:t>OneWeb</w:t>
      </w:r>
      <w:proofErr w:type="spellEnd"/>
      <w:r w:rsidRPr="005D6684">
        <w:rPr>
          <w:sz w:val="14"/>
        </w:rPr>
        <w:t xml:space="preserve"> has already placed an initial 146 satellites, and Amazon, </w:t>
      </w:r>
      <w:proofErr w:type="spellStart"/>
      <w:r w:rsidRPr="005D6684">
        <w:rPr>
          <w:sz w:val="14"/>
        </w:rPr>
        <w:t>Telesat</w:t>
      </w:r>
      <w:proofErr w:type="spellEnd"/>
      <w:r w:rsidRPr="005D6684">
        <w:rPr>
          <w:sz w:val="14"/>
        </w:rPr>
        <w:t xml:space="preserve">, GW and other companies, operating under </w:t>
      </w:r>
      <w:proofErr w:type="spellStart"/>
      <w:r w:rsidRPr="005D6684">
        <w:rPr>
          <w:sz w:val="14"/>
        </w:rPr>
        <w:t>diferent</w:t>
      </w:r>
      <w:proofErr w:type="spellEnd"/>
      <w:r w:rsidRPr="005D6684">
        <w:rPr>
          <w:sz w:val="14"/>
        </w:rPr>
        <w:t xml:space="preserve"> national regulatory regimes, are soon likely to follow.</w:t>
      </w:r>
    </w:p>
    <w:p w14:paraId="501AAD96" w14:textId="77777777" w:rsidR="00824224" w:rsidRPr="005D6684" w:rsidRDefault="00824224" w:rsidP="00824224">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966BE3">
        <w:rPr>
          <w:u w:val="single"/>
        </w:rPr>
        <w:t xml:space="preserve">actively </w:t>
      </w:r>
      <w:r w:rsidRPr="00B844AE">
        <w:rPr>
          <w:highlight w:val="green"/>
          <w:u w:val="single"/>
        </w:rPr>
        <w:t>de-orbit</w:t>
      </w:r>
      <w:r w:rsidRPr="005D6684">
        <w:rPr>
          <w:u w:val="single"/>
        </w:rPr>
        <w:t xml:space="preserve"> its satellites at the end of their 5–6-year operational lives. However, this process </w:t>
      </w:r>
      <w:r w:rsidRPr="00B844AE">
        <w:rPr>
          <w:highlight w:val="green"/>
          <w:u w:val="single"/>
        </w:rPr>
        <w:t>takes 6 months</w:t>
      </w:r>
      <w:r w:rsidRPr="005D6684">
        <w:rPr>
          <w:u w:val="single"/>
        </w:rPr>
        <w:t xml:space="preserve">, so roughly 10% will be de-orbiting at any time. If other 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w:t>
      </w:r>
      <w:r w:rsidRPr="00B844AE">
        <w:rPr>
          <w:rStyle w:val="Emphasis"/>
          <w:highlight w:val="green"/>
        </w:rPr>
        <w:t>passing through</w:t>
      </w:r>
      <w:r w:rsidRPr="00934304">
        <w:rPr>
          <w:rStyle w:val="Emphasis"/>
        </w:rPr>
        <w:t xml:space="preserve"> the </w:t>
      </w:r>
      <w:r w:rsidRPr="00B844AE">
        <w:rPr>
          <w:rStyle w:val="Emphasis"/>
          <w:highlight w:val="green"/>
        </w:rPr>
        <w:t>same</w:t>
      </w:r>
      <w:r w:rsidRPr="00934304">
        <w:rPr>
          <w:rStyle w:val="Emphasis"/>
        </w:rPr>
        <w:t xml:space="preserve"> congested </w:t>
      </w:r>
      <w:r w:rsidRPr="00B844AE">
        <w:rPr>
          <w:rStyle w:val="Emphasis"/>
          <w:highlight w:val="green"/>
        </w:rPr>
        <w:t>space, posing collision risks</w:t>
      </w:r>
      <w:r w:rsidRPr="005D6684">
        <w:rPr>
          <w:sz w:val="14"/>
        </w:rPr>
        <w:t xml:space="preserve">. Failures will increase these numbers, although the long-term failure rate is </w:t>
      </w:r>
      <w:proofErr w:type="spellStart"/>
      <w:r w:rsidRPr="005D6684">
        <w:rPr>
          <w:sz w:val="14"/>
        </w:rPr>
        <w:t>difcult</w:t>
      </w:r>
      <w:proofErr w:type="spellEnd"/>
      <w:r w:rsidRPr="005D6684">
        <w:rPr>
          <w:sz w:val="14"/>
        </w:rPr>
        <w:t xml:space="preserve"> to project. Figure 3 is </w:t>
      </w:r>
      <w:proofErr w:type="gramStart"/>
      <w:r w:rsidRPr="005D6684">
        <w:rPr>
          <w:sz w:val="14"/>
        </w:rPr>
        <w:t>similar to</w:t>
      </w:r>
      <w:proofErr w:type="gramEnd"/>
      <w:r w:rsidRPr="005D6684">
        <w:rPr>
          <w:sz w:val="14"/>
        </w:rPr>
        <w:t xml:space="preserve"> the righthand portion of Fig. 2 but includes the </w:t>
      </w:r>
      <w:proofErr w:type="spellStart"/>
      <w:r w:rsidRPr="005D6684">
        <w:rPr>
          <w:sz w:val="14"/>
        </w:rPr>
        <w:t>Starlink</w:t>
      </w:r>
      <w:proofErr w:type="spellEnd"/>
      <w:r w:rsidRPr="005D6684">
        <w:rPr>
          <w:sz w:val="14"/>
        </w:rPr>
        <w:t xml:space="preserve"> and </w:t>
      </w:r>
      <w:proofErr w:type="spellStart"/>
      <w:r w:rsidRPr="005D6684">
        <w:rPr>
          <w:sz w:val="14"/>
        </w:rPr>
        <w:t>OneWeb</w:t>
      </w:r>
      <w:proofErr w:type="spellEnd"/>
      <w:r w:rsidRPr="005D6684">
        <w:rPr>
          <w:sz w:val="14"/>
        </w:rPr>
        <w:t xml:space="preserve"> </w:t>
      </w:r>
      <w:proofErr w:type="spellStart"/>
      <w:r w:rsidRPr="005D6684">
        <w:rPr>
          <w:sz w:val="14"/>
        </w:rPr>
        <w:t>megaconstellations</w:t>
      </w:r>
      <w:proofErr w:type="spellEnd"/>
      <w:r w:rsidRPr="005D6684">
        <w:rPr>
          <w:sz w:val="14"/>
        </w:rPr>
        <w:t xml:space="preserve"> as fled (and amended) with the FCC (see “Methods”). </w:t>
      </w:r>
      <w:proofErr w:type="spellStart"/>
      <w:r w:rsidRPr="005D6684">
        <w:rPr>
          <w:sz w:val="14"/>
        </w:rPr>
        <w:t>Te</w:t>
      </w:r>
      <w:proofErr w:type="spellEnd"/>
      <w:r w:rsidRPr="005D6684">
        <w:rPr>
          <w:sz w:val="14"/>
        </w:rPr>
        <w:t xml:space="preserve"> large density spikes show that some shells will have satellite number densities in excess of n = 10−6 km−</w:t>
      </w:r>
      <w:proofErr w:type="gramStart"/>
      <w:r w:rsidRPr="005D6684">
        <w:rPr>
          <w:sz w:val="14"/>
        </w:rPr>
        <w:t>3 .</w:t>
      </w:r>
      <w:proofErr w:type="gramEnd"/>
    </w:p>
    <w:p w14:paraId="2A824336" w14:textId="77777777" w:rsidR="00824224" w:rsidRPr="005D6684" w:rsidRDefault="00824224" w:rsidP="00824224">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w:t>
      </w:r>
      <w:proofErr w:type="gramStart"/>
      <w:r w:rsidRPr="005D6684">
        <w:rPr>
          <w:u w:val="single"/>
        </w:rPr>
        <w:t>tracked</w:t>
      </w:r>
      <w:proofErr w:type="gramEnd"/>
      <w:r w:rsidRPr="005D6684">
        <w:rPr>
          <w:u w:val="single"/>
        </w:rPr>
        <w:t xml:space="preserve"> and operational satellites can </w:t>
      </w:r>
      <w:proofErr w:type="spellStart"/>
      <w:r w:rsidRPr="005D6684">
        <w:rPr>
          <w:u w:val="single"/>
        </w:rPr>
        <w:t>manoeuvre</w:t>
      </w:r>
      <w:proofErr w:type="spellEnd"/>
      <w:r w:rsidRPr="005D6684">
        <w:rPr>
          <w:u w:val="single"/>
        </w:rPr>
        <w:t xml:space="preserv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operators, </w:t>
      </w:r>
      <w:r w:rsidRPr="00B844AE">
        <w:rPr>
          <w:highlight w:val="green"/>
          <w:u w:val="single"/>
        </w:rPr>
        <w:t>which</w:t>
      </w:r>
      <w:r w:rsidRPr="005D6684">
        <w:rPr>
          <w:u w:val="single"/>
        </w:rPr>
        <w:t xml:space="preserve"> at present </w:t>
      </w:r>
      <w:r w:rsidRPr="00B844AE">
        <w:rPr>
          <w:highlight w:val="green"/>
          <w:u w:val="single"/>
        </w:rPr>
        <w:t xml:space="preserve">is </w:t>
      </w:r>
      <w:r w:rsidRPr="00966BE3">
        <w:rPr>
          <w:u w:val="single"/>
        </w:rPr>
        <w:t>ad hoc</w:t>
      </w:r>
      <w:r w:rsidRPr="005D6684">
        <w:rPr>
          <w:u w:val="single"/>
        </w:rPr>
        <w:t xml:space="preserve"> and </w:t>
      </w:r>
      <w:r w:rsidRPr="00B844AE">
        <w:rPr>
          <w:highlight w:val="green"/>
          <w:u w:val="single"/>
        </w:rPr>
        <w:t>voluntary</w:t>
      </w:r>
      <w:r w:rsidRPr="005D6684">
        <w:rPr>
          <w:u w:val="single"/>
        </w:rPr>
        <w:t>.</w:t>
      </w:r>
      <w:r w:rsidRPr="005D6684">
        <w:rPr>
          <w:sz w:val="14"/>
        </w:rPr>
        <w:t xml:space="preserve"> A recent letter12 to the FCC from SpaceX suggests that some companies might be less-</w:t>
      </w:r>
      <w:proofErr w:type="spellStart"/>
      <w:r w:rsidRPr="005D6684">
        <w:rPr>
          <w:sz w:val="14"/>
        </w:rPr>
        <w:t>thanfully</w:t>
      </w:r>
      <w:proofErr w:type="spellEnd"/>
      <w:r w:rsidRPr="005D6684">
        <w:rPr>
          <w:sz w:val="14"/>
        </w:rPr>
        <w:t xml:space="preserve"> transparent about events13 in LEO.</w:t>
      </w:r>
    </w:p>
    <w:p w14:paraId="625941C9" w14:textId="77777777" w:rsidR="00824224" w:rsidRPr="005D6684" w:rsidRDefault="00824224" w:rsidP="00824224">
      <w:pPr>
        <w:rPr>
          <w:sz w:val="14"/>
        </w:rPr>
      </w:pPr>
      <w:r w:rsidRPr="005D6684">
        <w:rPr>
          <w:sz w:val="14"/>
        </w:rPr>
        <w:lastRenderedPageBreak/>
        <w:t xml:space="preserve">Despite the congestion and </w:t>
      </w:r>
      <w:proofErr w:type="spellStart"/>
      <w:r w:rsidRPr="005D6684">
        <w:rPr>
          <w:sz w:val="14"/>
        </w:rPr>
        <w:t>trafc</w:t>
      </w:r>
      <w:proofErr w:type="spellEnd"/>
      <w:r w:rsidRPr="005D6684">
        <w:rPr>
          <w:sz w:val="14"/>
        </w:rPr>
        <w:t xml:space="preserve"> management challenges, FCC flings by SpaceX suggest that </w:t>
      </w:r>
      <w:r w:rsidRPr="005D6684">
        <w:rPr>
          <w:u w:val="single"/>
        </w:rPr>
        <w:t xml:space="preserve">collision avoidance </w:t>
      </w:r>
      <w:proofErr w:type="spellStart"/>
      <w:r w:rsidRPr="005D6684">
        <w:rPr>
          <w:u w:val="single"/>
        </w:rPr>
        <w:t>manoeuvres</w:t>
      </w:r>
      <w:proofErr w:type="spellEnd"/>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proofErr w:type="gramStart"/>
      <w:r w:rsidRPr="005D6684">
        <w:rPr>
          <w:sz w:val="14"/>
        </w:rPr>
        <w:t>6 ,</w:t>
      </w:r>
      <w:proofErr w:type="gramEnd"/>
      <w:r w:rsidRPr="005D6684">
        <w:rPr>
          <w:sz w:val="14"/>
        </w:rPr>
        <w:t xml:space="preserve"> including untracked debris decaying through the shells used by </w:t>
      </w:r>
      <w:proofErr w:type="spellStart"/>
      <w:r w:rsidRPr="005D6684">
        <w:rPr>
          <w:sz w:val="14"/>
        </w:rPr>
        <w:t>Starlink</w:t>
      </w:r>
      <w:proofErr w:type="spellEnd"/>
      <w:r w:rsidRPr="005D6684">
        <w:rPr>
          <w:sz w:val="14"/>
        </w:rPr>
        <w:t xml:space="preserve">. Using simple estimates (see “Methods”), the probability that a single piece of untracked debris will hit any satellite in the </w:t>
      </w:r>
      <w:proofErr w:type="spellStart"/>
      <w:r w:rsidRPr="005D6684">
        <w:rPr>
          <w:sz w:val="14"/>
        </w:rPr>
        <w:t>Starlink</w:t>
      </w:r>
      <w:proofErr w:type="spellEnd"/>
      <w:r w:rsidRPr="005D6684">
        <w:rPr>
          <w:sz w:val="14"/>
        </w:rPr>
        <w:t xml:space="preserve"> 550 km shell is about 0.003 </w:t>
      </w:r>
      <w:proofErr w:type="spellStart"/>
      <w:r w:rsidRPr="005D6684">
        <w:rPr>
          <w:sz w:val="14"/>
        </w:rPr>
        <w:t>afer</w:t>
      </w:r>
      <w:proofErr w:type="spellEnd"/>
      <w:r w:rsidRPr="005D6684">
        <w:rPr>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153DADB0" w14:textId="77777777" w:rsidR="00824224" w:rsidRPr="005D6684" w:rsidRDefault="00824224" w:rsidP="00824224">
      <w:pPr>
        <w:rPr>
          <w:sz w:val="14"/>
        </w:rPr>
      </w:pPr>
      <w:r w:rsidRPr="00B844AE">
        <w:rPr>
          <w:highlight w:val="green"/>
          <w:u w:val="single"/>
        </w:rPr>
        <w:t>Fragmentation</w:t>
      </w:r>
      <w:r w:rsidRPr="005D6684">
        <w:rPr>
          <w:u w:val="single"/>
        </w:rPr>
        <w:t xml:space="preserve"> events are </w:t>
      </w:r>
      <w:r w:rsidRPr="00B844AE">
        <w:rPr>
          <w:rStyle w:val="Emphasis"/>
          <w:highlight w:val="green"/>
        </w:rPr>
        <w:t xml:space="preserve">not </w:t>
      </w:r>
      <w:proofErr w:type="spellStart"/>
      <w:r w:rsidRPr="00B844AE">
        <w:rPr>
          <w:rStyle w:val="Emphasis"/>
          <w:highlight w:val="green"/>
        </w:rPr>
        <w:t>confned</w:t>
      </w:r>
      <w:proofErr w:type="spellEnd"/>
      <w:r w:rsidRPr="00934304">
        <w:rPr>
          <w:rStyle w:val="Emphasis"/>
        </w:rPr>
        <w:t xml:space="preserve"> to their local orbits</w:t>
      </w:r>
      <w:r w:rsidRPr="005D6684">
        <w:rPr>
          <w:sz w:val="14"/>
        </w:rPr>
        <w:t xml:space="preserve">, either. </w:t>
      </w:r>
      <w:proofErr w:type="spellStart"/>
      <w:r w:rsidRPr="005D6684">
        <w:rPr>
          <w:sz w:val="14"/>
        </w:rPr>
        <w:t>Te</w:t>
      </w:r>
      <w:proofErr w:type="spellEnd"/>
      <w:r w:rsidRPr="005D6684">
        <w:rPr>
          <w:sz w:val="14"/>
        </w:rPr>
        <w:t xml:space="preserve"> India 2019 ASAT test was conducted at an altitude below 300 km in an </w:t>
      </w:r>
      <w:proofErr w:type="spellStart"/>
      <w:r w:rsidRPr="005D6684">
        <w:rPr>
          <w:sz w:val="14"/>
        </w:rPr>
        <w:t>efort</w:t>
      </w:r>
      <w:proofErr w:type="spellEnd"/>
      <w:r w:rsidRPr="005D6684">
        <w:rPr>
          <w:sz w:val="14"/>
        </w:rPr>
        <w:t xml:space="preserve"> to minimize long-lived debris. Nevertheless, debris was placed on orbits with apogees </w:t>
      </w:r>
      <w:proofErr w:type="gramStart"/>
      <w:r w:rsidRPr="005D6684">
        <w:rPr>
          <w:sz w:val="14"/>
        </w:rPr>
        <w:t>in excess of</w:t>
      </w:r>
      <w:proofErr w:type="gramEnd"/>
      <w:r w:rsidRPr="005D6684">
        <w:rPr>
          <w:sz w:val="14"/>
        </w:rPr>
        <w:t xml:space="preserve">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5D6684">
        <w:rPr>
          <w:sz w:val="14"/>
        </w:rPr>
        <w:t>afect</w:t>
      </w:r>
      <w:proofErr w:type="spellEnd"/>
      <w:r w:rsidRPr="005D6684">
        <w:rPr>
          <w:sz w:val="14"/>
        </w:rPr>
        <w:t xml:space="preserve"> all operators in LEO.</w:t>
      </w:r>
    </w:p>
    <w:p w14:paraId="7A3D0177" w14:textId="77777777" w:rsidR="00824224" w:rsidRDefault="00824224" w:rsidP="00824224">
      <w:pPr>
        <w:pStyle w:val="Heading4"/>
      </w:pPr>
      <w:r>
        <w:t xml:space="preserve">Rivalrous orbits create space conflict and </w:t>
      </w:r>
      <w:r w:rsidRPr="0082664C">
        <w:rPr>
          <w:u w:val="single"/>
        </w:rPr>
        <w:t>turn</w:t>
      </w:r>
      <w:r>
        <w:t xml:space="preserve"> good satellites.</w:t>
      </w:r>
    </w:p>
    <w:p w14:paraId="116E2BD8" w14:textId="77777777" w:rsidR="00824224" w:rsidRPr="004254A0" w:rsidRDefault="00824224" w:rsidP="00824224">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4A94A974" w14:textId="77777777" w:rsidR="00824224" w:rsidRPr="004254A0" w:rsidRDefault="00824224" w:rsidP="00824224">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B844AE">
        <w:rPr>
          <w:rStyle w:val="Emphasis"/>
          <w:highlight w:val="gree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w:t>
      </w:r>
      <w:proofErr w:type="gramStart"/>
      <w:r w:rsidRPr="00E815A8">
        <w:rPr>
          <w:u w:val="single"/>
        </w:rPr>
        <w:t>is changing,</w:t>
      </w:r>
      <w:proofErr w:type="gramEnd"/>
      <w:r w:rsidRPr="00E815A8">
        <w:rPr>
          <w:u w:val="single"/>
        </w:rPr>
        <w:t xml:space="preserve">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w:t>
      </w:r>
      <w:proofErr w:type="gramStart"/>
      <w:r w:rsidRPr="004254A0">
        <w:rPr>
          <w:sz w:val="14"/>
        </w:rPr>
        <w:t>at the same time that</w:t>
      </w:r>
      <w:proofErr w:type="gramEnd"/>
      <w:r w:rsidRPr="004254A0">
        <w:rPr>
          <w:sz w:val="14"/>
        </w:rPr>
        <w:t xml:space="preserve"> Russia’s space identity is floundering, which may further upset the stability of the domain of space.</w:t>
      </w:r>
    </w:p>
    <w:p w14:paraId="44359285" w14:textId="77777777" w:rsidR="00824224" w:rsidRPr="0082664C" w:rsidRDefault="00824224" w:rsidP="00824224">
      <w:pPr>
        <w:rPr>
          <w:rStyle w:val="Emphasis"/>
        </w:rPr>
      </w:pPr>
      <w:r w:rsidRPr="004254A0">
        <w:rPr>
          <w:u w:val="single"/>
        </w:rPr>
        <w:t>As of November 2021, there are roughly 4,800 active satellites in orbit around Earth, around 1,850 of which belong to just one entity</w:t>
      </w:r>
      <w:r w:rsidRPr="004254A0">
        <w:rPr>
          <w:sz w:val="14"/>
        </w:rPr>
        <w:t xml:space="preserve">: </w:t>
      </w:r>
      <w:r w:rsidRPr="004254A0">
        <w:rPr>
          <w:u w:val="single"/>
        </w:rPr>
        <w:t xml:space="preserve">SpaceX’s </w:t>
      </w:r>
      <w:proofErr w:type="spellStart"/>
      <w:r w:rsidRPr="004254A0">
        <w:rPr>
          <w:u w:val="single"/>
        </w:rPr>
        <w:t>Starlink</w:t>
      </w:r>
      <w:proofErr w:type="spellEnd"/>
      <w:r w:rsidRPr="004254A0">
        <w:rPr>
          <w:u w:val="single"/>
        </w:rPr>
        <w:t xml:space="preserve"> </w:t>
      </w:r>
      <w:r w:rsidRPr="00B844AE">
        <w:rPr>
          <w:rStyle w:val="Emphasis"/>
          <w:highlight w:val="green"/>
        </w:rPr>
        <w:t>mega-constellation</w:t>
      </w:r>
      <w:r w:rsidRPr="004254A0">
        <w:rPr>
          <w:sz w:val="14"/>
        </w:rPr>
        <w:t xml:space="preserve"> (Thompson 2021). This change has happened very quickly, as </w:t>
      </w:r>
      <w:proofErr w:type="spellStart"/>
      <w:r w:rsidRPr="004254A0">
        <w:rPr>
          <w:sz w:val="14"/>
        </w:rPr>
        <w:t>Starlink</w:t>
      </w:r>
      <w:proofErr w:type="spellEnd"/>
      <w:r w:rsidRPr="004254A0">
        <w:rPr>
          <w:sz w:val="14"/>
        </w:rPr>
        <w:t xml:space="preserve"> satellites just began to be launched in May 2019 (O’Callaghan 2019). This is only the first wave of the </w:t>
      </w:r>
      <w:proofErr w:type="spellStart"/>
      <w:r w:rsidRPr="004254A0">
        <w:rPr>
          <w:sz w:val="14"/>
        </w:rPr>
        <w:t>megaconstellations</w:t>
      </w:r>
      <w:proofErr w:type="spellEnd"/>
      <w:r w:rsidRPr="004254A0">
        <w:rPr>
          <w:sz w:val="14"/>
        </w:rPr>
        <w:t xml:space="preserve"> as well. While it is hard to say exactly how many satellites will be launched as part of this new use of space, </w:t>
      </w:r>
      <w:r w:rsidRPr="004254A0">
        <w:rPr>
          <w:u w:val="single"/>
        </w:rPr>
        <w:t xml:space="preserve">there are requests or plans for mega-constellations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w:t>
      </w:r>
      <w:proofErr w:type="gramStart"/>
      <w:r w:rsidRPr="004254A0">
        <w:rPr>
          <w:u w:val="single"/>
        </w:rPr>
        <w:t>all of</w:t>
      </w:r>
      <w:proofErr w:type="gramEnd"/>
      <w:r w:rsidRPr="004254A0">
        <w:rPr>
          <w:u w:val="single"/>
        </w:rPr>
        <w:t xml:space="preserve"> these satellites will be launched, even a small fraction of that proposed number will fundamentally shift the situation so that the major 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5642C7D0" w14:textId="77777777" w:rsidR="00824224" w:rsidRPr="004254A0" w:rsidRDefault="00824224" w:rsidP="00824224">
      <w:pPr>
        <w:rPr>
          <w:sz w:val="14"/>
        </w:rPr>
      </w:pPr>
      <w:r w:rsidRPr="004254A0">
        <w:rPr>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5AF86C0C" w14:textId="77777777" w:rsidR="00824224" w:rsidRPr="004254A0" w:rsidRDefault="00824224" w:rsidP="00824224">
      <w:pPr>
        <w:rPr>
          <w:sz w:val="14"/>
        </w:rPr>
      </w:pPr>
      <w:r w:rsidRPr="004254A0">
        <w:rPr>
          <w:sz w:val="14"/>
        </w:rPr>
        <w:t>A little history</w:t>
      </w:r>
    </w:p>
    <w:p w14:paraId="0756015F" w14:textId="77777777" w:rsidR="00824224" w:rsidRPr="004254A0" w:rsidRDefault="00824224" w:rsidP="00824224">
      <w:pPr>
        <w:rPr>
          <w:sz w:val="14"/>
        </w:rPr>
      </w:pPr>
      <w:r w:rsidRPr="004254A0">
        <w:rPr>
          <w:sz w:val="14"/>
        </w:rPr>
        <w:lastRenderedPageBreak/>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097F5A67" w14:textId="77777777" w:rsidR="00824224" w:rsidRPr="004254A0" w:rsidRDefault="00824224" w:rsidP="00824224">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75BBE06E" w14:textId="77777777" w:rsidR="00824224" w:rsidRPr="004254A0" w:rsidRDefault="00824224" w:rsidP="00824224">
      <w:pPr>
        <w:rPr>
          <w:sz w:val="14"/>
        </w:rPr>
      </w:pPr>
      <w:r w:rsidRPr="004254A0">
        <w:rPr>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439DD2F2" w14:textId="77777777" w:rsidR="00824224" w:rsidRPr="004254A0" w:rsidRDefault="00824224" w:rsidP="00824224">
      <w:pPr>
        <w:rPr>
          <w:sz w:val="14"/>
        </w:rPr>
      </w:pPr>
      <w:r w:rsidRPr="004254A0">
        <w:rPr>
          <w:sz w:val="14"/>
        </w:rPr>
        <w:t>A lack of coordination</w:t>
      </w:r>
    </w:p>
    <w:p w14:paraId="18B278D7" w14:textId="77777777" w:rsidR="00824224" w:rsidRPr="004254A0" w:rsidRDefault="00824224" w:rsidP="00824224">
      <w:pPr>
        <w:rPr>
          <w:u w:val="single"/>
        </w:rPr>
      </w:pPr>
      <w:r w:rsidRPr="004254A0">
        <w:rPr>
          <w:u w:val="single"/>
        </w:rPr>
        <w:t>One way</w:t>
      </w:r>
      <w:r w:rsidRPr="004254A0">
        <w:rPr>
          <w:sz w:val="14"/>
        </w:rPr>
        <w:t xml:space="preserve"> in which the rise of these </w:t>
      </w:r>
      <w:r w:rsidRPr="00B844AE">
        <w:rPr>
          <w:highlight w:val="green"/>
          <w:u w:val="single"/>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11D28B4D" w14:textId="77777777" w:rsidR="00824224" w:rsidRPr="004254A0" w:rsidRDefault="00824224" w:rsidP="00824224">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5536CF7B" w14:textId="77777777" w:rsidR="00824224" w:rsidRDefault="00824224" w:rsidP="00824224">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mega-constellations.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companies launching mega-constellations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32C2789A" w14:textId="77777777" w:rsidR="00824224" w:rsidRDefault="00824224" w:rsidP="00824224">
      <w:pPr>
        <w:pStyle w:val="Heading4"/>
      </w:pPr>
      <w:r>
        <w:t xml:space="preserve">Triggers </w:t>
      </w:r>
      <w:r w:rsidRPr="00B70BA9">
        <w:rPr>
          <w:u w:val="single"/>
        </w:rPr>
        <w:t>space escalation</w:t>
      </w:r>
      <w:r>
        <w:t xml:space="preserve"> and nuclear war.</w:t>
      </w:r>
    </w:p>
    <w:p w14:paraId="69997A65" w14:textId="77777777" w:rsidR="00824224" w:rsidRPr="00B70BA9" w:rsidRDefault="00824224" w:rsidP="00824224">
      <w:r w:rsidRPr="00B70BA9">
        <w:rPr>
          <w:rStyle w:val="Style13ptBold"/>
        </w:rPr>
        <w:t>Perez 21</w:t>
      </w:r>
      <w:r>
        <w:t xml:space="preserve"> – </w:t>
      </w:r>
      <w:r w:rsidRPr="00B70BA9">
        <w:t>Veronica Delgado-Perez is a Staff Writer at The International Scholar.</w:t>
      </w:r>
      <w:r>
        <w:t xml:space="preserve"> 12/14/21 – Note, doesn’t say date but most recent cited event is 2021, correct if I’m wrong. [The International Scholar, “</w:t>
      </w:r>
      <w:r w:rsidRPr="00B70BA9">
        <w:t>Argument | The Commercialization of Space Risks Launching a Militarized Space Race</w:t>
      </w:r>
      <w:r>
        <w:t xml:space="preserve">,” </w:t>
      </w:r>
      <w:hyperlink r:id="rId15" w:history="1">
        <w:r w:rsidRPr="001A64CC">
          <w:rPr>
            <w:rStyle w:val="Hyperlink"/>
          </w:rPr>
          <w:t>https://www.theintlscholar.com/periodical/12/14/2020/analysis-commercialization-space-risk-international-law-military-space-race</w:t>
        </w:r>
      </w:hyperlink>
      <w:r>
        <w:t>] Justin</w:t>
      </w:r>
    </w:p>
    <w:p w14:paraId="3FF95559" w14:textId="77777777" w:rsidR="00824224" w:rsidRPr="00B70BA9" w:rsidRDefault="00824224" w:rsidP="00824224">
      <w:pPr>
        <w:rPr>
          <w:u w:val="single"/>
        </w:rPr>
      </w:pPr>
      <w:r w:rsidRPr="00B844AE">
        <w:rPr>
          <w:highlight w:val="green"/>
          <w:u w:val="single"/>
        </w:rPr>
        <w:t xml:space="preserve">With </w:t>
      </w:r>
      <w:r w:rsidRPr="00B844AE">
        <w:rPr>
          <w:rStyle w:val="Emphasis"/>
          <w:highlight w:val="green"/>
        </w:rPr>
        <w:t>new</w:t>
      </w:r>
      <w:r w:rsidRPr="00B844AE">
        <w:rPr>
          <w:highlight w:val="green"/>
          <w:u w:val="single"/>
        </w:rPr>
        <w:t xml:space="preserve"> actors</w:t>
      </w:r>
      <w:r w:rsidRPr="00A119C3">
        <w:rPr>
          <w:u w:val="single"/>
        </w:rPr>
        <w:t xml:space="preserve"> on the </w:t>
      </w:r>
      <w:r w:rsidRPr="00B70BA9">
        <w:rPr>
          <w:rStyle w:val="Emphasis"/>
        </w:rPr>
        <w:t>game</w:t>
      </w:r>
      <w:r w:rsidRPr="00A119C3">
        <w:rPr>
          <w:u w:val="single"/>
        </w:rPr>
        <w:t xml:space="preserve"> </w:t>
      </w:r>
      <w:r w:rsidRPr="00B70BA9">
        <w:rPr>
          <w:rStyle w:val="Emphasis"/>
        </w:rPr>
        <w:t>stage</w:t>
      </w:r>
      <w:r w:rsidRPr="00A119C3">
        <w:rPr>
          <w:u w:val="single"/>
        </w:rPr>
        <w:t xml:space="preserve">, </w:t>
      </w:r>
      <w:r w:rsidRPr="00B844AE">
        <w:rPr>
          <w:rStyle w:val="Emphasis"/>
          <w:highlight w:val="green"/>
        </w:rPr>
        <w:t>conflicts</w:t>
      </w:r>
      <w:r w:rsidRPr="00B844AE">
        <w:rPr>
          <w:highlight w:val="green"/>
          <w:u w:val="single"/>
        </w:rPr>
        <w:t xml:space="preserve"> of </w:t>
      </w:r>
      <w:r w:rsidRPr="00B844AE">
        <w:rPr>
          <w:rStyle w:val="Emphasis"/>
          <w:highlight w:val="green"/>
        </w:rPr>
        <w:t>interest</w:t>
      </w:r>
      <w:r w:rsidRPr="00A119C3">
        <w:rPr>
          <w:u w:val="single"/>
        </w:rPr>
        <w:t xml:space="preserve"> may </w:t>
      </w:r>
      <w:r w:rsidRPr="00B844AE">
        <w:rPr>
          <w:rStyle w:val="Emphasis"/>
          <w:highlight w:val="green"/>
        </w:rPr>
        <w:t>arise</w:t>
      </w:r>
      <w:r w:rsidRPr="00B70BA9">
        <w:rPr>
          <w:sz w:val="14"/>
        </w:rPr>
        <w:t xml:space="preserve">. There is a risk that </w:t>
      </w:r>
      <w:r w:rsidRPr="00B844AE">
        <w:rPr>
          <w:highlight w:val="green"/>
          <w:u w:val="single"/>
        </w:rPr>
        <w:t>each actor adopts</w:t>
      </w:r>
      <w:r w:rsidRPr="00A119C3">
        <w:rPr>
          <w:u w:val="single"/>
        </w:rPr>
        <w:t xml:space="preserve"> a </w:t>
      </w:r>
      <w:r w:rsidRPr="00B70BA9">
        <w:rPr>
          <w:rStyle w:val="Emphasis"/>
        </w:rPr>
        <w:t xml:space="preserve">kind of </w:t>
      </w:r>
      <w:r w:rsidRPr="00B844AE">
        <w:rPr>
          <w:rStyle w:val="Emphasis"/>
          <w:highlight w:val="green"/>
        </w:rPr>
        <w:t>short-term</w:t>
      </w:r>
      <w:r w:rsidRPr="00B70BA9">
        <w:rPr>
          <w:rStyle w:val="Emphasis"/>
        </w:rPr>
        <w:t xml:space="preserve"> Realist </w:t>
      </w:r>
      <w:r w:rsidRPr="00B844AE">
        <w:rPr>
          <w:rStyle w:val="Emphasis"/>
          <w:highlight w:val="green"/>
        </w:rPr>
        <w:t>approach</w:t>
      </w:r>
      <w:r w:rsidRPr="00B70BA9">
        <w:rPr>
          <w:rStyle w:val="Emphasis"/>
        </w:rPr>
        <w:t xml:space="preserve"> to space policy</w:t>
      </w:r>
      <w:r w:rsidRPr="00B70BA9">
        <w:rPr>
          <w:sz w:val="14"/>
        </w:rPr>
        <w:t xml:space="preserve"> — one which is driven by self-interest in reaping the </w:t>
      </w:r>
      <w:r w:rsidRPr="00B70BA9">
        <w:rPr>
          <w:sz w:val="14"/>
        </w:rPr>
        <w:lastRenderedPageBreak/>
        <w:t xml:space="preserve">greatest benefits of extraterrestrial exploration and commercialization while controlling access to others. If unmitigated, </w:t>
      </w:r>
      <w:r w:rsidRPr="00B70BA9">
        <w:rPr>
          <w:u w:val="single"/>
        </w:rPr>
        <w:t xml:space="preserve">states may </w:t>
      </w:r>
      <w:r w:rsidRPr="00B70BA9">
        <w:rPr>
          <w:rStyle w:val="Emphasis"/>
        </w:rPr>
        <w:t>choose</w:t>
      </w:r>
      <w:r w:rsidRPr="00B70BA9">
        <w:rPr>
          <w:u w:val="single"/>
        </w:rPr>
        <w:t xml:space="preserve"> to </w:t>
      </w:r>
      <w:r w:rsidRPr="00B844AE">
        <w:rPr>
          <w:highlight w:val="green"/>
          <w:u w:val="single"/>
        </w:rPr>
        <w:t>militarize outer space to gain</w:t>
      </w:r>
      <w:r w:rsidRPr="00B70BA9">
        <w:rPr>
          <w:u w:val="single"/>
        </w:rPr>
        <w:t xml:space="preserve"> a </w:t>
      </w:r>
      <w:r w:rsidRPr="00B844AE">
        <w:rPr>
          <w:rStyle w:val="Emphasis"/>
          <w:highlight w:val="green"/>
        </w:rPr>
        <w:t>strategic</w:t>
      </w:r>
      <w:r w:rsidRPr="00B844AE">
        <w:rPr>
          <w:highlight w:val="green"/>
          <w:u w:val="single"/>
        </w:rPr>
        <w:t xml:space="preserve"> edge</w:t>
      </w:r>
      <w:r w:rsidRPr="00B70BA9">
        <w:rPr>
          <w:u w:val="single"/>
        </w:rPr>
        <w:t xml:space="preserve"> over competitors and adversaries.</w:t>
      </w:r>
    </w:p>
    <w:p w14:paraId="5B4C1D4F" w14:textId="77777777" w:rsidR="00824224" w:rsidRPr="00B70BA9" w:rsidRDefault="00824224" w:rsidP="00824224">
      <w:pPr>
        <w:rPr>
          <w:u w:val="single"/>
        </w:rPr>
      </w:pPr>
      <w:r w:rsidRPr="00B70BA9">
        <w:rPr>
          <w:sz w:val="14"/>
        </w:rPr>
        <w:t xml:space="preserve">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w:t>
      </w:r>
      <w:r w:rsidRPr="00B844AE">
        <w:rPr>
          <w:highlight w:val="green"/>
          <w:u w:val="single"/>
        </w:rPr>
        <w:t>exploration</w:t>
      </w:r>
      <w:r w:rsidRPr="00B70BA9">
        <w:rPr>
          <w:u w:val="single"/>
        </w:rPr>
        <w:t xml:space="preserve"> but has the </w:t>
      </w:r>
      <w:r w:rsidRPr="00B70BA9">
        <w:rPr>
          <w:rStyle w:val="Emphasis"/>
        </w:rPr>
        <w:t>potential</w:t>
      </w:r>
      <w:r w:rsidRPr="00B70BA9">
        <w:rPr>
          <w:u w:val="single"/>
        </w:rPr>
        <w:t xml:space="preserve"> to </w:t>
      </w:r>
      <w:r w:rsidRPr="00B844AE">
        <w:rPr>
          <w:highlight w:val="green"/>
          <w:u w:val="single"/>
        </w:rPr>
        <w:t>become</w:t>
      </w:r>
      <w:r w:rsidRPr="00B70BA9">
        <w:rPr>
          <w:u w:val="single"/>
        </w:rPr>
        <w:t xml:space="preserve"> </w:t>
      </w:r>
      <w:r w:rsidRPr="00B70BA9">
        <w:rPr>
          <w:rStyle w:val="Emphasis"/>
        </w:rPr>
        <w:t xml:space="preserve">increasingly </w:t>
      </w:r>
      <w:r w:rsidRPr="00B844AE">
        <w:rPr>
          <w:rStyle w:val="Emphasis"/>
          <w:highlight w:val="green"/>
        </w:rPr>
        <w:t>securitized</w:t>
      </w:r>
      <w:r w:rsidRPr="00B70BA9">
        <w:rPr>
          <w:u w:val="single"/>
        </w:rPr>
        <w:t>.</w:t>
      </w:r>
    </w:p>
    <w:p w14:paraId="120D41B5" w14:textId="77777777" w:rsidR="00824224" w:rsidRPr="00B70BA9" w:rsidRDefault="00824224" w:rsidP="00824224">
      <w:pPr>
        <w:rPr>
          <w:u w:val="single"/>
        </w:rPr>
      </w:pPr>
      <w:r w:rsidRPr="00B70BA9">
        <w:rPr>
          <w:sz w:val="14"/>
        </w:rPr>
        <w:t xml:space="preserve">With the </w:t>
      </w:r>
      <w:r w:rsidRPr="00B70BA9">
        <w:rPr>
          <w:rStyle w:val="Emphasis"/>
        </w:rPr>
        <w:t xml:space="preserve">impending </w:t>
      </w:r>
      <w:r w:rsidRPr="00B844AE">
        <w:rPr>
          <w:rStyle w:val="Emphasis"/>
          <w:highlight w:val="green"/>
        </w:rPr>
        <w:t>expiration</w:t>
      </w:r>
      <w:r w:rsidRPr="00B844AE">
        <w:rPr>
          <w:highlight w:val="green"/>
          <w:u w:val="single"/>
        </w:rPr>
        <w:t xml:space="preserve"> of</w:t>
      </w:r>
      <w:r w:rsidRPr="00B70BA9">
        <w:rPr>
          <w:u w:val="single"/>
        </w:rPr>
        <w:t xml:space="preserve"> the Strategic Arms Reduction Treaty (</w:t>
      </w:r>
      <w:r w:rsidRPr="00B844AE">
        <w:rPr>
          <w:highlight w:val="green"/>
          <w:u w:val="single"/>
        </w:rPr>
        <w:t>START</w:t>
      </w:r>
      <w:r w:rsidRPr="00B70BA9">
        <w:rPr>
          <w:u w:val="single"/>
        </w:rPr>
        <w:t>) between the U.S. and Russia</w:t>
      </w:r>
      <w:r w:rsidRPr="00B70BA9">
        <w:rPr>
          <w:sz w:val="14"/>
        </w:rPr>
        <w:t xml:space="preserve"> on February 5, 2021, </w:t>
      </w:r>
      <w:proofErr w:type="gramStart"/>
      <w:r w:rsidRPr="00B70BA9">
        <w:rPr>
          <w:sz w:val="14"/>
        </w:rPr>
        <w:t>a number of</w:t>
      </w:r>
      <w:proofErr w:type="gramEnd"/>
      <w:r w:rsidRPr="00B70BA9">
        <w:rPr>
          <w:sz w:val="14"/>
        </w:rPr>
        <w:t xml:space="preserve"> </w:t>
      </w:r>
      <w:r w:rsidRPr="00B844AE">
        <w:rPr>
          <w:highlight w:val="green"/>
          <w:u w:val="single"/>
        </w:rPr>
        <w:t>security dilemmas</w:t>
      </w:r>
      <w:r w:rsidRPr="00B70BA9">
        <w:rPr>
          <w:u w:val="single"/>
        </w:rPr>
        <w:t xml:space="preserve"> could </w:t>
      </w:r>
      <w:r w:rsidRPr="00B844AE">
        <w:rPr>
          <w:rStyle w:val="Emphasis"/>
          <w:highlight w:val="green"/>
        </w:rPr>
        <w:t>arise</w:t>
      </w:r>
      <w:r w:rsidRPr="00B70BA9">
        <w:rPr>
          <w:u w:val="single"/>
        </w:rPr>
        <w:t xml:space="preserve">. If the world’s two largest nuclear powers do not edge toward extending the treaty, </w:t>
      </w:r>
      <w:r w:rsidRPr="00B844AE">
        <w:rPr>
          <w:highlight w:val="green"/>
          <w:u w:val="single"/>
        </w:rPr>
        <w:t>Washington and Moscow</w:t>
      </w:r>
      <w:r w:rsidRPr="00B70BA9">
        <w:rPr>
          <w:u w:val="single"/>
        </w:rPr>
        <w:t xml:space="preserve"> risk </w:t>
      </w:r>
      <w:r w:rsidRPr="00B844AE">
        <w:rPr>
          <w:highlight w:val="green"/>
          <w:u w:val="single"/>
        </w:rPr>
        <w:t>returning to</w:t>
      </w:r>
      <w:r w:rsidRPr="00B70BA9">
        <w:rPr>
          <w:u w:val="single"/>
        </w:rPr>
        <w:t xml:space="preserve"> the era of </w:t>
      </w:r>
      <w:r w:rsidRPr="00B844AE">
        <w:rPr>
          <w:rStyle w:val="Emphasis"/>
          <w:highlight w:val="green"/>
        </w:rPr>
        <w:t>unrestricted expansion</w:t>
      </w:r>
      <w:r w:rsidRPr="00B844AE">
        <w:rPr>
          <w:highlight w:val="green"/>
          <w:u w:val="single"/>
        </w:rPr>
        <w:t xml:space="preserve"> of</w:t>
      </w:r>
      <w:r w:rsidRPr="00B70BA9">
        <w:rPr>
          <w:u w:val="single"/>
        </w:rPr>
        <w:t xml:space="preserve"> </w:t>
      </w:r>
      <w:r w:rsidRPr="00B70BA9">
        <w:rPr>
          <w:rStyle w:val="Emphasis"/>
        </w:rPr>
        <w:t>launch</w:t>
      </w:r>
      <w:r w:rsidRPr="00B70BA9">
        <w:rPr>
          <w:u w:val="single"/>
        </w:rPr>
        <w:t xml:space="preserve"> </w:t>
      </w:r>
      <w:r w:rsidRPr="00B70BA9">
        <w:rPr>
          <w:rStyle w:val="Emphasis"/>
        </w:rPr>
        <w:t>platforms</w:t>
      </w:r>
      <w:r w:rsidRPr="00B70BA9">
        <w:rPr>
          <w:u w:val="single"/>
        </w:rPr>
        <w:t xml:space="preserve"> and </w:t>
      </w:r>
      <w:r w:rsidRPr="00B70BA9">
        <w:rPr>
          <w:rStyle w:val="Emphasis"/>
        </w:rPr>
        <w:t>strategically</w:t>
      </w:r>
      <w:r w:rsidRPr="00B70BA9">
        <w:rPr>
          <w:u w:val="single"/>
        </w:rPr>
        <w:t>-</w:t>
      </w:r>
      <w:r w:rsidRPr="00B70BA9">
        <w:rPr>
          <w:rStyle w:val="Emphasis"/>
        </w:rPr>
        <w:t>deployed</w:t>
      </w:r>
      <w:r w:rsidRPr="00B70BA9">
        <w:rPr>
          <w:u w:val="single"/>
        </w:rPr>
        <w:t xml:space="preserve"> </w:t>
      </w:r>
      <w:r w:rsidRPr="00B844AE">
        <w:rPr>
          <w:rStyle w:val="Emphasis"/>
          <w:highlight w:val="green"/>
        </w:rPr>
        <w:t>nuclear warheads</w:t>
      </w:r>
      <w:r w:rsidRPr="00B70BA9">
        <w:rPr>
          <w:sz w:val="14"/>
        </w:rPr>
        <w:t xml:space="preserve"> — potentially with the aid of </w:t>
      </w:r>
      <w:r w:rsidRPr="00B70BA9">
        <w:rPr>
          <w:u w:val="single"/>
        </w:rPr>
        <w:t xml:space="preserve">military infrastructure </w:t>
      </w:r>
      <w:r w:rsidRPr="00B844AE">
        <w:rPr>
          <w:highlight w:val="green"/>
          <w:u w:val="single"/>
        </w:rPr>
        <w:t xml:space="preserve">in </w:t>
      </w:r>
      <w:r w:rsidRPr="00B844AE">
        <w:rPr>
          <w:rStyle w:val="Emphasis"/>
          <w:highlight w:val="green"/>
        </w:rPr>
        <w:t>space</w:t>
      </w:r>
      <w:r w:rsidRPr="00B70BA9">
        <w:rPr>
          <w:u w:val="single"/>
        </w:rPr>
        <w:t>.</w:t>
      </w:r>
    </w:p>
    <w:p w14:paraId="219E86B6" w14:textId="77777777" w:rsidR="00824224" w:rsidRDefault="00824224" w:rsidP="00824224">
      <w:pPr>
        <w:rPr>
          <w:sz w:val="14"/>
        </w:rPr>
      </w:pPr>
      <w:r w:rsidRPr="00B70BA9">
        <w:rPr>
          <w:sz w:val="14"/>
        </w:rPr>
        <w:t>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p>
    <w:p w14:paraId="0D87616F" w14:textId="77777777" w:rsidR="00824224" w:rsidRPr="00DE79D4" w:rsidRDefault="00824224" w:rsidP="00824224">
      <w:pPr>
        <w:pStyle w:val="Heading4"/>
        <w:rPr>
          <w:rFonts w:cs="Arial"/>
        </w:rPr>
      </w:pPr>
      <w:r w:rsidRPr="00DE79D4">
        <w:rPr>
          <w:rFonts w:cs="Arial"/>
        </w:rPr>
        <w:t xml:space="preserve">Debris </w:t>
      </w:r>
      <w:r w:rsidRPr="00B844AE">
        <w:rPr>
          <w:rFonts w:cs="Arial"/>
          <w:u w:val="single"/>
        </w:rPr>
        <w:t>shreds</w:t>
      </w:r>
      <w:r w:rsidRPr="00DE79D4">
        <w:rPr>
          <w:rFonts w:cs="Arial"/>
        </w:rPr>
        <w:t xml:space="preserve"> </w:t>
      </w:r>
      <w:r>
        <w:rPr>
          <w:rFonts w:cs="Arial"/>
        </w:rPr>
        <w:t>ozone.</w:t>
      </w:r>
    </w:p>
    <w:p w14:paraId="1DB18790" w14:textId="77777777" w:rsidR="00824224" w:rsidRPr="00DE79D4" w:rsidRDefault="00824224" w:rsidP="00824224">
      <w:proofErr w:type="spellStart"/>
      <w:r w:rsidRPr="00DE79D4">
        <w:t>Josy</w:t>
      </w:r>
      <w:proofErr w:type="spellEnd"/>
      <w:r w:rsidRPr="00DE79D4">
        <w:t xml:space="preserve"> </w:t>
      </w:r>
      <w:r w:rsidRPr="00DE79D4">
        <w:rPr>
          <w:rStyle w:val="Style13ptBold"/>
        </w:rPr>
        <w:t>O’Donnell 18</w:t>
      </w:r>
      <w:r w:rsidRPr="00DE79D4">
        <w:t xml:space="preserve">, creator of Conservation Institute, “WHAT HAPPENS TO THE “SPACE JUNK” THAT FALLS BACK TO </w:t>
      </w:r>
      <w:proofErr w:type="gramStart"/>
      <w:r w:rsidRPr="00DE79D4">
        <w:t>EARTH?,</w:t>
      </w:r>
      <w:proofErr w:type="gramEnd"/>
      <w:r w:rsidRPr="00DE79D4">
        <w:t>” https://ourplnt.com/space-junk-earth/#axzz5xRXia1uD</w:t>
      </w:r>
    </w:p>
    <w:p w14:paraId="3EAA678B" w14:textId="77777777" w:rsidR="00824224" w:rsidRPr="00B272AA" w:rsidRDefault="00824224" w:rsidP="00824224">
      <w:pPr>
        <w:rPr>
          <w:sz w:val="16"/>
        </w:rPr>
      </w:pPr>
      <w:r w:rsidRPr="00DE79D4">
        <w:rPr>
          <w:rStyle w:val="StyleUnderline"/>
        </w:rPr>
        <w:t xml:space="preserve">Second, as the orbits of </w:t>
      </w:r>
      <w:r w:rsidRPr="00B844AE">
        <w:rPr>
          <w:rStyle w:val="StyleUnderline"/>
          <w:highlight w:val="green"/>
        </w:rPr>
        <w:t>man-made debris degrade</w:t>
      </w:r>
      <w:r w:rsidRPr="00DE79D4">
        <w:rPr>
          <w:rStyle w:val="StyleUnderline"/>
        </w:rPr>
        <w:t xml:space="preserve">, and they </w:t>
      </w:r>
      <w:r w:rsidRPr="00B844AE">
        <w:rPr>
          <w:rStyle w:val="StyleUnderline"/>
          <w:highlight w:val="green"/>
        </w:rPr>
        <w:t>re-enter the earth’s atmosphere</w:t>
      </w:r>
      <w:r w:rsidRPr="00DE79D4">
        <w:rPr>
          <w:rStyle w:val="StyleUnderline"/>
        </w:rPr>
        <w:t xml:space="preserve">, </w:t>
      </w:r>
      <w:r w:rsidRPr="00B844AE">
        <w:rPr>
          <w:rStyle w:val="Emphasis"/>
          <w:highlight w:val="green"/>
        </w:rPr>
        <w:t>a shock wave occurs</w:t>
      </w:r>
      <w:r w:rsidRPr="00DE79D4">
        <w:rPr>
          <w:rStyle w:val="StyleUnderline"/>
        </w:rPr>
        <w:t xml:space="preserve"> in the upper reaches of the layer of ozone. This </w:t>
      </w:r>
      <w:r w:rsidRPr="00B844AE">
        <w:rPr>
          <w:rStyle w:val="StyleUnderline"/>
          <w:highlight w:val="green"/>
        </w:rPr>
        <w:t>physical stress</w:t>
      </w:r>
      <w:r w:rsidRPr="00DE79D4">
        <w:rPr>
          <w:rStyle w:val="StyleUnderline"/>
        </w:rPr>
        <w:t xml:space="preserve"> on the area </w:t>
      </w:r>
      <w:r w:rsidRPr="00B844AE">
        <w:rPr>
          <w:rStyle w:val="StyleUnderline"/>
          <w:highlight w:val="green"/>
        </w:rPr>
        <w:t>can be damaging</w:t>
      </w:r>
      <w:r w:rsidRPr="00DE79D4">
        <w:rPr>
          <w:rStyle w:val="StyleUnderline"/>
        </w:rPr>
        <w:t xml:space="preserve"> to the protective buffer</w:t>
      </w:r>
      <w:r w:rsidRPr="00B272AA">
        <w:rPr>
          <w:sz w:val="16"/>
        </w:rPr>
        <w:t xml:space="preserve">. </w:t>
      </w:r>
      <w:r w:rsidRPr="00DE79D4">
        <w:rPr>
          <w:rStyle w:val="StyleUnderline"/>
        </w:rPr>
        <w:t xml:space="preserve">Researchers have discovered that the impact of objects entering the atmosphere at high speed can </w:t>
      </w:r>
      <w:r w:rsidRPr="00B844AE">
        <w:rPr>
          <w:rStyle w:val="StyleUnderline"/>
          <w:highlight w:val="green"/>
        </w:rPr>
        <w:t>produce nitric oxide</w:t>
      </w:r>
      <w:r w:rsidRPr="00DE79D4">
        <w:rPr>
          <w:rStyle w:val="StyleUnderline"/>
        </w:rPr>
        <w:t xml:space="preserve"> during the rapid cooling that follows the splitting of oxygen and nitrogen</w:t>
      </w:r>
      <w:r w:rsidRPr="00B272AA">
        <w:rPr>
          <w:sz w:val="16"/>
        </w:rPr>
        <w:t xml:space="preserve">. </w:t>
      </w:r>
      <w:r w:rsidRPr="00B844AE">
        <w:rPr>
          <w:rStyle w:val="Emphasis"/>
          <w:highlight w:val="green"/>
        </w:rPr>
        <w:t>Nitric oxide is very destructive to the ozone layer</w:t>
      </w:r>
      <w:r w:rsidRPr="00B272AA">
        <w:rPr>
          <w:sz w:val="16"/>
        </w:rPr>
        <w:t xml:space="preserve">. </w:t>
      </w:r>
      <w:r w:rsidRPr="00DE79D4">
        <w:rPr>
          <w:rStyle w:val="StyleUnderline"/>
        </w:rPr>
        <w:t xml:space="preserve">Finally, though most of the debris that re-enters the earth’s atmosphere is vaporized due to the build- up of intense heat, the </w:t>
      </w:r>
      <w:r w:rsidRPr="00B844AE">
        <w:rPr>
          <w:rStyle w:val="StyleUnderline"/>
          <w:highlight w:val="green"/>
        </w:rPr>
        <w:t>chemical residue</w:t>
      </w:r>
      <w:r w:rsidRPr="00DE79D4">
        <w:rPr>
          <w:rStyle w:val="StyleUnderline"/>
        </w:rPr>
        <w:t xml:space="preserve"> of this material </w:t>
      </w:r>
      <w:r w:rsidRPr="00B844AE">
        <w:rPr>
          <w:rStyle w:val="StyleUnderline"/>
          <w:highlight w:val="green"/>
        </w:rPr>
        <w:t>can also react with the ozone and deplete it</w:t>
      </w:r>
      <w:r w:rsidRPr="00DE79D4">
        <w:rPr>
          <w:rStyle w:val="StyleUnderline"/>
        </w:rPr>
        <w:t xml:space="preserve">. </w:t>
      </w:r>
      <w:r w:rsidRPr="00B272AA">
        <w:rPr>
          <w:sz w:val="16"/>
        </w:rPr>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2A531D3C" w14:textId="77777777" w:rsidR="00824224" w:rsidRPr="003F2E74" w:rsidRDefault="00824224" w:rsidP="00824224">
      <w:pPr>
        <w:pStyle w:val="Heading4"/>
        <w:rPr>
          <w:rStyle w:val="Style13ptBold"/>
          <w:b/>
          <w:bCs w:val="0"/>
        </w:rPr>
      </w:pPr>
      <w:r w:rsidRPr="003F2E74">
        <w:rPr>
          <w:rStyle w:val="Style13ptBold"/>
          <w:b/>
        </w:rPr>
        <w:t>Ozone collapse causes extinction.</w:t>
      </w:r>
    </w:p>
    <w:p w14:paraId="51954330" w14:textId="77777777" w:rsidR="00824224" w:rsidRPr="00E14CC9" w:rsidRDefault="00824224" w:rsidP="00824224">
      <w:r>
        <w:rPr>
          <w:rStyle w:val="Style13ptBold"/>
        </w:rPr>
        <w:t xml:space="preserve">Simmons 20 </w:t>
      </w:r>
      <w:r>
        <w:t>[C</w:t>
      </w:r>
      <w:r w:rsidRPr="00B37F40">
        <w:t xml:space="preserve">arla </w:t>
      </w:r>
      <w:proofErr w:type="gramStart"/>
      <w:r w:rsidRPr="00B37F40">
        <w:t>Simmons,,</w:t>
      </w:r>
      <w:proofErr w:type="gramEnd"/>
      <w:r w:rsidRPr="00B37F40">
        <w:t xml:space="preserve">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663F71B6" w14:textId="77777777" w:rsidR="00824224" w:rsidRPr="00E07AE1" w:rsidRDefault="00824224" w:rsidP="00824224">
      <w:pPr>
        <w:rPr>
          <w:rStyle w:val="Emphasis"/>
        </w:rPr>
      </w:pPr>
      <w:r w:rsidRPr="00E07AE1">
        <w:rPr>
          <w:rStyle w:val="StyleUnderline"/>
        </w:rPr>
        <w:t>University of Southampton researchers have delved deeper into an extinction event that occurred about 360 million years ago</w:t>
      </w:r>
      <w:r w:rsidRPr="00B844AE">
        <w:rPr>
          <w:sz w:val="14"/>
        </w:rPr>
        <w:t>. According to their research</w:t>
      </w:r>
      <w:r w:rsidRPr="00E07AE1">
        <w:rPr>
          <w:rStyle w:val="StyleUnderline"/>
        </w:rPr>
        <w:t xml:space="preserve">, </w:t>
      </w:r>
      <w:r w:rsidRPr="00E07AE1">
        <w:rPr>
          <w:rStyle w:val="Emphasis"/>
        </w:rPr>
        <w:t xml:space="preserve">the </w:t>
      </w:r>
      <w:r w:rsidRPr="00B844AE">
        <w:rPr>
          <w:rStyle w:val="Emphasis"/>
          <w:highlight w:val="green"/>
        </w:rPr>
        <w:t>ozone layer's breakdown</w:t>
      </w:r>
      <w:r w:rsidRPr="00475C49">
        <w:rPr>
          <w:rStyle w:val="Emphasis"/>
        </w:rPr>
        <w:t xml:space="preserve"> caused</w:t>
      </w:r>
      <w:r w:rsidRPr="00E07AE1">
        <w:rPr>
          <w:rStyle w:val="Emphasis"/>
        </w:rPr>
        <w:t xml:space="preserve"> by ultraviolet (</w:t>
      </w:r>
      <w:r w:rsidRPr="00B844AE">
        <w:rPr>
          <w:rStyle w:val="Emphasis"/>
          <w:highlight w:val="green"/>
        </w:rPr>
        <w:t>UV) radiation vanquished</w:t>
      </w:r>
      <w:r w:rsidRPr="00E07AE1">
        <w:rPr>
          <w:rStyle w:val="Emphasis"/>
        </w:rPr>
        <w:t xml:space="preserve"> much of the </w:t>
      </w:r>
      <w:r w:rsidRPr="00B844AE">
        <w:rPr>
          <w:rStyle w:val="Emphasis"/>
          <w:highlight w:val="green"/>
        </w:rPr>
        <w:t>Earth</w:t>
      </w:r>
      <w:r w:rsidRPr="00475C49">
        <w:rPr>
          <w:rStyle w:val="StyleUnderline"/>
        </w:rPr>
        <w:t>'s</w:t>
      </w:r>
      <w:r w:rsidRPr="00E07AE1">
        <w:rPr>
          <w:rStyle w:val="StyleUnderline"/>
        </w:rPr>
        <w:t xml:space="preserve"> marine life and greenery.</w:t>
      </w:r>
      <w:r w:rsidRPr="00B844AE">
        <w:rPr>
          <w:sz w:val="14"/>
        </w:rPr>
        <w:t xml:space="preserve"> Moreover, their discovery led to </w:t>
      </w:r>
      <w:r w:rsidRPr="00E07AE1">
        <w:rPr>
          <w:rStyle w:val="Emphasis"/>
        </w:rPr>
        <w:t xml:space="preserve">weighty indications for today's continually warming Earth. </w:t>
      </w:r>
    </w:p>
    <w:p w14:paraId="2AFA34D3" w14:textId="77777777" w:rsidR="00824224" w:rsidRPr="00B844AE" w:rsidRDefault="00824224" w:rsidP="00824224">
      <w:pPr>
        <w:rPr>
          <w:sz w:val="14"/>
        </w:rPr>
      </w:pPr>
      <w:r w:rsidRPr="00B844AE">
        <w:rPr>
          <w:sz w:val="14"/>
        </w:rPr>
        <w:t>Numerous episodes of mass extinction occurred in the geological past. One of the most notorious ones caused the extinction of dinosaurs about 66 million years ago. Their destruction was believed to have been caused by an asteroid hitting the Earth.</w:t>
      </w:r>
    </w:p>
    <w:p w14:paraId="5BC95718" w14:textId="77777777" w:rsidR="00824224" w:rsidRPr="00B844AE" w:rsidRDefault="00824224" w:rsidP="00824224">
      <w:pPr>
        <w:rPr>
          <w:sz w:val="14"/>
        </w:rPr>
      </w:pPr>
      <w:r w:rsidRPr="00B844AE">
        <w:rPr>
          <w:sz w:val="14"/>
        </w:rPr>
        <w:lastRenderedPageBreak/>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561F28C1" w14:textId="77777777" w:rsidR="00824224" w:rsidRPr="00B844AE" w:rsidRDefault="00824224" w:rsidP="00824224">
      <w:pPr>
        <w:rPr>
          <w:sz w:val="14"/>
        </w:rPr>
      </w:pPr>
      <w:r w:rsidRPr="00E07AE1">
        <w:rPr>
          <w:rStyle w:val="StyleUnderline"/>
        </w:rPr>
        <w:t xml:space="preserve">Scientists have discovered evidence pointing to high levels of UV radiation responsible for </w:t>
      </w:r>
      <w:r w:rsidRPr="00B844AE">
        <w:rPr>
          <w:rStyle w:val="StyleUnderline"/>
          <w:highlight w:val="green"/>
        </w:rPr>
        <w:t>collapsing forest</w:t>
      </w:r>
      <w:r w:rsidRPr="00475C49">
        <w:rPr>
          <w:rStyle w:val="StyleUnderline"/>
        </w:rPr>
        <w:t xml:space="preserve"> ecosystems</w:t>
      </w:r>
      <w:r w:rsidRPr="00E07AE1">
        <w:rPr>
          <w:rStyle w:val="StyleUnderline"/>
        </w:rPr>
        <w:t xml:space="preserve"> </w:t>
      </w:r>
      <w:r w:rsidRPr="00B844AE">
        <w:rPr>
          <w:rStyle w:val="StyleUnderline"/>
          <w:highlight w:val="green"/>
        </w:rPr>
        <w:t>and</w:t>
      </w:r>
      <w:r w:rsidRPr="00E07AE1">
        <w:rPr>
          <w:rStyle w:val="StyleUnderline"/>
        </w:rPr>
        <w:t xml:space="preserve"> killing off </w:t>
      </w:r>
      <w:r w:rsidRPr="00B844AE">
        <w:rPr>
          <w:rStyle w:val="StyleUnderline"/>
          <w:highlight w:val="green"/>
        </w:rPr>
        <w:t xml:space="preserve">water animal </w:t>
      </w:r>
      <w:r w:rsidRPr="00475C49">
        <w:rPr>
          <w:rStyle w:val="StyleUnderline"/>
        </w:rPr>
        <w:t>species</w:t>
      </w:r>
      <w:r w:rsidRPr="00E07AE1">
        <w:rPr>
          <w:rStyle w:val="StyleUnderline"/>
        </w:rPr>
        <w:t xml:space="preserve"> during the Devonian geological period about 359 million years ago</w:t>
      </w:r>
      <w:r w:rsidRPr="00B844AE">
        <w:rPr>
          <w:sz w:val="14"/>
        </w:rPr>
        <w:t>.</w:t>
      </w:r>
    </w:p>
    <w:p w14:paraId="046B69AE" w14:textId="77777777" w:rsidR="00824224" w:rsidRPr="00E07AE1" w:rsidRDefault="00824224" w:rsidP="00824224">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B844AE">
        <w:rPr>
          <w:rStyle w:val="Emphasis"/>
          <w:highlight w:val="green"/>
        </w:rPr>
        <w:t>Earth might</w:t>
      </w:r>
      <w:r w:rsidRPr="00E07AE1">
        <w:rPr>
          <w:rStyle w:val="Emphasis"/>
        </w:rPr>
        <w:t xml:space="preserve"> possibly </w:t>
      </w:r>
      <w:r w:rsidRPr="00B844AE">
        <w:rPr>
          <w:rStyle w:val="Emphasis"/>
          <w:highlight w:val="green"/>
        </w:rPr>
        <w:t>reach comparable temperatures</w:t>
      </w:r>
      <w:r w:rsidRPr="00E07AE1">
        <w:rPr>
          <w:rStyle w:val="Emphasis"/>
        </w:rPr>
        <w:t>, thus might face the same consequences that occurred in the past.</w:t>
      </w:r>
    </w:p>
    <w:p w14:paraId="27C1EB77" w14:textId="77777777" w:rsidR="00824224" w:rsidRPr="00B844AE" w:rsidRDefault="00824224" w:rsidP="00824224">
      <w:pPr>
        <w:rPr>
          <w:sz w:val="14"/>
        </w:rPr>
      </w:pPr>
      <w:r w:rsidRPr="00B844AE">
        <w:rPr>
          <w:sz w:val="14"/>
        </w:rP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5572F0FF" w14:textId="77777777" w:rsidR="00824224" w:rsidRPr="00B844AE" w:rsidRDefault="00824224" w:rsidP="00824224">
      <w:pPr>
        <w:rPr>
          <w:sz w:val="14"/>
        </w:rPr>
      </w:pPr>
      <w:r w:rsidRPr="00B844AE">
        <w:rPr>
          <w:sz w:val="14"/>
        </w:rP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35944C64" w14:textId="77777777" w:rsidR="00824224" w:rsidRPr="00B844AE" w:rsidRDefault="00824224" w:rsidP="00824224">
      <w:pPr>
        <w:rPr>
          <w:sz w:val="14"/>
        </w:rPr>
      </w:pPr>
      <w:r w:rsidRPr="00B844AE">
        <w:rPr>
          <w:sz w:val="14"/>
        </w:rP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1543656F" w14:textId="77777777" w:rsidR="00824224" w:rsidRPr="00B844AE" w:rsidRDefault="00824224" w:rsidP="00824224">
      <w:pPr>
        <w:rPr>
          <w:sz w:val="14"/>
        </w:rPr>
      </w:pPr>
      <w:r w:rsidRPr="00B844AE">
        <w:rPr>
          <w:sz w:val="14"/>
        </w:rPr>
        <w:t xml:space="preserve">According to the researchers, </w:t>
      </w:r>
      <w:r w:rsidRPr="00E07AE1">
        <w:rPr>
          <w:rStyle w:val="Emphasis"/>
        </w:rPr>
        <w:t>the spikes were due to UV radiation damaging their DNA</w:t>
      </w:r>
      <w:r w:rsidRPr="00B844AE">
        <w:rPr>
          <w:sz w:val="14"/>
        </w:rPr>
        <w:t>. Furthermore, they found that many spores had dark pigmented walls. These walls were thought to be a protective 'shield' against the increasing and damaging UV levels.</w:t>
      </w:r>
    </w:p>
    <w:p w14:paraId="55970347" w14:textId="77777777" w:rsidR="00824224" w:rsidRPr="00E14CC9" w:rsidRDefault="00824224" w:rsidP="00824224">
      <w:pPr>
        <w:rPr>
          <w:rStyle w:val="StyleUnderline"/>
        </w:rPr>
      </w:pPr>
      <w:r w:rsidRPr="00B844AE">
        <w:rPr>
          <w:sz w:val="14"/>
        </w:rPr>
        <w:t xml:space="preserve">From their findings, the scientists </w:t>
      </w:r>
      <w:r w:rsidRPr="00E07AE1">
        <w:rPr>
          <w:rStyle w:val="StyleUnderline"/>
        </w:rPr>
        <w:t>have concluded that during a time of expeditious global warming, the ozone layer collapsed for a short while.</w:t>
      </w:r>
      <w:r w:rsidRPr="00B844AE">
        <w:rPr>
          <w:sz w:val="14"/>
        </w:rPr>
        <w:t xml:space="preserve"> Moreover, </w:t>
      </w:r>
      <w:r w:rsidRPr="00E14CC9">
        <w:rPr>
          <w:rStyle w:val="Emphasis"/>
        </w:rPr>
        <w:t xml:space="preserve">the ozone </w:t>
      </w:r>
      <w:proofErr w:type="gramStart"/>
      <w:r w:rsidRPr="00E14CC9">
        <w:rPr>
          <w:rStyle w:val="Emphasis"/>
        </w:rPr>
        <w:t>collapse</w:t>
      </w:r>
      <w:proofErr w:type="gramEnd"/>
      <w:r w:rsidRPr="00E14CC9">
        <w:rPr>
          <w:rStyle w:val="Emphasis"/>
        </w:rPr>
        <w:t xml:space="preserve"> exposed life on Earth to </w:t>
      </w:r>
      <w:r w:rsidRPr="00B844AE">
        <w:rPr>
          <w:rStyle w:val="Emphasis"/>
          <w:highlight w:val="green"/>
        </w:rPr>
        <w:t>harmful UV radiation</w:t>
      </w:r>
      <w:r w:rsidRPr="00E14CC9">
        <w:rPr>
          <w:rStyle w:val="Emphasis"/>
        </w:rPr>
        <w:t xml:space="preserve"> levels and, therefore, </w:t>
      </w:r>
      <w:r w:rsidRPr="00B844AE">
        <w:rPr>
          <w:rStyle w:val="Emphasis"/>
          <w:highlight w:val="green"/>
        </w:rPr>
        <w:t>triggered a mass extinction</w:t>
      </w:r>
      <w:r w:rsidRPr="00E14CC9">
        <w:rPr>
          <w:rStyle w:val="Emphasis"/>
        </w:rPr>
        <w:t xml:space="preserve"> event.</w:t>
      </w:r>
      <w:r w:rsidRPr="00B844AE">
        <w:rPr>
          <w:sz w:val="14"/>
        </w:rPr>
        <w:t xml:space="preserve"> </w:t>
      </w:r>
      <w:r w:rsidRPr="00E14CC9">
        <w:rPr>
          <w:rStyle w:val="StyleUnderline"/>
        </w:rPr>
        <w:t>This affected life on land and in shallow water at the Devonian-Carboniferous boundary.</w:t>
      </w:r>
    </w:p>
    <w:p w14:paraId="1D659E3A" w14:textId="77777777" w:rsidR="00824224" w:rsidRPr="00E07AE1" w:rsidRDefault="00824224" w:rsidP="00824224">
      <w:pPr>
        <w:rPr>
          <w:rStyle w:val="Emphasis"/>
        </w:rPr>
      </w:pPr>
      <w:r w:rsidRPr="00E07AE1">
        <w:rPr>
          <w:rStyle w:val="Emphasis"/>
        </w:rPr>
        <w:t>From Climate Change to Climate Emergency</w:t>
      </w:r>
    </w:p>
    <w:p w14:paraId="5E73CBF8" w14:textId="77777777" w:rsidR="00824224" w:rsidRPr="00E07AE1" w:rsidRDefault="00824224" w:rsidP="00824224">
      <w:pPr>
        <w:rPr>
          <w:rStyle w:val="StyleUnderline"/>
        </w:rPr>
      </w:pPr>
      <w:r w:rsidRPr="00B844AE">
        <w:rPr>
          <w:sz w:val="14"/>
        </w:rP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rsidRPr="00B844AE">
        <w:rPr>
          <w:sz w:val="14"/>
        </w:rPr>
        <w:t xml:space="preserve"> He adds that they have seen this </w:t>
      </w:r>
      <w:r w:rsidRPr="00E07AE1">
        <w:rPr>
          <w:rStyle w:val="StyleUnderline"/>
        </w:rPr>
        <w:t xml:space="preserve">pattern in the past, where a stimulant or impetus was unnecessary for the phenomenon to kick in. </w:t>
      </w:r>
    </w:p>
    <w:p w14:paraId="1B64CC14" w14:textId="77777777" w:rsidR="00824224" w:rsidRPr="00B844AE" w:rsidRDefault="00824224" w:rsidP="00824224">
      <w:pPr>
        <w:rPr>
          <w:b/>
          <w:iCs/>
          <w:u w:val="single"/>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rsidRPr="00B844AE">
        <w:rPr>
          <w:sz w:val="14"/>
        </w:rPr>
        <w:t xml:space="preserve">. Furthermore, they say it is possible that </w:t>
      </w:r>
      <w:r w:rsidRPr="00E07AE1">
        <w:rPr>
          <w:rStyle w:val="Emphasis"/>
        </w:rPr>
        <w:t xml:space="preserve">a </w:t>
      </w:r>
      <w:r w:rsidRPr="00475C49">
        <w:rPr>
          <w:rStyle w:val="Emphasis"/>
        </w:rPr>
        <w:t xml:space="preserve">similar </w:t>
      </w:r>
      <w:r w:rsidRPr="00B844AE">
        <w:rPr>
          <w:rStyle w:val="Emphasis"/>
          <w:highlight w:val="green"/>
        </w:rPr>
        <w:t xml:space="preserve">collapse of the ozone layer </w:t>
      </w:r>
      <w:r w:rsidRPr="00475C49">
        <w:rPr>
          <w:rStyle w:val="Emphasis"/>
        </w:rPr>
        <w:t>could</w:t>
      </w:r>
      <w:r w:rsidRPr="00E07AE1">
        <w:rPr>
          <w:rStyle w:val="Emphasis"/>
        </w:rPr>
        <w:t xml:space="preserve"> occur again, </w:t>
      </w:r>
      <w:r w:rsidRPr="00B844AE">
        <w:rPr>
          <w:rStyle w:val="Emphasis"/>
          <w:highlight w:val="green"/>
        </w:rPr>
        <w:t>dangerously exposing</w:t>
      </w:r>
      <w:r w:rsidRPr="00E07AE1">
        <w:rPr>
          <w:rStyle w:val="Emphasis"/>
        </w:rPr>
        <w:t xml:space="preserve"> surface and shallow sea life to harmful </w:t>
      </w:r>
      <w:r w:rsidRPr="00B844AE">
        <w:rPr>
          <w:rStyle w:val="Emphasis"/>
          <w:highlight w:val="green"/>
        </w:rPr>
        <w:t>radiation</w:t>
      </w:r>
      <w:r w:rsidRPr="00E07AE1">
        <w:rPr>
          <w:rStyle w:val="Emphasis"/>
        </w:rPr>
        <w:t xml:space="preserve">. </w:t>
      </w:r>
    </w:p>
    <w:p w14:paraId="2F5D32F9" w14:textId="77777777" w:rsidR="00824224" w:rsidRPr="004B3D48" w:rsidRDefault="00824224" w:rsidP="00824224">
      <w:pPr>
        <w:pStyle w:val="Heading4"/>
      </w:pPr>
      <w:r>
        <w:t xml:space="preserve">Satellites are an </w:t>
      </w:r>
      <w:r w:rsidRPr="00966BE3">
        <w:rPr>
          <w:u w:val="single"/>
        </w:rPr>
        <w:t>impact multiplier</w:t>
      </w:r>
      <w:r>
        <w:t xml:space="preserve"> – specifically solves the </w:t>
      </w:r>
      <w:r w:rsidRPr="00966BE3">
        <w:rPr>
          <w:u w:val="single"/>
        </w:rPr>
        <w:t>grid</w:t>
      </w:r>
      <w:r>
        <w:t>.</w:t>
      </w:r>
    </w:p>
    <w:p w14:paraId="25794157" w14:textId="77777777" w:rsidR="00824224" w:rsidRPr="004B3D48" w:rsidRDefault="00824224" w:rsidP="00824224">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t>.</w:t>
      </w:r>
      <w:r w:rsidRPr="004B3D48">
        <w:t xml:space="preserve">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6" w:history="1">
        <w:r w:rsidRPr="004B3D48">
          <w:rPr>
            <w:rStyle w:val="Hyperlink"/>
          </w:rPr>
          <w:t>https://www.iss.europa.eu/content/space-security-europe</w:t>
        </w:r>
      </w:hyperlink>
      <w:r w:rsidRPr="004B3D48">
        <w:t>, accessed 7-10-2019) bm</w:t>
      </w:r>
    </w:p>
    <w:p w14:paraId="37CC7A00" w14:textId="77777777" w:rsidR="00824224" w:rsidRPr="00283EEC" w:rsidRDefault="00824224" w:rsidP="00824224">
      <w:pPr>
        <w:rPr>
          <w:rStyle w:val="StyleUnderline"/>
        </w:rPr>
      </w:pPr>
      <w:r w:rsidRPr="00283EEC">
        <w:rPr>
          <w:rStyle w:val="StyleUnderline"/>
        </w:rPr>
        <w:t xml:space="preserve">Modern </w:t>
      </w:r>
      <w:r w:rsidRPr="00B844AE">
        <w:rPr>
          <w:rStyle w:val="StyleUnderline"/>
          <w:highlight w:val="green"/>
        </w:rPr>
        <w:t xml:space="preserve">societies are </w:t>
      </w:r>
      <w:r w:rsidRPr="00283EEC">
        <w:rPr>
          <w:rStyle w:val="Emphasis"/>
        </w:rPr>
        <w:t xml:space="preserve">highly </w:t>
      </w:r>
      <w:r w:rsidRPr="00B844AE">
        <w:rPr>
          <w:rStyle w:val="Emphasis"/>
          <w:highlight w:val="green"/>
        </w:rPr>
        <w:t>dependent</w:t>
      </w:r>
      <w:r w:rsidRPr="00B844AE">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B844AE">
        <w:rPr>
          <w:rStyle w:val="Emphasis"/>
          <w:highlight w:val="green"/>
        </w:rPr>
        <w:t>infrastructure</w:t>
      </w:r>
      <w:r w:rsidRPr="00283EEC">
        <w:rPr>
          <w:rStyle w:val="StyleUnderline"/>
        </w:rPr>
        <w:t xml:space="preserve"> to</w:t>
      </w:r>
      <w:r w:rsidRPr="00966BE3">
        <w:rPr>
          <w:sz w:val="14"/>
        </w:rPr>
        <w:t xml:space="preserve"> </w:t>
      </w:r>
      <w:r w:rsidRPr="00283EEC">
        <w:rPr>
          <w:rStyle w:val="StyleUnderline"/>
        </w:rPr>
        <w:t>ensure the provision of basic goods and services</w:t>
      </w:r>
      <w:r w:rsidRPr="00966BE3">
        <w:rPr>
          <w:sz w:val="14"/>
        </w:rPr>
        <w:t xml:space="preserve">. </w:t>
      </w:r>
      <w:r w:rsidRPr="00283EEC">
        <w:rPr>
          <w:rStyle w:val="StyleUnderline"/>
        </w:rPr>
        <w:t>They consist of</w:t>
      </w:r>
      <w:r w:rsidRPr="00966BE3">
        <w:rPr>
          <w:sz w:val="14"/>
        </w:rPr>
        <w:t xml:space="preserve"> assets, </w:t>
      </w:r>
      <w:proofErr w:type="gramStart"/>
      <w:r w:rsidRPr="00283EEC">
        <w:rPr>
          <w:rStyle w:val="StyleUnderline"/>
        </w:rPr>
        <w:t>systems</w:t>
      </w:r>
      <w:proofErr w:type="gramEnd"/>
      <w:r w:rsidRPr="00966BE3">
        <w:rPr>
          <w:sz w:val="14"/>
        </w:rPr>
        <w:t xml:space="preserve"> or parts thereof which are </w:t>
      </w:r>
      <w:r w:rsidRPr="00283EEC">
        <w:rPr>
          <w:rStyle w:val="StyleUnderline"/>
        </w:rPr>
        <w:t xml:space="preserve">so vital, that their disruption would significantly impact the economy, national security, </w:t>
      </w:r>
      <w:r w:rsidRPr="00283EEC">
        <w:rPr>
          <w:rStyle w:val="StyleUnderline"/>
        </w:rPr>
        <w:lastRenderedPageBreak/>
        <w:t xml:space="preserve">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966BE3">
        <w:rPr>
          <w:sz w:val="14"/>
        </w:rPr>
        <w:t xml:space="preserve"> </w:t>
      </w:r>
      <w:r w:rsidRPr="00283EEC">
        <w:rPr>
          <w:rStyle w:val="StyleUnderline"/>
        </w:rPr>
        <w:t xml:space="preserve">Space assets are so deeply embedded in developed economies that </w:t>
      </w:r>
      <w:r w:rsidRPr="00B844AE">
        <w:rPr>
          <w:rStyle w:val="Emphasis"/>
          <w:highlight w:val="green"/>
        </w:rPr>
        <w:t xml:space="preserve">a day without </w:t>
      </w:r>
      <w:r w:rsidRPr="00283EEC">
        <w:rPr>
          <w:rStyle w:val="Emphasis"/>
        </w:rPr>
        <w:t xml:space="preserve">fully functioning </w:t>
      </w:r>
      <w:r w:rsidRPr="00B844AE">
        <w:rPr>
          <w:rStyle w:val="Emphasis"/>
          <w:highlight w:val="green"/>
        </w:rPr>
        <w:t xml:space="preserve">space </w:t>
      </w:r>
      <w:r w:rsidRPr="00283EEC">
        <w:rPr>
          <w:rStyle w:val="Emphasis"/>
        </w:rPr>
        <w:t>capabilities</w:t>
      </w:r>
      <w:r w:rsidRPr="00283EEC">
        <w:rPr>
          <w:rStyle w:val="StyleUnderline"/>
        </w:rPr>
        <w:t xml:space="preserve"> </w:t>
      </w:r>
      <w:r w:rsidRPr="00B844AE">
        <w:rPr>
          <w:rStyle w:val="StyleUnderline"/>
          <w:highlight w:val="green"/>
        </w:rPr>
        <w:t xml:space="preserve">would </w:t>
      </w:r>
      <w:r w:rsidRPr="00283EEC">
        <w:rPr>
          <w:rStyle w:val="Emphasis"/>
        </w:rPr>
        <w:t>severely</w:t>
      </w:r>
      <w:r w:rsidRPr="00966BE3">
        <w:rPr>
          <w:sz w:val="14"/>
        </w:rPr>
        <w:t xml:space="preserve"> restrict or even</w:t>
      </w:r>
      <w:r w:rsidRPr="00283EEC">
        <w:rPr>
          <w:rStyle w:val="StyleUnderline"/>
        </w:rPr>
        <w:t xml:space="preserve"> </w:t>
      </w:r>
      <w:r w:rsidRPr="00B844AE">
        <w:rPr>
          <w:rStyle w:val="Emphasis"/>
          <w:highlight w:val="green"/>
        </w:rPr>
        <w:t xml:space="preserve">endanger </w:t>
      </w:r>
      <w:r w:rsidRPr="00283EEC">
        <w:rPr>
          <w:rStyle w:val="Emphasis"/>
        </w:rPr>
        <w:t xml:space="preserve">our </w:t>
      </w:r>
      <w:r w:rsidRPr="00B844AE">
        <w:rPr>
          <w:rStyle w:val="Emphasis"/>
          <w:highlight w:val="green"/>
        </w:rPr>
        <w:t>lives.</w:t>
      </w:r>
      <w:r w:rsidRPr="00283EEC">
        <w:rPr>
          <w:rStyle w:val="StyleUnderline"/>
        </w:rPr>
        <w:t xml:space="preserve"> </w:t>
      </w:r>
    </w:p>
    <w:p w14:paraId="3A713235" w14:textId="77777777" w:rsidR="00824224" w:rsidRPr="00966BE3" w:rsidRDefault="00824224" w:rsidP="00824224">
      <w:pPr>
        <w:rPr>
          <w:sz w:val="14"/>
        </w:rPr>
      </w:pPr>
      <w:r w:rsidRPr="00283EEC">
        <w:rPr>
          <w:rStyle w:val="StyleUnderline"/>
        </w:rPr>
        <w:t xml:space="preserve">Space systems are </w:t>
      </w:r>
      <w:r w:rsidRPr="00B844AE">
        <w:rPr>
          <w:rStyle w:val="StyleUnderline"/>
          <w:highlight w:val="green"/>
        </w:rPr>
        <w:t>critical for</w:t>
      </w:r>
      <w:r w:rsidRPr="00283EEC">
        <w:rPr>
          <w:rStyle w:val="StyleUnderline"/>
        </w:rPr>
        <w:t xml:space="preserve"> running </w:t>
      </w:r>
      <w:r w:rsidRPr="00283EEC">
        <w:rPr>
          <w:rStyle w:val="Emphasis"/>
        </w:rPr>
        <w:t xml:space="preserve">energy </w:t>
      </w:r>
      <w:r w:rsidRPr="00B844AE">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B844AE">
        <w:rPr>
          <w:rStyle w:val="Emphasis"/>
          <w:highlight w:val="green"/>
        </w:rPr>
        <w:t>surveillance</w:t>
      </w:r>
      <w:r w:rsidRPr="00283EEC">
        <w:rPr>
          <w:rStyle w:val="StyleUnderline"/>
        </w:rPr>
        <w:t xml:space="preserve">, </w:t>
      </w:r>
      <w:r w:rsidRPr="00283EEC">
        <w:rPr>
          <w:rStyle w:val="Emphasis"/>
        </w:rPr>
        <w:t xml:space="preserve">crisis </w:t>
      </w:r>
      <w:r w:rsidRPr="00B844AE">
        <w:rPr>
          <w:rStyle w:val="Emphasis"/>
          <w:highlight w:val="green"/>
        </w:rPr>
        <w:t>management</w:t>
      </w:r>
      <w:r w:rsidRPr="00283EEC">
        <w:rPr>
          <w:rStyle w:val="StyleUnderline"/>
        </w:rPr>
        <w:t xml:space="preserve"> and </w:t>
      </w:r>
      <w:r w:rsidRPr="00283EEC">
        <w:rPr>
          <w:rStyle w:val="Emphasis"/>
        </w:rPr>
        <w:t xml:space="preserve">humanitarian </w:t>
      </w:r>
      <w:r w:rsidRPr="00B844AE">
        <w:rPr>
          <w:rStyle w:val="Emphasis"/>
          <w:highlight w:val="green"/>
        </w:rPr>
        <w:t>operations</w:t>
      </w:r>
      <w:r w:rsidRPr="00283EEC">
        <w:rPr>
          <w:rStyle w:val="StyleUnderline"/>
        </w:rPr>
        <w:t xml:space="preserve">, environmental and </w:t>
      </w:r>
      <w:r w:rsidRPr="00B844AE">
        <w:rPr>
          <w:rStyle w:val="Emphasis"/>
          <w:highlight w:val="green"/>
        </w:rPr>
        <w:t>climate monitoring</w:t>
      </w:r>
      <w:r w:rsidRPr="00B844AE">
        <w:rPr>
          <w:rStyle w:val="StyleUnderline"/>
          <w:highlight w:val="green"/>
        </w:rPr>
        <w:t xml:space="preserve">, </w:t>
      </w:r>
      <w:r w:rsidRPr="00B844AE">
        <w:rPr>
          <w:rStyle w:val="Emphasis"/>
          <w:highlight w:val="green"/>
        </w:rPr>
        <w:t>verification</w:t>
      </w:r>
      <w:r w:rsidRPr="00B844AE">
        <w:rPr>
          <w:rStyle w:val="StyleUnderline"/>
          <w:highlight w:val="green"/>
        </w:rPr>
        <w:t xml:space="preserve"> of </w:t>
      </w:r>
      <w:r w:rsidRPr="00283EEC">
        <w:rPr>
          <w:rStyle w:val="Emphasis"/>
        </w:rPr>
        <w:t xml:space="preserve">international </w:t>
      </w:r>
      <w:r w:rsidRPr="00B844AE">
        <w:rPr>
          <w:rStyle w:val="Emphasis"/>
          <w:highlight w:val="green"/>
        </w:rPr>
        <w:t>treaties</w:t>
      </w:r>
      <w:r w:rsidRPr="00B844AE">
        <w:rPr>
          <w:rStyle w:val="StyleUnderline"/>
          <w:highlight w:val="green"/>
        </w:rPr>
        <w:t xml:space="preserve"> and </w:t>
      </w:r>
      <w:r w:rsidRPr="00B844AE">
        <w:rPr>
          <w:rStyle w:val="Emphasis"/>
          <w:highlight w:val="green"/>
        </w:rPr>
        <w:t xml:space="preserve">arms control </w:t>
      </w:r>
      <w:r w:rsidRPr="00283EEC">
        <w:rPr>
          <w:rStyle w:val="Emphasis"/>
        </w:rPr>
        <w:t>agreements</w:t>
      </w:r>
      <w:r w:rsidRPr="00283EEC">
        <w:rPr>
          <w:rStyle w:val="StyleUnderline"/>
        </w:rPr>
        <w:t xml:space="preserve">, </w:t>
      </w:r>
      <w:r w:rsidRPr="00966BE3">
        <w:rPr>
          <w:sz w:val="14"/>
        </w:rPr>
        <w:t xml:space="preserve">and the fight against </w:t>
      </w:r>
      <w:proofErr w:type="spellStart"/>
      <w:r w:rsidRPr="00966BE3">
        <w:rPr>
          <w:sz w:val="14"/>
        </w:rPr>
        <w:t>organised</w:t>
      </w:r>
      <w:proofErr w:type="spellEnd"/>
      <w:r w:rsidRPr="00966BE3">
        <w:rPr>
          <w:sz w:val="14"/>
        </w:rPr>
        <w:t xml:space="preserve"> crime and terrorism</w:t>
      </w:r>
      <w:r w:rsidRPr="00283EEC">
        <w:rPr>
          <w:rStyle w:val="StyleUnderline"/>
        </w:rPr>
        <w:t>.</w:t>
      </w:r>
      <w:r w:rsidRPr="00966BE3">
        <w:rPr>
          <w:sz w:val="14"/>
        </w:rPr>
        <w:t xml:space="preserve"> </w:t>
      </w:r>
      <w:r w:rsidRPr="00283EEC">
        <w:rPr>
          <w:rStyle w:val="StyleUnderline"/>
        </w:rPr>
        <w:t xml:space="preserve">Space assets also provide </w:t>
      </w:r>
      <w:r w:rsidRPr="00B844AE">
        <w:rPr>
          <w:rStyle w:val="StyleUnderline"/>
          <w:highlight w:val="green"/>
        </w:rPr>
        <w:t xml:space="preserve">the </w:t>
      </w:r>
      <w:r w:rsidRPr="00283EEC">
        <w:rPr>
          <w:rStyle w:val="Emphasis"/>
        </w:rPr>
        <w:t xml:space="preserve">technological </w:t>
      </w:r>
      <w:r w:rsidRPr="00B844AE">
        <w:rPr>
          <w:rStyle w:val="Emphasis"/>
          <w:highlight w:val="green"/>
        </w:rPr>
        <w:t>backbone</w:t>
      </w:r>
      <w:r w:rsidRPr="00B844AE">
        <w:rPr>
          <w:rStyle w:val="StyleUnderline"/>
          <w:highlight w:val="green"/>
        </w:rPr>
        <w:t xml:space="preserve"> for </w:t>
      </w:r>
      <w:r w:rsidRPr="00B844AE">
        <w:rPr>
          <w:rStyle w:val="Emphasis"/>
          <w:highlight w:val="green"/>
        </w:rPr>
        <w:t xml:space="preserve">other </w:t>
      </w:r>
      <w:r w:rsidRPr="00283EEC">
        <w:rPr>
          <w:rStyle w:val="Emphasis"/>
        </w:rPr>
        <w:t xml:space="preserve">critical </w:t>
      </w:r>
      <w:r w:rsidRPr="00B844AE">
        <w:rPr>
          <w:rStyle w:val="Emphasis"/>
          <w:highlight w:val="green"/>
        </w:rPr>
        <w:t>infrastructures</w:t>
      </w:r>
      <w:r w:rsidRPr="00966BE3">
        <w:rPr>
          <w:sz w:val="14"/>
        </w:rPr>
        <w:t xml:space="preserve">. </w:t>
      </w:r>
      <w:r w:rsidRPr="00B844AE">
        <w:rPr>
          <w:rStyle w:val="StyleUnderline"/>
          <w:highlight w:val="green"/>
        </w:rPr>
        <w:t xml:space="preserve">The </w:t>
      </w:r>
      <w:proofErr w:type="spellStart"/>
      <w:r w:rsidRPr="00B844AE">
        <w:rPr>
          <w:rStyle w:val="StyleUnderline"/>
          <w:highlight w:val="green"/>
        </w:rPr>
        <w:t>synchronisation</w:t>
      </w:r>
      <w:proofErr w:type="spellEnd"/>
      <w:r w:rsidRPr="00B844AE">
        <w:rPr>
          <w:rStyle w:val="StyleUnderline"/>
          <w:highlight w:val="green"/>
        </w:rPr>
        <w:t xml:space="preserve"> of </w:t>
      </w:r>
      <w:r w:rsidRPr="00283EEC">
        <w:rPr>
          <w:rStyle w:val="Emphasis"/>
        </w:rPr>
        <w:t xml:space="preserve">power </w:t>
      </w:r>
      <w:r w:rsidRPr="00B844AE">
        <w:rPr>
          <w:rStyle w:val="Emphasis"/>
          <w:highlight w:val="green"/>
        </w:rPr>
        <w:t>grids</w:t>
      </w:r>
      <w:r w:rsidRPr="00283EEC">
        <w:rPr>
          <w:rStyle w:val="StyleUnderline"/>
        </w:rPr>
        <w:t xml:space="preserve"> and telecommunication networks, for example, </w:t>
      </w:r>
      <w:r w:rsidRPr="00B844AE">
        <w:rPr>
          <w:rStyle w:val="StyleUnderline"/>
          <w:highlight w:val="green"/>
        </w:rPr>
        <w:t xml:space="preserve">is </w:t>
      </w:r>
      <w:r w:rsidRPr="00283EEC">
        <w:rPr>
          <w:rStyle w:val="StyleUnderline"/>
        </w:rPr>
        <w:t xml:space="preserve">heavily </w:t>
      </w:r>
      <w:r w:rsidRPr="00B844AE">
        <w:rPr>
          <w:rStyle w:val="StyleUnderline"/>
          <w:highlight w:val="green"/>
        </w:rPr>
        <w:t xml:space="preserve">dependent on GNSS </w:t>
      </w:r>
      <w:r w:rsidRPr="00283EEC">
        <w:rPr>
          <w:rStyle w:val="StyleUnderline"/>
        </w:rPr>
        <w:t xml:space="preserve">timing </w:t>
      </w:r>
      <w:r w:rsidRPr="00B844AE">
        <w:rPr>
          <w:rStyle w:val="StyleUnderline"/>
          <w:highlight w:val="green"/>
        </w:rPr>
        <w:t xml:space="preserve">signals and </w:t>
      </w:r>
      <w:r w:rsidRPr="00283EEC">
        <w:rPr>
          <w:rStyle w:val="Emphasis"/>
        </w:rPr>
        <w:t xml:space="preserve">any </w:t>
      </w:r>
      <w:r w:rsidRPr="00B844AE">
        <w:rPr>
          <w:rStyle w:val="Emphasis"/>
          <w:highlight w:val="green"/>
        </w:rPr>
        <w:t xml:space="preserve">disruption </w:t>
      </w:r>
      <w:r w:rsidRPr="00283EEC">
        <w:rPr>
          <w:rStyle w:val="Emphasis"/>
        </w:rPr>
        <w:t xml:space="preserve">would </w:t>
      </w:r>
      <w:r w:rsidRPr="00B844AE">
        <w:rPr>
          <w:rStyle w:val="Emphasis"/>
          <w:highlight w:val="green"/>
        </w:rPr>
        <w:t xml:space="preserve">create a domino effect </w:t>
      </w:r>
      <w:r w:rsidRPr="00283EEC">
        <w:rPr>
          <w:rStyle w:val="Emphasis"/>
        </w:rPr>
        <w:t>on other critical infrastructures</w:t>
      </w:r>
      <w:r w:rsidRPr="00966BE3">
        <w:rPr>
          <w:sz w:val="14"/>
        </w:rPr>
        <w:t xml:space="preserve"> (see Figure 5). </w:t>
      </w:r>
    </w:p>
    <w:p w14:paraId="239FFDC9" w14:textId="77777777" w:rsidR="00824224" w:rsidRPr="00283EEC" w:rsidRDefault="00824224" w:rsidP="00824224">
      <w:pPr>
        <w:rPr>
          <w:sz w:val="8"/>
          <w:szCs w:val="8"/>
        </w:rPr>
      </w:pPr>
      <w:r w:rsidRPr="00283EEC">
        <w:rPr>
          <w:sz w:val="8"/>
          <w:szCs w:val="8"/>
        </w:rPr>
        <w:t xml:space="preserve">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w:t>
      </w:r>
      <w:proofErr w:type="gramStart"/>
      <w:r w:rsidRPr="00283EEC">
        <w:rPr>
          <w:sz w:val="8"/>
          <w:szCs w:val="8"/>
        </w:rPr>
        <w:t>systems, but</w:t>
      </w:r>
      <w:proofErr w:type="gramEnd"/>
      <w:r w:rsidRPr="00283EEC">
        <w:rPr>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w:t>
      </w:r>
      <w:proofErr w:type="gramStart"/>
      <w:r w:rsidRPr="00283EEC">
        <w:rPr>
          <w:sz w:val="8"/>
          <w:szCs w:val="8"/>
        </w:rPr>
        <w:t>in the area of</w:t>
      </w:r>
      <w:proofErr w:type="gramEnd"/>
      <w:r w:rsidRPr="00283EEC">
        <w:rPr>
          <w:sz w:val="8"/>
          <w:szCs w:val="8"/>
        </w:rPr>
        <w:t xml:space="preserve">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4BD7DC63" w14:textId="77777777" w:rsidR="00824224" w:rsidRDefault="00824224" w:rsidP="00824224">
      <w:pPr>
        <w:rPr>
          <w:rStyle w:val="StyleUnderline"/>
        </w:rPr>
      </w:pPr>
      <w:r w:rsidRPr="00B844AE">
        <w:rPr>
          <w:rStyle w:val="StyleUnderline"/>
          <w:highlight w:val="green"/>
        </w:rPr>
        <w:t xml:space="preserve">These </w:t>
      </w:r>
      <w:r w:rsidRPr="00831EB4">
        <w:rPr>
          <w:rStyle w:val="Emphasis"/>
        </w:rPr>
        <w:t>dependences</w:t>
      </w:r>
      <w:r w:rsidRPr="00831EB4">
        <w:rPr>
          <w:rStyle w:val="StyleUnderline"/>
        </w:rPr>
        <w:t xml:space="preserve"> </w:t>
      </w:r>
      <w:r w:rsidRPr="00B844AE">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B844AE">
        <w:rPr>
          <w:rStyle w:val="Emphasis"/>
          <w:highlight w:val="green"/>
        </w:rPr>
        <w:t>vulnerabilities</w:t>
      </w:r>
      <w:r w:rsidRPr="00966BE3">
        <w:rPr>
          <w:sz w:val="14"/>
        </w:rPr>
        <w:t xml:space="preserve">. </w:t>
      </w:r>
      <w:r w:rsidRPr="004B3D48">
        <w:rPr>
          <w:rStyle w:val="StyleUnderline"/>
        </w:rPr>
        <w:t xml:space="preserve">Reliance on space is likely to increase further as space capabilities and services improve in diversity, </w:t>
      </w:r>
      <w:proofErr w:type="gramStart"/>
      <w:r w:rsidRPr="004B3D48">
        <w:rPr>
          <w:rStyle w:val="StyleUnderline"/>
        </w:rPr>
        <w:t>quality</w:t>
      </w:r>
      <w:proofErr w:type="gramEnd"/>
      <w:r w:rsidRPr="004B3D48">
        <w:rPr>
          <w:rStyle w:val="StyleUnderline"/>
        </w:rPr>
        <w:t xml:space="preserve"> and affordability.</w:t>
      </w:r>
      <w:r w:rsidRPr="00966BE3">
        <w:rPr>
          <w:sz w:val="14"/>
        </w:rPr>
        <w:t xml:space="preserve"> Close to </w:t>
      </w:r>
      <w:r w:rsidRPr="004B3D48">
        <w:rPr>
          <w:rStyle w:val="StyleUnderline"/>
        </w:rPr>
        <w:t>1,500 satellites with a launch mass of over 50 kg are expected to be launched over the next decade;</w:t>
      </w:r>
      <w:r w:rsidRPr="00966BE3">
        <w:rPr>
          <w:sz w:val="14"/>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966BE3">
        <w:rPr>
          <w:sz w:val="14"/>
        </w:rPr>
        <w:t xml:space="preserve"> (such as CubeSats), but also the planned </w:t>
      </w:r>
      <w:proofErr w:type="spellStart"/>
      <w:r w:rsidRPr="00966BE3">
        <w:rPr>
          <w:sz w:val="14"/>
        </w:rPr>
        <w:t>OneWeb</w:t>
      </w:r>
      <w:proofErr w:type="spellEnd"/>
      <w:r w:rsidRPr="00966BE3">
        <w:rPr>
          <w:sz w:val="14"/>
        </w:rPr>
        <w:t xml:space="preserve"> and Steam mega-constellations for global internet broadband service. </w:t>
      </w:r>
      <w:r w:rsidRPr="004B3D48">
        <w:rPr>
          <w:rStyle w:val="StyleUnderline"/>
        </w:rPr>
        <w:t>Advances in small satellite capabilities and in launch technology</w:t>
      </w:r>
      <w:r w:rsidRPr="00966BE3">
        <w:rPr>
          <w:sz w:val="14"/>
        </w:rPr>
        <w:t xml:space="preserve"> (</w:t>
      </w:r>
      <w:proofErr w:type="gramStart"/>
      <w:r w:rsidRPr="00966BE3">
        <w:rPr>
          <w:sz w:val="14"/>
        </w:rPr>
        <w:t>e.g.</w:t>
      </w:r>
      <w:proofErr w:type="gramEnd"/>
      <w:r w:rsidRPr="00966BE3">
        <w:rPr>
          <w:sz w:val="14"/>
        </w:rPr>
        <w:t xml:space="preserve"> SpaceX’s Falcon rocket family) </w:t>
      </w:r>
      <w:r w:rsidRPr="004B3D48">
        <w:rPr>
          <w:rStyle w:val="StyleUnderline"/>
        </w:rPr>
        <w:t>have already lowered the cost of access to space.</w:t>
      </w:r>
      <w:r w:rsidRPr="00966BE3">
        <w:rPr>
          <w:sz w:val="14"/>
        </w:rPr>
        <w:t xml:space="preserve"> About 45% more CubeSats were launched in 2014 than in 2013 (130 vs. 91), accounting for 63% of all satellites launched</w:t>
      </w:r>
      <w:proofErr w:type="gramStart"/>
      <w:r w:rsidRPr="00966BE3">
        <w:rPr>
          <w:sz w:val="14"/>
        </w:rPr>
        <w:t>3 .</w:t>
      </w:r>
      <w:proofErr w:type="gramEnd"/>
      <w:r w:rsidRPr="00966BE3">
        <w:rPr>
          <w:sz w:val="14"/>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966BE3">
        <w:rPr>
          <w:sz w:val="14"/>
        </w:rPr>
        <w:t xml:space="preserve"> </w:t>
      </w:r>
      <w:r w:rsidRPr="00831EB4">
        <w:rPr>
          <w:rStyle w:val="StyleUnderline"/>
        </w:rPr>
        <w:t xml:space="preserve">Therefore, </w:t>
      </w:r>
      <w:proofErr w:type="gramStart"/>
      <w:r w:rsidRPr="00831EB4">
        <w:rPr>
          <w:rStyle w:val="StyleUnderline"/>
        </w:rPr>
        <w:t>in order to</w:t>
      </w:r>
      <w:proofErr w:type="gramEnd"/>
      <w:r w:rsidRPr="00831EB4">
        <w:rPr>
          <w:rStyle w:val="StyleUnderline"/>
        </w:rPr>
        <w:t xml:space="preserve">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332EB009" w14:textId="77777777" w:rsidR="00824224" w:rsidRPr="00452115" w:rsidRDefault="00824224" w:rsidP="00824224">
      <w:pPr>
        <w:pStyle w:val="Heading4"/>
      </w:pPr>
      <w:r>
        <w:t xml:space="preserve">Grid security is an </w:t>
      </w:r>
      <w:r w:rsidRPr="0008456F">
        <w:rPr>
          <w:u w:val="single"/>
        </w:rPr>
        <w:t>existential risk factor</w:t>
      </w:r>
      <w:r>
        <w:t>.</w:t>
      </w:r>
    </w:p>
    <w:p w14:paraId="21241C98" w14:textId="77777777" w:rsidR="00824224" w:rsidRPr="0041280F" w:rsidRDefault="00824224" w:rsidP="00824224">
      <w:proofErr w:type="spellStart"/>
      <w:r w:rsidRPr="0041280F">
        <w:rPr>
          <w:rStyle w:val="Style13ptBold"/>
        </w:rPr>
        <w:t>Denkenberger</w:t>
      </w:r>
      <w:proofErr w:type="spellEnd"/>
      <w:r w:rsidRPr="0041280F">
        <w:rPr>
          <w:rStyle w:val="Style13ptBold"/>
        </w:rPr>
        <w:t xml:space="preserve"> 21</w:t>
      </w:r>
      <w:r>
        <w:t xml:space="preserve"> – D</w:t>
      </w:r>
      <w:r w:rsidRPr="0041280F">
        <w:t xml:space="preserve">avid </w:t>
      </w:r>
      <w:proofErr w:type="spellStart"/>
      <w:r w:rsidRPr="0041280F">
        <w:t>Denkenberger</w:t>
      </w:r>
      <w:proofErr w:type="spellEnd"/>
      <w:r w:rsidRPr="0041280F">
        <w:t>, Anders Sandberg, Ross John Tieman</w:t>
      </w:r>
      <w:r>
        <w:t>, and</w:t>
      </w:r>
      <w:r w:rsidRPr="0041280F">
        <w:t xml:space="preserve"> Joshua M. Pearce</w:t>
      </w:r>
      <w:r>
        <w:t>, *A</w:t>
      </w:r>
      <w:r w:rsidRPr="0041280F">
        <w:t>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 Recut Justin</w:t>
      </w:r>
    </w:p>
    <w:p w14:paraId="0169A619" w14:textId="77777777" w:rsidR="00824224" w:rsidRPr="00452115" w:rsidRDefault="00824224" w:rsidP="00824224">
      <w:pPr>
        <w:rPr>
          <w:u w:val="single"/>
        </w:rPr>
      </w:pPr>
      <w:r w:rsidRPr="00B844AE">
        <w:rPr>
          <w:highlight w:val="green"/>
          <w:u w:val="single"/>
        </w:rPr>
        <w:t>Civilization relies on</w:t>
      </w:r>
      <w:r w:rsidRPr="00452115">
        <w:rPr>
          <w:u w:val="single"/>
        </w:rPr>
        <w:t xml:space="preserve"> a </w:t>
      </w:r>
      <w:r w:rsidRPr="00966BE3">
        <w:rPr>
          <w:rStyle w:val="Emphasis"/>
        </w:rPr>
        <w:t>network</w:t>
      </w:r>
      <w:r w:rsidRPr="00452115">
        <w:rPr>
          <w:u w:val="single"/>
        </w:rPr>
        <w:t xml:space="preserve"> of highly </w:t>
      </w:r>
      <w:r w:rsidRPr="00966BE3">
        <w:rPr>
          <w:rStyle w:val="Emphasis"/>
        </w:rPr>
        <w:t>interdependent</w:t>
      </w:r>
      <w:r w:rsidRPr="00452115">
        <w:rPr>
          <w:u w:val="single"/>
        </w:rPr>
        <w:t xml:space="preserve"> critical </w:t>
      </w:r>
      <w:r w:rsidRPr="00B844AE">
        <w:rPr>
          <w:rStyle w:val="Emphasis"/>
          <w:highlight w:val="green"/>
        </w:rPr>
        <w:t>infrastructure</w:t>
      </w:r>
      <w:r w:rsidRPr="00452115">
        <w:rPr>
          <w:sz w:val="14"/>
        </w:rPr>
        <w:t xml:space="preserve"> (CI) </w:t>
      </w:r>
      <w:r w:rsidRPr="00B844AE">
        <w:rPr>
          <w:highlight w:val="green"/>
          <w:u w:val="single"/>
        </w:rPr>
        <w:t>to provide</w:t>
      </w:r>
      <w:r w:rsidRPr="00452115">
        <w:rPr>
          <w:u w:val="single"/>
        </w:rPr>
        <w:t xml:space="preserve"> </w:t>
      </w:r>
      <w:proofErr w:type="gramStart"/>
      <w:r w:rsidRPr="00966BE3">
        <w:rPr>
          <w:rStyle w:val="Emphasis"/>
        </w:rPr>
        <w:t>basic</w:t>
      </w:r>
      <w:r w:rsidRPr="00452115">
        <w:rPr>
          <w:u w:val="single"/>
        </w:rPr>
        <w:t xml:space="preserve"> </w:t>
      </w:r>
      <w:r w:rsidRPr="00B844AE">
        <w:rPr>
          <w:rStyle w:val="Emphasis"/>
          <w:highlight w:val="green"/>
        </w:rPr>
        <w:t>necessities</w:t>
      </w:r>
      <w:proofErr w:type="gramEnd"/>
      <w:r w:rsidRPr="00452115">
        <w:rPr>
          <w:u w:val="single"/>
        </w:rPr>
        <w:t xml:space="preserve"> (</w:t>
      </w:r>
      <w:r w:rsidRPr="00966BE3">
        <w:rPr>
          <w:rStyle w:val="Emphasis"/>
        </w:rPr>
        <w:t>water</w:t>
      </w:r>
      <w:r w:rsidRPr="00452115">
        <w:rPr>
          <w:u w:val="single"/>
        </w:rPr>
        <w:t xml:space="preserve">, </w:t>
      </w:r>
      <w:r w:rsidRPr="00966BE3">
        <w:rPr>
          <w:rStyle w:val="Emphasis"/>
        </w:rPr>
        <w:t>food</w:t>
      </w:r>
      <w:r w:rsidRPr="00452115">
        <w:rPr>
          <w:u w:val="single"/>
        </w:rPr>
        <w:t xml:space="preserve">, </w:t>
      </w:r>
      <w:r w:rsidRPr="00966BE3">
        <w:rPr>
          <w:rStyle w:val="Emphasis"/>
        </w:rPr>
        <w:t>shelter</w:t>
      </w:r>
      <w:r w:rsidRPr="00452115">
        <w:rPr>
          <w:u w:val="single"/>
        </w:rPr>
        <w:t xml:space="preserve">, basic </w:t>
      </w:r>
      <w:r w:rsidRPr="00966BE3">
        <w:rPr>
          <w:rStyle w:val="Emphasis"/>
        </w:rPr>
        <w:t>goods</w:t>
      </w:r>
      <w:r w:rsidRPr="00452115">
        <w:rPr>
          <w:u w:val="single"/>
        </w:rPr>
        <w:t>)</w:t>
      </w:r>
      <w:r w:rsidRPr="00452115">
        <w:rPr>
          <w:sz w:val="14"/>
        </w:rPr>
        <w:t xml:space="preserve">, as well as complex items (computers, cars, space shuttles) </w:t>
      </w:r>
      <w:r w:rsidRPr="00B844AE">
        <w:rPr>
          <w:highlight w:val="green"/>
          <w:u w:val="single"/>
        </w:rPr>
        <w:t xml:space="preserve">and </w:t>
      </w:r>
      <w:r w:rsidRPr="00B844AE">
        <w:rPr>
          <w:rStyle w:val="Emphasis"/>
          <w:highlight w:val="green"/>
        </w:rPr>
        <w:t>services</w:t>
      </w:r>
      <w:r w:rsidRPr="00452115">
        <w:rPr>
          <w:u w:val="single"/>
        </w:rPr>
        <w:t xml:space="preserve"> (the </w:t>
      </w:r>
      <w:r w:rsidRPr="00966BE3">
        <w:rPr>
          <w:rStyle w:val="Emphasis"/>
        </w:rPr>
        <w:t>internet</w:t>
      </w:r>
      <w:r w:rsidRPr="00452115">
        <w:rPr>
          <w:u w:val="single"/>
        </w:rPr>
        <w:t xml:space="preserve">, </w:t>
      </w:r>
      <w:r w:rsidRPr="00966BE3">
        <w:rPr>
          <w:rStyle w:val="Emphasis"/>
        </w:rPr>
        <w:t>cloud</w:t>
      </w:r>
      <w:r w:rsidRPr="00452115">
        <w:rPr>
          <w:u w:val="single"/>
        </w:rPr>
        <w:t xml:space="preserve"> </w:t>
      </w:r>
      <w:r w:rsidRPr="00966BE3">
        <w:rPr>
          <w:rStyle w:val="Emphasis"/>
        </w:rPr>
        <w:t>computing</w:t>
      </w:r>
      <w:r w:rsidRPr="00452115">
        <w:rPr>
          <w:u w:val="single"/>
        </w:rPr>
        <w:t xml:space="preserve">, </w:t>
      </w:r>
      <w:r w:rsidRPr="00966BE3">
        <w:rPr>
          <w:rStyle w:val="Emphasis"/>
        </w:rPr>
        <w:t>global</w:t>
      </w:r>
      <w:r w:rsidRPr="00452115">
        <w:rPr>
          <w:u w:val="single"/>
        </w:rPr>
        <w:t xml:space="preserve"> </w:t>
      </w:r>
      <w:r w:rsidRPr="00966BE3">
        <w:rPr>
          <w:rStyle w:val="Emphasis"/>
        </w:rPr>
        <w:t>supply</w:t>
      </w:r>
      <w:r w:rsidRPr="00452115">
        <w:rPr>
          <w:u w:val="single"/>
        </w:rPr>
        <w:t xml:space="preserve"> </w:t>
      </w:r>
      <w:r w:rsidRPr="00966BE3">
        <w:rPr>
          <w:rStyle w:val="Emphasis"/>
        </w:rPr>
        <w:t>chains</w:t>
      </w:r>
      <w:r w:rsidRPr="00452115">
        <w:rPr>
          <w:u w:val="single"/>
        </w:rPr>
        <w:t xml:space="preserve">), henceforth referred to as </w:t>
      </w:r>
      <w:r w:rsidRPr="00966BE3">
        <w:rPr>
          <w:rStyle w:val="Emphasis"/>
        </w:rPr>
        <w:t>industry</w:t>
      </w:r>
      <w:r w:rsidRPr="00452115">
        <w:rPr>
          <w:u w:val="single"/>
        </w:rPr>
        <w:t xml:space="preserve">. Electricity and the electrical </w:t>
      </w:r>
      <w:r w:rsidRPr="00B844AE">
        <w:rPr>
          <w:highlight w:val="green"/>
          <w:u w:val="single"/>
        </w:rPr>
        <w:t>infrastructure</w:t>
      </w:r>
      <w:r w:rsidRPr="00452115">
        <w:rPr>
          <w:u w:val="single"/>
        </w:rPr>
        <w:t xml:space="preserve"> that distributes it plays an </w:t>
      </w:r>
      <w:r w:rsidRPr="00966BE3">
        <w:rPr>
          <w:rStyle w:val="Emphasis"/>
        </w:rPr>
        <w:t>important</w:t>
      </w:r>
      <w:r w:rsidRPr="00452115">
        <w:rPr>
          <w:u w:val="single"/>
        </w:rPr>
        <w:t xml:space="preserve"> </w:t>
      </w:r>
      <w:r w:rsidRPr="00966BE3">
        <w:rPr>
          <w:rStyle w:val="Emphasis"/>
        </w:rPr>
        <w:t>role</w:t>
      </w:r>
      <w:r w:rsidRPr="00452115">
        <w:rPr>
          <w:u w:val="single"/>
        </w:rPr>
        <w:t xml:space="preserve"> within industry, providing a convenient means </w:t>
      </w:r>
      <w:r w:rsidRPr="00287BE6">
        <w:rPr>
          <w:u w:val="single"/>
        </w:rPr>
        <w:t xml:space="preserve">to distribute energy able to be converted into </w:t>
      </w:r>
      <w:r w:rsidRPr="00287BE6">
        <w:rPr>
          <w:rStyle w:val="Emphasis"/>
        </w:rPr>
        <w:t>various</w:t>
      </w:r>
      <w:r w:rsidRPr="00287BE6">
        <w:rPr>
          <w:u w:val="single"/>
        </w:rPr>
        <w:t xml:space="preserve"> forms of useful work</w:t>
      </w:r>
      <w:r w:rsidRPr="00287BE6">
        <w:rPr>
          <w:sz w:val="14"/>
        </w:rPr>
        <w:t xml:space="preserve">. Electricity is one component of industry albeit a critical one. </w:t>
      </w:r>
      <w:r w:rsidRPr="00287BE6">
        <w:rPr>
          <w:u w:val="single"/>
        </w:rPr>
        <w:t xml:space="preserve">Industry provides the </w:t>
      </w:r>
      <w:r w:rsidRPr="00287BE6">
        <w:rPr>
          <w:u w:val="single"/>
        </w:rPr>
        <w:lastRenderedPageBreak/>
        <w:t xml:space="preserve">means to </w:t>
      </w:r>
      <w:r w:rsidRPr="00B844AE">
        <w:rPr>
          <w:rStyle w:val="Emphasis"/>
          <w:highlight w:val="green"/>
        </w:rPr>
        <w:t>sustain</w:t>
      </w:r>
      <w:r w:rsidRPr="00452115">
        <w:rPr>
          <w:u w:val="single"/>
        </w:rPr>
        <w:t xml:space="preserve"> </w:t>
      </w:r>
      <w:r w:rsidRPr="00966BE3">
        <w:rPr>
          <w:rStyle w:val="Emphasis"/>
        </w:rPr>
        <w:t>advanced</w:t>
      </w:r>
      <w:r w:rsidRPr="00452115">
        <w:rPr>
          <w:u w:val="single"/>
        </w:rPr>
        <w:t xml:space="preserve"> </w:t>
      </w:r>
      <w:r w:rsidRPr="00B844AE">
        <w:rPr>
          <w:rStyle w:val="Emphasis"/>
          <w:highlight w:val="green"/>
        </w:rPr>
        <w:t>civilization</w:t>
      </w:r>
      <w:r w:rsidRPr="00452115">
        <w:rPr>
          <w:u w:val="single"/>
        </w:rPr>
        <w:t xml:space="preserve"> structures and</w:t>
      </w:r>
      <w:r w:rsidRPr="00452115">
        <w:rPr>
          <w:sz w:val="14"/>
        </w:rPr>
        <w:t xml:space="preserve"> the citizens that inhabit them. </w:t>
      </w:r>
      <w:r w:rsidRPr="00452115">
        <w:rPr>
          <w:u w:val="single"/>
        </w:rPr>
        <w:t xml:space="preserve">These structures play a critical role in realizing various futures by </w:t>
      </w:r>
      <w:r w:rsidRPr="00B844AE">
        <w:rPr>
          <w:highlight w:val="green"/>
          <w:u w:val="single"/>
        </w:rPr>
        <w:t>allowing humanity to</w:t>
      </w:r>
      <w:r w:rsidRPr="00452115">
        <w:rPr>
          <w:u w:val="single"/>
        </w:rPr>
        <w:t xml:space="preserve"> </w:t>
      </w:r>
      <w:r w:rsidRPr="00966BE3">
        <w:rPr>
          <w:rStyle w:val="Emphasis"/>
        </w:rPr>
        <w:t>discover</w:t>
      </w:r>
      <w:r w:rsidRPr="00452115">
        <w:rPr>
          <w:u w:val="single"/>
        </w:rPr>
        <w:t xml:space="preserve"> and </w:t>
      </w:r>
      <w:r w:rsidRPr="00B844AE">
        <w:rPr>
          <w:rStyle w:val="Emphasis"/>
          <w:highlight w:val="green"/>
        </w:rPr>
        <w:t>utilize</w:t>
      </w:r>
      <w:r w:rsidRPr="00452115">
        <w:rPr>
          <w:u w:val="single"/>
        </w:rPr>
        <w:t xml:space="preserve"> new </w:t>
      </w:r>
      <w:r w:rsidRPr="00B844AE">
        <w:rPr>
          <w:highlight w:val="green"/>
          <w:u w:val="single"/>
        </w:rPr>
        <w:t>resources, adapt</w:t>
      </w:r>
      <w:r w:rsidRPr="00452115">
        <w:rPr>
          <w:u w:val="single"/>
        </w:rPr>
        <w:t xml:space="preserve"> to </w:t>
      </w:r>
      <w:r w:rsidRPr="00966BE3">
        <w:rPr>
          <w:rStyle w:val="Emphasis"/>
        </w:rPr>
        <w:t>various</w:t>
      </w:r>
      <w:r w:rsidRPr="00452115">
        <w:rPr>
          <w:u w:val="single"/>
        </w:rPr>
        <w:t xml:space="preserve"> environments, </w:t>
      </w:r>
      <w:r w:rsidRPr="00B844AE">
        <w:rPr>
          <w:highlight w:val="green"/>
          <w:u w:val="single"/>
        </w:rPr>
        <w:t xml:space="preserve">and </w:t>
      </w:r>
      <w:r w:rsidRPr="00B844AE">
        <w:rPr>
          <w:rStyle w:val="Emphasis"/>
          <w:highlight w:val="green"/>
        </w:rPr>
        <w:t>resist</w:t>
      </w:r>
      <w:r w:rsidRPr="00452115">
        <w:rPr>
          <w:u w:val="single"/>
        </w:rPr>
        <w:t xml:space="preserve"> natural </w:t>
      </w:r>
      <w:r w:rsidRPr="00287BE6">
        <w:rPr>
          <w:u w:val="single"/>
        </w:rPr>
        <w:t>stressors</w:t>
      </w:r>
      <w:r w:rsidRPr="00452115">
        <w:rPr>
          <w:u w:val="single"/>
        </w:rPr>
        <w:t>.</w:t>
      </w:r>
    </w:p>
    <w:p w14:paraId="4D15CD5F" w14:textId="77777777" w:rsidR="00824224" w:rsidRPr="00452115" w:rsidRDefault="00824224" w:rsidP="00824224">
      <w:pPr>
        <w:rPr>
          <w:sz w:val="14"/>
        </w:rPr>
      </w:pPr>
      <w:r w:rsidRPr="00452115">
        <w:rPr>
          <w:sz w:val="14"/>
        </w:rPr>
        <w:t xml:space="preserve">Though industry </w:t>
      </w:r>
      <w:proofErr w:type="gramStart"/>
      <w:r w:rsidRPr="00452115">
        <w:rPr>
          <w:sz w:val="14"/>
        </w:rPr>
        <w:t>is capable of resisting</w:t>
      </w:r>
      <w:proofErr w:type="gramEnd"/>
      <w:r w:rsidRPr="00452115">
        <w:rPr>
          <w:sz w:val="14"/>
        </w:rPr>
        <w:t xml:space="preserve"> small stressors, </w:t>
      </w:r>
      <w:r w:rsidRPr="00452115">
        <w:rPr>
          <w:u w:val="single"/>
        </w:rPr>
        <w:t xml:space="preserve">a sufficiently large event can </w:t>
      </w:r>
      <w:r w:rsidRPr="00966BE3">
        <w:rPr>
          <w:rStyle w:val="Emphasis"/>
        </w:rPr>
        <w:t>precipitate</w:t>
      </w:r>
      <w:r w:rsidRPr="00452115">
        <w:rPr>
          <w:u w:val="single"/>
        </w:rPr>
        <w:t xml:space="preserve"> </w:t>
      </w:r>
      <w:r w:rsidRPr="00B844AE">
        <w:rPr>
          <w:rStyle w:val="Emphasis"/>
          <w:highlight w:val="green"/>
        </w:rPr>
        <w:t>cascading</w:t>
      </w:r>
      <w:r w:rsidRPr="00B844AE">
        <w:rPr>
          <w:highlight w:val="green"/>
          <w:u w:val="single"/>
        </w:rPr>
        <w:t xml:space="preserve"> </w:t>
      </w:r>
      <w:r w:rsidRPr="00B844AE">
        <w:rPr>
          <w:rStyle w:val="Emphasis"/>
          <w:highlight w:val="green"/>
        </w:rPr>
        <w:t>failure</w:t>
      </w:r>
      <w:r w:rsidRPr="00B844AE">
        <w:rPr>
          <w:highlight w:val="green"/>
          <w:u w:val="single"/>
        </w:rPr>
        <w:t xml:space="preserve"> </w:t>
      </w:r>
      <w:r w:rsidRPr="00287BE6">
        <w:rPr>
          <w:u w:val="single"/>
        </w:rPr>
        <w:t>of CI systems</w:t>
      </w:r>
      <w:r w:rsidRPr="00452115">
        <w:rPr>
          <w:u w:val="single"/>
        </w:rPr>
        <w:t xml:space="preserve">, resulting in a </w:t>
      </w:r>
      <w:r w:rsidRPr="00B844AE">
        <w:rPr>
          <w:rStyle w:val="Emphasis"/>
          <w:highlight w:val="green"/>
        </w:rPr>
        <w:t>collapse</w:t>
      </w:r>
      <w:r w:rsidRPr="00452115">
        <w:rPr>
          <w:u w:val="single"/>
        </w:rPr>
        <w:t xml:space="preserve"> of </w:t>
      </w:r>
      <w:r w:rsidRPr="00B844AE">
        <w:rPr>
          <w:highlight w:val="green"/>
          <w:u w:val="single"/>
        </w:rPr>
        <w:t>industry</w:t>
      </w:r>
      <w:r w:rsidRPr="00452115">
        <w:rPr>
          <w:sz w:val="14"/>
        </w:rPr>
        <w:t xml:space="preserve">. If one does not temporally discount the value of future people, </w:t>
      </w:r>
      <w:r w:rsidRPr="00452115">
        <w:rPr>
          <w:u w:val="single"/>
        </w:rPr>
        <w:t>the long-term future</w:t>
      </w:r>
      <w:r w:rsidRPr="00452115">
        <w:rPr>
          <w:sz w:val="14"/>
        </w:rPr>
        <w:t xml:space="preserve"> (thousands, millions, or even billions of years) </w:t>
      </w:r>
      <w:r w:rsidRPr="00452115">
        <w:rPr>
          <w:u w:val="single"/>
        </w:rPr>
        <w:t xml:space="preserve">could </w:t>
      </w:r>
      <w:r w:rsidRPr="00966BE3">
        <w:rPr>
          <w:rStyle w:val="Emphasis"/>
        </w:rPr>
        <w:t>contain</w:t>
      </w:r>
      <w:r w:rsidRPr="00452115">
        <w:rPr>
          <w:u w:val="single"/>
        </w:rPr>
        <w:t xml:space="preserve"> an astronomically </w:t>
      </w:r>
      <w:r w:rsidRPr="00966BE3">
        <w:rPr>
          <w:rStyle w:val="Emphasis"/>
        </w:rPr>
        <w:t>large</w:t>
      </w:r>
      <w:r w:rsidRPr="00452115">
        <w:rPr>
          <w:u w:val="single"/>
        </w:rPr>
        <w:t xml:space="preserve"> amount of value</w:t>
      </w:r>
      <w:r w:rsidRPr="00452115">
        <w:rPr>
          <w:sz w:val="14"/>
        </w:rPr>
        <w:t xml:space="preserve"> [18]. </w:t>
      </w:r>
      <w:r w:rsidRPr="00966BE3">
        <w:rPr>
          <w:u w:val="single"/>
        </w:rPr>
        <w:t xml:space="preserve">Events </w:t>
      </w:r>
      <w:r w:rsidRPr="00B844AE">
        <w:rPr>
          <w:highlight w:val="green"/>
          <w:u w:val="single"/>
        </w:rPr>
        <w:t>capable of</w:t>
      </w:r>
      <w:r w:rsidRPr="00452115">
        <w:rPr>
          <w:u w:val="single"/>
        </w:rPr>
        <w:t xml:space="preserve"> </w:t>
      </w:r>
      <w:r w:rsidRPr="00966BE3">
        <w:rPr>
          <w:rStyle w:val="Emphasis"/>
        </w:rPr>
        <w:t>curtailing</w:t>
      </w:r>
      <w:r w:rsidRPr="00452115">
        <w:rPr>
          <w:u w:val="single"/>
        </w:rPr>
        <w:t xml:space="preserve"> the potential of civilization (</w:t>
      </w:r>
      <w:r w:rsidRPr="00966BE3">
        <w:rPr>
          <w:u w:val="single"/>
        </w:rPr>
        <w:t>existential risks</w:t>
      </w:r>
      <w:r w:rsidRPr="00452115">
        <w:rPr>
          <w:u w:val="single"/>
        </w:rPr>
        <w:t xml:space="preserve">, such as </w:t>
      </w:r>
      <w:r w:rsidRPr="00966BE3">
        <w:rPr>
          <w:rStyle w:val="Emphasis"/>
        </w:rPr>
        <w:t>human</w:t>
      </w:r>
      <w:r w:rsidRPr="00452115">
        <w:rPr>
          <w:u w:val="single"/>
        </w:rPr>
        <w:t xml:space="preserve"> </w:t>
      </w:r>
      <w:r w:rsidRPr="00B844AE">
        <w:rPr>
          <w:rStyle w:val="Emphasis"/>
          <w:highlight w:val="green"/>
        </w:rPr>
        <w:t>extinction</w:t>
      </w:r>
      <w:r w:rsidRPr="00452115">
        <w:rPr>
          <w:u w:val="single"/>
        </w:rPr>
        <w:t xml:space="preserve"> or an unrecoverable collapse) would prevent such futures from being achieved, implying reducing the likelihood of such events is of the utmost importance</w:t>
      </w:r>
      <w:r w:rsidRPr="00452115">
        <w:rPr>
          <w:sz w:val="14"/>
        </w:rPr>
        <w:t xml:space="preserve"> [100]. </w:t>
      </w:r>
      <w:r w:rsidRPr="00452115">
        <w:rPr>
          <w:u w:val="single"/>
        </w:rPr>
        <w:t xml:space="preserve">Reducing the prevalence of </w:t>
      </w:r>
      <w:r w:rsidRPr="00B844AE">
        <w:rPr>
          <w:rStyle w:val="Emphasis"/>
          <w:highlight w:val="green"/>
        </w:rPr>
        <w:t>existential risks factors</w:t>
      </w:r>
      <w:r w:rsidRPr="00452115">
        <w:rPr>
          <w:sz w:val="14"/>
        </w:rPr>
        <w:t xml:space="preserve">; events, systemic structures, or biases </w:t>
      </w:r>
      <w:r w:rsidRPr="00452115">
        <w:rPr>
          <w:u w:val="single"/>
        </w:rPr>
        <w:t xml:space="preserve">which </w:t>
      </w:r>
      <w:r w:rsidRPr="00B844AE">
        <w:rPr>
          <w:rStyle w:val="Emphasis"/>
          <w:highlight w:val="green"/>
        </w:rPr>
        <w:t>increase</w:t>
      </w:r>
      <w:r w:rsidRPr="00452115">
        <w:rPr>
          <w:u w:val="single"/>
        </w:rPr>
        <w:t xml:space="preserve"> the </w:t>
      </w:r>
      <w:r w:rsidRPr="00B844AE">
        <w:rPr>
          <w:rStyle w:val="Emphasis"/>
          <w:highlight w:val="green"/>
        </w:rPr>
        <w:t>likelihood</w:t>
      </w:r>
      <w:r w:rsidRPr="00B844AE">
        <w:rPr>
          <w:highlight w:val="green"/>
          <w:u w:val="single"/>
        </w:rPr>
        <w:t xml:space="preserve"> of extinction </w:t>
      </w:r>
      <w:r w:rsidRPr="00287BE6">
        <w:rPr>
          <w:u w:val="single"/>
        </w:rPr>
        <w:t xml:space="preserve">but do </w:t>
      </w:r>
      <w:r w:rsidRPr="00287BE6">
        <w:rPr>
          <w:rStyle w:val="Emphasis"/>
        </w:rPr>
        <w:t>not</w:t>
      </w:r>
      <w:r w:rsidRPr="00287BE6">
        <w:rPr>
          <w:u w:val="single"/>
        </w:rPr>
        <w:t xml:space="preserve"> cause extinction by </w:t>
      </w:r>
      <w:r w:rsidRPr="00287BE6">
        <w:rPr>
          <w:rStyle w:val="Emphasis"/>
        </w:rPr>
        <w:t>themselves</w:t>
      </w:r>
      <w:r w:rsidRPr="00287BE6">
        <w:rPr>
          <w:u w:val="single"/>
        </w:rPr>
        <w:t xml:space="preserve"> is</w:t>
      </w:r>
      <w:r w:rsidRPr="00452115">
        <w:rPr>
          <w:u w:val="single"/>
        </w:rPr>
        <w:t xml:space="preserve"> also </w:t>
      </w:r>
      <w:r w:rsidRPr="00966BE3">
        <w:rPr>
          <w:rStyle w:val="Emphasis"/>
        </w:rPr>
        <w:t>highly</w:t>
      </w:r>
      <w:r w:rsidRPr="00452115">
        <w:rPr>
          <w:u w:val="single"/>
        </w:rPr>
        <w:t xml:space="preserve"> </w:t>
      </w:r>
      <w:r w:rsidRPr="00966BE3">
        <w:rPr>
          <w:rStyle w:val="Emphasis"/>
        </w:rPr>
        <w:t>valuable</w:t>
      </w:r>
      <w:r w:rsidRPr="00452115">
        <w:rPr>
          <w:sz w:val="14"/>
        </w:rPr>
        <w:t xml:space="preserve">. Complete collapse or </w:t>
      </w:r>
      <w:r w:rsidRPr="00B844AE">
        <w:rPr>
          <w:highlight w:val="green"/>
          <w:u w:val="single"/>
        </w:rPr>
        <w:t>degraded</w:t>
      </w:r>
      <w:r w:rsidRPr="00452115">
        <w:rPr>
          <w:u w:val="single"/>
        </w:rPr>
        <w:t xml:space="preserve"> function of </w:t>
      </w:r>
      <w:r w:rsidRPr="00B844AE">
        <w:rPr>
          <w:highlight w:val="green"/>
          <w:u w:val="single"/>
        </w:rPr>
        <w:t>industry would</w:t>
      </w:r>
      <w:r w:rsidRPr="00452115">
        <w:rPr>
          <w:u w:val="single"/>
        </w:rPr>
        <w:t xml:space="preserve"> drastically </w:t>
      </w:r>
      <w:r w:rsidRPr="00B844AE">
        <w:rPr>
          <w:highlight w:val="green"/>
          <w:u w:val="single"/>
        </w:rPr>
        <w:t>reduce</w:t>
      </w:r>
      <w:r w:rsidRPr="00452115">
        <w:rPr>
          <w:u w:val="single"/>
        </w:rPr>
        <w:t xml:space="preserve"> humanity’s </w:t>
      </w:r>
      <w:r w:rsidRPr="00B844AE">
        <w:rPr>
          <w:highlight w:val="green"/>
          <w:u w:val="single"/>
        </w:rPr>
        <w:t xml:space="preserve">capacity to </w:t>
      </w:r>
      <w:r w:rsidRPr="00B844AE">
        <w:rPr>
          <w:rStyle w:val="Emphasis"/>
          <w:highlight w:val="green"/>
        </w:rPr>
        <w:t>coordinate</w:t>
      </w:r>
      <w:r w:rsidRPr="00B844AE">
        <w:rPr>
          <w:highlight w:val="green"/>
          <w:u w:val="single"/>
        </w:rPr>
        <w:t xml:space="preserve"> and </w:t>
      </w:r>
      <w:r w:rsidRPr="00B844AE">
        <w:rPr>
          <w:rStyle w:val="Emphasis"/>
          <w:highlight w:val="green"/>
        </w:rPr>
        <w:t>deploy</w:t>
      </w:r>
      <w:r w:rsidRPr="00B844AE">
        <w:rPr>
          <w:highlight w:val="green"/>
          <w:u w:val="single"/>
        </w:rPr>
        <w:t xml:space="preserve"> </w:t>
      </w:r>
      <w:r w:rsidRPr="00B844AE">
        <w:rPr>
          <w:rStyle w:val="Emphasis"/>
          <w:highlight w:val="green"/>
        </w:rPr>
        <w:t>tech</w:t>
      </w:r>
      <w:r w:rsidRPr="00966BE3">
        <w:rPr>
          <w:rStyle w:val="Emphasis"/>
        </w:rPr>
        <w:t>nology</w:t>
      </w:r>
      <w:r w:rsidRPr="00452115">
        <w:rPr>
          <w:u w:val="single"/>
        </w:rPr>
        <w:t xml:space="preserve"> to prevent existential risks, representing an existential risk factor.</w:t>
      </w:r>
      <w:r w:rsidRPr="00452115">
        <w:rPr>
          <w:sz w:val="14"/>
        </w:rPr>
        <w:t xml:space="preserve"> Consequently, interventions preventing loss of industry, reducing the magnitude of impacts, or increasing speed of recovery could be extremely valuable.</w:t>
      </w:r>
    </w:p>
    <w:p w14:paraId="58748982" w14:textId="77777777" w:rsidR="00824224" w:rsidRPr="00287BE6" w:rsidRDefault="00824224" w:rsidP="00824224">
      <w:pPr>
        <w:rPr>
          <w:sz w:val="8"/>
          <w:szCs w:val="8"/>
        </w:rPr>
      </w:pPr>
      <w:r w:rsidRPr="00287BE6">
        <w:rPr>
          <w:sz w:val="8"/>
          <w:szCs w:val="8"/>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287BE6">
        <w:rPr>
          <w:sz w:val="8"/>
          <w:szCs w:val="8"/>
        </w:rPr>
        <w:t>value add</w:t>
      </w:r>
      <w:proofErr w:type="gramEnd"/>
      <w:r w:rsidRPr="00287BE6">
        <w:rPr>
          <w:sz w:val="8"/>
          <w:szCs w:val="8"/>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w:t>
      </w:r>
      <w:proofErr w:type="gramStart"/>
      <w:r w:rsidRPr="00287BE6">
        <w:rPr>
          <w:sz w:val="8"/>
          <w:szCs w:val="8"/>
        </w:rPr>
        <w:t>it is clear that most</w:t>
      </w:r>
      <w:proofErr w:type="gramEnd"/>
      <w:r w:rsidRPr="00287BE6">
        <w:rPr>
          <w:sz w:val="8"/>
          <w:szCs w:val="8"/>
        </w:rPr>
        <w:t xml:space="preserve"> academic and institutional emphasis has been on “ordinary” rather than extreme disasters, and risks from industry to the public and environment rather than widespread failures of industrial services causing harm. The integrated nature of the electric grid, which is based on centralized generation makes the entire system vulnerable to disruption.1 There are </w:t>
      </w:r>
      <w:proofErr w:type="gramStart"/>
      <w:r w:rsidRPr="00287BE6">
        <w:rPr>
          <w:sz w:val="8"/>
          <w:szCs w:val="8"/>
        </w:rPr>
        <w:t>a number of</w:t>
      </w:r>
      <w:proofErr w:type="gramEnd"/>
      <w:r w:rsidRPr="00287BE6">
        <w:rPr>
          <w:sz w:val="8"/>
          <w:szCs w:val="8"/>
        </w:rPr>
        <w:t xml:space="preserve"> anthropogenic and natural catastrophes that could result in regional-scale electrical grid failure, which would be expected to halt the majority of industries and machines in that area. A high-altitude electromagnetic pulse (HEMP) caused by a nuclear weapon could disable electricity over part of a continent [16, 48, 66, 93]. This could destroy </w:t>
      </w:r>
      <w:proofErr w:type="gramStart"/>
      <w:r w:rsidRPr="00287BE6">
        <w:rPr>
          <w:sz w:val="8"/>
          <w:szCs w:val="8"/>
        </w:rPr>
        <w:t>the majority of</w:t>
      </w:r>
      <w:proofErr w:type="gramEnd"/>
      <w:r w:rsidRPr="00287BE6">
        <w:rPr>
          <w:sz w:val="8"/>
          <w:szCs w:val="8"/>
        </w:rPr>
        <w:t xml:space="preserve"> electrical grid infrastructure, and as fossil fuel extraction and industry is reliant on electricity [49], industry would be disabled. Similarly, solar storms have destroyed electrical transformers connected to long transmission lines in the past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both physical [6, 8, 69, 89, 111] and </w:t>
      </w:r>
      <w:proofErr w:type="spellStart"/>
      <w:r w:rsidRPr="00287BE6">
        <w:rPr>
          <w:sz w:val="8"/>
          <w:szCs w:val="8"/>
        </w:rPr>
        <w:t>cyber attacks</w:t>
      </w:r>
      <w:proofErr w:type="spellEnd"/>
      <w:r w:rsidRPr="00287BE6">
        <w:rPr>
          <w:sz w:val="8"/>
          <w:szCs w:val="8"/>
        </w:rPr>
        <w:t xml:space="preserve"> [3, 63, 90, 96, 118, 128, 130] could also compromise electric grids. Physical attacks include traditional acts of terrorism such as bombing or sabotage [130] in addition to EMP attacks.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the traditional power grid infrastructure is simply incapable of withstanding intentional physical attacks [91]. Damage to the electric grid resulting in physical attack could be long lasting, as most traditional power plants operate with large transformers that are difficult to move and source. Custom rebuilt transformers require time for replacement ranging from months and even up to years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a high-tech attack could be even further widespread. The Pentagon reports spending roughly $100 million to repair cyber-related damages to the electric grid in 2009 [57]. There is also evidence that a computer virus caused an electrical outage in the Ukraine [56]. Unlike simplistic physical attacks, cyber attackers are capable of penetrating critical electric infrastructure from remote regions of the world, needing only communication pathways (e.g., the Internet or infected memory sticks) to install malware into the control systems of the electric power grid.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 The electric grid in general is growing increasingly dependent upon the Internet and other network connections for data communication and monitoring systems [17, 112, 118, 127, 135]. Although this conveniently allows electrical suppliers management of systems, it increases the susceptibility of the grid to cyber-attack, through denial of webpage services to consumers, disruption to supervisory control and data acquisition (SCADA) operating systems, or sustained widespread power outages [3, 72, 118, 120]. </w:t>
      </w:r>
      <w:proofErr w:type="gramStart"/>
      <w:r w:rsidRPr="00287BE6">
        <w:rPr>
          <w:sz w:val="8"/>
          <w:szCs w:val="8"/>
        </w:rPr>
        <w:t>Thus</w:t>
      </w:r>
      <w:proofErr w:type="gramEnd"/>
      <w:r w:rsidRPr="00287BE6">
        <w:rPr>
          <w:sz w:val="8"/>
          <w:szCs w:val="8"/>
        </w:rPr>
        <w:t xml:space="preserve"> global or regional loss of the Internet could have similar implications. A less obvious potential cause is a pandemic that disrupts global trade. Countries may ban trade for fear of the disease entering their country, but many countries are dependent on imports for the functioning of their industry. If the region over which electricity is disrupted had significant agricultural production, the catastrophe could be accompanied by a ~ 10% food production shortfall as well. It is uncertain whether countries outside the affected region would help the affected countries, do nothing, or conquer the affected countries. Larger versions of these catastrophes could disrupt electricity/industry globally. For instance, it is possible that multiple HEMPs could be detonated around the world, due to a world nuclear war [105] or due to terrorists gaining control of nuclear weapons. There is evidence that, in the last 2000 years, two solar storms occurred that were much stronger than the Carrington event [85]. Therefore, it is possible that an extreme solar storm could disable electricity and therefore industry globally. It is conceivable that a coordinated cyber or physical attack (or a combination) on many electric grids could also disrupt industry globally. Many of the techniques to harden the electric grid could help with this vulnerability as well as moving to more distributed generation and microgrids [23, 29, 75, 76, 103, 114]. An extreme pandemic could cause enough people to not show up to work such that industrial functioning could not be maintained. Though this could be mitigated by directing military personnel to fill vacant positions, if the pandemic were severe enough, it could be rational to retreat from high human contact industrial civilization </w:t>
      </w:r>
      <w:proofErr w:type="gramStart"/>
      <w:r w:rsidRPr="00287BE6">
        <w:rPr>
          <w:sz w:val="8"/>
          <w:szCs w:val="8"/>
        </w:rPr>
        <w:t>in order to</w:t>
      </w:r>
      <w:proofErr w:type="gramEnd"/>
      <w:r w:rsidRPr="00287BE6">
        <w:rPr>
          <w:sz w:val="8"/>
          <w:szCs w:val="8"/>
        </w:rPr>
        <w:t xml:space="preserve"> limit disease mortality. The global loss of electricity could even be self-inflicted as a way of stopping rogue artificial general intelligence (AGI) [124]. As the current high agricultural productivity depends on industry (e.g., for fertilizers), it has been assumed that there would be mass starvation in these scenarios [107].</w:t>
      </w:r>
    </w:p>
    <w:p w14:paraId="09CC16EC" w14:textId="77777777" w:rsidR="00824224" w:rsidRPr="00452115" w:rsidRDefault="00824224" w:rsidP="00824224">
      <w:pPr>
        <w:rPr>
          <w:sz w:val="14"/>
        </w:rPr>
      </w:pPr>
      <w:r w:rsidRPr="00966BE3">
        <w:rPr>
          <w:u w:val="single"/>
        </w:rPr>
        <w:t>Repairing</w:t>
      </w:r>
      <w:r w:rsidRPr="00452115">
        <w:rPr>
          <w:u w:val="single"/>
        </w:rPr>
        <w:t xml:space="preserve"> these </w:t>
      </w:r>
      <w:r w:rsidRPr="00966BE3">
        <w:rPr>
          <w:u w:val="single"/>
        </w:rPr>
        <w:t>systems</w:t>
      </w:r>
      <w:r w:rsidRPr="00452115">
        <w:rPr>
          <w:u w:val="single"/>
        </w:rPr>
        <w:t xml:space="preserve"> and re-establishing electrical infrastructure would be a goal of the long term</w:t>
      </w:r>
      <w:r w:rsidRPr="00452115">
        <w:rPr>
          <w:sz w:val="14"/>
        </w:rPr>
        <w:t xml:space="preserve"> and work should ideally start on it immediately after a catastrophe. </w:t>
      </w:r>
      <w:r w:rsidRPr="00452115">
        <w:rPr>
          <w:u w:val="single"/>
        </w:rPr>
        <w:t xml:space="preserve">However, human </w:t>
      </w:r>
      <w:r w:rsidRPr="00B844AE">
        <w:rPr>
          <w:highlight w:val="green"/>
          <w:u w:val="single"/>
        </w:rPr>
        <w:t>needs</w:t>
      </w:r>
      <w:r w:rsidRPr="00452115">
        <w:rPr>
          <w:u w:val="single"/>
        </w:rPr>
        <w:t xml:space="preserve"> would </w:t>
      </w:r>
      <w:r w:rsidRPr="00B844AE">
        <w:rPr>
          <w:highlight w:val="green"/>
          <w:u w:val="single"/>
        </w:rPr>
        <w:t xml:space="preserve">need to be met </w:t>
      </w:r>
      <w:r w:rsidRPr="00B844AE">
        <w:rPr>
          <w:rStyle w:val="Emphasis"/>
          <w:highlight w:val="green"/>
        </w:rPr>
        <w:t>immediately</w:t>
      </w:r>
      <w:r w:rsidRPr="00452115">
        <w:rPr>
          <w:sz w:val="14"/>
        </w:rPr>
        <w:t xml:space="preserve"> (and continually) </w:t>
      </w:r>
      <w:r w:rsidRPr="00452115">
        <w:rPr>
          <w:u w:val="single"/>
        </w:rPr>
        <w:t xml:space="preserve">and since </w:t>
      </w:r>
      <w:r w:rsidRPr="00B844AE">
        <w:rPr>
          <w:highlight w:val="green"/>
          <w:u w:val="single"/>
        </w:rPr>
        <w:t>there is only</w:t>
      </w:r>
      <w:r w:rsidRPr="00452115">
        <w:rPr>
          <w:u w:val="single"/>
        </w:rPr>
        <w:t xml:space="preserve"> a </w:t>
      </w:r>
      <w:r w:rsidRPr="00B844AE">
        <w:rPr>
          <w:rStyle w:val="Emphasis"/>
          <w:highlight w:val="green"/>
        </w:rPr>
        <w:t>few</w:t>
      </w:r>
      <w:r w:rsidRPr="00B844AE">
        <w:rPr>
          <w:highlight w:val="green"/>
          <w:u w:val="single"/>
        </w:rPr>
        <w:t xml:space="preserve"> </w:t>
      </w:r>
      <w:r w:rsidRPr="00B844AE">
        <w:rPr>
          <w:rStyle w:val="Emphasis"/>
          <w:highlight w:val="green"/>
        </w:rPr>
        <w:t>months</w:t>
      </w:r>
      <w:r w:rsidRPr="00B844AE">
        <w:rPr>
          <w:highlight w:val="green"/>
          <w:u w:val="single"/>
        </w:rPr>
        <w:t xml:space="preserve"> of stored food</w:t>
      </w:r>
      <w:r w:rsidRPr="00452115">
        <w:rPr>
          <w:u w:val="single"/>
        </w:rPr>
        <w:t xml:space="preserve">, it would likely </w:t>
      </w:r>
      <w:r w:rsidRPr="00B844AE">
        <w:rPr>
          <w:rStyle w:val="Emphasis"/>
          <w:highlight w:val="green"/>
        </w:rPr>
        <w:t>run</w:t>
      </w:r>
      <w:r w:rsidRPr="00B844AE">
        <w:rPr>
          <w:highlight w:val="green"/>
          <w:u w:val="single"/>
        </w:rPr>
        <w:t xml:space="preserve"> </w:t>
      </w:r>
      <w:r w:rsidRPr="00B844AE">
        <w:rPr>
          <w:rStyle w:val="Emphasis"/>
          <w:highlight w:val="green"/>
        </w:rPr>
        <w:t>out</w:t>
      </w:r>
      <w:r w:rsidRPr="00B844AE">
        <w:rPr>
          <w:highlight w:val="green"/>
          <w:u w:val="single"/>
        </w:rPr>
        <w:t xml:space="preserve"> before industry is restored</w:t>
      </w:r>
      <w:r w:rsidRPr="00452115">
        <w:rPr>
          <w:u w:val="single"/>
        </w:rPr>
        <w:t xml:space="preserve"> with the </w:t>
      </w:r>
      <w:r w:rsidRPr="00966BE3">
        <w:rPr>
          <w:rStyle w:val="Emphasis"/>
        </w:rPr>
        <w:t>current</w:t>
      </w:r>
      <w:r w:rsidRPr="00452115">
        <w:rPr>
          <w:u w:val="single"/>
        </w:rPr>
        <w:t xml:space="preserve"> </w:t>
      </w:r>
      <w:r w:rsidRPr="00966BE3">
        <w:rPr>
          <w:rStyle w:val="Emphasis"/>
        </w:rPr>
        <w:t>state</w:t>
      </w:r>
      <w:r w:rsidRPr="00452115">
        <w:rPr>
          <w:u w:val="single"/>
        </w:rPr>
        <w:t xml:space="preserve"> of preparedness</w:t>
      </w:r>
      <w:r w:rsidRPr="00452115">
        <w:rPr>
          <w:sz w:val="14"/>
        </w:rPr>
        <w:t>. In some of the less challenging scenarios, it may be possible to continue running some machines on the fossil fuels that had previously been brought to the surface or from the use microgrids or shielded electrical systems. In addition, it may be feasible to run some machines on gasified wood [31]. However, in the worst-case scenario, all unshielded electronics would be destroyed.</w:t>
      </w:r>
    </w:p>
    <w:p w14:paraId="75981547" w14:textId="77777777" w:rsidR="00824224" w:rsidRDefault="00824224" w:rsidP="00824224">
      <w:pPr>
        <w:pStyle w:val="Heading4"/>
      </w:pPr>
      <w:r>
        <w:t xml:space="preserve">Satellites </w:t>
      </w:r>
      <w:r w:rsidRPr="00C56E26">
        <w:rPr>
          <w:u w:val="single"/>
        </w:rPr>
        <w:t>revolutionize</w:t>
      </w:r>
      <w:r>
        <w:t xml:space="preserve"> acidification response.</w:t>
      </w:r>
    </w:p>
    <w:p w14:paraId="667531D0" w14:textId="77777777" w:rsidR="00824224" w:rsidRPr="00784AC4" w:rsidRDefault="00824224" w:rsidP="00824224">
      <w:r w:rsidRPr="00784AC4">
        <w:rPr>
          <w:rStyle w:val="Style13ptBold"/>
        </w:rPr>
        <w:t>Newton 20</w:t>
      </w:r>
      <w:r>
        <w:t xml:space="preserve"> – </w:t>
      </w:r>
      <w:r w:rsidRPr="00784AC4">
        <w:t xml:space="preserve">A freelance writer originally hailing from England, he moved to Berlin in 2012 and hasn’t looked back. Prior to this, he gained a </w:t>
      </w:r>
      <w:proofErr w:type="spellStart"/>
      <w:r w:rsidRPr="00784AC4">
        <w:t>MScEcon</w:t>
      </w:r>
      <w:proofErr w:type="spellEnd"/>
      <w:r w:rsidRPr="00784AC4">
        <w:t xml:space="preserve"> in Strategic Studies from </w:t>
      </w:r>
      <w:proofErr w:type="spellStart"/>
      <w:r w:rsidRPr="00784AC4">
        <w:t>Aberystywth</w:t>
      </w:r>
      <w:proofErr w:type="spellEnd"/>
      <w:r w:rsidRPr="00784AC4">
        <w:t xml:space="preserve">, </w:t>
      </w:r>
      <w:proofErr w:type="spellStart"/>
      <w:r w:rsidRPr="00784AC4">
        <w:t>specialising</w:t>
      </w:r>
      <w:proofErr w:type="spellEnd"/>
      <w:r w:rsidRPr="00784AC4">
        <w:t xml:space="preserve"> in information strategy and military-media relations. He also finds it awkward to write about himself in the third person.</w:t>
      </w:r>
      <w:r>
        <w:t xml:space="preserve"> 8/12/20. [Reset, “</w:t>
      </w:r>
      <w:r w:rsidRPr="00784AC4">
        <w:t>Satellite Technology Could Hold the Key to Measuring the Ocean’s Increasing Acidification</w:t>
      </w:r>
      <w:r>
        <w:t xml:space="preserve">,” </w:t>
      </w:r>
      <w:hyperlink r:id="rId17" w:history="1">
        <w:r w:rsidRPr="001A64CC">
          <w:rPr>
            <w:rStyle w:val="Hyperlink"/>
          </w:rPr>
          <w:t>https://en.reset.org/satellite-technology-could-hold-key-measuring-oceans-increasing-acidification-08112020/</w:t>
        </w:r>
      </w:hyperlink>
      <w:r>
        <w:t>] Justin</w:t>
      </w:r>
    </w:p>
    <w:p w14:paraId="3904DD7E" w14:textId="77777777" w:rsidR="00824224" w:rsidRPr="00784AC4" w:rsidRDefault="00824224" w:rsidP="00824224">
      <w:pPr>
        <w:rPr>
          <w:u w:val="single"/>
        </w:rPr>
      </w:pPr>
      <w:r w:rsidRPr="00B844AE">
        <w:rPr>
          <w:highlight w:val="green"/>
          <w:u w:val="single"/>
        </w:rPr>
        <w:lastRenderedPageBreak/>
        <w:t>Advanced sat</w:t>
      </w:r>
      <w:r w:rsidRPr="00784AC4">
        <w:rPr>
          <w:u w:val="single"/>
        </w:rPr>
        <w:t xml:space="preserve">ellite technology has the </w:t>
      </w:r>
      <w:r w:rsidRPr="00A02DAA">
        <w:rPr>
          <w:rStyle w:val="Emphasis"/>
        </w:rPr>
        <w:t>potential</w:t>
      </w:r>
      <w:r w:rsidRPr="00784AC4">
        <w:rPr>
          <w:u w:val="single"/>
        </w:rPr>
        <w:t xml:space="preserve"> to </w:t>
      </w:r>
      <w:proofErr w:type="spellStart"/>
      <w:r w:rsidRPr="00B844AE">
        <w:rPr>
          <w:rStyle w:val="Emphasis"/>
          <w:highlight w:val="green"/>
        </w:rPr>
        <w:t>revolutionise</w:t>
      </w:r>
      <w:proofErr w:type="spellEnd"/>
      <w:r w:rsidRPr="00784AC4">
        <w:rPr>
          <w:u w:val="single"/>
        </w:rPr>
        <w:t xml:space="preserve"> the way we see </w:t>
      </w:r>
      <w:r w:rsidRPr="00B844AE">
        <w:rPr>
          <w:highlight w:val="green"/>
          <w:u w:val="single"/>
        </w:rPr>
        <w:t>our planet</w:t>
      </w:r>
      <w:r w:rsidRPr="00784AC4">
        <w:rPr>
          <w:sz w:val="14"/>
        </w:rPr>
        <w:t xml:space="preserve">. Satellites equipped with </w:t>
      </w:r>
      <w:r w:rsidRPr="00B844AE">
        <w:rPr>
          <w:rStyle w:val="Emphasis"/>
          <w:highlight w:val="green"/>
        </w:rPr>
        <w:t>high-tech</w:t>
      </w:r>
      <w:r w:rsidRPr="00A02DAA">
        <w:rPr>
          <w:rStyle w:val="Emphasis"/>
        </w:rPr>
        <w:t xml:space="preserve"> camera </w:t>
      </w:r>
      <w:r w:rsidRPr="00B844AE">
        <w:rPr>
          <w:rStyle w:val="Emphasis"/>
          <w:highlight w:val="green"/>
        </w:rPr>
        <w:t>equipment</w:t>
      </w:r>
      <w:r w:rsidRPr="00784AC4">
        <w:rPr>
          <w:u w:val="single"/>
        </w:rPr>
        <w:t xml:space="preserve"> can provide </w:t>
      </w:r>
      <w:r w:rsidRPr="00A02DAA">
        <w:rPr>
          <w:rStyle w:val="Emphasis"/>
        </w:rPr>
        <w:t>never</w:t>
      </w:r>
      <w:r w:rsidRPr="00784AC4">
        <w:rPr>
          <w:u w:val="single"/>
        </w:rPr>
        <w:t>-seen-before views of Earth and allow researchers to observe vast areas</w:t>
      </w:r>
      <w:r w:rsidRPr="00784AC4">
        <w:rPr>
          <w:sz w:val="14"/>
        </w:rPr>
        <w:t xml:space="preserve"> in an instant. </w:t>
      </w:r>
      <w:r w:rsidRPr="00784AC4">
        <w:rPr>
          <w:u w:val="single"/>
        </w:rPr>
        <w:t xml:space="preserve">Combine this with </w:t>
      </w:r>
      <w:r w:rsidRPr="00B844AE">
        <w:rPr>
          <w:rStyle w:val="Emphasis"/>
          <w:highlight w:val="green"/>
        </w:rPr>
        <w:t>machine learning</w:t>
      </w:r>
      <w:r w:rsidRPr="00B844AE">
        <w:rPr>
          <w:highlight w:val="green"/>
          <w:u w:val="single"/>
        </w:rPr>
        <w:t xml:space="preserve"> algorithms</w:t>
      </w:r>
      <w:r w:rsidRPr="00784AC4">
        <w:rPr>
          <w:u w:val="single"/>
        </w:rPr>
        <w:t xml:space="preserve"> and we’re able to </w:t>
      </w:r>
      <w:r w:rsidRPr="00A02DAA">
        <w:rPr>
          <w:rStyle w:val="Emphasis"/>
        </w:rPr>
        <w:t>track</w:t>
      </w:r>
      <w:r w:rsidRPr="00784AC4">
        <w:rPr>
          <w:u w:val="single"/>
        </w:rPr>
        <w:t xml:space="preserve"> and </w:t>
      </w:r>
      <w:r w:rsidRPr="00A02DAA">
        <w:rPr>
          <w:rStyle w:val="Emphasis"/>
        </w:rPr>
        <w:t>discover</w:t>
      </w:r>
      <w:r w:rsidRPr="00784AC4">
        <w:rPr>
          <w:u w:val="single"/>
        </w:rPr>
        <w:t xml:space="preserve"> information about </w:t>
      </w:r>
      <w:r w:rsidRPr="00A02DAA">
        <w:rPr>
          <w:rStyle w:val="Emphasis"/>
        </w:rPr>
        <w:t>challenging</w:t>
      </w:r>
      <w:r w:rsidRPr="00784AC4">
        <w:rPr>
          <w:u w:val="single"/>
        </w:rPr>
        <w:t xml:space="preserve"> environmental issues – such as deforestation or plastic pollution – using satellite photography.</w:t>
      </w:r>
    </w:p>
    <w:p w14:paraId="0AB1F7F4" w14:textId="77777777" w:rsidR="00824224" w:rsidRPr="00784AC4" w:rsidRDefault="00824224" w:rsidP="00824224">
      <w:pPr>
        <w:rPr>
          <w:u w:val="single"/>
        </w:rPr>
      </w:pPr>
      <w:r w:rsidRPr="00784AC4">
        <w:rPr>
          <w:sz w:val="14"/>
        </w:rPr>
        <w:t xml:space="preserve">And some satellites </w:t>
      </w:r>
      <w:proofErr w:type="gramStart"/>
      <w:r w:rsidRPr="00784AC4">
        <w:rPr>
          <w:sz w:val="14"/>
        </w:rPr>
        <w:t>are able to</w:t>
      </w:r>
      <w:proofErr w:type="gramEnd"/>
      <w:r w:rsidRPr="00784AC4">
        <w:rPr>
          <w:sz w:val="14"/>
        </w:rPr>
        <w:t xml:space="preserve"> go even further than that. Using </w:t>
      </w:r>
      <w:proofErr w:type="spellStart"/>
      <w:r w:rsidRPr="00784AC4">
        <w:rPr>
          <w:sz w:val="14"/>
        </w:rPr>
        <w:t>specialised</w:t>
      </w:r>
      <w:proofErr w:type="spellEnd"/>
      <w:r w:rsidRPr="00784AC4">
        <w:rPr>
          <w:sz w:val="14"/>
        </w:rPr>
        <w:t xml:space="preserve"> camera equipment, </w:t>
      </w:r>
      <w:r w:rsidRPr="00784AC4">
        <w:rPr>
          <w:u w:val="single"/>
        </w:rPr>
        <w:t xml:space="preserve">satellites can now also be used to </w:t>
      </w:r>
      <w:r w:rsidRPr="00B844AE">
        <w:rPr>
          <w:highlight w:val="green"/>
          <w:u w:val="single"/>
        </w:rPr>
        <w:t>measure things</w:t>
      </w:r>
      <w:r w:rsidRPr="00784AC4">
        <w:rPr>
          <w:u w:val="single"/>
        </w:rPr>
        <w:t xml:space="preserve"> </w:t>
      </w:r>
      <w:r w:rsidRPr="00A02DAA">
        <w:rPr>
          <w:rStyle w:val="Emphasis"/>
        </w:rPr>
        <w:t>generally</w:t>
      </w:r>
      <w:r w:rsidRPr="00784AC4">
        <w:rPr>
          <w:u w:val="single"/>
        </w:rPr>
        <w:t xml:space="preserve"> </w:t>
      </w:r>
      <w:r w:rsidRPr="00B844AE">
        <w:rPr>
          <w:rStyle w:val="Emphasis"/>
          <w:highlight w:val="green"/>
        </w:rPr>
        <w:t>invisible</w:t>
      </w:r>
      <w:r w:rsidRPr="00B844AE">
        <w:rPr>
          <w:highlight w:val="green"/>
          <w:u w:val="single"/>
        </w:rPr>
        <w:t xml:space="preserve"> to the</w:t>
      </w:r>
      <w:r w:rsidRPr="00784AC4">
        <w:rPr>
          <w:u w:val="single"/>
        </w:rPr>
        <w:t xml:space="preserve"> human </w:t>
      </w:r>
      <w:r w:rsidRPr="00B844AE">
        <w:rPr>
          <w:highlight w:val="green"/>
          <w:u w:val="single"/>
        </w:rPr>
        <w:t>eye</w:t>
      </w:r>
      <w:r w:rsidRPr="00784AC4">
        <w:rPr>
          <w:u w:val="single"/>
        </w:rPr>
        <w:t xml:space="preserve">, such as </w:t>
      </w:r>
      <w:r w:rsidRPr="00A02DAA">
        <w:rPr>
          <w:rStyle w:val="Emphasis"/>
        </w:rPr>
        <w:t>air</w:t>
      </w:r>
      <w:r w:rsidRPr="00784AC4">
        <w:rPr>
          <w:u w:val="single"/>
        </w:rPr>
        <w:t xml:space="preserve"> and </w:t>
      </w:r>
      <w:r w:rsidRPr="00A02DAA">
        <w:rPr>
          <w:rStyle w:val="Emphasis"/>
        </w:rPr>
        <w:t>sea</w:t>
      </w:r>
      <w:r w:rsidRPr="00784AC4">
        <w:rPr>
          <w:u w:val="single"/>
        </w:rPr>
        <w:t xml:space="preserve"> pollution.</w:t>
      </w:r>
    </w:p>
    <w:p w14:paraId="68820290" w14:textId="77777777" w:rsidR="00824224" w:rsidRPr="00784AC4" w:rsidRDefault="00824224" w:rsidP="00824224">
      <w:pPr>
        <w:rPr>
          <w:sz w:val="14"/>
        </w:rPr>
      </w:pPr>
      <w:r w:rsidRPr="00784AC4">
        <w:rPr>
          <w:sz w:val="14"/>
        </w:rPr>
        <w:t xml:space="preserve">For example, the European Space Agency’s Sentinel-5P satellite, which was launched in 2017, has an advanced suite of tools which can be used to measure various pollutants in the Earth’s atmosphere. Of </w:t>
      </w:r>
      <w:proofErr w:type="gramStart"/>
      <w:r w:rsidRPr="00784AC4">
        <w:rPr>
          <w:sz w:val="14"/>
        </w:rPr>
        <w:t>particular note</w:t>
      </w:r>
      <w:proofErr w:type="gramEnd"/>
      <w:r w:rsidRPr="00784AC4">
        <w:rPr>
          <w:sz w:val="14"/>
        </w:rPr>
        <w:t xml:space="preserve"> is the </w:t>
      </w:r>
      <w:proofErr w:type="spellStart"/>
      <w:r w:rsidRPr="00784AC4">
        <w:rPr>
          <w:sz w:val="14"/>
        </w:rPr>
        <w:t>Tropomi</w:t>
      </w:r>
      <w:proofErr w:type="spellEnd"/>
      <w:r w:rsidRPr="00784AC4">
        <w:rPr>
          <w:sz w:val="14"/>
        </w:rPr>
        <w:t xml:space="preserve"> (</w:t>
      </w:r>
      <w:proofErr w:type="spellStart"/>
      <w:r w:rsidRPr="00784AC4">
        <w:rPr>
          <w:sz w:val="14"/>
        </w:rPr>
        <w:t>TROPOspheric</w:t>
      </w:r>
      <w:proofErr w:type="spellEnd"/>
      <w:r w:rsidRPr="00784AC4">
        <w:rPr>
          <w:sz w:val="14"/>
        </w:rPr>
        <w:t xml:space="preserve"> Monitoring Instrument), a spectrometer </w:t>
      </w:r>
      <w:r w:rsidRPr="00784AC4">
        <w:rPr>
          <w:u w:val="single"/>
        </w:rPr>
        <w:t xml:space="preserve">capable of </w:t>
      </w:r>
      <w:r w:rsidRPr="00B844AE">
        <w:rPr>
          <w:highlight w:val="green"/>
          <w:u w:val="single"/>
        </w:rPr>
        <w:t>scanning</w:t>
      </w:r>
      <w:r w:rsidRPr="00784AC4">
        <w:rPr>
          <w:u w:val="single"/>
        </w:rPr>
        <w:t xml:space="preserve"> the Earth’s </w:t>
      </w:r>
      <w:r w:rsidRPr="00A02DAA">
        <w:rPr>
          <w:rStyle w:val="Emphasis"/>
        </w:rPr>
        <w:t>atmosphere</w:t>
      </w:r>
      <w:r w:rsidRPr="00784AC4">
        <w:rPr>
          <w:u w:val="single"/>
        </w:rPr>
        <w:t xml:space="preserve"> through ultraviolet</w:t>
      </w:r>
      <w:r w:rsidRPr="00784AC4">
        <w:rPr>
          <w:sz w:val="14"/>
        </w:rPr>
        <w:t xml:space="preserve"> (UV), </w:t>
      </w:r>
      <w:r w:rsidRPr="00784AC4">
        <w:rPr>
          <w:u w:val="single"/>
        </w:rPr>
        <w:t>visible</w:t>
      </w:r>
      <w:r w:rsidRPr="00784AC4">
        <w:rPr>
          <w:sz w:val="14"/>
        </w:rPr>
        <w:t xml:space="preserve"> (VIS), </w:t>
      </w:r>
      <w:r w:rsidRPr="00784AC4">
        <w:rPr>
          <w:u w:val="single"/>
        </w:rPr>
        <w:t>near</w:t>
      </w:r>
      <w:r w:rsidRPr="00784AC4">
        <w:rPr>
          <w:sz w:val="14"/>
        </w:rPr>
        <w:t xml:space="preserve"> (NIR) </w:t>
      </w:r>
      <w:r w:rsidRPr="00784AC4">
        <w:rPr>
          <w:u w:val="single"/>
        </w:rPr>
        <w:t xml:space="preserve">and </w:t>
      </w:r>
      <w:r w:rsidRPr="00A02DAA">
        <w:rPr>
          <w:rStyle w:val="Emphasis"/>
        </w:rPr>
        <w:t xml:space="preserve">short-wavelength </w:t>
      </w:r>
      <w:r w:rsidRPr="00B844AE">
        <w:rPr>
          <w:rStyle w:val="Emphasis"/>
          <w:highlight w:val="green"/>
        </w:rPr>
        <w:t>infrared</w:t>
      </w:r>
      <w:r w:rsidRPr="00784AC4">
        <w:rPr>
          <w:sz w:val="14"/>
        </w:rPr>
        <w:t xml:space="preserve"> (SWIR) </w:t>
      </w:r>
      <w:r w:rsidRPr="00B844AE">
        <w:rPr>
          <w:rStyle w:val="Emphasis"/>
          <w:highlight w:val="green"/>
        </w:rPr>
        <w:t>spectrums</w:t>
      </w:r>
      <w:r w:rsidRPr="00784AC4">
        <w:rPr>
          <w:sz w:val="14"/>
        </w:rPr>
        <w:t xml:space="preserve">. By detecting fluctuations in these various </w:t>
      </w:r>
      <w:proofErr w:type="gramStart"/>
      <w:r w:rsidRPr="00784AC4">
        <w:rPr>
          <w:sz w:val="14"/>
        </w:rPr>
        <w:t>wave-lengths</w:t>
      </w:r>
      <w:proofErr w:type="gramEnd"/>
      <w:r w:rsidRPr="00784AC4">
        <w:rPr>
          <w:sz w:val="14"/>
        </w:rPr>
        <w:t xml:space="preserve">, the satellite can detect the presence of compounds such as </w:t>
      </w:r>
      <w:proofErr w:type="spellStart"/>
      <w:r w:rsidRPr="00784AC4">
        <w:rPr>
          <w:sz w:val="14"/>
        </w:rPr>
        <w:t>sulphur</w:t>
      </w:r>
      <w:proofErr w:type="spellEnd"/>
      <w:r w:rsidRPr="00784AC4">
        <w:rPr>
          <w:sz w:val="14"/>
        </w:rPr>
        <w:t xml:space="preserve"> dioxide and nitrogen dioxide.</w:t>
      </w:r>
    </w:p>
    <w:p w14:paraId="5EA92D9F" w14:textId="77777777" w:rsidR="00824224" w:rsidRPr="00784AC4" w:rsidRDefault="00824224" w:rsidP="00824224">
      <w:pPr>
        <w:rPr>
          <w:sz w:val="14"/>
        </w:rPr>
      </w:pPr>
      <w:r w:rsidRPr="00784AC4">
        <w:rPr>
          <w:sz w:val="14"/>
        </w:rPr>
        <w:t xml:space="preserve">However, air pollution isn’t limited to our atmosphere – it’s increasingly making its way into our seas and oceans, where it’s absorbed by seawater and causes </w:t>
      </w:r>
      <w:r w:rsidRPr="00784AC4">
        <w:rPr>
          <w:u w:val="single"/>
        </w:rPr>
        <w:t>ocean acidification</w:t>
      </w:r>
      <w:r w:rsidRPr="00784AC4">
        <w:rPr>
          <w:sz w:val="14"/>
        </w:rPr>
        <w:t>.</w:t>
      </w:r>
    </w:p>
    <w:p w14:paraId="1B480867" w14:textId="77777777" w:rsidR="00824224" w:rsidRPr="00784AC4" w:rsidRDefault="00824224" w:rsidP="00824224">
      <w:pPr>
        <w:rPr>
          <w:sz w:val="14"/>
        </w:rPr>
      </w:pPr>
      <w:r w:rsidRPr="00784AC4">
        <w:rPr>
          <w:sz w:val="14"/>
        </w:rPr>
        <w:t xml:space="preserve">Examining Our Oceans </w:t>
      </w:r>
      <w:proofErr w:type="gramStart"/>
      <w:r w:rsidRPr="00784AC4">
        <w:rPr>
          <w:sz w:val="14"/>
        </w:rPr>
        <w:t>From</w:t>
      </w:r>
      <w:proofErr w:type="gramEnd"/>
      <w:r w:rsidRPr="00784AC4">
        <w:rPr>
          <w:sz w:val="14"/>
        </w:rPr>
        <w:t xml:space="preserve"> Space</w:t>
      </w:r>
    </w:p>
    <w:p w14:paraId="35771084" w14:textId="77777777" w:rsidR="00824224" w:rsidRPr="00784AC4" w:rsidRDefault="00824224" w:rsidP="00824224">
      <w:pPr>
        <w:rPr>
          <w:u w:val="single"/>
        </w:rPr>
      </w:pPr>
      <w:r w:rsidRPr="00784AC4">
        <w:rPr>
          <w:u w:val="single"/>
        </w:rPr>
        <w:t xml:space="preserve">Both </w:t>
      </w:r>
      <w:r w:rsidRPr="00B844AE">
        <w:rPr>
          <w:highlight w:val="green"/>
          <w:u w:val="single"/>
        </w:rPr>
        <w:t xml:space="preserve">NASA and ESA are </w:t>
      </w:r>
      <w:r w:rsidRPr="00B844AE">
        <w:rPr>
          <w:rStyle w:val="Emphasis"/>
          <w:highlight w:val="green"/>
        </w:rPr>
        <w:t>exploring</w:t>
      </w:r>
      <w:r w:rsidRPr="00784AC4">
        <w:rPr>
          <w:u w:val="single"/>
        </w:rPr>
        <w:t xml:space="preserve"> the issue of measuring </w:t>
      </w:r>
      <w:r w:rsidRPr="00B844AE">
        <w:rPr>
          <w:highlight w:val="green"/>
          <w:u w:val="single"/>
        </w:rPr>
        <w:t xml:space="preserve">ocean </w:t>
      </w:r>
      <w:r w:rsidRPr="00B844AE">
        <w:rPr>
          <w:rStyle w:val="Emphasis"/>
          <w:highlight w:val="green"/>
        </w:rPr>
        <w:t>acidification</w:t>
      </w:r>
      <w:r w:rsidRPr="00784AC4">
        <w:rPr>
          <w:u w:val="single"/>
        </w:rPr>
        <w:t xml:space="preserve"> from space, with their Soil Moisture and Ocean Salinity (</w:t>
      </w:r>
      <w:r w:rsidRPr="00A02DAA">
        <w:rPr>
          <w:rStyle w:val="Emphasis"/>
        </w:rPr>
        <w:t>SMOS</w:t>
      </w:r>
      <w:r w:rsidRPr="00784AC4">
        <w:rPr>
          <w:u w:val="single"/>
        </w:rPr>
        <w:t xml:space="preserve">) and Aquarius </w:t>
      </w:r>
      <w:proofErr w:type="spellStart"/>
      <w:r w:rsidRPr="00784AC4">
        <w:rPr>
          <w:u w:val="single"/>
        </w:rPr>
        <w:t>programmes</w:t>
      </w:r>
      <w:proofErr w:type="spellEnd"/>
      <w:r w:rsidRPr="00784AC4">
        <w:rPr>
          <w:u w:val="single"/>
        </w:rPr>
        <w:t xml:space="preserve"> </w:t>
      </w:r>
      <w:r w:rsidRPr="00A02DAA">
        <w:rPr>
          <w:rStyle w:val="Emphasis"/>
        </w:rPr>
        <w:t>respectively</w:t>
      </w:r>
      <w:r w:rsidRPr="00784AC4">
        <w:rPr>
          <w:sz w:val="14"/>
        </w:rPr>
        <w:t xml:space="preserve">. The Earth’s oceans have been instrumental in containing climate change, as they can absorb vast amounts of carbon, reducing the global temperature. </w:t>
      </w:r>
      <w:proofErr w:type="gramStart"/>
      <w:r w:rsidRPr="00784AC4">
        <w:rPr>
          <w:sz w:val="14"/>
        </w:rPr>
        <w:t>But,</w:t>
      </w:r>
      <w:proofErr w:type="gramEnd"/>
      <w:r w:rsidRPr="00784AC4">
        <w:rPr>
          <w:sz w:val="14"/>
        </w:rPr>
        <w:t xml:space="preserve"> this effect takes its toll. In recent years </w:t>
      </w:r>
      <w:r w:rsidRPr="00784AC4">
        <w:rPr>
          <w:u w:val="single"/>
        </w:rPr>
        <w:t>the ocean’s chemical balance has been shifting with seawater becoming less alkaline and more acidic.</w:t>
      </w:r>
    </w:p>
    <w:p w14:paraId="33C15B2A" w14:textId="77777777" w:rsidR="00824224" w:rsidRPr="00784AC4" w:rsidRDefault="00824224" w:rsidP="00824224">
      <w:pPr>
        <w:rPr>
          <w:sz w:val="14"/>
        </w:rPr>
      </w:pPr>
      <w:r w:rsidRPr="00784AC4">
        <w:rPr>
          <w:sz w:val="14"/>
        </w:rPr>
        <w:t xml:space="preserve">This </w:t>
      </w:r>
      <w:r w:rsidRPr="00784AC4">
        <w:rPr>
          <w:u w:val="single"/>
        </w:rPr>
        <w:t xml:space="preserve">process has the potential to greatly affect the </w:t>
      </w:r>
      <w:r w:rsidRPr="00A02DAA">
        <w:rPr>
          <w:rStyle w:val="Emphasis"/>
        </w:rPr>
        <w:t>biodiversity</w:t>
      </w:r>
      <w:r w:rsidRPr="00784AC4">
        <w:rPr>
          <w:u w:val="single"/>
        </w:rPr>
        <w:t xml:space="preserve"> of the ocean</w:t>
      </w:r>
      <w:r w:rsidRPr="00784AC4">
        <w:rPr>
          <w:sz w:val="14"/>
        </w:rPr>
        <w:t xml:space="preserve">, especially </w:t>
      </w:r>
      <w:proofErr w:type="gramStart"/>
      <w:r w:rsidRPr="00784AC4">
        <w:rPr>
          <w:sz w:val="14"/>
        </w:rPr>
        <w:t>in regards to</w:t>
      </w:r>
      <w:proofErr w:type="gramEnd"/>
      <w:r w:rsidRPr="00784AC4">
        <w:rPr>
          <w:sz w:val="14"/>
        </w:rPr>
        <w:t xml:space="preserve"> smaller creatures such as pteropods. Increased ocean acidification can act to disrupt the growth of pteropods’ shells, affecting their chances of survival. This is especially important as pteropods form the basis of many </w:t>
      </w:r>
      <w:proofErr w:type="gramStart"/>
      <w:r w:rsidRPr="00784AC4">
        <w:rPr>
          <w:sz w:val="14"/>
        </w:rPr>
        <w:t>ocean</w:t>
      </w:r>
      <w:proofErr w:type="gramEnd"/>
      <w:r w:rsidRPr="00784AC4">
        <w:rPr>
          <w:sz w:val="14"/>
        </w:rPr>
        <w:t xml:space="preserve"> food chains.</w:t>
      </w:r>
    </w:p>
    <w:p w14:paraId="1BD3317A" w14:textId="77777777" w:rsidR="00824224" w:rsidRPr="00784AC4" w:rsidRDefault="00824224" w:rsidP="00824224">
      <w:pPr>
        <w:rPr>
          <w:u w:val="single"/>
        </w:rPr>
      </w:pPr>
      <w:r w:rsidRPr="00784AC4">
        <w:rPr>
          <w:u w:val="single"/>
        </w:rPr>
        <w:t xml:space="preserve">New </w:t>
      </w:r>
      <w:r w:rsidRPr="00B844AE">
        <w:rPr>
          <w:highlight w:val="green"/>
          <w:u w:val="single"/>
        </w:rPr>
        <w:t>research</w:t>
      </w:r>
      <w:r w:rsidRPr="00784AC4">
        <w:rPr>
          <w:u w:val="single"/>
        </w:rPr>
        <w:t xml:space="preserve"> has recently been </w:t>
      </w:r>
      <w:r w:rsidRPr="00A02DAA">
        <w:rPr>
          <w:rStyle w:val="Emphasis"/>
        </w:rPr>
        <w:t>concluded</w:t>
      </w:r>
      <w:r w:rsidRPr="00784AC4">
        <w:rPr>
          <w:u w:val="single"/>
        </w:rPr>
        <w:t xml:space="preserve"> which </w:t>
      </w:r>
      <w:proofErr w:type="gramStart"/>
      <w:r w:rsidRPr="00B844AE">
        <w:rPr>
          <w:highlight w:val="green"/>
          <w:u w:val="single"/>
        </w:rPr>
        <w:t>looked into</w:t>
      </w:r>
      <w:proofErr w:type="gramEnd"/>
      <w:r w:rsidRPr="00784AC4">
        <w:rPr>
          <w:u w:val="single"/>
        </w:rPr>
        <w:t xml:space="preserve"> the </w:t>
      </w:r>
      <w:r w:rsidRPr="00B844AE">
        <w:rPr>
          <w:rStyle w:val="Emphasis"/>
          <w:highlight w:val="green"/>
        </w:rPr>
        <w:t>feasibility</w:t>
      </w:r>
      <w:r w:rsidRPr="00B844AE">
        <w:rPr>
          <w:highlight w:val="green"/>
          <w:u w:val="single"/>
        </w:rPr>
        <w:t xml:space="preserve"> of measuring</w:t>
      </w:r>
      <w:r w:rsidRPr="00784AC4">
        <w:rPr>
          <w:u w:val="single"/>
        </w:rPr>
        <w:t xml:space="preserve"> </w:t>
      </w:r>
      <w:r w:rsidRPr="00A02DAA">
        <w:rPr>
          <w:rStyle w:val="Emphasis"/>
        </w:rPr>
        <w:t xml:space="preserve">ocean </w:t>
      </w:r>
      <w:r w:rsidRPr="00B844AE">
        <w:rPr>
          <w:rStyle w:val="Emphasis"/>
          <w:highlight w:val="green"/>
        </w:rPr>
        <w:t>acidification</w:t>
      </w:r>
      <w:r w:rsidRPr="00B844AE">
        <w:rPr>
          <w:highlight w:val="green"/>
          <w:u w:val="single"/>
        </w:rPr>
        <w:t xml:space="preserve"> from space</w:t>
      </w:r>
      <w:r w:rsidRPr="00784AC4">
        <w:rPr>
          <w:u w:val="single"/>
        </w:rPr>
        <w:t>. Although satellites would be unable to measure the ocean’s pH level – the clearest indication of ocean acidification – it can measure ocean salinity, the amount of salt in the seawater.</w:t>
      </w:r>
    </w:p>
    <w:p w14:paraId="101DD949" w14:textId="77777777" w:rsidR="00824224" w:rsidRPr="00784AC4" w:rsidRDefault="00824224" w:rsidP="00824224">
      <w:pPr>
        <w:rPr>
          <w:sz w:val="14"/>
        </w:rPr>
      </w:pPr>
      <w:r w:rsidRPr="00784AC4">
        <w:rPr>
          <w:sz w:val="14"/>
        </w:rPr>
        <w:t xml:space="preserve">For example, </w:t>
      </w:r>
      <w:r w:rsidRPr="00784AC4">
        <w:rPr>
          <w:u w:val="single"/>
        </w:rPr>
        <w:t xml:space="preserve">NASA’s Aquarius </w:t>
      </w:r>
      <w:r w:rsidRPr="00B844AE">
        <w:rPr>
          <w:highlight w:val="green"/>
          <w:u w:val="single"/>
        </w:rPr>
        <w:t>satellite</w:t>
      </w:r>
      <w:r w:rsidRPr="00784AC4">
        <w:rPr>
          <w:u w:val="single"/>
        </w:rPr>
        <w:t xml:space="preserve"> is equipped with devices which can </w:t>
      </w:r>
      <w:r w:rsidRPr="00B844AE">
        <w:rPr>
          <w:rStyle w:val="Emphasis"/>
          <w:highlight w:val="green"/>
        </w:rPr>
        <w:t>detect</w:t>
      </w:r>
      <w:r w:rsidRPr="00B844AE">
        <w:rPr>
          <w:highlight w:val="green"/>
          <w:u w:val="single"/>
        </w:rPr>
        <w:t xml:space="preserve"> and </w:t>
      </w:r>
      <w:r w:rsidRPr="00B844AE">
        <w:rPr>
          <w:rStyle w:val="Emphasis"/>
          <w:highlight w:val="green"/>
        </w:rPr>
        <w:t>measure</w:t>
      </w:r>
      <w:r w:rsidRPr="00784AC4">
        <w:rPr>
          <w:u w:val="single"/>
        </w:rPr>
        <w:t xml:space="preserve"> the microwaves by </w:t>
      </w:r>
      <w:r w:rsidRPr="00A02DAA">
        <w:rPr>
          <w:rStyle w:val="Emphasis"/>
        </w:rPr>
        <w:t>blackbody</w:t>
      </w:r>
      <w:r w:rsidRPr="00784AC4">
        <w:rPr>
          <w:u w:val="single"/>
        </w:rPr>
        <w:t xml:space="preserve"> </w:t>
      </w:r>
      <w:r w:rsidRPr="00B844AE">
        <w:rPr>
          <w:highlight w:val="green"/>
          <w:u w:val="single"/>
        </w:rPr>
        <w:t>radiation</w:t>
      </w:r>
      <w:r w:rsidRPr="00784AC4">
        <w:rPr>
          <w:sz w:val="14"/>
        </w:rPr>
        <w:t xml:space="preserve"> coming from the ocean’s surface. With this information, it can estimate the salinity of the top 2 </w:t>
      </w:r>
      <w:proofErr w:type="spellStart"/>
      <w:r w:rsidRPr="00784AC4">
        <w:rPr>
          <w:sz w:val="14"/>
        </w:rPr>
        <w:t>centimetres</w:t>
      </w:r>
      <w:proofErr w:type="spellEnd"/>
      <w:r w:rsidRPr="00784AC4">
        <w:rPr>
          <w:sz w:val="14"/>
        </w:rPr>
        <w:t xml:space="preserve"> of the ocean’s surface. It is possible this information can then be extrapolated and combined with carbon measurements to come to an accurate prediction of ocean acidification. A large international team headed up by the Plymouth Marine Laboratory is currently looking into the feasibility of this model. The project’s lead, Dr Peter Land told RESET:</w:t>
      </w:r>
    </w:p>
    <w:p w14:paraId="64256F54" w14:textId="77777777" w:rsidR="00824224" w:rsidRPr="00784AC4" w:rsidRDefault="00824224" w:rsidP="00824224">
      <w:pPr>
        <w:rPr>
          <w:u w:val="single"/>
        </w:rPr>
      </w:pPr>
      <w:r w:rsidRPr="00784AC4">
        <w:rPr>
          <w:sz w:val="14"/>
        </w:rPr>
        <w:t>“</w:t>
      </w:r>
      <w:r w:rsidRPr="00784AC4">
        <w:rPr>
          <w:u w:val="single"/>
        </w:rPr>
        <w:t xml:space="preserve">The main advantage satellites confer is </w:t>
      </w:r>
      <w:r w:rsidRPr="00B844AE">
        <w:rPr>
          <w:highlight w:val="green"/>
          <w:u w:val="single"/>
        </w:rPr>
        <w:t>regular coverage of the</w:t>
      </w:r>
      <w:r w:rsidRPr="00784AC4">
        <w:rPr>
          <w:u w:val="single"/>
        </w:rPr>
        <w:t xml:space="preserve"> entire </w:t>
      </w:r>
      <w:r w:rsidRPr="00B844AE">
        <w:rPr>
          <w:highlight w:val="green"/>
          <w:u w:val="single"/>
        </w:rPr>
        <w:t>globe, giving us</w:t>
      </w:r>
      <w:r w:rsidRPr="00784AC4">
        <w:rPr>
          <w:u w:val="single"/>
        </w:rPr>
        <w:t xml:space="preserve"> a far more </w:t>
      </w:r>
      <w:r w:rsidRPr="00B844AE">
        <w:rPr>
          <w:rStyle w:val="Emphasis"/>
          <w:highlight w:val="green"/>
        </w:rPr>
        <w:t>detailed</w:t>
      </w:r>
      <w:r w:rsidRPr="00784AC4">
        <w:rPr>
          <w:u w:val="single"/>
        </w:rPr>
        <w:t xml:space="preserve">, synoptic </w:t>
      </w:r>
      <w:r w:rsidRPr="00B844AE">
        <w:rPr>
          <w:rStyle w:val="Emphasis"/>
          <w:highlight w:val="green"/>
        </w:rPr>
        <w:t>view</w:t>
      </w:r>
      <w:r w:rsidRPr="00784AC4">
        <w:rPr>
          <w:u w:val="single"/>
        </w:rPr>
        <w:t xml:space="preserve"> than is possible with in situ data, especially </w:t>
      </w:r>
      <w:r w:rsidRPr="00B844AE">
        <w:rPr>
          <w:highlight w:val="green"/>
          <w:u w:val="single"/>
        </w:rPr>
        <w:t xml:space="preserve">in regions </w:t>
      </w:r>
      <w:r w:rsidRPr="00A02DAA">
        <w:rPr>
          <w:u w:val="single"/>
        </w:rPr>
        <w:t xml:space="preserve">that are </w:t>
      </w:r>
      <w:r w:rsidRPr="00B844AE">
        <w:rPr>
          <w:rStyle w:val="Emphasis"/>
          <w:highlight w:val="green"/>
        </w:rPr>
        <w:t>hard</w:t>
      </w:r>
      <w:r w:rsidRPr="00B844AE">
        <w:rPr>
          <w:highlight w:val="green"/>
          <w:u w:val="single"/>
        </w:rPr>
        <w:t xml:space="preserve"> to access</w:t>
      </w:r>
      <w:r w:rsidRPr="00784AC4">
        <w:rPr>
          <w:sz w:val="14"/>
        </w:rPr>
        <w:t xml:space="preserve">. The main challenge is whether satellite measurements can estimate ocean acidification parameters with sufficient accuracy to be useful. In this respect, </w:t>
      </w:r>
      <w:r w:rsidRPr="00784AC4">
        <w:rPr>
          <w:u w:val="single"/>
        </w:rPr>
        <w:t xml:space="preserve">satellites have had a big boost in the last few years with the advent of satellites that measure </w:t>
      </w:r>
      <w:r w:rsidRPr="00A02DAA">
        <w:rPr>
          <w:rStyle w:val="Emphasis"/>
        </w:rPr>
        <w:t>salinity</w:t>
      </w:r>
      <w:r w:rsidRPr="00784AC4">
        <w:rPr>
          <w:u w:val="single"/>
        </w:rPr>
        <w:t>.”</w:t>
      </w:r>
    </w:p>
    <w:p w14:paraId="0B2CD0FF" w14:textId="77777777" w:rsidR="00824224" w:rsidRPr="00784AC4" w:rsidRDefault="00824224" w:rsidP="00824224">
      <w:pPr>
        <w:rPr>
          <w:sz w:val="14"/>
        </w:rPr>
      </w:pPr>
      <w:r w:rsidRPr="00784AC4">
        <w:rPr>
          <w:sz w:val="14"/>
        </w:rPr>
        <w:t>Are Satellites Up to the Task?</w:t>
      </w:r>
    </w:p>
    <w:p w14:paraId="515A7431" w14:textId="77777777" w:rsidR="00824224" w:rsidRPr="00784AC4" w:rsidRDefault="00824224" w:rsidP="00824224">
      <w:pPr>
        <w:rPr>
          <w:sz w:val="14"/>
        </w:rPr>
      </w:pPr>
      <w:r w:rsidRPr="00784AC4">
        <w:rPr>
          <w:sz w:val="14"/>
        </w:rPr>
        <w:lastRenderedPageBreak/>
        <w:t xml:space="preserve">If satellites can perform this role, </w:t>
      </w:r>
      <w:r w:rsidRPr="00784AC4">
        <w:rPr>
          <w:u w:val="single"/>
        </w:rPr>
        <w:t xml:space="preserve">it could greatly </w:t>
      </w:r>
      <w:r w:rsidRPr="00B844AE">
        <w:rPr>
          <w:rStyle w:val="Emphasis"/>
          <w:highlight w:val="green"/>
        </w:rPr>
        <w:t>increase</w:t>
      </w:r>
      <w:r w:rsidRPr="00784AC4">
        <w:rPr>
          <w:u w:val="single"/>
        </w:rPr>
        <w:t xml:space="preserve"> the </w:t>
      </w:r>
      <w:r w:rsidRPr="00A02DAA">
        <w:rPr>
          <w:rStyle w:val="Emphasis"/>
        </w:rPr>
        <w:t>efficiency</w:t>
      </w:r>
      <w:r w:rsidRPr="00784AC4">
        <w:rPr>
          <w:u w:val="single"/>
        </w:rPr>
        <w:t xml:space="preserve"> of ocean </w:t>
      </w:r>
      <w:r w:rsidRPr="00B844AE">
        <w:rPr>
          <w:highlight w:val="green"/>
          <w:u w:val="single"/>
        </w:rPr>
        <w:t>acidification studies</w:t>
      </w:r>
      <w:r w:rsidRPr="00784AC4">
        <w:rPr>
          <w:u w:val="single"/>
        </w:rPr>
        <w:t xml:space="preserve"> as well as decrease their costs</w:t>
      </w:r>
      <w:r w:rsidRPr="00784AC4">
        <w:rPr>
          <w:sz w:val="14"/>
        </w:rPr>
        <w:t>. Plymouth Laboratory’s Helen Findlay explained that, previously, ocean acidification was measured in situ from ships or moorings which could take water samples and return them to a lab for analysis.</w:t>
      </w:r>
    </w:p>
    <w:p w14:paraId="1628666D" w14:textId="77777777" w:rsidR="00824224" w:rsidRDefault="00824224" w:rsidP="00824224">
      <w:pPr>
        <w:pStyle w:val="Heading4"/>
      </w:pPr>
      <w:r>
        <w:t xml:space="preserve">Extinction – </w:t>
      </w:r>
      <w:r w:rsidRPr="00A02DAA">
        <w:rPr>
          <w:u w:val="single"/>
        </w:rPr>
        <w:t>empirics</w:t>
      </w:r>
      <w:r>
        <w:t>.</w:t>
      </w:r>
    </w:p>
    <w:p w14:paraId="26EE2948" w14:textId="77777777" w:rsidR="00824224" w:rsidRPr="00A02DAA" w:rsidRDefault="00824224" w:rsidP="00824224">
      <w:r w:rsidRPr="00A02DAA">
        <w:rPr>
          <w:rStyle w:val="Style13ptBold"/>
        </w:rPr>
        <w:t>Carrington 19</w:t>
      </w:r>
      <w:r>
        <w:t xml:space="preserve"> – Damian is an Environmental Editor for the Guardian. 10/21/19. [Guardian, “</w:t>
      </w:r>
      <w:r w:rsidRPr="00A02DAA">
        <w:t>Ocean acidification can cause mass extinctions, fossils reveal</w:t>
      </w:r>
      <w:r>
        <w:t xml:space="preserve">,” </w:t>
      </w:r>
      <w:hyperlink r:id="rId18" w:anchor=":~:text=Ocean%20acidification%20can%20cause%20the,66m%20years%20ago%20has%20revealed.&amp;text=This%20spike%20demonstrated%20it%20was,chalky%20shells%20of%20many%20species" w:history="1">
        <w:r w:rsidRPr="001A64CC">
          <w:rPr>
            <w:rStyle w:val="Hyperlink"/>
          </w:rPr>
          <w:t>https://www.theguardian.com/environment/2019/oct/21/ocean-acidification-can-cause-mass-extinctions-fossils-reveal#:~:text=Ocean%20acidification%20can%20cause%20the,66m%20years%20ago%20has%20revealed.&amp;text=This%20spike%20demonstrated%20it%20was,chalky%20shells%20of%20many%20species</w:t>
        </w:r>
      </w:hyperlink>
      <w:r w:rsidRPr="00A02DAA">
        <w:t>.</w:t>
      </w:r>
      <w:r>
        <w:t>] Justin</w:t>
      </w:r>
    </w:p>
    <w:p w14:paraId="19B28627" w14:textId="77777777" w:rsidR="00824224" w:rsidRPr="00A02DAA" w:rsidRDefault="00824224" w:rsidP="00824224">
      <w:pPr>
        <w:rPr>
          <w:sz w:val="14"/>
        </w:rPr>
      </w:pPr>
      <w:r w:rsidRPr="00A02DAA">
        <w:rPr>
          <w:u w:val="single"/>
        </w:rPr>
        <w:t xml:space="preserve">Ocean </w:t>
      </w:r>
      <w:r w:rsidRPr="00B844AE">
        <w:rPr>
          <w:highlight w:val="green"/>
          <w:u w:val="single"/>
        </w:rPr>
        <w:t>acidification</w:t>
      </w:r>
      <w:r w:rsidRPr="00A02DAA">
        <w:rPr>
          <w:u w:val="single"/>
        </w:rPr>
        <w:t xml:space="preserve"> can </w:t>
      </w:r>
      <w:r w:rsidRPr="00B844AE">
        <w:rPr>
          <w:highlight w:val="green"/>
          <w:u w:val="single"/>
        </w:rPr>
        <w:t>cause</w:t>
      </w:r>
      <w:r w:rsidRPr="00A02DAA">
        <w:rPr>
          <w:u w:val="single"/>
        </w:rPr>
        <w:t xml:space="preserve"> the </w:t>
      </w:r>
      <w:r w:rsidRPr="00B844AE">
        <w:rPr>
          <w:rStyle w:val="Emphasis"/>
          <w:highlight w:val="green"/>
        </w:rPr>
        <w:t>mass extinction</w:t>
      </w:r>
      <w:r w:rsidRPr="00A02DAA">
        <w:rPr>
          <w:rStyle w:val="Emphasis"/>
        </w:rPr>
        <w:t xml:space="preserve"> of marine life</w:t>
      </w:r>
      <w:r w:rsidRPr="00A02DAA">
        <w:rPr>
          <w:sz w:val="14"/>
        </w:rPr>
        <w:t>, fossil evidence from 66m years ago has revealed.</w:t>
      </w:r>
    </w:p>
    <w:p w14:paraId="70D13538" w14:textId="77777777" w:rsidR="00824224" w:rsidRPr="00A02DAA" w:rsidRDefault="00824224" w:rsidP="00824224">
      <w:pPr>
        <w:rPr>
          <w:sz w:val="14"/>
        </w:rPr>
      </w:pPr>
      <w:r w:rsidRPr="00A02DAA">
        <w:rPr>
          <w:sz w:val="14"/>
        </w:rPr>
        <w:t xml:space="preserve">A </w:t>
      </w:r>
      <w:r w:rsidRPr="00A02DAA">
        <w:rPr>
          <w:u w:val="single"/>
        </w:rPr>
        <w:t xml:space="preserve">key impact of today’s climate crisis is that seas are again getting more </w:t>
      </w:r>
      <w:r w:rsidRPr="00A02DAA">
        <w:rPr>
          <w:rStyle w:val="Emphasis"/>
        </w:rPr>
        <w:t>acidic</w:t>
      </w:r>
      <w:r w:rsidRPr="00A02DAA">
        <w:rPr>
          <w:sz w:val="14"/>
        </w:rPr>
        <w:t xml:space="preserve">, as they absorb carbon emissions from the burning of coal, </w:t>
      </w:r>
      <w:proofErr w:type="gramStart"/>
      <w:r w:rsidRPr="00A02DAA">
        <w:rPr>
          <w:sz w:val="14"/>
        </w:rPr>
        <w:t>oil</w:t>
      </w:r>
      <w:proofErr w:type="gramEnd"/>
      <w:r w:rsidRPr="00A02DAA">
        <w:rPr>
          <w:sz w:val="14"/>
        </w:rPr>
        <w:t xml:space="preserve"> and gas. Scientists said the latest research is a warning that humanity is </w:t>
      </w:r>
      <w:r w:rsidRPr="00B844AE">
        <w:rPr>
          <w:highlight w:val="green"/>
          <w:u w:val="single"/>
        </w:rPr>
        <w:t>risking</w:t>
      </w:r>
      <w:r w:rsidRPr="00A02DAA">
        <w:rPr>
          <w:u w:val="single"/>
        </w:rPr>
        <w:t xml:space="preserve"> </w:t>
      </w:r>
      <w:r w:rsidRPr="00A02DAA">
        <w:rPr>
          <w:rStyle w:val="Emphasis"/>
        </w:rPr>
        <w:t>potential</w:t>
      </w:r>
      <w:r w:rsidRPr="00A02DAA">
        <w:rPr>
          <w:u w:val="single"/>
        </w:rPr>
        <w:t xml:space="preserve"> “</w:t>
      </w:r>
      <w:r w:rsidRPr="00B844AE">
        <w:rPr>
          <w:highlight w:val="green"/>
          <w:u w:val="single"/>
        </w:rPr>
        <w:t>ecological collapse</w:t>
      </w:r>
      <w:r w:rsidRPr="00A02DAA">
        <w:rPr>
          <w:u w:val="single"/>
        </w:rPr>
        <w:t>” in the oceans</w:t>
      </w:r>
      <w:r w:rsidRPr="00A02DAA">
        <w:rPr>
          <w:sz w:val="14"/>
        </w:rPr>
        <w:t>, which produce half the oxygen we breathe.</w:t>
      </w:r>
    </w:p>
    <w:p w14:paraId="24F3A83F" w14:textId="77777777" w:rsidR="00824224" w:rsidRPr="00A02DAA" w:rsidRDefault="00824224" w:rsidP="00824224">
      <w:pPr>
        <w:rPr>
          <w:sz w:val="14"/>
        </w:rPr>
      </w:pPr>
      <w:r w:rsidRPr="00A02DAA">
        <w:rPr>
          <w:sz w:val="14"/>
        </w:rPr>
        <w:t xml:space="preserve">The researchers </w:t>
      </w:r>
      <w:proofErr w:type="spellStart"/>
      <w:r w:rsidRPr="00A02DAA">
        <w:rPr>
          <w:sz w:val="14"/>
        </w:rPr>
        <w:t>analysed</w:t>
      </w:r>
      <w:proofErr w:type="spellEnd"/>
      <w:r w:rsidRPr="00A02DAA">
        <w:rPr>
          <w:sz w:val="14"/>
        </w:rPr>
        <w:t xml:space="preserve"> small seashells in sediment laid down shortly after a giant meteorite hit the Earth, wiping out the dinosaurs and three-quarters of marine species. Chemical analysis of the shells showed a sharp drop in the pH of the ocean in the century to the millennium after the strike.</w:t>
      </w:r>
    </w:p>
    <w:p w14:paraId="328A38F4" w14:textId="77777777" w:rsidR="00824224" w:rsidRPr="00A02DAA" w:rsidRDefault="00824224" w:rsidP="00824224">
      <w:pPr>
        <w:rPr>
          <w:sz w:val="14"/>
        </w:rPr>
      </w:pPr>
      <w:r w:rsidRPr="00A02DAA">
        <w:rPr>
          <w:sz w:val="14"/>
        </w:rPr>
        <w:t xml:space="preserve">This spike demonstrated it was the meteorite impact that made the ocean more acidic, effectively </w:t>
      </w:r>
      <w:r w:rsidRPr="00B844AE">
        <w:rPr>
          <w:highlight w:val="green"/>
          <w:u w:val="single"/>
        </w:rPr>
        <w:t>dissolving</w:t>
      </w:r>
      <w:r w:rsidRPr="00A02DAA">
        <w:rPr>
          <w:u w:val="single"/>
        </w:rPr>
        <w:t xml:space="preserve"> the </w:t>
      </w:r>
      <w:r w:rsidRPr="00A02DAA">
        <w:rPr>
          <w:rStyle w:val="Emphasis"/>
        </w:rPr>
        <w:t xml:space="preserve">chalky </w:t>
      </w:r>
      <w:r w:rsidRPr="00B844AE">
        <w:rPr>
          <w:rStyle w:val="Emphasis"/>
          <w:highlight w:val="green"/>
        </w:rPr>
        <w:t>shells</w:t>
      </w:r>
      <w:r w:rsidRPr="00B844AE">
        <w:rPr>
          <w:highlight w:val="green"/>
          <w:u w:val="single"/>
        </w:rPr>
        <w:t xml:space="preserve"> of</w:t>
      </w:r>
      <w:r w:rsidRPr="00A02DAA">
        <w:rPr>
          <w:u w:val="single"/>
        </w:rPr>
        <w:t xml:space="preserve"> many </w:t>
      </w:r>
      <w:r w:rsidRPr="00B844AE">
        <w:rPr>
          <w:rStyle w:val="Emphasis"/>
          <w:highlight w:val="green"/>
        </w:rPr>
        <w:t>species</w:t>
      </w:r>
      <w:r w:rsidRPr="00A02DAA">
        <w:rPr>
          <w:sz w:val="14"/>
        </w:rPr>
        <w:t>. Large-scale volcanic activity was also considered a possible culprit, but this occurred over a much longer period.</w:t>
      </w:r>
    </w:p>
    <w:p w14:paraId="7BB7A7BA" w14:textId="77777777" w:rsidR="00824224" w:rsidRPr="00A02DAA" w:rsidRDefault="00824224" w:rsidP="00824224">
      <w:pPr>
        <w:rPr>
          <w:sz w:val="14"/>
        </w:rPr>
      </w:pPr>
      <w:r w:rsidRPr="00A02DAA">
        <w:rPr>
          <w:sz w:val="14"/>
        </w:rPr>
        <w:t xml:space="preserve">The oceans acidified because the meteorite impact </w:t>
      </w:r>
      <w:proofErr w:type="spellStart"/>
      <w:r w:rsidRPr="00A02DAA">
        <w:rPr>
          <w:sz w:val="14"/>
        </w:rPr>
        <w:t>vaporised</w:t>
      </w:r>
      <w:proofErr w:type="spellEnd"/>
      <w:r w:rsidRPr="00A02DAA">
        <w:rPr>
          <w:sz w:val="14"/>
        </w:rPr>
        <w:t xml:space="preserve"> rocks containing sulphates and carbonates, causing </w:t>
      </w:r>
      <w:proofErr w:type="spellStart"/>
      <w:r w:rsidRPr="00A02DAA">
        <w:rPr>
          <w:sz w:val="14"/>
        </w:rPr>
        <w:t>sulphuric</w:t>
      </w:r>
      <w:proofErr w:type="spellEnd"/>
      <w:r w:rsidRPr="00A02DAA">
        <w:rPr>
          <w:sz w:val="14"/>
        </w:rPr>
        <w:t xml:space="preserve"> acid and carbonic acid to rain down. The mass die-off of plants on land after the strike also increased CO2 in the atmosphere.</w:t>
      </w:r>
    </w:p>
    <w:p w14:paraId="4FAA8886" w14:textId="77777777" w:rsidR="00824224" w:rsidRPr="00A02DAA" w:rsidRDefault="00824224" w:rsidP="00824224">
      <w:pPr>
        <w:rPr>
          <w:sz w:val="14"/>
        </w:rPr>
      </w:pPr>
      <w:r w:rsidRPr="00A02DAA">
        <w:rPr>
          <w:sz w:val="14"/>
        </w:rPr>
        <w:t xml:space="preserve">“We show </w:t>
      </w:r>
      <w:r w:rsidRPr="00A02DAA">
        <w:rPr>
          <w:u w:val="single"/>
        </w:rPr>
        <w:t xml:space="preserve">ocean acidification can </w:t>
      </w:r>
      <w:r w:rsidRPr="00A02DAA">
        <w:rPr>
          <w:rStyle w:val="Emphasis"/>
        </w:rPr>
        <w:t>precipitate</w:t>
      </w:r>
      <w:r w:rsidRPr="00A02DAA">
        <w:rPr>
          <w:u w:val="single"/>
        </w:rPr>
        <w:t xml:space="preserve"> ecological collapse</w:t>
      </w:r>
      <w:r w:rsidRPr="00A02DAA">
        <w:rPr>
          <w:sz w:val="14"/>
        </w:rPr>
        <w:t xml:space="preserve">,” said Michael </w:t>
      </w:r>
      <w:proofErr w:type="spellStart"/>
      <w:r w:rsidRPr="00A02DAA">
        <w:rPr>
          <w:sz w:val="14"/>
        </w:rPr>
        <w:t>Henehan</w:t>
      </w:r>
      <w:proofErr w:type="spellEnd"/>
      <w:r w:rsidRPr="00A02DAA">
        <w:rPr>
          <w:sz w:val="14"/>
        </w:rPr>
        <w:t xml:space="preserve"> at the GFZ German research </w:t>
      </w:r>
      <w:proofErr w:type="spellStart"/>
      <w:r w:rsidRPr="00A02DAA">
        <w:rPr>
          <w:sz w:val="14"/>
        </w:rPr>
        <w:t>centre</w:t>
      </w:r>
      <w:proofErr w:type="spellEnd"/>
      <w:r w:rsidRPr="00A02DAA">
        <w:rPr>
          <w:sz w:val="14"/>
        </w:rPr>
        <w:t xml:space="preserve"> for geosciences in Potsdam, who led the study. “Before we had the idea, but we did not have the empirical proof.”</w:t>
      </w:r>
    </w:p>
    <w:p w14:paraId="5C44638E" w14:textId="77777777" w:rsidR="00824224" w:rsidRPr="00A02DAA" w:rsidRDefault="00824224" w:rsidP="00824224">
      <w:pPr>
        <w:rPr>
          <w:sz w:val="14"/>
        </w:rPr>
      </w:pPr>
      <w:r w:rsidRPr="00A02DAA">
        <w:rPr>
          <w:sz w:val="14"/>
        </w:rPr>
        <w:t>The researchers found that the pH dropped by 0.25 pH units in the 100-1,000 years after the strike. It is possible that there was an even bigger drop in pH in the decade or two after the strike and the scientists are examining other sediments in even finer detail.</w:t>
      </w:r>
    </w:p>
    <w:p w14:paraId="46AC277C" w14:textId="77777777" w:rsidR="00824224" w:rsidRPr="00A02DAA" w:rsidRDefault="00824224" w:rsidP="00824224">
      <w:pPr>
        <w:rPr>
          <w:sz w:val="14"/>
        </w:rPr>
      </w:pPr>
      <w:proofErr w:type="spellStart"/>
      <w:r w:rsidRPr="00A02DAA">
        <w:rPr>
          <w:sz w:val="14"/>
        </w:rPr>
        <w:t>Henehan</w:t>
      </w:r>
      <w:proofErr w:type="spellEnd"/>
      <w:r w:rsidRPr="00A02DAA">
        <w:rPr>
          <w:sz w:val="14"/>
        </w:rPr>
        <w:t xml:space="preserve"> said: “</w:t>
      </w:r>
      <w:r w:rsidRPr="00B844AE">
        <w:rPr>
          <w:highlight w:val="green"/>
          <w:u w:val="single"/>
        </w:rPr>
        <w:t>If 0.25</w:t>
      </w:r>
      <w:r w:rsidRPr="00A02DAA">
        <w:rPr>
          <w:u w:val="single"/>
        </w:rPr>
        <w:t xml:space="preserve"> was enough to </w:t>
      </w:r>
      <w:r w:rsidRPr="00B844AE">
        <w:rPr>
          <w:rStyle w:val="Emphasis"/>
          <w:highlight w:val="green"/>
        </w:rPr>
        <w:t>precipitate</w:t>
      </w:r>
      <w:r w:rsidRPr="00B844AE">
        <w:rPr>
          <w:highlight w:val="green"/>
          <w:u w:val="single"/>
        </w:rPr>
        <w:t xml:space="preserve"> </w:t>
      </w:r>
      <w:r w:rsidRPr="00A02DAA">
        <w:rPr>
          <w:u w:val="single"/>
        </w:rPr>
        <w:t xml:space="preserve">a </w:t>
      </w:r>
      <w:r w:rsidRPr="00B844AE">
        <w:rPr>
          <w:highlight w:val="green"/>
          <w:u w:val="single"/>
        </w:rPr>
        <w:t xml:space="preserve">mass extinction, we should be </w:t>
      </w:r>
      <w:r w:rsidRPr="00B844AE">
        <w:rPr>
          <w:rStyle w:val="Emphasis"/>
          <w:highlight w:val="green"/>
        </w:rPr>
        <w:t>worried</w:t>
      </w:r>
      <w:r w:rsidRPr="00A02DAA">
        <w:rPr>
          <w:sz w:val="14"/>
        </w:rPr>
        <w:t xml:space="preserve">.” Researchers estimate that </w:t>
      </w:r>
      <w:r w:rsidRPr="00A02DAA">
        <w:rPr>
          <w:u w:val="single"/>
        </w:rPr>
        <w:t xml:space="preserve">the </w:t>
      </w:r>
      <w:r w:rsidRPr="00B844AE">
        <w:rPr>
          <w:highlight w:val="green"/>
          <w:u w:val="single"/>
        </w:rPr>
        <w:t>pH</w:t>
      </w:r>
      <w:r w:rsidRPr="00A02DAA">
        <w:rPr>
          <w:u w:val="single"/>
        </w:rPr>
        <w:t xml:space="preserve"> of the ocean </w:t>
      </w:r>
      <w:r w:rsidRPr="00B844AE">
        <w:rPr>
          <w:highlight w:val="green"/>
          <w:u w:val="single"/>
        </w:rPr>
        <w:t xml:space="preserve">will </w:t>
      </w:r>
      <w:r w:rsidRPr="00B844AE">
        <w:rPr>
          <w:rStyle w:val="Emphasis"/>
          <w:highlight w:val="green"/>
        </w:rPr>
        <w:t>drop</w:t>
      </w:r>
      <w:r w:rsidRPr="00B844AE">
        <w:rPr>
          <w:highlight w:val="green"/>
          <w:u w:val="single"/>
        </w:rPr>
        <w:t xml:space="preserve"> by 0.4 pH units</w:t>
      </w:r>
      <w:r w:rsidRPr="00A02DAA">
        <w:rPr>
          <w:u w:val="single"/>
        </w:rPr>
        <w:t xml:space="preserve"> by the end of this century if </w:t>
      </w:r>
      <w:r w:rsidRPr="00A02DAA">
        <w:rPr>
          <w:rStyle w:val="Emphasis"/>
        </w:rPr>
        <w:t>carbon</w:t>
      </w:r>
      <w:r w:rsidRPr="00A02DAA">
        <w:rPr>
          <w:u w:val="single"/>
        </w:rPr>
        <w:t xml:space="preserve"> </w:t>
      </w:r>
      <w:r w:rsidRPr="00A02DAA">
        <w:rPr>
          <w:rStyle w:val="Emphasis"/>
        </w:rPr>
        <w:t>emissions</w:t>
      </w:r>
      <w:r w:rsidRPr="00A02DAA">
        <w:rPr>
          <w:u w:val="single"/>
        </w:rPr>
        <w:t xml:space="preserve"> are not stopped</w:t>
      </w:r>
      <w:r w:rsidRPr="00A02DAA">
        <w:rPr>
          <w:sz w:val="14"/>
        </w:rPr>
        <w:t>, or by 0.15 units if global temperature rise is limited to 2C.</w:t>
      </w:r>
    </w:p>
    <w:p w14:paraId="5573A546" w14:textId="77777777" w:rsidR="00824224" w:rsidRPr="00A02DAA" w:rsidRDefault="00824224" w:rsidP="00824224">
      <w:pPr>
        <w:rPr>
          <w:sz w:val="14"/>
        </w:rPr>
      </w:pPr>
      <w:proofErr w:type="spellStart"/>
      <w:r w:rsidRPr="00A02DAA">
        <w:rPr>
          <w:sz w:val="14"/>
        </w:rPr>
        <w:t>Henehan</w:t>
      </w:r>
      <w:proofErr w:type="spellEnd"/>
      <w:r w:rsidRPr="00A02DAA">
        <w:rPr>
          <w:sz w:val="14"/>
        </w:rPr>
        <w:t xml:space="preserve"> said: “We may think of [acidification] as something to worry about for our grandchildren. But if it truly does get to the same acidification as at the [meteorite strike] boundary, then you are talking about effects that will last for the lifetime of our species. It was hundreds of thousands of years before carbon cycling returned to normal.”</w:t>
      </w:r>
    </w:p>
    <w:p w14:paraId="5098577A" w14:textId="77777777" w:rsidR="00824224" w:rsidRPr="00A02DAA" w:rsidRDefault="00824224" w:rsidP="00824224">
      <w:pPr>
        <w:rPr>
          <w:sz w:val="14"/>
        </w:rPr>
      </w:pPr>
      <w:r w:rsidRPr="00A02DAA">
        <w:rPr>
          <w:sz w:val="14"/>
        </w:rPr>
        <w:t xml:space="preserve">The research, published in the journal Proceedings of the National Academy of Sciences, </w:t>
      </w:r>
      <w:proofErr w:type="spellStart"/>
      <w:r w:rsidRPr="00A02DAA">
        <w:rPr>
          <w:sz w:val="14"/>
        </w:rPr>
        <w:t>analysed</w:t>
      </w:r>
      <w:proofErr w:type="spellEnd"/>
      <w:r w:rsidRPr="00A02DAA">
        <w:rPr>
          <w:sz w:val="14"/>
        </w:rPr>
        <w:t xml:space="preserve"> sediments that </w:t>
      </w:r>
      <w:proofErr w:type="spellStart"/>
      <w:r w:rsidRPr="00A02DAA">
        <w:rPr>
          <w:sz w:val="14"/>
        </w:rPr>
        <w:t>Henehan</w:t>
      </w:r>
      <w:proofErr w:type="spellEnd"/>
      <w:r w:rsidRPr="00A02DAA">
        <w:rPr>
          <w:sz w:val="14"/>
        </w:rPr>
        <w:t xml:space="preserve"> encountered by chance, during a conference field trip in the Netherlands. The sediments, which straddle the moment of the impact, lie in caves that were used by people hiding from the Nazis during the second world war. “It was so lucky,” said </w:t>
      </w:r>
      <w:proofErr w:type="spellStart"/>
      <w:r w:rsidRPr="00A02DAA">
        <w:rPr>
          <w:sz w:val="14"/>
        </w:rPr>
        <w:t>Henehan</w:t>
      </w:r>
      <w:proofErr w:type="spellEnd"/>
      <w:r w:rsidRPr="00A02DAA">
        <w:rPr>
          <w:sz w:val="14"/>
        </w:rPr>
        <w:t>.</w:t>
      </w:r>
    </w:p>
    <w:p w14:paraId="7F60D67B" w14:textId="77777777" w:rsidR="00824224" w:rsidRPr="00A02DAA" w:rsidRDefault="00824224" w:rsidP="00824224">
      <w:pPr>
        <w:rPr>
          <w:sz w:val="14"/>
        </w:rPr>
      </w:pPr>
      <w:r w:rsidRPr="00A02DAA">
        <w:rPr>
          <w:sz w:val="14"/>
        </w:rPr>
        <w:t>The rocks contained foraminifera, small-shelled marine organisms. “In the boundary clay, we managed to capture them just limping on past the asteroid impact. But you can see their shell walls were much thinner and poorly calcified after the impact,” he said.</w:t>
      </w:r>
    </w:p>
    <w:p w14:paraId="411133DB" w14:textId="77777777" w:rsidR="00824224" w:rsidRPr="00A02DAA" w:rsidRDefault="00824224" w:rsidP="00824224">
      <w:pPr>
        <w:rPr>
          <w:sz w:val="14"/>
        </w:rPr>
      </w:pPr>
      <w:r w:rsidRPr="00A02DAA">
        <w:rPr>
          <w:sz w:val="14"/>
        </w:rPr>
        <w:t xml:space="preserve">It was the </w:t>
      </w:r>
      <w:r w:rsidRPr="00B844AE">
        <w:rPr>
          <w:rStyle w:val="Emphasis"/>
          <w:highlight w:val="green"/>
        </w:rPr>
        <w:t>knock-on effects</w:t>
      </w:r>
      <w:r w:rsidRPr="00A02DAA">
        <w:rPr>
          <w:u w:val="single"/>
        </w:rPr>
        <w:t xml:space="preserve"> of </w:t>
      </w:r>
      <w:r w:rsidRPr="00A02DAA">
        <w:rPr>
          <w:rStyle w:val="Emphasis"/>
        </w:rPr>
        <w:t>acidification</w:t>
      </w:r>
      <w:r w:rsidRPr="00A02DAA">
        <w:rPr>
          <w:u w:val="single"/>
        </w:rPr>
        <w:t xml:space="preserve"> and other </w:t>
      </w:r>
      <w:r w:rsidRPr="00A02DAA">
        <w:rPr>
          <w:rStyle w:val="Emphasis"/>
        </w:rPr>
        <w:t>stresses</w:t>
      </w:r>
      <w:r w:rsidRPr="00A02DAA">
        <w:rPr>
          <w:sz w:val="14"/>
        </w:rPr>
        <w:t xml:space="preserve">, such as the “nuclear winter” that followed the impact, that finally drove these foraminifera to extinction, he said: </w:t>
      </w:r>
      <w:r w:rsidRPr="00A02DAA">
        <w:rPr>
          <w:u w:val="single"/>
        </w:rPr>
        <w:t xml:space="preserve">“You have the </w:t>
      </w:r>
      <w:r w:rsidRPr="00A02DAA">
        <w:rPr>
          <w:rStyle w:val="Emphasis"/>
        </w:rPr>
        <w:t xml:space="preserve">complete </w:t>
      </w:r>
      <w:r w:rsidRPr="00B844AE">
        <w:rPr>
          <w:rStyle w:val="Emphasis"/>
          <w:highlight w:val="green"/>
        </w:rPr>
        <w:t>breakdown</w:t>
      </w:r>
      <w:r w:rsidRPr="00A02DAA">
        <w:rPr>
          <w:u w:val="single"/>
        </w:rPr>
        <w:t xml:space="preserve"> of </w:t>
      </w:r>
      <w:r w:rsidRPr="00B844AE">
        <w:rPr>
          <w:highlight w:val="green"/>
          <w:u w:val="single"/>
        </w:rPr>
        <w:t xml:space="preserve">the whole </w:t>
      </w:r>
      <w:r w:rsidRPr="00B844AE">
        <w:rPr>
          <w:rStyle w:val="Emphasis"/>
          <w:highlight w:val="green"/>
        </w:rPr>
        <w:t>food</w:t>
      </w:r>
      <w:r w:rsidRPr="00B844AE">
        <w:rPr>
          <w:highlight w:val="green"/>
          <w:u w:val="single"/>
        </w:rPr>
        <w:t xml:space="preserve"> chain</w:t>
      </w:r>
      <w:r w:rsidRPr="00A02DAA">
        <w:rPr>
          <w:u w:val="single"/>
        </w:rPr>
        <w:t>.”</w:t>
      </w:r>
      <w:r w:rsidRPr="00A02DAA">
        <w:rPr>
          <w:sz w:val="14"/>
        </w:rPr>
        <w:t xml:space="preserve"> He said oceans also faced additional stresses today, from global heating to widespread pollution, overfishing and invasive alien species.</w:t>
      </w:r>
    </w:p>
    <w:p w14:paraId="4BFF261C" w14:textId="77777777" w:rsidR="00824224" w:rsidRPr="00A02DAA" w:rsidRDefault="00824224" w:rsidP="00824224">
      <w:pPr>
        <w:rPr>
          <w:sz w:val="14"/>
        </w:rPr>
      </w:pPr>
      <w:r w:rsidRPr="00A02DAA">
        <w:rPr>
          <w:sz w:val="14"/>
        </w:rPr>
        <w:lastRenderedPageBreak/>
        <w:t>Phil Williamson, at the University of East Anglia, who was not involved in the research, said: “It is relatively easy to identify mass extinction events in the fossil record, but much harder to know exactly what caused them. Evidence for the role of ocean acidification has generally been weak, until now.”</w:t>
      </w:r>
    </w:p>
    <w:p w14:paraId="1665D9F0" w14:textId="77777777" w:rsidR="00824224" w:rsidRPr="00A02DAA" w:rsidRDefault="00824224" w:rsidP="00824224">
      <w:pPr>
        <w:rPr>
          <w:sz w:val="14"/>
        </w:rPr>
      </w:pPr>
      <w:r w:rsidRPr="00A02DAA">
        <w:rPr>
          <w:sz w:val="14"/>
        </w:rPr>
        <w:t>He said caution was needed in making the comparison between the acidification spike 66m years ago and today: “When the asteroid struck, atmospheric CO2 was naturally already much higher than today, and the pH much lower. Furthermore, large asteroid impacts cause prolonged darkness.”</w:t>
      </w:r>
    </w:p>
    <w:p w14:paraId="5C6696E4" w14:textId="77777777" w:rsidR="00824224" w:rsidRPr="00A02DAA" w:rsidRDefault="00824224" w:rsidP="00824224">
      <w:pPr>
        <w:rPr>
          <w:sz w:val="14"/>
        </w:rPr>
      </w:pPr>
      <w:r w:rsidRPr="00A02DAA">
        <w:rPr>
          <w:sz w:val="14"/>
        </w:rPr>
        <w:t xml:space="preserve">Williamson added: “Nevertheless, this study provides further warning that the </w:t>
      </w:r>
      <w:r w:rsidRPr="00B844AE">
        <w:rPr>
          <w:rStyle w:val="Emphasis"/>
          <w:highlight w:val="green"/>
        </w:rPr>
        <w:t>global</w:t>
      </w:r>
      <w:r w:rsidRPr="00B844AE">
        <w:rPr>
          <w:highlight w:val="green"/>
          <w:u w:val="single"/>
        </w:rPr>
        <w:t xml:space="preserve"> changes</w:t>
      </w:r>
      <w:r w:rsidRPr="00A02DAA">
        <w:rPr>
          <w:u w:val="single"/>
        </w:rPr>
        <w:t xml:space="preserve"> in </w:t>
      </w:r>
      <w:r w:rsidRPr="00A02DAA">
        <w:rPr>
          <w:rStyle w:val="Emphasis"/>
        </w:rPr>
        <w:t>ocean chemistry</w:t>
      </w:r>
      <w:r w:rsidRPr="00A02DAA">
        <w:rPr>
          <w:u w:val="single"/>
        </w:rPr>
        <w:t xml:space="preserve"> that we </w:t>
      </w:r>
      <w:r w:rsidRPr="00B844AE">
        <w:rPr>
          <w:highlight w:val="green"/>
          <w:u w:val="single"/>
        </w:rPr>
        <w:t>are</w:t>
      </w:r>
      <w:r w:rsidRPr="00A02DAA">
        <w:rPr>
          <w:u w:val="single"/>
        </w:rPr>
        <w:t xml:space="preserve"> currently driving have the potential to cause </w:t>
      </w:r>
      <w:r w:rsidRPr="00A02DAA">
        <w:rPr>
          <w:rStyle w:val="Emphasis"/>
        </w:rPr>
        <w:t xml:space="preserve">highly </w:t>
      </w:r>
      <w:r w:rsidRPr="00B844AE">
        <w:rPr>
          <w:rStyle w:val="Emphasis"/>
          <w:highlight w:val="green"/>
        </w:rPr>
        <w:t>undesirable</w:t>
      </w:r>
      <w:r w:rsidRPr="00B844AE">
        <w:rPr>
          <w:highlight w:val="green"/>
          <w:u w:val="single"/>
        </w:rPr>
        <w:t xml:space="preserve"> and</w:t>
      </w:r>
      <w:r w:rsidRPr="00A02DAA">
        <w:rPr>
          <w:u w:val="single"/>
        </w:rPr>
        <w:t xml:space="preserve"> </w:t>
      </w:r>
      <w:r w:rsidRPr="00A02DAA">
        <w:rPr>
          <w:rStyle w:val="Emphasis"/>
        </w:rPr>
        <w:t xml:space="preserve">effectively </w:t>
      </w:r>
      <w:r w:rsidRPr="00B844AE">
        <w:rPr>
          <w:rStyle w:val="Emphasis"/>
          <w:highlight w:val="green"/>
        </w:rPr>
        <w:t>irreversible</w:t>
      </w:r>
      <w:r w:rsidRPr="00A02DAA">
        <w:rPr>
          <w:u w:val="single"/>
        </w:rPr>
        <w:t xml:space="preserve"> damage to ocean biology</w:t>
      </w:r>
      <w:r w:rsidRPr="00A02DAA">
        <w:rPr>
          <w:sz w:val="14"/>
        </w:rPr>
        <w:t>.”</w:t>
      </w:r>
    </w:p>
    <w:p w14:paraId="66B78656" w14:textId="77777777" w:rsidR="00824224" w:rsidRPr="00C62E98" w:rsidRDefault="00824224" w:rsidP="00824224">
      <w:pPr>
        <w:rPr>
          <w:sz w:val="14"/>
        </w:rPr>
      </w:pPr>
      <w:proofErr w:type="spellStart"/>
      <w:r w:rsidRPr="00A02DAA">
        <w:rPr>
          <w:sz w:val="14"/>
        </w:rPr>
        <w:t>Henehan</w:t>
      </w:r>
      <w:proofErr w:type="spellEnd"/>
      <w:r w:rsidRPr="00A02DAA">
        <w:rPr>
          <w:sz w:val="14"/>
        </w:rPr>
        <w:t xml:space="preserve"> said the generally lower ocean pH 66m years ago might have made shelled organisms more resilient to acidification. “</w:t>
      </w:r>
      <w:r w:rsidRPr="00B844AE">
        <w:rPr>
          <w:highlight w:val="green"/>
          <w:u w:val="single"/>
        </w:rPr>
        <w:t>Who knows if our</w:t>
      </w:r>
      <w:r w:rsidRPr="00A02DAA">
        <w:rPr>
          <w:u w:val="single"/>
        </w:rPr>
        <w:t xml:space="preserve"> </w:t>
      </w:r>
      <w:r w:rsidRPr="00A02DAA">
        <w:rPr>
          <w:rStyle w:val="Emphasis"/>
        </w:rPr>
        <w:t xml:space="preserve">current [marine] </w:t>
      </w:r>
      <w:r w:rsidRPr="00B844AE">
        <w:rPr>
          <w:rStyle w:val="Emphasis"/>
          <w:highlight w:val="green"/>
        </w:rPr>
        <w:t>system is</w:t>
      </w:r>
      <w:r w:rsidRPr="00A02DAA">
        <w:rPr>
          <w:rStyle w:val="Emphasis"/>
        </w:rPr>
        <w:t xml:space="preserve"> as </w:t>
      </w:r>
      <w:r w:rsidRPr="00B844AE">
        <w:rPr>
          <w:rStyle w:val="Emphasis"/>
          <w:highlight w:val="green"/>
        </w:rPr>
        <w:t>well set up to cope</w:t>
      </w:r>
      <w:r w:rsidRPr="00A02DAA">
        <w:rPr>
          <w:u w:val="single"/>
        </w:rPr>
        <w:t xml:space="preserve"> with sudden </w:t>
      </w:r>
      <w:r w:rsidRPr="00A02DAA">
        <w:rPr>
          <w:rStyle w:val="Emphasis"/>
        </w:rPr>
        <w:t>acidification</w:t>
      </w:r>
      <w:r w:rsidRPr="00A02DAA">
        <w:rPr>
          <w:sz w:val="14"/>
        </w:rPr>
        <w:t>?”</w:t>
      </w:r>
    </w:p>
    <w:p w14:paraId="0C9FF331" w14:textId="77777777" w:rsidR="001F3B78" w:rsidRDefault="001F3B78" w:rsidP="001F3B78">
      <w:pPr>
        <w:pStyle w:val="Heading4"/>
      </w:pPr>
      <w:r>
        <w:t xml:space="preserve">Debris triggers </w:t>
      </w:r>
      <w:r w:rsidRPr="006A63EE">
        <w:rPr>
          <w:u w:val="single"/>
        </w:rPr>
        <w:t>miscalculated war</w:t>
      </w:r>
      <w:r>
        <w:t>.</w:t>
      </w:r>
    </w:p>
    <w:p w14:paraId="6F4163E2" w14:textId="77777777" w:rsidR="001F3B78" w:rsidRPr="00A70361" w:rsidRDefault="001F3B78" w:rsidP="001F3B78">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t>
      </w:r>
      <w:proofErr w:type="spellStart"/>
      <w:r w:rsidRPr="00A70361">
        <w:t>Wildside</w:t>
      </w:r>
      <w:proofErr w:type="spellEnd"/>
      <w:r w:rsidRPr="00A70361">
        <w:t>, 2016), and Patents for Power: Intellectual Property Law and the Diffusion of Military Technology (University of Chicago, 2020).</w:t>
      </w:r>
      <w:r>
        <w:t xml:space="preserve"> 1/9/22. [19 </w:t>
      </w:r>
      <w:proofErr w:type="spellStart"/>
      <w:r>
        <w:t>Fourty</w:t>
      </w:r>
      <w:proofErr w:type="spellEnd"/>
      <w:r>
        <w:t xml:space="preserve"> Five, “</w:t>
      </w:r>
      <w:r w:rsidRPr="00A70361">
        <w:t xml:space="preserve">Does A Space War Mean A Nuclear </w:t>
      </w:r>
      <w:proofErr w:type="gramStart"/>
      <w:r w:rsidRPr="00A70361">
        <w:t>War?</w:t>
      </w:r>
      <w:r>
        <w:t>,</w:t>
      </w:r>
      <w:proofErr w:type="gramEnd"/>
      <w:r>
        <w:t xml:space="preserve">” </w:t>
      </w:r>
      <w:hyperlink r:id="rId19" w:history="1">
        <w:r w:rsidRPr="00BE0E32">
          <w:rPr>
            <w:rStyle w:val="Hyperlink"/>
          </w:rPr>
          <w:t>https://www.19fortyfive.com/2022/01/does-a-space-war-mean-a-nuclear-war/</w:t>
        </w:r>
      </w:hyperlink>
      <w:r>
        <w:t>] Justin</w:t>
      </w:r>
    </w:p>
    <w:p w14:paraId="3AA1C113" w14:textId="77777777" w:rsidR="001F3B78" w:rsidRPr="00A70361" w:rsidRDefault="001F3B78" w:rsidP="001F3B78">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6A78C600" w14:textId="77777777" w:rsidR="001F3B78" w:rsidRPr="00A70361" w:rsidRDefault="001F3B78" w:rsidP="001F3B78">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t>
      </w:r>
      <w:proofErr w:type="gramStart"/>
      <w:r w:rsidRPr="00A70361">
        <w:rPr>
          <w:u w:val="single"/>
        </w:rPr>
        <w:t>war, and</w:t>
      </w:r>
      <w:proofErr w:type="gramEnd"/>
      <w:r w:rsidRPr="00A70361">
        <w:rPr>
          <w:u w:val="single"/>
        </w:rPr>
        <w:t xml:space="preserve">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3650CE82" w14:textId="77777777" w:rsidR="001F3B78" w:rsidRPr="00A70361" w:rsidRDefault="001F3B78" w:rsidP="001F3B78">
      <w:pPr>
        <w:rPr>
          <w:u w:val="single"/>
        </w:rPr>
      </w:pPr>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w:t>
      </w:r>
      <w:r w:rsidRPr="00A70361">
        <w:rPr>
          <w:sz w:val="16"/>
        </w:rPr>
        <w:lastRenderedPageBreak/>
        <w:t xml:space="preserve">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550F2944" w14:textId="77777777" w:rsidR="001F3B78" w:rsidRDefault="001F3B78" w:rsidP="001F3B78">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2D8607F1" w14:textId="355639AF" w:rsidR="00E42E4C" w:rsidRDefault="00E42E4C" w:rsidP="00F601E6"/>
    <w:p w14:paraId="2DAF9D14" w14:textId="77777777" w:rsidR="00371784" w:rsidRDefault="00371784" w:rsidP="00371784">
      <w:pPr>
        <w:pStyle w:val="Heading4"/>
      </w:pPr>
      <w:r>
        <w:t xml:space="preserve">No limited nuclear wars – </w:t>
      </w:r>
      <w:r w:rsidRPr="00784AC4">
        <w:rPr>
          <w:u w:val="single"/>
        </w:rPr>
        <w:t>extinction</w:t>
      </w:r>
      <w:r>
        <w:t xml:space="preserve">. </w:t>
      </w:r>
    </w:p>
    <w:p w14:paraId="4529CE19" w14:textId="77777777" w:rsidR="00371784" w:rsidRPr="00F35F0D" w:rsidRDefault="00371784" w:rsidP="00371784">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w:t>
      </w:r>
      <w:proofErr w:type="spellStart"/>
      <w:r w:rsidRPr="00F35F0D">
        <w:t>organisation</w:t>
      </w:r>
      <w:proofErr w:type="spellEnd"/>
      <w:r w:rsidRPr="00F35F0D">
        <w:t xml:space="preserve">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20" w:history="1">
        <w:r w:rsidRPr="0024235A">
          <w:rPr>
            <w:rStyle w:val="Hyperlink"/>
          </w:rPr>
          <w:t>https://metro.co.uk/2019/05/18/we-will-all-end-up-killing-each-other-and-one-nuclear-blast-could-do-it-9370115/</w:t>
        </w:r>
      </w:hyperlink>
      <w:r w:rsidRPr="00F35F0D">
        <w:t>]</w:t>
      </w:r>
      <w:r>
        <w:t xml:space="preserve"> Recut Justin</w:t>
      </w:r>
    </w:p>
    <w:p w14:paraId="6FD47A02" w14:textId="77777777" w:rsidR="00371784" w:rsidRPr="00177BE1" w:rsidRDefault="00371784" w:rsidP="00371784">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45599244" w14:textId="77777777" w:rsidR="00371784" w:rsidRPr="00177BE1" w:rsidRDefault="00371784" w:rsidP="00371784">
      <w:pPr>
        <w:rPr>
          <w:sz w:val="14"/>
        </w:rPr>
      </w:pPr>
      <w:r w:rsidRPr="00177BE1">
        <w:rPr>
          <w:sz w:val="14"/>
        </w:rPr>
        <w:t>Most (93%) have been built by Russia and in the US, 3,100 of them are ready to fire within hours.</w:t>
      </w:r>
    </w:p>
    <w:p w14:paraId="184D1824" w14:textId="77777777" w:rsidR="00371784" w:rsidRPr="00177BE1" w:rsidRDefault="00371784" w:rsidP="00371784">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w:t>
      </w:r>
      <w:proofErr w:type="gramStart"/>
      <w:r w:rsidRPr="00177BE1">
        <w:rPr>
          <w:sz w:val="14"/>
        </w:rPr>
        <w:t>Russia</w:t>
      </w:r>
      <w:proofErr w:type="gramEnd"/>
      <w:r w:rsidRPr="00177BE1">
        <w:rPr>
          <w:sz w:val="14"/>
        </w:rPr>
        <w:t xml:space="preserve"> and China but also in Japan, Australia and South America.</w:t>
      </w:r>
    </w:p>
    <w:p w14:paraId="60A3E3F5" w14:textId="77777777" w:rsidR="00371784" w:rsidRPr="00177BE1" w:rsidRDefault="00371784" w:rsidP="00371784">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w:t>
      </w:r>
      <w:proofErr w:type="spellStart"/>
      <w:r w:rsidRPr="00177BE1">
        <w:rPr>
          <w:sz w:val="14"/>
        </w:rPr>
        <w:t>cyber attack</w:t>
      </w:r>
      <w:proofErr w:type="spellEnd"/>
      <w:r w:rsidRPr="00177BE1">
        <w:rPr>
          <w:sz w:val="14"/>
        </w:rPr>
        <w:t xml:space="preserve"> </w:t>
      </w:r>
      <w:r w:rsidRPr="00177BE1">
        <w:rPr>
          <w:u w:val="single"/>
        </w:rPr>
        <w:t xml:space="preserve">could </w:t>
      </w:r>
      <w:r w:rsidRPr="00B844AE">
        <w:rPr>
          <w:highlight w:val="green"/>
          <w:u w:val="single"/>
        </w:rPr>
        <w:t>trigger it.</w:t>
      </w:r>
    </w:p>
    <w:p w14:paraId="0A6D27C4" w14:textId="77777777" w:rsidR="00371784" w:rsidRPr="00177BE1" w:rsidRDefault="00371784" w:rsidP="00371784">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189B440D" w14:textId="77777777" w:rsidR="00371784" w:rsidRPr="00177BE1" w:rsidRDefault="00371784" w:rsidP="00371784">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w:t>
      </w:r>
      <w:proofErr w:type="spellStart"/>
      <w:r w:rsidRPr="00177BE1">
        <w:rPr>
          <w:u w:val="single"/>
        </w:rPr>
        <w:t>metres</w:t>
      </w:r>
      <w:proofErr w:type="spellEnd"/>
      <w:r w:rsidRPr="00177BE1">
        <w:rPr>
          <w:u w:val="single"/>
        </w:rPr>
        <w:t xml:space="preserve"> across.</w:t>
      </w:r>
    </w:p>
    <w:p w14:paraId="178E62E5" w14:textId="77777777" w:rsidR="00371784" w:rsidRPr="00177BE1" w:rsidRDefault="00371784" w:rsidP="00371784">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 xml:space="preserve">The fireball engulfs both city </w:t>
      </w:r>
      <w:proofErr w:type="spellStart"/>
      <w:r w:rsidRPr="00177BE1">
        <w:rPr>
          <w:sz w:val="14"/>
        </w:rPr>
        <w:t>centres</w:t>
      </w:r>
      <w:proofErr w:type="spellEnd"/>
      <w:r w:rsidRPr="00177BE1">
        <w:rPr>
          <w:sz w:val="14"/>
        </w:rPr>
        <w:t xml:space="preserve"> completely, melting glass and steel and forms an intensely radioactive 60m deep crater zone of molten earth and debris.</w:t>
      </w:r>
      <w:r>
        <w:rPr>
          <w:sz w:val="14"/>
        </w:rPr>
        <w:t xml:space="preserve"> </w:t>
      </w:r>
      <w:r w:rsidRPr="00177BE1">
        <w:rPr>
          <w:sz w:val="14"/>
        </w:rPr>
        <w:t xml:space="preserve">A devastating supersonic blast wave flattens everything within a radius of two to three km, the entire Manchester </w:t>
      </w:r>
      <w:proofErr w:type="spellStart"/>
      <w:r w:rsidRPr="00177BE1">
        <w:rPr>
          <w:sz w:val="14"/>
        </w:rPr>
        <w:t>centre</w:t>
      </w:r>
      <w:proofErr w:type="spellEnd"/>
      <w:r w:rsidRPr="00177BE1">
        <w:rPr>
          <w:sz w:val="14"/>
        </w:rPr>
        <w:t>, an area larger than the City of London, with lighter damage out to eight km.</w:t>
      </w:r>
      <w:r>
        <w:rPr>
          <w:sz w:val="14"/>
        </w:rPr>
        <w:t xml:space="preserve"> </w:t>
      </w:r>
      <w:r w:rsidRPr="00177BE1">
        <w:rPr>
          <w:sz w:val="14"/>
        </w:rPr>
        <w:t>Most people in these areas would be killed or very seriously injured.</w:t>
      </w:r>
    </w:p>
    <w:p w14:paraId="4C749932" w14:textId="77777777" w:rsidR="00371784" w:rsidRPr="00177BE1" w:rsidRDefault="00371784" w:rsidP="00371784">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3026013C" w14:textId="77777777" w:rsidR="00371784" w:rsidRPr="00177BE1" w:rsidRDefault="00371784" w:rsidP="00371784">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xml:space="preserve">. There are 10 such warheads on each of Russia’s 46 missiles (460 in total) and 48 on each of eight US Trident submarines (384 in total). </w:t>
      </w:r>
      <w:proofErr w:type="gramStart"/>
      <w:r w:rsidRPr="00177BE1">
        <w:rPr>
          <w:sz w:val="14"/>
        </w:rPr>
        <w:t>In reality, in</w:t>
      </w:r>
      <w:proofErr w:type="gramEnd"/>
      <w:r w:rsidRPr="00177BE1">
        <w:rPr>
          <w:sz w:val="14"/>
        </w:rPr>
        <w:t xml:space="preserve"> a nuclear conflict all of these warheads and a further 956 ready-to-fire are likely to be launched.</w:t>
      </w:r>
    </w:p>
    <w:p w14:paraId="3D0A2E1E" w14:textId="77777777" w:rsidR="00371784" w:rsidRPr="00177BE1" w:rsidRDefault="00371784" w:rsidP="00371784">
      <w:pPr>
        <w:rPr>
          <w:sz w:val="14"/>
        </w:rPr>
      </w:pPr>
      <w:r w:rsidRPr="00177BE1">
        <w:rPr>
          <w:sz w:val="14"/>
        </w:rPr>
        <w:lastRenderedPageBreak/>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4A980E23" w14:textId="77777777" w:rsidR="00371784" w:rsidRPr="00177BE1" w:rsidRDefault="00371784" w:rsidP="00371784">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proofErr w:type="gramStart"/>
      <w:r w:rsidRPr="00B844AE">
        <w:rPr>
          <w:rStyle w:val="Emphasis"/>
          <w:highlight w:val="green"/>
        </w:rPr>
        <w:t>famine</w:t>
      </w:r>
      <w:proofErr w:type="gramEnd"/>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46633B5E" w14:textId="77777777" w:rsidR="00371784" w:rsidRPr="00177BE1" w:rsidRDefault="00371784" w:rsidP="00371784">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67E95924" w14:textId="77777777" w:rsidR="00371784" w:rsidRPr="00177BE1" w:rsidRDefault="00371784" w:rsidP="00371784">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7E0DABAA" w14:textId="77777777" w:rsidR="00371784" w:rsidRPr="00177BE1" w:rsidRDefault="00371784" w:rsidP="00371784">
      <w:pPr>
        <w:rPr>
          <w:rStyle w:val="Emphasis"/>
          <w:sz w:val="8"/>
          <w:szCs w:val="8"/>
        </w:rPr>
      </w:pPr>
      <w:r w:rsidRPr="00177BE1">
        <w:rPr>
          <w:sz w:val="8"/>
          <w:szCs w:val="8"/>
        </w:rPr>
        <w:t xml:space="preserve">But the nuclear nations argue that they build and keep nuclear weapons to make sure that they are never used. After all no one would be stupid enough to actually launch a nuclear weapon facing such terrible </w:t>
      </w:r>
      <w:proofErr w:type="gramStart"/>
      <w:r w:rsidRPr="00177BE1">
        <w:rPr>
          <w:sz w:val="8"/>
          <w:szCs w:val="8"/>
        </w:rPr>
        <w:t>retaliation?</w:t>
      </w:r>
      <w:proofErr w:type="gramEnd"/>
      <w:r w:rsidRPr="00177BE1">
        <w:rPr>
          <w:sz w:val="8"/>
          <w:szCs w:val="8"/>
        </w:rPr>
        <w:t xml:space="preserve">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w:t>
      </w:r>
      <w:proofErr w:type="spellStart"/>
      <w:r w:rsidRPr="00177BE1">
        <w:rPr>
          <w:sz w:val="8"/>
          <w:szCs w:val="8"/>
        </w:rPr>
        <w:t>organisation</w:t>
      </w:r>
      <w:proofErr w:type="spellEnd"/>
      <w:r w:rsidRPr="00177BE1">
        <w:rPr>
          <w:sz w:val="8"/>
          <w:szCs w:val="8"/>
        </w:rPr>
        <w:t xml:space="preserve">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w:t>
      </w:r>
      <w:proofErr w:type="spellStart"/>
      <w:r w:rsidRPr="00177BE1">
        <w:rPr>
          <w:sz w:val="8"/>
          <w:szCs w:val="8"/>
        </w:rPr>
        <w:t>authorise</w:t>
      </w:r>
      <w:proofErr w:type="spellEnd"/>
      <w:r w:rsidRPr="00177BE1">
        <w:rPr>
          <w:sz w:val="8"/>
          <w:szCs w:val="8"/>
        </w:rPr>
        <w:t xml:space="preserv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6D7FA70B" w14:textId="77777777" w:rsidR="00371784" w:rsidRPr="00177BE1" w:rsidRDefault="00371784" w:rsidP="00371784">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55384ECD" w14:textId="77777777" w:rsidR="00371784" w:rsidRPr="00177BE1" w:rsidRDefault="00371784" w:rsidP="00371784">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6C33E769" w14:textId="77777777" w:rsidR="00371784" w:rsidRPr="00177BE1" w:rsidRDefault="00371784" w:rsidP="00371784">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47EFB109" w14:textId="51678487" w:rsidR="00824224" w:rsidRPr="00824224" w:rsidRDefault="00824224" w:rsidP="00824224"/>
    <w:p w14:paraId="0B541C38" w14:textId="34CB3669" w:rsidR="00824224" w:rsidRPr="00824224" w:rsidRDefault="00824224" w:rsidP="00824224"/>
    <w:p w14:paraId="72F3181C" w14:textId="72F0CC53" w:rsidR="00824224" w:rsidRPr="00824224" w:rsidRDefault="00824224" w:rsidP="00824224"/>
    <w:p w14:paraId="1ADB8A8F" w14:textId="735F53E8" w:rsidR="00824224" w:rsidRPr="00824224" w:rsidRDefault="00824224" w:rsidP="00824224"/>
    <w:p w14:paraId="2B22E1D2" w14:textId="743DF68C" w:rsidR="00824224" w:rsidRDefault="00824224" w:rsidP="00824224"/>
    <w:p w14:paraId="29DC32FD" w14:textId="77777777" w:rsidR="00BB6A5C" w:rsidRPr="00D01696" w:rsidRDefault="00BB6A5C" w:rsidP="00BB6A5C">
      <w:pPr>
        <w:pStyle w:val="Heading3"/>
        <w:rPr>
          <w:rFonts w:asciiTheme="majorHAnsi" w:hAnsiTheme="majorHAnsi" w:cstheme="majorHAnsi"/>
        </w:rPr>
      </w:pPr>
      <w:r w:rsidRPr="00D01696">
        <w:rPr>
          <w:rFonts w:asciiTheme="majorHAnsi" w:hAnsiTheme="majorHAnsi" w:cstheme="majorHAnsi"/>
        </w:rPr>
        <w:lastRenderedPageBreak/>
        <w:t>Framing</w:t>
      </w:r>
    </w:p>
    <w:p w14:paraId="7F9CDF49" w14:textId="77777777" w:rsidR="00BB6A5C" w:rsidRDefault="00BB6A5C" w:rsidP="00BB6A5C">
      <w:pPr>
        <w:pStyle w:val="Heading4"/>
        <w:rPr>
          <w:rFonts w:asciiTheme="majorHAnsi" w:hAnsiTheme="majorHAnsi" w:cstheme="majorHAnsi"/>
        </w:rPr>
      </w:pPr>
      <w:r w:rsidRPr="00D01696">
        <w:rPr>
          <w:rFonts w:asciiTheme="majorHAnsi" w:hAnsiTheme="majorHAnsi" w:cstheme="majorHAnsi"/>
        </w:rPr>
        <w:t xml:space="preserve">The standard is maximizing expected well-being – </w:t>
      </w:r>
    </w:p>
    <w:p w14:paraId="402EE962" w14:textId="77777777" w:rsidR="00BB6A5C" w:rsidRPr="0088472F" w:rsidRDefault="00BB6A5C" w:rsidP="00BB6A5C">
      <w:pPr>
        <w:pStyle w:val="Heading4"/>
      </w:pPr>
      <w:r>
        <w:t xml:space="preserve">1] Only moral naturalism can explain the influence of moral facts on the physical world – ethics must be understood a posteriori. </w:t>
      </w:r>
    </w:p>
    <w:p w14:paraId="62BC23CD" w14:textId="77777777" w:rsidR="00BB6A5C" w:rsidRPr="0088472F" w:rsidRDefault="00BB6A5C" w:rsidP="00BB6A5C">
      <w:r>
        <w:rPr>
          <w:rStyle w:val="Style13ptBold"/>
        </w:rPr>
        <w:t xml:space="preserve">Papineau </w:t>
      </w:r>
      <w:r>
        <w:t>David [Professor of Philosophy King's College London], F</w:t>
      </w:r>
      <w:r w:rsidRPr="0088472F">
        <w:t xml:space="preserve">irst published Thu Feb 22, 2007; substantive revision Tue Mar 31, </w:t>
      </w:r>
      <w:proofErr w:type="gramStart"/>
      <w:r w:rsidRPr="0088472F">
        <w:t>2020</w:t>
      </w:r>
      <w:proofErr w:type="gramEnd"/>
      <w:r>
        <w:t xml:space="preserve"> </w:t>
      </w:r>
      <w:r w:rsidRPr="0088472F">
        <w:t>https://plato.stanford.edu/entries/naturalism/#MorFac</w:t>
      </w:r>
    </w:p>
    <w:p w14:paraId="66B64916" w14:textId="77777777" w:rsidR="00BB6A5C" w:rsidRPr="009D6AAC" w:rsidRDefault="00BB6A5C" w:rsidP="00BB6A5C">
      <w:pPr>
        <w:rPr>
          <w:sz w:val="16"/>
        </w:rPr>
      </w:pPr>
      <w:r w:rsidRPr="009D6AAC">
        <w:rPr>
          <w:sz w:val="16"/>
        </w:rPr>
        <w:t xml:space="preserve">Moore took this argument to show that moral facts constitute a distinct species of non-natural fact. However, </w:t>
      </w:r>
      <w:r w:rsidRPr="009D6AAC">
        <w:rPr>
          <w:rStyle w:val="StyleUnderline"/>
        </w:rPr>
        <w:t>any</w:t>
      </w:r>
      <w:r w:rsidRPr="009D6AAC">
        <w:rPr>
          <w:sz w:val="16"/>
        </w:rPr>
        <w:t xml:space="preserve"> such </w:t>
      </w:r>
      <w:r w:rsidRPr="009D6AAC">
        <w:rPr>
          <w:rStyle w:val="StyleUnderline"/>
        </w:rPr>
        <w:t>non-naturalist view of morality faces immediate difficulties</w:t>
      </w:r>
      <w:r w:rsidRPr="009D6AAC">
        <w:rPr>
          <w:sz w:val="16"/>
        </w:rPr>
        <w:t xml:space="preserve">, deriving ultimately from the kind of causal closure thesis discussed above. </w:t>
      </w:r>
      <w:r w:rsidRPr="0088472F">
        <w:rPr>
          <w:rStyle w:val="StyleUnderline"/>
        </w:rPr>
        <w:t xml:space="preserve">If all </w:t>
      </w:r>
      <w:r w:rsidRPr="0088472F">
        <w:rPr>
          <w:rStyle w:val="StyleUnderline"/>
          <w:highlight w:val="green"/>
        </w:rPr>
        <w:t xml:space="preserve">physical effects are due </w:t>
      </w:r>
      <w:r w:rsidRPr="0088472F">
        <w:rPr>
          <w:rStyle w:val="StyleUnderline"/>
        </w:rPr>
        <w:t xml:space="preserve">to a limited range of </w:t>
      </w:r>
      <w:proofErr w:type="gramStart"/>
      <w:r w:rsidRPr="0088472F">
        <w:rPr>
          <w:rStyle w:val="StyleUnderline"/>
          <w:highlight w:val="green"/>
        </w:rPr>
        <w:t>physically-grounded</w:t>
      </w:r>
      <w:proofErr w:type="gramEnd"/>
      <w:r w:rsidRPr="0088472F">
        <w:rPr>
          <w:rStyle w:val="StyleUnderline"/>
          <w:highlight w:val="green"/>
        </w:rPr>
        <w:t xml:space="preserve"> natural causes,</w:t>
      </w:r>
      <w:r w:rsidRPr="0088472F">
        <w:rPr>
          <w:rStyle w:val="StyleUnderline"/>
        </w:rPr>
        <w:t xml:space="preserve"> and </w:t>
      </w:r>
      <w:r w:rsidRPr="0088472F">
        <w:rPr>
          <w:rStyle w:val="StyleUnderline"/>
          <w:highlight w:val="green"/>
        </w:rPr>
        <w:t>if moral facts lie outside this range</w:t>
      </w:r>
      <w:r w:rsidRPr="0088472F">
        <w:rPr>
          <w:rStyle w:val="StyleUnderline"/>
        </w:rPr>
        <w:t xml:space="preserve">, then it follow that </w:t>
      </w:r>
      <w:r w:rsidRPr="0088472F">
        <w:rPr>
          <w:rStyle w:val="StyleUnderline"/>
          <w:highlight w:val="green"/>
        </w:rPr>
        <w:t>moral facts can never make any difference to</w:t>
      </w:r>
      <w:r w:rsidRPr="0088472F">
        <w:rPr>
          <w:rStyle w:val="StyleUnderline"/>
        </w:rPr>
        <w:t xml:space="preserve"> what happens in </w:t>
      </w:r>
      <w:r w:rsidRPr="0088472F">
        <w:rPr>
          <w:rStyle w:val="StyleUnderline"/>
          <w:highlight w:val="green"/>
        </w:rPr>
        <w:t>the physical world</w:t>
      </w:r>
      <w:r w:rsidRPr="009D6AAC">
        <w:rPr>
          <w:sz w:val="16"/>
        </w:rPr>
        <w:t xml:space="preserve"> (Harman 1986). At first sight this may seem tolerable (perhaps moral facts indeed don’t have any physical effects). </w:t>
      </w:r>
      <w:r w:rsidRPr="0088472F">
        <w:rPr>
          <w:rStyle w:val="StyleUnderline"/>
        </w:rPr>
        <w:t xml:space="preserve">But it has awkward epistemological consequences. For beings like us, </w:t>
      </w:r>
      <w:r w:rsidRPr="0088472F">
        <w:rPr>
          <w:rStyle w:val="StyleUnderline"/>
          <w:highlight w:val="green"/>
        </w:rPr>
        <w:t xml:space="preserve">knowledge </w:t>
      </w:r>
      <w:r w:rsidRPr="0088472F">
        <w:rPr>
          <w:rStyle w:val="StyleUnderline"/>
        </w:rPr>
        <w:t xml:space="preserve">of the spatiotemporal world </w:t>
      </w:r>
      <w:r w:rsidRPr="0088472F">
        <w:rPr>
          <w:rStyle w:val="StyleUnderline"/>
          <w:highlight w:val="green"/>
        </w:rPr>
        <w:t>is mediated by physical processes</w:t>
      </w:r>
      <w:r w:rsidRPr="0088472F">
        <w:rPr>
          <w:rStyle w:val="StyleUnderline"/>
        </w:rPr>
        <w:t xml:space="preserve"> involving our sense organs and cognitive systems</w:t>
      </w:r>
      <w:r w:rsidRPr="0088472F">
        <w:rPr>
          <w:rStyle w:val="StyleUnderline"/>
          <w:highlight w:val="green"/>
        </w:rPr>
        <w:t xml:space="preserve">. If moral facts cannot influence the physical world, </w:t>
      </w:r>
      <w:r w:rsidRPr="009D6AAC">
        <w:rPr>
          <w:rStyle w:val="StyleUnderline"/>
        </w:rPr>
        <w:t xml:space="preserve">then </w:t>
      </w:r>
      <w:r w:rsidRPr="0088472F">
        <w:rPr>
          <w:rStyle w:val="StyleUnderline"/>
          <w:highlight w:val="green"/>
        </w:rPr>
        <w:t>it is hard to see how we can have</w:t>
      </w:r>
      <w:r w:rsidRPr="0088472F">
        <w:rPr>
          <w:rStyle w:val="StyleUnderline"/>
        </w:rPr>
        <w:t xml:space="preserve"> any </w:t>
      </w:r>
      <w:r w:rsidRPr="0088472F">
        <w:rPr>
          <w:rStyle w:val="StyleUnderline"/>
          <w:highlight w:val="green"/>
        </w:rPr>
        <w:t>knowledge of them</w:t>
      </w:r>
      <w:r w:rsidRPr="0088472F">
        <w:rPr>
          <w:rStyle w:val="StyleUnderline"/>
        </w:rPr>
        <w:t>.</w:t>
      </w:r>
      <w:r>
        <w:rPr>
          <w:rStyle w:val="StyleUnderline"/>
        </w:rPr>
        <w:t xml:space="preserve"> </w:t>
      </w:r>
      <w:r w:rsidRPr="0088472F">
        <w:rPr>
          <w:rStyle w:val="StyleUnderline"/>
        </w:rPr>
        <w:t xml:space="preserve">The traditional non-naturalist answer to this problem is to posit a non-natural faculty of “moral intuition” that gives us </w:t>
      </w:r>
      <w:proofErr w:type="gramStart"/>
      <w:r w:rsidRPr="0088472F">
        <w:rPr>
          <w:rStyle w:val="StyleUnderline"/>
        </w:rPr>
        <w:t>some kind of direct</w:t>
      </w:r>
      <w:proofErr w:type="gramEnd"/>
      <w:r w:rsidRPr="0088472F">
        <w:rPr>
          <w:rStyle w:val="StyleUnderline"/>
        </w:rPr>
        <w:t xml:space="preserve"> access to the moral realm</w:t>
      </w:r>
      <w:r w:rsidRPr="009D6AAC">
        <w:rPr>
          <w:sz w:val="16"/>
        </w:rPr>
        <w:t xml:space="preserve"> (as explained in Ridge 2014: Section 3). However, </w:t>
      </w:r>
      <w:r w:rsidRPr="00EE67FA">
        <w:rPr>
          <w:rStyle w:val="StyleUnderline"/>
        </w:rPr>
        <w:t>causal closure</w:t>
      </w:r>
      <w:r w:rsidRPr="0088472F">
        <w:rPr>
          <w:rStyle w:val="StyleUnderline"/>
        </w:rPr>
        <w:t xml:space="preserve"> once more </w:t>
      </w:r>
      <w:r w:rsidRPr="00EE67FA">
        <w:rPr>
          <w:rStyle w:val="StyleUnderline"/>
        </w:rPr>
        <w:t>makes it difficult</w:t>
      </w:r>
      <w:r w:rsidRPr="0088472F">
        <w:rPr>
          <w:rStyle w:val="StyleUnderline"/>
        </w:rPr>
        <w:t xml:space="preserve"> to make good sense of this suggestion. Presumably at some point the posited intuitive faculty will need to make a causal difference in the physical world (by affecting what people say and do, for example). And at this point the </w:t>
      </w:r>
      <w:r w:rsidRPr="00EE67FA">
        <w:rPr>
          <w:rStyle w:val="StyleUnderline"/>
          <w:highlight w:val="green"/>
        </w:rPr>
        <w:t>causal closure argument</w:t>
      </w:r>
      <w:r w:rsidRPr="0088472F">
        <w:rPr>
          <w:rStyle w:val="StyleUnderline"/>
        </w:rPr>
        <w:t xml:space="preserve"> will bite once more, to </w:t>
      </w:r>
      <w:r w:rsidRPr="00EE67FA">
        <w:rPr>
          <w:rStyle w:val="StyleUnderline"/>
          <w:highlight w:val="green"/>
        </w:rPr>
        <w:t>show that a non-natural</w:t>
      </w:r>
      <w:r w:rsidRPr="0088472F">
        <w:rPr>
          <w:rStyle w:val="StyleUnderline"/>
        </w:rPr>
        <w:t xml:space="preserve"> intuitive </w:t>
      </w:r>
      <w:r w:rsidRPr="00EE67FA">
        <w:rPr>
          <w:rStyle w:val="StyleUnderline"/>
          <w:highlight w:val="green"/>
        </w:rPr>
        <w:t>faculty would implausibly imply</w:t>
      </w:r>
      <w:r w:rsidRPr="0088472F">
        <w:rPr>
          <w:rStyle w:val="StyleUnderline"/>
        </w:rPr>
        <w:t xml:space="preserve"> that some of our </w:t>
      </w:r>
      <w:r w:rsidRPr="00EE67FA">
        <w:rPr>
          <w:rStyle w:val="StyleUnderline"/>
          <w:highlight w:val="green"/>
        </w:rPr>
        <w:t>actions are</w:t>
      </w:r>
      <w:r w:rsidRPr="0088472F">
        <w:rPr>
          <w:rStyle w:val="StyleUnderline"/>
        </w:rPr>
        <w:t xml:space="preserve"> strongly </w:t>
      </w:r>
      <w:r w:rsidRPr="00EE67FA">
        <w:rPr>
          <w:rStyle w:val="StyleUnderline"/>
          <w:highlight w:val="green"/>
        </w:rPr>
        <w:t>overdetermined by</w:t>
      </w:r>
      <w:r w:rsidRPr="0088472F">
        <w:rPr>
          <w:rStyle w:val="StyleUnderline"/>
        </w:rPr>
        <w:t xml:space="preserve"> two </w:t>
      </w:r>
      <w:r w:rsidRPr="00EE67FA">
        <w:rPr>
          <w:rStyle w:val="StyleUnderline"/>
          <w:highlight w:val="green"/>
        </w:rPr>
        <w:t>metaphysically independent antecedents</w:t>
      </w:r>
      <w:r w:rsidRPr="0088472F">
        <w:rPr>
          <w:rStyle w:val="StyleUnderline"/>
        </w:rPr>
        <w:t>.</w:t>
      </w:r>
      <w:r>
        <w:rPr>
          <w:rStyle w:val="StyleUnderline"/>
        </w:rPr>
        <w:t xml:space="preserve"> </w:t>
      </w:r>
      <w:r w:rsidRPr="009D6AAC">
        <w:rPr>
          <w:sz w:val="16"/>
        </w:rPr>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reasoning, a line of argument that is analogous to Hilary Putnam’s case for non-natural mathematical objects, to be discussed in the next section below. But Enoch’s appeal arguably faces many of the same general objections as Putnam’s argument, as well as objections specific to the moral realm (see </w:t>
      </w:r>
      <w:proofErr w:type="spellStart"/>
      <w:r w:rsidRPr="009D6AAC">
        <w:rPr>
          <w:sz w:val="16"/>
        </w:rPr>
        <w:t>Leng</w:t>
      </w:r>
      <w:proofErr w:type="spellEnd"/>
      <w:r w:rsidRPr="009D6AAC">
        <w:rPr>
          <w:sz w:val="16"/>
        </w:rPr>
        <w:t xml:space="preserve"> 2016). </w:t>
      </w:r>
      <w:proofErr w:type="gramStart"/>
      <w:r w:rsidRPr="009D6AAC">
        <w:rPr>
          <w:rStyle w:val="StyleUnderline"/>
        </w:rPr>
        <w:t>In light of</w:t>
      </w:r>
      <w:proofErr w:type="gramEnd"/>
      <w:r w:rsidRPr="009D6AAC">
        <w:rPr>
          <w:rStyle w:val="StyleUnderline"/>
        </w:rPr>
        <w:t xml:space="preserve"> the difficulties facing moral non-naturalism, most contemporary moral philosophers opt instead for some species of naturalist view</w:t>
      </w:r>
      <w:r w:rsidRPr="009D6AAC">
        <w:rPr>
          <w:sz w:val="16"/>
        </w:rPr>
        <w:t xml:space="preserve">. We can divide the naturalist options here into two broad categories: </w:t>
      </w:r>
      <w:proofErr w:type="spellStart"/>
      <w:r w:rsidRPr="009D6AAC">
        <w:rPr>
          <w:sz w:val="16"/>
        </w:rPr>
        <w:t>irrealist</w:t>
      </w:r>
      <w:proofErr w:type="spellEnd"/>
      <w:r w:rsidRPr="009D6AAC">
        <w:rPr>
          <w:sz w:val="16"/>
        </w:rPr>
        <w:t xml:space="preserve"> and realist. </w:t>
      </w:r>
      <w:proofErr w:type="spellStart"/>
      <w:r w:rsidRPr="009D6AAC">
        <w:rPr>
          <w:sz w:val="16"/>
        </w:rPr>
        <w:t>Irrealist</w:t>
      </w:r>
      <w:proofErr w:type="spellEnd"/>
      <w:r w:rsidRPr="009D6AAC">
        <w:rPr>
          <w:sz w:val="16"/>
        </w:rPr>
        <w:t xml:space="preserve"> moral naturalists aim to account for moral discourse by offering naturalist accounts of the social and linguistic and practices that govern it, but without supposing that moral utterances report on moral facts with a substantial independent existence (Joyce 2015). By contrast, naturalist moral realists agree with moral non-naturalists </w:t>
      </w:r>
      <w:proofErr w:type="gramStart"/>
      <w:r w:rsidRPr="009D6AAC">
        <w:rPr>
          <w:sz w:val="16"/>
        </w:rPr>
        <w:t>that substantial moral facts</w:t>
      </w:r>
      <w:proofErr w:type="gramEnd"/>
      <w:r w:rsidRPr="009D6AAC">
        <w:rPr>
          <w:sz w:val="16"/>
        </w:rPr>
        <w:t xml:space="preserve"> exist, but seek to locate them in the natural realm rather than in some sui generis non-natural realm (</w:t>
      </w:r>
      <w:proofErr w:type="spellStart"/>
      <w:r w:rsidRPr="009D6AAC">
        <w:rPr>
          <w:sz w:val="16"/>
        </w:rPr>
        <w:t>Lenman</w:t>
      </w:r>
      <w:proofErr w:type="spellEnd"/>
      <w:r w:rsidRPr="009D6AAC">
        <w:rPr>
          <w:sz w:val="16"/>
        </w:rPr>
        <w:t xml:space="preserve"> 2014). Both these broad categories have further sub-divisions. Among the </w:t>
      </w:r>
      <w:proofErr w:type="spellStart"/>
      <w:r w:rsidRPr="009D6AAC">
        <w:rPr>
          <w:sz w:val="16"/>
        </w:rPr>
        <w:t>irrealists</w:t>
      </w:r>
      <w:proofErr w:type="spellEnd"/>
      <w:r w:rsidRPr="009D6AAC">
        <w:rPr>
          <w:sz w:val="16"/>
        </w:rPr>
        <w:t xml:space="preserve">, we can distinguish explicitly non-cognitivist views like emotivism and prescriptivism which deny that moral judgements express beliefs (Hare 1952, Blackburn 1993, </w:t>
      </w:r>
      <w:proofErr w:type="spellStart"/>
      <w:r w:rsidRPr="009D6AAC">
        <w:rPr>
          <w:sz w:val="16"/>
        </w:rPr>
        <w:t>Gibbard</w:t>
      </w:r>
      <w:proofErr w:type="spellEnd"/>
      <w:r w:rsidRPr="009D6AAC">
        <w:rPr>
          <w:sz w:val="16"/>
        </w:rPr>
        <w:t xml:space="preserve"> 2003) from cognitivist views that accept that moral judgements do express beliefs but deny a substantial reality to the putative facts to which they answer; and among the latter cognitivist views we can distinguish error-theoretic </w:t>
      </w:r>
      <w:proofErr w:type="spellStart"/>
      <w:r w:rsidRPr="009D6AAC">
        <w:rPr>
          <w:sz w:val="16"/>
        </w:rPr>
        <w:t>fictionalist</w:t>
      </w:r>
      <w:proofErr w:type="spellEnd"/>
      <w:r w:rsidRPr="009D6AAC">
        <w:rPr>
          <w:sz w:val="16"/>
        </w:rPr>
        <w:t xml:space="preserve"> options which view moral judgements as simply false (Mackie 1977, </w:t>
      </w:r>
      <w:proofErr w:type="spellStart"/>
      <w:r w:rsidRPr="009D6AAC">
        <w:rPr>
          <w:sz w:val="16"/>
        </w:rPr>
        <w:t>Kalderon</w:t>
      </w:r>
      <w:proofErr w:type="spellEnd"/>
      <w:r w:rsidRPr="009D6AAC">
        <w:rPr>
          <w:sz w:val="16"/>
        </w:rPr>
        <w:t xml:space="preserve"> 2005) from </w:t>
      </w:r>
      <w:proofErr w:type="spellStart"/>
      <w:r w:rsidRPr="009D6AAC">
        <w:rPr>
          <w:sz w:val="16"/>
        </w:rPr>
        <w:t>projectivist</w:t>
      </w:r>
      <w:proofErr w:type="spellEnd"/>
      <w:r w:rsidRPr="009D6AAC">
        <w:rPr>
          <w:sz w:val="16"/>
        </w:rPr>
        <w:t xml:space="preserve">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9D6AAC">
        <w:rPr>
          <w:rStyle w:val="StyleUnderline"/>
        </w:rPr>
        <w:t>there is no principled barrier to inferring moral facts a priori from the non-</w:t>
      </w:r>
      <w:r w:rsidRPr="009D6AAC">
        <w:rPr>
          <w:rStyle w:val="StyleUnderline"/>
        </w:rPr>
        <w:lastRenderedPageBreak/>
        <w:t>moral natural facts</w:t>
      </w:r>
      <w:r w:rsidRPr="009D6AAC">
        <w:rPr>
          <w:sz w:val="16"/>
        </w:rPr>
        <w:t xml:space="preserve">, even if such inferences will sometimes require a significant amount of information and reflection. The other is to argue that </w:t>
      </w:r>
      <w:r w:rsidRPr="009D6AAC">
        <w:rPr>
          <w:rStyle w:val="StyleUnderline"/>
        </w:rPr>
        <w:t>the constitution of moral facts by non-moral natural facts is an a posteriori matter, akin to the relation between water and H2O, and that therefore Moore’s openness only points to a conceptual gap, not a metaphysical one</w:t>
      </w:r>
      <w:r w:rsidRPr="009D6AAC">
        <w:rPr>
          <w:sz w:val="16"/>
        </w:rPr>
        <w:t xml:space="preserve"> (Ridge 2014: Section 2).</w:t>
      </w:r>
    </w:p>
    <w:p w14:paraId="7A1EB41E" w14:textId="77777777" w:rsidR="00BB6A5C" w:rsidRPr="009D6AAC" w:rsidRDefault="00BB6A5C" w:rsidP="00BB6A5C"/>
    <w:p w14:paraId="06F0EF05" w14:textId="77777777" w:rsidR="00BB6A5C" w:rsidRPr="00D01696" w:rsidRDefault="00BB6A5C" w:rsidP="00BB6A5C">
      <w:pPr>
        <w:pStyle w:val="Heading4"/>
        <w:rPr>
          <w:rFonts w:asciiTheme="majorHAnsi" w:hAnsiTheme="majorHAnsi" w:cstheme="majorHAnsi"/>
        </w:rPr>
      </w:pPr>
      <w:r>
        <w:rPr>
          <w:rFonts w:asciiTheme="majorHAnsi" w:hAnsiTheme="majorHAnsi" w:cstheme="majorHAnsi"/>
        </w:rPr>
        <w:t xml:space="preserve">2] </w:t>
      </w:r>
      <w:r w:rsidRPr="00D01696">
        <w:rPr>
          <w:rFonts w:asciiTheme="majorHAnsi" w:hAnsiTheme="majorHAnsi" w:cstheme="majorHAnsi"/>
        </w:rPr>
        <w:t>Extinction outweighs:</w:t>
      </w:r>
    </w:p>
    <w:p w14:paraId="640E39B4" w14:textId="77777777" w:rsidR="00BB6A5C" w:rsidRPr="00D01696" w:rsidRDefault="00BB6A5C" w:rsidP="00BB6A5C">
      <w:pPr>
        <w:pStyle w:val="Heading4"/>
        <w:rPr>
          <w:rFonts w:asciiTheme="majorHAnsi" w:hAnsiTheme="majorHAnsi" w:cstheme="majorHAnsi"/>
        </w:rPr>
      </w:pPr>
      <w:r w:rsidRPr="00D01696">
        <w:rPr>
          <w:rFonts w:asciiTheme="majorHAnsi" w:hAnsiTheme="majorHAnsi" w:cstheme="majorHAnsi"/>
        </w:rPr>
        <w:t xml:space="preserve">A] Comes before </w:t>
      </w:r>
      <w:r w:rsidRPr="00D01696">
        <w:rPr>
          <w:rFonts w:asciiTheme="majorHAnsi" w:hAnsiTheme="majorHAnsi" w:cstheme="majorHAnsi"/>
          <w:u w:val="single"/>
        </w:rPr>
        <w:t>value-to-life</w:t>
      </w:r>
      <w:r w:rsidRPr="00D01696">
        <w:rPr>
          <w:rFonts w:asciiTheme="majorHAnsi" w:hAnsiTheme="majorHAnsi" w:cstheme="majorHAnsi"/>
        </w:rPr>
        <w:t>.</w:t>
      </w:r>
    </w:p>
    <w:p w14:paraId="10C892A6" w14:textId="77777777" w:rsidR="00BB6A5C" w:rsidRPr="00D01696" w:rsidRDefault="00BB6A5C" w:rsidP="00BB6A5C">
      <w:pPr>
        <w:rPr>
          <w:rFonts w:asciiTheme="majorHAnsi" w:hAnsiTheme="majorHAnsi" w:cstheme="majorHAnsi"/>
        </w:rPr>
      </w:pPr>
      <w:proofErr w:type="spellStart"/>
      <w:r w:rsidRPr="00D01696">
        <w:rPr>
          <w:rStyle w:val="Style13ptBold"/>
          <w:rFonts w:asciiTheme="majorHAnsi" w:hAnsiTheme="majorHAnsi" w:cstheme="majorHAnsi"/>
        </w:rPr>
        <w:t>Tännsjö</w:t>
      </w:r>
      <w:proofErr w:type="spellEnd"/>
      <w:r w:rsidRPr="00D01696">
        <w:rPr>
          <w:rStyle w:val="Style13ptBold"/>
          <w:rFonts w:asciiTheme="majorHAnsi" w:hAnsiTheme="majorHAnsi" w:cstheme="majorHAnsi"/>
        </w:rPr>
        <w:t xml:space="preserve"> 11</w:t>
      </w:r>
      <w:r w:rsidRPr="00D01696">
        <w:rPr>
          <w:rFonts w:asciiTheme="majorHAnsi" w:hAnsiTheme="majorHAnsi" w:cstheme="majorHAnsi"/>
        </w:rPr>
        <w:t xml:space="preserve"> (</w:t>
      </w:r>
      <w:proofErr w:type="spellStart"/>
      <w:r w:rsidRPr="00D01696">
        <w:rPr>
          <w:rFonts w:asciiTheme="majorHAnsi" w:hAnsiTheme="majorHAnsi" w:cstheme="majorHAnsi"/>
        </w:rPr>
        <w:t>Torbjörn</w:t>
      </w:r>
      <w:proofErr w:type="spellEnd"/>
      <w:r w:rsidRPr="00D01696">
        <w:rPr>
          <w:rFonts w:asciiTheme="majorHAnsi" w:hAnsiTheme="majorHAnsi" w:cstheme="majorHAnsi"/>
        </w:rPr>
        <w:t xml:space="preserve">, the Kristian </w:t>
      </w:r>
      <w:proofErr w:type="spellStart"/>
      <w:r w:rsidRPr="00D01696">
        <w:rPr>
          <w:rFonts w:asciiTheme="majorHAnsi" w:hAnsiTheme="majorHAnsi" w:cstheme="majorHAnsi"/>
        </w:rPr>
        <w:t>Claëson</w:t>
      </w:r>
      <w:proofErr w:type="spellEnd"/>
      <w:r w:rsidRPr="00D01696">
        <w:rPr>
          <w:rFonts w:asciiTheme="majorHAnsi" w:hAnsiTheme="majorHAnsi" w:cstheme="majorHAnsi"/>
        </w:rPr>
        <w:t xml:space="preserve"> Professor of Practical Philosophy at Stockholm University, “Shalt Thou Sometimes Murder? On the Ethics of Killing,” </w:t>
      </w:r>
      <w:hyperlink r:id="rId21" w:history="1">
        <w:r w:rsidRPr="00D01696">
          <w:rPr>
            <w:rStyle w:val="Hyperlink"/>
            <w:rFonts w:asciiTheme="majorHAnsi" w:hAnsiTheme="majorHAnsi" w:cstheme="majorHAnsi"/>
          </w:rPr>
          <w:t>http://people.su.se/~jolso/HS-texter/shaltthou.pdf</w:t>
        </w:r>
      </w:hyperlink>
      <w:r w:rsidRPr="00D01696">
        <w:rPr>
          <w:rFonts w:asciiTheme="majorHAnsi" w:hAnsiTheme="majorHAnsi" w:cstheme="majorHAnsi"/>
        </w:rPr>
        <w:t>) //BS 1-27-2018</w:t>
      </w:r>
    </w:p>
    <w:p w14:paraId="79AE9F20" w14:textId="77777777" w:rsidR="00BB6A5C" w:rsidRPr="00D01696" w:rsidRDefault="00BB6A5C" w:rsidP="00BB6A5C">
      <w:pPr>
        <w:rPr>
          <w:rFonts w:asciiTheme="majorHAnsi" w:hAnsiTheme="majorHAnsi" w:cstheme="majorHAnsi"/>
        </w:rPr>
      </w:pPr>
      <w:r w:rsidRPr="00D01696">
        <w:rPr>
          <w:rFonts w:asciiTheme="majorHAnsi" w:hAnsiTheme="majorHAnsi" w:cstheme="majorHAnsi"/>
        </w:rPr>
        <w:t>**Bracketed to avoid triggers</w:t>
      </w:r>
    </w:p>
    <w:p w14:paraId="3B1B9100" w14:textId="77777777" w:rsidR="00BB6A5C" w:rsidRPr="00D01696" w:rsidRDefault="00BB6A5C" w:rsidP="00BB6A5C">
      <w:pPr>
        <w:rPr>
          <w:rFonts w:asciiTheme="majorHAnsi" w:hAnsiTheme="majorHAnsi" w:cstheme="majorHAnsi"/>
          <w:sz w:val="16"/>
          <w:szCs w:val="26"/>
        </w:rPr>
      </w:pPr>
      <w:r w:rsidRPr="00D01696">
        <w:rPr>
          <w:rFonts w:asciiTheme="majorHAnsi" w:hAnsiTheme="majorHAnsi" w:cstheme="majorHAnsi"/>
          <w:sz w:val="16"/>
          <w:szCs w:val="26"/>
        </w:rPr>
        <w:t xml:space="preserve">I suppose it is correct to say that, </w:t>
      </w:r>
      <w:r w:rsidRPr="00D01696">
        <w:rPr>
          <w:rStyle w:val="StyleUnderline"/>
          <w:rFonts w:asciiTheme="majorHAnsi" w:hAnsiTheme="majorHAnsi" w:cstheme="majorHAnsi"/>
          <w:sz w:val="26"/>
          <w:szCs w:val="26"/>
        </w:rPr>
        <w:t>if Schopenhauer is right,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if life is never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then</w:t>
      </w:r>
      <w:r w:rsidRPr="00D01696">
        <w:rPr>
          <w:rStyle w:val="StyleUnderline"/>
          <w:rFonts w:asciiTheme="majorHAnsi" w:hAnsiTheme="majorHAnsi" w:cstheme="majorHAnsi"/>
          <w:sz w:val="26"/>
          <w:szCs w:val="26"/>
        </w:rPr>
        <w:t xml:space="preserve"> according to utilitarianism </w:t>
      </w:r>
      <w:r w:rsidRPr="00D01696">
        <w:rPr>
          <w:rStyle w:val="Emphasis"/>
          <w:rFonts w:asciiTheme="majorHAnsi" w:hAnsiTheme="majorHAnsi" w:cstheme="majorHAnsi"/>
          <w:highlight w:val="green"/>
        </w:rPr>
        <w:t>we should all [die]</w:t>
      </w:r>
      <w:r w:rsidRPr="00D01696">
        <w:rPr>
          <w:rStyle w:val="StyleUnderline"/>
          <w:rFonts w:asciiTheme="majorHAnsi" w:hAnsiTheme="majorHAnsi" w:cstheme="majorHAnsi"/>
          <w:sz w:val="26"/>
          <w:szCs w:val="26"/>
          <w:highlight w:val="green"/>
        </w:rPr>
        <w:t xml:space="preserve"> </w:t>
      </w:r>
      <w:r w:rsidRPr="00D01696">
        <w:rPr>
          <w:rStyle w:val="StyleUnderline"/>
          <w:rFonts w:asciiTheme="majorHAnsi" w:hAnsiTheme="majorHAnsi" w:cstheme="majorHAnsi"/>
          <w:sz w:val="26"/>
          <w:szCs w:val="26"/>
        </w:rPr>
        <w:t>commit suicide</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 xml:space="preserve">and </w:t>
      </w:r>
      <w:r w:rsidRPr="00D01696">
        <w:rPr>
          <w:rStyle w:val="Emphasis"/>
          <w:rFonts w:asciiTheme="majorHAnsi" w:hAnsiTheme="majorHAnsi" w:cstheme="majorHAnsi"/>
        </w:rPr>
        <w:t>put an end to humanity</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 xml:space="preserve">But this </w:t>
      </w:r>
      <w:r w:rsidRPr="00D01696">
        <w:rPr>
          <w:rStyle w:val="Emphasis"/>
          <w:rFonts w:asciiTheme="majorHAnsi" w:hAnsiTheme="majorHAnsi" w:cstheme="majorHAnsi"/>
        </w:rPr>
        <w:t>does not mean that, each of us should commit suicide</w:t>
      </w:r>
      <w:r w:rsidRPr="00D01696">
        <w:rPr>
          <w:rFonts w:asciiTheme="majorHAnsi" w:hAnsiTheme="majorHAnsi" w:cstheme="majorHAnsi"/>
          <w:sz w:val="16"/>
          <w:szCs w:val="26"/>
        </w:rPr>
        <w:t xml:space="preserve">. I commented on this in chapter two when I presented the idea that </w:t>
      </w:r>
      <w:r w:rsidRPr="00D01696">
        <w:rPr>
          <w:rStyle w:val="StyleUnderline"/>
          <w:rFonts w:asciiTheme="majorHAnsi" w:hAnsiTheme="majorHAnsi" w:cstheme="majorHAnsi"/>
          <w:sz w:val="26"/>
          <w:szCs w:val="26"/>
        </w:rPr>
        <w:t>utilitarianism should be applied</w:t>
      </w:r>
      <w:r w:rsidRPr="00D01696">
        <w:rPr>
          <w:rFonts w:asciiTheme="majorHAnsi" w:hAnsiTheme="majorHAnsi" w:cstheme="majorHAnsi"/>
          <w:sz w:val="16"/>
          <w:szCs w:val="26"/>
        </w:rPr>
        <w:t xml:space="preserve">, not only to individual actions, but </w:t>
      </w:r>
      <w:r w:rsidRPr="00D01696">
        <w:rPr>
          <w:rStyle w:val="StyleUnderline"/>
          <w:rFonts w:asciiTheme="majorHAnsi" w:hAnsiTheme="majorHAnsi" w:cstheme="majorHAnsi"/>
          <w:sz w:val="26"/>
          <w:szCs w:val="26"/>
        </w:rPr>
        <w:t>to collective actions</w:t>
      </w:r>
      <w:r w:rsidRPr="00D01696">
        <w:rPr>
          <w:rFonts w:asciiTheme="majorHAnsi" w:hAnsiTheme="majorHAnsi" w:cstheme="majorHAnsi"/>
          <w:sz w:val="16"/>
          <w:szCs w:val="26"/>
        </w:rPr>
        <w:t xml:space="preserve"> as </w:t>
      </w:r>
      <w:proofErr w:type="gramStart"/>
      <w:r w:rsidRPr="00D01696">
        <w:rPr>
          <w:rFonts w:asciiTheme="majorHAnsi" w:hAnsiTheme="majorHAnsi" w:cstheme="majorHAnsi"/>
          <w:sz w:val="16"/>
          <w:szCs w:val="26"/>
        </w:rPr>
        <w:t>well.¶</w:t>
      </w:r>
      <w:proofErr w:type="gramEnd"/>
      <w:r w:rsidRPr="00D01696">
        <w:rPr>
          <w:rFonts w:asciiTheme="majorHAnsi" w:hAnsiTheme="majorHAnsi" w:cstheme="majorHAnsi"/>
          <w:sz w:val="16"/>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sidRPr="00D01696">
        <w:rPr>
          <w:rFonts w:asciiTheme="majorHAnsi" w:hAnsiTheme="majorHAnsi" w:cstheme="majorHAnsi"/>
          <w:sz w:val="16"/>
          <w:szCs w:val="26"/>
        </w:rPr>
        <w:t>utilitarians</w:t>
      </w:r>
      <w:proofErr w:type="spellEnd"/>
      <w:r w:rsidRPr="00D01696">
        <w:rPr>
          <w:rFonts w:asciiTheme="majorHAnsi" w:hAnsiTheme="majorHAnsi" w:cstheme="majorHAnsi"/>
          <w:sz w:val="16"/>
          <w:szCs w:val="26"/>
        </w:rPr>
        <w:t xml:space="preserve">. They may avoid suicide because they believe that it is morally wrong to kill oneself. </w:t>
      </w:r>
      <w:r w:rsidRPr="00D01696">
        <w:rPr>
          <w:rStyle w:val="StyleUnderline"/>
          <w:rFonts w:asciiTheme="majorHAnsi" w:hAnsiTheme="majorHAnsi" w:cstheme="majorHAnsi"/>
          <w:sz w:val="26"/>
          <w:szCs w:val="26"/>
        </w:rPr>
        <w:t>It is</w:t>
      </w:r>
      <w:r w:rsidRPr="00D01696">
        <w:rPr>
          <w:rFonts w:asciiTheme="majorHAnsi" w:hAnsiTheme="majorHAnsi" w:cstheme="majorHAnsi"/>
          <w:sz w:val="16"/>
          <w:szCs w:val="26"/>
        </w:rPr>
        <w:t xml:space="preserve"> also </w:t>
      </w:r>
      <w:r w:rsidRPr="00D01696">
        <w:rPr>
          <w:rStyle w:val="StyleUnderline"/>
          <w:rFonts w:asciiTheme="majorHAnsi" w:hAnsiTheme="majorHAnsi" w:cstheme="majorHAnsi"/>
          <w:sz w:val="26"/>
          <w:szCs w:val="26"/>
        </w:rPr>
        <w:t>a possibility that,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 xml:space="preserve">even if people </w:t>
      </w:r>
      <w:r w:rsidRPr="00D01696">
        <w:rPr>
          <w:rStyle w:val="Emphasis"/>
          <w:rFonts w:asciiTheme="majorHAnsi" w:hAnsiTheme="majorHAnsi" w:cstheme="majorHAnsi"/>
          <w:highlight w:val="green"/>
        </w:rPr>
        <w:t>lead lives not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 xml:space="preserve">they </w:t>
      </w:r>
      <w:r w:rsidRPr="00D01696">
        <w:rPr>
          <w:rStyle w:val="Emphasis"/>
          <w:rFonts w:asciiTheme="majorHAnsi" w:hAnsiTheme="majorHAnsi" w:cstheme="majorHAnsi"/>
        </w:rPr>
        <w:t>believe they do</w:t>
      </w:r>
      <w:r w:rsidRPr="00D01696">
        <w:rPr>
          <w:rFonts w:asciiTheme="majorHAnsi" w:hAnsiTheme="majorHAnsi" w:cstheme="majorHAnsi"/>
          <w:sz w:val="16"/>
          <w:szCs w:val="26"/>
        </w:rPr>
        <w:t xml:space="preserve">. And </w:t>
      </w:r>
      <w:r w:rsidRPr="00D01696">
        <w:rPr>
          <w:rStyle w:val="StyleUnderline"/>
          <w:rFonts w:asciiTheme="majorHAnsi" w:hAnsiTheme="majorHAnsi" w:cstheme="majorHAnsi"/>
          <w:sz w:val="26"/>
          <w:szCs w:val="26"/>
        </w:rPr>
        <w:t>even if some may believe that their lives, up to now, have not been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 xml:space="preserve">their </w:t>
      </w:r>
      <w:r w:rsidRPr="00D01696">
        <w:rPr>
          <w:rStyle w:val="Emphasis"/>
          <w:rFonts w:asciiTheme="majorHAnsi" w:hAnsiTheme="majorHAnsi" w:cstheme="majorHAnsi"/>
          <w:highlight w:val="green"/>
        </w:rPr>
        <w:t>future lives will be better</w:t>
      </w:r>
      <w:r w:rsidRPr="00D01696">
        <w:rPr>
          <w:rFonts w:asciiTheme="majorHAnsi" w:hAnsiTheme="majorHAnsi" w:cstheme="majorHAnsi"/>
          <w:sz w:val="16"/>
          <w:szCs w:val="26"/>
        </w:rPr>
        <w:t xml:space="preserve">. They may be mistaken about this. They may hold false expectations about the </w:t>
      </w:r>
      <w:proofErr w:type="gramStart"/>
      <w:r w:rsidRPr="00D01696">
        <w:rPr>
          <w:rFonts w:asciiTheme="majorHAnsi" w:hAnsiTheme="majorHAnsi" w:cstheme="majorHAnsi"/>
          <w:sz w:val="16"/>
          <w:szCs w:val="26"/>
        </w:rPr>
        <w:t>future.¶</w:t>
      </w:r>
      <w:proofErr w:type="gramEnd"/>
      <w:r w:rsidRPr="00D01696">
        <w:rPr>
          <w:rFonts w:asciiTheme="majorHAnsi" w:hAnsiTheme="majorHAnsi" w:cstheme="majorHAnsi"/>
          <w:sz w:val="16"/>
          <w:szCs w:val="26"/>
        </w:rPr>
        <w:t xml:space="preserve"> From the point of view of evolutionary biology, it is natural to assume that people should rarely commit suicide. If we set old age to one side, it has poor survival value (of one’s genes) to kill oneself. </w:t>
      </w:r>
      <w:proofErr w:type="gramStart"/>
      <w:r w:rsidRPr="00D01696">
        <w:rPr>
          <w:rFonts w:asciiTheme="majorHAnsi" w:hAnsiTheme="majorHAnsi" w:cstheme="majorHAnsi"/>
          <w:sz w:val="16"/>
          <w:szCs w:val="26"/>
        </w:rPr>
        <w:t>So</w:t>
      </w:r>
      <w:proofErr w:type="gramEnd"/>
      <w:r w:rsidRPr="00D01696">
        <w:rPr>
          <w:rFonts w:asciiTheme="majorHAnsi" w:hAnsiTheme="majorHAnsi" w:cstheme="majorHAnsi"/>
          <w:sz w:val="16"/>
          <w:szCs w:val="26"/>
        </w:rPr>
        <w:t xml:space="preserve"> it should be expected that it is difficult for ordinary people to kill themselves. But then theories about cognitive dissonance, known from psychology, should warn us that we may come to believe that we live better lives than we </w:t>
      </w:r>
      <w:proofErr w:type="gramStart"/>
      <w:r w:rsidRPr="00D01696">
        <w:rPr>
          <w:rFonts w:asciiTheme="majorHAnsi" w:hAnsiTheme="majorHAnsi" w:cstheme="majorHAnsi"/>
          <w:sz w:val="16"/>
          <w:szCs w:val="26"/>
        </w:rPr>
        <w:t>do.¶</w:t>
      </w:r>
      <w:proofErr w:type="gramEnd"/>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My strong belief is that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 xml:space="preserve">most of us </w:t>
      </w:r>
      <w:r w:rsidRPr="00D01696">
        <w:rPr>
          <w:rStyle w:val="Emphasis"/>
          <w:rFonts w:asciiTheme="majorHAnsi" w:hAnsiTheme="majorHAnsi" w:cstheme="majorHAnsi"/>
          <w:highlight w:val="green"/>
        </w:rPr>
        <w:t>live lives worth living</w:t>
      </w:r>
      <w:r w:rsidRPr="00D01696">
        <w:rPr>
          <w:rFonts w:asciiTheme="majorHAnsi" w:hAnsiTheme="majorHAnsi" w:cstheme="majorHAnsi"/>
          <w:sz w:val="16"/>
          <w:szCs w:val="26"/>
        </w:rPr>
        <w:t xml:space="preserve">. However, I do believe that our lives are close to the point where they stop being worth living. But then it is at least not very far-fetched to think that they may be worth not living, after all. My assessment may be too </w:t>
      </w:r>
      <w:proofErr w:type="gramStart"/>
      <w:r w:rsidRPr="00D01696">
        <w:rPr>
          <w:rFonts w:asciiTheme="majorHAnsi" w:hAnsiTheme="majorHAnsi" w:cstheme="majorHAnsi"/>
          <w:sz w:val="16"/>
          <w:szCs w:val="26"/>
        </w:rPr>
        <w:t>optimistic.¶</w:t>
      </w:r>
      <w:proofErr w:type="gramEnd"/>
      <w:r w:rsidRPr="00D01696">
        <w:rPr>
          <w:rFonts w:asciiTheme="majorHAnsi" w:hAnsiTheme="majorHAnsi" w:cstheme="majorHAnsi"/>
          <w:sz w:val="16"/>
          <w:szCs w:val="26"/>
        </w:rPr>
        <w:t xml:space="preserve"> Let us just </w:t>
      </w:r>
      <w:r w:rsidRPr="00D01696">
        <w:rPr>
          <w:rStyle w:val="StyleUnderline"/>
          <w:rFonts w:asciiTheme="majorHAnsi" w:hAnsiTheme="majorHAnsi" w:cstheme="majorHAnsi"/>
          <w:sz w:val="26"/>
          <w:szCs w:val="26"/>
        </w:rPr>
        <w:t>for the sake of the argument assume that our lives are not worth living, and let us accept that, if this is so, we should all kill ourselves</w:t>
      </w:r>
      <w:r w:rsidRPr="00D01696">
        <w:rPr>
          <w:rFonts w:asciiTheme="majorHAnsi" w:hAnsiTheme="majorHAnsi" w:cstheme="majorHAnsi"/>
          <w:sz w:val="16"/>
          <w:szCs w:val="26"/>
        </w:rPr>
        <w:t xml:space="preserve">. As I noted above, </w:t>
      </w:r>
      <w:r w:rsidRPr="00D01696">
        <w:rPr>
          <w:rStyle w:val="StyleUnderline"/>
          <w:rFonts w:asciiTheme="majorHAnsi" w:hAnsiTheme="majorHAnsi" w:cstheme="majorHAnsi"/>
          <w:sz w:val="26"/>
          <w:szCs w:val="26"/>
        </w:rPr>
        <w:t>this does not answer the question what we should do, each one of us</w:t>
      </w:r>
      <w:r w:rsidRPr="00D01696">
        <w:rPr>
          <w:rFonts w:asciiTheme="majorHAnsi" w:hAnsiTheme="majorHAnsi" w:cstheme="majorHAnsi"/>
          <w:sz w:val="16"/>
          <w:szCs w:val="26"/>
        </w:rPr>
        <w:t xml:space="preserve">. My conjecture is that </w:t>
      </w:r>
      <w:r w:rsidRPr="00D01696">
        <w:rPr>
          <w:rStyle w:val="StyleUnderline"/>
          <w:rFonts w:asciiTheme="majorHAnsi" w:hAnsiTheme="majorHAnsi" w:cstheme="majorHAnsi"/>
          <w:sz w:val="26"/>
          <w:szCs w:val="26"/>
          <w:highlight w:val="green"/>
        </w:rPr>
        <w:t>we should not [die]</w:t>
      </w:r>
      <w:r w:rsidRPr="00D01696">
        <w:rPr>
          <w:rStyle w:val="StyleUnderline"/>
          <w:rFonts w:asciiTheme="majorHAnsi" w:hAnsiTheme="majorHAnsi" w:cstheme="majorHAnsi"/>
          <w:sz w:val="26"/>
          <w:szCs w:val="26"/>
        </w:rPr>
        <w:t xml:space="preserve"> commit suicide</w:t>
      </w:r>
      <w:r w:rsidRPr="00D01696">
        <w:rPr>
          <w:rFonts w:asciiTheme="majorHAnsi" w:hAnsiTheme="majorHAnsi" w:cstheme="majorHAnsi"/>
          <w:sz w:val="16"/>
          <w:szCs w:val="26"/>
        </w:rPr>
        <w:t xml:space="preserve">. The explanation is simple. </w:t>
      </w:r>
      <w:r w:rsidRPr="00D01696">
        <w:rPr>
          <w:rStyle w:val="Emphasis"/>
          <w:rFonts w:asciiTheme="majorHAnsi" w:hAnsiTheme="majorHAnsi" w:cstheme="majorHAnsi"/>
          <w:highlight w:val="green"/>
        </w:rPr>
        <w:t>If I [die]</w:t>
      </w:r>
      <w:r w:rsidRPr="00D01696">
        <w:rPr>
          <w:rStyle w:val="StyleUnderline"/>
          <w:rFonts w:asciiTheme="majorHAnsi" w:hAnsiTheme="majorHAnsi" w:cstheme="majorHAnsi"/>
          <w:sz w:val="26"/>
          <w:szCs w:val="26"/>
        </w:rPr>
        <w:t xml:space="preserve"> kill myself, </w:t>
      </w:r>
      <w:r w:rsidRPr="00D01696">
        <w:rPr>
          <w:rStyle w:val="StyleUnderline"/>
          <w:rFonts w:asciiTheme="majorHAnsi" w:hAnsiTheme="majorHAnsi" w:cstheme="majorHAnsi"/>
          <w:sz w:val="26"/>
          <w:szCs w:val="26"/>
          <w:highlight w:val="green"/>
        </w:rPr>
        <w:t xml:space="preserve">many </w:t>
      </w:r>
      <w:r w:rsidRPr="00D01696">
        <w:rPr>
          <w:rStyle w:val="StyleUnderline"/>
          <w:rFonts w:asciiTheme="majorHAnsi" w:hAnsiTheme="majorHAnsi" w:cstheme="majorHAnsi"/>
          <w:sz w:val="26"/>
          <w:szCs w:val="26"/>
        </w:rPr>
        <w:t xml:space="preserve">people </w:t>
      </w:r>
      <w:r w:rsidRPr="00D01696">
        <w:rPr>
          <w:rStyle w:val="StyleUnderline"/>
          <w:rFonts w:asciiTheme="majorHAnsi" w:hAnsiTheme="majorHAnsi" w:cstheme="majorHAnsi"/>
          <w:sz w:val="26"/>
          <w:szCs w:val="26"/>
          <w:highlight w:val="green"/>
        </w:rPr>
        <w:t xml:space="preserve">will </w:t>
      </w:r>
      <w:r w:rsidRPr="00D01696">
        <w:rPr>
          <w:rStyle w:val="Emphasis"/>
          <w:rFonts w:asciiTheme="majorHAnsi" w:hAnsiTheme="majorHAnsi" w:cstheme="majorHAnsi"/>
          <w:highlight w:val="green"/>
        </w:rPr>
        <w:t>suffer</w:t>
      </w:r>
      <w:r w:rsidRPr="00D01696">
        <w:rPr>
          <w:rFonts w:asciiTheme="majorHAnsi" w:hAnsiTheme="majorHAnsi" w:cstheme="majorHAnsi"/>
          <w:sz w:val="16"/>
          <w:szCs w:val="26"/>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D01696">
        <w:rPr>
          <w:rStyle w:val="StyleUnderline"/>
          <w:rFonts w:asciiTheme="majorHAnsi" w:hAnsiTheme="majorHAnsi" w:cstheme="majorHAnsi"/>
          <w:sz w:val="26"/>
          <w:szCs w:val="26"/>
        </w:rPr>
        <w:t>Suicide</w:t>
      </w:r>
      <w:r w:rsidRPr="00D01696">
        <w:rPr>
          <w:rFonts w:asciiTheme="majorHAnsi" w:hAnsiTheme="majorHAnsi" w:cstheme="majorHAnsi"/>
          <w:sz w:val="16"/>
          <w:szCs w:val="26"/>
        </w:rPr>
        <w:t xml:space="preserve"> also </w:t>
      </w:r>
      <w:r w:rsidRPr="00D01696">
        <w:rPr>
          <w:rStyle w:val="StyleUnderline"/>
          <w:rFonts w:asciiTheme="majorHAnsi" w:hAnsiTheme="majorHAnsi" w:cstheme="majorHAnsi"/>
          <w:sz w:val="26"/>
          <w:szCs w:val="26"/>
          <w:highlight w:val="green"/>
        </w:rPr>
        <w:t xml:space="preserve">leads to </w:t>
      </w:r>
      <w:r w:rsidRPr="00D01696">
        <w:rPr>
          <w:rStyle w:val="Emphasis"/>
          <w:rFonts w:asciiTheme="majorHAnsi" w:hAnsiTheme="majorHAnsi" w:cstheme="majorHAnsi"/>
          <w:highlight w:val="green"/>
        </w:rPr>
        <w:t xml:space="preserve">rage, loneliness, and </w:t>
      </w:r>
      <w:r w:rsidRPr="00D01696">
        <w:rPr>
          <w:rStyle w:val="Emphasis"/>
          <w:rFonts w:asciiTheme="majorHAnsi" w:hAnsiTheme="majorHAnsi" w:cstheme="majorHAnsi"/>
        </w:rPr>
        <w:t xml:space="preserve">awareness of </w:t>
      </w:r>
      <w:r w:rsidRPr="00D01696">
        <w:rPr>
          <w:rStyle w:val="Emphasis"/>
          <w:rFonts w:asciiTheme="majorHAnsi" w:hAnsiTheme="majorHAnsi" w:cstheme="majorHAnsi"/>
          <w:highlight w:val="green"/>
        </w:rPr>
        <w:t>vulnerability in those left behind</w:t>
      </w:r>
      <w:r w:rsidRPr="00D01696">
        <w:rPr>
          <w:rFonts w:asciiTheme="majorHAnsi" w:hAnsiTheme="majorHAnsi" w:cstheme="majorHAnsi"/>
          <w:sz w:val="16"/>
          <w:szCs w:val="26"/>
        </w:rPr>
        <w:t xml:space="preserve">. Indeed, the sense that suicide is an essentially selfish act dominates many popular perceptions of suicide. ¶ </w:t>
      </w:r>
      <w:r w:rsidRPr="00D01696">
        <w:rPr>
          <w:rStyle w:val="StyleUnderline"/>
          <w:rFonts w:asciiTheme="majorHAnsi" w:hAnsiTheme="majorHAnsi" w:cstheme="majorHAnsi"/>
          <w:sz w:val="26"/>
          <w:szCs w:val="26"/>
        </w:rPr>
        <w:t>The fact that all our lives lack meaning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if they do, does not mean that others will follow my example</w:t>
      </w:r>
      <w:r w:rsidRPr="00D01696">
        <w:rPr>
          <w:rFonts w:asciiTheme="majorHAnsi" w:hAnsiTheme="majorHAnsi" w:cstheme="majorHAnsi"/>
          <w:sz w:val="16"/>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2B9688F0" w14:textId="77777777" w:rsidR="00BB6A5C" w:rsidRPr="00D01696" w:rsidRDefault="00BB6A5C" w:rsidP="00BB6A5C">
      <w:pPr>
        <w:pStyle w:val="Heading4"/>
        <w:rPr>
          <w:rFonts w:asciiTheme="majorHAnsi" w:hAnsiTheme="majorHAnsi" w:cstheme="majorHAnsi"/>
        </w:rPr>
      </w:pPr>
      <w:r w:rsidRPr="00D01696">
        <w:rPr>
          <w:rFonts w:asciiTheme="majorHAnsi" w:hAnsiTheme="majorHAnsi" w:cstheme="majorHAnsi"/>
        </w:rPr>
        <w:lastRenderedPageBreak/>
        <w:t xml:space="preserve">B] </w:t>
      </w:r>
      <w:proofErr w:type="spellStart"/>
      <w:r w:rsidRPr="00D01696">
        <w:rPr>
          <w:rFonts w:asciiTheme="majorHAnsi" w:hAnsiTheme="majorHAnsi" w:cstheme="majorHAnsi"/>
        </w:rPr>
        <w:t>Mathemathically</w:t>
      </w:r>
      <w:proofErr w:type="spellEnd"/>
      <w:r w:rsidRPr="00D01696">
        <w:rPr>
          <w:rFonts w:asciiTheme="majorHAnsi" w:hAnsiTheme="majorHAnsi" w:cstheme="majorHAnsi"/>
        </w:rPr>
        <w:t xml:space="preserve"> comes first</w:t>
      </w:r>
    </w:p>
    <w:p w14:paraId="49103428" w14:textId="77777777" w:rsidR="00BB6A5C" w:rsidRPr="00D01696" w:rsidRDefault="00BB6A5C" w:rsidP="00BB6A5C">
      <w:pPr>
        <w:rPr>
          <w:rFonts w:asciiTheme="majorHAnsi" w:hAnsiTheme="majorHAnsi" w:cstheme="majorHAnsi"/>
        </w:rPr>
      </w:pPr>
      <w:r w:rsidRPr="00D01696">
        <w:rPr>
          <w:rStyle w:val="Heading4Char"/>
          <w:rFonts w:asciiTheme="majorHAnsi" w:hAnsiTheme="majorHAnsi" w:cstheme="majorHAnsi"/>
        </w:rPr>
        <w:t>MacAskill 14</w:t>
      </w:r>
      <w:r w:rsidRPr="00D01696">
        <w:rPr>
          <w:rFonts w:asciiTheme="majorHAnsi" w:hAnsiTheme="majorHAnsi" w:cstheme="majorHAnsi"/>
        </w:rPr>
        <w:t xml:space="preserve"> </w:t>
      </w:r>
      <w:r w:rsidRPr="00D01696">
        <w:rPr>
          <w:rFonts w:asciiTheme="majorHAnsi" w:hAnsiTheme="majorHAnsi" w:cstheme="majorHAnsi"/>
          <w:sz w:val="16"/>
          <w:szCs w:val="16"/>
        </w:rPr>
        <w:t>[William, Oxford Philosopher and youngest tenured philosopher in the world, Normative Uncertainty, 2014]</w:t>
      </w:r>
    </w:p>
    <w:p w14:paraId="0DADBBA0" w14:textId="77777777" w:rsidR="00BB6A5C" w:rsidRPr="00D01696" w:rsidRDefault="00BB6A5C" w:rsidP="00BB6A5C">
      <w:pPr>
        <w:rPr>
          <w:rFonts w:asciiTheme="majorHAnsi" w:hAnsiTheme="majorHAnsi" w:cstheme="majorHAnsi"/>
          <w:sz w:val="14"/>
          <w:szCs w:val="26"/>
        </w:rPr>
      </w:pPr>
      <w:proofErr w:type="gramStart"/>
      <w:r w:rsidRPr="00D01696">
        <w:rPr>
          <w:rStyle w:val="StyleUnderline"/>
          <w:rFonts w:asciiTheme="majorHAnsi" w:hAnsiTheme="majorHAnsi" w:cstheme="majorHAnsi"/>
          <w:szCs w:val="26"/>
        </w:rPr>
        <w:t>The human race</w:t>
      </w:r>
      <w:proofErr w:type="gramEnd"/>
      <w:r w:rsidRPr="00D01696">
        <w:rPr>
          <w:rStyle w:val="StyleUnderline"/>
          <w:rFonts w:asciiTheme="majorHAnsi" w:hAnsiTheme="majorHAnsi" w:cstheme="majorHAnsi"/>
          <w:szCs w:val="26"/>
        </w:rPr>
        <w:t xml:space="preserve"> might go extinct </w:t>
      </w:r>
      <w:r w:rsidRPr="00D01696">
        <w:rPr>
          <w:rFonts w:asciiTheme="majorHAnsi" w:hAnsiTheme="majorHAnsi" w:cstheme="majorHAnsi"/>
          <w:sz w:val="14"/>
          <w:szCs w:val="26"/>
        </w:rPr>
        <w:t xml:space="preserve">from a number of causes: asteroids, </w:t>
      </w:r>
      <w:proofErr w:type="spellStart"/>
      <w:r w:rsidRPr="00D01696">
        <w:rPr>
          <w:rFonts w:asciiTheme="majorHAnsi" w:hAnsiTheme="majorHAnsi" w:cstheme="majorHAnsi"/>
          <w:sz w:val="14"/>
          <w:szCs w:val="26"/>
        </w:rPr>
        <w:t>supervolcanoes</w:t>
      </w:r>
      <w:proofErr w:type="spellEnd"/>
      <w:r w:rsidRPr="00D01696">
        <w:rPr>
          <w:rFonts w:asciiTheme="majorHAnsi" w:hAnsiTheme="majorHAnsi" w:cstheme="majorHAnsi"/>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D01696">
        <w:rPr>
          <w:rStyle w:val="StyleUnderline"/>
          <w:rFonts w:asciiTheme="majorHAnsi" w:hAnsiTheme="majorHAnsi" w:cstheme="majorHAnsi"/>
          <w:szCs w:val="26"/>
        </w:rPr>
        <w:t xml:space="preserve">different moral views give opposing answers to question of whether this would be a </w:t>
      </w:r>
      <w:r w:rsidRPr="00D01696">
        <w:rPr>
          <w:rFonts w:asciiTheme="majorHAnsi" w:hAnsiTheme="majorHAnsi" w:cstheme="majorHAnsi"/>
          <w:sz w:val="14"/>
          <w:szCs w:val="26"/>
        </w:rPr>
        <w:t>good</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or a </w:t>
      </w:r>
      <w:r w:rsidRPr="00D01696">
        <w:rPr>
          <w:rStyle w:val="StyleUnderline"/>
          <w:rFonts w:asciiTheme="majorHAnsi" w:hAnsiTheme="majorHAnsi" w:cstheme="majorHAnsi"/>
          <w:szCs w:val="26"/>
        </w:rPr>
        <w:t>bad thing</w:t>
      </w:r>
      <w:r w:rsidRPr="00D01696">
        <w:rPr>
          <w:rFonts w:asciiTheme="majorHAnsi" w:hAnsiTheme="majorHAnsi" w:cstheme="majorHAnsi"/>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D01696">
        <w:rPr>
          <w:rFonts w:asciiTheme="majorHAnsi" w:hAnsiTheme="majorHAnsi" w:cstheme="majorHAnsi"/>
          <w:sz w:val="14"/>
          <w:szCs w:val="26"/>
        </w:rPr>
        <w:t>thing.For</w:t>
      </w:r>
      <w:proofErr w:type="spellEnd"/>
      <w:r w:rsidRPr="00D01696">
        <w:rPr>
          <w:rFonts w:asciiTheme="majorHAnsi" w:hAnsiTheme="majorHAnsi" w:cstheme="majorHAnsi"/>
          <w:sz w:val="14"/>
          <w:szCs w:val="26"/>
        </w:rPr>
        <w:t xml:space="preserve"> example, one might regard the prevention of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such as war and genocide, as being much more important than the promotion of objective goods, such as scientific and artistic progress. If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continues its future will inevitably involve suffering as well as happiness, and objective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as well as objective goods. So, if one weights the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sufficiently heavily against the goods, or if one is sufficiently pessimistic about humanity’s ability to achieve good outcomes, then one will regard human extinction as a good thing.187 </w:t>
      </w:r>
      <w:r w:rsidRPr="00D01696">
        <w:rPr>
          <w:rStyle w:val="StyleUnderline"/>
          <w:rFonts w:asciiTheme="majorHAnsi" w:hAnsiTheme="majorHAnsi" w:cstheme="majorHAnsi"/>
          <w:szCs w:val="26"/>
        </w:rPr>
        <w:t xml:space="preserve">However, even if we believe in a moral view </w:t>
      </w:r>
      <w:r w:rsidRPr="00D01696">
        <w:rPr>
          <w:rFonts w:asciiTheme="majorHAnsi" w:hAnsiTheme="majorHAnsi" w:cstheme="majorHAnsi"/>
          <w:sz w:val="14"/>
          <w:szCs w:val="26"/>
        </w:rPr>
        <w:t xml:space="preserve">according to </w:t>
      </w:r>
      <w:r w:rsidRPr="00D01696">
        <w:rPr>
          <w:rStyle w:val="StyleUnderline"/>
          <w:rFonts w:asciiTheme="majorHAnsi" w:hAnsiTheme="majorHAnsi" w:cstheme="majorHAnsi"/>
          <w:szCs w:val="26"/>
        </w:rPr>
        <w:t xml:space="preserve">which human extinction would be a good thing, </w:t>
      </w:r>
      <w:r w:rsidRPr="00D01696">
        <w:rPr>
          <w:rStyle w:val="StyleUnderline"/>
          <w:rFonts w:asciiTheme="majorHAnsi" w:hAnsiTheme="majorHAnsi" w:cstheme="majorHAnsi"/>
          <w:szCs w:val="26"/>
          <w:highlight w:val="green"/>
        </w:rPr>
        <w:t xml:space="preserve">we </w:t>
      </w:r>
      <w:r w:rsidRPr="00D01696">
        <w:rPr>
          <w:rStyle w:val="StyleUnderline"/>
          <w:rFonts w:asciiTheme="majorHAnsi" w:hAnsiTheme="majorHAnsi" w:cstheme="majorHAnsi"/>
          <w:szCs w:val="26"/>
        </w:rPr>
        <w:t xml:space="preserve">still </w:t>
      </w:r>
      <w:r w:rsidRPr="00D01696">
        <w:rPr>
          <w:rStyle w:val="StyleUnderline"/>
          <w:rFonts w:asciiTheme="majorHAnsi" w:hAnsiTheme="majorHAnsi" w:cstheme="majorHAnsi"/>
          <w:szCs w:val="26"/>
          <w:highlight w:val="green"/>
        </w:rPr>
        <w:t xml:space="preserve">have </w:t>
      </w:r>
      <w:r w:rsidRPr="00D01696">
        <w:rPr>
          <w:rStyle w:val="StyleUnderline"/>
          <w:rFonts w:asciiTheme="majorHAnsi" w:hAnsiTheme="majorHAnsi" w:cstheme="majorHAnsi"/>
          <w:szCs w:val="26"/>
        </w:rPr>
        <w:t xml:space="preserve">strong </w:t>
      </w:r>
      <w:r w:rsidRPr="00D01696">
        <w:rPr>
          <w:rStyle w:val="StyleUnderline"/>
          <w:rFonts w:asciiTheme="majorHAnsi" w:hAnsiTheme="majorHAnsi" w:cstheme="majorHAnsi"/>
          <w:szCs w:val="26"/>
          <w:highlight w:val="green"/>
        </w:rPr>
        <w:t xml:space="preserve">reason to prevent </w:t>
      </w:r>
      <w:r w:rsidRPr="00D01696">
        <w:rPr>
          <w:rStyle w:val="StyleUnderline"/>
          <w:rFonts w:asciiTheme="majorHAnsi" w:hAnsiTheme="majorHAnsi" w:cstheme="majorHAnsi"/>
          <w:szCs w:val="26"/>
        </w:rPr>
        <w:t xml:space="preserve">near-term </w:t>
      </w:r>
      <w:r w:rsidRPr="00D01696">
        <w:rPr>
          <w:rFonts w:asciiTheme="majorHAnsi" w:hAnsiTheme="majorHAnsi" w:cstheme="majorHAnsi"/>
          <w:sz w:val="14"/>
          <w:szCs w:val="26"/>
        </w:rPr>
        <w:t>human</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extinction</w:t>
      </w:r>
      <w:r w:rsidRPr="00D01696">
        <w:rPr>
          <w:rFonts w:asciiTheme="majorHAnsi" w:hAnsiTheme="majorHAnsi" w:cstheme="majorHAnsi"/>
          <w:sz w:val="14"/>
          <w:szCs w:val="26"/>
        </w:rPr>
        <w:t xml:space="preserve">. To see this, we must note three points. </w:t>
      </w:r>
      <w:r w:rsidRPr="00D01696">
        <w:rPr>
          <w:rStyle w:val="StyleUnderline"/>
          <w:rFonts w:asciiTheme="majorHAnsi" w:hAnsiTheme="majorHAnsi" w:cstheme="majorHAnsi"/>
          <w:szCs w:val="26"/>
        </w:rPr>
        <w:t>First</w:t>
      </w:r>
      <w:r w:rsidRPr="00D01696">
        <w:rPr>
          <w:rFonts w:asciiTheme="majorHAnsi" w:hAnsiTheme="majorHAnsi" w:cstheme="majorHAnsi"/>
          <w:sz w:val="14"/>
          <w:szCs w:val="26"/>
        </w:rPr>
        <w:t xml:space="preserve">, we should note that the </w:t>
      </w:r>
      <w:r w:rsidRPr="00D01696">
        <w:rPr>
          <w:rStyle w:val="StyleUnderline"/>
          <w:rFonts w:asciiTheme="majorHAnsi" w:hAnsiTheme="majorHAnsi" w:cstheme="majorHAnsi"/>
          <w:szCs w:val="26"/>
        </w:rPr>
        <w:t>extinction</w:t>
      </w:r>
      <w:r w:rsidRPr="00D01696">
        <w:rPr>
          <w:rFonts w:asciiTheme="majorHAnsi" w:hAnsiTheme="majorHAnsi" w:cstheme="majorHAnsi"/>
          <w:sz w:val="14"/>
          <w:szCs w:val="26"/>
        </w:rPr>
        <w:t xml:space="preserve"> of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 xml:space="preserve">is </w:t>
      </w:r>
      <w:r w:rsidRPr="00D01696">
        <w:rPr>
          <w:rFonts w:asciiTheme="majorHAnsi" w:hAnsiTheme="majorHAnsi" w:cstheme="majorHAnsi"/>
          <w:sz w:val="14"/>
          <w:szCs w:val="26"/>
        </w:rPr>
        <w:t xml:space="preserve">an </w:t>
      </w:r>
      <w:r w:rsidRPr="00D01696">
        <w:rPr>
          <w:rStyle w:val="StyleUnderline"/>
          <w:rFonts w:asciiTheme="majorHAnsi" w:hAnsiTheme="majorHAnsi" w:cstheme="majorHAnsi"/>
          <w:szCs w:val="26"/>
        </w:rPr>
        <w:t xml:space="preserve">extremely </w:t>
      </w:r>
      <w:r w:rsidRPr="00D01696">
        <w:rPr>
          <w:rStyle w:val="StyleUnderline"/>
          <w:rFonts w:asciiTheme="majorHAnsi" w:hAnsiTheme="majorHAnsi" w:cstheme="majorHAnsi"/>
          <w:szCs w:val="26"/>
          <w:highlight w:val="green"/>
        </w:rPr>
        <w:t>high stakes</w:t>
      </w:r>
      <w:r w:rsidRPr="00D01696">
        <w:rPr>
          <w:rFonts w:asciiTheme="majorHAnsi" w:hAnsiTheme="majorHAnsi" w:cstheme="majorHAnsi"/>
          <w:sz w:val="14"/>
          <w:szCs w:val="26"/>
        </w:rPr>
        <w:t xml:space="preserve"> moral issue. Humanity could be around for a very long time: if humans survive </w:t>
      </w:r>
      <w:proofErr w:type="gramStart"/>
      <w:r w:rsidRPr="00D01696">
        <w:rPr>
          <w:rFonts w:asciiTheme="majorHAnsi" w:hAnsiTheme="majorHAnsi" w:cstheme="majorHAnsi"/>
          <w:sz w:val="14"/>
          <w:szCs w:val="26"/>
        </w:rPr>
        <w:t>as long as</w:t>
      </w:r>
      <w:proofErr w:type="gramEnd"/>
      <w:r w:rsidRPr="00D01696">
        <w:rPr>
          <w:rFonts w:asciiTheme="majorHAnsi" w:hAnsiTheme="majorHAnsi" w:cstheme="majorHAnsi"/>
          <w:sz w:val="14"/>
          <w:szCs w:val="26"/>
        </w:rPr>
        <w:t xml:space="preserve"> the median mammal species, we will last another two million years. On this estimate, </w:t>
      </w:r>
      <w:r w:rsidRPr="00D01696">
        <w:rPr>
          <w:rStyle w:val="StyleUnderline"/>
          <w:rFonts w:asciiTheme="majorHAnsi" w:hAnsiTheme="majorHAnsi" w:cstheme="majorHAnsi"/>
          <w:szCs w:val="26"/>
        </w:rPr>
        <w:t xml:space="preserve">the number of humans in existence </w:t>
      </w:r>
      <w:r w:rsidRPr="00D01696">
        <w:rPr>
          <w:rFonts w:asciiTheme="majorHAnsi" w:hAnsiTheme="majorHAnsi" w:cstheme="majorHAnsi"/>
          <w:sz w:val="14"/>
          <w:szCs w:val="26"/>
        </w:rPr>
        <w:t>in the</w:t>
      </w:r>
      <w:r w:rsidRPr="00D01696">
        <w:rPr>
          <w:rStyle w:val="StyleUnderline"/>
          <w:rFonts w:asciiTheme="majorHAnsi" w:hAnsiTheme="majorHAnsi" w:cstheme="majorHAnsi"/>
          <w:szCs w:val="26"/>
        </w:rPr>
        <w:t xml:space="preserve"> </w:t>
      </w:r>
      <w:proofErr w:type="spellStart"/>
      <w:proofErr w:type="gramStart"/>
      <w:r w:rsidRPr="00D01696">
        <w:rPr>
          <w:rFonts w:asciiTheme="majorHAnsi" w:hAnsiTheme="majorHAnsi" w:cstheme="majorHAnsi"/>
          <w:sz w:val="14"/>
          <w:szCs w:val="26"/>
        </w:rPr>
        <w:t>The</w:t>
      </w:r>
      <w:proofErr w:type="spellEnd"/>
      <w:proofErr w:type="gramEnd"/>
      <w:r w:rsidRPr="00D01696">
        <w:rPr>
          <w:rFonts w:asciiTheme="majorHAnsi" w:hAnsiTheme="majorHAnsi" w:cstheme="majorHAnsi"/>
          <w:sz w:val="14"/>
          <w:szCs w:val="26"/>
        </w:rPr>
        <w:t xml:space="preserve"> future, </w:t>
      </w:r>
      <w:r w:rsidRPr="00D01696">
        <w:rPr>
          <w:rStyle w:val="StyleUnderline"/>
          <w:rFonts w:asciiTheme="majorHAnsi" w:hAnsiTheme="majorHAnsi" w:cstheme="majorHAnsi"/>
          <w:szCs w:val="26"/>
        </w:rPr>
        <w:t>given that we don’t go extinct</w:t>
      </w:r>
      <w:r w:rsidRPr="00D01696">
        <w:rPr>
          <w:rFonts w:asciiTheme="majorHAnsi" w:hAnsiTheme="majorHAnsi" w:cstheme="majorHAnsi"/>
          <w:sz w:val="14"/>
          <w:szCs w:val="26"/>
        </w:rPr>
        <w:t xml:space="preserve"> any time soon, </w:t>
      </w:r>
      <w:r w:rsidRPr="00D01696">
        <w:rPr>
          <w:rStyle w:val="StyleUnderline"/>
          <w:rFonts w:asciiTheme="majorHAnsi" w:hAnsiTheme="majorHAnsi" w:cstheme="majorHAnsi"/>
          <w:szCs w:val="26"/>
        </w:rPr>
        <w:t>would be 2×10^14</w:t>
      </w:r>
      <w:r w:rsidRPr="00D01696">
        <w:rPr>
          <w:rFonts w:asciiTheme="majorHAnsi" w:hAnsiTheme="majorHAnsi" w:cstheme="majorHAnsi"/>
          <w:sz w:val="14"/>
          <w:szCs w:val="26"/>
        </w:rPr>
        <w:t xml:space="preserve">. </w:t>
      </w:r>
      <w:proofErr w:type="gramStart"/>
      <w:r w:rsidRPr="00D01696">
        <w:rPr>
          <w:rStyle w:val="StyleUnderline"/>
          <w:rFonts w:asciiTheme="majorHAnsi" w:hAnsiTheme="majorHAnsi" w:cstheme="majorHAnsi"/>
          <w:szCs w:val="26"/>
        </w:rPr>
        <w:t>So</w:t>
      </w:r>
      <w:proofErr w:type="gramEnd"/>
      <w:r w:rsidRPr="00D01696">
        <w:rPr>
          <w:rStyle w:val="StyleUnderline"/>
          <w:rFonts w:asciiTheme="majorHAnsi" w:hAnsiTheme="majorHAnsi" w:cstheme="majorHAnsi"/>
          <w:szCs w:val="26"/>
        </w:rPr>
        <w:t xml:space="preserve"> if it is good to bring new people into existence, then it’s very good to prevent </w:t>
      </w:r>
      <w:r w:rsidRPr="00D01696">
        <w:rPr>
          <w:rFonts w:asciiTheme="majorHAnsi" w:hAnsiTheme="majorHAnsi" w:cstheme="majorHAnsi"/>
          <w:sz w:val="14"/>
          <w:szCs w:val="26"/>
        </w:rPr>
        <w:t>human</w:t>
      </w:r>
      <w:r w:rsidRPr="00D01696">
        <w:rPr>
          <w:rStyle w:val="StyleUnderline"/>
          <w:rFonts w:asciiTheme="majorHAnsi" w:hAnsiTheme="majorHAnsi" w:cstheme="majorHAnsi"/>
          <w:szCs w:val="26"/>
        </w:rPr>
        <w:t xml:space="preserve"> extinction. Second</w:t>
      </w:r>
      <w:r w:rsidRPr="00D01696">
        <w:rPr>
          <w:rFonts w:asciiTheme="majorHAnsi" w:hAnsiTheme="majorHAnsi" w:cstheme="majorHAnsi"/>
          <w:sz w:val="14"/>
          <w:szCs w:val="26"/>
        </w:rPr>
        <w:t xml:space="preserve">, human </w:t>
      </w:r>
      <w:r w:rsidRPr="00D01696">
        <w:rPr>
          <w:rStyle w:val="StyleUnderline"/>
          <w:rFonts w:asciiTheme="majorHAnsi" w:hAnsiTheme="majorHAnsi" w:cstheme="majorHAnsi"/>
          <w:szCs w:val="26"/>
          <w:highlight w:val="green"/>
        </w:rPr>
        <w:t>extinction is</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by its nature an </w:t>
      </w:r>
      <w:r w:rsidRPr="00D01696">
        <w:rPr>
          <w:rStyle w:val="StyleUnderline"/>
          <w:rFonts w:asciiTheme="majorHAnsi" w:hAnsiTheme="majorHAnsi" w:cstheme="majorHAnsi"/>
          <w:szCs w:val="26"/>
          <w:highlight w:val="green"/>
        </w:rPr>
        <w:t>irreversible</w:t>
      </w:r>
      <w:r w:rsidRPr="00D01696">
        <w:rPr>
          <w:rFonts w:asciiTheme="majorHAnsi" w:hAnsiTheme="majorHAnsi" w:cstheme="majorHAnsi"/>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D01696">
        <w:rPr>
          <w:rFonts w:asciiTheme="majorHAnsi" w:hAnsiTheme="majorHAnsi" w:cstheme="majorHAnsi"/>
          <w:sz w:val="14"/>
          <w:szCs w:val="26"/>
        </w:rPr>
        <w:t>at a later date</w:t>
      </w:r>
      <w:proofErr w:type="gramEnd"/>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Third, we should expect</w:t>
      </w:r>
      <w:r w:rsidRPr="00D01696">
        <w:rPr>
          <w:rFonts w:asciiTheme="majorHAnsi" w:hAnsiTheme="majorHAnsi" w:cstheme="majorHAnsi"/>
          <w:sz w:val="14"/>
          <w:szCs w:val="26"/>
        </w:rPr>
        <w:t xml:space="preserve"> ourselves </w:t>
      </w:r>
      <w:r w:rsidRPr="00D01696">
        <w:rPr>
          <w:rStyle w:val="StyleUnderline"/>
          <w:rFonts w:asciiTheme="majorHAnsi" w:hAnsiTheme="majorHAnsi" w:cstheme="majorHAnsi"/>
          <w:szCs w:val="26"/>
        </w:rPr>
        <w:t>to progress, morally</w:t>
      </w:r>
      <w:r w:rsidRPr="00D01696">
        <w:rPr>
          <w:rFonts w:asciiTheme="majorHAnsi" w:hAnsiTheme="majorHAnsi" w:cstheme="majorHAnsi"/>
          <w:sz w:val="14"/>
          <w:szCs w:val="26"/>
        </w:rPr>
        <w:t xml:space="preserve">, over the next few centuries, </w:t>
      </w:r>
      <w:r w:rsidRPr="00D01696">
        <w:rPr>
          <w:rStyle w:val="StyleUnderline"/>
          <w:rFonts w:asciiTheme="majorHAnsi" w:hAnsiTheme="majorHAnsi" w:cstheme="majorHAnsi"/>
          <w:szCs w:val="26"/>
        </w:rPr>
        <w:t>as we have</w:t>
      </w:r>
      <w:r w:rsidRPr="00D01696">
        <w:rPr>
          <w:rFonts w:asciiTheme="majorHAnsi" w:hAnsiTheme="majorHAnsi" w:cstheme="majorHAnsi"/>
          <w:sz w:val="14"/>
          <w:szCs w:val="26"/>
        </w:rPr>
        <w:t xml:space="preserve"> progressed </w:t>
      </w:r>
      <w:r w:rsidRPr="00D01696">
        <w:rPr>
          <w:rStyle w:val="StyleUnderline"/>
          <w:rFonts w:asciiTheme="majorHAnsi" w:hAnsiTheme="majorHAnsi" w:cstheme="majorHAnsi"/>
          <w:szCs w:val="26"/>
        </w:rPr>
        <w:t>in the past.</w:t>
      </w:r>
      <w:r w:rsidRPr="00D01696">
        <w:rPr>
          <w:rFonts w:asciiTheme="majorHAnsi" w:hAnsiTheme="majorHAnsi" w:cstheme="majorHAnsi"/>
          <w:sz w:val="14"/>
          <w:szCs w:val="26"/>
        </w:rPr>
        <w:t xml:space="preserve"> </w:t>
      </w:r>
      <w:proofErr w:type="gramStart"/>
      <w:r w:rsidRPr="00D01696">
        <w:rPr>
          <w:rFonts w:asciiTheme="majorHAnsi" w:hAnsiTheme="majorHAnsi" w:cstheme="majorHAnsi"/>
          <w:sz w:val="14"/>
          <w:szCs w:val="26"/>
        </w:rPr>
        <w:t>So</w:t>
      </w:r>
      <w:proofErr w:type="gramEnd"/>
      <w:r w:rsidRPr="00D01696">
        <w:rPr>
          <w:rFonts w:asciiTheme="majorHAnsi" w:hAnsiTheme="majorHAnsi" w:cstheme="majorHAnsi"/>
          <w:sz w:val="14"/>
          <w:szCs w:val="26"/>
        </w:rPr>
        <w:t xml:space="preserve"> we should expect that </w:t>
      </w:r>
      <w:r w:rsidRPr="00D01696">
        <w:rPr>
          <w:rStyle w:val="StyleUnderline"/>
          <w:rFonts w:asciiTheme="majorHAnsi" w:hAnsiTheme="majorHAnsi" w:cstheme="majorHAnsi"/>
          <w:szCs w:val="26"/>
          <w:highlight w:val="green"/>
        </w:rPr>
        <w:t xml:space="preserve">in </w:t>
      </w:r>
      <w:r w:rsidRPr="00D01696">
        <w:rPr>
          <w:rStyle w:val="StyleUnderline"/>
          <w:rFonts w:asciiTheme="majorHAnsi" w:hAnsiTheme="majorHAnsi" w:cstheme="majorHAnsi"/>
          <w:szCs w:val="26"/>
        </w:rPr>
        <w:t xml:space="preserve">a few centuries’ </w:t>
      </w:r>
      <w:r w:rsidRPr="00D01696">
        <w:rPr>
          <w:rStyle w:val="StyleUnderline"/>
          <w:rFonts w:asciiTheme="majorHAnsi" w:hAnsiTheme="majorHAnsi" w:cstheme="majorHAnsi"/>
          <w:szCs w:val="26"/>
          <w:highlight w:val="green"/>
        </w:rPr>
        <w:t xml:space="preserve">time we </w:t>
      </w:r>
      <w:r w:rsidRPr="00D01696">
        <w:rPr>
          <w:rStyle w:val="StyleUnderline"/>
          <w:rFonts w:asciiTheme="majorHAnsi" w:hAnsiTheme="majorHAnsi" w:cstheme="majorHAnsi"/>
          <w:szCs w:val="26"/>
        </w:rPr>
        <w:t xml:space="preserve">will </w:t>
      </w:r>
      <w:r w:rsidRPr="00D01696">
        <w:rPr>
          <w:rStyle w:val="StyleUnderline"/>
          <w:rFonts w:asciiTheme="majorHAnsi" w:hAnsiTheme="majorHAnsi" w:cstheme="majorHAnsi"/>
          <w:szCs w:val="26"/>
          <w:highlight w:val="green"/>
        </w:rPr>
        <w:t>have better ev</w:t>
      </w:r>
      <w:r w:rsidRPr="00D01696">
        <w:rPr>
          <w:rStyle w:val="StyleUnderline"/>
          <w:rFonts w:asciiTheme="majorHAnsi" w:hAnsiTheme="majorHAnsi" w:cstheme="majorHAnsi"/>
          <w:szCs w:val="26"/>
        </w:rPr>
        <w:t xml:space="preserve">idence </w:t>
      </w:r>
      <w:r w:rsidRPr="00D01696">
        <w:rPr>
          <w:rStyle w:val="StyleUnderline"/>
          <w:rFonts w:asciiTheme="majorHAnsi" w:hAnsiTheme="majorHAnsi" w:cstheme="majorHAnsi"/>
          <w:szCs w:val="26"/>
          <w:highlight w:val="green"/>
        </w:rPr>
        <w:t>about how to evaluate</w:t>
      </w:r>
      <w:r w:rsidRPr="00D01696">
        <w:rPr>
          <w:rFonts w:asciiTheme="majorHAnsi" w:hAnsiTheme="majorHAnsi" w:cstheme="majorHAnsi"/>
          <w:sz w:val="14"/>
          <w:szCs w:val="26"/>
        </w:rPr>
        <w:t xml:space="preserve"> human </w:t>
      </w:r>
      <w:r w:rsidRPr="00D01696">
        <w:rPr>
          <w:rStyle w:val="StyleUnderline"/>
          <w:rFonts w:asciiTheme="majorHAnsi" w:hAnsiTheme="majorHAnsi" w:cstheme="majorHAnsi"/>
          <w:szCs w:val="26"/>
          <w:highlight w:val="green"/>
        </w:rPr>
        <w:t>extinction</w:t>
      </w:r>
      <w:r w:rsidRPr="00D01696">
        <w:rPr>
          <w:rFonts w:asciiTheme="majorHAnsi" w:hAnsiTheme="majorHAnsi" w:cstheme="majorHAnsi"/>
          <w:sz w:val="14"/>
          <w:szCs w:val="26"/>
        </w:rPr>
        <w:t xml:space="preserve"> than we currently have. Given these three factors, it would be better to prevent the near-term extinction of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even if we thought that the extinction of the human race would actually be a very good thing. To make this concrete, I’ll give the following simple but illustrative model. </w:t>
      </w:r>
      <w:r w:rsidRPr="00D01696">
        <w:rPr>
          <w:rStyle w:val="StyleUnderline"/>
          <w:rFonts w:asciiTheme="majorHAnsi" w:hAnsiTheme="majorHAnsi" w:cstheme="majorHAnsi"/>
          <w:szCs w:val="26"/>
        </w:rPr>
        <w:t>Suppose that we have</w:t>
      </w:r>
      <w:r w:rsidRPr="00D01696">
        <w:rPr>
          <w:rFonts w:asciiTheme="majorHAnsi" w:hAnsiTheme="majorHAnsi" w:cstheme="majorHAnsi"/>
          <w:sz w:val="14"/>
          <w:szCs w:val="26"/>
        </w:rPr>
        <w:t xml:space="preserve"> 0.8 credence that it is a bad thing to produce new people, and </w:t>
      </w:r>
      <w:r w:rsidRPr="00D01696">
        <w:rPr>
          <w:rStyle w:val="StyleUnderline"/>
          <w:rFonts w:asciiTheme="majorHAnsi" w:hAnsiTheme="majorHAnsi" w:cstheme="majorHAnsi"/>
          <w:szCs w:val="26"/>
        </w:rPr>
        <w:t>0.2</w:t>
      </w:r>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certain that it’s a good thing to produce new people</w:t>
      </w:r>
      <w:r w:rsidRPr="00D01696">
        <w:rPr>
          <w:rFonts w:asciiTheme="majorHAnsi" w:hAnsiTheme="majorHAnsi" w:cstheme="majorHAnsi"/>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D01696">
        <w:rPr>
          <w:rFonts w:asciiTheme="majorHAnsi" w:hAnsiTheme="majorHAnsi" w:cstheme="majorHAnsi"/>
          <w:sz w:val="14"/>
          <w:szCs w:val="26"/>
        </w:rPr>
        <w:t>future, if</w:t>
      </w:r>
      <w:proofErr w:type="gramEnd"/>
      <w:r w:rsidRPr="00D01696">
        <w:rPr>
          <w:rFonts w:asciiTheme="majorHAnsi" w:hAnsiTheme="majorHAnsi" w:cstheme="majorHAnsi"/>
          <w:sz w:val="14"/>
          <w:szCs w:val="26"/>
        </w:rPr>
        <w:t xml:space="preserve"> we avoid near-term human extinction. Given our stipulated </w:t>
      </w:r>
      <w:proofErr w:type="spellStart"/>
      <w:r w:rsidRPr="00D01696">
        <w:rPr>
          <w:rFonts w:asciiTheme="majorHAnsi" w:hAnsiTheme="majorHAnsi" w:cstheme="majorHAnsi"/>
          <w:sz w:val="14"/>
          <w:szCs w:val="26"/>
        </w:rPr>
        <w:t>credences</w:t>
      </w:r>
      <w:proofErr w:type="spellEnd"/>
      <w:r w:rsidRPr="00D01696">
        <w:rPr>
          <w:rFonts w:asciiTheme="majorHAnsi" w:hAnsiTheme="majorHAnsi" w:cstheme="majorHAnsi"/>
          <w:sz w:val="14"/>
          <w:szCs w:val="26"/>
        </w:rPr>
        <w:t>, the expected benefit of letting the human race go extinct now would be (.8-.</w:t>
      </w:r>
      <w:proofErr w:type="gramStart"/>
      <w:r w:rsidRPr="00D01696">
        <w:rPr>
          <w:rFonts w:asciiTheme="majorHAnsi" w:hAnsiTheme="majorHAnsi" w:cstheme="majorHAnsi"/>
          <w:sz w:val="14"/>
          <w:szCs w:val="26"/>
        </w:rPr>
        <w:t>2)×</w:t>
      </w:r>
      <w:proofErr w:type="gramEnd"/>
      <w:r w:rsidRPr="00D01696">
        <w:rPr>
          <w:rFonts w:asciiTheme="majorHAnsi" w:hAnsiTheme="majorHAnsi" w:cstheme="majorHAnsi"/>
          <w:sz w:val="14"/>
          <w:szCs w:val="26"/>
        </w:rPr>
        <w:t>(2×10^14) = 1.2×(10^14). Suppose that,</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if we</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let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continue and</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did research</w:t>
      </w:r>
      <w:r w:rsidRPr="00D01696">
        <w:rPr>
          <w:rStyle w:val="StyleUnderline"/>
          <w:rFonts w:asciiTheme="majorHAnsi" w:hAnsiTheme="majorHAnsi" w:cstheme="majorHAnsi"/>
          <w:szCs w:val="26"/>
        </w:rPr>
        <w:t xml:space="preserve"> for 300 years, </w:t>
      </w:r>
      <w:r w:rsidRPr="00D01696">
        <w:rPr>
          <w:rStyle w:val="StyleUnderline"/>
          <w:rFonts w:asciiTheme="majorHAnsi" w:hAnsiTheme="majorHAnsi" w:cstheme="majorHAnsi"/>
          <w:szCs w:val="26"/>
          <w:highlight w:val="green"/>
        </w:rPr>
        <w:t xml:space="preserve">we would know </w:t>
      </w:r>
      <w:r w:rsidRPr="00D01696">
        <w:rPr>
          <w:rStyle w:val="StyleUnderline"/>
          <w:rFonts w:asciiTheme="majorHAnsi" w:hAnsiTheme="majorHAnsi" w:cstheme="majorHAnsi"/>
          <w:szCs w:val="26"/>
        </w:rPr>
        <w:t xml:space="preserve">for certain </w:t>
      </w:r>
      <w:r w:rsidRPr="00D01696">
        <w:rPr>
          <w:rStyle w:val="StyleUnderline"/>
          <w:rFonts w:asciiTheme="majorHAnsi" w:hAnsiTheme="majorHAnsi" w:cstheme="majorHAnsi"/>
          <w:szCs w:val="26"/>
          <w:highlight w:val="green"/>
        </w:rPr>
        <w:t xml:space="preserve">whether </w:t>
      </w:r>
      <w:r w:rsidRPr="00D01696">
        <w:rPr>
          <w:rStyle w:val="StyleUnderline"/>
          <w:rFonts w:asciiTheme="majorHAnsi" w:hAnsiTheme="majorHAnsi" w:cstheme="majorHAnsi"/>
          <w:szCs w:val="26"/>
        </w:rPr>
        <w:t xml:space="preserve">or not additional </w:t>
      </w:r>
      <w:r w:rsidRPr="00D01696">
        <w:rPr>
          <w:rStyle w:val="StyleUnderline"/>
          <w:rFonts w:asciiTheme="majorHAnsi" w:hAnsiTheme="majorHAnsi" w:cstheme="majorHAnsi"/>
          <w:szCs w:val="26"/>
          <w:highlight w:val="green"/>
        </w:rPr>
        <w:t>people</w:t>
      </w:r>
      <w:r w:rsidRPr="00D01696">
        <w:rPr>
          <w:rStyle w:val="StyleUnderline"/>
          <w:rFonts w:asciiTheme="majorHAnsi" w:hAnsiTheme="majorHAnsi" w:cstheme="majorHAnsi"/>
          <w:szCs w:val="26"/>
        </w:rPr>
        <w:t xml:space="preserve"> are of </w:t>
      </w:r>
      <w:r w:rsidRPr="00D01696">
        <w:rPr>
          <w:rStyle w:val="StyleUnderline"/>
          <w:rFonts w:asciiTheme="majorHAnsi" w:hAnsiTheme="majorHAnsi" w:cstheme="majorHAnsi"/>
          <w:szCs w:val="26"/>
          <w:highlight w:val="green"/>
        </w:rPr>
        <w:t>positive</w:t>
      </w:r>
      <w:r w:rsidRPr="00D01696">
        <w:rPr>
          <w:rFonts w:asciiTheme="majorHAnsi" w:hAnsiTheme="majorHAnsi" w:cstheme="majorHAnsi"/>
          <w:sz w:val="14"/>
          <w:szCs w:val="26"/>
        </w:rPr>
        <w:t xml:space="preserve"> or negative </w:t>
      </w:r>
      <w:r w:rsidRPr="00D01696">
        <w:rPr>
          <w:rStyle w:val="StyleUnderline"/>
          <w:rFonts w:asciiTheme="majorHAnsi" w:hAnsiTheme="majorHAnsi" w:cstheme="majorHAnsi"/>
          <w:szCs w:val="26"/>
        </w:rPr>
        <w:t>value</w:t>
      </w:r>
      <w:r w:rsidRPr="00D01696">
        <w:rPr>
          <w:rFonts w:asciiTheme="majorHAnsi" w:hAnsiTheme="majorHAnsi" w:cstheme="majorHAnsi"/>
          <w:sz w:val="14"/>
          <w:szCs w:val="26"/>
        </w:rPr>
        <w:t xml:space="preserve">. If so, then with the </w:t>
      </w:r>
      <w:proofErr w:type="spellStart"/>
      <w:r w:rsidRPr="00D01696">
        <w:rPr>
          <w:rFonts w:asciiTheme="majorHAnsi" w:hAnsiTheme="majorHAnsi" w:cstheme="majorHAnsi"/>
          <w:sz w:val="14"/>
          <w:szCs w:val="26"/>
        </w:rPr>
        <w:t>credences</w:t>
      </w:r>
      <w:proofErr w:type="spellEnd"/>
      <w:r w:rsidRPr="00D01696">
        <w:rPr>
          <w:rFonts w:asciiTheme="majorHAnsi" w:hAnsiTheme="majorHAnsi" w:cstheme="majorHAnsi"/>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D01696">
        <w:rPr>
          <w:rFonts w:asciiTheme="majorHAnsi" w:hAnsiTheme="majorHAnsi" w:cstheme="majorHAnsi"/>
          <w:sz w:val="14"/>
          <w:szCs w:val="26"/>
        </w:rPr>
        <w:t>×(</w:t>
      </w:r>
      <w:proofErr w:type="gramEnd"/>
      <w:r w:rsidRPr="00D01696">
        <w:rPr>
          <w:rFonts w:asciiTheme="majorHAnsi" w:hAnsiTheme="majorHAnsi" w:cstheme="majorHAnsi"/>
          <w:sz w:val="14"/>
          <w:szCs w:val="26"/>
        </w:rPr>
        <w:t xml:space="preserve">10^10) (because of the delay of letting the human race go extinct), the expected value of which is 2.4×(10^10). But </w:t>
      </w:r>
      <w:r w:rsidRPr="00D01696">
        <w:rPr>
          <w:rStyle w:val="StyleUnderline"/>
          <w:rFonts w:asciiTheme="majorHAnsi" w:hAnsiTheme="majorHAnsi" w:cstheme="majorHAnsi"/>
          <w:szCs w:val="26"/>
        </w:rPr>
        <w:t>there’s</w:t>
      </w:r>
      <w:r w:rsidRPr="00D01696">
        <w:rPr>
          <w:rFonts w:asciiTheme="majorHAnsi" w:hAnsiTheme="majorHAnsi" w:cstheme="majorHAnsi"/>
          <w:sz w:val="14"/>
          <w:szCs w:val="26"/>
        </w:rPr>
        <w:t xml:space="preserve"> also </w:t>
      </w:r>
      <w:r w:rsidRPr="00D01696">
        <w:rPr>
          <w:rStyle w:val="StyleUnderline"/>
          <w:rFonts w:asciiTheme="majorHAnsi" w:hAnsiTheme="majorHAnsi" w:cstheme="majorHAnsi"/>
          <w:szCs w:val="26"/>
        </w:rPr>
        <w:t>a 20% chance of a gain of 2</w:t>
      </w:r>
      <w:proofErr w:type="gramStart"/>
      <w:r w:rsidRPr="00D01696">
        <w:rPr>
          <w:rStyle w:val="StyleUnderline"/>
          <w:rFonts w:asciiTheme="majorHAnsi" w:hAnsiTheme="majorHAnsi" w:cstheme="majorHAnsi"/>
          <w:szCs w:val="26"/>
        </w:rPr>
        <w:t>×(</w:t>
      </w:r>
      <w:proofErr w:type="gramEnd"/>
      <w:r w:rsidRPr="00D01696">
        <w:rPr>
          <w:rStyle w:val="StyleUnderline"/>
          <w:rFonts w:asciiTheme="majorHAnsi" w:hAnsiTheme="majorHAnsi" w:cstheme="majorHAnsi"/>
          <w:szCs w:val="26"/>
        </w:rPr>
        <w:t>10^14),</w:t>
      </w:r>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the expected value of which is 4×(10^13).</w:t>
      </w:r>
      <w:r w:rsidRPr="00D01696">
        <w:rPr>
          <w:rFonts w:asciiTheme="majorHAnsi" w:hAnsiTheme="majorHAnsi" w:cstheme="majorHAnsi"/>
          <w:sz w:val="14"/>
          <w:szCs w:val="26"/>
        </w:rPr>
        <w:t xml:space="preserve"> That is, </w:t>
      </w:r>
      <w:r w:rsidRPr="00D01696">
        <w:rPr>
          <w:rStyle w:val="StyleUnderline"/>
          <w:rFonts w:asciiTheme="majorHAnsi" w:hAnsiTheme="majorHAnsi" w:cstheme="majorHAnsi"/>
          <w:szCs w:val="26"/>
        </w:rPr>
        <w:t xml:space="preserve">in expected value terms, </w:t>
      </w:r>
      <w:r w:rsidRPr="00D01696">
        <w:rPr>
          <w:rStyle w:val="StyleUnderline"/>
          <w:rFonts w:asciiTheme="majorHAnsi" w:hAnsiTheme="majorHAnsi" w:cstheme="majorHAnsi"/>
          <w:szCs w:val="26"/>
          <w:highlight w:val="green"/>
        </w:rPr>
        <w:t>the cost of waiting</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for a few hundred years</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 xml:space="preserve">is </w:t>
      </w:r>
      <w:r w:rsidRPr="00D01696">
        <w:rPr>
          <w:rStyle w:val="StyleUnderline"/>
          <w:rFonts w:asciiTheme="majorHAnsi" w:hAnsiTheme="majorHAnsi" w:cstheme="majorHAnsi"/>
          <w:szCs w:val="26"/>
        </w:rPr>
        <w:t xml:space="preserve">vanishingly </w:t>
      </w:r>
      <w:r w:rsidRPr="00D01696">
        <w:rPr>
          <w:rStyle w:val="StyleUnderline"/>
          <w:rFonts w:asciiTheme="majorHAnsi" w:hAnsiTheme="majorHAnsi" w:cstheme="majorHAnsi"/>
          <w:szCs w:val="26"/>
          <w:highlight w:val="green"/>
        </w:rPr>
        <w:t xml:space="preserve">small </w:t>
      </w:r>
      <w:r w:rsidRPr="00D01696">
        <w:rPr>
          <w:rStyle w:val="StyleUnderline"/>
          <w:rFonts w:asciiTheme="majorHAnsi" w:hAnsiTheme="majorHAnsi" w:cstheme="majorHAnsi"/>
          <w:szCs w:val="26"/>
        </w:rPr>
        <w:t xml:space="preserve">compared with </w:t>
      </w:r>
      <w:r w:rsidRPr="00D01696">
        <w:rPr>
          <w:rFonts w:asciiTheme="majorHAnsi" w:hAnsiTheme="majorHAnsi" w:cstheme="majorHAnsi"/>
          <w:sz w:val="14"/>
          <w:szCs w:val="26"/>
        </w:rPr>
        <w:t>the benefit of</w:t>
      </w:r>
      <w:r w:rsidRPr="00D01696">
        <w:rPr>
          <w:rStyle w:val="StyleUnderline"/>
          <w:rFonts w:asciiTheme="majorHAnsi" w:hAnsiTheme="majorHAnsi" w:cstheme="majorHAnsi"/>
          <w:szCs w:val="26"/>
        </w:rPr>
        <w:t xml:space="preserve"> keeping one’s options open </w:t>
      </w:r>
      <w:r w:rsidRPr="00D01696">
        <w:rPr>
          <w:rFonts w:asciiTheme="majorHAnsi" w:hAnsiTheme="majorHAnsi" w:cstheme="majorHAnsi"/>
          <w:sz w:val="14"/>
          <w:szCs w:val="26"/>
        </w:rPr>
        <w:t>while one gains new information.</w:t>
      </w:r>
    </w:p>
    <w:p w14:paraId="71223FB4" w14:textId="77777777" w:rsidR="00BB6A5C" w:rsidRPr="00F601E6" w:rsidRDefault="00BB6A5C" w:rsidP="00BB6A5C"/>
    <w:p w14:paraId="08286115" w14:textId="34039CB2" w:rsidR="00824224" w:rsidRDefault="00371784" w:rsidP="00371784">
      <w:pPr>
        <w:pStyle w:val="Heading3"/>
      </w:pPr>
      <w:r>
        <w:lastRenderedPageBreak/>
        <w:t>Underview</w:t>
      </w:r>
    </w:p>
    <w:p w14:paraId="099F308F" w14:textId="0352C973" w:rsidR="00371784" w:rsidRDefault="00371784" w:rsidP="00371784">
      <w:pPr>
        <w:pStyle w:val="Heading4"/>
        <w:rPr>
          <w:rFonts w:asciiTheme="majorHAnsi" w:hAnsiTheme="majorHAnsi" w:cstheme="majorHAnsi"/>
        </w:rPr>
      </w:pPr>
      <w:r>
        <w:t xml:space="preserve">1] </w:t>
      </w:r>
      <w:r w:rsidRPr="00311EA6">
        <w:rPr>
          <w:rFonts w:asciiTheme="majorHAnsi" w:hAnsiTheme="majorHAnsi" w:cstheme="majorHAnsi"/>
        </w:rPr>
        <w:t xml:space="preserve">1AR theory is legit – anything else means </w:t>
      </w:r>
      <w:r w:rsidRPr="00311EA6">
        <w:rPr>
          <w:rFonts w:asciiTheme="majorHAnsi" w:hAnsiTheme="majorHAnsi" w:cstheme="majorHAnsi"/>
          <w:u w:val="single"/>
        </w:rPr>
        <w:t xml:space="preserve">infinite abuse </w:t>
      </w:r>
      <w:r w:rsidRPr="00311EA6">
        <w:rPr>
          <w:rFonts w:asciiTheme="majorHAnsi" w:hAnsiTheme="majorHAnsi" w:cstheme="majorHAnsi"/>
        </w:rPr>
        <w:t xml:space="preserve">– drop the debater, competing </w:t>
      </w:r>
      <w:proofErr w:type="spellStart"/>
      <w:r w:rsidRPr="00311EA6">
        <w:rPr>
          <w:rFonts w:asciiTheme="majorHAnsi" w:hAnsiTheme="majorHAnsi" w:cstheme="majorHAnsi"/>
        </w:rPr>
        <w:t>interps</w:t>
      </w:r>
      <w:proofErr w:type="spellEnd"/>
      <w:r w:rsidRPr="00311EA6">
        <w:rPr>
          <w:rFonts w:asciiTheme="majorHAnsi" w:hAnsiTheme="majorHAnsi" w:cstheme="majorHAnsi"/>
        </w:rPr>
        <w:t xml:space="preserve">, no </w:t>
      </w:r>
      <w:proofErr w:type="spellStart"/>
      <w:r w:rsidRPr="00311EA6">
        <w:rPr>
          <w:rFonts w:asciiTheme="majorHAnsi" w:hAnsiTheme="majorHAnsi" w:cstheme="majorHAnsi"/>
        </w:rPr>
        <w:t>rvis</w:t>
      </w:r>
      <w:proofErr w:type="spellEnd"/>
      <w:r w:rsidRPr="00311EA6">
        <w:rPr>
          <w:rFonts w:asciiTheme="majorHAnsi" w:hAnsiTheme="majorHAnsi" w:cstheme="majorHAnsi"/>
        </w:rPr>
        <w:t xml:space="preserve">– 1AR is </w:t>
      </w:r>
      <w:r w:rsidRPr="00311EA6">
        <w:rPr>
          <w:rFonts w:asciiTheme="majorHAnsi" w:hAnsiTheme="majorHAnsi" w:cstheme="majorHAnsi"/>
          <w:u w:val="single"/>
        </w:rPr>
        <w:t>too short</w:t>
      </w:r>
      <w:r w:rsidRPr="00311EA6">
        <w:rPr>
          <w:rFonts w:asciiTheme="majorHAnsi" w:hAnsiTheme="majorHAnsi" w:cstheme="majorHAnsi"/>
        </w:rPr>
        <w:t xml:space="preserve"> to make up for the time trade-off – no RVIs or 2NR theory and paradigm issues– 6 min 2NR means they can </w:t>
      </w:r>
      <w:r w:rsidRPr="00311EA6">
        <w:rPr>
          <w:rFonts w:asciiTheme="majorHAnsi" w:hAnsiTheme="majorHAnsi" w:cstheme="majorHAnsi"/>
          <w:u w:val="single"/>
        </w:rPr>
        <w:t>brute force</w:t>
      </w:r>
      <w:r w:rsidRPr="00311EA6">
        <w:rPr>
          <w:rFonts w:asciiTheme="majorHAnsi" w:hAnsiTheme="majorHAnsi" w:cstheme="majorHAnsi"/>
        </w:rPr>
        <w:t xml:space="preserve"> me every time.  Aff theory first – it’s a much larger strategic loss because 1min is ¼ of the 1AR vs 1/7 of the 1NC which means there’s more abuse if I’m devoting a larger fraction of time.</w:t>
      </w:r>
    </w:p>
    <w:p w14:paraId="559EB6CD" w14:textId="77777777" w:rsidR="00371784" w:rsidRPr="00916BB1" w:rsidRDefault="00371784" w:rsidP="00371784">
      <w:pPr>
        <w:pStyle w:val="Heading4"/>
        <w:spacing w:before="0" w:line="240" w:lineRule="auto"/>
      </w:pPr>
      <w:r>
        <w:t xml:space="preserve">2] </w:t>
      </w:r>
      <w:r>
        <w:t xml:space="preserve">The alt </w:t>
      </w:r>
      <w:r w:rsidRPr="00916BB1">
        <w:rPr>
          <w:u w:val="single"/>
        </w:rPr>
        <w:t>cedes</w:t>
      </w:r>
      <w:r>
        <w:t xml:space="preserve"> the celestial commons to the hands of </w:t>
      </w:r>
      <w:r w:rsidRPr="00916BB1">
        <w:rPr>
          <w:u w:val="single"/>
        </w:rPr>
        <w:t>global imperialism</w:t>
      </w:r>
      <w:r>
        <w:t xml:space="preserve">. Only IR education can create </w:t>
      </w:r>
      <w:r w:rsidRPr="00916BB1">
        <w:rPr>
          <w:u w:val="single"/>
        </w:rPr>
        <w:t>momentum</w:t>
      </w:r>
      <w:r>
        <w:t xml:space="preserve"> to demilitarize space.</w:t>
      </w:r>
    </w:p>
    <w:p w14:paraId="44D7C238" w14:textId="77777777" w:rsidR="00371784" w:rsidRDefault="00371784" w:rsidP="00371784">
      <w:r>
        <w:t xml:space="preserve">Raymond </w:t>
      </w:r>
      <w:r>
        <w:rPr>
          <w:rStyle w:val="Style13ptBold"/>
        </w:rPr>
        <w:t>Duvall 6</w:t>
      </w:r>
      <w:r>
        <w:t xml:space="preserve"> – Professor of Political Science @ Univ of Minnesota, Taking Sovereignty Out of This World: Space Weapons and Empire of the Future, October 2006, </w:t>
      </w:r>
      <w:hyperlink r:id="rId22" w:history="1">
        <w:r w:rsidRPr="008E3DAC">
          <w:rPr>
            <w:rStyle w:val="Hyperlink"/>
          </w:rPr>
          <w:t>https://www.files.ethz.ch/isn/111193/Taking%20Sovereignty%20Out%20of%20This%20World.pdf</w:t>
        </w:r>
      </w:hyperlink>
      <w:r>
        <w:t xml:space="preserve"> </w:t>
      </w:r>
    </w:p>
    <w:p w14:paraId="1A06F7A1" w14:textId="6822D5F9" w:rsidR="00371784" w:rsidRPr="00371784" w:rsidRDefault="00371784" w:rsidP="00371784">
      <w:pPr>
        <w:rPr>
          <w:b/>
          <w:iCs/>
          <w:szCs w:val="20"/>
          <w:u w:val="single"/>
          <w:bdr w:val="single" w:sz="8" w:space="0" w:color="auto" w:frame="1"/>
        </w:rPr>
      </w:pPr>
      <w:r>
        <w:rPr>
          <w:sz w:val="8"/>
          <w:szCs w:val="20"/>
        </w:rPr>
        <w:t xml:space="preserve">III. Space Weapons, Sovereignty, and the Constitution of Empire Each of the three new forms of </w:t>
      </w:r>
      <w:r w:rsidRPr="00B844AE">
        <w:rPr>
          <w:rStyle w:val="Emphasis"/>
          <w:szCs w:val="20"/>
          <w:highlight w:val="green"/>
        </w:rPr>
        <w:t>military use of space</w:t>
      </w:r>
      <w:r>
        <w:rPr>
          <w:sz w:val="8"/>
          <w:szCs w:val="20"/>
        </w:rPr>
        <w:t xml:space="preserve">, if brought into effect, </w:t>
      </w:r>
      <w:r w:rsidRPr="00B844AE">
        <w:rPr>
          <w:rStyle w:val="StyleUnderline"/>
          <w:szCs w:val="20"/>
          <w:highlight w:val="green"/>
        </w:rPr>
        <w:t xml:space="preserve">will </w:t>
      </w:r>
      <w:r w:rsidRPr="00916BB1">
        <w:rPr>
          <w:rStyle w:val="StyleUnderline"/>
          <w:szCs w:val="20"/>
        </w:rPr>
        <w:t>dramatically</w:t>
      </w:r>
      <w:r w:rsidRPr="00916BB1">
        <w:rPr>
          <w:sz w:val="8"/>
          <w:szCs w:val="20"/>
        </w:rPr>
        <w:t xml:space="preserve"> </w:t>
      </w:r>
      <w:r w:rsidRPr="00B844AE">
        <w:rPr>
          <w:rStyle w:val="StyleUnderline"/>
          <w:szCs w:val="20"/>
          <w:highlight w:val="green"/>
        </w:rPr>
        <w:t>affect</w:t>
      </w:r>
      <w:r>
        <w:rPr>
          <w:rStyle w:val="StyleUnderline"/>
          <w:szCs w:val="20"/>
        </w:rPr>
        <w:t xml:space="preserve"> </w:t>
      </w:r>
      <w:r>
        <w:rPr>
          <w:rStyle w:val="Emphasis"/>
          <w:szCs w:val="20"/>
        </w:rPr>
        <w:t xml:space="preserve">political </w:t>
      </w:r>
      <w:r w:rsidRPr="00B844AE">
        <w:rPr>
          <w:rStyle w:val="Emphasis"/>
          <w:szCs w:val="20"/>
          <w:highlight w:val="green"/>
        </w:rPr>
        <w:t>societies</w:t>
      </w:r>
      <w:r w:rsidRPr="00916BB1">
        <w:rPr>
          <w:rStyle w:val="Emphasis"/>
          <w:szCs w:val="20"/>
        </w:rPr>
        <w:t xml:space="preserve"> on Earth</w:t>
      </w:r>
      <w:r w:rsidRPr="00916BB1">
        <w:rPr>
          <w:sz w:val="8"/>
          <w:szCs w:val="20"/>
        </w:rPr>
        <w:t xml:space="preserve">. </w:t>
      </w:r>
      <w:r w:rsidRPr="00916BB1">
        <w:rPr>
          <w:rStyle w:val="StyleUnderline"/>
          <w:szCs w:val="20"/>
        </w:rPr>
        <w:t xml:space="preserve">Missile defense has as its aim the creation of a shield for the </w:t>
      </w:r>
      <w:r w:rsidRPr="00916BB1">
        <w:rPr>
          <w:rStyle w:val="Emphasis"/>
          <w:szCs w:val="20"/>
        </w:rPr>
        <w:t>territory of the U.S.</w:t>
      </w:r>
      <w:r w:rsidRPr="00916BB1">
        <w:rPr>
          <w:sz w:val="8"/>
          <w:szCs w:val="20"/>
        </w:rPr>
        <w:t xml:space="preserve"> (and possibly some selected allies). To the extent that it is accomplished, this would partially </w:t>
      </w:r>
      <w:r w:rsidRPr="00916BB1">
        <w:rPr>
          <w:rStyle w:val="Emphasis"/>
          <w:szCs w:val="20"/>
        </w:rPr>
        <w:t>re-inscribe</w:t>
      </w:r>
      <w:r w:rsidRPr="00916BB1">
        <w:rPr>
          <w:sz w:val="8"/>
          <w:szCs w:val="20"/>
        </w:rPr>
        <w:t xml:space="preserve">, through a truly three-dimensional shield, the </w:t>
      </w:r>
      <w:r w:rsidRPr="00916BB1">
        <w:rPr>
          <w:rStyle w:val="Emphasis"/>
          <w:szCs w:val="20"/>
        </w:rPr>
        <w:t>borders of the United States</w:t>
      </w:r>
      <w:r w:rsidRPr="00916BB1">
        <w:rPr>
          <w:sz w:val="8"/>
          <w:szCs w:val="20"/>
        </w:rPr>
        <w:t xml:space="preserve">—in </w:t>
      </w:r>
      <w:proofErr w:type="spellStart"/>
      <w:r w:rsidRPr="00916BB1">
        <w:rPr>
          <w:sz w:val="8"/>
          <w:szCs w:val="20"/>
        </w:rPr>
        <w:t>Herz’s</w:t>
      </w:r>
      <w:proofErr w:type="spellEnd"/>
      <w:r w:rsidRPr="00916BB1">
        <w:rPr>
          <w:sz w:val="8"/>
          <w:szCs w:val="20"/>
        </w:rPr>
        <w:t xml:space="preserve"> terms, </w:t>
      </w:r>
      <w:r w:rsidRPr="00916BB1">
        <w:rPr>
          <w:rStyle w:val="Emphasis"/>
          <w:szCs w:val="20"/>
        </w:rPr>
        <w:t>its “hard shell</w:t>
      </w:r>
      <w:r w:rsidRPr="00916BB1">
        <w:rPr>
          <w:sz w:val="8"/>
          <w:szCs w:val="20"/>
        </w:rPr>
        <w:t>”—</w:t>
      </w:r>
      <w:r w:rsidRPr="00916BB1">
        <w:rPr>
          <w:rStyle w:val="StyleUnderline"/>
          <w:szCs w:val="20"/>
        </w:rPr>
        <w:t>and</w:t>
      </w:r>
      <w:r w:rsidRPr="00916BB1">
        <w:rPr>
          <w:sz w:val="8"/>
          <w:szCs w:val="20"/>
        </w:rPr>
        <w:t xml:space="preserve"> accordingly </w:t>
      </w:r>
      <w:r w:rsidRPr="00916BB1">
        <w:rPr>
          <w:rStyle w:val="StyleUnderline"/>
          <w:szCs w:val="20"/>
        </w:rPr>
        <w:t xml:space="preserve">its effective </w:t>
      </w:r>
      <w:r w:rsidRPr="00916BB1">
        <w:rPr>
          <w:rStyle w:val="Emphasis"/>
          <w:szCs w:val="20"/>
        </w:rPr>
        <w:t>sovereignty as political subject</w:t>
      </w:r>
      <w:r w:rsidRPr="00916BB1">
        <w:rPr>
          <w:sz w:val="8"/>
          <w:szCs w:val="20"/>
        </w:rPr>
        <w:t>. At the</w:t>
      </w:r>
      <w:r>
        <w:rPr>
          <w:sz w:val="8"/>
          <w:szCs w:val="20"/>
        </w:rPr>
        <w:t xml:space="preserve"> same time, </w:t>
      </w:r>
      <w:r>
        <w:rPr>
          <w:rStyle w:val="StyleUnderline"/>
          <w:szCs w:val="20"/>
        </w:rPr>
        <w:t>it would reduce or even eliminate the capacity of</w:t>
      </w:r>
      <w:r>
        <w:rPr>
          <w:sz w:val="8"/>
          <w:szCs w:val="20"/>
        </w:rPr>
        <w:t xml:space="preserve"> other </w:t>
      </w:r>
      <w:r>
        <w:rPr>
          <w:rStyle w:val="StyleUnderline"/>
          <w:szCs w:val="20"/>
        </w:rPr>
        <w:t>political subjects to exercise an effective deterrent defense against U.S. intervention</w:t>
      </w:r>
      <w:r>
        <w:rPr>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w:t>
      </w:r>
      <w:proofErr w:type="gramStart"/>
      <w:r>
        <w:rPr>
          <w:sz w:val="8"/>
          <w:szCs w:val="20"/>
        </w:rPr>
        <w:t>commons</w:t>
      </w:r>
      <w:proofErr w:type="gramEnd"/>
      <w:r>
        <w:rPr>
          <w:sz w:val="8"/>
          <w:szCs w:val="20"/>
        </w:rPr>
        <w:t xml:space="preserve"> of orbital space is effectively colonized and “made safe” for the capitalist interests that flow through it—primarily information services at this point in time. Here, </w:t>
      </w:r>
      <w:r w:rsidRPr="00B265A4">
        <w:rPr>
          <w:rStyle w:val="StyleUnderline"/>
          <w:szCs w:val="20"/>
        </w:rPr>
        <w:t xml:space="preserve">the project of </w:t>
      </w:r>
      <w:r w:rsidRPr="00B844AE">
        <w:rPr>
          <w:rStyle w:val="StyleUnderline"/>
          <w:szCs w:val="20"/>
          <w:highlight w:val="green"/>
        </w:rPr>
        <w:t>space control is constitutive of</w:t>
      </w:r>
      <w:r>
        <w:rPr>
          <w:rStyle w:val="StyleUnderline"/>
          <w:szCs w:val="20"/>
        </w:rPr>
        <w:t xml:space="preserve"> the U.S. </w:t>
      </w:r>
      <w:r w:rsidRPr="00916BB1">
        <w:rPr>
          <w:rStyle w:val="StyleUnderline"/>
          <w:szCs w:val="20"/>
        </w:rPr>
        <w:t>as</w:t>
      </w:r>
      <w:r>
        <w:rPr>
          <w:rStyle w:val="StyleUnderline"/>
          <w:szCs w:val="20"/>
        </w:rPr>
        <w:t xml:space="preserve"> expressly </w:t>
      </w:r>
      <w:r w:rsidRPr="00B844AE">
        <w:rPr>
          <w:rStyle w:val="StyleUnderline"/>
          <w:szCs w:val="20"/>
          <w:highlight w:val="green"/>
        </w:rPr>
        <w:t>capitalist state</w:t>
      </w:r>
      <w:r w:rsidRPr="00B844AE">
        <w:rPr>
          <w:sz w:val="8"/>
          <w:szCs w:val="20"/>
          <w:highlight w:val="green"/>
        </w:rPr>
        <w:t>—</w:t>
      </w:r>
      <w:r>
        <w:rPr>
          <w:rStyle w:val="Emphasis"/>
          <w:szCs w:val="20"/>
        </w:rPr>
        <w:t>sovereign subject of a particular global socio-economic order</w:t>
      </w:r>
      <w:r>
        <w:rPr>
          <w:sz w:val="8"/>
          <w:szCs w:val="20"/>
        </w:rPr>
        <w:t xml:space="preserve">. </w:t>
      </w:r>
      <w:r>
        <w:rPr>
          <w:rStyle w:val="StyleUnderline"/>
          <w:szCs w:val="20"/>
        </w:rPr>
        <w:t>In the second respect</w:t>
      </w:r>
      <w:r>
        <w:rPr>
          <w:sz w:val="8"/>
          <w:szCs w:val="20"/>
        </w:rPr>
        <w:t xml:space="preserve">, </w:t>
      </w:r>
      <w:r>
        <w:rPr>
          <w:rStyle w:val="StyleUnderline"/>
          <w:szCs w:val="20"/>
        </w:rPr>
        <w:t xml:space="preserve">that moment of constitution is conjoined with the constitution of an </w:t>
      </w:r>
      <w:r>
        <w:rPr>
          <w:rStyle w:val="Emphasis"/>
          <w:szCs w:val="20"/>
        </w:rPr>
        <w:t>exclusive—a singular—sovereignty</w:t>
      </w:r>
      <w:r>
        <w:rPr>
          <w:sz w:val="8"/>
          <w:szCs w:val="20"/>
        </w:rPr>
        <w:t xml:space="preserve"> </w:t>
      </w:r>
      <w:proofErr w:type="gramStart"/>
      <w:r>
        <w:rPr>
          <w:rStyle w:val="StyleUnderline"/>
          <w:szCs w:val="20"/>
        </w:rPr>
        <w:t>in regard to</w:t>
      </w:r>
      <w:proofErr w:type="gramEnd"/>
      <w:r>
        <w:rPr>
          <w:rStyle w:val="StyleUnderline"/>
          <w:szCs w:val="20"/>
        </w:rPr>
        <w:t xml:space="preserve"> the workings of that socio-economic order through the </w:t>
      </w:r>
      <w:r>
        <w:rPr>
          <w:rStyle w:val="Emphasis"/>
          <w:szCs w:val="20"/>
        </w:rPr>
        <w:t>global commons of orbital space</w:t>
      </w:r>
      <w:r>
        <w:rPr>
          <w:rStyle w:val="StyleUnderline"/>
          <w:szCs w:val="20"/>
        </w:rPr>
        <w:t xml:space="preserve">. </w:t>
      </w:r>
      <w:r>
        <w:rPr>
          <w:sz w:val="8"/>
          <w:szCs w:val="20"/>
        </w:rPr>
        <w:t xml:space="preserve">Finally, </w:t>
      </w:r>
      <w:r w:rsidRPr="00B844AE">
        <w:rPr>
          <w:rStyle w:val="StyleUnderline"/>
          <w:szCs w:val="20"/>
          <w:highlight w:val="green"/>
        </w:rPr>
        <w:t>the placing of weapons</w:t>
      </w:r>
      <w:r>
        <w:rPr>
          <w:rStyle w:val="StyleUnderline"/>
          <w:szCs w:val="20"/>
        </w:rPr>
        <w:t xml:space="preserve"> in space capable of targeting objects on or near the Earth’s surface </w:t>
      </w:r>
      <w:r w:rsidRPr="00B844AE">
        <w:rPr>
          <w:rStyle w:val="StyleUnderline"/>
          <w:szCs w:val="20"/>
          <w:highlight w:val="green"/>
        </w:rPr>
        <w:t xml:space="preserve">creates </w:t>
      </w:r>
      <w:r w:rsidRPr="00916BB1">
        <w:rPr>
          <w:rStyle w:val="Emphasis"/>
          <w:szCs w:val="20"/>
        </w:rPr>
        <w:t xml:space="preserve">a new form of </w:t>
      </w:r>
      <w:r w:rsidRPr="00B844AE">
        <w:rPr>
          <w:rStyle w:val="Emphasis"/>
          <w:szCs w:val="20"/>
          <w:highlight w:val="green"/>
        </w:rPr>
        <w:t>territorial rule</w:t>
      </w:r>
      <w:r>
        <w:rPr>
          <w:sz w:val="8"/>
          <w:szCs w:val="20"/>
        </w:rPr>
        <w:t xml:space="preserve">. </w:t>
      </w:r>
      <w:r>
        <w:rPr>
          <w:rStyle w:val="StyleUnderline"/>
          <w:szCs w:val="20"/>
        </w:rPr>
        <w:t>Whereas modern military action has been concerned principally with occupying</w:t>
      </w:r>
      <w:r>
        <w:rPr>
          <w:sz w:val="8"/>
          <w:szCs w:val="20"/>
        </w:rPr>
        <w:t xml:space="preserve"> and controlling </w:t>
      </w:r>
      <w:r>
        <w:rPr>
          <w:rStyle w:val="StyleUnderline"/>
          <w:szCs w:val="20"/>
        </w:rPr>
        <w:t>territory</w:t>
      </w:r>
      <w:r>
        <w:rPr>
          <w:sz w:val="8"/>
          <w:szCs w:val="20"/>
        </w:rPr>
        <w:t xml:space="preserve">, </w:t>
      </w:r>
      <w:r>
        <w:rPr>
          <w:rStyle w:val="StyleUnderline"/>
          <w:szCs w:val="20"/>
        </w:rPr>
        <w:t>and whereas modern sovereignty is</w:t>
      </w:r>
      <w:r>
        <w:rPr>
          <w:sz w:val="8"/>
          <w:szCs w:val="20"/>
        </w:rPr>
        <w:t xml:space="preserve"> accordingly </w:t>
      </w:r>
      <w:r>
        <w:rPr>
          <w:rStyle w:val="StyleUnderline"/>
          <w:szCs w:val="20"/>
        </w:rPr>
        <w:t>territorially defined</w:t>
      </w:r>
      <w:r>
        <w:rPr>
          <w:sz w:val="8"/>
          <w:szCs w:val="20"/>
        </w:rPr>
        <w:t xml:space="preserve">, </w:t>
      </w:r>
      <w:r>
        <w:rPr>
          <w:rStyle w:val="StyleUnderline"/>
          <w:szCs w:val="20"/>
        </w:rPr>
        <w:t>this form of weaponization of space would dispense with the need for such cumbersome military practices</w:t>
      </w:r>
      <w:r>
        <w:rPr>
          <w:sz w:val="8"/>
          <w:szCs w:val="20"/>
        </w:rPr>
        <w:t xml:space="preserve">, </w:t>
      </w:r>
      <w:r>
        <w:rPr>
          <w:rStyle w:val="StyleUnderline"/>
          <w:szCs w:val="20"/>
        </w:rPr>
        <w:t xml:space="preserve">and the pretense of </w:t>
      </w:r>
      <w:r>
        <w:rPr>
          <w:rStyle w:val="Emphasis"/>
          <w:szCs w:val="20"/>
        </w:rPr>
        <w:t>sovereign territorial authority</w:t>
      </w:r>
      <w:r>
        <w:rPr>
          <w:sz w:val="8"/>
          <w:szCs w:val="20"/>
        </w:rPr>
        <w:t xml:space="preserve">. Instead, </w:t>
      </w:r>
      <w:r w:rsidRPr="00B844AE">
        <w:rPr>
          <w:rStyle w:val="Emphasis"/>
          <w:szCs w:val="20"/>
          <w:highlight w:val="green"/>
        </w:rPr>
        <w:t>through</w:t>
      </w:r>
      <w:r>
        <w:rPr>
          <w:rStyle w:val="Emphasis"/>
          <w:szCs w:val="20"/>
        </w:rPr>
        <w:t xml:space="preserve"> increased </w:t>
      </w:r>
      <w:r w:rsidRPr="00B844AE">
        <w:rPr>
          <w:rStyle w:val="Emphasis"/>
          <w:szCs w:val="20"/>
          <w:highlight w:val="green"/>
        </w:rPr>
        <w:t xml:space="preserve">precision in </w:t>
      </w:r>
      <w:r w:rsidRPr="00916BB1">
        <w:rPr>
          <w:rStyle w:val="Emphasis"/>
          <w:szCs w:val="20"/>
        </w:rPr>
        <w:t>space</w:t>
      </w:r>
      <w:r>
        <w:rPr>
          <w:rStyle w:val="Emphasis"/>
          <w:szCs w:val="20"/>
        </w:rPr>
        <w:t xml:space="preserve">-based </w:t>
      </w:r>
      <w:r w:rsidRPr="00B844AE">
        <w:rPr>
          <w:rStyle w:val="Emphasis"/>
          <w:szCs w:val="20"/>
          <w:highlight w:val="green"/>
        </w:rPr>
        <w:t>weapons</w:t>
      </w:r>
      <w:r>
        <w:rPr>
          <w:rStyle w:val="Emphasis"/>
          <w:szCs w:val="20"/>
        </w:rPr>
        <w:t xml:space="preserve"> systems</w:t>
      </w:r>
      <w:r>
        <w:rPr>
          <w:sz w:val="8"/>
          <w:szCs w:val="20"/>
        </w:rPr>
        <w:t xml:space="preserve">, </w:t>
      </w:r>
      <w:r w:rsidRPr="00B844AE">
        <w:rPr>
          <w:rStyle w:val="StyleUnderline"/>
          <w:szCs w:val="20"/>
          <w:highlight w:val="green"/>
        </w:rPr>
        <w:t>combined with</w:t>
      </w:r>
      <w:r>
        <w:rPr>
          <w:rStyle w:val="StyleUnderline"/>
          <w:szCs w:val="20"/>
        </w:rPr>
        <w:t xml:space="preserve"> the </w:t>
      </w:r>
      <w:r w:rsidRPr="00B844AE">
        <w:rPr>
          <w:rStyle w:val="StyleUnderline"/>
          <w:szCs w:val="20"/>
          <w:highlight w:val="green"/>
        </w:rPr>
        <w:t xml:space="preserve">ability to </w:t>
      </w:r>
      <w:r w:rsidRPr="00916BB1">
        <w:rPr>
          <w:rStyle w:val="StyleUnderline"/>
          <w:szCs w:val="20"/>
        </w:rPr>
        <w:t xml:space="preserve">target and </w:t>
      </w:r>
      <w:r w:rsidRPr="00B844AE">
        <w:rPr>
          <w:rStyle w:val="StyleUnderline"/>
          <w:szCs w:val="20"/>
          <w:highlight w:val="green"/>
        </w:rPr>
        <w:t>attack</w:t>
      </w:r>
      <w:r>
        <w:rPr>
          <w:rStyle w:val="StyleUnderline"/>
          <w:szCs w:val="20"/>
        </w:rPr>
        <w:t xml:space="preserve"> </w:t>
      </w:r>
      <w:r w:rsidRPr="00B844AE">
        <w:rPr>
          <w:rStyle w:val="Emphasis"/>
          <w:szCs w:val="20"/>
          <w:highlight w:val="green"/>
        </w:rPr>
        <w:t>anywhere on the Earth</w:t>
      </w:r>
      <w:r w:rsidRPr="00B844AE">
        <w:rPr>
          <w:sz w:val="8"/>
          <w:szCs w:val="20"/>
          <w:highlight w:val="green"/>
        </w:rPr>
        <w:t xml:space="preserve"> </w:t>
      </w:r>
      <w:r w:rsidRPr="00916BB1">
        <w:rPr>
          <w:rStyle w:val="StyleUnderline"/>
          <w:szCs w:val="20"/>
        </w:rPr>
        <w:t>on</w:t>
      </w:r>
      <w:r>
        <w:rPr>
          <w:rStyle w:val="StyleUnderline"/>
          <w:szCs w:val="20"/>
        </w:rPr>
        <w:t xml:space="preserve"> a very </w:t>
      </w:r>
      <w:r w:rsidRPr="00916BB1">
        <w:rPr>
          <w:rStyle w:val="Emphasis"/>
          <w:szCs w:val="20"/>
        </w:rPr>
        <w:t>short notice</w:t>
      </w:r>
      <w:r>
        <w:rPr>
          <w:sz w:val="8"/>
          <w:szCs w:val="20"/>
        </w:rPr>
        <w:t>—</w:t>
      </w:r>
      <w:r>
        <w:rPr>
          <w:rStyle w:val="StyleUnderline"/>
          <w:szCs w:val="20"/>
        </w:rPr>
        <w:t xml:space="preserve">ranging from </w:t>
      </w:r>
      <w:r>
        <w:rPr>
          <w:rStyle w:val="Emphasis"/>
          <w:szCs w:val="20"/>
        </w:rPr>
        <w:t>minutes to seconds</w:t>
      </w:r>
      <w:r>
        <w:rPr>
          <w:sz w:val="8"/>
          <w:szCs w:val="20"/>
        </w:rPr>
        <w:t xml:space="preserve"> depending upon the weapon system—</w:t>
      </w:r>
      <w:r>
        <w:rPr>
          <w:rStyle w:val="StyleUnderline"/>
          <w:szCs w:val="20"/>
        </w:rPr>
        <w:t xml:space="preserve">it </w:t>
      </w:r>
      <w:r w:rsidRPr="00B844AE">
        <w:rPr>
          <w:rStyle w:val="StyleUnderline"/>
          <w:szCs w:val="20"/>
          <w:highlight w:val="green"/>
        </w:rPr>
        <w:t>becomes possible to</w:t>
      </w:r>
      <w:r>
        <w:rPr>
          <w:rStyle w:val="StyleUnderline"/>
          <w:szCs w:val="20"/>
        </w:rPr>
        <w:t xml:space="preserve"> “</w:t>
      </w:r>
      <w:r w:rsidRPr="00B844AE">
        <w:rPr>
          <w:rStyle w:val="Emphasis"/>
          <w:szCs w:val="20"/>
          <w:highlight w:val="green"/>
        </w:rPr>
        <w:t>surveil and punish</w:t>
      </w:r>
      <w:r>
        <w:rPr>
          <w:rStyle w:val="Emphasis"/>
          <w:szCs w:val="20"/>
        </w:rPr>
        <w:t xml:space="preserve">” any potential </w:t>
      </w:r>
      <w:r w:rsidRPr="00B844AE">
        <w:rPr>
          <w:rStyle w:val="Emphasis"/>
          <w:szCs w:val="20"/>
          <w:highlight w:val="green"/>
        </w:rPr>
        <w:t>enemy of</w:t>
      </w:r>
      <w:r>
        <w:rPr>
          <w:rStyle w:val="Emphasis"/>
          <w:szCs w:val="20"/>
        </w:rPr>
        <w:t xml:space="preserve"> such </w:t>
      </w:r>
      <w:r w:rsidRPr="00B844AE">
        <w:rPr>
          <w:rStyle w:val="Emphasis"/>
          <w:szCs w:val="20"/>
          <w:highlight w:val="green"/>
        </w:rPr>
        <w:t>a</w:t>
      </w:r>
      <w:r>
        <w:rPr>
          <w:rStyle w:val="Emphasis"/>
          <w:szCs w:val="20"/>
        </w:rPr>
        <w:t xml:space="preserve"> </w:t>
      </w:r>
      <w:r w:rsidRPr="00B844AE">
        <w:rPr>
          <w:rStyle w:val="Emphasis"/>
          <w:szCs w:val="20"/>
          <w:highlight w:val="green"/>
        </w:rPr>
        <w:t>system</w:t>
      </w:r>
      <w:r>
        <w:rPr>
          <w:sz w:val="8"/>
          <w:szCs w:val="20"/>
        </w:rPr>
        <w:t xml:space="preserve">.49 </w:t>
      </w:r>
      <w:r w:rsidRPr="00916BB1">
        <w:rPr>
          <w:sz w:val="8"/>
        </w:rPr>
        <w:t xml:space="preserve">This is </w:t>
      </w:r>
      <w:r w:rsidRPr="00916BB1">
        <w:rPr>
          <w:sz w:val="8"/>
          <w:szCs w:val="20"/>
        </w:rPr>
        <w:t>constitutive of a globally singular sovereign</w:t>
      </w:r>
      <w:r>
        <w:rPr>
          <w:sz w:val="8"/>
          <w:szCs w:val="20"/>
        </w:rPr>
        <w:t xml:space="preserve">, </w:t>
      </w:r>
      <w:r w:rsidRPr="00916BB1">
        <w:rPr>
          <w:sz w:val="8"/>
          <w:szCs w:val="20"/>
        </w:rPr>
        <w:t>capable of deciding the exception for the entirety of humanity</w:t>
      </w:r>
      <w:r>
        <w:rPr>
          <w:sz w:val="8"/>
          <w:szCs w:val="20"/>
        </w:rPr>
        <w:t xml:space="preserve">, </w:t>
      </w:r>
      <w:r w:rsidRPr="00916BB1">
        <w:rPr>
          <w:sz w:val="8"/>
          <w:szCs w:val="20"/>
        </w:rPr>
        <w:t>with no terrestrial “outside” to the scope of its sovereignty</w:t>
      </w:r>
      <w:r>
        <w:rPr>
          <w:sz w:val="8"/>
          <w:szCs w:val="20"/>
        </w:rPr>
        <w:t xml:space="preserve">.50 Our argument, in simple terms, is that the </w:t>
      </w:r>
      <w:r w:rsidRPr="00916BB1">
        <w:rPr>
          <w:sz w:val="8"/>
          <w:szCs w:val="20"/>
        </w:rPr>
        <w:t>militarization of space reconstitutes and alters the social production of political society in</w:t>
      </w:r>
      <w:r>
        <w:rPr>
          <w:sz w:val="8"/>
          <w:szCs w:val="20"/>
        </w:rPr>
        <w:t xml:space="preserve"> three </w:t>
      </w:r>
      <w:r w:rsidRPr="00916BB1">
        <w:rPr>
          <w:sz w:val="8"/>
          <w:szCs w:val="20"/>
        </w:rPr>
        <w:t>interlocked</w:t>
      </w:r>
      <w:r>
        <w:rPr>
          <w:sz w:val="8"/>
          <w:szCs w:val="20"/>
        </w:rPr>
        <w:t xml:space="preserve"> </w:t>
      </w:r>
      <w:r w:rsidRPr="00916BB1">
        <w:rPr>
          <w:sz w:val="8"/>
          <w:szCs w:val="20"/>
        </w:rPr>
        <w:t>ways that are rooted respectively in three distinct forms of putting</w:t>
      </w:r>
      <w:r>
        <w:rPr>
          <w:sz w:val="8"/>
          <w:szCs w:val="20"/>
        </w:rPr>
        <w:t xml:space="preserve"> </w:t>
      </w:r>
      <w:r w:rsidRPr="00916BB1">
        <w:rPr>
          <w:sz w:val="8"/>
          <w:szCs w:val="20"/>
        </w:rPr>
        <w:t>economies/cartographies of violence</w:t>
      </w:r>
      <w:r>
        <w:rPr>
          <w:sz w:val="8"/>
          <w:szCs w:val="20"/>
        </w:rPr>
        <w:t xml:space="preserve"> </w:t>
      </w:r>
      <w:r w:rsidRPr="00916BB1">
        <w:rPr>
          <w:sz w:val="8"/>
          <w:szCs w:val="20"/>
        </w:rPr>
        <w:t>into practice in outer space</w:t>
      </w:r>
      <w:r>
        <w:rPr>
          <w:sz w:val="8"/>
          <w:szCs w:val="20"/>
        </w:rPr>
        <w:t xml:space="preserve">. </w:t>
      </w:r>
      <w:r w:rsidRPr="00916BB1">
        <w:rPr>
          <w:sz w:val="8"/>
          <w:szCs w:val="20"/>
        </w:rPr>
        <w:t>The conjoint effect of those three processes of reconstitution is to substitute the consolidation of an extra-territorial system of rule</w:t>
      </w:r>
      <w:r>
        <w:rPr>
          <w:sz w:val="8"/>
          <w:szCs w:val="20"/>
        </w:rPr>
        <w:t xml:space="preserve">—which we refer to as </w:t>
      </w:r>
      <w:r w:rsidRPr="00916BB1">
        <w:rPr>
          <w:sz w:val="8"/>
          <w:szCs w:val="20"/>
        </w:rPr>
        <w:t xml:space="preserve">empire of the future—for the competitive sovereignties of the modern states-system. </w:t>
      </w:r>
      <w:r>
        <w:rPr>
          <w:sz w:val="8"/>
          <w:szCs w:val="20"/>
        </w:rPr>
        <w:t xml:space="preserve">Missile defense </w:t>
      </w:r>
      <w:proofErr w:type="gramStart"/>
      <w:r>
        <w:rPr>
          <w:sz w:val="8"/>
          <w:szCs w:val="20"/>
        </w:rPr>
        <w:t>The</w:t>
      </w:r>
      <w:proofErr w:type="gramEnd"/>
      <w:r>
        <w:rPr>
          <w:sz w:val="8"/>
          <w:szCs w:val="20"/>
        </w:rPr>
        <w:t xml:space="preserve"> first instance of weaponization of space will probably be the deployment of a </w:t>
      </w:r>
      <w:proofErr w:type="spellStart"/>
      <w:r>
        <w:rPr>
          <w:sz w:val="8"/>
          <w:szCs w:val="20"/>
        </w:rPr>
        <w:t>spacebased</w:t>
      </w:r>
      <w:proofErr w:type="spellEnd"/>
      <w:r>
        <w:rPr>
          <w:sz w:val="8"/>
          <w:szCs w:val="20"/>
        </w:rPr>
        <w:t xml:space="preserve">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w:t>
      </w:r>
      <w:proofErr w:type="spellStart"/>
      <w:r>
        <w:rPr>
          <w:sz w:val="8"/>
          <w:szCs w:val="20"/>
        </w:rPr>
        <w:t>Herz’s</w:t>
      </w:r>
      <w:proofErr w:type="spellEnd"/>
      <w:r>
        <w:rPr>
          <w:sz w:val="8"/>
          <w:szCs w:val="20"/>
        </w:rPr>
        <w:t xml:space="preserve"> predictions made in the 1950s, the “hard shell” of defensible territory is thereby lost for those states. The realist argument that has largely carried the day for the past half century in critical response to </w:t>
      </w:r>
      <w:proofErr w:type="spellStart"/>
      <w:r>
        <w:rPr>
          <w:sz w:val="8"/>
          <w:szCs w:val="20"/>
        </w:rPr>
        <w:t>Herz</w:t>
      </w:r>
      <w:proofErr w:type="spellEnd"/>
      <w:r>
        <w:rPr>
          <w:sz w:val="8"/>
          <w:szCs w:val="20"/>
        </w:rPr>
        <w:t>—that the deterrent effect of mutual assured destruction of two states possessing nuclear weapons re-inscribes the logic of territorial state sovereignty—accordingly is brought into doubt. With the advent of exclusive missile defense, it is worth re-examining—indeed reinvigorating—</w:t>
      </w:r>
      <w:proofErr w:type="spellStart"/>
      <w:r>
        <w:rPr>
          <w:sz w:val="8"/>
          <w:szCs w:val="20"/>
        </w:rPr>
        <w:t>Herz’s</w:t>
      </w:r>
      <w:proofErr w:type="spellEnd"/>
      <w:r>
        <w:rPr>
          <w:sz w:val="8"/>
          <w:szCs w:val="20"/>
        </w:rPr>
        <w:t xml:space="preserve"> original argument, because if the U.S. were to develop a sufficiently sophisticated missile defense shield the </w:t>
      </w:r>
      <w:proofErr w:type="spellStart"/>
      <w:r>
        <w:rPr>
          <w:sz w:val="8"/>
          <w:szCs w:val="20"/>
        </w:rPr>
        <w:t>deterritorializing</w:t>
      </w:r>
      <w:proofErr w:type="spellEnd"/>
      <w:r>
        <w:rPr>
          <w:sz w:val="8"/>
          <w:szCs w:val="20"/>
        </w:rPr>
        <w:t xml:space="preserve">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w:t>
      </w:r>
      <w:proofErr w:type="gramStart"/>
      <w:r w:rsidRPr="00916BB1">
        <w:rPr>
          <w:sz w:val="8"/>
          <w:szCs w:val="20"/>
        </w:rPr>
        <w:t>The</w:t>
      </w:r>
      <w:proofErr w:type="gramEnd"/>
      <w:r w:rsidRPr="00916BB1">
        <w:rPr>
          <w:sz w:val="8"/>
          <w:szCs w:val="20"/>
        </w:rPr>
        <w:t xml:space="preserve"> doctrine of space control has emerged in the U.S. military out of the belief that assets in space represent a potential target for enemies of the U</w:t>
      </w:r>
      <w:r>
        <w:rPr>
          <w:sz w:val="8"/>
          <w:szCs w:val="20"/>
        </w:rPr>
        <w:t xml:space="preserve">.S.56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w:t>
      </w:r>
      <w:r>
        <w:rPr>
          <w:sz w:val="8"/>
          <w:szCs w:val="20"/>
        </w:rPr>
        <w:lastRenderedPageBreak/>
        <w:t xml:space="preserve">space control is designed to protect commercial and military satellites from potential attacks, and ultimately to prevent rivals from having access to space.57 As of the year 2000 there were over 500 satellites in orbit owned by 46 countries, worth </w:t>
      </w:r>
      <w:proofErr w:type="gramStart"/>
      <w:r>
        <w:rPr>
          <w:sz w:val="8"/>
          <w:szCs w:val="20"/>
        </w:rPr>
        <w:t>in excess of</w:t>
      </w:r>
      <w:proofErr w:type="gramEnd"/>
      <w:r>
        <w:rPr>
          <w:sz w:val="8"/>
          <w:szCs w:val="20"/>
        </w:rPr>
        <w:t xml:space="preserve">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w:t>
      </w:r>
      <w:proofErr w:type="gramStart"/>
      <w:r>
        <w:rPr>
          <w:sz w:val="8"/>
          <w:szCs w:val="20"/>
        </w:rPr>
        <w:t>The</w:t>
      </w:r>
      <w:proofErr w:type="gramEnd"/>
      <w:r>
        <w:rPr>
          <w:sz w:val="8"/>
          <w:szCs w:val="20"/>
        </w:rPr>
        <w:t xml:space="preserv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w:t>
      </w:r>
      <w:r w:rsidRPr="00916BB1">
        <w:rPr>
          <w:sz w:val="8"/>
          <w:szCs w:val="20"/>
        </w:rPr>
        <w:t>Notice how this description of space control discusses space in terms of a set of capital assets that should be protected from external threats</w:t>
      </w:r>
      <w:r>
        <w:rPr>
          <w:sz w:val="8"/>
          <w:szCs w:val="20"/>
        </w:rPr>
        <w:t>.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t>
      </w:r>
      <w:proofErr w:type="gramStart"/>
      <w:r>
        <w:rPr>
          <w:sz w:val="8"/>
          <w:szCs w:val="20"/>
        </w:rPr>
        <w:t>with the exception of</w:t>
      </w:r>
      <w:proofErr w:type="gramEnd"/>
      <w:r>
        <w:rPr>
          <w:sz w:val="8"/>
          <w:szCs w:val="20"/>
        </w:rPr>
        <w:t xml:space="preserve">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w:t>
      </w:r>
      <w:proofErr w:type="gramStart"/>
      <w:r>
        <w:rPr>
          <w:sz w:val="8"/>
          <w:szCs w:val="20"/>
        </w:rPr>
        <w:t>enslavement</w:t>
      </w:r>
      <w:proofErr w:type="gramEnd"/>
      <w:r>
        <w:rPr>
          <w:sz w:val="8"/>
          <w:szCs w:val="20"/>
        </w:rPr>
        <w:t xml:space="preserve"> and entombment in mines of the indigenous population of that continent, the beginnings of the conquest and plunder of India, and the conversion of Africa into a preserve for the commercial hunting of </w:t>
      </w:r>
      <w:proofErr w:type="spellStart"/>
      <w:r>
        <w:rPr>
          <w:sz w:val="8"/>
          <w:szCs w:val="20"/>
        </w:rPr>
        <w:t>blackskins</w:t>
      </w:r>
      <w:proofErr w:type="spellEnd"/>
      <w:r>
        <w:rPr>
          <w:sz w:val="8"/>
          <w:szCs w:val="20"/>
        </w:rPr>
        <w:t xml:space="preserve">, are all things which characterize the dawn of the era of capitalist production. These idyllic proceedings are the chief moments of primitive accumulation.59 While not a perfect analogy, because of the lack of </w:t>
      </w:r>
      <w:proofErr w:type="spellStart"/>
      <w:r>
        <w:rPr>
          <w:sz w:val="8"/>
          <w:szCs w:val="20"/>
        </w:rPr>
        <w:t>labour</w:t>
      </w:r>
      <w:proofErr w:type="spellEnd"/>
      <w:r>
        <w:rPr>
          <w:sz w:val="8"/>
          <w:szCs w:val="20"/>
        </w:rPr>
        <w:t xml:space="preserve"> occurring in orbital space, </w:t>
      </w:r>
      <w:r w:rsidRPr="00916BB1">
        <w:rPr>
          <w:sz w:val="8"/>
          <w:szCs w:val="20"/>
        </w:rPr>
        <w:t>the doctrine of space control is part and parcel of an ongoing process of such primitive accumulation.</w:t>
      </w:r>
      <w:r>
        <w:rPr>
          <w:sz w:val="8"/>
          <w:szCs w:val="20"/>
        </w:rPr>
        <w:t xml:space="preserve"> One of the purposes of the 1967 Outer Space Treaty was to keep outer space a </w:t>
      </w:r>
      <w:proofErr w:type="gramStart"/>
      <w:r>
        <w:rPr>
          <w:sz w:val="8"/>
          <w:szCs w:val="20"/>
        </w:rPr>
        <w:t>commons</w:t>
      </w:r>
      <w:proofErr w:type="gramEnd"/>
      <w:r>
        <w:rPr>
          <w:sz w:val="8"/>
          <w:szCs w:val="20"/>
        </w:rPr>
        <w:t xml:space="preserve">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w:t>
      </w:r>
      <w:proofErr w:type="gramStart"/>
      <w:r>
        <w:rPr>
          <w:sz w:val="8"/>
          <w:szCs w:val="20"/>
        </w:rPr>
        <w:t>billion</w:t>
      </w:r>
      <w:proofErr w:type="gramEnd"/>
      <w:r>
        <w:rPr>
          <w:sz w:val="8"/>
          <w:szCs w:val="20"/>
        </w:rPr>
        <w:t xml:space="preserve">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w:t>
      </w:r>
      <w:proofErr w:type="gramStart"/>
      <w:r>
        <w:rPr>
          <w:sz w:val="8"/>
          <w:szCs w:val="20"/>
        </w:rPr>
        <w:t>namely</w:t>
      </w:r>
      <w:proofErr w:type="gramEnd"/>
      <w:r>
        <w:rPr>
          <w:sz w:val="8"/>
          <w:szCs w:val="20"/>
        </w:rPr>
        <w:t xml:space="preserve"> to re-inscribe the “hard shell” borders of the U.S., which are now extended to include the “territory” of outer space. This simultaneously constitutes the exclusive sovereignty of the U.S., while displacing the sovereignty of other states Second, </w:t>
      </w:r>
      <w:r w:rsidRPr="00916BB1">
        <w:rPr>
          <w:sz w:val="8"/>
          <w:szCs w:val="20"/>
        </w:rPr>
        <w:t>space control bears significantly on the production of political subjectivities</w:t>
      </w:r>
      <w:r>
        <w:rPr>
          <w:sz w:val="8"/>
          <w:szCs w:val="20"/>
        </w:rPr>
        <w:t xml:space="preserve">.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w:t>
      </w:r>
      <w:r w:rsidRPr="00916BB1">
        <w:rPr>
          <w:sz w:val="8"/>
          <w:szCs w:val="20"/>
        </w:rPr>
        <w:t>because as they expanded westward settlers in the U.S. had to continually adapt to a new environment, they became increasingly “American</w:t>
      </w:r>
      <w:r>
        <w:rPr>
          <w:sz w:val="8"/>
          <w:szCs w:val="20"/>
        </w:rPr>
        <w:t xml:space="preserve">”. </w:t>
      </w:r>
      <w:r w:rsidRPr="00916BB1">
        <w:rPr>
          <w:sz w:val="8"/>
          <w:szCs w:val="20"/>
        </w:rPr>
        <w:t>The theme of the frontier as essential for American identity</w:t>
      </w:r>
      <w:r>
        <w:rPr>
          <w:sz w:val="8"/>
          <w:szCs w:val="20"/>
        </w:rPr>
        <w:t xml:space="preserve"> </w:t>
      </w:r>
      <w:r w:rsidRPr="00916BB1">
        <w:rPr>
          <w:sz w:val="8"/>
          <w:szCs w:val="20"/>
        </w:rPr>
        <w:t>has had a significant discursive role in U.S. imperialist expansion</w:t>
      </w:r>
      <w:r>
        <w:rPr>
          <w:sz w:val="8"/>
          <w:szCs w:val="20"/>
        </w:rPr>
        <w:t xml:space="preserve">.61 Although Turner concluded that the American frontier had closed by the late 1890s, he argued that the U.S. could extend it frontier into new countries, such as Latin America. Theodore Roosevelt, influenced by the Turner thesis, concluded that </w:t>
      </w:r>
      <w:proofErr w:type="gramStart"/>
      <w:r>
        <w:rPr>
          <w:sz w:val="8"/>
          <w:szCs w:val="20"/>
        </w:rPr>
        <w:t>in order to</w:t>
      </w:r>
      <w:proofErr w:type="gramEnd"/>
      <w:r>
        <w:rPr>
          <w:sz w:val="8"/>
          <w:szCs w:val="20"/>
        </w:rPr>
        <w:t xml:space="preserve"> maintain the exceptional American identity new frontiers had to be opened overseas. The notion of frontiers, then, has been integral to the U.S. imperialist project since its outset. The doctrine of space control, seen in this light, is simply an extension of the imperial logic. </w:t>
      </w:r>
      <w:r w:rsidRPr="00916BB1">
        <w:rPr>
          <w:sz w:val="8"/>
          <w:szCs w:val="20"/>
        </w:rPr>
        <w:t>By expanding into and taking control of the “final frontier” the U.S. is continuing to renew an exceptional—an exclusive—identity</w:t>
      </w:r>
      <w:r>
        <w:rPr>
          <w:sz w:val="8"/>
          <w:szCs w:val="20"/>
        </w:rPr>
        <w:t xml:space="preserve"> </w:t>
      </w:r>
      <w:r w:rsidRPr="00916BB1">
        <w:rPr>
          <w:sz w:val="8"/>
          <w:szCs w:val="20"/>
        </w:rPr>
        <w:t xml:space="preserve">by adapting itself to the harsh realities of a new environment. </w:t>
      </w:r>
      <w:r>
        <w:rPr>
          <w:sz w:val="8"/>
          <w:szCs w:val="20"/>
        </w:rPr>
        <w:t xml:space="preserve">So, </w:t>
      </w:r>
      <w:r w:rsidRPr="00916BB1">
        <w:rPr>
          <w:sz w:val="8"/>
          <w:szCs w:val="20"/>
        </w:rPr>
        <w:t>the doctrine of space control can be read as extending U.S. sovereignty into orbit</w:t>
      </w:r>
      <w:r>
        <w:rPr>
          <w:sz w:val="8"/>
          <w:szCs w:val="20"/>
        </w:rPr>
        <w:t xml:space="preserve">.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w:t>
      </w:r>
      <w:r w:rsidRPr="00916BB1">
        <w:rPr>
          <w:sz w:val="8"/>
          <w:szCs w:val="20"/>
        </w:rPr>
        <w:t>this doctrine of space control is part of the ongoing re-production of American subjects as “Americans</w:t>
      </w:r>
      <w:r>
        <w:rPr>
          <w:sz w:val="8"/>
          <w:szCs w:val="20"/>
        </w:rPr>
        <w:t xml:space="preserve">”. </w:t>
      </w:r>
      <w:r w:rsidRPr="00916BB1">
        <w:rPr>
          <w:sz w:val="8"/>
          <w:szCs w:val="20"/>
        </w:rPr>
        <w:t>Embedded within space control is the notion that space is a new frontier</w:t>
      </w:r>
      <w:r>
        <w:rPr>
          <w:sz w:val="8"/>
          <w:szCs w:val="20"/>
        </w:rPr>
        <w:t xml:space="preserve">. </w:t>
      </w:r>
      <w:proofErr w:type="gramStart"/>
      <w:r>
        <w:rPr>
          <w:sz w:val="8"/>
          <w:szCs w:val="20"/>
        </w:rPr>
        <w:t>Following the Turner thesis and Roosevelt’s doctrine of imperialist expansion, there</w:t>
      </w:r>
      <w:proofErr w:type="gramEnd"/>
      <w:r>
        <w:rPr>
          <w:sz w:val="8"/>
          <w:szCs w:val="20"/>
        </w:rPr>
        <w:t xml:space="preserve"> has long been a drive for Americans to seek out new frontiers as a way of renewing the American identity and promoting American values of individuality, innovation, and exceptionalism. Force application from orbital space </w:t>
      </w:r>
      <w:r w:rsidRPr="00916BB1">
        <w:rPr>
          <w:sz w:val="8"/>
          <w:szCs w:val="20"/>
        </w:rPr>
        <w:t>Force application entails using weapons either based in space or passing through space to attack targets within Earth’s atmosphere</w:t>
      </w:r>
      <w:r>
        <w:rPr>
          <w:sz w:val="8"/>
          <w:szCs w:val="20"/>
        </w:rPr>
        <w:t xml:space="preserv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w:t>
      </w:r>
      <w:proofErr w:type="gramStart"/>
      <w:r>
        <w:rPr>
          <w:sz w:val="8"/>
          <w:szCs w:val="20"/>
        </w:rPr>
        <w:t>In order to</w:t>
      </w:r>
      <w:proofErr w:type="gramEnd"/>
      <w:r>
        <w:rPr>
          <w:sz w:val="8"/>
          <w:szCs w:val="20"/>
        </w:rPr>
        <w:t xml:space="preserve"> investigate what the constitutive effects on sovereignty and political subjectivities would be of force application from outer space, we need to look at two aspects of these weapons: what they can do—their </w:t>
      </w:r>
      <w:r w:rsidRPr="00916BB1">
        <w:rPr>
          <w:sz w:val="8"/>
          <w:szCs w:val="20"/>
        </w:rPr>
        <w:t>technical aspects—and how they would be useful—their tactical aspects.63 Technically, the two types of weapons systems discussed in the previous section—</w:t>
      </w:r>
      <w:proofErr w:type="spellStart"/>
      <w:r w:rsidRPr="00916BB1">
        <w:rPr>
          <w:sz w:val="8"/>
          <w:szCs w:val="20"/>
        </w:rPr>
        <w:t>laserenergy</w:t>
      </w:r>
      <w:proofErr w:type="spellEnd"/>
      <w:r w:rsidRPr="00916BB1">
        <w:rPr>
          <w:sz w:val="8"/>
          <w:szCs w:val="20"/>
        </w:rPr>
        <w:t xml:space="preserve">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w:t>
      </w:r>
      <w:r>
        <w:rPr>
          <w:sz w:val="8"/>
          <w:szCs w:val="20"/>
        </w:rPr>
        <w:t xml:space="preserve">.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sidRPr="00B844AE">
        <w:rPr>
          <w:rStyle w:val="Emphasis"/>
          <w:szCs w:val="20"/>
          <w:highlight w:val="green"/>
        </w:rPr>
        <w:t>the only practical use</w:t>
      </w:r>
      <w:r>
        <w:rPr>
          <w:rStyle w:val="Emphasis"/>
          <w:szCs w:val="20"/>
        </w:rPr>
        <w:t xml:space="preserve"> for this weapon </w:t>
      </w:r>
      <w:r w:rsidRPr="00B844AE">
        <w:rPr>
          <w:rStyle w:val="Emphasis"/>
          <w:szCs w:val="20"/>
          <w:highlight w:val="green"/>
        </w:rPr>
        <w:t>is in an imperial project</w:t>
      </w:r>
      <w:r>
        <w:rPr>
          <w:sz w:val="8"/>
          <w:szCs w:val="20"/>
        </w:rPr>
        <w:t xml:space="preserve">! </w:t>
      </w:r>
    </w:p>
    <w:sectPr w:rsidR="00371784" w:rsidRPr="0037178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2422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0F6F6B"/>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3B78"/>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784"/>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02D6"/>
    <w:rsid w:val="005028E5"/>
    <w:rsid w:val="00503735"/>
    <w:rsid w:val="005041E5"/>
    <w:rsid w:val="00516A88"/>
    <w:rsid w:val="00522065"/>
    <w:rsid w:val="005224F2"/>
    <w:rsid w:val="00533F1C"/>
    <w:rsid w:val="00536D8B"/>
    <w:rsid w:val="005379C3"/>
    <w:rsid w:val="005519C2"/>
    <w:rsid w:val="005523E0"/>
    <w:rsid w:val="0055320F"/>
    <w:rsid w:val="0055699B"/>
    <w:rsid w:val="00556FE3"/>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F1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4224"/>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105C"/>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6177"/>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B6A5C"/>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A1A5E"/>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1FA"/>
    <w:rsid w:val="00EE4239"/>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589D28"/>
  <w14:defaultImageDpi w14:val="300"/>
  <w15:docId w15:val="{4970E71F-8F3F-4440-96C0-142C9CF01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2422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242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2422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82422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82422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242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4224"/>
  </w:style>
  <w:style w:type="character" w:customStyle="1" w:styleId="Heading1Char">
    <w:name w:val="Heading 1 Char"/>
    <w:aliases w:val="Pocket Char"/>
    <w:basedOn w:val="DefaultParagraphFont"/>
    <w:link w:val="Heading1"/>
    <w:uiPriority w:val="9"/>
    <w:rsid w:val="0082422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2422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824224"/>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2422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24224"/>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824224"/>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824224"/>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824224"/>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824224"/>
    <w:rPr>
      <w:color w:val="auto"/>
      <w:u w:val="none"/>
    </w:rPr>
  </w:style>
  <w:style w:type="paragraph" w:styleId="DocumentMap">
    <w:name w:val="Document Map"/>
    <w:basedOn w:val="Normal"/>
    <w:link w:val="DocumentMapChar"/>
    <w:uiPriority w:val="99"/>
    <w:semiHidden/>
    <w:unhideWhenUsed/>
    <w:rsid w:val="0082422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4224"/>
    <w:rPr>
      <w:rFonts w:ascii="Lucida Grande" w:hAnsi="Lucida Grande" w:cs="Lucida Grande"/>
    </w:rPr>
  </w:style>
  <w:style w:type="paragraph" w:styleId="ListParagraph">
    <w:name w:val="List Paragraph"/>
    <w:aliases w:val="6 font"/>
    <w:basedOn w:val="Normal"/>
    <w:uiPriority w:val="99"/>
    <w:unhideWhenUsed/>
    <w:qFormat/>
    <w:rsid w:val="00824224"/>
    <w:pPr>
      <w:ind w:left="720"/>
      <w:contextualSpacing/>
    </w:pPr>
  </w:style>
  <w:style w:type="paragraph" w:customStyle="1" w:styleId="Emphasis1">
    <w:name w:val="Emphasis1"/>
    <w:basedOn w:val="Normal"/>
    <w:link w:val="Emphasis"/>
    <w:autoRedefine/>
    <w:uiPriority w:val="20"/>
    <w:qFormat/>
    <w:rsid w:val="00824224"/>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82422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605F1D"/>
    <w:pPr>
      <w:widowControl w:val="0"/>
      <w:ind w:left="720"/>
      <w:jc w:val="both"/>
    </w:pPr>
    <w:rPr>
      <w:b/>
      <w:iCs/>
      <w:u w:val="single"/>
      <w:bdr w:val="single" w:sz="12" w:space="0" w:color="auto"/>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EE4239"/>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EE4239"/>
    <w:pPr>
      <w:pBdr>
        <w:bottom w:val="single" w:sz="8" w:space="4" w:color="4F81BD"/>
      </w:pBdr>
      <w:spacing w:after="300" w:line="240" w:lineRule="auto"/>
      <w:contextualSpacing/>
    </w:pPr>
    <w:rPr>
      <w:rFonts w:ascii="Arial" w:hAnsi="Arial" w:cs="Arial"/>
      <w:bCs/>
      <w:sz w:val="24"/>
      <w:u w:val="single"/>
    </w:rPr>
  </w:style>
  <w:style w:type="character" w:customStyle="1" w:styleId="TitleChar1">
    <w:name w:val="Title Char1"/>
    <w:basedOn w:val="DefaultParagraphFont"/>
    <w:uiPriority w:val="10"/>
    <w:rsid w:val="00EE423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hub.se/10.1016/j.actaastro.2016.03.034" TargetMode="External"/><Relationship Id="rId18" Type="http://schemas.openxmlformats.org/officeDocument/2006/relationships/hyperlink" Target="https://www.theguardian.com/environment/2019/oct/21/ocean-acidification-can-cause-mass-extinctions-fossils-reveal" TargetMode="External"/><Relationship Id="rId3" Type="http://schemas.openxmlformats.org/officeDocument/2006/relationships/customXml" Target="../customXml/item3.xml"/><Relationship Id="rId21" Type="http://schemas.openxmlformats.org/officeDocument/2006/relationships/hyperlink" Target="http://people.su.se/~jolso/HS-texter/shaltthou.pdf"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en.reset.org/satellite-technology-could-hold-key-measuring-oceans-increasing-acidification-08112020/" TargetMode="External"/><Relationship Id="rId2" Type="http://schemas.openxmlformats.org/officeDocument/2006/relationships/customXml" Target="../customXml/item2.xml"/><Relationship Id="rId16" Type="http://schemas.openxmlformats.org/officeDocument/2006/relationships/hyperlink" Target="https://www.iss.europa.eu/content/space-security-europe" TargetMode="External"/><Relationship Id="rId20" Type="http://schemas.openxmlformats.org/officeDocument/2006/relationships/hyperlink" Target="https://metro.co.uk/2019/05/18/we-will-all-end-up-killing-each-other-and-one-nuclear-blast-could-do-it-93701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glish.stackexchange.com/questions/8608/why-is-resolved-used-ahead-of-a-question-in-a-debate-title-instead-of-saying"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theintlscholar.com/periodical/12/14/2020/analysis-commercialization-space-risk-international-law-military-space-race" TargetMode="External"/><Relationship Id="rId23" Type="http://schemas.openxmlformats.org/officeDocument/2006/relationships/fontTable" Target="fontTable.xml"/><Relationship Id="rId10" Type="http://schemas.openxmlformats.org/officeDocument/2006/relationships/hyperlink" Target="https://www.ncbi.nlm.nih.gov/pmc/articles/PMC7293599/" TargetMode="External"/><Relationship Id="rId19" Type="http://schemas.openxmlformats.org/officeDocument/2006/relationships/hyperlink" Target="https://www.19fortyfive.com/2022/01/does-a-space-war-mean-a-nuclear-war/"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hyperlink" Target="https://www.nature.com/articles/s41598-021-89909-7" TargetMode="External"/><Relationship Id="rId22" Type="http://schemas.openxmlformats.org/officeDocument/2006/relationships/hyperlink" Target="https://www.files.ethz.ch/isn/111193/Taking%20Sovereignty%20Out%20of%20This%20Worl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27</Pages>
  <Words>18509</Words>
  <Characters>105506</Characters>
  <Application>Microsoft Office Word</Application>
  <DocSecurity>0</DocSecurity>
  <Lines>879</Lines>
  <Paragraphs>247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123768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2022-02-17T17:04:00Z</dcterms:created>
  <dcterms:modified xsi:type="dcterms:W3CDTF">2022-02-17T17:04:00Z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