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983508" w14:textId="6C56BA21" w:rsidR="00D853C5" w:rsidRDefault="00D853C5" w:rsidP="00D853C5">
      <w:pPr>
        <w:pStyle w:val="Heading1"/>
      </w:pPr>
      <w:r>
        <w:t>1AC</w:t>
      </w:r>
    </w:p>
    <w:p w14:paraId="663730AC" w14:textId="77777777" w:rsidR="00D853C5" w:rsidRDefault="00D853C5" w:rsidP="00D853C5">
      <w:pPr>
        <w:pStyle w:val="Heading3"/>
      </w:pPr>
      <w:r>
        <w:lastRenderedPageBreak/>
        <w:t>FW</w:t>
      </w:r>
    </w:p>
    <w:p w14:paraId="6E531C3C" w14:textId="77777777" w:rsidR="00D853C5" w:rsidRDefault="00D853C5" w:rsidP="00D853C5">
      <w:pPr>
        <w:pStyle w:val="Heading4"/>
        <w:rPr>
          <w:i/>
        </w:rPr>
      </w:pPr>
      <w:r w:rsidRPr="002677ED">
        <w:rPr>
          <w:i/>
        </w:rPr>
        <w:t>Ethics must begin a priori</w:t>
      </w:r>
    </w:p>
    <w:p w14:paraId="0E5AA990" w14:textId="77777777" w:rsidR="00D853C5" w:rsidRPr="00457610" w:rsidRDefault="00D853C5" w:rsidP="00D853C5">
      <w:pPr>
        <w:pStyle w:val="Heading4"/>
        <w:rPr>
          <w:rFonts w:asciiTheme="majorHAnsi" w:hAnsiTheme="majorHAnsi" w:cstheme="majorHAnsi"/>
        </w:rPr>
      </w:pPr>
      <w:r>
        <w:t xml:space="preserve">A] </w:t>
      </w:r>
      <w:r w:rsidRPr="004322BE">
        <w:rPr>
          <w:u w:val="single"/>
        </w:rPr>
        <w:t>Empirics</w:t>
      </w:r>
      <w:r w:rsidRPr="004322BE">
        <w:t>-</w:t>
      </w:r>
      <w:r>
        <w:t xml:space="preserve"> </w:t>
      </w:r>
      <w:r>
        <w:rPr>
          <w:rFonts w:asciiTheme="majorHAnsi" w:hAnsiTheme="majorHAnsi" w:cstheme="majorHAnsi"/>
        </w:rPr>
        <w:t>Q</w:t>
      </w:r>
      <w:r w:rsidRPr="00457610">
        <w:rPr>
          <w:rFonts w:asciiTheme="majorHAnsi" w:hAnsiTheme="majorHAnsi" w:cstheme="majorHAnsi"/>
        </w:rPr>
        <w:t xml:space="preserve">uantum superposition </w:t>
      </w:r>
      <w:r>
        <w:rPr>
          <w:rFonts w:asciiTheme="majorHAnsi" w:hAnsiTheme="majorHAnsi" w:cstheme="majorHAnsi"/>
        </w:rPr>
        <w:t>proves</w:t>
      </w:r>
      <w:r w:rsidRPr="00457610">
        <w:rPr>
          <w:rFonts w:asciiTheme="majorHAnsi" w:hAnsiTheme="majorHAnsi" w:cstheme="majorHAnsi"/>
        </w:rPr>
        <w:t xml:space="preserve"> different </w:t>
      </w:r>
      <w:r>
        <w:rPr>
          <w:rFonts w:asciiTheme="majorHAnsi" w:hAnsiTheme="majorHAnsi" w:cstheme="majorHAnsi"/>
        </w:rPr>
        <w:t>ethics</w:t>
      </w:r>
      <w:r w:rsidRPr="00457610">
        <w:rPr>
          <w:rFonts w:asciiTheme="majorHAnsi" w:hAnsiTheme="majorHAnsi" w:cstheme="majorHAnsi"/>
        </w:rPr>
        <w:t xml:space="preserve"> </w:t>
      </w:r>
      <w:r>
        <w:rPr>
          <w:rFonts w:asciiTheme="majorHAnsi" w:hAnsiTheme="majorHAnsi" w:cstheme="majorHAnsi"/>
        </w:rPr>
        <w:t>can</w:t>
      </w:r>
      <w:r w:rsidRPr="00457610">
        <w:rPr>
          <w:rFonts w:asciiTheme="majorHAnsi" w:hAnsiTheme="majorHAnsi" w:cstheme="majorHAnsi"/>
        </w:rPr>
        <w:t xml:space="preserve"> exist simultaneously.</w:t>
      </w:r>
    </w:p>
    <w:p w14:paraId="4727BF25" w14:textId="77777777" w:rsidR="00D853C5" w:rsidRPr="00457610" w:rsidRDefault="00D853C5" w:rsidP="00D853C5">
      <w:pPr>
        <w:rPr>
          <w:rFonts w:asciiTheme="majorHAnsi" w:hAnsiTheme="majorHAnsi" w:cstheme="majorHAnsi"/>
        </w:rPr>
      </w:pPr>
      <w:r w:rsidRPr="00457610">
        <w:rPr>
          <w:rStyle w:val="Style13ptBold"/>
          <w:rFonts w:asciiTheme="majorHAnsi" w:hAnsiTheme="majorHAnsi" w:cstheme="majorHAnsi"/>
        </w:rPr>
        <w:t>MIT ’19</w:t>
      </w:r>
      <w:r w:rsidRPr="00457610">
        <w:rPr>
          <w:rFonts w:asciiTheme="majorHAnsi" w:hAnsiTheme="majorHAnsi" w:cstheme="majorHAnsi"/>
        </w:rPr>
        <w:t xml:space="preserve"> (Emerging Technology from the </w:t>
      </w:r>
      <w:proofErr w:type="spellStart"/>
      <w:r w:rsidRPr="00457610">
        <w:rPr>
          <w:rFonts w:asciiTheme="majorHAnsi" w:hAnsiTheme="majorHAnsi" w:cstheme="majorHAnsi"/>
        </w:rPr>
        <w:t>arXiv</w:t>
      </w:r>
      <w:proofErr w:type="spellEnd"/>
      <w:r w:rsidRPr="00457610">
        <w:rPr>
          <w:rFonts w:asciiTheme="majorHAnsi" w:hAnsiTheme="majorHAnsi" w:cstheme="majorHAnsi"/>
        </w:rPr>
        <w:t xml:space="preserve"> archive page; Covers latest ideas from blog post about </w:t>
      </w:r>
      <w:proofErr w:type="spellStart"/>
      <w:r w:rsidRPr="00457610">
        <w:rPr>
          <w:rFonts w:asciiTheme="majorHAnsi" w:hAnsiTheme="majorHAnsi" w:cstheme="majorHAnsi"/>
        </w:rPr>
        <w:t>arXiv</w:t>
      </w:r>
      <w:proofErr w:type="spellEnd"/>
      <w:r w:rsidRPr="00457610">
        <w:rPr>
          <w:rFonts w:asciiTheme="majorHAnsi" w:hAnsiTheme="majorHAnsi" w:cstheme="majorHAnsi"/>
        </w:rPr>
        <w:t xml:space="preserve">; 03/12/2019; “Emerging Technology from the </w:t>
      </w:r>
      <w:proofErr w:type="spellStart"/>
      <w:r w:rsidRPr="00457610">
        <w:rPr>
          <w:rFonts w:asciiTheme="majorHAnsi" w:hAnsiTheme="majorHAnsi" w:cstheme="majorHAnsi"/>
        </w:rPr>
        <w:t>arXiv</w:t>
      </w:r>
      <w:proofErr w:type="spellEnd"/>
      <w:r w:rsidRPr="00457610">
        <w:rPr>
          <w:rFonts w:asciiTheme="majorHAnsi" w:hAnsiTheme="majorHAnsi" w:cstheme="majorHAnsi"/>
        </w:rPr>
        <w:t xml:space="preserve"> archive page”; </w:t>
      </w:r>
      <w:hyperlink r:id="rId11" w:history="1">
        <w:r w:rsidRPr="00457610">
          <w:rPr>
            <w:rStyle w:val="Hyperlink"/>
            <w:rFonts w:asciiTheme="majorHAnsi" w:hAnsiTheme="majorHAnsi" w:cstheme="majorHAnsi"/>
          </w:rPr>
          <w:t>https://www.technologyreview.com/2019/03/12/136684/a-quantum-experiment-suggests-theres-no-such-thing-as-objective-reality/</w:t>
        </w:r>
      </w:hyperlink>
      <w:r w:rsidRPr="00457610">
        <w:rPr>
          <w:rFonts w:asciiTheme="majorHAnsi" w:hAnsiTheme="majorHAnsi" w:cstheme="majorHAnsi"/>
        </w:rPr>
        <w:t xml:space="preserve">; </w:t>
      </w:r>
      <w:r w:rsidRPr="00457610">
        <w:rPr>
          <w:rFonts w:asciiTheme="majorHAnsi" w:hAnsiTheme="majorHAnsi" w:cstheme="majorHAnsi"/>
          <w:i/>
        </w:rPr>
        <w:t>MIT Technology Review</w:t>
      </w:r>
      <w:r w:rsidRPr="00457610">
        <w:rPr>
          <w:rFonts w:asciiTheme="majorHAnsi" w:hAnsiTheme="majorHAnsi" w:cstheme="majorHAnsi"/>
        </w:rPr>
        <w:t xml:space="preserve">; accessed: 11/19/2020; </w:t>
      </w:r>
      <w:proofErr w:type="spellStart"/>
      <w:r w:rsidRPr="00457610">
        <w:rPr>
          <w:rFonts w:asciiTheme="majorHAnsi" w:hAnsiTheme="majorHAnsi" w:cstheme="majorHAnsi"/>
        </w:rPr>
        <w:t>MohulA</w:t>
      </w:r>
      <w:proofErr w:type="spellEnd"/>
      <w:r w:rsidRPr="00457610">
        <w:rPr>
          <w:rFonts w:asciiTheme="majorHAnsi" w:hAnsiTheme="majorHAnsi" w:cstheme="majorHAnsi"/>
        </w:rPr>
        <w:t>)</w:t>
      </w:r>
    </w:p>
    <w:p w14:paraId="056F1D44" w14:textId="43782D39" w:rsidR="00D853C5" w:rsidRPr="00D853C5" w:rsidRDefault="00D853C5" w:rsidP="00D853C5">
      <w:pPr>
        <w:rPr>
          <w:rFonts w:asciiTheme="majorHAnsi" w:hAnsiTheme="majorHAnsi" w:cstheme="majorHAnsi"/>
          <w:sz w:val="16"/>
        </w:rPr>
      </w:pPr>
      <w:r w:rsidRPr="00457610">
        <w:rPr>
          <w:rFonts w:asciiTheme="majorHAnsi" w:hAnsiTheme="majorHAnsi" w:cstheme="majorHAnsi"/>
          <w:sz w:val="16"/>
        </w:rPr>
        <w:t xml:space="preserve">Back </w:t>
      </w:r>
      <w:r w:rsidRPr="00457610">
        <w:rPr>
          <w:rStyle w:val="StyleUnderline"/>
          <w:rFonts w:asciiTheme="majorHAnsi" w:hAnsiTheme="majorHAnsi" w:cstheme="majorHAnsi"/>
        </w:rPr>
        <w:t>in 1961, the Nobel Prize–winning physicist Eugene Wigner outlined a thought experiment that demonstrated</w:t>
      </w:r>
      <w:r w:rsidRPr="00457610">
        <w:rPr>
          <w:rFonts w:asciiTheme="majorHAnsi" w:hAnsiTheme="majorHAnsi" w:cstheme="majorHAnsi"/>
          <w:sz w:val="16"/>
        </w:rPr>
        <w:t xml:space="preserve"> one of the </w:t>
      </w:r>
      <w:r w:rsidRPr="00457610">
        <w:rPr>
          <w:rStyle w:val="StyleUnderline"/>
          <w:rFonts w:asciiTheme="majorHAnsi" w:hAnsiTheme="majorHAnsi" w:cstheme="majorHAnsi"/>
        </w:rPr>
        <w:t xml:space="preserve">lesser-known </w:t>
      </w:r>
      <w:r w:rsidRPr="00457610">
        <w:rPr>
          <w:rStyle w:val="Emphasis"/>
          <w:rFonts w:asciiTheme="majorHAnsi" w:hAnsiTheme="majorHAnsi" w:cstheme="majorHAnsi"/>
        </w:rPr>
        <w:t>paradoxes of quantum mechanics</w:t>
      </w:r>
      <w:r w:rsidRPr="00457610">
        <w:rPr>
          <w:rFonts w:asciiTheme="majorHAnsi" w:hAnsiTheme="majorHAnsi" w:cstheme="majorHAnsi"/>
          <w:sz w:val="16"/>
        </w:rPr>
        <w:t xml:space="preserve">. The experiment shows how </w:t>
      </w:r>
      <w:r w:rsidRPr="00457610">
        <w:rPr>
          <w:rStyle w:val="StyleUnderline"/>
          <w:rFonts w:asciiTheme="majorHAnsi" w:hAnsiTheme="majorHAnsi" w:cstheme="majorHAnsi"/>
        </w:rPr>
        <w:t xml:space="preserve">the strange nature of the </w:t>
      </w:r>
      <w:r w:rsidRPr="00457610">
        <w:rPr>
          <w:rStyle w:val="StyleUnderline"/>
          <w:rFonts w:asciiTheme="majorHAnsi" w:hAnsiTheme="majorHAnsi" w:cstheme="majorHAnsi"/>
          <w:highlight w:val="green"/>
        </w:rPr>
        <w:t>universe allows</w:t>
      </w:r>
      <w:r w:rsidRPr="00457610">
        <w:rPr>
          <w:rFonts w:asciiTheme="majorHAnsi" w:hAnsiTheme="majorHAnsi" w:cstheme="majorHAnsi"/>
          <w:sz w:val="16"/>
        </w:rPr>
        <w:t xml:space="preserve"> two </w:t>
      </w:r>
      <w:r w:rsidRPr="00457610">
        <w:rPr>
          <w:rStyle w:val="Emphasis"/>
          <w:rFonts w:asciiTheme="majorHAnsi" w:hAnsiTheme="majorHAnsi" w:cstheme="majorHAnsi"/>
          <w:highlight w:val="green"/>
        </w:rPr>
        <w:t>observers</w:t>
      </w:r>
      <w:r w:rsidRPr="00457610">
        <w:rPr>
          <w:rFonts w:asciiTheme="majorHAnsi" w:hAnsiTheme="majorHAnsi" w:cstheme="majorHAnsi"/>
          <w:sz w:val="16"/>
        </w:rPr>
        <w:t>—say, Wigner and Wigner’s friend—</w:t>
      </w:r>
      <w:r w:rsidRPr="00457610">
        <w:rPr>
          <w:rStyle w:val="Emphasis"/>
          <w:rFonts w:asciiTheme="majorHAnsi" w:hAnsiTheme="majorHAnsi" w:cstheme="majorHAnsi"/>
          <w:highlight w:val="green"/>
        </w:rPr>
        <w:t>to experience</w:t>
      </w:r>
      <w:r w:rsidRPr="00457610">
        <w:rPr>
          <w:rStyle w:val="StyleUnderline"/>
          <w:rFonts w:asciiTheme="majorHAnsi" w:hAnsiTheme="majorHAnsi" w:cstheme="majorHAnsi"/>
          <w:highlight w:val="green"/>
        </w:rPr>
        <w:t xml:space="preserve"> </w:t>
      </w:r>
      <w:r w:rsidRPr="00457610">
        <w:rPr>
          <w:rStyle w:val="Emphasis"/>
          <w:rFonts w:asciiTheme="majorHAnsi" w:hAnsiTheme="majorHAnsi" w:cstheme="majorHAnsi"/>
          <w:highlight w:val="green"/>
        </w:rPr>
        <w:t>different realities</w:t>
      </w:r>
      <w:r w:rsidRPr="00457610">
        <w:rPr>
          <w:rStyle w:val="StyleUnderline"/>
          <w:rFonts w:asciiTheme="majorHAnsi" w:hAnsiTheme="majorHAnsi" w:cstheme="majorHAnsi"/>
        </w:rPr>
        <w:t xml:space="preserve">. </w:t>
      </w:r>
      <w:r w:rsidRPr="00457610">
        <w:rPr>
          <w:rFonts w:asciiTheme="majorHAnsi" w:hAnsiTheme="majorHAnsi" w:cstheme="majorHAnsi"/>
          <w:sz w:val="16"/>
        </w:rPr>
        <w:t xml:space="preserve">Since then, physicists have used </w:t>
      </w:r>
      <w:r w:rsidRPr="00457610">
        <w:rPr>
          <w:rStyle w:val="StyleUnderline"/>
          <w:rFonts w:asciiTheme="majorHAnsi" w:hAnsiTheme="majorHAnsi" w:cstheme="majorHAnsi"/>
        </w:rPr>
        <w:t>the</w:t>
      </w:r>
      <w:r w:rsidRPr="00457610">
        <w:rPr>
          <w:rFonts w:asciiTheme="majorHAnsi" w:hAnsiTheme="majorHAnsi" w:cstheme="majorHAnsi"/>
          <w:sz w:val="16"/>
        </w:rPr>
        <w:t xml:space="preserve"> “Wigner’s Friend” </w:t>
      </w:r>
      <w:r w:rsidRPr="00457610">
        <w:rPr>
          <w:rStyle w:val="StyleUnderline"/>
          <w:rFonts w:asciiTheme="majorHAnsi" w:hAnsiTheme="majorHAnsi" w:cstheme="majorHAnsi"/>
        </w:rPr>
        <w:t>thought experiment</w:t>
      </w:r>
      <w:r w:rsidRPr="00457610">
        <w:rPr>
          <w:rFonts w:asciiTheme="majorHAnsi" w:hAnsiTheme="majorHAnsi" w:cstheme="majorHAnsi"/>
          <w:sz w:val="16"/>
        </w:rPr>
        <w:t xml:space="preserve"> to </w:t>
      </w:r>
      <w:r w:rsidRPr="00457610">
        <w:rPr>
          <w:rStyle w:val="StyleUnderline"/>
          <w:rFonts w:asciiTheme="majorHAnsi" w:hAnsiTheme="majorHAnsi" w:cstheme="majorHAnsi"/>
        </w:rPr>
        <w:t>explore the nature of measurement</w:t>
      </w:r>
      <w:r w:rsidRPr="00457610">
        <w:rPr>
          <w:rFonts w:asciiTheme="majorHAnsi" w:hAnsiTheme="majorHAnsi" w:cstheme="majorHAnsi"/>
          <w:sz w:val="16"/>
        </w:rPr>
        <w:t xml:space="preserve"> and to argue over whether objective facts can exist. That’s important because </w:t>
      </w:r>
      <w:r w:rsidRPr="00457610">
        <w:rPr>
          <w:rStyle w:val="StyleUnderline"/>
          <w:rFonts w:asciiTheme="majorHAnsi" w:hAnsiTheme="majorHAnsi" w:cstheme="majorHAnsi"/>
        </w:rPr>
        <w:t xml:space="preserve">scientists carry out experiments to establish objective facts. But if they experience different realities, the argument goes, </w:t>
      </w:r>
      <w:r w:rsidRPr="00457610">
        <w:rPr>
          <w:rStyle w:val="Emphasis"/>
          <w:rFonts w:asciiTheme="majorHAnsi" w:hAnsiTheme="majorHAnsi" w:cstheme="majorHAnsi"/>
        </w:rPr>
        <w:t xml:space="preserve">how can they agree on what these facts might be? </w:t>
      </w:r>
      <w:r w:rsidRPr="00457610">
        <w:rPr>
          <w:rFonts w:asciiTheme="majorHAnsi" w:hAnsiTheme="majorHAnsi" w:cstheme="majorHAnsi"/>
          <w:sz w:val="16"/>
        </w:rPr>
        <w:t xml:space="preserve">That’s provided some entertaining fodder for after-dinner conversation, but Wigner’s thought experiment has never been more than that—just a thought experiment. Last year, however, physicists noticed that </w:t>
      </w:r>
      <w:r w:rsidRPr="00457610">
        <w:rPr>
          <w:rStyle w:val="StyleUnderline"/>
          <w:rFonts w:asciiTheme="majorHAnsi" w:hAnsiTheme="majorHAnsi" w:cstheme="majorHAnsi"/>
        </w:rPr>
        <w:t>recent advances in quantum technologies</w:t>
      </w:r>
      <w:r w:rsidRPr="00457610">
        <w:rPr>
          <w:rFonts w:asciiTheme="majorHAnsi" w:hAnsiTheme="majorHAnsi" w:cstheme="majorHAnsi"/>
          <w:sz w:val="16"/>
        </w:rPr>
        <w:t xml:space="preserve"> have </w:t>
      </w:r>
      <w:r w:rsidRPr="00457610">
        <w:rPr>
          <w:rStyle w:val="StyleUnderline"/>
          <w:rFonts w:asciiTheme="majorHAnsi" w:hAnsiTheme="majorHAnsi" w:cstheme="majorHAnsi"/>
        </w:rPr>
        <w:t>made it possible to reproduce</w:t>
      </w:r>
      <w:r w:rsidRPr="00457610">
        <w:rPr>
          <w:rFonts w:asciiTheme="majorHAnsi" w:hAnsiTheme="majorHAnsi" w:cstheme="majorHAnsi"/>
          <w:sz w:val="16"/>
        </w:rPr>
        <w:t xml:space="preserve"> the Wigner’s Friend test in a </w:t>
      </w:r>
      <w:r w:rsidRPr="00457610">
        <w:rPr>
          <w:rStyle w:val="StyleUnderline"/>
          <w:rFonts w:asciiTheme="majorHAnsi" w:hAnsiTheme="majorHAnsi" w:cstheme="majorHAnsi"/>
        </w:rPr>
        <w:t>real experiment</w:t>
      </w:r>
      <w:r w:rsidRPr="00457610">
        <w:rPr>
          <w:rFonts w:asciiTheme="majorHAnsi" w:hAnsiTheme="majorHAnsi" w:cstheme="majorHAnsi"/>
          <w:sz w:val="16"/>
        </w:rPr>
        <w:t xml:space="preserve">. In other words, </w:t>
      </w:r>
      <w:r w:rsidRPr="00457610">
        <w:rPr>
          <w:rStyle w:val="Emphasis"/>
          <w:rFonts w:asciiTheme="majorHAnsi" w:hAnsiTheme="majorHAnsi" w:cstheme="majorHAnsi"/>
        </w:rPr>
        <w:t>it ought to be possible to create different realities and compare them</w:t>
      </w:r>
      <w:r w:rsidRPr="00457610">
        <w:rPr>
          <w:rFonts w:asciiTheme="majorHAnsi" w:hAnsiTheme="majorHAnsi" w:cstheme="majorHAnsi"/>
          <w:sz w:val="16"/>
        </w:rPr>
        <w:t xml:space="preserve"> in the lab to find out whether they can be reconciled. And today, Massimiliano </w:t>
      </w:r>
      <w:proofErr w:type="spellStart"/>
      <w:r w:rsidRPr="00457610">
        <w:rPr>
          <w:rFonts w:asciiTheme="majorHAnsi" w:hAnsiTheme="majorHAnsi" w:cstheme="majorHAnsi"/>
          <w:sz w:val="16"/>
        </w:rPr>
        <w:t>Proietti</w:t>
      </w:r>
      <w:proofErr w:type="spellEnd"/>
      <w:r w:rsidRPr="00457610">
        <w:rPr>
          <w:rFonts w:asciiTheme="majorHAnsi" w:hAnsiTheme="majorHAnsi" w:cstheme="majorHAnsi"/>
          <w:sz w:val="16"/>
        </w:rPr>
        <w:t xml:space="preserve"> at Heriot-Watt University in Edinburgh and a few colleagues say they have performed </w:t>
      </w:r>
      <w:r w:rsidRPr="00457610">
        <w:rPr>
          <w:rStyle w:val="StyleUnderline"/>
          <w:rFonts w:asciiTheme="majorHAnsi" w:hAnsiTheme="majorHAnsi" w:cstheme="majorHAnsi"/>
        </w:rPr>
        <w:t>this experiment</w:t>
      </w:r>
      <w:r w:rsidRPr="00457610">
        <w:rPr>
          <w:rFonts w:asciiTheme="majorHAnsi" w:hAnsiTheme="majorHAnsi" w:cstheme="majorHAnsi"/>
          <w:sz w:val="16"/>
        </w:rPr>
        <w:t xml:space="preserve"> for the first time: they have </w:t>
      </w:r>
      <w:r w:rsidRPr="00457610">
        <w:rPr>
          <w:rStyle w:val="StyleUnderline"/>
          <w:rFonts w:asciiTheme="majorHAnsi" w:hAnsiTheme="majorHAnsi" w:cstheme="majorHAnsi"/>
        </w:rPr>
        <w:t>created different realities and compared them</w:t>
      </w:r>
      <w:r w:rsidRPr="00457610">
        <w:rPr>
          <w:rFonts w:asciiTheme="majorHAnsi" w:hAnsiTheme="majorHAnsi" w:cstheme="majorHAnsi"/>
          <w:sz w:val="16"/>
        </w:rPr>
        <w:t>. Their conclusion is that Wigner was correct—</w:t>
      </w:r>
      <w:r w:rsidRPr="00457610">
        <w:rPr>
          <w:rStyle w:val="StyleUnderline"/>
          <w:rFonts w:asciiTheme="majorHAnsi" w:hAnsiTheme="majorHAnsi" w:cstheme="majorHAnsi"/>
        </w:rPr>
        <w:t xml:space="preserve">these realities can be made irreconcilable so that </w:t>
      </w:r>
      <w:r w:rsidRPr="00457610">
        <w:rPr>
          <w:rStyle w:val="Emphasis"/>
          <w:rFonts w:asciiTheme="majorHAnsi" w:hAnsiTheme="majorHAnsi" w:cstheme="majorHAnsi"/>
        </w:rPr>
        <w:t>it is impossible to agree on objective facts</w:t>
      </w:r>
      <w:r w:rsidRPr="00457610">
        <w:rPr>
          <w:rStyle w:val="StyleUnderline"/>
          <w:rFonts w:asciiTheme="majorHAnsi" w:hAnsiTheme="majorHAnsi" w:cstheme="majorHAnsi"/>
        </w:rPr>
        <w:t xml:space="preserve"> about an experiment. </w:t>
      </w:r>
      <w:r w:rsidRPr="00457610">
        <w:rPr>
          <w:rFonts w:asciiTheme="majorHAnsi" w:hAnsiTheme="majorHAnsi" w:cstheme="majorHAnsi"/>
          <w:sz w:val="16"/>
        </w:rPr>
        <w:t xml:space="preserve">Wigner’s original </w:t>
      </w:r>
      <w:r w:rsidRPr="00457610">
        <w:rPr>
          <w:rStyle w:val="StyleUnderline"/>
          <w:rFonts w:asciiTheme="majorHAnsi" w:hAnsiTheme="majorHAnsi" w:cstheme="majorHAnsi"/>
        </w:rPr>
        <w:t>thought experiment</w:t>
      </w:r>
      <w:r w:rsidRPr="00457610">
        <w:rPr>
          <w:rFonts w:asciiTheme="majorHAnsi" w:hAnsiTheme="majorHAnsi" w:cstheme="majorHAnsi"/>
          <w:sz w:val="16"/>
        </w:rPr>
        <w:t xml:space="preserve"> is straightforward in principle. It begins with a single polarized photon that, when measured, </w:t>
      </w:r>
      <w:r w:rsidRPr="00457610">
        <w:rPr>
          <w:rStyle w:val="StyleUnderline"/>
          <w:rFonts w:asciiTheme="majorHAnsi" w:hAnsiTheme="majorHAnsi" w:cstheme="majorHAnsi"/>
        </w:rPr>
        <w:t>can have either a horizontal polarization or a vertical polarization</w:t>
      </w:r>
      <w:r w:rsidRPr="00457610">
        <w:rPr>
          <w:rFonts w:asciiTheme="majorHAnsi" w:hAnsiTheme="majorHAnsi" w:cstheme="majorHAnsi"/>
          <w:sz w:val="16"/>
        </w:rPr>
        <w:t xml:space="preserve">. But before the measurement, </w:t>
      </w:r>
      <w:r w:rsidRPr="00457610">
        <w:rPr>
          <w:rStyle w:val="StyleUnderline"/>
          <w:rFonts w:asciiTheme="majorHAnsi" w:hAnsiTheme="majorHAnsi" w:cstheme="majorHAnsi"/>
          <w:highlight w:val="green"/>
        </w:rPr>
        <w:t>according to</w:t>
      </w:r>
      <w:r w:rsidRPr="00457610">
        <w:rPr>
          <w:rStyle w:val="StyleUnderline"/>
          <w:rFonts w:asciiTheme="majorHAnsi" w:hAnsiTheme="majorHAnsi" w:cstheme="majorHAnsi"/>
        </w:rPr>
        <w:t xml:space="preserve"> the </w:t>
      </w:r>
      <w:r w:rsidRPr="00457610">
        <w:rPr>
          <w:rStyle w:val="StyleUnderline"/>
          <w:rFonts w:asciiTheme="majorHAnsi" w:hAnsiTheme="majorHAnsi" w:cstheme="majorHAnsi"/>
          <w:highlight w:val="green"/>
        </w:rPr>
        <w:t>laws of quantum mechanics</w:t>
      </w:r>
      <w:r w:rsidRPr="00457610">
        <w:rPr>
          <w:rStyle w:val="StyleUnderline"/>
          <w:rFonts w:asciiTheme="majorHAnsi" w:hAnsiTheme="majorHAnsi" w:cstheme="majorHAnsi"/>
        </w:rPr>
        <w:t xml:space="preserve">, the </w:t>
      </w:r>
      <w:r w:rsidRPr="00457610">
        <w:rPr>
          <w:rStyle w:val="StyleUnderline"/>
          <w:rFonts w:asciiTheme="majorHAnsi" w:hAnsiTheme="majorHAnsi" w:cstheme="majorHAnsi"/>
          <w:highlight w:val="green"/>
        </w:rPr>
        <w:t xml:space="preserve">photon exists in both </w:t>
      </w:r>
      <w:r w:rsidRPr="00457610">
        <w:rPr>
          <w:rStyle w:val="Emphasis"/>
          <w:rFonts w:asciiTheme="majorHAnsi" w:hAnsiTheme="majorHAnsi" w:cstheme="majorHAnsi"/>
          <w:highlight w:val="green"/>
        </w:rPr>
        <w:t>polarization states at the same time</w:t>
      </w:r>
      <w:r w:rsidRPr="00457610">
        <w:rPr>
          <w:rFonts w:asciiTheme="majorHAnsi" w:hAnsiTheme="majorHAnsi" w:cstheme="majorHAnsi"/>
          <w:sz w:val="16"/>
        </w:rPr>
        <w:t>—</w:t>
      </w:r>
      <w:r w:rsidRPr="00457610">
        <w:rPr>
          <w:rStyle w:val="Emphasis"/>
          <w:rFonts w:asciiTheme="majorHAnsi" w:hAnsiTheme="majorHAnsi" w:cstheme="majorHAnsi"/>
        </w:rPr>
        <w:t xml:space="preserve">a so-called </w:t>
      </w:r>
      <w:r w:rsidRPr="00457610">
        <w:rPr>
          <w:rStyle w:val="Emphasis"/>
          <w:rFonts w:asciiTheme="majorHAnsi" w:hAnsiTheme="majorHAnsi" w:cstheme="majorHAnsi"/>
          <w:highlight w:val="green"/>
        </w:rPr>
        <w:t>superposition</w:t>
      </w:r>
      <w:r w:rsidRPr="00457610">
        <w:rPr>
          <w:rFonts w:asciiTheme="majorHAnsi" w:hAnsiTheme="majorHAnsi" w:cstheme="majorHAnsi"/>
          <w:sz w:val="16"/>
        </w:rPr>
        <w:t xml:space="preserve">. Wigner imagined a friend in a different lab measuring the state of this photon and storing the result, while Wigner observed from afar. Wigner has no information about his friend’s measurement and so is forced to assume that the photon and the measurement of it are in a superposition of all possible outcomes of the experiment. </w:t>
      </w:r>
      <w:r w:rsidRPr="00457610">
        <w:rPr>
          <w:rStyle w:val="StyleUnderline"/>
          <w:rFonts w:asciiTheme="majorHAnsi" w:hAnsiTheme="majorHAnsi" w:cstheme="majorHAnsi"/>
        </w:rPr>
        <w:t>Wigner can even perform an experiment to determine whether this superposition exists or not</w:t>
      </w:r>
      <w:r w:rsidRPr="00457610">
        <w:rPr>
          <w:rFonts w:asciiTheme="majorHAnsi" w:hAnsiTheme="majorHAnsi" w:cstheme="majorHAnsi"/>
          <w:sz w:val="16"/>
        </w:rPr>
        <w:t xml:space="preserve">. </w:t>
      </w:r>
      <w:r w:rsidRPr="00457610">
        <w:rPr>
          <w:rStyle w:val="StyleUnderline"/>
          <w:rFonts w:asciiTheme="majorHAnsi" w:hAnsiTheme="majorHAnsi" w:cstheme="majorHAnsi"/>
        </w:rPr>
        <w:t>This</w:t>
      </w:r>
      <w:r w:rsidRPr="00457610">
        <w:rPr>
          <w:rFonts w:asciiTheme="majorHAnsi" w:hAnsiTheme="majorHAnsi" w:cstheme="majorHAnsi"/>
          <w:sz w:val="16"/>
        </w:rPr>
        <w:t xml:space="preserve"> is a kind of </w:t>
      </w:r>
      <w:r w:rsidRPr="00457610">
        <w:rPr>
          <w:rStyle w:val="StyleUnderline"/>
          <w:rFonts w:asciiTheme="majorHAnsi" w:hAnsiTheme="majorHAnsi" w:cstheme="majorHAnsi"/>
        </w:rPr>
        <w:t xml:space="preserve">interference experiment showing that the photon and the measurement are indeed in a superposition. </w:t>
      </w:r>
      <w:r w:rsidRPr="00457610">
        <w:rPr>
          <w:rFonts w:asciiTheme="majorHAnsi" w:hAnsiTheme="majorHAnsi" w:cstheme="majorHAnsi"/>
          <w:sz w:val="16"/>
        </w:rPr>
        <w:t xml:space="preserve">From Wigner’s point of view, </w:t>
      </w:r>
      <w:r w:rsidRPr="00457610">
        <w:rPr>
          <w:rStyle w:val="Emphasis"/>
          <w:rFonts w:asciiTheme="majorHAnsi" w:hAnsiTheme="majorHAnsi" w:cstheme="majorHAnsi"/>
        </w:rPr>
        <w:t>this is a “fact”—the superposition exists</w:t>
      </w:r>
      <w:r w:rsidRPr="00457610">
        <w:rPr>
          <w:rFonts w:asciiTheme="majorHAnsi" w:hAnsiTheme="majorHAnsi" w:cstheme="majorHAnsi"/>
          <w:sz w:val="16"/>
        </w:rPr>
        <w:t xml:space="preserve">. And this fact suggests that a </w:t>
      </w:r>
      <w:r w:rsidRPr="00457610">
        <w:rPr>
          <w:rStyle w:val="StyleUnderline"/>
          <w:rFonts w:asciiTheme="majorHAnsi" w:hAnsiTheme="majorHAnsi" w:cstheme="majorHAnsi"/>
        </w:rPr>
        <w:t>measurement cannot have taken place</w:t>
      </w:r>
      <w:r w:rsidRPr="00457610">
        <w:rPr>
          <w:rFonts w:asciiTheme="majorHAnsi" w:hAnsiTheme="majorHAnsi" w:cstheme="majorHAnsi"/>
          <w:sz w:val="16"/>
        </w:rPr>
        <w:t xml:space="preserve">. But this is in stark contrast to the point of view of </w:t>
      </w:r>
      <w:r w:rsidRPr="00457610">
        <w:rPr>
          <w:rStyle w:val="StyleUnderline"/>
          <w:rFonts w:asciiTheme="majorHAnsi" w:hAnsiTheme="majorHAnsi" w:cstheme="majorHAnsi"/>
        </w:rPr>
        <w:t>the friend, who has indeed measured the photon’s polarization and recorded it.</w:t>
      </w:r>
      <w:r w:rsidRPr="00457610">
        <w:rPr>
          <w:rFonts w:asciiTheme="majorHAnsi" w:hAnsiTheme="majorHAnsi" w:cstheme="majorHAnsi"/>
          <w:sz w:val="16"/>
        </w:rPr>
        <w:t xml:space="preserve"> The friend </w:t>
      </w:r>
      <w:r w:rsidRPr="00457610">
        <w:rPr>
          <w:rStyle w:val="StyleUnderline"/>
          <w:rFonts w:asciiTheme="majorHAnsi" w:hAnsiTheme="majorHAnsi" w:cstheme="majorHAnsi"/>
        </w:rPr>
        <w:t>can</w:t>
      </w:r>
      <w:r w:rsidRPr="00457610">
        <w:rPr>
          <w:rFonts w:asciiTheme="majorHAnsi" w:hAnsiTheme="majorHAnsi" w:cstheme="majorHAnsi"/>
          <w:sz w:val="16"/>
        </w:rPr>
        <w:t xml:space="preserve"> even </w:t>
      </w:r>
      <w:r w:rsidRPr="00457610">
        <w:rPr>
          <w:rStyle w:val="StyleUnderline"/>
          <w:rFonts w:asciiTheme="majorHAnsi" w:hAnsiTheme="majorHAnsi" w:cstheme="majorHAnsi"/>
        </w:rPr>
        <w:t>call</w:t>
      </w:r>
      <w:r w:rsidRPr="00457610">
        <w:rPr>
          <w:rFonts w:asciiTheme="majorHAnsi" w:hAnsiTheme="majorHAnsi" w:cstheme="majorHAnsi"/>
          <w:sz w:val="16"/>
        </w:rPr>
        <w:t xml:space="preserve"> Wigner </w:t>
      </w:r>
      <w:r w:rsidRPr="00457610">
        <w:rPr>
          <w:rStyle w:val="StyleUnderline"/>
          <w:rFonts w:asciiTheme="majorHAnsi" w:hAnsiTheme="majorHAnsi" w:cstheme="majorHAnsi"/>
        </w:rPr>
        <w:t>and say the measurement has been done</w:t>
      </w:r>
      <w:r w:rsidRPr="00457610">
        <w:rPr>
          <w:rFonts w:asciiTheme="majorHAnsi" w:hAnsiTheme="majorHAnsi" w:cstheme="majorHAnsi"/>
          <w:sz w:val="16"/>
        </w:rPr>
        <w:t xml:space="preserve"> (provided the outcome is not revealed). So </w:t>
      </w:r>
      <w:r w:rsidRPr="00457610">
        <w:rPr>
          <w:rStyle w:val="Emphasis"/>
          <w:rFonts w:asciiTheme="majorHAnsi" w:hAnsiTheme="majorHAnsi" w:cstheme="majorHAnsi"/>
        </w:rPr>
        <w:t xml:space="preserve">the </w:t>
      </w:r>
      <w:r w:rsidRPr="00457610">
        <w:rPr>
          <w:rStyle w:val="Emphasis"/>
          <w:rFonts w:asciiTheme="majorHAnsi" w:hAnsiTheme="majorHAnsi" w:cstheme="majorHAnsi"/>
          <w:highlight w:val="green"/>
        </w:rPr>
        <w:t>two realities are at odds</w:t>
      </w:r>
      <w:r w:rsidRPr="00457610">
        <w:rPr>
          <w:rFonts w:asciiTheme="majorHAnsi" w:hAnsiTheme="majorHAnsi" w:cstheme="majorHAnsi"/>
          <w:sz w:val="16"/>
        </w:rPr>
        <w:t xml:space="preserve"> with each other. “</w:t>
      </w:r>
      <w:r w:rsidRPr="00457610">
        <w:rPr>
          <w:rStyle w:val="Emphasis"/>
          <w:rFonts w:asciiTheme="majorHAnsi" w:hAnsiTheme="majorHAnsi" w:cstheme="majorHAnsi"/>
        </w:rPr>
        <w:t>This calls into question the objective status</w:t>
      </w:r>
      <w:r w:rsidRPr="00457610">
        <w:rPr>
          <w:rFonts w:asciiTheme="majorHAnsi" w:hAnsiTheme="majorHAnsi" w:cstheme="majorHAnsi"/>
          <w:sz w:val="16"/>
        </w:rPr>
        <w:t xml:space="preserve"> of the facts established by the two observers,” say </w:t>
      </w:r>
      <w:proofErr w:type="spellStart"/>
      <w:r w:rsidRPr="00457610">
        <w:rPr>
          <w:rFonts w:asciiTheme="majorHAnsi" w:hAnsiTheme="majorHAnsi" w:cstheme="majorHAnsi"/>
          <w:sz w:val="16"/>
        </w:rPr>
        <w:t>Proietti</w:t>
      </w:r>
      <w:proofErr w:type="spellEnd"/>
      <w:r w:rsidRPr="00457610">
        <w:rPr>
          <w:rFonts w:asciiTheme="majorHAnsi" w:hAnsiTheme="majorHAnsi" w:cstheme="majorHAnsi"/>
          <w:sz w:val="16"/>
        </w:rPr>
        <w:t xml:space="preserve"> and co. That’s the theory, but last year </w:t>
      </w:r>
      <w:proofErr w:type="spellStart"/>
      <w:r w:rsidRPr="00457610">
        <w:rPr>
          <w:rFonts w:asciiTheme="majorHAnsi" w:hAnsiTheme="majorHAnsi" w:cstheme="majorHAnsi"/>
          <w:sz w:val="16"/>
        </w:rPr>
        <w:t>Caslav</w:t>
      </w:r>
      <w:proofErr w:type="spellEnd"/>
      <w:r w:rsidRPr="00457610">
        <w:rPr>
          <w:rFonts w:asciiTheme="majorHAnsi" w:hAnsiTheme="majorHAnsi" w:cstheme="majorHAnsi"/>
          <w:sz w:val="16"/>
        </w:rPr>
        <w:t xml:space="preserve"> </w:t>
      </w:r>
      <w:proofErr w:type="spellStart"/>
      <w:r w:rsidRPr="00457610">
        <w:rPr>
          <w:rFonts w:asciiTheme="majorHAnsi" w:hAnsiTheme="majorHAnsi" w:cstheme="majorHAnsi"/>
          <w:sz w:val="16"/>
        </w:rPr>
        <w:t>Brukner</w:t>
      </w:r>
      <w:proofErr w:type="spellEnd"/>
      <w:r w:rsidRPr="00457610">
        <w:rPr>
          <w:rFonts w:asciiTheme="majorHAnsi" w:hAnsiTheme="majorHAnsi" w:cstheme="majorHAnsi"/>
          <w:sz w:val="16"/>
        </w:rPr>
        <w:t xml:space="preserve">, at the University of Vienna in Austria, came up with a way to re-create the Wigner’s Friend experiment in the lab by means of techniques involving the entanglement of many particles at the same time. The breakthrough that </w:t>
      </w:r>
      <w:proofErr w:type="spellStart"/>
      <w:r w:rsidRPr="00457610">
        <w:rPr>
          <w:rFonts w:asciiTheme="majorHAnsi" w:hAnsiTheme="majorHAnsi" w:cstheme="majorHAnsi"/>
          <w:sz w:val="16"/>
        </w:rPr>
        <w:t>Proietti</w:t>
      </w:r>
      <w:proofErr w:type="spellEnd"/>
      <w:r w:rsidRPr="00457610">
        <w:rPr>
          <w:rFonts w:asciiTheme="majorHAnsi" w:hAnsiTheme="majorHAnsi" w:cstheme="majorHAnsi"/>
          <w:sz w:val="16"/>
        </w:rPr>
        <w:t xml:space="preserve"> and co have made is to carry this out. “In a state-of-the-art 6-photon experiment, we realize this extended Wigner’s friend scenario,” they say. They use these six entangled photons to create two alternate realities—one representing Wigner and one representing Wigner’s friend. Wigner’s friend measures the polarization of a photon and stores the result. Wigner then performs an </w:t>
      </w:r>
      <w:r w:rsidRPr="00457610">
        <w:rPr>
          <w:rFonts w:asciiTheme="majorHAnsi" w:hAnsiTheme="majorHAnsi" w:cstheme="majorHAnsi"/>
          <w:sz w:val="16"/>
        </w:rPr>
        <w:lastRenderedPageBreak/>
        <w:t xml:space="preserve">interference measurement to determine if the measurement and the photon are in a superposition. The experiment produces an unambiguous result. It turns out that </w:t>
      </w:r>
      <w:r w:rsidRPr="00457610">
        <w:rPr>
          <w:rStyle w:val="Emphasis"/>
          <w:rFonts w:asciiTheme="majorHAnsi" w:hAnsiTheme="majorHAnsi" w:cstheme="majorHAnsi"/>
        </w:rPr>
        <w:t>both realities can coexist even though they produce irreconcilable outcomes</w:t>
      </w:r>
      <w:r w:rsidRPr="00457610">
        <w:rPr>
          <w:rFonts w:asciiTheme="majorHAnsi" w:hAnsiTheme="majorHAnsi" w:cstheme="majorHAnsi"/>
          <w:sz w:val="16"/>
        </w:rPr>
        <w:t xml:space="preserve">, just as Wigner predicted. </w:t>
      </w:r>
      <w:r w:rsidRPr="00457610">
        <w:rPr>
          <w:rStyle w:val="StyleUnderline"/>
          <w:rFonts w:asciiTheme="majorHAnsi" w:hAnsiTheme="majorHAnsi" w:cstheme="majorHAnsi"/>
        </w:rPr>
        <w:t>That raises some fascinating questions that are forcing physicists to reconsider the nature of reality. The idea that observers can ultimately reconcile their measurements of some kind of fundamental reality is based on several assumptions</w:t>
      </w:r>
      <w:r w:rsidRPr="00457610">
        <w:rPr>
          <w:rFonts w:asciiTheme="majorHAnsi" w:hAnsiTheme="majorHAnsi" w:cstheme="majorHAnsi"/>
          <w:sz w:val="16"/>
        </w:rPr>
        <w:t xml:space="preserve">. </w:t>
      </w:r>
      <w:r w:rsidRPr="00457610">
        <w:rPr>
          <w:rStyle w:val="StyleUnderline"/>
          <w:rFonts w:asciiTheme="majorHAnsi" w:hAnsiTheme="majorHAnsi" w:cstheme="majorHAnsi"/>
        </w:rPr>
        <w:t xml:space="preserve">The first is that universal facts actually exist and that observers can agree on them. </w:t>
      </w:r>
      <w:r w:rsidRPr="00457610">
        <w:rPr>
          <w:rFonts w:asciiTheme="majorHAnsi" w:hAnsiTheme="majorHAnsi" w:cstheme="majorHAnsi"/>
          <w:sz w:val="16"/>
        </w:rPr>
        <w:t xml:space="preserve">But </w:t>
      </w:r>
      <w:r w:rsidRPr="00457610">
        <w:rPr>
          <w:rStyle w:val="Emphasis"/>
          <w:rFonts w:asciiTheme="majorHAnsi" w:hAnsiTheme="majorHAnsi" w:cstheme="majorHAnsi"/>
        </w:rPr>
        <w:t>there are other assumptions too</w:t>
      </w:r>
      <w:r w:rsidRPr="00457610">
        <w:rPr>
          <w:rFonts w:asciiTheme="majorHAnsi" w:hAnsiTheme="majorHAnsi" w:cstheme="majorHAnsi"/>
          <w:sz w:val="16"/>
        </w:rPr>
        <w:t xml:space="preserve">. </w:t>
      </w:r>
      <w:r w:rsidRPr="00457610">
        <w:rPr>
          <w:rStyle w:val="StyleUnderline"/>
          <w:rFonts w:asciiTheme="majorHAnsi" w:hAnsiTheme="majorHAnsi" w:cstheme="majorHAnsi"/>
        </w:rPr>
        <w:t>One is that observers have the freedom to make whatever observations they want</w:t>
      </w:r>
      <w:r w:rsidRPr="00457610">
        <w:rPr>
          <w:rFonts w:asciiTheme="majorHAnsi" w:hAnsiTheme="majorHAnsi" w:cstheme="majorHAnsi"/>
          <w:sz w:val="16"/>
        </w:rPr>
        <w:t xml:space="preserve">. </w:t>
      </w:r>
      <w:r w:rsidRPr="00457610">
        <w:rPr>
          <w:rStyle w:val="StyleUnderline"/>
          <w:rFonts w:asciiTheme="majorHAnsi" w:hAnsiTheme="majorHAnsi" w:cstheme="majorHAnsi"/>
        </w:rPr>
        <w:t>And another is that the choices one observer makes do not influence the choices other observers make</w:t>
      </w:r>
      <w:r w:rsidRPr="00457610">
        <w:rPr>
          <w:rFonts w:asciiTheme="majorHAnsi" w:hAnsiTheme="majorHAnsi" w:cstheme="majorHAnsi"/>
          <w:sz w:val="16"/>
        </w:rPr>
        <w:t xml:space="preserve">—an assumption that physicists call locality. If there is an objective reality that everyone can agree on, then these assumptions all hold. But </w:t>
      </w:r>
      <w:proofErr w:type="spellStart"/>
      <w:r w:rsidRPr="00457610">
        <w:rPr>
          <w:rFonts w:asciiTheme="majorHAnsi" w:hAnsiTheme="majorHAnsi" w:cstheme="majorHAnsi"/>
          <w:sz w:val="16"/>
        </w:rPr>
        <w:t>Proietti</w:t>
      </w:r>
      <w:proofErr w:type="spellEnd"/>
      <w:r w:rsidRPr="00457610">
        <w:rPr>
          <w:rFonts w:asciiTheme="majorHAnsi" w:hAnsiTheme="majorHAnsi" w:cstheme="majorHAnsi"/>
          <w:sz w:val="16"/>
        </w:rPr>
        <w:t xml:space="preserve"> and </w:t>
      </w:r>
      <w:proofErr w:type="spellStart"/>
      <w:r w:rsidRPr="00457610">
        <w:rPr>
          <w:rFonts w:asciiTheme="majorHAnsi" w:hAnsiTheme="majorHAnsi" w:cstheme="majorHAnsi"/>
          <w:sz w:val="16"/>
        </w:rPr>
        <w:t>co’s</w:t>
      </w:r>
      <w:proofErr w:type="spellEnd"/>
      <w:r w:rsidRPr="00457610">
        <w:rPr>
          <w:rFonts w:asciiTheme="majorHAnsi" w:hAnsiTheme="majorHAnsi" w:cstheme="majorHAnsi"/>
          <w:sz w:val="16"/>
        </w:rPr>
        <w:t xml:space="preserve"> result suggests that </w:t>
      </w:r>
      <w:r w:rsidRPr="00457610">
        <w:rPr>
          <w:rStyle w:val="Emphasis"/>
          <w:rFonts w:asciiTheme="majorHAnsi" w:hAnsiTheme="majorHAnsi" w:cstheme="majorHAnsi"/>
          <w:highlight w:val="green"/>
        </w:rPr>
        <w:t>objective reality does not exist</w:t>
      </w:r>
      <w:r w:rsidRPr="00457610">
        <w:rPr>
          <w:rFonts w:asciiTheme="majorHAnsi" w:hAnsiTheme="majorHAnsi" w:cstheme="majorHAnsi"/>
          <w:sz w:val="16"/>
        </w:rPr>
        <w:t xml:space="preserve">. In other words, the experiment suggests that </w:t>
      </w:r>
      <w:r w:rsidRPr="00457610">
        <w:rPr>
          <w:rStyle w:val="StyleUnderline"/>
          <w:rFonts w:asciiTheme="majorHAnsi" w:hAnsiTheme="majorHAnsi" w:cstheme="majorHAnsi"/>
        </w:rPr>
        <w:t>one or more of the assumptions—</w:t>
      </w:r>
      <w:r w:rsidRPr="00457610">
        <w:rPr>
          <w:rStyle w:val="Emphasis"/>
          <w:rFonts w:asciiTheme="majorHAnsi" w:hAnsiTheme="majorHAnsi" w:cstheme="majorHAnsi"/>
        </w:rPr>
        <w:t>the idea that there is a reality we can agree on</w:t>
      </w:r>
      <w:r w:rsidRPr="00457610">
        <w:rPr>
          <w:rStyle w:val="StyleUnderline"/>
          <w:rFonts w:asciiTheme="majorHAnsi" w:hAnsiTheme="majorHAnsi" w:cstheme="majorHAnsi"/>
        </w:rPr>
        <w:t xml:space="preserve">, the idea that we have </w:t>
      </w:r>
      <w:r w:rsidRPr="00457610">
        <w:rPr>
          <w:rStyle w:val="Emphasis"/>
          <w:rFonts w:asciiTheme="majorHAnsi" w:hAnsiTheme="majorHAnsi" w:cstheme="majorHAnsi"/>
        </w:rPr>
        <w:t>freedom of choice</w:t>
      </w:r>
      <w:r w:rsidRPr="00457610">
        <w:rPr>
          <w:rStyle w:val="StyleUnderline"/>
          <w:rFonts w:asciiTheme="majorHAnsi" w:hAnsiTheme="majorHAnsi" w:cstheme="majorHAnsi"/>
        </w:rPr>
        <w:t xml:space="preserve">, or the idea of locality—must be </w:t>
      </w:r>
      <w:r w:rsidRPr="00457610">
        <w:rPr>
          <w:rStyle w:val="Emphasis"/>
          <w:rFonts w:asciiTheme="majorHAnsi" w:hAnsiTheme="majorHAnsi" w:cstheme="majorHAnsi"/>
        </w:rPr>
        <w:t>wrong</w:t>
      </w:r>
      <w:r w:rsidRPr="00457610">
        <w:rPr>
          <w:rStyle w:val="StyleUnderline"/>
          <w:rFonts w:asciiTheme="majorHAnsi" w:hAnsiTheme="majorHAnsi" w:cstheme="majorHAnsi"/>
        </w:rPr>
        <w:t xml:space="preserve">. </w:t>
      </w:r>
      <w:r w:rsidRPr="00457610">
        <w:rPr>
          <w:rFonts w:asciiTheme="majorHAnsi" w:hAnsiTheme="majorHAnsi" w:cstheme="majorHAnsi"/>
          <w:sz w:val="16"/>
        </w:rPr>
        <w:t>Of course, there is another way out for those hanging on to the conventional view of reality. This is that there is some other loophole that the experimenters have overlooked. Indeed, physicists have tried to close loopholes in similar experiments for years, although they concede that it may never be possible to close them all. Nevertheless, the work has important implications for the work of scientists. “</w:t>
      </w:r>
      <w:r w:rsidRPr="00457610">
        <w:rPr>
          <w:rStyle w:val="StyleUnderline"/>
          <w:rFonts w:asciiTheme="majorHAnsi" w:hAnsiTheme="majorHAnsi" w:cstheme="majorHAnsi"/>
        </w:rPr>
        <w:t>The scientific method relies on facts, established through repeated measurements</w:t>
      </w:r>
      <w:r w:rsidRPr="00457610">
        <w:rPr>
          <w:rFonts w:asciiTheme="majorHAnsi" w:hAnsiTheme="majorHAnsi" w:cstheme="majorHAnsi"/>
          <w:sz w:val="16"/>
        </w:rPr>
        <w:t xml:space="preserve"> </w:t>
      </w:r>
      <w:r w:rsidRPr="00457610">
        <w:rPr>
          <w:rStyle w:val="StyleUnderline"/>
          <w:rFonts w:asciiTheme="majorHAnsi" w:hAnsiTheme="majorHAnsi" w:cstheme="majorHAnsi"/>
        </w:rPr>
        <w:t>and agreed upon universally,</w:t>
      </w:r>
      <w:r w:rsidRPr="00457610">
        <w:rPr>
          <w:rFonts w:asciiTheme="majorHAnsi" w:hAnsiTheme="majorHAnsi" w:cstheme="majorHAnsi"/>
          <w:sz w:val="16"/>
        </w:rPr>
        <w:t xml:space="preserve"> independently of who observed them,” say </w:t>
      </w:r>
      <w:proofErr w:type="spellStart"/>
      <w:r w:rsidRPr="00457610">
        <w:rPr>
          <w:rFonts w:asciiTheme="majorHAnsi" w:hAnsiTheme="majorHAnsi" w:cstheme="majorHAnsi"/>
          <w:sz w:val="16"/>
        </w:rPr>
        <w:t>Proietti</w:t>
      </w:r>
      <w:proofErr w:type="spellEnd"/>
      <w:r w:rsidRPr="00457610">
        <w:rPr>
          <w:rFonts w:asciiTheme="majorHAnsi" w:hAnsiTheme="majorHAnsi" w:cstheme="majorHAnsi"/>
          <w:sz w:val="16"/>
        </w:rPr>
        <w:t xml:space="preserve"> and co. And yet </w:t>
      </w:r>
      <w:r w:rsidRPr="00457610">
        <w:rPr>
          <w:rStyle w:val="StyleUnderline"/>
          <w:rFonts w:asciiTheme="majorHAnsi" w:hAnsiTheme="majorHAnsi" w:cstheme="majorHAnsi"/>
        </w:rPr>
        <w:t xml:space="preserve">in the same paper, they undermine this idea, perhaps fatally. </w:t>
      </w:r>
      <w:r w:rsidRPr="00457610">
        <w:rPr>
          <w:rFonts w:asciiTheme="majorHAnsi" w:hAnsiTheme="majorHAnsi" w:cstheme="majorHAnsi"/>
          <w:sz w:val="16"/>
        </w:rPr>
        <w:t>The next step is to go further: to construct experiments creating increasingly bizarre alternate realities that cannot be reconciled. Where this will take us is anybody’s guess. But Wigner, and his friend, would surely not be surprised.</w:t>
      </w:r>
    </w:p>
    <w:p w14:paraId="12C269BC" w14:textId="460ADFB5" w:rsidR="00D853C5" w:rsidRDefault="00D853C5" w:rsidP="00D853C5">
      <w:pPr>
        <w:pStyle w:val="Heading4"/>
      </w:pPr>
      <w:r>
        <w:t xml:space="preserve">B] </w:t>
      </w:r>
      <w:r w:rsidRPr="000E44FE">
        <w:t>Negative arguments presuppose the aff being true since they begin with a descriptive premise about the affirmative such as the aff does x, and then justify why x is bad. However, if the aff does not have truth value, that entails the descriptive premise would also not have truth value, which is contradictory.</w:t>
      </w:r>
    </w:p>
    <w:p w14:paraId="475F1555" w14:textId="77777777" w:rsidR="00D853C5" w:rsidRPr="00C546C9" w:rsidRDefault="00D853C5" w:rsidP="00D853C5">
      <w:pPr>
        <w:pStyle w:val="Heading4"/>
      </w:pPr>
      <w:r>
        <w:rPr>
          <w:u w:val="single"/>
        </w:rPr>
        <w:t>C</w:t>
      </w:r>
      <w:r w:rsidRPr="00A22B8C">
        <w:rPr>
          <w:u w:val="single"/>
        </w:rPr>
        <w:t xml:space="preserve">] </w:t>
      </w:r>
      <w:r>
        <w:rPr>
          <w:u w:val="single"/>
        </w:rPr>
        <w:t>Empirical Uncertainty</w:t>
      </w:r>
      <w:r w:rsidRPr="00F73615">
        <w:t xml:space="preserve"> – evil demon could deceive us and inability to know other</w:t>
      </w:r>
      <w:r>
        <w:t>s</w:t>
      </w:r>
      <w:r w:rsidRPr="00F73615">
        <w:t xml:space="preserve"> experience make empiricism an unreliable basis for universal ethics.  Outweighs since it would be escapable since people could say they don’t experience the same. </w:t>
      </w:r>
    </w:p>
    <w:p w14:paraId="02A843EC" w14:textId="77777777" w:rsidR="00D853C5" w:rsidRPr="005A2539" w:rsidRDefault="00D853C5" w:rsidP="00D853C5">
      <w:pPr>
        <w:pStyle w:val="Heading4"/>
      </w:pPr>
      <w:r w:rsidRPr="00D853C5">
        <w:rPr>
          <w:u w:val="single"/>
        </w:rPr>
        <w:t>D] Liar’s Paradox</w:t>
      </w:r>
      <w:r w:rsidRPr="005A2539">
        <w:t xml:space="preserve"> – </w:t>
      </w:r>
      <w:r>
        <w:t>the resolution is always true</w:t>
      </w:r>
    </w:p>
    <w:p w14:paraId="0C4267D7" w14:textId="77777777" w:rsidR="00D853C5" w:rsidRPr="005A2539" w:rsidRDefault="00D853C5" w:rsidP="00D853C5">
      <w:pPr>
        <w:spacing w:after="0" w:line="276" w:lineRule="auto"/>
        <w:rPr>
          <w:rFonts w:asciiTheme="minorHAnsi" w:hAnsiTheme="minorHAnsi" w:cstheme="minorHAnsi"/>
          <w:sz w:val="16"/>
          <w:szCs w:val="16"/>
        </w:rPr>
      </w:pPr>
      <w:r w:rsidRPr="005A2539">
        <w:rPr>
          <w:rFonts w:asciiTheme="minorHAnsi" w:hAnsiTheme="minorHAnsi" w:cstheme="minorHAnsi"/>
          <w:b/>
          <w:bCs/>
        </w:rPr>
        <w:t xml:space="preserve">Camus </w:t>
      </w:r>
      <w:r w:rsidRPr="005A2539">
        <w:rPr>
          <w:rFonts w:asciiTheme="minorHAnsi" w:hAnsiTheme="minorHAnsi" w:cstheme="minorHAnsi"/>
          <w:sz w:val="16"/>
          <w:szCs w:val="16"/>
        </w:rPr>
        <w:t xml:space="preserve">[Albert Camus (existentialist). “The Myth of Sisyphus.” Penguin Books. 1975(originally published 1942). Accessed 12/11/19. </w:t>
      </w:r>
      <w:proofErr w:type="spellStart"/>
      <w:r w:rsidRPr="005A2539">
        <w:rPr>
          <w:rFonts w:asciiTheme="minorHAnsi" w:hAnsiTheme="minorHAnsi" w:cstheme="minorHAnsi"/>
          <w:sz w:val="16"/>
          <w:szCs w:val="16"/>
        </w:rPr>
        <w:t>Pg</w:t>
      </w:r>
      <w:proofErr w:type="spellEnd"/>
      <w:r w:rsidRPr="005A2539">
        <w:rPr>
          <w:rFonts w:asciiTheme="minorHAnsi" w:hAnsiTheme="minorHAnsi" w:cstheme="minorHAnsi"/>
          <w:sz w:val="16"/>
          <w:szCs w:val="16"/>
        </w:rPr>
        <w:t xml:space="preserve"> 22. Copy on hand. Houston Memorial DX]</w:t>
      </w:r>
    </w:p>
    <w:p w14:paraId="6A9651F0" w14:textId="77777777" w:rsidR="00D853C5" w:rsidRDefault="00D853C5" w:rsidP="00D853C5">
      <w:pPr>
        <w:spacing w:after="0" w:line="276" w:lineRule="auto"/>
        <w:rPr>
          <w:rFonts w:asciiTheme="minorHAnsi" w:hAnsiTheme="minorHAnsi" w:cstheme="minorHAnsi"/>
          <w:sz w:val="14"/>
        </w:rPr>
      </w:pPr>
      <w:r w:rsidRPr="005A2539">
        <w:rPr>
          <w:rStyle w:val="Emphasis"/>
          <w:rFonts w:asciiTheme="minorHAnsi" w:hAnsiTheme="minorHAnsi" w:cstheme="minorHAnsi"/>
          <w:highlight w:val="green"/>
        </w:rPr>
        <w:t>The</w:t>
      </w:r>
      <w:r w:rsidRPr="005A2539">
        <w:rPr>
          <w:rStyle w:val="Emphasis"/>
          <w:rFonts w:asciiTheme="minorHAnsi" w:hAnsiTheme="minorHAnsi" w:cstheme="minorHAnsi"/>
        </w:rPr>
        <w:t xml:space="preserve"> </w:t>
      </w:r>
      <w:r w:rsidRPr="005A2539">
        <w:rPr>
          <w:rStyle w:val="Emphasis"/>
          <w:rFonts w:asciiTheme="minorHAnsi" w:hAnsiTheme="minorHAnsi" w:cstheme="minorHAnsi"/>
          <w:highlight w:val="green"/>
        </w:rPr>
        <w:t xml:space="preserve">mind’s </w:t>
      </w:r>
      <w:r w:rsidRPr="005A2539">
        <w:rPr>
          <w:rStyle w:val="Emphasis"/>
          <w:rFonts w:asciiTheme="minorHAnsi" w:hAnsiTheme="minorHAnsi" w:cstheme="minorHAnsi"/>
        </w:rPr>
        <w:t xml:space="preserve">first step is to distinguish what is true from what is false. However, as soon as thought reflects on itself, what it first </w:t>
      </w:r>
      <w:r w:rsidRPr="005A2539">
        <w:rPr>
          <w:rStyle w:val="Emphasis"/>
          <w:rFonts w:asciiTheme="minorHAnsi" w:hAnsiTheme="minorHAnsi" w:cstheme="minorHAnsi"/>
          <w:highlight w:val="green"/>
        </w:rPr>
        <w:t xml:space="preserve">discovers </w:t>
      </w:r>
      <w:r w:rsidRPr="005A2539">
        <w:rPr>
          <w:rStyle w:val="Emphasis"/>
          <w:rFonts w:asciiTheme="minorHAnsi" w:hAnsiTheme="minorHAnsi" w:cstheme="minorHAnsi"/>
        </w:rPr>
        <w:t xml:space="preserve">is a </w:t>
      </w:r>
      <w:r w:rsidRPr="005A2539">
        <w:rPr>
          <w:rStyle w:val="Emphasis"/>
          <w:rFonts w:asciiTheme="minorHAnsi" w:hAnsiTheme="minorHAnsi" w:cstheme="minorHAnsi"/>
          <w:highlight w:val="green"/>
        </w:rPr>
        <w:t>contradiction.</w:t>
      </w:r>
      <w:r w:rsidRPr="005A2539">
        <w:rPr>
          <w:rStyle w:val="Emphasis"/>
          <w:rFonts w:asciiTheme="minorHAnsi" w:hAnsiTheme="minorHAnsi" w:cstheme="minorHAnsi"/>
        </w:rPr>
        <w:t xml:space="preserve"> </w:t>
      </w:r>
      <w:r w:rsidRPr="005A2539">
        <w:rPr>
          <w:rFonts w:asciiTheme="minorHAnsi" w:hAnsiTheme="minorHAnsi" w:cstheme="minorHAnsi"/>
          <w:sz w:val="14"/>
        </w:rPr>
        <w:t>Useless to strive to be convincing in this case. Over the centuries no one has furnished a clearer and more elegant demonstration of the business than Aristotle: “The often ridiculed consequence of these opinions is that they destroy themselves.</w:t>
      </w:r>
      <w:r w:rsidRPr="005A2539">
        <w:rPr>
          <w:rStyle w:val="Emphasis"/>
          <w:rFonts w:asciiTheme="minorHAnsi" w:hAnsiTheme="minorHAnsi" w:cstheme="minorHAnsi"/>
        </w:rPr>
        <w:t xml:space="preserve"> For </w:t>
      </w:r>
      <w:r w:rsidRPr="005A2539">
        <w:rPr>
          <w:rStyle w:val="Emphasis"/>
          <w:rFonts w:asciiTheme="minorHAnsi" w:hAnsiTheme="minorHAnsi" w:cstheme="minorHAnsi"/>
          <w:highlight w:val="green"/>
        </w:rPr>
        <w:t xml:space="preserve">by asserting that all is true we assert </w:t>
      </w:r>
      <w:r w:rsidRPr="005A2539">
        <w:rPr>
          <w:rStyle w:val="Emphasis"/>
          <w:rFonts w:asciiTheme="minorHAnsi" w:hAnsiTheme="minorHAnsi" w:cstheme="minorHAnsi"/>
        </w:rPr>
        <w:t xml:space="preserve">the truth of the </w:t>
      </w:r>
      <w:r w:rsidRPr="005A2539">
        <w:rPr>
          <w:rStyle w:val="Emphasis"/>
          <w:rFonts w:asciiTheme="minorHAnsi" w:hAnsiTheme="minorHAnsi" w:cstheme="minorHAnsi"/>
          <w:highlight w:val="green"/>
        </w:rPr>
        <w:t>contrary</w:t>
      </w:r>
      <w:r w:rsidRPr="005A2539">
        <w:rPr>
          <w:rStyle w:val="Emphasis"/>
          <w:rFonts w:asciiTheme="minorHAnsi" w:hAnsiTheme="minorHAnsi" w:cstheme="minorHAnsi"/>
        </w:rPr>
        <w:t xml:space="preserve"> assertion and consequently </w:t>
      </w:r>
      <w:r w:rsidRPr="005A2539">
        <w:rPr>
          <w:rFonts w:asciiTheme="minorHAnsi" w:hAnsiTheme="minorHAnsi" w:cstheme="minorHAnsi"/>
          <w:sz w:val="14"/>
        </w:rPr>
        <w:t>the falsity of our own thesis (for the contrary assertion does not admit that it can be true).</w:t>
      </w:r>
      <w:r w:rsidRPr="005A2539">
        <w:rPr>
          <w:rStyle w:val="Emphasis"/>
          <w:rFonts w:asciiTheme="minorHAnsi" w:hAnsiTheme="minorHAnsi" w:cstheme="minorHAnsi"/>
        </w:rPr>
        <w:t xml:space="preserve"> And </w:t>
      </w:r>
      <w:r w:rsidRPr="005A2539">
        <w:rPr>
          <w:rStyle w:val="Emphasis"/>
          <w:rFonts w:asciiTheme="minorHAnsi" w:hAnsiTheme="minorHAnsi" w:cstheme="minorHAnsi"/>
          <w:highlight w:val="green"/>
        </w:rPr>
        <w:t xml:space="preserve">if one says </w:t>
      </w:r>
      <w:r w:rsidRPr="005A2539">
        <w:rPr>
          <w:rStyle w:val="Emphasis"/>
          <w:rFonts w:asciiTheme="minorHAnsi" w:hAnsiTheme="minorHAnsi" w:cstheme="minorHAnsi"/>
        </w:rPr>
        <w:t xml:space="preserve">that </w:t>
      </w:r>
      <w:r w:rsidRPr="005A2539">
        <w:rPr>
          <w:rStyle w:val="Emphasis"/>
          <w:rFonts w:asciiTheme="minorHAnsi" w:hAnsiTheme="minorHAnsi" w:cstheme="minorHAnsi"/>
          <w:highlight w:val="green"/>
        </w:rPr>
        <w:t xml:space="preserve">all is false, that assertion is </w:t>
      </w:r>
      <w:r w:rsidRPr="005A2539">
        <w:rPr>
          <w:rStyle w:val="Emphasis"/>
          <w:rFonts w:asciiTheme="minorHAnsi" w:hAnsiTheme="minorHAnsi" w:cstheme="minorHAnsi"/>
        </w:rPr>
        <w:t xml:space="preserve">itself </w:t>
      </w:r>
      <w:r w:rsidRPr="005A2539">
        <w:rPr>
          <w:rStyle w:val="Emphasis"/>
          <w:rFonts w:asciiTheme="minorHAnsi" w:hAnsiTheme="minorHAnsi" w:cstheme="minorHAnsi"/>
          <w:highlight w:val="green"/>
        </w:rPr>
        <w:t>false.</w:t>
      </w:r>
      <w:r w:rsidRPr="005A2539">
        <w:rPr>
          <w:rStyle w:val="Emphasis"/>
          <w:rFonts w:asciiTheme="minorHAnsi" w:hAnsiTheme="minorHAnsi" w:cstheme="minorHAnsi"/>
        </w:rPr>
        <w:t xml:space="preserve"> </w:t>
      </w:r>
      <w:r w:rsidRPr="005A2539">
        <w:rPr>
          <w:rStyle w:val="Emphasis"/>
          <w:rFonts w:asciiTheme="minorHAnsi" w:hAnsiTheme="minorHAnsi" w:cstheme="minorHAnsi"/>
          <w:highlight w:val="green"/>
        </w:rPr>
        <w:t xml:space="preserve">If we declare </w:t>
      </w:r>
      <w:r w:rsidRPr="005A2539">
        <w:rPr>
          <w:rStyle w:val="Emphasis"/>
          <w:rFonts w:asciiTheme="minorHAnsi" w:hAnsiTheme="minorHAnsi" w:cstheme="minorHAnsi"/>
        </w:rPr>
        <w:t xml:space="preserve">that </w:t>
      </w:r>
      <w:r w:rsidRPr="005A2539">
        <w:rPr>
          <w:rStyle w:val="Emphasis"/>
          <w:rFonts w:asciiTheme="minorHAnsi" w:hAnsiTheme="minorHAnsi" w:cstheme="minorHAnsi"/>
          <w:highlight w:val="green"/>
        </w:rPr>
        <w:t xml:space="preserve">solely the assertion </w:t>
      </w:r>
      <w:r w:rsidRPr="005A2539">
        <w:rPr>
          <w:rStyle w:val="Emphasis"/>
          <w:rFonts w:asciiTheme="minorHAnsi" w:hAnsiTheme="minorHAnsi" w:cstheme="minorHAnsi"/>
        </w:rPr>
        <w:t xml:space="preserve">opposed to ours </w:t>
      </w:r>
      <w:r w:rsidRPr="005A2539">
        <w:rPr>
          <w:rStyle w:val="Emphasis"/>
          <w:rFonts w:asciiTheme="minorHAnsi" w:hAnsiTheme="minorHAnsi" w:cstheme="minorHAnsi"/>
          <w:highlight w:val="green"/>
        </w:rPr>
        <w:t xml:space="preserve">is false or </w:t>
      </w:r>
      <w:r w:rsidRPr="005A2539">
        <w:rPr>
          <w:rStyle w:val="Emphasis"/>
          <w:rFonts w:asciiTheme="minorHAnsi" w:hAnsiTheme="minorHAnsi" w:cstheme="minorHAnsi"/>
        </w:rPr>
        <w:t xml:space="preserve">else </w:t>
      </w:r>
      <w:r w:rsidRPr="005A2539">
        <w:rPr>
          <w:rStyle w:val="Emphasis"/>
          <w:rFonts w:asciiTheme="minorHAnsi" w:hAnsiTheme="minorHAnsi" w:cstheme="minorHAnsi"/>
          <w:highlight w:val="green"/>
        </w:rPr>
        <w:t xml:space="preserve">that </w:t>
      </w:r>
      <w:r w:rsidRPr="005A2539">
        <w:rPr>
          <w:rStyle w:val="Emphasis"/>
          <w:rFonts w:asciiTheme="minorHAnsi" w:hAnsiTheme="minorHAnsi" w:cstheme="minorHAnsi"/>
        </w:rPr>
        <w:t xml:space="preserve">solely </w:t>
      </w:r>
      <w:r w:rsidRPr="005A2539">
        <w:rPr>
          <w:rStyle w:val="Emphasis"/>
          <w:rFonts w:asciiTheme="minorHAnsi" w:hAnsiTheme="minorHAnsi" w:cstheme="minorHAnsi"/>
          <w:highlight w:val="green"/>
        </w:rPr>
        <w:t xml:space="preserve">ours is not false, we </w:t>
      </w:r>
      <w:r w:rsidRPr="005A2539">
        <w:rPr>
          <w:rStyle w:val="Emphasis"/>
          <w:rFonts w:asciiTheme="minorHAnsi" w:hAnsiTheme="minorHAnsi" w:cstheme="minorHAnsi"/>
        </w:rPr>
        <w:t xml:space="preserve">are nevertheless forced to </w:t>
      </w:r>
      <w:r w:rsidRPr="005A2539">
        <w:rPr>
          <w:rStyle w:val="Emphasis"/>
          <w:rFonts w:asciiTheme="minorHAnsi" w:hAnsiTheme="minorHAnsi" w:cstheme="minorHAnsi"/>
          <w:highlight w:val="green"/>
        </w:rPr>
        <w:t xml:space="preserve">admit </w:t>
      </w:r>
      <w:r w:rsidRPr="005A2539">
        <w:rPr>
          <w:rStyle w:val="Emphasis"/>
          <w:rFonts w:asciiTheme="minorHAnsi" w:hAnsiTheme="minorHAnsi" w:cstheme="minorHAnsi"/>
        </w:rPr>
        <w:t xml:space="preserve">an </w:t>
      </w:r>
      <w:r w:rsidRPr="005A2539">
        <w:rPr>
          <w:rStyle w:val="Emphasis"/>
          <w:rFonts w:asciiTheme="minorHAnsi" w:hAnsiTheme="minorHAnsi" w:cstheme="minorHAnsi"/>
          <w:highlight w:val="green"/>
        </w:rPr>
        <w:t>infinite number</w:t>
      </w:r>
      <w:r w:rsidRPr="005A2539">
        <w:rPr>
          <w:rStyle w:val="Emphasis"/>
          <w:rFonts w:asciiTheme="minorHAnsi" w:hAnsiTheme="minorHAnsi" w:cstheme="minorHAnsi"/>
        </w:rPr>
        <w:t xml:space="preserve"> </w:t>
      </w:r>
      <w:r w:rsidRPr="005A2539">
        <w:rPr>
          <w:rStyle w:val="Emphasis"/>
          <w:rFonts w:asciiTheme="minorHAnsi" w:hAnsiTheme="minorHAnsi" w:cstheme="minorHAnsi"/>
          <w:highlight w:val="green"/>
        </w:rPr>
        <w:t>of true or false judgments</w:t>
      </w:r>
      <w:r w:rsidRPr="005A2539">
        <w:rPr>
          <w:rStyle w:val="Emphasis"/>
          <w:rFonts w:asciiTheme="minorHAnsi" w:hAnsiTheme="minorHAnsi" w:cstheme="minorHAnsi"/>
        </w:rPr>
        <w:t>.</w:t>
      </w:r>
      <w:r w:rsidRPr="005A2539">
        <w:rPr>
          <w:rFonts w:asciiTheme="minorHAnsi" w:hAnsiTheme="minorHAnsi" w:cstheme="minorHAnsi"/>
          <w:sz w:val="14"/>
        </w:rPr>
        <w:t xml:space="preserve"> For the one who expresses a true assertion proclaims simultaneously that it is true, and so on ad infinitum.”</w:t>
      </w:r>
    </w:p>
    <w:p w14:paraId="646CCAE4" w14:textId="23D242D1" w:rsidR="00D853C5" w:rsidRPr="00C546C9" w:rsidRDefault="00D853C5" w:rsidP="00D853C5">
      <w:pPr>
        <w:pStyle w:val="Heading4"/>
      </w:pPr>
      <w:r>
        <w:rPr>
          <w:u w:val="single"/>
        </w:rPr>
        <w:lastRenderedPageBreak/>
        <w:t>E</w:t>
      </w:r>
      <w:r w:rsidRPr="00A22B8C">
        <w:rPr>
          <w:u w:val="single"/>
        </w:rPr>
        <w:t>] Constitutive Authority</w:t>
      </w:r>
      <w:r w:rsidRPr="00F73615">
        <w:t xml:space="preserve"> – The meta-ethic is</w:t>
      </w:r>
      <w:r>
        <w:t xml:space="preserve"> bindingness</w:t>
      </w:r>
      <w:r w:rsidRPr="00F73615">
        <w:t xml:space="preserve">. Practical reason is the only unescapable authority because to ask why I should be a reasoner concedes </w:t>
      </w:r>
      <w:r>
        <w:t>it’s</w:t>
      </w:r>
      <w:r w:rsidRPr="00F73615">
        <w:t xml:space="preserve"> authority </w:t>
      </w:r>
      <w:r>
        <w:t>since</w:t>
      </w:r>
      <w:r w:rsidRPr="00F73615">
        <w:t xml:space="preserve"> you’re actively reasoning</w:t>
      </w:r>
      <w:r>
        <w:t>.</w:t>
      </w:r>
    </w:p>
    <w:p w14:paraId="5BC341B7" w14:textId="64D7B584" w:rsidR="00D853C5" w:rsidRDefault="00151820" w:rsidP="00D853C5">
      <w:pPr>
        <w:pStyle w:val="Heading4"/>
        <w:rPr>
          <w:rFonts w:cs="Calibri"/>
        </w:rPr>
      </w:pPr>
      <w:r>
        <w:rPr>
          <w:rFonts w:cs="Calibri"/>
        </w:rPr>
        <w:t>F</w:t>
      </w:r>
      <w:r w:rsidR="00D853C5" w:rsidRPr="00305C79">
        <w:rPr>
          <w:rFonts w:cs="Calibri"/>
        </w:rPr>
        <w:t xml:space="preserve">] </w:t>
      </w:r>
      <w:r w:rsidR="00D853C5" w:rsidRPr="00305C79">
        <w:rPr>
          <w:rFonts w:cs="Calibri"/>
          <w:u w:val="single"/>
        </w:rPr>
        <w:t>Naturalistic fallacy</w:t>
      </w:r>
      <w:r w:rsidR="00D853C5" w:rsidRPr="00305C79">
        <w:rPr>
          <w:rFonts w:cs="Calibri"/>
        </w:rPr>
        <w:t xml:space="preserve"> – experience only tells us what is since we can only perceive what is, not what ought to be.  But it’s impossible to derive an ought from descriptive premises, so there needs to be additional a priori premises to make a moral theory.</w:t>
      </w:r>
    </w:p>
    <w:p w14:paraId="3DA1ED90" w14:textId="58BB0F5A" w:rsidR="00D853C5" w:rsidRPr="00D853C5" w:rsidRDefault="00151820" w:rsidP="00D853C5">
      <w:pPr>
        <w:pStyle w:val="Heading4"/>
      </w:pPr>
      <w:r>
        <w:t>G</w:t>
      </w:r>
      <w:r w:rsidR="00D853C5">
        <w:t xml:space="preserve">] </w:t>
      </w:r>
      <w:r w:rsidR="00D853C5" w:rsidRPr="00925D23">
        <w:rPr>
          <w:rFonts w:cs="Calibri"/>
          <w:u w:val="single"/>
        </w:rPr>
        <w:t>Transcendental Idealism</w:t>
      </w:r>
      <w:r w:rsidR="00D853C5" w:rsidRPr="00925D23">
        <w:rPr>
          <w:rFonts w:cs="Calibri"/>
        </w:rPr>
        <w:t xml:space="preserve"> – what we see is not what is, but our representations of reality – only a priori knowledge is a lane to truth</w:t>
      </w:r>
      <w:r w:rsidR="00D853C5">
        <w:rPr>
          <w:rFonts w:cs="Calibri"/>
        </w:rPr>
        <w:t xml:space="preserve"> as perception is the lane to truth insofar as a lack of the subject removes material constitution and abstracts sensibility as it is then unknown.</w:t>
      </w:r>
    </w:p>
    <w:p w14:paraId="6CBCF3A7" w14:textId="77777777" w:rsidR="00D853C5" w:rsidRPr="00C546C9" w:rsidRDefault="00D853C5" w:rsidP="00D853C5"/>
    <w:p w14:paraId="27DC3645" w14:textId="77777777" w:rsidR="00D853C5" w:rsidRDefault="00D853C5" w:rsidP="00D853C5">
      <w:pPr>
        <w:pStyle w:val="Heading4"/>
      </w:pPr>
      <w:r w:rsidRPr="00F279F1">
        <w:rPr>
          <w:u w:val="single"/>
        </w:rPr>
        <w:t>That justifies universality</w:t>
      </w:r>
      <w:r>
        <w:t xml:space="preserve"> </w:t>
      </w:r>
      <w:r w:rsidRPr="00CE11B7">
        <w:t xml:space="preserve">–a priori principles like reason apply to everyone since they are independent of human experience and </w:t>
      </w:r>
      <w:r>
        <w:t>–</w:t>
      </w:r>
      <w:r w:rsidRPr="00CE11B7">
        <w:t xml:space="preserve"> any non-universalizable norm justifies someone’s ability to impede on your ends i.e. if I want to eat ice cream, I must recognize that others may affect my pursuit of that end</w:t>
      </w:r>
      <w:r>
        <w:t>.</w:t>
      </w:r>
    </w:p>
    <w:p w14:paraId="461ABE6C" w14:textId="77777777" w:rsidR="00D853C5" w:rsidRPr="00C546C9" w:rsidRDefault="00D853C5" w:rsidP="00D853C5"/>
    <w:p w14:paraId="0B080869" w14:textId="77777777" w:rsidR="00D853C5" w:rsidRDefault="00D853C5" w:rsidP="00D853C5">
      <w:pPr>
        <w:pStyle w:val="Heading4"/>
      </w:pPr>
      <w:r>
        <w:t>Additionally</w:t>
      </w:r>
      <w:r w:rsidRPr="0088077D">
        <w:t>:</w:t>
      </w:r>
    </w:p>
    <w:p w14:paraId="4E374915" w14:textId="77777777" w:rsidR="00D853C5" w:rsidRPr="00EB18FA" w:rsidRDefault="00D853C5" w:rsidP="00D853C5"/>
    <w:p w14:paraId="39FB9986" w14:textId="77777777" w:rsidR="00D853C5" w:rsidRDefault="00D853C5" w:rsidP="00D853C5">
      <w:pPr>
        <w:pStyle w:val="Heading4"/>
      </w:pPr>
      <w:r>
        <w:t>[A] Resource</w:t>
      </w:r>
      <w:r w:rsidRPr="00F73615">
        <w:t xml:space="preserve"> disparities—</w:t>
      </w:r>
      <w:r>
        <w:t>focusing</w:t>
      </w:r>
      <w:r w:rsidRPr="00F73615">
        <w:t xml:space="preserve"> on evidence privileges debaters with the most prep </w:t>
      </w:r>
      <w:r>
        <w:t>excluding</w:t>
      </w:r>
      <w:r w:rsidRPr="00F73615">
        <w:t xml:space="preserve"> lone-wolfs. A debate</w:t>
      </w:r>
      <w:r>
        <w:t>r</w:t>
      </w:r>
      <w:r w:rsidRPr="00F73615">
        <w:t xml:space="preserve"> under my framework can easily be won without any prep since minimal evidence </w:t>
      </w:r>
      <w:r>
        <w:t>is</w:t>
      </w:r>
      <w:r w:rsidRPr="00F73615">
        <w:t xml:space="preserve"> required. That pre-req to</w:t>
      </w:r>
      <w:r>
        <w:t xml:space="preserve"> accessing </w:t>
      </w:r>
      <w:r w:rsidRPr="00F73615">
        <w:t>the activity.</w:t>
      </w:r>
    </w:p>
    <w:p w14:paraId="043D7CEE" w14:textId="77777777" w:rsidR="00D853C5" w:rsidRPr="00305C79" w:rsidRDefault="00D853C5" w:rsidP="00D853C5">
      <w:pPr>
        <w:pStyle w:val="Heading4"/>
        <w:rPr>
          <w:rFonts w:cs="Calibri"/>
        </w:rPr>
      </w:pPr>
      <w:r w:rsidRPr="00305C79">
        <w:rPr>
          <w:rFonts w:cs="Calibri"/>
        </w:rPr>
        <w:t>[</w:t>
      </w:r>
      <w:r>
        <w:rPr>
          <w:rFonts w:cs="Calibri"/>
        </w:rPr>
        <w:t>B</w:t>
      </w:r>
      <w:r w:rsidRPr="00305C79">
        <w:rPr>
          <w:rFonts w:cs="Calibri"/>
        </w:rPr>
        <w:t>] Practical identities – we find our lives worth living under practical identities such as student but that presupposes agency.</w:t>
      </w:r>
    </w:p>
    <w:p w14:paraId="45EE625E" w14:textId="77777777" w:rsidR="00D853C5" w:rsidRPr="00305C79" w:rsidRDefault="00D853C5" w:rsidP="00D853C5">
      <w:pPr>
        <w:rPr>
          <w:sz w:val="16"/>
          <w:szCs w:val="16"/>
        </w:rPr>
      </w:pPr>
      <w:proofErr w:type="spellStart"/>
      <w:r w:rsidRPr="00305C79">
        <w:rPr>
          <w:rFonts w:eastAsiaTheme="majorEastAsia"/>
          <w:b/>
          <w:bCs/>
          <w:sz w:val="26"/>
          <w:szCs w:val="26"/>
        </w:rPr>
        <w:t>Korsgaard</w:t>
      </w:r>
      <w:proofErr w:type="spellEnd"/>
      <w:r w:rsidRPr="00305C79">
        <w:rPr>
          <w:rFonts w:eastAsiaTheme="majorEastAsia"/>
          <w:b/>
          <w:bCs/>
          <w:sz w:val="26"/>
          <w:szCs w:val="26"/>
        </w:rPr>
        <w:t xml:space="preserve"> 92</w:t>
      </w:r>
      <w:r w:rsidRPr="00305C79">
        <w:rPr>
          <w:sz w:val="16"/>
          <w:szCs w:val="16"/>
        </w:rPr>
        <w:t xml:space="preserve"> CHRISTINE M. </w:t>
      </w:r>
      <w:proofErr w:type="spellStart"/>
      <w:r w:rsidRPr="00305C79">
        <w:rPr>
          <w:sz w:val="16"/>
          <w:szCs w:val="16"/>
        </w:rPr>
        <w:t>Korsgaard</w:t>
      </w:r>
      <w:proofErr w:type="spellEnd"/>
      <w:r w:rsidRPr="00305C79">
        <w:rPr>
          <w:sz w:val="16"/>
          <w:szCs w:val="16"/>
        </w:rPr>
        <w:t xml:space="preserve"> 92 [I am a Professor of Philosophy at Harvard University, where I have taught since 1991. From July 1996 through June 2002, I was Chair of the Department of Philosophy. (The current chair is Sean Kelly.) From 2004-2012, I was Director of Graduate Studies in Philosophy. (The current DGS is Mark Richard.) Before coming here, I held positions at Yale, the University of California at Santa Barbara, and the University of Chicago, as well as visiting positions at Berkeley and UCLA. I served as President of the Eastern Division of the American Philosophical Association in 2008-2009, and held a Mellon Distinguished Achievement Award from 2006-2009. I work on moral philosophy and its history, practical reason, the nature of agency, personal identity, normativity, and the ethical relations between human beings and the other animals], “The Sources of Normativity”, THE TANNER LECTURES ON HUMAN VALUES Delivered at Clare Hall, Cambridge University 16-17 Nov 1992, BE</w:t>
      </w:r>
    </w:p>
    <w:p w14:paraId="65409AEB" w14:textId="77777777" w:rsidR="00D853C5" w:rsidRPr="00305C79" w:rsidRDefault="00D853C5" w:rsidP="00D853C5">
      <w:pPr>
        <w:rPr>
          <w:sz w:val="16"/>
        </w:rPr>
      </w:pPr>
      <w:r w:rsidRPr="00305C79">
        <w:rPr>
          <w:sz w:val="16"/>
        </w:rPr>
        <w:t xml:space="preserve">The Solution: Those who think that the human mind is internally luminous and transparent to itself think that the term “self-consciousness” is appropriate because what we get in human consciousness is a direct encounter with the self. Those who think that the human mind has a reflective structure use the term too, but for a different reason. </w:t>
      </w:r>
      <w:r w:rsidRPr="00305C79">
        <w:rPr>
          <w:rStyle w:val="Emphasis"/>
        </w:rPr>
        <w:t xml:space="preserve">The </w:t>
      </w:r>
      <w:r w:rsidRPr="00E41836">
        <w:rPr>
          <w:rStyle w:val="Emphasis"/>
        </w:rPr>
        <w:t xml:space="preserve">reflective </w:t>
      </w:r>
      <w:r w:rsidRPr="00305C79">
        <w:rPr>
          <w:rStyle w:val="Emphasis"/>
          <w:highlight w:val="green"/>
        </w:rPr>
        <w:t xml:space="preserve">structure </w:t>
      </w:r>
      <w:r w:rsidRPr="00E41836">
        <w:rPr>
          <w:rStyle w:val="Emphasis"/>
        </w:rPr>
        <w:t>of the mind is a source of</w:t>
      </w:r>
      <w:r w:rsidRPr="00305C79">
        <w:rPr>
          <w:rStyle w:val="Emphasis"/>
        </w:rPr>
        <w:t xml:space="preserve"> “self-consciousness” because it </w:t>
      </w:r>
      <w:r w:rsidRPr="00305C79">
        <w:rPr>
          <w:rStyle w:val="Emphasis"/>
          <w:highlight w:val="green"/>
        </w:rPr>
        <w:t xml:space="preserve">forces us to have </w:t>
      </w:r>
      <w:r w:rsidRPr="00E41836">
        <w:rPr>
          <w:rStyle w:val="Emphasis"/>
        </w:rPr>
        <w:t xml:space="preserve">a conception of </w:t>
      </w:r>
      <w:r w:rsidRPr="00305C79">
        <w:rPr>
          <w:rStyle w:val="Emphasis"/>
          <w:highlight w:val="green"/>
        </w:rPr>
        <w:t>ourselves.</w:t>
      </w:r>
      <w:r w:rsidRPr="00305C79">
        <w:rPr>
          <w:sz w:val="16"/>
        </w:rPr>
        <w:t xml:space="preserve"> As Kant argues, this is a fact about what it is like to be reflectively conscious and it does not prove the existence of a metaphysical self. From a third person point of view, outside of the deliberative standpoint, it may look as if what happens when someone makes a choice is that the strongest of his conflicting desires wins. But that isn’t the way it is for you when you </w:t>
      </w:r>
      <w:r w:rsidRPr="00E41836">
        <w:rPr>
          <w:sz w:val="16"/>
        </w:rPr>
        <w:t xml:space="preserve">deliberate. </w:t>
      </w:r>
      <w:r w:rsidRPr="00E41836">
        <w:rPr>
          <w:rStyle w:val="Emphasis"/>
        </w:rPr>
        <w:lastRenderedPageBreak/>
        <w:t>When you deliberate, it is as if there were something over and above all of your desires, something that is you</w:t>
      </w:r>
      <w:r w:rsidRPr="00305C79">
        <w:rPr>
          <w:rStyle w:val="Emphasis"/>
        </w:rPr>
        <w:t xml:space="preserve">, and </w:t>
      </w:r>
      <w:r w:rsidRPr="00305C79">
        <w:rPr>
          <w:rStyle w:val="Emphasis"/>
          <w:highlight w:val="green"/>
        </w:rPr>
        <w:t xml:space="preserve">that chooses which </w:t>
      </w:r>
      <w:r w:rsidRPr="00E41836">
        <w:rPr>
          <w:rStyle w:val="Emphasis"/>
        </w:rPr>
        <w:t>desire to act on. This means</w:t>
      </w:r>
      <w:r w:rsidRPr="00305C79">
        <w:rPr>
          <w:rStyle w:val="Emphasis"/>
        </w:rPr>
        <w:t xml:space="preserve"> that </w:t>
      </w:r>
      <w:r w:rsidRPr="00E41836">
        <w:rPr>
          <w:rStyle w:val="Emphasis"/>
        </w:rPr>
        <w:t>the principle or law by which you determine</w:t>
      </w:r>
      <w:r w:rsidRPr="00305C79">
        <w:rPr>
          <w:rStyle w:val="Emphasis"/>
        </w:rPr>
        <w:t xml:space="preserve"> your </w:t>
      </w:r>
      <w:r w:rsidRPr="00305C79">
        <w:rPr>
          <w:rStyle w:val="Emphasis"/>
          <w:highlight w:val="green"/>
        </w:rPr>
        <w:t xml:space="preserve">actions </w:t>
      </w:r>
      <w:r w:rsidRPr="00E41836">
        <w:rPr>
          <w:rStyle w:val="Emphasis"/>
        </w:rPr>
        <w:t xml:space="preserve">is one that </w:t>
      </w:r>
      <w:r w:rsidRPr="00305C79">
        <w:rPr>
          <w:rStyle w:val="Emphasis"/>
          <w:highlight w:val="green"/>
        </w:rPr>
        <w:t xml:space="preserve">you regard as </w:t>
      </w:r>
      <w:r w:rsidRPr="00E41836">
        <w:rPr>
          <w:rStyle w:val="Emphasis"/>
        </w:rPr>
        <w:t xml:space="preserve">being </w:t>
      </w:r>
      <w:r w:rsidRPr="00305C79">
        <w:rPr>
          <w:rStyle w:val="Emphasis"/>
          <w:highlight w:val="green"/>
        </w:rPr>
        <w:t xml:space="preserve">expressive </w:t>
      </w:r>
      <w:r w:rsidRPr="00E41836">
        <w:rPr>
          <w:rStyle w:val="Emphasis"/>
        </w:rPr>
        <w:t>of yourself. To</w:t>
      </w:r>
      <w:r w:rsidRPr="00305C79">
        <w:rPr>
          <w:rStyle w:val="Emphasis"/>
        </w:rPr>
        <w:t xml:space="preserve"> identify with such a principle or law is to be</w:t>
      </w:r>
      <w:r w:rsidRPr="00305C79">
        <w:rPr>
          <w:sz w:val="16"/>
        </w:rPr>
        <w:t xml:space="preserve">, in St. Paul’s famous phrase, </w:t>
      </w:r>
      <w:r w:rsidRPr="00305C79">
        <w:rPr>
          <w:rStyle w:val="Emphasis"/>
        </w:rPr>
        <w:t>a law to yourself</w:t>
      </w:r>
      <w:r w:rsidRPr="00305C79">
        <w:rPr>
          <w:sz w:val="16"/>
        </w:rPr>
        <w:t xml:space="preserve">.6 An agent might think of herself as a Citizen in the Kingdom of Ends. Or she might think of herself as a member of a family or an ethnic group or a nation. She might think of herself as the steward of her own interests, and then she will be an egoist. Or she might think of herself as the slave of her passions, and then she will be a wanton. And how she thinks of herself will determine whether it is the law of the Kingdom of Ends, or the law of some smaller group, or the law of the egoist, or the law of the wanton that is the law that she </w:t>
      </w:r>
      <w:r w:rsidRPr="00E41836">
        <w:rPr>
          <w:sz w:val="16"/>
        </w:rPr>
        <w:t>is to</w:t>
      </w:r>
      <w:r w:rsidRPr="00305C79">
        <w:rPr>
          <w:sz w:val="16"/>
        </w:rPr>
        <w:t xml:space="preserve"> </w:t>
      </w:r>
      <w:r w:rsidRPr="00E41836">
        <w:rPr>
          <w:sz w:val="16"/>
        </w:rPr>
        <w:t xml:space="preserve">herself. </w:t>
      </w:r>
      <w:r w:rsidRPr="00E41836">
        <w:rPr>
          <w:rStyle w:val="Emphasis"/>
        </w:rPr>
        <w:t xml:space="preserve">The conception of </w:t>
      </w:r>
      <w:r w:rsidRPr="00305C79">
        <w:rPr>
          <w:rStyle w:val="Emphasis"/>
          <w:highlight w:val="green"/>
        </w:rPr>
        <w:t>one’s identity</w:t>
      </w:r>
      <w:r w:rsidRPr="00305C79">
        <w:rPr>
          <w:rStyle w:val="Emphasis"/>
        </w:rPr>
        <w:t xml:space="preserve"> in question here is not a theoretical one, a view about what as a matter of inescapable scientific fact you are. It </w:t>
      </w:r>
      <w:r w:rsidRPr="00305C79">
        <w:rPr>
          <w:rStyle w:val="Emphasis"/>
          <w:highlight w:val="green"/>
        </w:rPr>
        <w:t>is</w:t>
      </w:r>
      <w:r w:rsidRPr="00305C79">
        <w:rPr>
          <w:rStyle w:val="Emphasis"/>
        </w:rPr>
        <w:t xml:space="preserve"> better understood as </w:t>
      </w:r>
      <w:r w:rsidRPr="00305C79">
        <w:rPr>
          <w:rStyle w:val="Emphasis"/>
          <w:highlight w:val="green"/>
        </w:rPr>
        <w:t>a description under which you value yourself</w:t>
      </w:r>
      <w:r w:rsidRPr="00305C79">
        <w:rPr>
          <w:rStyle w:val="Emphasis"/>
        </w:rPr>
        <w:t xml:space="preserve">, a description </w:t>
      </w:r>
      <w:r w:rsidRPr="00E41836">
        <w:rPr>
          <w:rStyle w:val="Emphasis"/>
        </w:rPr>
        <w:t>under which you find your life to be worth living and your actions to be worth undertaking. So I will call this a conception</w:t>
      </w:r>
      <w:r w:rsidRPr="00305C79">
        <w:rPr>
          <w:rStyle w:val="Emphasis"/>
        </w:rPr>
        <w:t xml:space="preserve"> of your </w:t>
      </w:r>
      <w:r w:rsidRPr="00305C79">
        <w:rPr>
          <w:rStyle w:val="Emphasis"/>
          <w:highlight w:val="green"/>
        </w:rPr>
        <w:t>practical identity.</w:t>
      </w:r>
      <w:r w:rsidRPr="00305C79">
        <w:rPr>
          <w:rStyle w:val="Emphasis"/>
        </w:rPr>
        <w:t xml:space="preserve"> Practical </w:t>
      </w:r>
      <w:r w:rsidRPr="00E41836">
        <w:rPr>
          <w:rStyle w:val="Emphasis"/>
        </w:rPr>
        <w:t>identity is a complex matter and for the average person there will be a jumble of such conceptions.</w:t>
      </w:r>
      <w:r w:rsidRPr="00E41836">
        <w:rPr>
          <w:sz w:val="16"/>
        </w:rPr>
        <w:t xml:space="preserve"> You are a human being, a woman or a man, an adherent of a certain religion, a member of an ethnic group, someone’s friend, and so on. And all of these identities give rise to reasons and obligations. </w:t>
      </w:r>
      <w:r w:rsidRPr="00E41836">
        <w:rPr>
          <w:rStyle w:val="Emphasis"/>
        </w:rPr>
        <w:t>Your reasons express your identity, your nature; your obligations spring from what that identity forbids</w:t>
      </w:r>
      <w:r w:rsidRPr="00E41836">
        <w:rPr>
          <w:sz w:val="16"/>
        </w:rPr>
        <w:t>.</w:t>
      </w:r>
    </w:p>
    <w:p w14:paraId="7A84235A" w14:textId="77777777" w:rsidR="00D853C5" w:rsidRPr="00E80998" w:rsidRDefault="00D853C5" w:rsidP="00D853C5">
      <w:pPr>
        <w:pStyle w:val="Heading4"/>
      </w:pPr>
      <w:r w:rsidRPr="00E80998">
        <w:lastRenderedPageBreak/>
        <w:t xml:space="preserve">Thus, the standard is consistency with the categorical imperative. </w:t>
      </w:r>
    </w:p>
    <w:p w14:paraId="3A4D28CF" w14:textId="77777777" w:rsidR="00D853C5" w:rsidRDefault="00D853C5" w:rsidP="00D853C5">
      <w:pPr>
        <w:pStyle w:val="Heading4"/>
      </w:pPr>
      <w:r w:rsidRPr="00F279F1">
        <w:rPr>
          <w:u w:val="single"/>
        </w:rPr>
        <w:t xml:space="preserve">[1] Presumption and </w:t>
      </w:r>
      <w:r>
        <w:rPr>
          <w:u w:val="single"/>
        </w:rPr>
        <w:t>P</w:t>
      </w:r>
      <w:r w:rsidRPr="00F279F1">
        <w:rPr>
          <w:u w:val="single"/>
        </w:rPr>
        <w:t>ermissibility affirm:</w:t>
      </w:r>
      <w:r w:rsidRPr="0088077D">
        <w:t xml:space="preserve"> a</w:t>
      </w:r>
      <w:r>
        <w:t>]</w:t>
      </w:r>
      <w:r w:rsidRPr="0088077D">
        <w:t xml:space="preserve"> Statements are true before false since if I told you my name, you’d believe me. b] If anything is permissible, then so is the aff since there is nothing </w:t>
      </w:r>
      <w:r>
        <w:t>prohibiting us.</w:t>
      </w:r>
      <w:r w:rsidRPr="0088077D">
        <w:t xml:space="preserve"> </w:t>
      </w:r>
    </w:p>
    <w:p w14:paraId="3D236371" w14:textId="3711222F" w:rsidR="00D853C5" w:rsidRDefault="00D853C5" w:rsidP="00D853C5">
      <w:pPr>
        <w:pStyle w:val="Heading4"/>
      </w:pPr>
      <w:r w:rsidRPr="00C423B9">
        <w:rPr>
          <w:u w:val="single"/>
        </w:rPr>
        <w:t>[2] Consequences Fail:</w:t>
      </w:r>
      <w:r w:rsidRPr="00C423B9">
        <w:t xml:space="preserve"> </w:t>
      </w:r>
      <w:r>
        <w:t>a</w:t>
      </w:r>
      <w:r w:rsidRPr="00C423B9">
        <w:t xml:space="preserve">] </w:t>
      </w:r>
      <w:r>
        <w:t>Yes act/omission distinction – t</w:t>
      </w:r>
      <w:r w:rsidRPr="00C423B9">
        <w:t xml:space="preserve">here are infinite events occurring over which you have no control, so you can never be moral </w:t>
      </w:r>
      <w:r>
        <w:t>b</w:t>
      </w:r>
      <w:r w:rsidRPr="00C423B9">
        <w:t xml:space="preserve">] Every action has infinite stemming consequences so we can’t predict. </w:t>
      </w:r>
      <w:r>
        <w:t>c</w:t>
      </w:r>
      <w:r w:rsidRPr="00C423B9">
        <w:t xml:space="preserve">] Induction is circular because it </w:t>
      </w:r>
      <w:r>
        <w:t>assumes</w:t>
      </w:r>
      <w:r w:rsidRPr="00C423B9">
        <w:t xml:space="preserve"> nature will hold uniform </w:t>
      </w:r>
      <w:r>
        <w:t>d] aggregation impossible – impossible to measure pain and pleasure</w:t>
      </w:r>
      <w:r w:rsidRPr="00C423B9">
        <w:t xml:space="preserve"> </w:t>
      </w:r>
      <w:r w:rsidR="00EF388C">
        <w:t>e</w:t>
      </w:r>
      <w:r w:rsidRPr="00C423B9">
        <w:t xml:space="preserve">] Every action is infinitely divisible, only intents unify </w:t>
      </w:r>
    </w:p>
    <w:p w14:paraId="1D73C4F9" w14:textId="0EF65E45" w:rsidR="000664ED" w:rsidRDefault="000664ED" w:rsidP="000664ED">
      <w:pPr>
        <w:pStyle w:val="Heading4"/>
        <w:rPr>
          <w:rFonts w:cs="Calibri"/>
        </w:rPr>
      </w:pPr>
      <w:r>
        <w:t xml:space="preserve">[3] </w:t>
      </w:r>
      <w:r w:rsidRPr="008D552A">
        <w:rPr>
          <w:rFonts w:cs="Calibri"/>
        </w:rPr>
        <w:t>Interpretation: the neg must not contest the aff framework, read arguments that contest the ethical validity of the aff standard, or read an alternative framework provided that</w:t>
      </w:r>
      <w:r>
        <w:rPr>
          <w:rFonts w:cs="Calibri"/>
        </w:rPr>
        <w:t xml:space="preserve"> </w:t>
      </w:r>
      <w:r w:rsidRPr="008D552A">
        <w:rPr>
          <w:rFonts w:cs="Calibri"/>
        </w:rPr>
        <w:t xml:space="preserve">the aff standard is </w:t>
      </w:r>
      <w:r>
        <w:rPr>
          <w:rFonts w:cs="Calibri"/>
        </w:rPr>
        <w:t>consistency with the categorical imperative</w:t>
      </w:r>
      <w:r w:rsidR="00DB10F1">
        <w:rPr>
          <w:rFonts w:cs="Calibri"/>
        </w:rPr>
        <w:t>.</w:t>
      </w:r>
    </w:p>
    <w:p w14:paraId="1C8B29BA" w14:textId="6F434C71" w:rsidR="00DB10F1" w:rsidRPr="00DB10F1" w:rsidRDefault="00DB10F1" w:rsidP="00DB10F1">
      <w:pPr>
        <w:pStyle w:val="Heading4"/>
      </w:pPr>
      <w:r>
        <w:t>Violation’s pre-emptive.</w:t>
      </w:r>
    </w:p>
    <w:p w14:paraId="79427818" w14:textId="060627A2" w:rsidR="000664ED" w:rsidRPr="000664ED" w:rsidRDefault="000664ED" w:rsidP="000664ED">
      <w:pPr>
        <w:pStyle w:val="Heading4"/>
      </w:pPr>
      <w:r w:rsidRPr="008D552A">
        <w:t>Strat skew – neg is reactive and can up-layer the aff on moral frameworks, procedurals, and discursive arguments – AFC levels the playing field by forcing the neg to commit to the aff on substance, which ensures the AC matters</w:t>
      </w:r>
    </w:p>
    <w:p w14:paraId="0AD68E0F" w14:textId="025820F6" w:rsidR="000664ED" w:rsidRPr="00505583" w:rsidRDefault="000664ED" w:rsidP="000664ED">
      <w:pPr>
        <w:pStyle w:val="Heading4"/>
        <w:rPr>
          <w:rFonts w:cs="Calibri"/>
        </w:rPr>
      </w:pPr>
      <w:r w:rsidRPr="008D552A">
        <w:rPr>
          <w:rFonts w:cs="Calibri"/>
        </w:rPr>
        <w:t xml:space="preserve">No RVI on 1ac theory that has a pre-emptive violation--they would have 7 minutes to answer a minute-long shell and the debate would end right there--the entire 1ac </w:t>
      </w:r>
      <w:proofErr w:type="spellStart"/>
      <w:r w:rsidRPr="008D552A">
        <w:rPr>
          <w:rFonts w:cs="Calibri"/>
        </w:rPr>
        <w:t>cant</w:t>
      </w:r>
      <w:proofErr w:type="spellEnd"/>
      <w:r w:rsidRPr="008D552A">
        <w:rPr>
          <w:rFonts w:cs="Calibri"/>
        </w:rPr>
        <w:t xml:space="preserve"> be the shell because then they could just choose not to violate it</w:t>
      </w:r>
    </w:p>
    <w:p w14:paraId="64148B05" w14:textId="77777777" w:rsidR="000664ED" w:rsidRDefault="000664ED" w:rsidP="000664ED">
      <w:pPr>
        <w:pStyle w:val="Heading4"/>
      </w:pPr>
      <w:r>
        <w:t>1AC Theory is DTD—its key to making sure they’re held accountable since they chose to violate it</w:t>
      </w:r>
    </w:p>
    <w:p w14:paraId="03263A27" w14:textId="77777777" w:rsidR="000664ED" w:rsidRPr="00391519" w:rsidRDefault="000664ED" w:rsidP="000664ED">
      <w:pPr>
        <w:pStyle w:val="Heading4"/>
      </w:pPr>
      <w:r>
        <w:t xml:space="preserve">Competing </w:t>
      </w:r>
      <w:proofErr w:type="spellStart"/>
      <w:r>
        <w:t>interps</w:t>
      </w:r>
      <w:proofErr w:type="spellEnd"/>
      <w:r>
        <w:t xml:space="preserve"> on 1AC Theory- A] 7 minutes is more than enough time to robustly justify their counter </w:t>
      </w:r>
      <w:proofErr w:type="spellStart"/>
      <w:r>
        <w:t>interp</w:t>
      </w:r>
      <w:proofErr w:type="spellEnd"/>
      <w:r>
        <w:t xml:space="preserve"> </w:t>
      </w:r>
    </w:p>
    <w:p w14:paraId="4905567A" w14:textId="27D91016" w:rsidR="000664ED" w:rsidRPr="000664ED" w:rsidRDefault="000664ED" w:rsidP="000664ED">
      <w:pPr>
        <w:pStyle w:val="Heading4"/>
      </w:pPr>
      <w:r>
        <w:t>Fairness outweighs: 1] testing – if we can’t answer their arguments we don’t know if they’re right 2] minority debaters will just quit if the activity is unfair which supercharges abuse</w:t>
      </w:r>
    </w:p>
    <w:p w14:paraId="11AAC284" w14:textId="77777777" w:rsidR="00D853C5" w:rsidRDefault="00D853C5" w:rsidP="00D853C5">
      <w:pPr>
        <w:pStyle w:val="Heading3"/>
      </w:pPr>
      <w:r>
        <w:lastRenderedPageBreak/>
        <w:t>Advocacy</w:t>
      </w:r>
    </w:p>
    <w:p w14:paraId="5EF4FAF9" w14:textId="77777777" w:rsidR="00D853C5" w:rsidRPr="00976E44" w:rsidRDefault="00D853C5" w:rsidP="00D853C5">
      <w:pPr>
        <w:pStyle w:val="Heading4"/>
        <w:rPr>
          <w:rFonts w:cs="Calibri"/>
        </w:rPr>
      </w:pPr>
      <w:r w:rsidRPr="00976E44">
        <w:rPr>
          <w:rFonts w:cs="Calibri"/>
        </w:rPr>
        <w:t>Plan text: The member nations of the World Trade Organization ought to reduce intellectual property protections for medicines during pandemics.</w:t>
      </w:r>
    </w:p>
    <w:p w14:paraId="774D050F" w14:textId="15E0AB32" w:rsidR="00D853C5" w:rsidRPr="00D853C5" w:rsidRDefault="00D853C5" w:rsidP="00D853C5">
      <w:pPr>
        <w:pStyle w:val="Heading4"/>
        <w:rPr>
          <w:shd w:val="clear" w:color="auto" w:fill="FFFFFF"/>
        </w:rPr>
      </w:pPr>
      <w:r w:rsidRPr="00F72822">
        <w:t>Resolved is defined as</w:t>
      </w:r>
      <w:r w:rsidRPr="00F72822">
        <w:rPr>
          <w:rStyle w:val="FootnoteReference"/>
          <w:rFonts w:cs="Calibri"/>
        </w:rPr>
        <w:footnoteReference w:id="1"/>
      </w:r>
      <w:r w:rsidRPr="00F72822">
        <w:t xml:space="preserve"> </w:t>
      </w:r>
      <w:r w:rsidRPr="00F72822">
        <w:rPr>
          <w:u w:val="single"/>
          <w:shd w:val="clear" w:color="auto" w:fill="FFFFFF"/>
        </w:rPr>
        <w:t>firm in</w:t>
      </w:r>
      <w:r w:rsidRPr="00F72822">
        <w:rPr>
          <w:shd w:val="clear" w:color="auto" w:fill="FFFFFF"/>
        </w:rPr>
        <w:t xml:space="preserve"> </w:t>
      </w:r>
      <w:r w:rsidRPr="00F72822">
        <w:rPr>
          <w:sz w:val="12"/>
          <w:szCs w:val="12"/>
          <w:shd w:val="clear" w:color="auto" w:fill="FFFFFF"/>
        </w:rPr>
        <w:t>purpose or</w:t>
      </w:r>
      <w:r w:rsidRPr="00F72822">
        <w:rPr>
          <w:shd w:val="clear" w:color="auto" w:fill="FFFFFF"/>
        </w:rPr>
        <w:t xml:space="preserve"> </w:t>
      </w:r>
      <w:r w:rsidRPr="00F72822">
        <w:rPr>
          <w:u w:val="single"/>
          <w:shd w:val="clear" w:color="auto" w:fill="FFFFFF"/>
        </w:rPr>
        <w:t xml:space="preserve">intent; determined </w:t>
      </w:r>
      <w:r w:rsidRPr="00F72822">
        <w:rPr>
          <w:shd w:val="clear" w:color="auto" w:fill="FFFFFF"/>
        </w:rPr>
        <w:t>and I’m determined</w:t>
      </w:r>
      <w:r>
        <w:rPr>
          <w:shd w:val="clear" w:color="auto" w:fill="FFFFFF"/>
        </w:rPr>
        <w:t xml:space="preserve">. </w:t>
      </w:r>
    </w:p>
    <w:p w14:paraId="60C81226" w14:textId="77777777" w:rsidR="00D853C5" w:rsidRPr="00976E44" w:rsidRDefault="00D853C5" w:rsidP="00D853C5">
      <w:pPr>
        <w:pStyle w:val="Heading4"/>
        <w:rPr>
          <w:rFonts w:cs="Calibri"/>
        </w:rPr>
      </w:pPr>
      <w:r w:rsidRPr="00976E44">
        <w:rPr>
          <w:rFonts w:cs="Calibri"/>
        </w:rPr>
        <w:t xml:space="preserve">Enforcement through </w:t>
      </w:r>
      <w:r w:rsidRPr="00976E44">
        <w:rPr>
          <w:rFonts w:cs="Calibri"/>
          <w:u w:val="single"/>
        </w:rPr>
        <w:t>limited IP waivers solve</w:t>
      </w:r>
      <w:r w:rsidRPr="00976E44">
        <w:rPr>
          <w:rFonts w:cs="Calibri"/>
        </w:rPr>
        <w:t xml:space="preserve"> – patent term extensions are normal means and solves </w:t>
      </w:r>
      <w:r w:rsidRPr="00976E44">
        <w:rPr>
          <w:rFonts w:cs="Calibri"/>
          <w:u w:val="single"/>
        </w:rPr>
        <w:t>innovation</w:t>
      </w:r>
      <w:r w:rsidRPr="00976E44">
        <w:rPr>
          <w:rFonts w:cs="Calibri"/>
        </w:rPr>
        <w:t xml:space="preserve"> and </w:t>
      </w:r>
      <w:r w:rsidRPr="00976E44">
        <w:rPr>
          <w:rFonts w:cs="Calibri"/>
          <w:u w:val="single"/>
        </w:rPr>
        <w:t>scale-up</w:t>
      </w:r>
      <w:r w:rsidRPr="00976E44">
        <w:rPr>
          <w:rFonts w:cs="Calibri"/>
        </w:rPr>
        <w:t>.</w:t>
      </w:r>
    </w:p>
    <w:p w14:paraId="766D25D3" w14:textId="77777777" w:rsidR="00D853C5" w:rsidRPr="00976E44" w:rsidRDefault="00D853C5" w:rsidP="00D853C5">
      <w:r w:rsidRPr="00976E44">
        <w:rPr>
          <w:rStyle w:val="Style13ptBold"/>
        </w:rPr>
        <w:t>Young and Potts-Szeliga 21</w:t>
      </w:r>
      <w:r w:rsidRPr="00976E44">
        <w:t xml:space="preserve"> [Roberta; Counsel in Seyfarth’s Litigation department and Intellectual Property and Patent Litigation practice groups in Los Angeles; Jamaica Potts-Szeliga; Partner in Seyfarth’s Litigation department and Intellectual Property and Patent Litigation practice groups in Washington, DC. She also provides advice on FDA regulatory issues and is part of the firm’s Health Care, Life Sciences, and Pharmaceuticals team; “A Third Option: Limited IP Waiver Could Solve Our Pandemic Vaccine Problems,” IP Watch Dog; 7/21/21; </w:t>
      </w:r>
      <w:hyperlink r:id="rId12" w:history="1">
        <w:r w:rsidRPr="00976E44">
          <w:rPr>
            <w:rStyle w:val="Hyperlink"/>
          </w:rPr>
          <w:t>https://www.ipwatchdog.com/2021/07/21/third-option-limited-ip-waiver-solve-pandemic-vaccine-problems/id=135732/</w:t>
        </w:r>
      </w:hyperlink>
      <w:r w:rsidRPr="00976E44">
        <w:t>] Justin</w:t>
      </w:r>
    </w:p>
    <w:p w14:paraId="545110AE" w14:textId="77777777" w:rsidR="00D853C5" w:rsidRPr="00976E44" w:rsidRDefault="00D853C5" w:rsidP="00D853C5">
      <w:pPr>
        <w:rPr>
          <w:u w:val="single"/>
        </w:rPr>
      </w:pPr>
      <w:r w:rsidRPr="00976E44">
        <w:rPr>
          <w:highlight w:val="green"/>
          <w:u w:val="single"/>
        </w:rPr>
        <w:t>Limited Waiver</w:t>
      </w:r>
      <w:r w:rsidRPr="00976E44">
        <w:rPr>
          <w:u w:val="single"/>
        </w:rPr>
        <w:t xml:space="preserve"> Approach</w:t>
      </w:r>
    </w:p>
    <w:p w14:paraId="44F9B4F5" w14:textId="77777777" w:rsidR="00D853C5" w:rsidRPr="00976E44" w:rsidRDefault="00D853C5" w:rsidP="00D853C5">
      <w:pPr>
        <w:rPr>
          <w:rStyle w:val="Emphasis"/>
        </w:rPr>
      </w:pPr>
      <w:r w:rsidRPr="00976E44">
        <w:rPr>
          <w:sz w:val="16"/>
        </w:rPr>
        <w:t xml:space="preserve">This article suggests a third option, between voluntary vaccine donation and the full IP waiver proposal, that may offer a way forward. </w:t>
      </w:r>
      <w:r w:rsidRPr="00976E44">
        <w:rPr>
          <w:u w:val="single"/>
        </w:rPr>
        <w:t xml:space="preserve">The third proposed solution is incentivized </w:t>
      </w:r>
      <w:r w:rsidRPr="00976E44">
        <w:rPr>
          <w:rStyle w:val="Emphasis"/>
        </w:rPr>
        <w:t>limited IP waivers that could encourage</w:t>
      </w:r>
      <w:r w:rsidRPr="00976E44">
        <w:rPr>
          <w:sz w:val="16"/>
        </w:rPr>
        <w:t xml:space="preserve"> (or require) </w:t>
      </w:r>
      <w:r w:rsidRPr="00976E44">
        <w:rPr>
          <w:u w:val="single"/>
        </w:rPr>
        <w:t xml:space="preserve">private companies to engage in </w:t>
      </w:r>
      <w:r w:rsidRPr="00976E44">
        <w:rPr>
          <w:rStyle w:val="Emphasis"/>
        </w:rPr>
        <w:t xml:space="preserve">licensing agreements with nations to </w:t>
      </w:r>
      <w:r w:rsidRPr="00976E44">
        <w:rPr>
          <w:rStyle w:val="Emphasis"/>
          <w:highlight w:val="green"/>
        </w:rPr>
        <w:t xml:space="preserve">share </w:t>
      </w:r>
      <w:r w:rsidRPr="00976E44">
        <w:rPr>
          <w:rStyle w:val="Emphasis"/>
        </w:rPr>
        <w:t>some</w:t>
      </w:r>
      <w:r w:rsidRPr="00976E44">
        <w:rPr>
          <w:u w:val="single"/>
        </w:rPr>
        <w:t xml:space="preserve">, </w:t>
      </w:r>
      <w:r w:rsidRPr="00976E44">
        <w:rPr>
          <w:rStyle w:val="Emphasis"/>
        </w:rPr>
        <w:t>but not all, of the knowledge and designs covering the COVID-19 vaccines</w:t>
      </w:r>
      <w:r w:rsidRPr="00976E44">
        <w:rPr>
          <w:sz w:val="16"/>
        </w:rPr>
        <w:t xml:space="preserve"> to the developing world. </w:t>
      </w:r>
      <w:r w:rsidRPr="00976E44">
        <w:rPr>
          <w:u w:val="single"/>
        </w:rPr>
        <w:t xml:space="preserve">The limited IP waivers could cover the </w:t>
      </w:r>
      <w:r w:rsidRPr="00976E44">
        <w:rPr>
          <w:highlight w:val="green"/>
          <w:u w:val="single"/>
        </w:rPr>
        <w:t>minimum</w:t>
      </w:r>
      <w:r w:rsidRPr="00976E44">
        <w:rPr>
          <w:u w:val="single"/>
        </w:rPr>
        <w:t xml:space="preserve"> necessary </w:t>
      </w:r>
      <w:r w:rsidRPr="00976E44">
        <w:rPr>
          <w:highlight w:val="green"/>
          <w:u w:val="single"/>
        </w:rPr>
        <w:t>portions of</w:t>
      </w:r>
      <w:r w:rsidRPr="00976E44">
        <w:rPr>
          <w:u w:val="single"/>
        </w:rPr>
        <w:t xml:space="preserve"> the </w:t>
      </w:r>
      <w:r w:rsidRPr="00976E44">
        <w:rPr>
          <w:highlight w:val="green"/>
          <w:u w:val="single"/>
        </w:rPr>
        <w:t>tech</w:t>
      </w:r>
      <w:r w:rsidRPr="00976E44">
        <w:rPr>
          <w:u w:val="single"/>
        </w:rPr>
        <w:t xml:space="preserve">nology </w:t>
      </w:r>
      <w:r w:rsidRPr="00976E44">
        <w:rPr>
          <w:highlight w:val="green"/>
          <w:u w:val="single"/>
        </w:rPr>
        <w:t xml:space="preserve">to produce </w:t>
      </w:r>
      <w:r w:rsidRPr="00976E44">
        <w:rPr>
          <w:rStyle w:val="Emphasis"/>
          <w:highlight w:val="green"/>
        </w:rPr>
        <w:t>basic</w:t>
      </w:r>
      <w:r w:rsidRPr="00976E44">
        <w:rPr>
          <w:u w:val="single"/>
        </w:rPr>
        <w:t xml:space="preserve"> COVID-19 </w:t>
      </w:r>
      <w:r w:rsidRPr="00976E44">
        <w:rPr>
          <w:rStyle w:val="Emphasis"/>
          <w:highlight w:val="green"/>
        </w:rPr>
        <w:t>vaccines</w:t>
      </w:r>
      <w:r w:rsidRPr="00976E44">
        <w:rPr>
          <w:sz w:val="16"/>
        </w:rPr>
        <w:t xml:space="preserve">. The waivers could be </w:t>
      </w:r>
      <w:r w:rsidRPr="00976E44">
        <w:rPr>
          <w:highlight w:val="green"/>
          <w:u w:val="single"/>
        </w:rPr>
        <w:t xml:space="preserve">limited </w:t>
      </w:r>
      <w:r w:rsidRPr="00976E44">
        <w:rPr>
          <w:u w:val="single"/>
        </w:rPr>
        <w:t xml:space="preserve">in time </w:t>
      </w:r>
      <w:r w:rsidRPr="00976E44">
        <w:rPr>
          <w:highlight w:val="green"/>
          <w:u w:val="single"/>
        </w:rPr>
        <w:t>to</w:t>
      </w:r>
      <w:r w:rsidRPr="00976E44">
        <w:rPr>
          <w:u w:val="single"/>
        </w:rPr>
        <w:t xml:space="preserve"> the </w:t>
      </w:r>
      <w:r w:rsidRPr="00976E44">
        <w:rPr>
          <w:rStyle w:val="Emphasis"/>
        </w:rPr>
        <w:t xml:space="preserve">duration of </w:t>
      </w:r>
      <w:r w:rsidRPr="00976E44">
        <w:rPr>
          <w:rStyle w:val="Emphasis"/>
          <w:highlight w:val="green"/>
        </w:rPr>
        <w:t>the pandemic</w:t>
      </w:r>
      <w:r w:rsidRPr="00976E44">
        <w:rPr>
          <w:u w:val="single"/>
        </w:rPr>
        <w:t>, or another term agreed to by the WTO</w:t>
      </w:r>
      <w:r w:rsidRPr="00976E44">
        <w:rPr>
          <w:sz w:val="16"/>
        </w:rPr>
        <w:t xml:space="preserve">. The term could also be defined as </w:t>
      </w:r>
      <w:r w:rsidRPr="00976E44">
        <w:rPr>
          <w:highlight w:val="green"/>
          <w:u w:val="single"/>
        </w:rPr>
        <w:t>ending when</w:t>
      </w:r>
      <w:r w:rsidRPr="00976E44">
        <w:rPr>
          <w:u w:val="single"/>
        </w:rPr>
        <w:t xml:space="preserve"> widespread </w:t>
      </w:r>
      <w:r w:rsidRPr="00976E44">
        <w:rPr>
          <w:highlight w:val="green"/>
          <w:u w:val="single"/>
        </w:rPr>
        <w:t xml:space="preserve">vaccination and immunity </w:t>
      </w:r>
      <w:r w:rsidRPr="00976E44">
        <w:rPr>
          <w:u w:val="single"/>
        </w:rPr>
        <w:t xml:space="preserve">goals are </w:t>
      </w:r>
      <w:r w:rsidRPr="00976E44">
        <w:rPr>
          <w:highlight w:val="green"/>
          <w:u w:val="single"/>
        </w:rPr>
        <w:t>achieved</w:t>
      </w:r>
      <w:r w:rsidRPr="00976E44">
        <w:rPr>
          <w:u w:val="single"/>
        </w:rPr>
        <w:t xml:space="preserve">. The incentive for pharmaceutical companies to support such limited IP waivers could be provided in the </w:t>
      </w:r>
      <w:r w:rsidRPr="00976E44">
        <w:rPr>
          <w:rStyle w:val="Emphasis"/>
        </w:rPr>
        <w:t xml:space="preserve">form of </w:t>
      </w:r>
      <w:r w:rsidRPr="00976E44">
        <w:rPr>
          <w:rStyle w:val="Emphasis"/>
          <w:highlight w:val="green"/>
        </w:rPr>
        <w:t>patent term extensio</w:t>
      </w:r>
      <w:r w:rsidRPr="00976E44">
        <w:rPr>
          <w:rStyle w:val="Emphasis"/>
        </w:rPr>
        <w:t>ns for the technology covered by the limited IP waivers.</w:t>
      </w:r>
    </w:p>
    <w:p w14:paraId="3A9FFB5D" w14:textId="77777777" w:rsidR="00D853C5" w:rsidRPr="00976E44" w:rsidRDefault="00D853C5" w:rsidP="00D853C5">
      <w:pPr>
        <w:rPr>
          <w:sz w:val="16"/>
        </w:rPr>
      </w:pPr>
      <w:r w:rsidRPr="00976E44">
        <w:rPr>
          <w:sz w:val="16"/>
        </w:rPr>
        <w:t xml:space="preserve">Extensions of patent term are already known and widely used. In the U.S., </w:t>
      </w:r>
      <w:r w:rsidRPr="00976E44">
        <w:rPr>
          <w:u w:val="single"/>
        </w:rPr>
        <w:t xml:space="preserve">patent term adjustments are </w:t>
      </w:r>
      <w:r w:rsidRPr="00976E44">
        <w:rPr>
          <w:rStyle w:val="Emphasis"/>
        </w:rPr>
        <w:t xml:space="preserve">automatically </w:t>
      </w:r>
      <w:r w:rsidRPr="00976E44">
        <w:rPr>
          <w:rStyle w:val="Emphasis"/>
          <w:highlight w:val="green"/>
        </w:rPr>
        <w:t>added</w:t>
      </w:r>
      <w:r w:rsidRPr="00976E44">
        <w:rPr>
          <w:rStyle w:val="Emphasis"/>
        </w:rPr>
        <w:t xml:space="preserve"> on </w:t>
      </w:r>
      <w:r w:rsidRPr="00976E44">
        <w:rPr>
          <w:rStyle w:val="Emphasis"/>
          <w:highlight w:val="green"/>
        </w:rPr>
        <w:t xml:space="preserve">to </w:t>
      </w:r>
      <w:r w:rsidRPr="00976E44">
        <w:rPr>
          <w:rStyle w:val="Emphasis"/>
        </w:rPr>
        <w:t xml:space="preserve">the </w:t>
      </w:r>
      <w:r w:rsidRPr="00976E44">
        <w:rPr>
          <w:rStyle w:val="Emphasis"/>
          <w:highlight w:val="green"/>
        </w:rPr>
        <w:t>patent lifespan</w:t>
      </w:r>
      <w:r w:rsidRPr="00976E44">
        <w:rPr>
          <w:highlight w:val="green"/>
          <w:u w:val="single"/>
        </w:rPr>
        <w:t xml:space="preserve"> </w:t>
      </w:r>
      <w:r w:rsidRPr="00976E44">
        <w:rPr>
          <w:u w:val="single"/>
        </w:rPr>
        <w:t>to account for any delays by the USPTO in the patent prosecution process</w:t>
      </w:r>
      <w:r w:rsidRPr="00976E44">
        <w:rPr>
          <w:sz w:val="16"/>
        </w:rPr>
        <w:t xml:space="preserve">. In some cases, these mechanisms may extend the patent term for years. Patent term extensions also are available for regulatory delays (35 U.S.C. § 156). In particular, </w:t>
      </w:r>
      <w:r w:rsidRPr="00976E44">
        <w:rPr>
          <w:u w:val="single"/>
        </w:rPr>
        <w:t xml:space="preserve">patents covering, </w:t>
      </w:r>
      <w:r w:rsidRPr="00976E44">
        <w:rPr>
          <w:rStyle w:val="Emphasis"/>
        </w:rPr>
        <w:t>inter alia, drug products approved by the United States Food &amp; Drug Administration may be eligible for up to five years</w:t>
      </w:r>
      <w:r w:rsidRPr="00976E44">
        <w:rPr>
          <w:u w:val="single"/>
        </w:rPr>
        <w:t xml:space="preserve"> of additional patent term to give back time</w:t>
      </w:r>
      <w:r w:rsidRPr="00976E44">
        <w:rPr>
          <w:sz w:val="16"/>
        </w:rPr>
        <w:t xml:space="preserve"> required to complete the regulatory review process. Both </w:t>
      </w:r>
      <w:r w:rsidRPr="00976E44">
        <w:rPr>
          <w:u w:val="single"/>
        </w:rPr>
        <w:t xml:space="preserve">patent term adjustments and patent term extensions arise from activities beyond the control of the pharmaceutical companies. A pandemic patent term extension fashioned after such known extensions could be made </w:t>
      </w:r>
      <w:r w:rsidRPr="00976E44">
        <w:rPr>
          <w:rStyle w:val="Emphasis"/>
        </w:rPr>
        <w:t xml:space="preserve">used to </w:t>
      </w:r>
      <w:r w:rsidRPr="00976E44">
        <w:rPr>
          <w:rStyle w:val="Emphasis"/>
          <w:highlight w:val="green"/>
        </w:rPr>
        <w:t>compensate</w:t>
      </w:r>
      <w:r w:rsidRPr="00976E44">
        <w:rPr>
          <w:sz w:val="16"/>
        </w:rPr>
        <w:t xml:space="preserve"> for the current pressing global health needs.</w:t>
      </w:r>
    </w:p>
    <w:p w14:paraId="267AE8E4" w14:textId="77777777" w:rsidR="00D853C5" w:rsidRPr="00976E44" w:rsidRDefault="00D853C5" w:rsidP="00D853C5">
      <w:pPr>
        <w:rPr>
          <w:sz w:val="16"/>
        </w:rPr>
      </w:pPr>
      <w:r w:rsidRPr="00976E44">
        <w:rPr>
          <w:sz w:val="16"/>
        </w:rPr>
        <w:t xml:space="preserve">This </w:t>
      </w:r>
      <w:r w:rsidRPr="00976E44">
        <w:rPr>
          <w:u w:val="single"/>
        </w:rPr>
        <w:t xml:space="preserve">third proposal </w:t>
      </w:r>
      <w:r w:rsidRPr="00976E44">
        <w:rPr>
          <w:rStyle w:val="Emphasis"/>
        </w:rPr>
        <w:t xml:space="preserve">may be </w:t>
      </w:r>
      <w:r w:rsidRPr="00976E44">
        <w:rPr>
          <w:rStyle w:val="Emphasis"/>
          <w:highlight w:val="green"/>
        </w:rPr>
        <w:t>achievable at the WTO</w:t>
      </w:r>
      <w:r w:rsidRPr="00976E44">
        <w:rPr>
          <w:u w:val="single"/>
        </w:rPr>
        <w:t>.</w:t>
      </w:r>
      <w:r w:rsidRPr="00976E44">
        <w:rPr>
          <w:sz w:val="16"/>
        </w:rPr>
        <w:t xml:space="preserve"> Hurdles remain and it could be months or years before the WTO reaches an agreement on any waiver of IP protections, and years before countries build factories, gather materials, and gain </w:t>
      </w:r>
      <w:r w:rsidRPr="00976E44">
        <w:rPr>
          <w:sz w:val="16"/>
        </w:rPr>
        <w:lastRenderedPageBreak/>
        <w:t xml:space="preserve">the expertise to produce the vaccines. </w:t>
      </w:r>
      <w:r w:rsidRPr="00976E44">
        <w:rPr>
          <w:u w:val="single"/>
        </w:rPr>
        <w:t xml:space="preserve">A </w:t>
      </w:r>
      <w:r w:rsidRPr="00976E44">
        <w:rPr>
          <w:rStyle w:val="Emphasis"/>
        </w:rPr>
        <w:t>steep hurdle</w:t>
      </w:r>
      <w:r w:rsidRPr="00976E44">
        <w:rPr>
          <w:u w:val="single"/>
        </w:rPr>
        <w:t xml:space="preserve"> is that </w:t>
      </w:r>
      <w:r w:rsidRPr="00976E44">
        <w:rPr>
          <w:rStyle w:val="Emphasis"/>
        </w:rPr>
        <w:t>mRNA is a new technology</w:t>
      </w:r>
      <w:r w:rsidRPr="00976E44">
        <w:rPr>
          <w:u w:val="single"/>
        </w:rPr>
        <w:t xml:space="preserve">, with </w:t>
      </w:r>
      <w:r w:rsidRPr="00976E44">
        <w:rPr>
          <w:rStyle w:val="Emphasis"/>
        </w:rPr>
        <w:t>no machines or experts</w:t>
      </w:r>
      <w:r w:rsidRPr="00976E44">
        <w:rPr>
          <w:u w:val="single"/>
        </w:rPr>
        <w:t xml:space="preserve"> for hire. Nonetheless, </w:t>
      </w:r>
      <w:r w:rsidRPr="00976E44">
        <w:rPr>
          <w:rStyle w:val="Emphasis"/>
        </w:rPr>
        <w:t>the third solution offers hope</w:t>
      </w:r>
      <w:r w:rsidRPr="00976E44">
        <w:rPr>
          <w:u w:val="single"/>
        </w:rPr>
        <w:t xml:space="preserve"> to find a middle ground that may begin to be implemented before the end of the current pandemic</w:t>
      </w:r>
      <w:r w:rsidRPr="00976E44">
        <w:rPr>
          <w:sz w:val="16"/>
        </w:rPr>
        <w:t xml:space="preserve"> and be in place for the future.</w:t>
      </w:r>
    </w:p>
    <w:p w14:paraId="54453EF4" w14:textId="77777777" w:rsidR="00D853C5" w:rsidRPr="00976E44" w:rsidRDefault="00D853C5" w:rsidP="00D853C5">
      <w:pPr>
        <w:rPr>
          <w:sz w:val="16"/>
        </w:rPr>
      </w:pPr>
      <w:r w:rsidRPr="00976E44">
        <w:rPr>
          <w:u w:val="single"/>
        </w:rPr>
        <w:t>The patent term extension could be provided for countries with patent offices and could be adapted based on laws and conditions in each country. Pandemic-related patent term extensions</w:t>
      </w:r>
      <w:r w:rsidRPr="00976E44">
        <w:rPr>
          <w:sz w:val="16"/>
        </w:rPr>
        <w:t xml:space="preserve"> could be given for a period of time that the compulsory license is in force. With </w:t>
      </w:r>
      <w:r w:rsidRPr="00976E44">
        <w:rPr>
          <w:rStyle w:val="Emphasis"/>
        </w:rPr>
        <w:t>current pandemic projections of six months to two years</w:t>
      </w:r>
      <w:r w:rsidRPr="00976E44">
        <w:rPr>
          <w:u w:val="single"/>
        </w:rPr>
        <w:t xml:space="preserve"> for sufficient distribution, providing a </w:t>
      </w:r>
      <w:r w:rsidRPr="00976E44">
        <w:rPr>
          <w:rStyle w:val="Emphasis"/>
        </w:rPr>
        <w:t>patent term extension is reasonable</w:t>
      </w:r>
      <w:r w:rsidRPr="00976E44">
        <w:rPr>
          <w:u w:val="single"/>
        </w:rPr>
        <w:t xml:space="preserve"> and </w:t>
      </w:r>
      <w:r w:rsidRPr="00976E44">
        <w:rPr>
          <w:rStyle w:val="Emphasis"/>
        </w:rPr>
        <w:t>in line</w:t>
      </w:r>
      <w:r w:rsidRPr="00976E44">
        <w:rPr>
          <w:u w:val="single"/>
        </w:rPr>
        <w:t xml:space="preserve"> with the time period of many patent term extensions</w:t>
      </w:r>
      <w:r w:rsidRPr="00976E44">
        <w:rPr>
          <w:sz w:val="16"/>
        </w:rPr>
        <w:t>. Given that most pharmaceutical patents are prosecuted in multiple countries, this provides an incentive to participate in a limited waiver program.</w:t>
      </w:r>
    </w:p>
    <w:p w14:paraId="7F8D0575" w14:textId="77777777" w:rsidR="00D853C5" w:rsidRPr="00976E44" w:rsidRDefault="00D853C5" w:rsidP="00D853C5">
      <w:pPr>
        <w:rPr>
          <w:sz w:val="16"/>
        </w:rPr>
      </w:pPr>
      <w:r w:rsidRPr="00976E44">
        <w:rPr>
          <w:sz w:val="16"/>
        </w:rPr>
        <w:t>Let’s Not Repeat Past Mistakes</w:t>
      </w:r>
    </w:p>
    <w:p w14:paraId="60174C24" w14:textId="77777777" w:rsidR="00D853C5" w:rsidRPr="00976E44" w:rsidRDefault="00D853C5" w:rsidP="00D853C5">
      <w:pPr>
        <w:rPr>
          <w:sz w:val="16"/>
        </w:rPr>
      </w:pPr>
      <w:r w:rsidRPr="00976E44">
        <w:rPr>
          <w:sz w:val="16"/>
        </w:rPr>
        <w:t xml:space="preserve">It’s been a century since the last pandemic devastated the globe and the only certainty is that this will not be the last pandemic. </w:t>
      </w:r>
      <w:r w:rsidRPr="00976E44">
        <w:rPr>
          <w:highlight w:val="green"/>
          <w:u w:val="single"/>
        </w:rPr>
        <w:t>Solutions</w:t>
      </w:r>
      <w:r w:rsidRPr="00976E44">
        <w:rPr>
          <w:u w:val="single"/>
        </w:rPr>
        <w:t xml:space="preserve"> created today lay a </w:t>
      </w:r>
      <w:r w:rsidRPr="00976E44">
        <w:rPr>
          <w:rStyle w:val="Emphasis"/>
        </w:rPr>
        <w:t xml:space="preserve">foundation for </w:t>
      </w:r>
      <w:r w:rsidRPr="00976E44">
        <w:rPr>
          <w:rStyle w:val="Emphasis"/>
          <w:highlight w:val="green"/>
        </w:rPr>
        <w:t>mitigation of</w:t>
      </w:r>
      <w:r w:rsidRPr="00976E44">
        <w:rPr>
          <w:rStyle w:val="Emphasis"/>
        </w:rPr>
        <w:t xml:space="preserve"> the </w:t>
      </w:r>
      <w:r w:rsidRPr="00976E44">
        <w:rPr>
          <w:rStyle w:val="Emphasis"/>
          <w:highlight w:val="green"/>
        </w:rPr>
        <w:t>next pandemic</w:t>
      </w:r>
      <w:r w:rsidRPr="00976E44">
        <w:rPr>
          <w:sz w:val="16"/>
        </w:rPr>
        <w:t xml:space="preserve">. It’s been said that those who refuse to learn from history are doomed to repeat it, a thought too painful to contemplate with a pandemic. </w:t>
      </w:r>
      <w:r w:rsidRPr="00976E44">
        <w:rPr>
          <w:u w:val="single"/>
        </w:rPr>
        <w:t xml:space="preserve">The </w:t>
      </w:r>
      <w:r w:rsidRPr="00976E44">
        <w:rPr>
          <w:rStyle w:val="Emphasis"/>
        </w:rPr>
        <w:t>industrial</w:t>
      </w:r>
      <w:r w:rsidRPr="00976E44">
        <w:rPr>
          <w:u w:val="single"/>
        </w:rPr>
        <w:t xml:space="preserve"> </w:t>
      </w:r>
      <w:r w:rsidRPr="00976E44">
        <w:rPr>
          <w:rStyle w:val="Emphasis"/>
        </w:rPr>
        <w:t>nations</w:t>
      </w:r>
      <w:r w:rsidRPr="00976E44">
        <w:rPr>
          <w:u w:val="single"/>
        </w:rPr>
        <w:t xml:space="preserve"> of the world have technology that others are literally </w:t>
      </w:r>
      <w:r w:rsidRPr="00976E44">
        <w:rPr>
          <w:rStyle w:val="Emphasis"/>
        </w:rPr>
        <w:t>dying</w:t>
      </w:r>
      <w:r w:rsidRPr="00976E44">
        <w:rPr>
          <w:u w:val="single"/>
        </w:rPr>
        <w:t xml:space="preserve"> to obtain—a high price to pay. Incentivized </w:t>
      </w:r>
      <w:r w:rsidRPr="00976E44">
        <w:rPr>
          <w:highlight w:val="green"/>
          <w:u w:val="single"/>
        </w:rPr>
        <w:t>limited IP waivers</w:t>
      </w:r>
      <w:r w:rsidRPr="00976E44">
        <w:rPr>
          <w:u w:val="single"/>
        </w:rPr>
        <w:t xml:space="preserve"> may offer a compromise to </w:t>
      </w:r>
      <w:r w:rsidRPr="00976E44">
        <w:rPr>
          <w:rStyle w:val="Emphasis"/>
          <w:highlight w:val="green"/>
        </w:rPr>
        <w:t>bridge the gap</w:t>
      </w:r>
      <w:r w:rsidRPr="00976E44">
        <w:rPr>
          <w:rStyle w:val="Emphasis"/>
        </w:rPr>
        <w:t xml:space="preserve"> between maintaining IP rights</w:t>
      </w:r>
      <w:r w:rsidRPr="00976E44">
        <w:rPr>
          <w:sz w:val="16"/>
        </w:rPr>
        <w:t xml:space="preserve"> (and thus relying on charity alone) and arbitrary compulsory licensing that could deter the technological investment to create life-saving solutions in the future.</w:t>
      </w:r>
    </w:p>
    <w:p w14:paraId="78D0FDFB" w14:textId="77777777" w:rsidR="00D853C5" w:rsidRDefault="00D853C5" w:rsidP="00D853C5">
      <w:pPr>
        <w:rPr>
          <w:rFonts w:asciiTheme="minorHAnsi" w:hAnsiTheme="minorHAnsi" w:cstheme="minorBidi"/>
        </w:rPr>
      </w:pPr>
    </w:p>
    <w:p w14:paraId="04AC7E86" w14:textId="77777777" w:rsidR="00D853C5" w:rsidRDefault="00D853C5" w:rsidP="00D853C5">
      <w:pPr>
        <w:pStyle w:val="Heading3"/>
      </w:pPr>
      <w:r>
        <w:lastRenderedPageBreak/>
        <w:t>Offense</w:t>
      </w:r>
    </w:p>
    <w:p w14:paraId="687E835D" w14:textId="77777777" w:rsidR="00D853C5" w:rsidRPr="00305C79" w:rsidRDefault="00D853C5" w:rsidP="00D853C5">
      <w:pPr>
        <w:pStyle w:val="Heading4"/>
        <w:rPr>
          <w:rFonts w:cs="Calibri"/>
        </w:rPr>
      </w:pPr>
      <w:r w:rsidRPr="00305C79">
        <w:rPr>
          <w:rFonts w:cs="Calibri"/>
        </w:rPr>
        <w:t>The categorical imperative rejects the idea of intellectual property as it suppresses freedom by preventing others from innovating and suppressing speech in the name of a copyright.</w:t>
      </w:r>
    </w:p>
    <w:p w14:paraId="588278D3" w14:textId="77777777" w:rsidR="00D853C5" w:rsidRPr="00305C79" w:rsidRDefault="00D853C5" w:rsidP="00D853C5">
      <w:proofErr w:type="spellStart"/>
      <w:r w:rsidRPr="00305C79">
        <w:rPr>
          <w:rStyle w:val="Style13ptBold"/>
        </w:rPr>
        <w:t>Pievatolo</w:t>
      </w:r>
      <w:proofErr w:type="spellEnd"/>
      <w:r w:rsidRPr="00305C79">
        <w:rPr>
          <w:rStyle w:val="Style13ptBold"/>
        </w:rPr>
        <w:t xml:space="preserve"> 10</w:t>
      </w:r>
      <w:r w:rsidRPr="00305C79">
        <w:t xml:space="preserve"> </w:t>
      </w:r>
      <w:proofErr w:type="spellStart"/>
      <w:r w:rsidRPr="00305C79">
        <w:t>Pievatolo</w:t>
      </w:r>
      <w:proofErr w:type="spellEnd"/>
      <w:r w:rsidRPr="00305C79">
        <w:t>, Maria. “Freedom, Ownership and Copyright: Why Does Kant Reject the Concept of Intellectual Property?” </w:t>
      </w:r>
      <w:r w:rsidRPr="00305C79">
        <w:rPr>
          <w:i/>
          <w:iCs/>
        </w:rPr>
        <w:t>Freedom, Ownership and Copyright: Why Does Kant Reject the Concept of Intellectual Property?</w:t>
      </w:r>
      <w:r w:rsidRPr="00305C79">
        <w:t>, 7 Feb. 2010, bfp.sp.unipi.it/</w:t>
      </w:r>
      <w:proofErr w:type="spellStart"/>
      <w:r w:rsidRPr="00305C79">
        <w:t>chiara</w:t>
      </w:r>
      <w:proofErr w:type="spellEnd"/>
      <w:r w:rsidRPr="00305C79">
        <w:t>/</w:t>
      </w:r>
      <w:proofErr w:type="spellStart"/>
      <w:r w:rsidRPr="00305C79">
        <w:t>lm</w:t>
      </w:r>
      <w:proofErr w:type="spellEnd"/>
      <w:r w:rsidRPr="00305C79">
        <w:t>/kantpisa1.html. SJEP</w:t>
      </w:r>
      <w:r>
        <w:t xml:space="preserve"> // Re-Cut Justin</w:t>
      </w:r>
    </w:p>
    <w:p w14:paraId="20622207" w14:textId="77777777" w:rsidR="00D853C5" w:rsidRPr="00D853C5" w:rsidRDefault="00D853C5" w:rsidP="00D853C5">
      <w:pPr>
        <w:rPr>
          <w:sz w:val="16"/>
        </w:rPr>
      </w:pPr>
      <w:r w:rsidRPr="00305C79">
        <w:rPr>
          <w:rStyle w:val="Emphasis"/>
        </w:rPr>
        <w:t xml:space="preserve">In the Metaphysics of Morals, Kant seems to take for granted that the objects of real rights are only corporeal entities or res </w:t>
      </w:r>
      <w:proofErr w:type="spellStart"/>
      <w:r w:rsidRPr="00305C79">
        <w:rPr>
          <w:rStyle w:val="Emphasis"/>
        </w:rPr>
        <w:t>corporales</w:t>
      </w:r>
      <w:proofErr w:type="spellEnd"/>
      <w:r w:rsidRPr="00305C79">
        <w:rPr>
          <w:rStyle w:val="Emphasis"/>
        </w:rPr>
        <w:t>: «</w:t>
      </w:r>
      <w:proofErr w:type="spellStart"/>
      <w:r w:rsidRPr="00305C79">
        <w:rPr>
          <w:rStyle w:val="Emphasis"/>
        </w:rPr>
        <w:t>Sache</w:t>
      </w:r>
      <w:proofErr w:type="spellEnd"/>
      <w:r w:rsidRPr="00305C79">
        <w:rPr>
          <w:rStyle w:val="Emphasis"/>
        </w:rPr>
        <w:t xml:space="preserve"> </w:t>
      </w:r>
      <w:proofErr w:type="spellStart"/>
      <w:r w:rsidRPr="00305C79">
        <w:rPr>
          <w:rStyle w:val="Emphasis"/>
        </w:rPr>
        <w:t>ist</w:t>
      </w:r>
      <w:proofErr w:type="spellEnd"/>
      <w:r w:rsidRPr="00305C79">
        <w:rPr>
          <w:rStyle w:val="Emphasis"/>
        </w:rPr>
        <w:t xml:space="preserve"> </w:t>
      </w:r>
      <w:proofErr w:type="spellStart"/>
      <w:r w:rsidRPr="00305C79">
        <w:rPr>
          <w:rStyle w:val="Emphasis"/>
        </w:rPr>
        <w:t>ein</w:t>
      </w:r>
      <w:proofErr w:type="spellEnd"/>
      <w:r w:rsidRPr="00305C79">
        <w:rPr>
          <w:rStyle w:val="Emphasis"/>
        </w:rPr>
        <w:t xml:space="preserve"> Ding, was </w:t>
      </w:r>
      <w:proofErr w:type="spellStart"/>
      <w:r w:rsidRPr="00305C79">
        <w:rPr>
          <w:rStyle w:val="Emphasis"/>
        </w:rPr>
        <w:t>keiner</w:t>
      </w:r>
      <w:proofErr w:type="spellEnd"/>
      <w:r w:rsidRPr="00305C79">
        <w:rPr>
          <w:rStyle w:val="Emphasis"/>
        </w:rPr>
        <w:t xml:space="preserve"> </w:t>
      </w:r>
      <w:proofErr w:type="spellStart"/>
      <w:r w:rsidRPr="00305C79">
        <w:rPr>
          <w:rStyle w:val="Emphasis"/>
        </w:rPr>
        <w:t>Zurechnung</w:t>
      </w:r>
      <w:proofErr w:type="spellEnd"/>
      <w:r w:rsidRPr="00305C79">
        <w:rPr>
          <w:rStyle w:val="Emphasis"/>
        </w:rPr>
        <w:t xml:space="preserve"> </w:t>
      </w:r>
      <w:proofErr w:type="spellStart"/>
      <w:r w:rsidRPr="00305C79">
        <w:rPr>
          <w:rStyle w:val="Emphasis"/>
        </w:rPr>
        <w:t>fähig</w:t>
      </w:r>
      <w:proofErr w:type="spellEnd"/>
      <w:r w:rsidRPr="00305C79">
        <w:rPr>
          <w:rStyle w:val="Emphasis"/>
        </w:rPr>
        <w:t xml:space="preserve"> </w:t>
      </w:r>
      <w:proofErr w:type="spellStart"/>
      <w:r w:rsidRPr="00305C79">
        <w:rPr>
          <w:rStyle w:val="Emphasis"/>
        </w:rPr>
        <w:t>ist</w:t>
      </w:r>
      <w:proofErr w:type="spellEnd"/>
      <w:r w:rsidRPr="00305C79">
        <w:rPr>
          <w:rStyle w:val="Emphasis"/>
        </w:rPr>
        <w:t xml:space="preserve">. Ein </w:t>
      </w:r>
      <w:proofErr w:type="spellStart"/>
      <w:r w:rsidRPr="00305C79">
        <w:rPr>
          <w:rStyle w:val="Emphasis"/>
        </w:rPr>
        <w:t>jedes</w:t>
      </w:r>
      <w:proofErr w:type="spellEnd"/>
      <w:r w:rsidRPr="00305C79">
        <w:rPr>
          <w:rStyle w:val="Emphasis"/>
        </w:rPr>
        <w:t xml:space="preserve"> Object der </w:t>
      </w:r>
      <w:proofErr w:type="spellStart"/>
      <w:r w:rsidRPr="00305C79">
        <w:rPr>
          <w:rStyle w:val="Emphasis"/>
        </w:rPr>
        <w:t>freien</w:t>
      </w:r>
      <w:proofErr w:type="spellEnd"/>
      <w:r w:rsidRPr="00305C79">
        <w:rPr>
          <w:rStyle w:val="Emphasis"/>
        </w:rPr>
        <w:t xml:space="preserve"> </w:t>
      </w:r>
      <w:proofErr w:type="spellStart"/>
      <w:r w:rsidRPr="00305C79">
        <w:rPr>
          <w:rStyle w:val="Emphasis"/>
        </w:rPr>
        <w:t>Willkür</w:t>
      </w:r>
      <w:proofErr w:type="spellEnd"/>
      <w:r w:rsidRPr="00305C79">
        <w:rPr>
          <w:rStyle w:val="Emphasis"/>
        </w:rPr>
        <w:t xml:space="preserve">, welches </w:t>
      </w:r>
      <w:proofErr w:type="spellStart"/>
      <w:r w:rsidRPr="00305C79">
        <w:rPr>
          <w:rStyle w:val="Emphasis"/>
        </w:rPr>
        <w:t>selbst</w:t>
      </w:r>
      <w:proofErr w:type="spellEnd"/>
      <w:r w:rsidRPr="00305C79">
        <w:rPr>
          <w:rStyle w:val="Emphasis"/>
        </w:rPr>
        <w:t xml:space="preserve"> der </w:t>
      </w:r>
      <w:proofErr w:type="spellStart"/>
      <w:r w:rsidRPr="00305C79">
        <w:rPr>
          <w:rStyle w:val="Emphasis"/>
        </w:rPr>
        <w:t>Freiheit</w:t>
      </w:r>
      <w:proofErr w:type="spellEnd"/>
      <w:r w:rsidRPr="00305C79">
        <w:rPr>
          <w:rStyle w:val="Emphasis"/>
        </w:rPr>
        <w:t xml:space="preserve"> </w:t>
      </w:r>
      <w:proofErr w:type="spellStart"/>
      <w:r w:rsidRPr="00305C79">
        <w:rPr>
          <w:rStyle w:val="Emphasis"/>
        </w:rPr>
        <w:t>ermangelt</w:t>
      </w:r>
      <w:proofErr w:type="spellEnd"/>
      <w:r w:rsidRPr="00305C79">
        <w:rPr>
          <w:rStyle w:val="Emphasis"/>
        </w:rPr>
        <w:t xml:space="preserve">, </w:t>
      </w:r>
      <w:proofErr w:type="spellStart"/>
      <w:r w:rsidRPr="00305C79">
        <w:rPr>
          <w:rStyle w:val="Emphasis"/>
        </w:rPr>
        <w:t>heiß</w:t>
      </w:r>
      <w:proofErr w:type="spellEnd"/>
      <w:r w:rsidRPr="00305C79">
        <w:rPr>
          <w:rStyle w:val="Emphasis"/>
        </w:rPr>
        <w:t xml:space="preserve"> </w:t>
      </w:r>
      <w:proofErr w:type="spellStart"/>
      <w:r w:rsidRPr="00305C79">
        <w:rPr>
          <w:rStyle w:val="Emphasis"/>
        </w:rPr>
        <w:t>daher</w:t>
      </w:r>
      <w:proofErr w:type="spellEnd"/>
      <w:r w:rsidRPr="00305C79">
        <w:rPr>
          <w:rStyle w:val="Emphasis"/>
        </w:rPr>
        <w:t xml:space="preserve"> </w:t>
      </w:r>
      <w:proofErr w:type="spellStart"/>
      <w:r w:rsidRPr="00305C79">
        <w:rPr>
          <w:rStyle w:val="Emphasis"/>
        </w:rPr>
        <w:t>Sache</w:t>
      </w:r>
      <w:proofErr w:type="spellEnd"/>
      <w:r w:rsidRPr="00305C79">
        <w:rPr>
          <w:rStyle w:val="Emphasis"/>
        </w:rPr>
        <w:t xml:space="preserve"> (res </w:t>
      </w:r>
      <w:proofErr w:type="spellStart"/>
      <w:r w:rsidRPr="00305C79">
        <w:rPr>
          <w:rStyle w:val="Emphasis"/>
        </w:rPr>
        <w:t>corporalis</w:t>
      </w:r>
      <w:proofErr w:type="spellEnd"/>
      <w:r w:rsidRPr="00305C79">
        <w:rPr>
          <w:rStyle w:val="Emphasis"/>
        </w:rPr>
        <w:t xml:space="preserve">)». </w:t>
      </w:r>
      <w:hyperlink r:id="rId13" w:anchor="ftn.id2478823" w:history="1">
        <w:r w:rsidRPr="00305C79">
          <w:rPr>
            <w:rStyle w:val="Emphasis"/>
          </w:rPr>
          <w:t>32</w:t>
        </w:r>
      </w:hyperlink>
      <w:r w:rsidRPr="00305C79">
        <w:rPr>
          <w:rStyle w:val="Emphasis"/>
        </w:rPr>
        <w:t xml:space="preserve"> Theoretically, however, such a negative definition could have been appropriate to incorporeal things as well. According </w:t>
      </w:r>
      <w:r w:rsidRPr="00E41836">
        <w:rPr>
          <w:rStyle w:val="Emphasis"/>
        </w:rPr>
        <w:t xml:space="preserve">to Kant, the </w:t>
      </w:r>
      <w:r w:rsidRPr="00305C79">
        <w:rPr>
          <w:rStyle w:val="Emphasis"/>
          <w:highlight w:val="green"/>
        </w:rPr>
        <w:t>rightful possession</w:t>
      </w:r>
      <w:r w:rsidRPr="00305C79">
        <w:rPr>
          <w:rStyle w:val="Emphasis"/>
        </w:rPr>
        <w:t xml:space="preserve"> of a thing </w:t>
      </w:r>
      <w:r w:rsidRPr="00305C79">
        <w:rPr>
          <w:rStyle w:val="Emphasis"/>
          <w:highlight w:val="green"/>
        </w:rPr>
        <w:t xml:space="preserve">should be distinguished from </w:t>
      </w:r>
      <w:r w:rsidRPr="00305C79">
        <w:rPr>
          <w:rStyle w:val="Emphasis"/>
        </w:rPr>
        <w:t xml:space="preserve">its </w:t>
      </w:r>
      <w:r w:rsidRPr="00E41836">
        <w:rPr>
          <w:rStyle w:val="Emphasis"/>
        </w:rPr>
        <w:t xml:space="preserve">sensible </w:t>
      </w:r>
      <w:r w:rsidRPr="00305C79">
        <w:rPr>
          <w:rStyle w:val="Emphasis"/>
          <w:highlight w:val="green"/>
        </w:rPr>
        <w:t>possession</w:t>
      </w:r>
      <w:r w:rsidRPr="00305C79">
        <w:rPr>
          <w:rStyle w:val="Emphasis"/>
        </w:rPr>
        <w:t xml:space="preserve">. Something external would be rightfully mine «only if I may assume that </w:t>
      </w:r>
      <w:proofErr w:type="spellStart"/>
      <w:r w:rsidRPr="00305C79">
        <w:rPr>
          <w:rStyle w:val="Emphasis"/>
        </w:rPr>
        <w:t>i</w:t>
      </w:r>
      <w:proofErr w:type="spellEnd"/>
      <w:r w:rsidRPr="00305C79">
        <w:rPr>
          <w:rStyle w:val="Emphasis"/>
        </w:rPr>
        <w:t xml:space="preserve"> could be wronged by another's use of a thing even though I am not in possession of it» (AA.06 </w:t>
      </w:r>
      <w:hyperlink r:id="rId14" w:tgtFrame="_top" w:history="1">
        <w:r w:rsidRPr="00305C79">
          <w:rPr>
            <w:rStyle w:val="Emphasis"/>
          </w:rPr>
          <w:t>245:13-16</w:t>
        </w:r>
      </w:hyperlink>
      <w:r w:rsidRPr="00E41836">
        <w:rPr>
          <w:rStyle w:val="Emphasis"/>
        </w:rPr>
        <w:t xml:space="preserve">). The rightful possession is </w:t>
      </w:r>
      <w:r w:rsidRPr="00305C79">
        <w:rPr>
          <w:rStyle w:val="Emphasis"/>
          <w:highlight w:val="green"/>
        </w:rPr>
        <w:t>an intelligible</w:t>
      </w:r>
      <w:r w:rsidRPr="00305C79">
        <w:rPr>
          <w:rStyle w:val="Emphasis"/>
        </w:rPr>
        <w:t xml:space="preserve">, not sensible, </w:t>
      </w:r>
      <w:r w:rsidRPr="00305C79">
        <w:rPr>
          <w:rStyle w:val="Emphasis"/>
          <w:highlight w:val="green"/>
        </w:rPr>
        <w:t>relation</w:t>
      </w:r>
      <w:r w:rsidRPr="00305C79">
        <w:rPr>
          <w:rStyle w:val="Emphasis"/>
        </w:rPr>
        <w:t xml:space="preserve">. I can claim that </w:t>
      </w:r>
      <w:r w:rsidRPr="00305C79">
        <w:rPr>
          <w:rStyle w:val="Emphasis"/>
          <w:highlight w:val="green"/>
        </w:rPr>
        <w:t>my bicycle is mine</w:t>
      </w:r>
      <w:r w:rsidRPr="00305C79">
        <w:rPr>
          <w:rStyle w:val="Emphasis"/>
        </w:rPr>
        <w:t xml:space="preserve"> only </w:t>
      </w:r>
      <w:r w:rsidRPr="00305C79">
        <w:rPr>
          <w:rStyle w:val="Emphasis"/>
          <w:highlight w:val="green"/>
        </w:rPr>
        <w:t>if I am entitled</w:t>
      </w:r>
      <w:r w:rsidRPr="00305C79">
        <w:rPr>
          <w:rStyle w:val="Emphasis"/>
        </w:rPr>
        <w:t xml:space="preserve"> </w:t>
      </w:r>
      <w:r w:rsidRPr="00305C79">
        <w:rPr>
          <w:rStyle w:val="Emphasis"/>
          <w:highlight w:val="green"/>
        </w:rPr>
        <w:t>to require that nobody takes it</w:t>
      </w:r>
      <w:r w:rsidRPr="00305C79">
        <w:rPr>
          <w:rStyle w:val="Emphasis"/>
        </w:rPr>
        <w:t xml:space="preserve"> even </w:t>
      </w:r>
      <w:r w:rsidRPr="00305C79">
        <w:rPr>
          <w:rStyle w:val="Emphasis"/>
          <w:highlight w:val="green"/>
        </w:rPr>
        <w:t>when I leave it alone</w:t>
      </w:r>
      <w:r w:rsidRPr="00305C79">
        <w:rPr>
          <w:rStyle w:val="Emphasis"/>
        </w:rPr>
        <w:t xml:space="preserve"> in the backyard. Kant's theory of property is very different from Fichte's principle of property as explained in his 1793 essay, according to which we are the rightful owners of a thing, the appropriation of which by another is physically impossible. For this reason, according to Fichte, the originality of the exposition entitles an author to claim a rightful property on his work. Is it really so obvious that originality implies property? </w:t>
      </w:r>
      <w:r w:rsidRPr="00305C79">
        <w:rPr>
          <w:rStyle w:val="Emphasis"/>
          <w:highlight w:val="green"/>
        </w:rPr>
        <w:t>Property is a</w:t>
      </w:r>
      <w:r w:rsidRPr="00305C79">
        <w:rPr>
          <w:rStyle w:val="Emphasis"/>
        </w:rPr>
        <w:t xml:space="preserve"> </w:t>
      </w:r>
      <w:r w:rsidRPr="00E41836">
        <w:rPr>
          <w:rStyle w:val="Emphasis"/>
        </w:rPr>
        <w:t>comfortable social convention that allows us to</w:t>
      </w:r>
      <w:r w:rsidRPr="00305C79">
        <w:rPr>
          <w:rStyle w:val="Emphasis"/>
        </w:rPr>
        <w:t xml:space="preserve"> </w:t>
      </w:r>
      <w:r w:rsidRPr="00305C79">
        <w:rPr>
          <w:rStyle w:val="Emphasis"/>
          <w:highlight w:val="green"/>
        </w:rPr>
        <w:t>avoid</w:t>
      </w:r>
      <w:r w:rsidRPr="00305C79">
        <w:rPr>
          <w:rStyle w:val="Emphasis"/>
        </w:rPr>
        <w:t xml:space="preserve"> to </w:t>
      </w:r>
      <w:r w:rsidRPr="00305C79">
        <w:rPr>
          <w:rStyle w:val="Emphasis"/>
          <w:highlight w:val="green"/>
        </w:rPr>
        <w:t>quarrel</w:t>
      </w:r>
      <w:r w:rsidRPr="00305C79">
        <w:rPr>
          <w:rStyle w:val="Emphasis"/>
        </w:rPr>
        <w:t xml:space="preserve"> all the time </w:t>
      </w:r>
      <w:r w:rsidRPr="00305C79">
        <w:rPr>
          <w:rStyle w:val="Emphasis"/>
          <w:highlight w:val="green"/>
        </w:rPr>
        <w:t>over</w:t>
      </w:r>
      <w:r w:rsidRPr="00305C79">
        <w:rPr>
          <w:rStyle w:val="Emphasis"/>
        </w:rPr>
        <w:t xml:space="preserve"> the use of </w:t>
      </w:r>
      <w:r w:rsidRPr="00305C79">
        <w:rPr>
          <w:rStyle w:val="Emphasis"/>
          <w:highlight w:val="green"/>
        </w:rPr>
        <w:t>material objects.</w:t>
      </w:r>
      <w:r w:rsidRPr="00305C79">
        <w:rPr>
          <w:rStyle w:val="Emphasis"/>
        </w:rPr>
        <w:t xml:space="preserve"> It is so comfortable just because it is physically possible to appropriate things; we do not need to invoke property when something cannot be separated from someone. I say both that my fingerprints or my writing style are "mine" and that my bicycle is "mine". But these two "mine" have a different meaning: the former is the "mine" of attribution; the latter is the "mine" of property. The former can be used to identify someone, and conveys the historical circumstance that something is related exclusively to someone; the latter points only to an accidental relation with an external thing, if we consider it from a physical point of view. It is possible to lie on a historical circumstance, by plagiarizing a text, i.e. by attributing it to a person who did not wrote it. </w:t>
      </w:r>
      <w:r w:rsidRPr="00D853C5">
        <w:rPr>
          <w:sz w:val="16"/>
        </w:rPr>
        <w:t xml:space="preserve">However, properly speaking, no one can "steal" the historical connection between "my" writing style and me: the convention of property is useless, in this case. Besides, if Fichte's principle were the only justification of property right, it would undermine the very concept of it: as it is physically possible to "attribute" my bicycle to another, when I leave it alone in the backyard, everyone would be entitled to take it for himself. As Kant would have said, a legal property right cannot be founded on sensible situations, but only on intelligible relations. Although he defines things as res </w:t>
      </w:r>
      <w:proofErr w:type="spellStart"/>
      <w:r w:rsidRPr="00D853C5">
        <w:rPr>
          <w:sz w:val="16"/>
        </w:rPr>
        <w:t>corporales</w:t>
      </w:r>
      <w:proofErr w:type="spellEnd"/>
      <w:r w:rsidRPr="00D853C5">
        <w:rPr>
          <w:sz w:val="16"/>
        </w:rPr>
        <w:t xml:space="preserve">, Kant determines the rightful possession of a thing as a possession without </w:t>
      </w:r>
      <w:proofErr w:type="spellStart"/>
      <w:r w:rsidRPr="00D853C5">
        <w:rPr>
          <w:sz w:val="16"/>
        </w:rPr>
        <w:t>detentio</w:t>
      </w:r>
      <w:proofErr w:type="spellEnd"/>
      <w:r w:rsidRPr="00D853C5">
        <w:rPr>
          <w:sz w:val="16"/>
        </w:rPr>
        <w:t xml:space="preserve">, by ignoring all its sensible facets. Such a possession - a possession of a thing without holding it - is exerted on an object that is "merely distinct from me", regardless of its position in space and time. Space and time, indeed, are sensible determinations and should be left out of </w:t>
      </w:r>
      <w:r w:rsidRPr="00D853C5">
        <w:rPr>
          <w:sz w:val="16"/>
        </w:rPr>
        <w:lastRenderedPageBreak/>
        <w:t xml:space="preserve">consideration. According to the postulate of practical reason with regard to rights, property is justified by a permissive law of reason: </w:t>
      </w:r>
      <w:hyperlink r:id="rId15" w:anchor="ftn.id2533469" w:history="1">
        <w:r w:rsidRPr="00D853C5">
          <w:rPr>
            <w:rStyle w:val="Hyperlink"/>
            <w:sz w:val="16"/>
          </w:rPr>
          <w:t>33</w:t>
        </w:r>
      </w:hyperlink>
      <w:r w:rsidRPr="00D853C5">
        <w:rPr>
          <w:sz w:val="16"/>
        </w:rPr>
        <w:t xml:space="preserve"> if a rightful possession were not possible, every object would be a res nullius and nobody would be entitled to use it. Kant implicitly denies that a res nullius can be used by everyone at the same time. His tacit assumption suggests that the objects of property, besides being distinct from the subjects, are excludable and rivalrous as well, just like the res </w:t>
      </w:r>
      <w:proofErr w:type="spellStart"/>
      <w:r w:rsidRPr="00D853C5">
        <w:rPr>
          <w:sz w:val="16"/>
        </w:rPr>
        <w:t>corporales</w:t>
      </w:r>
      <w:proofErr w:type="spellEnd"/>
      <w:r w:rsidRPr="00D853C5">
        <w:rPr>
          <w:sz w:val="16"/>
        </w:rPr>
        <w:t xml:space="preserve">. Kant asserts that something external is mine if I would be wronged by being disturbed in my use of it even though I am not in possession of it (AA.6, </w:t>
      </w:r>
      <w:hyperlink r:id="rId16" w:tgtFrame="_top" w:history="1">
        <w:r w:rsidRPr="00D853C5">
          <w:rPr>
            <w:rStyle w:val="Hyperlink"/>
            <w:sz w:val="16"/>
          </w:rPr>
          <w:t>249:5-7</w:t>
        </w:r>
      </w:hyperlink>
      <w:r w:rsidRPr="00D853C5">
        <w:rPr>
          <w:sz w:val="16"/>
        </w:rPr>
        <w:t xml:space="preserve">). If property is a merely intelligible relation with an object that is simply distinct from the subject, we have no reason to deny that such an object might be immaterial as well, just like the objects of intellectual property. Why, then, does Kant refrain from using the very concept of it? According to him, a speech is an action of a person: it belongs to the realm of personal rights. A person who is speaking to the people is engaging a relationship with them; if someone else engages such a relationship in his name, he needs his authorization. The </w:t>
      </w:r>
      <w:proofErr w:type="spellStart"/>
      <w:r w:rsidRPr="00D853C5">
        <w:rPr>
          <w:sz w:val="16"/>
        </w:rPr>
        <w:t>reprinter</w:t>
      </w:r>
      <w:proofErr w:type="spellEnd"/>
      <w:r w:rsidRPr="00D853C5">
        <w:rPr>
          <w:sz w:val="16"/>
        </w:rPr>
        <w:t xml:space="preserve">, as it were, does not play with property: he is only an agent without authority. Speeches, by Kant, cannot be separated from persons: he has seen the unholy promised land of intellectual property without entering it. According to Kant, before the acquired rights, everyone has a moral capacity for putting others under obligation that he calls innate right or internal </w:t>
      </w:r>
      <w:proofErr w:type="spellStart"/>
      <w:r w:rsidRPr="00D853C5">
        <w:rPr>
          <w:sz w:val="16"/>
        </w:rPr>
        <w:t>meum</w:t>
      </w:r>
      <w:proofErr w:type="spellEnd"/>
      <w:r w:rsidRPr="00D853C5">
        <w:rPr>
          <w:sz w:val="16"/>
        </w:rPr>
        <w:t xml:space="preserve"> vel </w:t>
      </w:r>
      <w:proofErr w:type="spellStart"/>
      <w:r w:rsidRPr="00D853C5">
        <w:rPr>
          <w:sz w:val="16"/>
        </w:rPr>
        <w:t>tuum</w:t>
      </w:r>
      <w:proofErr w:type="spellEnd"/>
      <w:r w:rsidRPr="00D853C5">
        <w:rPr>
          <w:sz w:val="16"/>
        </w:rPr>
        <w:t xml:space="preserve"> (AA.06, </w:t>
      </w:r>
      <w:hyperlink r:id="rId17" w:tgtFrame="_top" w:history="1">
        <w:r w:rsidRPr="00D853C5">
          <w:rPr>
            <w:rStyle w:val="Hyperlink"/>
            <w:sz w:val="16"/>
          </w:rPr>
          <w:t>237:24-25</w:t>
        </w:r>
      </w:hyperlink>
      <w:r w:rsidRPr="00D853C5">
        <w:rPr>
          <w:sz w:val="16"/>
        </w:rPr>
        <w:t xml:space="preserve">). The innate right is only one: freedom as independence from being constrained by another's choice, insofar it can coexist with the freedom of every other in accordance with a universal law. Freedom belongs to every human being by virtue of his humanity: in other words, it has to be assumed before every civil constitution, because it is the very possibility condition of law. Freedom implies innate equality, «that is, independence from being bound by others to more than one can in turn bind them; hence a human being's quality of being his own master (sui </w:t>
      </w:r>
      <w:proofErr w:type="spellStart"/>
      <w:r w:rsidRPr="00D853C5">
        <w:rPr>
          <w:sz w:val="16"/>
        </w:rPr>
        <w:t>iuris</w:t>
      </w:r>
      <w:proofErr w:type="spellEnd"/>
      <w:r w:rsidRPr="00D853C5">
        <w:rPr>
          <w:sz w:val="16"/>
        </w:rPr>
        <w:t>), as well as being a human being beyond reproach (</w:t>
      </w:r>
      <w:proofErr w:type="spellStart"/>
      <w:r w:rsidRPr="00D853C5">
        <w:rPr>
          <w:sz w:val="16"/>
        </w:rPr>
        <w:t>iusti</w:t>
      </w:r>
      <w:proofErr w:type="spellEnd"/>
      <w:r w:rsidRPr="00D853C5">
        <w:rPr>
          <w:sz w:val="16"/>
        </w:rPr>
        <w:t xml:space="preserve">) since before he performs any act affecting rights he has done no wrong to anyone, and finally his being authorized to do to others anything that does not in itself diminish what is theirs, so long as they do not want to accept it - such things as merely communicating his thoughts to them.» (AA.06, </w:t>
      </w:r>
      <w:hyperlink r:id="rId18" w:tgtFrame="_top" w:history="1">
        <w:r w:rsidRPr="00D853C5">
          <w:rPr>
            <w:rStyle w:val="Hyperlink"/>
            <w:sz w:val="16"/>
          </w:rPr>
          <w:t>237-238</w:t>
        </w:r>
      </w:hyperlink>
      <w:r w:rsidRPr="00D853C5">
        <w:rPr>
          <w:sz w:val="16"/>
        </w:rPr>
        <w:t xml:space="preserve">) </w:t>
      </w:r>
      <w:hyperlink r:id="rId19" w:anchor="ftn.id2533617" w:history="1">
        <w:r w:rsidRPr="00D853C5">
          <w:rPr>
            <w:rStyle w:val="Hyperlink"/>
            <w:sz w:val="16"/>
          </w:rPr>
          <w:t>34</w:t>
        </w:r>
      </w:hyperlink>
      <w:r w:rsidRPr="00D853C5">
        <w:rPr>
          <w:sz w:val="16"/>
        </w:rPr>
        <w:t xml:space="preserve"> </w:t>
      </w:r>
      <w:r w:rsidRPr="00305C79">
        <w:rPr>
          <w:rStyle w:val="Emphasis"/>
        </w:rPr>
        <w:t xml:space="preserve">In spite of his intellectual theory of property, </w:t>
      </w:r>
      <w:hyperlink r:id="rId20" w:anchor="ftn.id2533628" w:history="1">
        <w:r w:rsidRPr="00305C79">
          <w:rPr>
            <w:rStyle w:val="Emphasis"/>
          </w:rPr>
          <w:t>35</w:t>
        </w:r>
      </w:hyperlink>
      <w:r w:rsidRPr="00305C79">
        <w:rPr>
          <w:rStyle w:val="Emphasis"/>
        </w:rPr>
        <w:t xml:space="preserve"> </w:t>
      </w:r>
      <w:r w:rsidRPr="00305C79">
        <w:rPr>
          <w:rStyle w:val="Emphasis"/>
          <w:highlight w:val="green"/>
        </w:rPr>
        <w:t>Kant does not enter</w:t>
      </w:r>
      <w:r w:rsidRPr="00305C79">
        <w:rPr>
          <w:rStyle w:val="Emphasis"/>
        </w:rPr>
        <w:t xml:space="preserve"> in the realm of </w:t>
      </w:r>
      <w:r w:rsidRPr="00305C79">
        <w:rPr>
          <w:rStyle w:val="Emphasis"/>
          <w:highlight w:val="green"/>
        </w:rPr>
        <w:t>intellectual property</w:t>
      </w:r>
      <w:r w:rsidRPr="00305C79">
        <w:rPr>
          <w:rStyle w:val="Emphasis"/>
        </w:rPr>
        <w:t xml:space="preserve"> for a strong systematic reason. </w:t>
      </w:r>
      <w:r w:rsidRPr="00E41836">
        <w:rPr>
          <w:rStyle w:val="Emphasis"/>
        </w:rPr>
        <w:t xml:space="preserve">Liberty of </w:t>
      </w:r>
      <w:r w:rsidRPr="00305C79">
        <w:rPr>
          <w:rStyle w:val="Emphasis"/>
          <w:highlight w:val="green"/>
        </w:rPr>
        <w:t>speech</w:t>
      </w:r>
      <w:r w:rsidRPr="00305C79">
        <w:rPr>
          <w:rStyle w:val="Emphasis"/>
        </w:rPr>
        <w:t xml:space="preserve"> is </w:t>
      </w:r>
      <w:r w:rsidRPr="00305C79">
        <w:rPr>
          <w:rStyle w:val="Emphasis"/>
          <w:highlight w:val="green"/>
        </w:rPr>
        <w:t xml:space="preserve">an important part of </w:t>
      </w:r>
      <w:r w:rsidRPr="00E41836">
        <w:rPr>
          <w:rStyle w:val="Emphasis"/>
        </w:rPr>
        <w:t>the innate right of</w:t>
      </w:r>
      <w:r w:rsidRPr="00305C79">
        <w:rPr>
          <w:rStyle w:val="Emphasis"/>
        </w:rPr>
        <w:t xml:space="preserve"> </w:t>
      </w:r>
      <w:r w:rsidRPr="00305C79">
        <w:rPr>
          <w:rStyle w:val="Emphasis"/>
          <w:highlight w:val="green"/>
        </w:rPr>
        <w:t>freedom</w:t>
      </w:r>
      <w:r w:rsidRPr="00305C79">
        <w:rPr>
          <w:rStyle w:val="Emphasis"/>
        </w:rPr>
        <w:t xml:space="preserve">. </w:t>
      </w:r>
      <w:r w:rsidRPr="00305C79">
        <w:rPr>
          <w:rStyle w:val="Emphasis"/>
          <w:highlight w:val="green"/>
        </w:rPr>
        <w:t>It cannot be suppressed without suppressing freedom</w:t>
      </w:r>
      <w:r w:rsidRPr="00305C79">
        <w:rPr>
          <w:rStyle w:val="Emphasis"/>
        </w:rPr>
        <w:t xml:space="preserve"> itself. If the </w:t>
      </w:r>
      <w:proofErr w:type="spellStart"/>
      <w:r w:rsidRPr="00305C79">
        <w:rPr>
          <w:rStyle w:val="Emphasis"/>
        </w:rPr>
        <w:t>ius</w:t>
      </w:r>
      <w:proofErr w:type="spellEnd"/>
      <w:r w:rsidRPr="00305C79">
        <w:rPr>
          <w:rStyle w:val="Emphasis"/>
        </w:rPr>
        <w:t xml:space="preserve"> </w:t>
      </w:r>
      <w:proofErr w:type="spellStart"/>
      <w:r w:rsidRPr="00305C79">
        <w:rPr>
          <w:rStyle w:val="Emphasis"/>
        </w:rPr>
        <w:t>reale</w:t>
      </w:r>
      <w:proofErr w:type="spellEnd"/>
      <w:r w:rsidRPr="00305C79">
        <w:rPr>
          <w:rStyle w:val="Emphasis"/>
        </w:rPr>
        <w:t xml:space="preserve"> were applied to speeches, a basic element of freedom would be reduced to an alienable thing, making </w:t>
      </w:r>
      <w:r w:rsidRPr="00E41836">
        <w:rPr>
          <w:rStyle w:val="Emphasis"/>
        </w:rPr>
        <w:t xml:space="preserve">it easy to mix </w:t>
      </w:r>
      <w:r w:rsidRPr="00305C79">
        <w:rPr>
          <w:rStyle w:val="Emphasis"/>
          <w:highlight w:val="green"/>
        </w:rPr>
        <w:t>copyright protection</w:t>
      </w:r>
      <w:r w:rsidRPr="00305C79">
        <w:rPr>
          <w:rStyle w:val="Emphasis"/>
        </w:rPr>
        <w:t xml:space="preserve"> and </w:t>
      </w:r>
      <w:r w:rsidRPr="00305C79">
        <w:rPr>
          <w:rStyle w:val="Emphasis"/>
          <w:highlight w:val="green"/>
        </w:rPr>
        <w:t>censorship</w:t>
      </w:r>
      <w:r w:rsidRPr="00305C79">
        <w:rPr>
          <w:rStyle w:val="Emphasis"/>
        </w:rPr>
        <w:t xml:space="preserve">. </w:t>
      </w:r>
      <w:hyperlink r:id="rId21" w:anchor="ftn.id2533656" w:history="1">
        <w:r w:rsidRPr="00305C79">
          <w:rPr>
            <w:rStyle w:val="Emphasis"/>
          </w:rPr>
          <w:t>36</w:t>
        </w:r>
      </w:hyperlink>
      <w:r w:rsidRPr="00305C79">
        <w:rPr>
          <w:rStyle w:val="Emphasis"/>
        </w:rPr>
        <w:t xml:space="preserve"> Property rights are based on the assumption that its objects are excludable and rivalrous and need to be appropriated by someone to be used. We cannot, however, deal with speeches as they were excludable and rivalrous things that need to be appropriated to be of some use, because excluding people from speeches would be like excluding them from freedom. </w:t>
      </w:r>
      <w:r w:rsidRPr="00E41836">
        <w:rPr>
          <w:rStyle w:val="Emphasis"/>
        </w:rPr>
        <w:t xml:space="preserve">Therefore, Kant binds speeches to the persons and their actions, and limits the scope of copyright to publishing, or, better, to the publishing of the age of print: the </w:t>
      </w:r>
      <w:proofErr w:type="spellStart"/>
      <w:r w:rsidRPr="00E41836">
        <w:rPr>
          <w:rStyle w:val="Emphasis"/>
        </w:rPr>
        <w:t>Nachdruck</w:t>
      </w:r>
      <w:proofErr w:type="spellEnd"/>
      <w:r w:rsidRPr="00E41836">
        <w:rPr>
          <w:rStyle w:val="Emphasis"/>
        </w:rPr>
        <w:t xml:space="preserve"> is unjust only when someone reproduces</w:t>
      </w:r>
      <w:r w:rsidRPr="00305C79">
        <w:rPr>
          <w:rStyle w:val="Emphasis"/>
        </w:rPr>
        <w:t xml:space="preserve"> a text without the author's permission and distributes its copies to the public</w:t>
      </w:r>
      <w:r w:rsidRPr="00E41836">
        <w:rPr>
          <w:rStyle w:val="Emphasis"/>
        </w:rPr>
        <w:t xml:space="preserve">. </w:t>
      </w:r>
      <w:r w:rsidRPr="00305C79">
        <w:rPr>
          <w:rStyle w:val="Emphasis"/>
          <w:highlight w:val="green"/>
        </w:rPr>
        <w:t>If</w:t>
      </w:r>
      <w:r w:rsidRPr="00305C79">
        <w:rPr>
          <w:rStyle w:val="Emphasis"/>
        </w:rPr>
        <w:t xml:space="preserve"> </w:t>
      </w:r>
      <w:r w:rsidRPr="00305C79">
        <w:rPr>
          <w:rStyle w:val="Emphasis"/>
          <w:highlight w:val="green"/>
        </w:rPr>
        <w:t>someone copies</w:t>
      </w:r>
      <w:r w:rsidRPr="00305C79">
        <w:rPr>
          <w:rStyle w:val="Emphasis"/>
        </w:rPr>
        <w:t xml:space="preserve"> a book </w:t>
      </w:r>
      <w:r w:rsidRPr="00305C79">
        <w:rPr>
          <w:rStyle w:val="Emphasis"/>
          <w:highlight w:val="green"/>
        </w:rPr>
        <w:t>for his personal use</w:t>
      </w:r>
      <w:r w:rsidRPr="00305C79">
        <w:rPr>
          <w:rStyle w:val="Emphasis"/>
        </w:rPr>
        <w:t xml:space="preserve">, </w:t>
      </w:r>
      <w:r w:rsidRPr="00305C79">
        <w:rPr>
          <w:rStyle w:val="Emphasis"/>
          <w:highlight w:val="green"/>
        </w:rPr>
        <w:t>or lets others do it</w:t>
      </w:r>
      <w:r w:rsidRPr="00305C79">
        <w:rPr>
          <w:rStyle w:val="Emphasis"/>
        </w:rPr>
        <w:t xml:space="preserve">, </w:t>
      </w:r>
      <w:r w:rsidRPr="00305C79">
        <w:rPr>
          <w:rStyle w:val="Emphasis"/>
          <w:highlight w:val="green"/>
        </w:rPr>
        <w:t>or translates</w:t>
      </w:r>
      <w:r w:rsidRPr="00305C79">
        <w:rPr>
          <w:rStyle w:val="Emphasis"/>
        </w:rPr>
        <w:t xml:space="preserve"> and elaborates a text, </w:t>
      </w:r>
      <w:r w:rsidRPr="00305C79">
        <w:rPr>
          <w:rStyle w:val="Emphasis"/>
          <w:highlight w:val="green"/>
        </w:rPr>
        <w:t xml:space="preserve">there is no </w:t>
      </w:r>
      <w:r w:rsidRPr="00E41836">
        <w:rPr>
          <w:rStyle w:val="Emphasis"/>
        </w:rPr>
        <w:t xml:space="preserve">copyright </w:t>
      </w:r>
      <w:r w:rsidRPr="00305C79">
        <w:rPr>
          <w:rStyle w:val="Emphasis"/>
          <w:highlight w:val="green"/>
        </w:rPr>
        <w:t>violation</w:t>
      </w:r>
      <w:r w:rsidRPr="00305C79">
        <w:rPr>
          <w:rStyle w:val="Emphasis"/>
        </w:rPr>
        <w:t xml:space="preserve">, just because </w:t>
      </w:r>
      <w:r w:rsidRPr="00305C79">
        <w:rPr>
          <w:rStyle w:val="Emphasis"/>
          <w:highlight w:val="green"/>
        </w:rPr>
        <w:t xml:space="preserve">it is </w:t>
      </w:r>
      <w:r w:rsidRPr="00E41836">
        <w:rPr>
          <w:rStyle w:val="Emphasis"/>
        </w:rPr>
        <w:t>not involved any intrinsic property right, but only</w:t>
      </w:r>
      <w:r w:rsidRPr="00305C79">
        <w:rPr>
          <w:rStyle w:val="Emphasis"/>
          <w:highlight w:val="green"/>
        </w:rPr>
        <w:t xml:space="preserve"> the exercise of the innate</w:t>
      </w:r>
      <w:r w:rsidRPr="00305C79">
        <w:rPr>
          <w:rStyle w:val="Emphasis"/>
        </w:rPr>
        <w:t xml:space="preserve"> </w:t>
      </w:r>
      <w:r w:rsidRPr="00305C79">
        <w:rPr>
          <w:rStyle w:val="Emphasis"/>
          <w:highlight w:val="green"/>
        </w:rPr>
        <w:t>right of freedom</w:t>
      </w:r>
      <w:r w:rsidRPr="00305C79">
        <w:rPr>
          <w:rStyle w:val="Emphasis"/>
        </w:rPr>
        <w:t>. The boundary of Kant's copyright is the public use of reason, as a key element of a basic right that should be recognized to everyone. Kant does not stick to the Roman Law tradition because of conservatism, but because of Enlightenment.</w:t>
      </w:r>
    </w:p>
    <w:p w14:paraId="6FC0252E" w14:textId="12CF36FD" w:rsidR="00D853C5" w:rsidRDefault="00D853C5" w:rsidP="00D853C5">
      <w:pPr>
        <w:pStyle w:val="Heading3"/>
      </w:pPr>
      <w:r>
        <w:lastRenderedPageBreak/>
        <w:t>1AC – Underview</w:t>
      </w:r>
    </w:p>
    <w:p w14:paraId="3A0E09FB" w14:textId="48CD366A" w:rsidR="00D853C5" w:rsidRDefault="00D853C5" w:rsidP="00D853C5">
      <w:pPr>
        <w:pStyle w:val="Heading4"/>
      </w:pPr>
      <w:r>
        <w:t xml:space="preserve">1] The role of the ballot is to determine whether the resolution is a </w:t>
      </w:r>
      <w:r w:rsidRPr="00C909F0">
        <w:rPr>
          <w:u w:val="single"/>
        </w:rPr>
        <w:t>true or false statemen</w:t>
      </w:r>
      <w:r>
        <w:rPr>
          <w:u w:val="single"/>
        </w:rPr>
        <w:t>t</w:t>
      </w:r>
      <w:r w:rsidRPr="00C909F0">
        <w:t xml:space="preserve"> </w:t>
      </w:r>
    </w:p>
    <w:p w14:paraId="47A1BBCC" w14:textId="77777777" w:rsidR="00D853C5" w:rsidRPr="00141E02" w:rsidRDefault="00D853C5" w:rsidP="00D853C5">
      <w:pPr>
        <w:pStyle w:val="Heading4"/>
        <w:rPr>
          <w:color w:val="000000" w:themeColor="text1"/>
        </w:rPr>
      </w:pPr>
      <w:r>
        <w:t xml:space="preserve">Aff flex – other frameworks </w:t>
      </w:r>
      <w:r w:rsidRPr="00C909F0">
        <w:rPr>
          <w:u w:val="single"/>
        </w:rPr>
        <w:t xml:space="preserve">moots </w:t>
      </w:r>
      <w:r>
        <w:rPr>
          <w:u w:val="single"/>
        </w:rPr>
        <w:t>the entire aff</w:t>
      </w:r>
      <w:r>
        <w:t xml:space="preserve"> </w:t>
      </w:r>
      <w:r w:rsidRPr="000B5BC5">
        <w:t xml:space="preserve">and exacerbates the fact that </w:t>
      </w:r>
      <w:r>
        <w:t>the 1nc is reactionary</w:t>
      </w:r>
      <w:r w:rsidRPr="000B5BC5">
        <w:t xml:space="preserve"> since I should be able to compensate by choosing</w:t>
      </w:r>
      <w:r>
        <w:t xml:space="preserve"> Collapses – you must say it is true that a world is better than another in order to compare the two. </w:t>
      </w:r>
    </w:p>
    <w:p w14:paraId="22AE643E" w14:textId="77777777" w:rsidR="00D853C5" w:rsidRDefault="00D853C5" w:rsidP="00D853C5">
      <w:pPr>
        <w:pStyle w:val="Heading4"/>
      </w:pPr>
      <w:r>
        <w:rPr>
          <w:u w:val="single"/>
        </w:rPr>
        <w:t>S</w:t>
      </w:r>
      <w:r w:rsidRPr="00635763">
        <w:rPr>
          <w:u w:val="single"/>
        </w:rPr>
        <w:t>ubstantive skews</w:t>
      </w:r>
      <w:r>
        <w:t xml:space="preserve"> – there is always a more correct side of the topic but we compensate for flaws in the lit. </w:t>
      </w:r>
    </w:p>
    <w:p w14:paraId="17485DEA" w14:textId="77777777" w:rsidR="00D853C5" w:rsidRDefault="00D853C5" w:rsidP="00D853C5">
      <w:pPr>
        <w:pStyle w:val="Heading4"/>
      </w:pPr>
      <w:r>
        <w:t xml:space="preserve">Scalar methods </w:t>
      </w:r>
      <w:r w:rsidRPr="00F27758">
        <w:rPr>
          <w:u w:val="single"/>
        </w:rPr>
        <w:t xml:space="preserve">rely on </w:t>
      </w:r>
      <w:r w:rsidRPr="00635763">
        <w:rPr>
          <w:u w:val="single"/>
        </w:rPr>
        <w:t>intervention</w:t>
      </w:r>
      <w:r>
        <w:t xml:space="preserve"> – the persuasion of certain DA or advantages sway decisions – only a binary resolves that and prevents intervention which is the biggest impact under fairness.</w:t>
      </w:r>
    </w:p>
    <w:p w14:paraId="4E47A71C" w14:textId="77777777" w:rsidR="00D853C5" w:rsidRPr="00984A5D" w:rsidRDefault="00D853C5" w:rsidP="00D853C5">
      <w:pPr>
        <w:pStyle w:val="Heading4"/>
      </w:pPr>
      <w:r>
        <w:t>Most inclusive because other ROBs allow for oppression Olympics allowing personal lives and experiences to factor in decisions.</w:t>
      </w:r>
    </w:p>
    <w:p w14:paraId="327D3F35" w14:textId="071A4A70" w:rsidR="00D853C5" w:rsidRDefault="00D853C5" w:rsidP="00D853C5">
      <w:pPr>
        <w:pStyle w:val="Heading4"/>
        <w:rPr>
          <w:rFonts w:eastAsia="Calibri" w:cs="Times New Roman"/>
          <w:color w:val="000000"/>
        </w:rPr>
      </w:pPr>
      <w:r>
        <w:t xml:space="preserve">The ballot says vote aff or neg based on a topic – </w:t>
      </w:r>
      <w:r>
        <w:rPr>
          <w:rFonts w:eastAsia="Calibri" w:cs="Times New Roman"/>
          <w:color w:val="000000"/>
        </w:rPr>
        <w:t>f</w:t>
      </w:r>
      <w:r w:rsidRPr="00A34DC3">
        <w:rPr>
          <w:rFonts w:eastAsia="Calibri" w:cs="Times New Roman"/>
          <w:color w:val="000000"/>
        </w:rPr>
        <w:t>ive dictionaries</w:t>
      </w:r>
      <w:r w:rsidRPr="00A34DC3">
        <w:rPr>
          <w:rFonts w:eastAsia="Calibri" w:cs="Times New Roman"/>
          <w:color w:val="000000"/>
          <w:vertAlign w:val="superscript"/>
        </w:rPr>
        <w:footnoteReference w:id="2"/>
      </w:r>
      <w:r w:rsidRPr="00A34DC3">
        <w:rPr>
          <w:rFonts w:eastAsia="Calibri" w:cs="Times New Roman"/>
          <w:color w:val="000000"/>
        </w:rPr>
        <w:t xml:space="preserve"> define to negate as to deny the truth of and affirm</w:t>
      </w:r>
      <w:r w:rsidRPr="00A34DC3">
        <w:rPr>
          <w:rFonts w:eastAsia="Calibri" w:cs="Times New Roman"/>
          <w:color w:val="000000"/>
          <w:vertAlign w:val="superscript"/>
        </w:rPr>
        <w:footnoteReference w:id="3"/>
      </w:r>
      <w:r w:rsidRPr="00A34DC3">
        <w:rPr>
          <w:rFonts w:eastAsia="Calibri" w:cs="Times New Roman"/>
          <w:color w:val="000000"/>
        </w:rPr>
        <w:t xml:space="preserve"> as to prove true</w:t>
      </w:r>
      <w:r>
        <w:rPr>
          <w:rFonts w:eastAsia="Calibri" w:cs="Times New Roman"/>
          <w:color w:val="000000"/>
        </w:rPr>
        <w:t xml:space="preserve"> which means it’s </w:t>
      </w:r>
      <w:r w:rsidRPr="00C909F0">
        <w:rPr>
          <w:rFonts w:eastAsia="Calibri" w:cs="Times New Roman"/>
          <w:color w:val="000000"/>
          <w:u w:val="single"/>
        </w:rPr>
        <w:t>constitutive</w:t>
      </w:r>
      <w:r>
        <w:rPr>
          <w:rFonts w:eastAsia="Calibri" w:cs="Times New Roman"/>
          <w:color w:val="000000"/>
        </w:rPr>
        <w:t xml:space="preserve"> and </w:t>
      </w:r>
      <w:r w:rsidRPr="00C909F0">
        <w:rPr>
          <w:rFonts w:eastAsia="Calibri" w:cs="Times New Roman"/>
          <w:color w:val="000000"/>
          <w:u w:val="single"/>
        </w:rPr>
        <w:t>jurisdictional</w:t>
      </w:r>
      <w:r>
        <w:rPr>
          <w:rFonts w:eastAsia="Calibri" w:cs="Times New Roman"/>
          <w:color w:val="000000"/>
        </w:rPr>
        <w:t xml:space="preserve"> – that outweighs – all your arguments presume the judge evaluates them and controls the IL to topic ed and fairness since the rules of the activity is what we base our arguments on</w:t>
      </w:r>
    </w:p>
    <w:p w14:paraId="16A65853" w14:textId="77777777" w:rsidR="00D853C5" w:rsidRPr="00D853C5" w:rsidRDefault="00D853C5" w:rsidP="00D853C5"/>
    <w:p w14:paraId="395F5038" w14:textId="765FAAC4" w:rsidR="00D853C5" w:rsidRDefault="00D853C5" w:rsidP="00D853C5">
      <w:pPr>
        <w:pStyle w:val="Heading4"/>
      </w:pPr>
      <w:r>
        <w:lastRenderedPageBreak/>
        <w:t xml:space="preserve">2] 1AR theory is legit – anything else means </w:t>
      </w:r>
      <w:r w:rsidRPr="002E7A36">
        <w:rPr>
          <w:u w:val="single"/>
        </w:rPr>
        <w:t xml:space="preserve">infinite abuse </w:t>
      </w:r>
      <w:r>
        <w:t xml:space="preserve">– drop the debater, competing </w:t>
      </w:r>
      <w:proofErr w:type="spellStart"/>
      <w:r>
        <w:t>interps</w:t>
      </w:r>
      <w:proofErr w:type="spellEnd"/>
      <w:r>
        <w:t xml:space="preserve">, no </w:t>
      </w:r>
      <w:proofErr w:type="spellStart"/>
      <w:r>
        <w:t>rvis</w:t>
      </w:r>
      <w:proofErr w:type="spellEnd"/>
      <w:r>
        <w:t xml:space="preserve">– 1AR is </w:t>
      </w:r>
      <w:r>
        <w:rPr>
          <w:u w:val="single"/>
        </w:rPr>
        <w:t>too short</w:t>
      </w:r>
      <w:r w:rsidRPr="003975FD">
        <w:t xml:space="preserve"> to</w:t>
      </w:r>
      <w:r>
        <w:t xml:space="preserve"> make up for the time trade-off – no RVIs or 2NR theory and paradigm issues– 6 min 2NR means they can </w:t>
      </w:r>
      <w:r w:rsidRPr="00313957">
        <w:rPr>
          <w:u w:val="single"/>
        </w:rPr>
        <w:t>brute force</w:t>
      </w:r>
      <w:r>
        <w:t xml:space="preserve"> me every time</w:t>
      </w:r>
      <w:r w:rsidRPr="005218FF">
        <w:t>.</w:t>
      </w:r>
      <w:r>
        <w:t xml:space="preserve">  </w:t>
      </w:r>
      <w:r w:rsidRPr="00100AB4">
        <w:t>Aff theory first – it’s a much larger strategic loss because 1min is ¼ of the 1AR vs 1/7 of the 1NC which means there’s more abuse if I’m devoting a larger fraction of time.</w:t>
      </w:r>
    </w:p>
    <w:p w14:paraId="2828A7E9" w14:textId="4EE7D749" w:rsidR="00D853C5" w:rsidRPr="00135A8E" w:rsidRDefault="00D853C5" w:rsidP="00D853C5">
      <w:pPr>
        <w:pStyle w:val="Heading4"/>
        <w:rPr>
          <w:rFonts w:cs="Calibri"/>
        </w:rPr>
      </w:pPr>
      <w:r>
        <w:rPr>
          <w:rFonts w:cs="Calibri"/>
        </w:rPr>
        <w:t xml:space="preserve">3] </w:t>
      </w:r>
      <w:r w:rsidRPr="00135A8E">
        <w:rPr>
          <w:rFonts w:cs="Calibri"/>
        </w:rPr>
        <w:t xml:space="preserve">NC Theory – </w:t>
      </w:r>
    </w:p>
    <w:p w14:paraId="3ABE631F" w14:textId="77777777" w:rsidR="00D853C5" w:rsidRPr="00135A8E" w:rsidRDefault="00D853C5" w:rsidP="00D853C5">
      <w:pPr>
        <w:pStyle w:val="Heading4"/>
        <w:rPr>
          <w:rFonts w:cs="Calibri"/>
        </w:rPr>
      </w:pPr>
      <w:r w:rsidRPr="00135A8E">
        <w:rPr>
          <w:rFonts w:cs="Calibri"/>
        </w:rPr>
        <w:t xml:space="preserve">A] It’s drop the argument since the 1AC speaks in the dark and violates countless bidirectional </w:t>
      </w:r>
      <w:proofErr w:type="spellStart"/>
      <w:r w:rsidRPr="00135A8E">
        <w:rPr>
          <w:rFonts w:cs="Calibri"/>
        </w:rPr>
        <w:t>interps</w:t>
      </w:r>
      <w:proofErr w:type="spellEnd"/>
      <w:r w:rsidRPr="00135A8E">
        <w:rPr>
          <w:rFonts w:cs="Calibri"/>
        </w:rPr>
        <w:t xml:space="preserve"> no matter what so we shouldn’t be punished for it. </w:t>
      </w:r>
    </w:p>
    <w:p w14:paraId="34ED6F0F" w14:textId="77777777" w:rsidR="00D853C5" w:rsidRDefault="00D853C5" w:rsidP="00D853C5">
      <w:pPr>
        <w:pStyle w:val="Heading4"/>
        <w:rPr>
          <w:rFonts w:cs="Calibri"/>
        </w:rPr>
      </w:pPr>
      <w:r w:rsidRPr="00135A8E">
        <w:rPr>
          <w:rFonts w:cs="Calibri"/>
        </w:rPr>
        <w:t xml:space="preserve">B] Reasonability since the 1AR is too short to effectively win offense against a 6-minute 2nr dump. </w:t>
      </w:r>
    </w:p>
    <w:p w14:paraId="13CA6147" w14:textId="77777777" w:rsidR="00D853C5" w:rsidRPr="00D55A49" w:rsidRDefault="00D853C5" w:rsidP="00D853C5">
      <w:pPr>
        <w:pStyle w:val="Heading4"/>
        <w:rPr>
          <w:shd w:val="clear" w:color="auto" w:fill="FFFFFF"/>
        </w:rPr>
      </w:pPr>
      <w:r>
        <w:t>C] A</w:t>
      </w:r>
      <w:r w:rsidRPr="00F72822">
        <w:t xml:space="preserve">ffirm means </w:t>
      </w:r>
      <w:r w:rsidRPr="00F72822">
        <w:rPr>
          <w:u w:val="single"/>
        </w:rPr>
        <w:t>to express agreement</w:t>
      </w:r>
      <w:r w:rsidRPr="00F72822">
        <w:rPr>
          <w:vertAlign w:val="superscript"/>
        </w:rPr>
        <w:footnoteReference w:id="4"/>
      </w:r>
      <w:r w:rsidRPr="00F72822">
        <w:t xml:space="preserve"> and you already know I do</w:t>
      </w:r>
      <w:r>
        <w:t>.</w:t>
      </w:r>
    </w:p>
    <w:p w14:paraId="56029791" w14:textId="77777777" w:rsidR="00D853C5" w:rsidRDefault="00D853C5" w:rsidP="00D853C5">
      <w:pPr>
        <w:pStyle w:val="Heading4"/>
        <w:rPr>
          <w:rFonts w:cs="Calibri"/>
        </w:rPr>
      </w:pPr>
      <w:r>
        <w:rPr>
          <w:rFonts w:cs="Calibri"/>
        </w:rPr>
        <w:t>D</w:t>
      </w:r>
      <w:r w:rsidRPr="00135A8E">
        <w:rPr>
          <w:rFonts w:cs="Calibri"/>
        </w:rPr>
        <w:t xml:space="preserve">] Yes RVIs – k2 topic </w:t>
      </w:r>
      <w:proofErr w:type="spellStart"/>
      <w:r w:rsidRPr="00135A8E">
        <w:rPr>
          <w:rFonts w:cs="Calibri"/>
        </w:rPr>
        <w:t>edu</w:t>
      </w:r>
      <w:proofErr w:type="spellEnd"/>
      <w:r w:rsidRPr="00135A8E">
        <w:rPr>
          <w:rFonts w:cs="Calibri"/>
        </w:rPr>
        <w:t xml:space="preserve"> by deterring </w:t>
      </w:r>
      <w:proofErr w:type="spellStart"/>
      <w:r w:rsidRPr="00135A8E">
        <w:rPr>
          <w:rFonts w:cs="Calibri"/>
        </w:rPr>
        <w:t>friv</w:t>
      </w:r>
      <w:proofErr w:type="spellEnd"/>
      <w:r w:rsidRPr="00135A8E">
        <w:rPr>
          <w:rFonts w:cs="Calibri"/>
        </w:rPr>
        <w:t xml:space="preserve"> violations and forces negs to think twice before skewing the 1AR since they know each shell is another split in the 2N, also k2 reciprocity – T is a unique avenue to the ballot that the aff can’t access – makes T structurally unfair without the RVI which kills fairness. </w:t>
      </w:r>
    </w:p>
    <w:p w14:paraId="3C7D670C" w14:textId="77777777" w:rsidR="00D853C5" w:rsidRPr="00283154" w:rsidRDefault="00D853C5" w:rsidP="00D853C5">
      <w:pPr>
        <w:pStyle w:val="Heading4"/>
      </w:pPr>
      <w:r>
        <w:t xml:space="preserve">E] Text over spirit – it’s the only predictable form of clash because we can’t verify what the spirit of an </w:t>
      </w:r>
      <w:proofErr w:type="spellStart"/>
      <w:r>
        <w:t>interp</w:t>
      </w:r>
      <w:proofErr w:type="spellEnd"/>
      <w:r>
        <w:t xml:space="preserve"> is</w:t>
      </w:r>
    </w:p>
    <w:p w14:paraId="4F270CF3" w14:textId="0879A005" w:rsidR="00D853C5" w:rsidRPr="00D853C5" w:rsidRDefault="00D853C5" w:rsidP="00D853C5">
      <w:pPr>
        <w:pStyle w:val="Heading4"/>
      </w:pPr>
      <w:r>
        <w:t xml:space="preserve">4] </w:t>
      </w:r>
      <w:r w:rsidRPr="00100AB4">
        <w:t xml:space="preserve">Check all </w:t>
      </w:r>
      <w:r>
        <w:t xml:space="preserve">neg </w:t>
      </w:r>
      <w:proofErr w:type="spellStart"/>
      <w:r w:rsidRPr="00100AB4">
        <w:t>interps</w:t>
      </w:r>
      <w:proofErr w:type="spellEnd"/>
      <w:r w:rsidRPr="00100AB4">
        <w:t xml:space="preserve"> and K/DA links in CX – avoids infinite regress due to links and </w:t>
      </w:r>
      <w:proofErr w:type="spellStart"/>
      <w:r w:rsidRPr="00100AB4">
        <w:t>interps</w:t>
      </w:r>
      <w:proofErr w:type="spellEnd"/>
      <w:r w:rsidRPr="00100AB4">
        <w:t xml:space="preserve"> </w:t>
      </w:r>
    </w:p>
    <w:p w14:paraId="18954D96" w14:textId="42E49C50" w:rsidR="00D853C5" w:rsidRDefault="00D853C5" w:rsidP="00D853C5">
      <w:pPr>
        <w:pStyle w:val="Heading4"/>
        <w:rPr>
          <w:rFonts w:cs="Calibri"/>
          <w:color w:val="000000" w:themeColor="text1"/>
        </w:rPr>
      </w:pPr>
      <w:r>
        <w:t>5</w:t>
      </w:r>
      <w:r>
        <w:rPr>
          <w:rFonts w:cs="Arial"/>
        </w:rPr>
        <w:t>]</w:t>
      </w:r>
      <w:r w:rsidRPr="001F4747">
        <w:t xml:space="preserve"> The neg </w:t>
      </w:r>
      <w:r>
        <w:t>can only</w:t>
      </w:r>
      <w:r w:rsidRPr="001F4747">
        <w:t xml:space="preserve"> gain offense from one unconditional route to the ballot</w:t>
      </w:r>
      <w:r>
        <w:t>- F</w:t>
      </w:r>
      <w:r w:rsidRPr="00D92516">
        <w:rPr>
          <w:rFonts w:cs="Calibri"/>
          <w:color w:val="000000" w:themeColor="text1"/>
        </w:rPr>
        <w:t>orces the neg to engage in the A</w:t>
      </w:r>
      <w:r>
        <w:rPr>
          <w:rFonts w:cs="Calibri"/>
          <w:color w:val="000000" w:themeColor="text1"/>
        </w:rPr>
        <w:t>C</w:t>
      </w:r>
      <w:r w:rsidRPr="00D92516">
        <w:rPr>
          <w:rFonts w:cs="Calibri"/>
          <w:color w:val="000000" w:themeColor="text1"/>
        </w:rPr>
        <w:t xml:space="preserve"> rather than just </w:t>
      </w:r>
      <w:proofErr w:type="spellStart"/>
      <w:r>
        <w:rPr>
          <w:rFonts w:cs="Calibri"/>
          <w:color w:val="000000" w:themeColor="text1"/>
        </w:rPr>
        <w:t>uplayering</w:t>
      </w:r>
      <w:proofErr w:type="spellEnd"/>
    </w:p>
    <w:p w14:paraId="32CE33C8" w14:textId="5205BC36" w:rsidR="00D853C5" w:rsidRPr="00EB18FA" w:rsidRDefault="00D853C5" w:rsidP="00D853C5">
      <w:pPr>
        <w:pStyle w:val="Heading4"/>
        <w:rPr>
          <w:rFonts w:cs="Calibri"/>
          <w:color w:val="000000" w:themeColor="text1"/>
        </w:rPr>
      </w:pPr>
      <w:r>
        <w:t xml:space="preserve">6] </w:t>
      </w:r>
      <w:r w:rsidRPr="00100AB4">
        <w:t xml:space="preserve">Theory or K indicts on spikes is drop the </w:t>
      </w:r>
      <w:proofErr w:type="spellStart"/>
      <w:r w:rsidRPr="00100AB4">
        <w:t>arg</w:t>
      </w:r>
      <w:proofErr w:type="spellEnd"/>
      <w:r>
        <w:t xml:space="preserve"> – </w:t>
      </w:r>
      <w:r w:rsidRPr="00100AB4">
        <w:t>my theory paradigms are simply presented models for debate</w:t>
      </w:r>
      <w:r>
        <w:t xml:space="preserve"> </w:t>
      </w:r>
    </w:p>
    <w:p w14:paraId="0086F8E6" w14:textId="5256CAD4" w:rsidR="00D853C5" w:rsidRDefault="00D853C5" w:rsidP="00D853C5">
      <w:pPr>
        <w:pStyle w:val="Heading4"/>
      </w:pPr>
      <w:r>
        <w:t>7</w:t>
      </w:r>
      <w:r w:rsidRPr="001F4747">
        <w:t>] If I win one layer vote aff</w:t>
      </w:r>
      <w:r>
        <w:t>-</w:t>
      </w:r>
      <w:r w:rsidRPr="001F4747">
        <w:t xml:space="preserve"> The NC </w:t>
      </w:r>
      <w:r>
        <w:t xml:space="preserve">has the ability to </w:t>
      </w:r>
      <w:proofErr w:type="spellStart"/>
      <w:r>
        <w:t>uplayer</w:t>
      </w:r>
      <w:proofErr w:type="spellEnd"/>
      <w:r>
        <w:t xml:space="preserve"> for 7 minutes and moot 6 minutes of case</w:t>
      </w:r>
    </w:p>
    <w:p w14:paraId="66B01B74" w14:textId="5842C7D3" w:rsidR="005E43E8" w:rsidRPr="005E43E8" w:rsidRDefault="005E43E8" w:rsidP="005E43E8">
      <w:pPr>
        <w:pStyle w:val="Heading4"/>
      </w:pPr>
      <w:r>
        <w:t xml:space="preserve">8] Counterplans and </w:t>
      </w:r>
      <w:proofErr w:type="spellStart"/>
      <w:r>
        <w:t>kritiks</w:t>
      </w:r>
      <w:proofErr w:type="spellEnd"/>
      <w:r>
        <w:t xml:space="preserve"> must use the same actor as the affirmative: a] ground – moots the entire aff since you can just fiat an actor responsible for aff harms which means the aff can never weigh the case b] advocacy skills – in the real world we have to debate desirability with the actors we’re given, not assume other random people can solve the harms c] limits – there are infinite number of alt actors which means I can never reasonably predict which one you could read.</w:t>
      </w:r>
    </w:p>
    <w:p w14:paraId="674FE51B" w14:textId="77777777" w:rsidR="00D853C5" w:rsidRPr="00976E44" w:rsidRDefault="00D853C5" w:rsidP="00D853C5">
      <w:pPr>
        <w:pStyle w:val="Heading3"/>
        <w:rPr>
          <w:rFonts w:cs="Calibri"/>
        </w:rPr>
      </w:pPr>
      <w:r w:rsidRPr="00976E44">
        <w:rPr>
          <w:rFonts w:cs="Calibri"/>
        </w:rPr>
        <w:lastRenderedPageBreak/>
        <w:t>1AC – Adv – Pandemics</w:t>
      </w:r>
    </w:p>
    <w:p w14:paraId="7F152DDF" w14:textId="77777777" w:rsidR="00D853C5" w:rsidRPr="00361031" w:rsidRDefault="00D853C5" w:rsidP="00D853C5">
      <w:pPr>
        <w:pStyle w:val="Heading4"/>
        <w:rPr>
          <w:rFonts w:cs="Calibri"/>
        </w:rPr>
      </w:pPr>
      <w:r w:rsidRPr="00361031">
        <w:rPr>
          <w:rFonts w:cs="Calibri"/>
        </w:rPr>
        <w:t xml:space="preserve">Only the plan can solve </w:t>
      </w:r>
      <w:r w:rsidRPr="00361031">
        <w:rPr>
          <w:rFonts w:cs="Calibri"/>
          <w:u w:val="single"/>
        </w:rPr>
        <w:t>covid access</w:t>
      </w:r>
      <w:r w:rsidRPr="00361031">
        <w:rPr>
          <w:rFonts w:cs="Calibri"/>
        </w:rPr>
        <w:t xml:space="preserve"> – inequalities </w:t>
      </w:r>
      <w:r w:rsidRPr="00361031">
        <w:rPr>
          <w:rFonts w:cs="Calibri"/>
          <w:u w:val="single"/>
        </w:rPr>
        <w:t>heighten</w:t>
      </w:r>
      <w:r w:rsidRPr="00361031">
        <w:rPr>
          <w:rFonts w:cs="Calibri"/>
        </w:rPr>
        <w:t xml:space="preserve"> the risk of </w:t>
      </w:r>
      <w:r w:rsidRPr="00361031">
        <w:rPr>
          <w:rFonts w:cs="Calibri"/>
          <w:u w:val="single"/>
        </w:rPr>
        <w:t>mutations</w:t>
      </w:r>
      <w:r w:rsidRPr="00361031">
        <w:rPr>
          <w:rFonts w:cs="Calibri"/>
        </w:rPr>
        <w:t xml:space="preserve"> and </w:t>
      </w:r>
      <w:r w:rsidRPr="00361031">
        <w:rPr>
          <w:rFonts w:cs="Calibri"/>
          <w:u w:val="single"/>
        </w:rPr>
        <w:t>uneven development</w:t>
      </w:r>
      <w:r w:rsidRPr="00361031">
        <w:rPr>
          <w:rFonts w:cs="Calibri"/>
        </w:rPr>
        <w:t xml:space="preserve"> – neg objections </w:t>
      </w:r>
      <w:r w:rsidRPr="00361031">
        <w:rPr>
          <w:rFonts w:cs="Calibri"/>
          <w:u w:val="single"/>
        </w:rPr>
        <w:t>miss the boat</w:t>
      </w:r>
      <w:r w:rsidRPr="00361031">
        <w:rPr>
          <w:rFonts w:cs="Calibri"/>
        </w:rPr>
        <w:t>.</w:t>
      </w:r>
    </w:p>
    <w:p w14:paraId="6A8DC7E2" w14:textId="77777777" w:rsidR="00D853C5" w:rsidRPr="00361031" w:rsidRDefault="00D853C5" w:rsidP="00D853C5">
      <w:r w:rsidRPr="00361031">
        <w:rPr>
          <w:rStyle w:val="Style13ptBold"/>
        </w:rPr>
        <w:t>Kumar 21</w:t>
      </w:r>
      <w:r w:rsidRPr="00361031">
        <w:t xml:space="preserve"> [</w:t>
      </w:r>
      <w:proofErr w:type="spellStart"/>
      <w:r w:rsidRPr="00361031">
        <w:t>Rajeesh</w:t>
      </w:r>
      <w:proofErr w:type="spellEnd"/>
      <w:r w:rsidRPr="00361031">
        <w:t xml:space="preserve">; Associate Fellow at the Institute, currently working on a project titled “Emerging Powers and the Future of Global Governance: India and International Institutions.” He has PhD in International Organization from Jawaharlal Nehru University, New Delhi. Prior to joining MP-IDSA in 2016, he taught at </w:t>
      </w:r>
      <w:proofErr w:type="spellStart"/>
      <w:r w:rsidRPr="00361031">
        <w:t>JamiaMilliaIslamia</w:t>
      </w:r>
      <w:proofErr w:type="spellEnd"/>
      <w:r w:rsidRPr="00361031">
        <w:t xml:space="preserve">, New Delhi (2010-11&amp; 2015-16) and University of Calicut, Kerala (2007-08). His areas of research interest are International Organizations, India and Multilateralism, Global Governance, and International Humanitarian Law. He is the co-editor of two </w:t>
      </w:r>
      <w:proofErr w:type="spellStart"/>
      <w:r w:rsidRPr="00361031">
        <w:t>books;Eurozone</w:t>
      </w:r>
      <w:proofErr w:type="spellEnd"/>
      <w:r w:rsidRPr="00361031">
        <w:t xml:space="preserve"> Crisis and the Future of Europe: Political Economy of Further Integration and Governance (London: Palgrave Macmillan, 2014); and Islam, Islamist Movements and Democracy in the Middle East: Challenges, Opportunities and Responses (Delhi: Global Vision Publishing, 2013); “WTO TRIPS Waiver and COVID-19 Vaccine Equity,” IDSA Issue Briefs; </w:t>
      </w:r>
      <w:hyperlink r:id="rId22" w:history="1">
        <w:r w:rsidRPr="00361031">
          <w:rPr>
            <w:rStyle w:val="Hyperlink"/>
          </w:rPr>
          <w:t>https://idsa.in/issuebrief/wto-trips-waiver-covid-vaccine-rkumar-120721</w:t>
        </w:r>
      </w:hyperlink>
      <w:r w:rsidRPr="00361031">
        <w:t>] Justin</w:t>
      </w:r>
    </w:p>
    <w:p w14:paraId="5C3A1D50" w14:textId="77777777" w:rsidR="00D853C5" w:rsidRDefault="00D853C5" w:rsidP="00D853C5">
      <w:pPr>
        <w:rPr>
          <w:sz w:val="16"/>
          <w:szCs w:val="16"/>
        </w:rPr>
      </w:pPr>
      <w:r w:rsidRPr="00361031">
        <w:rPr>
          <w:sz w:val="16"/>
        </w:rPr>
        <w:t xml:space="preserve">According to Duke Global Health Innovation Center, which monitors COVID-19 vaccine purchases, </w:t>
      </w:r>
      <w:r w:rsidRPr="00361031">
        <w:rPr>
          <w:rStyle w:val="Emphasis"/>
          <w:highlight w:val="green"/>
        </w:rPr>
        <w:t>rich nations</w:t>
      </w:r>
      <w:r w:rsidRPr="00361031">
        <w:rPr>
          <w:rStyle w:val="Emphasis"/>
        </w:rPr>
        <w:t xml:space="preserve"> representing</w:t>
      </w:r>
      <w:r w:rsidRPr="00361031">
        <w:rPr>
          <w:u w:val="single"/>
        </w:rPr>
        <w:t xml:space="preserve"> just 14 per cent of the world population have </w:t>
      </w:r>
      <w:r w:rsidRPr="00361031">
        <w:rPr>
          <w:highlight w:val="green"/>
          <w:u w:val="single"/>
        </w:rPr>
        <w:t>bought</w:t>
      </w:r>
      <w:r w:rsidRPr="00361031">
        <w:rPr>
          <w:u w:val="single"/>
        </w:rPr>
        <w:t xml:space="preserve"> up to </w:t>
      </w:r>
      <w:r w:rsidRPr="00361031">
        <w:rPr>
          <w:rStyle w:val="Emphasis"/>
        </w:rPr>
        <w:t xml:space="preserve">53 per cent of the most promising </w:t>
      </w:r>
      <w:r w:rsidRPr="00361031">
        <w:rPr>
          <w:rStyle w:val="Emphasis"/>
          <w:highlight w:val="green"/>
        </w:rPr>
        <w:t>vaccines</w:t>
      </w:r>
      <w:r w:rsidRPr="00361031">
        <w:rPr>
          <w:u w:val="single"/>
        </w:rPr>
        <w:t xml:space="preserve"> so far</w:t>
      </w:r>
      <w:r w:rsidRPr="00361031">
        <w:rPr>
          <w:sz w:val="16"/>
        </w:rPr>
        <w:t xml:space="preserve">. As of 4 July 2021, the </w:t>
      </w:r>
      <w:r w:rsidRPr="00361031">
        <w:rPr>
          <w:rStyle w:val="Emphasis"/>
        </w:rPr>
        <w:t>high-income countries</w:t>
      </w:r>
      <w:r w:rsidRPr="00361031">
        <w:rPr>
          <w:u w:val="single"/>
        </w:rPr>
        <w:t xml:space="preserve"> (HICs) purchased more than half (6.16 billion) vaccine doses sold globally</w:t>
      </w:r>
      <w:r w:rsidRPr="00361031">
        <w:rPr>
          <w:sz w:val="16"/>
        </w:rPr>
        <w:t xml:space="preserve">. At the same time, </w:t>
      </w:r>
      <w:r w:rsidRPr="00361031">
        <w:rPr>
          <w:u w:val="single"/>
        </w:rPr>
        <w:t xml:space="preserve">the </w:t>
      </w:r>
      <w:r w:rsidRPr="00361031">
        <w:rPr>
          <w:highlight w:val="green"/>
          <w:u w:val="single"/>
        </w:rPr>
        <w:t>low-income countries</w:t>
      </w:r>
      <w:r w:rsidRPr="00361031">
        <w:rPr>
          <w:u w:val="single"/>
        </w:rPr>
        <w:t xml:space="preserve"> (</w:t>
      </w:r>
      <w:r w:rsidRPr="00361031">
        <w:rPr>
          <w:rStyle w:val="Emphasis"/>
        </w:rPr>
        <w:t>LICs</w:t>
      </w:r>
      <w:r w:rsidRPr="00361031">
        <w:rPr>
          <w:u w:val="single"/>
        </w:rPr>
        <w:t xml:space="preserve">) </w:t>
      </w:r>
      <w:r w:rsidRPr="00361031">
        <w:rPr>
          <w:highlight w:val="green"/>
          <w:u w:val="single"/>
        </w:rPr>
        <w:t>received</w:t>
      </w:r>
      <w:r w:rsidRPr="00361031">
        <w:rPr>
          <w:u w:val="single"/>
        </w:rPr>
        <w:t xml:space="preserve"> only </w:t>
      </w:r>
      <w:r w:rsidRPr="00361031">
        <w:rPr>
          <w:highlight w:val="green"/>
          <w:u w:val="single"/>
        </w:rPr>
        <w:t>0.3 per cent</w:t>
      </w:r>
      <w:r w:rsidRPr="00361031">
        <w:rPr>
          <w:u w:val="single"/>
        </w:rPr>
        <w:t xml:space="preserve"> of the vaccines produced. The low and middle-income countries (LMICs), which account for </w:t>
      </w:r>
      <w:r w:rsidRPr="00361031">
        <w:rPr>
          <w:rStyle w:val="Emphasis"/>
        </w:rPr>
        <w:t>81 per cent of the global adult population</w:t>
      </w:r>
      <w:r w:rsidRPr="00361031">
        <w:rPr>
          <w:u w:val="single"/>
        </w:rPr>
        <w:t xml:space="preserve">, purchased </w:t>
      </w:r>
      <w:r w:rsidRPr="00361031">
        <w:rPr>
          <w:rStyle w:val="Emphasis"/>
        </w:rPr>
        <w:t>33 per cent</w:t>
      </w:r>
      <w:r w:rsidRPr="00361031">
        <w:rPr>
          <w:sz w:val="16"/>
        </w:rPr>
        <w:t>, and COVAX (COVID-19 Vaccines Global Access) has received 13 per cent.10 Many HICs bought enough doses to vaccinate their populations several times over. For instance, Canada procured 10.45 doses per person, while the UK, EU and the US procured 8.18, 6.89, and 4.60 doses per inhabitant, respectively.11</w:t>
      </w:r>
      <w:r>
        <w:rPr>
          <w:sz w:val="16"/>
        </w:rPr>
        <w:t xml:space="preserve"> </w:t>
      </w:r>
      <w:r w:rsidRPr="00361031">
        <w:rPr>
          <w:sz w:val="16"/>
        </w:rPr>
        <w:t xml:space="preserve">Consequently, </w:t>
      </w:r>
      <w:r w:rsidRPr="00361031">
        <w:rPr>
          <w:u w:val="single"/>
        </w:rPr>
        <w:t xml:space="preserve">there is a </w:t>
      </w:r>
      <w:r w:rsidRPr="00361031">
        <w:rPr>
          <w:rStyle w:val="Emphasis"/>
          <w:highlight w:val="green"/>
        </w:rPr>
        <w:t>significant disparity</w:t>
      </w:r>
      <w:r w:rsidRPr="00361031">
        <w:rPr>
          <w:rStyle w:val="Emphasis"/>
        </w:rPr>
        <w:t xml:space="preserve"> between HICs and LICs</w:t>
      </w:r>
      <w:r w:rsidRPr="00361031">
        <w:rPr>
          <w:u w:val="single"/>
        </w:rPr>
        <w:t xml:space="preserve"> in vaccine administration as well. As of 8 July 2021, </w:t>
      </w:r>
      <w:r w:rsidRPr="00361031">
        <w:rPr>
          <w:rStyle w:val="Emphasis"/>
        </w:rPr>
        <w:t>3.32 billion vaccine doses had been administered globally</w:t>
      </w:r>
      <w:r w:rsidRPr="00361031">
        <w:rPr>
          <w:sz w:val="16"/>
        </w:rPr>
        <w:t xml:space="preserve">.12 Nonetheless, </w:t>
      </w:r>
      <w:r w:rsidRPr="00361031">
        <w:rPr>
          <w:u w:val="single"/>
        </w:rPr>
        <w:t xml:space="preserve">only </w:t>
      </w:r>
      <w:r w:rsidRPr="00361031">
        <w:rPr>
          <w:rStyle w:val="Emphasis"/>
        </w:rPr>
        <w:t>one per cent</w:t>
      </w:r>
      <w:r w:rsidRPr="00361031">
        <w:rPr>
          <w:u w:val="single"/>
        </w:rPr>
        <w:t xml:space="preserve"> of people in LICs have been given at least </w:t>
      </w:r>
      <w:r w:rsidRPr="00361031">
        <w:rPr>
          <w:rStyle w:val="Emphasis"/>
        </w:rPr>
        <w:t>one dose</w:t>
      </w:r>
      <w:r w:rsidRPr="00361031">
        <w:rPr>
          <w:u w:val="single"/>
        </w:rPr>
        <w:t>. While in HICs almost one in four people have received the vaccine</w:t>
      </w:r>
      <w:r w:rsidRPr="00361031">
        <w:rPr>
          <w:sz w:val="16"/>
        </w:rPr>
        <w:t xml:space="preserve">, in LICs, it is one in more than 500. The World Health Organization (WHO) notes that about 90 per cent of African countries will miss the September target to vaccinate at least 10 per cent of their populations as a third wave looms on the continent.13 South Africa, the most affected African country, for instance, has vaccinated less than two per cent of its population of about 59 million. This is in contrast with the US where almost 47.5 per cent of the population of more than 330 million has been fully vaccinated. </w:t>
      </w:r>
      <w:r w:rsidRPr="00361031">
        <w:rPr>
          <w:u w:val="single"/>
        </w:rPr>
        <w:t xml:space="preserve">In Sub-Saharan Africa, </w:t>
      </w:r>
      <w:r w:rsidRPr="00361031">
        <w:rPr>
          <w:rStyle w:val="Emphasis"/>
        </w:rPr>
        <w:t>vaccine rollout remains the slowest in the world</w:t>
      </w:r>
      <w:r w:rsidRPr="00361031">
        <w:rPr>
          <w:u w:val="single"/>
        </w:rPr>
        <w:t>. According to the International Monetary Fund</w:t>
      </w:r>
      <w:r w:rsidRPr="00361031">
        <w:rPr>
          <w:sz w:val="16"/>
        </w:rPr>
        <w:t xml:space="preserve"> (IMF), at current rates, by the end of 2021, a </w:t>
      </w:r>
      <w:r w:rsidRPr="00361031">
        <w:rPr>
          <w:u w:val="single"/>
        </w:rPr>
        <w:t xml:space="preserve">massive </w:t>
      </w:r>
      <w:r w:rsidRPr="00361031">
        <w:rPr>
          <w:rStyle w:val="Emphasis"/>
        </w:rPr>
        <w:t>global inequity</w:t>
      </w:r>
      <w:r w:rsidRPr="00361031">
        <w:rPr>
          <w:u w:val="single"/>
        </w:rPr>
        <w:t xml:space="preserve"> will continue to exist, with Africa still </w:t>
      </w:r>
      <w:r w:rsidRPr="00361031">
        <w:rPr>
          <w:rStyle w:val="Emphasis"/>
        </w:rPr>
        <w:t>experiencing meagre vaccination</w:t>
      </w:r>
      <w:r w:rsidRPr="00361031">
        <w:rPr>
          <w:u w:val="single"/>
        </w:rPr>
        <w:t xml:space="preserve"> rates while other parts of the world move much closer to complete vaccination.14</w:t>
      </w:r>
      <w:r>
        <w:rPr>
          <w:u w:val="single"/>
        </w:rPr>
        <w:t xml:space="preserve"> </w:t>
      </w:r>
      <w:r w:rsidRPr="00361031">
        <w:rPr>
          <w:u w:val="single"/>
        </w:rPr>
        <w:t xml:space="preserve">This vaccine inequity is not only </w:t>
      </w:r>
      <w:r w:rsidRPr="00361031">
        <w:rPr>
          <w:rStyle w:val="Emphasis"/>
        </w:rPr>
        <w:t>morally indefensible</w:t>
      </w:r>
      <w:r w:rsidRPr="00361031">
        <w:rPr>
          <w:u w:val="single"/>
        </w:rPr>
        <w:t xml:space="preserve"> but also </w:t>
      </w:r>
      <w:r w:rsidRPr="00361031">
        <w:rPr>
          <w:rStyle w:val="Emphasis"/>
        </w:rPr>
        <w:t>clinically counter-productive</w:t>
      </w:r>
      <w:r w:rsidRPr="00361031">
        <w:rPr>
          <w:u w:val="single"/>
        </w:rPr>
        <w:t xml:space="preserve">. If this situation prevails, </w:t>
      </w:r>
      <w:r w:rsidRPr="004F2470">
        <w:rPr>
          <w:highlight w:val="green"/>
          <w:u w:val="single"/>
        </w:rPr>
        <w:t xml:space="preserve">LICs could be </w:t>
      </w:r>
      <w:r w:rsidRPr="004F2470">
        <w:rPr>
          <w:rStyle w:val="Emphasis"/>
          <w:highlight w:val="green"/>
        </w:rPr>
        <w:t>waiting until 2025 for vaccinating</w:t>
      </w:r>
      <w:r w:rsidRPr="00361031">
        <w:rPr>
          <w:u w:val="single"/>
        </w:rPr>
        <w:t xml:space="preserve"> half of their people. Allowing most of </w:t>
      </w:r>
      <w:r w:rsidRPr="004F2470">
        <w:rPr>
          <w:highlight w:val="green"/>
          <w:u w:val="single"/>
        </w:rPr>
        <w:t>the</w:t>
      </w:r>
      <w:r w:rsidRPr="00361031">
        <w:rPr>
          <w:u w:val="single"/>
        </w:rPr>
        <w:t xml:space="preserve"> world’s population to go </w:t>
      </w:r>
      <w:r w:rsidRPr="004F2470">
        <w:rPr>
          <w:highlight w:val="green"/>
          <w:u w:val="single"/>
        </w:rPr>
        <w:t>unvaccinated will</w:t>
      </w:r>
      <w:r w:rsidRPr="00361031">
        <w:rPr>
          <w:u w:val="single"/>
        </w:rPr>
        <w:t xml:space="preserve"> also </w:t>
      </w:r>
      <w:r w:rsidRPr="00361031">
        <w:rPr>
          <w:highlight w:val="green"/>
          <w:u w:val="single"/>
        </w:rPr>
        <w:t xml:space="preserve">spawn </w:t>
      </w:r>
      <w:r w:rsidRPr="00361031">
        <w:rPr>
          <w:rStyle w:val="Emphasis"/>
          <w:highlight w:val="green"/>
        </w:rPr>
        <w:t>new</w:t>
      </w:r>
      <w:r w:rsidRPr="00361031">
        <w:rPr>
          <w:rStyle w:val="Emphasis"/>
        </w:rPr>
        <w:t xml:space="preserve"> virus </w:t>
      </w:r>
      <w:r w:rsidRPr="00361031">
        <w:rPr>
          <w:rStyle w:val="Emphasis"/>
          <w:highlight w:val="green"/>
        </w:rPr>
        <w:t>mutations</w:t>
      </w:r>
      <w:r w:rsidRPr="00361031">
        <w:rPr>
          <w:highlight w:val="green"/>
          <w:u w:val="single"/>
        </w:rPr>
        <w:t xml:space="preserve">, more </w:t>
      </w:r>
      <w:r w:rsidRPr="00361031">
        <w:rPr>
          <w:rStyle w:val="Emphasis"/>
          <w:highlight w:val="green"/>
        </w:rPr>
        <w:t>contagious viruses</w:t>
      </w:r>
      <w:r w:rsidRPr="00361031">
        <w:rPr>
          <w:u w:val="single"/>
        </w:rPr>
        <w:t xml:space="preserve"> leading to a steep rise in COVID-19 cases</w:t>
      </w:r>
      <w:r w:rsidRPr="00361031">
        <w:rPr>
          <w:sz w:val="16"/>
        </w:rPr>
        <w:t xml:space="preserve">. Such a scenario could cause twice as many deaths as against distributing them globally, on a priority basis. Preventing this humanitarian catastrophe requires removing all barriers to the production and distribution of vaccines. TRIPS is one such barrier </w:t>
      </w:r>
      <w:r w:rsidRPr="00361031">
        <w:rPr>
          <w:sz w:val="16"/>
        </w:rPr>
        <w:lastRenderedPageBreak/>
        <w:t>that prevents vaccine production in LMICs and hence its equitable distribution.</w:t>
      </w:r>
      <w:r>
        <w:rPr>
          <w:sz w:val="16"/>
        </w:rPr>
        <w:t xml:space="preserve"> </w:t>
      </w:r>
      <w:r w:rsidRPr="00361031">
        <w:rPr>
          <w:u w:val="single"/>
        </w:rPr>
        <w:t xml:space="preserve">TRIPS: </w:t>
      </w:r>
      <w:r w:rsidRPr="00361031">
        <w:rPr>
          <w:rStyle w:val="Emphasis"/>
        </w:rPr>
        <w:t>Barrier to Equitable Health Care Access</w:t>
      </w:r>
      <w:r>
        <w:rPr>
          <w:u w:val="single"/>
        </w:rPr>
        <w:t xml:space="preserve"> </w:t>
      </w:r>
      <w:r w:rsidRPr="00361031">
        <w:rPr>
          <w:u w:val="single"/>
        </w:rPr>
        <w:t>The opponents of the waiver proposal argue that IPR are not a significant barrier to equitable access to health care, and existing TRIPS flexibilities are sufficient to address the COVID-19 pandemic</w:t>
      </w:r>
      <w:r w:rsidRPr="00361031">
        <w:rPr>
          <w:sz w:val="16"/>
        </w:rPr>
        <w:t xml:space="preserve">. However, </w:t>
      </w:r>
      <w:r w:rsidRPr="00361031">
        <w:rPr>
          <w:rStyle w:val="Emphasis"/>
        </w:rPr>
        <w:t>history suggests the contrary</w:t>
      </w:r>
      <w:r w:rsidRPr="00361031">
        <w:rPr>
          <w:sz w:val="16"/>
        </w:rPr>
        <w:t xml:space="preserve">. For instance, when South Africa passed the Medicines and Related Substances Act of 1997 to address the HIV/AIDS public health crisis, </w:t>
      </w:r>
      <w:r w:rsidRPr="00361031">
        <w:rPr>
          <w:u w:val="single"/>
        </w:rPr>
        <w:t xml:space="preserve">nearly </w:t>
      </w:r>
      <w:r w:rsidRPr="00361031">
        <w:rPr>
          <w:rStyle w:val="Emphasis"/>
        </w:rPr>
        <w:t>40 of world’s largest and influential pharma companies took the South African government to court over the violation of TRIPS</w:t>
      </w:r>
      <w:r w:rsidRPr="00361031">
        <w:rPr>
          <w:sz w:val="16"/>
        </w:rPr>
        <w:t xml:space="preserve">. The Act, which invoked the compulsory licensing provision, allowed South Africa to produce affordable generic drugs.15 </w:t>
      </w:r>
      <w:r w:rsidRPr="00361031">
        <w:rPr>
          <w:u w:val="single"/>
        </w:rPr>
        <w:t xml:space="preserve">The Big Pharma also lobbied developed countries, particularly the US, to put bilateral </w:t>
      </w:r>
      <w:r w:rsidRPr="00361031">
        <w:rPr>
          <w:rStyle w:val="Emphasis"/>
        </w:rPr>
        <w:t>trade sanctions against South Africa</w:t>
      </w:r>
      <w:r w:rsidRPr="00361031">
        <w:rPr>
          <w:sz w:val="16"/>
        </w:rPr>
        <w:t>.16</w:t>
      </w:r>
      <w:r>
        <w:rPr>
          <w:sz w:val="16"/>
        </w:rPr>
        <w:t xml:space="preserve"> </w:t>
      </w:r>
      <w:r w:rsidRPr="00361031">
        <w:rPr>
          <w:sz w:val="16"/>
        </w:rPr>
        <w:t xml:space="preserve">Similarly, </w:t>
      </w:r>
      <w:r w:rsidRPr="00361031">
        <w:rPr>
          <w:u w:val="single"/>
        </w:rPr>
        <w:t xml:space="preserve">when Indian company Cipla decided to provide generic antiretrovirals (ARVs) to the African market at a lower cost, Big Pharma retaliated through </w:t>
      </w:r>
      <w:r w:rsidRPr="00361031">
        <w:rPr>
          <w:rStyle w:val="Emphasis"/>
        </w:rPr>
        <w:t>patent litigations in Indian and international trade courts and branded Indian drug companies as thieves</w:t>
      </w:r>
      <w:r w:rsidRPr="00361031">
        <w:rPr>
          <w:sz w:val="16"/>
        </w:rPr>
        <w:t>.17 Another instance was when Swiss company Roche initiated patent infringement proceedings against Cipla’s decision to launch a generic version of cancer drug, “erlotinib”. Though the Delhi High Court initially dismissed Roche's appeal by citing “public interest” and “affordability of medicines,” the continued to pressure the generic pharma companies over IPR. 18 Likewise, Pfizer’s aggressive patenting strategy prevented South Korea in developing pneumonia vaccines for children.19</w:t>
      </w:r>
      <w:r>
        <w:rPr>
          <w:sz w:val="16"/>
        </w:rPr>
        <w:t xml:space="preserve"> </w:t>
      </w:r>
      <w:r w:rsidRPr="00361031">
        <w:rPr>
          <w:sz w:val="16"/>
        </w:rPr>
        <w:t xml:space="preserve">A recent document by Médecins Sans </w:t>
      </w:r>
      <w:proofErr w:type="spellStart"/>
      <w:r w:rsidRPr="00361031">
        <w:rPr>
          <w:sz w:val="16"/>
        </w:rPr>
        <w:t>Frontières</w:t>
      </w:r>
      <w:proofErr w:type="spellEnd"/>
      <w:r w:rsidRPr="00361031">
        <w:rPr>
          <w:sz w:val="16"/>
        </w:rPr>
        <w:t xml:space="preserve"> (MSF), or Doctors Without Borders, highlights various instances of how </w:t>
      </w:r>
      <w:r w:rsidRPr="00361031">
        <w:rPr>
          <w:highlight w:val="green"/>
          <w:u w:val="single"/>
        </w:rPr>
        <w:t xml:space="preserve">IP </w:t>
      </w:r>
      <w:r w:rsidRPr="00361031">
        <w:rPr>
          <w:rStyle w:val="Emphasis"/>
          <w:highlight w:val="green"/>
        </w:rPr>
        <w:t>hinders manufacturing</w:t>
      </w:r>
      <w:r w:rsidRPr="00361031">
        <w:rPr>
          <w:rStyle w:val="Emphasis"/>
        </w:rPr>
        <w:t xml:space="preserve"> and </w:t>
      </w:r>
      <w:r w:rsidRPr="00361031">
        <w:rPr>
          <w:rStyle w:val="Emphasis"/>
          <w:highlight w:val="green"/>
        </w:rPr>
        <w:t>supply of</w:t>
      </w:r>
      <w:r w:rsidRPr="00361031">
        <w:rPr>
          <w:rStyle w:val="Emphasis"/>
        </w:rPr>
        <w:t xml:space="preserve"> diagnostics, medical </w:t>
      </w:r>
      <w:r w:rsidRPr="00361031">
        <w:rPr>
          <w:rStyle w:val="Emphasis"/>
          <w:highlight w:val="green"/>
        </w:rPr>
        <w:t>equipment</w:t>
      </w:r>
      <w:r w:rsidRPr="00361031">
        <w:rPr>
          <w:u w:val="single"/>
        </w:rPr>
        <w:t xml:space="preserve">, </w:t>
      </w:r>
      <w:r w:rsidRPr="00361031">
        <w:rPr>
          <w:rStyle w:val="Emphasis"/>
        </w:rPr>
        <w:t>treatments</w:t>
      </w:r>
      <w:r w:rsidRPr="00361031">
        <w:rPr>
          <w:u w:val="single"/>
        </w:rPr>
        <w:t xml:space="preserve"> and </w:t>
      </w:r>
      <w:r w:rsidRPr="00361031">
        <w:rPr>
          <w:rStyle w:val="Emphasis"/>
        </w:rPr>
        <w:t>vaccines</w:t>
      </w:r>
      <w:r w:rsidRPr="00361031">
        <w:rPr>
          <w:u w:val="single"/>
        </w:rPr>
        <w:t xml:space="preserve"> during the COVID-19 pandemic</w:t>
      </w:r>
      <w:r w:rsidRPr="00361031">
        <w:rPr>
          <w:sz w:val="16"/>
        </w:rPr>
        <w:t>. For instance, during the peak of the COVID-19 first wave in Europe, Roche rejected a request from the Netherlands to release the recipe of key chemical reagents needed to increase the production of diagnostic kits. Another example was patent holders threatening producers of 3D printing ventilators with patent infringement lawsuits in Italy.20 The MSF also found that patents pose a severe threat to access to affordable versions of newer vaccines.21</w:t>
      </w:r>
      <w:r>
        <w:rPr>
          <w:sz w:val="16"/>
        </w:rPr>
        <w:t xml:space="preserve"> </w:t>
      </w:r>
      <w:r w:rsidRPr="00361031">
        <w:rPr>
          <w:sz w:val="16"/>
        </w:rPr>
        <w:t xml:space="preserve">The </w:t>
      </w:r>
      <w:r w:rsidRPr="00361031">
        <w:rPr>
          <w:u w:val="single"/>
        </w:rPr>
        <w:t xml:space="preserve">opponents of the TRIPS waiver also argue that IP is the </w:t>
      </w:r>
      <w:r w:rsidRPr="00361031">
        <w:rPr>
          <w:rStyle w:val="Emphasis"/>
        </w:rPr>
        <w:t>incentive for innovation and if it is undermined</w:t>
      </w:r>
      <w:r w:rsidRPr="00361031">
        <w:rPr>
          <w:u w:val="single"/>
        </w:rPr>
        <w:t xml:space="preserve">, future innovation will </w:t>
      </w:r>
      <w:r w:rsidRPr="00361031">
        <w:rPr>
          <w:rStyle w:val="Emphasis"/>
        </w:rPr>
        <w:t>suffer</w:t>
      </w:r>
      <w:r w:rsidRPr="00361031">
        <w:rPr>
          <w:u w:val="single"/>
        </w:rPr>
        <w:t xml:space="preserve">. However, most of the COVID-19 </w:t>
      </w:r>
      <w:r w:rsidRPr="00361031">
        <w:rPr>
          <w:rStyle w:val="Emphasis"/>
        </w:rPr>
        <w:t>medical innovations</w:t>
      </w:r>
      <w:r w:rsidRPr="00361031">
        <w:rPr>
          <w:u w:val="single"/>
        </w:rPr>
        <w:t xml:space="preserve">, particularly vaccines, are developed with </w:t>
      </w:r>
      <w:r w:rsidRPr="00361031">
        <w:rPr>
          <w:rStyle w:val="Emphasis"/>
        </w:rPr>
        <w:t>public financing assistance</w:t>
      </w:r>
      <w:r w:rsidRPr="00361031">
        <w:rPr>
          <w:sz w:val="16"/>
        </w:rPr>
        <w:t>. Governments spent billions of dollars for COVID-19 vaccine research. Notably, out of $6.1 billion in investment tracked up to July 2021, 98.12 per cent was public funding.22 The US and Germany are the largest investors in vaccine R&amp;D with $2.2 billion and $1.5 billion funding.</w:t>
      </w:r>
      <w:r>
        <w:rPr>
          <w:sz w:val="16"/>
        </w:rPr>
        <w:t xml:space="preserve"> </w:t>
      </w:r>
      <w:r w:rsidRPr="00361031">
        <w:rPr>
          <w:sz w:val="16"/>
        </w:rPr>
        <w:t xml:space="preserve">Private companies received 94.6 per cent of this funding; </w:t>
      </w:r>
      <w:proofErr w:type="spellStart"/>
      <w:r w:rsidRPr="00361031">
        <w:rPr>
          <w:sz w:val="16"/>
        </w:rPr>
        <w:t>Moderna</w:t>
      </w:r>
      <w:proofErr w:type="spellEnd"/>
      <w:r w:rsidRPr="00361031">
        <w:rPr>
          <w:sz w:val="16"/>
        </w:rPr>
        <w:t xml:space="preserve"> received the highest $956.3 million and Janssen $910.6 million. Moreover, governments also invested $50.9 billion for advance purchase agreements (APAs) as an incentive for vaccine development. A recent IMF working paper also notes that public research institutions were a key driver of the COVID-19 R&amp;D effort—accounting for 70 per cent of all COVID-19 clinical trials globally.23 The argument is that vaccines are developed with the support of substantial public financing, hence there is a public right to the scientific achievements. Moreover, private companies reaped billions in profits from COVID-19 vaccines.</w:t>
      </w:r>
      <w:r>
        <w:rPr>
          <w:sz w:val="16"/>
        </w:rPr>
        <w:t xml:space="preserve"> </w:t>
      </w:r>
      <w:r w:rsidRPr="00361031">
        <w:rPr>
          <w:sz w:val="16"/>
        </w:rPr>
        <w:t xml:space="preserve">One could argue that since the US, Germany and other HICs are spending money, their citizens are entitled to get vaccines first, hence vaccine nationalism is morally defensible. Nonetheless, it is not the case. The TRIPS Agreement includes several provisions which mandates promotion of technology transfer from developed countries to LDCs. For instance, Article 7 states that "the protection and enforcement of IP rights should contribute to the promotion of technological innovation and the transfer and dissemination of technology, to the mutual advantage of producers and users of technical knowledge and in a manner conducive to social and economic welfare, and to a balance of rights and obligations."24 Similarly, Article 66.2 also mandates the developed countries to transfer technologies to LDCs to enable them to create a sound and viable technological base. The LMICs opened their markets and amended domestic patent laws </w:t>
      </w:r>
      <w:proofErr w:type="spellStart"/>
      <w:r w:rsidRPr="00361031">
        <w:rPr>
          <w:sz w:val="16"/>
        </w:rPr>
        <w:t>favouring</w:t>
      </w:r>
      <w:proofErr w:type="spellEnd"/>
      <w:r w:rsidRPr="00361031">
        <w:rPr>
          <w:sz w:val="16"/>
        </w:rPr>
        <w:t xml:space="preserve"> developing countries’ products against this promise of technology transfer.</w:t>
      </w:r>
      <w:r>
        <w:rPr>
          <w:sz w:val="16"/>
        </w:rPr>
        <w:t xml:space="preserve"> </w:t>
      </w:r>
      <w:r w:rsidRPr="00361031">
        <w:rPr>
          <w:u w:val="single"/>
        </w:rPr>
        <w:t xml:space="preserve">Another argument against the proposed TRIPS </w:t>
      </w:r>
      <w:r w:rsidRPr="00361031">
        <w:rPr>
          <w:highlight w:val="green"/>
          <w:u w:val="single"/>
        </w:rPr>
        <w:t>waiver</w:t>
      </w:r>
      <w:r w:rsidRPr="00361031">
        <w:rPr>
          <w:u w:val="single"/>
        </w:rPr>
        <w:t xml:space="preserve"> is that a waiver would not increase the manufacturing of COVID-19 vaccines</w:t>
      </w:r>
      <w:r w:rsidRPr="00361031">
        <w:rPr>
          <w:sz w:val="16"/>
        </w:rPr>
        <w:t xml:space="preserve">. Indeed, </w:t>
      </w:r>
      <w:r w:rsidRPr="00361031">
        <w:rPr>
          <w:u w:val="single"/>
        </w:rPr>
        <w:t xml:space="preserve">one of the </w:t>
      </w:r>
      <w:r w:rsidRPr="00361031">
        <w:rPr>
          <w:rStyle w:val="Emphasis"/>
        </w:rPr>
        <w:t>significant factors contributing to vaccine inequity</w:t>
      </w:r>
      <w:r w:rsidRPr="00361031">
        <w:rPr>
          <w:u w:val="single"/>
        </w:rPr>
        <w:t xml:space="preserve"> is the </w:t>
      </w:r>
      <w:r w:rsidRPr="00361031">
        <w:rPr>
          <w:rStyle w:val="Emphasis"/>
        </w:rPr>
        <w:t>lack of manufacturing capacity</w:t>
      </w:r>
      <w:r w:rsidRPr="00361031">
        <w:rPr>
          <w:sz w:val="16"/>
        </w:rPr>
        <w:t xml:space="preserve"> in the global south. Further, a TRIPS waiver will not automatically translate into improved manufacturing capacity. However, </w:t>
      </w:r>
      <w:r w:rsidRPr="00361031">
        <w:rPr>
          <w:u w:val="single"/>
        </w:rPr>
        <w:t xml:space="preserve">a waiver would be the first but essential step to </w:t>
      </w:r>
      <w:r w:rsidRPr="00361031">
        <w:rPr>
          <w:rStyle w:val="Emphasis"/>
          <w:highlight w:val="green"/>
        </w:rPr>
        <w:t>increase</w:t>
      </w:r>
      <w:r w:rsidRPr="00361031">
        <w:rPr>
          <w:rStyle w:val="Emphasis"/>
        </w:rPr>
        <w:t xml:space="preserve"> manufacturing </w:t>
      </w:r>
      <w:r w:rsidRPr="00361031">
        <w:rPr>
          <w:rStyle w:val="Emphasis"/>
          <w:highlight w:val="green"/>
        </w:rPr>
        <w:t>capacity</w:t>
      </w:r>
      <w:r w:rsidRPr="00361031">
        <w:rPr>
          <w:u w:val="single"/>
        </w:rPr>
        <w:t xml:space="preserve"> worldwide</w:t>
      </w:r>
      <w:r w:rsidRPr="00361031">
        <w:rPr>
          <w:sz w:val="16"/>
        </w:rPr>
        <w:t xml:space="preserve">. For instance, </w:t>
      </w:r>
      <w:r w:rsidRPr="00361031">
        <w:rPr>
          <w:highlight w:val="green"/>
          <w:u w:val="single"/>
        </w:rPr>
        <w:t xml:space="preserve">to </w:t>
      </w:r>
      <w:r w:rsidRPr="004F2470">
        <w:rPr>
          <w:rStyle w:val="Emphasis"/>
          <w:highlight w:val="green"/>
        </w:rPr>
        <w:t>export COVID-19</w:t>
      </w:r>
      <w:r w:rsidRPr="00361031">
        <w:rPr>
          <w:rStyle w:val="Emphasis"/>
        </w:rPr>
        <w:t xml:space="preserve"> vaccine-related </w:t>
      </w:r>
      <w:r w:rsidRPr="004F2470">
        <w:rPr>
          <w:rStyle w:val="Emphasis"/>
          <w:highlight w:val="green"/>
        </w:rPr>
        <w:t>products</w:t>
      </w:r>
      <w:r w:rsidRPr="00361031">
        <w:rPr>
          <w:u w:val="single"/>
        </w:rPr>
        <w:t>, countries need to ensure that there are no IP restrictions at both ends</w:t>
      </w:r>
      <w:r w:rsidRPr="00361031">
        <w:rPr>
          <w:sz w:val="16"/>
        </w:rPr>
        <w:t xml:space="preserve"> – exporting and importing. The </w:t>
      </w:r>
      <w:r w:rsidRPr="00361031">
        <w:rPr>
          <w:u w:val="single"/>
        </w:rPr>
        <w:t>market for vaccine materials includes consumables, single-</w:t>
      </w:r>
      <w:r w:rsidRPr="00361031">
        <w:rPr>
          <w:u w:val="single"/>
        </w:rPr>
        <w:lastRenderedPageBreak/>
        <w:t>use reactors bags, filters, culture media, and vaccine ingredients. Export blockages</w:t>
      </w:r>
      <w:r w:rsidRPr="00361031">
        <w:rPr>
          <w:sz w:val="16"/>
        </w:rPr>
        <w:t xml:space="preserve"> on raw materials, equipment and finished products </w:t>
      </w:r>
      <w:r w:rsidRPr="00361031">
        <w:rPr>
          <w:u w:val="single"/>
        </w:rPr>
        <w:t>harm the overall output of the vaccine supply chain. If there is no TRIPS restriction</w:t>
      </w:r>
      <w:r w:rsidRPr="00361031">
        <w:rPr>
          <w:sz w:val="16"/>
        </w:rPr>
        <w:t xml:space="preserve">, more </w:t>
      </w:r>
      <w:r w:rsidRPr="004F2470">
        <w:rPr>
          <w:highlight w:val="green"/>
          <w:u w:val="single"/>
        </w:rPr>
        <w:t>governments</w:t>
      </w:r>
      <w:r w:rsidRPr="00361031">
        <w:rPr>
          <w:u w:val="single"/>
        </w:rPr>
        <w:t xml:space="preserve"> and companies will invest in </w:t>
      </w:r>
      <w:r w:rsidRPr="00361031">
        <w:rPr>
          <w:rStyle w:val="Emphasis"/>
          <w:highlight w:val="green"/>
        </w:rPr>
        <w:t>repurpos</w:t>
      </w:r>
      <w:r w:rsidRPr="004F2470">
        <w:rPr>
          <w:rStyle w:val="Emphasis"/>
        </w:rPr>
        <w:t>ing</w:t>
      </w:r>
      <w:r w:rsidRPr="00361031">
        <w:rPr>
          <w:rStyle w:val="Emphasis"/>
        </w:rPr>
        <w:t xml:space="preserve"> their </w:t>
      </w:r>
      <w:r w:rsidRPr="00361031">
        <w:rPr>
          <w:rStyle w:val="Emphasis"/>
          <w:highlight w:val="green"/>
        </w:rPr>
        <w:t>facilities</w:t>
      </w:r>
      <w:r w:rsidRPr="00361031">
        <w:rPr>
          <w:rStyle w:val="Emphasis"/>
        </w:rPr>
        <w:t>.</w:t>
      </w:r>
      <w:r>
        <w:rPr>
          <w:rStyle w:val="Emphasis"/>
        </w:rPr>
        <w:t xml:space="preserve"> </w:t>
      </w:r>
      <w:r w:rsidRPr="00361031">
        <w:rPr>
          <w:sz w:val="16"/>
        </w:rPr>
        <w:t xml:space="preserve">Similarly, </w:t>
      </w:r>
      <w:r w:rsidRPr="00361031">
        <w:rPr>
          <w:u w:val="single"/>
        </w:rPr>
        <w:t xml:space="preserve">the arguments such as that </w:t>
      </w:r>
      <w:r w:rsidRPr="00361031">
        <w:rPr>
          <w:rStyle w:val="Emphasis"/>
        </w:rPr>
        <w:t>no other manufacturers can carry out the complex manufacturing</w:t>
      </w:r>
      <w:r w:rsidRPr="00361031">
        <w:rPr>
          <w:u w:val="single"/>
        </w:rPr>
        <w:t xml:space="preserve"> </w:t>
      </w:r>
      <w:r w:rsidRPr="00361031">
        <w:rPr>
          <w:rStyle w:val="Emphasis"/>
        </w:rPr>
        <w:t>process</w:t>
      </w:r>
      <w:r w:rsidRPr="00361031">
        <w:rPr>
          <w:u w:val="single"/>
        </w:rPr>
        <w:t xml:space="preserve"> of COVID-19 vaccines and generic manufacturing as that would </w:t>
      </w:r>
      <w:proofErr w:type="spellStart"/>
      <w:r w:rsidRPr="00361031">
        <w:rPr>
          <w:u w:val="single"/>
        </w:rPr>
        <w:t>jeopardise</w:t>
      </w:r>
      <w:proofErr w:type="spellEnd"/>
      <w:r w:rsidRPr="00361031">
        <w:rPr>
          <w:u w:val="single"/>
        </w:rPr>
        <w:t xml:space="preserve"> quality, have also been proven </w:t>
      </w:r>
      <w:r w:rsidRPr="00361031">
        <w:rPr>
          <w:rStyle w:val="Emphasis"/>
        </w:rPr>
        <w:t>wrong</w:t>
      </w:r>
      <w:r w:rsidRPr="00361031">
        <w:rPr>
          <w:u w:val="single"/>
        </w:rPr>
        <w:t xml:space="preserve"> in the past</w:t>
      </w:r>
      <w:r w:rsidRPr="00361031">
        <w:rPr>
          <w:sz w:val="16"/>
        </w:rPr>
        <w:t xml:space="preserve">. For instance, in the early 1990s, when Indian company </w:t>
      </w:r>
      <w:proofErr w:type="spellStart"/>
      <w:r w:rsidRPr="00361031">
        <w:rPr>
          <w:sz w:val="16"/>
        </w:rPr>
        <w:t>Shantha</w:t>
      </w:r>
      <w:proofErr w:type="spellEnd"/>
      <w:r w:rsidRPr="00361031">
        <w:rPr>
          <w:sz w:val="16"/>
        </w:rPr>
        <w:t xml:space="preserve"> Biotechnics approached a Western firm for a technology transfer of Hepatitis B vaccine, the firm responded that “India cannot afford such high technology vaccines… And even if you can afford to buy the technology, your scientists cannot understand recombinant technology in the least.”25 Later, </w:t>
      </w:r>
      <w:proofErr w:type="spellStart"/>
      <w:r w:rsidRPr="00361031">
        <w:rPr>
          <w:u w:val="single"/>
        </w:rPr>
        <w:t>Shantha</w:t>
      </w:r>
      <w:proofErr w:type="spellEnd"/>
      <w:r w:rsidRPr="00361031">
        <w:rPr>
          <w:u w:val="single"/>
        </w:rPr>
        <w:t xml:space="preserve"> </w:t>
      </w:r>
      <w:r w:rsidRPr="00361031">
        <w:rPr>
          <w:highlight w:val="green"/>
          <w:u w:val="single"/>
        </w:rPr>
        <w:t xml:space="preserve">Biotechnics </w:t>
      </w:r>
      <w:r w:rsidRPr="00361031">
        <w:rPr>
          <w:rStyle w:val="Emphasis"/>
        </w:rPr>
        <w:t>developed its own vaccine at $1 per dose</w:t>
      </w:r>
      <w:r w:rsidRPr="00361031">
        <w:rPr>
          <w:u w:val="single"/>
        </w:rPr>
        <w:t xml:space="preserve">, and the UNICEF (United Nations Children’s Emergency Fund) mass inoculation </w:t>
      </w:r>
      <w:proofErr w:type="spellStart"/>
      <w:r w:rsidRPr="00361031">
        <w:rPr>
          <w:u w:val="single"/>
        </w:rPr>
        <w:t>programme</w:t>
      </w:r>
      <w:proofErr w:type="spellEnd"/>
      <w:r w:rsidRPr="00361031">
        <w:rPr>
          <w:u w:val="single"/>
        </w:rPr>
        <w:t xml:space="preserve"> uses this vaccine against Hepatitis B. In 2009, </w:t>
      </w:r>
      <w:proofErr w:type="spellStart"/>
      <w:r w:rsidRPr="00361031">
        <w:rPr>
          <w:u w:val="single"/>
        </w:rPr>
        <w:t>Shantha</w:t>
      </w:r>
      <w:proofErr w:type="spellEnd"/>
      <w:r w:rsidRPr="00361031">
        <w:rPr>
          <w:u w:val="single"/>
        </w:rPr>
        <w:t xml:space="preserve"> sold over 120 million doses of vaccines globally.</w:t>
      </w:r>
      <w:r>
        <w:rPr>
          <w:u w:val="single"/>
        </w:rPr>
        <w:t xml:space="preserve"> </w:t>
      </w:r>
      <w:r w:rsidRPr="00361031">
        <w:rPr>
          <w:highlight w:val="green"/>
          <w:u w:val="single"/>
        </w:rPr>
        <w:t>India</w:t>
      </w:r>
      <w:r w:rsidRPr="00361031">
        <w:rPr>
          <w:u w:val="single"/>
        </w:rPr>
        <w:t xml:space="preserve"> also produces </w:t>
      </w:r>
      <w:r w:rsidRPr="00361031">
        <w:rPr>
          <w:rStyle w:val="Emphasis"/>
        </w:rPr>
        <w:t>high-quality generic drugs for HIV/AIDS and cancer treatment</w:t>
      </w:r>
      <w:r w:rsidRPr="00361031">
        <w:rPr>
          <w:u w:val="single"/>
        </w:rPr>
        <w:t xml:space="preserve"> and markets them across the globe</w:t>
      </w:r>
      <w:r w:rsidRPr="00361031">
        <w:rPr>
          <w:sz w:val="16"/>
        </w:rPr>
        <w:t xml:space="preserve">. Now, a couple of </w:t>
      </w:r>
      <w:r w:rsidRPr="00361031">
        <w:rPr>
          <w:u w:val="single"/>
        </w:rPr>
        <w:t xml:space="preserve">Indian companies are in the </w:t>
      </w:r>
      <w:r w:rsidRPr="00361031">
        <w:rPr>
          <w:rStyle w:val="Emphasis"/>
        </w:rPr>
        <w:t>last stage of producing mRNA</w:t>
      </w:r>
      <w:r w:rsidRPr="00361031">
        <w:rPr>
          <w:sz w:val="16"/>
        </w:rPr>
        <w:t xml:space="preserve"> (Messenger RNA) </w:t>
      </w:r>
      <w:r w:rsidRPr="00361031">
        <w:rPr>
          <w:u w:val="single"/>
        </w:rPr>
        <w:t>vaccines</w:t>
      </w:r>
      <w:r w:rsidRPr="00361031">
        <w:rPr>
          <w:sz w:val="16"/>
        </w:rPr>
        <w:t xml:space="preserve">.26 Similarly, </w:t>
      </w:r>
      <w:r w:rsidRPr="00361031">
        <w:rPr>
          <w:highlight w:val="green"/>
          <w:u w:val="single"/>
        </w:rPr>
        <w:t xml:space="preserve">Bangladesh </w:t>
      </w:r>
      <w:r w:rsidRPr="00361031">
        <w:rPr>
          <w:u w:val="single"/>
        </w:rPr>
        <w:t xml:space="preserve">and Indonesia claimed that they could </w:t>
      </w:r>
      <w:r w:rsidRPr="00361031">
        <w:rPr>
          <w:rStyle w:val="Emphasis"/>
        </w:rPr>
        <w:t>manufacture millions of COVID-19 vaccine doses a year</w:t>
      </w:r>
      <w:r w:rsidRPr="00361031">
        <w:rPr>
          <w:u w:val="single"/>
        </w:rPr>
        <w:t xml:space="preserve"> if pharmaceutical companies share the know-how</w:t>
      </w:r>
      <w:r w:rsidRPr="00361031">
        <w:rPr>
          <w:sz w:val="16"/>
        </w:rPr>
        <w:t xml:space="preserve">.27 Recently, </w:t>
      </w:r>
      <w:r w:rsidRPr="00361031">
        <w:rPr>
          <w:highlight w:val="green"/>
          <w:u w:val="single"/>
        </w:rPr>
        <w:t>Vietnam</w:t>
      </w:r>
      <w:r w:rsidRPr="00361031">
        <w:rPr>
          <w:u w:val="single"/>
        </w:rPr>
        <w:t xml:space="preserve"> also said that the country could </w:t>
      </w:r>
      <w:r w:rsidRPr="00361031">
        <w:rPr>
          <w:rStyle w:val="Emphasis"/>
          <w:highlight w:val="green"/>
        </w:rPr>
        <w:t>satisfy</w:t>
      </w:r>
      <w:r w:rsidRPr="00361031">
        <w:rPr>
          <w:rStyle w:val="Emphasis"/>
        </w:rPr>
        <w:t xml:space="preserve"> COVID-19 vaccine </w:t>
      </w:r>
      <w:r w:rsidRPr="00361031">
        <w:rPr>
          <w:rStyle w:val="Emphasis"/>
          <w:highlight w:val="green"/>
        </w:rPr>
        <w:t>production</w:t>
      </w:r>
      <w:r w:rsidRPr="00361031">
        <w:rPr>
          <w:u w:val="single"/>
        </w:rPr>
        <w:t xml:space="preserve"> requirements </w:t>
      </w:r>
      <w:r w:rsidRPr="004F2470">
        <w:rPr>
          <w:highlight w:val="green"/>
          <w:u w:val="single"/>
        </w:rPr>
        <w:t>once it obtains</w:t>
      </w:r>
      <w:r w:rsidRPr="00361031">
        <w:rPr>
          <w:u w:val="single"/>
        </w:rPr>
        <w:t xml:space="preserve"> vaccine </w:t>
      </w:r>
      <w:r w:rsidRPr="004F2470">
        <w:rPr>
          <w:highlight w:val="green"/>
          <w:u w:val="single"/>
        </w:rPr>
        <w:t>patents</w:t>
      </w:r>
      <w:r w:rsidRPr="00361031">
        <w:rPr>
          <w:sz w:val="16"/>
        </w:rPr>
        <w:t>.28 Countries like the United Arab Emirates (UAE), Turkey, Cuba, Brazil, Argentina and South Korea have the capacity to produce high-quality vaccines but lack technologies and know-how. However, Africa, Egypt, Morocco, Senegal, South Africa and Tunisia have limited manufacturing capacities, which could also produce COVID-19 vaccines after repurposing.</w:t>
      </w:r>
      <w:r>
        <w:rPr>
          <w:sz w:val="16"/>
        </w:rPr>
        <w:t xml:space="preserve"> </w:t>
      </w:r>
      <w:r w:rsidRPr="00361031">
        <w:rPr>
          <w:sz w:val="16"/>
        </w:rPr>
        <w:t xml:space="preserve">Moreover, </w:t>
      </w:r>
      <w:r w:rsidRPr="00361031">
        <w:rPr>
          <w:u w:val="single"/>
        </w:rPr>
        <w:t xml:space="preserve">COVID-19 vaccine IPR runs </w:t>
      </w:r>
      <w:r w:rsidRPr="00361031">
        <w:rPr>
          <w:rStyle w:val="Emphasis"/>
        </w:rPr>
        <w:t>across the entire value chain</w:t>
      </w:r>
      <w:r w:rsidRPr="00361031">
        <w:rPr>
          <w:sz w:val="16"/>
        </w:rPr>
        <w:t xml:space="preserve"> – vaccine development, production, use, etc. A mere patent waiver may not be enough to address the issues related to its production and distribution. </w:t>
      </w:r>
      <w:r w:rsidRPr="004F2470">
        <w:rPr>
          <w:highlight w:val="green"/>
          <w:u w:val="single"/>
        </w:rPr>
        <w:t>What is</w:t>
      </w:r>
      <w:r w:rsidRPr="00361031">
        <w:rPr>
          <w:u w:val="single"/>
        </w:rPr>
        <w:t xml:space="preserve"> more </w:t>
      </w:r>
      <w:r w:rsidRPr="004F2470">
        <w:rPr>
          <w:highlight w:val="green"/>
          <w:u w:val="single"/>
        </w:rPr>
        <w:t>important</w:t>
      </w:r>
      <w:r w:rsidRPr="00361031">
        <w:rPr>
          <w:u w:val="single"/>
        </w:rPr>
        <w:t xml:space="preserve"> here </w:t>
      </w:r>
      <w:r w:rsidRPr="004F2470">
        <w:rPr>
          <w:highlight w:val="green"/>
          <w:u w:val="single"/>
        </w:rPr>
        <w:t>is to share</w:t>
      </w:r>
      <w:r w:rsidRPr="00361031">
        <w:rPr>
          <w:u w:val="single"/>
        </w:rPr>
        <w:t xml:space="preserve"> the </w:t>
      </w:r>
      <w:r w:rsidRPr="004F2470">
        <w:rPr>
          <w:highlight w:val="green"/>
          <w:u w:val="single"/>
        </w:rPr>
        <w:t xml:space="preserve">technical </w:t>
      </w:r>
      <w:r w:rsidRPr="004F2470">
        <w:rPr>
          <w:rStyle w:val="Emphasis"/>
          <w:highlight w:val="green"/>
        </w:rPr>
        <w:t>know-how and info</w:t>
      </w:r>
      <w:r w:rsidRPr="00361031">
        <w:rPr>
          <w:rStyle w:val="Emphasis"/>
        </w:rPr>
        <w:t>rmation</w:t>
      </w:r>
      <w:r w:rsidRPr="00361031">
        <w:rPr>
          <w:u w:val="single"/>
        </w:rPr>
        <w:t xml:space="preserve"> such as trade secrets. Therefore, the existing TRIPS flexibilities, such as </w:t>
      </w:r>
      <w:r w:rsidRPr="00361031">
        <w:rPr>
          <w:rStyle w:val="Emphasis"/>
        </w:rPr>
        <w:t>compulsory and voluntary licensing, are insufficient</w:t>
      </w:r>
      <w:r w:rsidRPr="00361031">
        <w:rPr>
          <w:u w:val="single"/>
        </w:rPr>
        <w:t xml:space="preserve"> to address this crisis</w:t>
      </w:r>
      <w:r w:rsidRPr="00361031">
        <w:rPr>
          <w:sz w:val="16"/>
        </w:rPr>
        <w:t>. Further, compulsory licensing and the domestic legal procedures it requires is cumbersome and not expedient in a public health crisis like the COVID-19 pandemic.</w:t>
      </w:r>
      <w:r>
        <w:rPr>
          <w:sz w:val="16"/>
        </w:rPr>
        <w:t xml:space="preserve"> </w:t>
      </w:r>
      <w:r w:rsidRPr="00361031">
        <w:rPr>
          <w:sz w:val="16"/>
          <w:szCs w:val="16"/>
        </w:rPr>
        <w:t xml:space="preserve">India’s Role in Ensuring Vaccine Equity India's response to COVID-19 at the global level was primarily two-fold. First, its proactive engagements in the regional and international platforms. Second, its policies and </w:t>
      </w:r>
      <w:proofErr w:type="spellStart"/>
      <w:r w:rsidRPr="00361031">
        <w:rPr>
          <w:sz w:val="16"/>
          <w:szCs w:val="16"/>
        </w:rPr>
        <w:t>programmes</w:t>
      </w:r>
      <w:proofErr w:type="spellEnd"/>
      <w:r w:rsidRPr="00361031">
        <w:rPr>
          <w:sz w:val="16"/>
          <w:szCs w:val="16"/>
        </w:rPr>
        <w:t xml:space="preserve"> to provide therapeutics and vaccines to the world. Since the beginning of the COVID-19 pandemic, India has been advocating international cooperation and policy coordination in fighting it. For instance, in April 2020, India co-sponsored a UN resolution that called for fair and equitable access to essential medical supplies and future vaccines to COVID-19. Later, in October 2020, India also put pressure on developed countries with a joint WTO proposal for TRIPS waiver. India’s Vaccine </w:t>
      </w:r>
      <w:proofErr w:type="spellStart"/>
      <w:r w:rsidRPr="00361031">
        <w:rPr>
          <w:sz w:val="16"/>
          <w:szCs w:val="16"/>
        </w:rPr>
        <w:t>Maitri</w:t>
      </w:r>
      <w:proofErr w:type="spellEnd"/>
      <w:r w:rsidRPr="00361031">
        <w:rPr>
          <w:sz w:val="16"/>
          <w:szCs w:val="16"/>
        </w:rPr>
        <w:t xml:space="preserve"> initiative also aims vaccine equity. As of 29 May 2021, India has supplied 663.698 lakh doses of COVID-19 vaccines to 95 countries. It includes 107.15 lakh doses as a gift to more than 45 countries, 357.92 lakh doses by commercial sales, and 198.628 lakh doses to the COVAX facility.29 The COVAX initiative aims to ensure rapid and equitable access to COVID-19 vaccines for all countries, regardless of their income level. India has decided to supply 10 million doses of the vaccine to Africa and one million to the UN health workers under the COVAX facility. India has also removed the IPR of </w:t>
      </w:r>
      <w:proofErr w:type="spellStart"/>
      <w:r w:rsidRPr="00361031">
        <w:rPr>
          <w:sz w:val="16"/>
          <w:szCs w:val="16"/>
        </w:rPr>
        <w:t>Covaxin</w:t>
      </w:r>
      <w:proofErr w:type="spellEnd"/>
      <w:r w:rsidRPr="00361031">
        <w:rPr>
          <w:sz w:val="16"/>
          <w:szCs w:val="16"/>
        </w:rPr>
        <w:t xml:space="preserve"> that would help platforms like C-TAP once WHO and developed countries’ regulatory bodies approve the vaccine. If agreed, the waiver would benefit India in many ways. First, more vaccines will help the country to control the pandemic and its recurring waves. Second, it will be a boost to India's pharma industry, particularly the generic medicine industry. According to the Biotechnology Innovation Organization, 834 unique active compounds are involved in the current R&amp;D of COVID-19 therapeutics, vaccines, and diagnostics. It means that thousands of new patents are awaited, and that will hinder India's ability to produce COVID-19 related medical products. Only through a waiver, this challenge can be addressed. Similarly, scientists note that mRNA is the future of vaccine technology. However, manufacturing mRNA vaccines involves complex processes and procedures. Only a very few Indian manufacturers have access to this technology; however, that too is limited. Once Indian companies have access to mRNA technology, it will help country’s generic medicine industry and boost India’s economy. Therefore, even if the WTO agrees on a waiver for a period shorter than proposed, India should accept it. In addition, mRNA vaccines can be produced in lesser time compared to the traditional vaccines. While traditional vaccines’ production takes four to five months, mRNA needs only six to eight weeks. Access to this technology will be vital for India in expediting the fight against COVID-19 and future pandemics. Finally, a waiver may strengthen India's diplomatic soft power. At present, what hinders India's Vaccine </w:t>
      </w:r>
      <w:proofErr w:type="spellStart"/>
      <w:r w:rsidRPr="00361031">
        <w:rPr>
          <w:sz w:val="16"/>
          <w:szCs w:val="16"/>
        </w:rPr>
        <w:t>Maitri</w:t>
      </w:r>
      <w:proofErr w:type="spellEnd"/>
      <w:r w:rsidRPr="00361031">
        <w:rPr>
          <w:sz w:val="16"/>
          <w:szCs w:val="16"/>
        </w:rPr>
        <w:t xml:space="preserve"> initiative is the scarcity of vaccines at home. On the other hand, China is increasing its standing in Africa, South America and the Pacific through vaccine diplomacy. The WHO approval of the Chinese vaccines and lack of access to vaccines by most developing countries, opens up huge space for China to do its vaccine </w:t>
      </w:r>
      <w:r w:rsidRPr="00361031">
        <w:rPr>
          <w:sz w:val="16"/>
          <w:szCs w:val="16"/>
        </w:rPr>
        <w:lastRenderedPageBreak/>
        <w:t xml:space="preserve">diplomacy. Here, India should convince its Quad partners, particularly Australia and Japan, who oppose the waiver that vaccine production in developing countries through TRIPS waiver will enable the grouping to deliver its pledged billion doses of COVID-19 vaccine in the Indo-Pacific region. In short, the proposed waiver, if agreed, will help India in addressing the public health crisis by producing more vaccines and distributing them at home; economically, by boosting its generic pharmaceutical industry, and diplomatically, providing vaccines to the developing and least-developed countries. Therefore, India should use all available means and methods, from trade-offs to </w:t>
      </w:r>
      <w:proofErr w:type="spellStart"/>
      <w:r w:rsidRPr="00361031">
        <w:rPr>
          <w:sz w:val="16"/>
          <w:szCs w:val="16"/>
        </w:rPr>
        <w:t>pressurising</w:t>
      </w:r>
      <w:proofErr w:type="spellEnd"/>
      <w:r w:rsidRPr="00361031">
        <w:rPr>
          <w:sz w:val="16"/>
          <w:szCs w:val="16"/>
        </w:rPr>
        <w:t>, to make the waiver happen.</w:t>
      </w:r>
    </w:p>
    <w:p w14:paraId="3C837BB3" w14:textId="77777777" w:rsidR="00D853C5" w:rsidRPr="00361031" w:rsidRDefault="00D853C5" w:rsidP="00D853C5"/>
    <w:p w14:paraId="1586EED4" w14:textId="77777777" w:rsidR="00D853C5" w:rsidRPr="00361031" w:rsidRDefault="00D853C5" w:rsidP="00D853C5"/>
    <w:p w14:paraId="3D91F7AA" w14:textId="77777777" w:rsidR="00D853C5" w:rsidRPr="00361031" w:rsidRDefault="00D853C5" w:rsidP="00D853C5">
      <w:pPr>
        <w:pStyle w:val="Heading4"/>
        <w:rPr>
          <w:rFonts w:cs="Calibri"/>
        </w:rPr>
      </w:pPr>
      <w:r w:rsidRPr="00361031">
        <w:rPr>
          <w:rFonts w:cs="Calibri"/>
        </w:rPr>
        <w:t xml:space="preserve">Corona escalates </w:t>
      </w:r>
      <w:r w:rsidRPr="00361031">
        <w:rPr>
          <w:rFonts w:cs="Calibri"/>
          <w:u w:val="single"/>
        </w:rPr>
        <w:t>security threats</w:t>
      </w:r>
      <w:r w:rsidRPr="00361031">
        <w:rPr>
          <w:rFonts w:cs="Calibri"/>
        </w:rPr>
        <w:t xml:space="preserve"> that cause </w:t>
      </w:r>
      <w:r w:rsidRPr="00361031">
        <w:rPr>
          <w:rFonts w:cs="Calibri"/>
          <w:u w:val="single"/>
        </w:rPr>
        <w:t>extinction</w:t>
      </w:r>
      <w:r w:rsidRPr="00361031">
        <w:rPr>
          <w:rFonts w:cs="Calibri"/>
        </w:rPr>
        <w:t xml:space="preserve"> – cooperation thesis is </w:t>
      </w:r>
      <w:r w:rsidRPr="00361031">
        <w:rPr>
          <w:rFonts w:cs="Calibri"/>
          <w:u w:val="single"/>
        </w:rPr>
        <w:t>wrong</w:t>
      </w:r>
      <w:r w:rsidRPr="00361031">
        <w:rPr>
          <w:rFonts w:cs="Calibri"/>
        </w:rPr>
        <w:t>.</w:t>
      </w:r>
    </w:p>
    <w:p w14:paraId="23D71A83" w14:textId="77777777" w:rsidR="00D853C5" w:rsidRPr="00361031" w:rsidRDefault="00D853C5" w:rsidP="00D853C5">
      <w:proofErr w:type="spellStart"/>
      <w:r w:rsidRPr="00361031">
        <w:rPr>
          <w:rStyle w:val="Style13ptBold"/>
        </w:rPr>
        <w:t>Recna</w:t>
      </w:r>
      <w:proofErr w:type="spellEnd"/>
      <w:r w:rsidRPr="00361031">
        <w:rPr>
          <w:rStyle w:val="Style13ptBold"/>
        </w:rPr>
        <w:t xml:space="preserve"> 21</w:t>
      </w:r>
      <w:r w:rsidRPr="00361031">
        <w:t xml:space="preserve"> [Research Center for Nuclear Weapon Abolition; Nagasaki, Japan; “Pandemic Futures and Nuclear Weapon Risks: The Nagasaki 75th Anniversary pandemic-nuclear nexus scenarios final report,” Journal for Peace and Nuclear Disarmament; 5/28/21; </w:t>
      </w:r>
      <w:hyperlink r:id="rId23" w:history="1">
        <w:r w:rsidRPr="00361031">
          <w:rPr>
            <w:rStyle w:val="Hyperlink"/>
          </w:rPr>
          <w:t>https://www.tandfonline.com/doi/full/10.1080/25751654.2021.1890867</w:t>
        </w:r>
      </w:hyperlink>
      <w:r w:rsidRPr="00361031">
        <w:t>] Justin</w:t>
      </w:r>
    </w:p>
    <w:p w14:paraId="0E20E0B2" w14:textId="77777777" w:rsidR="00D853C5" w:rsidRPr="00A03B91" w:rsidRDefault="00D853C5" w:rsidP="00D853C5">
      <w:pPr>
        <w:rPr>
          <w:rStyle w:val="Emphasis"/>
          <w:rFonts w:eastAsiaTheme="majorEastAsia"/>
          <w:iCs w:val="0"/>
        </w:rPr>
      </w:pPr>
      <w:r w:rsidRPr="00A03B91">
        <w:rPr>
          <w:sz w:val="16"/>
        </w:rPr>
        <w:t xml:space="preserve">The Challenge: </w:t>
      </w:r>
      <w:r w:rsidRPr="00A03B91">
        <w:rPr>
          <w:rStyle w:val="Emphasis"/>
        </w:rPr>
        <w:t xml:space="preserve">Multiple </w:t>
      </w:r>
      <w:r w:rsidRPr="00A03B91">
        <w:rPr>
          <w:rStyle w:val="Emphasis"/>
          <w:highlight w:val="green"/>
        </w:rPr>
        <w:t>Existential Threats</w:t>
      </w:r>
      <w:r w:rsidRPr="00A03B91">
        <w:rPr>
          <w:rStyle w:val="Emphasis"/>
        </w:rPr>
        <w:t xml:space="preserve"> </w:t>
      </w:r>
      <w:r w:rsidRPr="00A03B91">
        <w:rPr>
          <w:sz w:val="16"/>
        </w:rPr>
        <w:t xml:space="preserve">The relationship between pandemics and war is as long as human history. Past </w:t>
      </w:r>
      <w:r w:rsidRPr="00A03B91">
        <w:rPr>
          <w:highlight w:val="green"/>
          <w:u w:val="single"/>
        </w:rPr>
        <w:t>pandemics</w:t>
      </w:r>
      <w:r w:rsidRPr="00A03B91">
        <w:rPr>
          <w:u w:val="single"/>
        </w:rPr>
        <w:t xml:space="preserve"> have </w:t>
      </w:r>
      <w:r w:rsidRPr="00A03B91">
        <w:rPr>
          <w:rStyle w:val="Emphasis"/>
        </w:rPr>
        <w:t>set the scene for wars</w:t>
      </w:r>
      <w:r w:rsidRPr="00A03B91">
        <w:rPr>
          <w:u w:val="single"/>
        </w:rPr>
        <w:t xml:space="preserve"> by </w:t>
      </w:r>
      <w:r w:rsidRPr="00A03B91">
        <w:rPr>
          <w:rStyle w:val="Emphasis"/>
          <w:highlight w:val="green"/>
        </w:rPr>
        <w:t>weaken</w:t>
      </w:r>
      <w:r w:rsidRPr="00A03B91">
        <w:rPr>
          <w:rStyle w:val="Emphasis"/>
        </w:rPr>
        <w:t xml:space="preserve">ing </w:t>
      </w:r>
      <w:r w:rsidRPr="00A03B91">
        <w:rPr>
          <w:rStyle w:val="Emphasis"/>
          <w:highlight w:val="green"/>
        </w:rPr>
        <w:t>societies</w:t>
      </w:r>
      <w:r w:rsidRPr="00A03B91">
        <w:rPr>
          <w:u w:val="single"/>
        </w:rPr>
        <w:t xml:space="preserve">, undermining </w:t>
      </w:r>
      <w:r w:rsidRPr="00A03B91">
        <w:rPr>
          <w:rStyle w:val="Emphasis"/>
        </w:rPr>
        <w:t>resilience</w:t>
      </w:r>
      <w:r w:rsidRPr="00A03B91">
        <w:rPr>
          <w:u w:val="single"/>
        </w:rPr>
        <w:t xml:space="preserve">, and </w:t>
      </w:r>
      <w:r w:rsidRPr="00A03B91">
        <w:rPr>
          <w:rStyle w:val="Emphasis"/>
          <w:highlight w:val="green"/>
        </w:rPr>
        <w:t>exacerbating</w:t>
      </w:r>
      <w:r w:rsidRPr="00A03B91">
        <w:rPr>
          <w:rStyle w:val="Emphasis"/>
        </w:rPr>
        <w:t xml:space="preserve"> civil and inter-state </w:t>
      </w:r>
      <w:r w:rsidRPr="00A03B91">
        <w:rPr>
          <w:rStyle w:val="Emphasis"/>
          <w:highlight w:val="green"/>
        </w:rPr>
        <w:t>conflict</w:t>
      </w:r>
      <w:r w:rsidRPr="00A03B91">
        <w:rPr>
          <w:u w:val="single"/>
        </w:rPr>
        <w:t>.</w:t>
      </w:r>
      <w:r w:rsidRPr="00A03B91">
        <w:rPr>
          <w:sz w:val="16"/>
        </w:rPr>
        <w:t xml:space="preserve"> Other disease outbreaks have erupted during wars, in part due to the appalling public health and battlefield conditions resulting from war, in turn sowing the seeds for new conflicts. In the post-Cold War era, pandemics have spread with unprecedented speed due to increased mobility created by globalization, especially between urbanized areas. Although there are positive signs that scientific advances and rapid innovation can help us manage pandemics, it is likely that deadly infectious viruses will be a challenge for years to come. </w:t>
      </w:r>
      <w:r w:rsidRPr="00A03B91">
        <w:rPr>
          <w:u w:val="single"/>
        </w:rPr>
        <w:t xml:space="preserve">The COVID-19 is the most </w:t>
      </w:r>
      <w:r w:rsidRPr="00A03B91">
        <w:rPr>
          <w:rStyle w:val="Emphasis"/>
        </w:rPr>
        <w:t>demonic pandemic threat in modern history</w:t>
      </w:r>
      <w:r w:rsidRPr="00A03B91">
        <w:rPr>
          <w:sz w:val="16"/>
        </w:rPr>
        <w:t xml:space="preserve">. It has erupted at a juncture of other existential global threats, most importantly, accelerating climate change and resurgent nuclear threat-making. The most important issue, therefore, is how the coronavirus (and future pandemics) will </w:t>
      </w:r>
      <w:r w:rsidRPr="00A03B91">
        <w:rPr>
          <w:rStyle w:val="Emphasis"/>
        </w:rPr>
        <w:t xml:space="preserve">increase or decrease the risks associated with these twin threats, climate change effects, and the next use of nuclear weapons in war.5 </w:t>
      </w:r>
      <w:r w:rsidRPr="00A03B91">
        <w:rPr>
          <w:sz w:val="16"/>
        </w:rPr>
        <w:t xml:space="preserve">Today, the nine </w:t>
      </w:r>
      <w:r w:rsidRPr="00A03B91">
        <w:rPr>
          <w:rStyle w:val="Emphasis"/>
          <w:highlight w:val="green"/>
        </w:rPr>
        <w:t>nuc</w:t>
      </w:r>
      <w:r w:rsidRPr="00A03B91">
        <w:rPr>
          <w:rStyle w:val="Emphasis"/>
        </w:rPr>
        <w:t>lear weapons arsenals</w:t>
      </w:r>
      <w:r w:rsidRPr="00A03B91">
        <w:rPr>
          <w:u w:val="single"/>
        </w:rPr>
        <w:t xml:space="preserve"> not only can </w:t>
      </w:r>
      <w:r w:rsidRPr="00A03B91">
        <w:rPr>
          <w:rStyle w:val="Heading3Char"/>
          <w:rFonts w:cs="Calibri"/>
          <w:sz w:val="22"/>
          <w:szCs w:val="22"/>
          <w:highlight w:val="green"/>
        </w:rPr>
        <w:t>annihilate</w:t>
      </w:r>
      <w:r w:rsidRPr="00A03B91">
        <w:rPr>
          <w:rStyle w:val="Heading3Char"/>
          <w:rFonts w:cs="Calibri"/>
          <w:sz w:val="22"/>
          <w:szCs w:val="22"/>
        </w:rPr>
        <w:t xml:space="preserve"> hundreds of </w:t>
      </w:r>
      <w:r w:rsidRPr="00A03B91">
        <w:rPr>
          <w:rStyle w:val="Heading3Char"/>
          <w:rFonts w:cs="Calibri"/>
          <w:sz w:val="22"/>
          <w:szCs w:val="22"/>
          <w:highlight w:val="green"/>
        </w:rPr>
        <w:t>cities</w:t>
      </w:r>
      <w:r w:rsidRPr="00A03B91">
        <w:rPr>
          <w:u w:val="single"/>
        </w:rPr>
        <w:t xml:space="preserve">, but also </w:t>
      </w:r>
      <w:r w:rsidRPr="00A03B91">
        <w:rPr>
          <w:highlight w:val="green"/>
          <w:u w:val="single"/>
        </w:rPr>
        <w:t xml:space="preserve">cause </w:t>
      </w:r>
      <w:r w:rsidRPr="00A03B91">
        <w:rPr>
          <w:rStyle w:val="Emphasis"/>
        </w:rPr>
        <w:t xml:space="preserve">nuclear </w:t>
      </w:r>
      <w:r w:rsidRPr="00A03B91">
        <w:rPr>
          <w:rStyle w:val="Emphasis"/>
          <w:highlight w:val="green"/>
        </w:rPr>
        <w:t xml:space="preserve">winter and </w:t>
      </w:r>
      <w:r w:rsidRPr="00A03B91">
        <w:rPr>
          <w:rStyle w:val="Emphasis"/>
        </w:rPr>
        <w:t xml:space="preserve">mass </w:t>
      </w:r>
      <w:r w:rsidRPr="00A03B91">
        <w:rPr>
          <w:rStyle w:val="Emphasis"/>
          <w:highlight w:val="green"/>
        </w:rPr>
        <w:t>starvation</w:t>
      </w:r>
      <w:r w:rsidRPr="00A03B91">
        <w:rPr>
          <w:highlight w:val="green"/>
          <w:u w:val="single"/>
        </w:rPr>
        <w:t xml:space="preserve"> of</w:t>
      </w:r>
      <w:r w:rsidRPr="00A03B91">
        <w:rPr>
          <w:u w:val="single"/>
        </w:rPr>
        <w:t xml:space="preserve"> a billion or more people, if not </w:t>
      </w:r>
      <w:r w:rsidRPr="00A03B91">
        <w:rPr>
          <w:highlight w:val="green"/>
          <w:u w:val="single"/>
        </w:rPr>
        <w:t xml:space="preserve">the </w:t>
      </w:r>
      <w:r w:rsidRPr="00A03B91">
        <w:rPr>
          <w:rStyle w:val="Heading3Char"/>
          <w:rFonts w:cs="Calibri"/>
          <w:sz w:val="22"/>
          <w:szCs w:val="22"/>
          <w:highlight w:val="green"/>
        </w:rPr>
        <w:t>entire</w:t>
      </w:r>
      <w:r w:rsidRPr="00A03B91">
        <w:rPr>
          <w:rStyle w:val="Heading3Char"/>
          <w:rFonts w:cs="Calibri"/>
          <w:sz w:val="22"/>
          <w:szCs w:val="22"/>
        </w:rPr>
        <w:t xml:space="preserve"> human </w:t>
      </w:r>
      <w:r w:rsidRPr="00A03B91">
        <w:rPr>
          <w:rStyle w:val="Heading3Char"/>
          <w:rFonts w:cs="Calibri"/>
          <w:sz w:val="22"/>
          <w:szCs w:val="22"/>
          <w:highlight w:val="green"/>
        </w:rPr>
        <w:t>species</w:t>
      </w:r>
      <w:r w:rsidRPr="00A03B91">
        <w:rPr>
          <w:u w:val="single"/>
        </w:rPr>
        <w:t xml:space="preserve">. </w:t>
      </w:r>
      <w:r w:rsidRPr="00A03B91">
        <w:rPr>
          <w:sz w:val="16"/>
        </w:rPr>
        <w:t xml:space="preserve">Concurrently, </w:t>
      </w:r>
      <w:r w:rsidRPr="00A03B91">
        <w:rPr>
          <w:u w:val="single"/>
        </w:rPr>
        <w:t xml:space="preserve">climate change is </w:t>
      </w:r>
      <w:r w:rsidRPr="00A03B91">
        <w:rPr>
          <w:rStyle w:val="Emphasis"/>
        </w:rPr>
        <w:t>enveloping the planet with more frequent</w:t>
      </w:r>
      <w:r w:rsidRPr="00A03B91">
        <w:rPr>
          <w:u w:val="single"/>
        </w:rPr>
        <w:t xml:space="preserve"> and </w:t>
      </w:r>
      <w:r w:rsidRPr="00A03B91">
        <w:rPr>
          <w:rStyle w:val="Emphasis"/>
        </w:rPr>
        <w:t>intense storms</w:t>
      </w:r>
      <w:r w:rsidRPr="00A03B91">
        <w:rPr>
          <w:u w:val="single"/>
        </w:rPr>
        <w:t xml:space="preserve">, accelerating </w:t>
      </w:r>
      <w:r w:rsidRPr="00A03B91">
        <w:rPr>
          <w:rStyle w:val="Emphasis"/>
        </w:rPr>
        <w:t>sea level rise</w:t>
      </w:r>
      <w:r w:rsidRPr="00A03B91">
        <w:rPr>
          <w:u w:val="single"/>
        </w:rPr>
        <w:t xml:space="preserve">, and advancing </w:t>
      </w:r>
      <w:r w:rsidRPr="00A03B91">
        <w:rPr>
          <w:rStyle w:val="Emphasis"/>
        </w:rPr>
        <w:t>rapid ecological change</w:t>
      </w:r>
      <w:r w:rsidRPr="00A03B91">
        <w:rPr>
          <w:u w:val="single"/>
        </w:rPr>
        <w:t xml:space="preserve">, expressed in </w:t>
      </w:r>
      <w:r w:rsidRPr="00A03B91">
        <w:rPr>
          <w:rStyle w:val="Emphasis"/>
        </w:rPr>
        <w:t>unprecedented forest fires</w:t>
      </w:r>
      <w:r w:rsidRPr="00A03B91">
        <w:rPr>
          <w:u w:val="single"/>
        </w:rPr>
        <w:t xml:space="preserve"> across the world</w:t>
      </w:r>
      <w:r w:rsidRPr="00A03B91">
        <w:rPr>
          <w:sz w:val="16"/>
        </w:rPr>
        <w:t xml:space="preserve">. </w:t>
      </w:r>
      <w:r w:rsidRPr="00A03B91">
        <w:rPr>
          <w:u w:val="single"/>
        </w:rPr>
        <w:t xml:space="preserve">Already </w:t>
      </w:r>
      <w:r w:rsidRPr="00A03B91">
        <w:rPr>
          <w:rStyle w:val="Emphasis"/>
        </w:rPr>
        <w:t>stretched</w:t>
      </w:r>
      <w:r w:rsidRPr="00A03B91">
        <w:rPr>
          <w:u w:val="single"/>
        </w:rPr>
        <w:t xml:space="preserve"> to a breaking point</w:t>
      </w:r>
      <w:r w:rsidRPr="00A03B91">
        <w:rPr>
          <w:sz w:val="16"/>
        </w:rPr>
        <w:t xml:space="preserve"> in many countries, </w:t>
      </w:r>
      <w:r w:rsidRPr="00A03B91">
        <w:rPr>
          <w:u w:val="single"/>
        </w:rPr>
        <w:t xml:space="preserve">the current pandemic may overcome resilience to the point of near or </w:t>
      </w:r>
      <w:r w:rsidRPr="00A03B91">
        <w:rPr>
          <w:rStyle w:val="Emphasis"/>
        </w:rPr>
        <w:t xml:space="preserve">actual collapse of social, economic, and political order. </w:t>
      </w:r>
      <w:r w:rsidRPr="00A03B91">
        <w:rPr>
          <w:sz w:val="16"/>
        </w:rPr>
        <w:t xml:space="preserve">In this extraordinary moment, </w:t>
      </w:r>
      <w:r w:rsidRPr="00A03B91">
        <w:rPr>
          <w:u w:val="single"/>
        </w:rPr>
        <w:t xml:space="preserve">it is timely to </w:t>
      </w:r>
      <w:r w:rsidRPr="00A03B91">
        <w:rPr>
          <w:rStyle w:val="Emphasis"/>
        </w:rPr>
        <w:t>reflect</w:t>
      </w:r>
      <w:r w:rsidRPr="00A03B91">
        <w:rPr>
          <w:u w:val="single"/>
        </w:rPr>
        <w:t xml:space="preserve"> on the existence and </w:t>
      </w:r>
      <w:r w:rsidRPr="00A03B91">
        <w:rPr>
          <w:rStyle w:val="Emphasis"/>
        </w:rPr>
        <w:t xml:space="preserve">possible uses of </w:t>
      </w:r>
      <w:r w:rsidRPr="00A03B91">
        <w:rPr>
          <w:rStyle w:val="Emphasis"/>
          <w:highlight w:val="green"/>
        </w:rPr>
        <w:t>w</w:t>
      </w:r>
      <w:r w:rsidRPr="00A03B91">
        <w:rPr>
          <w:rStyle w:val="Emphasis"/>
        </w:rPr>
        <w:t xml:space="preserve">eapons of </w:t>
      </w:r>
      <w:r w:rsidRPr="00A03B91">
        <w:rPr>
          <w:rStyle w:val="Emphasis"/>
          <w:highlight w:val="green"/>
        </w:rPr>
        <w:t>m</w:t>
      </w:r>
      <w:r w:rsidRPr="00A03B91">
        <w:rPr>
          <w:rStyle w:val="Emphasis"/>
        </w:rPr>
        <w:t>ass destruction under pandemic conditions</w:t>
      </w:r>
      <w:r w:rsidRPr="00A03B91">
        <w:rPr>
          <w:sz w:val="16"/>
        </w:rPr>
        <w:t xml:space="preserve"> – most importantly, </w:t>
      </w:r>
      <w:r w:rsidRPr="00A03B91">
        <w:rPr>
          <w:rStyle w:val="Emphasis"/>
        </w:rPr>
        <w:t>nuclear weapons</w:t>
      </w:r>
      <w:r w:rsidRPr="00A03B91">
        <w:rPr>
          <w:u w:val="single"/>
        </w:rPr>
        <w:t xml:space="preserve">, but also </w:t>
      </w:r>
      <w:r w:rsidRPr="00A03B91">
        <w:rPr>
          <w:rStyle w:val="Emphasis"/>
        </w:rPr>
        <w:t>chemical</w:t>
      </w:r>
      <w:r w:rsidRPr="00A03B91">
        <w:rPr>
          <w:u w:val="single"/>
        </w:rPr>
        <w:t xml:space="preserve"> and </w:t>
      </w:r>
      <w:r w:rsidRPr="00A03B91">
        <w:rPr>
          <w:rStyle w:val="Emphasis"/>
        </w:rPr>
        <w:t>biological</w:t>
      </w:r>
      <w:r w:rsidRPr="00A03B91">
        <w:rPr>
          <w:u w:val="single"/>
        </w:rPr>
        <w:t xml:space="preserve"> weapons</w:t>
      </w:r>
      <w:r w:rsidRPr="00A03B91">
        <w:rPr>
          <w:sz w:val="16"/>
        </w:rPr>
        <w:t xml:space="preserve">. Moments of </w:t>
      </w:r>
      <w:r w:rsidRPr="00A03B91">
        <w:rPr>
          <w:rStyle w:val="Emphasis"/>
        </w:rPr>
        <w:t>extreme crisis and vulnerability</w:t>
      </w:r>
      <w:r w:rsidRPr="00A03B91">
        <w:rPr>
          <w:u w:val="single"/>
        </w:rPr>
        <w:t xml:space="preserve"> can prompt </w:t>
      </w:r>
      <w:r w:rsidRPr="00A03B91">
        <w:rPr>
          <w:rStyle w:val="Emphasis"/>
          <w:highlight w:val="green"/>
        </w:rPr>
        <w:t>aggressive</w:t>
      </w:r>
      <w:r w:rsidRPr="00A03B91">
        <w:rPr>
          <w:u w:val="single"/>
        </w:rPr>
        <w:t xml:space="preserve"> and counterintuitive </w:t>
      </w:r>
      <w:r w:rsidRPr="00A03B91">
        <w:rPr>
          <w:rStyle w:val="Emphasis"/>
          <w:highlight w:val="green"/>
        </w:rPr>
        <w:t>actions</w:t>
      </w:r>
      <w:r w:rsidRPr="00A03B91">
        <w:rPr>
          <w:u w:val="single"/>
        </w:rPr>
        <w:t xml:space="preserve"> that in turn may destabilize already precariously balanced threat systems, underpinned by conventional and nuclear weapons, as well as the threat of weaponized </w:t>
      </w:r>
      <w:r w:rsidRPr="00A03B91">
        <w:rPr>
          <w:rStyle w:val="Emphasis"/>
        </w:rPr>
        <w:t>chemical and biological technologies</w:t>
      </w:r>
      <w:r w:rsidRPr="00A03B91">
        <w:rPr>
          <w:sz w:val="16"/>
        </w:rPr>
        <w:t xml:space="preserve">. Consequently, </w:t>
      </w:r>
      <w:r w:rsidRPr="00A03B91">
        <w:rPr>
          <w:u w:val="single"/>
        </w:rPr>
        <w:t xml:space="preserve">the </w:t>
      </w:r>
      <w:r w:rsidRPr="00A03B91">
        <w:rPr>
          <w:rStyle w:val="Emphasis"/>
          <w:highlight w:val="green"/>
        </w:rPr>
        <w:t>risk</w:t>
      </w:r>
      <w:r w:rsidRPr="00A03B91">
        <w:rPr>
          <w:rStyle w:val="Emphasis"/>
        </w:rPr>
        <w:t xml:space="preserve"> of the use of weapons of mass destruction</w:t>
      </w:r>
      <w:r w:rsidRPr="00A03B91">
        <w:rPr>
          <w:u w:val="single"/>
        </w:rPr>
        <w:t xml:space="preserve"> (WMD), especially nuclear weapons, </w:t>
      </w:r>
      <w:r w:rsidRPr="00A03B91">
        <w:rPr>
          <w:rStyle w:val="Emphasis"/>
          <w:highlight w:val="green"/>
        </w:rPr>
        <w:t>increases</w:t>
      </w:r>
      <w:r w:rsidRPr="00A03B91">
        <w:rPr>
          <w:u w:val="single"/>
        </w:rPr>
        <w:t xml:space="preserve"> at such times, possibly sharply. </w:t>
      </w:r>
      <w:r w:rsidRPr="00A03B91">
        <w:rPr>
          <w:sz w:val="16"/>
        </w:rPr>
        <w:t xml:space="preserve">The </w:t>
      </w:r>
      <w:r w:rsidRPr="00A03B91">
        <w:rPr>
          <w:u w:val="single"/>
        </w:rPr>
        <w:t xml:space="preserve">COVID-19 pandemic is </w:t>
      </w:r>
      <w:r w:rsidRPr="00A03B91">
        <w:rPr>
          <w:rStyle w:val="Emphasis"/>
        </w:rPr>
        <w:t>clearly driving massive, rapid, and unpredictable changes</w:t>
      </w:r>
      <w:r w:rsidRPr="00A03B91">
        <w:rPr>
          <w:u w:val="single"/>
        </w:rPr>
        <w:t xml:space="preserve"> that will </w:t>
      </w:r>
      <w:r w:rsidRPr="00A03B91">
        <w:rPr>
          <w:rStyle w:val="Emphasis"/>
        </w:rPr>
        <w:t>redefine every aspect of the human condition</w:t>
      </w:r>
      <w:r w:rsidRPr="00A03B91">
        <w:rPr>
          <w:u w:val="single"/>
        </w:rPr>
        <w:t xml:space="preserve">, including </w:t>
      </w:r>
      <w:r w:rsidRPr="00A03B91">
        <w:rPr>
          <w:rStyle w:val="Emphasis"/>
        </w:rPr>
        <w:lastRenderedPageBreak/>
        <w:t>WMD</w:t>
      </w:r>
      <w:r w:rsidRPr="00A03B91">
        <w:rPr>
          <w:sz w:val="16"/>
        </w:rPr>
        <w:t xml:space="preserve"> – just as the world wars of the first half of the 20th century led to a revolution in international affairs and entirely new ways of organizing societies, economies, and international relations, in part based on nuclear weapons and their threatened use. </w:t>
      </w:r>
      <w:r w:rsidRPr="00A03B91">
        <w:rPr>
          <w:u w:val="single"/>
        </w:rPr>
        <w:t xml:space="preserve">In a world </w:t>
      </w:r>
      <w:r w:rsidRPr="00A03B91">
        <w:rPr>
          <w:rStyle w:val="Emphasis"/>
        </w:rPr>
        <w:t>reshaped by pandemics</w:t>
      </w:r>
      <w:r w:rsidRPr="00A03B91">
        <w:rPr>
          <w:u w:val="single"/>
        </w:rPr>
        <w:t xml:space="preserve">, </w:t>
      </w:r>
      <w:r w:rsidRPr="00A03B91">
        <w:rPr>
          <w:rStyle w:val="Emphasis"/>
        </w:rPr>
        <w:t>nuclear weapons</w:t>
      </w:r>
      <w:r w:rsidRPr="00A03B91">
        <w:rPr>
          <w:u w:val="single"/>
        </w:rPr>
        <w:t xml:space="preserve"> – as well as correlated </w:t>
      </w:r>
      <w:r w:rsidRPr="00A03B91">
        <w:rPr>
          <w:rStyle w:val="Emphasis"/>
        </w:rPr>
        <w:t>non-nuclear WMD</w:t>
      </w:r>
      <w:r w:rsidRPr="00A03B91">
        <w:rPr>
          <w:u w:val="single"/>
        </w:rPr>
        <w:t xml:space="preserve">, </w:t>
      </w:r>
      <w:r w:rsidRPr="00A03B91">
        <w:rPr>
          <w:rStyle w:val="Emphasis"/>
        </w:rPr>
        <w:t>nuclear alliances</w:t>
      </w:r>
      <w:r w:rsidRPr="00A03B91">
        <w:rPr>
          <w:u w:val="single"/>
        </w:rPr>
        <w:t xml:space="preserve">, </w:t>
      </w:r>
      <w:r w:rsidRPr="00A03B91">
        <w:rPr>
          <w:rStyle w:val="Emphasis"/>
        </w:rPr>
        <w:t>“deterrence” doctrines</w:t>
      </w:r>
      <w:r w:rsidRPr="00A03B91">
        <w:rPr>
          <w:u w:val="single"/>
        </w:rPr>
        <w:t xml:space="preserve">, operational and </w:t>
      </w:r>
      <w:r w:rsidRPr="00A03B91">
        <w:rPr>
          <w:rStyle w:val="Emphasis"/>
        </w:rPr>
        <w:t>declaratory policies</w:t>
      </w:r>
      <w:r w:rsidRPr="00A03B91">
        <w:rPr>
          <w:u w:val="single"/>
        </w:rPr>
        <w:t xml:space="preserve">, nuclear </w:t>
      </w:r>
      <w:r w:rsidRPr="00A03B91">
        <w:rPr>
          <w:rStyle w:val="Emphasis"/>
        </w:rPr>
        <w:t>extended deterrence</w:t>
      </w:r>
      <w:r w:rsidRPr="00A03B91">
        <w:rPr>
          <w:u w:val="single"/>
        </w:rPr>
        <w:t xml:space="preserve">, organizational practices, and the </w:t>
      </w:r>
      <w:r w:rsidRPr="00A03B91">
        <w:rPr>
          <w:rFonts w:eastAsiaTheme="majorEastAsia"/>
          <w:b/>
          <w:u w:val="single"/>
        </w:rPr>
        <w:t>existential risks</w:t>
      </w:r>
      <w:r w:rsidRPr="00A03B91">
        <w:rPr>
          <w:u w:val="single"/>
        </w:rPr>
        <w:t xml:space="preserve"> posed by retaining these capabilities – are all up for redefinition. </w:t>
      </w:r>
      <w:r w:rsidRPr="00A03B91">
        <w:rPr>
          <w:sz w:val="16"/>
        </w:rPr>
        <w:t xml:space="preserve">A </w:t>
      </w:r>
      <w:r w:rsidRPr="00A03B91">
        <w:rPr>
          <w:u w:val="single"/>
        </w:rPr>
        <w:t xml:space="preserve">pandemic has potential to </w:t>
      </w:r>
      <w:r w:rsidRPr="00A03B91">
        <w:rPr>
          <w:rStyle w:val="Emphasis"/>
        </w:rPr>
        <w:t xml:space="preserve">destabilize a nuclear-prone conflict by </w:t>
      </w:r>
      <w:r w:rsidRPr="00A03B91">
        <w:rPr>
          <w:rStyle w:val="Emphasis"/>
          <w:highlight w:val="green"/>
        </w:rPr>
        <w:t>incapacitating</w:t>
      </w:r>
      <w:r w:rsidRPr="00A03B91">
        <w:rPr>
          <w:u w:val="single"/>
        </w:rPr>
        <w:t xml:space="preserve"> the supreme nuclear commander or </w:t>
      </w:r>
      <w:r w:rsidRPr="00A03B91">
        <w:rPr>
          <w:rStyle w:val="Emphasis"/>
          <w:highlight w:val="green"/>
        </w:rPr>
        <w:t>commanders</w:t>
      </w:r>
      <w:r w:rsidRPr="00A03B91">
        <w:rPr>
          <w:highlight w:val="green"/>
          <w:u w:val="single"/>
        </w:rPr>
        <w:t xml:space="preserve"> who</w:t>
      </w:r>
      <w:r w:rsidRPr="00A03B91">
        <w:rPr>
          <w:u w:val="single"/>
        </w:rPr>
        <w:t xml:space="preserve"> have to </w:t>
      </w:r>
      <w:r w:rsidRPr="00A03B91">
        <w:rPr>
          <w:rStyle w:val="Emphasis"/>
          <w:highlight w:val="green"/>
        </w:rPr>
        <w:t>issue nuclear strike</w:t>
      </w:r>
      <w:r w:rsidRPr="00A03B91">
        <w:rPr>
          <w:rStyle w:val="Emphasis"/>
        </w:rPr>
        <w:t xml:space="preserve"> orders</w:t>
      </w:r>
      <w:r w:rsidRPr="00A03B91">
        <w:rPr>
          <w:u w:val="single"/>
        </w:rPr>
        <w:t xml:space="preserve">, creating </w:t>
      </w:r>
      <w:r w:rsidRPr="00A03B91">
        <w:rPr>
          <w:highlight w:val="green"/>
          <w:u w:val="single"/>
        </w:rPr>
        <w:t>uncertainty</w:t>
      </w:r>
      <w:r w:rsidRPr="00A03B91">
        <w:rPr>
          <w:u w:val="single"/>
        </w:rPr>
        <w:t xml:space="preserve"> as to who is in charge, how to handle nuclear mistakes</w:t>
      </w:r>
      <w:r w:rsidRPr="00A03B91">
        <w:rPr>
          <w:sz w:val="16"/>
        </w:rPr>
        <w:t xml:space="preserve"> (such as errors, accidents, technological failures, and entanglement with conventional operations gone awry), </w:t>
      </w:r>
      <w:r w:rsidRPr="00A03B91">
        <w:rPr>
          <w:u w:val="single"/>
        </w:rPr>
        <w:t>and opening a brief opportunity for a first strike</w:t>
      </w:r>
      <w:r w:rsidRPr="00A03B91">
        <w:rPr>
          <w:sz w:val="16"/>
        </w:rPr>
        <w:t xml:space="preserve"> at a time when the COVID-infected state may not be able to retaliate efficiently – or at all – </w:t>
      </w:r>
      <w:r w:rsidRPr="00A03B91">
        <w:rPr>
          <w:u w:val="single"/>
        </w:rPr>
        <w:t>due to leadership confusion.</w:t>
      </w:r>
      <w:r w:rsidRPr="00A03B91">
        <w:rPr>
          <w:sz w:val="16"/>
        </w:rPr>
        <w:t xml:space="preserve"> In some nuclear-laden conflicts, </w:t>
      </w:r>
      <w:r w:rsidRPr="00A03B91">
        <w:rPr>
          <w:u w:val="single"/>
        </w:rPr>
        <w:t xml:space="preserve">a state might use a </w:t>
      </w:r>
      <w:r w:rsidRPr="00A03B91">
        <w:rPr>
          <w:highlight w:val="green"/>
          <w:u w:val="single"/>
        </w:rPr>
        <w:t>pandemic</w:t>
      </w:r>
      <w:r w:rsidRPr="00A03B91">
        <w:rPr>
          <w:u w:val="single"/>
        </w:rPr>
        <w:t xml:space="preserve"> as a </w:t>
      </w:r>
      <w:r w:rsidRPr="00A03B91">
        <w:rPr>
          <w:highlight w:val="green"/>
          <w:u w:val="single"/>
        </w:rPr>
        <w:t>cover for</w:t>
      </w:r>
      <w:r w:rsidRPr="00A03B91">
        <w:rPr>
          <w:u w:val="single"/>
        </w:rPr>
        <w:t xml:space="preserve"> political or military </w:t>
      </w:r>
      <w:r w:rsidRPr="00A03B91">
        <w:rPr>
          <w:highlight w:val="green"/>
          <w:u w:val="single"/>
        </w:rPr>
        <w:t>provocations</w:t>
      </w:r>
      <w:r w:rsidRPr="00A03B91">
        <w:rPr>
          <w:u w:val="single"/>
        </w:rPr>
        <w:t xml:space="preserve"> in the belief that the adversary is distracted and partly disabled by the pandemic, increasing the risk of war in a nuclear-prone conflict</w:t>
      </w:r>
      <w:r w:rsidRPr="00A03B91">
        <w:rPr>
          <w:sz w:val="16"/>
        </w:rPr>
        <w:t xml:space="preserve">. At the same time, </w:t>
      </w:r>
      <w:r w:rsidRPr="00A03B91">
        <w:rPr>
          <w:u w:val="single"/>
        </w:rPr>
        <w:t xml:space="preserve">a pandemic may lead nuclear armed states to </w:t>
      </w:r>
      <w:r w:rsidRPr="00A03B91">
        <w:rPr>
          <w:highlight w:val="green"/>
          <w:u w:val="single"/>
        </w:rPr>
        <w:t>increase</w:t>
      </w:r>
      <w:r w:rsidRPr="00A03B91">
        <w:rPr>
          <w:u w:val="single"/>
        </w:rPr>
        <w:t xml:space="preserve"> the </w:t>
      </w:r>
      <w:r w:rsidRPr="00A03B91">
        <w:rPr>
          <w:highlight w:val="green"/>
          <w:u w:val="single"/>
        </w:rPr>
        <w:t xml:space="preserve">isolation </w:t>
      </w:r>
      <w:r w:rsidRPr="00A03B91">
        <w:rPr>
          <w:u w:val="single"/>
        </w:rPr>
        <w:t xml:space="preserve">and </w:t>
      </w:r>
      <w:r w:rsidRPr="00A03B91">
        <w:rPr>
          <w:highlight w:val="green"/>
          <w:u w:val="single"/>
        </w:rPr>
        <w:t>sanctions</w:t>
      </w:r>
      <w:r w:rsidRPr="00A03B91">
        <w:rPr>
          <w:sz w:val="16"/>
        </w:rPr>
        <w:t xml:space="preserve"> against a nuclear adversary, making it even harder to stop the spread of the disease, in turn creating a pandemic reservoir and transmission risk back to the nuclear armed state or its allies. In principle, the common threat of the pandemic might induce nuclear-armed states to reduce the tension in a nuclear-prone conflict and thereby the risk of nuclear war. It may cause nuclear adversaries or their umbrella states to seek to resolve conflicts in a cooperative and collaborative manner by creating habits of communication, engagement, and mutual learning that come into play in the nuclear-military sphere. For example, </w:t>
      </w:r>
      <w:r w:rsidRPr="00A03B91">
        <w:rPr>
          <w:u w:val="single"/>
        </w:rPr>
        <w:t>militaries may cooperate to control pandemic transmission</w:t>
      </w:r>
      <w:r w:rsidRPr="00A03B91">
        <w:rPr>
          <w:sz w:val="16"/>
        </w:rPr>
        <w:t xml:space="preserve">, including by working together against criminal-terrorist non-state actors that are trafficking people or by joining forces to ensure that a new pathogen is not developed as a bioweapon. To date, </w:t>
      </w:r>
      <w:r w:rsidRPr="00A03B91">
        <w:rPr>
          <w:u w:val="single"/>
        </w:rPr>
        <w:t xml:space="preserve">however, the COVID-19 pandemic has increased the isolation of some nuclear-armed states and provided a textbook case of the </w:t>
      </w:r>
      <w:r w:rsidRPr="00A03B91">
        <w:rPr>
          <w:rStyle w:val="Emphasis"/>
          <w:highlight w:val="green"/>
        </w:rPr>
        <w:t xml:space="preserve">failure </w:t>
      </w:r>
      <w:r w:rsidRPr="00A03B91">
        <w:rPr>
          <w:rStyle w:val="Emphasis"/>
        </w:rPr>
        <w:t xml:space="preserve">of states </w:t>
      </w:r>
      <w:r w:rsidRPr="00A03B91">
        <w:rPr>
          <w:rStyle w:val="Emphasis"/>
          <w:highlight w:val="green"/>
        </w:rPr>
        <w:t>to cooperate</w:t>
      </w:r>
      <w:r w:rsidRPr="00A03B91">
        <w:rPr>
          <w:rStyle w:val="Emphasis"/>
        </w:rPr>
        <w:t xml:space="preserve"> to overcome the pandemic</w:t>
      </w:r>
      <w:r w:rsidRPr="00A03B91">
        <w:rPr>
          <w:u w:val="single"/>
        </w:rPr>
        <w:t>. Borders have slammed shut, trade shut down, and budgets blown out</w:t>
      </w:r>
      <w:r w:rsidRPr="00A03B91">
        <w:rPr>
          <w:sz w:val="16"/>
        </w:rPr>
        <w:t xml:space="preserve">, creating </w:t>
      </w:r>
      <w:r w:rsidRPr="00A03B91">
        <w:rPr>
          <w:u w:val="single"/>
        </w:rPr>
        <w:t xml:space="preserve">enormous pressure to focus on immediate domestic priorities. Foreign policies have become markedly more nationalistic. </w:t>
      </w:r>
      <w:r w:rsidRPr="00A03B91">
        <w:rPr>
          <w:highlight w:val="green"/>
          <w:u w:val="single"/>
        </w:rPr>
        <w:t xml:space="preserve">Dependence on </w:t>
      </w:r>
      <w:r w:rsidRPr="00A03B91">
        <w:rPr>
          <w:rStyle w:val="Emphasis"/>
          <w:highlight w:val="green"/>
        </w:rPr>
        <w:t>nuclear weapons</w:t>
      </w:r>
      <w:r w:rsidRPr="00A03B91">
        <w:rPr>
          <w:rStyle w:val="Emphasis"/>
        </w:rPr>
        <w:t xml:space="preserve"> may </w:t>
      </w:r>
      <w:r w:rsidRPr="00A03B91">
        <w:rPr>
          <w:rStyle w:val="Emphasis"/>
          <w:highlight w:val="green"/>
        </w:rPr>
        <w:t>increase</w:t>
      </w:r>
      <w:r w:rsidRPr="00A03B91">
        <w:rPr>
          <w:rStyle w:val="Emphasis"/>
        </w:rPr>
        <w:t xml:space="preserve"> as states seek to buttress a global re-spatialization6</w:t>
      </w:r>
      <w:r w:rsidRPr="00A03B91">
        <w:rPr>
          <w:u w:val="single"/>
        </w:rPr>
        <w:t xml:space="preserve"> of all dimensions of human interaction at all levels to manage pandemics</w:t>
      </w:r>
      <w:r w:rsidRPr="00A03B91">
        <w:rPr>
          <w:sz w:val="16"/>
        </w:rPr>
        <w:t xml:space="preserve">. The effect of nuclear threats on leaders may make it less likely – or even impossible – to achieve the kind of concert at a global level needed to respond to and administer an effective vaccine, making it harder and even impossible to revert to pre-pandemic international relations. The result is that </w:t>
      </w:r>
      <w:r w:rsidRPr="00A03B91">
        <w:rPr>
          <w:u w:val="single"/>
        </w:rPr>
        <w:t xml:space="preserve">some states may </w:t>
      </w:r>
      <w:r w:rsidRPr="00A03B91">
        <w:rPr>
          <w:rStyle w:val="Emphasis"/>
        </w:rPr>
        <w:t>proliferate</w:t>
      </w:r>
      <w:r w:rsidRPr="00A03B91">
        <w:rPr>
          <w:u w:val="single"/>
        </w:rPr>
        <w:t xml:space="preserve"> their own nuclear weapons, further reinforcing the spiral of conflicts contained by nuclear threat, with </w:t>
      </w:r>
      <w:r w:rsidRPr="00A03B91">
        <w:rPr>
          <w:rStyle w:val="Emphasis"/>
          <w:rFonts w:eastAsiaTheme="majorEastAsia"/>
        </w:rPr>
        <w:t>cascading effects on the risk of nuclear war.</w:t>
      </w:r>
    </w:p>
    <w:p w14:paraId="1E58BC9F" w14:textId="77777777" w:rsidR="00D853C5" w:rsidRPr="00976E44" w:rsidRDefault="00D853C5" w:rsidP="00D853C5"/>
    <w:p w14:paraId="7B14406A" w14:textId="77777777" w:rsidR="00E42E4C" w:rsidRPr="00F601E6" w:rsidRDefault="00E42E4C" w:rsidP="00D853C5">
      <w:pPr>
        <w:pStyle w:val="Heading4"/>
      </w:pPr>
    </w:p>
    <w:sectPr w:rsidR="00E42E4C" w:rsidRPr="00F601E6" w:rsidSect="0007271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303B95" w14:textId="77777777" w:rsidR="00805F6E" w:rsidRDefault="00805F6E" w:rsidP="00D853C5">
      <w:pPr>
        <w:spacing w:after="0" w:line="240" w:lineRule="auto"/>
      </w:pPr>
      <w:r>
        <w:separator/>
      </w:r>
    </w:p>
  </w:endnote>
  <w:endnote w:type="continuationSeparator" w:id="0">
    <w:p w14:paraId="1090993A" w14:textId="77777777" w:rsidR="00805F6E" w:rsidRDefault="00805F6E" w:rsidP="00D853C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ヒラギノ角ゴ Pro W3">
    <w:panose1 w:val="020B0300000000000000"/>
    <w:charset w:val="80"/>
    <w:family w:val="auto"/>
    <w:pitch w:val="variable"/>
    <w:sig w:usb0="E00002FF" w:usb1="7AC7FFFF" w:usb2="00000012" w:usb3="00000000" w:csb0="0002000D"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CB2C30" w14:textId="77777777" w:rsidR="00805F6E" w:rsidRDefault="00805F6E" w:rsidP="00D853C5">
      <w:pPr>
        <w:spacing w:after="0" w:line="240" w:lineRule="auto"/>
      </w:pPr>
      <w:r>
        <w:separator/>
      </w:r>
    </w:p>
  </w:footnote>
  <w:footnote w:type="continuationSeparator" w:id="0">
    <w:p w14:paraId="3F8D7CCA" w14:textId="77777777" w:rsidR="00805F6E" w:rsidRDefault="00805F6E" w:rsidP="00D853C5">
      <w:pPr>
        <w:spacing w:after="0" w:line="240" w:lineRule="auto"/>
      </w:pPr>
      <w:r>
        <w:continuationSeparator/>
      </w:r>
    </w:p>
  </w:footnote>
  <w:footnote w:id="1">
    <w:p w14:paraId="2DD3BE05" w14:textId="77777777" w:rsidR="00D853C5" w:rsidRDefault="00D853C5" w:rsidP="00D853C5">
      <w:pPr>
        <w:pStyle w:val="FootnoteText"/>
      </w:pPr>
      <w:r>
        <w:rPr>
          <w:rStyle w:val="FootnoteReference"/>
        </w:rPr>
        <w:footnoteRef/>
      </w:r>
      <w:r>
        <w:t xml:space="preserve"> </w:t>
      </w:r>
      <w:r w:rsidRPr="007B47BE">
        <w:t>http://www.dictionary.com/browse/resolved</w:t>
      </w:r>
    </w:p>
  </w:footnote>
  <w:footnote w:id="2">
    <w:p w14:paraId="6D0CA5D6" w14:textId="77777777" w:rsidR="00D853C5" w:rsidRPr="00752E9C" w:rsidRDefault="00D853C5" w:rsidP="00D853C5">
      <w:pPr>
        <w:ind w:right="-1440"/>
        <w:rPr>
          <w:sz w:val="16"/>
          <w:szCs w:val="16"/>
        </w:rPr>
      </w:pPr>
      <w:r w:rsidRPr="00752E9C">
        <w:rPr>
          <w:rStyle w:val="FootnoteReference"/>
          <w:sz w:val="16"/>
          <w:szCs w:val="16"/>
        </w:rPr>
        <w:footnoteRef/>
      </w:r>
      <w:r w:rsidRPr="00752E9C">
        <w:rPr>
          <w:sz w:val="16"/>
          <w:szCs w:val="16"/>
        </w:rPr>
        <w:t xml:space="preserve"> </w:t>
      </w:r>
      <w:hyperlink r:id="rId1" w:history="1">
        <w:r w:rsidRPr="00752E9C">
          <w:rPr>
            <w:rStyle w:val="Hyperlink"/>
            <w:sz w:val="16"/>
            <w:szCs w:val="16"/>
          </w:rPr>
          <w:t>http://dictionary.reference.com/browse/negate</w:t>
        </w:r>
      </w:hyperlink>
      <w:r w:rsidRPr="00752E9C">
        <w:rPr>
          <w:sz w:val="16"/>
          <w:szCs w:val="16"/>
        </w:rPr>
        <w:t xml:space="preserve">, </w:t>
      </w:r>
      <w:hyperlink r:id="rId2" w:history="1">
        <w:r w:rsidRPr="00752E9C">
          <w:rPr>
            <w:rStyle w:val="Hyperlink"/>
            <w:sz w:val="16"/>
            <w:szCs w:val="16"/>
          </w:rPr>
          <w:t>http://www.merriam-webster.com/dictionary/negate</w:t>
        </w:r>
      </w:hyperlink>
      <w:r w:rsidRPr="00752E9C">
        <w:rPr>
          <w:sz w:val="16"/>
          <w:szCs w:val="16"/>
        </w:rPr>
        <w:t xml:space="preserve">, </w:t>
      </w:r>
      <w:hyperlink r:id="rId3" w:history="1">
        <w:r w:rsidRPr="00752E9C">
          <w:rPr>
            <w:rStyle w:val="Hyperlink"/>
            <w:sz w:val="16"/>
            <w:szCs w:val="16"/>
          </w:rPr>
          <w:t>http://www.thefreedictionary.com/negate</w:t>
        </w:r>
      </w:hyperlink>
      <w:r w:rsidRPr="00752E9C">
        <w:rPr>
          <w:sz w:val="16"/>
          <w:szCs w:val="16"/>
        </w:rPr>
        <w:t xml:space="preserve">, </w:t>
      </w:r>
      <w:hyperlink r:id="rId4" w:history="1">
        <w:r w:rsidRPr="00752E9C">
          <w:rPr>
            <w:rStyle w:val="Hyperlink"/>
            <w:sz w:val="16"/>
            <w:szCs w:val="16"/>
          </w:rPr>
          <w:t>http://www.vocabulary.com/dictionary/negate</w:t>
        </w:r>
      </w:hyperlink>
      <w:r w:rsidRPr="00752E9C">
        <w:rPr>
          <w:sz w:val="16"/>
          <w:szCs w:val="16"/>
        </w:rPr>
        <w:t xml:space="preserve">, </w:t>
      </w:r>
      <w:hyperlink r:id="rId5" w:history="1">
        <w:r w:rsidRPr="00752E9C">
          <w:rPr>
            <w:rStyle w:val="Hyperlink"/>
            <w:sz w:val="16"/>
            <w:szCs w:val="16"/>
          </w:rPr>
          <w:t>http://www.oxforddictionaries.com/definition/english/negate</w:t>
        </w:r>
      </w:hyperlink>
    </w:p>
  </w:footnote>
  <w:footnote w:id="3">
    <w:p w14:paraId="1943045F" w14:textId="77777777" w:rsidR="00D853C5" w:rsidRPr="00855FDC" w:rsidRDefault="00D853C5" w:rsidP="00D853C5">
      <w:pPr>
        <w:rPr>
          <w:i/>
          <w:sz w:val="16"/>
        </w:rPr>
      </w:pPr>
      <w:r w:rsidRPr="00752E9C">
        <w:rPr>
          <w:rStyle w:val="FootnoteReference"/>
          <w:sz w:val="16"/>
          <w:szCs w:val="16"/>
        </w:rPr>
        <w:footnoteRef/>
      </w:r>
      <w:r w:rsidRPr="00752E9C">
        <w:rPr>
          <w:sz w:val="16"/>
          <w:szCs w:val="16"/>
        </w:rPr>
        <w:t xml:space="preserve"> </w:t>
      </w:r>
      <w:r w:rsidRPr="00855FDC">
        <w:rPr>
          <w:i/>
          <w:sz w:val="16"/>
        </w:rPr>
        <w:t xml:space="preserve">Dictionary.com – maintain as true, Merriam Webster – to say that something is true, Vocabulary.com – to affirm something is to confirm that it is true, Oxford dictionaries – accept the validity of, </w:t>
      </w:r>
      <w:r w:rsidRPr="00855FDC">
        <w:rPr>
          <w:i/>
          <w:sz w:val="16"/>
        </w:rPr>
        <w:t>Thefreedictionary – assert to be true</w:t>
      </w:r>
    </w:p>
  </w:footnote>
  <w:footnote w:id="4">
    <w:p w14:paraId="31E71B3D" w14:textId="77777777" w:rsidR="00D853C5" w:rsidRDefault="00D853C5" w:rsidP="00D853C5">
      <w:pPr>
        <w:pStyle w:val="FootnoteText"/>
      </w:pPr>
      <w:r>
        <w:rPr>
          <w:rStyle w:val="FootnoteReference"/>
        </w:rPr>
        <w:footnoteRef/>
      </w:r>
      <w:r>
        <w:t xml:space="preserve"> </w:t>
      </w:r>
      <w:r w:rsidRPr="00992ECB">
        <w:t>http://www.dictionary.com/browse/affirm</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34E04EC"/>
    <w:multiLevelType w:val="hybridMultilevel"/>
    <w:tmpl w:val="630426B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2DB6AA4"/>
    <w:multiLevelType w:val="hybridMultilevel"/>
    <w:tmpl w:val="7EE6B29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AD43609"/>
    <w:multiLevelType w:val="hybridMultilevel"/>
    <w:tmpl w:val="D69CBB5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0993450"/>
    <w:multiLevelType w:val="hybridMultilevel"/>
    <w:tmpl w:val="733E7BB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61F36B18"/>
    <w:multiLevelType w:val="hybridMultilevel"/>
    <w:tmpl w:val="DD5463D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67FD19CD"/>
    <w:multiLevelType w:val="hybridMultilevel"/>
    <w:tmpl w:val="D39A521A"/>
    <w:lvl w:ilvl="0" w:tplc="608C424C">
      <w:start w:val="8"/>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6F1C59E6"/>
    <w:multiLevelType w:val="hybridMultilevel"/>
    <w:tmpl w:val="136C8526"/>
    <w:lvl w:ilvl="0" w:tplc="99B05DE2">
      <w:start w:val="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7"/>
  </w:num>
  <w:num w:numId="13">
    <w:abstractNumId w:val="16"/>
  </w:num>
  <w:num w:numId="14">
    <w:abstractNumId w:val="14"/>
  </w:num>
  <w:num w:numId="15">
    <w:abstractNumId w:val="12"/>
  </w:num>
  <w:num w:numId="16">
    <w:abstractNumId w:val="15"/>
  </w:num>
  <w:num w:numId="17">
    <w:abstractNumId w:val="13"/>
  </w:num>
  <w:num w:numId="18">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8"/>
  <w:proofState w:spelling="clean"/>
  <w:attachedTemplate r:id="rId1"/>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D853C5"/>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4019C"/>
    <w:rsid w:val="00052FB1"/>
    <w:rsid w:val="00054276"/>
    <w:rsid w:val="000547B1"/>
    <w:rsid w:val="0006091E"/>
    <w:rsid w:val="000638C1"/>
    <w:rsid w:val="00065FEE"/>
    <w:rsid w:val="000664ED"/>
    <w:rsid w:val="00066E3C"/>
    <w:rsid w:val="00072718"/>
    <w:rsid w:val="0007381E"/>
    <w:rsid w:val="00076094"/>
    <w:rsid w:val="0008785F"/>
    <w:rsid w:val="00090CBE"/>
    <w:rsid w:val="00094DEC"/>
    <w:rsid w:val="000A2D8A"/>
    <w:rsid w:val="000A4B6C"/>
    <w:rsid w:val="000D26A6"/>
    <w:rsid w:val="000D2B90"/>
    <w:rsid w:val="000D6ED8"/>
    <w:rsid w:val="000D717B"/>
    <w:rsid w:val="000F12B9"/>
    <w:rsid w:val="00100B28"/>
    <w:rsid w:val="00117316"/>
    <w:rsid w:val="001209B4"/>
    <w:rsid w:val="00127E4A"/>
    <w:rsid w:val="00151820"/>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070CB"/>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5D68"/>
    <w:rsid w:val="004B72B4"/>
    <w:rsid w:val="004C0314"/>
    <w:rsid w:val="004C0D3D"/>
    <w:rsid w:val="004C213E"/>
    <w:rsid w:val="004C376C"/>
    <w:rsid w:val="004C657F"/>
    <w:rsid w:val="004D17D8"/>
    <w:rsid w:val="004D52D8"/>
    <w:rsid w:val="004E355B"/>
    <w:rsid w:val="005028E5"/>
    <w:rsid w:val="00503735"/>
    <w:rsid w:val="005041E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E1DEA"/>
    <w:rsid w:val="005E43E8"/>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B4D17"/>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05F6E"/>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3A1D"/>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3AB"/>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AF7AE2"/>
    <w:rsid w:val="00B0505F"/>
    <w:rsid w:val="00B05C2D"/>
    <w:rsid w:val="00B12933"/>
    <w:rsid w:val="00B12B88"/>
    <w:rsid w:val="00B137E0"/>
    <w:rsid w:val="00B13BC8"/>
    <w:rsid w:val="00B24662"/>
    <w:rsid w:val="00B3569C"/>
    <w:rsid w:val="00B43676"/>
    <w:rsid w:val="00B5602D"/>
    <w:rsid w:val="00B60125"/>
    <w:rsid w:val="00B6656B"/>
    <w:rsid w:val="00B70C87"/>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11C5"/>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AC2"/>
    <w:rsid w:val="00D80F0C"/>
    <w:rsid w:val="00D853C5"/>
    <w:rsid w:val="00D92077"/>
    <w:rsid w:val="00D951E2"/>
    <w:rsid w:val="00D9565A"/>
    <w:rsid w:val="00DB10F1"/>
    <w:rsid w:val="00DB2337"/>
    <w:rsid w:val="00DB5F87"/>
    <w:rsid w:val="00DB699B"/>
    <w:rsid w:val="00DC0376"/>
    <w:rsid w:val="00DC099B"/>
    <w:rsid w:val="00DC2BE5"/>
    <w:rsid w:val="00DD4CD4"/>
    <w:rsid w:val="00DD65A2"/>
    <w:rsid w:val="00DD6770"/>
    <w:rsid w:val="00DE0749"/>
    <w:rsid w:val="00DE141A"/>
    <w:rsid w:val="00DE1CE2"/>
    <w:rsid w:val="00DF1210"/>
    <w:rsid w:val="00DF2746"/>
    <w:rsid w:val="00DF31E9"/>
    <w:rsid w:val="00DF400D"/>
    <w:rsid w:val="00DF5C23"/>
    <w:rsid w:val="00DF75CB"/>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388C"/>
    <w:rsid w:val="00EF7794"/>
    <w:rsid w:val="00F02046"/>
    <w:rsid w:val="00F053D8"/>
    <w:rsid w:val="00F07888"/>
    <w:rsid w:val="00F1313D"/>
    <w:rsid w:val="00F201E7"/>
    <w:rsid w:val="00F204E0"/>
    <w:rsid w:val="00F20B16"/>
    <w:rsid w:val="00F21C79"/>
    <w:rsid w:val="00F238C9"/>
    <w:rsid w:val="00F23CA5"/>
    <w:rsid w:val="00F25652"/>
    <w:rsid w:val="00F277AA"/>
    <w:rsid w:val="00F31955"/>
    <w:rsid w:val="00F34C06"/>
    <w:rsid w:val="00F43EA3"/>
    <w:rsid w:val="00F50C55"/>
    <w:rsid w:val="00F57FFB"/>
    <w:rsid w:val="00F601E6"/>
    <w:rsid w:val="00F73954"/>
    <w:rsid w:val="00F760CB"/>
    <w:rsid w:val="00F85E64"/>
    <w:rsid w:val="00F94060"/>
    <w:rsid w:val="00FA56F6"/>
    <w:rsid w:val="00FB329D"/>
    <w:rsid w:val="00FB3E51"/>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5864436"/>
  <w14:defaultImageDpi w14:val="300"/>
  <w15:docId w15:val="{71C21857-95FE-B54E-9646-774BACD37C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DF75CB"/>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DF75CB"/>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DF75CB"/>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Char,Char Char Char Char Char Char Char,Char1 Char,Char1 Char + Left:  2.54 cm,First line:  0 Heading 3,First line:  0 cm, Char Char Char Char Char Char Char,Char,CD Underline,Citation Char Char,Heading 3 Char1 Char Char,cites Char,no"/>
    <w:basedOn w:val="Normal"/>
    <w:next w:val="Normal"/>
    <w:link w:val="Heading3Char"/>
    <w:uiPriority w:val="9"/>
    <w:unhideWhenUsed/>
    <w:qFormat/>
    <w:rsid w:val="00DF75CB"/>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C Tagline,Big card,body,Normal Tag,heading 2,Ch,Heading 2 Char2 Char,Heading 2 Char1 Char Char,No Spacing211,No Spacing12,No Spacing2111,ta,small text,Heading 2 Char Char Char Char,no read,TAG,No Spacing111111,No Spacing4,small space,T,B T"/>
    <w:basedOn w:val="Normal"/>
    <w:next w:val="Normal"/>
    <w:link w:val="Heading4Char"/>
    <w:uiPriority w:val="9"/>
    <w:unhideWhenUsed/>
    <w:qFormat/>
    <w:rsid w:val="00DF75CB"/>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DF75C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F75CB"/>
  </w:style>
  <w:style w:type="character" w:customStyle="1" w:styleId="Heading1Char">
    <w:name w:val="Heading 1 Char"/>
    <w:aliases w:val="Pocket Char"/>
    <w:basedOn w:val="DefaultParagraphFont"/>
    <w:link w:val="Heading1"/>
    <w:uiPriority w:val="9"/>
    <w:rsid w:val="00DF75CB"/>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DF75CB"/>
    <w:rPr>
      <w:rFonts w:ascii="Calibri" w:eastAsiaTheme="majorEastAsia" w:hAnsi="Calibri" w:cstheme="majorBidi"/>
      <w:b/>
      <w:bCs/>
      <w:sz w:val="44"/>
      <w:szCs w:val="44"/>
      <w:u w:val="double"/>
    </w:rPr>
  </w:style>
  <w:style w:type="character" w:customStyle="1" w:styleId="Heading3Char">
    <w:name w:val="Heading 3 Char"/>
    <w:aliases w:val="Block Char, Char Char,Char Char Char Char Char Char Char Char,Char1 Char Char,Char1 Char + Left:  2.54 cm Char,First line:  0 Heading 3 Char,First line:  0 cm Char, Char Char Char Char Char Char Char Char,Char Char,CD Underline Char"/>
    <w:basedOn w:val="DefaultParagraphFont"/>
    <w:link w:val="Heading3"/>
    <w:uiPriority w:val="9"/>
    <w:rsid w:val="00DF75CB"/>
    <w:rPr>
      <w:rFonts w:ascii="Calibri" w:eastAsiaTheme="majorEastAsia" w:hAnsi="Calibri" w:cstheme="majorBidi"/>
      <w:b/>
      <w:bCs/>
      <w:sz w:val="32"/>
      <w:szCs w:val="32"/>
      <w:u w:val="single"/>
    </w:rPr>
  </w:style>
  <w:style w:type="character" w:customStyle="1" w:styleId="Heading4Char">
    <w:name w:val="Heading 4 Char"/>
    <w:aliases w:val="Tag Char,C Tagline Char,Big card Char,body Char,Normal Tag Char,heading 2 Char,Ch Char,Heading 2 Char2 Char Char,Heading 2 Char1 Char Char Char,No Spacing211 Char,No Spacing12 Char,No Spacing2111 Char,ta Char,small text Char,no read Char"/>
    <w:basedOn w:val="DefaultParagraphFont"/>
    <w:link w:val="Heading4"/>
    <w:uiPriority w:val="9"/>
    <w:rsid w:val="00DF75CB"/>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DF75CB"/>
    <w:rPr>
      <w:b/>
      <w:sz w:val="26"/>
      <w:u w:val="single"/>
    </w:rPr>
  </w:style>
  <w:style w:type="character" w:customStyle="1" w:styleId="StyleUnderline">
    <w:name w:val="Style Underline"/>
    <w:aliases w:val="Underline,Style Bold Underline,Cards + Font: 12 pt Char,Bold Cite Char,Underline Char,Intense Emphasis1,apple-style-span + 6 pt,Kern at 16 pt,Bold,Intense Emphasis11,Intense Emphasis2,HHeading 3 + 12 pt,Style,Citation Char Char Char,ci,c"/>
    <w:basedOn w:val="DefaultParagraphFont"/>
    <w:uiPriority w:val="1"/>
    <w:qFormat/>
    <w:rsid w:val="00DF75CB"/>
    <w:rPr>
      <w:b w:val="0"/>
      <w:sz w:val="22"/>
      <w:u w:val="single"/>
    </w:rPr>
  </w:style>
  <w:style w:type="character" w:styleId="Emphasis">
    <w:name w:val="Emphasis"/>
    <w:aliases w:val="Evidence,Minimized,minimized,Highlighted,tag2,Size 10,emphasis in card,CD Card,Underlined,ED - Tag,emphasis,Emphasis!!,small,Qualifications,normal card text,Shrunk,qualifications in card,qualifications,bold underline,Debate,B,Box,Style1,Text 8"/>
    <w:basedOn w:val="DefaultParagraphFont"/>
    <w:link w:val="textbold"/>
    <w:uiPriority w:val="20"/>
    <w:qFormat/>
    <w:rsid w:val="00DF75CB"/>
    <w:rPr>
      <w:rFonts w:ascii="Calibri" w:hAnsi="Calibri" w:cs="Calibri"/>
      <w:b/>
      <w:i w:val="0"/>
      <w:iCs/>
      <w:sz w:val="22"/>
      <w:u w:val="single"/>
      <w:bdr w:val="single" w:sz="12" w:space="0" w:color="auto"/>
    </w:rPr>
  </w:style>
  <w:style w:type="character" w:styleId="FollowedHyperlink">
    <w:name w:val="FollowedHyperlink"/>
    <w:basedOn w:val="DefaultParagraphFont"/>
    <w:uiPriority w:val="99"/>
    <w:semiHidden/>
    <w:unhideWhenUsed/>
    <w:rsid w:val="00DF75CB"/>
    <w:rPr>
      <w:color w:val="auto"/>
      <w:u w:val="none"/>
    </w:rPr>
  </w:style>
  <w:style w:type="character" w:styleId="Hyperlink">
    <w:name w:val="Hyperlink"/>
    <w:aliases w:val="heading 1 (block title),Read,Important,Card Text,Internet Link,Analytic Text,Internet link,Char Char1,Heading 1 Char1,Pocket Char1,Hat Char1,Heading Char1,Heading 2 Char1,Heading 2 Char Char Char Char2,Heading 2 Char Char1 Char2,Tags Char1,C"/>
    <w:basedOn w:val="DefaultParagraphFont"/>
    <w:link w:val="Card"/>
    <w:uiPriority w:val="99"/>
    <w:unhideWhenUsed/>
    <w:rsid w:val="00DF75CB"/>
    <w:rPr>
      <w:color w:val="auto"/>
      <w:u w:val="none"/>
    </w:rPr>
  </w:style>
  <w:style w:type="paragraph" w:styleId="DocumentMap">
    <w:name w:val="Document Map"/>
    <w:basedOn w:val="Normal"/>
    <w:link w:val="DocumentMapChar"/>
    <w:uiPriority w:val="99"/>
    <w:semiHidden/>
    <w:unhideWhenUsed/>
    <w:rsid w:val="00DF75CB"/>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DF75CB"/>
    <w:rPr>
      <w:rFonts w:ascii="Lucida Grande" w:hAnsi="Lucida Grande" w:cs="Lucida Grande"/>
    </w:rPr>
  </w:style>
  <w:style w:type="paragraph" w:customStyle="1" w:styleId="textbold">
    <w:name w:val="text bold"/>
    <w:basedOn w:val="Normal"/>
    <w:link w:val="Emphasis"/>
    <w:uiPriority w:val="20"/>
    <w:qFormat/>
    <w:rsid w:val="00D853C5"/>
    <w:pPr>
      <w:framePr w:wrap="around" w:vAnchor="text" w:hAnchor="text" w:y="1"/>
      <w:pBdr>
        <w:top w:val="single" w:sz="24" w:space="0" w:color="auto"/>
        <w:left w:val="single" w:sz="24" w:space="0" w:color="auto"/>
        <w:bottom w:val="single" w:sz="24" w:space="0" w:color="auto"/>
        <w:right w:val="single" w:sz="24" w:space="0" w:color="auto"/>
      </w:pBdr>
      <w:spacing w:line="256" w:lineRule="auto"/>
      <w:ind w:left="720"/>
      <w:jc w:val="both"/>
    </w:pPr>
    <w:rPr>
      <w:b/>
      <w:iCs/>
      <w:u w:val="single"/>
      <w:bdr w:val="single" w:sz="12" w:space="0" w:color="auto"/>
    </w:rPr>
  </w:style>
  <w:style w:type="paragraph" w:customStyle="1" w:styleId="Card">
    <w:name w:val="Card"/>
    <w:aliases w:val="No Spacing,Note Level 2,No Spacing31,No Spacing22,No Spacing3,No Spacing111112,Medium Grid 21,tag,Dont use,No Spacing41,No Spacing112,Tag and Cite,nonunderlined,Very Small Text,card,Small Text,No Spacing1121,Note Level 21,No Spacing111,Card Format"/>
    <w:basedOn w:val="Heading1"/>
    <w:link w:val="Hyperlink"/>
    <w:autoRedefine/>
    <w:uiPriority w:val="99"/>
    <w:qFormat/>
    <w:rsid w:val="00D853C5"/>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character" w:styleId="UnresolvedMention">
    <w:name w:val="Unresolved Mention"/>
    <w:basedOn w:val="DefaultParagraphFont"/>
    <w:uiPriority w:val="99"/>
    <w:semiHidden/>
    <w:unhideWhenUsed/>
    <w:rsid w:val="00D853C5"/>
    <w:rPr>
      <w:color w:val="605E5C"/>
      <w:shd w:val="clear" w:color="auto" w:fill="E1DFDD"/>
    </w:rPr>
  </w:style>
  <w:style w:type="paragraph" w:customStyle="1" w:styleId="Emphasis1">
    <w:name w:val="Emphasis1"/>
    <w:basedOn w:val="Normal"/>
    <w:autoRedefine/>
    <w:uiPriority w:val="7"/>
    <w:qFormat/>
    <w:rsid w:val="00D853C5"/>
    <w:pPr>
      <w:widowControl w:val="0"/>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ListParagraph">
    <w:name w:val="List Paragraph"/>
    <w:basedOn w:val="Normal"/>
    <w:uiPriority w:val="34"/>
    <w:qFormat/>
    <w:rsid w:val="00D853C5"/>
    <w:pPr>
      <w:ind w:left="720"/>
      <w:contextualSpacing/>
    </w:pPr>
  </w:style>
  <w:style w:type="paragraph" w:styleId="Header">
    <w:name w:val="header"/>
    <w:basedOn w:val="Normal"/>
    <w:link w:val="HeaderChar"/>
    <w:uiPriority w:val="99"/>
    <w:unhideWhenUsed/>
    <w:rsid w:val="00D853C5"/>
    <w:pPr>
      <w:tabs>
        <w:tab w:val="center" w:pos="4680"/>
        <w:tab w:val="right" w:pos="9360"/>
      </w:tabs>
      <w:spacing w:after="0" w:line="240" w:lineRule="auto"/>
    </w:pPr>
  </w:style>
  <w:style w:type="character" w:customStyle="1" w:styleId="HeaderChar">
    <w:name w:val="Header Char"/>
    <w:basedOn w:val="DefaultParagraphFont"/>
    <w:link w:val="Header"/>
    <w:uiPriority w:val="99"/>
    <w:rsid w:val="00D853C5"/>
    <w:rPr>
      <w:rFonts w:ascii="Calibri" w:hAnsi="Calibri" w:cs="Calibri"/>
      <w:sz w:val="22"/>
    </w:rPr>
  </w:style>
  <w:style w:type="paragraph" w:styleId="Footer">
    <w:name w:val="footer"/>
    <w:basedOn w:val="Normal"/>
    <w:link w:val="FooterChar"/>
    <w:uiPriority w:val="99"/>
    <w:unhideWhenUsed/>
    <w:rsid w:val="00D853C5"/>
    <w:pPr>
      <w:tabs>
        <w:tab w:val="center" w:pos="4680"/>
        <w:tab w:val="right" w:pos="9360"/>
      </w:tabs>
      <w:spacing w:after="0" w:line="240" w:lineRule="auto"/>
    </w:pPr>
  </w:style>
  <w:style w:type="character" w:customStyle="1" w:styleId="FooterChar">
    <w:name w:val="Footer Char"/>
    <w:basedOn w:val="DefaultParagraphFont"/>
    <w:link w:val="Footer"/>
    <w:uiPriority w:val="99"/>
    <w:rsid w:val="00D853C5"/>
    <w:rPr>
      <w:rFonts w:ascii="Calibri" w:hAnsi="Calibri" w:cs="Calibri"/>
      <w:sz w:val="22"/>
    </w:rPr>
  </w:style>
  <w:style w:type="character" w:customStyle="1" w:styleId="TitleChar">
    <w:name w:val="Title Char"/>
    <w:basedOn w:val="DefaultParagraphFont"/>
    <w:link w:val="Title"/>
    <w:uiPriority w:val="1"/>
    <w:qFormat/>
    <w:rsid w:val="00D853C5"/>
    <w:rPr>
      <w:u w:val="single"/>
    </w:rPr>
  </w:style>
  <w:style w:type="paragraph" w:styleId="Title">
    <w:name w:val="Title"/>
    <w:basedOn w:val="Normal"/>
    <w:link w:val="TitleChar"/>
    <w:uiPriority w:val="1"/>
    <w:qFormat/>
    <w:rsid w:val="00D853C5"/>
    <w:pPr>
      <w:spacing w:before="240" w:after="60"/>
      <w:ind w:left="432" w:right="432"/>
      <w:jc w:val="center"/>
      <w:outlineLvl w:val="0"/>
    </w:pPr>
    <w:rPr>
      <w:rFonts w:asciiTheme="minorHAnsi" w:hAnsiTheme="minorHAnsi" w:cstheme="minorBidi"/>
      <w:sz w:val="24"/>
      <w:u w:val="single"/>
    </w:rPr>
  </w:style>
  <w:style w:type="character" w:customStyle="1" w:styleId="TitleChar1">
    <w:name w:val="Title Char1"/>
    <w:basedOn w:val="DefaultParagraphFont"/>
    <w:uiPriority w:val="10"/>
    <w:rsid w:val="00D853C5"/>
    <w:rPr>
      <w:rFonts w:asciiTheme="majorHAnsi" w:eastAsiaTheme="majorEastAsia" w:hAnsiTheme="majorHAnsi" w:cstheme="majorBidi"/>
      <w:spacing w:val="-10"/>
      <w:kern w:val="28"/>
      <w:sz w:val="56"/>
      <w:szCs w:val="56"/>
    </w:rPr>
  </w:style>
  <w:style w:type="paragraph" w:customStyle="1" w:styleId="Body">
    <w:name w:val="Body"/>
    <w:autoRedefine/>
    <w:rsid w:val="00D853C5"/>
    <w:rPr>
      <w:rFonts w:ascii="Times New Roman" w:eastAsia="ヒラギノ角ゴ Pro W3" w:hAnsi="Times New Roman" w:cs="Times New Roman"/>
      <w:color w:val="000000"/>
      <w:szCs w:val="20"/>
    </w:rPr>
  </w:style>
  <w:style w:type="character" w:styleId="FootnoteReference">
    <w:name w:val="footnote reference"/>
    <w:aliases w:val="FN Ref,footnote reference,fr,o,FR,(NECG) Footnote Reference"/>
    <w:basedOn w:val="DefaultParagraphFont"/>
    <w:uiPriority w:val="99"/>
    <w:unhideWhenUsed/>
    <w:qFormat/>
    <w:rsid w:val="00D853C5"/>
    <w:rPr>
      <w:vertAlign w:val="superscript"/>
    </w:rPr>
  </w:style>
  <w:style w:type="paragraph" w:styleId="FootnoteText">
    <w:name w:val="footnote text"/>
    <w:basedOn w:val="Normal"/>
    <w:link w:val="FootnoteTextChar"/>
    <w:uiPriority w:val="99"/>
    <w:unhideWhenUsed/>
    <w:qFormat/>
    <w:rsid w:val="00D853C5"/>
    <w:pPr>
      <w:spacing w:after="0" w:line="240" w:lineRule="auto"/>
    </w:pPr>
    <w:rPr>
      <w:rFonts w:asciiTheme="minorHAnsi" w:hAnsiTheme="minorHAnsi"/>
      <w:sz w:val="24"/>
    </w:rPr>
  </w:style>
  <w:style w:type="character" w:customStyle="1" w:styleId="FootnoteTextChar">
    <w:name w:val="Footnote Text Char"/>
    <w:basedOn w:val="DefaultParagraphFont"/>
    <w:link w:val="FootnoteText"/>
    <w:uiPriority w:val="99"/>
    <w:rsid w:val="00D853C5"/>
    <w:rPr>
      <w:rFonts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bfp.sp.unipi.it/chiara/lm/kantpisa1.html" TargetMode="External"/><Relationship Id="rId18" Type="http://schemas.openxmlformats.org/officeDocument/2006/relationships/hyperlink" Target="http://virt052.zim.uni-duisburg-essen.de/Kant/aa06/237.html" TargetMode="External"/><Relationship Id="rId3" Type="http://schemas.openxmlformats.org/officeDocument/2006/relationships/customXml" Target="../customXml/item3.xml"/><Relationship Id="rId21" Type="http://schemas.openxmlformats.org/officeDocument/2006/relationships/hyperlink" Target="http://bfp.sp.unipi.it/chiara/lm/kantpisa1.html" TargetMode="External"/><Relationship Id="rId7" Type="http://schemas.openxmlformats.org/officeDocument/2006/relationships/settings" Target="settings.xml"/><Relationship Id="rId12" Type="http://schemas.openxmlformats.org/officeDocument/2006/relationships/hyperlink" Target="https://www.ipwatchdog.com/2021/07/21/third-option-limited-ip-waiver-solve-pandemic-vaccine-problems/id=135732/" TargetMode="External"/><Relationship Id="rId17" Type="http://schemas.openxmlformats.org/officeDocument/2006/relationships/hyperlink" Target="http://virt052.zim.uni-duisburg-essen.de/Kant/aa06/237.html"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virt052.zim.uni-duisburg-essen.de/Kant/aa06/249.html" TargetMode="External"/><Relationship Id="rId20" Type="http://schemas.openxmlformats.org/officeDocument/2006/relationships/hyperlink" Target="http://bfp.sp.unipi.it/chiara/lm/kantpisa1.html"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technologyreview.com/2019/03/12/136684/a-quantum-experiment-suggests-theres-no-such-thing-as-objective-reality/" TargetMode="External"/><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bfp.sp.unipi.it/chiara/lm/kantpisa1.html" TargetMode="External"/><Relationship Id="rId23" Type="http://schemas.openxmlformats.org/officeDocument/2006/relationships/hyperlink" Target="https://www.tandfonline.com/doi/full/10.1080/25751654.2021.1890867" TargetMode="External"/><Relationship Id="rId10" Type="http://schemas.openxmlformats.org/officeDocument/2006/relationships/endnotes" Target="endnotes.xml"/><Relationship Id="rId19" Type="http://schemas.openxmlformats.org/officeDocument/2006/relationships/hyperlink" Target="http://bfp.sp.unipi.it/chiara/lm/kantpisa1.html"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virt052.zim.uni-duisburg-essen.de/Kant/aa06/245.html" TargetMode="External"/><Relationship Id="rId22" Type="http://schemas.openxmlformats.org/officeDocument/2006/relationships/hyperlink" Target="https://idsa.in/issuebrief/wto-trips-waiver-covid-vaccine-rkumar-120721"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http://www.thefreedictionary.com/negate" TargetMode="External"/><Relationship Id="rId2" Type="http://schemas.openxmlformats.org/officeDocument/2006/relationships/hyperlink" Target="http://www.merriam-webster.com/dictionary/negate" TargetMode="External"/><Relationship Id="rId1" Type="http://schemas.openxmlformats.org/officeDocument/2006/relationships/hyperlink" Target="http://dictionary.reference.com/browse/negate" TargetMode="External"/><Relationship Id="rId5" Type="http://schemas.openxmlformats.org/officeDocument/2006/relationships/hyperlink" Target="http://www.oxforddictionaries.com/definition/english/negate" TargetMode="External"/><Relationship Id="rId4" Type="http://schemas.openxmlformats.org/officeDocument/2006/relationships/hyperlink" Target="http://www.vocabulary.com/dictionary/negat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jet/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3EB4B31A-200E-AD49-8738-807DA4E4B44B}">
  <ds:schemaRefs>
    <ds:schemaRef ds:uri="http://schemas.openxmlformats.org/officeDocument/2006/bibliography"/>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17</Pages>
  <Words>8084</Words>
  <Characters>46085</Characters>
  <Application>Microsoft Office Word</Application>
  <DocSecurity>0</DocSecurity>
  <Lines>384</Lines>
  <Paragraphs>108</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54061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Jet Sun</cp:lastModifiedBy>
  <cp:revision>2</cp:revision>
  <dcterms:created xsi:type="dcterms:W3CDTF">2021-09-19T19:11:00Z</dcterms:created>
  <dcterms:modified xsi:type="dcterms:W3CDTF">2021-09-19T19:11:00Z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