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19716" w14:textId="1D908326" w:rsidR="00F25EA9" w:rsidRDefault="00F25EA9" w:rsidP="00F25EA9"/>
    <w:p w14:paraId="4C0410BC" w14:textId="77777777" w:rsidR="004B6861" w:rsidRPr="00F25EA9" w:rsidRDefault="004B6861" w:rsidP="00F25EA9"/>
    <w:p w14:paraId="73B91DBD" w14:textId="0183C29D" w:rsidR="000447AC" w:rsidRDefault="000447AC" w:rsidP="000447AC">
      <w:pPr>
        <w:pStyle w:val="Heading1"/>
      </w:pPr>
      <w:r>
        <w:lastRenderedPageBreak/>
        <w:t>1AC</w:t>
      </w:r>
    </w:p>
    <w:p w14:paraId="0F02DA56" w14:textId="00D12D07" w:rsidR="00191184" w:rsidRDefault="00191184" w:rsidP="00191184">
      <w:pPr>
        <w:pStyle w:val="Heading3"/>
      </w:pPr>
      <w:r>
        <w:lastRenderedPageBreak/>
        <w:t>FW</w:t>
      </w:r>
    </w:p>
    <w:p w14:paraId="7B7ED8AD" w14:textId="67D3AD33" w:rsidR="00191184" w:rsidRDefault="00191184" w:rsidP="00191184">
      <w:pPr>
        <w:pStyle w:val="Heading4"/>
        <w:rPr>
          <w:i/>
        </w:rPr>
      </w:pPr>
      <w:r w:rsidRPr="002677ED">
        <w:rPr>
          <w:i/>
        </w:rPr>
        <w:t>Ethics must begin a priori</w:t>
      </w:r>
    </w:p>
    <w:p w14:paraId="5FA1AF7A" w14:textId="59A953FD" w:rsidR="00C546C9" w:rsidRDefault="00C546C9" w:rsidP="00C546C9">
      <w:pPr>
        <w:pStyle w:val="Heading4"/>
      </w:pPr>
      <w:r>
        <w:t>A</w:t>
      </w:r>
      <w:r>
        <w:t xml:space="preserve">] </w:t>
      </w:r>
      <w:r w:rsidRPr="00D75B1C">
        <w:t>Negating affirms because it assumes that the 1ac is a statement that is worthy of contestation which means are arguments are legitimate.</w:t>
      </w:r>
      <w:r>
        <w:t xml:space="preserve"> </w:t>
      </w:r>
    </w:p>
    <w:p w14:paraId="58D5C245" w14:textId="5E40B154" w:rsidR="00C546C9" w:rsidRDefault="00C546C9" w:rsidP="00C546C9">
      <w:pPr>
        <w:pStyle w:val="Heading4"/>
      </w:pPr>
      <w:r>
        <w:t>B</w:t>
      </w:r>
      <w:r>
        <w:t>] Affirm because either the neg is true meaning its bad for us to clash w/ it because it turns us into Fake News people OR it’s not meaning it’s a lie that you can’t vote on for ethics.</w:t>
      </w:r>
    </w:p>
    <w:p w14:paraId="1F75D3CD" w14:textId="650301FC" w:rsidR="00C546C9" w:rsidRPr="00C546C9" w:rsidRDefault="00C546C9" w:rsidP="00C546C9">
      <w:pPr>
        <w:pStyle w:val="Heading4"/>
      </w:pPr>
      <w:r>
        <w:rPr>
          <w:u w:val="single"/>
        </w:rPr>
        <w:t>C</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1B8AC0F0" w14:textId="48C278A9" w:rsidR="00C546C9" w:rsidRDefault="00C546C9" w:rsidP="00C546C9">
      <w:pPr>
        <w:pStyle w:val="Heading4"/>
      </w:pPr>
      <w:r>
        <w:rPr>
          <w:u w:val="single"/>
        </w:rPr>
        <w:t>D</w:t>
      </w:r>
      <w:r w:rsidRPr="00C546C9">
        <w:rPr>
          <w:u w:val="single"/>
        </w:rPr>
        <w:t>] Overthinking paradox</w:t>
      </w:r>
      <w:r>
        <w:t>- the 1NC is a form of unnecessary overthinking that prevents decisions to be made so don’t evaluate it</w:t>
      </w:r>
    </w:p>
    <w:p w14:paraId="351871EF" w14:textId="77777777" w:rsidR="00C546C9" w:rsidRPr="00562C3E" w:rsidRDefault="00C546C9" w:rsidP="00C546C9">
      <w:pPr>
        <w:spacing w:line="276" w:lineRule="auto"/>
        <w:rPr>
          <w:rFonts w:asciiTheme="minorHAnsi" w:hAnsiTheme="minorHAnsi" w:cstheme="minorHAnsi"/>
          <w:sz w:val="16"/>
          <w:szCs w:val="16"/>
        </w:rPr>
      </w:pPr>
      <w:r>
        <w:rPr>
          <w:rFonts w:asciiTheme="minorHAnsi" w:hAnsiTheme="minorHAnsi" w:cstheme="minorHAnsi"/>
          <w:b/>
          <w:bCs/>
        </w:rPr>
        <w:t>Wikipedia</w:t>
      </w:r>
      <w:r w:rsidRPr="005A2539">
        <w:rPr>
          <w:rFonts w:asciiTheme="minorHAnsi" w:hAnsiTheme="minorHAnsi" w:cstheme="minorHAnsi"/>
          <w:sz w:val="16"/>
          <w:szCs w:val="16"/>
        </w:rPr>
        <w:t xml:space="preserve"> [Brackets Original. “</w:t>
      </w:r>
      <w:r>
        <w:rPr>
          <w:rFonts w:asciiTheme="minorHAnsi" w:hAnsiTheme="minorHAnsi" w:cstheme="minorHAnsi"/>
          <w:sz w:val="16"/>
          <w:szCs w:val="16"/>
        </w:rPr>
        <w:t>Analysis Paralysis</w:t>
      </w:r>
      <w:r w:rsidRPr="005A2539">
        <w:rPr>
          <w:rFonts w:asciiTheme="minorHAnsi" w:hAnsiTheme="minorHAnsi" w:cstheme="minorHAnsi"/>
          <w:sz w:val="16"/>
          <w:szCs w:val="16"/>
        </w:rPr>
        <w:t xml:space="preserve">”. Wikipedia. No Date. </w:t>
      </w:r>
      <w:hyperlink r:id="rId9"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w:t>
      </w:r>
    </w:p>
    <w:p w14:paraId="05D7A0E4" w14:textId="64C1A146" w:rsidR="00C546C9" w:rsidRDefault="00C546C9" w:rsidP="00C546C9">
      <w:pPr>
        <w:rPr>
          <w:sz w:val="12"/>
        </w:rPr>
      </w:pPr>
      <w:r w:rsidRPr="00562C3E">
        <w:rPr>
          <w:sz w:val="12"/>
        </w:rPr>
        <w:t xml:space="preserve">Analysis paralysis (or paralysis by analysis) describes an individual or group process when </w:t>
      </w:r>
      <w:r w:rsidRPr="00562C3E">
        <w:rPr>
          <w:rStyle w:val="StyleUnderline"/>
          <w:highlight w:val="green"/>
        </w:rPr>
        <w:t>overanalyzing</w:t>
      </w:r>
      <w:r w:rsidRPr="00562C3E">
        <w:rPr>
          <w:rStyle w:val="StyleUnderline"/>
        </w:rPr>
        <w:t xml:space="preserve"> or overthinking </w:t>
      </w:r>
      <w:r w:rsidRPr="00562C3E">
        <w:rPr>
          <w:rStyle w:val="StyleUnderline"/>
          <w:highlight w:val="green"/>
        </w:rPr>
        <w:t>a situation</w:t>
      </w:r>
      <w:r w:rsidRPr="00562C3E">
        <w:rPr>
          <w:rStyle w:val="StyleUnderline"/>
        </w:rPr>
        <w:t xml:space="preserve"> can </w:t>
      </w:r>
      <w:r w:rsidRPr="00562C3E">
        <w:rPr>
          <w:rStyle w:val="StyleUnderline"/>
          <w:highlight w:val="green"/>
        </w:rPr>
        <w:t>cause</w:t>
      </w:r>
      <w:r w:rsidRPr="00562C3E">
        <w:rPr>
          <w:rStyle w:val="StyleUnderline"/>
        </w:rPr>
        <w:t xml:space="preserve"> forward motion or </w:t>
      </w:r>
      <w:r w:rsidRPr="00562C3E">
        <w:rPr>
          <w:rStyle w:val="StyleUnderline"/>
          <w:highlight w:val="green"/>
        </w:rPr>
        <w:t>decision-making to become [frozen]</w:t>
      </w:r>
      <w:r w:rsidRPr="00562C3E">
        <w:rPr>
          <w:rStyle w:val="StyleUnderline"/>
        </w:rPr>
        <w:t xml:space="preserve"> "paralyzed", </w:t>
      </w:r>
      <w:r w:rsidRPr="00562C3E">
        <w:rPr>
          <w:rStyle w:val="StyleUnderline"/>
          <w:highlight w:val="green"/>
        </w:rPr>
        <w:t>meaning that no solution or course of action is decided upon</w:t>
      </w:r>
      <w:r w:rsidRPr="00562C3E">
        <w:rPr>
          <w:rStyle w:val="StyleUnderline"/>
        </w:rPr>
        <w:t xml:space="preserve">. A situation may be deemed too </w:t>
      </w:r>
      <w:proofErr w:type="gramStart"/>
      <w:r w:rsidRPr="00562C3E">
        <w:rPr>
          <w:rStyle w:val="StyleUnderline"/>
        </w:rPr>
        <w:t>complicated</w:t>
      </w:r>
      <w:proofErr w:type="gramEnd"/>
      <w:r w:rsidRPr="00562C3E">
        <w:rPr>
          <w:rStyle w:val="StyleUnderline"/>
        </w:rPr>
        <w:t xml:space="preserve"> and a </w:t>
      </w:r>
      <w:r w:rsidRPr="00562C3E">
        <w:rPr>
          <w:rStyle w:val="StyleUnderline"/>
          <w:highlight w:val="green"/>
        </w:rPr>
        <w:t>decision is never made, due to the fear that a potentially larger problem may arise.</w:t>
      </w:r>
      <w:r w:rsidRPr="00562C3E">
        <w:rPr>
          <w:rStyle w:val="StyleUnderline"/>
        </w:rPr>
        <w:t xml:space="preserve"> A person may desire a perfect </w:t>
      </w:r>
      <w:proofErr w:type="gramStart"/>
      <w:r w:rsidRPr="00562C3E">
        <w:rPr>
          <w:rStyle w:val="StyleUnderline"/>
        </w:rPr>
        <w:t>solution, but</w:t>
      </w:r>
      <w:proofErr w:type="gramEnd"/>
      <w:r w:rsidRPr="00562C3E">
        <w:rPr>
          <w:rStyle w:val="StyleUnderline"/>
        </w:rPr>
        <w:t xml:space="preserve"> may fear making a decision that could result in error, while on the way to a better solution. </w:t>
      </w:r>
      <w:r w:rsidRPr="00562C3E">
        <w:rPr>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7354EEB7" w14:textId="12FBB710" w:rsidR="00C546C9" w:rsidRPr="00C546C9" w:rsidRDefault="00C546C9" w:rsidP="00C546C9">
      <w:pPr>
        <w:pStyle w:val="Heading4"/>
      </w:pPr>
      <w:r>
        <w:rPr>
          <w:u w:val="single"/>
        </w:rPr>
        <w:t>E</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3EA8751D" w14:textId="75EA96D3" w:rsidR="00C546C9" w:rsidRPr="00C546C9" w:rsidRDefault="00C546C9" w:rsidP="00C546C9">
      <w:pPr>
        <w:pStyle w:val="Heading4"/>
      </w:pPr>
      <w:r>
        <w:t>F</w:t>
      </w:r>
      <w:r>
        <w:t xml:space="preserve">] </w:t>
      </w:r>
      <w:r w:rsidRPr="001B30FD">
        <w:rPr>
          <w:u w:val="single"/>
        </w:rPr>
        <w:t>Decision Making Paradox</w:t>
      </w:r>
      <w:r w:rsidRPr="00EB18FA">
        <w:t xml:space="preserve"> </w:t>
      </w:r>
      <w:r>
        <w:t xml:space="preserve">– </w:t>
      </w:r>
      <w:proofErr w:type="gramStart"/>
      <w:r>
        <w:t>in order to</w:t>
      </w:r>
      <w:proofErr w:type="gramEnd"/>
      <w:r>
        <w:t xml:space="preserve"> judge we need a decision-making procedure to determine it is a good decision. But to </w:t>
      </w:r>
      <w:proofErr w:type="spellStart"/>
      <w:proofErr w:type="gramStart"/>
      <w:r>
        <w:t>chose</w:t>
      </w:r>
      <w:proofErr w:type="spellEnd"/>
      <w:proofErr w:type="gramEnd"/>
      <w:r>
        <w:t xml:space="preserve"> a decision-making procedure requires another meta level decision making procedure leading to infinite regress so just vote aff to break the paradox.</w:t>
      </w:r>
    </w:p>
    <w:p w14:paraId="1AA08242" w14:textId="73EAEC30" w:rsidR="00191184" w:rsidRDefault="00C546C9" w:rsidP="00191184">
      <w:pPr>
        <w:pStyle w:val="Heading4"/>
        <w:rPr>
          <w:rFonts w:cs="Calibri"/>
        </w:rPr>
      </w:pPr>
      <w:r>
        <w:rPr>
          <w:rFonts w:cs="Calibri"/>
        </w:rPr>
        <w:t>G</w:t>
      </w:r>
      <w:r w:rsidR="00191184" w:rsidRPr="00305C79">
        <w:rPr>
          <w:rFonts w:cs="Calibri"/>
        </w:rPr>
        <w:t xml:space="preserve">] </w:t>
      </w:r>
      <w:r w:rsidR="00191184" w:rsidRPr="00305C79">
        <w:rPr>
          <w:rFonts w:cs="Calibri"/>
          <w:u w:val="single"/>
        </w:rPr>
        <w:t>Naturalistic fallacy</w:t>
      </w:r>
      <w:r w:rsidR="00191184"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3E7BAAF6" w14:textId="77777777" w:rsidR="00C546C9" w:rsidRPr="00C546C9" w:rsidRDefault="00C546C9" w:rsidP="00C546C9"/>
    <w:p w14:paraId="1AB1D068" w14:textId="56A2158C" w:rsidR="00191184" w:rsidRDefault="00191184" w:rsidP="00191184">
      <w:pPr>
        <w:pStyle w:val="Heading4"/>
      </w:pPr>
      <w:r w:rsidRPr="00F279F1">
        <w:rPr>
          <w:u w:val="single"/>
        </w:rPr>
        <w:lastRenderedPageBreak/>
        <w:t>That justifies universality</w:t>
      </w:r>
      <w:r>
        <w:t xml:space="preserve"> </w:t>
      </w:r>
      <w:r w:rsidRPr="00CE11B7">
        <w:t xml:space="preserve">–a priori principles like reason apply to everyone since they are independent of human experience and </w:t>
      </w:r>
      <w:r>
        <w:t>–</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23217A7F" w14:textId="77777777" w:rsidR="00C546C9" w:rsidRPr="00C546C9" w:rsidRDefault="00C546C9" w:rsidP="00C546C9"/>
    <w:p w14:paraId="3294EE20" w14:textId="762C170F" w:rsidR="00191184" w:rsidRDefault="00191184" w:rsidP="00191184">
      <w:pPr>
        <w:pStyle w:val="Heading4"/>
      </w:pPr>
      <w:r>
        <w:t>Additionally</w:t>
      </w:r>
      <w:r w:rsidRPr="0088077D">
        <w:t>:</w:t>
      </w:r>
    </w:p>
    <w:p w14:paraId="147D86A6" w14:textId="77777777" w:rsidR="00EB18FA" w:rsidRPr="00EB18FA" w:rsidRDefault="00EB18FA" w:rsidP="00EB18FA"/>
    <w:p w14:paraId="168016A2" w14:textId="77777777" w:rsidR="00191184" w:rsidRDefault="00191184" w:rsidP="00191184">
      <w:pPr>
        <w:pStyle w:val="Heading4"/>
      </w:pPr>
      <w:r>
        <w:t>[A] Resource</w:t>
      </w:r>
      <w:r w:rsidRPr="00F73615">
        <w:t xml:space="preserve"> disparities—</w:t>
      </w:r>
      <w:r>
        <w:t>focusing</w:t>
      </w:r>
      <w:r w:rsidRPr="00F73615">
        <w:t xml:space="preserve"> on evidence privileges debaters with the most prep </w:t>
      </w:r>
      <w:r>
        <w:t>excluding</w:t>
      </w:r>
      <w:r w:rsidRPr="00F73615">
        <w:t xml:space="preserve"> lone-wolfs. A debate</w:t>
      </w:r>
      <w:r>
        <w:t>r</w:t>
      </w:r>
      <w:r w:rsidRPr="00F73615">
        <w:t xml:space="preserve"> under my framework can easily be won without any prep since minimal evidence </w:t>
      </w:r>
      <w:r>
        <w:t>is</w:t>
      </w:r>
      <w:r w:rsidRPr="00F73615">
        <w:t xml:space="preserve"> required. That pre-req to</w:t>
      </w:r>
      <w:r>
        <w:t xml:space="preserve"> accessing </w:t>
      </w:r>
      <w:r w:rsidRPr="00F73615">
        <w:t>the activity.</w:t>
      </w:r>
    </w:p>
    <w:p w14:paraId="4AF10E3E" w14:textId="77777777" w:rsidR="00191184" w:rsidRPr="00305C79" w:rsidRDefault="00191184" w:rsidP="00191184">
      <w:pPr>
        <w:pStyle w:val="Heading4"/>
        <w:rPr>
          <w:rFonts w:cs="Calibri"/>
        </w:rPr>
      </w:pPr>
      <w:r w:rsidRPr="00305C79">
        <w:rPr>
          <w:rFonts w:cs="Calibri"/>
        </w:rPr>
        <w:t>[</w:t>
      </w:r>
      <w:r>
        <w:rPr>
          <w:rFonts w:cs="Calibri"/>
        </w:rPr>
        <w:t>B</w:t>
      </w:r>
      <w:r w:rsidRPr="00305C79">
        <w:rPr>
          <w:rFonts w:cs="Calibri"/>
        </w:rPr>
        <w:t>] Practical identities – we find our lives worth living under practical identities such as student but that presupposes agency.</w:t>
      </w:r>
    </w:p>
    <w:p w14:paraId="1CBC4A5D" w14:textId="77777777" w:rsidR="00191184" w:rsidRPr="00305C79" w:rsidRDefault="00191184" w:rsidP="00191184">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7E7D87E1" w14:textId="77777777" w:rsidR="00191184" w:rsidRPr="00305C79" w:rsidRDefault="00191184" w:rsidP="00191184">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E41836">
        <w:rPr>
          <w:rStyle w:val="Emphasis"/>
        </w:rPr>
        <w:t xml:space="preserve">reflective </w:t>
      </w:r>
      <w:r w:rsidRPr="00305C79">
        <w:rPr>
          <w:rStyle w:val="Emphasis"/>
          <w:highlight w:val="green"/>
        </w:rPr>
        <w:t xml:space="preserve">structure </w:t>
      </w:r>
      <w:r w:rsidRPr="00E41836">
        <w:rPr>
          <w:rStyle w:val="Emphasis"/>
        </w:rPr>
        <w:t>of the mind is a source of</w:t>
      </w:r>
      <w:r w:rsidRPr="00305C79">
        <w:rPr>
          <w:rStyle w:val="Emphasis"/>
        </w:rPr>
        <w:t xml:space="preserve"> “self-consciousness” because it </w:t>
      </w:r>
      <w:r w:rsidRPr="00305C79">
        <w:rPr>
          <w:rStyle w:val="Emphasis"/>
          <w:highlight w:val="green"/>
        </w:rPr>
        <w:t xml:space="preserve">forces us to have </w:t>
      </w:r>
      <w:r w:rsidRPr="00E41836">
        <w:rPr>
          <w:rStyle w:val="Emphasis"/>
        </w:rPr>
        <w:t xml:space="preserve">a conception of </w:t>
      </w:r>
      <w:r w:rsidRPr="00305C79">
        <w:rPr>
          <w:rStyle w:val="Emphasis"/>
          <w:highlight w:val="green"/>
        </w:rPr>
        <w:t>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w:t>
      </w:r>
      <w:r w:rsidRPr="00E41836">
        <w:rPr>
          <w:sz w:val="16"/>
        </w:rPr>
        <w:t xml:space="preserve">deliberate. </w:t>
      </w:r>
      <w:r w:rsidRPr="00E41836">
        <w:rPr>
          <w:rStyle w:val="Emphasis"/>
        </w:rPr>
        <w:t xml:space="preserve">When you deliberate, it is as if there were something over and above </w:t>
      </w:r>
      <w:proofErr w:type="gramStart"/>
      <w:r w:rsidRPr="00E41836">
        <w:rPr>
          <w:rStyle w:val="Emphasis"/>
        </w:rPr>
        <w:t>all of</w:t>
      </w:r>
      <w:proofErr w:type="gramEnd"/>
      <w:r w:rsidRPr="00E41836">
        <w:rPr>
          <w:rStyle w:val="Emphasis"/>
        </w:rPr>
        <w:t xml:space="preserve"> your desires, something that is you</w:t>
      </w:r>
      <w:r w:rsidRPr="00305C79">
        <w:rPr>
          <w:rStyle w:val="Emphasis"/>
        </w:rPr>
        <w:t xml:space="preserve">, and </w:t>
      </w:r>
      <w:r w:rsidRPr="00305C79">
        <w:rPr>
          <w:rStyle w:val="Emphasis"/>
          <w:highlight w:val="green"/>
        </w:rPr>
        <w:t xml:space="preserve">that chooses which </w:t>
      </w:r>
      <w:r w:rsidRPr="00E41836">
        <w:rPr>
          <w:rStyle w:val="Emphasis"/>
        </w:rPr>
        <w:t>desire to act on. This means</w:t>
      </w:r>
      <w:r w:rsidRPr="00305C79">
        <w:rPr>
          <w:rStyle w:val="Emphasis"/>
        </w:rPr>
        <w:t xml:space="preserve"> that </w:t>
      </w:r>
      <w:r w:rsidRPr="00E41836">
        <w:rPr>
          <w:rStyle w:val="Emphasis"/>
        </w:rPr>
        <w:t>the principle or law by which you determine</w:t>
      </w:r>
      <w:r w:rsidRPr="00305C79">
        <w:rPr>
          <w:rStyle w:val="Emphasis"/>
        </w:rPr>
        <w:t xml:space="preserve"> your </w:t>
      </w:r>
      <w:r w:rsidRPr="00305C79">
        <w:rPr>
          <w:rStyle w:val="Emphasis"/>
          <w:highlight w:val="green"/>
        </w:rPr>
        <w:t xml:space="preserve">actions </w:t>
      </w:r>
      <w:r w:rsidRPr="00E41836">
        <w:rPr>
          <w:rStyle w:val="Emphasis"/>
        </w:rPr>
        <w:t xml:space="preserve">is one that </w:t>
      </w:r>
      <w:r w:rsidRPr="00305C79">
        <w:rPr>
          <w:rStyle w:val="Emphasis"/>
          <w:highlight w:val="green"/>
        </w:rPr>
        <w:t xml:space="preserve">you regard as </w:t>
      </w:r>
      <w:r w:rsidRPr="00E41836">
        <w:rPr>
          <w:rStyle w:val="Emphasis"/>
        </w:rPr>
        <w:t xml:space="preserve">being </w:t>
      </w:r>
      <w:r w:rsidRPr="00305C79">
        <w:rPr>
          <w:rStyle w:val="Emphasis"/>
          <w:highlight w:val="green"/>
        </w:rPr>
        <w:t xml:space="preserve">expressive </w:t>
      </w:r>
      <w:r w:rsidRPr="00E41836">
        <w:rPr>
          <w:rStyle w:val="Emphasis"/>
        </w:rPr>
        <w:t>of yourself. To</w:t>
      </w:r>
      <w:r w:rsidRPr="00305C79">
        <w:rPr>
          <w:rStyle w:val="Emphasis"/>
        </w:rPr>
        <w:t xml:space="preserve">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w:t>
      </w:r>
      <w:r w:rsidRPr="00E41836">
        <w:rPr>
          <w:sz w:val="16"/>
        </w:rPr>
        <w:t>is to</w:t>
      </w:r>
      <w:r w:rsidRPr="00305C79">
        <w:rPr>
          <w:sz w:val="16"/>
        </w:rPr>
        <w:t xml:space="preserve"> </w:t>
      </w:r>
      <w:r w:rsidRPr="00E41836">
        <w:rPr>
          <w:sz w:val="16"/>
        </w:rPr>
        <w:t xml:space="preserve">herself. </w:t>
      </w:r>
      <w:r w:rsidRPr="00E41836">
        <w:rPr>
          <w:rStyle w:val="Emphasis"/>
        </w:rPr>
        <w:t xml:space="preserve">The conception of </w:t>
      </w:r>
      <w:r w:rsidRPr="00305C79">
        <w:rPr>
          <w:rStyle w:val="Emphasis"/>
          <w:highlight w:val="green"/>
        </w:rPr>
        <w:t>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E41836">
        <w:rPr>
          <w:rStyle w:val="Emphasis"/>
        </w:rPr>
        <w:t xml:space="preserve">under which you find your life to be worth living and your actions to be worth undertaking. </w:t>
      </w:r>
      <w:proofErr w:type="gramStart"/>
      <w:r w:rsidRPr="00E41836">
        <w:rPr>
          <w:rStyle w:val="Emphasis"/>
        </w:rPr>
        <w:t>So</w:t>
      </w:r>
      <w:proofErr w:type="gramEnd"/>
      <w:r w:rsidRPr="00E41836">
        <w:rPr>
          <w:rStyle w:val="Emphasis"/>
        </w:rPr>
        <w:t xml:space="preserve"> I will call this a conception</w:t>
      </w:r>
      <w:r w:rsidRPr="00305C79">
        <w:rPr>
          <w:rStyle w:val="Emphasis"/>
        </w:rPr>
        <w:t xml:space="preserve"> of your </w:t>
      </w:r>
      <w:r w:rsidRPr="00305C79">
        <w:rPr>
          <w:rStyle w:val="Emphasis"/>
          <w:highlight w:val="green"/>
        </w:rPr>
        <w:t>practical identity.</w:t>
      </w:r>
      <w:r w:rsidRPr="00305C79">
        <w:rPr>
          <w:rStyle w:val="Emphasis"/>
        </w:rPr>
        <w:t xml:space="preserve"> Practical </w:t>
      </w:r>
      <w:r w:rsidRPr="00E41836">
        <w:rPr>
          <w:rStyle w:val="Emphasis"/>
        </w:rPr>
        <w:t xml:space="preserve">identity is a complex matter and for the </w:t>
      </w:r>
      <w:r w:rsidRPr="00E41836">
        <w:rPr>
          <w:rStyle w:val="Emphasis"/>
        </w:rPr>
        <w:lastRenderedPageBreak/>
        <w:t>average person there will be a jumble of such conceptions.</w:t>
      </w:r>
      <w:r w:rsidRPr="00E41836">
        <w:rPr>
          <w:sz w:val="16"/>
        </w:rPr>
        <w:t xml:space="preserve"> You are a human being, a woman or a man, an adherent of a certain religion, a member of an ethnic group, someone’s friend, and so on. And </w:t>
      </w:r>
      <w:proofErr w:type="gramStart"/>
      <w:r w:rsidRPr="00E41836">
        <w:rPr>
          <w:sz w:val="16"/>
        </w:rPr>
        <w:t>all of</w:t>
      </w:r>
      <w:proofErr w:type="gramEnd"/>
      <w:r w:rsidRPr="00E41836">
        <w:rPr>
          <w:sz w:val="16"/>
        </w:rPr>
        <w:t xml:space="preserve"> these identities give rise to reasons and obligations. </w:t>
      </w:r>
      <w:r w:rsidRPr="00E41836">
        <w:rPr>
          <w:rStyle w:val="Emphasis"/>
        </w:rPr>
        <w:t>Your reasons express your identity, your nature; your obligations spring from what that identity forbids</w:t>
      </w:r>
      <w:r w:rsidRPr="00E41836">
        <w:rPr>
          <w:sz w:val="16"/>
        </w:rPr>
        <w:t>.</w:t>
      </w:r>
    </w:p>
    <w:p w14:paraId="4D8FEB34" w14:textId="77777777" w:rsidR="00191184" w:rsidRPr="00E80998" w:rsidRDefault="00191184" w:rsidP="00191184">
      <w:pPr>
        <w:pStyle w:val="Heading4"/>
      </w:pPr>
      <w:r w:rsidRPr="00E80998">
        <w:t xml:space="preserve">Thus, the standard is consistency with the categorical imperative. </w:t>
      </w:r>
    </w:p>
    <w:p w14:paraId="253EFDF6" w14:textId="77777777" w:rsidR="00191184" w:rsidRDefault="00191184" w:rsidP="00191184">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w:t>
      </w:r>
      <w:r>
        <w:t>]</w:t>
      </w:r>
      <w:r w:rsidRPr="0088077D">
        <w:t xml:space="preserve"> Statements are true before false since if I told you my name, you’d believe me. b] If anything is permissible, then so is the aff since there is nothing </w:t>
      </w:r>
      <w:r>
        <w:t>prohibiting us.</w:t>
      </w:r>
      <w:r w:rsidRPr="0088077D">
        <w:t xml:space="preserve"> </w:t>
      </w:r>
    </w:p>
    <w:p w14:paraId="7CA1988F" w14:textId="77777777" w:rsidR="00191184" w:rsidRDefault="00191184" w:rsidP="00191184">
      <w:pPr>
        <w:pStyle w:val="Heading4"/>
      </w:pPr>
      <w:r w:rsidRPr="00C423B9">
        <w:rPr>
          <w:u w:val="single"/>
        </w:rPr>
        <w:t>[2] Consequences Fail:</w:t>
      </w:r>
      <w:r w:rsidRPr="00C423B9">
        <w:t xml:space="preserve"> a] Every action has infinite stemming consequences so we can’t predict. b] Induction is circular because it </w:t>
      </w:r>
      <w:r>
        <w:t>assumes</w:t>
      </w:r>
      <w:r w:rsidRPr="00C423B9">
        <w:t xml:space="preserve"> nature will hold uniform c] Every action is infinitely divisible, only intents unify d] </w:t>
      </w:r>
      <w:r>
        <w:t>Yes act/omission distinction – t</w:t>
      </w:r>
      <w:r w:rsidRPr="00C423B9">
        <w:t xml:space="preserve">here are infinite events occurring over which you have no control, so you can never be moral </w:t>
      </w:r>
    </w:p>
    <w:p w14:paraId="3D9FF2E1" w14:textId="77777777" w:rsidR="00191184" w:rsidRDefault="00191184" w:rsidP="00191184">
      <w:pPr>
        <w:pStyle w:val="Heading3"/>
      </w:pPr>
      <w:r>
        <w:lastRenderedPageBreak/>
        <w:t>Advocacy</w:t>
      </w:r>
    </w:p>
    <w:p w14:paraId="3C357B0E" w14:textId="77777777" w:rsidR="00191184" w:rsidRPr="00976E44" w:rsidRDefault="00191184" w:rsidP="00191184">
      <w:pPr>
        <w:pStyle w:val="Heading4"/>
        <w:rPr>
          <w:rFonts w:cs="Calibri"/>
        </w:rPr>
      </w:pPr>
      <w:r w:rsidRPr="00976E44">
        <w:rPr>
          <w:rFonts w:cs="Calibri"/>
        </w:rPr>
        <w:t>Plan text: The member nations of the World Trade Organization ought to reduce intellectual property protections for medicines during pandemics.</w:t>
      </w:r>
    </w:p>
    <w:p w14:paraId="6ABE8F57" w14:textId="77777777" w:rsidR="00191184" w:rsidRPr="00976E44" w:rsidRDefault="00191184" w:rsidP="00191184"/>
    <w:p w14:paraId="2B8DF2D8" w14:textId="77777777" w:rsidR="00191184" w:rsidRPr="00976E44" w:rsidRDefault="00191184" w:rsidP="00191184">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7FAA1411" w14:textId="77777777" w:rsidR="00191184" w:rsidRPr="00976E44" w:rsidRDefault="00191184" w:rsidP="00191184">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0" w:history="1">
        <w:r w:rsidRPr="00976E44">
          <w:rPr>
            <w:rStyle w:val="Hyperlink"/>
          </w:rPr>
          <w:t>https://www.ipwatchdog.com/2021/07/21/third-option-limited-ip-waiver-solve-pandemic-vaccine-problems/id=135732/</w:t>
        </w:r>
      </w:hyperlink>
      <w:r w:rsidRPr="00976E44">
        <w:t>] Justin</w:t>
      </w:r>
    </w:p>
    <w:p w14:paraId="3AD0DAF2" w14:textId="77777777" w:rsidR="00191184" w:rsidRPr="00976E44" w:rsidRDefault="00191184" w:rsidP="00191184">
      <w:pPr>
        <w:rPr>
          <w:u w:val="single"/>
        </w:rPr>
      </w:pPr>
      <w:r w:rsidRPr="00976E44">
        <w:rPr>
          <w:highlight w:val="green"/>
          <w:u w:val="single"/>
        </w:rPr>
        <w:t>Limited Waiver</w:t>
      </w:r>
      <w:r w:rsidRPr="00976E44">
        <w:rPr>
          <w:u w:val="single"/>
        </w:rPr>
        <w:t xml:space="preserve"> Approach</w:t>
      </w:r>
    </w:p>
    <w:p w14:paraId="796C38AC" w14:textId="77777777" w:rsidR="00191184" w:rsidRPr="00976E44" w:rsidRDefault="00191184" w:rsidP="00191184">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47C7189E" w14:textId="77777777" w:rsidR="00191184" w:rsidRPr="00976E44" w:rsidRDefault="00191184" w:rsidP="00191184">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3C08423C" w14:textId="77777777" w:rsidR="00191184" w:rsidRPr="00976E44" w:rsidRDefault="00191184" w:rsidP="00191184">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 xml:space="preserve">no </w:t>
      </w:r>
      <w:r w:rsidRPr="00976E44">
        <w:rPr>
          <w:rStyle w:val="Emphasis"/>
        </w:rPr>
        <w:lastRenderedPageBreak/>
        <w:t>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23E1D3A9" w14:textId="77777777" w:rsidR="00191184" w:rsidRPr="00976E44" w:rsidRDefault="00191184" w:rsidP="00191184">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2981C866" w14:textId="77777777" w:rsidR="00191184" w:rsidRPr="00976E44" w:rsidRDefault="00191184" w:rsidP="00191184">
      <w:pPr>
        <w:rPr>
          <w:sz w:val="16"/>
        </w:rPr>
      </w:pPr>
      <w:r w:rsidRPr="00976E44">
        <w:rPr>
          <w:sz w:val="16"/>
        </w:rPr>
        <w:t>Let’s Not Repeat Past Mistakes</w:t>
      </w:r>
    </w:p>
    <w:p w14:paraId="72F1A7E6" w14:textId="77777777" w:rsidR="00191184" w:rsidRPr="00976E44" w:rsidRDefault="00191184" w:rsidP="00191184">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3EDB27A7" w14:textId="77777777" w:rsidR="00191184" w:rsidRDefault="00191184" w:rsidP="00191184">
      <w:pPr>
        <w:rPr>
          <w:rFonts w:asciiTheme="minorHAnsi" w:hAnsiTheme="minorHAnsi" w:cstheme="minorBidi"/>
        </w:rPr>
      </w:pPr>
    </w:p>
    <w:p w14:paraId="788D1818" w14:textId="77777777" w:rsidR="00191184" w:rsidRDefault="00191184" w:rsidP="00191184">
      <w:pPr>
        <w:pStyle w:val="Heading3"/>
      </w:pPr>
      <w:r>
        <w:lastRenderedPageBreak/>
        <w:t>Offense</w:t>
      </w:r>
    </w:p>
    <w:p w14:paraId="57E2362C" w14:textId="5D1E0161" w:rsidR="00191184" w:rsidRPr="00305C79" w:rsidRDefault="00191184" w:rsidP="00191184">
      <w:pPr>
        <w:pStyle w:val="Heading4"/>
        <w:rPr>
          <w:rFonts w:cs="Calibri"/>
        </w:rPr>
      </w:pPr>
      <w:r w:rsidRPr="00305C79">
        <w:rPr>
          <w:rFonts w:cs="Calibri"/>
        </w:rPr>
        <w:t>The categorical imperative rejects the idea of intellectual property as it suppresses freedom by preventing others from innovating and suppressing speech in the name of a copyright.</w:t>
      </w:r>
    </w:p>
    <w:p w14:paraId="1C450DBA" w14:textId="77777777" w:rsidR="00191184" w:rsidRPr="00305C79" w:rsidRDefault="00191184" w:rsidP="00191184">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r>
        <w:t xml:space="preserve"> // Re-Cut Justin</w:t>
      </w:r>
    </w:p>
    <w:p w14:paraId="202C66F3" w14:textId="77777777" w:rsidR="00191184" w:rsidRPr="00305C79" w:rsidRDefault="00191184" w:rsidP="00191184">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11"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E41836">
        <w:rPr>
          <w:rStyle w:val="Emphasis"/>
        </w:rPr>
        <w:t xml:space="preserve">to Kant, the </w:t>
      </w:r>
      <w:r w:rsidRPr="00305C79">
        <w:rPr>
          <w:rStyle w:val="Emphasis"/>
          <w:highlight w:val="green"/>
        </w:rPr>
        <w:t>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E41836">
        <w:rPr>
          <w:rStyle w:val="Emphasis"/>
        </w:rPr>
        <w:t xml:space="preserve">sensible </w:t>
      </w:r>
      <w:r w:rsidRPr="00305C79">
        <w:rPr>
          <w:rStyle w:val="Emphasis"/>
          <w:highlight w:val="green"/>
        </w:rPr>
        <w:t>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2" w:tgtFrame="_top" w:history="1">
        <w:r w:rsidRPr="00305C79">
          <w:rPr>
            <w:rStyle w:val="Emphasis"/>
          </w:rPr>
          <w:t>245:13-16</w:t>
        </w:r>
      </w:hyperlink>
      <w:r w:rsidRPr="00E41836">
        <w:rPr>
          <w:rStyle w:val="Emphasis"/>
        </w:rPr>
        <w:t xml:space="preserve">). The rightful possession is </w:t>
      </w:r>
      <w:r w:rsidRPr="00305C79">
        <w:rPr>
          <w:rStyle w:val="Emphasis"/>
          <w:highlight w:val="green"/>
        </w:rPr>
        <w:t>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w:t>
      </w:r>
      <w:r w:rsidRPr="00E41836">
        <w:rPr>
          <w:rStyle w:val="Emphasis"/>
        </w:rPr>
        <w:t>comfortable social convention that 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w:t>
      </w:r>
      <w:r w:rsidRPr="00305C79">
        <w:lastRenderedPageBreak/>
        <w:t xml:space="preserve">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3"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4"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5"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305C79">
        <w:t>has to</w:t>
      </w:r>
      <w:proofErr w:type="gramEnd"/>
      <w:r w:rsidRPr="00305C79">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6" w:tgtFrame="_top" w:history="1">
        <w:r w:rsidRPr="00305C79">
          <w:rPr>
            <w:rStyle w:val="Hyperlink"/>
          </w:rPr>
          <w:t>237-238</w:t>
        </w:r>
      </w:hyperlink>
      <w:r w:rsidRPr="00305C79">
        <w:t xml:space="preserve">) </w:t>
      </w:r>
      <w:hyperlink r:id="rId17"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8"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E41836">
        <w:rPr>
          <w:rStyle w:val="Emphasis"/>
        </w:rPr>
        <w:t xml:space="preserve">Liberty of </w:t>
      </w:r>
      <w:r w:rsidRPr="00305C79">
        <w:rPr>
          <w:rStyle w:val="Emphasis"/>
          <w:highlight w:val="green"/>
        </w:rPr>
        <w:t>speech</w:t>
      </w:r>
      <w:r w:rsidRPr="00305C79">
        <w:rPr>
          <w:rStyle w:val="Emphasis"/>
        </w:rPr>
        <w:t xml:space="preserve"> is </w:t>
      </w:r>
      <w:r w:rsidRPr="00305C79">
        <w:rPr>
          <w:rStyle w:val="Emphasis"/>
          <w:highlight w:val="green"/>
        </w:rPr>
        <w:t xml:space="preserve">an important part of </w:t>
      </w:r>
      <w:r w:rsidRPr="00E41836">
        <w:rPr>
          <w:rStyle w:val="Emphasis"/>
        </w:rPr>
        <w:t>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w:t>
      </w:r>
      <w:r w:rsidRPr="00E41836">
        <w:rPr>
          <w:rStyle w:val="Emphasis"/>
        </w:rPr>
        <w:t xml:space="preserve">it easy to mix </w:t>
      </w:r>
      <w:r w:rsidRPr="00305C79">
        <w:rPr>
          <w:rStyle w:val="Emphasis"/>
          <w:highlight w:val="green"/>
        </w:rPr>
        <w:t>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9"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w:t>
      </w:r>
      <w:r w:rsidRPr="00E41836">
        <w:rPr>
          <w:rStyle w:val="Emphasis"/>
        </w:rPr>
        <w:t xml:space="preserve">Therefore, Kant binds speeches to the persons and their actions, and limits the scope of copyright to publishing, or, </w:t>
      </w:r>
      <w:r w:rsidRPr="00E41836">
        <w:rPr>
          <w:rStyle w:val="Emphasis"/>
        </w:rPr>
        <w:lastRenderedPageBreak/>
        <w:t xml:space="preserve">better, to the publishing of the age of print: the </w:t>
      </w:r>
      <w:proofErr w:type="spellStart"/>
      <w:r w:rsidRPr="00E41836">
        <w:rPr>
          <w:rStyle w:val="Emphasis"/>
        </w:rPr>
        <w:t>Nachdruck</w:t>
      </w:r>
      <w:proofErr w:type="spellEnd"/>
      <w:r w:rsidRPr="00E41836">
        <w:rPr>
          <w:rStyle w:val="Emphasis"/>
        </w:rPr>
        <w:t xml:space="preserve"> is unjust only when someone reproduces</w:t>
      </w:r>
      <w:r w:rsidRPr="00305C79">
        <w:rPr>
          <w:rStyle w:val="Emphasis"/>
        </w:rPr>
        <w:t xml:space="preserve"> a text without the author's permission and distributes its copies to the public</w:t>
      </w:r>
      <w:r w:rsidRPr="00E41836">
        <w:rPr>
          <w:rStyle w:val="Emphasis"/>
        </w:rPr>
        <w:t xml:space="preserve">. </w:t>
      </w:r>
      <w:r w:rsidRPr="00305C79">
        <w:rPr>
          <w:rStyle w:val="Emphasis"/>
          <w:highlight w:val="green"/>
        </w:rPr>
        <w:t>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 xml:space="preserve">there is no </w:t>
      </w:r>
      <w:r w:rsidRPr="00E41836">
        <w:rPr>
          <w:rStyle w:val="Emphasis"/>
        </w:rPr>
        <w:t xml:space="preserve">copyright </w:t>
      </w:r>
      <w:r w:rsidRPr="00305C79">
        <w:rPr>
          <w:rStyle w:val="Emphasis"/>
          <w:highlight w:val="green"/>
        </w:rPr>
        <w:t>violation</w:t>
      </w:r>
      <w:r w:rsidRPr="00305C79">
        <w:rPr>
          <w:rStyle w:val="Emphasis"/>
        </w:rPr>
        <w:t xml:space="preserve">, just because </w:t>
      </w:r>
      <w:r w:rsidRPr="00305C79">
        <w:rPr>
          <w:rStyle w:val="Emphasis"/>
          <w:highlight w:val="green"/>
        </w:rPr>
        <w:t xml:space="preserve">it is </w:t>
      </w:r>
      <w:r w:rsidRPr="00E41836">
        <w:rPr>
          <w:rStyle w:val="Emphasis"/>
        </w:rPr>
        <w:t>not involved any intrinsic property right, but only</w:t>
      </w:r>
      <w:r w:rsidRPr="00305C79">
        <w:rPr>
          <w:rStyle w:val="Emphasis"/>
          <w:highlight w:val="green"/>
        </w:rPr>
        <w:t xml:space="preserve">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4328F4FA" w14:textId="77777777" w:rsidR="00EB18FA" w:rsidRDefault="00EB18FA" w:rsidP="00EB18FA">
      <w:pPr>
        <w:pStyle w:val="Heading3"/>
      </w:pPr>
      <w:r>
        <w:lastRenderedPageBreak/>
        <w:t>1AC – Underview</w:t>
      </w:r>
    </w:p>
    <w:p w14:paraId="154AEBD2" w14:textId="77777777" w:rsidR="00EB18FA" w:rsidRDefault="00EB18FA" w:rsidP="00EB18FA">
      <w:pPr>
        <w:pStyle w:val="Heading4"/>
      </w:pPr>
      <w:r>
        <w:t xml:space="preserve">1] 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r w:rsidRPr="00100AB4">
        <w:t>Aff theory first – it’s a much larger strategic loss because 1min is ¼ of the 1AR vs 1/7 of the 1NC which means there’s more abuse if I’m devoting a larger fraction of time.</w:t>
      </w:r>
    </w:p>
    <w:p w14:paraId="76459853" w14:textId="77777777" w:rsidR="00EB18FA" w:rsidRDefault="00EB18FA" w:rsidP="00EB18FA">
      <w:pPr>
        <w:pStyle w:val="Heading4"/>
        <w:rPr>
          <w:rFonts w:cs="Calibri"/>
          <w:color w:val="000000" w:themeColor="text1"/>
        </w:rPr>
      </w:pPr>
      <w:r>
        <w:t>2</w:t>
      </w:r>
      <w:r>
        <w:rPr>
          <w:rFonts w:cs="Arial"/>
        </w:rPr>
        <w:t>]</w:t>
      </w:r>
      <w:r w:rsidRPr="001F4747">
        <w:t xml:space="preserve"> The neg </w:t>
      </w:r>
      <w:r>
        <w:t>can only</w:t>
      </w:r>
      <w:r w:rsidRPr="001F4747">
        <w:t xml:space="preserve"> gain offense from one unconditional route to the ballot</w:t>
      </w:r>
      <w:r>
        <w:t>- F</w:t>
      </w:r>
      <w:r w:rsidRPr="00D92516">
        <w:rPr>
          <w:rFonts w:cs="Calibri"/>
          <w:color w:val="000000" w:themeColor="text1"/>
        </w:rPr>
        <w:t>orces the neg to engage in the A</w:t>
      </w:r>
      <w:r>
        <w:rPr>
          <w:rFonts w:cs="Calibri"/>
          <w:color w:val="000000" w:themeColor="text1"/>
        </w:rPr>
        <w:t>C</w:t>
      </w:r>
      <w:r w:rsidRPr="00D92516">
        <w:rPr>
          <w:rFonts w:cs="Calibri"/>
          <w:color w:val="000000" w:themeColor="text1"/>
        </w:rPr>
        <w:t xml:space="preserve"> rather than just </w:t>
      </w:r>
      <w:proofErr w:type="spellStart"/>
      <w:r>
        <w:rPr>
          <w:rFonts w:cs="Calibri"/>
          <w:color w:val="000000" w:themeColor="text1"/>
        </w:rPr>
        <w:t>uplayering</w:t>
      </w:r>
      <w:proofErr w:type="spellEnd"/>
    </w:p>
    <w:p w14:paraId="66F19B77" w14:textId="77777777" w:rsidR="00EB18FA" w:rsidRPr="00EB18FA" w:rsidRDefault="00EB18FA" w:rsidP="00EB18FA">
      <w:pPr>
        <w:pStyle w:val="Heading4"/>
        <w:rPr>
          <w:rFonts w:cs="Calibri"/>
          <w:color w:val="000000" w:themeColor="text1"/>
        </w:rPr>
      </w:pPr>
      <w:r>
        <w:t xml:space="preserve">3] </w:t>
      </w:r>
      <w:r w:rsidRPr="00100AB4">
        <w:t xml:space="preserve">Theory or K indicts on spikes is drop the </w:t>
      </w:r>
      <w:proofErr w:type="spellStart"/>
      <w:r w:rsidRPr="00100AB4">
        <w:t>arg</w:t>
      </w:r>
      <w:proofErr w:type="spellEnd"/>
      <w:r>
        <w:t xml:space="preserve"> a] </w:t>
      </w:r>
      <w:r w:rsidRPr="00100AB4">
        <w:t>my theory paradigms are simply presented models for debate</w:t>
      </w:r>
      <w:r>
        <w:t xml:space="preserve"> </w:t>
      </w:r>
    </w:p>
    <w:p w14:paraId="5DE6130C" w14:textId="77777777" w:rsidR="00EB18FA" w:rsidRPr="000F373C" w:rsidRDefault="00EB18FA" w:rsidP="00EB18FA">
      <w:pPr>
        <w:pStyle w:val="Heading4"/>
      </w:pPr>
      <w:r>
        <w:t>4</w:t>
      </w:r>
      <w:r w:rsidRPr="001F4747">
        <w:t>] If I win one layer vote aff</w:t>
      </w:r>
      <w:r>
        <w:t>-</w:t>
      </w:r>
      <w:r w:rsidRPr="001F4747">
        <w:t xml:space="preserve"> The NC </w:t>
      </w:r>
      <w:proofErr w:type="gramStart"/>
      <w:r>
        <w:t>has the ability to</w:t>
      </w:r>
      <w:proofErr w:type="gramEnd"/>
      <w:r>
        <w:t xml:space="preserve"> </w:t>
      </w:r>
      <w:proofErr w:type="spellStart"/>
      <w:r>
        <w:t>uplayer</w:t>
      </w:r>
      <w:proofErr w:type="spellEnd"/>
      <w:r>
        <w:t xml:space="preserve"> for 7 minutes and moot 6 minutes of case</w:t>
      </w:r>
    </w:p>
    <w:p w14:paraId="5E75A600" w14:textId="77777777" w:rsidR="00EB18FA" w:rsidRDefault="00EB18FA" w:rsidP="00EB18FA">
      <w:pPr>
        <w:pStyle w:val="Heading4"/>
      </w:pPr>
      <w:r>
        <w:t xml:space="preserve">5] </w:t>
      </w:r>
      <w:r w:rsidRPr="00100AB4">
        <w:t xml:space="preserve">The neg may not read meta-theory – I only have time to check abuse 1 time but you can do it in the </w:t>
      </w:r>
      <w:r>
        <w:t>NC</w:t>
      </w:r>
      <w:r w:rsidRPr="00100AB4">
        <w:t xml:space="preserve"> and 2</w:t>
      </w:r>
      <w:r>
        <w:t>N</w:t>
      </w:r>
      <w:r w:rsidRPr="00100AB4">
        <w:t>, up-layering my attempt means we never get to the best norm. This means reject any reason why an aff spike is bad since they claim aff theory is unfair.</w:t>
      </w:r>
    </w:p>
    <w:p w14:paraId="626E2464" w14:textId="77777777" w:rsidR="00EB18FA" w:rsidRPr="00135A8E" w:rsidRDefault="00EB18FA" w:rsidP="00EB18FA">
      <w:pPr>
        <w:pStyle w:val="Heading4"/>
        <w:rPr>
          <w:rFonts w:cs="Calibri"/>
        </w:rPr>
      </w:pPr>
      <w:r>
        <w:t>6]</w:t>
      </w:r>
      <w:r>
        <w:rPr>
          <w:rFonts w:cs="Calibri"/>
        </w:rPr>
        <w:t xml:space="preserve"> </w:t>
      </w:r>
      <w:r w:rsidRPr="00135A8E">
        <w:rPr>
          <w:rFonts w:cs="Calibri"/>
        </w:rPr>
        <w:t xml:space="preserve">NC Theory – </w:t>
      </w:r>
    </w:p>
    <w:p w14:paraId="3676FABA" w14:textId="77777777" w:rsidR="00EB18FA" w:rsidRPr="00135A8E" w:rsidRDefault="00EB18FA" w:rsidP="00EB18FA">
      <w:pPr>
        <w:pStyle w:val="Heading4"/>
        <w:rPr>
          <w:rFonts w:cs="Calibri"/>
        </w:rPr>
      </w:pPr>
      <w:r w:rsidRPr="00135A8E">
        <w:rPr>
          <w:rFonts w:cs="Calibri"/>
        </w:rPr>
        <w:t xml:space="preserve">A] It’s </w:t>
      </w:r>
      <w:proofErr w:type="gramStart"/>
      <w:r w:rsidRPr="00135A8E">
        <w:rPr>
          <w:rFonts w:cs="Calibri"/>
        </w:rPr>
        <w:t>drop</w:t>
      </w:r>
      <w:proofErr w:type="gramEnd"/>
      <w:r w:rsidRPr="00135A8E">
        <w:rPr>
          <w:rFonts w:cs="Calibri"/>
        </w:rPr>
        <w:t xml:space="preserve"> the argument since the 1AC speaks in the dark and violates countless bidirectional </w:t>
      </w:r>
      <w:proofErr w:type="spellStart"/>
      <w:r w:rsidRPr="00135A8E">
        <w:rPr>
          <w:rFonts w:cs="Calibri"/>
        </w:rPr>
        <w:t>interps</w:t>
      </w:r>
      <w:proofErr w:type="spellEnd"/>
      <w:r w:rsidRPr="00135A8E">
        <w:rPr>
          <w:rFonts w:cs="Calibri"/>
        </w:rPr>
        <w:t xml:space="preserve"> no matter what so we shouldn’t be punished for it. </w:t>
      </w:r>
    </w:p>
    <w:p w14:paraId="0D7D88B7" w14:textId="732FD06F" w:rsidR="00EB18FA" w:rsidRDefault="00EB18FA" w:rsidP="00EB18FA">
      <w:pPr>
        <w:pStyle w:val="Heading4"/>
        <w:rPr>
          <w:rFonts w:cs="Calibri"/>
        </w:rPr>
      </w:pPr>
      <w:r w:rsidRPr="00135A8E">
        <w:rPr>
          <w:rFonts w:cs="Calibri"/>
        </w:rPr>
        <w:t xml:space="preserve">B] Reasonability since the 1AR is too short to effectively win offense against a 6-minute 2nr dump. </w:t>
      </w:r>
    </w:p>
    <w:p w14:paraId="587B9DE6" w14:textId="2BC10B86" w:rsidR="00EB18FA" w:rsidRPr="00EB18FA" w:rsidRDefault="00EB18FA" w:rsidP="00EB18FA">
      <w:pPr>
        <w:pStyle w:val="Heading4"/>
      </w:pPr>
      <w:r>
        <w:t xml:space="preserve">7] Reject shells that don’t indict the reading of an argument – </w:t>
      </w:r>
    </w:p>
    <w:p w14:paraId="0C5C153C" w14:textId="1A5076EC" w:rsidR="00EB18FA" w:rsidRPr="00EB18FA" w:rsidRDefault="00EB18FA" w:rsidP="00EB18FA">
      <w:pPr>
        <w:pStyle w:val="Heading4"/>
      </w:pPr>
      <w:r>
        <w:t>C</w:t>
      </w:r>
      <w:r>
        <w:t xml:space="preserve">onflates theoretical and substantive legitimacy – </w:t>
      </w:r>
      <w:r w:rsidRPr="00C2389F">
        <w:t>they don't prove the act of reading paradigms is abusive just that a world where the paradigms is implemented would be a bad one which only means they're substantively not theoretically illegitimate</w:t>
      </w:r>
    </w:p>
    <w:p w14:paraId="3F144DD2" w14:textId="77777777" w:rsidR="004259C4" w:rsidRPr="00976E44" w:rsidRDefault="004259C4" w:rsidP="004259C4">
      <w:pPr>
        <w:pStyle w:val="Heading3"/>
        <w:rPr>
          <w:rFonts w:cs="Calibri"/>
        </w:rPr>
      </w:pPr>
      <w:r w:rsidRPr="00976E44">
        <w:rPr>
          <w:rFonts w:cs="Calibri"/>
        </w:rPr>
        <w:lastRenderedPageBreak/>
        <w:t>1AC – Adv – Vaccine Diplomacy</w:t>
      </w:r>
    </w:p>
    <w:p w14:paraId="08FA479C" w14:textId="77777777" w:rsidR="004259C4" w:rsidRPr="00976E44" w:rsidRDefault="004259C4" w:rsidP="004259C4">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0499E8BE" w14:textId="77777777" w:rsidR="004259C4" w:rsidRPr="00976E44" w:rsidRDefault="004259C4" w:rsidP="004259C4">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20" w:history="1">
        <w:r w:rsidRPr="00976E44">
          <w:rPr>
            <w:rStyle w:val="Hyperlink"/>
          </w:rPr>
          <w:t>https://theglobalamericans.org/2021/06/a-u-s-vaccine-diplomacy-strategy-for-latin-america-and-the-caribbean/</w:t>
        </w:r>
      </w:hyperlink>
      <w:r w:rsidRPr="00976E44">
        <w:t xml:space="preserve">] Justin </w:t>
      </w:r>
    </w:p>
    <w:p w14:paraId="1F8275ED" w14:textId="77777777" w:rsidR="004259C4" w:rsidRPr="00976E44" w:rsidRDefault="004259C4" w:rsidP="004259C4">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6AF2C1B6" w14:textId="77777777" w:rsidR="004259C4" w:rsidRPr="00976E44" w:rsidRDefault="004259C4" w:rsidP="004259C4">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7DFE614B" w14:textId="77777777" w:rsidR="004259C4" w:rsidRPr="00976E44" w:rsidRDefault="004259C4" w:rsidP="004259C4">
      <w:pPr>
        <w:rPr>
          <w:sz w:val="16"/>
        </w:rPr>
      </w:pPr>
      <w:r w:rsidRPr="00976E44">
        <w:rPr>
          <w:sz w:val="16"/>
        </w:rPr>
        <w:t>History repeats itself</w:t>
      </w:r>
    </w:p>
    <w:p w14:paraId="22E775F4" w14:textId="77777777" w:rsidR="004259C4" w:rsidRPr="00976E44" w:rsidRDefault="004259C4" w:rsidP="004259C4">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24A4E749" w14:textId="77777777" w:rsidR="004259C4" w:rsidRPr="00976E44" w:rsidRDefault="004259C4" w:rsidP="004259C4">
      <w:pPr>
        <w:rPr>
          <w:sz w:val="16"/>
        </w:rPr>
      </w:pPr>
      <w:r w:rsidRPr="00976E44">
        <w:rPr>
          <w:sz w:val="16"/>
        </w:rPr>
        <w:t xml:space="preserve">By the late 1980s, once antiretroviral therapies (ARV) were approved by the U.S. Food and Drug Administration (FDA), AIDS deaths in the U.S. began to decline immediately. Nevertheless, high levels of AIDS-related deaths in Africa continued for another decade. </w:t>
      </w:r>
      <w:r w:rsidRPr="00976E44">
        <w:rPr>
          <w:sz w:val="16"/>
        </w:rPr>
        <w:lastRenderedPageBreak/>
        <w:t>Africa’s enduring fight against AIDS was largely due to the cost of ARVs, which, at the time, were priced at USD $10,000 per person annually—completely out of reach for most developing countries.</w:t>
      </w:r>
    </w:p>
    <w:p w14:paraId="6549A699" w14:textId="77777777" w:rsidR="004259C4" w:rsidRPr="00976E44" w:rsidRDefault="004259C4" w:rsidP="004259C4">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55891592" w14:textId="77777777" w:rsidR="004259C4" w:rsidRPr="00976E44" w:rsidRDefault="004259C4" w:rsidP="004259C4">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070D61A7" w14:textId="77777777" w:rsidR="004259C4" w:rsidRPr="00976E44" w:rsidRDefault="004259C4" w:rsidP="004259C4">
      <w:pPr>
        <w:rPr>
          <w:sz w:val="16"/>
        </w:rPr>
      </w:pPr>
      <w:r w:rsidRPr="00976E44">
        <w:rPr>
          <w:sz w:val="16"/>
        </w:rPr>
        <w:t xml:space="preserve">During the AIDS pandemic, since many developing countries were members of the World Trade Organization (WTO), they were forbidden from importing generic pharmaceutical products because </w:t>
      </w:r>
      <w:proofErr w:type="gramStart"/>
      <w:r w:rsidRPr="00976E44">
        <w:rPr>
          <w:sz w:val="16"/>
        </w:rPr>
        <w:t>in order to</w:t>
      </w:r>
      <w:proofErr w:type="gramEnd"/>
      <w:r w:rsidRPr="00976E44">
        <w:rPr>
          <w:sz w:val="16"/>
        </w:rPr>
        <w:t xml:space="preserve">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2767EE74" w14:textId="77777777" w:rsidR="004259C4" w:rsidRPr="00976E44" w:rsidRDefault="004259C4" w:rsidP="004259C4">
      <w:pPr>
        <w:rPr>
          <w:sz w:val="16"/>
        </w:rPr>
      </w:pPr>
      <w:r w:rsidRPr="00976E44">
        <w:rPr>
          <w:sz w:val="16"/>
        </w:rPr>
        <w:t xml:space="preserve">Drug companies eventually sued to keep lifesaving therapies out of the hands of dying AIDS-sufferers in Africa, a </w:t>
      </w:r>
      <w:proofErr w:type="gramStart"/>
      <w:r w:rsidRPr="00976E44">
        <w:rPr>
          <w:sz w:val="16"/>
        </w:rPr>
        <w:t>state of affairs</w:t>
      </w:r>
      <w:proofErr w:type="gramEnd"/>
      <w:r w:rsidRPr="00976E44">
        <w:rPr>
          <w:sz w:val="16"/>
        </w:rPr>
        <w:t xml:space="preserve">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5933A71D" w14:textId="77777777" w:rsidR="004259C4" w:rsidRPr="00976E44" w:rsidRDefault="004259C4" w:rsidP="004259C4">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w:t>
      </w:r>
      <w:proofErr w:type="gramStart"/>
      <w:r w:rsidRPr="00976E44">
        <w:rPr>
          <w:sz w:val="16"/>
        </w:rPr>
        <w:t>Similar to</w:t>
      </w:r>
      <w:proofErr w:type="gramEnd"/>
      <w:r w:rsidRPr="00976E44">
        <w:rPr>
          <w:sz w:val="16"/>
        </w:rPr>
        <w:t xml:space="preserve">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2D9EEE9C" w14:textId="77777777" w:rsidR="004259C4" w:rsidRPr="00976E44" w:rsidRDefault="004259C4" w:rsidP="004259C4">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45349FCD" w14:textId="77777777" w:rsidR="004259C4" w:rsidRPr="00976E44" w:rsidRDefault="004259C4" w:rsidP="004259C4">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w:t>
      </w:r>
      <w:proofErr w:type="gramStart"/>
      <w:r w:rsidRPr="00976E44">
        <w:rPr>
          <w:sz w:val="16"/>
        </w:rPr>
        <w:t>in order for</w:t>
      </w:r>
      <w:proofErr w:type="gramEnd"/>
      <w:r w:rsidRPr="00976E44">
        <w:rPr>
          <w:sz w:val="16"/>
        </w:rPr>
        <w:t xml:space="preserve"> it to be accepted, there must be unanimous consent among WTO members).</w:t>
      </w:r>
    </w:p>
    <w:p w14:paraId="0EE3601B" w14:textId="77777777" w:rsidR="004259C4" w:rsidRPr="00976E44" w:rsidRDefault="004259C4" w:rsidP="004259C4">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xml:space="preserve">. Unlike the AIDS pandemic, COVID-19 has generated not only </w:t>
      </w:r>
      <w:r w:rsidRPr="00976E44">
        <w:rPr>
          <w:sz w:val="16"/>
        </w:rPr>
        <w:lastRenderedPageBreak/>
        <w:t>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43EA9D1D" w14:textId="77777777" w:rsidR="004259C4" w:rsidRPr="00976E44" w:rsidRDefault="004259C4" w:rsidP="004259C4">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1A9A28F2" w14:textId="77777777" w:rsidR="004259C4" w:rsidRPr="00976E44" w:rsidRDefault="004259C4" w:rsidP="004259C4">
      <w:pPr>
        <w:rPr>
          <w:sz w:val="16"/>
        </w:rPr>
      </w:pPr>
      <w:r w:rsidRPr="00976E44">
        <w:rPr>
          <w:sz w:val="16"/>
        </w:rPr>
        <w:t>A lack of strategy and political will</w:t>
      </w:r>
    </w:p>
    <w:p w14:paraId="2721835D" w14:textId="77777777" w:rsidR="004259C4" w:rsidRPr="00976E44" w:rsidRDefault="004259C4" w:rsidP="004259C4">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4BB94A25" w14:textId="77777777" w:rsidR="004259C4" w:rsidRPr="00976E44" w:rsidRDefault="004259C4" w:rsidP="004259C4">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1E5E5299" w14:textId="77777777" w:rsidR="004259C4" w:rsidRPr="00976E44" w:rsidRDefault="004259C4" w:rsidP="004259C4">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w:t>
      </w:r>
      <w:proofErr w:type="gramStart"/>
      <w:r w:rsidRPr="00976E44">
        <w:rPr>
          <w:sz w:val="16"/>
        </w:rPr>
        <w:t>despite the fact that</w:t>
      </w:r>
      <w:proofErr w:type="gramEnd"/>
      <w:r w:rsidRPr="00976E44">
        <w:rPr>
          <w:sz w:val="16"/>
        </w:rPr>
        <w:t xml:space="preserve">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2393734D" w14:textId="77777777" w:rsidR="004259C4" w:rsidRPr="00976E44" w:rsidRDefault="004259C4" w:rsidP="004259C4">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w:t>
      </w:r>
      <w:r w:rsidRPr="00976E44">
        <w:rPr>
          <w:rStyle w:val="Emphasis"/>
        </w:rPr>
        <w:lastRenderedPageBreak/>
        <w:t>and Moscow</w:t>
      </w:r>
      <w:r w:rsidRPr="00976E44">
        <w:rPr>
          <w:u w:val="single"/>
        </w:rPr>
        <w:t>, succumbing to rival geopolitical powers that do not align with the diplomatic and economic interests of the United States.</w:t>
      </w:r>
    </w:p>
    <w:p w14:paraId="6ABB21E5" w14:textId="77777777" w:rsidR="004259C4" w:rsidRPr="00976E44" w:rsidRDefault="004259C4" w:rsidP="004259C4">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28102EA0" w14:textId="77777777" w:rsidR="004259C4" w:rsidRPr="00976E44" w:rsidRDefault="004259C4" w:rsidP="004259C4">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xml:space="preserve">,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w:t>
      </w:r>
      <w:proofErr w:type="gramStart"/>
      <w:r w:rsidRPr="00976E44">
        <w:rPr>
          <w:sz w:val="16"/>
        </w:rPr>
        <w:t>considering the fact that</w:t>
      </w:r>
      <w:proofErr w:type="gramEnd"/>
      <w:r w:rsidRPr="00976E44">
        <w:rPr>
          <w:sz w:val="16"/>
        </w:rPr>
        <w:t>, before President Biden announced the sharing of the U.S. supply of AstraZeneca vaccines with Mexico, he had initially rejected AMLO’s call for assistance.</w:t>
      </w:r>
    </w:p>
    <w:p w14:paraId="0FD98133" w14:textId="77777777" w:rsidR="004259C4" w:rsidRPr="00976E44" w:rsidRDefault="004259C4" w:rsidP="004259C4">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263E4989" w14:textId="77777777" w:rsidR="004259C4" w:rsidRPr="00976E44" w:rsidRDefault="004259C4" w:rsidP="004259C4">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xml:space="preserve">, Russia has continued to sign vaccine deals </w:t>
      </w:r>
      <w:proofErr w:type="gramStart"/>
      <w:r w:rsidRPr="00976E44">
        <w:rPr>
          <w:sz w:val="16"/>
        </w:rPr>
        <w:t>in an effort to</w:t>
      </w:r>
      <w:proofErr w:type="gramEnd"/>
      <w:r w:rsidRPr="00976E44">
        <w:rPr>
          <w:sz w:val="16"/>
        </w:rPr>
        <w:t xml:space="preserve">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3E97D59A" w14:textId="77777777" w:rsidR="004259C4" w:rsidRPr="00976E44" w:rsidRDefault="004259C4" w:rsidP="004259C4">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61EA3DB3" w14:textId="77777777" w:rsidR="004259C4" w:rsidRPr="00976E44" w:rsidRDefault="004259C4" w:rsidP="004259C4">
      <w:pPr>
        <w:rPr>
          <w:sz w:val="16"/>
        </w:rPr>
      </w:pPr>
      <w:r w:rsidRPr="00976E44">
        <w:rPr>
          <w:sz w:val="16"/>
        </w:rPr>
        <w:t>A forward-thinking strategy</w:t>
      </w:r>
    </w:p>
    <w:p w14:paraId="724DE42D" w14:textId="77777777" w:rsidR="004259C4" w:rsidRPr="00976E44" w:rsidRDefault="004259C4" w:rsidP="004259C4">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t>
      </w:r>
      <w:r w:rsidRPr="00976E44">
        <w:rPr>
          <w:u w:val="single"/>
        </w:rPr>
        <w:lastRenderedPageBreak/>
        <w:t>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w:t>
      </w:r>
      <w:proofErr w:type="gramStart"/>
      <w:r w:rsidRPr="00976E44">
        <w:rPr>
          <w:u w:val="single"/>
        </w:rPr>
        <w:t>more readily extend a helping hand</w:t>
      </w:r>
      <w:proofErr w:type="gramEnd"/>
      <w:r w:rsidRPr="00976E44">
        <w:rPr>
          <w:u w:val="single"/>
        </w:rPr>
        <w:t>.</w:t>
      </w:r>
    </w:p>
    <w:p w14:paraId="31377E9F" w14:textId="77777777" w:rsidR="004259C4" w:rsidRPr="00976E44" w:rsidRDefault="004259C4" w:rsidP="004259C4">
      <w:pPr>
        <w:rPr>
          <w:sz w:val="16"/>
        </w:rPr>
      </w:pPr>
      <w:r w:rsidRPr="00976E44">
        <w:rPr>
          <w:sz w:val="16"/>
        </w:rPr>
        <w:t xml:space="preserve">As the war against COVID-19 reaches a détente in the U.S., </w:t>
      </w:r>
      <w:r w:rsidRPr="00976E44">
        <w:rPr>
          <w:rStyle w:val="Emphasis"/>
        </w:rPr>
        <w:t xml:space="preserve">the </w:t>
      </w:r>
      <w:r w:rsidRPr="005624D6">
        <w:rPr>
          <w:rStyle w:val="Emphasis"/>
          <w:highlight w:val="green"/>
        </w:rPr>
        <w:t>Biden administration should</w:t>
      </w:r>
      <w:r w:rsidRPr="00976E44">
        <w:rPr>
          <w:rStyle w:val="Emphasis"/>
        </w:rPr>
        <w:t xml:space="preserve"> make this issue a top priority</w:t>
      </w:r>
      <w:r w:rsidRPr="00976E44">
        <w:rPr>
          <w:sz w:val="16"/>
        </w:rPr>
        <w:t xml:space="preserve">. First, the U.S. needs to aggressively push its Western partners to </w:t>
      </w:r>
      <w:r w:rsidRPr="005624D6">
        <w:rPr>
          <w:highlight w:val="green"/>
          <w:u w:val="single"/>
        </w:rPr>
        <w:t xml:space="preserve">back the 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w:t>
      </w:r>
      <w:proofErr w:type="gramStart"/>
      <w:r w:rsidRPr="00976E44">
        <w:rPr>
          <w:sz w:val="16"/>
        </w:rPr>
        <w:t>in order to</w:t>
      </w:r>
      <w:proofErr w:type="gramEnd"/>
      <w:r w:rsidRPr="00976E44">
        <w:rPr>
          <w:sz w:val="16"/>
        </w:rPr>
        <w:t xml:space="preserve"> </w:t>
      </w:r>
      <w:r w:rsidRPr="00976E44">
        <w:rPr>
          <w:u w:val="single"/>
        </w:rPr>
        <w:t xml:space="preserve">push forward a </w:t>
      </w:r>
      <w:r w:rsidRPr="005624D6">
        <w:rPr>
          <w:highlight w:val="green"/>
          <w:u w:val="single"/>
        </w:rPr>
        <w:t>patent proposal</w:t>
      </w:r>
      <w:r w:rsidRPr="00976E44">
        <w:rPr>
          <w:u w:val="single"/>
        </w:rPr>
        <w:t xml:space="preserve"> that </w:t>
      </w:r>
      <w:r w:rsidRPr="005624D6">
        <w:rPr>
          <w:highlight w:val="green"/>
          <w:u w:val="single"/>
        </w:rPr>
        <w:t>will help increase vaccine production capacity</w:t>
      </w:r>
      <w:r w:rsidRPr="00976E44">
        <w:rPr>
          <w:u w:val="single"/>
        </w:rPr>
        <w:t xml:space="preserve"> worldwide. </w:t>
      </w:r>
      <w:r w:rsidRPr="005624D6">
        <w:rPr>
          <w:highlight w:val="green"/>
          <w:u w:val="single"/>
        </w:rPr>
        <w:t xml:space="preserve">Doing so will </w:t>
      </w:r>
      <w:r w:rsidRPr="005624D6">
        <w:rPr>
          <w:rStyle w:val="Emphasis"/>
          <w:highlight w:val="green"/>
        </w:rPr>
        <w:t>demonstrate</w:t>
      </w:r>
      <w:r w:rsidRPr="00976E44">
        <w:rPr>
          <w:rStyle w:val="Emphasis"/>
        </w:rPr>
        <w:t xml:space="preserve"> to the world </w:t>
      </w:r>
      <w:r w:rsidRPr="005624D6">
        <w:rPr>
          <w:rStyle w:val="Emphasis"/>
          <w:highlight w:val="green"/>
        </w:rPr>
        <w:t>that Washington has</w:t>
      </w:r>
      <w:r w:rsidRPr="00976E44">
        <w:rPr>
          <w:rStyle w:val="Emphasis"/>
        </w:rPr>
        <w:t xml:space="preserve"> the </w:t>
      </w:r>
      <w:r w:rsidRPr="00976E44">
        <w:rPr>
          <w:rStyle w:val="Emphasis"/>
          <w:highlight w:val="green"/>
        </w:rPr>
        <w:t xml:space="preserve">political </w:t>
      </w:r>
      <w:r w:rsidRPr="005624D6">
        <w:rPr>
          <w:rStyle w:val="Emphasis"/>
          <w:highlight w:val="green"/>
        </w:rPr>
        <w:t>will</w:t>
      </w:r>
      <w:r w:rsidRPr="005624D6">
        <w:rPr>
          <w:highlight w:val="green"/>
          <w:u w:val="single"/>
        </w:rPr>
        <w:t xml:space="preserve"> to defy</w:t>
      </w:r>
      <w:r w:rsidRPr="00976E44">
        <w:rPr>
          <w:u w:val="single"/>
        </w:rPr>
        <w:t xml:space="preserve"> the wishes of the powerful </w:t>
      </w:r>
      <w:r w:rsidRPr="005624D6">
        <w:rPr>
          <w:highlight w:val="green"/>
          <w:u w:val="single"/>
        </w:rPr>
        <w:t>pharma</w:t>
      </w:r>
      <w:r w:rsidRPr="00976E44">
        <w:rPr>
          <w:u w:val="single"/>
        </w:rPr>
        <w:t xml:space="preserve">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39015F5F" w14:textId="77777777" w:rsidR="004259C4" w:rsidRDefault="004259C4" w:rsidP="004259C4"/>
    <w:p w14:paraId="04B48F8A" w14:textId="77777777" w:rsidR="004259C4" w:rsidRDefault="004259C4" w:rsidP="004259C4">
      <w:pPr>
        <w:pStyle w:val="Heading4"/>
        <w:jc w:val="both"/>
        <w:rPr>
          <w:rFonts w:cs="Calibri"/>
        </w:rPr>
      </w:pPr>
      <w:r w:rsidRPr="00976E44">
        <w:rPr>
          <w:rFonts w:cs="Calibri"/>
        </w:rPr>
        <w:t xml:space="preserve">Latin America is still </w:t>
      </w:r>
      <w:r w:rsidRPr="00976E44">
        <w:rPr>
          <w:rFonts w:cs="Calibri"/>
          <w:u w:val="single"/>
        </w:rPr>
        <w:t xml:space="preserve">skeptical of Chinese </w:t>
      </w:r>
      <w:proofErr w:type="gramStart"/>
      <w:r w:rsidRPr="00976E44">
        <w:rPr>
          <w:rFonts w:cs="Calibri"/>
          <w:u w:val="single"/>
        </w:rPr>
        <w:t>aid</w:t>
      </w:r>
      <w:proofErr w:type="gramEnd"/>
      <w:r w:rsidRPr="00976E44">
        <w:rPr>
          <w:rFonts w:cs="Calibri"/>
        </w:rPr>
        <w:t xml:space="preserve"> but lack of US presence means it’s the </w:t>
      </w:r>
      <w:r w:rsidRPr="00976E44">
        <w:rPr>
          <w:rFonts w:cs="Calibri"/>
          <w:u w:val="single"/>
        </w:rPr>
        <w:t>only choice</w:t>
      </w:r>
      <w:r w:rsidRPr="00976E44">
        <w:rPr>
          <w:rFonts w:cs="Calibri"/>
        </w:rPr>
        <w:t xml:space="preserve"> – </w:t>
      </w:r>
      <w:r w:rsidRPr="00D14C75">
        <w:rPr>
          <w:rFonts w:cs="Calibri"/>
          <w:u w:val="single"/>
        </w:rPr>
        <w:t>recent influence</w:t>
      </w:r>
      <w:r>
        <w:rPr>
          <w:rFonts w:cs="Calibri"/>
        </w:rPr>
        <w:t xml:space="preserve"> means it’s </w:t>
      </w:r>
      <w:r w:rsidRPr="00D14C75">
        <w:rPr>
          <w:rFonts w:cs="Calibri"/>
          <w:u w:val="single"/>
        </w:rPr>
        <w:t>try or die</w:t>
      </w:r>
      <w:r>
        <w:rPr>
          <w:rFonts w:cs="Calibri"/>
        </w:rPr>
        <w:t xml:space="preserve"> to capitalize on this weakness.</w:t>
      </w:r>
    </w:p>
    <w:p w14:paraId="1DF35450" w14:textId="77777777" w:rsidR="004259C4" w:rsidRPr="00D14C75" w:rsidRDefault="004259C4" w:rsidP="004259C4">
      <w:r w:rsidRPr="00D14C75">
        <w:rPr>
          <w:rStyle w:val="Style13ptBold"/>
        </w:rPr>
        <w:t>Raimundo 9/3</w:t>
      </w:r>
      <w:r>
        <w:t xml:space="preserve"> [Joshua; 9/3/21; Graduate</w:t>
      </w:r>
      <w:r w:rsidRPr="00D14C75">
        <w:t xml:space="preserve"> of the World Journalism Institute</w:t>
      </w:r>
      <w:r>
        <w:t>;</w:t>
      </w:r>
      <w:r w:rsidRPr="00D14C75">
        <w:t xml:space="preserve"> </w:t>
      </w:r>
      <w:r>
        <w:t>“</w:t>
      </w:r>
      <w:r w:rsidRPr="00D14C75">
        <w:rPr>
          <w:i/>
          <w:iCs/>
        </w:rPr>
        <w:t>China peddles influence with vaccines</w:t>
      </w:r>
      <w:r>
        <w:t xml:space="preserve">,” World Tour, </w:t>
      </w:r>
      <w:hyperlink r:id="rId21" w:history="1">
        <w:r w:rsidRPr="00F616BA">
          <w:rPr>
            <w:rStyle w:val="Hyperlink"/>
          </w:rPr>
          <w:t>https://wng.org/roundups/china-peddles-influence-with-vaccines-1630687161</w:t>
        </w:r>
      </w:hyperlink>
      <w:r>
        <w:t>] Justin</w:t>
      </w:r>
    </w:p>
    <w:p w14:paraId="1AF636DD" w14:textId="77777777" w:rsidR="004259C4" w:rsidRPr="003C10EC" w:rsidRDefault="004259C4" w:rsidP="004259C4">
      <w:pPr>
        <w:rPr>
          <w:sz w:val="16"/>
        </w:rPr>
      </w:pPr>
      <w:r w:rsidRPr="003C10EC">
        <w:rPr>
          <w:sz w:val="16"/>
        </w:rPr>
        <w:t xml:space="preserve">This past winter, as COVID-19 vaccines first became widely available, </w:t>
      </w:r>
      <w:r w:rsidRPr="003C10EC">
        <w:rPr>
          <w:u w:val="single"/>
        </w:rPr>
        <w:t xml:space="preserve">the </w:t>
      </w:r>
      <w:r w:rsidRPr="003C10EC">
        <w:rPr>
          <w:rStyle w:val="Emphasis"/>
          <w:highlight w:val="green"/>
        </w:rPr>
        <w:t>Dominican Republic</w:t>
      </w:r>
      <w:r w:rsidRPr="003C10EC">
        <w:rPr>
          <w:rStyle w:val="Emphasis"/>
        </w:rPr>
        <w:t xml:space="preserve"> agreed to </w:t>
      </w:r>
      <w:r w:rsidRPr="003C10EC">
        <w:rPr>
          <w:rStyle w:val="Emphasis"/>
          <w:highlight w:val="green"/>
        </w:rPr>
        <w:t>receive 768,000 doses of</w:t>
      </w:r>
      <w:r w:rsidRPr="003C10EC">
        <w:rPr>
          <w:rStyle w:val="Emphasis"/>
        </w:rPr>
        <w:t xml:space="preserve"> the </w:t>
      </w:r>
      <w:proofErr w:type="spellStart"/>
      <w:r w:rsidRPr="003C10EC">
        <w:rPr>
          <w:rStyle w:val="Emphasis"/>
          <w:highlight w:val="green"/>
        </w:rPr>
        <w:t>Sinovac</w:t>
      </w:r>
      <w:proofErr w:type="spellEnd"/>
      <w:r w:rsidRPr="003C10EC">
        <w:rPr>
          <w:rStyle w:val="Emphasis"/>
        </w:rPr>
        <w:t xml:space="preserve"> shot developed in China</w:t>
      </w:r>
      <w:r w:rsidRPr="003C10EC">
        <w:rPr>
          <w:sz w:val="16"/>
        </w:rPr>
        <w:t xml:space="preserve">. The same week, </w:t>
      </w:r>
      <w:r w:rsidRPr="003C10EC">
        <w:rPr>
          <w:u w:val="single"/>
        </w:rPr>
        <w:t xml:space="preserve">Dominican President Luis </w:t>
      </w:r>
      <w:proofErr w:type="spellStart"/>
      <w:r w:rsidRPr="003C10EC">
        <w:rPr>
          <w:u w:val="single"/>
        </w:rPr>
        <w:t>Abinader</w:t>
      </w:r>
      <w:proofErr w:type="spellEnd"/>
      <w:r w:rsidRPr="003C10EC">
        <w:rPr>
          <w:u w:val="single"/>
        </w:rPr>
        <w:t xml:space="preserve"> </w:t>
      </w:r>
      <w:r w:rsidRPr="003C10EC">
        <w:rPr>
          <w:highlight w:val="green"/>
          <w:u w:val="single"/>
        </w:rPr>
        <w:t>lifted</w:t>
      </w:r>
      <w:r w:rsidRPr="003C10EC">
        <w:rPr>
          <w:u w:val="single"/>
        </w:rPr>
        <w:t xml:space="preserve"> the nation’s </w:t>
      </w:r>
      <w:r w:rsidRPr="003C10EC">
        <w:rPr>
          <w:rStyle w:val="Emphasis"/>
        </w:rPr>
        <w:t xml:space="preserve">longstanding </w:t>
      </w:r>
      <w:r w:rsidRPr="003C10EC">
        <w:rPr>
          <w:rStyle w:val="Emphasis"/>
          <w:highlight w:val="green"/>
        </w:rPr>
        <w:t>ban on Huawei</w:t>
      </w:r>
      <w:r w:rsidRPr="003C10EC">
        <w:rPr>
          <w:u w:val="single"/>
        </w:rPr>
        <w:t xml:space="preserve">, a Chinese 5G </w:t>
      </w:r>
      <w:r w:rsidRPr="003C10EC">
        <w:rPr>
          <w:rStyle w:val="Emphasis"/>
        </w:rPr>
        <w:t>telecommunications company</w:t>
      </w:r>
      <w:r w:rsidRPr="003C10EC">
        <w:rPr>
          <w:sz w:val="16"/>
        </w:rPr>
        <w:t xml:space="preserve">. The decision disappointed many Dominicans who are suspicious of the Beijing-backed company. Many nations have banned or sanctioned Huawei, which they suspect uses its technology to spy on foreign customers. </w:t>
      </w:r>
      <w:proofErr w:type="spellStart"/>
      <w:r w:rsidRPr="003C10EC">
        <w:rPr>
          <w:highlight w:val="green"/>
          <w:u w:val="single"/>
        </w:rPr>
        <w:t>Sinovac</w:t>
      </w:r>
      <w:proofErr w:type="spellEnd"/>
      <w:r w:rsidRPr="003C10EC">
        <w:rPr>
          <w:u w:val="single"/>
        </w:rPr>
        <w:t xml:space="preserve"> now </w:t>
      </w:r>
      <w:r w:rsidRPr="003C10EC">
        <w:rPr>
          <w:highlight w:val="green"/>
          <w:u w:val="single"/>
        </w:rPr>
        <w:t xml:space="preserve">accounts </w:t>
      </w:r>
      <w:r w:rsidRPr="003C10EC">
        <w:rPr>
          <w:u w:val="single"/>
        </w:rPr>
        <w:t xml:space="preserve">for 7.9 million of the 9.2 million administered doses in the </w:t>
      </w:r>
      <w:r w:rsidRPr="003C10EC">
        <w:rPr>
          <w:rStyle w:val="Emphasis"/>
        </w:rPr>
        <w:t>Dominican Republic</w:t>
      </w:r>
      <w:r w:rsidRPr="003C10EC">
        <w:rPr>
          <w:u w:val="single"/>
        </w:rPr>
        <w:t xml:space="preserve">, or </w:t>
      </w:r>
      <w:r w:rsidRPr="003C10EC">
        <w:rPr>
          <w:rStyle w:val="Emphasis"/>
          <w:highlight w:val="green"/>
        </w:rPr>
        <w:t>86 percent of</w:t>
      </w:r>
      <w:r w:rsidRPr="003C10EC">
        <w:rPr>
          <w:rStyle w:val="Emphasis"/>
        </w:rPr>
        <w:t xml:space="preserve"> the tiny </w:t>
      </w:r>
      <w:r w:rsidRPr="003C10EC">
        <w:rPr>
          <w:rStyle w:val="Emphasis"/>
          <w:highlight w:val="green"/>
        </w:rPr>
        <w:t>island</w:t>
      </w:r>
      <w:r w:rsidRPr="003C10EC">
        <w:rPr>
          <w:rStyle w:val="Emphasis"/>
        </w:rPr>
        <w:t xml:space="preserve"> nation’s </w:t>
      </w:r>
      <w:r w:rsidRPr="003C10EC">
        <w:rPr>
          <w:rStyle w:val="Emphasis"/>
          <w:highlight w:val="green"/>
        </w:rPr>
        <w:t>vaccines</w:t>
      </w:r>
      <w:r w:rsidRPr="003C10EC">
        <w:rPr>
          <w:highlight w:val="green"/>
          <w:u w:val="single"/>
        </w:rPr>
        <w:t>. Brazil</w:t>
      </w:r>
      <w:r w:rsidRPr="003C10EC">
        <w:rPr>
          <w:u w:val="single"/>
        </w:rPr>
        <w:t xml:space="preserve">ian telecom regulator </w:t>
      </w:r>
      <w:proofErr w:type="spellStart"/>
      <w:r w:rsidRPr="003C10EC">
        <w:rPr>
          <w:u w:val="single"/>
        </w:rPr>
        <w:t>Anatel</w:t>
      </w:r>
      <w:proofErr w:type="spellEnd"/>
      <w:r w:rsidRPr="003C10EC">
        <w:rPr>
          <w:u w:val="single"/>
        </w:rPr>
        <w:t xml:space="preserve"> </w:t>
      </w:r>
      <w:r w:rsidRPr="003C10EC">
        <w:rPr>
          <w:rStyle w:val="Emphasis"/>
          <w:highlight w:val="green"/>
        </w:rPr>
        <w:t>similarly reversed course on Huawei</w:t>
      </w:r>
      <w:r w:rsidRPr="003C10EC">
        <w:rPr>
          <w:rStyle w:val="Emphasis"/>
        </w:rPr>
        <w:t xml:space="preserve"> policy</w:t>
      </w:r>
      <w:r w:rsidRPr="003C10EC">
        <w:rPr>
          <w:sz w:val="16"/>
        </w:rPr>
        <w:t xml:space="preserve"> in February, lifting a ban three weeks after agreeing to receive 20 million </w:t>
      </w:r>
      <w:proofErr w:type="spellStart"/>
      <w:r w:rsidRPr="003C10EC">
        <w:rPr>
          <w:sz w:val="16"/>
        </w:rPr>
        <w:t>Sinovac</w:t>
      </w:r>
      <w:proofErr w:type="spellEnd"/>
      <w:r w:rsidRPr="003C10EC">
        <w:rPr>
          <w:sz w:val="16"/>
        </w:rPr>
        <w:t xml:space="preserve"> doses. </w:t>
      </w:r>
      <w:r w:rsidRPr="003C10EC">
        <w:rPr>
          <w:u w:val="single"/>
        </w:rPr>
        <w:t>The Chinese jab comprises about 80 percent of Brazil’s administered shots.</w:t>
      </w:r>
      <w:r w:rsidRPr="003C10EC">
        <w:rPr>
          <w:sz w:val="16"/>
        </w:rPr>
        <w:t xml:space="preserve"> While developing the </w:t>
      </w:r>
      <w:proofErr w:type="spellStart"/>
      <w:r w:rsidRPr="003C10EC">
        <w:rPr>
          <w:sz w:val="16"/>
        </w:rPr>
        <w:t>Sinovac</w:t>
      </w:r>
      <w:proofErr w:type="spellEnd"/>
      <w:r w:rsidRPr="003C10EC">
        <w:rPr>
          <w:sz w:val="16"/>
        </w:rPr>
        <w:t xml:space="preserve"> and </w:t>
      </w:r>
      <w:proofErr w:type="spellStart"/>
      <w:r w:rsidRPr="003C10EC">
        <w:rPr>
          <w:sz w:val="16"/>
        </w:rPr>
        <w:t>Sinopharm</w:t>
      </w:r>
      <w:proofErr w:type="spellEnd"/>
      <w:r w:rsidRPr="003C10EC">
        <w:rPr>
          <w:sz w:val="16"/>
        </w:rPr>
        <w:t xml:space="preserve"> shots in 2020, </w:t>
      </w:r>
      <w:r w:rsidRPr="003C10EC">
        <w:rPr>
          <w:highlight w:val="green"/>
          <w:u w:val="single"/>
        </w:rPr>
        <w:t>Beijing offered</w:t>
      </w:r>
      <w:r w:rsidRPr="003C10EC">
        <w:rPr>
          <w:u w:val="single"/>
        </w:rPr>
        <w:t xml:space="preserve"> a </w:t>
      </w:r>
      <w:r w:rsidRPr="00433E03">
        <w:rPr>
          <w:rStyle w:val="Emphasis"/>
          <w:sz w:val="24"/>
          <w:highlight w:val="green"/>
        </w:rPr>
        <w:t>$1 billion loan to Latin America</w:t>
      </w:r>
      <w:r w:rsidRPr="00433E03">
        <w:rPr>
          <w:rStyle w:val="Emphasis"/>
          <w:sz w:val="24"/>
        </w:rPr>
        <w:t>n nations to buy its vaccines</w:t>
      </w:r>
      <w:r w:rsidRPr="003C10EC">
        <w:rPr>
          <w:sz w:val="16"/>
        </w:rPr>
        <w:t xml:space="preserve">. For some countries such as Honduras, a billion dollars is larger than the entire government budget. </w:t>
      </w:r>
      <w:r w:rsidRPr="003C10EC">
        <w:rPr>
          <w:u w:val="single"/>
        </w:rPr>
        <w:t xml:space="preserve">Many </w:t>
      </w:r>
      <w:r w:rsidRPr="003C10EC">
        <w:rPr>
          <w:highlight w:val="green"/>
          <w:u w:val="single"/>
        </w:rPr>
        <w:t xml:space="preserve">nations </w:t>
      </w:r>
      <w:r w:rsidRPr="003C10EC">
        <w:rPr>
          <w:rStyle w:val="Emphasis"/>
          <w:highlight w:val="green"/>
        </w:rPr>
        <w:t>found the offer irresistible</w:t>
      </w:r>
      <w:r w:rsidRPr="003C10EC">
        <w:rPr>
          <w:rStyle w:val="Emphasis"/>
        </w:rPr>
        <w:t xml:space="preserve"> even though </w:t>
      </w:r>
      <w:r w:rsidRPr="003C10EC">
        <w:rPr>
          <w:rStyle w:val="Emphasis"/>
          <w:highlight w:val="green"/>
        </w:rPr>
        <w:t>Chinese</w:t>
      </w:r>
      <w:r w:rsidRPr="003C10EC">
        <w:rPr>
          <w:rStyle w:val="Emphasis"/>
        </w:rPr>
        <w:t xml:space="preserve"> vaccines were more expensive</w:t>
      </w:r>
      <w:r w:rsidRPr="003C10EC">
        <w:rPr>
          <w:u w:val="single"/>
        </w:rPr>
        <w:t xml:space="preserve"> and less effective than American ones and came with diplomatic strings attached</w:t>
      </w:r>
      <w:r w:rsidRPr="003C10EC">
        <w:rPr>
          <w:sz w:val="16"/>
        </w:rPr>
        <w:t xml:space="preserve">. Early this spring, the </w:t>
      </w:r>
      <w:r w:rsidRPr="003C10EC">
        <w:rPr>
          <w:u w:val="single"/>
        </w:rPr>
        <w:t xml:space="preserve">Paraguayan government said Chinese institutions </w:t>
      </w:r>
      <w:r w:rsidRPr="003C10EC">
        <w:rPr>
          <w:highlight w:val="green"/>
          <w:u w:val="single"/>
        </w:rPr>
        <w:t xml:space="preserve">told them to </w:t>
      </w:r>
      <w:r w:rsidRPr="003C10EC">
        <w:rPr>
          <w:rStyle w:val="Emphasis"/>
          <w:highlight w:val="green"/>
        </w:rPr>
        <w:t>cut ties with Taiwan</w:t>
      </w:r>
      <w:r w:rsidRPr="003C10EC">
        <w:rPr>
          <w:rStyle w:val="Emphasis"/>
        </w:rPr>
        <w:t xml:space="preserve"> as a condition for buying Beijing’s vaccines</w:t>
      </w:r>
      <w:r w:rsidRPr="003C10EC">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3C10EC">
        <w:rPr>
          <w:u w:val="single"/>
        </w:rPr>
        <w:t xml:space="preserve">Hernandez in May acknowledged he was </w:t>
      </w:r>
      <w:r w:rsidRPr="003C10EC">
        <w:rPr>
          <w:rStyle w:val="Emphasis"/>
        </w:rPr>
        <w:t>considering opening a foreign trade office in China for the first time.</w:t>
      </w:r>
      <w:r w:rsidRPr="003C10EC">
        <w:rPr>
          <w:u w:val="single"/>
        </w:rPr>
        <w:t xml:space="preserve"> The move would </w:t>
      </w:r>
      <w:r w:rsidRPr="003C10EC">
        <w:rPr>
          <w:rStyle w:val="Emphasis"/>
        </w:rPr>
        <w:t>strain his country’s relations with Taiwan, but it would open the door for Honduras to buy Chinese vaccines</w:t>
      </w:r>
      <w:r w:rsidRPr="003C10EC">
        <w:rPr>
          <w:u w:val="single"/>
        </w:rPr>
        <w:t xml:space="preserve">. He said his </w:t>
      </w:r>
      <w:r w:rsidRPr="003C10EC">
        <w:rPr>
          <w:rStyle w:val="Emphasis"/>
        </w:rPr>
        <w:t>impoverished country</w:t>
      </w:r>
      <w:r w:rsidRPr="003C10EC">
        <w:rPr>
          <w:u w:val="single"/>
        </w:rPr>
        <w:t xml:space="preserve"> was struggling to get </w:t>
      </w:r>
      <w:r w:rsidRPr="003C10EC">
        <w:rPr>
          <w:u w:val="single"/>
        </w:rPr>
        <w:lastRenderedPageBreak/>
        <w:t xml:space="preserve">vaccines and </w:t>
      </w:r>
      <w:r w:rsidRPr="003C10EC">
        <w:rPr>
          <w:rStyle w:val="Emphasis"/>
        </w:rPr>
        <w:t>would do whatever was necessary for the sake of the people</w:t>
      </w:r>
      <w:r w:rsidRPr="003C10EC">
        <w:rPr>
          <w:u w:val="single"/>
        </w:rPr>
        <w:t xml:space="preserve">. China has a track record of doing favors for Latin American countries to </w:t>
      </w:r>
      <w:r w:rsidRPr="003C10EC">
        <w:rPr>
          <w:rStyle w:val="Emphasis"/>
        </w:rPr>
        <w:t>influence their foreign policy</w:t>
      </w:r>
      <w:r w:rsidRPr="003C10EC">
        <w:rPr>
          <w:sz w:val="16"/>
        </w:rPr>
        <w:t xml:space="preserve">. Taiwanese diplomats claim that in 2018, Beijing offered the Dominican government $3.1 billion to cut ties with Taiwan. Jesús Ogando, a delegate in the Dominican Congress, confirmed China offered the Dominican Republic </w:t>
      </w:r>
      <w:proofErr w:type="gramStart"/>
      <w:r w:rsidRPr="003C10EC">
        <w:rPr>
          <w:sz w:val="16"/>
        </w:rPr>
        <w:t>some kind of deal</w:t>
      </w:r>
      <w:proofErr w:type="gramEnd"/>
      <w:r w:rsidRPr="003C10EC">
        <w:rPr>
          <w:sz w:val="16"/>
        </w:rPr>
        <w:t xml:space="preserve"> in 2018. “There has been since that occasion a better relationship between the Dominican government and the Chinese government, and a distancing from Taiwan,” he told me. </w:t>
      </w:r>
      <w:r w:rsidRPr="003C10EC">
        <w:rPr>
          <w:highlight w:val="green"/>
          <w:u w:val="single"/>
        </w:rPr>
        <w:t xml:space="preserve">China’s </w:t>
      </w:r>
      <w:r w:rsidRPr="003C10EC">
        <w:rPr>
          <w:rStyle w:val="Emphasis"/>
          <w:highlight w:val="green"/>
        </w:rPr>
        <w:t>peddling of influence</w:t>
      </w:r>
      <w:r w:rsidRPr="003C10EC">
        <w:rPr>
          <w:rStyle w:val="Emphasis"/>
        </w:rPr>
        <w:t xml:space="preserve"> along with COVID-19 vaccines means people in Latin American countries</w:t>
      </w:r>
      <w:r w:rsidRPr="003C10EC">
        <w:rPr>
          <w:u w:val="single"/>
        </w:rPr>
        <w:t xml:space="preserve"> might have missed out on more effective prevention. The </w:t>
      </w:r>
      <w:r w:rsidRPr="003C10EC">
        <w:rPr>
          <w:rStyle w:val="Emphasis"/>
          <w:highlight w:val="green"/>
        </w:rPr>
        <w:t>W</w:t>
      </w:r>
      <w:r w:rsidRPr="003C10EC">
        <w:rPr>
          <w:rStyle w:val="Emphasis"/>
        </w:rPr>
        <w:t xml:space="preserve">orld </w:t>
      </w:r>
      <w:r w:rsidRPr="003C10EC">
        <w:rPr>
          <w:rStyle w:val="Emphasis"/>
          <w:highlight w:val="green"/>
        </w:rPr>
        <w:t>H</w:t>
      </w:r>
      <w:r w:rsidRPr="003C10EC">
        <w:rPr>
          <w:rStyle w:val="Emphasis"/>
        </w:rPr>
        <w:t xml:space="preserve">ealth </w:t>
      </w:r>
      <w:r w:rsidRPr="003C10EC">
        <w:rPr>
          <w:rStyle w:val="Emphasis"/>
          <w:highlight w:val="green"/>
        </w:rPr>
        <w:t>O</w:t>
      </w:r>
      <w:r w:rsidRPr="003C10EC">
        <w:rPr>
          <w:rStyle w:val="Emphasis"/>
        </w:rPr>
        <w:t>rganization has published various studies</w:t>
      </w:r>
      <w:r w:rsidRPr="003C10EC">
        <w:rPr>
          <w:u w:val="single"/>
        </w:rPr>
        <w:t xml:space="preserve"> </w:t>
      </w:r>
      <w:r w:rsidRPr="003C10EC">
        <w:rPr>
          <w:highlight w:val="green"/>
          <w:u w:val="single"/>
        </w:rPr>
        <w:t>reveal</w:t>
      </w:r>
      <w:r w:rsidRPr="003C10EC">
        <w:rPr>
          <w:u w:val="single"/>
        </w:rPr>
        <w:t xml:space="preserve">ing </w:t>
      </w:r>
      <w:proofErr w:type="spellStart"/>
      <w:r w:rsidRPr="003C10EC">
        <w:rPr>
          <w:b/>
          <w:bCs/>
          <w:highlight w:val="green"/>
          <w:u w:val="single"/>
        </w:rPr>
        <w:t>Sinovac’s</w:t>
      </w:r>
      <w:proofErr w:type="spellEnd"/>
      <w:r w:rsidRPr="003C10EC">
        <w:rPr>
          <w:b/>
          <w:bCs/>
          <w:u w:val="single"/>
        </w:rPr>
        <w:t xml:space="preserve"> comparative </w:t>
      </w:r>
      <w:r w:rsidRPr="003C10EC">
        <w:rPr>
          <w:b/>
          <w:bCs/>
          <w:highlight w:val="green"/>
          <w:u w:val="single"/>
        </w:rPr>
        <w:t>ineffectiveness</w:t>
      </w:r>
      <w:r w:rsidRPr="003C10EC">
        <w:rPr>
          <w:u w:val="single"/>
        </w:rPr>
        <w:t xml:space="preserve"> at stopping symptomatic infections after two doses</w:t>
      </w:r>
      <w:r w:rsidRPr="003C10EC">
        <w:rPr>
          <w:sz w:val="16"/>
        </w:rPr>
        <w:t xml:space="preserve">. Phase III trials in Indonesia found </w:t>
      </w:r>
      <w:proofErr w:type="spellStart"/>
      <w:r w:rsidRPr="003C10EC">
        <w:rPr>
          <w:sz w:val="16"/>
        </w:rPr>
        <w:t>Sinovac</w:t>
      </w:r>
      <w:proofErr w:type="spellEnd"/>
      <w:r w:rsidRPr="003C10EC">
        <w:rPr>
          <w:sz w:val="16"/>
        </w:rPr>
        <w:t xml:space="preserve"> was 84 percent effective against symptomatic infection. Similar studies registered an effectiveness of 67 percent in Chile and 50.4 percent in Brazil. In comparison, the U.S.-made Pfizer and </w:t>
      </w:r>
      <w:proofErr w:type="spellStart"/>
      <w:r w:rsidRPr="003C10EC">
        <w:rPr>
          <w:sz w:val="16"/>
        </w:rPr>
        <w:t>Moderna</w:t>
      </w:r>
      <w:proofErr w:type="spellEnd"/>
      <w:r w:rsidRPr="003C10EC">
        <w:rPr>
          <w:sz w:val="16"/>
        </w:rPr>
        <w:t xml:space="preserve"> vaccines were about 95 percent effective against symptomatic coronavirus infections before the appearance of the delta variant. Since delta appeared, studies show varying effectiveness among the United States’ Pfizer and </w:t>
      </w:r>
      <w:proofErr w:type="spellStart"/>
      <w:r w:rsidRPr="003C10EC">
        <w:rPr>
          <w:sz w:val="16"/>
        </w:rPr>
        <w:t>Moderna</w:t>
      </w:r>
      <w:proofErr w:type="spellEnd"/>
      <w:r w:rsidRPr="003C10EC">
        <w:rPr>
          <w:sz w:val="16"/>
        </w:rPr>
        <w:t xml:space="preserve"> shots, which use mRNA technology, and vaccines made from inactive viruses such as </w:t>
      </w:r>
      <w:proofErr w:type="spellStart"/>
      <w:r w:rsidRPr="003C10EC">
        <w:rPr>
          <w:sz w:val="16"/>
        </w:rPr>
        <w:t>Sinopharm</w:t>
      </w:r>
      <w:proofErr w:type="spellEnd"/>
      <w:r w:rsidRPr="003C10EC">
        <w:rPr>
          <w:sz w:val="16"/>
        </w:rPr>
        <w:t xml:space="preserve">, </w:t>
      </w:r>
      <w:proofErr w:type="spellStart"/>
      <w:r w:rsidRPr="003C10EC">
        <w:rPr>
          <w:sz w:val="16"/>
        </w:rPr>
        <w:t>Sinovac</w:t>
      </w:r>
      <w:proofErr w:type="spellEnd"/>
      <w:r w:rsidRPr="003C10EC">
        <w:rPr>
          <w:sz w:val="16"/>
        </w:rPr>
        <w:t xml:space="preserve">, and Johnson &amp; Johnson. A recent Mayo Clinic study, which is still awaiting review, suggested the effectiveness of vaccines by </w:t>
      </w:r>
      <w:proofErr w:type="spellStart"/>
      <w:r w:rsidRPr="003C10EC">
        <w:rPr>
          <w:sz w:val="16"/>
        </w:rPr>
        <w:t>Moderna</w:t>
      </w:r>
      <w:proofErr w:type="spellEnd"/>
      <w:r w:rsidRPr="003C10EC">
        <w:rPr>
          <w:sz w:val="16"/>
        </w:rPr>
        <w:t xml:space="preserve"> and Pfizer decreased to as low as 76 percent and 42 percent, respectively, among patients in Minnesota last month. Studies in Brazil and Bahrain found </w:t>
      </w:r>
      <w:proofErr w:type="spellStart"/>
      <w:r w:rsidRPr="003C10EC">
        <w:rPr>
          <w:sz w:val="16"/>
        </w:rPr>
        <w:t>Sinopharm</w:t>
      </w:r>
      <w:proofErr w:type="spellEnd"/>
      <w:r w:rsidRPr="003C10EC">
        <w:rPr>
          <w:sz w:val="16"/>
        </w:rPr>
        <w:t xml:space="preserve"> and </w:t>
      </w:r>
      <w:proofErr w:type="spellStart"/>
      <w:r w:rsidRPr="003C10EC">
        <w:rPr>
          <w:sz w:val="16"/>
        </w:rPr>
        <w:t>Sinovac</w:t>
      </w:r>
      <w:proofErr w:type="spellEnd"/>
      <w:r w:rsidRPr="003C10EC">
        <w:rPr>
          <w:sz w:val="16"/>
        </w:rPr>
        <w:t xml:space="preserve">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3C10EC">
        <w:rPr>
          <w:rStyle w:val="Emphasis"/>
        </w:rPr>
        <w:t xml:space="preserve">The truth is that </w:t>
      </w:r>
      <w:r w:rsidRPr="00433E03">
        <w:rPr>
          <w:rStyle w:val="Emphasis"/>
          <w:sz w:val="24"/>
          <w:highlight w:val="green"/>
        </w:rPr>
        <w:t>everybody</w:t>
      </w:r>
      <w:r w:rsidRPr="00433E03">
        <w:rPr>
          <w:rStyle w:val="Emphasis"/>
          <w:sz w:val="24"/>
        </w:rPr>
        <w:t xml:space="preserve"> here </w:t>
      </w:r>
      <w:r w:rsidRPr="00433E03">
        <w:rPr>
          <w:rStyle w:val="Emphasis"/>
          <w:sz w:val="24"/>
          <w:highlight w:val="green"/>
        </w:rPr>
        <w:t>wanted</w:t>
      </w:r>
      <w:r w:rsidRPr="00433E03">
        <w:rPr>
          <w:rStyle w:val="Emphasis"/>
          <w:sz w:val="24"/>
        </w:rPr>
        <w:t xml:space="preserve"> </w:t>
      </w:r>
      <w:r w:rsidRPr="003C10EC">
        <w:rPr>
          <w:rStyle w:val="Emphasis"/>
        </w:rPr>
        <w:t xml:space="preserve">to get either </w:t>
      </w:r>
      <w:r w:rsidRPr="00433E03">
        <w:rPr>
          <w:rStyle w:val="Emphasis"/>
          <w:sz w:val="24"/>
          <w:highlight w:val="green"/>
        </w:rPr>
        <w:t xml:space="preserve">Pfizer or </w:t>
      </w:r>
      <w:proofErr w:type="spellStart"/>
      <w:r w:rsidRPr="00433E03">
        <w:rPr>
          <w:rStyle w:val="Emphasis"/>
          <w:sz w:val="24"/>
          <w:highlight w:val="green"/>
        </w:rPr>
        <w:t>Moderna</w:t>
      </w:r>
      <w:proofErr w:type="spellEnd"/>
      <w:r w:rsidRPr="00433E03">
        <w:rPr>
          <w:rStyle w:val="Emphasis"/>
          <w:sz w:val="24"/>
        </w:rPr>
        <w:t xml:space="preserve"> vaccines</w:t>
      </w:r>
      <w:r w:rsidRPr="003C10EC">
        <w:rPr>
          <w:u w:val="single"/>
        </w:rPr>
        <w:t xml:space="preserve">,” said Pastor Alex Figueroa of </w:t>
      </w:r>
      <w:proofErr w:type="spellStart"/>
      <w:r w:rsidRPr="003C10EC">
        <w:rPr>
          <w:u w:val="single"/>
        </w:rPr>
        <w:t>Gracia</w:t>
      </w:r>
      <w:proofErr w:type="spellEnd"/>
      <w:r w:rsidRPr="003C10EC">
        <w:rPr>
          <w:u w:val="single"/>
        </w:rPr>
        <w:t xml:space="preserve"> </w:t>
      </w:r>
      <w:proofErr w:type="spellStart"/>
      <w:r w:rsidRPr="003C10EC">
        <w:rPr>
          <w:u w:val="single"/>
        </w:rPr>
        <w:t>Soberana</w:t>
      </w:r>
      <w:proofErr w:type="spellEnd"/>
      <w:r w:rsidRPr="003C10EC">
        <w:rPr>
          <w:u w:val="single"/>
        </w:rPr>
        <w:t xml:space="preserve"> Baptist Church in Santiago, Chile. “</w:t>
      </w:r>
      <w:r w:rsidRPr="003C10EC">
        <w:rPr>
          <w:highlight w:val="green"/>
          <w:u w:val="single"/>
        </w:rPr>
        <w:t xml:space="preserve">People got </w:t>
      </w:r>
      <w:r w:rsidRPr="003C10EC">
        <w:rPr>
          <w:rStyle w:val="Emphasis"/>
          <w:highlight w:val="green"/>
        </w:rPr>
        <w:t>vaccinated with what was available</w:t>
      </w:r>
      <w:r w:rsidRPr="003C10EC">
        <w:rPr>
          <w:rStyle w:val="Emphasis"/>
        </w:rPr>
        <w:t xml:space="preserve">, which was </w:t>
      </w:r>
      <w:proofErr w:type="spellStart"/>
      <w:r w:rsidRPr="003C10EC">
        <w:rPr>
          <w:rStyle w:val="Emphasis"/>
          <w:highlight w:val="green"/>
        </w:rPr>
        <w:t>Sinovac</w:t>
      </w:r>
      <w:proofErr w:type="spellEnd"/>
      <w:r w:rsidRPr="003C10EC">
        <w:rPr>
          <w:sz w:val="16"/>
        </w:rPr>
        <w:t xml:space="preserve">.” Officials in Uruguay say </w:t>
      </w:r>
      <w:proofErr w:type="spellStart"/>
      <w:r w:rsidRPr="003C10EC">
        <w:rPr>
          <w:u w:val="single"/>
        </w:rPr>
        <w:t>Sinovac</w:t>
      </w:r>
      <w:proofErr w:type="spellEnd"/>
      <w:r w:rsidRPr="003C10EC">
        <w:rPr>
          <w:u w:val="single"/>
        </w:rPr>
        <w:t xml:space="preserve"> is helping stop COVID-19 there. While they concluded </w:t>
      </w:r>
      <w:proofErr w:type="spellStart"/>
      <w:r w:rsidRPr="003C10EC">
        <w:rPr>
          <w:u w:val="single"/>
        </w:rPr>
        <w:t>Sinovac</w:t>
      </w:r>
      <w:proofErr w:type="spellEnd"/>
      <w:r w:rsidRPr="003C10EC">
        <w:rPr>
          <w:u w:val="single"/>
        </w:rPr>
        <w:t xml:space="preserve"> was only 61 percent effective at preventing coronavirus cases</w:t>
      </w:r>
      <w:r w:rsidRPr="003C10EC">
        <w:rPr>
          <w:sz w:val="16"/>
        </w:rPr>
        <w:t>, they found the Chinese vaccine helped reduce death and ICU admissions by 95 percent and 92 percent, respectively. Since early June, case and death rates in Uruguay have steadily declined.</w:t>
      </w:r>
    </w:p>
    <w:p w14:paraId="72A37FCB" w14:textId="77777777" w:rsidR="004259C4" w:rsidRPr="00976E44" w:rsidRDefault="004259C4" w:rsidP="004259C4"/>
    <w:p w14:paraId="056A81D7" w14:textId="77777777" w:rsidR="004259C4" w:rsidRPr="00976E44" w:rsidRDefault="004259C4" w:rsidP="004259C4">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6203C894" w14:textId="77777777" w:rsidR="004259C4" w:rsidRPr="00976E44" w:rsidRDefault="004259C4" w:rsidP="004259C4">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22" w:history="1">
        <w:r w:rsidRPr="00976E44">
          <w:rPr>
            <w:rStyle w:val="Hyperlink"/>
          </w:rPr>
          <w:t>https://scroll.in/article/1000114/in-latin-america-chinese-vaccine-diplomacy-is-directly-challenging-uss-declining-authority</w:t>
        </w:r>
      </w:hyperlink>
      <w:r w:rsidRPr="00976E44">
        <w:t>] Justin</w:t>
      </w:r>
    </w:p>
    <w:p w14:paraId="4632CDCD" w14:textId="77777777" w:rsidR="004259C4" w:rsidRPr="00976E44" w:rsidRDefault="004259C4" w:rsidP="004259C4">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260E0ADD" w14:textId="77777777" w:rsidR="004259C4" w:rsidRPr="00976E44" w:rsidRDefault="004259C4" w:rsidP="004259C4">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03C38E84" w14:textId="77777777" w:rsidR="004259C4" w:rsidRPr="00976E44" w:rsidRDefault="004259C4" w:rsidP="004259C4">
      <w:pPr>
        <w:rPr>
          <w:sz w:val="16"/>
        </w:rPr>
      </w:pPr>
      <w:r w:rsidRPr="00976E44">
        <w:rPr>
          <w:sz w:val="16"/>
        </w:rPr>
        <w:lastRenderedPageBreak/>
        <w:t xml:space="preserve">During a global vaccine shortage, China has been able to provide 252 million doses to the world. This includes </w:t>
      </w:r>
      <w:proofErr w:type="gramStart"/>
      <w:r w:rsidRPr="00976E44">
        <w:rPr>
          <w:sz w:val="16"/>
        </w:rPr>
        <w:t>the majority of</w:t>
      </w:r>
      <w:proofErr w:type="gramEnd"/>
      <w:r w:rsidRPr="00976E44">
        <w:rPr>
          <w:sz w:val="16"/>
        </w:rPr>
        <w:t xml:space="preserve"> total doses made available to Latin American countries.</w:t>
      </w:r>
    </w:p>
    <w:p w14:paraId="003F0359" w14:textId="77777777" w:rsidR="004259C4" w:rsidRPr="00976E44" w:rsidRDefault="004259C4" w:rsidP="004259C4">
      <w:pPr>
        <w:rPr>
          <w:sz w:val="16"/>
        </w:rPr>
      </w:pPr>
      <w:r w:rsidRPr="00976E44">
        <w:rPr>
          <w:sz w:val="16"/>
        </w:rPr>
        <w:t xml:space="preserve">Six national or regional entities can produce and distribute a consistent number of vaccines: Europe, the United States, China, South </w:t>
      </w:r>
      <w:proofErr w:type="gramStart"/>
      <w:r w:rsidRPr="00976E44">
        <w:rPr>
          <w:sz w:val="16"/>
        </w:rPr>
        <w:t>Korea</w:t>
      </w:r>
      <w:proofErr w:type="gramEnd"/>
      <w:r w:rsidRPr="00976E44">
        <w:rPr>
          <w:sz w:val="16"/>
        </w:rPr>
        <w:t xml:space="preserve"> and India. China has distributed the highest number, and almost half (42%) of these have gone outside its own country.</w:t>
      </w:r>
    </w:p>
    <w:p w14:paraId="0C7012F3" w14:textId="77777777" w:rsidR="004259C4" w:rsidRPr="00976E44" w:rsidRDefault="004259C4" w:rsidP="004259C4">
      <w:pPr>
        <w:rPr>
          <w:sz w:val="16"/>
        </w:rPr>
      </w:pPr>
      <w:r w:rsidRPr="00976E44">
        <w:rPr>
          <w:sz w:val="16"/>
        </w:rPr>
        <w:t>As of May, no other country can match this figure. Most countries are focused primarily on achieving their own herd immunity first.</w:t>
      </w:r>
    </w:p>
    <w:p w14:paraId="4293AECC" w14:textId="77777777" w:rsidR="004259C4" w:rsidRPr="00976E44" w:rsidRDefault="004259C4" w:rsidP="004259C4">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36A5AB02" w14:textId="77777777" w:rsidR="004259C4" w:rsidRPr="00976E44" w:rsidRDefault="004259C4" w:rsidP="004259C4">
      <w:pPr>
        <w:rPr>
          <w:u w:val="single"/>
        </w:rPr>
      </w:pPr>
      <w:r w:rsidRPr="00976E44">
        <w:rPr>
          <w:u w:val="single"/>
        </w:rPr>
        <w:t xml:space="preserve">Declining </w:t>
      </w:r>
      <w:r w:rsidRPr="00976E44">
        <w:rPr>
          <w:rStyle w:val="Emphasis"/>
        </w:rPr>
        <w:t>‘Washington Consensus’</w:t>
      </w:r>
    </w:p>
    <w:p w14:paraId="0C9E2D4B" w14:textId="77777777" w:rsidR="004259C4" w:rsidRPr="00976E44" w:rsidRDefault="004259C4" w:rsidP="004259C4">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2B3C4740" w14:textId="77777777" w:rsidR="004259C4" w:rsidRPr="00976E44" w:rsidRDefault="004259C4" w:rsidP="004259C4">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42863426" w14:textId="77777777" w:rsidR="004259C4" w:rsidRPr="00976E44" w:rsidRDefault="004259C4" w:rsidP="004259C4">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318B5DBD" w14:textId="77777777" w:rsidR="004259C4" w:rsidRPr="00976E44" w:rsidRDefault="004259C4" w:rsidP="004259C4">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w:t>
      </w:r>
      <w:proofErr w:type="gramStart"/>
      <w:r w:rsidRPr="00976E44">
        <w:rPr>
          <w:sz w:val="16"/>
        </w:rPr>
        <w:t>Mexico</w:t>
      </w:r>
      <w:proofErr w:type="gramEnd"/>
      <w:r w:rsidRPr="00976E44">
        <w:rPr>
          <w:sz w:val="16"/>
        </w:rPr>
        <w:t xml:space="preserve">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4A97DD86" w14:textId="77777777" w:rsidR="004259C4" w:rsidRPr="00976E44" w:rsidRDefault="004259C4" w:rsidP="004259C4">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3F1A2A8E" w14:textId="77777777" w:rsidR="004259C4" w:rsidRPr="00976E44" w:rsidRDefault="004259C4" w:rsidP="004259C4">
      <w:pPr>
        <w:rPr>
          <w:sz w:val="16"/>
        </w:rPr>
      </w:pPr>
      <w:r w:rsidRPr="00976E44">
        <w:rPr>
          <w:sz w:val="16"/>
        </w:rPr>
        <w:t>Rising Chinese power</w:t>
      </w:r>
    </w:p>
    <w:p w14:paraId="69DF715C" w14:textId="77777777" w:rsidR="004259C4" w:rsidRPr="00976E44" w:rsidRDefault="004259C4" w:rsidP="004259C4">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3C0CC637" w14:textId="77777777" w:rsidR="004259C4" w:rsidRPr="00976E44" w:rsidRDefault="004259C4" w:rsidP="004259C4">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w:t>
      </w:r>
      <w:proofErr w:type="gramStart"/>
      <w:r w:rsidRPr="00976E44">
        <w:rPr>
          <w:sz w:val="16"/>
        </w:rPr>
        <w:t>Ecuador</w:t>
      </w:r>
      <w:proofErr w:type="gramEnd"/>
      <w:r w:rsidRPr="00976E44">
        <w:rPr>
          <w:sz w:val="16"/>
        </w:rPr>
        <w:t xml:space="preserve"> and Bolivia already have partnership projects with China and Mexico is considering joining one.</w:t>
      </w:r>
    </w:p>
    <w:p w14:paraId="511D061E" w14:textId="77777777" w:rsidR="004259C4" w:rsidRPr="00976E44" w:rsidRDefault="004259C4" w:rsidP="004259C4">
      <w:pPr>
        <w:rPr>
          <w:sz w:val="16"/>
        </w:rPr>
      </w:pPr>
      <w:r w:rsidRPr="00976E44">
        <w:rPr>
          <w:sz w:val="16"/>
        </w:rPr>
        <w:t>The US and Chinese tools for economic diplomacy are very similar in practice, yet fundamentally different in philosophy.</w:t>
      </w:r>
    </w:p>
    <w:p w14:paraId="61809A71" w14:textId="77777777" w:rsidR="004259C4" w:rsidRPr="00976E44" w:rsidRDefault="004259C4" w:rsidP="004259C4">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1DB1D052" w14:textId="77777777" w:rsidR="004259C4" w:rsidRPr="00976E44" w:rsidRDefault="004259C4" w:rsidP="004259C4">
      <w:pPr>
        <w:rPr>
          <w:sz w:val="16"/>
        </w:rPr>
      </w:pPr>
      <w:r w:rsidRPr="00976E44">
        <w:rPr>
          <w:sz w:val="16"/>
        </w:rPr>
        <w:lastRenderedPageBreak/>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4991A983" w14:textId="77777777" w:rsidR="004259C4" w:rsidRPr="00976E44" w:rsidRDefault="004259C4" w:rsidP="004259C4">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7420EA9E" w14:textId="77777777" w:rsidR="004259C4" w:rsidRPr="00976E44" w:rsidRDefault="004259C4" w:rsidP="004259C4">
      <w:pPr>
        <w:rPr>
          <w:sz w:val="16"/>
        </w:rPr>
      </w:pPr>
      <w:r w:rsidRPr="00976E44">
        <w:rPr>
          <w:sz w:val="16"/>
        </w:rPr>
        <w:t>Old international order</w:t>
      </w:r>
    </w:p>
    <w:p w14:paraId="2DD59C0C" w14:textId="77777777" w:rsidR="004259C4" w:rsidRPr="00976E44" w:rsidRDefault="004259C4" w:rsidP="004259C4">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w:t>
      </w:r>
      <w:proofErr w:type="gramStart"/>
      <w:r w:rsidRPr="00976E44">
        <w:rPr>
          <w:rStyle w:val="Emphasis"/>
        </w:rPr>
        <w:t>a crisis situation</w:t>
      </w:r>
      <w:proofErr w:type="gramEnd"/>
      <w:r w:rsidRPr="00976E44">
        <w:rPr>
          <w:rStyle w:val="Emphasis"/>
        </w:rPr>
        <w:t xml:space="preserve">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76D03A85" w14:textId="77777777" w:rsidR="004259C4" w:rsidRPr="00976E44" w:rsidRDefault="004259C4" w:rsidP="004259C4">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2D61E911" w14:textId="77777777" w:rsidR="004259C4" w:rsidRPr="00976E44" w:rsidRDefault="004259C4" w:rsidP="004259C4">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2037089F" w14:textId="77777777" w:rsidR="004259C4" w:rsidRPr="00976E44" w:rsidRDefault="004259C4" w:rsidP="004259C4"/>
    <w:p w14:paraId="7A526E43" w14:textId="77777777" w:rsidR="004259C4" w:rsidRPr="00976E44" w:rsidRDefault="004259C4" w:rsidP="004259C4">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475CEA83" w14:textId="77777777" w:rsidR="004259C4" w:rsidRPr="00976E44" w:rsidRDefault="004259C4" w:rsidP="004259C4">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23" w:history="1">
        <w:r w:rsidRPr="00976E44">
          <w:rPr>
            <w:rStyle w:val="Hyperlink"/>
          </w:rPr>
          <w:t>http://pennpoliticalreview.org/2017/04/in-defense-of-liberal-internationalism/</w:t>
        </w:r>
      </w:hyperlink>
      <w:r w:rsidRPr="00976E44">
        <w:t>] // Re-Cut Justin</w:t>
      </w:r>
    </w:p>
    <w:p w14:paraId="529D8C44" w14:textId="77777777" w:rsidR="004259C4" w:rsidRPr="00976E44" w:rsidRDefault="004259C4" w:rsidP="004259C4">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w:t>
      </w:r>
      <w:proofErr w:type="gramStart"/>
      <w:r w:rsidRPr="00976E44">
        <w:rPr>
          <w:u w:val="single"/>
        </w:rPr>
        <w:t>has the ability to</w:t>
      </w:r>
      <w:proofErr w:type="gramEnd"/>
      <w:r w:rsidRPr="00976E44">
        <w:rPr>
          <w:u w:val="single"/>
        </w:rPr>
        <w:t xml:space="preserve"> revive the world order and traditionally hallmarked human rights, peace, and democracy. </w:t>
      </w:r>
      <w:r w:rsidRPr="00976E44">
        <w:rPr>
          <w:rStyle w:val="Emphasis"/>
        </w:rPr>
        <w:t>The United States</w:t>
      </w:r>
      <w:r w:rsidRPr="00976E44">
        <w:rPr>
          <w:sz w:val="16"/>
        </w:rPr>
        <w:t xml:space="preserve">, with </w:t>
      </w:r>
      <w:proofErr w:type="gramStart"/>
      <w:r w:rsidRPr="00976E44">
        <w:rPr>
          <w:sz w:val="16"/>
        </w:rPr>
        <w:t>all of</w:t>
      </w:r>
      <w:proofErr w:type="gramEnd"/>
      <w:r w:rsidRPr="00976E44">
        <w:rPr>
          <w:sz w:val="16"/>
        </w:rPr>
        <w:t xml:space="preserve">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w:t>
      </w:r>
      <w:proofErr w:type="gramStart"/>
      <w:r w:rsidRPr="00976E44">
        <w:rPr>
          <w:u w:val="single"/>
        </w:rPr>
        <w:t>in an effort to</w:t>
      </w:r>
      <w:proofErr w:type="gramEnd"/>
      <w:r w:rsidRPr="00976E44">
        <w:rPr>
          <w:u w:val="single"/>
        </w:rPr>
        <w:t xml:space="preserve">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w:t>
      </w:r>
      <w:r w:rsidRPr="00976E44">
        <w:rPr>
          <w:sz w:val="16"/>
        </w:rPr>
        <w:lastRenderedPageBreak/>
        <w:t xml:space="preserve">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011ADD08" w14:textId="77777777" w:rsidR="004259C4" w:rsidRPr="00976E44" w:rsidRDefault="004259C4" w:rsidP="004259C4">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7E9E2497" w14:textId="77777777" w:rsidR="004259C4" w:rsidRPr="00976E44" w:rsidRDefault="004259C4" w:rsidP="004259C4">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13EEA6E7" w14:textId="77777777" w:rsidR="004259C4" w:rsidRPr="00976E44" w:rsidRDefault="004259C4" w:rsidP="004259C4"/>
    <w:p w14:paraId="4585961A" w14:textId="77777777" w:rsidR="004259C4" w:rsidRPr="00976E44" w:rsidRDefault="004259C4" w:rsidP="004259C4">
      <w:pPr>
        <w:pStyle w:val="Heading4"/>
        <w:rPr>
          <w:rFonts w:cs="Calibri"/>
        </w:rPr>
      </w:pPr>
      <w:proofErr w:type="gramStart"/>
      <w:r w:rsidRPr="00976E44">
        <w:rPr>
          <w:rFonts w:cs="Calibri"/>
        </w:rPr>
        <w:lastRenderedPageBreak/>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30DC4767" w14:textId="77777777" w:rsidR="004259C4" w:rsidRPr="00976E44" w:rsidRDefault="004259C4" w:rsidP="004259C4">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24" w:history="1">
        <w:r w:rsidRPr="00976E44">
          <w:rPr>
            <w:rStyle w:val="Hyperlink"/>
          </w:rPr>
          <w:t>https://www.emerald.com/insight/content/doi/10.1108/ITPD-02-2019-003/full/html</w:t>
        </w:r>
      </w:hyperlink>
      <w:r w:rsidRPr="00976E44">
        <w:rPr>
          <w:rStyle w:val="Hyperlink"/>
        </w:rPr>
        <w:t xml:space="preserve"> // Re-Cut Justin</w:t>
      </w:r>
    </w:p>
    <w:p w14:paraId="724479E2" w14:textId="78CA26EF" w:rsidR="004259C4" w:rsidRPr="004259C4" w:rsidRDefault="004259C4" w:rsidP="004259C4">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w:t>
      </w:r>
      <w:proofErr w:type="gramStart"/>
      <w:r w:rsidRPr="00976E44">
        <w:rPr>
          <w:b/>
          <w:bCs/>
          <w:u w:val="single"/>
        </w:rPr>
        <w:t xml:space="preserve">in order </w:t>
      </w:r>
      <w:r w:rsidRPr="00976E44">
        <w:rPr>
          <w:b/>
          <w:bCs/>
          <w:highlight w:val="green"/>
          <w:u w:val="single"/>
        </w:rPr>
        <w:t>to</w:t>
      </w:r>
      <w:proofErr w:type="gramEnd"/>
      <w:r w:rsidRPr="00976E44">
        <w:rPr>
          <w:b/>
          <w:bCs/>
          <w:highlight w:val="green"/>
          <w:u w:val="single"/>
        </w:rPr>
        <w:t xml:space="preserve">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w:t>
      </w:r>
      <w:proofErr w:type="gramStart"/>
      <w:r w:rsidRPr="00976E44">
        <w:rPr>
          <w:u w:val="single"/>
        </w:rPr>
        <w:t>in the near future</w:t>
      </w:r>
      <w:proofErr w:type="gramEnd"/>
      <w:r w:rsidRPr="00976E44">
        <w:rPr>
          <w:u w:val="single"/>
        </w:rPr>
        <w:t xml:space="preserv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4804D361" w14:textId="77777777" w:rsidR="004259C4" w:rsidRPr="00976E44" w:rsidRDefault="004259C4" w:rsidP="004259C4">
      <w:pPr>
        <w:pStyle w:val="Heading3"/>
        <w:rPr>
          <w:rFonts w:cs="Calibri"/>
        </w:rPr>
      </w:pPr>
      <w:r w:rsidRPr="00976E44">
        <w:rPr>
          <w:rFonts w:cs="Calibri"/>
        </w:rPr>
        <w:lastRenderedPageBreak/>
        <w:t>1AC – Adv – Pandemics</w:t>
      </w:r>
    </w:p>
    <w:p w14:paraId="7C2E08E0" w14:textId="77777777" w:rsidR="004259C4" w:rsidRPr="00361031" w:rsidRDefault="004259C4" w:rsidP="004259C4">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0D177503" w14:textId="77777777" w:rsidR="004259C4" w:rsidRPr="00361031" w:rsidRDefault="004259C4" w:rsidP="004259C4">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5" w:history="1">
        <w:r w:rsidRPr="00361031">
          <w:rPr>
            <w:rStyle w:val="Hyperlink"/>
          </w:rPr>
          <w:t>https://idsa.in/issuebrief/wto-trips-waiver-covid-vaccine-rkumar-120721</w:t>
        </w:r>
      </w:hyperlink>
      <w:r w:rsidRPr="00361031">
        <w:t>] Justin</w:t>
      </w:r>
    </w:p>
    <w:p w14:paraId="57F09C7A" w14:textId="77777777" w:rsidR="004259C4" w:rsidRDefault="004259C4" w:rsidP="004259C4">
      <w:pPr>
        <w:rPr>
          <w:sz w:val="16"/>
          <w:szCs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Pr>
          <w:sz w:val="16"/>
        </w:rPr>
        <w:t xml:space="preserve"> </w:t>
      </w: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r>
        <w:rPr>
          <w:u w:val="single"/>
        </w:rPr>
        <w:t xml:space="preserve"> </w:t>
      </w: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w:t>
      </w:r>
      <w:r w:rsidRPr="004F2470">
        <w:rPr>
          <w:highlight w:val="green"/>
          <w:u w:val="single"/>
        </w:rPr>
        <w:t xml:space="preserve">LICs could be </w:t>
      </w:r>
      <w:r w:rsidRPr="004F2470">
        <w:rPr>
          <w:rStyle w:val="Emphasis"/>
          <w:highlight w:val="green"/>
        </w:rPr>
        <w:t>waiting until 2025 for vaccinating</w:t>
      </w:r>
      <w:r w:rsidRPr="00361031">
        <w:rPr>
          <w:u w:val="single"/>
        </w:rPr>
        <w:t xml:space="preserve"> half of their people. Allowing most of </w:t>
      </w:r>
      <w:r w:rsidRPr="004F2470">
        <w:rPr>
          <w:highlight w:val="green"/>
          <w:u w:val="single"/>
        </w:rPr>
        <w:t>the</w:t>
      </w:r>
      <w:r w:rsidRPr="00361031">
        <w:rPr>
          <w:u w:val="single"/>
        </w:rPr>
        <w:t xml:space="preserve"> world’s population to go </w:t>
      </w:r>
      <w:r w:rsidRPr="004F2470">
        <w:rPr>
          <w:highlight w:val="green"/>
          <w:u w:val="single"/>
        </w:rPr>
        <w:t>unvaccinated will</w:t>
      </w:r>
      <w:r w:rsidRPr="00361031">
        <w:rPr>
          <w:u w:val="single"/>
        </w:rPr>
        <w:t xml:space="preserve">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w:t>
      </w:r>
      <w:r w:rsidRPr="00361031">
        <w:rPr>
          <w:sz w:val="16"/>
        </w:rPr>
        <w:lastRenderedPageBreak/>
        <w:t>that prevents vaccine production in LMICs and hence its equitable distribution.</w:t>
      </w:r>
      <w:r>
        <w:rPr>
          <w:sz w:val="16"/>
        </w:rPr>
        <w:t xml:space="preserve"> </w:t>
      </w:r>
      <w:r w:rsidRPr="00361031">
        <w:rPr>
          <w:u w:val="single"/>
        </w:rPr>
        <w:t xml:space="preserve">TRIPS: </w:t>
      </w:r>
      <w:r w:rsidRPr="00361031">
        <w:rPr>
          <w:rStyle w:val="Emphasis"/>
        </w:rPr>
        <w:t>Barrier to Equitable Health Care Access</w:t>
      </w:r>
      <w:r>
        <w:rPr>
          <w:u w:val="single"/>
        </w:rPr>
        <w:t xml:space="preserve"> </w:t>
      </w: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r>
        <w:rPr>
          <w:sz w:val="16"/>
        </w:rPr>
        <w:t xml:space="preserve"> </w:t>
      </w: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Pr>
          <w:sz w:val="16"/>
        </w:rPr>
        <w:t xml:space="preserve"> </w:t>
      </w:r>
      <w:r w:rsidRPr="00361031">
        <w:rPr>
          <w:sz w:val="16"/>
        </w:rPr>
        <w:t xml:space="preserve">A recent document by Médecins Sans </w:t>
      </w:r>
      <w:proofErr w:type="spellStart"/>
      <w:r w:rsidRPr="00361031">
        <w:rPr>
          <w:sz w:val="16"/>
        </w:rPr>
        <w:t>Frontières</w:t>
      </w:r>
      <w:proofErr w:type="spellEnd"/>
      <w:r w:rsidRPr="00361031">
        <w:rPr>
          <w:sz w:val="16"/>
        </w:rPr>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proofErr w:type="gramStart"/>
      <w:r w:rsidRPr="00361031">
        <w:rPr>
          <w:rStyle w:val="Emphasis"/>
        </w:rPr>
        <w:t>treatments</w:t>
      </w:r>
      <w:proofErr w:type="gramEnd"/>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Pr>
          <w:sz w:val="16"/>
        </w:rPr>
        <w:t xml:space="preserve"> </w:t>
      </w: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Pr>
          <w:sz w:val="16"/>
        </w:rPr>
        <w:t xml:space="preserve"> </w:t>
      </w:r>
      <w:r w:rsidRPr="00361031">
        <w:rPr>
          <w:sz w:val="16"/>
        </w:rPr>
        <w:t xml:space="preserve">Private companies received 94.6 per cent of this funding; </w:t>
      </w:r>
      <w:proofErr w:type="spellStart"/>
      <w:r w:rsidRPr="00361031">
        <w:rPr>
          <w:sz w:val="16"/>
        </w:rPr>
        <w:t>Moderna</w:t>
      </w:r>
      <w:proofErr w:type="spellEnd"/>
      <w:r w:rsidRPr="00361031">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Pr>
          <w:sz w:val="16"/>
        </w:rPr>
        <w:t xml:space="preserve"> </w:t>
      </w:r>
      <w:r w:rsidRPr="00361031">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rPr>
          <w:sz w:val="16"/>
        </w:rPr>
        <w:t>favouring</w:t>
      </w:r>
      <w:proofErr w:type="spellEnd"/>
      <w:r w:rsidRPr="00361031">
        <w:rPr>
          <w:sz w:val="16"/>
        </w:rPr>
        <w:t xml:space="preserve"> developing countries’ products against this promise of technology transfer.</w:t>
      </w:r>
      <w:r>
        <w:rPr>
          <w:sz w:val="16"/>
        </w:rPr>
        <w:t xml:space="preserve"> </w:t>
      </w: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4F2470">
        <w:rPr>
          <w:rStyle w:val="Emphasis"/>
          <w:highlight w:val="green"/>
        </w:rPr>
        <w:t>export COVID-19</w:t>
      </w:r>
      <w:r w:rsidRPr="00361031">
        <w:rPr>
          <w:rStyle w:val="Emphasis"/>
        </w:rPr>
        <w:t xml:space="preserve"> vaccine-related </w:t>
      </w:r>
      <w:r w:rsidRPr="004F2470">
        <w:rPr>
          <w:rStyle w:val="Emphasis"/>
          <w:highlight w:val="green"/>
        </w:rPr>
        <w:t>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w:t>
      </w:r>
      <w:r w:rsidRPr="00361031">
        <w:rPr>
          <w:u w:val="single"/>
        </w:rPr>
        <w:lastRenderedPageBreak/>
        <w:t>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4F2470">
        <w:rPr>
          <w:highlight w:val="green"/>
          <w:u w:val="single"/>
        </w:rPr>
        <w:t>governments</w:t>
      </w:r>
      <w:r w:rsidRPr="00361031">
        <w:rPr>
          <w:u w:val="single"/>
        </w:rPr>
        <w:t xml:space="preserve"> and companies will invest in </w:t>
      </w:r>
      <w:r w:rsidRPr="00361031">
        <w:rPr>
          <w:rStyle w:val="Emphasis"/>
          <w:highlight w:val="green"/>
        </w:rPr>
        <w:t>repurpos</w:t>
      </w:r>
      <w:r w:rsidRPr="004F2470">
        <w:rPr>
          <w:rStyle w:val="Emphasis"/>
        </w:rPr>
        <w:t>ing</w:t>
      </w:r>
      <w:r w:rsidRPr="00361031">
        <w:rPr>
          <w:rStyle w:val="Emphasis"/>
        </w:rPr>
        <w:t xml:space="preserve"> their </w:t>
      </w:r>
      <w:r w:rsidRPr="00361031">
        <w:rPr>
          <w:rStyle w:val="Emphasis"/>
          <w:highlight w:val="green"/>
        </w:rPr>
        <w:t>facilities</w:t>
      </w:r>
      <w:r w:rsidRPr="00361031">
        <w:rPr>
          <w:rStyle w:val="Emphasis"/>
        </w:rPr>
        <w:t>.</w:t>
      </w:r>
      <w:r>
        <w:rPr>
          <w:rStyle w:val="Emphasis"/>
        </w:rPr>
        <w:t xml:space="preserve"> </w:t>
      </w: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w:t>
      </w:r>
      <w:proofErr w:type="spellStart"/>
      <w:r w:rsidRPr="00361031">
        <w:rPr>
          <w:sz w:val="16"/>
        </w:rPr>
        <w:t>Shantha</w:t>
      </w:r>
      <w:proofErr w:type="spellEnd"/>
      <w:r w:rsidRPr="00361031">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361031">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w:t>
      </w:r>
      <w:proofErr w:type="spellStart"/>
      <w:r w:rsidRPr="00361031">
        <w:rPr>
          <w:u w:val="single"/>
        </w:rPr>
        <w:t>programme</w:t>
      </w:r>
      <w:proofErr w:type="spellEnd"/>
      <w:r w:rsidRPr="00361031">
        <w:rPr>
          <w:u w:val="single"/>
        </w:rPr>
        <w:t xml:space="preserv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r>
        <w:rPr>
          <w:u w:val="single"/>
        </w:rPr>
        <w:t xml:space="preserve"> </w:t>
      </w: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w:t>
      </w:r>
      <w:r w:rsidRPr="004F2470">
        <w:rPr>
          <w:highlight w:val="green"/>
          <w:u w:val="single"/>
        </w:rPr>
        <w:t>once it obtains</w:t>
      </w:r>
      <w:r w:rsidRPr="00361031">
        <w:rPr>
          <w:u w:val="single"/>
        </w:rPr>
        <w:t xml:space="preserve"> vaccine </w:t>
      </w:r>
      <w:r w:rsidRPr="004F2470">
        <w:rPr>
          <w:highlight w:val="green"/>
          <w:u w:val="single"/>
        </w:rPr>
        <w:t>patents</w:t>
      </w:r>
      <w:r w:rsidRPr="00361031">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361031">
        <w:rPr>
          <w:sz w:val="16"/>
        </w:rPr>
        <w:t>Africa</w:t>
      </w:r>
      <w:proofErr w:type="gramEnd"/>
      <w:r w:rsidRPr="00361031">
        <w:rPr>
          <w:sz w:val="16"/>
        </w:rPr>
        <w:t xml:space="preserve"> and Tunisia have limited manufacturing capacities, which could also produce COVID-19 vaccines after repurposing.</w:t>
      </w:r>
      <w:r>
        <w:rPr>
          <w:sz w:val="16"/>
        </w:rPr>
        <w:t xml:space="preserve"> </w:t>
      </w: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4F2470">
        <w:rPr>
          <w:highlight w:val="green"/>
          <w:u w:val="single"/>
        </w:rPr>
        <w:t>What is</w:t>
      </w:r>
      <w:r w:rsidRPr="00361031">
        <w:rPr>
          <w:u w:val="single"/>
        </w:rPr>
        <w:t xml:space="preserve"> more </w:t>
      </w:r>
      <w:r w:rsidRPr="004F2470">
        <w:rPr>
          <w:highlight w:val="green"/>
          <w:u w:val="single"/>
        </w:rPr>
        <w:t>important</w:t>
      </w:r>
      <w:r w:rsidRPr="00361031">
        <w:rPr>
          <w:u w:val="single"/>
        </w:rPr>
        <w:t xml:space="preserve"> here </w:t>
      </w:r>
      <w:r w:rsidRPr="004F2470">
        <w:rPr>
          <w:highlight w:val="green"/>
          <w:u w:val="single"/>
        </w:rPr>
        <w:t>is to share</w:t>
      </w:r>
      <w:r w:rsidRPr="00361031">
        <w:rPr>
          <w:u w:val="single"/>
        </w:rPr>
        <w:t xml:space="preserve"> the </w:t>
      </w:r>
      <w:r w:rsidRPr="004F2470">
        <w:rPr>
          <w:highlight w:val="green"/>
          <w:u w:val="single"/>
        </w:rPr>
        <w:t xml:space="preserve">technical </w:t>
      </w:r>
      <w:r w:rsidRPr="004F2470">
        <w:rPr>
          <w:rStyle w:val="Emphasis"/>
          <w:highlight w:val="green"/>
        </w:rPr>
        <w:t>know-how and info</w:t>
      </w:r>
      <w:r w:rsidRPr="00361031">
        <w:rPr>
          <w:rStyle w:val="Emphasis"/>
        </w:rPr>
        <w:t>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r>
        <w:rPr>
          <w:sz w:val="16"/>
        </w:rPr>
        <w:t xml:space="preserve"> </w:t>
      </w: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361031">
        <w:rPr>
          <w:sz w:val="16"/>
          <w:szCs w:val="16"/>
        </w:rPr>
        <w:t>programmes</w:t>
      </w:r>
      <w:proofErr w:type="spellEnd"/>
      <w:r w:rsidRPr="00361031">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 w:val="16"/>
          <w:szCs w:val="16"/>
        </w:rPr>
        <w:t>Maitri</w:t>
      </w:r>
      <w:proofErr w:type="spellEnd"/>
      <w:r w:rsidRPr="00361031">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 w:val="16"/>
          <w:szCs w:val="16"/>
        </w:rPr>
        <w:t>Covaxin</w:t>
      </w:r>
      <w:proofErr w:type="spellEnd"/>
      <w:r w:rsidRPr="00361031">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 w:val="16"/>
          <w:szCs w:val="16"/>
        </w:rPr>
        <w:t>Maitri</w:t>
      </w:r>
      <w:proofErr w:type="spellEnd"/>
      <w:r w:rsidRPr="00361031">
        <w:rPr>
          <w:sz w:val="16"/>
          <w:szCs w:val="16"/>
        </w:rPr>
        <w:t xml:space="preserve"> initiative is the scarcity of vaccines at home. On the other hand, China is increasing its standing in Africa, South </w:t>
      </w:r>
      <w:proofErr w:type="gramStart"/>
      <w:r w:rsidRPr="00361031">
        <w:rPr>
          <w:sz w:val="16"/>
          <w:szCs w:val="16"/>
        </w:rPr>
        <w:t>America</w:t>
      </w:r>
      <w:proofErr w:type="gramEnd"/>
      <w:r w:rsidRPr="00361031">
        <w:rPr>
          <w:sz w:val="16"/>
          <w:szCs w:val="16"/>
        </w:rPr>
        <w:t xml:space="preserve"> and the Pacific through vaccine diplomacy. The WHO approval of the Chinese vaccines and lack of access to vaccines by most developing countries, </w:t>
      </w:r>
      <w:proofErr w:type="gramStart"/>
      <w:r w:rsidRPr="00361031">
        <w:rPr>
          <w:sz w:val="16"/>
          <w:szCs w:val="16"/>
        </w:rPr>
        <w:t>opens up</w:t>
      </w:r>
      <w:proofErr w:type="gramEnd"/>
      <w:r w:rsidRPr="00361031">
        <w:rPr>
          <w:sz w:val="16"/>
          <w:szCs w:val="16"/>
        </w:rPr>
        <w:t xml:space="preserve"> huge space for China to do its vaccine </w:t>
      </w:r>
      <w:r w:rsidRPr="00361031">
        <w:rPr>
          <w:sz w:val="16"/>
          <w:szCs w:val="16"/>
        </w:rPr>
        <w:lastRenderedPageBreak/>
        <w:t xml:space="preserve">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 w:val="16"/>
          <w:szCs w:val="16"/>
        </w:rPr>
        <w:t>pressurising</w:t>
      </w:r>
      <w:proofErr w:type="spellEnd"/>
      <w:r w:rsidRPr="00361031">
        <w:rPr>
          <w:sz w:val="16"/>
          <w:szCs w:val="16"/>
        </w:rPr>
        <w:t>, to make the waiver happen.</w:t>
      </w:r>
    </w:p>
    <w:p w14:paraId="44AFCA7D" w14:textId="77777777" w:rsidR="004259C4" w:rsidRPr="00361031" w:rsidRDefault="004259C4" w:rsidP="004259C4"/>
    <w:p w14:paraId="26F7F2E8" w14:textId="77777777" w:rsidR="004259C4" w:rsidRPr="00361031" w:rsidRDefault="004259C4" w:rsidP="004259C4">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112E6B6D" w14:textId="77777777" w:rsidR="004259C4" w:rsidRPr="00361031" w:rsidRDefault="004259C4" w:rsidP="004259C4">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6" w:history="1">
        <w:r w:rsidRPr="00361031">
          <w:rPr>
            <w:rStyle w:val="Hyperlink"/>
          </w:rPr>
          <w:t>https://www.statnews.com/2021/05/19/beyond-a-symbolic-gesture-whats-needed-to-turn-the-ip-waiver-into-covid-19-vaccines/</w:t>
        </w:r>
      </w:hyperlink>
      <w:r w:rsidRPr="00361031">
        <w:t>] Justin</w:t>
      </w:r>
    </w:p>
    <w:p w14:paraId="3CDBF077" w14:textId="77777777" w:rsidR="004259C4" w:rsidRPr="00361031" w:rsidRDefault="004259C4" w:rsidP="004259C4">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5CA4E417" w14:textId="77777777" w:rsidR="004259C4" w:rsidRPr="00361031" w:rsidRDefault="004259C4" w:rsidP="004259C4">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3CCF1E8C" w14:textId="77777777" w:rsidR="004259C4" w:rsidRPr="00361031" w:rsidRDefault="004259C4" w:rsidP="004259C4">
      <w:pPr>
        <w:rPr>
          <w:rStyle w:val="Emphasis"/>
        </w:rPr>
      </w:pPr>
      <w:r w:rsidRPr="00361031">
        <w:rPr>
          <w:u w:val="single"/>
        </w:rPr>
        <w:t xml:space="preserve">Both truths suggest that we </w:t>
      </w:r>
      <w:r w:rsidRPr="00361031">
        <w:rPr>
          <w:rStyle w:val="Emphasis"/>
        </w:rPr>
        <w:t>pass the blueprint and build the kitchen.</w:t>
      </w:r>
    </w:p>
    <w:p w14:paraId="70D3B2AE" w14:textId="77777777" w:rsidR="004259C4" w:rsidRPr="00361031" w:rsidRDefault="004259C4" w:rsidP="004259C4">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047AA48B" w14:textId="77777777" w:rsidR="004259C4" w:rsidRPr="00361031" w:rsidRDefault="004259C4" w:rsidP="004259C4"/>
    <w:p w14:paraId="70070830" w14:textId="77777777" w:rsidR="004259C4" w:rsidRPr="00361031" w:rsidRDefault="004259C4" w:rsidP="004259C4">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58D21345" w14:textId="77777777" w:rsidR="004259C4" w:rsidRPr="00361031" w:rsidRDefault="004259C4" w:rsidP="004259C4">
      <w:proofErr w:type="spellStart"/>
      <w:r w:rsidRPr="00361031">
        <w:rPr>
          <w:rStyle w:val="Style13ptBold"/>
        </w:rPr>
        <w:t>Gurgula</w:t>
      </w:r>
      <w:proofErr w:type="spellEnd"/>
      <w:r w:rsidRPr="00361031">
        <w:rPr>
          <w:rStyle w:val="Style13ptBold"/>
        </w:rPr>
        <w:t xml:space="preserve"> 20</w:t>
      </w:r>
      <w:r w:rsidRPr="00361031">
        <w:t xml:space="preserve"> [Olga; Lecturer in Intellectual Property Law at Brunel Law School, Brunel University London. She is also a Visiting Fellow at the Oxford Martin </w:t>
      </w:r>
      <w:proofErr w:type="spellStart"/>
      <w:r w:rsidRPr="00361031">
        <w:t>Programme</w:t>
      </w:r>
      <w:proofErr w:type="spellEnd"/>
      <w:r w:rsidRPr="00361031">
        <w:t xml:space="preserve"> on Affordable Medicines, University of Oxford; “Strategic Patenting by Pharmaceutical Companies – Should Competition </w:t>
      </w:r>
      <w:r w:rsidRPr="00361031">
        <w:lastRenderedPageBreak/>
        <w:t xml:space="preserve">Law Intervene?” Springer Link; 10/28/20; </w:t>
      </w:r>
      <w:hyperlink r:id="rId27" w:anchor="Sec4" w:history="1">
        <w:r w:rsidRPr="00361031">
          <w:rPr>
            <w:rStyle w:val="Hyperlink"/>
          </w:rPr>
          <w:t>https://link.springer.com/article/10.1007/s40319-020-00985-0#Sec4</w:t>
        </w:r>
      </w:hyperlink>
      <w:r w:rsidRPr="00361031">
        <w:t>] Justin</w:t>
      </w:r>
    </w:p>
    <w:p w14:paraId="0E3A2565" w14:textId="77777777" w:rsidR="004259C4" w:rsidRPr="00361031" w:rsidRDefault="004259C4" w:rsidP="004259C4">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proofErr w:type="gramStart"/>
      <w:r w:rsidRPr="00361031">
        <w:rPr>
          <w:rStyle w:val="Emphasis"/>
        </w:rPr>
        <w:t>past experience</w:t>
      </w:r>
      <w:proofErr w:type="gramEnd"/>
      <w:r w:rsidRPr="00361031">
        <w:rPr>
          <w:rStyle w:val="Emphasis"/>
        </w:rPr>
        <w:t xml:space="preserv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xml:space="preserve">, leading to </w:t>
      </w:r>
      <w:proofErr w:type="spellStart"/>
      <w:r w:rsidRPr="00361031">
        <w:rPr>
          <w:u w:val="single"/>
        </w:rPr>
        <w:t>unaffordably</w:t>
      </w:r>
      <w:proofErr w:type="spellEnd"/>
      <w:r w:rsidRPr="00361031">
        <w:rPr>
          <w:u w:val="single"/>
        </w:rPr>
        <w:t xml:space="preserve">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4D4D43">
        <w:rPr>
          <w:sz w:val="8"/>
        </w:rPr>
        <w:t>fuelled</w:t>
      </w:r>
      <w:proofErr w:type="spellEnd"/>
      <w:r w:rsidRPr="004D4D43">
        <w:rPr>
          <w:sz w:val="8"/>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4D4D43">
        <w:rPr>
          <w:sz w:val="8"/>
        </w:rPr>
        <w:t>literature,Footnote</w:t>
      </w:r>
      <w:proofErr w:type="gramEnd"/>
      <w:r w:rsidRPr="004D4D43">
        <w:rPr>
          <w:sz w:val="8"/>
        </w:rPr>
        <w:t xml:space="preserv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w:t>
      </w:r>
      <w:proofErr w:type="gramStart"/>
      <w:r w:rsidRPr="00361031">
        <w:rPr>
          <w:u w:val="single"/>
        </w:rPr>
        <w:t>originators, but</w:t>
      </w:r>
      <w:proofErr w:type="gramEnd"/>
      <w:r w:rsidRPr="00361031">
        <w:rPr>
          <w:u w:val="single"/>
        </w:rPr>
        <w:t xml:space="preserve">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w:t>
      </w:r>
      <w:proofErr w:type="gramStart"/>
      <w:r w:rsidRPr="004D4D43">
        <w:rPr>
          <w:sz w:val="8"/>
        </w:rPr>
        <w:t>lawful, and</w:t>
      </w:r>
      <w:proofErr w:type="gramEnd"/>
      <w:r w:rsidRPr="004D4D43">
        <w:rPr>
          <w:sz w:val="8"/>
        </w:rPr>
        <w:t xml:space="preserve"> will provide arguments for the intervention of competition law. </w:t>
      </w:r>
      <w:r w:rsidRPr="00361031">
        <w:rPr>
          <w:u w:val="single"/>
        </w:rPr>
        <w:t xml:space="preserve">This, in turn, will open the </w:t>
      </w:r>
      <w:r w:rsidRPr="00361031">
        <w:rPr>
          <w:rStyle w:val="Emphasis"/>
        </w:rPr>
        <w:t xml:space="preserve">possibility for competition authorities to investigate this practice </w:t>
      </w:r>
      <w:proofErr w:type="gramStart"/>
      <w:r w:rsidRPr="00361031">
        <w:rPr>
          <w:rStyle w:val="Emphasis"/>
        </w:rPr>
        <w:t>in order to</w:t>
      </w:r>
      <w:proofErr w:type="gramEnd"/>
      <w:r w:rsidRPr="00361031">
        <w:rPr>
          <w:rStyle w:val="Emphasis"/>
        </w:rPr>
        <w:t xml:space="preserve">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w:t>
      </w:r>
      <w:proofErr w:type="gramStart"/>
      <w:r w:rsidRPr="004D4D43">
        <w:rPr>
          <w:sz w:val="8"/>
        </w:rPr>
        <w:t>inventions,Footnote</w:t>
      </w:r>
      <w:proofErr w:type="gramEnd"/>
      <w:r w:rsidRPr="004D4D43">
        <w:rPr>
          <w:sz w:val="8"/>
        </w:rPr>
        <w:t xml:space="preserv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w:t>
      </w:r>
      <w:proofErr w:type="gramStart"/>
      <w:r w:rsidRPr="004D4D43">
        <w:rPr>
          <w:sz w:val="8"/>
        </w:rPr>
        <w:t>patenting.Footnote</w:t>
      </w:r>
      <w:proofErr w:type="gramEnd"/>
      <w:r w:rsidRPr="004D4D43">
        <w:rPr>
          <w:sz w:val="8"/>
        </w:rPr>
        <w:t xml:space="preserve">14 The article will be </w:t>
      </w:r>
      <w:proofErr w:type="spellStart"/>
      <w:r w:rsidRPr="004D4D43">
        <w:rPr>
          <w:sz w:val="8"/>
        </w:rPr>
        <w:t>organised</w:t>
      </w:r>
      <w:proofErr w:type="spellEnd"/>
      <w:r w:rsidRPr="004D4D43">
        <w:rPr>
          <w:sz w:val="8"/>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4D4D43">
        <w:rPr>
          <w:sz w:val="8"/>
        </w:rPr>
        <w:t>lawful, and</w:t>
      </w:r>
      <w:proofErr w:type="gramEnd"/>
      <w:r w:rsidRPr="004D4D43">
        <w:rPr>
          <w:sz w:val="8"/>
        </w:rPr>
        <w:t xml:space="preserve"> will argue that it should be subject to scrutiny under the rules of competition law, to address its negative effects. Pharmaceutical Innovation and Generic Competition in the Pharmaceutical Industry The pharmaceutical industry is unique in its complexity. It is </w:t>
      </w:r>
      <w:proofErr w:type="spellStart"/>
      <w:r w:rsidRPr="004D4D43">
        <w:rPr>
          <w:sz w:val="8"/>
        </w:rPr>
        <w:t>characterised</w:t>
      </w:r>
      <w:proofErr w:type="spellEnd"/>
      <w:r w:rsidRPr="004D4D43">
        <w:rPr>
          <w:sz w:val="8"/>
        </w:rPr>
        <w:t xml:space="preserve"> by heavy state regulation and, sometimes, by the competing interests of the pharmaceutical business and society. It also involves multiple actors, including </w:t>
      </w:r>
      <w:proofErr w:type="gramStart"/>
      <w:r w:rsidRPr="004D4D43">
        <w:rPr>
          <w:sz w:val="8"/>
        </w:rPr>
        <w:t>originators,Footnote</w:t>
      </w:r>
      <w:proofErr w:type="gramEnd"/>
      <w:r w:rsidRPr="004D4D43">
        <w:rPr>
          <w:sz w:val="8"/>
        </w:rPr>
        <w:t xml:space="preserve">15 marketing </w:t>
      </w:r>
      <w:proofErr w:type="spellStart"/>
      <w:r w:rsidRPr="004D4D43">
        <w:rPr>
          <w:sz w:val="8"/>
        </w:rPr>
        <w:t>authorisation</w:t>
      </w:r>
      <w:proofErr w:type="spellEnd"/>
      <w:r w:rsidRPr="004D4D43">
        <w:rPr>
          <w:sz w:val="8"/>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4D4D43">
        <w:rPr>
          <w:sz w:val="8"/>
        </w:rPr>
        <w:t>dispensed</w:t>
      </w:r>
      <w:proofErr w:type="gramEnd"/>
      <w:r w:rsidRPr="004D4D43">
        <w:rPr>
          <w:sz w:val="8"/>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4D4D43">
        <w:rPr>
          <w:sz w:val="8"/>
        </w:rPr>
        <w:t>maximised</w:t>
      </w:r>
      <w:proofErr w:type="spellEnd"/>
      <w:r w:rsidRPr="004D4D43">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4D4D43">
        <w:rPr>
          <w:sz w:val="8"/>
        </w:rPr>
        <w:t>incentivised</w:t>
      </w:r>
      <w:proofErr w:type="spellEnd"/>
      <w:r w:rsidRPr="004D4D43">
        <w:rPr>
          <w:sz w:val="8"/>
        </w:rPr>
        <w:t xml:space="preserve"> and protected. Moreover, these two elements of the pharmaceutical industry are constantly interacting and have a profound impact on each other. </w:t>
      </w:r>
      <w:proofErr w:type="gramStart"/>
      <w:r w:rsidRPr="004D4D43">
        <w:rPr>
          <w:sz w:val="8"/>
        </w:rPr>
        <w:t>In particular, pharmaceutical</w:t>
      </w:r>
      <w:proofErr w:type="gramEnd"/>
      <w:r w:rsidRPr="004D4D43">
        <w:rPr>
          <w:sz w:val="8"/>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4D4D43">
        <w:rPr>
          <w:sz w:val="8"/>
        </w:rPr>
        <w:t>risks.Footnote</w:t>
      </w:r>
      <w:proofErr w:type="gramEnd"/>
      <w:r w:rsidRPr="004D4D43">
        <w:rPr>
          <w:sz w:val="8"/>
        </w:rPr>
        <w:t xml:space="preserve">17 It is also highly regulated, including, among other things, the requirement for originators to obtain a special </w:t>
      </w:r>
      <w:proofErr w:type="spellStart"/>
      <w:r w:rsidRPr="004D4D43">
        <w:rPr>
          <w:sz w:val="8"/>
        </w:rPr>
        <w:t>authorisation</w:t>
      </w:r>
      <w:proofErr w:type="spellEnd"/>
      <w:r w:rsidRPr="004D4D43">
        <w:rPr>
          <w:sz w:val="8"/>
        </w:rPr>
        <w:t xml:space="preserve"> from a designated state authority to market a drug. Such marketing </w:t>
      </w:r>
      <w:proofErr w:type="spellStart"/>
      <w:r w:rsidRPr="004D4D43">
        <w:rPr>
          <w:sz w:val="8"/>
        </w:rPr>
        <w:t>authorisations</w:t>
      </w:r>
      <w:proofErr w:type="spellEnd"/>
      <w:r w:rsidRPr="004D4D43">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4D4D43">
        <w:rPr>
          <w:sz w:val="8"/>
        </w:rPr>
        <w:t>incentivise</w:t>
      </w:r>
      <w:proofErr w:type="spellEnd"/>
      <w:r w:rsidRPr="004D4D43">
        <w:rPr>
          <w:sz w:val="8"/>
        </w:rPr>
        <w:t xml:space="preserve"> them to engage in further </w:t>
      </w:r>
      <w:proofErr w:type="gramStart"/>
      <w:r w:rsidRPr="004D4D43">
        <w:rPr>
          <w:sz w:val="8"/>
        </w:rPr>
        <w:t>innovation.Footnote</w:t>
      </w:r>
      <w:proofErr w:type="gramEnd"/>
      <w:r w:rsidRPr="004D4D43">
        <w:rPr>
          <w:sz w:val="8"/>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4D4D43">
        <w:rPr>
          <w:sz w:val="8"/>
        </w:rPr>
        <w:t>sales.Footnote</w:t>
      </w:r>
      <w:proofErr w:type="gramEnd"/>
      <w:r w:rsidRPr="004D4D43">
        <w:rPr>
          <w:sz w:val="8"/>
        </w:rPr>
        <w:t>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w:t>
      </w:r>
      <w:proofErr w:type="gramStart"/>
      <w:r w:rsidRPr="004D4D43">
        <w:rPr>
          <w:sz w:val="8"/>
        </w:rPr>
        <w:t>).Footnote</w:t>
      </w:r>
      <w:proofErr w:type="gramEnd"/>
      <w:r w:rsidRPr="004D4D43">
        <w:rPr>
          <w:sz w:val="8"/>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w:t>
      </w:r>
      <w:r w:rsidRPr="00361031">
        <w:rPr>
          <w:rStyle w:val="Emphasis"/>
        </w:rPr>
        <w:lastRenderedPageBreak/>
        <w:t>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w:t>
      </w:r>
      <w:proofErr w:type="gramStart"/>
      <w:r w:rsidRPr="004D4D43">
        <w:rPr>
          <w:sz w:val="8"/>
        </w:rPr>
        <w:t>company.Footnote</w:t>
      </w:r>
      <w:proofErr w:type="gramEnd"/>
      <w:r w:rsidRPr="004D4D43">
        <w:rPr>
          <w:sz w:val="8"/>
        </w:rPr>
        <w:t xml:space="preserv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.Footnote34 Defining Strategic Patenting In its Sector Inquiry Report, the European Commission explained that the drug development process consists of three main stages: (</w:t>
      </w:r>
      <w:proofErr w:type="spellStart"/>
      <w:r w:rsidRPr="004D4D43">
        <w:rPr>
          <w:sz w:val="8"/>
        </w:rPr>
        <w:t>i</w:t>
      </w:r>
      <w:proofErr w:type="spellEnd"/>
      <w:r w:rsidRPr="004D4D43">
        <w:rPr>
          <w:sz w:val="8"/>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4D4D43">
        <w:rPr>
          <w:sz w:val="8"/>
        </w:rPr>
        <w:t>maximise</w:t>
      </w:r>
      <w:proofErr w:type="spellEnd"/>
      <w:r w:rsidRPr="004D4D43">
        <w:rPr>
          <w:sz w:val="8"/>
        </w:rPr>
        <w:t xml:space="preserv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w:t>
      </w:r>
      <w:proofErr w:type="spellStart"/>
      <w:r w:rsidRPr="004D4D43">
        <w:rPr>
          <w:sz w:val="8"/>
        </w:rPr>
        <w:t>Sloper</w:t>
      </w:r>
      <w:proofErr w:type="spellEnd"/>
      <w:r w:rsidRPr="004D4D43">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 xml:space="preserve">critics have </w:t>
      </w:r>
      <w:proofErr w:type="spellStart"/>
      <w:r w:rsidRPr="00361031">
        <w:rPr>
          <w:u w:val="single"/>
        </w:rPr>
        <w:t>characterised</w:t>
      </w:r>
      <w:proofErr w:type="spellEnd"/>
      <w:r w:rsidRPr="00361031">
        <w:rPr>
          <w:u w:val="single"/>
        </w:rPr>
        <w:t xml:space="preserve">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w:t>
      </w:r>
      <w:proofErr w:type="spellStart"/>
      <w:r w:rsidRPr="00361031">
        <w:rPr>
          <w:u w:val="single"/>
        </w:rPr>
        <w:t>maximising</w:t>
      </w:r>
      <w:proofErr w:type="spellEnd"/>
      <w:r w:rsidRPr="00361031">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4D4D43">
        <w:rPr>
          <w:sz w:val="8"/>
        </w:rPr>
        <w:t>innovate, and</w:t>
      </w:r>
      <w:proofErr w:type="gramEnd"/>
      <w:r w:rsidRPr="004D4D43">
        <w:rPr>
          <w:sz w:val="8"/>
        </w:rPr>
        <w:t xml:space="preserve">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 xml:space="preserve">the success of a company is based on its business </w:t>
      </w:r>
      <w:proofErr w:type="gramStart"/>
      <w:r w:rsidRPr="00361031">
        <w:rPr>
          <w:u w:val="single"/>
        </w:rPr>
        <w:t>performance</w:t>
      </w:r>
      <w:r w:rsidRPr="004D4D43">
        <w:rPr>
          <w:sz w:val="8"/>
        </w:rPr>
        <w:t>.Footnote</w:t>
      </w:r>
      <w:proofErr w:type="gramEnd"/>
      <w:r w:rsidRPr="004D4D43">
        <w:rPr>
          <w:sz w:val="8"/>
        </w:rPr>
        <w:t xml:space="preserv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 xml:space="preserve">firms must innovate. </w:t>
      </w:r>
      <w:proofErr w:type="spellStart"/>
      <w:r w:rsidRPr="00361031">
        <w:rPr>
          <w:u w:val="single"/>
        </w:rPr>
        <w:t>Realising</w:t>
      </w:r>
      <w:proofErr w:type="spellEnd"/>
      <w:r w:rsidRPr="00361031">
        <w:rPr>
          <w:u w:val="single"/>
        </w:rPr>
        <w:t xml:space="preserve"> the importance of protecting innovation, which is </w:t>
      </w:r>
      <w:r w:rsidRPr="00361031">
        <w:rPr>
          <w:u w:val="single"/>
        </w:rPr>
        <w:lastRenderedPageBreak/>
        <w:t xml:space="preserve">considered to be the main driver of economic </w:t>
      </w:r>
      <w:proofErr w:type="gramStart"/>
      <w:r w:rsidRPr="00361031">
        <w:rPr>
          <w:u w:val="single"/>
        </w:rPr>
        <w:t>growth</w:t>
      </w:r>
      <w:r w:rsidRPr="004D4D43">
        <w:rPr>
          <w:sz w:val="8"/>
        </w:rPr>
        <w:t>,Footnote</w:t>
      </w:r>
      <w:proofErr w:type="gramEnd"/>
      <w:r w:rsidRPr="004D4D43">
        <w:rPr>
          <w:sz w:val="8"/>
        </w:rPr>
        <w:t xml:space="preserv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 xml:space="preserve">in AstraZeneca the General Court considered that the company’s practice of misusing the patent system had the potential of reducing its incentives to innovate and was </w:t>
      </w:r>
      <w:proofErr w:type="gramStart"/>
      <w:r w:rsidRPr="004D4D43">
        <w:rPr>
          <w:u w:val="single"/>
        </w:rPr>
        <w:t>anticompetitive</w:t>
      </w:r>
      <w:r w:rsidRPr="004D4D43">
        <w:rPr>
          <w:sz w:val="8"/>
        </w:rPr>
        <w:t>.Footnote</w:t>
      </w:r>
      <w:proofErr w:type="gramEnd"/>
      <w:r w:rsidRPr="004D4D43">
        <w:rPr>
          <w:sz w:val="8"/>
        </w:rPr>
        <w:t xml:space="preserv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w:t>
      </w:r>
      <w:proofErr w:type="spellStart"/>
      <w:r w:rsidRPr="004D4D43">
        <w:rPr>
          <w:sz w:val="8"/>
        </w:rPr>
        <w:t>emphasised</w:t>
      </w:r>
      <w:proofErr w:type="spellEnd"/>
      <w:r w:rsidRPr="004D4D43">
        <w:rPr>
          <w:sz w:val="8"/>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w:t>
      </w:r>
      <w:proofErr w:type="spellStart"/>
      <w:r w:rsidRPr="004D4D43">
        <w:rPr>
          <w:sz w:val="8"/>
        </w:rPr>
        <w:t>recognises</w:t>
      </w:r>
      <w:proofErr w:type="spellEnd"/>
      <w:r w:rsidRPr="004D4D43">
        <w:rPr>
          <w:sz w:val="8"/>
        </w:rPr>
        <w:t xml:space="preserve"> the fundamental importance of protecting innovation. They confirm that strategies that </w:t>
      </w:r>
      <w:proofErr w:type="gramStart"/>
      <w:r w:rsidRPr="004D4D43">
        <w:rPr>
          <w:sz w:val="8"/>
        </w:rPr>
        <w:t>are capable of stifling</w:t>
      </w:r>
      <w:proofErr w:type="gramEnd"/>
      <w:r w:rsidRPr="004D4D43">
        <w:rPr>
          <w:sz w:val="8"/>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w:t>
      </w:r>
      <w:proofErr w:type="gramStart"/>
      <w:r w:rsidRPr="004D4D43">
        <w:rPr>
          <w:sz w:val="8"/>
        </w:rPr>
        <w:t>innovate,Footnote</w:t>
      </w:r>
      <w:proofErr w:type="gramEnd"/>
      <w:r w:rsidRPr="004D4D43">
        <w:rPr>
          <w:sz w:val="8"/>
        </w:rPr>
        <w:t xml:space="preserv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w:t>
      </w:r>
      <w:proofErr w:type="gramStart"/>
      <w:r w:rsidRPr="00361031">
        <w:rPr>
          <w:u w:val="single"/>
        </w:rPr>
        <w:t>in order to</w:t>
      </w:r>
      <w:proofErr w:type="gramEnd"/>
      <w:r w:rsidRPr="00361031">
        <w:rPr>
          <w:u w:val="single"/>
        </w:rPr>
        <w:t xml:space="preserve">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w:t>
      </w:r>
      <w:proofErr w:type="spellStart"/>
      <w:r w:rsidRPr="004D4D43">
        <w:rPr>
          <w:sz w:val="8"/>
        </w:rPr>
        <w:t>incentivising</w:t>
      </w:r>
      <w:proofErr w:type="spellEnd"/>
      <w:r w:rsidRPr="004D4D43">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w:t>
      </w:r>
      <w:proofErr w:type="spellStart"/>
      <w:r w:rsidRPr="004D4D43">
        <w:rPr>
          <w:sz w:val="8"/>
        </w:rPr>
        <w:t>emphasises</w:t>
      </w:r>
      <w:proofErr w:type="spellEnd"/>
      <w:r w:rsidRPr="004D4D43">
        <w:rPr>
          <w:sz w:val="8"/>
        </w:rPr>
        <w:t xml:space="preserve"> the importance of competition for the incentives to innovate, stating that: “[r]</w:t>
      </w:r>
      <w:proofErr w:type="spellStart"/>
      <w:r w:rsidRPr="004D4D43">
        <w:rPr>
          <w:sz w:val="8"/>
        </w:rPr>
        <w:t>ivalry</w:t>
      </w:r>
      <w:proofErr w:type="spellEnd"/>
      <w:r w:rsidRPr="004D4D43">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4D4D43">
        <w:rPr>
          <w:sz w:val="8"/>
        </w:rPr>
        <w:t>.”Footnote</w:t>
      </w:r>
      <w:proofErr w:type="gramEnd"/>
      <w:r w:rsidRPr="004D4D43">
        <w:rPr>
          <w:sz w:val="8"/>
        </w:rPr>
        <w:t xml:space="preserv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4D4D43">
        <w:rPr>
          <w:sz w:val="8"/>
        </w:rPr>
        <w:t>ile</w:t>
      </w:r>
      <w:proofErr w:type="spellEnd"/>
      <w:r w:rsidRPr="004D4D43">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 xml:space="preserve">pressures of </w:t>
      </w:r>
      <w:r w:rsidRPr="00361031">
        <w:rPr>
          <w:rStyle w:val="Emphasis"/>
        </w:rPr>
        <w:lastRenderedPageBreak/>
        <w:t>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w:t>
      </w:r>
      <w:proofErr w:type="gramStart"/>
      <w:r w:rsidRPr="004D4D43">
        <w:rPr>
          <w:sz w:val="8"/>
        </w:rPr>
        <w:t>argues:Footnote</w:t>
      </w:r>
      <w:proofErr w:type="gramEnd"/>
      <w:r w:rsidRPr="004D4D43">
        <w:rPr>
          <w:sz w:val="8"/>
        </w:rPr>
        <w:t xml:space="preserv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w:t>
      </w:r>
      <w:proofErr w:type="gramStart"/>
      <w:r w:rsidRPr="00361031">
        <w:rPr>
          <w:rStyle w:val="Emphasis"/>
        </w:rPr>
        <w:t>patents</w:t>
      </w:r>
      <w:r w:rsidRPr="004D4D43">
        <w:rPr>
          <w:sz w:val="8"/>
        </w:rPr>
        <w:t>.Footnote</w:t>
      </w:r>
      <w:proofErr w:type="gramEnd"/>
      <w:r w:rsidRPr="004D4D43">
        <w:rPr>
          <w:sz w:val="8"/>
        </w:rPr>
        <w:t xml:space="preserv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w:t>
      </w:r>
      <w:proofErr w:type="spellStart"/>
      <w:r w:rsidRPr="004D4D43">
        <w:rPr>
          <w:sz w:val="8"/>
        </w:rPr>
        <w:t>authorisation</w:t>
      </w:r>
      <w:proofErr w:type="spellEnd"/>
      <w:r w:rsidRPr="004D4D43">
        <w:rPr>
          <w:sz w:val="8"/>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4D4D43">
        <w:rPr>
          <w:sz w:val="8"/>
        </w:rPr>
        <w:t>”.Footnote</w:t>
      </w:r>
      <w:proofErr w:type="gramEnd"/>
      <w:r w:rsidRPr="004D4D43">
        <w:rPr>
          <w:sz w:val="8"/>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4D4D43">
        <w:rPr>
          <w:sz w:val="8"/>
        </w:rPr>
        <w:t>Maggiolino</w:t>
      </w:r>
      <w:proofErr w:type="spellEnd"/>
      <w:r w:rsidRPr="004D4D43">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67B959AC" w14:textId="77777777" w:rsidR="004259C4" w:rsidRPr="00361031" w:rsidRDefault="004259C4" w:rsidP="004259C4"/>
    <w:p w14:paraId="4CB20E59" w14:textId="77777777" w:rsidR="004259C4" w:rsidRPr="00361031" w:rsidRDefault="004259C4" w:rsidP="004259C4">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65DD57A1" w14:textId="77777777" w:rsidR="004259C4" w:rsidRPr="00361031" w:rsidRDefault="004259C4" w:rsidP="004259C4">
      <w:proofErr w:type="spellStart"/>
      <w:r w:rsidRPr="00361031">
        <w:rPr>
          <w:rStyle w:val="Style13ptBold"/>
        </w:rPr>
        <w:t>Recna</w:t>
      </w:r>
      <w:proofErr w:type="spellEnd"/>
      <w:r w:rsidRPr="00361031">
        <w:rPr>
          <w:rStyle w:val="Style13ptBold"/>
        </w:rPr>
        <w:t xml:space="preserve">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28" w:history="1">
        <w:r w:rsidRPr="00361031">
          <w:rPr>
            <w:rStyle w:val="Hyperlink"/>
          </w:rPr>
          <w:t>https://www.tandfonline.com/doi/full/10.1080/25751654.2021.1890867</w:t>
        </w:r>
      </w:hyperlink>
      <w:r w:rsidRPr="00361031">
        <w:t>] Justin</w:t>
      </w:r>
    </w:p>
    <w:p w14:paraId="424981F2" w14:textId="31149A84" w:rsidR="004259C4" w:rsidRPr="00976E44" w:rsidRDefault="004259C4" w:rsidP="004259C4">
      <w:r w:rsidRPr="00A03B91">
        <w:rPr>
          <w:sz w:val="16"/>
        </w:rPr>
        <w:t xml:space="preserve">The Challenge: </w:t>
      </w:r>
      <w:r w:rsidRPr="00A03B91">
        <w:rPr>
          <w:rStyle w:val="Emphasis"/>
        </w:rPr>
        <w:t xml:space="preserve">Multiple </w:t>
      </w:r>
      <w:r w:rsidRPr="00A03B91">
        <w:rPr>
          <w:rStyle w:val="Emphasis"/>
          <w:highlight w:val="green"/>
        </w:rPr>
        <w:t>Existential Threats</w:t>
      </w:r>
      <w:r w:rsidRPr="00A03B91">
        <w:rPr>
          <w:rStyle w:val="Emphasis"/>
        </w:rPr>
        <w:t xml:space="preserve"> </w:t>
      </w:r>
      <w:r w:rsidRPr="00A03B91">
        <w:rPr>
          <w:sz w:val="16"/>
        </w:rPr>
        <w:t xml:space="preserve">The relationship between pandemics and war is </w:t>
      </w:r>
      <w:proofErr w:type="gramStart"/>
      <w:r w:rsidRPr="00A03B91">
        <w:rPr>
          <w:sz w:val="16"/>
        </w:rPr>
        <w:t>as long as</w:t>
      </w:r>
      <w:proofErr w:type="gramEnd"/>
      <w:r w:rsidRPr="00A03B91">
        <w:rPr>
          <w:sz w:val="16"/>
        </w:rPr>
        <w:t xml:space="preserve"> human history. Past </w:t>
      </w:r>
      <w:r w:rsidRPr="00A03B91">
        <w:rPr>
          <w:highlight w:val="green"/>
          <w:u w:val="single"/>
        </w:rPr>
        <w:t>pandemics</w:t>
      </w:r>
      <w:r w:rsidRPr="00A03B91">
        <w:rPr>
          <w:u w:val="single"/>
        </w:rPr>
        <w:t xml:space="preserve"> have </w:t>
      </w:r>
      <w:r w:rsidRPr="00A03B91">
        <w:rPr>
          <w:rStyle w:val="Emphasis"/>
        </w:rPr>
        <w:t>set the scene for wars</w:t>
      </w:r>
      <w:r w:rsidRPr="00A03B91">
        <w:rPr>
          <w:u w:val="single"/>
        </w:rPr>
        <w:t xml:space="preserve"> by </w:t>
      </w:r>
      <w:r w:rsidRPr="00A03B91">
        <w:rPr>
          <w:rStyle w:val="Emphasis"/>
          <w:highlight w:val="green"/>
        </w:rPr>
        <w:t>weaken</w:t>
      </w:r>
      <w:r w:rsidRPr="00A03B91">
        <w:rPr>
          <w:rStyle w:val="Emphasis"/>
        </w:rPr>
        <w:t xml:space="preserve">ing </w:t>
      </w:r>
      <w:r w:rsidRPr="00A03B91">
        <w:rPr>
          <w:rStyle w:val="Emphasis"/>
          <w:highlight w:val="green"/>
        </w:rPr>
        <w:t>societies</w:t>
      </w:r>
      <w:r w:rsidRPr="00A03B91">
        <w:rPr>
          <w:u w:val="single"/>
        </w:rPr>
        <w:t xml:space="preserve">, undermining </w:t>
      </w:r>
      <w:r w:rsidRPr="00A03B91">
        <w:rPr>
          <w:rStyle w:val="Emphasis"/>
        </w:rPr>
        <w:t>resilience</w:t>
      </w:r>
      <w:r w:rsidRPr="00A03B91">
        <w:rPr>
          <w:u w:val="single"/>
        </w:rPr>
        <w:t xml:space="preserve">, and </w:t>
      </w:r>
      <w:r w:rsidRPr="00A03B91">
        <w:rPr>
          <w:rStyle w:val="Emphasis"/>
          <w:highlight w:val="green"/>
        </w:rPr>
        <w:t>exacerbating</w:t>
      </w:r>
      <w:r w:rsidRPr="00A03B91">
        <w:rPr>
          <w:rStyle w:val="Emphasis"/>
        </w:rPr>
        <w:t xml:space="preserve"> civil and inter-state </w:t>
      </w:r>
      <w:r w:rsidRPr="00A03B91">
        <w:rPr>
          <w:rStyle w:val="Emphasis"/>
          <w:highlight w:val="green"/>
        </w:rPr>
        <w:t>conflict</w:t>
      </w:r>
      <w:r w:rsidRPr="00A03B91">
        <w:rPr>
          <w:u w:val="single"/>
        </w:rPr>
        <w:t>.</w:t>
      </w:r>
      <w:r w:rsidRPr="00A03B9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A03B91">
        <w:rPr>
          <w:u w:val="single"/>
        </w:rPr>
        <w:t xml:space="preserve">The COVID-19 is the most </w:t>
      </w:r>
      <w:r w:rsidRPr="00A03B91">
        <w:rPr>
          <w:rStyle w:val="Emphasis"/>
        </w:rPr>
        <w:t>demonic pandemic threat in modern history</w:t>
      </w:r>
      <w:r w:rsidRPr="00A03B9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A03B91">
        <w:rPr>
          <w:rStyle w:val="Emphasis"/>
        </w:rPr>
        <w:t xml:space="preserve">increase or decrease the risks associated with these twin threats, climate change effects, and the next use of nuclear weapons in war.5 </w:t>
      </w:r>
      <w:r w:rsidRPr="00A03B91">
        <w:rPr>
          <w:sz w:val="16"/>
        </w:rPr>
        <w:t xml:space="preserve">Today, the nine </w:t>
      </w:r>
      <w:r w:rsidRPr="00A03B91">
        <w:rPr>
          <w:rStyle w:val="Emphasis"/>
          <w:highlight w:val="green"/>
        </w:rPr>
        <w:t>nuc</w:t>
      </w:r>
      <w:r w:rsidRPr="00A03B91">
        <w:rPr>
          <w:rStyle w:val="Emphasis"/>
        </w:rPr>
        <w:t>lear weapons arsenals</w:t>
      </w:r>
      <w:r w:rsidRPr="00A03B91">
        <w:rPr>
          <w:u w:val="single"/>
        </w:rPr>
        <w:t xml:space="preserve"> not only can </w:t>
      </w:r>
      <w:r w:rsidRPr="00A03B91">
        <w:rPr>
          <w:rStyle w:val="Heading3Char"/>
          <w:rFonts w:cs="Calibri"/>
          <w:sz w:val="22"/>
          <w:szCs w:val="22"/>
          <w:highlight w:val="green"/>
        </w:rPr>
        <w:t>annihilate</w:t>
      </w:r>
      <w:r w:rsidRPr="00A03B91">
        <w:rPr>
          <w:rStyle w:val="Heading3Char"/>
          <w:rFonts w:cs="Calibri"/>
          <w:sz w:val="22"/>
          <w:szCs w:val="22"/>
        </w:rPr>
        <w:t xml:space="preserve"> hundreds of </w:t>
      </w:r>
      <w:r w:rsidRPr="00A03B91">
        <w:rPr>
          <w:rStyle w:val="Heading3Char"/>
          <w:rFonts w:cs="Calibri"/>
          <w:sz w:val="22"/>
          <w:szCs w:val="22"/>
          <w:highlight w:val="green"/>
        </w:rPr>
        <w:t>cities</w:t>
      </w:r>
      <w:r w:rsidRPr="00A03B91">
        <w:rPr>
          <w:u w:val="single"/>
        </w:rPr>
        <w:t xml:space="preserve">, but also </w:t>
      </w:r>
      <w:r w:rsidRPr="00A03B91">
        <w:rPr>
          <w:highlight w:val="green"/>
          <w:u w:val="single"/>
        </w:rPr>
        <w:t xml:space="preserve">cause </w:t>
      </w:r>
      <w:r w:rsidRPr="00A03B91">
        <w:rPr>
          <w:rStyle w:val="Emphasis"/>
        </w:rPr>
        <w:t xml:space="preserve">nuclear </w:t>
      </w:r>
      <w:r w:rsidRPr="00A03B91">
        <w:rPr>
          <w:rStyle w:val="Emphasis"/>
          <w:highlight w:val="green"/>
        </w:rPr>
        <w:t xml:space="preserve">winter and </w:t>
      </w:r>
      <w:r w:rsidRPr="00A03B91">
        <w:rPr>
          <w:rStyle w:val="Emphasis"/>
        </w:rPr>
        <w:t xml:space="preserve">mass </w:t>
      </w:r>
      <w:r w:rsidRPr="00A03B91">
        <w:rPr>
          <w:rStyle w:val="Emphasis"/>
          <w:highlight w:val="green"/>
        </w:rPr>
        <w:t>starvation</w:t>
      </w:r>
      <w:r w:rsidRPr="00A03B91">
        <w:rPr>
          <w:highlight w:val="green"/>
          <w:u w:val="single"/>
        </w:rPr>
        <w:t xml:space="preserve"> of</w:t>
      </w:r>
      <w:r w:rsidRPr="00A03B91">
        <w:rPr>
          <w:u w:val="single"/>
        </w:rPr>
        <w:t xml:space="preserve"> a billion or more people, if not </w:t>
      </w:r>
      <w:r w:rsidRPr="00A03B91">
        <w:rPr>
          <w:highlight w:val="green"/>
          <w:u w:val="single"/>
        </w:rPr>
        <w:t xml:space="preserve">the </w:t>
      </w:r>
      <w:r w:rsidRPr="00A03B91">
        <w:rPr>
          <w:rStyle w:val="Heading3Char"/>
          <w:rFonts w:cs="Calibri"/>
          <w:sz w:val="22"/>
          <w:szCs w:val="22"/>
          <w:highlight w:val="green"/>
        </w:rPr>
        <w:t>entire</w:t>
      </w:r>
      <w:r w:rsidRPr="00A03B91">
        <w:rPr>
          <w:rStyle w:val="Heading3Char"/>
          <w:rFonts w:cs="Calibri"/>
          <w:sz w:val="22"/>
          <w:szCs w:val="22"/>
        </w:rPr>
        <w:t xml:space="preserve"> human </w:t>
      </w:r>
      <w:r w:rsidRPr="00A03B91">
        <w:rPr>
          <w:rStyle w:val="Heading3Char"/>
          <w:rFonts w:cs="Calibri"/>
          <w:sz w:val="22"/>
          <w:szCs w:val="22"/>
          <w:highlight w:val="green"/>
        </w:rPr>
        <w:t>species</w:t>
      </w:r>
      <w:r w:rsidRPr="00A03B91">
        <w:rPr>
          <w:u w:val="single"/>
        </w:rPr>
        <w:t xml:space="preserve">. </w:t>
      </w:r>
      <w:r w:rsidRPr="00A03B91">
        <w:rPr>
          <w:sz w:val="16"/>
        </w:rPr>
        <w:t xml:space="preserve">Concurrently, </w:t>
      </w:r>
      <w:r w:rsidRPr="00A03B91">
        <w:rPr>
          <w:u w:val="single"/>
        </w:rPr>
        <w:t xml:space="preserve">climate change is </w:t>
      </w:r>
      <w:r w:rsidRPr="00A03B91">
        <w:rPr>
          <w:rStyle w:val="Emphasis"/>
        </w:rPr>
        <w:t>enveloping the planet with more frequent</w:t>
      </w:r>
      <w:r w:rsidRPr="00A03B91">
        <w:rPr>
          <w:u w:val="single"/>
        </w:rPr>
        <w:t xml:space="preserve"> and </w:t>
      </w:r>
      <w:r w:rsidRPr="00A03B91">
        <w:rPr>
          <w:rStyle w:val="Emphasis"/>
        </w:rPr>
        <w:t>intense storms</w:t>
      </w:r>
      <w:r w:rsidRPr="00A03B91">
        <w:rPr>
          <w:u w:val="single"/>
        </w:rPr>
        <w:t xml:space="preserve">, accelerating </w:t>
      </w:r>
      <w:r w:rsidRPr="00A03B91">
        <w:rPr>
          <w:rStyle w:val="Emphasis"/>
        </w:rPr>
        <w:t xml:space="preserve">sea </w:t>
      </w:r>
      <w:r w:rsidRPr="00A03B91">
        <w:rPr>
          <w:rStyle w:val="Emphasis"/>
        </w:rPr>
        <w:lastRenderedPageBreak/>
        <w:t>level rise</w:t>
      </w:r>
      <w:r w:rsidRPr="00A03B91">
        <w:rPr>
          <w:u w:val="single"/>
        </w:rPr>
        <w:t xml:space="preserve">, and advancing </w:t>
      </w:r>
      <w:r w:rsidRPr="00A03B91">
        <w:rPr>
          <w:rStyle w:val="Emphasis"/>
        </w:rPr>
        <w:t>rapid ecological change</w:t>
      </w:r>
      <w:r w:rsidRPr="00A03B91">
        <w:rPr>
          <w:u w:val="single"/>
        </w:rPr>
        <w:t xml:space="preserve">, expressed in </w:t>
      </w:r>
      <w:r w:rsidRPr="00A03B91">
        <w:rPr>
          <w:rStyle w:val="Emphasis"/>
        </w:rPr>
        <w:t>unprecedented forest fires</w:t>
      </w:r>
      <w:r w:rsidRPr="00A03B91">
        <w:rPr>
          <w:u w:val="single"/>
        </w:rPr>
        <w:t xml:space="preserve"> across the world</w:t>
      </w:r>
      <w:r w:rsidRPr="00A03B91">
        <w:rPr>
          <w:sz w:val="16"/>
        </w:rPr>
        <w:t xml:space="preserve">. </w:t>
      </w:r>
      <w:r w:rsidRPr="00A03B91">
        <w:rPr>
          <w:u w:val="single"/>
        </w:rPr>
        <w:t xml:space="preserve">Already </w:t>
      </w:r>
      <w:r w:rsidRPr="00A03B91">
        <w:rPr>
          <w:rStyle w:val="Emphasis"/>
        </w:rPr>
        <w:t>stretched</w:t>
      </w:r>
      <w:r w:rsidRPr="00A03B91">
        <w:rPr>
          <w:u w:val="single"/>
        </w:rPr>
        <w:t xml:space="preserve"> to a breaking point</w:t>
      </w:r>
      <w:r w:rsidRPr="00A03B91">
        <w:rPr>
          <w:sz w:val="16"/>
        </w:rPr>
        <w:t xml:space="preserve"> in many countries, </w:t>
      </w:r>
      <w:r w:rsidRPr="00A03B91">
        <w:rPr>
          <w:u w:val="single"/>
        </w:rPr>
        <w:t xml:space="preserve">the current pandemic may overcome resilience to the point of near or </w:t>
      </w:r>
      <w:r w:rsidRPr="00A03B91">
        <w:rPr>
          <w:rStyle w:val="Emphasis"/>
        </w:rPr>
        <w:t xml:space="preserve">actual collapse of social, economic, and political order. </w:t>
      </w:r>
      <w:r w:rsidRPr="00A03B91">
        <w:rPr>
          <w:sz w:val="16"/>
        </w:rPr>
        <w:t xml:space="preserve">In this extraordinary moment, </w:t>
      </w:r>
      <w:r w:rsidRPr="00A03B91">
        <w:rPr>
          <w:u w:val="single"/>
        </w:rPr>
        <w:t xml:space="preserve">it is timely to </w:t>
      </w:r>
      <w:r w:rsidRPr="00A03B91">
        <w:rPr>
          <w:rStyle w:val="Emphasis"/>
        </w:rPr>
        <w:t>reflect</w:t>
      </w:r>
      <w:r w:rsidRPr="00A03B91">
        <w:rPr>
          <w:u w:val="single"/>
        </w:rPr>
        <w:t xml:space="preserve"> on the existence and </w:t>
      </w:r>
      <w:r w:rsidRPr="00A03B91">
        <w:rPr>
          <w:rStyle w:val="Emphasis"/>
        </w:rPr>
        <w:t xml:space="preserve">possible uses of </w:t>
      </w:r>
      <w:r w:rsidRPr="00A03B91">
        <w:rPr>
          <w:rStyle w:val="Emphasis"/>
          <w:highlight w:val="green"/>
        </w:rPr>
        <w:t>w</w:t>
      </w:r>
      <w:r w:rsidRPr="00A03B91">
        <w:rPr>
          <w:rStyle w:val="Emphasis"/>
        </w:rPr>
        <w:t xml:space="preserve">eapons of </w:t>
      </w:r>
      <w:r w:rsidRPr="00A03B91">
        <w:rPr>
          <w:rStyle w:val="Emphasis"/>
          <w:highlight w:val="green"/>
        </w:rPr>
        <w:t>m</w:t>
      </w:r>
      <w:r w:rsidRPr="00A03B91">
        <w:rPr>
          <w:rStyle w:val="Emphasis"/>
        </w:rPr>
        <w:t>ass destruction under pandemic conditions</w:t>
      </w:r>
      <w:r w:rsidRPr="00A03B91">
        <w:rPr>
          <w:sz w:val="16"/>
        </w:rPr>
        <w:t xml:space="preserve"> – most importantly, </w:t>
      </w:r>
      <w:r w:rsidRPr="00A03B91">
        <w:rPr>
          <w:rStyle w:val="Emphasis"/>
        </w:rPr>
        <w:t>nuclear weapons</w:t>
      </w:r>
      <w:r w:rsidRPr="00A03B91">
        <w:rPr>
          <w:u w:val="single"/>
        </w:rPr>
        <w:t xml:space="preserve">, but also </w:t>
      </w:r>
      <w:r w:rsidRPr="00A03B91">
        <w:rPr>
          <w:rStyle w:val="Emphasis"/>
        </w:rPr>
        <w:t>chemical</w:t>
      </w:r>
      <w:r w:rsidRPr="00A03B91">
        <w:rPr>
          <w:u w:val="single"/>
        </w:rPr>
        <w:t xml:space="preserve"> and </w:t>
      </w:r>
      <w:r w:rsidRPr="00A03B91">
        <w:rPr>
          <w:rStyle w:val="Emphasis"/>
        </w:rPr>
        <w:t>biological</w:t>
      </w:r>
      <w:r w:rsidRPr="00A03B91">
        <w:rPr>
          <w:u w:val="single"/>
        </w:rPr>
        <w:t xml:space="preserve"> weapons</w:t>
      </w:r>
      <w:r w:rsidRPr="00A03B91">
        <w:rPr>
          <w:sz w:val="16"/>
        </w:rPr>
        <w:t xml:space="preserve">. Moments of </w:t>
      </w:r>
      <w:r w:rsidRPr="00A03B91">
        <w:rPr>
          <w:rStyle w:val="Emphasis"/>
        </w:rPr>
        <w:t>extreme crisis and vulnerability</w:t>
      </w:r>
      <w:r w:rsidRPr="00A03B91">
        <w:rPr>
          <w:u w:val="single"/>
        </w:rPr>
        <w:t xml:space="preserve"> can prompt </w:t>
      </w:r>
      <w:r w:rsidRPr="00A03B91">
        <w:rPr>
          <w:rStyle w:val="Emphasis"/>
          <w:highlight w:val="green"/>
        </w:rPr>
        <w:t>aggressive</w:t>
      </w:r>
      <w:r w:rsidRPr="00A03B91">
        <w:rPr>
          <w:u w:val="single"/>
        </w:rPr>
        <w:t xml:space="preserve"> and counterintuitive </w:t>
      </w:r>
      <w:r w:rsidRPr="00A03B91">
        <w:rPr>
          <w:rStyle w:val="Emphasis"/>
          <w:highlight w:val="green"/>
        </w:rPr>
        <w:t>actions</w:t>
      </w:r>
      <w:r w:rsidRPr="00A03B91">
        <w:rPr>
          <w:u w:val="single"/>
        </w:rPr>
        <w:t xml:space="preserve"> that in turn may destabilize already precariously balanced threat systems, underpinned by conventional and nuclear weapons, as well as the threat of weaponized </w:t>
      </w:r>
      <w:r w:rsidRPr="00A03B91">
        <w:rPr>
          <w:rStyle w:val="Emphasis"/>
        </w:rPr>
        <w:t>chemical and biological technologies</w:t>
      </w:r>
      <w:r w:rsidRPr="00A03B91">
        <w:rPr>
          <w:sz w:val="16"/>
        </w:rPr>
        <w:t xml:space="preserve">. Consequently, </w:t>
      </w:r>
      <w:r w:rsidRPr="00A03B91">
        <w:rPr>
          <w:u w:val="single"/>
        </w:rPr>
        <w:t xml:space="preserve">the </w:t>
      </w:r>
      <w:r w:rsidRPr="00A03B91">
        <w:rPr>
          <w:rStyle w:val="Emphasis"/>
          <w:highlight w:val="green"/>
        </w:rPr>
        <w:t>risk</w:t>
      </w:r>
      <w:r w:rsidRPr="00A03B91">
        <w:rPr>
          <w:rStyle w:val="Emphasis"/>
        </w:rPr>
        <w:t xml:space="preserve"> of the use of weapons of mass destruction</w:t>
      </w:r>
      <w:r w:rsidRPr="00A03B91">
        <w:rPr>
          <w:u w:val="single"/>
        </w:rPr>
        <w:t xml:space="preserve"> (WMD), especially nuclear weapons, </w:t>
      </w:r>
      <w:r w:rsidRPr="00A03B91">
        <w:rPr>
          <w:rStyle w:val="Emphasis"/>
          <w:highlight w:val="green"/>
        </w:rPr>
        <w:t>increases</w:t>
      </w:r>
      <w:r w:rsidRPr="00A03B91">
        <w:rPr>
          <w:u w:val="single"/>
        </w:rPr>
        <w:t xml:space="preserve"> at such times, possibly sharply. </w:t>
      </w:r>
      <w:r w:rsidRPr="00A03B91">
        <w:rPr>
          <w:sz w:val="16"/>
        </w:rPr>
        <w:t xml:space="preserve">The </w:t>
      </w:r>
      <w:r w:rsidRPr="00A03B91">
        <w:rPr>
          <w:u w:val="single"/>
        </w:rPr>
        <w:t xml:space="preserve">COVID-19 pandemic is </w:t>
      </w:r>
      <w:r w:rsidRPr="00A03B91">
        <w:rPr>
          <w:rStyle w:val="Emphasis"/>
        </w:rPr>
        <w:t>clearly driving massive, rapid, and unpredictable changes</w:t>
      </w:r>
      <w:r w:rsidRPr="00A03B91">
        <w:rPr>
          <w:u w:val="single"/>
        </w:rPr>
        <w:t xml:space="preserve"> that will </w:t>
      </w:r>
      <w:r w:rsidRPr="00A03B91">
        <w:rPr>
          <w:rStyle w:val="Emphasis"/>
        </w:rPr>
        <w:t>redefine every aspect of the human condition</w:t>
      </w:r>
      <w:r w:rsidRPr="00A03B91">
        <w:rPr>
          <w:u w:val="single"/>
        </w:rPr>
        <w:t xml:space="preserve">, including </w:t>
      </w:r>
      <w:r w:rsidRPr="00A03B91">
        <w:rPr>
          <w:rStyle w:val="Emphasis"/>
        </w:rPr>
        <w:t>WMD</w:t>
      </w:r>
      <w:r w:rsidRPr="00A03B9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A03B91">
        <w:rPr>
          <w:u w:val="single"/>
        </w:rPr>
        <w:t xml:space="preserve">In a world </w:t>
      </w:r>
      <w:r w:rsidRPr="00A03B91">
        <w:rPr>
          <w:rStyle w:val="Emphasis"/>
        </w:rPr>
        <w:t>reshaped by pandemics</w:t>
      </w:r>
      <w:r w:rsidRPr="00A03B91">
        <w:rPr>
          <w:u w:val="single"/>
        </w:rPr>
        <w:t xml:space="preserve">, </w:t>
      </w:r>
      <w:r w:rsidRPr="00A03B91">
        <w:rPr>
          <w:rStyle w:val="Emphasis"/>
        </w:rPr>
        <w:t>nuclear weapons</w:t>
      </w:r>
      <w:r w:rsidRPr="00A03B91">
        <w:rPr>
          <w:u w:val="single"/>
        </w:rPr>
        <w:t xml:space="preserve"> – as well as correlated </w:t>
      </w:r>
      <w:r w:rsidRPr="00A03B91">
        <w:rPr>
          <w:rStyle w:val="Emphasis"/>
        </w:rPr>
        <w:t>non-nuclear WMD</w:t>
      </w:r>
      <w:r w:rsidRPr="00A03B91">
        <w:rPr>
          <w:u w:val="single"/>
        </w:rPr>
        <w:t xml:space="preserve">, </w:t>
      </w:r>
      <w:r w:rsidRPr="00A03B91">
        <w:rPr>
          <w:rStyle w:val="Emphasis"/>
        </w:rPr>
        <w:t>nuclear alliances</w:t>
      </w:r>
      <w:r w:rsidRPr="00A03B91">
        <w:rPr>
          <w:u w:val="single"/>
        </w:rPr>
        <w:t xml:space="preserve">, </w:t>
      </w:r>
      <w:r w:rsidRPr="00A03B91">
        <w:rPr>
          <w:rStyle w:val="Emphasis"/>
        </w:rPr>
        <w:t>“deterrence” doctrines</w:t>
      </w:r>
      <w:r w:rsidRPr="00A03B91">
        <w:rPr>
          <w:u w:val="single"/>
        </w:rPr>
        <w:t xml:space="preserve">, operational and </w:t>
      </w:r>
      <w:r w:rsidRPr="00A03B91">
        <w:rPr>
          <w:rStyle w:val="Emphasis"/>
        </w:rPr>
        <w:t>declaratory policies</w:t>
      </w:r>
      <w:r w:rsidRPr="00A03B91">
        <w:rPr>
          <w:u w:val="single"/>
        </w:rPr>
        <w:t xml:space="preserve">, nuclear </w:t>
      </w:r>
      <w:r w:rsidRPr="00A03B91">
        <w:rPr>
          <w:rStyle w:val="Emphasis"/>
        </w:rPr>
        <w:t>extended deterrence</w:t>
      </w:r>
      <w:r w:rsidRPr="00A03B91">
        <w:rPr>
          <w:u w:val="single"/>
        </w:rPr>
        <w:t xml:space="preserve">, organizational practices, and the </w:t>
      </w:r>
      <w:r w:rsidRPr="00A03B91">
        <w:rPr>
          <w:rFonts w:eastAsiaTheme="majorEastAsia"/>
          <w:b/>
          <w:u w:val="single"/>
        </w:rPr>
        <w:t>existential risks</w:t>
      </w:r>
      <w:r w:rsidRPr="00A03B91">
        <w:rPr>
          <w:u w:val="single"/>
        </w:rPr>
        <w:t xml:space="preserve"> posed by retaining these capabilities – are all up for redefinition. </w:t>
      </w:r>
      <w:r w:rsidRPr="00A03B91">
        <w:rPr>
          <w:sz w:val="16"/>
        </w:rPr>
        <w:t xml:space="preserve">A </w:t>
      </w:r>
      <w:r w:rsidRPr="00A03B91">
        <w:rPr>
          <w:u w:val="single"/>
        </w:rPr>
        <w:t xml:space="preserve">pandemic has potential to </w:t>
      </w:r>
      <w:r w:rsidRPr="00A03B91">
        <w:rPr>
          <w:rStyle w:val="Emphasis"/>
        </w:rPr>
        <w:t xml:space="preserve">destabilize a nuclear-prone conflict by </w:t>
      </w:r>
      <w:r w:rsidRPr="00A03B91">
        <w:rPr>
          <w:rStyle w:val="Emphasis"/>
          <w:highlight w:val="green"/>
        </w:rPr>
        <w:t>incapacitating</w:t>
      </w:r>
      <w:r w:rsidRPr="00A03B91">
        <w:rPr>
          <w:u w:val="single"/>
        </w:rPr>
        <w:t xml:space="preserve"> the supreme nuclear commander or </w:t>
      </w:r>
      <w:r w:rsidRPr="00A03B91">
        <w:rPr>
          <w:rStyle w:val="Emphasis"/>
          <w:highlight w:val="green"/>
        </w:rPr>
        <w:t>commanders</w:t>
      </w:r>
      <w:r w:rsidRPr="00A03B91">
        <w:rPr>
          <w:highlight w:val="green"/>
          <w:u w:val="single"/>
        </w:rPr>
        <w:t xml:space="preserve"> who</w:t>
      </w:r>
      <w:r w:rsidRPr="00A03B91">
        <w:rPr>
          <w:u w:val="single"/>
        </w:rPr>
        <w:t xml:space="preserve"> have to </w:t>
      </w:r>
      <w:r w:rsidRPr="00A03B91">
        <w:rPr>
          <w:rStyle w:val="Emphasis"/>
          <w:highlight w:val="green"/>
        </w:rPr>
        <w:t>issue nuclear strike</w:t>
      </w:r>
      <w:r w:rsidRPr="00A03B91">
        <w:rPr>
          <w:rStyle w:val="Emphasis"/>
        </w:rPr>
        <w:t xml:space="preserve"> orders</w:t>
      </w:r>
      <w:r w:rsidRPr="00A03B91">
        <w:rPr>
          <w:u w:val="single"/>
        </w:rPr>
        <w:t xml:space="preserve">, creating </w:t>
      </w:r>
      <w:r w:rsidRPr="00A03B91">
        <w:rPr>
          <w:highlight w:val="green"/>
          <w:u w:val="single"/>
        </w:rPr>
        <w:t>uncertainty</w:t>
      </w:r>
      <w:r w:rsidRPr="00A03B91">
        <w:rPr>
          <w:u w:val="single"/>
        </w:rPr>
        <w:t xml:space="preserve"> as to who is in charge, how to handle nuclear mistakes</w:t>
      </w:r>
      <w:r w:rsidRPr="00A03B91">
        <w:rPr>
          <w:sz w:val="16"/>
        </w:rPr>
        <w:t xml:space="preserve"> (such as errors, accidents, technological failures, and entanglement with conventional operations gone awry), </w:t>
      </w:r>
      <w:r w:rsidRPr="00A03B91">
        <w:rPr>
          <w:u w:val="single"/>
        </w:rPr>
        <w:t>and opening a brief opportunity for a first strike</w:t>
      </w:r>
      <w:r w:rsidRPr="00A03B91">
        <w:rPr>
          <w:sz w:val="16"/>
        </w:rPr>
        <w:t xml:space="preserve"> at a time when the COVID-infected state may not be able to retaliate efficiently – or at all – </w:t>
      </w:r>
      <w:r w:rsidRPr="00A03B91">
        <w:rPr>
          <w:u w:val="single"/>
        </w:rPr>
        <w:t>due to leadership confusion.</w:t>
      </w:r>
      <w:r w:rsidRPr="00A03B91">
        <w:rPr>
          <w:sz w:val="16"/>
        </w:rPr>
        <w:t xml:space="preserve"> In some nuclear-laden conflicts, </w:t>
      </w:r>
      <w:r w:rsidRPr="00A03B91">
        <w:rPr>
          <w:u w:val="single"/>
        </w:rPr>
        <w:t xml:space="preserve">a state might use a </w:t>
      </w:r>
      <w:r w:rsidRPr="00A03B91">
        <w:rPr>
          <w:highlight w:val="green"/>
          <w:u w:val="single"/>
        </w:rPr>
        <w:t>pandemic</w:t>
      </w:r>
      <w:r w:rsidRPr="00A03B91">
        <w:rPr>
          <w:u w:val="single"/>
        </w:rPr>
        <w:t xml:space="preserve"> as a </w:t>
      </w:r>
      <w:r w:rsidRPr="00A03B91">
        <w:rPr>
          <w:highlight w:val="green"/>
          <w:u w:val="single"/>
        </w:rPr>
        <w:t>cover for</w:t>
      </w:r>
      <w:r w:rsidRPr="00A03B91">
        <w:rPr>
          <w:u w:val="single"/>
        </w:rPr>
        <w:t xml:space="preserve"> political or military </w:t>
      </w:r>
      <w:r w:rsidRPr="00A03B91">
        <w:rPr>
          <w:highlight w:val="green"/>
          <w:u w:val="single"/>
        </w:rPr>
        <w:t>provocations</w:t>
      </w:r>
      <w:r w:rsidRPr="00A03B91">
        <w:rPr>
          <w:u w:val="single"/>
        </w:rPr>
        <w:t xml:space="preserve"> in the belief that the adversary is distracted and partly disabled by the pandemic, increasing the risk of war in a nuclear-prone conflict</w:t>
      </w:r>
      <w:r w:rsidRPr="00A03B91">
        <w:rPr>
          <w:sz w:val="16"/>
        </w:rPr>
        <w:t xml:space="preserve">. At the same time, </w:t>
      </w:r>
      <w:r w:rsidRPr="00A03B91">
        <w:rPr>
          <w:u w:val="single"/>
        </w:rPr>
        <w:t xml:space="preserve">a pandemic may lead nuclear armed states to </w:t>
      </w:r>
      <w:r w:rsidRPr="00A03B91">
        <w:rPr>
          <w:highlight w:val="green"/>
          <w:u w:val="single"/>
        </w:rPr>
        <w:t>increase</w:t>
      </w:r>
      <w:r w:rsidRPr="00A03B91">
        <w:rPr>
          <w:u w:val="single"/>
        </w:rPr>
        <w:t xml:space="preserve"> the </w:t>
      </w:r>
      <w:r w:rsidRPr="00A03B91">
        <w:rPr>
          <w:highlight w:val="green"/>
          <w:u w:val="single"/>
        </w:rPr>
        <w:t xml:space="preserve">isolation </w:t>
      </w:r>
      <w:r w:rsidRPr="00A03B91">
        <w:rPr>
          <w:u w:val="single"/>
        </w:rPr>
        <w:t xml:space="preserve">and </w:t>
      </w:r>
      <w:r w:rsidRPr="00A03B91">
        <w:rPr>
          <w:highlight w:val="green"/>
          <w:u w:val="single"/>
        </w:rPr>
        <w:t>sanctions</w:t>
      </w:r>
      <w:r w:rsidRPr="00A03B91">
        <w:rPr>
          <w:sz w:val="16"/>
        </w:rPr>
        <w:t xml:space="preserve"> </w:t>
      </w:r>
    </w:p>
    <w:p w14:paraId="0482A1B1" w14:textId="74B6907B" w:rsidR="00191184" w:rsidRPr="000447AC" w:rsidRDefault="00191184" w:rsidP="004259C4">
      <w:pPr>
        <w:pStyle w:val="Heading3"/>
        <w:rPr>
          <w:rFonts w:eastAsiaTheme="minorHAnsi"/>
        </w:rPr>
      </w:pPr>
    </w:p>
    <w:sectPr w:rsidR="00191184" w:rsidRPr="000447A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auto"/>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1C59E6"/>
    <w:multiLevelType w:val="hybridMultilevel"/>
    <w:tmpl w:val="136C8526"/>
    <w:lvl w:ilvl="0" w:tplc="99B05DE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11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447A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184"/>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9C4"/>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6861"/>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49A"/>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52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2F8F"/>
    <w:rsid w:val="00B8710E"/>
    <w:rsid w:val="00B92A93"/>
    <w:rsid w:val="00BA17A8"/>
    <w:rsid w:val="00BA3C33"/>
    <w:rsid w:val="00BB0878"/>
    <w:rsid w:val="00BB1879"/>
    <w:rsid w:val="00BB6015"/>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46C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907"/>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8FA"/>
    <w:rsid w:val="00EB33FF"/>
    <w:rsid w:val="00EB3D1A"/>
    <w:rsid w:val="00EC2759"/>
    <w:rsid w:val="00EC7106"/>
    <w:rsid w:val="00ED0120"/>
    <w:rsid w:val="00ED3BBA"/>
    <w:rsid w:val="00ED4E12"/>
    <w:rsid w:val="00EE051B"/>
    <w:rsid w:val="00EE54B4"/>
    <w:rsid w:val="00EF1AD8"/>
    <w:rsid w:val="00EF2B5C"/>
    <w:rsid w:val="00EF7794"/>
    <w:rsid w:val="00F02046"/>
    <w:rsid w:val="00F02CDE"/>
    <w:rsid w:val="00F053D8"/>
    <w:rsid w:val="00F07888"/>
    <w:rsid w:val="00F1313D"/>
    <w:rsid w:val="00F201E7"/>
    <w:rsid w:val="00F204E0"/>
    <w:rsid w:val="00F20B16"/>
    <w:rsid w:val="00F21C79"/>
    <w:rsid w:val="00F238C9"/>
    <w:rsid w:val="00F23CA5"/>
    <w:rsid w:val="00F25EA9"/>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B03CEB"/>
  <w14:defaultImageDpi w14:val="300"/>
  <w15:docId w15:val="{596BED21-E731-0748-8A26-B6B4FFBF6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18F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B18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18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EB18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EB18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18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18FA"/>
  </w:style>
  <w:style w:type="character" w:customStyle="1" w:styleId="Heading1Char">
    <w:name w:val="Heading 1 Char"/>
    <w:aliases w:val="Pocket Char"/>
    <w:basedOn w:val="DefaultParagraphFont"/>
    <w:link w:val="Heading1"/>
    <w:uiPriority w:val="9"/>
    <w:rsid w:val="00EB18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18FA"/>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EB18FA"/>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B18F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B18FA"/>
    <w:rPr>
      <w:b/>
      <w:sz w:val="26"/>
      <w:u w:val="singl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EB18FA"/>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EB18FA"/>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EB18FA"/>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A"/>
    <w:basedOn w:val="DefaultParagraphFont"/>
    <w:link w:val="Card"/>
    <w:uiPriority w:val="99"/>
    <w:unhideWhenUsed/>
    <w:rsid w:val="00EB18FA"/>
    <w:rPr>
      <w:color w:val="auto"/>
      <w:u w:val="none"/>
    </w:rPr>
  </w:style>
  <w:style w:type="paragraph" w:styleId="DocumentMap">
    <w:name w:val="Document Map"/>
    <w:basedOn w:val="Normal"/>
    <w:link w:val="DocumentMapChar"/>
    <w:uiPriority w:val="99"/>
    <w:semiHidden/>
    <w:unhideWhenUsed/>
    <w:rsid w:val="00EB18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18FA"/>
    <w:rPr>
      <w:rFonts w:ascii="Lucida Grande" w:hAnsi="Lucida Grande" w:cs="Lucida Grande"/>
    </w:rPr>
  </w:style>
  <w:style w:type="paragraph" w:customStyle="1" w:styleId="textbold">
    <w:name w:val="text bold"/>
    <w:basedOn w:val="Normal"/>
    <w:link w:val="Emphasis"/>
    <w:uiPriority w:val="20"/>
    <w:qFormat/>
    <w:rsid w:val="0019118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9118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4259C4"/>
    <w:rPr>
      <w:color w:val="605E5C"/>
      <w:shd w:val="clear" w:color="auto" w:fill="E1DFDD"/>
    </w:rPr>
  </w:style>
  <w:style w:type="paragraph" w:customStyle="1" w:styleId="Emphasis1">
    <w:name w:val="Emphasis1"/>
    <w:basedOn w:val="Normal"/>
    <w:autoRedefine/>
    <w:uiPriority w:val="7"/>
    <w:qFormat/>
    <w:rsid w:val="004259C4"/>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qFormat/>
    <w:rsid w:val="004259C4"/>
    <w:pPr>
      <w:ind w:left="720"/>
      <w:contextualSpacing/>
    </w:pPr>
  </w:style>
  <w:style w:type="paragraph" w:styleId="Header">
    <w:name w:val="header"/>
    <w:basedOn w:val="Normal"/>
    <w:link w:val="HeaderChar"/>
    <w:uiPriority w:val="99"/>
    <w:unhideWhenUsed/>
    <w:rsid w:val="004259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59C4"/>
    <w:rPr>
      <w:rFonts w:ascii="Calibri" w:hAnsi="Calibri" w:cs="Calibri"/>
      <w:sz w:val="22"/>
    </w:rPr>
  </w:style>
  <w:style w:type="paragraph" w:styleId="Footer">
    <w:name w:val="footer"/>
    <w:basedOn w:val="Normal"/>
    <w:link w:val="FooterChar"/>
    <w:uiPriority w:val="99"/>
    <w:unhideWhenUsed/>
    <w:rsid w:val="004259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59C4"/>
    <w:rPr>
      <w:rFonts w:ascii="Calibri" w:hAnsi="Calibri" w:cs="Calibri"/>
      <w:sz w:val="22"/>
    </w:rPr>
  </w:style>
  <w:style w:type="character" w:customStyle="1" w:styleId="TitleChar">
    <w:name w:val="Title Char"/>
    <w:basedOn w:val="DefaultParagraphFont"/>
    <w:link w:val="Title"/>
    <w:uiPriority w:val="1"/>
    <w:qFormat/>
    <w:rsid w:val="004259C4"/>
    <w:rPr>
      <w:u w:val="single"/>
    </w:rPr>
  </w:style>
  <w:style w:type="paragraph" w:styleId="Title">
    <w:name w:val="Title"/>
    <w:basedOn w:val="Normal"/>
    <w:link w:val="TitleChar"/>
    <w:uiPriority w:val="1"/>
    <w:qFormat/>
    <w:rsid w:val="004259C4"/>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4259C4"/>
    <w:rPr>
      <w:rFonts w:asciiTheme="majorHAnsi" w:eastAsiaTheme="majorEastAsia" w:hAnsiTheme="majorHAnsi" w:cstheme="majorBidi"/>
      <w:spacing w:val="-10"/>
      <w:kern w:val="28"/>
      <w:sz w:val="56"/>
      <w:szCs w:val="56"/>
    </w:rPr>
  </w:style>
  <w:style w:type="paragraph" w:customStyle="1" w:styleId="Body">
    <w:name w:val="Body"/>
    <w:autoRedefine/>
    <w:rsid w:val="004259C4"/>
    <w:rPr>
      <w:rFonts w:ascii="Times New Roman" w:eastAsia="ヒラギノ角ゴ Pro W3" w:hAnsi="Times New Roman"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fp.sp.unipi.it/chiara/lm/kantpisa1.html" TargetMode="External"/><Relationship Id="rId18" Type="http://schemas.openxmlformats.org/officeDocument/2006/relationships/hyperlink" Target="http://bfp.sp.unipi.it/chiara/lm/kantpisa1.html" TargetMode="External"/><Relationship Id="rId26" Type="http://schemas.openxmlformats.org/officeDocument/2006/relationships/hyperlink" Target="https://www.statnews.com/2021/05/19/beyond-a-symbolic-gesture-whats-needed-to-turn-the-ip-waiver-into-covid-19-vaccines/" TargetMode="External"/><Relationship Id="rId3" Type="http://schemas.openxmlformats.org/officeDocument/2006/relationships/customXml" Target="../customXml/item3.xml"/><Relationship Id="rId21" Type="http://schemas.openxmlformats.org/officeDocument/2006/relationships/hyperlink" Target="https://wng.org/roundups/china-peddles-influence-with-vaccines-1630687161" TargetMode="External"/><Relationship Id="rId7" Type="http://schemas.openxmlformats.org/officeDocument/2006/relationships/settings" Target="settings.xml"/><Relationship Id="rId12" Type="http://schemas.openxmlformats.org/officeDocument/2006/relationships/hyperlink" Target="http://virt052.zim.uni-duisburg-essen.de/Kant/aa06/245.html" TargetMode="External"/><Relationship Id="rId17" Type="http://schemas.openxmlformats.org/officeDocument/2006/relationships/hyperlink" Target="http://bfp.sp.unipi.it/chiara/lm/kantpisa1.html" TargetMode="External"/><Relationship Id="rId25" Type="http://schemas.openxmlformats.org/officeDocument/2006/relationships/hyperlink" Target="https://idsa.in/issuebrief/wto-trips-waiver-covid-vaccine-rkumar-120721" TargetMode="External"/><Relationship Id="rId2" Type="http://schemas.openxmlformats.org/officeDocument/2006/relationships/customXml" Target="../customXml/item2.xml"/><Relationship Id="rId16" Type="http://schemas.openxmlformats.org/officeDocument/2006/relationships/hyperlink" Target="http://virt052.zim.uni-duisburg-essen.de/Kant/aa06/237.html" TargetMode="External"/><Relationship Id="rId20" Type="http://schemas.openxmlformats.org/officeDocument/2006/relationships/hyperlink" Target="https://theglobalamericans.org/2021/06/a-u-s-vaccine-diplomacy-strategy-for-latin-america-and-the-caribbea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fp.sp.unipi.it/chiara/lm/kantpisa1.html" TargetMode="External"/><Relationship Id="rId24" Type="http://schemas.openxmlformats.org/officeDocument/2006/relationships/hyperlink" Target="https://www.emerald.com/insight/content/doi/10.1108/ITPD-02-2019-003/full/html" TargetMode="External"/><Relationship Id="rId5" Type="http://schemas.openxmlformats.org/officeDocument/2006/relationships/numbering" Target="numbering.xml"/><Relationship Id="rId15" Type="http://schemas.openxmlformats.org/officeDocument/2006/relationships/hyperlink" Target="http://virt052.zim.uni-duisburg-essen.de/Kant/aa06/237.html" TargetMode="External"/><Relationship Id="rId23" Type="http://schemas.openxmlformats.org/officeDocument/2006/relationships/hyperlink" Target="http://pennpoliticalreview.org/2017/04/in-defense-of-liberal-internationalism/" TargetMode="External"/><Relationship Id="rId28" Type="http://schemas.openxmlformats.org/officeDocument/2006/relationships/hyperlink" Target="https://www.tandfonline.com/doi/full/10.1080/25751654.2021.1890867" TargetMode="External"/><Relationship Id="rId10" Type="http://schemas.openxmlformats.org/officeDocument/2006/relationships/hyperlink" Target="https://www.ipwatchdog.com/2021/07/21/third-option-limited-ip-waiver-solve-pandemic-vaccine-problems/id=135732/" TargetMode="Externa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hyperlink" Target="https://en.wikipedia.org/wiki/Bonini%27s_paradox" TargetMode="External"/><Relationship Id="rId14" Type="http://schemas.openxmlformats.org/officeDocument/2006/relationships/hyperlink" Target="http://virt052.zim.uni-duisburg-essen.de/Kant/aa06/249.html" TargetMode="External"/><Relationship Id="rId22" Type="http://schemas.openxmlformats.org/officeDocument/2006/relationships/hyperlink" Target="https://scroll.in/article/1000114/in-latin-america-chinese-vaccine-diplomacy-is-directly-challenging-uss-declining-authority" TargetMode="External"/><Relationship Id="rId27" Type="http://schemas.openxmlformats.org/officeDocument/2006/relationships/hyperlink" Target="https://link.springer.com/article/10.1007/s40319-020-00985-0"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31</Pages>
  <Words>17730</Words>
  <Characters>101067</Characters>
  <Application>Microsoft Office Word</Application>
  <DocSecurity>0</DocSecurity>
  <Lines>842</Lines>
  <Paragraphs>237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118560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2021-09-18T21:19:00Z</dcterms:created>
  <dcterms:modified xsi:type="dcterms:W3CDTF">2021-09-18T21:19:00Z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