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91DBD" w14:textId="60FAE96D" w:rsidR="000447AC" w:rsidRDefault="000447AC" w:rsidP="000447AC">
      <w:pPr>
        <w:pStyle w:val="Heading1"/>
      </w:pPr>
      <w:r>
        <w:t>1AC</w:t>
      </w:r>
    </w:p>
    <w:p w14:paraId="0F02DA56" w14:textId="00D12D07" w:rsidR="00191184" w:rsidRDefault="00191184" w:rsidP="00191184">
      <w:pPr>
        <w:pStyle w:val="Heading3"/>
      </w:pPr>
      <w:r>
        <w:lastRenderedPageBreak/>
        <w:t>FW</w:t>
      </w:r>
    </w:p>
    <w:p w14:paraId="7B7ED8AD" w14:textId="77777777" w:rsidR="00191184" w:rsidRPr="002677ED" w:rsidRDefault="00191184" w:rsidP="00191184">
      <w:pPr>
        <w:pStyle w:val="Heading4"/>
        <w:rPr>
          <w:i/>
          <w:iCs/>
        </w:rPr>
      </w:pPr>
      <w:r w:rsidRPr="002677ED">
        <w:rPr>
          <w:i/>
        </w:rPr>
        <w:t>Ethics must begin a priori</w:t>
      </w:r>
    </w:p>
    <w:p w14:paraId="4C4B50F8" w14:textId="77777777" w:rsidR="00191184" w:rsidRPr="003E4733" w:rsidRDefault="00191184" w:rsidP="00191184">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006E1822" w14:textId="77777777" w:rsidR="00191184" w:rsidRDefault="00191184" w:rsidP="00191184">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1AA08242" w14:textId="77777777" w:rsidR="00191184" w:rsidRPr="004535D0" w:rsidRDefault="00191184" w:rsidP="00191184">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1AB1D068" w14:textId="77777777" w:rsidR="00191184" w:rsidRDefault="00191184" w:rsidP="00191184">
      <w:pPr>
        <w:pStyle w:val="Heading4"/>
      </w:pPr>
      <w:r w:rsidRPr="00F279F1">
        <w:rPr>
          <w:u w:val="single"/>
        </w:rPr>
        <w:t>That justifies universality</w:t>
      </w:r>
      <w:r>
        <w:t xml:space="preserve"> </w:t>
      </w:r>
      <w:r w:rsidRPr="00CE11B7">
        <w:t xml:space="preserve">–a priori principles like reason apply to everyone since they are independent of human experience and </w:t>
      </w:r>
      <w:r>
        <w:t>–</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3294EE20" w14:textId="77777777" w:rsidR="00191184" w:rsidRDefault="00191184" w:rsidP="00191184">
      <w:pPr>
        <w:pStyle w:val="Heading4"/>
      </w:pPr>
      <w:r>
        <w:t>Additionally</w:t>
      </w:r>
      <w:r w:rsidRPr="0088077D">
        <w:t>:</w:t>
      </w:r>
    </w:p>
    <w:p w14:paraId="168016A2" w14:textId="77777777" w:rsidR="00191184" w:rsidRDefault="00191184" w:rsidP="00191184">
      <w:pPr>
        <w:pStyle w:val="Heading4"/>
      </w:pPr>
      <w:r>
        <w:t>[A] Resource</w:t>
      </w:r>
      <w:r w:rsidRPr="00F73615">
        <w:t xml:space="preserve"> disparities—</w:t>
      </w:r>
      <w:r>
        <w:t>focusing</w:t>
      </w:r>
      <w:r w:rsidRPr="00F73615">
        <w:t xml:space="preserve"> on evidence privileges debaters with the most prep </w:t>
      </w:r>
      <w:r>
        <w:t>excluding</w:t>
      </w:r>
      <w:r w:rsidRPr="00F73615">
        <w:t xml:space="preserve"> lone-wolfs. A debate</w:t>
      </w:r>
      <w:r>
        <w:t>r</w:t>
      </w:r>
      <w:r w:rsidRPr="00F73615">
        <w:t xml:space="preserve"> under my framework can easily be won without any prep since minimal evidence </w:t>
      </w:r>
      <w:r>
        <w:t>is</w:t>
      </w:r>
      <w:r w:rsidRPr="00F73615">
        <w:t xml:space="preserve"> required. That pre-req to</w:t>
      </w:r>
      <w:r>
        <w:t xml:space="preserve"> accessing </w:t>
      </w:r>
      <w:r w:rsidRPr="00F73615">
        <w:t>the activity.</w:t>
      </w:r>
    </w:p>
    <w:p w14:paraId="4AF10E3E" w14:textId="77777777" w:rsidR="00191184" w:rsidRPr="00305C79" w:rsidRDefault="00191184" w:rsidP="00191184">
      <w:pPr>
        <w:pStyle w:val="Heading4"/>
        <w:rPr>
          <w:rFonts w:cs="Calibri"/>
        </w:rPr>
      </w:pPr>
      <w:r w:rsidRPr="00305C79">
        <w:rPr>
          <w:rFonts w:cs="Calibri"/>
        </w:rPr>
        <w:t>[</w:t>
      </w:r>
      <w:r>
        <w:rPr>
          <w:rFonts w:cs="Calibri"/>
        </w:rPr>
        <w:t>B</w:t>
      </w:r>
      <w:r w:rsidRPr="00305C79">
        <w:rPr>
          <w:rFonts w:cs="Calibri"/>
        </w:rPr>
        <w:t>] Practical identities – we find our lives worth living under practical identities such as student but that presupposes agency.</w:t>
      </w:r>
    </w:p>
    <w:p w14:paraId="1CBC4A5D" w14:textId="77777777" w:rsidR="00191184" w:rsidRPr="00305C79" w:rsidRDefault="00191184" w:rsidP="00191184">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w:t>
      </w:r>
      <w:proofErr w:type="gramStart"/>
      <w:r w:rsidRPr="00305C79">
        <w:rPr>
          <w:sz w:val="16"/>
          <w:szCs w:val="16"/>
        </w:rPr>
        <w:t>2008-2009, and</w:t>
      </w:r>
      <w:proofErr w:type="gramEnd"/>
      <w:r w:rsidRPr="00305C79">
        <w:rPr>
          <w:sz w:val="16"/>
          <w:szCs w:val="16"/>
        </w:rPr>
        <w:t xml:space="preserve">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7E7D87E1" w14:textId="77777777" w:rsidR="00191184" w:rsidRPr="00305C79" w:rsidRDefault="00191184" w:rsidP="00191184">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E41836">
        <w:rPr>
          <w:rStyle w:val="Emphasis"/>
        </w:rPr>
        <w:t xml:space="preserve">reflective </w:t>
      </w:r>
      <w:r w:rsidRPr="00305C79">
        <w:rPr>
          <w:rStyle w:val="Emphasis"/>
          <w:highlight w:val="green"/>
        </w:rPr>
        <w:t xml:space="preserve">structure </w:t>
      </w:r>
      <w:r w:rsidRPr="00E41836">
        <w:rPr>
          <w:rStyle w:val="Emphasis"/>
        </w:rPr>
        <w:t>of the mind is a source of</w:t>
      </w:r>
      <w:r w:rsidRPr="00305C79">
        <w:rPr>
          <w:rStyle w:val="Emphasis"/>
        </w:rPr>
        <w:t xml:space="preserve"> “self-consciousness” because it </w:t>
      </w:r>
      <w:r w:rsidRPr="00305C79">
        <w:rPr>
          <w:rStyle w:val="Emphasis"/>
          <w:highlight w:val="green"/>
        </w:rPr>
        <w:t xml:space="preserve">forces us to have </w:t>
      </w:r>
      <w:r w:rsidRPr="00E41836">
        <w:rPr>
          <w:rStyle w:val="Emphasis"/>
        </w:rPr>
        <w:t xml:space="preserve">a conception of </w:t>
      </w:r>
      <w:r w:rsidRPr="00305C79">
        <w:rPr>
          <w:rStyle w:val="Emphasis"/>
          <w:highlight w:val="green"/>
        </w:rPr>
        <w:t>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w:t>
      </w:r>
      <w:r w:rsidRPr="00E41836">
        <w:rPr>
          <w:sz w:val="16"/>
        </w:rPr>
        <w:t xml:space="preserve">deliberate. </w:t>
      </w:r>
      <w:r w:rsidRPr="00E41836">
        <w:rPr>
          <w:rStyle w:val="Emphasis"/>
        </w:rPr>
        <w:t xml:space="preserve">When you deliberate, it is as if there were something over and above </w:t>
      </w:r>
      <w:proofErr w:type="gramStart"/>
      <w:r w:rsidRPr="00E41836">
        <w:rPr>
          <w:rStyle w:val="Emphasis"/>
        </w:rPr>
        <w:t>all of</w:t>
      </w:r>
      <w:proofErr w:type="gramEnd"/>
      <w:r w:rsidRPr="00E41836">
        <w:rPr>
          <w:rStyle w:val="Emphasis"/>
        </w:rPr>
        <w:t xml:space="preserve"> your desires, </w:t>
      </w:r>
      <w:r w:rsidRPr="00E41836">
        <w:rPr>
          <w:rStyle w:val="Emphasis"/>
        </w:rPr>
        <w:lastRenderedPageBreak/>
        <w:t>something that is you</w:t>
      </w:r>
      <w:r w:rsidRPr="00305C79">
        <w:rPr>
          <w:rStyle w:val="Emphasis"/>
        </w:rPr>
        <w:t xml:space="preserve">, and </w:t>
      </w:r>
      <w:r w:rsidRPr="00305C79">
        <w:rPr>
          <w:rStyle w:val="Emphasis"/>
          <w:highlight w:val="green"/>
        </w:rPr>
        <w:t xml:space="preserve">that chooses which </w:t>
      </w:r>
      <w:r w:rsidRPr="00E41836">
        <w:rPr>
          <w:rStyle w:val="Emphasis"/>
        </w:rPr>
        <w:t>desire to act on. This means</w:t>
      </w:r>
      <w:r w:rsidRPr="00305C79">
        <w:rPr>
          <w:rStyle w:val="Emphasis"/>
        </w:rPr>
        <w:t xml:space="preserve"> that </w:t>
      </w:r>
      <w:r w:rsidRPr="00E41836">
        <w:rPr>
          <w:rStyle w:val="Emphasis"/>
        </w:rPr>
        <w:t>the principle or law by which you determine</w:t>
      </w:r>
      <w:r w:rsidRPr="00305C79">
        <w:rPr>
          <w:rStyle w:val="Emphasis"/>
        </w:rPr>
        <w:t xml:space="preserve"> your </w:t>
      </w:r>
      <w:r w:rsidRPr="00305C79">
        <w:rPr>
          <w:rStyle w:val="Emphasis"/>
          <w:highlight w:val="green"/>
        </w:rPr>
        <w:t xml:space="preserve">actions </w:t>
      </w:r>
      <w:r w:rsidRPr="00E41836">
        <w:rPr>
          <w:rStyle w:val="Emphasis"/>
        </w:rPr>
        <w:t xml:space="preserve">is one that </w:t>
      </w:r>
      <w:r w:rsidRPr="00305C79">
        <w:rPr>
          <w:rStyle w:val="Emphasis"/>
          <w:highlight w:val="green"/>
        </w:rPr>
        <w:t xml:space="preserve">you regard as </w:t>
      </w:r>
      <w:r w:rsidRPr="00E41836">
        <w:rPr>
          <w:rStyle w:val="Emphasis"/>
        </w:rPr>
        <w:t xml:space="preserve">being </w:t>
      </w:r>
      <w:r w:rsidRPr="00305C79">
        <w:rPr>
          <w:rStyle w:val="Emphasis"/>
          <w:highlight w:val="green"/>
        </w:rPr>
        <w:t xml:space="preserve">expressive </w:t>
      </w:r>
      <w:r w:rsidRPr="00E41836">
        <w:rPr>
          <w:rStyle w:val="Emphasis"/>
        </w:rPr>
        <w:t>of yourself. To</w:t>
      </w:r>
      <w:r w:rsidRPr="00305C79">
        <w:rPr>
          <w:rStyle w:val="Emphasis"/>
        </w:rPr>
        <w:t xml:space="preserve">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w:t>
      </w:r>
      <w:r w:rsidRPr="00E41836">
        <w:rPr>
          <w:sz w:val="16"/>
        </w:rPr>
        <w:t>is to</w:t>
      </w:r>
      <w:r w:rsidRPr="00305C79">
        <w:rPr>
          <w:sz w:val="16"/>
        </w:rPr>
        <w:t xml:space="preserve"> </w:t>
      </w:r>
      <w:r w:rsidRPr="00E41836">
        <w:rPr>
          <w:sz w:val="16"/>
        </w:rPr>
        <w:t xml:space="preserve">herself. </w:t>
      </w:r>
      <w:r w:rsidRPr="00E41836">
        <w:rPr>
          <w:rStyle w:val="Emphasis"/>
        </w:rPr>
        <w:t xml:space="preserve">The conception of </w:t>
      </w:r>
      <w:r w:rsidRPr="00305C79">
        <w:rPr>
          <w:rStyle w:val="Emphasis"/>
          <w:highlight w:val="green"/>
        </w:rPr>
        <w:t>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E41836">
        <w:rPr>
          <w:rStyle w:val="Emphasis"/>
        </w:rPr>
        <w:t xml:space="preserve">under which you find your life to be worth living and your actions to be worth undertaking. </w:t>
      </w:r>
      <w:proofErr w:type="gramStart"/>
      <w:r w:rsidRPr="00E41836">
        <w:rPr>
          <w:rStyle w:val="Emphasis"/>
        </w:rPr>
        <w:t>So</w:t>
      </w:r>
      <w:proofErr w:type="gramEnd"/>
      <w:r w:rsidRPr="00E41836">
        <w:rPr>
          <w:rStyle w:val="Emphasis"/>
        </w:rPr>
        <w:t xml:space="preserve"> I will call this a conception</w:t>
      </w:r>
      <w:r w:rsidRPr="00305C79">
        <w:rPr>
          <w:rStyle w:val="Emphasis"/>
        </w:rPr>
        <w:t xml:space="preserve"> of your </w:t>
      </w:r>
      <w:r w:rsidRPr="00305C79">
        <w:rPr>
          <w:rStyle w:val="Emphasis"/>
          <w:highlight w:val="green"/>
        </w:rPr>
        <w:t>practical identity.</w:t>
      </w:r>
      <w:r w:rsidRPr="00305C79">
        <w:rPr>
          <w:rStyle w:val="Emphasis"/>
        </w:rPr>
        <w:t xml:space="preserve"> Practical </w:t>
      </w:r>
      <w:r w:rsidRPr="00E41836">
        <w:rPr>
          <w:rStyle w:val="Emphasis"/>
        </w:rPr>
        <w:t>identity is a complex matter and for the average person there will be a jumble of such conceptions.</w:t>
      </w:r>
      <w:r w:rsidRPr="00E41836">
        <w:rPr>
          <w:sz w:val="16"/>
        </w:rPr>
        <w:t xml:space="preserve"> You are a human being, a woman or a man, an adherent of a certain religion, a member of an ethnic group, someone’s friend, and so on. And </w:t>
      </w:r>
      <w:proofErr w:type="gramStart"/>
      <w:r w:rsidRPr="00E41836">
        <w:rPr>
          <w:sz w:val="16"/>
        </w:rPr>
        <w:t>all of</w:t>
      </w:r>
      <w:proofErr w:type="gramEnd"/>
      <w:r w:rsidRPr="00E41836">
        <w:rPr>
          <w:sz w:val="16"/>
        </w:rPr>
        <w:t xml:space="preserve"> these identities give rise to reasons and obligations. </w:t>
      </w:r>
      <w:r w:rsidRPr="00E41836">
        <w:rPr>
          <w:rStyle w:val="Emphasis"/>
        </w:rPr>
        <w:t>Your reasons express your identity, your nature; your obligations spring from what that identity forbids</w:t>
      </w:r>
      <w:r w:rsidRPr="00E41836">
        <w:rPr>
          <w:sz w:val="16"/>
        </w:rPr>
        <w:t>.</w:t>
      </w:r>
    </w:p>
    <w:p w14:paraId="30D2C87D" w14:textId="77777777" w:rsidR="00191184" w:rsidRPr="00CE11B7" w:rsidRDefault="00191184" w:rsidP="00191184">
      <w:pPr>
        <w:pStyle w:val="Heading4"/>
      </w:pPr>
      <w:r>
        <w:t xml:space="preserve">[C] </w:t>
      </w:r>
      <w:r w:rsidRPr="00CE11B7">
        <w:t>Only universalizable reason can effectively explain the perspectives of agents – that’s the best method for combatting oppression</w:t>
      </w:r>
      <w:r>
        <w:t>.</w:t>
      </w:r>
    </w:p>
    <w:p w14:paraId="21621FBB" w14:textId="77777777" w:rsidR="00191184" w:rsidRPr="00426666" w:rsidRDefault="00191184" w:rsidP="00191184">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4C6804E0" w14:textId="77777777" w:rsidR="00191184" w:rsidRPr="00753A4F" w:rsidRDefault="00191184" w:rsidP="00191184">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lastRenderedPageBreak/>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4D8FEB34" w14:textId="77777777" w:rsidR="00191184" w:rsidRPr="00E80998" w:rsidRDefault="00191184" w:rsidP="00191184">
      <w:pPr>
        <w:pStyle w:val="Heading4"/>
      </w:pPr>
      <w:r w:rsidRPr="00E80998">
        <w:t xml:space="preserve">Thus, the standard is consistency with the categorical imperative. </w:t>
      </w:r>
    </w:p>
    <w:p w14:paraId="253EFDF6" w14:textId="77777777" w:rsidR="00191184" w:rsidRDefault="00191184" w:rsidP="00191184">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w:t>
      </w:r>
      <w:r>
        <w:t>]</w:t>
      </w:r>
      <w:r w:rsidRPr="0088077D">
        <w:t xml:space="preserve"> Statements are true before false since if I told you my name, you’d believe me. b] If anything is permissible, then so is the aff since there is nothing </w:t>
      </w:r>
      <w:r>
        <w:t>prohibiting us.</w:t>
      </w:r>
      <w:r w:rsidRPr="0088077D">
        <w:t xml:space="preserve"> </w:t>
      </w:r>
    </w:p>
    <w:p w14:paraId="7CA1988F" w14:textId="77777777" w:rsidR="00191184" w:rsidRDefault="00191184" w:rsidP="00191184">
      <w:pPr>
        <w:pStyle w:val="Heading4"/>
      </w:pPr>
      <w:r w:rsidRPr="00C423B9">
        <w:rPr>
          <w:u w:val="single"/>
        </w:rPr>
        <w:t>[2] Consequences Fail:</w:t>
      </w:r>
      <w:r w:rsidRPr="00C423B9">
        <w:t xml:space="preserve"> a] Every action has infinite stemming consequences so we can’t predict. b] Induction is circular because it </w:t>
      </w:r>
      <w:r>
        <w:t>assumes</w:t>
      </w:r>
      <w:r w:rsidRPr="00C423B9">
        <w:t xml:space="preserve"> nature will hold uniform c] Every action is infinitely divisible, only intents unify d] </w:t>
      </w:r>
      <w:r>
        <w:t>Yes act/omission distinction – t</w:t>
      </w:r>
      <w:r w:rsidRPr="00C423B9">
        <w:t xml:space="preserve">here are infinite events occurring over which you have no control, so you can never be moral </w:t>
      </w:r>
    </w:p>
    <w:p w14:paraId="5E66B01E" w14:textId="77777777" w:rsidR="00191184" w:rsidRPr="008D4D35" w:rsidRDefault="00191184" w:rsidP="00191184">
      <w:pPr>
        <w:pStyle w:val="Heading4"/>
        <w:rPr>
          <w:u w:val="single"/>
        </w:rPr>
      </w:pPr>
      <w:r w:rsidRPr="00331296">
        <w:rPr>
          <w:u w:val="single"/>
        </w:rPr>
        <w:t>[3] Contesting offense under the Aff framework is a voting issue</w:t>
      </w:r>
      <w:r>
        <w:rPr>
          <w:u w:val="single"/>
        </w:rPr>
        <w:t>.</w:t>
      </w:r>
      <w:r w:rsidRPr="005923AB">
        <w:t xml:space="preserve"> </w:t>
      </w:r>
      <w:r>
        <w:t>R</w:t>
      </w:r>
      <w:r w:rsidRPr="009841F6">
        <w:t xml:space="preserve">eciprocity – I </w:t>
      </w:r>
      <w:proofErr w:type="gramStart"/>
      <w:r w:rsidRPr="009841F6">
        <w:t>have to</w:t>
      </w:r>
      <w:proofErr w:type="gramEnd"/>
      <w:r w:rsidRPr="009841F6">
        <w:t xml:space="preserve"> win </w:t>
      </w:r>
      <w:r>
        <w:t>my</w:t>
      </w:r>
      <w:r w:rsidRPr="009841F6">
        <w:t xml:space="preserve"> framework and beat the NC before I can </w:t>
      </w:r>
      <w:r>
        <w:t>access case</w:t>
      </w:r>
      <w:r w:rsidRPr="009841F6">
        <w:t>, whereas you can collapse to either layer</w:t>
      </w:r>
      <w:r>
        <w:t xml:space="preserve"> or dump on offense for 7 minutes </w:t>
      </w:r>
      <w:r w:rsidRPr="009841F6">
        <w:t xml:space="preserve">as a no-risk issue so there’s </w:t>
      </w:r>
      <w:r>
        <w:t xml:space="preserve">a </w:t>
      </w:r>
      <w:r w:rsidRPr="009841F6">
        <w:t>skew</w:t>
      </w:r>
      <w:r>
        <w:t>. K</w:t>
      </w:r>
      <w:r w:rsidRPr="009841F6">
        <w:t>ey to fairness because it’s definitionally equal access to the ballot</w:t>
      </w:r>
      <w:r>
        <w:t>.</w:t>
      </w:r>
    </w:p>
    <w:p w14:paraId="67218613" w14:textId="3EF5D31A" w:rsidR="00191184" w:rsidRDefault="00191184" w:rsidP="00191184">
      <w:pPr>
        <w:pStyle w:val="Heading4"/>
      </w:pPr>
      <w:r>
        <w:t>[4]</w:t>
      </w:r>
      <w:r w:rsidRPr="000E44FE">
        <w:t xml:space="preserve"> </w:t>
      </w:r>
      <w:r w:rsidRPr="00D75B1C">
        <w:t>Negating affirms because it assumes that the 1ac is a statement that is worthy of contestation which means are arguments are legitimate.</w:t>
      </w:r>
    </w:p>
    <w:p w14:paraId="0C2176EC" w14:textId="5086E30E" w:rsidR="00191184" w:rsidRPr="00F346D7" w:rsidRDefault="00191184" w:rsidP="00191184">
      <w:pPr>
        <w:pStyle w:val="Heading4"/>
      </w:pPr>
      <w:r>
        <w:t>[5</w:t>
      </w:r>
      <w:r>
        <w:t>] Affirm because either the neg is true meaning its bad for us to clash w/ it because it turns us into Fake News people OR it’s not meaning it’s a lie that you can’t vote on for ethics</w:t>
      </w:r>
    </w:p>
    <w:p w14:paraId="247F46A4" w14:textId="000A50CA" w:rsidR="00191184" w:rsidRDefault="00191184" w:rsidP="00191184">
      <w:pPr>
        <w:pStyle w:val="Heading4"/>
      </w:pPr>
      <w:r>
        <w:t>[6</w:t>
      </w:r>
      <w:r>
        <w:t xml:space="preserve">] </w:t>
      </w:r>
      <w:r w:rsidRPr="001B30FD">
        <w:rPr>
          <w:u w:val="single"/>
        </w:rPr>
        <w:t>Decision Making Paradox</w:t>
      </w:r>
      <w:r>
        <w:t xml:space="preserve">- </w:t>
      </w:r>
      <w:proofErr w:type="gramStart"/>
      <w:r>
        <w:t>in order to</w:t>
      </w:r>
      <w:proofErr w:type="gramEnd"/>
      <w:r>
        <w:t xml:space="preserve"> judge we need a decision-making procedure to determine it is a good decision. But to </w:t>
      </w:r>
      <w:proofErr w:type="spellStart"/>
      <w:proofErr w:type="gramStart"/>
      <w:r>
        <w:t>chose</w:t>
      </w:r>
      <w:proofErr w:type="spellEnd"/>
      <w:proofErr w:type="gramEnd"/>
      <w:r>
        <w:t xml:space="preserve"> a decision-making procedure requires another meta level decision making procedure leading to infinite regress so just vote aff to break the paradox.</w:t>
      </w:r>
    </w:p>
    <w:p w14:paraId="3D9FF2E1" w14:textId="77777777" w:rsidR="00191184" w:rsidRDefault="00191184" w:rsidP="00191184">
      <w:pPr>
        <w:pStyle w:val="Heading3"/>
      </w:pPr>
      <w:r>
        <w:lastRenderedPageBreak/>
        <w:t>Advocacy</w:t>
      </w:r>
    </w:p>
    <w:p w14:paraId="3C357B0E" w14:textId="77777777" w:rsidR="00191184" w:rsidRPr="00976E44" w:rsidRDefault="00191184" w:rsidP="00191184">
      <w:pPr>
        <w:pStyle w:val="Heading4"/>
        <w:rPr>
          <w:rFonts w:cs="Calibri"/>
        </w:rPr>
      </w:pPr>
      <w:r w:rsidRPr="00976E44">
        <w:rPr>
          <w:rFonts w:cs="Calibri"/>
        </w:rPr>
        <w:t>Plan text: The member nations of the World Trade Organization ought to reduce intellectual property protections for medicines during pandemics.</w:t>
      </w:r>
    </w:p>
    <w:p w14:paraId="6ABE8F57" w14:textId="77777777" w:rsidR="00191184" w:rsidRPr="00976E44" w:rsidRDefault="00191184" w:rsidP="00191184"/>
    <w:p w14:paraId="2B8DF2D8" w14:textId="77777777" w:rsidR="00191184" w:rsidRPr="00976E44" w:rsidRDefault="00191184" w:rsidP="00191184">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7FAA1411" w14:textId="77777777" w:rsidR="00191184" w:rsidRPr="00976E44" w:rsidRDefault="00191184" w:rsidP="00191184">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9" w:history="1">
        <w:r w:rsidRPr="00976E44">
          <w:rPr>
            <w:rStyle w:val="Hyperlink"/>
          </w:rPr>
          <w:t>https://www.ipwatchdog.com/2021/07/21/third-option-limited-ip-waiver-solve-pandemic-vaccine-problems/id=135732/</w:t>
        </w:r>
      </w:hyperlink>
      <w:r w:rsidRPr="00976E44">
        <w:t>] Justin</w:t>
      </w:r>
    </w:p>
    <w:p w14:paraId="3AD0DAF2" w14:textId="77777777" w:rsidR="00191184" w:rsidRPr="00976E44" w:rsidRDefault="00191184" w:rsidP="00191184">
      <w:pPr>
        <w:rPr>
          <w:u w:val="single"/>
        </w:rPr>
      </w:pPr>
      <w:r w:rsidRPr="00976E44">
        <w:rPr>
          <w:highlight w:val="green"/>
          <w:u w:val="single"/>
        </w:rPr>
        <w:t>Limited Waiver</w:t>
      </w:r>
      <w:r w:rsidRPr="00976E44">
        <w:rPr>
          <w:u w:val="single"/>
        </w:rPr>
        <w:t xml:space="preserve"> Approach</w:t>
      </w:r>
    </w:p>
    <w:p w14:paraId="796C38AC" w14:textId="77777777" w:rsidR="00191184" w:rsidRPr="00976E44" w:rsidRDefault="00191184" w:rsidP="00191184">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47C7189E" w14:textId="77777777" w:rsidR="00191184" w:rsidRPr="00976E44" w:rsidRDefault="00191184" w:rsidP="00191184">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3C08423C" w14:textId="77777777" w:rsidR="00191184" w:rsidRPr="00976E44" w:rsidRDefault="00191184" w:rsidP="00191184">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 xml:space="preserve">no </w:t>
      </w:r>
      <w:r w:rsidRPr="00976E44">
        <w:rPr>
          <w:rStyle w:val="Emphasis"/>
        </w:rPr>
        <w:lastRenderedPageBreak/>
        <w:t>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23E1D3A9" w14:textId="77777777" w:rsidR="00191184" w:rsidRPr="00976E44" w:rsidRDefault="00191184" w:rsidP="00191184">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976E44">
        <w:rPr>
          <w:sz w:val="16"/>
        </w:rPr>
        <w:t>. Given that most pharmaceutical patents are prosecuted in multiple countries, this provides an incentive to participate in a limited waiver program.</w:t>
      </w:r>
    </w:p>
    <w:p w14:paraId="2981C866" w14:textId="77777777" w:rsidR="00191184" w:rsidRPr="00976E44" w:rsidRDefault="00191184" w:rsidP="00191184">
      <w:pPr>
        <w:rPr>
          <w:sz w:val="16"/>
        </w:rPr>
      </w:pPr>
      <w:r w:rsidRPr="00976E44">
        <w:rPr>
          <w:sz w:val="16"/>
        </w:rPr>
        <w:t>Let’s Not Repeat Past Mistakes</w:t>
      </w:r>
    </w:p>
    <w:p w14:paraId="72F1A7E6" w14:textId="77777777" w:rsidR="00191184" w:rsidRPr="00976E44" w:rsidRDefault="00191184" w:rsidP="00191184">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3EDB27A7" w14:textId="77777777" w:rsidR="00191184" w:rsidRDefault="00191184" w:rsidP="00191184">
      <w:pPr>
        <w:rPr>
          <w:rFonts w:asciiTheme="minorHAnsi" w:hAnsiTheme="minorHAnsi" w:cstheme="minorBidi"/>
        </w:rPr>
      </w:pPr>
    </w:p>
    <w:p w14:paraId="788D1818" w14:textId="77777777" w:rsidR="00191184" w:rsidRDefault="00191184" w:rsidP="00191184">
      <w:pPr>
        <w:pStyle w:val="Heading3"/>
      </w:pPr>
      <w:r>
        <w:lastRenderedPageBreak/>
        <w:t>Offense</w:t>
      </w:r>
    </w:p>
    <w:p w14:paraId="57E2362C" w14:textId="77777777" w:rsidR="00191184" w:rsidRPr="00305C79" w:rsidRDefault="00191184" w:rsidP="00191184">
      <w:pPr>
        <w:pStyle w:val="Heading4"/>
        <w:rPr>
          <w:rFonts w:cs="Calibri"/>
        </w:rPr>
      </w:pPr>
      <w:r>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1C450DBA" w14:textId="77777777" w:rsidR="00191184" w:rsidRPr="00305C79" w:rsidRDefault="00191184" w:rsidP="00191184">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r>
        <w:t xml:space="preserve"> // Re-Cut Justin</w:t>
      </w:r>
    </w:p>
    <w:p w14:paraId="202C66F3" w14:textId="77777777" w:rsidR="00191184" w:rsidRPr="00305C79" w:rsidRDefault="00191184" w:rsidP="00191184">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proofErr w:type="gramStart"/>
      <w:r w:rsidRPr="00305C79">
        <w:rPr>
          <w:rStyle w:val="Emphasis"/>
        </w:rPr>
        <w:t>corporalis</w:t>
      </w:r>
      <w:proofErr w:type="spellEnd"/>
      <w:r w:rsidRPr="00305C79">
        <w:rPr>
          <w:rStyle w:val="Emphasis"/>
        </w:rPr>
        <w:t>)»</w:t>
      </w:r>
      <w:proofErr w:type="gramEnd"/>
      <w:r w:rsidRPr="00305C79">
        <w:rPr>
          <w:rStyle w:val="Emphasis"/>
        </w:rPr>
        <w:t xml:space="preserve">. </w:t>
      </w:r>
      <w:hyperlink r:id="rId10"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E41836">
        <w:rPr>
          <w:rStyle w:val="Emphasis"/>
        </w:rPr>
        <w:t xml:space="preserve">to Kant, the </w:t>
      </w:r>
      <w:r w:rsidRPr="00305C79">
        <w:rPr>
          <w:rStyle w:val="Emphasis"/>
          <w:highlight w:val="green"/>
        </w:rPr>
        <w:t>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E41836">
        <w:rPr>
          <w:rStyle w:val="Emphasis"/>
        </w:rPr>
        <w:t xml:space="preserve">sensible </w:t>
      </w:r>
      <w:r w:rsidRPr="00305C79">
        <w:rPr>
          <w:rStyle w:val="Emphasis"/>
          <w:highlight w:val="green"/>
        </w:rPr>
        <w:t>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11" w:tgtFrame="_top" w:history="1">
        <w:r w:rsidRPr="00305C79">
          <w:rPr>
            <w:rStyle w:val="Emphasis"/>
          </w:rPr>
          <w:t>245:13-16</w:t>
        </w:r>
      </w:hyperlink>
      <w:r w:rsidRPr="00E41836">
        <w:rPr>
          <w:rStyle w:val="Emphasis"/>
        </w:rPr>
        <w:t xml:space="preserve">). The rightful possession is </w:t>
      </w:r>
      <w:r w:rsidRPr="00305C79">
        <w:rPr>
          <w:rStyle w:val="Emphasis"/>
          <w:highlight w:val="green"/>
        </w:rPr>
        <w:t>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305C79">
        <w:rPr>
          <w:rStyle w:val="Emphasis"/>
        </w:rPr>
        <w:t>really so</w:t>
      </w:r>
      <w:proofErr w:type="gramEnd"/>
      <w:r w:rsidRPr="00305C79">
        <w:rPr>
          <w:rStyle w:val="Emphasis"/>
        </w:rPr>
        <w:t xml:space="preserve"> obvious that originality implies property? </w:t>
      </w:r>
      <w:r w:rsidRPr="00305C79">
        <w:rPr>
          <w:rStyle w:val="Emphasis"/>
          <w:highlight w:val="green"/>
        </w:rPr>
        <w:t>Property is a</w:t>
      </w:r>
      <w:r w:rsidRPr="00305C79">
        <w:rPr>
          <w:rStyle w:val="Emphasis"/>
        </w:rPr>
        <w:t xml:space="preserve"> </w:t>
      </w:r>
      <w:r w:rsidRPr="00E41836">
        <w:rPr>
          <w:rStyle w:val="Emphasis"/>
        </w:rPr>
        <w:t>comfortable social convention that 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w:t>
      </w:r>
      <w:r w:rsidRPr="00305C79">
        <w:lastRenderedPageBreak/>
        <w:t xml:space="preserve">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2"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13"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4"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305C79">
        <w:t>has to</w:t>
      </w:r>
      <w:proofErr w:type="gramEnd"/>
      <w:r w:rsidRPr="00305C79">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5" w:tgtFrame="_top" w:history="1">
        <w:r w:rsidRPr="00305C79">
          <w:rPr>
            <w:rStyle w:val="Hyperlink"/>
          </w:rPr>
          <w:t>237-238</w:t>
        </w:r>
      </w:hyperlink>
      <w:r w:rsidRPr="00305C79">
        <w:t xml:space="preserve">) </w:t>
      </w:r>
      <w:hyperlink r:id="rId16"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7"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E41836">
        <w:rPr>
          <w:rStyle w:val="Emphasis"/>
        </w:rPr>
        <w:t xml:space="preserve">Liberty of </w:t>
      </w:r>
      <w:r w:rsidRPr="00305C79">
        <w:rPr>
          <w:rStyle w:val="Emphasis"/>
          <w:highlight w:val="green"/>
        </w:rPr>
        <w:t>speech</w:t>
      </w:r>
      <w:r w:rsidRPr="00305C79">
        <w:rPr>
          <w:rStyle w:val="Emphasis"/>
        </w:rPr>
        <w:t xml:space="preserve"> is </w:t>
      </w:r>
      <w:r w:rsidRPr="00305C79">
        <w:rPr>
          <w:rStyle w:val="Emphasis"/>
          <w:highlight w:val="green"/>
        </w:rPr>
        <w:t xml:space="preserve">an important part of </w:t>
      </w:r>
      <w:r w:rsidRPr="00E41836">
        <w:rPr>
          <w:rStyle w:val="Emphasis"/>
        </w:rPr>
        <w:t>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w:t>
      </w:r>
      <w:r w:rsidRPr="00E41836">
        <w:rPr>
          <w:rStyle w:val="Emphasis"/>
        </w:rPr>
        <w:t xml:space="preserve">it easy to mix </w:t>
      </w:r>
      <w:r w:rsidRPr="00305C79">
        <w:rPr>
          <w:rStyle w:val="Emphasis"/>
          <w:highlight w:val="green"/>
        </w:rPr>
        <w:t>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8" w:anchor="ftn.id2533656" w:history="1">
        <w:r w:rsidRPr="00305C79">
          <w:rPr>
            <w:rStyle w:val="Emphasis"/>
          </w:rPr>
          <w:t>36</w:t>
        </w:r>
      </w:hyperlink>
      <w:r w:rsidRPr="00305C79">
        <w:rPr>
          <w:rStyle w:val="Emphasis"/>
        </w:rPr>
        <w:t xml:space="preserve"> Property rights </w:t>
      </w:r>
      <w:proofErr w:type="gramStart"/>
      <w:r w:rsidRPr="00305C79">
        <w:rPr>
          <w:rStyle w:val="Emphasis"/>
        </w:rPr>
        <w:t>are based on the assumption</w:t>
      </w:r>
      <w:proofErr w:type="gramEnd"/>
      <w:r w:rsidRPr="00305C79">
        <w:rPr>
          <w:rStyle w:val="Emphasis"/>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w:t>
      </w:r>
      <w:r w:rsidRPr="00E41836">
        <w:rPr>
          <w:rStyle w:val="Emphasis"/>
        </w:rPr>
        <w:t xml:space="preserve">Therefore, Kant binds speeches to the persons and their actions, and limits the scope of copyright to publishing, or, </w:t>
      </w:r>
      <w:r w:rsidRPr="00E41836">
        <w:rPr>
          <w:rStyle w:val="Emphasis"/>
        </w:rPr>
        <w:lastRenderedPageBreak/>
        <w:t xml:space="preserve">better, to the publishing of the age of print: the </w:t>
      </w:r>
      <w:proofErr w:type="spellStart"/>
      <w:r w:rsidRPr="00E41836">
        <w:rPr>
          <w:rStyle w:val="Emphasis"/>
        </w:rPr>
        <w:t>Nachdruck</w:t>
      </w:r>
      <w:proofErr w:type="spellEnd"/>
      <w:r w:rsidRPr="00E41836">
        <w:rPr>
          <w:rStyle w:val="Emphasis"/>
        </w:rPr>
        <w:t xml:space="preserve"> is unjust only when someone reproduces</w:t>
      </w:r>
      <w:r w:rsidRPr="00305C79">
        <w:rPr>
          <w:rStyle w:val="Emphasis"/>
        </w:rPr>
        <w:t xml:space="preserve"> a text without the author's permission and distributes its copies to the public</w:t>
      </w:r>
      <w:r w:rsidRPr="00E41836">
        <w:rPr>
          <w:rStyle w:val="Emphasis"/>
        </w:rPr>
        <w:t xml:space="preserve">. </w:t>
      </w:r>
      <w:r w:rsidRPr="00305C79">
        <w:rPr>
          <w:rStyle w:val="Emphasis"/>
          <w:highlight w:val="green"/>
        </w:rPr>
        <w:t>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 xml:space="preserve">there is no </w:t>
      </w:r>
      <w:r w:rsidRPr="00E41836">
        <w:rPr>
          <w:rStyle w:val="Emphasis"/>
        </w:rPr>
        <w:t xml:space="preserve">copyright </w:t>
      </w:r>
      <w:r w:rsidRPr="00305C79">
        <w:rPr>
          <w:rStyle w:val="Emphasis"/>
          <w:highlight w:val="green"/>
        </w:rPr>
        <w:t>violation</w:t>
      </w:r>
      <w:r w:rsidRPr="00305C79">
        <w:rPr>
          <w:rStyle w:val="Emphasis"/>
        </w:rPr>
        <w:t xml:space="preserve">, just because </w:t>
      </w:r>
      <w:r w:rsidRPr="00305C79">
        <w:rPr>
          <w:rStyle w:val="Emphasis"/>
          <w:highlight w:val="green"/>
        </w:rPr>
        <w:t xml:space="preserve">it is </w:t>
      </w:r>
      <w:r w:rsidRPr="00E41836">
        <w:rPr>
          <w:rStyle w:val="Emphasis"/>
        </w:rPr>
        <w:t>not involved any intrinsic property right, but only</w:t>
      </w:r>
      <w:r w:rsidRPr="00305C79">
        <w:rPr>
          <w:rStyle w:val="Emphasis"/>
          <w:highlight w:val="green"/>
        </w:rPr>
        <w:t xml:space="preserve">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62762B9A" w14:textId="77777777" w:rsidR="00191184" w:rsidRPr="00305C79" w:rsidRDefault="00191184" w:rsidP="00191184">
      <w:pPr>
        <w:pStyle w:val="Heading4"/>
        <w:rPr>
          <w:rFonts w:cs="Calibri"/>
        </w:rPr>
      </w:pPr>
      <w:r>
        <w:rPr>
          <w:rFonts w:cs="Calibri"/>
        </w:rPr>
        <w:t xml:space="preserve">2]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6A739D0B" w14:textId="77777777" w:rsidR="00191184" w:rsidRPr="00305C79" w:rsidRDefault="00191184" w:rsidP="00191184">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705C90A0" w14:textId="77777777" w:rsidR="00191184" w:rsidRPr="00305C79" w:rsidRDefault="00191184" w:rsidP="00191184">
      <w:r w:rsidRPr="00305C79">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305C79">
        <w:rPr>
          <w:rStyle w:val="Emphasis"/>
        </w:rPr>
        <w:t>4 .</w:t>
      </w:r>
      <w:proofErr w:type="gramEnd"/>
      <w:r w:rsidRPr="00305C79">
        <w:rPr>
          <w:rStyle w:val="Emphasis"/>
        </w:rPr>
        <w:t xml:space="preserve"> As a result</w:t>
      </w:r>
      <w:r w:rsidRPr="00E41836">
        <w:rPr>
          <w:rStyle w:val="Emphasis"/>
        </w:rPr>
        <w:t xml:space="preserve">, the purpose of </w:t>
      </w:r>
      <w:r w:rsidRPr="00305C79">
        <w:rPr>
          <w:rStyle w:val="Emphasis"/>
          <w:highlight w:val="green"/>
        </w:rPr>
        <w:t>property rights</w:t>
      </w:r>
      <w:r w:rsidRPr="00305C79">
        <w:rPr>
          <w:rStyle w:val="Emphasis"/>
        </w:rPr>
        <w:t xml:space="preserve"> </w:t>
      </w:r>
      <w:r w:rsidRPr="00E41836">
        <w:rPr>
          <w:rStyle w:val="Emphasis"/>
        </w:rPr>
        <w:t>would be that of</w:t>
      </w:r>
      <w:r w:rsidRPr="00305C79">
        <w:rPr>
          <w:rStyle w:val="Emphasis"/>
        </w:rPr>
        <w:t xml:space="preserve"> </w:t>
      </w:r>
      <w:r w:rsidRPr="00305C79">
        <w:rPr>
          <w:rStyle w:val="Emphasis"/>
          <w:highlight w:val="green"/>
        </w:rPr>
        <w:t>avoid</w:t>
      </w:r>
      <w:r w:rsidRPr="00E41836">
        <w:rPr>
          <w:rStyle w:val="Emphasis"/>
        </w:rPr>
        <w:t>ing or</w:t>
      </w:r>
      <w:r w:rsidRPr="00305C79">
        <w:rPr>
          <w:rStyle w:val="Emphasis"/>
        </w:rPr>
        <w:t xml:space="preserve"> </w:t>
      </w:r>
      <w:r w:rsidRPr="00E41836">
        <w:rPr>
          <w:rStyle w:val="Emphasis"/>
        </w:rPr>
        <w:t xml:space="preserve">minimizing the possibility of </w:t>
      </w:r>
      <w:r w:rsidRPr="00305C79">
        <w:rPr>
          <w:rStyle w:val="Emphasis"/>
          <w:highlight w:val="green"/>
        </w:rPr>
        <w:t>conflict</w:t>
      </w:r>
      <w:r w:rsidRPr="00305C79">
        <w:rPr>
          <w:rStyle w:val="Emphasis"/>
        </w:rPr>
        <w:t xml:space="preserve"> </w:t>
      </w:r>
      <w:r w:rsidRPr="00305C79">
        <w:rPr>
          <w:rStyle w:val="Emphasis"/>
          <w:highlight w:val="green"/>
        </w:rPr>
        <w:t>and</w:t>
      </w:r>
      <w:r w:rsidRPr="00305C79">
        <w:rPr>
          <w:rStyle w:val="Emphasis"/>
        </w:rPr>
        <w:t xml:space="preserve"> that </w:t>
      </w:r>
      <w:r w:rsidRPr="00E41836">
        <w:rPr>
          <w:rStyle w:val="Emphasis"/>
        </w:rPr>
        <w:t>of 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w:t>
      </w:r>
      <w:proofErr w:type="gramStart"/>
      <w:r w:rsidRPr="00305C79">
        <w:t>him</w:t>
      </w:r>
      <w:proofErr w:type="gramEnd"/>
      <w:r w:rsidRPr="00305C79">
        <w:t xml:space="preserve"> but he does not have the book. They both </w:t>
      </w:r>
      <w:proofErr w:type="gramStart"/>
      <w:r w:rsidRPr="00305C79">
        <w:t>have to</w:t>
      </w:r>
      <w:proofErr w:type="gramEnd"/>
      <w:r w:rsidRPr="00305C79">
        <w:t xml:space="preserve"> write an essay on Kant’s categorical imperative. Because Y does not have the book, let’s assume that he decides, whether </w:t>
      </w:r>
      <w:proofErr w:type="gramStart"/>
      <w:r w:rsidRPr="00305C79">
        <w:t>by the use of</w:t>
      </w:r>
      <w:proofErr w:type="gramEnd"/>
      <w:r w:rsidRPr="00305C79">
        <w:t xml:space="preserve"> coercion or fraud to take his book. As a result, the theft leaves X without his property because tangible goods are rivalrous in consumption. </w:t>
      </w:r>
      <w:proofErr w:type="gramStart"/>
      <w:r w:rsidRPr="00305C79">
        <w:t>Both student</w:t>
      </w:r>
      <w:proofErr w:type="gramEnd"/>
      <w:r w:rsidRPr="00305C79">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w:t>
      </w:r>
      <w:r w:rsidRPr="00E41836">
        <w:rPr>
          <w:rStyle w:val="Emphasis"/>
          <w:highlight w:val="green"/>
        </w:rPr>
        <w:t xml:space="preserve">not </w:t>
      </w:r>
      <w:r w:rsidRPr="00E41836">
        <w:rPr>
          <w:rStyle w:val="Emphasis"/>
        </w:rPr>
        <w:t xml:space="preserve">have </w:t>
      </w:r>
      <w:r w:rsidRPr="00E41836">
        <w:rPr>
          <w:rStyle w:val="Emphasis"/>
          <w:highlight w:val="green"/>
        </w:rPr>
        <w:t xml:space="preserve">the </w:t>
      </w:r>
      <w:r w:rsidRPr="00305C79">
        <w:rPr>
          <w:rStyle w:val="Emphasis"/>
          <w:highlight w:val="green"/>
        </w:rPr>
        <w:t xml:space="preserve">same </w:t>
      </w:r>
      <w:r w:rsidRPr="00E41836">
        <w:rPr>
          <w:rStyle w:val="Emphasis"/>
        </w:rPr>
        <w:t>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w:t>
      </w:r>
      <w:proofErr w:type="gramStart"/>
      <w:r w:rsidRPr="00305C79">
        <w:rPr>
          <w:rStyle w:val="Emphasis"/>
        </w:rPr>
        <w:t xml:space="preserve">Actually, </w:t>
      </w:r>
      <w:r w:rsidRPr="00E41836">
        <w:rPr>
          <w:rStyle w:val="Emphasis"/>
        </w:rPr>
        <w:t>the</w:t>
      </w:r>
      <w:proofErr w:type="gramEnd"/>
      <w:r w:rsidRPr="00E41836">
        <w:rPr>
          <w:rStyle w:val="Emphasis"/>
        </w:rPr>
        <w:t xml:space="preserve"> existence of the </w:t>
      </w:r>
      <w:r w:rsidRPr="00305C79">
        <w:rPr>
          <w:rStyle w:val="Emphasis"/>
          <w:highlight w:val="green"/>
        </w:rPr>
        <w:t xml:space="preserve">patent system fosters </w:t>
      </w:r>
      <w:r w:rsidRPr="00E41836">
        <w:rPr>
          <w:rStyle w:val="Emphasis"/>
        </w:rPr>
        <w:t xml:space="preserve">the </w:t>
      </w:r>
      <w:r w:rsidRPr="00305C79">
        <w:rPr>
          <w:rStyle w:val="Emphasis"/>
          <w:highlight w:val="green"/>
        </w:rPr>
        <w:t xml:space="preserve">scarcity </w:t>
      </w:r>
      <w:r w:rsidRPr="00E41836">
        <w:rPr>
          <w:rStyle w:val="Emphasis"/>
        </w:rPr>
        <w:t xml:space="preserve">of ideas. In this context patents represent </w:t>
      </w:r>
      <w:r w:rsidRPr="00305C79">
        <w:rPr>
          <w:rStyle w:val="Emphasis"/>
          <w:highlight w:val="green"/>
        </w:rPr>
        <w:t>unjustified state-granted monopolies</w:t>
      </w:r>
      <w:r w:rsidRPr="00305C79">
        <w:rPr>
          <w:rStyle w:val="Emphasis"/>
        </w:rPr>
        <w:t xml:space="preserve">. Moreover, </w:t>
      </w:r>
      <w:r w:rsidRPr="00E41836">
        <w:rPr>
          <w:rStyle w:val="Emphasis"/>
        </w:rPr>
        <w:t>intellectual property rights have another profound immoral consequence: it</w:t>
      </w:r>
      <w:r w:rsidRPr="00305C79">
        <w:rPr>
          <w:rStyle w:val="Emphasis"/>
          <w:highlight w:val="green"/>
        </w:rPr>
        <w:t xml:space="preserve"> limits </w:t>
      </w:r>
      <w:r w:rsidRPr="00E41836">
        <w:rPr>
          <w:rStyle w:val="Emphasis"/>
        </w:rPr>
        <w:t xml:space="preserve">the use of </w:t>
      </w:r>
      <w:r w:rsidRPr="00305C79">
        <w:rPr>
          <w:rStyle w:val="Emphasis"/>
          <w:highlight w:val="green"/>
        </w:rPr>
        <w:t>tangible objects</w:t>
      </w:r>
      <w:r w:rsidRPr="00305C79">
        <w:rPr>
          <w:rStyle w:val="Emphasis"/>
        </w:rPr>
        <w:t xml:space="preserve"> which we acquired fully in line with market rules.</w:t>
      </w:r>
      <w:r w:rsidRPr="00305C79">
        <w:t xml:space="preserve"> </w:t>
      </w:r>
    </w:p>
    <w:p w14:paraId="0A062A62" w14:textId="77777777" w:rsidR="00191184" w:rsidRDefault="00191184" w:rsidP="00191184">
      <w:pPr>
        <w:pStyle w:val="Heading3"/>
      </w:pPr>
      <w:r>
        <w:lastRenderedPageBreak/>
        <w:t>Adv – Pandemics</w:t>
      </w:r>
    </w:p>
    <w:p w14:paraId="2994ADB2" w14:textId="77777777" w:rsidR="00191184" w:rsidRPr="00976E44" w:rsidRDefault="00191184" w:rsidP="00191184">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47D85311" w14:textId="77777777" w:rsidR="00191184" w:rsidRPr="00976E44" w:rsidRDefault="00191184" w:rsidP="00191184">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9" w:history="1">
        <w:r w:rsidRPr="00976E44">
          <w:rPr>
            <w:rStyle w:val="Hyperlink"/>
          </w:rPr>
          <w:t>https://idsa.in/issuebrief/wto-trips-waiver-covid-vaccine-rkumar-120721</w:t>
        </w:r>
      </w:hyperlink>
      <w:r w:rsidRPr="00976E44">
        <w:t>] Justin</w:t>
      </w:r>
    </w:p>
    <w:p w14:paraId="50F77F01" w14:textId="77777777" w:rsidR="00191184" w:rsidRPr="00976E44" w:rsidRDefault="00191184" w:rsidP="00191184">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41D01C4F" w14:textId="77777777" w:rsidR="00191184" w:rsidRPr="00976E44" w:rsidRDefault="00191184" w:rsidP="00191184">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67DADF75" w14:textId="77777777" w:rsidR="00191184" w:rsidRPr="00976E44" w:rsidRDefault="00191184" w:rsidP="00191184">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xml:space="preserve">. Such a scenario could cause twice as many deaths as against distributing them globally, on a priority basis. Preventing this humanitarian catastrophe </w:t>
      </w:r>
      <w:r w:rsidRPr="00976E44">
        <w:rPr>
          <w:sz w:val="16"/>
        </w:rPr>
        <w:lastRenderedPageBreak/>
        <w:t>requires removing all barriers to the production and distribution of vaccines. TRIPS is one such barrier that prevents vaccine production in LMICs and hence its equitable distribution.</w:t>
      </w:r>
    </w:p>
    <w:p w14:paraId="52BB86C3" w14:textId="77777777" w:rsidR="00191184" w:rsidRPr="00976E44" w:rsidRDefault="00191184" w:rsidP="00191184">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7F2DB8F5" w14:textId="77777777" w:rsidR="00191184" w:rsidRPr="00976E44" w:rsidRDefault="00191184" w:rsidP="00191184">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181D9235" w14:textId="77777777" w:rsidR="00191184" w:rsidRPr="00976E44" w:rsidRDefault="00191184" w:rsidP="00191184">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417EB0D4" w14:textId="77777777" w:rsidR="00191184" w:rsidRPr="00976E44" w:rsidRDefault="00191184" w:rsidP="00191184">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proofErr w:type="gramStart"/>
      <w:r w:rsidRPr="00976E44">
        <w:rPr>
          <w:rStyle w:val="Emphasis"/>
        </w:rPr>
        <w:t>treatments</w:t>
      </w:r>
      <w:proofErr w:type="gramEnd"/>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345289FC" w14:textId="77777777" w:rsidR="00191184" w:rsidRPr="00976E44" w:rsidRDefault="00191184" w:rsidP="00191184">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5D8461A3" w14:textId="77777777" w:rsidR="00191184" w:rsidRPr="00976E44" w:rsidRDefault="00191184" w:rsidP="00191184">
      <w:pPr>
        <w:rPr>
          <w:sz w:val="16"/>
        </w:rPr>
      </w:pPr>
      <w:r w:rsidRPr="00976E44">
        <w:rPr>
          <w:sz w:val="16"/>
        </w:rPr>
        <w:t xml:space="preserve">Private companies received 94.6 per cent of this funding; </w:t>
      </w:r>
      <w:proofErr w:type="spellStart"/>
      <w:r w:rsidRPr="00976E44">
        <w:rPr>
          <w:sz w:val="16"/>
        </w:rPr>
        <w:t>Moderna</w:t>
      </w:r>
      <w:proofErr w:type="spellEnd"/>
      <w:r w:rsidRPr="00976E44">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3AA282EE" w14:textId="77777777" w:rsidR="00191184" w:rsidRPr="00976E44" w:rsidRDefault="00191184" w:rsidP="00191184">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0785C0B4" w14:textId="77777777" w:rsidR="00191184" w:rsidRPr="00976E44" w:rsidRDefault="00191184" w:rsidP="00191184">
      <w:pPr>
        <w:rPr>
          <w:rStyle w:val="Emphasis"/>
        </w:rPr>
      </w:pPr>
      <w:r w:rsidRPr="00976E44">
        <w:rPr>
          <w:u w:val="single"/>
        </w:rPr>
        <w:lastRenderedPageBreak/>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313E5D82" w14:textId="77777777" w:rsidR="00191184" w:rsidRPr="00976E44" w:rsidRDefault="00191184" w:rsidP="00191184">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40960CD5" w14:textId="77777777" w:rsidR="00191184" w:rsidRPr="00976E44" w:rsidRDefault="00191184" w:rsidP="00191184">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76E44">
        <w:rPr>
          <w:sz w:val="16"/>
        </w:rPr>
        <w:t>Africa</w:t>
      </w:r>
      <w:proofErr w:type="gramEnd"/>
      <w:r w:rsidRPr="00976E44">
        <w:rPr>
          <w:sz w:val="16"/>
        </w:rPr>
        <w:t xml:space="preserve"> and Tunisia have limited manufacturing capacities, which could also produce COVID-19 vaccines after repurposing.</w:t>
      </w:r>
    </w:p>
    <w:p w14:paraId="57772197" w14:textId="77777777" w:rsidR="00191184" w:rsidRPr="00976E44" w:rsidRDefault="00191184" w:rsidP="00191184">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1050925F" w14:textId="77777777" w:rsidR="00191184" w:rsidRPr="00976E44" w:rsidRDefault="00191184" w:rsidP="00191184">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w:t>
      </w:r>
      <w:r w:rsidRPr="00976E44">
        <w:rPr>
          <w:sz w:val="16"/>
          <w:szCs w:val="16"/>
        </w:rPr>
        <w:lastRenderedPageBreak/>
        <w:t xml:space="preserve">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vaccines at home. On the other hand, China is increasing its standing in Africa, South </w:t>
      </w:r>
      <w:proofErr w:type="gramStart"/>
      <w:r w:rsidRPr="00976E44">
        <w:rPr>
          <w:sz w:val="16"/>
          <w:szCs w:val="16"/>
        </w:rPr>
        <w:t>America</w:t>
      </w:r>
      <w:proofErr w:type="gramEnd"/>
      <w:r w:rsidRPr="00976E44">
        <w:rPr>
          <w:sz w:val="16"/>
          <w:szCs w:val="16"/>
        </w:rPr>
        <w:t xml:space="preserve"> and the Pacific through vaccine diplomacy. The WHO approval of the Chinese vaccines and lack of access to vaccines by most developing countries, </w:t>
      </w:r>
      <w:proofErr w:type="gramStart"/>
      <w:r w:rsidRPr="00976E44">
        <w:rPr>
          <w:sz w:val="16"/>
          <w:szCs w:val="16"/>
        </w:rPr>
        <w:t>opens up</w:t>
      </w:r>
      <w:proofErr w:type="gramEnd"/>
      <w:r w:rsidRPr="00976E44">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7E0C0B4B" w14:textId="77777777" w:rsidR="00191184" w:rsidRPr="00976E44" w:rsidRDefault="00191184" w:rsidP="00191184">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2F1A32B6" w14:textId="77777777" w:rsidR="00191184" w:rsidRPr="00976E44" w:rsidRDefault="00191184" w:rsidP="00191184">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20" w:history="1">
        <w:r w:rsidRPr="00976E44">
          <w:rPr>
            <w:rStyle w:val="Hyperlink"/>
          </w:rPr>
          <w:t>https://www.statnews.com/2021/05/19/beyond-a-symbolic-gesture-whats-needed-to-turn-the-ip-waiver-into-covid-19-vaccines/</w:t>
        </w:r>
      </w:hyperlink>
      <w:r w:rsidRPr="00976E44">
        <w:t>] Justin</w:t>
      </w:r>
    </w:p>
    <w:p w14:paraId="1B182A57" w14:textId="77777777" w:rsidR="00191184" w:rsidRPr="00976E44" w:rsidRDefault="00191184" w:rsidP="00191184">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091D0441" w14:textId="77777777" w:rsidR="00191184" w:rsidRPr="00976E44" w:rsidRDefault="00191184" w:rsidP="00191184">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3938F161" w14:textId="77777777" w:rsidR="00191184" w:rsidRPr="00976E44" w:rsidRDefault="00191184" w:rsidP="00191184">
      <w:pPr>
        <w:rPr>
          <w:rStyle w:val="Emphasis"/>
        </w:rPr>
      </w:pPr>
      <w:r w:rsidRPr="00976E44">
        <w:rPr>
          <w:u w:val="single"/>
        </w:rPr>
        <w:t xml:space="preserve">Both truths suggest that we </w:t>
      </w:r>
      <w:r w:rsidRPr="00976E44">
        <w:rPr>
          <w:rStyle w:val="Emphasis"/>
        </w:rPr>
        <w:t>pass the blueprint and build the kitchen.</w:t>
      </w:r>
    </w:p>
    <w:p w14:paraId="5890DFD1" w14:textId="77777777" w:rsidR="00191184" w:rsidRPr="00976E44" w:rsidRDefault="00191184" w:rsidP="00191184">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w:t>
      </w:r>
      <w:r w:rsidRPr="00976E44">
        <w:rPr>
          <w:u w:val="single"/>
        </w:rPr>
        <w:lastRenderedPageBreak/>
        <w:t xml:space="preserve">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48E73D00" w14:textId="77777777" w:rsidR="00191184" w:rsidRPr="00976E44" w:rsidRDefault="00191184" w:rsidP="00191184"/>
    <w:p w14:paraId="6A1C0E4D" w14:textId="77777777" w:rsidR="00191184" w:rsidRPr="00976E44" w:rsidRDefault="00191184" w:rsidP="00191184">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515D8FFD" w14:textId="77777777" w:rsidR="00191184" w:rsidRPr="00976E44" w:rsidRDefault="00191184" w:rsidP="00191184">
      <w:proofErr w:type="spellStart"/>
      <w:r w:rsidRPr="00976E44">
        <w:rPr>
          <w:rStyle w:val="Style13ptBold"/>
        </w:rPr>
        <w:t>Gurgula</w:t>
      </w:r>
      <w:proofErr w:type="spellEnd"/>
      <w:r w:rsidRPr="00976E44">
        <w:rPr>
          <w:rStyle w:val="Style13ptBold"/>
        </w:rPr>
        <w:t xml:space="preserve"> 20</w:t>
      </w:r>
      <w:r w:rsidRPr="00976E44">
        <w:t xml:space="preserve"> [Olga; Lecturer in Intellectual Property Law at Brunel Law School, Brunel University London. She is also a Visiting Fellow at the Oxford Martin </w:t>
      </w:r>
      <w:proofErr w:type="spellStart"/>
      <w:r w:rsidRPr="00976E44">
        <w:t>Programme</w:t>
      </w:r>
      <w:proofErr w:type="spellEnd"/>
      <w:r w:rsidRPr="00976E44">
        <w:t xml:space="preserve"> on Affordable Medicines, University of Oxford; “Strategic Patenting by Pharmaceutical Companies – Should Competition Law Intervene?” Springer Link; 10/28/20; </w:t>
      </w:r>
      <w:hyperlink r:id="rId21" w:anchor="Sec4" w:history="1">
        <w:r w:rsidRPr="00976E44">
          <w:rPr>
            <w:rStyle w:val="Hyperlink"/>
          </w:rPr>
          <w:t>https://link.springer.com/article/10.1007/s40319-020-00985-0#Sec4</w:t>
        </w:r>
      </w:hyperlink>
      <w:r w:rsidRPr="00976E44">
        <w:t>] Justin</w:t>
      </w:r>
    </w:p>
    <w:p w14:paraId="0D69CBF5" w14:textId="77777777" w:rsidR="00191184" w:rsidRPr="00976E44" w:rsidRDefault="00191184" w:rsidP="00191184">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proofErr w:type="gramStart"/>
      <w:r w:rsidRPr="00976E44">
        <w:rPr>
          <w:rStyle w:val="Emphasis"/>
        </w:rPr>
        <w:t>past experience</w:t>
      </w:r>
      <w:proofErr w:type="gramEnd"/>
      <w:r w:rsidRPr="00976E44">
        <w:rPr>
          <w:rStyle w:val="Emphasis"/>
        </w:rPr>
        <w:t xml:space="preserv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xml:space="preserve">, leading to </w:t>
      </w:r>
      <w:proofErr w:type="spellStart"/>
      <w:r w:rsidRPr="00976E44">
        <w:rPr>
          <w:u w:val="single"/>
        </w:rPr>
        <w:t>unaffordably</w:t>
      </w:r>
      <w:proofErr w:type="spellEnd"/>
      <w:r w:rsidRPr="00976E44">
        <w:rPr>
          <w:u w:val="single"/>
        </w:rPr>
        <w:t xml:space="preserve">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76E44">
        <w:rPr>
          <w:sz w:val="16"/>
        </w:rPr>
        <w:t>fuelled</w:t>
      </w:r>
      <w:proofErr w:type="spellEnd"/>
      <w:r w:rsidRPr="00976E44">
        <w:rPr>
          <w:sz w:val="16"/>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2EC230D3" w14:textId="77777777" w:rsidR="00191184" w:rsidRPr="00976E44" w:rsidRDefault="00191184" w:rsidP="00191184">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76E44">
        <w:rPr>
          <w:sz w:val="16"/>
        </w:rPr>
        <w:t>literature,Footnote</w:t>
      </w:r>
      <w:proofErr w:type="gramEnd"/>
      <w:r w:rsidRPr="00976E44">
        <w:rPr>
          <w:sz w:val="16"/>
        </w:rPr>
        <w:t xml:space="preserv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w:t>
      </w:r>
      <w:proofErr w:type="gramStart"/>
      <w:r w:rsidRPr="00976E44">
        <w:rPr>
          <w:u w:val="single"/>
        </w:rPr>
        <w:t>originators, but</w:t>
      </w:r>
      <w:proofErr w:type="gramEnd"/>
      <w:r w:rsidRPr="00976E44">
        <w:rPr>
          <w:u w:val="single"/>
        </w:rPr>
        <w:t xml:space="preserve"> should also </w:t>
      </w:r>
      <w:r w:rsidRPr="00976E44">
        <w:rPr>
          <w:rStyle w:val="Emphasis"/>
        </w:rPr>
        <w:t xml:space="preserve">take </w:t>
      </w:r>
      <w:r w:rsidRPr="00976E44">
        <w:rPr>
          <w:rStyle w:val="Emphasis"/>
        </w:rPr>
        <w:lastRenderedPageBreak/>
        <w:t>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w:t>
      </w:r>
      <w:proofErr w:type="gramStart"/>
      <w:r w:rsidRPr="00976E44">
        <w:rPr>
          <w:sz w:val="16"/>
        </w:rPr>
        <w:t>lawful, and</w:t>
      </w:r>
      <w:proofErr w:type="gramEnd"/>
      <w:r w:rsidRPr="00976E44">
        <w:rPr>
          <w:sz w:val="16"/>
        </w:rPr>
        <w:t xml:space="preserve"> will provide arguments for the intervention of competition law. </w:t>
      </w:r>
      <w:r w:rsidRPr="00976E44">
        <w:rPr>
          <w:u w:val="single"/>
        </w:rPr>
        <w:t xml:space="preserve">This, in turn, will open the </w:t>
      </w:r>
      <w:r w:rsidRPr="00976E44">
        <w:rPr>
          <w:rStyle w:val="Emphasis"/>
        </w:rPr>
        <w:t xml:space="preserve">possibility for competition authorities to investigate this practice </w:t>
      </w:r>
      <w:proofErr w:type="gramStart"/>
      <w:r w:rsidRPr="00976E44">
        <w:rPr>
          <w:rStyle w:val="Emphasis"/>
        </w:rPr>
        <w:t>in order to</w:t>
      </w:r>
      <w:proofErr w:type="gramEnd"/>
      <w:r w:rsidRPr="00976E44">
        <w:rPr>
          <w:rStyle w:val="Emphasis"/>
        </w:rPr>
        <w:t xml:space="preserve">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w:t>
      </w:r>
      <w:proofErr w:type="gramStart"/>
      <w:r w:rsidRPr="00976E44">
        <w:rPr>
          <w:sz w:val="16"/>
        </w:rPr>
        <w:t>inventions,Footnote</w:t>
      </w:r>
      <w:proofErr w:type="gramEnd"/>
      <w:r w:rsidRPr="00976E44">
        <w:rPr>
          <w:sz w:val="16"/>
        </w:rPr>
        <w:t xml:space="preserve">13 </w:t>
      </w:r>
      <w:r w:rsidRPr="00976E44">
        <w:rPr>
          <w:u w:val="single"/>
        </w:rPr>
        <w:t>these tools may not be effective in all cases</w:t>
      </w:r>
      <w:r w:rsidRPr="00976E44">
        <w:rPr>
          <w:sz w:val="16"/>
        </w:rPr>
        <w:t xml:space="preserve">. Therefore, as will be explained further, competition law may be a more suitable tool to address the negative effects of strategic </w:t>
      </w:r>
      <w:proofErr w:type="gramStart"/>
      <w:r w:rsidRPr="00976E44">
        <w:rPr>
          <w:sz w:val="16"/>
        </w:rPr>
        <w:t>patenting.Footnote</w:t>
      </w:r>
      <w:proofErr w:type="gramEnd"/>
      <w:r w:rsidRPr="00976E44">
        <w:rPr>
          <w:sz w:val="16"/>
        </w:rPr>
        <w:t>14</w:t>
      </w:r>
    </w:p>
    <w:p w14:paraId="6AD7D8AE" w14:textId="77777777" w:rsidR="00191184" w:rsidRPr="00976E44" w:rsidRDefault="00191184" w:rsidP="00191184">
      <w:pPr>
        <w:rPr>
          <w:sz w:val="16"/>
        </w:rPr>
      </w:pPr>
      <w:r w:rsidRPr="00976E44">
        <w:rPr>
          <w:sz w:val="16"/>
        </w:rPr>
        <w:t xml:space="preserve">The article will be </w:t>
      </w:r>
      <w:proofErr w:type="spellStart"/>
      <w:r w:rsidRPr="00976E44">
        <w:rPr>
          <w:sz w:val="16"/>
        </w:rPr>
        <w:t>organised</w:t>
      </w:r>
      <w:proofErr w:type="spellEnd"/>
      <w:r w:rsidRPr="00976E44">
        <w:rPr>
          <w:sz w:val="16"/>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76E44">
        <w:rPr>
          <w:sz w:val="16"/>
        </w:rPr>
        <w:t>lawful, and</w:t>
      </w:r>
      <w:proofErr w:type="gramEnd"/>
      <w:r w:rsidRPr="00976E44">
        <w:rPr>
          <w:sz w:val="16"/>
        </w:rPr>
        <w:t xml:space="preserve"> will argue that it should be subject to scrutiny under the rules of competition law, to address its negative effects.</w:t>
      </w:r>
    </w:p>
    <w:p w14:paraId="75A076BB" w14:textId="77777777" w:rsidR="00191184" w:rsidRPr="00976E44" w:rsidRDefault="00191184" w:rsidP="00191184">
      <w:pPr>
        <w:rPr>
          <w:sz w:val="16"/>
        </w:rPr>
      </w:pPr>
      <w:r w:rsidRPr="00976E44">
        <w:rPr>
          <w:sz w:val="16"/>
        </w:rPr>
        <w:t>Pharmaceutical Innovation and Generic Competition in the Pharmaceutical Industry</w:t>
      </w:r>
    </w:p>
    <w:p w14:paraId="27F7D6F3" w14:textId="77777777" w:rsidR="00191184" w:rsidRPr="00976E44" w:rsidRDefault="00191184" w:rsidP="00191184">
      <w:pPr>
        <w:rPr>
          <w:sz w:val="16"/>
        </w:rPr>
      </w:pPr>
      <w:r w:rsidRPr="00976E44">
        <w:rPr>
          <w:sz w:val="16"/>
        </w:rPr>
        <w:t xml:space="preserve">The pharmaceutical industry is unique in its complexity. It is </w:t>
      </w:r>
      <w:proofErr w:type="spellStart"/>
      <w:r w:rsidRPr="00976E44">
        <w:rPr>
          <w:sz w:val="16"/>
        </w:rPr>
        <w:t>characterised</w:t>
      </w:r>
      <w:proofErr w:type="spellEnd"/>
      <w:r w:rsidRPr="00976E44">
        <w:rPr>
          <w:sz w:val="16"/>
        </w:rPr>
        <w:t xml:space="preserve"> by heavy state regulation and, sometimes, by the competing interests of the pharmaceutical business and society. It also involves multiple actors, including </w:t>
      </w:r>
      <w:proofErr w:type="gramStart"/>
      <w:r w:rsidRPr="00976E44">
        <w:rPr>
          <w:sz w:val="16"/>
        </w:rPr>
        <w:t>originators,Footnote</w:t>
      </w:r>
      <w:proofErr w:type="gramEnd"/>
      <w:r w:rsidRPr="00976E44">
        <w:rPr>
          <w:sz w:val="16"/>
        </w:rPr>
        <w:t xml:space="preserve">15 marketing </w:t>
      </w:r>
      <w:proofErr w:type="spellStart"/>
      <w:r w:rsidRPr="00976E44">
        <w:rPr>
          <w:sz w:val="16"/>
        </w:rPr>
        <w:t>authorisation</w:t>
      </w:r>
      <w:proofErr w:type="spellEnd"/>
      <w:r w:rsidRPr="00976E44">
        <w:rPr>
          <w:sz w:val="16"/>
        </w:rPr>
        <w:t xml:space="preserve">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976E44">
        <w:rPr>
          <w:sz w:val="16"/>
        </w:rPr>
        <w:t>dispensed</w:t>
      </w:r>
      <w:proofErr w:type="gramEnd"/>
      <w:r w:rsidRPr="00976E44">
        <w:rPr>
          <w:sz w:val="16"/>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76E44">
        <w:rPr>
          <w:sz w:val="16"/>
        </w:rPr>
        <w:t>maximised</w:t>
      </w:r>
      <w:proofErr w:type="spellEnd"/>
      <w:r w:rsidRPr="00976E44">
        <w:rPr>
          <w:sz w:val="16"/>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76E44">
        <w:rPr>
          <w:sz w:val="16"/>
        </w:rPr>
        <w:t>incentivised</w:t>
      </w:r>
      <w:proofErr w:type="spellEnd"/>
      <w:r w:rsidRPr="00976E44">
        <w:rPr>
          <w:sz w:val="16"/>
        </w:rPr>
        <w:t xml:space="preserve"> and protected.</w:t>
      </w:r>
    </w:p>
    <w:p w14:paraId="69FDFB39" w14:textId="77777777" w:rsidR="00191184" w:rsidRPr="00976E44" w:rsidRDefault="00191184" w:rsidP="00191184">
      <w:pPr>
        <w:rPr>
          <w:sz w:val="16"/>
        </w:rPr>
      </w:pPr>
      <w:r w:rsidRPr="00976E44">
        <w:rPr>
          <w:sz w:val="16"/>
        </w:rPr>
        <w:t xml:space="preserve">Moreover, these two elements of the pharmaceutical industry are constantly interacting and have a profound impact on each other. </w:t>
      </w:r>
      <w:proofErr w:type="gramStart"/>
      <w:r w:rsidRPr="00976E44">
        <w:rPr>
          <w:sz w:val="16"/>
        </w:rPr>
        <w:t>In particular, pharmaceutical</w:t>
      </w:r>
      <w:proofErr w:type="gramEnd"/>
      <w:r w:rsidRPr="00976E44">
        <w:rPr>
          <w:sz w:val="16"/>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976E44">
        <w:rPr>
          <w:sz w:val="16"/>
        </w:rPr>
        <w:t>risks.Footnote</w:t>
      </w:r>
      <w:proofErr w:type="gramEnd"/>
      <w:r w:rsidRPr="00976E44">
        <w:rPr>
          <w:sz w:val="16"/>
        </w:rPr>
        <w:t xml:space="preserve">17 It is also highly regulated, including, among other things, the requirement for originators to obtain a special </w:t>
      </w:r>
      <w:proofErr w:type="spellStart"/>
      <w:r w:rsidRPr="00976E44">
        <w:rPr>
          <w:sz w:val="16"/>
        </w:rPr>
        <w:t>authorisation</w:t>
      </w:r>
      <w:proofErr w:type="spellEnd"/>
      <w:r w:rsidRPr="00976E44">
        <w:rPr>
          <w:sz w:val="16"/>
        </w:rPr>
        <w:t xml:space="preserve"> from a designated state authority to market a drug. Such marketing </w:t>
      </w:r>
      <w:proofErr w:type="spellStart"/>
      <w:r w:rsidRPr="00976E44">
        <w:rPr>
          <w:sz w:val="16"/>
        </w:rPr>
        <w:t>authorisations</w:t>
      </w:r>
      <w:proofErr w:type="spellEnd"/>
      <w:r w:rsidRPr="00976E44">
        <w:rPr>
          <w:sz w:val="16"/>
        </w:rPr>
        <w:t xml:space="preserve"> are granted to the originators only if they can prove that the drug is safe and effective, which typically requires lengthy and expensive clinical </w:t>
      </w:r>
      <w:proofErr w:type="gramStart"/>
      <w:r w:rsidRPr="00976E44">
        <w:rPr>
          <w:sz w:val="16"/>
        </w:rPr>
        <w:t>trials.Footnote</w:t>
      </w:r>
      <w:proofErr w:type="gramEnd"/>
      <w:r w:rsidRPr="00976E44">
        <w:rPr>
          <w:sz w:val="16"/>
        </w:rPr>
        <w:t>18</w:t>
      </w:r>
    </w:p>
    <w:p w14:paraId="4F9B9678" w14:textId="77777777" w:rsidR="00191184" w:rsidRPr="00976E44" w:rsidRDefault="00191184" w:rsidP="00191184">
      <w:pPr>
        <w:rPr>
          <w:sz w:val="16"/>
        </w:rPr>
      </w:pPr>
      <w:r w:rsidRPr="00976E44">
        <w:rPr>
          <w:sz w:val="16"/>
        </w:rPr>
        <w:t xml:space="preserve">In order to protect these significant efforts and investments, pharmaceutical companies rely heavily on the exclusivity granted by intellectual property rights, and in particular, </w:t>
      </w:r>
      <w:proofErr w:type="gramStart"/>
      <w:r w:rsidRPr="00976E44">
        <w:rPr>
          <w:sz w:val="16"/>
        </w:rPr>
        <w:t>patents.Footnote</w:t>
      </w:r>
      <w:proofErr w:type="gramEnd"/>
      <w:r w:rsidRPr="00976E44">
        <w:rPr>
          <w:sz w:val="16"/>
        </w:rPr>
        <w:t xml:space="preserv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76E44">
        <w:rPr>
          <w:sz w:val="16"/>
        </w:rPr>
        <w:t>incentivise</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76E44">
        <w:rPr>
          <w:sz w:val="16"/>
        </w:rPr>
        <w:t>sales.Footnote</w:t>
      </w:r>
      <w:proofErr w:type="gramEnd"/>
      <w:r w:rsidRPr="00976E44">
        <w:rPr>
          <w:sz w:val="16"/>
        </w:rPr>
        <w:t>24 This effect of generic competition is beneficial for society, as it reduces the financial pressure on healthcare budgets and increases the accessibility of drugs.</w:t>
      </w:r>
    </w:p>
    <w:p w14:paraId="1EE84E7D" w14:textId="77777777" w:rsidR="00191184" w:rsidRPr="00976E44" w:rsidRDefault="00191184" w:rsidP="00191184">
      <w:pPr>
        <w:rPr>
          <w:sz w:val="16"/>
        </w:rPr>
      </w:pPr>
      <w:r w:rsidRPr="00976E44">
        <w:rPr>
          <w:sz w:val="16"/>
        </w:rPr>
        <w:t>Patenting Practices by Pharmaceutical Companies</w:t>
      </w:r>
    </w:p>
    <w:p w14:paraId="5117E388" w14:textId="77777777" w:rsidR="00191184" w:rsidRPr="00976E44" w:rsidRDefault="00191184" w:rsidP="00191184">
      <w:pPr>
        <w:rPr>
          <w:sz w:val="16"/>
        </w:rPr>
      </w:pPr>
      <w:r w:rsidRPr="00976E44">
        <w:rPr>
          <w:sz w:val="16"/>
        </w:rPr>
        <w:t>As was mentioned above, generic competition is prevented during the life of a patent protecting an active compound of a drug (a so-called “basic” or “primary” patent</w:t>
      </w:r>
      <w:proofErr w:type="gramStart"/>
      <w:r w:rsidRPr="00976E44">
        <w:rPr>
          <w:sz w:val="16"/>
        </w:rPr>
        <w:t>).Footnote</w:t>
      </w:r>
      <w:proofErr w:type="gramEnd"/>
      <w:r w:rsidRPr="00976E44">
        <w:rPr>
          <w:sz w:val="16"/>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lastRenderedPageBreak/>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w:t>
      </w:r>
      <w:proofErr w:type="gramStart"/>
      <w:r w:rsidRPr="00976E44">
        <w:rPr>
          <w:sz w:val="16"/>
        </w:rPr>
        <w:t>company.Footnote</w:t>
      </w:r>
      <w:proofErr w:type="gramEnd"/>
      <w:r w:rsidRPr="00976E44">
        <w:rPr>
          <w:sz w:val="16"/>
        </w:rPr>
        <w:t xml:space="preserv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w:t>
      </w:r>
      <w:proofErr w:type="gramStart"/>
      <w:r w:rsidRPr="00976E44">
        <w:rPr>
          <w:rStyle w:val="Emphasis"/>
        </w:rPr>
        <w:t>monopoly</w:t>
      </w:r>
      <w:r w:rsidRPr="00976E44">
        <w:rPr>
          <w:sz w:val="16"/>
        </w:rPr>
        <w:t>.Footnote</w:t>
      </w:r>
      <w:proofErr w:type="gramEnd"/>
      <w:r w:rsidRPr="00976E44">
        <w:rPr>
          <w:sz w:val="16"/>
        </w:rPr>
        <w:t>34</w:t>
      </w:r>
    </w:p>
    <w:p w14:paraId="1C80B53F" w14:textId="77777777" w:rsidR="00191184" w:rsidRPr="00976E44" w:rsidRDefault="00191184" w:rsidP="00191184">
      <w:pPr>
        <w:rPr>
          <w:sz w:val="16"/>
        </w:rPr>
      </w:pPr>
      <w:r w:rsidRPr="00976E44">
        <w:rPr>
          <w:sz w:val="16"/>
        </w:rPr>
        <w:t>Defining Strategic Patenting</w:t>
      </w:r>
    </w:p>
    <w:p w14:paraId="10B5E764" w14:textId="77777777" w:rsidR="00191184" w:rsidRPr="00976E44" w:rsidRDefault="00191184" w:rsidP="00191184">
      <w:pPr>
        <w:rPr>
          <w:sz w:val="16"/>
        </w:rPr>
      </w:pPr>
      <w:r w:rsidRPr="00976E44">
        <w:rPr>
          <w:sz w:val="16"/>
        </w:rPr>
        <w:t>In its Sector Inquiry Report, the European Commission explained that the drug development process consists of three main stages: (</w:t>
      </w:r>
      <w:proofErr w:type="spellStart"/>
      <w:r w:rsidRPr="00976E44">
        <w:rPr>
          <w:sz w:val="16"/>
        </w:rPr>
        <w:t>i</w:t>
      </w:r>
      <w:proofErr w:type="spellEnd"/>
      <w:r w:rsidRPr="00976E44">
        <w:rPr>
          <w:sz w:val="16"/>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76E44">
        <w:rPr>
          <w:sz w:val="16"/>
        </w:rPr>
        <w:t>maximise</w:t>
      </w:r>
      <w:proofErr w:type="spellEnd"/>
      <w:r w:rsidRPr="00976E44">
        <w:rPr>
          <w:sz w:val="16"/>
        </w:rPr>
        <w:t xml:space="preserve"> their income from the product in order to recoup their R&amp;D investments and earn profits before the commencement of generic competition.Footnote36 It is also during this stage that pharmaceutical companies seek to prolong their market exclusivity.</w:t>
      </w:r>
    </w:p>
    <w:p w14:paraId="2D7A8EF7" w14:textId="77777777" w:rsidR="00191184" w:rsidRPr="00976E44" w:rsidRDefault="00191184" w:rsidP="00191184">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w:t>
      </w:r>
      <w:proofErr w:type="spellStart"/>
      <w:r w:rsidRPr="00976E44">
        <w:rPr>
          <w:sz w:val="16"/>
        </w:rPr>
        <w:t>Sloper</w:t>
      </w:r>
      <w:proofErr w:type="spellEnd"/>
      <w:r w:rsidRPr="00976E44">
        <w:rPr>
          <w:sz w:val="16"/>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 xml:space="preserve">critics have </w:t>
      </w:r>
      <w:proofErr w:type="spellStart"/>
      <w:r w:rsidRPr="00976E44">
        <w:rPr>
          <w:u w:val="single"/>
        </w:rPr>
        <w:t>characterised</w:t>
      </w:r>
      <w:proofErr w:type="spellEnd"/>
      <w:r w:rsidRPr="00976E44">
        <w:rPr>
          <w:u w:val="single"/>
        </w:rPr>
        <w:t xml:space="preserve">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51CB76F1" w14:textId="77777777" w:rsidR="00191184" w:rsidRPr="00976E44" w:rsidRDefault="00191184" w:rsidP="00191184">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w:t>
      </w:r>
      <w:r w:rsidRPr="00976E44">
        <w:rPr>
          <w:sz w:val="16"/>
        </w:rPr>
        <w:lastRenderedPageBreak/>
        <w:t xml:space="preserve">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w:t>
      </w:r>
      <w:proofErr w:type="spellStart"/>
      <w:r w:rsidRPr="00976E44">
        <w:rPr>
          <w:u w:val="single"/>
        </w:rPr>
        <w:t>maximising</w:t>
      </w:r>
      <w:proofErr w:type="spellEnd"/>
      <w:r w:rsidRPr="00976E44">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059ED3E5" w14:textId="77777777" w:rsidR="00191184" w:rsidRPr="00976E44" w:rsidRDefault="00191184" w:rsidP="00191184">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3933B196" w14:textId="77777777" w:rsidR="00191184" w:rsidRPr="00976E44" w:rsidRDefault="00191184" w:rsidP="00191184">
      <w:pPr>
        <w:rPr>
          <w:sz w:val="16"/>
        </w:rPr>
      </w:pPr>
      <w:r w:rsidRPr="00976E44">
        <w:rPr>
          <w:sz w:val="16"/>
        </w:rPr>
        <w:t xml:space="preserve">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76E44">
        <w:rPr>
          <w:sz w:val="16"/>
        </w:rPr>
        <w:t>innovate, and</w:t>
      </w:r>
      <w:proofErr w:type="gramEnd"/>
      <w:r w:rsidRPr="00976E44">
        <w:rPr>
          <w:sz w:val="16"/>
        </w:rPr>
        <w:t xml:space="preserve"> affecting generics’ ability to develop alternative generic products. Strategic patenting, therefore, may enable originators to avoid competitive pressures by preventing generic competition without a need to engage in genuine innovation.</w:t>
      </w:r>
    </w:p>
    <w:p w14:paraId="0F30A694" w14:textId="77777777" w:rsidR="00191184" w:rsidRPr="00976E44" w:rsidRDefault="00191184" w:rsidP="00191184">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5873427F" w14:textId="77777777" w:rsidR="00191184" w:rsidRPr="00976E44" w:rsidRDefault="00191184" w:rsidP="00191184">
      <w:pPr>
        <w:rPr>
          <w:sz w:val="16"/>
        </w:rPr>
      </w:pPr>
      <w:r w:rsidRPr="00976E44">
        <w:rPr>
          <w:sz w:val="16"/>
        </w:rPr>
        <w:t xml:space="preserve">In the competitive markets, </w:t>
      </w:r>
      <w:r w:rsidRPr="00976E44">
        <w:rPr>
          <w:u w:val="single"/>
        </w:rPr>
        <w:t xml:space="preserve">the success of a company is based on its business </w:t>
      </w:r>
      <w:proofErr w:type="gramStart"/>
      <w:r w:rsidRPr="00976E44">
        <w:rPr>
          <w:u w:val="single"/>
        </w:rPr>
        <w:t>performance</w:t>
      </w:r>
      <w:r w:rsidRPr="00976E44">
        <w:rPr>
          <w:sz w:val="16"/>
        </w:rPr>
        <w:t>.Footnote</w:t>
      </w:r>
      <w:proofErr w:type="gramEnd"/>
      <w:r w:rsidRPr="00976E44">
        <w:rPr>
          <w:sz w:val="16"/>
        </w:rPr>
        <w:t xml:space="preserv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 xml:space="preserve">firms must innovate. </w:t>
      </w:r>
      <w:proofErr w:type="spellStart"/>
      <w:r w:rsidRPr="00976E44">
        <w:rPr>
          <w:u w:val="single"/>
        </w:rPr>
        <w:t>Realising</w:t>
      </w:r>
      <w:proofErr w:type="spellEnd"/>
      <w:r w:rsidRPr="00976E44">
        <w:rPr>
          <w:u w:val="single"/>
        </w:rPr>
        <w:t xml:space="preserve"> the importance of protecting innovation, which is considered to be the main driver of economic </w:t>
      </w:r>
      <w:proofErr w:type="gramStart"/>
      <w:r w:rsidRPr="00976E44">
        <w:rPr>
          <w:u w:val="single"/>
        </w:rPr>
        <w:t>growth</w:t>
      </w:r>
      <w:r w:rsidRPr="00976E44">
        <w:rPr>
          <w:sz w:val="16"/>
        </w:rPr>
        <w:t>,Footnote</w:t>
      </w:r>
      <w:proofErr w:type="gramEnd"/>
      <w:r w:rsidRPr="00976E44">
        <w:rPr>
          <w:sz w:val="16"/>
        </w:rPr>
        <w:t xml:space="preserv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w:t>
      </w:r>
      <w:proofErr w:type="gramStart"/>
      <w:r w:rsidRPr="00976E44">
        <w:rPr>
          <w:sz w:val="16"/>
        </w:rPr>
        <w:t>competition.Footnote</w:t>
      </w:r>
      <w:proofErr w:type="gramEnd"/>
      <w:r w:rsidRPr="00976E44">
        <w:rPr>
          <w:sz w:val="16"/>
        </w:rPr>
        <w:t>55</w:t>
      </w:r>
    </w:p>
    <w:p w14:paraId="58CAEDF5" w14:textId="77777777" w:rsidR="00191184" w:rsidRPr="00976E44" w:rsidRDefault="00191184" w:rsidP="00191184">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rPr>
          <w:sz w:val="16"/>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w:t>
      </w:r>
      <w:r w:rsidRPr="00976E44">
        <w:rPr>
          <w:sz w:val="16"/>
        </w:rPr>
        <w:lastRenderedPageBreak/>
        <w:t>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7C17B873" w14:textId="77777777" w:rsidR="00191184" w:rsidRPr="00976E44" w:rsidRDefault="00191184" w:rsidP="00191184">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350C1BEC" w14:textId="77777777" w:rsidR="00191184" w:rsidRPr="00976E44" w:rsidRDefault="00191184" w:rsidP="00191184">
      <w:pPr>
        <w:rPr>
          <w:sz w:val="16"/>
        </w:rPr>
      </w:pPr>
      <w:r w:rsidRPr="00976E44">
        <w:rPr>
          <w:sz w:val="16"/>
        </w:rPr>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 xml:space="preserve">in AstraZeneca the General Court considered that the company’s practice of misusing the patent system had the potential of reducing its incentives to innovate and was </w:t>
      </w:r>
      <w:proofErr w:type="gramStart"/>
      <w:r w:rsidRPr="00976E44">
        <w:rPr>
          <w:u w:val="single"/>
        </w:rPr>
        <w:t>anticompetitive</w:t>
      </w:r>
      <w:r w:rsidRPr="00976E44">
        <w:rPr>
          <w:sz w:val="16"/>
        </w:rPr>
        <w:t>.Footnote</w:t>
      </w:r>
      <w:proofErr w:type="gramEnd"/>
      <w:r w:rsidRPr="00976E44">
        <w:rPr>
          <w:sz w:val="16"/>
        </w:rPr>
        <w:t xml:space="preserv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xml:space="preserve">. More recently, several decisions by the European Commission also </w:t>
      </w:r>
      <w:proofErr w:type="spellStart"/>
      <w:r w:rsidRPr="00976E44">
        <w:rPr>
          <w:sz w:val="16"/>
        </w:rPr>
        <w:t>emphasised</w:t>
      </w:r>
      <w:proofErr w:type="spellEnd"/>
      <w:r w:rsidRPr="00976E44">
        <w:rPr>
          <w:sz w:val="16"/>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2C980839" w14:textId="77777777" w:rsidR="00191184" w:rsidRPr="00976E44" w:rsidRDefault="00191184" w:rsidP="00191184">
      <w:pPr>
        <w:rPr>
          <w:sz w:val="16"/>
        </w:rPr>
      </w:pPr>
      <w:r w:rsidRPr="00976E44">
        <w:rPr>
          <w:sz w:val="16"/>
        </w:rPr>
        <w:t xml:space="preserve">These decisions demonstrate that the European Commission </w:t>
      </w:r>
      <w:proofErr w:type="spellStart"/>
      <w:r w:rsidRPr="00976E44">
        <w:rPr>
          <w:sz w:val="16"/>
        </w:rPr>
        <w:t>recognises</w:t>
      </w:r>
      <w:proofErr w:type="spellEnd"/>
      <w:r w:rsidRPr="00976E44">
        <w:rPr>
          <w:sz w:val="16"/>
        </w:rPr>
        <w:t xml:space="preserve"> the fundamental importance of protecting innovation. They confirm that strategies that </w:t>
      </w:r>
      <w:proofErr w:type="gramStart"/>
      <w:r w:rsidRPr="00976E44">
        <w:rPr>
          <w:sz w:val="16"/>
        </w:rPr>
        <w:t>are capable of stifling</w:t>
      </w:r>
      <w:proofErr w:type="gramEnd"/>
      <w:r w:rsidRPr="00976E44">
        <w:rPr>
          <w:sz w:val="16"/>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5F80443A" w14:textId="77777777" w:rsidR="00191184" w:rsidRPr="00976E44" w:rsidRDefault="00191184" w:rsidP="00191184">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56C656E3" w14:textId="77777777" w:rsidR="00191184" w:rsidRPr="00976E44" w:rsidRDefault="00191184" w:rsidP="00191184">
      <w:pPr>
        <w:rPr>
          <w:u w:val="single"/>
        </w:rPr>
      </w:pPr>
      <w:r w:rsidRPr="00976E44">
        <w:rPr>
          <w:sz w:val="16"/>
        </w:rPr>
        <w:t xml:space="preserve">While originator companies typically argue that the competition law intervention into their patenting practices will reduce their incentives to </w:t>
      </w:r>
      <w:proofErr w:type="gramStart"/>
      <w:r w:rsidRPr="00976E44">
        <w:rPr>
          <w:sz w:val="16"/>
        </w:rPr>
        <w:t>innovate,Footnote</w:t>
      </w:r>
      <w:proofErr w:type="gramEnd"/>
      <w:r w:rsidRPr="00976E44">
        <w:rPr>
          <w:sz w:val="16"/>
        </w:rPr>
        <w:t xml:space="preserv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w:t>
      </w:r>
      <w:proofErr w:type="gramStart"/>
      <w:r w:rsidRPr="00976E44">
        <w:rPr>
          <w:u w:val="single"/>
        </w:rPr>
        <w:t>in order to</w:t>
      </w:r>
      <w:proofErr w:type="gramEnd"/>
      <w:r w:rsidRPr="00976E44">
        <w:rPr>
          <w:u w:val="single"/>
        </w:rPr>
        <w:t xml:space="preserve">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120018EF" w14:textId="77777777" w:rsidR="00191184" w:rsidRPr="00976E44" w:rsidRDefault="00191184" w:rsidP="00191184">
      <w:pPr>
        <w:rPr>
          <w:sz w:val="16"/>
        </w:rPr>
      </w:pPr>
      <w:r w:rsidRPr="00976E44">
        <w:rPr>
          <w:sz w:val="16"/>
        </w:rPr>
        <w:t xml:space="preserve">Maintaining that this practice is lawful, originators argue that strong patent protection is essential for recouping their investments, as well as for </w:t>
      </w:r>
      <w:proofErr w:type="spellStart"/>
      <w:r w:rsidRPr="00976E44">
        <w:rPr>
          <w:sz w:val="16"/>
        </w:rPr>
        <w:t>incentivising</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28C953D4" w14:textId="77777777" w:rsidR="00191184" w:rsidRPr="00976E44" w:rsidRDefault="00191184" w:rsidP="00191184">
      <w:pPr>
        <w:rPr>
          <w:u w:val="single"/>
        </w:rPr>
      </w:pPr>
      <w:r w:rsidRPr="00976E44">
        <w:rPr>
          <w:sz w:val="16"/>
        </w:rPr>
        <w:lastRenderedPageBreak/>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4EA1BF09" w14:textId="77777777" w:rsidR="00191184" w:rsidRPr="00976E44" w:rsidRDefault="00191184" w:rsidP="00191184">
      <w:pPr>
        <w:rPr>
          <w:sz w:val="16"/>
        </w:rPr>
      </w:pPr>
      <w:r w:rsidRPr="00976E44">
        <w:rPr>
          <w:sz w:val="16"/>
        </w:rPr>
        <w:t xml:space="preserve">In the same vein, the Commission </w:t>
      </w:r>
      <w:proofErr w:type="spellStart"/>
      <w:r w:rsidRPr="00976E44">
        <w:rPr>
          <w:sz w:val="16"/>
        </w:rPr>
        <w:t>emphasises</w:t>
      </w:r>
      <w:proofErr w:type="spellEnd"/>
      <w:r w:rsidRPr="00976E44">
        <w:rPr>
          <w:sz w:val="16"/>
        </w:rPr>
        <w:t xml:space="preserve"> the importance of competition for the incentives to innovate, stating that: “[r]</w:t>
      </w:r>
      <w:proofErr w:type="spellStart"/>
      <w:r w:rsidRPr="00976E44">
        <w:rPr>
          <w:sz w:val="16"/>
        </w:rPr>
        <w:t>ivalry</w:t>
      </w:r>
      <w:proofErr w:type="spellEnd"/>
      <w:r w:rsidRPr="00976E44">
        <w:rPr>
          <w:sz w:val="16"/>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76E44">
        <w:rPr>
          <w:sz w:val="16"/>
        </w:rPr>
        <w:t>.”Footnote</w:t>
      </w:r>
      <w:proofErr w:type="gramEnd"/>
      <w:r w:rsidRPr="00976E44">
        <w:rPr>
          <w:sz w:val="16"/>
        </w:rPr>
        <w:t>85</w:t>
      </w:r>
    </w:p>
    <w:p w14:paraId="2E2AA000" w14:textId="77777777" w:rsidR="00191184" w:rsidRPr="00976E44" w:rsidRDefault="00191184" w:rsidP="00191184">
      <w:pPr>
        <w:rPr>
          <w:sz w:val="16"/>
        </w:rPr>
      </w:pPr>
      <w:r w:rsidRPr="00976E44">
        <w:rPr>
          <w:sz w:val="16"/>
        </w:rPr>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76E44">
        <w:rPr>
          <w:sz w:val="16"/>
        </w:rPr>
        <w:t>ile</w:t>
      </w:r>
      <w:proofErr w:type="spellEnd"/>
      <w:r w:rsidRPr="00976E44">
        <w:rPr>
          <w:sz w:val="16"/>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3448F0C6" w14:textId="77777777" w:rsidR="00191184" w:rsidRPr="00976E44" w:rsidRDefault="00191184" w:rsidP="00191184">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rPr>
          <w:sz w:val="16"/>
        </w:rPr>
        <w:t xml:space="preserve">. As Ullrich </w:t>
      </w:r>
      <w:proofErr w:type="gramStart"/>
      <w:r w:rsidRPr="00976E44">
        <w:rPr>
          <w:sz w:val="16"/>
        </w:rPr>
        <w:t>argues:Footnote</w:t>
      </w:r>
      <w:proofErr w:type="gramEnd"/>
      <w:r w:rsidRPr="00976E44">
        <w:rPr>
          <w:sz w:val="16"/>
        </w:rPr>
        <w:t>93</w:t>
      </w:r>
    </w:p>
    <w:p w14:paraId="6D49AE6C" w14:textId="77777777" w:rsidR="00191184" w:rsidRPr="00976E44" w:rsidRDefault="00191184" w:rsidP="00191184">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3EB564EA" w14:textId="77777777" w:rsidR="00191184" w:rsidRPr="00976E44" w:rsidRDefault="00191184" w:rsidP="00191184">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4FED2C44" w14:textId="77777777" w:rsidR="00191184" w:rsidRPr="00976E44" w:rsidRDefault="00191184" w:rsidP="00191184">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58C7FC93" w14:textId="77777777" w:rsidR="00191184" w:rsidRPr="00976E44" w:rsidRDefault="00191184" w:rsidP="00191184">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 xml:space="preserve">even if the product is still protected by process, specific form or formulation patents, generic companies may develop alternative ways of producing or formulating the product and </w:t>
      </w:r>
      <w:r w:rsidRPr="00976E44">
        <w:rPr>
          <w:u w:val="single"/>
        </w:rPr>
        <w:lastRenderedPageBreak/>
        <w:t>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w:t>
      </w:r>
      <w:proofErr w:type="gramStart"/>
      <w:r w:rsidRPr="00976E44">
        <w:rPr>
          <w:rStyle w:val="Emphasis"/>
        </w:rPr>
        <w:t>patents</w:t>
      </w:r>
      <w:r w:rsidRPr="00976E44">
        <w:rPr>
          <w:sz w:val="16"/>
        </w:rPr>
        <w:t>.Footnote</w:t>
      </w:r>
      <w:proofErr w:type="gramEnd"/>
      <w:r w:rsidRPr="00976E44">
        <w:rPr>
          <w:sz w:val="16"/>
        </w:rPr>
        <w:t>96 In its Sector Inquiry Report, the Commission cited the following quote from one of the originators:</w:t>
      </w:r>
    </w:p>
    <w:p w14:paraId="0B31855F" w14:textId="77777777" w:rsidR="00191184" w:rsidRPr="00976E44" w:rsidRDefault="00191184" w:rsidP="00191184">
      <w:pPr>
        <w:rPr>
          <w:sz w:val="16"/>
        </w:rPr>
      </w:pPr>
      <w:r w:rsidRPr="00976E44">
        <w:rPr>
          <w:sz w:val="16"/>
        </w:rPr>
        <w:t xml:space="preserve">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976E44">
        <w:rPr>
          <w:sz w:val="16"/>
        </w:rPr>
        <w:t>injunction.Footnote</w:t>
      </w:r>
      <w:proofErr w:type="gramEnd"/>
      <w:r w:rsidRPr="00976E44">
        <w:rPr>
          <w:sz w:val="16"/>
        </w:rPr>
        <w:t>97</w:t>
      </w:r>
    </w:p>
    <w:p w14:paraId="05D64B8E" w14:textId="77777777" w:rsidR="00191184" w:rsidRPr="00976E44" w:rsidRDefault="00191184" w:rsidP="00191184">
      <w:pPr>
        <w:rPr>
          <w:sz w:val="16"/>
        </w:rPr>
      </w:pPr>
      <w:r w:rsidRPr="00976E44">
        <w:rPr>
          <w:sz w:val="16"/>
        </w:rPr>
        <w:t xml:space="preserve">Therefore, as a result of creating an impenetrable ring of patent protection by the </w:t>
      </w:r>
      <w:proofErr w:type="gramStart"/>
      <w:r w:rsidRPr="00976E44">
        <w:rPr>
          <w:sz w:val="16"/>
        </w:rPr>
        <w:t>originator,Footnote</w:t>
      </w:r>
      <w:proofErr w:type="gramEnd"/>
      <w:r w:rsidRPr="00976E44">
        <w:rPr>
          <w:sz w:val="16"/>
        </w:rPr>
        <w:t>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091D495A" w14:textId="77777777" w:rsidR="00191184" w:rsidRPr="00976E44" w:rsidRDefault="00191184" w:rsidP="00191184">
      <w:pPr>
        <w:rPr>
          <w:sz w:val="16"/>
        </w:rPr>
      </w:pPr>
      <w:r w:rsidRPr="00976E44">
        <w:rPr>
          <w:sz w:val="16"/>
        </w:rPr>
        <w:t xml:space="preserve">As a result, in addition to the already high barriers to entry into the pharmaceutical market due to patents that protect an existing product and the need to obtain a marketing </w:t>
      </w:r>
      <w:proofErr w:type="spellStart"/>
      <w:r w:rsidRPr="00976E44">
        <w:rPr>
          <w:sz w:val="16"/>
        </w:rPr>
        <w:t>authorisation</w:t>
      </w:r>
      <w:proofErr w:type="spellEnd"/>
      <w:r w:rsidRPr="00976E44">
        <w:rPr>
          <w:sz w:val="16"/>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76E44">
        <w:rPr>
          <w:sz w:val="16"/>
        </w:rPr>
        <w:t>”.Footnote</w:t>
      </w:r>
      <w:proofErr w:type="gramEnd"/>
      <w:r w:rsidRPr="00976E44">
        <w:rPr>
          <w:sz w:val="16"/>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76E44">
        <w:rPr>
          <w:sz w:val="16"/>
        </w:rPr>
        <w:t>Maggiolino</w:t>
      </w:r>
      <w:proofErr w:type="spellEnd"/>
      <w:r w:rsidRPr="00976E44">
        <w:rPr>
          <w:sz w:val="16"/>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4393AF1A" w14:textId="77777777" w:rsidR="00191184" w:rsidRPr="00976E44" w:rsidRDefault="00191184" w:rsidP="00191184"/>
    <w:p w14:paraId="13B15522" w14:textId="77777777" w:rsidR="00191184" w:rsidRPr="00976E44" w:rsidRDefault="00191184" w:rsidP="00191184">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151BC748" w14:textId="77777777" w:rsidR="00191184" w:rsidRPr="00976E44" w:rsidRDefault="00191184" w:rsidP="00191184">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22" w:history="1">
        <w:r w:rsidRPr="00976E44">
          <w:rPr>
            <w:rStyle w:val="Hyperlink"/>
          </w:rPr>
          <w:t>https://www.tandfonline.com/doi/full/10.1080/25751654.2021.1890867</w:t>
        </w:r>
      </w:hyperlink>
      <w:r w:rsidRPr="00976E44">
        <w:t>] Justin</w:t>
      </w:r>
    </w:p>
    <w:p w14:paraId="65B8C509" w14:textId="77777777" w:rsidR="00191184" w:rsidRPr="00976E44" w:rsidRDefault="00191184" w:rsidP="00191184">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7C6BC6BA" w14:textId="77777777" w:rsidR="00191184" w:rsidRPr="00976E44" w:rsidRDefault="00191184" w:rsidP="00191184">
      <w:pPr>
        <w:rPr>
          <w:sz w:val="16"/>
        </w:rPr>
      </w:pPr>
      <w:r w:rsidRPr="00976E44">
        <w:rPr>
          <w:sz w:val="16"/>
        </w:rPr>
        <w:t xml:space="preserve">The relationship between pandemics and war is </w:t>
      </w:r>
      <w:proofErr w:type="gramStart"/>
      <w:r w:rsidRPr="00976E44">
        <w:rPr>
          <w:sz w:val="16"/>
        </w:rPr>
        <w:t>as long as</w:t>
      </w:r>
      <w:proofErr w:type="gramEnd"/>
      <w:r w:rsidRPr="00976E44">
        <w:rPr>
          <w:sz w:val="16"/>
        </w:rPr>
        <w:t xml:space="preserve">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4DB3D351" w14:textId="77777777" w:rsidR="00191184" w:rsidRPr="00976E44" w:rsidRDefault="00191184" w:rsidP="00191184">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w:t>
      </w:r>
      <w:r w:rsidRPr="00976E44">
        <w:rPr>
          <w:sz w:val="16"/>
        </w:rPr>
        <w:lastRenderedPageBreak/>
        <w:t xml:space="preserve">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06BEAD1C" w14:textId="77777777" w:rsidR="00191184" w:rsidRPr="00976E44" w:rsidRDefault="00191184" w:rsidP="00191184">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5C03C71D" w14:textId="77777777" w:rsidR="00191184" w:rsidRPr="00976E44" w:rsidRDefault="00191184" w:rsidP="00191184">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17FA895E" w14:textId="77777777" w:rsidR="00191184" w:rsidRPr="00976E44" w:rsidRDefault="00191184" w:rsidP="00191184">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017488DC" w14:textId="77777777" w:rsidR="00191184" w:rsidRPr="00976E44" w:rsidRDefault="00191184" w:rsidP="00191184">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6EB30BC1" w14:textId="77777777" w:rsidR="00191184" w:rsidRPr="00976E44" w:rsidRDefault="00191184" w:rsidP="00191184">
      <w:pPr>
        <w:rPr>
          <w:sz w:val="16"/>
        </w:rPr>
      </w:pPr>
      <w:r w:rsidRPr="00976E44">
        <w:rPr>
          <w:sz w:val="16"/>
        </w:rPr>
        <w:lastRenderedPageBreak/>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65D6CEEB" w14:textId="77777777" w:rsidR="00191184" w:rsidRPr="00976E44" w:rsidRDefault="00191184" w:rsidP="00191184">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7CCCF0A6" w14:textId="77777777" w:rsidR="00191184" w:rsidRPr="00E41836" w:rsidRDefault="00191184" w:rsidP="00191184"/>
    <w:p w14:paraId="5D3903FE" w14:textId="77777777" w:rsidR="00191184" w:rsidRPr="00976E44" w:rsidRDefault="00191184" w:rsidP="00191184"/>
    <w:p w14:paraId="44BE86A6" w14:textId="77777777" w:rsidR="00191184" w:rsidRDefault="00191184" w:rsidP="00191184">
      <w:pPr>
        <w:pStyle w:val="Heading3"/>
      </w:pPr>
      <w:r>
        <w:lastRenderedPageBreak/>
        <w:t>1AC – Underview</w:t>
      </w:r>
    </w:p>
    <w:p w14:paraId="5C4073C2" w14:textId="77777777" w:rsidR="00191184" w:rsidRDefault="00191184" w:rsidP="00191184">
      <w:pPr>
        <w:pStyle w:val="Heading4"/>
      </w:pPr>
      <w:r>
        <w:t xml:space="preserve">1] 1AR theory is legit – anything else means </w:t>
      </w:r>
      <w:r w:rsidRPr="002E7A36">
        <w:rPr>
          <w:u w:val="single"/>
        </w:rPr>
        <w:t xml:space="preserve">infinite abuse </w:t>
      </w:r>
      <w:r>
        <w:t xml:space="preserve">– drop the debater, competing </w:t>
      </w:r>
      <w:proofErr w:type="spellStart"/>
      <w:r>
        <w:t>interps</w:t>
      </w:r>
      <w:proofErr w:type="spellEnd"/>
      <w:r>
        <w:t xml:space="preserve">, no </w:t>
      </w:r>
      <w:proofErr w:type="spellStart"/>
      <w:r>
        <w:t>rvis</w:t>
      </w:r>
      <w:proofErr w:type="spellEnd"/>
      <w:r>
        <w:t xml:space="preserve">–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r>
        <w:t xml:space="preserve"> No 2NR I </w:t>
      </w:r>
      <w:proofErr w:type="gramStart"/>
      <w:r>
        <w:t>meets</w:t>
      </w:r>
      <w:proofErr w:type="gramEnd"/>
      <w:r>
        <w:t xml:space="preserve"> – makes the theory 2AR impossible by adding infinite NIBs that we have to answer.</w:t>
      </w:r>
    </w:p>
    <w:p w14:paraId="1AE86431" w14:textId="420AAB64" w:rsidR="00E42E4C" w:rsidRDefault="00E42E4C" w:rsidP="00F601E6"/>
    <w:p w14:paraId="6348DEAC" w14:textId="0D10C9EC" w:rsidR="00191184" w:rsidRDefault="00191184" w:rsidP="00191184">
      <w:pPr>
        <w:pStyle w:val="Heading4"/>
      </w:pPr>
      <w:r>
        <w:t>2</w:t>
      </w:r>
      <w:r>
        <w:rPr>
          <w:rFonts w:cs="Arial"/>
        </w:rPr>
        <w:t xml:space="preserve">] </w:t>
      </w:r>
      <w:r>
        <w:t>Alt actor fiat is a voting issue: a] ground – moots the entire aff since you can just fiat an actor responsible for aff harms which means the aff can never weigh the case b] advocacy skills – in the real world we have to debate desirability with the actors we’re given, not assume other random people can solve the harms c] limits – there are infinite number of alt actors which means I can never reasonably predict which one you could read. Fairness first – 1] debaters would quit 2] it epistemically indicts their arguments since we couldn’t respond</w:t>
      </w:r>
      <w:r>
        <w:t xml:space="preserve"> </w:t>
      </w:r>
      <w:r>
        <w:t xml:space="preserve">No RVI’s on 1AC Theory- A] Incentivizes a 7 min collapse in the 1NC which destroys the short 1ar B] Moots all the time we spend reading the 1ac </w:t>
      </w:r>
    </w:p>
    <w:p w14:paraId="2E5DE5E2" w14:textId="64EA1DB5" w:rsidR="00191184" w:rsidRDefault="00191184" w:rsidP="00F601E6"/>
    <w:p w14:paraId="2281BD39" w14:textId="77777777" w:rsidR="00191184" w:rsidRPr="007418CD" w:rsidRDefault="00191184" w:rsidP="00191184">
      <w:pPr>
        <w:pStyle w:val="Heading4"/>
      </w:pPr>
      <w:r>
        <w:t xml:space="preserve">3] </w:t>
      </w:r>
      <w:r w:rsidRPr="00C7794F">
        <w:rPr>
          <w:rFonts w:cs="Calibri"/>
        </w:rPr>
        <w:t>Evolution proves our theory true</w:t>
      </w:r>
    </w:p>
    <w:p w14:paraId="6644F6D7" w14:textId="77777777" w:rsidR="00191184" w:rsidRPr="00C7794F" w:rsidRDefault="00191184" w:rsidP="00191184">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7EBE8CB7" w14:textId="77777777" w:rsidR="00191184" w:rsidRDefault="00191184" w:rsidP="00191184">
      <w:pPr>
        <w:rPr>
          <w:sz w:val="14"/>
        </w:rPr>
      </w:pPr>
      <w:r w:rsidRPr="007418CD">
        <w:rPr>
          <w:sz w:val="14"/>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7418CD">
        <w:rPr>
          <w:sz w:val="14"/>
          <w:highlight w:val="green"/>
        </w:rPr>
        <w:t xml:space="preserve"> </w:t>
      </w:r>
      <w:r w:rsidRPr="007418CD">
        <w:rPr>
          <w:sz w:val="14"/>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7418CD">
        <w:rPr>
          <w:sz w:val="14"/>
        </w:rPr>
        <w:t xml:space="preserve">, not least how humans perceive and act toward others. Scholars often argue over whether historically humans experienced a Hobbesian ‘‘state of nature,’’ but—whatever the outcome of that debate—it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7418CD">
        <w:rPr>
          <w:sz w:val="14"/>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7418CD">
        <w:rPr>
          <w:sz w:val="14"/>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xml:space="preserve">, and more </w:t>
      </w:r>
      <w:r w:rsidRPr="00C7794F">
        <w:rPr>
          <w:b/>
          <w:u w:val="single"/>
        </w:rPr>
        <w:lastRenderedPageBreak/>
        <w:t>influence</w:t>
      </w:r>
      <w:r w:rsidRPr="007418CD">
        <w:rPr>
          <w:sz w:val="14"/>
        </w:rPr>
        <w:t xml:space="preserve"> (as we explain in full later). </w:t>
      </w:r>
      <w:r w:rsidRPr="00C7794F">
        <w:rPr>
          <w:b/>
          <w:u w:val="single"/>
        </w:rPr>
        <w:t>These strategies</w:t>
      </w:r>
      <w:r w:rsidRPr="007418CD">
        <w:rPr>
          <w:sz w:val="14"/>
        </w:rPr>
        <w:t xml:space="preserve"> are not unique to humans and, in fact, </w:t>
      </w:r>
      <w:r w:rsidRPr="00C7794F">
        <w:rPr>
          <w:b/>
          <w:u w:val="single"/>
        </w:rPr>
        <w:t>characterize a much broader trend in behavior among mammals as a whole—especially primates</w:t>
      </w:r>
      <w:r w:rsidRPr="007418CD">
        <w:rPr>
          <w:sz w:val="14"/>
        </w:rPr>
        <w:t xml:space="preserve">—as well as many other major vertebrate groups, including birds, fish, and reptiles. </w:t>
      </w:r>
      <w:r w:rsidRPr="00C7794F">
        <w:rPr>
          <w:b/>
          <w:u w:val="single"/>
        </w:rPr>
        <w:t>This recurrence of behavioral patterns</w:t>
      </w:r>
      <w:r w:rsidRPr="007418CD">
        <w:rPr>
          <w:sz w:val="14"/>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7418CD">
        <w:rPr>
          <w:sz w:val="14"/>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7418CD">
        <w:rPr>
          <w:sz w:val="14"/>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7418CD">
        <w:rPr>
          <w:sz w:val="14"/>
          <w:highlight w:val="green"/>
        </w:rPr>
        <w:t xml:space="preserve"> </w:t>
      </w:r>
      <w:r w:rsidRPr="007418CD">
        <w:rPr>
          <w:sz w:val="14"/>
        </w:rPr>
        <w:t xml:space="preserve">the social sciences in general and </w:t>
      </w:r>
      <w:r w:rsidRPr="00C7794F">
        <w:rPr>
          <w:b/>
          <w:highlight w:val="green"/>
          <w:u w:val="single"/>
        </w:rPr>
        <w:t>i</w:t>
      </w:r>
      <w:r w:rsidRPr="00C7794F">
        <w:rPr>
          <w:b/>
          <w:u w:val="single"/>
        </w:rPr>
        <w:t xml:space="preserve">nternational </w:t>
      </w:r>
      <w:proofErr w:type="gramStart"/>
      <w:r w:rsidRPr="00C7794F">
        <w:rPr>
          <w:b/>
          <w:highlight w:val="green"/>
          <w:u w:val="single"/>
        </w:rPr>
        <w:t>r</w:t>
      </w:r>
      <w:r w:rsidRPr="00C7794F">
        <w:rPr>
          <w:b/>
          <w:u w:val="single"/>
        </w:rPr>
        <w:t>elations</w:t>
      </w:r>
      <w:r w:rsidRPr="007418CD">
        <w:rPr>
          <w:sz w:val="14"/>
        </w:rPr>
        <w:t xml:space="preserve"> in particular, who</w:t>
      </w:r>
      <w:proofErr w:type="gramEnd"/>
      <w:r w:rsidRPr="007418CD">
        <w:rPr>
          <w:sz w:val="14"/>
        </w:rPr>
        <w:t xml:space="preserve">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7418CD">
        <w:rPr>
          <w:sz w:val="14"/>
        </w:rPr>
        <w:t xml:space="preserve">. </w:t>
      </w:r>
      <w:r w:rsidRPr="00C7794F">
        <w:rPr>
          <w:b/>
          <w:u w:val="single"/>
        </w:rPr>
        <w:t>The most obvious challenge that evolutionary theory presents to international relations concerns our understanding of human nature</w:t>
      </w:r>
      <w:r w:rsidRPr="007418CD">
        <w:rPr>
          <w:sz w:val="14"/>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Pr>
          <w:b/>
          <w:u w:val="single"/>
        </w:rPr>
        <w:t xml:space="preserve">. </w:t>
      </w:r>
      <w:r w:rsidRPr="007418CD">
        <w:rPr>
          <w:sz w:val="14"/>
        </w:rPr>
        <w:t xml:space="preserve">The parsimony of general theories depends on how well they explain phenomena across space and time;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evolution.53 International relations scholars have tended to claim to deduce their own theories from Hobbes, or subsequent philosophers who followed him, and we suggest it is time to revisit the idea of foundational scientific principles. Starting with biology, or with human evolutionary history, has never been typical in international relations scholarship, but this approach is now less exotic than it once seemed </w:t>
      </w:r>
      <w:proofErr w:type="gramStart"/>
      <w:r w:rsidRPr="007418CD">
        <w:rPr>
          <w:sz w:val="14"/>
        </w:rPr>
        <w:t>as</w:t>
      </w:r>
      <w:proofErr w:type="gramEnd"/>
      <w:r w:rsidRPr="007418CD">
        <w:rPr>
          <w:sz w:val="14"/>
        </w:rPr>
        <w:t xml:space="preserve"> innovators in a range of social sciences, including economics, psychology, sociology, and political science, pursue this line of inquiry.54,55,56,57 International relations stands to gain from similar interdisciplinary insights.</w:t>
      </w:r>
    </w:p>
    <w:p w14:paraId="2A10AE4F" w14:textId="77777777" w:rsidR="00191184" w:rsidRPr="008C6F83" w:rsidRDefault="00191184" w:rsidP="00191184">
      <w:pPr>
        <w:pStyle w:val="Heading4"/>
        <w:rPr>
          <w:b w:val="0"/>
          <w:bCs w:val="0"/>
        </w:rPr>
      </w:pPr>
      <w:r>
        <w:t xml:space="preserve">4] </w:t>
      </w:r>
      <w:r>
        <w:t>Theory’s wrong and states can’t be psychoanalyzed</w:t>
      </w:r>
    </w:p>
    <w:p w14:paraId="5CFBC891" w14:textId="77777777" w:rsidR="00191184" w:rsidRPr="008C6F83" w:rsidRDefault="00191184" w:rsidP="00191184">
      <w:r w:rsidRPr="008C6F83">
        <w:rPr>
          <w:rStyle w:val="Style13ptBold"/>
        </w:rPr>
        <w:t>Paris 17</w:t>
      </w:r>
      <w:r w:rsidRPr="008C6F83">
        <w:t xml:space="preserve"> [</w:t>
      </w:r>
      <w:r>
        <w:t>Dr Paris is Professor, Department of Psychiatry, McGill University, and Research Associate, Department of Psychiatry, Jewish General Hospital</w:t>
      </w:r>
      <w:r w:rsidRPr="008C6F83">
        <w:t>. "Is Psychoanalysis Still Relevant to Psychiatry?"</w:t>
      </w:r>
      <w:r>
        <w:t xml:space="preserve"> https://www.ncbi.nlm.nih.gov/pmc/articles/PMC5459228/]</w:t>
      </w:r>
    </w:p>
    <w:p w14:paraId="424A4189" w14:textId="77777777" w:rsidR="00191184" w:rsidRPr="008C6F83" w:rsidRDefault="00191184" w:rsidP="00191184">
      <w:pPr>
        <w:rPr>
          <w:sz w:val="16"/>
        </w:rPr>
      </w:pPr>
      <w:r w:rsidRPr="008C6F83">
        <w:rPr>
          <w:sz w:val="16"/>
        </w:rPr>
        <w:t xml:space="preserve">In an era in which </w:t>
      </w:r>
      <w:r w:rsidRPr="008C6F83">
        <w:rPr>
          <w:rStyle w:val="Emphasis"/>
        </w:rPr>
        <w:t>psychiatry</w:t>
      </w:r>
      <w:r w:rsidRPr="008C6F83">
        <w:rPr>
          <w:sz w:val="16"/>
        </w:rPr>
        <w:t xml:space="preserve"> </w:t>
      </w:r>
      <w:r w:rsidRPr="008C6F83">
        <w:rPr>
          <w:rStyle w:val="StyleUnderline"/>
          <w:rFonts w:eastAsiaTheme="minorHAnsi"/>
        </w:rPr>
        <w:t xml:space="preserve">is dominated by </w:t>
      </w:r>
      <w:r w:rsidRPr="008C6F83">
        <w:rPr>
          <w:rStyle w:val="Emphasis"/>
        </w:rPr>
        <w:t>neuroscience-based models</w:t>
      </w:r>
      <w:r w:rsidRPr="008C6F83">
        <w:rPr>
          <w:sz w:val="16"/>
        </w:rPr>
        <w:t xml:space="preserve">, </w:t>
      </w:r>
      <w:r w:rsidRPr="008C6F83">
        <w:rPr>
          <w:rStyle w:val="StyleUnderline"/>
          <w:rFonts w:eastAsiaTheme="minorHAnsi"/>
        </w:rPr>
        <w:t xml:space="preserve">psychological constructs tend to be </w:t>
      </w:r>
      <w:r w:rsidRPr="008C6F83">
        <w:rPr>
          <w:rStyle w:val="Emphasis"/>
        </w:rPr>
        <w:t>neglected</w:t>
      </w:r>
      <w:r w:rsidRPr="008C6F83">
        <w:rPr>
          <w:rStyle w:val="StyleUnderline"/>
          <w:rFonts w:eastAsiaTheme="minorHAnsi"/>
        </w:rPr>
        <w:t xml:space="preserve"> and may be taken seriously only when they have neural </w:t>
      </w:r>
      <w:r w:rsidRPr="008C6F83">
        <w:rPr>
          <w:rStyle w:val="Emphasis"/>
        </w:rPr>
        <w:t>correlates</w:t>
      </w:r>
      <w:r w:rsidRPr="008C6F83">
        <w:rPr>
          <w:rStyle w:val="StyleUnderline"/>
          <w:rFonts w:eastAsiaTheme="minorHAnsi"/>
        </w:rPr>
        <w:t>.</w:t>
      </w:r>
      <w:r w:rsidRPr="008C6F83">
        <w:rPr>
          <w:sz w:val="16"/>
        </w:rPr>
        <w:t xml:space="preserve">37 </w:t>
      </w:r>
      <w:r w:rsidRPr="008C6F83">
        <w:rPr>
          <w:rStyle w:val="StyleUnderline"/>
          <w:rFonts w:eastAsiaTheme="minorHAnsi"/>
        </w:rPr>
        <w:t xml:space="preserve">Some </w:t>
      </w:r>
      <w:r w:rsidRPr="008C6F83">
        <w:rPr>
          <w:rStyle w:val="StyleUnderline"/>
          <w:rFonts w:eastAsiaTheme="minorHAnsi"/>
          <w:highlight w:val="cyan"/>
        </w:rPr>
        <w:t>psychoanalysts</w:t>
      </w:r>
      <w:r w:rsidRPr="008C6F83">
        <w:rPr>
          <w:rStyle w:val="StyleUnderline"/>
          <w:rFonts w:eastAsiaTheme="minorHAnsi"/>
        </w:rPr>
        <w:t xml:space="preserve"> have </w:t>
      </w:r>
      <w:r w:rsidRPr="00FE1200">
        <w:rPr>
          <w:rStyle w:val="StyleUnderline"/>
          <w:rFonts w:eastAsiaTheme="minorHAnsi"/>
          <w:highlight w:val="cyan"/>
        </w:rPr>
        <w:t xml:space="preserve">sought to link </w:t>
      </w:r>
      <w:r w:rsidRPr="008C6F83">
        <w:rPr>
          <w:rStyle w:val="StyleUnderline"/>
          <w:rFonts w:eastAsiaTheme="minorHAnsi"/>
          <w:highlight w:val="cyan"/>
        </w:rPr>
        <w:t>their model with</w:t>
      </w:r>
      <w:r w:rsidRPr="008C6F83">
        <w:rPr>
          <w:rStyle w:val="StyleUnderline"/>
          <w:rFonts w:eastAsiaTheme="minorHAnsi"/>
        </w:rPr>
        <w:t xml:space="preserve"> </w:t>
      </w:r>
      <w:r w:rsidRPr="008C6F83">
        <w:rPr>
          <w:rStyle w:val="Emphasis"/>
          <w:highlight w:val="cyan"/>
        </w:rPr>
        <w:t>neuro</w:t>
      </w:r>
      <w:r w:rsidRPr="008C6F83">
        <w:rPr>
          <w:rStyle w:val="StyleUnderline"/>
          <w:rFonts w:eastAsiaTheme="minorHAnsi"/>
        </w:rPr>
        <w:t xml:space="preserve">biological </w:t>
      </w:r>
      <w:r w:rsidRPr="008C6F83">
        <w:rPr>
          <w:rStyle w:val="Emphasis"/>
          <w:highlight w:val="cyan"/>
        </w:rPr>
        <w:t>research</w:t>
      </w:r>
      <w:r w:rsidRPr="008C6F83">
        <w:rPr>
          <w:sz w:val="16"/>
        </w:rPr>
        <w:t xml:space="preserve"> </w:t>
      </w:r>
      <w:r w:rsidRPr="008C6F83">
        <w:rPr>
          <w:rStyle w:val="StyleUnderline"/>
          <w:rFonts w:eastAsiaTheme="minorHAnsi"/>
        </w:rPr>
        <w:t xml:space="preserve">and to claim that newer methods of studying the brain can </w:t>
      </w:r>
      <w:r w:rsidRPr="008C6F83">
        <w:rPr>
          <w:rStyle w:val="Emphasis"/>
        </w:rPr>
        <w:t>validate</w:t>
      </w:r>
      <w:r w:rsidRPr="008C6F83">
        <w:rPr>
          <w:rStyle w:val="StyleUnderline"/>
          <w:rFonts w:eastAsiaTheme="minorHAnsi"/>
        </w:rPr>
        <w:t xml:space="preserve"> their </w:t>
      </w:r>
      <w:r w:rsidRPr="008C6F83">
        <w:rPr>
          <w:rStyle w:val="Emphasis"/>
        </w:rPr>
        <w:t>theories</w:t>
      </w:r>
      <w:r w:rsidRPr="008C6F83">
        <w:rPr>
          <w:sz w:val="16"/>
        </w:rPr>
        <w:t>.5,6</w:t>
      </w:r>
    </w:p>
    <w:p w14:paraId="35C0FCF6" w14:textId="77777777" w:rsidR="00191184" w:rsidRPr="008C6F83" w:rsidRDefault="00191184" w:rsidP="00191184">
      <w:pPr>
        <w:rPr>
          <w:sz w:val="16"/>
          <w:szCs w:val="16"/>
        </w:rPr>
      </w:pPr>
      <w:r w:rsidRPr="008C6F83">
        <w:rPr>
          <w:sz w:val="16"/>
          <w:szCs w:val="16"/>
        </w:rPr>
        <w:t xml:space="preserve">Mark </w:t>
      </w:r>
      <w:proofErr w:type="spellStart"/>
      <w:r w:rsidRPr="008C6F83">
        <w:rPr>
          <w:sz w:val="16"/>
          <w:szCs w:val="16"/>
        </w:rPr>
        <w:t>Solms</w:t>
      </w:r>
      <w:proofErr w:type="spellEnd"/>
      <w:r w:rsidRPr="008C6F83">
        <w:rPr>
          <w:sz w:val="16"/>
          <w:szCs w:val="16"/>
        </w:rPr>
        <w:t>, a South African neuropsychologist, is the founder of “</w:t>
      </w:r>
      <w:proofErr w:type="spellStart"/>
      <w:r w:rsidRPr="008C6F83">
        <w:rPr>
          <w:sz w:val="16"/>
          <w:szCs w:val="16"/>
        </w:rPr>
        <w:t>neuropsychoanalysis</w:t>
      </w:r>
      <w:proofErr w:type="spellEnd"/>
      <w:r w:rsidRPr="008C6F83">
        <w:rPr>
          <w:sz w:val="16"/>
          <w:szCs w:val="16"/>
        </w:rPr>
        <w:t>.” This new field, with its own society and its own journal, proposes to use neuroimaging to confirm analytic theories. Its key idea is that subjective experience and the unconscious mind can be observed through neuroimaging.5 It is known that brain processes can be seen on brain imaging even before they have entered consciousness.38 However, claims that neuroimaging validate Freud’s model of the unconscious can be based only on “cherry-picking” the literature. The observed correspondences are superficial and hardly support the complex edifice of psychoanalytic theory.</w:t>
      </w:r>
    </w:p>
    <w:p w14:paraId="47B53B30" w14:textId="77777777" w:rsidR="00191184" w:rsidRPr="008C6F83" w:rsidRDefault="00191184" w:rsidP="00191184">
      <w:pPr>
        <w:rPr>
          <w:sz w:val="16"/>
          <w:szCs w:val="16"/>
        </w:rPr>
      </w:pPr>
      <w:r w:rsidRPr="008C6F83">
        <w:rPr>
          <w:sz w:val="16"/>
          <w:szCs w:val="16"/>
        </w:rPr>
        <w:t>Solms39 has also suggested that Freud’s ideas about dreams are consistent with neuroscience research based on rapid eye movement (REM) activity. This attempt to rescue a century-old theory met with opposition from dream researchers who consider Freud’s clinical speculations to be incompatible with empirical data.40,41</w:t>
      </w:r>
    </w:p>
    <w:p w14:paraId="0EAC87C4" w14:textId="77777777" w:rsidR="00191184" w:rsidRPr="008C6F83" w:rsidRDefault="00191184" w:rsidP="00191184">
      <w:pPr>
        <w:rPr>
          <w:sz w:val="16"/>
        </w:rPr>
      </w:pPr>
      <w:r w:rsidRPr="008C6F83">
        <w:rPr>
          <w:rStyle w:val="StyleUnderline"/>
          <w:rFonts w:eastAsiaTheme="minorHAnsi"/>
          <w:highlight w:val="cyan"/>
        </w:rPr>
        <w:t>The proposal</w:t>
      </w:r>
      <w:r w:rsidRPr="008C6F83">
        <w:rPr>
          <w:sz w:val="16"/>
        </w:rPr>
        <w:t xml:space="preserve"> to establish a discipline of </w:t>
      </w:r>
      <w:proofErr w:type="spellStart"/>
      <w:r w:rsidRPr="008C6F83">
        <w:rPr>
          <w:rStyle w:val="Emphasis"/>
        </w:rPr>
        <w:t>neuropsychoanalysis</w:t>
      </w:r>
      <w:proofErr w:type="spellEnd"/>
      <w:r w:rsidRPr="008C6F83">
        <w:rPr>
          <w:sz w:val="16"/>
        </w:rPr>
        <w:t xml:space="preserve"> </w:t>
      </w:r>
      <w:r w:rsidRPr="008C6F83">
        <w:rPr>
          <w:rStyle w:val="StyleUnderline"/>
          <w:rFonts w:eastAsiaTheme="minorHAnsi"/>
        </w:rPr>
        <w:t xml:space="preserve">also </w:t>
      </w:r>
      <w:r w:rsidRPr="008C6F83">
        <w:rPr>
          <w:rStyle w:val="StyleUnderline"/>
          <w:rFonts w:eastAsiaTheme="minorHAnsi"/>
          <w:highlight w:val="cyan"/>
        </w:rPr>
        <w:t>met</w:t>
      </w:r>
      <w:r w:rsidRPr="008C6F83">
        <w:rPr>
          <w:rStyle w:val="StyleUnderline"/>
          <w:rFonts w:eastAsiaTheme="minorHAnsi"/>
        </w:rPr>
        <w:t xml:space="preserve"> with a </w:t>
      </w:r>
      <w:r w:rsidRPr="008C6F83">
        <w:rPr>
          <w:rStyle w:val="StyleUnderline"/>
          <w:rFonts w:eastAsiaTheme="minorHAnsi"/>
          <w:highlight w:val="cyan"/>
        </w:rPr>
        <w:t xml:space="preserve">mixed </w:t>
      </w:r>
      <w:r w:rsidRPr="008C6F83">
        <w:rPr>
          <w:rStyle w:val="Emphasis"/>
          <w:highlight w:val="cyan"/>
        </w:rPr>
        <w:t>reception</w:t>
      </w:r>
      <w:r w:rsidRPr="008C6F83">
        <w:rPr>
          <w:rStyle w:val="StyleUnderline"/>
          <w:rFonts w:eastAsiaTheme="minorHAnsi"/>
        </w:rPr>
        <w:t xml:space="preserve"> from traditional </w:t>
      </w:r>
      <w:r w:rsidRPr="008C6F83">
        <w:rPr>
          <w:rStyle w:val="Emphasis"/>
        </w:rPr>
        <w:t>psychoanalysts</w:t>
      </w:r>
      <w:r w:rsidRPr="008C6F83">
        <w:rPr>
          <w:sz w:val="16"/>
        </w:rPr>
        <w:t xml:space="preserve">, who did not want to dilute Freud’s wine with neuroscientific water.42 </w:t>
      </w:r>
      <w:r w:rsidRPr="008C6F83">
        <w:rPr>
          <w:rStyle w:val="StyleUnderline"/>
          <w:rFonts w:eastAsiaTheme="minorHAnsi"/>
          <w:highlight w:val="cyan"/>
        </w:rPr>
        <w:t>Neuroscientists</w:t>
      </w:r>
      <w:r w:rsidRPr="008C6F83">
        <w:rPr>
          <w:rStyle w:val="StyleUnderline"/>
          <w:rFonts w:eastAsiaTheme="minorHAnsi"/>
        </w:rPr>
        <w:t xml:space="preserve">, who are more likely to </w:t>
      </w:r>
      <w:r w:rsidRPr="008C6F83">
        <w:rPr>
          <w:rStyle w:val="StyleUnderline"/>
          <w:rFonts w:eastAsiaTheme="minorHAnsi"/>
          <w:highlight w:val="cyan"/>
        </w:rPr>
        <w:t>see links</w:t>
      </w:r>
      <w:r w:rsidRPr="008C6F83">
        <w:rPr>
          <w:rStyle w:val="StyleUnderline"/>
          <w:rFonts w:eastAsiaTheme="minorHAnsi"/>
        </w:rPr>
        <w:t xml:space="preserve"> to psychology </w:t>
      </w:r>
      <w:r w:rsidRPr="008C6F83">
        <w:rPr>
          <w:rStyle w:val="StyleUnderline"/>
          <w:rFonts w:eastAsiaTheme="minorHAnsi"/>
          <w:highlight w:val="cyan"/>
        </w:rPr>
        <w:t xml:space="preserve">as </w:t>
      </w:r>
      <w:proofErr w:type="gramStart"/>
      <w:r w:rsidRPr="008C6F83">
        <w:rPr>
          <w:rStyle w:val="Emphasis"/>
          <w:highlight w:val="cyan"/>
        </w:rPr>
        <w:t>lying</w:t>
      </w:r>
      <w:r w:rsidRPr="008C6F83">
        <w:rPr>
          <w:rStyle w:val="StyleUnderline"/>
          <w:rFonts w:eastAsiaTheme="minorHAnsi"/>
          <w:highlight w:val="cyan"/>
        </w:rPr>
        <w:t xml:space="preserve"> in</w:t>
      </w:r>
      <w:proofErr w:type="gramEnd"/>
      <w:r w:rsidRPr="008C6F83">
        <w:rPr>
          <w:rStyle w:val="StyleUnderline"/>
          <w:rFonts w:eastAsiaTheme="minorHAnsi"/>
          <w:highlight w:val="cyan"/>
        </w:rPr>
        <w:t xml:space="preserve"> </w:t>
      </w:r>
      <w:r w:rsidRPr="008C6F83">
        <w:rPr>
          <w:rStyle w:val="Emphasis"/>
          <w:highlight w:val="cyan"/>
        </w:rPr>
        <w:t>cognitive science</w:t>
      </w:r>
      <w:r w:rsidRPr="008C6F83">
        <w:rPr>
          <w:sz w:val="16"/>
        </w:rPr>
        <w:t xml:space="preserve">,43 </w:t>
      </w:r>
      <w:r w:rsidRPr="008C6F83">
        <w:rPr>
          <w:rStyle w:val="StyleUnderline"/>
          <w:rFonts w:eastAsiaTheme="minorHAnsi"/>
        </w:rPr>
        <w:t xml:space="preserve">have </w:t>
      </w:r>
      <w:r w:rsidRPr="008C6F83">
        <w:rPr>
          <w:rStyle w:val="StyleUnderline"/>
          <w:rFonts w:eastAsiaTheme="minorHAnsi"/>
          <w:highlight w:val="cyan"/>
        </w:rPr>
        <w:t xml:space="preserve">ignored this </w:t>
      </w:r>
      <w:r w:rsidRPr="008C6F83">
        <w:rPr>
          <w:rStyle w:val="Emphasis"/>
          <w:highlight w:val="cyan"/>
        </w:rPr>
        <w:t>idea</w:t>
      </w:r>
      <w:r w:rsidRPr="008C6F83">
        <w:rPr>
          <w:sz w:val="16"/>
          <w:highlight w:val="cyan"/>
        </w:rPr>
        <w:t>.</w:t>
      </w:r>
      <w:r w:rsidRPr="008C6F83">
        <w:rPr>
          <w:sz w:val="16"/>
        </w:rPr>
        <w:t xml:space="preserve"> In summary, </w:t>
      </w:r>
      <w:proofErr w:type="spellStart"/>
      <w:r w:rsidRPr="00476298">
        <w:rPr>
          <w:rStyle w:val="Emphasis"/>
          <w:highlight w:val="cyan"/>
        </w:rPr>
        <w:t>neuropsychoanalysis</w:t>
      </w:r>
      <w:proofErr w:type="spellEnd"/>
      <w:r w:rsidRPr="00476298">
        <w:rPr>
          <w:rStyle w:val="StyleUnderline"/>
          <w:rFonts w:eastAsiaTheme="minorHAnsi"/>
          <w:highlight w:val="cyan"/>
        </w:rPr>
        <w:t xml:space="preserve"> is being used</w:t>
      </w:r>
      <w:r w:rsidRPr="008C6F83">
        <w:rPr>
          <w:rStyle w:val="StyleUnderline"/>
          <w:rFonts w:eastAsiaTheme="minorHAnsi"/>
        </w:rPr>
        <w:t xml:space="preserve"> a way </w:t>
      </w:r>
      <w:r w:rsidRPr="00476298">
        <w:rPr>
          <w:rStyle w:val="StyleUnderline"/>
          <w:rFonts w:eastAsiaTheme="minorHAnsi"/>
          <w:highlight w:val="cyan"/>
        </w:rPr>
        <w:t xml:space="preserve">to </w:t>
      </w:r>
      <w:r w:rsidRPr="00476298">
        <w:rPr>
          <w:rStyle w:val="Emphasis"/>
          <w:highlight w:val="cyan"/>
        </w:rPr>
        <w:t>justify</w:t>
      </w:r>
      <w:r w:rsidRPr="008C6F83">
        <w:rPr>
          <w:rStyle w:val="StyleUnderline"/>
          <w:rFonts w:eastAsiaTheme="minorHAnsi"/>
        </w:rPr>
        <w:t xml:space="preserve"> long-standing </w:t>
      </w:r>
      <w:r w:rsidRPr="00476298">
        <w:rPr>
          <w:rStyle w:val="Emphasis"/>
          <w:highlight w:val="cyan"/>
        </w:rPr>
        <w:t>models</w:t>
      </w:r>
      <w:r w:rsidRPr="00476298">
        <w:rPr>
          <w:sz w:val="16"/>
          <w:highlight w:val="cyan"/>
        </w:rPr>
        <w:t xml:space="preserve">, </w:t>
      </w:r>
      <w:r w:rsidRPr="00476298">
        <w:rPr>
          <w:rStyle w:val="StyleUnderline"/>
          <w:rFonts w:eastAsiaTheme="minorHAnsi"/>
          <w:highlight w:val="cyan"/>
        </w:rPr>
        <w:lastRenderedPageBreak/>
        <w:t>without</w:t>
      </w:r>
      <w:r w:rsidRPr="008C6F83">
        <w:rPr>
          <w:rStyle w:val="StyleUnderline"/>
          <w:rFonts w:eastAsiaTheme="minorHAnsi"/>
        </w:rPr>
        <w:t xml:space="preserve"> </w:t>
      </w:r>
      <w:r w:rsidRPr="00476298">
        <w:rPr>
          <w:rStyle w:val="StyleUnderline"/>
          <w:rFonts w:eastAsiaTheme="minorHAnsi"/>
          <w:highlight w:val="cyan"/>
        </w:rPr>
        <w:t xml:space="preserve">attempting to find something </w:t>
      </w:r>
      <w:r w:rsidRPr="00476298">
        <w:rPr>
          <w:rStyle w:val="Emphasis"/>
          <w:highlight w:val="cyan"/>
        </w:rPr>
        <w:t>new</w:t>
      </w:r>
      <w:r w:rsidRPr="00476298">
        <w:rPr>
          <w:rStyle w:val="StyleUnderline"/>
          <w:rFonts w:eastAsiaTheme="minorHAnsi"/>
          <w:highlight w:val="cyan"/>
        </w:rPr>
        <w:t xml:space="preserve"> or</w:t>
      </w:r>
      <w:r w:rsidRPr="008C6F83">
        <w:rPr>
          <w:rStyle w:val="StyleUnderline"/>
          <w:rFonts w:eastAsiaTheme="minorHAnsi"/>
        </w:rPr>
        <w:t xml:space="preserve"> to </w:t>
      </w:r>
      <w:r w:rsidRPr="00476298">
        <w:rPr>
          <w:rStyle w:val="Emphasis"/>
          <w:highlight w:val="cyan"/>
        </w:rPr>
        <w:t>develop</w:t>
      </w:r>
      <w:r w:rsidRPr="00476298">
        <w:rPr>
          <w:sz w:val="16"/>
          <w:highlight w:val="cyan"/>
        </w:rPr>
        <w:t xml:space="preserve"> </w:t>
      </w:r>
      <w:r w:rsidRPr="00476298">
        <w:rPr>
          <w:rStyle w:val="StyleUnderline"/>
          <w:rFonts w:eastAsiaTheme="minorHAnsi"/>
          <w:highlight w:val="cyan"/>
        </w:rPr>
        <w:t>an integration of perspectives</w:t>
      </w:r>
      <w:r w:rsidRPr="008C6F83">
        <w:rPr>
          <w:rStyle w:val="StyleUnderline"/>
          <w:rFonts w:eastAsiaTheme="minorHAnsi"/>
        </w:rPr>
        <w:t xml:space="preserve"> on </w:t>
      </w:r>
      <w:r w:rsidRPr="008C6F83">
        <w:rPr>
          <w:rStyle w:val="Emphasis"/>
        </w:rPr>
        <w:t>psychology</w:t>
      </w:r>
      <w:r w:rsidRPr="008C6F83">
        <w:rPr>
          <w:sz w:val="16"/>
        </w:rPr>
        <w:t>.</w:t>
      </w:r>
    </w:p>
    <w:p w14:paraId="0BE13031" w14:textId="77777777" w:rsidR="00191184" w:rsidRPr="008C6F83" w:rsidRDefault="00191184" w:rsidP="00191184">
      <w:pPr>
        <w:rPr>
          <w:rStyle w:val="StyleUnderline"/>
          <w:rFonts w:eastAsiaTheme="minorHAnsi"/>
        </w:rPr>
      </w:pPr>
      <w:r w:rsidRPr="008C6F83">
        <w:rPr>
          <w:sz w:val="16"/>
        </w:rPr>
        <w:t xml:space="preserve">However, Eric Kandel,44 influential in the light of his Nobel Prize for the study of the neurochemistry of memory, has taken a sympathetic view of the use of biological methods to study </w:t>
      </w:r>
      <w:r w:rsidRPr="00FE1200">
        <w:rPr>
          <w:sz w:val="16"/>
        </w:rPr>
        <w:t xml:space="preserve">psychoanalytic theory. Kandel had wanted to be an analyst before becoming a neuroscientist.45 But </w:t>
      </w:r>
      <w:r w:rsidRPr="00FE1200">
        <w:rPr>
          <w:rStyle w:val="Emphasis"/>
        </w:rPr>
        <w:t>Kandel</w:t>
      </w:r>
      <w:r w:rsidRPr="00FE1200">
        <w:rPr>
          <w:sz w:val="16"/>
        </w:rPr>
        <w:t xml:space="preserve">, </w:t>
      </w:r>
      <w:r w:rsidRPr="00FE1200">
        <w:rPr>
          <w:rStyle w:val="StyleUnderline"/>
          <w:rFonts w:eastAsiaTheme="minorHAnsi"/>
        </w:rPr>
        <w:t xml:space="preserve">who does not </w:t>
      </w:r>
      <w:r w:rsidRPr="00FE1200">
        <w:rPr>
          <w:rStyle w:val="Emphasis"/>
        </w:rPr>
        <w:t>actively practice psychiatry</w:t>
      </w:r>
      <w:r w:rsidRPr="00FE1200">
        <w:rPr>
          <w:sz w:val="16"/>
        </w:rPr>
        <w:t xml:space="preserve">, </w:t>
      </w:r>
      <w:r w:rsidRPr="00FE1200">
        <w:rPr>
          <w:rStyle w:val="StyleUnderline"/>
          <w:rFonts w:eastAsiaTheme="minorHAnsi"/>
        </w:rPr>
        <w:t xml:space="preserve">may be caught in a </w:t>
      </w:r>
      <w:r w:rsidRPr="00FE1200">
        <w:rPr>
          <w:rStyle w:val="Emphasis"/>
        </w:rPr>
        <w:t>time warp</w:t>
      </w:r>
      <w:r w:rsidRPr="00FE1200">
        <w:rPr>
          <w:rStyle w:val="StyleUnderline"/>
          <w:rFonts w:eastAsiaTheme="minorHAnsi"/>
        </w:rPr>
        <w:t xml:space="preserve">, unaware that psychoanalysis has been </w:t>
      </w:r>
      <w:r w:rsidRPr="00FE1200">
        <w:rPr>
          <w:rStyle w:val="Emphasis"/>
        </w:rPr>
        <w:t>overtaken</w:t>
      </w:r>
      <w:r w:rsidRPr="00FE1200">
        <w:rPr>
          <w:rStyle w:val="StyleUnderline"/>
          <w:rFonts w:eastAsiaTheme="minorHAnsi"/>
        </w:rPr>
        <w:t xml:space="preserve"> by </w:t>
      </w:r>
      <w:r w:rsidRPr="00FE1200">
        <w:rPr>
          <w:rStyle w:val="Emphasis"/>
        </w:rPr>
        <w:t>competitors</w:t>
      </w:r>
      <w:r w:rsidRPr="00FE1200">
        <w:rPr>
          <w:sz w:val="16"/>
        </w:rPr>
        <w:t xml:space="preserve"> in the field of psychotherapy.</w:t>
      </w:r>
    </w:p>
    <w:p w14:paraId="59026DF0" w14:textId="77777777" w:rsidR="00191184" w:rsidRPr="008C6F83" w:rsidRDefault="00191184" w:rsidP="00191184">
      <w:pPr>
        <w:rPr>
          <w:sz w:val="16"/>
        </w:rPr>
      </w:pPr>
      <w:r w:rsidRPr="008C6F83">
        <w:rPr>
          <w:rStyle w:val="StyleUnderline"/>
          <w:rFonts w:eastAsiaTheme="minorHAnsi"/>
        </w:rPr>
        <w:t xml:space="preserve">Another attempt to reconcile psychoanalysis with science has come from the literature on </w:t>
      </w:r>
      <w:r w:rsidRPr="00476298">
        <w:rPr>
          <w:rStyle w:val="Emphasis"/>
          <w:highlight w:val="cyan"/>
        </w:rPr>
        <w:t>neuroplasticity</w:t>
      </w:r>
      <w:r w:rsidRPr="008C6F83">
        <w:rPr>
          <w:sz w:val="16"/>
        </w:rPr>
        <w:t xml:space="preserve">.46 It is now known that neurogenesis occurs in some brain regions (particularly the hippocampus) during adulthood and that neural connections undergo modification in all parts of the brain. There is also evidence that CBT can produce brain changes that are visible using imaging.47 </w:t>
      </w:r>
      <w:r w:rsidRPr="008C6F83">
        <w:rPr>
          <w:rStyle w:val="StyleUnderline"/>
          <w:rFonts w:eastAsiaTheme="minorHAnsi"/>
        </w:rPr>
        <w:t xml:space="preserve">These </w:t>
      </w:r>
      <w:r w:rsidRPr="00476298">
        <w:rPr>
          <w:rStyle w:val="StyleUnderline"/>
          <w:rFonts w:eastAsiaTheme="minorHAnsi"/>
          <w:highlight w:val="cyan"/>
        </w:rPr>
        <w:t xml:space="preserve">findings have </w:t>
      </w:r>
      <w:r w:rsidRPr="00476298">
        <w:rPr>
          <w:rStyle w:val="Emphasis"/>
          <w:highlight w:val="cyan"/>
        </w:rPr>
        <w:t>not been confirmed</w:t>
      </w:r>
      <w:r w:rsidRPr="008C6F83">
        <w:rPr>
          <w:sz w:val="16"/>
        </w:rPr>
        <w:t xml:space="preserve"> </w:t>
      </w:r>
      <w:r w:rsidRPr="008C6F83">
        <w:rPr>
          <w:rStyle w:val="StyleUnderline"/>
          <w:rFonts w:eastAsiaTheme="minorHAnsi"/>
        </w:rPr>
        <w:t xml:space="preserve">in psychoanalytic </w:t>
      </w:r>
      <w:r w:rsidRPr="008C6F83">
        <w:rPr>
          <w:rStyle w:val="Emphasis"/>
        </w:rPr>
        <w:t>therapies</w:t>
      </w:r>
      <w:r w:rsidRPr="008C6F83">
        <w:rPr>
          <w:sz w:val="16"/>
        </w:rPr>
        <w:t xml:space="preserve">. However, Norman </w:t>
      </w:r>
      <w:r w:rsidRPr="008C6F83">
        <w:rPr>
          <w:rStyle w:val="StyleUnderline"/>
          <w:rFonts w:eastAsiaTheme="minorHAnsi"/>
        </w:rPr>
        <w:t>Doidge</w:t>
      </w:r>
      <w:r w:rsidRPr="008C6F83">
        <w:rPr>
          <w:sz w:val="16"/>
        </w:rPr>
        <w:t xml:space="preserve">, a Canadian psychoanalyst, </w:t>
      </w:r>
      <w:r w:rsidRPr="008C6F83">
        <w:rPr>
          <w:rStyle w:val="StyleUnderline"/>
          <w:rFonts w:eastAsiaTheme="minorHAnsi"/>
        </w:rPr>
        <w:t xml:space="preserve">has argued that psychoanalysis can </w:t>
      </w:r>
      <w:r w:rsidRPr="008C6F83">
        <w:rPr>
          <w:rStyle w:val="Emphasis"/>
        </w:rPr>
        <w:t>change the brain</w:t>
      </w:r>
      <w:r w:rsidRPr="008C6F83">
        <w:rPr>
          <w:sz w:val="16"/>
        </w:rPr>
        <w:t xml:space="preserve">.48 </w:t>
      </w:r>
      <w:r w:rsidRPr="008C6F83">
        <w:rPr>
          <w:rStyle w:val="StyleUnderline"/>
          <w:rFonts w:eastAsiaTheme="minorHAnsi"/>
        </w:rPr>
        <w:t>This may be the case for all psychotherapies</w:t>
      </w:r>
      <w:r w:rsidRPr="008C6F83">
        <w:rPr>
          <w:sz w:val="16"/>
        </w:rPr>
        <w:t xml:space="preserve">. </w:t>
      </w:r>
      <w:r w:rsidRPr="008C6F83">
        <w:rPr>
          <w:rStyle w:val="Emphasis"/>
        </w:rPr>
        <w:t>However</w:t>
      </w:r>
      <w:r w:rsidRPr="008C6F83">
        <w:rPr>
          <w:sz w:val="16"/>
        </w:rPr>
        <w:t xml:space="preserve">, more recently, </w:t>
      </w:r>
      <w:r w:rsidRPr="008C6F83">
        <w:rPr>
          <w:rStyle w:val="StyleUnderline"/>
          <w:rFonts w:eastAsiaTheme="minorHAnsi"/>
        </w:rPr>
        <w:t>Doidge</w:t>
      </w:r>
      <w:r w:rsidRPr="008C6F83">
        <w:rPr>
          <w:sz w:val="16"/>
        </w:rPr>
        <w:t xml:space="preserve">49 </w:t>
      </w:r>
      <w:r w:rsidRPr="008C6F83">
        <w:rPr>
          <w:rStyle w:val="StyleUnderline"/>
          <w:rFonts w:eastAsiaTheme="minorHAnsi"/>
        </w:rPr>
        <w:t>has claimed that mental exercises can reverse the course of severe neurological and psychiatric problems</w:t>
      </w:r>
      <w:r w:rsidRPr="008C6F83">
        <w:rPr>
          <w:sz w:val="16"/>
        </w:rPr>
        <w:t xml:space="preserve">, including chronic pain, stroke, multiple sclerosis, Parkinson’s disease, and autism. </w:t>
      </w:r>
      <w:r w:rsidRPr="008C6F83">
        <w:rPr>
          <w:rStyle w:val="StyleUnderline"/>
          <w:rFonts w:eastAsiaTheme="minorHAnsi"/>
        </w:rPr>
        <w:t xml:space="preserve">While these books have been best-sellers, most of </w:t>
      </w:r>
      <w:r w:rsidRPr="00476298">
        <w:rPr>
          <w:rStyle w:val="StyleUnderline"/>
          <w:rFonts w:eastAsiaTheme="minorHAnsi"/>
          <w:highlight w:val="cyan"/>
        </w:rPr>
        <w:t>their ideas</w:t>
      </w:r>
      <w:r w:rsidRPr="008C6F83">
        <w:rPr>
          <w:rStyle w:val="StyleUnderline"/>
          <w:rFonts w:eastAsiaTheme="minorHAnsi"/>
        </w:rPr>
        <w:t xml:space="preserve"> in the second</w:t>
      </w:r>
      <w:r w:rsidRPr="008C6F83">
        <w:rPr>
          <w:sz w:val="16"/>
        </w:rPr>
        <w:t xml:space="preserve"> volume,49 </w:t>
      </w:r>
      <w:r w:rsidRPr="00476298">
        <w:rPr>
          <w:rStyle w:val="Emphasis"/>
          <w:highlight w:val="cyan"/>
        </w:rPr>
        <w:t>based on anecdotes rather than</w:t>
      </w:r>
      <w:r w:rsidRPr="008C6F83">
        <w:rPr>
          <w:rStyle w:val="Emphasis"/>
        </w:rPr>
        <w:t xml:space="preserve"> on </w:t>
      </w:r>
      <w:r w:rsidRPr="00476298">
        <w:rPr>
          <w:rStyle w:val="Emphasis"/>
          <w:highlight w:val="cyan"/>
        </w:rPr>
        <w:t>clinical trials</w:t>
      </w:r>
      <w:r w:rsidRPr="00476298">
        <w:rPr>
          <w:sz w:val="16"/>
          <w:highlight w:val="cyan"/>
        </w:rPr>
        <w:t xml:space="preserve">, </w:t>
      </w:r>
      <w:r w:rsidRPr="00476298">
        <w:rPr>
          <w:rStyle w:val="StyleUnderline"/>
          <w:rFonts w:eastAsiaTheme="minorHAnsi"/>
          <w:highlight w:val="cyan"/>
        </w:rPr>
        <w:t>have had little</w:t>
      </w:r>
      <w:r w:rsidRPr="008C6F83">
        <w:rPr>
          <w:rStyle w:val="StyleUnderline"/>
          <w:rFonts w:eastAsiaTheme="minorHAnsi"/>
        </w:rPr>
        <w:t xml:space="preserve"> </w:t>
      </w:r>
      <w:r w:rsidRPr="00476298">
        <w:rPr>
          <w:rStyle w:val="StyleUnderline"/>
          <w:rFonts w:eastAsiaTheme="minorHAnsi"/>
          <w:highlight w:val="cyan"/>
        </w:rPr>
        <w:t xml:space="preserve">impact in </w:t>
      </w:r>
      <w:r w:rsidRPr="00476298">
        <w:rPr>
          <w:rStyle w:val="Emphasis"/>
          <w:highlight w:val="cyan"/>
        </w:rPr>
        <w:t>medicine</w:t>
      </w:r>
      <w:r w:rsidRPr="008C6F83">
        <w:rPr>
          <w:sz w:val="16"/>
        </w:rPr>
        <w:t xml:space="preserve">. </w:t>
      </w:r>
      <w:r w:rsidRPr="00476298">
        <w:rPr>
          <w:rStyle w:val="StyleUnderline"/>
          <w:rFonts w:eastAsiaTheme="minorHAnsi"/>
          <w:highlight w:val="cyan"/>
        </w:rPr>
        <w:t>This</w:t>
      </w:r>
      <w:r w:rsidRPr="008C6F83">
        <w:rPr>
          <w:rStyle w:val="StyleUnderline"/>
          <w:rFonts w:eastAsiaTheme="minorHAnsi"/>
        </w:rPr>
        <w:t xml:space="preserve"> story </w:t>
      </w:r>
      <w:r w:rsidRPr="00476298">
        <w:rPr>
          <w:rStyle w:val="StyleUnderline"/>
          <w:rFonts w:eastAsiaTheme="minorHAnsi"/>
          <w:highlight w:val="cyan"/>
        </w:rPr>
        <w:t>underscores the difficulty of reconciling</w:t>
      </w:r>
      <w:r w:rsidRPr="008C6F83">
        <w:rPr>
          <w:rStyle w:val="StyleUnderline"/>
          <w:rFonts w:eastAsiaTheme="minorHAnsi"/>
        </w:rPr>
        <w:t xml:space="preserve"> the perspectives and methods</w:t>
      </w:r>
      <w:r w:rsidRPr="008C6F83">
        <w:rPr>
          <w:sz w:val="16"/>
        </w:rPr>
        <w:t xml:space="preserve"> </w:t>
      </w:r>
      <w:r w:rsidRPr="008C6F83">
        <w:rPr>
          <w:rStyle w:val="StyleUnderline"/>
          <w:rFonts w:eastAsiaTheme="minorHAnsi"/>
        </w:rPr>
        <w:t>of</w:t>
      </w:r>
      <w:r w:rsidRPr="008C6F83">
        <w:rPr>
          <w:sz w:val="16"/>
        </w:rPr>
        <w:t xml:space="preserve"> </w:t>
      </w:r>
      <w:r w:rsidRPr="00476298">
        <w:rPr>
          <w:rStyle w:val="Emphasis"/>
          <w:highlight w:val="cyan"/>
        </w:rPr>
        <w:t>psychoanalysis</w:t>
      </w:r>
      <w:r w:rsidRPr="008C6F83">
        <w:rPr>
          <w:sz w:val="16"/>
        </w:rPr>
        <w:t xml:space="preserve"> </w:t>
      </w:r>
      <w:r w:rsidRPr="00476298">
        <w:rPr>
          <w:rStyle w:val="StyleUnderline"/>
          <w:rFonts w:eastAsiaTheme="minorHAnsi"/>
          <w:highlight w:val="cyan"/>
        </w:rPr>
        <w:t xml:space="preserve">with </w:t>
      </w:r>
      <w:r w:rsidRPr="00476298">
        <w:rPr>
          <w:rStyle w:val="StyleUnderline"/>
          <w:rFonts w:eastAsiaTheme="minorHAnsi"/>
        </w:rPr>
        <w:t>scientific methods</w:t>
      </w:r>
      <w:r w:rsidRPr="008C6F83">
        <w:rPr>
          <w:rStyle w:val="StyleUnderline"/>
          <w:rFonts w:eastAsiaTheme="minorHAnsi"/>
        </w:rPr>
        <w:t xml:space="preserve"> based on </w:t>
      </w:r>
      <w:r w:rsidRPr="00476298">
        <w:rPr>
          <w:rStyle w:val="Emphasis"/>
          <w:highlight w:val="cyan"/>
        </w:rPr>
        <w:t>empirical testing</w:t>
      </w:r>
      <w:r w:rsidRPr="008C6F83">
        <w:rPr>
          <w:sz w:val="16"/>
        </w:rPr>
        <w:t>.</w:t>
      </w:r>
    </w:p>
    <w:p w14:paraId="4D407B7C" w14:textId="77777777" w:rsidR="00191184" w:rsidRPr="008C6F83" w:rsidRDefault="00191184" w:rsidP="00191184">
      <w:pPr>
        <w:rPr>
          <w:sz w:val="16"/>
          <w:szCs w:val="16"/>
        </w:rPr>
      </w:pPr>
      <w:r w:rsidRPr="008C6F83">
        <w:rPr>
          <w:sz w:val="16"/>
          <w:szCs w:val="16"/>
        </w:rPr>
        <w:t>Psychoanalysis and the Humanities</w:t>
      </w:r>
    </w:p>
    <w:p w14:paraId="3DCE2215" w14:textId="77777777" w:rsidR="00191184" w:rsidRPr="008C6F83" w:rsidRDefault="00191184" w:rsidP="00191184">
      <w:pPr>
        <w:rPr>
          <w:sz w:val="16"/>
        </w:rPr>
      </w:pPr>
      <w:r w:rsidRPr="00476298">
        <w:rPr>
          <w:rStyle w:val="StyleUnderline"/>
          <w:rFonts w:eastAsiaTheme="minorHAnsi"/>
          <w:highlight w:val="cyan"/>
        </w:rPr>
        <w:t xml:space="preserve">Psychoanalysis </w:t>
      </w:r>
      <w:r w:rsidRPr="00476298">
        <w:rPr>
          <w:rStyle w:val="Emphasis"/>
          <w:highlight w:val="cyan"/>
        </w:rPr>
        <w:t xml:space="preserve">claimed </w:t>
      </w:r>
      <w:r w:rsidRPr="00476298">
        <w:rPr>
          <w:rStyle w:val="Emphasis"/>
        </w:rPr>
        <w:t xml:space="preserve">to be a </w:t>
      </w:r>
      <w:r w:rsidRPr="00476298">
        <w:rPr>
          <w:rStyle w:val="Emphasis"/>
          <w:highlight w:val="cyan"/>
        </w:rPr>
        <w:t>science</w:t>
      </w:r>
      <w:r w:rsidRPr="00476298">
        <w:rPr>
          <w:sz w:val="16"/>
          <w:highlight w:val="cyan"/>
        </w:rPr>
        <w:t xml:space="preserve"> </w:t>
      </w:r>
      <w:r w:rsidRPr="00476298">
        <w:rPr>
          <w:rStyle w:val="StyleUnderline"/>
          <w:rFonts w:eastAsiaTheme="minorHAnsi"/>
          <w:highlight w:val="cyan"/>
        </w:rPr>
        <w:t xml:space="preserve">but did not </w:t>
      </w:r>
      <w:r w:rsidRPr="00476298">
        <w:rPr>
          <w:rStyle w:val="Emphasis"/>
          <w:highlight w:val="cyan"/>
        </w:rPr>
        <w:t>function like</w:t>
      </w:r>
      <w:r w:rsidRPr="008C6F83">
        <w:rPr>
          <w:rStyle w:val="Emphasis"/>
        </w:rPr>
        <w:t xml:space="preserve"> </w:t>
      </w:r>
      <w:r w:rsidRPr="00476298">
        <w:rPr>
          <w:rStyle w:val="Emphasis"/>
          <w:highlight w:val="cyan"/>
        </w:rPr>
        <w:t>one</w:t>
      </w:r>
      <w:r w:rsidRPr="00476298">
        <w:rPr>
          <w:sz w:val="16"/>
          <w:highlight w:val="cyan"/>
        </w:rPr>
        <w:t xml:space="preserve">. </w:t>
      </w:r>
      <w:r w:rsidRPr="00476298">
        <w:rPr>
          <w:rStyle w:val="StyleUnderline"/>
          <w:rFonts w:eastAsiaTheme="minorHAnsi"/>
          <w:highlight w:val="cyan"/>
        </w:rPr>
        <w:t xml:space="preserve">It failed to </w:t>
      </w:r>
      <w:r w:rsidRPr="00476298">
        <w:rPr>
          <w:rStyle w:val="Emphasis"/>
          <w:highlight w:val="cyan"/>
        </w:rPr>
        <w:t>operationalize</w:t>
      </w:r>
      <w:r w:rsidRPr="008C6F83">
        <w:rPr>
          <w:rStyle w:val="StyleUnderline"/>
          <w:rFonts w:eastAsiaTheme="minorHAnsi"/>
        </w:rPr>
        <w:t xml:space="preserve"> its </w:t>
      </w:r>
      <w:r w:rsidRPr="00476298">
        <w:rPr>
          <w:rStyle w:val="Emphasis"/>
          <w:highlight w:val="cyan"/>
        </w:rPr>
        <w:t>hypotheses</w:t>
      </w:r>
      <w:r w:rsidRPr="008C6F83">
        <w:rPr>
          <w:sz w:val="16"/>
        </w:rPr>
        <w:t xml:space="preserve">, </w:t>
      </w:r>
      <w:r w:rsidRPr="008C6F83">
        <w:rPr>
          <w:rStyle w:val="StyleUnderline"/>
          <w:rFonts w:eastAsiaTheme="minorHAnsi"/>
        </w:rPr>
        <w:t>to</w:t>
      </w:r>
      <w:r w:rsidRPr="008C6F83">
        <w:rPr>
          <w:sz w:val="16"/>
        </w:rPr>
        <w:t xml:space="preserve"> </w:t>
      </w:r>
      <w:r w:rsidRPr="00476298">
        <w:rPr>
          <w:rStyle w:val="Emphasis"/>
          <w:highlight w:val="cyan"/>
        </w:rPr>
        <w:t>test them with empirical methods</w:t>
      </w:r>
      <w:r w:rsidRPr="008C6F83">
        <w:rPr>
          <w:sz w:val="16"/>
        </w:rPr>
        <w:t xml:space="preserve">, </w:t>
      </w:r>
      <w:r w:rsidRPr="00476298">
        <w:rPr>
          <w:rStyle w:val="StyleUnderline"/>
          <w:rFonts w:eastAsiaTheme="minorHAnsi"/>
          <w:highlight w:val="cyan"/>
        </w:rPr>
        <w:t>or to remove constructs</w:t>
      </w:r>
      <w:r w:rsidRPr="008C6F83">
        <w:rPr>
          <w:rStyle w:val="StyleUnderline"/>
          <w:rFonts w:eastAsiaTheme="minorHAnsi"/>
        </w:rPr>
        <w:t xml:space="preserve"> that failed to gain </w:t>
      </w:r>
      <w:r w:rsidRPr="008C6F83">
        <w:rPr>
          <w:rStyle w:val="Emphasis"/>
        </w:rPr>
        <w:t>scientific support</w:t>
      </w:r>
      <w:r w:rsidRPr="008C6F83">
        <w:rPr>
          <w:sz w:val="16"/>
        </w:rPr>
        <w:t xml:space="preserve">.1 In this way, </w:t>
      </w:r>
      <w:r w:rsidRPr="008C6F83">
        <w:rPr>
          <w:rStyle w:val="StyleUnderline"/>
          <w:rFonts w:eastAsiaTheme="minorHAnsi"/>
        </w:rPr>
        <w:t xml:space="preserve">the intellectual world of </w:t>
      </w:r>
      <w:r w:rsidRPr="00476298">
        <w:rPr>
          <w:rStyle w:val="StyleUnderline"/>
          <w:rFonts w:eastAsiaTheme="minorHAnsi"/>
          <w:highlight w:val="cyan"/>
        </w:rPr>
        <w:t>psychoanalysis</w:t>
      </w:r>
      <w:r w:rsidRPr="008C6F83">
        <w:rPr>
          <w:rStyle w:val="StyleUnderline"/>
          <w:rFonts w:eastAsiaTheme="minorHAnsi"/>
        </w:rPr>
        <w:t xml:space="preserve"> more closely </w:t>
      </w:r>
      <w:r w:rsidRPr="00476298">
        <w:rPr>
          <w:rStyle w:val="StyleUnderline"/>
          <w:rFonts w:eastAsiaTheme="minorHAnsi"/>
          <w:highlight w:val="cyan"/>
        </w:rPr>
        <w:t xml:space="preserve">resembles the </w:t>
      </w:r>
      <w:r w:rsidRPr="00476298">
        <w:rPr>
          <w:rStyle w:val="Emphasis"/>
          <w:highlight w:val="cyan"/>
        </w:rPr>
        <w:t>humanities</w:t>
      </w:r>
      <w:r w:rsidRPr="008C6F83">
        <w:rPr>
          <w:sz w:val="16"/>
        </w:rPr>
        <w:t>. Today, with few psychiatrists or clinical psychologists entering psychoanalytic training, the door has been opened to practitioners with backgrounds in other disciplines, including the humanities.</w:t>
      </w:r>
    </w:p>
    <w:p w14:paraId="27FE57E5" w14:textId="77777777" w:rsidR="00191184" w:rsidRPr="008C6F83" w:rsidRDefault="00191184" w:rsidP="00191184">
      <w:pPr>
        <w:rPr>
          <w:sz w:val="16"/>
          <w:szCs w:val="16"/>
        </w:rPr>
      </w:pPr>
      <w:r w:rsidRPr="008C6F83">
        <w:rPr>
          <w:sz w:val="16"/>
          <w:szCs w:val="16"/>
        </w:rPr>
        <w:t xml:space="preserve">This trend is related to a hermeneutic mode of thought,50 which focuses on meaningful interpretations of phenomena, rather than on empirical testing of hypotheses and observations. Since the time of Freud, the typical psychoanalytic paper has consisted of speculations backed up with illustrations, </w:t>
      </w:r>
      <w:proofErr w:type="gramStart"/>
      <w:r w:rsidRPr="008C6F83">
        <w:rPr>
          <w:sz w:val="16"/>
          <w:szCs w:val="16"/>
        </w:rPr>
        <w:t>similar to</w:t>
      </w:r>
      <w:proofErr w:type="gramEnd"/>
      <w:r w:rsidRPr="008C6F83">
        <w:rPr>
          <w:sz w:val="16"/>
          <w:szCs w:val="16"/>
        </w:rPr>
        <w:t xml:space="preserve"> the methods of literary theory and criticism.</w:t>
      </w:r>
    </w:p>
    <w:p w14:paraId="637EC4FB" w14:textId="77777777" w:rsidR="00191184" w:rsidRPr="008C6F83" w:rsidRDefault="00191184" w:rsidP="00191184">
      <w:pPr>
        <w:rPr>
          <w:sz w:val="16"/>
        </w:rPr>
      </w:pPr>
      <w:r w:rsidRPr="008C6F83">
        <w:rPr>
          <w:rStyle w:val="StyleUnderline"/>
          <w:rFonts w:eastAsiaTheme="minorHAnsi"/>
        </w:rPr>
        <w:t>One model currently popular in the humanities is</w:t>
      </w:r>
      <w:r w:rsidRPr="008C6F83">
        <w:rPr>
          <w:sz w:val="16"/>
        </w:rPr>
        <w:t xml:space="preserve"> “</w:t>
      </w:r>
      <w:r w:rsidRPr="008C6F83">
        <w:rPr>
          <w:rStyle w:val="Emphasis"/>
        </w:rPr>
        <w:t>critical theory</w:t>
      </w:r>
      <w:r w:rsidRPr="008C6F83">
        <w:rPr>
          <w:sz w:val="16"/>
        </w:rPr>
        <w:t xml:space="preserve">.”51 </w:t>
      </w:r>
      <w:r w:rsidRPr="00476298">
        <w:rPr>
          <w:rStyle w:val="StyleUnderline"/>
          <w:rFonts w:eastAsiaTheme="minorHAnsi"/>
          <w:highlight w:val="cyan"/>
        </w:rPr>
        <w:t xml:space="preserve">This </w:t>
      </w:r>
      <w:r w:rsidRPr="00476298">
        <w:rPr>
          <w:rStyle w:val="Emphasis"/>
          <w:highlight w:val="cyan"/>
        </w:rPr>
        <w:t>postmodernist approach</w:t>
      </w:r>
      <w:r w:rsidRPr="008C6F83">
        <w:rPr>
          <w:sz w:val="16"/>
        </w:rPr>
        <w:t xml:space="preserve"> </w:t>
      </w:r>
      <w:r w:rsidRPr="008C6F83">
        <w:rPr>
          <w:rStyle w:val="StyleUnderline"/>
          <w:rFonts w:eastAsiaTheme="minorHAnsi"/>
        </w:rPr>
        <w:t xml:space="preserve">uses Marxist concepts to explain phenomena ranging from literature to politics. It </w:t>
      </w:r>
      <w:r w:rsidRPr="00476298">
        <w:rPr>
          <w:rStyle w:val="StyleUnderline"/>
          <w:rFonts w:eastAsiaTheme="minorHAnsi"/>
          <w:highlight w:val="cyan"/>
        </w:rPr>
        <w:t>proposes</w:t>
      </w:r>
      <w:r w:rsidRPr="008C6F83">
        <w:rPr>
          <w:rStyle w:val="StyleUnderline"/>
          <w:rFonts w:eastAsiaTheme="minorHAnsi"/>
        </w:rPr>
        <w:t xml:space="preserve"> that </w:t>
      </w:r>
      <w:r w:rsidRPr="00476298">
        <w:rPr>
          <w:rStyle w:val="StyleUnderline"/>
          <w:rFonts w:eastAsiaTheme="minorHAnsi"/>
          <w:highlight w:val="cyan"/>
        </w:rPr>
        <w:t xml:space="preserve">truth is entirely </w:t>
      </w:r>
      <w:r w:rsidRPr="00476298">
        <w:rPr>
          <w:rStyle w:val="Emphasis"/>
          <w:highlight w:val="cyan"/>
        </w:rPr>
        <w:t>relative</w:t>
      </w:r>
      <w:r w:rsidRPr="008C6F83">
        <w:rPr>
          <w:rStyle w:val="StyleUnderline"/>
          <w:rFonts w:eastAsiaTheme="minorHAnsi"/>
        </w:rPr>
        <w:t xml:space="preserve"> and often governed by </w:t>
      </w:r>
      <w:r w:rsidRPr="008C6F83">
        <w:rPr>
          <w:rStyle w:val="Emphasis"/>
        </w:rPr>
        <w:t>hidden</w:t>
      </w:r>
      <w:r w:rsidRPr="008C6F83">
        <w:rPr>
          <w:rStyle w:val="StyleUnderline"/>
          <w:rFonts w:eastAsiaTheme="minorHAnsi"/>
        </w:rPr>
        <w:t xml:space="preserve"> social </w:t>
      </w:r>
      <w:r w:rsidRPr="008C6F83">
        <w:rPr>
          <w:rStyle w:val="Emphasis"/>
        </w:rPr>
        <w:t>forces</w:t>
      </w:r>
      <w:r w:rsidRPr="008C6F83">
        <w:rPr>
          <w:sz w:val="16"/>
        </w:rPr>
        <w:t xml:space="preserve">. </w:t>
      </w:r>
      <w:r w:rsidRPr="008C6F83">
        <w:rPr>
          <w:rStyle w:val="StyleUnderline"/>
          <w:rFonts w:eastAsiaTheme="minorHAnsi"/>
        </w:rPr>
        <w:t>In its most radical form</w:t>
      </w:r>
      <w:r w:rsidRPr="008C6F83">
        <w:rPr>
          <w:sz w:val="16"/>
        </w:rPr>
        <w:t xml:space="preserve">, in the work of Michel Foucault,52 critical theory and postmodernism take an </w:t>
      </w:r>
      <w:proofErr w:type="spellStart"/>
      <w:r w:rsidRPr="008C6F83">
        <w:rPr>
          <w:sz w:val="16"/>
        </w:rPr>
        <w:t>antiscience</w:t>
      </w:r>
      <w:proofErr w:type="spellEnd"/>
      <w:r w:rsidRPr="008C6F83">
        <w:rPr>
          <w:sz w:val="16"/>
        </w:rPr>
        <w:t xml:space="preserve"> position, </w:t>
      </w:r>
      <w:r w:rsidRPr="008C6F83">
        <w:rPr>
          <w:rStyle w:val="StyleUnderline"/>
          <w:rFonts w:eastAsiaTheme="minorHAnsi"/>
        </w:rPr>
        <w:t xml:space="preserve">denying the existence of objective </w:t>
      </w:r>
      <w:r w:rsidRPr="008C6F83">
        <w:rPr>
          <w:rStyle w:val="Emphasis"/>
        </w:rPr>
        <w:t>truth</w:t>
      </w:r>
      <w:r w:rsidRPr="008C6F83">
        <w:rPr>
          <w:rStyle w:val="StyleUnderline"/>
          <w:rFonts w:eastAsiaTheme="minorHAnsi"/>
        </w:rPr>
        <w:t xml:space="preserve"> </w:t>
      </w:r>
      <w:r w:rsidRPr="00476298">
        <w:rPr>
          <w:rStyle w:val="StyleUnderline"/>
          <w:rFonts w:eastAsiaTheme="minorHAnsi"/>
          <w:highlight w:val="cyan"/>
        </w:rPr>
        <w:t xml:space="preserve">and </w:t>
      </w:r>
      <w:r w:rsidRPr="00476298">
        <w:rPr>
          <w:rStyle w:val="StyleUnderline"/>
          <w:rFonts w:eastAsiaTheme="minorHAnsi"/>
        </w:rPr>
        <w:t xml:space="preserve">viewing scientific findings as ways of </w:t>
      </w:r>
      <w:r w:rsidRPr="00476298">
        <w:rPr>
          <w:rStyle w:val="StyleUnderline"/>
          <w:rFonts w:eastAsiaTheme="minorHAnsi"/>
          <w:highlight w:val="cyan"/>
        </w:rPr>
        <w:t>defending the “</w:t>
      </w:r>
      <w:r w:rsidRPr="00476298">
        <w:rPr>
          <w:rStyle w:val="Emphasis"/>
          <w:highlight w:val="cyan"/>
        </w:rPr>
        <w:t>hegemony</w:t>
      </w:r>
      <w:r w:rsidRPr="00476298">
        <w:rPr>
          <w:rStyle w:val="StyleUnderline"/>
          <w:rFonts w:eastAsiaTheme="minorHAnsi"/>
          <w:highlight w:val="cyan"/>
        </w:rPr>
        <w:t xml:space="preserve">” of those in </w:t>
      </w:r>
      <w:r w:rsidRPr="00476298">
        <w:rPr>
          <w:rStyle w:val="Emphasis"/>
          <w:highlight w:val="cyan"/>
        </w:rPr>
        <w:t>power</w:t>
      </w:r>
      <w:r w:rsidRPr="008C6F83">
        <w:rPr>
          <w:sz w:val="16"/>
        </w:rPr>
        <w:t>.</w:t>
      </w:r>
    </w:p>
    <w:p w14:paraId="0482A1B1" w14:textId="5A300F8B" w:rsidR="00191184" w:rsidRPr="000447AC" w:rsidRDefault="00191184" w:rsidP="000447AC">
      <w:pPr>
        <w:rPr>
          <w:rFonts w:eastAsiaTheme="minorHAnsi"/>
          <w:u w:val="single"/>
        </w:rPr>
      </w:pPr>
      <w:r w:rsidRPr="00476298">
        <w:rPr>
          <w:rStyle w:val="StyleUnderline"/>
          <w:rFonts w:eastAsiaTheme="minorHAnsi"/>
          <w:highlight w:val="cyan"/>
        </w:rPr>
        <w:t>Some</w:t>
      </w:r>
      <w:r w:rsidRPr="008C6F83">
        <w:rPr>
          <w:rStyle w:val="StyleUnderline"/>
          <w:rFonts w:eastAsiaTheme="minorHAnsi"/>
        </w:rPr>
        <w:t xml:space="preserve"> humanist scholars have </w:t>
      </w:r>
      <w:r w:rsidRPr="00476298">
        <w:rPr>
          <w:rStyle w:val="StyleUnderline"/>
          <w:rFonts w:eastAsiaTheme="minorHAnsi"/>
          <w:highlight w:val="cyan"/>
        </w:rPr>
        <w:t>adopted the ideas of</w:t>
      </w:r>
      <w:r w:rsidRPr="008C6F83">
        <w:rPr>
          <w:sz w:val="16"/>
        </w:rPr>
        <w:t xml:space="preserve"> Jacques </w:t>
      </w:r>
      <w:r w:rsidRPr="00476298">
        <w:rPr>
          <w:rStyle w:val="Emphasis"/>
          <w:highlight w:val="cyan"/>
        </w:rPr>
        <w:t>Lacan</w:t>
      </w:r>
      <w:r w:rsidRPr="008C6F83">
        <w:rPr>
          <w:sz w:val="16"/>
        </w:rPr>
        <w:t xml:space="preserve">, a French psychoanalyst </w:t>
      </w:r>
      <w:r w:rsidRPr="00476298">
        <w:rPr>
          <w:rStyle w:val="StyleUnderline"/>
          <w:rFonts w:eastAsiaTheme="minorHAnsi"/>
          <w:highlight w:val="cyan"/>
        </w:rPr>
        <w:t>who created his own</w:t>
      </w:r>
      <w:r w:rsidRPr="008C6F83">
        <w:rPr>
          <w:rStyle w:val="StyleUnderline"/>
          <w:rFonts w:eastAsiaTheme="minorHAnsi"/>
        </w:rPr>
        <w:t xml:space="preserve"> movement and </w:t>
      </w:r>
      <w:r w:rsidRPr="00476298">
        <w:rPr>
          <w:rStyle w:val="StyleUnderline"/>
          <w:rFonts w:eastAsiaTheme="minorHAnsi"/>
          <w:highlight w:val="cyan"/>
        </w:rPr>
        <w:t>whose</w:t>
      </w:r>
      <w:r w:rsidRPr="008C6F83">
        <w:rPr>
          <w:rStyle w:val="StyleUnderline"/>
          <w:rFonts w:eastAsiaTheme="minorHAnsi"/>
        </w:rPr>
        <w:t xml:space="preserve"> </w:t>
      </w:r>
      <w:r w:rsidRPr="00476298">
        <w:rPr>
          <w:rStyle w:val="Emphasis"/>
          <w:highlight w:val="cyan"/>
        </w:rPr>
        <w:t xml:space="preserve">eccentric </w:t>
      </w:r>
      <w:r w:rsidRPr="00476298">
        <w:rPr>
          <w:rStyle w:val="Emphasis"/>
        </w:rPr>
        <w:t xml:space="preserve">clinical </w:t>
      </w:r>
      <w:r w:rsidRPr="00476298">
        <w:rPr>
          <w:rStyle w:val="Emphasis"/>
          <w:highlight w:val="cyan"/>
        </w:rPr>
        <w:t>practice</w:t>
      </w:r>
      <w:r w:rsidRPr="008C6F83">
        <w:rPr>
          <w:sz w:val="16"/>
        </w:rPr>
        <w:t xml:space="preserve"> </w:t>
      </w:r>
      <w:r w:rsidRPr="00476298">
        <w:rPr>
          <w:rStyle w:val="StyleUnderline"/>
          <w:rFonts w:eastAsiaTheme="minorHAnsi"/>
          <w:highlight w:val="cyan"/>
        </w:rPr>
        <w:t>resembled</w:t>
      </w:r>
      <w:r w:rsidRPr="008C6F83">
        <w:rPr>
          <w:rStyle w:val="StyleUnderline"/>
          <w:rFonts w:eastAsiaTheme="minorHAnsi"/>
        </w:rPr>
        <w:t xml:space="preserve"> that of </w:t>
      </w:r>
      <w:r w:rsidRPr="00476298">
        <w:rPr>
          <w:rStyle w:val="StyleUnderline"/>
          <w:rFonts w:eastAsiaTheme="minorHAnsi"/>
          <w:highlight w:val="cyan"/>
        </w:rPr>
        <w:t xml:space="preserve">a </w:t>
      </w:r>
      <w:r w:rsidRPr="00476298">
        <w:rPr>
          <w:rStyle w:val="Emphasis"/>
          <w:highlight w:val="cyan"/>
        </w:rPr>
        <w:t>cult leader</w:t>
      </w:r>
      <w:r w:rsidRPr="008C6F83">
        <w:rPr>
          <w:rStyle w:val="StyleUnderline"/>
          <w:rFonts w:eastAsiaTheme="minorHAnsi"/>
        </w:rPr>
        <w:t>.</w:t>
      </w:r>
      <w:r w:rsidRPr="008C6F83">
        <w:rPr>
          <w:sz w:val="16"/>
        </w:rPr>
        <w:t xml:space="preserve">53 Moreover, </w:t>
      </w:r>
      <w:r w:rsidRPr="00476298">
        <w:rPr>
          <w:rStyle w:val="StyleUnderline"/>
          <w:rFonts w:eastAsiaTheme="minorHAnsi"/>
          <w:highlight w:val="cyan"/>
        </w:rPr>
        <w:t>recruitment of</w:t>
      </w:r>
      <w:r w:rsidRPr="008C6F83">
        <w:rPr>
          <w:rStyle w:val="StyleUnderline"/>
          <w:rFonts w:eastAsiaTheme="minorHAnsi"/>
        </w:rPr>
        <w:t xml:space="preserve"> </w:t>
      </w:r>
      <w:r w:rsidRPr="008C6F83">
        <w:rPr>
          <w:rStyle w:val="Emphasis"/>
        </w:rPr>
        <w:t>professionals</w:t>
      </w:r>
      <w:r w:rsidRPr="008C6F83">
        <w:rPr>
          <w:rStyle w:val="StyleUnderline"/>
          <w:rFonts w:eastAsiaTheme="minorHAnsi"/>
        </w:rPr>
        <w:t xml:space="preserve"> and </w:t>
      </w:r>
      <w:r w:rsidRPr="00476298">
        <w:rPr>
          <w:rStyle w:val="Emphasis"/>
          <w:highlight w:val="cyan"/>
        </w:rPr>
        <w:t>academics</w:t>
      </w:r>
      <w:r w:rsidRPr="00476298">
        <w:rPr>
          <w:sz w:val="16"/>
          <w:highlight w:val="cyan"/>
        </w:rPr>
        <w:t xml:space="preserve"> </w:t>
      </w:r>
      <w:r w:rsidRPr="00476298">
        <w:rPr>
          <w:rStyle w:val="StyleUnderline"/>
          <w:rFonts w:eastAsiaTheme="minorHAnsi"/>
          <w:highlight w:val="cyan"/>
        </w:rPr>
        <w:t xml:space="preserve">with </w:t>
      </w:r>
      <w:r w:rsidRPr="00476298">
        <w:rPr>
          <w:rStyle w:val="Emphasis"/>
          <w:highlight w:val="cyan"/>
        </w:rPr>
        <w:t>no training in science</w:t>
      </w:r>
      <w:r w:rsidRPr="008C6F83">
        <w:rPr>
          <w:rStyle w:val="StyleUnderline"/>
          <w:rFonts w:eastAsiaTheme="minorHAnsi"/>
        </w:rPr>
        <w:t xml:space="preserve"> </w:t>
      </w:r>
      <w:r w:rsidRPr="00476298">
        <w:rPr>
          <w:rStyle w:val="StyleUnderline"/>
          <w:rFonts w:eastAsiaTheme="minorHAnsi"/>
          <w:highlight w:val="cyan"/>
        </w:rPr>
        <w:t>could lead to</w:t>
      </w:r>
      <w:r w:rsidRPr="008C6F83">
        <w:rPr>
          <w:rStyle w:val="StyleUnderline"/>
          <w:rFonts w:eastAsiaTheme="minorHAnsi"/>
        </w:rPr>
        <w:t xml:space="preserve"> </w:t>
      </w:r>
      <w:r w:rsidRPr="008C6F83">
        <w:rPr>
          <w:rStyle w:val="StyleUnderline"/>
          <w:rFonts w:eastAsiaTheme="minorHAnsi"/>
        </w:rPr>
        <w:lastRenderedPageBreak/>
        <w:t xml:space="preserve">an increasing </w:t>
      </w:r>
      <w:r w:rsidRPr="00476298">
        <w:rPr>
          <w:rStyle w:val="Emphasis"/>
          <w:highlight w:val="cyan"/>
        </w:rPr>
        <w:t>isolation of the discipline</w:t>
      </w:r>
      <w:r w:rsidRPr="008C6F83">
        <w:rPr>
          <w:sz w:val="16"/>
        </w:rPr>
        <w:t xml:space="preserve">. </w:t>
      </w:r>
      <w:r w:rsidRPr="008C6F83">
        <w:rPr>
          <w:rStyle w:val="StyleUnderline"/>
          <w:rFonts w:eastAsiaTheme="minorHAnsi"/>
        </w:rPr>
        <w:t xml:space="preserve">While only a few contemporary psychoanalysts have embraced postmodernism, the humanities have made use of psychoanalytical </w:t>
      </w:r>
      <w:r w:rsidRPr="008C6F83">
        <w:rPr>
          <w:rStyle w:val="Emphasis"/>
        </w:rPr>
        <w:t>concepts</w:t>
      </w:r>
      <w:r w:rsidRPr="008C6F83">
        <w:rPr>
          <w:rStyle w:val="StyleUnderline"/>
          <w:rFonts w:eastAsiaTheme="minorHAnsi"/>
        </w:rPr>
        <w:t xml:space="preserve"> for their own </w:t>
      </w:r>
      <w:r w:rsidRPr="008C6F83">
        <w:rPr>
          <w:rStyle w:val="Emphasis"/>
        </w:rPr>
        <w:t>purposes</w:t>
      </w:r>
      <w:r w:rsidRPr="008C6F83">
        <w:rPr>
          <w:rStyle w:val="StyleUnderline"/>
          <w:rFonts w:eastAsiaTheme="minorHAnsi"/>
        </w:rPr>
        <w:t xml:space="preserve"> as a way of understanding </w:t>
      </w:r>
      <w:r w:rsidRPr="008C6F83">
        <w:rPr>
          <w:rStyle w:val="Emphasis"/>
        </w:rPr>
        <w:t>literature</w:t>
      </w:r>
      <w:r w:rsidRPr="008C6F83">
        <w:rPr>
          <w:rStyle w:val="StyleUnderline"/>
          <w:rFonts w:eastAsiaTheme="minorHAnsi"/>
        </w:rPr>
        <w:t xml:space="preserve"> and </w:t>
      </w:r>
      <w:r w:rsidRPr="008C6F83">
        <w:rPr>
          <w:rStyle w:val="Emphasis"/>
        </w:rPr>
        <w:t>history</w:t>
      </w:r>
      <w:r w:rsidRPr="008C6F83">
        <w:rPr>
          <w:rStyle w:val="StyleUnderline"/>
          <w:rFonts w:eastAsiaTheme="minorHAnsi"/>
        </w:rPr>
        <w:t>.</w:t>
      </w:r>
    </w:p>
    <w:sectPr w:rsidR="00191184" w:rsidRPr="000447A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118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447A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184"/>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B03CEB"/>
  <w14:defaultImageDpi w14:val="300"/>
  <w15:docId w15:val="{596BED21-E731-0748-8A26-B6B4FFBF6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118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911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9118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19118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19118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911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1184"/>
  </w:style>
  <w:style w:type="character" w:customStyle="1" w:styleId="Heading1Char">
    <w:name w:val="Heading 1 Char"/>
    <w:aliases w:val="Pocket Char"/>
    <w:basedOn w:val="DefaultParagraphFont"/>
    <w:link w:val="Heading1"/>
    <w:uiPriority w:val="9"/>
    <w:rsid w:val="0019118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91184"/>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191184"/>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19118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91184"/>
    <w:rPr>
      <w:b/>
      <w:sz w:val="26"/>
      <w:u w:val="singl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191184"/>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191184"/>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191184"/>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191184"/>
    <w:rPr>
      <w:color w:val="auto"/>
      <w:u w:val="none"/>
    </w:rPr>
  </w:style>
  <w:style w:type="paragraph" w:styleId="DocumentMap">
    <w:name w:val="Document Map"/>
    <w:basedOn w:val="Normal"/>
    <w:link w:val="DocumentMapChar"/>
    <w:uiPriority w:val="99"/>
    <w:semiHidden/>
    <w:unhideWhenUsed/>
    <w:rsid w:val="001911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1184"/>
    <w:rPr>
      <w:rFonts w:ascii="Lucida Grande" w:hAnsi="Lucida Grande" w:cs="Lucida Grande"/>
    </w:rPr>
  </w:style>
  <w:style w:type="paragraph" w:customStyle="1" w:styleId="textbold">
    <w:name w:val="text bold"/>
    <w:basedOn w:val="Normal"/>
    <w:link w:val="Emphasis"/>
    <w:uiPriority w:val="20"/>
    <w:qFormat/>
    <w:rsid w:val="0019118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19118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virt052.zim.uni-duisburg-essen.de/Kant/aa06/249.html" TargetMode="External"/><Relationship Id="rId18" Type="http://schemas.openxmlformats.org/officeDocument/2006/relationships/hyperlink" Target="http://bfp.sp.unipi.it/chiara/lm/kantpisa1.html" TargetMode="External"/><Relationship Id="rId3" Type="http://schemas.openxmlformats.org/officeDocument/2006/relationships/customXml" Target="../customXml/item3.xml"/><Relationship Id="rId21" Type="http://schemas.openxmlformats.org/officeDocument/2006/relationships/hyperlink" Target="https://link.springer.com/article/10.1007/s40319-020-00985-0" TargetMode="External"/><Relationship Id="rId7" Type="http://schemas.openxmlformats.org/officeDocument/2006/relationships/settings" Target="settings.xml"/><Relationship Id="rId12" Type="http://schemas.openxmlformats.org/officeDocument/2006/relationships/hyperlink" Target="http://bfp.sp.unipi.it/chiara/lm/kantpisa1.html" TargetMode="External"/><Relationship Id="rId17" Type="http://schemas.openxmlformats.org/officeDocument/2006/relationships/hyperlink" Target="http://bfp.sp.unipi.it/chiara/lm/kantpisa1.html" TargetMode="External"/><Relationship Id="rId2" Type="http://schemas.openxmlformats.org/officeDocument/2006/relationships/customXml" Target="../customXml/item2.xml"/><Relationship Id="rId16" Type="http://schemas.openxmlformats.org/officeDocument/2006/relationships/hyperlink" Target="http://bfp.sp.unipi.it/chiara/lm/kantpisa1.html" TargetMode="External"/><Relationship Id="rId20" Type="http://schemas.openxmlformats.org/officeDocument/2006/relationships/hyperlink" Target="https://www.statnews.com/2021/05/19/beyond-a-symbolic-gesture-whats-needed-to-turn-the-ip-waiver-into-covid-19-vaccin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virt052.zim.uni-duisburg-essen.de/Kant/aa06/245.htm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virt052.zim.uni-duisburg-essen.de/Kant/aa06/237.html" TargetMode="External"/><Relationship Id="rId23" Type="http://schemas.openxmlformats.org/officeDocument/2006/relationships/fontTable" Target="fontTable.xml"/><Relationship Id="rId10" Type="http://schemas.openxmlformats.org/officeDocument/2006/relationships/hyperlink" Target="http://bfp.sp.unipi.it/chiara/lm/kantpisa1.html" TargetMode="External"/><Relationship Id="rId19" Type="http://schemas.openxmlformats.org/officeDocument/2006/relationships/hyperlink" Target="https://idsa.in/issuebrief/wto-trips-waiver-covid-vaccine-rkumar-120721" TargetMode="External"/><Relationship Id="rId4" Type="http://schemas.openxmlformats.org/officeDocument/2006/relationships/customXml" Target="../customXml/item4.xml"/><Relationship Id="rId9" Type="http://schemas.openxmlformats.org/officeDocument/2006/relationships/hyperlink" Target="https://www.ipwatchdog.com/2021/07/21/third-option-limited-ip-waiver-solve-pandemic-vaccine-problems/id=135732/" TargetMode="External"/><Relationship Id="rId14" Type="http://schemas.openxmlformats.org/officeDocument/2006/relationships/hyperlink" Target="http://virt052.zim.uni-duisburg-essen.de/Kant/aa06/237.html" TargetMode="External"/><Relationship Id="rId22" Type="http://schemas.openxmlformats.org/officeDocument/2006/relationships/hyperlink" Target="https://www.tandfonline.com/doi/full/10.1080/25751654.2021.18908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26</Pages>
  <Words>14537</Words>
  <Characters>82864</Characters>
  <Application>Microsoft Office Word</Application>
  <DocSecurity>0</DocSecurity>
  <Lines>690</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97207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1</cp:revision>
  <dcterms:created xsi:type="dcterms:W3CDTF">2021-09-12T00:08:00Z</dcterms:created>
  <dcterms:modified xsi:type="dcterms:W3CDTF">2021-09-12T00:26:00Z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