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4769B" w14:textId="416A3A46" w:rsidR="000B725E" w:rsidRDefault="000B725E" w:rsidP="000B725E">
      <w:pPr>
        <w:pStyle w:val="Heading1"/>
      </w:pPr>
      <w:r>
        <w:t>1AC</w:t>
      </w:r>
    </w:p>
    <w:p w14:paraId="6026D945" w14:textId="77777777" w:rsidR="000B725E" w:rsidRDefault="000B725E" w:rsidP="000B725E">
      <w:pPr>
        <w:pStyle w:val="Heading3"/>
      </w:pPr>
      <w:r>
        <w:lastRenderedPageBreak/>
        <w:t>1AC – Adv – Customary International Law</w:t>
      </w:r>
    </w:p>
    <w:p w14:paraId="4D6A186A" w14:textId="77777777" w:rsidR="000B725E" w:rsidRDefault="000B725E" w:rsidP="000B725E">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7A376702" w14:textId="77777777" w:rsidR="000B725E" w:rsidRPr="00D2046C" w:rsidRDefault="000B725E" w:rsidP="000B725E">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3A77A306" w14:textId="77777777" w:rsidR="000B725E" w:rsidRPr="001130DA" w:rsidRDefault="000B725E" w:rsidP="000B725E">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1AB5FB38" w14:textId="77777777" w:rsidR="000B725E" w:rsidRPr="001130DA" w:rsidRDefault="000B725E" w:rsidP="000B725E">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5273453F" w14:textId="77777777" w:rsidR="000B725E" w:rsidRPr="00425E77" w:rsidRDefault="000B725E" w:rsidP="000B725E">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co</w:t>
      </w:r>
      <w:r>
        <w:rPr>
          <w:highlight w:val="green"/>
          <w:u w:val="single"/>
        </w:rPr>
        <w:t xml:space="preserve"> </w:t>
      </w:r>
      <w:r w:rsidRPr="008D2E40">
        <w:rPr>
          <w:highlight w:val="green"/>
          <w:u w:val="single"/>
        </w:rPr>
        <w:t xml:space="preserve">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2B345AAE" w14:textId="77777777" w:rsidR="000B725E" w:rsidRPr="001130DA" w:rsidRDefault="000B725E" w:rsidP="000B725E">
      <w:pPr>
        <w:rPr>
          <w:sz w:val="16"/>
        </w:rPr>
      </w:pPr>
      <w:r w:rsidRPr="001130DA">
        <w:rPr>
          <w:sz w:val="16"/>
        </w:rPr>
        <w:t>A. Initial Definitions and Considerations</w:t>
      </w:r>
    </w:p>
    <w:p w14:paraId="1287820E" w14:textId="77777777" w:rsidR="000B725E" w:rsidRPr="00ED5AB7" w:rsidRDefault="000B725E" w:rsidP="000B725E">
      <w:pPr>
        <w:rPr>
          <w:rStyle w:val="Emphasis"/>
        </w:rPr>
      </w:pPr>
      <w:r w:rsidRPr="001130DA">
        <w:rPr>
          <w:sz w:val="16"/>
        </w:rPr>
        <w:t xml:space="preserve">1. </w:t>
      </w:r>
      <w:r w:rsidRPr="00ED5AB7">
        <w:rPr>
          <w:rStyle w:val="Emphasis"/>
        </w:rPr>
        <w:t>CIL Standards</w:t>
      </w:r>
    </w:p>
    <w:p w14:paraId="73951971" w14:textId="77777777" w:rsidR="000B725E" w:rsidRPr="003E22A7" w:rsidRDefault="000B725E" w:rsidP="000B725E">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xml:space="preserve">. As is true for general practice, evidence of </w:t>
      </w:r>
      <w:r w:rsidRPr="002A1AC9">
        <w:rPr>
          <w:sz w:val="16"/>
        </w:rPr>
        <w:lastRenderedPageBreak/>
        <w:t>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39FDF365" w14:textId="77777777" w:rsidR="000B725E" w:rsidRPr="00ED5AB7" w:rsidRDefault="000B725E" w:rsidP="000B725E">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5E6F4088" w14:textId="77777777" w:rsidR="000B725E" w:rsidRPr="003E22A7" w:rsidRDefault="000B725E" w:rsidP="000B725E">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6D0B8F40" w14:textId="77777777" w:rsidR="000B725E" w:rsidRPr="001130DA" w:rsidRDefault="000B725E" w:rsidP="000B725E">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6F836F07" w14:textId="77777777" w:rsidR="000B725E" w:rsidRPr="00A56669" w:rsidRDefault="000B725E" w:rsidP="000B725E">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20474539" w14:textId="77777777" w:rsidR="000B725E" w:rsidRPr="001130DA" w:rsidRDefault="000B725E" w:rsidP="000B725E">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693761EA" w14:textId="77777777" w:rsidR="000B725E" w:rsidRPr="00425E77" w:rsidRDefault="000B725E" w:rsidP="000B725E">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Another major UN Human Rightstreaty, the International Covenant on Civil and Political Rights (</w:t>
      </w:r>
      <w:r w:rsidRPr="00A56669">
        <w:rPr>
          <w:rStyle w:val="Emphasis"/>
        </w:rPr>
        <w:t>ICCPR</w:t>
      </w:r>
      <w:r w:rsidRPr="00425E77">
        <w:rPr>
          <w:u w:val="single"/>
        </w:rPr>
        <w:t xml:space="preserve">), also adopted by the U.N. General Assembly to be effective in 1976, recognizes FOA including the </w:t>
      </w:r>
      <w:r w:rsidRPr="00425E77">
        <w:rPr>
          <w:u w:val="single"/>
        </w:rPr>
        <w:lastRenderedPageBreak/>
        <w:t>right to form and join trade unions</w:t>
      </w:r>
      <w:r w:rsidRPr="00425E77">
        <w:rPr>
          <w:sz w:val="16"/>
        </w:rPr>
        <w:t xml:space="preserve">. 124 </w:t>
      </w:r>
      <w:r w:rsidRPr="00425E77">
        <w:rPr>
          <w:u w:val="single"/>
        </w:rPr>
        <w:t>The ICCPR has been ratified by 173 countries, including three of the four largepopulation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125 Indeed, of the 187 ILO Member States, only 11 relatively smallpopulation countries have not ratified at least one of Convention 87, the ICESCR, or the ICCPR.126</w:t>
      </w:r>
    </w:p>
    <w:p w14:paraId="0CB42F6B" w14:textId="77777777" w:rsidR="000B725E" w:rsidRPr="00425E77" w:rsidRDefault="000B725E" w:rsidP="000B725E">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p>
    <w:p w14:paraId="778BD470" w14:textId="77777777" w:rsidR="000B725E" w:rsidRPr="00425E77" w:rsidRDefault="000B725E" w:rsidP="000B725E">
      <w:pPr>
        <w:rPr>
          <w:sz w:val="16"/>
        </w:rPr>
      </w:pPr>
      <w:r w:rsidRPr="00425E77">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4A61D236" w14:textId="77777777" w:rsidR="000B725E" w:rsidRPr="001130DA" w:rsidRDefault="000B725E" w:rsidP="000B725E">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the Labour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including “respect for International Labour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25CA2F78" w14:textId="77777777" w:rsidR="000B725E" w:rsidRPr="00A56669" w:rsidRDefault="000B725E" w:rsidP="000B725E">
      <w:pPr>
        <w:rPr>
          <w:sz w:val="16"/>
          <w:szCs w:val="16"/>
        </w:rPr>
      </w:pPr>
      <w:r w:rsidRPr="00A56669">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588BDDDE" w14:textId="77777777" w:rsidR="000B725E" w:rsidRPr="001130DA" w:rsidRDefault="000B725E" w:rsidP="000B725E">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although particular limits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08CB6E3C" w14:textId="77777777" w:rsidR="000B725E" w:rsidRPr="001130DA" w:rsidRDefault="000B725E" w:rsidP="000B725E">
      <w:pPr>
        <w:rPr>
          <w:sz w:val="16"/>
        </w:rPr>
      </w:pPr>
      <w:r w:rsidRPr="005833EA">
        <w:rPr>
          <w:u w:val="single"/>
        </w:rPr>
        <w:lastRenderedPageBreak/>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p>
    <w:p w14:paraId="7F50AC70" w14:textId="77777777" w:rsidR="000B725E" w:rsidRPr="0098613E" w:rsidRDefault="000B725E" w:rsidP="000B725E">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54F4512D" w14:textId="77777777" w:rsidR="000B725E" w:rsidRPr="001130DA" w:rsidRDefault="000B725E" w:rsidP="000B725E">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3BDB1B5E" w14:textId="77777777" w:rsidR="000B725E" w:rsidRPr="0098613E" w:rsidRDefault="000B725E" w:rsidP="000B725E">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5FB5ADD4" w14:textId="77777777" w:rsidR="000B725E" w:rsidRPr="002A1AC9" w:rsidRDefault="000B725E" w:rsidP="000B725E">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57DA7F32" w14:textId="77777777" w:rsidR="000B725E" w:rsidRPr="002A1AC9" w:rsidRDefault="000B725E" w:rsidP="000B725E">
      <w:pPr>
        <w:rPr>
          <w:sz w:val="16"/>
        </w:rPr>
      </w:pPr>
      <w:r w:rsidRPr="002A1AC9">
        <w:rPr>
          <w:u w:val="single"/>
        </w:rPr>
        <w:lastRenderedPageBreak/>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744E918E" w14:textId="77777777" w:rsidR="000B725E" w:rsidRPr="001130DA" w:rsidRDefault="000B725E" w:rsidP="000B725E">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(opinio juris) in the absence of any explanation to the contrary</w:t>
      </w:r>
      <w:r w:rsidRPr="002A1AC9">
        <w:rPr>
          <w:u w:val="single"/>
        </w:rPr>
        <w:t>.”</w:t>
      </w:r>
      <w:r w:rsidRPr="001130DA">
        <w:rPr>
          <w:sz w:val="16"/>
        </w:rPr>
        <w:t>162</w:t>
      </w:r>
    </w:p>
    <w:p w14:paraId="0532E01D" w14:textId="77777777" w:rsidR="000B725E" w:rsidRPr="001130DA" w:rsidRDefault="000B725E" w:rsidP="000B725E">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Of particular relevance to the U.S. setting, these expansions have included assuring the right to strike for public sector employees and prohibiting the hiring of replacements for strikers</w:t>
      </w:r>
      <w:r w:rsidRPr="001130DA">
        <w:rPr>
          <w:sz w:val="16"/>
        </w:rPr>
        <w:t>.165</w:t>
      </w:r>
    </w:p>
    <w:p w14:paraId="0BCC5ED4" w14:textId="77777777" w:rsidR="000B725E" w:rsidRPr="001130DA" w:rsidRDefault="000B725E" w:rsidP="000B725E">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rightto-strike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3A5E9786" w14:textId="77777777" w:rsidR="000B725E" w:rsidRPr="0098613E" w:rsidRDefault="000B725E" w:rsidP="000B725E">
      <w:pPr>
        <w:rPr>
          <w:sz w:val="16"/>
        </w:rPr>
      </w:pPr>
      <w:r w:rsidRPr="001130DA">
        <w:rPr>
          <w:sz w:val="16"/>
        </w:rPr>
        <w:t xml:space="preserve">In 2018, responding to a press briefing on a strike by U.N. employees following announced pay cuts, </w:t>
      </w:r>
      <w:r w:rsidRPr="0098613E">
        <w:rPr>
          <w:sz w:val="16"/>
        </w:rPr>
        <w:t>the Deputy Spokesman for the U.N. SecretaryGeneral reiterated the U.N. view that the right to strike is indeed CIL and did so in the context of the right being asserted by public employees not involved in the administration of the state:</w:t>
      </w:r>
    </w:p>
    <w:p w14:paraId="59E7C579" w14:textId="77777777" w:rsidR="000B725E" w:rsidRPr="001130DA" w:rsidRDefault="000B725E" w:rsidP="000B725E">
      <w:pPr>
        <w:rPr>
          <w:sz w:val="16"/>
        </w:rPr>
      </w:pPr>
      <w:r w:rsidRPr="001130DA">
        <w:rPr>
          <w:sz w:val="16"/>
        </w:rPr>
        <w:t xml:space="preserve">Question: Does the Secretary-General believe that U.N. staff have a right to take part in industrial action? </w:t>
      </w:r>
    </w:p>
    <w:p w14:paraId="2B8F8BF9" w14:textId="77777777" w:rsidR="000B725E" w:rsidRPr="001130DA" w:rsidRDefault="000B725E" w:rsidP="000B725E">
      <w:pPr>
        <w:rPr>
          <w:sz w:val="16"/>
        </w:rPr>
      </w:pPr>
      <w:r w:rsidRPr="001130DA">
        <w:rPr>
          <w:sz w:val="16"/>
        </w:rPr>
        <w:t>Deputy Spokesman: We believe the right to strike is part of customary international law.167</w:t>
      </w:r>
    </w:p>
    <w:p w14:paraId="3CF9A134" w14:textId="77777777" w:rsidR="000B725E" w:rsidRPr="001130DA" w:rsidRDefault="000B725E" w:rsidP="000B725E">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 xml:space="preserve">reaffirmed their joint commitment to the right to strike as part of </w:t>
      </w:r>
      <w:r w:rsidRPr="0098613E">
        <w:rPr>
          <w:rStyle w:val="Emphasis"/>
        </w:rPr>
        <w:lastRenderedPageBreak/>
        <w:t>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4FAA283F" w14:textId="77777777" w:rsidR="000B725E" w:rsidRPr="00875A8F" w:rsidRDefault="000B725E" w:rsidP="000B725E">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4DD6E95B" w14:textId="77777777" w:rsidR="000B725E" w:rsidRDefault="000B725E" w:rsidP="000B725E"/>
    <w:p w14:paraId="48C3142F" w14:textId="77777777" w:rsidR="000B725E" w:rsidRDefault="000B725E" w:rsidP="000B725E">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7EEA3DE4" w14:textId="77777777" w:rsidR="000B725E" w:rsidRPr="00463A35" w:rsidRDefault="000B725E" w:rsidP="000B725E">
      <w:r w:rsidRPr="00463A35">
        <w:rPr>
          <w:rStyle w:val="Style13ptBold"/>
        </w:rPr>
        <w:t>Seifert 21</w:t>
      </w:r>
      <w:r>
        <w:t xml:space="preserve"> [Achim; 2021; </w:t>
      </w:r>
      <w:r w:rsidRPr="00463A35">
        <w:t>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10" w:history="1">
        <w:r w:rsidRPr="00111F4F">
          <w:rPr>
            <w:rStyle w:val="Hyperlink"/>
          </w:rPr>
          <w:t>https://sci-hub.se/https://doi.org/10.1177/2031952521994412</w:t>
        </w:r>
      </w:hyperlink>
      <w:r>
        <w:t>] Justin</w:t>
      </w:r>
    </w:p>
    <w:p w14:paraId="7B554677" w14:textId="77777777" w:rsidR="000B725E" w:rsidRPr="00B57BC0" w:rsidRDefault="000B725E" w:rsidP="000B725E">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w:t>
      </w:r>
      <w:r w:rsidRPr="00463A35">
        <w:rPr>
          <w:u w:val="single"/>
        </w:rPr>
        <w:lastRenderedPageBreak/>
        <w:t>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organisation’s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117D4024" w14:textId="77777777" w:rsidR="000B725E" w:rsidRDefault="000B725E" w:rsidP="000B725E">
      <w:pPr>
        <w:pStyle w:val="Heading4"/>
      </w:pPr>
      <w:r>
        <w:t xml:space="preserve">Scenario one is </w:t>
      </w:r>
      <w:r w:rsidRPr="00C7231B">
        <w:rPr>
          <w:u w:val="single"/>
        </w:rPr>
        <w:t>SDG</w:t>
      </w:r>
      <w:r>
        <w:t>:</w:t>
      </w:r>
    </w:p>
    <w:p w14:paraId="0D1250C4" w14:textId="77777777" w:rsidR="000B725E" w:rsidRDefault="000B725E" w:rsidP="000B725E">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12B11EB6" w14:textId="77777777" w:rsidR="000B725E" w:rsidRPr="008751FE" w:rsidRDefault="000B725E" w:rsidP="000B725E">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11" w:history="1">
        <w:r w:rsidRPr="00350781">
          <w:rPr>
            <w:rStyle w:val="Hyperlink"/>
          </w:rPr>
          <w:t>https://www.ilo.org/global/standards/introduction-to-international-labour-standards/the-benefits-of-international-labour-standards/lang--en/index.htm</w:t>
        </w:r>
      </w:hyperlink>
      <w:r>
        <w:t xml:space="preserve">] Justin </w:t>
      </w:r>
    </w:p>
    <w:p w14:paraId="2FF3E5BD" w14:textId="77777777" w:rsidR="000B725E" w:rsidRPr="00CF4094" w:rsidRDefault="000B725E" w:rsidP="000B725E">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r w:rsidRPr="00726C77">
        <w:rPr>
          <w:rStyle w:val="Emphasis"/>
        </w:rPr>
        <w:lastRenderedPageBreak/>
        <w:t>programme</w:t>
      </w:r>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 xml:space="preserve">labour </w:t>
      </w:r>
      <w:r w:rsidRPr="00726C77">
        <w:rPr>
          <w:rStyle w:val="Emphasis"/>
        </w:rPr>
        <w:lastRenderedPageBreak/>
        <w:t>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International labour standards not only respond to changes in the world of work for the protection of workers, but also take into account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labour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international labour standards call for the creation of institutions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3AC15149" w14:textId="77777777" w:rsidR="000B725E" w:rsidRDefault="000B725E" w:rsidP="000B725E"/>
    <w:p w14:paraId="25583E41" w14:textId="77777777" w:rsidR="000B725E" w:rsidRPr="00594ADE" w:rsidRDefault="000B725E" w:rsidP="000B725E">
      <w:pPr>
        <w:pStyle w:val="Heading4"/>
      </w:pPr>
      <w:r w:rsidRPr="00594ADE">
        <w:lastRenderedPageBreak/>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45590A32" w14:textId="77777777" w:rsidR="000B725E" w:rsidRPr="00594ADE" w:rsidRDefault="000B725E" w:rsidP="000B725E">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03E8FE0E" w14:textId="77777777" w:rsidR="000B725E" w:rsidRDefault="000B725E" w:rsidP="000B725E">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w:t>
      </w:r>
      <w:r w:rsidRPr="00594ADE">
        <w:rPr>
          <w:sz w:val="16"/>
        </w:rPr>
        <w:lastRenderedPageBreak/>
        <w:t xml:space="preserve">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cyber attacks will restrict the ability to operate Sustainable Cities and </w:t>
      </w:r>
      <w:r w:rsidRPr="00594ADE">
        <w:rPr>
          <w:sz w:val="16"/>
        </w:rPr>
        <w:lastRenderedPageBreak/>
        <w:t xml:space="preserve">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1C67030E" w14:textId="77777777" w:rsidR="000B725E" w:rsidRPr="00C7794F" w:rsidRDefault="000B725E" w:rsidP="000B725E">
      <w:pPr>
        <w:pStyle w:val="Heading4"/>
        <w:rPr>
          <w:rFonts w:cs="Calibri"/>
        </w:rPr>
      </w:pPr>
      <w:r>
        <w:rPr>
          <w:rFonts w:cs="Calibri"/>
        </w:rPr>
        <w:t>Evolution proves it true</w:t>
      </w:r>
    </w:p>
    <w:p w14:paraId="36ECEAC1" w14:textId="77777777" w:rsidR="000B725E" w:rsidRPr="00C7794F" w:rsidRDefault="000B725E" w:rsidP="000B725E">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39F6D092" w14:textId="77777777" w:rsidR="000B725E" w:rsidRDefault="000B725E" w:rsidP="000B725E">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lastRenderedPageBreak/>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4CAC3E71" w14:textId="77777777" w:rsidR="000B725E" w:rsidRPr="009D3669" w:rsidRDefault="000B725E" w:rsidP="000B725E"/>
    <w:p w14:paraId="06E440E2" w14:textId="77777777" w:rsidR="000B725E" w:rsidRDefault="000B725E" w:rsidP="000B725E">
      <w:pPr>
        <w:rPr>
          <w:sz w:val="16"/>
        </w:rPr>
      </w:pPr>
    </w:p>
    <w:p w14:paraId="7D99CAAE" w14:textId="77777777" w:rsidR="000B725E" w:rsidRPr="00594ADE" w:rsidRDefault="000B725E" w:rsidP="000B725E">
      <w:pPr>
        <w:rPr>
          <w:sz w:val="16"/>
        </w:rPr>
      </w:pPr>
    </w:p>
    <w:p w14:paraId="10017857" w14:textId="77777777" w:rsidR="000B725E" w:rsidRDefault="000B725E" w:rsidP="000B725E">
      <w:pPr>
        <w:pStyle w:val="Heading3"/>
      </w:pPr>
      <w:r>
        <w:lastRenderedPageBreak/>
        <w:t>1AC – Plan</w:t>
      </w:r>
    </w:p>
    <w:p w14:paraId="2372504A" w14:textId="77777777" w:rsidR="000B725E" w:rsidRDefault="000B725E" w:rsidP="000B725E">
      <w:pPr>
        <w:pStyle w:val="Heading4"/>
      </w:pPr>
      <w:r>
        <w:t>Plan text: The United States of America ought to recognize an unconditional right of workers to strike.</w:t>
      </w:r>
    </w:p>
    <w:p w14:paraId="737EE093" w14:textId="77777777" w:rsidR="000B725E" w:rsidRDefault="000B725E" w:rsidP="000B725E"/>
    <w:p w14:paraId="657A625C" w14:textId="77777777" w:rsidR="000B725E" w:rsidRPr="002D5537" w:rsidRDefault="000B725E" w:rsidP="000B725E">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231C401C" w14:textId="77777777" w:rsidR="000B725E" w:rsidRPr="00D2046C" w:rsidRDefault="000B725E" w:rsidP="000B725E">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2" w:history="1">
        <w:r w:rsidRPr="00111F4F">
          <w:rPr>
            <w:rStyle w:val="Hyperlink"/>
          </w:rPr>
          <w:t>https://digitalcommons.law.yale.edu/cgi/viewcontent.cgi?article=1710&amp;context=yjil</w:t>
        </w:r>
      </w:hyperlink>
      <w:r>
        <w:t>] Justin ** Brackets in original</w:t>
      </w:r>
    </w:p>
    <w:p w14:paraId="0DD4401A" w14:textId="77777777" w:rsidR="000B725E" w:rsidRPr="00696421" w:rsidRDefault="000B725E" w:rsidP="000B725E">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lastRenderedPageBreak/>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w:t>
      </w:r>
      <w:r w:rsidRPr="00696421">
        <w:rPr>
          <w:u w:val="single"/>
        </w:rPr>
        <w:lastRenderedPageBreak/>
        <w:t xml:space="preserve">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22ABD554" w14:textId="77777777" w:rsidR="000B725E" w:rsidRDefault="000B725E" w:rsidP="000B725E"/>
    <w:p w14:paraId="3523AD9D" w14:textId="77777777" w:rsidR="000B725E" w:rsidRPr="009F214B" w:rsidRDefault="000B725E" w:rsidP="000B725E">
      <w:pPr>
        <w:pStyle w:val="Heading3"/>
        <w:rPr>
          <w:rFonts w:cs="Calibri"/>
        </w:rPr>
      </w:pPr>
      <w:r w:rsidRPr="009F214B">
        <w:rPr>
          <w:rFonts w:cs="Calibri"/>
        </w:rPr>
        <w:lastRenderedPageBreak/>
        <w:t>1AC – Framing</w:t>
      </w:r>
    </w:p>
    <w:p w14:paraId="34C83F6B" w14:textId="77777777" w:rsidR="000B725E" w:rsidRPr="009F214B" w:rsidRDefault="000B725E" w:rsidP="000B725E">
      <w:pPr>
        <w:pStyle w:val="Heading4"/>
        <w:rPr>
          <w:rFonts w:cs="Calibri"/>
        </w:rPr>
      </w:pPr>
      <w:r w:rsidRPr="009F214B">
        <w:rPr>
          <w:rFonts w:cs="Calibri"/>
        </w:rPr>
        <w:t>The standard is maximizing expected wellbeing.</w:t>
      </w:r>
    </w:p>
    <w:p w14:paraId="0135CE7B" w14:textId="77777777" w:rsidR="000B725E" w:rsidRPr="009F214B" w:rsidRDefault="000B725E" w:rsidP="000B725E">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083EF9A9" w14:textId="77777777" w:rsidR="000B725E" w:rsidRPr="009F214B" w:rsidRDefault="000B725E" w:rsidP="000B725E">
      <w:pPr>
        <w:pStyle w:val="Heading4"/>
        <w:rPr>
          <w:rFonts w:cs="Calibri"/>
        </w:rPr>
      </w:pPr>
      <w:r w:rsidRPr="009F214B">
        <w:rPr>
          <w:rFonts w:cs="Calibri"/>
        </w:rPr>
        <w:t>2] Extinction outweighs</w:t>
      </w:r>
    </w:p>
    <w:p w14:paraId="72FC8BFA" w14:textId="77777777" w:rsidR="000B725E" w:rsidRPr="009F214B" w:rsidRDefault="000B725E" w:rsidP="000B725E">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5D92FB61" w14:textId="77777777" w:rsidR="000B725E" w:rsidRPr="009F214B" w:rsidRDefault="000B725E" w:rsidP="000B725E">
      <w:pPr>
        <w:rPr>
          <w:sz w:val="14"/>
          <w:szCs w:val="26"/>
        </w:rPr>
      </w:pPr>
      <w:r w:rsidRPr="009F214B">
        <w:rPr>
          <w:rStyle w:val="StyleUnderline"/>
          <w:szCs w:val="26"/>
        </w:rPr>
        <w:t xml:space="preserve">The human race might go extinct </w:t>
      </w:r>
      <w:r w:rsidRPr="009F214B">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r w:rsidRPr="009F214B">
        <w:rPr>
          <w:sz w:val="14"/>
          <w:szCs w:val="26"/>
        </w:rPr>
        <w:t xml:space="preserve">The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r w:rsidRPr="009F214B">
        <w:rPr>
          <w:rStyle w:val="StyleUnderline"/>
          <w:szCs w:val="26"/>
        </w:rPr>
        <w:t xml:space="preserve">So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So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6AC29CB7" w14:textId="77777777" w:rsidR="000B725E" w:rsidRDefault="000B725E" w:rsidP="000B725E">
      <w:pPr>
        <w:pStyle w:val="Heading3"/>
      </w:pPr>
      <w:r>
        <w:lastRenderedPageBreak/>
        <w:t>Underview</w:t>
      </w:r>
    </w:p>
    <w:p w14:paraId="47030893" w14:textId="77777777" w:rsidR="000B725E" w:rsidRPr="00361031" w:rsidRDefault="000B725E" w:rsidP="000B725E">
      <w:pPr>
        <w:pStyle w:val="Heading4"/>
        <w:rPr>
          <w:bCs w:val="0"/>
        </w:rPr>
      </w:pPr>
      <w:r w:rsidRPr="00361031">
        <w:t xml:space="preserve">1] 1AR theory is legit – anything else means </w:t>
      </w:r>
      <w:r w:rsidRPr="00361031">
        <w:rPr>
          <w:u w:val="single"/>
        </w:rPr>
        <w:t>infinite abuse</w:t>
      </w:r>
      <w:r w:rsidRPr="00361031">
        <w:t xml:space="preserve"> – drop the debater, competing interps, and the highest layer – 1AR are </w:t>
      </w:r>
      <w:r w:rsidRPr="00361031">
        <w:rPr>
          <w:u w:val="single"/>
        </w:rPr>
        <w:t>too short</w:t>
      </w:r>
      <w:r w:rsidRPr="00361031">
        <w:t xml:space="preserve"> to make up for the time trade-off – no RVIs – 6 min 2NR means they can brute force me every time.</w:t>
      </w:r>
    </w:p>
    <w:p w14:paraId="5A6CBF0D" w14:textId="77777777" w:rsidR="000B725E" w:rsidRDefault="000B725E" w:rsidP="000B725E"/>
    <w:p w14:paraId="18EA32C9" w14:textId="799ECEDC" w:rsidR="000B725E" w:rsidRDefault="000B725E" w:rsidP="000B725E">
      <w:pPr>
        <w:pStyle w:val="Heading4"/>
      </w:pPr>
      <w:r>
        <w:t xml:space="preserve">2] </w:t>
      </w:r>
      <w:r w:rsidRPr="00987ABD">
        <w:t xml:space="preserve">Procedural fairness is a voter and outweighs a] </w:t>
      </w:r>
      <w:r>
        <w:t xml:space="preserve">testing - </w:t>
      </w:r>
      <w:r w:rsidRPr="00987ABD">
        <w:t xml:space="preserve">b] probability – debate can’t alter subjectivity, but it can rectify skews, c] internal link turns every impact – a limited debate promotes research and engagement </w:t>
      </w:r>
      <w:r>
        <w:t xml:space="preserve">d] </w:t>
      </w:r>
      <w:r w:rsidRPr="00112C1A">
        <w:t xml:space="preserve">All your arguments concede fairness since you assume </w:t>
      </w:r>
      <w:r>
        <w:t xml:space="preserve">they will be </w:t>
      </w:r>
      <w:r w:rsidRPr="00112C1A">
        <w:t>e</w:t>
      </w:r>
      <w:r>
        <w:t>v</w:t>
      </w:r>
      <w:r w:rsidRPr="00112C1A">
        <w:t>aluated fairly</w:t>
      </w:r>
      <w:r>
        <w:t>.</w:t>
      </w:r>
    </w:p>
    <w:p w14:paraId="417CD7C4" w14:textId="77777777" w:rsidR="000B725E" w:rsidRPr="000B725E" w:rsidRDefault="000B725E" w:rsidP="000B725E"/>
    <w:p w14:paraId="55C2832A" w14:textId="5E92FB10" w:rsidR="000B725E" w:rsidRDefault="000B725E" w:rsidP="000B725E">
      <w:pPr>
        <w:pStyle w:val="Heading4"/>
      </w:pPr>
      <w:r>
        <w:t>3] Tech dematerialization secures sustainability.</w:t>
      </w:r>
    </w:p>
    <w:p w14:paraId="222EC218" w14:textId="77777777" w:rsidR="000B725E" w:rsidRPr="0098787C" w:rsidRDefault="000B725E" w:rsidP="000B725E">
      <w:r w:rsidRPr="0098787C">
        <w:rPr>
          <w:b/>
          <w:bCs/>
          <w:sz w:val="26"/>
        </w:rPr>
        <w:t>McAfee 19</w:t>
      </w:r>
      <w:r w:rsidRPr="0098787C">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76D8D268" w14:textId="77777777" w:rsidR="000B725E" w:rsidRPr="0098787C" w:rsidRDefault="000B725E" w:rsidP="000B725E">
      <w:pPr>
        <w:rPr>
          <w:sz w:val="16"/>
        </w:rPr>
      </w:pPr>
      <w:r w:rsidRPr="005B1F49">
        <w:rPr>
          <w:u w:val="single"/>
        </w:rPr>
        <w:t xml:space="preserve">There is </w:t>
      </w:r>
      <w:r w:rsidRPr="005B1F49">
        <w:rPr>
          <w:b/>
          <w:iCs/>
          <w:u w:val="single"/>
        </w:rPr>
        <w:t>no shortage</w:t>
      </w:r>
      <w:r w:rsidRPr="005B1F49">
        <w:rPr>
          <w:u w:val="single"/>
        </w:rPr>
        <w:t xml:space="preserve"> of examples of dematerialization</w:t>
      </w:r>
      <w:r w:rsidRPr="005B1F49">
        <w:rPr>
          <w:sz w:val="16"/>
        </w:rPr>
        <w:t>. I chose the</w:t>
      </w:r>
      <w:r w:rsidRPr="0098787C">
        <w:rPr>
          <w:sz w:val="16"/>
        </w:rPr>
        <w:t xml:space="preserve"> ones in this chapter because they illustrate a set of fundamental principles at the intersection of business, economics, innovation, and our impact on our planet. They are:</w:t>
      </w:r>
    </w:p>
    <w:p w14:paraId="770CC8C1" w14:textId="77777777" w:rsidR="000B725E" w:rsidRPr="0098787C" w:rsidRDefault="000B725E" w:rsidP="000B725E">
      <w:pPr>
        <w:rPr>
          <w:sz w:val="16"/>
        </w:rPr>
      </w:pPr>
      <w:r w:rsidRPr="0098787C">
        <w:rPr>
          <w:u w:val="single"/>
        </w:rPr>
        <w:t>We do want more all the time</w:t>
      </w:r>
      <w:r w:rsidRPr="0098787C">
        <w:rPr>
          <w:sz w:val="16"/>
        </w:rPr>
        <w:t xml:space="preserve">, </w:t>
      </w:r>
      <w:r w:rsidRPr="0098787C">
        <w:rPr>
          <w:u w:val="single"/>
        </w:rPr>
        <w:t xml:space="preserve">but </w:t>
      </w:r>
      <w:r w:rsidRPr="0098787C">
        <w:rPr>
          <w:b/>
          <w:iCs/>
          <w:u w:val="single"/>
        </w:rPr>
        <w:t>not more resources</w:t>
      </w:r>
      <w:r w:rsidRPr="0098787C">
        <w:rPr>
          <w:sz w:val="16"/>
        </w:rPr>
        <w:t xml:space="preserve">. Alfred Marshall was right, but William Jevons was wrong. </w:t>
      </w:r>
      <w:r w:rsidRPr="0098787C">
        <w:rPr>
          <w:u w:val="single"/>
        </w:rPr>
        <w:t>Our wants and desires keep growing</w:t>
      </w:r>
      <w:r w:rsidRPr="0098787C">
        <w:rPr>
          <w:sz w:val="16"/>
        </w:rPr>
        <w:t xml:space="preserve">, evidently without end, and therefore so do our economies. But </w:t>
      </w:r>
      <w:r w:rsidRPr="0098787C">
        <w:rPr>
          <w:u w:val="single"/>
        </w:rPr>
        <w:t xml:space="preserve">our use of the earth’s resources </w:t>
      </w:r>
      <w:r w:rsidRPr="0098787C">
        <w:rPr>
          <w:b/>
          <w:iCs/>
          <w:u w:val="single"/>
        </w:rPr>
        <w:t>does not</w:t>
      </w:r>
      <w:r w:rsidRPr="0098787C">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407E8063" w14:textId="77777777" w:rsidR="000B725E" w:rsidRPr="0098787C" w:rsidRDefault="000B725E" w:rsidP="000B725E">
      <w:pPr>
        <w:rPr>
          <w:sz w:val="16"/>
        </w:rPr>
      </w:pPr>
      <w:r w:rsidRPr="0098787C">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sidRPr="005B1F49">
        <w:rPr>
          <w:u w:val="single"/>
        </w:rPr>
        <w:t xml:space="preserve">Elasticities of </w:t>
      </w:r>
      <w:r w:rsidRPr="005B1F49">
        <w:rPr>
          <w:highlight w:val="green"/>
          <w:u w:val="single"/>
        </w:rPr>
        <w:t>demand</w:t>
      </w:r>
      <w:r w:rsidRPr="0098787C">
        <w:rPr>
          <w:sz w:val="16"/>
        </w:rPr>
        <w:t xml:space="preserve"> can </w:t>
      </w:r>
      <w:r w:rsidRPr="005B1F49">
        <w:rPr>
          <w:highlight w:val="green"/>
          <w:u w:val="single"/>
        </w:rPr>
        <w:t>change</w:t>
      </w:r>
      <w:r w:rsidRPr="0098787C">
        <w:rPr>
          <w:u w:val="single"/>
        </w:rPr>
        <w:t xml:space="preserve"> over time </w:t>
      </w:r>
      <w:r w:rsidRPr="005B1F49">
        <w:rPr>
          <w:highlight w:val="green"/>
          <w:u w:val="single"/>
        </w:rPr>
        <w:t>for</w:t>
      </w:r>
      <w:r w:rsidRPr="0098787C">
        <w:rPr>
          <w:u w:val="single"/>
        </w:rPr>
        <w:t xml:space="preserve"> several reasons</w:t>
      </w:r>
      <w:r w:rsidRPr="0098787C">
        <w:rPr>
          <w:sz w:val="16"/>
        </w:rPr>
        <w:t xml:space="preserve">, </w:t>
      </w:r>
      <w:r w:rsidRPr="0098787C">
        <w:rPr>
          <w:u w:val="single"/>
        </w:rPr>
        <w:t xml:space="preserve">the most fundamental of which is </w:t>
      </w:r>
      <w:r w:rsidRPr="005B1F49">
        <w:rPr>
          <w:b/>
          <w:iCs/>
          <w:highlight w:val="green"/>
          <w:u w:val="single"/>
        </w:rPr>
        <w:t>tech</w:t>
      </w:r>
      <w:r w:rsidRPr="005B1F49">
        <w:rPr>
          <w:b/>
          <w:iCs/>
          <w:u w:val="single"/>
        </w:rPr>
        <w:t>nological change</w:t>
      </w:r>
      <w:r w:rsidRPr="005B1F49">
        <w:rPr>
          <w:sz w:val="16"/>
        </w:rPr>
        <w:t>. C</w:t>
      </w:r>
      <w:r w:rsidRPr="0098787C">
        <w:rPr>
          <w:sz w:val="16"/>
        </w:rPr>
        <w:t xml:space="preserve">oal provides a clear example of this. </w:t>
      </w:r>
      <w:r w:rsidRPr="0098787C">
        <w:rPr>
          <w:u w:val="single"/>
        </w:rPr>
        <w:t>When fracking made</w:t>
      </w:r>
      <w:r w:rsidRPr="0098787C">
        <w:rPr>
          <w:sz w:val="16"/>
        </w:rPr>
        <w:t xml:space="preserve"> natural </w:t>
      </w:r>
      <w:r w:rsidRPr="0098787C">
        <w:rPr>
          <w:u w:val="single"/>
        </w:rPr>
        <w:t>gas</w:t>
      </w:r>
      <w:r w:rsidRPr="0098787C">
        <w:rPr>
          <w:sz w:val="16"/>
        </w:rPr>
        <w:t xml:space="preserve"> much </w:t>
      </w:r>
      <w:r w:rsidRPr="0098787C">
        <w:rPr>
          <w:u w:val="single"/>
        </w:rPr>
        <w:t>cheaper</w:t>
      </w:r>
      <w:r w:rsidRPr="0098787C">
        <w:rPr>
          <w:sz w:val="16"/>
        </w:rPr>
        <w:t xml:space="preserve">, </w:t>
      </w:r>
      <w:r w:rsidRPr="0098787C">
        <w:rPr>
          <w:u w:val="single"/>
        </w:rPr>
        <w:t xml:space="preserve">total </w:t>
      </w:r>
      <w:r w:rsidRPr="0098787C">
        <w:rPr>
          <w:b/>
          <w:iCs/>
          <w:u w:val="single"/>
        </w:rPr>
        <w:t>demand</w:t>
      </w:r>
      <w:r w:rsidRPr="0098787C">
        <w:rPr>
          <w:u w:val="single"/>
        </w:rPr>
        <w:t xml:space="preserve"> for coal in the United States </w:t>
      </w:r>
      <w:r w:rsidRPr="0098787C">
        <w:rPr>
          <w:b/>
          <w:iCs/>
          <w:u w:val="single"/>
        </w:rPr>
        <w:t>went down</w:t>
      </w:r>
      <w:r w:rsidRPr="0098787C">
        <w:rPr>
          <w:u w:val="single"/>
        </w:rPr>
        <w:t xml:space="preserve"> even though its price decreased</w:t>
      </w:r>
      <w:r w:rsidRPr="0098787C">
        <w:rPr>
          <w:sz w:val="16"/>
        </w:rPr>
        <w:t>.</w:t>
      </w:r>
    </w:p>
    <w:p w14:paraId="50101B93" w14:textId="77777777" w:rsidR="000B725E" w:rsidRPr="0098787C" w:rsidRDefault="000B725E" w:rsidP="000B725E">
      <w:pPr>
        <w:rPr>
          <w:sz w:val="16"/>
        </w:rPr>
      </w:pPr>
      <w:r w:rsidRPr="0098787C">
        <w:rPr>
          <w:u w:val="single"/>
        </w:rPr>
        <w:t xml:space="preserve">With the help of </w:t>
      </w:r>
      <w:r w:rsidRPr="0098787C">
        <w:rPr>
          <w:b/>
          <w:iCs/>
          <w:u w:val="single"/>
        </w:rPr>
        <w:t>innovation</w:t>
      </w:r>
      <w:r w:rsidRPr="0098787C">
        <w:rPr>
          <w:u w:val="single"/>
        </w:rPr>
        <w:t xml:space="preserve"> and </w:t>
      </w:r>
      <w:r w:rsidRPr="0098787C">
        <w:rPr>
          <w:b/>
          <w:iCs/>
          <w:u w:val="single"/>
        </w:rPr>
        <w:t>new technologies</w:t>
      </w:r>
      <w:r w:rsidRPr="0098787C">
        <w:rPr>
          <w:sz w:val="16"/>
        </w:rPr>
        <w:t xml:space="preserve">, </w:t>
      </w:r>
      <w:r w:rsidRPr="005B1F49">
        <w:rPr>
          <w:u w:val="single"/>
        </w:rPr>
        <w:t xml:space="preserve">economic </w:t>
      </w:r>
      <w:r w:rsidRPr="005B1F49">
        <w:rPr>
          <w:highlight w:val="green"/>
          <w:u w:val="single"/>
        </w:rPr>
        <w:t>growth</w:t>
      </w:r>
      <w:r w:rsidRPr="0098787C">
        <w:rPr>
          <w:sz w:val="16"/>
        </w:rPr>
        <w:t xml:space="preserve"> in America and other rich countries—growth in all of the wants and needs that we spend money on—</w:t>
      </w:r>
      <w:r w:rsidRPr="005B1F49">
        <w:rPr>
          <w:highlight w:val="green"/>
          <w:u w:val="single"/>
        </w:rPr>
        <w:t xml:space="preserve">has </w:t>
      </w:r>
      <w:r w:rsidRPr="005B1F49">
        <w:rPr>
          <w:u w:val="single"/>
        </w:rPr>
        <w:t xml:space="preserve">become </w:t>
      </w:r>
      <w:r w:rsidRPr="005B1F49">
        <w:rPr>
          <w:b/>
          <w:iCs/>
          <w:highlight w:val="green"/>
          <w:u w:val="single"/>
        </w:rPr>
        <w:t>decoupled</w:t>
      </w:r>
      <w:r w:rsidRPr="005B1F49">
        <w:rPr>
          <w:highlight w:val="green"/>
          <w:u w:val="single"/>
        </w:rPr>
        <w:t xml:space="preserve"> from</w:t>
      </w:r>
      <w:r w:rsidRPr="0098787C">
        <w:rPr>
          <w:u w:val="single"/>
        </w:rPr>
        <w:t xml:space="preserve"> resource </w:t>
      </w:r>
      <w:r w:rsidRPr="005B1F49">
        <w:rPr>
          <w:b/>
          <w:iCs/>
          <w:highlight w:val="green"/>
          <w:u w:val="single"/>
        </w:rPr>
        <w:t>consumption</w:t>
      </w:r>
      <w:r w:rsidRPr="0098787C">
        <w:rPr>
          <w:sz w:val="16"/>
        </w:rPr>
        <w:t xml:space="preserve">. </w:t>
      </w:r>
      <w:r w:rsidRPr="0098787C">
        <w:rPr>
          <w:u w:val="single"/>
        </w:rPr>
        <w:t xml:space="preserve">This is a recent development and a </w:t>
      </w:r>
      <w:r w:rsidRPr="0098787C">
        <w:rPr>
          <w:b/>
          <w:iCs/>
          <w:u w:val="single"/>
        </w:rPr>
        <w:t>profound</w:t>
      </w:r>
      <w:r w:rsidRPr="0098787C">
        <w:rPr>
          <w:u w:val="single"/>
        </w:rPr>
        <w:t xml:space="preserve"> one</w:t>
      </w:r>
      <w:r w:rsidRPr="0098787C">
        <w:rPr>
          <w:sz w:val="16"/>
        </w:rPr>
        <w:t>.</w:t>
      </w:r>
    </w:p>
    <w:p w14:paraId="14FEA66E" w14:textId="77777777" w:rsidR="000B725E" w:rsidRPr="0098787C" w:rsidRDefault="000B725E" w:rsidP="000B725E">
      <w:pPr>
        <w:rPr>
          <w:sz w:val="16"/>
        </w:rPr>
      </w:pPr>
      <w:r w:rsidRPr="0098787C">
        <w:rPr>
          <w:u w:val="single"/>
        </w:rPr>
        <w:t>Materials cost money</w:t>
      </w:r>
      <w:r w:rsidRPr="0098787C">
        <w:rPr>
          <w:sz w:val="16"/>
        </w:rPr>
        <w:t xml:space="preserve"> that </w:t>
      </w:r>
      <w:r w:rsidRPr="0098787C">
        <w:rPr>
          <w:u w:val="single"/>
        </w:rPr>
        <w:t xml:space="preserve">companies locked in competition would rather </w:t>
      </w:r>
      <w:r w:rsidRPr="0098787C">
        <w:rPr>
          <w:b/>
          <w:iCs/>
          <w:u w:val="single"/>
        </w:rPr>
        <w:t>not spend</w:t>
      </w:r>
      <w:r w:rsidRPr="0098787C">
        <w:rPr>
          <w:sz w:val="16"/>
        </w:rPr>
        <w:t xml:space="preserve">. </w:t>
      </w:r>
      <w:r w:rsidRPr="0098787C">
        <w:rPr>
          <w:u w:val="single"/>
        </w:rPr>
        <w:t xml:space="preserve">The root of </w:t>
      </w:r>
      <w:r w:rsidRPr="005B1F49">
        <w:rPr>
          <w:highlight w:val="green"/>
          <w:u w:val="single"/>
        </w:rPr>
        <w:t>Jevons</w:t>
      </w:r>
      <w:r w:rsidRPr="005B1F49">
        <w:rPr>
          <w:u w:val="single"/>
        </w:rPr>
        <w:t>’s</w:t>
      </w:r>
      <w:r w:rsidRPr="0098787C">
        <w:rPr>
          <w:u w:val="single"/>
        </w:rPr>
        <w:t xml:space="preserve"> mistake is</w:t>
      </w:r>
      <w:r w:rsidRPr="0098787C">
        <w:rPr>
          <w:sz w:val="16"/>
        </w:rPr>
        <w:t xml:space="preserve"> simple and </w:t>
      </w:r>
      <w:r w:rsidRPr="0098787C">
        <w:rPr>
          <w:b/>
          <w:iCs/>
          <w:u w:val="single"/>
        </w:rPr>
        <w:t>boring</w:t>
      </w:r>
      <w:r w:rsidRPr="0098787C">
        <w:rPr>
          <w:sz w:val="16"/>
        </w:rPr>
        <w:t xml:space="preserve">: </w:t>
      </w:r>
      <w:r w:rsidRPr="0098787C">
        <w:rPr>
          <w:u w:val="single"/>
        </w:rPr>
        <w:t xml:space="preserve">resources cost </w:t>
      </w:r>
      <w:r w:rsidRPr="0098787C">
        <w:rPr>
          <w:b/>
          <w:iCs/>
          <w:u w:val="single"/>
        </w:rPr>
        <w:t>money</w:t>
      </w:r>
      <w:r w:rsidRPr="0098787C">
        <w:rPr>
          <w:sz w:val="16"/>
        </w:rPr>
        <w:t xml:space="preserve">. He realized this, of course. </w:t>
      </w:r>
      <w:r w:rsidRPr="0098787C">
        <w:rPr>
          <w:u w:val="single"/>
        </w:rPr>
        <w:t xml:space="preserve">What he </w:t>
      </w:r>
      <w:r w:rsidRPr="005B1F49">
        <w:rPr>
          <w:highlight w:val="green"/>
          <w:u w:val="single"/>
        </w:rPr>
        <w:t>didn’t</w:t>
      </w:r>
      <w:r w:rsidRPr="0098787C">
        <w:rPr>
          <w:u w:val="single"/>
        </w:rPr>
        <w:t xml:space="preserve"> sufficiently </w:t>
      </w:r>
      <w:r w:rsidRPr="005B1F49">
        <w:rPr>
          <w:highlight w:val="green"/>
          <w:u w:val="single"/>
        </w:rPr>
        <w:t>realize</w:t>
      </w:r>
      <w:r w:rsidRPr="0098787C">
        <w:rPr>
          <w:u w:val="single"/>
        </w:rPr>
        <w:t xml:space="preserve"> was </w:t>
      </w:r>
      <w:r w:rsidRPr="005B1F49">
        <w:rPr>
          <w:u w:val="single"/>
        </w:rPr>
        <w:t xml:space="preserve">how strong </w:t>
      </w:r>
      <w:r w:rsidRPr="005B1F49">
        <w:rPr>
          <w:highlight w:val="green"/>
          <w:u w:val="single"/>
        </w:rPr>
        <w:t xml:space="preserve">the </w:t>
      </w:r>
      <w:r w:rsidRPr="005B1F49">
        <w:rPr>
          <w:b/>
          <w:iCs/>
          <w:highlight w:val="green"/>
          <w:u w:val="single"/>
        </w:rPr>
        <w:t>incentive</w:t>
      </w:r>
      <w:r w:rsidRPr="005B1F49">
        <w:rPr>
          <w:sz w:val="16"/>
          <w:highlight w:val="green"/>
        </w:rPr>
        <w:t xml:space="preserve"> </w:t>
      </w:r>
      <w:r w:rsidRPr="005B1F49">
        <w:rPr>
          <w:u w:val="single"/>
        </w:rPr>
        <w:t xml:space="preserve">is for a company in a contested market </w:t>
      </w:r>
      <w:r w:rsidRPr="005B1F49">
        <w:rPr>
          <w:highlight w:val="green"/>
          <w:u w:val="single"/>
        </w:rPr>
        <w:t xml:space="preserve">to </w:t>
      </w:r>
      <w:r w:rsidRPr="005B1F49">
        <w:rPr>
          <w:b/>
          <w:iCs/>
          <w:highlight w:val="green"/>
          <w:u w:val="single"/>
        </w:rPr>
        <w:t>reduce</w:t>
      </w:r>
      <w:r w:rsidRPr="0098787C">
        <w:rPr>
          <w:u w:val="single"/>
        </w:rPr>
        <w:t xml:space="preserve"> its </w:t>
      </w:r>
      <w:r w:rsidRPr="005B1F49">
        <w:rPr>
          <w:highlight w:val="green"/>
          <w:u w:val="single"/>
        </w:rPr>
        <w:t xml:space="preserve">spending on </w:t>
      </w:r>
      <w:r w:rsidRPr="005B1F49">
        <w:rPr>
          <w:b/>
          <w:iCs/>
          <w:highlight w:val="green"/>
          <w:u w:val="single"/>
        </w:rPr>
        <w:t>resources</w:t>
      </w:r>
      <w:r w:rsidRPr="0098787C">
        <w:rPr>
          <w:sz w:val="16"/>
        </w:rPr>
        <w:t xml:space="preserve"> (or anything else) and so eke out a bit more profit. After all, a penny saved is a penny earned.</w:t>
      </w:r>
    </w:p>
    <w:p w14:paraId="08437D24" w14:textId="77777777" w:rsidR="000B725E" w:rsidRPr="0098787C" w:rsidRDefault="000B725E" w:rsidP="000B725E">
      <w:pPr>
        <w:rPr>
          <w:u w:val="single"/>
        </w:rPr>
      </w:pPr>
      <w:r w:rsidRPr="0098787C">
        <w:rPr>
          <w:sz w:val="16"/>
        </w:rPr>
        <w:t xml:space="preserve">Monopolists can just pass costs on to their customers, but companies with a lot of competitors can’t. So </w:t>
      </w:r>
      <w:r w:rsidRPr="0098787C">
        <w:rPr>
          <w:u w:val="single"/>
        </w:rPr>
        <w:t>American farmers</w:t>
      </w:r>
      <w:r w:rsidRPr="0098787C">
        <w:rPr>
          <w:sz w:val="16"/>
        </w:rPr>
        <w:t xml:space="preserve"> who battle with each other (and increasingly with tough rivals in other countries) </w:t>
      </w:r>
      <w:r w:rsidRPr="0098787C">
        <w:rPr>
          <w:u w:val="single"/>
        </w:rPr>
        <w:t>are eager to cut</w:t>
      </w:r>
      <w:r w:rsidRPr="0098787C">
        <w:rPr>
          <w:sz w:val="16"/>
        </w:rPr>
        <w:t xml:space="preserve"> their </w:t>
      </w:r>
      <w:r w:rsidRPr="0098787C">
        <w:rPr>
          <w:u w:val="single"/>
        </w:rPr>
        <w:t>spending</w:t>
      </w:r>
      <w:r w:rsidRPr="0098787C">
        <w:rPr>
          <w:sz w:val="16"/>
        </w:rPr>
        <w:t xml:space="preserve"> on land, water, and fertilizer. </w:t>
      </w:r>
      <w:r w:rsidRPr="0098787C">
        <w:rPr>
          <w:u w:val="single"/>
        </w:rPr>
        <w:t>Beer and soda companies want to minimize</w:t>
      </w:r>
      <w:r w:rsidRPr="0098787C">
        <w:rPr>
          <w:sz w:val="16"/>
        </w:rPr>
        <w:t xml:space="preserve"> their </w:t>
      </w:r>
      <w:r w:rsidRPr="0098787C">
        <w:rPr>
          <w:u w:val="single"/>
        </w:rPr>
        <w:t>aluminum</w:t>
      </w:r>
      <w:r w:rsidRPr="0098787C">
        <w:rPr>
          <w:sz w:val="16"/>
        </w:rPr>
        <w:t xml:space="preserve"> purchases. Producers of </w:t>
      </w:r>
      <w:r w:rsidRPr="0098787C">
        <w:rPr>
          <w:sz w:val="16"/>
        </w:rPr>
        <w:lastRenderedPageBreak/>
        <w:t xml:space="preserve">magnets and high-tech gear run away from REE as soon as prices start to spike. In the United States, </w:t>
      </w:r>
      <w:r w:rsidRPr="0098787C">
        <w:rPr>
          <w:u w:val="single"/>
        </w:rPr>
        <w:t>the</w:t>
      </w:r>
      <w:r w:rsidRPr="0098787C">
        <w:rPr>
          <w:sz w:val="16"/>
        </w:rPr>
        <w:t xml:space="preserve"> 1980 </w:t>
      </w:r>
      <w:r w:rsidRPr="0098787C">
        <w:rPr>
          <w:u w:val="single"/>
        </w:rPr>
        <w:t>Staggers Act removed</w:t>
      </w:r>
      <w:r w:rsidRPr="0098787C">
        <w:rPr>
          <w:sz w:val="16"/>
        </w:rPr>
        <w:t xml:space="preserve"> government </w:t>
      </w:r>
      <w:r w:rsidRPr="0098787C">
        <w:rPr>
          <w:u w:val="single"/>
        </w:rPr>
        <w:t>subsidies for freight-hauling railroads</w:t>
      </w:r>
      <w:r w:rsidRPr="0098787C">
        <w:rPr>
          <w:sz w:val="16"/>
        </w:rPr>
        <w:t xml:space="preserve">, </w:t>
      </w:r>
      <w:r w:rsidRPr="0098787C">
        <w:rPr>
          <w:u w:val="single"/>
        </w:rPr>
        <w:t xml:space="preserve">forcing them into </w:t>
      </w:r>
      <w:r w:rsidRPr="0098787C">
        <w:rPr>
          <w:b/>
          <w:iCs/>
          <w:u w:val="single"/>
        </w:rPr>
        <w:t>competition</w:t>
      </w:r>
      <w:r w:rsidRPr="0098787C">
        <w:rPr>
          <w:sz w:val="16"/>
        </w:rPr>
        <w:t xml:space="preserve"> </w:t>
      </w:r>
      <w:r w:rsidRPr="0098787C">
        <w:rPr>
          <w:u w:val="single"/>
        </w:rPr>
        <w:t xml:space="preserve">and </w:t>
      </w:r>
      <w:r w:rsidRPr="0098787C">
        <w:rPr>
          <w:b/>
          <w:iCs/>
          <w:u w:val="single"/>
        </w:rPr>
        <w:t>cost cutting</w:t>
      </w:r>
      <w:r w:rsidRPr="0098787C">
        <w:rPr>
          <w:sz w:val="16"/>
        </w:rPr>
        <w:t xml:space="preserve"> and making them all the more eager to not have expensive railcars sit idle. Again and again, </w:t>
      </w:r>
      <w:r w:rsidRPr="0098787C">
        <w:rPr>
          <w:u w:val="single"/>
        </w:rPr>
        <w:t xml:space="preserve">we see that </w:t>
      </w:r>
      <w:r w:rsidRPr="0098787C">
        <w:rPr>
          <w:b/>
          <w:iCs/>
          <w:u w:val="single"/>
        </w:rPr>
        <w:t>competition</w:t>
      </w:r>
      <w:r w:rsidRPr="0098787C">
        <w:rPr>
          <w:u w:val="single"/>
        </w:rPr>
        <w:t xml:space="preserve"> spurs </w:t>
      </w:r>
      <w:r w:rsidRPr="0098787C">
        <w:rPr>
          <w:b/>
          <w:iCs/>
          <w:u w:val="single"/>
        </w:rPr>
        <w:t>dematerialization</w:t>
      </w:r>
      <w:r w:rsidRPr="0098787C">
        <w:rPr>
          <w:u w:val="single"/>
        </w:rPr>
        <w:t>.</w:t>
      </w:r>
    </w:p>
    <w:p w14:paraId="202483E1" w14:textId="77777777" w:rsidR="000B725E" w:rsidRPr="0098787C" w:rsidRDefault="000B725E" w:rsidP="000B725E">
      <w:pPr>
        <w:rPr>
          <w:sz w:val="16"/>
        </w:rPr>
      </w:pPr>
      <w:r w:rsidRPr="0098787C">
        <w:rPr>
          <w:sz w:val="16"/>
        </w:rPr>
        <w:t xml:space="preserve">There are multiple paths to dematerialization. As </w:t>
      </w:r>
      <w:r w:rsidRPr="005B1F49">
        <w:rPr>
          <w:u w:val="single"/>
        </w:rPr>
        <w:t xml:space="preserve">profit-hungry </w:t>
      </w:r>
      <w:r w:rsidRPr="005B1F49">
        <w:rPr>
          <w:highlight w:val="green"/>
          <w:u w:val="single"/>
        </w:rPr>
        <w:t>companies</w:t>
      </w:r>
      <w:r w:rsidRPr="0098787C">
        <w:rPr>
          <w:sz w:val="16"/>
        </w:rPr>
        <w:t xml:space="preserve"> seek to use fewer resources, they can go down four main paths. First, </w:t>
      </w:r>
      <w:r w:rsidRPr="005B1F49">
        <w:rPr>
          <w:sz w:val="16"/>
        </w:rPr>
        <w:t xml:space="preserve">they </w:t>
      </w:r>
      <w:r w:rsidRPr="005B1F49">
        <w:rPr>
          <w:u w:val="single"/>
        </w:rPr>
        <w:t>can simpl</w:t>
      </w:r>
      <w:r w:rsidRPr="0098787C">
        <w:rPr>
          <w:u w:val="single"/>
        </w:rPr>
        <w:t xml:space="preserve">y </w:t>
      </w:r>
      <w:r w:rsidRPr="005B1F49">
        <w:rPr>
          <w:highlight w:val="green"/>
          <w:u w:val="single"/>
        </w:rPr>
        <w:t xml:space="preserve">find ways to use </w:t>
      </w:r>
      <w:r w:rsidRPr="005B1F49">
        <w:rPr>
          <w:b/>
          <w:iCs/>
          <w:highlight w:val="green"/>
          <w:u w:val="single"/>
        </w:rPr>
        <w:t>less</w:t>
      </w:r>
      <w:r w:rsidRPr="005B1F49">
        <w:rPr>
          <w:highlight w:val="green"/>
          <w:u w:val="single"/>
        </w:rPr>
        <w:t xml:space="preserve"> </w:t>
      </w:r>
      <w:r w:rsidRPr="005B1F49">
        <w:rPr>
          <w:u w:val="single"/>
        </w:rPr>
        <w:t xml:space="preserve">of a </w:t>
      </w:r>
      <w:r w:rsidRPr="005B1F49">
        <w:rPr>
          <w:b/>
          <w:iCs/>
          <w:u w:val="single"/>
        </w:rPr>
        <w:t>given material</w:t>
      </w:r>
      <w:r w:rsidRPr="005B1F49">
        <w:rPr>
          <w:sz w:val="16"/>
        </w:rPr>
        <w:t>. This is what</w:t>
      </w:r>
      <w:r w:rsidRPr="0098787C">
        <w:rPr>
          <w:sz w:val="16"/>
        </w:rPr>
        <w:t xml:space="preserve"> happened as beverage companies and the companies that supply them with cans teamed up to use less aluminum. It’s also the story with American </w:t>
      </w:r>
      <w:r w:rsidRPr="0098787C">
        <w:rPr>
          <w:u w:val="single"/>
        </w:rPr>
        <w:t>farmers</w:t>
      </w:r>
      <w:r w:rsidRPr="0098787C">
        <w:rPr>
          <w:sz w:val="16"/>
        </w:rPr>
        <w:t xml:space="preserve">, who </w:t>
      </w:r>
      <w:r w:rsidRPr="0098787C">
        <w:rPr>
          <w:u w:val="single"/>
        </w:rPr>
        <w:t>keep getting bigger harvests while using less land, water, and fertilizer</w:t>
      </w:r>
      <w:r w:rsidRPr="0098787C">
        <w:rPr>
          <w:sz w:val="16"/>
        </w:rPr>
        <w:t>. Magnet makers found ways to use fewer rare earth metals when it looked as if China might cut off their supply.</w:t>
      </w:r>
    </w:p>
    <w:p w14:paraId="33E41240" w14:textId="77777777" w:rsidR="000B725E" w:rsidRPr="0098787C" w:rsidRDefault="000B725E" w:rsidP="000B725E">
      <w:pPr>
        <w:rPr>
          <w:sz w:val="16"/>
        </w:rPr>
      </w:pPr>
      <w:r w:rsidRPr="005B1F49">
        <w:rPr>
          <w:sz w:val="16"/>
        </w:rPr>
        <w:t xml:space="preserve">Second, </w:t>
      </w:r>
      <w:r w:rsidRPr="005B1F49">
        <w:rPr>
          <w:u w:val="single"/>
        </w:rPr>
        <w:t xml:space="preserve">it often becomes possible </w:t>
      </w:r>
      <w:r w:rsidRPr="005B1F49">
        <w:rPr>
          <w:highlight w:val="green"/>
          <w:u w:val="single"/>
        </w:rPr>
        <w:t xml:space="preserve">to </w:t>
      </w:r>
      <w:r w:rsidRPr="005B1F49">
        <w:rPr>
          <w:b/>
          <w:iCs/>
          <w:highlight w:val="green"/>
          <w:u w:val="single"/>
        </w:rPr>
        <w:t>substitute</w:t>
      </w:r>
      <w:r w:rsidRPr="005B1F49">
        <w:rPr>
          <w:highlight w:val="green"/>
          <w:u w:val="single"/>
        </w:rPr>
        <w:t xml:space="preserve"> </w:t>
      </w:r>
      <w:r w:rsidRPr="005B1F49">
        <w:rPr>
          <w:u w:val="single"/>
        </w:rPr>
        <w:t>one resource for</w:t>
      </w:r>
      <w:r w:rsidRPr="0098787C">
        <w:rPr>
          <w:u w:val="single"/>
        </w:rPr>
        <w:t xml:space="preserve"> </w:t>
      </w:r>
      <w:r w:rsidRPr="0098787C">
        <w:rPr>
          <w:b/>
          <w:iCs/>
          <w:u w:val="single"/>
        </w:rPr>
        <w:t>another</w:t>
      </w:r>
      <w:r w:rsidRPr="0098787C">
        <w:rPr>
          <w:sz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4F9CEDFA" w14:textId="77777777" w:rsidR="000B725E" w:rsidRPr="0098787C" w:rsidRDefault="000B725E" w:rsidP="000B725E">
      <w:pPr>
        <w:rPr>
          <w:sz w:val="16"/>
        </w:rPr>
      </w:pPr>
      <w:r w:rsidRPr="0098787C">
        <w:rPr>
          <w:sz w:val="16"/>
        </w:rPr>
        <w:t xml:space="preserve">Third, </w:t>
      </w:r>
      <w:r w:rsidRPr="005B1F49">
        <w:rPr>
          <w:u w:val="single"/>
        </w:rPr>
        <w:t xml:space="preserve">companies can use </w:t>
      </w:r>
      <w:r w:rsidRPr="005B1F49">
        <w:rPr>
          <w:b/>
          <w:iCs/>
          <w:u w:val="single"/>
        </w:rPr>
        <w:t>fewer molecules</w:t>
      </w:r>
      <w:r w:rsidRPr="005B1F49">
        <w:rPr>
          <w:sz w:val="16"/>
        </w:rPr>
        <w:t xml:space="preserve"> overall </w:t>
      </w:r>
      <w:r w:rsidRPr="005B1F49">
        <w:rPr>
          <w:u w:val="single"/>
        </w:rPr>
        <w:t xml:space="preserve">by </w:t>
      </w:r>
      <w:r w:rsidRPr="005B1F49">
        <w:rPr>
          <w:highlight w:val="green"/>
          <w:u w:val="single"/>
        </w:rPr>
        <w:t>making better use of</w:t>
      </w:r>
      <w:r w:rsidRPr="0098787C">
        <w:rPr>
          <w:u w:val="single"/>
        </w:rPr>
        <w:t xml:space="preserve"> the </w:t>
      </w:r>
      <w:r w:rsidRPr="005B1F49">
        <w:rPr>
          <w:highlight w:val="green"/>
          <w:u w:val="single"/>
        </w:rPr>
        <w:t xml:space="preserve">materials </w:t>
      </w:r>
      <w:r w:rsidRPr="005B1F49">
        <w:rPr>
          <w:u w:val="single"/>
        </w:rPr>
        <w:t xml:space="preserve">they </w:t>
      </w:r>
      <w:r w:rsidRPr="005B1F49">
        <w:rPr>
          <w:b/>
          <w:iCs/>
          <w:u w:val="single"/>
        </w:rPr>
        <w:t>already own</w:t>
      </w:r>
      <w:r w:rsidRPr="005B1F49">
        <w:rPr>
          <w:sz w:val="16"/>
        </w:rPr>
        <w:t>. Improving</w:t>
      </w:r>
      <w:r w:rsidRPr="0098787C">
        <w:rPr>
          <w:sz w:val="16"/>
        </w:rPr>
        <w:t xml:space="preserve">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526269A9" w14:textId="77777777" w:rsidR="000B725E" w:rsidRPr="0098787C" w:rsidRDefault="000B725E" w:rsidP="000B725E">
      <w:pPr>
        <w:rPr>
          <w:sz w:val="16"/>
        </w:rPr>
      </w:pPr>
      <w:r w:rsidRPr="0098787C">
        <w:rPr>
          <w:sz w:val="16"/>
        </w:rPr>
        <w:t xml:space="preserve">Finally, </w:t>
      </w:r>
      <w:r w:rsidRPr="005B1F49">
        <w:rPr>
          <w:highlight w:val="green"/>
          <w:u w:val="single"/>
        </w:rPr>
        <w:t xml:space="preserve">some </w:t>
      </w:r>
      <w:r w:rsidRPr="005B1F49">
        <w:rPr>
          <w:u w:val="single"/>
        </w:rPr>
        <w:t xml:space="preserve">materials </w:t>
      </w:r>
      <w:r w:rsidRPr="005B1F49">
        <w:rPr>
          <w:highlight w:val="green"/>
          <w:u w:val="single"/>
        </w:rPr>
        <w:t xml:space="preserve">get replaced by </w:t>
      </w:r>
      <w:r w:rsidRPr="005B1F49">
        <w:rPr>
          <w:b/>
          <w:iCs/>
          <w:highlight w:val="green"/>
          <w:u w:val="single"/>
        </w:rPr>
        <w:t>nothing</w:t>
      </w:r>
      <w:r w:rsidRPr="0098787C">
        <w:rPr>
          <w:u w:val="single"/>
        </w:rPr>
        <w:t xml:space="preserve"> at all</w:t>
      </w:r>
      <w:r w:rsidRPr="0098787C">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247C4A12" w14:textId="77777777" w:rsidR="000B725E" w:rsidRPr="0098787C" w:rsidRDefault="000B725E" w:rsidP="000B725E">
      <w:pPr>
        <w:rPr>
          <w:u w:val="single"/>
        </w:rPr>
      </w:pPr>
      <w:r w:rsidRPr="0098787C">
        <w:rPr>
          <w:u w:val="single"/>
        </w:rPr>
        <w:t>If we use more renewable energy</w:t>
      </w:r>
      <w:r w:rsidRPr="0098787C">
        <w:rPr>
          <w:sz w:val="16"/>
        </w:rPr>
        <w:t xml:space="preserve">, </w:t>
      </w:r>
      <w:r w:rsidRPr="0098787C">
        <w:rPr>
          <w:u w:val="single"/>
        </w:rPr>
        <w:t>we’ll be replacing coal</w:t>
      </w:r>
      <w:r w:rsidRPr="0098787C">
        <w:rPr>
          <w:sz w:val="16"/>
        </w:rPr>
        <w:t xml:space="preserve">, </w:t>
      </w:r>
      <w:r w:rsidRPr="0098787C">
        <w:rPr>
          <w:u w:val="single"/>
        </w:rPr>
        <w:t>gas</w:t>
      </w:r>
      <w:r w:rsidRPr="0098787C">
        <w:rPr>
          <w:sz w:val="16"/>
        </w:rPr>
        <w:t xml:space="preserve">, </w:t>
      </w:r>
      <w:r w:rsidRPr="0098787C">
        <w:rPr>
          <w:u w:val="single"/>
        </w:rPr>
        <w:t>oil</w:t>
      </w:r>
      <w:r w:rsidRPr="0098787C">
        <w:rPr>
          <w:sz w:val="16"/>
        </w:rPr>
        <w:t xml:space="preserve">, </w:t>
      </w:r>
      <w:r w:rsidRPr="0098787C">
        <w:rPr>
          <w:u w:val="single"/>
        </w:rPr>
        <w:t xml:space="preserve">and uranium with </w:t>
      </w:r>
      <w:r w:rsidRPr="005B1F49">
        <w:rPr>
          <w:b/>
          <w:iCs/>
          <w:highlight w:val="green"/>
          <w:u w:val="single"/>
        </w:rPr>
        <w:t>photons</w:t>
      </w:r>
      <w:r w:rsidRPr="005B1F49">
        <w:rPr>
          <w:highlight w:val="green"/>
          <w:u w:val="single"/>
        </w:rPr>
        <w:t xml:space="preserve"> from the </w:t>
      </w:r>
      <w:r w:rsidRPr="005B1F49">
        <w:rPr>
          <w:b/>
          <w:iCs/>
          <w:highlight w:val="green"/>
          <w:u w:val="single"/>
        </w:rPr>
        <w:t>sun</w:t>
      </w:r>
      <w:r w:rsidRPr="0098787C">
        <w:rPr>
          <w:sz w:val="16"/>
        </w:rPr>
        <w:t xml:space="preserve"> (solar power) </w:t>
      </w:r>
      <w:r w:rsidRPr="005B1F49">
        <w:rPr>
          <w:highlight w:val="green"/>
          <w:u w:val="single"/>
        </w:rPr>
        <w:t>and</w:t>
      </w:r>
      <w:r w:rsidRPr="0098787C">
        <w:rPr>
          <w:u w:val="single"/>
        </w:rPr>
        <w:t xml:space="preserve"> the </w:t>
      </w:r>
      <w:r w:rsidRPr="005B1F49">
        <w:rPr>
          <w:b/>
          <w:iCs/>
          <w:highlight w:val="green"/>
          <w:u w:val="single"/>
        </w:rPr>
        <w:t>movement</w:t>
      </w:r>
      <w:r w:rsidRPr="005B1F49">
        <w:rPr>
          <w:highlight w:val="green"/>
          <w:u w:val="single"/>
        </w:rPr>
        <w:t xml:space="preserve"> of </w:t>
      </w:r>
      <w:r w:rsidRPr="005B1F49">
        <w:rPr>
          <w:b/>
          <w:iCs/>
          <w:highlight w:val="green"/>
          <w:u w:val="single"/>
        </w:rPr>
        <w:t>air</w:t>
      </w:r>
      <w:r w:rsidRPr="0098787C">
        <w:rPr>
          <w:sz w:val="16"/>
        </w:rPr>
        <w:t xml:space="preserve"> (wind power) and water (hydroelectric power) on the earth. All three of </w:t>
      </w:r>
      <w:r w:rsidRPr="0098787C">
        <w:rPr>
          <w:u w:val="single"/>
        </w:rPr>
        <w:t xml:space="preserve">these types of </w:t>
      </w:r>
      <w:r w:rsidRPr="005B1F49">
        <w:rPr>
          <w:u w:val="single"/>
        </w:rPr>
        <w:t xml:space="preserve">power are also among dematerialization’s </w:t>
      </w:r>
      <w:r w:rsidRPr="005B1F49">
        <w:rPr>
          <w:b/>
          <w:iCs/>
          <w:u w:val="single"/>
        </w:rPr>
        <w:t>champions</w:t>
      </w:r>
      <w:r w:rsidRPr="005B1F49">
        <w:rPr>
          <w:sz w:val="16"/>
        </w:rPr>
        <w:t xml:space="preserve">, </w:t>
      </w:r>
      <w:r w:rsidRPr="005B1F49">
        <w:rPr>
          <w:u w:val="single"/>
        </w:rPr>
        <w:t>since</w:t>
      </w:r>
      <w:r w:rsidRPr="0098787C">
        <w:rPr>
          <w:u w:val="single"/>
        </w:rPr>
        <w:t xml:space="preserve"> they use up essentially </w:t>
      </w:r>
      <w:r w:rsidRPr="0098787C">
        <w:rPr>
          <w:b/>
          <w:iCs/>
          <w:u w:val="single"/>
        </w:rPr>
        <w:t>no resources</w:t>
      </w:r>
      <w:r w:rsidRPr="0098787C">
        <w:rPr>
          <w:u w:val="single"/>
        </w:rPr>
        <w:t xml:space="preserve"> once they’re up and running.</w:t>
      </w:r>
    </w:p>
    <w:p w14:paraId="4F324791" w14:textId="77777777" w:rsidR="000B725E" w:rsidRPr="0098787C" w:rsidRDefault="000B725E" w:rsidP="000B725E">
      <w:pPr>
        <w:rPr>
          <w:sz w:val="16"/>
          <w:szCs w:val="16"/>
        </w:rPr>
      </w:pPr>
      <w:r w:rsidRPr="0098787C">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56F053E6" w14:textId="77777777" w:rsidR="000B725E" w:rsidRPr="0098787C" w:rsidRDefault="000B725E" w:rsidP="000B725E">
      <w:pPr>
        <w:rPr>
          <w:sz w:val="16"/>
        </w:rPr>
      </w:pPr>
      <w:r w:rsidRPr="0098787C">
        <w:rPr>
          <w:u w:val="single"/>
        </w:rPr>
        <w:t xml:space="preserve">Innovation is </w:t>
      </w:r>
      <w:r w:rsidRPr="0098787C">
        <w:rPr>
          <w:b/>
          <w:iCs/>
          <w:u w:val="single"/>
        </w:rPr>
        <w:t>hard</w:t>
      </w:r>
      <w:r w:rsidRPr="0098787C">
        <w:rPr>
          <w:u w:val="single"/>
        </w:rPr>
        <w:t xml:space="preserve"> to </w:t>
      </w:r>
      <w:r w:rsidRPr="0098787C">
        <w:rPr>
          <w:b/>
          <w:iCs/>
          <w:u w:val="single"/>
        </w:rPr>
        <w:t>foresee</w:t>
      </w:r>
      <w:r w:rsidRPr="0098787C">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5CCF90AB" w14:textId="77777777" w:rsidR="000B725E" w:rsidRPr="0098787C" w:rsidRDefault="000B725E" w:rsidP="000B725E">
      <w:pPr>
        <w:rPr>
          <w:sz w:val="16"/>
        </w:rPr>
      </w:pPr>
      <w:r w:rsidRPr="005B1F49">
        <w:rPr>
          <w:u w:val="single"/>
        </w:rPr>
        <w:t xml:space="preserve">Innovation is not </w:t>
      </w:r>
      <w:r w:rsidRPr="005B1F49">
        <w:rPr>
          <w:b/>
          <w:iCs/>
          <w:u w:val="single"/>
        </w:rPr>
        <w:t>steady</w:t>
      </w:r>
      <w:r w:rsidRPr="005B1F49">
        <w:rPr>
          <w:u w:val="single"/>
        </w:rPr>
        <w:t xml:space="preserve"> and </w:t>
      </w:r>
      <w:r w:rsidRPr="005B1F49">
        <w:rPr>
          <w:b/>
          <w:iCs/>
          <w:u w:val="single"/>
        </w:rPr>
        <w:t>predictable</w:t>
      </w:r>
      <w:r w:rsidRPr="005B1F49">
        <w:rPr>
          <w:sz w:val="16"/>
        </w:rPr>
        <w:t xml:space="preserve"> </w:t>
      </w:r>
      <w:r w:rsidRPr="005B1F49">
        <w:rPr>
          <w:u w:val="single"/>
        </w:rPr>
        <w:t>like the orbit of the Moon or</w:t>
      </w:r>
      <w:r w:rsidRPr="005B1F49">
        <w:rPr>
          <w:sz w:val="16"/>
        </w:rPr>
        <w:t xml:space="preserve"> the </w:t>
      </w:r>
      <w:r w:rsidRPr="005B1F49">
        <w:rPr>
          <w:u w:val="single"/>
        </w:rPr>
        <w:t>accumulation of interest on a certificate of deposit</w:t>
      </w:r>
      <w:r w:rsidRPr="005B1F49">
        <w:rPr>
          <w:sz w:val="16"/>
        </w:rPr>
        <w:t xml:space="preserve">. </w:t>
      </w:r>
      <w:r w:rsidRPr="005B1F49">
        <w:rPr>
          <w:u w:val="single"/>
        </w:rPr>
        <w:t xml:space="preserve">It’s instead inherently jumpy, uneven, and </w:t>
      </w:r>
      <w:r w:rsidRPr="005B1F49">
        <w:rPr>
          <w:b/>
          <w:iCs/>
          <w:u w:val="single"/>
        </w:rPr>
        <w:t>random</w:t>
      </w:r>
      <w:r w:rsidRPr="005B1F49">
        <w:rPr>
          <w:sz w:val="16"/>
        </w:rPr>
        <w:t xml:space="preserve">. </w:t>
      </w:r>
      <w:r w:rsidRPr="005B1F49">
        <w:rPr>
          <w:u w:val="single"/>
        </w:rPr>
        <w:t xml:space="preserve">It’s also </w:t>
      </w:r>
      <w:r w:rsidRPr="005B1F49">
        <w:rPr>
          <w:b/>
          <w:iCs/>
          <w:u w:val="single"/>
        </w:rPr>
        <w:t>combinatorial</w:t>
      </w:r>
      <w:r w:rsidRPr="005B1F49">
        <w:rPr>
          <w:sz w:val="16"/>
        </w:rPr>
        <w:t>, as Erik</w:t>
      </w:r>
      <w:r w:rsidRPr="0098787C">
        <w:rPr>
          <w:sz w:val="16"/>
        </w:rPr>
        <w:t xml:space="preserve"> Brynjolfsson and I discussed in our book The Second Machine Age. Most </w:t>
      </w:r>
      <w:r w:rsidRPr="0098787C">
        <w:rPr>
          <w:u w:val="single"/>
        </w:rPr>
        <w:t>new technologies</w:t>
      </w:r>
      <w:r w:rsidRPr="0098787C">
        <w:rPr>
          <w:sz w:val="16"/>
        </w:rPr>
        <w:t xml:space="preserve"> and other innovations, we argued, </w:t>
      </w:r>
      <w:r w:rsidRPr="0098787C">
        <w:rPr>
          <w:u w:val="single"/>
        </w:rPr>
        <w:t>are</w:t>
      </w:r>
      <w:r w:rsidRPr="0098787C">
        <w:rPr>
          <w:sz w:val="16"/>
        </w:rPr>
        <w:t xml:space="preserve"> combinations or </w:t>
      </w:r>
      <w:r w:rsidRPr="0098787C">
        <w:rPr>
          <w:u w:val="single"/>
        </w:rPr>
        <w:t>recombinations of preexisting elements</w:t>
      </w:r>
      <w:r w:rsidRPr="0098787C">
        <w:rPr>
          <w:sz w:val="16"/>
        </w:rPr>
        <w:t>.</w:t>
      </w:r>
    </w:p>
    <w:p w14:paraId="21EDE277" w14:textId="77777777" w:rsidR="000B725E" w:rsidRPr="0098787C" w:rsidRDefault="000B725E" w:rsidP="000B725E">
      <w:pPr>
        <w:rPr>
          <w:sz w:val="16"/>
          <w:szCs w:val="16"/>
        </w:rPr>
      </w:pPr>
      <w:r w:rsidRPr="0098787C">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3E15A9C0" w14:textId="77777777" w:rsidR="000B725E" w:rsidRPr="0098787C" w:rsidRDefault="000B725E" w:rsidP="000B725E">
      <w:pPr>
        <w:rPr>
          <w:sz w:val="16"/>
        </w:rPr>
      </w:pPr>
      <w:r w:rsidRPr="0098787C">
        <w:rPr>
          <w:u w:val="single"/>
        </w:rPr>
        <w:lastRenderedPageBreak/>
        <w:t>Erik and I described</w:t>
      </w:r>
      <w:r w:rsidRPr="0098787C">
        <w:rPr>
          <w:sz w:val="16"/>
        </w:rPr>
        <w:t xml:space="preserve"> the set of </w:t>
      </w:r>
      <w:r w:rsidRPr="0098787C">
        <w:rPr>
          <w:u w:val="single"/>
        </w:rPr>
        <w:t>innovations and technologies</w:t>
      </w:r>
      <w:r w:rsidRPr="0098787C">
        <w:rPr>
          <w:sz w:val="16"/>
        </w:rPr>
        <w:t xml:space="preserve"> available at any time </w:t>
      </w:r>
      <w:r w:rsidRPr="0098787C">
        <w:rPr>
          <w:u w:val="single"/>
        </w:rPr>
        <w:t xml:space="preserve">as </w:t>
      </w:r>
      <w:r w:rsidRPr="0098787C">
        <w:rPr>
          <w:b/>
          <w:iCs/>
          <w:u w:val="single"/>
        </w:rPr>
        <w:t>building blocks</w:t>
      </w:r>
      <w:r w:rsidRPr="0098787C">
        <w:rPr>
          <w:sz w:val="16"/>
        </w:rPr>
        <w:t xml:space="preserve"> that </w:t>
      </w:r>
      <w:r w:rsidRPr="0098787C">
        <w:rPr>
          <w:u w:val="single"/>
        </w:rPr>
        <w:t>ingenious people could combine and recombine into</w:t>
      </w:r>
      <w:r w:rsidRPr="0098787C">
        <w:rPr>
          <w:sz w:val="16"/>
        </w:rPr>
        <w:t xml:space="preserve"> useful </w:t>
      </w:r>
      <w:r w:rsidRPr="0098787C">
        <w:rPr>
          <w:u w:val="single"/>
        </w:rPr>
        <w:t>new configurations</w:t>
      </w:r>
      <w:r w:rsidRPr="0098787C">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w:t>
      </w:r>
      <w:r w:rsidRPr="005B1F49">
        <w:rPr>
          <w:sz w:val="16"/>
        </w:rPr>
        <w:t xml:space="preserve">increases, </w:t>
      </w:r>
      <w:r w:rsidRPr="005B1F49">
        <w:rPr>
          <w:u w:val="single"/>
        </w:rPr>
        <w:t xml:space="preserve">we should have </w:t>
      </w:r>
      <w:r w:rsidRPr="005B1F49">
        <w:rPr>
          <w:b/>
          <w:iCs/>
          <w:u w:val="single"/>
        </w:rPr>
        <w:t>confidence</w:t>
      </w:r>
      <w:r w:rsidRPr="005B1F49">
        <w:rPr>
          <w:sz w:val="16"/>
        </w:rPr>
        <w:t xml:space="preserve"> </w:t>
      </w:r>
      <w:r w:rsidRPr="005B1F49">
        <w:rPr>
          <w:u w:val="single"/>
        </w:rPr>
        <w:t>tha</w:t>
      </w:r>
      <w:r w:rsidRPr="0098787C">
        <w:rPr>
          <w:u w:val="single"/>
        </w:rPr>
        <w:t xml:space="preserve">t </w:t>
      </w:r>
      <w:r w:rsidRPr="005B1F49">
        <w:rPr>
          <w:highlight w:val="green"/>
          <w:u w:val="single"/>
        </w:rPr>
        <w:t>more breakthroughs</w:t>
      </w:r>
      <w:r w:rsidRPr="0098787C">
        <w:rPr>
          <w:sz w:val="16"/>
        </w:rPr>
        <w:t xml:space="preserve"> such as fracking and smartphones </w:t>
      </w:r>
      <w:r w:rsidRPr="005B1F49">
        <w:rPr>
          <w:highlight w:val="green"/>
          <w:u w:val="single"/>
        </w:rPr>
        <w:t>are ahead</w:t>
      </w:r>
      <w:r w:rsidRPr="0098787C">
        <w:rPr>
          <w:sz w:val="16"/>
        </w:rPr>
        <w:t xml:space="preserve">. </w:t>
      </w:r>
      <w:r w:rsidRPr="0098787C">
        <w:rPr>
          <w:u w:val="single"/>
        </w:rPr>
        <w:t>Innovation is highly decentralized and</w:t>
      </w:r>
      <w:r w:rsidRPr="0098787C">
        <w:rPr>
          <w:sz w:val="16"/>
        </w:rPr>
        <w:t xml:space="preserve"> largely </w:t>
      </w:r>
      <w:r w:rsidRPr="0098787C">
        <w:rPr>
          <w:u w:val="single"/>
        </w:rPr>
        <w:t>uncoordinated</w:t>
      </w:r>
      <w:r w:rsidRPr="0098787C">
        <w:rPr>
          <w:sz w:val="16"/>
        </w:rPr>
        <w:t xml:space="preserve">, </w:t>
      </w:r>
      <w:r w:rsidRPr="0098787C">
        <w:rPr>
          <w:u w:val="single"/>
        </w:rPr>
        <w:t xml:space="preserve">occurring as the result of </w:t>
      </w:r>
      <w:r w:rsidRPr="0098787C">
        <w:rPr>
          <w:b/>
          <w:iCs/>
          <w:u w:val="single"/>
        </w:rPr>
        <w:t>interactions</w:t>
      </w:r>
      <w:r w:rsidRPr="0098787C">
        <w:rPr>
          <w:sz w:val="16"/>
        </w:rPr>
        <w:t xml:space="preserve"> </w:t>
      </w:r>
      <w:r w:rsidRPr="0098787C">
        <w:rPr>
          <w:u w:val="single"/>
        </w:rPr>
        <w:t xml:space="preserve">among </w:t>
      </w:r>
      <w:r w:rsidRPr="0098787C">
        <w:rPr>
          <w:b/>
          <w:iCs/>
          <w:u w:val="single"/>
        </w:rPr>
        <w:t>complex</w:t>
      </w:r>
      <w:r w:rsidRPr="0098787C">
        <w:rPr>
          <w:u w:val="single"/>
        </w:rPr>
        <w:t xml:space="preserve"> and </w:t>
      </w:r>
      <w:r w:rsidRPr="0098787C">
        <w:rPr>
          <w:b/>
          <w:iCs/>
          <w:u w:val="single"/>
        </w:rPr>
        <w:t>interlocking</w:t>
      </w:r>
      <w:r w:rsidRPr="0098787C">
        <w:rPr>
          <w:u w:val="single"/>
        </w:rPr>
        <w:t xml:space="preserve"> social</w:t>
      </w:r>
      <w:r w:rsidRPr="0098787C">
        <w:rPr>
          <w:sz w:val="16"/>
        </w:rPr>
        <w:t xml:space="preserve">, </w:t>
      </w:r>
      <w:r w:rsidRPr="0098787C">
        <w:rPr>
          <w:u w:val="single"/>
        </w:rPr>
        <w:t>technological</w:t>
      </w:r>
      <w:r w:rsidRPr="0098787C">
        <w:rPr>
          <w:sz w:val="16"/>
        </w:rPr>
        <w:t xml:space="preserve">, </w:t>
      </w:r>
      <w:r w:rsidRPr="0098787C">
        <w:rPr>
          <w:u w:val="single"/>
        </w:rPr>
        <w:t xml:space="preserve">and </w:t>
      </w:r>
      <w:r w:rsidRPr="0098787C">
        <w:rPr>
          <w:sz w:val="16"/>
        </w:rPr>
        <w:t>economic systems. So it’s going to keep surprising us.</w:t>
      </w:r>
    </w:p>
    <w:p w14:paraId="601DFF44" w14:textId="77777777" w:rsidR="000B725E" w:rsidRPr="005B1F49" w:rsidRDefault="000B725E" w:rsidP="000B725E">
      <w:pPr>
        <w:rPr>
          <w:u w:val="single"/>
        </w:rPr>
      </w:pPr>
      <w:r w:rsidRPr="0098787C">
        <w:rPr>
          <w:u w:val="single"/>
        </w:rPr>
        <w:t>As the Second Machine Age progresses</w:t>
      </w:r>
      <w:r w:rsidRPr="0098787C">
        <w:rPr>
          <w:sz w:val="16"/>
        </w:rPr>
        <w:t xml:space="preserve">, </w:t>
      </w:r>
      <w:r w:rsidRPr="0098787C">
        <w:rPr>
          <w:u w:val="single"/>
        </w:rPr>
        <w:t xml:space="preserve">dematerialization </w:t>
      </w:r>
      <w:r w:rsidRPr="0098787C">
        <w:rPr>
          <w:b/>
          <w:iCs/>
          <w:u w:val="single"/>
        </w:rPr>
        <w:t>accelerates</w:t>
      </w:r>
      <w:r w:rsidRPr="0098787C">
        <w:rPr>
          <w:sz w:val="16"/>
        </w:rPr>
        <w:t xml:space="preserve">. Erik and I coined the phrase Second Machine Age to draw a contrast with the Industrial Era, which as we’ve seen transformed the planet by allowing us to overcome the limitations of muscle power. </w:t>
      </w:r>
      <w:r w:rsidRPr="005B1F49">
        <w:rPr>
          <w:u w:val="single"/>
        </w:rPr>
        <w:t>Our current time of</w:t>
      </w:r>
      <w:r w:rsidRPr="005B1F49">
        <w:rPr>
          <w:sz w:val="16"/>
        </w:rPr>
        <w:t xml:space="preserve"> great </w:t>
      </w:r>
      <w:r w:rsidRPr="005B1F49">
        <w:rPr>
          <w:u w:val="single"/>
        </w:rPr>
        <w:t>progress with all things related to</w:t>
      </w:r>
      <w:r w:rsidRPr="0098787C">
        <w:rPr>
          <w:u w:val="single"/>
        </w:rPr>
        <w:t xml:space="preserve"> </w:t>
      </w:r>
      <w:r w:rsidRPr="005B1F49">
        <w:rPr>
          <w:b/>
          <w:iCs/>
          <w:highlight w:val="green"/>
          <w:u w:val="single"/>
        </w:rPr>
        <w:t>computing</w:t>
      </w:r>
      <w:r w:rsidRPr="005B1F49">
        <w:rPr>
          <w:sz w:val="16"/>
        </w:rPr>
        <w:t xml:space="preserve"> </w:t>
      </w:r>
      <w:r w:rsidRPr="005B1F49">
        <w:rPr>
          <w:u w:val="single"/>
        </w:rPr>
        <w:t xml:space="preserve">is </w:t>
      </w:r>
      <w:r w:rsidRPr="005B1F49">
        <w:rPr>
          <w:highlight w:val="green"/>
          <w:u w:val="single"/>
        </w:rPr>
        <w:t xml:space="preserve">allowing us to </w:t>
      </w:r>
      <w:r w:rsidRPr="005B1F49">
        <w:rPr>
          <w:b/>
          <w:iCs/>
          <w:highlight w:val="green"/>
          <w:u w:val="single"/>
        </w:rPr>
        <w:t>overcome</w:t>
      </w:r>
      <w:r w:rsidRPr="0098787C">
        <w:rPr>
          <w:u w:val="single"/>
        </w:rPr>
        <w:t xml:space="preserve"> the </w:t>
      </w:r>
      <w:r w:rsidRPr="005B1F49">
        <w:rPr>
          <w:b/>
          <w:iCs/>
          <w:highlight w:val="green"/>
          <w:u w:val="single"/>
        </w:rPr>
        <w:t>limitations</w:t>
      </w:r>
      <w:r w:rsidRPr="0098787C">
        <w:rPr>
          <w:u w:val="single"/>
        </w:rPr>
        <w:t xml:space="preserve"> of our mental </w:t>
      </w:r>
      <w:r w:rsidRPr="005B1F49">
        <w:rPr>
          <w:u w:val="single"/>
        </w:rPr>
        <w:t xml:space="preserve">power and is </w:t>
      </w:r>
      <w:r w:rsidRPr="005B1F49">
        <w:rPr>
          <w:b/>
          <w:iCs/>
          <w:u w:val="single"/>
        </w:rPr>
        <w:t>transformative</w:t>
      </w:r>
      <w:r w:rsidRPr="005B1F49">
        <w:rPr>
          <w:u w:val="single"/>
        </w:rPr>
        <w:t xml:space="preserve"> in a different way</w:t>
      </w:r>
      <w:r w:rsidRPr="005B1F49">
        <w:rPr>
          <w:sz w:val="16"/>
        </w:rPr>
        <w:t xml:space="preserve">: </w:t>
      </w:r>
      <w:r w:rsidRPr="005B1F49">
        <w:rPr>
          <w:u w:val="single"/>
        </w:rPr>
        <w:t xml:space="preserve">it’s allowing us to </w:t>
      </w:r>
      <w:r w:rsidRPr="005B1F49">
        <w:rPr>
          <w:b/>
          <w:iCs/>
          <w:u w:val="single"/>
        </w:rPr>
        <w:t>reverse</w:t>
      </w:r>
      <w:r w:rsidRPr="005B1F49">
        <w:rPr>
          <w:sz w:val="16"/>
        </w:rPr>
        <w:t xml:space="preserve"> </w:t>
      </w:r>
      <w:r w:rsidRPr="005B1F49">
        <w:rPr>
          <w:u w:val="single"/>
        </w:rPr>
        <w:t>the Industrial Era’s</w:t>
      </w:r>
      <w:r w:rsidRPr="005B1F49">
        <w:rPr>
          <w:sz w:val="16"/>
        </w:rPr>
        <w:t xml:space="preserve"> bad </w:t>
      </w:r>
      <w:r w:rsidRPr="005B1F49">
        <w:rPr>
          <w:u w:val="single"/>
        </w:rPr>
        <w:t xml:space="preserve">habit of taking </w:t>
      </w:r>
      <w:r w:rsidRPr="005B1F49">
        <w:rPr>
          <w:b/>
          <w:iCs/>
          <w:u w:val="single"/>
        </w:rPr>
        <w:t>more</w:t>
      </w:r>
      <w:r w:rsidRPr="005B1F49">
        <w:rPr>
          <w:u w:val="single"/>
        </w:rPr>
        <w:t xml:space="preserve"> and </w:t>
      </w:r>
      <w:r w:rsidRPr="005B1F49">
        <w:rPr>
          <w:b/>
          <w:iCs/>
          <w:u w:val="single"/>
        </w:rPr>
        <w:t>more</w:t>
      </w:r>
      <w:r w:rsidRPr="005B1F49">
        <w:rPr>
          <w:u w:val="single"/>
        </w:rPr>
        <w:t xml:space="preserve"> from the earth every year.</w:t>
      </w:r>
    </w:p>
    <w:p w14:paraId="79D6CFB5" w14:textId="77777777" w:rsidR="000B725E" w:rsidRPr="005B1F49" w:rsidRDefault="000B725E" w:rsidP="000B725E">
      <w:pPr>
        <w:rPr>
          <w:u w:val="single"/>
        </w:rPr>
      </w:pPr>
      <w:r w:rsidRPr="005B1F49">
        <w:rPr>
          <w:u w:val="single"/>
        </w:rPr>
        <w:t>Computer-aided design tools help engineers</w:t>
      </w:r>
      <w:r w:rsidRPr="005B1F49">
        <w:rPr>
          <w:sz w:val="16"/>
        </w:rPr>
        <w:t xml:space="preserve"> at packaging companies </w:t>
      </w:r>
      <w:r w:rsidRPr="005B1F49">
        <w:rPr>
          <w:u w:val="single"/>
        </w:rPr>
        <w:t>design generations of aluminum cans</w:t>
      </w:r>
      <w:r w:rsidRPr="005B1F49">
        <w:rPr>
          <w:sz w:val="16"/>
        </w:rPr>
        <w:t xml:space="preserve"> that keep getting lighter. </w:t>
      </w:r>
      <w:r w:rsidRPr="005B1F49">
        <w:rPr>
          <w:u w:val="single"/>
        </w:rPr>
        <w:t>Fracking took off</w:t>
      </w:r>
      <w:r w:rsidRPr="005B1F49">
        <w:rPr>
          <w:sz w:val="16"/>
        </w:rPr>
        <w:t xml:space="preserve"> in part </w:t>
      </w:r>
      <w:r w:rsidRPr="005B1F49">
        <w:rPr>
          <w:u w:val="single"/>
        </w:rPr>
        <w:t xml:space="preserve">because oil and gas exploration </w:t>
      </w:r>
      <w:r w:rsidRPr="005B1F49">
        <w:rPr>
          <w:sz w:val="16"/>
        </w:rPr>
        <w:t xml:space="preserve">companies </w:t>
      </w:r>
      <w:r w:rsidRPr="005B1F49">
        <w:rPr>
          <w:u w:val="single"/>
        </w:rPr>
        <w:t xml:space="preserve">learned how to build </w:t>
      </w:r>
      <w:r w:rsidRPr="005B1F49">
        <w:rPr>
          <w:b/>
          <w:iCs/>
          <w:u w:val="single"/>
        </w:rPr>
        <w:t>accurate</w:t>
      </w:r>
      <w:r w:rsidRPr="005B1F49">
        <w:rPr>
          <w:u w:val="single"/>
        </w:rPr>
        <w:t xml:space="preserve"> computer </w:t>
      </w:r>
      <w:r w:rsidRPr="005B1F49">
        <w:rPr>
          <w:b/>
          <w:iCs/>
          <w:u w:val="single"/>
        </w:rPr>
        <w:t>models</w:t>
      </w:r>
      <w:r w:rsidRPr="005B1F49">
        <w:rPr>
          <w:sz w:val="16"/>
        </w:rPr>
        <w:t xml:space="preserve"> of the rock formations that lay deep underground—models </w:t>
      </w:r>
      <w:r w:rsidRPr="005B1F49">
        <w:rPr>
          <w:u w:val="single"/>
        </w:rPr>
        <w:t>that predicted where hydrocarbons were to be found.</w:t>
      </w:r>
    </w:p>
    <w:p w14:paraId="40EB4432" w14:textId="77777777" w:rsidR="000B725E" w:rsidRPr="005B1F49" w:rsidRDefault="000B725E" w:rsidP="000B725E">
      <w:pPr>
        <w:rPr>
          <w:sz w:val="16"/>
          <w:szCs w:val="16"/>
        </w:rPr>
      </w:pPr>
      <w:r w:rsidRPr="005B1F49">
        <w:rPr>
          <w:sz w:val="16"/>
          <w:szCs w:val="16"/>
        </w:rPr>
        <w:t>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1980s, and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as a whole probably hit peak paper in 2013.</w:t>
      </w:r>
    </w:p>
    <w:p w14:paraId="1CA40C4E" w14:textId="77777777" w:rsidR="000B725E" w:rsidRPr="0098787C" w:rsidRDefault="000B725E" w:rsidP="000B725E">
      <w:pPr>
        <w:rPr>
          <w:sz w:val="16"/>
        </w:rPr>
      </w:pPr>
      <w:r w:rsidRPr="005B1F49">
        <w:rPr>
          <w:sz w:val="16"/>
        </w:rPr>
        <w:t xml:space="preserve">As these examples indicate, </w:t>
      </w:r>
      <w:r w:rsidRPr="005B1F49">
        <w:rPr>
          <w:u w:val="single"/>
        </w:rPr>
        <w:t xml:space="preserve">computers and their kin help us with all four paths to </w:t>
      </w:r>
      <w:r w:rsidRPr="005B1F49">
        <w:rPr>
          <w:b/>
          <w:iCs/>
          <w:u w:val="single"/>
        </w:rPr>
        <w:t>dematerialization</w:t>
      </w:r>
      <w:r w:rsidRPr="005B1F49">
        <w:rPr>
          <w:sz w:val="16"/>
        </w:rPr>
        <w:t xml:space="preserve">. Hardware, software, and networks let us slim, swap, optimize, and evaporate. I contend that </w:t>
      </w:r>
      <w:r w:rsidRPr="005B1F49">
        <w:rPr>
          <w:u w:val="single"/>
        </w:rPr>
        <w:t xml:space="preserve">they’re the </w:t>
      </w:r>
      <w:r w:rsidRPr="005B1F49">
        <w:rPr>
          <w:b/>
          <w:iCs/>
          <w:u w:val="single"/>
        </w:rPr>
        <w:t>best tools</w:t>
      </w:r>
      <w:r w:rsidRPr="005B1F49">
        <w:rPr>
          <w:u w:val="single"/>
        </w:rPr>
        <w:t xml:space="preserve"> we’ve </w:t>
      </w:r>
      <w:r w:rsidRPr="005B1F49">
        <w:rPr>
          <w:b/>
          <w:iCs/>
          <w:u w:val="single"/>
        </w:rPr>
        <w:t>ever invented</w:t>
      </w:r>
      <w:r w:rsidRPr="005B1F49">
        <w:rPr>
          <w:u w:val="single"/>
        </w:rPr>
        <w:t xml:space="preserve"> for letting us tread more </w:t>
      </w:r>
      <w:r w:rsidRPr="005B1F49">
        <w:rPr>
          <w:b/>
          <w:iCs/>
          <w:u w:val="single"/>
        </w:rPr>
        <w:t>lightly</w:t>
      </w:r>
      <w:r w:rsidRPr="005B1F49">
        <w:rPr>
          <w:u w:val="single"/>
        </w:rPr>
        <w:t xml:space="preserve"> on our planet</w:t>
      </w:r>
      <w:r w:rsidRPr="005B1F49">
        <w:rPr>
          <w:sz w:val="16"/>
        </w:rPr>
        <w:t>.</w:t>
      </w:r>
    </w:p>
    <w:p w14:paraId="5C78D384" w14:textId="77777777" w:rsidR="000B725E" w:rsidRDefault="000B725E" w:rsidP="000B725E">
      <w:r w:rsidRPr="0098787C">
        <w:rPr>
          <w:u w:val="single"/>
        </w:rPr>
        <w:t xml:space="preserve">All of these principles are about the </w:t>
      </w:r>
      <w:r w:rsidRPr="0098787C">
        <w:rPr>
          <w:b/>
          <w:iCs/>
          <w:u w:val="single"/>
        </w:rPr>
        <w:t>combination</w:t>
      </w:r>
      <w:r w:rsidRPr="0098787C">
        <w:t xml:space="preserve"> </w:t>
      </w:r>
      <w:r w:rsidRPr="0098787C">
        <w:rPr>
          <w:u w:val="single"/>
        </w:rPr>
        <w:t xml:space="preserve">of technological </w:t>
      </w:r>
      <w:r w:rsidRPr="0098787C">
        <w:rPr>
          <w:b/>
          <w:iCs/>
          <w:u w:val="single"/>
        </w:rPr>
        <w:t>progress</w:t>
      </w:r>
      <w:r w:rsidRPr="0098787C">
        <w:rPr>
          <w:u w:val="single"/>
        </w:rPr>
        <w:t xml:space="preserve"> and </w:t>
      </w:r>
      <w:r w:rsidRPr="0098787C">
        <w:rPr>
          <w:b/>
          <w:iCs/>
          <w:u w:val="single"/>
        </w:rPr>
        <w:t>capitalism</w:t>
      </w:r>
      <w:r w:rsidRPr="0098787C">
        <w:t xml:space="preserve">, </w:t>
      </w:r>
      <w:r w:rsidRPr="0098787C">
        <w:rPr>
          <w:u w:val="single"/>
        </w:rPr>
        <w:t xml:space="preserve">which are the first of the two pairs of forces causing </w:t>
      </w:r>
      <w:r w:rsidRPr="0098787C">
        <w:rPr>
          <w:b/>
          <w:iCs/>
          <w:u w:val="single"/>
        </w:rPr>
        <w:t>dematerialization</w:t>
      </w:r>
      <w:r w:rsidRPr="0098787C">
        <w:t>.</w:t>
      </w:r>
    </w:p>
    <w:p w14:paraId="22575E39" w14:textId="3AE498C0" w:rsidR="000B725E" w:rsidRPr="006C28D8" w:rsidRDefault="000B725E" w:rsidP="000B725E">
      <w:pPr>
        <w:pStyle w:val="Heading4"/>
        <w:rPr>
          <w:u w:val="single"/>
        </w:rPr>
      </w:pPr>
      <w:r>
        <w:t>4</w:t>
      </w:r>
      <w:r>
        <w:t>] Yes</w:t>
      </w:r>
      <w:r w:rsidRPr="006C28D8">
        <w:t xml:space="preserve"> absolute decoupling </w:t>
      </w:r>
      <w:r>
        <w:t>–</w:t>
      </w:r>
      <w:r w:rsidRPr="006C28D8">
        <w:t xml:space="preserve"> consumption is </w:t>
      </w:r>
      <w:r w:rsidRPr="006C28D8">
        <w:rPr>
          <w:u w:val="single"/>
        </w:rPr>
        <w:t>declining</w:t>
      </w:r>
    </w:p>
    <w:p w14:paraId="0CC6806F" w14:textId="77777777" w:rsidR="000B725E" w:rsidRPr="006C28D8" w:rsidRDefault="000B725E" w:rsidP="000B725E">
      <w:r w:rsidRPr="006C28D8">
        <w:rPr>
          <w:rStyle w:val="Style13ptBold"/>
        </w:rPr>
        <w:t>Nordhaus 20</w:t>
      </w:r>
      <w:r w:rsidRPr="006C28D8">
        <w:t xml:space="preserve"> [Ted Nordhaus is an American author, environmental policy expert, and the director of research at The Breakthrough Institute, “Must Growth Doom the Planet?”, https://www.thenewatlantis.com/publications/must-growth-doom-the-planet]</w:t>
      </w:r>
    </w:p>
    <w:p w14:paraId="3639DFFE" w14:textId="77777777" w:rsidR="000B725E" w:rsidRPr="006C28D8" w:rsidRDefault="000B725E" w:rsidP="000B725E">
      <w:pPr>
        <w:rPr>
          <w:rStyle w:val="StyleUnderline"/>
        </w:rPr>
      </w:pPr>
      <w:r w:rsidRPr="006C28D8">
        <w:rPr>
          <w:rStyle w:val="StyleUnderline"/>
        </w:rPr>
        <w:t xml:space="preserve">As both population and </w:t>
      </w:r>
      <w:r w:rsidRPr="005B1F49">
        <w:rPr>
          <w:rStyle w:val="StyleUnderline"/>
        </w:rPr>
        <w:t>economic growth rates flatten out over</w:t>
      </w:r>
      <w:r w:rsidRPr="006C28D8">
        <w:rPr>
          <w:rStyle w:val="StyleUnderline"/>
        </w:rPr>
        <w:t xml:space="preserve"> the course of this century, it is likely that </w:t>
      </w:r>
      <w:r w:rsidRPr="005B1F49">
        <w:rPr>
          <w:rStyle w:val="StyleUnderline"/>
          <w:highlight w:val="green"/>
        </w:rPr>
        <w:t>resource-productivity gains</w:t>
      </w:r>
      <w:r w:rsidRPr="006C28D8">
        <w:rPr>
          <w:rStyle w:val="StyleUnderline"/>
        </w:rPr>
        <w:t xml:space="preserve"> </w:t>
      </w:r>
      <w:r w:rsidRPr="005B1F49">
        <w:rPr>
          <w:rStyle w:val="StyleUnderline"/>
        </w:rPr>
        <w:t xml:space="preserve">will </w:t>
      </w:r>
      <w:r w:rsidRPr="005B1F49">
        <w:rPr>
          <w:rStyle w:val="StyleUnderline"/>
          <w:highlight w:val="green"/>
        </w:rPr>
        <w:t>overtake</w:t>
      </w:r>
      <w:r w:rsidRPr="006C28D8">
        <w:rPr>
          <w:rStyle w:val="StyleUnderline"/>
        </w:rPr>
        <w:t xml:space="preserve"> global economic </w:t>
      </w:r>
      <w:r w:rsidRPr="005B1F49">
        <w:rPr>
          <w:rStyle w:val="StyleUnderline"/>
          <w:highlight w:val="green"/>
        </w:rPr>
        <w:t xml:space="preserve">growth </w:t>
      </w:r>
      <w:r w:rsidRPr="005B1F49">
        <w:rPr>
          <w:rStyle w:val="StyleUnderline"/>
        </w:rPr>
        <w:t>rates</w:t>
      </w:r>
      <w:r w:rsidRPr="006C28D8">
        <w:rPr>
          <w:rStyle w:val="StyleUnderline"/>
        </w:rPr>
        <w:t xml:space="preserve">, </w:t>
      </w:r>
      <w:r w:rsidRPr="005B1F49">
        <w:rPr>
          <w:rStyle w:val="Emphasis"/>
          <w:highlight w:val="green"/>
        </w:rPr>
        <w:t xml:space="preserve">resulting in falling </w:t>
      </w:r>
      <w:r w:rsidRPr="005B1F49">
        <w:rPr>
          <w:rStyle w:val="Emphasis"/>
        </w:rPr>
        <w:t xml:space="preserve">global </w:t>
      </w:r>
      <w:r w:rsidRPr="005B1F49">
        <w:rPr>
          <w:rStyle w:val="Emphasis"/>
          <w:highlight w:val="green"/>
        </w:rPr>
        <w:t xml:space="preserve">demand for </w:t>
      </w:r>
      <w:r w:rsidRPr="005B1F49">
        <w:rPr>
          <w:rStyle w:val="Emphasis"/>
        </w:rPr>
        <w:t xml:space="preserve">material </w:t>
      </w:r>
      <w:r w:rsidRPr="005B1F49">
        <w:rPr>
          <w:rStyle w:val="Emphasis"/>
          <w:highlight w:val="green"/>
        </w:rPr>
        <w:t xml:space="preserve">resources </w:t>
      </w:r>
      <w:r w:rsidRPr="005B1F49">
        <w:rPr>
          <w:rStyle w:val="Emphasis"/>
        </w:rPr>
        <w:t>over</w:t>
      </w:r>
      <w:r w:rsidRPr="006C28D8">
        <w:rPr>
          <w:rStyle w:val="Emphasis"/>
        </w:rPr>
        <w:t xml:space="preserve"> the long term</w:t>
      </w:r>
      <w:r w:rsidRPr="006C28D8">
        <w:rPr>
          <w:sz w:val="16"/>
        </w:rPr>
        <w:t xml:space="preserve">. As a 2019 Breakthrough Institute report showed, </w:t>
      </w:r>
      <w:r w:rsidRPr="006C28D8">
        <w:rPr>
          <w:rStyle w:val="StyleUnderline"/>
        </w:rPr>
        <w:t xml:space="preserve">global </w:t>
      </w:r>
      <w:r w:rsidRPr="005B1F49">
        <w:rPr>
          <w:rStyle w:val="StyleUnderline"/>
          <w:highlight w:val="green"/>
        </w:rPr>
        <w:t>pasture</w:t>
      </w:r>
      <w:r w:rsidRPr="006C28D8">
        <w:rPr>
          <w:rStyle w:val="StyleUnderline"/>
        </w:rPr>
        <w:t xml:space="preserve"> land, the largest single human use of land, </w:t>
      </w:r>
      <w:r w:rsidRPr="005B1F49">
        <w:rPr>
          <w:rStyle w:val="StyleUnderline"/>
          <w:highlight w:val="green"/>
        </w:rPr>
        <w:t>peaked</w:t>
      </w:r>
      <w:r w:rsidRPr="006C28D8">
        <w:rPr>
          <w:rStyle w:val="StyleUnderline"/>
        </w:rPr>
        <w:t xml:space="preserve"> in 2000 and continues to decline even as global beef production continues to rise</w:t>
      </w:r>
      <w:r w:rsidRPr="006C28D8">
        <w:rPr>
          <w:sz w:val="16"/>
        </w:rPr>
        <w:t xml:space="preserve">. In a 2013 paper, Ausubel and colleagues argued that </w:t>
      </w:r>
      <w:r w:rsidRPr="006C28D8">
        <w:rPr>
          <w:rStyle w:val="StyleUnderline"/>
        </w:rPr>
        <w:t xml:space="preserve">global </w:t>
      </w:r>
      <w:r w:rsidRPr="005B1F49">
        <w:rPr>
          <w:rStyle w:val="StyleUnderline"/>
          <w:highlight w:val="green"/>
        </w:rPr>
        <w:t>cropland</w:t>
      </w:r>
      <w:r w:rsidRPr="006C28D8">
        <w:rPr>
          <w:rStyle w:val="StyleUnderline"/>
        </w:rPr>
        <w:t xml:space="preserve"> too appears </w:t>
      </w:r>
      <w:r w:rsidRPr="005B1F49">
        <w:rPr>
          <w:rStyle w:val="StyleUnderline"/>
        </w:rPr>
        <w:t xml:space="preserve">close to </w:t>
      </w:r>
      <w:r w:rsidRPr="005B1F49">
        <w:rPr>
          <w:rStyle w:val="StyleUnderline"/>
          <w:highlight w:val="green"/>
        </w:rPr>
        <w:t>peaking</w:t>
      </w:r>
      <w:r w:rsidRPr="006C28D8">
        <w:rPr>
          <w:rStyle w:val="StyleUnderline"/>
        </w:rPr>
        <w:t>, even as global crop production continues to rise.</w:t>
      </w:r>
    </w:p>
    <w:p w14:paraId="6552D98E" w14:textId="77777777" w:rsidR="000B725E" w:rsidRPr="005B1F49" w:rsidRDefault="000B725E" w:rsidP="000B725E">
      <w:pPr>
        <w:rPr>
          <w:sz w:val="16"/>
        </w:rPr>
      </w:pPr>
      <w:r w:rsidRPr="006C28D8">
        <w:rPr>
          <w:sz w:val="16"/>
        </w:rPr>
        <w:t xml:space="preserve">As with all growth curves, peak consumption of various material resources is not guaranteed to last. These trends could represent the top of a bell curve, the bottom of a new S-curve, or just a long plateau. But </w:t>
      </w:r>
      <w:r w:rsidRPr="006C28D8">
        <w:rPr>
          <w:rStyle w:val="StyleUnderline"/>
        </w:rPr>
        <w:t xml:space="preserve">what they do </w:t>
      </w:r>
      <w:r w:rsidRPr="005B1F49">
        <w:rPr>
          <w:rStyle w:val="StyleUnderline"/>
          <w:highlight w:val="green"/>
        </w:rPr>
        <w:t>demonstrate</w:t>
      </w:r>
      <w:r w:rsidRPr="006C28D8">
        <w:rPr>
          <w:rStyle w:val="StyleUnderline"/>
        </w:rPr>
        <w:t xml:space="preserve"> is that </w:t>
      </w:r>
      <w:r w:rsidRPr="005B1F49">
        <w:rPr>
          <w:rStyle w:val="Emphasis"/>
          <w:highlight w:val="green"/>
        </w:rPr>
        <w:lastRenderedPageBreak/>
        <w:t>absolute decoupling</w:t>
      </w:r>
      <w:r w:rsidRPr="006C28D8">
        <w:rPr>
          <w:rStyle w:val="Emphasis"/>
        </w:rPr>
        <w:t xml:space="preserve"> of resources from economic </w:t>
      </w:r>
      <w:r w:rsidRPr="005B1F49">
        <w:rPr>
          <w:rStyle w:val="Emphasis"/>
        </w:rPr>
        <w:t>growth is possible</w:t>
      </w:r>
      <w:r w:rsidRPr="005B1F49">
        <w:rPr>
          <w:rStyle w:val="StyleUnderline"/>
        </w:rPr>
        <w:t>, even given a global economy today that still features robust population and income growth</w:t>
      </w:r>
      <w:r w:rsidRPr="005B1F49">
        <w:rPr>
          <w:sz w:val="16"/>
        </w:rPr>
        <w:t>.</w:t>
      </w:r>
    </w:p>
    <w:p w14:paraId="6AFF6669" w14:textId="77777777" w:rsidR="007D7A0C" w:rsidRDefault="007D7A0C" w:rsidP="007D7A0C">
      <w:pPr>
        <w:pStyle w:val="Heading4"/>
      </w:pPr>
      <w:r>
        <w:t xml:space="preserve">5] </w:t>
      </w:r>
      <w:r>
        <w:t xml:space="preserve">The alternative </w:t>
      </w:r>
      <w:r w:rsidRPr="00F21207">
        <w:rPr>
          <w:u w:val="single"/>
        </w:rPr>
        <w:t>locks in warming</w:t>
      </w:r>
      <w:r>
        <w:t xml:space="preserve"> – its </w:t>
      </w:r>
      <w:r w:rsidRPr="00F21207">
        <w:rPr>
          <w:u w:val="single"/>
        </w:rPr>
        <w:t>Try-Or-Die</w:t>
      </w:r>
      <w:r>
        <w:t>.</w:t>
      </w:r>
    </w:p>
    <w:p w14:paraId="6308B73D" w14:textId="77777777" w:rsidR="007D7A0C" w:rsidRPr="0098787C" w:rsidRDefault="007D7A0C" w:rsidP="007D7A0C">
      <w:r w:rsidRPr="0098787C">
        <w:rPr>
          <w:b/>
          <w:bCs/>
          <w:sz w:val="26"/>
        </w:rPr>
        <w:t xml:space="preserve">Klein </w:t>
      </w:r>
      <w:r w:rsidRPr="0098787C">
        <w:t>8/31/</w:t>
      </w:r>
      <w:r w:rsidRPr="0098787C">
        <w:rPr>
          <w:b/>
          <w:bCs/>
          <w:sz w:val="26"/>
        </w:rPr>
        <w:t>21</w:t>
      </w:r>
      <w:r w:rsidRPr="0098787C">
        <w:t xml:space="preserve">, Opinion Writer at the New York Times, former Founder of Vox, and author of “Why We’re Polarized” (Ezra, “Transcript: Ezra Klein Answers Listener Questions” from ‘The Ezra Klein Show’ podcast, </w:t>
      </w:r>
      <w:r w:rsidRPr="0098787C">
        <w:rPr>
          <w:i/>
          <w:iCs/>
        </w:rPr>
        <w:t>The New York Times</w:t>
      </w:r>
      <w:r w:rsidRPr="0098787C">
        <w:t xml:space="preserve">, </w:t>
      </w:r>
      <w:hyperlink r:id="rId13" w:history="1">
        <w:r w:rsidRPr="0098787C">
          <w:t>https://www.nytimes.com/2021/08/31/podcasts/transcript-ezra-klein-ask-me-anything.html</w:t>
        </w:r>
      </w:hyperlink>
      <w:r w:rsidRPr="0098787C">
        <w:t>, Accessed 09-1-2021)</w:t>
      </w:r>
    </w:p>
    <w:p w14:paraId="606A8AFB" w14:textId="77777777" w:rsidR="007D7A0C" w:rsidRPr="0098787C" w:rsidRDefault="007D7A0C" w:rsidP="007D7A0C">
      <w:pPr>
        <w:rPr>
          <w:sz w:val="16"/>
        </w:rPr>
      </w:pPr>
      <w:r w:rsidRPr="0098787C">
        <w:rPr>
          <w:sz w:val="16"/>
        </w:rPr>
        <w:t xml:space="preserve">But now let me talk about degrowth more in the terms of it is a direct political project, which is as an answer to climate change. I would cut this into a few </w:t>
      </w:r>
      <w:r w:rsidRPr="00F21207">
        <w:rPr>
          <w:sz w:val="16"/>
        </w:rPr>
        <w:t xml:space="preserve">pieces. </w:t>
      </w:r>
      <w:r w:rsidRPr="00F21207">
        <w:rPr>
          <w:u w:val="single"/>
        </w:rPr>
        <w:t>Is degrowth necessary for addressing</w:t>
      </w:r>
      <w:r w:rsidRPr="0098787C">
        <w:rPr>
          <w:u w:val="single"/>
        </w:rPr>
        <w:t xml:space="preserve"> climate change?</w:t>
      </w:r>
      <w:r w:rsidRPr="0098787C">
        <w:rPr>
          <w:sz w:val="16"/>
        </w:rPr>
        <w:t xml:space="preserve"> Is it the fastest way to address climate change? And is it desirable? It has to be at least one of those things to be the strategy you’d want to take.</w:t>
      </w:r>
      <w:r>
        <w:rPr>
          <w:sz w:val="16"/>
        </w:rPr>
        <w:t xml:space="preserve"> </w:t>
      </w:r>
      <w:r w:rsidRPr="00F21207">
        <w:rPr>
          <w:u w:val="single"/>
        </w:rPr>
        <w:t>And I don’t think it is</w:t>
      </w:r>
      <w:r w:rsidRPr="00F21207">
        <w:rPr>
          <w:sz w:val="16"/>
        </w:rPr>
        <w:t>. Let’s start with necessary.</w:t>
      </w:r>
      <w:r w:rsidRPr="0098787C">
        <w:rPr>
          <w:sz w:val="16"/>
        </w:rPr>
        <w:t xml:space="preserve"> Many </w:t>
      </w:r>
      <w:r w:rsidRPr="005B1F49">
        <w:rPr>
          <w:highlight w:val="green"/>
          <w:u w:val="single"/>
        </w:rPr>
        <w:t>countries</w:t>
      </w:r>
      <w:r w:rsidRPr="0098787C">
        <w:rPr>
          <w:u w:val="single"/>
        </w:rPr>
        <w:t xml:space="preserve"> in Europe, even the U</w:t>
      </w:r>
      <w:r w:rsidRPr="0098787C">
        <w:rPr>
          <w:sz w:val="16"/>
        </w:rPr>
        <w:t xml:space="preserve">nited </w:t>
      </w:r>
      <w:r w:rsidRPr="0098787C">
        <w:rPr>
          <w:u w:val="single"/>
        </w:rPr>
        <w:t>S</w:t>
      </w:r>
      <w:r w:rsidRPr="0098787C">
        <w:rPr>
          <w:sz w:val="16"/>
        </w:rPr>
        <w:t xml:space="preserve">tates, </w:t>
      </w:r>
      <w:r w:rsidRPr="005B1F49">
        <w:rPr>
          <w:highlight w:val="green"/>
          <w:u w:val="single"/>
        </w:rPr>
        <w:t>are</w:t>
      </w:r>
      <w:r w:rsidRPr="005B1F49">
        <w:rPr>
          <w:sz w:val="16"/>
          <w:highlight w:val="green"/>
        </w:rPr>
        <w:t xml:space="preserve"> </w:t>
      </w:r>
      <w:r w:rsidRPr="00F21207">
        <w:rPr>
          <w:b/>
          <w:iCs/>
          <w:u w:val="single"/>
        </w:rPr>
        <w:t xml:space="preserve">growing while </w:t>
      </w:r>
      <w:r w:rsidRPr="005B1F49">
        <w:rPr>
          <w:b/>
          <w:iCs/>
          <w:highlight w:val="green"/>
          <w:u w:val="single"/>
        </w:rPr>
        <w:t>reducing their</w:t>
      </w:r>
      <w:r w:rsidRPr="0098787C">
        <w:rPr>
          <w:b/>
          <w:iCs/>
          <w:u w:val="single"/>
        </w:rPr>
        <w:t xml:space="preserve"> </w:t>
      </w:r>
      <w:r w:rsidRPr="00F21207">
        <w:rPr>
          <w:b/>
          <w:iCs/>
          <w:u w:val="single"/>
        </w:rPr>
        <w:t xml:space="preserve">carbon </w:t>
      </w:r>
      <w:r w:rsidRPr="005B1F49">
        <w:rPr>
          <w:b/>
          <w:iCs/>
          <w:highlight w:val="green"/>
          <w:u w:val="single"/>
        </w:rPr>
        <w:t>footprint</w:t>
      </w:r>
      <w:r w:rsidRPr="0098787C">
        <w:rPr>
          <w:sz w:val="16"/>
        </w:rPr>
        <w:t xml:space="preserve">. Now, you could say they’re not doing so fast enough depending on the country. </w:t>
      </w:r>
      <w:r w:rsidRPr="00F21207">
        <w:rPr>
          <w:sz w:val="16"/>
        </w:rPr>
        <w:t xml:space="preserve">But </w:t>
      </w:r>
      <w:r w:rsidRPr="00F21207">
        <w:rPr>
          <w:u w:val="single"/>
        </w:rPr>
        <w:t>they could all do so much faster if there was enough political will to deploy more renewable technology, to tax carbon</w:t>
      </w:r>
      <w:r w:rsidRPr="00F21207">
        <w:rPr>
          <w:sz w:val="16"/>
        </w:rPr>
        <w:t xml:space="preserve">, to do a bunch of things that we have not been able to pass. </w:t>
      </w:r>
      <w:r w:rsidRPr="00F21207">
        <w:rPr>
          <w:u w:val="single"/>
        </w:rPr>
        <w:t xml:space="preserve">So </w:t>
      </w:r>
      <w:r w:rsidRPr="005B1F49">
        <w:rPr>
          <w:highlight w:val="green"/>
          <w:u w:val="single"/>
        </w:rPr>
        <w:t>it is clear</w:t>
      </w:r>
      <w:r w:rsidRPr="00F21207">
        <w:rPr>
          <w:u w:val="single"/>
        </w:rPr>
        <w:t>ly true that</w:t>
      </w:r>
      <w:r w:rsidRPr="0098787C">
        <w:rPr>
          <w:u w:val="single"/>
        </w:rPr>
        <w:t xml:space="preserve"> </w:t>
      </w:r>
      <w:r w:rsidRPr="005B1F49">
        <w:rPr>
          <w:highlight w:val="green"/>
          <w:u w:val="single"/>
        </w:rPr>
        <w:t xml:space="preserve">we </w:t>
      </w:r>
      <w:r w:rsidRPr="005B1F49">
        <w:rPr>
          <w:b/>
          <w:iCs/>
          <w:highlight w:val="green"/>
          <w:u w:val="single"/>
        </w:rPr>
        <w:t xml:space="preserve">can decouple </w:t>
      </w:r>
      <w:r w:rsidRPr="00F21207">
        <w:rPr>
          <w:b/>
          <w:iCs/>
          <w:u w:val="single"/>
        </w:rPr>
        <w:t>growth and energy usage</w:t>
      </w:r>
      <w:r w:rsidRPr="00F21207">
        <w:rPr>
          <w:sz w:val="16"/>
        </w:rPr>
        <w:t>.</w:t>
      </w:r>
      <w:r>
        <w:rPr>
          <w:rStyle w:val="StyleUnderline"/>
        </w:rPr>
        <w:t xml:space="preserve"> </w:t>
      </w:r>
      <w:r w:rsidRPr="0098787C">
        <w:rPr>
          <w:sz w:val="16"/>
          <w:szCs w:val="16"/>
        </w:rPr>
        <w:t>Hickel, to be fair, will say that that may be true. But given the speed at which we need to act, we can’t just be deploying renewable energy technology. It would also help the situation if we stopped using as much through material consumption. That is, I think, conceptually true and politically false.</w:t>
      </w:r>
      <w:r>
        <w:rPr>
          <w:sz w:val="16"/>
          <w:szCs w:val="16"/>
        </w:rPr>
        <w:t xml:space="preserve"> </w:t>
      </w:r>
      <w:r w:rsidRPr="0098787C">
        <w:rPr>
          <w:sz w:val="16"/>
        </w:rPr>
        <w:t xml:space="preserve">I mean, let’s just state that </w:t>
      </w:r>
      <w:r w:rsidRPr="005B1F49">
        <w:rPr>
          <w:b/>
          <w:iCs/>
          <w:highlight w:val="green"/>
          <w:u w:val="single"/>
        </w:rPr>
        <w:t>speed</w:t>
      </w:r>
      <w:r w:rsidRPr="005B1F49">
        <w:rPr>
          <w:highlight w:val="green"/>
          <w:u w:val="single"/>
        </w:rPr>
        <w:t xml:space="preserve"> is</w:t>
      </w:r>
      <w:r w:rsidRPr="0098787C">
        <w:rPr>
          <w:sz w:val="16"/>
        </w:rPr>
        <w:t xml:space="preserve">, first and foremost, </w:t>
      </w:r>
      <w:r w:rsidRPr="005B1F49">
        <w:rPr>
          <w:highlight w:val="green"/>
          <w:u w:val="single"/>
        </w:rPr>
        <w:t xml:space="preserve">a </w:t>
      </w:r>
      <w:r w:rsidRPr="00F21207">
        <w:rPr>
          <w:b/>
          <w:iCs/>
          <w:u w:val="single"/>
        </w:rPr>
        <w:t xml:space="preserve">political </w:t>
      </w:r>
      <w:r w:rsidRPr="005B1F49">
        <w:rPr>
          <w:b/>
          <w:iCs/>
          <w:highlight w:val="green"/>
          <w:u w:val="single"/>
        </w:rPr>
        <w:t>problem</w:t>
      </w:r>
      <w:r w:rsidRPr="0098787C">
        <w:rPr>
          <w:sz w:val="16"/>
        </w:rPr>
        <w:t xml:space="preserve">. </w:t>
      </w:r>
      <w:r w:rsidRPr="0098787C">
        <w:rPr>
          <w:u w:val="single"/>
        </w:rPr>
        <w:t>There is a delta between where we are right now in terms of what we are doing on climate change and where we could be</w:t>
      </w:r>
      <w:r w:rsidRPr="0098787C">
        <w:rPr>
          <w:sz w:val="16"/>
        </w:rPr>
        <w:t xml:space="preserve">. That delta is big, and that delta gets bigger every year because it gets harder every year. And </w:t>
      </w:r>
      <w:r w:rsidRPr="005B1F49">
        <w:rPr>
          <w:highlight w:val="green"/>
          <w:u w:val="single"/>
        </w:rPr>
        <w:t xml:space="preserve">the time we have to act </w:t>
      </w:r>
      <w:r w:rsidRPr="00F21207">
        <w:rPr>
          <w:u w:val="single"/>
        </w:rPr>
        <w:t>before we start getting some of the really truly catastrophic feedback loops</w:t>
      </w:r>
      <w:r w:rsidRPr="0098787C">
        <w:rPr>
          <w:u w:val="single"/>
        </w:rPr>
        <w:t xml:space="preserve"> in play </w:t>
      </w:r>
      <w:r w:rsidRPr="005B1F49">
        <w:rPr>
          <w:highlight w:val="green"/>
          <w:u w:val="single"/>
        </w:rPr>
        <w:t xml:space="preserve">is </w:t>
      </w:r>
      <w:r w:rsidRPr="005B1F49">
        <w:rPr>
          <w:b/>
          <w:iCs/>
          <w:highlight w:val="green"/>
          <w:u w:val="single"/>
        </w:rPr>
        <w:t>shortening</w:t>
      </w:r>
      <w:r w:rsidRPr="0098787C">
        <w:rPr>
          <w:sz w:val="16"/>
        </w:rPr>
        <w:t>. So you’re now talking here about the speed at which you can move politics.</w:t>
      </w:r>
      <w:r>
        <w:rPr>
          <w:sz w:val="16"/>
        </w:rPr>
        <w:t xml:space="preserve"> </w:t>
      </w:r>
      <w:r w:rsidRPr="0098787C">
        <w:rPr>
          <w:u w:val="single"/>
        </w:rPr>
        <w:t xml:space="preserve">So </w:t>
      </w:r>
      <w:r w:rsidRPr="00F21207">
        <w:rPr>
          <w:u w:val="single"/>
        </w:rPr>
        <w:t xml:space="preserve">for </w:t>
      </w:r>
      <w:r w:rsidRPr="005B1F49">
        <w:rPr>
          <w:highlight w:val="green"/>
          <w:u w:val="single"/>
        </w:rPr>
        <w:t xml:space="preserve">something </w:t>
      </w:r>
      <w:r w:rsidRPr="00F21207">
        <w:rPr>
          <w:u w:val="single"/>
        </w:rPr>
        <w:t>to be faster, it doesn’t just need to be faster if you implemented it</w:t>
      </w:r>
      <w:r w:rsidRPr="00F21207">
        <w:rPr>
          <w:sz w:val="16"/>
        </w:rPr>
        <w:t xml:space="preserve">. </w:t>
      </w:r>
      <w:r w:rsidRPr="00F21207">
        <w:rPr>
          <w:u w:val="single"/>
        </w:rPr>
        <w:t xml:space="preserve">It </w:t>
      </w:r>
      <w:r w:rsidRPr="005B1F49">
        <w:rPr>
          <w:highlight w:val="green"/>
          <w:u w:val="single"/>
        </w:rPr>
        <w:t xml:space="preserve">needs to </w:t>
      </w:r>
      <w:r w:rsidRPr="00F21207">
        <w:rPr>
          <w:u w:val="single"/>
        </w:rPr>
        <w:t xml:space="preserve">be something you can implement such it </w:t>
      </w:r>
      <w:r w:rsidRPr="005B1F49">
        <w:rPr>
          <w:b/>
          <w:iCs/>
          <w:highlight w:val="green"/>
          <w:u w:val="single"/>
        </w:rPr>
        <w:t>accelerate</w:t>
      </w:r>
      <w:r w:rsidRPr="00F21207">
        <w:rPr>
          <w:b/>
          <w:iCs/>
          <w:u w:val="single"/>
        </w:rPr>
        <w:t>s</w:t>
      </w:r>
      <w:r w:rsidRPr="0098787C">
        <w:rPr>
          <w:b/>
          <w:iCs/>
          <w:u w:val="single"/>
        </w:rPr>
        <w:t xml:space="preserve"> the </w:t>
      </w:r>
      <w:r w:rsidRPr="00F21207">
        <w:rPr>
          <w:b/>
          <w:iCs/>
          <w:u w:val="single"/>
        </w:rPr>
        <w:t>politics</w:t>
      </w:r>
      <w:r w:rsidRPr="00F21207">
        <w:rPr>
          <w:u w:val="single"/>
        </w:rPr>
        <w:t xml:space="preserve"> of radical</w:t>
      </w:r>
      <w:r w:rsidRPr="0098787C">
        <w:rPr>
          <w:u w:val="single"/>
        </w:rPr>
        <w:t xml:space="preserve"> </w:t>
      </w:r>
      <w:r w:rsidRPr="005B1F49">
        <w:rPr>
          <w:highlight w:val="green"/>
          <w:u w:val="single"/>
        </w:rPr>
        <w:t>climate action</w:t>
      </w:r>
      <w:r w:rsidRPr="005B1F49">
        <w:rPr>
          <w:sz w:val="16"/>
          <w:highlight w:val="green"/>
        </w:rPr>
        <w:t>.</w:t>
      </w:r>
      <w:r w:rsidRPr="0098787C">
        <w:rPr>
          <w:sz w:val="16"/>
        </w:rPr>
        <w:t xml:space="preserve"> </w:t>
      </w:r>
      <w:r w:rsidRPr="0098787C">
        <w:rPr>
          <w:u w:val="single"/>
        </w:rPr>
        <w:t xml:space="preserve">And </w:t>
      </w:r>
      <w:r w:rsidRPr="005B1F49">
        <w:rPr>
          <w:highlight w:val="green"/>
          <w:u w:val="single"/>
        </w:rPr>
        <w:t>that’s where</w:t>
      </w:r>
      <w:r w:rsidRPr="0098787C">
        <w:rPr>
          <w:sz w:val="16"/>
        </w:rPr>
        <w:t xml:space="preserve"> I think </w:t>
      </w:r>
      <w:r w:rsidRPr="005B1F49">
        <w:rPr>
          <w:b/>
          <w:iCs/>
          <w:highlight w:val="green"/>
          <w:u w:val="single"/>
        </w:rPr>
        <w:t>degrowth</w:t>
      </w:r>
      <w:r w:rsidRPr="0098787C">
        <w:rPr>
          <w:sz w:val="16"/>
        </w:rPr>
        <w:t xml:space="preserve"> completely </w:t>
      </w:r>
      <w:r w:rsidRPr="005B1F49">
        <w:rPr>
          <w:b/>
          <w:iCs/>
          <w:highlight w:val="green"/>
          <w:u w:val="single"/>
        </w:rPr>
        <w:t xml:space="preserve">falls </w:t>
      </w:r>
      <w:r w:rsidRPr="00F21207">
        <w:rPr>
          <w:b/>
          <w:iCs/>
          <w:u w:val="single"/>
        </w:rPr>
        <w:t>apart</w:t>
      </w:r>
      <w:r w:rsidRPr="0098787C">
        <w:rPr>
          <w:sz w:val="16"/>
        </w:rPr>
        <w:t>. And I have tried to look for the answer people give on this, and I’ve never found one that is convincing.</w:t>
      </w:r>
    </w:p>
    <w:p w14:paraId="3BCB09D7" w14:textId="77777777" w:rsidR="007D7A0C" w:rsidRDefault="007D7A0C" w:rsidP="007D7A0C">
      <w:pPr>
        <w:pStyle w:val="Heading4"/>
      </w:pPr>
      <w:r>
        <w:t xml:space="preserve">6] </w:t>
      </w:r>
      <w:r>
        <w:t>Yes Transition Wars and they cause Extinction</w:t>
      </w:r>
    </w:p>
    <w:p w14:paraId="774546C2" w14:textId="77777777" w:rsidR="007D7A0C" w:rsidRPr="00D22A96" w:rsidRDefault="007D7A0C" w:rsidP="007D7A0C">
      <w:r w:rsidRPr="00D22A96">
        <w:rPr>
          <w:rStyle w:val="Style13ptBold"/>
        </w:rPr>
        <w:t>Nyquist 5</w:t>
      </w:r>
      <w:r>
        <w:t xml:space="preserve"> J.R. Nyquist 2-4-2005 “</w:t>
      </w:r>
      <w:r w:rsidRPr="007925D4">
        <w:t>The Political Consequences of a Financial Crash</w:t>
      </w:r>
      <w:r>
        <w:t xml:space="preserve">” </w:t>
      </w:r>
      <w:hyperlink r:id="rId14" w:history="1">
        <w:r w:rsidRPr="00BC103B">
          <w:rPr>
            <w:rStyle w:val="Hyperlink"/>
          </w:rPr>
          <w:t>www.financialsense.com/stormw...2005/0204.html</w:t>
        </w:r>
      </w:hyperlink>
      <w:r>
        <w:t xml:space="preserve"> (</w:t>
      </w:r>
      <w:r w:rsidRPr="00063402">
        <w:t>renowned expert in geopolitics and international relations</w:t>
      </w:r>
      <w:r>
        <w:t xml:space="preserve">)//Elmer </w:t>
      </w:r>
    </w:p>
    <w:p w14:paraId="37B88686" w14:textId="77777777" w:rsidR="007D7A0C" w:rsidRPr="00D22A96" w:rsidRDefault="007D7A0C" w:rsidP="007D7A0C">
      <w:pPr>
        <w:rPr>
          <w:rFonts w:asciiTheme="minorHAnsi" w:hAnsiTheme="minorHAnsi"/>
          <w:sz w:val="12"/>
        </w:rPr>
      </w:pPr>
      <w:r w:rsidRPr="00C35B4D">
        <w:rPr>
          <w:rFonts w:asciiTheme="minorHAnsi" w:hAnsiTheme="min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C35B4D">
        <w:rPr>
          <w:rFonts w:asciiTheme="minorHAnsi" w:hAnsiTheme="minorHAnsi"/>
          <w:u w:val="single"/>
        </w:rPr>
        <w:t xml:space="preserve">the formation of </w:t>
      </w:r>
      <w:r w:rsidRPr="007E7BAC">
        <w:rPr>
          <w:rFonts w:asciiTheme="minorHAnsi" w:hAnsiTheme="minorHAnsi"/>
          <w:b/>
          <w:bCs/>
          <w:highlight w:val="green"/>
          <w:u w:val="single"/>
        </w:rPr>
        <w:t>anti-cap</w:t>
      </w:r>
      <w:r w:rsidRPr="00D22A96">
        <w:rPr>
          <w:rFonts w:asciiTheme="minorHAnsi" w:hAnsiTheme="minorHAnsi"/>
          <w:b/>
          <w:bCs/>
          <w:u w:val="single"/>
        </w:rPr>
        <w:t>italist</w:t>
      </w:r>
      <w:r w:rsidRPr="00C35B4D">
        <w:rPr>
          <w:rFonts w:asciiTheme="minorHAnsi" w:hAnsiTheme="minorHAnsi"/>
          <w:u w:val="single"/>
        </w:rPr>
        <w:t xml:space="preserve"> </w:t>
      </w:r>
      <w:r w:rsidRPr="00D22A96">
        <w:rPr>
          <w:rFonts w:asciiTheme="minorHAnsi" w:hAnsiTheme="minorHAnsi"/>
          <w:u w:val="single"/>
        </w:rPr>
        <w:t>majorities and a turning away from the free market system</w:t>
      </w:r>
      <w:r w:rsidRPr="00C35B4D">
        <w:rPr>
          <w:rFonts w:asciiTheme="minorHAnsi" w:hAnsiTheme="minorHAnsi"/>
          <w:u w:val="single"/>
        </w:rPr>
        <w:t xml:space="preserve">. The danger here is not merely economic. The political left openly </w:t>
      </w:r>
      <w:r w:rsidRPr="007E7BAC">
        <w:rPr>
          <w:rFonts w:asciiTheme="minorHAnsi" w:hAnsiTheme="minorHAnsi"/>
          <w:highlight w:val="green"/>
          <w:u w:val="single"/>
        </w:rPr>
        <w:t xml:space="preserve">favors the </w:t>
      </w:r>
      <w:r w:rsidRPr="00C35B4D">
        <w:rPr>
          <w:rFonts w:asciiTheme="minorHAnsi" w:hAnsiTheme="minorHAnsi"/>
          <w:u w:val="single"/>
        </w:rPr>
        <w:t xml:space="preserve">collapse of America’s strategic position abroad. The </w:t>
      </w:r>
      <w:r w:rsidRPr="007E7BAC">
        <w:rPr>
          <w:rFonts w:asciiTheme="minorHAnsi" w:hAnsiTheme="minorHAnsi"/>
          <w:highlight w:val="green"/>
          <w:u w:val="single"/>
        </w:rPr>
        <w:t>withdrawal</w:t>
      </w:r>
      <w:r w:rsidRPr="00C35B4D">
        <w:rPr>
          <w:rFonts w:asciiTheme="minorHAnsi" w:hAnsiTheme="minorHAnsi"/>
          <w:u w:val="single"/>
        </w:rPr>
        <w:t xml:space="preserve"> </w:t>
      </w:r>
      <w:r w:rsidRPr="007E7BAC">
        <w:rPr>
          <w:rFonts w:asciiTheme="minorHAnsi" w:hAnsiTheme="minorHAnsi"/>
          <w:highlight w:val="green"/>
          <w:u w:val="single"/>
        </w:rPr>
        <w:t>of the</w:t>
      </w:r>
      <w:r w:rsidRPr="00C35B4D">
        <w:rPr>
          <w:rFonts w:asciiTheme="minorHAnsi" w:hAnsiTheme="minorHAnsi"/>
          <w:u w:val="single"/>
        </w:rPr>
        <w:t xml:space="preserve"> </w:t>
      </w:r>
      <w:r w:rsidRPr="007E7BAC">
        <w:rPr>
          <w:rFonts w:asciiTheme="minorHAnsi" w:hAnsiTheme="minorHAnsi"/>
          <w:b/>
          <w:iCs/>
          <w:highlight w:val="green"/>
          <w:u w:val="single"/>
          <w:bdr w:val="single" w:sz="8" w:space="0" w:color="auto"/>
        </w:rPr>
        <w:t>U</w:t>
      </w:r>
      <w:r w:rsidRPr="00C35B4D">
        <w:rPr>
          <w:rFonts w:asciiTheme="minorHAnsi" w:hAnsiTheme="minorHAnsi"/>
          <w:u w:val="single"/>
        </w:rPr>
        <w:t xml:space="preserve">nited </w:t>
      </w:r>
      <w:r w:rsidRPr="007E7BAC">
        <w:rPr>
          <w:rFonts w:asciiTheme="minorHAnsi" w:hAnsiTheme="minorHAnsi"/>
          <w:b/>
          <w:iCs/>
          <w:highlight w:val="green"/>
          <w:u w:val="single"/>
          <w:bdr w:val="single" w:sz="8" w:space="0" w:color="auto"/>
        </w:rPr>
        <w:t>S</w:t>
      </w:r>
      <w:r w:rsidRPr="00C35B4D">
        <w:rPr>
          <w:rFonts w:asciiTheme="minorHAnsi" w:hAnsiTheme="minorHAnsi"/>
          <w:u w:val="single"/>
        </w:rPr>
        <w:t xml:space="preserve">tates </w:t>
      </w:r>
      <w:r w:rsidRPr="007E7BAC">
        <w:rPr>
          <w:rFonts w:asciiTheme="minorHAnsi" w:hAnsiTheme="minorHAnsi"/>
          <w:highlight w:val="green"/>
          <w:u w:val="single"/>
        </w:rPr>
        <w:t>from the Middle East</w:t>
      </w:r>
      <w:r w:rsidRPr="00C35B4D">
        <w:rPr>
          <w:rFonts w:asciiTheme="minorHAnsi" w:hAnsiTheme="minorHAnsi"/>
          <w:u w:val="single"/>
        </w:rPr>
        <w:t xml:space="preserve">, the </w:t>
      </w:r>
      <w:r w:rsidRPr="007E7BAC">
        <w:rPr>
          <w:rFonts w:asciiTheme="minorHAnsi" w:hAnsiTheme="minorHAnsi"/>
          <w:highlight w:val="green"/>
          <w:u w:val="single"/>
        </w:rPr>
        <w:t>Far East and Europe</w:t>
      </w:r>
      <w:r w:rsidRPr="00C35B4D">
        <w:rPr>
          <w:rFonts w:asciiTheme="minorHAnsi" w:hAnsiTheme="minorHAnsi"/>
          <w:u w:val="single"/>
        </w:rPr>
        <w:t xml:space="preserve"> </w:t>
      </w:r>
      <w:r w:rsidRPr="007E7BAC">
        <w:rPr>
          <w:rFonts w:asciiTheme="minorHAnsi" w:hAnsiTheme="minorHAnsi"/>
          <w:highlight w:val="green"/>
          <w:u w:val="single"/>
        </w:rPr>
        <w:t>would</w:t>
      </w:r>
      <w:r w:rsidRPr="00C35B4D">
        <w:rPr>
          <w:rFonts w:asciiTheme="minorHAnsi" w:hAnsiTheme="minorHAnsi"/>
          <w:u w:val="single"/>
        </w:rPr>
        <w:t xml:space="preserve"> </w:t>
      </w:r>
      <w:r w:rsidRPr="007E7BAC">
        <w:rPr>
          <w:rFonts w:asciiTheme="minorHAnsi" w:hAnsiTheme="minorHAnsi"/>
          <w:b/>
          <w:bCs/>
          <w:highlight w:val="green"/>
          <w:u w:val="single"/>
        </w:rPr>
        <w:t>catastrophically impact</w:t>
      </w:r>
      <w:r w:rsidRPr="00D22A96">
        <w:rPr>
          <w:rFonts w:asciiTheme="minorHAnsi" w:hAnsiTheme="minorHAnsi"/>
          <w:b/>
          <w:bCs/>
          <w:u w:val="single"/>
        </w:rPr>
        <w:t xml:space="preserve"> an international system that presently allows </w:t>
      </w:r>
      <w:r w:rsidRPr="007E7BAC">
        <w:rPr>
          <w:rFonts w:asciiTheme="minorHAnsi" w:hAnsiTheme="minorHAnsi"/>
          <w:b/>
          <w:bCs/>
          <w:highlight w:val="green"/>
          <w:u w:val="single"/>
        </w:rPr>
        <w:t>6 billion</w:t>
      </w:r>
      <w:r w:rsidRPr="00C35B4D">
        <w:rPr>
          <w:rFonts w:asciiTheme="minorHAnsi" w:hAnsiTheme="minorHAnsi"/>
          <w:u w:val="single"/>
        </w:rPr>
        <w:t xml:space="preserve"> people to live on the earth’s surface </w:t>
      </w:r>
      <w:r w:rsidRPr="007E7BAC">
        <w:rPr>
          <w:rFonts w:asciiTheme="minorHAnsi" w:hAnsiTheme="minorHAnsi"/>
          <w:highlight w:val="green"/>
          <w:u w:val="single"/>
        </w:rPr>
        <w:t>in</w:t>
      </w:r>
      <w:r w:rsidRPr="00C35B4D">
        <w:rPr>
          <w:rFonts w:asciiTheme="minorHAnsi" w:hAnsiTheme="minorHAnsi"/>
          <w:u w:val="single"/>
        </w:rPr>
        <w:t xml:space="preserve"> relative </w:t>
      </w:r>
      <w:r w:rsidRPr="007E7BAC">
        <w:rPr>
          <w:rFonts w:asciiTheme="minorHAnsi" w:hAnsiTheme="minorHAnsi"/>
          <w:highlight w:val="green"/>
          <w:u w:val="single"/>
        </w:rPr>
        <w:t>peace</w:t>
      </w:r>
      <w:r w:rsidRPr="00C35B4D">
        <w:rPr>
          <w:rFonts w:asciiTheme="minorHAnsi" w:hAnsiTheme="minorHAnsi"/>
          <w:u w:val="single"/>
        </w:rPr>
        <w:t xml:space="preserve">. </w:t>
      </w:r>
      <w:r w:rsidRPr="00D22A96">
        <w:rPr>
          <w:rFonts w:asciiTheme="minorHAnsi" w:hAnsiTheme="minorHAnsi"/>
          <w:u w:val="single"/>
        </w:rPr>
        <w:t>Should anti-capitalist dogmas overwhelm the global market and trading</w:t>
      </w:r>
      <w:r w:rsidRPr="00C35B4D">
        <w:rPr>
          <w:rFonts w:asciiTheme="minorHAnsi" w:hAnsiTheme="minorHAnsi"/>
          <w:u w:val="single"/>
        </w:rPr>
        <w:t xml:space="preserve"> system that evolved under American leadership, the planet’s economy would contract and untold </w:t>
      </w:r>
      <w:r w:rsidRPr="007E7BAC">
        <w:rPr>
          <w:rFonts w:asciiTheme="minorHAnsi" w:hAnsiTheme="minorHAnsi"/>
          <w:b/>
          <w:bCs/>
          <w:highlight w:val="green"/>
          <w:u w:val="single"/>
          <w:bdr w:val="single" w:sz="4" w:space="0" w:color="auto"/>
        </w:rPr>
        <w:t>millions would die of starvation</w:t>
      </w:r>
      <w:r w:rsidRPr="00C35B4D">
        <w:rPr>
          <w:rFonts w:asciiTheme="minorHAnsi" w:hAnsiTheme="minorHAnsi"/>
          <w:u w:val="single"/>
        </w:rPr>
        <w:t xml:space="preserve">. </w:t>
      </w:r>
      <w:r w:rsidRPr="007E7BAC">
        <w:rPr>
          <w:rFonts w:asciiTheme="minorHAnsi" w:hAnsiTheme="minorHAnsi"/>
          <w:highlight w:val="green"/>
          <w:u w:val="single"/>
        </w:rPr>
        <w:t>Nationalistic totalitarianism</w:t>
      </w:r>
      <w:r w:rsidRPr="00C35B4D">
        <w:rPr>
          <w:rFonts w:asciiTheme="minorHAnsi" w:hAnsiTheme="minorHAnsi"/>
          <w:u w:val="single"/>
        </w:rPr>
        <w:t xml:space="preserve">, fueled by a politics of blame, </w:t>
      </w:r>
      <w:r w:rsidRPr="007E7BAC">
        <w:rPr>
          <w:rFonts w:asciiTheme="minorHAnsi" w:hAnsiTheme="minorHAnsi"/>
          <w:highlight w:val="green"/>
          <w:u w:val="single"/>
        </w:rPr>
        <w:t>would</w:t>
      </w:r>
      <w:r w:rsidRPr="00C35B4D">
        <w:rPr>
          <w:rFonts w:asciiTheme="minorHAnsi" w:hAnsiTheme="minorHAnsi"/>
          <w:u w:val="single"/>
        </w:rPr>
        <w:t xml:space="preserve"> once again </w:t>
      </w:r>
      <w:r w:rsidRPr="007E7BAC">
        <w:rPr>
          <w:rFonts w:asciiTheme="minorHAnsi" w:hAnsiTheme="minorHAnsi"/>
          <w:highlight w:val="green"/>
          <w:u w:val="single"/>
        </w:rPr>
        <w:t>bring war to Asia and Europe</w:t>
      </w:r>
      <w:r w:rsidRPr="00C35B4D">
        <w:rPr>
          <w:rFonts w:asciiTheme="minorHAnsi" w:hAnsiTheme="minorHAnsi"/>
          <w:u w:val="single"/>
        </w:rPr>
        <w:t>.</w:t>
      </w:r>
      <w:r w:rsidRPr="00C35B4D">
        <w:rPr>
          <w:rFonts w:asciiTheme="minorHAnsi" w:hAnsiTheme="minorHAnsi"/>
          <w:sz w:val="12"/>
        </w:rPr>
        <w:t xml:space="preserve"> But </w:t>
      </w:r>
      <w:r w:rsidRPr="00C35B4D">
        <w:rPr>
          <w:rFonts w:asciiTheme="minorHAnsi" w:hAnsiTheme="minorHAnsi"/>
          <w:u w:val="single"/>
        </w:rPr>
        <w:t xml:space="preserve">this time the war would be </w:t>
      </w:r>
      <w:r w:rsidRPr="007E7BAC">
        <w:rPr>
          <w:rFonts w:asciiTheme="minorHAnsi" w:hAnsiTheme="minorHAnsi"/>
          <w:b/>
          <w:bCs/>
          <w:highlight w:val="green"/>
          <w:u w:val="single"/>
        </w:rPr>
        <w:t>waged</w:t>
      </w:r>
      <w:r w:rsidRPr="00D22A96">
        <w:rPr>
          <w:rFonts w:asciiTheme="minorHAnsi" w:hAnsiTheme="minorHAnsi"/>
          <w:b/>
          <w:bCs/>
          <w:u w:val="single"/>
        </w:rPr>
        <w:t xml:space="preserve"> </w:t>
      </w:r>
      <w:r w:rsidRPr="007E7BAC">
        <w:rPr>
          <w:rFonts w:asciiTheme="minorHAnsi" w:hAnsiTheme="minorHAnsi"/>
          <w:b/>
          <w:bCs/>
          <w:highlight w:val="green"/>
          <w:u w:val="single"/>
        </w:rPr>
        <w:t>with</w:t>
      </w:r>
      <w:r w:rsidRPr="00D22A96">
        <w:rPr>
          <w:rFonts w:asciiTheme="minorHAnsi" w:hAnsiTheme="minorHAnsi"/>
          <w:b/>
          <w:bCs/>
          <w:u w:val="single"/>
        </w:rPr>
        <w:t xml:space="preserve"> </w:t>
      </w:r>
      <w:r w:rsidRPr="007E7BAC">
        <w:rPr>
          <w:rFonts w:asciiTheme="minorHAnsi" w:hAnsiTheme="minorHAnsi"/>
          <w:b/>
          <w:bCs/>
          <w:highlight w:val="green"/>
          <w:u w:val="single"/>
        </w:rPr>
        <w:t>mass destruction weapons</w:t>
      </w:r>
      <w:r w:rsidRPr="00C35B4D">
        <w:rPr>
          <w:rFonts w:asciiTheme="minorHAnsi" w:hAnsiTheme="minorHAnsi"/>
          <w:u w:val="single"/>
        </w:rPr>
        <w:t xml:space="preserve"> </w:t>
      </w:r>
      <w:r w:rsidRPr="00C35B4D">
        <w:rPr>
          <w:rFonts w:asciiTheme="minorHAnsi" w:hAnsiTheme="minorHAnsi"/>
          <w:sz w:val="12"/>
        </w:rPr>
        <w:t xml:space="preserve">and the United States would be blamed because it is the center of global capitalism. Furthermore, </w:t>
      </w:r>
      <w:r w:rsidRPr="00C35B4D">
        <w:rPr>
          <w:rFonts w:asciiTheme="minorHAnsi" w:hAnsiTheme="minorHAnsi"/>
          <w:u w:val="single"/>
        </w:rPr>
        <w:t xml:space="preserve">if </w:t>
      </w:r>
      <w:r w:rsidRPr="00C35B4D">
        <w:rPr>
          <w:rFonts w:asciiTheme="minorHAnsi" w:hAnsiTheme="minorHAnsi"/>
          <w:u w:val="single"/>
        </w:rPr>
        <w:lastRenderedPageBreak/>
        <w:t xml:space="preserve">the anti-capitalist party gains power in </w:t>
      </w:r>
      <w:r w:rsidRPr="00D22A96">
        <w:rPr>
          <w:rFonts w:asciiTheme="minorHAnsi" w:hAnsiTheme="minorHAnsi"/>
          <w:u w:val="single"/>
        </w:rPr>
        <w:t>Washington, we can expect to see policies of appeasement and unilateral disarmament enacted. American appeasement and disarmament, in this context, would be an admission of guilt before the court of world opinion. Russia and China,</w:t>
      </w:r>
      <w:r w:rsidRPr="00D22A96">
        <w:rPr>
          <w:rFonts w:asciiTheme="minorHAnsi" w:hAnsiTheme="minorHAnsi"/>
          <w:sz w:val="12"/>
        </w:rPr>
        <w:t xml:space="preserve"> above all, </w:t>
      </w:r>
      <w:r w:rsidRPr="00D22A96">
        <w:rPr>
          <w:rFonts w:asciiTheme="minorHAnsi" w:hAnsiTheme="minorHAnsi"/>
          <w:u w:val="single"/>
        </w:rPr>
        <w:t>would exploit this</w:t>
      </w:r>
      <w:r w:rsidRPr="00D22A96">
        <w:rPr>
          <w:rFonts w:asciiTheme="minorHAnsi" w:hAnsiTheme="minorHAnsi"/>
          <w:sz w:val="12"/>
        </w:rPr>
        <w:t xml:space="preserve"> admission </w:t>
      </w:r>
      <w:r w:rsidRPr="00D22A96">
        <w:rPr>
          <w:rFonts w:asciiTheme="minorHAnsi" w:hAnsiTheme="minorHAnsi"/>
          <w:u w:val="single"/>
        </w:rPr>
        <w:t>to</w:t>
      </w:r>
      <w:r w:rsidRPr="00C35B4D">
        <w:rPr>
          <w:rFonts w:asciiTheme="minorHAnsi" w:hAnsiTheme="minorHAnsi"/>
          <w:u w:val="single"/>
        </w:rPr>
        <w:t xml:space="preserve"> </w:t>
      </w:r>
      <w:r w:rsidRPr="007E7BAC">
        <w:rPr>
          <w:rFonts w:asciiTheme="minorHAnsi" w:hAnsiTheme="minorHAnsi"/>
          <w:highlight w:val="green"/>
          <w:u w:val="single"/>
        </w:rPr>
        <w:t>justify aggressive wars</w:t>
      </w:r>
      <w:r w:rsidRPr="00C35B4D">
        <w:rPr>
          <w:rFonts w:asciiTheme="minorHAnsi" w:hAnsiTheme="minorHAnsi"/>
          <w:u w:val="single"/>
        </w:rPr>
        <w:t xml:space="preserve">, invasions </w:t>
      </w:r>
      <w:r w:rsidRPr="007E7BAC">
        <w:rPr>
          <w:rFonts w:asciiTheme="minorHAnsi" w:hAnsiTheme="minorHAnsi"/>
          <w:highlight w:val="green"/>
          <w:u w:val="single"/>
        </w:rPr>
        <w:t>and mass destruction</w:t>
      </w:r>
      <w:r w:rsidRPr="00C35B4D">
        <w:rPr>
          <w:rFonts w:asciiTheme="minorHAnsi" w:hAnsiTheme="minorHAnsi"/>
          <w:u w:val="single"/>
        </w:rPr>
        <w:t xml:space="preserve"> attacks</w:t>
      </w:r>
      <w:r w:rsidRPr="00C35B4D">
        <w:rPr>
          <w:rFonts w:asciiTheme="minorHAnsi" w:hAnsiTheme="minorHAnsi"/>
          <w:sz w:val="12"/>
        </w:rPr>
        <w:t>. A future financial crash, therefore, must be prevented at all costs</w:t>
      </w:r>
      <w:r>
        <w:rPr>
          <w:rFonts w:asciiTheme="minorHAnsi" w:hAnsiTheme="minorHAnsi"/>
          <w:sz w:val="12"/>
        </w:rPr>
        <w:t>.</w:t>
      </w:r>
    </w:p>
    <w:p w14:paraId="2E82F7C1" w14:textId="77777777" w:rsidR="00F807CE" w:rsidRPr="00AF5406" w:rsidRDefault="00F807CE" w:rsidP="00F807CE">
      <w:pPr>
        <w:pStyle w:val="Heading4"/>
      </w:pPr>
      <w:r>
        <w:t>4] Alternatives not concrete fail – devolves into ideology instead of action</w:t>
      </w:r>
    </w:p>
    <w:p w14:paraId="71676EE4" w14:textId="77777777" w:rsidR="00F807CE" w:rsidRPr="00DE1EB8" w:rsidRDefault="00F807CE" w:rsidP="00F807CE">
      <w:pPr>
        <w:rPr>
          <w:szCs w:val="16"/>
        </w:rPr>
      </w:pPr>
      <w:r w:rsidRPr="00DE1EB8">
        <w:rPr>
          <w:szCs w:val="16"/>
        </w:rPr>
        <w:t xml:space="preserve">Christopher A. </w:t>
      </w:r>
      <w:r w:rsidRPr="00DE1EB8">
        <w:rPr>
          <w:rStyle w:val="Heading4Char"/>
        </w:rPr>
        <w:t>Bracey 6</w:t>
      </w:r>
      <w:r w:rsidRPr="00DE1EB8">
        <w:t>,</w:t>
      </w:r>
      <w:r w:rsidRPr="00DE1EB8">
        <w:rPr>
          <w:szCs w:val="16"/>
        </w:rPr>
        <w:t xml:space="preserve"> Associate Professor of Law, Associate Professor of African &amp; African American Studies, Washington University in St. Louis, September, Southern California Law Review, 79 S. Cal. L. Rev. 1231, p. 1318</w:t>
      </w:r>
    </w:p>
    <w:p w14:paraId="2816217B" w14:textId="77777777" w:rsidR="00F807CE" w:rsidRDefault="00F807CE" w:rsidP="00F807CE">
      <w:r w:rsidRPr="00DE1EB8">
        <w:rPr>
          <w:szCs w:val="26"/>
        </w:rPr>
        <w:t xml:space="preserve">Second, </w:t>
      </w:r>
      <w:r w:rsidRPr="00DE1EB8">
        <w:rPr>
          <w:rStyle w:val="Emphasis"/>
          <w:highlight w:val="green"/>
        </w:rPr>
        <w:t xml:space="preserve">reducing conversation on </w:t>
      </w:r>
      <w:r w:rsidRPr="00DE1EB8">
        <w:rPr>
          <w:rStyle w:val="Emphasis"/>
        </w:rPr>
        <w:t xml:space="preserve">race </w:t>
      </w:r>
      <w:r w:rsidRPr="00DE1EB8">
        <w:rPr>
          <w:rStyle w:val="Emphasis"/>
          <w:highlight w:val="green"/>
        </w:rPr>
        <w:t>matters to an ideological contest allows opponents to elide inquiry into whether the results of a particular</w:t>
      </w:r>
      <w:r w:rsidRPr="00DE1EB8">
        <w:rPr>
          <w:szCs w:val="26"/>
        </w:rPr>
        <w:t xml:space="preserve"> preference </w:t>
      </w:r>
      <w:r w:rsidRPr="00DE1EB8">
        <w:rPr>
          <w:rStyle w:val="Emphasis"/>
          <w:highlight w:val="green"/>
        </w:rPr>
        <w:t>policy are desirable</w:t>
      </w:r>
      <w:r w:rsidRPr="00DE1EB8">
        <w:rPr>
          <w:rStyle w:val="Emphasis"/>
        </w:rPr>
        <w:t>. Policy positions masquerading as</w:t>
      </w:r>
      <w:r w:rsidRPr="00DE1EB8">
        <w:rPr>
          <w:szCs w:val="26"/>
        </w:rPr>
        <w:t xml:space="preserve"> principled </w:t>
      </w:r>
      <w:r w:rsidRPr="00DE1EB8">
        <w:rPr>
          <w:rStyle w:val="Emphasis"/>
        </w:rPr>
        <w:t>ideological stances create the impression that a racial policy is not simply a choice among available alternatives, but the embodiment of some higher moral principle</w:t>
      </w:r>
      <w:r w:rsidRPr="00DE1EB8">
        <w:rPr>
          <w:szCs w:val="26"/>
        </w:rPr>
        <w:t xml:space="preserve">. Thus, </w:t>
      </w:r>
      <w:r w:rsidRPr="00DE1EB8">
        <w:rPr>
          <w:rStyle w:val="Emphasis"/>
        </w:rPr>
        <w:t>the "principle" becomes an end in itself, without reference to outcomes. Consider the prevailing view of colorblindness in constitutional discourse. Colorblindness has come to be understood as the embodiment of what is morally just,</w:t>
      </w:r>
      <w:r w:rsidRPr="00DE1EB8">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5">
        <w:r w:rsidRPr="00DE1EB8">
          <w:rPr>
            <w:szCs w:val="26"/>
          </w:rPr>
          <w:t>281</w:t>
        </w:r>
      </w:hyperlink>
      <w:r w:rsidRPr="00DE1EB8">
        <w:rPr>
          <w:szCs w:val="26"/>
        </w:rPr>
        <w:t xml:space="preserve"> For Thomas, there is no meaningful difference between laws designed to entrench racial subordination and those designed to alleviate conditions of oppression. </w:t>
      </w:r>
      <w:r w:rsidRPr="00DE1EB8">
        <w:rPr>
          <w:rStyle w:val="Emphasis"/>
        </w:rPr>
        <w:t>Critics may point out that colorblindness in practice has the effect of entrenching existing racial disparities</w:t>
      </w:r>
      <w:r w:rsidRPr="00DE1EB8">
        <w:rPr>
          <w:szCs w:val="26"/>
        </w:rPr>
        <w:t xml:space="preserve"> in health, wealth, and society. </w:t>
      </w:r>
      <w:r w:rsidRPr="00DE1EB8">
        <w:rPr>
          <w:rStyle w:val="Emphasis"/>
        </w:rPr>
        <w:t xml:space="preserve">But </w:t>
      </w:r>
      <w:r w:rsidRPr="00DE1EB8">
        <w:rPr>
          <w:rStyle w:val="Emphasis"/>
          <w:highlight w:val="green"/>
        </w:rPr>
        <w:t>in framing the debate in purely ideological terms, opponents</w:t>
      </w:r>
      <w:r w:rsidRPr="00DE1EB8">
        <w:rPr>
          <w:rStyle w:val="Emphasis"/>
        </w:rPr>
        <w:t xml:space="preserve"> are able to </w:t>
      </w:r>
      <w:r w:rsidRPr="00DE1EB8">
        <w:rPr>
          <w:rStyle w:val="Emphasis"/>
          <w:highlight w:val="green"/>
        </w:rPr>
        <w:t xml:space="preserve">avoid the contentious issue of outcomes </w:t>
      </w:r>
      <w:r w:rsidRPr="00DE1EB8">
        <w:rPr>
          <w:rStyle w:val="Emphasis"/>
        </w:rPr>
        <w:t xml:space="preserve">and make viability determinations based exclusively on whether racially progressive measures exude fidelity to the ideological principle of colorblindness. </w:t>
      </w:r>
      <w:r w:rsidRPr="00DE1EB8">
        <w:rPr>
          <w:rStyle w:val="Emphasis"/>
          <w:highlight w:val="green"/>
        </w:rPr>
        <w:t xml:space="preserve">Meaningful policy debate is replaced by ideological exchange, </w:t>
      </w:r>
    </w:p>
    <w:p w14:paraId="740F40E0" w14:textId="77777777" w:rsidR="00F807CE" w:rsidRPr="009F214B" w:rsidRDefault="00F807CE" w:rsidP="00F807CE">
      <w:pPr>
        <w:pStyle w:val="Heading4"/>
        <w:rPr>
          <w:rFonts w:cs="Calibri"/>
        </w:rPr>
      </w:pPr>
      <w:r>
        <w:rPr>
          <w:rFonts w:cs="Calibri"/>
        </w:rPr>
        <w:t xml:space="preserve">5] </w:t>
      </w:r>
      <w:r w:rsidRPr="009F214B">
        <w:rPr>
          <w:rFonts w:cs="Calibri"/>
        </w:rPr>
        <w:t xml:space="preserve">Youth participatory action research enables </w:t>
      </w:r>
      <w:r w:rsidRPr="009F214B">
        <w:rPr>
          <w:rFonts w:cs="Calibri"/>
          <w:i/>
        </w:rPr>
        <w:t>transformative resistance</w:t>
      </w:r>
      <w:r w:rsidRPr="009F214B">
        <w:rPr>
          <w:rFonts w:cs="Calibri"/>
        </w:rPr>
        <w:t xml:space="preserve"> and is crucial to make activism work</w:t>
      </w:r>
    </w:p>
    <w:p w14:paraId="0838BF60" w14:textId="77777777" w:rsidR="00F807CE" w:rsidRPr="009F214B" w:rsidRDefault="00F807CE" w:rsidP="00F807CE">
      <w:pPr>
        <w:rPr>
          <w:rStyle w:val="Style13ptBold"/>
        </w:rPr>
      </w:pPr>
      <w:r w:rsidRPr="009F214B">
        <w:rPr>
          <w:rStyle w:val="Style13ptBold"/>
        </w:rPr>
        <w:t xml:space="preserve">Cammarota and Fine 08 </w:t>
      </w:r>
    </w:p>
    <w:p w14:paraId="04126BDE" w14:textId="77777777" w:rsidR="00F807CE" w:rsidRPr="009F214B" w:rsidRDefault="00F807CE" w:rsidP="00F807CE">
      <w:pPr>
        <w:rPr>
          <w:i/>
        </w:rPr>
      </w:pPr>
      <w:r w:rsidRPr="009F214B">
        <w:t xml:space="preserve">(Julio, Education@Arizona, Michelle, UrbanEducation@TheGraduateCenterNYU, </w:t>
      </w:r>
      <w:r w:rsidRPr="009F214B">
        <w:rPr>
          <w:i/>
        </w:rPr>
        <w:t>Youth Participatory Action Research</w:t>
      </w:r>
    </w:p>
    <w:p w14:paraId="51C0DAA5" w14:textId="77777777" w:rsidR="00F807CE" w:rsidRPr="009F214B" w:rsidRDefault="00F807CE" w:rsidP="00F807CE">
      <w:pPr>
        <w:rPr>
          <w:sz w:val="16"/>
        </w:rPr>
      </w:pPr>
      <w:r w:rsidRPr="009F214B">
        <w:rPr>
          <w:rStyle w:val="StyleUnderline"/>
        </w:rPr>
        <w:t>In the Matrix,</w:t>
      </w:r>
      <w:r w:rsidRPr="009F214B">
        <w:rPr>
          <w:sz w:val="16"/>
        </w:rPr>
        <w:t xml:space="preserve"> </w:t>
      </w:r>
      <w:r w:rsidRPr="009F214B">
        <w:rPr>
          <w:rStyle w:val="StyleUnderline"/>
        </w:rPr>
        <w:t>Morpheus</w:t>
      </w:r>
      <w:r w:rsidRPr="009F214B">
        <w:rPr>
          <w:sz w:val="16"/>
        </w:rPr>
        <w:t xml:space="preserve">, played by Laurence Fishburne, </w:t>
      </w:r>
      <w:r w:rsidRPr="009F214B">
        <w:rPr>
          <w:rStyle w:val="StyleUnderline"/>
        </w:rPr>
        <w:t xml:space="preserve">places </w:t>
      </w:r>
      <w:r w:rsidRPr="009F214B">
        <w:rPr>
          <w:sz w:val="16"/>
        </w:rPr>
        <w:t xml:space="preserve">Keanu Reeves’ character </w:t>
      </w:r>
      <w:r w:rsidRPr="009F214B">
        <w:rPr>
          <w:rStyle w:val="StyleUnderline"/>
        </w:rPr>
        <w:t xml:space="preserve">Neo in a chair to tell him face to face about the real truth of his experience. </w:t>
      </w:r>
      <w:r w:rsidRPr="009F214B">
        <w:rPr>
          <w:sz w:val="16"/>
        </w:rPr>
        <w:t xml:space="preserve">Morpheus shows Neo </w:t>
      </w:r>
      <w:r w:rsidRPr="009F214B">
        <w:rPr>
          <w:rStyle w:val="StyleUnderline"/>
        </w:rPr>
        <w:t>a red pill</w:t>
      </w:r>
      <w:r w:rsidRPr="009F214B">
        <w:rPr>
          <w:sz w:val="16"/>
        </w:rPr>
        <w:t xml:space="preserve"> in one hand </w:t>
      </w:r>
      <w:r w:rsidRPr="009F214B">
        <w:rPr>
          <w:rStyle w:val="StyleUnderline"/>
        </w:rPr>
        <w:t>and a blue one</w:t>
      </w:r>
      <w:r w:rsidRPr="009F214B">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9F214B">
        <w:rPr>
          <w:rStyle w:val="StyleUnderline"/>
        </w:rPr>
        <w:t>the</w:t>
      </w:r>
      <w:r w:rsidRPr="009F214B">
        <w:rPr>
          <w:sz w:val="16"/>
        </w:rPr>
        <w:t xml:space="preserve"> red pill. " e “blue and red pill” </w:t>
      </w:r>
      <w:r w:rsidRPr="009F214B">
        <w:rPr>
          <w:rStyle w:val="StyleUnderline"/>
        </w:rPr>
        <w:t>scene</w:t>
      </w:r>
      <w:r w:rsidRPr="009F214B">
        <w:rPr>
          <w:sz w:val="16"/>
        </w:rPr>
        <w:t xml:space="preserve"> in ! e Matrix </w:t>
      </w:r>
      <w:r w:rsidRPr="009F214B">
        <w:rPr>
          <w:rStyle w:val="StyleUnderline"/>
        </w:rPr>
        <w:t>serves as an excellent metaphor for the relationships some educators/activists have with their students,</w:t>
      </w:r>
      <w:r w:rsidRPr="009F214B">
        <w:rPr>
          <w:sz w:val="16"/>
        </w:rPr>
        <w:t xml:space="preserve"> </w:t>
      </w:r>
      <w:r w:rsidRPr="009F214B">
        <w:rPr>
          <w:sz w:val="16"/>
        </w:rPr>
        <w:lastRenderedPageBreak/>
        <w:t xml:space="preserve">and the kinds of choices we ask them to make. The </w:t>
      </w:r>
      <w:r w:rsidRPr="009F214B">
        <w:rPr>
          <w:rStyle w:val="StyleUnderline"/>
        </w:rPr>
        <w:t xml:space="preserve">critical educational experience offered might lead the student “down the rabbit hole” past the layers of lies to the truths of systematic exploitation and oppression as well as </w:t>
      </w:r>
      <w:r w:rsidRPr="009F214B">
        <w:rPr>
          <w:rStyle w:val="Emphasis"/>
        </w:rPr>
        <w:t>possibilities for resistance</w:t>
      </w:r>
      <w:r w:rsidRPr="009F214B">
        <w:rPr>
          <w:sz w:val="16"/>
        </w:rPr>
        <w:t xml:space="preserve">. A$ er he ingests the red pill, Neo ends up in the place of truth, awakening to the reality that his entire world is a lie constructed to make him believe that he lives a “normal” life, when in reality he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in ! e Matrix. Examples are presented throughout in which </w:t>
      </w:r>
      <w:r w:rsidRPr="009F214B">
        <w:rPr>
          <w:rStyle w:val="StyleUnderline"/>
        </w:rPr>
        <w:t>young people resist</w:t>
      </w:r>
      <w:r w:rsidRPr="009F214B">
        <w:rPr>
          <w:sz w:val="16"/>
        </w:rPr>
        <w:t xml:space="preserve"> the 1 </w:t>
      </w:r>
      <w:r w:rsidRPr="009F214B">
        <w:rPr>
          <w:rStyle w:val="StyleUnderline"/>
        </w:rPr>
        <w:t>normalization</w:t>
      </w:r>
      <w:r w:rsidRPr="009F214B">
        <w:rPr>
          <w:sz w:val="16"/>
        </w:rPr>
        <w:t xml:space="preserve"> of systematic oppression </w:t>
      </w:r>
      <w:r w:rsidRPr="009F214B">
        <w:rPr>
          <w:rStyle w:val="StyleUnderline"/>
        </w:rPr>
        <w:t>by undertaking their own engaged praxis—critical and collective inquiry</w:t>
      </w:r>
      <w:r w:rsidRPr="009F214B">
        <w:rPr>
          <w:sz w:val="16"/>
        </w:rPr>
        <w:t xml:space="preserve">, re% ection </w:t>
      </w:r>
      <w:r w:rsidRPr="009F214B">
        <w:rPr>
          <w:rStyle w:val="StyleUnderline"/>
        </w:rPr>
        <w:t>and action focused on “</w:t>
      </w:r>
      <w:r w:rsidRPr="009F214B">
        <w:rPr>
          <w:rStyle w:val="Emphasis"/>
        </w:rPr>
        <w:t>reading” and speaking back</w:t>
      </w:r>
      <w:r w:rsidRPr="009F214B">
        <w:rPr>
          <w:rStyle w:val="StyleUnderline"/>
        </w:rPr>
        <w:t xml:space="preserve"> to the reality of the world, their world</w:t>
      </w:r>
      <w:r w:rsidRPr="009F214B">
        <w:rPr>
          <w:sz w:val="16"/>
        </w:rPr>
        <w:t xml:space="preserve"> (Freire, 1993). The praxis highlighted in the book—youth participatory action research (</w:t>
      </w:r>
      <w:r w:rsidRPr="009F214B">
        <w:rPr>
          <w:rStyle w:val="StyleUnderline"/>
          <w:highlight w:val="green"/>
        </w:rPr>
        <w:t>YPAR</w:t>
      </w:r>
      <w:r w:rsidRPr="009F214B">
        <w:rPr>
          <w:sz w:val="16"/>
        </w:rPr>
        <w:t>)—</w:t>
      </w:r>
      <w:r w:rsidRPr="009F214B">
        <w:rPr>
          <w:rStyle w:val="StyleUnderline"/>
          <w:highlight w:val="green"/>
        </w:rPr>
        <w:t xml:space="preserve">provides young people with opportunities to study </w:t>
      </w:r>
      <w:r w:rsidRPr="009F214B">
        <w:rPr>
          <w:rStyle w:val="Emphasis"/>
          <w:highlight w:val="green"/>
        </w:rPr>
        <w:t xml:space="preserve">social problems </w:t>
      </w:r>
      <w:r w:rsidRPr="009F214B">
        <w:rPr>
          <w:rStyle w:val="Emphasis"/>
        </w:rPr>
        <w:t>affecting</w:t>
      </w:r>
      <w:r w:rsidRPr="009F214B">
        <w:rPr>
          <w:rStyle w:val="StyleUnderline"/>
        </w:rPr>
        <w:t xml:space="preserve"> their lives </w:t>
      </w:r>
      <w:r w:rsidRPr="009F214B">
        <w:rPr>
          <w:rStyle w:val="StyleUnderline"/>
          <w:highlight w:val="green"/>
        </w:rPr>
        <w:t xml:space="preserve">and </w:t>
      </w:r>
      <w:r w:rsidRPr="009F214B">
        <w:rPr>
          <w:rStyle w:val="StyleUnderline"/>
        </w:rPr>
        <w:t xml:space="preserve">then </w:t>
      </w:r>
      <w:r w:rsidRPr="009F214B">
        <w:rPr>
          <w:rStyle w:val="Emphasis"/>
          <w:highlight w:val="green"/>
        </w:rPr>
        <w:t>determine actions to rectify</w:t>
      </w:r>
      <w:r w:rsidRPr="009F214B">
        <w:rPr>
          <w:rStyle w:val="StyleUnderline"/>
          <w:highlight w:val="green"/>
        </w:rPr>
        <w:t xml:space="preserve"> these problems</w:t>
      </w:r>
      <w:r w:rsidRPr="009F214B">
        <w:rPr>
          <w:rStyle w:val="StyleUnderline"/>
        </w:rPr>
        <w:t>.</w:t>
      </w:r>
      <w:r w:rsidRPr="009F214B">
        <w:rPr>
          <w:sz w:val="16"/>
        </w:rPr>
        <w:t xml:space="preserve"> YPAR, and thus Revolutionizing Education, may extend the kinds of questions posed by critical youth studies (Bourgois, 1995; Fine and Weis, 1998; Giroux, 1983; Kelley, 1994; Macleod, 1987; McRobbie, 1991; Oakes et al., 2006; Rasmussen et al., 2004; Sullivan, 1989; Willis, 1977). </w:t>
      </w:r>
      <w:r w:rsidRPr="009F214B">
        <w:rPr>
          <w:rStyle w:val="StyleUnderline"/>
        </w:rPr>
        <w:t>How do youth learn the skills of critical inquiry and resistances</w:t>
      </w:r>
      <w:r w:rsidRPr="009F214B">
        <w:rPr>
          <w:sz w:val="16"/>
        </w:rPr>
        <w:t xml:space="preserve"> within formal youth development, research collectives, and/or educational settings? </w:t>
      </w:r>
      <w:r w:rsidRPr="009F214B">
        <w:rPr>
          <w:rStyle w:val="StyleUnderline"/>
        </w:rPr>
        <w:t xml:space="preserve">How is it possible for their critical inquiries to evolve into </w:t>
      </w:r>
      <w:r w:rsidRPr="009F214B">
        <w:rPr>
          <w:rStyle w:val="Emphasis"/>
        </w:rPr>
        <w:t>formalized challenges to the “normal” practices of systematic oppression</w:t>
      </w:r>
      <w:r w:rsidRPr="009F214B">
        <w:rPr>
          <w:sz w:val="16"/>
        </w:rPr>
        <w:t xml:space="preserve">? Under what conditions can critical research be a tool of youth development and social justice work? </w:t>
      </w:r>
      <w:r w:rsidRPr="009F214B">
        <w:rPr>
          <w:rStyle w:val="StyleUnderline"/>
        </w:rPr>
        <w:t>The Matrix infers revolution</w:t>
      </w:r>
      <w:r w:rsidRPr="009F214B">
        <w:rPr>
          <w:sz w:val="16"/>
        </w:rPr>
        <w:t xml:space="preserve"> by showing how Neo learns to see the reality of his experiences while understanding his capabilities for resistance. " e </w:t>
      </w:r>
      <w:r w:rsidRPr="009F214B">
        <w:rPr>
          <w:rStyle w:val="StyleUnderline"/>
        </w:rPr>
        <w:t xml:space="preserve">YPAR </w:t>
      </w:r>
      <w:r w:rsidRPr="009F214B">
        <w:rPr>
          <w:sz w:val="16"/>
        </w:rPr>
        <w:t xml:space="preserve">cases presented in this book also </w:t>
      </w:r>
      <w:r w:rsidRPr="009F214B">
        <w:rPr>
          <w:rStyle w:val="StyleUnderline"/>
        </w:rPr>
        <w:t xml:space="preserve">follow a similar pattern: </w:t>
      </w:r>
      <w:r w:rsidRPr="009F214B">
        <w:rPr>
          <w:rStyle w:val="StyleUnderline"/>
          <w:highlight w:val="green"/>
        </w:rPr>
        <w:t xml:space="preserve">young people learn </w:t>
      </w:r>
      <w:r w:rsidRPr="009F214B">
        <w:rPr>
          <w:rStyle w:val="Emphasis"/>
          <w:highlight w:val="green"/>
        </w:rPr>
        <w:t>through research about complex power relations</w:t>
      </w:r>
      <w:r w:rsidRPr="009F214B">
        <w:rPr>
          <w:sz w:val="16"/>
        </w:rPr>
        <w:t>,</w:t>
      </w:r>
      <w:r w:rsidRPr="009F214B">
        <w:rPr>
          <w:rStyle w:val="StyleUnderline"/>
          <w:highlight w:val="green"/>
        </w:rPr>
        <w:t>histories of struggle, and the consequences of oppression</w:t>
      </w:r>
      <w:r w:rsidRPr="009F214B">
        <w:rPr>
          <w:sz w:val="16"/>
        </w:rPr>
        <w:t xml:space="preserve">. </w:t>
      </w:r>
      <w:r w:rsidRPr="009F214B">
        <w:rPr>
          <w:rStyle w:val="StyleUnderline"/>
        </w:rPr>
        <w:t xml:space="preserve">They begin to </w:t>
      </w:r>
      <w:r w:rsidRPr="009F214B">
        <w:rPr>
          <w:rStyle w:val="Emphasis"/>
        </w:rPr>
        <w:t>re- vision and denaturalize</w:t>
      </w:r>
      <w:r w:rsidRPr="009F214B">
        <w:rPr>
          <w:rStyle w:val="StyleUnderline"/>
        </w:rPr>
        <w:t xml:space="preserve"> the realities of their social worlds and then undertake forms of </w:t>
      </w:r>
      <w:r w:rsidRPr="009F214B">
        <w:rPr>
          <w:rStyle w:val="Emphasis"/>
        </w:rPr>
        <w:t>collective challenge</w:t>
      </w:r>
      <w:r w:rsidRPr="009F214B">
        <w:rPr>
          <w:rStyle w:val="StyleUnderline"/>
        </w:rPr>
        <w:t xml:space="preserve"> </w:t>
      </w:r>
      <w:r w:rsidRPr="009F214B">
        <w:rPr>
          <w:rStyle w:val="Emphasis"/>
        </w:rPr>
        <w:t>based on the knowledge</w:t>
      </w:r>
      <w:r w:rsidRPr="009F214B">
        <w:rPr>
          <w:rStyle w:val="StyleUnderline"/>
        </w:rPr>
        <w:t xml:space="preserve"> garnered through their critical inquiries. </w:t>
      </w:r>
      <w:r w:rsidRPr="009F214B">
        <w:rPr>
          <w:sz w:val="16"/>
        </w:rPr>
        <w:t xml:space="preserve">As you will read in this volume, the </w:t>
      </w:r>
      <w:r w:rsidRPr="009F214B">
        <w:rPr>
          <w:rStyle w:val="StyleUnderline"/>
          <w:highlight w:val="green"/>
        </w:rPr>
        <w:t>youth</w:t>
      </w:r>
      <w:r w:rsidRPr="009F214B">
        <w:rPr>
          <w:rStyle w:val="StyleUnderline"/>
        </w:rPr>
        <w:t xml:space="preserve">, with adult allies, </w:t>
      </w:r>
      <w:r w:rsidRPr="009F214B">
        <w:rPr>
          <w:rStyle w:val="StyleUnderline"/>
          <w:highlight w:val="green"/>
        </w:rPr>
        <w:t xml:space="preserve">have written </w:t>
      </w:r>
      <w:r w:rsidRPr="009F214B">
        <w:rPr>
          <w:rStyle w:val="Emphasis"/>
          <w:highlight w:val="green"/>
        </w:rPr>
        <w:t>policy briefs</w:t>
      </w:r>
      <w:r w:rsidRPr="009F214B">
        <w:rPr>
          <w:rStyle w:val="Emphasis"/>
        </w:rPr>
        <w:t>,</w:t>
      </w:r>
      <w:r w:rsidRPr="009F214B">
        <w:rPr>
          <w:sz w:val="16"/>
        </w:rPr>
        <w:t xml:space="preserve"> </w:t>
      </w:r>
      <w:r w:rsidRPr="009F214B">
        <w:rPr>
          <w:rStyle w:val="StyleUnderline"/>
        </w:rPr>
        <w:t xml:space="preserve">engaged sticker campaigns, performed critical productions, coordinated public testimonials—all </w:t>
      </w:r>
      <w:r w:rsidRPr="009F214B">
        <w:rPr>
          <w:rStyle w:val="StyleUnderline"/>
          <w:highlight w:val="green"/>
        </w:rPr>
        <w:t xml:space="preserve">dedicated to </w:t>
      </w:r>
      <w:r w:rsidRPr="009F214B">
        <w:rPr>
          <w:rStyle w:val="Emphasis"/>
          <w:highlight w:val="green"/>
        </w:rPr>
        <w:t>speaking back and challenging conditions of injustice</w:t>
      </w:r>
      <w:r w:rsidRPr="009F214B">
        <w:rPr>
          <w:rStyle w:val="StyleUnderline"/>
        </w:rPr>
        <w:t>. What</w:t>
      </w:r>
      <w:r w:rsidRPr="009F214B">
        <w:rPr>
          <w:sz w:val="16"/>
        </w:rPr>
        <w:t xml:space="preserve"> perhaps </w:t>
      </w:r>
      <w:r w:rsidRPr="009F214B">
        <w:rPr>
          <w:rStyle w:val="Emphasis"/>
        </w:rPr>
        <w:t>distinguishes</w:t>
      </w:r>
      <w:r w:rsidRPr="009F214B">
        <w:rPr>
          <w:sz w:val="16"/>
        </w:rPr>
        <w:t xml:space="preserve"> young people engaged in </w:t>
      </w:r>
      <w:r w:rsidRPr="009F214B">
        <w:rPr>
          <w:rStyle w:val="Emphasis"/>
        </w:rPr>
        <w:t xml:space="preserve">YPAR </w:t>
      </w:r>
      <w:r w:rsidRPr="009F214B">
        <w:rPr>
          <w:sz w:val="16"/>
        </w:rPr>
        <w:t xml:space="preserve">from the standard representations in critical youth studies </w:t>
      </w:r>
      <w:r w:rsidRPr="009F214B">
        <w:rPr>
          <w:rStyle w:val="Emphasis"/>
        </w:rPr>
        <w:t xml:space="preserve">is that their </w:t>
      </w:r>
      <w:r w:rsidRPr="009F214B">
        <w:rPr>
          <w:rStyle w:val="Emphasis"/>
          <w:highlight w:val="green"/>
        </w:rPr>
        <w:t>research is designed to contest and transform systems</w:t>
      </w:r>
      <w:r w:rsidRPr="009F214B">
        <w:rPr>
          <w:rStyle w:val="Emphasis"/>
        </w:rPr>
        <w:t xml:space="preserve"> and institutions to produce greater justice</w:t>
      </w:r>
      <w:r w:rsidRPr="009F214B">
        <w:rPr>
          <w:sz w:val="16"/>
        </w:rPr>
        <w:t xml:space="preserve">—distributive justice, procedural justice, and what Iris Marion Young calls a justice of recognition, or respect. In short, </w:t>
      </w:r>
      <w:r w:rsidRPr="009F214B">
        <w:rPr>
          <w:rStyle w:val="Emphasis"/>
          <w:highlight w:val="green"/>
        </w:rPr>
        <w:t>YPAR is a formal resistance that leads to transformation</w:t>
      </w:r>
      <w:r w:rsidRPr="009F214B">
        <w:rPr>
          <w:rStyle w:val="Emphasis"/>
        </w:rPr>
        <w:t xml:space="preserve">—systematic and institutional change to promote social justice. </w:t>
      </w:r>
      <w:r w:rsidRPr="009F214B">
        <w:rPr>
          <w:rStyle w:val="StyleUnderline"/>
        </w:rPr>
        <w:t xml:space="preserve">YPAR teaches young people that </w:t>
      </w:r>
      <w:r w:rsidRPr="009F214B">
        <w:rPr>
          <w:rStyle w:val="Emphasis"/>
        </w:rPr>
        <w:t>conditions of injustice are produced, not natural</w:t>
      </w:r>
      <w:r w:rsidRPr="009F214B">
        <w:rPr>
          <w:sz w:val="16"/>
        </w:rPr>
        <w:t xml:space="preserve">; </w:t>
      </w:r>
      <w:r w:rsidRPr="009F214B">
        <w:rPr>
          <w:rStyle w:val="StyleUnderline"/>
        </w:rPr>
        <w:t xml:space="preserve">are designed to privilege and oppress; but </w:t>
      </w:r>
      <w:r w:rsidRPr="009F214B">
        <w:rPr>
          <w:rStyle w:val="Emphasis"/>
        </w:rPr>
        <w:t>are ultimately challengeable and thus changeable</w:t>
      </w:r>
      <w:r w:rsidRPr="009F214B">
        <w:rPr>
          <w:sz w:val="16"/>
        </w:rPr>
        <w:t xml:space="preserve">. In each of these projects, </w:t>
      </w:r>
      <w:r w:rsidRPr="009F214B">
        <w:rPr>
          <w:rStyle w:val="StyleUnderline"/>
        </w:rPr>
        <w:t>young people and adult allies experience the vitality of a multi- generational collective analysis of power</w:t>
      </w:r>
      <w:r w:rsidRPr="009F214B">
        <w:rPr>
          <w:sz w:val="16"/>
        </w:rPr>
        <w:t xml:space="preserve">; </w:t>
      </w:r>
      <w:r w:rsidRPr="009F214B">
        <w:rPr>
          <w:rStyle w:val="StyleUnderline"/>
        </w:rPr>
        <w:t xml:space="preserve">we learn that sites of critical inquiry and resistance can be </w:t>
      </w:r>
      <w:r w:rsidRPr="009F214B">
        <w:rPr>
          <w:rStyle w:val="Emphasis"/>
        </w:rPr>
        <w:t>fortifying and nourishing to the soul</w:t>
      </w:r>
      <w:r w:rsidRPr="009F214B">
        <w:rPr>
          <w:sz w:val="16"/>
        </w:rPr>
        <w:t xml:space="preserve">, and </w:t>
      </w:r>
      <w:r w:rsidRPr="009F214B">
        <w:rPr>
          <w:rStyle w:val="StyleUnderline"/>
        </w:rPr>
        <w:t xml:space="preserve">at the same time that </w:t>
      </w:r>
      <w:r w:rsidRPr="009F214B">
        <w:rPr>
          <w:rStyle w:val="StyleUnderline"/>
          <w:highlight w:val="green"/>
        </w:rPr>
        <w:t xml:space="preserve">these projects </w:t>
      </w:r>
      <w:r w:rsidRPr="009F214B">
        <w:rPr>
          <w:rStyle w:val="Emphasis"/>
          <w:highlight w:val="green"/>
        </w:rPr>
        <w:t>provoke ripples of social change</w:t>
      </w:r>
      <w:r w:rsidRPr="009F214B">
        <w:rPr>
          <w:sz w:val="16"/>
        </w:rPr>
        <w:t xml:space="preserve">. YPAR shows young people how they are consistently subject to the impositions and manipulations of domi-nant exigencies. These controlling interests may take on the form of white supremacy, capitalism, sexism, homophobia, or xenophobia—all of which is meant to provide certain people with power at the expense of subordinating others, many others. </w:t>
      </w:r>
      <w:r w:rsidRPr="009F214B">
        <w:rPr>
          <w:rStyle w:val="StyleUnderline"/>
        </w:rPr>
        <w:t>Within this matrix or grid of power, the possibilities of true liberation for young people become limited.</w:t>
      </w:r>
      <w:r w:rsidRPr="009F214B">
        <w:rPr>
          <w:sz w:val="16"/>
        </w:rPr>
        <w:t xml:space="preserve"> </w:t>
      </w:r>
      <w:r w:rsidRPr="009F214B">
        <w:rPr>
          <w:rStyle w:val="StyleUnderline"/>
        </w:rPr>
        <w:t>Similar to</w:t>
      </w:r>
      <w:r w:rsidRPr="009F214B">
        <w:rPr>
          <w:sz w:val="16"/>
        </w:rPr>
        <w:t xml:space="preserve"> the film </w:t>
      </w:r>
      <w:r w:rsidRPr="009F214B">
        <w:rPr>
          <w:rStyle w:val="StyleUnderline"/>
        </w:rPr>
        <w:t>the Matrix, the individual, like Neo, may be unaware of the infections of power fostering oppression</w:t>
      </w:r>
      <w:r w:rsidRPr="009F214B">
        <w:rPr>
          <w:sz w:val="16"/>
        </w:rPr>
        <w:t xml:space="preserve">. The </w:t>
      </w:r>
      <w:r w:rsidRPr="009F214B">
        <w:rPr>
          <w:rStyle w:val="StyleUnderline"/>
        </w:rPr>
        <w:t xml:space="preserve">dawning of awareness emerges from a critical study of </w:t>
      </w:r>
      <w:r w:rsidRPr="009F214B">
        <w:rPr>
          <w:rStyle w:val="Emphasis"/>
        </w:rPr>
        <w:t>social institutions</w:t>
      </w:r>
      <w:r w:rsidRPr="009F214B">
        <w:rPr>
          <w:rStyle w:val="StyleUnderline"/>
        </w:rPr>
        <w:t xml:space="preserve"> and </w:t>
      </w:r>
      <w:r w:rsidRPr="009F214B">
        <w:rPr>
          <w:rStyle w:val="StyleUnderline"/>
        </w:rPr>
        <w:lastRenderedPageBreak/>
        <w:t xml:space="preserve">processes in influencing one’s life course, and his/her capacity to see differently, to act anew, to </w:t>
      </w:r>
      <w:r w:rsidRPr="009F214B">
        <w:rPr>
          <w:rStyle w:val="Emphasis"/>
        </w:rPr>
        <w:t xml:space="preserve">provoke change. </w:t>
      </w:r>
      <w:r w:rsidRPr="009F214B">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9F214B">
        <w:rPr>
          <w:rStyle w:val="StyleUnderline"/>
        </w:rPr>
        <w:t>Working- class youth</w:t>
      </w:r>
      <w:r w:rsidRPr="009F214B">
        <w:rPr>
          <w:sz w:val="16"/>
        </w:rPr>
        <w:t xml:space="preserve"> attain insights about the reproductive function of schools through their own street cultural sensibilities. However, they </w:t>
      </w:r>
      <w:r w:rsidRPr="009F214B">
        <w:rPr>
          <w:rStyle w:val="StyleUnderline"/>
        </w:rPr>
        <w:t>use</w:t>
      </w:r>
      <w:r w:rsidRPr="009F214B">
        <w:rPr>
          <w:sz w:val="16"/>
        </w:rPr>
        <w:t xml:space="preserve"> these </w:t>
      </w:r>
      <w:r w:rsidRPr="009F214B">
        <w:rPr>
          <w:rStyle w:val="StyleUnderline"/>
        </w:rPr>
        <w:t xml:space="preserve">insights </w:t>
      </w:r>
      <w:r w:rsidRPr="009F214B">
        <w:rPr>
          <w:rStyle w:val="StyleUnderline"/>
          <w:highlight w:val="green"/>
        </w:rPr>
        <w:t xml:space="preserve">to </w:t>
      </w:r>
      <w:r w:rsidRPr="009F214B">
        <w:rPr>
          <w:rStyle w:val="Emphasis"/>
          <w:highlight w:val="green"/>
        </w:rPr>
        <w:t>resist education</w:t>
      </w:r>
      <w:r w:rsidRPr="009F214B">
        <w:rPr>
          <w:sz w:val="16"/>
        </w:rPr>
        <w:t xml:space="preserve"> en masse by forgoing school for jobs in factories. </w:t>
      </w:r>
      <w:r w:rsidRPr="009F214B">
        <w:rPr>
          <w:rStyle w:val="StyleUnderline"/>
        </w:rPr>
        <w:t>Scholars</w:t>
      </w:r>
      <w:r w:rsidRPr="009F214B">
        <w:rPr>
          <w:sz w:val="16"/>
        </w:rPr>
        <w:t xml:space="preserve"> (Fine, 1991; Solórzano and Delgado- Bernal, 2001) </w:t>
      </w:r>
      <w:r w:rsidRPr="009F214B">
        <w:rPr>
          <w:rStyle w:val="StyleUnderline"/>
        </w:rPr>
        <w:t>identify this</w:t>
      </w:r>
      <w:r w:rsidRPr="009F214B">
        <w:rPr>
          <w:sz w:val="16"/>
        </w:rPr>
        <w:t xml:space="preserve"> form of resistance </w:t>
      </w:r>
      <w:r w:rsidRPr="009F214B">
        <w:rPr>
          <w:rStyle w:val="Emphasis"/>
          <w:highlight w:val="green"/>
        </w:rPr>
        <w:t>as “self- defeating</w:t>
      </w:r>
      <w:r w:rsidRPr="009F214B">
        <w:rPr>
          <w:sz w:val="16"/>
        </w:rPr>
        <w:t xml:space="preserve">,” because </w:t>
      </w:r>
      <w:r w:rsidRPr="009F214B">
        <w:rPr>
          <w:rStyle w:val="StyleUnderline"/>
        </w:rPr>
        <w:t>the students’ choice</w:t>
      </w:r>
      <w:r w:rsidRPr="009F214B">
        <w:rPr>
          <w:sz w:val="16"/>
        </w:rPr>
        <w:t xml:space="preserve"> to forgo school for manual labor </w:t>
      </w:r>
      <w:r w:rsidRPr="009F214B">
        <w:rPr>
          <w:rStyle w:val="StyleUnderline"/>
        </w:rPr>
        <w:t>contributes to reproducing them as working class</w:t>
      </w:r>
      <w:r w:rsidRPr="009F214B">
        <w:rPr>
          <w:sz w:val="16"/>
        </w:rPr>
        <w:t xml:space="preserve">. </w:t>
      </w:r>
      <w:r w:rsidRPr="009F214B">
        <w:rPr>
          <w:rStyle w:val="StyleUnderline"/>
        </w:rPr>
        <w:t xml:space="preserve">Although the Lads </w:t>
      </w:r>
      <w:r w:rsidRPr="009F214B">
        <w:rPr>
          <w:rStyle w:val="Emphasis"/>
        </w:rPr>
        <w:t>resist the school’s purpose</w:t>
      </w:r>
      <w:r w:rsidRPr="009F214B">
        <w:rPr>
          <w:sz w:val="16"/>
        </w:rPr>
        <w:t xml:space="preserve"> of engendering uneven class relations, </w:t>
      </w:r>
      <w:r w:rsidRPr="009F214B">
        <w:rPr>
          <w:rStyle w:val="Emphasis"/>
        </w:rPr>
        <w:t xml:space="preserve">their resistance contributes to this engendering process by undermining any chance they had for social mobility. </w:t>
      </w:r>
      <w:r w:rsidRPr="009F214B">
        <w:rPr>
          <w:rStyle w:val="StyleUnderline"/>
        </w:rPr>
        <w:t>Young people also engage in forms of resistance that avoid self- defeating outcomes while striving for social advancement. Scholars</w:t>
      </w:r>
      <w:r w:rsidRPr="009F214B">
        <w:rPr>
          <w:sz w:val="16"/>
        </w:rPr>
        <w:t xml:space="preserve"> (Fordham, 1996) </w:t>
      </w:r>
      <w:r w:rsidRPr="009F214B">
        <w:rPr>
          <w:rStyle w:val="StyleUnderline"/>
        </w:rPr>
        <w:t>identify this</w:t>
      </w:r>
      <w:r w:rsidRPr="009F214B">
        <w:rPr>
          <w:sz w:val="16"/>
        </w:rPr>
        <w:t xml:space="preserve"> next </w:t>
      </w:r>
      <w:r w:rsidRPr="009F214B">
        <w:rPr>
          <w:rStyle w:val="StyleUnderline"/>
        </w:rPr>
        <w:t>level of resistance as “conformist</w:t>
      </w:r>
      <w:r w:rsidRPr="009F214B">
        <w:rPr>
          <w:sz w:val="16"/>
        </w:rPr>
        <w:t xml:space="preserve">”—in the sense that </w:t>
      </w:r>
      <w:r w:rsidRPr="009F214B">
        <w:rPr>
          <w:rStyle w:val="StyleUnderline"/>
        </w:rPr>
        <w:t xml:space="preserve">young people embrace the education system with the intention of seeking </w:t>
      </w:r>
      <w:r w:rsidRPr="009F214B">
        <w:rPr>
          <w:rStyle w:val="Emphasis"/>
        </w:rPr>
        <w:t>personal gains,</w:t>
      </w:r>
      <w:r w:rsidRPr="009F214B">
        <w:rPr>
          <w:rStyle w:val="StyleUnderline"/>
        </w:rPr>
        <w:t xml:space="preserve"> </w:t>
      </w:r>
      <w:r w:rsidRPr="009F214B">
        <w:rPr>
          <w:sz w:val="16"/>
        </w:rPr>
        <w:t xml:space="preserve">although not necessarily agreeing with all the ideological ! ligree espoused by educational institutions. " ey use schooling for their own purposes: educational achievements that garner individual gains with social implications beyond the classroom, such as economic mobility, gender equality, and racial parity. Solórzano and Delgado- Bernal (2001: 319–20) contend that </w:t>
      </w:r>
      <w:r w:rsidRPr="009F214B">
        <w:rPr>
          <w:rStyle w:val="StyleUnderline"/>
        </w:rPr>
        <w:t>students may attain another,</w:t>
      </w:r>
      <w:r w:rsidRPr="009F214B">
        <w:rPr>
          <w:sz w:val="16"/>
        </w:rPr>
        <w:t xml:space="preserve"> yet </w:t>
      </w:r>
      <w:r w:rsidRPr="009F214B">
        <w:rPr>
          <w:rStyle w:val="Emphasis"/>
        </w:rPr>
        <w:t>more conscious</w:t>
      </w:r>
      <w:r w:rsidRPr="009F214B">
        <w:rPr>
          <w:sz w:val="16"/>
        </w:rPr>
        <w:t xml:space="preserve"> form of resistance, which they call “</w:t>
      </w:r>
      <w:r w:rsidRPr="009F214B">
        <w:rPr>
          <w:rStyle w:val="Emphasis"/>
        </w:rPr>
        <w:t>transformational resistance</w:t>
      </w:r>
      <w:r w:rsidRPr="009F214B">
        <w:rPr>
          <w:sz w:val="16"/>
        </w:rPr>
        <w:t xml:space="preserve">.” </w:t>
      </w:r>
      <w:r w:rsidRPr="009F214B">
        <w:rPr>
          <w:rStyle w:val="StyleUnderline"/>
        </w:rPr>
        <w:t>A transformational approach</w:t>
      </w:r>
      <w:r w:rsidRPr="009F214B">
        <w:rPr>
          <w:sz w:val="16"/>
        </w:rPr>
        <w:t xml:space="preserve"> to resistance </w:t>
      </w:r>
      <w:r w:rsidRPr="009F214B">
        <w:rPr>
          <w:rStyle w:val="StyleUnderline"/>
        </w:rPr>
        <w:t xml:space="preserve">moves the student to a “deeper level of understanding and a </w:t>
      </w:r>
      <w:r w:rsidRPr="009F214B">
        <w:rPr>
          <w:rStyle w:val="Emphasis"/>
        </w:rPr>
        <w:t xml:space="preserve">social justice orientation.” </w:t>
      </w:r>
      <w:r w:rsidRPr="009F214B">
        <w:rPr>
          <w:rStyle w:val="Emphasis"/>
          <w:highlight w:val="green"/>
        </w:rPr>
        <w:t>Those engaged in transformational resistance address problems of systematic injustice</w:t>
      </w:r>
      <w:r w:rsidRPr="009F214B">
        <w:rPr>
          <w:rStyle w:val="Emphasis"/>
        </w:rPr>
        <w:t xml:space="preserve"> and seek actions that foster “the greatest possibility for social change</w:t>
      </w:r>
      <w:r w:rsidRPr="009F214B">
        <w:rPr>
          <w:sz w:val="16"/>
        </w:rPr>
        <w:t xml:space="preserve">”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(Bourgois, 1995; Levinson et al., 1996; Willis, 1977) is related to resisting ideological oppressions. However, these cultural productions tend to occur in more informal settings (non- institutional, non- organizational) such as peer groups, families, and street corners. </w:t>
      </w:r>
      <w:r w:rsidRPr="009F214B">
        <w:rPr>
          <w:rStyle w:val="StyleUnderline"/>
        </w:rPr>
        <w:t>The work presented in this volume agitates toward another framework— where youth are engaged in multi- generational collectives for critical inquiry and action, and these collectives are housed in youth development settings, schools, and/or research sites.</w:t>
      </w:r>
      <w:r w:rsidRPr="009F214B">
        <w:rPr>
          <w:sz w:val="16"/>
        </w:rPr>
        <w:t xml:space="preserve"> With this series of cases, </w:t>
      </w:r>
      <w:r w:rsidRPr="009F214B">
        <w:rPr>
          <w:rStyle w:val="StyleUnderline"/>
        </w:rPr>
        <w:t>we challenge scholars, educators, and activists to consider how to create such settings in which re</w:t>
      </w:r>
      <w:r w:rsidRPr="009F214B">
        <w:rPr>
          <w:rStyle w:val="StyleUnderline"/>
          <w:highlight w:val="green"/>
        </w:rPr>
        <w:t xml:space="preserve">search for resistance can be </w:t>
      </w:r>
      <w:r w:rsidRPr="009F214B">
        <w:rPr>
          <w:rStyle w:val="Emphasis"/>
          <w:highlight w:val="green"/>
        </w:rPr>
        <w:t>mobilized toward justice.</w:t>
      </w:r>
      <w:r w:rsidRPr="009F214B">
        <w:rPr>
          <w:rStyle w:val="StyleUnderline"/>
          <w:highlight w:val="green"/>
        </w:rPr>
        <w:t xml:space="preserve"> </w:t>
      </w:r>
      <w:r w:rsidRPr="009F214B">
        <w:rPr>
          <w:rStyle w:val="StyleUnderline"/>
        </w:rPr>
        <w:t xml:space="preserve">A key question is whether resistance can </w:t>
      </w:r>
      <w:r w:rsidRPr="009F214B">
        <w:rPr>
          <w:rStyle w:val="Emphasis"/>
        </w:rPr>
        <w:t xml:space="preserve">develop within formal proces ses </w:t>
      </w:r>
      <w:r w:rsidRPr="009F214B">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fixxed, cultural sensibility. This perspective of young people sustains the ridged essentialization trap that has plagued studies of youth for years (Anderson, 1990; Newman, 1999; Ogbu, 1978). The traditional essentialized view maintains that any problem (poverty, educational failure, drug and alcohol abuse, etc.) faced by youth results of their own volition, thereby blaming the victim for the victim’s problems. </w:t>
      </w:r>
      <w:r w:rsidRPr="009F214B">
        <w:rPr>
          <w:rStyle w:val="StyleUnderline"/>
        </w:rPr>
        <w:t xml:space="preserve">Critical youth studies goes beyond the traditional </w:t>
      </w:r>
      <w:r w:rsidRPr="009F214B">
        <w:rPr>
          <w:rStyle w:val="Emphasis"/>
        </w:rPr>
        <w:t>pathological or patronizing view</w:t>
      </w:r>
      <w:r w:rsidRPr="009F214B">
        <w:rPr>
          <w:sz w:val="16"/>
        </w:rPr>
        <w:t xml:space="preserve"> </w:t>
      </w:r>
      <w:r w:rsidRPr="009F214B">
        <w:rPr>
          <w:rStyle w:val="StyleUnderline"/>
        </w:rPr>
        <w:t>by asserting that young people have the capacity and agency to analyze their social context, to engage critical research collectively, and to challenge and resist the forces impeding their possibilities for liberation</w:t>
      </w:r>
      <w:r w:rsidRPr="009F214B">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9F214B">
        <w:rPr>
          <w:rStyle w:val="Emphasis"/>
        </w:rPr>
        <w:t>YPAR represents not only a formal pedagogy of resistance but also the means by which young people engage transformational resistance</w:t>
      </w:r>
      <w:r w:rsidRPr="009F214B">
        <w:rPr>
          <w:sz w:val="16"/>
        </w:rPr>
        <w:t>. (1-4)</w:t>
      </w:r>
    </w:p>
    <w:p w14:paraId="6E90D237" w14:textId="77777777" w:rsidR="00F807CE" w:rsidRDefault="00F807CE" w:rsidP="00F807CE">
      <w:pPr>
        <w:pStyle w:val="Heading4"/>
        <w:rPr>
          <w:sz w:val="16"/>
        </w:rPr>
      </w:pPr>
    </w:p>
    <w:p w14:paraId="44DD85DC" w14:textId="77777777" w:rsidR="00F807CE" w:rsidRPr="009D3669" w:rsidRDefault="00F807CE" w:rsidP="00F807CE"/>
    <w:p w14:paraId="61E51420" w14:textId="3D0D9ADF" w:rsidR="00E42E4C" w:rsidRPr="00F601E6" w:rsidRDefault="00E42E4C" w:rsidP="007D7A0C">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8614FA"/>
    <w:multiLevelType w:val="hybridMultilevel"/>
    <w:tmpl w:val="EFB240B4"/>
    <w:lvl w:ilvl="0" w:tplc="B8840DB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72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B725E"/>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52ED"/>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D7A0C"/>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8C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92BB7"/>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7CE"/>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8B9383"/>
  <w14:defaultImageDpi w14:val="300"/>
  <w15:docId w15:val="{FDA55492-63C9-DA4A-9208-7E9650F47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725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B72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72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0B72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0B72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72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725E"/>
  </w:style>
  <w:style w:type="character" w:customStyle="1" w:styleId="Heading1Char">
    <w:name w:val="Heading 1 Char"/>
    <w:aliases w:val="Pocket Char"/>
    <w:basedOn w:val="DefaultParagraphFont"/>
    <w:link w:val="Heading1"/>
    <w:uiPriority w:val="9"/>
    <w:rsid w:val="000B72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725E"/>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0B725E"/>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B725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B725E"/>
    <w:rPr>
      <w:b/>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0B725E"/>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0B725E"/>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0B725E"/>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0B725E"/>
    <w:rPr>
      <w:color w:val="auto"/>
      <w:u w:val="none"/>
    </w:rPr>
  </w:style>
  <w:style w:type="paragraph" w:styleId="DocumentMap">
    <w:name w:val="Document Map"/>
    <w:basedOn w:val="Normal"/>
    <w:link w:val="DocumentMapChar"/>
    <w:uiPriority w:val="99"/>
    <w:semiHidden/>
    <w:unhideWhenUsed/>
    <w:rsid w:val="000B72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725E"/>
    <w:rPr>
      <w:rFonts w:ascii="Lucida Grande" w:hAnsi="Lucida Grande" w:cs="Lucida Grande"/>
    </w:rPr>
  </w:style>
  <w:style w:type="character" w:styleId="UnresolvedMention">
    <w:name w:val="Unresolved Mention"/>
    <w:basedOn w:val="DefaultParagraphFont"/>
    <w:uiPriority w:val="99"/>
    <w:semiHidden/>
    <w:unhideWhenUsed/>
    <w:rsid w:val="000B725E"/>
    <w:rPr>
      <w:color w:val="605E5C"/>
      <w:shd w:val="clear" w:color="auto" w:fill="E1DFDD"/>
    </w:rPr>
  </w:style>
  <w:style w:type="paragraph" w:customStyle="1" w:styleId="textbold">
    <w:name w:val="text bold"/>
    <w:basedOn w:val="Normal"/>
    <w:link w:val="Emphasis"/>
    <w:uiPriority w:val="20"/>
    <w:qFormat/>
    <w:rsid w:val="000B725E"/>
    <w:pPr>
      <w:widowControl w:val="0"/>
      <w:ind w:left="720"/>
    </w:pPr>
    <w:rPr>
      <w:b/>
      <w:iCs/>
      <w:u w:val="single"/>
      <w:bdr w:val="single" w:sz="12" w:space="0" w:color="auto"/>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0B725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0B725E"/>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0B725E"/>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0B725E"/>
    <w:pPr>
      <w:spacing w:after="160" w:line="259" w:lineRule="auto"/>
    </w:pPr>
    <w:rPr>
      <w:rFonts w:eastAsiaTheme="minorHAnsi"/>
      <w:sz w:val="22"/>
      <w:szCs w:val="22"/>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autoRedefine/>
    <w:uiPriority w:val="99"/>
    <w:qFormat/>
    <w:rsid w:val="000B725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yleDate">
    <w:name w:val="Style Date"/>
    <w:aliases w:val="Author"/>
    <w:basedOn w:val="DefaultParagraphFont"/>
    <w:uiPriority w:val="1"/>
    <w:qFormat/>
    <w:rsid w:val="000B725E"/>
    <w:rPr>
      <w:rFonts w:ascii="Georgia" w:hAnsi="Georgia"/>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2021/08/31/podcasts/transcript-ezra-klein-ask-me-anything.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law.yale.edu/cgi/viewcontent.cgi?article=1710&amp;context=yji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lo.org/global/standards/introduction-to-international-labour-standards/the-benefits-of-international-labour-standards/lang--en/index.htm" TargetMode="External"/><Relationship Id="rId5" Type="http://schemas.openxmlformats.org/officeDocument/2006/relationships/numbering" Target="numbering.xml"/><Relationship Id="rId15" Type="http://schemas.openxmlformats.org/officeDocument/2006/relationships/hyperlink" Target="http://web.lexis-nexis.com/universe/document?_m=cd9713b340d60abd42c2b34c36d8ef95&amp;_docnum=9&amp;wchp=dGLbVzz-zSkVA&amp;_md5=9645fa92f5740655bdc1c9ae7c82b328" TargetMode="External"/><Relationship Id="rId10" Type="http://schemas.openxmlformats.org/officeDocument/2006/relationships/hyperlink" Target="https://sci-hub.se/https://doi.org/10.1177/2031952521994412"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www.financialsense.com/stormw...2005/020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27</Pages>
  <Words>14525</Words>
  <Characters>82793</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97124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2021-11-21T20:38:00Z</dcterms:created>
  <dcterms:modified xsi:type="dcterms:W3CDTF">2021-11-21T21:08:00Z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