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FA30B" w14:textId="77777777" w:rsidR="00595124" w:rsidRPr="008172CD" w:rsidRDefault="00595124" w:rsidP="00004E39"/>
    <w:p w14:paraId="02F38F04" w14:textId="4ACE8425" w:rsidR="000056D6" w:rsidRDefault="000056D6" w:rsidP="000056D6">
      <w:pPr>
        <w:pStyle w:val="Heading1"/>
      </w:pPr>
      <w:r>
        <w:lastRenderedPageBreak/>
        <w:t>1AC</w:t>
      </w:r>
    </w:p>
    <w:p w14:paraId="1EE5459E" w14:textId="4C375CE5" w:rsidR="0033393B" w:rsidRDefault="0033393B" w:rsidP="0033393B">
      <w:pPr>
        <w:pStyle w:val="Heading3"/>
      </w:pPr>
      <w:r>
        <w:lastRenderedPageBreak/>
        <w:t>1AC – Adv – Customary International Law</w:t>
      </w:r>
    </w:p>
    <w:p w14:paraId="5CAC7E29" w14:textId="77777777" w:rsidR="0033393B" w:rsidRDefault="0033393B" w:rsidP="0033393B">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6070DAD6" w14:textId="77777777" w:rsidR="0033393B" w:rsidRPr="00D2046C" w:rsidRDefault="0033393B" w:rsidP="0033393B">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64882BD1" w14:textId="77777777" w:rsidR="0033393B" w:rsidRPr="001130DA" w:rsidRDefault="0033393B" w:rsidP="0033393B">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5705D63A" w14:textId="77777777" w:rsidR="0033393B" w:rsidRPr="001130DA" w:rsidRDefault="0033393B" w:rsidP="0033393B">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15F85F17" w14:textId="77777777" w:rsidR="0033393B" w:rsidRPr="00425E77" w:rsidRDefault="0033393B" w:rsidP="0033393B">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proofErr w:type="spellStart"/>
      <w:r w:rsidRPr="008D2E40">
        <w:rPr>
          <w:highlight w:val="green"/>
          <w:u w:val="single"/>
        </w:rPr>
        <w:t>ntravene</w:t>
      </w:r>
      <w:proofErr w:type="spellEnd"/>
      <w:r w:rsidRPr="008D2E40">
        <w:rPr>
          <w:highlight w:val="green"/>
          <w:u w:val="single"/>
        </w:rPr>
        <w:t xml:space="preserv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7464BE08" w14:textId="77777777" w:rsidR="0033393B" w:rsidRPr="001130DA" w:rsidRDefault="0033393B" w:rsidP="0033393B">
      <w:pPr>
        <w:rPr>
          <w:sz w:val="16"/>
        </w:rPr>
      </w:pPr>
      <w:r w:rsidRPr="001130DA">
        <w:rPr>
          <w:sz w:val="16"/>
        </w:rPr>
        <w:t>A. Initial Definitions and Considerations</w:t>
      </w:r>
    </w:p>
    <w:p w14:paraId="57DB4073" w14:textId="77777777" w:rsidR="0033393B" w:rsidRPr="00ED5AB7" w:rsidRDefault="0033393B" w:rsidP="0033393B">
      <w:pPr>
        <w:rPr>
          <w:rStyle w:val="Emphasis"/>
        </w:rPr>
      </w:pPr>
      <w:r w:rsidRPr="001130DA">
        <w:rPr>
          <w:sz w:val="16"/>
        </w:rPr>
        <w:t xml:space="preserve">1. </w:t>
      </w:r>
      <w:r w:rsidRPr="00ED5AB7">
        <w:rPr>
          <w:rStyle w:val="Emphasis"/>
        </w:rPr>
        <w:t>CIL Standards</w:t>
      </w:r>
    </w:p>
    <w:p w14:paraId="11446C3F" w14:textId="77777777" w:rsidR="0033393B" w:rsidRPr="003E22A7" w:rsidRDefault="0033393B" w:rsidP="0033393B">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xml:space="preserve">. As is true for general practice, evidence of </w:t>
      </w:r>
      <w:r w:rsidRPr="002A1AC9">
        <w:rPr>
          <w:sz w:val="16"/>
        </w:rPr>
        <w:lastRenderedPageBreak/>
        <w:t>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08F97904" w14:textId="77777777" w:rsidR="0033393B" w:rsidRPr="00ED5AB7" w:rsidRDefault="0033393B" w:rsidP="0033393B">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65A456E8" w14:textId="77777777" w:rsidR="0033393B" w:rsidRPr="003E22A7" w:rsidRDefault="0033393B" w:rsidP="0033393B">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6CA6F4EB" w14:textId="77777777" w:rsidR="0033393B" w:rsidRPr="001130DA" w:rsidRDefault="0033393B" w:rsidP="0033393B">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5C0ED820" w14:textId="77777777" w:rsidR="0033393B" w:rsidRPr="00A56669" w:rsidRDefault="0033393B" w:rsidP="0033393B">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40862E19" w14:textId="77777777" w:rsidR="0033393B" w:rsidRPr="001130DA" w:rsidRDefault="0033393B" w:rsidP="0033393B">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76A35330" w14:textId="77777777" w:rsidR="0033393B" w:rsidRPr="00425E77" w:rsidRDefault="0033393B" w:rsidP="0033393B">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xml:space="preserve">), also adopted by the U.N. General Assembly to be effective in 1976, recognizes FOA including the </w:t>
      </w:r>
      <w:r w:rsidRPr="00425E77">
        <w:rPr>
          <w:u w:val="single"/>
        </w:rPr>
        <w:lastRenderedPageBreak/>
        <w:t>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72BB5E08" w14:textId="77777777" w:rsidR="0033393B" w:rsidRPr="00425E77" w:rsidRDefault="0033393B" w:rsidP="0033393B">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general language that (unlike the international instruments just mentioned) does not specify workers or trade unions. 128</w:t>
      </w:r>
    </w:p>
    <w:p w14:paraId="19135404" w14:textId="77777777" w:rsidR="0033393B" w:rsidRPr="00425E77" w:rsidRDefault="0033393B" w:rsidP="0033393B">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158AE1B7" w14:textId="77777777" w:rsidR="0033393B" w:rsidRPr="001130DA" w:rsidRDefault="0033393B" w:rsidP="0033393B">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0C01EF2B" w14:textId="77777777" w:rsidR="0033393B" w:rsidRPr="00A56669" w:rsidRDefault="0033393B" w:rsidP="0033393B">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4140F540" w14:textId="77777777" w:rsidR="0033393B" w:rsidRPr="001130DA" w:rsidRDefault="0033393B" w:rsidP="0033393B">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 xml:space="preserve">although </w:t>
      </w:r>
      <w:proofErr w:type="gramStart"/>
      <w:r w:rsidRPr="002A1AC9">
        <w:rPr>
          <w:u w:val="single"/>
        </w:rPr>
        <w:t>particular limits</w:t>
      </w:r>
      <w:proofErr w:type="gramEnd"/>
      <w:r w:rsidRPr="002A1AC9">
        <w:rPr>
          <w:u w:val="single"/>
        </w:rPr>
        <w:t xml:space="preserve">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740D6DAA" w14:textId="77777777" w:rsidR="0033393B" w:rsidRPr="001130DA" w:rsidRDefault="0033393B" w:rsidP="0033393B">
      <w:pPr>
        <w:rPr>
          <w:sz w:val="16"/>
        </w:rPr>
      </w:pPr>
      <w:r w:rsidRPr="005833EA">
        <w:rPr>
          <w:u w:val="single"/>
        </w:rPr>
        <w:lastRenderedPageBreak/>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423515A8" w14:textId="77777777" w:rsidR="0033393B" w:rsidRPr="0098613E" w:rsidRDefault="0033393B" w:rsidP="0033393B">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p>
    <w:p w14:paraId="098CB476" w14:textId="77777777" w:rsidR="0033393B" w:rsidRPr="001130DA" w:rsidRDefault="0033393B" w:rsidP="0033393B">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5F3D1F4" w14:textId="77777777" w:rsidR="0033393B" w:rsidRPr="0098613E" w:rsidRDefault="0033393B" w:rsidP="0033393B">
      <w:pPr>
        <w:rPr>
          <w:rStyle w:val="Emphasis"/>
        </w:rPr>
      </w:pP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25CA7B99" w14:textId="77777777" w:rsidR="0033393B" w:rsidRPr="002A1AC9" w:rsidRDefault="0033393B" w:rsidP="0033393B">
      <w:pPr>
        <w:rPr>
          <w:u w:val="single"/>
        </w:rPr>
      </w:pP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63F45D18" w14:textId="77777777" w:rsidR="0033393B" w:rsidRPr="002A1AC9" w:rsidRDefault="0033393B" w:rsidP="0033393B">
      <w:pPr>
        <w:rPr>
          <w:sz w:val="16"/>
        </w:rPr>
      </w:pPr>
      <w:r w:rsidRPr="002A1AC9">
        <w:rPr>
          <w:u w:val="single"/>
        </w:rPr>
        <w:lastRenderedPageBreak/>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30A44A9F" w14:textId="77777777" w:rsidR="0033393B" w:rsidRPr="001130DA" w:rsidRDefault="0033393B" w:rsidP="0033393B">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contrary</w:t>
      </w:r>
      <w:r w:rsidRPr="002A1AC9">
        <w:rPr>
          <w:u w:val="single"/>
        </w:rPr>
        <w:t>.”</w:t>
      </w:r>
      <w:r w:rsidRPr="001130DA">
        <w:rPr>
          <w:sz w:val="16"/>
        </w:rPr>
        <w:t>162</w:t>
      </w:r>
    </w:p>
    <w:p w14:paraId="29CF74A1" w14:textId="77777777" w:rsidR="0033393B" w:rsidRPr="001130DA" w:rsidRDefault="0033393B" w:rsidP="0033393B">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16BA072D" w14:textId="77777777" w:rsidR="0033393B" w:rsidRPr="001130DA" w:rsidRDefault="0033393B" w:rsidP="0033393B">
      <w:pPr>
        <w:rPr>
          <w:sz w:val="16"/>
        </w:rPr>
      </w:pPr>
      <w:r w:rsidRPr="0098613E">
        <w:rPr>
          <w:sz w:val="16"/>
        </w:rPr>
        <w:t xml:space="preserve">A third reason to infer </w:t>
      </w:r>
      <w:proofErr w:type="spellStart"/>
      <w:r w:rsidRPr="0098613E">
        <w:rPr>
          <w:sz w:val="16"/>
        </w:rPr>
        <w:t>opinio</w:t>
      </w:r>
      <w:proofErr w:type="spellEnd"/>
      <w:r w:rsidRPr="0098613E">
        <w:rPr>
          <w:sz w:val="16"/>
        </w:rPr>
        <w:t xml:space="preserve">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79B21625" w14:textId="77777777" w:rsidR="0033393B" w:rsidRPr="0098613E" w:rsidRDefault="0033393B" w:rsidP="0033393B">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4008909D" w14:textId="77777777" w:rsidR="0033393B" w:rsidRPr="001130DA" w:rsidRDefault="0033393B" w:rsidP="0033393B">
      <w:pPr>
        <w:rPr>
          <w:sz w:val="16"/>
        </w:rPr>
      </w:pPr>
      <w:r w:rsidRPr="001130DA">
        <w:rPr>
          <w:sz w:val="16"/>
        </w:rPr>
        <w:t xml:space="preserve">Question: Does the Secretary-General believe that U.N. staff have a right to take part in industrial action? </w:t>
      </w:r>
    </w:p>
    <w:p w14:paraId="23A0A497" w14:textId="77777777" w:rsidR="0033393B" w:rsidRPr="001130DA" w:rsidRDefault="0033393B" w:rsidP="0033393B">
      <w:pPr>
        <w:rPr>
          <w:sz w:val="16"/>
        </w:rPr>
      </w:pPr>
      <w:r w:rsidRPr="001130DA">
        <w:rPr>
          <w:sz w:val="16"/>
        </w:rPr>
        <w:t>Deputy Spokesman: We believe the right to strike is part of customary international law.167</w:t>
      </w:r>
    </w:p>
    <w:p w14:paraId="64D6E841" w14:textId="77777777" w:rsidR="0033393B" w:rsidRPr="001130DA" w:rsidRDefault="0033393B" w:rsidP="0033393B">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 xml:space="preserve">reaffirmed their joint commitment to the right to strike as part of </w:t>
      </w:r>
      <w:r w:rsidRPr="0098613E">
        <w:rPr>
          <w:rStyle w:val="Emphasis"/>
        </w:rPr>
        <w:lastRenderedPageBreak/>
        <w:t>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2398F6AF" w14:textId="77777777" w:rsidR="0033393B" w:rsidRPr="00875A8F" w:rsidRDefault="0033393B" w:rsidP="0033393B">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E3C4EB9" w14:textId="77777777" w:rsidR="0033393B" w:rsidRDefault="0033393B" w:rsidP="0033393B"/>
    <w:p w14:paraId="2AA4DD0F" w14:textId="77777777" w:rsidR="0033393B" w:rsidRDefault="0033393B" w:rsidP="0033393B">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11C157BA" w14:textId="77777777" w:rsidR="0033393B" w:rsidRPr="00463A35" w:rsidRDefault="0033393B" w:rsidP="0033393B">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414F34CA" w14:textId="77777777" w:rsidR="0033393B" w:rsidRPr="00B57BC0" w:rsidRDefault="0033393B" w:rsidP="0033393B">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w:t>
      </w:r>
      <w:r w:rsidRPr="00463A35">
        <w:rPr>
          <w:u w:val="single"/>
        </w:rPr>
        <w:lastRenderedPageBreak/>
        <w:t>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000CA91B" w14:textId="77777777" w:rsidR="0033393B" w:rsidRDefault="0033393B" w:rsidP="0033393B">
      <w:pPr>
        <w:pStyle w:val="Heading4"/>
      </w:pPr>
      <w:r>
        <w:t xml:space="preserve">Scenario one is </w:t>
      </w:r>
      <w:r w:rsidRPr="00C7231B">
        <w:rPr>
          <w:u w:val="single"/>
        </w:rPr>
        <w:t>SDG</w:t>
      </w:r>
      <w:r>
        <w:t>:</w:t>
      </w:r>
    </w:p>
    <w:p w14:paraId="00C013E1" w14:textId="77777777" w:rsidR="0033393B" w:rsidRDefault="0033393B" w:rsidP="0033393B">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63C75283" w14:textId="77777777" w:rsidR="0033393B" w:rsidRPr="008751FE" w:rsidRDefault="0033393B" w:rsidP="0033393B">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70B566CA" w14:textId="77777777" w:rsidR="0033393B" w:rsidRPr="00CF4094" w:rsidRDefault="0033393B" w:rsidP="0033393B">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lastRenderedPageBreak/>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w:t>
      </w:r>
      <w:r w:rsidRPr="00726C77">
        <w:rPr>
          <w:rStyle w:val="Emphasis"/>
        </w:rPr>
        <w:lastRenderedPageBreak/>
        <w:t>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7A353755" w14:textId="77777777" w:rsidR="0033393B" w:rsidRDefault="0033393B" w:rsidP="0033393B"/>
    <w:p w14:paraId="6698C411" w14:textId="77777777" w:rsidR="0033393B" w:rsidRPr="00594ADE" w:rsidRDefault="0033393B" w:rsidP="0033393B">
      <w:pPr>
        <w:pStyle w:val="Heading4"/>
      </w:pPr>
      <w:r w:rsidRPr="00594ADE">
        <w:lastRenderedPageBreak/>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0DA6BAB0" w14:textId="77777777" w:rsidR="0033393B" w:rsidRPr="00594ADE" w:rsidRDefault="0033393B" w:rsidP="0033393B">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5054A4BD" w14:textId="77777777" w:rsidR="0033393B" w:rsidRDefault="0033393B" w:rsidP="0033393B">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w:t>
      </w:r>
      <w:r w:rsidRPr="00594ADE">
        <w:rPr>
          <w:sz w:val="16"/>
        </w:rPr>
        <w:lastRenderedPageBreak/>
        <w:t xml:space="preserve">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w:t>
      </w:r>
      <w:r w:rsidRPr="00594ADE">
        <w:rPr>
          <w:sz w:val="16"/>
        </w:rPr>
        <w:lastRenderedPageBreak/>
        <w:t xml:space="preserve">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7D41ACF5" w14:textId="0E87F2F6" w:rsidR="00115466" w:rsidRPr="00C7794F" w:rsidRDefault="00115466" w:rsidP="00115466">
      <w:pPr>
        <w:pStyle w:val="Heading4"/>
        <w:rPr>
          <w:rFonts w:cs="Calibri"/>
        </w:rPr>
      </w:pPr>
      <w:r>
        <w:rPr>
          <w:rFonts w:cs="Calibri"/>
        </w:rPr>
        <w:t>Evolution proves it true</w:t>
      </w:r>
    </w:p>
    <w:p w14:paraId="5B953D05" w14:textId="77777777" w:rsidR="00115466" w:rsidRPr="00C7794F" w:rsidRDefault="00115466" w:rsidP="00115466">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0752D923" w14:textId="77777777" w:rsidR="00115466" w:rsidRDefault="00115466" w:rsidP="00115466">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lastRenderedPageBreak/>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1060D1E9" w14:textId="77777777" w:rsidR="00115466" w:rsidRPr="009D3669" w:rsidRDefault="00115466" w:rsidP="00115466"/>
    <w:p w14:paraId="6D6181FA" w14:textId="77777777" w:rsidR="00115466" w:rsidRDefault="00115466" w:rsidP="00115466">
      <w:pPr>
        <w:rPr>
          <w:sz w:val="16"/>
        </w:rPr>
      </w:pPr>
    </w:p>
    <w:p w14:paraId="5A40C658" w14:textId="77777777" w:rsidR="0033393B" w:rsidRPr="00594ADE" w:rsidRDefault="0033393B" w:rsidP="0033393B">
      <w:pPr>
        <w:rPr>
          <w:sz w:val="16"/>
        </w:rPr>
      </w:pPr>
    </w:p>
    <w:p w14:paraId="1EE01F70" w14:textId="77777777" w:rsidR="0033393B" w:rsidRDefault="0033393B" w:rsidP="0033393B">
      <w:pPr>
        <w:pStyle w:val="Heading3"/>
      </w:pPr>
      <w:r>
        <w:lastRenderedPageBreak/>
        <w:t>1AC – Plan</w:t>
      </w:r>
    </w:p>
    <w:p w14:paraId="1722DC8A" w14:textId="77777777" w:rsidR="0033393B" w:rsidRDefault="0033393B" w:rsidP="0033393B">
      <w:pPr>
        <w:pStyle w:val="Heading4"/>
      </w:pPr>
      <w:r>
        <w:t>Plan text: The United States of America ought to recognize an unconditional right of workers to strike.</w:t>
      </w:r>
    </w:p>
    <w:p w14:paraId="2F734D3C" w14:textId="77777777" w:rsidR="0033393B" w:rsidRDefault="0033393B" w:rsidP="0033393B"/>
    <w:p w14:paraId="7566CBFD" w14:textId="77777777" w:rsidR="0033393B" w:rsidRPr="002D5537" w:rsidRDefault="0033393B" w:rsidP="0033393B">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03AC96E9" w14:textId="77777777" w:rsidR="0033393B" w:rsidRPr="00D2046C" w:rsidRDefault="0033393B" w:rsidP="0033393B">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Justin ** Brackets in original</w:t>
      </w:r>
    </w:p>
    <w:p w14:paraId="0F260EA3" w14:textId="77777777" w:rsidR="0033393B" w:rsidRPr="00696421" w:rsidRDefault="0033393B" w:rsidP="0033393B">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lastRenderedPageBreak/>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w:t>
      </w:r>
      <w:r w:rsidRPr="00696421">
        <w:rPr>
          <w:u w:val="single"/>
        </w:rPr>
        <w:lastRenderedPageBreak/>
        <w:t xml:space="preserve">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420C3A36" w14:textId="77777777" w:rsidR="0033393B" w:rsidRDefault="0033393B" w:rsidP="0033393B"/>
    <w:p w14:paraId="661D5203" w14:textId="77777777" w:rsidR="0033393B" w:rsidRPr="009F214B" w:rsidRDefault="0033393B" w:rsidP="0033393B">
      <w:pPr>
        <w:pStyle w:val="Heading3"/>
        <w:rPr>
          <w:rFonts w:cs="Calibri"/>
        </w:rPr>
      </w:pPr>
      <w:r w:rsidRPr="009F214B">
        <w:rPr>
          <w:rFonts w:cs="Calibri"/>
        </w:rPr>
        <w:lastRenderedPageBreak/>
        <w:t>1AC – Framing</w:t>
      </w:r>
    </w:p>
    <w:p w14:paraId="0DE019EE" w14:textId="77777777" w:rsidR="0033393B" w:rsidRPr="009F214B" w:rsidRDefault="0033393B" w:rsidP="0033393B">
      <w:pPr>
        <w:pStyle w:val="Heading4"/>
        <w:rPr>
          <w:rFonts w:cs="Calibri"/>
        </w:rPr>
      </w:pPr>
      <w:r w:rsidRPr="009F214B">
        <w:rPr>
          <w:rFonts w:cs="Calibri"/>
        </w:rPr>
        <w:t>The standard is maximizing expected wellbeing.</w:t>
      </w:r>
    </w:p>
    <w:p w14:paraId="694F74F5" w14:textId="77777777" w:rsidR="0033393B" w:rsidRPr="009F214B" w:rsidRDefault="0033393B" w:rsidP="0033393B">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2846CF5F" w14:textId="77777777" w:rsidR="0033393B" w:rsidRPr="009F214B" w:rsidRDefault="0033393B" w:rsidP="0033393B">
      <w:pPr>
        <w:pStyle w:val="Heading4"/>
        <w:rPr>
          <w:rFonts w:cs="Calibri"/>
        </w:rPr>
      </w:pPr>
      <w:r w:rsidRPr="009F214B">
        <w:rPr>
          <w:rFonts w:cs="Calibri"/>
        </w:rPr>
        <w:t>2] Extinction outweighs</w:t>
      </w:r>
    </w:p>
    <w:p w14:paraId="3F8E265C" w14:textId="77777777" w:rsidR="0033393B" w:rsidRPr="009F214B" w:rsidRDefault="0033393B" w:rsidP="0033393B">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B626FC3" w14:textId="77777777" w:rsidR="0033393B" w:rsidRPr="009F214B" w:rsidRDefault="0033393B" w:rsidP="0033393B">
      <w:pPr>
        <w:rPr>
          <w:sz w:val="14"/>
          <w:szCs w:val="26"/>
        </w:rPr>
      </w:pPr>
      <w:proofErr w:type="gramStart"/>
      <w:r w:rsidRPr="009F214B">
        <w:rPr>
          <w:rStyle w:val="StyleUnderline"/>
          <w:szCs w:val="26"/>
        </w:rPr>
        <w:t>The human race</w:t>
      </w:r>
      <w:proofErr w:type="gramEnd"/>
      <w:r w:rsidRPr="009F214B">
        <w:rPr>
          <w:rStyle w:val="StyleUnderline"/>
          <w:szCs w:val="26"/>
        </w:rPr>
        <w:t xml:space="preserv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F214B">
        <w:rPr>
          <w:sz w:val="14"/>
          <w:szCs w:val="26"/>
        </w:rPr>
        <w:t>the human race</w:t>
      </w:r>
      <w:proofErr w:type="gramEnd"/>
      <w:r w:rsidRPr="009F214B">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w:t>
      </w:r>
      <w:proofErr w:type="gramStart"/>
      <w:r w:rsidRPr="009F214B">
        <w:rPr>
          <w:sz w:val="14"/>
          <w:szCs w:val="26"/>
        </w:rPr>
        <w:t>the human race</w:t>
      </w:r>
      <w:proofErr w:type="gramEnd"/>
      <w:r w:rsidRPr="009F214B">
        <w:rPr>
          <w:sz w:val="14"/>
          <w:szCs w:val="26"/>
        </w:rPr>
        <w:t xml:space="preserv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w:t>
      </w:r>
      <w:proofErr w:type="gramStart"/>
      <w:r w:rsidRPr="009F214B">
        <w:rPr>
          <w:sz w:val="14"/>
          <w:szCs w:val="26"/>
        </w:rPr>
        <w:t>the human race</w:t>
      </w:r>
      <w:proofErr w:type="gramEnd"/>
      <w:r w:rsidRPr="009F214B">
        <w:rPr>
          <w:sz w:val="14"/>
          <w:szCs w:val="26"/>
        </w:rPr>
        <w:t xml:space="preserv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w:t>
      </w:r>
      <w:proofErr w:type="gramStart"/>
      <w:r w:rsidRPr="009F214B">
        <w:rPr>
          <w:sz w:val="14"/>
          <w:szCs w:val="26"/>
        </w:rPr>
        <w:t>as long as</w:t>
      </w:r>
      <w:proofErr w:type="gramEnd"/>
      <w:r w:rsidRPr="009F214B">
        <w:rPr>
          <w:sz w:val="14"/>
          <w:szCs w:val="26"/>
        </w:rPr>
        <w:t xml:space="preserve">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F214B">
        <w:rPr>
          <w:sz w:val="14"/>
          <w:szCs w:val="26"/>
        </w:rPr>
        <w:t>at a later date</w:t>
      </w:r>
      <w:proofErr w:type="gramEnd"/>
      <w:r w:rsidRPr="009F214B">
        <w:rPr>
          <w:sz w:val="14"/>
          <w:szCs w:val="26"/>
        </w:rPr>
        <w:t xml:space="preserv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w:t>
      </w:r>
      <w:proofErr w:type="gramStart"/>
      <w:r w:rsidRPr="009F214B">
        <w:rPr>
          <w:sz w:val="14"/>
          <w:szCs w:val="26"/>
        </w:rPr>
        <w:t>the human race</w:t>
      </w:r>
      <w:proofErr w:type="gramEnd"/>
      <w:r w:rsidRPr="009F214B">
        <w:rPr>
          <w:sz w:val="14"/>
          <w:szCs w:val="26"/>
        </w:rPr>
        <w:t xml:space="preserv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 xml:space="preserve">let </w:t>
      </w:r>
      <w:proofErr w:type="gramStart"/>
      <w:r w:rsidRPr="009F214B">
        <w:rPr>
          <w:sz w:val="14"/>
          <w:szCs w:val="26"/>
        </w:rPr>
        <w:t>the human race</w:t>
      </w:r>
      <w:proofErr w:type="gramEnd"/>
      <w:r w:rsidRPr="009F214B">
        <w:rPr>
          <w:sz w:val="14"/>
          <w:szCs w:val="26"/>
        </w:rPr>
        <w:t xml:space="preserv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1A666B9A" w14:textId="77777777" w:rsidR="0033393B" w:rsidRDefault="0033393B" w:rsidP="0033393B">
      <w:pPr>
        <w:pStyle w:val="Heading3"/>
      </w:pPr>
      <w:r>
        <w:lastRenderedPageBreak/>
        <w:t>Underview</w:t>
      </w:r>
    </w:p>
    <w:p w14:paraId="663AABAA" w14:textId="77777777" w:rsidR="0033393B" w:rsidRPr="00361031" w:rsidRDefault="0033393B" w:rsidP="0033393B">
      <w:pPr>
        <w:pStyle w:val="Heading4"/>
        <w:rPr>
          <w:bCs w:val="0"/>
        </w:rPr>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rsidRPr="00361031">
        <w:t xml:space="preserve">, and the highest layer – 1AR are </w:t>
      </w:r>
      <w:r w:rsidRPr="00361031">
        <w:rPr>
          <w:u w:val="single"/>
        </w:rPr>
        <w:t>too short</w:t>
      </w:r>
      <w:r w:rsidRPr="00361031">
        <w:t xml:space="preserve"> to make up for the time trade-off – no RVIs – 6 min 2NR means they can brute force me every time.</w:t>
      </w:r>
    </w:p>
    <w:p w14:paraId="73D885DA" w14:textId="77777777" w:rsidR="0033393B" w:rsidRDefault="0033393B" w:rsidP="0033393B"/>
    <w:p w14:paraId="5493E804" w14:textId="77777777" w:rsidR="0033393B" w:rsidRDefault="0033393B" w:rsidP="0033393B">
      <w:pPr>
        <w:pStyle w:val="Heading4"/>
      </w:pPr>
      <w:r>
        <w:t xml:space="preserve">2] </w:t>
      </w:r>
      <w:r w:rsidRPr="00987ABD">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t xml:space="preserve">d] </w:t>
      </w:r>
      <w:r w:rsidRPr="00112C1A">
        <w:t xml:space="preserve">All your arguments concede fairness since you assume </w:t>
      </w:r>
      <w:r>
        <w:t xml:space="preserve">they will be </w:t>
      </w:r>
      <w:r w:rsidRPr="00112C1A">
        <w:t>e</w:t>
      </w:r>
      <w:r>
        <w:t>v</w:t>
      </w:r>
      <w:r w:rsidRPr="00112C1A">
        <w:t>aluated fairly</w:t>
      </w:r>
      <w:r>
        <w:t>.</w:t>
      </w:r>
    </w:p>
    <w:p w14:paraId="67465387" w14:textId="00C8C0AA" w:rsidR="00115466" w:rsidRPr="004F6D3F" w:rsidRDefault="002B0942" w:rsidP="00115466">
      <w:pPr>
        <w:pStyle w:val="Heading4"/>
        <w:spacing w:line="276" w:lineRule="auto"/>
      </w:pPr>
      <w:r>
        <w:t>3</w:t>
      </w:r>
      <w:r w:rsidR="00115466">
        <w:t xml:space="preserve">] </w:t>
      </w:r>
      <w:r w:rsidR="00115466">
        <w:t xml:space="preserve">Anti-blackness is </w:t>
      </w:r>
      <w:r w:rsidR="00115466" w:rsidRPr="00FB2A30">
        <w:rPr>
          <w:u w:val="single"/>
        </w:rPr>
        <w:t>contingent</w:t>
      </w:r>
      <w:r w:rsidR="00115466">
        <w:t xml:space="preserve"> and </w:t>
      </w:r>
      <w:r w:rsidR="00115466" w:rsidRPr="00A12B53">
        <w:rPr>
          <w:u w:val="single"/>
        </w:rPr>
        <w:t>historically shaped</w:t>
      </w:r>
      <w:r w:rsidR="00115466">
        <w:t xml:space="preserve"> – their theory </w:t>
      </w:r>
      <w:r w:rsidR="00115466" w:rsidRPr="00FB2A30">
        <w:rPr>
          <w:u w:val="single"/>
        </w:rPr>
        <w:t>overestimates</w:t>
      </w:r>
      <w:r w:rsidR="00115466">
        <w:t xml:space="preserve"> white supremacy’s </w:t>
      </w:r>
      <w:r w:rsidR="00115466" w:rsidRPr="00B53213">
        <w:rPr>
          <w:u w:val="single"/>
        </w:rPr>
        <w:t>durability</w:t>
      </w:r>
      <w:r w:rsidR="00115466">
        <w:t>.</w:t>
      </w:r>
    </w:p>
    <w:p w14:paraId="0FFF5729" w14:textId="77777777" w:rsidR="00115466" w:rsidRPr="00412EBB" w:rsidRDefault="00115466" w:rsidP="00115466">
      <w:pPr>
        <w:spacing w:line="276" w:lineRule="auto"/>
      </w:pPr>
      <w:r w:rsidRPr="00B9435A">
        <w:rPr>
          <w:rStyle w:val="Style13ptBold"/>
        </w:rPr>
        <w:t>Kelley</w:t>
      </w:r>
      <w:r w:rsidRPr="009A5533">
        <w:rPr>
          <w:rStyle w:val="Style13ptBold"/>
        </w:rPr>
        <w:t xml:space="preserve"> 17</w:t>
      </w:r>
      <w:r>
        <w:t xml:space="preserve"> </w:t>
      </w:r>
      <w:r w:rsidRPr="00CC11AB">
        <w:rPr>
          <w:sz w:val="16"/>
          <w:szCs w:val="16"/>
        </w:rPr>
        <w:t xml:space="preserve">Robin D.G. Kelley, Gary B. Nash Professor of American History at UCLA, “Robin D.G. Kelley &amp; Fred Moten In Conversation”, YouTube, 1:57:36 – 2:02:56, 15 June 2017, </w:t>
      </w:r>
      <w:r>
        <w:rPr>
          <w:sz w:val="16"/>
          <w:szCs w:val="16"/>
        </w:rPr>
        <w:t xml:space="preserve">accessed: 21 January 2021, </w:t>
      </w:r>
      <w:hyperlink r:id="rId13" w:history="1">
        <w:r w:rsidRPr="004B6C57">
          <w:rPr>
            <w:rStyle w:val="Hyperlink"/>
            <w:sz w:val="16"/>
            <w:szCs w:val="16"/>
          </w:rPr>
          <w:t>https://www.youtube.com/watch?v=fP-2F9MXjRE</w:t>
        </w:r>
      </w:hyperlink>
      <w:r w:rsidRPr="00CC11AB">
        <w:rPr>
          <w:sz w:val="16"/>
          <w:szCs w:val="16"/>
        </w:rPr>
        <w:t xml:space="preserve">, </w:t>
      </w:r>
      <w:r>
        <w:rPr>
          <w:sz w:val="16"/>
          <w:szCs w:val="16"/>
        </w:rPr>
        <w:t xml:space="preserve">*most likely transcribed by </w:t>
      </w:r>
      <w:r w:rsidRPr="00CC11AB">
        <w:rPr>
          <w:sz w:val="16"/>
          <w:szCs w:val="16"/>
        </w:rPr>
        <w:t xml:space="preserve">Dustin </w:t>
      </w:r>
      <w:r>
        <w:rPr>
          <w:sz w:val="16"/>
          <w:szCs w:val="16"/>
        </w:rPr>
        <w:t>M</w:t>
      </w:r>
      <w:r w:rsidRPr="00CC11AB">
        <w:rPr>
          <w:sz w:val="16"/>
          <w:szCs w:val="16"/>
        </w:rPr>
        <w:t xml:space="preserve">eyers </w:t>
      </w:r>
      <w:r>
        <w:rPr>
          <w:sz w:val="16"/>
          <w:szCs w:val="16"/>
        </w:rPr>
        <w:t>L</w:t>
      </w:r>
      <w:r w:rsidRPr="00CC11AB">
        <w:rPr>
          <w:sz w:val="16"/>
          <w:szCs w:val="16"/>
        </w:rPr>
        <w:t>evi</w:t>
      </w:r>
      <w:r>
        <w:rPr>
          <w:sz w:val="16"/>
          <w:szCs w:val="16"/>
        </w:rPr>
        <w:t xml:space="preserve"> (</w:t>
      </w:r>
      <w:proofErr w:type="spellStart"/>
      <w:r>
        <w:rPr>
          <w:sz w:val="16"/>
          <w:szCs w:val="16"/>
        </w:rPr>
        <w:t>dml</w:t>
      </w:r>
      <w:proofErr w:type="spellEnd"/>
      <w:r>
        <w:rPr>
          <w:sz w:val="16"/>
          <w:szCs w:val="16"/>
        </w:rPr>
        <w:t xml:space="preserve">), </w:t>
      </w:r>
      <w:r w:rsidRPr="00CC11AB">
        <w:rPr>
          <w:sz w:val="16"/>
          <w:szCs w:val="16"/>
        </w:rPr>
        <w:t>R.S.</w:t>
      </w:r>
    </w:p>
    <w:p w14:paraId="51BF6FB3" w14:textId="77777777" w:rsidR="00115466" w:rsidRPr="00B53213" w:rsidRDefault="00115466" w:rsidP="00115466">
      <w:pPr>
        <w:spacing w:line="276" w:lineRule="auto"/>
        <w:rPr>
          <w:sz w:val="16"/>
          <w:szCs w:val="16"/>
        </w:rPr>
      </w:pPr>
      <w:r w:rsidRPr="00B53213">
        <w:rPr>
          <w:sz w:val="16"/>
          <w:szCs w:val="16"/>
        </w:rPr>
        <w:t xml:space="preserve">Kelley: Um, Fred—Fred will take most of these questions. So that's why I'm going to begin first because he's gonna, he's gonna—he's gonna end it because he, he, he has the answer to all these questions </w:t>
      </w:r>
      <w:proofErr w:type="spellStart"/>
      <w:r w:rsidRPr="00B53213">
        <w:rPr>
          <w:sz w:val="16"/>
          <w:szCs w:val="16"/>
        </w:rPr>
        <w:t>‘</w:t>
      </w:r>
      <w:proofErr w:type="gramStart"/>
      <w:r w:rsidRPr="00B53213">
        <w:rPr>
          <w:sz w:val="16"/>
          <w:szCs w:val="16"/>
        </w:rPr>
        <w:t>cause</w:t>
      </w:r>
      <w:proofErr w:type="spellEnd"/>
      <w:proofErr w:type="gramEnd"/>
      <w:r w:rsidRPr="00B53213">
        <w:rPr>
          <w:sz w:val="16"/>
          <w:szCs w:val="16"/>
        </w:rPr>
        <w:t xml:space="preserv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w:t>
      </w:r>
    </w:p>
    <w:p w14:paraId="382CFB85" w14:textId="77777777" w:rsidR="00115466" w:rsidRPr="007C1CD2" w:rsidRDefault="00115466" w:rsidP="00115466">
      <w:pPr>
        <w:spacing w:line="276" w:lineRule="auto"/>
        <w:rPr>
          <w:sz w:val="16"/>
        </w:rPr>
      </w:pPr>
      <w:r w:rsidRPr="007C1CD2">
        <w:rPr>
          <w:sz w:val="16"/>
        </w:rPr>
        <w:t xml:space="preserve">And in fact, </w:t>
      </w:r>
      <w:r w:rsidRPr="00B53213">
        <w:rPr>
          <w:u w:val="single"/>
        </w:rPr>
        <w:t xml:space="preserve">one of the </w:t>
      </w:r>
      <w:r w:rsidRPr="00E542DA">
        <w:rPr>
          <w:highlight w:val="green"/>
          <w:u w:val="single"/>
        </w:rPr>
        <w:t>critiques</w:t>
      </w:r>
      <w:r w:rsidRPr="00B53213">
        <w:rPr>
          <w:u w:val="single"/>
        </w:rPr>
        <w:t xml:space="preserve"> coming out of</w:t>
      </w:r>
      <w:r w:rsidRPr="007C1CD2">
        <w:rPr>
          <w:sz w:val="16"/>
        </w:rPr>
        <w:t xml:space="preserve"> doing </w:t>
      </w:r>
      <w:r w:rsidRPr="00B53213">
        <w:rPr>
          <w:u w:val="single"/>
        </w:rPr>
        <w:t>Southern history was</w:t>
      </w:r>
      <w:r w:rsidRPr="007C1CD2">
        <w:rPr>
          <w:sz w:val="16"/>
        </w:rPr>
        <w:t xml:space="preserve"> this </w:t>
      </w:r>
      <w:r w:rsidRPr="00B53213">
        <w:rPr>
          <w:u w:val="single"/>
        </w:rPr>
        <w:t xml:space="preserve">idea </w:t>
      </w:r>
      <w:r w:rsidRPr="00E542DA">
        <w:rPr>
          <w:highlight w:val="green"/>
          <w:u w:val="single"/>
        </w:rPr>
        <w:t>that race relations</w:t>
      </w:r>
      <w:r w:rsidRPr="007C1CD2">
        <w:rPr>
          <w:sz w:val="16"/>
        </w:rPr>
        <w:t xml:space="preserve"> framework, that race relations </w:t>
      </w:r>
      <w:proofErr w:type="gramStart"/>
      <w:r w:rsidRPr="00E542DA">
        <w:rPr>
          <w:highlight w:val="green"/>
          <w:u w:val="single"/>
        </w:rPr>
        <w:t>defines</w:t>
      </w:r>
      <w:proofErr w:type="gramEnd"/>
      <w:r w:rsidRPr="007C1CD2">
        <w:rPr>
          <w:sz w:val="16"/>
        </w:rPr>
        <w:t xml:space="preserve">, uh, African-American history or </w:t>
      </w:r>
      <w:r w:rsidRPr="00E542DA">
        <w:rPr>
          <w:highlight w:val="green"/>
          <w:u w:val="single"/>
        </w:rPr>
        <w:t>Black history</w:t>
      </w:r>
      <w:r w:rsidRPr="00B53213">
        <w:rPr>
          <w:u w:val="single"/>
        </w:rPr>
        <w:t>.</w:t>
      </w:r>
      <w:r w:rsidRPr="007C1CD2">
        <w:rPr>
          <w:sz w:val="16"/>
        </w:rPr>
        <w:t xml:space="preserve"> And </w:t>
      </w:r>
      <w:r w:rsidRPr="00B53213">
        <w:rPr>
          <w:u w:val="single"/>
        </w:rPr>
        <w:t xml:space="preserve">it's simply </w:t>
      </w:r>
      <w:r w:rsidRPr="00E542DA">
        <w:rPr>
          <w:b/>
          <w:bCs/>
          <w:highlight w:val="green"/>
          <w:u w:val="single"/>
        </w:rPr>
        <w:t>not true</w:t>
      </w:r>
      <w:r w:rsidRPr="00B53213">
        <w:rPr>
          <w:u w:val="single"/>
        </w:rPr>
        <w:t xml:space="preserve"> because much of what people do in</w:t>
      </w:r>
      <w:r w:rsidRPr="007C1CD2">
        <w:rPr>
          <w:sz w:val="16"/>
        </w:rPr>
        <w:t xml:space="preserve"> terms of, of </w:t>
      </w:r>
      <w:r w:rsidRPr="00B53213">
        <w:rPr>
          <w:u w:val="single"/>
        </w:rPr>
        <w:t>social formation, community building</w:t>
      </w:r>
      <w:r w:rsidRPr="007C1CD2">
        <w:rPr>
          <w:sz w:val="16"/>
        </w:rPr>
        <w:t xml:space="preserve">, um, is, is, </w:t>
      </w:r>
      <w:r w:rsidRPr="00B53213">
        <w:rPr>
          <w:u w:val="single"/>
        </w:rPr>
        <w:t>is</w:t>
      </w:r>
      <w:r w:rsidRPr="007C1CD2">
        <w:rPr>
          <w:sz w:val="16"/>
        </w:rPr>
        <w:t xml:space="preserve"> what Raymond Williams might call </w:t>
      </w:r>
      <w:r w:rsidRPr="00B53213">
        <w:rPr>
          <w:u w:val="single"/>
        </w:rPr>
        <w:t>alternative cultures.</w:t>
      </w:r>
      <w:r w:rsidRPr="007C1CD2">
        <w:rPr>
          <w:sz w:val="16"/>
        </w:rPr>
        <w:t xml:space="preserve"> In other words, </w:t>
      </w:r>
      <w:r w:rsidRPr="007C1CD2">
        <w:rPr>
          <w:b/>
          <w:bCs/>
          <w:u w:val="single"/>
        </w:rPr>
        <w:t>it may be structured in dominance in some ways, but not defined by it.</w:t>
      </w:r>
      <w:r w:rsidRPr="007C1CD2">
        <w:rPr>
          <w:sz w:val="16"/>
        </w:rPr>
        <w:t xml:space="preserve"> And Cedric's Black Marxism, you know, really made this point. He talks about the ontological totality, you know, the, this sense of being and making ourselves whole, in that we come out of an experience, again, structured by white supremacy, structured by violence, structured by enslavement and dispossession, but, but one in which western hegemony didn't work, you know, that modes of thinking wasn't defined by Enlightenment modes of thinking. </w:t>
      </w:r>
    </w:p>
    <w:p w14:paraId="30BA00D3" w14:textId="77777777" w:rsidR="00115466" w:rsidRPr="00B53213" w:rsidRDefault="00115466" w:rsidP="00115466">
      <w:pPr>
        <w:spacing w:line="276" w:lineRule="auto"/>
        <w:rPr>
          <w:u w:val="single"/>
        </w:rPr>
      </w:pPr>
      <w:r w:rsidRPr="007C1CD2">
        <w:rPr>
          <w:sz w:val="16"/>
        </w:rPr>
        <w:t xml:space="preserve">In other words, that, that </w:t>
      </w:r>
      <w:r w:rsidRPr="007C1CD2">
        <w:rPr>
          <w:u w:val="single"/>
        </w:rPr>
        <w:t xml:space="preserve">part of the </w:t>
      </w:r>
      <w:r w:rsidRPr="00E542DA">
        <w:rPr>
          <w:b/>
          <w:bCs/>
          <w:highlight w:val="green"/>
          <w:u w:val="single"/>
        </w:rPr>
        <w:t>Black</w:t>
      </w:r>
      <w:r w:rsidRPr="00B9435A">
        <w:rPr>
          <w:b/>
          <w:bCs/>
          <w:u w:val="single"/>
        </w:rPr>
        <w:t xml:space="preserve"> radical </w:t>
      </w:r>
      <w:r w:rsidRPr="00E542DA">
        <w:rPr>
          <w:b/>
          <w:bCs/>
          <w:highlight w:val="green"/>
          <w:u w:val="single"/>
        </w:rPr>
        <w:t>tradition is</w:t>
      </w:r>
      <w:r w:rsidRPr="007C1CD2">
        <w:rPr>
          <w:u w:val="single"/>
        </w:rPr>
        <w:t xml:space="preserve"> a </w:t>
      </w:r>
      <w:r w:rsidRPr="00E542DA">
        <w:rPr>
          <w:b/>
          <w:bCs/>
          <w:highlight w:val="green"/>
          <w:u w:val="single"/>
        </w:rPr>
        <w:t>refusal to be property</w:t>
      </w:r>
      <w:r w:rsidRPr="007C1CD2">
        <w:rPr>
          <w:sz w:val="16"/>
        </w:rPr>
        <w:t xml:space="preserve">, to even admit that human beings could be property. You know, so </w:t>
      </w:r>
      <w:r w:rsidRPr="00B53213">
        <w:rPr>
          <w:u w:val="single"/>
        </w:rPr>
        <w:t>we</w:t>
      </w:r>
      <w:r w:rsidRPr="007C1CD2">
        <w:rPr>
          <w:sz w:val="16"/>
        </w:rPr>
        <w:t xml:space="preserve"> sometimes </w:t>
      </w:r>
      <w:r w:rsidRPr="00B53213">
        <w:rPr>
          <w:u w:val="single"/>
        </w:rPr>
        <w:t xml:space="preserve">give white supremacy </w:t>
      </w:r>
      <w:r w:rsidRPr="00B53213">
        <w:rPr>
          <w:b/>
          <w:bCs/>
          <w:u w:val="single"/>
        </w:rPr>
        <w:t>way too much credit</w:t>
      </w:r>
      <w:r w:rsidRPr="007C1CD2">
        <w:rPr>
          <w:sz w:val="16"/>
        </w:rPr>
        <w:t xml:space="preserve">, and maybe I misunderstood the question. And </w:t>
      </w:r>
      <w:proofErr w:type="gramStart"/>
      <w:r w:rsidRPr="007C1CD2">
        <w:rPr>
          <w:sz w:val="16"/>
        </w:rPr>
        <w:t>so</w:t>
      </w:r>
      <w:proofErr w:type="gramEnd"/>
      <w:r w:rsidRPr="007C1CD2">
        <w:rPr>
          <w:sz w:val="16"/>
        </w:rPr>
        <w:t xml:space="preserve"> I think that there's lots of things that happen outside of joy and survival, and survival is important, but survival is not the end all, you know. </w:t>
      </w:r>
      <w:proofErr w:type="gramStart"/>
      <w:r w:rsidRPr="007C1CD2">
        <w:rPr>
          <w:sz w:val="16"/>
        </w:rPr>
        <w:t>So</w:t>
      </w:r>
      <w:proofErr w:type="gramEnd"/>
      <w:r w:rsidRPr="007C1CD2">
        <w:rPr>
          <w:sz w:val="16"/>
        </w:rPr>
        <w:t xml:space="preserve"> I think, and I'll give you one very, very specific example, and now I'm not gonna say anything else after this. </w:t>
      </w:r>
      <w:r w:rsidRPr="00B53213">
        <w:rPr>
          <w:u w:val="single"/>
        </w:rPr>
        <w:t>The way we have tended to</w:t>
      </w:r>
      <w:r w:rsidRPr="007C1CD2">
        <w:rPr>
          <w:sz w:val="16"/>
        </w:rPr>
        <w:t xml:space="preserve"> </w:t>
      </w:r>
      <w:proofErr w:type="gramStart"/>
      <w:r w:rsidRPr="007C1CD2">
        <w:rPr>
          <w:sz w:val="16"/>
        </w:rPr>
        <w:t xml:space="preserve">more recently </w:t>
      </w:r>
      <w:r w:rsidRPr="00E542DA">
        <w:rPr>
          <w:highlight w:val="green"/>
          <w:u w:val="single"/>
        </w:rPr>
        <w:t>treat slavery, Jim Crow and mass incarceration</w:t>
      </w:r>
      <w:proofErr w:type="gramEnd"/>
      <w:r w:rsidRPr="007C1CD2">
        <w:rPr>
          <w:sz w:val="16"/>
        </w:rPr>
        <w:t xml:space="preserve"> as a piece, </w:t>
      </w:r>
      <w:r w:rsidRPr="00E542DA">
        <w:rPr>
          <w:highlight w:val="green"/>
          <w:u w:val="single"/>
        </w:rPr>
        <w:t>as the</w:t>
      </w:r>
      <w:r w:rsidRPr="00B53213">
        <w:rPr>
          <w:u w:val="single"/>
        </w:rPr>
        <w:t xml:space="preserve"> </w:t>
      </w:r>
      <w:proofErr w:type="spellStart"/>
      <w:r w:rsidRPr="00B53213">
        <w:rPr>
          <w:u w:val="single"/>
        </w:rPr>
        <w:t>reinstantiation</w:t>
      </w:r>
      <w:proofErr w:type="spellEnd"/>
      <w:r w:rsidRPr="00B53213">
        <w:rPr>
          <w:u w:val="single"/>
        </w:rPr>
        <w:t xml:space="preserve"> of the </w:t>
      </w:r>
      <w:r w:rsidRPr="00E542DA">
        <w:rPr>
          <w:highlight w:val="green"/>
          <w:u w:val="single"/>
        </w:rPr>
        <w:t>same</w:t>
      </w:r>
      <w:r w:rsidRPr="00B53213">
        <w:rPr>
          <w:u w:val="single"/>
        </w:rPr>
        <w:t xml:space="preserve"> thing</w:t>
      </w:r>
      <w:r w:rsidRPr="007C1CD2">
        <w:rPr>
          <w:sz w:val="16"/>
        </w:rPr>
        <w:t xml:space="preserve">, the continuation, that </w:t>
      </w:r>
      <w:r w:rsidRPr="00E542DA">
        <w:rPr>
          <w:highlight w:val="green"/>
          <w:u w:val="single"/>
        </w:rPr>
        <w:t>denies</w:t>
      </w:r>
      <w:r w:rsidRPr="00B53213">
        <w:rPr>
          <w:u w:val="single"/>
        </w:rPr>
        <w:t xml:space="preserve"> the fact </w:t>
      </w:r>
      <w:r w:rsidRPr="00E542DA">
        <w:rPr>
          <w:highlight w:val="green"/>
          <w:u w:val="single"/>
        </w:rPr>
        <w:t>that these systems are</w:t>
      </w:r>
      <w:r w:rsidRPr="00B53213">
        <w:rPr>
          <w:u w:val="single"/>
        </w:rPr>
        <w:t xml:space="preserve"> </w:t>
      </w:r>
      <w:r w:rsidRPr="00B53213">
        <w:rPr>
          <w:b/>
          <w:bCs/>
          <w:u w:val="single"/>
        </w:rPr>
        <w:t>actually</w:t>
      </w:r>
      <w:r w:rsidRPr="00B53213">
        <w:rPr>
          <w:u w:val="single"/>
        </w:rPr>
        <w:t xml:space="preserve"> </w:t>
      </w:r>
      <w:r w:rsidRPr="00E542DA">
        <w:rPr>
          <w:b/>
          <w:bCs/>
          <w:highlight w:val="green"/>
          <w:u w:val="single"/>
        </w:rPr>
        <w:t>distinct</w:t>
      </w:r>
      <w:r w:rsidRPr="007C1CD2">
        <w:rPr>
          <w:sz w:val="16"/>
        </w:rPr>
        <w:t xml:space="preserve">, that </w:t>
      </w:r>
      <w:r w:rsidRPr="00B53213">
        <w:rPr>
          <w:u w:val="single"/>
        </w:rPr>
        <w:t>they are historically specific, and</w:t>
      </w:r>
      <w:r w:rsidRPr="007C1CD2">
        <w:rPr>
          <w:sz w:val="16"/>
        </w:rPr>
        <w:t xml:space="preserve"> in fact </w:t>
      </w:r>
      <w:r w:rsidRPr="00B53213">
        <w:rPr>
          <w:u w:val="single"/>
        </w:rPr>
        <w:t>they’re responses to</w:t>
      </w:r>
      <w:r w:rsidRPr="007C1CD2">
        <w:rPr>
          <w:sz w:val="16"/>
        </w:rPr>
        <w:t xml:space="preserve">, in many ways, to the </w:t>
      </w:r>
      <w:r w:rsidRPr="00B53213">
        <w:rPr>
          <w:u w:val="single"/>
        </w:rPr>
        <w:t>weakness of this</w:t>
      </w:r>
      <w:r w:rsidRPr="007C1CD2">
        <w:rPr>
          <w:sz w:val="16"/>
        </w:rPr>
        <w:t xml:space="preserve"> as a </w:t>
      </w:r>
      <w:r w:rsidRPr="00B53213">
        <w:rPr>
          <w:u w:val="single"/>
        </w:rPr>
        <w:t xml:space="preserve">racial regime. </w:t>
      </w:r>
    </w:p>
    <w:p w14:paraId="6ABE5A85" w14:textId="77777777" w:rsidR="00115466" w:rsidRPr="00B9435A" w:rsidRDefault="00115466" w:rsidP="00115466">
      <w:pPr>
        <w:spacing w:line="276" w:lineRule="auto"/>
        <w:rPr>
          <w:u w:val="single"/>
        </w:rPr>
      </w:pPr>
      <w:proofErr w:type="gramStart"/>
      <w:r w:rsidRPr="007C1CD2">
        <w:rPr>
          <w:sz w:val="16"/>
        </w:rPr>
        <w:t>So</w:t>
      </w:r>
      <w:proofErr w:type="gramEnd"/>
      <w:r w:rsidRPr="007C1CD2">
        <w:rPr>
          <w:sz w:val="16"/>
        </w:rPr>
        <w:t xml:space="preserve"> if you think of like the whole idea of the new Jim Crow to me is very, very problematic. Um, although that book by Michelle Alexander is very, very powerful and very useful in terms of educating people about prisons. </w:t>
      </w:r>
      <w:r w:rsidRPr="007C1CD2">
        <w:rPr>
          <w:b/>
          <w:bCs/>
          <w:u w:val="single"/>
        </w:rPr>
        <w:t>Jim Crow was not the continuation of slavery.</w:t>
      </w:r>
      <w:r w:rsidRPr="007C1CD2">
        <w:rPr>
          <w:sz w:val="16"/>
        </w:rPr>
        <w:t xml:space="preserve"> It was not. </w:t>
      </w:r>
      <w:r w:rsidRPr="00E542DA">
        <w:rPr>
          <w:highlight w:val="green"/>
          <w:u w:val="single"/>
        </w:rPr>
        <w:t>Jim Crow was</w:t>
      </w:r>
      <w:r w:rsidRPr="007C1CD2">
        <w:rPr>
          <w:u w:val="single"/>
        </w:rPr>
        <w:t xml:space="preserve"> a </w:t>
      </w:r>
      <w:r w:rsidRPr="00E542DA">
        <w:rPr>
          <w:b/>
          <w:bCs/>
          <w:highlight w:val="green"/>
          <w:u w:val="single"/>
        </w:rPr>
        <w:t>response to</w:t>
      </w:r>
      <w:r w:rsidRPr="007C1CD2">
        <w:rPr>
          <w:sz w:val="16"/>
        </w:rPr>
        <w:t xml:space="preserve"> the </w:t>
      </w:r>
      <w:r w:rsidRPr="00E542DA">
        <w:rPr>
          <w:b/>
          <w:bCs/>
          <w:highlight w:val="green"/>
          <w:u w:val="single"/>
        </w:rPr>
        <w:t>Black Democratic</w:t>
      </w:r>
      <w:r w:rsidRPr="007C1CD2">
        <w:rPr>
          <w:sz w:val="16"/>
        </w:rPr>
        <w:t xml:space="preserve">, uh, </w:t>
      </w:r>
      <w:r w:rsidRPr="00E542DA">
        <w:rPr>
          <w:b/>
          <w:bCs/>
          <w:highlight w:val="green"/>
          <w:u w:val="single"/>
        </w:rPr>
        <w:t>upsurge</w:t>
      </w:r>
      <w:r w:rsidRPr="007C1CD2">
        <w:rPr>
          <w:u w:val="single"/>
        </w:rPr>
        <w:t xml:space="preserve"> after slavery. It was a revolution of Reconstruction. It was a way to</w:t>
      </w:r>
      <w:r w:rsidRPr="007C1CD2">
        <w:rPr>
          <w:sz w:val="16"/>
        </w:rPr>
        <w:t xml:space="preserve"> try to </w:t>
      </w:r>
      <w:r w:rsidRPr="007C1CD2">
        <w:rPr>
          <w:u w:val="single"/>
        </w:rPr>
        <w:t>suppress that.</w:t>
      </w:r>
      <w:r w:rsidRPr="007C1CD2">
        <w:rPr>
          <w:sz w:val="16"/>
        </w:rPr>
        <w:t xml:space="preserve"> The fact that, </w:t>
      </w:r>
      <w:r w:rsidRPr="007C1CD2">
        <w:rPr>
          <w:sz w:val="16"/>
        </w:rPr>
        <w:lastRenderedPageBreak/>
        <w:t xml:space="preserve">that, you know, there was this incredible response. </w:t>
      </w:r>
      <w:r w:rsidRPr="007C1CD2">
        <w:rPr>
          <w:u w:val="single"/>
        </w:rPr>
        <w:t>That's why there's a</w:t>
      </w:r>
      <w:r w:rsidRPr="007C1CD2">
        <w:rPr>
          <w:sz w:val="16"/>
        </w:rPr>
        <w:t xml:space="preserve">, there's a huge </w:t>
      </w:r>
      <w:r w:rsidRPr="00E542DA">
        <w:rPr>
          <w:highlight w:val="green"/>
          <w:u w:val="single"/>
        </w:rPr>
        <w:t>gap between</w:t>
      </w:r>
      <w:r w:rsidRPr="007C1CD2">
        <w:rPr>
          <w:u w:val="single"/>
        </w:rPr>
        <w:t xml:space="preserve"> 1877 at the</w:t>
      </w:r>
      <w:r w:rsidRPr="007C1CD2">
        <w:rPr>
          <w:sz w:val="16"/>
        </w:rPr>
        <w:t xml:space="preserve"> official </w:t>
      </w:r>
      <w:r w:rsidRPr="007C1CD2">
        <w:rPr>
          <w:u w:val="single"/>
        </w:rPr>
        <w:t xml:space="preserve">end of </w:t>
      </w:r>
      <w:r w:rsidRPr="00E542DA">
        <w:rPr>
          <w:highlight w:val="green"/>
          <w:u w:val="single"/>
        </w:rPr>
        <w:t>Reconstruction and</w:t>
      </w:r>
      <w:r w:rsidRPr="007C1CD2">
        <w:rPr>
          <w:sz w:val="16"/>
        </w:rPr>
        <w:t xml:space="preserve"> the </w:t>
      </w:r>
      <w:r w:rsidRPr="007C1CD2">
        <w:rPr>
          <w:u w:val="single"/>
        </w:rPr>
        <w:t xml:space="preserve">rise of </w:t>
      </w:r>
      <w:r w:rsidRPr="00E542DA">
        <w:rPr>
          <w:highlight w:val="green"/>
          <w:u w:val="single"/>
        </w:rPr>
        <w:t>Jim Crow</w:t>
      </w:r>
      <w:r w:rsidRPr="007C1CD2">
        <w:rPr>
          <w:u w:val="single"/>
        </w:rPr>
        <w:t>, which is the 1890s, disfranchisement, lynching.</w:t>
      </w:r>
      <w:r w:rsidRPr="007C1CD2">
        <w:rPr>
          <w:sz w:val="16"/>
        </w:rPr>
        <w:t xml:space="preserve"> That's because </w:t>
      </w:r>
      <w:r w:rsidRPr="007C1CD2">
        <w:rPr>
          <w:u w:val="single"/>
        </w:rPr>
        <w:t xml:space="preserve">you've </w:t>
      </w:r>
      <w:r w:rsidRPr="00E542DA">
        <w:rPr>
          <w:highlight w:val="green"/>
          <w:u w:val="single"/>
        </w:rPr>
        <w:t>had 13</w:t>
      </w:r>
      <w:r w:rsidRPr="007C1CD2">
        <w:rPr>
          <w:sz w:val="16"/>
        </w:rPr>
        <w:t xml:space="preserve">, 14, 15, 20, 25 </w:t>
      </w:r>
      <w:r w:rsidRPr="00E542DA">
        <w:rPr>
          <w:highlight w:val="green"/>
          <w:u w:val="single"/>
        </w:rPr>
        <w:t>years of</w:t>
      </w:r>
      <w:r w:rsidRPr="007C1CD2">
        <w:rPr>
          <w:sz w:val="16"/>
        </w:rPr>
        <w:t xml:space="preserve"> a </w:t>
      </w:r>
      <w:r w:rsidRPr="007C1CD2">
        <w:rPr>
          <w:u w:val="single"/>
        </w:rPr>
        <w:t xml:space="preserve">democratic </w:t>
      </w:r>
      <w:r w:rsidRPr="00E542DA">
        <w:rPr>
          <w:highlight w:val="green"/>
          <w:u w:val="single"/>
        </w:rPr>
        <w:t>possibility and struggle.</w:t>
      </w:r>
      <w:r w:rsidRPr="007C1CD2">
        <w:rPr>
          <w:sz w:val="16"/>
        </w:rPr>
        <w:t xml:space="preserve"> The </w:t>
      </w:r>
      <w:r w:rsidRPr="007C1CD2">
        <w:rPr>
          <w:u w:val="single"/>
        </w:rPr>
        <w:t xml:space="preserve">same thing with </w:t>
      </w:r>
      <w:r w:rsidRPr="00E542DA">
        <w:rPr>
          <w:highlight w:val="green"/>
          <w:u w:val="single"/>
        </w:rPr>
        <w:t>mass incarceration</w:t>
      </w:r>
      <w:r w:rsidRPr="007C1CD2">
        <w:rPr>
          <w:sz w:val="16"/>
        </w:rPr>
        <w:t xml:space="preserve">—yes, we've had incarceration, but it's, but that, that, that, that </w:t>
      </w:r>
      <w:r w:rsidRPr="007C1CD2">
        <w:rPr>
          <w:u w:val="single"/>
        </w:rPr>
        <w:t xml:space="preserve">upward swing </w:t>
      </w:r>
      <w:r w:rsidRPr="00490C1E">
        <w:rPr>
          <w:u w:val="single"/>
        </w:rPr>
        <w:t>has a lot to do with</w:t>
      </w:r>
      <w:r w:rsidRPr="007C1CD2">
        <w:rPr>
          <w:sz w:val="16"/>
        </w:rPr>
        <w:t xml:space="preserve">, again, </w:t>
      </w:r>
      <w:r w:rsidRPr="00E542DA">
        <w:rPr>
          <w:b/>
          <w:bCs/>
          <w:highlight w:val="green"/>
          <w:u w:val="single"/>
        </w:rPr>
        <w:t>response</w:t>
      </w:r>
      <w:r w:rsidRPr="007C1CD2">
        <w:rPr>
          <w:u w:val="single"/>
        </w:rPr>
        <w:t xml:space="preserve">s </w:t>
      </w:r>
      <w:r w:rsidRPr="00E542DA">
        <w:rPr>
          <w:b/>
          <w:bCs/>
          <w:highlight w:val="green"/>
          <w:u w:val="single"/>
        </w:rPr>
        <w:t>to</w:t>
      </w:r>
      <w:r w:rsidRPr="007C1CD2">
        <w:rPr>
          <w:u w:val="single"/>
        </w:rPr>
        <w:t xml:space="preserve"> the </w:t>
      </w:r>
      <w:r w:rsidRPr="00E542DA">
        <w:rPr>
          <w:b/>
          <w:bCs/>
          <w:highlight w:val="green"/>
          <w:u w:val="single"/>
        </w:rPr>
        <w:t>struggles in the 1960s</w:t>
      </w:r>
      <w:r w:rsidRPr="007C1CD2">
        <w:rPr>
          <w:sz w:val="16"/>
        </w:rPr>
        <w:t xml:space="preserve">, </w:t>
      </w:r>
      <w:r w:rsidRPr="00B9435A">
        <w:rPr>
          <w:sz w:val="16"/>
        </w:rPr>
        <w:t xml:space="preserve">the </w:t>
      </w:r>
      <w:r w:rsidRPr="00B9435A">
        <w:rPr>
          <w:u w:val="single"/>
        </w:rPr>
        <w:t>assault on the</w:t>
      </w:r>
      <w:r w:rsidRPr="00B9435A">
        <w:rPr>
          <w:sz w:val="16"/>
        </w:rPr>
        <w:t xml:space="preserve"> Keynesian welfare-</w:t>
      </w:r>
      <w:r w:rsidRPr="00B9435A">
        <w:rPr>
          <w:u w:val="single"/>
        </w:rPr>
        <w:t>warfare state,</w:t>
      </w:r>
      <w:r w:rsidRPr="00B9435A">
        <w:rPr>
          <w:sz w:val="16"/>
        </w:rPr>
        <w:t xml:space="preserve"> the fact that you know the, </w:t>
      </w:r>
      <w:r w:rsidRPr="00B9435A">
        <w:rPr>
          <w:sz w:val="16"/>
          <w:szCs w:val="16"/>
        </w:rPr>
        <w:t>the war on political, the</w:t>
      </w:r>
      <w:r w:rsidRPr="00B9435A">
        <w:rPr>
          <w:sz w:val="16"/>
        </w:rPr>
        <w:t xml:space="preserve"> </w:t>
      </w:r>
      <w:r w:rsidRPr="00B9435A">
        <w:rPr>
          <w:u w:val="single"/>
        </w:rPr>
        <w:t>formation of political prisoners, those struggles</w:t>
      </w:r>
      <w:r w:rsidRPr="00B9435A">
        <w:rPr>
          <w:sz w:val="16"/>
        </w:rPr>
        <w:t xml:space="preserve"> in fact </w:t>
      </w:r>
      <w:r w:rsidRPr="00B9435A">
        <w:rPr>
          <w:u w:val="single"/>
        </w:rPr>
        <w:t xml:space="preserve">was the state's </w:t>
      </w:r>
      <w:r w:rsidRPr="00B9435A">
        <w:rPr>
          <w:b/>
          <w:bCs/>
          <w:u w:val="single"/>
        </w:rPr>
        <w:t>response to opposition.</w:t>
      </w:r>
      <w:r w:rsidRPr="00B9435A">
        <w:rPr>
          <w:sz w:val="16"/>
        </w:rPr>
        <w:t xml:space="preserve"> And </w:t>
      </w:r>
      <w:proofErr w:type="gramStart"/>
      <w:r w:rsidRPr="00B9435A">
        <w:rPr>
          <w:sz w:val="16"/>
        </w:rPr>
        <w:t>so</w:t>
      </w:r>
      <w:proofErr w:type="gramEnd"/>
      <w:r w:rsidRPr="00B9435A">
        <w:rPr>
          <w:sz w:val="16"/>
        </w:rPr>
        <w:t xml:space="preserve"> </w:t>
      </w:r>
      <w:r w:rsidRPr="00B9435A">
        <w:rPr>
          <w:u w:val="single"/>
        </w:rPr>
        <w:t>if we don't acknowledge that</w:t>
      </w:r>
      <w:r w:rsidRPr="00B9435A">
        <w:rPr>
          <w:sz w:val="16"/>
        </w:rPr>
        <w:t xml:space="preserve">, then what </w:t>
      </w:r>
      <w:r w:rsidRPr="00B9435A">
        <w:rPr>
          <w:u w:val="single"/>
        </w:rPr>
        <w:t>we end up</w:t>
      </w:r>
      <w:r w:rsidRPr="00B9435A">
        <w:rPr>
          <w:sz w:val="16"/>
        </w:rPr>
        <w:t xml:space="preserve"> doing is </w:t>
      </w:r>
      <w:r w:rsidRPr="00B9435A">
        <w:rPr>
          <w:u w:val="single"/>
        </w:rPr>
        <w:t>thinking</w:t>
      </w:r>
      <w:r w:rsidRPr="00B9435A">
        <w:rPr>
          <w:sz w:val="16"/>
        </w:rPr>
        <w:t xml:space="preserve"> that somehow </w:t>
      </w:r>
      <w:r w:rsidRPr="00B9435A">
        <w:rPr>
          <w:u w:val="single"/>
        </w:rPr>
        <w:t>there's a structure of white supremacy that's unchanging, fixed, and so powerful we can't do anything</w:t>
      </w:r>
      <w:r w:rsidRPr="00B9435A">
        <w:rPr>
          <w:sz w:val="16"/>
        </w:rPr>
        <w:t xml:space="preserve"> about it </w:t>
      </w:r>
      <w:r w:rsidRPr="00B9435A">
        <w:rPr>
          <w:u w:val="single"/>
        </w:rPr>
        <w:t>when</w:t>
      </w:r>
      <w:r w:rsidRPr="00B9435A">
        <w:rPr>
          <w:sz w:val="16"/>
        </w:rPr>
        <w:t xml:space="preserve"> in fact </w:t>
      </w:r>
      <w:r w:rsidRPr="00B9435A">
        <w:rPr>
          <w:u w:val="single"/>
        </w:rPr>
        <w:t>it's the opposite.</w:t>
      </w:r>
    </w:p>
    <w:p w14:paraId="23A37F2D" w14:textId="77777777" w:rsidR="00115466" w:rsidRDefault="00115466" w:rsidP="00115466">
      <w:pPr>
        <w:spacing w:line="276" w:lineRule="auto"/>
        <w:rPr>
          <w:sz w:val="16"/>
        </w:rPr>
      </w:pPr>
      <w:r w:rsidRPr="00B9435A">
        <w:rPr>
          <w:u w:val="single"/>
        </w:rPr>
        <w:t>White supremacy is fragile.</w:t>
      </w:r>
      <w:r w:rsidRPr="00B9435A">
        <w:rPr>
          <w:sz w:val="16"/>
        </w:rPr>
        <w:t xml:space="preserve"> White supremacy is we</w:t>
      </w:r>
      <w:r w:rsidRPr="007C1CD2">
        <w:rPr>
          <w:sz w:val="16"/>
        </w:rPr>
        <w:t xml:space="preserve">ak. </w:t>
      </w:r>
      <w:r w:rsidRPr="00E542DA">
        <w:rPr>
          <w:highlight w:val="green"/>
          <w:u w:val="single"/>
        </w:rPr>
        <w:t>Racial regimes</w:t>
      </w:r>
      <w:r w:rsidRPr="007C1CD2">
        <w:rPr>
          <w:sz w:val="16"/>
        </w:rPr>
        <w:t xml:space="preserve"> </w:t>
      </w:r>
      <w:proofErr w:type="gramStart"/>
      <w:r w:rsidRPr="007C1CD2">
        <w:rPr>
          <w:sz w:val="16"/>
        </w:rPr>
        <w:t xml:space="preserve">actually </w:t>
      </w:r>
      <w:r w:rsidRPr="007C1CD2">
        <w:rPr>
          <w:u w:val="single"/>
        </w:rPr>
        <w:t>are</w:t>
      </w:r>
      <w:proofErr w:type="gramEnd"/>
      <w:r w:rsidRPr="007C1CD2">
        <w:rPr>
          <w:u w:val="single"/>
        </w:rPr>
        <w:t xml:space="preserve"> </w:t>
      </w:r>
      <w:r w:rsidRPr="00E542DA">
        <w:rPr>
          <w:highlight w:val="green"/>
          <w:u w:val="single"/>
        </w:rPr>
        <w:t>always having to shore</w:t>
      </w:r>
      <w:r w:rsidRPr="007C1CD2">
        <w:rPr>
          <w:u w:val="single"/>
        </w:rPr>
        <w:t xml:space="preserve"> themselves </w:t>
      </w:r>
      <w:r w:rsidRPr="00E542DA">
        <w:rPr>
          <w:highlight w:val="green"/>
          <w:u w:val="single"/>
        </w:rPr>
        <w:t>up</w:t>
      </w:r>
      <w:r w:rsidRPr="007C1CD2">
        <w:rPr>
          <w:sz w:val="16"/>
        </w:rPr>
        <w:t xml:space="preserve"> precisely </w:t>
      </w:r>
      <w:r w:rsidRPr="00E542DA">
        <w:rPr>
          <w:b/>
          <w:bCs/>
          <w:highlight w:val="green"/>
          <w:u w:val="single"/>
        </w:rPr>
        <w:t>because they're unstable.</w:t>
      </w:r>
      <w:r w:rsidRPr="007C1CD2">
        <w:rPr>
          <w:sz w:val="16"/>
        </w:rPr>
        <w:t xml:space="preserve"> We can see that. We can't see it because </w:t>
      </w:r>
      <w:r w:rsidRPr="00490C1E">
        <w:rPr>
          <w:b/>
          <w:bCs/>
          <w:u w:val="single"/>
        </w:rPr>
        <w:t xml:space="preserve">the whole </w:t>
      </w:r>
      <w:r w:rsidRPr="00E542DA">
        <w:rPr>
          <w:b/>
          <w:bCs/>
          <w:highlight w:val="green"/>
          <w:u w:val="single"/>
        </w:rPr>
        <w:t>system of hegemony</w:t>
      </w:r>
      <w:r w:rsidRPr="00E542DA">
        <w:rPr>
          <w:highlight w:val="green"/>
          <w:u w:val="single"/>
        </w:rPr>
        <w:t xml:space="preserve"> is to give</w:t>
      </w:r>
      <w:r w:rsidRPr="007C1CD2">
        <w:rPr>
          <w:u w:val="single"/>
        </w:rPr>
        <w:t xml:space="preserve"> us the </w:t>
      </w:r>
      <w:r w:rsidRPr="00E542DA">
        <w:rPr>
          <w:highlight w:val="green"/>
          <w:u w:val="single"/>
        </w:rPr>
        <w:t>impression that</w:t>
      </w:r>
      <w:r w:rsidRPr="007C1CD2">
        <w:rPr>
          <w:u w:val="single"/>
        </w:rPr>
        <w:t xml:space="preserve"> it is so powerful, </w:t>
      </w:r>
      <w:r w:rsidRPr="00E542DA">
        <w:rPr>
          <w:highlight w:val="green"/>
          <w:u w:val="single"/>
        </w:rPr>
        <w:t xml:space="preserve">there's </w:t>
      </w:r>
      <w:r w:rsidRPr="00E542DA">
        <w:rPr>
          <w:b/>
          <w:bCs/>
          <w:highlight w:val="green"/>
          <w:u w:val="single"/>
        </w:rPr>
        <w:t>no space out.</w:t>
      </w:r>
      <w:r w:rsidRPr="007C1CD2">
        <w:rPr>
          <w:sz w:val="16"/>
        </w:rPr>
        <w:t xml:space="preserve"> And yet </w:t>
      </w:r>
      <w:r w:rsidRPr="007C1CD2">
        <w:rPr>
          <w:u w:val="single"/>
        </w:rPr>
        <w:t>it’s working overtime to</w:t>
      </w:r>
      <w:r w:rsidRPr="007C1CD2">
        <w:rPr>
          <w:sz w:val="16"/>
        </w:rPr>
        <w:t xml:space="preserve">, to </w:t>
      </w:r>
      <w:r w:rsidRPr="007C1CD2">
        <w:rPr>
          <w:u w:val="single"/>
        </w:rPr>
        <w:t>respond to our opposition.</w:t>
      </w:r>
      <w:r w:rsidRPr="007C1CD2">
        <w:rPr>
          <w:sz w:val="16"/>
        </w:rPr>
        <w:t xml:space="preserve"> Right. That may not answer your question, but that's sort of a way I think about it. Maybe it’s not satisfactory, but yeah. </w:t>
      </w:r>
    </w:p>
    <w:p w14:paraId="762DCDB6" w14:textId="388F1960" w:rsidR="00115466" w:rsidRPr="00C921B2" w:rsidRDefault="002B0942" w:rsidP="00115466">
      <w:pPr>
        <w:pStyle w:val="Heading4"/>
      </w:pPr>
      <w:r>
        <w:t>4</w:t>
      </w:r>
      <w:r w:rsidR="00115466">
        <w:t xml:space="preserve">] </w:t>
      </w:r>
      <w:r w:rsidR="00115466">
        <w:t xml:space="preserve">The end of the world as an epistemic orientation </w:t>
      </w:r>
      <w:r w:rsidR="00115466">
        <w:rPr>
          <w:u w:val="single"/>
        </w:rPr>
        <w:t>should not</w:t>
      </w:r>
      <w:r w:rsidR="00115466">
        <w:t xml:space="preserve"> inform black praxis---it produces ressentiment and authorizes a suicidal politics. The existence of black affectual politics </w:t>
      </w:r>
      <w:r w:rsidR="00115466">
        <w:rPr>
          <w:u w:val="single"/>
        </w:rPr>
        <w:t>within</w:t>
      </w:r>
      <w:r w:rsidR="00115466">
        <w:t xml:space="preserve"> social death makes this a non-starter.</w:t>
      </w:r>
    </w:p>
    <w:p w14:paraId="5639C22A" w14:textId="77777777" w:rsidR="00115466" w:rsidRDefault="00115466" w:rsidP="00115466">
      <w:r>
        <w:t xml:space="preserve">Michael A. </w:t>
      </w:r>
      <w:r w:rsidRPr="00B160A1">
        <w:rPr>
          <w:rStyle w:val="Style13ptBold"/>
        </w:rPr>
        <w:t xml:space="preserve">Barlow </w:t>
      </w:r>
      <w:r w:rsidRPr="00B160A1">
        <w:t>Jr.</w:t>
      </w:r>
      <w:r w:rsidRPr="00B160A1">
        <w:rPr>
          <w:rStyle w:val="Style13ptBold"/>
        </w:rPr>
        <w:t xml:space="preserve"> 16</w:t>
      </w:r>
      <w:r>
        <w:t xml:space="preserve">, graduated in 2016 with a </w:t>
      </w:r>
      <w:proofErr w:type="spellStart"/>
      <w:r>
        <w:t>Bachelors</w:t>
      </w:r>
      <w:proofErr w:type="spellEnd"/>
      <w:r>
        <w:t xml:space="preserve"> degree in Sociology from United States Military Academy at West Point in West Point, NY, “Addressing Shortcomings in Afro-Pessimism,” </w:t>
      </w:r>
      <w:r>
        <w:rPr>
          <w:i/>
          <w:iCs/>
        </w:rPr>
        <w:t>Inquiries</w:t>
      </w:r>
      <w:r>
        <w:t xml:space="preserve">, Vol. 8, No. 9, 2016, </w:t>
      </w:r>
      <w:hyperlink r:id="rId14" w:history="1">
        <w:r w:rsidRPr="001B001D">
          <w:rPr>
            <w:rStyle w:val="Hyperlink"/>
          </w:rPr>
          <w:t>http://www.inquiriesjournal.com/articles/1435/2/addressing-shortcomings-in-afro-pessimism</w:t>
        </w:r>
      </w:hyperlink>
    </w:p>
    <w:p w14:paraId="36A01D4E" w14:textId="3F432201" w:rsidR="00115466" w:rsidRDefault="00115466" w:rsidP="00115466">
      <w:pPr>
        <w:rPr>
          <w:rStyle w:val="StyleUnderline"/>
        </w:rPr>
      </w:pPr>
      <w:r w:rsidRPr="00F466C6">
        <w:rPr>
          <w:sz w:val="14"/>
        </w:rPr>
        <w:t>The Problem with Social Death Applications</w:t>
      </w:r>
      <w:r w:rsidR="00F466C6" w:rsidRPr="00F466C6">
        <w:rPr>
          <w:sz w:val="14"/>
        </w:rPr>
        <w:t xml:space="preserve"> </w:t>
      </w:r>
      <w:r w:rsidRPr="00AE625D">
        <w:rPr>
          <w:rStyle w:val="StyleUnderline"/>
        </w:rPr>
        <w:t xml:space="preserve">While the ontological state of Black social death is an important concept for resistance scholars to understand, the typical advocacy of </w:t>
      </w:r>
      <w:r w:rsidRPr="00AE625D">
        <w:rPr>
          <w:rStyle w:val="Emphasis"/>
        </w:rPr>
        <w:t xml:space="preserve">complete societal pessimism </w:t>
      </w:r>
      <w:r w:rsidRPr="00AE625D">
        <w:rPr>
          <w:rStyle w:val="StyleUnderline"/>
        </w:rPr>
        <w:t xml:space="preserve">in </w:t>
      </w:r>
      <w:r w:rsidRPr="00AE625D">
        <w:rPr>
          <w:rStyle w:val="Emphasis"/>
        </w:rPr>
        <w:t>response</w:t>
      </w:r>
      <w:r w:rsidRPr="00AE625D">
        <w:rPr>
          <w:rStyle w:val="StyleUnderline"/>
        </w:rPr>
        <w:t xml:space="preserve"> to that ontological arrangement is </w:t>
      </w:r>
      <w:r w:rsidRPr="00AE625D">
        <w:rPr>
          <w:rStyle w:val="Emphasis"/>
        </w:rPr>
        <w:t>incomplete at best</w:t>
      </w:r>
      <w:r w:rsidRPr="00F466C6">
        <w:rPr>
          <w:sz w:val="14"/>
        </w:rPr>
        <w:t xml:space="preserve">. </w:t>
      </w:r>
      <w:r w:rsidRPr="00AE625D">
        <w:rPr>
          <w:rStyle w:val="StyleUnderline"/>
        </w:rPr>
        <w:t>Many in Afro-Pessimism use the basis of social death to determine the question of Black political orientation in a way that is problematic</w:t>
      </w:r>
      <w:r w:rsidRPr="00F466C6">
        <w:rPr>
          <w:sz w:val="14"/>
        </w:rPr>
        <w:t xml:space="preserve">. This is not to say that social death theorization is not important, but that there is a vital distinction that needs to be made both in terms of its application toward traditional political processes and ensembles of Blackness. Frank Wilderson, Associated Professor of </w:t>
      </w:r>
      <w:proofErr w:type="gramStart"/>
      <w:r w:rsidRPr="00F466C6">
        <w:rPr>
          <w:sz w:val="14"/>
        </w:rPr>
        <w:t>African-American</w:t>
      </w:r>
      <w:proofErr w:type="gramEnd"/>
      <w:r w:rsidRPr="00F466C6">
        <w:rPr>
          <w:sz w:val="14"/>
        </w:rPr>
        <w:t xml:space="preserve"> Studies and Drama at the University of California-Irvine, is quite possibly the leading Afro-Pessimist scholar. He concludes his discussion of social death by advocating for one to “embrace its disorder, its incoherence, and allow oneself to be elabo­rated by it if, indeed, </w:t>
      </w:r>
      <w:proofErr w:type="gramStart"/>
      <w:r w:rsidRPr="00F466C6">
        <w:rPr>
          <w:sz w:val="14"/>
        </w:rPr>
        <w:t>ones</w:t>
      </w:r>
      <w:proofErr w:type="gramEnd"/>
      <w:r w:rsidRPr="00F466C6">
        <w:rPr>
          <w:sz w:val="14"/>
        </w:rPr>
        <w:t xml:space="preserve"> politics are to be underwritten by a desire to take down this country” (2007).</w:t>
      </w:r>
      <w:r w:rsidR="00F466C6" w:rsidRPr="00F466C6">
        <w:rPr>
          <w:sz w:val="14"/>
        </w:rPr>
        <w:t xml:space="preserve"> </w:t>
      </w:r>
      <w:r w:rsidRPr="00F466C6">
        <w:rPr>
          <w:sz w:val="14"/>
        </w:rPr>
        <w:t xml:space="preserve">In summary, his application of social death is used as a reason why Black life cannot be oriented at any level of meaningful production within society. While Wilderson is correct that the material labor and symbolic currency born out of Blackness will always be consumed by whiteness, his conclusion is paradoxical at some level. If humanism is the grammar by which civil society determines the register of subjectivity, why then is that matrix appropriate in determining the state of Black life, if Black life is inherently the position of what is incommunicable? If social death theory’s application is one that concludes an impossibility of meaningful Black productivity, then Afro-Pessimism becomes nothing but a body of literature that echoes the same sentiments as those who would understand Black life as a state of nothingness in plain racist terms. </w:t>
      </w:r>
      <w:r w:rsidRPr="00F466C6">
        <w:rPr>
          <w:rStyle w:val="StyleUnderline"/>
        </w:rPr>
        <w:t xml:space="preserve">Understanding Black ontology should </w:t>
      </w:r>
      <w:proofErr w:type="gramStart"/>
      <w:r w:rsidRPr="00F466C6">
        <w:rPr>
          <w:rStyle w:val="StyleUnderline"/>
        </w:rPr>
        <w:t>definitely involve</w:t>
      </w:r>
      <w:proofErr w:type="gramEnd"/>
      <w:r w:rsidRPr="00F466C6">
        <w:rPr>
          <w:rStyle w:val="StyleUnderline"/>
        </w:rPr>
        <w:t xml:space="preserve"> an understanding of the social deadness of the Black subject in relation to society, but it </w:t>
      </w:r>
      <w:r w:rsidRPr="00F466C6">
        <w:rPr>
          <w:rStyle w:val="Emphasis"/>
        </w:rPr>
        <w:t>should not be used as the standard to measure internal liberation.</w:t>
      </w:r>
      <w:r w:rsidR="00F466C6">
        <w:rPr>
          <w:rStyle w:val="Emphasis"/>
        </w:rPr>
        <w:t xml:space="preserve"> </w:t>
      </w:r>
      <w:r w:rsidRPr="00F466C6">
        <w:rPr>
          <w:rStyle w:val="StyleUnderline"/>
        </w:rPr>
        <w:t xml:space="preserve">The distinction here is important because too often Afro-Pessimists scholars like Wilderson conceptualize Black resistance as a singular orientation toward society. </w:t>
      </w:r>
      <w:proofErr w:type="gramStart"/>
      <w:r w:rsidRPr="00F466C6">
        <w:rPr>
          <w:rStyle w:val="StyleUnderline"/>
        </w:rPr>
        <w:t>Indeed</w:t>
      </w:r>
      <w:proofErr w:type="gramEnd"/>
      <w:r w:rsidRPr="00F466C6">
        <w:rPr>
          <w:rStyle w:val="StyleUnderline"/>
        </w:rPr>
        <w:t xml:space="preserve"> their work is important to understand the manner in which society operates upon Black subjects, but it is </w:t>
      </w:r>
      <w:r w:rsidRPr="00F466C6">
        <w:rPr>
          <w:rStyle w:val="Emphasis"/>
        </w:rPr>
        <w:t>insufficient</w:t>
      </w:r>
      <w:r w:rsidRPr="00F466C6">
        <w:rPr>
          <w:rStyle w:val="StyleUnderline"/>
        </w:rPr>
        <w:t xml:space="preserve"> to describe an </w:t>
      </w:r>
      <w:r w:rsidRPr="00F466C6">
        <w:rPr>
          <w:rStyle w:val="Emphasis"/>
        </w:rPr>
        <w:t>ethic</w:t>
      </w:r>
      <w:r w:rsidRPr="00F466C6">
        <w:rPr>
          <w:rStyle w:val="StyleUnderline"/>
        </w:rPr>
        <w:t xml:space="preserve"> that allows for the </w:t>
      </w:r>
      <w:r w:rsidRPr="00F466C6">
        <w:rPr>
          <w:rStyle w:val="Emphasis"/>
        </w:rPr>
        <w:t>pursuit of meaning</w:t>
      </w:r>
      <w:r w:rsidRPr="00F466C6">
        <w:rPr>
          <w:rStyle w:val="StyleUnderline"/>
        </w:rPr>
        <w:t xml:space="preserve"> </w:t>
      </w:r>
      <w:r w:rsidRPr="00F466C6">
        <w:rPr>
          <w:rStyle w:val="Emphasis"/>
          <w:sz w:val="24"/>
        </w:rPr>
        <w:t>within Blackness itself.</w:t>
      </w:r>
      <w:r w:rsidRPr="00F466C6">
        <w:rPr>
          <w:rStyle w:val="Emphasis"/>
        </w:rPr>
        <w:t xml:space="preserve"> </w:t>
      </w:r>
      <w:r w:rsidRPr="00F466C6">
        <w:rPr>
          <w:sz w:val="14"/>
        </w:rPr>
        <w:t xml:space="preserve">In this regard, </w:t>
      </w:r>
      <w:r w:rsidRPr="00F466C6">
        <w:rPr>
          <w:rStyle w:val="StyleUnderline"/>
        </w:rPr>
        <w:t>scholars should understand Black resistance as occurring on two different levels: the ontological and the intra-</w:t>
      </w:r>
      <w:r w:rsidRPr="00F466C6">
        <w:rPr>
          <w:rStyle w:val="StyleUnderline"/>
        </w:rPr>
        <w:lastRenderedPageBreak/>
        <w:t xml:space="preserve">ontological. </w:t>
      </w:r>
      <w:r w:rsidRPr="00F466C6">
        <w:rPr>
          <w:sz w:val="14"/>
        </w:rPr>
        <w:t xml:space="preserve">The distinction being made is between the ontological state of Blackness as determined outside of humanity proper versus the life within the ontological state of Blackness as understood through social death. </w:t>
      </w:r>
      <w:r w:rsidRPr="00F466C6">
        <w:rPr>
          <w:rStyle w:val="StyleUnderline"/>
        </w:rPr>
        <w:t>If social death is the state of the Black, what then speaks to</w:t>
      </w:r>
      <w:r w:rsidRPr="00AC36C6">
        <w:rPr>
          <w:rStyle w:val="StyleUnderline"/>
        </w:rPr>
        <w:t xml:space="preserve"> the state of the Black amongst Blacks?</w:t>
      </w:r>
      <w:r w:rsidRPr="00F466C6">
        <w:rPr>
          <w:sz w:val="14"/>
        </w:rPr>
        <w:t xml:space="preserve"> It would be a mistake on the part of any scholar to concern themselves with one and not the other. </w:t>
      </w:r>
      <w:r w:rsidRPr="00AC36C6">
        <w:rPr>
          <w:rStyle w:val="StyleUnderline"/>
        </w:rPr>
        <w:t xml:space="preserve">This paper uses the term intra-ontology in reference to the </w:t>
      </w:r>
      <w:r w:rsidRPr="00AC36C6">
        <w:rPr>
          <w:rStyle w:val="Emphasis"/>
        </w:rPr>
        <w:t>varying ontologies</w:t>
      </w:r>
      <w:r w:rsidRPr="00F466C6">
        <w:rPr>
          <w:sz w:val="14"/>
        </w:rPr>
        <w:t xml:space="preserve"> </w:t>
      </w:r>
      <w:r w:rsidRPr="00AC36C6">
        <w:rPr>
          <w:rStyle w:val="Emphasis"/>
        </w:rPr>
        <w:t>within social death</w:t>
      </w:r>
      <w:r w:rsidRPr="00AC36C6">
        <w:rPr>
          <w:rStyle w:val="StyleUnderline"/>
        </w:rPr>
        <w:t>.</w:t>
      </w:r>
      <w:r w:rsidRPr="00F466C6">
        <w:rPr>
          <w:sz w:val="14"/>
        </w:rPr>
        <w:t xml:space="preserve"> This is the Black among Blacks. These are those spaces within Blackness that only the Black can ever understand or occupy.</w:t>
      </w:r>
      <w:r w:rsidR="00F466C6" w:rsidRPr="00F466C6">
        <w:rPr>
          <w:sz w:val="14"/>
        </w:rPr>
        <w:t xml:space="preserve"> </w:t>
      </w:r>
      <w:r w:rsidRPr="00E542DA">
        <w:rPr>
          <w:rStyle w:val="StyleUnderline"/>
          <w:highlight w:val="green"/>
        </w:rPr>
        <w:t xml:space="preserve">Though they exist </w:t>
      </w:r>
      <w:r w:rsidRPr="00E542DA">
        <w:rPr>
          <w:rStyle w:val="Emphasis"/>
          <w:highlight w:val="green"/>
        </w:rPr>
        <w:t>outside</w:t>
      </w:r>
      <w:r w:rsidRPr="00E542DA">
        <w:rPr>
          <w:rStyle w:val="StyleUnderline"/>
          <w:highlight w:val="green"/>
        </w:rPr>
        <w:t xml:space="preserve"> of the </w:t>
      </w:r>
      <w:r w:rsidRPr="001325FD">
        <w:rPr>
          <w:rStyle w:val="StyleUnderline"/>
        </w:rPr>
        <w:t xml:space="preserve">production of the </w:t>
      </w:r>
      <w:r w:rsidRPr="00E542DA">
        <w:rPr>
          <w:rStyle w:val="Emphasis"/>
          <w:highlight w:val="green"/>
        </w:rPr>
        <w:t>human</w:t>
      </w:r>
      <w:r w:rsidRPr="00AC36C6">
        <w:rPr>
          <w:rStyle w:val="StyleUnderline"/>
        </w:rPr>
        <w:t xml:space="preserve"> (within the category of social death), </w:t>
      </w:r>
      <w:r w:rsidRPr="00E542DA">
        <w:rPr>
          <w:rStyle w:val="StyleUnderline"/>
          <w:highlight w:val="green"/>
        </w:rPr>
        <w:t xml:space="preserve">there are </w:t>
      </w:r>
      <w:r w:rsidRPr="00E542DA">
        <w:rPr>
          <w:rStyle w:val="Emphasis"/>
          <w:highlight w:val="green"/>
        </w:rPr>
        <w:t xml:space="preserve">Black </w:t>
      </w:r>
      <w:proofErr w:type="spellStart"/>
      <w:r w:rsidRPr="00E542DA">
        <w:rPr>
          <w:rStyle w:val="Emphasis"/>
          <w:highlight w:val="green"/>
        </w:rPr>
        <w:t>affektual</w:t>
      </w:r>
      <w:proofErr w:type="spellEnd"/>
      <w:r w:rsidRPr="00E542DA">
        <w:rPr>
          <w:rStyle w:val="Emphasis"/>
          <w:highlight w:val="green"/>
        </w:rPr>
        <w:t xml:space="preserve"> politics</w:t>
      </w:r>
      <w:r w:rsidRPr="00AC36C6">
        <w:rPr>
          <w:rStyle w:val="StyleUnderline"/>
        </w:rPr>
        <w:t xml:space="preserve"> that have been with the slave </w:t>
      </w:r>
      <w:r w:rsidRPr="00E542DA">
        <w:rPr>
          <w:rStyle w:val="StyleUnderline"/>
          <w:highlight w:val="green"/>
        </w:rPr>
        <w:t>since the ship</w:t>
      </w:r>
      <w:r w:rsidRPr="00F466C6">
        <w:rPr>
          <w:sz w:val="14"/>
        </w:rPr>
        <w:t xml:space="preserve">. </w:t>
      </w:r>
      <w:r w:rsidRPr="00AC36C6">
        <w:rPr>
          <w:rStyle w:val="StyleUnderline"/>
        </w:rPr>
        <w:t>These are the emotional and spiritual ontologies within Blackness that connected slaves of different lands, languages, and religions into one community</w:t>
      </w:r>
      <w:r w:rsidRPr="00F466C6">
        <w:rPr>
          <w:sz w:val="14"/>
        </w:rPr>
        <w:t xml:space="preserve">. Black intra-ontology can never achieve the plane of recognition because it can only be understood within Blackness, which </w:t>
      </w:r>
      <w:proofErr w:type="gramStart"/>
      <w:r w:rsidRPr="00F466C6">
        <w:rPr>
          <w:sz w:val="14"/>
        </w:rPr>
        <w:t>by definition is</w:t>
      </w:r>
      <w:proofErr w:type="gramEnd"/>
      <w:r w:rsidRPr="00F466C6">
        <w:rPr>
          <w:sz w:val="14"/>
        </w:rPr>
        <w:t xml:space="preserve"> the position of social death, but those </w:t>
      </w:r>
      <w:proofErr w:type="spellStart"/>
      <w:r w:rsidRPr="00F466C6">
        <w:rPr>
          <w:sz w:val="14"/>
        </w:rPr>
        <w:t>affektual</w:t>
      </w:r>
      <w:proofErr w:type="spellEnd"/>
      <w:r w:rsidRPr="00F466C6">
        <w:rPr>
          <w:sz w:val="14"/>
        </w:rPr>
        <w:t xml:space="preserve"> spirits and emotions ought not be neglected. </w:t>
      </w:r>
      <w:r w:rsidRPr="00E542DA">
        <w:rPr>
          <w:rStyle w:val="StyleUnderline"/>
          <w:highlight w:val="green"/>
        </w:rPr>
        <w:t>Social death</w:t>
      </w:r>
      <w:r w:rsidRPr="00AC36C6">
        <w:rPr>
          <w:rStyle w:val="StyleUnderline"/>
        </w:rPr>
        <w:t xml:space="preserve"> should guide Black resistance strategy in understanding the position of the Black within civil society, but it </w:t>
      </w:r>
      <w:r w:rsidRPr="00E542DA">
        <w:rPr>
          <w:rStyle w:val="StyleUnderline"/>
          <w:highlight w:val="green"/>
        </w:rPr>
        <w:t>speaks not to</w:t>
      </w:r>
      <w:r w:rsidRPr="00AC36C6">
        <w:rPr>
          <w:rStyle w:val="StyleUnderline"/>
        </w:rPr>
        <w:t xml:space="preserve"> the </w:t>
      </w:r>
      <w:r w:rsidRPr="00E542DA">
        <w:rPr>
          <w:rStyle w:val="Emphasis"/>
          <w:highlight w:val="green"/>
        </w:rPr>
        <w:t>arrangement of Black intra-ontological questions</w:t>
      </w:r>
      <w:r w:rsidRPr="00E542DA">
        <w:rPr>
          <w:rStyle w:val="StyleUnderline"/>
          <w:highlight w:val="green"/>
        </w:rPr>
        <w:t xml:space="preserve">. </w:t>
      </w:r>
      <w:r w:rsidRPr="00474E35">
        <w:rPr>
          <w:rStyle w:val="StyleUnderline"/>
        </w:rPr>
        <w:t xml:space="preserve">If this is measured by social death it only produces a </w:t>
      </w:r>
      <w:r w:rsidRPr="00474E35">
        <w:rPr>
          <w:rStyle w:val="Emphasis"/>
        </w:rPr>
        <w:t>cycle of endless internal psychic violence</w:t>
      </w:r>
      <w:r w:rsidRPr="00474E35">
        <w:rPr>
          <w:rStyle w:val="StyleUnderline"/>
        </w:rPr>
        <w:t xml:space="preserve"> because the Black would only be met with the discovery of a violent reality of its existence through affirmations of social death</w:t>
      </w:r>
      <w:r w:rsidRPr="00F466C6">
        <w:rPr>
          <w:sz w:val="14"/>
        </w:rPr>
        <w:t>.</w:t>
      </w:r>
      <w:r w:rsidR="00F466C6" w:rsidRPr="00F466C6">
        <w:rPr>
          <w:sz w:val="14"/>
        </w:rPr>
        <w:t xml:space="preserve"> </w:t>
      </w:r>
      <w:r w:rsidRPr="00F466C6">
        <w:rPr>
          <w:sz w:val="14"/>
        </w:rPr>
        <w:t xml:space="preserve">Intra-ontological resistance must not be a question of how the world understands Blackness, because the position of the slave is one that cannot be articulated in terms of hegemony. If it is so that the Black inherently experiences the world through a different ontological register, then measures of Black liberation cannot be articulated through the lens of humanist grammars. Jared Sexton, the Director of the </w:t>
      </w:r>
      <w:proofErr w:type="gramStart"/>
      <w:r w:rsidRPr="00F466C6">
        <w:rPr>
          <w:sz w:val="14"/>
        </w:rPr>
        <w:t>African-American</w:t>
      </w:r>
      <w:proofErr w:type="gramEnd"/>
      <w:r w:rsidRPr="00F466C6">
        <w:rPr>
          <w:sz w:val="14"/>
        </w:rPr>
        <w:t xml:space="preserve"> Studies School of Humanities at the University of California-Irvine, is another leading scholar in Afro-pessimism. He explains that there is indeed social life that exists within social death. There are many that condemn the invocation of social death as overly pessimistic, but “this acceptance or affirmation is active; it is a willing or willingness, in other words, to pay whatever social costs accrue to being black, to inhabiting blackness, to living a black social life under the shadow of social death. This is not an accommodation to the dictates of the antiblack world” (Sexton 2010). This is to say that it is indeed possible to both affirm the state of social death and actively pursue the social life that exists within Blackness.</w:t>
      </w:r>
      <w:r w:rsidR="00F466C6" w:rsidRPr="00F466C6">
        <w:rPr>
          <w:sz w:val="14"/>
        </w:rPr>
        <w:t xml:space="preserve"> </w:t>
      </w:r>
      <w:r w:rsidRPr="00F466C6">
        <w:rPr>
          <w:sz w:val="14"/>
        </w:rPr>
        <w:t xml:space="preserve">This is not the typical critique of social death, but rather it is a necessary specification of the social life within social death that Sexton speaks. Social death is adequate in terms of measuring the ontological state of the human versus the Black, but a different rubric is required in mapping social life within social death. One such rubric is fleshly politics. </w:t>
      </w:r>
      <w:proofErr w:type="gramStart"/>
      <w:r w:rsidRPr="00F466C6">
        <w:rPr>
          <w:sz w:val="14"/>
        </w:rPr>
        <w:t>This concepts</w:t>
      </w:r>
      <w:proofErr w:type="gramEnd"/>
      <w:r w:rsidRPr="00F466C6">
        <w:rPr>
          <w:sz w:val="14"/>
        </w:rPr>
        <w:t xml:space="preserve"> derives from the plantation in regards to the manner in which slaves would temporarily reclaim and weaponize their bodies as a site of political protest against their state of enslavement. Fleshy politics is an example of an appropriate rubric for measuring liberation within intra-ontological politics because these bodily resistances surely did not change the physical state of enslavement, but it did immeasurable good for the mental and psychological state of those in the master’s cage. Alternate orientations to the flesh “</w:t>
      </w:r>
      <w:proofErr w:type="gramStart"/>
      <w:r w:rsidRPr="00F466C6">
        <w:rPr>
          <w:sz w:val="14"/>
        </w:rPr>
        <w:t>excavates</w:t>
      </w:r>
      <w:proofErr w:type="gramEnd"/>
      <w:r w:rsidRPr="00F466C6">
        <w:rPr>
          <w:sz w:val="14"/>
        </w:rPr>
        <w:t xml:space="preserve"> the social (after)life of these categories: it represents racializing assemblages of subjection that can never annihilate the lines of flight, freedom dreams, practices of liberation, and possibilities of other worlds” (</w:t>
      </w:r>
      <w:proofErr w:type="spellStart"/>
      <w:r w:rsidRPr="00F466C6">
        <w:rPr>
          <w:sz w:val="14"/>
        </w:rPr>
        <w:t>Weheliye</w:t>
      </w:r>
      <w:proofErr w:type="spellEnd"/>
      <w:r w:rsidRPr="00F466C6">
        <w:rPr>
          <w:sz w:val="14"/>
        </w:rPr>
        <w:t xml:space="preserve"> 2014).</w:t>
      </w:r>
      <w:r w:rsidR="00F466C6" w:rsidRPr="00F466C6">
        <w:rPr>
          <w:sz w:val="14"/>
        </w:rPr>
        <w:t xml:space="preserve"> </w:t>
      </w:r>
      <w:r w:rsidRPr="00F466C6">
        <w:rPr>
          <w:sz w:val="14"/>
        </w:rPr>
        <w:t xml:space="preserve">In contrast to </w:t>
      </w:r>
      <w:proofErr w:type="spellStart"/>
      <w:r w:rsidRPr="00F466C6">
        <w:rPr>
          <w:sz w:val="14"/>
        </w:rPr>
        <w:t>Wilderson’s</w:t>
      </w:r>
      <w:proofErr w:type="spellEnd"/>
      <w:r w:rsidRPr="00F466C6">
        <w:rPr>
          <w:sz w:val="14"/>
        </w:rPr>
        <w:t xml:space="preserve"> line of flight away from bodily coding, it is important to reclaim the atrocity of the flesh as a means of agency within capture through the remapping of whiteness. The enslaved female flesh was the site of great violence, but there is a false “dichotomy between the material/political and the personal, in large measure [because even though the] body, so deeply personal, is also a political arena. Their work has demonstrated the extent to which women's bodies were unique sites of domination under slavery” (Camp 2002). Though the body was in the possession of the slave master, the enslaved found personal meaning in its temporary recapture in fleshliness which satisfied an innate desire for selfhood.</w:t>
      </w:r>
      <w:r w:rsidR="00F466C6" w:rsidRPr="00F466C6">
        <w:rPr>
          <w:sz w:val="14"/>
        </w:rPr>
        <w:t xml:space="preserve"> </w:t>
      </w:r>
      <w:r w:rsidRPr="00F466C6">
        <w:rPr>
          <w:sz w:val="14"/>
        </w:rPr>
        <w:t xml:space="preserve">The illegality of using the flesh as a site of pleasure became a political </w:t>
      </w:r>
      <w:proofErr w:type="gramStart"/>
      <w:r w:rsidRPr="00F466C6">
        <w:rPr>
          <w:sz w:val="14"/>
        </w:rPr>
        <w:t>counter-investment</w:t>
      </w:r>
      <w:proofErr w:type="gramEnd"/>
      <w:r w:rsidRPr="00F466C6">
        <w:rPr>
          <w:sz w:val="14"/>
        </w:rPr>
        <w:t xml:space="preserve">. While conventional Afro-Pessimist would argue that this personal orientation does nothing in terms of the ontological position within Blackness, the personal victory the enslaved experiences </w:t>
      </w:r>
      <w:proofErr w:type="gramStart"/>
      <w:r w:rsidRPr="00F466C6">
        <w:rPr>
          <w:sz w:val="14"/>
        </w:rPr>
        <w:t>as a result of</w:t>
      </w:r>
      <w:proofErr w:type="gramEnd"/>
      <w:r w:rsidRPr="00F466C6">
        <w:rPr>
          <w:sz w:val="14"/>
        </w:rPr>
        <w:t xml:space="preserve"> that temporary reclamation is meaningful in both psychological and emotional terms. This is important because if there is never room for personal liberation, and Black resistance is only understood in terms of material questions within civil society, it reproduces the same sacrificial logic that social death explains. Resistance strategies that only take meaning in notions of full agency are recipes for failure because these only measure Black liberation on the register of civil society which can never grapple with the inherent confine in which Black life exists.</w:t>
      </w:r>
      <w:r w:rsidR="00F466C6" w:rsidRPr="00F466C6">
        <w:rPr>
          <w:sz w:val="14"/>
        </w:rPr>
        <w:t xml:space="preserve"> </w:t>
      </w:r>
      <w:r w:rsidRPr="00F466C6">
        <w:rPr>
          <w:sz w:val="14"/>
        </w:rPr>
        <w:t>Balancing Ontological versus Intra-Ontological</w:t>
      </w:r>
      <w:r w:rsidR="00F466C6" w:rsidRPr="00F466C6">
        <w:rPr>
          <w:sz w:val="14"/>
        </w:rPr>
        <w:t xml:space="preserve"> </w:t>
      </w:r>
      <w:r w:rsidRPr="00F466C6">
        <w:rPr>
          <w:sz w:val="14"/>
        </w:rPr>
        <w:t>To take the conclusion of the previous section and use the call from intra-ontological liberation as a justification for the ontological state of Blackness would be a violent imposition of whiteness. The arrangement of Blackness as an ontological question versus Blackness as an intra-ontological question is a criminalization of Black thought. The two are not mutually exclusive, nor should one be viewed as a sufficient substitute for the other. Instead, they are complimentary; they are necessary components to the assemblage of Black resistance strategy. While the importance of a conception of personal liberation is addressed above, the ontological position of Blackness within civil society is a dilemma that must be also be carefully addressed. There is a needed balance between the two because one measure can easily violate the other. At no point should the ontological state of Blackness within social death must not be affirmed in pursuit of intra-ontological freedom. This topic is one of great complexity. If the Black isolates a subject position that is not a subject position, is political liberation possible? This is where the theorization of social death should primarily direct Black political strategy as understood through the lens of conventional Afro-Pessimism.</w:t>
      </w:r>
      <w:r w:rsidR="00F466C6" w:rsidRPr="00F466C6">
        <w:rPr>
          <w:sz w:val="14"/>
        </w:rPr>
        <w:t xml:space="preserve"> </w:t>
      </w:r>
      <w:r w:rsidRPr="00F466C6">
        <w:rPr>
          <w:sz w:val="14"/>
        </w:rPr>
        <w:t>The Middle Passage not only structured the ontological condition of Blackness, but it also birthed an era of modernity that marked the conception of a new structuring paradigm of the world: Anti-Blackness. Anti-Blackness is a structure of oppression based upon the accumulation of fungibility understood through the death of the slave. At its core, it is a set of violent acts that “underwrites the modern world's capacity to think, act, and exist spatially and temporally. The violence that robbed her of her body and him of his land provided the stage on which other violent and consensual dramas could be enacted” (Wilderson 2010). America’s initial conception was one that was born out of violence. America is a country built on stolen land by a stolen people.</w:t>
      </w:r>
      <w:r w:rsidR="00F466C6" w:rsidRPr="00F466C6">
        <w:rPr>
          <w:sz w:val="14"/>
        </w:rPr>
        <w:t xml:space="preserve"> </w:t>
      </w:r>
      <w:r w:rsidRPr="00F466C6">
        <w:rPr>
          <w:sz w:val="14"/>
        </w:rPr>
        <w:t xml:space="preserve">The foundation of this country is one that is covered in bloodshed. </w:t>
      </w:r>
      <w:proofErr w:type="gramStart"/>
      <w:r w:rsidRPr="00F466C6">
        <w:rPr>
          <w:sz w:val="14"/>
        </w:rPr>
        <w:t>In order to</w:t>
      </w:r>
      <w:proofErr w:type="gramEnd"/>
      <w:r w:rsidRPr="00F466C6">
        <w:rPr>
          <w:sz w:val="14"/>
        </w:rPr>
        <w:t xml:space="preserve"> build the country, it was a requirement to clear the land of the indigenous bodies that occupied it which </w:t>
      </w:r>
      <w:proofErr w:type="spellStart"/>
      <w:r w:rsidRPr="00F466C6">
        <w:rPr>
          <w:sz w:val="14"/>
        </w:rPr>
        <w:t>fuelled</w:t>
      </w:r>
      <w:proofErr w:type="spellEnd"/>
      <w:r w:rsidRPr="00F466C6">
        <w:rPr>
          <w:sz w:val="14"/>
        </w:rPr>
        <w:t xml:space="preserve"> their genocide. This type of militaristic conquest under the guise of religious freedom and civilization justified mass extermination of Black and Red bodies without remorse, but not only was violence the birth of the American nation space, but it was also the explanation for its maintenance. Since the birth of the nation was one that had already defined the Blackness as disposable, the political progress of the country continued the reproduction of such logic. First is the issue of </w:t>
      </w:r>
      <w:r w:rsidRPr="00F466C6">
        <w:rPr>
          <w:sz w:val="14"/>
        </w:rPr>
        <w:lastRenderedPageBreak/>
        <w:t>indigenous genocide. While the commonly accepted narrative of the American Revolution is a desire for free political autonomy absent British restrictions, there is also a less told narrative.</w:t>
      </w:r>
      <w:r w:rsidR="00F466C6" w:rsidRPr="00F466C6">
        <w:rPr>
          <w:sz w:val="14"/>
        </w:rPr>
        <w:t xml:space="preserve"> </w:t>
      </w:r>
      <w:r w:rsidRPr="00F466C6">
        <w:rPr>
          <w:sz w:val="14"/>
        </w:rPr>
        <w:t xml:space="preserve">Early desires for Manifest Destiny began not with the Constitution of the United States but with the pressures of the early American state to explore Native lands out West </w:t>
      </w:r>
      <w:proofErr w:type="gramStart"/>
      <w:r w:rsidRPr="00F466C6">
        <w:rPr>
          <w:sz w:val="14"/>
        </w:rPr>
        <w:t>in order to</w:t>
      </w:r>
      <w:proofErr w:type="gramEnd"/>
      <w:r w:rsidRPr="00F466C6">
        <w:rPr>
          <w:sz w:val="14"/>
        </w:rPr>
        <w:t xml:space="preserve"> take those lands as their own. They felt as though limiting themselves to the eastern shores deprived them of a natural right to own territory occupied by the Natives, and when the British government denied these desires for further colonial expansionism, it </w:t>
      </w:r>
      <w:proofErr w:type="spellStart"/>
      <w:r w:rsidRPr="00F466C6">
        <w:rPr>
          <w:sz w:val="14"/>
        </w:rPr>
        <w:t>fuelled</w:t>
      </w:r>
      <w:proofErr w:type="spellEnd"/>
      <w:r w:rsidRPr="00F466C6">
        <w:rPr>
          <w:sz w:val="14"/>
        </w:rPr>
        <w:t xml:space="preserve"> war tensions (James 2007). This trend is also true for slavery, and the American Civil War is an example. The maintenance of Slavery played a pivotal role in </w:t>
      </w:r>
      <w:proofErr w:type="spellStart"/>
      <w:r w:rsidRPr="00F466C6">
        <w:rPr>
          <w:sz w:val="14"/>
        </w:rPr>
        <w:t>fuelling</w:t>
      </w:r>
      <w:proofErr w:type="spellEnd"/>
      <w:r w:rsidRPr="00F466C6">
        <w:rPr>
          <w:sz w:val="14"/>
        </w:rPr>
        <w:t xml:space="preserve"> the American Civil War. Southern States wanted to continue the institution of slavery in new states admitted into the Union, and when this was denied, it </w:t>
      </w:r>
      <w:proofErr w:type="spellStart"/>
      <w:r w:rsidRPr="00F466C6">
        <w:rPr>
          <w:sz w:val="14"/>
        </w:rPr>
        <w:t>fuelled</w:t>
      </w:r>
      <w:proofErr w:type="spellEnd"/>
      <w:r w:rsidRPr="00F466C6">
        <w:rPr>
          <w:sz w:val="14"/>
        </w:rPr>
        <w:t xml:space="preserve"> the outbreak of the Civil War. These desires for empire not only created America, but they also sustained it through more war.</w:t>
      </w:r>
      <w:r w:rsidR="00F466C6" w:rsidRPr="00F466C6">
        <w:rPr>
          <w:sz w:val="14"/>
        </w:rPr>
        <w:t xml:space="preserve"> </w:t>
      </w:r>
      <w:proofErr w:type="gramStart"/>
      <w:r w:rsidRPr="00F466C6">
        <w:rPr>
          <w:sz w:val="14"/>
        </w:rPr>
        <w:t>This is why</w:t>
      </w:r>
      <w:proofErr w:type="gramEnd"/>
      <w:r w:rsidRPr="00F466C6">
        <w:rPr>
          <w:sz w:val="14"/>
        </w:rPr>
        <w:t xml:space="preserve"> there exists an antagonistic relationship between the slave and civil society. The Black relationship to the United States, and </w:t>
      </w:r>
      <w:proofErr w:type="gramStart"/>
      <w:r w:rsidRPr="00F466C6">
        <w:rPr>
          <w:sz w:val="14"/>
        </w:rPr>
        <w:t>really western</w:t>
      </w:r>
      <w:proofErr w:type="gramEnd"/>
      <w:r w:rsidRPr="00F466C6">
        <w:rPr>
          <w:sz w:val="14"/>
        </w:rPr>
        <w:t xml:space="preserve"> civil society writ large, has always been one defined through violent terms. The very being of the Black comes to be in the world through the active colonial murder of the African. Often it is forgotten that Black itself is not an identity that it denoted by a specific topography or practice, but rather it is known through constructionist conceptions that are projected upon, and not by it. The case is a simple one; “Give Turtle Island back to the "Savage.” Give life itself back to the Slave. Two simple sentences, fourteen simple words, and the structure of U.S. (and perhaps global) antagonisms would be dismantled” (Wilderson 2010). Slavery provided not only the economic means for which the United States to produce itself, but it provided the map by which it could exist culturally and socially as well.</w:t>
      </w:r>
      <w:r w:rsidR="00F466C6" w:rsidRPr="00F466C6">
        <w:rPr>
          <w:sz w:val="14"/>
        </w:rPr>
        <w:t xml:space="preserve"> </w:t>
      </w:r>
      <w:r w:rsidRPr="00F466C6">
        <w:rPr>
          <w:sz w:val="14"/>
        </w:rPr>
        <w:t xml:space="preserve">If the United States was founded upon the genocide of the indigenous and the death of the African, then how can it ever be an ethical entity? It is not, and it should not be the </w:t>
      </w:r>
      <w:proofErr w:type="gramStart"/>
      <w:r w:rsidRPr="00F466C6">
        <w:rPr>
          <w:sz w:val="14"/>
        </w:rPr>
        <w:t>end-point</w:t>
      </w:r>
      <w:proofErr w:type="gramEnd"/>
      <w:r w:rsidRPr="00F466C6">
        <w:rPr>
          <w:sz w:val="14"/>
        </w:rPr>
        <w:t xml:space="preserve"> of Black political emancipation. Black movements </w:t>
      </w:r>
      <w:proofErr w:type="gramStart"/>
      <w:r w:rsidRPr="00F466C6">
        <w:rPr>
          <w:sz w:val="14"/>
        </w:rPr>
        <w:t>in particular should</w:t>
      </w:r>
      <w:proofErr w:type="gramEnd"/>
      <w:r w:rsidRPr="00F466C6">
        <w:rPr>
          <w:sz w:val="14"/>
        </w:rPr>
        <w:t xml:space="preserve"> abandon the United States as a source of hope because of the antagonistic relationship that it has with civil society. In terms ontological positioning, the ultimate point of freedom for the Black subject is the disorganization of society’s operation upon Black flesh because “for Black people, civil society itself- rather than its abuses or shortcomings - is a state of emergency” (Wilderson 2003). The power dynamic in the status quo exists as such through the continuous destructive consumption of the Black.</w:t>
      </w:r>
      <w:r w:rsidR="00F466C6" w:rsidRPr="00F466C6">
        <w:rPr>
          <w:sz w:val="14"/>
        </w:rPr>
        <w:t xml:space="preserve"> </w:t>
      </w:r>
      <w:r w:rsidRPr="00F466C6">
        <w:rPr>
          <w:sz w:val="14"/>
        </w:rPr>
        <w:t xml:space="preserve">Obviously, chattel slavery has ended but the slave relationship the Black has with the United States, and the </w:t>
      </w:r>
      <w:proofErr w:type="gramStart"/>
      <w:r w:rsidRPr="00F466C6">
        <w:rPr>
          <w:sz w:val="14"/>
        </w:rPr>
        <w:t>world as a whole, is</w:t>
      </w:r>
      <w:proofErr w:type="gramEnd"/>
      <w:r w:rsidRPr="00F466C6">
        <w:rPr>
          <w:sz w:val="14"/>
        </w:rPr>
        <w:t xml:space="preserve"> unchanged. In every major institution, Black bodies experience oppression and inequality at a systemic level. From ailing educational structures in overly impoverished neighborhoods, to the state of mass incarceration, Black subjects in America are targeted and subjected to overwhelming discrimination and abuse in every field. This is no coincidence. Recent theorizations have even gone as far as to identify the state of mass incarceration as the newest era of Black enslavement. Though not on the plantation, there is a case to be made that the slavery now exists in “the mass incarceration of people of color. Although African American men comprise less than seven percent of the population, they comprise half of the prison and jail population. Today, one out of three African American men is either in prison, on probation, or on parole” (Alexander 2006).</w:t>
      </w:r>
      <w:r w:rsidR="00F466C6" w:rsidRPr="00F466C6">
        <w:rPr>
          <w:sz w:val="14"/>
        </w:rPr>
        <w:t xml:space="preserve"> </w:t>
      </w:r>
      <w:r w:rsidRPr="00F466C6">
        <w:rPr>
          <w:sz w:val="14"/>
        </w:rPr>
        <w:t>This pattern of surveillance, restriction, and destruction of Black bodies is the very same process of enslavement from the plantation. This has been and continues to be the truth of Black life in western civilization since the dawning of the Middle Passage. Now, there are a myriad of liberal scholars who will point to sentimental hollow policies such as the Civil Rights Act to make the case for why the state of Black oppression is getting better. While the form of Black slavery has definitely changed and become more nuanced in its application, the foundational truth of said slavery remains unchanged</w:t>
      </w:r>
      <w:r w:rsidR="00F466C6" w:rsidRPr="00F466C6">
        <w:rPr>
          <w:sz w:val="14"/>
        </w:rPr>
        <w:t xml:space="preserve"> </w:t>
      </w:r>
      <w:proofErr w:type="gramStart"/>
      <w:r w:rsidRPr="00B160A1">
        <w:rPr>
          <w:rStyle w:val="StyleUnderline"/>
        </w:rPr>
        <w:t>The</w:t>
      </w:r>
      <w:proofErr w:type="gramEnd"/>
      <w:r w:rsidRPr="00B160A1">
        <w:rPr>
          <w:rStyle w:val="StyleUnderline"/>
        </w:rPr>
        <w:t xml:space="preserve"> question remains of how to create </w:t>
      </w:r>
      <w:r w:rsidRPr="00B160A1">
        <w:rPr>
          <w:rStyle w:val="Emphasis"/>
        </w:rPr>
        <w:t>consistency</w:t>
      </w:r>
      <w:r w:rsidRPr="00B160A1">
        <w:rPr>
          <w:rStyle w:val="StyleUnderline"/>
        </w:rPr>
        <w:t xml:space="preserve"> in</w:t>
      </w:r>
      <w:r w:rsidRPr="00F466C6">
        <w:rPr>
          <w:sz w:val="14"/>
        </w:rPr>
        <w:t xml:space="preserve"> </w:t>
      </w:r>
      <w:r w:rsidRPr="00B160A1">
        <w:rPr>
          <w:rStyle w:val="StyleUnderline"/>
        </w:rPr>
        <w:t xml:space="preserve">ontological and intra-ontological </w:t>
      </w:r>
      <w:r w:rsidRPr="00B160A1">
        <w:rPr>
          <w:rStyle w:val="Emphasis"/>
        </w:rPr>
        <w:t>resistance</w:t>
      </w:r>
      <w:r w:rsidRPr="00B160A1">
        <w:rPr>
          <w:rStyle w:val="StyleUnderline"/>
        </w:rPr>
        <w:t xml:space="preserve">. Is it </w:t>
      </w:r>
      <w:r w:rsidRPr="00B160A1">
        <w:rPr>
          <w:rStyle w:val="Emphasis"/>
        </w:rPr>
        <w:t>materially possible</w:t>
      </w:r>
      <w:r w:rsidRPr="00B160A1">
        <w:rPr>
          <w:rStyle w:val="StyleUnderline"/>
        </w:rPr>
        <w:t xml:space="preserve"> to both call for a </w:t>
      </w:r>
      <w:r w:rsidRPr="00B160A1">
        <w:rPr>
          <w:rStyle w:val="Emphasis"/>
        </w:rPr>
        <w:t>disruption of civil society</w:t>
      </w:r>
      <w:r w:rsidRPr="00F466C6">
        <w:rPr>
          <w:sz w:val="14"/>
        </w:rPr>
        <w:t xml:space="preserve"> </w:t>
      </w:r>
      <w:r w:rsidRPr="00B160A1">
        <w:rPr>
          <w:rStyle w:val="StyleUnderline"/>
        </w:rPr>
        <w:t xml:space="preserve">while </w:t>
      </w:r>
      <w:r w:rsidRPr="00B160A1">
        <w:rPr>
          <w:rStyle w:val="Emphasis"/>
        </w:rPr>
        <w:t>finding points of productivity</w:t>
      </w:r>
      <w:r w:rsidRPr="00B160A1">
        <w:rPr>
          <w:rStyle w:val="StyleUnderline"/>
        </w:rPr>
        <w:t xml:space="preserve"> in society? The answer is </w:t>
      </w:r>
      <w:r w:rsidRPr="00B160A1">
        <w:rPr>
          <w:rStyle w:val="Emphasis"/>
        </w:rPr>
        <w:t>yes</w:t>
      </w:r>
      <w:r w:rsidRPr="00B160A1">
        <w:rPr>
          <w:rStyle w:val="StyleUnderline"/>
        </w:rPr>
        <w:t>, at the margins.</w:t>
      </w:r>
      <w:r w:rsidRPr="00F466C6">
        <w:rPr>
          <w:sz w:val="14"/>
        </w:rPr>
        <w:t xml:space="preserve"> It is here that </w:t>
      </w:r>
      <w:r w:rsidRPr="00B160A1">
        <w:rPr>
          <w:rStyle w:val="StyleUnderline"/>
        </w:rPr>
        <w:t>this paper makes a</w:t>
      </w:r>
      <w:r w:rsidRPr="00F466C6">
        <w:rPr>
          <w:sz w:val="14"/>
        </w:rPr>
        <w:t xml:space="preserve">nother </w:t>
      </w:r>
      <w:r w:rsidRPr="00B160A1">
        <w:rPr>
          <w:rStyle w:val="StyleUnderline"/>
        </w:rPr>
        <w:t xml:space="preserve">substantive departure from </w:t>
      </w:r>
      <w:r w:rsidRPr="00B160A1">
        <w:rPr>
          <w:rStyle w:val="Emphasis"/>
        </w:rPr>
        <w:t xml:space="preserve">conventional pessimistic </w:t>
      </w:r>
      <w:r w:rsidRPr="00AE463A">
        <w:rPr>
          <w:rStyle w:val="Emphasis"/>
        </w:rPr>
        <w:t>theorization</w:t>
      </w:r>
      <w:r w:rsidRPr="00F466C6">
        <w:rPr>
          <w:sz w:val="14"/>
        </w:rPr>
        <w:t xml:space="preserve">, and again, it is useful to refer to </w:t>
      </w:r>
      <w:proofErr w:type="spellStart"/>
      <w:r w:rsidRPr="00AE463A">
        <w:rPr>
          <w:rStyle w:val="StyleUnderline"/>
        </w:rPr>
        <w:t>Wilderson’s</w:t>
      </w:r>
      <w:proofErr w:type="spellEnd"/>
      <w:r w:rsidRPr="00F466C6">
        <w:rPr>
          <w:sz w:val="14"/>
        </w:rPr>
        <w:t xml:space="preserve"> work. His </w:t>
      </w:r>
      <w:r w:rsidRPr="00AE463A">
        <w:rPr>
          <w:rStyle w:val="StyleUnderline"/>
        </w:rPr>
        <w:t xml:space="preserve">theorization of the Black’s antagonistic relationship with the world concludes that the world is </w:t>
      </w:r>
      <w:r w:rsidRPr="00AE463A">
        <w:rPr>
          <w:rStyle w:val="Emphasis"/>
        </w:rPr>
        <w:t>parasitic on Black life</w:t>
      </w:r>
      <w:r w:rsidRPr="00AE463A">
        <w:rPr>
          <w:rStyle w:val="StyleUnderline"/>
        </w:rPr>
        <w:t>.</w:t>
      </w:r>
      <w:r w:rsidRPr="00F466C6">
        <w:rPr>
          <w:sz w:val="14"/>
        </w:rPr>
        <w:t xml:space="preserve"> </w:t>
      </w:r>
      <w:r w:rsidRPr="00AE463A">
        <w:rPr>
          <w:rStyle w:val="StyleUnderline"/>
        </w:rPr>
        <w:t>Thus</w:t>
      </w:r>
      <w:r w:rsidRPr="00F466C6">
        <w:rPr>
          <w:sz w:val="14"/>
        </w:rPr>
        <w:t xml:space="preserve">, </w:t>
      </w:r>
      <w:r w:rsidRPr="00AE463A">
        <w:rPr>
          <w:rStyle w:val="StyleUnderline"/>
        </w:rPr>
        <w:t>he forwards</w:t>
      </w:r>
      <w:r w:rsidRPr="00B160A1">
        <w:rPr>
          <w:rStyle w:val="StyleUnderline"/>
        </w:rPr>
        <w:t xml:space="preserve"> </w:t>
      </w:r>
      <w:r w:rsidRPr="00E542DA">
        <w:rPr>
          <w:rStyle w:val="StyleUnderline"/>
          <w:highlight w:val="green"/>
        </w:rPr>
        <w:t xml:space="preserve">the </w:t>
      </w:r>
      <w:r w:rsidRPr="00E542DA">
        <w:rPr>
          <w:rStyle w:val="Emphasis"/>
          <w:highlight w:val="green"/>
        </w:rPr>
        <w:t>end of the world</w:t>
      </w:r>
      <w:r w:rsidRPr="00E542DA">
        <w:rPr>
          <w:rStyle w:val="StyleUnderline"/>
          <w:highlight w:val="green"/>
        </w:rPr>
        <w:t xml:space="preserve"> </w:t>
      </w:r>
      <w:r w:rsidRPr="00AE463A">
        <w:rPr>
          <w:rStyle w:val="StyleUnderline"/>
        </w:rPr>
        <w:t xml:space="preserve">as the </w:t>
      </w:r>
      <w:r w:rsidRPr="00AE463A">
        <w:rPr>
          <w:rStyle w:val="Emphasis"/>
        </w:rPr>
        <w:t>only ethical alternative</w:t>
      </w:r>
      <w:r w:rsidRPr="00F466C6">
        <w:rPr>
          <w:sz w:val="14"/>
        </w:rPr>
        <w:t xml:space="preserve">. </w:t>
      </w:r>
      <w:r w:rsidRPr="00AE463A">
        <w:rPr>
          <w:rStyle w:val="StyleUnderline"/>
        </w:rPr>
        <w:t>Afro-Pessimists</w:t>
      </w:r>
      <w:r w:rsidRPr="00B160A1">
        <w:rPr>
          <w:rStyle w:val="StyleUnderline"/>
        </w:rPr>
        <w:t xml:space="preserve"> are often criticized for their </w:t>
      </w:r>
      <w:r w:rsidRPr="00B160A1">
        <w:rPr>
          <w:rStyle w:val="Emphasis"/>
        </w:rPr>
        <w:t>highly theoretical abstraction</w:t>
      </w:r>
      <w:r w:rsidRPr="00B160A1">
        <w:rPr>
          <w:rStyle w:val="StyleUnderline"/>
        </w:rPr>
        <w:t xml:space="preserve"> with this concept.</w:t>
      </w:r>
      <w:r w:rsidR="00F466C6">
        <w:rPr>
          <w:u w:val="single"/>
        </w:rPr>
        <w:t xml:space="preserve"> </w:t>
      </w:r>
      <w:r w:rsidRPr="00085056">
        <w:rPr>
          <w:rStyle w:val="StyleUnderline"/>
        </w:rPr>
        <w:t xml:space="preserve">Though </w:t>
      </w:r>
      <w:r w:rsidRPr="00E542DA">
        <w:rPr>
          <w:rStyle w:val="StyleUnderline"/>
          <w:highlight w:val="green"/>
        </w:rPr>
        <w:t>there are no</w:t>
      </w:r>
      <w:r w:rsidRPr="00085056">
        <w:rPr>
          <w:rStyle w:val="StyleUnderline"/>
        </w:rPr>
        <w:t xml:space="preserve"> </w:t>
      </w:r>
      <w:r w:rsidRPr="00085056">
        <w:rPr>
          <w:rStyle w:val="Emphasis"/>
        </w:rPr>
        <w:t xml:space="preserve">explicit </w:t>
      </w:r>
      <w:r w:rsidRPr="00E542DA">
        <w:rPr>
          <w:rStyle w:val="Emphasis"/>
          <w:highlight w:val="green"/>
        </w:rPr>
        <w:t>specifications</w:t>
      </w:r>
      <w:r w:rsidRPr="00085056">
        <w:rPr>
          <w:rStyle w:val="StyleUnderline"/>
        </w:rPr>
        <w:t xml:space="preserve"> </w:t>
      </w:r>
      <w:r w:rsidRPr="00E542DA">
        <w:rPr>
          <w:rStyle w:val="StyleUnderline"/>
          <w:highlight w:val="green"/>
        </w:rPr>
        <w:t>of</w:t>
      </w:r>
      <w:r w:rsidRPr="00085056">
        <w:rPr>
          <w:rStyle w:val="StyleUnderline"/>
        </w:rPr>
        <w:t xml:space="preserve"> what the end of the world </w:t>
      </w:r>
      <w:r w:rsidRPr="00085056">
        <w:rPr>
          <w:rStyle w:val="Emphasis"/>
        </w:rPr>
        <w:t>is</w:t>
      </w:r>
      <w:r w:rsidRPr="00085056">
        <w:rPr>
          <w:rStyle w:val="StyleUnderline"/>
        </w:rPr>
        <w:t xml:space="preserve"> or </w:t>
      </w:r>
      <w:r w:rsidRPr="00E542DA">
        <w:rPr>
          <w:rStyle w:val="StyleUnderline"/>
          <w:highlight w:val="green"/>
        </w:rPr>
        <w:t>how Black</w:t>
      </w:r>
      <w:r w:rsidRPr="00085056">
        <w:rPr>
          <w:rStyle w:val="StyleUnderline"/>
        </w:rPr>
        <w:t xml:space="preserve"> resistance </w:t>
      </w:r>
      <w:r w:rsidRPr="00E542DA">
        <w:rPr>
          <w:rStyle w:val="StyleUnderline"/>
          <w:highlight w:val="green"/>
        </w:rPr>
        <w:t>movements are to</w:t>
      </w:r>
      <w:r w:rsidRPr="00085056">
        <w:rPr>
          <w:rStyle w:val="StyleUnderline"/>
        </w:rPr>
        <w:t xml:space="preserve"> </w:t>
      </w:r>
      <w:r w:rsidRPr="00085056">
        <w:rPr>
          <w:rStyle w:val="Emphasis"/>
        </w:rPr>
        <w:t xml:space="preserve">specifically </w:t>
      </w:r>
      <w:r w:rsidRPr="00E542DA">
        <w:rPr>
          <w:rStyle w:val="Emphasis"/>
          <w:highlight w:val="green"/>
        </w:rPr>
        <w:t>get there</w:t>
      </w:r>
      <w:r w:rsidRPr="00F466C6">
        <w:rPr>
          <w:sz w:val="14"/>
        </w:rPr>
        <w:t xml:space="preserve">, </w:t>
      </w:r>
      <w:r w:rsidRPr="00307E2C">
        <w:rPr>
          <w:rStyle w:val="StyleUnderline"/>
        </w:rPr>
        <w:t>it is widely accepted</w:t>
      </w:r>
      <w:r w:rsidRPr="00085056">
        <w:rPr>
          <w:rStyle w:val="StyleUnderline"/>
        </w:rPr>
        <w:t xml:space="preserve"> that </w:t>
      </w:r>
      <w:r w:rsidRPr="00E542DA">
        <w:rPr>
          <w:rStyle w:val="StyleUnderline"/>
          <w:highlight w:val="green"/>
        </w:rPr>
        <w:t>the position is</w:t>
      </w:r>
      <w:r w:rsidRPr="00085056">
        <w:rPr>
          <w:rStyle w:val="StyleUnderline"/>
        </w:rPr>
        <w:t xml:space="preserve"> more of </w:t>
      </w:r>
      <w:r w:rsidRPr="00E542DA">
        <w:rPr>
          <w:rStyle w:val="StyleUnderline"/>
          <w:highlight w:val="green"/>
        </w:rPr>
        <w:t xml:space="preserve">an </w:t>
      </w:r>
      <w:r w:rsidRPr="00E542DA">
        <w:rPr>
          <w:rStyle w:val="Emphasis"/>
          <w:highlight w:val="green"/>
        </w:rPr>
        <w:t>epistemic orientation</w:t>
      </w:r>
      <w:r w:rsidRPr="00F466C6">
        <w:rPr>
          <w:sz w:val="14"/>
        </w:rPr>
        <w:t xml:space="preserve"> </w:t>
      </w:r>
      <w:r w:rsidRPr="00085056">
        <w:rPr>
          <w:rStyle w:val="StyleUnderline"/>
        </w:rPr>
        <w:t>rather than one that forwards</w:t>
      </w:r>
      <w:r w:rsidRPr="00F466C6">
        <w:rPr>
          <w:sz w:val="14"/>
        </w:rPr>
        <w:t xml:space="preserve"> </w:t>
      </w:r>
      <w:r w:rsidRPr="00085056">
        <w:rPr>
          <w:rStyle w:val="Emphasis"/>
        </w:rPr>
        <w:t>literal destruction</w:t>
      </w:r>
      <w:r w:rsidRPr="00F466C6">
        <w:rPr>
          <w:sz w:val="14"/>
        </w:rPr>
        <w:t xml:space="preserve">. In addition, </w:t>
      </w:r>
      <w:r w:rsidRPr="000E5F5A">
        <w:rPr>
          <w:rStyle w:val="StyleUnderline"/>
        </w:rPr>
        <w:t xml:space="preserve">Wilderson calls for Black </w:t>
      </w:r>
      <w:r w:rsidRPr="000E5F5A">
        <w:rPr>
          <w:rStyle w:val="Emphasis"/>
        </w:rPr>
        <w:t>refusal to engage in civil society</w:t>
      </w:r>
      <w:r w:rsidRPr="00F466C6">
        <w:rPr>
          <w:sz w:val="14"/>
        </w:rPr>
        <w:t xml:space="preserve"> </w:t>
      </w:r>
      <w:r w:rsidRPr="000E5F5A">
        <w:rPr>
          <w:rStyle w:val="StyleUnderline"/>
        </w:rPr>
        <w:t xml:space="preserve">in an </w:t>
      </w:r>
      <w:r w:rsidRPr="000E5F5A">
        <w:rPr>
          <w:rStyle w:val="Emphasis"/>
        </w:rPr>
        <w:t>unflinching paradigmatic analysis</w:t>
      </w:r>
      <w:r w:rsidRPr="00F466C6">
        <w:rPr>
          <w:sz w:val="14"/>
        </w:rPr>
        <w:t xml:space="preserve"> </w:t>
      </w:r>
      <w:r w:rsidRPr="000E5F5A">
        <w:rPr>
          <w:rStyle w:val="StyleUnderline"/>
        </w:rPr>
        <w:t xml:space="preserve">meaning that </w:t>
      </w:r>
      <w:r w:rsidRPr="000E5F5A">
        <w:rPr>
          <w:rStyle w:val="Emphasis"/>
        </w:rPr>
        <w:t>any form of engagement</w:t>
      </w:r>
      <w:r w:rsidRPr="000E5F5A">
        <w:rPr>
          <w:rStyle w:val="StyleUnderline"/>
        </w:rPr>
        <w:t xml:space="preserve"> with civil society would</w:t>
      </w:r>
      <w:r w:rsidRPr="00F466C6">
        <w:rPr>
          <w:sz w:val="14"/>
        </w:rPr>
        <w:t xml:space="preserve"> </w:t>
      </w:r>
      <w:r w:rsidRPr="000E5F5A">
        <w:rPr>
          <w:rStyle w:val="Emphasis"/>
        </w:rPr>
        <w:t>require Black abjection</w:t>
      </w:r>
      <w:r w:rsidRPr="00F466C6">
        <w:rPr>
          <w:sz w:val="14"/>
        </w:rPr>
        <w:t>. This is the point of friction that this paper seeks to address.</w:t>
      </w:r>
      <w:r w:rsidR="00F466C6" w:rsidRPr="00F466C6">
        <w:rPr>
          <w:sz w:val="14"/>
        </w:rPr>
        <w:t xml:space="preserve"> </w:t>
      </w:r>
      <w:r w:rsidRPr="00085056">
        <w:rPr>
          <w:rStyle w:val="StyleUnderline"/>
        </w:rPr>
        <w:t xml:space="preserve">Even though Black bodies stand in an </w:t>
      </w:r>
      <w:r w:rsidRPr="00085056">
        <w:rPr>
          <w:rStyle w:val="Emphasis"/>
        </w:rPr>
        <w:t xml:space="preserve">antagonistic relationship to the world, </w:t>
      </w:r>
      <w:r w:rsidRPr="00085056">
        <w:rPr>
          <w:rStyle w:val="StyleUnderline"/>
        </w:rPr>
        <w:t xml:space="preserve">there needs to be a </w:t>
      </w:r>
      <w:r w:rsidRPr="00085056">
        <w:rPr>
          <w:rStyle w:val="Emphasis"/>
        </w:rPr>
        <w:t>distinction</w:t>
      </w:r>
      <w:r w:rsidRPr="00085056">
        <w:rPr>
          <w:rStyle w:val="StyleUnderline"/>
        </w:rPr>
        <w:t xml:space="preserve"> made</w:t>
      </w:r>
      <w:r w:rsidRPr="00F466C6">
        <w:rPr>
          <w:sz w:val="14"/>
        </w:rPr>
        <w:t xml:space="preserve">. </w:t>
      </w:r>
      <w:r w:rsidRPr="00E542DA">
        <w:rPr>
          <w:rStyle w:val="StyleUnderline"/>
          <w:highlight w:val="green"/>
        </w:rPr>
        <w:t xml:space="preserve">The notion that </w:t>
      </w:r>
      <w:r w:rsidRPr="00E542DA">
        <w:rPr>
          <w:rStyle w:val="Emphasis"/>
          <w:highlight w:val="green"/>
        </w:rPr>
        <w:t xml:space="preserve">any </w:t>
      </w:r>
      <w:r w:rsidRPr="000E5F5A">
        <w:rPr>
          <w:rStyle w:val="Emphasis"/>
        </w:rPr>
        <w:t xml:space="preserve">level of </w:t>
      </w:r>
      <w:r w:rsidRPr="00E542DA">
        <w:rPr>
          <w:rStyle w:val="Emphasis"/>
          <w:highlight w:val="green"/>
        </w:rPr>
        <w:t>stability</w:t>
      </w:r>
      <w:r w:rsidRPr="00E542DA">
        <w:rPr>
          <w:rStyle w:val="StyleUnderline"/>
          <w:highlight w:val="green"/>
        </w:rPr>
        <w:t xml:space="preserve"> </w:t>
      </w:r>
      <w:r w:rsidRPr="000E5F5A">
        <w:rPr>
          <w:rStyle w:val="StyleUnderline"/>
        </w:rPr>
        <w:t>with</w:t>
      </w:r>
      <w:r w:rsidRPr="00E542DA">
        <w:rPr>
          <w:rStyle w:val="StyleUnderline"/>
          <w:highlight w:val="green"/>
        </w:rPr>
        <w:t xml:space="preserve">in civil society </w:t>
      </w:r>
      <w:r w:rsidRPr="00E542DA">
        <w:rPr>
          <w:rStyle w:val="Emphasis"/>
          <w:highlight w:val="green"/>
        </w:rPr>
        <w:t>affirms Black Death</w:t>
      </w:r>
      <w:r w:rsidRPr="00F466C6">
        <w:rPr>
          <w:sz w:val="14"/>
        </w:rPr>
        <w:t xml:space="preserve"> </w:t>
      </w:r>
      <w:r w:rsidRPr="000E5F5A">
        <w:rPr>
          <w:rStyle w:val="StyleUnderline"/>
        </w:rPr>
        <w:t>has two major problems. First</w:t>
      </w:r>
      <w:r w:rsidRPr="00085056">
        <w:rPr>
          <w:rStyle w:val="StyleUnderline"/>
        </w:rPr>
        <w:t xml:space="preserve">, it </w:t>
      </w:r>
      <w:r w:rsidRPr="00E542DA">
        <w:rPr>
          <w:rStyle w:val="StyleUnderline"/>
          <w:highlight w:val="green"/>
        </w:rPr>
        <w:t>produces</w:t>
      </w:r>
      <w:r w:rsidRPr="00085056">
        <w:rPr>
          <w:rStyle w:val="StyleUnderline"/>
        </w:rPr>
        <w:t xml:space="preserve"> the exact</w:t>
      </w:r>
      <w:r w:rsidRPr="00F466C6">
        <w:rPr>
          <w:sz w:val="14"/>
        </w:rPr>
        <w:t xml:space="preserve"> </w:t>
      </w:r>
      <w:r w:rsidRPr="00085056">
        <w:rPr>
          <w:rStyle w:val="StyleUnderline"/>
        </w:rPr>
        <w:t xml:space="preserve">same pattern of </w:t>
      </w:r>
      <w:r w:rsidRPr="00E542DA">
        <w:rPr>
          <w:rStyle w:val="Emphasis"/>
          <w:highlight w:val="green"/>
        </w:rPr>
        <w:t>ressentiment</w:t>
      </w:r>
      <w:r w:rsidRPr="00F466C6">
        <w:rPr>
          <w:sz w:val="14"/>
        </w:rPr>
        <w:t xml:space="preserve"> </w:t>
      </w:r>
      <w:r w:rsidRPr="00085056">
        <w:rPr>
          <w:rStyle w:val="StyleUnderline"/>
        </w:rPr>
        <w:t xml:space="preserve">which reproduces the </w:t>
      </w:r>
      <w:r w:rsidRPr="000E5F5A">
        <w:rPr>
          <w:rStyle w:val="Emphasis"/>
        </w:rPr>
        <w:t xml:space="preserve">internalization of </w:t>
      </w:r>
      <w:r w:rsidRPr="00905538">
        <w:rPr>
          <w:rStyle w:val="Emphasis"/>
        </w:rPr>
        <w:t>self-hate</w:t>
      </w:r>
      <w:r w:rsidRPr="00085056">
        <w:rPr>
          <w:rStyle w:val="StyleUnderline"/>
        </w:rPr>
        <w:t xml:space="preserve"> </w:t>
      </w:r>
      <w:r w:rsidRPr="00E542DA">
        <w:rPr>
          <w:rStyle w:val="StyleUnderline"/>
          <w:highlight w:val="green"/>
        </w:rPr>
        <w:t>which</w:t>
      </w:r>
      <w:r w:rsidRPr="00085056">
        <w:rPr>
          <w:rStyle w:val="StyleUnderline"/>
        </w:rPr>
        <w:t xml:space="preserve"> only </w:t>
      </w:r>
      <w:r w:rsidRPr="00E542DA">
        <w:rPr>
          <w:rStyle w:val="StyleUnderline"/>
          <w:highlight w:val="green"/>
        </w:rPr>
        <w:t xml:space="preserve">sets the stage </w:t>
      </w:r>
      <w:r w:rsidRPr="00E542DA">
        <w:rPr>
          <w:rStyle w:val="Emphasis"/>
          <w:highlight w:val="green"/>
        </w:rPr>
        <w:t>for communal violence</w:t>
      </w:r>
      <w:r w:rsidRPr="00085056">
        <w:rPr>
          <w:rStyle w:val="StyleUnderline"/>
        </w:rPr>
        <w:t xml:space="preserve"> </w:t>
      </w:r>
      <w:proofErr w:type="gramStart"/>
      <w:r w:rsidRPr="00085056">
        <w:rPr>
          <w:rStyle w:val="StyleUnderline"/>
        </w:rPr>
        <w:t xml:space="preserve">in an attempt </w:t>
      </w:r>
      <w:r w:rsidRPr="00E542DA">
        <w:rPr>
          <w:rStyle w:val="StyleUnderline"/>
          <w:highlight w:val="green"/>
        </w:rPr>
        <w:t>to</w:t>
      </w:r>
      <w:proofErr w:type="gramEnd"/>
      <w:r w:rsidRPr="00E542DA">
        <w:rPr>
          <w:rStyle w:val="StyleUnderline"/>
          <w:highlight w:val="green"/>
        </w:rPr>
        <w:t xml:space="preserve"> </w:t>
      </w:r>
      <w:r w:rsidRPr="00E542DA">
        <w:rPr>
          <w:rStyle w:val="Emphasis"/>
          <w:highlight w:val="green"/>
        </w:rPr>
        <w:t>cleanse</w:t>
      </w:r>
      <w:r w:rsidRPr="00F466C6">
        <w:rPr>
          <w:sz w:val="14"/>
        </w:rPr>
        <w:t xml:space="preserve">. </w:t>
      </w:r>
      <w:r w:rsidRPr="00E542DA">
        <w:rPr>
          <w:rStyle w:val="StyleUnderline"/>
          <w:highlight w:val="green"/>
        </w:rPr>
        <w:t xml:space="preserve">If the </w:t>
      </w:r>
      <w:r w:rsidRPr="00E542DA">
        <w:rPr>
          <w:rStyle w:val="Emphasis"/>
          <w:highlight w:val="green"/>
        </w:rPr>
        <w:t>standard</w:t>
      </w:r>
      <w:r w:rsidRPr="00E542DA">
        <w:rPr>
          <w:rStyle w:val="StyleUnderline"/>
          <w:highlight w:val="green"/>
        </w:rPr>
        <w:t xml:space="preserve"> for </w:t>
      </w:r>
      <w:r w:rsidRPr="00E542DA">
        <w:rPr>
          <w:rStyle w:val="Emphasis"/>
          <w:highlight w:val="green"/>
        </w:rPr>
        <w:t>measuring</w:t>
      </w:r>
      <w:r w:rsidRPr="00085056">
        <w:rPr>
          <w:rStyle w:val="StyleUnderline"/>
        </w:rPr>
        <w:t xml:space="preserve"> the </w:t>
      </w:r>
      <w:r w:rsidRPr="00E542DA">
        <w:rPr>
          <w:rStyle w:val="Emphasis"/>
          <w:highlight w:val="green"/>
        </w:rPr>
        <w:t>effectiveness</w:t>
      </w:r>
      <w:r w:rsidRPr="00E542DA">
        <w:rPr>
          <w:rStyle w:val="StyleUnderline"/>
          <w:highlight w:val="green"/>
        </w:rPr>
        <w:t xml:space="preserve"> of Black movements</w:t>
      </w:r>
      <w:r w:rsidRPr="00085056">
        <w:rPr>
          <w:rStyle w:val="StyleUnderline"/>
        </w:rPr>
        <w:t xml:space="preserve"> </w:t>
      </w:r>
      <w:r w:rsidRPr="00E542DA">
        <w:rPr>
          <w:rStyle w:val="StyleUnderline"/>
          <w:highlight w:val="green"/>
        </w:rPr>
        <w:t xml:space="preserve">is the </w:t>
      </w:r>
      <w:r w:rsidRPr="00E542DA">
        <w:rPr>
          <w:rStyle w:val="Emphasis"/>
          <w:highlight w:val="green"/>
        </w:rPr>
        <w:t>destruction of</w:t>
      </w:r>
      <w:r w:rsidRPr="00085056">
        <w:rPr>
          <w:rStyle w:val="Emphasis"/>
        </w:rPr>
        <w:t xml:space="preserve"> every part of </w:t>
      </w:r>
      <w:r w:rsidRPr="00E542DA">
        <w:rPr>
          <w:rStyle w:val="Emphasis"/>
          <w:highlight w:val="green"/>
        </w:rPr>
        <w:t>society</w:t>
      </w:r>
      <w:r w:rsidRPr="00F466C6">
        <w:rPr>
          <w:sz w:val="14"/>
        </w:rPr>
        <w:t xml:space="preserve">, </w:t>
      </w:r>
      <w:r w:rsidRPr="00E542DA">
        <w:rPr>
          <w:rStyle w:val="Emphasis"/>
          <w:sz w:val="24"/>
          <w:highlight w:val="green"/>
        </w:rPr>
        <w:t>then failure is the only</w:t>
      </w:r>
      <w:r w:rsidRPr="00085056">
        <w:rPr>
          <w:rStyle w:val="Emphasis"/>
          <w:sz w:val="24"/>
        </w:rPr>
        <w:t xml:space="preserve"> appropriate </w:t>
      </w:r>
      <w:r w:rsidRPr="00E542DA">
        <w:rPr>
          <w:rStyle w:val="Emphasis"/>
          <w:sz w:val="24"/>
          <w:highlight w:val="green"/>
        </w:rPr>
        <w:t>descriptor for every Black resistance strategy in history</w:t>
      </w:r>
      <w:r w:rsidRPr="00085056">
        <w:rPr>
          <w:rStyle w:val="StyleUnderline"/>
        </w:rPr>
        <w:t xml:space="preserve">. If this is the case, </w:t>
      </w:r>
      <w:r w:rsidRPr="002903B8">
        <w:rPr>
          <w:rStyle w:val="StyleUnderline"/>
        </w:rPr>
        <w:t xml:space="preserve">the </w:t>
      </w:r>
      <w:r w:rsidRPr="00E542DA">
        <w:rPr>
          <w:rStyle w:val="StyleUnderline"/>
          <w:highlight w:val="green"/>
        </w:rPr>
        <w:t xml:space="preserve">internalization of </w:t>
      </w:r>
      <w:r w:rsidRPr="002903B8">
        <w:rPr>
          <w:rStyle w:val="StyleUnderline"/>
        </w:rPr>
        <w:t xml:space="preserve">Black </w:t>
      </w:r>
      <w:proofErr w:type="spellStart"/>
      <w:r w:rsidRPr="00E542DA">
        <w:rPr>
          <w:rStyle w:val="StyleUnderline"/>
          <w:highlight w:val="green"/>
        </w:rPr>
        <w:t>slaveness</w:t>
      </w:r>
      <w:proofErr w:type="spellEnd"/>
      <w:r w:rsidRPr="00E542DA">
        <w:rPr>
          <w:rStyle w:val="StyleUnderline"/>
          <w:highlight w:val="green"/>
        </w:rPr>
        <w:t xml:space="preserve"> </w:t>
      </w:r>
      <w:r w:rsidRPr="00E542DA">
        <w:rPr>
          <w:rStyle w:val="StyleUnderline"/>
          <w:highlight w:val="green"/>
        </w:rPr>
        <w:lastRenderedPageBreak/>
        <w:t>becomes</w:t>
      </w:r>
      <w:r w:rsidRPr="00085056">
        <w:rPr>
          <w:rStyle w:val="StyleUnderline"/>
        </w:rPr>
        <w:t xml:space="preserve"> all but </w:t>
      </w:r>
      <w:r w:rsidRPr="00E542DA">
        <w:rPr>
          <w:rStyle w:val="Emphasis"/>
          <w:highlight w:val="green"/>
        </w:rPr>
        <w:t>inevitable</w:t>
      </w:r>
      <w:r w:rsidRPr="00F466C6">
        <w:rPr>
          <w:sz w:val="14"/>
        </w:rPr>
        <w:t xml:space="preserve"> </w:t>
      </w:r>
      <w:r w:rsidRPr="00085056">
        <w:rPr>
          <w:rStyle w:val="StyleUnderline"/>
        </w:rPr>
        <w:t xml:space="preserve">by </w:t>
      </w:r>
      <w:r w:rsidRPr="00E542DA">
        <w:rPr>
          <w:rStyle w:val="StyleUnderline"/>
          <w:highlight w:val="green"/>
        </w:rPr>
        <w:t>reinforcing</w:t>
      </w:r>
      <w:r w:rsidRPr="00085056">
        <w:rPr>
          <w:rStyle w:val="StyleUnderline"/>
        </w:rPr>
        <w:t xml:space="preserve"> psychological,</w:t>
      </w:r>
      <w:r w:rsidRPr="00F466C6">
        <w:rPr>
          <w:sz w:val="14"/>
        </w:rPr>
        <w:t xml:space="preserve"> </w:t>
      </w:r>
      <w:r w:rsidRPr="00085056">
        <w:rPr>
          <w:rStyle w:val="StyleUnderline"/>
        </w:rPr>
        <w:t xml:space="preserve">mental, and emotional </w:t>
      </w:r>
      <w:r w:rsidRPr="00E542DA">
        <w:rPr>
          <w:rStyle w:val="Emphasis"/>
          <w:highlight w:val="green"/>
        </w:rPr>
        <w:t>chains of depression</w:t>
      </w:r>
      <w:r w:rsidRPr="00085056">
        <w:rPr>
          <w:rStyle w:val="StyleUnderline"/>
        </w:rPr>
        <w:t xml:space="preserve"> </w:t>
      </w:r>
      <w:r w:rsidRPr="00085056">
        <w:rPr>
          <w:rStyle w:val="Emphasis"/>
        </w:rPr>
        <w:t>on all those who seek to resistance</w:t>
      </w:r>
      <w:r w:rsidRPr="00085056">
        <w:rPr>
          <w:rStyle w:val="StyleUnderline"/>
        </w:rPr>
        <w:t xml:space="preserve">. The second problem is </w:t>
      </w:r>
      <w:r w:rsidRPr="004844DA">
        <w:rPr>
          <w:rStyle w:val="StyleUnderline"/>
        </w:rPr>
        <w:t xml:space="preserve">that Black bodies have no means of creating </w:t>
      </w:r>
      <w:r w:rsidRPr="004844DA">
        <w:rPr>
          <w:rStyle w:val="Emphasis"/>
        </w:rPr>
        <w:t>instability</w:t>
      </w:r>
      <w:r w:rsidRPr="004844DA">
        <w:rPr>
          <w:rStyle w:val="StyleUnderline"/>
        </w:rPr>
        <w:t xml:space="preserve"> at the state or societal level.</w:t>
      </w:r>
      <w:r w:rsidR="00F466C6">
        <w:rPr>
          <w:u w:val="single"/>
        </w:rPr>
        <w:t xml:space="preserve"> </w:t>
      </w:r>
      <w:r w:rsidRPr="004844DA">
        <w:rPr>
          <w:rStyle w:val="StyleUnderline"/>
        </w:rPr>
        <w:t xml:space="preserve">Society is a manifestation of </w:t>
      </w:r>
      <w:r w:rsidRPr="004844DA">
        <w:rPr>
          <w:rStyle w:val="Emphasis"/>
        </w:rPr>
        <w:t>hundreds of years</w:t>
      </w:r>
      <w:r w:rsidRPr="004844DA">
        <w:rPr>
          <w:rStyle w:val="StyleUnderline"/>
        </w:rPr>
        <w:t xml:space="preserve"> of </w:t>
      </w:r>
      <w:r w:rsidRPr="004844DA">
        <w:rPr>
          <w:rStyle w:val="Emphasis"/>
        </w:rPr>
        <w:t>economic</w:t>
      </w:r>
      <w:r w:rsidRPr="004844DA">
        <w:rPr>
          <w:rStyle w:val="StyleUnderline"/>
        </w:rPr>
        <w:t xml:space="preserve"> and </w:t>
      </w:r>
      <w:r w:rsidRPr="004844DA">
        <w:rPr>
          <w:rStyle w:val="Emphasis"/>
        </w:rPr>
        <w:t>political</w:t>
      </w:r>
      <w:r w:rsidRPr="00F466C6">
        <w:rPr>
          <w:sz w:val="14"/>
        </w:rPr>
        <w:t xml:space="preserve"> </w:t>
      </w:r>
      <w:r w:rsidRPr="004844DA">
        <w:rPr>
          <w:rStyle w:val="Emphasis"/>
        </w:rPr>
        <w:t>accumulation</w:t>
      </w:r>
      <w:r w:rsidRPr="00F466C6">
        <w:rPr>
          <w:sz w:val="14"/>
        </w:rPr>
        <w:t xml:space="preserve"> </w:t>
      </w:r>
      <w:r w:rsidRPr="004844DA">
        <w:rPr>
          <w:rStyle w:val="StyleUnderline"/>
        </w:rPr>
        <w:t>that has yielded countless</w:t>
      </w:r>
      <w:r w:rsidRPr="002903B8">
        <w:rPr>
          <w:rStyle w:val="StyleUnderline"/>
        </w:rPr>
        <w:t xml:space="preserve"> </w:t>
      </w:r>
      <w:r w:rsidRPr="002903B8">
        <w:rPr>
          <w:rStyle w:val="Emphasis"/>
        </w:rPr>
        <w:t>weapons against the oppressed</w:t>
      </w:r>
      <w:r w:rsidRPr="00F466C6">
        <w:rPr>
          <w:sz w:val="14"/>
        </w:rPr>
        <w:t xml:space="preserve">. </w:t>
      </w:r>
      <w:r w:rsidRPr="002903B8">
        <w:rPr>
          <w:rStyle w:val="StyleUnderline"/>
        </w:rPr>
        <w:t xml:space="preserve">Simply expecting the dominant order to </w:t>
      </w:r>
      <w:r w:rsidRPr="002903B8">
        <w:rPr>
          <w:rStyle w:val="Emphasis"/>
        </w:rPr>
        <w:t>forgo the use of those weapons</w:t>
      </w:r>
      <w:r w:rsidRPr="002903B8">
        <w:rPr>
          <w:rStyle w:val="StyleUnderline"/>
        </w:rPr>
        <w:t xml:space="preserve"> is a </w:t>
      </w:r>
      <w:r w:rsidRPr="002903B8">
        <w:rPr>
          <w:rStyle w:val="Emphasis"/>
        </w:rPr>
        <w:t>fantasy</w:t>
      </w:r>
      <w:r w:rsidRPr="00F466C6">
        <w:rPr>
          <w:sz w:val="14"/>
        </w:rPr>
        <w:t xml:space="preserve">. </w:t>
      </w:r>
      <w:r w:rsidRPr="002903B8">
        <w:rPr>
          <w:rStyle w:val="StyleUnderline"/>
        </w:rPr>
        <w:t xml:space="preserve">The scope of </w:t>
      </w:r>
      <w:r w:rsidRPr="002903B8">
        <w:rPr>
          <w:rStyle w:val="Emphasis"/>
        </w:rPr>
        <w:t>orienting</w:t>
      </w:r>
      <w:r w:rsidRPr="002903B8">
        <w:rPr>
          <w:rStyle w:val="StyleUnderline"/>
        </w:rPr>
        <w:t xml:space="preserve"> towards the end of the world in terms of instability is far </w:t>
      </w:r>
      <w:r w:rsidRPr="002903B8">
        <w:rPr>
          <w:rStyle w:val="Emphasis"/>
        </w:rPr>
        <w:t>too large</w:t>
      </w:r>
      <w:r w:rsidRPr="00F466C6">
        <w:rPr>
          <w:sz w:val="14"/>
        </w:rPr>
        <w:t xml:space="preserve">. </w:t>
      </w:r>
      <w:r w:rsidRPr="00E542DA">
        <w:rPr>
          <w:rStyle w:val="Emphasis"/>
          <w:highlight w:val="green"/>
        </w:rPr>
        <w:t>The end of the world is not possible</w:t>
      </w:r>
      <w:r w:rsidRPr="00F466C6">
        <w:rPr>
          <w:sz w:val="14"/>
        </w:rPr>
        <w:t xml:space="preserve">. </w:t>
      </w:r>
      <w:r w:rsidRPr="00905538">
        <w:rPr>
          <w:rStyle w:val="StyleUnderline"/>
        </w:rPr>
        <w:t xml:space="preserve">Afro-Pessimism is </w:t>
      </w:r>
      <w:r w:rsidRPr="00905538">
        <w:rPr>
          <w:rStyle w:val="Emphasis"/>
        </w:rPr>
        <w:t>far too separated</w:t>
      </w:r>
      <w:r w:rsidRPr="00905538">
        <w:rPr>
          <w:rStyle w:val="StyleUnderline"/>
        </w:rPr>
        <w:t xml:space="preserve"> from the </w:t>
      </w:r>
      <w:r w:rsidRPr="00905538">
        <w:rPr>
          <w:rStyle w:val="Emphasis"/>
        </w:rPr>
        <w:t xml:space="preserve">material practice of resistance </w:t>
      </w:r>
      <w:r w:rsidRPr="00F466C6">
        <w:rPr>
          <w:sz w:val="14"/>
        </w:rPr>
        <w:t xml:space="preserve">in this regard. </w:t>
      </w:r>
      <w:r w:rsidRPr="00905538">
        <w:rPr>
          <w:rStyle w:val="StyleUnderline"/>
        </w:rPr>
        <w:t xml:space="preserve">If the justification for </w:t>
      </w:r>
      <w:r w:rsidRPr="00905538">
        <w:rPr>
          <w:rStyle w:val="Emphasis"/>
        </w:rPr>
        <w:t>detaching from state involvement</w:t>
      </w:r>
      <w:r w:rsidRPr="00905538">
        <w:rPr>
          <w:rStyle w:val="StyleUnderline"/>
        </w:rPr>
        <w:t xml:space="preserve"> is that it requires a sacrificing of Black flesh, </w:t>
      </w:r>
      <w:r w:rsidRPr="005222E1">
        <w:rPr>
          <w:rStyle w:val="StyleUnderline"/>
        </w:rPr>
        <w:t xml:space="preserve">then resistance strategies must consider the </w:t>
      </w:r>
      <w:r w:rsidRPr="005222E1">
        <w:rPr>
          <w:rStyle w:val="Emphasis"/>
        </w:rPr>
        <w:t>effect</w:t>
      </w:r>
      <w:r w:rsidRPr="005222E1">
        <w:rPr>
          <w:rStyle w:val="StyleUnderline"/>
        </w:rPr>
        <w:t xml:space="preserve"> of a </w:t>
      </w:r>
      <w:r w:rsidRPr="005222E1">
        <w:rPr>
          <w:rStyle w:val="Emphasis"/>
        </w:rPr>
        <w:t>complete embrace of political refusal.</w:t>
      </w:r>
      <w:r w:rsidRPr="005222E1">
        <w:rPr>
          <w:sz w:val="14"/>
        </w:rPr>
        <w:t xml:space="preserve"> </w:t>
      </w:r>
      <w:r w:rsidRPr="005222E1">
        <w:rPr>
          <w:rStyle w:val="StyleUnderline"/>
        </w:rPr>
        <w:t xml:space="preserve">Calls for </w:t>
      </w:r>
      <w:r w:rsidRPr="005222E1">
        <w:rPr>
          <w:rStyle w:val="Emphasis"/>
        </w:rPr>
        <w:t>absolute Black pessimism</w:t>
      </w:r>
      <w:r w:rsidRPr="005222E1">
        <w:rPr>
          <w:sz w:val="14"/>
        </w:rPr>
        <w:t xml:space="preserve"> </w:t>
      </w:r>
      <w:r w:rsidRPr="005222E1">
        <w:rPr>
          <w:rStyle w:val="StyleUnderline"/>
        </w:rPr>
        <w:t xml:space="preserve">is also an </w:t>
      </w:r>
      <w:r w:rsidRPr="005222E1">
        <w:rPr>
          <w:rStyle w:val="Emphasis"/>
        </w:rPr>
        <w:t>abjection of Black flesh</w:t>
      </w:r>
      <w:r w:rsidRPr="005222E1">
        <w:rPr>
          <w:rStyle w:val="StyleUnderline"/>
        </w:rPr>
        <w:t xml:space="preserve"> in the same manner Wilderson bases the need for the end of the world because an open refusal and rejection to </w:t>
      </w:r>
      <w:proofErr w:type="gramStart"/>
      <w:r w:rsidRPr="005222E1">
        <w:rPr>
          <w:rStyle w:val="StyleUnderline"/>
        </w:rPr>
        <w:t>at least seemingly conform to degrees of social norms</w:t>
      </w:r>
      <w:proofErr w:type="gramEnd"/>
      <w:r w:rsidRPr="005222E1">
        <w:rPr>
          <w:rStyle w:val="StyleUnderline"/>
        </w:rPr>
        <w:t xml:space="preserve"> will have </w:t>
      </w:r>
      <w:r w:rsidRPr="005222E1">
        <w:rPr>
          <w:rStyle w:val="Emphasis"/>
        </w:rPr>
        <w:t>deadly consequences for Black bodies</w:t>
      </w:r>
      <w:r w:rsidRPr="005222E1">
        <w:rPr>
          <w:sz w:val="14"/>
        </w:rPr>
        <w:t xml:space="preserve">. </w:t>
      </w:r>
      <w:r w:rsidRPr="005222E1">
        <w:rPr>
          <w:rStyle w:val="StyleUnderline"/>
        </w:rPr>
        <w:t xml:space="preserve">For pessimists to call for Blacks to </w:t>
      </w:r>
      <w:r w:rsidRPr="005222E1">
        <w:rPr>
          <w:rStyle w:val="Emphasis"/>
          <w:sz w:val="24"/>
        </w:rPr>
        <w:t>openly embrace physical death in pursuit of theory is irresponsible and unethical.</w:t>
      </w:r>
      <w:r w:rsidR="00F466C6" w:rsidRPr="005222E1">
        <w:rPr>
          <w:b/>
          <w:iCs/>
          <w:u w:val="single"/>
          <w:bdr w:val="single" w:sz="8" w:space="0" w:color="auto"/>
        </w:rPr>
        <w:t xml:space="preserve"> </w:t>
      </w:r>
      <w:r w:rsidRPr="005222E1">
        <w:rPr>
          <w:rStyle w:val="StyleUnderline"/>
        </w:rPr>
        <w:t xml:space="preserve">Wilderson uses the question of flinching as a misnomer. The term seems to suggest that </w:t>
      </w:r>
      <w:r w:rsidRPr="005222E1">
        <w:rPr>
          <w:rStyle w:val="Emphasis"/>
        </w:rPr>
        <w:t>any participation</w:t>
      </w:r>
      <w:r w:rsidRPr="005222E1">
        <w:rPr>
          <w:rStyle w:val="StyleUnderline"/>
        </w:rPr>
        <w:t xml:space="preserve"> in or any </w:t>
      </w:r>
      <w:r w:rsidRPr="005222E1">
        <w:rPr>
          <w:rStyle w:val="Emphasis"/>
        </w:rPr>
        <w:t>implicit affirmation</w:t>
      </w:r>
      <w:r w:rsidRPr="005222E1">
        <w:rPr>
          <w:rStyle w:val="StyleUnderline"/>
        </w:rPr>
        <w:t xml:space="preserve"> of society is an </w:t>
      </w:r>
      <w:r w:rsidRPr="005222E1">
        <w:rPr>
          <w:rStyle w:val="Emphasis"/>
        </w:rPr>
        <w:t>insufficient Black politic</w:t>
      </w:r>
      <w:r w:rsidRPr="005222E1">
        <w:rPr>
          <w:sz w:val="14"/>
        </w:rPr>
        <w:t xml:space="preserve">. </w:t>
      </w:r>
      <w:r w:rsidRPr="005222E1">
        <w:rPr>
          <w:rStyle w:val="StyleUnderline"/>
        </w:rPr>
        <w:t>The problem is that at its core</w:t>
      </w:r>
      <w:r w:rsidRPr="00F466C6">
        <w:rPr>
          <w:rStyle w:val="StyleUnderline"/>
        </w:rPr>
        <w:t xml:space="preserve"> the very nature of Black life is one that requires a series of </w:t>
      </w:r>
      <w:r w:rsidRPr="00F466C6">
        <w:rPr>
          <w:rStyle w:val="Emphasis"/>
        </w:rPr>
        <w:t>strategic</w:t>
      </w:r>
      <w:r w:rsidRPr="00F466C6">
        <w:rPr>
          <w:rStyle w:val="StyleUnderline"/>
        </w:rPr>
        <w:t xml:space="preserve"> and </w:t>
      </w:r>
      <w:r w:rsidRPr="00F466C6">
        <w:rPr>
          <w:rStyle w:val="Emphasis"/>
        </w:rPr>
        <w:t>tactical</w:t>
      </w:r>
      <w:r w:rsidRPr="00F466C6">
        <w:rPr>
          <w:rStyle w:val="StyleUnderline"/>
        </w:rPr>
        <w:t xml:space="preserve"> </w:t>
      </w:r>
      <w:r w:rsidRPr="00F466C6">
        <w:rPr>
          <w:rStyle w:val="Emphasis"/>
        </w:rPr>
        <w:t>flinches</w:t>
      </w:r>
      <w:r w:rsidRPr="00F466C6">
        <w:rPr>
          <w:sz w:val="14"/>
        </w:rPr>
        <w:t xml:space="preserve">. </w:t>
      </w:r>
      <w:r w:rsidRPr="00F466C6">
        <w:rPr>
          <w:rStyle w:val="StyleUnderline"/>
        </w:rPr>
        <w:t xml:space="preserve">This means that in </w:t>
      </w:r>
      <w:r w:rsidRPr="00F466C6">
        <w:rPr>
          <w:rStyle w:val="Emphasis"/>
        </w:rPr>
        <w:t>different situations</w:t>
      </w:r>
      <w:r w:rsidRPr="00F466C6">
        <w:rPr>
          <w:rStyle w:val="StyleUnderline"/>
        </w:rPr>
        <w:t xml:space="preserve"> and </w:t>
      </w:r>
      <w:r w:rsidRPr="00F466C6">
        <w:rPr>
          <w:rStyle w:val="Emphasis"/>
        </w:rPr>
        <w:t>settings</w:t>
      </w:r>
      <w:r w:rsidRPr="00F466C6">
        <w:rPr>
          <w:rStyle w:val="StyleUnderline"/>
        </w:rPr>
        <w:t xml:space="preserve">, Black bodies take different forms. If confronted on the street by a </w:t>
      </w:r>
      <w:r w:rsidRPr="00F466C6">
        <w:rPr>
          <w:rStyle w:val="Emphasis"/>
        </w:rPr>
        <w:t>racist police officer</w:t>
      </w:r>
      <w:r w:rsidRPr="00F466C6">
        <w:rPr>
          <w:sz w:val="14"/>
        </w:rPr>
        <w:t xml:space="preserve">, </w:t>
      </w:r>
      <w:r w:rsidRPr="00F466C6">
        <w:rPr>
          <w:rStyle w:val="StyleUnderline"/>
        </w:rPr>
        <w:t xml:space="preserve">asking for one to </w:t>
      </w:r>
      <w:r w:rsidRPr="00F466C6">
        <w:rPr>
          <w:rStyle w:val="Emphasis"/>
        </w:rPr>
        <w:t>unconditionally refuse</w:t>
      </w:r>
      <w:r w:rsidRPr="00F466C6">
        <w:rPr>
          <w:rStyle w:val="StyleUnderline"/>
        </w:rPr>
        <w:t xml:space="preserve"> to</w:t>
      </w:r>
      <w:r w:rsidRPr="00F466C6">
        <w:rPr>
          <w:sz w:val="14"/>
        </w:rPr>
        <w:t xml:space="preserve"> </w:t>
      </w:r>
      <w:r w:rsidRPr="00F466C6">
        <w:rPr>
          <w:rStyle w:val="StyleUnderline"/>
        </w:rPr>
        <w:t xml:space="preserve">recognize the position of the officer is in turn </w:t>
      </w:r>
      <w:r w:rsidRPr="00F466C6">
        <w:rPr>
          <w:rStyle w:val="Emphasis"/>
          <w:sz w:val="24"/>
        </w:rPr>
        <w:t>asking for Black suicidal politics</w:t>
      </w:r>
      <w:r w:rsidRPr="00F466C6">
        <w:rPr>
          <w:rStyle w:val="StyleUnderline"/>
        </w:rPr>
        <w:t>.</w:t>
      </w:r>
      <w:r w:rsidRPr="00F466C6">
        <w:rPr>
          <w:sz w:val="14"/>
        </w:rPr>
        <w:t xml:space="preserve"> As posited above, </w:t>
      </w:r>
      <w:r w:rsidRPr="00F466C6">
        <w:rPr>
          <w:rStyle w:val="StyleUnderline"/>
        </w:rPr>
        <w:t xml:space="preserve">there is something </w:t>
      </w:r>
      <w:r w:rsidRPr="00F466C6">
        <w:rPr>
          <w:rStyle w:val="Emphasis"/>
        </w:rPr>
        <w:t>inherently valuable</w:t>
      </w:r>
      <w:r w:rsidRPr="00F466C6">
        <w:rPr>
          <w:rStyle w:val="StyleUnderline"/>
        </w:rPr>
        <w:t xml:space="preserve"> within Black </w:t>
      </w:r>
      <w:r w:rsidRPr="00F466C6">
        <w:rPr>
          <w:rStyle w:val="Emphasis"/>
        </w:rPr>
        <w:t>intra-ontological arrangements</w:t>
      </w:r>
      <w:r w:rsidRPr="00F466C6">
        <w:rPr>
          <w:rStyle w:val="StyleUnderline"/>
        </w:rPr>
        <w:t xml:space="preserve">, and as such, </w:t>
      </w:r>
      <w:r w:rsidRPr="00F466C6">
        <w:rPr>
          <w:rStyle w:val="Emphasis"/>
        </w:rPr>
        <w:t>suicide is a non-starter</w:t>
      </w:r>
      <w:r w:rsidRPr="00F466C6">
        <w:rPr>
          <w:sz w:val="14"/>
        </w:rPr>
        <w:t xml:space="preserve">. </w:t>
      </w:r>
      <w:r w:rsidRPr="00F466C6">
        <w:rPr>
          <w:rStyle w:val="StyleUnderline"/>
        </w:rPr>
        <w:t xml:space="preserve">Not only is this a strategy for sustaining intra-ontological freedom, but it is also a strategy for pursuing the </w:t>
      </w:r>
      <w:r w:rsidRPr="00F466C6">
        <w:rPr>
          <w:rStyle w:val="Emphasis"/>
        </w:rPr>
        <w:t xml:space="preserve">disorganization of civil society. </w:t>
      </w:r>
      <w:r w:rsidRPr="00F466C6">
        <w:rPr>
          <w:rStyle w:val="StyleUnderline"/>
        </w:rPr>
        <w:t xml:space="preserve">It problematizes society’s ability to easily </w:t>
      </w:r>
      <w:r w:rsidRPr="00F466C6">
        <w:rPr>
          <w:rStyle w:val="Emphasis"/>
        </w:rPr>
        <w:t>script</w:t>
      </w:r>
      <w:r w:rsidRPr="00F466C6">
        <w:rPr>
          <w:rStyle w:val="StyleUnderline"/>
        </w:rPr>
        <w:t xml:space="preserve"> th</w:t>
      </w:r>
      <w:r w:rsidRPr="00DE0628">
        <w:rPr>
          <w:rStyle w:val="StyleUnderline"/>
        </w:rPr>
        <w:t xml:space="preserve">e </w:t>
      </w:r>
      <w:r w:rsidRPr="00DE0628">
        <w:rPr>
          <w:rStyle w:val="Emphasis"/>
        </w:rPr>
        <w:t>nature of Black life and Black resistance</w:t>
      </w:r>
      <w:r w:rsidRPr="00DE0628">
        <w:rPr>
          <w:rStyle w:val="StyleUnderline"/>
        </w:rPr>
        <w:t>.</w:t>
      </w:r>
      <w:r w:rsidR="00F466C6">
        <w:rPr>
          <w:rStyle w:val="StyleUnderline"/>
        </w:rPr>
        <w:t xml:space="preserve"> </w:t>
      </w:r>
      <w:r w:rsidRPr="00DE0628">
        <w:rPr>
          <w:rStyle w:val="Emphasis"/>
        </w:rPr>
        <w:t>Tactical flinches</w:t>
      </w:r>
      <w:r w:rsidRPr="00F466C6">
        <w:rPr>
          <w:sz w:val="14"/>
        </w:rPr>
        <w:t xml:space="preserve"> allow Blackness to become a thousand different villains disguised as citizens. It </w:t>
      </w:r>
      <w:r w:rsidRPr="00DE0628">
        <w:rPr>
          <w:rStyle w:val="StyleUnderline"/>
        </w:rPr>
        <w:t xml:space="preserve">is a protective mechanism for those who seek to </w:t>
      </w:r>
      <w:r w:rsidRPr="00DE0628">
        <w:rPr>
          <w:rStyle w:val="Emphasis"/>
        </w:rPr>
        <w:t>fight against tyranny</w:t>
      </w:r>
      <w:r w:rsidRPr="00DE0628">
        <w:rPr>
          <w:rStyle w:val="StyleUnderline"/>
        </w:rPr>
        <w:t xml:space="preserve"> without </w:t>
      </w:r>
      <w:r w:rsidRPr="00DE0628">
        <w:rPr>
          <w:rStyle w:val="Emphasis"/>
        </w:rPr>
        <w:t>inciting the wrath of the tyrannical</w:t>
      </w:r>
      <w:r w:rsidRPr="00F466C6">
        <w:rPr>
          <w:sz w:val="14"/>
        </w:rPr>
        <w:t xml:space="preserve">. </w:t>
      </w:r>
      <w:r w:rsidRPr="005307AF">
        <w:rPr>
          <w:rStyle w:val="StyleUnderline"/>
        </w:rPr>
        <w:t xml:space="preserve">This is not to say that Black resistance should ever flinch in its orientation to civil society at a </w:t>
      </w:r>
      <w:r w:rsidRPr="005307AF">
        <w:rPr>
          <w:rStyle w:val="Emphasis"/>
        </w:rPr>
        <w:t>fundamental level.</w:t>
      </w:r>
      <w:r w:rsidRPr="00F466C6">
        <w:rPr>
          <w:sz w:val="14"/>
        </w:rPr>
        <w:t xml:space="preserve"> </w:t>
      </w:r>
      <w:r w:rsidRPr="005307AF">
        <w:rPr>
          <w:rStyle w:val="StyleUnderline"/>
        </w:rPr>
        <w:t xml:space="preserve">It is to say that </w:t>
      </w:r>
      <w:proofErr w:type="gramStart"/>
      <w:r w:rsidRPr="005307AF">
        <w:rPr>
          <w:rStyle w:val="StyleUnderline"/>
        </w:rPr>
        <w:t>in order for</w:t>
      </w:r>
      <w:proofErr w:type="gramEnd"/>
      <w:r w:rsidRPr="005307AF">
        <w:rPr>
          <w:rStyle w:val="StyleUnderline"/>
        </w:rPr>
        <w:t xml:space="preserve"> Black life to </w:t>
      </w:r>
      <w:r w:rsidRPr="005307AF">
        <w:rPr>
          <w:rStyle w:val="Emphasis"/>
        </w:rPr>
        <w:t>exist in a world that wishes its death</w:t>
      </w:r>
      <w:r w:rsidRPr="005307AF">
        <w:rPr>
          <w:rStyle w:val="StyleUnderline"/>
        </w:rPr>
        <w:t xml:space="preserve">, it is </w:t>
      </w:r>
      <w:r w:rsidRPr="005307AF">
        <w:rPr>
          <w:rStyle w:val="Emphasis"/>
        </w:rPr>
        <w:t>necessary</w:t>
      </w:r>
      <w:r w:rsidRPr="005307AF">
        <w:rPr>
          <w:rStyle w:val="StyleUnderline"/>
        </w:rPr>
        <w:t xml:space="preserve"> to </w:t>
      </w:r>
      <w:r w:rsidRPr="005307AF">
        <w:rPr>
          <w:rStyle w:val="Emphasis"/>
        </w:rPr>
        <w:t>disguise that orientation</w:t>
      </w:r>
      <w:r w:rsidRPr="00F466C6">
        <w:rPr>
          <w:sz w:val="14"/>
        </w:rPr>
        <w:t xml:space="preserve"> </w:t>
      </w:r>
      <w:r w:rsidRPr="005307AF">
        <w:rPr>
          <w:rStyle w:val="StyleUnderline"/>
        </w:rPr>
        <w:t>and</w:t>
      </w:r>
      <w:r w:rsidRPr="00F466C6">
        <w:rPr>
          <w:sz w:val="14"/>
        </w:rPr>
        <w:t xml:space="preserve"> </w:t>
      </w:r>
      <w:r w:rsidRPr="005307AF">
        <w:rPr>
          <w:rStyle w:val="Emphasis"/>
        </w:rPr>
        <w:t>strategically</w:t>
      </w:r>
      <w:r w:rsidRPr="00F466C6">
        <w:rPr>
          <w:sz w:val="14"/>
        </w:rPr>
        <w:t xml:space="preserve"> </w:t>
      </w:r>
      <w:r w:rsidRPr="005307AF">
        <w:rPr>
          <w:rStyle w:val="StyleUnderline"/>
        </w:rPr>
        <w:t xml:space="preserve">present it in </w:t>
      </w:r>
      <w:r w:rsidRPr="00A0136B">
        <w:rPr>
          <w:rStyle w:val="StyleUnderline"/>
        </w:rPr>
        <w:t xml:space="preserve">certain settings. Some will be highly critical of this notion because it will be perceived as a call to sacrifice expressions of authentic self in an appeasement of the dominant order. </w:t>
      </w:r>
      <w:r w:rsidRPr="00A0136B">
        <w:rPr>
          <w:rStyle w:val="Emphasis"/>
        </w:rPr>
        <w:t>Instead</w:t>
      </w:r>
      <w:r w:rsidRPr="00A0136B">
        <w:rPr>
          <w:rStyle w:val="StyleUnderline"/>
        </w:rPr>
        <w:t xml:space="preserve">, this is a call to </w:t>
      </w:r>
      <w:r w:rsidRPr="00A0136B">
        <w:rPr>
          <w:rStyle w:val="Emphasis"/>
        </w:rPr>
        <w:t>reassess the very understanding of political orientation.</w:t>
      </w:r>
      <w:r w:rsidR="00F466C6">
        <w:rPr>
          <w:b/>
          <w:iCs/>
          <w:u w:val="single"/>
          <w:bdr w:val="single" w:sz="8" w:space="0" w:color="auto"/>
        </w:rPr>
        <w:t xml:space="preserve"> </w:t>
      </w:r>
      <w:r w:rsidRPr="00A0136B">
        <w:rPr>
          <w:rStyle w:val="StyleUnderline"/>
        </w:rPr>
        <w:t xml:space="preserve">Black resistance should embody </w:t>
      </w:r>
      <w:r w:rsidRPr="00A0136B">
        <w:rPr>
          <w:rStyle w:val="Emphasis"/>
        </w:rPr>
        <w:t>refusal at the core level</w:t>
      </w:r>
      <w:r w:rsidRPr="00A0136B">
        <w:rPr>
          <w:rStyle w:val="StyleUnderline"/>
        </w:rPr>
        <w:t xml:space="preserve">; that should be </w:t>
      </w:r>
      <w:r w:rsidRPr="00A0136B">
        <w:rPr>
          <w:rStyle w:val="Emphasis"/>
        </w:rPr>
        <w:t>internalized</w:t>
      </w:r>
      <w:r w:rsidRPr="00F466C6">
        <w:rPr>
          <w:sz w:val="14"/>
        </w:rPr>
        <w:t xml:space="preserve">, </w:t>
      </w:r>
      <w:r w:rsidRPr="00A0136B">
        <w:rPr>
          <w:rStyle w:val="StyleUnderline"/>
        </w:rPr>
        <w:t xml:space="preserve">and it is the very process of </w:t>
      </w:r>
      <w:r w:rsidRPr="00A0136B">
        <w:rPr>
          <w:rStyle w:val="Emphasis"/>
        </w:rPr>
        <w:t>mystifying that core refusal</w:t>
      </w:r>
      <w:r w:rsidRPr="00A0136B">
        <w:rPr>
          <w:rStyle w:val="StyleUnderline"/>
        </w:rPr>
        <w:t xml:space="preserve"> in acts of </w:t>
      </w:r>
      <w:r w:rsidRPr="00A0136B">
        <w:rPr>
          <w:rStyle w:val="Emphasis"/>
        </w:rPr>
        <w:t>fugitive transgressions</w:t>
      </w:r>
      <w:r w:rsidRPr="00A0136B">
        <w:rPr>
          <w:rStyle w:val="StyleUnderline"/>
        </w:rPr>
        <w:t xml:space="preserve"> against civil society that </w:t>
      </w:r>
      <w:r w:rsidRPr="00A0136B">
        <w:rPr>
          <w:rStyle w:val="Emphasis"/>
        </w:rPr>
        <w:t>renders its violence inoperable</w:t>
      </w:r>
      <w:r w:rsidRPr="00A0136B">
        <w:rPr>
          <w:rStyle w:val="StyleUnderline"/>
        </w:rPr>
        <w:t>.</w:t>
      </w:r>
      <w:r w:rsidRPr="00F466C6">
        <w:rPr>
          <w:sz w:val="14"/>
        </w:rPr>
        <w:t xml:space="preserve"> </w:t>
      </w:r>
      <w:r w:rsidRPr="00A0136B">
        <w:rPr>
          <w:rStyle w:val="Emphasis"/>
          <w:sz w:val="24"/>
        </w:rPr>
        <w:t>This is not a sacrifice of the authentic self</w:t>
      </w:r>
      <w:r w:rsidRPr="00A0136B">
        <w:rPr>
          <w:rStyle w:val="Emphasis"/>
        </w:rPr>
        <w:t>,</w:t>
      </w:r>
      <w:r w:rsidRPr="00A0136B">
        <w:rPr>
          <w:rStyle w:val="StyleUnderline"/>
        </w:rPr>
        <w:t xml:space="preserve"> but the mystification and </w:t>
      </w:r>
      <w:r w:rsidRPr="00A0136B">
        <w:rPr>
          <w:rStyle w:val="Emphasis"/>
        </w:rPr>
        <w:t xml:space="preserve">protection of authentic Blackness </w:t>
      </w:r>
      <w:r w:rsidRPr="00A0136B">
        <w:rPr>
          <w:rStyle w:val="Emphasis"/>
        </w:rPr>
        <w:lastRenderedPageBreak/>
        <w:t>in an act of rebellion against societal production of anti-Black violence</w:t>
      </w:r>
      <w:r w:rsidRPr="00A0136B">
        <w:rPr>
          <w:rStyle w:val="StyleUnderline"/>
        </w:rPr>
        <w:t>. This is an effective means of navigating Black ontological questions.</w:t>
      </w:r>
    </w:p>
    <w:p w14:paraId="47FF9837" w14:textId="30AF9EB1" w:rsidR="000056D6" w:rsidRPr="009F214B" w:rsidRDefault="002B0942" w:rsidP="000056D6">
      <w:pPr>
        <w:pStyle w:val="Heading4"/>
        <w:rPr>
          <w:rFonts w:cs="Calibri"/>
        </w:rPr>
      </w:pPr>
      <w:r>
        <w:t>5</w:t>
      </w:r>
      <w:r w:rsidR="000056D6">
        <w:t xml:space="preserve">] </w:t>
      </w:r>
      <w:r w:rsidR="000056D6" w:rsidRPr="009F214B">
        <w:rPr>
          <w:rFonts w:cs="Calibri"/>
        </w:rPr>
        <w:t xml:space="preserve">Youth participatory action research enables </w:t>
      </w:r>
      <w:r w:rsidR="000056D6" w:rsidRPr="009F214B">
        <w:rPr>
          <w:rFonts w:cs="Calibri"/>
          <w:i/>
        </w:rPr>
        <w:t>transformative resistance</w:t>
      </w:r>
      <w:r w:rsidR="000056D6" w:rsidRPr="009F214B">
        <w:rPr>
          <w:rFonts w:cs="Calibri"/>
        </w:rPr>
        <w:t xml:space="preserve"> and is crucial to make activism work</w:t>
      </w:r>
    </w:p>
    <w:p w14:paraId="337F44BB" w14:textId="77777777" w:rsidR="000056D6" w:rsidRPr="009F214B" w:rsidRDefault="000056D6" w:rsidP="000056D6">
      <w:pPr>
        <w:rPr>
          <w:rStyle w:val="Style13ptBold"/>
        </w:rPr>
      </w:pPr>
      <w:proofErr w:type="spellStart"/>
      <w:r w:rsidRPr="009F214B">
        <w:rPr>
          <w:rStyle w:val="Style13ptBold"/>
        </w:rPr>
        <w:t>Cammarota</w:t>
      </w:r>
      <w:proofErr w:type="spellEnd"/>
      <w:r w:rsidRPr="009F214B">
        <w:rPr>
          <w:rStyle w:val="Style13ptBold"/>
        </w:rPr>
        <w:t xml:space="preserve"> and Fine 08 </w:t>
      </w:r>
    </w:p>
    <w:p w14:paraId="347C901A" w14:textId="77777777" w:rsidR="000056D6" w:rsidRPr="009F214B" w:rsidRDefault="000056D6" w:rsidP="000056D6">
      <w:pPr>
        <w:rPr>
          <w:i/>
        </w:rPr>
      </w:pPr>
      <w:r w:rsidRPr="009F214B">
        <w:t xml:space="preserve">(Julio, </w:t>
      </w:r>
      <w:proofErr w:type="spellStart"/>
      <w:r w:rsidRPr="009F214B">
        <w:t>Education@Arizona</w:t>
      </w:r>
      <w:proofErr w:type="spellEnd"/>
      <w:r w:rsidRPr="009F214B">
        <w:t xml:space="preserve">, Michelle, </w:t>
      </w:r>
      <w:proofErr w:type="spellStart"/>
      <w:r w:rsidRPr="009F214B">
        <w:t>UrbanEducation@TheGraduateCenterNYU</w:t>
      </w:r>
      <w:proofErr w:type="spellEnd"/>
      <w:r w:rsidRPr="009F214B">
        <w:t xml:space="preserve">, </w:t>
      </w:r>
      <w:r w:rsidRPr="009F214B">
        <w:rPr>
          <w:i/>
        </w:rPr>
        <w:t>Youth Participatory Action Research</w:t>
      </w:r>
    </w:p>
    <w:p w14:paraId="29B10AF1" w14:textId="77777777" w:rsidR="000056D6" w:rsidRPr="009F214B" w:rsidRDefault="000056D6" w:rsidP="000056D6">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w:t>
      </w:r>
      <w:proofErr w:type="gramStart"/>
      <w:r w:rsidRPr="009F214B">
        <w:rPr>
          <w:rStyle w:val="StyleUnderline"/>
        </w:rPr>
        <w:t>real truth</w:t>
      </w:r>
      <w:proofErr w:type="gramEnd"/>
      <w:r w:rsidRPr="009F214B">
        <w:rPr>
          <w:rStyle w:val="StyleUnderline"/>
        </w:rPr>
        <w:t xml:space="preserve">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w:t>
      </w:r>
      <w:proofErr w:type="gramStart"/>
      <w:r w:rsidRPr="009F214B">
        <w:rPr>
          <w:sz w:val="16"/>
        </w:rPr>
        <w:t>in !</w:t>
      </w:r>
      <w:proofErr w:type="gramEnd"/>
      <w:r w:rsidRPr="009F214B">
        <w:rPr>
          <w:sz w:val="16"/>
        </w:rPr>
        <w:t xml:space="preserve">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w:t>
      </w:r>
      <w:proofErr w:type="gramStart"/>
      <w:r w:rsidRPr="009F214B">
        <w:rPr>
          <w:sz w:val="16"/>
        </w:rPr>
        <w:t>in reality he</w:t>
      </w:r>
      <w:proofErr w:type="gramEnd"/>
      <w:r w:rsidRPr="009F214B">
        <w:rPr>
          <w:sz w:val="16"/>
        </w:rPr>
        <w:t xml:space="preserv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9F214B">
        <w:rPr>
          <w:sz w:val="16"/>
        </w:rPr>
        <w:t>in !</w:t>
      </w:r>
      <w:proofErr w:type="gramEnd"/>
      <w:r w:rsidRPr="009F214B">
        <w:rPr>
          <w:sz w:val="16"/>
        </w:rPr>
        <w:t xml:space="preserve">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w:t>
      </w:r>
      <w:proofErr w:type="spellStart"/>
      <w:r w:rsidRPr="009F214B">
        <w:rPr>
          <w:sz w:val="16"/>
        </w:rPr>
        <w:t>ection</w:t>
      </w:r>
      <w:proofErr w:type="spellEnd"/>
      <w:r w:rsidRPr="009F214B">
        <w:rPr>
          <w:sz w:val="16"/>
        </w:rPr>
        <w:t xml:space="preserve">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w:t>
      </w:r>
      <w:proofErr w:type="spellStart"/>
      <w:r w:rsidRPr="009F214B">
        <w:rPr>
          <w:sz w:val="16"/>
        </w:rPr>
        <w:t>Bourgois</w:t>
      </w:r>
      <w:proofErr w:type="spellEnd"/>
      <w:r w:rsidRPr="009F214B">
        <w:rPr>
          <w:sz w:val="16"/>
        </w:rPr>
        <w:t xml:space="preserve">,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 xml:space="preserve">through research about complex power </w:t>
      </w:r>
      <w:proofErr w:type="spellStart"/>
      <w:proofErr w:type="gramStart"/>
      <w:r w:rsidRPr="009F214B">
        <w:rPr>
          <w:rStyle w:val="Emphasis"/>
          <w:highlight w:val="green"/>
        </w:rPr>
        <w:t>relations</w:t>
      </w:r>
      <w:r w:rsidRPr="009F214B">
        <w:rPr>
          <w:sz w:val="16"/>
        </w:rPr>
        <w:t>,</w:t>
      </w:r>
      <w:r w:rsidRPr="009F214B">
        <w:rPr>
          <w:rStyle w:val="StyleUnderline"/>
          <w:highlight w:val="green"/>
        </w:rPr>
        <w:t>histories</w:t>
      </w:r>
      <w:proofErr w:type="spellEnd"/>
      <w:proofErr w:type="gramEnd"/>
      <w:r w:rsidRPr="009F214B">
        <w:rPr>
          <w:rStyle w:val="StyleUnderline"/>
          <w:highlight w:val="green"/>
        </w:rPr>
        <w:t xml:space="preserve">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 xml:space="preserve">research is designed to contest and transform </w:t>
      </w:r>
      <w:r w:rsidRPr="009F214B">
        <w:rPr>
          <w:rStyle w:val="Emphasis"/>
          <w:highlight w:val="green"/>
        </w:rPr>
        <w:lastRenderedPageBreak/>
        <w:t>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proofErr w:type="gramStart"/>
      <w:r w:rsidRPr="009F214B">
        <w:rPr>
          <w:rStyle w:val="StyleUnderline"/>
        </w:rPr>
        <w:t>at the same time that</w:t>
      </w:r>
      <w:proofErr w:type="gramEnd"/>
      <w:r w:rsidRPr="009F214B">
        <w:rPr>
          <w:rStyle w:val="StyleUnderline"/>
        </w:rPr>
        <w:t xml:space="preserve">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w:t>
      </w:r>
      <w:proofErr w:type="spellStart"/>
      <w:r w:rsidRPr="009F214B">
        <w:rPr>
          <w:sz w:val="16"/>
        </w:rPr>
        <w:t>domi-nant</w:t>
      </w:r>
      <w:proofErr w:type="spellEnd"/>
      <w:r w:rsidRPr="009F214B">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proofErr w:type="gramStart"/>
      <w:r w:rsidRPr="009F214B">
        <w:rPr>
          <w:rStyle w:val="StyleUnderline"/>
        </w:rPr>
        <w:t>Similar to</w:t>
      </w:r>
      <w:proofErr w:type="gramEnd"/>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w:t>
      </w:r>
      <w:proofErr w:type="spellStart"/>
      <w:r w:rsidRPr="009F214B">
        <w:rPr>
          <w:sz w:val="16"/>
        </w:rPr>
        <w:t>en</w:t>
      </w:r>
      <w:proofErr w:type="spellEnd"/>
      <w:r w:rsidRPr="009F214B">
        <w:rPr>
          <w:sz w:val="16"/>
        </w:rPr>
        <w:t xml:space="preserve">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w:t>
      </w:r>
      <w:proofErr w:type="gramStart"/>
      <w:r w:rsidRPr="009F214B">
        <w:rPr>
          <w:sz w:val="16"/>
        </w:rPr>
        <w:t>ideological !</w:t>
      </w:r>
      <w:proofErr w:type="gramEnd"/>
      <w:r w:rsidRPr="009F214B">
        <w:rPr>
          <w:sz w:val="16"/>
        </w:rPr>
        <w:t xml:space="preserve"> </w:t>
      </w:r>
      <w:proofErr w:type="spellStart"/>
      <w:r w:rsidRPr="009F214B">
        <w:rPr>
          <w:sz w:val="16"/>
        </w:rPr>
        <w:t>ligree</w:t>
      </w:r>
      <w:proofErr w:type="spellEnd"/>
      <w:r w:rsidRPr="009F214B">
        <w:rPr>
          <w:sz w:val="16"/>
        </w:rPr>
        <w:t xml:space="preserve"> espoused by educational institutions. " </w:t>
      </w:r>
      <w:proofErr w:type="spellStart"/>
      <w:proofErr w:type="gramStart"/>
      <w:r w:rsidRPr="009F214B">
        <w:rPr>
          <w:sz w:val="16"/>
        </w:rPr>
        <w:t>ey</w:t>
      </w:r>
      <w:proofErr w:type="spellEnd"/>
      <w:proofErr w:type="gramEnd"/>
      <w:r w:rsidRPr="009F214B">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9F214B">
        <w:rPr>
          <w:sz w:val="16"/>
        </w:rPr>
        <w:t>Bourgois</w:t>
      </w:r>
      <w:proofErr w:type="spellEnd"/>
      <w:r w:rsidRPr="009F214B">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 xml:space="preserve">we challenge scholars, educators, and activists to consider how to create such </w:t>
      </w:r>
      <w:r w:rsidRPr="009F214B">
        <w:rPr>
          <w:rStyle w:val="StyleUnderline"/>
        </w:rPr>
        <w:lastRenderedPageBreak/>
        <w:t>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w:t>
      </w:r>
      <w:proofErr w:type="spellStart"/>
      <w:r w:rsidRPr="009F214B">
        <w:rPr>
          <w:rStyle w:val="Emphasis"/>
        </w:rPr>
        <w:t>proces</w:t>
      </w:r>
      <w:proofErr w:type="spellEnd"/>
      <w:r w:rsidRPr="009F214B">
        <w:rPr>
          <w:rStyle w:val="Emphasis"/>
        </w:rPr>
        <w:t xml:space="preserve"> </w:t>
      </w:r>
      <w:proofErr w:type="spellStart"/>
      <w:r w:rsidRPr="009F214B">
        <w:rPr>
          <w:rStyle w:val="Emphasis"/>
        </w:rPr>
        <w:t>ses</w:t>
      </w:r>
      <w:proofErr w:type="spellEnd"/>
      <w:r w:rsidRPr="009F214B">
        <w:rPr>
          <w:rStyle w:val="Emphasis"/>
        </w:rPr>
        <w:t xml:space="preserve">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9F214B">
        <w:rPr>
          <w:sz w:val="16"/>
        </w:rPr>
        <w:t>fixxed</w:t>
      </w:r>
      <w:proofErr w:type="spellEnd"/>
      <w:r w:rsidRPr="009F214B">
        <w:rPr>
          <w:sz w:val="16"/>
        </w:rPr>
        <w:t xml:space="preserve">, cultural sensibility. This perspective of young people sustains the ridged essentialization trap that has plagued studies of youth for years (Anderson, 1990; Newman, 1999; </w:t>
      </w:r>
      <w:proofErr w:type="spellStart"/>
      <w:r w:rsidRPr="009F214B">
        <w:rPr>
          <w:sz w:val="16"/>
        </w:rPr>
        <w:t>Ogbu</w:t>
      </w:r>
      <w:proofErr w:type="spellEnd"/>
      <w:r w:rsidRPr="009F214B">
        <w:rPr>
          <w:sz w:val="16"/>
        </w:rPr>
        <w:t xml:space="preserve">, 1978). The traditional essentialized view maintains that any problem (poverty, educational failure, </w:t>
      </w:r>
      <w:proofErr w:type="gramStart"/>
      <w:r w:rsidRPr="009F214B">
        <w:rPr>
          <w:sz w:val="16"/>
        </w:rPr>
        <w:t>drug</w:t>
      </w:r>
      <w:proofErr w:type="gramEnd"/>
      <w:r w:rsidRPr="009F214B">
        <w:rPr>
          <w:sz w:val="16"/>
        </w:rPr>
        <w:t xml:space="preserve"> and alcohol abuse, etc.) faced by youth results of their own volition, thereby blaming the victim for the victim’s problems. </w:t>
      </w:r>
      <w:r w:rsidRPr="009F214B">
        <w:rPr>
          <w:rStyle w:val="StyleUnderline"/>
        </w:rPr>
        <w:t xml:space="preserve">Critical youth studies </w:t>
      </w:r>
      <w:proofErr w:type="gramStart"/>
      <w:r w:rsidRPr="009F214B">
        <w:rPr>
          <w:rStyle w:val="StyleUnderline"/>
        </w:rPr>
        <w:t>goes</w:t>
      </w:r>
      <w:proofErr w:type="gramEnd"/>
      <w:r w:rsidRPr="009F214B">
        <w:rPr>
          <w:rStyle w:val="StyleUnderline"/>
        </w:rPr>
        <w:t xml:space="preserve">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 xml:space="preserve">YPAR represents not only a formal pedagogy of resistance but also </w:t>
      </w:r>
      <w:proofErr w:type="gramStart"/>
      <w:r w:rsidRPr="009F214B">
        <w:rPr>
          <w:rStyle w:val="Emphasis"/>
        </w:rPr>
        <w:t>the means by which</w:t>
      </w:r>
      <w:proofErr w:type="gramEnd"/>
      <w:r w:rsidRPr="009F214B">
        <w:rPr>
          <w:rStyle w:val="Emphasis"/>
        </w:rPr>
        <w:t xml:space="preserve"> young people engage transformational resistance</w:t>
      </w:r>
      <w:r w:rsidRPr="009F214B">
        <w:rPr>
          <w:sz w:val="16"/>
        </w:rPr>
        <w:t>. (1-4)</w:t>
      </w:r>
    </w:p>
    <w:p w14:paraId="07FD7CB2" w14:textId="77777777" w:rsidR="000056D6" w:rsidRDefault="000056D6" w:rsidP="000056D6">
      <w:pPr>
        <w:pStyle w:val="Heading4"/>
        <w:rPr>
          <w:sz w:val="16"/>
        </w:rPr>
      </w:pPr>
    </w:p>
    <w:p w14:paraId="22A57489" w14:textId="77777777" w:rsidR="000056D6" w:rsidRPr="009D3669" w:rsidRDefault="000056D6" w:rsidP="000056D6"/>
    <w:p w14:paraId="4968BAAB" w14:textId="40746444" w:rsidR="00E42E4C" w:rsidRPr="00F601E6" w:rsidRDefault="00E42E4C" w:rsidP="000056D6">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393B"/>
    <w:rsid w:val="000029E3"/>
    <w:rsid w:val="000029E8"/>
    <w:rsid w:val="00004225"/>
    <w:rsid w:val="00004E39"/>
    <w:rsid w:val="000056D6"/>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5466"/>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942"/>
    <w:rsid w:val="002B4FD0"/>
    <w:rsid w:val="002B5511"/>
    <w:rsid w:val="002B7ACF"/>
    <w:rsid w:val="002E0643"/>
    <w:rsid w:val="002E392E"/>
    <w:rsid w:val="002E608E"/>
    <w:rsid w:val="002E6BBC"/>
    <w:rsid w:val="002F1BA9"/>
    <w:rsid w:val="002F6E74"/>
    <w:rsid w:val="003070CB"/>
    <w:rsid w:val="003106B3"/>
    <w:rsid w:val="003114F2"/>
    <w:rsid w:val="0031385D"/>
    <w:rsid w:val="003171AB"/>
    <w:rsid w:val="003223B2"/>
    <w:rsid w:val="00322A67"/>
    <w:rsid w:val="00330E13"/>
    <w:rsid w:val="0033393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2E1"/>
    <w:rsid w:val="005224F2"/>
    <w:rsid w:val="00533F1C"/>
    <w:rsid w:val="00536D8B"/>
    <w:rsid w:val="005379C3"/>
    <w:rsid w:val="0055009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12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283"/>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42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DA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84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432F"/>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CC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6C6"/>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3A87B3"/>
  <w14:defaultImageDpi w14:val="300"/>
  <w15:docId w15:val="{3B72BFCD-ECE6-EE49-97E3-3053585F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39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39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39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339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3339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39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93B"/>
  </w:style>
  <w:style w:type="character" w:customStyle="1" w:styleId="Heading1Char">
    <w:name w:val="Heading 1 Char"/>
    <w:aliases w:val="Pocket Char"/>
    <w:basedOn w:val="DefaultParagraphFont"/>
    <w:link w:val="Heading1"/>
    <w:uiPriority w:val="9"/>
    <w:rsid w:val="003339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393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3393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3393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3393B"/>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33393B"/>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3393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3393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33393B"/>
    <w:rPr>
      <w:color w:val="auto"/>
      <w:u w:val="none"/>
    </w:rPr>
  </w:style>
  <w:style w:type="paragraph" w:styleId="DocumentMap">
    <w:name w:val="Document Map"/>
    <w:basedOn w:val="Normal"/>
    <w:link w:val="DocumentMapChar"/>
    <w:uiPriority w:val="99"/>
    <w:semiHidden/>
    <w:unhideWhenUsed/>
    <w:rsid w:val="003339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393B"/>
    <w:rPr>
      <w:rFonts w:ascii="Lucida Grande" w:hAnsi="Lucida Grande" w:cs="Lucida Grande"/>
    </w:rPr>
  </w:style>
  <w:style w:type="character" w:styleId="UnresolvedMention">
    <w:name w:val="Unresolved Mention"/>
    <w:basedOn w:val="DefaultParagraphFont"/>
    <w:uiPriority w:val="99"/>
    <w:semiHidden/>
    <w:unhideWhenUsed/>
    <w:rsid w:val="0033393B"/>
    <w:rPr>
      <w:color w:val="605E5C"/>
      <w:shd w:val="clear" w:color="auto" w:fill="E1DFDD"/>
    </w:rPr>
  </w:style>
  <w:style w:type="paragraph" w:customStyle="1" w:styleId="textbold">
    <w:name w:val="text bold"/>
    <w:basedOn w:val="Normal"/>
    <w:link w:val="Emphasis"/>
    <w:uiPriority w:val="20"/>
    <w:qFormat/>
    <w:rsid w:val="0033393B"/>
    <w:pPr>
      <w:widowControl w:val="0"/>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1"/>
    <w:qFormat/>
    <w:rsid w:val="003339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3393B"/>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33393B"/>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33393B"/>
    <w:pPr>
      <w:spacing w:after="160" w:line="259" w:lineRule="auto"/>
    </w:pPr>
    <w:rPr>
      <w:rFonts w:eastAsiaTheme="minorHAnsi"/>
      <w:sz w:val="22"/>
      <w:szCs w:val="22"/>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autoRedefine/>
    <w:uiPriority w:val="99"/>
    <w:qFormat/>
    <w:rsid w:val="003339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004E39"/>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fP-2F9MXj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www.inquiriesjournal.com/articles/1435/2/addressing-shortcomings-in-afro-pessim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15663</Words>
  <Characters>89285</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2021-11-21T16:07:00Z</dcterms:created>
  <dcterms:modified xsi:type="dcterms:W3CDTF">2021-11-21T16:07:00Z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