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5F6D7" w14:textId="77777777" w:rsidR="00625AE9" w:rsidRDefault="00625AE9" w:rsidP="00625AE9"/>
    <w:p w14:paraId="0E3F4F81" w14:textId="51F100E4" w:rsidR="00F66B27" w:rsidRDefault="00F66B27" w:rsidP="00F66B27">
      <w:pPr>
        <w:pStyle w:val="Heading1"/>
      </w:pPr>
      <w:r>
        <w:lastRenderedPageBreak/>
        <w:t>1AC</w:t>
      </w:r>
    </w:p>
    <w:p w14:paraId="2DD9C754" w14:textId="77777777" w:rsidR="00F66B27" w:rsidRDefault="00F66B27" w:rsidP="00F66B27">
      <w:pPr>
        <w:pStyle w:val="Heading3"/>
      </w:pPr>
      <w:r>
        <w:lastRenderedPageBreak/>
        <w:t>1AC – Plan</w:t>
      </w:r>
    </w:p>
    <w:p w14:paraId="16C0B597" w14:textId="77777777" w:rsidR="00F66B27" w:rsidRDefault="00F66B27" w:rsidP="00F66B27">
      <w:pPr>
        <w:pStyle w:val="Heading4"/>
      </w:pPr>
      <w:r>
        <w:t>Plan – The appropriation of outer space through the production of space debris by private entities is unjust.</w:t>
      </w:r>
    </w:p>
    <w:p w14:paraId="7A030DAF" w14:textId="77777777" w:rsidR="00F66B27" w:rsidRDefault="00F66B27" w:rsidP="00F66B27"/>
    <w:p w14:paraId="6230FCBD" w14:textId="77777777" w:rsidR="00F66B27" w:rsidRDefault="00F66B27" w:rsidP="00F66B27">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0C5CDCC5" w14:textId="77777777" w:rsidR="00F66B27" w:rsidRDefault="00F66B27" w:rsidP="00F66B27">
      <w:pPr>
        <w:pStyle w:val="ListParagraph"/>
        <w:numPr>
          <w:ilvl w:val="0"/>
          <w:numId w:val="12"/>
        </w:numPr>
      </w:pPr>
      <w:r>
        <w:t xml:space="preserve">Private entities: </w:t>
      </w:r>
      <w:proofErr w:type="gramStart"/>
      <w:r>
        <w:t>Non-governmental</w:t>
      </w:r>
      <w:proofErr w:type="gramEnd"/>
    </w:p>
    <w:p w14:paraId="618E1994" w14:textId="77777777" w:rsidR="00F66B27" w:rsidRPr="001D570B" w:rsidRDefault="00F66B27" w:rsidP="00F66B27">
      <w:pPr>
        <w:pStyle w:val="ListParagraph"/>
        <w:numPr>
          <w:ilvl w:val="0"/>
          <w:numId w:val="12"/>
        </w:numPr>
      </w:pPr>
      <w:r>
        <w:t>Space debris: Non-functional Space Objects</w:t>
      </w:r>
    </w:p>
    <w:p w14:paraId="23781C75" w14:textId="77777777" w:rsidR="00F66B27" w:rsidRPr="00612602" w:rsidRDefault="00F66B27" w:rsidP="00F66B27">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51E8783D" w14:textId="77777777" w:rsidR="00F66B27" w:rsidRPr="00934304" w:rsidRDefault="00F66B27" w:rsidP="00F66B27">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C62E98">
        <w:rPr>
          <w:highlight w:val="green"/>
          <w:u w:val="single"/>
        </w:rPr>
        <w:t xml:space="preserve">space debris </w:t>
      </w:r>
      <w:r w:rsidRPr="00C62E98">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C62E98">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C62E98">
        <w:rPr>
          <w:highlight w:val="green"/>
          <w:u w:val="single"/>
        </w:rPr>
        <w:t>non-governmental</w:t>
      </w:r>
      <w:r w:rsidRPr="00934304">
        <w:rPr>
          <w:u w:val="single"/>
        </w:rPr>
        <w:t xml:space="preserve"> private </w:t>
      </w:r>
      <w:r w:rsidRPr="00C62E98">
        <w:rPr>
          <w:highlight w:val="green"/>
          <w:u w:val="single"/>
        </w:rPr>
        <w:t>enterprises</w:t>
      </w:r>
      <w:r w:rsidRPr="00934304">
        <w:rPr>
          <w:u w:val="single"/>
        </w:rPr>
        <w:t xml:space="preserve"> may be </w:t>
      </w:r>
      <w:r w:rsidRPr="00934304">
        <w:rPr>
          <w:rStyle w:val="Emphasis"/>
        </w:rPr>
        <w:t xml:space="preserve">inclined to legally </w:t>
      </w:r>
      <w:r w:rsidRPr="00C62E98">
        <w:rPr>
          <w:rStyle w:val="Emphasis"/>
          <w:highlight w:val="green"/>
        </w:rPr>
        <w:t>define space debris</w:t>
      </w:r>
      <w:r w:rsidRPr="00934304">
        <w:rPr>
          <w:u w:val="single"/>
        </w:rPr>
        <w:t xml:space="preserve"> as something other than “space objects” </w:t>
      </w:r>
      <w:proofErr w:type="gramStart"/>
      <w:r w:rsidRPr="00934304">
        <w:rPr>
          <w:u w:val="single"/>
        </w:rPr>
        <w:t xml:space="preserve">in order </w:t>
      </w:r>
      <w:r w:rsidRPr="00C62E98">
        <w:rPr>
          <w:highlight w:val="green"/>
          <w:u w:val="single"/>
        </w:rPr>
        <w:t>to</w:t>
      </w:r>
      <w:proofErr w:type="gramEnd"/>
      <w:r w:rsidRPr="00C62E98">
        <w:rPr>
          <w:highlight w:val="green"/>
          <w:u w:val="single"/>
        </w:rPr>
        <w:t xml:space="preserve"> </w:t>
      </w:r>
      <w:r w:rsidRPr="00C62E98">
        <w:rPr>
          <w:rStyle w:val="Emphasis"/>
          <w:highlight w:val="green"/>
        </w:rPr>
        <w:t>avoid</w:t>
      </w:r>
      <w:r w:rsidRPr="00934304">
        <w:rPr>
          <w:rStyle w:val="Emphasis"/>
        </w:rPr>
        <w:t xml:space="preserve"> the Outer Space Treaty’s aforementioned financial </w:t>
      </w:r>
      <w:r w:rsidRPr="00C62E98">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5E599DCA" w14:textId="77777777" w:rsidR="00F66B27" w:rsidRPr="00934304" w:rsidRDefault="00F66B27" w:rsidP="00F66B27">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C62E98">
        <w:rPr>
          <w:highlight w:val="green"/>
          <w:u w:val="single"/>
        </w:rPr>
        <w:t xml:space="preserve">support </w:t>
      </w:r>
      <w:r w:rsidRPr="00C62E98">
        <w:rPr>
          <w:rStyle w:val="Emphasis"/>
          <w:highlight w:val="green"/>
        </w:rPr>
        <w:t>revising</w:t>
      </w:r>
      <w:r w:rsidRPr="00934304">
        <w:rPr>
          <w:rStyle w:val="Emphasis"/>
        </w:rPr>
        <w:t xml:space="preserve"> the </w:t>
      </w:r>
      <w:r w:rsidRPr="00C62E98">
        <w:rPr>
          <w:rStyle w:val="Emphasis"/>
          <w:highlight w:val="green"/>
        </w:rPr>
        <w:t>O</w:t>
      </w:r>
      <w:r w:rsidRPr="00934304">
        <w:rPr>
          <w:rStyle w:val="Emphasis"/>
        </w:rPr>
        <w:t xml:space="preserve">uter </w:t>
      </w:r>
      <w:r w:rsidRPr="00C62E98">
        <w:rPr>
          <w:rStyle w:val="Emphasis"/>
          <w:highlight w:val="green"/>
        </w:rPr>
        <w:t>S</w:t>
      </w:r>
      <w:r w:rsidRPr="00934304">
        <w:rPr>
          <w:rStyle w:val="Emphasis"/>
        </w:rPr>
        <w:t xml:space="preserve">pace </w:t>
      </w:r>
      <w:r w:rsidRPr="00C62E98">
        <w:rPr>
          <w:rStyle w:val="Emphasis"/>
          <w:highlight w:val="green"/>
        </w:rPr>
        <w:t>T</w:t>
      </w:r>
      <w:r w:rsidRPr="00934304">
        <w:rPr>
          <w:rStyle w:val="Emphasis"/>
        </w:rPr>
        <w:t xml:space="preserve">reaty </w:t>
      </w:r>
      <w:r w:rsidRPr="00C62E98">
        <w:rPr>
          <w:rStyle w:val="Emphasis"/>
          <w:highlight w:val="green"/>
        </w:rPr>
        <w:t>by</w:t>
      </w:r>
      <w:r w:rsidRPr="00934304">
        <w:rPr>
          <w:rStyle w:val="Emphasis"/>
        </w:rPr>
        <w:t xml:space="preserve"> clearly </w:t>
      </w:r>
      <w:r w:rsidRPr="00C62E98">
        <w:rPr>
          <w:rStyle w:val="Emphasis"/>
          <w:highlight w:val="green"/>
        </w:rPr>
        <w:t>defining space debris</w:t>
      </w:r>
      <w:r w:rsidRPr="00C62E98">
        <w:rPr>
          <w:highlight w:val="green"/>
          <w:u w:val="single"/>
        </w:rPr>
        <w:t>, increasing</w:t>
      </w:r>
      <w:r w:rsidRPr="00934304">
        <w:rPr>
          <w:u w:val="single"/>
        </w:rPr>
        <w:t xml:space="preserve"> its </w:t>
      </w:r>
      <w:r w:rsidRPr="00934304">
        <w:rPr>
          <w:rStyle w:val="Emphasis"/>
        </w:rPr>
        <w:t xml:space="preserve">technology-specific </w:t>
      </w:r>
      <w:r w:rsidRPr="00C62E98">
        <w:rPr>
          <w:rStyle w:val="Emphasis"/>
          <w:highlight w:val="green"/>
        </w:rPr>
        <w:t>language</w:t>
      </w:r>
      <w:r w:rsidRPr="00C62E98">
        <w:rPr>
          <w:highlight w:val="green"/>
          <w:u w:val="single"/>
        </w:rPr>
        <w:t xml:space="preserve"> to combat</w:t>
      </w:r>
      <w:r w:rsidRPr="00934304">
        <w:rPr>
          <w:u w:val="single"/>
        </w:rPr>
        <w:t xml:space="preserve"> </w:t>
      </w:r>
      <w:r w:rsidRPr="00934304">
        <w:rPr>
          <w:rStyle w:val="Emphasis"/>
        </w:rPr>
        <w:t xml:space="preserve">space </w:t>
      </w:r>
      <w:r w:rsidRPr="00C62E98">
        <w:rPr>
          <w:rStyle w:val="Emphasis"/>
          <w:highlight w:val="green"/>
        </w:rPr>
        <w:t>debris</w:t>
      </w:r>
      <w:r w:rsidRPr="00934304">
        <w:rPr>
          <w:rStyle w:val="Emphasis"/>
        </w:rPr>
        <w:t xml:space="preserve"> issues, </w:t>
      </w:r>
      <w:r w:rsidRPr="00C62E98">
        <w:rPr>
          <w:rStyle w:val="Emphasis"/>
          <w:highlight w:val="green"/>
        </w:rPr>
        <w:t>and outlining</w:t>
      </w:r>
      <w:r w:rsidRPr="00934304">
        <w:rPr>
          <w:rStyle w:val="Emphasis"/>
        </w:rPr>
        <w:t xml:space="preserve"> specific </w:t>
      </w:r>
      <w:r w:rsidRPr="00C62E98">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w:t>
      </w:r>
      <w:proofErr w:type="gramStart"/>
      <w:r w:rsidRPr="00934304">
        <w:rPr>
          <w:sz w:val="14"/>
        </w:rPr>
        <w:t>in order to</w:t>
      </w:r>
      <w:proofErr w:type="gramEnd"/>
      <w:r w:rsidRPr="00934304">
        <w:rPr>
          <w:sz w:val="14"/>
        </w:rPr>
        <w:t xml:space="preserve">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2F074239" w14:textId="77777777" w:rsidR="00F66B27" w:rsidRPr="00934304" w:rsidRDefault="00F66B27" w:rsidP="00F66B27">
      <w:pPr>
        <w:rPr>
          <w:sz w:val="14"/>
        </w:rPr>
      </w:pPr>
      <w:r w:rsidRPr="00934304">
        <w:rPr>
          <w:sz w:val="14"/>
        </w:rPr>
        <w:lastRenderedPageBreak/>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C62E98">
        <w:rPr>
          <w:highlight w:val="green"/>
          <w:u w:val="single"/>
        </w:rPr>
        <w:t>private enterprises</w:t>
      </w:r>
      <w:r w:rsidRPr="00934304">
        <w:rPr>
          <w:u w:val="single"/>
        </w:rPr>
        <w:t xml:space="preserve"> sending objects into space are </w:t>
      </w:r>
      <w:r w:rsidRPr="00C62E98">
        <w:rPr>
          <w:rStyle w:val="Emphasis"/>
          <w:highlight w:val="green"/>
        </w:rPr>
        <w:t xml:space="preserve">subject to </w:t>
      </w:r>
      <w:r w:rsidRPr="00934304">
        <w:rPr>
          <w:rStyle w:val="Emphasis"/>
        </w:rPr>
        <w:t xml:space="preserve">even </w:t>
      </w:r>
      <w:r w:rsidRPr="00C62E98">
        <w:rPr>
          <w:rStyle w:val="Emphasis"/>
          <w:highlight w:val="green"/>
        </w:rPr>
        <w:t>less</w:t>
      </w:r>
      <w:r w:rsidRPr="00934304">
        <w:rPr>
          <w:rStyle w:val="Emphasis"/>
        </w:rPr>
        <w:t xml:space="preserve"> stringent </w:t>
      </w:r>
      <w:r w:rsidRPr="00C62E98">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C62E98">
        <w:rPr>
          <w:highlight w:val="green"/>
          <w:u w:val="single"/>
        </w:rPr>
        <w:t>nongovernmental</w:t>
      </w:r>
      <w:r w:rsidRPr="00934304">
        <w:rPr>
          <w:u w:val="single"/>
        </w:rPr>
        <w:t xml:space="preserve"> satellite </w:t>
      </w:r>
      <w:r w:rsidRPr="00C62E98">
        <w:rPr>
          <w:highlight w:val="green"/>
          <w:u w:val="single"/>
        </w:rPr>
        <w:t xml:space="preserve">companies </w:t>
      </w:r>
      <w:r w:rsidRPr="00C62E98">
        <w:rPr>
          <w:rStyle w:val="Emphasis"/>
          <w:highlight w:val="green"/>
        </w:rPr>
        <w:t>send</w:t>
      </w:r>
      <w:r w:rsidRPr="00934304">
        <w:rPr>
          <w:rStyle w:val="Emphasis"/>
        </w:rPr>
        <w:t xml:space="preserve"> many </w:t>
      </w:r>
      <w:r w:rsidRPr="00C62E98">
        <w:rPr>
          <w:rStyle w:val="Emphasis"/>
          <w:highlight w:val="green"/>
        </w:rPr>
        <w:t>satellites</w:t>
      </w:r>
      <w:r w:rsidRPr="00934304">
        <w:rPr>
          <w:rStyle w:val="Emphasis"/>
        </w:rPr>
        <w:t xml:space="preserve"> into orbit </w:t>
      </w:r>
      <w:proofErr w:type="gramStart"/>
      <w:r w:rsidRPr="00934304">
        <w:rPr>
          <w:rStyle w:val="Emphasis"/>
        </w:rPr>
        <w:t xml:space="preserve">in order </w:t>
      </w:r>
      <w:r w:rsidRPr="00C62E98">
        <w:rPr>
          <w:rStyle w:val="Emphasis"/>
          <w:highlight w:val="green"/>
        </w:rPr>
        <w:t>to</w:t>
      </w:r>
      <w:proofErr w:type="gramEnd"/>
      <w:r w:rsidRPr="00C62E98">
        <w:rPr>
          <w:rStyle w:val="Emphasis"/>
          <w:highlight w:val="green"/>
        </w:rPr>
        <w:t xml:space="preserve"> maximize</w:t>
      </w:r>
      <w:r w:rsidRPr="00934304">
        <w:rPr>
          <w:rStyle w:val="Emphasis"/>
        </w:rPr>
        <w:t xml:space="preserve"> their </w:t>
      </w:r>
      <w:r w:rsidRPr="00C62E98">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44845781" w14:textId="77777777" w:rsidR="00F66B27" w:rsidRDefault="00F66B27" w:rsidP="00F66B27"/>
    <w:p w14:paraId="241DBEB1" w14:textId="77777777" w:rsidR="00F66B27" w:rsidRDefault="00F66B27" w:rsidP="00F66B27">
      <w:pPr>
        <w:pStyle w:val="Heading4"/>
      </w:pPr>
      <w:r>
        <w:t xml:space="preserve">The aff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24294313" w14:textId="77777777" w:rsidR="00F66B27" w:rsidRPr="00431518" w:rsidRDefault="00F66B27" w:rsidP="00F66B27">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10"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5DFF0146" w14:textId="77777777" w:rsidR="00F66B27" w:rsidRPr="001D570B" w:rsidRDefault="00F66B27" w:rsidP="00F66B27">
      <w:pPr>
        <w:rPr>
          <w:rStyle w:val="Emphasis"/>
        </w:rPr>
      </w:pPr>
      <w:r w:rsidRPr="00431518">
        <w:rPr>
          <w:u w:val="single"/>
        </w:rPr>
        <w:t xml:space="preserve">A number of technological and </w:t>
      </w:r>
      <w:r w:rsidRPr="00C62E98">
        <w:rPr>
          <w:highlight w:val="green"/>
          <w:u w:val="single"/>
        </w:rPr>
        <w:t>regulatory solutions</w:t>
      </w:r>
      <w:r w:rsidRPr="00431518">
        <w:rPr>
          <w:u w:val="single"/>
        </w:rPr>
        <w:t xml:space="preserve">, such as active debris </w:t>
      </w:r>
      <w:proofErr w:type="gramStart"/>
      <w:r w:rsidRPr="00431518">
        <w:rPr>
          <w:u w:val="single"/>
        </w:rPr>
        <w:t>removal[</w:t>
      </w:r>
      <w:proofErr w:type="gramEnd"/>
      <w:r w:rsidRPr="00431518">
        <w:rPr>
          <w:u w:val="single"/>
        </w:rPr>
        <w:t xml:space="preserve">119] </w:t>
      </w:r>
      <w:r w:rsidRPr="00C62E98">
        <w:rPr>
          <w:highlight w:val="green"/>
          <w:u w:val="single"/>
        </w:rPr>
        <w:t>and</w:t>
      </w:r>
      <w:r w:rsidRPr="00431518">
        <w:rPr>
          <w:u w:val="single"/>
        </w:rPr>
        <w:t xml:space="preserve"> voluntary orbital </w:t>
      </w:r>
      <w:r w:rsidRPr="00C62E98">
        <w:rPr>
          <w:highlight w:val="green"/>
          <w:u w:val="single"/>
        </w:rPr>
        <w:t xml:space="preserve">debris </w:t>
      </w:r>
      <w:r w:rsidRPr="00C62E98">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C62E98">
        <w:rPr>
          <w:rStyle w:val="Emphasis"/>
          <w:highlight w:val="green"/>
        </w:rPr>
        <w:t>do not address</w:t>
      </w:r>
      <w:r w:rsidRPr="00C62E98">
        <w:rPr>
          <w:highlight w:val="green"/>
          <w:u w:val="single"/>
        </w:rPr>
        <w:t xml:space="preserve"> the</w:t>
      </w:r>
      <w:r w:rsidRPr="00431518">
        <w:rPr>
          <w:u w:val="single"/>
        </w:rPr>
        <w:t xml:space="preserve"> underlying </w:t>
      </w:r>
      <w:r w:rsidRPr="00C62E98">
        <w:rPr>
          <w:highlight w:val="green"/>
          <w:u w:val="single"/>
        </w:rPr>
        <w:t>incentive problem</w:t>
      </w:r>
      <w:r w:rsidRPr="00431518">
        <w:rPr>
          <w:u w:val="single"/>
        </w:rPr>
        <w:t xml:space="preserve"> for satellite operators. Namely, </w:t>
      </w:r>
      <w:r w:rsidRPr="00C62E98">
        <w:rPr>
          <w:highlight w:val="green"/>
          <w:u w:val="single"/>
        </w:rPr>
        <w:t>they are incentivized to view</w:t>
      </w:r>
      <w:r w:rsidRPr="00431518">
        <w:rPr>
          <w:u w:val="single"/>
        </w:rPr>
        <w:t xml:space="preserve"> both their orbital </w:t>
      </w:r>
      <w:r w:rsidRPr="00C62E98">
        <w:rPr>
          <w:highlight w:val="green"/>
          <w:u w:val="single"/>
        </w:rPr>
        <w:t>debris</w:t>
      </w:r>
      <w:r w:rsidRPr="00431518">
        <w:rPr>
          <w:u w:val="single"/>
        </w:rPr>
        <w:t xml:space="preserve"> and the costs that it imposes on others </w:t>
      </w:r>
      <w:r w:rsidRPr="00C62E98">
        <w:rPr>
          <w:highlight w:val="green"/>
          <w:u w:val="single"/>
        </w:rPr>
        <w:t xml:space="preserve">as </w:t>
      </w:r>
      <w:r w:rsidRPr="00C62E98">
        <w:rPr>
          <w:rStyle w:val="Emphasis"/>
          <w:highlight w:val="green"/>
        </w:rPr>
        <w:t>externalities</w:t>
      </w:r>
      <w:r w:rsidRPr="00431518">
        <w:rPr>
          <w:sz w:val="14"/>
        </w:rPr>
        <w:t xml:space="preserve">.[122] As such, </w:t>
      </w:r>
      <w:r w:rsidRPr="00C62E98">
        <w:rPr>
          <w:highlight w:val="green"/>
          <w:u w:val="single"/>
        </w:rPr>
        <w:t>without</w:t>
      </w:r>
      <w:r w:rsidRPr="00431518">
        <w:rPr>
          <w:u w:val="single"/>
        </w:rPr>
        <w:t xml:space="preserve"> the </w:t>
      </w:r>
      <w:r w:rsidRPr="00C62E98">
        <w:rPr>
          <w:highlight w:val="green"/>
          <w:u w:val="single"/>
        </w:rPr>
        <w:t>internalization of</w:t>
      </w:r>
      <w:r w:rsidRPr="00431518">
        <w:rPr>
          <w:u w:val="single"/>
        </w:rPr>
        <w:t xml:space="preserve"> these </w:t>
      </w:r>
      <w:r w:rsidRPr="00C62E98">
        <w:rPr>
          <w:highlight w:val="green"/>
          <w:u w:val="single"/>
        </w:rPr>
        <w:t>externalities, efforts to</w:t>
      </w:r>
      <w:r w:rsidRPr="00431518">
        <w:rPr>
          <w:u w:val="single"/>
        </w:rPr>
        <w:t xml:space="preserve"> fully </w:t>
      </w:r>
      <w:r w:rsidRPr="00C62E98">
        <w:rPr>
          <w:highlight w:val="green"/>
          <w:u w:val="single"/>
        </w:rPr>
        <w:t>address</w:t>
      </w:r>
      <w:r w:rsidRPr="00431518">
        <w:rPr>
          <w:u w:val="single"/>
        </w:rPr>
        <w:t xml:space="preserve"> the orbital </w:t>
      </w:r>
      <w:r w:rsidRPr="00C62E98">
        <w:rPr>
          <w:highlight w:val="green"/>
          <w:u w:val="single"/>
        </w:rPr>
        <w:t>debris</w:t>
      </w:r>
      <w:r w:rsidRPr="00431518">
        <w:rPr>
          <w:u w:val="single"/>
        </w:rPr>
        <w:t xml:space="preserve"> problem </w:t>
      </w:r>
      <w:r w:rsidRPr="00C62E98">
        <w:rPr>
          <w:highlight w:val="green"/>
          <w:u w:val="single"/>
        </w:rPr>
        <w:t>will</w:t>
      </w:r>
      <w:r w:rsidRPr="00431518">
        <w:rPr>
          <w:u w:val="single"/>
        </w:rPr>
        <w:t xml:space="preserve"> likely </w:t>
      </w:r>
      <w:r w:rsidRPr="00C62E98">
        <w:rPr>
          <w:highlight w:val="green"/>
          <w:u w:val="single"/>
        </w:rPr>
        <w:t>be ineffective</w:t>
      </w:r>
      <w:r w:rsidRPr="00431518">
        <w:rPr>
          <w:sz w:val="14"/>
        </w:rPr>
        <w:t xml:space="preserve">.[123] Notably, a National Academy of Sciences study found that </w:t>
      </w:r>
      <w:r w:rsidRPr="00C62E98">
        <w:rPr>
          <w:highlight w:val="green"/>
          <w:u w:val="single"/>
        </w:rPr>
        <w:t>orbital debris removal</w:t>
      </w:r>
      <w:r w:rsidRPr="00431518">
        <w:rPr>
          <w:u w:val="single"/>
        </w:rPr>
        <w:t xml:space="preserve"> may </w:t>
      </w:r>
      <w:r w:rsidRPr="00C62E98">
        <w:rPr>
          <w:rStyle w:val="Emphasis"/>
          <w:highlight w:val="green"/>
        </w:rPr>
        <w:t>worsen</w:t>
      </w:r>
      <w:r w:rsidRPr="001D570B">
        <w:rPr>
          <w:rStyle w:val="Emphasis"/>
        </w:rPr>
        <w:t xml:space="preserve"> the economic </w:t>
      </w:r>
      <w:r w:rsidRPr="00C62E98">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C62E98">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C62E98">
        <w:rPr>
          <w:highlight w:val="green"/>
          <w:u w:val="single"/>
        </w:rPr>
        <w:t>problem can be</w:t>
      </w:r>
      <w:r w:rsidRPr="00431518">
        <w:rPr>
          <w:u w:val="single"/>
        </w:rPr>
        <w:t xml:space="preserve"> </w:t>
      </w:r>
      <w:r w:rsidRPr="001D570B">
        <w:rPr>
          <w:rStyle w:val="Emphasis"/>
        </w:rPr>
        <w:t xml:space="preserve">partially </w:t>
      </w:r>
      <w:r w:rsidRPr="00C62E98">
        <w:rPr>
          <w:rStyle w:val="Emphasis"/>
          <w:highlight w:val="green"/>
        </w:rPr>
        <w:t>solved through</w:t>
      </w:r>
      <w:r w:rsidRPr="001D570B">
        <w:rPr>
          <w:rStyle w:val="Emphasis"/>
        </w:rPr>
        <w:t xml:space="preserve"> an </w:t>
      </w:r>
      <w:r w:rsidRPr="00C62E98">
        <w:rPr>
          <w:rStyle w:val="Emphasis"/>
          <w:highlight w:val="green"/>
        </w:rPr>
        <w:t>OUF</w:t>
      </w:r>
      <w:r w:rsidRPr="00431518">
        <w:rPr>
          <w:sz w:val="14"/>
        </w:rPr>
        <w:t xml:space="preserve">[130] </w:t>
      </w:r>
      <w:r w:rsidRPr="00431518">
        <w:rPr>
          <w:u w:val="single"/>
        </w:rPr>
        <w:t xml:space="preserve">levied by the FCC. The monies received from this </w:t>
      </w:r>
      <w:r w:rsidRPr="00C62E98">
        <w:rPr>
          <w:highlight w:val="green"/>
          <w:u w:val="single"/>
        </w:rPr>
        <w:t>fee</w:t>
      </w:r>
      <w:r w:rsidRPr="00431518">
        <w:rPr>
          <w:u w:val="single"/>
        </w:rPr>
        <w:t xml:space="preserve"> would then be used to </w:t>
      </w:r>
      <w:r w:rsidRPr="00C62E98">
        <w:rPr>
          <w:highlight w:val="green"/>
          <w:u w:val="single"/>
        </w:rPr>
        <w:t>fund</w:t>
      </w:r>
      <w:r w:rsidRPr="00431518">
        <w:rPr>
          <w:u w:val="single"/>
        </w:rPr>
        <w:t xml:space="preserve"> private orbital debris clearing </w:t>
      </w:r>
      <w:proofErr w:type="gramStart"/>
      <w:r w:rsidRPr="00431518">
        <w:rPr>
          <w:u w:val="single"/>
        </w:rPr>
        <w:t>projects</w:t>
      </w:r>
      <w:r w:rsidRPr="00431518">
        <w:rPr>
          <w:sz w:val="14"/>
        </w:rPr>
        <w:t>[</w:t>
      </w:r>
      <w:proofErr w:type="gramEnd"/>
      <w:r w:rsidRPr="00431518">
        <w:rPr>
          <w:sz w:val="14"/>
        </w:rPr>
        <w:t xml:space="preserve">131] </w:t>
      </w:r>
      <w:r w:rsidRPr="00431518">
        <w:rPr>
          <w:u w:val="single"/>
        </w:rPr>
        <w:t xml:space="preserve">and research related to </w:t>
      </w:r>
      <w:r w:rsidRPr="001D570B">
        <w:rPr>
          <w:rStyle w:val="Emphasis"/>
        </w:rPr>
        <w:t xml:space="preserve">orbital </w:t>
      </w:r>
      <w:r w:rsidRPr="00C62E98">
        <w:rPr>
          <w:rStyle w:val="Emphasis"/>
          <w:highlight w:val="green"/>
        </w:rPr>
        <w:t>debris removal</w:t>
      </w:r>
      <w:r w:rsidRPr="001D570B">
        <w:rPr>
          <w:rStyle w:val="Emphasis"/>
        </w:rPr>
        <w:t>.</w:t>
      </w:r>
    </w:p>
    <w:p w14:paraId="1AE0BE50" w14:textId="77777777" w:rsidR="00F66B27" w:rsidRPr="001D570B" w:rsidRDefault="00F66B27" w:rsidP="00F66B27">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w:t>
      </w:r>
      <w:r w:rsidRPr="00431518">
        <w:rPr>
          <w:u w:val="single"/>
        </w:rPr>
        <w:lastRenderedPageBreak/>
        <w:t>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w:t>
      </w:r>
      <w:proofErr w:type="spellStart"/>
      <w:r w:rsidRPr="00431518">
        <w:rPr>
          <w:sz w:val="14"/>
        </w:rPr>
        <w:t>OneWeb’s</w:t>
      </w:r>
      <w:proofErr w:type="spellEnd"/>
      <w:r w:rsidRPr="00431518">
        <w:rPr>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3AF1BB69" w14:textId="77777777" w:rsidR="00F66B27" w:rsidRPr="00431518" w:rsidRDefault="00F66B27" w:rsidP="00F66B27">
      <w:pPr>
        <w:rPr>
          <w:sz w:val="14"/>
        </w:rPr>
      </w:pPr>
      <w:r w:rsidRPr="00431518">
        <w:rPr>
          <w:u w:val="single"/>
        </w:rPr>
        <w:t xml:space="preserve">In support of the </w:t>
      </w:r>
      <w:proofErr w:type="gramStart"/>
      <w:r w:rsidRPr="00431518">
        <w:rPr>
          <w:u w:val="single"/>
        </w:rPr>
        <w:t>aforementioned OST</w:t>
      </w:r>
      <w:proofErr w:type="gramEnd"/>
      <w:r w:rsidRPr="00431518">
        <w:rPr>
          <w:u w:val="single"/>
        </w:rPr>
        <w:t xml:space="preserve">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66AF7565" w14:textId="77777777" w:rsidR="00F66B27" w:rsidRPr="00431518" w:rsidRDefault="00F66B27" w:rsidP="00F66B27">
      <w:pPr>
        <w:rPr>
          <w:sz w:val="14"/>
        </w:rPr>
      </w:pPr>
      <w:r w:rsidRPr="00431518">
        <w:rPr>
          <w:sz w:val="14"/>
        </w:rPr>
        <w:t>Title 51, of the United States Code, is further amended by adding at the end the following:</w:t>
      </w:r>
    </w:p>
    <w:p w14:paraId="7437A41E" w14:textId="77777777" w:rsidR="00F66B27" w:rsidRPr="00431518" w:rsidRDefault="00F66B27" w:rsidP="00F66B27">
      <w:pPr>
        <w:rPr>
          <w:sz w:val="14"/>
        </w:rPr>
      </w:pPr>
      <w:r w:rsidRPr="00431518">
        <w:rPr>
          <w:sz w:val="14"/>
        </w:rPr>
        <w:t>CHAPTER 802—ADMINISTRATIVE PROVISIONS RELATED TO CERTIFICATION AND PERMITTING</w:t>
      </w:r>
    </w:p>
    <w:p w14:paraId="159FF97A" w14:textId="77777777" w:rsidR="00F66B27" w:rsidRPr="00431518" w:rsidRDefault="00F66B27" w:rsidP="00F66B27">
      <w:pPr>
        <w:rPr>
          <w:u w:val="single"/>
        </w:rPr>
      </w:pPr>
      <w:r w:rsidRPr="00431518">
        <w:rPr>
          <w:sz w:val="14"/>
        </w:rPr>
        <w:t xml:space="preserve">§ 802XX. </w:t>
      </w:r>
      <w:r w:rsidRPr="00431518">
        <w:rPr>
          <w:u w:val="single"/>
        </w:rPr>
        <w:t>Orbital use fee purpose</w:t>
      </w:r>
    </w:p>
    <w:p w14:paraId="35328A6C" w14:textId="77777777" w:rsidR="00F66B27" w:rsidRPr="00431518" w:rsidRDefault="00F66B27" w:rsidP="00F66B27">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6EF5278D" w14:textId="77777777" w:rsidR="00F66B27" w:rsidRPr="00431518" w:rsidRDefault="00F66B27" w:rsidP="00F66B27">
      <w:pPr>
        <w:rPr>
          <w:sz w:val="14"/>
        </w:rPr>
      </w:pPr>
      <w:r w:rsidRPr="00431518">
        <w:rPr>
          <w:sz w:val="14"/>
        </w:rPr>
        <w:t>§ 802XX. Administrative authority</w:t>
      </w:r>
    </w:p>
    <w:p w14:paraId="4DFB2FA7" w14:textId="77777777" w:rsidR="00F66B27" w:rsidRPr="001D570B" w:rsidRDefault="00F66B27" w:rsidP="00F66B27">
      <w:pPr>
        <w:rPr>
          <w:rStyle w:val="Emphasis"/>
        </w:rPr>
      </w:pPr>
      <w:proofErr w:type="gramStart"/>
      <w:r w:rsidRPr="00431518">
        <w:rPr>
          <w:sz w:val="14"/>
        </w:rPr>
        <w:t>In order to</w:t>
      </w:r>
      <w:proofErr w:type="gramEnd"/>
      <w:r w:rsidRPr="00431518">
        <w:rPr>
          <w:sz w:val="14"/>
        </w:rPr>
        <w:t xml:space="preserve">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385FF502" w14:textId="77777777" w:rsidR="00F66B27" w:rsidRPr="00431518" w:rsidRDefault="00F66B27" w:rsidP="00F66B27">
      <w:pPr>
        <w:rPr>
          <w:sz w:val="14"/>
        </w:rPr>
      </w:pPr>
      <w:r w:rsidRPr="00431518">
        <w:rPr>
          <w:sz w:val="14"/>
        </w:rPr>
        <w:t>(1) a certification under chapter 801; or</w:t>
      </w:r>
    </w:p>
    <w:p w14:paraId="54471150" w14:textId="77777777" w:rsidR="00F66B27" w:rsidRPr="00431518" w:rsidRDefault="00F66B27" w:rsidP="00F66B27">
      <w:pPr>
        <w:rPr>
          <w:sz w:val="14"/>
        </w:rPr>
      </w:pPr>
      <w:r w:rsidRPr="00431518">
        <w:rPr>
          <w:sz w:val="14"/>
        </w:rPr>
        <w:t>(2) a permit under chapter 802.</w:t>
      </w:r>
    </w:p>
    <w:p w14:paraId="456FFDC2" w14:textId="77777777" w:rsidR="00F66B27" w:rsidRPr="00431518" w:rsidRDefault="00F66B27" w:rsidP="00F66B27">
      <w:pPr>
        <w:rPr>
          <w:sz w:val="14"/>
        </w:rPr>
      </w:pPr>
      <w:r w:rsidRPr="00431518">
        <w:rPr>
          <w:sz w:val="14"/>
        </w:rPr>
        <w:t>V. Conclusion</w:t>
      </w:r>
    </w:p>
    <w:p w14:paraId="7466D131" w14:textId="77777777" w:rsidR="00F66B27" w:rsidRPr="00072DC2" w:rsidRDefault="00F66B27" w:rsidP="00F66B27">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27743D36" w14:textId="77777777" w:rsidR="00F66B27" w:rsidRDefault="00F66B27" w:rsidP="00F66B27">
      <w:pPr>
        <w:rPr>
          <w:sz w:val="14"/>
        </w:rPr>
      </w:pPr>
    </w:p>
    <w:p w14:paraId="315D1690" w14:textId="77777777" w:rsidR="00F66B27" w:rsidRDefault="00F66B27" w:rsidP="00F66B27">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5B3752E6" w14:textId="77777777" w:rsidR="00F66B27" w:rsidRPr="00431518" w:rsidRDefault="00F66B27" w:rsidP="00F66B27">
      <w:proofErr w:type="spellStart"/>
      <w:r w:rsidRPr="00431518">
        <w:rPr>
          <w:rStyle w:val="Style13ptBold"/>
        </w:rPr>
        <w:t>Lavars</w:t>
      </w:r>
      <w:proofErr w:type="spellEnd"/>
      <w:r w:rsidRPr="00431518">
        <w:rPr>
          <w:rStyle w:val="Style13ptBold"/>
        </w:rPr>
        <w:t xml:space="preserve"> 20</w:t>
      </w:r>
      <w:r>
        <w:t xml:space="preserve">. </w:t>
      </w:r>
      <w:r w:rsidRPr="00431518">
        <w:t xml:space="preserve">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w:t>
      </w:r>
      <w:proofErr w:type="spellStart"/>
      <w:proofErr w:type="gramStart"/>
      <w:r w:rsidRPr="00431518">
        <w:t>Masters</w:t>
      </w:r>
      <w:proofErr w:type="spellEnd"/>
      <w:r w:rsidRPr="00431518">
        <w:t xml:space="preserve"> degree in communications</w:t>
      </w:r>
      <w:proofErr w:type="gramEnd"/>
      <w:r w:rsidRPr="00431518">
        <w:t xml:space="preserve">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11" w:anchor=":~:text=The%20orbital%2Duse%20fee%20would,for%20the%20scheme%20to%20work" w:history="1">
        <w:r w:rsidRPr="00457B9A">
          <w:rPr>
            <w:rStyle w:val="Hyperlink"/>
          </w:rPr>
          <w:t>https://newatlas.com/space/orbital-fees-satellite-space-</w:t>
        </w:r>
        <w:r w:rsidRPr="00457B9A">
          <w:rPr>
            <w:rStyle w:val="Hyperlink"/>
          </w:rPr>
          <w:lastRenderedPageBreak/>
          <w:t>debris/#:~:text=The%20orbital%2Duse%20fee%20would,for%20the%20scheme%20to%20work</w:t>
        </w:r>
      </w:hyperlink>
      <w:r w:rsidRPr="00431518">
        <w:t>.</w:t>
      </w:r>
      <w:r>
        <w:t>] Justin</w:t>
      </w:r>
    </w:p>
    <w:p w14:paraId="7474316B" w14:textId="77777777" w:rsidR="00F66B27" w:rsidRDefault="00F66B27" w:rsidP="00F66B27">
      <w:pPr>
        <w:rPr>
          <w:rStyle w:val="Emphasis"/>
        </w:rPr>
      </w:pPr>
      <w:r w:rsidRPr="001D570B">
        <w:rPr>
          <w:sz w:val="16"/>
        </w:rPr>
        <w:t>"That's not the same as a launch fee," Rao says, "</w:t>
      </w:r>
      <w:r w:rsidRPr="00C62E98">
        <w:rPr>
          <w:highlight w:val="green"/>
          <w:u w:val="single"/>
        </w:rPr>
        <w:t>Launch fees by</w:t>
      </w:r>
      <w:r w:rsidRPr="001D570B">
        <w:rPr>
          <w:u w:val="single"/>
        </w:rPr>
        <w:t xml:space="preserve"> themselves </w:t>
      </w:r>
      <w:r w:rsidRPr="00C62E98">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C62E98">
        <w:rPr>
          <w:highlight w:val="green"/>
          <w:u w:val="single"/>
        </w:rPr>
        <w:t>orbital-use fee</w:t>
      </w:r>
      <w:r w:rsidRPr="00431518">
        <w:rPr>
          <w:u w:val="single"/>
        </w:rPr>
        <w:t xml:space="preserve"> would </w:t>
      </w:r>
      <w:r w:rsidRPr="00C62E98">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C62E98">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C62E98">
        <w:rPr>
          <w:highlight w:val="green"/>
          <w:u w:val="single"/>
        </w:rPr>
        <w:t>correlate with</w:t>
      </w:r>
      <w:r w:rsidRPr="00431518">
        <w:rPr>
          <w:u w:val="single"/>
        </w:rPr>
        <w:t xml:space="preserve"> the </w:t>
      </w:r>
      <w:r w:rsidRPr="00C62E98">
        <w:rPr>
          <w:highlight w:val="green"/>
          <w:u w:val="single"/>
        </w:rPr>
        <w:t>cost to</w:t>
      </w:r>
      <w:r w:rsidRPr="00431518">
        <w:rPr>
          <w:u w:val="single"/>
        </w:rPr>
        <w:t xml:space="preserve"> the </w:t>
      </w:r>
      <w:r w:rsidRPr="00C62E98">
        <w:rPr>
          <w:highlight w:val="green"/>
          <w:u w:val="single"/>
        </w:rPr>
        <w:t>industry</w:t>
      </w:r>
      <w:r w:rsidRPr="00431518">
        <w:rPr>
          <w:u w:val="single"/>
        </w:rPr>
        <w:t xml:space="preserve"> of another satellite entering orbit, which demands more resources to 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w:t>
      </w:r>
      <w:proofErr w:type="spellStart"/>
      <w:r w:rsidRPr="001D570B">
        <w:rPr>
          <w:sz w:val="16"/>
        </w:rPr>
        <w:t>Kaffine</w:t>
      </w:r>
      <w:proofErr w:type="spellEnd"/>
      <w:r w:rsidRPr="001D570B">
        <w:rPr>
          <w:sz w:val="16"/>
        </w:rPr>
        <w:t xml:space="preserve">, professor of economics at the University of Colorado Boulder and co-author on the paper. As part of their study, the researchers also projected how the introduction of an orbital-use fee would impact the value of the satellite </w:t>
      </w:r>
      <w:proofErr w:type="gramStart"/>
      <w:r w:rsidRPr="001D570B">
        <w:rPr>
          <w:sz w:val="16"/>
        </w:rPr>
        <w:t>industry as a whole</w:t>
      </w:r>
      <w:proofErr w:type="gramEnd"/>
      <w:r w:rsidRPr="001D570B">
        <w:rPr>
          <w:sz w:val="16"/>
        </w:rPr>
        <w:t xml:space="preserve">. </w:t>
      </w:r>
      <w:r w:rsidRPr="00C62E98">
        <w:rPr>
          <w:highlight w:val="green"/>
          <w:u w:val="single"/>
        </w:rPr>
        <w:t>Due to</w:t>
      </w:r>
      <w:r w:rsidRPr="00431518">
        <w:rPr>
          <w:u w:val="single"/>
        </w:rPr>
        <w:t xml:space="preserve"> the </w:t>
      </w:r>
      <w:r w:rsidRPr="00C62E98">
        <w:rPr>
          <w:rStyle w:val="Emphasis"/>
          <w:highlight w:val="green"/>
        </w:rPr>
        <w:t>reduction</w:t>
      </w:r>
      <w:r w:rsidRPr="00C62E98">
        <w:rPr>
          <w:highlight w:val="green"/>
          <w:u w:val="single"/>
        </w:rPr>
        <w:t xml:space="preserve"> in collisions</w:t>
      </w:r>
      <w:r w:rsidRPr="00431518">
        <w:rPr>
          <w:u w:val="single"/>
        </w:rPr>
        <w:t xml:space="preserve"> and associated costs, like replacing damaged satellites, for example, the team estimates the </w:t>
      </w:r>
      <w:r w:rsidRPr="00C62E98">
        <w:rPr>
          <w:highlight w:val="green"/>
          <w:u w:val="single"/>
        </w:rPr>
        <w:t>value of the industry</w:t>
      </w:r>
      <w:r w:rsidRPr="00431518">
        <w:rPr>
          <w:u w:val="single"/>
        </w:rPr>
        <w:t xml:space="preserve"> would </w:t>
      </w:r>
      <w:r w:rsidRPr="00C62E98">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C62E98">
        <w:rPr>
          <w:highlight w:val="green"/>
          <w:u w:val="single"/>
        </w:rPr>
        <w:t>fee would equate</w:t>
      </w:r>
      <w:r w:rsidRPr="00431518">
        <w:rPr>
          <w:u w:val="single"/>
        </w:rPr>
        <w:t xml:space="preserve"> to around </w:t>
      </w:r>
      <w:r w:rsidRPr="00C62E98">
        <w:rPr>
          <w:highlight w:val="green"/>
          <w:u w:val="single"/>
        </w:rPr>
        <w:t>$235,000 per satellite</w:t>
      </w:r>
      <w:r w:rsidRPr="00431518">
        <w:rPr>
          <w:u w:val="single"/>
        </w:rPr>
        <w:t xml:space="preserve">, per year, </w:t>
      </w:r>
      <w:r w:rsidRPr="00C62E98">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2898DD58" w14:textId="77777777" w:rsidR="00F66B27" w:rsidRDefault="00F66B27" w:rsidP="00F66B27">
      <w:pPr>
        <w:pStyle w:val="Heading4"/>
      </w:pPr>
      <w:r>
        <w:t xml:space="preserve">Aff solves </w:t>
      </w:r>
      <w:r w:rsidRPr="00904CC1">
        <w:rPr>
          <w:u w:val="single"/>
        </w:rPr>
        <w:t>better</w:t>
      </w:r>
      <w:r>
        <w:t>.</w:t>
      </w:r>
    </w:p>
    <w:p w14:paraId="0B703C08" w14:textId="77777777" w:rsidR="00F66B27" w:rsidRPr="00BF735A" w:rsidRDefault="00F66B27" w:rsidP="00F66B27">
      <w:r w:rsidRPr="00BF735A">
        <w:rPr>
          <w:rStyle w:val="Style13ptBold"/>
        </w:rPr>
        <w:t>David 21</w:t>
      </w:r>
      <w:r>
        <w:t xml:space="preserve"> – Leonard, 4/14/21, </w:t>
      </w:r>
      <w:r w:rsidRPr="00BF735A">
        <w:t>Leonard David is author of Moon Rush: The New Space Race (National Geographic, 2019) and Mars: Our Future on the Red Planet (National Geographic, 2016). He has been reporting on the space industry for more than five decades</w:t>
      </w:r>
      <w:r>
        <w:t>, [“</w:t>
      </w:r>
      <w:r w:rsidRPr="00BF735A">
        <w:t>Space Junk Removal Is Not Going Smoothly</w:t>
      </w:r>
      <w:r>
        <w:t xml:space="preserve">,” Scientific American, </w:t>
      </w:r>
      <w:hyperlink r:id="rId12" w:history="1">
        <w:r w:rsidRPr="008E3DAC">
          <w:rPr>
            <w:rStyle w:val="Hyperlink"/>
          </w:rPr>
          <w:t>https://www.scientificamerican.com/article/space-junk-removal-is-not-going-smoothly/</w:t>
        </w:r>
      </w:hyperlink>
      <w:r>
        <w:t xml:space="preserve">] Justin </w:t>
      </w:r>
    </w:p>
    <w:p w14:paraId="6BBBC82F" w14:textId="77777777" w:rsidR="00F66B27" w:rsidRPr="00BF735A" w:rsidRDefault="00F66B27" w:rsidP="00F66B27">
      <w:pPr>
        <w:rPr>
          <w:sz w:val="12"/>
        </w:rPr>
      </w:pPr>
      <w:r w:rsidRPr="00BF735A">
        <w:rPr>
          <w:sz w:val="12"/>
        </w:rPr>
        <w:t xml:space="preserve">“From my perspective, </w:t>
      </w:r>
      <w:r w:rsidRPr="00BF735A">
        <w:rPr>
          <w:highlight w:val="green"/>
          <w:u w:val="single"/>
        </w:rPr>
        <w:t>the best solution to</w:t>
      </w:r>
      <w:r w:rsidRPr="003A2B41">
        <w:rPr>
          <w:u w:val="single"/>
        </w:rPr>
        <w:t xml:space="preserve"> dealing with space </w:t>
      </w:r>
      <w:r w:rsidRPr="00BF735A">
        <w:rPr>
          <w:highlight w:val="green"/>
          <w:u w:val="single"/>
        </w:rPr>
        <w:t xml:space="preserve">debris is </w:t>
      </w:r>
      <w:r w:rsidRPr="00904CC1">
        <w:rPr>
          <w:rStyle w:val="Emphasis"/>
          <w:highlight w:val="green"/>
        </w:rPr>
        <w:t>not to generate it</w:t>
      </w:r>
      <w:r w:rsidRPr="00904CC1">
        <w:rPr>
          <w:rStyle w:val="Emphasis"/>
        </w:rPr>
        <w:t xml:space="preserve"> in the first place</w:t>
      </w:r>
      <w:r w:rsidRPr="00BF735A">
        <w:rPr>
          <w:sz w:val="12"/>
        </w:rPr>
        <w:t xml:space="preserve">,” says T. S. Kelso, a scientist at </w:t>
      </w:r>
      <w:proofErr w:type="spellStart"/>
      <w:r w:rsidRPr="00BF735A">
        <w:rPr>
          <w:sz w:val="12"/>
        </w:rPr>
        <w:t>CelesTrak</w:t>
      </w:r>
      <w:proofErr w:type="spellEnd"/>
      <w:r w:rsidRPr="00BF735A">
        <w:rPr>
          <w:sz w:val="12"/>
        </w:rPr>
        <w:t>, an analytic group that keeps an eye on Earth-orbiting objects. “</w:t>
      </w:r>
      <w:r w:rsidRPr="003A2B41">
        <w:rPr>
          <w:u w:val="single"/>
        </w:rPr>
        <w:t xml:space="preserve">Like any </w:t>
      </w:r>
      <w:r w:rsidRPr="00904CC1">
        <w:rPr>
          <w:rStyle w:val="Emphasis"/>
        </w:rPr>
        <w:t>environmental</w:t>
      </w:r>
      <w:r w:rsidRPr="003A2B41">
        <w:rPr>
          <w:u w:val="single"/>
        </w:rPr>
        <w:t xml:space="preserve"> issue, </w:t>
      </w:r>
      <w:r w:rsidRPr="00904CC1">
        <w:rPr>
          <w:highlight w:val="green"/>
          <w:u w:val="single"/>
        </w:rPr>
        <w:t xml:space="preserve">it is </w:t>
      </w:r>
      <w:r w:rsidRPr="00904CC1">
        <w:rPr>
          <w:rStyle w:val="Emphasis"/>
          <w:highlight w:val="green"/>
        </w:rPr>
        <w:t>easier</w:t>
      </w:r>
      <w:r w:rsidRPr="00904CC1">
        <w:rPr>
          <w:highlight w:val="green"/>
          <w:u w:val="single"/>
        </w:rPr>
        <w:t xml:space="preserve"> and</w:t>
      </w:r>
      <w:r w:rsidRPr="003A2B41">
        <w:rPr>
          <w:u w:val="single"/>
        </w:rPr>
        <w:t xml:space="preserve"> far </w:t>
      </w:r>
      <w:r w:rsidRPr="00904CC1">
        <w:rPr>
          <w:rStyle w:val="Emphasis"/>
          <w:highlight w:val="green"/>
        </w:rPr>
        <w:t>less</w:t>
      </w:r>
      <w:r w:rsidRPr="00904CC1">
        <w:rPr>
          <w:highlight w:val="green"/>
          <w:u w:val="single"/>
        </w:rPr>
        <w:t xml:space="preserve"> </w:t>
      </w:r>
      <w:r w:rsidRPr="00904CC1">
        <w:rPr>
          <w:rStyle w:val="Emphasis"/>
          <w:highlight w:val="green"/>
        </w:rPr>
        <w:t>expensive</w:t>
      </w:r>
      <w:r w:rsidRPr="003A2B41">
        <w:rPr>
          <w:u w:val="single"/>
        </w:rPr>
        <w:t xml:space="preserve"> to prevent pollution than to </w:t>
      </w:r>
      <w:r w:rsidRPr="00904CC1">
        <w:rPr>
          <w:rStyle w:val="Emphasis"/>
        </w:rPr>
        <w:t>clean it up later</w:t>
      </w:r>
      <w:r w:rsidRPr="003A2B41">
        <w:rPr>
          <w:u w:val="single"/>
        </w:rPr>
        <w:t xml:space="preserve">. Stop leaving things in orbit after they have </w:t>
      </w:r>
      <w:r w:rsidRPr="00904CC1">
        <w:rPr>
          <w:rStyle w:val="Emphasis"/>
        </w:rPr>
        <w:t>completed their mission</w:t>
      </w:r>
      <w:r w:rsidRPr="00BF735A">
        <w:rPr>
          <w:sz w:val="12"/>
        </w:rPr>
        <w:t xml:space="preserve">.” There simply is no “one-size-fits-all solution” to the problem of space junk, Kelso says. </w:t>
      </w:r>
      <w:r w:rsidRPr="00904CC1">
        <w:rPr>
          <w:highlight w:val="green"/>
          <w:u w:val="single"/>
        </w:rPr>
        <w:t>Removing large rocket</w:t>
      </w:r>
      <w:r w:rsidRPr="003A2B41">
        <w:rPr>
          <w:u w:val="single"/>
        </w:rPr>
        <w:t xml:space="preserve"> bodies </w:t>
      </w:r>
      <w:r w:rsidRPr="00904CC1">
        <w:rPr>
          <w:highlight w:val="green"/>
          <w:u w:val="single"/>
        </w:rPr>
        <w:t>is</w:t>
      </w:r>
      <w:r w:rsidRPr="003A2B41">
        <w:rPr>
          <w:u w:val="single"/>
        </w:rPr>
        <w:t xml:space="preserve"> a </w:t>
      </w:r>
      <w:r w:rsidRPr="00904CC1">
        <w:rPr>
          <w:rStyle w:val="Emphasis"/>
        </w:rPr>
        <w:t xml:space="preserve">significantly </w:t>
      </w:r>
      <w:r w:rsidRPr="00904CC1">
        <w:rPr>
          <w:rStyle w:val="Emphasis"/>
          <w:highlight w:val="green"/>
        </w:rPr>
        <w:t>different</w:t>
      </w:r>
      <w:r w:rsidRPr="00904CC1">
        <w:rPr>
          <w:rStyle w:val="Emphasis"/>
        </w:rPr>
        <w:t xml:space="preserve"> task</w:t>
      </w:r>
      <w:r w:rsidRPr="003A2B41">
        <w:rPr>
          <w:u w:val="single"/>
        </w:rPr>
        <w:t xml:space="preserve"> </w:t>
      </w:r>
      <w:r w:rsidRPr="00904CC1">
        <w:rPr>
          <w:highlight w:val="green"/>
          <w:u w:val="single"/>
        </w:rPr>
        <w:t xml:space="preserve">than removing </w:t>
      </w:r>
      <w:r w:rsidRPr="00904CC1">
        <w:rPr>
          <w:u w:val="single"/>
        </w:rPr>
        <w:t>the</w:t>
      </w:r>
      <w:r w:rsidRPr="003A2B41">
        <w:rPr>
          <w:u w:val="single"/>
        </w:rPr>
        <w:t xml:space="preserve"> </w:t>
      </w:r>
      <w:r w:rsidRPr="00904CC1">
        <w:rPr>
          <w:rStyle w:val="Emphasis"/>
        </w:rPr>
        <w:t xml:space="preserve">equivalent mass of a lot more </w:t>
      </w:r>
      <w:r w:rsidRPr="00904CC1">
        <w:rPr>
          <w:rStyle w:val="Emphasis"/>
          <w:highlight w:val="green"/>
        </w:rPr>
        <w:t>smaller objects</w:t>
      </w:r>
      <w:r w:rsidRPr="003A2B41">
        <w:rPr>
          <w:u w:val="single"/>
        </w:rPr>
        <w:t xml:space="preserve">, which are in a </w:t>
      </w:r>
      <w:r w:rsidRPr="00904CC1">
        <w:rPr>
          <w:rStyle w:val="Emphasis"/>
        </w:rPr>
        <w:t>wide range of orbits</w:t>
      </w:r>
      <w:r w:rsidRPr="00BF735A">
        <w:rPr>
          <w:sz w:val="12"/>
        </w:rPr>
        <w:t xml:space="preserve">, he observes. Meanwhile innovations by companies such as SpaceX are dramatically lowering launch costs, opening the floodgates for far more satellites to reach low-Earth orbit, where some will inevitably fail and become drifting, debris-generating hazards (unless they are removed by ELSA-d-like space tugs). “Many of these operators are starting to understand the difficulty and complexity of continuing to dodge the growing </w:t>
      </w:r>
      <w:proofErr w:type="gramStart"/>
      <w:r w:rsidRPr="00BF735A">
        <w:rPr>
          <w:sz w:val="12"/>
        </w:rPr>
        <w:t>number</w:t>
      </w:r>
      <w:proofErr w:type="gramEnd"/>
      <w:r w:rsidRPr="00BF735A">
        <w:rPr>
          <w:sz w:val="12"/>
        </w:rPr>
        <w:t xml:space="preserve"> of debris.” Space junk ranges from nanoparticles to whole spacecraft such as the European Space Agency’s Envisat, which is the size of a double-decker bus and at the top of everyone's removal hit list, says Alice Gorman, a space archaeologist and space junk expert at Flinders University in Australia. </w:t>
      </w:r>
      <w:r w:rsidRPr="00904CC1">
        <w:rPr>
          <w:highlight w:val="green"/>
          <w:u w:val="single"/>
        </w:rPr>
        <w:t>There are</w:t>
      </w:r>
      <w:r w:rsidRPr="00BF735A">
        <w:rPr>
          <w:u w:val="single"/>
        </w:rPr>
        <w:t xml:space="preserve"> also </w:t>
      </w:r>
      <w:r w:rsidRPr="00904CC1">
        <w:rPr>
          <w:rStyle w:val="Emphasis"/>
        </w:rPr>
        <w:t>objects</w:t>
      </w:r>
      <w:r w:rsidRPr="00BF735A">
        <w:rPr>
          <w:u w:val="single"/>
        </w:rPr>
        <w:t xml:space="preserve"> such as </w:t>
      </w:r>
      <w:proofErr w:type="spellStart"/>
      <w:r w:rsidRPr="00904CC1">
        <w:rPr>
          <w:rStyle w:val="Emphasis"/>
          <w:highlight w:val="green"/>
        </w:rPr>
        <w:t>despin</w:t>
      </w:r>
      <w:proofErr w:type="spellEnd"/>
      <w:r w:rsidRPr="00904CC1">
        <w:rPr>
          <w:highlight w:val="green"/>
          <w:u w:val="single"/>
        </w:rPr>
        <w:t xml:space="preserve"> </w:t>
      </w:r>
      <w:r w:rsidRPr="00904CC1">
        <w:rPr>
          <w:rStyle w:val="Emphasis"/>
          <w:highlight w:val="green"/>
        </w:rPr>
        <w:t>weights</w:t>
      </w:r>
      <w:r w:rsidRPr="00BF735A">
        <w:rPr>
          <w:u w:val="single"/>
        </w:rPr>
        <w:t xml:space="preserve">, which are </w:t>
      </w:r>
      <w:r w:rsidRPr="00904CC1">
        <w:rPr>
          <w:rStyle w:val="Emphasis"/>
        </w:rPr>
        <w:t>solid</w:t>
      </w:r>
      <w:r w:rsidRPr="00BF735A">
        <w:rPr>
          <w:u w:val="single"/>
        </w:rPr>
        <w:t xml:space="preserve"> </w:t>
      </w:r>
      <w:r w:rsidRPr="00904CC1">
        <w:rPr>
          <w:rStyle w:val="Emphasis"/>
          <w:highlight w:val="green"/>
        </w:rPr>
        <w:t>lumps</w:t>
      </w:r>
      <w:r w:rsidRPr="00904CC1">
        <w:rPr>
          <w:highlight w:val="green"/>
          <w:u w:val="single"/>
        </w:rPr>
        <w:t xml:space="preserve"> of </w:t>
      </w:r>
      <w:r w:rsidRPr="00904CC1">
        <w:rPr>
          <w:rStyle w:val="Emphasis"/>
          <w:highlight w:val="green"/>
        </w:rPr>
        <w:t>metal</w:t>
      </w:r>
      <w:r w:rsidRPr="00BF735A">
        <w:rPr>
          <w:u w:val="single"/>
        </w:rPr>
        <w:t xml:space="preserve">, and </w:t>
      </w:r>
      <w:r w:rsidRPr="00904CC1">
        <w:rPr>
          <w:rStyle w:val="Emphasis"/>
          <w:highlight w:val="green"/>
        </w:rPr>
        <w:t>thermal</w:t>
      </w:r>
      <w:r w:rsidRPr="00904CC1">
        <w:rPr>
          <w:highlight w:val="green"/>
          <w:u w:val="single"/>
        </w:rPr>
        <w:t xml:space="preserve"> </w:t>
      </w:r>
      <w:r w:rsidRPr="00904CC1">
        <w:rPr>
          <w:rStyle w:val="Emphasis"/>
          <w:highlight w:val="green"/>
        </w:rPr>
        <w:t>blankets</w:t>
      </w:r>
      <w:r w:rsidRPr="00BF735A">
        <w:rPr>
          <w:u w:val="single"/>
        </w:rPr>
        <w:t xml:space="preserve">, which are </w:t>
      </w:r>
      <w:r w:rsidRPr="00904CC1">
        <w:rPr>
          <w:rStyle w:val="Emphasis"/>
        </w:rPr>
        <w:t>paper</w:t>
      </w:r>
      <w:r w:rsidRPr="00BF735A">
        <w:rPr>
          <w:u w:val="single"/>
        </w:rPr>
        <w:t>-</w:t>
      </w:r>
      <w:r w:rsidRPr="00904CC1">
        <w:rPr>
          <w:rStyle w:val="Emphasis"/>
        </w:rPr>
        <w:t>thin</w:t>
      </w:r>
      <w:r w:rsidRPr="00BF735A">
        <w:rPr>
          <w:u w:val="single"/>
        </w:rPr>
        <w:t>. “</w:t>
      </w:r>
      <w:r w:rsidRPr="00904CC1">
        <w:rPr>
          <w:highlight w:val="green"/>
          <w:u w:val="single"/>
        </w:rPr>
        <w:t xml:space="preserve">They’ll cause </w:t>
      </w:r>
      <w:r w:rsidRPr="00904CC1">
        <w:rPr>
          <w:rStyle w:val="Emphasis"/>
          <w:highlight w:val="green"/>
        </w:rPr>
        <w:t>different</w:t>
      </w:r>
      <w:r w:rsidRPr="00904CC1">
        <w:rPr>
          <w:rStyle w:val="Emphasis"/>
        </w:rPr>
        <w:t xml:space="preserve"> types of </w:t>
      </w:r>
      <w:r w:rsidRPr="00904CC1">
        <w:rPr>
          <w:rStyle w:val="Emphasis"/>
          <w:highlight w:val="green"/>
        </w:rPr>
        <w:t>damage</w:t>
      </w:r>
      <w:r w:rsidRPr="00BF735A">
        <w:rPr>
          <w:u w:val="single"/>
        </w:rPr>
        <w:t xml:space="preserve"> and may need </w:t>
      </w:r>
      <w:r w:rsidRPr="00904CC1">
        <w:rPr>
          <w:rStyle w:val="Emphasis"/>
        </w:rPr>
        <w:t>different strategies to remove</w:t>
      </w:r>
      <w:r w:rsidRPr="00BF735A">
        <w:rPr>
          <w:u w:val="single"/>
        </w:rPr>
        <w:t xml:space="preserve">. There is no way that a </w:t>
      </w:r>
      <w:r w:rsidRPr="00904CC1">
        <w:rPr>
          <w:rStyle w:val="Emphasis"/>
        </w:rPr>
        <w:t>one-size-fits-all approach</w:t>
      </w:r>
      <w:r w:rsidRPr="00BF735A">
        <w:rPr>
          <w:u w:val="single"/>
        </w:rPr>
        <w:t xml:space="preserve"> is going to do it,”</w:t>
      </w:r>
      <w:r w:rsidRPr="00BF735A">
        <w:rPr>
          <w:sz w:val="12"/>
        </w:rPr>
        <w:t xml:space="preserve"> Gorman says. The most serious risks, she says, come from debris particles between one and 10 centimeters in size. “There’s far more of them than whole defunct spacecraft, and there is a far greater probability of collision,” Gorman says. “While debris this size might not cause a catastrophic breakup, collision with it can certainly damage working satellites and create new debris particles.” Turning her attention to satellite mega constellations, Gorman worries about their effects in a low-Earth orbital environment that is already congested. “We also know that orbital dynamics can be unpredictable,” she says. “I want to see some of these mega constellation operators </w:t>
      </w:r>
      <w:r w:rsidRPr="00BF735A">
        <w:rPr>
          <w:sz w:val="12"/>
        </w:rPr>
        <w:lastRenderedPageBreak/>
        <w:t xml:space="preserve">releasing their long-term modeling for collisions as more and more satellites are launched.” There is no doubt that </w:t>
      </w:r>
      <w:r w:rsidRPr="00904CC1">
        <w:rPr>
          <w:rStyle w:val="Emphasis"/>
        </w:rPr>
        <w:t xml:space="preserve">active orbital </w:t>
      </w:r>
      <w:r w:rsidRPr="00904CC1">
        <w:rPr>
          <w:rStyle w:val="Emphasis"/>
          <w:highlight w:val="green"/>
        </w:rPr>
        <w:t>debris</w:t>
      </w:r>
      <w:r w:rsidRPr="00904CC1">
        <w:rPr>
          <w:highlight w:val="green"/>
          <w:u w:val="single"/>
        </w:rPr>
        <w:t xml:space="preserve"> removal is </w:t>
      </w:r>
      <w:r w:rsidRPr="00904CC1">
        <w:rPr>
          <w:rStyle w:val="Emphasis"/>
          <w:highlight w:val="green"/>
        </w:rPr>
        <w:t>technically challenging</w:t>
      </w:r>
      <w:r w:rsidRPr="00BF735A">
        <w:rPr>
          <w:sz w:val="12"/>
        </w:rPr>
        <w:t xml:space="preserve">, Gorman says. “However, the big issue is that </w:t>
      </w:r>
      <w:r w:rsidRPr="00904CC1">
        <w:rPr>
          <w:highlight w:val="green"/>
          <w:u w:val="single"/>
        </w:rPr>
        <w:t>any</w:t>
      </w:r>
      <w:r w:rsidRPr="00BF735A">
        <w:rPr>
          <w:u w:val="single"/>
        </w:rPr>
        <w:t xml:space="preserve"> </w:t>
      </w:r>
      <w:r w:rsidRPr="00904CC1">
        <w:rPr>
          <w:rStyle w:val="Emphasis"/>
        </w:rPr>
        <w:t xml:space="preserve">successful </w:t>
      </w:r>
      <w:r w:rsidRPr="00904CC1">
        <w:rPr>
          <w:rStyle w:val="Emphasis"/>
          <w:highlight w:val="green"/>
        </w:rPr>
        <w:t>technology</w:t>
      </w:r>
      <w:r w:rsidRPr="00BF735A">
        <w:rPr>
          <w:u w:val="single"/>
        </w:rPr>
        <w:t xml:space="preserve"> that can remove an </w:t>
      </w:r>
      <w:r w:rsidRPr="00904CC1">
        <w:rPr>
          <w:rStyle w:val="Emphasis"/>
        </w:rPr>
        <w:t>existing piece of debris</w:t>
      </w:r>
      <w:r w:rsidRPr="00BF735A">
        <w:rPr>
          <w:u w:val="single"/>
        </w:rPr>
        <w:t xml:space="preserve"> </w:t>
      </w:r>
      <w:r w:rsidRPr="00904CC1">
        <w:rPr>
          <w:highlight w:val="green"/>
          <w:u w:val="single"/>
        </w:rPr>
        <w:t xml:space="preserve">can also be used as an </w:t>
      </w:r>
      <w:r w:rsidRPr="00904CC1">
        <w:rPr>
          <w:rStyle w:val="Emphasis"/>
          <w:highlight w:val="green"/>
        </w:rPr>
        <w:t>antisatellite weapon</w:t>
      </w:r>
      <w:r w:rsidRPr="00BF735A">
        <w:rPr>
          <w:sz w:val="12"/>
        </w:rPr>
        <w:t>,” she says. “</w:t>
      </w:r>
      <w:r w:rsidRPr="00BF735A">
        <w:rPr>
          <w:u w:val="single"/>
        </w:rPr>
        <w:t xml:space="preserve">This is a whole other can of worms that requires </w:t>
      </w:r>
      <w:r w:rsidRPr="00904CC1">
        <w:rPr>
          <w:rStyle w:val="Emphasis"/>
        </w:rPr>
        <w:t>diplomacy</w:t>
      </w:r>
      <w:r w:rsidRPr="00BF735A">
        <w:rPr>
          <w:u w:val="single"/>
        </w:rPr>
        <w:t xml:space="preserve"> and </w:t>
      </w:r>
      <w:r w:rsidRPr="00904CC1">
        <w:rPr>
          <w:rStyle w:val="Emphasis"/>
        </w:rPr>
        <w:t>negotiation</w:t>
      </w:r>
      <w:r w:rsidRPr="00BF735A">
        <w:rPr>
          <w:u w:val="single"/>
        </w:rPr>
        <w:t xml:space="preserve"> and, most importantly, </w:t>
      </w:r>
      <w:r w:rsidRPr="00904CC1">
        <w:rPr>
          <w:rStyle w:val="Emphasis"/>
        </w:rPr>
        <w:t>trust at the international level</w:t>
      </w:r>
      <w:r w:rsidRPr="00BF735A">
        <w:rPr>
          <w:sz w:val="12"/>
        </w:rPr>
        <w:t xml:space="preserve">.” Indeed, </w:t>
      </w:r>
      <w:r w:rsidRPr="00BF735A">
        <w:rPr>
          <w:u w:val="single"/>
        </w:rPr>
        <w:t xml:space="preserve">the ability to </w:t>
      </w:r>
      <w:r w:rsidRPr="00904CC1">
        <w:rPr>
          <w:rStyle w:val="Emphasis"/>
        </w:rPr>
        <w:t>cozy up to spacecraft</w:t>
      </w:r>
      <w:r w:rsidRPr="00BF735A">
        <w:rPr>
          <w:u w:val="single"/>
        </w:rPr>
        <w:t xml:space="preserve"> in orbit and perform </w:t>
      </w:r>
      <w:r w:rsidRPr="00904CC1">
        <w:rPr>
          <w:rStyle w:val="Emphasis"/>
        </w:rPr>
        <w:t>servicing</w:t>
      </w:r>
      <w:r w:rsidRPr="00BF735A">
        <w:rPr>
          <w:u w:val="single"/>
        </w:rPr>
        <w:t xml:space="preserve"> or </w:t>
      </w:r>
      <w:r w:rsidRPr="00904CC1">
        <w:rPr>
          <w:rStyle w:val="Emphasis"/>
        </w:rPr>
        <w:t>sabotage</w:t>
      </w:r>
      <w:r w:rsidRPr="00BF735A">
        <w:rPr>
          <w:u w:val="single"/>
        </w:rPr>
        <w:t xml:space="preserve"> has </w:t>
      </w:r>
      <w:r w:rsidRPr="00904CC1">
        <w:rPr>
          <w:highlight w:val="green"/>
          <w:u w:val="single"/>
        </w:rPr>
        <w:t>spurred</w:t>
      </w:r>
      <w:r w:rsidRPr="00BF735A">
        <w:rPr>
          <w:u w:val="single"/>
        </w:rPr>
        <w:t xml:space="preserve"> considerable </w:t>
      </w:r>
      <w:r w:rsidRPr="00904CC1">
        <w:rPr>
          <w:rStyle w:val="Emphasis"/>
          <w:highlight w:val="green"/>
        </w:rPr>
        <w:t>interest from military planners</w:t>
      </w:r>
      <w:r w:rsidRPr="00BF735A">
        <w:rPr>
          <w:u w:val="single"/>
        </w:rPr>
        <w:t xml:space="preserve"> in recent years</w:t>
      </w:r>
      <w:r w:rsidRPr="00BF735A">
        <w:rPr>
          <w:sz w:val="12"/>
        </w:rPr>
        <w:t>, says Mariel Borowitz, an associate professor at the Georgia Institute of Technology’s Sam Nunn School of International Affairs. “</w:t>
      </w:r>
      <w:r w:rsidRPr="00BF735A">
        <w:rPr>
          <w:u w:val="single"/>
        </w:rPr>
        <w:t>These rapidly advancing technologies have the potential to be used for peaceful space activities or for warfare in space</w:t>
      </w:r>
      <w:r w:rsidRPr="00BF735A">
        <w:rPr>
          <w:sz w:val="12"/>
        </w:rPr>
        <w:t>,” she says. “</w:t>
      </w:r>
      <w:r w:rsidRPr="00904CC1">
        <w:rPr>
          <w:highlight w:val="green"/>
          <w:u w:val="single"/>
        </w:rPr>
        <w:t>Given</w:t>
      </w:r>
      <w:r w:rsidRPr="00BF735A">
        <w:rPr>
          <w:u w:val="single"/>
        </w:rPr>
        <w:t xml:space="preserve"> the </w:t>
      </w:r>
      <w:r w:rsidRPr="00904CC1">
        <w:rPr>
          <w:rStyle w:val="Emphasis"/>
          <w:highlight w:val="green"/>
        </w:rPr>
        <w:t>dual-use nature</w:t>
      </w:r>
      <w:r w:rsidRPr="00904CC1">
        <w:rPr>
          <w:rStyle w:val="Emphasis"/>
        </w:rPr>
        <w:t xml:space="preserve"> of their capabilities</w:t>
      </w:r>
      <w:r w:rsidRPr="00BF735A">
        <w:rPr>
          <w:u w:val="single"/>
        </w:rPr>
        <w:t xml:space="preserve">, </w:t>
      </w:r>
      <w:r w:rsidRPr="00904CC1">
        <w:rPr>
          <w:highlight w:val="green"/>
          <w:u w:val="single"/>
        </w:rPr>
        <w:t>it’s impossible to know</w:t>
      </w:r>
      <w:r w:rsidRPr="00BF735A">
        <w:rPr>
          <w:u w:val="single"/>
        </w:rPr>
        <w:t xml:space="preserve"> for sure in advance how </w:t>
      </w:r>
      <w:r w:rsidRPr="00904CC1">
        <w:rPr>
          <w:rStyle w:val="Emphasis"/>
        </w:rPr>
        <w:t>they’ll be used on any given day</w:t>
      </w:r>
      <w:r w:rsidRPr="00BF735A">
        <w:rPr>
          <w:sz w:val="12"/>
        </w:rPr>
        <w:t xml:space="preserve">.” TAKING UP SPACE For now, according to Moriba Jah, an orbital debris expert at the University of Texas at Austin, </w:t>
      </w:r>
      <w:r w:rsidRPr="00904CC1">
        <w:rPr>
          <w:highlight w:val="green"/>
          <w:u w:val="single"/>
        </w:rPr>
        <w:t>the business case</w:t>
      </w:r>
      <w:r w:rsidRPr="00BF735A">
        <w:rPr>
          <w:u w:val="single"/>
        </w:rPr>
        <w:t xml:space="preserve"> for space debris removal </w:t>
      </w:r>
      <w:r w:rsidRPr="00904CC1">
        <w:rPr>
          <w:highlight w:val="green"/>
          <w:u w:val="single"/>
        </w:rPr>
        <w:t xml:space="preserve">is </w:t>
      </w:r>
      <w:r w:rsidRPr="00904CC1">
        <w:rPr>
          <w:rStyle w:val="Emphasis"/>
          <w:highlight w:val="green"/>
        </w:rPr>
        <w:t>not monetizable</w:t>
      </w:r>
      <w:r w:rsidRPr="00BF735A">
        <w:rPr>
          <w:sz w:val="12"/>
        </w:rPr>
        <w:t xml:space="preserve"> and is more a “PowerPoint talk” than a real marketplace. “I think people are hoping that government basically comes to some common sense to help create and establish a marketplace for industries to engage in these sorts of activities,” Jah says. </w:t>
      </w:r>
      <w:proofErr w:type="gramStart"/>
      <w:r w:rsidRPr="00BF735A">
        <w:rPr>
          <w:sz w:val="12"/>
        </w:rPr>
        <w:t>In order for</w:t>
      </w:r>
      <w:proofErr w:type="gramEnd"/>
      <w:r w:rsidRPr="00BF735A">
        <w:rPr>
          <w:sz w:val="12"/>
        </w:rPr>
        <w:t xml:space="preserve"> that to happen, he believes that spacefaring nations have to agree that near-Earth space is an ecosystem like land, air and the ocean. “It’s not infinite, so we need environmental protection,” he says.</w:t>
      </w:r>
    </w:p>
    <w:p w14:paraId="1DFBA5A4" w14:textId="77777777" w:rsidR="00F66B27" w:rsidRPr="00431518" w:rsidRDefault="00F66B27" w:rsidP="00F66B27">
      <w:pPr>
        <w:rPr>
          <w:rStyle w:val="Emphasis"/>
        </w:rPr>
      </w:pPr>
    </w:p>
    <w:p w14:paraId="5A0E5413" w14:textId="77777777" w:rsidR="00F66B27" w:rsidRDefault="00F66B27" w:rsidP="00F66B27">
      <w:pPr>
        <w:pStyle w:val="Heading3"/>
      </w:pPr>
      <w:r>
        <w:lastRenderedPageBreak/>
        <w:t>1AC – Adv – Debris</w:t>
      </w:r>
    </w:p>
    <w:p w14:paraId="72BC5263" w14:textId="77777777" w:rsidR="00F66B27" w:rsidRPr="00B20019" w:rsidRDefault="00F66B27" w:rsidP="00F66B27">
      <w:pPr>
        <w:pStyle w:val="Heading4"/>
      </w:pPr>
      <w:r>
        <w:t>The advantage is debris:</w:t>
      </w:r>
    </w:p>
    <w:p w14:paraId="3DB198F9" w14:textId="77777777" w:rsidR="00F66B27" w:rsidRDefault="00F66B27" w:rsidP="00F66B27">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61466FC8" w14:textId="77777777" w:rsidR="00F66B27" w:rsidRDefault="00F66B27" w:rsidP="00F66B27">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3" w:history="1">
        <w:r w:rsidRPr="006416E2">
          <w:rPr>
            <w:rStyle w:val="Hyperlink"/>
          </w:rPr>
          <w:t>https://skyandtelescope.org/astronomy-news/starlink-space-debris/</w:t>
        </w:r>
      </w:hyperlink>
      <w:r>
        <w:t>] Justin</w:t>
      </w:r>
    </w:p>
    <w:p w14:paraId="663B3800" w14:textId="77777777" w:rsidR="00F66B27" w:rsidRPr="00FD719B" w:rsidRDefault="00F66B27" w:rsidP="00F66B27">
      <w:pPr>
        <w:rPr>
          <w:u w:val="single"/>
        </w:rPr>
      </w:pPr>
      <w:r w:rsidRPr="00F85D86">
        <w:rPr>
          <w:sz w:val="16"/>
        </w:rPr>
        <w:t xml:space="preserve">Jan </w:t>
      </w:r>
      <w:proofErr w:type="spellStart"/>
      <w:r w:rsidRPr="00F85D86">
        <w:rPr>
          <w:sz w:val="16"/>
        </w:rPr>
        <w:t>Hattenbach</w:t>
      </w:r>
      <w:proofErr w:type="spellEnd"/>
      <w:r w:rsidRPr="00F85D86">
        <w:rPr>
          <w:sz w:val="16"/>
        </w:rPr>
        <w:t xml:space="preserve">: </w:t>
      </w:r>
      <w:r w:rsidRPr="00FD719B">
        <w:rPr>
          <w:u w:val="single"/>
        </w:rPr>
        <w:t xml:space="preserve">The </w:t>
      </w:r>
      <w:r w:rsidRPr="00F85D86">
        <w:rPr>
          <w:rStyle w:val="Emphasis"/>
        </w:rPr>
        <w:t>recent launch</w:t>
      </w:r>
      <w:r w:rsidRPr="00FD719B">
        <w:rPr>
          <w:u w:val="single"/>
        </w:rPr>
        <w:t xml:space="preserve"> of the first </w:t>
      </w:r>
      <w:r w:rsidRPr="00C62E98">
        <w:rPr>
          <w:rStyle w:val="Emphasis"/>
          <w:highlight w:val="green"/>
        </w:rPr>
        <w:t>60 “</w:t>
      </w:r>
      <w:proofErr w:type="spellStart"/>
      <w:r w:rsidRPr="00C62E98">
        <w:rPr>
          <w:rStyle w:val="Emphasis"/>
          <w:highlight w:val="green"/>
        </w:rPr>
        <w:t>Starlink</w:t>
      </w:r>
      <w:proofErr w:type="spellEnd"/>
      <w:r w:rsidRPr="00C62E98">
        <w:rPr>
          <w:rStyle w:val="Emphasis"/>
          <w:highlight w:val="green"/>
        </w:rPr>
        <w:t>”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C62E98">
        <w:rPr>
          <w:rStyle w:val="Emphasis"/>
          <w:highlight w:val="green"/>
        </w:rPr>
        <w:t>increase</w:t>
      </w:r>
      <w:r w:rsidRPr="00FD719B">
        <w:rPr>
          <w:u w:val="single"/>
        </w:rPr>
        <w:t xml:space="preserve"> the risk of creating more </w:t>
      </w:r>
      <w:r w:rsidRPr="00C62E98">
        <w:rPr>
          <w:rStyle w:val="Emphasis"/>
          <w:highlight w:val="green"/>
        </w:rPr>
        <w:t>space junk</w:t>
      </w:r>
      <w:r w:rsidRPr="00FD719B">
        <w:rPr>
          <w:u w:val="single"/>
        </w:rPr>
        <w:t>, even calling it a threat to space flight itself. What is your opinion — is this criticism justified or exaggerated?</w:t>
      </w:r>
    </w:p>
    <w:p w14:paraId="08E04ADE" w14:textId="77777777" w:rsidR="00F66B27" w:rsidRPr="00F85D86" w:rsidRDefault="00F66B27" w:rsidP="00F66B27">
      <w:pPr>
        <w:rPr>
          <w:sz w:val="16"/>
        </w:rPr>
      </w:pPr>
      <w:r w:rsidRPr="00F85D86">
        <w:rPr>
          <w:sz w:val="16"/>
        </w:rPr>
        <w:t xml:space="preserve">Web around the </w:t>
      </w:r>
      <w:proofErr w:type="spellStart"/>
      <w:r w:rsidRPr="00F85D86">
        <w:rPr>
          <w:sz w:val="16"/>
        </w:rPr>
        <w:t>worldWhen</w:t>
      </w:r>
      <w:proofErr w:type="spellEnd"/>
      <w:r w:rsidRPr="00F85D86">
        <w:rPr>
          <w:sz w:val="16"/>
        </w:rPr>
        <w:t xml:space="preserve"> up and running </w:t>
      </w:r>
      <w:proofErr w:type="spellStart"/>
      <w:r w:rsidRPr="00F85D86">
        <w:rPr>
          <w:sz w:val="16"/>
        </w:rPr>
        <w:t>Starlink</w:t>
      </w:r>
      <w:proofErr w:type="spellEnd"/>
      <w:r w:rsidRPr="00F85D86">
        <w:rPr>
          <w:sz w:val="16"/>
        </w:rPr>
        <w:t xml:space="preserve"> will provide internet access to locations across the planet. SpaceX</w:t>
      </w:r>
    </w:p>
    <w:p w14:paraId="1FA4EB96" w14:textId="77777777" w:rsidR="00F66B27" w:rsidRPr="00FD719B" w:rsidRDefault="00F66B27" w:rsidP="00F66B27">
      <w:pPr>
        <w:rPr>
          <w:u w:val="single"/>
        </w:rPr>
      </w:pPr>
      <w:r w:rsidRPr="00F85D86">
        <w:rPr>
          <w:sz w:val="16"/>
        </w:rPr>
        <w:t xml:space="preserve">Stijn </w:t>
      </w:r>
      <w:proofErr w:type="spellStart"/>
      <w:r w:rsidRPr="00F85D86">
        <w:rPr>
          <w:sz w:val="16"/>
        </w:rPr>
        <w:t>Lemmens</w:t>
      </w:r>
      <w:proofErr w:type="spellEnd"/>
      <w:r w:rsidRPr="00F85D86">
        <w:rPr>
          <w:sz w:val="16"/>
        </w:rPr>
        <w:t xml:space="preserve">: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C62E98">
        <w:rPr>
          <w:highlight w:val="green"/>
          <w:u w:val="single"/>
        </w:rPr>
        <w:t>include</w:t>
      </w:r>
      <w:r w:rsidRPr="00FD719B">
        <w:rPr>
          <w:u w:val="single"/>
        </w:rPr>
        <w:t xml:space="preserve"> up to </w:t>
      </w:r>
      <w:r w:rsidRPr="00C62E98">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proofErr w:type="gramStart"/>
      <w:r w:rsidRPr="00FD719B">
        <w:rPr>
          <w:u w:val="single"/>
        </w:rPr>
        <w:t>So</w:t>
      </w:r>
      <w:proofErr w:type="gramEnd"/>
      <w:r w:rsidRPr="00FD719B">
        <w:rPr>
          <w:u w:val="single"/>
        </w:rPr>
        <w:t xml:space="preserve"> we are talking about </w:t>
      </w:r>
      <w:r w:rsidRPr="00C62E98">
        <w:rPr>
          <w:rStyle w:val="Emphasis"/>
          <w:highlight w:val="green"/>
        </w:rPr>
        <w:t>doubling</w:t>
      </w:r>
      <w:r w:rsidRPr="00F85D86">
        <w:rPr>
          <w:rStyle w:val="Emphasis"/>
        </w:rPr>
        <w:t xml:space="preserve"> the amount of </w:t>
      </w:r>
      <w:r w:rsidRPr="00C62E98">
        <w:rPr>
          <w:rStyle w:val="Emphasis"/>
          <w:highlight w:val="green"/>
        </w:rPr>
        <w:t>traffic</w:t>
      </w:r>
      <w:r w:rsidRPr="00C62E98">
        <w:rPr>
          <w:highlight w:val="green"/>
          <w:u w:val="single"/>
        </w:rPr>
        <w:t xml:space="preserve"> in space over a </w:t>
      </w:r>
      <w:r w:rsidRPr="00C62E98">
        <w:rPr>
          <w:rStyle w:val="Emphasis"/>
          <w:highlight w:val="green"/>
        </w:rPr>
        <w:t>couple</w:t>
      </w:r>
      <w:r w:rsidRPr="00F85D86">
        <w:rPr>
          <w:rStyle w:val="Emphasis"/>
        </w:rPr>
        <w:t xml:space="preserve"> of </w:t>
      </w:r>
      <w:r w:rsidRPr="00C62E98">
        <w:rPr>
          <w:rStyle w:val="Emphasis"/>
          <w:highlight w:val="green"/>
        </w:rPr>
        <w:t>years</w:t>
      </w:r>
      <w:r w:rsidRPr="00FD719B">
        <w:rPr>
          <w:u w:val="single"/>
        </w:rPr>
        <w:t>, or over a decade at most, compared to the last 60 years.</w:t>
      </w:r>
    </w:p>
    <w:p w14:paraId="14EE912B" w14:textId="77777777" w:rsidR="00F66B27" w:rsidRPr="00FD719B" w:rsidRDefault="00F66B27" w:rsidP="00F66B27">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w:t>
      </w:r>
      <w:proofErr w:type="gramStart"/>
      <w:r w:rsidRPr="00F85D86">
        <w:rPr>
          <w:sz w:val="16"/>
        </w:rPr>
        <w:t>comes</w:t>
      </w:r>
      <w:proofErr w:type="gramEnd"/>
      <w:r w:rsidRPr="00F85D86">
        <w:rPr>
          <w:sz w:val="16"/>
        </w:rPr>
        <w:t xml:space="preserve"> from explosive break-up events; in the future, </w:t>
      </w:r>
      <w:r w:rsidRPr="00FD719B">
        <w:rPr>
          <w:u w:val="single"/>
        </w:rPr>
        <w:t xml:space="preserve">we predict </w:t>
      </w:r>
      <w:r w:rsidRPr="00C62E98">
        <w:rPr>
          <w:rStyle w:val="Emphasis"/>
          <w:highlight w:val="green"/>
        </w:rPr>
        <w:t>collisions</w:t>
      </w:r>
      <w:r w:rsidRPr="00F85D86">
        <w:rPr>
          <w:rStyle w:val="Emphasis"/>
        </w:rPr>
        <w:t xml:space="preserve"> will be the </w:t>
      </w:r>
      <w:r w:rsidRPr="00C62E98">
        <w:rPr>
          <w:rStyle w:val="Emphasis"/>
          <w:highlight w:val="green"/>
        </w:rPr>
        <w:t>drive</w:t>
      </w:r>
      <w:r w:rsidRPr="00F85D86">
        <w:rPr>
          <w:rStyle w:val="Emphasis"/>
        </w:rPr>
        <w:t xml:space="preserve">r. It's like </w:t>
      </w:r>
      <w:r w:rsidRPr="00C62E98">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1F43D087" w14:textId="77777777" w:rsidR="00F66B27" w:rsidRPr="00F85D86" w:rsidRDefault="00F66B27" w:rsidP="00F66B27">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07A37D79" w14:textId="77777777" w:rsidR="00F66B27" w:rsidRPr="00FD719B" w:rsidRDefault="00F66B27" w:rsidP="00F66B27">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w:t>
      </w:r>
      <w:proofErr w:type="gramStart"/>
      <w:r w:rsidRPr="00FD719B">
        <w:rPr>
          <w:u w:val="single"/>
        </w:rPr>
        <w:t>orbit, or</w:t>
      </w:r>
      <w:proofErr w:type="gramEnd"/>
      <w:r w:rsidRPr="00FD719B">
        <w:rPr>
          <w:u w:val="single"/>
        </w:rPr>
        <w:t xml:space="preserve"> put themselves into orbits with lifetimes less than 25 years.</w:t>
      </w:r>
    </w:p>
    <w:p w14:paraId="261147CD" w14:textId="77777777" w:rsidR="00F66B27" w:rsidRPr="00F85D86" w:rsidRDefault="00F66B27" w:rsidP="00F66B27">
      <w:pPr>
        <w:rPr>
          <w:sz w:val="16"/>
        </w:rPr>
      </w:pPr>
      <w:r w:rsidRPr="00F85D86">
        <w:rPr>
          <w:sz w:val="16"/>
        </w:rPr>
        <w:t xml:space="preserve">However, we are not </w:t>
      </w:r>
      <w:proofErr w:type="gramStart"/>
      <w:r w:rsidRPr="00F85D86">
        <w:rPr>
          <w:sz w:val="16"/>
        </w:rPr>
        <w:t>really good</w:t>
      </w:r>
      <w:proofErr w:type="gramEnd"/>
      <w:r w:rsidRPr="00F85D86">
        <w:rPr>
          <w:sz w:val="16"/>
        </w:rPr>
        <w:t xml:space="preserve"> at doing this at the moment. </w:t>
      </w:r>
      <w:r w:rsidRPr="00C62E98">
        <w:rPr>
          <w:highlight w:val="green"/>
          <w:u w:val="single"/>
        </w:rPr>
        <w:t>We’re talking about success</w:t>
      </w:r>
      <w:r w:rsidRPr="00FD719B">
        <w:rPr>
          <w:u w:val="single"/>
        </w:rPr>
        <w:t xml:space="preserve"> rates </w:t>
      </w:r>
      <w:r w:rsidRPr="00C62E98">
        <w:rPr>
          <w:rStyle w:val="Emphasis"/>
          <w:highlight w:val="green"/>
        </w:rPr>
        <w:t>of</w:t>
      </w:r>
      <w:r w:rsidRPr="00C62E98">
        <w:rPr>
          <w:rStyle w:val="Emphasis"/>
          <w:sz w:val="24"/>
          <w:highlight w:val="green"/>
        </w:rPr>
        <w:t xml:space="preserve"> 5%</w:t>
      </w:r>
      <w:r w:rsidRPr="00F85D86">
        <w:rPr>
          <w:rStyle w:val="Emphasis"/>
          <w:sz w:val="24"/>
        </w:rPr>
        <w:t xml:space="preserve"> to 15%</w:t>
      </w:r>
      <w:r w:rsidRPr="00F85D86">
        <w:rPr>
          <w:rStyle w:val="Emphasis"/>
        </w:rPr>
        <w:t xml:space="preserve"> </w:t>
      </w:r>
      <w:r w:rsidRPr="00C62E98">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7FFC49D4" w14:textId="77777777" w:rsidR="00F66B27" w:rsidRPr="00FD719B" w:rsidRDefault="00F66B27" w:rsidP="00F66B27">
      <w:pPr>
        <w:rPr>
          <w:u w:val="single"/>
        </w:rPr>
      </w:pPr>
      <w:r w:rsidRPr="00FD719B">
        <w:rPr>
          <w:u w:val="single"/>
        </w:rPr>
        <w:lastRenderedPageBreak/>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w:t>
      </w:r>
      <w:proofErr w:type="gramStart"/>
      <w:r w:rsidRPr="00FD719B">
        <w:rPr>
          <w:u w:val="single"/>
        </w:rPr>
        <w:t>similar to</w:t>
      </w:r>
      <w:proofErr w:type="gramEnd"/>
      <w:r w:rsidRPr="00FD719B">
        <w:rPr>
          <w:u w:val="single"/>
        </w:rPr>
        <w:t xml:space="preserve"> what we've been doing so far, then we're talking about a </w:t>
      </w:r>
      <w:r w:rsidRPr="00F85D86">
        <w:rPr>
          <w:rStyle w:val="Emphasis"/>
        </w:rPr>
        <w:t>possible catastrophe</w:t>
      </w:r>
      <w:r w:rsidRPr="00FD719B">
        <w:rPr>
          <w:u w:val="single"/>
        </w:rPr>
        <w:t>.</w:t>
      </w:r>
    </w:p>
    <w:p w14:paraId="0CA9395D" w14:textId="77777777" w:rsidR="00F66B27" w:rsidRPr="00FD719B" w:rsidRDefault="00F66B27" w:rsidP="00F66B27">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C62E98">
        <w:rPr>
          <w:highlight w:val="green"/>
          <w:u w:val="single"/>
        </w:rPr>
        <w:t>operators can</w:t>
      </w:r>
      <w:r w:rsidRPr="00FD719B">
        <w:rPr>
          <w:u w:val="single"/>
        </w:rPr>
        <w:t xml:space="preserve"> of course </w:t>
      </w:r>
      <w:r w:rsidRPr="00C62E98">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C62E98">
        <w:rPr>
          <w:highlight w:val="green"/>
          <w:u w:val="single"/>
        </w:rPr>
        <w:t xml:space="preserve">they are going to </w:t>
      </w:r>
      <w:r w:rsidRPr="00C62E98">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C62E98">
        <w:rPr>
          <w:highlight w:val="green"/>
          <w:u w:val="single"/>
        </w:rPr>
        <w:t xml:space="preserve">But it's only </w:t>
      </w:r>
      <w:r w:rsidRPr="00C62E98">
        <w:rPr>
          <w:rStyle w:val="Emphasis"/>
          <w:highlight w:val="green"/>
        </w:rPr>
        <w:t>after</w:t>
      </w:r>
      <w:r w:rsidRPr="00C62E98">
        <w:rPr>
          <w:highlight w:val="green"/>
          <w:u w:val="single"/>
        </w:rPr>
        <w:t xml:space="preserve"> launch</w:t>
      </w:r>
      <w:r w:rsidRPr="00FD719B">
        <w:rPr>
          <w:u w:val="single"/>
        </w:rPr>
        <w:t xml:space="preserve"> that </w:t>
      </w:r>
      <w:r w:rsidRPr="00C62E98">
        <w:rPr>
          <w:highlight w:val="green"/>
          <w:u w:val="single"/>
        </w:rPr>
        <w:t>we know</w:t>
      </w:r>
      <w:r w:rsidRPr="00FD719B">
        <w:rPr>
          <w:u w:val="single"/>
        </w:rPr>
        <w:t xml:space="preserve"> how </w:t>
      </w:r>
      <w:r w:rsidRPr="00F85D86">
        <w:rPr>
          <w:rStyle w:val="Emphasis"/>
        </w:rPr>
        <w:t xml:space="preserve">responsible their behavior </w:t>
      </w:r>
      <w:proofErr w:type="gramStart"/>
      <w:r w:rsidRPr="00F85D86">
        <w:rPr>
          <w:rStyle w:val="Emphasis"/>
        </w:rPr>
        <w:t>actually was</w:t>
      </w:r>
      <w:proofErr w:type="gramEnd"/>
      <w:r w:rsidRPr="00FD719B">
        <w:rPr>
          <w:u w:val="single"/>
        </w:rPr>
        <w:t>.</w:t>
      </w:r>
    </w:p>
    <w:p w14:paraId="530A5543" w14:textId="77777777" w:rsidR="00F66B27" w:rsidRPr="00F85D86" w:rsidRDefault="00F66B27" w:rsidP="00F66B27">
      <w:pPr>
        <w:rPr>
          <w:sz w:val="16"/>
        </w:rPr>
      </w:pPr>
      <w:r w:rsidRPr="00F85D86">
        <w:rPr>
          <w:sz w:val="16"/>
        </w:rPr>
        <w:t>JH: Do you have the impression that SpaceX is aware of their responsibility?</w:t>
      </w:r>
    </w:p>
    <w:p w14:paraId="4E75D92F" w14:textId="77777777" w:rsidR="00F66B27" w:rsidRPr="00F85D86" w:rsidRDefault="00F66B27" w:rsidP="00F66B27">
      <w:pPr>
        <w:rPr>
          <w:sz w:val="16"/>
        </w:rPr>
      </w:pPr>
      <w:r w:rsidRPr="00F85D86">
        <w:rPr>
          <w:sz w:val="16"/>
        </w:rPr>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F85D86">
        <w:rPr>
          <w:sz w:val="16"/>
        </w:rPr>
        <w:t>So</w:t>
      </w:r>
      <w:proofErr w:type="gramEnd"/>
      <w:r w:rsidRPr="00F85D86">
        <w:rPr>
          <w:sz w:val="16"/>
        </w:rPr>
        <w:t xml:space="preserve"> they needed to demonstrate a certain adherence to the norms.</w:t>
      </w:r>
    </w:p>
    <w:p w14:paraId="1A19C4DB" w14:textId="77777777" w:rsidR="00F66B27" w:rsidRPr="00FD719B" w:rsidRDefault="00F66B27" w:rsidP="00F66B27">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w:t>
      </w:r>
      <w:proofErr w:type="gramStart"/>
      <w:r w:rsidRPr="00FD719B">
        <w:rPr>
          <w:u w:val="single"/>
        </w:rPr>
        <w:t>actually sufficient</w:t>
      </w:r>
      <w:proofErr w:type="gramEnd"/>
      <w:r w:rsidRPr="00FD719B">
        <w:rPr>
          <w:u w:val="single"/>
        </w:rPr>
        <w:t xml:space="preserve">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w:t>
      </w:r>
      <w:proofErr w:type="gramStart"/>
      <w:r w:rsidRPr="00FD719B">
        <w:rPr>
          <w:u w:val="single"/>
        </w:rPr>
        <w:t>So</w:t>
      </w:r>
      <w:proofErr w:type="gramEnd"/>
      <w:r w:rsidRPr="00FD719B">
        <w:rPr>
          <w:u w:val="single"/>
        </w:rPr>
        <w:t xml:space="preserve"> SpaceX would have to </w:t>
      </w:r>
      <w:r w:rsidRPr="00F85D86">
        <w:rPr>
          <w:rStyle w:val="Emphasis"/>
        </w:rPr>
        <w:t>voluntarily demonstrate</w:t>
      </w:r>
      <w:r w:rsidRPr="00FD719B">
        <w:rPr>
          <w:u w:val="single"/>
        </w:rPr>
        <w:t xml:space="preserve"> higher levels of commitment.</w:t>
      </w:r>
    </w:p>
    <w:p w14:paraId="69A1C4CC" w14:textId="77777777" w:rsidR="00F66B27" w:rsidRPr="00F85D86" w:rsidRDefault="00F66B27" w:rsidP="00F66B27">
      <w:pPr>
        <w:rPr>
          <w:sz w:val="16"/>
        </w:rPr>
      </w:pPr>
      <w:r w:rsidRPr="00F85D86">
        <w:rPr>
          <w:sz w:val="16"/>
        </w:rPr>
        <w:t xml:space="preserve">JH: When asked about these issues, SpaceX responded that they believe they have the “most advanced system” for space debris mitigation, </w:t>
      </w:r>
      <w:proofErr w:type="gramStart"/>
      <w:r w:rsidRPr="00F85D86">
        <w:rPr>
          <w:sz w:val="16"/>
        </w:rPr>
        <w:t>e.g.</w:t>
      </w:r>
      <w:proofErr w:type="gramEnd"/>
      <w:r w:rsidRPr="00F85D86">
        <w:rPr>
          <w:sz w:val="16"/>
        </w:rPr>
        <w:t xml:space="preserve"> that the </w:t>
      </w:r>
      <w:proofErr w:type="spellStart"/>
      <w:r w:rsidRPr="00F85D86">
        <w:rPr>
          <w:sz w:val="16"/>
        </w:rPr>
        <w:t>Starlink</w:t>
      </w:r>
      <w:proofErr w:type="spellEnd"/>
      <w:r w:rsidRPr="00F85D86">
        <w:rPr>
          <w:sz w:val="16"/>
        </w:rPr>
        <w:t xml:space="preserve"> satellites are “designed to be capable of fully autonomous collision avoidance – meaning zero humans in the loop.” Are you confident that such a system will work, especially considering the numbers?</w:t>
      </w:r>
    </w:p>
    <w:p w14:paraId="7E07ABA2" w14:textId="77777777" w:rsidR="00F66B27" w:rsidRPr="00F85D86" w:rsidRDefault="00F66B27" w:rsidP="00F66B27">
      <w:pPr>
        <w:rPr>
          <w:sz w:val="16"/>
        </w:rPr>
      </w:pPr>
      <w:r w:rsidRPr="00F85D86">
        <w:rPr>
          <w:sz w:val="16"/>
        </w:rPr>
        <w:t xml:space="preserve">SL: </w:t>
      </w:r>
      <w:r w:rsidRPr="00FD719B">
        <w:rPr>
          <w:u w:val="single"/>
        </w:rPr>
        <w:t xml:space="preserve">I have </w:t>
      </w:r>
      <w:r w:rsidRPr="00C62E98">
        <w:rPr>
          <w:highlight w:val="green"/>
          <w:u w:val="single"/>
        </w:rPr>
        <w:t>no</w:t>
      </w:r>
      <w:r w:rsidRPr="00FD719B">
        <w:rPr>
          <w:u w:val="single"/>
        </w:rPr>
        <w:t xml:space="preserve"> technical </w:t>
      </w:r>
      <w:r w:rsidRPr="00C62E98">
        <w:rPr>
          <w:highlight w:val="green"/>
          <w:u w:val="single"/>
        </w:rPr>
        <w:t xml:space="preserve">visibility on how they </w:t>
      </w:r>
      <w:r w:rsidRPr="00C62E98">
        <w:rPr>
          <w:rStyle w:val="Emphasis"/>
          <w:highlight w:val="green"/>
        </w:rPr>
        <w:t>implement</w:t>
      </w:r>
      <w:r w:rsidRPr="00F85D86">
        <w:rPr>
          <w:rStyle w:val="Emphasis"/>
        </w:rPr>
        <w:t xml:space="preserve"> their </w:t>
      </w:r>
      <w:r w:rsidRPr="00C62E98">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C62E98">
        <w:rPr>
          <w:highlight w:val="green"/>
          <w:u w:val="single"/>
        </w:rPr>
        <w:t>it will require</w:t>
      </w:r>
      <w:r w:rsidRPr="00FD719B">
        <w:rPr>
          <w:u w:val="single"/>
        </w:rPr>
        <w:t xml:space="preserve"> a </w:t>
      </w:r>
      <w:r w:rsidRPr="00F85D86">
        <w:rPr>
          <w:rStyle w:val="Emphasis"/>
        </w:rPr>
        <w:t xml:space="preserve">certain </w:t>
      </w:r>
      <w:r w:rsidRPr="00C62E98">
        <w:rPr>
          <w:rStyle w:val="Emphasis"/>
          <w:highlight w:val="green"/>
        </w:rPr>
        <w:t>improvement</w:t>
      </w:r>
      <w:r w:rsidRPr="00C62E98">
        <w:rPr>
          <w:highlight w:val="green"/>
          <w:u w:val="single"/>
        </w:rPr>
        <w:t xml:space="preserve"> on</w:t>
      </w:r>
      <w:r w:rsidRPr="00FD719B">
        <w:rPr>
          <w:u w:val="single"/>
        </w:rPr>
        <w:t xml:space="preserve"> the current </w:t>
      </w:r>
      <w:r w:rsidRPr="00C62E98">
        <w:rPr>
          <w:highlight w:val="green"/>
          <w:u w:val="single"/>
        </w:rPr>
        <w:t>state-of-the-art</w:t>
      </w:r>
      <w:r w:rsidRPr="00F85D86">
        <w:rPr>
          <w:sz w:val="16"/>
        </w:rPr>
        <w:t xml:space="preserve">. On the other hand, if a pair of </w:t>
      </w:r>
      <w:proofErr w:type="spellStart"/>
      <w:r w:rsidRPr="00F85D86">
        <w:rPr>
          <w:sz w:val="16"/>
        </w:rPr>
        <w:t>Starlink</w:t>
      </w:r>
      <w:proofErr w:type="spellEnd"/>
      <w:r w:rsidRPr="00F85D86">
        <w:rPr>
          <w:sz w:val="16"/>
        </w:rPr>
        <w:t xml:space="preserve"> satellites does collide within the operation orbit, SpaceX will be the first one who will be badly affected by the fragmentation cloud the collision generates. It's in their own best interest to make sure their system works.</w:t>
      </w:r>
    </w:p>
    <w:p w14:paraId="07506AC7" w14:textId="77777777" w:rsidR="00F66B27" w:rsidRPr="00F85D86" w:rsidRDefault="00F66B27" w:rsidP="00F66B27">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331D10C3" w14:textId="77777777" w:rsidR="00F66B27" w:rsidRPr="00F85D86" w:rsidRDefault="00F66B27" w:rsidP="00F66B27">
      <w:pPr>
        <w:rPr>
          <w:sz w:val="16"/>
        </w:rPr>
      </w:pPr>
      <w:r w:rsidRPr="00F85D86">
        <w:rPr>
          <w:sz w:val="16"/>
        </w:rPr>
        <w:t xml:space="preserve">SL: </w:t>
      </w:r>
      <w:r w:rsidRPr="00FD719B">
        <w:rPr>
          <w:u w:val="single"/>
        </w:rPr>
        <w:t xml:space="preserve">Five outer space </w:t>
      </w:r>
      <w:r w:rsidRPr="00C62E98">
        <w:rPr>
          <w:highlight w:val="green"/>
          <w:u w:val="single"/>
        </w:rPr>
        <w:t>treaties</w:t>
      </w:r>
      <w:r w:rsidRPr="00FD719B">
        <w:rPr>
          <w:u w:val="single"/>
        </w:rPr>
        <w:t xml:space="preserve">, established in the 1960s, 70s and 80s, </w:t>
      </w:r>
      <w:r w:rsidRPr="00C62E98">
        <w:rPr>
          <w:highlight w:val="green"/>
          <w:u w:val="single"/>
        </w:rPr>
        <w:t xml:space="preserve">do </w:t>
      </w:r>
      <w:r w:rsidRPr="00C62E98">
        <w:rPr>
          <w:rStyle w:val="Emphasis"/>
          <w:highlight w:val="green"/>
        </w:rPr>
        <w:t>not mention</w:t>
      </w:r>
      <w:r w:rsidRPr="00F85D86">
        <w:rPr>
          <w:rStyle w:val="Emphasis"/>
        </w:rPr>
        <w:t xml:space="preserve"> space </w:t>
      </w:r>
      <w:r w:rsidRPr="00C62E98">
        <w:rPr>
          <w:rStyle w:val="Emphasis"/>
          <w:highlight w:val="green"/>
        </w:rPr>
        <w:t>debris</w:t>
      </w:r>
      <w:r w:rsidRPr="00F85D86">
        <w:rPr>
          <w:sz w:val="16"/>
        </w:rPr>
        <w:t xml:space="preserve">. Instead, there is a lot of coordination, </w:t>
      </w:r>
      <w:proofErr w:type="gramStart"/>
      <w:r w:rsidRPr="00F85D86">
        <w:rPr>
          <w:sz w:val="16"/>
        </w:rPr>
        <w:t>first of all</w:t>
      </w:r>
      <w:proofErr w:type="gramEnd"/>
      <w:r w:rsidRPr="00F85D86">
        <w:rPr>
          <w:sz w:val="16"/>
        </w:rPr>
        <w:t xml:space="preserve"> on the agency level. The Inter-agency Space Debris Coordination Committee coordinates 13 of the world's space agencies, including the ESA, NASA, the China National Space Administration, and Russia’s </w:t>
      </w:r>
      <w:proofErr w:type="spellStart"/>
      <w:proofErr w:type="gramStart"/>
      <w:r w:rsidRPr="00F85D86">
        <w:rPr>
          <w:sz w:val="16"/>
        </w:rPr>
        <w:t>Roscosmos,to</w:t>
      </w:r>
      <w:proofErr w:type="spellEnd"/>
      <w:proofErr w:type="gram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F85D86">
        <w:rPr>
          <w:sz w:val="16"/>
        </w:rPr>
        <w:t>guidelines .</w:t>
      </w:r>
      <w:proofErr w:type="gramEnd"/>
      <w:r w:rsidRPr="00F85D86">
        <w:rPr>
          <w:sz w:val="16"/>
        </w:rPr>
        <w:t xml:space="preserve"> This committee includes politicians from many countries, including those not currently flying in space. Industries in many countries likewise discuss these issues within the International Organization for Standardization.</w:t>
      </w:r>
    </w:p>
    <w:p w14:paraId="7D18D2B7" w14:textId="77777777" w:rsidR="00F66B27" w:rsidRPr="00283EEC" w:rsidRDefault="00F66B27" w:rsidP="00F66B27">
      <w:pPr>
        <w:rPr>
          <w:u w:val="single"/>
        </w:rPr>
      </w:pPr>
      <w:proofErr w:type="gramStart"/>
      <w:r w:rsidRPr="00F85D86">
        <w:rPr>
          <w:sz w:val="16"/>
        </w:rPr>
        <w:t>So</w:t>
      </w:r>
      <w:proofErr w:type="gramEnd"/>
      <w:r w:rsidRPr="00F85D86">
        <w:rPr>
          <w:sz w:val="16"/>
        </w:rPr>
        <w:t xml:space="preserve"> there is a lot of coordination internationally to make sure that we play by the same rules and implement the same set of standards. But right </w:t>
      </w:r>
      <w:proofErr w:type="gramStart"/>
      <w:r w:rsidRPr="00F85D86">
        <w:rPr>
          <w:sz w:val="16"/>
        </w:rPr>
        <w:t>now</w:t>
      </w:r>
      <w:proofErr w:type="gramEnd"/>
      <w:r w:rsidRPr="00F85D86">
        <w:rPr>
          <w:sz w:val="16"/>
        </w:rPr>
        <w:t xml:space="preserve">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3C58BA6E" w14:textId="77777777" w:rsidR="00F66B27" w:rsidRDefault="00F66B27" w:rsidP="00F66B27">
      <w:pPr>
        <w:pStyle w:val="Heading4"/>
      </w:pPr>
      <w:r w:rsidRPr="00934304">
        <w:lastRenderedPageBreak/>
        <w:t>Democratization</w:t>
      </w:r>
      <w:r>
        <w:t xml:space="preserve"> of technology spurs </w:t>
      </w:r>
      <w:r w:rsidRPr="0039526D">
        <w:rPr>
          <w:u w:val="single"/>
        </w:rPr>
        <w:t>rapid development</w:t>
      </w:r>
      <w:r>
        <w:t xml:space="preserve"> – feedback loops </w:t>
      </w:r>
      <w:proofErr w:type="gramStart"/>
      <w:r w:rsidRPr="0039526D">
        <w:rPr>
          <w:u w:val="single"/>
        </w:rPr>
        <w:t>ensures</w:t>
      </w:r>
      <w:proofErr w:type="gramEnd"/>
      <w:r>
        <w:t xml:space="preserve"> debris cascades</w:t>
      </w:r>
    </w:p>
    <w:p w14:paraId="32F4E2DB" w14:textId="77777777" w:rsidR="00F66B27" w:rsidRPr="00667B14" w:rsidRDefault="00F66B27" w:rsidP="00F66B27">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77AFBDAD" w14:textId="77777777" w:rsidR="00F66B27" w:rsidRPr="0039526D" w:rsidRDefault="00F66B27" w:rsidP="00F66B27">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C62E98">
        <w:rPr>
          <w:highlight w:val="green"/>
          <w:u w:val="single"/>
        </w:rPr>
        <w:t>the global</w:t>
      </w:r>
      <w:r w:rsidRPr="0039526D">
        <w:rPr>
          <w:u w:val="single"/>
        </w:rPr>
        <w:t xml:space="preserve"> space </w:t>
      </w:r>
      <w:r w:rsidRPr="00C62E98">
        <w:rPr>
          <w:highlight w:val="green"/>
          <w:u w:val="single"/>
        </w:rPr>
        <w:t>sector</w:t>
      </w:r>
      <w:r w:rsidRPr="0039526D">
        <w:rPr>
          <w:u w:val="single"/>
        </w:rPr>
        <w:t xml:space="preserve"> has been </w:t>
      </w:r>
      <w:r w:rsidRPr="00C62E98">
        <w:rPr>
          <w:rStyle w:val="Emphasis"/>
          <w:highlight w:val="green"/>
        </w:rPr>
        <w:t>progressing</w:t>
      </w:r>
      <w:r w:rsidRPr="00C62E98">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C62E98">
        <w:rPr>
          <w:rStyle w:val="Emphasis"/>
          <w:highlight w:val="green"/>
        </w:rPr>
        <w:t>steady</w:t>
      </w:r>
      <w:r w:rsidRPr="00C62E98">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2C0C990C" w14:textId="77777777" w:rsidR="00F66B27" w:rsidRPr="0039526D" w:rsidRDefault="00F66B27" w:rsidP="00F66B27">
      <w:pPr>
        <w:rPr>
          <w:sz w:val="16"/>
        </w:rPr>
      </w:pPr>
      <w:r w:rsidRPr="0039526D">
        <w:rPr>
          <w:u w:val="single"/>
        </w:rPr>
        <w:t xml:space="preserve">The </w:t>
      </w:r>
      <w:r w:rsidRPr="00C62E98">
        <w:rPr>
          <w:highlight w:val="green"/>
          <w:u w:val="single"/>
        </w:rPr>
        <w:t>situation</w:t>
      </w:r>
      <w:r w:rsidRPr="0039526D">
        <w:rPr>
          <w:u w:val="single"/>
        </w:rPr>
        <w:t xml:space="preserve"> started to </w:t>
      </w:r>
      <w:r w:rsidRPr="00C62E98">
        <w:rPr>
          <w:highlight w:val="green"/>
          <w:u w:val="single"/>
        </w:rPr>
        <w:t>change</w:t>
      </w:r>
      <w:r w:rsidRPr="0039526D">
        <w:rPr>
          <w:u w:val="single"/>
        </w:rPr>
        <w:t xml:space="preserve"> at the turn of the century </w:t>
      </w:r>
      <w:r w:rsidRPr="00C62E98">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C62E98">
        <w:rPr>
          <w:rStyle w:val="Emphasis"/>
          <w:highlight w:val="green"/>
        </w:rPr>
        <w:t>private entrepreneurs</w:t>
      </w:r>
      <w:r w:rsidRPr="0039526D">
        <w:rPr>
          <w:u w:val="single"/>
        </w:rPr>
        <w:t xml:space="preserve"> began to </w:t>
      </w:r>
      <w:r w:rsidRPr="00C62E98">
        <w:rPr>
          <w:rStyle w:val="Emphasis"/>
          <w:highlight w:val="green"/>
        </w:rPr>
        <w:t>invest</w:t>
      </w:r>
      <w:r w:rsidRPr="00C62E98">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C62E98">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C62E98">
        <w:rPr>
          <w:rStyle w:val="Emphasis"/>
          <w:highlight w:val="green"/>
        </w:rPr>
        <w:t>SpaceX</w:t>
      </w:r>
      <w:r w:rsidRPr="00C62E98">
        <w:rPr>
          <w:highlight w:val="green"/>
          <w:u w:val="single"/>
        </w:rPr>
        <w:t xml:space="preserve">, </w:t>
      </w:r>
      <w:r w:rsidRPr="00C62E98">
        <w:rPr>
          <w:rStyle w:val="Emphasis"/>
          <w:highlight w:val="green"/>
        </w:rPr>
        <w:t>Blue</w:t>
      </w:r>
      <w:r w:rsidRPr="00C62E98">
        <w:rPr>
          <w:highlight w:val="green"/>
          <w:u w:val="single"/>
        </w:rPr>
        <w:t xml:space="preserve"> </w:t>
      </w:r>
      <w:r w:rsidRPr="00C62E98">
        <w:rPr>
          <w:rStyle w:val="Emphasis"/>
          <w:highlight w:val="green"/>
        </w:rPr>
        <w:t>Origin</w:t>
      </w:r>
      <w:r w:rsidRPr="0039526D">
        <w:rPr>
          <w:u w:val="single"/>
        </w:rPr>
        <w:t xml:space="preserve">, and </w:t>
      </w:r>
      <w:r w:rsidRPr="00C62E98">
        <w:rPr>
          <w:rStyle w:val="Emphasis"/>
          <w:highlight w:val="green"/>
        </w:rPr>
        <w:t>Virgin</w:t>
      </w:r>
      <w:r w:rsidRPr="00C62E98">
        <w:rPr>
          <w:highlight w:val="green"/>
          <w:u w:val="single"/>
        </w:rPr>
        <w:t xml:space="preserve"> </w:t>
      </w:r>
      <w:r w:rsidRPr="00C62E98">
        <w:rPr>
          <w:rStyle w:val="Emphasis"/>
          <w:highlight w:val="green"/>
        </w:rPr>
        <w:t>Galactic</w:t>
      </w:r>
      <w:r w:rsidRPr="0039526D">
        <w:rPr>
          <w:u w:val="single"/>
        </w:rPr>
        <w:t xml:space="preserve"> were </w:t>
      </w:r>
      <w:r w:rsidRPr="00C62E98">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7A583D4B" w14:textId="77777777" w:rsidR="00F66B27" w:rsidRPr="0039526D" w:rsidRDefault="00F66B27" w:rsidP="00F66B27">
      <w:pPr>
        <w:rPr>
          <w:sz w:val="16"/>
        </w:rPr>
      </w:pPr>
      <w:r w:rsidRPr="0039526D">
        <w:rPr>
          <w:u w:val="single"/>
        </w:rPr>
        <w:t xml:space="preserve">Since then, the </w:t>
      </w:r>
      <w:r w:rsidRPr="00C62E98">
        <w:rPr>
          <w:highlight w:val="green"/>
          <w:u w:val="single"/>
        </w:rPr>
        <w:t xml:space="preserve">participation of the </w:t>
      </w:r>
      <w:r w:rsidRPr="00C62E98">
        <w:rPr>
          <w:rStyle w:val="Emphasis"/>
          <w:highlight w:val="green"/>
        </w:rPr>
        <w:t>private sector</w:t>
      </w:r>
      <w:r w:rsidRPr="0039526D">
        <w:rPr>
          <w:rStyle w:val="Emphasis"/>
        </w:rPr>
        <w:t xml:space="preserve"> in the space industry has </w:t>
      </w:r>
      <w:r w:rsidRPr="00C62E98">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26346194" w14:textId="77777777" w:rsidR="00F66B27" w:rsidRPr="0039526D" w:rsidRDefault="00F66B27" w:rsidP="00F66B27">
      <w:pPr>
        <w:rPr>
          <w:sz w:val="16"/>
        </w:rPr>
      </w:pPr>
      <w:r w:rsidRPr="0039526D">
        <w:rPr>
          <w:u w:val="single"/>
        </w:rPr>
        <w:t xml:space="preserve">Nowadays, in the space industry, </w:t>
      </w:r>
      <w:r w:rsidRPr="00C62E98">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C62E98">
        <w:rPr>
          <w:highlight w:val="green"/>
          <w:u w:val="single"/>
        </w:rPr>
        <w:t>feedback look between</w:t>
      </w:r>
      <w:r w:rsidRPr="0039526D">
        <w:rPr>
          <w:u w:val="single"/>
        </w:rPr>
        <w:t xml:space="preserve"> the </w:t>
      </w:r>
      <w:r w:rsidRPr="00C62E98">
        <w:rPr>
          <w:rStyle w:val="Emphasis"/>
          <w:highlight w:val="green"/>
        </w:rPr>
        <w:t>development</w:t>
      </w:r>
      <w:r w:rsidRPr="0039526D">
        <w:rPr>
          <w:rStyle w:val="Emphasis"/>
        </w:rPr>
        <w:t xml:space="preserve"> of space technologies</w:t>
      </w:r>
      <w:r w:rsidRPr="0039526D">
        <w:rPr>
          <w:u w:val="single"/>
        </w:rPr>
        <w:t xml:space="preserve">, the </w:t>
      </w:r>
      <w:r w:rsidRPr="00C62E98">
        <w:rPr>
          <w:rStyle w:val="Emphasis"/>
          <w:highlight w:val="green"/>
        </w:rPr>
        <w:t>democratization</w:t>
      </w:r>
      <w:r w:rsidRPr="0039526D">
        <w:rPr>
          <w:rStyle w:val="Emphasis"/>
        </w:rPr>
        <w:t xml:space="preserve"> of those technologies</w:t>
      </w:r>
      <w:r w:rsidRPr="0039526D">
        <w:rPr>
          <w:u w:val="single"/>
        </w:rPr>
        <w:t xml:space="preserve">, </w:t>
      </w:r>
      <w:r w:rsidRPr="00C62E98">
        <w:rPr>
          <w:highlight w:val="green"/>
          <w:u w:val="single"/>
        </w:rPr>
        <w:t>and</w:t>
      </w:r>
      <w:r w:rsidRPr="0039526D">
        <w:rPr>
          <w:u w:val="single"/>
        </w:rPr>
        <w:t xml:space="preserve"> a </w:t>
      </w:r>
      <w:r w:rsidRPr="0039526D">
        <w:rPr>
          <w:rStyle w:val="Emphasis"/>
        </w:rPr>
        <w:t xml:space="preserve">substantial </w:t>
      </w:r>
      <w:r w:rsidRPr="00C62E98">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C62E98">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C62E98">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C62E98">
        <w:rPr>
          <w:highlight w:val="green"/>
          <w:u w:val="single"/>
        </w:rPr>
        <w:t>in</w:t>
      </w:r>
      <w:r w:rsidRPr="0039526D">
        <w:rPr>
          <w:u w:val="single"/>
        </w:rPr>
        <w:t xml:space="preserve"> the </w:t>
      </w:r>
      <w:r w:rsidRPr="00C62E98">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42904401" w14:textId="77777777" w:rsidR="00F66B27" w:rsidRPr="0039526D" w:rsidRDefault="00F66B27" w:rsidP="00F66B27">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338DC104" w14:textId="77777777" w:rsidR="00F66B27" w:rsidRPr="00283EEC" w:rsidRDefault="00F66B27" w:rsidP="00F66B27">
      <w:pPr>
        <w:rPr>
          <w:u w:val="single"/>
        </w:rPr>
      </w:pPr>
      <w:r w:rsidRPr="0039526D">
        <w:rPr>
          <w:sz w:val="16"/>
        </w:rPr>
        <w:t xml:space="preserve">The goal of the paper is to present the argumentation that </w:t>
      </w:r>
      <w:r w:rsidRPr="0039526D">
        <w:rPr>
          <w:u w:val="single"/>
        </w:rPr>
        <w:t xml:space="preserve">the </w:t>
      </w:r>
      <w:r w:rsidRPr="00C62E98">
        <w:rPr>
          <w:highlight w:val="green"/>
          <w:u w:val="single"/>
        </w:rPr>
        <w:t>threat posed by</w:t>
      </w:r>
      <w:r w:rsidRPr="0039526D">
        <w:rPr>
          <w:u w:val="single"/>
        </w:rPr>
        <w:t xml:space="preserve"> the </w:t>
      </w:r>
      <w:r w:rsidRPr="00C62E98">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C62E98">
        <w:rPr>
          <w:highlight w:val="green"/>
          <w:u w:val="single"/>
        </w:rPr>
        <w:t>is becoming</w:t>
      </w:r>
      <w:r w:rsidRPr="0039526D">
        <w:rPr>
          <w:u w:val="single"/>
        </w:rPr>
        <w:t xml:space="preserve"> more </w:t>
      </w:r>
      <w:r w:rsidRPr="00C62E98">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w:t>
      </w:r>
      <w:r w:rsidRPr="0039526D">
        <w:rPr>
          <w:u w:val="single"/>
        </w:rPr>
        <w:lastRenderedPageBreak/>
        <w:t xml:space="preserve">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0328A72" w14:textId="77777777" w:rsidR="00F66B27" w:rsidRDefault="00F66B27" w:rsidP="00F66B27">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0DF62902" w14:textId="77777777" w:rsidR="00F66B27" w:rsidRPr="00667B14" w:rsidRDefault="00F66B27" w:rsidP="00F66B27">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378FF34A" w14:textId="77777777" w:rsidR="00F66B27" w:rsidRDefault="00F66B27" w:rsidP="00F66B27">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28753540" w14:textId="77777777" w:rsidR="00F66B27" w:rsidRDefault="00F66B27" w:rsidP="00F66B27">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C62E98">
        <w:rPr>
          <w:rStyle w:val="Emphasis"/>
          <w:highlight w:val="green"/>
        </w:rPr>
        <w:t xml:space="preserve">commercialization </w:t>
      </w:r>
      <w:r w:rsidRPr="0039526D">
        <w:rPr>
          <w:rStyle w:val="Emphasis"/>
        </w:rPr>
        <w:t xml:space="preserve">of outer space </w:t>
      </w:r>
      <w:r w:rsidRPr="00C62E98">
        <w:rPr>
          <w:rStyle w:val="Emphasis"/>
          <w:highlight w:val="green"/>
        </w:rPr>
        <w:t xml:space="preserve">has </w:t>
      </w:r>
      <w:r w:rsidRPr="00721130">
        <w:rPr>
          <w:rStyle w:val="Emphasis"/>
        </w:rPr>
        <w:t xml:space="preserve">already </w:t>
      </w:r>
      <w:r w:rsidRPr="00C62E98">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C62E98">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C62E98">
        <w:rPr>
          <w:highlight w:val="green"/>
          <w:u w:val="single"/>
        </w:rPr>
        <w:t>now</w:t>
      </w:r>
      <w:r w:rsidRPr="003205EF">
        <w:rPr>
          <w:u w:val="single"/>
        </w:rPr>
        <w:t xml:space="preserve"> matured to </w:t>
      </w:r>
      <w:r w:rsidRPr="00C62E98">
        <w:rPr>
          <w:highlight w:val="green"/>
          <w:u w:val="single"/>
        </w:rPr>
        <w:t>carry</w:t>
      </w:r>
      <w:r w:rsidRPr="003205EF">
        <w:rPr>
          <w:u w:val="single"/>
        </w:rPr>
        <w:t xml:space="preserve"> out </w:t>
      </w:r>
      <w:r w:rsidRPr="00BE0EC1">
        <w:rPr>
          <w:u w:val="single"/>
        </w:rPr>
        <w:t xml:space="preserve">their own </w:t>
      </w:r>
      <w:r w:rsidRPr="00C62E98">
        <w:rPr>
          <w:highlight w:val="green"/>
          <w:u w:val="single"/>
        </w:rPr>
        <w:t>independent projects</w:t>
      </w:r>
      <w:r w:rsidRPr="00BE0EC1">
        <w:rPr>
          <w:sz w:val="16"/>
        </w:rPr>
        <w:t xml:space="preserve">. </w:t>
      </w:r>
    </w:p>
    <w:p w14:paraId="3388AA26" w14:textId="77777777" w:rsidR="00F66B27" w:rsidRDefault="00F66B27" w:rsidP="00F66B27">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C62E98">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C62E98">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1CF43BBD" w14:textId="77777777" w:rsidR="00F66B27" w:rsidRPr="00BE0EC1" w:rsidRDefault="00F66B27" w:rsidP="00F66B27">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C62E98">
        <w:rPr>
          <w:highlight w:val="green"/>
          <w:u w:val="single"/>
        </w:rPr>
        <w:t>plans include</w:t>
      </w:r>
      <w:r w:rsidRPr="00BE0EC1">
        <w:rPr>
          <w:u w:val="single"/>
        </w:rPr>
        <w:t xml:space="preserve"> launching </w:t>
      </w:r>
      <w:r w:rsidRPr="00C62E98">
        <w:rPr>
          <w:rStyle w:val="Emphasis"/>
          <w:highlight w:val="green"/>
        </w:rPr>
        <w:t>12,000</w:t>
      </w:r>
      <w:r w:rsidRPr="00FF4115">
        <w:rPr>
          <w:rStyle w:val="Emphasis"/>
        </w:rPr>
        <w:t xml:space="preserve"> satellites, </w:t>
      </w:r>
      <w:r w:rsidRPr="00C62E98">
        <w:rPr>
          <w:rStyle w:val="Emphasis"/>
          <w:highlight w:val="green"/>
        </w:rPr>
        <w:t>but they assume</w:t>
      </w:r>
      <w:r w:rsidRPr="00FF4115">
        <w:rPr>
          <w:rStyle w:val="Emphasis"/>
        </w:rPr>
        <w:t xml:space="preserve"> a potential later extension to </w:t>
      </w:r>
      <w:r w:rsidRPr="00C62E98">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C62E98">
        <w:rPr>
          <w:highlight w:val="green"/>
          <w:u w:val="single"/>
        </w:rPr>
        <w:t>collisions grows with</w:t>
      </w:r>
      <w:r w:rsidRPr="00BE0EC1">
        <w:rPr>
          <w:u w:val="single"/>
        </w:rPr>
        <w:t xml:space="preserve"> the number of </w:t>
      </w:r>
      <w:r w:rsidRPr="00C62E98">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C62E98">
        <w:rPr>
          <w:highlight w:val="green"/>
          <w:u w:val="single"/>
        </w:rPr>
        <w:t>compared</w:t>
      </w:r>
      <w:r w:rsidRPr="00BE0EC1">
        <w:rPr>
          <w:sz w:val="16"/>
        </w:rPr>
        <w:t xml:space="preserve"> (2016, p. 154-155) </w:t>
      </w:r>
      <w:r w:rsidRPr="00BE0EC1">
        <w:rPr>
          <w:u w:val="single"/>
        </w:rPr>
        <w:t xml:space="preserve">orbital </w:t>
      </w:r>
      <w:r w:rsidRPr="00C62E98">
        <w:rPr>
          <w:highlight w:val="green"/>
          <w:u w:val="single"/>
        </w:rPr>
        <w:t>debris</w:t>
      </w:r>
      <w:r w:rsidRPr="00BE0EC1">
        <w:rPr>
          <w:u w:val="single"/>
        </w:rPr>
        <w:t xml:space="preserve"> environment development </w:t>
      </w:r>
      <w:r w:rsidRPr="00C62E98">
        <w:rPr>
          <w:rStyle w:val="Emphasis"/>
          <w:highlight w:val="green"/>
        </w:rPr>
        <w:t>without</w:t>
      </w:r>
      <w:r w:rsidRPr="00C62E98">
        <w:rPr>
          <w:highlight w:val="green"/>
          <w:u w:val="single"/>
        </w:rPr>
        <w:t xml:space="preserve"> and </w:t>
      </w:r>
      <w:r w:rsidRPr="00C62E98">
        <w:rPr>
          <w:rStyle w:val="Emphasis"/>
          <w:highlight w:val="green"/>
        </w:rPr>
        <w:t>with</w:t>
      </w:r>
      <w:r w:rsidRPr="00C62E98">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C62E98">
        <w:rPr>
          <w:rStyle w:val="Emphasis"/>
          <w:highlight w:val="green"/>
        </w:rPr>
        <w:t>constellation</w:t>
      </w:r>
      <w:r w:rsidRPr="00BE0EC1">
        <w:rPr>
          <w:sz w:val="16"/>
        </w:rPr>
        <w:t xml:space="preserve"> consisting of merely 1080 satellites, distributed across 20 orbital planes at 1,100 km altitude (Fig. 5).</w:t>
      </w:r>
    </w:p>
    <w:p w14:paraId="60A48385" w14:textId="77777777" w:rsidR="00F66B27" w:rsidRDefault="00F66B27" w:rsidP="00F66B27">
      <w:r w:rsidRPr="00A44E95">
        <w:rPr>
          <w:noProof/>
        </w:rPr>
        <w:lastRenderedPageBreak/>
        <w:drawing>
          <wp:inline distT="0" distB="0" distL="0" distR="0" wp14:anchorId="4689D368" wp14:editId="30802861">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2256788F" w14:textId="77777777" w:rsidR="00F66B27" w:rsidRPr="0039526D" w:rsidRDefault="00F66B27" w:rsidP="00F66B27">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6A5BC75C" w14:textId="77777777" w:rsidR="00F66B27" w:rsidRDefault="00F66B27" w:rsidP="00F66B27">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C62E98">
        <w:rPr>
          <w:highlight w:val="green"/>
          <w:u w:val="single"/>
        </w:rPr>
        <w:t>There are</w:t>
      </w:r>
      <w:r w:rsidRPr="00BE0EC1">
        <w:rPr>
          <w:u w:val="single"/>
        </w:rPr>
        <w:t xml:space="preserve"> at least </w:t>
      </w:r>
      <w:r w:rsidRPr="00C62E98">
        <w:rPr>
          <w:highlight w:val="green"/>
          <w:u w:val="single"/>
        </w:rPr>
        <w:t xml:space="preserve">a </w:t>
      </w:r>
      <w:r w:rsidRPr="00C62E98">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C62E98">
        <w:rPr>
          <w:highlight w:val="green"/>
          <w:u w:val="single"/>
        </w:rPr>
        <w:t xml:space="preserve">there is </w:t>
      </w:r>
      <w:r w:rsidRPr="00721130">
        <w:rPr>
          <w:u w:val="single"/>
        </w:rPr>
        <w:t xml:space="preserve">even a </w:t>
      </w:r>
      <w:r w:rsidRPr="00C62E98">
        <w:rPr>
          <w:rStyle w:val="Emphasis"/>
          <w:highlight w:val="green"/>
        </w:rPr>
        <w:t>rivalry between</w:t>
      </w:r>
      <w:r w:rsidRPr="00FF4115">
        <w:rPr>
          <w:rStyle w:val="Emphasis"/>
        </w:rPr>
        <w:t xml:space="preserve"> the two </w:t>
      </w:r>
      <w:r w:rsidRPr="00C62E98">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5DFC0437" w14:textId="77777777" w:rsidR="00F66B27" w:rsidRPr="00283EEC" w:rsidRDefault="00F66B27" w:rsidP="00F66B27">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C62E98">
        <w:rPr>
          <w:highlight w:val="green"/>
          <w:u w:val="single"/>
        </w:rPr>
        <w:t>no institution</w:t>
      </w:r>
      <w:r w:rsidRPr="00BE0EC1">
        <w:rPr>
          <w:u w:val="single"/>
        </w:rPr>
        <w:t xml:space="preserve"> or body </w:t>
      </w:r>
      <w:r w:rsidRPr="00C62E98">
        <w:rPr>
          <w:highlight w:val="green"/>
          <w:u w:val="single"/>
        </w:rPr>
        <w:t>has enough power to</w:t>
      </w:r>
      <w:r w:rsidRPr="00BE0EC1">
        <w:rPr>
          <w:u w:val="single"/>
        </w:rPr>
        <w:t xml:space="preserve"> license, </w:t>
      </w:r>
      <w:r w:rsidRPr="00C62E98">
        <w:rPr>
          <w:highlight w:val="green"/>
          <w:u w:val="single"/>
        </w:rPr>
        <w:t>coordinate</w:t>
      </w:r>
      <w:r w:rsidRPr="00BE0EC1">
        <w:rPr>
          <w:u w:val="single"/>
        </w:rPr>
        <w:t xml:space="preserve"> and regulate what is sent to the </w:t>
      </w:r>
      <w:r w:rsidRPr="00C62E98">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C62E98">
        <w:rPr>
          <w:highlight w:val="green"/>
          <w:u w:val="single"/>
        </w:rPr>
        <w:t xml:space="preserve">there are </w:t>
      </w:r>
      <w:r w:rsidRPr="00C62E98">
        <w:rPr>
          <w:rStyle w:val="Emphasis"/>
          <w:highlight w:val="green"/>
        </w:rPr>
        <w:t>no rules</w:t>
      </w:r>
      <w:r w:rsidRPr="00BE0EC1">
        <w:rPr>
          <w:u w:val="single"/>
        </w:rPr>
        <w:t xml:space="preserve">, at the global level, </w:t>
      </w:r>
      <w:r w:rsidRPr="00C62E98">
        <w:rPr>
          <w:highlight w:val="green"/>
          <w:u w:val="single"/>
        </w:rPr>
        <w:t xml:space="preserve">apart from </w:t>
      </w:r>
      <w:r w:rsidRPr="00C62E98">
        <w:rPr>
          <w:rStyle w:val="Emphasis"/>
          <w:highlight w:val="green"/>
        </w:rPr>
        <w:t>first-come, first-served.</w:t>
      </w:r>
    </w:p>
    <w:p w14:paraId="283A8C1F" w14:textId="77777777" w:rsidR="00F66B27" w:rsidRPr="00FF4115" w:rsidRDefault="00F66B27" w:rsidP="00F66B27">
      <w:pPr>
        <w:pStyle w:val="Heading4"/>
      </w:pPr>
      <w:r>
        <w:t xml:space="preserve">Models are </w:t>
      </w:r>
      <w:proofErr w:type="gramStart"/>
      <w:r w:rsidRPr="0039526D">
        <w:t>rigorous</w:t>
      </w:r>
      <w:r>
        <w:t>—</w:t>
      </w:r>
      <w:r>
        <w:rPr>
          <w:color w:val="000000" w:themeColor="text1"/>
        </w:rPr>
        <w:t>in</w:t>
      </w:r>
      <w:r w:rsidRPr="0039526D">
        <w:rPr>
          <w:color w:val="000000" w:themeColor="text1"/>
        </w:rPr>
        <w:t>serted</w:t>
      </w:r>
      <w:proofErr w:type="gramEnd"/>
      <w:r w:rsidRPr="0039526D">
        <w:rPr>
          <w:color w:val="000000" w:themeColor="text1"/>
        </w:rPr>
        <w:t xml:space="preserve"> below</w:t>
      </w:r>
      <w:r>
        <w:t>.</w:t>
      </w:r>
    </w:p>
    <w:p w14:paraId="691E4871" w14:textId="77777777" w:rsidR="00F66B27" w:rsidRDefault="00F66B27" w:rsidP="00F66B27">
      <w:proofErr w:type="spellStart"/>
      <w:r w:rsidRPr="00FF4115">
        <w:rPr>
          <w:rStyle w:val="Style13ptBold"/>
        </w:rPr>
        <w:t>Virgili</w:t>
      </w:r>
      <w:proofErr w:type="spellEnd"/>
      <w:r w:rsidRPr="00FF4115">
        <w:rPr>
          <w:rStyle w:val="Style13ptBold"/>
        </w:rPr>
        <w:t xml:space="preserve"> et al. 16</w:t>
      </w:r>
      <w:r>
        <w:t xml:space="preserve">.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5" w:history="1">
        <w:r w:rsidRPr="008E3DAC">
          <w:rPr>
            <w:rStyle w:val="Hyperlink"/>
          </w:rPr>
          <w:t>https://sci-hub.se/10.1016/j.actaastro.2016.03.034</w:t>
        </w:r>
      </w:hyperlink>
      <w:r w:rsidRPr="00FF4115">
        <w:t>.</w:t>
      </w:r>
      <w:r>
        <w:t>] Justin</w:t>
      </w:r>
    </w:p>
    <w:p w14:paraId="49CE0652" w14:textId="77777777" w:rsidR="00F66B27" w:rsidRPr="00283EEC" w:rsidRDefault="00F66B27" w:rsidP="00F66B27">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C62E98">
        <w:rPr>
          <w:sz w:val="16"/>
          <w:highlight w:val="green"/>
        </w:rPr>
        <w:t>(</w:t>
      </w:r>
      <w:r w:rsidRPr="00C62E98">
        <w:rPr>
          <w:rStyle w:val="Emphasis"/>
          <w:highlight w:val="green"/>
        </w:rPr>
        <w:t>MC</w:t>
      </w:r>
      <w:r w:rsidRPr="00C62E98">
        <w:rPr>
          <w:sz w:val="16"/>
          <w:highlight w:val="green"/>
        </w:rPr>
        <w:t xml:space="preserve">) </w:t>
      </w:r>
      <w:r w:rsidRPr="00C62E98">
        <w:rPr>
          <w:highlight w:val="green"/>
          <w:u w:val="single"/>
        </w:rPr>
        <w:t>approach</w:t>
      </w:r>
      <w:r w:rsidRPr="00FF4115">
        <w:rPr>
          <w:u w:val="single"/>
        </w:rPr>
        <w:t xml:space="preserve"> was used to </w:t>
      </w:r>
      <w:r w:rsidRPr="00C62E98">
        <w:rPr>
          <w:rStyle w:val="Emphasis"/>
          <w:highlight w:val="green"/>
        </w:rPr>
        <w:t>simulate</w:t>
      </w:r>
      <w:r w:rsidRPr="008B2DEF">
        <w:rPr>
          <w:rStyle w:val="Emphasis"/>
        </w:rPr>
        <w:t xml:space="preserve"> the </w:t>
      </w:r>
      <w:r w:rsidRPr="00C62E98">
        <w:rPr>
          <w:rStyle w:val="Emphasis"/>
          <w:highlight w:val="green"/>
        </w:rPr>
        <w:t>evolution of</w:t>
      </w:r>
      <w:r w:rsidRPr="008B2DEF">
        <w:rPr>
          <w:rStyle w:val="Emphasis"/>
        </w:rPr>
        <w:t xml:space="preserve"> the </w:t>
      </w:r>
      <w:r w:rsidRPr="00C62E98">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C62E98">
        <w:rPr>
          <w:highlight w:val="green"/>
          <w:u w:val="single"/>
        </w:rPr>
        <w:t xml:space="preserve">with </w:t>
      </w:r>
      <w:r w:rsidRPr="00C62E98">
        <w:rPr>
          <w:rStyle w:val="Emphasis"/>
          <w:highlight w:val="green"/>
        </w:rPr>
        <w:t>four different tools</w:t>
      </w:r>
      <w:r w:rsidRPr="008B2DEF">
        <w:rPr>
          <w:sz w:val="16"/>
        </w:rPr>
        <w:t xml:space="preserve"> (</w:t>
      </w:r>
      <w:r w:rsidRPr="00C62E98">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C62E98">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lastRenderedPageBreak/>
        <w:t>Analysis</w:t>
      </w:r>
      <w:r w:rsidRPr="008B2DEF">
        <w:rPr>
          <w:sz w:val="16"/>
        </w:rPr>
        <w:t xml:space="preserve"> [10], </w:t>
      </w:r>
      <w:r w:rsidRPr="00C62E98">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C62E98">
        <w:rPr>
          <w:highlight w:val="green"/>
          <w:u w:val="single"/>
        </w:rPr>
        <w:t xml:space="preserve">and </w:t>
      </w:r>
      <w:r w:rsidRPr="00C62E98">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C62E98">
        <w:rPr>
          <w:rStyle w:val="Emphasis"/>
          <w:highlight w:val="green"/>
        </w:rPr>
        <w:t>contribution</w:t>
      </w:r>
      <w:r w:rsidRPr="00FF4115">
        <w:rPr>
          <w:u w:val="single"/>
        </w:rPr>
        <w:t xml:space="preserve"> to the population by each object </w:t>
      </w:r>
      <w:r w:rsidRPr="00C62E98">
        <w:rPr>
          <w:highlight w:val="green"/>
          <w:u w:val="single"/>
        </w:rPr>
        <w:t>was weighted by</w:t>
      </w:r>
      <w:r w:rsidRPr="00FF4115">
        <w:rPr>
          <w:u w:val="single"/>
        </w:rPr>
        <w:t xml:space="preserve"> the </w:t>
      </w:r>
      <w:r w:rsidRPr="00C62E98">
        <w:rPr>
          <w:rStyle w:val="Emphasis"/>
          <w:highlight w:val="green"/>
        </w:rPr>
        <w:t>proportion</w:t>
      </w:r>
      <w:r w:rsidRPr="00C62E98">
        <w:rPr>
          <w:highlight w:val="green"/>
          <w:u w:val="single"/>
        </w:rPr>
        <w:t xml:space="preserve"> of the </w:t>
      </w:r>
      <w:r w:rsidRPr="00C62E98">
        <w:rPr>
          <w:rStyle w:val="Emphasis"/>
          <w:highlight w:val="green"/>
        </w:rPr>
        <w:t>orbital</w:t>
      </w:r>
      <w:r w:rsidRPr="00C62E98">
        <w:rPr>
          <w:highlight w:val="green"/>
          <w:u w:val="single"/>
        </w:rPr>
        <w:t xml:space="preserve"> </w:t>
      </w:r>
      <w:r w:rsidRPr="00C62E98">
        <w:rPr>
          <w:rStyle w:val="Emphasis"/>
          <w:highlight w:val="green"/>
        </w:rPr>
        <w:t>period</w:t>
      </w:r>
      <w:r w:rsidRPr="00FF4115">
        <w:rPr>
          <w:u w:val="single"/>
        </w:rPr>
        <w:t xml:space="preserve"> spent in LEO</w:t>
      </w:r>
      <w:r w:rsidRPr="008B2DEF">
        <w:rPr>
          <w:sz w:val="16"/>
        </w:rPr>
        <w:t xml:space="preserve">. In a first step, </w:t>
      </w:r>
      <w:r w:rsidRPr="00C62E98">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C62E98">
        <w:rPr>
          <w:rStyle w:val="Emphasis"/>
          <w:highlight w:val="green"/>
        </w:rPr>
        <w:t>models</w:t>
      </w:r>
      <w:r w:rsidRPr="00C62E98">
        <w:rPr>
          <w:highlight w:val="green"/>
          <w:u w:val="single"/>
        </w:rPr>
        <w:t xml:space="preserve"> performed an </w:t>
      </w:r>
      <w:r w:rsidRPr="00C62E98">
        <w:rPr>
          <w:rStyle w:val="Emphasis"/>
          <w:highlight w:val="green"/>
        </w:rPr>
        <w:t>analysis</w:t>
      </w:r>
      <w:r w:rsidRPr="00C62E98">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C62E98">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C62E98">
        <w:rPr>
          <w:highlight w:val="green"/>
          <w:u w:val="single"/>
        </w:rPr>
        <w:t xml:space="preserve">to provide a </w:t>
      </w:r>
      <w:r w:rsidRPr="00C62E98">
        <w:rPr>
          <w:rStyle w:val="Emphasis"/>
          <w:highlight w:val="green"/>
        </w:rPr>
        <w:t>cross</w:t>
      </w:r>
      <w:r w:rsidRPr="00C62E98">
        <w:rPr>
          <w:highlight w:val="green"/>
          <w:u w:val="single"/>
        </w:rPr>
        <w:t>-</w:t>
      </w:r>
      <w:r w:rsidRPr="00C62E98">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C62E98">
        <w:rPr>
          <w:rStyle w:val="Emphasis"/>
          <w:highlight w:val="green"/>
        </w:rPr>
        <w:t>confidence</w:t>
      </w:r>
      <w:r w:rsidRPr="00C62E98">
        <w:rPr>
          <w:highlight w:val="green"/>
          <w:u w:val="single"/>
        </w:rPr>
        <w:t xml:space="preserve"> </w:t>
      </w:r>
      <w:r w:rsidRPr="00C62E98">
        <w:rPr>
          <w:rStyle w:val="Emphasis"/>
          <w:highlight w:val="green"/>
        </w:rPr>
        <w:t>levels</w:t>
      </w:r>
      <w:r w:rsidRPr="00C62E98">
        <w:rPr>
          <w:highlight w:val="green"/>
          <w:u w:val="single"/>
        </w:rPr>
        <w:t xml:space="preserve"> at </w:t>
      </w:r>
      <w:r w:rsidRPr="00C62E98">
        <w:rPr>
          <w:rStyle w:val="Emphasis"/>
          <w:highlight w:val="green"/>
        </w:rPr>
        <w:t>95</w:t>
      </w:r>
      <w:r w:rsidRPr="00C62E98">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7FD54782" w14:textId="77777777" w:rsidR="00F66B27" w:rsidRDefault="00F66B27" w:rsidP="00F66B27">
      <w:pPr>
        <w:pStyle w:val="Heading4"/>
      </w:pPr>
      <w:r>
        <w:t xml:space="preserve">Conflicts of orbits </w:t>
      </w:r>
      <w:r w:rsidRPr="00F85D86">
        <w:rPr>
          <w:u w:val="single"/>
        </w:rPr>
        <w:t>turns</w:t>
      </w:r>
      <w:r>
        <w:t xml:space="preserve"> good usages of satellites—responsible behavior is key to </w:t>
      </w:r>
      <w:r w:rsidRPr="00F85D86">
        <w:rPr>
          <w:u w:val="single"/>
        </w:rPr>
        <w:t>satellite effectiveness</w:t>
      </w:r>
      <w:r>
        <w:t>.</w:t>
      </w:r>
    </w:p>
    <w:p w14:paraId="3425509F" w14:textId="77777777" w:rsidR="00F66B27" w:rsidRPr="00FD719B" w:rsidRDefault="00F66B27" w:rsidP="00F66B27">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6" w:history="1">
        <w:r w:rsidRPr="006416E2">
          <w:rPr>
            <w:rStyle w:val="Hyperlink"/>
          </w:rPr>
          <w:t>https://skyandtelescope.org/astronomy-news/starlink-space-debris/</w:t>
        </w:r>
      </w:hyperlink>
      <w:r>
        <w:t>] Justin</w:t>
      </w:r>
    </w:p>
    <w:p w14:paraId="1692AA1F" w14:textId="77777777" w:rsidR="00F66B27" w:rsidRPr="00F85D86" w:rsidRDefault="00F66B27" w:rsidP="00F66B27">
      <w:pPr>
        <w:rPr>
          <w:rStyle w:val="Emphasis"/>
        </w:rPr>
      </w:pPr>
      <w:r w:rsidRPr="00F85D86">
        <w:rPr>
          <w:sz w:val="16"/>
        </w:rPr>
        <w:t xml:space="preserve">JH: </w:t>
      </w:r>
      <w:r w:rsidRPr="00C62E98">
        <w:rPr>
          <w:highlight w:val="green"/>
          <w:u w:val="single"/>
        </w:rPr>
        <w:t xml:space="preserve">What about </w:t>
      </w:r>
      <w:r w:rsidRPr="00C62E98">
        <w:rPr>
          <w:rStyle w:val="Emphasis"/>
          <w:highlight w:val="green"/>
        </w:rPr>
        <w:t>competitors</w:t>
      </w:r>
      <w:r w:rsidRPr="00F85D86">
        <w:rPr>
          <w:sz w:val="16"/>
        </w:rPr>
        <w:t xml:space="preserve"> like </w:t>
      </w:r>
      <w:proofErr w:type="spellStart"/>
      <w:r w:rsidRPr="00F85D86">
        <w:rPr>
          <w:sz w:val="16"/>
        </w:rPr>
        <w:t>OneWeb</w:t>
      </w:r>
      <w:proofErr w:type="spellEnd"/>
      <w:r w:rsidRPr="00F85D86">
        <w:rPr>
          <w:sz w:val="16"/>
        </w:rPr>
        <w:t xml:space="preserve"> or Amazon, </w:t>
      </w:r>
      <w:r w:rsidRPr="00C62E98">
        <w:rPr>
          <w:highlight w:val="green"/>
          <w:u w:val="single"/>
        </w:rPr>
        <w:t>who</w:t>
      </w:r>
      <w:r w:rsidRPr="00F85D86">
        <w:rPr>
          <w:u w:val="single"/>
        </w:rPr>
        <w:t xml:space="preserve"> want to </w:t>
      </w:r>
      <w:r w:rsidRPr="00C62E98">
        <w:rPr>
          <w:highlight w:val="green"/>
          <w:u w:val="single"/>
        </w:rPr>
        <w:t xml:space="preserve">set up </w:t>
      </w:r>
      <w:r w:rsidRPr="00F85D86">
        <w:rPr>
          <w:u w:val="single"/>
        </w:rPr>
        <w:t xml:space="preserve">a </w:t>
      </w:r>
      <w:r w:rsidRPr="00C62E98">
        <w:rPr>
          <w:rStyle w:val="Emphasis"/>
          <w:highlight w:val="green"/>
        </w:rPr>
        <w:t>similar system</w:t>
      </w:r>
      <w:r w:rsidRPr="00F85D86">
        <w:rPr>
          <w:sz w:val="16"/>
        </w:rPr>
        <w:t xml:space="preserve"> as </w:t>
      </w:r>
      <w:proofErr w:type="spellStart"/>
      <w:r w:rsidRPr="00F85D86">
        <w:rPr>
          <w:sz w:val="16"/>
        </w:rPr>
        <w:t>Starlink</w:t>
      </w:r>
      <w:proofErr w:type="spellEnd"/>
      <w:r w:rsidRPr="00F85D86">
        <w:rPr>
          <w:sz w:val="16"/>
        </w:rPr>
        <w:t xml:space="preserve">? </w:t>
      </w:r>
      <w:r w:rsidRPr="00C62E98">
        <w:rPr>
          <w:rStyle w:val="Emphasis"/>
          <w:sz w:val="24"/>
          <w:highlight w:val="green"/>
        </w:rPr>
        <w:t>Who “owns” the orbits</w:t>
      </w:r>
      <w:r w:rsidRPr="00F85D86">
        <w:rPr>
          <w:sz w:val="24"/>
          <w:u w:val="single"/>
        </w:rPr>
        <w:t xml:space="preserve"> </w:t>
      </w:r>
      <w:r w:rsidRPr="00F85D86">
        <w:rPr>
          <w:u w:val="single"/>
        </w:rPr>
        <w:t xml:space="preserve">– </w:t>
      </w:r>
      <w:r w:rsidRPr="00F85D86">
        <w:rPr>
          <w:rStyle w:val="Emphasis"/>
        </w:rPr>
        <w:t>whoever comes first?</w:t>
      </w:r>
    </w:p>
    <w:p w14:paraId="1395303F" w14:textId="77777777" w:rsidR="00F66B27" w:rsidRPr="00F85D86" w:rsidRDefault="00F66B27" w:rsidP="00F66B27">
      <w:pPr>
        <w:rPr>
          <w:sz w:val="16"/>
        </w:rPr>
      </w:pPr>
      <w:r w:rsidRPr="00F85D86">
        <w:rPr>
          <w:sz w:val="16"/>
        </w:rPr>
        <w:t xml:space="preserve">SL: According to the Outer Space Treaty there is no appropriation of space. But </w:t>
      </w:r>
      <w:proofErr w:type="gramStart"/>
      <w:r w:rsidRPr="00F85D86">
        <w:rPr>
          <w:sz w:val="16"/>
        </w:rPr>
        <w:t>of course</w:t>
      </w:r>
      <w:proofErr w:type="gramEnd"/>
      <w:r w:rsidRPr="00F85D86">
        <w:rPr>
          <w:sz w:val="16"/>
        </w:rPr>
        <w:t xml:space="preserve"> </w:t>
      </w:r>
      <w:r w:rsidRPr="00F85D86">
        <w:rPr>
          <w:u w:val="single"/>
        </w:rPr>
        <w:t xml:space="preserve">if you put </w:t>
      </w:r>
      <w:r w:rsidRPr="00C62E98">
        <w:rPr>
          <w:highlight w:val="green"/>
          <w:u w:val="single"/>
        </w:rPr>
        <w:t xml:space="preserve">a </w:t>
      </w:r>
      <w:r w:rsidRPr="00C62E98">
        <w:rPr>
          <w:rStyle w:val="Emphasis"/>
          <w:highlight w:val="green"/>
        </w:rPr>
        <w:t>large constellation</w:t>
      </w:r>
      <w:r w:rsidRPr="00F85D86">
        <w:rPr>
          <w:u w:val="single"/>
        </w:rPr>
        <w:t xml:space="preserve"> into a certain orbit, it means that a </w:t>
      </w:r>
      <w:r w:rsidRPr="00F85D86">
        <w:rPr>
          <w:rStyle w:val="Emphasis"/>
        </w:rPr>
        <w:t>lot of coordination is required</w:t>
      </w:r>
      <w:r w:rsidRPr="00F85D86">
        <w:rPr>
          <w:u w:val="single"/>
        </w:rPr>
        <w:t xml:space="preserve"> with anybody else who wants to operate near that constellation or even has to </w:t>
      </w:r>
      <w:r w:rsidRPr="00F85D86">
        <w:rPr>
          <w:rStyle w:val="Emphasis"/>
        </w:rPr>
        <w:t>pass through those orbital regions</w:t>
      </w:r>
      <w:r w:rsidRPr="00F85D86">
        <w:rPr>
          <w:sz w:val="16"/>
        </w:rPr>
        <w:t xml:space="preserve">. You can take this even further: </w:t>
      </w:r>
      <w:r w:rsidRPr="00F85D86">
        <w:rPr>
          <w:u w:val="single"/>
        </w:rPr>
        <w:t xml:space="preserve">If an object of a constellation </w:t>
      </w:r>
      <w:r w:rsidRPr="00C62E98">
        <w:rPr>
          <w:rStyle w:val="Emphasis"/>
          <w:highlight w:val="green"/>
        </w:rPr>
        <w:t>fragments</w:t>
      </w:r>
      <w:r w:rsidRPr="00F85D86">
        <w:rPr>
          <w:u w:val="single"/>
        </w:rPr>
        <w:t xml:space="preserve"> for whatever reason, these fragments will </w:t>
      </w:r>
      <w:r w:rsidRPr="00F85D86">
        <w:rPr>
          <w:rStyle w:val="Emphasis"/>
          <w:sz w:val="24"/>
        </w:rPr>
        <w:t>not remain limited</w:t>
      </w:r>
      <w:r w:rsidRPr="00F85D86">
        <w:rPr>
          <w:u w:val="single"/>
        </w:rPr>
        <w:t xml:space="preserve"> to the </w:t>
      </w:r>
      <w:r w:rsidRPr="00F85D86">
        <w:rPr>
          <w:rStyle w:val="Emphasis"/>
        </w:rPr>
        <w:t>region of the constellation itself</w:t>
      </w:r>
      <w:r w:rsidRPr="00F85D86">
        <w:rPr>
          <w:u w:val="single"/>
        </w:rPr>
        <w:t xml:space="preserve">. It will </w:t>
      </w:r>
      <w:r w:rsidRPr="00C62E98">
        <w:rPr>
          <w:highlight w:val="green"/>
          <w:u w:val="single"/>
        </w:rPr>
        <w:t>affect operators</w:t>
      </w:r>
      <w:r w:rsidRPr="00F85D86">
        <w:rPr>
          <w:u w:val="single"/>
        </w:rPr>
        <w:t xml:space="preserve"> below and above. </w:t>
      </w:r>
      <w:proofErr w:type="gramStart"/>
      <w:r w:rsidRPr="00F85D86">
        <w:rPr>
          <w:u w:val="single"/>
        </w:rPr>
        <w:t>So</w:t>
      </w:r>
      <w:proofErr w:type="gramEnd"/>
      <w:r w:rsidRPr="00F85D86">
        <w:rPr>
          <w:u w:val="single"/>
        </w:rPr>
        <w:t xml:space="preserve"> from this perspective, putting a large number of satellites in orbit does </w:t>
      </w:r>
      <w:r w:rsidRPr="00C62E98">
        <w:rPr>
          <w:rStyle w:val="Emphasis"/>
          <w:highlight w:val="green"/>
        </w:rPr>
        <w:t>influence the</w:t>
      </w:r>
      <w:r w:rsidRPr="00F85D86">
        <w:rPr>
          <w:rStyle w:val="Emphasis"/>
        </w:rPr>
        <w:t xml:space="preserve"> other </w:t>
      </w:r>
      <w:r w:rsidRPr="00C62E98">
        <w:rPr>
          <w:rStyle w:val="Emphasis"/>
          <w:highlight w:val="green"/>
        </w:rPr>
        <w:t xml:space="preserve">activities that </w:t>
      </w:r>
      <w:r w:rsidRPr="00F85D86">
        <w:rPr>
          <w:rStyle w:val="Emphasis"/>
        </w:rPr>
        <w:t xml:space="preserve">can </w:t>
      </w:r>
      <w:r w:rsidRPr="00C62E98">
        <w:rPr>
          <w:rStyle w:val="Emphasis"/>
          <w:highlight w:val="green"/>
        </w:rPr>
        <w:t>take place</w:t>
      </w:r>
      <w:r w:rsidRPr="00F85D86">
        <w:rPr>
          <w:u w:val="single"/>
        </w:rPr>
        <w:t>.</w:t>
      </w:r>
    </w:p>
    <w:p w14:paraId="5D689137" w14:textId="77777777" w:rsidR="00F66B27" w:rsidRPr="00F85D86" w:rsidRDefault="00F66B27" w:rsidP="00F66B27">
      <w:pPr>
        <w:rPr>
          <w:sz w:val="16"/>
        </w:rPr>
      </w:pPr>
      <w:r w:rsidRPr="00F85D86">
        <w:rPr>
          <w:sz w:val="16"/>
        </w:rPr>
        <w:lastRenderedPageBreak/>
        <w:t xml:space="preserve">JH: Politics and law aside, is there a </w:t>
      </w:r>
      <w:r w:rsidRPr="00C62E98">
        <w:rPr>
          <w:highlight w:val="green"/>
          <w:u w:val="single"/>
        </w:rPr>
        <w:t>physical limit of how many</w:t>
      </w:r>
      <w:r w:rsidRPr="00F85D86">
        <w:rPr>
          <w:u w:val="single"/>
        </w:rPr>
        <w:t xml:space="preserve"> </w:t>
      </w:r>
      <w:r w:rsidRPr="00F85D86">
        <w:rPr>
          <w:rStyle w:val="Emphasis"/>
        </w:rPr>
        <w:t xml:space="preserve">constellations of thousands of </w:t>
      </w:r>
      <w:r w:rsidRPr="00C62E98">
        <w:rPr>
          <w:rStyle w:val="Emphasis"/>
          <w:highlight w:val="green"/>
        </w:rPr>
        <w:t>satellites can operate at the same time</w:t>
      </w:r>
      <w:r w:rsidRPr="00F85D86">
        <w:rPr>
          <w:sz w:val="16"/>
        </w:rPr>
        <w:t>. How much space is there in space?</w:t>
      </w:r>
    </w:p>
    <w:p w14:paraId="0F97CAE4" w14:textId="77777777" w:rsidR="00F66B27" w:rsidRDefault="00F66B27" w:rsidP="00F66B27">
      <w:pPr>
        <w:rPr>
          <w:u w:val="single"/>
        </w:rPr>
      </w:pPr>
      <w:r w:rsidRPr="00F85D86">
        <w:rPr>
          <w:sz w:val="16"/>
        </w:rPr>
        <w:t xml:space="preserve">SL: If we don't keep the current guidelines mentioned above, </w:t>
      </w:r>
      <w:r w:rsidRPr="00C62E98">
        <w:rPr>
          <w:highlight w:val="green"/>
          <w:u w:val="single"/>
        </w:rPr>
        <w:t>we will run into the</w:t>
      </w:r>
      <w:r w:rsidRPr="00F85D86">
        <w:rPr>
          <w:u w:val="single"/>
        </w:rPr>
        <w:t xml:space="preserve"> so-called “</w:t>
      </w:r>
      <w:r w:rsidRPr="00C62E98">
        <w:rPr>
          <w:rStyle w:val="Emphasis"/>
          <w:highlight w:val="green"/>
        </w:rPr>
        <w:t>Kessler syndrome</w:t>
      </w:r>
      <w:r w:rsidRPr="00F85D86">
        <w:rPr>
          <w:u w:val="single"/>
        </w:rPr>
        <w:t>,”</w:t>
      </w:r>
      <w:r w:rsidRPr="00F85D86">
        <w:rPr>
          <w:sz w:val="16"/>
        </w:rPr>
        <w:t xml:space="preserve"> which is the name of this cascading effect. And at that point, </w:t>
      </w:r>
      <w:r w:rsidRPr="00F85D86">
        <w:rPr>
          <w:u w:val="single"/>
        </w:rPr>
        <w:t xml:space="preserve">there would indeed be </w:t>
      </w:r>
      <w:r w:rsidRPr="00C62E98">
        <w:rPr>
          <w:highlight w:val="green"/>
          <w:u w:val="single"/>
        </w:rPr>
        <w:t>regions</w:t>
      </w:r>
      <w:r w:rsidRPr="00F85D86">
        <w:rPr>
          <w:u w:val="single"/>
        </w:rPr>
        <w:t xml:space="preserve"> that even without large constellations would become </w:t>
      </w:r>
      <w:r w:rsidRPr="00F85D86">
        <w:rPr>
          <w:rStyle w:val="Emphasis"/>
        </w:rPr>
        <w:t xml:space="preserve">so </w:t>
      </w:r>
      <w:r w:rsidRPr="00C62E98">
        <w:rPr>
          <w:rStyle w:val="Emphasis"/>
          <w:highlight w:val="green"/>
        </w:rPr>
        <w:t>packed with debris</w:t>
      </w:r>
      <w:r w:rsidRPr="00F85D86">
        <w:rPr>
          <w:u w:val="single"/>
        </w:rPr>
        <w:t xml:space="preserve"> that it would become </w:t>
      </w:r>
      <w:r w:rsidRPr="00F85D86">
        <w:rPr>
          <w:rStyle w:val="Emphasis"/>
        </w:rPr>
        <w:t>impractical</w:t>
      </w:r>
      <w:r w:rsidRPr="00F85D86">
        <w:rPr>
          <w:u w:val="single"/>
        </w:rPr>
        <w:t xml:space="preserve"> to put your satellites there</w:t>
      </w:r>
      <w:r w:rsidRPr="00F85D86">
        <w:rPr>
          <w:sz w:val="16"/>
        </w:rPr>
        <w:t xml:space="preserve">. </w:t>
      </w:r>
      <w:proofErr w:type="gramStart"/>
      <w:r w:rsidRPr="00F85D86">
        <w:rPr>
          <w:sz w:val="16"/>
        </w:rPr>
        <w:t>This is why</w:t>
      </w:r>
      <w:proofErr w:type="gramEnd"/>
      <w:r w:rsidRPr="00F85D86">
        <w:rPr>
          <w:sz w:val="16"/>
        </w:rPr>
        <w:t xml:space="preserve"> we actively promote a notion that space is a shared resource, and it's a limited resource. It is not infinite when we think about it in terms of how many objects we can put there. Exactly where this threshold is </w:t>
      </w:r>
      <w:proofErr w:type="spellStart"/>
      <w:r w:rsidRPr="00F85D86">
        <w:rPr>
          <w:sz w:val="16"/>
        </w:rPr>
        <w:t>is</w:t>
      </w:r>
      <w:proofErr w:type="spellEnd"/>
      <w:r w:rsidRPr="00F85D86">
        <w:rPr>
          <w:sz w:val="16"/>
        </w:rPr>
        <w:t xml:space="preserve"> in certain cases computable, but it depends on the behavior of operators. </w:t>
      </w:r>
      <w:proofErr w:type="gramStart"/>
      <w:r w:rsidRPr="00F85D86">
        <w:rPr>
          <w:u w:val="single"/>
        </w:rPr>
        <w:t>So</w:t>
      </w:r>
      <w:proofErr w:type="gramEnd"/>
      <w:r w:rsidRPr="00F85D86">
        <w:rPr>
          <w:u w:val="single"/>
        </w:rPr>
        <w:t xml:space="preserve"> </w:t>
      </w:r>
      <w:r w:rsidRPr="00C62E98">
        <w:rPr>
          <w:highlight w:val="green"/>
          <w:u w:val="single"/>
        </w:rPr>
        <w:t>you cannot say</w:t>
      </w:r>
      <w:r w:rsidRPr="00F85D86">
        <w:rPr>
          <w:u w:val="single"/>
        </w:rPr>
        <w:t xml:space="preserve"> a priori that </w:t>
      </w:r>
      <w:r w:rsidRPr="00F85D86">
        <w:rPr>
          <w:rStyle w:val="Emphasis"/>
        </w:rPr>
        <w:t xml:space="preserve">several thousand </w:t>
      </w:r>
      <w:r w:rsidRPr="00C62E98">
        <w:rPr>
          <w:rStyle w:val="Emphasis"/>
          <w:highlight w:val="green"/>
        </w:rPr>
        <w:t>satellites are too much</w:t>
      </w:r>
      <w:r w:rsidRPr="00F85D86">
        <w:rPr>
          <w:u w:val="single"/>
        </w:rPr>
        <w:t xml:space="preserve">. That amount might be feasible, </w:t>
      </w:r>
      <w:r w:rsidRPr="00C62E98">
        <w:rPr>
          <w:highlight w:val="green"/>
          <w:u w:val="single"/>
        </w:rPr>
        <w:t>but</w:t>
      </w:r>
      <w:r w:rsidRPr="00F85D86">
        <w:rPr>
          <w:u w:val="single"/>
        </w:rPr>
        <w:t xml:space="preserve"> it would </w:t>
      </w:r>
      <w:r w:rsidRPr="00C62E98">
        <w:rPr>
          <w:highlight w:val="green"/>
          <w:u w:val="single"/>
        </w:rPr>
        <w:t>need</w:t>
      </w:r>
      <w:r w:rsidRPr="00F85D86">
        <w:rPr>
          <w:u w:val="single"/>
        </w:rPr>
        <w:t xml:space="preserve"> to come with </w:t>
      </w:r>
      <w:r w:rsidRPr="00F85D86">
        <w:rPr>
          <w:rStyle w:val="Emphasis"/>
        </w:rPr>
        <w:t>stringent</w:t>
      </w:r>
      <w:r w:rsidRPr="00F85D86">
        <w:rPr>
          <w:u w:val="single"/>
        </w:rPr>
        <w:t xml:space="preserve"> </w:t>
      </w:r>
      <w:r w:rsidRPr="00C62E98">
        <w:rPr>
          <w:rStyle w:val="Emphasis"/>
          <w:highlight w:val="green"/>
        </w:rPr>
        <w:t>requirements for responsible behavior</w:t>
      </w:r>
      <w:r w:rsidRPr="00F85D86">
        <w:rPr>
          <w:u w:val="single"/>
        </w:rPr>
        <w:t>, which have yet to be demonstrated.</w:t>
      </w:r>
    </w:p>
    <w:p w14:paraId="4D4F537C" w14:textId="77777777" w:rsidR="00F66B27" w:rsidRDefault="00F66B27" w:rsidP="00F66B27">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7742A0E6" w14:textId="77777777" w:rsidR="00F66B27" w:rsidRPr="00612602" w:rsidRDefault="00F66B27" w:rsidP="00F66B27">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7" w:history="1">
        <w:r w:rsidRPr="008E3DAC">
          <w:rPr>
            <w:rStyle w:val="Hyperlink"/>
          </w:rPr>
          <w:t>https://www.culsr.org/articles/the-international-legal-regulation-of-space-debris</w:t>
        </w:r>
      </w:hyperlink>
      <w:r>
        <w:t>] Justin</w:t>
      </w:r>
    </w:p>
    <w:p w14:paraId="52238420" w14:textId="77777777" w:rsidR="00F66B27" w:rsidRPr="00934304" w:rsidRDefault="00F66B27" w:rsidP="00F66B27">
      <w:pPr>
        <w:rPr>
          <w:b/>
          <w:iCs/>
          <w:u w:val="single"/>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C62E98">
        <w:rPr>
          <w:rStyle w:val="Emphasis"/>
          <w:highlight w:val="green"/>
        </w:rPr>
        <w:t>Kessler Syndrome</w:t>
      </w:r>
      <w:r w:rsidRPr="00934304">
        <w:rPr>
          <w:sz w:val="14"/>
        </w:rPr>
        <w:t xml:space="preserve">, in which </w:t>
      </w:r>
      <w:r w:rsidRPr="00934304">
        <w:rPr>
          <w:u w:val="single"/>
        </w:rPr>
        <w:t>there is a “</w:t>
      </w:r>
      <w:r w:rsidRPr="00C62E98">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C62E98">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C62E98">
        <w:rPr>
          <w:highlight w:val="green"/>
          <w:u w:val="single"/>
        </w:rPr>
        <w:t>endangerment of</w:t>
      </w:r>
      <w:r w:rsidRPr="00934304">
        <w:rPr>
          <w:u w:val="single"/>
        </w:rPr>
        <w:t xml:space="preserve"> Earth’s future </w:t>
      </w:r>
      <w:r w:rsidRPr="00C62E98">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C62E98">
        <w:rPr>
          <w:highlight w:val="green"/>
          <w:u w:val="single"/>
        </w:rPr>
        <w:t>space debris</w:t>
      </w:r>
      <w:r w:rsidRPr="00934304">
        <w:rPr>
          <w:u w:val="single"/>
        </w:rPr>
        <w:t xml:space="preserve"> in orbit around Earth </w:t>
      </w:r>
      <w:r w:rsidRPr="00C62E98">
        <w:rPr>
          <w:highlight w:val="green"/>
          <w:u w:val="single"/>
        </w:rPr>
        <w:t>limits</w:t>
      </w:r>
      <w:r w:rsidRPr="00934304">
        <w:rPr>
          <w:u w:val="single"/>
        </w:rPr>
        <w:t xml:space="preserve"> the amount of available space for </w:t>
      </w:r>
      <w:r w:rsidRPr="00C62E98">
        <w:rPr>
          <w:rStyle w:val="Emphasis"/>
          <w:highlight w:val="green"/>
        </w:rPr>
        <w:t>satellites</w:t>
      </w:r>
      <w:r w:rsidRPr="00934304">
        <w:rPr>
          <w:rStyle w:val="Emphasis"/>
        </w:rPr>
        <w:t xml:space="preserve"> to orbit</w:t>
      </w:r>
      <w:r w:rsidRPr="00934304">
        <w:rPr>
          <w:u w:val="single"/>
        </w:rPr>
        <w:t xml:space="preserve">, which may </w:t>
      </w:r>
      <w:r w:rsidRPr="00C62E98">
        <w:rPr>
          <w:highlight w:val="green"/>
          <w:u w:val="single"/>
        </w:rPr>
        <w:t xml:space="preserve">result in the </w:t>
      </w:r>
      <w:r w:rsidRPr="00C62E98">
        <w:rPr>
          <w:rStyle w:val="Emphasis"/>
          <w:highlight w:val="green"/>
        </w:rPr>
        <w:t>Tragedy of the Commons</w:t>
      </w:r>
      <w:r w:rsidRPr="00934304">
        <w:rPr>
          <w:sz w:val="14"/>
        </w:rPr>
        <w:t xml:space="preserve">: </w:t>
      </w:r>
      <w:r w:rsidRPr="00934304">
        <w:rPr>
          <w:u w:val="single"/>
        </w:rPr>
        <w:t xml:space="preserve">multiple </w:t>
      </w:r>
      <w:r w:rsidRPr="00C62E98">
        <w:rPr>
          <w:highlight w:val="green"/>
          <w:u w:val="single"/>
        </w:rPr>
        <w:t xml:space="preserve">actors will </w:t>
      </w:r>
      <w:r w:rsidRPr="00C62E98">
        <w:rPr>
          <w:rStyle w:val="Emphasis"/>
          <w:highlight w:val="green"/>
        </w:rPr>
        <w:t>aggressively vie</w:t>
      </w:r>
      <w:r w:rsidRPr="00C62E98">
        <w:rPr>
          <w:highlight w:val="green"/>
          <w:u w:val="single"/>
        </w:rPr>
        <w:t xml:space="preserve">, in an </w:t>
      </w:r>
      <w:r w:rsidRPr="00C62E98">
        <w:rPr>
          <w:rStyle w:val="Emphasis"/>
          <w:highlight w:val="green"/>
        </w:rPr>
        <w:t>arms race</w:t>
      </w:r>
      <w:r w:rsidRPr="00C62E98">
        <w:rPr>
          <w:highlight w:val="green"/>
          <w:u w:val="single"/>
        </w:rPr>
        <w:t>, for</w:t>
      </w:r>
      <w:r w:rsidRPr="00934304">
        <w:rPr>
          <w:u w:val="single"/>
        </w:rPr>
        <w:t xml:space="preserve"> their </w:t>
      </w:r>
      <w:r w:rsidRPr="00C62E98">
        <w:rPr>
          <w:highlight w:val="green"/>
          <w:u w:val="single"/>
        </w:rPr>
        <w:t>right to space as it is</w:t>
      </w:r>
      <w:r w:rsidRPr="00934304">
        <w:rPr>
          <w:u w:val="single"/>
        </w:rPr>
        <w:t xml:space="preserve"> a </w:t>
      </w:r>
      <w:r w:rsidRPr="00C62E98">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C62E98">
        <w:rPr>
          <w:highlight w:val="green"/>
          <w:u w:val="single"/>
        </w:rPr>
        <w:t>a</w:t>
      </w:r>
      <w:r w:rsidRPr="00934304">
        <w:rPr>
          <w:u w:val="single"/>
        </w:rPr>
        <w:t xml:space="preserve"> </w:t>
      </w:r>
      <w:r w:rsidRPr="00934304">
        <w:rPr>
          <w:rStyle w:val="Emphasis"/>
        </w:rPr>
        <w:t xml:space="preserve">potentially </w:t>
      </w:r>
      <w:r w:rsidRPr="00C62E98">
        <w:rPr>
          <w:rStyle w:val="Emphasis"/>
          <w:highlight w:val="green"/>
        </w:rPr>
        <w:t>pressing issue in our</w:t>
      </w:r>
      <w:r w:rsidRPr="00934304">
        <w:rPr>
          <w:rStyle w:val="Emphasis"/>
        </w:rPr>
        <w:t xml:space="preserve"> increasingly technological </w:t>
      </w:r>
      <w:r w:rsidRPr="00C62E98">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3790A11C" w14:textId="77777777" w:rsidR="00F66B27" w:rsidRDefault="00F66B27" w:rsidP="00F66B27">
      <w:pPr>
        <w:pStyle w:val="Heading4"/>
      </w:pPr>
      <w:r>
        <w:t xml:space="preserve">Space exploration solves a </w:t>
      </w:r>
      <w:r w:rsidRPr="00715E14">
        <w:rPr>
          <w:u w:val="single"/>
        </w:rPr>
        <w:t>laundry list</w:t>
      </w:r>
      <w:r>
        <w:t xml:space="preserve"> of threats.</w:t>
      </w:r>
    </w:p>
    <w:p w14:paraId="42816EB6" w14:textId="77777777" w:rsidR="00F66B27" w:rsidRDefault="00F66B27" w:rsidP="00F66B27">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7A811727" w14:textId="77777777" w:rsidR="00F66B27" w:rsidRPr="00701D37" w:rsidRDefault="00F66B27" w:rsidP="00F66B27">
      <w:pPr>
        <w:rPr>
          <w:sz w:val="16"/>
        </w:rPr>
      </w:pPr>
      <w:r w:rsidRPr="00C62E98">
        <w:rPr>
          <w:highlight w:val="green"/>
          <w:u w:val="single"/>
        </w:rPr>
        <w:lastRenderedPageBreak/>
        <w:t>Gaining access to</w:t>
      </w:r>
      <w:r w:rsidRPr="00715E14">
        <w:rPr>
          <w:u w:val="single"/>
        </w:rPr>
        <w:t xml:space="preserve"> </w:t>
      </w:r>
      <w:r w:rsidRPr="00701D37">
        <w:rPr>
          <w:rStyle w:val="Emphasis"/>
        </w:rPr>
        <w:t xml:space="preserve">new critical </w:t>
      </w:r>
      <w:r w:rsidRPr="00C62E98">
        <w:rPr>
          <w:rStyle w:val="Emphasis"/>
          <w:highlight w:val="green"/>
        </w:rPr>
        <w:t>resources</w:t>
      </w:r>
      <w:r w:rsidRPr="00715E14">
        <w:rPr>
          <w:u w:val="single"/>
        </w:rPr>
        <w:t xml:space="preserve"> may be </w:t>
      </w:r>
      <w:r w:rsidRPr="00701D37">
        <w:rPr>
          <w:rStyle w:val="Emphasis"/>
        </w:rPr>
        <w:t>another reason</w:t>
      </w:r>
      <w:r w:rsidRPr="00715E14">
        <w:rPr>
          <w:u w:val="single"/>
        </w:rPr>
        <w:t xml:space="preserve"> to go into space. </w:t>
      </w:r>
      <w:r w:rsidRPr="00C62E98">
        <w:rPr>
          <w:highlight w:val="green"/>
          <w:u w:val="single"/>
        </w:rPr>
        <w:t>Earth is</w:t>
      </w:r>
      <w:r w:rsidRPr="00715E14">
        <w:rPr>
          <w:u w:val="single"/>
        </w:rPr>
        <w:t xml:space="preserve"> a </w:t>
      </w:r>
      <w:r w:rsidRPr="00C62E98">
        <w:rPr>
          <w:rStyle w:val="Emphasis"/>
          <w:highlight w:val="green"/>
        </w:rPr>
        <w:t>finite</w:t>
      </w:r>
      <w:r w:rsidRPr="00701D37">
        <w:rPr>
          <w:rStyle w:val="Emphasis"/>
        </w:rPr>
        <w:t xml:space="preserve"> planet</w:t>
      </w:r>
      <w:r w:rsidRPr="00715E14">
        <w:rPr>
          <w:u w:val="single"/>
        </w:rPr>
        <w:t xml:space="preserve">, and </w:t>
      </w:r>
      <w:r w:rsidRPr="00C62E98">
        <w:rPr>
          <w:rStyle w:val="Emphasis"/>
          <w:highlight w:val="green"/>
        </w:rPr>
        <w:t>certain elements</w:t>
      </w:r>
      <w:r w:rsidRPr="00701D37">
        <w:rPr>
          <w:rStyle w:val="Emphasis"/>
        </w:rPr>
        <w:t xml:space="preserve"> on Earth</w:t>
      </w:r>
      <w:r w:rsidRPr="00715E14">
        <w:rPr>
          <w:u w:val="single"/>
        </w:rPr>
        <w:t xml:space="preserve"> </w:t>
      </w:r>
      <w:r w:rsidRPr="00C62E98">
        <w:rPr>
          <w:highlight w:val="green"/>
          <w:u w:val="single"/>
        </w:rPr>
        <w:t>are</w:t>
      </w:r>
      <w:r w:rsidRPr="00715E14">
        <w:rPr>
          <w:u w:val="single"/>
        </w:rPr>
        <w:t xml:space="preserve"> </w:t>
      </w:r>
      <w:r w:rsidRPr="00701D37">
        <w:rPr>
          <w:rStyle w:val="Emphasis"/>
        </w:rPr>
        <w:t xml:space="preserve">very </w:t>
      </w:r>
      <w:r w:rsidRPr="00C62E98">
        <w:rPr>
          <w:rStyle w:val="Emphasis"/>
          <w:highlight w:val="green"/>
        </w:rPr>
        <w:t>rare</w:t>
      </w:r>
      <w:r w:rsidRPr="00701D37">
        <w:rPr>
          <w:rStyle w:val="Emphasis"/>
        </w:rPr>
        <w:t xml:space="preserve"> i</w:t>
      </w:r>
      <w:r w:rsidRPr="00715E14">
        <w:rPr>
          <w:u w:val="single"/>
        </w:rPr>
        <w:t xml:space="preserve">n the planetary crust, particularly </w:t>
      </w:r>
      <w:r w:rsidRPr="00701D37">
        <w:rPr>
          <w:rStyle w:val="Emphasis"/>
        </w:rPr>
        <w:t>platinum group</w:t>
      </w:r>
      <w:r w:rsidRPr="00715E14">
        <w:rPr>
          <w:u w:val="single"/>
        </w:rPr>
        <w:t xml:space="preserve"> metals that are very dense</w:t>
      </w:r>
      <w:r w:rsidRPr="00701D37">
        <w:rPr>
          <w:sz w:val="16"/>
        </w:rPr>
        <w:t xml:space="preserve"> and </w:t>
      </w:r>
      <w:proofErr w:type="spellStart"/>
      <w:r w:rsidRPr="00701D37">
        <w:rPr>
          <w:sz w:val="16"/>
        </w:rPr>
        <w:t>siderophilic</w:t>
      </w:r>
      <w:proofErr w:type="spellEnd"/>
      <w:r w:rsidRPr="00701D37">
        <w:rPr>
          <w:sz w:val="16"/>
        </w:rPr>
        <w:t xml:space="preserve"> (iron-loving) and so have tended to sink toward the core over the natural history of the planet. However, </w:t>
      </w:r>
      <w:r w:rsidRPr="00C62E98">
        <w:rPr>
          <w:highlight w:val="green"/>
          <w:u w:val="single"/>
        </w:rPr>
        <w:t>asteroids</w:t>
      </w:r>
      <w:r w:rsidRPr="00701D37">
        <w:rPr>
          <w:u w:val="single"/>
        </w:rPr>
        <w:t xml:space="preserve"> and other objects in space</w:t>
      </w:r>
      <w:r w:rsidRPr="00701D37">
        <w:rPr>
          <w:sz w:val="16"/>
        </w:rPr>
        <w:t xml:space="preserve"> (for example, planets, comets, and moons) </w:t>
      </w:r>
      <w:r w:rsidRPr="00701D37">
        <w:rPr>
          <w:u w:val="single"/>
        </w:rPr>
        <w:t xml:space="preserve">can sometimes </w:t>
      </w:r>
      <w:r w:rsidRPr="00C62E98">
        <w:rPr>
          <w:highlight w:val="green"/>
          <w:u w:val="single"/>
        </w:rPr>
        <w:t>have</w:t>
      </w:r>
      <w:r w:rsidRPr="00701D37">
        <w:rPr>
          <w:u w:val="single"/>
        </w:rPr>
        <w:t xml:space="preserve"> these </w:t>
      </w:r>
      <w:r w:rsidRPr="00C62E98">
        <w:rPr>
          <w:highlight w:val="green"/>
          <w:u w:val="single"/>
        </w:rPr>
        <w:t xml:space="preserve">elements in </w:t>
      </w:r>
      <w:r w:rsidRPr="00C62E98">
        <w:rPr>
          <w:rStyle w:val="Emphasis"/>
          <w:highlight w:val="green"/>
        </w:rPr>
        <w:t>abundance</w:t>
      </w:r>
      <w:r w:rsidRPr="00701D37">
        <w:rPr>
          <w:rStyle w:val="Emphasis"/>
        </w:rPr>
        <w:t xml:space="preserve"> and in more available locations</w:t>
      </w:r>
      <w:r w:rsidRPr="00701D37">
        <w:rPr>
          <w:u w:val="single"/>
        </w:rPr>
        <w:t xml:space="preserve">, </w:t>
      </w:r>
      <w:r w:rsidRPr="00C62E98">
        <w:rPr>
          <w:highlight w:val="green"/>
          <w:u w:val="single"/>
        </w:rPr>
        <w:t>making them</w:t>
      </w:r>
      <w:r w:rsidRPr="00701D37">
        <w:rPr>
          <w:u w:val="single"/>
        </w:rPr>
        <w:t xml:space="preserve"> </w:t>
      </w:r>
      <w:r w:rsidRPr="00701D37">
        <w:rPr>
          <w:rStyle w:val="Emphasis"/>
        </w:rPr>
        <w:t xml:space="preserve">potentially </w:t>
      </w:r>
      <w:r w:rsidRPr="00C62E98">
        <w:rPr>
          <w:rStyle w:val="Emphasis"/>
          <w:highlight w:val="green"/>
        </w:rPr>
        <w:t>excellent</w:t>
      </w:r>
      <w:r w:rsidRPr="00701D37">
        <w:rPr>
          <w:rStyle w:val="Emphasis"/>
        </w:rPr>
        <w:t xml:space="preserve"> sources for these valuable materials</w:t>
      </w:r>
      <w:r w:rsidRPr="00701D37">
        <w:rPr>
          <w:sz w:val="16"/>
        </w:rPr>
        <w:t>. Now-</w:t>
      </w:r>
      <w:r w:rsidRPr="00701D37">
        <w:rPr>
          <w:u w:val="single"/>
        </w:rPr>
        <w:t xml:space="preserve">defunct asteroid-mining startup Planetary Resources once estimated that one “platinum-rich </w:t>
      </w:r>
      <w:proofErr w:type="gramStart"/>
      <w:r w:rsidRPr="00701D37">
        <w:rPr>
          <w:u w:val="single"/>
        </w:rPr>
        <w:t>500 meter wide</w:t>
      </w:r>
      <w:proofErr w:type="gramEnd"/>
      <w:r w:rsidRPr="00701D37">
        <w:rPr>
          <w:u w:val="single"/>
        </w:rPr>
        <w:t xml:space="preserve"> asteroid contains</w:t>
      </w:r>
      <w:r w:rsidRPr="00701D37">
        <w:rPr>
          <w:sz w:val="16"/>
        </w:rPr>
        <w:t xml:space="preserve"> . . . </w:t>
      </w:r>
      <w:r w:rsidRPr="00C62E98">
        <w:rPr>
          <w:rStyle w:val="Emphasis"/>
          <w:highlight w:val="green"/>
        </w:rPr>
        <w:t>1.5 times</w:t>
      </w:r>
      <w:r w:rsidRPr="00701D37">
        <w:rPr>
          <w:rStyle w:val="Emphasis"/>
        </w:rPr>
        <w:t xml:space="preserve"> the known </w:t>
      </w:r>
      <w:r w:rsidRPr="00C62E98">
        <w:rPr>
          <w:rStyle w:val="Emphasis"/>
          <w:highlight w:val="green"/>
        </w:rPr>
        <w:t>world-reserves</w:t>
      </w:r>
      <w:r w:rsidRPr="00701D37">
        <w:rPr>
          <w:u w:val="single"/>
        </w:rPr>
        <w:t xml:space="preserve"> of platinum group me</w:t>
      </w:r>
      <w:r w:rsidRPr="00701D37">
        <w:rPr>
          <w:sz w:val="16"/>
        </w:rPr>
        <w:t xml:space="preserve">tals (ruthenium, rhodium, palladium, osmium, iridium, and platinum).” 7 In addition to returning elements to a resource-hungry Earth, </w:t>
      </w:r>
      <w:r w:rsidRPr="0074646E">
        <w:rPr>
          <w:rStyle w:val="Emphasis"/>
        </w:rPr>
        <w:t>further exploration</w:t>
      </w:r>
      <w:r w:rsidRPr="00701D37">
        <w:rPr>
          <w:u w:val="single"/>
        </w:rPr>
        <w:t xml:space="preserve"> and development of space will require </w:t>
      </w:r>
      <w:r w:rsidRPr="00701D37">
        <w:rPr>
          <w:rStyle w:val="Emphasis"/>
        </w:rPr>
        <w:t>access to resources that are not purely sourced from</w:t>
      </w:r>
      <w:r w:rsidRPr="00701D37">
        <w:rPr>
          <w:u w:val="single"/>
        </w:rPr>
        <w:t xml:space="preserve"> </w:t>
      </w:r>
      <w:r w:rsidRPr="00701D37">
        <w:rPr>
          <w:rStyle w:val="Emphasis"/>
        </w:rPr>
        <w:t>Earth</w:t>
      </w:r>
      <w:r w:rsidRPr="00701D37">
        <w:rPr>
          <w:sz w:val="16"/>
        </w:rPr>
        <w:t xml:space="preserve">. In particular, it will be necessary to gain access to water, which is relatively rare in the inner solar </w:t>
      </w:r>
      <w:proofErr w:type="gramStart"/>
      <w:r w:rsidRPr="00701D37">
        <w:rPr>
          <w:sz w:val="16"/>
        </w:rPr>
        <w:t>system</w:t>
      </w:r>
      <w:proofErr w:type="gramEnd"/>
      <w:r w:rsidRPr="00701D37">
        <w:rPr>
          <w:sz w:val="16"/>
        </w:rPr>
        <w:t xml:space="preserve"> and which would be far too costly to transport in any significant amounts from the Earth’s surface.</w:t>
      </w:r>
    </w:p>
    <w:p w14:paraId="4562279B" w14:textId="77777777" w:rsidR="00F66B27" w:rsidRPr="00283EEC" w:rsidRDefault="00F66B27" w:rsidP="00F66B27">
      <w:pPr>
        <w:rPr>
          <w:rStyle w:val="Emphasis"/>
          <w:b w:val="0"/>
          <w:iCs w:val="0"/>
          <w:sz w:val="16"/>
          <w:u w:val="none"/>
        </w:rPr>
      </w:pPr>
      <w:r w:rsidRPr="00715E14">
        <w:rPr>
          <w:rStyle w:val="Emphasis"/>
        </w:rPr>
        <w:t>Another reason</w:t>
      </w:r>
      <w:r w:rsidRPr="00570115">
        <w:rPr>
          <w:sz w:val="16"/>
        </w:rPr>
        <w:t xml:space="preserve"> that </w:t>
      </w:r>
      <w:r w:rsidRPr="00C62E98">
        <w:rPr>
          <w:rStyle w:val="StyleUnderline"/>
          <w:highlight w:val="green"/>
        </w:rPr>
        <w:t>humans</w:t>
      </w:r>
      <w:r w:rsidRPr="00570115">
        <w:rPr>
          <w:sz w:val="16"/>
        </w:rPr>
        <w:t xml:space="preserve"> </w:t>
      </w:r>
      <w:r w:rsidRPr="00715E14">
        <w:rPr>
          <w:rStyle w:val="Emphasis"/>
        </w:rPr>
        <w:t>may want to explore space</w:t>
      </w:r>
      <w:r w:rsidRPr="00570115">
        <w:rPr>
          <w:sz w:val="16"/>
        </w:rPr>
        <w:t xml:space="preserve"> would be</w:t>
      </w:r>
      <w:r w:rsidRPr="00570115">
        <w:rPr>
          <w:rStyle w:val="StyleUnderline"/>
        </w:rPr>
        <w:t xml:space="preserve"> to </w:t>
      </w:r>
      <w:r w:rsidRPr="00C62E98">
        <w:rPr>
          <w:rStyle w:val="StyleUnderline"/>
          <w:highlight w:val="green"/>
        </w:rPr>
        <w:t xml:space="preserve">create a </w:t>
      </w:r>
      <w:r w:rsidRPr="00C62E98">
        <w:rPr>
          <w:rStyle w:val="Emphasis"/>
          <w:highlight w:val="green"/>
        </w:rPr>
        <w:t>“</w:t>
      </w:r>
      <w:r w:rsidRPr="00C62E98">
        <w:rPr>
          <w:rStyle w:val="Emphasis"/>
          <w:sz w:val="24"/>
          <w:highlight w:val="green"/>
        </w:rPr>
        <w:t>backup Earth</w:t>
      </w:r>
      <w:r w:rsidRPr="00C62E98">
        <w:rPr>
          <w:rStyle w:val="Emphasis"/>
          <w:highlight w:val="green"/>
        </w:rPr>
        <w:t>”</w:t>
      </w:r>
      <w:r w:rsidRPr="00570115">
        <w:rPr>
          <w:rStyle w:val="StyleUnderline"/>
        </w:rPr>
        <w:t xml:space="preserve"> to hedge </w:t>
      </w:r>
      <w:r w:rsidRPr="00C62E98">
        <w:rPr>
          <w:rStyle w:val="StyleUnderline"/>
          <w:highlight w:val="green"/>
        </w:rPr>
        <w:t>against</w:t>
      </w:r>
      <w:r w:rsidRPr="00570115">
        <w:rPr>
          <w:sz w:val="16"/>
        </w:rPr>
        <w:t xml:space="preserve"> global catastrophic and </w:t>
      </w:r>
      <w:r w:rsidRPr="00C62E98">
        <w:rPr>
          <w:rStyle w:val="Emphasis"/>
          <w:highlight w:val="green"/>
        </w:rPr>
        <w:t>existential risks</w:t>
      </w:r>
      <w:r w:rsidRPr="00715E14">
        <w:rPr>
          <w:rStyle w:val="Emphasis"/>
        </w:rPr>
        <w:t xml:space="preserve"> (risks that may cause widespread disaster or human extinction, respectively)</w:t>
      </w:r>
      <w:r w:rsidRPr="00570115">
        <w:rPr>
          <w:sz w:val="16"/>
        </w:rPr>
        <w:t xml:space="preserve"> on our home planet. 8 </w:t>
      </w:r>
      <w:r w:rsidRPr="00715E14">
        <w:rPr>
          <w:u w:val="single"/>
        </w:rPr>
        <w:t xml:space="preserve">Earth has always been a </w:t>
      </w:r>
      <w:r w:rsidRPr="00715E14">
        <w:rPr>
          <w:rStyle w:val="Emphasis"/>
        </w:rPr>
        <w:t>dangerous place for humans</w:t>
      </w:r>
      <w:r w:rsidRPr="00715E14">
        <w:rPr>
          <w:u w:val="single"/>
        </w:rPr>
        <w:t xml:space="preserve">, with </w:t>
      </w:r>
      <w:r w:rsidRPr="00C62E98">
        <w:rPr>
          <w:rStyle w:val="Emphasis"/>
          <w:highlight w:val="green"/>
        </w:rPr>
        <w:t xml:space="preserve">asteroid </w:t>
      </w:r>
      <w:r w:rsidRPr="004412B9">
        <w:rPr>
          <w:rStyle w:val="Emphasis"/>
        </w:rPr>
        <w:t xml:space="preserve">impacts, </w:t>
      </w:r>
      <w:proofErr w:type="spellStart"/>
      <w:r w:rsidRPr="00C62E98">
        <w:rPr>
          <w:rStyle w:val="Emphasis"/>
          <w:highlight w:val="green"/>
        </w:rPr>
        <w:t>supervolcanic</w:t>
      </w:r>
      <w:proofErr w:type="spellEnd"/>
      <w:r w:rsidRPr="00C62E98">
        <w:rPr>
          <w:rStyle w:val="Emphasis"/>
          <w:highlight w:val="green"/>
        </w:rPr>
        <w:t xml:space="preserve"> eruptions</w:t>
      </w:r>
      <w:r w:rsidRPr="00570115">
        <w:rPr>
          <w:rStyle w:val="Emphasis"/>
        </w:rPr>
        <w:t>,</w:t>
      </w:r>
      <w:r w:rsidRPr="00570115">
        <w:rPr>
          <w:sz w:val="16"/>
        </w:rPr>
        <w:t xml:space="preserve"> pandemic </w:t>
      </w:r>
      <w:r w:rsidRPr="00C62E98">
        <w:rPr>
          <w:rStyle w:val="Emphasis"/>
          <w:highlight w:val="green"/>
        </w:rPr>
        <w:t>disease</w:t>
      </w:r>
      <w:r w:rsidRPr="00570115">
        <w:rPr>
          <w:sz w:val="16"/>
        </w:rPr>
        <w:t xml:space="preserve">, and other natural hazards threatening civilization. Now, in addition to these natural threats, human-made hazards such as </w:t>
      </w:r>
      <w:r w:rsidRPr="00C62E98">
        <w:rPr>
          <w:rStyle w:val="Emphasis"/>
          <w:highlight w:val="green"/>
        </w:rPr>
        <w:t>nuc</w:t>
      </w:r>
      <w:r w:rsidRPr="00C93DFB">
        <w:rPr>
          <w:rStyle w:val="Emphasis"/>
        </w:rPr>
        <w:t>lear</w:t>
      </w:r>
      <w:r w:rsidRPr="00570115">
        <w:rPr>
          <w:rStyle w:val="Emphasis"/>
        </w:rPr>
        <w:t xml:space="preserve"> weapon</w:t>
      </w:r>
      <w:r w:rsidRPr="00C62E98">
        <w:rPr>
          <w:rStyle w:val="Emphasis"/>
          <w:highlight w:val="green"/>
        </w:rPr>
        <w:t>s, climate change, biotech</w:t>
      </w:r>
      <w:r w:rsidRPr="00715E14">
        <w:rPr>
          <w:u w:val="single"/>
        </w:rPr>
        <w:t xml:space="preserve">nology, </w:t>
      </w:r>
      <w:r w:rsidRPr="00C62E98">
        <w:rPr>
          <w:rStyle w:val="Emphasis"/>
          <w:highlight w:val="green"/>
        </w:rPr>
        <w:t>nanotech</w:t>
      </w:r>
      <w:r w:rsidRPr="00715E14">
        <w:rPr>
          <w:u w:val="single"/>
        </w:rPr>
        <w:t xml:space="preserve">nology, </w:t>
      </w:r>
      <w:r w:rsidRPr="00C62E98">
        <w:rPr>
          <w:rStyle w:val="StyleUnderline"/>
          <w:highlight w:val="green"/>
        </w:rPr>
        <w:t xml:space="preserve">and </w:t>
      </w:r>
      <w:r w:rsidRPr="00C62E98">
        <w:rPr>
          <w:rStyle w:val="Emphasis"/>
          <w:highlight w:val="green"/>
        </w:rPr>
        <w:t>a</w:t>
      </w:r>
      <w:r w:rsidRPr="00715E14">
        <w:rPr>
          <w:u w:val="single"/>
        </w:rPr>
        <w:t xml:space="preserve">rtificial </w:t>
      </w:r>
      <w:r w:rsidRPr="00C62E98">
        <w:rPr>
          <w:rStyle w:val="Emphasis"/>
          <w:highlight w:val="green"/>
        </w:rPr>
        <w:t>i</w:t>
      </w:r>
      <w:r w:rsidRPr="00715E14">
        <w:rPr>
          <w:u w:val="single"/>
        </w:rPr>
        <w:t xml:space="preserve">ntelligence may </w:t>
      </w:r>
      <w:r w:rsidRPr="00715E14">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570115">
        <w:rPr>
          <w:sz w:val="16"/>
        </w:rPr>
        <w:t>all of</w:t>
      </w:r>
      <w:proofErr w:type="gramEnd"/>
      <w:r w:rsidRPr="00570115">
        <w:rPr>
          <w:sz w:val="16"/>
        </w:rPr>
        <w:t xml:space="preserve">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62E98">
        <w:rPr>
          <w:rStyle w:val="StyleUnderline"/>
          <w:highlight w:val="green"/>
        </w:rPr>
        <w:t>humans</w:t>
      </w:r>
      <w:r w:rsidRPr="00570115">
        <w:rPr>
          <w:rStyle w:val="StyleUnderline"/>
        </w:rPr>
        <w:t xml:space="preserve"> were a multiplanetary species </w:t>
      </w:r>
      <w:r w:rsidRPr="00C62E98">
        <w:rPr>
          <w:rStyle w:val="StyleUnderline"/>
          <w:highlight w:val="green"/>
        </w:rPr>
        <w:t xml:space="preserve">with </w:t>
      </w:r>
      <w:r w:rsidRPr="00C62E98">
        <w:rPr>
          <w:rStyle w:val="Emphasis"/>
          <w:highlight w:val="green"/>
        </w:rPr>
        <w:t>just one</w:t>
      </w:r>
      <w:r w:rsidRPr="00570115">
        <w:rPr>
          <w:rStyle w:val="Emphasis"/>
        </w:rPr>
        <w:t xml:space="preserve"> self-sustaining </w:t>
      </w:r>
      <w:r w:rsidRPr="00C62E98">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62E98">
        <w:rPr>
          <w:rStyle w:val="StyleUnderline"/>
          <w:highlight w:val="green"/>
        </w:rPr>
        <w:t>would go on</w:t>
      </w:r>
      <w:r w:rsidRPr="00570115">
        <w:rPr>
          <w:sz w:val="16"/>
        </w:rPr>
        <w:t xml:space="preserve"> elsewhere, as well as other Earth species. This is a dire fate, but less terrible than the first.</w:t>
      </w:r>
    </w:p>
    <w:p w14:paraId="619649A3" w14:textId="77777777" w:rsidR="00F66B27" w:rsidRDefault="00F66B27" w:rsidP="00F66B27">
      <w:pPr>
        <w:pStyle w:val="Heading4"/>
      </w:pPr>
      <w:r>
        <w:t xml:space="preserve">There are </w:t>
      </w:r>
      <w:r w:rsidRPr="004762AB">
        <w:rPr>
          <w:u w:val="single"/>
        </w:rPr>
        <w:t>no checks</w:t>
      </w:r>
      <w:r>
        <w:t xml:space="preserve"> on mega-constellations – specifically </w:t>
      </w:r>
      <w:r w:rsidRPr="005D6684">
        <w:rPr>
          <w:u w:val="single"/>
        </w:rPr>
        <w:t>decks</w:t>
      </w:r>
      <w:r>
        <w:t xml:space="preserve"> the environment.</w:t>
      </w:r>
    </w:p>
    <w:p w14:paraId="5D93D45F" w14:textId="77777777" w:rsidR="00F66B27" w:rsidRPr="005D6684" w:rsidRDefault="00F66B27" w:rsidP="00F66B27">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8" w:history="1">
        <w:r w:rsidRPr="00457B9A">
          <w:rPr>
            <w:rStyle w:val="Hyperlink"/>
          </w:rPr>
          <w:t>https://www.nature.com/articles/s41598-021-89909-7</w:t>
        </w:r>
      </w:hyperlink>
      <w:r>
        <w:t>] Justin</w:t>
      </w:r>
    </w:p>
    <w:p w14:paraId="0B471868" w14:textId="77777777" w:rsidR="00F66B27" w:rsidRPr="005D6684" w:rsidRDefault="00F66B27" w:rsidP="00F66B27">
      <w:pPr>
        <w:rPr>
          <w:sz w:val="14"/>
        </w:rPr>
      </w:pPr>
      <w:r w:rsidRPr="00C62E98">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C62E98">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lastRenderedPageBreak/>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C62E98">
        <w:rPr>
          <w:highlight w:val="green"/>
          <w:u w:val="single"/>
        </w:rPr>
        <w:t xml:space="preserve">current </w:t>
      </w:r>
      <w:r w:rsidRPr="00C62E98">
        <w:rPr>
          <w:rStyle w:val="Emphasis"/>
          <w:highlight w:val="green"/>
        </w:rPr>
        <w:t>governance</w:t>
      </w:r>
      <w:r w:rsidRPr="004762AB">
        <w:rPr>
          <w:rStyle w:val="Emphasis"/>
        </w:rPr>
        <w:t xml:space="preserve"> system </w:t>
      </w:r>
      <w:r w:rsidRPr="00C62E98">
        <w:rPr>
          <w:rStyle w:val="Emphasis"/>
          <w:highlight w:val="green"/>
        </w:rPr>
        <w:t>for LEO</w:t>
      </w:r>
      <w:r w:rsidRPr="00C62E98">
        <w:rPr>
          <w:highlight w:val="green"/>
          <w:u w:val="single"/>
        </w:rPr>
        <w:t>,</w:t>
      </w:r>
      <w:r w:rsidRPr="00B809EA">
        <w:rPr>
          <w:u w:val="single"/>
        </w:rPr>
        <w:t xml:space="preserve"> while slowly changing, </w:t>
      </w:r>
      <w:r w:rsidRPr="00C62E98">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model to satellites could </w:t>
      </w:r>
      <w:r w:rsidRPr="00C62E98">
        <w:rPr>
          <w:highlight w:val="green"/>
          <w:u w:val="single"/>
        </w:rPr>
        <w:t>lead to</w:t>
      </w:r>
      <w:r w:rsidRPr="00B809EA">
        <w:rPr>
          <w:u w:val="single"/>
        </w:rPr>
        <w:t xml:space="preserve"> </w:t>
      </w:r>
      <w:r w:rsidRPr="004762AB">
        <w:rPr>
          <w:rStyle w:val="Emphasis"/>
        </w:rPr>
        <w:t xml:space="preserve">multiple </w:t>
      </w:r>
      <w:r w:rsidRPr="00C62E98">
        <w:rPr>
          <w:rStyle w:val="Emphasis"/>
          <w:highlight w:val="green"/>
        </w:rPr>
        <w:t>tragedies of the commons</w:t>
      </w:r>
      <w:r w:rsidRPr="005D6684">
        <w:rPr>
          <w:sz w:val="14"/>
        </w:rPr>
        <w:t xml:space="preserve">. Some of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418003BB" w14:textId="77777777" w:rsidR="00F66B27" w:rsidRPr="005D6684" w:rsidRDefault="00F66B27" w:rsidP="00F66B27">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C62E98">
        <w:rPr>
          <w:highlight w:val="green"/>
          <w:u w:val="single"/>
        </w:rPr>
        <w:t>mass</w:t>
      </w:r>
      <w:r w:rsidRPr="00B809EA">
        <w:rPr>
          <w:u w:val="single"/>
        </w:rPr>
        <w:t xml:space="preserve"> in LEO, which can </w:t>
      </w:r>
      <w:r w:rsidRPr="00C62E98">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C62E98">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C62E98">
        <w:rPr>
          <w:highlight w:val="green"/>
          <w:u w:val="single"/>
        </w:rPr>
        <w:t>Simulations</w:t>
      </w:r>
      <w:r w:rsidRPr="00B809EA">
        <w:rPr>
          <w:u w:val="single"/>
        </w:rPr>
        <w:t xml:space="preserve"> of the long-term evolution of debris </w:t>
      </w:r>
      <w:r w:rsidRPr="00C62E98">
        <w:rPr>
          <w:highlight w:val="green"/>
          <w:u w:val="single"/>
        </w:rPr>
        <w:t>suggest</w:t>
      </w:r>
      <w:r w:rsidRPr="00B809EA">
        <w:rPr>
          <w:u w:val="single"/>
        </w:rPr>
        <w:t xml:space="preserve"> that </w:t>
      </w:r>
      <w:r w:rsidRPr="00C62E98">
        <w:rPr>
          <w:highlight w:val="green"/>
          <w:u w:val="single"/>
        </w:rPr>
        <w:t>LEO is already in</w:t>
      </w:r>
      <w:r w:rsidRPr="00B809EA">
        <w:rPr>
          <w:u w:val="single"/>
        </w:rPr>
        <w:t xml:space="preserve"> the protracted </w:t>
      </w:r>
      <w:r w:rsidRPr="00C62E98">
        <w:rPr>
          <w:rStyle w:val="Emphasis"/>
          <w:highlight w:val="green"/>
        </w:rPr>
        <w:t>initial stages of</w:t>
      </w:r>
      <w:r w:rsidRPr="004762AB">
        <w:rPr>
          <w:rStyle w:val="Emphasis"/>
        </w:rPr>
        <w:t xml:space="preserve"> the </w:t>
      </w:r>
      <w:r w:rsidRPr="00C62E98">
        <w:rPr>
          <w:rStyle w:val="Emphasis"/>
          <w:highlight w:val="green"/>
        </w:rPr>
        <w:t>Kessler</w:t>
      </w:r>
      <w:r w:rsidRPr="004762AB">
        <w:rPr>
          <w:rStyle w:val="Emphasis"/>
        </w:rPr>
        <w:t xml:space="preserve"> Syndrome</w:t>
      </w:r>
      <w:r w:rsidRPr="00B809EA">
        <w:rPr>
          <w:u w:val="single"/>
        </w:rPr>
        <w:t xml:space="preserve">, </w:t>
      </w:r>
      <w:r w:rsidRPr="00C62E98">
        <w:rPr>
          <w:highlight w:val="green"/>
          <w:u w:val="single"/>
        </w:rPr>
        <w:t>but</w:t>
      </w:r>
      <w:r w:rsidRPr="00B809EA">
        <w:rPr>
          <w:u w:val="single"/>
        </w:rPr>
        <w:t xml:space="preserve"> that </w:t>
      </w:r>
      <w:r w:rsidRPr="00C62E98">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671BEE61" w14:textId="77777777" w:rsidR="00F66B27" w:rsidRPr="005D6684" w:rsidRDefault="00F66B27" w:rsidP="00F66B27">
      <w:pPr>
        <w:rPr>
          <w:sz w:val="14"/>
        </w:rPr>
      </w:pPr>
      <w:r w:rsidRPr="005D6684">
        <w:rPr>
          <w:sz w:val="14"/>
        </w:rPr>
        <w:t>[Omitted Figures 1 and 2]</w:t>
      </w:r>
    </w:p>
    <w:p w14:paraId="3594EA16" w14:textId="77777777" w:rsidR="00F66B27" w:rsidRPr="005D6684" w:rsidRDefault="00F66B27" w:rsidP="00F66B27">
      <w:pPr>
        <w:rPr>
          <w:sz w:val="14"/>
        </w:rPr>
      </w:pPr>
      <w:r w:rsidRPr="005D6684">
        <w:rPr>
          <w:sz w:val="14"/>
        </w:rPr>
        <w:t>Results</w:t>
      </w:r>
    </w:p>
    <w:p w14:paraId="2CE52895" w14:textId="77777777" w:rsidR="00F66B27" w:rsidRPr="005D6684" w:rsidRDefault="00F66B27" w:rsidP="00F66B27">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C62E98">
        <w:rPr>
          <w:highlight w:val="green"/>
          <w:u w:val="single"/>
        </w:rPr>
        <w:t>slope change</w:t>
      </w:r>
      <w:r w:rsidRPr="005D6684">
        <w:rPr>
          <w:u w:val="single"/>
        </w:rPr>
        <w:t xml:space="preserve"> in the distribution function </w:t>
      </w:r>
      <w:proofErr w:type="spellStart"/>
      <w:r w:rsidRPr="00C62E98">
        <w:rPr>
          <w:highlight w:val="green"/>
          <w:u w:val="single"/>
        </w:rPr>
        <w:t>defnes</w:t>
      </w:r>
      <w:proofErr w:type="spellEnd"/>
      <w:r w:rsidRPr="00C62E98">
        <w:rPr>
          <w:highlight w:val="green"/>
          <w:u w:val="single"/>
        </w:rPr>
        <w:t xml:space="preserve"> </w:t>
      </w:r>
      <w:proofErr w:type="spellStart"/>
      <w:r w:rsidRPr="00C62E98">
        <w:rPr>
          <w:rStyle w:val="Emphasis"/>
          <w:highlight w:val="green"/>
        </w:rPr>
        <w:t>NewSpace</w:t>
      </w:r>
      <w:proofErr w:type="spellEnd"/>
      <w:r w:rsidRPr="00C62E98">
        <w:rPr>
          <w:rStyle w:val="Emphasis"/>
          <w:highlight w:val="green"/>
        </w:rPr>
        <w:t>, an era of</w:t>
      </w:r>
      <w:r w:rsidRPr="004762AB">
        <w:rPr>
          <w:rStyle w:val="Emphasis"/>
        </w:rPr>
        <w:t xml:space="preserve"> dominance by </w:t>
      </w:r>
      <w:r w:rsidRPr="00C62E98">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6E52A6C1" w14:textId="77777777" w:rsidR="00F66B27" w:rsidRPr="005D6684" w:rsidRDefault="00F66B27" w:rsidP="00F66B27">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73D43704" w14:textId="77777777" w:rsidR="00F66B27" w:rsidRPr="005D6684" w:rsidRDefault="00F66B27" w:rsidP="00F66B27">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2F4F8CDD" w14:textId="77777777" w:rsidR="00F66B27" w:rsidRPr="005D6684" w:rsidRDefault="00F66B27" w:rsidP="00F66B27">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C62E98">
        <w:rPr>
          <w:highlight w:val="green"/>
          <w:u w:val="single"/>
        </w:rPr>
        <w:t>actively de-orbit</w:t>
      </w:r>
      <w:r w:rsidRPr="005D6684">
        <w:rPr>
          <w:u w:val="single"/>
        </w:rPr>
        <w:t xml:space="preserve"> its satellites at the end of their 5–6-year operational lives. However, this process </w:t>
      </w:r>
      <w:r w:rsidRPr="00C62E98">
        <w:rPr>
          <w:highlight w:val="green"/>
          <w:u w:val="single"/>
        </w:rPr>
        <w:t>takes 6 months</w:t>
      </w:r>
      <w:r w:rsidRPr="005D6684">
        <w:rPr>
          <w:u w:val="single"/>
        </w:rPr>
        <w:t xml:space="preserve">, so roughly 10% will be de-orbiting at any time. If other companies do likewise, </w:t>
      </w:r>
      <w:r w:rsidRPr="00C62E98">
        <w:rPr>
          <w:highlight w:val="green"/>
          <w:u w:val="single"/>
        </w:rPr>
        <w:t xml:space="preserve">thousands </w:t>
      </w:r>
      <w:r w:rsidRPr="005D6684">
        <w:rPr>
          <w:u w:val="single"/>
        </w:rPr>
        <w:t xml:space="preserve">of de-orbiting satellites will be </w:t>
      </w:r>
      <w:r w:rsidRPr="00934304">
        <w:rPr>
          <w:rStyle w:val="Emphasis"/>
        </w:rPr>
        <w:t xml:space="preserve">slowly passing through the same congested space, </w:t>
      </w:r>
      <w:r w:rsidRPr="00C62E98">
        <w:rPr>
          <w:rStyle w:val="Emphasis"/>
          <w:highlight w:val="green"/>
        </w:rPr>
        <w:t>posing collision risks</w:t>
      </w:r>
      <w:r w:rsidRPr="005D6684">
        <w:rPr>
          <w:sz w:val="14"/>
        </w:rPr>
        <w:t xml:space="preserve">. Failures will increase these numbers, although the long-term failure rate is </w:t>
      </w:r>
      <w:proofErr w:type="spellStart"/>
      <w:r w:rsidRPr="005D6684">
        <w:rPr>
          <w:sz w:val="14"/>
        </w:rPr>
        <w:lastRenderedPageBreak/>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19DBD03B" w14:textId="77777777" w:rsidR="00F66B27" w:rsidRPr="005D6684" w:rsidRDefault="00F66B27" w:rsidP="00F66B27">
      <w:pPr>
        <w:rPr>
          <w:sz w:val="14"/>
        </w:rPr>
      </w:pPr>
      <w:r w:rsidRPr="00C62E98">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C62E98">
        <w:rPr>
          <w:highlight w:val="green"/>
          <w:u w:val="single"/>
        </w:rPr>
        <w:t>depends on</w:t>
      </w:r>
      <w:r w:rsidRPr="005D6684">
        <w:rPr>
          <w:u w:val="single"/>
        </w:rPr>
        <w:t xml:space="preserve"> ongoing </w:t>
      </w:r>
      <w:r w:rsidRPr="00C62E98">
        <w:rPr>
          <w:rStyle w:val="Emphasis"/>
          <w:highlight w:val="green"/>
        </w:rPr>
        <w:t>communication</w:t>
      </w:r>
      <w:r w:rsidRPr="00C62E98">
        <w:rPr>
          <w:highlight w:val="green"/>
          <w:u w:val="single"/>
        </w:rPr>
        <w:t xml:space="preserve"> and </w:t>
      </w:r>
      <w:r w:rsidRPr="00C62E98">
        <w:rPr>
          <w:rStyle w:val="Emphasis"/>
          <w:highlight w:val="green"/>
        </w:rPr>
        <w:t>cooperation</w:t>
      </w:r>
      <w:r w:rsidRPr="005D6684">
        <w:rPr>
          <w:u w:val="single"/>
        </w:rPr>
        <w:t xml:space="preserve"> between operators, </w:t>
      </w:r>
      <w:r w:rsidRPr="00C62E98">
        <w:rPr>
          <w:highlight w:val="green"/>
          <w:u w:val="single"/>
        </w:rPr>
        <w:t>which</w:t>
      </w:r>
      <w:r w:rsidRPr="005D6684">
        <w:rPr>
          <w:u w:val="single"/>
        </w:rPr>
        <w:t xml:space="preserve"> at present </w:t>
      </w:r>
      <w:r w:rsidRPr="00C62E98">
        <w:rPr>
          <w:highlight w:val="green"/>
          <w:u w:val="single"/>
        </w:rPr>
        <w:t>is ad hoc</w:t>
      </w:r>
      <w:r w:rsidRPr="005D6684">
        <w:rPr>
          <w:u w:val="single"/>
        </w:rPr>
        <w:t xml:space="preserve"> and voluntary.</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20D02806" w14:textId="77777777" w:rsidR="00F66B27" w:rsidRPr="005D6684" w:rsidRDefault="00F66B27" w:rsidP="00F66B27">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C62E98">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6C9C37AF" w14:textId="77777777" w:rsidR="00F66B27" w:rsidRPr="005D6684" w:rsidRDefault="00F66B27" w:rsidP="00F66B27">
      <w:pPr>
        <w:rPr>
          <w:sz w:val="14"/>
        </w:rPr>
      </w:pPr>
      <w:r w:rsidRPr="00C62E98">
        <w:rPr>
          <w:highlight w:val="green"/>
          <w:u w:val="single"/>
        </w:rPr>
        <w:t>Fragmentation</w:t>
      </w:r>
      <w:r w:rsidRPr="005D6684">
        <w:rPr>
          <w:u w:val="single"/>
        </w:rPr>
        <w:t xml:space="preserve"> events are </w:t>
      </w:r>
      <w:r w:rsidRPr="00C62E98">
        <w:rPr>
          <w:rStyle w:val="Emphasis"/>
          <w:highlight w:val="green"/>
        </w:rPr>
        <w:t xml:space="preserve">not </w:t>
      </w:r>
      <w:proofErr w:type="spellStart"/>
      <w:r w:rsidRPr="00C62E98">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401115AE" w14:textId="77777777" w:rsidR="00F66B27" w:rsidRPr="005D6684" w:rsidRDefault="00F66B27" w:rsidP="00F66B27">
      <w:pPr>
        <w:rPr>
          <w:sz w:val="14"/>
        </w:rPr>
      </w:pPr>
      <w:r w:rsidRPr="005D6684">
        <w:rPr>
          <w:sz w:val="14"/>
        </w:rPr>
        <w:t xml:space="preserve">Surface impacts and atmospheric </w:t>
      </w:r>
      <w:proofErr w:type="spellStart"/>
      <w:r w:rsidRPr="005D6684">
        <w:rPr>
          <w:sz w:val="14"/>
        </w:rPr>
        <w:t>efects</w:t>
      </w:r>
      <w:proofErr w:type="spellEnd"/>
      <w:r w:rsidRPr="005D6684">
        <w:rPr>
          <w:sz w:val="14"/>
        </w:rPr>
        <w:t xml:space="preserve">. Although failures do occur, </w:t>
      </w:r>
      <w:proofErr w:type="spellStart"/>
      <w:r w:rsidRPr="005D6684">
        <w:rPr>
          <w:sz w:val="14"/>
        </w:rPr>
        <w:t>frst</w:t>
      </w:r>
      <w:proofErr w:type="spellEnd"/>
      <w:r w:rsidRPr="005D6684">
        <w:rPr>
          <w:sz w:val="14"/>
        </w:rPr>
        <w:t xml:space="preserve"> stages of SpaceX rockets are usually landed and re-used, while second stages are usually controlled through re-entry and deposited in remote areas of ocean. Tis best practice might not be followed by others. For example, the </w:t>
      </w:r>
      <w:proofErr w:type="spellStart"/>
      <w:r w:rsidRPr="005D6684">
        <w:rPr>
          <w:sz w:val="14"/>
        </w:rPr>
        <w:t>frst</w:t>
      </w:r>
      <w:proofErr w:type="spellEnd"/>
      <w:r w:rsidRPr="005D6684">
        <w:rPr>
          <w:sz w:val="14"/>
        </w:rPr>
        <w:t xml:space="preserve"> stages of the Soyuz rockets employed by </w:t>
      </w:r>
      <w:proofErr w:type="spellStart"/>
      <w:r w:rsidRPr="005D6684">
        <w:rPr>
          <w:sz w:val="14"/>
        </w:rPr>
        <w:t>OneWeb</w:t>
      </w:r>
      <w:proofErr w:type="spellEnd"/>
      <w:r w:rsidRPr="005D6684">
        <w:rPr>
          <w:sz w:val="14"/>
        </w:rPr>
        <w:t xml:space="preserve"> are not reusable, nor are the second stage re-entries controllable. </w:t>
      </w:r>
      <w:proofErr w:type="spellStart"/>
      <w:r w:rsidRPr="005D6684">
        <w:rPr>
          <w:sz w:val="14"/>
        </w:rPr>
        <w:t>Te</w:t>
      </w:r>
      <w:proofErr w:type="spellEnd"/>
      <w:r w:rsidRPr="005D6684">
        <w:rPr>
          <w:sz w:val="14"/>
        </w:rPr>
        <w:t xml:space="preserve"> Long March rockets that will likely be employed by GW are similar. </w:t>
      </w:r>
      <w:r w:rsidRPr="005D6684">
        <w:rPr>
          <w:u w:val="single"/>
        </w:rPr>
        <w:t xml:space="preserve">Uncontrolled re-entries do not always meet safety standards17, a situation that may be exacerbated by mega-constellations. Moreover, the cumulative impact of thousands of rocket stages on the ocean environment could be </w:t>
      </w:r>
      <w:proofErr w:type="spellStart"/>
      <w:r w:rsidRPr="005D6684">
        <w:rPr>
          <w:u w:val="single"/>
        </w:rPr>
        <w:t>signifcant</w:t>
      </w:r>
      <w:proofErr w:type="spellEnd"/>
      <w:r w:rsidRPr="005D6684">
        <w:rPr>
          <w:sz w:val="14"/>
        </w:rPr>
        <w:t xml:space="preserve"> should those stages contain hazardous materials, such as unspent hydrazine fuels17–19. In the 1990s, </w:t>
      </w:r>
      <w:proofErr w:type="spellStart"/>
      <w:r w:rsidRPr="005D6684">
        <w:rPr>
          <w:sz w:val="14"/>
        </w:rPr>
        <w:t>Pacifc</w:t>
      </w:r>
      <w:proofErr w:type="spellEnd"/>
      <w:r w:rsidRPr="005D6684">
        <w:rPr>
          <w:sz w:val="14"/>
        </w:rPr>
        <w:t xml:space="preserve">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w:t>
      </w:r>
    </w:p>
    <w:p w14:paraId="6A799DA2" w14:textId="77777777" w:rsidR="00F66B27" w:rsidRPr="005D6684" w:rsidRDefault="00F66B27" w:rsidP="00F66B27">
      <w:pPr>
        <w:rPr>
          <w:sz w:val="14"/>
        </w:rPr>
      </w:pPr>
      <w:proofErr w:type="spellStart"/>
      <w:r w:rsidRPr="005D6684">
        <w:rPr>
          <w:sz w:val="14"/>
        </w:rPr>
        <w:t>Te</w:t>
      </w:r>
      <w:proofErr w:type="spellEnd"/>
      <w:r w:rsidRPr="005D6684">
        <w:rPr>
          <w:sz w:val="14"/>
        </w:rPr>
        <w:t xml:space="preserve"> </w:t>
      </w:r>
      <w:proofErr w:type="spellStart"/>
      <w:r w:rsidRPr="005D6684">
        <w:rPr>
          <w:sz w:val="14"/>
        </w:rPr>
        <w:t>frst</w:t>
      </w:r>
      <w:proofErr w:type="spellEnd"/>
      <w:r w:rsidRPr="005D6684">
        <w:rPr>
          <w:sz w:val="14"/>
        </w:rPr>
        <w:t xml:space="preserve"> </w:t>
      </w:r>
      <w:proofErr w:type="spellStart"/>
      <w:r w:rsidRPr="005D6684">
        <w:rPr>
          <w:sz w:val="14"/>
        </w:rPr>
        <w:t>Starlink</w:t>
      </w:r>
      <w:proofErr w:type="spellEnd"/>
      <w:r w:rsidRPr="005D6684">
        <w:rPr>
          <w:sz w:val="14"/>
        </w:rPr>
        <w:t xml:space="preserve">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w:t>
      </w:r>
      <w:proofErr w:type="spellStart"/>
      <w:r w:rsidRPr="005D6684">
        <w:rPr>
          <w:sz w:val="14"/>
        </w:rPr>
        <w:t>identifed</w:t>
      </w:r>
      <w:proofErr w:type="spellEnd"/>
      <w:r w:rsidRPr="005D6684">
        <w:rPr>
          <w:sz w:val="14"/>
        </w:rPr>
        <w:t xml:space="preserve"> the problem, SpaceX reportedly replaced some materials with a view to having </w:t>
      </w:r>
      <w:proofErr w:type="gramStart"/>
      <w:r w:rsidRPr="005D6684">
        <w:rPr>
          <w:sz w:val="14"/>
        </w:rPr>
        <w:t>all of</w:t>
      </w:r>
      <w:proofErr w:type="gramEnd"/>
      <w:r w:rsidRPr="005D6684">
        <w:rPr>
          <w:sz w:val="14"/>
        </w:rPr>
        <w:t xml:space="preserve"> the satellite components now demise in the atmosphere23. Other companies, based in other countries, might not follow this best </w:t>
      </w:r>
      <w:proofErr w:type="gramStart"/>
      <w:r w:rsidRPr="005D6684">
        <w:rPr>
          <w:sz w:val="14"/>
        </w:rPr>
        <w:t>practice</w:t>
      </w:r>
      <w:proofErr w:type="gramEnd"/>
      <w:r w:rsidRPr="005D6684">
        <w:rPr>
          <w:sz w:val="14"/>
        </w:rPr>
        <w:t xml:space="preserve"> or be required to do so.</w:t>
      </w:r>
    </w:p>
    <w:p w14:paraId="56A13F7E" w14:textId="77777777" w:rsidR="00F66B27" w:rsidRPr="005D6684" w:rsidRDefault="00F66B27" w:rsidP="00F66B27">
      <w:pPr>
        <w:rPr>
          <w:sz w:val="14"/>
        </w:rPr>
      </w:pPr>
      <w:proofErr w:type="spellStart"/>
      <w:r w:rsidRPr="005D6684">
        <w:rPr>
          <w:sz w:val="14"/>
        </w:rPr>
        <w:t>Te</w:t>
      </w:r>
      <w:proofErr w:type="spellEnd"/>
      <w:r w:rsidRPr="005D6684">
        <w:rPr>
          <w:sz w:val="14"/>
        </w:rPr>
        <w:t xml:space="preserve"> demise of satellite components during re-entry introduces a </w:t>
      </w:r>
      <w:proofErr w:type="spellStart"/>
      <w:r w:rsidRPr="005D6684">
        <w:rPr>
          <w:sz w:val="14"/>
        </w:rPr>
        <w:t>diferent</w:t>
      </w:r>
      <w:proofErr w:type="spellEnd"/>
      <w:r w:rsidRPr="005D6684">
        <w:rPr>
          <w:sz w:val="14"/>
        </w:rPr>
        <w:t xml:space="preserve"> </w:t>
      </w:r>
      <w:proofErr w:type="gramStart"/>
      <w:r w:rsidRPr="005D6684">
        <w:rPr>
          <w:sz w:val="14"/>
        </w:rPr>
        <w:t>problem, since</w:t>
      </w:r>
      <w:proofErr w:type="gramEnd"/>
      <w:r w:rsidRPr="005D6684">
        <w:rPr>
          <w:sz w:val="14"/>
        </w:rPr>
        <w:t xml:space="preserve"> none of that material actually disappears. </w:t>
      </w:r>
      <w:proofErr w:type="spellStart"/>
      <w:r w:rsidRPr="005D6684">
        <w:rPr>
          <w:u w:val="single"/>
        </w:rPr>
        <w:t>Starlink</w:t>
      </w:r>
      <w:proofErr w:type="spellEnd"/>
      <w:r w:rsidRPr="005D6684">
        <w:rPr>
          <w:u w:val="single"/>
        </w:rPr>
        <w:t xml:space="preserve"> satellites have a dry mass of about 260 kg; 12,000 satellites will total 3100 </w:t>
      </w:r>
      <w:proofErr w:type="spellStart"/>
      <w:r w:rsidRPr="005D6684">
        <w:rPr>
          <w:u w:val="single"/>
        </w:rPr>
        <w:t>tonnes</w:t>
      </w:r>
      <w:proofErr w:type="spellEnd"/>
      <w:r w:rsidRPr="005D6684">
        <w:rPr>
          <w:u w:val="single"/>
        </w:rPr>
        <w:t xml:space="preserve">. A 5-year cycle would see on average almost 2 </w:t>
      </w:r>
      <w:proofErr w:type="spellStart"/>
      <w:r w:rsidRPr="005D6684">
        <w:rPr>
          <w:u w:val="single"/>
        </w:rPr>
        <w:t>tonnes</w:t>
      </w:r>
      <w:proofErr w:type="spellEnd"/>
      <w:r w:rsidRPr="005D6684">
        <w:rPr>
          <w:u w:val="single"/>
        </w:rPr>
        <w:t xml:space="preserve"> re-entering Earth’s atmosphere daily</w:t>
      </w:r>
      <w:r w:rsidRPr="005D6684">
        <w:rPr>
          <w:sz w:val="14"/>
        </w:rPr>
        <w:t xml:space="preserve">. While small compared to the 54 daily </w:t>
      </w:r>
      <w:proofErr w:type="spellStart"/>
      <w:r w:rsidRPr="005D6684">
        <w:rPr>
          <w:sz w:val="14"/>
        </w:rPr>
        <w:t>tonnes</w:t>
      </w:r>
      <w:proofErr w:type="spellEnd"/>
      <w:r w:rsidRPr="005D6684">
        <w:rPr>
          <w:sz w:val="14"/>
        </w:rPr>
        <w:t xml:space="preserve"> of meteoroid mass24, the satellites are mostly aluminum; most meteoroids, in contrast, contain less than 1% Al by mass25. Tus, </w:t>
      </w:r>
      <w:r w:rsidRPr="005D6684">
        <w:rPr>
          <w:u w:val="single"/>
        </w:rPr>
        <w:t xml:space="preserve">depending on the atmospheric residence time of material from </w:t>
      </w:r>
      <w:r w:rsidRPr="00C62E98">
        <w:rPr>
          <w:highlight w:val="green"/>
          <w:u w:val="single"/>
        </w:rPr>
        <w:t>reentered satellites</w:t>
      </w:r>
      <w:r w:rsidRPr="005D6684">
        <w:rPr>
          <w:u w:val="single"/>
        </w:rPr>
        <w:t xml:space="preserve">, each mega-constellation will </w:t>
      </w:r>
      <w:r w:rsidRPr="00C62E98">
        <w:rPr>
          <w:highlight w:val="green"/>
          <w:u w:val="single"/>
        </w:rPr>
        <w:t>produce</w:t>
      </w:r>
      <w:r w:rsidRPr="005D6684">
        <w:rPr>
          <w:u w:val="single"/>
        </w:rPr>
        <w:t xml:space="preserve"> </w:t>
      </w:r>
      <w:proofErr w:type="spellStart"/>
      <w:r w:rsidRPr="005D6684">
        <w:rPr>
          <w:u w:val="single"/>
        </w:rPr>
        <w:t>fne</w:t>
      </w:r>
      <w:proofErr w:type="spellEnd"/>
      <w:r w:rsidRPr="005D6684">
        <w:rPr>
          <w:u w:val="single"/>
        </w:rPr>
        <w:t xml:space="preserve"> </w:t>
      </w:r>
      <w:r w:rsidRPr="00C62E98">
        <w:rPr>
          <w:highlight w:val="green"/>
          <w:u w:val="single"/>
        </w:rPr>
        <w:t>particulates that</w:t>
      </w:r>
      <w:r w:rsidRPr="005D6684">
        <w:rPr>
          <w:u w:val="single"/>
        </w:rPr>
        <w:t xml:space="preserve"> could greatly </w:t>
      </w:r>
      <w:r w:rsidRPr="00C62E98">
        <w:rPr>
          <w:rStyle w:val="Emphasis"/>
          <w:highlight w:val="green"/>
        </w:rPr>
        <w:t>exceed</w:t>
      </w:r>
      <w:r w:rsidRPr="00934304">
        <w:rPr>
          <w:rStyle w:val="Emphasis"/>
        </w:rPr>
        <w:t xml:space="preserve"> natural forms of high-altitude atmospheric </w:t>
      </w:r>
      <w:r w:rsidRPr="00C62E98">
        <w:rPr>
          <w:rStyle w:val="Emphasis"/>
          <w:highlight w:val="green"/>
        </w:rPr>
        <w:t>aluminum deposition</w:t>
      </w:r>
      <w:r w:rsidRPr="005D6684">
        <w:rPr>
          <w:sz w:val="14"/>
        </w:rPr>
        <w:t xml:space="preserve">, particularly if the full numbers of envisaged satellites are launched. </w:t>
      </w:r>
      <w:r w:rsidRPr="005D6684">
        <w:rPr>
          <w:u w:val="single"/>
        </w:rPr>
        <w:t>Anthropogenic deposition of aluminum in the atmosphere</w:t>
      </w:r>
      <w:r w:rsidRPr="005D6684">
        <w:rPr>
          <w:sz w:val="14"/>
        </w:rPr>
        <w:t xml:space="preserve"> has long been proposed in the context of geoengineering </w:t>
      </w:r>
      <w:proofErr w:type="gramStart"/>
      <w:r w:rsidRPr="005D6684">
        <w:rPr>
          <w:sz w:val="14"/>
        </w:rPr>
        <w:t>as a way to</w:t>
      </w:r>
      <w:proofErr w:type="gramEnd"/>
      <w:r w:rsidRPr="005D6684">
        <w:rPr>
          <w:sz w:val="14"/>
        </w:rPr>
        <w:t xml:space="preserve"> alter Earth’s albedo26. </w:t>
      </w:r>
      <w:proofErr w:type="spellStart"/>
      <w:r w:rsidRPr="005D6684">
        <w:rPr>
          <w:sz w:val="14"/>
        </w:rPr>
        <w:t>Tese</w:t>
      </w:r>
      <w:proofErr w:type="spellEnd"/>
      <w:r w:rsidRPr="005D6684">
        <w:rPr>
          <w:sz w:val="14"/>
        </w:rPr>
        <w:t xml:space="preserve"> proposals have been </w:t>
      </w:r>
      <w:proofErr w:type="spellStart"/>
      <w:r w:rsidRPr="005D6684">
        <w:rPr>
          <w:sz w:val="14"/>
        </w:rPr>
        <w:t>scientifcally</w:t>
      </w:r>
      <w:proofErr w:type="spellEnd"/>
      <w:r w:rsidRPr="005D6684">
        <w:rPr>
          <w:sz w:val="14"/>
        </w:rPr>
        <w:t xml:space="preserve"> controversial and controlled experiments encountered substantial opposition27. </w:t>
      </w:r>
      <w:r w:rsidRPr="005D6684">
        <w:rPr>
          <w:u w:val="single"/>
        </w:rPr>
        <w:t>Mega-constellations will begin this process</w:t>
      </w:r>
      <w:r w:rsidRPr="005D6684">
        <w:rPr>
          <w:sz w:val="14"/>
        </w:rPr>
        <w:t xml:space="preserve"> as an uncontrolled experiment28.</w:t>
      </w:r>
    </w:p>
    <w:p w14:paraId="030DB758" w14:textId="77777777" w:rsidR="00F66B27" w:rsidRDefault="00F66B27" w:rsidP="00F66B27">
      <w:pPr>
        <w:rPr>
          <w:u w:val="single"/>
        </w:rPr>
      </w:pPr>
      <w:r w:rsidRPr="005D6684">
        <w:rPr>
          <w:u w:val="single"/>
        </w:rPr>
        <w:t xml:space="preserve">Rocket launches themselves </w:t>
      </w:r>
      <w:proofErr w:type="spellStart"/>
      <w:r w:rsidRPr="005D6684">
        <w:rPr>
          <w:u w:val="single"/>
        </w:rPr>
        <w:t>afect</w:t>
      </w:r>
      <w:proofErr w:type="spellEnd"/>
      <w:r w:rsidRPr="005D6684">
        <w:rPr>
          <w:u w:val="single"/>
        </w:rPr>
        <w:t xml:space="preserve"> the atmosphere</w:t>
      </w:r>
      <w:r w:rsidRPr="005D6684">
        <w:rPr>
          <w:sz w:val="14"/>
        </w:rPr>
        <w:t xml:space="preserve">. While cumulative CO2 emissions are small compared to other sources, CO2 is not the relevant metric. </w:t>
      </w:r>
      <w:r w:rsidRPr="00C62E98">
        <w:rPr>
          <w:highlight w:val="green"/>
          <w:u w:val="single"/>
        </w:rPr>
        <w:t>Black carbon</w:t>
      </w:r>
      <w:r w:rsidRPr="005D6684">
        <w:rPr>
          <w:u w:val="single"/>
        </w:rPr>
        <w:t xml:space="preserve"> produced by kerosene-fueled rockets such as SpaceX’s Falcon 9 and alumina particles produced by solid-fueled rockets </w:t>
      </w:r>
      <w:r w:rsidRPr="00C62E98">
        <w:rPr>
          <w:highlight w:val="green"/>
          <w:u w:val="single"/>
        </w:rPr>
        <w:t>lead to</w:t>
      </w:r>
      <w:r w:rsidRPr="005D6684">
        <w:rPr>
          <w:u w:val="single"/>
        </w:rPr>
        <w:t xml:space="preserve"> instantaneous </w:t>
      </w:r>
      <w:r w:rsidRPr="00C62E98">
        <w:rPr>
          <w:highlight w:val="green"/>
          <w:u w:val="single"/>
        </w:rPr>
        <w:t>radiative forcing</w:t>
      </w:r>
      <w:r w:rsidRPr="005D6684">
        <w:rPr>
          <w:sz w:val="14"/>
        </w:rPr>
        <w:t xml:space="preserve">. Modelling of the cumulative </w:t>
      </w:r>
      <w:proofErr w:type="spellStart"/>
      <w:r w:rsidRPr="005D6684">
        <w:rPr>
          <w:sz w:val="14"/>
        </w:rPr>
        <w:t>efect</w:t>
      </w:r>
      <w:proofErr w:type="spellEnd"/>
      <w:r w:rsidRPr="005D6684">
        <w:rPr>
          <w:sz w:val="14"/>
        </w:rPr>
        <w:t xml:space="preserve"> of emissions from 1000 annual launches of hydrocarbon-</w:t>
      </w:r>
      <w:proofErr w:type="spellStart"/>
      <w:r w:rsidRPr="005D6684">
        <w:rPr>
          <w:sz w:val="14"/>
        </w:rPr>
        <w:t>fuelled</w:t>
      </w:r>
      <w:proofErr w:type="spellEnd"/>
      <w:r w:rsidRPr="005D6684">
        <w:rPr>
          <w:sz w:val="14"/>
        </w:rPr>
        <w:t xml:space="preserve"> rockets found that, </w:t>
      </w:r>
      <w:proofErr w:type="spellStart"/>
      <w:r w:rsidRPr="005D6684">
        <w:rPr>
          <w:sz w:val="14"/>
        </w:rPr>
        <w:t>afer</w:t>
      </w:r>
      <w:proofErr w:type="spellEnd"/>
      <w:r w:rsidRPr="005D6684">
        <w:rPr>
          <w:sz w:val="14"/>
        </w:rPr>
        <w:t xml:space="preserve"> one decade, </w:t>
      </w:r>
      <w:r w:rsidRPr="005D6684">
        <w:rPr>
          <w:u w:val="single"/>
        </w:rPr>
        <w:t>the black carbon would result in radiative forcing comparable to that resulting from sub-sonic aviation</w:t>
      </w:r>
      <w:r w:rsidRPr="005D6684">
        <w:rPr>
          <w:sz w:val="14"/>
        </w:rPr>
        <w:t xml:space="preserve">29. Although 1000 launches annually is 10 times the current rate, </w:t>
      </w:r>
      <w:r w:rsidRPr="005D6684">
        <w:rPr>
          <w:u w:val="single"/>
        </w:rPr>
        <w:t>the construction and renewal of multiple mega-</w:t>
      </w:r>
      <w:r w:rsidRPr="005D6684">
        <w:rPr>
          <w:u w:val="single"/>
        </w:rPr>
        <w:lastRenderedPageBreak/>
        <w:t xml:space="preserve">constellations will require dramatic increases in launches. </w:t>
      </w:r>
      <w:r w:rsidRPr="00934304">
        <w:rPr>
          <w:rStyle w:val="Emphasis"/>
        </w:rPr>
        <w:t xml:space="preserve">Current </w:t>
      </w:r>
      <w:r w:rsidRPr="00C62E98">
        <w:rPr>
          <w:rStyle w:val="Emphasis"/>
          <w:highlight w:val="green"/>
        </w:rPr>
        <w:t>launches</w:t>
      </w:r>
      <w:r w:rsidRPr="00934304">
        <w:rPr>
          <w:rStyle w:val="Emphasis"/>
        </w:rPr>
        <w:t xml:space="preserve"> likely </w:t>
      </w:r>
      <w:r w:rsidRPr="00C62E98">
        <w:rPr>
          <w:rStyle w:val="Emphasis"/>
          <w:highlight w:val="green"/>
        </w:rPr>
        <w:t>cause non-negligible radiative forcing</w:t>
      </w:r>
      <w:r w:rsidRPr="00934304">
        <w:rPr>
          <w:rStyle w:val="Emphasis"/>
        </w:rPr>
        <w:t xml:space="preserve"> already</w:t>
      </w:r>
      <w:r w:rsidRPr="005D6684">
        <w:rPr>
          <w:u w:val="single"/>
        </w:rPr>
        <w:t>30.</w:t>
      </w:r>
    </w:p>
    <w:p w14:paraId="403F5408" w14:textId="77777777" w:rsidR="00F66B27" w:rsidRPr="003E209F" w:rsidRDefault="00F66B27" w:rsidP="00F66B27">
      <w:pPr>
        <w:pStyle w:val="Heading4"/>
      </w:pPr>
      <w:r>
        <w:t xml:space="preserve">Climate change causes </w:t>
      </w:r>
      <w:r w:rsidRPr="00DA0A91">
        <w:rPr>
          <w:u w:val="single"/>
        </w:rPr>
        <w:t>extinction</w:t>
      </w:r>
      <w:r>
        <w:t>.</w:t>
      </w:r>
    </w:p>
    <w:p w14:paraId="58877F10" w14:textId="77777777" w:rsidR="00F66B27" w:rsidRPr="003E209F" w:rsidRDefault="00F66B27" w:rsidP="00F66B27">
      <w:r w:rsidRPr="003E209F">
        <w:t xml:space="preserve">Dr. Peter </w:t>
      </w:r>
      <w:proofErr w:type="spellStart"/>
      <w:r w:rsidRPr="003E209F">
        <w:rPr>
          <w:rStyle w:val="Style13ptBold"/>
        </w:rPr>
        <w:t>Kareiva</w:t>
      </w:r>
      <w:proofErr w:type="spellEnd"/>
      <w:r w:rsidRPr="003E209F">
        <w:rPr>
          <w:rStyle w:val="Style13ptBold"/>
        </w:rPr>
        <w:t xml:space="preserve"> 18</w:t>
      </w:r>
      <w:r>
        <w:t xml:space="preserve"> – </w:t>
      </w:r>
      <w:r w:rsidRPr="003E209F">
        <w:t xml:space="preserve">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09F">
        <w:t>To</w:t>
      </w:r>
      <w:proofErr w:type="gramEnd"/>
      <w:r w:rsidRPr="003E209F">
        <w:t xml:space="preserve"> Ecosystem Collapse: Nature Strikes Back”, Futures, Volume 102, p. 39-50</w:t>
      </w:r>
    </w:p>
    <w:p w14:paraId="61227695" w14:textId="77777777" w:rsidR="00F66B27" w:rsidRPr="003E209F" w:rsidRDefault="00F66B27" w:rsidP="00F66B27">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C62E98">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C62E98">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C62E98">
        <w:rPr>
          <w:rStyle w:val="StyleUnderline"/>
          <w:highlight w:val="green"/>
        </w:rPr>
        <w:t>because of</w:t>
      </w:r>
      <w:r w:rsidRPr="003E209F">
        <w:rPr>
          <w:rStyle w:val="StyleUnderline"/>
        </w:rPr>
        <w:t xml:space="preserve"> intrinsic </w:t>
      </w:r>
      <w:r w:rsidRPr="003E209F">
        <w:rPr>
          <w:rStyle w:val="Emphasis"/>
        </w:rPr>
        <w:t xml:space="preserve">positive </w:t>
      </w:r>
      <w:r w:rsidRPr="00C62E98">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C62E98">
        <w:rPr>
          <w:rStyle w:val="StyleUnderline"/>
          <w:highlight w:val="green"/>
        </w:rPr>
        <w:t>and</w:t>
      </w:r>
      <w:r w:rsidRPr="003E209F">
        <w:rPr>
          <w:rStyle w:val="StyleUnderline"/>
        </w:rPr>
        <w:t xml:space="preserve"> the fact these different boundaries interact with one another in ways that yield </w:t>
      </w:r>
      <w:r w:rsidRPr="00C62E98">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C62E98">
        <w:rPr>
          <w:rStyle w:val="StyleUnderline"/>
          <w:highlight w:val="green"/>
        </w:rPr>
        <w:t>shortages</w:t>
      </w:r>
      <w:r w:rsidRPr="003E209F">
        <w:rPr>
          <w:sz w:val="14"/>
        </w:rPr>
        <w:t xml:space="preserve"> of food and water can </w:t>
      </w:r>
      <w:r w:rsidRPr="00C62E98">
        <w:rPr>
          <w:rStyle w:val="StyleUnderline"/>
          <w:highlight w:val="green"/>
        </w:rPr>
        <w:t xml:space="preserve">create </w:t>
      </w:r>
      <w:r w:rsidRPr="00C62E98">
        <w:rPr>
          <w:rStyle w:val="Emphasis"/>
          <w:highlight w:val="green"/>
        </w:rPr>
        <w:t>conflict</w:t>
      </w:r>
      <w:r w:rsidRPr="003E209F">
        <w:rPr>
          <w:rStyle w:val="StyleUnderline"/>
        </w:rPr>
        <w:t xml:space="preserve"> and social unrest</w:t>
      </w:r>
      <w:r w:rsidRPr="003E209F">
        <w:rPr>
          <w:sz w:val="14"/>
        </w:rPr>
        <w:t>.</w:t>
      </w:r>
    </w:p>
    <w:p w14:paraId="022C0FF1" w14:textId="77777777" w:rsidR="00F66B27" w:rsidRPr="003E209F" w:rsidRDefault="00F66B27" w:rsidP="00F66B27">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6F6C53E9" w14:textId="77777777" w:rsidR="00F66B27" w:rsidRPr="003E209F" w:rsidRDefault="00F66B27" w:rsidP="00F66B27">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C62E98">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C62E98">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w:t>
      </w:r>
      <w:proofErr w:type="gramStart"/>
      <w:r w:rsidRPr="003E209F">
        <w:rPr>
          <w:sz w:val="14"/>
        </w:rPr>
        <w:t>as a result of</w:t>
      </w:r>
      <w:proofErr w:type="gramEnd"/>
      <w:r w:rsidRPr="003E209F">
        <w:rPr>
          <w:sz w:val="14"/>
        </w:rPr>
        <w:t xml:space="preserve">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C62E98">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C62E98">
        <w:rPr>
          <w:rStyle w:val="StyleUnderline"/>
          <w:highlight w:val="green"/>
        </w:rPr>
        <w:t>vulnerable to</w:t>
      </w:r>
      <w:r w:rsidRPr="003E209F">
        <w:rPr>
          <w:rStyle w:val="StyleUnderline"/>
        </w:rPr>
        <w:t xml:space="preserve"> social disruption and </w:t>
      </w:r>
      <w:r w:rsidRPr="00C62E98">
        <w:rPr>
          <w:rStyle w:val="Emphasis"/>
          <w:highlight w:val="green"/>
        </w:rPr>
        <w:t>disease</w:t>
      </w:r>
      <w:r w:rsidRPr="003E209F">
        <w:rPr>
          <w:sz w:val="14"/>
        </w:rPr>
        <w:t>.</w:t>
      </w:r>
    </w:p>
    <w:p w14:paraId="29DBF6CD" w14:textId="77777777" w:rsidR="00F66B27" w:rsidRPr="003E209F" w:rsidRDefault="00F66B27" w:rsidP="00F66B27">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C62E98">
        <w:rPr>
          <w:rStyle w:val="StyleUnderline"/>
          <w:highlight w:val="green"/>
        </w:rPr>
        <w:t>Acidification</w:t>
      </w:r>
      <w:r w:rsidRPr="003E209F">
        <w:rPr>
          <w:rStyle w:val="StyleUnderline"/>
        </w:rPr>
        <w:t xml:space="preserve"> is known to </w:t>
      </w:r>
      <w:r w:rsidRPr="00C62E98">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C62E98">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7697E944" w14:textId="77777777" w:rsidR="00F66B27" w:rsidRPr="003E209F" w:rsidRDefault="00F66B27" w:rsidP="00F66B27">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3E209F">
        <w:rPr>
          <w:sz w:val="14"/>
        </w:rPr>
        <w:t>rarity, but</w:t>
      </w:r>
      <w:proofErr w:type="gramEnd"/>
      <w:r w:rsidRPr="003E209F">
        <w:rPr>
          <w:sz w:val="14"/>
        </w:rPr>
        <w:t xml:space="preserve"> are exactly the manifestations of climate change </w:t>
      </w:r>
      <w:r w:rsidRPr="003E209F">
        <w:rPr>
          <w:sz w:val="14"/>
        </w:rPr>
        <w:lastRenderedPageBreak/>
        <w:t>that we must get better at anticipating (</w:t>
      </w:r>
      <w:proofErr w:type="spellStart"/>
      <w:r w:rsidRPr="003E209F">
        <w:rPr>
          <w:sz w:val="14"/>
        </w:rPr>
        <w:t>Diffenbaugh</w:t>
      </w:r>
      <w:proofErr w:type="spellEnd"/>
      <w:r w:rsidRPr="003E209F">
        <w:rPr>
          <w:sz w:val="14"/>
        </w:rPr>
        <w:t xml:space="preserve">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3CDCCAE4" w14:textId="77777777" w:rsidR="00F66B27" w:rsidRPr="003E209F" w:rsidRDefault="00F66B27" w:rsidP="00F66B27">
      <w:pPr>
        <w:rPr>
          <w:sz w:val="14"/>
        </w:rPr>
      </w:pPr>
      <w:r w:rsidRPr="003E209F">
        <w:rPr>
          <w:sz w:val="14"/>
        </w:rPr>
        <w:t>4. The combination of positive feedback loops and societal inertia is fertile ground for global environmental catastrophes.</w:t>
      </w:r>
    </w:p>
    <w:p w14:paraId="7D6069F6" w14:textId="77777777" w:rsidR="00F66B27" w:rsidRPr="003E209F" w:rsidRDefault="00F66B27" w:rsidP="00F66B27">
      <w:pPr>
        <w:rPr>
          <w:sz w:val="14"/>
        </w:rPr>
      </w:pPr>
      <w:r w:rsidRPr="00050BF6">
        <w:rPr>
          <w:rStyle w:val="StyleUnderline"/>
        </w:rPr>
        <w:t xml:space="preserve">Humans are remarkably </w:t>
      </w:r>
      <w:proofErr w:type="gramStart"/>
      <w:r w:rsidRPr="00050BF6">
        <w:rPr>
          <w:rStyle w:val="StyleUnderline"/>
        </w:rPr>
        <w:t>ingenious, and</w:t>
      </w:r>
      <w:proofErr w:type="gramEnd"/>
      <w:r w:rsidRPr="00050BF6">
        <w:rPr>
          <w:rStyle w:val="StyleUnderline"/>
        </w:rPr>
        <w:t xml:space="preserve">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3E209F">
        <w:rPr>
          <w:sz w:val="14"/>
        </w:rPr>
        <w:t>fact</w:t>
      </w:r>
      <w:proofErr w:type="gramEnd"/>
      <w:r w:rsidRPr="003E209F">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3E209F">
        <w:rPr>
          <w:sz w:val="14"/>
        </w:rPr>
        <w:t>a negative feedback of society</w:t>
      </w:r>
      <w:proofErr w:type="gramEnd"/>
      <w:r w:rsidRPr="003E209F">
        <w:rPr>
          <w:sz w:val="14"/>
        </w:rPr>
        <w:t xml:space="preserve"> seeking to reduce the harm.</w:t>
      </w:r>
    </w:p>
    <w:p w14:paraId="76CDFA19" w14:textId="77777777" w:rsidR="00F66B27" w:rsidRPr="003E209F" w:rsidRDefault="00F66B27" w:rsidP="00F66B27">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proofErr w:type="gramStart"/>
      <w:r w:rsidRPr="001B4223">
        <w:rPr>
          <w:rStyle w:val="Emphasis"/>
        </w:rPr>
        <w:t>long time</w:t>
      </w:r>
      <w:proofErr w:type="gramEnd"/>
      <w:r w:rsidRPr="001B4223">
        <w:rPr>
          <w:rStyle w:val="Emphasis"/>
        </w:rPr>
        <w:t xml:space="preserv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w:t>
      </w:r>
      <w:proofErr w:type="gramStart"/>
      <w:r w:rsidRPr="001B4223">
        <w:rPr>
          <w:rStyle w:val="StyleUnderline"/>
        </w:rPr>
        <w:t>are</w:t>
      </w:r>
      <w:proofErr w:type="gramEnd"/>
      <w:r w:rsidRPr="001B4223">
        <w:rPr>
          <w:rStyle w:val="StyleUnderline"/>
        </w:rPr>
        <w:t xml:space="preserv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C62E98">
        <w:rPr>
          <w:rStyle w:val="Emphasis"/>
          <w:highlight w:val="green"/>
        </w:rPr>
        <w:t xml:space="preserve">positive feedback </w:t>
      </w:r>
      <w:r w:rsidRPr="00050BF6">
        <w:rPr>
          <w:rStyle w:val="Emphasis"/>
        </w:rPr>
        <w:t>loops</w:t>
      </w:r>
      <w:r w:rsidRPr="003E209F">
        <w:rPr>
          <w:sz w:val="8"/>
          <w:szCs w:val="10"/>
        </w:rPr>
        <w:t xml:space="preserve">. </w:t>
      </w:r>
      <w:proofErr w:type="gramStart"/>
      <w:r w:rsidRPr="003E209F">
        <w:rPr>
          <w:sz w:val="8"/>
          <w:szCs w:val="10"/>
        </w:rPr>
        <w:t>In particular, as</w:t>
      </w:r>
      <w:proofErr w:type="gramEnd"/>
      <w:r w:rsidRPr="003E209F">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3E209F">
        <w:rPr>
          <w:sz w:val="8"/>
          <w:szCs w:val="10"/>
        </w:rPr>
        <w:t>biogeophysical</w:t>
      </w:r>
      <w:proofErr w:type="spellEnd"/>
      <w:r w:rsidRPr="003E209F">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E209F">
        <w:rPr>
          <w:sz w:val="8"/>
          <w:szCs w:val="10"/>
        </w:rPr>
        <w:t>Totterdell</w:t>
      </w:r>
      <w:proofErr w:type="spellEnd"/>
      <w:r w:rsidRPr="003E209F">
        <w:rPr>
          <w:sz w:val="8"/>
          <w:szCs w:val="10"/>
        </w:rPr>
        <w:t xml:space="preserve">, 2000; </w:t>
      </w:r>
      <w:proofErr w:type="spellStart"/>
      <w:r w:rsidRPr="003E209F">
        <w:rPr>
          <w:sz w:val="8"/>
          <w:szCs w:val="10"/>
        </w:rPr>
        <w:t>Hajima</w:t>
      </w:r>
      <w:proofErr w:type="spellEnd"/>
      <w:r w:rsidRPr="003E209F">
        <w:rPr>
          <w:sz w:val="8"/>
          <w:szCs w:val="10"/>
        </w:rPr>
        <w:t xml:space="preserve">, </w:t>
      </w:r>
      <w:proofErr w:type="spellStart"/>
      <w:r w:rsidRPr="003E209F">
        <w:rPr>
          <w:sz w:val="8"/>
          <w:szCs w:val="10"/>
        </w:rPr>
        <w:t>Tachiiri</w:t>
      </w:r>
      <w:proofErr w:type="spellEnd"/>
      <w:r w:rsidRPr="003E209F">
        <w:rPr>
          <w:sz w:val="8"/>
          <w:szCs w:val="10"/>
        </w:rPr>
        <w:t xml:space="preserve">, Ito, &amp; </w:t>
      </w:r>
      <w:proofErr w:type="spellStart"/>
      <w:r w:rsidRPr="003E209F">
        <w:rPr>
          <w:sz w:val="8"/>
          <w:szCs w:val="10"/>
        </w:rPr>
        <w:t>Kawamiya</w:t>
      </w:r>
      <w:proofErr w:type="spellEnd"/>
      <w:r w:rsidRPr="003E209F">
        <w:rPr>
          <w:sz w:val="8"/>
          <w:szCs w:val="10"/>
        </w:rPr>
        <w:t xml:space="preserve">, 2014; </w:t>
      </w:r>
      <w:proofErr w:type="spellStart"/>
      <w:r w:rsidRPr="003E209F">
        <w:rPr>
          <w:sz w:val="8"/>
          <w:szCs w:val="10"/>
        </w:rPr>
        <w:t>Knutti</w:t>
      </w:r>
      <w:proofErr w:type="spellEnd"/>
      <w:r w:rsidRPr="003E209F">
        <w:rPr>
          <w:sz w:val="8"/>
          <w:szCs w:val="10"/>
        </w:rPr>
        <w:t xml:space="preserve"> &amp; </w:t>
      </w:r>
      <w:proofErr w:type="spellStart"/>
      <w:r w:rsidRPr="003E209F">
        <w:rPr>
          <w:sz w:val="8"/>
          <w:szCs w:val="10"/>
        </w:rPr>
        <w:t>Rugenstein</w:t>
      </w:r>
      <w:proofErr w:type="spellEnd"/>
      <w:r w:rsidRPr="003E209F">
        <w:rPr>
          <w:sz w:val="8"/>
          <w:szCs w:val="10"/>
        </w:rPr>
        <w:t>, 2015; Rosenfeld, Sherwood, Wood, &amp; Donner, 2014). This produces a wide range of future scenarios.</w:t>
      </w:r>
    </w:p>
    <w:p w14:paraId="57009B79" w14:textId="77777777" w:rsidR="00F66B27" w:rsidRPr="003E209F" w:rsidRDefault="00F66B27" w:rsidP="00F66B27">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3E209F">
        <w:rPr>
          <w:sz w:val="8"/>
          <w:szCs w:val="10"/>
        </w:rPr>
        <w:t>Friedlingstein</w:t>
      </w:r>
      <w:proofErr w:type="spellEnd"/>
      <w:r w:rsidRPr="003E209F">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3E209F">
        <w:rPr>
          <w:sz w:val="8"/>
          <w:szCs w:val="10"/>
        </w:rPr>
        <w:t>biogeophysical</w:t>
      </w:r>
      <w:proofErr w:type="spellEnd"/>
      <w:r w:rsidRPr="003E209F">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3E209F">
        <w:rPr>
          <w:sz w:val="8"/>
          <w:szCs w:val="10"/>
        </w:rPr>
        <w:t>Chamey</w:t>
      </w:r>
      <w:proofErr w:type="spellEnd"/>
      <w:r w:rsidRPr="003E209F">
        <w:rPr>
          <w:sz w:val="8"/>
          <w:szCs w:val="10"/>
        </w:rPr>
        <w:t>, Stone, &amp; Quirk, 1975). To top it off, overgrazing depletes the soil, leading to augmented vegetation loss (</w:t>
      </w:r>
      <w:proofErr w:type="spellStart"/>
      <w:r w:rsidRPr="003E209F">
        <w:rPr>
          <w:sz w:val="8"/>
          <w:szCs w:val="10"/>
        </w:rPr>
        <w:t>Anderies</w:t>
      </w:r>
      <w:proofErr w:type="spellEnd"/>
      <w:r w:rsidRPr="003E209F">
        <w:rPr>
          <w:sz w:val="8"/>
          <w:szCs w:val="10"/>
        </w:rPr>
        <w:t>, Janssen, &amp; Walker, 2002).</w:t>
      </w:r>
    </w:p>
    <w:p w14:paraId="4D595DAD" w14:textId="77777777" w:rsidR="00F66B27" w:rsidRPr="003E209F" w:rsidRDefault="00F66B27" w:rsidP="00F66B27">
      <w:pPr>
        <w:rPr>
          <w:sz w:val="8"/>
          <w:szCs w:val="16"/>
        </w:rPr>
      </w:pPr>
      <w:r w:rsidRPr="003E209F">
        <w:rPr>
          <w:sz w:val="8"/>
          <w:szCs w:val="10"/>
        </w:rPr>
        <w:t xml:space="preserve">Climate change often also increases the risk of forest fires, </w:t>
      </w:r>
      <w:proofErr w:type="gramStart"/>
      <w:r w:rsidRPr="003E209F">
        <w:rPr>
          <w:sz w:val="8"/>
          <w:szCs w:val="10"/>
        </w:rPr>
        <w:t>as a result of</w:t>
      </w:r>
      <w:proofErr w:type="gramEnd"/>
      <w:r w:rsidRPr="003E209F">
        <w:rPr>
          <w:sz w:val="8"/>
          <w:szCs w:val="10"/>
        </w:rPr>
        <w:t xml:space="preserve"> higher temperatures and persistent drought conditions. The expectation is that forest fires will become more frequent and severe with climate warming and drought (</w:t>
      </w:r>
      <w:proofErr w:type="spellStart"/>
      <w:r w:rsidRPr="003E209F">
        <w:rPr>
          <w:sz w:val="8"/>
          <w:szCs w:val="10"/>
        </w:rPr>
        <w:t>Scholze</w:t>
      </w:r>
      <w:proofErr w:type="spellEnd"/>
      <w:r w:rsidRPr="003E209F">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3E209F">
        <w:rPr>
          <w:sz w:val="8"/>
          <w:szCs w:val="10"/>
        </w:rPr>
        <w:t>Jin</w:t>
      </w:r>
      <w:proofErr w:type="spellEnd"/>
      <w:r w:rsidRPr="003E209F">
        <w:rPr>
          <w:sz w:val="8"/>
          <w:szCs w:val="10"/>
        </w:rPr>
        <w:t xml:space="preserve">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C62E98">
        <w:rPr>
          <w:rStyle w:val="Emphasis"/>
          <w:highlight w:val="green"/>
        </w:rPr>
        <w:t xml:space="preserve">catch </w:t>
      </w:r>
      <w:r w:rsidRPr="001B4223">
        <w:rPr>
          <w:rStyle w:val="Emphasis"/>
        </w:rPr>
        <w:t xml:space="preserve">humanity </w:t>
      </w:r>
      <w:r w:rsidRPr="00C62E98">
        <w:rPr>
          <w:rStyle w:val="Emphasis"/>
          <w:highlight w:val="green"/>
        </w:rPr>
        <w:t>off-guard</w:t>
      </w:r>
      <w:r w:rsidRPr="00C62E98">
        <w:rPr>
          <w:sz w:val="14"/>
          <w:highlight w:val="green"/>
        </w:rPr>
        <w:t xml:space="preserve"> </w:t>
      </w:r>
      <w:r w:rsidRPr="00C62E98">
        <w:rPr>
          <w:rStyle w:val="StyleUnderline"/>
          <w:highlight w:val="green"/>
        </w:rPr>
        <w:t>and produce</w:t>
      </w:r>
      <w:r w:rsidRPr="003E209F">
        <w:rPr>
          <w:rStyle w:val="StyleUnderline"/>
        </w:rPr>
        <w:t xml:space="preserve"> a true </w:t>
      </w:r>
      <w:r w:rsidRPr="00C62E98">
        <w:rPr>
          <w:rStyle w:val="Emphasis"/>
          <w:highlight w:val="green"/>
        </w:rPr>
        <w:t>apocalyptic event</w:t>
      </w:r>
      <w:r w:rsidRPr="003E209F">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3E209F">
        <w:rPr>
          <w:sz w:val="8"/>
          <w:szCs w:val="16"/>
        </w:rPr>
        <w:t>Of course</w:t>
      </w:r>
      <w:proofErr w:type="gramEnd"/>
      <w:r w:rsidRPr="003E209F">
        <w:rPr>
          <w:sz w:val="8"/>
          <w:szCs w:val="16"/>
        </w:rPr>
        <w:t xml:space="preserve"> the record-fire released CO2 into the atmosphere, thereby contributing to future warming.</w:t>
      </w:r>
    </w:p>
    <w:p w14:paraId="786BA530" w14:textId="77777777" w:rsidR="00F66B27" w:rsidRPr="003E209F" w:rsidRDefault="00F66B27" w:rsidP="00F66B27">
      <w:pPr>
        <w:rPr>
          <w:sz w:val="8"/>
          <w:szCs w:val="16"/>
        </w:rPr>
      </w:pPr>
      <w:r w:rsidRPr="003E209F">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3E209F">
        <w:rPr>
          <w:sz w:val="8"/>
          <w:szCs w:val="16"/>
        </w:rPr>
        <w:t>as a consequence of</w:t>
      </w:r>
      <w:proofErr w:type="gramEnd"/>
      <w:r w:rsidRPr="003E209F">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3E209F">
        <w:rPr>
          <w:sz w:val="8"/>
          <w:szCs w:val="16"/>
        </w:rPr>
        <w:t>Wetherald</w:t>
      </w:r>
      <w:proofErr w:type="spellEnd"/>
      <w:r w:rsidRPr="003E209F">
        <w:rPr>
          <w:sz w:val="8"/>
          <w:szCs w:val="16"/>
        </w:rPr>
        <w:t>, 1967).</w:t>
      </w:r>
    </w:p>
    <w:p w14:paraId="54AD1F7E" w14:textId="77777777" w:rsidR="00F66B27" w:rsidRPr="003E209F" w:rsidRDefault="00F66B27" w:rsidP="00F66B27">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3E209F">
        <w:rPr>
          <w:sz w:val="8"/>
          <w:szCs w:val="16"/>
        </w:rPr>
        <w:t>Lashof</w:t>
      </w:r>
      <w:proofErr w:type="spellEnd"/>
      <w:r w:rsidRPr="003E209F">
        <w:rPr>
          <w:sz w:val="8"/>
          <w:szCs w:val="16"/>
        </w:rPr>
        <w:t xml:space="preserve">, DeAngelo, </w:t>
      </w:r>
      <w:proofErr w:type="spellStart"/>
      <w:r w:rsidRPr="003E209F">
        <w:rPr>
          <w:sz w:val="8"/>
          <w:szCs w:val="16"/>
        </w:rPr>
        <w:t>Saleska</w:t>
      </w:r>
      <w:proofErr w:type="spellEnd"/>
      <w:r w:rsidRPr="003E209F">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3E209F">
        <w:rPr>
          <w:sz w:val="8"/>
          <w:szCs w:val="16"/>
        </w:rPr>
        <w:t>Burgman</w:t>
      </w:r>
      <w:proofErr w:type="spellEnd"/>
      <w:r w:rsidRPr="003E209F">
        <w:rPr>
          <w:sz w:val="8"/>
          <w:szCs w:val="16"/>
        </w:rPr>
        <w:t>, &amp; Norris, 2009).</w:t>
      </w:r>
    </w:p>
    <w:p w14:paraId="109E04C3" w14:textId="77777777" w:rsidR="00F66B27" w:rsidRDefault="00F66B27" w:rsidP="00F66B27">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w:t>
      </w:r>
      <w:proofErr w:type="gramStart"/>
      <w:r w:rsidRPr="00050BF6">
        <w:rPr>
          <w:rStyle w:val="StyleUnderline"/>
        </w:rPr>
        <w:t>have to</w:t>
      </w:r>
      <w:proofErr w:type="gramEnd"/>
      <w:r w:rsidRPr="00050BF6">
        <w:rPr>
          <w:rStyle w:val="StyleUnderline"/>
        </w:rPr>
        <w:t xml:space="preserve">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w:t>
      </w:r>
      <w:proofErr w:type="gramStart"/>
      <w:r w:rsidRPr="00050BF6">
        <w:rPr>
          <w:rStyle w:val="StyleUnderline"/>
        </w:rPr>
        <w:t>exhaustive</w:t>
      </w:r>
      <w:proofErr w:type="gramEnd"/>
      <w:r w:rsidRPr="00050BF6">
        <w:rPr>
          <w:rStyle w:val="StyleUnderline"/>
        </w:rPr>
        <w:t xml:space="preserve"> and the possibility of </w:t>
      </w:r>
      <w:r w:rsidRPr="00C62E98">
        <w:rPr>
          <w:rStyle w:val="StyleUnderline"/>
          <w:highlight w:val="green"/>
        </w:rPr>
        <w:t>undiscovered</w:t>
      </w:r>
      <w:r w:rsidRPr="003E209F">
        <w:rPr>
          <w:rStyle w:val="StyleUnderline"/>
        </w:rPr>
        <w:t xml:space="preserve"> </w:t>
      </w:r>
      <w:r w:rsidRPr="003E209F">
        <w:rPr>
          <w:rStyle w:val="StyleUnderline"/>
        </w:rPr>
        <w:lastRenderedPageBreak/>
        <w:t xml:space="preserve">positive </w:t>
      </w:r>
      <w:r w:rsidRPr="00C62E98">
        <w:rPr>
          <w:rStyle w:val="StyleUnderline"/>
          <w:highlight w:val="green"/>
        </w:rPr>
        <w:t>feedbacks portends</w:t>
      </w:r>
      <w:r w:rsidRPr="003E209F">
        <w:rPr>
          <w:rStyle w:val="StyleUnderline"/>
        </w:rPr>
        <w:t xml:space="preserve"> </w:t>
      </w:r>
      <w:r w:rsidRPr="003E209F">
        <w:rPr>
          <w:rStyle w:val="Emphasis"/>
        </w:rPr>
        <w:t xml:space="preserve">even </w:t>
      </w:r>
      <w:r w:rsidRPr="00C62E98">
        <w:rPr>
          <w:rStyle w:val="Emphasis"/>
          <w:highlight w:val="green"/>
        </w:rPr>
        <w:t>great</w:t>
      </w:r>
      <w:r w:rsidRPr="003E209F">
        <w:rPr>
          <w:rStyle w:val="Emphasis"/>
        </w:rPr>
        <w:t xml:space="preserve">er </w:t>
      </w:r>
      <w:r w:rsidRPr="00C62E98">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1929541B" w14:textId="77777777" w:rsidR="00F66B27" w:rsidRDefault="00F66B27" w:rsidP="00F66B27">
      <w:pPr>
        <w:pStyle w:val="Heading4"/>
      </w:pPr>
      <w:r>
        <w:t xml:space="preserve">Debris triggers </w:t>
      </w:r>
      <w:r w:rsidRPr="006A63EE">
        <w:rPr>
          <w:u w:val="single"/>
        </w:rPr>
        <w:t>miscalculated war</w:t>
      </w:r>
      <w:r>
        <w:t>.</w:t>
      </w:r>
    </w:p>
    <w:p w14:paraId="618C4A2D" w14:textId="77777777" w:rsidR="00F66B27" w:rsidRPr="006A63EE" w:rsidRDefault="00F66B27" w:rsidP="00F66B27">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9" w:history="1">
        <w:r w:rsidRPr="00457B9A">
          <w:rPr>
            <w:rStyle w:val="Hyperlink"/>
          </w:rPr>
          <w:t>https://www.defenseone.com/ideas/2021/12/nuclear-command-and-control-satellites-should-be-limits/187472/</w:t>
        </w:r>
      </w:hyperlink>
      <w:r>
        <w:t>] Justin</w:t>
      </w:r>
    </w:p>
    <w:p w14:paraId="5E068D4B" w14:textId="77777777" w:rsidR="00F66B27" w:rsidRPr="006A63EE" w:rsidRDefault="00F66B27" w:rsidP="00F66B27">
      <w:pPr>
        <w:rPr>
          <w:sz w:val="16"/>
        </w:rPr>
      </w:pPr>
      <w:r w:rsidRPr="006A63EE">
        <w:rPr>
          <w:sz w:val="16"/>
        </w:rPr>
        <w:t xml:space="preserve">When Russia blew up an old satellite with a new missile on November 15, it created </w:t>
      </w:r>
      <w:r w:rsidRPr="006A63EE">
        <w:rPr>
          <w:u w:val="single"/>
        </w:rPr>
        <w:t xml:space="preserve">an </w:t>
      </w:r>
      <w:r w:rsidRPr="00C62E98">
        <w:rPr>
          <w:highlight w:val="green"/>
          <w:u w:val="single"/>
        </w:rPr>
        <w:t xml:space="preserve">expanding </w:t>
      </w:r>
      <w:r w:rsidRPr="00C62E98">
        <w:rPr>
          <w:rStyle w:val="Emphasis"/>
          <w:highlight w:val="green"/>
        </w:rPr>
        <w:t>cloud of debris</w:t>
      </w:r>
      <w:r w:rsidRPr="006A63EE">
        <w:rPr>
          <w:u w:val="single"/>
        </w:rPr>
        <w:t xml:space="preserve"> that will </w:t>
      </w:r>
      <w:r w:rsidRPr="00C62E98">
        <w:rPr>
          <w:rStyle w:val="Emphasis"/>
          <w:sz w:val="24"/>
          <w:highlight w:val="green"/>
        </w:rPr>
        <w:t>menace</w:t>
      </w:r>
      <w:r w:rsidRPr="006A63EE">
        <w:rPr>
          <w:rStyle w:val="Emphasis"/>
          <w:sz w:val="24"/>
        </w:rPr>
        <w:t xml:space="preserve"> the </w:t>
      </w:r>
      <w:r w:rsidRPr="00C62E98">
        <w:rPr>
          <w:rStyle w:val="Emphasis"/>
          <w:sz w:val="24"/>
          <w:highlight w:val="green"/>
        </w:rPr>
        <w:t>outer space</w:t>
      </w:r>
      <w:r w:rsidRPr="006A63EE">
        <w:rPr>
          <w:rStyle w:val="Emphasis"/>
          <w:sz w:val="24"/>
        </w:rPr>
        <w:t xml:space="preserve"> environment </w:t>
      </w:r>
      <w:r w:rsidRPr="00C62E98">
        <w:rPr>
          <w:rStyle w:val="Emphasis"/>
          <w:highlight w:val="green"/>
        </w:rPr>
        <w:t>for years</w:t>
      </w:r>
      <w:r w:rsidRPr="006A63EE">
        <w:rPr>
          <w:rStyle w:val="Emphasis"/>
        </w:rPr>
        <w:t xml:space="preserve"> to come</w:t>
      </w:r>
      <w:r w:rsidRPr="006A63EE">
        <w:rPr>
          <w:sz w:val="16"/>
        </w:rPr>
        <w:t xml:space="preserve">. </w:t>
      </w:r>
    </w:p>
    <w:p w14:paraId="3C675422" w14:textId="77777777" w:rsidR="00F66B27" w:rsidRPr="006A63EE" w:rsidRDefault="00F66B27" w:rsidP="00F66B27">
      <w:pPr>
        <w:rPr>
          <w:sz w:val="16"/>
        </w:rPr>
      </w:pPr>
      <w:r w:rsidRPr="006A63EE">
        <w:rPr>
          <w:rStyle w:val="Emphasis"/>
        </w:rPr>
        <w:t xml:space="preserve">Hypersonic </w:t>
      </w:r>
      <w:r w:rsidRPr="00C62E98">
        <w:rPr>
          <w:rStyle w:val="Emphasis"/>
          <w:highlight w:val="green"/>
        </w:rPr>
        <w:t>fragments</w:t>
      </w:r>
      <w:r w:rsidRPr="00C62E98">
        <w:rPr>
          <w:highlight w:val="green"/>
          <w:u w:val="single"/>
        </w:rPr>
        <w:t xml:space="preserve"> from</w:t>
      </w:r>
      <w:r w:rsidRPr="006A63EE">
        <w:rPr>
          <w:u w:val="single"/>
        </w:rPr>
        <w:t xml:space="preserve"> the </w:t>
      </w:r>
      <w:r w:rsidRPr="00C62E98">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C62E98">
        <w:rPr>
          <w:rStyle w:val="Emphasis"/>
          <w:highlight w:val="green"/>
        </w:rPr>
        <w:t>destroy</w:t>
      </w:r>
      <w:r w:rsidRPr="006A63EE">
        <w:rPr>
          <w:rStyle w:val="Emphasis"/>
        </w:rPr>
        <w:t xml:space="preserve">ing </w:t>
      </w:r>
      <w:r w:rsidRPr="00C62E98">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631366AE" w14:textId="77777777" w:rsidR="00F66B27" w:rsidRPr="006A63EE" w:rsidRDefault="00F66B27" w:rsidP="00F66B27">
      <w:pPr>
        <w:rPr>
          <w:sz w:val="16"/>
        </w:rPr>
      </w:pPr>
      <w:r w:rsidRPr="006A63EE">
        <w:rPr>
          <w:sz w:val="16"/>
        </w:rPr>
        <w:t xml:space="preserve">But </w:t>
      </w:r>
      <w:r w:rsidRPr="006A63EE">
        <w:rPr>
          <w:u w:val="single"/>
        </w:rPr>
        <w:t xml:space="preserve">the </w:t>
      </w:r>
      <w:r w:rsidRPr="00C62E98">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C62E98">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C62E98">
        <w:rPr>
          <w:rStyle w:val="Emphasis"/>
          <w:highlight w:val="green"/>
        </w:rPr>
        <w:t>satellites</w:t>
      </w:r>
      <w:r w:rsidRPr="006A63EE">
        <w:rPr>
          <w:rStyle w:val="Emphasis"/>
        </w:rPr>
        <w:t xml:space="preserve"> used </w:t>
      </w:r>
      <w:r w:rsidRPr="00C62E98">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C62E98">
        <w:rPr>
          <w:highlight w:val="green"/>
          <w:u w:val="single"/>
        </w:rPr>
        <w:t>Destroying a</w:t>
      </w:r>
      <w:r w:rsidRPr="006A63EE">
        <w:rPr>
          <w:u w:val="single"/>
        </w:rPr>
        <w:t xml:space="preserve"> </w:t>
      </w:r>
      <w:r w:rsidRPr="006A63EE">
        <w:rPr>
          <w:rStyle w:val="Emphasis"/>
        </w:rPr>
        <w:t xml:space="preserve">nuclear command-and-control </w:t>
      </w:r>
      <w:r w:rsidRPr="00C62E98">
        <w:rPr>
          <w:rStyle w:val="Emphasis"/>
          <w:highlight w:val="green"/>
        </w:rPr>
        <w:t>satellite</w:t>
      </w:r>
      <w:r w:rsidRPr="006A63EE">
        <w:rPr>
          <w:u w:val="single"/>
        </w:rPr>
        <w:t xml:space="preserve">, even unintentionally, </w:t>
      </w:r>
      <w:r w:rsidRPr="00C62E98">
        <w:rPr>
          <w:highlight w:val="green"/>
          <w:u w:val="single"/>
        </w:rPr>
        <w:t>could lead a</w:t>
      </w:r>
      <w:r w:rsidRPr="006A63EE">
        <w:rPr>
          <w:sz w:val="16"/>
        </w:rPr>
        <w:t xml:space="preserve"> conventional conflict to escalate into a </w:t>
      </w:r>
      <w:r w:rsidRPr="00C62E98">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7A57023D" w14:textId="77777777" w:rsidR="00F66B27" w:rsidRPr="006A63EE" w:rsidRDefault="00F66B27" w:rsidP="00F66B27">
      <w:pPr>
        <w:rPr>
          <w:sz w:val="16"/>
        </w:rPr>
      </w:pPr>
      <w:r w:rsidRPr="00C62E98">
        <w:rPr>
          <w:highlight w:val="green"/>
          <w:u w:val="single"/>
        </w:rPr>
        <w:t xml:space="preserve">Satellites are </w:t>
      </w:r>
      <w:r w:rsidRPr="00C62E98">
        <w:rPr>
          <w:rStyle w:val="Emphasis"/>
          <w:highlight w:val="green"/>
        </w:rPr>
        <w:t>integral to</w:t>
      </w:r>
      <w:r w:rsidRPr="006A63EE">
        <w:rPr>
          <w:rStyle w:val="Emphasis"/>
        </w:rPr>
        <w:t xml:space="preserve"> the </w:t>
      </w:r>
      <w:r w:rsidRPr="00C62E98">
        <w:rPr>
          <w:rStyle w:val="Emphasis"/>
          <w:highlight w:val="green"/>
        </w:rPr>
        <w:t>U</w:t>
      </w:r>
      <w:r w:rsidRPr="006A63EE">
        <w:rPr>
          <w:rStyle w:val="Emphasis"/>
        </w:rPr>
        <w:t xml:space="preserve">nited </w:t>
      </w:r>
      <w:r w:rsidRPr="00C62E98">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C62E98">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C62E98">
        <w:rPr>
          <w:highlight w:val="green"/>
          <w:u w:val="single"/>
        </w:rPr>
        <w:t>China</w:t>
      </w:r>
      <w:r w:rsidRPr="006A63EE">
        <w:rPr>
          <w:u w:val="single"/>
        </w:rPr>
        <w:t xml:space="preserve"> is in the process of developing a </w:t>
      </w:r>
      <w:r w:rsidRPr="006A63EE">
        <w:rPr>
          <w:rStyle w:val="Emphasis"/>
        </w:rPr>
        <w:t xml:space="preserve">space-based </w:t>
      </w:r>
      <w:r w:rsidRPr="00C62E98">
        <w:rPr>
          <w:rStyle w:val="Emphasis"/>
          <w:highlight w:val="green"/>
        </w:rPr>
        <w:t>early-warning</w:t>
      </w:r>
      <w:r w:rsidRPr="006A63EE">
        <w:rPr>
          <w:rStyle w:val="Emphasis"/>
        </w:rPr>
        <w:t xml:space="preserve"> system</w:t>
      </w:r>
      <w:r w:rsidRPr="006A63EE">
        <w:rPr>
          <w:sz w:val="16"/>
        </w:rPr>
        <w:t xml:space="preserve">. </w:t>
      </w:r>
    </w:p>
    <w:p w14:paraId="76FDE6FA" w14:textId="77777777" w:rsidR="00F66B27" w:rsidRPr="006A63EE" w:rsidRDefault="00F66B27" w:rsidP="00F66B27">
      <w:pPr>
        <w:rPr>
          <w:sz w:val="16"/>
        </w:rPr>
      </w:pPr>
      <w:r w:rsidRPr="006A63EE">
        <w:rPr>
          <w:u w:val="single"/>
        </w:rPr>
        <w:t xml:space="preserve">The most </w:t>
      </w:r>
      <w:r w:rsidRPr="006A63EE">
        <w:rPr>
          <w:rStyle w:val="Emphasis"/>
        </w:rPr>
        <w:t>important nuclear command-and-control satellites</w:t>
      </w:r>
      <w:r w:rsidRPr="006A63EE">
        <w:rPr>
          <w:u w:val="single"/>
        </w:rPr>
        <w:t>—those for communications and early warning—</w:t>
      </w:r>
      <w:proofErr w:type="gramStart"/>
      <w:r w:rsidRPr="006A63EE">
        <w:rPr>
          <w:u w:val="single"/>
        </w:rPr>
        <w:t xml:space="preserve">are </w:t>
      </w:r>
      <w:r w:rsidRPr="006A63EE">
        <w:rPr>
          <w:rStyle w:val="Emphasis"/>
        </w:rPr>
        <w:t>located in</w:t>
      </w:r>
      <w:proofErr w:type="gramEnd"/>
      <w:r w:rsidRPr="006A63EE">
        <w:rPr>
          <w:rStyle w:val="Emphasis"/>
        </w:rPr>
        <w:t xml:space="preserve"> high-altitude orbits</w:t>
      </w:r>
      <w:r w:rsidRPr="006A63EE">
        <w:rPr>
          <w:sz w:val="16"/>
        </w:rPr>
        <w:t xml:space="preserve">. Fortunately, most are strung out about 22,500 miles above the equator—far above the debris from Russia’s ground-launched anti-satellite weapon test. These </w:t>
      </w:r>
      <w:r w:rsidRPr="00C62E98">
        <w:rPr>
          <w:rStyle w:val="Emphasis"/>
          <w:sz w:val="24"/>
          <w:highlight w:val="green"/>
        </w:rPr>
        <w:t>satellites</w:t>
      </w:r>
      <w:r w:rsidRPr="006A63EE">
        <w:rPr>
          <w:rStyle w:val="Emphasis"/>
          <w:sz w:val="24"/>
        </w:rPr>
        <w:t xml:space="preserve">, however, </w:t>
      </w:r>
      <w:r w:rsidRPr="00C62E98">
        <w:rPr>
          <w:rStyle w:val="Emphasis"/>
          <w:sz w:val="24"/>
          <w:highlight w:val="green"/>
        </w:rPr>
        <w:t>are growing</w:t>
      </w:r>
      <w:r w:rsidRPr="006A63EE">
        <w:rPr>
          <w:rStyle w:val="Emphasis"/>
          <w:sz w:val="24"/>
        </w:rPr>
        <w:t xml:space="preserve"> more </w:t>
      </w:r>
      <w:r w:rsidRPr="00C62E98">
        <w:rPr>
          <w:rStyle w:val="Emphasis"/>
          <w:sz w:val="24"/>
          <w:highlight w:val="green"/>
        </w:rPr>
        <w:t>vulnerable</w:t>
      </w:r>
      <w:r w:rsidRPr="006A63EE">
        <w:rPr>
          <w:sz w:val="16"/>
        </w:rPr>
        <w:t xml:space="preserve">, particularly to co-orbital anti-satellite weapons.  </w:t>
      </w:r>
    </w:p>
    <w:p w14:paraId="0592F8BD" w14:textId="77777777" w:rsidR="00F66B27" w:rsidRPr="006A63EE" w:rsidRDefault="00F66B27" w:rsidP="00F66B27">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C62E98">
        <w:rPr>
          <w:highlight w:val="green"/>
          <w:u w:val="single"/>
        </w:rPr>
        <w:t xml:space="preserve">the </w:t>
      </w:r>
      <w:r w:rsidRPr="00C62E98">
        <w:rPr>
          <w:rStyle w:val="Emphasis"/>
          <w:highlight w:val="green"/>
        </w:rPr>
        <w:t>prelude</w:t>
      </w:r>
      <w:r w:rsidRPr="00C62E98">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w:t>
      </w:r>
      <w:r w:rsidRPr="006A63EE">
        <w:rPr>
          <w:u w:val="single"/>
        </w:rPr>
        <w:lastRenderedPageBreak/>
        <w:t xml:space="preserve">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725D1E22" w14:textId="77777777" w:rsidR="00F66B27" w:rsidRPr="006A63EE" w:rsidRDefault="00F66B27" w:rsidP="00F66B27">
      <w:pPr>
        <w:rPr>
          <w:rStyle w:val="Emphasis"/>
          <w:sz w:val="24"/>
        </w:rPr>
      </w:pPr>
      <w:r w:rsidRPr="006A63EE">
        <w:rPr>
          <w:sz w:val="16"/>
        </w:rPr>
        <w:t>In a conventional war, however, nuclear command-and-control satellites might be attacked and threatened for altogether different reasons—</w:t>
      </w:r>
      <w:r w:rsidRPr="00C62E98">
        <w:rPr>
          <w:highlight w:val="green"/>
          <w:u w:val="single"/>
        </w:rPr>
        <w:t>creating</w:t>
      </w:r>
      <w:r w:rsidRPr="006A63EE">
        <w:rPr>
          <w:u w:val="single"/>
        </w:rPr>
        <w:t xml:space="preserve"> the </w:t>
      </w:r>
      <w:r w:rsidRPr="00C62E98">
        <w:rPr>
          <w:rStyle w:val="Emphasis"/>
          <w:highlight w:val="green"/>
        </w:rPr>
        <w:t>risk</w:t>
      </w:r>
      <w:r w:rsidRPr="006A63EE">
        <w:rPr>
          <w:u w:val="single"/>
        </w:rPr>
        <w:t xml:space="preserve"> that </w:t>
      </w:r>
      <w:r w:rsidRPr="00C62E98">
        <w:rPr>
          <w:rStyle w:val="Emphasis"/>
          <w:sz w:val="24"/>
          <w:highlight w:val="green"/>
        </w:rPr>
        <w:t>nuclear war</w:t>
      </w:r>
      <w:r w:rsidRPr="006A63EE">
        <w:rPr>
          <w:rStyle w:val="Emphasis"/>
          <w:sz w:val="24"/>
        </w:rPr>
        <w:t xml:space="preserve"> might be </w:t>
      </w:r>
      <w:r w:rsidRPr="00C62E98">
        <w:rPr>
          <w:rStyle w:val="Emphasis"/>
          <w:sz w:val="24"/>
          <w:highlight w:val="green"/>
        </w:rPr>
        <w:t>triggered inadvertently</w:t>
      </w:r>
      <w:r w:rsidRPr="006A63EE">
        <w:rPr>
          <w:rStyle w:val="Emphasis"/>
          <w:sz w:val="24"/>
        </w:rPr>
        <w:t xml:space="preserve">.  </w:t>
      </w:r>
    </w:p>
    <w:p w14:paraId="7959F662" w14:textId="77777777" w:rsidR="00F66B27" w:rsidRPr="006A63EE" w:rsidRDefault="00F66B27" w:rsidP="00F66B27">
      <w:pPr>
        <w:rPr>
          <w:sz w:val="16"/>
        </w:rPr>
      </w:pPr>
      <w:r w:rsidRPr="006A63EE">
        <w:rPr>
          <w:u w:val="single"/>
        </w:rPr>
        <w:t>The United States</w:t>
      </w:r>
      <w:proofErr w:type="gramStart"/>
      <w:r w:rsidRPr="006A63EE">
        <w:rPr>
          <w:u w:val="single"/>
        </w:rPr>
        <w:t>, in particular, is</w:t>
      </w:r>
      <w:proofErr w:type="gramEnd"/>
      <w:r w:rsidRPr="006A63EE">
        <w:rPr>
          <w:u w:val="single"/>
        </w:rPr>
        <w:t xml:space="preserve">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0B4E0D82" w14:textId="77777777" w:rsidR="00F66B27" w:rsidRPr="006A63EE" w:rsidRDefault="00F66B27" w:rsidP="00F66B27">
      <w:pPr>
        <w:rPr>
          <w:sz w:val="16"/>
        </w:rPr>
      </w:pPr>
      <w:r w:rsidRPr="00C62E98">
        <w:rPr>
          <w:highlight w:val="green"/>
          <w:u w:val="single"/>
        </w:rPr>
        <w:t>Washington</w:t>
      </w:r>
      <w:r w:rsidRPr="006A63EE">
        <w:rPr>
          <w:u w:val="single"/>
        </w:rPr>
        <w:t xml:space="preserve"> would be </w:t>
      </w:r>
      <w:r w:rsidRPr="006A63EE">
        <w:rPr>
          <w:rStyle w:val="Emphasis"/>
        </w:rPr>
        <w:t xml:space="preserve">hard </w:t>
      </w:r>
      <w:r w:rsidRPr="00C62E98">
        <w:rPr>
          <w:rStyle w:val="Emphasis"/>
          <w:highlight w:val="green"/>
        </w:rPr>
        <w:t>pressed</w:t>
      </w:r>
      <w:r w:rsidRPr="00C62E98">
        <w:rPr>
          <w:highlight w:val="green"/>
          <w:u w:val="single"/>
        </w:rPr>
        <w:t xml:space="preserve"> to determine the </w:t>
      </w:r>
      <w:r w:rsidRPr="00C62E98">
        <w:rPr>
          <w:rStyle w:val="Emphasis"/>
          <w:highlight w:val="green"/>
        </w:rPr>
        <w:t>intent</w:t>
      </w:r>
      <w:r w:rsidRPr="006A63EE">
        <w:rPr>
          <w:u w:val="single"/>
        </w:rPr>
        <w:t xml:space="preserve"> behind such attacks. It could easily </w:t>
      </w:r>
      <w:r w:rsidRPr="00C62E98">
        <w:rPr>
          <w:highlight w:val="green"/>
          <w:u w:val="single"/>
        </w:rPr>
        <w:t xml:space="preserve">misinterpret them as </w:t>
      </w:r>
      <w:r w:rsidRPr="00C62E98">
        <w:rPr>
          <w:rStyle w:val="Emphasis"/>
          <w:highlight w:val="green"/>
        </w:rPr>
        <w:t>prep</w:t>
      </w:r>
      <w:r w:rsidRPr="006A63EE">
        <w:rPr>
          <w:rStyle w:val="Emphasis"/>
        </w:rPr>
        <w:t xml:space="preserve">arations </w:t>
      </w:r>
      <w:r w:rsidRPr="00C62E98">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4C68EA19" w14:textId="77777777" w:rsidR="00F66B27" w:rsidRPr="006A63EE" w:rsidRDefault="00F66B27" w:rsidP="00F66B27">
      <w:pPr>
        <w:rPr>
          <w:sz w:val="16"/>
        </w:rPr>
      </w:pPr>
      <w:r w:rsidRPr="006A63EE">
        <w:rPr>
          <w:sz w:val="16"/>
        </w:rPr>
        <w:t xml:space="preserve">To make matters worse, </w:t>
      </w:r>
      <w:r w:rsidRPr="006A63EE">
        <w:rPr>
          <w:u w:val="single"/>
        </w:rPr>
        <w:t xml:space="preserve">it </w:t>
      </w:r>
      <w:r w:rsidRPr="00C62E98">
        <w:rPr>
          <w:highlight w:val="green"/>
          <w:u w:val="single"/>
        </w:rPr>
        <w:t>might not take</w:t>
      </w:r>
      <w:r w:rsidRPr="006A63EE">
        <w:rPr>
          <w:u w:val="single"/>
        </w:rPr>
        <w:t xml:space="preserve"> </w:t>
      </w:r>
      <w:r w:rsidRPr="006A63EE">
        <w:rPr>
          <w:rStyle w:val="Emphasis"/>
        </w:rPr>
        <w:t xml:space="preserve">actual </w:t>
      </w:r>
      <w:r w:rsidRPr="00C62E98">
        <w:rPr>
          <w:rStyle w:val="Emphasis"/>
          <w:highlight w:val="green"/>
        </w:rPr>
        <w:t>attacks</w:t>
      </w:r>
      <w:r w:rsidRPr="006A63EE">
        <w:rPr>
          <w:rStyle w:val="Emphasis"/>
        </w:rPr>
        <w:t xml:space="preserve"> against nuclear command-and-control satellites </w:t>
      </w:r>
      <w:r w:rsidRPr="00C62E98">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6FE9B1EC" w14:textId="77777777" w:rsidR="00F66B27" w:rsidRPr="00831EB4" w:rsidRDefault="00F66B27" w:rsidP="00F66B27">
      <w:pPr>
        <w:pStyle w:val="Heading4"/>
        <w:rPr>
          <w:rStyle w:val="Style13ptBold"/>
          <w:b/>
          <w:bCs w:val="0"/>
        </w:rPr>
      </w:pPr>
      <w:r w:rsidRPr="00283EEC">
        <w:rPr>
          <w:rStyle w:val="Style13ptBold"/>
          <w:b/>
          <w:bCs w:val="0"/>
        </w:rPr>
        <w:t>No checks</w:t>
      </w:r>
      <w:r w:rsidRPr="00831EB4">
        <w:rPr>
          <w:rStyle w:val="Style13ptBold"/>
          <w:b/>
          <w:bCs w:val="0"/>
        </w:rPr>
        <w:t xml:space="preserve"> on escalation.</w:t>
      </w:r>
    </w:p>
    <w:p w14:paraId="735B99B3" w14:textId="77777777" w:rsidR="00F66B27" w:rsidRPr="00581846" w:rsidRDefault="00F66B27" w:rsidP="00F66B27">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20" w:history="1">
        <w:r w:rsidRPr="008E3734">
          <w:rPr>
            <w:rStyle w:val="Hyperlink"/>
          </w:rPr>
          <w:t>https://nsiteam.com/social/wp-content/uploads/2018/08/SMA-White-Paper_Chinese-Persepectives-on-Space_-Aug-2018.pdf</w:t>
        </w:r>
      </w:hyperlink>
      <w:r>
        <w:t>, accessed 7-14</w:t>
      </w:r>
      <w:r w:rsidRPr="004B3D48">
        <w:t>-2019) bm</w:t>
      </w:r>
    </w:p>
    <w:p w14:paraId="1C2468AF" w14:textId="77777777" w:rsidR="00F66B27" w:rsidRPr="00283EEC" w:rsidRDefault="00F66B27" w:rsidP="00F66B27">
      <w:pPr>
        <w:rPr>
          <w:rStyle w:val="StyleUnderline"/>
          <w:b w:val="0"/>
          <w:iCs/>
        </w:rPr>
      </w:pPr>
      <w:r w:rsidRPr="00283EEC">
        <w:rPr>
          <w:sz w:val="12"/>
        </w:rPr>
        <w:t xml:space="preserve">Challenges across all five phases: </w:t>
      </w:r>
      <w:r w:rsidRPr="00283EEC">
        <w:rPr>
          <w:rStyle w:val="StyleUnderline"/>
        </w:rPr>
        <w:t xml:space="preserve">Another escalation threat is </w:t>
      </w:r>
      <w:r w:rsidRPr="00C62E98">
        <w:rPr>
          <w:rStyle w:val="StyleUnderline"/>
          <w:highlight w:val="green"/>
        </w:rPr>
        <w:t>the inexperience</w:t>
      </w:r>
      <w:r w:rsidRPr="00283EEC">
        <w:rPr>
          <w:rStyle w:val="StyleUnderline"/>
        </w:rPr>
        <w:t xml:space="preserve"> that </w:t>
      </w:r>
      <w:r w:rsidRPr="00C62E98">
        <w:rPr>
          <w:rStyle w:val="StyleUnderline"/>
          <w:highlight w:val="green"/>
        </w:rPr>
        <w:t xml:space="preserve">nations share </w:t>
      </w:r>
      <w:r w:rsidRPr="00283EEC">
        <w:rPr>
          <w:rStyle w:val="StyleUnderline"/>
        </w:rPr>
        <w:t>in</w:t>
      </w:r>
      <w:r w:rsidRPr="00283EEC">
        <w:rPr>
          <w:sz w:val="12"/>
        </w:rPr>
        <w:t xml:space="preserve"> the </w:t>
      </w:r>
      <w:r w:rsidRPr="00283EEC">
        <w:rPr>
          <w:rStyle w:val="StyleUnderline"/>
        </w:rPr>
        <w:t>space</w:t>
      </w:r>
      <w:r w:rsidRPr="00283EEC">
        <w:rPr>
          <w:sz w:val="12"/>
        </w:rPr>
        <w:t xml:space="preserve"> and cyber domains, </w:t>
      </w:r>
      <w:r w:rsidRPr="00283EEC">
        <w:rPr>
          <w:rStyle w:val="StyleUnderline"/>
        </w:rPr>
        <w:t>unlike in conventional domains of conflict and in the nuclear domain to a lesser extent</w:t>
      </w:r>
      <w:r w:rsidRPr="00283EEC">
        <w:rPr>
          <w:sz w:val="12"/>
        </w:rPr>
        <w:t xml:space="preserve">. </w:t>
      </w:r>
      <w:r w:rsidRPr="00283EEC">
        <w:rPr>
          <w:rStyle w:val="Emphasis"/>
        </w:rPr>
        <w:t>This inexperience</w:t>
      </w:r>
      <w:r w:rsidRPr="00283EEC">
        <w:rPr>
          <w:rStyle w:val="StyleUnderline"/>
        </w:rPr>
        <w:t xml:space="preserve"> </w:t>
      </w:r>
      <w:r w:rsidRPr="00C62E98">
        <w:rPr>
          <w:rStyle w:val="StyleUnderline"/>
          <w:highlight w:val="green"/>
        </w:rPr>
        <w:t xml:space="preserve">gives </w:t>
      </w:r>
      <w:r w:rsidRPr="00B809EA">
        <w:rPr>
          <w:rStyle w:val="StyleUnderline"/>
        </w:rPr>
        <w:t xml:space="preserve">rise to </w:t>
      </w:r>
      <w:r w:rsidRPr="00C62E98">
        <w:rPr>
          <w:rStyle w:val="StyleUnderline"/>
          <w:highlight w:val="green"/>
        </w:rPr>
        <w:t xml:space="preserve">a </w:t>
      </w:r>
      <w:r w:rsidRPr="00C62E98">
        <w:rPr>
          <w:rStyle w:val="Emphasis"/>
          <w:highlight w:val="green"/>
        </w:rPr>
        <w:t>“sorcerer’s apprentice”</w:t>
      </w:r>
      <w:r w:rsidRPr="00C62E98">
        <w:rPr>
          <w:sz w:val="12"/>
          <w:highlight w:val="green"/>
        </w:rPr>
        <w:t xml:space="preserve"> </w:t>
      </w:r>
      <w:r w:rsidRPr="00C62E98">
        <w:rPr>
          <w:rStyle w:val="StyleUnderline"/>
          <w:highlight w:val="green"/>
        </w:rPr>
        <w:t>problem</w:t>
      </w:r>
      <w:r w:rsidRPr="00B809EA">
        <w:rPr>
          <w:sz w:val="12"/>
        </w:rPr>
        <w:t xml:space="preserve">, </w:t>
      </w:r>
      <w:r w:rsidRPr="00B809EA">
        <w:rPr>
          <w:rStyle w:val="StyleUnderline"/>
        </w:rPr>
        <w:t xml:space="preserve">placing leaders at risk of </w:t>
      </w:r>
      <w:r w:rsidRPr="00283EEC">
        <w:rPr>
          <w:rStyle w:val="Emphasis"/>
        </w:rPr>
        <w:t xml:space="preserve">making potentially </w:t>
      </w:r>
      <w:r w:rsidRPr="00C62E98">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283EEC">
        <w:rPr>
          <w:sz w:val="12"/>
        </w:rPr>
        <w:t xml:space="preserve">. The space and cyber domains are sufficiently new and dynamic that </w:t>
      </w:r>
      <w:r w:rsidRPr="00B809EA">
        <w:rPr>
          <w:rStyle w:val="StyleUnderline"/>
        </w:rPr>
        <w:t xml:space="preserve">such decisions are </w:t>
      </w:r>
      <w:r w:rsidRPr="00C62E98">
        <w:rPr>
          <w:rStyle w:val="Emphasis"/>
          <w:highlight w:val="green"/>
        </w:rPr>
        <w:t>highly likely</w:t>
      </w:r>
      <w:r w:rsidRPr="00283EEC">
        <w:rPr>
          <w:sz w:val="12"/>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283EEC">
        <w:rPr>
          <w:sz w:val="12"/>
        </w:rPr>
        <w:t xml:space="preserve"> and/or cyber </w:t>
      </w:r>
      <w:r w:rsidRPr="00283EEC">
        <w:rPr>
          <w:rStyle w:val="StyleUnderline"/>
        </w:rPr>
        <w:t>infrastructure</w:t>
      </w:r>
      <w:r w:rsidRPr="00283EEC">
        <w:rPr>
          <w:sz w:val="12"/>
        </w:rPr>
        <w:t xml:space="preserve">s </w:t>
      </w:r>
      <w:r w:rsidRPr="00283EEC">
        <w:rPr>
          <w:rStyle w:val="Emphasis"/>
        </w:rPr>
        <w:t>inherently unknowable.</w:t>
      </w:r>
      <w:r w:rsidRPr="00283EEC">
        <w:rPr>
          <w:sz w:val="12"/>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C62E98">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C62E98">
        <w:rPr>
          <w:rStyle w:val="Emphasis"/>
          <w:highlight w:val="green"/>
        </w:rPr>
        <w:t>become unstable</w:t>
      </w:r>
      <w:r w:rsidRPr="00C62E98">
        <w:rPr>
          <w:rStyle w:val="StyleUnderline"/>
          <w:highlight w:val="green"/>
        </w:rPr>
        <w:t xml:space="preserve">. </w:t>
      </w:r>
      <w:r w:rsidRPr="00C62E98">
        <w:rPr>
          <w:rStyle w:val="Emphasis"/>
          <w:highlight w:val="green"/>
        </w:rPr>
        <w:t xml:space="preserve">No </w:t>
      </w:r>
      <w:r w:rsidRPr="00283EEC">
        <w:rPr>
          <w:rStyle w:val="Emphasis"/>
        </w:rPr>
        <w:t xml:space="preserve">clear-cut escalation </w:t>
      </w:r>
      <w:r w:rsidRPr="00C62E98">
        <w:rPr>
          <w:rStyle w:val="Emphasis"/>
          <w:highlight w:val="green"/>
        </w:rPr>
        <w:t>barrier exists</w:t>
      </w:r>
      <w:r w:rsidRPr="00C62E98">
        <w:rPr>
          <w:rStyle w:val="StyleUnderline"/>
          <w:highlight w:val="green"/>
        </w:rPr>
        <w:t xml:space="preserve"> in</w:t>
      </w:r>
      <w:r w:rsidRPr="00283EEC">
        <w:rPr>
          <w:rStyle w:val="StyleUnderline"/>
        </w:rPr>
        <w:t xml:space="preserve"> the </w:t>
      </w:r>
      <w:r w:rsidRPr="00C62E98">
        <w:rPr>
          <w:rStyle w:val="StyleUnderline"/>
          <w:highlight w:val="green"/>
        </w:rPr>
        <w:t>space</w:t>
      </w:r>
      <w:r w:rsidRPr="00283EEC">
        <w:rPr>
          <w:sz w:val="12"/>
        </w:rPr>
        <w:t xml:space="preserve"> and cyber </w:t>
      </w:r>
      <w:proofErr w:type="gramStart"/>
      <w:r w:rsidRPr="00283EEC">
        <w:rPr>
          <w:rStyle w:val="StyleUnderline"/>
        </w:rPr>
        <w:t>domains</w:t>
      </w:r>
      <w:r w:rsidRPr="00283EEC">
        <w:rPr>
          <w:sz w:val="12"/>
        </w:rPr>
        <w:t xml:space="preserve">, </w:t>
      </w:r>
      <w:r w:rsidRPr="00C62E98">
        <w:rPr>
          <w:rStyle w:val="StyleUnderline"/>
          <w:highlight w:val="green"/>
        </w:rPr>
        <w:t>and</w:t>
      </w:r>
      <w:proofErr w:type="gramEnd"/>
      <w:r w:rsidRPr="00C62E98">
        <w:rPr>
          <w:rStyle w:val="StyleUnderline"/>
          <w:highlight w:val="green"/>
        </w:rPr>
        <w:t xml:space="preserve"> given </w:t>
      </w:r>
      <w:r w:rsidRPr="00283EEC">
        <w:rPr>
          <w:rStyle w:val="StyleUnderline"/>
        </w:rPr>
        <w:t xml:space="preserve">the short-term </w:t>
      </w:r>
      <w:r w:rsidRPr="00B809EA">
        <w:rPr>
          <w:rStyle w:val="StyleUnderline"/>
        </w:rPr>
        <w:t xml:space="preserve">tactical </w:t>
      </w:r>
      <w:r w:rsidRPr="00C62E98">
        <w:rPr>
          <w:rStyle w:val="StyleUnderline"/>
          <w:highlight w:val="green"/>
        </w:rPr>
        <w:t>benefits</w:t>
      </w:r>
      <w:r w:rsidRPr="00283EEC">
        <w:rPr>
          <w:rStyle w:val="StyleUnderline"/>
        </w:rPr>
        <w:t xml:space="preserve"> of escalating ahead of an adversary, </w:t>
      </w:r>
      <w:r w:rsidRPr="00C62E98">
        <w:rPr>
          <w:rStyle w:val="Emphasis"/>
          <w:highlight w:val="green"/>
        </w:rPr>
        <w:t xml:space="preserve">each </w:t>
      </w:r>
      <w:r w:rsidRPr="00283EEC">
        <w:rPr>
          <w:rStyle w:val="Emphasis"/>
        </w:rPr>
        <w:t xml:space="preserve">additional escalation </w:t>
      </w:r>
      <w:r w:rsidRPr="00283EEC">
        <w:rPr>
          <w:rStyle w:val="Emphasis"/>
        </w:rPr>
        <w:lastRenderedPageBreak/>
        <w:t xml:space="preserve">could </w:t>
      </w:r>
      <w:r w:rsidRPr="00C62E98">
        <w:rPr>
          <w:rStyle w:val="Emphasis"/>
          <w:highlight w:val="green"/>
        </w:rPr>
        <w:t xml:space="preserve">create </w:t>
      </w:r>
      <w:r w:rsidRPr="00283EEC">
        <w:rPr>
          <w:rStyle w:val="Emphasis"/>
        </w:rPr>
        <w:t xml:space="preserve">incentives for </w:t>
      </w:r>
      <w:r w:rsidRPr="00C62E98">
        <w:rPr>
          <w:rStyle w:val="Emphasis"/>
          <w:highlight w:val="green"/>
        </w:rPr>
        <w:t>further escalation</w:t>
      </w:r>
      <w:r w:rsidRPr="00283EEC">
        <w:rPr>
          <w:rStyle w:val="StyleUnderline"/>
        </w:rPr>
        <w:t xml:space="preserve"> that an adversary would not always anticipate</w:t>
      </w:r>
      <w:r w:rsidRPr="00283EEC">
        <w:rPr>
          <w:sz w:val="12"/>
        </w:rPr>
        <w:t xml:space="preserve">. </w:t>
      </w:r>
      <w:r w:rsidRPr="00C62E98">
        <w:rPr>
          <w:rStyle w:val="Emphasis"/>
          <w:highlight w:val="green"/>
        </w:rPr>
        <w:t xml:space="preserve">Escalation </w:t>
      </w:r>
      <w:r w:rsidRPr="00283EEC">
        <w:rPr>
          <w:rStyle w:val="Emphasis"/>
        </w:rPr>
        <w:t>in space</w:t>
      </w:r>
      <w:r w:rsidRPr="00283EEC">
        <w:rPr>
          <w:sz w:val="12"/>
        </w:rPr>
        <w:t xml:space="preserve">, then, </w:t>
      </w:r>
      <w:r w:rsidRPr="00C62E98">
        <w:rPr>
          <w:rStyle w:val="Emphasis"/>
          <w:highlight w:val="green"/>
        </w:rPr>
        <w:t>is a slippery slope with few off-ramps.</w:t>
      </w:r>
    </w:p>
    <w:p w14:paraId="3BD0B068" w14:textId="77777777" w:rsidR="00F66B27" w:rsidRPr="00635356" w:rsidRDefault="00F66B27" w:rsidP="00F66B27">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500C4D69" w14:textId="77777777" w:rsidR="00F66B27" w:rsidRPr="00131706" w:rsidRDefault="00F66B27" w:rsidP="00F66B27">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21"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22" w:history="1">
        <w:r w:rsidRPr="00131706">
          <w:rPr>
            <w:rStyle w:val="Hyperlink"/>
          </w:rPr>
          <w:t>https://ratical.org/radiation/NuclearExtinction/StevenStarr022815.html</w:t>
        </w:r>
      </w:hyperlink>
      <w:r w:rsidRPr="00131706">
        <w:rPr>
          <w:rStyle w:val="Hyperlink"/>
        </w:rPr>
        <w:t>]</w:t>
      </w:r>
      <w:r w:rsidRPr="00131706">
        <w:t xml:space="preserve"> TG </w:t>
      </w:r>
    </w:p>
    <w:p w14:paraId="0302A7DD" w14:textId="77777777" w:rsidR="00F66B27" w:rsidRPr="00B809EA" w:rsidRDefault="00F66B27" w:rsidP="00F66B27">
      <w:pPr>
        <w:rPr>
          <w:sz w:val="14"/>
        </w:rPr>
      </w:pPr>
      <w:r w:rsidRPr="00B809EA">
        <w:rPr>
          <w:sz w:val="14"/>
        </w:rPr>
        <w:t xml:space="preserve">A </w:t>
      </w:r>
      <w:r w:rsidRPr="00C62E98">
        <w:rPr>
          <w:highlight w:val="green"/>
          <w:u w:val="single"/>
        </w:rPr>
        <w:t>war</w:t>
      </w:r>
      <w:r w:rsidRPr="006A63EE">
        <w:rPr>
          <w:u w:val="single"/>
        </w:rPr>
        <w:t xml:space="preserve"> fought </w:t>
      </w:r>
      <w:r w:rsidRPr="00C62E98">
        <w:rPr>
          <w:highlight w:val="green"/>
          <w:u w:val="single"/>
        </w:rPr>
        <w:t>with</w:t>
      </w:r>
      <w:r w:rsidRPr="006A63EE">
        <w:rPr>
          <w:u w:val="single"/>
        </w:rPr>
        <w:t xml:space="preserve"> 21st century strategic </w:t>
      </w:r>
      <w:r w:rsidRPr="00C62E98">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C62E98">
        <w:rPr>
          <w:highlight w:val="green"/>
          <w:u w:val="single"/>
        </w:rPr>
        <w:t xml:space="preserve">a </w:t>
      </w:r>
      <w:r w:rsidRPr="00C62E98">
        <w:rPr>
          <w:rStyle w:val="Emphasis"/>
          <w:highlight w:val="green"/>
        </w:rPr>
        <w:t>mass extinction event</w:t>
      </w:r>
      <w:r w:rsidRPr="006A63EE">
        <w:rPr>
          <w:u w:val="single"/>
        </w:rPr>
        <w:t xml:space="preserve"> that </w:t>
      </w:r>
      <w:hyperlink r:id="rId23"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17EE8049" w14:textId="77777777" w:rsidR="00F66B27" w:rsidRPr="00B809EA" w:rsidRDefault="00F66B27" w:rsidP="00F66B27">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33BC3070" w14:textId="77777777" w:rsidR="00F66B27" w:rsidRPr="00B809EA" w:rsidRDefault="00F66B27" w:rsidP="00F66B27">
      <w:pPr>
        <w:rPr>
          <w:sz w:val="14"/>
        </w:rPr>
      </w:pPr>
      <w:r w:rsidRPr="006A63EE">
        <w:rPr>
          <w:u w:val="single"/>
        </w:rPr>
        <w:t xml:space="preserve">The </w:t>
      </w:r>
      <w:r w:rsidRPr="006A63EE">
        <w:rPr>
          <w:rStyle w:val="Emphasis"/>
        </w:rPr>
        <w:t xml:space="preserve">world’s </w:t>
      </w:r>
      <w:r w:rsidRPr="00C62E98">
        <w:rPr>
          <w:rStyle w:val="Emphasis"/>
          <w:highlight w:val="green"/>
        </w:rPr>
        <w:t>leading climatologists</w:t>
      </w:r>
      <w:r w:rsidRPr="006A63EE">
        <w:rPr>
          <w:u w:val="single"/>
        </w:rPr>
        <w:t xml:space="preserve"> now </w:t>
      </w:r>
      <w:r w:rsidRPr="00C62E98">
        <w:rPr>
          <w:highlight w:val="green"/>
          <w:u w:val="single"/>
        </w:rPr>
        <w:t>tell us</w:t>
      </w:r>
      <w:r w:rsidRPr="006A63EE">
        <w:rPr>
          <w:u w:val="single"/>
        </w:rPr>
        <w:t xml:space="preserve"> that </w:t>
      </w:r>
      <w:r w:rsidRPr="00C62E98">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C62E98">
        <w:rPr>
          <w:highlight w:val="green"/>
          <w:u w:val="single"/>
        </w:rPr>
        <w:t xml:space="preserve">create </w:t>
      </w:r>
      <w:hyperlink r:id="rId24" w:history="1">
        <w:r w:rsidRPr="00C62E98">
          <w:rPr>
            <w:highlight w:val="green"/>
            <w:u w:val="single"/>
          </w:rPr>
          <w:t xml:space="preserve">a </w:t>
        </w:r>
        <w:r w:rsidRPr="00C62E98">
          <w:rPr>
            <w:rStyle w:val="Emphasis"/>
            <w:highlight w:val="green"/>
          </w:rPr>
          <w:t>post-war environment</w:t>
        </w:r>
        <w:r w:rsidRPr="00C62E98">
          <w:rPr>
            <w:highlight w:val="green"/>
            <w:u w:val="single"/>
          </w:rPr>
          <w:t xml:space="preserve"> in which for many years </w:t>
        </w:r>
        <w:r w:rsidRPr="00C62E98">
          <w:rPr>
            <w:rStyle w:val="StyleUnderline"/>
            <w:highlight w:val="green"/>
          </w:rPr>
          <w:t xml:space="preserve">it would be </w:t>
        </w:r>
        <w:r w:rsidRPr="00C62E98">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559B00D8" w14:textId="77777777" w:rsidR="00F66B27" w:rsidRPr="00B809EA" w:rsidRDefault="00F66B27" w:rsidP="00F66B27">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C62E98">
        <w:rPr>
          <w:rStyle w:val="Emphasis"/>
          <w:highlight w:val="green"/>
        </w:rPr>
        <w:t>fallout</w:t>
      </w:r>
      <w:r w:rsidRPr="006A63EE">
        <w:rPr>
          <w:u w:val="single"/>
        </w:rPr>
        <w:t xml:space="preserve">, produced not only by nuclear bombs, but also by the destruction of nuclear power plants and their spent fuel pools, </w:t>
      </w:r>
      <w:r w:rsidRPr="00C62E98">
        <w:rPr>
          <w:highlight w:val="green"/>
          <w:u w:val="single"/>
        </w:rPr>
        <w:t xml:space="preserve">would </w:t>
      </w:r>
      <w:r w:rsidRPr="00C62E98">
        <w:rPr>
          <w:rStyle w:val="Emphasis"/>
          <w:highlight w:val="green"/>
        </w:rPr>
        <w:t>poison</w:t>
      </w:r>
      <w:r w:rsidRPr="00C62E98">
        <w:rPr>
          <w:highlight w:val="green"/>
          <w:u w:val="single"/>
        </w:rPr>
        <w:t xml:space="preserve"> the biosphere</w:t>
      </w:r>
      <w:r w:rsidRPr="006A63EE">
        <w:rPr>
          <w:u w:val="single"/>
        </w:rPr>
        <w:t xml:space="preserve">. Millions of tons of </w:t>
      </w:r>
      <w:r w:rsidRPr="00C62E98">
        <w:rPr>
          <w:highlight w:val="green"/>
          <w:u w:val="single"/>
        </w:rPr>
        <w:t>smoke would</w:t>
      </w:r>
      <w:r w:rsidRPr="006A63EE">
        <w:rPr>
          <w:u w:val="single"/>
        </w:rPr>
        <w:t xml:space="preserve"> act to </w:t>
      </w:r>
      <w:hyperlink r:id="rId25" w:history="1">
        <w:r w:rsidRPr="00C62E98">
          <w:rPr>
            <w:highlight w:val="green"/>
            <w:u w:val="single"/>
          </w:rPr>
          <w:t>destroy</w:t>
        </w:r>
        <w:r w:rsidRPr="006A63EE">
          <w:rPr>
            <w:u w:val="single"/>
          </w:rPr>
          <w:t xml:space="preserve"> Earth’s protective </w:t>
        </w:r>
        <w:r w:rsidRPr="00C62E98">
          <w:rPr>
            <w:highlight w:val="green"/>
            <w:u w:val="single"/>
          </w:rPr>
          <w:t>ozone</w:t>
        </w:r>
        <w:r w:rsidRPr="006A63EE">
          <w:rPr>
            <w:u w:val="single"/>
          </w:rPr>
          <w:t xml:space="preserve"> layer</w:t>
        </w:r>
      </w:hyperlink>
      <w:r w:rsidRPr="006A63EE">
        <w:rPr>
          <w:u w:val="single"/>
        </w:rPr>
        <w:t xml:space="preserve"> and </w:t>
      </w:r>
      <w:r w:rsidRPr="00C62E98">
        <w:rPr>
          <w:rStyle w:val="Emphasis"/>
          <w:highlight w:val="green"/>
        </w:rPr>
        <w:t>block</w:t>
      </w:r>
      <w:r w:rsidRPr="006A63EE">
        <w:rPr>
          <w:rStyle w:val="Emphasis"/>
        </w:rPr>
        <w:t xml:space="preserve"> most </w:t>
      </w:r>
      <w:r w:rsidRPr="00C62E98">
        <w:rPr>
          <w:rStyle w:val="Emphasis"/>
          <w:highlight w:val="green"/>
        </w:rPr>
        <w:t>sunlight</w:t>
      </w:r>
      <w:r w:rsidRPr="006A63EE">
        <w:rPr>
          <w:rStyle w:val="Emphasis"/>
        </w:rPr>
        <w:t xml:space="preserve"> from reaching Earth’s surface, </w:t>
      </w:r>
      <w:r w:rsidRPr="00C62E98">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367C353D" w14:textId="77777777" w:rsidR="00F66B27" w:rsidRPr="00934304" w:rsidRDefault="00F66B27" w:rsidP="00F66B27">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561325AC" w14:textId="77777777" w:rsidR="00F66B27" w:rsidRPr="006A63EE" w:rsidRDefault="00F66B27" w:rsidP="00F66B27">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C62E98">
        <w:rPr>
          <w:highlight w:val="green"/>
          <w:u w:val="single"/>
        </w:rPr>
        <w:t>leave the Earth</w:t>
      </w:r>
      <w:r w:rsidRPr="006A63EE">
        <w:rPr>
          <w:u w:val="single"/>
        </w:rPr>
        <w:t xml:space="preserve"> </w:t>
      </w:r>
      <w:r w:rsidRPr="006A63EE">
        <w:rPr>
          <w:rStyle w:val="Emphasis"/>
        </w:rPr>
        <w:t xml:space="preserve">essentially </w:t>
      </w:r>
      <w:r w:rsidRPr="00C62E98">
        <w:rPr>
          <w:rStyle w:val="Emphasis"/>
          <w:highlight w:val="green"/>
        </w:rPr>
        <w:t>uninhabitable</w:t>
      </w:r>
      <w:r w:rsidRPr="006A63EE">
        <w:rPr>
          <w:u w:val="single"/>
        </w:rPr>
        <w:t>.</w:t>
      </w:r>
    </w:p>
    <w:p w14:paraId="37992063" w14:textId="77777777" w:rsidR="00F66B27" w:rsidRDefault="00F66B27" w:rsidP="00F66B27"/>
    <w:p w14:paraId="087C34D5" w14:textId="77777777" w:rsidR="00F66B27" w:rsidRPr="004B3D48" w:rsidRDefault="00F66B27" w:rsidP="00F66B27">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20039211" w14:textId="77777777" w:rsidR="00F66B27" w:rsidRPr="004B3D48" w:rsidRDefault="00F66B27" w:rsidP="00F66B27">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w:t>
      </w:r>
      <w:r w:rsidRPr="004B3D48">
        <w:lastRenderedPageBreak/>
        <w:t xml:space="preserve">School of International and Public Affairs at Columbia University (“Space Security for Europe”, </w:t>
      </w:r>
      <w:r w:rsidRPr="003955B8">
        <w:rPr>
          <w:i/>
        </w:rPr>
        <w:t>EU Institute for Security Studies</w:t>
      </w:r>
      <w:r w:rsidRPr="004B3D48">
        <w:t xml:space="preserve">, published July 2016, </w:t>
      </w:r>
      <w:hyperlink r:id="rId26" w:history="1">
        <w:r w:rsidRPr="004B3D48">
          <w:rPr>
            <w:rStyle w:val="Hyperlink"/>
          </w:rPr>
          <w:t>https://www.iss.europa.eu/content/space-security-europe</w:t>
        </w:r>
      </w:hyperlink>
      <w:r w:rsidRPr="004B3D48">
        <w:t>, accessed 7-10-2019) bm</w:t>
      </w:r>
    </w:p>
    <w:p w14:paraId="440762FA" w14:textId="77777777" w:rsidR="00F66B27" w:rsidRPr="00283EEC" w:rsidRDefault="00F66B27" w:rsidP="00F66B27">
      <w:pPr>
        <w:rPr>
          <w:rStyle w:val="StyleUnderline"/>
        </w:rPr>
      </w:pPr>
      <w:r w:rsidRPr="00283EEC">
        <w:rPr>
          <w:rStyle w:val="StyleUnderline"/>
        </w:rPr>
        <w:t xml:space="preserve">Modern </w:t>
      </w:r>
      <w:r w:rsidRPr="00C62E98">
        <w:rPr>
          <w:rStyle w:val="StyleUnderline"/>
          <w:highlight w:val="green"/>
        </w:rPr>
        <w:t xml:space="preserve">societies are </w:t>
      </w:r>
      <w:r w:rsidRPr="00283EEC">
        <w:rPr>
          <w:rStyle w:val="Emphasis"/>
        </w:rPr>
        <w:t xml:space="preserve">highly </w:t>
      </w:r>
      <w:r w:rsidRPr="00C62E98">
        <w:rPr>
          <w:rStyle w:val="Emphasis"/>
          <w:highlight w:val="green"/>
        </w:rPr>
        <w:t>dependent</w:t>
      </w:r>
      <w:r w:rsidRPr="00C62E98">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C62E98">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proofErr w:type="gramStart"/>
      <w:r w:rsidRPr="00283EEC">
        <w:rPr>
          <w:rStyle w:val="StyleUnderline"/>
        </w:rPr>
        <w:t>systems</w:t>
      </w:r>
      <w:proofErr w:type="gramEnd"/>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C62E98">
        <w:rPr>
          <w:rStyle w:val="Emphasis"/>
          <w:highlight w:val="green"/>
        </w:rPr>
        <w:t xml:space="preserve">a day without </w:t>
      </w:r>
      <w:r w:rsidRPr="00283EEC">
        <w:rPr>
          <w:rStyle w:val="Emphasis"/>
        </w:rPr>
        <w:t xml:space="preserve">fully functioning </w:t>
      </w:r>
      <w:r w:rsidRPr="00C62E98">
        <w:rPr>
          <w:rStyle w:val="Emphasis"/>
          <w:highlight w:val="green"/>
        </w:rPr>
        <w:t xml:space="preserve">space </w:t>
      </w:r>
      <w:r w:rsidRPr="00283EEC">
        <w:rPr>
          <w:rStyle w:val="Emphasis"/>
        </w:rPr>
        <w:t>capabilities</w:t>
      </w:r>
      <w:r w:rsidRPr="00283EEC">
        <w:rPr>
          <w:rStyle w:val="StyleUnderline"/>
        </w:rPr>
        <w:t xml:space="preserve"> </w:t>
      </w:r>
      <w:r w:rsidRPr="00C62E98">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C62E98">
        <w:rPr>
          <w:rStyle w:val="Emphasis"/>
          <w:highlight w:val="green"/>
        </w:rPr>
        <w:t xml:space="preserve">endanger </w:t>
      </w:r>
      <w:r w:rsidRPr="00283EEC">
        <w:rPr>
          <w:rStyle w:val="Emphasis"/>
        </w:rPr>
        <w:t xml:space="preserve">our </w:t>
      </w:r>
      <w:r w:rsidRPr="00C62E98">
        <w:rPr>
          <w:rStyle w:val="Emphasis"/>
          <w:highlight w:val="green"/>
        </w:rPr>
        <w:t>lives.</w:t>
      </w:r>
      <w:r w:rsidRPr="00283EEC">
        <w:rPr>
          <w:rStyle w:val="StyleUnderline"/>
        </w:rPr>
        <w:t xml:space="preserve"> </w:t>
      </w:r>
    </w:p>
    <w:p w14:paraId="6A6CF1A0" w14:textId="77777777" w:rsidR="00F66B27" w:rsidRPr="00283EEC" w:rsidRDefault="00F66B27" w:rsidP="00F66B27">
      <w:pPr>
        <w:rPr>
          <w:sz w:val="12"/>
        </w:rPr>
      </w:pPr>
      <w:r w:rsidRPr="00283EEC">
        <w:rPr>
          <w:rStyle w:val="StyleUnderline"/>
        </w:rPr>
        <w:t xml:space="preserve">Space systems are </w:t>
      </w:r>
      <w:r w:rsidRPr="00C62E98">
        <w:rPr>
          <w:rStyle w:val="StyleUnderline"/>
          <w:highlight w:val="green"/>
        </w:rPr>
        <w:t>critical for</w:t>
      </w:r>
      <w:r w:rsidRPr="00283EEC">
        <w:rPr>
          <w:rStyle w:val="StyleUnderline"/>
        </w:rPr>
        <w:t xml:space="preserve"> running </w:t>
      </w:r>
      <w:r w:rsidRPr="00283EEC">
        <w:rPr>
          <w:rStyle w:val="Emphasis"/>
        </w:rPr>
        <w:t xml:space="preserve">energy </w:t>
      </w:r>
      <w:r w:rsidRPr="00C62E98">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C62E98">
        <w:rPr>
          <w:rStyle w:val="Emphasis"/>
          <w:highlight w:val="green"/>
        </w:rPr>
        <w:t>surveillance</w:t>
      </w:r>
      <w:r w:rsidRPr="00283EEC">
        <w:rPr>
          <w:rStyle w:val="StyleUnderline"/>
        </w:rPr>
        <w:t xml:space="preserve">, </w:t>
      </w:r>
      <w:r w:rsidRPr="00283EEC">
        <w:rPr>
          <w:rStyle w:val="Emphasis"/>
        </w:rPr>
        <w:t xml:space="preserve">crisis </w:t>
      </w:r>
      <w:r w:rsidRPr="00C62E98">
        <w:rPr>
          <w:rStyle w:val="Emphasis"/>
          <w:highlight w:val="green"/>
        </w:rPr>
        <w:t>management</w:t>
      </w:r>
      <w:r w:rsidRPr="00283EEC">
        <w:rPr>
          <w:rStyle w:val="StyleUnderline"/>
        </w:rPr>
        <w:t xml:space="preserve"> and </w:t>
      </w:r>
      <w:r w:rsidRPr="00283EEC">
        <w:rPr>
          <w:rStyle w:val="Emphasis"/>
        </w:rPr>
        <w:t xml:space="preserve">humanitarian </w:t>
      </w:r>
      <w:r w:rsidRPr="00C62E98">
        <w:rPr>
          <w:rStyle w:val="Emphasis"/>
          <w:highlight w:val="green"/>
        </w:rPr>
        <w:t>operations</w:t>
      </w:r>
      <w:r w:rsidRPr="00283EEC">
        <w:rPr>
          <w:rStyle w:val="StyleUnderline"/>
        </w:rPr>
        <w:t xml:space="preserve">, environmental and </w:t>
      </w:r>
      <w:r w:rsidRPr="00C62E98">
        <w:rPr>
          <w:rStyle w:val="Emphasis"/>
          <w:highlight w:val="green"/>
        </w:rPr>
        <w:t>climate monitoring</w:t>
      </w:r>
      <w:r w:rsidRPr="00C62E98">
        <w:rPr>
          <w:rStyle w:val="StyleUnderline"/>
          <w:highlight w:val="green"/>
        </w:rPr>
        <w:t xml:space="preserve">, </w:t>
      </w:r>
      <w:r w:rsidRPr="00C62E98">
        <w:rPr>
          <w:rStyle w:val="Emphasis"/>
          <w:highlight w:val="green"/>
        </w:rPr>
        <w:t>verification</w:t>
      </w:r>
      <w:r w:rsidRPr="00C62E98">
        <w:rPr>
          <w:rStyle w:val="StyleUnderline"/>
          <w:highlight w:val="green"/>
        </w:rPr>
        <w:t xml:space="preserve"> of </w:t>
      </w:r>
      <w:r w:rsidRPr="00283EEC">
        <w:rPr>
          <w:rStyle w:val="Emphasis"/>
        </w:rPr>
        <w:t xml:space="preserve">international </w:t>
      </w:r>
      <w:r w:rsidRPr="00C62E98">
        <w:rPr>
          <w:rStyle w:val="Emphasis"/>
          <w:highlight w:val="green"/>
        </w:rPr>
        <w:t>treaties</w:t>
      </w:r>
      <w:r w:rsidRPr="00C62E98">
        <w:rPr>
          <w:rStyle w:val="StyleUnderline"/>
          <w:highlight w:val="green"/>
        </w:rPr>
        <w:t xml:space="preserve"> and </w:t>
      </w:r>
      <w:r w:rsidRPr="00C62E98">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 xml:space="preserve">and the fight against </w:t>
      </w:r>
      <w:proofErr w:type="spellStart"/>
      <w:r w:rsidRPr="00283EEC">
        <w:rPr>
          <w:sz w:val="12"/>
        </w:rPr>
        <w:t>organised</w:t>
      </w:r>
      <w:proofErr w:type="spellEnd"/>
      <w:r w:rsidRPr="00283EEC">
        <w:rPr>
          <w:sz w:val="12"/>
        </w:rPr>
        <w:t xml:space="preserve"> crime and terrorism</w:t>
      </w:r>
      <w:r w:rsidRPr="00283EEC">
        <w:rPr>
          <w:rStyle w:val="StyleUnderline"/>
        </w:rPr>
        <w:t>.</w:t>
      </w:r>
      <w:r w:rsidRPr="00283EEC">
        <w:rPr>
          <w:sz w:val="12"/>
        </w:rPr>
        <w:t xml:space="preserve"> </w:t>
      </w:r>
      <w:r w:rsidRPr="00283EEC">
        <w:rPr>
          <w:rStyle w:val="StyleUnderline"/>
        </w:rPr>
        <w:t xml:space="preserve">Space assets also provide </w:t>
      </w:r>
      <w:r w:rsidRPr="00C62E98">
        <w:rPr>
          <w:rStyle w:val="StyleUnderline"/>
          <w:highlight w:val="green"/>
        </w:rPr>
        <w:t xml:space="preserve">the </w:t>
      </w:r>
      <w:r w:rsidRPr="00283EEC">
        <w:rPr>
          <w:rStyle w:val="Emphasis"/>
        </w:rPr>
        <w:t xml:space="preserve">technological </w:t>
      </w:r>
      <w:r w:rsidRPr="00C62E98">
        <w:rPr>
          <w:rStyle w:val="Emphasis"/>
          <w:highlight w:val="green"/>
        </w:rPr>
        <w:t>backbone</w:t>
      </w:r>
      <w:r w:rsidRPr="00C62E98">
        <w:rPr>
          <w:rStyle w:val="StyleUnderline"/>
          <w:highlight w:val="green"/>
        </w:rPr>
        <w:t xml:space="preserve"> for </w:t>
      </w:r>
      <w:r w:rsidRPr="00C62E98">
        <w:rPr>
          <w:rStyle w:val="Emphasis"/>
          <w:highlight w:val="green"/>
        </w:rPr>
        <w:t xml:space="preserve">other </w:t>
      </w:r>
      <w:r w:rsidRPr="00283EEC">
        <w:rPr>
          <w:rStyle w:val="Emphasis"/>
        </w:rPr>
        <w:t xml:space="preserve">critical </w:t>
      </w:r>
      <w:r w:rsidRPr="00C62E98">
        <w:rPr>
          <w:rStyle w:val="Emphasis"/>
          <w:highlight w:val="green"/>
        </w:rPr>
        <w:t>infrastructures</w:t>
      </w:r>
      <w:r w:rsidRPr="00283EEC">
        <w:rPr>
          <w:sz w:val="12"/>
        </w:rPr>
        <w:t xml:space="preserve">. </w:t>
      </w:r>
      <w:r w:rsidRPr="00C62E98">
        <w:rPr>
          <w:rStyle w:val="StyleUnderline"/>
          <w:highlight w:val="green"/>
        </w:rPr>
        <w:t xml:space="preserve">The </w:t>
      </w:r>
      <w:proofErr w:type="spellStart"/>
      <w:r w:rsidRPr="00C62E98">
        <w:rPr>
          <w:rStyle w:val="StyleUnderline"/>
          <w:highlight w:val="green"/>
        </w:rPr>
        <w:t>synchronisation</w:t>
      </w:r>
      <w:proofErr w:type="spellEnd"/>
      <w:r w:rsidRPr="00C62E98">
        <w:rPr>
          <w:rStyle w:val="StyleUnderline"/>
          <w:highlight w:val="green"/>
        </w:rPr>
        <w:t xml:space="preserve"> of </w:t>
      </w:r>
      <w:r w:rsidRPr="00283EEC">
        <w:rPr>
          <w:rStyle w:val="Emphasis"/>
        </w:rPr>
        <w:t xml:space="preserve">power </w:t>
      </w:r>
      <w:r w:rsidRPr="00C62E98">
        <w:rPr>
          <w:rStyle w:val="Emphasis"/>
          <w:highlight w:val="green"/>
        </w:rPr>
        <w:t>grids</w:t>
      </w:r>
      <w:r w:rsidRPr="00283EEC">
        <w:rPr>
          <w:rStyle w:val="StyleUnderline"/>
        </w:rPr>
        <w:t xml:space="preserve"> and telecommunication networks, for example, </w:t>
      </w:r>
      <w:r w:rsidRPr="00C62E98">
        <w:rPr>
          <w:rStyle w:val="StyleUnderline"/>
          <w:highlight w:val="green"/>
        </w:rPr>
        <w:t xml:space="preserve">is </w:t>
      </w:r>
      <w:r w:rsidRPr="00283EEC">
        <w:rPr>
          <w:rStyle w:val="StyleUnderline"/>
        </w:rPr>
        <w:t xml:space="preserve">heavily </w:t>
      </w:r>
      <w:r w:rsidRPr="00C62E98">
        <w:rPr>
          <w:rStyle w:val="StyleUnderline"/>
          <w:highlight w:val="green"/>
        </w:rPr>
        <w:t xml:space="preserve">dependent on GNSS </w:t>
      </w:r>
      <w:r w:rsidRPr="00283EEC">
        <w:rPr>
          <w:rStyle w:val="StyleUnderline"/>
        </w:rPr>
        <w:t xml:space="preserve">timing </w:t>
      </w:r>
      <w:r w:rsidRPr="00C62E98">
        <w:rPr>
          <w:rStyle w:val="StyleUnderline"/>
          <w:highlight w:val="green"/>
        </w:rPr>
        <w:t xml:space="preserve">signals and </w:t>
      </w:r>
      <w:r w:rsidRPr="00283EEC">
        <w:rPr>
          <w:rStyle w:val="Emphasis"/>
        </w:rPr>
        <w:t xml:space="preserve">any </w:t>
      </w:r>
      <w:r w:rsidRPr="00C62E98">
        <w:rPr>
          <w:rStyle w:val="Emphasis"/>
          <w:highlight w:val="green"/>
        </w:rPr>
        <w:t xml:space="preserve">disruption </w:t>
      </w:r>
      <w:r w:rsidRPr="00283EEC">
        <w:rPr>
          <w:rStyle w:val="Emphasis"/>
        </w:rPr>
        <w:t xml:space="preserve">would </w:t>
      </w:r>
      <w:r w:rsidRPr="00C62E98">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707E7B09" w14:textId="77777777" w:rsidR="00F66B27" w:rsidRPr="00283EEC" w:rsidRDefault="00F66B27" w:rsidP="00F66B27">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w:t>
      </w:r>
      <w:proofErr w:type="gramStart"/>
      <w:r w:rsidRPr="00283EEC">
        <w:rPr>
          <w:sz w:val="8"/>
          <w:szCs w:val="8"/>
        </w:rPr>
        <w:t>positioning</w:t>
      </w:r>
      <w:proofErr w:type="gramEnd"/>
      <w:r w:rsidRPr="00283EEC">
        <w:rPr>
          <w:sz w:val="8"/>
          <w:szCs w:val="8"/>
        </w:rPr>
        <w:t xml:space="preserve">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3F430866" w14:textId="77777777" w:rsidR="00F66B27" w:rsidRDefault="00F66B27" w:rsidP="00F66B27">
      <w:pPr>
        <w:rPr>
          <w:rStyle w:val="StyleUnderline"/>
        </w:rPr>
      </w:pPr>
      <w:r w:rsidRPr="00C62E98">
        <w:rPr>
          <w:rStyle w:val="StyleUnderline"/>
          <w:highlight w:val="green"/>
        </w:rPr>
        <w:t xml:space="preserve">These </w:t>
      </w:r>
      <w:r w:rsidRPr="00831EB4">
        <w:rPr>
          <w:rStyle w:val="Emphasis"/>
        </w:rPr>
        <w:t>dependences</w:t>
      </w:r>
      <w:r w:rsidRPr="00831EB4">
        <w:rPr>
          <w:rStyle w:val="StyleUnderline"/>
        </w:rPr>
        <w:t xml:space="preserve"> </w:t>
      </w:r>
      <w:r w:rsidRPr="00C62E98">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C62E98">
        <w:rPr>
          <w:rStyle w:val="Emphasis"/>
          <w:highlight w:val="green"/>
        </w:rPr>
        <w:t>vulnerabilities</w:t>
      </w:r>
      <w:r w:rsidRPr="00A8218A">
        <w:rPr>
          <w:sz w:val="12"/>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09A5FBE9" w14:textId="77777777" w:rsidR="00F66B27" w:rsidRPr="00137DC2" w:rsidRDefault="00F66B27" w:rsidP="00F66B27">
      <w:pPr>
        <w:pStyle w:val="Heading4"/>
      </w:pPr>
      <w:r>
        <w:t xml:space="preserve">Grid security is an </w:t>
      </w:r>
      <w:r>
        <w:rPr>
          <w:u w:val="single"/>
        </w:rPr>
        <w:t>impact filter</w:t>
      </w:r>
      <w:r>
        <w:t>.</w:t>
      </w:r>
    </w:p>
    <w:p w14:paraId="3FBDDEBB" w14:textId="77777777" w:rsidR="00F66B27" w:rsidRPr="0041280F" w:rsidRDefault="00F66B27" w:rsidP="00F66B27">
      <w:proofErr w:type="spellStart"/>
      <w:r w:rsidRPr="0041280F">
        <w:rPr>
          <w:rStyle w:val="Style13ptBold"/>
        </w:rPr>
        <w:t>Denkenberger</w:t>
      </w:r>
      <w:proofErr w:type="spellEnd"/>
      <w:r w:rsidRPr="0041280F">
        <w:rPr>
          <w:rStyle w:val="Style13ptBold"/>
        </w:rPr>
        <w:t xml:space="preserve"> 21</w:t>
      </w:r>
      <w:r>
        <w:t xml:space="preserve"> [</w:t>
      </w:r>
      <w:r w:rsidRPr="0041280F">
        <w:t xml:space="preserve">David </w:t>
      </w:r>
      <w:proofErr w:type="spellStart"/>
      <w:r w:rsidRPr="0041280F">
        <w:t>Denkenberger</w:t>
      </w:r>
      <w:proofErr w:type="spellEnd"/>
      <w:r w:rsidRPr="0041280F">
        <w:t>,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7216718A" w14:textId="77777777" w:rsidR="00F66B27" w:rsidRPr="00137DC2" w:rsidRDefault="00F66B27" w:rsidP="00F66B27">
      <w:pPr>
        <w:rPr>
          <w:rStyle w:val="StyleUnderline"/>
        </w:rPr>
      </w:pPr>
      <w:r w:rsidRPr="00C62E98">
        <w:rPr>
          <w:rStyle w:val="StyleUnderline"/>
          <w:highlight w:val="green"/>
        </w:rPr>
        <w:lastRenderedPageBreak/>
        <w:t xml:space="preserve">Civilization </w:t>
      </w:r>
      <w:r w:rsidRPr="00C62E98">
        <w:rPr>
          <w:rStyle w:val="Emphasis"/>
          <w:highlight w:val="green"/>
        </w:rPr>
        <w:t>relies</w:t>
      </w:r>
      <w:r w:rsidRPr="00C62E98">
        <w:rPr>
          <w:rStyle w:val="StyleUnderline"/>
          <w:highlight w:val="green"/>
        </w:rPr>
        <w:t xml:space="preserve"> </w:t>
      </w:r>
      <w:r w:rsidRPr="00C62E98">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C62E98">
        <w:rPr>
          <w:rStyle w:val="Emphasis"/>
          <w:highlight w:val="green"/>
        </w:rPr>
        <w:t>infrastructure</w:t>
      </w:r>
      <w:r w:rsidRPr="00283EEC">
        <w:rPr>
          <w:sz w:val="12"/>
        </w:rPr>
        <w:t xml:space="preserve"> (CI) </w:t>
      </w:r>
      <w:r w:rsidRPr="00137DC2">
        <w:rPr>
          <w:rStyle w:val="StyleUnderline"/>
        </w:rPr>
        <w:t xml:space="preserve">to provide </w:t>
      </w:r>
      <w:proofErr w:type="gramStart"/>
      <w:r w:rsidRPr="00137DC2">
        <w:rPr>
          <w:rStyle w:val="StyleUnderline"/>
        </w:rPr>
        <w:t>basic necessities</w:t>
      </w:r>
      <w:proofErr w:type="gramEnd"/>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620EB185" w14:textId="77777777" w:rsidR="00F66B27" w:rsidRPr="00283EEC" w:rsidRDefault="00F66B27" w:rsidP="00F66B27">
      <w:pPr>
        <w:rPr>
          <w:sz w:val="12"/>
        </w:rPr>
      </w:pPr>
      <w:r w:rsidRPr="00283EEC">
        <w:rPr>
          <w:sz w:val="12"/>
        </w:rPr>
        <w:t xml:space="preserve">Though industry </w:t>
      </w:r>
      <w:proofErr w:type="gramStart"/>
      <w:r w:rsidRPr="00283EEC">
        <w:rPr>
          <w:sz w:val="12"/>
        </w:rPr>
        <w:t>is capable of resisting</w:t>
      </w:r>
      <w:proofErr w:type="gramEnd"/>
      <w:r w:rsidRPr="00283EEC">
        <w:rPr>
          <w:sz w:val="12"/>
        </w:rPr>
        <w:t xml:space="preserve"> small stressors,</w:t>
      </w:r>
      <w:r w:rsidRPr="00137DC2">
        <w:rPr>
          <w:rStyle w:val="StyleUnderline"/>
        </w:rPr>
        <w:t xml:space="preserve"> a sufficiently </w:t>
      </w:r>
      <w:r w:rsidRPr="00C62E98">
        <w:rPr>
          <w:rStyle w:val="StyleUnderline"/>
          <w:highlight w:val="green"/>
        </w:rPr>
        <w:t>large event</w:t>
      </w:r>
      <w:r w:rsidRPr="00137DC2">
        <w:rPr>
          <w:rStyle w:val="StyleUnderline"/>
        </w:rPr>
        <w:t xml:space="preserve"> can </w:t>
      </w:r>
      <w:r w:rsidRPr="00C62E98">
        <w:rPr>
          <w:rStyle w:val="StyleUnderline"/>
          <w:highlight w:val="green"/>
        </w:rPr>
        <w:t xml:space="preserve">precipitate </w:t>
      </w:r>
      <w:r w:rsidRPr="00C62E98">
        <w:rPr>
          <w:rStyle w:val="Emphasis"/>
          <w:highlight w:val="green"/>
        </w:rPr>
        <w:t>cascading failure</w:t>
      </w:r>
      <w:r w:rsidRPr="00137DC2">
        <w:rPr>
          <w:rStyle w:val="StyleUnderline"/>
        </w:rPr>
        <w:t xml:space="preserve"> of CI systems, resulting in</w:t>
      </w:r>
      <w:r w:rsidRPr="00283EEC">
        <w:rPr>
          <w:sz w:val="12"/>
        </w:rPr>
        <w:t xml:space="preserve"> a </w:t>
      </w:r>
      <w:r w:rsidRPr="00C62E98">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C62E98">
        <w:rPr>
          <w:rStyle w:val="Emphasis"/>
          <w:highlight w:val="green"/>
        </w:rPr>
        <w:t>reduce</w:t>
      </w:r>
      <w:r w:rsidRPr="00137DC2">
        <w:rPr>
          <w:rStyle w:val="Emphasis"/>
        </w:rPr>
        <w:t xml:space="preserve"> humanity’s </w:t>
      </w:r>
      <w:r w:rsidRPr="00C62E98">
        <w:rPr>
          <w:rStyle w:val="Emphasis"/>
          <w:highlight w:val="green"/>
        </w:rPr>
        <w:t>capacity</w:t>
      </w:r>
      <w:r w:rsidRPr="00C62E98">
        <w:rPr>
          <w:rStyle w:val="StyleUnderline"/>
          <w:highlight w:val="green"/>
        </w:rPr>
        <w:t xml:space="preserve"> to </w:t>
      </w:r>
      <w:r w:rsidRPr="00C62E98">
        <w:rPr>
          <w:rStyle w:val="Emphasis"/>
          <w:highlight w:val="green"/>
        </w:rPr>
        <w:t>coordinate</w:t>
      </w:r>
      <w:r w:rsidRPr="00C62E98">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C62E98">
        <w:rPr>
          <w:rStyle w:val="Emphasis"/>
          <w:highlight w:val="green"/>
        </w:rPr>
        <w:t>tech</w:t>
      </w:r>
      <w:r w:rsidRPr="00137DC2">
        <w:rPr>
          <w:rStyle w:val="Emphasis"/>
        </w:rPr>
        <w:t>nology</w:t>
      </w:r>
      <w:r w:rsidRPr="00137DC2">
        <w:rPr>
          <w:rStyle w:val="StyleUnderline"/>
        </w:rPr>
        <w:t xml:space="preserve"> </w:t>
      </w:r>
      <w:r w:rsidRPr="00C62E98">
        <w:rPr>
          <w:rStyle w:val="StyleUnderline"/>
          <w:highlight w:val="green"/>
        </w:rPr>
        <w:t xml:space="preserve">to </w:t>
      </w:r>
      <w:r w:rsidRPr="00C62E98">
        <w:rPr>
          <w:rStyle w:val="Emphasis"/>
          <w:highlight w:val="green"/>
        </w:rPr>
        <w:t>prevent</w:t>
      </w:r>
      <w:r w:rsidRPr="00C62E98">
        <w:rPr>
          <w:rStyle w:val="StyleUnderline"/>
          <w:highlight w:val="green"/>
        </w:rPr>
        <w:t xml:space="preserve"> </w:t>
      </w:r>
      <w:r w:rsidRPr="00C62E98">
        <w:rPr>
          <w:rStyle w:val="Emphasis"/>
          <w:highlight w:val="green"/>
        </w:rPr>
        <w:t>existential</w:t>
      </w:r>
      <w:r w:rsidRPr="00C62E98">
        <w:rPr>
          <w:rStyle w:val="StyleUnderline"/>
          <w:highlight w:val="green"/>
        </w:rPr>
        <w:t xml:space="preserve"> </w:t>
      </w:r>
      <w:r w:rsidRPr="00C62E98">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68BD14DB" w14:textId="77777777" w:rsidR="00F66B27" w:rsidRPr="00283EEC" w:rsidRDefault="00F66B27" w:rsidP="00F66B27">
      <w:pPr>
        <w:rPr>
          <w:sz w:val="8"/>
          <w:szCs w:val="8"/>
        </w:rPr>
      </w:pPr>
      <w:r w:rsidRPr="00283EEC">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3EEC">
        <w:rPr>
          <w:sz w:val="8"/>
          <w:szCs w:val="8"/>
        </w:rPr>
        <w:t>value add</w:t>
      </w:r>
      <w:proofErr w:type="gramEnd"/>
      <w:r w:rsidRPr="00283EEC">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283EEC">
        <w:rPr>
          <w:sz w:val="8"/>
          <w:szCs w:val="8"/>
        </w:rPr>
        <w:t>it is clear that most</w:t>
      </w:r>
      <w:proofErr w:type="gramEnd"/>
      <w:r w:rsidRPr="00283EEC">
        <w:rPr>
          <w:sz w:val="8"/>
          <w:szCs w:val="8"/>
        </w:rPr>
        <w:t xml:space="preserve"> academic and institutional emphasis has been on “ordinary” rather than extreme disasters, and risks from industry to the public and environment rather than widespread failures of industrial services causing harm.</w:t>
      </w:r>
    </w:p>
    <w:p w14:paraId="38D5F1B9" w14:textId="77777777" w:rsidR="00F66B27" w:rsidRPr="00283EEC" w:rsidRDefault="00F66B27" w:rsidP="00F66B27">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C62E98">
        <w:rPr>
          <w:rStyle w:val="StyleUnderline"/>
          <w:highlight w:val="green"/>
        </w:rPr>
        <w:t xml:space="preserve">makes the </w:t>
      </w:r>
      <w:r w:rsidRPr="00283EEC">
        <w:rPr>
          <w:rStyle w:val="StyleUnderline"/>
        </w:rPr>
        <w:t xml:space="preserve">entire </w:t>
      </w:r>
      <w:r w:rsidRPr="00C62E98">
        <w:rPr>
          <w:rStyle w:val="StyleUnderline"/>
          <w:highlight w:val="green"/>
        </w:rPr>
        <w:t>system vulnerable</w:t>
      </w:r>
      <w:r w:rsidRPr="00697263">
        <w:rPr>
          <w:rStyle w:val="StyleUnderline"/>
        </w:rPr>
        <w:t xml:space="preserve"> to disruption.</w:t>
      </w:r>
      <w:r w:rsidRPr="00283EEC">
        <w:rPr>
          <w:sz w:val="12"/>
        </w:rPr>
        <w:t xml:space="preserve">1 There are </w:t>
      </w:r>
      <w:proofErr w:type="gramStart"/>
      <w:r w:rsidRPr="00697263">
        <w:rPr>
          <w:rStyle w:val="StyleUnderline"/>
        </w:rPr>
        <w:t>a number of</w:t>
      </w:r>
      <w:proofErr w:type="gramEnd"/>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283EEC">
        <w:rPr>
          <w:sz w:val="12"/>
        </w:rPr>
        <w:t>the majority of</w:t>
      </w:r>
      <w:proofErr w:type="gramEnd"/>
      <w:r w:rsidRPr="00283EEC">
        <w:rPr>
          <w:sz w:val="12"/>
        </w:rPr>
        <w:t xml:space="preserve">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proofErr w:type="spellStart"/>
      <w:r w:rsidRPr="00283EEC">
        <w:rPr>
          <w:rStyle w:val="StyleUnderline"/>
        </w:rPr>
        <w:t>cyber attacks</w:t>
      </w:r>
      <w:proofErr w:type="spellEnd"/>
      <w:r w:rsidRPr="00283EEC">
        <w:rPr>
          <w:sz w:val="12"/>
        </w:rPr>
        <w:t xml:space="preserve"> [3, 63, 90, 96, 118, 128, 130] </w:t>
      </w:r>
      <w:r w:rsidRPr="00003851">
        <w:rPr>
          <w:rStyle w:val="StyleUnderline"/>
        </w:rPr>
        <w:t>could</w:t>
      </w:r>
      <w:r w:rsidRPr="00283EEC">
        <w:rPr>
          <w:sz w:val="12"/>
        </w:rPr>
        <w:t xml:space="preserve"> also </w:t>
      </w:r>
      <w:r w:rsidRPr="00C62E98">
        <w:rPr>
          <w:rStyle w:val="StyleUnderline"/>
          <w:highlight w:val="green"/>
        </w:rPr>
        <w:t>compromise</w:t>
      </w:r>
      <w:r w:rsidRPr="00697263">
        <w:rPr>
          <w:rStyle w:val="StyleUnderline"/>
        </w:rPr>
        <w:t xml:space="preserve"> electric </w:t>
      </w:r>
      <w:r w:rsidRPr="00C62E98">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02A709B9" w14:textId="77777777" w:rsidR="00F66B27" w:rsidRPr="00283EEC" w:rsidRDefault="00F66B27" w:rsidP="00F66B27">
      <w:pPr>
        <w:rPr>
          <w:sz w:val="12"/>
        </w:rPr>
      </w:pPr>
      <w:r w:rsidRPr="00697263">
        <w:rPr>
          <w:rStyle w:val="StyleUnderline"/>
        </w:rPr>
        <w:lastRenderedPageBreak/>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C62E98">
        <w:rPr>
          <w:rStyle w:val="StyleUnderline"/>
          <w:highlight w:val="green"/>
        </w:rPr>
        <w:t>the Internet and</w:t>
      </w:r>
      <w:r w:rsidRPr="00697263">
        <w:rPr>
          <w:rStyle w:val="StyleUnderline"/>
        </w:rPr>
        <w:t xml:space="preserve"> other network </w:t>
      </w:r>
      <w:r w:rsidRPr="00C62E98">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C62E98">
        <w:rPr>
          <w:rStyle w:val="StyleUnderline"/>
          <w:highlight w:val="green"/>
        </w:rPr>
        <w:t>increases</w:t>
      </w:r>
      <w:r w:rsidRPr="00697263">
        <w:rPr>
          <w:rStyle w:val="StyleUnderline"/>
        </w:rPr>
        <w:t xml:space="preserve"> the </w:t>
      </w:r>
      <w:r w:rsidRPr="00C62E98">
        <w:rPr>
          <w:rStyle w:val="StyleUnderline"/>
          <w:highlight w:val="green"/>
        </w:rPr>
        <w:t>susceptibility</w:t>
      </w:r>
      <w:r w:rsidRPr="00697263">
        <w:rPr>
          <w:rStyle w:val="StyleUnderline"/>
        </w:rPr>
        <w:t xml:space="preserve"> of the grid to cyber-attack</w:t>
      </w:r>
      <w:r w:rsidRPr="00283EEC">
        <w:rPr>
          <w:sz w:val="12"/>
        </w:rPr>
        <w:t xml:space="preserve">, through denial of webpage services to consumers, disruption to supervisory control and data acquisition (SCADA) operating systems, or sustained widespread power outages [3, 72, 118, 120]. </w:t>
      </w:r>
      <w:proofErr w:type="gramStart"/>
      <w:r w:rsidRPr="00283EEC">
        <w:rPr>
          <w:sz w:val="12"/>
        </w:rPr>
        <w:t>Thus</w:t>
      </w:r>
      <w:proofErr w:type="gramEnd"/>
      <w:r w:rsidRPr="00283EEC">
        <w:rPr>
          <w:sz w:val="12"/>
        </w:rPr>
        <w:t xml:space="preserve"> global or regional loss of the Internet could have similar implications.</w:t>
      </w:r>
    </w:p>
    <w:p w14:paraId="5D2CA492" w14:textId="77777777" w:rsidR="00F66B27" w:rsidRDefault="00F66B27" w:rsidP="00F66B27">
      <w:pPr>
        <w:pStyle w:val="Heading3"/>
      </w:pPr>
      <w:r>
        <w:lastRenderedPageBreak/>
        <w:t>Framing</w:t>
      </w:r>
    </w:p>
    <w:p w14:paraId="14B24EE2" w14:textId="77777777" w:rsidR="00F66B27" w:rsidRDefault="00F66B27" w:rsidP="00F66B27">
      <w:pPr>
        <w:pStyle w:val="Heading4"/>
      </w:pPr>
      <w:r>
        <w:t xml:space="preserve">The standard is maximizing expected well-being – </w:t>
      </w:r>
    </w:p>
    <w:p w14:paraId="292F5D76" w14:textId="77777777" w:rsidR="00F66B27" w:rsidRDefault="00F66B27" w:rsidP="00F66B27">
      <w:pPr>
        <w:pStyle w:val="Heading4"/>
      </w:pPr>
      <w:r>
        <w:t>Extinction outweighs:</w:t>
      </w:r>
    </w:p>
    <w:p w14:paraId="19213264" w14:textId="77777777" w:rsidR="00F66B27" w:rsidRPr="002A192D" w:rsidRDefault="00F66B27" w:rsidP="00F66B27">
      <w:pPr>
        <w:pStyle w:val="Heading4"/>
        <w:rPr>
          <w:rFonts w:asciiTheme="majorHAnsi" w:hAnsiTheme="majorHAnsi" w:cstheme="majorHAnsi"/>
        </w:rPr>
      </w:pPr>
      <w:r>
        <w:rPr>
          <w:rFonts w:cs="Calibri"/>
        </w:rPr>
        <w:t xml:space="preserve">A] </w:t>
      </w:r>
      <w:r w:rsidRPr="002A192D">
        <w:rPr>
          <w:rFonts w:asciiTheme="majorHAnsi" w:hAnsiTheme="majorHAnsi" w:cstheme="majorHAnsi"/>
        </w:rPr>
        <w:t xml:space="preserve">Comes before </w:t>
      </w:r>
      <w:r w:rsidRPr="002A192D">
        <w:rPr>
          <w:rFonts w:asciiTheme="majorHAnsi" w:hAnsiTheme="majorHAnsi" w:cstheme="majorHAnsi"/>
          <w:u w:val="single"/>
        </w:rPr>
        <w:t>value-to-life</w:t>
      </w:r>
      <w:r w:rsidRPr="002A192D">
        <w:rPr>
          <w:rFonts w:asciiTheme="majorHAnsi" w:hAnsiTheme="majorHAnsi" w:cstheme="majorHAnsi"/>
        </w:rPr>
        <w:t>.</w:t>
      </w:r>
    </w:p>
    <w:p w14:paraId="2996D47C" w14:textId="77777777" w:rsidR="00F66B27" w:rsidRPr="002A192D" w:rsidRDefault="00F66B27" w:rsidP="00F66B27">
      <w:pPr>
        <w:rPr>
          <w:rFonts w:asciiTheme="majorHAnsi" w:hAnsiTheme="majorHAnsi" w:cstheme="majorHAnsi"/>
        </w:rPr>
      </w:pPr>
      <w:proofErr w:type="spellStart"/>
      <w:r w:rsidRPr="002A192D">
        <w:rPr>
          <w:rStyle w:val="Style13ptBold"/>
          <w:rFonts w:asciiTheme="majorHAnsi" w:hAnsiTheme="majorHAnsi" w:cstheme="majorHAnsi"/>
        </w:rPr>
        <w:t>Tännsjö</w:t>
      </w:r>
      <w:proofErr w:type="spellEnd"/>
      <w:r w:rsidRPr="002A192D">
        <w:rPr>
          <w:rStyle w:val="Style13ptBold"/>
          <w:rFonts w:asciiTheme="majorHAnsi" w:hAnsiTheme="majorHAnsi" w:cstheme="majorHAnsi"/>
        </w:rPr>
        <w:t xml:space="preserve"> 11</w:t>
      </w:r>
      <w:r w:rsidRPr="002A192D">
        <w:rPr>
          <w:rFonts w:asciiTheme="majorHAnsi" w:hAnsiTheme="majorHAnsi" w:cstheme="majorHAnsi"/>
        </w:rPr>
        <w:t xml:space="preserve"> (</w:t>
      </w:r>
      <w:proofErr w:type="spellStart"/>
      <w:r w:rsidRPr="002A192D">
        <w:rPr>
          <w:rFonts w:asciiTheme="majorHAnsi" w:hAnsiTheme="majorHAnsi" w:cstheme="majorHAnsi"/>
        </w:rPr>
        <w:t>Torbjörn</w:t>
      </w:r>
      <w:proofErr w:type="spellEnd"/>
      <w:r w:rsidRPr="002A192D">
        <w:rPr>
          <w:rFonts w:asciiTheme="majorHAnsi" w:hAnsiTheme="majorHAnsi" w:cstheme="majorHAnsi"/>
        </w:rPr>
        <w:t xml:space="preserve">, the Kristian </w:t>
      </w:r>
      <w:proofErr w:type="spellStart"/>
      <w:r w:rsidRPr="002A192D">
        <w:rPr>
          <w:rFonts w:asciiTheme="majorHAnsi" w:hAnsiTheme="majorHAnsi" w:cstheme="majorHAnsi"/>
        </w:rPr>
        <w:t>Claëson</w:t>
      </w:r>
      <w:proofErr w:type="spellEnd"/>
      <w:r w:rsidRPr="002A192D">
        <w:rPr>
          <w:rFonts w:asciiTheme="majorHAnsi" w:hAnsiTheme="majorHAnsi" w:cstheme="majorHAnsi"/>
        </w:rPr>
        <w:t xml:space="preserve"> Professor of Practical Philosophy at Stockholm University, “Shalt Thou Sometimes Murder? On the Ethics of Killing,” </w:t>
      </w:r>
      <w:hyperlink r:id="rId27"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1A626EB1" w14:textId="77777777" w:rsidR="00F66B27" w:rsidRPr="002A192D" w:rsidRDefault="00F66B27" w:rsidP="00F66B27">
      <w:pPr>
        <w:rPr>
          <w:rFonts w:asciiTheme="majorHAnsi" w:hAnsiTheme="majorHAnsi" w:cstheme="majorHAnsi"/>
        </w:rPr>
      </w:pPr>
      <w:r w:rsidRPr="002A192D">
        <w:rPr>
          <w:rFonts w:asciiTheme="majorHAnsi" w:hAnsiTheme="majorHAnsi" w:cstheme="majorHAnsi"/>
        </w:rPr>
        <w:t>**Bracketed to avoid triggers</w:t>
      </w:r>
    </w:p>
    <w:p w14:paraId="4D3D4761" w14:textId="77777777" w:rsidR="00F66B27" w:rsidRPr="00C561DB" w:rsidRDefault="00F66B27" w:rsidP="00F66B27">
      <w:pPr>
        <w:rPr>
          <w:rFonts w:asciiTheme="majorHAnsi" w:hAnsiTheme="majorHAnsi" w:cstheme="majorHAnsi"/>
          <w:sz w:val="16"/>
          <w:szCs w:val="26"/>
        </w:rPr>
      </w:pPr>
      <w:r w:rsidRPr="00C561DB">
        <w:rPr>
          <w:rFonts w:asciiTheme="majorHAnsi" w:hAnsiTheme="majorHAnsi" w:cstheme="majorHAnsi"/>
          <w:sz w:val="16"/>
          <w:szCs w:val="26"/>
        </w:rPr>
        <w:t xml:space="preserve">I suppose it is correct to say that, </w:t>
      </w:r>
      <w:r w:rsidRPr="002A192D">
        <w:rPr>
          <w:rStyle w:val="StyleUnderline"/>
          <w:rFonts w:asciiTheme="majorHAnsi" w:hAnsiTheme="majorHAnsi" w:cstheme="majorHAnsi"/>
          <w:sz w:val="26"/>
          <w:szCs w:val="26"/>
        </w:rPr>
        <w:t>if Schopenhauer is right,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if life is never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C561DB">
        <w:rPr>
          <w:rFonts w:asciiTheme="majorHAnsi" w:hAnsiTheme="majorHAnsi" w:cstheme="majorHAnsi"/>
          <w:sz w:val="16"/>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C561DB">
        <w:rPr>
          <w:rFonts w:asciiTheme="majorHAnsi" w:hAnsiTheme="majorHAnsi" w:cstheme="majorHAnsi"/>
          <w:sz w:val="16"/>
          <w:szCs w:val="26"/>
        </w:rPr>
        <w:t xml:space="preserve">, not only to individual actions, but </w:t>
      </w:r>
      <w:r w:rsidRPr="002A192D">
        <w:rPr>
          <w:rStyle w:val="StyleUnderline"/>
          <w:rFonts w:asciiTheme="majorHAnsi" w:hAnsiTheme="majorHAnsi" w:cstheme="majorHAnsi"/>
          <w:sz w:val="26"/>
          <w:szCs w:val="26"/>
        </w:rPr>
        <w:t>to collective actions</w:t>
      </w:r>
      <w:r w:rsidRPr="00C561DB">
        <w:rPr>
          <w:rFonts w:asciiTheme="majorHAnsi" w:hAnsiTheme="majorHAnsi" w:cstheme="majorHAnsi"/>
          <w:sz w:val="16"/>
          <w:szCs w:val="26"/>
        </w:rPr>
        <w:t xml:space="preserve"> as </w:t>
      </w:r>
      <w:proofErr w:type="gramStart"/>
      <w:r w:rsidRPr="00C561DB">
        <w:rPr>
          <w:rFonts w:asciiTheme="majorHAnsi" w:hAnsiTheme="majorHAnsi" w:cstheme="majorHAnsi"/>
          <w:sz w:val="16"/>
          <w:szCs w:val="26"/>
        </w:rPr>
        <w:t>well.¶</w:t>
      </w:r>
      <w:proofErr w:type="gramEnd"/>
      <w:r w:rsidRPr="00C561DB">
        <w:rPr>
          <w:rFonts w:asciiTheme="majorHAnsi" w:hAnsiTheme="majorHAnsi" w:cstheme="majorHAnsi"/>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C561DB">
        <w:rPr>
          <w:rFonts w:asciiTheme="majorHAnsi" w:hAnsiTheme="majorHAnsi" w:cstheme="majorHAnsi"/>
          <w:sz w:val="16"/>
          <w:szCs w:val="26"/>
        </w:rPr>
        <w:t>utilitarians</w:t>
      </w:r>
      <w:proofErr w:type="spellEnd"/>
      <w:r w:rsidRPr="00C561DB">
        <w:rPr>
          <w:rFonts w:asciiTheme="majorHAnsi" w:hAnsiTheme="majorHAnsi" w:cstheme="majorHAnsi"/>
          <w:sz w:val="16"/>
          <w:szCs w:val="26"/>
        </w:rPr>
        <w:t xml:space="preserve">. They may avoid suicide because they believe that it is morally wrong to kill oneself. </w:t>
      </w:r>
      <w:r w:rsidRPr="002A192D">
        <w:rPr>
          <w:rStyle w:val="StyleUnderline"/>
          <w:rFonts w:asciiTheme="majorHAnsi" w:hAnsiTheme="majorHAnsi" w:cstheme="majorHAnsi"/>
          <w:sz w:val="26"/>
          <w:szCs w:val="26"/>
        </w:rPr>
        <w:t>It is</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 w:val="26"/>
          <w:szCs w:val="26"/>
        </w:rPr>
        <w:t>a possibility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C561DB">
        <w:rPr>
          <w:rFonts w:asciiTheme="majorHAnsi" w:hAnsiTheme="majorHAnsi" w:cstheme="majorHAnsi"/>
          <w:sz w:val="16"/>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r w:rsidRPr="00C561DB">
        <w:rPr>
          <w:rFonts w:asciiTheme="majorHAnsi" w:hAnsiTheme="majorHAnsi" w:cstheme="majorHAnsi"/>
          <w:sz w:val="16"/>
          <w:szCs w:val="26"/>
        </w:rPr>
        <w:t xml:space="preserve">. They may be mistaken about this. They may hold false expectations about the </w:t>
      </w:r>
      <w:proofErr w:type="gramStart"/>
      <w:r w:rsidRPr="00C561DB">
        <w:rPr>
          <w:rFonts w:asciiTheme="majorHAnsi" w:hAnsiTheme="majorHAnsi" w:cstheme="majorHAnsi"/>
          <w:sz w:val="16"/>
          <w:szCs w:val="26"/>
        </w:rPr>
        <w:t>future.¶</w:t>
      </w:r>
      <w:proofErr w:type="gramEnd"/>
      <w:r w:rsidRPr="00C561DB">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C561DB">
        <w:rPr>
          <w:rFonts w:asciiTheme="majorHAnsi" w:hAnsiTheme="majorHAnsi" w:cstheme="majorHAnsi"/>
          <w:sz w:val="16"/>
          <w:szCs w:val="26"/>
        </w:rPr>
        <w:t>So</w:t>
      </w:r>
      <w:proofErr w:type="gramEnd"/>
      <w:r w:rsidRPr="00C561DB">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C561DB">
        <w:rPr>
          <w:rFonts w:asciiTheme="majorHAnsi" w:hAnsiTheme="majorHAnsi" w:cstheme="majorHAnsi"/>
          <w:sz w:val="16"/>
          <w:szCs w:val="26"/>
        </w:rPr>
        <w:t>do.¶</w:t>
      </w:r>
      <w:proofErr w:type="gramEnd"/>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My strong belief is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most of us </w:t>
      </w:r>
      <w:r w:rsidRPr="002A192D">
        <w:rPr>
          <w:rStyle w:val="Emphasis"/>
          <w:rFonts w:asciiTheme="majorHAnsi" w:hAnsiTheme="majorHAnsi" w:cstheme="majorHAnsi"/>
          <w:highlight w:val="green"/>
        </w:rPr>
        <w:t>live lives worth living</w:t>
      </w:r>
      <w:r w:rsidRPr="00C561DB">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C561DB">
        <w:rPr>
          <w:rFonts w:asciiTheme="majorHAnsi" w:hAnsiTheme="majorHAnsi" w:cstheme="majorHAnsi"/>
          <w:sz w:val="16"/>
          <w:szCs w:val="26"/>
        </w:rPr>
        <w:t>optimistic.¶</w:t>
      </w:r>
      <w:proofErr w:type="gramEnd"/>
      <w:r w:rsidRPr="00C561DB">
        <w:rPr>
          <w:rFonts w:asciiTheme="majorHAnsi" w:hAnsiTheme="majorHAnsi" w:cstheme="majorHAnsi"/>
          <w:sz w:val="16"/>
          <w:szCs w:val="26"/>
        </w:rPr>
        <w:t xml:space="preserve"> Let us just </w:t>
      </w:r>
      <w:r w:rsidRPr="002A192D">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C561DB">
        <w:rPr>
          <w:rFonts w:asciiTheme="majorHAnsi" w:hAnsiTheme="majorHAnsi" w:cstheme="majorHAnsi"/>
          <w:sz w:val="16"/>
          <w:szCs w:val="26"/>
        </w:rPr>
        <w:t xml:space="preserve">. As I noted above, </w:t>
      </w:r>
      <w:r w:rsidRPr="002A192D">
        <w:rPr>
          <w:rStyle w:val="StyleUnderline"/>
          <w:rFonts w:asciiTheme="majorHAnsi" w:hAnsiTheme="majorHAnsi" w:cstheme="majorHAnsi"/>
          <w:sz w:val="26"/>
          <w:szCs w:val="26"/>
        </w:rPr>
        <w:t>this does not answer the question what we should do, each one of us</w:t>
      </w:r>
      <w:r w:rsidRPr="00C561DB">
        <w:rPr>
          <w:rFonts w:asciiTheme="majorHAnsi" w:hAnsiTheme="majorHAnsi" w:cstheme="majorHAnsi"/>
          <w:sz w:val="16"/>
          <w:szCs w:val="26"/>
        </w:rPr>
        <w:t xml:space="preserve">. My conjecture is that </w:t>
      </w:r>
      <w:r w:rsidRPr="002A192D">
        <w:rPr>
          <w:rStyle w:val="StyleUnderline"/>
          <w:rFonts w:asciiTheme="majorHAnsi" w:hAnsiTheme="majorHAnsi" w:cstheme="majorHAnsi"/>
          <w:sz w:val="26"/>
          <w:szCs w:val="26"/>
          <w:highlight w:val="green"/>
        </w:rPr>
        <w:t>we should not [die]</w:t>
      </w:r>
      <w:r w:rsidRPr="002A192D">
        <w:rPr>
          <w:rStyle w:val="StyleUnderline"/>
          <w:rFonts w:asciiTheme="majorHAnsi" w:hAnsiTheme="majorHAnsi" w:cstheme="majorHAnsi"/>
          <w:sz w:val="26"/>
          <w:szCs w:val="26"/>
        </w:rPr>
        <w:t xml:space="preserve"> commit suicide</w:t>
      </w:r>
      <w:r w:rsidRPr="00C561DB">
        <w:rPr>
          <w:rFonts w:asciiTheme="majorHAnsi" w:hAnsiTheme="majorHAnsi" w:cstheme="majorHAnsi"/>
          <w:sz w:val="16"/>
          <w:szCs w:val="26"/>
        </w:rPr>
        <w:t xml:space="preserve">. The explanation is simple. </w:t>
      </w:r>
      <w:r w:rsidRPr="002A192D">
        <w:rPr>
          <w:rStyle w:val="Emphasis"/>
          <w:rFonts w:asciiTheme="majorHAnsi" w:hAnsiTheme="majorHAnsi" w:cstheme="majorHAnsi"/>
          <w:highlight w:val="green"/>
        </w:rPr>
        <w:t>If I [die]</w:t>
      </w:r>
      <w:r w:rsidRPr="002A192D">
        <w:rPr>
          <w:rStyle w:val="StyleUnderline"/>
          <w:rFonts w:asciiTheme="majorHAnsi" w:hAnsiTheme="majorHAnsi" w:cstheme="majorHAnsi"/>
          <w:sz w:val="26"/>
          <w:szCs w:val="26"/>
        </w:rPr>
        <w:t xml:space="preserve"> kill myself, </w:t>
      </w:r>
      <w:r w:rsidRPr="002A192D">
        <w:rPr>
          <w:rStyle w:val="StyleUnderline"/>
          <w:rFonts w:asciiTheme="majorHAnsi" w:hAnsiTheme="majorHAnsi" w:cstheme="majorHAnsi"/>
          <w:sz w:val="26"/>
          <w:szCs w:val="26"/>
          <w:highlight w:val="green"/>
        </w:rPr>
        <w:t xml:space="preserve">many </w:t>
      </w:r>
      <w:r w:rsidRPr="002A192D">
        <w:rPr>
          <w:rStyle w:val="StyleUnderline"/>
          <w:rFonts w:asciiTheme="majorHAnsi" w:hAnsiTheme="majorHAnsi" w:cstheme="majorHAnsi"/>
          <w:sz w:val="26"/>
          <w:szCs w:val="26"/>
        </w:rPr>
        <w:t xml:space="preserve">people </w:t>
      </w:r>
      <w:r w:rsidRPr="002A192D">
        <w:rPr>
          <w:rStyle w:val="StyleUnderline"/>
          <w:rFonts w:asciiTheme="majorHAnsi" w:hAnsiTheme="majorHAnsi" w:cstheme="majorHAnsi"/>
          <w:sz w:val="26"/>
          <w:szCs w:val="26"/>
          <w:highlight w:val="green"/>
        </w:rPr>
        <w:t xml:space="preserve">will </w:t>
      </w:r>
      <w:r w:rsidRPr="002A192D">
        <w:rPr>
          <w:rStyle w:val="Emphasis"/>
          <w:rFonts w:asciiTheme="majorHAnsi" w:hAnsiTheme="majorHAnsi" w:cstheme="majorHAnsi"/>
          <w:highlight w:val="green"/>
        </w:rPr>
        <w:t>suffer</w:t>
      </w:r>
      <w:r w:rsidRPr="00C561DB">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2A192D">
        <w:rPr>
          <w:rStyle w:val="StyleUnderline"/>
          <w:rFonts w:asciiTheme="majorHAnsi" w:hAnsiTheme="majorHAnsi" w:cstheme="majorHAnsi"/>
          <w:sz w:val="26"/>
          <w:szCs w:val="26"/>
        </w:rPr>
        <w:t>Suicide</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 w:val="26"/>
          <w:szCs w:val="26"/>
          <w:highlight w:val="green"/>
        </w:rPr>
        <w:t xml:space="preserve">leads to </w:t>
      </w:r>
      <w:r w:rsidRPr="002A192D">
        <w:rPr>
          <w:rStyle w:val="Emphasis"/>
          <w:rFonts w:asciiTheme="majorHAnsi" w:hAnsiTheme="majorHAnsi" w:cstheme="majorHAnsi"/>
          <w:highlight w:val="green"/>
        </w:rPr>
        <w:t xml:space="preserve">rage, loneliness, and </w:t>
      </w:r>
      <w:r w:rsidRPr="002A192D">
        <w:rPr>
          <w:rStyle w:val="Emphasis"/>
          <w:rFonts w:asciiTheme="majorHAnsi" w:hAnsiTheme="majorHAnsi" w:cstheme="majorHAnsi"/>
        </w:rPr>
        <w:t xml:space="preserve">awareness of </w:t>
      </w:r>
      <w:r w:rsidRPr="002A192D">
        <w:rPr>
          <w:rStyle w:val="Emphasis"/>
          <w:rFonts w:asciiTheme="majorHAnsi" w:hAnsiTheme="majorHAnsi" w:cstheme="majorHAnsi"/>
          <w:highlight w:val="green"/>
        </w:rPr>
        <w:t>vulnerability in those left behind</w:t>
      </w:r>
      <w:r w:rsidRPr="00C561DB">
        <w:rPr>
          <w:rFonts w:asciiTheme="majorHAnsi" w:hAnsiTheme="majorHAnsi" w:cstheme="majorHAnsi"/>
          <w:sz w:val="16"/>
          <w:szCs w:val="26"/>
        </w:rPr>
        <w:t xml:space="preserve">. Indeed, the sense that suicide is an essentially selfish act dominates many popular perceptions of suicide. ¶ </w:t>
      </w:r>
      <w:r w:rsidRPr="002A192D">
        <w:rPr>
          <w:rStyle w:val="StyleUnderline"/>
          <w:rFonts w:asciiTheme="majorHAnsi" w:hAnsiTheme="majorHAnsi" w:cstheme="majorHAnsi"/>
          <w:sz w:val="26"/>
          <w:szCs w:val="26"/>
        </w:rPr>
        <w:t>The fact that all our lives lack meaning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if they do, does not mean that others will follow my example</w:t>
      </w:r>
      <w:r w:rsidRPr="00C561DB">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42E82E3A" w14:textId="77777777" w:rsidR="00F66B27" w:rsidRDefault="00F66B27" w:rsidP="00F66B27">
      <w:pPr>
        <w:pStyle w:val="Heading4"/>
      </w:pPr>
      <w:r>
        <w:t xml:space="preserve">B] </w:t>
      </w:r>
      <w:proofErr w:type="spellStart"/>
      <w:r>
        <w:t>Mathemathically</w:t>
      </w:r>
      <w:proofErr w:type="spellEnd"/>
      <w:r>
        <w:t xml:space="preserve"> comes first</w:t>
      </w:r>
    </w:p>
    <w:p w14:paraId="604246AD" w14:textId="77777777" w:rsidR="00F66B27" w:rsidRPr="00166CFF" w:rsidRDefault="00F66B27" w:rsidP="00F66B27">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642DA7C3" w14:textId="277E55B6" w:rsidR="00F66B27" w:rsidRPr="00F66B27" w:rsidRDefault="00F66B27" w:rsidP="00F66B27">
      <w:pPr>
        <w:rPr>
          <w:sz w:val="14"/>
          <w:szCs w:val="26"/>
        </w:rPr>
      </w:pPr>
      <w:proofErr w:type="gramStart"/>
      <w:r w:rsidRPr="00166CFF">
        <w:rPr>
          <w:rStyle w:val="StyleUnderline"/>
          <w:szCs w:val="26"/>
        </w:rPr>
        <w:lastRenderedPageBreak/>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 xml:space="preserve">have </w:t>
      </w:r>
      <w:r w:rsidRPr="008B2F91">
        <w:rPr>
          <w:rStyle w:val="StyleUnderline"/>
          <w:szCs w:val="26"/>
        </w:rPr>
        <w:t xml:space="preserve">strong </w:t>
      </w:r>
      <w:r w:rsidRPr="00973948">
        <w:rPr>
          <w:rStyle w:val="StyleUnderline"/>
          <w:szCs w:val="26"/>
          <w:highlight w:val="green"/>
        </w:rPr>
        <w:t xml:space="preserve">reason to prevent </w:t>
      </w:r>
      <w:r w:rsidRPr="008B2F91">
        <w:rPr>
          <w:rStyle w:val="StyleUnderline"/>
          <w:szCs w:val="26"/>
        </w:rPr>
        <w:t xml:space="preserve">near-term </w:t>
      </w:r>
      <w:r w:rsidRPr="008B2F91">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8B2F91">
        <w:rPr>
          <w:rStyle w:val="StyleUnderline"/>
          <w:szCs w:val="26"/>
        </w:rPr>
        <w:t xml:space="preserve">extremely </w:t>
      </w:r>
      <w:r w:rsidRPr="00973948">
        <w:rPr>
          <w:rStyle w:val="StyleUnderline"/>
          <w:szCs w:val="26"/>
          <w:highlight w:val="green"/>
        </w:rPr>
        <w:t>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8B2F91">
        <w:rPr>
          <w:rStyle w:val="StyleUnderline"/>
          <w:szCs w:val="26"/>
        </w:rPr>
        <w:t>expect</w:t>
      </w:r>
      <w:r w:rsidRPr="008B2F91">
        <w:rPr>
          <w:sz w:val="14"/>
          <w:szCs w:val="26"/>
        </w:rPr>
        <w:t xml:space="preserve"> ourselves </w:t>
      </w:r>
      <w:r w:rsidRPr="008B2F91">
        <w:rPr>
          <w:rStyle w:val="StyleUnderline"/>
          <w:szCs w:val="26"/>
        </w:rPr>
        <w:t>to progress, morally</w:t>
      </w:r>
      <w:r w:rsidRPr="008B2F91">
        <w:rPr>
          <w:sz w:val="14"/>
          <w:szCs w:val="26"/>
        </w:rPr>
        <w:t xml:space="preserve">, over the next few centuries, </w:t>
      </w:r>
      <w:r w:rsidRPr="008B2F91">
        <w:rPr>
          <w:rStyle w:val="StyleUnderline"/>
          <w:szCs w:val="26"/>
        </w:rPr>
        <w:t>as we have</w:t>
      </w:r>
      <w:r w:rsidRPr="008B2F91">
        <w:rPr>
          <w:sz w:val="14"/>
          <w:szCs w:val="26"/>
        </w:rPr>
        <w:t xml:space="preserve"> progressed </w:t>
      </w:r>
      <w:r w:rsidRPr="008B2F91">
        <w:rPr>
          <w:rStyle w:val="StyleUnderline"/>
          <w:szCs w:val="26"/>
        </w:rPr>
        <w:t>in the past.</w:t>
      </w:r>
      <w:r w:rsidRPr="008B2F91">
        <w:rPr>
          <w:sz w:val="14"/>
          <w:szCs w:val="26"/>
        </w:rPr>
        <w:t xml:space="preserve"> </w:t>
      </w:r>
      <w:proofErr w:type="gramStart"/>
      <w:r w:rsidRPr="008B2F91">
        <w:rPr>
          <w:sz w:val="14"/>
          <w:szCs w:val="26"/>
        </w:rPr>
        <w:t>So</w:t>
      </w:r>
      <w:proofErr w:type="gramEnd"/>
      <w:r w:rsidRPr="008B2F91">
        <w:rPr>
          <w:sz w:val="14"/>
          <w:szCs w:val="26"/>
        </w:rPr>
        <w:t xml:space="preserve"> we should expect</w:t>
      </w:r>
      <w:r w:rsidRPr="00166CFF">
        <w:rPr>
          <w:sz w:val="14"/>
          <w:szCs w:val="26"/>
        </w:rPr>
        <w:t xml:space="preserve">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 xml:space="preserve">time we </w:t>
      </w:r>
      <w:r w:rsidRPr="008B2F91">
        <w:rPr>
          <w:rStyle w:val="StyleUnderline"/>
          <w:szCs w:val="26"/>
        </w:rPr>
        <w:t xml:space="preserve">will </w:t>
      </w:r>
      <w:r w:rsidRPr="00973948">
        <w:rPr>
          <w:rStyle w:val="StyleUnderline"/>
          <w:szCs w:val="26"/>
          <w:highlight w:val="green"/>
        </w:rPr>
        <w:t>have better ev</w:t>
      </w:r>
      <w:r w:rsidRPr="008B2F91">
        <w:rPr>
          <w:rStyle w:val="StyleUnderline"/>
          <w:szCs w:val="26"/>
        </w:rPr>
        <w:t xml:space="preserve">idence </w:t>
      </w:r>
      <w:r w:rsidRPr="00973948">
        <w:rPr>
          <w:rStyle w:val="StyleUnderline"/>
          <w:szCs w:val="26"/>
          <w:highlight w:val="green"/>
        </w:rPr>
        <w:t>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w:t>
      </w:r>
      <w:r w:rsidRPr="008B2F91">
        <w:rPr>
          <w:rStyle w:val="StyleUnderline"/>
          <w:szCs w:val="26"/>
        </w:rPr>
        <w:t xml:space="preserve">for certain </w:t>
      </w:r>
      <w:r w:rsidRPr="00973948">
        <w:rPr>
          <w:rStyle w:val="StyleUnderline"/>
          <w:szCs w:val="26"/>
          <w:highlight w:val="green"/>
        </w:rPr>
        <w:t xml:space="preserve">whether </w:t>
      </w:r>
      <w:r w:rsidRPr="008B2F91">
        <w:rPr>
          <w:rStyle w:val="StyleUnderline"/>
          <w:szCs w:val="26"/>
        </w:rPr>
        <w:t>or not additional</w:t>
      </w:r>
      <w:r w:rsidRPr="00166CFF">
        <w:rPr>
          <w:rStyle w:val="StyleUnderline"/>
          <w:szCs w:val="26"/>
        </w:rPr>
        <w:t xml:space="preserve">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 xml:space="preserve">small </w:t>
      </w:r>
      <w:r w:rsidRPr="008B2F91">
        <w:rPr>
          <w:rStyle w:val="StyleUnderline"/>
          <w:szCs w:val="26"/>
        </w:rPr>
        <w:t xml:space="preserve">compared with </w:t>
      </w:r>
      <w:r w:rsidRPr="008B2F91">
        <w:rPr>
          <w:sz w:val="14"/>
          <w:szCs w:val="26"/>
        </w:rPr>
        <w:t>the benefit of</w:t>
      </w:r>
      <w:r w:rsidRPr="008B2F91">
        <w:rPr>
          <w:rStyle w:val="StyleUnderline"/>
          <w:szCs w:val="26"/>
        </w:rPr>
        <w:t xml:space="preserve"> keeping one’s options open </w:t>
      </w:r>
      <w:r w:rsidRPr="008B2F91">
        <w:rPr>
          <w:sz w:val="14"/>
          <w:szCs w:val="26"/>
        </w:rPr>
        <w:t>while one gains new information.</w:t>
      </w:r>
    </w:p>
    <w:p w14:paraId="691D3789" w14:textId="77777777" w:rsidR="00F66B27" w:rsidRPr="00EE05BF" w:rsidRDefault="00F66B27" w:rsidP="00F66B27">
      <w:pPr>
        <w:pStyle w:val="Heading4"/>
      </w:pPr>
      <w:r w:rsidRPr="00EE05BF">
        <w:t xml:space="preserve">Threats real – threat inflation would get our authors fired </w:t>
      </w:r>
    </w:p>
    <w:p w14:paraId="20E86B72" w14:textId="77777777" w:rsidR="00F66B27" w:rsidRPr="000255A9" w:rsidRDefault="00F66B27" w:rsidP="00F66B27">
      <w:pPr>
        <w:rPr>
          <w:sz w:val="16"/>
        </w:rPr>
      </w:pPr>
      <w:r w:rsidRPr="000255A9">
        <w:rPr>
          <w:sz w:val="16"/>
        </w:rPr>
        <w:t xml:space="preserve">Earl C. </w:t>
      </w:r>
      <w:proofErr w:type="spellStart"/>
      <w:r w:rsidRPr="00EE05BF">
        <w:rPr>
          <w:rStyle w:val="Style13ptBold"/>
        </w:rPr>
        <w:t>Ravenal</w:t>
      </w:r>
      <w:proofErr w:type="spellEnd"/>
      <w:r w:rsidRPr="00EE05BF">
        <w:rPr>
          <w:rStyle w:val="Style13ptBold"/>
        </w:rPr>
        <w:t xml:space="preserve"> 9</w:t>
      </w:r>
      <w:r w:rsidRPr="000255A9">
        <w:rPr>
          <w:sz w:val="16"/>
        </w:rPr>
        <w:t>, distinguished senior fellow in foreign policy studies @ Cato, is professor emeritus of the Georgetown University School of Foreign Service. He is an expert on NATO, defense strategy, and the defense budget. He is the author of </w:t>
      </w:r>
      <w:r w:rsidRPr="00EE05BF">
        <w:rPr>
          <w:i/>
          <w:iCs/>
        </w:rPr>
        <w:t>Designing Defense for a New World Order. </w:t>
      </w:r>
      <w:r w:rsidRPr="000255A9">
        <w:rPr>
          <w:sz w:val="16"/>
        </w:rPr>
        <w:t>What's Empire Got to Do with It? The Derivation of America's Foreign Policy.” </w:t>
      </w:r>
      <w:r w:rsidRPr="00EE05BF">
        <w:rPr>
          <w:i/>
          <w:iCs/>
        </w:rPr>
        <w:t>Critical Review: An Interdisciplinary Journal of Politics and Society</w:t>
      </w:r>
      <w:r w:rsidRPr="000255A9">
        <w:rPr>
          <w:sz w:val="16"/>
        </w:rPr>
        <w:t> 21.1 (2009) 21-75</w:t>
      </w:r>
    </w:p>
    <w:p w14:paraId="0F6EC4BE" w14:textId="77777777" w:rsidR="00F66B27" w:rsidRPr="00BC6E94" w:rsidRDefault="00F66B27" w:rsidP="00F66B27">
      <w:pPr>
        <w:rPr>
          <w:b/>
          <w:u w:val="single"/>
        </w:rPr>
      </w:pPr>
      <w:r w:rsidRPr="000255A9">
        <w:rPr>
          <w:sz w:val="16"/>
        </w:rPr>
        <w:t xml:space="preserve">My point is that </w:t>
      </w:r>
      <w:r w:rsidRPr="00BC6E94">
        <w:rPr>
          <w:b/>
          <w:u w:val="single"/>
        </w:rPr>
        <w:t xml:space="preserve">virtually every governmental role, and especially </w:t>
      </w:r>
      <w:r w:rsidRPr="00533F56">
        <w:rPr>
          <w:b/>
          <w:highlight w:val="green"/>
          <w:u w:val="single"/>
        </w:rPr>
        <w:t>national-security roles</w:t>
      </w:r>
      <w:r w:rsidRPr="000255A9">
        <w:rPr>
          <w:sz w:val="16"/>
        </w:rPr>
        <w:t xml:space="preserve">, </w:t>
      </w:r>
      <w:r w:rsidRPr="00BC6E94">
        <w:rPr>
          <w:b/>
          <w:u w:val="single"/>
        </w:rPr>
        <w:t xml:space="preserve">and particularly the roles of the uniformed </w:t>
      </w:r>
      <w:proofErr w:type="spellStart"/>
      <w:r w:rsidRPr="00BC6E94">
        <w:rPr>
          <w:b/>
          <w:u w:val="single"/>
        </w:rPr>
        <w:t>mili</w:t>
      </w:r>
      <w:proofErr w:type="spellEnd"/>
      <w:r w:rsidRPr="00BC6E94">
        <w:rPr>
          <w:b/>
          <w:u w:val="single"/>
        </w:rPr>
        <w:t xml:space="preserve">- </w:t>
      </w:r>
      <w:proofErr w:type="spellStart"/>
      <w:r w:rsidRPr="00BC6E94">
        <w:rPr>
          <w:b/>
          <w:u w:val="single"/>
        </w:rPr>
        <w:t>tary</w:t>
      </w:r>
      <w:proofErr w:type="spellEnd"/>
      <w:r w:rsidRPr="00BC6E94">
        <w:rPr>
          <w:b/>
          <w:u w:val="single"/>
        </w:rPr>
        <w:t xml:space="preserve">, </w:t>
      </w:r>
      <w:r w:rsidRPr="00533F56">
        <w:rPr>
          <w:b/>
          <w:highlight w:val="green"/>
          <w:u w:val="single"/>
        </w:rPr>
        <w:t>embody</w:t>
      </w:r>
      <w:r w:rsidRPr="000255A9">
        <w:rPr>
          <w:sz w:val="16"/>
        </w:rPr>
        <w:t xml:space="preserve"> expectations of devotion to the “national interest”; rational- </w:t>
      </w:r>
      <w:proofErr w:type="spellStart"/>
      <w:r w:rsidRPr="000255A9">
        <w:rPr>
          <w:sz w:val="16"/>
        </w:rPr>
        <w:t>ity</w:t>
      </w:r>
      <w:proofErr w:type="spellEnd"/>
      <w:r w:rsidRPr="000255A9">
        <w:rPr>
          <w:sz w:val="16"/>
        </w:rPr>
        <w:t xml:space="preserve"> in the derivation of policy at every functional level; and </w:t>
      </w:r>
      <w:r w:rsidRPr="00533F56">
        <w:rPr>
          <w:rStyle w:val="Emphasis"/>
          <w:highlight w:val="green"/>
        </w:rPr>
        <w:t>objectivity</w:t>
      </w:r>
      <w:r w:rsidRPr="00533F56">
        <w:rPr>
          <w:b/>
          <w:highlight w:val="green"/>
          <w:u w:val="single"/>
        </w:rPr>
        <w:t xml:space="preserve"> </w:t>
      </w:r>
      <w:r w:rsidRPr="00BC6E94">
        <w:rPr>
          <w:b/>
          <w:u w:val="single"/>
        </w:rPr>
        <w:t>in the treatment of parameters, especially external parameters such as “</w:t>
      </w:r>
      <w:r w:rsidRPr="00533F56">
        <w:rPr>
          <w:b/>
          <w:highlight w:val="green"/>
          <w:u w:val="single"/>
        </w:rPr>
        <w:t>threats</w:t>
      </w:r>
      <w:r w:rsidRPr="00BC6E94">
        <w:rPr>
          <w:b/>
          <w:u w:val="single"/>
        </w:rPr>
        <w:t>” and the power and capabilities of other nations.</w:t>
      </w:r>
      <w:r w:rsidRPr="000255A9">
        <w:rPr>
          <w:sz w:val="16"/>
        </w:rPr>
        <w:t xml:space="preserve">¶ </w:t>
      </w:r>
      <w:r w:rsidRPr="00BC6E94">
        <w:rPr>
          <w:b/>
          <w:u w:val="single"/>
        </w:rPr>
        <w:t>Sub-rational models</w:t>
      </w:r>
      <w:r w:rsidRPr="000255A9">
        <w:rPr>
          <w:sz w:val="16"/>
        </w:rPr>
        <w:t xml:space="preserve"> (such as “public choice”) </w:t>
      </w:r>
      <w:r w:rsidRPr="00BC6E94">
        <w:rPr>
          <w:b/>
          <w:u w:val="single"/>
        </w:rPr>
        <w:t>fail</w:t>
      </w:r>
      <w:r w:rsidRPr="000255A9">
        <w:rPr>
          <w:sz w:val="16"/>
        </w:rPr>
        <w:t xml:space="preserve"> </w:t>
      </w:r>
      <w:r w:rsidRPr="00BC6E94">
        <w:rPr>
          <w:b/>
          <w:u w:val="single"/>
        </w:rPr>
        <w:t xml:space="preserve">to take into account even a partial </w:t>
      </w:r>
      <w:r w:rsidRPr="00BC6E94">
        <w:rPr>
          <w:b/>
          <w:u w:val="single"/>
        </w:rPr>
        <w:lastRenderedPageBreak/>
        <w:t>dedication to the “national” interest</w:t>
      </w:r>
      <w:r w:rsidRPr="000255A9">
        <w:rPr>
          <w:sz w:val="16"/>
        </w:rPr>
        <w:t xml:space="preserve"> (</w:t>
      </w:r>
      <w:r w:rsidRPr="00BC6E94">
        <w:rPr>
          <w:b/>
          <w:u w:val="single"/>
        </w:rPr>
        <w:t xml:space="preserve">or even the possibility that the national interest may be honestly misconceived in more </w:t>
      </w:r>
      <w:proofErr w:type="spellStart"/>
      <w:r w:rsidRPr="00BC6E94">
        <w:rPr>
          <w:b/>
          <w:u w:val="single"/>
        </w:rPr>
        <w:t>paro</w:t>
      </w:r>
      <w:proofErr w:type="spellEnd"/>
      <w:r w:rsidRPr="00BC6E94">
        <w:rPr>
          <w:b/>
          <w:u w:val="single"/>
        </w:rPr>
        <w:t xml:space="preserve">- </w:t>
      </w:r>
      <w:proofErr w:type="spellStart"/>
      <w:r w:rsidRPr="00BC6E94">
        <w:rPr>
          <w:b/>
          <w:u w:val="single"/>
        </w:rPr>
        <w:t>chial</w:t>
      </w:r>
      <w:proofErr w:type="spellEnd"/>
      <w:r w:rsidRPr="00BC6E94">
        <w:rPr>
          <w:b/>
          <w:u w:val="single"/>
        </w:rPr>
        <w:t xml:space="preserve"> terms). In contrast, an official’s role connects the individual to the (state-level) </w:t>
      </w:r>
      <w:proofErr w:type="gramStart"/>
      <w:r w:rsidRPr="00BC6E94">
        <w:rPr>
          <w:b/>
          <w:u w:val="single"/>
        </w:rPr>
        <w:t>process, and</w:t>
      </w:r>
      <w:proofErr w:type="gramEnd"/>
      <w:r w:rsidRPr="00BC6E94">
        <w:rPr>
          <w:b/>
          <w:u w:val="single"/>
        </w:rPr>
        <w:t xml:space="preserve"> moderates the</w:t>
      </w:r>
      <w:r w:rsidRPr="000255A9">
        <w:rPr>
          <w:sz w:val="16"/>
        </w:rPr>
        <w:t xml:space="preserve"> (perhaps otherwise) </w:t>
      </w:r>
      <w:r w:rsidRPr="00BC6E94">
        <w:rPr>
          <w:b/>
          <w:u w:val="single"/>
        </w:rPr>
        <w:t xml:space="preserve">self-seeking impulses of the individual. Role-derived behavior </w:t>
      </w:r>
      <w:r w:rsidRPr="00533F56">
        <w:rPr>
          <w:b/>
          <w:highlight w:val="green"/>
          <w:u w:val="single"/>
        </w:rPr>
        <w:t xml:space="preserve">tends to be </w:t>
      </w:r>
      <w:r w:rsidRPr="00BC6E94">
        <w:rPr>
          <w:b/>
          <w:u w:val="single"/>
        </w:rPr>
        <w:t xml:space="preserve">formalized and </w:t>
      </w:r>
      <w:r w:rsidRPr="00533F56">
        <w:rPr>
          <w:b/>
          <w:highlight w:val="green"/>
          <w:u w:val="single"/>
        </w:rPr>
        <w:t>codified</w:t>
      </w:r>
      <w:r w:rsidRPr="00BC6E94">
        <w:rPr>
          <w:b/>
          <w:u w:val="single"/>
        </w:rPr>
        <w:t xml:space="preserve">; relatively </w:t>
      </w:r>
      <w:r w:rsidRPr="00533F56">
        <w:rPr>
          <w:b/>
          <w:highlight w:val="green"/>
          <w:u w:val="single"/>
        </w:rPr>
        <w:t>transparent and</w:t>
      </w:r>
      <w:r w:rsidRPr="00BC6E94">
        <w:rPr>
          <w:b/>
          <w:u w:val="single"/>
        </w:rPr>
        <w:t xml:space="preserve"> at least </w:t>
      </w:r>
      <w:r w:rsidRPr="00533F56">
        <w:rPr>
          <w:rStyle w:val="Emphasis"/>
          <w:highlight w:val="green"/>
        </w:rPr>
        <w:t>peer-reviewed</w:t>
      </w:r>
      <w:r w:rsidRPr="00BC6E94">
        <w:rPr>
          <w:b/>
          <w:u w:val="single"/>
        </w:rPr>
        <w:t xml:space="preserve">, so as to be consistent with expectations; surviving the particular individual and trans- mitted to successors and ancillaries; measured against a standard and thus corrigible; defined in terms of the performed function and therefore derived from the state function; and </w:t>
      </w:r>
      <w:proofErr w:type="spellStart"/>
      <w:r w:rsidRPr="00BC6E94">
        <w:rPr>
          <w:b/>
          <w:u w:val="single"/>
        </w:rPr>
        <w:t>uncorrrupt</w:t>
      </w:r>
      <w:proofErr w:type="spellEnd"/>
      <w:r w:rsidRPr="00BC6E94">
        <w:rPr>
          <w:b/>
          <w:u w:val="single"/>
        </w:rPr>
        <w:t>, because personal cheating and even egregious aggrandizement are conspicuously discouraged</w:t>
      </w:r>
      <w:r w:rsidRPr="000255A9">
        <w:rPr>
          <w:sz w:val="16"/>
        </w:rPr>
        <w:t xml:space="preserve">.¶ My own direct observation suggests that </w:t>
      </w:r>
      <w:r w:rsidRPr="00BC6E94">
        <w:rPr>
          <w:b/>
          <w:u w:val="single"/>
        </w:rPr>
        <w:t xml:space="preserve">defense </w:t>
      </w:r>
      <w:r w:rsidRPr="00533F56">
        <w:rPr>
          <w:b/>
          <w:highlight w:val="green"/>
          <w:u w:val="single"/>
        </w:rPr>
        <w:t xml:space="preserve">decision-makers </w:t>
      </w:r>
      <w:r w:rsidRPr="00BC6E94">
        <w:rPr>
          <w:b/>
          <w:u w:val="single"/>
        </w:rPr>
        <w:t xml:space="preserve">attempt to </w:t>
      </w:r>
      <w:r w:rsidRPr="00533F56">
        <w:rPr>
          <w:b/>
          <w:highlight w:val="green"/>
          <w:u w:val="single"/>
        </w:rPr>
        <w:t xml:space="preserve">“frame” </w:t>
      </w:r>
      <w:r w:rsidRPr="00BC6E94">
        <w:rPr>
          <w:b/>
          <w:u w:val="single"/>
        </w:rPr>
        <w:t xml:space="preserve">the structure of the </w:t>
      </w:r>
      <w:r w:rsidRPr="00533F56">
        <w:rPr>
          <w:b/>
          <w:highlight w:val="green"/>
          <w:u w:val="single"/>
        </w:rPr>
        <w:t xml:space="preserve">problems </w:t>
      </w:r>
      <w:r w:rsidRPr="00BC6E94">
        <w:rPr>
          <w:b/>
          <w:u w:val="single"/>
        </w:rPr>
        <w:t xml:space="preserve">that they try to solve </w:t>
      </w:r>
      <w:r w:rsidRPr="00533F56">
        <w:rPr>
          <w:b/>
          <w:highlight w:val="green"/>
          <w:u w:val="single"/>
        </w:rPr>
        <w:t xml:space="preserve">on </w:t>
      </w:r>
      <w:r w:rsidRPr="00BC6E94">
        <w:rPr>
          <w:b/>
          <w:u w:val="single"/>
        </w:rPr>
        <w:t xml:space="preserve">the basis of the </w:t>
      </w:r>
      <w:r w:rsidRPr="00BC6E94">
        <w:rPr>
          <w:rStyle w:val="Emphasis"/>
        </w:rPr>
        <w:t xml:space="preserve">most </w:t>
      </w:r>
      <w:r w:rsidRPr="00533F56">
        <w:rPr>
          <w:rStyle w:val="Emphasis"/>
          <w:highlight w:val="green"/>
        </w:rPr>
        <w:t>accurate intelligence</w:t>
      </w:r>
      <w:r w:rsidRPr="00533F56">
        <w:rPr>
          <w:b/>
          <w:highlight w:val="green"/>
          <w:u w:val="single"/>
        </w:rPr>
        <w:t xml:space="preserve">. </w:t>
      </w:r>
      <w:r w:rsidRPr="00BC6E94">
        <w:rPr>
          <w:b/>
          <w:u w:val="single"/>
        </w:rPr>
        <w:t xml:space="preserve">They </w:t>
      </w:r>
      <w:r w:rsidRPr="00BC6E94">
        <w:rPr>
          <w:rStyle w:val="Emphasis"/>
        </w:rPr>
        <w:t>make it their business to know</w:t>
      </w:r>
      <w:r w:rsidRPr="00BC6E94">
        <w:rPr>
          <w:b/>
          <w:u w:val="single"/>
        </w:rPr>
        <w:t xml:space="preserve"> where the threats come from. Thus, </w:t>
      </w:r>
      <w:r w:rsidRPr="00533F56">
        <w:rPr>
          <w:b/>
          <w:highlight w:val="green"/>
          <w:u w:val="single"/>
        </w:rPr>
        <w:t xml:space="preserve">threats </w:t>
      </w:r>
      <w:r w:rsidRPr="00533F56">
        <w:rPr>
          <w:rStyle w:val="Emphasis"/>
          <w:highlight w:val="green"/>
        </w:rPr>
        <w:t>are not “socially constructed</w:t>
      </w:r>
      <w:r w:rsidRPr="00BC6E94">
        <w:rPr>
          <w:b/>
          <w:u w:val="single"/>
        </w:rPr>
        <w:t xml:space="preserve">” </w:t>
      </w:r>
      <w:r w:rsidRPr="000255A9">
        <w:rPr>
          <w:sz w:val="16"/>
        </w:rPr>
        <w:t>(even though, of course, some values are</w:t>
      </w:r>
      <w:proofErr w:type="gramStart"/>
      <w:r w:rsidRPr="000255A9">
        <w:rPr>
          <w:sz w:val="16"/>
        </w:rPr>
        <w:t>).¶</w:t>
      </w:r>
      <w:proofErr w:type="gramEnd"/>
      <w:r w:rsidRPr="000255A9">
        <w:rPr>
          <w:sz w:val="16"/>
        </w:rPr>
        <w:t xml:space="preserve"> A major reason for the rationality, and the objectivity, of the process is that much security planning is done, not in vaguely undefined circum- stances that offer scope for idiosyncratic, subjective behavior, but rather in structured and reviewed organizational frameworks. Non-rationalities (which are bad for understanding and prediction) tend to get filtered out.</w:t>
      </w:r>
      <w:r w:rsidRPr="00BC6E94">
        <w:rPr>
          <w:b/>
          <w:u w:val="single"/>
        </w:rPr>
        <w:t xml:space="preserve"> </w:t>
      </w:r>
      <w:r w:rsidRPr="00533F56">
        <w:rPr>
          <w:rStyle w:val="Emphasis"/>
          <w:highlight w:val="green"/>
        </w:rPr>
        <w:t>People are fired for presenting skewed analysis</w:t>
      </w:r>
      <w:r w:rsidRPr="00533F56">
        <w:rPr>
          <w:b/>
          <w:highlight w:val="green"/>
          <w:u w:val="single"/>
        </w:rPr>
        <w:t xml:space="preserve"> </w:t>
      </w:r>
      <w:r w:rsidRPr="00BC6E94">
        <w:rPr>
          <w:b/>
          <w:u w:val="single"/>
        </w:rPr>
        <w:t xml:space="preserve">and for making bad predictions. This is because </w:t>
      </w:r>
      <w:r w:rsidRPr="00533F56">
        <w:rPr>
          <w:b/>
          <w:highlight w:val="green"/>
          <w:u w:val="single"/>
        </w:rPr>
        <w:t>something important is riding on the</w:t>
      </w:r>
      <w:r w:rsidRPr="00BC6E94">
        <w:rPr>
          <w:b/>
          <w:u w:val="single"/>
        </w:rPr>
        <w:t xml:space="preserve"> causal analysis and the contingent </w:t>
      </w:r>
      <w:r w:rsidRPr="00533F56">
        <w:rPr>
          <w:b/>
          <w:highlight w:val="green"/>
          <w:u w:val="single"/>
        </w:rPr>
        <w:t>prediction</w:t>
      </w:r>
      <w:r w:rsidRPr="00BC6E94">
        <w:rPr>
          <w:b/>
          <w:u w:val="single"/>
        </w:rPr>
        <w:t xml:space="preserve">. </w:t>
      </w:r>
      <w:r w:rsidRPr="000255A9">
        <w:rPr>
          <w:sz w:val="16"/>
        </w:rPr>
        <w:t>For these reasons, “</w:t>
      </w:r>
      <w:r w:rsidRPr="00BC6E94">
        <w:rPr>
          <w:b/>
          <w:u w:val="single"/>
        </w:rPr>
        <w:t>public choice” does not have the “feel” of reality to many critics who have participated in the structure of defense decision-making. In that structure</w:t>
      </w:r>
      <w:r w:rsidRPr="000255A9">
        <w:rPr>
          <w:sz w:val="16"/>
        </w:rPr>
        <w:t>, obvious, and even not-so-</w:t>
      </w:r>
      <w:proofErr w:type="spellStart"/>
      <w:proofErr w:type="gramStart"/>
      <w:r w:rsidRPr="000255A9">
        <w:rPr>
          <w:sz w:val="16"/>
        </w:rPr>
        <w:t>obvious,</w:t>
      </w:r>
      <w:r w:rsidRPr="00BC6E94">
        <w:rPr>
          <w:b/>
          <w:u w:val="single"/>
        </w:rPr>
        <w:t>“</w:t>
      </w:r>
      <w:proofErr w:type="gramEnd"/>
      <w:r w:rsidRPr="00533F56">
        <w:rPr>
          <w:b/>
          <w:highlight w:val="green"/>
          <w:u w:val="single"/>
        </w:rPr>
        <w:t>rent</w:t>
      </w:r>
      <w:proofErr w:type="spellEnd"/>
      <w:r w:rsidRPr="00533F56">
        <w:rPr>
          <w:b/>
          <w:highlight w:val="green"/>
          <w:u w:val="single"/>
        </w:rPr>
        <w:t>-seeking” would</w:t>
      </w:r>
      <w:r w:rsidRPr="00BC6E94">
        <w:rPr>
          <w:b/>
          <w:u w:val="single"/>
        </w:rPr>
        <w:t xml:space="preserve"> not only be shameful; it would present a </w:t>
      </w:r>
      <w:r w:rsidRPr="00BC6E94">
        <w:rPr>
          <w:rStyle w:val="Emphasis"/>
        </w:rPr>
        <w:t xml:space="preserve">severe </w:t>
      </w:r>
      <w:r w:rsidRPr="00533F56">
        <w:rPr>
          <w:rStyle w:val="Emphasis"/>
          <w:highlight w:val="green"/>
        </w:rPr>
        <w:t xml:space="preserve">risk </w:t>
      </w:r>
      <w:r w:rsidRPr="00BC6E94">
        <w:rPr>
          <w:rStyle w:val="Emphasis"/>
        </w:rPr>
        <w:t xml:space="preserve">of </w:t>
      </w:r>
      <w:r w:rsidRPr="00533F56">
        <w:rPr>
          <w:rStyle w:val="Emphasis"/>
          <w:highlight w:val="green"/>
        </w:rPr>
        <w:t>career termination</w:t>
      </w:r>
      <w:r w:rsidRPr="00BC6E94">
        <w:rPr>
          <w:b/>
          <w:u w:val="single"/>
        </w:rPr>
        <w:t>.</w:t>
      </w:r>
      <w:r w:rsidRPr="000255A9">
        <w:rPr>
          <w:sz w:val="16"/>
        </w:rPr>
        <w:t xml:space="preserve"> And, as mentioned, the defense bureaucracy is hardly a productive place for truly talented rent-seekers to </w:t>
      </w:r>
      <w:proofErr w:type="spellStart"/>
      <w:r w:rsidRPr="000255A9">
        <w:rPr>
          <w:sz w:val="16"/>
        </w:rPr>
        <w:t>operatecompared</w:t>
      </w:r>
      <w:proofErr w:type="spellEnd"/>
      <w:r w:rsidRPr="000255A9">
        <w:rPr>
          <w:sz w:val="16"/>
        </w:rPr>
        <w:t xml:space="preserve"> to opportunities for personal profit in the commercial world. A bureaucrat’s very self-placement in these reaches of government </w:t>
      </w:r>
      <w:proofErr w:type="spellStart"/>
      <w:r w:rsidRPr="000255A9">
        <w:rPr>
          <w:sz w:val="16"/>
        </w:rPr>
        <w:t>testi</w:t>
      </w:r>
      <w:proofErr w:type="spellEnd"/>
      <w:r w:rsidRPr="000255A9">
        <w:rPr>
          <w:sz w:val="16"/>
        </w:rPr>
        <w:t xml:space="preserve">- </w:t>
      </w:r>
      <w:proofErr w:type="spellStart"/>
      <w:r w:rsidRPr="000255A9">
        <w:rPr>
          <w:sz w:val="16"/>
        </w:rPr>
        <w:t>fies</w:t>
      </w:r>
      <w:proofErr w:type="spellEnd"/>
      <w:r w:rsidRPr="000255A9">
        <w:rPr>
          <w:sz w:val="16"/>
        </w:rPr>
        <w:t xml:space="preserve"> either to a sincere commitment to the national interest or to a lack of sufficient imagination to exploit</w:t>
      </w:r>
    </w:p>
    <w:p w14:paraId="315A6EA3" w14:textId="77777777" w:rsidR="00A743C4" w:rsidRPr="001C34F2" w:rsidRDefault="00A743C4" w:rsidP="00A743C4">
      <w:pPr>
        <w:pStyle w:val="Heading4"/>
        <w:rPr>
          <w:rFonts w:asciiTheme="majorHAnsi" w:hAnsiTheme="majorHAnsi" w:cstheme="majorHAnsi"/>
        </w:rPr>
      </w:pPr>
      <w:r w:rsidRPr="001C34F2">
        <w:rPr>
          <w:rFonts w:asciiTheme="majorHAnsi" w:hAnsiTheme="majorHAnsi" w:cstheme="majorHAnsi"/>
        </w:rPr>
        <w:t xml:space="preserve">Capitalism causes </w:t>
      </w:r>
      <w:r w:rsidRPr="001C34F2">
        <w:rPr>
          <w:rFonts w:asciiTheme="majorHAnsi" w:hAnsiTheme="majorHAnsi" w:cstheme="majorHAnsi"/>
          <w:u w:val="single"/>
        </w:rPr>
        <w:t>dematerialization</w:t>
      </w:r>
      <w:r w:rsidRPr="001C34F2">
        <w:rPr>
          <w:rFonts w:asciiTheme="majorHAnsi" w:hAnsiTheme="majorHAnsi" w:cstheme="majorHAnsi"/>
        </w:rPr>
        <w:t xml:space="preserve"> which solves sustainability questions</w:t>
      </w:r>
    </w:p>
    <w:p w14:paraId="755334E2" w14:textId="77777777" w:rsidR="00A743C4" w:rsidRPr="001C34F2" w:rsidRDefault="00A743C4" w:rsidP="00A743C4">
      <w:pPr>
        <w:rPr>
          <w:rFonts w:asciiTheme="majorHAnsi" w:hAnsiTheme="majorHAnsi" w:cstheme="majorHAnsi"/>
        </w:rPr>
      </w:pPr>
      <w:proofErr w:type="spellStart"/>
      <w:r w:rsidRPr="001C34F2">
        <w:rPr>
          <w:rStyle w:val="Style13ptBold"/>
          <w:rFonts w:asciiTheme="majorHAnsi" w:hAnsiTheme="majorHAnsi" w:cstheme="majorHAnsi"/>
        </w:rPr>
        <w:t>Zitelmann</w:t>
      </w:r>
      <w:proofErr w:type="spellEnd"/>
      <w:r w:rsidRPr="001C34F2">
        <w:rPr>
          <w:rStyle w:val="Style13ptBold"/>
          <w:rFonts w:asciiTheme="majorHAnsi" w:hAnsiTheme="majorHAnsi" w:cstheme="majorHAnsi"/>
        </w:rPr>
        <w:t xml:space="preserve"> 21</w:t>
      </w:r>
      <w:r w:rsidRPr="001C34F2">
        <w:rPr>
          <w:rFonts w:asciiTheme="majorHAnsi" w:hAnsiTheme="majorHAnsi" w:cstheme="majorHAnsi"/>
        </w:rPr>
        <w:t xml:space="preserve"> – studied history and political sciences, graduating with a doctorate “summa cum laude” in 1986. His dissertation was published in both German and English: Hitler. The Policies of Seduction. Rainer </w:t>
      </w:r>
      <w:proofErr w:type="spellStart"/>
      <w:r w:rsidRPr="001C34F2">
        <w:rPr>
          <w:rFonts w:asciiTheme="majorHAnsi" w:hAnsiTheme="majorHAnsi" w:cstheme="majorHAnsi"/>
        </w:rPr>
        <w:t>Zitelmann</w:t>
      </w:r>
      <w:proofErr w:type="spellEnd"/>
      <w:r w:rsidRPr="001C34F2">
        <w:rPr>
          <w:rFonts w:asciiTheme="majorHAnsi" w:hAnsiTheme="majorHAnsi" w:cstheme="majorHAnsi"/>
        </w:rPr>
        <w:t xml:space="preserve"> began his career lecturing history at the </w:t>
      </w:r>
      <w:proofErr w:type="spellStart"/>
      <w:r w:rsidRPr="001C34F2">
        <w:rPr>
          <w:rFonts w:asciiTheme="majorHAnsi" w:hAnsiTheme="majorHAnsi" w:cstheme="majorHAnsi"/>
        </w:rPr>
        <w:t>Freie</w:t>
      </w:r>
      <w:proofErr w:type="spellEnd"/>
      <w:r w:rsidRPr="001C34F2">
        <w:rPr>
          <w:rFonts w:asciiTheme="majorHAnsi" w:hAnsiTheme="majorHAnsi" w:cstheme="majorHAnsi"/>
        </w:rPr>
        <w:t xml:space="preserve"> Universität Berlin from 1987 to 1992. He then became chief editor at one of the leading and most prestigious publishing houses in Germany, </w:t>
      </w:r>
      <w:proofErr w:type="spellStart"/>
      <w:r w:rsidRPr="001C34F2">
        <w:rPr>
          <w:rFonts w:asciiTheme="majorHAnsi" w:hAnsiTheme="majorHAnsi" w:cstheme="majorHAnsi"/>
        </w:rPr>
        <w:t>Ullstein-Propyläen</w:t>
      </w:r>
      <w:proofErr w:type="spellEnd"/>
      <w:r w:rsidRPr="001C34F2">
        <w:rPr>
          <w:rFonts w:asciiTheme="majorHAnsi" w:hAnsiTheme="majorHAnsi" w:cstheme="majorHAnsi"/>
        </w:rPr>
        <w:t xml:space="preserve">. He followed this with the role of section editor at the major German daily newspaper “Die Welt”, which he held until 2000. (Rainer, "Consumption Presumption: Are Human Beings Destroying the </w:t>
      </w:r>
      <w:proofErr w:type="gramStart"/>
      <w:r w:rsidRPr="001C34F2">
        <w:rPr>
          <w:rFonts w:asciiTheme="majorHAnsi" w:hAnsiTheme="majorHAnsi" w:cstheme="majorHAnsi"/>
        </w:rPr>
        <w:t>World?,</w:t>
      </w:r>
      <w:proofErr w:type="gramEnd"/>
      <w:r w:rsidRPr="001C34F2">
        <w:rPr>
          <w:rFonts w:asciiTheme="majorHAnsi" w:hAnsiTheme="majorHAnsi" w:cstheme="majorHAnsi"/>
        </w:rPr>
        <w:t>" National Interest, 2-12-2021, https://nationalinterest.org/feature/consumption-presumption-are-human-beings-destroying-world-178114, Accessed 3-8-2021, LASA-SC)</w:t>
      </w:r>
      <w:r>
        <w:rPr>
          <w:rFonts w:asciiTheme="majorHAnsi" w:hAnsiTheme="majorHAnsi" w:cstheme="majorHAnsi"/>
        </w:rPr>
        <w:t xml:space="preserve"> Recut Jet</w:t>
      </w:r>
    </w:p>
    <w:p w14:paraId="1420C1DB" w14:textId="77777777" w:rsidR="00A743C4" w:rsidRDefault="00A743C4" w:rsidP="00A743C4">
      <w:pPr>
        <w:rPr>
          <w:rFonts w:asciiTheme="majorHAnsi" w:hAnsiTheme="majorHAnsi" w:cstheme="majorHAnsi"/>
          <w:sz w:val="16"/>
        </w:rPr>
      </w:pPr>
      <w:r w:rsidRPr="001C34F2">
        <w:rPr>
          <w:rStyle w:val="StyleUnderline"/>
          <w:rFonts w:asciiTheme="majorHAnsi" w:hAnsiTheme="majorHAnsi" w:cstheme="majorHAnsi"/>
        </w:rPr>
        <w:t>Some people claim</w:t>
      </w:r>
      <w:r w:rsidRPr="001C34F2">
        <w:rPr>
          <w:rFonts w:asciiTheme="majorHAnsi" w:hAnsiTheme="majorHAnsi" w:cstheme="majorHAnsi"/>
          <w:sz w:val="16"/>
        </w:rPr>
        <w:t xml:space="preserve"> that </w:t>
      </w:r>
      <w:r w:rsidRPr="001C34F2">
        <w:rPr>
          <w:rStyle w:val="StyleUnderline"/>
          <w:rFonts w:asciiTheme="majorHAnsi" w:hAnsiTheme="majorHAnsi" w:cstheme="majorHAnsi"/>
        </w:rPr>
        <w:t>we need to cut our consumption</w:t>
      </w:r>
      <w:r w:rsidRPr="001C34F2">
        <w:rPr>
          <w:rFonts w:asciiTheme="majorHAnsi" w:hAnsiTheme="majorHAnsi" w:cstheme="majorHAnsi"/>
          <w:sz w:val="16"/>
        </w:rPr>
        <w:t xml:space="preserve"> or there will be </w:t>
      </w:r>
      <w:r w:rsidRPr="00CD67D0">
        <w:rPr>
          <w:rFonts w:asciiTheme="majorHAnsi" w:hAnsiTheme="majorHAnsi" w:cstheme="majorHAnsi"/>
          <w:sz w:val="16"/>
        </w:rPr>
        <w:t xml:space="preserve">no hope for the planet. Such </w:t>
      </w:r>
      <w:r w:rsidRPr="00CD67D0">
        <w:rPr>
          <w:rStyle w:val="StyleUnderline"/>
          <w:rFonts w:asciiTheme="majorHAnsi" w:hAnsiTheme="majorHAnsi" w:cstheme="majorHAnsi"/>
        </w:rPr>
        <w:t>claims are based</w:t>
      </w:r>
      <w:r w:rsidRPr="00CD67D0">
        <w:rPr>
          <w:rFonts w:asciiTheme="majorHAnsi" w:hAnsiTheme="majorHAnsi" w:cstheme="majorHAnsi"/>
          <w:sz w:val="16"/>
        </w:rPr>
        <w:t xml:space="preserve"> </w:t>
      </w:r>
      <w:r w:rsidRPr="00CD67D0">
        <w:rPr>
          <w:rStyle w:val="StyleUnderline"/>
          <w:rFonts w:asciiTheme="majorHAnsi" w:hAnsiTheme="majorHAnsi" w:cstheme="majorHAnsi"/>
        </w:rPr>
        <w:t>on</w:t>
      </w:r>
      <w:r w:rsidRPr="00CD67D0">
        <w:rPr>
          <w:rFonts w:asciiTheme="majorHAnsi" w:hAnsiTheme="majorHAnsi" w:cstheme="majorHAnsi"/>
          <w:sz w:val="16"/>
        </w:rPr>
        <w:t xml:space="preserve"> the thesis that continued growth increases the rate at which the earth’s </w:t>
      </w:r>
      <w:r w:rsidRPr="00CD67D0">
        <w:rPr>
          <w:rStyle w:val="StyleUnderline"/>
          <w:rFonts w:asciiTheme="majorHAnsi" w:hAnsiTheme="majorHAnsi" w:cstheme="majorHAnsi"/>
        </w:rPr>
        <w:t>finite resources</w:t>
      </w:r>
      <w:r w:rsidRPr="00CD67D0">
        <w:rPr>
          <w:rFonts w:asciiTheme="majorHAnsi" w:hAnsiTheme="majorHAnsi" w:cstheme="majorHAnsi"/>
          <w:sz w:val="16"/>
        </w:rPr>
        <w:t xml:space="preserve"> are consumed and, moreover, leads to irreversible climate change. And </w:t>
      </w:r>
      <w:r w:rsidRPr="00CD67D0">
        <w:rPr>
          <w:rStyle w:val="Emphasis"/>
          <w:rFonts w:asciiTheme="majorHAnsi" w:hAnsiTheme="majorHAnsi" w:cstheme="majorHAnsi"/>
        </w:rPr>
        <w:t>such warnings are by no means new.</w:t>
      </w:r>
      <w:r w:rsidRPr="00CD67D0">
        <w:rPr>
          <w:rFonts w:asciiTheme="majorHAnsi" w:hAnsiTheme="majorHAnsi" w:cstheme="majorHAnsi"/>
          <w:sz w:val="16"/>
        </w:rPr>
        <w:t xml:space="preserve"> In 1970, for instance</w:t>
      </w:r>
      <w:r w:rsidRPr="001C34F2">
        <w:rPr>
          <w:rFonts w:asciiTheme="majorHAnsi" w:hAnsiTheme="majorHAnsi" w:cstheme="majorHAnsi"/>
          <w:sz w:val="16"/>
        </w:rPr>
        <w:t xml:space="preserve">, the Club of Rome attracted a great deal of attention with the publication of The Limits to Growth. A Report for the Club of Rome’s Project on the Predicament of Mankind, which has to date sold more than thirty million copies in thirty languages. The book warned people to change their ways and had a clear message: the world’s raw materials, and in particular, oil would soon be used up. In twenty years, the scientists predicted, we would have used the very last drop of oil. Of course, the Club of Rome’s models for the depletion of oil—and almost all other major </w:t>
      </w:r>
      <w:r w:rsidRPr="00CD67D0">
        <w:rPr>
          <w:rFonts w:asciiTheme="majorHAnsi" w:hAnsiTheme="majorHAnsi" w:cstheme="majorHAnsi"/>
          <w:sz w:val="16"/>
        </w:rPr>
        <w:t xml:space="preserve">raw materials—were wrong. </w:t>
      </w:r>
      <w:r w:rsidRPr="00CD67D0">
        <w:rPr>
          <w:rStyle w:val="StyleUnderline"/>
          <w:rFonts w:asciiTheme="majorHAnsi" w:hAnsiTheme="majorHAnsi" w:cstheme="majorHAnsi"/>
        </w:rPr>
        <w:t>According to the scenarios</w:t>
      </w:r>
      <w:r w:rsidRPr="00CD67D0">
        <w:rPr>
          <w:rFonts w:asciiTheme="majorHAnsi" w:hAnsiTheme="majorHAnsi" w:cstheme="majorHAnsi"/>
          <w:sz w:val="16"/>
        </w:rPr>
        <w:t xml:space="preserve"> presented in The Limits to Growth, </w:t>
      </w:r>
      <w:r w:rsidRPr="00CD67D0">
        <w:rPr>
          <w:rStyle w:val="StyleUnderline"/>
          <w:rFonts w:asciiTheme="majorHAnsi" w:hAnsiTheme="majorHAnsi" w:cstheme="majorHAnsi"/>
        </w:rPr>
        <w:t xml:space="preserve">we should now be living on a planet that has been devoid of natural gas, copper, lead, </w:t>
      </w:r>
      <w:proofErr w:type="gramStart"/>
      <w:r w:rsidRPr="00CD67D0">
        <w:rPr>
          <w:rStyle w:val="StyleUnderline"/>
          <w:rFonts w:asciiTheme="majorHAnsi" w:hAnsiTheme="majorHAnsi" w:cstheme="majorHAnsi"/>
        </w:rPr>
        <w:t>aluminum</w:t>
      </w:r>
      <w:proofErr w:type="gramEnd"/>
      <w:r w:rsidRPr="00CD67D0">
        <w:rPr>
          <w:rStyle w:val="StyleUnderline"/>
          <w:rFonts w:asciiTheme="majorHAnsi" w:hAnsiTheme="majorHAnsi" w:cstheme="majorHAnsi"/>
        </w:rPr>
        <w:t xml:space="preserve"> and tungsten for decades</w:t>
      </w:r>
      <w:r w:rsidRPr="00CD67D0">
        <w:rPr>
          <w:rFonts w:asciiTheme="majorHAnsi" w:hAnsiTheme="majorHAnsi" w:cstheme="majorHAnsi"/>
          <w:sz w:val="16"/>
        </w:rPr>
        <w:t xml:space="preserve">. And </w:t>
      </w:r>
      <w:r w:rsidRPr="00CD67D0">
        <w:rPr>
          <w:rStyle w:val="Emphasis"/>
          <w:rFonts w:asciiTheme="majorHAnsi" w:hAnsiTheme="majorHAnsi" w:cstheme="majorHAnsi"/>
        </w:rPr>
        <w:t xml:space="preserve">we were supposed to have run out of silver in </w:t>
      </w:r>
      <w:r w:rsidRPr="00CD67D0">
        <w:rPr>
          <w:rStyle w:val="Emphasis"/>
          <w:rFonts w:asciiTheme="majorHAnsi" w:hAnsiTheme="majorHAnsi" w:cstheme="majorHAnsi"/>
        </w:rPr>
        <w:lastRenderedPageBreak/>
        <w:t>1985.</w:t>
      </w:r>
      <w:r w:rsidRPr="00CD67D0">
        <w:rPr>
          <w:rFonts w:asciiTheme="majorHAnsi" w:hAnsiTheme="majorHAnsi" w:cstheme="majorHAnsi"/>
          <w:sz w:val="16"/>
        </w:rPr>
        <w:t xml:space="preserve"> Despite the bleak forecasts, as of January 2020, the United States</w:t>
      </w:r>
      <w:r w:rsidRPr="001C34F2">
        <w:rPr>
          <w:rFonts w:asciiTheme="majorHAnsi" w:hAnsiTheme="majorHAnsi" w:cstheme="majorHAnsi"/>
          <w:sz w:val="16"/>
        </w:rPr>
        <w:t xml:space="preserve"> Geological Survey estimated silver reserves worldwide at 560,000 tons. Employing an extensive array of data, the American scientist Andrew McAfee proves in his book More from Less that </w:t>
      </w:r>
      <w:r w:rsidRPr="00186B94">
        <w:rPr>
          <w:rStyle w:val="Emphasis"/>
          <w:rFonts w:asciiTheme="majorHAnsi" w:hAnsiTheme="majorHAnsi" w:cstheme="majorHAnsi"/>
          <w:highlight w:val="green"/>
        </w:rPr>
        <w:t>economic growth</w:t>
      </w:r>
      <w:r w:rsidRPr="001C34F2">
        <w:rPr>
          <w:rStyle w:val="Emphasis"/>
          <w:rFonts w:asciiTheme="majorHAnsi" w:hAnsiTheme="majorHAnsi" w:cstheme="majorHAnsi"/>
        </w:rPr>
        <w:t xml:space="preserve"> is </w:t>
      </w:r>
      <w:r w:rsidRPr="00186B94">
        <w:rPr>
          <w:rStyle w:val="Emphasis"/>
          <w:rFonts w:asciiTheme="majorHAnsi" w:hAnsiTheme="majorHAnsi" w:cstheme="majorHAnsi"/>
          <w:highlight w:val="green"/>
        </w:rPr>
        <w:t>no longer coupled to</w:t>
      </w:r>
      <w:r w:rsidRPr="001C34F2">
        <w:rPr>
          <w:rStyle w:val="Emphasis"/>
          <w:rFonts w:asciiTheme="majorHAnsi" w:hAnsiTheme="majorHAnsi" w:cstheme="majorHAnsi"/>
        </w:rPr>
        <w:t xml:space="preserve"> the </w:t>
      </w:r>
      <w:r w:rsidRPr="00186B94">
        <w:rPr>
          <w:rStyle w:val="Emphasis"/>
          <w:rFonts w:asciiTheme="majorHAnsi" w:hAnsiTheme="majorHAnsi" w:cstheme="majorHAnsi"/>
          <w:highlight w:val="green"/>
        </w:rPr>
        <w:t>consumption</w:t>
      </w:r>
      <w:r w:rsidRPr="001C34F2">
        <w:rPr>
          <w:rStyle w:val="Emphasis"/>
          <w:rFonts w:asciiTheme="majorHAnsi" w:hAnsiTheme="majorHAnsi" w:cstheme="majorHAnsi"/>
        </w:rPr>
        <w:t xml:space="preserve"> of raw materials.</w:t>
      </w:r>
      <w:r w:rsidRPr="001C34F2">
        <w:rPr>
          <w:rFonts w:asciiTheme="majorHAnsi" w:hAnsiTheme="majorHAnsi" w:cstheme="majorHAnsi"/>
          <w:sz w:val="16"/>
        </w:rPr>
        <w:t xml:space="preserve"> Data for the United States, for example, show that </w:t>
      </w:r>
      <w:r w:rsidRPr="00CD67D0">
        <w:rPr>
          <w:rStyle w:val="StyleUnderline"/>
          <w:rFonts w:asciiTheme="majorHAnsi" w:hAnsiTheme="majorHAnsi" w:cstheme="majorHAnsi"/>
          <w:highlight w:val="green"/>
        </w:rPr>
        <w:t>of seventy-two resources</w:t>
      </w:r>
      <w:r w:rsidRPr="001C34F2">
        <w:rPr>
          <w:rFonts w:asciiTheme="majorHAnsi" w:hAnsiTheme="majorHAnsi" w:cstheme="majorHAnsi"/>
          <w:sz w:val="16"/>
        </w:rPr>
        <w:t xml:space="preserve">, from aluminum to zinc, </w:t>
      </w:r>
      <w:r w:rsidRPr="00CD67D0">
        <w:rPr>
          <w:rStyle w:val="Emphasis"/>
          <w:rFonts w:asciiTheme="majorHAnsi" w:hAnsiTheme="majorHAnsi" w:cstheme="majorHAnsi"/>
          <w:highlight w:val="green"/>
        </w:rPr>
        <w:t>only six are not yet post-peak</w:t>
      </w:r>
      <w:r w:rsidRPr="001C34F2">
        <w:rPr>
          <w:rStyle w:val="Emphasis"/>
          <w:rFonts w:asciiTheme="majorHAnsi" w:hAnsiTheme="majorHAnsi" w:cstheme="majorHAnsi"/>
        </w:rPr>
        <w:t>.</w:t>
      </w:r>
      <w:r w:rsidRPr="001C34F2">
        <w:rPr>
          <w:rFonts w:asciiTheme="majorHAnsi" w:hAnsiTheme="majorHAnsi" w:cstheme="majorHAnsi"/>
          <w:sz w:val="16"/>
        </w:rPr>
        <w:t xml:space="preserve"> </w:t>
      </w:r>
      <w:r w:rsidRPr="00CD67D0">
        <w:rPr>
          <w:rFonts w:asciiTheme="majorHAnsi" w:hAnsiTheme="majorHAnsi" w:cstheme="majorHAnsi"/>
          <w:sz w:val="16"/>
        </w:rPr>
        <w:t xml:space="preserve">Nevertheless, </w:t>
      </w:r>
      <w:proofErr w:type="gramStart"/>
      <w:r w:rsidRPr="00CD67D0">
        <w:rPr>
          <w:rStyle w:val="StyleUnderline"/>
          <w:rFonts w:asciiTheme="majorHAnsi" w:hAnsiTheme="majorHAnsi" w:cstheme="majorHAnsi"/>
        </w:rPr>
        <w:t>despite the fact that</w:t>
      </w:r>
      <w:proofErr w:type="gramEnd"/>
      <w:r w:rsidRPr="00CD67D0">
        <w:rPr>
          <w:rStyle w:val="StyleUnderline"/>
          <w:rFonts w:asciiTheme="majorHAnsi" w:hAnsiTheme="majorHAnsi" w:cstheme="majorHAnsi"/>
        </w:rPr>
        <w:t xml:space="preserve"> the U.S. economy has grown strongly</w:t>
      </w:r>
      <w:r w:rsidRPr="00CD67D0">
        <w:rPr>
          <w:rFonts w:asciiTheme="majorHAnsi" w:hAnsiTheme="majorHAnsi" w:cstheme="majorHAnsi"/>
          <w:sz w:val="16"/>
        </w:rPr>
        <w:t xml:space="preserve"> in recent years, </w:t>
      </w:r>
      <w:r w:rsidRPr="00CD67D0">
        <w:rPr>
          <w:rStyle w:val="Emphasis"/>
          <w:rFonts w:asciiTheme="majorHAnsi" w:hAnsiTheme="majorHAnsi" w:cstheme="majorHAnsi"/>
        </w:rPr>
        <w:t>consumption of many commodities is actually decreasing</w:t>
      </w:r>
      <w:r w:rsidRPr="00CD67D0">
        <w:rPr>
          <w:rFonts w:asciiTheme="majorHAnsi" w:hAnsiTheme="majorHAnsi" w:cstheme="majorHAnsi"/>
          <w:sz w:val="16"/>
        </w:rPr>
        <w:t>. Back in 2015</w:t>
      </w:r>
      <w:r w:rsidRPr="001C34F2">
        <w:rPr>
          <w:rFonts w:asciiTheme="majorHAnsi" w:hAnsiTheme="majorHAnsi" w:cstheme="majorHAnsi"/>
          <w:sz w:val="16"/>
        </w:rPr>
        <w:t xml:space="preserve">, the American environmental scientist Jesse </w:t>
      </w:r>
      <w:proofErr w:type="spellStart"/>
      <w:r w:rsidRPr="001C34F2">
        <w:rPr>
          <w:rFonts w:asciiTheme="majorHAnsi" w:hAnsiTheme="majorHAnsi" w:cstheme="majorHAnsi"/>
          <w:sz w:val="16"/>
        </w:rPr>
        <w:t>Ausubel</w:t>
      </w:r>
      <w:proofErr w:type="spellEnd"/>
      <w:r w:rsidRPr="001C34F2">
        <w:rPr>
          <w:rFonts w:asciiTheme="majorHAnsi" w:hAnsiTheme="majorHAnsi" w:cstheme="majorHAnsi"/>
          <w:sz w:val="16"/>
        </w:rPr>
        <w:t xml:space="preserve"> wrote an essay, “The Return of Nature: How Technology Liberates the Environment,” showing that </w:t>
      </w:r>
      <w:r w:rsidRPr="001C34F2">
        <w:rPr>
          <w:rStyle w:val="StyleUnderline"/>
          <w:rFonts w:asciiTheme="majorHAnsi" w:hAnsiTheme="majorHAnsi" w:cstheme="majorHAnsi"/>
        </w:rPr>
        <w:t>Americans are consuming fewer and fewer raw materials per capita</w:t>
      </w:r>
      <w:r w:rsidRPr="00CD67D0">
        <w:rPr>
          <w:rStyle w:val="StyleUnderline"/>
          <w:rFonts w:asciiTheme="majorHAnsi" w:hAnsiTheme="majorHAnsi" w:cstheme="majorHAnsi"/>
        </w:rPr>
        <w:t>. Total consumption</w:t>
      </w:r>
      <w:r w:rsidRPr="001C34F2">
        <w:rPr>
          <w:rFonts w:asciiTheme="majorHAnsi" w:hAnsiTheme="majorHAnsi" w:cstheme="majorHAnsi"/>
          <w:sz w:val="16"/>
        </w:rPr>
        <w:t xml:space="preserve"> of steel, copper, fertilizer, </w:t>
      </w:r>
      <w:proofErr w:type="gramStart"/>
      <w:r w:rsidRPr="001C34F2">
        <w:rPr>
          <w:rFonts w:asciiTheme="majorHAnsi" w:hAnsiTheme="majorHAnsi" w:cstheme="majorHAnsi"/>
          <w:sz w:val="16"/>
        </w:rPr>
        <w:t>wood</w:t>
      </w:r>
      <w:proofErr w:type="gramEnd"/>
      <w:r w:rsidRPr="001C34F2">
        <w:rPr>
          <w:rFonts w:asciiTheme="majorHAnsi" w:hAnsiTheme="majorHAnsi" w:cstheme="majorHAnsi"/>
          <w:sz w:val="16"/>
        </w:rPr>
        <w:t xml:space="preserve"> and paper, which had previously always risen in line with </w:t>
      </w:r>
      <w:r w:rsidRPr="00CD67D0">
        <w:rPr>
          <w:rFonts w:asciiTheme="majorHAnsi" w:hAnsiTheme="majorHAnsi" w:cstheme="majorHAnsi"/>
          <w:sz w:val="16"/>
        </w:rPr>
        <w:t xml:space="preserve">economic growth, </w:t>
      </w:r>
      <w:r w:rsidRPr="00CD67D0">
        <w:rPr>
          <w:rStyle w:val="Emphasis"/>
          <w:rFonts w:asciiTheme="majorHAnsi" w:hAnsiTheme="majorHAnsi" w:cstheme="majorHAnsi"/>
        </w:rPr>
        <w:t>had plateaued and was now in constant decline</w:t>
      </w:r>
      <w:r w:rsidRPr="00CD67D0">
        <w:rPr>
          <w:rFonts w:asciiTheme="majorHAnsi" w:hAnsiTheme="majorHAnsi" w:cstheme="majorHAnsi"/>
          <w:sz w:val="16"/>
        </w:rPr>
        <w:t xml:space="preserve">. Such </w:t>
      </w:r>
      <w:r w:rsidRPr="00CD67D0">
        <w:rPr>
          <w:rStyle w:val="StyleUnderline"/>
          <w:rFonts w:asciiTheme="majorHAnsi" w:hAnsiTheme="majorHAnsi" w:cstheme="majorHAnsi"/>
        </w:rPr>
        <w:t>across-the-board reductions</w:t>
      </w:r>
      <w:r w:rsidRPr="00CD67D0">
        <w:rPr>
          <w:rFonts w:asciiTheme="majorHAnsi" w:hAnsiTheme="majorHAnsi" w:cstheme="majorHAnsi"/>
          <w:sz w:val="16"/>
        </w:rPr>
        <w:t xml:space="preserve"> in natural resource consumption are </w:t>
      </w:r>
      <w:r w:rsidRPr="00CD67D0">
        <w:rPr>
          <w:rStyle w:val="StyleUnderline"/>
          <w:rFonts w:asciiTheme="majorHAnsi" w:hAnsiTheme="majorHAnsi" w:cstheme="majorHAnsi"/>
        </w:rPr>
        <w:t>only possible because of much-maligned capitalism</w:t>
      </w:r>
      <w:r w:rsidRPr="00CD67D0">
        <w:rPr>
          <w:rFonts w:asciiTheme="majorHAnsi" w:hAnsiTheme="majorHAnsi" w:cstheme="majorHAnsi"/>
          <w:sz w:val="16"/>
        </w:rPr>
        <w:t>:</w:t>
      </w:r>
      <w:r w:rsidRPr="001C34F2">
        <w:rPr>
          <w:rFonts w:asciiTheme="majorHAnsi" w:hAnsiTheme="majorHAnsi" w:cstheme="majorHAnsi"/>
          <w:sz w:val="16"/>
        </w:rPr>
        <w:t xml:space="preserve"> </w:t>
      </w:r>
      <w:r w:rsidRPr="00CD67D0">
        <w:rPr>
          <w:rStyle w:val="StyleUnderline"/>
          <w:rFonts w:asciiTheme="majorHAnsi" w:hAnsiTheme="majorHAnsi" w:cstheme="majorHAnsi"/>
          <w:highlight w:val="green"/>
        </w:rPr>
        <w:t>companies</w:t>
      </w:r>
      <w:r w:rsidRPr="001C34F2">
        <w:rPr>
          <w:rStyle w:val="StyleUnderline"/>
          <w:rFonts w:asciiTheme="majorHAnsi" w:hAnsiTheme="majorHAnsi" w:cstheme="majorHAnsi"/>
        </w:rPr>
        <w:t xml:space="preserve"> are constantly </w:t>
      </w:r>
      <w:r w:rsidRPr="00CD67D0">
        <w:rPr>
          <w:rStyle w:val="StyleUnderline"/>
          <w:rFonts w:asciiTheme="majorHAnsi" w:hAnsiTheme="majorHAnsi" w:cstheme="majorHAnsi"/>
          <w:highlight w:val="green"/>
        </w:rPr>
        <w:t>developing more efficient production</w:t>
      </w:r>
      <w:r w:rsidRPr="001C34F2">
        <w:rPr>
          <w:rStyle w:val="StyleUnderline"/>
          <w:rFonts w:asciiTheme="majorHAnsi" w:hAnsiTheme="majorHAnsi" w:cstheme="majorHAnsi"/>
        </w:rPr>
        <w:t xml:space="preserve"> methods and reducing the </w:t>
      </w:r>
      <w:proofErr w:type="gramStart"/>
      <w:r w:rsidRPr="001C34F2">
        <w:rPr>
          <w:rStyle w:val="StyleUnderline"/>
          <w:rFonts w:asciiTheme="majorHAnsi" w:hAnsiTheme="majorHAnsi" w:cstheme="majorHAnsi"/>
        </w:rPr>
        <w:t>amount</w:t>
      </w:r>
      <w:proofErr w:type="gramEnd"/>
      <w:r w:rsidRPr="001C34F2">
        <w:rPr>
          <w:rStyle w:val="StyleUnderline"/>
          <w:rFonts w:asciiTheme="majorHAnsi" w:hAnsiTheme="majorHAnsi" w:cstheme="majorHAnsi"/>
        </w:rPr>
        <w:t xml:space="preserve"> of raw materials they consume. </w:t>
      </w:r>
      <w:r w:rsidRPr="001C34F2">
        <w:rPr>
          <w:rFonts w:asciiTheme="majorHAnsi" w:hAnsiTheme="majorHAnsi" w:cstheme="majorHAnsi"/>
          <w:sz w:val="16"/>
        </w:rPr>
        <w:t xml:space="preserve">Of course, </w:t>
      </w:r>
      <w:r w:rsidRPr="001C34F2">
        <w:rPr>
          <w:rStyle w:val="Emphasis"/>
          <w:rFonts w:asciiTheme="majorHAnsi" w:hAnsiTheme="majorHAnsi" w:cstheme="majorHAnsi"/>
        </w:rPr>
        <w:t>they are</w:t>
      </w:r>
      <w:r w:rsidRPr="001C34F2">
        <w:rPr>
          <w:rFonts w:asciiTheme="majorHAnsi" w:hAnsiTheme="majorHAnsi" w:cstheme="majorHAnsi"/>
          <w:sz w:val="16"/>
        </w:rPr>
        <w:t xml:space="preserve"> not </w:t>
      </w:r>
      <w:r w:rsidRPr="001C34F2">
        <w:rPr>
          <w:rStyle w:val="Emphasis"/>
          <w:rFonts w:asciiTheme="majorHAnsi" w:hAnsiTheme="majorHAnsi" w:cstheme="majorHAnsi"/>
        </w:rPr>
        <w:t>doing this</w:t>
      </w:r>
      <w:r w:rsidRPr="001C34F2">
        <w:rPr>
          <w:rFonts w:asciiTheme="majorHAnsi" w:hAnsiTheme="majorHAnsi" w:cstheme="majorHAnsi"/>
          <w:sz w:val="16"/>
        </w:rPr>
        <w:t xml:space="preserve"> primarily to protect the environment but </w:t>
      </w:r>
      <w:r w:rsidRPr="00CD67D0">
        <w:rPr>
          <w:rStyle w:val="Emphasis"/>
          <w:rFonts w:asciiTheme="majorHAnsi" w:hAnsiTheme="majorHAnsi" w:cstheme="majorHAnsi"/>
          <w:highlight w:val="green"/>
        </w:rPr>
        <w:t>to cut costs</w:t>
      </w:r>
      <w:r w:rsidRPr="001C34F2">
        <w:rPr>
          <w:rFonts w:asciiTheme="majorHAnsi" w:hAnsiTheme="majorHAnsi" w:cstheme="majorHAnsi"/>
          <w:sz w:val="16"/>
        </w:rPr>
        <w:t xml:space="preserve">. What's more, a </w:t>
      </w:r>
      <w:r w:rsidRPr="001C34F2">
        <w:rPr>
          <w:rStyle w:val="StyleUnderline"/>
          <w:rFonts w:asciiTheme="majorHAnsi" w:hAnsiTheme="majorHAnsi" w:cstheme="majorHAnsi"/>
        </w:rPr>
        <w:t xml:space="preserve">constant stream of </w:t>
      </w:r>
      <w:r w:rsidRPr="00CD67D0">
        <w:rPr>
          <w:rStyle w:val="StyleUnderline"/>
          <w:rFonts w:asciiTheme="majorHAnsi" w:hAnsiTheme="majorHAnsi" w:cstheme="majorHAnsi"/>
          <w:highlight w:val="green"/>
        </w:rPr>
        <w:t>innovations</w:t>
      </w:r>
      <w:r w:rsidRPr="001C34F2">
        <w:rPr>
          <w:rFonts w:asciiTheme="majorHAnsi" w:hAnsiTheme="majorHAnsi" w:cstheme="majorHAnsi"/>
          <w:sz w:val="16"/>
        </w:rPr>
        <w:t xml:space="preserve"> has </w:t>
      </w:r>
      <w:r w:rsidRPr="00CD67D0">
        <w:rPr>
          <w:rStyle w:val="StyleUnderline"/>
          <w:rFonts w:asciiTheme="majorHAnsi" w:hAnsiTheme="majorHAnsi" w:cstheme="majorHAnsi"/>
          <w:highlight w:val="green"/>
        </w:rPr>
        <w:t>promoted</w:t>
      </w:r>
      <w:r w:rsidRPr="001C34F2">
        <w:rPr>
          <w:rFonts w:asciiTheme="majorHAnsi" w:hAnsiTheme="majorHAnsi" w:cstheme="majorHAnsi"/>
          <w:sz w:val="16"/>
        </w:rPr>
        <w:t xml:space="preserve"> the trend of miniaturization or </w:t>
      </w:r>
      <w:r w:rsidRPr="00CD67D0">
        <w:rPr>
          <w:rStyle w:val="StyleUnderline"/>
          <w:rFonts w:asciiTheme="majorHAnsi" w:hAnsiTheme="majorHAnsi" w:cstheme="majorHAnsi"/>
          <w:highlight w:val="green"/>
        </w:rPr>
        <w:t>dematerialization</w:t>
      </w:r>
      <w:r w:rsidRPr="001C34F2">
        <w:rPr>
          <w:rFonts w:asciiTheme="majorHAnsi" w:hAnsiTheme="majorHAnsi" w:cstheme="majorHAnsi"/>
          <w:sz w:val="16"/>
        </w:rPr>
        <w:t xml:space="preserve">. Just think of your smartphone. How many devices has your smartphone replaced and how many raw materials did they use to consume? Nowadays, many people no longer have a fax machine or street atlas because they have everything they need on their smartphone. Some even use their phones instead of a wristwatch. You used to need four separate microphones in your telephone, cassette recorder, </w:t>
      </w:r>
      <w:proofErr w:type="gramStart"/>
      <w:r w:rsidRPr="001C34F2">
        <w:rPr>
          <w:rFonts w:asciiTheme="majorHAnsi" w:hAnsiTheme="majorHAnsi" w:cstheme="majorHAnsi"/>
          <w:sz w:val="16"/>
        </w:rPr>
        <w:t>Dictaphone</w:t>
      </w:r>
      <w:proofErr w:type="gramEnd"/>
      <w:r w:rsidRPr="001C34F2">
        <w:rPr>
          <w:rFonts w:asciiTheme="majorHAnsi" w:hAnsiTheme="majorHAnsi" w:cstheme="majorHAnsi"/>
          <w:sz w:val="16"/>
        </w:rPr>
        <w:t xml:space="preserve"> and video camera, today you just need one—in your smartphone. </w:t>
      </w:r>
      <w:r w:rsidRPr="001C34F2">
        <w:rPr>
          <w:rStyle w:val="StyleUnderline"/>
          <w:rFonts w:asciiTheme="majorHAnsi" w:hAnsiTheme="majorHAnsi" w:cstheme="majorHAnsi"/>
        </w:rPr>
        <w:t>The finite nature of the world’s natural resources is one argument against growth</w:t>
      </w:r>
      <w:r w:rsidRPr="001C34F2">
        <w:rPr>
          <w:rFonts w:asciiTheme="majorHAnsi" w:hAnsiTheme="majorHAnsi" w:cstheme="majorHAnsi"/>
          <w:sz w:val="16"/>
        </w:rPr>
        <w:t xml:space="preserve">, </w:t>
      </w:r>
      <w:r w:rsidRPr="00CD67D0">
        <w:rPr>
          <w:rStyle w:val="Emphasis"/>
          <w:rFonts w:asciiTheme="majorHAnsi" w:hAnsiTheme="majorHAnsi" w:cstheme="majorHAnsi"/>
          <w:highlight w:val="green"/>
        </w:rPr>
        <w:t>climate change</w:t>
      </w:r>
      <w:r w:rsidRPr="001C34F2">
        <w:rPr>
          <w:rStyle w:val="Emphasis"/>
          <w:rFonts w:asciiTheme="majorHAnsi" w:hAnsiTheme="majorHAnsi" w:cstheme="majorHAnsi"/>
        </w:rPr>
        <w:t xml:space="preserve"> is another</w:t>
      </w:r>
      <w:r w:rsidRPr="001C34F2">
        <w:rPr>
          <w:rFonts w:asciiTheme="majorHAnsi" w:hAnsiTheme="majorHAnsi" w:cstheme="majorHAnsi"/>
          <w:sz w:val="16"/>
        </w:rPr>
        <w:t xml:space="preserve">. Let’s take China as an example: </w:t>
      </w:r>
      <w:r w:rsidRPr="00CD67D0">
        <w:rPr>
          <w:rStyle w:val="StyleUnderline"/>
          <w:rFonts w:asciiTheme="majorHAnsi" w:hAnsiTheme="majorHAnsi" w:cstheme="majorHAnsi"/>
          <w:highlight w:val="green"/>
        </w:rPr>
        <w:t>China</w:t>
      </w:r>
      <w:r w:rsidRPr="001C34F2">
        <w:rPr>
          <w:rFonts w:asciiTheme="majorHAnsi" w:hAnsiTheme="majorHAnsi" w:cstheme="majorHAnsi"/>
          <w:sz w:val="16"/>
        </w:rPr>
        <w:t xml:space="preserve"> currently </w:t>
      </w:r>
      <w:r w:rsidRPr="001C34F2">
        <w:rPr>
          <w:rStyle w:val="StyleUnderline"/>
          <w:rFonts w:asciiTheme="majorHAnsi" w:hAnsiTheme="majorHAnsi" w:cstheme="majorHAnsi"/>
        </w:rPr>
        <w:t>emits more CO2 than any other country</w:t>
      </w:r>
      <w:r w:rsidRPr="001C34F2">
        <w:rPr>
          <w:rFonts w:asciiTheme="majorHAnsi" w:hAnsiTheme="majorHAnsi" w:cstheme="majorHAnsi"/>
          <w:sz w:val="16"/>
        </w:rPr>
        <w:t xml:space="preserve"> in the world and is </w:t>
      </w:r>
      <w:r w:rsidRPr="00CD67D0">
        <w:rPr>
          <w:rStyle w:val="Emphasis"/>
          <w:rFonts w:asciiTheme="majorHAnsi" w:hAnsiTheme="majorHAnsi" w:cstheme="majorHAnsi"/>
          <w:highlight w:val="green"/>
        </w:rPr>
        <w:t>building</w:t>
      </w:r>
      <w:r w:rsidRPr="001C34F2">
        <w:rPr>
          <w:rFonts w:asciiTheme="majorHAnsi" w:hAnsiTheme="majorHAnsi" w:cstheme="majorHAnsi"/>
          <w:sz w:val="16"/>
        </w:rPr>
        <w:t xml:space="preserve"> </w:t>
      </w:r>
      <w:proofErr w:type="gramStart"/>
      <w:r w:rsidRPr="001C34F2">
        <w:rPr>
          <w:rFonts w:asciiTheme="majorHAnsi" w:hAnsiTheme="majorHAnsi" w:cstheme="majorHAnsi"/>
          <w:sz w:val="16"/>
        </w:rPr>
        <w:t>a number of</w:t>
      </w:r>
      <w:proofErr w:type="gramEnd"/>
      <w:r w:rsidRPr="001C34F2">
        <w:rPr>
          <w:rFonts w:asciiTheme="majorHAnsi" w:hAnsiTheme="majorHAnsi" w:cstheme="majorHAnsi"/>
          <w:sz w:val="16"/>
        </w:rPr>
        <w:t xml:space="preserve"> </w:t>
      </w:r>
      <w:r w:rsidRPr="001C34F2">
        <w:rPr>
          <w:rStyle w:val="Emphasis"/>
          <w:rFonts w:asciiTheme="majorHAnsi" w:hAnsiTheme="majorHAnsi" w:cstheme="majorHAnsi"/>
        </w:rPr>
        <w:t xml:space="preserve">new </w:t>
      </w:r>
      <w:r w:rsidRPr="00CD67D0">
        <w:rPr>
          <w:rStyle w:val="Emphasis"/>
          <w:rFonts w:asciiTheme="majorHAnsi" w:hAnsiTheme="majorHAnsi" w:cstheme="majorHAnsi"/>
          <w:highlight w:val="green"/>
        </w:rPr>
        <w:t>nuclear power plants</w:t>
      </w:r>
      <w:r w:rsidRPr="001C34F2">
        <w:rPr>
          <w:rStyle w:val="Emphasis"/>
          <w:rFonts w:asciiTheme="majorHAnsi" w:hAnsiTheme="majorHAnsi" w:cstheme="majorHAnsi"/>
        </w:rPr>
        <w:t xml:space="preserve"> in order </w:t>
      </w:r>
      <w:r w:rsidRPr="00CD67D0">
        <w:rPr>
          <w:rStyle w:val="Emphasis"/>
          <w:rFonts w:asciiTheme="majorHAnsi" w:hAnsiTheme="majorHAnsi" w:cstheme="majorHAnsi"/>
          <w:highlight w:val="green"/>
        </w:rPr>
        <w:t>to achieve carbon neutrality</w:t>
      </w:r>
      <w:r w:rsidRPr="001C34F2">
        <w:rPr>
          <w:rStyle w:val="Emphasis"/>
          <w:rFonts w:asciiTheme="majorHAnsi" w:hAnsiTheme="majorHAnsi" w:cstheme="majorHAnsi"/>
        </w:rPr>
        <w:t xml:space="preserve"> by 2060</w:t>
      </w:r>
      <w:r w:rsidRPr="001C34F2">
        <w:rPr>
          <w:rFonts w:asciiTheme="majorHAnsi" w:hAnsiTheme="majorHAnsi" w:cstheme="majorHAnsi"/>
          <w:sz w:val="16"/>
        </w:rPr>
        <w:t xml:space="preserve">. With the new build program well underway, China’s first new-generation nuclear power plant recently went into operation. In the very near future, China intends to start exporting power </w:t>
      </w:r>
      <w:r w:rsidRPr="00CD67D0">
        <w:rPr>
          <w:rFonts w:asciiTheme="majorHAnsi" w:hAnsiTheme="majorHAnsi" w:cstheme="majorHAnsi"/>
          <w:sz w:val="16"/>
        </w:rPr>
        <w:t xml:space="preserve">plants. </w:t>
      </w:r>
      <w:r w:rsidRPr="00CD67D0">
        <w:rPr>
          <w:rStyle w:val="StyleUnderline"/>
          <w:rFonts w:asciiTheme="majorHAnsi" w:hAnsiTheme="majorHAnsi" w:cstheme="majorHAnsi"/>
        </w:rPr>
        <w:t>The latest generation of nuclear power plants is much safer than earlier models—and can play a pivotal role in</w:t>
      </w:r>
      <w:r w:rsidRPr="001C34F2">
        <w:rPr>
          <w:rStyle w:val="StyleUnderline"/>
          <w:rFonts w:asciiTheme="majorHAnsi" w:hAnsiTheme="majorHAnsi" w:cstheme="majorHAnsi"/>
        </w:rPr>
        <w:t xml:space="preserve"> the fight against climate change</w:t>
      </w:r>
      <w:r w:rsidRPr="001C34F2">
        <w:rPr>
          <w:rFonts w:asciiTheme="majorHAnsi" w:hAnsiTheme="majorHAnsi" w:cstheme="majorHAnsi"/>
          <w:sz w:val="16"/>
        </w:rPr>
        <w:t xml:space="preserve">. In the United States, Joe </w:t>
      </w:r>
      <w:r w:rsidRPr="00CD67D0">
        <w:rPr>
          <w:rStyle w:val="StyleUnderline"/>
          <w:rFonts w:asciiTheme="majorHAnsi" w:hAnsiTheme="majorHAnsi" w:cstheme="majorHAnsi"/>
          <w:highlight w:val="green"/>
        </w:rPr>
        <w:t>Biden</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is already </w:t>
      </w:r>
      <w:r w:rsidRPr="001C34F2">
        <w:rPr>
          <w:rStyle w:val="StyleUnderline"/>
          <w:rFonts w:asciiTheme="majorHAnsi" w:hAnsiTheme="majorHAnsi" w:cstheme="majorHAnsi"/>
        </w:rPr>
        <w:t>evaluating</w:t>
      </w:r>
      <w:r w:rsidRPr="001C34F2">
        <w:rPr>
          <w:rFonts w:asciiTheme="majorHAnsi" w:hAnsiTheme="majorHAnsi" w:cstheme="majorHAnsi"/>
          <w:sz w:val="16"/>
        </w:rPr>
        <w:t xml:space="preserve"> the advantages of small modular reactor (SMR) </w:t>
      </w:r>
      <w:r w:rsidRPr="001C34F2">
        <w:rPr>
          <w:rStyle w:val="Emphasis"/>
          <w:rFonts w:asciiTheme="majorHAnsi" w:hAnsiTheme="majorHAnsi" w:cstheme="majorHAnsi"/>
        </w:rPr>
        <w:t>nuclear power plants</w:t>
      </w:r>
      <w:r w:rsidRPr="001C34F2">
        <w:rPr>
          <w:rFonts w:asciiTheme="majorHAnsi" w:hAnsiTheme="majorHAnsi" w:cstheme="majorHAnsi"/>
          <w:sz w:val="16"/>
        </w:rPr>
        <w:t xml:space="preserve">. As the name suggests, SMRs are smaller than traditional nuclear fission reactors and offer a maximum capacity of three hundred megawatts. In the </w:t>
      </w:r>
      <w:r w:rsidRPr="001C34F2">
        <w:rPr>
          <w:rStyle w:val="StyleUnderline"/>
          <w:rFonts w:asciiTheme="majorHAnsi" w:hAnsiTheme="majorHAnsi" w:cstheme="majorHAnsi"/>
        </w:rPr>
        <w:t>U</w:t>
      </w:r>
      <w:r w:rsidRPr="001C34F2">
        <w:rPr>
          <w:rFonts w:asciiTheme="majorHAnsi" w:hAnsiTheme="majorHAnsi" w:cstheme="majorHAnsi"/>
          <w:sz w:val="16"/>
        </w:rPr>
        <w:t xml:space="preserve">nited </w:t>
      </w:r>
      <w:r w:rsidRPr="001C34F2">
        <w:rPr>
          <w:rStyle w:val="StyleUnderline"/>
          <w:rFonts w:asciiTheme="majorHAnsi" w:hAnsiTheme="majorHAnsi" w:cstheme="majorHAnsi"/>
        </w:rPr>
        <w:t>K</w:t>
      </w:r>
      <w:r w:rsidRPr="001C34F2">
        <w:rPr>
          <w:rFonts w:asciiTheme="majorHAnsi" w:hAnsiTheme="majorHAnsi" w:cstheme="majorHAnsi"/>
          <w:sz w:val="16"/>
        </w:rPr>
        <w:t xml:space="preserve">ingdom, for example, a consortium led by Rolls-Royce has announced plans to </w:t>
      </w:r>
      <w:r w:rsidRPr="00CD67D0">
        <w:rPr>
          <w:rStyle w:val="StyleUnderline"/>
          <w:rFonts w:asciiTheme="majorHAnsi" w:hAnsiTheme="majorHAnsi" w:cstheme="majorHAnsi"/>
          <w:highlight w:val="green"/>
        </w:rPr>
        <w:t>build</w:t>
      </w:r>
      <w:r w:rsidRPr="001C34F2">
        <w:rPr>
          <w:rFonts w:asciiTheme="majorHAnsi" w:hAnsiTheme="majorHAnsi" w:cstheme="majorHAnsi"/>
          <w:sz w:val="16"/>
        </w:rPr>
        <w:t xml:space="preserve"> up to sixteen </w:t>
      </w:r>
      <w:r w:rsidRPr="00CD67D0">
        <w:rPr>
          <w:rStyle w:val="StyleUnderline"/>
          <w:rFonts w:asciiTheme="majorHAnsi" w:hAnsiTheme="majorHAnsi" w:cstheme="majorHAnsi"/>
          <w:highlight w:val="green"/>
        </w:rPr>
        <w:t>SMR</w:t>
      </w:r>
      <w:r w:rsidRPr="001C34F2">
        <w:rPr>
          <w:rStyle w:val="StyleUnderline"/>
          <w:rFonts w:asciiTheme="majorHAnsi" w:hAnsiTheme="majorHAnsi" w:cstheme="majorHAnsi"/>
        </w:rPr>
        <w:t xml:space="preserve"> power plants</w:t>
      </w:r>
      <w:r w:rsidRPr="001C34F2">
        <w:rPr>
          <w:rFonts w:asciiTheme="majorHAnsi" w:hAnsiTheme="majorHAnsi" w:cstheme="majorHAnsi"/>
          <w:sz w:val="16"/>
        </w:rPr>
        <w:t>. So far, two reactors of this type are in operation, both onboard the floating nuclear power plant “</w:t>
      </w:r>
      <w:proofErr w:type="spellStart"/>
      <w:r w:rsidRPr="001C34F2">
        <w:rPr>
          <w:rFonts w:asciiTheme="majorHAnsi" w:hAnsiTheme="majorHAnsi" w:cstheme="majorHAnsi"/>
          <w:sz w:val="16"/>
        </w:rPr>
        <w:t>Akademik</w:t>
      </w:r>
      <w:proofErr w:type="spellEnd"/>
      <w:r w:rsidRPr="001C34F2">
        <w:rPr>
          <w:rFonts w:asciiTheme="majorHAnsi" w:hAnsiTheme="majorHAnsi" w:cstheme="majorHAnsi"/>
          <w:sz w:val="16"/>
        </w:rPr>
        <w:t xml:space="preserve"> Lomonosov, which supplies heat and electricity to the Siberian city of </w:t>
      </w:r>
      <w:proofErr w:type="spellStart"/>
      <w:r w:rsidRPr="001C34F2">
        <w:rPr>
          <w:rFonts w:asciiTheme="majorHAnsi" w:hAnsiTheme="majorHAnsi" w:cstheme="majorHAnsi"/>
          <w:sz w:val="16"/>
        </w:rPr>
        <w:t>Pevec</w:t>
      </w:r>
      <w:proofErr w:type="spellEnd"/>
      <w:r w:rsidRPr="001C34F2">
        <w:rPr>
          <w:rFonts w:asciiTheme="majorHAnsi" w:hAnsiTheme="majorHAnsi" w:cstheme="majorHAnsi"/>
          <w:sz w:val="16"/>
        </w:rPr>
        <w:t xml:space="preserve"> and its one hundred thousand inhabitants. </w:t>
      </w:r>
      <w:proofErr w:type="spellStart"/>
      <w:r w:rsidRPr="001C34F2">
        <w:rPr>
          <w:rFonts w:asciiTheme="majorHAnsi" w:hAnsiTheme="majorHAnsi" w:cstheme="majorHAnsi"/>
          <w:sz w:val="16"/>
        </w:rPr>
        <w:t>Anticapitalists</w:t>
      </w:r>
      <w:proofErr w:type="spellEnd"/>
      <w:r w:rsidRPr="001C34F2">
        <w:rPr>
          <w:rFonts w:asciiTheme="majorHAnsi" w:hAnsiTheme="majorHAnsi" w:cstheme="majorHAnsi"/>
          <w:sz w:val="16"/>
        </w:rPr>
        <w:t xml:space="preserve"> blame capitalism for resource consumption and climate change</w:t>
      </w:r>
      <w:r w:rsidRPr="00CD67D0">
        <w:rPr>
          <w:rFonts w:asciiTheme="majorHAnsi" w:hAnsiTheme="majorHAnsi" w:cstheme="majorHAnsi"/>
          <w:sz w:val="16"/>
        </w:rPr>
        <w:t xml:space="preserve">. But </w:t>
      </w:r>
      <w:r w:rsidRPr="00CD67D0">
        <w:rPr>
          <w:rStyle w:val="StyleUnderline"/>
          <w:rFonts w:asciiTheme="majorHAnsi" w:hAnsiTheme="majorHAnsi" w:cstheme="majorHAnsi"/>
        </w:rPr>
        <w:t>political decisions</w:t>
      </w:r>
      <w:r w:rsidRPr="00CD67D0">
        <w:rPr>
          <w:rFonts w:asciiTheme="majorHAnsi" w:hAnsiTheme="majorHAnsi" w:cstheme="majorHAnsi"/>
          <w:sz w:val="16"/>
        </w:rPr>
        <w:t>—</w:t>
      </w:r>
      <w:r w:rsidRPr="00CD67D0">
        <w:rPr>
          <w:rStyle w:val="StyleUnderline"/>
          <w:rFonts w:asciiTheme="majorHAnsi" w:hAnsiTheme="majorHAnsi" w:cstheme="majorHAnsi"/>
        </w:rPr>
        <w:t>such as</w:t>
      </w:r>
      <w:r w:rsidRPr="00CD67D0">
        <w:rPr>
          <w:rFonts w:asciiTheme="majorHAnsi" w:hAnsiTheme="majorHAnsi" w:cstheme="majorHAnsi"/>
          <w:sz w:val="16"/>
        </w:rPr>
        <w:t xml:space="preserve"> Germany’s decision to phase out </w:t>
      </w:r>
      <w:r w:rsidRPr="00CD67D0">
        <w:rPr>
          <w:rStyle w:val="StyleUnderline"/>
          <w:rFonts w:asciiTheme="majorHAnsi" w:hAnsiTheme="majorHAnsi" w:cstheme="majorHAnsi"/>
        </w:rPr>
        <w:t>nuclear energy</w:t>
      </w:r>
      <w:r w:rsidRPr="00CD67D0">
        <w:rPr>
          <w:rFonts w:asciiTheme="majorHAnsi" w:hAnsiTheme="majorHAnsi" w:cstheme="majorHAnsi"/>
          <w:sz w:val="16"/>
        </w:rPr>
        <w:t xml:space="preserve">—frequently </w:t>
      </w:r>
      <w:r w:rsidRPr="00CD67D0">
        <w:rPr>
          <w:rStyle w:val="Emphasis"/>
          <w:rFonts w:asciiTheme="majorHAnsi" w:hAnsiTheme="majorHAnsi" w:cstheme="majorHAnsi"/>
        </w:rPr>
        <w:t>have a negative impact on climate change</w:t>
      </w:r>
      <w:r w:rsidRPr="00CD67D0">
        <w:rPr>
          <w:rFonts w:asciiTheme="majorHAnsi" w:hAnsiTheme="majorHAnsi" w:cstheme="majorHAnsi"/>
          <w:sz w:val="16"/>
        </w:rPr>
        <w:t xml:space="preserve">. </w:t>
      </w:r>
      <w:r w:rsidRPr="00CD67D0">
        <w:rPr>
          <w:rStyle w:val="StyleUnderline"/>
          <w:rFonts w:asciiTheme="majorHAnsi" w:hAnsiTheme="majorHAnsi" w:cstheme="majorHAnsi"/>
        </w:rPr>
        <w:t xml:space="preserve">Telling people to cut their consumption </w:t>
      </w:r>
      <w:r w:rsidRPr="00CD67D0">
        <w:rPr>
          <w:rFonts w:asciiTheme="majorHAnsi" w:hAnsiTheme="majorHAnsi" w:cstheme="majorHAnsi"/>
          <w:sz w:val="16"/>
        </w:rPr>
        <w:t xml:space="preserve">must seem like </w:t>
      </w:r>
      <w:r w:rsidRPr="00CD67D0">
        <w:rPr>
          <w:rStyle w:val="StyleUnderline"/>
          <w:rFonts w:asciiTheme="majorHAnsi" w:hAnsiTheme="majorHAnsi" w:cstheme="majorHAnsi"/>
        </w:rPr>
        <w:t>pure mockery to the</w:t>
      </w:r>
      <w:r w:rsidRPr="00CD67D0">
        <w:rPr>
          <w:rFonts w:asciiTheme="majorHAnsi" w:hAnsiTheme="majorHAnsi" w:cstheme="majorHAnsi"/>
          <w:sz w:val="16"/>
        </w:rPr>
        <w:t xml:space="preserve"> hundreds of </w:t>
      </w:r>
      <w:r w:rsidRPr="00CD67D0">
        <w:rPr>
          <w:rStyle w:val="StyleUnderline"/>
          <w:rFonts w:asciiTheme="majorHAnsi" w:hAnsiTheme="majorHAnsi" w:cstheme="majorHAnsi"/>
        </w:rPr>
        <w:t>millions of people</w:t>
      </w:r>
      <w:r w:rsidRPr="00CD67D0">
        <w:rPr>
          <w:rFonts w:asciiTheme="majorHAnsi" w:hAnsiTheme="majorHAnsi" w:cstheme="majorHAnsi"/>
          <w:sz w:val="16"/>
        </w:rPr>
        <w:t xml:space="preserve"> around the world who are still </w:t>
      </w:r>
      <w:r w:rsidRPr="00033407">
        <w:rPr>
          <w:rStyle w:val="StyleUnderline"/>
          <w:rFonts w:asciiTheme="majorHAnsi" w:hAnsiTheme="majorHAnsi" w:cstheme="majorHAnsi"/>
        </w:rPr>
        <w:t>living</w:t>
      </w:r>
      <w:r w:rsidRPr="00CD67D0">
        <w:rPr>
          <w:rStyle w:val="StyleUnderline"/>
          <w:rFonts w:asciiTheme="majorHAnsi" w:hAnsiTheme="majorHAnsi" w:cstheme="majorHAnsi"/>
        </w:rPr>
        <w:t xml:space="preserve"> in extreme </w:t>
      </w:r>
      <w:r w:rsidRPr="00033407">
        <w:rPr>
          <w:rStyle w:val="StyleUnderline"/>
          <w:rFonts w:asciiTheme="majorHAnsi" w:hAnsiTheme="majorHAnsi" w:cstheme="majorHAnsi"/>
          <w:highlight w:val="green"/>
        </w:rPr>
        <w:t>poverty</w:t>
      </w:r>
      <w:r w:rsidRPr="00CD67D0">
        <w:rPr>
          <w:rFonts w:asciiTheme="majorHAnsi" w:hAnsiTheme="majorHAnsi" w:cstheme="majorHAnsi"/>
          <w:sz w:val="16"/>
        </w:rPr>
        <w:t xml:space="preserve">. </w:t>
      </w:r>
      <w:r w:rsidRPr="00CD67D0">
        <w:rPr>
          <w:rStyle w:val="Emphasis"/>
          <w:rFonts w:asciiTheme="majorHAnsi" w:hAnsiTheme="majorHAnsi" w:cstheme="majorHAnsi"/>
        </w:rPr>
        <w:t xml:space="preserve">What they </w:t>
      </w:r>
      <w:r w:rsidRPr="00033407">
        <w:rPr>
          <w:rStyle w:val="Emphasis"/>
          <w:rFonts w:asciiTheme="majorHAnsi" w:hAnsiTheme="majorHAnsi" w:cstheme="majorHAnsi"/>
          <w:highlight w:val="green"/>
        </w:rPr>
        <w:t>need</w:t>
      </w:r>
      <w:r w:rsidRPr="00CD67D0">
        <w:rPr>
          <w:rStyle w:val="Emphasis"/>
          <w:rFonts w:asciiTheme="majorHAnsi" w:hAnsiTheme="majorHAnsi" w:cstheme="majorHAnsi"/>
        </w:rPr>
        <w:t xml:space="preserve"> is</w:t>
      </w:r>
      <w:r w:rsidRPr="00CD67D0">
        <w:rPr>
          <w:rFonts w:asciiTheme="majorHAnsi" w:hAnsiTheme="majorHAnsi" w:cstheme="majorHAnsi"/>
          <w:sz w:val="16"/>
        </w:rPr>
        <w:t xml:space="preserve"> more capitalism and </w:t>
      </w:r>
      <w:r w:rsidRPr="00CD67D0">
        <w:rPr>
          <w:rStyle w:val="Emphasis"/>
          <w:rFonts w:asciiTheme="majorHAnsi" w:hAnsiTheme="majorHAnsi" w:cstheme="majorHAnsi"/>
        </w:rPr>
        <w:t xml:space="preserve">economic </w:t>
      </w:r>
      <w:r w:rsidRPr="00033407">
        <w:rPr>
          <w:rStyle w:val="Emphasis"/>
          <w:rFonts w:asciiTheme="majorHAnsi" w:hAnsiTheme="majorHAnsi" w:cstheme="majorHAnsi"/>
          <w:highlight w:val="green"/>
        </w:rPr>
        <w:t>growth</w:t>
      </w:r>
      <w:r w:rsidRPr="00CD67D0">
        <w:rPr>
          <w:rStyle w:val="Emphasis"/>
          <w:rFonts w:asciiTheme="majorHAnsi" w:hAnsiTheme="majorHAnsi" w:cstheme="majorHAnsi"/>
        </w:rPr>
        <w:t>.</w:t>
      </w:r>
      <w:r w:rsidRPr="00CD67D0">
        <w:rPr>
          <w:rFonts w:asciiTheme="majorHAnsi" w:hAnsiTheme="majorHAnsi" w:cstheme="majorHAnsi"/>
          <w:sz w:val="16"/>
        </w:rPr>
        <w:t xml:space="preserve"> </w:t>
      </w:r>
      <w:r w:rsidRPr="00CD67D0">
        <w:rPr>
          <w:rStyle w:val="StyleUnderline"/>
          <w:rFonts w:asciiTheme="majorHAnsi" w:hAnsiTheme="majorHAnsi" w:cstheme="majorHAnsi"/>
        </w:rPr>
        <w:t xml:space="preserve">Just like </w:t>
      </w:r>
      <w:r w:rsidRPr="00033407">
        <w:rPr>
          <w:rStyle w:val="StyleUnderline"/>
          <w:rFonts w:asciiTheme="majorHAnsi" w:hAnsiTheme="majorHAnsi" w:cstheme="majorHAnsi"/>
          <w:highlight w:val="green"/>
        </w:rPr>
        <w:t>in</w:t>
      </w:r>
      <w:r w:rsidRPr="00CD67D0">
        <w:rPr>
          <w:rStyle w:val="StyleUnderline"/>
          <w:rFonts w:asciiTheme="majorHAnsi" w:hAnsiTheme="majorHAnsi" w:cstheme="majorHAnsi"/>
        </w:rPr>
        <w:t xml:space="preserve"> </w:t>
      </w:r>
      <w:r w:rsidRPr="00033407">
        <w:rPr>
          <w:rStyle w:val="StyleUnderline"/>
          <w:rFonts w:asciiTheme="majorHAnsi" w:hAnsiTheme="majorHAnsi" w:cstheme="majorHAnsi"/>
          <w:highlight w:val="green"/>
        </w:rPr>
        <w:t>China</w:t>
      </w:r>
      <w:r w:rsidRPr="00CD67D0">
        <w:rPr>
          <w:rFonts w:asciiTheme="majorHAnsi" w:hAnsiTheme="majorHAnsi" w:cstheme="majorHAnsi"/>
          <w:sz w:val="16"/>
        </w:rPr>
        <w:t xml:space="preserve">, where the number of </w:t>
      </w:r>
      <w:r w:rsidRPr="00033407">
        <w:rPr>
          <w:rStyle w:val="StyleUnderline"/>
          <w:rFonts w:asciiTheme="majorHAnsi" w:hAnsiTheme="majorHAnsi" w:cstheme="majorHAnsi"/>
          <w:highlight w:val="green"/>
        </w:rPr>
        <w:t>people living in</w:t>
      </w:r>
      <w:r w:rsidRPr="00CD67D0">
        <w:rPr>
          <w:rStyle w:val="StyleUnderline"/>
          <w:rFonts w:asciiTheme="majorHAnsi" w:hAnsiTheme="majorHAnsi" w:cstheme="majorHAnsi"/>
        </w:rPr>
        <w:t xml:space="preserve"> extreme </w:t>
      </w:r>
      <w:r w:rsidRPr="00033407">
        <w:rPr>
          <w:rStyle w:val="StyleUnderline"/>
          <w:rFonts w:asciiTheme="majorHAnsi" w:hAnsiTheme="majorHAnsi" w:cstheme="majorHAnsi"/>
          <w:highlight w:val="green"/>
        </w:rPr>
        <w:t>poverty</w:t>
      </w:r>
      <w:r w:rsidRPr="00CD67D0">
        <w:rPr>
          <w:rStyle w:val="StyleUnderline"/>
          <w:rFonts w:asciiTheme="majorHAnsi" w:hAnsiTheme="majorHAnsi" w:cstheme="majorHAnsi"/>
        </w:rPr>
        <w:t xml:space="preserve"> has </w:t>
      </w:r>
      <w:r w:rsidRPr="00033407">
        <w:rPr>
          <w:rStyle w:val="StyleUnderline"/>
          <w:rFonts w:asciiTheme="majorHAnsi" w:hAnsiTheme="majorHAnsi" w:cstheme="majorHAnsi"/>
          <w:highlight w:val="green"/>
        </w:rPr>
        <w:t>fall</w:t>
      </w:r>
      <w:r w:rsidRPr="00CD67D0">
        <w:rPr>
          <w:rStyle w:val="StyleUnderline"/>
          <w:rFonts w:asciiTheme="majorHAnsi" w:hAnsiTheme="majorHAnsi" w:cstheme="majorHAnsi"/>
        </w:rPr>
        <w:t xml:space="preserve">en </w:t>
      </w:r>
      <w:r w:rsidRPr="00033407">
        <w:rPr>
          <w:rStyle w:val="StyleUnderline"/>
          <w:rFonts w:asciiTheme="majorHAnsi" w:hAnsiTheme="majorHAnsi" w:cstheme="majorHAnsi"/>
          <w:highlight w:val="green"/>
        </w:rPr>
        <w:t>from 88</w:t>
      </w:r>
      <w:r w:rsidRPr="00CD67D0">
        <w:rPr>
          <w:rStyle w:val="StyleUnderline"/>
          <w:rFonts w:asciiTheme="majorHAnsi" w:hAnsiTheme="majorHAnsi" w:cstheme="majorHAnsi"/>
        </w:rPr>
        <w:t xml:space="preserve"> percent in 1981 </w:t>
      </w:r>
      <w:r w:rsidRPr="00033407">
        <w:rPr>
          <w:rStyle w:val="StyleUnderline"/>
          <w:rFonts w:asciiTheme="majorHAnsi" w:hAnsiTheme="majorHAnsi" w:cstheme="majorHAnsi"/>
          <w:highlight w:val="green"/>
        </w:rPr>
        <w:t>to</w:t>
      </w:r>
      <w:r w:rsidRPr="00CD67D0">
        <w:rPr>
          <w:rStyle w:val="StyleUnderline"/>
          <w:rFonts w:asciiTheme="majorHAnsi" w:hAnsiTheme="majorHAnsi" w:cstheme="majorHAnsi"/>
        </w:rPr>
        <w:t xml:space="preserve"> </w:t>
      </w:r>
      <w:r w:rsidRPr="00033407">
        <w:rPr>
          <w:rStyle w:val="StyleUnderline"/>
          <w:rFonts w:asciiTheme="majorHAnsi" w:hAnsiTheme="majorHAnsi" w:cstheme="majorHAnsi"/>
          <w:highlight w:val="green"/>
        </w:rPr>
        <w:t>less than 1 percent</w:t>
      </w:r>
      <w:r w:rsidRPr="00CD67D0">
        <w:rPr>
          <w:rStyle w:val="StyleUnderline"/>
          <w:rFonts w:asciiTheme="majorHAnsi" w:hAnsiTheme="majorHAnsi" w:cstheme="majorHAnsi"/>
        </w:rPr>
        <w:t xml:space="preserve"> today</w:t>
      </w:r>
      <w:r w:rsidRPr="00CD67D0">
        <w:rPr>
          <w:rFonts w:asciiTheme="majorHAnsi" w:hAnsiTheme="majorHAnsi" w:cstheme="majorHAnsi"/>
          <w:sz w:val="16"/>
        </w:rPr>
        <w:t>. Andrew McAfe</w:t>
      </w:r>
      <w:r w:rsidRPr="001C34F2">
        <w:rPr>
          <w:rFonts w:asciiTheme="majorHAnsi" w:hAnsiTheme="majorHAnsi" w:cstheme="majorHAnsi"/>
          <w:sz w:val="16"/>
        </w:rPr>
        <w:t>e’s book has an optimistic message about how we don't have to turn back the clocks and cut our consumption: capitalism and technological progress are allowing us to steward the world’s resources, rather than stripping them bare.</w:t>
      </w:r>
    </w:p>
    <w:p w14:paraId="093BC7D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6B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56E"/>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AE9"/>
    <w:rsid w:val="00626A15"/>
    <w:rsid w:val="00635986"/>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43C4"/>
    <w:rsid w:val="00A776BA"/>
    <w:rsid w:val="00A81FD2"/>
    <w:rsid w:val="00A8441A"/>
    <w:rsid w:val="00A8674A"/>
    <w:rsid w:val="00A96E24"/>
    <w:rsid w:val="00AA6F6E"/>
    <w:rsid w:val="00AB122B"/>
    <w:rsid w:val="00AB21B0"/>
    <w:rsid w:val="00AB48D3"/>
    <w:rsid w:val="00AD008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B27"/>
    <w:rsid w:val="00F73954"/>
    <w:rsid w:val="00F835FB"/>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A6CA01"/>
  <w14:defaultImageDpi w14:val="300"/>
  <w15:docId w15:val="{92501283-E3D6-6243-AF37-BECC4CE6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456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745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45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2745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745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45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456E"/>
  </w:style>
  <w:style w:type="character" w:customStyle="1" w:styleId="Heading1Char">
    <w:name w:val="Heading 1 Char"/>
    <w:aliases w:val="Pocket Char"/>
    <w:basedOn w:val="DefaultParagraphFont"/>
    <w:link w:val="Heading1"/>
    <w:uiPriority w:val="9"/>
    <w:rsid w:val="002745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456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27456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745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456E"/>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7456E"/>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7456E"/>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27456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7456E"/>
    <w:rPr>
      <w:color w:val="auto"/>
      <w:u w:val="none"/>
    </w:rPr>
  </w:style>
  <w:style w:type="paragraph" w:styleId="DocumentMap">
    <w:name w:val="Document Map"/>
    <w:basedOn w:val="Normal"/>
    <w:link w:val="DocumentMapChar"/>
    <w:uiPriority w:val="99"/>
    <w:semiHidden/>
    <w:unhideWhenUsed/>
    <w:rsid w:val="002745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456E"/>
    <w:rPr>
      <w:rFonts w:ascii="Lucida Grande" w:hAnsi="Lucida Grande" w:cs="Lucida Grande"/>
    </w:rPr>
  </w:style>
  <w:style w:type="paragraph" w:styleId="ListParagraph">
    <w:name w:val="List Paragraph"/>
    <w:aliases w:val="6 font"/>
    <w:basedOn w:val="Normal"/>
    <w:uiPriority w:val="99"/>
    <w:unhideWhenUsed/>
    <w:qFormat/>
    <w:rsid w:val="00F66B27"/>
    <w:pPr>
      <w:ind w:left="720"/>
      <w:contextualSpacing/>
    </w:pPr>
  </w:style>
  <w:style w:type="paragraph" w:customStyle="1" w:styleId="Emphasis1">
    <w:name w:val="Emphasis1"/>
    <w:basedOn w:val="Normal"/>
    <w:link w:val="Emphasis"/>
    <w:autoRedefine/>
    <w:uiPriority w:val="20"/>
    <w:qFormat/>
    <w:rsid w:val="00F66B27"/>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66B2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F66B27"/>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F66B27"/>
    <w:rPr>
      <w:b/>
      <w:sz w:val="22"/>
      <w:u w:val="single"/>
    </w:rPr>
  </w:style>
  <w:style w:type="paragraph" w:customStyle="1" w:styleId="cardtext">
    <w:name w:val="card text"/>
    <w:basedOn w:val="Normal"/>
    <w:link w:val="cardtextChar"/>
    <w:qFormat/>
    <w:rsid w:val="00635986"/>
    <w:pPr>
      <w:ind w:left="288" w:right="288"/>
    </w:pPr>
    <w:rPr>
      <w:rFonts w:eastAsia="Calibri"/>
    </w:rPr>
  </w:style>
  <w:style w:type="character" w:customStyle="1" w:styleId="cardtextChar">
    <w:name w:val="card text Char"/>
    <w:basedOn w:val="DefaultParagraphFont"/>
    <w:link w:val="cardtext"/>
    <w:rsid w:val="00635986"/>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kyandtelescope.org/astronomy-news/starlink-space-debris/" TargetMode="External"/><Relationship Id="rId18" Type="http://schemas.openxmlformats.org/officeDocument/2006/relationships/hyperlink" Target="https://www.nature.com/articles/s41598-021-89909-7" TargetMode="External"/><Relationship Id="rId26" Type="http://schemas.openxmlformats.org/officeDocument/2006/relationships/hyperlink" Target="https://www.iss.europa.eu/content/space-security-europe" TargetMode="External"/><Relationship Id="rId3" Type="http://schemas.openxmlformats.org/officeDocument/2006/relationships/customXml" Target="../customXml/item3.xml"/><Relationship Id="rId21" Type="http://schemas.openxmlformats.org/officeDocument/2006/relationships/hyperlink" Target="http://www.psr.org/" TargetMode="External"/><Relationship Id="rId7" Type="http://schemas.openxmlformats.org/officeDocument/2006/relationships/settings" Target="settings.xml"/><Relationship Id="rId12" Type="http://schemas.openxmlformats.org/officeDocument/2006/relationships/hyperlink" Target="https://www.scientificamerican.com/article/space-junk-removal-is-not-going-smoothly/" TargetMode="External"/><Relationship Id="rId17" Type="http://schemas.openxmlformats.org/officeDocument/2006/relationships/hyperlink" Target="https://www.culsr.org/articles/the-international-legal-regulation-of-space-debris" TargetMode="External"/><Relationship Id="rId25" Type="http://schemas.openxmlformats.org/officeDocument/2006/relationships/hyperlink" Target="https://www2.ucar.edu/atmosnews/just-published/3995/nuclear-war-and-ultraviolet-radiation" TargetMode="External"/><Relationship Id="rId2" Type="http://schemas.openxmlformats.org/officeDocument/2006/relationships/customXml" Target="../customXml/item2.xml"/><Relationship Id="rId16" Type="http://schemas.openxmlformats.org/officeDocument/2006/relationships/hyperlink" Target="https://skyandtelescope.org/astronomy-news/starlink-space-debris/" TargetMode="External"/><Relationship Id="rId20" Type="http://schemas.openxmlformats.org/officeDocument/2006/relationships/hyperlink" Target="https://nsiteam.com/social/wp-content/uploads/2018/08/SMA-White-Paper_Chinese-Persepectives-on-Space_-Aug-2018.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atlas.com/space/orbital-fees-satellite-space-debris/" TargetMode="External"/><Relationship Id="rId24" Type="http://schemas.openxmlformats.org/officeDocument/2006/relationships/hyperlink" Target="http://climate.envsci.rutgers.edu/pdf/RobockToonSAD.pdf" TargetMode="External"/><Relationship Id="rId5" Type="http://schemas.openxmlformats.org/officeDocument/2006/relationships/numbering" Target="numbering.xml"/><Relationship Id="rId15" Type="http://schemas.openxmlformats.org/officeDocument/2006/relationships/hyperlink" Target="https://sci-hub.se/10.1016/j.actaastro.2016.03.034" TargetMode="External"/><Relationship Id="rId23" Type="http://schemas.openxmlformats.org/officeDocument/2006/relationships/hyperlink" Target="https://ratical.org/radiation/NuclearExtinction/StarrNuclearWinterOct09.pdf" TargetMode="External"/><Relationship Id="rId28" Type="http://schemas.openxmlformats.org/officeDocument/2006/relationships/fontTable" Target="fontTable.xml"/><Relationship Id="rId10" Type="http://schemas.openxmlformats.org/officeDocument/2006/relationships/hyperlink" Target="https://www.americanbar.org/groups/business_law/publications/blt/2022/01/orbital-debris/" TargetMode="External"/><Relationship Id="rId19" Type="http://schemas.openxmlformats.org/officeDocument/2006/relationships/hyperlink" Target="https://www.defenseone.com/ideas/2021/12/nuclear-command-and-control-satellites-should-be-limits/187472/"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image" Target="media/image1.png"/><Relationship Id="rId22" Type="http://schemas.openxmlformats.org/officeDocument/2006/relationships/hyperlink" Target="https://ratical.org/radiation/NuclearExtinction/StevenStarr022815.html" TargetMode="External"/><Relationship Id="rId27" Type="http://schemas.openxmlformats.org/officeDocument/2006/relationships/hyperlink" Target="http://people.su.se/~jolso/HS-texter/shaltthou.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29</Pages>
  <Words>16630</Words>
  <Characters>94792</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2022-02-06T00:08:00Z</dcterms:created>
  <dcterms:modified xsi:type="dcterms:W3CDTF">2022-02-06T00:08:00Z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